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B9275" w14:textId="28E4750F" w:rsidR="00CC221A" w:rsidRPr="00F71695" w:rsidRDefault="00CC221A" w:rsidP="00CC221A">
      <w:pPr>
        <w:pStyle w:val="Heading2"/>
      </w:pPr>
      <w:r w:rsidRPr="00F71695">
        <w:t xml:space="preserve">1AC </w:t>
      </w:r>
      <w:r w:rsidR="001529C1">
        <w:t xml:space="preserve">Isidore Newman </w:t>
      </w:r>
      <w:r>
        <w:t xml:space="preserve">Round </w:t>
      </w:r>
      <w:r w:rsidR="001529C1">
        <w:t xml:space="preserve">6 </w:t>
      </w:r>
      <w:r w:rsidR="00DC4A4C">
        <w:t xml:space="preserve">vs </w:t>
      </w:r>
      <w:r w:rsidR="001529C1">
        <w:t>South Eugene KS</w:t>
      </w:r>
    </w:p>
    <w:p w14:paraId="152E78DC" w14:textId="77777777" w:rsidR="00CC221A" w:rsidRPr="00F605D9" w:rsidRDefault="00CC221A" w:rsidP="00CC221A">
      <w:pPr>
        <w:pStyle w:val="Heading3"/>
      </w:pPr>
      <w:r w:rsidRPr="00F605D9">
        <w:lastRenderedPageBreak/>
        <w:t>Framing</w:t>
      </w:r>
    </w:p>
    <w:p w14:paraId="32DF4832" w14:textId="77777777" w:rsidR="00CC221A" w:rsidRDefault="00CC221A" w:rsidP="00CC221A">
      <w:pPr>
        <w:pStyle w:val="Heading4"/>
      </w:pPr>
      <w:r>
        <w:t xml:space="preserve">The standard is maximizing expected well-being. </w:t>
      </w:r>
    </w:p>
    <w:p w14:paraId="3AE16973" w14:textId="77777777" w:rsidR="00CC221A" w:rsidRPr="00716136" w:rsidRDefault="00CC221A" w:rsidP="00CC221A">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74973EF6" w14:textId="77777777" w:rsidR="00CC221A" w:rsidRPr="00716136" w:rsidRDefault="00CC221A" w:rsidP="00CC221A">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9574991" w14:textId="77777777" w:rsidR="00CC221A" w:rsidRDefault="00CC221A" w:rsidP="00CC221A">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06F2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06F20">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06F2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06F2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06F2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06F2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06F2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06F2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06F2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06F2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06F2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06F2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06F2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06F2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54AE3696" w14:textId="77777777" w:rsidR="00CC221A" w:rsidRPr="008F5337" w:rsidRDefault="00CC221A" w:rsidP="00CC221A">
      <w:pPr>
        <w:pStyle w:val="Heading4"/>
      </w:pPr>
      <w:r>
        <w:t xml:space="preserve">2] Extinction first --- moral uncertainty. </w:t>
      </w:r>
    </w:p>
    <w:p w14:paraId="3A70FC72" w14:textId="77777777" w:rsidR="00CC221A" w:rsidRPr="005F7BED" w:rsidRDefault="00CC221A" w:rsidP="00CC221A">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1B918718" w14:textId="77777777" w:rsidR="00CC221A" w:rsidRDefault="00CC221A" w:rsidP="00CC221A">
      <w:pPr>
        <w:pStyle w:val="Heading4"/>
      </w:pPr>
      <w:r w:rsidRPr="005F7BED">
        <w:rPr>
          <w:sz w:val="16"/>
        </w:rPr>
        <w:lastRenderedPageBreak/>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06F20">
        <w:rPr>
          <w:rStyle w:val="StyleUnderline"/>
          <w:highlight w:val="cyan"/>
        </w:rPr>
        <w:t>Our</w:t>
      </w:r>
      <w:r w:rsidRPr="008F5337">
        <w:rPr>
          <w:rStyle w:val="StyleUnderline"/>
        </w:rPr>
        <w:t xml:space="preserve"> present </w:t>
      </w:r>
      <w:r w:rsidRPr="00206F20">
        <w:rPr>
          <w:rStyle w:val="StyleUnderline"/>
          <w:highlight w:val="cyan"/>
        </w:rPr>
        <w:t>understanding</w:t>
      </w:r>
      <w:r w:rsidRPr="008F5337">
        <w:rPr>
          <w:rStyle w:val="StyleUnderline"/>
        </w:rPr>
        <w:t xml:space="preserve"> of axiology </w:t>
      </w:r>
      <w:r w:rsidRPr="00206F20">
        <w:rPr>
          <w:rStyle w:val="StyleUnderline"/>
          <w:highlight w:val="cyan"/>
        </w:rPr>
        <w:t>might</w:t>
      </w:r>
      <w:r w:rsidRPr="008F5337">
        <w:rPr>
          <w:rStyle w:val="StyleUnderline"/>
        </w:rPr>
        <w:t xml:space="preserve"> well </w:t>
      </w:r>
      <w:r w:rsidRPr="00206F2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06F20">
        <w:rPr>
          <w:rStyle w:val="StyleUnderline"/>
          <w:highlight w:val="cyan"/>
        </w:rPr>
        <w:t>If we are</w:t>
      </w:r>
      <w:r w:rsidRPr="008F5337">
        <w:rPr>
          <w:rStyle w:val="StyleUnderline"/>
        </w:rPr>
        <w:t xml:space="preserve"> indeed profoundly </w:t>
      </w:r>
      <w:r w:rsidRPr="00206F20">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206F20">
        <w:rPr>
          <w:rStyle w:val="StyleUnderline"/>
          <w:highlight w:val="cyan"/>
        </w:rPr>
        <w:t>we should</w:t>
      </w:r>
      <w:r w:rsidRPr="008F5337">
        <w:rPr>
          <w:rStyle w:val="StyleUnderline"/>
        </w:rPr>
        <w:t xml:space="preserve"> recognize that there is a great option </w:t>
      </w:r>
      <w:r w:rsidRPr="00206F20">
        <w:rPr>
          <w:rStyle w:val="StyleUnderline"/>
          <w:highlight w:val="cyan"/>
        </w:rPr>
        <w:t>value</w:t>
      </w:r>
      <w:r w:rsidRPr="008F5337">
        <w:rPr>
          <w:rStyle w:val="StyleUnderline"/>
        </w:rPr>
        <w:t xml:space="preserve"> in preserving — and ideally improving — </w:t>
      </w:r>
      <w:r w:rsidRPr="00206F20">
        <w:rPr>
          <w:rStyle w:val="StyleUnderline"/>
          <w:highlight w:val="cyan"/>
        </w:rPr>
        <w:t>our ability to</w:t>
      </w:r>
      <w:r w:rsidRPr="008F5337">
        <w:rPr>
          <w:rStyle w:val="StyleUnderline"/>
        </w:rPr>
        <w:t xml:space="preserve"> recognize value and to </w:t>
      </w:r>
      <w:r w:rsidRPr="00206F20">
        <w:rPr>
          <w:rStyle w:val="StyleUnderline"/>
          <w:highlight w:val="cyan"/>
        </w:rPr>
        <w:t xml:space="preserve">steer the future </w:t>
      </w:r>
      <w:r w:rsidRPr="00AC2A5D">
        <w:rPr>
          <w:rStyle w:val="StyleUnderline"/>
        </w:rPr>
        <w:t>accordingly</w:t>
      </w:r>
      <w:r w:rsidRPr="00206F20">
        <w:rPr>
          <w:rStyle w:val="StyleUnderline"/>
          <w:highlight w:val="cyan"/>
        </w:rPr>
        <w:t>. Ensuring</w:t>
      </w:r>
      <w:r w:rsidRPr="008F5337">
        <w:rPr>
          <w:rStyle w:val="StyleUnderline"/>
        </w:rPr>
        <w:t xml:space="preserve"> that there will be </w:t>
      </w:r>
      <w:r w:rsidRPr="00206F20">
        <w:rPr>
          <w:rStyle w:val="StyleUnderline"/>
          <w:highlight w:val="cyan"/>
        </w:rPr>
        <w:t>a future</w:t>
      </w:r>
      <w:r w:rsidRPr="008F5337">
        <w:rPr>
          <w:rStyle w:val="StyleUnderline"/>
        </w:rPr>
        <w:t xml:space="preserve"> version </w:t>
      </w:r>
      <w:r w:rsidRPr="00206F20">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06F20">
        <w:rPr>
          <w:rStyle w:val="StyleUnderline"/>
          <w:highlight w:val="cyan"/>
        </w:rPr>
        <w:t xml:space="preserve">we must prevent </w:t>
      </w:r>
      <w:r w:rsidRPr="001C4784">
        <w:t xml:space="preserve">any </w:t>
      </w:r>
      <w:r w:rsidRPr="001C4784">
        <w:rPr>
          <w:highlight w:val="cyan"/>
        </w:rPr>
        <w:t>existential catastrophe</w:t>
      </w:r>
      <w:r w:rsidRPr="001C4784">
        <w:t>.</w:t>
      </w:r>
    </w:p>
    <w:p w14:paraId="38F869DA" w14:textId="77777777" w:rsidR="00CC221A" w:rsidRPr="00F71695" w:rsidRDefault="00CC221A" w:rsidP="00CC221A">
      <w:pPr>
        <w:rPr>
          <w:rFonts w:asciiTheme="majorHAnsi" w:hAnsiTheme="majorHAnsi" w:cstheme="majorHAnsi"/>
        </w:rPr>
      </w:pPr>
    </w:p>
    <w:p w14:paraId="2D01AAA3" w14:textId="21DA84F3" w:rsidR="00CC221A" w:rsidRPr="00F71695" w:rsidRDefault="00CC221A" w:rsidP="00CC221A">
      <w:pPr>
        <w:pStyle w:val="Heading3"/>
        <w:rPr>
          <w:rFonts w:asciiTheme="majorHAnsi" w:hAnsiTheme="majorHAnsi" w:cstheme="majorHAnsi"/>
        </w:rPr>
      </w:pPr>
      <w:r w:rsidRPr="00F71695">
        <w:rPr>
          <w:rFonts w:asciiTheme="majorHAnsi" w:hAnsiTheme="majorHAnsi" w:cstheme="majorHAnsi"/>
        </w:rPr>
        <w:lastRenderedPageBreak/>
        <w:t>Adv</w:t>
      </w:r>
      <w:r w:rsidR="00DC4A4C">
        <w:rPr>
          <w:rFonts w:asciiTheme="majorHAnsi" w:hAnsiTheme="majorHAnsi" w:cstheme="majorHAnsi"/>
        </w:rPr>
        <w:t>antage</w:t>
      </w:r>
      <w:r w:rsidRPr="00F71695">
        <w:rPr>
          <w:rFonts w:asciiTheme="majorHAnsi" w:hAnsiTheme="majorHAnsi" w:cstheme="majorHAnsi"/>
        </w:rPr>
        <w:t xml:space="preserve">—Growth </w:t>
      </w:r>
    </w:p>
    <w:p w14:paraId="33FBEBE8" w14:textId="77777777" w:rsidR="00CC221A" w:rsidRPr="00F71695" w:rsidRDefault="00CC221A" w:rsidP="00CC221A">
      <w:pPr>
        <w:pStyle w:val="Heading4"/>
        <w:rPr>
          <w:rFonts w:asciiTheme="majorHAnsi" w:hAnsiTheme="majorHAnsi" w:cstheme="majorHAnsi"/>
        </w:rPr>
      </w:pPr>
      <w:r w:rsidRPr="00F71695">
        <w:rPr>
          <w:rFonts w:asciiTheme="majorHAnsi" w:hAnsiTheme="majorHAnsi" w:cstheme="majorHAnsi"/>
        </w:rPr>
        <w:t>The advantage is Workforce Retention.</w:t>
      </w:r>
    </w:p>
    <w:p w14:paraId="62960210" w14:textId="77777777" w:rsidR="00CC221A" w:rsidRPr="00F71695" w:rsidRDefault="00CC221A" w:rsidP="00CC221A">
      <w:pPr>
        <w:rPr>
          <w:rFonts w:asciiTheme="majorHAnsi" w:hAnsiTheme="majorHAnsi" w:cstheme="majorHAnsi"/>
        </w:rPr>
      </w:pPr>
    </w:p>
    <w:p w14:paraId="2FDA1766" w14:textId="703BF8DA" w:rsidR="00CC221A" w:rsidRPr="00F71695" w:rsidRDefault="00CC221A" w:rsidP="00CC221A">
      <w:pPr>
        <w:pStyle w:val="Heading4"/>
        <w:rPr>
          <w:rFonts w:asciiTheme="majorHAnsi" w:hAnsiTheme="majorHAnsi" w:cstheme="majorHAnsi"/>
        </w:rPr>
      </w:pPr>
      <w:r w:rsidRPr="00F71695">
        <w:rPr>
          <w:rFonts w:asciiTheme="majorHAnsi" w:hAnsiTheme="majorHAnsi" w:cstheme="majorHAnsi"/>
        </w:rPr>
        <w:t>A right to strike is crucial to negotiating conditions for workforce retention</w:t>
      </w:r>
      <w:r w:rsidR="00DC4A4C">
        <w:rPr>
          <w:rFonts w:asciiTheme="majorHAnsi" w:hAnsiTheme="majorHAnsi" w:cstheme="majorHAnsi"/>
        </w:rPr>
        <w:t>, specifically higher wages</w:t>
      </w:r>
      <w:r w:rsidRPr="00F71695">
        <w:rPr>
          <w:rFonts w:asciiTheme="majorHAnsi" w:hAnsiTheme="majorHAnsi" w:cstheme="majorHAnsi"/>
        </w:rPr>
        <w:t xml:space="preserve">—but unchecked, companies </w:t>
      </w:r>
      <w:r w:rsidRPr="00F71695">
        <w:rPr>
          <w:rFonts w:asciiTheme="majorHAnsi" w:hAnsiTheme="majorHAnsi" w:cstheme="majorHAnsi"/>
          <w:u w:val="single"/>
        </w:rPr>
        <w:t>lash out</w:t>
      </w:r>
      <w:r w:rsidRPr="00F71695">
        <w:rPr>
          <w:rFonts w:asciiTheme="majorHAnsi" w:hAnsiTheme="majorHAnsi" w:cstheme="majorHAnsi"/>
        </w:rPr>
        <w:t xml:space="preserve"> with dismissals. Bogage 10/17</w:t>
      </w:r>
    </w:p>
    <w:p w14:paraId="5CC079FF" w14:textId="77777777" w:rsidR="00CC221A" w:rsidRPr="00F71695" w:rsidRDefault="00CC221A" w:rsidP="00CC221A">
      <w:pPr>
        <w:rPr>
          <w:rFonts w:asciiTheme="majorHAnsi" w:hAnsiTheme="majorHAnsi" w:cstheme="majorHAnsi"/>
        </w:rPr>
      </w:pPr>
      <w:r w:rsidRPr="00F71695">
        <w:rPr>
          <w:rFonts w:asciiTheme="majorHAnsi" w:hAnsiTheme="majorHAnsi" w:cstheme="majorHAnsi"/>
        </w:rPr>
        <w:t>Jacob Bogage,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10-22-2021//Aanya</w:t>
      </w:r>
    </w:p>
    <w:p w14:paraId="5F151296" w14:textId="671EDAE9" w:rsidR="00CC221A" w:rsidRDefault="00CC221A" w:rsidP="00CC221A">
      <w:pPr>
        <w:rPr>
          <w:rFonts w:asciiTheme="majorHAnsi" w:hAnsiTheme="majorHAnsi" w:cstheme="majorHAnsi"/>
          <w:sz w:val="16"/>
        </w:rPr>
      </w:pPr>
      <w:r w:rsidRPr="00F71695">
        <w:rPr>
          <w:rFonts w:asciiTheme="majorHAnsi" w:hAnsiTheme="majorHAnsi" w:cstheme="majorHAnsi"/>
          <w:sz w:val="16"/>
        </w:rPr>
        <w:t xml:space="preserve">Marcial Reyes could have just quit his job. Frustrated with chronic understaffing at the Kaiser Permanente hospital where he works in Southern California, he knows he has options in a region desperate for nurses. Instead, he voted to go on strike. While </w:t>
      </w:r>
      <w:r w:rsidRPr="00F71695">
        <w:rPr>
          <w:rStyle w:val="StyleUnderline"/>
          <w:rFonts w:asciiTheme="majorHAnsi" w:hAnsiTheme="majorHAnsi" w:cstheme="majorHAnsi"/>
          <w:highlight w:val="cyan"/>
        </w:rPr>
        <w:t>Americans are leaving</w:t>
      </w:r>
      <w:r w:rsidRPr="00F71695">
        <w:rPr>
          <w:rStyle w:val="StyleUnderline"/>
          <w:rFonts w:asciiTheme="majorHAnsi" w:hAnsiTheme="majorHAnsi" w:cstheme="majorHAnsi"/>
        </w:rPr>
        <w:t xml:space="preserve"> their </w:t>
      </w:r>
      <w:r w:rsidRPr="00F71695">
        <w:rPr>
          <w:rStyle w:val="StyleUnderline"/>
          <w:rFonts w:asciiTheme="majorHAnsi" w:hAnsiTheme="majorHAnsi" w:cstheme="majorHAnsi"/>
          <w:highlight w:val="cyan"/>
        </w:rPr>
        <w:t>jobs at staggering</w:t>
      </w:r>
      <w:r w:rsidRPr="00F71695">
        <w:rPr>
          <w:rStyle w:val="StyleUnderline"/>
          <w:rFonts w:asciiTheme="majorHAnsi" w:hAnsiTheme="majorHAnsi" w:cstheme="majorHAnsi"/>
        </w:rPr>
        <w:t xml:space="preserve"> r</w:t>
      </w:r>
      <w:r w:rsidRPr="00F71695">
        <w:rPr>
          <w:rStyle w:val="StyleUnderline"/>
          <w:rFonts w:asciiTheme="majorHAnsi" w:hAnsiTheme="majorHAnsi" w:cstheme="majorHAnsi"/>
          <w:highlight w:val="cyan"/>
        </w:rPr>
        <w:t>ates</w:t>
      </w:r>
      <w:r w:rsidRPr="00F71695">
        <w:rPr>
          <w:rFonts w:asciiTheme="majorHAnsi" w:hAnsiTheme="majorHAnsi" w:cstheme="majorHAnsi"/>
          <w:sz w:val="16"/>
        </w:rPr>
        <w:t xml:space="preserve"> — a record </w:t>
      </w:r>
      <w:r w:rsidRPr="00F71695">
        <w:rPr>
          <w:rStyle w:val="StyleUnderline"/>
          <w:rFonts w:asciiTheme="majorHAnsi" w:hAnsiTheme="majorHAnsi" w:cstheme="majorHAnsi"/>
        </w:rPr>
        <w:t>4</w:t>
      </w:r>
      <w:r w:rsidRPr="00F71695">
        <w:rPr>
          <w:rStyle w:val="StyleUnderline"/>
          <w:rFonts w:asciiTheme="majorHAnsi" w:hAnsiTheme="majorHAnsi" w:cstheme="majorHAnsi"/>
          <w:highlight w:val="cyan"/>
        </w:rPr>
        <w:t>.3 million quit in August</w:t>
      </w:r>
      <w:r w:rsidRPr="00F71695">
        <w:rPr>
          <w:rFonts w:asciiTheme="majorHAnsi" w:hAnsiTheme="majorHAnsi" w:cstheme="majorHAnsi"/>
          <w:sz w:val="16"/>
        </w:rPr>
        <w:t xml:space="preserve"> alone — </w:t>
      </w:r>
      <w:r w:rsidRPr="00F71695">
        <w:rPr>
          <w:rStyle w:val="StyleUnderline"/>
          <w:rFonts w:asciiTheme="majorHAnsi" w:hAnsiTheme="majorHAnsi" w:cstheme="majorHAnsi"/>
          <w:highlight w:val="cyan"/>
        </w:rPr>
        <w:t>hundreds of thousands</w:t>
      </w:r>
      <w:r w:rsidRPr="00F71695">
        <w:rPr>
          <w:rFonts w:asciiTheme="majorHAnsi" w:hAnsiTheme="majorHAnsi" w:cstheme="majorHAnsi"/>
          <w:sz w:val="16"/>
        </w:rPr>
        <w:t xml:space="preserve"> of workers with similar grievances about wages, benefits and quality of life are, like Reyes, choosing to dig in </w:t>
      </w:r>
      <w:r w:rsidRPr="00F71695">
        <w:rPr>
          <w:rStyle w:val="StyleUnderline"/>
          <w:rFonts w:asciiTheme="majorHAnsi" w:hAnsiTheme="majorHAnsi" w:cstheme="majorHAnsi"/>
        </w:rPr>
        <w:t>and fight.</w:t>
      </w:r>
      <w:r w:rsidRPr="00F71695">
        <w:rPr>
          <w:rFonts w:asciiTheme="majorHAnsi" w:hAnsiTheme="majorHAnsi" w:cstheme="majorHAnsi"/>
          <w:sz w:val="16"/>
        </w:rPr>
        <w:t xml:space="preserve"> Last week, </w:t>
      </w:r>
      <w:r w:rsidRPr="00F71695">
        <w:rPr>
          <w:rStyle w:val="StyleUnderline"/>
          <w:rFonts w:asciiTheme="majorHAnsi" w:hAnsiTheme="majorHAnsi" w:cstheme="majorHAnsi"/>
        </w:rPr>
        <w:t>10,000 John Deere workers</w:t>
      </w:r>
      <w:r w:rsidRPr="00F71695">
        <w:rPr>
          <w:rFonts w:asciiTheme="majorHAnsi" w:hAnsiTheme="majorHAnsi" w:cstheme="majorHAnsi"/>
          <w:sz w:val="16"/>
        </w:rPr>
        <w:t xml:space="preserve"> went on strike, while unions representing </w:t>
      </w:r>
      <w:r w:rsidRPr="00F71695">
        <w:rPr>
          <w:rStyle w:val="StyleUnderline"/>
          <w:rFonts w:asciiTheme="majorHAnsi" w:hAnsiTheme="majorHAnsi" w:cstheme="majorHAnsi"/>
        </w:rPr>
        <w:t xml:space="preserve">31,000 Kaiser employees </w:t>
      </w:r>
      <w:r w:rsidRPr="00F71695">
        <w:rPr>
          <w:rFonts w:asciiTheme="majorHAnsi" w:hAnsiTheme="majorHAnsi" w:cstheme="majorHAnsi"/>
          <w:sz w:val="16"/>
        </w:rPr>
        <w:t xml:space="preserve">authorized walkouts. Some </w:t>
      </w:r>
      <w:r w:rsidRPr="00F71695">
        <w:rPr>
          <w:rStyle w:val="StyleUnderline"/>
          <w:rFonts w:asciiTheme="majorHAnsi" w:hAnsiTheme="majorHAnsi" w:cstheme="majorHAnsi"/>
        </w:rPr>
        <w:t>60,000 Hollywood production workers</w:t>
      </w:r>
      <w:r w:rsidRPr="00F71695">
        <w:rPr>
          <w:rFonts w:asciiTheme="majorHAnsi" w:hAnsiTheme="majorHAnsi" w:cstheme="majorHAnsi"/>
          <w:sz w:val="16"/>
        </w:rPr>
        <w:t xml:space="preserve"> reached a deal Saturday night, averting a strike hours before a negotiation deadline. All told, </w:t>
      </w:r>
      <w:r w:rsidRPr="00F71695">
        <w:rPr>
          <w:rStyle w:val="StyleUnderline"/>
          <w:rFonts w:asciiTheme="majorHAnsi" w:hAnsiTheme="majorHAnsi" w:cstheme="majorHAnsi"/>
        </w:rPr>
        <w:t xml:space="preserve">there have been </w:t>
      </w:r>
      <w:r w:rsidRPr="00F71695">
        <w:rPr>
          <w:rStyle w:val="StyleUnderline"/>
          <w:rFonts w:asciiTheme="majorHAnsi" w:hAnsiTheme="majorHAnsi" w:cstheme="majorHAnsi"/>
          <w:highlight w:val="cyan"/>
        </w:rPr>
        <w:t>strikes against 178 employers</w:t>
      </w:r>
      <w:r w:rsidRPr="00F71695">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F71695">
        <w:rPr>
          <w:rStyle w:val="StyleUnderline"/>
          <w:rFonts w:asciiTheme="majorHAnsi" w:hAnsiTheme="majorHAnsi" w:cstheme="majorHAnsi"/>
          <w:highlight w:val="cyan"/>
        </w:rPr>
        <w:t>the Great Resignation,</w:t>
      </w:r>
      <w:r w:rsidRPr="00F71695">
        <w:rPr>
          <w:rFonts w:asciiTheme="majorHAnsi" w:hAnsiTheme="majorHAnsi" w:cstheme="majorHAnsi"/>
          <w:sz w:val="16"/>
        </w:rPr>
        <w:t xml:space="preserve"> which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thinned the</w:t>
      </w:r>
      <w:r w:rsidRPr="00F71695">
        <w:rPr>
          <w:rStyle w:val="StyleUnderline"/>
          <w:rFonts w:asciiTheme="majorHAnsi" w:hAnsiTheme="majorHAnsi" w:cstheme="majorHAnsi"/>
        </w:rPr>
        <w:t xml:space="preserve"> nation’s </w:t>
      </w:r>
      <w:r w:rsidRPr="00F71695">
        <w:rPr>
          <w:rStyle w:val="StyleUnderline"/>
          <w:rFonts w:asciiTheme="majorHAnsi" w:hAnsiTheme="majorHAnsi" w:cstheme="majorHAnsi"/>
          <w:highlight w:val="cyan"/>
        </w:rPr>
        <w:t>labor pool and slowed</w:t>
      </w:r>
      <w:r w:rsidRPr="00F71695">
        <w:rPr>
          <w:rStyle w:val="StyleUnderline"/>
          <w:rFonts w:asciiTheme="majorHAnsi" w:hAnsiTheme="majorHAnsi" w:cstheme="majorHAnsi"/>
        </w:rPr>
        <w:t xml:space="preserve"> the economic </w:t>
      </w:r>
      <w:r w:rsidRPr="00F71695">
        <w:rPr>
          <w:rStyle w:val="StyleUnderline"/>
          <w:rFonts w:asciiTheme="majorHAnsi" w:hAnsiTheme="majorHAnsi" w:cstheme="majorHAnsi"/>
          <w:highlight w:val="cyan"/>
        </w:rPr>
        <w:t>recovery</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Workers are</w:t>
      </w:r>
      <w:r w:rsidRPr="00F71695">
        <w:rPr>
          <w:rFonts w:asciiTheme="majorHAnsi" w:hAnsiTheme="majorHAnsi" w:cstheme="majorHAnsi"/>
          <w:sz w:val="16"/>
        </w:rPr>
        <w:t xml:space="preserve"> now </w:t>
      </w:r>
      <w:r w:rsidRPr="00F71695">
        <w:rPr>
          <w:rStyle w:val="StyleUnderline"/>
          <w:rFonts w:asciiTheme="majorHAnsi" w:hAnsiTheme="majorHAnsi" w:cstheme="majorHAnsi"/>
          <w:highlight w:val="cyan"/>
        </w:rPr>
        <w:t>harder to replace</w:t>
      </w:r>
      <w:r w:rsidRPr="00F71695">
        <w:rPr>
          <w:rFonts w:asciiTheme="majorHAnsi" w:hAnsiTheme="majorHAnsi" w:cstheme="majorHAnsi"/>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F71695">
        <w:rPr>
          <w:rStyle w:val="StyleUnderline"/>
          <w:rFonts w:asciiTheme="majorHAnsi" w:hAnsiTheme="majorHAnsi" w:cstheme="majorHAnsi"/>
          <w:highlight w:val="cyan"/>
        </w:rPr>
        <w:t>wage growth is not keeping</w:t>
      </w:r>
      <w:r w:rsidRPr="00F71695">
        <w:rPr>
          <w:rStyle w:val="StyleUnderline"/>
          <w:rFonts w:asciiTheme="majorHAnsi" w:hAnsiTheme="majorHAnsi" w:cstheme="majorHAnsi"/>
        </w:rPr>
        <w:t xml:space="preserve"> pace </w:t>
      </w:r>
      <w:r w:rsidRPr="00F71695">
        <w:rPr>
          <w:rStyle w:val="StyleUnderline"/>
          <w:rFonts w:asciiTheme="majorHAnsi" w:hAnsiTheme="majorHAnsi" w:cstheme="majorHAnsi"/>
          <w:highlight w:val="cyan"/>
        </w:rPr>
        <w:t>with inflation</w:t>
      </w:r>
      <w:r w:rsidRPr="00F71695">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F71695">
        <w:rPr>
          <w:rStyle w:val="StyleUnderline"/>
          <w:rFonts w:asciiTheme="majorHAnsi" w:hAnsiTheme="majorHAnsi" w:cstheme="majorHAnsi"/>
          <w:highlight w:val="cyan"/>
        </w:rPr>
        <w:t>strikes are sending a signa</w:t>
      </w:r>
      <w:r w:rsidRPr="00F71695">
        <w:rPr>
          <w:rStyle w:val="StyleUnderline"/>
          <w:rFonts w:asciiTheme="majorHAnsi" w:hAnsiTheme="majorHAnsi" w:cstheme="majorHAnsi"/>
        </w:rPr>
        <w:t>l</w:t>
      </w:r>
      <w:r w:rsidRPr="00F71695">
        <w:rPr>
          <w:rFonts w:asciiTheme="majorHAnsi" w:hAnsiTheme="majorHAnsi" w:cstheme="majorHAnsi"/>
          <w:sz w:val="16"/>
        </w:rPr>
        <w:t xml:space="preserve">, no doubt about it, that </w:t>
      </w:r>
      <w:r w:rsidRPr="00F71695">
        <w:rPr>
          <w:rStyle w:val="StyleUnderline"/>
          <w:rFonts w:asciiTheme="majorHAnsi" w:hAnsiTheme="majorHAnsi" w:cstheme="majorHAnsi"/>
          <w:highlight w:val="cyan"/>
        </w:rPr>
        <w:t>employers ignore worker</w:t>
      </w:r>
      <w:r w:rsidRPr="00F71695">
        <w:rPr>
          <w:rStyle w:val="StyleUnderline"/>
          <w:rFonts w:asciiTheme="majorHAnsi" w:hAnsiTheme="majorHAnsi" w:cstheme="majorHAnsi"/>
        </w:rPr>
        <w:t>s</w:t>
      </w:r>
      <w:r w:rsidRPr="00F71695">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F71695">
        <w:rPr>
          <w:rStyle w:val="StyleUnderline"/>
          <w:rFonts w:asciiTheme="majorHAnsi" w:hAnsiTheme="majorHAnsi" w:cstheme="majorHAnsi"/>
          <w:highlight w:val="cyan"/>
        </w:rPr>
        <w:t>14 oil workers staged a walkout</w:t>
      </w:r>
      <w:r w:rsidRPr="00F71695">
        <w:rPr>
          <w:rFonts w:asciiTheme="majorHAnsi" w:hAnsiTheme="majorHAnsi" w:cstheme="majorHAnsi"/>
          <w:sz w:val="16"/>
        </w:rPr>
        <w:t xml:space="preserve"> against United Metro Energy in New York; </w:t>
      </w:r>
      <w:r w:rsidRPr="00F71695">
        <w:rPr>
          <w:rStyle w:val="StyleUnderline"/>
          <w:rFonts w:asciiTheme="majorHAnsi" w:hAnsiTheme="majorHAnsi" w:cstheme="majorHAnsi"/>
          <w:highlight w:val="cyan"/>
        </w:rPr>
        <w:t>eight have since been fired</w:t>
      </w:r>
      <w:r w:rsidRPr="00F71695">
        <w:rPr>
          <w:rFonts w:asciiTheme="majorHAnsi" w:hAnsiTheme="majorHAnsi" w:cstheme="majorHAnsi"/>
          <w:sz w:val="16"/>
        </w:rPr>
        <w:t xml:space="preserve">, according to the local Teamsters branch. And roughly 1,400 </w:t>
      </w:r>
      <w:r w:rsidRPr="00F71695">
        <w:rPr>
          <w:rStyle w:val="StyleUnderline"/>
          <w:rFonts w:asciiTheme="majorHAnsi" w:hAnsiTheme="majorHAnsi" w:cstheme="majorHAnsi"/>
        </w:rPr>
        <w:t>workers at Kellogg</w:t>
      </w:r>
      <w:r w:rsidRPr="00F71695">
        <w:rPr>
          <w:rFonts w:asciiTheme="majorHAnsi" w:hAnsiTheme="majorHAnsi" w:cstheme="majorHAnsi"/>
          <w:sz w:val="16"/>
        </w:rPr>
        <w:t xml:space="preserve"> Co. cereal factories in four states </w:t>
      </w:r>
      <w:r w:rsidRPr="00F71695">
        <w:rPr>
          <w:rStyle w:val="StyleUnderline"/>
          <w:rFonts w:asciiTheme="majorHAnsi" w:hAnsiTheme="majorHAnsi" w:cstheme="majorHAnsi"/>
        </w:rPr>
        <w:t>are entering their third week</w:t>
      </w:r>
      <w:r w:rsidRPr="00F71695">
        <w:rPr>
          <w:rFonts w:asciiTheme="majorHAnsi" w:hAnsiTheme="majorHAnsi" w:cstheme="majorHAnsi"/>
          <w:sz w:val="16"/>
        </w:rPr>
        <w:t xml:space="preserve"> on the picket line. Still, the labor </w:t>
      </w:r>
      <w:r w:rsidRPr="00F71695">
        <w:rPr>
          <w:rStyle w:val="StyleUnderline"/>
          <w:rFonts w:asciiTheme="majorHAnsi" w:hAnsiTheme="majorHAnsi" w:cstheme="majorHAnsi"/>
        </w:rPr>
        <w:t xml:space="preserve">movement has </w:t>
      </w:r>
      <w:r w:rsidRPr="00F71695">
        <w:rPr>
          <w:rFonts w:asciiTheme="majorHAnsi" w:hAnsiTheme="majorHAnsi" w:cstheme="majorHAnsi"/>
          <w:sz w:val="16"/>
        </w:rPr>
        <w:t xml:space="preserve">drawn </w:t>
      </w:r>
      <w:r w:rsidRPr="00F71695">
        <w:rPr>
          <w:rStyle w:val="StyleUnderline"/>
          <w:rFonts w:asciiTheme="majorHAnsi" w:hAnsiTheme="majorHAnsi" w:cstheme="majorHAnsi"/>
        </w:rPr>
        <w:t>support from the White House</w:t>
      </w:r>
      <w:r w:rsidRPr="00F71695">
        <w:rPr>
          <w:rFonts w:asciiTheme="majorHAnsi" w:hAnsiTheme="majorHAnsi" w:cstheme="majorHAnsi"/>
          <w:sz w:val="16"/>
        </w:rPr>
        <w:t xml:space="preserve">. </w:t>
      </w:r>
      <w:r w:rsidRPr="00F71695">
        <w:rPr>
          <w:rStyle w:val="StyleUnderline"/>
          <w:rFonts w:asciiTheme="majorHAnsi" w:hAnsiTheme="majorHAnsi" w:cstheme="majorHAnsi"/>
        </w:rPr>
        <w:t>President Biden made a</w:t>
      </w:r>
      <w:r w:rsidRPr="00F71695">
        <w:rPr>
          <w:rFonts w:asciiTheme="majorHAnsi" w:hAnsiTheme="majorHAnsi" w:cstheme="majorHAnsi"/>
          <w:sz w:val="16"/>
        </w:rPr>
        <w:t xml:space="preserve"> public </w:t>
      </w:r>
      <w:r w:rsidRPr="00F71695">
        <w:rPr>
          <w:rStyle w:val="StyleUnderline"/>
          <w:rFonts w:asciiTheme="majorHAnsi" w:hAnsiTheme="majorHAnsi" w:cstheme="majorHAnsi"/>
        </w:rPr>
        <w:t>statement supporting the Amazon union drive</w:t>
      </w:r>
      <w:r w:rsidRPr="00F71695">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F71695">
        <w:rPr>
          <w:rStyle w:val="StyleUnderline"/>
          <w:rFonts w:asciiTheme="majorHAnsi" w:hAnsiTheme="majorHAnsi" w:cstheme="majorHAnsi"/>
        </w:rPr>
        <w:t>strike drives in 2021</w:t>
      </w:r>
      <w:r w:rsidRPr="00F71695">
        <w:rPr>
          <w:rFonts w:asciiTheme="majorHAnsi" w:hAnsiTheme="majorHAnsi" w:cstheme="majorHAnsi"/>
          <w:sz w:val="16"/>
        </w:rPr>
        <w:t xml:space="preserve"> run the gamut of American industry: </w:t>
      </w:r>
      <w:r w:rsidRPr="00F71695">
        <w:rPr>
          <w:rStyle w:val="StyleUnderline"/>
          <w:rFonts w:asciiTheme="majorHAnsi" w:hAnsiTheme="majorHAnsi" w:cstheme="majorHAnsi"/>
        </w:rPr>
        <w:t>Nurses and health workers</w:t>
      </w:r>
      <w:r w:rsidRPr="00F71695">
        <w:rPr>
          <w:rFonts w:asciiTheme="majorHAnsi" w:hAnsiTheme="majorHAnsi" w:cstheme="majorHAnsi"/>
          <w:sz w:val="16"/>
        </w:rPr>
        <w:t xml:space="preserve"> in California and Oregon; </w:t>
      </w:r>
      <w:r w:rsidRPr="00F71695">
        <w:rPr>
          <w:rStyle w:val="StyleUnderline"/>
          <w:rFonts w:asciiTheme="majorHAnsi" w:hAnsiTheme="majorHAnsi" w:cstheme="majorHAnsi"/>
        </w:rPr>
        <w:t>oil</w:t>
      </w:r>
      <w:r w:rsidRPr="00F71695">
        <w:rPr>
          <w:rFonts w:asciiTheme="majorHAnsi" w:hAnsiTheme="majorHAnsi" w:cstheme="majorHAnsi"/>
          <w:sz w:val="16"/>
        </w:rPr>
        <w:t xml:space="preserve"> workers in New York</w:t>
      </w:r>
      <w:r w:rsidRPr="00F71695">
        <w:rPr>
          <w:rStyle w:val="StyleUnderline"/>
          <w:rFonts w:asciiTheme="majorHAnsi" w:hAnsiTheme="majorHAnsi" w:cstheme="majorHAnsi"/>
        </w:rPr>
        <w:t>; cereal factory</w:t>
      </w:r>
      <w:r w:rsidRPr="00F71695">
        <w:rPr>
          <w:rFonts w:asciiTheme="majorHAnsi" w:hAnsiTheme="majorHAnsi" w:cstheme="majorHAnsi"/>
          <w:sz w:val="16"/>
        </w:rPr>
        <w:t xml:space="preserve"> workers in Michigan, Nebraska, Pennsylvania and Tennessee</w:t>
      </w:r>
      <w:r w:rsidRPr="00F71695">
        <w:rPr>
          <w:rStyle w:val="StyleUnderline"/>
          <w:rFonts w:asciiTheme="majorHAnsi" w:hAnsiTheme="majorHAnsi" w:cstheme="majorHAnsi"/>
        </w:rPr>
        <w:t>; television and film production</w:t>
      </w:r>
      <w:r w:rsidRPr="00F71695">
        <w:rPr>
          <w:rFonts w:asciiTheme="majorHAnsi" w:hAnsiTheme="majorHAnsi" w:cstheme="majorHAnsi"/>
          <w:sz w:val="16"/>
        </w:rPr>
        <w:t xml:space="preserve"> crews in Hollywood; and more. The surge in strike activity has yielded mixed results, economists say. Though work stoppages this summer at </w:t>
      </w:r>
      <w:r w:rsidRPr="00F71695">
        <w:rPr>
          <w:rFonts w:asciiTheme="majorHAnsi" w:hAnsiTheme="majorHAnsi" w:cstheme="majorHAnsi"/>
          <w:sz w:val="16"/>
        </w:rPr>
        <w:lastRenderedPageBreak/>
        <w:t xml:space="preserve">Nabisco and Frito-Lay helped secure higher raises and new vacation allowances for workers, </w:t>
      </w:r>
      <w:r w:rsidRPr="00F71695">
        <w:rPr>
          <w:rStyle w:val="StyleUnderline"/>
          <w:rFonts w:asciiTheme="majorHAnsi" w:hAnsiTheme="majorHAnsi" w:cstheme="majorHAnsi"/>
          <w:highlight w:val="cyan"/>
        </w:rPr>
        <w:t>employers have not made meaningful increases</w:t>
      </w:r>
      <w:r w:rsidRPr="00F71695">
        <w:rPr>
          <w:rFonts w:asciiTheme="majorHAnsi" w:hAnsiTheme="majorHAnsi" w:cstheme="majorHAnsi"/>
          <w:sz w:val="16"/>
        </w:rPr>
        <w:t xml:space="preserve"> </w:t>
      </w:r>
      <w:r w:rsidRPr="00F71695">
        <w:rPr>
          <w:rStyle w:val="StyleUnderline"/>
          <w:rFonts w:asciiTheme="majorHAnsi" w:hAnsiTheme="majorHAnsi" w:cstheme="majorHAnsi"/>
        </w:rPr>
        <w:t>in their workforces or compensation structures.</w:t>
      </w:r>
      <w:r w:rsidRPr="00F71695">
        <w:rPr>
          <w:rFonts w:asciiTheme="majorHAnsi" w:hAnsiTheme="majorHAnsi" w:cstheme="majorHAnsi"/>
          <w:sz w:val="16"/>
        </w:rPr>
        <w:t xml:space="preserve"> Both sides acknowledge the benefit of retaining workers. </w:t>
      </w:r>
      <w:r w:rsidRPr="00F71695">
        <w:rPr>
          <w:rStyle w:val="StyleUnderline"/>
          <w:rFonts w:asciiTheme="majorHAnsi" w:hAnsiTheme="majorHAnsi" w:cstheme="majorHAnsi"/>
        </w:rPr>
        <w:t xml:space="preserve">Management </w:t>
      </w:r>
      <w:r w:rsidRPr="00F71695">
        <w:rPr>
          <w:rFonts w:asciiTheme="majorHAnsi" w:hAnsiTheme="majorHAnsi" w:cstheme="majorHAnsi"/>
          <w:sz w:val="16"/>
        </w:rPr>
        <w:t>more often would</w:t>
      </w:r>
      <w:r w:rsidRPr="00F71695">
        <w:rPr>
          <w:rStyle w:val="StyleUnderline"/>
          <w:rFonts w:asciiTheme="majorHAnsi" w:hAnsiTheme="majorHAnsi" w:cstheme="majorHAnsi"/>
        </w:rPr>
        <w:t xml:space="preserve"> rather deal with a brief strike than</w:t>
      </w:r>
      <w:r w:rsidRPr="00F71695">
        <w:rPr>
          <w:rFonts w:asciiTheme="majorHAnsi" w:hAnsiTheme="majorHAnsi" w:cstheme="majorHAnsi"/>
          <w:sz w:val="16"/>
        </w:rPr>
        <w:t xml:space="preserve"> absorb higher costs associated with </w:t>
      </w:r>
      <w:r w:rsidRPr="00F71695">
        <w:rPr>
          <w:rStyle w:val="StyleUnderline"/>
          <w:rFonts w:asciiTheme="majorHAnsi" w:hAnsiTheme="majorHAnsi" w:cstheme="majorHAnsi"/>
        </w:rPr>
        <w:t>turnover and training</w:t>
      </w:r>
      <w:r w:rsidRPr="00F71695">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F71695">
        <w:rPr>
          <w:rStyle w:val="StyleUnderline"/>
          <w:rFonts w:asciiTheme="majorHAnsi" w:hAnsiTheme="majorHAnsi" w:cstheme="majorHAnsi"/>
        </w:rPr>
        <w:t>seeking changes in the workplace</w:t>
      </w:r>
      <w:r w:rsidRPr="00F71695">
        <w:rPr>
          <w:rFonts w:asciiTheme="majorHAnsi" w:hAnsiTheme="majorHAnsi" w:cstheme="majorHAnsi"/>
          <w:sz w:val="16"/>
        </w:rPr>
        <w:t xml:space="preserve"> and corporate culture. Some strike drives are pushing for </w:t>
      </w:r>
      <w:r w:rsidRPr="00F71695">
        <w:rPr>
          <w:rStyle w:val="StyleUnderline"/>
          <w:rFonts w:asciiTheme="majorHAnsi" w:hAnsiTheme="majorHAnsi" w:cstheme="majorHAnsi"/>
        </w:rPr>
        <w:t>better safeguards</w:t>
      </w:r>
      <w:r w:rsidRPr="00F71695">
        <w:rPr>
          <w:rFonts w:asciiTheme="majorHAnsi" w:hAnsiTheme="majorHAnsi" w:cstheme="majorHAnsi"/>
          <w:sz w:val="16"/>
        </w:rPr>
        <w:t xml:space="preserve"> against sexual harassment and </w:t>
      </w:r>
      <w:r w:rsidRPr="00F71695">
        <w:rPr>
          <w:rStyle w:val="StyleUnderline"/>
          <w:rFonts w:asciiTheme="majorHAnsi" w:hAnsiTheme="majorHAnsi" w:cstheme="majorHAnsi"/>
        </w:rPr>
        <w:t>coronavirus safety protocols,</w:t>
      </w:r>
      <w:r w:rsidRPr="00F71695">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F71695">
        <w:rPr>
          <w:rStyle w:val="StyleUnderline"/>
          <w:rFonts w:asciiTheme="majorHAnsi" w:hAnsiTheme="majorHAnsi" w:cstheme="majorHAnsi"/>
        </w:rPr>
        <w:t xml:space="preserve">60,000 members of the International Alliance of Theatrical Stage Employees </w:t>
      </w:r>
      <w:r w:rsidRPr="00F71695">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F71695">
        <w:rPr>
          <w:rStyle w:val="StyleUnderline"/>
          <w:rFonts w:asciiTheme="majorHAnsi" w:hAnsiTheme="majorHAnsi" w:cstheme="majorHAnsi"/>
          <w:highlight w:val="cyan"/>
        </w:rPr>
        <w:t>have to change the way they do business</w:t>
      </w:r>
      <w:r w:rsidRPr="00F71695">
        <w:rPr>
          <w:rFonts w:asciiTheme="majorHAnsi" w:hAnsiTheme="majorHAnsi" w:cstheme="majorHAnsi"/>
          <w:sz w:val="16"/>
        </w:rPr>
        <w:t>,” IATSE President Matthew D. Loeb said, “</w:t>
      </w:r>
      <w:r w:rsidRPr="00F71695">
        <w:rPr>
          <w:rStyle w:val="StyleUnderline"/>
          <w:rFonts w:asciiTheme="majorHAnsi" w:hAnsiTheme="majorHAnsi" w:cstheme="majorHAnsi"/>
        </w:rPr>
        <w:t>to avoid a strike</w:t>
      </w:r>
      <w:r w:rsidRPr="00F71695">
        <w:rPr>
          <w:rFonts w:asciiTheme="majorHAnsi" w:hAnsiTheme="majorHAnsi" w:cstheme="majorHAnsi"/>
          <w:sz w:val="16"/>
        </w:rPr>
        <w:t xml:space="preserve">, to have good morale and to have safe, healthy employees.” A spokesman for the television and film producers alliance did not respond to a request for comment. </w:t>
      </w:r>
      <w:r w:rsidRPr="00F71695">
        <w:rPr>
          <w:rStyle w:val="StyleUnderline"/>
          <w:rFonts w:asciiTheme="majorHAnsi" w:hAnsiTheme="majorHAnsi" w:cstheme="majorHAnsi"/>
          <w:highlight w:val="cyan"/>
        </w:rPr>
        <w:t>Labor leaders have defined wage demands as a new frontier</w:t>
      </w:r>
      <w:r w:rsidRPr="00F71695">
        <w:rPr>
          <w:rStyle w:val="StyleUnderline"/>
          <w:rFonts w:asciiTheme="majorHAnsi" w:hAnsiTheme="majorHAnsi" w:cstheme="majorHAnsi"/>
        </w:rPr>
        <w:t xml:space="preserve"> f</w:t>
      </w:r>
      <w:r w:rsidRPr="00F71695">
        <w:rPr>
          <w:rFonts w:asciiTheme="majorHAnsi" w:hAnsiTheme="majorHAnsi" w:cstheme="majorHAnsi"/>
          <w:sz w:val="16"/>
        </w:rPr>
        <w:t>or workers’ rights. Unions helped deliver the 40-hour workweek, they note, and the</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coronavirus</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crisis </w:t>
      </w:r>
      <w:r w:rsidRPr="00F71695">
        <w:rPr>
          <w:rStyle w:val="StyleUnderline"/>
          <w:rFonts w:asciiTheme="majorHAnsi" w:hAnsiTheme="majorHAnsi" w:cstheme="majorHAnsi"/>
        </w:rPr>
        <w:t xml:space="preserve">has </w:t>
      </w:r>
      <w:r w:rsidRPr="00F71695">
        <w:rPr>
          <w:rStyle w:val="StyleUnderline"/>
          <w:rFonts w:asciiTheme="majorHAnsi" w:hAnsiTheme="majorHAnsi" w:cstheme="majorHAnsi"/>
          <w:highlight w:val="cyan"/>
        </w:rPr>
        <w:t>reinforced the need</w:t>
      </w:r>
      <w:r w:rsidRPr="00F71695">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F71695">
        <w:rPr>
          <w:rStyle w:val="StyleUnderline"/>
          <w:rFonts w:asciiTheme="majorHAnsi" w:hAnsiTheme="majorHAnsi" w:cstheme="majorHAnsi"/>
          <w:highlight w:val="cyan"/>
        </w:rPr>
        <w:t>A strike is</w:t>
      </w:r>
      <w:r w:rsidRPr="00F71695">
        <w:rPr>
          <w:rFonts w:asciiTheme="majorHAnsi" w:hAnsiTheme="majorHAnsi" w:cstheme="majorHAnsi"/>
          <w:sz w:val="16"/>
        </w:rPr>
        <w:t xml:space="preserve"> </w:t>
      </w:r>
      <w:r w:rsidRPr="00F71695">
        <w:rPr>
          <w:rStyle w:val="StyleUnderline"/>
          <w:rFonts w:asciiTheme="majorHAnsi" w:hAnsiTheme="majorHAnsi" w:cstheme="majorHAnsi"/>
        </w:rPr>
        <w:t>really the last resort. That’s</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labor’s power</w:t>
      </w:r>
      <w:r w:rsidRPr="00F71695">
        <w:rPr>
          <w:rFonts w:asciiTheme="majorHAnsi" w:hAnsiTheme="majorHAnsi" w:cstheme="majorHAnsi"/>
          <w:sz w:val="16"/>
          <w:highlight w:val="cyan"/>
        </w:rPr>
        <w:t>,</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 worker’s power is to </w:t>
      </w:r>
      <w:r w:rsidRPr="00F71695">
        <w:rPr>
          <w:rStyle w:val="StyleUnderline"/>
          <w:rFonts w:asciiTheme="majorHAnsi" w:hAnsiTheme="majorHAnsi" w:cstheme="majorHAnsi"/>
          <w:highlight w:val="cyan"/>
        </w:rPr>
        <w:t>withhold</w:t>
      </w:r>
      <w:r w:rsidRPr="00F71695">
        <w:rPr>
          <w:rFonts w:asciiTheme="majorHAnsi" w:hAnsiTheme="majorHAnsi" w:cstheme="majorHAnsi"/>
          <w:sz w:val="16"/>
        </w:rPr>
        <w:t xml:space="preserve"> </w:t>
      </w:r>
      <w:r w:rsidRPr="00F71695">
        <w:rPr>
          <w:rStyle w:val="StyleUnderline"/>
          <w:rFonts w:asciiTheme="majorHAnsi" w:hAnsiTheme="majorHAnsi" w:cstheme="majorHAnsi"/>
        </w:rPr>
        <w:t>their labor,” said</w:t>
      </w:r>
      <w:r w:rsidRPr="00F71695">
        <w:rPr>
          <w:rFonts w:asciiTheme="majorHAnsi" w:hAnsiTheme="majorHAnsi" w:cstheme="majorHAnsi"/>
          <w:sz w:val="16"/>
        </w:rPr>
        <w:t xml:space="preserve"> Kim Cordova, president of the Colorado branch of the United Food and Commercial Workers Union. “</w:t>
      </w:r>
      <w:r w:rsidRPr="00F71695">
        <w:rPr>
          <w:rStyle w:val="StyleUnderline"/>
          <w:rFonts w:asciiTheme="majorHAnsi" w:hAnsiTheme="majorHAnsi" w:cstheme="majorHAnsi"/>
          <w:highlight w:val="cyan"/>
        </w:rPr>
        <w:t>A company</w:t>
      </w:r>
      <w:r w:rsidRPr="00F71695">
        <w:rPr>
          <w:rFonts w:asciiTheme="majorHAnsi" w:hAnsiTheme="majorHAnsi" w:cstheme="majorHAnsi"/>
          <w:sz w:val="16"/>
        </w:rPr>
        <w:t xml:space="preserve"> </w:t>
      </w:r>
      <w:r w:rsidRPr="00F71695">
        <w:rPr>
          <w:rStyle w:val="StyleUnderline"/>
          <w:rFonts w:asciiTheme="majorHAnsi" w:hAnsiTheme="majorHAnsi" w:cstheme="majorHAnsi"/>
        </w:rPr>
        <w:t>can function without a CEO, but they</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cyan"/>
        </w:rPr>
        <w:t>can’t function without</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cyan"/>
        </w:rPr>
        <w:t>workers</w:t>
      </w:r>
      <w:r w:rsidRPr="00F71695">
        <w:rPr>
          <w:rFonts w:asciiTheme="majorHAnsi" w:hAnsiTheme="majorHAnsi" w:cstheme="majorHAnsi"/>
          <w:sz w:val="16"/>
        </w:rPr>
        <w:t xml:space="preserve"> to actually go do the work.” </w:t>
      </w:r>
    </w:p>
    <w:p w14:paraId="77EBF7DA" w14:textId="77777777" w:rsidR="002E297E" w:rsidRPr="00F71695" w:rsidRDefault="002E297E" w:rsidP="00CC221A">
      <w:pPr>
        <w:rPr>
          <w:rFonts w:asciiTheme="majorHAnsi" w:hAnsiTheme="majorHAnsi" w:cstheme="majorHAnsi"/>
          <w:sz w:val="16"/>
        </w:rPr>
      </w:pPr>
    </w:p>
    <w:p w14:paraId="4676F45C" w14:textId="0BA84B37" w:rsidR="00CC221A" w:rsidRPr="00F71695" w:rsidRDefault="00DC4A4C" w:rsidP="00CC221A">
      <w:pPr>
        <w:pStyle w:val="Heading4"/>
        <w:rPr>
          <w:rFonts w:asciiTheme="majorHAnsi" w:hAnsiTheme="majorHAnsi" w:cstheme="majorHAnsi"/>
        </w:rPr>
      </w:pPr>
      <w:r>
        <w:rPr>
          <w:rFonts w:asciiTheme="majorHAnsi" w:hAnsiTheme="majorHAnsi" w:cstheme="majorHAnsi"/>
        </w:rPr>
        <w:t>And, h</w:t>
      </w:r>
      <w:r w:rsidR="00CC221A" w:rsidRPr="00F71695">
        <w:rPr>
          <w:rFonts w:asciiTheme="majorHAnsi" w:hAnsiTheme="majorHAnsi" w:cstheme="majorHAnsi"/>
        </w:rPr>
        <w:t>igh wages are the crucial internal link for continued growth.</w:t>
      </w:r>
    </w:p>
    <w:p w14:paraId="5C894E87" w14:textId="77777777" w:rsidR="00CC221A" w:rsidRPr="00F71695" w:rsidRDefault="00CC221A" w:rsidP="00CC221A">
      <w:pPr>
        <w:rPr>
          <w:rFonts w:asciiTheme="majorHAnsi" w:hAnsiTheme="majorHAnsi" w:cstheme="majorHAnsi"/>
        </w:rPr>
      </w:pPr>
      <w:r w:rsidRPr="00F71695">
        <w:rPr>
          <w:rStyle w:val="Style13ptBold"/>
          <w:rFonts w:asciiTheme="majorHAnsi" w:hAnsiTheme="majorHAnsi" w:cstheme="majorHAnsi"/>
        </w:rPr>
        <w:t>Bivens 17</w:t>
      </w:r>
      <w:r w:rsidRPr="00F71695">
        <w:rPr>
          <w:rFonts w:asciiTheme="majorHAnsi" w:hAnsiTheme="majorHAnsi" w:cstheme="majorHAnsi"/>
        </w:rPr>
        <w:t xml:space="preserve"> – PhD @ The New School for Social Research (Josh, “Inequality is slowing US economic growth,” </w:t>
      </w:r>
      <w:r w:rsidRPr="00F71695">
        <w:rPr>
          <w:rFonts w:asciiTheme="majorHAnsi" w:hAnsiTheme="majorHAnsi" w:cstheme="majorHAnsi"/>
          <w:i/>
        </w:rPr>
        <w:t>Economic Policy Institute</w:t>
      </w:r>
      <w:r w:rsidRPr="00F71695">
        <w:rPr>
          <w:rFonts w:asciiTheme="majorHAnsi" w:hAnsiTheme="majorHAnsi" w:cstheme="majorHAnsi"/>
        </w:rPr>
        <w:t xml:space="preserve">, </w:t>
      </w:r>
      <w:hyperlink r:id="rId9" w:history="1">
        <w:r w:rsidRPr="00F71695">
          <w:rPr>
            <w:rStyle w:val="Hyperlink"/>
            <w:rFonts w:asciiTheme="majorHAnsi" w:hAnsiTheme="majorHAnsi" w:cstheme="majorHAnsi"/>
          </w:rPr>
          <w:t>https://www.epi.org/publication/secular-stagnation/)//BB</w:t>
        </w:r>
      </w:hyperlink>
    </w:p>
    <w:p w14:paraId="69B1F8CF" w14:textId="3B866D19" w:rsidR="00CC221A" w:rsidRPr="00F71695" w:rsidRDefault="00CC221A" w:rsidP="00CC221A">
      <w:pPr>
        <w:rPr>
          <w:rFonts w:asciiTheme="majorHAnsi" w:hAnsiTheme="majorHAnsi" w:cstheme="majorHAnsi"/>
        </w:rPr>
      </w:pPr>
      <w:r w:rsidRPr="00F71695">
        <w:rPr>
          <w:rFonts w:asciiTheme="majorHAnsi" w:hAnsiTheme="majorHAnsi" w:cstheme="majorHAnsi"/>
        </w:rPr>
        <w:t xml:space="preserve">This new attention to the crisis of American pay is totally proper. </w:t>
      </w:r>
      <w:r w:rsidRPr="00F71695">
        <w:rPr>
          <w:rStyle w:val="StyleUnderline"/>
          <w:rFonts w:asciiTheme="majorHAnsi" w:hAnsiTheme="majorHAnsi" w:cstheme="majorHAnsi"/>
          <w:highlight w:val="yellow"/>
        </w:rPr>
        <w:t>The failure of wages</w:t>
      </w:r>
      <w:r w:rsidRPr="00F71695">
        <w:rPr>
          <w:rStyle w:val="StyleUnderline"/>
          <w:rFonts w:asciiTheme="majorHAnsi" w:hAnsiTheme="majorHAnsi" w:cstheme="majorHAnsi"/>
        </w:rPr>
        <w:t xml:space="preserve"> of the vast majority of Americans </w:t>
      </w:r>
      <w:r w:rsidRPr="00F71695">
        <w:rPr>
          <w:rStyle w:val="StyleUnderline"/>
          <w:rFonts w:asciiTheme="majorHAnsi" w:hAnsiTheme="majorHAnsi" w:cstheme="majorHAnsi"/>
          <w:highlight w:val="yellow"/>
        </w:rPr>
        <w:t>to benefit from economy-wide growth in productivity</w:t>
      </w:r>
      <w:r w:rsidRPr="00F71695">
        <w:rPr>
          <w:rFonts w:asciiTheme="majorHAnsi" w:hAnsiTheme="majorHAnsi" w:cstheme="majorHAnsi"/>
        </w:rPr>
        <w:t xml:space="preserve"> (or income generated in an average hour of work) </w:t>
      </w:r>
      <w:r w:rsidRPr="00F71695">
        <w:rPr>
          <w:rStyle w:val="StyleUnderline"/>
          <w:rFonts w:asciiTheme="majorHAnsi" w:hAnsiTheme="majorHAnsi" w:cstheme="majorHAnsi"/>
        </w:rPr>
        <w:t>has been the root cause of the stratospheric rise in inequality and the concentration of economic growth at the very top of the income distribution</w:t>
      </w:r>
      <w:r w:rsidRPr="00F71695">
        <w:rPr>
          <w:rFonts w:asciiTheme="majorHAnsi" w:hAnsiTheme="majorHAnsi" w:cstheme="majorHAnsi"/>
        </w:rPr>
        <w:t xml:space="preserve">. Had this upward redistribution not happened, incomes for the bottom 90 percent of Americans would be roughly 20 percent higher today.3 In short, </w:t>
      </w:r>
      <w:r w:rsidRPr="00F71695">
        <w:rPr>
          <w:rStyle w:val="StyleUnderline"/>
          <w:rFonts w:asciiTheme="majorHAnsi" w:hAnsiTheme="majorHAnsi" w:cstheme="majorHAnsi"/>
        </w:rPr>
        <w:t>the rise in inequality driven by anemic wage growth has imposed an “inequality tax” on American households</w:t>
      </w:r>
      <w:r w:rsidRPr="00F71695">
        <w:rPr>
          <w:rFonts w:asciiTheme="majorHAnsi" w:hAnsiTheme="majorHAnsi" w:cstheme="majorHAnsi"/>
        </w:rPr>
        <w:t xml:space="preserve"> that has robbed them of a fifth of their potential income. </w:t>
      </w:r>
      <w:r w:rsidRPr="00F71695">
        <w:rPr>
          <w:rStyle w:val="StyleUnderline"/>
          <w:rFonts w:asciiTheme="majorHAnsi" w:hAnsiTheme="majorHAnsi" w:cstheme="majorHAnsi"/>
          <w:highlight w:val="yellow"/>
        </w:rPr>
        <w:t>There would be huge benefits to American well-being from</w:t>
      </w:r>
      <w:r w:rsidRPr="00F71695">
        <w:rPr>
          <w:rStyle w:val="StyleUnderline"/>
          <w:rFonts w:asciiTheme="majorHAnsi" w:hAnsiTheme="majorHAnsi" w:cstheme="majorHAnsi"/>
        </w:rPr>
        <w:t xml:space="preserve"> blocking or reversing this upward </w:t>
      </w:r>
      <w:r w:rsidRPr="00F71695">
        <w:rPr>
          <w:rStyle w:val="StyleUnderline"/>
          <w:rFonts w:asciiTheme="majorHAnsi" w:hAnsiTheme="majorHAnsi" w:cstheme="majorHAnsi"/>
          <w:highlight w:val="yellow"/>
        </w:rPr>
        <w:t>redistribution</w:t>
      </w:r>
      <w:r w:rsidRPr="00F71695">
        <w:rPr>
          <w:rStyle w:val="StyleUnderline"/>
          <w:rFonts w:asciiTheme="majorHAnsi" w:hAnsiTheme="majorHAnsi" w:cstheme="majorHAnsi"/>
        </w:rPr>
        <w:t>. This welfare gain stemming from blocking upward redistribution is the primary reason to</w:t>
      </w:r>
      <w:r w:rsidRPr="00F71695">
        <w:rPr>
          <w:rFonts w:asciiTheme="majorHAnsi" w:hAnsiTheme="majorHAnsi" w:cstheme="majorHAnsi"/>
        </w:rPr>
        <w:t xml:space="preserve"> champion policy measures to </w:t>
      </w:r>
      <w:r w:rsidRPr="00F71695">
        <w:rPr>
          <w:rStyle w:val="StyleUnderline"/>
          <w:rFonts w:asciiTheme="majorHAnsi" w:hAnsiTheme="majorHAnsi" w:cstheme="majorHAnsi"/>
        </w:rPr>
        <w:t>boost wage growth</w:t>
      </w:r>
      <w:r w:rsidRPr="00F71695">
        <w:rPr>
          <w:rFonts w:asciiTheme="majorHAnsi" w:hAnsiTheme="majorHAnsi" w:cstheme="majorHAnsi"/>
        </w:rPr>
        <w:t xml:space="preserve"> and lead to a more equal distribution of income gains. Put simply, </w:t>
      </w:r>
      <w:r w:rsidRPr="00F71695">
        <w:rPr>
          <w:rStyle w:val="StyleUnderline"/>
          <w:rFonts w:asciiTheme="majorHAnsi" w:hAnsiTheme="majorHAnsi" w:cstheme="majorHAnsi"/>
        </w:rPr>
        <w:t>a dollar is worth more to a family living paycheck to paycheck than it is to families comfortably in the top 1 percent of the income distribution</w:t>
      </w:r>
      <w:r w:rsidRPr="00F71695">
        <w:rPr>
          <w:rFonts w:asciiTheme="majorHAnsi" w:hAnsiTheme="majorHAnsi" w:cstheme="majorHAnsi"/>
        </w:rPr>
        <w:t xml:space="preserve">. </w:t>
      </w:r>
      <w:r w:rsidRPr="00F71695">
        <w:rPr>
          <w:rStyle w:val="StyleUnderline"/>
          <w:rFonts w:asciiTheme="majorHAnsi" w:hAnsiTheme="majorHAnsi" w:cstheme="majorHAnsi"/>
        </w:rPr>
        <w:t>Proponents of</w:t>
      </w:r>
      <w:r w:rsidRPr="00F71695">
        <w:rPr>
          <w:rFonts w:asciiTheme="majorHAnsi" w:hAnsiTheme="majorHAnsi" w:cstheme="majorHAnsi"/>
        </w:rPr>
        <w:t xml:space="preserve"> increases in the minimum wage and other </w:t>
      </w:r>
      <w:r w:rsidRPr="00F71695">
        <w:rPr>
          <w:rStyle w:val="StyleUnderline"/>
          <w:rFonts w:asciiTheme="majorHAnsi" w:hAnsiTheme="majorHAnsi" w:cstheme="majorHAnsi"/>
        </w:rPr>
        <w:t xml:space="preserve">measures to </w:t>
      </w:r>
      <w:r w:rsidRPr="00F71695">
        <w:rPr>
          <w:rStyle w:val="StyleUnderline"/>
          <w:rFonts w:asciiTheme="majorHAnsi" w:hAnsiTheme="majorHAnsi" w:cstheme="majorHAnsi"/>
        </w:rPr>
        <w:lastRenderedPageBreak/>
        <w:t>boost American wages have</w:t>
      </w:r>
      <w:r w:rsidRPr="00F71695">
        <w:rPr>
          <w:rFonts w:asciiTheme="majorHAnsi" w:hAnsiTheme="majorHAnsi" w:cstheme="majorHAnsi"/>
        </w:rPr>
        <w:t xml:space="preserve"> often </w:t>
      </w:r>
      <w:r w:rsidRPr="00F71695">
        <w:rPr>
          <w:rStyle w:val="StyleUnderline"/>
          <w:rFonts w:asciiTheme="majorHAnsi" w:hAnsiTheme="majorHAnsi" w:cstheme="majorHAnsi"/>
        </w:rPr>
        <w:t>argued that there are benefits to these policies besides the welfare gains stemming from pure redistribution</w:t>
      </w:r>
      <w:r w:rsidRPr="00F71695">
        <w:rPr>
          <w:rFonts w:asciiTheme="majorHAnsi" w:hAnsiTheme="majorHAnsi" w:cstheme="majorHAnsi"/>
        </w:rPr>
        <w:t xml:space="preserve">. These proponents have often argued </w:t>
      </w:r>
      <w:r w:rsidRPr="00F71695">
        <w:rPr>
          <w:rStyle w:val="StyleUnderline"/>
          <w:rFonts w:asciiTheme="majorHAnsi" w:hAnsiTheme="majorHAnsi" w:cstheme="majorHAnsi"/>
        </w:rPr>
        <w:t>that boosting wages would</w:t>
      </w:r>
      <w:r w:rsidRPr="00F71695">
        <w:rPr>
          <w:rFonts w:asciiTheme="majorHAnsi" w:hAnsiTheme="majorHAnsi" w:cstheme="majorHAnsi"/>
        </w:rPr>
        <w:t xml:space="preserve"> even </w:t>
      </w:r>
      <w:r w:rsidRPr="00F71695">
        <w:rPr>
          <w:rStyle w:val="StyleUnderline"/>
          <w:rFonts w:asciiTheme="majorHAnsi" w:hAnsiTheme="majorHAnsi" w:cstheme="majorHAnsi"/>
        </w:rPr>
        <w:t>benefit aggregate economic outcomes</w:t>
      </w:r>
      <w:r w:rsidRPr="00F71695">
        <w:rPr>
          <w:rFonts w:asciiTheme="majorHAnsi" w:hAnsiTheme="majorHAnsi" w:cstheme="majorHAnsi"/>
        </w:rPr>
        <w:t xml:space="preserve">, like growth in gross domestic product (GDP) or employment. </w:t>
      </w:r>
      <w:r w:rsidRPr="00F71695">
        <w:rPr>
          <w:rStyle w:val="StyleUnderline"/>
          <w:rFonts w:asciiTheme="majorHAnsi" w:hAnsiTheme="majorHAnsi" w:cstheme="majorHAnsi"/>
        </w:rPr>
        <w:t xml:space="preserve">Recent evidence about developments in the American and global economies strongly indicate that these arguments are correct: </w:t>
      </w:r>
      <w:r w:rsidRPr="00F71695">
        <w:rPr>
          <w:rStyle w:val="StyleUnderline"/>
          <w:rFonts w:asciiTheme="majorHAnsi" w:hAnsiTheme="majorHAnsi" w:cstheme="majorHAnsi"/>
          <w:highlight w:val="yellow"/>
        </w:rPr>
        <w:t>boosting wages</w:t>
      </w:r>
      <w:r w:rsidRPr="00F71695">
        <w:rPr>
          <w:rStyle w:val="StyleUnderline"/>
          <w:rFonts w:asciiTheme="majorHAnsi" w:hAnsiTheme="majorHAnsi" w:cstheme="majorHAnsi"/>
        </w:rPr>
        <w:t xml:space="preserve"> of the bottom 90 percent </w:t>
      </w:r>
      <w:r w:rsidRPr="00F71695">
        <w:rPr>
          <w:rStyle w:val="StyleUnderline"/>
          <w:rFonts w:asciiTheme="majorHAnsi" w:hAnsiTheme="majorHAnsi" w:cstheme="majorHAnsi"/>
          <w:highlight w:val="yellow"/>
        </w:rPr>
        <w:t>would</w:t>
      </w:r>
      <w:r w:rsidRPr="00F71695">
        <w:rPr>
          <w:rFonts w:asciiTheme="majorHAnsi" w:hAnsiTheme="majorHAnsi" w:cstheme="majorHAnsi"/>
        </w:rPr>
        <w:t xml:space="preserve"> not just raise these households’ incomes and welfare (a more-than-sufficient reason to do so), it would also </w:t>
      </w:r>
      <w:r w:rsidRPr="00F71695">
        <w:rPr>
          <w:rStyle w:val="StyleUnderline"/>
          <w:rFonts w:asciiTheme="majorHAnsi" w:hAnsiTheme="majorHAnsi" w:cstheme="majorHAnsi"/>
          <w:highlight w:val="yellow"/>
        </w:rPr>
        <w:t>boost overall growth.</w:t>
      </w:r>
      <w:r w:rsidRPr="00F71695">
        <w:rPr>
          <w:rStyle w:val="StyleUnderline"/>
          <w:rFonts w:asciiTheme="majorHAnsi" w:hAnsiTheme="majorHAnsi" w:cstheme="majorHAnsi"/>
        </w:rPr>
        <w:t xml:space="preserve"> For the past decade</w:t>
      </w:r>
      <w:r w:rsidRPr="00F71695">
        <w:rPr>
          <w:rFonts w:asciiTheme="majorHAnsi" w:hAnsiTheme="majorHAnsi" w:cstheme="majorHAnsi"/>
        </w:rPr>
        <w:t xml:space="preserve"> (and maybe even longer), </w:t>
      </w:r>
      <w:r w:rsidRPr="00F71695">
        <w:rPr>
          <w:rStyle w:val="StyleUnderline"/>
          <w:rFonts w:asciiTheme="majorHAnsi" w:hAnsiTheme="majorHAnsi" w:cstheme="majorHAnsi"/>
        </w:rPr>
        <w:t xml:space="preserve">the </w:t>
      </w:r>
      <w:r w:rsidRPr="00F71695">
        <w:rPr>
          <w:rStyle w:val="Emphasis"/>
          <w:rFonts w:asciiTheme="majorHAnsi" w:hAnsiTheme="majorHAnsi" w:cstheme="majorHAnsi"/>
        </w:rPr>
        <w:t>primary constraint</w:t>
      </w:r>
      <w:r w:rsidRPr="00F71695">
        <w:rPr>
          <w:rStyle w:val="StyleUnderline"/>
          <w:rFonts w:asciiTheme="majorHAnsi" w:hAnsiTheme="majorHAnsi" w:cstheme="majorHAnsi"/>
        </w:rPr>
        <w:t xml:space="preserve"> on American economic growth has been too-slow spending</w:t>
      </w:r>
      <w:r w:rsidRPr="00F71695">
        <w:rPr>
          <w:rFonts w:asciiTheme="majorHAnsi" w:hAnsiTheme="majorHAnsi" w:cstheme="majorHAnsi"/>
        </w:rPr>
        <w:t xml:space="preserve"> by households, businesses, and governments. In economists’ jargon, </w:t>
      </w:r>
      <w:r w:rsidRPr="00F71695">
        <w:rPr>
          <w:rStyle w:val="StyleUnderline"/>
          <w:rFonts w:asciiTheme="majorHAnsi" w:hAnsiTheme="majorHAnsi" w:cstheme="majorHAnsi"/>
        </w:rPr>
        <w:t>the constraint has been growth in aggregate demand lagging behind growth in the economy’s productive capacity</w:t>
      </w:r>
      <w:r w:rsidRPr="00F71695">
        <w:rPr>
          <w:rFonts w:asciiTheme="majorHAnsi" w:hAnsiTheme="majorHAnsi" w:cstheme="majorHAnsi"/>
        </w:rPr>
        <w:t xml:space="preserve"> (including growth of the labor force and the stock of productive capital, such as plants and equipment). Much research indicates that </w:t>
      </w:r>
      <w:r w:rsidRPr="00F71695">
        <w:rPr>
          <w:rStyle w:val="StyleUnderline"/>
          <w:rFonts w:asciiTheme="majorHAnsi" w:hAnsiTheme="majorHAnsi" w:cstheme="majorHAnsi"/>
          <w:highlight w:val="yellow"/>
        </w:rPr>
        <w:t>this shortfall of demand could become a chronic problem</w:t>
      </w:r>
      <w:r w:rsidRPr="00F71695">
        <w:rPr>
          <w:rFonts w:asciiTheme="majorHAnsi" w:hAnsiTheme="majorHAnsi" w:cstheme="majorHAnsi"/>
        </w:rPr>
        <w:t xml:space="preserve"> in the future, </w:t>
      </w:r>
      <w:r w:rsidRPr="00F71695">
        <w:rPr>
          <w:rStyle w:val="StyleUnderline"/>
          <w:rFonts w:asciiTheme="majorHAnsi" w:hAnsiTheme="majorHAnsi" w:cstheme="majorHAnsi"/>
        </w:rPr>
        <w:t>constantly pulling down growth</w:t>
      </w:r>
      <w:r w:rsidRPr="00F71695">
        <w:rPr>
          <w:rFonts w:asciiTheme="majorHAnsi" w:hAnsiTheme="majorHAnsi" w:cstheme="majorHAnsi"/>
        </w:rPr>
        <w:t xml:space="preserve"> unless macroeconomic policy changes dramatically.</w:t>
      </w:r>
    </w:p>
    <w:p w14:paraId="73E49FC3" w14:textId="77777777" w:rsidR="00CC221A" w:rsidRPr="00F71695" w:rsidRDefault="00CC221A" w:rsidP="00CC221A">
      <w:pPr>
        <w:rPr>
          <w:rFonts w:asciiTheme="majorHAnsi" w:hAnsiTheme="majorHAnsi" w:cstheme="majorHAnsi"/>
          <w:sz w:val="16"/>
        </w:rPr>
      </w:pPr>
    </w:p>
    <w:p w14:paraId="24D1EDF5" w14:textId="7F52913B" w:rsidR="00CC221A" w:rsidRPr="00F71695" w:rsidRDefault="00CC221A" w:rsidP="00CC221A">
      <w:pPr>
        <w:keepNext/>
        <w:keepLines/>
        <w:spacing w:before="40" w:after="0"/>
        <w:outlineLvl w:val="3"/>
        <w:rPr>
          <w:rFonts w:asciiTheme="majorHAnsi" w:eastAsiaTheme="majorEastAsia" w:hAnsiTheme="majorHAnsi" w:cstheme="majorHAnsi"/>
          <w:b/>
          <w:iCs/>
          <w:sz w:val="26"/>
        </w:rPr>
      </w:pPr>
      <w:r w:rsidRPr="00F71695">
        <w:rPr>
          <w:rFonts w:asciiTheme="majorHAnsi" w:eastAsiaTheme="majorEastAsia" w:hAnsiTheme="majorHAnsi" w:cstheme="majorHAnsi"/>
          <w:b/>
          <w:iCs/>
          <w:sz w:val="26"/>
        </w:rPr>
        <w:t>Slow growth wrecks US leadership</w:t>
      </w:r>
      <w:r w:rsidR="00DC4A4C">
        <w:rPr>
          <w:rFonts w:asciiTheme="majorHAnsi" w:eastAsiaTheme="majorEastAsia" w:hAnsiTheme="majorHAnsi" w:cstheme="majorHAnsi"/>
          <w:b/>
          <w:iCs/>
          <w:sz w:val="26"/>
        </w:rPr>
        <w:t>.</w:t>
      </w:r>
    </w:p>
    <w:p w14:paraId="24A29C0F" w14:textId="77777777" w:rsidR="00CC221A" w:rsidRPr="00F71695" w:rsidRDefault="00CC221A" w:rsidP="00CC221A">
      <w:pPr>
        <w:rPr>
          <w:rFonts w:asciiTheme="majorHAnsi" w:hAnsiTheme="majorHAnsi" w:cstheme="majorHAnsi"/>
        </w:rPr>
      </w:pPr>
      <w:r w:rsidRPr="00F71695">
        <w:rPr>
          <w:rFonts w:asciiTheme="majorHAnsi" w:hAnsiTheme="majorHAnsi" w:cstheme="majorHAnsi"/>
        </w:rPr>
        <w:t xml:space="preserve">Richard </w:t>
      </w:r>
      <w:r w:rsidRPr="00F71695">
        <w:rPr>
          <w:rStyle w:val="Style13ptBold"/>
          <w:rFonts w:asciiTheme="majorHAnsi" w:hAnsiTheme="majorHAnsi" w:cstheme="majorHAnsi"/>
        </w:rPr>
        <w:t>Haass 17</w:t>
      </w:r>
      <w:r w:rsidRPr="00F71695">
        <w:rPr>
          <w:rFonts w:asciiTheme="majorHAnsi" w:hAnsiTheme="majorHAnsi" w:cstheme="majorHAnsi"/>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0D49ACF1" w14:textId="77777777" w:rsidR="00CC221A" w:rsidRPr="00BF1B2E" w:rsidRDefault="00CC221A" w:rsidP="00CC221A">
      <w:pPr>
        <w:rPr>
          <w:rFonts w:asciiTheme="majorHAnsi" w:hAnsiTheme="majorHAnsi" w:cstheme="majorHAnsi"/>
          <w:color w:val="000000" w:themeColor="text1"/>
          <w:u w:val="single"/>
        </w:rPr>
      </w:pPr>
      <w:r w:rsidRPr="00C95688">
        <w:rPr>
          <w:rFonts w:asciiTheme="majorHAnsi" w:hAnsiTheme="majorHAnsi" w:cstheme="majorHAnsi"/>
          <w:u w:val="single"/>
        </w:rPr>
        <w:t xml:space="preserve">A large portion of the burden of creating and maintaining order at the regional or global level will fall on the United States. This is </w:t>
      </w:r>
      <w:r w:rsidRPr="00C95688">
        <w:rPr>
          <w:rStyle w:val="Emphasis"/>
          <w:rFonts w:asciiTheme="majorHAnsi" w:hAnsiTheme="majorHAnsi" w:cstheme="majorHAnsi"/>
        </w:rPr>
        <w:t>inevitable</w:t>
      </w:r>
      <w:r w:rsidRPr="00C95688">
        <w:rPr>
          <w:rFonts w:asciiTheme="majorHAnsi" w:hAnsiTheme="majorHAnsi" w:cstheme="majorHAnsi"/>
          <w:u w:val="single"/>
        </w:rPr>
        <w:t xml:space="preserve"> </w:t>
      </w:r>
      <w:r w:rsidRPr="00C95688">
        <w:rPr>
          <w:rFonts w:asciiTheme="majorHAnsi" w:hAnsiTheme="majorHAnsi" w:cstheme="majorHAnsi"/>
          <w:sz w:val="16"/>
          <w:szCs w:val="16"/>
        </w:rPr>
        <w:t xml:space="preserve">for several reasons, only one of which is that the United States is and will likely remain the most powerful country in the world for decades to come. The corollary to this point is that </w:t>
      </w:r>
      <w:r w:rsidRPr="00C95688">
        <w:rPr>
          <w:rFonts w:asciiTheme="majorHAnsi" w:hAnsiTheme="majorHAnsi" w:cstheme="majorHAnsi"/>
          <w:u w:val="single"/>
        </w:rPr>
        <w:t>no other country or group of countries has either the capacity or the mind-set to build a global order</w:t>
      </w:r>
      <w:r w:rsidRPr="00C95688">
        <w:rPr>
          <w:rFonts w:asciiTheme="majorHAnsi" w:hAnsiTheme="majorHAnsi" w:cstheme="majorHAnsi"/>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actually faces the opposite problem, namely, that </w:t>
      </w:r>
      <w:r w:rsidRPr="00C95688">
        <w:rPr>
          <w:rFonts w:asciiTheme="majorHAnsi" w:hAnsiTheme="majorHAnsi" w:cstheme="majorHAnsi"/>
          <w:u w:val="single"/>
        </w:rPr>
        <w:t xml:space="preserve">certain actors do have the mind-set and means to shape an order. The problem is that their views of order are in part or in whole incompatible with U.S. interests. Examples would include </w:t>
      </w:r>
      <w:r w:rsidRPr="00C95688">
        <w:rPr>
          <w:rStyle w:val="Emphasis"/>
          <w:rFonts w:asciiTheme="majorHAnsi" w:hAnsiTheme="majorHAnsi" w:cstheme="majorHAnsi"/>
        </w:rPr>
        <w:t>Iran</w:t>
      </w:r>
      <w:r w:rsidRPr="00C95688">
        <w:rPr>
          <w:rFonts w:asciiTheme="majorHAnsi" w:hAnsiTheme="majorHAnsi" w:cstheme="majorHAnsi"/>
          <w:u w:val="single"/>
        </w:rPr>
        <w:t xml:space="preserve"> and </w:t>
      </w:r>
      <w:r w:rsidRPr="00C95688">
        <w:rPr>
          <w:rStyle w:val="Emphasis"/>
          <w:rFonts w:asciiTheme="majorHAnsi" w:hAnsiTheme="majorHAnsi" w:cstheme="majorHAnsi"/>
        </w:rPr>
        <w:t>ISIS</w:t>
      </w:r>
      <w:r w:rsidRPr="00C95688">
        <w:rPr>
          <w:rFonts w:asciiTheme="majorHAnsi" w:hAnsiTheme="majorHAnsi" w:cstheme="majorHAnsi"/>
          <w:u w:val="single"/>
        </w:rPr>
        <w:t xml:space="preserve"> in the Middle East, </w:t>
      </w:r>
      <w:r w:rsidRPr="00C95688">
        <w:rPr>
          <w:rStyle w:val="Emphasis"/>
          <w:rFonts w:asciiTheme="majorHAnsi" w:hAnsiTheme="majorHAnsi" w:cstheme="majorHAnsi"/>
        </w:rPr>
        <w:t>China</w:t>
      </w:r>
      <w:r w:rsidRPr="00C95688">
        <w:rPr>
          <w:rFonts w:asciiTheme="majorHAnsi" w:hAnsiTheme="majorHAnsi" w:cstheme="majorHAnsi"/>
          <w:u w:val="single"/>
        </w:rPr>
        <w:t xml:space="preserve"> in Asia, and </w:t>
      </w:r>
      <w:r w:rsidRPr="00C95688">
        <w:rPr>
          <w:rStyle w:val="Emphasis"/>
          <w:rFonts w:asciiTheme="majorHAnsi" w:hAnsiTheme="majorHAnsi" w:cstheme="majorHAnsi"/>
        </w:rPr>
        <w:t>Russia</w:t>
      </w:r>
      <w:r w:rsidRPr="00C95688">
        <w:rPr>
          <w:rFonts w:asciiTheme="majorHAnsi" w:hAnsiTheme="majorHAnsi" w:cstheme="majorHAnsi"/>
          <w:u w:val="single"/>
        </w:rPr>
        <w:t xml:space="preserve"> in Europe</w:t>
      </w:r>
      <w:r w:rsidRPr="00C95688">
        <w:rPr>
          <w:rFonts w:asciiTheme="majorHAnsi" w:hAnsiTheme="majorHAnsi" w:cstheme="majorHAnsi"/>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C95688">
        <w:rPr>
          <w:rFonts w:asciiTheme="majorHAnsi" w:hAnsiTheme="majorHAnsi" w:cstheme="majorHAnsi"/>
          <w:u w:val="single"/>
        </w:rPr>
        <w:t xml:space="preserve"> no country can contend with </w:t>
      </w:r>
      <w:r w:rsidRPr="00C95688">
        <w:rPr>
          <w:rStyle w:val="Emphasis"/>
          <w:rFonts w:asciiTheme="majorHAnsi" w:hAnsiTheme="majorHAnsi" w:cstheme="majorHAnsi"/>
        </w:rPr>
        <w:t>global challenges</w:t>
      </w:r>
      <w:r w:rsidRPr="00C95688">
        <w:rPr>
          <w:rFonts w:asciiTheme="majorHAnsi" w:hAnsiTheme="majorHAnsi" w:cstheme="majorHAnsi"/>
          <w:u w:val="single"/>
        </w:rPr>
        <w:t xml:space="preserve"> on its own given the very nature of these challenges. The United States could reduce its carbon footprint dramatically, but the effect on </w:t>
      </w:r>
      <w:r w:rsidRPr="00C95688">
        <w:rPr>
          <w:rStyle w:val="Emphasis"/>
          <w:rFonts w:asciiTheme="majorHAnsi" w:hAnsiTheme="majorHAnsi" w:cstheme="majorHAnsi"/>
        </w:rPr>
        <w:t>global climate</w:t>
      </w:r>
      <w:r w:rsidRPr="00C95688">
        <w:rPr>
          <w:rFonts w:asciiTheme="majorHAnsi" w:hAnsiTheme="majorHAnsi" w:cstheme="majorHAnsi"/>
          <w:u w:val="single"/>
        </w:rPr>
        <w:t xml:space="preserve"> would be modest if India and China failed to follow suit. Similarly, on its own the United States cannot maintain a world trading system or successfully combat </w:t>
      </w:r>
      <w:r w:rsidRPr="00C95688">
        <w:rPr>
          <w:rStyle w:val="Emphasis"/>
          <w:rFonts w:asciiTheme="majorHAnsi" w:hAnsiTheme="majorHAnsi" w:cstheme="majorHAnsi"/>
        </w:rPr>
        <w:t>terrorism or disease</w:t>
      </w:r>
      <w:r w:rsidRPr="00C95688">
        <w:rPr>
          <w:rFonts w:asciiTheme="majorHAnsi" w:hAnsiTheme="majorHAnsi" w:cstheme="majorHAnsi"/>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C95688">
        <w:rPr>
          <w:rFonts w:asciiTheme="majorHAnsi" w:hAnsiTheme="majorHAnsi" w:cstheme="majorHAnsi"/>
          <w:u w:val="single"/>
        </w:rPr>
        <w:t xml:space="preserve"> Partners are essential. </w:t>
      </w:r>
      <w:r w:rsidRPr="00C95688">
        <w:rPr>
          <w:rFonts w:asciiTheme="majorHAnsi" w:hAnsiTheme="majorHAnsi" w:cstheme="majorHAnsi"/>
          <w:sz w:val="16"/>
          <w:szCs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w:t>
      </w:r>
      <w:r w:rsidRPr="00C95688">
        <w:rPr>
          <w:rFonts w:asciiTheme="majorHAnsi" w:hAnsiTheme="majorHAnsi" w:cstheme="majorHAnsi"/>
          <w:sz w:val="16"/>
          <w:szCs w:val="16"/>
        </w:rPr>
        <w:lastRenderedPageBreak/>
        <w:t xml:space="preserve">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C95688">
        <w:rPr>
          <w:rFonts w:asciiTheme="majorHAnsi" w:hAnsiTheme="majorHAnsi" w:cstheme="majorHAnsi"/>
          <w:u w:val="single"/>
        </w:rPr>
        <w:t xml:space="preserve">to lead and compete and act effectively in the world, the United States </w:t>
      </w:r>
      <w:r w:rsidRPr="00C95688">
        <w:rPr>
          <w:rStyle w:val="Emphasis"/>
          <w:rFonts w:asciiTheme="majorHAnsi" w:hAnsiTheme="majorHAnsi" w:cstheme="majorHAnsi"/>
        </w:rPr>
        <w:t>needs to put its house in order</w:t>
      </w:r>
      <w:r w:rsidRPr="00C95688">
        <w:rPr>
          <w:rFonts w:asciiTheme="majorHAnsi" w:hAnsiTheme="majorHAnsi" w:cstheme="majorHAnsi"/>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w:t>
      </w:r>
      <w:r w:rsidRPr="00F71695">
        <w:rPr>
          <w:rFonts w:asciiTheme="majorHAnsi" w:hAnsiTheme="majorHAnsi" w:cstheme="majorHAnsi"/>
          <w:sz w:val="16"/>
          <w:szCs w:val="16"/>
        </w:rPr>
        <w:t xml:space="preserve"> can do better alone than with others. The counterpart to this claim is that the world cannot come up with the elements of a working order absent the United States.</w:t>
      </w:r>
      <w:r w:rsidRPr="00F71695">
        <w:rPr>
          <w:rFonts w:asciiTheme="majorHAnsi" w:hAnsiTheme="majorHAnsi" w:cstheme="majorHAnsi"/>
          <w:u w:val="single"/>
        </w:rPr>
        <w:t xml:space="preserve"> The United States is not sufficient, </w:t>
      </w:r>
      <w:r w:rsidRPr="00F71695">
        <w:rPr>
          <w:rStyle w:val="Emphasis"/>
          <w:rFonts w:asciiTheme="majorHAnsi" w:hAnsiTheme="majorHAnsi" w:cstheme="majorHAnsi"/>
        </w:rPr>
        <w:t>but it is necessary</w:t>
      </w:r>
      <w:r w:rsidRPr="00F71695">
        <w:rPr>
          <w:rFonts w:asciiTheme="majorHAnsi" w:hAnsiTheme="majorHAnsi" w:cstheme="majorHAnsi"/>
          <w:sz w:val="16"/>
          <w:szCs w:val="16"/>
        </w:rPr>
        <w:t xml:space="preserve">. It is also true that the United States cannot lead or act effectively in the world if it does not have a strong domestic foundation. </w:t>
      </w:r>
      <w:r w:rsidRPr="00F71695">
        <w:rPr>
          <w:rFonts w:asciiTheme="majorHAnsi" w:hAnsiTheme="majorHAnsi" w:cstheme="majorHAnsi"/>
          <w:highlight w:val="yellow"/>
          <w:u w:val="single"/>
        </w:rPr>
        <w:t>National security</w:t>
      </w:r>
      <w:r w:rsidRPr="00F71695">
        <w:rPr>
          <w:rFonts w:asciiTheme="majorHAnsi" w:hAnsiTheme="majorHAnsi" w:cstheme="majorHAnsi"/>
          <w:u w:val="single"/>
        </w:rPr>
        <w:t xml:space="preserve"> inevitably </w:t>
      </w:r>
      <w:r w:rsidRPr="00F71695">
        <w:rPr>
          <w:rFonts w:asciiTheme="majorHAnsi" w:hAnsiTheme="majorHAnsi" w:cstheme="majorHAnsi"/>
          <w:highlight w:val="yellow"/>
          <w:u w:val="single"/>
        </w:rPr>
        <w:t>requires significant</w:t>
      </w:r>
      <w:r w:rsidRPr="00F71695">
        <w:rPr>
          <w:rFonts w:asciiTheme="majorHAnsi" w:hAnsiTheme="majorHAnsi" w:cstheme="majorHAnsi"/>
          <w:u w:val="single"/>
        </w:rPr>
        <w:t xml:space="preserve"> amounts of human, physical, and financial </w:t>
      </w:r>
      <w:r w:rsidRPr="00F71695">
        <w:rPr>
          <w:rFonts w:asciiTheme="majorHAnsi" w:hAnsiTheme="majorHAnsi" w:cstheme="majorHAnsi"/>
          <w:highlight w:val="yellow"/>
          <w:u w:val="single"/>
        </w:rPr>
        <w:t>resources</w:t>
      </w:r>
      <w:r w:rsidRPr="00F71695">
        <w:rPr>
          <w:rFonts w:asciiTheme="majorHAnsi" w:hAnsiTheme="majorHAnsi" w:cstheme="majorHAnsi"/>
          <w:u w:val="single"/>
        </w:rPr>
        <w:t xml:space="preserve"> to draw on. </w:t>
      </w:r>
      <w:r w:rsidRPr="00F71695">
        <w:rPr>
          <w:rFonts w:asciiTheme="majorHAnsi" w:hAnsiTheme="majorHAnsi" w:cstheme="majorHAnsi"/>
          <w:highlight w:val="yellow"/>
          <w:u w:val="single"/>
        </w:rPr>
        <w:t>The better the U</w:t>
      </w:r>
      <w:r w:rsidRPr="00F71695">
        <w:rPr>
          <w:rFonts w:asciiTheme="majorHAnsi" w:hAnsiTheme="majorHAnsi" w:cstheme="majorHAnsi"/>
          <w:u w:val="single"/>
        </w:rPr>
        <w:t xml:space="preserve">nited </w:t>
      </w:r>
      <w:r w:rsidRPr="00F71695">
        <w:rPr>
          <w:rFonts w:asciiTheme="majorHAnsi" w:hAnsiTheme="majorHAnsi" w:cstheme="majorHAnsi"/>
          <w:highlight w:val="yellow"/>
          <w:u w:val="single"/>
        </w:rPr>
        <w:t>S</w:t>
      </w:r>
      <w:r w:rsidRPr="00F71695">
        <w:rPr>
          <w:rFonts w:asciiTheme="majorHAnsi" w:hAnsiTheme="majorHAnsi" w:cstheme="majorHAnsi"/>
          <w:u w:val="single"/>
        </w:rPr>
        <w:t xml:space="preserve">tates </w:t>
      </w:r>
      <w:r w:rsidRPr="00F71695">
        <w:rPr>
          <w:rFonts w:asciiTheme="majorHAnsi" w:hAnsiTheme="majorHAnsi" w:cstheme="majorHAnsi"/>
          <w:highlight w:val="yellow"/>
          <w:u w:val="single"/>
        </w:rPr>
        <w:t>is doing economically, the more it will have</w:t>
      </w:r>
      <w:r w:rsidRPr="00F71695">
        <w:rPr>
          <w:rFonts w:asciiTheme="majorHAnsi" w:hAnsiTheme="majorHAnsi" w:cstheme="majorHAnsi"/>
          <w:u w:val="single"/>
        </w:rPr>
        <w:t xml:space="preserve"> available in the way of resources </w:t>
      </w:r>
      <w:r w:rsidRPr="00F71695">
        <w:rPr>
          <w:rFonts w:asciiTheme="majorHAnsi" w:hAnsiTheme="majorHAnsi" w:cstheme="majorHAnsi"/>
          <w:highlight w:val="yellow"/>
          <w:u w:val="single"/>
        </w:rPr>
        <w:t>to devote</w:t>
      </w:r>
      <w:r w:rsidRPr="00F71695">
        <w:rPr>
          <w:rFonts w:asciiTheme="majorHAnsi" w:hAnsiTheme="majorHAnsi" w:cstheme="majorHAnsi"/>
          <w:u w:val="single"/>
        </w:rPr>
        <w:t xml:space="preserve"> to what it wants and needs to do </w:t>
      </w:r>
      <w:r w:rsidRPr="00F71695">
        <w:rPr>
          <w:rFonts w:asciiTheme="majorHAnsi" w:hAnsiTheme="majorHAnsi" w:cstheme="majorHAnsi"/>
          <w:highlight w:val="yellow"/>
          <w:u w:val="single"/>
        </w:rPr>
        <w:t>abroad without</w:t>
      </w:r>
      <w:r w:rsidRPr="00F71695">
        <w:rPr>
          <w:rFonts w:asciiTheme="majorHAnsi" w:hAnsiTheme="majorHAnsi" w:cstheme="majorHAnsi"/>
          <w:u w:val="single"/>
        </w:rPr>
        <w:t xml:space="preserve"> igniting a </w:t>
      </w:r>
      <w:r w:rsidRPr="00F71695">
        <w:rPr>
          <w:rFonts w:asciiTheme="majorHAnsi" w:hAnsiTheme="majorHAnsi" w:cstheme="majorHAnsi"/>
          <w:highlight w:val="yellow"/>
          <w:u w:val="single"/>
        </w:rPr>
        <w:t>divisive</w:t>
      </w:r>
      <w:r w:rsidRPr="00F71695">
        <w:rPr>
          <w:rFonts w:asciiTheme="majorHAnsi" w:hAnsiTheme="majorHAnsi" w:cstheme="majorHAnsi"/>
          <w:u w:val="single"/>
        </w:rPr>
        <w:t xml:space="preserve"> and distracting domestic </w:t>
      </w:r>
      <w:r w:rsidRPr="00F71695">
        <w:rPr>
          <w:rFonts w:asciiTheme="majorHAnsi" w:hAnsiTheme="majorHAnsi" w:cstheme="majorHAnsi"/>
          <w:highlight w:val="yellow"/>
          <w:u w:val="single"/>
        </w:rPr>
        <w:t>debate</w:t>
      </w:r>
      <w:r w:rsidRPr="008C201B">
        <w:rPr>
          <w:rFonts w:asciiTheme="majorHAnsi" w:hAnsiTheme="majorHAnsi" w:cstheme="majorHAnsi"/>
          <w:color w:val="FF0000"/>
          <w:u w:val="single"/>
        </w:rPr>
        <w:t xml:space="preserve"> </w:t>
      </w:r>
      <w:r w:rsidRPr="00BF1B2E">
        <w:rPr>
          <w:rFonts w:asciiTheme="majorHAnsi" w:hAnsiTheme="majorHAnsi" w:cstheme="majorHAnsi"/>
          <w:color w:val="000000" w:themeColor="text1"/>
          <w:u w:val="single"/>
        </w:rPr>
        <w:t xml:space="preserve">as to priorities. An additional benefit is that </w:t>
      </w:r>
      <w:r w:rsidRPr="00BF1B2E">
        <w:rPr>
          <w:rFonts w:asciiTheme="majorHAnsi" w:hAnsiTheme="majorHAnsi" w:cstheme="majorHAnsi"/>
          <w:color w:val="000000" w:themeColor="text1"/>
          <w:highlight w:val="yellow"/>
          <w:u w:val="single"/>
        </w:rPr>
        <w:t>respect for the</w:t>
      </w:r>
      <w:r w:rsidRPr="00BF1B2E">
        <w:rPr>
          <w:rFonts w:asciiTheme="majorHAnsi" w:hAnsiTheme="majorHAnsi" w:cstheme="majorHAnsi"/>
          <w:color w:val="000000" w:themeColor="text1"/>
          <w:u w:val="single"/>
        </w:rPr>
        <w:t xml:space="preserve"> United States and for the </w:t>
      </w:r>
      <w:r w:rsidRPr="00BF1B2E">
        <w:rPr>
          <w:rFonts w:asciiTheme="majorHAnsi" w:hAnsiTheme="majorHAnsi" w:cstheme="majorHAnsi"/>
          <w:color w:val="000000" w:themeColor="text1"/>
          <w:highlight w:val="yellow"/>
          <w:u w:val="single"/>
        </w:rPr>
        <w:t>American</w:t>
      </w:r>
      <w:r w:rsidRPr="00BF1B2E">
        <w:rPr>
          <w:rFonts w:asciiTheme="majorHAnsi" w:hAnsiTheme="majorHAnsi" w:cstheme="majorHAnsi"/>
          <w:color w:val="000000" w:themeColor="text1"/>
          <w:u w:val="single"/>
        </w:rPr>
        <w:t xml:space="preserve"> political, social, and economic </w:t>
      </w:r>
      <w:r w:rsidRPr="00BF1B2E">
        <w:rPr>
          <w:rFonts w:asciiTheme="majorHAnsi" w:hAnsiTheme="majorHAnsi" w:cstheme="majorHAnsi"/>
          <w:color w:val="000000" w:themeColor="text1"/>
          <w:highlight w:val="yellow"/>
          <w:u w:val="single"/>
        </w:rPr>
        <w:t>model</w:t>
      </w:r>
      <w:r w:rsidRPr="00BF1B2E">
        <w:rPr>
          <w:rFonts w:asciiTheme="majorHAnsi" w:hAnsiTheme="majorHAnsi" w:cstheme="majorHAnsi"/>
          <w:color w:val="000000" w:themeColor="text1"/>
          <w:u w:val="single"/>
        </w:rPr>
        <w:t xml:space="preserve"> (along with a desire to emulate it) </w:t>
      </w:r>
      <w:r w:rsidRPr="00BF1B2E">
        <w:rPr>
          <w:rFonts w:asciiTheme="majorHAnsi" w:hAnsiTheme="majorHAnsi" w:cstheme="majorHAnsi"/>
          <w:color w:val="000000" w:themeColor="text1"/>
          <w:highlight w:val="yellow"/>
          <w:u w:val="single"/>
        </w:rPr>
        <w:t>will increase</w:t>
      </w:r>
      <w:r w:rsidRPr="00BF1B2E">
        <w:rPr>
          <w:rFonts w:asciiTheme="majorHAnsi" w:hAnsiTheme="majorHAnsi" w:cstheme="majorHAnsi"/>
          <w:color w:val="000000" w:themeColor="text1"/>
          <w:u w:val="single"/>
        </w:rPr>
        <w:t xml:space="preserve"> only </w:t>
      </w:r>
      <w:r w:rsidRPr="00BF1B2E">
        <w:rPr>
          <w:rFonts w:asciiTheme="majorHAnsi" w:hAnsiTheme="majorHAnsi" w:cstheme="majorHAnsi"/>
          <w:color w:val="000000" w:themeColor="text1"/>
          <w:highlight w:val="yellow"/>
          <w:u w:val="single"/>
        </w:rPr>
        <w:t>if it is seen as successful</w:t>
      </w:r>
      <w:r w:rsidRPr="00BF1B2E">
        <w:rPr>
          <w:rFonts w:asciiTheme="majorHAnsi" w:hAnsiTheme="majorHAnsi" w:cstheme="majorHAnsi"/>
          <w:color w:val="000000" w:themeColor="text1"/>
          <w:u w:val="single"/>
        </w:rPr>
        <w:t xml:space="preserve">. </w:t>
      </w:r>
      <w:r w:rsidRPr="00BF1B2E">
        <w:rPr>
          <w:rStyle w:val="Emphasis"/>
          <w:rFonts w:asciiTheme="majorHAnsi" w:hAnsiTheme="majorHAnsi" w:cstheme="majorHAnsi"/>
          <w:color w:val="000000" w:themeColor="text1"/>
          <w:highlight w:val="yellow"/>
        </w:rPr>
        <w:t>The most basic test</w:t>
      </w:r>
      <w:r w:rsidRPr="00BF1B2E">
        <w:rPr>
          <w:rStyle w:val="Emphasis"/>
          <w:rFonts w:asciiTheme="majorHAnsi" w:hAnsiTheme="majorHAnsi" w:cstheme="majorHAnsi"/>
          <w:color w:val="000000" w:themeColor="text1"/>
        </w:rPr>
        <w:t xml:space="preserve"> of the success of the model </w:t>
      </w:r>
      <w:r w:rsidRPr="00BF1B2E">
        <w:rPr>
          <w:rStyle w:val="Emphasis"/>
          <w:rFonts w:asciiTheme="majorHAnsi" w:hAnsiTheme="majorHAnsi" w:cstheme="majorHAnsi"/>
          <w:color w:val="000000" w:themeColor="text1"/>
          <w:highlight w:val="yellow"/>
        </w:rPr>
        <w:t>will be</w:t>
      </w:r>
      <w:r w:rsidRPr="00BF1B2E">
        <w:rPr>
          <w:rStyle w:val="Emphasis"/>
          <w:rFonts w:asciiTheme="majorHAnsi" w:hAnsiTheme="majorHAnsi" w:cstheme="majorHAnsi"/>
          <w:color w:val="000000" w:themeColor="text1"/>
        </w:rPr>
        <w:t xml:space="preserve"> economic </w:t>
      </w:r>
      <w:r w:rsidRPr="00BF1B2E">
        <w:rPr>
          <w:rStyle w:val="Emphasis"/>
          <w:rFonts w:asciiTheme="majorHAnsi" w:hAnsiTheme="majorHAnsi" w:cstheme="majorHAnsi"/>
          <w:color w:val="000000" w:themeColor="text1"/>
          <w:highlight w:val="yellow"/>
        </w:rPr>
        <w:t>growth</w:t>
      </w:r>
      <w:r w:rsidRPr="00BF1B2E">
        <w:rPr>
          <w:rFonts w:asciiTheme="majorHAnsi" w:hAnsiTheme="majorHAnsi" w:cstheme="majorHAnsi"/>
          <w:color w:val="000000" w:themeColor="text1"/>
          <w:u w:val="single"/>
        </w:rPr>
        <w:t xml:space="preserve">. </w:t>
      </w:r>
      <w:r w:rsidRPr="00BF1B2E">
        <w:rPr>
          <w:rFonts w:asciiTheme="majorHAnsi" w:hAnsiTheme="majorHAnsi" w:cstheme="majorHAnsi"/>
          <w:color w:val="000000" w:themeColor="text1"/>
          <w:highlight w:val="yellow"/>
          <w:u w:val="single"/>
        </w:rPr>
        <w:t>U.S. growth levels</w:t>
      </w:r>
      <w:r w:rsidRPr="00BF1B2E">
        <w:rPr>
          <w:rFonts w:asciiTheme="majorHAnsi" w:hAnsiTheme="majorHAnsi" w:cstheme="majorHAnsi"/>
          <w:color w:val="000000" w:themeColor="text1"/>
          <w:u w:val="single"/>
        </w:rPr>
        <w:t xml:space="preserve"> may appear all right when compared with what a good many other countries are experiencing, but they </w:t>
      </w:r>
      <w:r w:rsidRPr="00BF1B2E">
        <w:rPr>
          <w:rFonts w:asciiTheme="majorHAnsi" w:hAnsiTheme="majorHAnsi" w:cstheme="majorHAnsi"/>
          <w:color w:val="000000" w:themeColor="text1"/>
          <w:highlight w:val="yellow"/>
          <w:u w:val="single"/>
        </w:rPr>
        <w:t>are below</w:t>
      </w:r>
      <w:r w:rsidRPr="00BF1B2E">
        <w:rPr>
          <w:rFonts w:asciiTheme="majorHAnsi" w:hAnsiTheme="majorHAnsi" w:cstheme="majorHAnsi"/>
          <w:color w:val="000000" w:themeColor="text1"/>
          <w:u w:val="single"/>
        </w:rPr>
        <w:t xml:space="preserve"> </w:t>
      </w:r>
      <w:r w:rsidRPr="00BF1B2E">
        <w:rPr>
          <w:rFonts w:asciiTheme="majorHAnsi" w:hAnsiTheme="majorHAnsi" w:cstheme="majorHAnsi"/>
          <w:color w:val="000000" w:themeColor="text1"/>
          <w:sz w:val="16"/>
          <w:szCs w:val="16"/>
        </w:rPr>
        <w:t>what is needed and fall short of what is possible. There is no reason why the United States is not growing in</w:t>
      </w:r>
      <w:r w:rsidRPr="00BF1B2E">
        <w:rPr>
          <w:rFonts w:asciiTheme="majorHAnsi" w:hAnsiTheme="majorHAnsi" w:cstheme="majorHAnsi"/>
          <w:color w:val="000000" w:themeColor="text1"/>
          <w:u w:val="single"/>
        </w:rPr>
        <w:t xml:space="preserve"> </w:t>
      </w:r>
      <w:r w:rsidRPr="00BF1B2E">
        <w:rPr>
          <w:rStyle w:val="Emphasis"/>
          <w:rFonts w:asciiTheme="majorHAnsi" w:hAnsiTheme="majorHAnsi" w:cstheme="majorHAnsi"/>
          <w:color w:val="000000" w:themeColor="text1"/>
        </w:rPr>
        <w:t xml:space="preserve">the range of </w:t>
      </w:r>
      <w:r w:rsidRPr="00BF1B2E">
        <w:rPr>
          <w:rStyle w:val="Emphasis"/>
          <w:rFonts w:asciiTheme="majorHAnsi" w:hAnsiTheme="majorHAnsi" w:cstheme="majorHAnsi"/>
          <w:color w:val="000000" w:themeColor="text1"/>
          <w:highlight w:val="yellow"/>
        </w:rPr>
        <w:t>3 percent or</w:t>
      </w:r>
      <w:r w:rsidRPr="00BF1B2E">
        <w:rPr>
          <w:rStyle w:val="Emphasis"/>
          <w:rFonts w:asciiTheme="majorHAnsi" w:hAnsiTheme="majorHAnsi" w:cstheme="majorHAnsi"/>
          <w:color w:val="000000" w:themeColor="text1"/>
        </w:rPr>
        <w:t xml:space="preserve"> even </w:t>
      </w:r>
      <w:r w:rsidRPr="00BF1B2E">
        <w:rPr>
          <w:rStyle w:val="Emphasis"/>
          <w:rFonts w:asciiTheme="majorHAnsi" w:hAnsiTheme="majorHAnsi" w:cstheme="majorHAnsi"/>
          <w:color w:val="000000" w:themeColor="text1"/>
          <w:highlight w:val="yellow"/>
        </w:rPr>
        <w:t>higher</w:t>
      </w:r>
      <w:r w:rsidRPr="00BF1B2E">
        <w:rPr>
          <w:rFonts w:asciiTheme="majorHAnsi" w:hAnsiTheme="majorHAnsi" w:cstheme="majorHAnsi"/>
          <w:color w:val="000000" w:themeColor="text1"/>
          <w:u w:val="single"/>
        </w:rPr>
        <w:t xml:space="preserve"> other than what it is doing and, more important, not doing.4</w:t>
      </w:r>
    </w:p>
    <w:p w14:paraId="5E7C4396" w14:textId="77777777" w:rsidR="00CC221A" w:rsidRPr="00F71695" w:rsidRDefault="00CC221A" w:rsidP="00CC221A">
      <w:pPr>
        <w:rPr>
          <w:rFonts w:asciiTheme="majorHAnsi" w:hAnsiTheme="majorHAnsi" w:cstheme="majorHAnsi"/>
        </w:rPr>
      </w:pPr>
      <w:r w:rsidRPr="00F71695">
        <w:rPr>
          <w:rFonts w:asciiTheme="majorHAnsi" w:hAnsiTheme="majorHAnsi" w:cstheme="majorHAnsi"/>
          <w:noProof/>
        </w:rPr>
        <w:drawing>
          <wp:inline distT="0" distB="0" distL="0" distR="0" wp14:anchorId="69D855EB" wp14:editId="2B650398">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5504FBD7" w14:textId="77777777" w:rsidR="00CC221A" w:rsidRPr="00F71695" w:rsidRDefault="00CC221A" w:rsidP="00CC221A">
      <w:pPr>
        <w:pStyle w:val="Heading4"/>
        <w:rPr>
          <w:rFonts w:asciiTheme="majorHAnsi" w:hAnsiTheme="majorHAnsi" w:cstheme="majorHAnsi"/>
        </w:rPr>
      </w:pPr>
      <w:r w:rsidRPr="00F71695">
        <w:rPr>
          <w:rFonts w:asciiTheme="majorHAnsi" w:hAnsiTheme="majorHAnsi" w:cstheme="majorHAnsi"/>
        </w:rPr>
        <w:lastRenderedPageBreak/>
        <w:t>Default to status quo hegemony – it’s sustainable and creates a structural disincentive for great power war and escalation—collapse causes cascading prolif and extinction</w:t>
      </w:r>
    </w:p>
    <w:p w14:paraId="3B3E448B" w14:textId="77777777" w:rsidR="00CC221A" w:rsidRPr="00F71695" w:rsidRDefault="00CC221A" w:rsidP="00CC221A">
      <w:pPr>
        <w:rPr>
          <w:rFonts w:asciiTheme="majorHAnsi" w:hAnsiTheme="majorHAnsi" w:cstheme="majorHAnsi"/>
        </w:rPr>
      </w:pPr>
      <w:r w:rsidRPr="00F71695">
        <w:rPr>
          <w:rStyle w:val="Style13ptBold"/>
          <w:rFonts w:asciiTheme="majorHAnsi" w:hAnsiTheme="majorHAnsi" w:cstheme="majorHAnsi"/>
        </w:rPr>
        <w:t>Brands 15</w:t>
      </w:r>
      <w:r w:rsidRPr="00F71695">
        <w:rPr>
          <w:rFonts w:asciiTheme="majorHAnsi" w:hAnsiTheme="majorHAnsi" w:cstheme="majorHAnsi"/>
        </w:rPr>
        <w:t xml:space="preserve"> ( Hal Brands is on the faculty at the Sanford School of Public Policy at Duke University The Elliott School of International Affairs The Washington Quarterly Summer 2015 38:2 pp. 7–28)</w:t>
      </w:r>
    </w:p>
    <w:p w14:paraId="5ED84F60" w14:textId="77777777" w:rsidR="00CC221A" w:rsidRPr="00011E9C" w:rsidRDefault="00CC221A" w:rsidP="00CC221A">
      <w:pPr>
        <w:rPr>
          <w:rFonts w:asciiTheme="majorHAnsi" w:hAnsiTheme="majorHAnsi" w:cstheme="majorHAnsi"/>
          <w:color w:val="000000" w:themeColor="text1"/>
          <w:sz w:val="14"/>
        </w:rPr>
      </w:pPr>
      <w:r w:rsidRPr="00F71695">
        <w:rPr>
          <w:rFonts w:asciiTheme="majorHAnsi" w:hAnsiTheme="majorHAnsi" w:cstheme="majorHAnsi"/>
          <w:sz w:val="14"/>
        </w:rPr>
        <w:t xml:space="preserve">The fundamental reason is that </w:t>
      </w:r>
      <w:r w:rsidRPr="00F71695">
        <w:rPr>
          <w:rStyle w:val="StyleUnderline"/>
          <w:rFonts w:asciiTheme="majorHAnsi" w:hAnsiTheme="majorHAnsi" w:cstheme="majorHAnsi"/>
        </w:rPr>
        <w:t xml:space="preserve">both U.S. influence and international stability are </w:t>
      </w:r>
      <w:r w:rsidRPr="00F71695">
        <w:rPr>
          <w:rStyle w:val="Emphasis"/>
          <w:rFonts w:asciiTheme="majorHAnsi" w:hAnsiTheme="majorHAnsi" w:cstheme="majorHAnsi"/>
        </w:rPr>
        <w:t>thoroughly interwoven with a robust U.S. forward presence.</w:t>
      </w:r>
      <w:r w:rsidRPr="00F71695">
        <w:rPr>
          <w:rFonts w:asciiTheme="majorHAnsi" w:hAnsiTheme="majorHAnsi" w:cstheme="majorHAnsi"/>
          <w:sz w:val="14"/>
        </w:rPr>
        <w:t xml:space="preserve"> Regarding influence, </w:t>
      </w:r>
      <w:r w:rsidRPr="00F71695">
        <w:rPr>
          <w:rStyle w:val="StyleUnderline"/>
          <w:rFonts w:asciiTheme="majorHAnsi" w:hAnsiTheme="majorHAnsi" w:cstheme="majorHAnsi"/>
        </w:rPr>
        <w:t xml:space="preserve">the </w:t>
      </w:r>
      <w:r w:rsidRPr="00F71695">
        <w:rPr>
          <w:rStyle w:val="StyleUnderline"/>
          <w:rFonts w:asciiTheme="majorHAnsi" w:hAnsiTheme="majorHAnsi" w:cstheme="majorHAnsi"/>
          <w:highlight w:val="green"/>
        </w:rPr>
        <w:t>protection that Washington</w:t>
      </w:r>
      <w:r w:rsidRPr="00C95688">
        <w:rPr>
          <w:rStyle w:val="StyleUnderline"/>
          <w:rFonts w:asciiTheme="majorHAnsi" w:hAnsiTheme="majorHAnsi" w:cstheme="majorHAnsi"/>
        </w:rPr>
        <w:t xml:space="preserve"> has </w:t>
      </w:r>
      <w:r w:rsidRPr="00F71695">
        <w:rPr>
          <w:rStyle w:val="StyleUnderline"/>
          <w:rFonts w:asciiTheme="majorHAnsi" w:hAnsiTheme="majorHAnsi" w:cstheme="majorHAnsi"/>
          <w:highlight w:val="green"/>
        </w:rPr>
        <w:t xml:space="preserve">afforded </w:t>
      </w:r>
      <w:r w:rsidRPr="00C95688">
        <w:rPr>
          <w:rStyle w:val="StyleUnderline"/>
          <w:rFonts w:asciiTheme="majorHAnsi" w:hAnsiTheme="majorHAnsi" w:cstheme="majorHAnsi"/>
        </w:rPr>
        <w:t xml:space="preserve">its </w:t>
      </w:r>
      <w:r w:rsidRPr="00F71695">
        <w:rPr>
          <w:rStyle w:val="StyleUnderline"/>
          <w:rFonts w:asciiTheme="majorHAnsi" w:hAnsiTheme="majorHAnsi" w:cstheme="majorHAnsi"/>
          <w:highlight w:val="green"/>
        </w:rPr>
        <w:t>allies has</w:t>
      </w:r>
      <w:r w:rsidRPr="00F71695">
        <w:rPr>
          <w:rStyle w:val="StyleUnderline"/>
          <w:rFonts w:asciiTheme="majorHAnsi" w:hAnsiTheme="majorHAnsi" w:cstheme="majorHAnsi"/>
        </w:rPr>
        <w:t xml:space="preserve"> equally </w:t>
      </w:r>
      <w:r w:rsidRPr="00F71695">
        <w:rPr>
          <w:rStyle w:val="StyleUnderline"/>
          <w:rFonts w:asciiTheme="majorHAnsi" w:hAnsiTheme="majorHAnsi" w:cstheme="majorHAnsi"/>
          <w:highlight w:val="green"/>
        </w:rPr>
        <w:t>afforded the U</w:t>
      </w:r>
      <w:r w:rsidRPr="00C95688">
        <w:rPr>
          <w:rStyle w:val="StyleUnderline"/>
          <w:rFonts w:asciiTheme="majorHAnsi" w:hAnsiTheme="majorHAnsi" w:cstheme="majorHAnsi"/>
        </w:rPr>
        <w:t xml:space="preserve">nited </w:t>
      </w:r>
      <w:r w:rsidRPr="00F71695">
        <w:rPr>
          <w:rStyle w:val="StyleUnderline"/>
          <w:rFonts w:asciiTheme="majorHAnsi" w:hAnsiTheme="majorHAnsi" w:cstheme="majorHAnsi"/>
          <w:highlight w:val="green"/>
        </w:rPr>
        <w:t>St</w:t>
      </w:r>
      <w:r w:rsidRPr="00C95688">
        <w:rPr>
          <w:rStyle w:val="StyleUnderline"/>
          <w:rFonts w:asciiTheme="majorHAnsi" w:hAnsiTheme="majorHAnsi" w:cstheme="majorHAnsi"/>
        </w:rPr>
        <w:t>ates</w:t>
      </w:r>
      <w:r w:rsidRPr="00F71695">
        <w:rPr>
          <w:rStyle w:val="StyleUnderline"/>
          <w:rFonts w:asciiTheme="majorHAnsi" w:hAnsiTheme="majorHAnsi" w:cstheme="majorHAnsi"/>
          <w:highlight w:val="green"/>
        </w:rPr>
        <w:t xml:space="preserve"> great sway </w:t>
      </w:r>
      <w:r w:rsidRPr="00F71695">
        <w:rPr>
          <w:rStyle w:val="StyleUnderline"/>
          <w:rFonts w:asciiTheme="majorHAnsi" w:hAnsiTheme="majorHAnsi" w:cstheme="majorHAnsi"/>
        </w:rPr>
        <w:t>over those allies’ policies</w:t>
      </w:r>
      <w:r w:rsidRPr="00F71695">
        <w:rPr>
          <w:rFonts w:asciiTheme="majorHAnsi" w:hAnsiTheme="majorHAnsi" w:cstheme="majorHAnsi"/>
          <w:sz w:val="14"/>
        </w:rPr>
        <w:t xml:space="preserve">.43 </w:t>
      </w:r>
      <w:r w:rsidRPr="00F71695">
        <w:rPr>
          <w:rStyle w:val="StyleUnderline"/>
          <w:rFonts w:asciiTheme="majorHAnsi" w:hAnsiTheme="majorHAnsi" w:cstheme="majorHAnsi"/>
        </w:rPr>
        <w:t>During the Cold War and after</w:t>
      </w:r>
      <w:r w:rsidRPr="00F71695">
        <w:rPr>
          <w:rFonts w:asciiTheme="majorHAnsi" w:hAnsiTheme="majorHAnsi" w:cstheme="majorHAnsi"/>
          <w:sz w:val="14"/>
        </w:rPr>
        <w:t xml:space="preserve">, for instance, </w:t>
      </w:r>
      <w:r w:rsidRPr="00F71695">
        <w:rPr>
          <w:rStyle w:val="StyleUnderline"/>
          <w:rFonts w:asciiTheme="majorHAnsi" w:hAnsiTheme="majorHAnsi" w:cstheme="majorHAnsi"/>
        </w:rPr>
        <w:t>the</w:t>
      </w:r>
      <w:r w:rsidRPr="00F71695">
        <w:rPr>
          <w:rFonts w:asciiTheme="majorHAnsi" w:hAnsiTheme="majorHAnsi" w:cstheme="majorHAnsi"/>
          <w:sz w:val="14"/>
        </w:rPr>
        <w:t xml:space="preserve"> </w:t>
      </w:r>
      <w:r w:rsidRPr="00F71695">
        <w:rPr>
          <w:rStyle w:val="Emphasis"/>
          <w:rFonts w:asciiTheme="majorHAnsi" w:hAnsiTheme="majorHAnsi" w:cstheme="majorHAnsi"/>
        </w:rPr>
        <w:t>U</w:t>
      </w:r>
      <w:r w:rsidRPr="00F71695">
        <w:rPr>
          <w:rFonts w:asciiTheme="majorHAnsi" w:hAnsiTheme="majorHAnsi" w:cstheme="majorHAnsi"/>
          <w:sz w:val="14"/>
        </w:rPr>
        <w:t xml:space="preserve">nited </w:t>
      </w:r>
      <w:r w:rsidRPr="00F71695">
        <w:rPr>
          <w:rStyle w:val="Emphasis"/>
          <w:rFonts w:asciiTheme="majorHAnsi" w:hAnsiTheme="majorHAnsi" w:cstheme="majorHAnsi"/>
        </w:rPr>
        <w:t>S</w:t>
      </w:r>
      <w:r w:rsidRPr="00F71695">
        <w:rPr>
          <w:rFonts w:asciiTheme="majorHAnsi" w:hAnsiTheme="majorHAnsi" w:cstheme="majorHAnsi"/>
          <w:sz w:val="14"/>
        </w:rPr>
        <w:t xml:space="preserve">tates </w:t>
      </w:r>
      <w:r w:rsidRPr="00F71695">
        <w:rPr>
          <w:rStyle w:val="StyleUnderline"/>
          <w:rFonts w:asciiTheme="majorHAnsi" w:hAnsiTheme="majorHAnsi" w:cstheme="majorHAnsi"/>
        </w:rPr>
        <w:t xml:space="preserve">has used the influence provided by its security posture </w:t>
      </w:r>
      <w:r w:rsidRPr="00F71695">
        <w:rPr>
          <w:rStyle w:val="StyleUnderline"/>
          <w:rFonts w:asciiTheme="majorHAnsi" w:hAnsiTheme="majorHAnsi" w:cstheme="majorHAnsi"/>
          <w:highlight w:val="green"/>
        </w:rPr>
        <w:t>to veto</w:t>
      </w:r>
      <w:r w:rsidRPr="00F71695">
        <w:rPr>
          <w:rStyle w:val="StyleUnderline"/>
          <w:rFonts w:asciiTheme="majorHAnsi" w:hAnsiTheme="majorHAnsi" w:cstheme="majorHAnsi"/>
        </w:rPr>
        <w:t xml:space="preserve"> allies’ </w:t>
      </w:r>
      <w:r w:rsidRPr="00F71695">
        <w:rPr>
          <w:rStyle w:val="Emphasis"/>
          <w:rFonts w:asciiTheme="majorHAnsi" w:hAnsiTheme="majorHAnsi" w:cstheme="majorHAnsi"/>
          <w:highlight w:val="green"/>
        </w:rPr>
        <w:t>pursuit of nuclear weapons</w:t>
      </w:r>
      <w:r w:rsidRPr="00F71695">
        <w:rPr>
          <w:rFonts w:asciiTheme="majorHAnsi" w:hAnsiTheme="majorHAnsi" w:cstheme="majorHAnsi"/>
          <w:sz w:val="14"/>
        </w:rPr>
        <w:t xml:space="preserve">, </w:t>
      </w:r>
      <w:r w:rsidRPr="00F71695">
        <w:rPr>
          <w:rStyle w:val="StyleUnderline"/>
          <w:rFonts w:asciiTheme="majorHAnsi" w:hAnsiTheme="majorHAnsi" w:cstheme="majorHAnsi"/>
        </w:rPr>
        <w:t xml:space="preserve">to obtain more advantageous </w:t>
      </w:r>
      <w:r w:rsidRPr="00F71695">
        <w:rPr>
          <w:rStyle w:val="Emphasis"/>
          <w:rFonts w:asciiTheme="majorHAnsi" w:hAnsiTheme="majorHAnsi" w:cstheme="majorHAnsi"/>
        </w:rPr>
        <w:t>terms in financial and trade agreements</w:t>
      </w:r>
      <w:r w:rsidRPr="00F71695">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F71695">
        <w:rPr>
          <w:rStyle w:val="Emphasis"/>
          <w:rFonts w:asciiTheme="majorHAnsi" w:hAnsiTheme="majorHAnsi" w:cstheme="majorHAnsi"/>
        </w:rPr>
        <w:t>One can tell a similar story about the relative stability of the post-war order</w:t>
      </w:r>
      <w:r w:rsidRPr="00F71695">
        <w:rPr>
          <w:rFonts w:asciiTheme="majorHAnsi" w:hAnsiTheme="majorHAnsi" w:cstheme="majorHAnsi"/>
          <w:sz w:val="14"/>
        </w:rPr>
        <w:t>. As even some leading offshore balancers have acknowledged</w:t>
      </w:r>
      <w:r w:rsidRPr="00F71695">
        <w:rPr>
          <w:rStyle w:val="StyleUnderline"/>
          <w:rFonts w:asciiTheme="majorHAnsi" w:hAnsiTheme="majorHAnsi" w:cstheme="majorHAnsi"/>
        </w:rPr>
        <w:t xml:space="preserve">, the </w:t>
      </w:r>
      <w:r w:rsidRPr="00F71695">
        <w:rPr>
          <w:rStyle w:val="StyleUnderline"/>
          <w:rFonts w:asciiTheme="majorHAnsi" w:hAnsiTheme="majorHAnsi" w:cstheme="majorHAnsi"/>
          <w:highlight w:val="green"/>
        </w:rPr>
        <w:t>lack of conflict in</w:t>
      </w:r>
      <w:r w:rsidRPr="00F71695">
        <w:rPr>
          <w:rStyle w:val="StyleUnderline"/>
          <w:rFonts w:asciiTheme="majorHAnsi" w:hAnsiTheme="majorHAnsi" w:cstheme="majorHAnsi"/>
        </w:rPr>
        <w:t xml:space="preserve"> regions like </w:t>
      </w:r>
      <w:r w:rsidRPr="00F71695">
        <w:rPr>
          <w:rStyle w:val="StyleUnderline"/>
          <w:rFonts w:asciiTheme="majorHAnsi" w:hAnsiTheme="majorHAnsi" w:cstheme="majorHAnsi"/>
          <w:highlight w:val="green"/>
        </w:rPr>
        <w:t>Europe</w:t>
      </w:r>
      <w:r w:rsidRPr="00F71695">
        <w:rPr>
          <w:rStyle w:val="StyleUnderline"/>
          <w:rFonts w:asciiTheme="majorHAnsi" w:hAnsiTheme="majorHAnsi" w:cstheme="majorHAnsi"/>
        </w:rPr>
        <w:t xml:space="preserve"> in recent decades </w:t>
      </w:r>
      <w:r w:rsidRPr="00F71695">
        <w:rPr>
          <w:rStyle w:val="Emphasis"/>
          <w:rFonts w:asciiTheme="majorHAnsi" w:hAnsiTheme="majorHAnsi" w:cstheme="majorHAnsi"/>
          <w:highlight w:val="green"/>
        </w:rPr>
        <w:t>is not something that has occurred naturally</w:t>
      </w:r>
      <w:r w:rsidRPr="00C95688">
        <w:rPr>
          <w:rFonts w:asciiTheme="majorHAnsi" w:hAnsiTheme="majorHAnsi" w:cstheme="majorHAnsi"/>
          <w:sz w:val="14"/>
        </w:rPr>
        <w:t xml:space="preserve">. </w:t>
      </w:r>
      <w:r w:rsidRPr="00C95688">
        <w:rPr>
          <w:rStyle w:val="StyleUnderline"/>
          <w:rFonts w:asciiTheme="majorHAnsi" w:hAnsiTheme="majorHAnsi" w:cstheme="majorHAnsi"/>
        </w:rPr>
        <w:t xml:space="preserve">It has occurred </w:t>
      </w:r>
      <w:r w:rsidRPr="00F71695">
        <w:rPr>
          <w:rStyle w:val="Emphasis"/>
          <w:rFonts w:asciiTheme="majorHAnsi" w:hAnsiTheme="majorHAnsi" w:cstheme="majorHAnsi"/>
          <w:highlight w:val="green"/>
        </w:rPr>
        <w:t>because the “American pacifier”</w:t>
      </w:r>
      <w:r w:rsidRPr="00C95688">
        <w:rPr>
          <w:rStyle w:val="Emphasis"/>
          <w:rFonts w:asciiTheme="majorHAnsi" w:hAnsiTheme="majorHAnsi" w:cstheme="majorHAnsi"/>
        </w:rPr>
        <w:t xml:space="preserve"> has </w:t>
      </w:r>
      <w:r w:rsidRPr="00F71695">
        <w:rPr>
          <w:rStyle w:val="Emphasis"/>
          <w:rFonts w:asciiTheme="majorHAnsi" w:hAnsiTheme="majorHAnsi" w:cstheme="majorHAnsi"/>
          <w:highlight w:val="green"/>
        </w:rPr>
        <w:t>suppressed</w:t>
      </w:r>
      <w:r w:rsidRPr="00F71695">
        <w:rPr>
          <w:rStyle w:val="Emphasis"/>
          <w:rFonts w:asciiTheme="majorHAnsi" w:hAnsiTheme="majorHAnsi" w:cstheme="majorHAnsi"/>
        </w:rPr>
        <w:t xml:space="preserve"> precisely </w:t>
      </w:r>
      <w:r w:rsidRPr="00F71695">
        <w:rPr>
          <w:rStyle w:val="Emphasis"/>
          <w:rFonts w:asciiTheme="majorHAnsi" w:hAnsiTheme="majorHAnsi" w:cstheme="majorHAnsi"/>
          <w:highlight w:val="green"/>
        </w:rPr>
        <w:t>the dynamics that</w:t>
      </w:r>
      <w:r w:rsidRPr="00F71695">
        <w:rPr>
          <w:rStyle w:val="Emphasis"/>
          <w:rFonts w:asciiTheme="majorHAnsi" w:hAnsiTheme="majorHAnsi" w:cstheme="majorHAnsi"/>
        </w:rPr>
        <w:t xml:space="preserve"> previously </w:t>
      </w:r>
      <w:r w:rsidRPr="00F71695">
        <w:rPr>
          <w:rStyle w:val="Emphasis"/>
          <w:rFonts w:asciiTheme="majorHAnsi" w:hAnsiTheme="majorHAnsi" w:cstheme="majorHAnsi"/>
          <w:highlight w:val="green"/>
        </w:rPr>
        <w:t>fostered</w:t>
      </w:r>
      <w:r w:rsidRPr="00F71695">
        <w:rPr>
          <w:rStyle w:val="Emphasis"/>
          <w:rFonts w:asciiTheme="majorHAnsi" w:hAnsiTheme="majorHAnsi" w:cstheme="majorHAnsi"/>
        </w:rPr>
        <w:t xml:space="preserve"> geopolitical </w:t>
      </w:r>
      <w:r w:rsidRPr="00F71695">
        <w:rPr>
          <w:rStyle w:val="Emphasis"/>
          <w:rFonts w:asciiTheme="majorHAnsi" w:hAnsiTheme="majorHAnsi" w:cstheme="majorHAnsi"/>
          <w:highlight w:val="green"/>
        </w:rPr>
        <w:t>turmoil</w:t>
      </w:r>
      <w:r w:rsidRPr="00F71695">
        <w:rPr>
          <w:rFonts w:asciiTheme="majorHAnsi" w:hAnsiTheme="majorHAnsi" w:cstheme="majorHAnsi"/>
          <w:sz w:val="14"/>
          <w:highlight w:val="green"/>
        </w:rPr>
        <w:t xml:space="preserve">. </w:t>
      </w:r>
      <w:r w:rsidRPr="00C95688">
        <w:rPr>
          <w:rStyle w:val="StyleUnderline"/>
          <w:rFonts w:asciiTheme="majorHAnsi" w:hAnsiTheme="majorHAnsi" w:cstheme="majorHAnsi"/>
        </w:rPr>
        <w:t xml:space="preserve">That pacifier has </w:t>
      </w:r>
      <w:r w:rsidRPr="00F71695">
        <w:rPr>
          <w:rStyle w:val="Emphasis"/>
          <w:rFonts w:asciiTheme="majorHAnsi" w:hAnsiTheme="majorHAnsi" w:cstheme="majorHAnsi"/>
          <w:highlight w:val="green"/>
        </w:rPr>
        <w:t>limited arms races and security competitions</w:t>
      </w:r>
      <w:r w:rsidRPr="00F71695">
        <w:rPr>
          <w:rStyle w:val="Emphasis"/>
          <w:rFonts w:asciiTheme="majorHAnsi" w:hAnsiTheme="majorHAnsi" w:cstheme="majorHAnsi"/>
        </w:rPr>
        <w:t xml:space="preserve"> by providing the protection that allows other countries to under-build their militaries</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green"/>
        </w:rPr>
        <w:t>I</w:t>
      </w:r>
      <w:r w:rsidRPr="00C95688">
        <w:rPr>
          <w:rStyle w:val="StyleUnderline"/>
          <w:rFonts w:asciiTheme="majorHAnsi" w:hAnsiTheme="majorHAnsi" w:cstheme="majorHAnsi"/>
        </w:rPr>
        <w:t xml:space="preserve">t has </w:t>
      </w:r>
      <w:r w:rsidRPr="00F71695">
        <w:rPr>
          <w:rStyle w:val="StyleUnderline"/>
          <w:rFonts w:asciiTheme="majorHAnsi" w:hAnsiTheme="majorHAnsi" w:cstheme="majorHAnsi"/>
          <w:highlight w:val="green"/>
        </w:rPr>
        <w:t>soothed historical rivalries</w:t>
      </w:r>
      <w:r w:rsidRPr="00F71695">
        <w:rPr>
          <w:rStyle w:val="StyleUnderline"/>
          <w:rFonts w:asciiTheme="majorHAnsi" w:hAnsiTheme="majorHAnsi" w:cstheme="majorHAnsi"/>
        </w:rPr>
        <w:t xml:space="preserve"> by affording a climate of security in which powerful countries like Germany and Japan could be revived economically and </w:t>
      </w:r>
      <w:r w:rsidRPr="00F71695">
        <w:rPr>
          <w:rStyle w:val="Emphasis"/>
          <w:rFonts w:asciiTheme="majorHAnsi" w:hAnsiTheme="majorHAnsi" w:cstheme="majorHAnsi"/>
        </w:rPr>
        <w:t>reintegrated into</w:t>
      </w:r>
      <w:r w:rsidRPr="00F71695">
        <w:rPr>
          <w:rStyle w:val="StyleUnderline"/>
          <w:rFonts w:asciiTheme="majorHAnsi" w:hAnsiTheme="majorHAnsi" w:cstheme="majorHAnsi"/>
        </w:rPr>
        <w:t xml:space="preserve"> thriving and fairly cooperative </w:t>
      </w:r>
      <w:r w:rsidRPr="00F71695">
        <w:rPr>
          <w:rStyle w:val="Emphasis"/>
          <w:rFonts w:asciiTheme="majorHAnsi" w:hAnsiTheme="majorHAnsi" w:cstheme="majorHAnsi"/>
        </w:rPr>
        <w:t>regional orders</w:t>
      </w:r>
      <w:r w:rsidRPr="00F71695">
        <w:rPr>
          <w:rStyle w:val="StyleUnderline"/>
          <w:rFonts w:asciiTheme="majorHAnsi" w:hAnsiTheme="majorHAnsi" w:cstheme="majorHAnsi"/>
        </w:rPr>
        <w:t>.</w:t>
      </w:r>
      <w:r w:rsidRPr="00F71695">
        <w:rPr>
          <w:rFonts w:asciiTheme="majorHAnsi" w:hAnsiTheme="majorHAnsi" w:cstheme="majorHAnsi"/>
          <w:sz w:val="14"/>
        </w:rPr>
        <w:t xml:space="preserve"> </w:t>
      </w:r>
      <w:r w:rsidRPr="00C95688">
        <w:rPr>
          <w:rStyle w:val="StyleUnderline"/>
          <w:rFonts w:asciiTheme="majorHAnsi" w:hAnsiTheme="majorHAnsi" w:cstheme="majorHAnsi"/>
        </w:rPr>
        <w:t xml:space="preserve">It has </w:t>
      </w:r>
      <w:r w:rsidRPr="00F71695">
        <w:rPr>
          <w:rStyle w:val="StyleUnderline"/>
          <w:rFonts w:asciiTheme="majorHAnsi" w:hAnsiTheme="majorHAnsi" w:cstheme="majorHAnsi"/>
          <w:highlight w:val="green"/>
        </w:rPr>
        <w:t>induced caution in</w:t>
      </w:r>
      <w:r w:rsidRPr="00F71695">
        <w:rPr>
          <w:rStyle w:val="StyleUnderline"/>
          <w:rFonts w:asciiTheme="majorHAnsi" w:hAnsiTheme="majorHAnsi" w:cstheme="majorHAnsi"/>
        </w:rPr>
        <w:t xml:space="preserve"> the behavior of </w:t>
      </w:r>
      <w:r w:rsidRPr="00F71695">
        <w:rPr>
          <w:rStyle w:val="Emphasis"/>
          <w:rFonts w:asciiTheme="majorHAnsi" w:hAnsiTheme="majorHAnsi" w:cstheme="majorHAnsi"/>
          <w:highlight w:val="green"/>
        </w:rPr>
        <w:t>allies and adversaries</w:t>
      </w:r>
      <w:r w:rsidRPr="00F71695">
        <w:rPr>
          <w:rStyle w:val="Emphasis"/>
          <w:rFonts w:asciiTheme="majorHAnsi" w:hAnsiTheme="majorHAnsi" w:cstheme="majorHAnsi"/>
        </w:rPr>
        <w:t xml:space="preserve"> alike</w:t>
      </w:r>
      <w:r w:rsidRPr="00F71695">
        <w:rPr>
          <w:rStyle w:val="StyleUnderline"/>
          <w:rFonts w:asciiTheme="majorHAnsi" w:hAnsiTheme="majorHAnsi" w:cstheme="majorHAnsi"/>
        </w:rPr>
        <w:t xml:space="preserve">, </w:t>
      </w:r>
      <w:r w:rsidRPr="00F71695">
        <w:rPr>
          <w:rStyle w:val="Emphasis"/>
          <w:rFonts w:asciiTheme="majorHAnsi" w:hAnsiTheme="majorHAnsi" w:cstheme="majorHAnsi"/>
          <w:highlight w:val="green"/>
        </w:rPr>
        <w:t>deterring aggression and dissuading</w:t>
      </w:r>
      <w:r w:rsidRPr="00F71695">
        <w:rPr>
          <w:rStyle w:val="Emphasis"/>
          <w:rFonts w:asciiTheme="majorHAnsi" w:hAnsiTheme="majorHAnsi" w:cstheme="majorHAnsi"/>
        </w:rPr>
        <w:t xml:space="preserve"> other </w:t>
      </w:r>
      <w:r w:rsidRPr="00F71695">
        <w:rPr>
          <w:rStyle w:val="Emphasis"/>
          <w:rFonts w:asciiTheme="majorHAnsi" w:hAnsiTheme="majorHAnsi" w:cstheme="majorHAnsi"/>
          <w:highlight w:val="green"/>
        </w:rPr>
        <w:t>destabilizing behavior</w:t>
      </w:r>
      <w:r w:rsidRPr="00F71695">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C95688">
        <w:rPr>
          <w:rStyle w:val="StyleUnderline"/>
          <w:rFonts w:asciiTheme="majorHAnsi" w:hAnsiTheme="majorHAnsi" w:cstheme="majorHAnsi"/>
        </w:rPr>
        <w:t xml:space="preserve">What would </w:t>
      </w:r>
      <w:r w:rsidRPr="00F71695">
        <w:rPr>
          <w:rStyle w:val="StyleUnderline"/>
          <w:rFonts w:asciiTheme="majorHAnsi" w:hAnsiTheme="majorHAnsi" w:cstheme="majorHAnsi"/>
          <w:highlight w:val="green"/>
        </w:rPr>
        <w:t>happen if Washington backed away</w:t>
      </w:r>
      <w:r w:rsidRPr="00F71695">
        <w:rPr>
          <w:rStyle w:val="StyleUnderline"/>
          <w:rFonts w:asciiTheme="majorHAnsi" w:hAnsiTheme="majorHAnsi" w:cstheme="majorHAnsi"/>
        </w:rPr>
        <w:t xml:space="preserve"> from this role</w:t>
      </w:r>
      <w:r w:rsidRPr="00F71695">
        <w:rPr>
          <w:rFonts w:asciiTheme="majorHAnsi" w:hAnsiTheme="majorHAnsi" w:cstheme="majorHAnsi"/>
          <w:sz w:val="16"/>
        </w:rPr>
        <w:t xml:space="preserve">? The most logical answer is that </w:t>
      </w:r>
      <w:r w:rsidRPr="00F71695">
        <w:rPr>
          <w:rStyle w:val="Emphasis"/>
          <w:rFonts w:asciiTheme="majorHAnsi" w:hAnsiTheme="majorHAnsi" w:cstheme="majorHAnsi"/>
        </w:rPr>
        <w:t xml:space="preserve">both U.S. influence and </w:t>
      </w:r>
      <w:r w:rsidRPr="00F71695">
        <w:rPr>
          <w:rStyle w:val="Emphasis"/>
          <w:rFonts w:asciiTheme="majorHAnsi" w:hAnsiTheme="majorHAnsi" w:cstheme="majorHAnsi"/>
          <w:highlight w:val="green"/>
        </w:rPr>
        <w:t>global stability would suffer</w:t>
      </w:r>
      <w:r w:rsidRPr="00F71695">
        <w:rPr>
          <w:rFonts w:asciiTheme="majorHAnsi" w:hAnsiTheme="majorHAnsi" w:cstheme="majorHAnsi"/>
          <w:sz w:val="16"/>
        </w:rPr>
        <w:t xml:space="preserve">. </w:t>
      </w:r>
      <w:r w:rsidRPr="00F71695">
        <w:rPr>
          <w:rStyle w:val="StyleUnderline"/>
          <w:rFonts w:asciiTheme="majorHAnsi" w:hAnsiTheme="majorHAnsi" w:cstheme="majorHAnsi"/>
        </w:rPr>
        <w:t>With respect to influence,</w:t>
      </w:r>
      <w:r w:rsidRPr="00F71695">
        <w:rPr>
          <w:rFonts w:asciiTheme="majorHAnsi" w:hAnsiTheme="majorHAnsi" w:cstheme="majorHAnsi"/>
          <w:sz w:val="16"/>
        </w:rPr>
        <w:t xml:space="preserve"> </w:t>
      </w:r>
      <w:r w:rsidRPr="00F71695">
        <w:rPr>
          <w:rStyle w:val="StyleUnderline"/>
          <w:rFonts w:asciiTheme="majorHAnsi" w:hAnsiTheme="majorHAnsi" w:cstheme="majorHAnsi"/>
        </w:rPr>
        <w:t>the</w:t>
      </w:r>
      <w:r w:rsidRPr="00F71695">
        <w:rPr>
          <w:rFonts w:asciiTheme="majorHAnsi" w:hAnsiTheme="majorHAnsi" w:cstheme="majorHAnsi"/>
          <w:sz w:val="16"/>
        </w:rPr>
        <w:t xml:space="preserve"> </w:t>
      </w:r>
      <w:r w:rsidRPr="00F71695">
        <w:rPr>
          <w:rStyle w:val="Emphasis"/>
          <w:rFonts w:asciiTheme="majorHAnsi" w:hAnsiTheme="majorHAnsi" w:cstheme="majorHAnsi"/>
        </w:rPr>
        <w:t>U</w:t>
      </w:r>
      <w:r w:rsidRPr="00F71695">
        <w:rPr>
          <w:rFonts w:asciiTheme="majorHAnsi" w:hAnsiTheme="majorHAnsi" w:cstheme="majorHAnsi"/>
          <w:sz w:val="16"/>
        </w:rPr>
        <w:t xml:space="preserve">nited </w:t>
      </w:r>
      <w:r w:rsidRPr="00F71695">
        <w:rPr>
          <w:rStyle w:val="Emphasis"/>
          <w:rFonts w:asciiTheme="majorHAnsi" w:hAnsiTheme="majorHAnsi" w:cstheme="majorHAnsi"/>
        </w:rPr>
        <w:t>S</w:t>
      </w:r>
      <w:r w:rsidRPr="00F71695">
        <w:rPr>
          <w:rFonts w:asciiTheme="majorHAnsi" w:hAnsiTheme="majorHAnsi" w:cstheme="majorHAnsi"/>
          <w:sz w:val="16"/>
        </w:rPr>
        <w:t xml:space="preserve">tates </w:t>
      </w:r>
      <w:r w:rsidRPr="00F71695">
        <w:rPr>
          <w:rStyle w:val="StyleUnderline"/>
          <w:rFonts w:asciiTheme="majorHAnsi" w:hAnsiTheme="majorHAnsi" w:cstheme="majorHAnsi"/>
        </w:rPr>
        <w:t>would</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be </w:t>
      </w:r>
      <w:r w:rsidRPr="00F71695">
        <w:rPr>
          <w:rStyle w:val="Emphasis"/>
          <w:rFonts w:asciiTheme="majorHAnsi" w:hAnsiTheme="majorHAnsi" w:cstheme="majorHAnsi"/>
        </w:rPr>
        <w:t>surrendering the most powerful bargaining chip</w:t>
      </w:r>
      <w:r w:rsidRPr="00F71695">
        <w:rPr>
          <w:rStyle w:val="StyleUnderline"/>
          <w:rFonts w:asciiTheme="majorHAnsi" w:hAnsiTheme="majorHAnsi" w:cstheme="majorHAnsi"/>
        </w:rPr>
        <w:t xml:space="preserve"> it has traditionally wielded in dealing with friends and allies,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and jeopardizing the position of leadership it has used to shape bilateral and regional </w:t>
      </w:r>
      <w:r w:rsidRPr="00F71695">
        <w:rPr>
          <w:rStyle w:val="Emphasis"/>
          <w:rFonts w:asciiTheme="majorHAnsi" w:hAnsiTheme="majorHAnsi" w:cstheme="majorHAnsi"/>
        </w:rPr>
        <w:t>agendas for decades</w:t>
      </w:r>
      <w:r w:rsidRPr="00F71695">
        <w:rPr>
          <w:rFonts w:asciiTheme="majorHAnsi" w:hAnsiTheme="majorHAnsi" w:cstheme="majorHAnsi"/>
          <w:sz w:val="16"/>
        </w:rPr>
        <w:t xml:space="preserve">. </w:t>
      </w:r>
      <w:r w:rsidRPr="00F71695">
        <w:rPr>
          <w:rStyle w:val="Emphasis"/>
          <w:rFonts w:asciiTheme="majorHAnsi" w:hAnsiTheme="majorHAnsi" w:cstheme="majorHAnsi"/>
        </w:rPr>
        <w:t>The consequences would seem no less damaging where stability is concerned</w:t>
      </w:r>
      <w:r w:rsidRPr="00F71695">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C95688">
        <w:rPr>
          <w:rStyle w:val="StyleUnderline"/>
          <w:rFonts w:asciiTheme="majorHAnsi" w:hAnsiTheme="majorHAnsi" w:cstheme="majorHAnsi"/>
        </w:rPr>
        <w:t xml:space="preserve">removing the American pacifier would </w:t>
      </w:r>
      <w:r w:rsidRPr="00F71695">
        <w:rPr>
          <w:rStyle w:val="Emphasis"/>
          <w:rFonts w:asciiTheme="majorHAnsi" w:hAnsiTheme="majorHAnsi" w:cstheme="majorHAnsi"/>
          <w:highlight w:val="green"/>
        </w:rPr>
        <w:t>liberate</w:t>
      </w:r>
      <w:r w:rsidRPr="00F71695">
        <w:rPr>
          <w:rStyle w:val="Emphasis"/>
          <w:rFonts w:asciiTheme="majorHAnsi" w:hAnsiTheme="majorHAnsi" w:cstheme="majorHAnsi"/>
        </w:rPr>
        <w:t xml:space="preserve"> the more </w:t>
      </w:r>
      <w:r w:rsidRPr="00F71695">
        <w:rPr>
          <w:rStyle w:val="Emphasis"/>
          <w:rFonts w:asciiTheme="majorHAnsi" w:hAnsiTheme="majorHAnsi" w:cstheme="majorHAnsi"/>
          <w:highlight w:val="green"/>
        </w:rPr>
        <w:t>destabilizing influences</w:t>
      </w:r>
      <w:r w:rsidRPr="00F71695">
        <w:rPr>
          <w:rStyle w:val="Emphasis"/>
          <w:rFonts w:asciiTheme="majorHAnsi" w:hAnsiTheme="majorHAnsi" w:cstheme="majorHAnsi"/>
        </w:rPr>
        <w:t xml:space="preserve"> that U.S. policy had previously stifled</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Long-dormant </w:t>
      </w:r>
      <w:r w:rsidRPr="00F71695">
        <w:rPr>
          <w:rStyle w:val="Emphasis"/>
          <w:rFonts w:asciiTheme="majorHAnsi" w:hAnsiTheme="majorHAnsi" w:cstheme="majorHAnsi"/>
          <w:highlight w:val="green"/>
        </w:rPr>
        <w:t>security competitions might reawaken</w:t>
      </w:r>
      <w:r w:rsidRPr="00F71695">
        <w:rPr>
          <w:rStyle w:val="Emphasis"/>
          <w:rFonts w:asciiTheme="majorHAnsi" w:hAnsiTheme="majorHAnsi" w:cstheme="majorHAnsi"/>
        </w:rPr>
        <w:t xml:space="preserve"> as countries armed themselves</w:t>
      </w:r>
      <w:r w:rsidRPr="00F71695">
        <w:rPr>
          <w:rStyle w:val="StyleUnderline"/>
          <w:rFonts w:asciiTheme="majorHAnsi" w:hAnsiTheme="majorHAnsi" w:cstheme="majorHAnsi"/>
        </w:rPr>
        <w:t xml:space="preserve"> more vigorously</w:t>
      </w:r>
      <w:r w:rsidRPr="00F71695">
        <w:rPr>
          <w:rFonts w:asciiTheme="majorHAnsi" w:hAnsiTheme="majorHAnsi" w:cstheme="majorHAnsi"/>
          <w:sz w:val="16"/>
        </w:rPr>
        <w:t xml:space="preserve">; </w:t>
      </w:r>
      <w:r w:rsidRPr="00F71695">
        <w:rPr>
          <w:rStyle w:val="Emphasis"/>
          <w:rFonts w:asciiTheme="majorHAnsi" w:hAnsiTheme="majorHAnsi" w:cstheme="majorHAnsi"/>
          <w:highlight w:val="green"/>
        </w:rPr>
        <w:t>historical antagonisms</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between old rivals </w:t>
      </w:r>
      <w:r w:rsidRPr="00F71695">
        <w:rPr>
          <w:rStyle w:val="StyleUnderline"/>
          <w:rFonts w:asciiTheme="majorHAnsi" w:hAnsiTheme="majorHAnsi" w:cstheme="majorHAnsi"/>
          <w:highlight w:val="green"/>
        </w:rPr>
        <w:t xml:space="preserve">might </w:t>
      </w:r>
      <w:r w:rsidRPr="00F71695">
        <w:rPr>
          <w:rStyle w:val="Emphasis"/>
          <w:rFonts w:asciiTheme="majorHAnsi" w:hAnsiTheme="majorHAnsi" w:cstheme="majorHAnsi"/>
          <w:highlight w:val="green"/>
        </w:rPr>
        <w:t>reemerge</w:t>
      </w:r>
      <w:r w:rsidRPr="00F71695">
        <w:rPr>
          <w:rStyle w:val="Emphasis"/>
          <w:rFonts w:asciiTheme="majorHAnsi" w:hAnsiTheme="majorHAnsi" w:cstheme="majorHAnsi"/>
        </w:rPr>
        <w:t xml:space="preserve"> in the absence of a robust U.S. presence</w:t>
      </w:r>
      <w:r w:rsidRPr="00F71695">
        <w:rPr>
          <w:rStyle w:val="StyleUnderline"/>
          <w:rFonts w:asciiTheme="majorHAnsi" w:hAnsiTheme="majorHAnsi" w:cstheme="majorHAnsi"/>
        </w:rPr>
        <w:t xml:space="preserve"> and the reassurance it provides</w:t>
      </w:r>
      <w:r w:rsidRPr="00F71695">
        <w:rPr>
          <w:rFonts w:asciiTheme="majorHAnsi" w:hAnsiTheme="majorHAnsi" w:cstheme="majorHAnsi"/>
          <w:sz w:val="16"/>
        </w:rPr>
        <w:t xml:space="preserve">. Moreover, </w:t>
      </w:r>
      <w:r w:rsidRPr="00F71695">
        <w:rPr>
          <w:rStyle w:val="StyleUnderline"/>
          <w:rFonts w:asciiTheme="majorHAnsi" w:hAnsiTheme="majorHAnsi" w:cstheme="majorHAnsi"/>
          <w:highlight w:val="green"/>
        </w:rPr>
        <w:t>countries that seek to revise</w:t>
      </w:r>
      <w:r w:rsidRPr="00F71695">
        <w:rPr>
          <w:rStyle w:val="StyleUnderline"/>
          <w:rFonts w:asciiTheme="majorHAnsi" w:hAnsiTheme="majorHAnsi" w:cstheme="majorHAnsi"/>
        </w:rPr>
        <w:t xml:space="preserve"> existing </w:t>
      </w:r>
      <w:r w:rsidRPr="00F71695">
        <w:rPr>
          <w:rStyle w:val="StyleUnderline"/>
          <w:rFonts w:asciiTheme="majorHAnsi" w:hAnsiTheme="majorHAnsi" w:cstheme="majorHAnsi"/>
          <w:highlight w:val="green"/>
        </w:rPr>
        <w:t>regional orders</w:t>
      </w:r>
      <w:r w:rsidRPr="00F71695">
        <w:rPr>
          <w:rStyle w:val="StyleUnderline"/>
          <w:rFonts w:asciiTheme="majorHAnsi" w:hAnsiTheme="majorHAnsi" w:cstheme="majorHAnsi"/>
        </w:rPr>
        <w:t xml:space="preserve"> in their favor</w:t>
      </w:r>
      <w:r w:rsidRPr="00F71695">
        <w:rPr>
          <w:rFonts w:asciiTheme="majorHAnsi" w:hAnsiTheme="majorHAnsi" w:cstheme="majorHAnsi"/>
          <w:sz w:val="16"/>
        </w:rPr>
        <w:t xml:space="preserve">—think </w:t>
      </w:r>
      <w:r w:rsidRPr="00F71695">
        <w:rPr>
          <w:rStyle w:val="Emphasis"/>
          <w:rFonts w:asciiTheme="majorHAnsi" w:hAnsiTheme="majorHAnsi" w:cstheme="majorHAnsi"/>
        </w:rPr>
        <w:t>Russia</w:t>
      </w:r>
      <w:r w:rsidRPr="00F71695">
        <w:rPr>
          <w:rFonts w:asciiTheme="majorHAnsi" w:hAnsiTheme="majorHAnsi" w:cstheme="majorHAnsi"/>
          <w:sz w:val="16"/>
        </w:rPr>
        <w:t xml:space="preserve"> in </w:t>
      </w:r>
      <w:r w:rsidRPr="00F71695">
        <w:rPr>
          <w:rStyle w:val="Emphasis"/>
          <w:rFonts w:asciiTheme="majorHAnsi" w:hAnsiTheme="majorHAnsi" w:cstheme="majorHAnsi"/>
        </w:rPr>
        <w:t>Europe</w:t>
      </w:r>
      <w:r w:rsidRPr="00F71695">
        <w:rPr>
          <w:rFonts w:asciiTheme="majorHAnsi" w:hAnsiTheme="majorHAnsi" w:cstheme="majorHAnsi"/>
          <w:sz w:val="16"/>
        </w:rPr>
        <w:t xml:space="preserve">, or </w:t>
      </w:r>
      <w:r w:rsidRPr="00F71695">
        <w:rPr>
          <w:rStyle w:val="Emphasis"/>
          <w:rFonts w:asciiTheme="majorHAnsi" w:hAnsiTheme="majorHAnsi" w:cstheme="majorHAnsi"/>
        </w:rPr>
        <w:t>China</w:t>
      </w:r>
      <w:r w:rsidRPr="00F71695">
        <w:rPr>
          <w:rFonts w:asciiTheme="majorHAnsi" w:hAnsiTheme="majorHAnsi" w:cstheme="majorHAnsi"/>
          <w:sz w:val="16"/>
        </w:rPr>
        <w:t xml:space="preserve"> in Asia—might indeed applaud U.S. retrenchment, but </w:t>
      </w:r>
      <w:r w:rsidRPr="00F71695">
        <w:rPr>
          <w:rStyle w:val="StyleUnderline"/>
          <w:rFonts w:asciiTheme="majorHAnsi" w:hAnsiTheme="majorHAnsi" w:cstheme="majorHAnsi"/>
        </w:rPr>
        <w:t xml:space="preserve">they </w:t>
      </w:r>
      <w:r w:rsidRPr="00F71695">
        <w:rPr>
          <w:rStyle w:val="StyleUnderline"/>
          <w:rFonts w:asciiTheme="majorHAnsi" w:hAnsiTheme="majorHAnsi" w:cstheme="majorHAnsi"/>
          <w:highlight w:val="green"/>
        </w:rPr>
        <w:t>might</w:t>
      </w:r>
      <w:r w:rsidRPr="00F71695">
        <w:rPr>
          <w:rStyle w:val="StyleUnderline"/>
          <w:rFonts w:asciiTheme="majorHAnsi" w:hAnsiTheme="majorHAnsi" w:cstheme="majorHAnsi"/>
        </w:rPr>
        <w:t xml:space="preserve"> just as plausibly </w:t>
      </w:r>
      <w:r w:rsidRPr="00F71695">
        <w:rPr>
          <w:rStyle w:val="StyleUnderline"/>
          <w:rFonts w:asciiTheme="majorHAnsi" w:hAnsiTheme="majorHAnsi" w:cstheme="majorHAnsi"/>
          <w:highlight w:val="green"/>
        </w:rPr>
        <w:t xml:space="preserve">feel empowered to </w:t>
      </w:r>
      <w:r w:rsidRPr="00C95688">
        <w:rPr>
          <w:rStyle w:val="StyleUnderline"/>
          <w:rFonts w:asciiTheme="majorHAnsi" w:hAnsiTheme="majorHAnsi" w:cstheme="majorHAnsi"/>
        </w:rPr>
        <w:t xml:space="preserve">more assertively </w:t>
      </w:r>
      <w:r w:rsidRPr="00F71695">
        <w:rPr>
          <w:rStyle w:val="StyleUnderline"/>
          <w:rFonts w:asciiTheme="majorHAnsi" w:hAnsiTheme="majorHAnsi" w:cstheme="majorHAnsi"/>
          <w:highlight w:val="green"/>
        </w:rPr>
        <w:t>press their interest</w:t>
      </w:r>
      <w:r w:rsidRPr="00F71695">
        <w:rPr>
          <w:rStyle w:val="StyleUnderline"/>
          <w:rFonts w:asciiTheme="majorHAnsi" w:hAnsiTheme="majorHAnsi" w:cstheme="majorHAnsi"/>
        </w:rPr>
        <w:t>s</w:t>
      </w:r>
      <w:r w:rsidRPr="00F71695">
        <w:rPr>
          <w:rFonts w:asciiTheme="majorHAnsi" w:hAnsiTheme="majorHAnsi" w:cstheme="majorHAnsi"/>
          <w:sz w:val="16"/>
        </w:rPr>
        <w:t>. If the United States has been a kind of Leviathan in key regions, Mearsheimer acknowledges, then “</w:t>
      </w:r>
      <w:r w:rsidRPr="00F71695">
        <w:rPr>
          <w:rStyle w:val="Emphasis"/>
          <w:rFonts w:asciiTheme="majorHAnsi" w:hAnsiTheme="majorHAnsi" w:cstheme="majorHAnsi"/>
        </w:rPr>
        <w:t>take away that Leviathan and there is likely to be big trouble</w:t>
      </w:r>
      <w:r w:rsidRPr="00F71695">
        <w:rPr>
          <w:rFonts w:asciiTheme="majorHAnsi" w:hAnsiTheme="majorHAnsi" w:cstheme="majorHAnsi"/>
          <w:sz w:val="16"/>
        </w:rPr>
        <w:t xml:space="preserve">.”46 Scanning the global horizon today, </w:t>
      </w:r>
      <w:r w:rsidRPr="00F71695">
        <w:rPr>
          <w:rStyle w:val="Emphasis"/>
          <w:rFonts w:asciiTheme="majorHAnsi" w:hAnsiTheme="majorHAnsi" w:cstheme="majorHAnsi"/>
        </w:rPr>
        <w:t>one can easily see where such trouble might arise</w:t>
      </w:r>
      <w:r w:rsidRPr="00F71695">
        <w:rPr>
          <w:rFonts w:asciiTheme="majorHAnsi" w:hAnsiTheme="majorHAnsi" w:cstheme="majorHAnsi"/>
          <w:sz w:val="16"/>
        </w:rPr>
        <w:t xml:space="preserve">. </w:t>
      </w:r>
      <w:r w:rsidRPr="00F71695">
        <w:rPr>
          <w:rStyle w:val="StyleUnderline"/>
          <w:rFonts w:asciiTheme="majorHAnsi" w:hAnsiTheme="majorHAnsi" w:cstheme="majorHAnsi"/>
        </w:rPr>
        <w:t>In Europe,</w:t>
      </w:r>
      <w:r w:rsidRPr="00F71695">
        <w:rPr>
          <w:rFonts w:asciiTheme="majorHAnsi" w:hAnsiTheme="majorHAnsi" w:cstheme="majorHAnsi"/>
          <w:sz w:val="16"/>
        </w:rPr>
        <w:t xml:space="preserve"> </w:t>
      </w:r>
      <w:r w:rsidRPr="00F71695">
        <w:rPr>
          <w:rStyle w:val="StyleUnderline"/>
          <w:rFonts w:asciiTheme="majorHAnsi" w:hAnsiTheme="majorHAnsi" w:cstheme="majorHAnsi"/>
          <w:highlight w:val="green"/>
        </w:rPr>
        <w:t>a revisionist Russia is</w:t>
      </w:r>
      <w:r w:rsidRPr="00F71695">
        <w:rPr>
          <w:rStyle w:val="StyleUnderline"/>
          <w:rFonts w:asciiTheme="majorHAnsi" w:hAnsiTheme="majorHAnsi" w:cstheme="majorHAnsi"/>
        </w:rPr>
        <w:t xml:space="preserve"> already </w:t>
      </w:r>
      <w:r w:rsidRPr="00F71695">
        <w:rPr>
          <w:rStyle w:val="StyleUnderline"/>
          <w:rFonts w:asciiTheme="majorHAnsi" w:hAnsiTheme="majorHAnsi" w:cstheme="majorHAnsi"/>
          <w:highlight w:val="green"/>
        </w:rPr>
        <w:t>destabilizing its neighbors and contesting the post-Cold War settlement in the region</w:t>
      </w:r>
      <w:r w:rsidRPr="002454F5">
        <w:rPr>
          <w:rStyle w:val="StyleUnderline"/>
          <w:rFonts w:asciiTheme="majorHAnsi" w:hAnsiTheme="majorHAnsi" w:cstheme="majorHAnsi"/>
          <w:color w:val="000000" w:themeColor="text1"/>
        </w:rPr>
        <w:t>.</w:t>
      </w:r>
      <w:r w:rsidRPr="002454F5">
        <w:rPr>
          <w:rFonts w:asciiTheme="majorHAnsi" w:hAnsiTheme="majorHAnsi" w:cstheme="majorHAnsi"/>
          <w:color w:val="000000" w:themeColor="text1"/>
          <w:sz w:val="16"/>
        </w:rPr>
        <w:t xml:space="preserve"> </w:t>
      </w:r>
      <w:r w:rsidRPr="002454F5">
        <w:rPr>
          <w:rStyle w:val="StyleUnderline"/>
          <w:rFonts w:asciiTheme="majorHAnsi" w:hAnsiTheme="majorHAnsi" w:cstheme="majorHAnsi"/>
          <w:color w:val="000000" w:themeColor="text1"/>
        </w:rPr>
        <w:t xml:space="preserve">In the Gulf and broader Middle East, the </w:t>
      </w:r>
      <w:r w:rsidRPr="002454F5">
        <w:rPr>
          <w:rStyle w:val="StyleUnderline"/>
          <w:rFonts w:asciiTheme="majorHAnsi" w:hAnsiTheme="majorHAnsi" w:cstheme="majorHAnsi"/>
          <w:color w:val="000000" w:themeColor="text1"/>
          <w:highlight w:val="green"/>
        </w:rPr>
        <w:t xml:space="preserve">threat of Iranian ascendancy </w:t>
      </w:r>
      <w:r w:rsidRPr="00C95688">
        <w:rPr>
          <w:rStyle w:val="StyleUnderline"/>
          <w:rFonts w:asciiTheme="majorHAnsi" w:hAnsiTheme="majorHAnsi" w:cstheme="majorHAnsi"/>
          <w:color w:val="000000" w:themeColor="text1"/>
        </w:rPr>
        <w:t xml:space="preserve">has </w:t>
      </w:r>
      <w:r w:rsidRPr="002454F5">
        <w:rPr>
          <w:rStyle w:val="StyleUnderline"/>
          <w:rFonts w:asciiTheme="majorHAnsi" w:hAnsiTheme="majorHAnsi" w:cstheme="majorHAnsi"/>
          <w:color w:val="000000" w:themeColor="text1"/>
          <w:highlight w:val="green"/>
        </w:rPr>
        <w:t xml:space="preserve">stoked </w:t>
      </w:r>
      <w:r w:rsidRPr="00C95688">
        <w:rPr>
          <w:rStyle w:val="StyleUnderline"/>
          <w:rFonts w:asciiTheme="majorHAnsi" w:hAnsiTheme="majorHAnsi" w:cstheme="majorHAnsi"/>
          <w:color w:val="000000" w:themeColor="text1"/>
        </w:rPr>
        <w:t xml:space="preserve">region-wide </w:t>
      </w:r>
      <w:r w:rsidRPr="002454F5">
        <w:rPr>
          <w:rStyle w:val="StyleUnderline"/>
          <w:rFonts w:asciiTheme="majorHAnsi" w:hAnsiTheme="majorHAnsi" w:cstheme="majorHAnsi"/>
          <w:color w:val="000000" w:themeColor="text1"/>
          <w:highlight w:val="green"/>
        </w:rPr>
        <w:t xml:space="preserve">tensions manifesting in </w:t>
      </w:r>
      <w:r w:rsidRPr="002454F5">
        <w:rPr>
          <w:rStyle w:val="Emphasis"/>
          <w:rFonts w:asciiTheme="majorHAnsi" w:hAnsiTheme="majorHAnsi" w:cstheme="majorHAnsi"/>
          <w:color w:val="000000" w:themeColor="text1"/>
          <w:highlight w:val="green"/>
        </w:rPr>
        <w:t>proxy wars</w:t>
      </w:r>
      <w:r w:rsidRPr="002454F5">
        <w:rPr>
          <w:rStyle w:val="StyleUnderline"/>
          <w:rFonts w:asciiTheme="majorHAnsi" w:hAnsiTheme="majorHAnsi" w:cstheme="majorHAnsi"/>
          <w:color w:val="000000" w:themeColor="text1"/>
          <w:highlight w:val="green"/>
        </w:rPr>
        <w:t xml:space="preserve"> and hints of</w:t>
      </w:r>
      <w:r w:rsidRPr="00C95688">
        <w:rPr>
          <w:rStyle w:val="StyleUnderline"/>
          <w:rFonts w:asciiTheme="majorHAnsi" w:hAnsiTheme="majorHAnsi" w:cstheme="majorHAnsi"/>
          <w:color w:val="000000" w:themeColor="text1"/>
        </w:rPr>
        <w:t xml:space="preserve"> an </w:t>
      </w:r>
      <w:r w:rsidRPr="002454F5">
        <w:rPr>
          <w:rStyle w:val="Emphasis"/>
          <w:rFonts w:asciiTheme="majorHAnsi" w:hAnsiTheme="majorHAnsi" w:cstheme="majorHAnsi"/>
          <w:color w:val="000000" w:themeColor="text1"/>
          <w:highlight w:val="green"/>
        </w:rPr>
        <w:t xml:space="preserve">incipient </w:t>
      </w:r>
      <w:r w:rsidRPr="002454F5">
        <w:rPr>
          <w:rStyle w:val="Emphasis"/>
          <w:rFonts w:asciiTheme="majorHAnsi" w:hAnsiTheme="majorHAnsi" w:cstheme="majorHAnsi"/>
          <w:color w:val="000000" w:themeColor="text1"/>
          <w:highlight w:val="green"/>
        </w:rPr>
        <w:lastRenderedPageBreak/>
        <w:t>arms race</w:t>
      </w:r>
      <w:r w:rsidRPr="002454F5">
        <w:rPr>
          <w:rStyle w:val="StyleUnderline"/>
          <w:rFonts w:asciiTheme="majorHAnsi" w:hAnsiTheme="majorHAnsi" w:cstheme="majorHAnsi"/>
          <w:color w:val="000000" w:themeColor="text1"/>
        </w:rPr>
        <w:t xml:space="preserve">, even as that region also contends with a severe threat to its stability in the form of the Islamic State. In East Asia, </w:t>
      </w:r>
      <w:r w:rsidRPr="002454F5">
        <w:rPr>
          <w:rStyle w:val="Emphasis"/>
          <w:rFonts w:asciiTheme="majorHAnsi" w:hAnsiTheme="majorHAnsi" w:cstheme="majorHAnsi"/>
          <w:color w:val="000000" w:themeColor="text1"/>
        </w:rPr>
        <w:t xml:space="preserve">a rising </w:t>
      </w:r>
      <w:r w:rsidRPr="002454F5">
        <w:rPr>
          <w:rStyle w:val="Emphasis"/>
          <w:rFonts w:asciiTheme="majorHAnsi" w:hAnsiTheme="majorHAnsi" w:cstheme="majorHAnsi"/>
          <w:color w:val="000000" w:themeColor="text1"/>
          <w:highlight w:val="green"/>
        </w:rPr>
        <w:t>China is challenging the regional status quo</w:t>
      </w:r>
      <w:r w:rsidRPr="002454F5">
        <w:rPr>
          <w:rStyle w:val="StyleUnderline"/>
          <w:rFonts w:asciiTheme="majorHAnsi" w:hAnsiTheme="majorHAnsi" w:cstheme="majorHAnsi"/>
          <w:color w:val="000000" w:themeColor="text1"/>
        </w:rPr>
        <w:t xml:space="preserve"> in numerous ways, </w:t>
      </w:r>
      <w:r w:rsidRPr="002454F5">
        <w:rPr>
          <w:rStyle w:val="StyleUnderline"/>
          <w:rFonts w:asciiTheme="majorHAnsi" w:hAnsiTheme="majorHAnsi" w:cstheme="majorHAnsi"/>
          <w:color w:val="000000" w:themeColor="text1"/>
          <w:highlight w:val="green"/>
        </w:rPr>
        <w:t>sounding alarms among its neighbors</w:t>
      </w:r>
      <w:r w:rsidRPr="002454F5">
        <w:rPr>
          <w:rStyle w:val="StyleUnderline"/>
          <w:rFonts w:asciiTheme="majorHAnsi" w:hAnsiTheme="majorHAnsi" w:cstheme="majorHAnsi"/>
          <w:color w:val="000000" w:themeColor="text1"/>
        </w:rPr>
        <w:t xml:space="preserve">—many of whom also have historical grievances against each other. </w:t>
      </w:r>
      <w:r w:rsidRPr="002454F5">
        <w:rPr>
          <w:rFonts w:asciiTheme="majorHAnsi" w:hAnsiTheme="majorHAnsi" w:cstheme="majorHAnsi"/>
          <w:color w:val="000000" w:themeColor="text1"/>
          <w:sz w:val="16"/>
        </w:rPr>
        <w:t xml:space="preserve">In these circumstances, </w:t>
      </w:r>
      <w:r w:rsidRPr="002454F5">
        <w:rPr>
          <w:rStyle w:val="Emphasis"/>
          <w:rFonts w:asciiTheme="majorHAnsi" w:hAnsiTheme="majorHAnsi" w:cstheme="majorHAnsi"/>
          <w:color w:val="000000" w:themeColor="text1"/>
          <w:highlight w:val="green"/>
        </w:rPr>
        <w:t>removing the American pacifier would</w:t>
      </w:r>
      <w:r w:rsidRPr="002454F5">
        <w:rPr>
          <w:rStyle w:val="Emphasis"/>
          <w:rFonts w:asciiTheme="majorHAnsi" w:hAnsiTheme="majorHAnsi" w:cstheme="majorHAnsi"/>
          <w:color w:val="000000" w:themeColor="text1"/>
        </w:rPr>
        <w:t xml:space="preserve"> likely </w:t>
      </w:r>
      <w:r w:rsidRPr="002454F5">
        <w:rPr>
          <w:rStyle w:val="Emphasis"/>
          <w:rFonts w:asciiTheme="majorHAnsi" w:hAnsiTheme="majorHAnsi" w:cstheme="majorHAnsi"/>
          <w:color w:val="000000" w:themeColor="text1"/>
          <w:highlight w:val="green"/>
        </w:rPr>
        <w:t>yield</w:t>
      </w:r>
      <w:r w:rsidRPr="002454F5">
        <w:rPr>
          <w:rStyle w:val="Emphasis"/>
          <w:rFonts w:asciiTheme="majorHAnsi" w:hAnsiTheme="majorHAnsi" w:cstheme="majorHAnsi"/>
          <w:color w:val="000000" w:themeColor="text1"/>
        </w:rPr>
        <w:t xml:space="preserve"> not low-cost stability, but </w:t>
      </w:r>
      <w:r w:rsidRPr="002454F5">
        <w:rPr>
          <w:rStyle w:val="Emphasis"/>
          <w:rFonts w:asciiTheme="majorHAnsi" w:hAnsiTheme="majorHAnsi" w:cstheme="majorHAnsi"/>
          <w:color w:val="000000" w:themeColor="text1"/>
          <w:highlight w:val="green"/>
        </w:rPr>
        <w:t>increased conflict and upheaval</w:t>
      </w:r>
      <w:r w:rsidRPr="002454F5">
        <w:rPr>
          <w:rStyle w:val="Emphasis"/>
          <w:rFonts w:asciiTheme="majorHAnsi" w:hAnsiTheme="majorHAnsi" w:cstheme="majorHAnsi"/>
          <w:color w:val="000000" w:themeColor="text1"/>
        </w:rPr>
        <w:t xml:space="preserve">. </w:t>
      </w:r>
      <w:r w:rsidRPr="002454F5">
        <w:rPr>
          <w:rStyle w:val="StyleUnderline"/>
          <w:rFonts w:asciiTheme="majorHAnsi" w:hAnsiTheme="majorHAnsi" w:cstheme="majorHAnsi"/>
          <w:color w:val="000000" w:themeColor="text1"/>
        </w:rPr>
        <w:t>That conflict and upheaval</w:t>
      </w:r>
      <w:r w:rsidRPr="002454F5">
        <w:rPr>
          <w:rFonts w:asciiTheme="majorHAnsi" w:hAnsiTheme="majorHAnsi" w:cstheme="majorHAnsi"/>
          <w:color w:val="000000" w:themeColor="text1"/>
          <w:sz w:val="16"/>
        </w:rPr>
        <w:t xml:space="preserve">, in turn, </w:t>
      </w:r>
      <w:r w:rsidRPr="002454F5">
        <w:rPr>
          <w:rStyle w:val="Emphasis"/>
          <w:rFonts w:asciiTheme="majorHAnsi" w:hAnsiTheme="majorHAnsi" w:cstheme="majorHAnsi"/>
          <w:color w:val="000000" w:themeColor="text1"/>
        </w:rPr>
        <w:t>would be quite damaging to U.S. interests</w:t>
      </w:r>
      <w:r w:rsidRPr="002454F5">
        <w:rPr>
          <w:rFonts w:asciiTheme="majorHAnsi" w:hAnsiTheme="majorHAnsi" w:cstheme="majorHAnsi"/>
          <w:color w:val="000000" w:themeColor="text1"/>
          <w:sz w:val="16"/>
        </w:rPr>
        <w:t xml:space="preserve"> even if it did not result in the nightmare scenario of a hostile power dominating a key region. </w:t>
      </w:r>
      <w:r w:rsidRPr="002454F5">
        <w:rPr>
          <w:rStyle w:val="Emphasis"/>
          <w:rFonts w:asciiTheme="majorHAnsi" w:hAnsiTheme="majorHAnsi" w:cstheme="majorHAnsi"/>
          <w:color w:val="000000" w:themeColor="text1"/>
          <w:highlight w:val="green"/>
        </w:rPr>
        <w:t>It is hard to imagine</w:t>
      </w:r>
      <w:r w:rsidRPr="002454F5">
        <w:rPr>
          <w:rFonts w:asciiTheme="majorHAnsi" w:hAnsiTheme="majorHAnsi" w:cstheme="majorHAnsi"/>
          <w:color w:val="000000" w:themeColor="text1"/>
          <w:sz w:val="16"/>
        </w:rPr>
        <w:t xml:space="preserve">, for instance, </w:t>
      </w:r>
      <w:r w:rsidRPr="002454F5">
        <w:rPr>
          <w:rStyle w:val="Emphasis"/>
          <w:rFonts w:asciiTheme="majorHAnsi" w:hAnsiTheme="majorHAnsi" w:cstheme="majorHAnsi"/>
          <w:color w:val="000000" w:themeColor="text1"/>
          <w:highlight w:val="green"/>
        </w:rPr>
        <w:t>that increased instability</w:t>
      </w:r>
      <w:r w:rsidRPr="002454F5">
        <w:rPr>
          <w:rStyle w:val="Emphasis"/>
          <w:rFonts w:asciiTheme="majorHAnsi" w:hAnsiTheme="majorHAnsi" w:cstheme="majorHAnsi"/>
          <w:color w:val="000000" w:themeColor="text1"/>
        </w:rPr>
        <w:t xml:space="preserve"> and acrimony </w:t>
      </w:r>
      <w:r w:rsidRPr="002454F5">
        <w:rPr>
          <w:rStyle w:val="Emphasis"/>
          <w:rFonts w:asciiTheme="majorHAnsi" w:hAnsiTheme="majorHAnsi" w:cstheme="majorHAnsi"/>
          <w:color w:val="000000" w:themeColor="text1"/>
          <w:highlight w:val="green"/>
        </w:rPr>
        <w:t>would produce the</w:t>
      </w:r>
      <w:r w:rsidRPr="002454F5">
        <w:rPr>
          <w:rStyle w:val="Emphasis"/>
          <w:rFonts w:asciiTheme="majorHAnsi" w:hAnsiTheme="majorHAnsi" w:cstheme="majorHAnsi"/>
          <w:color w:val="000000" w:themeColor="text1"/>
        </w:rPr>
        <w:t xml:space="preserve"> robust </w:t>
      </w:r>
      <w:r w:rsidRPr="002454F5">
        <w:rPr>
          <w:rStyle w:val="Emphasis"/>
          <w:rFonts w:asciiTheme="majorHAnsi" w:hAnsiTheme="majorHAnsi" w:cstheme="majorHAnsi"/>
          <w:color w:val="000000" w:themeColor="text1"/>
          <w:highlight w:val="green"/>
        </w:rPr>
        <w:t xml:space="preserve">multilateral cooperation necessary to deal with transnational threats from pandemics to </w:t>
      </w:r>
      <w:r w:rsidRPr="00011E9C">
        <w:rPr>
          <w:rStyle w:val="Emphasis"/>
          <w:rFonts w:asciiTheme="majorHAnsi" w:hAnsiTheme="majorHAnsi" w:cstheme="majorHAnsi"/>
          <w:color w:val="000000" w:themeColor="text1"/>
          <w:highlight w:val="green"/>
        </w:rPr>
        <w:t>piracy</w:t>
      </w:r>
      <w:r w:rsidRPr="00011E9C">
        <w:rPr>
          <w:rFonts w:asciiTheme="majorHAnsi" w:hAnsiTheme="majorHAnsi" w:cstheme="majorHAnsi"/>
          <w:color w:val="000000" w:themeColor="text1"/>
          <w:sz w:val="16"/>
        </w:rPr>
        <w:t xml:space="preserve">. </w:t>
      </w:r>
      <w:r w:rsidRPr="00011E9C">
        <w:rPr>
          <w:rStyle w:val="Emphasis"/>
          <w:rFonts w:asciiTheme="majorHAnsi" w:hAnsiTheme="majorHAnsi" w:cstheme="majorHAnsi"/>
          <w:color w:val="000000" w:themeColor="text1"/>
        </w:rPr>
        <w:t>More problematic still might be the economic consequences.</w:t>
      </w:r>
      <w:r w:rsidRPr="00011E9C">
        <w:rPr>
          <w:rFonts w:asciiTheme="majorHAnsi" w:hAnsiTheme="majorHAnsi" w:cstheme="majorHAnsi"/>
          <w:color w:val="000000" w:themeColor="text1"/>
          <w:sz w:val="16"/>
        </w:rPr>
        <w:t xml:space="preserve"> As scholars like Michael Mandelbaum have argued, </w:t>
      </w:r>
      <w:r w:rsidRPr="00011E9C">
        <w:rPr>
          <w:rStyle w:val="StyleUnderline"/>
          <w:rFonts w:asciiTheme="majorHAnsi" w:hAnsiTheme="majorHAnsi" w:cstheme="majorHAnsi"/>
          <w:color w:val="000000" w:themeColor="text1"/>
        </w:rPr>
        <w:t xml:space="preserve">the enormous </w:t>
      </w:r>
      <w:r w:rsidRPr="00011E9C">
        <w:rPr>
          <w:rStyle w:val="StyleUnderline"/>
          <w:rFonts w:asciiTheme="majorHAnsi" w:hAnsiTheme="majorHAnsi" w:cstheme="majorHAnsi"/>
          <w:color w:val="000000" w:themeColor="text1"/>
          <w:highlight w:val="green"/>
        </w:rPr>
        <w:t>progress toward global prosperity and integration</w:t>
      </w:r>
      <w:r w:rsidRPr="00011E9C">
        <w:rPr>
          <w:rStyle w:val="StyleUnderline"/>
          <w:rFonts w:asciiTheme="majorHAnsi" w:hAnsiTheme="majorHAnsi" w:cstheme="majorHAnsi"/>
          <w:color w:val="000000" w:themeColor="text1"/>
        </w:rPr>
        <w:t xml:space="preserve"> that has occurred since World War II</w:t>
      </w:r>
      <w:r w:rsidRPr="00011E9C">
        <w:rPr>
          <w:rFonts w:asciiTheme="majorHAnsi" w:hAnsiTheme="majorHAnsi" w:cstheme="majorHAnsi"/>
          <w:color w:val="000000" w:themeColor="text1"/>
          <w:sz w:val="16"/>
        </w:rPr>
        <w:t xml:space="preserve"> (and now the Cold War) </w:t>
      </w:r>
      <w:r w:rsidRPr="00011E9C">
        <w:rPr>
          <w:rStyle w:val="StyleUnderline"/>
          <w:rFonts w:asciiTheme="majorHAnsi" w:hAnsiTheme="majorHAnsi" w:cstheme="majorHAnsi"/>
          <w:color w:val="000000" w:themeColor="text1"/>
          <w:highlight w:val="green"/>
        </w:rPr>
        <w:t>has come in the climate of</w:t>
      </w:r>
      <w:r w:rsidRPr="00011E9C">
        <w:rPr>
          <w:rStyle w:val="StyleUnderline"/>
          <w:rFonts w:asciiTheme="majorHAnsi" w:hAnsiTheme="majorHAnsi" w:cstheme="majorHAnsi"/>
          <w:color w:val="000000" w:themeColor="text1"/>
        </w:rPr>
        <w:t xml:space="preserve"> relative stability and </w:t>
      </w:r>
      <w:r w:rsidRPr="00011E9C">
        <w:rPr>
          <w:rStyle w:val="StyleUnderline"/>
          <w:rFonts w:asciiTheme="majorHAnsi" w:hAnsiTheme="majorHAnsi" w:cstheme="majorHAnsi"/>
          <w:color w:val="000000" w:themeColor="text1"/>
          <w:highlight w:val="green"/>
        </w:rPr>
        <w:t>security provided</w:t>
      </w:r>
      <w:r w:rsidRPr="00011E9C">
        <w:rPr>
          <w:rStyle w:val="StyleUnderline"/>
          <w:rFonts w:asciiTheme="majorHAnsi" w:hAnsiTheme="majorHAnsi" w:cstheme="majorHAnsi"/>
          <w:color w:val="000000" w:themeColor="text1"/>
        </w:rPr>
        <w:t xml:space="preserve"> largely </w:t>
      </w:r>
      <w:r w:rsidRPr="00011E9C">
        <w:rPr>
          <w:rStyle w:val="StyleUnderline"/>
          <w:rFonts w:asciiTheme="majorHAnsi" w:hAnsiTheme="majorHAnsi" w:cstheme="majorHAnsi"/>
          <w:color w:val="000000" w:themeColor="text1"/>
          <w:highlight w:val="green"/>
        </w:rPr>
        <w:t>by the</w:t>
      </w:r>
      <w:r w:rsidRPr="00011E9C">
        <w:rPr>
          <w:rStyle w:val="StyleUnderline"/>
          <w:rFonts w:asciiTheme="majorHAnsi" w:hAnsiTheme="majorHAnsi" w:cstheme="majorHAnsi"/>
          <w:color w:val="000000" w:themeColor="text1"/>
        </w:rPr>
        <w:t xml:space="preserve"> </w:t>
      </w:r>
      <w:r w:rsidRPr="00011E9C">
        <w:rPr>
          <w:rStyle w:val="Emphasis"/>
          <w:rFonts w:asciiTheme="majorHAnsi" w:hAnsiTheme="majorHAnsi" w:cstheme="majorHAnsi"/>
          <w:color w:val="000000" w:themeColor="text1"/>
          <w:highlight w:val="green"/>
        </w:rPr>
        <w:t>U</w:t>
      </w:r>
      <w:r w:rsidRPr="00011E9C">
        <w:rPr>
          <w:rFonts w:asciiTheme="majorHAnsi" w:hAnsiTheme="majorHAnsi" w:cstheme="majorHAnsi"/>
          <w:color w:val="000000" w:themeColor="text1"/>
          <w:sz w:val="16"/>
        </w:rPr>
        <w:t xml:space="preserve">nited </w:t>
      </w:r>
      <w:r w:rsidRPr="00011E9C">
        <w:rPr>
          <w:rStyle w:val="Emphasis"/>
          <w:rFonts w:asciiTheme="majorHAnsi" w:hAnsiTheme="majorHAnsi" w:cstheme="majorHAnsi"/>
          <w:color w:val="000000" w:themeColor="text1"/>
          <w:highlight w:val="green"/>
        </w:rPr>
        <w:t>S</w:t>
      </w:r>
      <w:r w:rsidRPr="00011E9C">
        <w:rPr>
          <w:rFonts w:asciiTheme="majorHAnsi" w:hAnsiTheme="majorHAnsi" w:cstheme="majorHAnsi"/>
          <w:color w:val="000000" w:themeColor="text1"/>
          <w:sz w:val="16"/>
        </w:rPr>
        <w:t xml:space="preserve">tates.47 </w:t>
      </w:r>
      <w:r w:rsidRPr="00011E9C">
        <w:rPr>
          <w:rStyle w:val="StyleUnderline"/>
          <w:rFonts w:asciiTheme="majorHAnsi" w:hAnsiTheme="majorHAnsi" w:cstheme="majorHAnsi"/>
          <w:color w:val="000000" w:themeColor="text1"/>
          <w:highlight w:val="green"/>
        </w:rPr>
        <w:t>One</w:t>
      </w:r>
      <w:r w:rsidRPr="00011E9C">
        <w:rPr>
          <w:rStyle w:val="StyleUnderline"/>
          <w:rFonts w:asciiTheme="majorHAnsi" w:hAnsiTheme="majorHAnsi" w:cstheme="majorHAnsi"/>
          <w:color w:val="000000" w:themeColor="text1"/>
        </w:rPr>
        <w:t xml:space="preserve"> simply </w:t>
      </w:r>
      <w:r w:rsidRPr="00011E9C">
        <w:rPr>
          <w:rStyle w:val="StyleUnderline"/>
          <w:rFonts w:asciiTheme="majorHAnsi" w:hAnsiTheme="majorHAnsi" w:cstheme="majorHAnsi"/>
          <w:color w:val="000000" w:themeColor="text1"/>
          <w:highlight w:val="green"/>
        </w:rPr>
        <w:t>cannot</w:t>
      </w:r>
      <w:r w:rsidRPr="00011E9C">
        <w:rPr>
          <w:rStyle w:val="StyleUnderline"/>
          <w:rFonts w:asciiTheme="majorHAnsi" w:hAnsiTheme="majorHAnsi" w:cstheme="majorHAnsi"/>
          <w:color w:val="000000" w:themeColor="text1"/>
        </w:rPr>
        <w:t xml:space="preserve"> confidently </w:t>
      </w:r>
      <w:r w:rsidRPr="00011E9C">
        <w:rPr>
          <w:rStyle w:val="StyleUnderline"/>
          <w:rFonts w:asciiTheme="majorHAnsi" w:hAnsiTheme="majorHAnsi" w:cstheme="majorHAnsi"/>
          <w:color w:val="000000" w:themeColor="text1"/>
          <w:highlight w:val="green"/>
        </w:rPr>
        <w:t>predict that</w:t>
      </w:r>
      <w:r w:rsidRPr="00011E9C">
        <w:rPr>
          <w:rStyle w:val="StyleUnderline"/>
          <w:rFonts w:asciiTheme="majorHAnsi" w:hAnsiTheme="majorHAnsi" w:cstheme="majorHAnsi"/>
          <w:color w:val="000000" w:themeColor="text1"/>
        </w:rPr>
        <w:t xml:space="preserve"> this </w:t>
      </w:r>
      <w:r w:rsidRPr="00011E9C">
        <w:rPr>
          <w:rStyle w:val="Emphasis"/>
          <w:rFonts w:asciiTheme="majorHAnsi" w:hAnsiTheme="majorHAnsi" w:cstheme="majorHAnsi"/>
          <w:color w:val="000000" w:themeColor="text1"/>
          <w:highlight w:val="green"/>
        </w:rPr>
        <w:t>progress would endure amid escalating geopolitical competition</w:t>
      </w:r>
      <w:r w:rsidRPr="00011E9C">
        <w:rPr>
          <w:rStyle w:val="Emphasis"/>
          <w:rFonts w:asciiTheme="majorHAnsi" w:hAnsiTheme="majorHAnsi" w:cstheme="majorHAnsi"/>
          <w:color w:val="000000" w:themeColor="text1"/>
        </w:rPr>
        <w:t xml:space="preserve"> in regions of enormous importance to the world economy. </w:t>
      </w:r>
      <w:r w:rsidRPr="00011E9C">
        <w:rPr>
          <w:rFonts w:asciiTheme="majorHAnsi" w:hAnsiTheme="majorHAnsi" w:cstheme="majorHAnsi"/>
          <w:color w:val="000000" w:themeColor="text1"/>
          <w:sz w:val="16"/>
        </w:rPr>
        <w:t xml:space="preserve">Perhaps </w:t>
      </w:r>
      <w:r w:rsidRPr="00011E9C">
        <w:rPr>
          <w:rStyle w:val="StyleUnderline"/>
          <w:rFonts w:asciiTheme="majorHAnsi" w:hAnsiTheme="majorHAnsi" w:cstheme="majorHAnsi"/>
          <w:color w:val="000000" w:themeColor="text1"/>
        </w:rPr>
        <w:t>the greatest risk that a strategy of offshore balancing would run</w:t>
      </w:r>
      <w:r w:rsidRPr="00011E9C">
        <w:rPr>
          <w:rFonts w:asciiTheme="majorHAnsi" w:hAnsiTheme="majorHAnsi" w:cstheme="majorHAnsi"/>
          <w:color w:val="000000" w:themeColor="text1"/>
          <w:sz w:val="16"/>
        </w:rPr>
        <w:t xml:space="preserve">, of course, </w:t>
      </w:r>
      <w:r w:rsidRPr="00011E9C">
        <w:rPr>
          <w:rStyle w:val="Emphasis"/>
          <w:rFonts w:asciiTheme="majorHAnsi" w:hAnsiTheme="majorHAnsi" w:cstheme="majorHAnsi"/>
          <w:color w:val="000000" w:themeColor="text1"/>
        </w:rPr>
        <w:t>is that a key region might not be able to maintain its own balance following U.S. retrenchment</w:t>
      </w:r>
      <w:r w:rsidRPr="00011E9C">
        <w:rPr>
          <w:rFonts w:asciiTheme="majorHAnsi" w:hAnsiTheme="majorHAnsi" w:cstheme="majorHAnsi"/>
          <w:color w:val="000000" w:themeColor="text1"/>
          <w:sz w:val="16"/>
        </w:rPr>
        <w:t xml:space="preserve">. That prospect might have seemed far-fetched in the early post-Cold War era, and it remains unlikely in the immediate future. But </w:t>
      </w:r>
      <w:r w:rsidRPr="00011E9C">
        <w:rPr>
          <w:rStyle w:val="Emphasis"/>
          <w:rFonts w:asciiTheme="majorHAnsi" w:hAnsiTheme="majorHAnsi" w:cstheme="majorHAnsi"/>
          <w:color w:val="000000" w:themeColor="text1"/>
          <w:highlight w:val="green"/>
        </w:rPr>
        <w:t>in East Asia</w:t>
      </w:r>
      <w:r w:rsidRPr="00011E9C">
        <w:rPr>
          <w:rStyle w:val="Emphasis"/>
          <w:rFonts w:asciiTheme="majorHAnsi" w:hAnsiTheme="majorHAnsi" w:cstheme="majorHAnsi"/>
          <w:color w:val="000000" w:themeColor="text1"/>
        </w:rPr>
        <w:t xml:space="preserve"> particularly, </w:t>
      </w:r>
      <w:r w:rsidRPr="00011E9C">
        <w:rPr>
          <w:rStyle w:val="StyleUnderline"/>
          <w:rFonts w:asciiTheme="majorHAnsi" w:hAnsiTheme="majorHAnsi" w:cstheme="majorHAnsi"/>
          <w:color w:val="000000" w:themeColor="text1"/>
        </w:rPr>
        <w:t xml:space="preserve">the rise and growing </w:t>
      </w:r>
      <w:r w:rsidRPr="00011E9C">
        <w:rPr>
          <w:rStyle w:val="StyleUnderline"/>
          <w:rFonts w:asciiTheme="majorHAnsi" w:hAnsiTheme="majorHAnsi" w:cstheme="majorHAnsi"/>
          <w:color w:val="000000" w:themeColor="text1"/>
          <w:highlight w:val="green"/>
        </w:rPr>
        <w:t>assertiveness of China has highlighted the</w:t>
      </w:r>
      <w:r w:rsidRPr="00011E9C">
        <w:rPr>
          <w:rStyle w:val="StyleUnderline"/>
          <w:rFonts w:asciiTheme="majorHAnsi" w:hAnsiTheme="majorHAnsi" w:cstheme="majorHAnsi"/>
          <w:color w:val="000000" w:themeColor="text1"/>
        </w:rPr>
        <w:t xml:space="preserve"> medium- to long-term </w:t>
      </w:r>
      <w:r w:rsidRPr="00011E9C">
        <w:rPr>
          <w:rStyle w:val="StyleUnderline"/>
          <w:rFonts w:asciiTheme="majorHAnsi" w:hAnsiTheme="majorHAnsi" w:cstheme="majorHAnsi"/>
          <w:color w:val="000000" w:themeColor="text1"/>
          <w:highlight w:val="green"/>
        </w:rPr>
        <w:t>danger that a hostile power could</w:t>
      </w:r>
      <w:r w:rsidRPr="00011E9C">
        <w:rPr>
          <w:rStyle w:val="StyleUnderline"/>
          <w:rFonts w:asciiTheme="majorHAnsi" w:hAnsiTheme="majorHAnsi" w:cstheme="majorHAnsi"/>
          <w:color w:val="000000" w:themeColor="text1"/>
        </w:rPr>
        <w:t xml:space="preserve"> in fact</w:t>
      </w:r>
      <w:r w:rsidRPr="00011E9C">
        <w:rPr>
          <w:rStyle w:val="Emphasis"/>
          <w:rFonts w:asciiTheme="majorHAnsi" w:hAnsiTheme="majorHAnsi" w:cstheme="majorHAnsi"/>
          <w:color w:val="000000" w:themeColor="text1"/>
        </w:rPr>
        <w:t xml:space="preserve"> </w:t>
      </w:r>
      <w:r w:rsidRPr="00011E9C">
        <w:rPr>
          <w:rStyle w:val="Emphasis"/>
          <w:rFonts w:asciiTheme="majorHAnsi" w:hAnsiTheme="majorHAnsi" w:cstheme="majorHAnsi"/>
          <w:color w:val="000000" w:themeColor="text1"/>
          <w:highlight w:val="green"/>
        </w:rPr>
        <w:t>gain regional primacy</w:t>
      </w:r>
      <w:r w:rsidRPr="00011E9C">
        <w:rPr>
          <w:rFonts w:asciiTheme="majorHAnsi" w:hAnsiTheme="majorHAnsi" w:cstheme="majorHAnsi"/>
          <w:color w:val="000000" w:themeColor="text1"/>
          <w:sz w:val="16"/>
        </w:rPr>
        <w:t xml:space="preserve">. </w:t>
      </w:r>
      <w:r w:rsidRPr="00011E9C">
        <w:rPr>
          <w:rStyle w:val="StyleUnderline"/>
          <w:rFonts w:asciiTheme="majorHAnsi" w:hAnsiTheme="majorHAnsi" w:cstheme="majorHAnsi"/>
          <w:color w:val="000000" w:themeColor="text1"/>
        </w:rPr>
        <w:t>If China’s economy continues to grow rapidly</w:t>
      </w:r>
      <w:r w:rsidRPr="00011E9C">
        <w:rPr>
          <w:rFonts w:asciiTheme="majorHAnsi" w:hAnsiTheme="majorHAnsi" w:cstheme="majorHAnsi"/>
          <w:color w:val="000000" w:themeColor="text1"/>
          <w:sz w:val="16"/>
        </w:rPr>
        <w:t xml:space="preserve">, and if Beijing continues to increase military spending by 10 percent or more each year, </w:t>
      </w:r>
      <w:r w:rsidRPr="00011E9C">
        <w:rPr>
          <w:rStyle w:val="StyleUnderline"/>
          <w:rFonts w:asciiTheme="majorHAnsi" w:hAnsiTheme="majorHAnsi" w:cstheme="majorHAnsi"/>
          <w:color w:val="000000" w:themeColor="text1"/>
        </w:rPr>
        <w:t xml:space="preserve">then its </w:t>
      </w:r>
      <w:r w:rsidRPr="00011E9C">
        <w:rPr>
          <w:rStyle w:val="StyleUnderline"/>
          <w:rFonts w:asciiTheme="majorHAnsi" w:hAnsiTheme="majorHAnsi" w:cstheme="majorHAnsi"/>
          <w:color w:val="000000" w:themeColor="text1"/>
          <w:highlight w:val="green"/>
        </w:rPr>
        <w:t>neighbors will</w:t>
      </w:r>
      <w:r w:rsidRPr="00011E9C">
        <w:rPr>
          <w:rStyle w:val="StyleUnderline"/>
          <w:rFonts w:asciiTheme="majorHAnsi" w:hAnsiTheme="majorHAnsi" w:cstheme="majorHAnsi"/>
          <w:color w:val="000000" w:themeColor="text1"/>
        </w:rPr>
        <w:t xml:space="preserve"> ultimately </w:t>
      </w:r>
      <w:r w:rsidRPr="00011E9C">
        <w:rPr>
          <w:rStyle w:val="StyleUnderline"/>
          <w:rFonts w:asciiTheme="majorHAnsi" w:hAnsiTheme="majorHAnsi" w:cstheme="majorHAnsi"/>
          <w:color w:val="000000" w:themeColor="text1"/>
          <w:highlight w:val="green"/>
        </w:rPr>
        <w:t>face</w:t>
      </w:r>
      <w:r w:rsidRPr="00C95688">
        <w:rPr>
          <w:rStyle w:val="StyleUnderline"/>
          <w:rFonts w:asciiTheme="majorHAnsi" w:hAnsiTheme="majorHAnsi" w:cstheme="majorHAnsi"/>
          <w:color w:val="000000" w:themeColor="text1"/>
          <w:highlight w:val="green"/>
        </w:rPr>
        <w:t xml:space="preserve"> grave</w:t>
      </w:r>
      <w:r w:rsidRPr="00C95688">
        <w:rPr>
          <w:rStyle w:val="StyleUnderline"/>
          <w:rFonts w:asciiTheme="majorHAnsi" w:hAnsiTheme="majorHAnsi" w:cstheme="majorHAnsi"/>
          <w:color w:val="000000" w:themeColor="text1"/>
        </w:rPr>
        <w:t xml:space="preserve"> </w:t>
      </w:r>
      <w:r w:rsidRPr="00011E9C">
        <w:rPr>
          <w:rStyle w:val="StyleUnderline"/>
          <w:rFonts w:asciiTheme="majorHAnsi" w:hAnsiTheme="majorHAnsi" w:cstheme="majorHAnsi"/>
          <w:color w:val="000000" w:themeColor="text1"/>
          <w:highlight w:val="green"/>
        </w:rPr>
        <w:t xml:space="preserve">challenges </w:t>
      </w:r>
      <w:r w:rsidRPr="00C95688">
        <w:rPr>
          <w:rStyle w:val="StyleUnderline"/>
          <w:rFonts w:asciiTheme="majorHAnsi" w:hAnsiTheme="majorHAnsi" w:cstheme="majorHAnsi"/>
          <w:color w:val="000000" w:themeColor="text1"/>
        </w:rPr>
        <w:t xml:space="preserve">in </w:t>
      </w:r>
      <w:r w:rsidRPr="00011E9C">
        <w:rPr>
          <w:rStyle w:val="StyleUnderline"/>
          <w:rFonts w:asciiTheme="majorHAnsi" w:hAnsiTheme="majorHAnsi" w:cstheme="majorHAnsi"/>
          <w:color w:val="000000" w:themeColor="text1"/>
          <w:highlight w:val="green"/>
        </w:rPr>
        <w:t xml:space="preserve">containing Chinese power </w:t>
      </w:r>
      <w:r w:rsidRPr="00011E9C">
        <w:rPr>
          <w:rStyle w:val="Emphasis"/>
          <w:rFonts w:asciiTheme="majorHAnsi" w:hAnsiTheme="majorHAnsi" w:cstheme="majorHAnsi"/>
          <w:color w:val="000000" w:themeColor="text1"/>
          <w:highlight w:val="green"/>
        </w:rPr>
        <w:t xml:space="preserve">even if they join forces </w:t>
      </w:r>
      <w:r w:rsidRPr="00011E9C">
        <w:rPr>
          <w:rStyle w:val="Emphasis"/>
          <w:rFonts w:asciiTheme="majorHAnsi" w:hAnsiTheme="majorHAnsi" w:cstheme="majorHAnsi"/>
          <w:color w:val="000000" w:themeColor="text1"/>
        </w:rPr>
        <w:t>in that endeavor</w:t>
      </w:r>
      <w:r w:rsidRPr="00011E9C">
        <w:rPr>
          <w:rFonts w:asciiTheme="majorHAnsi" w:hAnsiTheme="majorHAnsi" w:cstheme="majorHAnsi"/>
          <w:color w:val="000000" w:themeColor="text1"/>
          <w:sz w:val="16"/>
        </w:rPr>
        <w:t xml:space="preserve">. This possibility, ironically, is one to which leading advocates of retrenchment have been attuned. “The United States will have to play a key role in countering China,” Mearshimer writes, “because its Asian neighbors are not strong enough to do it by themselves.”48 </w:t>
      </w:r>
      <w:r w:rsidRPr="00011E9C">
        <w:rPr>
          <w:rFonts w:asciiTheme="majorHAnsi" w:hAnsiTheme="majorHAnsi" w:cstheme="majorHAnsi"/>
          <w:color w:val="000000" w:themeColor="text1"/>
          <w:sz w:val="14"/>
        </w:rPr>
        <w:t xml:space="preserve">If this is true, however, then </w:t>
      </w:r>
      <w:r w:rsidRPr="00011E9C">
        <w:rPr>
          <w:rStyle w:val="Emphasis"/>
          <w:rFonts w:asciiTheme="majorHAnsi" w:hAnsiTheme="majorHAnsi" w:cstheme="majorHAnsi"/>
          <w:color w:val="000000" w:themeColor="text1"/>
          <w:highlight w:val="green"/>
        </w:rPr>
        <w:t>offshore balancing</w:t>
      </w:r>
      <w:r w:rsidRPr="00011E9C">
        <w:rPr>
          <w:rStyle w:val="Emphasis"/>
          <w:rFonts w:asciiTheme="majorHAnsi" w:hAnsiTheme="majorHAnsi" w:cstheme="majorHAnsi"/>
          <w:color w:val="000000" w:themeColor="text1"/>
        </w:rPr>
        <w:t xml:space="preserve"> becomes a dangerous and potentially self-defeating strategy</w:t>
      </w:r>
      <w:r w:rsidRPr="00011E9C">
        <w:rPr>
          <w:rFonts w:asciiTheme="majorHAnsi" w:hAnsiTheme="majorHAnsi" w:cstheme="majorHAnsi"/>
          <w:color w:val="000000" w:themeColor="text1"/>
          <w:sz w:val="14"/>
        </w:rPr>
        <w:t xml:space="preserve">. As mentioned above, </w:t>
      </w:r>
      <w:r w:rsidRPr="00011E9C">
        <w:rPr>
          <w:rStyle w:val="StyleUnderline"/>
          <w:rFonts w:asciiTheme="majorHAnsi" w:hAnsiTheme="majorHAnsi" w:cstheme="majorHAnsi"/>
          <w:color w:val="000000" w:themeColor="text1"/>
        </w:rPr>
        <w:t xml:space="preserve">it </w:t>
      </w:r>
      <w:r w:rsidRPr="00011E9C">
        <w:rPr>
          <w:rStyle w:val="StyleUnderline"/>
          <w:rFonts w:asciiTheme="majorHAnsi" w:hAnsiTheme="majorHAnsi" w:cstheme="majorHAnsi"/>
          <w:color w:val="000000" w:themeColor="text1"/>
          <w:highlight w:val="green"/>
        </w:rPr>
        <w:t xml:space="preserve">could lead countries </w:t>
      </w:r>
      <w:r w:rsidRPr="00C95688">
        <w:rPr>
          <w:rStyle w:val="StyleUnderline"/>
          <w:rFonts w:asciiTheme="majorHAnsi" w:hAnsiTheme="majorHAnsi" w:cstheme="majorHAnsi"/>
          <w:color w:val="000000" w:themeColor="text1"/>
        </w:rPr>
        <w:t xml:space="preserve">like Japan and South Korea </w:t>
      </w:r>
      <w:r w:rsidRPr="00011E9C">
        <w:rPr>
          <w:rStyle w:val="StyleUnderline"/>
          <w:rFonts w:asciiTheme="majorHAnsi" w:hAnsiTheme="majorHAnsi" w:cstheme="majorHAnsi"/>
          <w:color w:val="000000" w:themeColor="text1"/>
          <w:highlight w:val="green"/>
        </w:rPr>
        <w:t xml:space="preserve">to </w:t>
      </w:r>
      <w:r w:rsidRPr="00011E9C">
        <w:rPr>
          <w:rStyle w:val="Emphasis"/>
          <w:rFonts w:asciiTheme="majorHAnsi" w:hAnsiTheme="majorHAnsi" w:cstheme="majorHAnsi"/>
          <w:color w:val="000000" w:themeColor="text1"/>
          <w:highlight w:val="green"/>
        </w:rPr>
        <w:t>seek nuclear weapons</w:t>
      </w:r>
      <w:r w:rsidRPr="00011E9C">
        <w:rPr>
          <w:rFonts w:asciiTheme="majorHAnsi" w:hAnsiTheme="majorHAnsi" w:cstheme="majorHAnsi"/>
          <w:color w:val="000000" w:themeColor="text1"/>
          <w:sz w:val="14"/>
        </w:rPr>
        <w:t xml:space="preserve">, thereby </w:t>
      </w:r>
      <w:r w:rsidRPr="00011E9C">
        <w:rPr>
          <w:rStyle w:val="StyleUnderline"/>
          <w:rFonts w:asciiTheme="majorHAnsi" w:hAnsiTheme="majorHAnsi" w:cstheme="majorHAnsi"/>
          <w:color w:val="000000" w:themeColor="text1"/>
          <w:highlight w:val="green"/>
        </w:rPr>
        <w:t>stoking arms races and elevating regional tensions</w:t>
      </w:r>
      <w:r w:rsidRPr="00011E9C">
        <w:rPr>
          <w:rFonts w:asciiTheme="majorHAnsi" w:hAnsiTheme="majorHAnsi" w:cstheme="majorHAnsi"/>
          <w:color w:val="000000" w:themeColor="text1"/>
          <w:sz w:val="14"/>
        </w:rPr>
        <w:t xml:space="preserve">. Alternatively, and perhaps more worryingly, </w:t>
      </w:r>
      <w:r w:rsidRPr="00011E9C">
        <w:rPr>
          <w:rStyle w:val="StyleUnderline"/>
          <w:rFonts w:asciiTheme="majorHAnsi" w:hAnsiTheme="majorHAnsi" w:cstheme="majorHAnsi"/>
          <w:color w:val="000000" w:themeColor="text1"/>
        </w:rPr>
        <w:t xml:space="preserve">it might encourage the scenario that offshore balancers seek to avoid, by easing China’s </w:t>
      </w:r>
      <w:r w:rsidRPr="00011E9C">
        <w:rPr>
          <w:rStyle w:val="Emphasis"/>
          <w:rFonts w:asciiTheme="majorHAnsi" w:hAnsiTheme="majorHAnsi" w:cstheme="majorHAnsi"/>
          <w:color w:val="000000" w:themeColor="text1"/>
        </w:rPr>
        <w:t>ascent to regional hegemony.</w:t>
      </w:r>
      <w:r w:rsidRPr="00011E9C">
        <w:rPr>
          <w:rFonts w:asciiTheme="majorHAnsi" w:hAnsiTheme="majorHAnsi" w:cstheme="majorHAnsi"/>
          <w:color w:val="000000" w:themeColor="text1"/>
          <w:sz w:val="14"/>
        </w:rPr>
        <w:t xml:space="preserve"> As Robert Gilpin has written, “</w:t>
      </w:r>
      <w:r w:rsidRPr="00011E9C">
        <w:rPr>
          <w:rStyle w:val="StyleUnderline"/>
          <w:rFonts w:asciiTheme="majorHAnsi" w:hAnsiTheme="majorHAnsi" w:cstheme="majorHAnsi"/>
          <w:color w:val="000000" w:themeColor="text1"/>
        </w:rPr>
        <w:t xml:space="preserve">Retrenchment by its very nature is </w:t>
      </w:r>
      <w:r w:rsidRPr="00011E9C">
        <w:rPr>
          <w:rStyle w:val="Emphasis"/>
          <w:rFonts w:asciiTheme="majorHAnsi" w:hAnsiTheme="majorHAnsi" w:cstheme="majorHAnsi"/>
          <w:color w:val="000000" w:themeColor="text1"/>
        </w:rPr>
        <w:t>an indication of relative weakness</w:t>
      </w:r>
      <w:r w:rsidRPr="00011E9C">
        <w:rPr>
          <w:rStyle w:val="StyleUnderline"/>
          <w:rFonts w:asciiTheme="majorHAnsi" w:hAnsiTheme="majorHAnsi" w:cstheme="majorHAnsi"/>
          <w:color w:val="000000" w:themeColor="text1"/>
        </w:rPr>
        <w:t xml:space="preserve"> and </w:t>
      </w:r>
      <w:r w:rsidRPr="00011E9C">
        <w:rPr>
          <w:rStyle w:val="Emphasis"/>
          <w:rFonts w:asciiTheme="majorHAnsi" w:hAnsiTheme="majorHAnsi" w:cstheme="majorHAnsi"/>
          <w:color w:val="000000" w:themeColor="text1"/>
        </w:rPr>
        <w:t>declining power</w:t>
      </w:r>
      <w:r w:rsidRPr="00011E9C">
        <w:rPr>
          <w:rStyle w:val="StyleUnderline"/>
          <w:rFonts w:asciiTheme="majorHAnsi" w:hAnsiTheme="majorHAnsi" w:cstheme="majorHAnsi"/>
          <w:color w:val="000000" w:themeColor="text1"/>
        </w:rPr>
        <w:t xml:space="preserve">, and thus </w:t>
      </w:r>
      <w:r w:rsidRPr="00011E9C">
        <w:rPr>
          <w:rStyle w:val="StyleUnderline"/>
          <w:rFonts w:asciiTheme="majorHAnsi" w:hAnsiTheme="majorHAnsi" w:cstheme="majorHAnsi"/>
          <w:color w:val="000000" w:themeColor="text1"/>
          <w:highlight w:val="green"/>
        </w:rPr>
        <w:t xml:space="preserve">retrenchment </w:t>
      </w:r>
      <w:r w:rsidRPr="00C95688">
        <w:rPr>
          <w:rStyle w:val="StyleUnderline"/>
          <w:rFonts w:asciiTheme="majorHAnsi" w:hAnsiTheme="majorHAnsi" w:cstheme="majorHAnsi"/>
          <w:color w:val="000000" w:themeColor="text1"/>
        </w:rPr>
        <w:t>can</w:t>
      </w:r>
      <w:r w:rsidRPr="00011E9C">
        <w:rPr>
          <w:rStyle w:val="StyleUnderline"/>
          <w:rFonts w:asciiTheme="majorHAnsi" w:hAnsiTheme="majorHAnsi" w:cstheme="majorHAnsi"/>
          <w:color w:val="000000" w:themeColor="text1"/>
          <w:highlight w:val="green"/>
        </w:rPr>
        <w:t xml:space="preserve"> have a </w:t>
      </w:r>
      <w:r w:rsidRPr="00011E9C">
        <w:rPr>
          <w:rStyle w:val="Emphasis"/>
          <w:rFonts w:asciiTheme="majorHAnsi" w:hAnsiTheme="majorHAnsi" w:cstheme="majorHAnsi"/>
          <w:color w:val="000000" w:themeColor="text1"/>
          <w:highlight w:val="green"/>
        </w:rPr>
        <w:t xml:space="preserve">deteriorating effect on relations </w:t>
      </w:r>
      <w:r w:rsidRPr="00C95688">
        <w:rPr>
          <w:rStyle w:val="Emphasis"/>
          <w:rFonts w:asciiTheme="majorHAnsi" w:hAnsiTheme="majorHAnsi" w:cstheme="majorHAnsi"/>
          <w:color w:val="000000" w:themeColor="text1"/>
        </w:rPr>
        <w:t>with allies and rivals</w:t>
      </w:r>
      <w:r w:rsidRPr="00011E9C">
        <w:rPr>
          <w:rFonts w:asciiTheme="majorHAnsi" w:hAnsiTheme="majorHAnsi" w:cstheme="majorHAnsi"/>
          <w:color w:val="000000" w:themeColor="text1"/>
          <w:sz w:val="14"/>
        </w:rPr>
        <w:t>.”</w:t>
      </w:r>
      <w:r w:rsidRPr="00011E9C">
        <w:rPr>
          <w:rStyle w:val="StyleUnderline"/>
          <w:rFonts w:asciiTheme="majorHAnsi" w:hAnsiTheme="majorHAnsi" w:cstheme="majorHAnsi"/>
          <w:color w:val="000000" w:themeColor="text1"/>
        </w:rPr>
        <w:t xml:space="preserve">49 In East Asia today, U.S. allies rely on U.S. reassurance to navigate increasingly fraught relationships with a more assertive China precisely </w:t>
      </w:r>
      <w:r w:rsidRPr="00011E9C">
        <w:rPr>
          <w:rStyle w:val="Emphasis"/>
          <w:rFonts w:asciiTheme="majorHAnsi" w:hAnsiTheme="majorHAnsi" w:cstheme="majorHAnsi"/>
          <w:color w:val="000000" w:themeColor="text1"/>
        </w:rPr>
        <w:t>because they understand that they will have great trouble balancing Beijing on their own</w:t>
      </w:r>
      <w:r w:rsidRPr="00011E9C">
        <w:rPr>
          <w:rFonts w:asciiTheme="majorHAnsi" w:hAnsiTheme="majorHAnsi" w:cstheme="majorHAnsi"/>
          <w:color w:val="000000" w:themeColor="text1"/>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2B6A0FA3" w14:textId="77777777" w:rsidR="00CC221A" w:rsidRPr="00011E9C" w:rsidRDefault="00CC221A" w:rsidP="00CC221A">
      <w:pPr>
        <w:rPr>
          <w:rFonts w:asciiTheme="majorHAnsi" w:hAnsiTheme="majorHAnsi" w:cstheme="majorHAnsi"/>
          <w:color w:val="000000" w:themeColor="text1"/>
        </w:rPr>
      </w:pPr>
    </w:p>
    <w:p w14:paraId="1EE69A10" w14:textId="77777777" w:rsidR="00CC221A" w:rsidRPr="00011E9C" w:rsidRDefault="00CC221A" w:rsidP="00CC221A">
      <w:pPr>
        <w:rPr>
          <w:rFonts w:asciiTheme="majorHAnsi" w:hAnsiTheme="majorHAnsi" w:cstheme="majorHAnsi"/>
          <w:color w:val="000000" w:themeColor="text1"/>
          <w:sz w:val="14"/>
        </w:rPr>
      </w:pPr>
    </w:p>
    <w:p w14:paraId="303E7F2A" w14:textId="77777777" w:rsidR="0044387C" w:rsidRPr="00497C29" w:rsidRDefault="0044387C" w:rsidP="0044387C">
      <w:pPr>
        <w:pStyle w:val="Heading4"/>
        <w:rPr>
          <w:rFonts w:cs="Calibri"/>
        </w:rPr>
      </w:pPr>
      <w:r w:rsidRPr="00497C29">
        <w:rPr>
          <w:rFonts w:cs="Calibri"/>
        </w:rPr>
        <w:t xml:space="preserve">Income inequality undermines democracy making action on existential problems like climate change impossible- it’s the biggest global risk and the US is the worst example </w:t>
      </w:r>
    </w:p>
    <w:p w14:paraId="68A13A4F" w14:textId="77777777" w:rsidR="0044387C" w:rsidRPr="00497C29" w:rsidRDefault="0044387C" w:rsidP="0044387C">
      <w:pPr>
        <w:rPr>
          <w:rStyle w:val="Style13ptBold"/>
        </w:rPr>
      </w:pPr>
      <w:r w:rsidRPr="00497C29">
        <w:rPr>
          <w:rStyle w:val="Style13ptBold"/>
        </w:rPr>
        <w:t>Lingis, PhD, 9-29</w:t>
      </w:r>
      <w:r w:rsidRPr="00497C29">
        <w:t>-21</w:t>
      </w:r>
    </w:p>
    <w:p w14:paraId="0C46D08E" w14:textId="77777777" w:rsidR="0044387C" w:rsidRPr="00497C29" w:rsidRDefault="0044387C" w:rsidP="0044387C">
      <w:pPr>
        <w:rPr>
          <w:sz w:val="16"/>
        </w:rPr>
      </w:pPr>
      <w:r w:rsidRPr="00497C29">
        <w:rPr>
          <w:sz w:val="16"/>
        </w:rPr>
        <w:lastRenderedPageBreak/>
        <w:t>(Alphonso Lingis, a professor emeritus of philosophy at Pennsylvania State University, https://www.tehrantimes.com/news/465571/Inequality-of-wealth-is-greater-in-the-U-S-than-in-any-other)</w:t>
      </w:r>
    </w:p>
    <w:p w14:paraId="13BB81A0" w14:textId="77777777" w:rsidR="0044387C" w:rsidRPr="00497C29" w:rsidRDefault="0044387C" w:rsidP="0044387C">
      <w:pPr>
        <w:rPr>
          <w:u w:val="single"/>
        </w:rPr>
      </w:pPr>
      <w:r w:rsidRPr="00497C29">
        <w:rPr>
          <w:rStyle w:val="StyleUnderline"/>
        </w:rPr>
        <w:t>“</w:t>
      </w:r>
      <w:r w:rsidRPr="00497C29">
        <w:rPr>
          <w:rStyle w:val="StyleUnderline"/>
          <w:highlight w:val="green"/>
        </w:rPr>
        <w:t>Inequality of wealth</w:t>
      </w:r>
      <w:r w:rsidRPr="00497C29">
        <w:rPr>
          <w:rStyle w:val="StyleUnderline"/>
        </w:rPr>
        <w:t xml:space="preserve"> is </w:t>
      </w:r>
      <w:r w:rsidRPr="00497C29">
        <w:rPr>
          <w:rStyle w:val="StyleUnderline"/>
          <w:highlight w:val="green"/>
        </w:rPr>
        <w:t>greater</w:t>
      </w:r>
      <w:r w:rsidRPr="00497C29">
        <w:rPr>
          <w:rStyle w:val="StyleUnderline"/>
        </w:rPr>
        <w:t xml:space="preserve"> by far in the United States </w:t>
      </w:r>
      <w:r w:rsidRPr="00497C29">
        <w:rPr>
          <w:rStyle w:val="StyleUnderline"/>
          <w:highlight w:val="green"/>
        </w:rPr>
        <w:t>than</w:t>
      </w:r>
      <w:r w:rsidRPr="00497C29">
        <w:rPr>
          <w:rStyle w:val="StyleUnderline"/>
        </w:rPr>
        <w:t xml:space="preserve"> in </w:t>
      </w:r>
      <w:r w:rsidRPr="00497C29">
        <w:rPr>
          <w:rStyle w:val="StyleUnderline"/>
          <w:highlight w:val="green"/>
        </w:rPr>
        <w:t>any other</w:t>
      </w:r>
      <w:r w:rsidRPr="00497C29">
        <w:rPr>
          <w:rStyle w:val="StyleUnderline"/>
        </w:rPr>
        <w:t xml:space="preserve"> developed </w:t>
      </w:r>
      <w:r w:rsidRPr="00497C29">
        <w:rPr>
          <w:rStyle w:val="StyleUnderline"/>
          <w:highlight w:val="green"/>
        </w:rPr>
        <w:t>country</w:t>
      </w:r>
      <w:r w:rsidRPr="00497C29">
        <w:rPr>
          <w:rStyle w:val="StyleUnderline"/>
        </w:rPr>
        <w:t xml:space="preserve"> </w:t>
      </w:r>
      <w:r w:rsidRPr="00497C29">
        <w:rPr>
          <w:rStyle w:val="StyleUnderline"/>
          <w:highlight w:val="green"/>
        </w:rPr>
        <w:t>and increasing</w:t>
      </w:r>
      <w:r w:rsidRPr="00497C29">
        <w:rPr>
          <w:sz w:val="16"/>
        </w:rPr>
        <w:t xml:space="preserve">,” </w:t>
      </w:r>
      <w:r w:rsidRPr="00497C29">
        <w:rPr>
          <w:rStyle w:val="StyleUnderline"/>
        </w:rPr>
        <w:t>Lingis tells the Tehran Times</w:t>
      </w:r>
      <w:r w:rsidRPr="00497C29">
        <w:rPr>
          <w:sz w:val="16"/>
        </w:rPr>
        <w:t>. “</w:t>
      </w:r>
      <w:r w:rsidRPr="00497C29">
        <w:rPr>
          <w:rStyle w:val="StyleUnderline"/>
          <w:highlight w:val="green"/>
        </w:rPr>
        <w:t>One percent</w:t>
      </w:r>
      <w:r w:rsidRPr="00497C29">
        <w:rPr>
          <w:rStyle w:val="StyleUnderline"/>
        </w:rPr>
        <w:t xml:space="preserve"> of the population in the United States </w:t>
      </w:r>
      <w:r w:rsidRPr="00497C29">
        <w:rPr>
          <w:rStyle w:val="StyleUnderline"/>
          <w:highlight w:val="green"/>
        </w:rPr>
        <w:t>holds 42.5 percent of</w:t>
      </w:r>
      <w:r w:rsidRPr="00497C29">
        <w:rPr>
          <w:rStyle w:val="StyleUnderline"/>
        </w:rPr>
        <w:t xml:space="preserve"> the national </w:t>
      </w:r>
      <w:r w:rsidRPr="00497C29">
        <w:rPr>
          <w:rStyle w:val="StyleUnderline"/>
          <w:highlight w:val="green"/>
        </w:rPr>
        <w:t>wealth</w:t>
      </w:r>
      <w:r w:rsidRPr="00497C29">
        <w:rPr>
          <w:sz w:val="16"/>
        </w:rPr>
        <w:t xml:space="preserve">. Just three men—Amazon founder Jeff Bezos, Microsoft founder Bill Gates, and investor Warren Buffett—hold combined fortunes worth more than the total wealth of the poorest half of Americans.” </w:t>
      </w:r>
      <w:r w:rsidRPr="00497C29">
        <w:rPr>
          <w:rStyle w:val="StyleUnderline"/>
        </w:rPr>
        <w:t xml:space="preserve">Since </w:t>
      </w:r>
      <w:r w:rsidRPr="00497C29">
        <w:rPr>
          <w:rStyle w:val="StyleUnderline"/>
          <w:highlight w:val="green"/>
        </w:rPr>
        <w:t>wealth means political power</w:t>
      </w:r>
      <w:r w:rsidRPr="00497C29">
        <w:rPr>
          <w:rStyle w:val="StyleUnderline"/>
        </w:rPr>
        <w:t xml:space="preserve"> in the United States</w:t>
      </w:r>
      <w:r w:rsidRPr="00497C29">
        <w:rPr>
          <w:sz w:val="16"/>
        </w:rPr>
        <w:t xml:space="preserve">, </w:t>
      </w:r>
      <w:r w:rsidRPr="00497C29">
        <w:rPr>
          <w:rStyle w:val="StyleUnderline"/>
        </w:rPr>
        <w:t xml:space="preserve">the </w:t>
      </w:r>
      <w:r w:rsidRPr="00497C29">
        <w:rPr>
          <w:rStyle w:val="StyleUnderline"/>
          <w:highlight w:val="green"/>
        </w:rPr>
        <w:t>gap</w:t>
      </w:r>
      <w:r w:rsidRPr="00497C29">
        <w:rPr>
          <w:rStyle w:val="StyleUnderline"/>
        </w:rPr>
        <w:t xml:space="preserve"> between tycoons and ordinary people </w:t>
      </w:r>
      <w:r w:rsidRPr="00497C29">
        <w:rPr>
          <w:rStyle w:val="StyleUnderline"/>
          <w:highlight w:val="green"/>
        </w:rPr>
        <w:t>reflects a defect in the political system.</w:t>
      </w:r>
      <w:r w:rsidRPr="00497C29">
        <w:rPr>
          <w:rStyle w:val="StyleUnderline"/>
        </w:rPr>
        <w:t xml:space="preserve"> </w:t>
      </w:r>
      <w:r w:rsidRPr="00497C29">
        <w:rPr>
          <w:sz w:val="16"/>
        </w:rPr>
        <w:t xml:space="preserve">Critics say </w:t>
      </w:r>
      <w:r w:rsidRPr="00497C29">
        <w:rPr>
          <w:rStyle w:val="Emphasis"/>
        </w:rPr>
        <w:t xml:space="preserve">capitalism in the U.S. is </w:t>
      </w:r>
      <w:r w:rsidRPr="00497C29">
        <w:rPr>
          <w:rStyle w:val="Emphasis"/>
          <w:highlight w:val="green"/>
        </w:rPr>
        <w:t>going to marginalize democracy</w:t>
      </w:r>
      <w:r w:rsidRPr="00497C29">
        <w:rPr>
          <w:sz w:val="16"/>
        </w:rPr>
        <w:t>. Mass media plays a key role in this regard. “</w:t>
      </w:r>
      <w:r w:rsidRPr="00497C29">
        <w:rPr>
          <w:rStyle w:val="StyleUnderline"/>
          <w:highlight w:val="green"/>
        </w:rPr>
        <w:t>As wealth becomes</w:t>
      </w:r>
      <w:r w:rsidRPr="00497C29">
        <w:rPr>
          <w:rStyle w:val="StyleUnderline"/>
        </w:rPr>
        <w:t xml:space="preserve"> increasingly </w:t>
      </w:r>
      <w:r w:rsidRPr="00497C29">
        <w:rPr>
          <w:rStyle w:val="StyleUnderline"/>
          <w:highlight w:val="green"/>
        </w:rPr>
        <w:t>concentrated</w:t>
      </w:r>
      <w:r w:rsidRPr="00497C29">
        <w:rPr>
          <w:rStyle w:val="StyleUnderline"/>
        </w:rPr>
        <w:t xml:space="preserve"> in an ever smaller number of individuals and corporations, </w:t>
      </w:r>
      <w:r w:rsidRPr="00497C29">
        <w:rPr>
          <w:rStyle w:val="StyleUnderline"/>
          <w:highlight w:val="green"/>
        </w:rPr>
        <w:t>so does</w:t>
      </w:r>
      <w:r w:rsidRPr="00497C29">
        <w:rPr>
          <w:rStyle w:val="StyleUnderline"/>
        </w:rPr>
        <w:t xml:space="preserve"> the potential </w:t>
      </w:r>
      <w:r w:rsidRPr="00497C29">
        <w:rPr>
          <w:rStyle w:val="StyleUnderline"/>
          <w:highlight w:val="green"/>
        </w:rPr>
        <w:t>political power</w:t>
      </w:r>
      <w:r w:rsidRPr="00497C29">
        <w:rPr>
          <w:rStyle w:val="StyleUnderline"/>
        </w:rPr>
        <w:t xml:space="preserve"> of the wealthiest</w:t>
      </w:r>
      <w:r w:rsidRPr="00497C29">
        <w:rPr>
          <w:sz w:val="16"/>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497C29">
        <w:rPr>
          <w:rStyle w:val="StyleUnderline"/>
        </w:rPr>
        <w:t>As wealth becomes increasingly concentrated in an ever-smaller number of individuals and corporations, so does the potential political power of the wealthiest.</w:t>
      </w:r>
      <w:r w:rsidRPr="00497C29">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497C29">
        <w:rPr>
          <w:rStyle w:val="StyleUnderline"/>
        </w:rPr>
        <w:t xml:space="preserve">Their </w:t>
      </w:r>
      <w:r w:rsidRPr="00497C29">
        <w:rPr>
          <w:rStyle w:val="StyleUnderline"/>
          <w:highlight w:val="green"/>
        </w:rPr>
        <w:t>influence makes</w:t>
      </w:r>
      <w:r w:rsidRPr="00497C29">
        <w:rPr>
          <w:sz w:val="16"/>
        </w:rPr>
        <w:t xml:space="preserve"> President Trump’s numerous </w:t>
      </w:r>
      <w:r w:rsidRPr="00497C29">
        <w:rPr>
          <w:rStyle w:val="StyleUnderline"/>
          <w:highlight w:val="green"/>
        </w:rPr>
        <w:t>actions against climate change</w:t>
      </w:r>
      <w:r w:rsidRPr="00497C29">
        <w:rPr>
          <w:rStyle w:val="StyleUnderline"/>
        </w:rPr>
        <w:t xml:space="preserve"> control, </w:t>
      </w:r>
      <w:r w:rsidRPr="00497C29">
        <w:rPr>
          <w:rStyle w:val="StyleUnderline"/>
          <w:highlight w:val="green"/>
        </w:rPr>
        <w:t>environmental</w:t>
      </w:r>
      <w:r w:rsidRPr="00497C29">
        <w:rPr>
          <w:rStyle w:val="StyleUnderline"/>
        </w:rPr>
        <w:t xml:space="preserve"> </w:t>
      </w:r>
      <w:r w:rsidRPr="00497C29">
        <w:rPr>
          <w:rStyle w:val="StyleUnderline"/>
          <w:highlight w:val="green"/>
        </w:rPr>
        <w:t>protection</w:t>
      </w:r>
      <w:r w:rsidRPr="00497C29">
        <w:rPr>
          <w:rStyle w:val="StyleUnderline"/>
        </w:rPr>
        <w:t xml:space="preserve">, </w:t>
      </w:r>
      <w:r w:rsidRPr="00497C29">
        <w:rPr>
          <w:rStyle w:val="StyleUnderline"/>
          <w:highlight w:val="green"/>
        </w:rPr>
        <w:t>and</w:t>
      </w:r>
      <w:r w:rsidRPr="00497C29">
        <w:rPr>
          <w:sz w:val="16"/>
        </w:rPr>
        <w:t xml:space="preserve"> his massive </w:t>
      </w:r>
      <w:r w:rsidRPr="00497C29">
        <w:rPr>
          <w:rStyle w:val="StyleUnderline"/>
          <w:highlight w:val="green"/>
        </w:rPr>
        <w:t>tax</w:t>
      </w:r>
      <w:r w:rsidRPr="00497C29">
        <w:rPr>
          <w:rStyle w:val="StyleUnderline"/>
        </w:rPr>
        <w:t xml:space="preserve"> reduction for the rich </w:t>
      </w:r>
      <w:r w:rsidRPr="00497C29">
        <w:rPr>
          <w:rStyle w:val="StyleUnderline"/>
          <w:highlight w:val="green"/>
        </w:rPr>
        <w:t>difficult to reverse</w:t>
      </w:r>
      <w:r w:rsidRPr="00497C29">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497C29">
        <w:rPr>
          <w:rStyle w:val="StyleUnderline"/>
        </w:rPr>
        <w:t>Inequality of wealth is greater by far in the United States than in any other developed country and increasin</w:t>
      </w:r>
      <w:r w:rsidRPr="00497C29">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497C29">
        <w:rPr>
          <w:rStyle w:val="StyleUnderline"/>
        </w:rPr>
        <w:t>In 2014, The World Economic Forum</w:t>
      </w:r>
      <w:r w:rsidRPr="00497C29">
        <w:rPr>
          <w:sz w:val="16"/>
        </w:rPr>
        <w:t xml:space="preserve"> based in Davos, Switzerland </w:t>
      </w:r>
      <w:r w:rsidRPr="00497C29">
        <w:rPr>
          <w:rStyle w:val="StyleUnderline"/>
        </w:rPr>
        <w:t>released its “Global Risks 2014” report</w:t>
      </w:r>
      <w:r w:rsidRPr="00497C29">
        <w:rPr>
          <w:sz w:val="16"/>
        </w:rPr>
        <w:t xml:space="preserve">, </w:t>
      </w:r>
      <w:r w:rsidRPr="00497C29">
        <w:rPr>
          <w:rStyle w:val="Emphasis"/>
        </w:rPr>
        <w:t xml:space="preserve">listing </w:t>
      </w:r>
      <w:r w:rsidRPr="00497C29">
        <w:rPr>
          <w:rStyle w:val="Emphasis"/>
          <w:highlight w:val="green"/>
        </w:rPr>
        <w:t>income disparity first of the most likely five global risks</w:t>
      </w:r>
      <w:r w:rsidRPr="00497C29">
        <w:rPr>
          <w:sz w:val="16"/>
        </w:rPr>
        <w:t>, f</w:t>
      </w:r>
      <w:r w:rsidRPr="00497C29">
        <w:rPr>
          <w:rStyle w:val="StyleUnderline"/>
        </w:rPr>
        <w:t>ollowed by extreme weather events</w:t>
      </w:r>
      <w:r w:rsidRPr="00497C29">
        <w:rPr>
          <w:sz w:val="16"/>
        </w:rPr>
        <w:t xml:space="preserve">, unemployment and underemployment, climate change, and cyber-attacks. Noted economist Thomas Piketty and others have argued that the </w:t>
      </w:r>
      <w:r w:rsidRPr="00497C29">
        <w:rPr>
          <w:u w:val="single"/>
        </w:rPr>
        <w:t xml:space="preserve">growing economic </w:t>
      </w:r>
      <w:r w:rsidRPr="00497C29">
        <w:rPr>
          <w:highlight w:val="green"/>
          <w:u w:val="single"/>
        </w:rPr>
        <w:t>inequality is also economically unsustainable</w:t>
      </w:r>
      <w:r w:rsidRPr="00497C29">
        <w:rPr>
          <w:u w:val="single"/>
        </w:rPr>
        <w:t>.</w:t>
      </w:r>
    </w:p>
    <w:p w14:paraId="1B6886C8" w14:textId="77777777" w:rsidR="0044387C" w:rsidRPr="00497C29" w:rsidRDefault="0044387C" w:rsidP="0044387C">
      <w:pPr>
        <w:pStyle w:val="Heading4"/>
        <w:rPr>
          <w:rFonts w:cs="Calibri"/>
        </w:rPr>
      </w:pPr>
      <w:r w:rsidRPr="00497C29">
        <w:rPr>
          <w:rFonts w:cs="Calibri"/>
        </w:rPr>
        <w:t>The right to strike is crucial to stop decline of labor unions, the vital internal link to economic inequality</w:t>
      </w:r>
    </w:p>
    <w:p w14:paraId="14076E37" w14:textId="77777777" w:rsidR="0044387C" w:rsidRPr="00497C29" w:rsidRDefault="0044387C" w:rsidP="0044387C">
      <w:pPr>
        <w:rPr>
          <w:rStyle w:val="Style13ptBold"/>
        </w:rPr>
      </w:pPr>
      <w:r w:rsidRPr="00497C29">
        <w:rPr>
          <w:rStyle w:val="Style13ptBold"/>
        </w:rPr>
        <w:t>Pope et al. 17</w:t>
      </w:r>
    </w:p>
    <w:p w14:paraId="7C1BF95C" w14:textId="77777777" w:rsidR="0044387C" w:rsidRPr="00497C29" w:rsidRDefault="0044387C" w:rsidP="0044387C">
      <w:pPr>
        <w:rPr>
          <w:sz w:val="16"/>
        </w:rPr>
      </w:pPr>
      <w:r w:rsidRPr="00497C29">
        <w:rPr>
          <w:sz w:val="16"/>
        </w:rPr>
        <w:lastRenderedPageBreak/>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583A4644" w14:textId="77777777" w:rsidR="0044387C" w:rsidRPr="00497C29" w:rsidRDefault="0044387C" w:rsidP="0044387C">
      <w:pPr>
        <w:rPr>
          <w:rStyle w:val="StyleUnderline"/>
        </w:rPr>
      </w:pPr>
      <w:r w:rsidRPr="00497C29">
        <w:rPr>
          <w:rStyle w:val="StyleUnderline"/>
        </w:rPr>
        <w:t xml:space="preserve">In </w:t>
      </w:r>
      <w:r w:rsidRPr="00497C29">
        <w:rPr>
          <w:sz w:val="16"/>
        </w:rPr>
        <w:t>December 20</w:t>
      </w:r>
      <w:r w:rsidRPr="00497C29">
        <w:rPr>
          <w:rStyle w:val="StyleUnderline"/>
        </w:rPr>
        <w:t>05</w:t>
      </w:r>
      <w:r w:rsidRPr="00497C29">
        <w:rPr>
          <w:sz w:val="16"/>
        </w:rPr>
        <w:t xml:space="preserve"> </w:t>
      </w:r>
      <w:r w:rsidRPr="00497C29">
        <w:rPr>
          <w:rStyle w:val="StyleUnderline"/>
        </w:rPr>
        <w:t xml:space="preserve">more than 30,000 New York City </w:t>
      </w:r>
      <w:r w:rsidRPr="00497C29">
        <w:rPr>
          <w:rStyle w:val="StyleUnderline"/>
          <w:highlight w:val="green"/>
        </w:rPr>
        <w:t>transit workers walked out</w:t>
      </w:r>
      <w:r w:rsidRPr="00497C29">
        <w:rPr>
          <w:rStyle w:val="StyleUnderline"/>
        </w:rPr>
        <w:t xml:space="preserve"> over economic issues</w:t>
      </w:r>
      <w:r w:rsidRPr="00497C29">
        <w:rPr>
          <w:sz w:val="16"/>
        </w:rPr>
        <w:t xml:space="preserve"> </w:t>
      </w:r>
      <w:r w:rsidRPr="00497C29">
        <w:rPr>
          <w:rStyle w:val="StyleUnderline"/>
        </w:rPr>
        <w:t>despite the state</w:t>
      </w:r>
      <w:r w:rsidRPr="00497C29">
        <w:rPr>
          <w:sz w:val="16"/>
        </w:rPr>
        <w:t xml:space="preserve"> of New York’s Taylor </w:t>
      </w:r>
      <w:r w:rsidRPr="00497C29">
        <w:rPr>
          <w:rStyle w:val="StyleUnderline"/>
        </w:rPr>
        <w:t>Law, which prohibits all public sector strikes.</w:t>
      </w:r>
      <w:r w:rsidRPr="00497C29">
        <w:rPr>
          <w:sz w:val="16"/>
        </w:rPr>
        <w:t xml:space="preserve"> </w:t>
      </w:r>
      <w:r w:rsidRPr="00497C29">
        <w:rPr>
          <w:rStyle w:val="StyleUnderline"/>
        </w:rPr>
        <w:t>Not only did the workers face the loss o</w:t>
      </w:r>
      <w:r w:rsidRPr="00497C29">
        <w:rPr>
          <w:sz w:val="16"/>
        </w:rPr>
        <w:t xml:space="preserve">f two days’ </w:t>
      </w:r>
      <w:r w:rsidRPr="00497C29">
        <w:rPr>
          <w:rStyle w:val="StyleUnderline"/>
        </w:rPr>
        <w:t>pay</w:t>
      </w:r>
      <w:r w:rsidRPr="00497C29">
        <w:rPr>
          <w:sz w:val="16"/>
        </w:rPr>
        <w:t xml:space="preserve"> for each day on strike, but a </w:t>
      </w:r>
      <w:r w:rsidRPr="00497C29">
        <w:rPr>
          <w:rStyle w:val="StyleUnderline"/>
        </w:rPr>
        <w:t xml:space="preserve">court ordered that the </w:t>
      </w:r>
      <w:r w:rsidRPr="00497C29">
        <w:rPr>
          <w:rStyle w:val="StyleUnderline"/>
          <w:highlight w:val="green"/>
        </w:rPr>
        <w:t>union be fined $1 million</w:t>
      </w:r>
      <w:r w:rsidRPr="00497C29">
        <w:rPr>
          <w:rStyle w:val="StyleUnderline"/>
        </w:rPr>
        <w:t xml:space="preserve"> per day. Union president</w:t>
      </w:r>
      <w:r w:rsidRPr="00497C29">
        <w:rPr>
          <w:sz w:val="16"/>
        </w:rPr>
        <w:t xml:space="preserve"> Roger T</w:t>
      </w:r>
      <w:r w:rsidRPr="00497C29">
        <w:rPr>
          <w:rStyle w:val="StyleUnderline"/>
        </w:rPr>
        <w:t xml:space="preserve">oussaint held firm, likening the strikers to Rosa Parks. “There is a </w:t>
      </w:r>
      <w:r w:rsidRPr="00497C29">
        <w:rPr>
          <w:rStyle w:val="StyleUnderline"/>
          <w:highlight w:val="green"/>
        </w:rPr>
        <w:t>higher calling</w:t>
      </w:r>
      <w:r w:rsidRPr="00497C29">
        <w:rPr>
          <w:rStyle w:val="StyleUnderline"/>
        </w:rPr>
        <w:t xml:space="preserve"> than the law,” he declared. “That is </w:t>
      </w:r>
      <w:r w:rsidRPr="00497C29">
        <w:rPr>
          <w:rStyle w:val="Emphasis"/>
          <w:highlight w:val="green"/>
        </w:rPr>
        <w:t>justice and equality</w:t>
      </w:r>
      <w:r w:rsidRPr="00497C29">
        <w:rPr>
          <w:rStyle w:val="Emphasis"/>
        </w:rPr>
        <w:t>.”</w:t>
      </w:r>
      <w:r w:rsidRPr="00497C29">
        <w:rPr>
          <w:rStyle w:val="StyleUnderline"/>
        </w:rPr>
        <w:t xml:space="preserve"> The </w:t>
      </w:r>
      <w:r w:rsidRPr="00497C29">
        <w:rPr>
          <w:rStyle w:val="StyleUnderline"/>
          <w:highlight w:val="green"/>
        </w:rPr>
        <w:t>transit strike exemplified</w:t>
      </w:r>
      <w:r w:rsidRPr="00497C29">
        <w:rPr>
          <w:rStyle w:val="StyleUnderline"/>
        </w:rPr>
        <w:t xml:space="preserve"> labor civil </w:t>
      </w:r>
      <w:r w:rsidRPr="00497C29">
        <w:rPr>
          <w:rStyle w:val="StyleUnderline"/>
          <w:highlight w:val="green"/>
        </w:rPr>
        <w:t>disobedience at its most effective</w:t>
      </w:r>
      <w:r w:rsidRPr="00497C29">
        <w:rPr>
          <w:sz w:val="16"/>
        </w:rPr>
        <w:t xml:space="preserve">. </w:t>
      </w:r>
      <w:r w:rsidRPr="00497C29">
        <w:rPr>
          <w:rStyle w:val="StyleUnderline"/>
        </w:rPr>
        <w:t xml:space="preserve">The workers were not staging a </w:t>
      </w:r>
      <w:r w:rsidRPr="00497C29">
        <w:rPr>
          <w:rStyle w:val="Emphasis"/>
        </w:rPr>
        <w:t>symbolic event;</w:t>
      </w:r>
      <w:r w:rsidRPr="00497C29">
        <w:rPr>
          <w:rStyle w:val="StyleUnderline"/>
        </w:rPr>
        <w:t xml:space="preserve"> they brought the city’s transit system </w:t>
      </w:r>
      <w:r w:rsidRPr="00497C29">
        <w:rPr>
          <w:rStyle w:val="Emphasis"/>
        </w:rPr>
        <w:t>to a halt.</w:t>
      </w:r>
      <w:r w:rsidRPr="00497C29">
        <w:rPr>
          <w:sz w:val="16"/>
        </w:rPr>
        <w:t xml:space="preserve"> </w:t>
      </w:r>
      <w:r w:rsidRPr="00497C29">
        <w:rPr>
          <w:rStyle w:val="StyleUnderline"/>
        </w:rPr>
        <w:t xml:space="preserve">They </w:t>
      </w:r>
      <w:r w:rsidRPr="00497C29">
        <w:rPr>
          <w:rStyle w:val="StyleUnderline"/>
          <w:highlight w:val="green"/>
        </w:rPr>
        <w:t xml:space="preserve">claimed their </w:t>
      </w:r>
      <w:r w:rsidRPr="00497C29">
        <w:rPr>
          <w:rStyle w:val="Emphasis"/>
          <w:highlight w:val="green"/>
        </w:rPr>
        <w:t>fundamental right</w:t>
      </w:r>
      <w:r w:rsidRPr="00497C29">
        <w:rPr>
          <w:rStyle w:val="Emphasis"/>
        </w:rPr>
        <w:t xml:space="preserve"> </w:t>
      </w:r>
      <w:r w:rsidRPr="00497C29">
        <w:rPr>
          <w:rStyle w:val="StyleUnderline"/>
        </w:rPr>
        <w:t xml:space="preserve">to collective action </w:t>
      </w:r>
      <w:r w:rsidRPr="00497C29">
        <w:rPr>
          <w:rStyle w:val="StyleUnderline"/>
          <w:highlight w:val="green"/>
        </w:rPr>
        <w:t>despite a statute that outlawed</w:t>
      </w:r>
      <w:r w:rsidRPr="00497C29">
        <w:rPr>
          <w:rStyle w:val="StyleUnderline"/>
        </w:rPr>
        <w:t xml:space="preserve"> it.</w:t>
      </w:r>
      <w:r w:rsidRPr="00497C29">
        <w:rPr>
          <w:sz w:val="16"/>
        </w:rPr>
        <w:t xml:space="preserve"> </w:t>
      </w:r>
      <w:r w:rsidRPr="00497C29">
        <w:rPr>
          <w:rStyle w:val="StyleUnderline"/>
        </w:rPr>
        <w:t>For a precious moment, public attention was riveted on the drama of workers defying a draconian strike ban. How did national labor leaders react</w:t>
      </w:r>
      <w:r w:rsidRPr="00497C29">
        <w:rPr>
          <w:sz w:val="16"/>
        </w:rPr>
        <w:t xml:space="preserve">? AFL-CIO president John Sweeney issued a routine statement of support, while </w:t>
      </w:r>
      <w:r w:rsidRPr="00497C29">
        <w:rPr>
          <w:rStyle w:val="StyleUnderline"/>
        </w:rPr>
        <w:t xml:space="preserve">most </w:t>
      </w:r>
      <w:r w:rsidRPr="00497C29">
        <w:rPr>
          <w:sz w:val="16"/>
        </w:rPr>
        <w:t xml:space="preserve">others </w:t>
      </w:r>
      <w:r w:rsidRPr="00497C29">
        <w:rPr>
          <w:rStyle w:val="StyleUnderline"/>
        </w:rPr>
        <w:t>did nothing at all.</w:t>
      </w:r>
      <w:r w:rsidRPr="00497C29">
        <w:rPr>
          <w:sz w:val="16"/>
        </w:rPr>
        <w:t xml:space="preserve"> To </w:t>
      </w:r>
      <w:r w:rsidRPr="00497C29">
        <w:rPr>
          <w:rStyle w:val="StyleUnderline"/>
        </w:rPr>
        <w:t xml:space="preserve">anybody watching the drama unfold, the message was clear: </w:t>
      </w:r>
      <w:r w:rsidRPr="00497C29">
        <w:rPr>
          <w:rStyle w:val="Emphasis"/>
          <w:highlight w:val="green"/>
        </w:rPr>
        <w:t>there is no right to strike</w:t>
      </w:r>
      <w:r w:rsidRPr="00497C29">
        <w:rPr>
          <w:sz w:val="16"/>
        </w:rPr>
        <w:t xml:space="preserve">, even in the House of Labor. About </w:t>
      </w:r>
      <w:r w:rsidRPr="00497C29">
        <w:rPr>
          <w:rStyle w:val="StyleUnderline"/>
        </w:rPr>
        <w:t>a decade earlier</w:t>
      </w:r>
      <w:r w:rsidRPr="00497C29">
        <w:rPr>
          <w:sz w:val="16"/>
        </w:rPr>
        <w:t xml:space="preserve"> in 1996, Stephen </w:t>
      </w:r>
      <w:r w:rsidRPr="00497C29">
        <w:rPr>
          <w:rStyle w:val="StyleUnderline"/>
        </w:rPr>
        <w:t>Lerner</w:t>
      </w:r>
      <w:r w:rsidRPr="00497C29">
        <w:rPr>
          <w:sz w:val="16"/>
        </w:rPr>
        <w:t xml:space="preserve">, fresh from a successful campaign to organize Los Angeles janitors, </w:t>
      </w:r>
      <w:r w:rsidRPr="00497C29">
        <w:rPr>
          <w:rStyle w:val="StyleUnderline"/>
        </w:rPr>
        <w:t xml:space="preserve">had warned in Boston Review that </w:t>
      </w:r>
      <w:r w:rsidRPr="00497C29">
        <w:rPr>
          <w:rStyle w:val="StyleUnderline"/>
          <w:highlight w:val="green"/>
        </w:rPr>
        <w:t xml:space="preserve">private sector unions faced an </w:t>
      </w:r>
      <w:r w:rsidRPr="00497C29">
        <w:rPr>
          <w:rStyle w:val="Emphasis"/>
          <w:highlight w:val="green"/>
        </w:rPr>
        <w:t>existential crisis</w:t>
      </w:r>
      <w:r w:rsidRPr="00497C29">
        <w:rPr>
          <w:sz w:val="16"/>
        </w:rPr>
        <w:t xml:space="preserve">: density could soon drop from 10.3 percent to 5 percent if unions did not expand their activity beyond the limits imposed by American law. </w:t>
      </w:r>
      <w:r w:rsidRPr="00497C29">
        <w:rPr>
          <w:rStyle w:val="StyleUnderline"/>
        </w:rPr>
        <w:t>He called for unions to develop broad organizing strategies</w:t>
      </w:r>
      <w:r w:rsidRPr="00497C29">
        <w:rPr>
          <w:sz w:val="16"/>
        </w:rPr>
        <w:t>—industry-wide and regional—</w:t>
      </w:r>
      <w:r w:rsidRPr="00497C29">
        <w:rPr>
          <w:rStyle w:val="StyleUnderline"/>
        </w:rPr>
        <w:t>and to engage in civil disobedience</w:t>
      </w:r>
      <w:r w:rsidRPr="00497C29">
        <w:rPr>
          <w:sz w:val="16"/>
        </w:rPr>
        <w:t xml:space="preserve">. </w:t>
      </w:r>
      <w:r w:rsidRPr="00497C29">
        <w:rPr>
          <w:rStyle w:val="StyleUnderline"/>
        </w:rPr>
        <w:t>Few embraced these radical strategies</w:t>
      </w:r>
      <w:r w:rsidRPr="00497C29">
        <w:rPr>
          <w:sz w:val="16"/>
        </w:rPr>
        <w:t xml:space="preserve">. Today private sector union density is about 6.5 percent, not quite as low as Lerner predicted, but down from a high of over 30 percent in the mid-1950s. </w:t>
      </w:r>
      <w:r w:rsidRPr="00497C29">
        <w:rPr>
          <w:rStyle w:val="StyleUnderline"/>
          <w:highlight w:val="green"/>
        </w:rPr>
        <w:t>Union decline matters</w:t>
      </w:r>
      <w:r w:rsidRPr="00497C29">
        <w:rPr>
          <w:rStyle w:val="StyleUnderline"/>
        </w:rPr>
        <w:t xml:space="preserve">. For half a century, </w:t>
      </w:r>
      <w:r w:rsidRPr="00497C29">
        <w:rPr>
          <w:rStyle w:val="StyleUnderline"/>
          <w:highlight w:val="green"/>
        </w:rPr>
        <w:t xml:space="preserve">it has moved in lock step with the </w:t>
      </w:r>
      <w:r w:rsidRPr="00497C29">
        <w:rPr>
          <w:rStyle w:val="Emphasis"/>
          <w:highlight w:val="green"/>
        </w:rPr>
        <w:t>increase in income inequality.</w:t>
      </w:r>
      <w:r w:rsidRPr="00497C29">
        <w:rPr>
          <w:sz w:val="16"/>
        </w:rPr>
        <w:t xml:space="preserve"> </w:t>
      </w:r>
      <w:r w:rsidRPr="00497C29">
        <w:rPr>
          <w:rStyle w:val="StyleUnderline"/>
        </w:rPr>
        <w:t>According to</w:t>
      </w:r>
      <w:r w:rsidRPr="00497C29">
        <w:rPr>
          <w:sz w:val="16"/>
        </w:rPr>
        <w:t xml:space="preserve"> an </w:t>
      </w:r>
      <w:r w:rsidRPr="00497C29">
        <w:rPr>
          <w:rStyle w:val="StyleUnderline"/>
        </w:rPr>
        <w:t>I</w:t>
      </w:r>
      <w:r w:rsidRPr="00497C29">
        <w:rPr>
          <w:sz w:val="16"/>
        </w:rPr>
        <w:t xml:space="preserve">nternational </w:t>
      </w:r>
      <w:r w:rsidRPr="00497C29">
        <w:rPr>
          <w:rStyle w:val="StyleUnderline"/>
        </w:rPr>
        <w:t>M</w:t>
      </w:r>
      <w:r w:rsidRPr="00497C29">
        <w:rPr>
          <w:sz w:val="16"/>
        </w:rPr>
        <w:t xml:space="preserve">onetary </w:t>
      </w:r>
      <w:r w:rsidRPr="00497C29">
        <w:rPr>
          <w:rStyle w:val="StyleUnderline"/>
        </w:rPr>
        <w:t>F</w:t>
      </w:r>
      <w:r w:rsidRPr="00497C29">
        <w:rPr>
          <w:sz w:val="16"/>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497C29">
        <w:rPr>
          <w:rStyle w:val="StyleUnderline"/>
          <w:highlight w:val="green"/>
        </w:rPr>
        <w:t>The problem is structural</w:t>
      </w:r>
      <w:r w:rsidRPr="00497C29">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497C29">
        <w:rPr>
          <w:rStyle w:val="StyleUnderline"/>
        </w:rPr>
        <w:t xml:space="preserve">This constraint is </w:t>
      </w:r>
      <w:r w:rsidRPr="00497C29">
        <w:rPr>
          <w:rStyle w:val="StyleUnderline"/>
          <w:highlight w:val="green"/>
        </w:rPr>
        <w:t>rooted in the American system of exclusive representation</w:t>
      </w:r>
      <w:r w:rsidRPr="00497C29">
        <w:rPr>
          <w:rStyle w:val="StyleUnderline"/>
        </w:rPr>
        <w:t xml:space="preserve">, which </w:t>
      </w:r>
      <w:r w:rsidRPr="00497C29">
        <w:rPr>
          <w:rStyle w:val="StyleUnderline"/>
          <w:highlight w:val="green"/>
        </w:rPr>
        <w:t>divides workers</w:t>
      </w:r>
      <w:r w:rsidRPr="00497C29">
        <w:rPr>
          <w:rStyle w:val="StyleUnderline"/>
        </w:rPr>
        <w:t xml:space="preserve"> into thousands of bargaining unit boxes, gives unions property interests in particular boxes, and penalizes unions for doing anything other than defending existing boxes and acquiring new ones</w:t>
      </w:r>
      <w:r w:rsidRPr="00497C29">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497C29">
        <w:rPr>
          <w:rStyle w:val="StyleUnderline"/>
        </w:rPr>
        <w:t>prospects are not as grim as they appear. Over the past decade, there has been an undeniable shift toward class politics, most visibly evidenced by Occupy Wall Street,</w:t>
      </w:r>
      <w:r w:rsidRPr="00497C29">
        <w:rPr>
          <w:sz w:val="16"/>
        </w:rPr>
        <w:t xml:space="preserve"> the Bernie Sanders campaign, the Fight for Fifteen, and the rise of a Black Lives Matter movement that supports economic justice demands, including the right to organize. </w:t>
      </w:r>
      <w:r w:rsidRPr="00497C29">
        <w:rPr>
          <w:rStyle w:val="StyleUnderline"/>
        </w:rPr>
        <w:t xml:space="preserve">Building the labor movement in this period of danger and opportunity will require not only heeding Lerner’s call for a strategic shift and extralegal action; </w:t>
      </w:r>
      <w:r w:rsidRPr="00497C29">
        <w:rPr>
          <w:rStyle w:val="StyleUnderline"/>
          <w:highlight w:val="green"/>
        </w:rPr>
        <w:t xml:space="preserve">labor must also </w:t>
      </w:r>
      <w:r w:rsidRPr="00497C29">
        <w:rPr>
          <w:rStyle w:val="Emphasis"/>
          <w:highlight w:val="green"/>
        </w:rPr>
        <w:t>reclaim the right to strike</w:t>
      </w:r>
      <w:r w:rsidRPr="00497C29">
        <w:rPr>
          <w:rStyle w:val="StyleUnderline"/>
        </w:rPr>
        <w:t xml:space="preserve"> and </w:t>
      </w:r>
      <w:r w:rsidRPr="00497C29">
        <w:rPr>
          <w:rStyle w:val="StyleUnderline"/>
          <w:highlight w:val="green"/>
        </w:rPr>
        <w:t>confront the</w:t>
      </w:r>
      <w:r w:rsidRPr="00497C29">
        <w:rPr>
          <w:rStyle w:val="StyleUnderline"/>
        </w:rPr>
        <w:t xml:space="preserve"> deep structural </w:t>
      </w:r>
      <w:r w:rsidRPr="00497C29">
        <w:rPr>
          <w:rStyle w:val="StyleUnderline"/>
          <w:highlight w:val="green"/>
        </w:rPr>
        <w:t>disabilities</w:t>
      </w:r>
      <w:r w:rsidRPr="00497C29">
        <w:rPr>
          <w:rStyle w:val="StyleUnderline"/>
        </w:rPr>
        <w:t xml:space="preserve"> </w:t>
      </w:r>
      <w:r w:rsidRPr="00497C29">
        <w:rPr>
          <w:rStyle w:val="StyleUnderline"/>
          <w:highlight w:val="green"/>
        </w:rPr>
        <w:t>that impede unions</w:t>
      </w:r>
      <w:r w:rsidRPr="00497C29">
        <w:rPr>
          <w:rStyle w:val="StyleUnderline"/>
        </w:rPr>
        <w:t xml:space="preserve"> from challenging corporate power.</w:t>
      </w:r>
    </w:p>
    <w:p w14:paraId="4EA684AE" w14:textId="77777777" w:rsidR="0044387C" w:rsidRPr="00497C29" w:rsidRDefault="0044387C" w:rsidP="0044387C"/>
    <w:p w14:paraId="0FB113FC" w14:textId="77777777" w:rsidR="00CC221A" w:rsidRPr="00011E9C" w:rsidRDefault="00CC221A" w:rsidP="00CC221A">
      <w:pPr>
        <w:rPr>
          <w:rFonts w:asciiTheme="majorHAnsi" w:hAnsiTheme="majorHAnsi" w:cstheme="majorHAnsi"/>
          <w:color w:val="000000" w:themeColor="text1"/>
        </w:rPr>
      </w:pPr>
    </w:p>
    <w:p w14:paraId="1758588E" w14:textId="77777777" w:rsidR="00CC221A" w:rsidRPr="00F71695" w:rsidRDefault="00CC221A" w:rsidP="00CC221A">
      <w:pPr>
        <w:pStyle w:val="Heading3"/>
        <w:rPr>
          <w:rFonts w:asciiTheme="majorHAnsi" w:hAnsiTheme="majorHAnsi" w:cstheme="majorHAnsi"/>
        </w:rPr>
      </w:pPr>
      <w:r w:rsidRPr="00F71695">
        <w:rPr>
          <w:rFonts w:asciiTheme="majorHAnsi" w:hAnsiTheme="majorHAnsi" w:cstheme="majorHAnsi"/>
        </w:rPr>
        <w:lastRenderedPageBreak/>
        <w:t>Advocacy</w:t>
      </w:r>
    </w:p>
    <w:p w14:paraId="334A074B" w14:textId="77777777" w:rsidR="00CC221A" w:rsidRPr="00F71695" w:rsidRDefault="00CC221A" w:rsidP="00CC221A">
      <w:pPr>
        <w:pStyle w:val="Heading4"/>
        <w:rPr>
          <w:rFonts w:asciiTheme="majorHAnsi" w:hAnsiTheme="majorHAnsi" w:cstheme="majorHAnsi"/>
        </w:rPr>
      </w:pPr>
      <w:r w:rsidRPr="00F71695">
        <w:rPr>
          <w:rFonts w:asciiTheme="majorHAnsi" w:hAnsiTheme="majorHAnsi" w:cstheme="majorHAnsi"/>
        </w:rPr>
        <w:t xml:space="preserve">Plan Text: Resolved: The United States Federal Government ought to recognize an unconditional right to strike. </w:t>
      </w:r>
    </w:p>
    <w:p w14:paraId="3A069B91" w14:textId="77777777" w:rsidR="00CC221A" w:rsidRPr="00F71695" w:rsidRDefault="00CC221A" w:rsidP="00CC221A">
      <w:pPr>
        <w:rPr>
          <w:rFonts w:asciiTheme="majorHAnsi" w:hAnsiTheme="majorHAnsi" w:cstheme="majorHAnsi"/>
          <w:sz w:val="16"/>
        </w:rPr>
      </w:pPr>
    </w:p>
    <w:p w14:paraId="2A8AE2EB" w14:textId="4EBDD89C" w:rsidR="00CC221A" w:rsidRDefault="00CC221A" w:rsidP="00CC221A">
      <w:pPr>
        <w:pStyle w:val="Heading4"/>
        <w:rPr>
          <w:rFonts w:asciiTheme="majorHAnsi" w:hAnsiTheme="majorHAnsi" w:cstheme="majorHAnsi"/>
        </w:rPr>
      </w:pPr>
      <w:r w:rsidRPr="00F71695">
        <w:rPr>
          <w:rFonts w:asciiTheme="majorHAnsi" w:hAnsiTheme="majorHAnsi" w:cstheme="majorHAnsi"/>
        </w:rPr>
        <w:t xml:space="preserve">I’ll defend enforcement through </w:t>
      </w:r>
      <w:r w:rsidR="00C95688">
        <w:rPr>
          <w:rFonts w:asciiTheme="majorHAnsi" w:hAnsiTheme="majorHAnsi" w:cstheme="majorHAnsi"/>
        </w:rPr>
        <w:t xml:space="preserve">normal means which is </w:t>
      </w:r>
      <w:r>
        <w:rPr>
          <w:rFonts w:asciiTheme="majorHAnsi" w:hAnsiTheme="majorHAnsi" w:cstheme="majorHAnsi"/>
        </w:rPr>
        <w:t>Congress</w:t>
      </w:r>
    </w:p>
    <w:p w14:paraId="0415AEAF" w14:textId="4EDB1736" w:rsidR="009153DF" w:rsidRDefault="009153DF" w:rsidP="009153DF"/>
    <w:p w14:paraId="6101505B" w14:textId="3150C2D0" w:rsidR="009153DF" w:rsidRPr="00D07230" w:rsidRDefault="009153DF" w:rsidP="009153DF">
      <w:pPr>
        <w:pStyle w:val="Heading4"/>
      </w:pPr>
      <w:r w:rsidRPr="00D07230">
        <w:t>The Unconditional Right to Strike is defined in the NLRA</w:t>
      </w:r>
      <w:r w:rsidR="00DC4A4C">
        <w:t>-</w:t>
      </w:r>
    </w:p>
    <w:p w14:paraId="0A7492D2" w14:textId="1629D02B" w:rsidR="009153DF" w:rsidRPr="00D07230" w:rsidRDefault="0044387C" w:rsidP="009153DF">
      <w:hyperlink r:id="rId11" w:tooltip="Home" w:history="1">
        <w:r w:rsidR="009153DF" w:rsidRPr="00D07230">
          <w:rPr>
            <w:rStyle w:val="Hyperlink"/>
          </w:rPr>
          <w:t>National Labor Relations Board</w:t>
        </w:r>
      </w:hyperlink>
      <w:r w:rsidR="009153DF"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xx-xx-xxxx, "NLRA and the Right to Strike," https://www.nlrb.gov/about-nlrb/rights-we-protect/your-rights/nlra-and-the-right-to-strike</w:t>
      </w:r>
    </w:p>
    <w:p w14:paraId="35313B03" w14:textId="77777777" w:rsidR="009153DF" w:rsidRPr="00D07230" w:rsidRDefault="009153DF" w:rsidP="009153DF">
      <w:pPr>
        <w:rPr>
          <w:sz w:val="16"/>
        </w:rPr>
      </w:pPr>
      <w:r w:rsidRPr="00D07230">
        <w:rPr>
          <w:sz w:val="16"/>
        </w:rPr>
        <w:t xml:space="preserve">NLRA and the Right to Strike The Right to Strike. Section 7 of the Act states in part, “Employees shall have the right. . . </w:t>
      </w:r>
      <w:r w:rsidRPr="00B80477">
        <w:rPr>
          <w:highlight w:val="yellow"/>
          <w:u w:val="single"/>
        </w:rPr>
        <w:t>to engage in</w:t>
      </w:r>
      <w:r w:rsidRPr="00D07230">
        <w:rPr>
          <w:u w:val="single"/>
        </w:rPr>
        <w:t xml:space="preserve"> other </w:t>
      </w:r>
      <w:r w:rsidRPr="00B80477">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B80477">
        <w:rPr>
          <w:b/>
          <w:highlight w:val="yellow"/>
          <w:u w:val="single"/>
        </w:rPr>
        <w:t>provisions</w:t>
      </w:r>
      <w:r w:rsidRPr="00D07230">
        <w:rPr>
          <w:sz w:val="16"/>
        </w:rPr>
        <w:t xml:space="preserve"> that: the law not only guarantees the right of employees to strike, but also </w:t>
      </w:r>
      <w:r w:rsidRPr="00B80477">
        <w:rPr>
          <w:b/>
          <w:highlight w:val="yellow"/>
          <w:u w:val="single"/>
        </w:rPr>
        <w:t>places limitations</w:t>
      </w:r>
      <w:r w:rsidRPr="00D07230">
        <w:rPr>
          <w:sz w:val="16"/>
        </w:rPr>
        <w:t xml:space="preserve"> and qualifications </w:t>
      </w:r>
      <w:r w:rsidRPr="00B80477">
        <w:rPr>
          <w:b/>
          <w:highlight w:val="yellow"/>
          <w:u w:val="single"/>
        </w:rPr>
        <w:t>on</w:t>
      </w:r>
      <w:r w:rsidRPr="00D07230">
        <w:rPr>
          <w:sz w:val="16"/>
        </w:rPr>
        <w:t xml:space="preserve"> the exercise of </w:t>
      </w:r>
      <w:r w:rsidRPr="00B80477">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B80477">
        <w:rPr>
          <w:b/>
          <w:highlight w:val="yellow"/>
          <w:u w:val="single"/>
        </w:rPr>
        <w:t>Strikes unlawful because of purpose</w:t>
      </w:r>
      <w:r w:rsidRPr="00D07230">
        <w:rPr>
          <w:sz w:val="16"/>
        </w:rPr>
        <w:t xml:space="preserve">. A strike may be unlawful because an object, or purpose, of the strike is unlawful. </w:t>
      </w:r>
      <w:r w:rsidRPr="00B80477">
        <w:rPr>
          <w:b/>
          <w:highlight w:val="yellow"/>
          <w:u w:val="single"/>
        </w:rPr>
        <w:t xml:space="preserve">A strike in support of </w:t>
      </w:r>
      <w:r w:rsidRPr="00D07230">
        <w:rPr>
          <w:u w:val="single"/>
        </w:rPr>
        <w:t>a union</w:t>
      </w:r>
      <w:r w:rsidRPr="00B80477">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 xml:space="preserve">For example, it is an unfair labor practice for an employer to discharge an employee for failure to make certain lawful payments to the union when there is no union </w:t>
      </w:r>
      <w:r w:rsidRPr="001529C1">
        <w:rPr>
          <w:highlight w:val="yellow"/>
          <w:u w:val="single"/>
        </w:rPr>
        <w:t>security agreement in effect</w:t>
      </w:r>
      <w:r w:rsidRPr="001529C1">
        <w:rPr>
          <w:sz w:val="16"/>
          <w:highlight w:val="yellow"/>
        </w:rPr>
        <w:t xml:space="preserve"> (Section 8(a)(3)). A strike to compel an employer to do this would be a strike for an unlawful</w:t>
      </w:r>
      <w:r w:rsidRPr="00D07230">
        <w:rPr>
          <w:sz w:val="16"/>
        </w:rPr>
        <w:t xml:space="preserve"> </w:t>
      </w:r>
      <w:r w:rsidRPr="00D07230">
        <w:rPr>
          <w:sz w:val="16"/>
        </w:rPr>
        <w:lastRenderedPageBreak/>
        <w:t xml:space="preserve">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B80477">
        <w:rPr>
          <w:highlight w:val="yellow"/>
          <w:u w:val="single"/>
        </w:rPr>
        <w:t>Strikes unlawful because of timing</w:t>
      </w:r>
      <w:r w:rsidRPr="00D07230">
        <w:rPr>
          <w:u w:val="single"/>
        </w:rPr>
        <w:t xml:space="preserve">—Effect of no-strike contract. </w:t>
      </w:r>
      <w:r w:rsidRPr="00B80477">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B80477">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B80477">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B80477">
        <w:rPr>
          <w:highlight w:val="yellow"/>
          <w:u w:val="single"/>
        </w:rPr>
        <w:t>Strikes unlawful because of misconduct</w:t>
      </w:r>
      <w:r w:rsidRPr="00D07230">
        <w:rPr>
          <w:sz w:val="16"/>
        </w:rPr>
        <w:t xml:space="preserve"> of strikers. </w:t>
      </w:r>
      <w:r w:rsidRPr="001529C1">
        <w:rPr>
          <w:rStyle w:val="StyleUnderline"/>
          <w:highlight w:val="yellow"/>
        </w:rPr>
        <w:t xml:space="preserve">Strikers who engage in serious misconduct </w:t>
      </w:r>
      <w:r w:rsidRPr="001529C1">
        <w:rPr>
          <w:rStyle w:val="StyleUnderline"/>
        </w:rPr>
        <w:t xml:space="preserve">in the course of a strike may be </w:t>
      </w:r>
      <w:r w:rsidRPr="001529C1">
        <w:rPr>
          <w:rStyle w:val="StyleUnderline"/>
          <w:highlight w:val="yellow"/>
        </w:rPr>
        <w:t>refused reinstatement</w:t>
      </w:r>
      <w:r w:rsidRPr="001529C1">
        <w:rPr>
          <w:rStyle w:val="StyleUnderline"/>
        </w:rPr>
        <w:t xml:space="preserve"> to their former jobs. This</w:t>
      </w:r>
      <w:r w:rsidRPr="00D07230">
        <w:rPr>
          <w:sz w:val="16"/>
        </w:rPr>
        <w:t xml:space="preserve">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1529C1">
        <w:rPr>
          <w:u w:val="single"/>
        </w:rPr>
        <w:t>physically blocking persons</w:t>
      </w:r>
      <w:r w:rsidRPr="001529C1">
        <w:rPr>
          <w:sz w:val="16"/>
        </w:rPr>
        <w:t xml:space="preserve"> from entering or leaving a struck plant. • Strikers </w:t>
      </w:r>
      <w:r w:rsidRPr="001529C1">
        <w:rPr>
          <w:u w:val="single"/>
        </w:rPr>
        <w:t>threatening violence</w:t>
      </w:r>
      <w:r w:rsidRPr="001529C1">
        <w:rPr>
          <w:sz w:val="16"/>
        </w:rPr>
        <w:t xml:space="preserve"> against nonstriking employees. • Strikers </w:t>
      </w:r>
      <w:r w:rsidRPr="001529C1">
        <w:rPr>
          <w:u w:val="single"/>
        </w:rPr>
        <w:t>attacking management</w:t>
      </w:r>
      <w:r w:rsidRPr="001529C1">
        <w:rPr>
          <w:sz w:val="16"/>
        </w:rPr>
        <w:t xml:space="preserve"> representatives.</w:t>
      </w:r>
    </w:p>
    <w:p w14:paraId="3CB1A8D3" w14:textId="77777777" w:rsidR="009153DF" w:rsidRPr="004F58CA" w:rsidRDefault="009153DF" w:rsidP="009153DF">
      <w:pPr>
        <w:rPr>
          <w:rFonts w:asciiTheme="majorHAnsi" w:hAnsiTheme="majorHAnsi" w:cstheme="majorHAnsi"/>
        </w:rPr>
      </w:pPr>
    </w:p>
    <w:p w14:paraId="46164FD4" w14:textId="77777777" w:rsidR="009153DF" w:rsidRPr="009153DF" w:rsidRDefault="009153DF" w:rsidP="009153DF"/>
    <w:p w14:paraId="7EB1FB44" w14:textId="77777777" w:rsidR="00DC4A4C" w:rsidRPr="00497C29" w:rsidRDefault="00DC4A4C" w:rsidP="00DC4A4C">
      <w:pPr>
        <w:pStyle w:val="Heading4"/>
        <w:rPr>
          <w:rFonts w:cs="Calibri"/>
        </w:rPr>
      </w:pPr>
      <w:r>
        <w:rPr>
          <w:rFonts w:cs="Calibri"/>
          <w:u w:val="single"/>
        </w:rPr>
        <w:t xml:space="preserve">Strikes </w:t>
      </w:r>
      <w:r w:rsidRPr="00497C29">
        <w:rPr>
          <w:rFonts w:cs="Calibri"/>
        </w:rPr>
        <w:t xml:space="preserve">are </w:t>
      </w:r>
      <w:r w:rsidRPr="00497C29">
        <w:rPr>
          <w:rFonts w:cs="Calibri"/>
          <w:u w:val="single"/>
        </w:rPr>
        <w:t>possible</w:t>
      </w:r>
      <w:r w:rsidRPr="00497C29">
        <w:rPr>
          <w:rFonts w:cs="Calibri"/>
        </w:rPr>
        <w:t xml:space="preserve"> and </w:t>
      </w:r>
      <w:r w:rsidRPr="00497C29">
        <w:rPr>
          <w:rFonts w:cs="Calibri"/>
          <w:u w:val="single"/>
        </w:rPr>
        <w:t>thump any disad link</w:t>
      </w:r>
      <w:r w:rsidRPr="00497C29">
        <w:rPr>
          <w:rFonts w:cs="Calibri"/>
        </w:rPr>
        <w:t>, but this burst will not last into any long-term change – the question of solvency is sustainability</w:t>
      </w:r>
    </w:p>
    <w:p w14:paraId="0D0160CF" w14:textId="77777777" w:rsidR="00DC4A4C" w:rsidRPr="00497C29" w:rsidRDefault="00DC4A4C" w:rsidP="00DC4A4C">
      <w:pPr>
        <w:rPr>
          <w:rStyle w:val="Style13ptBold"/>
        </w:rPr>
      </w:pPr>
      <w:r w:rsidRPr="00497C29">
        <w:rPr>
          <w:rStyle w:val="Style13ptBold"/>
        </w:rPr>
        <w:t>Greenhouse 10</w:t>
      </w:r>
      <w:r>
        <w:rPr>
          <w:rStyle w:val="Style13ptBold"/>
        </w:rPr>
        <w:t>/</w:t>
      </w:r>
      <w:r w:rsidRPr="00497C29">
        <w:rPr>
          <w:rStyle w:val="Style13ptBold"/>
        </w:rPr>
        <w:t>23</w:t>
      </w:r>
      <w:r>
        <w:rPr>
          <w:rStyle w:val="Style13ptBold"/>
        </w:rPr>
        <w:t xml:space="preserve"> </w:t>
      </w:r>
    </w:p>
    <w:p w14:paraId="08EB977B" w14:textId="77777777" w:rsidR="00DC4A4C" w:rsidRPr="00497C29" w:rsidRDefault="00DC4A4C" w:rsidP="00DC4A4C">
      <w:pPr>
        <w:rPr>
          <w:sz w:val="16"/>
        </w:rPr>
      </w:pPr>
      <w:r w:rsidRPr="00497C29">
        <w:rPr>
          <w:sz w:val="16"/>
        </w:rPr>
        <w:t>(Steven, https://www.theguardian.com/us-news/2021/oct/23/striketober-unions-strikes-workers-lasting-change)</w:t>
      </w:r>
    </w:p>
    <w:p w14:paraId="511EF897" w14:textId="77777777" w:rsidR="00DC4A4C" w:rsidRPr="00497C29" w:rsidRDefault="00DC4A4C" w:rsidP="00DC4A4C">
      <w:pPr>
        <w:rPr>
          <w:sz w:val="16"/>
        </w:rPr>
      </w:pPr>
      <w:r w:rsidRPr="00497C29">
        <w:rPr>
          <w:rStyle w:val="StyleUnderline"/>
        </w:rPr>
        <w:t xml:space="preserve">US </w:t>
      </w:r>
      <w:r w:rsidRPr="00497C29">
        <w:rPr>
          <w:rStyle w:val="StyleUnderline"/>
          <w:highlight w:val="green"/>
        </w:rPr>
        <w:t>labor unions have been on the defensive for decades</w:t>
      </w:r>
      <w:r w:rsidRPr="00497C29">
        <w:rPr>
          <w:rStyle w:val="StyleUnderline"/>
        </w:rPr>
        <w:t xml:space="preserve"> </w:t>
      </w:r>
      <w:r w:rsidRPr="00497C29">
        <w:rPr>
          <w:rStyle w:val="StyleUnderline"/>
          <w:highlight w:val="green"/>
        </w:rPr>
        <w:t>but</w:t>
      </w:r>
      <w:r w:rsidRPr="00497C29">
        <w:rPr>
          <w:rStyle w:val="StyleUnderline"/>
        </w:rPr>
        <w:t xml:space="preserve"> this October there has been a </w:t>
      </w:r>
      <w:r w:rsidRPr="00497C29">
        <w:rPr>
          <w:rStyle w:val="StyleUnderline"/>
          <w:highlight w:val="green"/>
        </w:rPr>
        <w:t>surprising</w:t>
      </w:r>
      <w:r w:rsidRPr="00497C29">
        <w:rPr>
          <w:rStyle w:val="StyleUnderline"/>
        </w:rPr>
        <w:t xml:space="preserve"> </w:t>
      </w:r>
      <w:r w:rsidRPr="00497C29">
        <w:rPr>
          <w:rStyle w:val="StyleUnderline"/>
          <w:highlight w:val="green"/>
        </w:rPr>
        <w:t>burst</w:t>
      </w:r>
      <w:r w:rsidRPr="00497C29">
        <w:rPr>
          <w:rStyle w:val="StyleUnderline"/>
        </w:rPr>
        <w:t xml:space="preserve"> </w:t>
      </w:r>
      <w:r w:rsidRPr="00497C29">
        <w:rPr>
          <w:rStyle w:val="StyleUnderline"/>
          <w:highlight w:val="green"/>
        </w:rPr>
        <w:t xml:space="preserve">of </w:t>
      </w:r>
      <w:r w:rsidRPr="00497C29">
        <w:rPr>
          <w:rStyle w:val="Emphasis"/>
          <w:highlight w:val="green"/>
        </w:rPr>
        <w:t>worker militancy and strikes</w:t>
      </w:r>
      <w:r w:rsidRPr="00497C29">
        <w:rPr>
          <w:sz w:val="16"/>
        </w:rPr>
        <w:t xml:space="preserve"> as workers have gone on the offensive to demand more. </w:t>
      </w:r>
      <w:r w:rsidRPr="00497C29">
        <w:rPr>
          <w:rStyle w:val="StyleUnderline"/>
        </w:rPr>
        <w:t xml:space="preserve">Experts are predicting </w:t>
      </w:r>
      <w:r w:rsidRPr="00497C29">
        <w:rPr>
          <w:rStyle w:val="Emphasis"/>
        </w:rPr>
        <w:t>more actions to come</w:t>
      </w:r>
      <w:r w:rsidRPr="00497C29">
        <w:rPr>
          <w:sz w:val="16"/>
        </w:rPr>
        <w:t xml:space="preserve"> </w:t>
      </w:r>
      <w:r w:rsidRPr="00497C29">
        <w:rPr>
          <w:rStyle w:val="StyleUnderline"/>
        </w:rPr>
        <w:t xml:space="preserve">but </w:t>
      </w:r>
      <w:r w:rsidRPr="00497C29">
        <w:rPr>
          <w:rStyle w:val="StyleUnderline"/>
          <w:highlight w:val="green"/>
        </w:rPr>
        <w:t xml:space="preserve">whether </w:t>
      </w:r>
      <w:r w:rsidRPr="00497C29">
        <w:rPr>
          <w:rStyle w:val="Emphasis"/>
          <w:highlight w:val="green"/>
        </w:rPr>
        <w:t>“Striketober</w:t>
      </w:r>
      <w:r w:rsidRPr="00497C29">
        <w:rPr>
          <w:rStyle w:val="StyleUnderline"/>
          <w:highlight w:val="green"/>
        </w:rPr>
        <w:t xml:space="preserve">” can lead to permanent change remains an </w:t>
      </w:r>
      <w:r w:rsidRPr="00497C29">
        <w:rPr>
          <w:rStyle w:val="Emphasis"/>
          <w:highlight w:val="green"/>
        </w:rPr>
        <w:t>open question.</w:t>
      </w:r>
      <w:r w:rsidRPr="00497C29">
        <w:rPr>
          <w:rStyle w:val="StyleUnderline"/>
        </w:rPr>
        <w:t xml:space="preserve"> </w:t>
      </w:r>
      <w:r w:rsidRPr="00497C29">
        <w:rPr>
          <w:rStyle w:val="Emphasis"/>
        </w:rPr>
        <w:t>The scale of industrial action is truly remarkable</w:t>
      </w:r>
      <w:r w:rsidRPr="00497C29">
        <w:rPr>
          <w:sz w:val="16"/>
        </w:rPr>
        <w:t xml:space="preserve">. </w:t>
      </w:r>
      <w:r w:rsidRPr="00497C29">
        <w:rPr>
          <w:rStyle w:val="StyleUnderline"/>
        </w:rPr>
        <w:t xml:space="preserve">Ten thousand </w:t>
      </w:r>
      <w:r w:rsidRPr="00497C29">
        <w:rPr>
          <w:rStyle w:val="StyleUnderline"/>
          <w:highlight w:val="green"/>
        </w:rPr>
        <w:t>John Deere</w:t>
      </w:r>
      <w:r w:rsidRPr="00497C29">
        <w:rPr>
          <w:rStyle w:val="StyleUnderline"/>
        </w:rPr>
        <w:t xml:space="preserve"> workers</w:t>
      </w:r>
      <w:r w:rsidRPr="00497C29">
        <w:rPr>
          <w:sz w:val="16"/>
        </w:rPr>
        <w:t xml:space="preserve"> have gone on strike, </w:t>
      </w:r>
      <w:r w:rsidRPr="00497C29">
        <w:rPr>
          <w:rStyle w:val="StyleUnderline"/>
        </w:rPr>
        <w:t xml:space="preserve">1,400 </w:t>
      </w:r>
      <w:r w:rsidRPr="00497C29">
        <w:rPr>
          <w:rStyle w:val="StyleUnderline"/>
          <w:highlight w:val="green"/>
        </w:rPr>
        <w:t>Kellogg</w:t>
      </w:r>
      <w:r w:rsidRPr="00497C29">
        <w:rPr>
          <w:rStyle w:val="StyleUnderline"/>
        </w:rPr>
        <w:t xml:space="preserve"> workers</w:t>
      </w:r>
      <w:r w:rsidRPr="00497C29">
        <w:rPr>
          <w:sz w:val="16"/>
        </w:rPr>
        <w:t xml:space="preserve"> have walked out, as well as a walkout threatened by more than </w:t>
      </w:r>
      <w:r w:rsidRPr="00497C29">
        <w:rPr>
          <w:rStyle w:val="StyleUnderline"/>
        </w:rPr>
        <w:t xml:space="preserve">30,000 </w:t>
      </w:r>
      <w:r w:rsidRPr="00497C29">
        <w:rPr>
          <w:rStyle w:val="StyleUnderline"/>
          <w:highlight w:val="green"/>
        </w:rPr>
        <w:t>Kaiser</w:t>
      </w:r>
      <w:r w:rsidRPr="00497C29">
        <w:rPr>
          <w:rStyle w:val="StyleUnderline"/>
        </w:rPr>
        <w:t xml:space="preserve"> Permanente</w:t>
      </w:r>
      <w:r w:rsidRPr="00497C29">
        <w:rPr>
          <w:sz w:val="16"/>
        </w:rPr>
        <w:t xml:space="preserve"> workers, all inflamed by a profound disconnect between labor and management. Many </w:t>
      </w:r>
      <w:r w:rsidRPr="00497C29">
        <w:rPr>
          <w:rStyle w:val="StyleUnderline"/>
          <w:highlight w:val="green"/>
        </w:rPr>
        <w:t>frontline workers</w:t>
      </w:r>
      <w:r w:rsidRPr="00497C29">
        <w:rPr>
          <w:sz w:val="16"/>
        </w:rPr>
        <w:t xml:space="preserve"> – after working so hard and risking their lives during the pandemic – </w:t>
      </w:r>
      <w:r w:rsidRPr="00497C29">
        <w:rPr>
          <w:rStyle w:val="StyleUnderline"/>
        </w:rPr>
        <w:t>say they deserve substantial raises</w:t>
      </w:r>
      <w:r w:rsidRPr="00497C29">
        <w:rPr>
          <w:sz w:val="16"/>
        </w:rPr>
        <w:t xml:space="preserve"> along with lots of gratitude. W</w:t>
      </w:r>
      <w:r w:rsidRPr="00497C29">
        <w:rPr>
          <w:rStyle w:val="StyleUnderline"/>
        </w:rPr>
        <w:t xml:space="preserve">ith this in mind and with myriad employers complaining of a labor shortage, many workers believe </w:t>
      </w:r>
      <w:r w:rsidRPr="00497C29">
        <w:rPr>
          <w:rStyle w:val="StyleUnderline"/>
          <w:highlight w:val="green"/>
        </w:rPr>
        <w:t xml:space="preserve">it’s an </w:t>
      </w:r>
      <w:r w:rsidRPr="00497C29">
        <w:rPr>
          <w:rStyle w:val="Emphasis"/>
          <w:highlight w:val="green"/>
        </w:rPr>
        <w:t>opportune time</w:t>
      </w:r>
      <w:r w:rsidRPr="00497C29">
        <w:rPr>
          <w:rStyle w:val="StyleUnderline"/>
          <w:highlight w:val="green"/>
        </w:rPr>
        <w:t xml:space="preserve"> to demand more and go on strike</w:t>
      </w:r>
      <w:r w:rsidRPr="00497C29">
        <w:rPr>
          <w:rStyle w:val="StyleUnderline"/>
        </w:rPr>
        <w:t xml:space="preserve">. It doesn’t hurt that </w:t>
      </w:r>
      <w:r w:rsidRPr="00497C29">
        <w:rPr>
          <w:rStyle w:val="StyleUnderline"/>
          <w:highlight w:val="green"/>
        </w:rPr>
        <w:t xml:space="preserve">there’s a </w:t>
      </w:r>
      <w:r w:rsidRPr="00497C29">
        <w:rPr>
          <w:rStyle w:val="Emphasis"/>
          <w:highlight w:val="green"/>
        </w:rPr>
        <w:t>strongly pro-union president</w:t>
      </w:r>
      <w:r w:rsidRPr="00497C29">
        <w:rPr>
          <w:rStyle w:val="StyleUnderline"/>
          <w:highlight w:val="green"/>
        </w:rPr>
        <w:t xml:space="preserve"> in the White House and there’s </w:t>
      </w:r>
      <w:r w:rsidRPr="00497C29">
        <w:rPr>
          <w:rStyle w:val="Emphasis"/>
          <w:highlight w:val="green"/>
        </w:rPr>
        <w:t>more public support</w:t>
      </w:r>
      <w:r w:rsidRPr="00497C29">
        <w:rPr>
          <w:rStyle w:val="StyleUnderline"/>
          <w:highlight w:val="green"/>
        </w:rPr>
        <w:t xml:space="preserve"> for unions than in decades</w:t>
      </w:r>
      <w:r w:rsidRPr="00497C29">
        <w:rPr>
          <w:rStyle w:val="StyleUnderline"/>
        </w:rPr>
        <w:t>.</w:t>
      </w:r>
      <w:r w:rsidRPr="00497C29">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t>
      </w:r>
      <w:r w:rsidRPr="00497C29">
        <w:rPr>
          <w:sz w:val="16"/>
        </w:rPr>
        <w:lastRenderedPageBreak/>
        <w:t xml:space="preserve">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497C29">
        <w:rPr>
          <w:rStyle w:val="StyleUnderline"/>
        </w:rPr>
        <w:t>Kochan, an MIT professor</w:t>
      </w:r>
      <w:r w:rsidRPr="00497C29">
        <w:rPr>
          <w:sz w:val="16"/>
        </w:rPr>
        <w:t xml:space="preserve"> of industrial relations, </w:t>
      </w:r>
      <w:r w:rsidRPr="00497C29">
        <w:rPr>
          <w:rStyle w:val="StyleUnderline"/>
        </w:rPr>
        <w:t>agreed that it was a favorable time for workers</w:t>
      </w:r>
      <w:r w:rsidRPr="00497C29">
        <w:rPr>
          <w:sz w:val="16"/>
        </w:rPr>
        <w:t xml:space="preserve"> – many corporations have substantially increased pay in response to the labor shortage. “It’s clear that workers are much more empowered,” he said. “</w:t>
      </w:r>
      <w:r w:rsidRPr="00497C29">
        <w:rPr>
          <w:rStyle w:val="Emphasis"/>
          <w:highlight w:val="green"/>
        </w:rPr>
        <w:t>They’re empowered</w:t>
      </w:r>
      <w:r w:rsidRPr="00497C29">
        <w:rPr>
          <w:rStyle w:val="Emphasis"/>
        </w:rPr>
        <w:t xml:space="preserve"> because of the labor shortage</w:t>
      </w:r>
      <w:r w:rsidRPr="00497C29">
        <w:rPr>
          <w:sz w:val="16"/>
        </w:rPr>
        <w:t>.” Kochan added: “</w:t>
      </w:r>
      <w:r w:rsidRPr="00497C29">
        <w:rPr>
          <w:rStyle w:val="Emphasis"/>
        </w:rPr>
        <w:t xml:space="preserve">These strikes could easily trigger more strike activity if several are successful or perceived to be successful.” </w:t>
      </w:r>
      <w:r w:rsidRPr="00497C29">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497C29">
        <w:rPr>
          <w:rStyle w:val="StyleUnderline"/>
        </w:rPr>
        <w:t xml:space="preserve">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497C29">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497C29">
        <w:rPr>
          <w:rStyle w:val="StyleUnderline"/>
        </w:rPr>
        <w:t>if workers see others winning better wages and conditions through strikes, that will raise unions’ visibility and lead to more workers voting to join unions</w:t>
      </w:r>
      <w:r w:rsidRPr="00497C29">
        <w:rPr>
          <w:sz w:val="16"/>
        </w:rPr>
        <w:t xml:space="preserve">. </w:t>
      </w:r>
      <w:r w:rsidRPr="00497C29">
        <w:rPr>
          <w:rStyle w:val="StyleUnderline"/>
        </w:rPr>
        <w:t>Despite the recent turbulence</w:t>
      </w:r>
      <w:r w:rsidRPr="00497C29">
        <w:rPr>
          <w:sz w:val="16"/>
        </w:rPr>
        <w:t xml:space="preserve">, Ruth </w:t>
      </w:r>
      <w:r w:rsidRPr="00497C29">
        <w:rPr>
          <w:rStyle w:val="StyleUnderline"/>
        </w:rPr>
        <w:t>Milkman, a sociologist of labor</w:t>
      </w:r>
      <w:r w:rsidRPr="00497C29">
        <w:rPr>
          <w:sz w:val="16"/>
        </w:rPr>
        <w:t xml:space="preserve"> at City University of New York, </w:t>
      </w:r>
      <w:r w:rsidRPr="00497C29">
        <w:rPr>
          <w:rStyle w:val="StyleUnderline"/>
        </w:rPr>
        <w:t>foresees a return to the status quo</w:t>
      </w:r>
      <w:r w:rsidRPr="00497C29">
        <w:rPr>
          <w:sz w:val="16"/>
        </w:rPr>
        <w:t>. “I think things will go back to where they were once things settle down,” she said. “</w:t>
      </w:r>
      <w:r w:rsidRPr="00497C29">
        <w:rPr>
          <w:rStyle w:val="Emphasis"/>
          <w:highlight w:val="green"/>
        </w:rPr>
        <w:t>The labor shortage is not necessarily going to last</w:t>
      </w:r>
      <w:r w:rsidRPr="00497C29">
        <w:rPr>
          <w:sz w:val="16"/>
        </w:rPr>
        <w:t xml:space="preserve">.” </w:t>
      </w:r>
      <w:r w:rsidRPr="00497C29">
        <w:rPr>
          <w:rStyle w:val="StyleUnderline"/>
        </w:rPr>
        <w:lastRenderedPageBreak/>
        <w:t xml:space="preserve">She sees the </w:t>
      </w:r>
      <w:r w:rsidRPr="00497C29">
        <w:rPr>
          <w:rStyle w:val="StyleUnderline"/>
          <w:highlight w:val="green"/>
        </w:rPr>
        <w:t>number of strikes declining once the labor shortage ends.</w:t>
      </w:r>
      <w:r w:rsidRPr="00497C29">
        <w:rPr>
          <w:rStyle w:val="StyleUnderline"/>
        </w:rPr>
        <w:t xml:space="preserve"> In her view, union membership isn’t likely to increase markedly because “they’re not doing that much organizing. </w:t>
      </w:r>
      <w:r w:rsidRPr="00497C29">
        <w:rPr>
          <w:sz w:val="16"/>
        </w:rPr>
        <w:t xml:space="preserve">“There’s a little” – like the unionization efforts at Starbucks in Buffalo and at Amazon – “but it’s not as if there’s some big push.” </w:t>
      </w:r>
      <w:r w:rsidRPr="00497C29">
        <w:rPr>
          <w:rStyle w:val="StyleUnderline"/>
        </w:rPr>
        <w:t>A big question</w:t>
      </w:r>
      <w:r w:rsidRPr="00497C29">
        <w:rPr>
          <w:sz w:val="16"/>
        </w:rPr>
        <w:t xml:space="preserve">, Milkman said, </w:t>
      </w:r>
      <w:r w:rsidRPr="00497C29">
        <w:rPr>
          <w:rStyle w:val="Emphasis"/>
        </w:rPr>
        <w:t xml:space="preserve">was </w:t>
      </w:r>
      <w:r w:rsidRPr="00497C29">
        <w:rPr>
          <w:rStyle w:val="Emphasis"/>
          <w:highlight w:val="green"/>
        </w:rPr>
        <w:t>how can today’s labor momentum be sustained</w:t>
      </w:r>
      <w:r w:rsidRPr="00497C29">
        <w:rPr>
          <w:sz w:val="16"/>
        </w:rPr>
        <w:t xml:space="preserve">? She said it would help if Congress passed the Protecting the </w:t>
      </w:r>
      <w:r w:rsidRPr="00497C29">
        <w:rPr>
          <w:highlight w:val="green"/>
          <w:u w:val="single"/>
        </w:rPr>
        <w:t>Right to Organize</w:t>
      </w:r>
      <w:r w:rsidRPr="00497C29">
        <w:rPr>
          <w:sz w:val="16"/>
        </w:rPr>
        <w:t xml:space="preserve"> Act, which would </w:t>
      </w:r>
      <w:r w:rsidRPr="00497C29">
        <w:rPr>
          <w:highlight w:val="green"/>
          <w:u w:val="single"/>
        </w:rPr>
        <w:t>make it easier to unionize</w:t>
      </w:r>
      <w:r w:rsidRPr="00497C29">
        <w:rPr>
          <w:u w:val="single"/>
        </w:rPr>
        <w:t xml:space="preserve"> workers</w:t>
      </w:r>
      <w:r w:rsidRPr="00497C29">
        <w:rPr>
          <w:sz w:val="16"/>
        </w:rPr>
        <w:t xml:space="preserve">. That law would </w:t>
      </w:r>
      <w:r w:rsidRPr="00497C29">
        <w:rPr>
          <w:highlight w:val="green"/>
          <w:u w:val="single"/>
        </w:rPr>
        <w:t>spur</w:t>
      </w:r>
      <w:r w:rsidRPr="00497C29">
        <w:rPr>
          <w:sz w:val="16"/>
          <w:u w:val="single"/>
        </w:rPr>
        <w:t xml:space="preserve"> </w:t>
      </w:r>
      <w:r w:rsidRPr="00497C29">
        <w:rPr>
          <w:u w:val="single"/>
        </w:rPr>
        <w:t xml:space="preserve">unions to do </w:t>
      </w:r>
      <w:r w:rsidRPr="00497C29">
        <w:rPr>
          <w:highlight w:val="green"/>
          <w:u w:val="single"/>
        </w:rPr>
        <w:t>more organizing</w:t>
      </w:r>
      <w:r w:rsidRPr="00497C29">
        <w:rPr>
          <w:sz w:val="16"/>
          <w:u w:val="single"/>
        </w:rPr>
        <w:t xml:space="preserve"> </w:t>
      </w:r>
      <w:r w:rsidRPr="00497C29">
        <w:rPr>
          <w:sz w:val="16"/>
        </w:rPr>
        <w:t>and increase their chances of winning union drives. “That would be a real shot in the arm,” Milkman said.</w:t>
      </w:r>
    </w:p>
    <w:p w14:paraId="2C338775" w14:textId="77777777" w:rsidR="00DC4A4C" w:rsidRDefault="00DC4A4C" w:rsidP="00DC4A4C">
      <w:pPr>
        <w:rPr>
          <w:rFonts w:asciiTheme="majorHAnsi" w:hAnsiTheme="majorHAnsi" w:cstheme="majorHAnsi"/>
          <w:sz w:val="16"/>
        </w:rPr>
      </w:pPr>
    </w:p>
    <w:p w14:paraId="4FE05BBC" w14:textId="77777777" w:rsidR="00DC4A4C" w:rsidRPr="00DE2072" w:rsidRDefault="00DC4A4C" w:rsidP="00DC4A4C">
      <w:pPr>
        <w:pStyle w:val="Heading4"/>
        <w:rPr>
          <w:rFonts w:asciiTheme="majorHAnsi" w:hAnsiTheme="majorHAnsi" w:cstheme="majorHAnsi"/>
        </w:rPr>
      </w:pPr>
      <w:r w:rsidRPr="00DE2072">
        <w:rPr>
          <w:rFonts w:asciiTheme="majorHAnsi" w:hAnsiTheme="majorHAnsi" w:cstheme="majorHAnsi"/>
        </w:rPr>
        <w:t>Empirics go conclusively AFF --- best, most recent studies prove that unions increase innovation</w:t>
      </w:r>
    </w:p>
    <w:p w14:paraId="6D2C1908" w14:textId="77777777" w:rsidR="00DC4A4C" w:rsidRPr="00DE2072" w:rsidRDefault="00DC4A4C" w:rsidP="00DC4A4C">
      <w:pPr>
        <w:rPr>
          <w:rFonts w:asciiTheme="majorHAnsi" w:hAnsiTheme="majorHAnsi" w:cstheme="majorHAnsi"/>
        </w:rPr>
      </w:pPr>
      <w:r w:rsidRPr="00DE2072">
        <w:rPr>
          <w:rStyle w:val="Style13ptBold"/>
          <w:rFonts w:asciiTheme="majorHAnsi" w:hAnsiTheme="majorHAnsi" w:cstheme="majorHAnsi"/>
        </w:rPr>
        <w:t xml:space="preserve">Berton, Dughera, and Ricci 21 </w:t>
      </w:r>
      <w:r w:rsidRPr="00DE2072">
        <w:rPr>
          <w:rFonts w:asciiTheme="majorHAnsi" w:hAnsiTheme="majorHAnsi" w:cstheme="majorHAnsi"/>
          <w:sz w:val="15"/>
          <w:szCs w:val="16"/>
        </w:rPr>
        <w:t>[Fabio Berton University of Torino, LABORatorio R. Revelli, IZA and CIRET Stefano Dughera University of Torino and LABORatorio R. Revelli, Andrea Ricci INAPP.  “Are Unions Detrimental to Innovation?  Theory and Evidence.”  February 2021.  https://ftp.iza.org/dp14102.pdf]</w:t>
      </w:r>
    </w:p>
    <w:p w14:paraId="4FC92AA9" w14:textId="77777777" w:rsidR="00DC4A4C" w:rsidRDefault="00DC4A4C" w:rsidP="00DC4A4C">
      <w:pPr>
        <w:rPr>
          <w:rFonts w:asciiTheme="majorHAnsi" w:hAnsiTheme="majorHAnsi" w:cstheme="majorHAnsi"/>
          <w:sz w:val="16"/>
        </w:rPr>
      </w:pPr>
      <w:r w:rsidRPr="00DE2072">
        <w:rPr>
          <w:rFonts w:asciiTheme="majorHAnsi" w:hAnsiTheme="majorHAnsi" w:cstheme="majorHAnsi"/>
          <w:sz w:val="16"/>
        </w:rPr>
        <w:t xml:space="preserve">In this article, </w:t>
      </w:r>
      <w:r w:rsidRPr="00DE2072">
        <w:rPr>
          <w:rFonts w:asciiTheme="majorHAnsi" w:hAnsiTheme="majorHAnsi" w:cstheme="majorHAnsi"/>
          <w:u w:val="single"/>
        </w:rPr>
        <w:t xml:space="preserve">we study the </w:t>
      </w:r>
      <w:r w:rsidRPr="00DE2072">
        <w:rPr>
          <w:rFonts w:asciiTheme="majorHAnsi" w:hAnsiTheme="majorHAnsi" w:cstheme="majorHAnsi"/>
          <w:highlight w:val="green"/>
          <w:u w:val="single"/>
        </w:rPr>
        <w:t>relationship between unions and innovation</w:t>
      </w:r>
      <w:r w:rsidRPr="00DE2072">
        <w:rPr>
          <w:rFonts w:asciiTheme="majorHAnsi" w:hAnsiTheme="majorHAnsi" w:cstheme="majorHAnsi"/>
          <w:u w:val="single"/>
        </w:rPr>
        <w:t xml:space="preserve">, </w:t>
      </w:r>
      <w:r w:rsidRPr="00DE2072">
        <w:rPr>
          <w:rFonts w:asciiTheme="majorHAnsi" w:hAnsiTheme="majorHAnsi" w:cstheme="majorHAnsi"/>
          <w:sz w:val="16"/>
        </w:rPr>
        <w:t xml:space="preserve">from both a theoretical and an empirical point of view. From the theoretical standpoint, </w:t>
      </w:r>
      <w:r w:rsidRPr="00DE2072">
        <w:rPr>
          <w:rFonts w:asciiTheme="majorHAnsi" w:hAnsiTheme="majorHAnsi" w:cstheme="majorHAnsi"/>
          <w:u w:val="single"/>
        </w:rPr>
        <w:t xml:space="preserve">we propose a model capable of providing a rationale for the possibly ambiguous effect – </w:t>
      </w:r>
      <w:r w:rsidRPr="00DE2072">
        <w:rPr>
          <w:rFonts w:asciiTheme="majorHAnsi" w:hAnsiTheme="majorHAnsi" w:cstheme="majorHAnsi"/>
          <w:highlight w:val="green"/>
          <w:u w:val="single"/>
        </w:rPr>
        <w:t>confirmed by</w:t>
      </w:r>
      <w:r w:rsidRPr="00DE2072">
        <w:rPr>
          <w:rFonts w:asciiTheme="majorHAnsi" w:hAnsiTheme="majorHAnsi" w:cstheme="majorHAnsi"/>
          <w:u w:val="single"/>
        </w:rPr>
        <w:t xml:space="preserve"> the </w:t>
      </w:r>
      <w:r w:rsidRPr="00DE2072">
        <w:rPr>
          <w:rFonts w:asciiTheme="majorHAnsi" w:hAnsiTheme="majorHAnsi" w:cstheme="majorHAnsi"/>
          <w:highlight w:val="green"/>
          <w:u w:val="single"/>
        </w:rPr>
        <w:t>international empirical literature</w:t>
      </w:r>
      <w:r w:rsidRPr="00DE2072">
        <w:rPr>
          <w:rFonts w:asciiTheme="majorHAnsi" w:hAnsiTheme="majorHAnsi" w:cstheme="majorHAnsi"/>
          <w:u w:val="single"/>
        </w:rPr>
        <w:t xml:space="preserve"> – of unions on innovation.</w:t>
      </w:r>
      <w:r w:rsidRPr="00DE2072">
        <w:rPr>
          <w:rFonts w:asciiTheme="majorHAnsi" w:hAnsiTheme="majorHAnsi" w:cstheme="majorHAnsi"/>
          <w:sz w:val="16"/>
        </w:rPr>
        <w:t xml:space="preserve"> The intuition is that </w:t>
      </w:r>
      <w:r w:rsidRPr="00DE2072">
        <w:rPr>
          <w:rFonts w:asciiTheme="majorHAnsi" w:hAnsiTheme="majorHAnsi" w:cstheme="majorHAnsi"/>
          <w:u w:val="single"/>
        </w:rPr>
        <w:t xml:space="preserve">the traditional rent sharing/hold-up view can be more than compensated by the </w:t>
      </w:r>
      <w:r w:rsidRPr="00DE2072">
        <w:rPr>
          <w:rFonts w:asciiTheme="majorHAnsi" w:hAnsiTheme="majorHAnsi" w:cstheme="majorHAnsi"/>
          <w:highlight w:val="green"/>
          <w:u w:val="single"/>
        </w:rPr>
        <w:t>cooperative state of industrial relations and</w:t>
      </w:r>
      <w:r w:rsidRPr="00DE2072">
        <w:rPr>
          <w:rFonts w:asciiTheme="majorHAnsi" w:hAnsiTheme="majorHAnsi" w:cstheme="majorHAnsi"/>
          <w:u w:val="single"/>
        </w:rPr>
        <w:t xml:space="preserve"> by the </w:t>
      </w:r>
      <w:r w:rsidRPr="00DE2072">
        <w:rPr>
          <w:rFonts w:asciiTheme="majorHAnsi" w:hAnsiTheme="majorHAnsi" w:cstheme="majorHAnsi"/>
          <w:highlight w:val="green"/>
          <w:u w:val="single"/>
        </w:rPr>
        <w:t>incentive to commit</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that unions</w:t>
      </w:r>
      <w:r w:rsidRPr="00DE2072">
        <w:rPr>
          <w:rFonts w:asciiTheme="majorHAnsi" w:hAnsiTheme="majorHAnsi" w:cstheme="majorHAnsi"/>
          <w:u w:val="single"/>
        </w:rPr>
        <w:t xml:space="preserve"> may </w:t>
      </w:r>
      <w:r w:rsidRPr="00DE2072">
        <w:rPr>
          <w:rFonts w:asciiTheme="majorHAnsi" w:hAnsiTheme="majorHAnsi" w:cstheme="majorHAnsi"/>
          <w:highlight w:val="green"/>
          <w:u w:val="single"/>
        </w:rPr>
        <w:t>provide</w:t>
      </w:r>
      <w:r w:rsidRPr="00DE2072">
        <w:rPr>
          <w:rFonts w:asciiTheme="majorHAnsi" w:hAnsiTheme="majorHAnsi" w:cstheme="majorHAnsi"/>
          <w:u w:val="single"/>
        </w:rPr>
        <w:t xml:space="preserve"> to the workers through their voice capacity</w:t>
      </w:r>
      <w:r w:rsidRPr="00DE2072">
        <w:rPr>
          <w:rFonts w:asciiTheme="majorHAnsi" w:hAnsiTheme="majorHAnsi" w:cstheme="majorHAnsi"/>
          <w:sz w:val="16"/>
        </w:rPr>
        <w:t xml:space="preserve">. More specifically, </w:t>
      </w:r>
      <w:r w:rsidRPr="00DE2072">
        <w:rPr>
          <w:rFonts w:asciiTheme="majorHAnsi" w:hAnsiTheme="majorHAnsi" w:cstheme="majorHAnsi"/>
          <w:u w:val="single"/>
        </w:rPr>
        <w:t>our model predicts that a cooperative wage bargaining system</w:t>
      </w:r>
      <w:r w:rsidRPr="00DE2072">
        <w:rPr>
          <w:rFonts w:asciiTheme="majorHAnsi" w:hAnsiTheme="majorHAnsi" w:cstheme="majorHAnsi"/>
          <w:sz w:val="16"/>
        </w:rPr>
        <w:t xml:space="preserve"> – i.e. one in which a single union maximizes the industry wage bill by adjusting firm-level wages to the firm’s relative competitiveness – i</w:t>
      </w:r>
      <w:r w:rsidRPr="00DE2072">
        <w:rPr>
          <w:rFonts w:asciiTheme="majorHAnsi" w:hAnsiTheme="majorHAnsi" w:cstheme="majorHAnsi"/>
          <w:u w:val="single"/>
        </w:rPr>
        <w:t xml:space="preserve">s </w:t>
      </w:r>
      <w:r w:rsidRPr="00DE2072">
        <w:rPr>
          <w:rFonts w:asciiTheme="majorHAnsi" w:hAnsiTheme="majorHAnsi" w:cstheme="majorHAnsi"/>
          <w:highlight w:val="green"/>
          <w:u w:val="single"/>
        </w:rPr>
        <w:t>more inducive of</w:t>
      </w:r>
      <w:r w:rsidRPr="00DE2072">
        <w:rPr>
          <w:rFonts w:asciiTheme="majorHAnsi" w:hAnsiTheme="majorHAnsi" w:cstheme="majorHAnsi"/>
          <w:u w:val="single"/>
        </w:rPr>
        <w:t xml:space="preserve"> product </w:t>
      </w:r>
      <w:r w:rsidRPr="00DE2072">
        <w:rPr>
          <w:rFonts w:asciiTheme="majorHAnsi" w:hAnsiTheme="majorHAnsi" w:cstheme="majorHAnsi"/>
          <w:highlight w:val="green"/>
          <w:u w:val="single"/>
        </w:rPr>
        <w:t>innovations</w:t>
      </w:r>
      <w:r w:rsidRPr="00DE2072">
        <w:rPr>
          <w:rFonts w:asciiTheme="majorHAnsi" w:hAnsiTheme="majorHAnsi" w:cstheme="majorHAnsi"/>
          <w:u w:val="single"/>
        </w:rPr>
        <w:t xml:space="preserve"> than a system in which wages are set at their competitive level,</w:t>
      </w:r>
      <w:r w:rsidRPr="00DE2072">
        <w:rPr>
          <w:rFonts w:asciiTheme="majorHAnsi" w:hAnsiTheme="majorHAnsi" w:cstheme="majorHAnsi"/>
          <w:sz w:val="16"/>
        </w:rPr>
        <w:t xml:space="preserve"> the larger is the voice capacity of workers’ representative bodies. </w:t>
      </w:r>
      <w:r w:rsidRPr="00DE2072">
        <w:rPr>
          <w:rFonts w:asciiTheme="majorHAnsi" w:hAnsiTheme="majorHAnsi" w:cstheme="majorHAnsi"/>
          <w:u w:val="single"/>
        </w:rPr>
        <w:t xml:space="preserve">The same </w:t>
      </w:r>
      <w:r w:rsidRPr="00DE2072">
        <w:rPr>
          <w:rFonts w:asciiTheme="majorHAnsi" w:hAnsiTheme="majorHAnsi" w:cstheme="majorHAnsi"/>
          <w:highlight w:val="green"/>
          <w:u w:val="single"/>
        </w:rPr>
        <w:t>effect on process innovation appears</w:t>
      </w:r>
      <w:r w:rsidRPr="00DE2072">
        <w:rPr>
          <w:rFonts w:asciiTheme="majorHAnsi" w:hAnsiTheme="majorHAnsi" w:cstheme="majorHAnsi"/>
          <w:u w:val="single"/>
        </w:rPr>
        <w:t xml:space="preserve"> instead inverse Ushaped, with intermediate levels of voice capacity that maximize the probability of cooperative wage bargaining systems to outperform the pure market</w:t>
      </w:r>
      <w:r w:rsidRPr="00DE2072">
        <w:rPr>
          <w:rFonts w:asciiTheme="majorHAnsi" w:hAnsiTheme="majorHAnsi" w:cstheme="majorHAnsi"/>
          <w:sz w:val="16"/>
        </w:rPr>
        <w:t xml:space="preserve">. To test the model’s main predictions, </w:t>
      </w:r>
      <w:r w:rsidRPr="00DE2072">
        <w:rPr>
          <w:rFonts w:asciiTheme="majorHAnsi" w:hAnsiTheme="majorHAnsi" w:cstheme="majorHAnsi"/>
          <w:u w:val="single"/>
        </w:rPr>
        <w:t xml:space="preserve">we </w:t>
      </w:r>
      <w:r w:rsidRPr="00DE2072">
        <w:rPr>
          <w:rFonts w:asciiTheme="majorHAnsi" w:hAnsiTheme="majorHAnsi" w:cstheme="majorHAnsi"/>
          <w:highlight w:val="green"/>
          <w:u w:val="single"/>
        </w:rPr>
        <w:t>use a</w:t>
      </w:r>
      <w:r w:rsidRPr="00DE2072">
        <w:rPr>
          <w:rFonts w:asciiTheme="majorHAnsi" w:hAnsiTheme="majorHAnsi" w:cstheme="majorHAnsi"/>
          <w:u w:val="single"/>
        </w:rPr>
        <w:t xml:space="preserve"> large </w:t>
      </w:r>
      <w:r w:rsidRPr="00DE2072">
        <w:rPr>
          <w:rFonts w:asciiTheme="majorHAnsi" w:hAnsiTheme="majorHAnsi" w:cstheme="majorHAnsi"/>
          <w:highlight w:val="green"/>
          <w:u w:val="single"/>
        </w:rPr>
        <w:t>representative sample</w:t>
      </w:r>
      <w:r w:rsidRPr="00DE2072">
        <w:rPr>
          <w:rFonts w:asciiTheme="majorHAnsi" w:hAnsiTheme="majorHAnsi" w:cstheme="majorHAnsi"/>
          <w:u w:val="single"/>
        </w:rPr>
        <w:t xml:space="preserve"> of Italian firms and take advantage of the existence of establishment-level workers’ representative bodies to 25 </w:t>
      </w:r>
      <w:r w:rsidRPr="00DE2072">
        <w:rPr>
          <w:rFonts w:asciiTheme="majorHAnsi" w:hAnsiTheme="majorHAnsi" w:cstheme="majorHAnsi"/>
          <w:highlight w:val="green"/>
          <w:u w:val="single"/>
        </w:rPr>
        <w:t>capture the variability of</w:t>
      </w:r>
      <w:r w:rsidRPr="00DE2072">
        <w:rPr>
          <w:rFonts w:asciiTheme="majorHAnsi" w:hAnsiTheme="majorHAnsi" w:cstheme="majorHAnsi"/>
          <w:u w:val="single"/>
        </w:rPr>
        <w:t xml:space="preserve"> workers’ </w:t>
      </w:r>
      <w:r w:rsidRPr="00DE2072">
        <w:rPr>
          <w:rFonts w:asciiTheme="majorHAnsi" w:hAnsiTheme="majorHAnsi" w:cstheme="majorHAnsi"/>
          <w:highlight w:val="green"/>
          <w:u w:val="single"/>
        </w:rPr>
        <w:t>voice capacity</w:t>
      </w:r>
      <w:r w:rsidRPr="00DE2072">
        <w:rPr>
          <w:rFonts w:asciiTheme="majorHAnsi" w:hAnsiTheme="majorHAnsi" w:cstheme="majorHAnsi"/>
          <w:u w:val="single"/>
        </w:rPr>
        <w:t xml:space="preserve"> across firms and over time</w:t>
      </w:r>
      <w:r w:rsidRPr="00DE2072">
        <w:rPr>
          <w:rFonts w:asciiTheme="majorHAnsi" w:hAnsiTheme="majorHAnsi" w:cstheme="majorHAnsi"/>
          <w:sz w:val="16"/>
        </w:rPr>
        <w:t xml:space="preserve">. Consistently with the theory, we find that </w:t>
      </w:r>
      <w:r w:rsidRPr="00DE2072">
        <w:rPr>
          <w:rFonts w:asciiTheme="majorHAnsi" w:hAnsiTheme="majorHAnsi" w:cstheme="majorHAnsi"/>
          <w:u w:val="single"/>
        </w:rPr>
        <w:t xml:space="preserve">the presence of a workers’ representation within the firm </w:t>
      </w:r>
      <w:r w:rsidRPr="00DE2072">
        <w:rPr>
          <w:rFonts w:asciiTheme="majorHAnsi" w:hAnsiTheme="majorHAnsi" w:cstheme="majorHAnsi"/>
          <w:highlight w:val="green"/>
          <w:u w:val="single"/>
        </w:rPr>
        <w:t>enhances the propensity to innovate</w:t>
      </w:r>
      <w:r w:rsidRPr="00DE2072">
        <w:rPr>
          <w:rFonts w:asciiTheme="majorHAnsi" w:hAnsiTheme="majorHAnsi" w:cstheme="majorHAnsi"/>
          <w:u w:val="single"/>
        </w:rPr>
        <w:t xml:space="preserve"> the products </w:t>
      </w:r>
      <w:r w:rsidRPr="00DE2072">
        <w:rPr>
          <w:rFonts w:asciiTheme="majorHAnsi" w:hAnsiTheme="majorHAnsi" w:cstheme="majorHAnsi"/>
          <w:highlight w:val="green"/>
          <w:u w:val="single"/>
        </w:rPr>
        <w:t>by</w:t>
      </w:r>
      <w:r w:rsidRPr="00DE2072">
        <w:rPr>
          <w:rFonts w:asciiTheme="majorHAnsi" w:hAnsiTheme="majorHAnsi" w:cstheme="majorHAnsi"/>
          <w:u w:val="single"/>
        </w:rPr>
        <w:t xml:space="preserve"> up to </w:t>
      </w:r>
      <w:r w:rsidRPr="00DE2072">
        <w:rPr>
          <w:rFonts w:asciiTheme="majorHAnsi" w:hAnsiTheme="majorHAnsi" w:cstheme="majorHAnsi"/>
          <w:highlight w:val="green"/>
          <w:u w:val="single"/>
        </w:rPr>
        <w:t>23 percent</w:t>
      </w:r>
      <w:r w:rsidRPr="00DE2072">
        <w:rPr>
          <w:rFonts w:asciiTheme="majorHAnsi" w:hAnsiTheme="majorHAnsi" w:cstheme="majorHAnsi"/>
          <w:u w:val="single"/>
        </w:rPr>
        <w:t>age points when we use an IV approach</w:t>
      </w:r>
      <w:r w:rsidRPr="00DE2072">
        <w:rPr>
          <w:rFonts w:asciiTheme="majorHAnsi" w:hAnsiTheme="majorHAnsi" w:cstheme="majorHAnsi"/>
          <w:sz w:val="16"/>
        </w:rPr>
        <w:t xml:space="preserve">. This </w:t>
      </w:r>
      <w:r w:rsidRPr="00DE2072">
        <w:rPr>
          <w:rFonts w:asciiTheme="majorHAnsi" w:hAnsiTheme="majorHAnsi" w:cstheme="majorHAnsi"/>
          <w:u w:val="single"/>
        </w:rPr>
        <w:t xml:space="preserve">suggests that workers’ voice instruments are on average </w:t>
      </w:r>
      <w:r w:rsidRPr="00DE2072">
        <w:rPr>
          <w:rFonts w:asciiTheme="majorHAnsi" w:hAnsiTheme="majorHAnsi" w:cstheme="majorHAnsi"/>
          <w:highlight w:val="green"/>
          <w:u w:val="single"/>
        </w:rPr>
        <w:t>very effective</w:t>
      </w:r>
      <w:r w:rsidRPr="00DE2072">
        <w:rPr>
          <w:rFonts w:asciiTheme="majorHAnsi" w:hAnsiTheme="majorHAnsi" w:cstheme="majorHAnsi"/>
          <w:sz w:val="16"/>
        </w:rPr>
        <w:t xml:space="preserve">, what in turn – as suggested by the theory – depresses the propensity to process innovation. Heterogeneity analysis suggests that – beyond formal representation – the actual voice power of workers varies across firms, and that tends to vanish beyond a certain firm size. Our analysis has strong policy implications. Deregulation has been a hallmark of labor market policies since the early nineties, thereby including industrial relations (IMF, 1999; OECD, 1994). The </w:t>
      </w:r>
      <w:r w:rsidRPr="00DE2072">
        <w:rPr>
          <w:rFonts w:asciiTheme="majorHAnsi" w:hAnsiTheme="majorHAnsi" w:cstheme="majorHAnsi"/>
          <w:u w:val="single"/>
        </w:rPr>
        <w:t>general advice</w:t>
      </w:r>
      <w:r w:rsidRPr="00DE2072">
        <w:rPr>
          <w:rFonts w:asciiTheme="majorHAnsi" w:hAnsiTheme="majorHAnsi" w:cstheme="majorHAnsi"/>
          <w:sz w:val="16"/>
        </w:rPr>
        <w:t xml:space="preserve"> was that collective bargaining should be moved from the national/sectoral level to the local/firm one, to better match productivity. In other words, </w:t>
      </w:r>
      <w:r w:rsidRPr="00DE2072">
        <w:rPr>
          <w:rFonts w:asciiTheme="majorHAnsi" w:hAnsiTheme="majorHAnsi" w:cstheme="majorHAnsi"/>
          <w:u w:val="single"/>
        </w:rPr>
        <w:t>industrial relations should mimic the market more closely</w:t>
      </w:r>
      <w:r w:rsidRPr="00DE2072">
        <w:rPr>
          <w:rFonts w:asciiTheme="majorHAnsi" w:hAnsiTheme="majorHAnsi" w:cstheme="majorHAnsi"/>
          <w:sz w:val="16"/>
        </w:rPr>
        <w:t xml:space="preserve">. </w:t>
      </w:r>
      <w:r w:rsidRPr="00DE2072">
        <w:rPr>
          <w:rFonts w:asciiTheme="majorHAnsi" w:hAnsiTheme="majorHAnsi" w:cstheme="majorHAnsi"/>
          <w:u w:val="single"/>
        </w:rPr>
        <w:t>With this article, we suggest that this is not necessarily beneficial to innovation.</w:t>
      </w:r>
      <w:r w:rsidRPr="00DE2072">
        <w:rPr>
          <w:rFonts w:asciiTheme="majorHAnsi" w:hAnsiTheme="majorHAnsi" w:cstheme="majorHAnsi"/>
          <w:sz w:val="16"/>
        </w:rPr>
        <w:t xml:space="preserve"> Indeed, </w:t>
      </w:r>
      <w:r w:rsidRPr="00DE2072">
        <w:rPr>
          <w:rFonts w:asciiTheme="majorHAnsi" w:hAnsiTheme="majorHAnsi" w:cstheme="majorHAnsi"/>
          <w:u w:val="single"/>
        </w:rPr>
        <w:t xml:space="preserve">we show that a </w:t>
      </w:r>
      <w:r w:rsidRPr="00DE2072">
        <w:rPr>
          <w:rFonts w:asciiTheme="majorHAnsi" w:hAnsiTheme="majorHAnsi" w:cstheme="majorHAnsi"/>
          <w:highlight w:val="green"/>
          <w:u w:val="single"/>
        </w:rPr>
        <w:t>system</w:t>
      </w:r>
      <w:r w:rsidRPr="00DE2072">
        <w:rPr>
          <w:rFonts w:asciiTheme="majorHAnsi" w:hAnsiTheme="majorHAnsi" w:cstheme="majorHAnsi"/>
          <w:u w:val="single"/>
        </w:rPr>
        <w:t xml:space="preserve"> </w:t>
      </w:r>
      <w:r w:rsidRPr="00DE2072">
        <w:rPr>
          <w:rFonts w:asciiTheme="majorHAnsi" w:hAnsiTheme="majorHAnsi" w:cstheme="majorHAnsi"/>
          <w:highlight w:val="green"/>
          <w:u w:val="single"/>
        </w:rPr>
        <w:t>where</w:t>
      </w:r>
      <w:r w:rsidRPr="00DE2072">
        <w:rPr>
          <w:rFonts w:asciiTheme="majorHAnsi" w:hAnsiTheme="majorHAnsi" w:cstheme="majorHAnsi"/>
          <w:u w:val="single"/>
        </w:rPr>
        <w:t xml:space="preserve"> bargaining occurs at the sectoral level and an intermediate voice capacity of </w:t>
      </w:r>
      <w:r w:rsidRPr="00DE2072">
        <w:rPr>
          <w:rFonts w:asciiTheme="majorHAnsi" w:hAnsiTheme="majorHAnsi" w:cstheme="majorHAnsi"/>
          <w:highlight w:val="green"/>
          <w:u w:val="single"/>
        </w:rPr>
        <w:t>unions</w:t>
      </w:r>
      <w:r w:rsidRPr="00DE2072">
        <w:rPr>
          <w:rFonts w:asciiTheme="majorHAnsi" w:hAnsiTheme="majorHAnsi" w:cstheme="majorHAnsi"/>
          <w:u w:val="single"/>
        </w:rPr>
        <w:t xml:space="preserve"> is </w:t>
      </w:r>
      <w:r w:rsidRPr="00DE2072">
        <w:rPr>
          <w:rFonts w:asciiTheme="majorHAnsi" w:hAnsiTheme="majorHAnsi" w:cstheme="majorHAnsi"/>
          <w:highlight w:val="green"/>
          <w:u w:val="single"/>
        </w:rPr>
        <w:t>preserved outperforms</w:t>
      </w:r>
      <w:r w:rsidRPr="00DE2072">
        <w:rPr>
          <w:rFonts w:asciiTheme="majorHAnsi" w:hAnsiTheme="majorHAnsi" w:cstheme="majorHAnsi"/>
          <w:u w:val="single"/>
        </w:rPr>
        <w:t xml:space="preserve"> the market with respect to both product and process innovation</w:t>
      </w:r>
      <w:r w:rsidRPr="00DE2072">
        <w:rPr>
          <w:rFonts w:asciiTheme="majorHAnsi" w:hAnsiTheme="majorHAnsi" w:cstheme="majorHAnsi"/>
          <w:sz w:val="16"/>
        </w:rPr>
        <w:t xml:space="preserve">. </w:t>
      </w:r>
      <w:r w:rsidRPr="00DE2072">
        <w:rPr>
          <w:rFonts w:asciiTheme="majorHAnsi" w:hAnsiTheme="majorHAnsi" w:cstheme="majorHAnsi"/>
          <w:u w:val="single"/>
        </w:rPr>
        <w:t>Local or firm agreements should therefore combine rather than substitute a more overarching bargaining system</w:t>
      </w:r>
      <w:r w:rsidRPr="00DE2072">
        <w:rPr>
          <w:rFonts w:asciiTheme="majorHAnsi" w:hAnsiTheme="majorHAnsi" w:cstheme="majorHAnsi"/>
          <w:sz w:val="16"/>
        </w:rPr>
        <w:t>.</w:t>
      </w:r>
    </w:p>
    <w:p w14:paraId="73767ED1" w14:textId="77777777" w:rsidR="00DC4A4C" w:rsidRPr="00AE3907" w:rsidRDefault="00DC4A4C" w:rsidP="00DC4A4C"/>
    <w:p w14:paraId="238B6EF5" w14:textId="77777777" w:rsidR="00CC221A" w:rsidRPr="00F71695" w:rsidRDefault="00CC221A" w:rsidP="00CC221A">
      <w:pPr>
        <w:rPr>
          <w:rFonts w:asciiTheme="majorHAnsi" w:hAnsiTheme="majorHAnsi" w:cstheme="majorHAnsi"/>
        </w:rPr>
      </w:pPr>
    </w:p>
    <w:p w14:paraId="372C7EE7" w14:textId="77777777" w:rsidR="00CC221A" w:rsidRPr="00F71695" w:rsidRDefault="00CC221A" w:rsidP="00CC221A">
      <w:pPr>
        <w:pStyle w:val="Heading4"/>
        <w:rPr>
          <w:rFonts w:asciiTheme="majorHAnsi" w:hAnsiTheme="majorHAnsi" w:cstheme="majorHAnsi"/>
        </w:rPr>
      </w:pPr>
      <w:r w:rsidRPr="00F71695">
        <w:rPr>
          <w:rFonts w:asciiTheme="majorHAnsi" w:hAnsiTheme="majorHAnsi" w:cstheme="majorHAnsi"/>
        </w:rPr>
        <w:lastRenderedPageBreak/>
        <w:t xml:space="preserve">Status Quo protections don’t solve—locks in income inequality, wage stagnation, and years of structural interference. Samuels 10/8 </w:t>
      </w:r>
    </w:p>
    <w:p w14:paraId="410D2BD9" w14:textId="77777777" w:rsidR="00CC221A" w:rsidRPr="00F71695" w:rsidRDefault="00CC221A" w:rsidP="00CC221A">
      <w:pPr>
        <w:rPr>
          <w:rFonts w:asciiTheme="majorHAnsi" w:hAnsiTheme="majorHAnsi" w:cstheme="majorHAnsi"/>
        </w:rPr>
      </w:pPr>
      <w:r w:rsidRPr="00F71695">
        <w:rPr>
          <w:rFonts w:asciiTheme="majorHAnsi" w:hAnsiTheme="majorHAnsi" w:cstheme="majorHAnsi"/>
        </w:rPr>
        <w:t>Alana Semuels October 8, 2021 10, 2-24-2021, "U.S. Workers Are Realizing It's the Perfect Time to Go on Strike," Time, https://time.com/6105109/workers-strike-unemployment/, 10-26-2021//Aanya</w:t>
      </w:r>
    </w:p>
    <w:p w14:paraId="31580C0F" w14:textId="77777777" w:rsidR="00CC221A" w:rsidRPr="00F71695" w:rsidRDefault="00CC221A" w:rsidP="00CC221A">
      <w:pPr>
        <w:rPr>
          <w:rFonts w:asciiTheme="majorHAnsi" w:hAnsiTheme="majorHAnsi" w:cstheme="majorHAnsi"/>
          <w:sz w:val="16"/>
        </w:rPr>
      </w:pPr>
      <w:r w:rsidRPr="00F71695">
        <w:rPr>
          <w:rStyle w:val="StyleUnderline"/>
          <w:rFonts w:asciiTheme="majorHAnsi" w:hAnsiTheme="majorHAnsi" w:cstheme="majorHAnsi"/>
          <w:highlight w:val="cyan"/>
        </w:rPr>
        <w:t>Greater income inequality, more strikes</w:t>
      </w:r>
      <w:r w:rsidRPr="00F71695">
        <w:rPr>
          <w:rFonts w:asciiTheme="majorHAnsi" w:hAnsiTheme="majorHAnsi" w:cstheme="majorHAnsi"/>
          <w:sz w:val="16"/>
        </w:rPr>
        <w:t xml:space="preserve"> Part of the support of unions and organizing may come from Americans’ discontent with growing inequality, much as inequality a century ago galvanized a labor movement then, says Tom Kochan, a professor of work and employment research at MIT. There are a growing number of billionaires in America–708 as of August—with a net worth of $4.7 trillion as of August 17. That’s more than the total net worth of the bottom 50% of Americans. “I think the </w:t>
      </w:r>
      <w:r w:rsidRPr="00F71695">
        <w:rPr>
          <w:rStyle w:val="StyleUnderline"/>
          <w:rFonts w:asciiTheme="majorHAnsi" w:hAnsiTheme="majorHAnsi" w:cstheme="majorHAnsi"/>
          <w:highlight w:val="cyan"/>
        </w:rPr>
        <w:t>accumulated effects of</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the </w:t>
      </w:r>
      <w:r w:rsidRPr="00F71695">
        <w:rPr>
          <w:rStyle w:val="StyleUnderline"/>
          <w:rFonts w:asciiTheme="majorHAnsi" w:hAnsiTheme="majorHAnsi" w:cstheme="majorHAnsi"/>
          <w:highlight w:val="cyan"/>
        </w:rPr>
        <w:t>loss of</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good </w:t>
      </w:r>
      <w:r w:rsidRPr="00F71695">
        <w:rPr>
          <w:rStyle w:val="StyleUnderline"/>
          <w:rFonts w:asciiTheme="majorHAnsi" w:hAnsiTheme="majorHAnsi" w:cstheme="majorHAnsi"/>
          <w:highlight w:val="cyan"/>
        </w:rPr>
        <w:t>jobs in manufacturing, stagnant wages, growing inequality</w:t>
      </w:r>
      <w:r w:rsidRPr="00F71695">
        <w:rPr>
          <w:rStyle w:val="StyleUnderline"/>
          <w:rFonts w:asciiTheme="majorHAnsi" w:hAnsiTheme="majorHAnsi" w:cstheme="majorHAnsi"/>
        </w:rPr>
        <w:t xml:space="preserve">, and </w:t>
      </w:r>
      <w:r w:rsidRPr="00F71695">
        <w:rPr>
          <w:rFonts w:asciiTheme="majorHAnsi" w:hAnsiTheme="majorHAnsi" w:cstheme="majorHAnsi"/>
          <w:sz w:val="16"/>
        </w:rPr>
        <w:t xml:space="preserve">the growing </w:t>
      </w:r>
      <w:r w:rsidRPr="00F71695">
        <w:rPr>
          <w:rStyle w:val="StyleUnderline"/>
          <w:rFonts w:asciiTheme="majorHAnsi" w:hAnsiTheme="majorHAnsi" w:cstheme="majorHAnsi"/>
          <w:highlight w:val="cyan"/>
        </w:rPr>
        <w:t>disparity</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between executives and managers and the workforce—all of that is </w:t>
      </w:r>
      <w:r w:rsidRPr="00F71695">
        <w:rPr>
          <w:rStyle w:val="StyleUnderline"/>
          <w:rFonts w:asciiTheme="majorHAnsi" w:hAnsiTheme="majorHAnsi" w:cstheme="majorHAnsi"/>
        </w:rPr>
        <w:t xml:space="preserve">fueling increases </w:t>
      </w:r>
      <w:r w:rsidRPr="00F71695">
        <w:rPr>
          <w:rFonts w:asciiTheme="majorHAnsi" w:hAnsiTheme="majorHAnsi" w:cstheme="majorHAnsi"/>
          <w:sz w:val="16"/>
        </w:rPr>
        <w:t xml:space="preserve">in organizing,” he says. Some of this labor activism was happening before the pandemic, Kochan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w:t>
      </w:r>
    </w:p>
    <w:p w14:paraId="19D36854" w14:textId="77777777" w:rsidR="00CC221A" w:rsidRPr="00F71695" w:rsidRDefault="00CC221A" w:rsidP="00CC221A">
      <w:pPr>
        <w:spacing w:after="0" w:line="240" w:lineRule="auto"/>
        <w:rPr>
          <w:rFonts w:asciiTheme="majorHAnsi" w:eastAsia="Times New Roman" w:hAnsiTheme="majorHAnsi" w:cstheme="majorHAnsi"/>
          <w:sz w:val="24"/>
        </w:rPr>
      </w:pPr>
      <w:r w:rsidRPr="00F71695">
        <w:rPr>
          <w:rFonts w:asciiTheme="majorHAnsi" w:eastAsia="Times New Roman" w:hAnsiTheme="majorHAnsi" w:cstheme="majorHAnsi"/>
          <w:sz w:val="24"/>
        </w:rPr>
        <w:fldChar w:fldCharType="begin"/>
      </w:r>
      <w:r w:rsidRPr="00F71695">
        <w:rPr>
          <w:rFonts w:asciiTheme="majorHAnsi" w:eastAsia="Times New Roman" w:hAnsiTheme="majorHAnsi" w:cstheme="majorHAnsi"/>
          <w:sz w:val="24"/>
        </w:rPr>
        <w:instrText xml:space="preserve"> INCLUDEPICTURE "https://api.time.com/wp-content/uploads/2021/10/Gallup_Labor_Unions1.png?w=1600&amp;quality=70" \* MERGEFORMATINET </w:instrText>
      </w:r>
      <w:r w:rsidRPr="00F71695">
        <w:rPr>
          <w:rFonts w:asciiTheme="majorHAnsi" w:eastAsia="Times New Roman" w:hAnsiTheme="majorHAnsi" w:cstheme="majorHAnsi"/>
          <w:sz w:val="24"/>
        </w:rPr>
        <w:fldChar w:fldCharType="separate"/>
      </w:r>
      <w:r w:rsidRPr="00F71695">
        <w:rPr>
          <w:rFonts w:asciiTheme="majorHAnsi" w:eastAsia="Times New Roman" w:hAnsiTheme="majorHAnsi" w:cstheme="majorHAnsi"/>
          <w:noProof/>
          <w:sz w:val="24"/>
        </w:rPr>
        <w:drawing>
          <wp:inline distT="0" distB="0" distL="0" distR="0" wp14:anchorId="5D47B549" wp14:editId="23028DE9">
            <wp:extent cx="5486400" cy="2834640"/>
            <wp:effectExtent l="0" t="0" r="0" b="0"/>
            <wp:docPr id="1" name="Picture 1" descr="Support for labor unions has increas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 for labor unions has increased in recent year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2834640"/>
                    </a:xfrm>
                    <a:prstGeom prst="rect">
                      <a:avLst/>
                    </a:prstGeom>
                    <a:noFill/>
                    <a:ln>
                      <a:noFill/>
                    </a:ln>
                  </pic:spPr>
                </pic:pic>
              </a:graphicData>
            </a:graphic>
          </wp:inline>
        </w:drawing>
      </w:r>
      <w:r w:rsidRPr="00F71695">
        <w:rPr>
          <w:rFonts w:asciiTheme="majorHAnsi" w:eastAsia="Times New Roman" w:hAnsiTheme="majorHAnsi" w:cstheme="majorHAnsi"/>
          <w:sz w:val="24"/>
        </w:rPr>
        <w:fldChar w:fldCharType="end"/>
      </w:r>
    </w:p>
    <w:p w14:paraId="5E561FED" w14:textId="77777777" w:rsidR="00CC221A" w:rsidRPr="00F71695" w:rsidRDefault="00CC221A" w:rsidP="00CC221A">
      <w:pPr>
        <w:rPr>
          <w:rFonts w:asciiTheme="majorHAnsi" w:hAnsiTheme="majorHAnsi" w:cstheme="majorHAnsi"/>
        </w:rPr>
      </w:pPr>
    </w:p>
    <w:p w14:paraId="2913B6E4" w14:textId="77777777" w:rsidR="00CC221A" w:rsidRPr="00F71695" w:rsidRDefault="00CC221A" w:rsidP="00CC221A">
      <w:pPr>
        <w:rPr>
          <w:rFonts w:asciiTheme="majorHAnsi" w:hAnsiTheme="majorHAnsi" w:cstheme="majorHAnsi"/>
        </w:rPr>
      </w:pPr>
      <w:r w:rsidRPr="00F71695">
        <w:rPr>
          <w:rFonts w:asciiTheme="majorHAnsi" w:hAnsiTheme="majorHAnsi" w:cstheme="majorHAnsi"/>
        </w:rPr>
        <w:t xml:space="preserve">Support for labor unions has increased in recent years Gallup </w:t>
      </w:r>
    </w:p>
    <w:p w14:paraId="745C22F7" w14:textId="77777777" w:rsidR="00CC221A" w:rsidRPr="00F71695" w:rsidRDefault="00CC221A" w:rsidP="00CC221A">
      <w:pPr>
        <w:rPr>
          <w:rFonts w:asciiTheme="majorHAnsi" w:hAnsiTheme="majorHAnsi" w:cstheme="majorHAnsi"/>
          <w:sz w:val="16"/>
        </w:rPr>
      </w:pPr>
      <w:r w:rsidRPr="00F71695">
        <w:rPr>
          <w:rFonts w:asciiTheme="majorHAnsi" w:hAnsiTheme="majorHAnsi" w:cstheme="majorHAnsi"/>
          <w:sz w:val="16"/>
        </w:rPr>
        <w:t xml:space="preserve">The year 2019 saw 25 work stoppages involving 1,000 or more workers, the most since 2001. In 2017, 48% of non-unionized workers said they would vote to join a union if given the chance, higher than the share who said that in 1995 (32%) and 1977 (33%), according to Kochan’s research. The </w:t>
      </w:r>
      <w:r w:rsidRPr="00F71695">
        <w:rPr>
          <w:rStyle w:val="StyleUnderline"/>
          <w:rFonts w:asciiTheme="majorHAnsi" w:hAnsiTheme="majorHAnsi" w:cstheme="majorHAnsi"/>
        </w:rPr>
        <w:t>p</w:t>
      </w:r>
      <w:r w:rsidRPr="00F71695">
        <w:rPr>
          <w:rStyle w:val="StyleUnderline"/>
          <w:rFonts w:asciiTheme="majorHAnsi" w:hAnsiTheme="majorHAnsi" w:cstheme="majorHAnsi"/>
          <w:highlight w:val="cyan"/>
        </w:rPr>
        <w:t>andemic</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worsened working conditions</w:t>
      </w:r>
      <w:r w:rsidRPr="00F71695">
        <w:rPr>
          <w:rStyle w:val="StyleUnderline"/>
          <w:rFonts w:asciiTheme="majorHAnsi" w:hAnsiTheme="majorHAnsi" w:cstheme="majorHAnsi"/>
        </w:rPr>
        <w:t xml:space="preserve"> for thousands</w:t>
      </w:r>
      <w:r w:rsidRPr="00F71695">
        <w:rPr>
          <w:rFonts w:asciiTheme="majorHAnsi" w:hAnsiTheme="majorHAnsi" w:cstheme="majorHAnsi"/>
          <w:sz w:val="16"/>
        </w:rPr>
        <w:t xml:space="preserve"> of workers like Deyo. Kellogg workers at a plant in Battle Creek, Mich., told the local news that they were lauded as heroes for working </w:t>
      </w:r>
      <w:r w:rsidRPr="00F71695">
        <w:rPr>
          <w:rStyle w:val="StyleUnderline"/>
          <w:rFonts w:asciiTheme="majorHAnsi" w:hAnsiTheme="majorHAnsi" w:cstheme="majorHAnsi"/>
        </w:rPr>
        <w:t>16 hour days, seven days a week</w:t>
      </w:r>
      <w:r w:rsidRPr="00F71695">
        <w:rPr>
          <w:rFonts w:asciiTheme="majorHAnsi" w:hAnsiTheme="majorHAnsi" w:cstheme="majorHAnsi"/>
          <w:sz w:val="16"/>
        </w:rPr>
        <w:t xml:space="preserve"> during the pandemic, and rather than reward them, the company recently decided to offshore some of their jobs.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 </w:t>
      </w:r>
      <w:r w:rsidRPr="00F71695">
        <w:rPr>
          <w:rStyle w:val="StyleUnderline"/>
          <w:rFonts w:asciiTheme="majorHAnsi" w:hAnsiTheme="majorHAnsi" w:cstheme="majorHAnsi"/>
          <w:highlight w:val="cyan"/>
        </w:rPr>
        <w:t>Do strikes work?</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For their part, </w:t>
      </w:r>
      <w:r w:rsidRPr="00F71695">
        <w:rPr>
          <w:rStyle w:val="StyleUnderline"/>
          <w:rFonts w:asciiTheme="majorHAnsi" w:hAnsiTheme="majorHAnsi" w:cstheme="majorHAnsi"/>
          <w:highlight w:val="cyan"/>
        </w:rPr>
        <w:t>employers say</w:t>
      </w:r>
      <w:r w:rsidRPr="00F71695">
        <w:rPr>
          <w:rFonts w:asciiTheme="majorHAnsi" w:hAnsiTheme="majorHAnsi" w:cstheme="majorHAnsi"/>
          <w:sz w:val="16"/>
        </w:rPr>
        <w:t xml:space="preserve"> that </w:t>
      </w:r>
      <w:r w:rsidRPr="00F71695">
        <w:rPr>
          <w:rStyle w:val="StyleUnderline"/>
          <w:rFonts w:asciiTheme="majorHAnsi" w:hAnsiTheme="majorHAnsi" w:cstheme="majorHAnsi"/>
          <w:highlight w:val="cyan"/>
        </w:rPr>
        <w:t>they’re being fair,</w:t>
      </w:r>
      <w:r w:rsidRPr="00F71695">
        <w:rPr>
          <w:rFonts w:asciiTheme="majorHAnsi" w:hAnsiTheme="majorHAnsi" w:cstheme="majorHAnsi"/>
          <w:sz w:val="16"/>
        </w:rPr>
        <w:t xml:space="preserve"> and that </w:t>
      </w:r>
      <w:r w:rsidRPr="00F71695">
        <w:rPr>
          <w:rStyle w:val="StyleUnderline"/>
          <w:rFonts w:asciiTheme="majorHAnsi" w:hAnsiTheme="majorHAnsi" w:cstheme="majorHAnsi"/>
        </w:rPr>
        <w:t>workers are</w:t>
      </w:r>
      <w:r w:rsidRPr="00F71695">
        <w:rPr>
          <w:rFonts w:asciiTheme="majorHAnsi" w:hAnsiTheme="majorHAnsi" w:cstheme="majorHAnsi"/>
          <w:sz w:val="16"/>
        </w:rPr>
        <w:t xml:space="preserve"> being</w:t>
      </w:r>
      <w:r w:rsidRPr="00F71695">
        <w:rPr>
          <w:rStyle w:val="StyleUnderline"/>
          <w:rFonts w:asciiTheme="majorHAnsi" w:hAnsiTheme="majorHAnsi" w:cstheme="majorHAnsi"/>
        </w:rPr>
        <w:t xml:space="preserve"> unreasonable.</w:t>
      </w:r>
      <w:r w:rsidRPr="00F71695">
        <w:rPr>
          <w:rFonts w:asciiTheme="majorHAnsi" w:hAnsiTheme="majorHAnsi" w:cstheme="majorHAnsi"/>
          <w:sz w:val="16"/>
        </w:rPr>
        <w:t xml:space="preserve"> Kellogg provides workers with benefits and compensation that are among the industry’s best, a company spokesman, Kris Bahner,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w:t>
      </w:r>
      <w:r w:rsidRPr="00F71695">
        <w:rPr>
          <w:rFonts w:asciiTheme="majorHAnsi" w:hAnsiTheme="majorHAnsi" w:cstheme="majorHAnsi"/>
          <w:sz w:val="16"/>
        </w:rPr>
        <w:lastRenderedPageBreak/>
        <w:t xml:space="preserve">needs to make “fundamental changes,” a spokesperson said, and it cannot afford to spend more than it makes through ticket sales and donations. Carolyn Jackson, the CEO of St. Vincent’s, where Deyo and hundreds of other </w:t>
      </w:r>
      <w:r w:rsidRPr="00F71695">
        <w:rPr>
          <w:rStyle w:val="StyleUnderline"/>
          <w:rFonts w:asciiTheme="majorHAnsi" w:hAnsiTheme="majorHAnsi" w:cstheme="majorHAnsi"/>
          <w:highlight w:val="cyan"/>
        </w:rPr>
        <w:t>nurses are striking</w:t>
      </w:r>
      <w:r w:rsidRPr="00F71695">
        <w:rPr>
          <w:rFonts w:asciiTheme="majorHAnsi" w:hAnsiTheme="majorHAnsi" w:cstheme="majorHAnsi"/>
          <w:sz w:val="16"/>
        </w:rPr>
        <w:t xml:space="preserve">,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w:t>
      </w:r>
      <w:r w:rsidRPr="00F71695">
        <w:rPr>
          <w:rStyle w:val="StyleUnderline"/>
          <w:rFonts w:asciiTheme="majorHAnsi" w:hAnsiTheme="majorHAnsi" w:cstheme="majorHAnsi"/>
          <w:highlight w:val="cyan"/>
        </w:rPr>
        <w:t xml:space="preserve">hiring </w:t>
      </w:r>
      <w:r w:rsidRPr="00F71695">
        <w:rPr>
          <w:rStyle w:val="StyleUnderline"/>
          <w:rFonts w:asciiTheme="majorHAnsi" w:hAnsiTheme="majorHAnsi" w:cstheme="majorHAnsi"/>
        </w:rPr>
        <w:t xml:space="preserve">100 </w:t>
      </w:r>
      <w:r w:rsidRPr="00F71695">
        <w:rPr>
          <w:rStyle w:val="StyleUnderline"/>
          <w:rFonts w:asciiTheme="majorHAnsi" w:hAnsiTheme="majorHAnsi" w:cstheme="majorHAnsi"/>
          <w:highlight w:val="cyan"/>
        </w:rPr>
        <w:t>permanent replacement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nurses in May during a COVID-19 surge, and that the striking nurses are insisting on getting their old positions back. That </w:t>
      </w:r>
      <w:r w:rsidRPr="00F71695">
        <w:rPr>
          <w:rStyle w:val="StyleUnderline"/>
          <w:rFonts w:asciiTheme="majorHAnsi" w:hAnsiTheme="majorHAnsi" w:cstheme="majorHAnsi"/>
          <w:highlight w:val="cyan"/>
        </w:rPr>
        <w:t>the hospital is not budging</w:t>
      </w:r>
      <w:r w:rsidRPr="00F71695">
        <w:rPr>
          <w:rFonts w:asciiTheme="majorHAnsi" w:hAnsiTheme="majorHAnsi" w:cstheme="majorHAnsi"/>
          <w:sz w:val="16"/>
        </w:rPr>
        <w:t xml:space="preserve"> speaks to the fact that </w:t>
      </w:r>
      <w:r w:rsidRPr="00F71695">
        <w:rPr>
          <w:rStyle w:val="StyleUnderline"/>
          <w:rFonts w:asciiTheme="majorHAnsi" w:hAnsiTheme="majorHAnsi" w:cstheme="majorHAnsi"/>
          <w:highlight w:val="cyan"/>
        </w:rPr>
        <w:t>despite</w:t>
      </w:r>
      <w:r w:rsidRPr="00F71695">
        <w:rPr>
          <w:rStyle w:val="StyleUnderline"/>
          <w:rFonts w:asciiTheme="majorHAnsi" w:hAnsiTheme="majorHAnsi" w:cstheme="majorHAnsi"/>
        </w:rPr>
        <w:t xml:space="preserve"> this </w:t>
      </w:r>
      <w:r w:rsidRPr="00F71695">
        <w:rPr>
          <w:rStyle w:val="StyleUnderline"/>
          <w:rFonts w:asciiTheme="majorHAnsi" w:hAnsiTheme="majorHAnsi" w:cstheme="majorHAnsi"/>
          <w:highlight w:val="cyan"/>
        </w:rPr>
        <w:t>increase in worker activism</w:t>
      </w:r>
      <w:r w:rsidRPr="00F71695">
        <w:rPr>
          <w:rFonts w:asciiTheme="majorHAnsi" w:hAnsiTheme="majorHAnsi" w:cstheme="majorHAnsi"/>
          <w:sz w:val="16"/>
        </w:rPr>
        <w:t xml:space="preserve">, </w:t>
      </w:r>
      <w:r w:rsidRPr="00F71695">
        <w:rPr>
          <w:rStyle w:val="StyleUnderline"/>
          <w:rFonts w:asciiTheme="majorHAnsi" w:hAnsiTheme="majorHAnsi" w:cstheme="majorHAnsi"/>
        </w:rPr>
        <w:t xml:space="preserve">workers </w:t>
      </w:r>
      <w:r w:rsidRPr="00F71695">
        <w:rPr>
          <w:rStyle w:val="StyleUnderline"/>
          <w:rFonts w:asciiTheme="majorHAnsi" w:hAnsiTheme="majorHAnsi" w:cstheme="majorHAnsi"/>
          <w:highlight w:val="cyan"/>
        </w:rPr>
        <w:t>may not gain</w:t>
      </w:r>
      <w:r w:rsidRPr="00F71695">
        <w:rPr>
          <w:rFonts w:asciiTheme="majorHAnsi" w:hAnsiTheme="majorHAnsi" w:cstheme="majorHAnsi"/>
          <w:sz w:val="16"/>
        </w:rPr>
        <w:t xml:space="preserve"> much </w:t>
      </w:r>
      <w:r w:rsidRPr="00F71695">
        <w:rPr>
          <w:rStyle w:val="StyleUnderline"/>
          <w:rFonts w:asciiTheme="majorHAnsi" w:hAnsiTheme="majorHAnsi" w:cstheme="majorHAnsi"/>
        </w:rPr>
        <w:t xml:space="preserve">more power </w:t>
      </w:r>
      <w:r w:rsidRPr="00F71695">
        <w:rPr>
          <w:rFonts w:asciiTheme="majorHAnsi" w:hAnsiTheme="majorHAnsi" w:cstheme="majorHAnsi"/>
          <w:sz w:val="16"/>
        </w:rPr>
        <w:t xml:space="preserve">in the long run. </w:t>
      </w:r>
      <w:r w:rsidRPr="00F71695">
        <w:rPr>
          <w:rStyle w:val="StyleUnderline"/>
          <w:rFonts w:asciiTheme="majorHAnsi" w:hAnsiTheme="majorHAnsi" w:cstheme="majorHAnsi"/>
        </w:rPr>
        <w:t xml:space="preserve">Over the last </w:t>
      </w:r>
      <w:r w:rsidRPr="00F71695">
        <w:rPr>
          <w:rStyle w:val="StyleUnderline"/>
          <w:rFonts w:asciiTheme="majorHAnsi" w:hAnsiTheme="majorHAnsi" w:cstheme="majorHAnsi"/>
          <w:highlight w:val="cyan"/>
        </w:rPr>
        <w:t>40 years, the government</w:t>
      </w:r>
      <w:r w:rsidRPr="00F71695">
        <w:rPr>
          <w:rFonts w:asciiTheme="majorHAnsi" w:hAnsiTheme="majorHAnsi" w:cstheme="majorHAnsi"/>
          <w:sz w:val="16"/>
        </w:rPr>
        <w:t xml:space="preserve"> has </w:t>
      </w:r>
      <w:r w:rsidRPr="00F71695">
        <w:rPr>
          <w:rStyle w:val="StyleUnderline"/>
          <w:rFonts w:asciiTheme="majorHAnsi" w:hAnsiTheme="majorHAnsi" w:cstheme="majorHAnsi"/>
          <w:highlight w:val="cyan"/>
        </w:rPr>
        <w:t>made it</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much </w:t>
      </w:r>
      <w:r w:rsidRPr="00F71695">
        <w:rPr>
          <w:rStyle w:val="StyleUnderline"/>
          <w:rFonts w:asciiTheme="majorHAnsi" w:hAnsiTheme="majorHAnsi" w:cstheme="majorHAnsi"/>
          <w:highlight w:val="cyan"/>
        </w:rPr>
        <w:t>more difficult for workers to</w:t>
      </w:r>
      <w:r w:rsidRPr="00F71695">
        <w:rPr>
          <w:rFonts w:asciiTheme="majorHAnsi" w:hAnsiTheme="majorHAnsi" w:cstheme="majorHAnsi"/>
          <w:sz w:val="16"/>
        </w:rPr>
        <w:t xml:space="preserve"> both form unions and to </w:t>
      </w:r>
      <w:r w:rsidRPr="00F71695">
        <w:rPr>
          <w:rStyle w:val="StyleUnderline"/>
          <w:rFonts w:asciiTheme="majorHAnsi" w:hAnsiTheme="majorHAnsi" w:cstheme="majorHAnsi"/>
          <w:highlight w:val="cyan"/>
        </w:rPr>
        <w:t>strike</w:t>
      </w:r>
      <w:r w:rsidRPr="00F71695">
        <w:rPr>
          <w:rFonts w:asciiTheme="majorHAnsi" w:hAnsiTheme="majorHAnsi" w:cstheme="majorHAnsi"/>
          <w:sz w:val="16"/>
          <w:highlight w:val="cyan"/>
        </w:rPr>
        <w:t>,</w:t>
      </w:r>
      <w:r w:rsidRPr="00F71695">
        <w:rPr>
          <w:rFonts w:asciiTheme="majorHAnsi" w:hAnsiTheme="majorHAnsi" w:cstheme="majorHAnsi"/>
          <w:sz w:val="16"/>
        </w:rPr>
        <w:t xml:space="preserve"> says Heidi Shierholz, the president of the Economic Policy Institute, a progressive think tank. </w:t>
      </w:r>
      <w:r w:rsidRPr="00F71695">
        <w:rPr>
          <w:rStyle w:val="StyleUnderline"/>
          <w:rFonts w:asciiTheme="majorHAnsi" w:hAnsiTheme="majorHAnsi" w:cstheme="majorHAnsi"/>
        </w:rPr>
        <w:t>Amazon was able to</w:t>
      </w:r>
      <w:r w:rsidRPr="00F71695">
        <w:rPr>
          <w:rFonts w:asciiTheme="majorHAnsi" w:hAnsiTheme="majorHAnsi" w:cstheme="majorHAnsi"/>
          <w:sz w:val="16"/>
        </w:rPr>
        <w:t xml:space="preserve"> effectively </w:t>
      </w:r>
      <w:r w:rsidRPr="00F71695">
        <w:rPr>
          <w:rStyle w:val="StyleUnderline"/>
          <w:rFonts w:asciiTheme="majorHAnsi" w:hAnsiTheme="majorHAnsi" w:cstheme="majorHAnsi"/>
        </w:rPr>
        <w:t xml:space="preserve">interfere in a union vote </w:t>
      </w:r>
      <w:r w:rsidRPr="00F71695">
        <w:rPr>
          <w:rFonts w:asciiTheme="majorHAnsi" w:hAnsiTheme="majorHAnsi" w:cstheme="majorHAnsi"/>
          <w:sz w:val="16"/>
        </w:rPr>
        <w:t xml:space="preserve">among its workers this spring, she says, </w:t>
      </w:r>
      <w:r w:rsidRPr="00F71695">
        <w:rPr>
          <w:rStyle w:val="StyleUnderline"/>
          <w:rFonts w:asciiTheme="majorHAnsi" w:hAnsiTheme="majorHAnsi" w:cstheme="majorHAnsi"/>
        </w:rPr>
        <w:t>preventing</w:t>
      </w:r>
      <w:r w:rsidRPr="00F71695">
        <w:rPr>
          <w:rFonts w:asciiTheme="majorHAnsi" w:hAnsiTheme="majorHAnsi" w:cstheme="majorHAnsi"/>
          <w:sz w:val="16"/>
        </w:rPr>
        <w:t xml:space="preserve"> the union from </w:t>
      </w:r>
      <w:r w:rsidRPr="00F71695">
        <w:rPr>
          <w:rStyle w:val="StyleUnderline"/>
          <w:rFonts w:asciiTheme="majorHAnsi" w:hAnsiTheme="majorHAnsi" w:cstheme="majorHAnsi"/>
        </w:rPr>
        <w:t>succeeding.</w:t>
      </w:r>
    </w:p>
    <w:p w14:paraId="0DB64B47" w14:textId="77777777" w:rsidR="00CC221A" w:rsidRPr="00F71695" w:rsidRDefault="00CC221A" w:rsidP="00CC221A">
      <w:pPr>
        <w:rPr>
          <w:rFonts w:asciiTheme="majorHAnsi" w:hAnsiTheme="majorHAnsi" w:cstheme="majorHAnsi"/>
        </w:rPr>
      </w:pPr>
    </w:p>
    <w:p w14:paraId="2572ABDA" w14:textId="77777777" w:rsidR="00CC221A" w:rsidRPr="004F58CA" w:rsidRDefault="00CC221A" w:rsidP="00CC221A">
      <w:pPr>
        <w:pStyle w:val="Heading4"/>
        <w:rPr>
          <w:rFonts w:asciiTheme="majorHAnsi" w:hAnsiTheme="majorHAnsi" w:cstheme="majorHAnsi"/>
        </w:rPr>
      </w:pPr>
      <w:r w:rsidRPr="004F58CA">
        <w:rPr>
          <w:rFonts w:asciiTheme="majorHAnsi" w:hAnsiTheme="majorHAnsi" w:cstheme="majorHAnsi"/>
        </w:rPr>
        <w:t>A right to strike is the foundational aspect of collective workforce power and unionized negotiation. Myall 19</w:t>
      </w:r>
    </w:p>
    <w:p w14:paraId="3B37817E" w14:textId="77777777" w:rsidR="00CC221A" w:rsidRPr="004F58CA" w:rsidRDefault="00CC221A" w:rsidP="00CC221A">
      <w:pPr>
        <w:rPr>
          <w:rFonts w:asciiTheme="majorHAnsi" w:hAnsiTheme="majorHAnsi" w:cstheme="majorHAnsi"/>
        </w:rPr>
      </w:pPr>
      <w:r w:rsidRPr="004F58CA">
        <w:rPr>
          <w:rFonts w:asciiTheme="majorHAnsi" w:hAnsiTheme="majorHAnsi" w:cstheme="majorHAnsi"/>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10-26-2021//Aanya</w:t>
      </w:r>
    </w:p>
    <w:p w14:paraId="5B6F9A8F" w14:textId="77777777" w:rsidR="00CC221A" w:rsidRPr="00011E9C" w:rsidRDefault="00CC221A" w:rsidP="00CC221A">
      <w:pPr>
        <w:rPr>
          <w:rFonts w:asciiTheme="majorHAnsi" w:hAnsiTheme="majorHAnsi" w:cstheme="majorHAnsi"/>
          <w:color w:val="000000" w:themeColor="text1"/>
          <w:sz w:val="16"/>
        </w:rPr>
      </w:pPr>
      <w:r w:rsidRPr="004F58CA">
        <w:rPr>
          <w:rFonts w:asciiTheme="majorHAnsi" w:hAnsiTheme="majorHAnsi" w:cstheme="majorHAnsi"/>
          <w:sz w:val="16"/>
        </w:rPr>
        <w:t xml:space="preserve">The right to strike would </w:t>
      </w:r>
      <w:r w:rsidRPr="004F58CA">
        <w:rPr>
          <w:rStyle w:val="StyleUnderline"/>
          <w:rFonts w:asciiTheme="majorHAnsi" w:hAnsiTheme="majorHAnsi" w:cstheme="majorHAnsi"/>
          <w:highlight w:val="cyan"/>
        </w:rPr>
        <w:t>enable fairer negotiations</w:t>
      </w:r>
      <w:r w:rsidRPr="004F58CA">
        <w:rPr>
          <w:rStyle w:val="StyleUnderline"/>
          <w:rFonts w:asciiTheme="majorHAnsi" w:hAnsiTheme="majorHAnsi" w:cstheme="majorHAnsi"/>
        </w:rPr>
        <w:t xml:space="preserve"> </w:t>
      </w:r>
      <w:r w:rsidRPr="004F58CA">
        <w:rPr>
          <w:rStyle w:val="StyleUnderline"/>
          <w:rFonts w:asciiTheme="majorHAnsi" w:hAnsiTheme="majorHAnsi" w:cstheme="majorHAnsi"/>
          <w:highlight w:val="cyan"/>
        </w:rPr>
        <w:t>between</w:t>
      </w:r>
      <w:r w:rsidRPr="004F58CA">
        <w:rPr>
          <w:rStyle w:val="StyleUnderline"/>
          <w:rFonts w:asciiTheme="majorHAnsi" w:hAnsiTheme="majorHAnsi" w:cstheme="majorHAnsi"/>
        </w:rPr>
        <w:t xml:space="preserve"> public </w:t>
      </w:r>
      <w:r w:rsidRPr="004F58CA">
        <w:rPr>
          <w:rStyle w:val="StyleUnderline"/>
          <w:rFonts w:asciiTheme="majorHAnsi" w:hAnsiTheme="majorHAnsi" w:cstheme="majorHAnsi"/>
          <w:highlight w:val="cyan"/>
        </w:rPr>
        <w:t>workers and the government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4F58CA">
        <w:rPr>
          <w:rStyle w:val="StyleUnderline"/>
          <w:rFonts w:asciiTheme="majorHAnsi" w:hAnsiTheme="majorHAnsi" w:cstheme="majorHAnsi"/>
          <w:highlight w:val="cyan"/>
        </w:rPr>
        <w:t>Unions support a fairer economy</w:t>
      </w:r>
      <w:r w:rsidRPr="004F58CA">
        <w:rPr>
          <w:rStyle w:val="StyleUnderline"/>
          <w:rFonts w:asciiTheme="majorHAnsi" w:hAnsiTheme="majorHAnsi" w:cstheme="majorHAnsi"/>
        </w:rPr>
        <w:t>.</w:t>
      </w:r>
      <w:r w:rsidRPr="004F58CA">
        <w:rPr>
          <w:rFonts w:asciiTheme="majorHAnsi" w:hAnsiTheme="majorHAnsi" w:cstheme="majorHAnsi"/>
          <w:sz w:val="16"/>
        </w:rPr>
        <w:t xml:space="preserve"> Periods of </w:t>
      </w:r>
      <w:r w:rsidRPr="004F58CA">
        <w:rPr>
          <w:rStyle w:val="StyleUnderline"/>
          <w:rFonts w:asciiTheme="majorHAnsi" w:hAnsiTheme="majorHAnsi" w:cstheme="majorHAnsi"/>
          <w:highlight w:val="cyan"/>
        </w:rPr>
        <w:t>high union membership</w:t>
      </w:r>
      <w:r w:rsidRPr="004F58CA">
        <w:rPr>
          <w:rFonts w:asciiTheme="majorHAnsi" w:hAnsiTheme="majorHAnsi" w:cstheme="majorHAnsi"/>
          <w:sz w:val="16"/>
        </w:rPr>
        <w:t xml:space="preserve"> are </w:t>
      </w:r>
      <w:r w:rsidRPr="004F58CA">
        <w:rPr>
          <w:rStyle w:val="StyleUnderline"/>
          <w:rFonts w:asciiTheme="majorHAnsi" w:hAnsiTheme="majorHAnsi" w:cstheme="majorHAnsi"/>
          <w:highlight w:val="cyan"/>
        </w:rPr>
        <w:t>associated with lower</w:t>
      </w:r>
      <w:r w:rsidRPr="004F58CA">
        <w:rPr>
          <w:rFonts w:asciiTheme="majorHAnsi" w:hAnsiTheme="majorHAnsi" w:cstheme="majorHAnsi"/>
          <w:sz w:val="16"/>
          <w:highlight w:val="cyan"/>
        </w:rPr>
        <w:t xml:space="preserve"> l</w:t>
      </w:r>
      <w:r w:rsidRPr="004F58CA">
        <w:rPr>
          <w:rFonts w:asciiTheme="majorHAnsi" w:hAnsiTheme="majorHAnsi" w:cstheme="majorHAnsi"/>
          <w:sz w:val="16"/>
        </w:rPr>
        <w:t xml:space="preserve">evels of </w:t>
      </w:r>
      <w:r w:rsidRPr="004F58CA">
        <w:rPr>
          <w:rStyle w:val="StyleUnderline"/>
          <w:rFonts w:asciiTheme="majorHAnsi" w:hAnsiTheme="majorHAnsi" w:cstheme="majorHAnsi"/>
          <w:highlight w:val="cyan"/>
        </w:rPr>
        <w:t>income inequality</w:t>
      </w:r>
      <w:r w:rsidRPr="004F58CA">
        <w:rPr>
          <w:rFonts w:asciiTheme="majorHAnsi" w:hAnsiTheme="majorHAnsi" w:cstheme="majorHAnsi"/>
          <w:sz w:val="16"/>
        </w:rPr>
        <w:t xml:space="preserve">, both nationally and in Maine. </w:t>
      </w:r>
      <w:r w:rsidRPr="004F58CA">
        <w:rPr>
          <w:rStyle w:val="StyleUnderline"/>
          <w:rFonts w:asciiTheme="majorHAnsi" w:hAnsiTheme="majorHAnsi" w:cstheme="majorHAnsi"/>
          <w:highlight w:val="cyan"/>
        </w:rPr>
        <w:t>Strong unions</w:t>
      </w:r>
      <w:r w:rsidRPr="004F58CA">
        <w:rPr>
          <w:rStyle w:val="StyleUnderline"/>
          <w:rFonts w:asciiTheme="majorHAnsi" w:hAnsiTheme="majorHAnsi" w:cstheme="majorHAnsi"/>
        </w:rPr>
        <w:t>,</w:t>
      </w:r>
      <w:r w:rsidRPr="004F58CA">
        <w:rPr>
          <w:rFonts w:asciiTheme="majorHAnsi" w:hAnsiTheme="majorHAnsi" w:cstheme="majorHAnsi"/>
          <w:sz w:val="16"/>
        </w:rPr>
        <w:t xml:space="preserve"> including public-sector unions, have a </w:t>
      </w:r>
      <w:r w:rsidRPr="004F58CA">
        <w:rPr>
          <w:rStyle w:val="StyleUnderline"/>
          <w:rFonts w:asciiTheme="majorHAnsi" w:hAnsiTheme="majorHAnsi" w:cstheme="majorHAnsi"/>
          <w:highlight w:val="cyan"/>
        </w:rPr>
        <w:t>critical role</w:t>
      </w:r>
      <w:r w:rsidRPr="004F58CA">
        <w:rPr>
          <w:rStyle w:val="StyleUnderline"/>
          <w:rFonts w:asciiTheme="majorHAnsi" w:hAnsiTheme="majorHAnsi" w:cstheme="majorHAnsi"/>
        </w:rPr>
        <w:t xml:space="preserve"> to</w:t>
      </w:r>
      <w:r w:rsidRPr="004F58CA">
        <w:rPr>
          <w:rFonts w:asciiTheme="majorHAnsi" w:hAnsiTheme="majorHAnsi" w:cstheme="majorHAnsi"/>
          <w:sz w:val="16"/>
        </w:rPr>
        <w:t xml:space="preserve"> play in </w:t>
      </w:r>
      <w:r w:rsidRPr="004F58CA">
        <w:rPr>
          <w:rStyle w:val="StyleUnderline"/>
          <w:rFonts w:asciiTheme="majorHAnsi" w:hAnsiTheme="majorHAnsi" w:cstheme="majorHAnsi"/>
          <w:highlight w:val="cyan"/>
        </w:rPr>
        <w:t>rebuilding a strong middle class</w:t>
      </w:r>
      <w:r w:rsidRPr="004F58CA">
        <w:rPr>
          <w:rStyle w:val="StyleUnderline"/>
          <w:rFonts w:asciiTheme="majorHAnsi" w:hAnsiTheme="majorHAnsi" w:cstheme="majorHAnsi"/>
        </w:rPr>
        <w:t>.</w:t>
      </w:r>
      <w:r w:rsidRPr="004F58CA">
        <w:rPr>
          <w:rFonts w:asciiTheme="majorHAnsi" w:hAnsiTheme="majorHAnsi" w:cstheme="majorHAnsi"/>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4F58CA">
        <w:rPr>
          <w:rStyle w:val="StyleUnderline"/>
          <w:rFonts w:asciiTheme="majorHAnsi" w:hAnsiTheme="majorHAnsi" w:cstheme="majorHAnsi"/>
        </w:rPr>
        <w:t xml:space="preserve">help </w:t>
      </w:r>
      <w:r w:rsidRPr="004F58CA">
        <w:rPr>
          <w:rStyle w:val="StyleUnderline"/>
          <w:rFonts w:asciiTheme="majorHAnsi" w:hAnsiTheme="majorHAnsi" w:cstheme="majorHAnsi"/>
          <w:highlight w:val="cyan"/>
        </w:rPr>
        <w:t>combat inequities</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within work places. Women and people of color in unions </w:t>
      </w:r>
      <w:r w:rsidRPr="004F58CA">
        <w:rPr>
          <w:rStyle w:val="StyleUnderline"/>
          <w:rFonts w:asciiTheme="majorHAnsi" w:hAnsiTheme="majorHAnsi" w:cstheme="majorHAnsi"/>
        </w:rPr>
        <w:t>face less wage discrimination than</w:t>
      </w:r>
      <w:r w:rsidRPr="004F58CA">
        <w:rPr>
          <w:rFonts w:asciiTheme="majorHAnsi" w:hAnsiTheme="majorHAnsi" w:cstheme="majorHAnsi"/>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percent.[i] All of us have a stake in the success of collective bargaining. But </w:t>
      </w:r>
      <w:r w:rsidRPr="004F58CA">
        <w:rPr>
          <w:rStyle w:val="Emphasis"/>
          <w:rFonts w:asciiTheme="majorHAnsi" w:hAnsiTheme="majorHAnsi" w:cstheme="majorHAnsi"/>
          <w:highlight w:val="cyan"/>
        </w:rPr>
        <w:t xml:space="preserve">a union without the right to strike loses </w:t>
      </w:r>
      <w:r w:rsidRPr="004F58CA">
        <w:rPr>
          <w:rStyle w:val="Emphasis"/>
          <w:rFonts w:asciiTheme="majorHAnsi" w:hAnsiTheme="majorHAnsi" w:cstheme="majorHAnsi"/>
        </w:rPr>
        <w:t xml:space="preserve">much of </w:t>
      </w:r>
      <w:r w:rsidRPr="004F58CA">
        <w:rPr>
          <w:rStyle w:val="Emphasis"/>
          <w:rFonts w:asciiTheme="majorHAnsi" w:hAnsiTheme="majorHAnsi" w:cstheme="majorHAnsi"/>
          <w:highlight w:val="cyan"/>
        </w:rPr>
        <w:t>its negotiating power.</w:t>
      </w:r>
      <w:r w:rsidRPr="004F58CA">
        <w:rPr>
          <w:rFonts w:asciiTheme="majorHAnsi" w:hAnsiTheme="majorHAnsi" w:cstheme="majorHAnsi"/>
          <w:sz w:val="16"/>
        </w:rPr>
        <w:t xml:space="preserve"> The </w:t>
      </w:r>
      <w:r w:rsidRPr="004F58CA">
        <w:rPr>
          <w:rStyle w:val="StyleUnderline"/>
          <w:rFonts w:asciiTheme="majorHAnsi" w:hAnsiTheme="majorHAnsi" w:cstheme="majorHAnsi"/>
          <w:highlight w:val="cyan"/>
        </w:rPr>
        <w:t>right to withdraw</w:t>
      </w:r>
      <w:r w:rsidRPr="004F58CA">
        <w:rPr>
          <w:rFonts w:asciiTheme="majorHAnsi" w:hAnsiTheme="majorHAnsi" w:cstheme="majorHAnsi"/>
          <w:sz w:val="16"/>
        </w:rPr>
        <w:t xml:space="preserve"> your </w:t>
      </w:r>
      <w:r w:rsidRPr="004F58CA">
        <w:rPr>
          <w:rStyle w:val="StyleUnderline"/>
          <w:rFonts w:asciiTheme="majorHAnsi" w:hAnsiTheme="majorHAnsi" w:cstheme="majorHAnsi"/>
          <w:highlight w:val="cyan"/>
        </w:rPr>
        <w:t>labor is the foundation of collective</w:t>
      </w:r>
      <w:r w:rsidRPr="004F58CA">
        <w:rPr>
          <w:rStyle w:val="StyleUnderline"/>
          <w:rFonts w:asciiTheme="majorHAnsi" w:hAnsiTheme="majorHAnsi" w:cstheme="majorHAnsi"/>
        </w:rPr>
        <w:t xml:space="preserve"> worker </w:t>
      </w:r>
      <w:r w:rsidRPr="004F58CA">
        <w:rPr>
          <w:rStyle w:val="StyleUnderline"/>
          <w:rFonts w:asciiTheme="majorHAnsi" w:hAnsiTheme="majorHAnsi" w:cstheme="majorHAnsi"/>
          <w:highlight w:val="cyan"/>
        </w:rPr>
        <w:t>action.</w:t>
      </w:r>
      <w:r w:rsidRPr="004F58CA">
        <w:rPr>
          <w:rFonts w:asciiTheme="majorHAnsi" w:hAnsiTheme="majorHAnsi" w:cstheme="majorHAnsi"/>
          <w:sz w:val="16"/>
        </w:rPr>
        <w:t xml:space="preserve"> When state employees or teachers are sitting across the negotiating table from their employers, </w:t>
      </w:r>
      <w:r w:rsidRPr="004F58CA">
        <w:rPr>
          <w:rStyle w:val="StyleUnderline"/>
          <w:rFonts w:asciiTheme="majorHAnsi" w:hAnsiTheme="majorHAnsi" w:cstheme="majorHAnsi"/>
          <w:highlight w:val="cyan"/>
        </w:rPr>
        <w:t>how much leverage</w:t>
      </w:r>
      <w:r w:rsidRPr="004F58CA">
        <w:rPr>
          <w:rStyle w:val="StyleUnderline"/>
          <w:rFonts w:asciiTheme="majorHAnsi" w:hAnsiTheme="majorHAnsi" w:cstheme="majorHAnsi"/>
        </w:rPr>
        <w:t xml:space="preserve"> do they</w:t>
      </w:r>
      <w:r w:rsidRPr="004F58CA">
        <w:rPr>
          <w:rFonts w:asciiTheme="majorHAnsi" w:hAnsiTheme="majorHAnsi" w:cstheme="majorHAnsi"/>
          <w:sz w:val="16"/>
        </w:rPr>
        <w:t xml:space="preserve"> really </w:t>
      </w:r>
      <w:r w:rsidRPr="004F58CA">
        <w:rPr>
          <w:rStyle w:val="StyleUnderline"/>
          <w:rFonts w:asciiTheme="majorHAnsi" w:hAnsiTheme="majorHAnsi" w:cstheme="majorHAnsi"/>
        </w:rPr>
        <w:t xml:space="preserve">have </w:t>
      </w:r>
      <w:r w:rsidRPr="004F58CA">
        <w:rPr>
          <w:rStyle w:val="StyleUnderline"/>
          <w:rFonts w:asciiTheme="majorHAnsi" w:hAnsiTheme="majorHAnsi" w:cstheme="majorHAnsi"/>
          <w:highlight w:val="cyan"/>
        </w:rPr>
        <w:t>when they can</w:t>
      </w:r>
      <w:r w:rsidRPr="004F58CA">
        <w:rPr>
          <w:rStyle w:val="StyleUnderline"/>
          <w:rFonts w:asciiTheme="majorHAnsi" w:hAnsiTheme="majorHAnsi" w:cstheme="majorHAnsi"/>
        </w:rPr>
        <w:t xml:space="preserve"> be </w:t>
      </w:r>
      <w:r w:rsidRPr="004F58CA">
        <w:rPr>
          <w:rStyle w:val="StyleUnderline"/>
          <w:rFonts w:asciiTheme="majorHAnsi" w:hAnsiTheme="majorHAnsi" w:cstheme="majorHAnsi"/>
          <w:highlight w:val="cyan"/>
        </w:rPr>
        <w:t>made to work without a contract?</w:t>
      </w:r>
      <w:r w:rsidRPr="004F58CA">
        <w:rPr>
          <w:rStyle w:val="StyleUnderline"/>
          <w:rFonts w:asciiTheme="majorHAnsi" w:hAnsiTheme="majorHAnsi" w:cstheme="majorHAnsi"/>
        </w:rPr>
        <w:t xml:space="preserve"> </w:t>
      </w:r>
      <w:r w:rsidRPr="004F58CA">
        <w:rPr>
          <w:rFonts w:asciiTheme="majorHAnsi" w:hAnsiTheme="majorHAnsi" w:cstheme="majorHAnsi"/>
          <w:sz w:val="16"/>
        </w:rPr>
        <w:t xml:space="preserve">It’s like negotiating the price of a car when the salesman knows you’re going to have to buy it — whatever the final price is. </w:t>
      </w:r>
      <w:r w:rsidRPr="004F58CA">
        <w:rPr>
          <w:rStyle w:val="StyleUnderline"/>
          <w:rFonts w:asciiTheme="majorHAnsi" w:hAnsiTheme="majorHAnsi" w:cstheme="majorHAnsi"/>
          <w:highlight w:val="cyan"/>
        </w:rPr>
        <w:t>Research confirms</w:t>
      </w:r>
      <w:r w:rsidRPr="004F58CA">
        <w:rPr>
          <w:rStyle w:val="StyleUnderline"/>
          <w:rFonts w:asciiTheme="majorHAnsi" w:hAnsiTheme="majorHAnsi" w:cstheme="majorHAnsi"/>
        </w:rPr>
        <w:t xml:space="preserve"> that public-sector </w:t>
      </w:r>
      <w:r w:rsidRPr="004F58CA">
        <w:rPr>
          <w:rStyle w:val="StyleUnderline"/>
          <w:rFonts w:asciiTheme="majorHAnsi" w:hAnsiTheme="majorHAnsi" w:cstheme="majorHAnsi"/>
          <w:highlight w:val="cyan"/>
        </w:rPr>
        <w:t>unions are less effective without the right to strike</w:t>
      </w:r>
      <w:r w:rsidRPr="004F58CA">
        <w:rPr>
          <w:rStyle w:val="StyleUnderline"/>
          <w:rFonts w:asciiTheme="majorHAnsi" w:hAnsiTheme="majorHAnsi" w:cstheme="majorHAnsi"/>
        </w:rPr>
        <w:t>.</w:t>
      </w:r>
      <w:r w:rsidRPr="004F58CA">
        <w:rPr>
          <w:rFonts w:asciiTheme="majorHAnsi" w:hAnsiTheme="majorHAnsi" w:cstheme="majorHAnsi"/>
          <w:sz w:val="16"/>
        </w:rPr>
        <w:t xml:space="preserve"> Public </w:t>
      </w:r>
      <w:r w:rsidRPr="004F58CA">
        <w:rPr>
          <w:rStyle w:val="StyleUnderline"/>
          <w:rFonts w:asciiTheme="majorHAnsi" w:hAnsiTheme="majorHAnsi" w:cstheme="majorHAnsi"/>
        </w:rPr>
        <w:t xml:space="preserve">employees with a right to strike </w:t>
      </w:r>
      <w:r w:rsidRPr="004F58CA">
        <w:rPr>
          <w:rStyle w:val="StyleUnderline"/>
          <w:rFonts w:asciiTheme="majorHAnsi" w:hAnsiTheme="majorHAnsi" w:cstheme="majorHAnsi"/>
          <w:highlight w:val="cyan"/>
        </w:rPr>
        <w:t>earn</w:t>
      </w:r>
      <w:r w:rsidRPr="004F58CA">
        <w:rPr>
          <w:rStyle w:val="StyleUnderline"/>
          <w:rFonts w:asciiTheme="majorHAnsi" w:hAnsiTheme="majorHAnsi" w:cstheme="majorHAnsi"/>
        </w:rPr>
        <w:t xml:space="preserve"> between 2 percent and </w:t>
      </w:r>
      <w:r w:rsidRPr="004F58CA">
        <w:rPr>
          <w:rStyle w:val="StyleUnderline"/>
          <w:rFonts w:asciiTheme="majorHAnsi" w:hAnsiTheme="majorHAnsi" w:cstheme="majorHAnsi"/>
          <w:highlight w:val="cyan"/>
        </w:rPr>
        <w:t xml:space="preserve">5 percent </w:t>
      </w:r>
      <w:r w:rsidRPr="00011E9C">
        <w:rPr>
          <w:rStyle w:val="StyleUnderline"/>
          <w:rFonts w:asciiTheme="majorHAnsi" w:hAnsiTheme="majorHAnsi" w:cstheme="majorHAnsi"/>
          <w:color w:val="000000" w:themeColor="text1"/>
          <w:highlight w:val="cyan"/>
        </w:rPr>
        <w:t>more</w:t>
      </w:r>
      <w:r w:rsidRPr="00011E9C">
        <w:rPr>
          <w:rFonts w:asciiTheme="majorHAnsi" w:hAnsiTheme="majorHAnsi" w:cstheme="majorHAnsi"/>
          <w:color w:val="000000" w:themeColor="text1"/>
          <w:sz w:val="16"/>
        </w:rPr>
        <w:t xml:space="preserve"> than those without it.[ii] While that’s a meaningful increase for those workers, it also </w:t>
      </w:r>
      <w:r w:rsidRPr="00011E9C">
        <w:rPr>
          <w:rStyle w:val="StyleUnderline"/>
          <w:rFonts w:asciiTheme="majorHAnsi" w:hAnsiTheme="majorHAnsi" w:cstheme="majorHAnsi"/>
          <w:color w:val="000000" w:themeColor="text1"/>
        </w:rPr>
        <w:t xml:space="preserve">should </w:t>
      </w:r>
      <w:r w:rsidRPr="00011E9C">
        <w:rPr>
          <w:rStyle w:val="StyleUnderline"/>
          <w:rFonts w:asciiTheme="majorHAnsi" w:hAnsiTheme="majorHAnsi" w:cstheme="majorHAnsi"/>
          <w:color w:val="000000" w:themeColor="text1"/>
          <w:highlight w:val="cyan"/>
        </w:rPr>
        <w:t xml:space="preserve">assuage </w:t>
      </w:r>
      <w:r w:rsidRPr="00011E9C">
        <w:rPr>
          <w:rStyle w:val="StyleUnderline"/>
          <w:rFonts w:asciiTheme="majorHAnsi" w:hAnsiTheme="majorHAnsi" w:cstheme="majorHAnsi"/>
          <w:color w:val="000000" w:themeColor="text1"/>
        </w:rPr>
        <w:t>any</w:t>
      </w:r>
      <w:r w:rsidRPr="00011E9C">
        <w:rPr>
          <w:rStyle w:val="StyleUnderline"/>
          <w:rFonts w:asciiTheme="majorHAnsi" w:hAnsiTheme="majorHAnsi" w:cstheme="majorHAnsi"/>
          <w:color w:val="000000" w:themeColor="text1"/>
          <w:highlight w:val="cyan"/>
        </w:rPr>
        <w:t xml:space="preserve"> fears</w:t>
      </w:r>
      <w:r w:rsidRPr="00011E9C">
        <w:rPr>
          <w:rFonts w:asciiTheme="majorHAnsi" w:hAnsiTheme="majorHAnsi" w:cstheme="majorHAnsi"/>
          <w:color w:val="000000" w:themeColor="text1"/>
          <w:sz w:val="16"/>
        </w:rPr>
        <w:t xml:space="preserve"> that a right to strike </w:t>
      </w:r>
      <w:r w:rsidRPr="00011E9C">
        <w:rPr>
          <w:rStyle w:val="StyleUnderline"/>
          <w:rFonts w:asciiTheme="majorHAnsi" w:hAnsiTheme="majorHAnsi" w:cstheme="majorHAnsi"/>
          <w:color w:val="000000" w:themeColor="text1"/>
          <w:highlight w:val="cyan"/>
        </w:rPr>
        <w:t>would lead to excessive pay increases</w:t>
      </w:r>
      <w:r w:rsidRPr="00011E9C">
        <w:rPr>
          <w:rStyle w:val="StyleUnderline"/>
          <w:rFonts w:asciiTheme="majorHAnsi" w:hAnsiTheme="majorHAnsi" w:cstheme="majorHAnsi"/>
          <w:color w:val="000000" w:themeColor="text1"/>
        </w:rPr>
        <w:t xml:space="preserve"> or employees abusing</w:t>
      </w:r>
      <w:r w:rsidRPr="00011E9C">
        <w:rPr>
          <w:rFonts w:asciiTheme="majorHAnsi" w:hAnsiTheme="majorHAnsi" w:cstheme="majorHAnsi"/>
          <w:color w:val="000000" w:themeColor="text1"/>
          <w:sz w:val="16"/>
        </w:rPr>
        <w:t xml:space="preserve"> their new right. LD 900, “An Act to Expand the Rights of Public Employees Under the Maine Labor Laws,” ensures that Maine’s public-sector workers will have the same collective bargaining rights as other employees in Maine. The </w:t>
      </w:r>
      <w:r w:rsidRPr="00011E9C">
        <w:rPr>
          <w:rFonts w:asciiTheme="majorHAnsi" w:hAnsiTheme="majorHAnsi" w:cstheme="majorHAnsi"/>
          <w:color w:val="000000" w:themeColor="text1"/>
          <w:sz w:val="16"/>
        </w:rPr>
        <w:lastRenderedPageBreak/>
        <w:t xml:space="preserve">bill would </w:t>
      </w:r>
      <w:r w:rsidRPr="00011E9C">
        <w:rPr>
          <w:rStyle w:val="StyleUnderline"/>
          <w:rFonts w:asciiTheme="majorHAnsi" w:hAnsiTheme="majorHAnsi" w:cstheme="majorHAnsi"/>
          <w:color w:val="000000" w:themeColor="text1"/>
          <w:highlight w:val="cyan"/>
        </w:rPr>
        <w:t>strengthen</w:t>
      </w:r>
      <w:r w:rsidRPr="00011E9C">
        <w:rPr>
          <w:rStyle w:val="StyleUnderline"/>
          <w:rFonts w:asciiTheme="majorHAnsi" w:hAnsiTheme="majorHAnsi" w:cstheme="majorHAnsi"/>
          <w:color w:val="000000" w:themeColor="text1"/>
        </w:rPr>
        <w:t xml:space="preserve"> the </w:t>
      </w:r>
      <w:r w:rsidRPr="00011E9C">
        <w:rPr>
          <w:rStyle w:val="StyleUnderline"/>
          <w:rFonts w:asciiTheme="majorHAnsi" w:hAnsiTheme="majorHAnsi" w:cstheme="majorHAnsi"/>
          <w:color w:val="000000" w:themeColor="text1"/>
          <w:highlight w:val="cyan"/>
        </w:rPr>
        <w:t>ability</w:t>
      </w:r>
      <w:r w:rsidRPr="00011E9C">
        <w:rPr>
          <w:rFonts w:asciiTheme="majorHAnsi" w:hAnsiTheme="majorHAnsi" w:cstheme="majorHAnsi"/>
          <w:color w:val="000000" w:themeColor="text1"/>
          <w:sz w:val="16"/>
        </w:rPr>
        <w:t xml:space="preserve"> of Maine’s public-sector workers </w:t>
      </w:r>
      <w:r w:rsidRPr="00011E9C">
        <w:rPr>
          <w:rStyle w:val="StyleUnderline"/>
          <w:rFonts w:asciiTheme="majorHAnsi" w:hAnsiTheme="majorHAnsi" w:cstheme="majorHAnsi"/>
          <w:color w:val="000000" w:themeColor="text1"/>
          <w:highlight w:val="cyan"/>
        </w:rPr>
        <w:t>to negotiate,</w:t>
      </w:r>
      <w:r w:rsidRPr="00011E9C">
        <w:rPr>
          <w:rStyle w:val="StyleUnderline"/>
          <w:rFonts w:asciiTheme="majorHAnsi" w:hAnsiTheme="majorHAnsi" w:cstheme="majorHAnsi"/>
          <w:color w:val="000000" w:themeColor="text1"/>
        </w:rPr>
        <w:t xml:space="preserve"> resulting in </w:t>
      </w:r>
      <w:r w:rsidRPr="00011E9C">
        <w:rPr>
          <w:rStyle w:val="StyleUnderline"/>
          <w:rFonts w:asciiTheme="majorHAnsi" w:hAnsiTheme="majorHAnsi" w:cstheme="majorHAnsi"/>
          <w:color w:val="000000" w:themeColor="text1"/>
          <w:highlight w:val="cyan"/>
        </w:rPr>
        <w:t>higher wagers</w:t>
      </w:r>
      <w:r w:rsidRPr="00011E9C">
        <w:rPr>
          <w:rStyle w:val="StyleUnderline"/>
          <w:rFonts w:asciiTheme="majorHAnsi" w:hAnsiTheme="majorHAnsi" w:cstheme="majorHAnsi"/>
          <w:color w:val="000000" w:themeColor="text1"/>
        </w:rPr>
        <w:t>,</w:t>
      </w:r>
      <w:r w:rsidRPr="00011E9C">
        <w:rPr>
          <w:rFonts w:asciiTheme="majorHAnsi" w:hAnsiTheme="majorHAnsi" w:cstheme="majorHAnsi"/>
          <w:color w:val="000000" w:themeColor="text1"/>
          <w:sz w:val="16"/>
        </w:rPr>
        <w:t xml:space="preserve"> a more level playing field, and a fairer economy for all of us.</w:t>
      </w:r>
    </w:p>
    <w:p w14:paraId="63894D58" w14:textId="77777777" w:rsidR="00CC221A" w:rsidRDefault="00CC221A" w:rsidP="00CC221A">
      <w:pPr>
        <w:pStyle w:val="Heading3"/>
      </w:pPr>
      <w:r>
        <w:lastRenderedPageBreak/>
        <w:t>Underview</w:t>
      </w:r>
    </w:p>
    <w:p w14:paraId="25690A4D" w14:textId="58278814" w:rsidR="00CC221A" w:rsidRPr="00FC23FC" w:rsidRDefault="00CC221A" w:rsidP="00CC221A">
      <w:pPr>
        <w:pStyle w:val="Heading4"/>
      </w:pPr>
      <w:r>
        <w:t>1AR Theory Paradigm—ichecks NC</w:t>
      </w:r>
      <w:r w:rsidRPr="00FC23FC">
        <w:rPr>
          <w:u w:val="single"/>
        </w:rPr>
        <w:t xml:space="preserve"> infinite abuse</w:t>
      </w:r>
      <w:r>
        <w:t xml:space="preserve">—DTD-proportional to check time that could have been spent on substance, and fairness and education are voters—gateway issue, all your arguments presuppose it—and constitutive and the only portable skill we get from debate. </w:t>
      </w:r>
    </w:p>
    <w:p w14:paraId="49BD03F0" w14:textId="77777777" w:rsidR="00CC221A" w:rsidRPr="00F601E6" w:rsidRDefault="00CC221A" w:rsidP="00CC221A"/>
    <w:p w14:paraId="734CF177" w14:textId="77777777" w:rsidR="00CC221A" w:rsidRPr="00F601E6" w:rsidRDefault="00CC221A" w:rsidP="00CC221A"/>
    <w:p w14:paraId="052FE40E" w14:textId="17ECD6DD"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E4188D"/>
    <w:multiLevelType w:val="hybridMultilevel"/>
    <w:tmpl w:val="05D4E780"/>
    <w:lvl w:ilvl="0" w:tplc="9AB47E1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6D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29C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97E"/>
    <w:rsid w:val="002E392E"/>
    <w:rsid w:val="002E6BBC"/>
    <w:rsid w:val="002F1BA9"/>
    <w:rsid w:val="002F6E74"/>
    <w:rsid w:val="003106B3"/>
    <w:rsid w:val="0031385D"/>
    <w:rsid w:val="003171AB"/>
    <w:rsid w:val="003223B2"/>
    <w:rsid w:val="00322A67"/>
    <w:rsid w:val="00322CC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87C"/>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3D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DB8"/>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688"/>
    <w:rsid w:val="00CA013C"/>
    <w:rsid w:val="00CA6D6D"/>
    <w:rsid w:val="00CC221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A4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7D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D85013"/>
  <w14:defaultImageDpi w14:val="300"/>
  <w15:docId w15:val="{D954F65F-EFC6-9B49-9A88-6C3EAD00B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387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38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38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438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4438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38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387C"/>
  </w:style>
  <w:style w:type="character" w:customStyle="1" w:styleId="Heading1Char">
    <w:name w:val="Heading 1 Char"/>
    <w:aliases w:val="Pocket Char"/>
    <w:basedOn w:val="DefaultParagraphFont"/>
    <w:link w:val="Heading1"/>
    <w:uiPriority w:val="9"/>
    <w:rsid w:val="004438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387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4387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44387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387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44387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44387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387C"/>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4387C"/>
    <w:rPr>
      <w:color w:val="auto"/>
      <w:u w:val="none"/>
    </w:rPr>
  </w:style>
  <w:style w:type="paragraph" w:styleId="DocumentMap">
    <w:name w:val="Document Map"/>
    <w:basedOn w:val="Normal"/>
    <w:link w:val="DocumentMapChar"/>
    <w:uiPriority w:val="99"/>
    <w:semiHidden/>
    <w:unhideWhenUsed/>
    <w:rsid w:val="004438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387C"/>
    <w:rPr>
      <w:rFonts w:ascii="Lucida Grande" w:hAnsi="Lucida Grande" w:cs="Lucida Grande"/>
    </w:rPr>
  </w:style>
  <w:style w:type="paragraph" w:customStyle="1" w:styleId="Emphasis1">
    <w:name w:val="Emphasis1"/>
    <w:basedOn w:val="Normal"/>
    <w:link w:val="Emphasis"/>
    <w:uiPriority w:val="20"/>
    <w:qFormat/>
    <w:rsid w:val="00CC221A"/>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C221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DC4A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lrb.gov/"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epi.org/publication/secular-stagnation/)//BB"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20</Pages>
  <Words>10356</Words>
  <Characters>59031</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69249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10</cp:revision>
  <dcterms:created xsi:type="dcterms:W3CDTF">2021-11-20T14:15:00Z</dcterms:created>
  <dcterms:modified xsi:type="dcterms:W3CDTF">2021-12-11T23:21:00Z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