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331F0" w14:textId="34D59D21" w:rsidR="00891E7E" w:rsidRDefault="00891E7E" w:rsidP="00891E7E">
      <w:pPr>
        <w:pStyle w:val="Heading2"/>
        <w:rPr>
          <w:rFonts w:asciiTheme="majorHAnsi" w:hAnsiTheme="majorHAnsi" w:cstheme="majorHAnsi"/>
          <w:color w:val="000000" w:themeColor="text1"/>
        </w:rPr>
      </w:pPr>
      <w:r w:rsidRPr="00B079F6">
        <w:rPr>
          <w:rFonts w:asciiTheme="majorHAnsi" w:hAnsiTheme="majorHAnsi" w:cstheme="majorHAnsi"/>
          <w:color w:val="000000" w:themeColor="text1"/>
        </w:rPr>
        <w:t xml:space="preserve">1AC </w:t>
      </w:r>
      <w:r w:rsidRPr="00B079F6">
        <w:rPr>
          <w:rFonts w:asciiTheme="majorHAnsi" w:hAnsiTheme="majorHAnsi" w:cstheme="majorHAnsi"/>
          <w:color w:val="000000" w:themeColor="text1"/>
        </w:rPr>
        <w:t xml:space="preserve">Isidore Newman R4 </w:t>
      </w:r>
      <w:r w:rsidRPr="00B079F6">
        <w:rPr>
          <w:rFonts w:asciiTheme="majorHAnsi" w:hAnsiTheme="majorHAnsi" w:cstheme="majorHAnsi"/>
          <w:color w:val="000000" w:themeColor="text1"/>
        </w:rPr>
        <w:t xml:space="preserve">vs </w:t>
      </w:r>
      <w:r w:rsidRPr="00B079F6">
        <w:rPr>
          <w:rFonts w:asciiTheme="majorHAnsi" w:hAnsiTheme="majorHAnsi" w:cstheme="majorHAnsi"/>
          <w:color w:val="000000" w:themeColor="text1"/>
        </w:rPr>
        <w:t>Orange County AK</w:t>
      </w:r>
    </w:p>
    <w:p w14:paraId="01F9D8BA" w14:textId="2C2D8C16" w:rsidR="00545288" w:rsidRPr="00545288" w:rsidRDefault="00545288" w:rsidP="00545288">
      <w:pPr>
        <w:pStyle w:val="Heading3"/>
      </w:pPr>
      <w:r>
        <w:lastRenderedPageBreak/>
        <w:t>Framing</w:t>
      </w:r>
    </w:p>
    <w:p w14:paraId="3A57B4DD" w14:textId="006E5385"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The standard is maximizing expected well-being.</w:t>
      </w:r>
    </w:p>
    <w:p w14:paraId="027360B6" w14:textId="0260530F"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E</w:t>
      </w:r>
      <w:r w:rsidRPr="00B079F6">
        <w:rPr>
          <w:rFonts w:asciiTheme="majorHAnsi" w:hAnsiTheme="majorHAnsi" w:cstheme="majorHAnsi"/>
        </w:rPr>
        <w:t>xperiences prove that pain is intrinsically bad – one cannot understand what pain without associating it with objective disvalue.</w:t>
      </w:r>
    </w:p>
    <w:p w14:paraId="1F51D7D6" w14:textId="77777777" w:rsidR="00B079F6" w:rsidRPr="00B079F6" w:rsidRDefault="00B079F6" w:rsidP="00B079F6">
      <w:pPr>
        <w:rPr>
          <w:rFonts w:asciiTheme="majorHAnsi" w:hAnsiTheme="majorHAnsi" w:cstheme="majorHAnsi"/>
        </w:rPr>
      </w:pPr>
      <w:r w:rsidRPr="00B079F6">
        <w:rPr>
          <w:rStyle w:val="Style13ptBold"/>
          <w:rFonts w:asciiTheme="majorHAnsi" w:hAnsiTheme="majorHAnsi" w:cstheme="majorHAnsi"/>
        </w:rPr>
        <w:t xml:space="preserve">Mendola 06 </w:t>
      </w:r>
      <w:r w:rsidRPr="00B079F6">
        <w:rPr>
          <w:rFonts w:asciiTheme="majorHAnsi" w:hAnsiTheme="majorHAnsi" w:cstheme="majorHAnsi"/>
        </w:rP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21D1E0EF" w14:textId="77777777" w:rsidR="00B079F6" w:rsidRPr="00B079F6" w:rsidRDefault="00B079F6" w:rsidP="00B079F6">
      <w:pPr>
        <w:rPr>
          <w:rFonts w:asciiTheme="majorHAnsi" w:hAnsiTheme="majorHAnsi" w:cstheme="majorHAnsi"/>
          <w:sz w:val="14"/>
        </w:rPr>
      </w:pPr>
      <w:r w:rsidRPr="00B079F6">
        <w:rPr>
          <w:rFonts w:asciiTheme="majorHAnsi" w:hAnsiTheme="majorHAnsi" w:cstheme="majorHAnsi"/>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079F6">
        <w:rPr>
          <w:rFonts w:asciiTheme="majorHAnsi" w:hAnsiTheme="majorHAnsi" w:cstheme="majorHAnsi"/>
          <w:b/>
          <w:u w:val="single"/>
        </w:rPr>
        <w:t>the physical cannot constitute</w:t>
      </w:r>
      <w:r w:rsidRPr="00B079F6">
        <w:rPr>
          <w:rFonts w:asciiTheme="majorHAnsi" w:hAnsiTheme="majorHAnsi" w:cstheme="majorHAnsi"/>
          <w:sz w:val="14"/>
        </w:rPr>
        <w:t xml:space="preserve"> your </w:t>
      </w:r>
      <w:r w:rsidRPr="00B079F6">
        <w:rPr>
          <w:rFonts w:asciiTheme="majorHAnsi" w:hAnsiTheme="majorHAnsi" w:cstheme="majorHAnsi"/>
          <w:b/>
          <w:u w:val="single"/>
        </w:rPr>
        <w:t>phenomenal experience.</w:t>
      </w:r>
      <w:r w:rsidRPr="00B079F6">
        <w:rPr>
          <w:rFonts w:asciiTheme="majorHAnsi" w:hAnsiTheme="majorHAnsi" w:cstheme="majorHAnsi"/>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079F6">
        <w:rPr>
          <w:rFonts w:asciiTheme="majorHAnsi" w:hAnsiTheme="majorHAnsi" w:cstheme="majorHAnsi"/>
          <w:b/>
          <w:u w:val="single"/>
        </w:rPr>
        <w:t>Painfulness</w:t>
      </w:r>
      <w:r w:rsidRPr="00B079F6">
        <w:rPr>
          <w:rFonts w:asciiTheme="majorHAnsi" w:hAnsiTheme="majorHAnsi" w:cstheme="majorHAnsi"/>
          <w:sz w:val="14"/>
        </w:rPr>
        <w:t xml:space="preserve"> – or, more accurately, the phenomenal property present in certain sorts of extreme and paradigmatic physical pain – </w:t>
      </w:r>
      <w:r w:rsidRPr="00B079F6">
        <w:rPr>
          <w:rFonts w:asciiTheme="majorHAnsi" w:hAnsiTheme="majorHAnsi" w:cstheme="majorHAnsi"/>
          <w:b/>
          <w:u w:val="single"/>
        </w:rPr>
        <w:t>is</w:t>
      </w:r>
      <w:r w:rsidRPr="00B079F6">
        <w:rPr>
          <w:rFonts w:asciiTheme="majorHAnsi" w:hAnsiTheme="majorHAnsi" w:cstheme="majorHAnsi"/>
          <w:sz w:val="14"/>
        </w:rPr>
        <w:t xml:space="preserve"> a kind of </w:t>
      </w:r>
      <w:r w:rsidRPr="00B079F6">
        <w:rPr>
          <w:rFonts w:asciiTheme="majorHAnsi" w:hAnsiTheme="majorHAnsi" w:cstheme="majorHAnsi"/>
          <w:b/>
          <w:u w:val="single"/>
        </w:rPr>
        <w:t>disvalue</w:t>
      </w:r>
      <w:r w:rsidRPr="00B079F6">
        <w:rPr>
          <w:rFonts w:asciiTheme="majorHAnsi" w:hAnsiTheme="majorHAnsi" w:cstheme="majorHAnsi"/>
          <w:sz w:val="14"/>
        </w:rPr>
        <w:t xml:space="preserve">. That is my new idea.34 The phenomenal difference between those in bliss and those in agony includes a difference in a sort of felt phenomenal value. </w:t>
      </w:r>
      <w:r w:rsidRPr="00B079F6">
        <w:rPr>
          <w:rFonts w:asciiTheme="majorHAnsi" w:hAnsiTheme="majorHAnsi" w:cstheme="majorHAnsi"/>
          <w:b/>
          <w:u w:val="single"/>
        </w:rPr>
        <w:t xml:space="preserve">The </w:t>
      </w:r>
      <w:r w:rsidRPr="00B079F6">
        <w:rPr>
          <w:rFonts w:asciiTheme="majorHAnsi" w:hAnsiTheme="majorHAnsi" w:cstheme="majorHAnsi"/>
          <w:b/>
          <w:highlight w:val="green"/>
          <w:u w:val="single"/>
        </w:rPr>
        <w:t>phenomenal difference between pain and pleasure seems</w:t>
      </w:r>
      <w:r w:rsidRPr="00B079F6">
        <w:rPr>
          <w:rFonts w:asciiTheme="majorHAnsi" w:hAnsiTheme="majorHAnsi" w:cstheme="majorHAnsi"/>
          <w:sz w:val="14"/>
        </w:rPr>
        <w:t xml:space="preserve"> (at least in part and sometimes) </w:t>
      </w:r>
      <w:r w:rsidRPr="00B079F6">
        <w:rPr>
          <w:rFonts w:asciiTheme="majorHAnsi" w:hAnsiTheme="majorHAnsi" w:cstheme="majorHAnsi"/>
          <w:b/>
          <w:highlight w:val="green"/>
          <w:u w:val="single"/>
        </w:rPr>
        <w:t>to</w:t>
      </w:r>
      <w:r w:rsidRPr="00B079F6">
        <w:rPr>
          <w:rFonts w:asciiTheme="majorHAnsi" w:hAnsiTheme="majorHAnsi" w:cstheme="majorHAnsi"/>
          <w:b/>
          <w:u w:val="single"/>
        </w:rPr>
        <w:t xml:space="preserve"> </w:t>
      </w:r>
      <w:r w:rsidRPr="00B079F6">
        <w:rPr>
          <w:rFonts w:asciiTheme="majorHAnsi" w:hAnsiTheme="majorHAnsi" w:cstheme="majorHAnsi"/>
          <w:b/>
          <w:highlight w:val="green"/>
          <w:u w:val="single"/>
        </w:rPr>
        <w:t xml:space="preserve">be that the </w:t>
      </w:r>
      <w:r w:rsidRPr="00B079F6">
        <w:rPr>
          <w:rFonts w:asciiTheme="majorHAnsi" w:hAnsiTheme="majorHAnsi" w:cstheme="majorHAnsi"/>
          <w:b/>
          <w:u w:val="single"/>
        </w:rPr>
        <w:t xml:space="preserve">phenomenal component of the </w:t>
      </w:r>
      <w:r w:rsidRPr="00B079F6">
        <w:rPr>
          <w:rFonts w:asciiTheme="majorHAnsi" w:hAnsiTheme="majorHAnsi" w:cstheme="majorHAnsi"/>
          <w:b/>
          <w:highlight w:val="green"/>
          <w:u w:val="single"/>
        </w:rPr>
        <w:t>former is</w:t>
      </w:r>
      <w:r w:rsidRPr="00B079F6">
        <w:rPr>
          <w:rFonts w:asciiTheme="majorHAnsi" w:hAnsiTheme="majorHAnsi" w:cstheme="majorHAnsi"/>
          <w:b/>
          <w:u w:val="single"/>
        </w:rPr>
        <w:t xml:space="preserve"> nastier, intrinsically </w:t>
      </w:r>
      <w:r w:rsidRPr="00B079F6">
        <w:rPr>
          <w:rFonts w:asciiTheme="majorHAnsi" w:hAnsiTheme="majorHAnsi" w:cstheme="majorHAnsi"/>
          <w:b/>
          <w:highlight w:val="green"/>
          <w:u w:val="single"/>
        </w:rPr>
        <w:t>worse</w:t>
      </w:r>
      <w:r w:rsidRPr="00B079F6">
        <w:rPr>
          <w:rFonts w:asciiTheme="majorHAnsi" w:hAnsiTheme="majorHAnsi" w:cstheme="majorHAnsi"/>
          <w:b/>
          <w:u w:val="single"/>
        </w:rPr>
        <w:t xml:space="preserve"> than that of the second. The red knight was stabbed to death.</w:t>
      </w:r>
      <w:r w:rsidRPr="00B079F6">
        <w:rPr>
          <w:rFonts w:asciiTheme="majorHAnsi" w:hAnsiTheme="majorHAnsi" w:cstheme="majorHAnsi"/>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079F6">
        <w:rPr>
          <w:rFonts w:asciiTheme="majorHAnsi" w:hAnsiTheme="majorHAnsi" w:cstheme="majorHAnsi"/>
          <w:b/>
          <w:u w:val="single"/>
        </w:rPr>
        <w:t xml:space="preserve">no one can understand what his phenomenal state was without knowing that it was intrinsically bad, worse than pleasure. </w:t>
      </w:r>
      <w:r w:rsidRPr="00B079F6">
        <w:rPr>
          <w:rFonts w:asciiTheme="majorHAnsi" w:hAnsiTheme="majorHAnsi" w:cstheme="majorHAnsi"/>
          <w:b/>
          <w:highlight w:val="green"/>
          <w:u w:val="single"/>
        </w:rPr>
        <w:t>No one</w:t>
      </w:r>
      <w:r w:rsidRPr="00B079F6">
        <w:rPr>
          <w:rFonts w:asciiTheme="majorHAnsi" w:hAnsiTheme="majorHAnsi" w:cstheme="majorHAnsi"/>
          <w:b/>
          <w:u w:val="single"/>
        </w:rPr>
        <w:t xml:space="preserve">, not even a Martian, </w:t>
      </w:r>
      <w:r w:rsidRPr="00B079F6">
        <w:rPr>
          <w:rFonts w:asciiTheme="majorHAnsi" w:hAnsiTheme="majorHAnsi" w:cstheme="majorHAnsi"/>
          <w:b/>
          <w:highlight w:val="green"/>
          <w:u w:val="single"/>
        </w:rPr>
        <w:t xml:space="preserve">can give a </w:t>
      </w:r>
      <w:r w:rsidRPr="00B079F6">
        <w:rPr>
          <w:rFonts w:asciiTheme="majorHAnsi" w:hAnsiTheme="majorHAnsi" w:cstheme="majorHAnsi"/>
          <w:b/>
          <w:u w:val="single"/>
        </w:rPr>
        <w:t xml:space="preserve">complete and adequate </w:t>
      </w:r>
      <w:r w:rsidRPr="00B079F6">
        <w:rPr>
          <w:rFonts w:asciiTheme="majorHAnsi" w:hAnsiTheme="majorHAnsi" w:cstheme="majorHAnsi"/>
          <w:b/>
          <w:highlight w:val="green"/>
          <w:u w:val="single"/>
        </w:rPr>
        <w:t>characterization of</w:t>
      </w:r>
      <w:r w:rsidRPr="00B079F6">
        <w:rPr>
          <w:rFonts w:asciiTheme="majorHAnsi" w:hAnsiTheme="majorHAnsi" w:cstheme="majorHAnsi"/>
          <w:b/>
          <w:u w:val="single"/>
        </w:rPr>
        <w:t xml:space="preserve"> the red knight’s </w:t>
      </w:r>
      <w:r w:rsidRPr="00B079F6">
        <w:rPr>
          <w:rFonts w:asciiTheme="majorHAnsi" w:hAnsiTheme="majorHAnsi" w:cstheme="majorHAnsi"/>
          <w:b/>
          <w:highlight w:val="green"/>
          <w:u w:val="single"/>
        </w:rPr>
        <w:t xml:space="preserve">murder while ignoring </w:t>
      </w:r>
      <w:r w:rsidRPr="00B079F6">
        <w:rPr>
          <w:rFonts w:asciiTheme="majorHAnsi" w:hAnsiTheme="majorHAnsi" w:cstheme="majorHAnsi"/>
          <w:b/>
          <w:u w:val="single"/>
        </w:rPr>
        <w:t xml:space="preserve">the </w:t>
      </w:r>
      <w:r w:rsidRPr="00B079F6">
        <w:rPr>
          <w:rFonts w:asciiTheme="majorHAnsi" w:hAnsiTheme="majorHAnsi" w:cstheme="majorHAnsi"/>
          <w:b/>
          <w:highlight w:val="green"/>
          <w:u w:val="single"/>
        </w:rPr>
        <w:t>phenomenal state</w:t>
      </w:r>
      <w:r w:rsidRPr="00B079F6">
        <w:rPr>
          <w:rFonts w:asciiTheme="majorHAnsi" w:hAnsiTheme="majorHAnsi" w:cstheme="majorHAnsi"/>
          <w:b/>
          <w:u w:val="single"/>
        </w:rPr>
        <w:t xml:space="preserve"> that was a part </w:t>
      </w:r>
      <w:r w:rsidRPr="00B079F6">
        <w:rPr>
          <w:rFonts w:asciiTheme="majorHAnsi" w:hAnsiTheme="majorHAnsi" w:cstheme="majorHAnsi"/>
          <w:b/>
          <w:highlight w:val="green"/>
          <w:u w:val="single"/>
        </w:rPr>
        <w:t xml:space="preserve">of that situation. And </w:t>
      </w:r>
      <w:r w:rsidRPr="00B079F6">
        <w:rPr>
          <w:rFonts w:asciiTheme="majorHAnsi" w:hAnsiTheme="majorHAnsi" w:cstheme="majorHAnsi"/>
          <w:b/>
          <w:u w:val="single"/>
        </w:rPr>
        <w:t xml:space="preserve">no one, not even a Martian, can give </w:t>
      </w:r>
      <w:r w:rsidRPr="00B079F6">
        <w:rPr>
          <w:rFonts w:asciiTheme="majorHAnsi" w:hAnsiTheme="majorHAnsi" w:cstheme="majorHAnsi"/>
          <w:b/>
          <w:highlight w:val="green"/>
          <w:u w:val="single"/>
        </w:rPr>
        <w:t xml:space="preserve">a </w:t>
      </w:r>
      <w:r w:rsidRPr="00B079F6">
        <w:rPr>
          <w:rFonts w:asciiTheme="majorHAnsi" w:hAnsiTheme="majorHAnsi" w:cstheme="majorHAnsi"/>
          <w:b/>
          <w:u w:val="single"/>
        </w:rPr>
        <w:t xml:space="preserve">complete and adequate </w:t>
      </w:r>
      <w:r w:rsidRPr="00B079F6">
        <w:rPr>
          <w:rFonts w:asciiTheme="majorHAnsi" w:hAnsiTheme="majorHAnsi" w:cstheme="majorHAnsi"/>
          <w:b/>
          <w:highlight w:val="green"/>
          <w:u w:val="single"/>
        </w:rPr>
        <w:t xml:space="preserve">characterization of that </w:t>
      </w:r>
      <w:r w:rsidRPr="00B079F6">
        <w:rPr>
          <w:rFonts w:asciiTheme="majorHAnsi" w:hAnsiTheme="majorHAnsi" w:cstheme="majorHAnsi"/>
          <w:b/>
          <w:u w:val="single"/>
        </w:rPr>
        <w:t xml:space="preserve">phenomenal </w:t>
      </w:r>
      <w:r w:rsidRPr="00B079F6">
        <w:rPr>
          <w:rFonts w:asciiTheme="majorHAnsi" w:hAnsiTheme="majorHAnsi" w:cstheme="majorHAnsi"/>
          <w:b/>
          <w:highlight w:val="green"/>
          <w:u w:val="single"/>
        </w:rPr>
        <w:t>state without capturing</w:t>
      </w:r>
      <w:r w:rsidRPr="00B079F6">
        <w:rPr>
          <w:rFonts w:asciiTheme="majorHAnsi" w:hAnsiTheme="majorHAnsi" w:cstheme="majorHAnsi"/>
          <w:b/>
          <w:u w:val="single"/>
        </w:rPr>
        <w:t xml:space="preserve"> its nastiness, its </w:t>
      </w:r>
      <w:r w:rsidRPr="00B079F6">
        <w:rPr>
          <w:rFonts w:asciiTheme="majorHAnsi" w:hAnsiTheme="majorHAnsi" w:cstheme="majorHAnsi"/>
          <w:b/>
          <w:highlight w:val="green"/>
          <w:u w:val="single"/>
        </w:rPr>
        <w:t>intrinsic disvalue</w:t>
      </w:r>
      <w:r w:rsidRPr="00B079F6">
        <w:rPr>
          <w:rFonts w:asciiTheme="majorHAnsi" w:hAnsiTheme="majorHAnsi" w:cstheme="majorHAnsi"/>
          <w:b/>
          <w:u w:val="single"/>
        </w:rPr>
        <w:t>.</w:t>
      </w:r>
      <w:r w:rsidRPr="00B079F6">
        <w:rPr>
          <w:rFonts w:asciiTheme="majorHAnsi" w:hAnsiTheme="majorHAnsi" w:cstheme="majorHAnsi"/>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079F6">
        <w:rPr>
          <w:rFonts w:asciiTheme="majorHAnsi" w:hAnsiTheme="majorHAnsi" w:cstheme="majorHAnsi"/>
          <w:b/>
          <w:u w:val="single"/>
        </w:rPr>
        <w:t xml:space="preserve">Like other phenomenal properties, </w:t>
      </w:r>
      <w:r w:rsidRPr="00B079F6">
        <w:rPr>
          <w:rFonts w:asciiTheme="majorHAnsi" w:hAnsiTheme="majorHAnsi" w:cstheme="majorHAnsi"/>
          <w:b/>
          <w:highlight w:val="green"/>
          <w:u w:val="single"/>
        </w:rPr>
        <w:t xml:space="preserve">the disvalue </w:t>
      </w:r>
      <w:r w:rsidRPr="00B079F6">
        <w:rPr>
          <w:rFonts w:asciiTheme="majorHAnsi" w:hAnsiTheme="majorHAnsi" w:cstheme="majorHAnsi"/>
          <w:b/>
          <w:u w:val="single"/>
        </w:rPr>
        <w:t>present in agony</w:t>
      </w:r>
      <w:r w:rsidRPr="00B079F6">
        <w:rPr>
          <w:rFonts w:asciiTheme="majorHAnsi" w:hAnsiTheme="majorHAnsi" w:cstheme="majorHAnsi"/>
          <w:b/>
          <w:highlight w:val="green"/>
          <w:u w:val="single"/>
        </w:rPr>
        <w:t xml:space="preserve"> is unconstituted by physical properties, </w:t>
      </w:r>
      <w:r w:rsidRPr="00B079F6">
        <w:rPr>
          <w:rFonts w:asciiTheme="majorHAnsi" w:hAnsiTheme="majorHAnsi" w:cstheme="majorHAnsi"/>
          <w:b/>
          <w:u w:val="single"/>
        </w:rPr>
        <w:t>though it is itself concrete and natural. It is just like phenomenal yellow.</w:t>
      </w:r>
      <w:r w:rsidRPr="00B079F6">
        <w:rPr>
          <w:rFonts w:asciiTheme="majorHAnsi" w:hAnsiTheme="majorHAnsi" w:cstheme="majorHAnsi"/>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B079F6">
        <w:rPr>
          <w:rFonts w:asciiTheme="majorHAnsi" w:hAnsiTheme="majorHAnsi" w:cstheme="majorHAnsi"/>
          <w:b/>
          <w:highlight w:val="green"/>
          <w:u w:val="single"/>
        </w:rPr>
        <w:t xml:space="preserve">such </w:t>
      </w:r>
      <w:r w:rsidRPr="00B079F6">
        <w:rPr>
          <w:rFonts w:asciiTheme="majorHAnsi" w:hAnsiTheme="majorHAnsi" w:cstheme="majorHAnsi"/>
          <w:b/>
          <w:u w:val="single"/>
        </w:rPr>
        <w:t xml:space="preserve">objective phenomenal </w:t>
      </w:r>
      <w:r w:rsidRPr="00B079F6">
        <w:rPr>
          <w:rFonts w:asciiTheme="majorHAnsi" w:hAnsiTheme="majorHAnsi" w:cstheme="majorHAnsi"/>
          <w:b/>
          <w:highlight w:val="green"/>
          <w:u w:val="single"/>
        </w:rPr>
        <w:t>properties are</w:t>
      </w:r>
      <w:r w:rsidRPr="00B079F6">
        <w:rPr>
          <w:rFonts w:asciiTheme="majorHAnsi" w:hAnsiTheme="majorHAnsi" w:cstheme="majorHAnsi"/>
          <w:b/>
          <w:u w:val="single"/>
        </w:rPr>
        <w:t xml:space="preserve">, at least in part, a sort of </w:t>
      </w:r>
      <w:r w:rsidRPr="00B079F6">
        <w:rPr>
          <w:rFonts w:asciiTheme="majorHAnsi" w:hAnsiTheme="majorHAnsi" w:cstheme="majorHAnsi"/>
          <w:b/>
          <w:highlight w:val="green"/>
          <w:u w:val="single"/>
        </w:rPr>
        <w:t>intrinsic</w:t>
      </w:r>
      <w:r w:rsidRPr="00B079F6">
        <w:rPr>
          <w:rFonts w:asciiTheme="majorHAnsi" w:hAnsiTheme="majorHAnsi" w:cstheme="majorHAnsi"/>
          <w:b/>
          <w:u w:val="single"/>
        </w:rPr>
        <w:t xml:space="preserve"> disvalue or </w:t>
      </w:r>
      <w:r w:rsidRPr="00B079F6">
        <w:rPr>
          <w:rFonts w:asciiTheme="majorHAnsi" w:hAnsiTheme="majorHAnsi" w:cstheme="majorHAnsi"/>
          <w:b/>
          <w:highlight w:val="green"/>
          <w:u w:val="single"/>
        </w:rPr>
        <w:t>badness.</w:t>
      </w:r>
      <w:r w:rsidRPr="00B079F6">
        <w:rPr>
          <w:rFonts w:asciiTheme="majorHAnsi" w:hAnsiTheme="majorHAnsi" w:cstheme="majorHAnsi"/>
          <w:b/>
          <w:u w:val="single"/>
        </w:rPr>
        <w:t xml:space="preserve"> </w:t>
      </w:r>
      <w:r w:rsidRPr="00B079F6">
        <w:rPr>
          <w:rFonts w:asciiTheme="majorHAnsi" w:hAnsiTheme="majorHAnsi" w:cstheme="majorHAnsi"/>
          <w:sz w:val="14"/>
        </w:rPr>
        <w:t>Something analogous is true of certain paradigmatic physical pleasures. They involve objective intrinsic value.</w:t>
      </w:r>
    </w:p>
    <w:p w14:paraId="2386B8FC" w14:textId="77777777" w:rsidR="00B079F6" w:rsidRPr="00B079F6" w:rsidRDefault="00B079F6" w:rsidP="00B079F6">
      <w:pPr>
        <w:rPr>
          <w:rFonts w:asciiTheme="majorHAnsi" w:hAnsiTheme="majorHAnsi" w:cstheme="majorHAnsi"/>
        </w:rPr>
      </w:pPr>
    </w:p>
    <w:p w14:paraId="3CC49733" w14:textId="3F4AF9A3"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Existential risk comes first under any framework</w:t>
      </w:r>
    </w:p>
    <w:p w14:paraId="5CE94FB3" w14:textId="77777777" w:rsidR="00B079F6" w:rsidRPr="00B079F6" w:rsidRDefault="00B079F6" w:rsidP="00B079F6">
      <w:pPr>
        <w:spacing w:after="0"/>
        <w:rPr>
          <w:rFonts w:asciiTheme="majorHAnsi" w:hAnsiTheme="majorHAnsi" w:cstheme="majorHAnsi"/>
          <w:sz w:val="18"/>
          <w:szCs w:val="18"/>
        </w:rPr>
      </w:pPr>
      <w:r w:rsidRPr="00B079F6">
        <w:rPr>
          <w:rFonts w:asciiTheme="majorHAnsi" w:hAnsiTheme="majorHAnsi" w:cstheme="majorHAnsi"/>
          <w:b/>
          <w:bCs/>
          <w:sz w:val="26"/>
          <w:szCs w:val="26"/>
        </w:rPr>
        <w:t>Ord 20</w:t>
      </w:r>
      <w:r w:rsidRPr="00B079F6">
        <w:rPr>
          <w:rFonts w:asciiTheme="majorHAnsi" w:hAnsiTheme="majorHAnsi" w:cstheme="majorHAnsi"/>
        </w:rPr>
        <w:t xml:space="preserve"> </w:t>
      </w:r>
      <w:r w:rsidRPr="00B079F6">
        <w:rPr>
          <w:rFonts w:asciiTheme="majorHAnsi" w:hAnsiTheme="majorHAnsi" w:cstheme="majorHAnsi"/>
          <w:sz w:val="18"/>
          <w:szCs w:val="18"/>
        </w:rPr>
        <w:t>Toby Ord</w:t>
      </w:r>
      <w:r w:rsidRPr="00B079F6">
        <w:rPr>
          <w:rFonts w:asciiTheme="majorHAnsi" w:hAnsiTheme="majorHAnsi" w:cstheme="majorHAnsi"/>
          <w:color w:val="222222"/>
          <w:sz w:val="18"/>
          <w:szCs w:val="18"/>
          <w:shd w:val="clear" w:color="auto" w:fill="FFFFFF"/>
        </w:rPr>
        <w:t xml:space="preserve"> [</w:t>
      </w:r>
      <w:r w:rsidRPr="00B079F6">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7DA36D80" w14:textId="77777777" w:rsidR="00B079F6" w:rsidRPr="00B079F6" w:rsidRDefault="00B079F6" w:rsidP="00B079F6">
      <w:pPr>
        <w:rPr>
          <w:rFonts w:asciiTheme="majorHAnsi" w:hAnsiTheme="majorHAnsi" w:cstheme="majorHAnsi"/>
          <w:sz w:val="16"/>
        </w:rPr>
      </w:pPr>
      <w:r w:rsidRPr="00B079F6">
        <w:rPr>
          <w:rFonts w:asciiTheme="majorHAnsi" w:hAnsiTheme="majorHAnsi" w:cstheme="majorHAnsi"/>
          <w:sz w:val="16"/>
        </w:rPr>
        <w:lastRenderedPageBreak/>
        <w:t xml:space="preserve">But </w:t>
      </w:r>
      <w:r w:rsidRPr="00B079F6">
        <w:rPr>
          <w:rFonts w:asciiTheme="majorHAnsi" w:hAnsiTheme="majorHAnsi" w:cstheme="majorHAnsi"/>
          <w:b/>
          <w:bCs/>
          <w:u w:val="single"/>
        </w:rPr>
        <w:t xml:space="preserve">an </w:t>
      </w:r>
      <w:r w:rsidRPr="00B079F6">
        <w:rPr>
          <w:rFonts w:asciiTheme="majorHAnsi" w:hAnsiTheme="majorHAnsi" w:cstheme="majorHAnsi"/>
          <w:b/>
          <w:bCs/>
          <w:highlight w:val="green"/>
          <w:u w:val="single"/>
        </w:rPr>
        <w:t xml:space="preserve">existential catastrophe </w:t>
      </w:r>
      <w:r w:rsidRPr="00B079F6">
        <w:rPr>
          <w:rFonts w:asciiTheme="majorHAnsi" w:hAnsiTheme="majorHAnsi" w:cstheme="majorHAnsi"/>
          <w:b/>
          <w:bCs/>
          <w:u w:val="single"/>
        </w:rPr>
        <w:t>is not</w:t>
      </w:r>
      <w:r w:rsidRPr="00B079F6">
        <w:rPr>
          <w:rFonts w:asciiTheme="majorHAnsi" w:hAnsiTheme="majorHAnsi" w:cstheme="majorHAnsi"/>
          <w:sz w:val="16"/>
        </w:rPr>
        <w:t xml:space="preserve"> just </w:t>
      </w:r>
      <w:r w:rsidRPr="00B079F6">
        <w:rPr>
          <w:rFonts w:asciiTheme="majorHAnsi" w:hAnsiTheme="majorHAnsi" w:cstheme="majorHAnsi"/>
          <w:b/>
          <w:bCs/>
          <w:u w:val="single"/>
        </w:rPr>
        <w:t xml:space="preserve">a catastrophe that </w:t>
      </w:r>
      <w:r w:rsidRPr="00B079F6">
        <w:rPr>
          <w:rFonts w:asciiTheme="majorHAnsi" w:hAnsiTheme="majorHAnsi" w:cstheme="majorHAnsi"/>
          <w:b/>
          <w:bCs/>
          <w:highlight w:val="green"/>
          <w:u w:val="single"/>
        </w:rPr>
        <w:t xml:space="preserve">destroys </w:t>
      </w:r>
      <w:r w:rsidRPr="00B079F6">
        <w:rPr>
          <w:rFonts w:asciiTheme="majorHAnsi" w:hAnsiTheme="majorHAnsi" w:cstheme="majorHAnsi"/>
          <w:b/>
          <w:bCs/>
          <w:u w:val="single"/>
        </w:rPr>
        <w:t xml:space="preserve">a particularly large number of lives. It destroys our </w:t>
      </w:r>
      <w:r w:rsidRPr="00B079F6">
        <w:rPr>
          <w:rFonts w:asciiTheme="majorHAnsi" w:hAnsiTheme="majorHAnsi" w:cstheme="majorHAnsi"/>
          <w:b/>
          <w:bCs/>
          <w:highlight w:val="green"/>
          <w:u w:val="single"/>
        </w:rPr>
        <w:t>potential</w:t>
      </w:r>
      <w:r w:rsidRPr="00B079F6">
        <w:rPr>
          <w:rFonts w:asciiTheme="majorHAnsi" w:hAnsiTheme="majorHAnsi" w:cstheme="majorHAnsi"/>
          <w:sz w:val="16"/>
        </w:rPr>
        <w:t>. My mentor, Derek Parfit, asked us to imagine a devastating nuclear war killing 99 percent of the world’s people.</w:t>
      </w:r>
      <w:r w:rsidRPr="00B079F6">
        <w:rPr>
          <w:rFonts w:asciiTheme="majorHAnsi" w:hAnsiTheme="majorHAnsi" w:cstheme="majorHAnsi"/>
          <w:b/>
          <w:bCs/>
          <w:u w:val="single"/>
        </w:rPr>
        <w:t xml:space="preserve"> </w:t>
      </w:r>
      <w:r w:rsidRPr="00B079F6">
        <w:rPr>
          <w:rFonts w:asciiTheme="majorHAnsi" w:hAnsiTheme="majorHAnsi" w:cstheme="majorHAnsi"/>
          <w:sz w:val="16"/>
        </w:rPr>
        <w:t xml:space="preserve">19 </w:t>
      </w:r>
      <w:r w:rsidRPr="00B079F6">
        <w:rPr>
          <w:rFonts w:asciiTheme="majorHAnsi" w:hAnsiTheme="majorHAnsi" w:cstheme="majorHAnsi"/>
          <w:b/>
          <w:bCs/>
          <w:u w:val="single"/>
        </w:rPr>
        <w:t xml:space="preserve">A war that would leave behind a dark age lasting centuries, before the survivors could eventually rebuild civilization to its former heights; humbled, scarred—but undefeated. Now compare this with a war </w:t>
      </w:r>
      <w:r w:rsidRPr="00B079F6">
        <w:rPr>
          <w:rFonts w:asciiTheme="majorHAnsi" w:hAnsiTheme="majorHAnsi" w:cstheme="majorHAnsi"/>
          <w:b/>
          <w:bCs/>
          <w:highlight w:val="green"/>
          <w:u w:val="single"/>
        </w:rPr>
        <w:t>killing</w:t>
      </w:r>
      <w:r w:rsidRPr="00B079F6">
        <w:rPr>
          <w:rFonts w:asciiTheme="majorHAnsi" w:hAnsiTheme="majorHAnsi" w:cstheme="majorHAnsi"/>
          <w:b/>
          <w:bCs/>
          <w:u w:val="single"/>
        </w:rPr>
        <w:t xml:space="preserve"> a full </w:t>
      </w:r>
      <w:r w:rsidRPr="00B079F6">
        <w:rPr>
          <w:rFonts w:asciiTheme="majorHAnsi" w:hAnsiTheme="majorHAnsi" w:cstheme="majorHAnsi"/>
          <w:b/>
          <w:bCs/>
          <w:highlight w:val="green"/>
          <w:u w:val="single"/>
        </w:rPr>
        <w:t xml:space="preserve">100 percent </w:t>
      </w:r>
      <w:r w:rsidRPr="00B079F6">
        <w:rPr>
          <w:rFonts w:asciiTheme="majorHAnsi" w:hAnsiTheme="majorHAnsi" w:cstheme="majorHAnsi"/>
          <w:b/>
          <w:bCs/>
          <w:u w:val="single"/>
        </w:rPr>
        <w:t xml:space="preserve">of the world’s people. This second war would be worse, of course, but how much worse? Either war would be </w:t>
      </w:r>
      <w:r w:rsidRPr="00B079F6">
        <w:rPr>
          <w:rFonts w:asciiTheme="majorHAnsi" w:hAnsiTheme="majorHAnsi" w:cstheme="majorHAnsi"/>
          <w:b/>
          <w:bCs/>
          <w:highlight w:val="green"/>
          <w:u w:val="single"/>
        </w:rPr>
        <w:t xml:space="preserve">the worst catastrophe </w:t>
      </w:r>
      <w:r w:rsidRPr="00B079F6">
        <w:rPr>
          <w:rFonts w:asciiTheme="majorHAnsi" w:hAnsiTheme="majorHAnsi" w:cstheme="majorHAnsi"/>
          <w:b/>
          <w:bCs/>
          <w:u w:val="single"/>
        </w:rPr>
        <w:t>in history. Either</w:t>
      </w:r>
      <w:r w:rsidRPr="00B079F6">
        <w:rPr>
          <w:rFonts w:asciiTheme="majorHAnsi" w:hAnsiTheme="majorHAnsi" w:cstheme="majorHAnsi"/>
          <w:b/>
          <w:bCs/>
          <w:highlight w:val="green"/>
          <w:u w:val="single"/>
        </w:rPr>
        <w:t xml:space="preserve"> would </w:t>
      </w:r>
      <w:r w:rsidRPr="00B079F6">
        <w:rPr>
          <w:rFonts w:asciiTheme="majorHAnsi" w:hAnsiTheme="majorHAnsi" w:cstheme="majorHAnsi"/>
          <w:b/>
          <w:bCs/>
          <w:u w:val="single"/>
        </w:rPr>
        <w:t>kill billions.</w:t>
      </w:r>
      <w:r w:rsidRPr="00B079F6">
        <w:rPr>
          <w:rFonts w:asciiTheme="majorHAnsi" w:hAnsiTheme="majorHAnsi" w:cstheme="majorHAnsi"/>
          <w:sz w:val="16"/>
        </w:rPr>
        <w:t xml:space="preserve"> </w:t>
      </w:r>
      <w:r w:rsidRPr="00B079F6">
        <w:rPr>
          <w:rFonts w:asciiTheme="majorHAnsi" w:hAnsiTheme="majorHAnsi" w:cstheme="majorHAnsi"/>
          <w:b/>
          <w:bCs/>
          <w:u w:val="single"/>
        </w:rPr>
        <w:t>The second war would involve tens of millions of additional deaths, and so would be worse for this reason</w:t>
      </w:r>
      <w:r w:rsidRPr="00B079F6">
        <w:rPr>
          <w:rFonts w:asciiTheme="majorHAnsi" w:hAnsiTheme="majorHAnsi" w:cstheme="majorHAnsi"/>
          <w:sz w:val="16"/>
        </w:rPr>
        <w:t xml:space="preserve">. But there is another, far more significant difference between the two wars. </w:t>
      </w:r>
      <w:r w:rsidRPr="00B079F6">
        <w:rPr>
          <w:rFonts w:asciiTheme="majorHAnsi" w:hAnsiTheme="majorHAnsi" w:cstheme="majorHAnsi"/>
          <w:b/>
          <w:bCs/>
          <w:u w:val="single"/>
        </w:rPr>
        <w:t>Both wars kill billions of humans; but the second war kills humanity</w:t>
      </w:r>
      <w:r w:rsidRPr="00B079F6">
        <w:rPr>
          <w:rFonts w:asciiTheme="majorHAnsi" w:hAnsiTheme="majorHAnsi" w:cstheme="majorHAnsi"/>
          <w:sz w:val="16"/>
          <w:u w:val="single"/>
        </w:rPr>
        <w:t xml:space="preserve">. </w:t>
      </w:r>
      <w:r w:rsidRPr="00B079F6">
        <w:rPr>
          <w:rFonts w:asciiTheme="majorHAnsi" w:hAnsiTheme="majorHAnsi" w:cstheme="majorHAnsi"/>
          <w:b/>
          <w:bCs/>
          <w:u w:val="single"/>
        </w:rPr>
        <w:t xml:space="preserve">Both wars </w:t>
      </w:r>
      <w:r w:rsidRPr="00B079F6">
        <w:rPr>
          <w:rFonts w:asciiTheme="majorHAnsi" w:hAnsiTheme="majorHAnsi" w:cstheme="majorHAnsi"/>
          <w:b/>
          <w:bCs/>
          <w:highlight w:val="green"/>
          <w:u w:val="single"/>
        </w:rPr>
        <w:t>destroy</w:t>
      </w:r>
      <w:r w:rsidRPr="00B079F6">
        <w:rPr>
          <w:rFonts w:asciiTheme="majorHAnsi" w:hAnsiTheme="majorHAnsi" w:cstheme="majorHAnsi"/>
          <w:b/>
          <w:bCs/>
          <w:u w:val="single"/>
        </w:rPr>
        <w:t xml:space="preserve"> our present; but </w:t>
      </w:r>
      <w:r w:rsidRPr="00B079F6">
        <w:rPr>
          <w:rFonts w:asciiTheme="majorHAnsi" w:hAnsiTheme="majorHAnsi" w:cstheme="majorHAnsi"/>
          <w:b/>
          <w:bCs/>
          <w:highlight w:val="green"/>
          <w:u w:val="single"/>
        </w:rPr>
        <w:t xml:space="preserve">the </w:t>
      </w:r>
      <w:r w:rsidRPr="00B079F6">
        <w:rPr>
          <w:rFonts w:asciiTheme="majorHAnsi" w:hAnsiTheme="majorHAnsi" w:cstheme="majorHAnsi"/>
          <w:b/>
          <w:bCs/>
          <w:u w:val="single"/>
        </w:rPr>
        <w:t xml:space="preserve">second war destroys our </w:t>
      </w:r>
      <w:r w:rsidRPr="00B079F6">
        <w:rPr>
          <w:rFonts w:asciiTheme="majorHAnsi" w:hAnsiTheme="majorHAnsi" w:cstheme="majorHAnsi"/>
          <w:b/>
          <w:bCs/>
          <w:highlight w:val="green"/>
          <w:u w:val="single"/>
        </w:rPr>
        <w:t xml:space="preserve">future. </w:t>
      </w:r>
      <w:r w:rsidRPr="00B079F6">
        <w:rPr>
          <w:rFonts w:asciiTheme="majorHAnsi" w:hAnsiTheme="majorHAnsi" w:cstheme="majorHAnsi"/>
          <w:b/>
          <w:bCs/>
          <w:u w:val="single"/>
        </w:rPr>
        <w:t xml:space="preserve">It is </w:t>
      </w:r>
      <w:r w:rsidRPr="00B079F6">
        <w:rPr>
          <w:rFonts w:asciiTheme="majorHAnsi" w:hAnsiTheme="majorHAnsi" w:cstheme="majorHAnsi"/>
          <w:b/>
          <w:bCs/>
          <w:highlight w:val="green"/>
          <w:u w:val="single"/>
        </w:rPr>
        <w:t xml:space="preserve">this </w:t>
      </w:r>
      <w:r w:rsidRPr="00B079F6">
        <w:rPr>
          <w:rFonts w:asciiTheme="majorHAnsi" w:hAnsiTheme="majorHAnsi" w:cstheme="majorHAnsi"/>
          <w:b/>
          <w:bCs/>
          <w:u w:val="single"/>
        </w:rPr>
        <w:t xml:space="preserve">qualitative </w:t>
      </w:r>
      <w:r w:rsidRPr="00B079F6">
        <w:rPr>
          <w:rFonts w:asciiTheme="majorHAnsi" w:hAnsiTheme="majorHAnsi" w:cstheme="majorHAnsi"/>
          <w:b/>
          <w:bCs/>
          <w:highlight w:val="green"/>
          <w:u w:val="single"/>
        </w:rPr>
        <w:t xml:space="preserve">difference </w:t>
      </w:r>
      <w:r w:rsidRPr="00B079F6">
        <w:rPr>
          <w:rFonts w:asciiTheme="majorHAnsi" w:hAnsiTheme="majorHAnsi" w:cstheme="majorHAnsi"/>
          <w:b/>
          <w:bCs/>
          <w:u w:val="single"/>
        </w:rPr>
        <w:t>in what</w:t>
      </w:r>
      <w:r w:rsidRPr="00B079F6">
        <w:rPr>
          <w:rFonts w:asciiTheme="majorHAnsi" w:hAnsiTheme="majorHAnsi" w:cstheme="majorHAnsi"/>
          <w:b/>
          <w:bCs/>
          <w:highlight w:val="green"/>
          <w:u w:val="single"/>
        </w:rPr>
        <w:t xml:space="preserve"> is lost</w:t>
      </w:r>
      <w:r w:rsidRPr="00B079F6">
        <w:rPr>
          <w:rFonts w:asciiTheme="majorHAnsi" w:hAnsiTheme="majorHAnsi" w:cstheme="majorHAnsi"/>
          <w:b/>
          <w:bCs/>
          <w:u w:val="single"/>
        </w:rPr>
        <w:t xml:space="preserve"> with </w:t>
      </w:r>
      <w:r w:rsidRPr="00B079F6">
        <w:rPr>
          <w:rFonts w:asciiTheme="majorHAnsi" w:hAnsiTheme="majorHAnsi" w:cstheme="majorHAnsi"/>
          <w:b/>
          <w:bCs/>
          <w:highlight w:val="green"/>
          <w:u w:val="single"/>
        </w:rPr>
        <w:t xml:space="preserve">that </w:t>
      </w:r>
      <w:r w:rsidRPr="00B079F6">
        <w:rPr>
          <w:rFonts w:asciiTheme="majorHAnsi" w:hAnsiTheme="majorHAnsi" w:cstheme="majorHAnsi"/>
          <w:b/>
          <w:bCs/>
          <w:u w:val="single"/>
        </w:rPr>
        <w:t xml:space="preserve">last </w:t>
      </w:r>
      <w:r w:rsidRPr="00B079F6">
        <w:rPr>
          <w:rFonts w:asciiTheme="majorHAnsi" w:hAnsiTheme="majorHAnsi" w:cstheme="majorHAnsi"/>
          <w:b/>
          <w:bCs/>
          <w:highlight w:val="green"/>
          <w:u w:val="single"/>
        </w:rPr>
        <w:t xml:space="preserve">percent that makes </w:t>
      </w:r>
      <w:r w:rsidRPr="00B079F6">
        <w:rPr>
          <w:rFonts w:asciiTheme="majorHAnsi" w:hAnsiTheme="majorHAnsi" w:cstheme="majorHAnsi"/>
          <w:b/>
          <w:bCs/>
          <w:u w:val="single"/>
        </w:rPr>
        <w:t xml:space="preserve">existential catastrophes unique, and that makes </w:t>
      </w:r>
      <w:r w:rsidRPr="00B079F6">
        <w:rPr>
          <w:rFonts w:asciiTheme="majorHAnsi" w:hAnsiTheme="majorHAnsi" w:cstheme="majorHAnsi"/>
          <w:b/>
          <w:bCs/>
          <w:highlight w:val="green"/>
          <w:u w:val="single"/>
        </w:rPr>
        <w:t>reducing</w:t>
      </w:r>
      <w:r w:rsidRPr="00B079F6">
        <w:rPr>
          <w:rFonts w:asciiTheme="majorHAnsi" w:hAnsiTheme="majorHAnsi" w:cstheme="majorHAnsi"/>
          <w:b/>
          <w:bCs/>
          <w:u w:val="single"/>
        </w:rPr>
        <w:t xml:space="preserve"> the </w:t>
      </w:r>
      <w:r w:rsidRPr="00B079F6">
        <w:rPr>
          <w:rFonts w:asciiTheme="majorHAnsi" w:hAnsiTheme="majorHAnsi" w:cstheme="majorHAnsi"/>
          <w:b/>
          <w:bCs/>
          <w:highlight w:val="green"/>
          <w:u w:val="single"/>
        </w:rPr>
        <w:t>risk of existential</w:t>
      </w:r>
      <w:r w:rsidRPr="00B079F6">
        <w:rPr>
          <w:rFonts w:asciiTheme="majorHAnsi" w:hAnsiTheme="majorHAnsi" w:cstheme="majorHAnsi"/>
          <w:b/>
          <w:bCs/>
          <w:u w:val="single"/>
        </w:rPr>
        <w:t xml:space="preserve"> </w:t>
      </w:r>
      <w:r w:rsidRPr="00B079F6">
        <w:rPr>
          <w:rFonts w:asciiTheme="majorHAnsi" w:hAnsiTheme="majorHAnsi" w:cstheme="majorHAnsi"/>
          <w:b/>
          <w:bCs/>
          <w:highlight w:val="green"/>
          <w:u w:val="single"/>
        </w:rPr>
        <w:t xml:space="preserve">catastrophe </w:t>
      </w:r>
      <w:r w:rsidRPr="00B079F6">
        <w:rPr>
          <w:rFonts w:asciiTheme="majorHAnsi" w:hAnsiTheme="majorHAnsi" w:cstheme="majorHAnsi"/>
          <w:b/>
          <w:bCs/>
          <w:u w:val="single"/>
        </w:rPr>
        <w:t xml:space="preserve">uniquely </w:t>
      </w:r>
      <w:r w:rsidRPr="00B079F6">
        <w:rPr>
          <w:rFonts w:asciiTheme="majorHAnsi" w:hAnsiTheme="majorHAnsi" w:cstheme="majorHAnsi"/>
          <w:b/>
          <w:bCs/>
          <w:highlight w:val="green"/>
          <w:u w:val="single"/>
        </w:rPr>
        <w:t>important</w:t>
      </w:r>
      <w:r w:rsidRPr="00B079F6">
        <w:rPr>
          <w:rFonts w:asciiTheme="majorHAnsi" w:hAnsiTheme="majorHAnsi" w:cstheme="majorHAnsi"/>
          <w:b/>
          <w:bCs/>
          <w:u w:val="single"/>
        </w:rPr>
        <w:t>. 20 In expectation, almost all humans who will ever live have yet to be born.</w:t>
      </w:r>
      <w:r w:rsidRPr="00B079F6">
        <w:rPr>
          <w:rFonts w:asciiTheme="majorHAnsi" w:hAnsiTheme="majorHAnsi" w:cstheme="majorHAnsi"/>
          <w:sz w:val="16"/>
        </w:rPr>
        <w:t xml:space="preserve"> Absent catastrophe, </w:t>
      </w:r>
      <w:r w:rsidRPr="00B079F6">
        <w:rPr>
          <w:rFonts w:asciiTheme="majorHAnsi" w:hAnsiTheme="majorHAnsi" w:cstheme="majorHAnsi"/>
          <w:b/>
          <w:bCs/>
          <w:u w:val="single"/>
        </w:rPr>
        <w:t>most generations are future generations.</w:t>
      </w:r>
      <w:r w:rsidRPr="00B079F6">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B079F6">
        <w:rPr>
          <w:rFonts w:asciiTheme="majorHAnsi" w:hAnsiTheme="majorHAnsi" w:cstheme="majorHAnsi"/>
          <w:b/>
          <w:bCs/>
          <w:u w:val="single"/>
        </w:rPr>
        <w:t>If our species does destroy itself, it will be a death in the cradle—a case of infant mortality</w:t>
      </w:r>
      <w:r w:rsidRPr="00B079F6">
        <w:rPr>
          <w:rFonts w:asciiTheme="majorHAnsi" w:hAnsiTheme="majorHAnsi" w:cstheme="majorHAnsi"/>
          <w:sz w:val="16"/>
        </w:rPr>
        <w:t xml:space="preserve">. 21 And because, in expectation, </w:t>
      </w:r>
      <w:r w:rsidRPr="00B079F6">
        <w:rPr>
          <w:rFonts w:asciiTheme="majorHAnsi" w:hAnsiTheme="majorHAnsi" w:cstheme="majorHAnsi"/>
          <w:b/>
          <w:bCs/>
          <w:u w:val="single"/>
        </w:rPr>
        <w:t xml:space="preserve">almost </w:t>
      </w:r>
      <w:r w:rsidRPr="00B079F6">
        <w:rPr>
          <w:rFonts w:asciiTheme="majorHAnsi" w:hAnsiTheme="majorHAnsi" w:cstheme="majorHAnsi"/>
          <w:b/>
          <w:bCs/>
          <w:highlight w:val="green"/>
          <w:u w:val="single"/>
        </w:rPr>
        <w:t xml:space="preserve">all of humanity’s </w:t>
      </w:r>
      <w:r w:rsidRPr="00B079F6">
        <w:rPr>
          <w:rFonts w:asciiTheme="majorHAnsi" w:hAnsiTheme="majorHAnsi" w:cstheme="majorHAnsi"/>
          <w:b/>
          <w:bCs/>
          <w:u w:val="single"/>
        </w:rPr>
        <w:t xml:space="preserve">life lies in the future, almost everything of </w:t>
      </w:r>
      <w:r w:rsidRPr="00B079F6">
        <w:rPr>
          <w:rFonts w:asciiTheme="majorHAnsi" w:hAnsiTheme="majorHAnsi" w:cstheme="majorHAnsi"/>
          <w:b/>
          <w:bCs/>
          <w:highlight w:val="green"/>
          <w:u w:val="single"/>
        </w:rPr>
        <w:t xml:space="preserve">value </w:t>
      </w:r>
      <w:r w:rsidRPr="00B079F6">
        <w:rPr>
          <w:rFonts w:asciiTheme="majorHAnsi" w:hAnsiTheme="majorHAnsi" w:cstheme="majorHAnsi"/>
          <w:b/>
          <w:bCs/>
          <w:u w:val="single"/>
        </w:rPr>
        <w:t xml:space="preserve">lies in the future </w:t>
      </w:r>
      <w:r w:rsidRPr="00B079F6">
        <w:rPr>
          <w:rFonts w:asciiTheme="majorHAnsi" w:hAnsiTheme="majorHAnsi" w:cstheme="majorHAnsi"/>
          <w:b/>
          <w:bCs/>
          <w:highlight w:val="green"/>
          <w:u w:val="single"/>
        </w:rPr>
        <w:t>as well</w:t>
      </w:r>
      <w:r w:rsidRPr="00B079F6">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freedom and moral thought. </w:t>
      </w:r>
      <w:r w:rsidRPr="00B079F6">
        <w:rPr>
          <w:rFonts w:asciiTheme="majorHAnsi" w:hAnsiTheme="majorHAnsi" w:cstheme="majorHAnsi"/>
          <w:b/>
          <w:bCs/>
          <w:highlight w:val="green"/>
          <w:u w:val="single"/>
        </w:rPr>
        <w:t>We can create a world of wellbeing and</w:t>
      </w:r>
      <w:r w:rsidRPr="00B079F6">
        <w:rPr>
          <w:rFonts w:asciiTheme="majorHAnsi" w:hAnsiTheme="majorHAnsi" w:cstheme="majorHAnsi"/>
          <w:b/>
          <w:bCs/>
          <w:u w:val="single"/>
        </w:rPr>
        <w:t xml:space="preserve"> flourishing that challenges our capacity to imagine. And if we </w:t>
      </w:r>
      <w:r w:rsidRPr="00B079F6">
        <w:rPr>
          <w:rFonts w:asciiTheme="majorHAnsi" w:hAnsiTheme="majorHAnsi" w:cstheme="majorHAnsi"/>
          <w:b/>
          <w:bCs/>
          <w:highlight w:val="green"/>
          <w:u w:val="single"/>
        </w:rPr>
        <w:t>protect that world from</w:t>
      </w:r>
      <w:r w:rsidRPr="00B079F6">
        <w:rPr>
          <w:rFonts w:asciiTheme="majorHAnsi" w:hAnsiTheme="majorHAnsi" w:cstheme="majorHAnsi"/>
          <w:b/>
          <w:bCs/>
          <w:u w:val="single"/>
        </w:rPr>
        <w:t xml:space="preserve"> catastrophe, it could last millions of </w:t>
      </w:r>
      <w:r w:rsidRPr="00B079F6">
        <w:rPr>
          <w:rFonts w:asciiTheme="majorHAnsi" w:hAnsiTheme="majorHAnsi" w:cstheme="majorHAnsi"/>
          <w:b/>
          <w:bCs/>
          <w:highlight w:val="green"/>
          <w:u w:val="single"/>
        </w:rPr>
        <w:t>centuries</w:t>
      </w:r>
      <w:r w:rsidRPr="00B079F6">
        <w:rPr>
          <w:rFonts w:asciiTheme="majorHAnsi" w:hAnsiTheme="majorHAnsi" w:cstheme="majorHAnsi"/>
          <w:sz w:val="16"/>
        </w:rPr>
        <w:t xml:space="preserve">. This is our potential—what we could achieve if we pass the Precipice and </w:t>
      </w:r>
      <w:r w:rsidRPr="00B079F6">
        <w:rPr>
          <w:rFonts w:asciiTheme="majorHAnsi" w:hAnsiTheme="majorHAnsi" w:cstheme="majorHAnsi"/>
          <w:b/>
          <w:bCs/>
          <w:u w:val="single"/>
        </w:rPr>
        <w:t>continue striving for a better world</w:t>
      </w:r>
      <w:r w:rsidRPr="00B079F6">
        <w:rPr>
          <w:rFonts w:asciiTheme="majorHAnsi" w:hAnsiTheme="majorHAnsi" w:cstheme="majorHAnsi"/>
          <w:sz w:val="16"/>
        </w:rPr>
        <w:t xml:space="preserve">. </w:t>
      </w:r>
      <w:r w:rsidRPr="00B079F6">
        <w:rPr>
          <w:rFonts w:asciiTheme="majorHAnsi" w:hAnsiTheme="majorHAnsi" w:cstheme="majorHAnsi"/>
          <w:b/>
          <w:bCs/>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B079F6">
        <w:rPr>
          <w:rFonts w:asciiTheme="majorHAnsi" w:hAnsiTheme="majorHAnsi" w:cstheme="majorHAnsi"/>
          <w:sz w:val="16"/>
        </w:rPr>
        <w:t xml:space="preserve">. </w:t>
      </w:r>
      <w:r w:rsidRPr="00B079F6">
        <w:rPr>
          <w:rFonts w:asciiTheme="majorHAnsi" w:hAnsiTheme="majorHAnsi" w:cstheme="majorHAnsi"/>
          <w:b/>
          <w:bCs/>
          <w:highlight w:val="green"/>
          <w:u w:val="single"/>
        </w:rPr>
        <w:t>To risk destroying this future</w:t>
      </w:r>
      <w:r w:rsidRPr="00B079F6">
        <w:rPr>
          <w:rFonts w:asciiTheme="majorHAnsi" w:hAnsiTheme="majorHAnsi" w:cstheme="majorHAnsi"/>
          <w:sz w:val="16"/>
        </w:rPr>
        <w:t xml:space="preserve">, for the sake of some advantage limited only to the present, </w:t>
      </w:r>
      <w:r w:rsidRPr="00B079F6">
        <w:rPr>
          <w:rFonts w:asciiTheme="majorHAnsi" w:hAnsiTheme="majorHAnsi" w:cstheme="majorHAnsi"/>
          <w:b/>
          <w:bCs/>
          <w:highlight w:val="green"/>
          <w:u w:val="single"/>
        </w:rPr>
        <w:t>seems</w:t>
      </w:r>
      <w:r w:rsidRPr="00B079F6">
        <w:rPr>
          <w:rFonts w:asciiTheme="majorHAnsi" w:hAnsiTheme="majorHAnsi" w:cstheme="majorHAnsi"/>
          <w:sz w:val="16"/>
        </w:rPr>
        <w:t xml:space="preserve"> to me profoundly parochial and </w:t>
      </w:r>
      <w:r w:rsidRPr="00B079F6">
        <w:rPr>
          <w:rFonts w:asciiTheme="majorHAnsi" w:hAnsiTheme="majorHAnsi" w:cstheme="majorHAnsi"/>
          <w:b/>
          <w:bCs/>
          <w:u w:val="single"/>
        </w:rPr>
        <w:t xml:space="preserve">dangerously </w:t>
      </w:r>
      <w:r w:rsidRPr="00B079F6">
        <w:rPr>
          <w:rFonts w:asciiTheme="majorHAnsi" w:hAnsiTheme="majorHAnsi" w:cstheme="majorHAnsi"/>
          <w:b/>
          <w:bCs/>
          <w:highlight w:val="green"/>
          <w:u w:val="single"/>
        </w:rPr>
        <w:t>short-sighted</w:t>
      </w:r>
      <w:r w:rsidRPr="00B079F6">
        <w:rPr>
          <w:rFonts w:asciiTheme="majorHAnsi" w:hAnsiTheme="majorHAnsi" w:cstheme="majorHAnsi"/>
          <w:sz w:val="16"/>
        </w:rPr>
        <w:t xml:space="preserve">. Such neglect privileges a tiny sliver of our </w:t>
      </w:r>
    </w:p>
    <w:p w14:paraId="01ACC1C9" w14:textId="77777777" w:rsidR="00B079F6" w:rsidRPr="00B079F6" w:rsidRDefault="00B079F6" w:rsidP="00B079F6">
      <w:pPr>
        <w:rPr>
          <w:rFonts w:asciiTheme="majorHAnsi" w:hAnsiTheme="majorHAnsi" w:cstheme="majorHAnsi"/>
        </w:rPr>
      </w:pPr>
    </w:p>
    <w:p w14:paraId="5C1394E6"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 xml:space="preserve">Extinction first – it’s </w:t>
      </w:r>
      <w:r w:rsidRPr="00B079F6">
        <w:rPr>
          <w:rFonts w:asciiTheme="majorHAnsi" w:hAnsiTheme="majorHAnsi" w:cstheme="majorHAnsi"/>
          <w:u w:val="single"/>
        </w:rPr>
        <w:t>mathematically</w:t>
      </w:r>
      <w:r w:rsidRPr="00B079F6">
        <w:rPr>
          <w:rFonts w:asciiTheme="majorHAnsi" w:hAnsiTheme="majorHAnsi" w:cstheme="majorHAnsi"/>
        </w:rPr>
        <w:t xml:space="preserve"> and </w:t>
      </w:r>
      <w:r w:rsidRPr="00B079F6">
        <w:rPr>
          <w:rFonts w:asciiTheme="majorHAnsi" w:hAnsiTheme="majorHAnsi" w:cstheme="majorHAnsi"/>
          <w:u w:val="single"/>
        </w:rPr>
        <w:t>ethically</w:t>
      </w:r>
      <w:r w:rsidRPr="00B079F6">
        <w:rPr>
          <w:rFonts w:asciiTheme="majorHAnsi" w:hAnsiTheme="majorHAnsi" w:cstheme="majorHAnsi"/>
        </w:rPr>
        <w:t xml:space="preserve"> correct.</w:t>
      </w:r>
    </w:p>
    <w:p w14:paraId="76442A72" w14:textId="77777777" w:rsidR="00B079F6" w:rsidRPr="00B079F6" w:rsidRDefault="00B079F6" w:rsidP="00B079F6">
      <w:pPr>
        <w:rPr>
          <w:rFonts w:asciiTheme="majorHAnsi" w:hAnsiTheme="majorHAnsi" w:cstheme="majorHAnsi"/>
        </w:rPr>
      </w:pPr>
      <w:r w:rsidRPr="00B079F6">
        <w:rPr>
          <w:rStyle w:val="Style13ptBold"/>
          <w:rFonts w:asciiTheme="majorHAnsi" w:hAnsiTheme="majorHAnsi" w:cstheme="majorHAnsi"/>
        </w:rPr>
        <w:t xml:space="preserve">Sánchez ’17 </w:t>
      </w:r>
      <w:r w:rsidRPr="00B079F6">
        <w:rPr>
          <w:rFonts w:asciiTheme="majorHAnsi" w:hAnsiTheme="majorHAnsi" w:cstheme="majorHAnsi"/>
          <w:sz w:val="16"/>
          <w:szCs w:val="16"/>
        </w:rPr>
        <w:t xml:space="preserve">(David; 2/8/17; BA in Public Policy, BA in Economics and Philosophy, expert at the Kenan Institute for Ethics, citing Nick Bostrom, PhD in Philosophy; Duke’s The Chronicle; “Existential risks”; </w:t>
      </w:r>
      <w:hyperlink r:id="rId9" w:history="1">
        <w:r w:rsidRPr="00B079F6">
          <w:rPr>
            <w:rStyle w:val="Hyperlink"/>
            <w:rFonts w:asciiTheme="majorHAnsi" w:hAnsiTheme="majorHAnsi" w:cstheme="majorHAnsi"/>
            <w:sz w:val="16"/>
            <w:szCs w:val="16"/>
          </w:rPr>
          <w:t>http://www.dukechronicle.com/article/2017/02/existential-risks-questions-and-considerations</w:t>
        </w:r>
      </w:hyperlink>
      <w:r w:rsidRPr="00B079F6">
        <w:rPr>
          <w:rFonts w:asciiTheme="majorHAnsi" w:hAnsiTheme="majorHAnsi" w:cstheme="majorHAnsi"/>
          <w:sz w:val="16"/>
          <w:szCs w:val="16"/>
        </w:rPr>
        <w:t>; DOA:  4/21/17)</w:t>
      </w:r>
    </w:p>
    <w:p w14:paraId="301D5106" w14:textId="77777777" w:rsidR="00B079F6" w:rsidRPr="00B079F6" w:rsidRDefault="00B079F6" w:rsidP="00B079F6">
      <w:pPr>
        <w:rPr>
          <w:rFonts w:asciiTheme="majorHAnsi" w:hAnsiTheme="majorHAnsi" w:cstheme="majorHAnsi"/>
          <w:sz w:val="16"/>
        </w:rPr>
      </w:pPr>
      <w:r w:rsidRPr="00B079F6">
        <w:rPr>
          <w:rFonts w:asciiTheme="majorHAnsi" w:hAnsiTheme="majorHAnsi" w:cstheme="majorHAnsi"/>
          <w:sz w:val="16"/>
        </w:rPr>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B079F6">
        <w:rPr>
          <w:rStyle w:val="StyleUnderline"/>
          <w:rFonts w:asciiTheme="majorHAnsi" w:hAnsiTheme="majorHAnsi" w:cstheme="majorHAnsi"/>
          <w:highlight w:val="green"/>
        </w:rPr>
        <w:t>Mitigation of</w:t>
      </w:r>
      <w:r w:rsidRPr="00B079F6">
        <w:rPr>
          <w:rFonts w:asciiTheme="majorHAnsi" w:hAnsiTheme="majorHAnsi" w:cstheme="majorHAnsi"/>
          <w:sz w:val="16"/>
        </w:rPr>
        <w:t xml:space="preserve"> so-called </w:t>
      </w:r>
      <w:r w:rsidRPr="00B079F6">
        <w:rPr>
          <w:rStyle w:val="StyleUnderline"/>
          <w:rFonts w:asciiTheme="majorHAnsi" w:hAnsiTheme="majorHAnsi" w:cstheme="majorHAnsi"/>
          <w:highlight w:val="green"/>
        </w:rPr>
        <w:t>“existential risks” is a</w:t>
      </w:r>
      <w:r w:rsidRPr="00B079F6">
        <w:rPr>
          <w:rStyle w:val="StyleUnderline"/>
          <w:rFonts w:asciiTheme="majorHAnsi" w:hAnsiTheme="majorHAnsi" w:cstheme="majorHAnsi"/>
        </w:rPr>
        <w:t xml:space="preserve"> </w:t>
      </w:r>
      <w:r w:rsidRPr="00B079F6">
        <w:rPr>
          <w:rStyle w:val="StyleUnderline"/>
          <w:rFonts w:asciiTheme="majorHAnsi" w:hAnsiTheme="majorHAnsi" w:cstheme="majorHAnsi"/>
          <w:b/>
        </w:rPr>
        <w:t xml:space="preserve">huge </w:t>
      </w:r>
      <w:r w:rsidRPr="00B079F6">
        <w:rPr>
          <w:rStyle w:val="StyleUnderline"/>
          <w:rFonts w:asciiTheme="majorHAnsi" w:hAnsiTheme="majorHAnsi" w:cstheme="majorHAnsi"/>
          <w:b/>
          <w:highlight w:val="green"/>
        </w:rPr>
        <w:t>priority</w:t>
      </w:r>
      <w:r w:rsidRPr="00B079F6">
        <w:rPr>
          <w:rFonts w:asciiTheme="majorHAnsi" w:hAnsiTheme="majorHAnsi" w:cstheme="majorHAnsi"/>
          <w:sz w:val="16"/>
        </w:rPr>
        <w:t xml:space="preserve"> for some of their more risk-seeking members. </w:t>
      </w:r>
      <w:r w:rsidRPr="00B079F6">
        <w:rPr>
          <w:rStyle w:val="StyleUnderline"/>
          <w:rFonts w:asciiTheme="majorHAnsi" w:hAnsiTheme="majorHAnsi" w:cstheme="majorHAnsi"/>
        </w:rPr>
        <w:t>An existential risk</w:t>
      </w:r>
      <w:r w:rsidRPr="00B079F6">
        <w:rPr>
          <w:rFonts w:asciiTheme="majorHAnsi" w:hAnsiTheme="majorHAnsi" w:cstheme="majorHAnsi"/>
          <w:sz w:val="16"/>
        </w:rPr>
        <w:t xml:space="preserve">, put simply, </w:t>
      </w:r>
      <w:r w:rsidRPr="00B079F6">
        <w:rPr>
          <w:rStyle w:val="StyleUnderline"/>
          <w:rFonts w:asciiTheme="majorHAnsi" w:hAnsiTheme="majorHAnsi" w:cstheme="majorHAnsi"/>
        </w:rPr>
        <w:t>is some</w:t>
      </w:r>
      <w:r w:rsidRPr="00B079F6">
        <w:rPr>
          <w:rFonts w:asciiTheme="majorHAnsi" w:hAnsiTheme="majorHAnsi" w:cstheme="majorHAnsi"/>
          <w:sz w:val="16"/>
        </w:rPr>
        <w:t xml:space="preserve"> class of </w:t>
      </w:r>
      <w:r w:rsidRPr="00B079F6">
        <w:rPr>
          <w:rStyle w:val="StyleUnderline"/>
          <w:rFonts w:asciiTheme="majorHAnsi" w:hAnsiTheme="majorHAnsi" w:cstheme="majorHAnsi"/>
        </w:rPr>
        <w:t xml:space="preserve">possible event that presents a </w:t>
      </w:r>
      <w:r w:rsidRPr="00B079F6">
        <w:rPr>
          <w:rStyle w:val="StyleUnderline"/>
          <w:rFonts w:asciiTheme="majorHAnsi" w:hAnsiTheme="majorHAnsi" w:cstheme="majorHAnsi"/>
          <w:b/>
        </w:rPr>
        <w:t>risk of extinction</w:t>
      </w:r>
      <w:r w:rsidRPr="00B079F6">
        <w:rPr>
          <w:rStyle w:val="StyleUnderline"/>
          <w:rFonts w:asciiTheme="majorHAnsi" w:hAnsiTheme="majorHAnsi" w:cstheme="majorHAnsi"/>
        </w:rPr>
        <w:t xml:space="preserve"> to humanity</w:t>
      </w:r>
      <w:r w:rsidRPr="00B079F6">
        <w:rPr>
          <w:rFonts w:asciiTheme="majorHAnsi" w:hAnsiTheme="majorHAnsi" w:cstheme="majorHAnsi"/>
          <w:sz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B079F6">
        <w:rPr>
          <w:rStyle w:val="StyleUnderline"/>
          <w:rFonts w:asciiTheme="majorHAnsi" w:hAnsiTheme="majorHAnsi" w:cstheme="majorHAnsi"/>
        </w:rPr>
        <w:t>main classes of existential risk include</w:t>
      </w:r>
      <w:r w:rsidRPr="00B079F6">
        <w:rPr>
          <w:rFonts w:asciiTheme="majorHAnsi" w:hAnsiTheme="majorHAnsi" w:cstheme="majorHAnsi"/>
          <w:sz w:val="16"/>
        </w:rPr>
        <w:t xml:space="preserve"> catastrophic </w:t>
      </w:r>
      <w:r w:rsidRPr="00B079F6">
        <w:rPr>
          <w:rStyle w:val="StyleUnderline"/>
          <w:rFonts w:asciiTheme="majorHAnsi" w:hAnsiTheme="majorHAnsi" w:cstheme="majorHAnsi"/>
        </w:rPr>
        <w:t>climate change</w:t>
      </w:r>
      <w:r w:rsidRPr="00B079F6">
        <w:rPr>
          <w:rFonts w:asciiTheme="majorHAnsi" w:hAnsiTheme="majorHAnsi" w:cstheme="majorHAnsi"/>
          <w:sz w:val="16"/>
        </w:rPr>
        <w:t xml:space="preserve">, malicious artificial superintelligence, the emergence of malicious nanotechnology, </w:t>
      </w:r>
      <w:r w:rsidRPr="00B079F6">
        <w:rPr>
          <w:rStyle w:val="StyleUnderline"/>
          <w:rFonts w:asciiTheme="majorHAnsi" w:hAnsiTheme="majorHAnsi" w:cstheme="majorHAnsi"/>
          <w:b/>
        </w:rPr>
        <w:t>nuclear war</w:t>
      </w:r>
      <w:r w:rsidRPr="00B079F6">
        <w:rPr>
          <w:rStyle w:val="StyleUnderline"/>
          <w:rFonts w:asciiTheme="majorHAnsi" w:hAnsiTheme="majorHAnsi" w:cstheme="majorHAnsi"/>
        </w:rPr>
        <w:t xml:space="preserve"> and malicious bio-tech</w:t>
      </w:r>
      <w:r w:rsidRPr="00B079F6">
        <w:rPr>
          <w:rFonts w:asciiTheme="majorHAnsi" w:hAnsiTheme="majorHAnsi" w:cstheme="majorHAnsi"/>
          <w:sz w:val="16"/>
        </w:rPr>
        <w:t xml:space="preserve">, among others. </w:t>
      </w:r>
      <w:r w:rsidRPr="00B079F6">
        <w:rPr>
          <w:rStyle w:val="StyleUnderline"/>
          <w:rFonts w:asciiTheme="majorHAnsi" w:hAnsiTheme="majorHAnsi" w:cstheme="majorHAnsi"/>
        </w:rPr>
        <w:t>When considering the threats posed by</w:t>
      </w:r>
      <w:r w:rsidRPr="00B079F6">
        <w:rPr>
          <w:rFonts w:asciiTheme="majorHAnsi" w:hAnsiTheme="majorHAnsi" w:cstheme="majorHAnsi"/>
          <w:sz w:val="16"/>
        </w:rPr>
        <w:t xml:space="preserve"> so-called </w:t>
      </w:r>
      <w:r w:rsidRPr="00B079F6">
        <w:rPr>
          <w:rStyle w:val="StyleUnderline"/>
          <w:rFonts w:asciiTheme="majorHAnsi" w:hAnsiTheme="majorHAnsi" w:cstheme="majorHAnsi"/>
        </w:rPr>
        <w:t>“x-risks,” there are</w:t>
      </w:r>
      <w:r w:rsidRPr="00B079F6">
        <w:rPr>
          <w:rFonts w:asciiTheme="majorHAnsi" w:hAnsiTheme="majorHAnsi" w:cstheme="majorHAnsi"/>
          <w:sz w:val="16"/>
        </w:rPr>
        <w:t xml:space="preserve"> at least </w:t>
      </w:r>
      <w:r w:rsidRPr="00B079F6">
        <w:rPr>
          <w:rStyle w:val="StyleUnderline"/>
          <w:rFonts w:asciiTheme="majorHAnsi" w:hAnsiTheme="majorHAnsi" w:cstheme="majorHAnsi"/>
        </w:rPr>
        <w:t>three factors to keep in mind</w:t>
      </w:r>
      <w:r w:rsidRPr="00B079F6">
        <w:rPr>
          <w:rFonts w:asciiTheme="majorHAnsi" w:hAnsiTheme="majorHAnsi" w:cstheme="majorHAnsi"/>
          <w:sz w:val="16"/>
        </w:rPr>
        <w:t xml:space="preserve">. </w:t>
      </w:r>
      <w:r w:rsidRPr="00B079F6">
        <w:rPr>
          <w:rStyle w:val="StyleUnderline"/>
          <w:rFonts w:asciiTheme="majorHAnsi" w:hAnsiTheme="majorHAnsi" w:cstheme="majorHAnsi"/>
        </w:rPr>
        <w:t>First</w:t>
      </w:r>
      <w:r w:rsidRPr="00B079F6">
        <w:rPr>
          <w:rFonts w:asciiTheme="majorHAnsi" w:hAnsiTheme="majorHAnsi" w:cstheme="majorHAnsi"/>
          <w:sz w:val="16"/>
        </w:rPr>
        <w:t xml:space="preserve">, bear in mind that </w:t>
      </w:r>
      <w:r w:rsidRPr="00B079F6">
        <w:rPr>
          <w:rStyle w:val="StyleUnderline"/>
          <w:rFonts w:asciiTheme="majorHAnsi" w:hAnsiTheme="majorHAnsi" w:cstheme="majorHAnsi"/>
        </w:rPr>
        <w:t>if humanity continues for the</w:t>
      </w:r>
      <w:r w:rsidRPr="00B079F6">
        <w:rPr>
          <w:rFonts w:asciiTheme="majorHAnsi" w:hAnsiTheme="majorHAnsi" w:cstheme="majorHAnsi"/>
          <w:sz w:val="16"/>
        </w:rPr>
        <w:t xml:space="preserve"> foreseeable </w:t>
      </w:r>
      <w:r w:rsidRPr="00B079F6">
        <w:rPr>
          <w:rStyle w:val="StyleUnderline"/>
          <w:rFonts w:asciiTheme="majorHAnsi" w:hAnsiTheme="majorHAnsi" w:cstheme="majorHAnsi"/>
        </w:rPr>
        <w:t>future</w:t>
      </w:r>
      <w:r w:rsidRPr="00B079F6">
        <w:rPr>
          <w:rFonts w:asciiTheme="majorHAnsi" w:hAnsiTheme="majorHAnsi" w:cstheme="majorHAnsi"/>
          <w:sz w:val="16"/>
        </w:rPr>
        <w:t xml:space="preserve">, then </w:t>
      </w:r>
      <w:r w:rsidRPr="00B079F6">
        <w:rPr>
          <w:rStyle w:val="StyleUnderline"/>
          <w:rFonts w:asciiTheme="majorHAnsi" w:hAnsiTheme="majorHAnsi" w:cstheme="majorHAnsi"/>
        </w:rPr>
        <w:t>the number of</w:t>
      </w:r>
      <w:r w:rsidRPr="00B079F6">
        <w:rPr>
          <w:rFonts w:asciiTheme="majorHAnsi" w:hAnsiTheme="majorHAnsi" w:cstheme="majorHAnsi"/>
          <w:sz w:val="16"/>
        </w:rPr>
        <w:t xml:space="preserve"> potential </w:t>
      </w:r>
      <w:r w:rsidRPr="00B079F6">
        <w:rPr>
          <w:rStyle w:val="StyleUnderline"/>
          <w:rFonts w:asciiTheme="majorHAnsi" w:hAnsiTheme="majorHAnsi" w:cstheme="majorHAnsi"/>
        </w:rPr>
        <w:t xml:space="preserve">people in the future will be </w:t>
      </w:r>
      <w:r w:rsidRPr="00B079F6">
        <w:rPr>
          <w:rStyle w:val="StyleUnderline"/>
          <w:rFonts w:asciiTheme="majorHAnsi" w:hAnsiTheme="majorHAnsi" w:cstheme="majorHAnsi"/>
          <w:b/>
        </w:rPr>
        <w:t>significantly higher</w:t>
      </w:r>
      <w:r w:rsidRPr="00B079F6">
        <w:rPr>
          <w:rStyle w:val="StyleUnderline"/>
          <w:rFonts w:asciiTheme="majorHAnsi" w:hAnsiTheme="majorHAnsi" w:cstheme="majorHAnsi"/>
        </w:rPr>
        <w:t xml:space="preserve"> than </w:t>
      </w:r>
      <w:r w:rsidRPr="00B079F6">
        <w:rPr>
          <w:rStyle w:val="StyleUnderline"/>
          <w:rFonts w:asciiTheme="majorHAnsi" w:hAnsiTheme="majorHAnsi" w:cstheme="majorHAnsi"/>
        </w:rPr>
        <w:lastRenderedPageBreak/>
        <w:t>the number who exist today</w:t>
      </w:r>
      <w:r w:rsidRPr="00B079F6">
        <w:rPr>
          <w:rFonts w:asciiTheme="majorHAnsi" w:hAnsiTheme="majorHAnsi" w:cstheme="majorHAnsi"/>
          <w:sz w:val="16"/>
        </w:rPr>
        <w:t xml:space="preserve"> or have existed in the past. Additionally, </w:t>
      </w:r>
      <w:r w:rsidRPr="00B079F6">
        <w:rPr>
          <w:rStyle w:val="StyleUnderline"/>
          <w:rFonts w:asciiTheme="majorHAnsi" w:hAnsiTheme="majorHAnsi" w:cstheme="majorHAnsi"/>
        </w:rPr>
        <w:t>the expected disutility of extinction</w:t>
      </w:r>
      <w:r w:rsidRPr="00B079F6">
        <w:rPr>
          <w:rFonts w:asciiTheme="majorHAnsi" w:hAnsiTheme="majorHAnsi" w:cstheme="majorHAnsi"/>
          <w:sz w:val="16"/>
        </w:rPr>
        <w:t xml:space="preserve">-level </w:t>
      </w:r>
      <w:r w:rsidRPr="00B079F6">
        <w:rPr>
          <w:rStyle w:val="StyleUnderline"/>
          <w:rFonts w:asciiTheme="majorHAnsi" w:hAnsiTheme="majorHAnsi" w:cstheme="majorHAnsi"/>
        </w:rPr>
        <w:t xml:space="preserve">events is massive, meaning that </w:t>
      </w:r>
      <w:r w:rsidRPr="00B079F6">
        <w:rPr>
          <w:rStyle w:val="StyleUnderline"/>
          <w:rFonts w:asciiTheme="majorHAnsi" w:hAnsiTheme="majorHAnsi" w:cstheme="majorHAnsi"/>
          <w:b/>
        </w:rPr>
        <w:t>even a small mitigation</w:t>
      </w:r>
      <w:r w:rsidRPr="00B079F6">
        <w:rPr>
          <w:rStyle w:val="StyleUnderline"/>
          <w:rFonts w:asciiTheme="majorHAnsi" w:hAnsiTheme="majorHAnsi" w:cstheme="majorHAnsi"/>
        </w:rPr>
        <w:t xml:space="preserve"> of those probabilities results in a </w:t>
      </w:r>
      <w:r w:rsidRPr="00B079F6">
        <w:rPr>
          <w:rStyle w:val="StyleUnderline"/>
          <w:rFonts w:asciiTheme="majorHAnsi" w:hAnsiTheme="majorHAnsi" w:cstheme="majorHAnsi"/>
          <w:b/>
        </w:rPr>
        <w:t>huge positive</w:t>
      </w:r>
      <w:r w:rsidRPr="00B079F6">
        <w:rPr>
          <w:rFonts w:asciiTheme="majorHAnsi" w:hAnsiTheme="majorHAnsi" w:cstheme="majorHAnsi"/>
          <w:sz w:val="16"/>
        </w:rPr>
        <w:t>. Per one interpretation of the evidence, “</w:t>
      </w:r>
      <w:r w:rsidRPr="00B079F6">
        <w:rPr>
          <w:rStyle w:val="StyleUnderline"/>
          <w:rFonts w:asciiTheme="majorHAnsi" w:hAnsiTheme="majorHAnsi" w:cstheme="majorHAnsi"/>
        </w:rPr>
        <w:t xml:space="preserve">even if we use the </w:t>
      </w:r>
      <w:r w:rsidRPr="00B079F6">
        <w:rPr>
          <w:rStyle w:val="StyleUnderline"/>
          <w:rFonts w:asciiTheme="majorHAnsi" w:hAnsiTheme="majorHAnsi" w:cstheme="majorHAnsi"/>
          <w:b/>
        </w:rPr>
        <w:t>most conservative</w:t>
      </w:r>
      <w:r w:rsidRPr="00B079F6">
        <w:rPr>
          <w:rFonts w:asciiTheme="majorHAnsi" w:hAnsiTheme="majorHAnsi" w:cstheme="majorHAnsi"/>
          <w:sz w:val="16"/>
        </w:rPr>
        <w:t xml:space="preserve"> of these </w:t>
      </w:r>
      <w:r w:rsidRPr="00B079F6">
        <w:rPr>
          <w:rStyle w:val="StyleUnderline"/>
          <w:rFonts w:asciiTheme="majorHAnsi" w:hAnsiTheme="majorHAnsi" w:cstheme="majorHAnsi"/>
          <w:b/>
        </w:rPr>
        <w:t>estimates</w:t>
      </w:r>
      <w:r w:rsidRPr="00B079F6">
        <w:rPr>
          <w:rFonts w:asciiTheme="majorHAnsi" w:hAnsiTheme="majorHAnsi" w:cstheme="majorHAnsi"/>
          <w:sz w:val="16"/>
        </w:rPr>
        <w:t xml:space="preserve">… we find that </w:t>
      </w:r>
      <w:r w:rsidRPr="00B079F6">
        <w:rPr>
          <w:rStyle w:val="StyleUnderline"/>
          <w:rFonts w:asciiTheme="majorHAnsi" w:hAnsiTheme="majorHAnsi" w:cstheme="majorHAnsi"/>
          <w:highlight w:val="green"/>
        </w:rPr>
        <w:t>the expected loss of</w:t>
      </w:r>
      <w:r w:rsidRPr="00B079F6">
        <w:rPr>
          <w:rStyle w:val="StyleUnderline"/>
          <w:rFonts w:asciiTheme="majorHAnsi" w:hAnsiTheme="majorHAnsi" w:cstheme="majorHAnsi"/>
        </w:rPr>
        <w:t xml:space="preserve"> an existential </w:t>
      </w:r>
      <w:r w:rsidRPr="00B079F6">
        <w:rPr>
          <w:rStyle w:val="StyleUnderline"/>
          <w:rFonts w:asciiTheme="majorHAnsi" w:hAnsiTheme="majorHAnsi" w:cstheme="majorHAnsi"/>
          <w:highlight w:val="green"/>
        </w:rPr>
        <w:t>catastrophe is greater than</w:t>
      </w:r>
      <w:r w:rsidRPr="00B079F6">
        <w:rPr>
          <w:rFonts w:asciiTheme="majorHAnsi" w:hAnsiTheme="majorHAnsi" w:cstheme="majorHAnsi"/>
          <w:sz w:val="16"/>
        </w:rPr>
        <w:t xml:space="preserve"> the value of </w:t>
      </w:r>
      <w:r w:rsidRPr="00B079F6">
        <w:rPr>
          <w:rStyle w:val="StyleUnderline"/>
          <w:rFonts w:asciiTheme="majorHAnsi" w:hAnsiTheme="majorHAnsi" w:cstheme="majorHAnsi"/>
          <w:b/>
          <w:highlight w:val="green"/>
        </w:rPr>
        <w:t>10</w:t>
      </w:r>
      <w:r w:rsidRPr="00B079F6">
        <w:rPr>
          <w:rStyle w:val="StyleUnderline"/>
          <w:rFonts w:asciiTheme="majorHAnsi" w:hAnsiTheme="majorHAnsi" w:cstheme="majorHAnsi"/>
          <w:b/>
          <w:highlight w:val="green"/>
          <w:vertAlign w:val="superscript"/>
        </w:rPr>
        <w:t>16</w:t>
      </w:r>
      <w:r w:rsidRPr="00B079F6">
        <w:rPr>
          <w:rStyle w:val="StyleUnderline"/>
          <w:rFonts w:asciiTheme="majorHAnsi" w:hAnsiTheme="majorHAnsi" w:cstheme="majorHAnsi"/>
          <w:b/>
          <w:highlight w:val="green"/>
        </w:rPr>
        <w:t xml:space="preserve"> human lives</w:t>
      </w:r>
      <w:r w:rsidRPr="00B079F6">
        <w:rPr>
          <w:rFonts w:asciiTheme="majorHAnsi" w:hAnsiTheme="majorHAnsi" w:cstheme="majorHAnsi"/>
          <w:sz w:val="16"/>
        </w:rPr>
        <w:t xml:space="preserve">. This implies that </w:t>
      </w:r>
      <w:r w:rsidRPr="00B079F6">
        <w:rPr>
          <w:rStyle w:val="StyleUnderline"/>
          <w:rFonts w:asciiTheme="majorHAnsi" w:hAnsiTheme="majorHAnsi" w:cstheme="majorHAnsi"/>
          <w:highlight w:val="green"/>
        </w:rPr>
        <w:t>the</w:t>
      </w:r>
      <w:r w:rsidRPr="00B079F6">
        <w:rPr>
          <w:rFonts w:asciiTheme="majorHAnsi" w:hAnsiTheme="majorHAnsi" w:cstheme="majorHAnsi"/>
          <w:sz w:val="16"/>
        </w:rPr>
        <w:t xml:space="preserve"> expected </w:t>
      </w:r>
      <w:r w:rsidRPr="00B079F6">
        <w:rPr>
          <w:rStyle w:val="StyleUnderline"/>
          <w:rFonts w:asciiTheme="majorHAnsi" w:hAnsiTheme="majorHAnsi" w:cstheme="majorHAnsi"/>
          <w:highlight w:val="green"/>
        </w:rPr>
        <w:t>value of reducing</w:t>
      </w:r>
      <w:r w:rsidRPr="00B079F6">
        <w:rPr>
          <w:rStyle w:val="StyleUnderline"/>
          <w:rFonts w:asciiTheme="majorHAnsi" w:hAnsiTheme="majorHAnsi" w:cstheme="majorHAnsi"/>
        </w:rPr>
        <w:t xml:space="preserve"> existential </w:t>
      </w:r>
      <w:r w:rsidRPr="00B079F6">
        <w:rPr>
          <w:rStyle w:val="StyleUnderline"/>
          <w:rFonts w:asciiTheme="majorHAnsi" w:hAnsiTheme="majorHAnsi" w:cstheme="majorHAnsi"/>
          <w:highlight w:val="green"/>
        </w:rPr>
        <w:t>risk by</w:t>
      </w:r>
      <w:r w:rsidRPr="00B079F6">
        <w:rPr>
          <w:rFonts w:asciiTheme="majorHAnsi" w:hAnsiTheme="majorHAnsi" w:cstheme="majorHAnsi"/>
          <w:sz w:val="16"/>
        </w:rPr>
        <w:t xml:space="preserve"> a mere </w:t>
      </w:r>
      <w:r w:rsidRPr="00B079F6">
        <w:rPr>
          <w:rStyle w:val="StyleUnderline"/>
          <w:rFonts w:asciiTheme="majorHAnsi" w:hAnsiTheme="majorHAnsi" w:cstheme="majorHAnsi"/>
          <w:b/>
          <w:highlight w:val="green"/>
        </w:rPr>
        <w:t>one millionth of one percentage point</w:t>
      </w:r>
      <w:r w:rsidRPr="00B079F6">
        <w:rPr>
          <w:rStyle w:val="StyleUnderline"/>
          <w:rFonts w:asciiTheme="majorHAnsi" w:hAnsiTheme="majorHAnsi" w:cstheme="majorHAnsi"/>
          <w:highlight w:val="green"/>
        </w:rPr>
        <w:t xml:space="preserve"> is</w:t>
      </w:r>
      <w:r w:rsidRPr="00B079F6">
        <w:rPr>
          <w:rStyle w:val="StyleUnderline"/>
          <w:rFonts w:asciiTheme="majorHAnsi" w:hAnsiTheme="majorHAnsi" w:cstheme="majorHAnsi"/>
        </w:rPr>
        <w:t xml:space="preserve"> </w:t>
      </w:r>
      <w:r w:rsidRPr="00B079F6">
        <w:rPr>
          <w:rFonts w:asciiTheme="majorHAnsi" w:hAnsiTheme="majorHAnsi" w:cstheme="majorHAnsi"/>
          <w:sz w:val="16"/>
        </w:rPr>
        <w:t xml:space="preserve">at least </w:t>
      </w:r>
      <w:r w:rsidRPr="00B079F6">
        <w:rPr>
          <w:rStyle w:val="StyleUnderline"/>
          <w:rFonts w:asciiTheme="majorHAnsi" w:hAnsiTheme="majorHAnsi" w:cstheme="majorHAnsi"/>
          <w:highlight w:val="green"/>
        </w:rPr>
        <w:t xml:space="preserve">a </w:t>
      </w:r>
      <w:r w:rsidRPr="00B079F6">
        <w:rPr>
          <w:rStyle w:val="StyleUnderline"/>
          <w:rFonts w:asciiTheme="majorHAnsi" w:hAnsiTheme="majorHAnsi" w:cstheme="majorHAnsi"/>
          <w:b/>
          <w:highlight w:val="green"/>
        </w:rPr>
        <w:t>hundred times the value of a million human lives</w:t>
      </w:r>
      <w:r w:rsidRPr="00B079F6">
        <w:rPr>
          <w:rFonts w:asciiTheme="majorHAnsi" w:hAnsiTheme="majorHAnsi" w:cstheme="majorHAnsi"/>
          <w:sz w:val="16"/>
        </w:rPr>
        <w:t xml:space="preserve">.” If this holds even remotely true, then surely we should keep listening. </w:t>
      </w:r>
      <w:r w:rsidRPr="00B079F6">
        <w:rPr>
          <w:rStyle w:val="StyleUnderline"/>
          <w:rFonts w:asciiTheme="majorHAnsi" w:hAnsiTheme="majorHAnsi" w:cstheme="majorHAnsi"/>
        </w:rPr>
        <w:t>Second</w:t>
      </w:r>
      <w:r w:rsidRPr="00B079F6">
        <w:rPr>
          <w:rFonts w:asciiTheme="majorHAnsi" w:hAnsiTheme="majorHAnsi" w:cstheme="majorHAnsi"/>
          <w:sz w:val="16"/>
        </w:rPr>
        <w:t xml:space="preserve">, consider that some </w:t>
      </w:r>
      <w:r w:rsidRPr="00B079F6">
        <w:rPr>
          <w:rStyle w:val="StyleUnderline"/>
          <w:rFonts w:asciiTheme="majorHAnsi" w:hAnsiTheme="majorHAnsi" w:cstheme="majorHAnsi"/>
        </w:rPr>
        <w:t>experts believe the probability of extinction</w:t>
      </w:r>
      <w:r w:rsidRPr="00B079F6">
        <w:rPr>
          <w:rFonts w:asciiTheme="majorHAnsi" w:hAnsiTheme="majorHAnsi" w:cstheme="majorHAnsi"/>
          <w:sz w:val="16"/>
        </w:rPr>
        <w:t xml:space="preserve">-level </w:t>
      </w:r>
      <w:r w:rsidRPr="00B079F6">
        <w:rPr>
          <w:rStyle w:val="StyleUnderline"/>
          <w:rFonts w:asciiTheme="majorHAnsi" w:hAnsiTheme="majorHAnsi" w:cstheme="majorHAnsi"/>
        </w:rPr>
        <w:t>events is</w:t>
      </w:r>
      <w:r w:rsidRPr="00B079F6">
        <w:rPr>
          <w:rFonts w:asciiTheme="majorHAnsi" w:hAnsiTheme="majorHAnsi" w:cstheme="majorHAnsi"/>
          <w:sz w:val="16"/>
        </w:rPr>
        <w:t xml:space="preserve"> somewhat </w:t>
      </w:r>
      <w:r w:rsidRPr="00B079F6">
        <w:rPr>
          <w:rStyle w:val="StyleUnderline"/>
          <w:rFonts w:asciiTheme="majorHAnsi" w:hAnsiTheme="majorHAnsi" w:cstheme="majorHAnsi"/>
        </w:rPr>
        <w:t>high</w:t>
      </w:r>
      <w:r w:rsidRPr="00B079F6">
        <w:rPr>
          <w:rFonts w:asciiTheme="majorHAnsi" w:hAnsiTheme="majorHAnsi" w:cstheme="majorHAnsi"/>
          <w:sz w:val="16"/>
        </w:rPr>
        <w:t xml:space="preserve">. In a report released by </w:t>
      </w:r>
      <w:r w:rsidRPr="00B079F6">
        <w:rPr>
          <w:rStyle w:val="StyleUnderline"/>
          <w:rFonts w:asciiTheme="majorHAnsi" w:hAnsiTheme="majorHAnsi" w:cstheme="majorHAnsi"/>
        </w:rPr>
        <w:t>Oxford’s</w:t>
      </w:r>
      <w:r w:rsidRPr="00B079F6">
        <w:rPr>
          <w:rFonts w:asciiTheme="majorHAnsi" w:hAnsiTheme="majorHAnsi" w:cstheme="majorHAnsi"/>
          <w:sz w:val="16"/>
        </w:rPr>
        <w:t xml:space="preserve"> Future of Humanity Institute, a survey of </w:t>
      </w:r>
      <w:r w:rsidRPr="00B079F6">
        <w:rPr>
          <w:rStyle w:val="StyleUnderline"/>
          <w:rFonts w:asciiTheme="majorHAnsi" w:hAnsiTheme="majorHAnsi" w:cstheme="majorHAnsi"/>
          <w:highlight w:val="green"/>
        </w:rPr>
        <w:t>experts found the likelihood of extinction</w:t>
      </w:r>
      <w:r w:rsidRPr="00B079F6">
        <w:rPr>
          <w:rStyle w:val="StyleUnderline"/>
          <w:rFonts w:asciiTheme="majorHAnsi" w:hAnsiTheme="majorHAnsi" w:cstheme="majorHAnsi"/>
        </w:rPr>
        <w:t xml:space="preserve"> by the year 2100 </w:t>
      </w:r>
      <w:r w:rsidRPr="00B079F6">
        <w:rPr>
          <w:rStyle w:val="StyleUnderline"/>
          <w:rFonts w:asciiTheme="majorHAnsi" w:hAnsiTheme="majorHAnsi" w:cstheme="majorHAnsi"/>
          <w:highlight w:val="green"/>
        </w:rPr>
        <w:t>to be</w:t>
      </w:r>
      <w:r w:rsidRPr="00B079F6">
        <w:rPr>
          <w:rFonts w:asciiTheme="majorHAnsi" w:hAnsiTheme="majorHAnsi" w:cstheme="majorHAnsi"/>
          <w:sz w:val="16"/>
        </w:rPr>
        <w:t xml:space="preserve"> a whopping </w:t>
      </w:r>
      <w:r w:rsidRPr="00B079F6">
        <w:rPr>
          <w:rStyle w:val="StyleUnderline"/>
          <w:rFonts w:asciiTheme="majorHAnsi" w:hAnsiTheme="majorHAnsi" w:cstheme="majorHAnsi"/>
          <w:b/>
          <w:highlight w:val="green"/>
        </w:rPr>
        <w:t>19 percent</w:t>
      </w:r>
      <w:r w:rsidRPr="00B079F6">
        <w:rPr>
          <w:rFonts w:asciiTheme="majorHAnsi" w:hAnsiTheme="majorHAnsi" w:cstheme="majorHAnsi"/>
          <w:sz w:val="16"/>
        </w:rPr>
        <w:t xml:space="preserve">. While this number should be taken with a grain of salt, it is unsettling that </w:t>
      </w:r>
      <w:r w:rsidRPr="00B079F6">
        <w:rPr>
          <w:rStyle w:val="StyleUnderline"/>
          <w:rFonts w:asciiTheme="majorHAnsi" w:hAnsiTheme="majorHAnsi" w:cstheme="majorHAnsi"/>
        </w:rPr>
        <w:t>people in the know are</w:t>
      </w:r>
      <w:r w:rsidRPr="00B079F6">
        <w:rPr>
          <w:rFonts w:asciiTheme="majorHAnsi" w:hAnsiTheme="majorHAnsi" w:cstheme="majorHAnsi"/>
          <w:sz w:val="16"/>
        </w:rPr>
        <w:t xml:space="preserve"> so </w:t>
      </w:r>
      <w:r w:rsidRPr="00B079F6">
        <w:rPr>
          <w:rStyle w:val="StyleUnderline"/>
          <w:rFonts w:asciiTheme="majorHAnsi" w:hAnsiTheme="majorHAnsi" w:cstheme="majorHAnsi"/>
        </w:rPr>
        <w:t>pessimistic about our odds</w:t>
      </w:r>
      <w:r w:rsidRPr="00B079F6">
        <w:rPr>
          <w:rFonts w:asciiTheme="majorHAnsi" w:hAnsiTheme="majorHAnsi" w:cstheme="majorHAnsi"/>
          <w:sz w:val="16"/>
        </w:rPr>
        <w:t xml:space="preserve">. </w:t>
      </w:r>
      <w:r w:rsidRPr="00B079F6">
        <w:rPr>
          <w:rStyle w:val="StyleUnderline"/>
          <w:rFonts w:asciiTheme="majorHAnsi" w:hAnsiTheme="majorHAnsi" w:cstheme="majorHAnsi"/>
        </w:rPr>
        <w:t>Third</w:t>
      </w:r>
      <w:r w:rsidRPr="00B079F6">
        <w:rPr>
          <w:rFonts w:asciiTheme="majorHAnsi" w:hAnsiTheme="majorHAnsi" w:cstheme="majorHAnsi"/>
          <w:sz w:val="16"/>
        </w:rPr>
        <w:t xml:space="preserve">, bear in mind that </w:t>
      </w:r>
      <w:r w:rsidRPr="00B079F6">
        <w:rPr>
          <w:rStyle w:val="StyleUnderline"/>
          <w:rFonts w:asciiTheme="majorHAnsi" w:hAnsiTheme="majorHAnsi" w:cstheme="majorHAnsi"/>
          <w:highlight w:val="green"/>
        </w:rPr>
        <w:t>there are</w:t>
      </w:r>
      <w:r w:rsidRPr="00B079F6">
        <w:rPr>
          <w:rStyle w:val="StyleUnderline"/>
          <w:rFonts w:asciiTheme="majorHAnsi" w:hAnsiTheme="majorHAnsi" w:cstheme="majorHAnsi"/>
        </w:rPr>
        <w:t xml:space="preserve"> very</w:t>
      </w:r>
      <w:r w:rsidRPr="00B079F6">
        <w:rPr>
          <w:rFonts w:asciiTheme="majorHAnsi" w:hAnsiTheme="majorHAnsi" w:cstheme="majorHAnsi"/>
          <w:sz w:val="16"/>
        </w:rPr>
        <w:t xml:space="preserve">, very </w:t>
      </w:r>
      <w:r w:rsidRPr="00B079F6">
        <w:rPr>
          <w:rStyle w:val="StyleUnderline"/>
          <w:rFonts w:asciiTheme="majorHAnsi" w:hAnsiTheme="majorHAnsi" w:cstheme="majorHAnsi"/>
          <w:highlight w:val="green"/>
        </w:rPr>
        <w:t>few people dedicated to mitigating</w:t>
      </w:r>
      <w:r w:rsidRPr="00B079F6">
        <w:rPr>
          <w:rFonts w:asciiTheme="majorHAnsi" w:hAnsiTheme="majorHAnsi" w:cstheme="majorHAnsi"/>
          <w:sz w:val="16"/>
        </w:rPr>
        <w:t xml:space="preserve"> these </w:t>
      </w:r>
      <w:r w:rsidRPr="00B079F6">
        <w:rPr>
          <w:rStyle w:val="StyleUnderline"/>
          <w:rFonts w:asciiTheme="majorHAnsi" w:hAnsiTheme="majorHAnsi" w:cstheme="majorHAnsi"/>
        </w:rPr>
        <w:t xml:space="preserve">existential </w:t>
      </w:r>
      <w:r w:rsidRPr="00B079F6">
        <w:rPr>
          <w:rStyle w:val="StyleUnderline"/>
          <w:rFonts w:asciiTheme="majorHAnsi" w:hAnsiTheme="majorHAnsi" w:cstheme="majorHAnsi"/>
          <w:highlight w:val="green"/>
        </w:rPr>
        <w:t>risks</w:t>
      </w:r>
      <w:r w:rsidRPr="00B079F6">
        <w:rPr>
          <w:rFonts w:asciiTheme="majorHAnsi" w:hAnsiTheme="majorHAnsi" w:cstheme="majorHAnsi"/>
          <w:sz w:val="16"/>
        </w:rPr>
        <w:t xml:space="preserve">. Some </w:t>
      </w:r>
      <w:r w:rsidRPr="00B079F6">
        <w:rPr>
          <w:rStyle w:val="StyleUnderline"/>
          <w:rFonts w:asciiTheme="majorHAnsi" w:hAnsiTheme="majorHAnsi" w:cstheme="majorHAnsi"/>
        </w:rPr>
        <w:t>limited efforts exist</w:t>
      </w:r>
      <w:r w:rsidRPr="00B079F6">
        <w:rPr>
          <w:rFonts w:asciiTheme="majorHAnsi" w:hAnsiTheme="majorHAnsi" w:cstheme="majorHAnsi"/>
          <w:sz w:val="16"/>
        </w:rPr>
        <w:t xml:space="preserve">, but they are low-staffed and underfunded. As Nick Bostrom has noted, </w:t>
      </w:r>
      <w:r w:rsidRPr="00B079F6">
        <w:rPr>
          <w:rStyle w:val="StyleUnderline"/>
          <w:rFonts w:asciiTheme="majorHAnsi" w:hAnsiTheme="majorHAnsi" w:cstheme="majorHAnsi"/>
        </w:rPr>
        <w:t>even “a million dollars could</w:t>
      </w:r>
      <w:r w:rsidRPr="00B079F6">
        <w:rPr>
          <w:rFonts w:asciiTheme="majorHAnsi" w:hAnsiTheme="majorHAnsi" w:cstheme="majorHAnsi"/>
          <w:sz w:val="16"/>
        </w:rPr>
        <w:t xml:space="preserve"> currently </w:t>
      </w:r>
      <w:r w:rsidRPr="00B079F6">
        <w:rPr>
          <w:rStyle w:val="StyleUnderline"/>
          <w:rFonts w:asciiTheme="majorHAnsi" w:hAnsiTheme="majorHAnsi" w:cstheme="majorHAnsi"/>
        </w:rPr>
        <w:t xml:space="preserve">make a </w:t>
      </w:r>
      <w:r w:rsidRPr="00B079F6">
        <w:rPr>
          <w:rStyle w:val="StyleUnderline"/>
          <w:rFonts w:asciiTheme="majorHAnsi" w:hAnsiTheme="majorHAnsi" w:cstheme="majorHAnsi"/>
          <w:b/>
        </w:rPr>
        <w:t>vast difference</w:t>
      </w:r>
      <w:r w:rsidRPr="00B079F6">
        <w:rPr>
          <w:rStyle w:val="StyleUnderline"/>
          <w:rFonts w:asciiTheme="majorHAnsi" w:hAnsiTheme="majorHAnsi" w:cstheme="majorHAnsi"/>
        </w:rPr>
        <w:t xml:space="preserve"> to</w:t>
      </w:r>
      <w:r w:rsidRPr="00B079F6">
        <w:rPr>
          <w:rFonts w:asciiTheme="majorHAnsi" w:hAnsiTheme="majorHAnsi" w:cstheme="majorHAnsi"/>
          <w:sz w:val="16"/>
        </w:rPr>
        <w:t xml:space="preserve"> the amount of research done on </w:t>
      </w:r>
      <w:r w:rsidRPr="00B079F6">
        <w:rPr>
          <w:rStyle w:val="StyleUnderline"/>
          <w:rFonts w:asciiTheme="majorHAnsi" w:hAnsiTheme="majorHAnsi" w:cstheme="majorHAnsi"/>
        </w:rPr>
        <w:t>existential risks; the same amount spent on</w:t>
      </w:r>
      <w:r w:rsidRPr="00B079F6">
        <w:rPr>
          <w:rFonts w:asciiTheme="majorHAnsi" w:hAnsiTheme="majorHAnsi" w:cstheme="majorHAnsi"/>
          <w:sz w:val="16"/>
        </w:rPr>
        <w:t xml:space="preserve"> furthering </w:t>
      </w:r>
      <w:r w:rsidRPr="00B079F6">
        <w:rPr>
          <w:rStyle w:val="StyleUnderline"/>
          <w:rFonts w:asciiTheme="majorHAnsi" w:hAnsiTheme="majorHAnsi" w:cstheme="majorHAnsi"/>
        </w:rPr>
        <w:t>world peace would be</w:t>
      </w:r>
      <w:r w:rsidRPr="00B079F6">
        <w:rPr>
          <w:rFonts w:asciiTheme="majorHAnsi" w:hAnsiTheme="majorHAnsi" w:cstheme="majorHAnsi"/>
          <w:sz w:val="16"/>
        </w:rPr>
        <w:t xml:space="preserve"> like </w:t>
      </w:r>
      <w:r w:rsidRPr="00B079F6">
        <w:rPr>
          <w:rStyle w:val="StyleUnderline"/>
          <w:rFonts w:asciiTheme="majorHAnsi" w:hAnsiTheme="majorHAnsi" w:cstheme="majorHAnsi"/>
        </w:rPr>
        <w:t>a drop in the ocean</w:t>
      </w:r>
      <w:r w:rsidRPr="00B079F6">
        <w:rPr>
          <w:rFonts w:asciiTheme="majorHAnsi" w:hAnsiTheme="majorHAnsi" w:cstheme="majorHAnsi"/>
          <w:sz w:val="16"/>
        </w:rPr>
        <w:t xml:space="preserve">.” If you’re looking for a cause with a funding gap, this might be just the ticket. Looking </w:t>
      </w:r>
      <w:r w:rsidRPr="00B079F6">
        <w:rPr>
          <w:rStyle w:val="StyleUnderline"/>
          <w:rFonts w:asciiTheme="majorHAnsi" w:hAnsiTheme="majorHAnsi" w:cstheme="majorHAnsi"/>
        </w:rPr>
        <w:t xml:space="preserve">throughout history, </w:t>
      </w:r>
      <w:r w:rsidRPr="00B079F6">
        <w:rPr>
          <w:rStyle w:val="StyleUnderline"/>
          <w:rFonts w:asciiTheme="majorHAnsi" w:hAnsiTheme="majorHAnsi" w:cstheme="majorHAnsi"/>
          <w:highlight w:val="green"/>
        </w:rPr>
        <w:t xml:space="preserve">we can find </w:t>
      </w:r>
      <w:r w:rsidRPr="00B079F6">
        <w:rPr>
          <w:rStyle w:val="StyleUnderline"/>
          <w:rFonts w:asciiTheme="majorHAnsi" w:hAnsiTheme="majorHAnsi" w:cstheme="majorHAnsi"/>
          <w:b/>
          <w:highlight w:val="green"/>
        </w:rPr>
        <w:t>plenty of examples of near-nuclear war</w:t>
      </w:r>
      <w:r w:rsidRPr="00B079F6">
        <w:rPr>
          <w:rFonts w:asciiTheme="majorHAnsi" w:hAnsiTheme="majorHAnsi" w:cstheme="majorHAnsi"/>
          <w:sz w:val="16"/>
        </w:rPr>
        <w:t xml:space="preserve">; the Future of Life Institute compiled a nice list of the most notable. What this might show us is that </w:t>
      </w:r>
      <w:r w:rsidRPr="00B079F6">
        <w:rPr>
          <w:rStyle w:val="StyleUnderline"/>
          <w:rFonts w:asciiTheme="majorHAnsi" w:hAnsiTheme="majorHAnsi" w:cstheme="majorHAnsi"/>
        </w:rPr>
        <w:t>our planet has</w:t>
      </w:r>
      <w:r w:rsidRPr="00B079F6">
        <w:rPr>
          <w:rFonts w:asciiTheme="majorHAnsi" w:hAnsiTheme="majorHAnsi" w:cstheme="majorHAnsi"/>
          <w:sz w:val="16"/>
        </w:rPr>
        <w:t xml:space="preserve"> almost </w:t>
      </w:r>
      <w:r w:rsidRPr="00B079F6">
        <w:rPr>
          <w:rStyle w:val="StyleUnderline"/>
          <w:rFonts w:asciiTheme="majorHAnsi" w:hAnsiTheme="majorHAnsi" w:cstheme="majorHAnsi"/>
        </w:rPr>
        <w:t>faced near-extinction</w:t>
      </w:r>
      <w:r w:rsidRPr="00B079F6">
        <w:rPr>
          <w:rFonts w:asciiTheme="majorHAnsi" w:hAnsiTheme="majorHAnsi" w:cstheme="majorHAnsi"/>
          <w:sz w:val="16"/>
        </w:rPr>
        <w:t xml:space="preserve"> level </w:t>
      </w:r>
      <w:r w:rsidRPr="00B079F6">
        <w:rPr>
          <w:rStyle w:val="StyleUnderline"/>
          <w:rFonts w:asciiTheme="majorHAnsi" w:hAnsiTheme="majorHAnsi" w:cstheme="majorHAnsi"/>
        </w:rPr>
        <w:t>events in the past</w:t>
      </w:r>
      <w:r w:rsidRPr="00B079F6">
        <w:rPr>
          <w:rFonts w:asciiTheme="majorHAnsi" w:hAnsiTheme="majorHAnsi" w:cstheme="majorHAnsi"/>
          <w:sz w:val="16"/>
        </w:rPr>
        <w:t xml:space="preserve">. One reason </w:t>
      </w:r>
      <w:r w:rsidRPr="00B079F6">
        <w:rPr>
          <w:rStyle w:val="StyleUnderline"/>
          <w:rFonts w:asciiTheme="majorHAnsi" w:hAnsiTheme="majorHAnsi" w:cstheme="majorHAnsi"/>
        </w:rPr>
        <w:t>we are all still here</w:t>
      </w:r>
      <w:r w:rsidRPr="00B079F6">
        <w:rPr>
          <w:rFonts w:asciiTheme="majorHAnsi" w:hAnsiTheme="majorHAnsi" w:cstheme="majorHAnsi"/>
          <w:sz w:val="16"/>
        </w:rPr>
        <w:t xml:space="preserve"> is </w:t>
      </w:r>
      <w:r w:rsidRPr="00B079F6">
        <w:rPr>
          <w:rStyle w:val="StyleUnderline"/>
          <w:rFonts w:asciiTheme="majorHAnsi" w:hAnsiTheme="majorHAnsi" w:cstheme="majorHAnsi"/>
        </w:rPr>
        <w:t>because people</w:t>
      </w:r>
      <w:r w:rsidRPr="00B079F6">
        <w:rPr>
          <w:rFonts w:asciiTheme="majorHAnsi" w:hAnsiTheme="majorHAnsi" w:cstheme="majorHAnsi"/>
          <w:sz w:val="16"/>
        </w:rPr>
        <w:t xml:space="preserve"> worked to </w:t>
      </w:r>
      <w:r w:rsidRPr="00B079F6">
        <w:rPr>
          <w:rStyle w:val="StyleUnderline"/>
          <w:rFonts w:asciiTheme="majorHAnsi" w:hAnsiTheme="majorHAnsi" w:cstheme="majorHAnsi"/>
        </w:rPr>
        <w:t>craft systems that</w:t>
      </w:r>
      <w:r w:rsidRPr="00B079F6">
        <w:rPr>
          <w:rFonts w:asciiTheme="majorHAnsi" w:hAnsiTheme="majorHAnsi" w:cstheme="majorHAnsi"/>
          <w:sz w:val="16"/>
        </w:rPr>
        <w:t xml:space="preserve"> would </w:t>
      </w:r>
      <w:r w:rsidRPr="00B079F6">
        <w:rPr>
          <w:rStyle w:val="StyleUnderline"/>
          <w:rFonts w:asciiTheme="majorHAnsi" w:hAnsiTheme="majorHAnsi" w:cstheme="majorHAnsi"/>
          <w:b/>
        </w:rPr>
        <w:t>avoid careless mistakes</w:t>
      </w:r>
      <w:r w:rsidRPr="00B079F6">
        <w:rPr>
          <w:rFonts w:asciiTheme="majorHAnsi" w:hAnsiTheme="majorHAnsi" w:cstheme="majorHAnsi"/>
          <w:sz w:val="16"/>
        </w:rPr>
        <w:t xml:space="preserve"> or oversights. In other words, </w:t>
      </w:r>
      <w:r w:rsidRPr="00B079F6">
        <w:rPr>
          <w:rStyle w:val="StyleUnderline"/>
          <w:rFonts w:asciiTheme="majorHAnsi" w:hAnsiTheme="majorHAnsi" w:cstheme="majorHAnsi"/>
        </w:rPr>
        <w:t>we built systems that</w:t>
      </w:r>
      <w:r w:rsidRPr="00B079F6">
        <w:rPr>
          <w:rFonts w:asciiTheme="majorHAnsi" w:hAnsiTheme="majorHAnsi" w:cstheme="majorHAnsi"/>
          <w:sz w:val="16"/>
        </w:rPr>
        <w:t xml:space="preserve"> attempted to </w:t>
      </w:r>
      <w:r w:rsidRPr="00B079F6">
        <w:rPr>
          <w:rStyle w:val="StyleUnderline"/>
          <w:rFonts w:asciiTheme="majorHAnsi" w:hAnsiTheme="majorHAnsi" w:cstheme="majorHAnsi"/>
        </w:rPr>
        <w:t>mitigate these risks</w:t>
      </w:r>
      <w:r w:rsidRPr="00B079F6">
        <w:rPr>
          <w:rFonts w:asciiTheme="majorHAnsi" w:hAnsiTheme="majorHAnsi" w:cstheme="majorHAnsi"/>
          <w:sz w:val="16"/>
        </w:rPr>
        <w:t xml:space="preserve">. </w:t>
      </w:r>
      <w:r w:rsidRPr="00B079F6">
        <w:rPr>
          <w:rStyle w:val="StyleUnderline"/>
          <w:rFonts w:asciiTheme="majorHAnsi" w:hAnsiTheme="majorHAnsi" w:cstheme="majorHAnsi"/>
        </w:rPr>
        <w:t>If</w:t>
      </w:r>
      <w:r w:rsidRPr="00B079F6">
        <w:rPr>
          <w:rFonts w:asciiTheme="majorHAnsi" w:hAnsiTheme="majorHAnsi" w:cstheme="majorHAnsi"/>
          <w:sz w:val="16"/>
        </w:rPr>
        <w:t xml:space="preserve"> these systems had not been in place, and </w:t>
      </w:r>
      <w:r w:rsidRPr="00B079F6">
        <w:rPr>
          <w:rStyle w:val="StyleUnderline"/>
          <w:rFonts w:asciiTheme="majorHAnsi" w:hAnsiTheme="majorHAnsi" w:cstheme="majorHAnsi"/>
        </w:rPr>
        <w:t>lazy fail-safes failed to prevent disaster</w:t>
      </w:r>
      <w:r w:rsidRPr="00B079F6">
        <w:rPr>
          <w:rFonts w:asciiTheme="majorHAnsi" w:hAnsiTheme="majorHAnsi" w:cstheme="majorHAnsi"/>
          <w:sz w:val="16"/>
        </w:rPr>
        <w:t xml:space="preserve">, then </w:t>
      </w:r>
      <w:r w:rsidRPr="00B079F6">
        <w:rPr>
          <w:rStyle w:val="StyleUnderline"/>
          <w:rFonts w:asciiTheme="majorHAnsi" w:hAnsiTheme="majorHAnsi" w:cstheme="majorHAnsi"/>
        </w:rPr>
        <w:t>what would have happened?</w:t>
      </w:r>
      <w:r w:rsidRPr="00B079F6">
        <w:rPr>
          <w:rFonts w:asciiTheme="majorHAnsi" w:hAnsiTheme="majorHAnsi" w:cstheme="majorHAnsi"/>
          <w:sz w:val="16"/>
        </w:rPr>
        <w:t xml:space="preserve"> Perhaps not outright extinction, but </w:t>
      </w:r>
      <w:r w:rsidRPr="00B079F6">
        <w:rPr>
          <w:rStyle w:val="StyleUnderline"/>
          <w:rFonts w:asciiTheme="majorHAnsi" w:hAnsiTheme="majorHAnsi" w:cstheme="majorHAnsi"/>
        </w:rPr>
        <w:t>disaster indeed</w:t>
      </w:r>
      <w:r w:rsidRPr="00B079F6">
        <w:rPr>
          <w:rFonts w:asciiTheme="majorHAnsi" w:hAnsiTheme="majorHAnsi" w:cstheme="majorHAnsi"/>
          <w:sz w:val="16"/>
        </w:rPr>
        <w:t xml:space="preserve">. During the Cold War, the notion of “mutually assured destruction” was not some abstract; it was a working possibility, one that humanity had to take seriously. So </w:t>
      </w:r>
      <w:r w:rsidRPr="00B079F6">
        <w:rPr>
          <w:rStyle w:val="StyleUnderline"/>
          <w:rFonts w:asciiTheme="majorHAnsi" w:hAnsiTheme="majorHAnsi" w:cstheme="majorHAnsi"/>
        </w:rPr>
        <w:t>today, in a world with</w:t>
      </w:r>
      <w:r w:rsidRPr="00B079F6">
        <w:rPr>
          <w:rFonts w:asciiTheme="majorHAnsi" w:hAnsiTheme="majorHAnsi" w:cstheme="majorHAnsi"/>
          <w:sz w:val="16"/>
        </w:rPr>
        <w:t xml:space="preserve"> ever-advancing technology and </w:t>
      </w:r>
      <w:r w:rsidRPr="00B079F6">
        <w:rPr>
          <w:rStyle w:val="StyleUnderline"/>
          <w:rFonts w:asciiTheme="majorHAnsi" w:hAnsiTheme="majorHAnsi" w:cstheme="majorHAnsi"/>
          <w:b/>
        </w:rPr>
        <w:t>geopolitical uncertainty</w:t>
      </w:r>
      <w:r w:rsidRPr="00B079F6">
        <w:rPr>
          <w:rStyle w:val="StyleUnderline"/>
          <w:rFonts w:asciiTheme="majorHAnsi" w:hAnsiTheme="majorHAnsi" w:cstheme="majorHAnsi"/>
        </w:rPr>
        <w:t>, we lack a compelling reason not to take these</w:t>
      </w:r>
      <w:r w:rsidRPr="00B079F6">
        <w:rPr>
          <w:rFonts w:asciiTheme="majorHAnsi" w:hAnsiTheme="majorHAnsi" w:cstheme="majorHAnsi"/>
          <w:sz w:val="16"/>
        </w:rPr>
        <w:t xml:space="preserve"> sorts of </w:t>
      </w:r>
      <w:r w:rsidRPr="00B079F6">
        <w:rPr>
          <w:rStyle w:val="StyleUnderline"/>
          <w:rFonts w:asciiTheme="majorHAnsi" w:hAnsiTheme="majorHAnsi" w:cstheme="majorHAnsi"/>
        </w:rPr>
        <w:t>risks seriously</w:t>
      </w:r>
      <w:r w:rsidRPr="00B079F6">
        <w:rPr>
          <w:rFonts w:asciiTheme="majorHAnsi" w:hAnsiTheme="majorHAnsi" w:cstheme="majorHAnsi"/>
          <w:sz w:val="16"/>
        </w:rPr>
        <w:t xml:space="preserve">. The need to mitigate existential risk stands or falls with free will—if it does not exist, then there is little or no case to be made. But if it does—even to an extent—then </w:t>
      </w:r>
      <w:r w:rsidRPr="00B079F6">
        <w:rPr>
          <w:rStyle w:val="StyleUnderline"/>
          <w:rFonts w:asciiTheme="majorHAnsi" w:hAnsiTheme="majorHAnsi" w:cstheme="majorHAnsi"/>
        </w:rPr>
        <w:t>we have every reason to</w:t>
      </w:r>
      <w:r w:rsidRPr="00B079F6">
        <w:rPr>
          <w:rFonts w:asciiTheme="majorHAnsi" w:hAnsiTheme="majorHAnsi" w:cstheme="majorHAnsi"/>
          <w:sz w:val="16"/>
        </w:rPr>
        <w:t xml:space="preserve"> at least </w:t>
      </w:r>
      <w:r w:rsidRPr="00B079F6">
        <w:rPr>
          <w:rStyle w:val="StyleUnderline"/>
          <w:rFonts w:asciiTheme="majorHAnsi" w:hAnsiTheme="majorHAnsi" w:cstheme="majorHAnsi"/>
        </w:rPr>
        <w:t>listen to</w:t>
      </w:r>
      <w:r w:rsidRPr="00B079F6">
        <w:rPr>
          <w:rFonts w:asciiTheme="majorHAnsi" w:hAnsiTheme="majorHAnsi" w:cstheme="majorHAnsi"/>
          <w:sz w:val="16"/>
        </w:rPr>
        <w:t xml:space="preserve"> the </w:t>
      </w:r>
      <w:r w:rsidRPr="00B079F6">
        <w:rPr>
          <w:rStyle w:val="StyleUnderline"/>
          <w:rFonts w:asciiTheme="majorHAnsi" w:hAnsiTheme="majorHAnsi" w:cstheme="majorHAnsi"/>
        </w:rPr>
        <w:t>experts</w:t>
      </w:r>
      <w:r w:rsidRPr="00B079F6">
        <w:rPr>
          <w:rFonts w:asciiTheme="majorHAnsi" w:hAnsiTheme="majorHAnsi" w:cstheme="majorHAnsi"/>
          <w:sz w:val="16"/>
        </w:rPr>
        <w:t xml:space="preserve">. So, perhaps my thesis is that insofar as a person believes humans have free will (i.e. a degree of autonomy over their destinies), he or she likely will have reason to support causes that mitigate the risks imposed by disaster scenarios. This is not meant to take a stand on cause prioritization. It might be more worthwhile still to donate to groups that fight global health problems or empower people economically. However, excluding opportunity cost, donating </w:t>
      </w:r>
      <w:r w:rsidRPr="00B079F6">
        <w:rPr>
          <w:rStyle w:val="StyleUnderline"/>
          <w:rFonts w:asciiTheme="majorHAnsi" w:hAnsiTheme="majorHAnsi" w:cstheme="majorHAnsi"/>
        </w:rPr>
        <w:t>time</w:t>
      </w:r>
      <w:r w:rsidRPr="00B079F6">
        <w:rPr>
          <w:rFonts w:asciiTheme="majorHAnsi" w:hAnsiTheme="majorHAnsi" w:cstheme="majorHAnsi"/>
          <w:sz w:val="16"/>
        </w:rPr>
        <w:t xml:space="preserve"> or money </w:t>
      </w:r>
      <w:r w:rsidRPr="00B079F6">
        <w:rPr>
          <w:rStyle w:val="StyleUnderline"/>
          <w:rFonts w:asciiTheme="majorHAnsi" w:hAnsiTheme="majorHAnsi" w:cstheme="majorHAnsi"/>
        </w:rPr>
        <w:t>to mitigating these threats is</w:t>
      </w:r>
      <w:r w:rsidRPr="00B079F6">
        <w:rPr>
          <w:rFonts w:asciiTheme="majorHAnsi" w:hAnsiTheme="majorHAnsi" w:cstheme="majorHAnsi"/>
          <w:sz w:val="16"/>
        </w:rPr>
        <w:t xml:space="preserve"> likely </w:t>
      </w:r>
      <w:r w:rsidRPr="00B079F6">
        <w:rPr>
          <w:rStyle w:val="StyleUnderline"/>
          <w:rFonts w:asciiTheme="majorHAnsi" w:hAnsiTheme="majorHAnsi" w:cstheme="majorHAnsi"/>
        </w:rPr>
        <w:t>net positive</w:t>
      </w:r>
      <w:r w:rsidRPr="00B079F6">
        <w:rPr>
          <w:rFonts w:asciiTheme="majorHAnsi" w:hAnsiTheme="majorHAnsi" w:cstheme="majorHAnsi"/>
          <w:sz w:val="16"/>
        </w:rPr>
        <w:t xml:space="preserve">, depending on the efficacy of the organization or project. </w:t>
      </w:r>
      <w:r w:rsidRPr="00B079F6">
        <w:rPr>
          <w:rStyle w:val="StyleUnderline"/>
          <w:rFonts w:asciiTheme="majorHAnsi" w:hAnsiTheme="majorHAnsi" w:cstheme="majorHAnsi"/>
          <w:highlight w:val="green"/>
        </w:rPr>
        <w:t>Given that we have not observed a</w:t>
      </w:r>
      <w:r w:rsidRPr="00B079F6">
        <w:rPr>
          <w:rStyle w:val="StyleUnderline"/>
          <w:rFonts w:asciiTheme="majorHAnsi" w:hAnsiTheme="majorHAnsi" w:cstheme="majorHAnsi"/>
        </w:rPr>
        <w:t xml:space="preserve">n existential </w:t>
      </w:r>
      <w:r w:rsidRPr="00B079F6">
        <w:rPr>
          <w:rStyle w:val="StyleUnderline"/>
          <w:rFonts w:asciiTheme="majorHAnsi" w:hAnsiTheme="majorHAnsi" w:cstheme="majorHAnsi"/>
          <w:highlight w:val="green"/>
        </w:rPr>
        <w:t>threat play out</w:t>
      </w:r>
      <w:r w:rsidRPr="00B079F6">
        <w:rPr>
          <w:rStyle w:val="StyleUnderline"/>
          <w:rFonts w:asciiTheme="majorHAnsi" w:hAnsiTheme="majorHAnsi" w:cstheme="majorHAnsi"/>
        </w:rPr>
        <w:t xml:space="preserve"> in the past, </w:t>
      </w:r>
      <w:r w:rsidRPr="00B079F6">
        <w:rPr>
          <w:rStyle w:val="StyleUnderline"/>
          <w:rFonts w:asciiTheme="majorHAnsi" w:hAnsiTheme="majorHAnsi" w:cstheme="majorHAnsi"/>
          <w:highlight w:val="green"/>
        </w:rPr>
        <w:t xml:space="preserve">we </w:t>
      </w:r>
      <w:r w:rsidRPr="00B079F6">
        <w:rPr>
          <w:rStyle w:val="StyleUnderline"/>
          <w:rFonts w:asciiTheme="majorHAnsi" w:hAnsiTheme="majorHAnsi" w:cstheme="majorHAnsi"/>
          <w:b/>
          <w:highlight w:val="green"/>
        </w:rPr>
        <w:t>might be biased</w:t>
      </w:r>
      <w:r w:rsidRPr="00B079F6">
        <w:rPr>
          <w:rStyle w:val="StyleUnderline"/>
          <w:rFonts w:asciiTheme="majorHAnsi" w:hAnsiTheme="majorHAnsi" w:cstheme="majorHAnsi"/>
          <w:highlight w:val="green"/>
        </w:rPr>
        <w:t xml:space="preserve"> towards believing</w:t>
      </w:r>
      <w:r w:rsidRPr="00B079F6">
        <w:rPr>
          <w:rStyle w:val="StyleUnderline"/>
          <w:rFonts w:asciiTheme="majorHAnsi" w:hAnsiTheme="majorHAnsi" w:cstheme="majorHAnsi"/>
        </w:rPr>
        <w:t xml:space="preserve"> that </w:t>
      </w:r>
      <w:r w:rsidRPr="00B079F6">
        <w:rPr>
          <w:rStyle w:val="StyleUnderline"/>
          <w:rFonts w:asciiTheme="majorHAnsi" w:hAnsiTheme="majorHAnsi" w:cstheme="majorHAnsi"/>
          <w:highlight w:val="green"/>
        </w:rPr>
        <w:t>one might never emerge</w:t>
      </w:r>
      <w:r w:rsidRPr="00B079F6">
        <w:rPr>
          <w:rFonts w:asciiTheme="majorHAnsi" w:hAnsiTheme="majorHAnsi" w:cstheme="majorHAnsi"/>
          <w:sz w:val="16"/>
        </w:rPr>
        <w:t xml:space="preserve">. Accordingly, </w:t>
      </w:r>
      <w:r w:rsidRPr="00B079F6">
        <w:rPr>
          <w:rStyle w:val="StyleUnderline"/>
          <w:rFonts w:asciiTheme="majorHAnsi" w:hAnsiTheme="majorHAnsi" w:cstheme="majorHAnsi"/>
        </w:rPr>
        <w:t>this is an area where rational thinking is</w:t>
      </w:r>
      <w:r w:rsidRPr="00B079F6">
        <w:rPr>
          <w:rFonts w:asciiTheme="majorHAnsi" w:hAnsiTheme="majorHAnsi" w:cstheme="majorHAnsi"/>
          <w:sz w:val="16"/>
        </w:rPr>
        <w:t xml:space="preserve"> absolutely </w:t>
      </w:r>
      <w:r w:rsidRPr="00B079F6">
        <w:rPr>
          <w:rStyle w:val="StyleUnderline"/>
          <w:rFonts w:asciiTheme="majorHAnsi" w:hAnsiTheme="majorHAnsi" w:cstheme="majorHAnsi"/>
          <w:b/>
        </w:rPr>
        <w:t>essential</w:t>
      </w:r>
      <w:r w:rsidRPr="00B079F6">
        <w:rPr>
          <w:rFonts w:asciiTheme="majorHAnsi" w:hAnsiTheme="majorHAnsi" w:cstheme="majorHAnsi"/>
          <w:sz w:val="16"/>
        </w:rPr>
        <w:t xml:space="preserve">. In my view, whether or not to support or donate to these causes is an open question. But if </w:t>
      </w:r>
      <w:r w:rsidRPr="00B079F6">
        <w:rPr>
          <w:rStyle w:val="StyleUnderline"/>
          <w:rFonts w:asciiTheme="majorHAnsi" w:hAnsiTheme="majorHAnsi" w:cstheme="majorHAnsi"/>
          <w:highlight w:val="green"/>
        </w:rPr>
        <w:t xml:space="preserve">the whole of humanity is </w:t>
      </w:r>
      <w:r w:rsidRPr="00B079F6">
        <w:rPr>
          <w:rStyle w:val="StyleUnderline"/>
          <w:rFonts w:asciiTheme="majorHAnsi" w:hAnsiTheme="majorHAnsi" w:cstheme="majorHAnsi"/>
          <w:b/>
          <w:highlight w:val="green"/>
        </w:rPr>
        <w:t>at stake</w:t>
      </w:r>
      <w:r w:rsidRPr="00B079F6">
        <w:rPr>
          <w:rFonts w:asciiTheme="majorHAnsi" w:hAnsiTheme="majorHAnsi" w:cstheme="majorHAnsi"/>
          <w:sz w:val="16"/>
        </w:rPr>
        <w:t xml:space="preserve">, it is at least a conversation worth having. </w:t>
      </w:r>
    </w:p>
    <w:p w14:paraId="6FBA2586" w14:textId="77777777" w:rsidR="00B079F6" w:rsidRPr="00B079F6" w:rsidRDefault="00B079F6" w:rsidP="00B079F6">
      <w:pPr>
        <w:pStyle w:val="Heading4"/>
        <w:rPr>
          <w:rStyle w:val="Style13ptBold"/>
          <w:rFonts w:asciiTheme="majorHAnsi" w:hAnsiTheme="majorHAnsi" w:cstheme="majorHAnsi"/>
          <w:color w:val="000000" w:themeColor="text1"/>
        </w:rPr>
      </w:pPr>
      <w:r w:rsidRPr="00B079F6">
        <w:rPr>
          <w:rFonts w:asciiTheme="majorHAnsi" w:hAnsiTheme="majorHAnsi" w:cstheme="majorHAnsi"/>
          <w:color w:val="000000" w:themeColor="text1"/>
        </w:rPr>
        <w:t xml:space="preserve">Concrete reality structures existence – vague philosophizing does nothing   </w:t>
      </w:r>
    </w:p>
    <w:p w14:paraId="533E776C" w14:textId="77777777" w:rsidR="00B079F6" w:rsidRPr="00B079F6" w:rsidRDefault="00B079F6" w:rsidP="00B079F6">
      <w:pPr>
        <w:rPr>
          <w:rFonts w:asciiTheme="majorHAnsi" w:hAnsiTheme="majorHAnsi" w:cstheme="majorHAnsi"/>
          <w:color w:val="000000" w:themeColor="text1"/>
        </w:rPr>
      </w:pPr>
      <w:r w:rsidRPr="00B079F6">
        <w:rPr>
          <w:rFonts w:asciiTheme="majorHAnsi" w:hAnsiTheme="majorHAnsi" w:cstheme="majorHAnsi"/>
          <w:b/>
          <w:bCs/>
          <w:color w:val="000000" w:themeColor="text1"/>
          <w:sz w:val="26"/>
          <w:szCs w:val="26"/>
        </w:rPr>
        <w:t>Cone 10</w:t>
      </w:r>
      <w:r w:rsidRPr="00B079F6">
        <w:rPr>
          <w:rFonts w:asciiTheme="majorHAnsi" w:hAnsiTheme="majorHAnsi" w:cstheme="majorHAnsi"/>
          <w:color w:val="000000" w:themeColor="text1"/>
        </w:rPr>
        <w:t xml:space="preserve"> </w:t>
      </w:r>
      <w:r w:rsidRPr="00B079F6">
        <w:rPr>
          <w:rFonts w:asciiTheme="majorHAnsi" w:hAnsiTheme="majorHAnsi" w:cstheme="majorHAnsi"/>
          <w:color w:val="000000" w:themeColor="text1"/>
          <w:sz w:val="16"/>
          <w:szCs w:val="16"/>
        </w:rPr>
        <w:t>Cone, James. [Professor of Systematic Theology, Union Theological Seminary]. A Black Theology of Liberation. Maryknoll, NY: Orbis Books, 2010. BE</w:t>
      </w:r>
      <w:r w:rsidRPr="00B079F6">
        <w:rPr>
          <w:rFonts w:asciiTheme="majorHAnsi" w:hAnsiTheme="majorHAnsi" w:cstheme="majorHAnsi"/>
          <w:color w:val="000000" w:themeColor="text1"/>
        </w:rPr>
        <w:t xml:space="preserve">  </w:t>
      </w:r>
    </w:p>
    <w:p w14:paraId="1E7839E3" w14:textId="77777777" w:rsidR="00B079F6" w:rsidRPr="00B079F6" w:rsidRDefault="00B079F6" w:rsidP="00B079F6">
      <w:pPr>
        <w:shd w:val="clear" w:color="auto" w:fill="FFFFFF"/>
        <w:rPr>
          <w:rStyle w:val="Emphasis"/>
          <w:rFonts w:asciiTheme="majorHAnsi" w:hAnsiTheme="majorHAnsi" w:cstheme="majorHAnsi"/>
          <w:color w:val="000000" w:themeColor="text1"/>
        </w:rPr>
      </w:pPr>
      <w:r w:rsidRPr="00B079F6">
        <w:rPr>
          <w:rFonts w:asciiTheme="majorHAnsi" w:hAnsiTheme="majorHAnsi" w:cstheme="majorHAnsi"/>
          <w:color w:val="000000" w:themeColor="text1"/>
          <w:sz w:val="14"/>
          <w:szCs w:val="26"/>
        </w:rPr>
        <w:t xml:space="preserve">Participation in divine liberation places the church squarely in the context of the world. It s existence is inseparable from worldly involvement. Black theology cannot say that the “church is the world” or “the world is the church” (as implied in some secular theologies), but it does affirm that the church cannot be the church in isolation from the concrete realities of human suffering. </w:t>
      </w:r>
      <w:r w:rsidRPr="00B079F6">
        <w:rPr>
          <w:rStyle w:val="Emphasis"/>
          <w:rFonts w:asciiTheme="majorHAnsi" w:hAnsiTheme="majorHAnsi" w:cstheme="majorHAnsi"/>
          <w:color w:val="000000" w:themeColor="text1"/>
          <w:highlight w:val="green"/>
        </w:rPr>
        <w:t xml:space="preserve">The world is </w:t>
      </w:r>
      <w:r w:rsidRPr="00B079F6">
        <w:rPr>
          <w:rStyle w:val="Emphasis"/>
          <w:rFonts w:asciiTheme="majorHAnsi" w:hAnsiTheme="majorHAnsi" w:cstheme="majorHAnsi"/>
          <w:color w:val="000000" w:themeColor="text1"/>
        </w:rPr>
        <w:t xml:space="preserve">earthly </w:t>
      </w:r>
      <w:r w:rsidRPr="00B079F6">
        <w:rPr>
          <w:rStyle w:val="Emphasis"/>
          <w:rFonts w:asciiTheme="majorHAnsi" w:hAnsiTheme="majorHAnsi" w:cstheme="majorHAnsi"/>
          <w:color w:val="000000" w:themeColor="text1"/>
          <w:highlight w:val="green"/>
        </w:rPr>
        <w:t>existence,</w:t>
      </w:r>
      <w:r w:rsidRPr="00B079F6">
        <w:rPr>
          <w:rStyle w:val="Emphasis"/>
          <w:rFonts w:asciiTheme="majorHAnsi" w:hAnsiTheme="majorHAnsi" w:cstheme="majorHAnsi"/>
          <w:color w:val="000000" w:themeColor="text1"/>
        </w:rPr>
        <w:t xml:space="preserve"> the place </w:t>
      </w:r>
      <w:r w:rsidRPr="00B079F6">
        <w:rPr>
          <w:rStyle w:val="Emphasis"/>
          <w:rFonts w:asciiTheme="majorHAnsi" w:hAnsiTheme="majorHAnsi" w:cstheme="majorHAnsi"/>
          <w:color w:val="000000" w:themeColor="text1"/>
          <w:highlight w:val="green"/>
        </w:rPr>
        <w:t xml:space="preserve">where </w:t>
      </w:r>
      <w:r w:rsidRPr="00B079F6">
        <w:rPr>
          <w:rStyle w:val="Emphasis"/>
          <w:rFonts w:asciiTheme="majorHAnsi" w:hAnsiTheme="majorHAnsi" w:cstheme="majorHAnsi"/>
          <w:color w:val="000000" w:themeColor="text1"/>
        </w:rPr>
        <w:t xml:space="preserve">human </w:t>
      </w:r>
      <w:r w:rsidRPr="00B079F6">
        <w:rPr>
          <w:rStyle w:val="Emphasis"/>
          <w:rFonts w:asciiTheme="majorHAnsi" w:hAnsiTheme="majorHAnsi" w:cstheme="majorHAnsi"/>
          <w:color w:val="000000" w:themeColor="text1"/>
          <w:highlight w:val="green"/>
        </w:rPr>
        <w:t>beings are enslaved</w:t>
      </w:r>
      <w:r w:rsidRPr="00B079F6">
        <w:rPr>
          <w:rStyle w:val="Emphasis"/>
          <w:rFonts w:asciiTheme="majorHAnsi" w:hAnsiTheme="majorHAnsi" w:cstheme="majorHAnsi"/>
          <w:color w:val="000000" w:themeColor="text1"/>
        </w:rPr>
        <w:t xml:space="preserve">. It is where laws are passed </w:t>
      </w:r>
      <w:r w:rsidRPr="00B079F6">
        <w:rPr>
          <w:rStyle w:val="Emphasis"/>
          <w:rFonts w:asciiTheme="majorHAnsi" w:hAnsiTheme="majorHAnsi" w:cstheme="majorHAnsi"/>
          <w:color w:val="000000" w:themeColor="text1"/>
          <w:highlight w:val="green"/>
        </w:rPr>
        <w:t xml:space="preserve">against the oppressed, </w:t>
      </w:r>
      <w:r w:rsidRPr="00B079F6">
        <w:rPr>
          <w:rStyle w:val="Emphasis"/>
          <w:rFonts w:asciiTheme="majorHAnsi" w:hAnsiTheme="majorHAnsi" w:cstheme="majorHAnsi"/>
          <w:color w:val="000000" w:themeColor="text1"/>
        </w:rPr>
        <w:t xml:space="preserve">and where the oppressed fight back even though their efforts seem futile. The world is where white and black persons live, encountering each other, the latter </w:t>
      </w:r>
      <w:r w:rsidRPr="00B079F6">
        <w:rPr>
          <w:rStyle w:val="Emphasis"/>
          <w:rFonts w:asciiTheme="majorHAnsi" w:hAnsiTheme="majorHAnsi" w:cstheme="majorHAnsi"/>
          <w:color w:val="000000" w:themeColor="text1"/>
          <w:highlight w:val="green"/>
        </w:rPr>
        <w:t xml:space="preserve">striving </w:t>
      </w:r>
      <w:r w:rsidRPr="00B079F6">
        <w:rPr>
          <w:rStyle w:val="Emphasis"/>
          <w:rFonts w:asciiTheme="majorHAnsi" w:hAnsiTheme="majorHAnsi" w:cstheme="majorHAnsi"/>
          <w:color w:val="000000" w:themeColor="text1"/>
        </w:rPr>
        <w:t xml:space="preserve">for a little more room </w:t>
      </w:r>
      <w:r w:rsidRPr="00B079F6">
        <w:rPr>
          <w:rStyle w:val="Emphasis"/>
          <w:rFonts w:asciiTheme="majorHAnsi" w:hAnsiTheme="majorHAnsi" w:cstheme="majorHAnsi"/>
          <w:color w:val="000000" w:themeColor="text1"/>
          <w:highlight w:val="green"/>
        </w:rPr>
        <w:t xml:space="preserve">to breathe </w:t>
      </w:r>
      <w:r w:rsidRPr="00B079F6">
        <w:rPr>
          <w:rStyle w:val="Emphasis"/>
          <w:rFonts w:asciiTheme="majorHAnsi" w:hAnsiTheme="majorHAnsi" w:cstheme="majorHAnsi"/>
          <w:color w:val="000000" w:themeColor="text1"/>
        </w:rPr>
        <w:t xml:space="preserve">and the former doing everything possible to destroy black reality.¶ </w:t>
      </w:r>
      <w:r w:rsidRPr="00B079F6">
        <w:rPr>
          <w:rStyle w:val="Emphasis"/>
          <w:rFonts w:asciiTheme="majorHAnsi" w:hAnsiTheme="majorHAnsi" w:cstheme="majorHAnsi"/>
          <w:color w:val="000000" w:themeColor="text1"/>
          <w:highlight w:val="green"/>
        </w:rPr>
        <w:t xml:space="preserve">The world is not </w:t>
      </w:r>
      <w:r w:rsidRPr="00B079F6">
        <w:rPr>
          <w:rStyle w:val="Emphasis"/>
          <w:rFonts w:asciiTheme="majorHAnsi" w:hAnsiTheme="majorHAnsi" w:cstheme="majorHAnsi"/>
          <w:color w:val="000000" w:themeColor="text1"/>
        </w:rPr>
        <w:t xml:space="preserve">a </w:t>
      </w:r>
      <w:r w:rsidRPr="00B079F6">
        <w:rPr>
          <w:rStyle w:val="Emphasis"/>
          <w:rFonts w:asciiTheme="majorHAnsi" w:hAnsiTheme="majorHAnsi" w:cstheme="majorHAnsi"/>
          <w:color w:val="000000" w:themeColor="text1"/>
          <w:highlight w:val="green"/>
        </w:rPr>
        <w:t xml:space="preserve">metaphysical </w:t>
      </w:r>
      <w:r w:rsidRPr="00B079F6">
        <w:rPr>
          <w:rStyle w:val="Emphasis"/>
          <w:rFonts w:asciiTheme="majorHAnsi" w:hAnsiTheme="majorHAnsi" w:cstheme="majorHAnsi"/>
          <w:color w:val="000000" w:themeColor="text1"/>
        </w:rPr>
        <w:t xml:space="preserve">entity or an ontological problem, as some philosophers and theologians would have us believe </w:t>
      </w:r>
      <w:r w:rsidRPr="00B079F6">
        <w:rPr>
          <w:rStyle w:val="Emphasis"/>
          <w:rFonts w:asciiTheme="majorHAnsi" w:hAnsiTheme="majorHAnsi" w:cstheme="majorHAnsi"/>
          <w:color w:val="000000" w:themeColor="text1"/>
          <w:highlight w:val="green"/>
        </w:rPr>
        <w:t xml:space="preserve">it is </w:t>
      </w:r>
      <w:r w:rsidRPr="00B079F6">
        <w:rPr>
          <w:rStyle w:val="Emphasis"/>
          <w:rFonts w:asciiTheme="majorHAnsi" w:hAnsiTheme="majorHAnsi" w:cstheme="majorHAnsi"/>
          <w:color w:val="000000" w:themeColor="text1"/>
        </w:rPr>
        <w:t xml:space="preserve">very </w:t>
      </w:r>
      <w:r w:rsidRPr="00B079F6">
        <w:rPr>
          <w:rStyle w:val="Emphasis"/>
          <w:rFonts w:asciiTheme="majorHAnsi" w:hAnsiTheme="majorHAnsi" w:cstheme="majorHAnsi"/>
          <w:color w:val="000000" w:themeColor="text1"/>
          <w:highlight w:val="green"/>
        </w:rPr>
        <w:t xml:space="preserve">concrete. </w:t>
      </w:r>
      <w:r w:rsidRPr="00B079F6">
        <w:rPr>
          <w:rStyle w:val="Emphasis"/>
          <w:rFonts w:asciiTheme="majorHAnsi" w:hAnsiTheme="majorHAnsi" w:cstheme="majorHAnsi"/>
          <w:color w:val="000000" w:themeColor="text1"/>
        </w:rPr>
        <w:t xml:space="preserve">It is punching clocks, taking orders, </w:t>
      </w:r>
      <w:r w:rsidRPr="00B079F6">
        <w:rPr>
          <w:rStyle w:val="Emphasis"/>
          <w:rFonts w:asciiTheme="majorHAnsi" w:hAnsiTheme="majorHAnsi" w:cstheme="majorHAnsi"/>
          <w:color w:val="000000" w:themeColor="text1"/>
        </w:rPr>
        <w:lastRenderedPageBreak/>
        <w:t>fighting rats, and being kicked around by police officers. it is</w:t>
      </w:r>
      <w:r w:rsidRPr="00B079F6">
        <w:rPr>
          <w:rFonts w:asciiTheme="majorHAnsi" w:hAnsiTheme="majorHAnsi" w:cstheme="majorHAnsi"/>
          <w:b/>
          <w:bCs/>
          <w:color w:val="000000" w:themeColor="text1"/>
          <w:sz w:val="14"/>
          <w:szCs w:val="26"/>
        </w:rPr>
        <w:t xml:space="preserve"> </w:t>
      </w:r>
      <w:r w:rsidRPr="00B079F6">
        <w:rPr>
          <w:rFonts w:asciiTheme="majorHAnsi" w:hAnsiTheme="majorHAnsi" w:cstheme="majorHAnsi"/>
          <w:color w:val="000000" w:themeColor="text1"/>
          <w:sz w:val="14"/>
          <w:szCs w:val="26"/>
        </w:rPr>
        <w:t xml:space="preserve">where the oppressed live. Jews encountered it in concentration camps, Amerindians on reservations, and blacks on slave ships, in cotton fields, and in “dark” ghettos. The world is white persons, the degrading rules they make are for the “underprivileged”, and their guilt dispelling recourse to political and theological slogans about the welfare of society “ as a whole”. In short, </w:t>
      </w:r>
      <w:r w:rsidRPr="00B079F6">
        <w:rPr>
          <w:rStyle w:val="Emphasis"/>
          <w:rFonts w:asciiTheme="majorHAnsi" w:hAnsiTheme="majorHAnsi" w:cstheme="majorHAnsi"/>
          <w:color w:val="000000" w:themeColor="text1"/>
        </w:rPr>
        <w:t xml:space="preserve">the world is </w:t>
      </w:r>
      <w:r w:rsidRPr="00B079F6">
        <w:rPr>
          <w:rStyle w:val="Emphasis"/>
          <w:rFonts w:asciiTheme="majorHAnsi" w:hAnsiTheme="majorHAnsi" w:cstheme="majorHAnsi"/>
          <w:color w:val="000000" w:themeColor="text1"/>
          <w:highlight w:val="green"/>
        </w:rPr>
        <w:t xml:space="preserve">where the </w:t>
      </w:r>
      <w:r w:rsidRPr="00B079F6">
        <w:rPr>
          <w:rStyle w:val="Emphasis"/>
          <w:rFonts w:asciiTheme="majorHAnsi" w:hAnsiTheme="majorHAnsi" w:cstheme="majorHAnsi"/>
          <w:color w:val="000000" w:themeColor="text1"/>
        </w:rPr>
        <w:t xml:space="preserve">brutal </w:t>
      </w:r>
      <w:r w:rsidRPr="00B079F6">
        <w:rPr>
          <w:rStyle w:val="Emphasis"/>
          <w:rFonts w:asciiTheme="majorHAnsi" w:hAnsiTheme="majorHAnsi" w:cstheme="majorHAnsi"/>
          <w:color w:val="000000" w:themeColor="text1"/>
          <w:highlight w:val="green"/>
        </w:rPr>
        <w:t xml:space="preserve">reality of inhumanity makes </w:t>
      </w:r>
      <w:r w:rsidRPr="00B079F6">
        <w:rPr>
          <w:rStyle w:val="Emphasis"/>
          <w:rFonts w:asciiTheme="majorHAnsi" w:hAnsiTheme="majorHAnsi" w:cstheme="majorHAnsi"/>
          <w:color w:val="000000" w:themeColor="text1"/>
        </w:rPr>
        <w:t xml:space="preserve">its ungodly </w:t>
      </w:r>
      <w:r w:rsidRPr="00B079F6">
        <w:rPr>
          <w:rStyle w:val="Emphasis"/>
          <w:rFonts w:asciiTheme="majorHAnsi" w:hAnsiTheme="majorHAnsi" w:cstheme="majorHAnsi"/>
          <w:color w:val="000000" w:themeColor="text1"/>
          <w:highlight w:val="green"/>
        </w:rPr>
        <w:t>appearance</w:t>
      </w:r>
      <w:r w:rsidRPr="00B079F6">
        <w:rPr>
          <w:rStyle w:val="Emphasis"/>
          <w:rFonts w:asciiTheme="majorHAnsi" w:hAnsiTheme="majorHAnsi" w:cstheme="majorHAnsi"/>
          <w:color w:val="000000" w:themeColor="text1"/>
        </w:rPr>
        <w:t xml:space="preserve">, turning persons into animals. </w:t>
      </w:r>
    </w:p>
    <w:p w14:paraId="0551702B" w14:textId="77777777" w:rsidR="00B079F6" w:rsidRPr="00B079F6" w:rsidRDefault="00B079F6" w:rsidP="00B079F6">
      <w:pPr>
        <w:shd w:val="clear" w:color="auto" w:fill="FFFFFF"/>
        <w:rPr>
          <w:rStyle w:val="Emphasis"/>
          <w:rFonts w:asciiTheme="majorHAnsi" w:hAnsiTheme="majorHAnsi" w:cstheme="majorHAnsi"/>
          <w:color w:val="000000" w:themeColor="text1"/>
        </w:rPr>
      </w:pPr>
    </w:p>
    <w:p w14:paraId="2048C5AA" w14:textId="77777777" w:rsidR="00B079F6" w:rsidRPr="00B079F6" w:rsidRDefault="00B079F6" w:rsidP="00B079F6">
      <w:pPr>
        <w:pStyle w:val="Heading4"/>
        <w:rPr>
          <w:rFonts w:asciiTheme="majorHAnsi" w:hAnsiTheme="majorHAnsi" w:cstheme="majorHAnsi"/>
          <w:shd w:val="clear" w:color="auto" w:fill="FFFFFF"/>
        </w:rPr>
      </w:pPr>
      <w:r w:rsidRPr="00B079F6">
        <w:rPr>
          <w:rFonts w:asciiTheme="majorHAnsi" w:hAnsiTheme="majorHAnsi" w:cstheme="majorHAnsi"/>
          <w:shd w:val="clear" w:color="auto" w:fill="FFFFFF"/>
        </w:rPr>
        <w:t>Prioritize material, observable effects as the basis for ethics – anything else is epistemically inaccessible</w:t>
      </w:r>
    </w:p>
    <w:p w14:paraId="22D3CC66" w14:textId="77777777" w:rsidR="00B079F6" w:rsidRPr="00B079F6" w:rsidRDefault="00B079F6" w:rsidP="00B079F6">
      <w:pPr>
        <w:rPr>
          <w:rFonts w:asciiTheme="majorHAnsi" w:hAnsiTheme="majorHAnsi" w:cstheme="majorHAnsi"/>
        </w:rPr>
      </w:pPr>
      <w:r w:rsidRPr="00B079F6">
        <w:rPr>
          <w:rStyle w:val="Style13ptBold"/>
          <w:rFonts w:asciiTheme="majorHAnsi" w:hAnsiTheme="majorHAnsi" w:cstheme="majorHAnsi"/>
        </w:rPr>
        <w:t>Papinau ’07</w:t>
      </w:r>
      <w:r w:rsidRPr="00B079F6">
        <w:rPr>
          <w:rFonts w:asciiTheme="majorHAnsi" w:hAnsiTheme="majorHAnsi" w:cstheme="maj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B079F6">
          <w:rPr>
            <w:rStyle w:val="Hyperlink"/>
            <w:rFonts w:asciiTheme="majorHAnsi" w:hAnsiTheme="majorHAnsi" w:cstheme="majorHAnsi"/>
          </w:rPr>
          <w:t>http://plato.stanford.edu/entries/naturalism/</w:t>
        </w:r>
      </w:hyperlink>
      <w:r w:rsidRPr="00B079F6">
        <w:rPr>
          <w:rFonts w:asciiTheme="majorHAnsi" w:hAnsiTheme="majorHAnsi" w:cstheme="majorHAnsi"/>
        </w:rPr>
        <w:t> 2007)</w:t>
      </w:r>
    </w:p>
    <w:p w14:paraId="32551D07" w14:textId="77777777" w:rsidR="00B079F6" w:rsidRPr="00B079F6" w:rsidRDefault="00B079F6" w:rsidP="00B079F6">
      <w:pPr>
        <w:shd w:val="clear" w:color="auto" w:fill="FFFFFF"/>
        <w:spacing w:line="240" w:lineRule="atLeast"/>
        <w:rPr>
          <w:rFonts w:asciiTheme="majorHAnsi" w:hAnsiTheme="majorHAnsi" w:cstheme="majorHAnsi"/>
          <w:b/>
          <w:color w:val="000000"/>
          <w:u w:val="single"/>
        </w:rPr>
      </w:pPr>
      <w:r w:rsidRPr="00B079F6">
        <w:rPr>
          <w:rFonts w:asciiTheme="majorHAnsi" w:hAnsiTheme="majorHAnsi" w:cstheme="majorHAnsi"/>
          <w:color w:val="000000"/>
        </w:rPr>
        <w:t>Moore took this argument to show that moral facts comprise a distinct species of non-natural fact. However, any such non-naturalist view of morality</w:t>
      </w:r>
      <w:r w:rsidRPr="00B079F6">
        <w:rPr>
          <w:rFonts w:asciiTheme="majorHAnsi" w:hAnsiTheme="majorHAnsi" w:cstheme="majorHAnsi"/>
          <w:color w:val="000000"/>
          <w:u w:val="single"/>
        </w:rPr>
        <w:t xml:space="preserve"> </w:t>
      </w:r>
      <w:r w:rsidRPr="00B079F6">
        <w:rPr>
          <w:rFonts w:asciiTheme="majorHAnsi" w:hAnsiTheme="majorHAnsi" w:cstheme="majorHAnsi"/>
          <w:color w:val="000000"/>
        </w:rPr>
        <w:t xml:space="preserve">faces immediate difficulties, deriving ultimately from the kind of causal closure thesis discussed above. If </w:t>
      </w:r>
      <w:r w:rsidRPr="00B079F6">
        <w:rPr>
          <w:rFonts w:asciiTheme="majorHAnsi" w:hAnsiTheme="majorHAnsi" w:cstheme="majorHAnsi"/>
          <w:b/>
          <w:color w:val="000000"/>
          <w:highlight w:val="green"/>
          <w:u w:val="single"/>
        </w:rPr>
        <w:t>all physical effects are due to</w:t>
      </w:r>
      <w:r w:rsidRPr="00B079F6">
        <w:rPr>
          <w:rFonts w:asciiTheme="majorHAnsi" w:hAnsiTheme="majorHAnsi" w:cstheme="majorHAnsi"/>
          <w:b/>
          <w:color w:val="000000"/>
          <w:u w:val="single"/>
        </w:rPr>
        <w:t xml:space="preserve"> a limited range of </w:t>
      </w:r>
      <w:r w:rsidRPr="00B079F6">
        <w:rPr>
          <w:rFonts w:asciiTheme="majorHAnsi" w:hAnsiTheme="majorHAnsi" w:cstheme="majorHAnsi"/>
          <w:b/>
          <w:color w:val="000000"/>
          <w:highlight w:val="green"/>
          <w:u w:val="single"/>
        </w:rPr>
        <w:t>natural causes</w:t>
      </w:r>
      <w:r w:rsidRPr="00B079F6">
        <w:rPr>
          <w:rFonts w:asciiTheme="majorHAnsi" w:hAnsiTheme="majorHAnsi" w:cstheme="majorHAnsi"/>
          <w:b/>
          <w:color w:val="000000"/>
          <w:u w:val="single"/>
        </w:rPr>
        <w:t xml:space="preserve">, and </w:t>
      </w:r>
      <w:r w:rsidRPr="00B079F6">
        <w:rPr>
          <w:rFonts w:asciiTheme="majorHAnsi" w:hAnsiTheme="majorHAnsi" w:cstheme="majorHAnsi"/>
          <w:b/>
          <w:color w:val="000000"/>
          <w:highlight w:val="green"/>
          <w:u w:val="single"/>
        </w:rPr>
        <w:t>if moral facts lie outside this range, then</w:t>
      </w:r>
      <w:r w:rsidRPr="00B079F6">
        <w:rPr>
          <w:rFonts w:asciiTheme="majorHAnsi" w:hAnsiTheme="majorHAnsi" w:cstheme="majorHAnsi"/>
          <w:b/>
          <w:color w:val="000000"/>
          <w:u w:val="single"/>
        </w:rPr>
        <w:t xml:space="preserve"> it follow that </w:t>
      </w:r>
      <w:r w:rsidRPr="00B079F6">
        <w:rPr>
          <w:rFonts w:asciiTheme="majorHAnsi" w:hAnsiTheme="majorHAnsi" w:cstheme="majorHAnsi"/>
          <w:b/>
          <w:color w:val="000000"/>
          <w:highlight w:val="green"/>
          <w:u w:val="single"/>
        </w:rPr>
        <w:t>moral facts can never make any difference to what happens in the physical world</w:t>
      </w:r>
      <w:r w:rsidRPr="00B079F6">
        <w:rPr>
          <w:rFonts w:asciiTheme="majorHAnsi" w:hAnsiTheme="majorHAnsi" w:cstheme="majorHAnsi"/>
          <w:color w:val="000000"/>
        </w:rPr>
        <w:t xml:space="preserve"> (Harman, 1986). At first sight </w:t>
      </w:r>
      <w:r w:rsidRPr="00B079F6">
        <w:rPr>
          <w:rFonts w:asciiTheme="majorHAnsi" w:hAnsiTheme="majorHAnsi" w:cstheme="majorHAnsi"/>
          <w:b/>
          <w:color w:val="000000"/>
          <w:highlight w:val="green"/>
          <w:u w:val="single"/>
        </w:rPr>
        <w:t>this</w:t>
      </w:r>
      <w:r w:rsidRPr="00B079F6">
        <w:rPr>
          <w:rFonts w:asciiTheme="majorHAnsi" w:hAnsiTheme="majorHAnsi" w:cstheme="majorHAnsi"/>
          <w:color w:val="000000"/>
        </w:rPr>
        <w:t xml:space="preserve"> may seem tolerable (perhaps moral facts indeed don't have any physical effects). But it </w:t>
      </w:r>
      <w:r w:rsidRPr="00B079F6">
        <w:rPr>
          <w:rFonts w:asciiTheme="majorHAnsi" w:hAnsiTheme="majorHAnsi" w:cstheme="majorHAnsi"/>
          <w:b/>
          <w:color w:val="000000"/>
          <w:highlight w:val="green"/>
          <w:u w:val="single"/>
        </w:rPr>
        <w:t>has</w:t>
      </w:r>
      <w:r w:rsidRPr="00B079F6">
        <w:rPr>
          <w:rFonts w:asciiTheme="majorHAnsi" w:hAnsiTheme="majorHAnsi" w:cstheme="majorHAnsi"/>
          <w:color w:val="000000"/>
        </w:rPr>
        <w:t xml:space="preserve"> </w:t>
      </w:r>
      <w:r w:rsidRPr="00B079F6">
        <w:rPr>
          <w:rFonts w:asciiTheme="majorHAnsi" w:hAnsiTheme="majorHAnsi" w:cstheme="majorHAnsi"/>
          <w:b/>
          <w:color w:val="000000"/>
          <w:u w:val="single"/>
        </w:rPr>
        <w:t xml:space="preserve">very awkward </w:t>
      </w:r>
      <w:r w:rsidRPr="00B079F6">
        <w:rPr>
          <w:rFonts w:asciiTheme="majorHAnsi" w:hAnsiTheme="majorHAnsi" w:cstheme="majorHAnsi"/>
          <w:b/>
          <w:color w:val="000000"/>
          <w:highlight w:val="green"/>
          <w:u w:val="single"/>
        </w:rPr>
        <w:t>epistemological consequences</w:t>
      </w:r>
      <w:r w:rsidRPr="00B079F6">
        <w:rPr>
          <w:rFonts w:asciiTheme="majorHAnsi" w:hAnsiTheme="majorHAnsi" w:cstheme="majorHAnsi"/>
          <w:b/>
          <w:color w:val="000000"/>
          <w:u w:val="single"/>
        </w:rPr>
        <w:t>.</w:t>
      </w:r>
      <w:r w:rsidRPr="00B079F6">
        <w:rPr>
          <w:rFonts w:asciiTheme="majorHAnsi" w:hAnsiTheme="majorHAnsi" w:cstheme="majorHAnsi"/>
          <w:color w:val="000000"/>
        </w:rPr>
        <w:t xml:space="preserve"> For beings like us, </w:t>
      </w:r>
      <w:r w:rsidRPr="00B079F6">
        <w:rPr>
          <w:rFonts w:asciiTheme="majorHAnsi" w:hAnsiTheme="majorHAnsi" w:cstheme="majorHAnsi"/>
          <w:b/>
          <w:color w:val="000000"/>
          <w:highlight w:val="green"/>
          <w:u w:val="single"/>
        </w:rPr>
        <w:t>knowledge</w:t>
      </w:r>
      <w:r w:rsidRPr="00B079F6">
        <w:rPr>
          <w:rFonts w:asciiTheme="majorHAnsi" w:hAnsiTheme="majorHAnsi" w:cstheme="majorHAnsi"/>
          <w:b/>
          <w:color w:val="000000"/>
          <w:u w:val="single"/>
        </w:rPr>
        <w:t xml:space="preserve"> of the spatiotemporal world </w:t>
      </w:r>
      <w:r w:rsidRPr="00B079F6">
        <w:rPr>
          <w:rFonts w:asciiTheme="majorHAnsi" w:hAnsiTheme="majorHAnsi" w:cstheme="majorHAnsi"/>
          <w:b/>
          <w:color w:val="000000"/>
          <w:highlight w:val="green"/>
          <w:u w:val="single"/>
        </w:rPr>
        <w:t>is mediated by physical processes involving our sense</w:t>
      </w:r>
      <w:r w:rsidRPr="00B079F6">
        <w:rPr>
          <w:rFonts w:asciiTheme="majorHAnsi" w:hAnsiTheme="majorHAnsi" w:cstheme="majorHAnsi"/>
          <w:b/>
          <w:color w:val="000000"/>
          <w:u w:val="single"/>
        </w:rPr>
        <w:t xml:space="preserve"> organs </w:t>
      </w:r>
      <w:r w:rsidRPr="00B079F6">
        <w:rPr>
          <w:rFonts w:asciiTheme="majorHAnsi" w:hAnsiTheme="majorHAnsi" w:cstheme="majorHAnsi"/>
          <w:b/>
          <w:color w:val="000000"/>
          <w:highlight w:val="green"/>
          <w:u w:val="single"/>
        </w:rPr>
        <w:t>and cognitive systems. If moral facts cannot influence the physical world, then [we can’t]</w:t>
      </w:r>
      <w:r w:rsidRPr="00B079F6">
        <w:rPr>
          <w:rFonts w:asciiTheme="majorHAnsi" w:hAnsiTheme="majorHAnsi" w:cstheme="majorHAnsi"/>
          <w:b/>
          <w:color w:val="000000"/>
          <w:u w:val="single"/>
        </w:rPr>
        <w:t xml:space="preserve"> it is hard to see how we </w:t>
      </w:r>
      <w:r w:rsidRPr="00B079F6">
        <w:rPr>
          <w:rFonts w:asciiTheme="majorHAnsi" w:hAnsiTheme="majorHAnsi" w:cstheme="majorHAnsi"/>
          <w:b/>
          <w:color w:val="000000"/>
          <w:highlight w:val="green"/>
          <w:u w:val="single"/>
        </w:rPr>
        <w:t>can have any knowledge of them</w:t>
      </w:r>
      <w:r w:rsidRPr="00B079F6">
        <w:rPr>
          <w:rFonts w:asciiTheme="majorHAnsi" w:hAnsiTheme="majorHAnsi" w:cstheme="majorHAnsi"/>
          <w:b/>
          <w:color w:val="000000"/>
        </w:rPr>
        <w:t>.</w:t>
      </w:r>
    </w:p>
    <w:p w14:paraId="06476353" w14:textId="77777777" w:rsidR="00B079F6" w:rsidRPr="00B079F6" w:rsidRDefault="00B079F6" w:rsidP="00B079F6">
      <w:pPr>
        <w:rPr>
          <w:rFonts w:asciiTheme="majorHAnsi" w:hAnsiTheme="majorHAnsi" w:cstheme="majorHAnsi"/>
          <w:sz w:val="16"/>
        </w:rPr>
      </w:pPr>
    </w:p>
    <w:p w14:paraId="65E5D260" w14:textId="77777777" w:rsidR="00B079F6" w:rsidRPr="00B079F6" w:rsidRDefault="00B079F6" w:rsidP="00B079F6">
      <w:pPr>
        <w:rPr>
          <w:rFonts w:asciiTheme="majorHAnsi" w:hAnsiTheme="majorHAnsi" w:cstheme="majorHAnsi"/>
        </w:rPr>
      </w:pPr>
    </w:p>
    <w:p w14:paraId="4CDB1B7F" w14:textId="77777777" w:rsidR="00B079F6" w:rsidRPr="00B079F6" w:rsidRDefault="00B079F6" w:rsidP="00B079F6">
      <w:pPr>
        <w:pStyle w:val="Heading4"/>
        <w:rPr>
          <w:rFonts w:asciiTheme="majorHAnsi" w:hAnsiTheme="majorHAnsi" w:cstheme="majorHAnsi"/>
        </w:rPr>
      </w:pPr>
      <w:bookmarkStart w:id="0" w:name="_Hlk42768733"/>
      <w:r w:rsidRPr="00B079F6">
        <w:rPr>
          <w:rFonts w:asciiTheme="majorHAnsi" w:hAnsiTheme="majorHAnsi" w:cstheme="majorHAnsi"/>
        </w:rPr>
        <w:t xml:space="preserve">Pain provides an objective reason for why oppression is bad. </w:t>
      </w:r>
    </w:p>
    <w:bookmarkEnd w:id="0"/>
    <w:p w14:paraId="0CBAAA9C" w14:textId="77777777" w:rsidR="00B079F6" w:rsidRPr="00B079F6" w:rsidRDefault="00B079F6" w:rsidP="00B079F6">
      <w:pPr>
        <w:rPr>
          <w:rFonts w:asciiTheme="majorHAnsi" w:hAnsiTheme="majorHAnsi" w:cstheme="majorHAnsi"/>
          <w:sz w:val="18"/>
          <w:szCs w:val="18"/>
        </w:rPr>
      </w:pPr>
      <w:r w:rsidRPr="00B079F6">
        <w:rPr>
          <w:rFonts w:asciiTheme="majorHAnsi" w:hAnsiTheme="majorHAnsi" w:cstheme="majorHAnsi"/>
          <w:b/>
          <w:sz w:val="26"/>
          <w:szCs w:val="26"/>
        </w:rPr>
        <w:t>Gray 09</w:t>
      </w:r>
      <w:r w:rsidRPr="00B079F6">
        <w:rPr>
          <w:rFonts w:asciiTheme="majorHAnsi" w:hAnsiTheme="majorHAnsi" w:cstheme="majorHAnsi"/>
          <w:sz w:val="18"/>
          <w:szCs w:val="18"/>
        </w:rPr>
        <w:t xml:space="preserve"> </w:t>
      </w:r>
      <w:r w:rsidRPr="00B079F6">
        <w:rPr>
          <w:rFonts w:asciiTheme="majorHAnsi" w:hAnsiTheme="majorHAnsi" w:cstheme="majorHAnsi"/>
        </w:rPr>
        <w:t>[Gray, James W. "An Argument for Moral Realism." Ethical Realism. N.p., 07 Oct. 2009. Web. 04 Sept. 2015. &lt;https://ethicalrealism.wordpress.com/2009/10/07/an-argument-for-moral-realism/&gt;. MA in philosophy from San Jose State University (2008)]</w:t>
      </w:r>
    </w:p>
    <w:p w14:paraId="702FE37B" w14:textId="208F394D" w:rsidR="00B079F6" w:rsidRPr="00B079F6" w:rsidRDefault="00B079F6" w:rsidP="00B079F6">
      <w:pPr>
        <w:spacing w:line="276" w:lineRule="auto"/>
        <w:rPr>
          <w:rFonts w:asciiTheme="majorHAnsi" w:hAnsiTheme="majorHAnsi" w:cstheme="majorHAnsi"/>
          <w:sz w:val="12"/>
        </w:rPr>
      </w:pPr>
      <w:r w:rsidRPr="00B079F6">
        <w:rPr>
          <w:rFonts w:asciiTheme="majorHAnsi" w:hAnsiTheme="majorHAnsi" w:cstheme="majorHAnsi"/>
          <w:b/>
          <w:u w:val="single"/>
        </w:rPr>
        <w:t>If we have evidence</w:t>
      </w:r>
      <w:r w:rsidRPr="00B079F6">
        <w:rPr>
          <w:rFonts w:asciiTheme="majorHAnsi" w:hAnsiTheme="majorHAnsi" w:cstheme="majorHAnsi"/>
          <w:sz w:val="12"/>
        </w:rPr>
        <w:t xml:space="preserve"> that </w:t>
      </w:r>
      <w:r w:rsidRPr="00B079F6">
        <w:rPr>
          <w:rFonts w:asciiTheme="majorHAnsi" w:hAnsiTheme="majorHAnsi" w:cstheme="majorHAnsi"/>
          <w:b/>
          <w:u w:val="single"/>
        </w:rPr>
        <w:t>anything</w:t>
      </w:r>
      <w:r w:rsidRPr="00B079F6">
        <w:rPr>
          <w:rFonts w:asciiTheme="majorHAnsi" w:hAnsiTheme="majorHAnsi" w:cstheme="majorHAnsi"/>
          <w:sz w:val="12"/>
        </w:rPr>
        <w:t xml:space="preserve"> in particular </w:t>
      </w:r>
      <w:r w:rsidRPr="00B079F6">
        <w:rPr>
          <w:rFonts w:asciiTheme="majorHAnsi" w:hAnsiTheme="majorHAnsi" w:cstheme="majorHAnsi"/>
          <w:b/>
          <w:u w:val="single"/>
        </w:rPr>
        <w:t>has intrinsic value</w:t>
      </w:r>
      <w:r w:rsidRPr="00B079F6">
        <w:rPr>
          <w:rFonts w:asciiTheme="majorHAnsi" w:hAnsiTheme="majorHAnsi" w:cstheme="majorHAnsi"/>
          <w:sz w:val="12"/>
        </w:rPr>
        <w:t xml:space="preserve">, then we also have evidence that </w:t>
      </w:r>
      <w:r w:rsidRPr="00B079F6">
        <w:rPr>
          <w:rFonts w:asciiTheme="majorHAnsi" w:hAnsiTheme="majorHAnsi" w:cstheme="majorHAnsi"/>
          <w:b/>
          <w:u w:val="single"/>
          <w:bdr w:val="single" w:sz="18" w:space="0" w:color="auto"/>
        </w:rPr>
        <w:t>moral realism is true</w:t>
      </w:r>
      <w:r w:rsidRPr="00B079F6">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B079F6">
        <w:rPr>
          <w:rStyle w:val="StyleUnderline"/>
          <w:rFonts w:asciiTheme="majorHAnsi" w:hAnsiTheme="majorHAnsi" w:cstheme="majorHAnsi"/>
        </w:rPr>
        <w:t>disvalue of pain is irreducible.</w:t>
      </w:r>
      <w:r w:rsidRPr="00B079F6">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B079F6">
        <w:rPr>
          <w:rFonts w:asciiTheme="majorHAnsi" w:hAnsiTheme="majorHAnsi" w:cstheme="majorHAnsi"/>
          <w:b/>
          <w:highlight w:val="green"/>
          <w:u w:val="single"/>
        </w:rPr>
        <w:t>pain has intrinsic disvalue</w:t>
      </w:r>
      <w:r w:rsidRPr="00B079F6">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B079F6">
        <w:rPr>
          <w:rFonts w:asciiTheme="majorHAnsi" w:hAnsiTheme="majorHAnsi" w:cstheme="majorHAnsi"/>
          <w:b/>
          <w:highlight w:val="green"/>
          <w:u w:val="single"/>
        </w:rPr>
        <w:t xml:space="preserve">because of </w:t>
      </w:r>
      <w:r w:rsidRPr="00B079F6">
        <w:rPr>
          <w:rFonts w:asciiTheme="majorHAnsi" w:hAnsiTheme="majorHAnsi" w:cstheme="majorHAnsi"/>
          <w:b/>
          <w:u w:val="single"/>
        </w:rPr>
        <w:t xml:space="preserve">our </w:t>
      </w:r>
      <w:r w:rsidRPr="00B079F6">
        <w:rPr>
          <w:rFonts w:asciiTheme="majorHAnsi" w:hAnsiTheme="majorHAnsi" w:cstheme="majorHAnsi"/>
          <w:b/>
          <w:highlight w:val="green"/>
          <w:u w:val="single"/>
        </w:rPr>
        <w:t>experience</w:t>
      </w:r>
      <w:r w:rsidRPr="00B079F6">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B079F6">
        <w:rPr>
          <w:rFonts w:asciiTheme="majorHAnsi" w:hAnsiTheme="majorHAnsi" w:cstheme="majorHAnsi"/>
          <w:b/>
          <w:u w:val="single"/>
        </w:rPr>
        <w:t>It would be strange to ask</w:t>
      </w:r>
      <w:r w:rsidRPr="00B079F6">
        <w:rPr>
          <w:rFonts w:asciiTheme="majorHAnsi" w:hAnsiTheme="majorHAnsi" w:cstheme="majorHAnsi"/>
          <w:sz w:val="12"/>
        </w:rPr>
        <w:t xml:space="preserve"> the child, “So what? </w:t>
      </w:r>
      <w:r w:rsidRPr="00B079F6">
        <w:rPr>
          <w:rFonts w:asciiTheme="majorHAnsi" w:hAnsiTheme="majorHAnsi" w:cstheme="majorHAnsi"/>
          <w:b/>
          <w:u w:val="single"/>
        </w:rPr>
        <w:t>What’s wrong with pain</w:t>
      </w:r>
      <w:r w:rsidRPr="00B079F6">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B079F6">
        <w:rPr>
          <w:rFonts w:asciiTheme="majorHAnsi" w:hAnsiTheme="majorHAnsi" w:cstheme="majorHAnsi"/>
          <w:b/>
          <w:u w:val="single"/>
        </w:rPr>
        <w:t>pain is a final end</w:t>
      </w:r>
      <w:r w:rsidRPr="00B079F6">
        <w:rPr>
          <w:rFonts w:asciiTheme="majorHAnsi" w:hAnsiTheme="majorHAnsi" w:cstheme="majorHAnsi"/>
          <w:sz w:val="12"/>
        </w:rPr>
        <w:t xml:space="preserve">. Pain’s badness isn’t an instrumental value – Pain’s disvalue is not an instrumental disvalue because pain can be quite useful to us. </w:t>
      </w:r>
      <w:r w:rsidRPr="00B079F6">
        <w:rPr>
          <w:rFonts w:asciiTheme="majorHAnsi" w:hAnsiTheme="majorHAnsi" w:cstheme="majorHAnsi"/>
          <w:b/>
          <w:highlight w:val="green"/>
          <w:u w:val="single"/>
          <w:bdr w:val="single" w:sz="18" w:space="0" w:color="auto"/>
        </w:rPr>
        <w:t>Pain</w:t>
      </w:r>
      <w:r w:rsidRPr="00B079F6">
        <w:rPr>
          <w:rFonts w:asciiTheme="majorHAnsi" w:hAnsiTheme="majorHAnsi" w:cstheme="majorHAnsi"/>
          <w:sz w:val="12"/>
          <w:bdr w:val="single" w:sz="18" w:space="0" w:color="auto"/>
        </w:rPr>
        <w:t xml:space="preserve"> can tell us when we are unhealthy or injured. We evolved pain because </w:t>
      </w:r>
      <w:r w:rsidRPr="00B079F6">
        <w:rPr>
          <w:rFonts w:asciiTheme="majorHAnsi" w:hAnsiTheme="majorHAnsi" w:cstheme="majorHAnsi"/>
          <w:b/>
          <w:highlight w:val="green"/>
          <w:u w:val="single"/>
          <w:bdr w:val="single" w:sz="18" w:space="0" w:color="auto"/>
        </w:rPr>
        <w:t>i</w:t>
      </w:r>
      <w:r w:rsidRPr="00B079F6">
        <w:rPr>
          <w:rFonts w:asciiTheme="majorHAnsi" w:hAnsiTheme="majorHAnsi" w:cstheme="majorHAnsi"/>
          <w:sz w:val="12"/>
          <w:bdr w:val="single" w:sz="18" w:space="0" w:color="auto"/>
        </w:rPr>
        <w:t>t’</w:t>
      </w:r>
      <w:r w:rsidRPr="00B079F6">
        <w:rPr>
          <w:rFonts w:asciiTheme="majorHAnsi" w:hAnsiTheme="majorHAnsi" w:cstheme="majorHAnsi"/>
          <w:b/>
          <w:highlight w:val="green"/>
          <w:u w:val="single"/>
          <w:bdr w:val="single" w:sz="18" w:space="0" w:color="auto"/>
        </w:rPr>
        <w:t>s</w:t>
      </w:r>
      <w:r w:rsidRPr="00B079F6">
        <w:rPr>
          <w:rFonts w:asciiTheme="majorHAnsi" w:hAnsiTheme="majorHAnsi" w:cstheme="majorHAnsi"/>
          <w:sz w:val="12"/>
          <w:bdr w:val="single" w:sz="18" w:space="0" w:color="auto"/>
        </w:rPr>
        <w:t xml:space="preserve"> </w:t>
      </w:r>
      <w:r w:rsidRPr="00B079F6">
        <w:rPr>
          <w:rFonts w:asciiTheme="majorHAnsi" w:hAnsiTheme="majorHAnsi" w:cstheme="majorHAnsi"/>
          <w:b/>
          <w:highlight w:val="green"/>
          <w:u w:val="single"/>
          <w:bdr w:val="single" w:sz="18" w:space="0" w:color="auto"/>
        </w:rPr>
        <w:t>essential</w:t>
      </w:r>
      <w:r w:rsidRPr="00B079F6">
        <w:rPr>
          <w:rFonts w:asciiTheme="majorHAnsi" w:hAnsiTheme="majorHAnsi" w:cstheme="majorHAnsi"/>
          <w:sz w:val="12"/>
          <w:highlight w:val="green"/>
          <w:bdr w:val="single" w:sz="18" w:space="0" w:color="auto"/>
        </w:rPr>
        <w:t xml:space="preserve"> </w:t>
      </w:r>
      <w:r w:rsidRPr="00B079F6">
        <w:rPr>
          <w:rFonts w:asciiTheme="majorHAnsi" w:hAnsiTheme="majorHAnsi" w:cstheme="majorHAnsi"/>
          <w:b/>
          <w:highlight w:val="green"/>
          <w:u w:val="single"/>
          <w:bdr w:val="single" w:sz="18" w:space="0" w:color="auto"/>
        </w:rPr>
        <w:t>to</w:t>
      </w:r>
      <w:r w:rsidRPr="00B079F6">
        <w:rPr>
          <w:rFonts w:asciiTheme="majorHAnsi" w:hAnsiTheme="majorHAnsi" w:cstheme="majorHAnsi"/>
          <w:sz w:val="12"/>
          <w:bdr w:val="single" w:sz="18" w:space="0" w:color="auto"/>
        </w:rPr>
        <w:t xml:space="preserve"> our </w:t>
      </w:r>
      <w:r w:rsidRPr="00B079F6">
        <w:rPr>
          <w:rFonts w:asciiTheme="majorHAnsi" w:hAnsiTheme="majorHAnsi" w:cstheme="majorHAnsi"/>
          <w:b/>
          <w:highlight w:val="green"/>
          <w:u w:val="single"/>
          <w:bdr w:val="single" w:sz="18" w:space="0" w:color="auto"/>
        </w:rPr>
        <w:t>survival</w:t>
      </w:r>
      <w:r w:rsidRPr="00B079F6">
        <w:rPr>
          <w:rFonts w:asciiTheme="majorHAnsi" w:hAnsiTheme="majorHAnsi" w:cstheme="majorHAnsi"/>
          <w:sz w:val="12"/>
          <w:bdr w:val="single" w:sz="18" w:space="0" w:color="auto"/>
        </w:rPr>
        <w:t>.</w:t>
      </w:r>
      <w:r w:rsidRPr="00B079F6">
        <w:rPr>
          <w:rFonts w:asciiTheme="majorHAnsi" w:hAnsiTheme="majorHAnsi" w:cstheme="majorHAnsi"/>
          <w:sz w:val="12"/>
        </w:rPr>
        <w:t xml:space="preserve"> Pain’s bad for a </w:t>
      </w:r>
      <w:r w:rsidRPr="00B079F6">
        <w:rPr>
          <w:rFonts w:asciiTheme="majorHAnsi" w:hAnsiTheme="majorHAnsi" w:cstheme="majorHAnsi"/>
          <w:sz w:val="12"/>
        </w:rPr>
        <w:lastRenderedPageBreak/>
        <w:t xml:space="preserve">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B079F6">
        <w:rPr>
          <w:rFonts w:asciiTheme="majorHAnsi" w:hAnsiTheme="majorHAnsi" w:cstheme="majorHAnsi"/>
          <w:b/>
          <w:highlight w:val="green"/>
          <w:u w:val="single"/>
        </w:rPr>
        <w:t>pain</w:t>
      </w:r>
      <w:r w:rsidRPr="00B079F6">
        <w:rPr>
          <w:rFonts w:asciiTheme="majorHAnsi" w:hAnsiTheme="majorHAnsi" w:cstheme="majorHAnsi"/>
          <w:sz w:val="12"/>
        </w:rPr>
        <w:t xml:space="preserve"> because it </w:t>
      </w:r>
      <w:r w:rsidRPr="00B079F6">
        <w:rPr>
          <w:rFonts w:asciiTheme="majorHAnsi" w:hAnsiTheme="majorHAnsi" w:cstheme="majorHAnsi"/>
          <w:b/>
          <w:highlight w:val="green"/>
          <w:u w:val="single"/>
        </w:rPr>
        <w:t>feels bad</w:t>
      </w:r>
      <w:r w:rsidRPr="00B079F6">
        <w:rPr>
          <w:rFonts w:asciiTheme="majorHAnsi" w:hAnsiTheme="majorHAnsi" w:cstheme="majorHAnsi"/>
          <w:sz w:val="12"/>
        </w:rPr>
        <w:t xml:space="preserve">.2 If pain didn’t feel bad, then we wouldn’t have such a strong desire to avoid intense pain. Pain means “feels bad” and it </w:t>
      </w:r>
      <w:r w:rsidRPr="00B079F6">
        <w:rPr>
          <w:rFonts w:asciiTheme="majorHAnsi" w:hAnsiTheme="majorHAnsi" w:cstheme="majorHAnsi"/>
          <w:b/>
          <w:u w:val="single"/>
        </w:rPr>
        <w:t xml:space="preserve">is </w:t>
      </w:r>
      <w:r w:rsidRPr="00B079F6">
        <w:rPr>
          <w:rFonts w:asciiTheme="majorHAnsi" w:hAnsiTheme="majorHAnsi" w:cstheme="majorHAnsi"/>
          <w:b/>
          <w:highlight w:val="green"/>
          <w:u w:val="single"/>
        </w:rPr>
        <w:t>manifested in various experiences</w:t>
      </w:r>
      <w:r w:rsidRPr="00B079F6">
        <w:rPr>
          <w:rFonts w:asciiTheme="majorHAnsi" w:hAnsiTheme="majorHAnsi" w:cstheme="majorHAnsi"/>
          <w:sz w:val="12"/>
        </w:rPr>
        <w:t xml:space="preserve">, such as touching fire. </w:t>
      </w:r>
      <w:r w:rsidRPr="00B079F6">
        <w:rPr>
          <w:rFonts w:asciiTheme="majorHAnsi" w:hAnsiTheme="majorHAnsi" w:cstheme="majorHAnsi"/>
          <w:b/>
          <w:u w:val="single"/>
        </w:rPr>
        <w:t xml:space="preserve">We have to know the meaning of “bad” </w:t>
      </w:r>
      <w:r w:rsidRPr="00B079F6">
        <w:rPr>
          <w:rFonts w:asciiTheme="majorHAnsi" w:hAnsiTheme="majorHAnsi" w:cstheme="majorHAnsi"/>
          <w:sz w:val="12"/>
        </w:rPr>
        <w:t xml:space="preserve">in order to understand pain at all. </w:t>
      </w:r>
      <w:r w:rsidRPr="00B079F6">
        <w:rPr>
          <w:rFonts w:asciiTheme="majorHAnsi" w:hAnsiTheme="majorHAnsi" w:cstheme="majorHAnsi"/>
          <w:b/>
          <w:u w:val="single"/>
        </w:rPr>
        <w:t>We attain an understanding of “bad” just by feeling pain</w:t>
      </w:r>
      <w:r w:rsidRPr="00B079F6">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B079F6">
        <w:rPr>
          <w:rFonts w:asciiTheme="majorHAnsi" w:hAnsiTheme="majorHAnsi" w:cstheme="majorHAnsi"/>
          <w:b/>
          <w:u w:val="single"/>
        </w:rPr>
        <w:t>pain is a final end</w:t>
      </w:r>
      <w:r w:rsidRPr="00B079F6">
        <w:rPr>
          <w:rFonts w:asciiTheme="majorHAnsi" w:hAnsiTheme="majorHAnsi" w:cstheme="majorHAnsi"/>
          <w:sz w:val="12"/>
        </w:rPr>
        <w:t xml:space="preserve"> – A final end is a goal people recognize as being </w:t>
      </w:r>
      <w:r w:rsidRPr="00B079F6">
        <w:rPr>
          <w:rFonts w:asciiTheme="majorHAnsi" w:hAnsiTheme="majorHAnsi" w:cstheme="majorHAnsi"/>
          <w:b/>
          <w:u w:val="single"/>
        </w:rPr>
        <w:t>worthy of being sought after for its own sake</w:t>
      </w:r>
      <w:r w:rsidRPr="00B079F6">
        <w:rPr>
          <w:rFonts w:asciiTheme="majorHAnsi" w:hAnsiTheme="majorHAnsi" w:cstheme="majorHAnsi"/>
          <w:sz w:val="12"/>
        </w:rPr>
        <w:t xml:space="preserve">. Money is not a final end </w:t>
      </w:r>
      <w:r w:rsidRPr="00B079F6">
        <w:rPr>
          <w:rFonts w:asciiTheme="majorHAnsi" w:hAnsiTheme="majorHAnsi" w:cstheme="majorHAnsi"/>
          <w:b/>
          <w:u w:val="single"/>
        </w:rPr>
        <w:t>because</w:t>
      </w:r>
      <w:r w:rsidRPr="00B079F6">
        <w:rPr>
          <w:rFonts w:asciiTheme="majorHAnsi" w:hAnsiTheme="majorHAnsi" w:cstheme="majorHAnsi"/>
          <w:sz w:val="12"/>
        </w:rPr>
        <w:t xml:space="preserve"> it is only valuable when used to do something else. Pleasure and pain-avoidance are final ends because they are taken t be worthy of being avoided for their own sake. We know that avoiding pain makes sense even when </w:t>
      </w:r>
      <w:r w:rsidRPr="00B079F6">
        <w:rPr>
          <w:rFonts w:asciiTheme="majorHAnsi" w:hAnsiTheme="majorHAnsi" w:cstheme="majorHAnsi"/>
          <w:b/>
          <w:u w:val="single"/>
          <w:bdr w:val="single" w:sz="18" w:space="0" w:color="auto"/>
        </w:rPr>
        <w:t>it doesn’t lead to anything else</w:t>
      </w:r>
      <w:r w:rsidRPr="00B079F6">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B079F6">
        <w:rPr>
          <w:rFonts w:asciiTheme="majorHAnsi" w:hAnsiTheme="majorHAnsi" w:cstheme="majorHAnsi"/>
          <w:b/>
          <w:u w:val="single"/>
        </w:rPr>
        <w:t>Pain’s disvalue is irreducible</w:t>
      </w:r>
      <w:r w:rsidRPr="00B079F6">
        <w:rPr>
          <w:rFonts w:asciiTheme="majorHAnsi" w:hAnsiTheme="majorHAnsi" w:cstheme="majorHAnsi"/>
          <w:sz w:val="12"/>
        </w:rPr>
        <w:t xml:space="preserve">. </w:t>
      </w:r>
      <w:r w:rsidRPr="00B079F6">
        <w:rPr>
          <w:rFonts w:asciiTheme="majorHAnsi" w:hAnsiTheme="majorHAnsi" w:cstheme="majorHAnsi"/>
          <w:b/>
          <w:highlight w:val="green"/>
          <w:u w:val="single"/>
        </w:rPr>
        <w:t xml:space="preserve">If </w:t>
      </w:r>
      <w:r w:rsidRPr="00B079F6">
        <w:rPr>
          <w:rFonts w:asciiTheme="majorHAnsi" w:hAnsiTheme="majorHAnsi" w:cstheme="majorHAnsi"/>
          <w:b/>
          <w:u w:val="single"/>
        </w:rPr>
        <w:t xml:space="preserve">the </w:t>
      </w:r>
      <w:r w:rsidRPr="00B079F6">
        <w:rPr>
          <w:rFonts w:asciiTheme="majorHAnsi" w:hAnsiTheme="majorHAnsi" w:cstheme="majorHAnsi"/>
          <w:b/>
          <w:highlight w:val="green"/>
          <w:u w:val="single"/>
        </w:rPr>
        <w:t xml:space="preserve">badness of pain was reducible </w:t>
      </w:r>
      <w:r w:rsidRPr="00B079F6">
        <w:rPr>
          <w:rFonts w:asciiTheme="majorHAnsi" w:hAnsiTheme="majorHAnsi" w:cstheme="majorHAnsi"/>
          <w:b/>
          <w:u w:val="single"/>
        </w:rPr>
        <w:t xml:space="preserve">to nonmoral properties, </w:t>
      </w:r>
      <w:r w:rsidRPr="00B079F6">
        <w:rPr>
          <w:rFonts w:asciiTheme="majorHAnsi" w:hAnsiTheme="majorHAnsi" w:cstheme="majorHAnsi"/>
          <w:b/>
          <w:highlight w:val="green"/>
          <w:u w:val="single"/>
        </w:rPr>
        <w:t xml:space="preserve">then we should be able to describe </w:t>
      </w:r>
      <w:r w:rsidRPr="00B079F6">
        <w:rPr>
          <w:rFonts w:asciiTheme="majorHAnsi" w:hAnsiTheme="majorHAnsi" w:cstheme="majorHAnsi"/>
          <w:b/>
          <w:u w:val="single"/>
        </w:rPr>
        <w:t>what</w:t>
      </w:r>
      <w:r w:rsidRPr="00B079F6">
        <w:rPr>
          <w:rFonts w:asciiTheme="majorHAnsi" w:hAnsiTheme="majorHAnsi" w:cstheme="majorHAnsi"/>
          <w:sz w:val="12"/>
        </w:rPr>
        <w:t xml:space="preserve"> “bad” means </w:t>
      </w:r>
      <w:r w:rsidRPr="00B079F6">
        <w:rPr>
          <w:rFonts w:asciiTheme="majorHAnsi" w:hAnsiTheme="majorHAnsi" w:cstheme="majorHAnsi"/>
          <w:b/>
          <w:highlight w:val="green"/>
          <w:u w:val="single"/>
        </w:rPr>
        <w:t>through a non-moral description</w:t>
      </w:r>
      <w:r w:rsidRPr="00B079F6">
        <w:rPr>
          <w:rFonts w:asciiTheme="majorHAnsi" w:hAnsiTheme="majorHAnsi" w:cstheme="majorHAnsi"/>
          <w:sz w:val="12"/>
        </w:rPr>
        <w:t xml:space="preserve">. </w:t>
      </w:r>
      <w:r w:rsidRPr="00B079F6">
        <w:rPr>
          <w:rFonts w:asciiTheme="majorHAnsi" w:hAnsiTheme="majorHAnsi" w:cstheme="majorHAnsi"/>
          <w:b/>
          <w:u w:val="single"/>
        </w:rPr>
        <w:t>However</w:t>
      </w:r>
      <w:r w:rsidRPr="00B079F6">
        <w:rPr>
          <w:rFonts w:asciiTheme="majorHAnsi" w:hAnsiTheme="majorHAnsi" w:cstheme="majorHAnsi"/>
          <w:sz w:val="12"/>
        </w:rPr>
        <w:t xml:space="preserve">, </w:t>
      </w:r>
      <w:r w:rsidRPr="00B079F6">
        <w:rPr>
          <w:rFonts w:asciiTheme="majorHAnsi" w:hAnsiTheme="majorHAnsi" w:cstheme="majorHAnsi"/>
          <w:b/>
          <w:u w:val="single"/>
        </w:rPr>
        <w:t>we</w:t>
      </w:r>
      <w:r w:rsidRPr="00B079F6">
        <w:rPr>
          <w:rFonts w:asciiTheme="majorHAnsi" w:hAnsiTheme="majorHAnsi" w:cstheme="majorHAnsi"/>
          <w:sz w:val="12"/>
        </w:rPr>
        <w:t xml:space="preserve"> currently </w:t>
      </w:r>
      <w:r w:rsidRPr="00B079F6">
        <w:rPr>
          <w:rFonts w:asciiTheme="majorHAnsi" w:hAnsiTheme="majorHAnsi" w:cstheme="majorHAnsi"/>
          <w:b/>
          <w:u w:val="single"/>
        </w:rPr>
        <w:t xml:space="preserve">have no </w:t>
      </w:r>
      <w:r w:rsidRPr="00B079F6">
        <w:rPr>
          <w:rStyle w:val="StyleUnderline"/>
          <w:rFonts w:asciiTheme="majorHAnsi" w:hAnsiTheme="majorHAnsi" w:cstheme="majorHAnsi"/>
        </w:rPr>
        <w:t>way of understanding pain’s badness</w:t>
      </w:r>
      <w:r w:rsidRPr="00B079F6">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B079F6">
        <w:rPr>
          <w:rFonts w:asciiTheme="majorHAnsi" w:hAnsiTheme="majorHAnsi" w:cstheme="majorHAnsi"/>
          <w:b/>
          <w:u w:val="single"/>
          <w:bdr w:val="single" w:sz="18" w:space="0" w:color="auto"/>
        </w:rPr>
        <w:t xml:space="preserve">“bad” means the same thing as </w:t>
      </w:r>
      <w:r w:rsidRPr="00B079F6">
        <w:rPr>
          <w:rFonts w:asciiTheme="majorHAnsi" w:hAnsiTheme="majorHAnsi" w:cstheme="majorHAnsi"/>
          <w:sz w:val="12"/>
          <w:bdr w:val="single" w:sz="18" w:space="0" w:color="auto"/>
        </w:rPr>
        <w:t xml:space="preserve">something like </w:t>
      </w:r>
      <w:r w:rsidRPr="00B079F6">
        <w:rPr>
          <w:rFonts w:asciiTheme="majorHAnsi" w:hAnsiTheme="majorHAnsi" w:cstheme="majorHAnsi"/>
          <w:b/>
          <w:u w:val="single"/>
          <w:bdr w:val="single" w:sz="18" w:space="0" w:color="auto"/>
        </w:rPr>
        <w:t>“pain,”</w:t>
      </w:r>
      <w:r w:rsidRPr="00B079F6">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B079F6">
        <w:rPr>
          <w:rFonts w:asciiTheme="majorHAnsi" w:hAnsiTheme="majorHAnsi" w:cstheme="majorHAnsi"/>
          <w:b/>
          <w:u w:val="single"/>
        </w:rPr>
        <w:t>If the badness of pain is real</w:t>
      </w:r>
      <w:r w:rsidRPr="00B079F6">
        <w:rPr>
          <w:rFonts w:asciiTheme="majorHAnsi" w:hAnsiTheme="majorHAnsi" w:cstheme="majorHAnsi"/>
          <w:sz w:val="12"/>
        </w:rPr>
        <w:t xml:space="preserve">, </w:t>
      </w:r>
      <w:r w:rsidRPr="00B079F6">
        <w:rPr>
          <w:rFonts w:asciiTheme="majorHAnsi" w:hAnsiTheme="majorHAnsi" w:cstheme="majorHAnsi"/>
          <w:b/>
          <w:highlight w:val="green"/>
          <w:u w:val="single"/>
        </w:rPr>
        <w:t>then everyone’s pain is bad</w:t>
      </w:r>
      <w:r w:rsidRPr="00B079F6">
        <w:rPr>
          <w:rFonts w:asciiTheme="majorHAnsi" w:hAnsiTheme="majorHAnsi" w:cstheme="majorHAnsi"/>
          <w:sz w:val="12"/>
        </w:rPr>
        <w:t xml:space="preserve">. Pain isn’t bad just for me, but not for you. It states that </w:t>
      </w:r>
      <w:r w:rsidRPr="00B079F6">
        <w:rPr>
          <w:rFonts w:asciiTheme="majorHAnsi" w:hAnsiTheme="majorHAnsi" w:cstheme="majorHAnsi"/>
          <w:b/>
          <w:u w:val="single"/>
        </w:rPr>
        <w:t>we don’t</w:t>
      </w:r>
      <w:r w:rsidRPr="00B079F6">
        <w:rPr>
          <w:rFonts w:asciiTheme="majorHAnsi" w:hAnsiTheme="majorHAnsi" w:cstheme="majorHAnsi"/>
          <w:sz w:val="12"/>
        </w:rPr>
        <w:t xml:space="preserve"> all merely </w:t>
      </w:r>
      <w:r w:rsidRPr="00B079F6">
        <w:rPr>
          <w:rFonts w:asciiTheme="majorHAnsi" w:hAnsiTheme="majorHAnsi" w:cstheme="majorHAnsi"/>
          <w:b/>
          <w:u w:val="single"/>
        </w:rPr>
        <w:t>share a subjective preference</w:t>
      </w:r>
      <w:r w:rsidRPr="00B079F6">
        <w:rPr>
          <w:rFonts w:asciiTheme="majorHAnsi" w:hAnsiTheme="majorHAnsi" w:cstheme="majorHAnsi"/>
          <w:sz w:val="12"/>
        </w:rPr>
        <w:t xml:space="preserve"> in avoiding pain, </w:t>
      </w:r>
    </w:p>
    <w:p w14:paraId="6129AFF2"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Decolonization alone fails, but material action paves the way for a post-colonial future which breaks down the settler-native binary and gives natives autonomy in policy</w:t>
      </w:r>
    </w:p>
    <w:p w14:paraId="174FCDD4" w14:textId="77777777" w:rsidR="00B079F6" w:rsidRPr="00B079F6" w:rsidRDefault="00B079F6" w:rsidP="00B079F6">
      <w:pPr>
        <w:rPr>
          <w:rFonts w:asciiTheme="majorHAnsi" w:hAnsiTheme="majorHAnsi" w:cstheme="majorHAnsi"/>
        </w:rPr>
      </w:pPr>
      <w:r w:rsidRPr="00B079F6">
        <w:rPr>
          <w:rStyle w:val="Style13ptBold"/>
          <w:rFonts w:asciiTheme="majorHAnsi" w:hAnsiTheme="majorHAnsi" w:cstheme="majorHAnsi"/>
        </w:rPr>
        <w:t>Bashir and Busbridge, 18.</w:t>
      </w:r>
      <w:r w:rsidRPr="00B079F6">
        <w:rPr>
          <w:rFonts w:asciiTheme="majorHAnsi" w:hAnsiTheme="majorHAnsi" w:cstheme="majorHAnsi"/>
        </w:rPr>
        <w:t xml:space="preserve"> [Bashir Bashir, Ph.D., London School of Economics and a senior lecturer in the department of sociology, political science and communication at the Open University of Israel and a research fellow at the Van Leer Jerusalem Institute. Rachel Busbridge, Ph.D., and has held research positions at the Hebrew University of Jerusalem, La Trobe University and Freie Universitaet Berlin as an Alexander von Humboldt Postdoctoral Research Fellow, and has taught sociology and politics at al-Quds University, al-Quds Bard College of Liberal Arts and Sciences, University of South Australia, Deakin University and Swinburne. 04-09-2018. “The Politics of Decolonisation and Bi-Nationalism in Israel/Palestine” (Political Studies), vol. 67, no. 2, May 2019, pp. 388–405, doi:10.1177/0032321718767029.]//pacc</w:t>
      </w:r>
    </w:p>
    <w:p w14:paraId="6B97FB9B" w14:textId="77777777" w:rsidR="00B079F6" w:rsidRPr="00B079F6" w:rsidRDefault="00B079F6" w:rsidP="00B079F6">
      <w:pPr>
        <w:rPr>
          <w:rFonts w:asciiTheme="majorHAnsi" w:hAnsiTheme="majorHAnsi" w:cstheme="majorHAnsi"/>
          <w:sz w:val="14"/>
          <w:u w:val="single"/>
        </w:rPr>
      </w:pPr>
      <w:r w:rsidRPr="00B079F6">
        <w:rPr>
          <w:rFonts w:asciiTheme="majorHAnsi" w:hAnsiTheme="majorHAnsi" w:cstheme="majorHAnsi"/>
          <w:sz w:val="14"/>
        </w:rPr>
        <w:t xml:space="preserve">Theorising Decolonisation For all its attached redemptive prospects and radical possibilities, it is important to emphasise that the meanings of decolonisation as both a concept and political project are not just broad, but also multifaceted and highly contested. What it means to ‘undo’ colonialism is deeply contextual (Jansen and Osterhammel, 2017). While colonialism can be defined broadly as a relationship of domination in which a </w:t>
      </w:r>
      <w:r w:rsidRPr="00B079F6">
        <w:rPr>
          <w:rFonts w:asciiTheme="majorHAnsi" w:hAnsiTheme="majorHAnsi" w:cstheme="majorHAnsi"/>
          <w:sz w:val="14"/>
        </w:rPr>
        <w:lastRenderedPageBreak/>
        <w:t xml:space="preserve">people or territory is politically and economically subjugated to a foreign power, actual colonial situations vary quite widely from each other, depending on, among others, the particular political systems instituted to maintain control, types of exploitation and expropriation (resources, labour, plantations), relationship between the metropole and colony and patterns of migration they compel (slavery, settlement). </w:t>
      </w:r>
      <w:r w:rsidRPr="00B079F6">
        <w:rPr>
          <w:rFonts w:asciiTheme="majorHAnsi" w:hAnsiTheme="majorHAnsi" w:cstheme="majorHAnsi"/>
          <w:u w:val="single"/>
        </w:rPr>
        <w:t>Projects of decolonisation accordingly take different forms even if they are united by the common concern of ending or overturning structures of domination instituted by colonialism</w:t>
      </w:r>
      <w:r w:rsidRPr="00B079F6">
        <w:rPr>
          <w:rFonts w:asciiTheme="majorHAnsi" w:hAnsiTheme="majorHAnsi" w:cstheme="majorHAnsi"/>
          <w:sz w:val="14"/>
        </w:rPr>
        <w:t xml:space="preserve">, which has historically taken place mostly through the withdrawal of colonial powers and achievement of independence for the colonised (Buchanan, 2010). Decolonisation speaks to the aspiration of self-rule and its concomitant critique of colonialism as the ‘systematic denial of freedom’ (Kohn and McBride, 2011: 6) and is therefore entangled with a variety of concerns, namely, self-determination, justice, equality, freedom and solidarity against colonialism and imperialism. As Todd Shepherd (2006: 3–4) writes, decolonisation is ‘a much wider concept than the mere “winning of Independence” or “transfer of power”… It entails the exploration of dreams, the analysis of struggles, compromises, pledges and achievements, and the rethinking of fundamentals’. Traditional literature on decolonisation approached it in terms of the historical process that began in the immediate aftermath of World War Two in which countries previously under (typically European) foreign rule transitioned to constitutional independence (Buchanan, 2010). Decolonisation was one of the most significant developments of the twentieth century, radically changing the face of the globe from one in which a small number of empires had dominion over some 80% of the earth’s surface to an international order based on the principle of self-determination and made up of ostensibly independent states (Hopkins, 2008). Scholars in this tradition have done much to illuminate the wide-reaching structural transformations that accompanied decolonisation, including the emergence of anti-colonial and national liberation struggles at the turn of the century, shifts in world economy that made the maintenance of traditional forms of Empire increasingly difficult, the development of a ‘Third World’ political project and the institutionalisation of human and civic rights principles that rendered systems based on ideas of racial and ethnic superiority less viable (Hopkins, 2008: 216). Yet, </w:t>
      </w:r>
      <w:r w:rsidRPr="00B079F6">
        <w:rPr>
          <w:rFonts w:asciiTheme="majorHAnsi" w:hAnsiTheme="majorHAnsi" w:cstheme="majorHAnsi"/>
          <w:u w:val="single"/>
        </w:rPr>
        <w:t>the focus on transition has been critiqued for its narrowness insofar as it seems to take for granted the meanings of self-determination and temporally restricts decolonisation to the moment of national liberation.</w:t>
      </w:r>
      <w:r w:rsidRPr="00B079F6">
        <w:rPr>
          <w:rFonts w:asciiTheme="majorHAnsi" w:hAnsiTheme="majorHAnsi" w:cstheme="majorHAnsi"/>
          <w:sz w:val="14"/>
        </w:rPr>
        <w:t xml:space="preserve"> Postcolonial scholars, among others, have been at the forefront of this charge, arguing that </w:t>
      </w:r>
      <w:r w:rsidRPr="00B079F6">
        <w:rPr>
          <w:rFonts w:asciiTheme="majorHAnsi" w:hAnsiTheme="majorHAnsi" w:cstheme="majorHAnsi"/>
          <w:u w:val="single"/>
        </w:rPr>
        <w:t xml:space="preserve">decolonisation did not produce a postcolonial world per se, but rather one that continues to be shaped in significant ways by the legacies of European colonialism </w:t>
      </w:r>
      <w:r w:rsidRPr="00B079F6">
        <w:rPr>
          <w:rFonts w:asciiTheme="majorHAnsi" w:hAnsiTheme="majorHAnsi" w:cstheme="majorHAnsi"/>
          <w:sz w:val="14"/>
        </w:rPr>
        <w:t>(e.g. Spivak, 1999). As Ella Shohat (1992) has argued, there is no way of turning back from the world colonialism set in play nor did colonial modes of domination end with the formal period of decolonisation. From this broadened perspective</w:t>
      </w:r>
      <w:r w:rsidRPr="00B079F6">
        <w:rPr>
          <w:rFonts w:asciiTheme="majorHAnsi" w:hAnsiTheme="majorHAnsi" w:cstheme="majorHAnsi"/>
          <w:u w:val="single"/>
        </w:rPr>
        <w:t xml:space="preserve">, </w:t>
      </w:r>
      <w:r w:rsidRPr="00B079F6">
        <w:rPr>
          <w:rFonts w:asciiTheme="majorHAnsi" w:hAnsiTheme="majorHAnsi" w:cstheme="majorHAnsi"/>
          <w:highlight w:val="green"/>
          <w:u w:val="single"/>
        </w:rPr>
        <w:t>decolonisation is the difficult task</w:t>
      </w:r>
      <w:r w:rsidRPr="00B079F6">
        <w:rPr>
          <w:rFonts w:asciiTheme="majorHAnsi" w:hAnsiTheme="majorHAnsi" w:cstheme="majorHAnsi"/>
          <w:u w:val="single"/>
        </w:rPr>
        <w:t xml:space="preserve"> of tracing the economic, political, social, cultural, relational and linguistic consequences of colonialism and is therefore also an ongoing imaginative project seeking ‘a new form of consciousness and way of life’</w:t>
      </w:r>
      <w:r w:rsidRPr="00B079F6">
        <w:rPr>
          <w:rFonts w:asciiTheme="majorHAnsi" w:hAnsiTheme="majorHAnsi" w:cstheme="majorHAnsi"/>
          <w:sz w:val="14"/>
        </w:rPr>
        <w:t xml:space="preserve"> (Pieterse and Parekh, 1995: 3) beyond the coloniality of modern modes of culture, identity and knowledge more generally. While the transitional focus of conventional scholarship is quite illuminating in the contexts of Africa and Asia, for example, it furthermore excludes a great many decolonisation efforts that have taken place and continue to take place in other regions. This includes countries that remained dependent or only achieved semi-independence as dominions, decolonising projects carried out in territories never formally under colonial rule (the Iranian Revolution, for instance) and – as is particularly important to our discussion here – settler colonies that only partially decolonised, whether by way of loosening ties with the Motherland or achieving independence, but which continue to dominate substantial indigenous populations (Hopkins, 2008). There is a significant lacuna in the decolonisation literature when it comes to settler colonialism, which has increasingly been recognised as a distinct form of colonial practice – and one that is particularly resistant to decolonisation (Veracini, 2007). As the transfer of an exogenous population to a territory they intend to claim as their permanent home, settler colonialism establishes quite a different structural relationship to ‘traditional’ forms of colonialism, especially when settler colonial projects succeed in creating a state (Bateman and Pilkington, 2011). Rather than governing native peoples in order to extract resources for economic gain, settler colonisers instead aim to ‘seize their land and push them beyond an ever-expanding frontier of settlement’ (Elkin and Pedersen, 2005: 2). For Patrick Wolfe (2006), what distinguishes settler colonialism is thus that it is guided by a logic of elimination as opposed to a logic of exploitation, wherein the eradication of indigenous presence is essential to the success of settler colonial projects. </w:t>
      </w:r>
      <w:r w:rsidRPr="00B079F6">
        <w:rPr>
          <w:rFonts w:asciiTheme="majorHAnsi" w:hAnsiTheme="majorHAnsi" w:cstheme="majorHAnsi"/>
          <w:u w:val="single"/>
        </w:rPr>
        <w:t>The primacy of national liberation in the literature makes it especially difficult to imagine, let alone theorise, decolonisation in many settler colonial contexts.</w:t>
      </w:r>
      <w:r w:rsidRPr="00B079F6">
        <w:rPr>
          <w:rFonts w:asciiTheme="majorHAnsi" w:hAnsiTheme="majorHAnsi" w:cstheme="majorHAnsi"/>
          <w:sz w:val="14"/>
        </w:rPr>
        <w:t xml:space="preserve"> Whereas some settler colonial projects like Algeria and Kenya saw decolonisation by way of a mass settler exodus, paving the way for the establishment of independent states, the more successful ones established permanent settler communities (e.g. Northern Ireland) or their own states (e.g. Australia, Canada, the United States) which preclude a simple transition from foreign rule to sovereign status (Veracini, 2007). This is of course not to say that self-determination of the type aspired to by anti-colonial national movements was an easy or even necessarily achievable task. As Kohn and McBride (2011) suggest, </w:t>
      </w:r>
      <w:r w:rsidRPr="00B079F6">
        <w:rPr>
          <w:rFonts w:asciiTheme="majorHAnsi" w:hAnsiTheme="majorHAnsi" w:cstheme="majorHAnsi"/>
          <w:u w:val="single"/>
        </w:rPr>
        <w:t xml:space="preserve">in pursuing the dream of self-rule, anti-colonial thinkers had to reckon with the difficulties of articulating alternative political foundations that would make for a genuinely self-determining polity, an enormous task which </w:t>
      </w:r>
      <w:r w:rsidRPr="00B079F6">
        <w:rPr>
          <w:rFonts w:asciiTheme="majorHAnsi" w:hAnsiTheme="majorHAnsi" w:cstheme="majorHAnsi"/>
          <w:b/>
          <w:bCs/>
          <w:highlight w:val="green"/>
          <w:u w:val="single"/>
        </w:rPr>
        <w:t>demands decolonising of minds as much institutions and territory</w:t>
      </w:r>
      <w:r w:rsidRPr="00B079F6">
        <w:rPr>
          <w:rFonts w:asciiTheme="majorHAnsi" w:hAnsiTheme="majorHAnsi" w:cstheme="majorHAnsi"/>
          <w:sz w:val="14"/>
        </w:rPr>
        <w:t xml:space="preserve"> (see Fanon, 2001[1963]). Decolonisation must pursue a convincing ‘break’ between a colonial past and a postcolonial future ‘through decisive action in the present’; it must also ‘seek to reinterpret the past in such a way that it may help in the present and future struggle for self-rule’ (Kohn and McBride, 2011: 19). While these pursuits are invariably contingent, partial and commonly symbolic, national liberation struggles very often provide the fodder for a reinterpreted past that is robustly positive and the establishment of an independent state serves as that aspired for ‘break’. Settler colonial contexts, especially those where indigenous peoples live as minorities in settler states, make these types of symbolic transitions challenging, as they do the imagining of postcolonial alternatives. If the narrative structure of colonialism is circular (leave, stay, return), making that symbolic break possible, settler colonial narratives are linear insofar as the settler comes to stay and the line continues on unbroken (Veracini, 2007). As Ann Curthoys (1999: 288) writes, </w:t>
      </w:r>
      <w:r w:rsidRPr="00B079F6">
        <w:rPr>
          <w:rFonts w:asciiTheme="majorHAnsi" w:hAnsiTheme="majorHAnsi" w:cstheme="majorHAnsi"/>
          <w:b/>
          <w:bCs/>
          <w:highlight w:val="green"/>
          <w:u w:val="single"/>
        </w:rPr>
        <w:t>settler colonial spaces are simultaneously colonial and postcolonial</w:t>
      </w:r>
      <w:r w:rsidRPr="00B079F6">
        <w:rPr>
          <w:rFonts w:asciiTheme="majorHAnsi" w:hAnsiTheme="majorHAnsi" w:cstheme="majorHAnsi"/>
          <w:b/>
          <w:bCs/>
          <w:u w:val="single"/>
        </w:rPr>
        <w:t xml:space="preserve">, colonising and decolonising, </w:t>
      </w:r>
      <w:r w:rsidRPr="00B079F6">
        <w:rPr>
          <w:rFonts w:asciiTheme="majorHAnsi" w:hAnsiTheme="majorHAnsi" w:cstheme="majorHAnsi"/>
          <w:b/>
          <w:bCs/>
          <w:highlight w:val="green"/>
          <w:u w:val="single"/>
        </w:rPr>
        <w:t>which makes decolonisation</w:t>
      </w:r>
      <w:r w:rsidRPr="00B079F6">
        <w:rPr>
          <w:rFonts w:asciiTheme="majorHAnsi" w:hAnsiTheme="majorHAnsi" w:cstheme="majorHAnsi"/>
          <w:b/>
          <w:bCs/>
          <w:u w:val="single"/>
        </w:rPr>
        <w:t xml:space="preserve"> temporally </w:t>
      </w:r>
      <w:r w:rsidRPr="00B079F6">
        <w:rPr>
          <w:rFonts w:asciiTheme="majorHAnsi" w:hAnsiTheme="majorHAnsi" w:cstheme="majorHAnsi"/>
          <w:b/>
          <w:bCs/>
          <w:highlight w:val="green"/>
          <w:u w:val="single"/>
        </w:rPr>
        <w:t>ambivalent at best</w:t>
      </w:r>
      <w:r w:rsidRPr="00B079F6">
        <w:rPr>
          <w:rFonts w:asciiTheme="majorHAnsi" w:hAnsiTheme="majorHAnsi" w:cstheme="majorHAnsi"/>
          <w:b/>
          <w:bCs/>
          <w:u w:val="single"/>
        </w:rPr>
        <w:t>.</w:t>
      </w:r>
      <w:r w:rsidRPr="00B079F6">
        <w:rPr>
          <w:rFonts w:asciiTheme="majorHAnsi" w:hAnsiTheme="majorHAnsi" w:cstheme="majorHAnsi"/>
          <w:sz w:val="14"/>
        </w:rPr>
        <w:t xml:space="preserve"> Lorenzo Veracini (2007) suggests that there are only </w:t>
      </w:r>
      <w:r w:rsidRPr="00B079F6">
        <w:rPr>
          <w:rFonts w:asciiTheme="majorHAnsi" w:hAnsiTheme="majorHAnsi" w:cstheme="majorHAnsi"/>
          <w:sz w:val="14"/>
        </w:rPr>
        <w:lastRenderedPageBreak/>
        <w:t xml:space="preserve">two alternatives to settler evacuation for decolonising settler colonial forms and </w:t>
      </w:r>
      <w:r w:rsidRPr="00B079F6">
        <w:rPr>
          <w:rFonts w:asciiTheme="majorHAnsi" w:hAnsiTheme="majorHAnsi" w:cstheme="majorHAnsi"/>
          <w:u w:val="single"/>
        </w:rPr>
        <w:t xml:space="preserve">it is dubious whether one of these counts as decolonisation at all: the </w:t>
      </w:r>
      <w:r w:rsidRPr="00B079F6">
        <w:rPr>
          <w:rFonts w:asciiTheme="majorHAnsi" w:hAnsiTheme="majorHAnsi" w:cstheme="majorHAnsi"/>
          <w:highlight w:val="green"/>
          <w:u w:val="single"/>
        </w:rPr>
        <w:t>decolonisation</w:t>
      </w:r>
      <w:r w:rsidRPr="00B079F6">
        <w:rPr>
          <w:rFonts w:asciiTheme="majorHAnsi" w:hAnsiTheme="majorHAnsi" w:cstheme="majorHAnsi"/>
          <w:u w:val="single"/>
        </w:rPr>
        <w:t xml:space="preserve"> of relationships</w:t>
      </w:r>
      <w:r w:rsidRPr="00B079F6">
        <w:rPr>
          <w:rFonts w:asciiTheme="majorHAnsi" w:hAnsiTheme="majorHAnsi" w:cstheme="majorHAnsi"/>
          <w:sz w:val="14"/>
        </w:rPr>
        <w:t xml:space="preserve"> through ‘the promotion of various processes of Indigenous reconciliation’ </w:t>
      </w:r>
      <w:r w:rsidRPr="00B079F6">
        <w:rPr>
          <w:rFonts w:asciiTheme="majorHAnsi" w:hAnsiTheme="majorHAnsi" w:cstheme="majorHAnsi"/>
          <w:u w:val="single"/>
        </w:rPr>
        <w:t xml:space="preserve">or the </w:t>
      </w:r>
      <w:r w:rsidRPr="00B079F6">
        <w:rPr>
          <w:rFonts w:asciiTheme="majorHAnsi" w:hAnsiTheme="majorHAnsi" w:cstheme="majorHAnsi"/>
          <w:sz w:val="14"/>
        </w:rPr>
        <w:t xml:space="preserve">maintenance of the status quo ‘with the </w:t>
      </w:r>
      <w:r w:rsidRPr="00B079F6">
        <w:rPr>
          <w:rFonts w:asciiTheme="majorHAnsi" w:hAnsiTheme="majorHAnsi" w:cstheme="majorHAnsi"/>
          <w:u w:val="single"/>
        </w:rPr>
        <w:t>explicit rejection of the possibility of reforming the settler body politic’</w:t>
      </w:r>
      <w:r w:rsidRPr="00B079F6">
        <w:rPr>
          <w:rFonts w:asciiTheme="majorHAnsi" w:hAnsiTheme="majorHAnsi" w:cstheme="majorHAnsi"/>
          <w:sz w:val="14"/>
        </w:rPr>
        <w:t xml:space="preserve">. Again, </w:t>
      </w:r>
      <w:r w:rsidRPr="00B079F6">
        <w:rPr>
          <w:rFonts w:asciiTheme="majorHAnsi" w:hAnsiTheme="majorHAnsi" w:cstheme="majorHAnsi"/>
          <w:b/>
          <w:bCs/>
          <w:u w:val="single"/>
        </w:rPr>
        <w:t xml:space="preserve">what the former might mean </w:t>
      </w:r>
      <w:r w:rsidRPr="00B079F6">
        <w:rPr>
          <w:rFonts w:asciiTheme="majorHAnsi" w:hAnsiTheme="majorHAnsi" w:cstheme="majorHAnsi"/>
          <w:b/>
          <w:bCs/>
          <w:highlight w:val="green"/>
          <w:u w:val="single"/>
        </w:rPr>
        <w:t>is often vague</w:t>
      </w:r>
      <w:r w:rsidRPr="00B079F6">
        <w:rPr>
          <w:rFonts w:asciiTheme="majorHAnsi" w:hAnsiTheme="majorHAnsi" w:cstheme="majorHAnsi"/>
          <w:b/>
          <w:bCs/>
          <w:u w:val="single"/>
        </w:rPr>
        <w:t>, and historically it is the decolonisation of relationships that is hardest to come by considering the psychological consequences of colonialism for coloniser and colonised alike</w:t>
      </w:r>
      <w:r w:rsidRPr="00B079F6">
        <w:rPr>
          <w:rFonts w:asciiTheme="majorHAnsi" w:hAnsiTheme="majorHAnsi" w:cstheme="majorHAnsi"/>
          <w:sz w:val="14"/>
        </w:rPr>
        <w:t xml:space="preserve"> (Memmi, 1965). Like traditional forms of colonialism, settler colonialism was legitimated by a belief in the colonised’s racial and cultural inferiority. However, the specific settler colonial pursuit of land seizure compels additional stereotypes of native peoples or unique applications of existing colonial ones, wherein their supposed inferiority makes them ill-equipped to develop that land (pre-modern, nomadic, barbaric) or, alternatively, voids any claims to ownership (terra nullius). In other words, settler colonialism is as much premised on the denial of indigenous peoples as a political constituency with rights to land as it is their purported inferiority, which is typically enshrined in their status as second-class citizens with all the economic, cultural and social disadvantage this entails (Bateman and Pilkington, 2011: 3). </w:t>
      </w:r>
      <w:r w:rsidRPr="00B079F6">
        <w:rPr>
          <w:rFonts w:asciiTheme="majorHAnsi" w:hAnsiTheme="majorHAnsi" w:cstheme="majorHAnsi"/>
          <w:u w:val="single"/>
        </w:rPr>
        <w:t>Given that settler societies are marked by ‘pervasive inequalities, usually codified in law, between native and settler populations’ which preserve</w:t>
      </w:r>
      <w:r w:rsidRPr="00B079F6">
        <w:rPr>
          <w:rFonts w:asciiTheme="majorHAnsi" w:hAnsiTheme="majorHAnsi" w:cstheme="majorHAnsi"/>
          <w:sz w:val="14"/>
        </w:rPr>
        <w:t xml:space="preserve"> political and economic </w:t>
      </w:r>
      <w:r w:rsidRPr="00B079F6">
        <w:rPr>
          <w:rFonts w:asciiTheme="majorHAnsi" w:hAnsiTheme="majorHAnsi" w:cstheme="majorHAnsi"/>
          <w:u w:val="single"/>
        </w:rPr>
        <w:t>privileges for the latter</w:t>
      </w:r>
      <w:r w:rsidRPr="00B079F6">
        <w:rPr>
          <w:rFonts w:asciiTheme="majorHAnsi" w:hAnsiTheme="majorHAnsi" w:cstheme="majorHAnsi"/>
          <w:sz w:val="14"/>
        </w:rPr>
        <w:t xml:space="preserve"> (Elkin and Pedersen, 2005: 4),</w:t>
      </w:r>
      <w:r w:rsidRPr="00B079F6">
        <w:rPr>
          <w:rFonts w:asciiTheme="majorHAnsi" w:hAnsiTheme="majorHAnsi" w:cstheme="majorHAnsi"/>
          <w:b/>
          <w:bCs/>
          <w:u w:val="single"/>
        </w:rPr>
        <w:t xml:space="preserve"> </w:t>
      </w:r>
      <w:r w:rsidRPr="00B079F6">
        <w:rPr>
          <w:rFonts w:asciiTheme="majorHAnsi" w:hAnsiTheme="majorHAnsi" w:cstheme="majorHAnsi"/>
          <w:b/>
          <w:bCs/>
          <w:highlight w:val="green"/>
          <w:u w:val="single"/>
        </w:rPr>
        <w:t>decolonising relationships demands structural changes that often encounter significant resistance from settler constituencies</w:t>
      </w:r>
      <w:r w:rsidRPr="00B079F6">
        <w:rPr>
          <w:rFonts w:asciiTheme="majorHAnsi" w:hAnsiTheme="majorHAnsi" w:cstheme="majorHAnsi"/>
          <w:b/>
          <w:bCs/>
          <w:u w:val="single"/>
        </w:rPr>
        <w:t xml:space="preserve">. </w:t>
      </w:r>
      <w:r w:rsidRPr="00B079F6">
        <w:rPr>
          <w:rFonts w:asciiTheme="majorHAnsi" w:hAnsiTheme="majorHAnsi" w:cstheme="majorHAnsi"/>
          <w:sz w:val="14"/>
        </w:rPr>
        <w:t xml:space="preserve">Likewise, it requires a reckoning with historical injustice – specifically violence and conflict at the colonial frontier – that is challenging for settler states and populations because it opens questions of settler identity, privileges, legitimacy and reparations and expressly seeks to scrutinise disavowed and long suppressed histories. </w:t>
      </w:r>
      <w:r w:rsidRPr="00B079F6">
        <w:rPr>
          <w:rFonts w:asciiTheme="majorHAnsi" w:hAnsiTheme="majorHAnsi" w:cstheme="majorHAnsi"/>
          <w:u w:val="single"/>
        </w:rPr>
        <w:t xml:space="preserve">Settler colonial </w:t>
      </w:r>
      <w:r w:rsidRPr="00B079F6">
        <w:rPr>
          <w:rFonts w:asciiTheme="majorHAnsi" w:hAnsiTheme="majorHAnsi" w:cstheme="majorHAnsi"/>
          <w:highlight w:val="green"/>
          <w:u w:val="single"/>
        </w:rPr>
        <w:t>decolonisation is</w:t>
      </w:r>
      <w:r w:rsidRPr="00B079F6">
        <w:rPr>
          <w:rFonts w:asciiTheme="majorHAnsi" w:hAnsiTheme="majorHAnsi" w:cstheme="majorHAnsi"/>
          <w:u w:val="single"/>
        </w:rPr>
        <w:t xml:space="preserve"> thus </w:t>
      </w:r>
      <w:r w:rsidRPr="00B079F6">
        <w:rPr>
          <w:rFonts w:asciiTheme="majorHAnsi" w:hAnsiTheme="majorHAnsi" w:cstheme="majorHAnsi"/>
          <w:highlight w:val="green"/>
          <w:u w:val="single"/>
        </w:rPr>
        <w:t>complicated by a multitude of hurdles,</w:t>
      </w:r>
      <w:r w:rsidRPr="00B079F6">
        <w:rPr>
          <w:rFonts w:asciiTheme="majorHAnsi" w:hAnsiTheme="majorHAnsi" w:cstheme="majorHAnsi"/>
          <w:u w:val="single"/>
        </w:rPr>
        <w:t xml:space="preserve"> which bring the</w:t>
      </w:r>
      <w:r w:rsidRPr="00B079F6">
        <w:rPr>
          <w:rFonts w:asciiTheme="majorHAnsi" w:hAnsiTheme="majorHAnsi" w:cstheme="majorHAnsi"/>
          <w:sz w:val="14"/>
        </w:rPr>
        <w:t xml:space="preserve"> postcolonial caution of the </w:t>
      </w:r>
      <w:r w:rsidRPr="00B079F6">
        <w:rPr>
          <w:rFonts w:asciiTheme="majorHAnsi" w:hAnsiTheme="majorHAnsi" w:cstheme="majorHAnsi"/>
          <w:u w:val="single"/>
        </w:rPr>
        <w:t>impossibility of a ‘break’ into stark relief.</w:t>
      </w:r>
      <w:r w:rsidRPr="00B079F6">
        <w:rPr>
          <w:rFonts w:asciiTheme="majorHAnsi" w:hAnsiTheme="majorHAnsi" w:cstheme="majorHAnsi"/>
          <w:sz w:val="14"/>
        </w:rPr>
        <w:t xml:space="preserve"> Kohn and McBride (2011) suggest that </w:t>
      </w:r>
      <w:r w:rsidRPr="00B079F6">
        <w:rPr>
          <w:rFonts w:asciiTheme="majorHAnsi" w:hAnsiTheme="majorHAnsi" w:cstheme="majorHAnsi"/>
          <w:b/>
          <w:bCs/>
          <w:highlight w:val="green"/>
          <w:u w:val="single"/>
        </w:rPr>
        <w:t>decisive action in the present is essential to decolonisation</w:t>
      </w:r>
      <w:r w:rsidRPr="00B079F6">
        <w:rPr>
          <w:rFonts w:asciiTheme="majorHAnsi" w:hAnsiTheme="majorHAnsi" w:cstheme="majorHAnsi"/>
          <w:u w:val="single"/>
        </w:rPr>
        <w:t xml:space="preserve">, but in settler colonial contexts </w:t>
      </w:r>
      <w:r w:rsidRPr="00B079F6">
        <w:rPr>
          <w:rFonts w:asciiTheme="majorHAnsi" w:hAnsiTheme="majorHAnsi" w:cstheme="majorHAnsi"/>
          <w:b/>
          <w:bCs/>
          <w:highlight w:val="green"/>
          <w:u w:val="single"/>
        </w:rPr>
        <w:t>this is hindered by power discrepancies between settler and native constituencies,</w:t>
      </w:r>
      <w:r w:rsidRPr="00B079F6">
        <w:rPr>
          <w:rFonts w:asciiTheme="majorHAnsi" w:hAnsiTheme="majorHAnsi" w:cstheme="majorHAnsi"/>
          <w:b/>
          <w:bCs/>
          <w:u w:val="single"/>
        </w:rPr>
        <w:t xml:space="preserve"> a general </w:t>
      </w:r>
      <w:r w:rsidRPr="00B079F6">
        <w:rPr>
          <w:rFonts w:asciiTheme="majorHAnsi" w:hAnsiTheme="majorHAnsi" w:cstheme="majorHAnsi"/>
          <w:b/>
          <w:bCs/>
          <w:highlight w:val="green"/>
          <w:u w:val="single"/>
        </w:rPr>
        <w:t>lack of settler political will</w:t>
      </w:r>
      <w:r w:rsidRPr="00B079F6">
        <w:rPr>
          <w:rFonts w:asciiTheme="majorHAnsi" w:hAnsiTheme="majorHAnsi" w:cstheme="majorHAnsi"/>
          <w:b/>
          <w:bCs/>
          <w:u w:val="single"/>
        </w:rPr>
        <w:t xml:space="preserve"> </w:t>
      </w:r>
      <w:r w:rsidRPr="00B079F6">
        <w:rPr>
          <w:rFonts w:asciiTheme="majorHAnsi" w:hAnsiTheme="majorHAnsi" w:cstheme="majorHAnsi"/>
          <w:u w:val="single"/>
        </w:rPr>
        <w:t xml:space="preserve">to enter into difficult processes of historical introspection </w:t>
      </w:r>
      <w:r w:rsidRPr="00B079F6">
        <w:rPr>
          <w:rFonts w:asciiTheme="majorHAnsi" w:hAnsiTheme="majorHAnsi" w:cstheme="majorHAnsi"/>
          <w:b/>
          <w:bCs/>
          <w:highlight w:val="green"/>
          <w:u w:val="single"/>
        </w:rPr>
        <w:t>as well as the constraining of Indigenous claims</w:t>
      </w:r>
      <w:r w:rsidRPr="00B079F6">
        <w:rPr>
          <w:rFonts w:asciiTheme="majorHAnsi" w:hAnsiTheme="majorHAnsi" w:cstheme="majorHAnsi"/>
          <w:b/>
          <w:bCs/>
          <w:u w:val="single"/>
        </w:rPr>
        <w:t xml:space="preserve"> within the settler state</w:t>
      </w:r>
      <w:r w:rsidRPr="00B079F6">
        <w:rPr>
          <w:rFonts w:asciiTheme="majorHAnsi" w:hAnsiTheme="majorHAnsi" w:cstheme="majorHAnsi"/>
          <w:u w:val="single"/>
        </w:rPr>
        <w:t xml:space="preserve">. </w:t>
      </w:r>
      <w:r w:rsidRPr="00B079F6">
        <w:rPr>
          <w:rFonts w:asciiTheme="majorHAnsi" w:hAnsiTheme="majorHAnsi" w:cstheme="majorHAnsi"/>
          <w:sz w:val="14"/>
        </w:rPr>
        <w:t xml:space="preserve">Indeed, even a commitment to a postcolonial polity as expressed through processes of historical reconciliation often encounters strong resistance when it comes to judicial, constitutional or legislative change genuinely decolonised relationships would demand. Nevertheless, even if it remains difficult to comprehensively imagine the decolonisation of ‘settler societies vis-à-vis Indigenous constituencies’ (Veracini, 2007), </w:t>
      </w:r>
      <w:r w:rsidRPr="00B079F6">
        <w:rPr>
          <w:rFonts w:asciiTheme="majorHAnsi" w:hAnsiTheme="majorHAnsi" w:cstheme="majorHAnsi"/>
          <w:highlight w:val="green"/>
          <w:u w:val="single"/>
        </w:rPr>
        <w:t>the central question must be how to construct political foundations which</w:t>
      </w:r>
      <w:r w:rsidRPr="00B079F6">
        <w:rPr>
          <w:rFonts w:asciiTheme="majorHAnsi" w:hAnsiTheme="majorHAnsi" w:cstheme="majorHAnsi"/>
          <w:u w:val="single"/>
        </w:rPr>
        <w:t xml:space="preserve"> simultaneously </w:t>
      </w:r>
      <w:r w:rsidRPr="00B079F6">
        <w:rPr>
          <w:rFonts w:asciiTheme="majorHAnsi" w:hAnsiTheme="majorHAnsi" w:cstheme="majorHAnsi"/>
          <w:highlight w:val="green"/>
          <w:u w:val="single"/>
        </w:rPr>
        <w:t>acknowledge</w:t>
      </w:r>
      <w:r w:rsidRPr="00B079F6">
        <w:rPr>
          <w:rFonts w:asciiTheme="majorHAnsi" w:hAnsiTheme="majorHAnsi" w:cstheme="majorHAnsi"/>
          <w:u w:val="single"/>
        </w:rPr>
        <w:t xml:space="preserve"> ‘the practices of </w:t>
      </w:r>
      <w:r w:rsidRPr="00B079F6">
        <w:rPr>
          <w:rFonts w:asciiTheme="majorHAnsi" w:hAnsiTheme="majorHAnsi" w:cstheme="majorHAnsi"/>
          <w:highlight w:val="green"/>
          <w:u w:val="single"/>
        </w:rPr>
        <w:t>racism, violence and subordination’</w:t>
      </w:r>
      <w:r w:rsidRPr="00B079F6">
        <w:rPr>
          <w:rFonts w:asciiTheme="majorHAnsi" w:hAnsiTheme="majorHAnsi" w:cstheme="majorHAnsi"/>
          <w:sz w:val="14"/>
        </w:rPr>
        <w:t xml:space="preserve"> (Kohn and McBride, 2011: 18) </w:t>
      </w:r>
      <w:r w:rsidRPr="00B079F6">
        <w:rPr>
          <w:rFonts w:asciiTheme="majorHAnsi" w:hAnsiTheme="majorHAnsi" w:cstheme="majorHAnsi"/>
          <w:u w:val="single"/>
        </w:rPr>
        <w:t xml:space="preserve">that preceded them </w:t>
      </w:r>
      <w:r w:rsidRPr="00B079F6">
        <w:rPr>
          <w:rFonts w:asciiTheme="majorHAnsi" w:hAnsiTheme="majorHAnsi" w:cstheme="majorHAnsi"/>
          <w:highlight w:val="green"/>
          <w:u w:val="single"/>
        </w:rPr>
        <w:t xml:space="preserve">while also </w:t>
      </w:r>
      <w:r w:rsidRPr="00B079F6">
        <w:rPr>
          <w:rFonts w:asciiTheme="majorHAnsi" w:hAnsiTheme="majorHAnsi" w:cstheme="majorHAnsi"/>
          <w:b/>
          <w:bCs/>
          <w:highlight w:val="green"/>
          <w:u w:val="single"/>
        </w:rPr>
        <w:t>paving the way for a postcolonial future in which natives and settlers are equal</w:t>
      </w:r>
      <w:r w:rsidRPr="00B079F6">
        <w:rPr>
          <w:rFonts w:asciiTheme="majorHAnsi" w:hAnsiTheme="majorHAnsi" w:cstheme="majorHAnsi"/>
          <w:b/>
          <w:bCs/>
          <w:u w:val="single"/>
        </w:rPr>
        <w:t xml:space="preserve"> parties </w:t>
      </w:r>
      <w:r w:rsidRPr="00B079F6">
        <w:rPr>
          <w:rFonts w:asciiTheme="majorHAnsi" w:hAnsiTheme="majorHAnsi" w:cstheme="majorHAnsi"/>
          <w:b/>
          <w:bCs/>
          <w:highlight w:val="green"/>
          <w:u w:val="single"/>
        </w:rPr>
        <w:t>and share the right to narrate the polity</w:t>
      </w:r>
      <w:r w:rsidRPr="00B079F6">
        <w:rPr>
          <w:rFonts w:asciiTheme="majorHAnsi" w:hAnsiTheme="majorHAnsi" w:cstheme="majorHAnsi"/>
          <w:b/>
          <w:bCs/>
          <w:u w:val="single"/>
        </w:rPr>
        <w:t>.</w:t>
      </w:r>
      <w:r w:rsidRPr="00B079F6">
        <w:rPr>
          <w:rFonts w:asciiTheme="majorHAnsi" w:hAnsiTheme="majorHAnsi" w:cstheme="majorHAnsi"/>
          <w:sz w:val="14"/>
        </w:rPr>
        <w:t xml:space="preserve"> Equality, freedom and justice may come from legally enshrining Indigenous rights to self-determination or, alternatively, doing away with the categories of ‘settler’ and ‘native’ altogether (Mamdani, 2001). What shape such efforts are likely to take depends, among others, on the ‘size and tenacity’ of Indigenous populations as well as the power of the settler constituency (Elkin and Pedersen, 2005: 3, 6). But we would suggest that the measure to which they may be thought of as decolonising rests on the robustness of the relationship they envision and the space they carve for equal membership in and to a postcolonial polity.</w:t>
      </w:r>
    </w:p>
    <w:p w14:paraId="3195F6CC" w14:textId="77777777" w:rsidR="00B079F6" w:rsidRPr="00B079F6" w:rsidRDefault="00B079F6" w:rsidP="00B079F6">
      <w:pPr>
        <w:spacing w:line="276" w:lineRule="auto"/>
        <w:rPr>
          <w:rFonts w:asciiTheme="majorHAnsi" w:hAnsiTheme="majorHAnsi" w:cstheme="majorHAnsi"/>
          <w:sz w:val="12"/>
        </w:rPr>
      </w:pPr>
    </w:p>
    <w:p w14:paraId="7836EA74" w14:textId="7ACBDE82"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Ground – Both debaters have ground to engage under util – Aff gets plans, while Neg gets DAs and counterplans. AND anything can function under util if it has an external benefit. Other fwrks deny 1 side engagement on link and impact level.  Hyper-specific theories mean people have little prep on the issue. </w:t>
      </w:r>
    </w:p>
    <w:p w14:paraId="31A97430" w14:textId="77777777" w:rsidR="00B079F6" w:rsidRPr="00B079F6" w:rsidRDefault="00B079F6" w:rsidP="00B079F6">
      <w:pPr>
        <w:rPr>
          <w:rFonts w:asciiTheme="majorHAnsi" w:hAnsiTheme="majorHAnsi" w:cstheme="majorHAnsi"/>
        </w:rPr>
      </w:pPr>
    </w:p>
    <w:p w14:paraId="17381EB5"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lastRenderedPageBreak/>
        <w:t xml:space="preserve">The </w:t>
      </w:r>
      <w:r w:rsidRPr="00B079F6">
        <w:rPr>
          <w:rFonts w:asciiTheme="majorHAnsi" w:hAnsiTheme="majorHAnsi" w:cstheme="majorHAnsi"/>
          <w:u w:val="single"/>
        </w:rPr>
        <w:t>role of the ballot</w:t>
      </w:r>
      <w:r w:rsidRPr="00B079F6">
        <w:rPr>
          <w:rFonts w:asciiTheme="majorHAnsi" w:hAnsiTheme="majorHAnsi" w:cstheme="majorHAnsi"/>
        </w:rPr>
        <w:t xml:space="preserve"> is to vote for the debater that produces the best material consequences based on the fiated implications of the plan – </w:t>
      </w:r>
    </w:p>
    <w:p w14:paraId="5EFECC7C"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 xml:space="preserve">[1] No </w:t>
      </w:r>
      <w:r w:rsidRPr="00B079F6">
        <w:rPr>
          <w:rFonts w:asciiTheme="majorHAnsi" w:hAnsiTheme="majorHAnsi" w:cstheme="majorHAnsi"/>
          <w:u w:val="single"/>
        </w:rPr>
        <w:t>performative</w:t>
      </w:r>
      <w:r w:rsidRPr="00B079F6">
        <w:rPr>
          <w:rFonts w:asciiTheme="majorHAnsi" w:hAnsiTheme="majorHAnsi" w:cstheme="majorHAnsi"/>
        </w:rPr>
        <w:t xml:space="preserve"> or </w:t>
      </w:r>
      <w:r w:rsidRPr="00B079F6">
        <w:rPr>
          <w:rFonts w:asciiTheme="majorHAnsi" w:hAnsiTheme="majorHAnsi" w:cstheme="majorHAnsi"/>
          <w:u w:val="single"/>
        </w:rPr>
        <w:t>methodological offense</w:t>
      </w:r>
      <w:r w:rsidRPr="00B079F6">
        <w:rPr>
          <w:rFonts w:asciiTheme="majorHAnsi" w:hAnsiTheme="majorHAnsi" w:cstheme="majorHAnsi"/>
        </w:rPr>
        <w:t xml:space="preserve"> – It’s extra-T which is a voter for limits, spiking out of neg ground making any discussion worse.</w:t>
      </w:r>
    </w:p>
    <w:p w14:paraId="6FF79CDE"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 xml:space="preserve">[2] </w:t>
      </w:r>
      <w:r w:rsidRPr="00B079F6">
        <w:rPr>
          <w:rFonts w:asciiTheme="majorHAnsi" w:hAnsiTheme="majorHAnsi" w:cstheme="majorHAnsi"/>
          <w:u w:val="single"/>
        </w:rPr>
        <w:t>Strat Skew</w:t>
      </w:r>
      <w:r w:rsidRPr="00B079F6">
        <w:rPr>
          <w:rFonts w:asciiTheme="majorHAnsi" w:hAnsiTheme="majorHAnsi" w:cstheme="majorHAnsi"/>
        </w:rPr>
        <w:t xml:space="preserve"> – the resolution is the only stasis point and adding other factors to the round decks predictable limits which guts pre round prep.</w:t>
      </w:r>
    </w:p>
    <w:p w14:paraId="0949D91A" w14:textId="77777777" w:rsidR="00B079F6" w:rsidRPr="00B079F6" w:rsidRDefault="00B079F6" w:rsidP="00B079F6">
      <w:pPr>
        <w:pStyle w:val="Heading4"/>
        <w:rPr>
          <w:rFonts w:asciiTheme="majorHAnsi" w:hAnsiTheme="majorHAnsi" w:cstheme="majorHAnsi"/>
        </w:rPr>
      </w:pPr>
      <w:r w:rsidRPr="00B079F6">
        <w:rPr>
          <w:rFonts w:asciiTheme="majorHAnsi" w:hAnsiTheme="majorHAnsi" w:cstheme="majorHAnsi"/>
        </w:rPr>
        <w:t xml:space="preserve">[3] </w:t>
      </w:r>
      <w:r w:rsidRPr="00B079F6">
        <w:rPr>
          <w:rFonts w:asciiTheme="majorHAnsi" w:hAnsiTheme="majorHAnsi" w:cstheme="majorHAnsi"/>
          <w:u w:val="single"/>
        </w:rPr>
        <w:t>Inclusion</w:t>
      </w:r>
      <w:r w:rsidRPr="00B079F6">
        <w:rPr>
          <w:rFonts w:asciiTheme="majorHAnsi" w:hAnsiTheme="majorHAnsi" w:cstheme="majorHAnsi"/>
        </w:rPr>
        <w:t xml:space="preserve"> – Novices and Lay debaters all use the material consequences in the plan – proven by every lay tournament outside the circuit – by increasing the burden to your model you exclude them from the space.</w:t>
      </w:r>
    </w:p>
    <w:p w14:paraId="112FF1B0" w14:textId="77777777" w:rsidR="00B079F6" w:rsidRPr="00B079F6" w:rsidRDefault="00B079F6" w:rsidP="00B079F6">
      <w:pPr>
        <w:rPr>
          <w:rFonts w:asciiTheme="majorHAnsi" w:hAnsiTheme="majorHAnsi" w:cstheme="majorHAnsi"/>
        </w:rPr>
      </w:pPr>
    </w:p>
    <w:p w14:paraId="34B5C951" w14:textId="77777777" w:rsidR="00891E7E" w:rsidRPr="00B079F6" w:rsidRDefault="00891E7E" w:rsidP="00891E7E">
      <w:pPr>
        <w:pStyle w:val="Heading3"/>
        <w:rPr>
          <w:rFonts w:asciiTheme="majorHAnsi" w:hAnsiTheme="majorHAnsi" w:cstheme="majorHAnsi"/>
          <w:color w:val="000000" w:themeColor="text1"/>
        </w:rPr>
      </w:pPr>
      <w:r w:rsidRPr="00B079F6">
        <w:rPr>
          <w:rFonts w:asciiTheme="majorHAnsi" w:hAnsiTheme="majorHAnsi" w:cstheme="majorHAnsi"/>
          <w:color w:val="000000" w:themeColor="text1"/>
        </w:rPr>
        <w:lastRenderedPageBreak/>
        <w:t xml:space="preserve">Adv—Growth </w:t>
      </w:r>
    </w:p>
    <w:p w14:paraId="3CF8F17B"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The advantage is Workforce Retention.</w:t>
      </w:r>
    </w:p>
    <w:p w14:paraId="3554D958" w14:textId="77777777" w:rsidR="00891E7E" w:rsidRPr="00B079F6" w:rsidRDefault="00891E7E" w:rsidP="00891E7E">
      <w:pPr>
        <w:rPr>
          <w:rFonts w:asciiTheme="majorHAnsi" w:hAnsiTheme="majorHAnsi" w:cstheme="majorHAnsi"/>
          <w:color w:val="000000" w:themeColor="text1"/>
        </w:rPr>
      </w:pPr>
    </w:p>
    <w:p w14:paraId="1322E0C2"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 xml:space="preserve">A right to strike is crucial to negotiating conditions for workforce retention—but unchecked, companies </w:t>
      </w:r>
      <w:r w:rsidRPr="00B079F6">
        <w:rPr>
          <w:rFonts w:asciiTheme="majorHAnsi" w:hAnsiTheme="majorHAnsi" w:cstheme="majorHAnsi"/>
          <w:color w:val="000000" w:themeColor="text1"/>
          <w:u w:val="single"/>
        </w:rPr>
        <w:t>lash out</w:t>
      </w:r>
      <w:r w:rsidRPr="00B079F6">
        <w:rPr>
          <w:rFonts w:asciiTheme="majorHAnsi" w:hAnsiTheme="majorHAnsi" w:cstheme="majorHAnsi"/>
          <w:color w:val="000000" w:themeColor="text1"/>
        </w:rPr>
        <w:t xml:space="preserve"> with dismissals. Bogage 10/17</w:t>
      </w:r>
    </w:p>
    <w:p w14:paraId="3C153982" w14:textId="77777777" w:rsidR="00891E7E" w:rsidRPr="00B079F6" w:rsidRDefault="00891E7E" w:rsidP="00891E7E">
      <w:pPr>
        <w:rPr>
          <w:rFonts w:asciiTheme="majorHAnsi" w:hAnsiTheme="majorHAnsi" w:cstheme="majorHAnsi"/>
          <w:color w:val="000000" w:themeColor="text1"/>
        </w:rPr>
      </w:pPr>
      <w:r w:rsidRPr="00B079F6">
        <w:rPr>
          <w:rFonts w:asciiTheme="majorHAnsi" w:hAnsiTheme="majorHAnsi" w:cstheme="majorHAnsi"/>
          <w:color w:val="000000" w:themeColor="text1"/>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154C1190" w14:textId="77777777" w:rsidR="00891E7E" w:rsidRPr="00B079F6" w:rsidRDefault="00891E7E" w:rsidP="00891E7E">
      <w:pPr>
        <w:rPr>
          <w:rFonts w:asciiTheme="majorHAnsi" w:hAnsiTheme="majorHAnsi" w:cstheme="majorHAnsi"/>
          <w:color w:val="000000" w:themeColor="text1"/>
          <w:sz w:val="16"/>
        </w:rPr>
      </w:pPr>
      <w:r w:rsidRPr="00B079F6">
        <w:rPr>
          <w:rFonts w:asciiTheme="majorHAnsi" w:hAnsiTheme="majorHAnsi" w:cstheme="majorHAnsi"/>
          <w:color w:val="000000" w:themeColor="text1"/>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B079F6">
        <w:rPr>
          <w:rStyle w:val="StyleUnderline"/>
          <w:rFonts w:asciiTheme="majorHAnsi" w:hAnsiTheme="majorHAnsi" w:cstheme="majorHAnsi"/>
          <w:color w:val="000000" w:themeColor="text1"/>
          <w:highlight w:val="cyan"/>
        </w:rPr>
        <w:t>Americans are leaving</w:t>
      </w:r>
      <w:r w:rsidRPr="00B079F6">
        <w:rPr>
          <w:rStyle w:val="StyleUnderline"/>
          <w:rFonts w:asciiTheme="majorHAnsi" w:hAnsiTheme="majorHAnsi" w:cstheme="majorHAnsi"/>
          <w:color w:val="000000" w:themeColor="text1"/>
        </w:rPr>
        <w:t xml:space="preserve"> their </w:t>
      </w:r>
      <w:r w:rsidRPr="00B079F6">
        <w:rPr>
          <w:rStyle w:val="StyleUnderline"/>
          <w:rFonts w:asciiTheme="majorHAnsi" w:hAnsiTheme="majorHAnsi" w:cstheme="majorHAnsi"/>
          <w:color w:val="000000" w:themeColor="text1"/>
          <w:highlight w:val="cyan"/>
        </w:rPr>
        <w:t>jobs at staggering</w:t>
      </w:r>
      <w:r w:rsidRPr="00B079F6">
        <w:rPr>
          <w:rStyle w:val="StyleUnderline"/>
          <w:rFonts w:asciiTheme="majorHAnsi" w:hAnsiTheme="majorHAnsi" w:cstheme="majorHAnsi"/>
          <w:color w:val="000000" w:themeColor="text1"/>
        </w:rPr>
        <w:t xml:space="preserve"> r</w:t>
      </w:r>
      <w:r w:rsidRPr="00B079F6">
        <w:rPr>
          <w:rStyle w:val="StyleUnderline"/>
          <w:rFonts w:asciiTheme="majorHAnsi" w:hAnsiTheme="majorHAnsi" w:cstheme="majorHAnsi"/>
          <w:color w:val="000000" w:themeColor="text1"/>
          <w:highlight w:val="cyan"/>
        </w:rPr>
        <w:t>ates</w:t>
      </w:r>
      <w:r w:rsidRPr="00B079F6">
        <w:rPr>
          <w:rFonts w:asciiTheme="majorHAnsi" w:hAnsiTheme="majorHAnsi" w:cstheme="majorHAnsi"/>
          <w:color w:val="000000" w:themeColor="text1"/>
          <w:sz w:val="16"/>
        </w:rPr>
        <w:t xml:space="preserve"> — a record </w:t>
      </w:r>
      <w:r w:rsidRPr="00B079F6">
        <w:rPr>
          <w:rStyle w:val="StyleUnderline"/>
          <w:rFonts w:asciiTheme="majorHAnsi" w:hAnsiTheme="majorHAnsi" w:cstheme="majorHAnsi"/>
          <w:color w:val="000000" w:themeColor="text1"/>
        </w:rPr>
        <w:t>4</w:t>
      </w:r>
      <w:r w:rsidRPr="00B079F6">
        <w:rPr>
          <w:rStyle w:val="StyleUnderline"/>
          <w:rFonts w:asciiTheme="majorHAnsi" w:hAnsiTheme="majorHAnsi" w:cstheme="majorHAnsi"/>
          <w:color w:val="000000" w:themeColor="text1"/>
          <w:highlight w:val="cyan"/>
        </w:rPr>
        <w:t>.3 million quit in August</w:t>
      </w:r>
      <w:r w:rsidRPr="00B079F6">
        <w:rPr>
          <w:rFonts w:asciiTheme="majorHAnsi" w:hAnsiTheme="majorHAnsi" w:cstheme="majorHAnsi"/>
          <w:color w:val="000000" w:themeColor="text1"/>
          <w:sz w:val="16"/>
        </w:rPr>
        <w:t xml:space="preserve"> alone — </w:t>
      </w:r>
      <w:r w:rsidRPr="00B079F6">
        <w:rPr>
          <w:rStyle w:val="StyleUnderline"/>
          <w:rFonts w:asciiTheme="majorHAnsi" w:hAnsiTheme="majorHAnsi" w:cstheme="majorHAnsi"/>
          <w:color w:val="000000" w:themeColor="text1"/>
          <w:highlight w:val="cyan"/>
        </w:rPr>
        <w:t>hundreds of thousands</w:t>
      </w:r>
      <w:r w:rsidRPr="00B079F6">
        <w:rPr>
          <w:rFonts w:asciiTheme="majorHAnsi" w:hAnsiTheme="majorHAnsi" w:cstheme="majorHAnsi"/>
          <w:color w:val="000000" w:themeColor="text1"/>
          <w:sz w:val="16"/>
        </w:rPr>
        <w:t xml:space="preserve"> of workers with similar grievances about wages, benefits and quality of life are, like Reyes, choosing to dig in </w:t>
      </w:r>
      <w:r w:rsidRPr="00B079F6">
        <w:rPr>
          <w:rStyle w:val="StyleUnderline"/>
          <w:rFonts w:asciiTheme="majorHAnsi" w:hAnsiTheme="majorHAnsi" w:cstheme="majorHAnsi"/>
          <w:color w:val="000000" w:themeColor="text1"/>
        </w:rPr>
        <w:t>and fight.</w:t>
      </w:r>
      <w:r w:rsidRPr="00B079F6">
        <w:rPr>
          <w:rFonts w:asciiTheme="majorHAnsi" w:hAnsiTheme="majorHAnsi" w:cstheme="majorHAnsi"/>
          <w:color w:val="000000" w:themeColor="text1"/>
          <w:sz w:val="16"/>
        </w:rPr>
        <w:t xml:space="preserve"> Last week, </w:t>
      </w:r>
      <w:r w:rsidRPr="00B079F6">
        <w:rPr>
          <w:rStyle w:val="StyleUnderline"/>
          <w:rFonts w:asciiTheme="majorHAnsi" w:hAnsiTheme="majorHAnsi" w:cstheme="majorHAnsi"/>
          <w:color w:val="000000" w:themeColor="text1"/>
        </w:rPr>
        <w:t>10,000 John Deere workers</w:t>
      </w:r>
      <w:r w:rsidRPr="00B079F6">
        <w:rPr>
          <w:rFonts w:asciiTheme="majorHAnsi" w:hAnsiTheme="majorHAnsi" w:cstheme="majorHAnsi"/>
          <w:color w:val="000000" w:themeColor="text1"/>
          <w:sz w:val="16"/>
        </w:rPr>
        <w:t xml:space="preserve"> went on strike, while unions representing </w:t>
      </w:r>
      <w:r w:rsidRPr="00B079F6">
        <w:rPr>
          <w:rStyle w:val="StyleUnderline"/>
          <w:rFonts w:asciiTheme="majorHAnsi" w:hAnsiTheme="majorHAnsi" w:cstheme="majorHAnsi"/>
          <w:color w:val="000000" w:themeColor="text1"/>
        </w:rPr>
        <w:t xml:space="preserve">31,000 Kaiser employees </w:t>
      </w:r>
      <w:r w:rsidRPr="00B079F6">
        <w:rPr>
          <w:rFonts w:asciiTheme="majorHAnsi" w:hAnsiTheme="majorHAnsi" w:cstheme="majorHAnsi"/>
          <w:color w:val="000000" w:themeColor="text1"/>
          <w:sz w:val="16"/>
        </w:rPr>
        <w:t xml:space="preserve">authorized walkouts. Some </w:t>
      </w:r>
      <w:r w:rsidRPr="00B079F6">
        <w:rPr>
          <w:rStyle w:val="StyleUnderline"/>
          <w:rFonts w:asciiTheme="majorHAnsi" w:hAnsiTheme="majorHAnsi" w:cstheme="majorHAnsi"/>
          <w:color w:val="000000" w:themeColor="text1"/>
        </w:rPr>
        <w:t>60,000 Hollywood production workers</w:t>
      </w:r>
      <w:r w:rsidRPr="00B079F6">
        <w:rPr>
          <w:rFonts w:asciiTheme="majorHAnsi" w:hAnsiTheme="majorHAnsi" w:cstheme="majorHAnsi"/>
          <w:color w:val="000000" w:themeColor="text1"/>
          <w:sz w:val="16"/>
        </w:rPr>
        <w:t xml:space="preserve"> reached a deal Saturday night, averting a strike hours before a negotiation deadline. All told, </w:t>
      </w:r>
      <w:r w:rsidRPr="00B079F6">
        <w:rPr>
          <w:rStyle w:val="StyleUnderline"/>
          <w:rFonts w:asciiTheme="majorHAnsi" w:hAnsiTheme="majorHAnsi" w:cstheme="majorHAnsi"/>
          <w:color w:val="000000" w:themeColor="text1"/>
        </w:rPr>
        <w:t xml:space="preserve">there have been </w:t>
      </w:r>
      <w:r w:rsidRPr="00B079F6">
        <w:rPr>
          <w:rStyle w:val="StyleUnderline"/>
          <w:rFonts w:asciiTheme="majorHAnsi" w:hAnsiTheme="majorHAnsi" w:cstheme="majorHAnsi"/>
          <w:color w:val="000000" w:themeColor="text1"/>
          <w:highlight w:val="cyan"/>
        </w:rPr>
        <w:t>strikes against 178 employers</w:t>
      </w:r>
      <w:r w:rsidRPr="00B079F6">
        <w:rPr>
          <w:rFonts w:asciiTheme="majorHAnsi" w:hAnsiTheme="majorHAnsi" w:cstheme="majorHAnsi"/>
          <w:color w:val="000000" w:themeColor="text1"/>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B079F6">
        <w:rPr>
          <w:rStyle w:val="StyleUnderline"/>
          <w:rFonts w:asciiTheme="majorHAnsi" w:hAnsiTheme="majorHAnsi" w:cstheme="majorHAnsi"/>
          <w:color w:val="000000" w:themeColor="text1"/>
          <w:highlight w:val="cyan"/>
        </w:rPr>
        <w:t>the Great Resignation,</w:t>
      </w:r>
      <w:r w:rsidRPr="00B079F6">
        <w:rPr>
          <w:rFonts w:asciiTheme="majorHAnsi" w:hAnsiTheme="majorHAnsi" w:cstheme="majorHAnsi"/>
          <w:color w:val="000000" w:themeColor="text1"/>
          <w:sz w:val="16"/>
        </w:rPr>
        <w:t xml:space="preserve"> which </w:t>
      </w:r>
      <w:r w:rsidRPr="00B079F6">
        <w:rPr>
          <w:rStyle w:val="StyleUnderline"/>
          <w:rFonts w:asciiTheme="majorHAnsi" w:hAnsiTheme="majorHAnsi" w:cstheme="majorHAnsi"/>
          <w:color w:val="000000" w:themeColor="text1"/>
        </w:rPr>
        <w:t xml:space="preserve">has </w:t>
      </w:r>
      <w:r w:rsidRPr="00B079F6">
        <w:rPr>
          <w:rStyle w:val="StyleUnderline"/>
          <w:rFonts w:asciiTheme="majorHAnsi" w:hAnsiTheme="majorHAnsi" w:cstheme="majorHAnsi"/>
          <w:color w:val="000000" w:themeColor="text1"/>
          <w:highlight w:val="cyan"/>
        </w:rPr>
        <w:t>thinned the</w:t>
      </w:r>
      <w:r w:rsidRPr="00B079F6">
        <w:rPr>
          <w:rStyle w:val="StyleUnderline"/>
          <w:rFonts w:asciiTheme="majorHAnsi" w:hAnsiTheme="majorHAnsi" w:cstheme="majorHAnsi"/>
          <w:color w:val="000000" w:themeColor="text1"/>
        </w:rPr>
        <w:t xml:space="preserve"> nation’s </w:t>
      </w:r>
      <w:r w:rsidRPr="00B079F6">
        <w:rPr>
          <w:rStyle w:val="StyleUnderline"/>
          <w:rFonts w:asciiTheme="majorHAnsi" w:hAnsiTheme="majorHAnsi" w:cstheme="majorHAnsi"/>
          <w:color w:val="000000" w:themeColor="text1"/>
          <w:highlight w:val="cyan"/>
        </w:rPr>
        <w:t>labor pool and slowed</w:t>
      </w:r>
      <w:r w:rsidRPr="00B079F6">
        <w:rPr>
          <w:rStyle w:val="StyleUnderline"/>
          <w:rFonts w:asciiTheme="majorHAnsi" w:hAnsiTheme="majorHAnsi" w:cstheme="majorHAnsi"/>
          <w:color w:val="000000" w:themeColor="text1"/>
        </w:rPr>
        <w:t xml:space="preserve"> the economic </w:t>
      </w:r>
      <w:r w:rsidRPr="00B079F6">
        <w:rPr>
          <w:rStyle w:val="StyleUnderline"/>
          <w:rFonts w:asciiTheme="majorHAnsi" w:hAnsiTheme="majorHAnsi" w:cstheme="majorHAnsi"/>
          <w:color w:val="000000" w:themeColor="text1"/>
          <w:highlight w:val="cyan"/>
        </w:rPr>
        <w:t>recovery</w:t>
      </w:r>
      <w:r w:rsidRPr="00B079F6">
        <w:rPr>
          <w:rFonts w:asciiTheme="majorHAnsi" w:hAnsiTheme="majorHAnsi" w:cstheme="majorHAnsi"/>
          <w:color w:val="000000" w:themeColor="text1"/>
          <w:sz w:val="16"/>
          <w:highlight w:val="cyan"/>
        </w:rPr>
        <w:t>.</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highlight w:val="cyan"/>
        </w:rPr>
        <w:t>Workers are</w:t>
      </w:r>
      <w:r w:rsidRPr="00B079F6">
        <w:rPr>
          <w:rFonts w:asciiTheme="majorHAnsi" w:hAnsiTheme="majorHAnsi" w:cstheme="majorHAnsi"/>
          <w:color w:val="000000" w:themeColor="text1"/>
          <w:sz w:val="16"/>
        </w:rPr>
        <w:t xml:space="preserve"> now </w:t>
      </w:r>
      <w:r w:rsidRPr="00B079F6">
        <w:rPr>
          <w:rStyle w:val="StyleUnderline"/>
          <w:rFonts w:asciiTheme="majorHAnsi" w:hAnsiTheme="majorHAnsi" w:cstheme="majorHAnsi"/>
          <w:color w:val="000000" w:themeColor="text1"/>
          <w:highlight w:val="cyan"/>
        </w:rPr>
        <w:t>harder to replace</w:t>
      </w:r>
      <w:r w:rsidRPr="00B079F6">
        <w:rPr>
          <w:rFonts w:asciiTheme="majorHAnsi" w:hAnsiTheme="majorHAnsi" w:cstheme="majorHAnsi"/>
          <w:color w:val="000000" w:themeColor="text1"/>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B079F6">
        <w:rPr>
          <w:rStyle w:val="StyleUnderline"/>
          <w:rFonts w:asciiTheme="majorHAnsi" w:hAnsiTheme="majorHAnsi" w:cstheme="majorHAnsi"/>
          <w:color w:val="000000" w:themeColor="text1"/>
          <w:highlight w:val="cyan"/>
        </w:rPr>
        <w:t>wage growth is not keeping</w:t>
      </w:r>
      <w:r w:rsidRPr="00B079F6">
        <w:rPr>
          <w:rStyle w:val="StyleUnderline"/>
          <w:rFonts w:asciiTheme="majorHAnsi" w:hAnsiTheme="majorHAnsi" w:cstheme="majorHAnsi"/>
          <w:color w:val="000000" w:themeColor="text1"/>
        </w:rPr>
        <w:t xml:space="preserve"> pace </w:t>
      </w:r>
      <w:r w:rsidRPr="00B079F6">
        <w:rPr>
          <w:rStyle w:val="StyleUnderline"/>
          <w:rFonts w:asciiTheme="majorHAnsi" w:hAnsiTheme="majorHAnsi" w:cstheme="majorHAnsi"/>
          <w:color w:val="000000" w:themeColor="text1"/>
          <w:highlight w:val="cyan"/>
        </w:rPr>
        <w:t>with inflation</w:t>
      </w:r>
      <w:r w:rsidRPr="00B079F6">
        <w:rPr>
          <w:rFonts w:asciiTheme="majorHAnsi" w:hAnsiTheme="majorHAnsi" w:cstheme="majorHAnsi"/>
          <w:color w:val="000000" w:themeColor="text1"/>
          <w:sz w:val="16"/>
        </w:rPr>
        <w:t xml:space="preserve">. Although the average U.S. worker’s hourly pay was up 4 percent in September compared with a year ago, according to the St. Louis Federal Reserve, inflation grew 5.4 percent over the same period. “The </w:t>
      </w:r>
      <w:r w:rsidRPr="00B079F6">
        <w:rPr>
          <w:rStyle w:val="StyleUnderline"/>
          <w:rFonts w:asciiTheme="majorHAnsi" w:hAnsiTheme="majorHAnsi" w:cstheme="majorHAnsi"/>
          <w:color w:val="000000" w:themeColor="text1"/>
          <w:highlight w:val="cyan"/>
        </w:rPr>
        <w:t>strikes are sending a signa</w:t>
      </w:r>
      <w:r w:rsidRPr="00B079F6">
        <w:rPr>
          <w:rStyle w:val="StyleUnderline"/>
          <w:rFonts w:asciiTheme="majorHAnsi" w:hAnsiTheme="majorHAnsi" w:cstheme="majorHAnsi"/>
          <w:color w:val="000000" w:themeColor="text1"/>
        </w:rPr>
        <w:t>l</w:t>
      </w:r>
      <w:r w:rsidRPr="00B079F6">
        <w:rPr>
          <w:rFonts w:asciiTheme="majorHAnsi" w:hAnsiTheme="majorHAnsi" w:cstheme="majorHAnsi"/>
          <w:color w:val="000000" w:themeColor="text1"/>
          <w:sz w:val="16"/>
        </w:rPr>
        <w:t xml:space="preserve">, no doubt about it, that </w:t>
      </w:r>
      <w:r w:rsidRPr="00B079F6">
        <w:rPr>
          <w:rStyle w:val="StyleUnderline"/>
          <w:rFonts w:asciiTheme="majorHAnsi" w:hAnsiTheme="majorHAnsi" w:cstheme="majorHAnsi"/>
          <w:color w:val="000000" w:themeColor="text1"/>
          <w:highlight w:val="cyan"/>
        </w:rPr>
        <w:t>employers ignore worker</w:t>
      </w:r>
      <w:r w:rsidRPr="00B079F6">
        <w:rPr>
          <w:rStyle w:val="StyleUnderline"/>
          <w:rFonts w:asciiTheme="majorHAnsi" w:hAnsiTheme="majorHAnsi" w:cstheme="majorHAnsi"/>
          <w:color w:val="000000" w:themeColor="text1"/>
        </w:rPr>
        <w:t>s</w:t>
      </w:r>
      <w:r w:rsidRPr="00B079F6">
        <w:rPr>
          <w:rFonts w:asciiTheme="majorHAnsi" w:hAnsiTheme="majorHAnsi" w:cstheme="majorHAnsi"/>
          <w:color w:val="000000" w:themeColor="text1"/>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B079F6">
        <w:rPr>
          <w:rStyle w:val="StyleUnderline"/>
          <w:rFonts w:asciiTheme="majorHAnsi" w:hAnsiTheme="majorHAnsi" w:cstheme="majorHAnsi"/>
          <w:color w:val="000000" w:themeColor="text1"/>
          <w:highlight w:val="cyan"/>
        </w:rPr>
        <w:t>14 oil workers staged a walkout</w:t>
      </w:r>
      <w:r w:rsidRPr="00B079F6">
        <w:rPr>
          <w:rFonts w:asciiTheme="majorHAnsi" w:hAnsiTheme="majorHAnsi" w:cstheme="majorHAnsi"/>
          <w:color w:val="000000" w:themeColor="text1"/>
          <w:sz w:val="16"/>
        </w:rPr>
        <w:t xml:space="preserve"> against United Metro Energy in New York; </w:t>
      </w:r>
      <w:r w:rsidRPr="00B079F6">
        <w:rPr>
          <w:rStyle w:val="StyleUnderline"/>
          <w:rFonts w:asciiTheme="majorHAnsi" w:hAnsiTheme="majorHAnsi" w:cstheme="majorHAnsi"/>
          <w:color w:val="000000" w:themeColor="text1"/>
          <w:highlight w:val="cyan"/>
        </w:rPr>
        <w:t>eight have since been fired</w:t>
      </w:r>
      <w:r w:rsidRPr="00B079F6">
        <w:rPr>
          <w:rFonts w:asciiTheme="majorHAnsi" w:hAnsiTheme="majorHAnsi" w:cstheme="majorHAnsi"/>
          <w:color w:val="000000" w:themeColor="text1"/>
          <w:sz w:val="16"/>
        </w:rPr>
        <w:t xml:space="preserve">, according to the local Teamsters branch. And roughly 1,400 </w:t>
      </w:r>
      <w:r w:rsidRPr="00B079F6">
        <w:rPr>
          <w:rStyle w:val="StyleUnderline"/>
          <w:rFonts w:asciiTheme="majorHAnsi" w:hAnsiTheme="majorHAnsi" w:cstheme="majorHAnsi"/>
          <w:color w:val="000000" w:themeColor="text1"/>
        </w:rPr>
        <w:t>workers at Kellogg</w:t>
      </w:r>
      <w:r w:rsidRPr="00B079F6">
        <w:rPr>
          <w:rFonts w:asciiTheme="majorHAnsi" w:hAnsiTheme="majorHAnsi" w:cstheme="majorHAnsi"/>
          <w:color w:val="000000" w:themeColor="text1"/>
          <w:sz w:val="16"/>
        </w:rPr>
        <w:t xml:space="preserve"> Co. cereal factories in four states </w:t>
      </w:r>
      <w:r w:rsidRPr="00B079F6">
        <w:rPr>
          <w:rStyle w:val="StyleUnderline"/>
          <w:rFonts w:asciiTheme="majorHAnsi" w:hAnsiTheme="majorHAnsi" w:cstheme="majorHAnsi"/>
          <w:color w:val="000000" w:themeColor="text1"/>
        </w:rPr>
        <w:t>are entering their third week</w:t>
      </w:r>
      <w:r w:rsidRPr="00B079F6">
        <w:rPr>
          <w:rFonts w:asciiTheme="majorHAnsi" w:hAnsiTheme="majorHAnsi" w:cstheme="majorHAnsi"/>
          <w:color w:val="000000" w:themeColor="text1"/>
          <w:sz w:val="16"/>
        </w:rPr>
        <w:t xml:space="preserve"> on the picket line. Still, the labor </w:t>
      </w:r>
      <w:r w:rsidRPr="00B079F6">
        <w:rPr>
          <w:rStyle w:val="StyleUnderline"/>
          <w:rFonts w:asciiTheme="majorHAnsi" w:hAnsiTheme="majorHAnsi" w:cstheme="majorHAnsi"/>
          <w:color w:val="000000" w:themeColor="text1"/>
        </w:rPr>
        <w:t xml:space="preserve">movement has </w:t>
      </w:r>
      <w:r w:rsidRPr="00B079F6">
        <w:rPr>
          <w:rFonts w:asciiTheme="majorHAnsi" w:hAnsiTheme="majorHAnsi" w:cstheme="majorHAnsi"/>
          <w:color w:val="000000" w:themeColor="text1"/>
          <w:sz w:val="16"/>
        </w:rPr>
        <w:t xml:space="preserve">drawn </w:t>
      </w:r>
      <w:r w:rsidRPr="00B079F6">
        <w:rPr>
          <w:rStyle w:val="StyleUnderline"/>
          <w:rFonts w:asciiTheme="majorHAnsi" w:hAnsiTheme="majorHAnsi" w:cstheme="majorHAnsi"/>
          <w:color w:val="000000" w:themeColor="text1"/>
        </w:rPr>
        <w:t>support from the White House</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President Biden made a</w:t>
      </w:r>
      <w:r w:rsidRPr="00B079F6">
        <w:rPr>
          <w:rFonts w:asciiTheme="majorHAnsi" w:hAnsiTheme="majorHAnsi" w:cstheme="majorHAnsi"/>
          <w:color w:val="000000" w:themeColor="text1"/>
          <w:sz w:val="16"/>
        </w:rPr>
        <w:t xml:space="preserve"> public </w:t>
      </w:r>
      <w:r w:rsidRPr="00B079F6">
        <w:rPr>
          <w:rStyle w:val="StyleUnderline"/>
          <w:rFonts w:asciiTheme="majorHAnsi" w:hAnsiTheme="majorHAnsi" w:cstheme="majorHAnsi"/>
          <w:color w:val="000000" w:themeColor="text1"/>
        </w:rPr>
        <w:t>statement supporting the Amazon union drive</w:t>
      </w:r>
      <w:r w:rsidRPr="00B079F6">
        <w:rPr>
          <w:rFonts w:asciiTheme="majorHAnsi" w:hAnsiTheme="majorHAnsi" w:cstheme="majorHAnsi"/>
          <w:color w:val="000000" w:themeColor="text1"/>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B079F6">
        <w:rPr>
          <w:rStyle w:val="StyleUnderline"/>
          <w:rFonts w:asciiTheme="majorHAnsi" w:hAnsiTheme="majorHAnsi" w:cstheme="majorHAnsi"/>
          <w:color w:val="000000" w:themeColor="text1"/>
        </w:rPr>
        <w:t>strike drives in 2021</w:t>
      </w:r>
      <w:r w:rsidRPr="00B079F6">
        <w:rPr>
          <w:rFonts w:asciiTheme="majorHAnsi" w:hAnsiTheme="majorHAnsi" w:cstheme="majorHAnsi"/>
          <w:color w:val="000000" w:themeColor="text1"/>
          <w:sz w:val="16"/>
        </w:rPr>
        <w:t xml:space="preserve"> run the gamut of American industry: </w:t>
      </w:r>
      <w:r w:rsidRPr="00B079F6">
        <w:rPr>
          <w:rStyle w:val="StyleUnderline"/>
          <w:rFonts w:asciiTheme="majorHAnsi" w:hAnsiTheme="majorHAnsi" w:cstheme="majorHAnsi"/>
          <w:color w:val="000000" w:themeColor="text1"/>
        </w:rPr>
        <w:t>Nurses and health workers</w:t>
      </w:r>
      <w:r w:rsidRPr="00B079F6">
        <w:rPr>
          <w:rFonts w:asciiTheme="majorHAnsi" w:hAnsiTheme="majorHAnsi" w:cstheme="majorHAnsi"/>
          <w:color w:val="000000" w:themeColor="text1"/>
          <w:sz w:val="16"/>
        </w:rPr>
        <w:t xml:space="preserve"> in California and Oregon; </w:t>
      </w:r>
      <w:r w:rsidRPr="00B079F6">
        <w:rPr>
          <w:rStyle w:val="StyleUnderline"/>
          <w:rFonts w:asciiTheme="majorHAnsi" w:hAnsiTheme="majorHAnsi" w:cstheme="majorHAnsi"/>
          <w:color w:val="000000" w:themeColor="text1"/>
        </w:rPr>
        <w:t>oil</w:t>
      </w:r>
      <w:r w:rsidRPr="00B079F6">
        <w:rPr>
          <w:rFonts w:asciiTheme="majorHAnsi" w:hAnsiTheme="majorHAnsi" w:cstheme="majorHAnsi"/>
          <w:color w:val="000000" w:themeColor="text1"/>
          <w:sz w:val="16"/>
        </w:rPr>
        <w:t xml:space="preserve"> workers in New York</w:t>
      </w:r>
      <w:r w:rsidRPr="00B079F6">
        <w:rPr>
          <w:rStyle w:val="StyleUnderline"/>
          <w:rFonts w:asciiTheme="majorHAnsi" w:hAnsiTheme="majorHAnsi" w:cstheme="majorHAnsi"/>
          <w:color w:val="000000" w:themeColor="text1"/>
        </w:rPr>
        <w:t>; cereal factory</w:t>
      </w:r>
      <w:r w:rsidRPr="00B079F6">
        <w:rPr>
          <w:rFonts w:asciiTheme="majorHAnsi" w:hAnsiTheme="majorHAnsi" w:cstheme="majorHAnsi"/>
          <w:color w:val="000000" w:themeColor="text1"/>
          <w:sz w:val="16"/>
        </w:rPr>
        <w:t xml:space="preserve"> workers in Michigan, Nebraska, Pennsylvania and Tennessee</w:t>
      </w:r>
      <w:r w:rsidRPr="00B079F6">
        <w:rPr>
          <w:rStyle w:val="StyleUnderline"/>
          <w:rFonts w:asciiTheme="majorHAnsi" w:hAnsiTheme="majorHAnsi" w:cstheme="majorHAnsi"/>
          <w:color w:val="000000" w:themeColor="text1"/>
        </w:rPr>
        <w:t>; television and film production</w:t>
      </w:r>
      <w:r w:rsidRPr="00B079F6">
        <w:rPr>
          <w:rFonts w:asciiTheme="majorHAnsi" w:hAnsiTheme="majorHAnsi" w:cstheme="majorHAnsi"/>
          <w:color w:val="000000" w:themeColor="text1"/>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B079F6">
        <w:rPr>
          <w:rStyle w:val="StyleUnderline"/>
          <w:rFonts w:asciiTheme="majorHAnsi" w:hAnsiTheme="majorHAnsi" w:cstheme="majorHAnsi"/>
          <w:color w:val="000000" w:themeColor="text1"/>
          <w:highlight w:val="cyan"/>
        </w:rPr>
        <w:t xml:space="preserve">employers have not made </w:t>
      </w:r>
      <w:r w:rsidRPr="00B079F6">
        <w:rPr>
          <w:rStyle w:val="StyleUnderline"/>
          <w:rFonts w:asciiTheme="majorHAnsi" w:hAnsiTheme="majorHAnsi" w:cstheme="majorHAnsi"/>
          <w:color w:val="000000" w:themeColor="text1"/>
          <w:highlight w:val="cyan"/>
        </w:rPr>
        <w:lastRenderedPageBreak/>
        <w:t>meaningful increases</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in their workforces or compensation structures.</w:t>
      </w:r>
      <w:r w:rsidRPr="00B079F6">
        <w:rPr>
          <w:rFonts w:asciiTheme="majorHAnsi" w:hAnsiTheme="majorHAnsi" w:cstheme="majorHAnsi"/>
          <w:color w:val="000000" w:themeColor="text1"/>
          <w:sz w:val="16"/>
        </w:rPr>
        <w:t xml:space="preserve"> Both sides acknowledge the benefit of retaining workers. </w:t>
      </w:r>
      <w:r w:rsidRPr="00B079F6">
        <w:rPr>
          <w:rStyle w:val="StyleUnderline"/>
          <w:rFonts w:asciiTheme="majorHAnsi" w:hAnsiTheme="majorHAnsi" w:cstheme="majorHAnsi"/>
          <w:color w:val="000000" w:themeColor="text1"/>
        </w:rPr>
        <w:t xml:space="preserve">Management </w:t>
      </w:r>
      <w:r w:rsidRPr="00B079F6">
        <w:rPr>
          <w:rFonts w:asciiTheme="majorHAnsi" w:hAnsiTheme="majorHAnsi" w:cstheme="majorHAnsi"/>
          <w:color w:val="000000" w:themeColor="text1"/>
          <w:sz w:val="16"/>
        </w:rPr>
        <w:t>more often would</w:t>
      </w:r>
      <w:r w:rsidRPr="00B079F6">
        <w:rPr>
          <w:rStyle w:val="StyleUnderline"/>
          <w:rFonts w:asciiTheme="majorHAnsi" w:hAnsiTheme="majorHAnsi" w:cstheme="majorHAnsi"/>
          <w:color w:val="000000" w:themeColor="text1"/>
        </w:rPr>
        <w:t xml:space="preserve"> rather deal with a brief strike than</w:t>
      </w:r>
      <w:r w:rsidRPr="00B079F6">
        <w:rPr>
          <w:rFonts w:asciiTheme="majorHAnsi" w:hAnsiTheme="majorHAnsi" w:cstheme="majorHAnsi"/>
          <w:color w:val="000000" w:themeColor="text1"/>
          <w:sz w:val="16"/>
        </w:rPr>
        <w:t xml:space="preserve"> absorb higher costs associated with </w:t>
      </w:r>
      <w:r w:rsidRPr="00B079F6">
        <w:rPr>
          <w:rStyle w:val="StyleUnderline"/>
          <w:rFonts w:asciiTheme="majorHAnsi" w:hAnsiTheme="majorHAnsi" w:cstheme="majorHAnsi"/>
          <w:color w:val="000000" w:themeColor="text1"/>
        </w:rPr>
        <w:t>turnover and training</w:t>
      </w:r>
      <w:r w:rsidRPr="00B079F6">
        <w:rPr>
          <w:rFonts w:asciiTheme="majorHAnsi" w:hAnsiTheme="majorHAnsi" w:cstheme="majorHAnsi"/>
          <w:color w:val="000000" w:themeColor="text1"/>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B079F6">
        <w:rPr>
          <w:rStyle w:val="StyleUnderline"/>
          <w:rFonts w:asciiTheme="majorHAnsi" w:hAnsiTheme="majorHAnsi" w:cstheme="majorHAnsi"/>
          <w:color w:val="000000" w:themeColor="text1"/>
        </w:rPr>
        <w:t>seeking changes in the workplace</w:t>
      </w:r>
      <w:r w:rsidRPr="00B079F6">
        <w:rPr>
          <w:rFonts w:asciiTheme="majorHAnsi" w:hAnsiTheme="majorHAnsi" w:cstheme="majorHAnsi"/>
          <w:color w:val="000000" w:themeColor="text1"/>
          <w:sz w:val="16"/>
        </w:rPr>
        <w:t xml:space="preserve"> and corporate culture. Some strike drives are pushing for </w:t>
      </w:r>
      <w:r w:rsidRPr="00B079F6">
        <w:rPr>
          <w:rStyle w:val="StyleUnderline"/>
          <w:rFonts w:asciiTheme="majorHAnsi" w:hAnsiTheme="majorHAnsi" w:cstheme="majorHAnsi"/>
          <w:color w:val="000000" w:themeColor="text1"/>
        </w:rPr>
        <w:t>better safeguards</w:t>
      </w:r>
      <w:r w:rsidRPr="00B079F6">
        <w:rPr>
          <w:rFonts w:asciiTheme="majorHAnsi" w:hAnsiTheme="majorHAnsi" w:cstheme="majorHAnsi"/>
          <w:color w:val="000000" w:themeColor="text1"/>
          <w:sz w:val="16"/>
        </w:rPr>
        <w:t xml:space="preserve"> against sexual harassment and </w:t>
      </w:r>
      <w:r w:rsidRPr="00B079F6">
        <w:rPr>
          <w:rStyle w:val="StyleUnderline"/>
          <w:rFonts w:asciiTheme="majorHAnsi" w:hAnsiTheme="majorHAnsi" w:cstheme="majorHAnsi"/>
          <w:color w:val="000000" w:themeColor="text1"/>
        </w:rPr>
        <w:t>coronavirus safety protocols,</w:t>
      </w:r>
      <w:r w:rsidRPr="00B079F6">
        <w:rPr>
          <w:rFonts w:asciiTheme="majorHAnsi" w:hAnsiTheme="majorHAnsi" w:cstheme="majorHAnsi"/>
          <w:color w:val="000000" w:themeColor="text1"/>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B079F6">
        <w:rPr>
          <w:rStyle w:val="StyleUnderline"/>
          <w:rFonts w:asciiTheme="majorHAnsi" w:hAnsiTheme="majorHAnsi" w:cstheme="majorHAnsi"/>
          <w:color w:val="000000" w:themeColor="text1"/>
        </w:rPr>
        <w:t xml:space="preserve">60,000 members of the International Alliance of Theatrical Stage Employees </w:t>
      </w:r>
      <w:r w:rsidRPr="00B079F6">
        <w:rPr>
          <w:rFonts w:asciiTheme="majorHAnsi" w:hAnsiTheme="majorHAnsi" w:cstheme="majorHAnsi"/>
          <w:color w:val="000000" w:themeColor="text1"/>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B079F6">
        <w:rPr>
          <w:rStyle w:val="StyleUnderline"/>
          <w:rFonts w:asciiTheme="majorHAnsi" w:hAnsiTheme="majorHAnsi" w:cstheme="majorHAnsi"/>
          <w:color w:val="000000" w:themeColor="text1"/>
          <w:highlight w:val="cyan"/>
        </w:rPr>
        <w:t>have to change the way they do business</w:t>
      </w:r>
      <w:r w:rsidRPr="00B079F6">
        <w:rPr>
          <w:rFonts w:asciiTheme="majorHAnsi" w:hAnsiTheme="majorHAnsi" w:cstheme="majorHAnsi"/>
          <w:color w:val="000000" w:themeColor="text1"/>
          <w:sz w:val="16"/>
        </w:rPr>
        <w:t>,” IATSE President Matthew D. Loeb said, “</w:t>
      </w:r>
      <w:r w:rsidRPr="00B079F6">
        <w:rPr>
          <w:rStyle w:val="StyleUnderline"/>
          <w:rFonts w:asciiTheme="majorHAnsi" w:hAnsiTheme="majorHAnsi" w:cstheme="majorHAnsi"/>
          <w:color w:val="000000" w:themeColor="text1"/>
        </w:rPr>
        <w:t>to avoid a strike</w:t>
      </w:r>
      <w:r w:rsidRPr="00B079F6">
        <w:rPr>
          <w:rFonts w:asciiTheme="majorHAnsi" w:hAnsiTheme="majorHAnsi" w:cstheme="majorHAnsi"/>
          <w:color w:val="000000" w:themeColor="text1"/>
          <w:sz w:val="16"/>
        </w:rPr>
        <w:t xml:space="preserve">, to have good morale and to have safe, healthy employees.” A spokesman for the television and film producers alliance did not respond to a request for comment. </w:t>
      </w:r>
      <w:r w:rsidRPr="00B079F6">
        <w:rPr>
          <w:rStyle w:val="StyleUnderline"/>
          <w:rFonts w:asciiTheme="majorHAnsi" w:hAnsiTheme="majorHAnsi" w:cstheme="majorHAnsi"/>
          <w:color w:val="000000" w:themeColor="text1"/>
          <w:highlight w:val="cyan"/>
        </w:rPr>
        <w:t>Labor leaders have defined wage demands as a new frontier</w:t>
      </w:r>
      <w:r w:rsidRPr="00B079F6">
        <w:rPr>
          <w:rStyle w:val="StyleUnderline"/>
          <w:rFonts w:asciiTheme="majorHAnsi" w:hAnsiTheme="majorHAnsi" w:cstheme="majorHAnsi"/>
          <w:color w:val="000000" w:themeColor="text1"/>
        </w:rPr>
        <w:t xml:space="preserve"> f</w:t>
      </w:r>
      <w:r w:rsidRPr="00B079F6">
        <w:rPr>
          <w:rFonts w:asciiTheme="majorHAnsi" w:hAnsiTheme="majorHAnsi" w:cstheme="majorHAnsi"/>
          <w:color w:val="000000" w:themeColor="text1"/>
          <w:sz w:val="16"/>
        </w:rPr>
        <w:t>or workers’ rights. Unions helped deliver the 40-hour workweek, they note, and the</w:t>
      </w:r>
      <w:r w:rsidRPr="00B079F6">
        <w:rPr>
          <w:rStyle w:val="StyleUnderline"/>
          <w:rFonts w:asciiTheme="majorHAnsi" w:hAnsiTheme="majorHAnsi" w:cstheme="majorHAnsi"/>
          <w:color w:val="000000" w:themeColor="text1"/>
        </w:rPr>
        <w:t xml:space="preserve"> </w:t>
      </w:r>
      <w:r w:rsidRPr="00B079F6">
        <w:rPr>
          <w:rStyle w:val="StyleUnderline"/>
          <w:rFonts w:asciiTheme="majorHAnsi" w:hAnsiTheme="majorHAnsi" w:cstheme="majorHAnsi"/>
          <w:color w:val="000000" w:themeColor="text1"/>
          <w:highlight w:val="cyan"/>
        </w:rPr>
        <w:t>coronavirus</w:t>
      </w:r>
      <w:r w:rsidRPr="00B079F6">
        <w:rPr>
          <w:rStyle w:val="StyleUnderline"/>
          <w:rFonts w:asciiTheme="majorHAnsi" w:hAnsiTheme="majorHAnsi" w:cstheme="majorHAnsi"/>
          <w:color w:val="000000" w:themeColor="text1"/>
        </w:rPr>
        <w:t xml:space="preserve"> </w:t>
      </w:r>
      <w:r w:rsidRPr="00B079F6">
        <w:rPr>
          <w:rFonts w:asciiTheme="majorHAnsi" w:hAnsiTheme="majorHAnsi" w:cstheme="majorHAnsi"/>
          <w:color w:val="000000" w:themeColor="text1"/>
          <w:sz w:val="16"/>
        </w:rPr>
        <w:t xml:space="preserve">crisis </w:t>
      </w:r>
      <w:r w:rsidRPr="00B079F6">
        <w:rPr>
          <w:rStyle w:val="StyleUnderline"/>
          <w:rFonts w:asciiTheme="majorHAnsi" w:hAnsiTheme="majorHAnsi" w:cstheme="majorHAnsi"/>
          <w:color w:val="000000" w:themeColor="text1"/>
        </w:rPr>
        <w:t xml:space="preserve">has </w:t>
      </w:r>
      <w:r w:rsidRPr="00B079F6">
        <w:rPr>
          <w:rStyle w:val="StyleUnderline"/>
          <w:rFonts w:asciiTheme="majorHAnsi" w:hAnsiTheme="majorHAnsi" w:cstheme="majorHAnsi"/>
          <w:color w:val="000000" w:themeColor="text1"/>
          <w:highlight w:val="cyan"/>
        </w:rPr>
        <w:t>reinforced the need</w:t>
      </w:r>
      <w:r w:rsidRPr="00B079F6">
        <w:rPr>
          <w:rFonts w:asciiTheme="majorHAnsi" w:hAnsiTheme="majorHAnsi" w:cstheme="majorHAnsi"/>
          <w:color w:val="000000" w:themeColor="text1"/>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B079F6">
        <w:rPr>
          <w:rStyle w:val="StyleUnderline"/>
          <w:rFonts w:asciiTheme="majorHAnsi" w:hAnsiTheme="majorHAnsi" w:cstheme="majorHAnsi"/>
          <w:color w:val="000000" w:themeColor="text1"/>
          <w:highlight w:val="cyan"/>
        </w:rPr>
        <w:t>A strike is</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really the last resort. That’s</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highlight w:val="cyan"/>
        </w:rPr>
        <w:t>labor’s power</w:t>
      </w:r>
      <w:r w:rsidRPr="00B079F6">
        <w:rPr>
          <w:rFonts w:asciiTheme="majorHAnsi" w:hAnsiTheme="majorHAnsi" w:cstheme="majorHAnsi"/>
          <w:color w:val="000000" w:themeColor="text1"/>
          <w:sz w:val="16"/>
          <w:highlight w:val="cyan"/>
        </w:rPr>
        <w:t>,</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 xml:space="preserve">a worker’s power is to </w:t>
      </w:r>
      <w:r w:rsidRPr="00B079F6">
        <w:rPr>
          <w:rStyle w:val="StyleUnderline"/>
          <w:rFonts w:asciiTheme="majorHAnsi" w:hAnsiTheme="majorHAnsi" w:cstheme="majorHAnsi"/>
          <w:color w:val="000000" w:themeColor="text1"/>
          <w:highlight w:val="cyan"/>
        </w:rPr>
        <w:t>withhold</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their labor,” said</w:t>
      </w:r>
      <w:r w:rsidRPr="00B079F6">
        <w:rPr>
          <w:rFonts w:asciiTheme="majorHAnsi" w:hAnsiTheme="majorHAnsi" w:cstheme="majorHAnsi"/>
          <w:color w:val="000000" w:themeColor="text1"/>
          <w:sz w:val="16"/>
        </w:rPr>
        <w:t xml:space="preserve"> Kim Cordova, president of the Colorado branch of the United Food and Commercial Workers Union. “</w:t>
      </w:r>
      <w:r w:rsidRPr="00B079F6">
        <w:rPr>
          <w:rStyle w:val="StyleUnderline"/>
          <w:rFonts w:asciiTheme="majorHAnsi" w:hAnsiTheme="majorHAnsi" w:cstheme="majorHAnsi"/>
          <w:color w:val="000000" w:themeColor="text1"/>
          <w:highlight w:val="cyan"/>
        </w:rPr>
        <w:t>A company</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can function without a CEO, but they</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highlight w:val="cyan"/>
        </w:rPr>
        <w:t>can’t function without</w:t>
      </w:r>
      <w:r w:rsidRPr="00B079F6">
        <w:rPr>
          <w:rStyle w:val="StyleUnderline"/>
          <w:rFonts w:asciiTheme="majorHAnsi" w:hAnsiTheme="majorHAnsi" w:cstheme="majorHAnsi"/>
          <w:color w:val="000000" w:themeColor="text1"/>
        </w:rPr>
        <w:t xml:space="preserve"> the </w:t>
      </w:r>
      <w:r w:rsidRPr="00B079F6">
        <w:rPr>
          <w:rStyle w:val="StyleUnderline"/>
          <w:rFonts w:asciiTheme="majorHAnsi" w:hAnsiTheme="majorHAnsi" w:cstheme="majorHAnsi"/>
          <w:color w:val="000000" w:themeColor="text1"/>
          <w:highlight w:val="cyan"/>
        </w:rPr>
        <w:t>workers</w:t>
      </w:r>
      <w:r w:rsidRPr="00B079F6">
        <w:rPr>
          <w:rFonts w:asciiTheme="majorHAnsi" w:hAnsiTheme="majorHAnsi" w:cstheme="majorHAnsi"/>
          <w:color w:val="000000" w:themeColor="text1"/>
          <w:sz w:val="16"/>
        </w:rPr>
        <w:t xml:space="preserve"> to actually go do the work.” </w:t>
      </w:r>
    </w:p>
    <w:p w14:paraId="437847EA" w14:textId="77777777" w:rsidR="00545288" w:rsidRPr="00497C29" w:rsidRDefault="00545288" w:rsidP="00545288">
      <w:pPr>
        <w:rPr>
          <w:u w:val="single"/>
        </w:rPr>
      </w:pPr>
      <w:r w:rsidRPr="00497C29">
        <w:rPr>
          <w:sz w:val="16"/>
        </w:rPr>
        <w:t xml:space="preserve">have argued that the </w:t>
      </w:r>
      <w:r w:rsidRPr="00497C29">
        <w:rPr>
          <w:u w:val="single"/>
        </w:rPr>
        <w:t xml:space="preserve">growing economic </w:t>
      </w:r>
      <w:r w:rsidRPr="00497C29">
        <w:rPr>
          <w:highlight w:val="green"/>
          <w:u w:val="single"/>
        </w:rPr>
        <w:t>inequality is also economically unsustainable</w:t>
      </w:r>
      <w:r w:rsidRPr="00497C29">
        <w:rPr>
          <w:u w:val="single"/>
        </w:rPr>
        <w:t>.</w:t>
      </w:r>
    </w:p>
    <w:p w14:paraId="786BB0D3" w14:textId="77777777" w:rsidR="00545288" w:rsidRPr="00497C29" w:rsidRDefault="00545288" w:rsidP="00545288">
      <w:pPr>
        <w:pStyle w:val="Heading4"/>
        <w:rPr>
          <w:rFonts w:cs="Calibri"/>
        </w:rPr>
      </w:pPr>
      <w:r w:rsidRPr="00497C29">
        <w:rPr>
          <w:rFonts w:cs="Calibri"/>
        </w:rPr>
        <w:t>The right to strike is crucial to stop decline of labor unions, the vital internal link to economic inequality</w:t>
      </w:r>
    </w:p>
    <w:p w14:paraId="566B802B" w14:textId="77777777" w:rsidR="00545288" w:rsidRPr="00497C29" w:rsidRDefault="00545288" w:rsidP="00545288">
      <w:pPr>
        <w:rPr>
          <w:rStyle w:val="Style13ptBold"/>
        </w:rPr>
      </w:pPr>
      <w:r w:rsidRPr="00497C29">
        <w:rPr>
          <w:rStyle w:val="Style13ptBold"/>
        </w:rPr>
        <w:t>Pope et al. 17</w:t>
      </w:r>
    </w:p>
    <w:p w14:paraId="7520D2A6" w14:textId="77777777" w:rsidR="00545288" w:rsidRPr="00497C29" w:rsidRDefault="00545288" w:rsidP="00545288">
      <w:pPr>
        <w:rPr>
          <w:sz w:val="16"/>
        </w:rPr>
      </w:pPr>
      <w:r w:rsidRPr="00497C29">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073E3321" w14:textId="77777777" w:rsidR="00545288" w:rsidRPr="00497C29" w:rsidRDefault="00545288" w:rsidP="00545288">
      <w:pPr>
        <w:rPr>
          <w:rStyle w:val="StyleUnderline"/>
        </w:rPr>
      </w:pPr>
      <w:r w:rsidRPr="00497C29">
        <w:rPr>
          <w:rStyle w:val="StyleUnderline"/>
        </w:rPr>
        <w:t xml:space="preserve">In </w:t>
      </w:r>
      <w:r w:rsidRPr="00497C29">
        <w:rPr>
          <w:sz w:val="16"/>
        </w:rPr>
        <w:t>December 20</w:t>
      </w:r>
      <w:r w:rsidRPr="00497C29">
        <w:rPr>
          <w:rStyle w:val="StyleUnderline"/>
        </w:rPr>
        <w:t>05</w:t>
      </w:r>
      <w:r w:rsidRPr="00497C29">
        <w:rPr>
          <w:sz w:val="16"/>
        </w:rPr>
        <w:t xml:space="preserve"> </w:t>
      </w:r>
      <w:r w:rsidRPr="00497C29">
        <w:rPr>
          <w:rStyle w:val="StyleUnderline"/>
        </w:rPr>
        <w:t xml:space="preserve">more than 30,000 New York City </w:t>
      </w:r>
      <w:r w:rsidRPr="00497C29">
        <w:rPr>
          <w:rStyle w:val="StyleUnderline"/>
          <w:highlight w:val="green"/>
        </w:rPr>
        <w:t>transit workers walked out</w:t>
      </w:r>
      <w:r w:rsidRPr="00497C29">
        <w:rPr>
          <w:rStyle w:val="StyleUnderline"/>
        </w:rPr>
        <w:t xml:space="preserve"> over economic issues</w:t>
      </w:r>
      <w:r w:rsidRPr="00497C29">
        <w:rPr>
          <w:sz w:val="16"/>
        </w:rPr>
        <w:t xml:space="preserve"> </w:t>
      </w:r>
      <w:r w:rsidRPr="00497C29">
        <w:rPr>
          <w:rStyle w:val="StyleUnderline"/>
        </w:rPr>
        <w:t>despite the state</w:t>
      </w:r>
      <w:r w:rsidRPr="00497C29">
        <w:rPr>
          <w:sz w:val="16"/>
        </w:rPr>
        <w:t xml:space="preserve"> of New York’s Taylor </w:t>
      </w:r>
      <w:r w:rsidRPr="00497C29">
        <w:rPr>
          <w:rStyle w:val="StyleUnderline"/>
        </w:rPr>
        <w:t>Law, which prohibits all public sector strikes.</w:t>
      </w:r>
      <w:r w:rsidRPr="00497C29">
        <w:rPr>
          <w:sz w:val="16"/>
        </w:rPr>
        <w:t xml:space="preserve"> </w:t>
      </w:r>
      <w:r w:rsidRPr="00497C29">
        <w:rPr>
          <w:rStyle w:val="StyleUnderline"/>
        </w:rPr>
        <w:t>Not only did the workers face the loss o</w:t>
      </w:r>
      <w:r w:rsidRPr="00497C29">
        <w:rPr>
          <w:sz w:val="16"/>
        </w:rPr>
        <w:t xml:space="preserve">f two days’ </w:t>
      </w:r>
      <w:r w:rsidRPr="00497C29">
        <w:rPr>
          <w:rStyle w:val="StyleUnderline"/>
        </w:rPr>
        <w:t>pay</w:t>
      </w:r>
      <w:r w:rsidRPr="00497C29">
        <w:rPr>
          <w:sz w:val="16"/>
        </w:rPr>
        <w:t xml:space="preserve"> for each day on strike, but a </w:t>
      </w:r>
      <w:r w:rsidRPr="00497C29">
        <w:rPr>
          <w:rStyle w:val="StyleUnderline"/>
        </w:rPr>
        <w:t xml:space="preserve">court ordered that the </w:t>
      </w:r>
      <w:r w:rsidRPr="00497C29">
        <w:rPr>
          <w:rStyle w:val="StyleUnderline"/>
          <w:highlight w:val="green"/>
        </w:rPr>
        <w:t>union be fined $1 million</w:t>
      </w:r>
      <w:r w:rsidRPr="00497C29">
        <w:rPr>
          <w:rStyle w:val="StyleUnderline"/>
        </w:rPr>
        <w:t xml:space="preserve"> per day. Union president</w:t>
      </w:r>
      <w:r w:rsidRPr="00497C29">
        <w:rPr>
          <w:sz w:val="16"/>
        </w:rPr>
        <w:t xml:space="preserve"> Roger T</w:t>
      </w:r>
      <w:r w:rsidRPr="00497C29">
        <w:rPr>
          <w:rStyle w:val="StyleUnderline"/>
        </w:rPr>
        <w:t xml:space="preserve">oussaint held firm, likening the strikers to Rosa Parks. “There is a </w:t>
      </w:r>
      <w:r w:rsidRPr="00497C29">
        <w:rPr>
          <w:rStyle w:val="StyleUnderline"/>
          <w:highlight w:val="green"/>
        </w:rPr>
        <w:t>higher calling</w:t>
      </w:r>
      <w:r w:rsidRPr="00497C29">
        <w:rPr>
          <w:rStyle w:val="StyleUnderline"/>
        </w:rPr>
        <w:t xml:space="preserve"> than the law,” he declared. “That is </w:t>
      </w:r>
      <w:r w:rsidRPr="00497C29">
        <w:rPr>
          <w:rStyle w:val="Emphasis"/>
          <w:highlight w:val="green"/>
        </w:rPr>
        <w:t>justice and equality</w:t>
      </w:r>
      <w:r w:rsidRPr="00497C29">
        <w:rPr>
          <w:rStyle w:val="Emphasis"/>
        </w:rPr>
        <w:t>.”</w:t>
      </w:r>
      <w:r w:rsidRPr="00497C29">
        <w:rPr>
          <w:rStyle w:val="StyleUnderline"/>
        </w:rPr>
        <w:t xml:space="preserve"> The </w:t>
      </w:r>
      <w:r w:rsidRPr="00497C29">
        <w:rPr>
          <w:rStyle w:val="StyleUnderline"/>
          <w:highlight w:val="green"/>
        </w:rPr>
        <w:t>transit strike exemplified</w:t>
      </w:r>
      <w:r w:rsidRPr="00497C29">
        <w:rPr>
          <w:rStyle w:val="StyleUnderline"/>
        </w:rPr>
        <w:t xml:space="preserve"> labor civil </w:t>
      </w:r>
      <w:r w:rsidRPr="00497C29">
        <w:rPr>
          <w:rStyle w:val="StyleUnderline"/>
          <w:highlight w:val="green"/>
        </w:rPr>
        <w:t>disobedience at its most effective</w:t>
      </w:r>
      <w:r w:rsidRPr="00497C29">
        <w:rPr>
          <w:sz w:val="16"/>
        </w:rPr>
        <w:t xml:space="preserve">. </w:t>
      </w:r>
      <w:r w:rsidRPr="00497C29">
        <w:rPr>
          <w:rStyle w:val="StyleUnderline"/>
        </w:rPr>
        <w:t xml:space="preserve">The workers were not staging a </w:t>
      </w:r>
      <w:r w:rsidRPr="00497C29">
        <w:rPr>
          <w:rStyle w:val="Emphasis"/>
        </w:rPr>
        <w:t>symbolic event;</w:t>
      </w:r>
      <w:r w:rsidRPr="00497C29">
        <w:rPr>
          <w:rStyle w:val="StyleUnderline"/>
        </w:rPr>
        <w:t xml:space="preserve"> they brought the city’s transit system </w:t>
      </w:r>
      <w:r w:rsidRPr="00497C29">
        <w:rPr>
          <w:rStyle w:val="Emphasis"/>
        </w:rPr>
        <w:t>to a halt.</w:t>
      </w:r>
      <w:r w:rsidRPr="00497C29">
        <w:rPr>
          <w:sz w:val="16"/>
        </w:rPr>
        <w:t xml:space="preserve"> </w:t>
      </w:r>
      <w:r w:rsidRPr="00497C29">
        <w:rPr>
          <w:rStyle w:val="StyleUnderline"/>
        </w:rPr>
        <w:t xml:space="preserve">They </w:t>
      </w:r>
      <w:r w:rsidRPr="00497C29">
        <w:rPr>
          <w:rStyle w:val="StyleUnderline"/>
          <w:highlight w:val="green"/>
        </w:rPr>
        <w:t xml:space="preserve">claimed their </w:t>
      </w:r>
      <w:r w:rsidRPr="00497C29">
        <w:rPr>
          <w:rStyle w:val="Emphasis"/>
          <w:highlight w:val="green"/>
        </w:rPr>
        <w:t>fundamental right</w:t>
      </w:r>
      <w:r w:rsidRPr="00497C29">
        <w:rPr>
          <w:rStyle w:val="Emphasis"/>
        </w:rPr>
        <w:t xml:space="preserve"> </w:t>
      </w:r>
      <w:r w:rsidRPr="00497C29">
        <w:rPr>
          <w:rStyle w:val="StyleUnderline"/>
        </w:rPr>
        <w:t xml:space="preserve">to collective action </w:t>
      </w:r>
      <w:r w:rsidRPr="00497C29">
        <w:rPr>
          <w:rStyle w:val="StyleUnderline"/>
          <w:highlight w:val="green"/>
        </w:rPr>
        <w:t>despite a statute that outlawed</w:t>
      </w:r>
      <w:r w:rsidRPr="00497C29">
        <w:rPr>
          <w:rStyle w:val="StyleUnderline"/>
        </w:rPr>
        <w:t xml:space="preserve"> it.</w:t>
      </w:r>
      <w:r w:rsidRPr="00497C29">
        <w:rPr>
          <w:sz w:val="16"/>
        </w:rPr>
        <w:t xml:space="preserve"> </w:t>
      </w:r>
      <w:r w:rsidRPr="00497C29">
        <w:rPr>
          <w:rStyle w:val="StyleUnderline"/>
        </w:rPr>
        <w:t>For a precious moment, public attention was riveted on the drama of workers defying a draconian strike ban. How did national labor leaders react</w:t>
      </w:r>
      <w:r w:rsidRPr="00497C29">
        <w:rPr>
          <w:sz w:val="16"/>
        </w:rPr>
        <w:t xml:space="preserve">? AFL-CIO president John Sweeney issued a routine statement of support, while </w:t>
      </w:r>
      <w:r w:rsidRPr="00497C29">
        <w:rPr>
          <w:rStyle w:val="StyleUnderline"/>
        </w:rPr>
        <w:t xml:space="preserve">most </w:t>
      </w:r>
      <w:r w:rsidRPr="00497C29">
        <w:rPr>
          <w:sz w:val="16"/>
        </w:rPr>
        <w:t xml:space="preserve">others </w:t>
      </w:r>
      <w:r w:rsidRPr="00497C29">
        <w:rPr>
          <w:rStyle w:val="StyleUnderline"/>
        </w:rPr>
        <w:t>did nothing at all.</w:t>
      </w:r>
      <w:r w:rsidRPr="00497C29">
        <w:rPr>
          <w:sz w:val="16"/>
        </w:rPr>
        <w:t xml:space="preserve"> To </w:t>
      </w:r>
      <w:r w:rsidRPr="00497C29">
        <w:rPr>
          <w:rStyle w:val="StyleUnderline"/>
        </w:rPr>
        <w:t xml:space="preserve">anybody watching the drama unfold, the message was clear: </w:t>
      </w:r>
      <w:r w:rsidRPr="00497C29">
        <w:rPr>
          <w:rStyle w:val="Emphasis"/>
          <w:highlight w:val="green"/>
        </w:rPr>
        <w:lastRenderedPageBreak/>
        <w:t>there is no right to strike</w:t>
      </w:r>
      <w:r w:rsidRPr="00497C29">
        <w:rPr>
          <w:sz w:val="16"/>
        </w:rPr>
        <w:t xml:space="preserve">, even in the House of Labor. About </w:t>
      </w:r>
      <w:r w:rsidRPr="00497C29">
        <w:rPr>
          <w:rStyle w:val="StyleUnderline"/>
        </w:rPr>
        <w:t>a decade earlier</w:t>
      </w:r>
      <w:r w:rsidRPr="00497C29">
        <w:rPr>
          <w:sz w:val="16"/>
        </w:rPr>
        <w:t xml:space="preserve"> in 1996, Stephen </w:t>
      </w:r>
      <w:r w:rsidRPr="00497C29">
        <w:rPr>
          <w:rStyle w:val="StyleUnderline"/>
        </w:rPr>
        <w:t>Lerner</w:t>
      </w:r>
      <w:r w:rsidRPr="00497C29">
        <w:rPr>
          <w:sz w:val="16"/>
        </w:rPr>
        <w:t xml:space="preserve">, fresh from a successful campaign to organize Los Angeles janitors, </w:t>
      </w:r>
      <w:r w:rsidRPr="00497C29">
        <w:rPr>
          <w:rStyle w:val="StyleUnderline"/>
        </w:rPr>
        <w:t xml:space="preserve">had warned in Boston Review that </w:t>
      </w:r>
      <w:r w:rsidRPr="00497C29">
        <w:rPr>
          <w:rStyle w:val="StyleUnderline"/>
          <w:highlight w:val="green"/>
        </w:rPr>
        <w:t xml:space="preserve">private sector unions faced an </w:t>
      </w:r>
      <w:r w:rsidRPr="00497C29">
        <w:rPr>
          <w:rStyle w:val="Emphasis"/>
          <w:highlight w:val="green"/>
        </w:rPr>
        <w:t>existential crisis</w:t>
      </w:r>
      <w:r w:rsidRPr="00497C29">
        <w:rPr>
          <w:sz w:val="16"/>
        </w:rPr>
        <w:t xml:space="preserve">: density could soon drop from 10.3 percent to 5 percent if unions did not expand their activity beyond the limits imposed by American law. </w:t>
      </w:r>
      <w:r w:rsidRPr="00497C29">
        <w:rPr>
          <w:rStyle w:val="StyleUnderline"/>
        </w:rPr>
        <w:t>He called for unions to develop broad organizing strategies</w:t>
      </w:r>
      <w:r w:rsidRPr="00497C29">
        <w:rPr>
          <w:sz w:val="16"/>
        </w:rPr>
        <w:t>—industry-wide and regional—</w:t>
      </w:r>
      <w:r w:rsidRPr="00497C29">
        <w:rPr>
          <w:rStyle w:val="StyleUnderline"/>
        </w:rPr>
        <w:t>and to engage in civil disobedience</w:t>
      </w:r>
      <w:r w:rsidRPr="00497C29">
        <w:rPr>
          <w:sz w:val="16"/>
        </w:rPr>
        <w:t xml:space="preserve">. </w:t>
      </w:r>
      <w:r w:rsidRPr="00497C29">
        <w:rPr>
          <w:rStyle w:val="StyleUnderline"/>
        </w:rPr>
        <w:t>Few embraced these radical strategies</w:t>
      </w:r>
      <w:r w:rsidRPr="00497C29">
        <w:rPr>
          <w:sz w:val="16"/>
        </w:rPr>
        <w:t xml:space="preserve">. Today private sector union density is about 6.5 percent, not quite as low as Lerner predicted, but down from a high of over 30 percent in the mid-1950s. </w:t>
      </w:r>
      <w:r w:rsidRPr="00497C29">
        <w:rPr>
          <w:rStyle w:val="StyleUnderline"/>
          <w:highlight w:val="green"/>
        </w:rPr>
        <w:t>Union decline matters</w:t>
      </w:r>
      <w:r w:rsidRPr="00497C29">
        <w:rPr>
          <w:rStyle w:val="StyleUnderline"/>
        </w:rPr>
        <w:t xml:space="preserve">. For half a century, </w:t>
      </w:r>
      <w:r w:rsidRPr="00497C29">
        <w:rPr>
          <w:rStyle w:val="StyleUnderline"/>
          <w:highlight w:val="green"/>
        </w:rPr>
        <w:t xml:space="preserve">it has moved in lock step with the </w:t>
      </w:r>
      <w:r w:rsidRPr="00497C29">
        <w:rPr>
          <w:rStyle w:val="Emphasis"/>
          <w:highlight w:val="green"/>
        </w:rPr>
        <w:t>increase in income inequality.</w:t>
      </w:r>
      <w:r w:rsidRPr="00497C29">
        <w:rPr>
          <w:sz w:val="16"/>
        </w:rPr>
        <w:t xml:space="preserve"> </w:t>
      </w:r>
      <w:r w:rsidRPr="00497C29">
        <w:rPr>
          <w:rStyle w:val="StyleUnderline"/>
        </w:rPr>
        <w:t>According to</w:t>
      </w:r>
      <w:r w:rsidRPr="00497C29">
        <w:rPr>
          <w:sz w:val="16"/>
        </w:rPr>
        <w:t xml:space="preserve"> an </w:t>
      </w:r>
      <w:r w:rsidRPr="00497C29">
        <w:rPr>
          <w:rStyle w:val="StyleUnderline"/>
        </w:rPr>
        <w:t>I</w:t>
      </w:r>
      <w:r w:rsidRPr="00497C29">
        <w:rPr>
          <w:sz w:val="16"/>
        </w:rPr>
        <w:t xml:space="preserve">nternational </w:t>
      </w:r>
      <w:r w:rsidRPr="00497C29">
        <w:rPr>
          <w:rStyle w:val="StyleUnderline"/>
        </w:rPr>
        <w:t>M</w:t>
      </w:r>
      <w:r w:rsidRPr="00497C29">
        <w:rPr>
          <w:sz w:val="16"/>
        </w:rPr>
        <w:t xml:space="preserve">onetary </w:t>
      </w:r>
      <w:r w:rsidRPr="00497C29">
        <w:rPr>
          <w:rStyle w:val="StyleUnderline"/>
        </w:rPr>
        <w:t>F</w:t>
      </w:r>
      <w:r w:rsidRPr="00497C29">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497C29">
        <w:rPr>
          <w:rStyle w:val="StyleUnderline"/>
          <w:highlight w:val="green"/>
        </w:rPr>
        <w:t>The problem is structural</w:t>
      </w:r>
      <w:r w:rsidRPr="00497C29">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497C29">
        <w:rPr>
          <w:rStyle w:val="StyleUnderline"/>
        </w:rPr>
        <w:t xml:space="preserve">This constraint is </w:t>
      </w:r>
      <w:r w:rsidRPr="00497C29">
        <w:rPr>
          <w:rStyle w:val="StyleUnderline"/>
          <w:highlight w:val="green"/>
        </w:rPr>
        <w:t>rooted in the American system of exclusive representation</w:t>
      </w:r>
      <w:r w:rsidRPr="00497C29">
        <w:rPr>
          <w:rStyle w:val="StyleUnderline"/>
        </w:rPr>
        <w:t xml:space="preserve">, which </w:t>
      </w:r>
      <w:r w:rsidRPr="00497C29">
        <w:rPr>
          <w:rStyle w:val="StyleUnderline"/>
          <w:highlight w:val="green"/>
        </w:rPr>
        <w:t>divides workers</w:t>
      </w:r>
      <w:r w:rsidRPr="00497C29">
        <w:rPr>
          <w:rStyle w:val="StyleUnderline"/>
        </w:rPr>
        <w:t xml:space="preserve"> into thousands of bargaining unit boxes, gives unions property interests in particular boxes, and penalizes unions for doing anything other than defending existing boxes and acquiring new ones</w:t>
      </w:r>
      <w:r w:rsidRPr="00497C29">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497C29">
        <w:rPr>
          <w:rStyle w:val="StyleUnderline"/>
        </w:rPr>
        <w:t>prospects are not as grim as they appear. Over the past decade, there has been an undeniable shift toward class politics, most visibly evidenced by Occupy Wall Street,</w:t>
      </w:r>
      <w:r w:rsidRPr="00497C29">
        <w:rPr>
          <w:sz w:val="16"/>
        </w:rPr>
        <w:t xml:space="preserve"> the Bernie Sanders campaign, the Fight for Fifteen, and the rise of a Black Lives Matter movement that supports economic justice demands, including the right to organize. </w:t>
      </w:r>
      <w:r w:rsidRPr="00497C29">
        <w:rPr>
          <w:rStyle w:val="StyleUnderline"/>
        </w:rPr>
        <w:t xml:space="preserve">Building the labor movement in this period of danger and opportunity will require not only heeding Lerner’s call for a strategic shift and extralegal action; </w:t>
      </w:r>
      <w:r w:rsidRPr="00497C29">
        <w:rPr>
          <w:rStyle w:val="StyleUnderline"/>
          <w:highlight w:val="green"/>
        </w:rPr>
        <w:t xml:space="preserve">labor must also </w:t>
      </w:r>
      <w:r w:rsidRPr="00497C29">
        <w:rPr>
          <w:rStyle w:val="Emphasis"/>
          <w:highlight w:val="green"/>
        </w:rPr>
        <w:t>reclaim the right to strike</w:t>
      </w:r>
      <w:r w:rsidRPr="00497C29">
        <w:rPr>
          <w:rStyle w:val="StyleUnderline"/>
        </w:rPr>
        <w:t xml:space="preserve"> and </w:t>
      </w:r>
      <w:r w:rsidRPr="00497C29">
        <w:rPr>
          <w:rStyle w:val="StyleUnderline"/>
          <w:highlight w:val="green"/>
        </w:rPr>
        <w:t>confront the</w:t>
      </w:r>
      <w:r w:rsidRPr="00497C29">
        <w:rPr>
          <w:rStyle w:val="StyleUnderline"/>
        </w:rPr>
        <w:t xml:space="preserve"> deep structural </w:t>
      </w:r>
      <w:r w:rsidRPr="00497C29">
        <w:rPr>
          <w:rStyle w:val="StyleUnderline"/>
          <w:highlight w:val="green"/>
        </w:rPr>
        <w:t>disabilities</w:t>
      </w:r>
      <w:r w:rsidRPr="00497C29">
        <w:rPr>
          <w:rStyle w:val="StyleUnderline"/>
        </w:rPr>
        <w:t xml:space="preserve"> </w:t>
      </w:r>
      <w:r w:rsidRPr="00497C29">
        <w:rPr>
          <w:rStyle w:val="StyleUnderline"/>
          <w:highlight w:val="green"/>
        </w:rPr>
        <w:t>that impede unions</w:t>
      </w:r>
      <w:r w:rsidRPr="00497C29">
        <w:rPr>
          <w:rStyle w:val="StyleUnderline"/>
        </w:rPr>
        <w:t xml:space="preserve"> from challenging corporate power.</w:t>
      </w:r>
    </w:p>
    <w:p w14:paraId="783C202C" w14:textId="77777777" w:rsidR="00545288" w:rsidRPr="00497C29" w:rsidRDefault="00545288" w:rsidP="00545288"/>
    <w:p w14:paraId="35AB381D" w14:textId="77777777" w:rsidR="00545288" w:rsidRPr="004F58CA" w:rsidRDefault="00545288" w:rsidP="00545288">
      <w:pPr>
        <w:rPr>
          <w:rFonts w:asciiTheme="majorHAnsi" w:hAnsiTheme="majorHAnsi" w:cstheme="majorHAnsi"/>
          <w:sz w:val="16"/>
        </w:rPr>
      </w:pPr>
    </w:p>
    <w:p w14:paraId="0DDA4AAB" w14:textId="77777777" w:rsidR="00545288" w:rsidRPr="00497C29" w:rsidRDefault="00545288" w:rsidP="00545288">
      <w:pPr>
        <w:pStyle w:val="Heading4"/>
        <w:rPr>
          <w:rFonts w:cs="Calibri"/>
        </w:rPr>
      </w:pPr>
      <w:r w:rsidRPr="00497C29">
        <w:rPr>
          <w:rFonts w:cs="Calibri"/>
          <w:u w:val="single"/>
        </w:rPr>
        <w:t>Striketober</w:t>
      </w:r>
      <w:r w:rsidRPr="00497C29">
        <w:rPr>
          <w:rFonts w:cs="Calibri"/>
          <w:i/>
        </w:rPr>
        <w:t xml:space="preserve"> </w:t>
      </w:r>
      <w:r w:rsidRPr="00497C29">
        <w:rPr>
          <w:rFonts w:cs="Calibri"/>
        </w:rPr>
        <w:t xml:space="preserve">shows strikes are </w:t>
      </w:r>
      <w:r w:rsidRPr="00497C29">
        <w:rPr>
          <w:rFonts w:cs="Calibri"/>
          <w:u w:val="single"/>
        </w:rPr>
        <w:t>possible</w:t>
      </w:r>
      <w:r w:rsidRPr="00497C29">
        <w:rPr>
          <w:rFonts w:cs="Calibri"/>
        </w:rPr>
        <w:t xml:space="preserve"> and </w:t>
      </w:r>
      <w:r w:rsidRPr="00497C29">
        <w:rPr>
          <w:rFonts w:cs="Calibri"/>
          <w:u w:val="single"/>
        </w:rPr>
        <w:t>thump any disad link</w:t>
      </w:r>
      <w:r w:rsidRPr="00497C29">
        <w:rPr>
          <w:rFonts w:cs="Calibri"/>
        </w:rPr>
        <w:t>, but this burst will not last into any long-term change – the question of solvency is sustainability</w:t>
      </w:r>
    </w:p>
    <w:p w14:paraId="0A6F4CAE" w14:textId="77777777" w:rsidR="00545288" w:rsidRPr="00497C29" w:rsidRDefault="00545288" w:rsidP="00545288">
      <w:pPr>
        <w:rPr>
          <w:rStyle w:val="Style13ptBold"/>
        </w:rPr>
      </w:pPr>
      <w:r w:rsidRPr="00497C29">
        <w:rPr>
          <w:rStyle w:val="Style13ptBold"/>
        </w:rPr>
        <w:t>Greenhouse 10-23-21</w:t>
      </w:r>
    </w:p>
    <w:p w14:paraId="6ADD586B" w14:textId="77777777" w:rsidR="00545288" w:rsidRPr="00497C29" w:rsidRDefault="00545288" w:rsidP="00545288">
      <w:pPr>
        <w:rPr>
          <w:sz w:val="16"/>
        </w:rPr>
      </w:pPr>
      <w:r w:rsidRPr="00497C29">
        <w:rPr>
          <w:sz w:val="16"/>
        </w:rPr>
        <w:t>(Steven, https://www.theguardian.com/us-news/2021/oct/23/striketober-unions-strikes-workers-lasting-change)</w:t>
      </w:r>
    </w:p>
    <w:p w14:paraId="4895FD54" w14:textId="77777777" w:rsidR="00545288" w:rsidRPr="00497C29" w:rsidRDefault="00545288" w:rsidP="00545288">
      <w:pPr>
        <w:rPr>
          <w:sz w:val="16"/>
        </w:rPr>
      </w:pPr>
      <w:r w:rsidRPr="00497C29">
        <w:rPr>
          <w:rStyle w:val="StyleUnderline"/>
        </w:rPr>
        <w:t xml:space="preserve">US </w:t>
      </w:r>
      <w:r w:rsidRPr="00497C29">
        <w:rPr>
          <w:rStyle w:val="StyleUnderline"/>
          <w:highlight w:val="green"/>
        </w:rPr>
        <w:t>labor unions have been on the defensive for decades</w:t>
      </w:r>
      <w:r w:rsidRPr="00497C29">
        <w:rPr>
          <w:rStyle w:val="StyleUnderline"/>
        </w:rPr>
        <w:t xml:space="preserve"> </w:t>
      </w:r>
      <w:r w:rsidRPr="00497C29">
        <w:rPr>
          <w:rStyle w:val="StyleUnderline"/>
          <w:highlight w:val="green"/>
        </w:rPr>
        <w:t>but</w:t>
      </w:r>
      <w:r w:rsidRPr="00497C29">
        <w:rPr>
          <w:rStyle w:val="StyleUnderline"/>
        </w:rPr>
        <w:t xml:space="preserve"> this October there has been a </w:t>
      </w:r>
      <w:r w:rsidRPr="00497C29">
        <w:rPr>
          <w:rStyle w:val="StyleUnderline"/>
          <w:highlight w:val="green"/>
        </w:rPr>
        <w:t>surprising</w:t>
      </w:r>
      <w:r w:rsidRPr="00497C29">
        <w:rPr>
          <w:rStyle w:val="StyleUnderline"/>
        </w:rPr>
        <w:t xml:space="preserve"> </w:t>
      </w:r>
      <w:r w:rsidRPr="00497C29">
        <w:rPr>
          <w:rStyle w:val="StyleUnderline"/>
          <w:highlight w:val="green"/>
        </w:rPr>
        <w:t>burst</w:t>
      </w:r>
      <w:r w:rsidRPr="00497C29">
        <w:rPr>
          <w:rStyle w:val="StyleUnderline"/>
        </w:rPr>
        <w:t xml:space="preserve"> </w:t>
      </w:r>
      <w:r w:rsidRPr="00497C29">
        <w:rPr>
          <w:rStyle w:val="StyleUnderline"/>
          <w:highlight w:val="green"/>
        </w:rPr>
        <w:t xml:space="preserve">of </w:t>
      </w:r>
      <w:r w:rsidRPr="00497C29">
        <w:rPr>
          <w:rStyle w:val="Emphasis"/>
          <w:highlight w:val="green"/>
        </w:rPr>
        <w:t>worker militancy and strikes</w:t>
      </w:r>
      <w:r w:rsidRPr="00497C29">
        <w:rPr>
          <w:sz w:val="16"/>
        </w:rPr>
        <w:t xml:space="preserve"> as workers have gone on the offensive to demand more. </w:t>
      </w:r>
      <w:r w:rsidRPr="00497C29">
        <w:rPr>
          <w:rStyle w:val="StyleUnderline"/>
        </w:rPr>
        <w:t xml:space="preserve">Experts are predicting </w:t>
      </w:r>
      <w:r w:rsidRPr="00497C29">
        <w:rPr>
          <w:rStyle w:val="Emphasis"/>
        </w:rPr>
        <w:t>more actions to come</w:t>
      </w:r>
      <w:r w:rsidRPr="00497C29">
        <w:rPr>
          <w:sz w:val="16"/>
        </w:rPr>
        <w:t xml:space="preserve"> </w:t>
      </w:r>
      <w:r w:rsidRPr="00497C29">
        <w:rPr>
          <w:rStyle w:val="StyleUnderline"/>
        </w:rPr>
        <w:t xml:space="preserve">but </w:t>
      </w:r>
      <w:r w:rsidRPr="00497C29">
        <w:rPr>
          <w:rStyle w:val="StyleUnderline"/>
          <w:highlight w:val="green"/>
        </w:rPr>
        <w:t xml:space="preserve">whether </w:t>
      </w:r>
      <w:r w:rsidRPr="00497C29">
        <w:rPr>
          <w:rStyle w:val="Emphasis"/>
          <w:highlight w:val="green"/>
        </w:rPr>
        <w:t>“Striketober</w:t>
      </w:r>
      <w:r w:rsidRPr="00497C29">
        <w:rPr>
          <w:rStyle w:val="StyleUnderline"/>
          <w:highlight w:val="green"/>
        </w:rPr>
        <w:t xml:space="preserve">” can lead to permanent change remains an </w:t>
      </w:r>
      <w:r w:rsidRPr="00497C29">
        <w:rPr>
          <w:rStyle w:val="Emphasis"/>
          <w:highlight w:val="green"/>
        </w:rPr>
        <w:t>open question.</w:t>
      </w:r>
      <w:r w:rsidRPr="00497C29">
        <w:rPr>
          <w:rStyle w:val="StyleUnderline"/>
        </w:rPr>
        <w:t xml:space="preserve"> </w:t>
      </w:r>
      <w:r w:rsidRPr="00497C29">
        <w:rPr>
          <w:rStyle w:val="Emphasis"/>
        </w:rPr>
        <w:t>The scale of industrial action is truly remarkable</w:t>
      </w:r>
      <w:r w:rsidRPr="00497C29">
        <w:rPr>
          <w:sz w:val="16"/>
        </w:rPr>
        <w:t xml:space="preserve">. </w:t>
      </w:r>
      <w:r w:rsidRPr="00497C29">
        <w:rPr>
          <w:rStyle w:val="StyleUnderline"/>
        </w:rPr>
        <w:t xml:space="preserve">Ten thousand </w:t>
      </w:r>
      <w:r w:rsidRPr="00497C29">
        <w:rPr>
          <w:rStyle w:val="StyleUnderline"/>
          <w:highlight w:val="green"/>
        </w:rPr>
        <w:t>John Deere</w:t>
      </w:r>
      <w:r w:rsidRPr="00497C29">
        <w:rPr>
          <w:rStyle w:val="StyleUnderline"/>
        </w:rPr>
        <w:t xml:space="preserve"> workers</w:t>
      </w:r>
      <w:r w:rsidRPr="00497C29">
        <w:rPr>
          <w:sz w:val="16"/>
        </w:rPr>
        <w:t xml:space="preserve"> have gone on strike, </w:t>
      </w:r>
      <w:r w:rsidRPr="00497C29">
        <w:rPr>
          <w:rStyle w:val="StyleUnderline"/>
        </w:rPr>
        <w:t xml:space="preserve">1,400 </w:t>
      </w:r>
      <w:r w:rsidRPr="00497C29">
        <w:rPr>
          <w:rStyle w:val="StyleUnderline"/>
          <w:highlight w:val="green"/>
        </w:rPr>
        <w:t>Kellogg</w:t>
      </w:r>
      <w:r w:rsidRPr="00497C29">
        <w:rPr>
          <w:rStyle w:val="StyleUnderline"/>
        </w:rPr>
        <w:t xml:space="preserve"> workers</w:t>
      </w:r>
      <w:r w:rsidRPr="00497C29">
        <w:rPr>
          <w:sz w:val="16"/>
        </w:rPr>
        <w:t xml:space="preserve"> have walked out, as well as a walkout threatened by more than </w:t>
      </w:r>
      <w:r w:rsidRPr="00497C29">
        <w:rPr>
          <w:rStyle w:val="StyleUnderline"/>
        </w:rPr>
        <w:t xml:space="preserve">30,000 </w:t>
      </w:r>
      <w:r w:rsidRPr="00497C29">
        <w:rPr>
          <w:rStyle w:val="StyleUnderline"/>
          <w:highlight w:val="green"/>
        </w:rPr>
        <w:t>Kaiser</w:t>
      </w:r>
      <w:r w:rsidRPr="00497C29">
        <w:rPr>
          <w:rStyle w:val="StyleUnderline"/>
        </w:rPr>
        <w:t xml:space="preserve"> Permanente</w:t>
      </w:r>
      <w:r w:rsidRPr="00497C29">
        <w:rPr>
          <w:sz w:val="16"/>
        </w:rPr>
        <w:t xml:space="preserve"> workers, all inflamed by a profound disconnect between labor and management. Many </w:t>
      </w:r>
      <w:r w:rsidRPr="00497C29">
        <w:rPr>
          <w:rStyle w:val="StyleUnderline"/>
          <w:highlight w:val="green"/>
        </w:rPr>
        <w:t>frontline workers</w:t>
      </w:r>
      <w:r w:rsidRPr="00497C29">
        <w:rPr>
          <w:sz w:val="16"/>
        </w:rPr>
        <w:t xml:space="preserve"> – after working so hard and risking their lives during the pandemic – </w:t>
      </w:r>
      <w:r w:rsidRPr="00497C29">
        <w:rPr>
          <w:rStyle w:val="StyleUnderline"/>
        </w:rPr>
        <w:t xml:space="preserve">say they </w:t>
      </w:r>
      <w:r w:rsidRPr="00497C29">
        <w:rPr>
          <w:rStyle w:val="StyleUnderline"/>
        </w:rPr>
        <w:lastRenderedPageBreak/>
        <w:t>deserve substantial raises</w:t>
      </w:r>
      <w:r w:rsidRPr="00497C29">
        <w:rPr>
          <w:sz w:val="16"/>
        </w:rPr>
        <w:t xml:space="preserve"> along with lots of gratitude. W</w:t>
      </w:r>
      <w:r w:rsidRPr="00497C29">
        <w:rPr>
          <w:rStyle w:val="StyleUnderline"/>
        </w:rPr>
        <w:t xml:space="preserve">ith this in mind and with myriad employers complaining of a labor shortage, many workers believe </w:t>
      </w:r>
      <w:r w:rsidRPr="00497C29">
        <w:rPr>
          <w:rStyle w:val="StyleUnderline"/>
          <w:highlight w:val="green"/>
        </w:rPr>
        <w:t xml:space="preserve">it’s an </w:t>
      </w:r>
      <w:r w:rsidRPr="00497C29">
        <w:rPr>
          <w:rStyle w:val="Emphasis"/>
          <w:highlight w:val="green"/>
        </w:rPr>
        <w:t>opportune time</w:t>
      </w:r>
      <w:r w:rsidRPr="00497C29">
        <w:rPr>
          <w:rStyle w:val="StyleUnderline"/>
          <w:highlight w:val="green"/>
        </w:rPr>
        <w:t xml:space="preserve"> to demand more and go on strike</w:t>
      </w:r>
      <w:r w:rsidRPr="00497C29">
        <w:rPr>
          <w:rStyle w:val="StyleUnderline"/>
        </w:rPr>
        <w:t xml:space="preserve">. It doesn’t hurt that </w:t>
      </w:r>
      <w:r w:rsidRPr="00497C29">
        <w:rPr>
          <w:rStyle w:val="StyleUnderline"/>
          <w:highlight w:val="green"/>
        </w:rPr>
        <w:t xml:space="preserve">there’s a </w:t>
      </w:r>
      <w:r w:rsidRPr="00497C29">
        <w:rPr>
          <w:rStyle w:val="Emphasis"/>
          <w:highlight w:val="green"/>
        </w:rPr>
        <w:t>strongly pro-union president</w:t>
      </w:r>
      <w:r w:rsidRPr="00497C29">
        <w:rPr>
          <w:rStyle w:val="StyleUnderline"/>
          <w:highlight w:val="green"/>
        </w:rPr>
        <w:t xml:space="preserve"> in the White House and there’s </w:t>
      </w:r>
      <w:r w:rsidRPr="00497C29">
        <w:rPr>
          <w:rStyle w:val="Emphasis"/>
          <w:highlight w:val="green"/>
        </w:rPr>
        <w:t>more public support</w:t>
      </w:r>
      <w:r w:rsidRPr="00497C29">
        <w:rPr>
          <w:rStyle w:val="StyleUnderline"/>
          <w:highlight w:val="green"/>
        </w:rPr>
        <w:t xml:space="preserve"> for unions than in decades</w:t>
      </w:r>
      <w:r w:rsidRPr="00497C29">
        <w:rPr>
          <w:rStyle w:val="StyleUnderline"/>
        </w:rPr>
        <w:t>.</w:t>
      </w:r>
      <w:r w:rsidRPr="00497C29">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497C29">
        <w:rPr>
          <w:rStyle w:val="StyleUnderline"/>
        </w:rPr>
        <w:t>Kochan, an MIT professor</w:t>
      </w:r>
      <w:r w:rsidRPr="00497C29">
        <w:rPr>
          <w:sz w:val="16"/>
        </w:rPr>
        <w:t xml:space="preserve"> of industrial relations, </w:t>
      </w:r>
      <w:r w:rsidRPr="00497C29">
        <w:rPr>
          <w:rStyle w:val="StyleUnderline"/>
        </w:rPr>
        <w:t>agreed that it was a favorable time for workers</w:t>
      </w:r>
      <w:r w:rsidRPr="00497C29">
        <w:rPr>
          <w:sz w:val="16"/>
        </w:rPr>
        <w:t xml:space="preserve"> – many corporations have substantially increased pay in response to the labor shortage. “It’s clear that workers are much more empowered,” he said. “</w:t>
      </w:r>
      <w:r w:rsidRPr="00497C29">
        <w:rPr>
          <w:rStyle w:val="Emphasis"/>
          <w:highlight w:val="green"/>
        </w:rPr>
        <w:t>They’re empowered</w:t>
      </w:r>
      <w:r w:rsidRPr="00497C29">
        <w:rPr>
          <w:rStyle w:val="Emphasis"/>
        </w:rPr>
        <w:t xml:space="preserve"> because of the labor shortage</w:t>
      </w:r>
      <w:r w:rsidRPr="00497C29">
        <w:rPr>
          <w:sz w:val="16"/>
        </w:rPr>
        <w:t>.” Kochan added: “</w:t>
      </w:r>
      <w:r w:rsidRPr="00497C29">
        <w:rPr>
          <w:rStyle w:val="Emphasis"/>
        </w:rPr>
        <w:t xml:space="preserve">These strikes could easily trigger more strike activity if several are successful or perceived to be successful.” </w:t>
      </w:r>
      <w:r w:rsidRPr="00497C29">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497C29">
        <w:rPr>
          <w:rStyle w:val="StyleUnderline"/>
        </w:rPr>
        <w:t xml:space="preserve">Professor Bruno said that in light of today’s increased worker </w:t>
      </w:r>
      <w:r w:rsidRPr="00497C29">
        <w:rPr>
          <w:rStyle w:val="StyleUnderline"/>
        </w:rPr>
        <w:lastRenderedPageBreak/>
        <w:t xml:space="preserve">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497C29">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497C29">
        <w:rPr>
          <w:rStyle w:val="StyleUnderline"/>
        </w:rPr>
        <w:t>if workers see others winning better wages and conditions through strikes, that will raise unions’ visibility and lead to more workers voting to join unions</w:t>
      </w:r>
      <w:r w:rsidRPr="00497C29">
        <w:rPr>
          <w:sz w:val="16"/>
        </w:rPr>
        <w:t xml:space="preserve">. </w:t>
      </w:r>
      <w:r w:rsidRPr="00497C29">
        <w:rPr>
          <w:rStyle w:val="StyleUnderline"/>
        </w:rPr>
        <w:t>Despite the recent turbulence</w:t>
      </w:r>
      <w:r w:rsidRPr="00497C29">
        <w:rPr>
          <w:sz w:val="16"/>
        </w:rPr>
        <w:t xml:space="preserve">, Ruth </w:t>
      </w:r>
      <w:r w:rsidRPr="00497C29">
        <w:rPr>
          <w:rStyle w:val="StyleUnderline"/>
        </w:rPr>
        <w:t>Milkman, a sociologist of labor</w:t>
      </w:r>
      <w:r w:rsidRPr="00497C29">
        <w:rPr>
          <w:sz w:val="16"/>
        </w:rPr>
        <w:t xml:space="preserve"> at City University of New York, </w:t>
      </w:r>
      <w:r w:rsidRPr="00497C29">
        <w:rPr>
          <w:rStyle w:val="StyleUnderline"/>
        </w:rPr>
        <w:t>foresees a return to the status quo</w:t>
      </w:r>
      <w:r w:rsidRPr="00497C29">
        <w:rPr>
          <w:sz w:val="16"/>
        </w:rPr>
        <w:t>. “I think things will go back to where they were once things settle down,” she said. “</w:t>
      </w:r>
      <w:r w:rsidRPr="00497C29">
        <w:rPr>
          <w:rStyle w:val="Emphasis"/>
          <w:highlight w:val="green"/>
        </w:rPr>
        <w:t>The labor shortage is not necessarily going to last</w:t>
      </w:r>
      <w:r w:rsidRPr="00497C29">
        <w:rPr>
          <w:sz w:val="16"/>
        </w:rPr>
        <w:t xml:space="preserve">.” </w:t>
      </w:r>
      <w:r w:rsidRPr="00497C29">
        <w:rPr>
          <w:rStyle w:val="StyleUnderline"/>
        </w:rPr>
        <w:t xml:space="preserve">She sees the </w:t>
      </w:r>
      <w:r w:rsidRPr="00497C29">
        <w:rPr>
          <w:rStyle w:val="StyleUnderline"/>
          <w:highlight w:val="green"/>
        </w:rPr>
        <w:t>number of strikes declining once the labor shortage ends.</w:t>
      </w:r>
      <w:r w:rsidRPr="00497C29">
        <w:rPr>
          <w:rStyle w:val="StyleUnderline"/>
        </w:rPr>
        <w:t xml:space="preserve"> In her view, union membership isn’t likely to increase markedly because “they’re not doing that much organizing. </w:t>
      </w:r>
      <w:r w:rsidRPr="00497C29">
        <w:rPr>
          <w:sz w:val="16"/>
        </w:rPr>
        <w:t xml:space="preserve">“There’s a little” – like the unionization efforts at Starbucks in Buffalo and at Amazon – “but it’s not as if there’s some big push.” </w:t>
      </w:r>
      <w:r w:rsidRPr="00497C29">
        <w:rPr>
          <w:rStyle w:val="StyleUnderline"/>
        </w:rPr>
        <w:t>A big question</w:t>
      </w:r>
      <w:r w:rsidRPr="00497C29">
        <w:rPr>
          <w:sz w:val="16"/>
        </w:rPr>
        <w:t xml:space="preserve">, Milkman said, </w:t>
      </w:r>
      <w:r w:rsidRPr="00497C29">
        <w:rPr>
          <w:rStyle w:val="Emphasis"/>
        </w:rPr>
        <w:t xml:space="preserve">was </w:t>
      </w:r>
      <w:r w:rsidRPr="00497C29">
        <w:rPr>
          <w:rStyle w:val="Emphasis"/>
          <w:highlight w:val="green"/>
        </w:rPr>
        <w:t>how can today’s labor momentum be sustained</w:t>
      </w:r>
      <w:r w:rsidRPr="00497C29">
        <w:rPr>
          <w:sz w:val="16"/>
        </w:rPr>
        <w:t xml:space="preserve">? She said it would help if Congress passed the Protecting the </w:t>
      </w:r>
      <w:r w:rsidRPr="00497C29">
        <w:rPr>
          <w:highlight w:val="green"/>
          <w:u w:val="single"/>
        </w:rPr>
        <w:t>Right to Organize</w:t>
      </w:r>
      <w:r w:rsidRPr="00497C29">
        <w:rPr>
          <w:sz w:val="16"/>
        </w:rPr>
        <w:t xml:space="preserve"> Act, which would </w:t>
      </w:r>
      <w:r w:rsidRPr="00497C29">
        <w:rPr>
          <w:highlight w:val="green"/>
          <w:u w:val="single"/>
        </w:rPr>
        <w:t>make it easier to unionize</w:t>
      </w:r>
      <w:r w:rsidRPr="00497C29">
        <w:rPr>
          <w:u w:val="single"/>
        </w:rPr>
        <w:t xml:space="preserve"> workers</w:t>
      </w:r>
      <w:r w:rsidRPr="00497C29">
        <w:rPr>
          <w:sz w:val="16"/>
        </w:rPr>
        <w:t xml:space="preserve">. That law would </w:t>
      </w:r>
      <w:r w:rsidRPr="00497C29">
        <w:rPr>
          <w:highlight w:val="green"/>
          <w:u w:val="single"/>
        </w:rPr>
        <w:t>spur</w:t>
      </w:r>
      <w:r w:rsidRPr="00497C29">
        <w:rPr>
          <w:sz w:val="16"/>
          <w:u w:val="single"/>
        </w:rPr>
        <w:t xml:space="preserve"> </w:t>
      </w:r>
      <w:r w:rsidRPr="00497C29">
        <w:rPr>
          <w:u w:val="single"/>
        </w:rPr>
        <w:t xml:space="preserve">unions to do </w:t>
      </w:r>
      <w:r w:rsidRPr="00497C29">
        <w:rPr>
          <w:highlight w:val="green"/>
          <w:u w:val="single"/>
        </w:rPr>
        <w:t>more organizing</w:t>
      </w:r>
      <w:r w:rsidRPr="00497C29">
        <w:rPr>
          <w:sz w:val="16"/>
          <w:u w:val="single"/>
        </w:rPr>
        <w:t xml:space="preserve"> </w:t>
      </w:r>
      <w:r w:rsidRPr="00497C29">
        <w:rPr>
          <w:sz w:val="16"/>
        </w:rPr>
        <w:t>and increase their chances of winning union drives. “That would be a real shot in the arm,” Milkman said.</w:t>
      </w:r>
    </w:p>
    <w:p w14:paraId="3D244E1E" w14:textId="77777777" w:rsidR="00545288" w:rsidRPr="004F58CA" w:rsidRDefault="00545288" w:rsidP="00545288">
      <w:pPr>
        <w:rPr>
          <w:rFonts w:asciiTheme="majorHAnsi" w:hAnsiTheme="majorHAnsi" w:cstheme="majorHAnsi"/>
          <w:sz w:val="16"/>
        </w:rPr>
      </w:pPr>
    </w:p>
    <w:p w14:paraId="224A72EB" w14:textId="77777777" w:rsidR="00891E7E" w:rsidRPr="00B079F6" w:rsidRDefault="00891E7E" w:rsidP="00891E7E">
      <w:pPr>
        <w:rPr>
          <w:rFonts w:asciiTheme="majorHAnsi" w:hAnsiTheme="majorHAnsi" w:cstheme="majorHAnsi"/>
          <w:color w:val="000000" w:themeColor="text1"/>
          <w:sz w:val="16"/>
        </w:rPr>
      </w:pPr>
    </w:p>
    <w:p w14:paraId="1D275E4A"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High wages are the crucial internal link for continued growth.</w:t>
      </w:r>
    </w:p>
    <w:p w14:paraId="0A590A36" w14:textId="77777777" w:rsidR="00891E7E" w:rsidRPr="00B079F6" w:rsidRDefault="00891E7E" w:rsidP="00891E7E">
      <w:pPr>
        <w:rPr>
          <w:rFonts w:asciiTheme="majorHAnsi" w:hAnsiTheme="majorHAnsi" w:cstheme="majorHAnsi"/>
          <w:color w:val="000000" w:themeColor="text1"/>
        </w:rPr>
      </w:pPr>
      <w:r w:rsidRPr="00B079F6">
        <w:rPr>
          <w:rStyle w:val="Style13ptBold"/>
          <w:rFonts w:asciiTheme="majorHAnsi" w:hAnsiTheme="majorHAnsi" w:cstheme="majorHAnsi"/>
          <w:color w:val="000000" w:themeColor="text1"/>
        </w:rPr>
        <w:t>Bivens 17</w:t>
      </w:r>
      <w:r w:rsidRPr="00B079F6">
        <w:rPr>
          <w:rFonts w:asciiTheme="majorHAnsi" w:hAnsiTheme="majorHAnsi" w:cstheme="majorHAnsi"/>
          <w:color w:val="000000" w:themeColor="text1"/>
        </w:rPr>
        <w:t xml:space="preserve"> – PhD @ The New School for Social Research (Josh, “Inequality is slowing US economic growth,” </w:t>
      </w:r>
      <w:r w:rsidRPr="00B079F6">
        <w:rPr>
          <w:rFonts w:asciiTheme="majorHAnsi" w:hAnsiTheme="majorHAnsi" w:cstheme="majorHAnsi"/>
          <w:i/>
          <w:color w:val="000000" w:themeColor="text1"/>
        </w:rPr>
        <w:t>Economic Policy Institute</w:t>
      </w:r>
      <w:r w:rsidRPr="00B079F6">
        <w:rPr>
          <w:rFonts w:asciiTheme="majorHAnsi" w:hAnsiTheme="majorHAnsi" w:cstheme="majorHAnsi"/>
          <w:color w:val="000000" w:themeColor="text1"/>
        </w:rPr>
        <w:t xml:space="preserve">, </w:t>
      </w:r>
      <w:hyperlink r:id="rId11" w:history="1">
        <w:r w:rsidRPr="00B079F6">
          <w:rPr>
            <w:rStyle w:val="Hyperlink"/>
            <w:rFonts w:asciiTheme="majorHAnsi" w:hAnsiTheme="majorHAnsi" w:cstheme="majorHAnsi"/>
            <w:color w:val="000000" w:themeColor="text1"/>
          </w:rPr>
          <w:t>https://www.epi.org/publication/secular-stagnation/)//BB</w:t>
        </w:r>
      </w:hyperlink>
    </w:p>
    <w:p w14:paraId="14E97E7B" w14:textId="77777777" w:rsidR="00891E7E" w:rsidRPr="00B079F6" w:rsidRDefault="00891E7E" w:rsidP="00891E7E">
      <w:pPr>
        <w:rPr>
          <w:rFonts w:asciiTheme="majorHAnsi" w:hAnsiTheme="majorHAnsi" w:cstheme="majorHAnsi"/>
          <w:color w:val="000000" w:themeColor="text1"/>
        </w:rPr>
      </w:pPr>
      <w:r w:rsidRPr="00B079F6">
        <w:rPr>
          <w:rFonts w:asciiTheme="majorHAnsi" w:hAnsiTheme="majorHAnsi" w:cstheme="majorHAnsi"/>
          <w:color w:val="000000" w:themeColor="text1"/>
        </w:rPr>
        <w:t xml:space="preserve">This new attention to the crisis of American pay is totally proper. </w:t>
      </w:r>
      <w:r w:rsidRPr="00B079F6">
        <w:rPr>
          <w:rStyle w:val="StyleUnderline"/>
          <w:rFonts w:asciiTheme="majorHAnsi" w:hAnsiTheme="majorHAnsi" w:cstheme="majorHAnsi"/>
          <w:color w:val="000000" w:themeColor="text1"/>
          <w:highlight w:val="yellow"/>
        </w:rPr>
        <w:t>The failure of wages</w:t>
      </w:r>
      <w:r w:rsidRPr="00B079F6">
        <w:rPr>
          <w:rStyle w:val="StyleUnderline"/>
          <w:rFonts w:asciiTheme="majorHAnsi" w:hAnsiTheme="majorHAnsi" w:cstheme="majorHAnsi"/>
          <w:color w:val="000000" w:themeColor="text1"/>
        </w:rPr>
        <w:t xml:space="preserve"> of the vast majority of Americans </w:t>
      </w:r>
      <w:r w:rsidRPr="00B079F6">
        <w:rPr>
          <w:rStyle w:val="StyleUnderline"/>
          <w:rFonts w:asciiTheme="majorHAnsi" w:hAnsiTheme="majorHAnsi" w:cstheme="majorHAnsi"/>
          <w:color w:val="000000" w:themeColor="text1"/>
          <w:highlight w:val="yellow"/>
        </w:rPr>
        <w:t>to benefit from economy-wide growth in productivity</w:t>
      </w:r>
      <w:r w:rsidRPr="00B079F6">
        <w:rPr>
          <w:rFonts w:asciiTheme="majorHAnsi" w:hAnsiTheme="majorHAnsi" w:cstheme="majorHAnsi"/>
          <w:color w:val="000000" w:themeColor="text1"/>
        </w:rPr>
        <w:t xml:space="preserve"> (or income generated in an average hour of work) </w:t>
      </w:r>
      <w:r w:rsidRPr="00B079F6">
        <w:rPr>
          <w:rStyle w:val="StyleUnderline"/>
          <w:rFonts w:asciiTheme="majorHAnsi" w:hAnsiTheme="majorHAnsi" w:cstheme="majorHAnsi"/>
          <w:color w:val="000000" w:themeColor="text1"/>
        </w:rPr>
        <w:t>has been the root cause of the stratospheric rise in inequality and the concentration of economic growth at the very top of the income distribution</w:t>
      </w:r>
      <w:r w:rsidRPr="00B079F6">
        <w:rPr>
          <w:rFonts w:asciiTheme="majorHAnsi" w:hAnsiTheme="majorHAnsi" w:cstheme="majorHAnsi"/>
          <w:color w:val="000000" w:themeColor="text1"/>
        </w:rPr>
        <w:t xml:space="preserve">. Had this upward redistribution not happened, incomes for the bottom 90 percent of Americans would be roughly 20 percent higher today.3 In short, </w:t>
      </w:r>
      <w:r w:rsidRPr="00B079F6">
        <w:rPr>
          <w:rStyle w:val="StyleUnderline"/>
          <w:rFonts w:asciiTheme="majorHAnsi" w:hAnsiTheme="majorHAnsi" w:cstheme="majorHAnsi"/>
          <w:color w:val="000000" w:themeColor="text1"/>
        </w:rPr>
        <w:t>the rise in inequality driven by anemic wage growth has imposed an “inequality tax” on American households</w:t>
      </w:r>
      <w:r w:rsidRPr="00B079F6">
        <w:rPr>
          <w:rFonts w:asciiTheme="majorHAnsi" w:hAnsiTheme="majorHAnsi" w:cstheme="majorHAnsi"/>
          <w:color w:val="000000" w:themeColor="text1"/>
        </w:rPr>
        <w:t xml:space="preserve"> that has robbed them of a fifth of their potential income. </w:t>
      </w:r>
      <w:r w:rsidRPr="00B079F6">
        <w:rPr>
          <w:rStyle w:val="StyleUnderline"/>
          <w:rFonts w:asciiTheme="majorHAnsi" w:hAnsiTheme="majorHAnsi" w:cstheme="majorHAnsi"/>
          <w:color w:val="000000" w:themeColor="text1"/>
          <w:highlight w:val="yellow"/>
        </w:rPr>
        <w:t>There would be huge benefits to American well-being from</w:t>
      </w:r>
      <w:r w:rsidRPr="00B079F6">
        <w:rPr>
          <w:rStyle w:val="StyleUnderline"/>
          <w:rFonts w:asciiTheme="majorHAnsi" w:hAnsiTheme="majorHAnsi" w:cstheme="majorHAnsi"/>
          <w:color w:val="000000" w:themeColor="text1"/>
        </w:rPr>
        <w:t xml:space="preserve"> blocking or reversing this upward </w:t>
      </w:r>
      <w:r w:rsidRPr="00B079F6">
        <w:rPr>
          <w:rStyle w:val="StyleUnderline"/>
          <w:rFonts w:asciiTheme="majorHAnsi" w:hAnsiTheme="majorHAnsi" w:cstheme="majorHAnsi"/>
          <w:color w:val="000000" w:themeColor="text1"/>
          <w:highlight w:val="yellow"/>
        </w:rPr>
        <w:t>redistribution</w:t>
      </w:r>
      <w:r w:rsidRPr="00B079F6">
        <w:rPr>
          <w:rStyle w:val="StyleUnderline"/>
          <w:rFonts w:asciiTheme="majorHAnsi" w:hAnsiTheme="majorHAnsi" w:cstheme="majorHAnsi"/>
          <w:color w:val="000000" w:themeColor="text1"/>
        </w:rPr>
        <w:t>. This welfare gain stemming from blocking upward redistribution is the primary reason to</w:t>
      </w:r>
      <w:r w:rsidRPr="00B079F6">
        <w:rPr>
          <w:rFonts w:asciiTheme="majorHAnsi" w:hAnsiTheme="majorHAnsi" w:cstheme="majorHAnsi"/>
          <w:color w:val="000000" w:themeColor="text1"/>
        </w:rPr>
        <w:t xml:space="preserve"> champion policy measures to </w:t>
      </w:r>
      <w:r w:rsidRPr="00B079F6">
        <w:rPr>
          <w:rStyle w:val="StyleUnderline"/>
          <w:rFonts w:asciiTheme="majorHAnsi" w:hAnsiTheme="majorHAnsi" w:cstheme="majorHAnsi"/>
          <w:color w:val="000000" w:themeColor="text1"/>
        </w:rPr>
        <w:t>boost wage growth</w:t>
      </w:r>
      <w:r w:rsidRPr="00B079F6">
        <w:rPr>
          <w:rFonts w:asciiTheme="majorHAnsi" w:hAnsiTheme="majorHAnsi" w:cstheme="majorHAnsi"/>
          <w:color w:val="000000" w:themeColor="text1"/>
        </w:rPr>
        <w:t xml:space="preserve"> and lead to a more equal distribution of income gains. Put simply, </w:t>
      </w:r>
      <w:r w:rsidRPr="00B079F6">
        <w:rPr>
          <w:rStyle w:val="StyleUnderline"/>
          <w:rFonts w:asciiTheme="majorHAnsi" w:hAnsiTheme="majorHAnsi" w:cstheme="majorHAnsi"/>
          <w:color w:val="000000" w:themeColor="text1"/>
        </w:rPr>
        <w:t>a dollar is worth more to a family living paycheck to paycheck than it is to families comfortably in the top 1 percent of the income distribution</w:t>
      </w:r>
      <w:r w:rsidRPr="00B079F6">
        <w:rPr>
          <w:rFonts w:asciiTheme="majorHAnsi" w:hAnsiTheme="majorHAnsi" w:cstheme="majorHAnsi"/>
          <w:color w:val="000000" w:themeColor="text1"/>
        </w:rPr>
        <w:t xml:space="preserve">. </w:t>
      </w:r>
      <w:r w:rsidRPr="00B079F6">
        <w:rPr>
          <w:rStyle w:val="StyleUnderline"/>
          <w:rFonts w:asciiTheme="majorHAnsi" w:hAnsiTheme="majorHAnsi" w:cstheme="majorHAnsi"/>
          <w:color w:val="000000" w:themeColor="text1"/>
        </w:rPr>
        <w:t>Proponents of</w:t>
      </w:r>
      <w:r w:rsidRPr="00B079F6">
        <w:rPr>
          <w:rFonts w:asciiTheme="majorHAnsi" w:hAnsiTheme="majorHAnsi" w:cstheme="majorHAnsi"/>
          <w:color w:val="000000" w:themeColor="text1"/>
        </w:rPr>
        <w:t xml:space="preserve"> increases in the minimum wage and other </w:t>
      </w:r>
      <w:r w:rsidRPr="00B079F6">
        <w:rPr>
          <w:rStyle w:val="StyleUnderline"/>
          <w:rFonts w:asciiTheme="majorHAnsi" w:hAnsiTheme="majorHAnsi" w:cstheme="majorHAnsi"/>
          <w:color w:val="000000" w:themeColor="text1"/>
        </w:rPr>
        <w:t>measures to boost American wages have</w:t>
      </w:r>
      <w:r w:rsidRPr="00B079F6">
        <w:rPr>
          <w:rFonts w:asciiTheme="majorHAnsi" w:hAnsiTheme="majorHAnsi" w:cstheme="majorHAnsi"/>
          <w:color w:val="000000" w:themeColor="text1"/>
        </w:rPr>
        <w:t xml:space="preserve"> often </w:t>
      </w:r>
      <w:r w:rsidRPr="00B079F6">
        <w:rPr>
          <w:rStyle w:val="StyleUnderline"/>
          <w:rFonts w:asciiTheme="majorHAnsi" w:hAnsiTheme="majorHAnsi" w:cstheme="majorHAnsi"/>
          <w:color w:val="000000" w:themeColor="text1"/>
        </w:rPr>
        <w:t>argued that there are benefits to these policies besides the welfare gains stemming from pure redistribution</w:t>
      </w:r>
      <w:r w:rsidRPr="00B079F6">
        <w:rPr>
          <w:rFonts w:asciiTheme="majorHAnsi" w:hAnsiTheme="majorHAnsi" w:cstheme="majorHAnsi"/>
          <w:color w:val="000000" w:themeColor="text1"/>
        </w:rPr>
        <w:t xml:space="preserve">. These proponents have often argued </w:t>
      </w:r>
      <w:r w:rsidRPr="00B079F6">
        <w:rPr>
          <w:rStyle w:val="StyleUnderline"/>
          <w:rFonts w:asciiTheme="majorHAnsi" w:hAnsiTheme="majorHAnsi" w:cstheme="majorHAnsi"/>
          <w:color w:val="000000" w:themeColor="text1"/>
        </w:rPr>
        <w:t>that boosting wages would</w:t>
      </w:r>
      <w:r w:rsidRPr="00B079F6">
        <w:rPr>
          <w:rFonts w:asciiTheme="majorHAnsi" w:hAnsiTheme="majorHAnsi" w:cstheme="majorHAnsi"/>
          <w:color w:val="000000" w:themeColor="text1"/>
        </w:rPr>
        <w:t xml:space="preserve"> even </w:t>
      </w:r>
      <w:r w:rsidRPr="00B079F6">
        <w:rPr>
          <w:rStyle w:val="StyleUnderline"/>
          <w:rFonts w:asciiTheme="majorHAnsi" w:hAnsiTheme="majorHAnsi" w:cstheme="majorHAnsi"/>
          <w:color w:val="000000" w:themeColor="text1"/>
        </w:rPr>
        <w:t>benefit aggregate economic outcomes</w:t>
      </w:r>
      <w:r w:rsidRPr="00B079F6">
        <w:rPr>
          <w:rFonts w:asciiTheme="majorHAnsi" w:hAnsiTheme="majorHAnsi" w:cstheme="majorHAnsi"/>
          <w:color w:val="000000" w:themeColor="text1"/>
        </w:rPr>
        <w:t xml:space="preserve">, like growth in gross domestic product (GDP) or employment. </w:t>
      </w:r>
      <w:r w:rsidRPr="00B079F6">
        <w:rPr>
          <w:rStyle w:val="StyleUnderline"/>
          <w:rFonts w:asciiTheme="majorHAnsi" w:hAnsiTheme="majorHAnsi" w:cstheme="majorHAnsi"/>
          <w:color w:val="000000" w:themeColor="text1"/>
        </w:rPr>
        <w:t xml:space="preserve">Recent evidence about developments in the American and global economies strongly indicate that these arguments are correct: </w:t>
      </w:r>
      <w:r w:rsidRPr="00B079F6">
        <w:rPr>
          <w:rStyle w:val="StyleUnderline"/>
          <w:rFonts w:asciiTheme="majorHAnsi" w:hAnsiTheme="majorHAnsi" w:cstheme="majorHAnsi"/>
          <w:color w:val="000000" w:themeColor="text1"/>
          <w:highlight w:val="yellow"/>
        </w:rPr>
        <w:t>boosting wages</w:t>
      </w:r>
      <w:r w:rsidRPr="00B079F6">
        <w:rPr>
          <w:rStyle w:val="StyleUnderline"/>
          <w:rFonts w:asciiTheme="majorHAnsi" w:hAnsiTheme="majorHAnsi" w:cstheme="majorHAnsi"/>
          <w:color w:val="000000" w:themeColor="text1"/>
        </w:rPr>
        <w:t xml:space="preserve"> of the bottom 90 percent </w:t>
      </w:r>
      <w:r w:rsidRPr="00B079F6">
        <w:rPr>
          <w:rStyle w:val="StyleUnderline"/>
          <w:rFonts w:asciiTheme="majorHAnsi" w:hAnsiTheme="majorHAnsi" w:cstheme="majorHAnsi"/>
          <w:color w:val="000000" w:themeColor="text1"/>
          <w:highlight w:val="yellow"/>
        </w:rPr>
        <w:t>would</w:t>
      </w:r>
      <w:r w:rsidRPr="00B079F6">
        <w:rPr>
          <w:rFonts w:asciiTheme="majorHAnsi" w:hAnsiTheme="majorHAnsi" w:cstheme="majorHAnsi"/>
          <w:color w:val="000000" w:themeColor="text1"/>
        </w:rPr>
        <w:t xml:space="preserve"> not just raise these households’ incomes and welfare (a more-than-sufficient reason to do so), it would also </w:t>
      </w:r>
      <w:r w:rsidRPr="00B079F6">
        <w:rPr>
          <w:rStyle w:val="StyleUnderline"/>
          <w:rFonts w:asciiTheme="majorHAnsi" w:hAnsiTheme="majorHAnsi" w:cstheme="majorHAnsi"/>
          <w:color w:val="000000" w:themeColor="text1"/>
          <w:highlight w:val="yellow"/>
        </w:rPr>
        <w:t>boost overall growth.</w:t>
      </w:r>
      <w:r w:rsidRPr="00B079F6">
        <w:rPr>
          <w:rStyle w:val="StyleUnderline"/>
          <w:rFonts w:asciiTheme="majorHAnsi" w:hAnsiTheme="majorHAnsi" w:cstheme="majorHAnsi"/>
          <w:color w:val="000000" w:themeColor="text1"/>
        </w:rPr>
        <w:t xml:space="preserve"> For the past decade</w:t>
      </w:r>
      <w:r w:rsidRPr="00B079F6">
        <w:rPr>
          <w:rFonts w:asciiTheme="majorHAnsi" w:hAnsiTheme="majorHAnsi" w:cstheme="majorHAnsi"/>
          <w:color w:val="000000" w:themeColor="text1"/>
        </w:rPr>
        <w:t xml:space="preserve"> (and maybe even longer), </w:t>
      </w:r>
      <w:r w:rsidRPr="00B079F6">
        <w:rPr>
          <w:rStyle w:val="StyleUnderline"/>
          <w:rFonts w:asciiTheme="majorHAnsi" w:hAnsiTheme="majorHAnsi" w:cstheme="majorHAnsi"/>
          <w:color w:val="000000" w:themeColor="text1"/>
        </w:rPr>
        <w:t xml:space="preserve">the </w:t>
      </w:r>
      <w:r w:rsidRPr="00B079F6">
        <w:rPr>
          <w:rStyle w:val="Emphasis"/>
          <w:rFonts w:asciiTheme="majorHAnsi" w:hAnsiTheme="majorHAnsi" w:cstheme="majorHAnsi"/>
          <w:color w:val="000000" w:themeColor="text1"/>
        </w:rPr>
        <w:t>primary constraint</w:t>
      </w:r>
      <w:r w:rsidRPr="00B079F6">
        <w:rPr>
          <w:rStyle w:val="StyleUnderline"/>
          <w:rFonts w:asciiTheme="majorHAnsi" w:hAnsiTheme="majorHAnsi" w:cstheme="majorHAnsi"/>
          <w:color w:val="000000" w:themeColor="text1"/>
        </w:rPr>
        <w:t xml:space="preserve"> on American economic growth has been too-slow spending</w:t>
      </w:r>
      <w:r w:rsidRPr="00B079F6">
        <w:rPr>
          <w:rFonts w:asciiTheme="majorHAnsi" w:hAnsiTheme="majorHAnsi" w:cstheme="majorHAnsi"/>
          <w:color w:val="000000" w:themeColor="text1"/>
        </w:rPr>
        <w:t xml:space="preserve"> </w:t>
      </w:r>
      <w:r w:rsidRPr="00B079F6">
        <w:rPr>
          <w:rFonts w:asciiTheme="majorHAnsi" w:hAnsiTheme="majorHAnsi" w:cstheme="majorHAnsi"/>
          <w:color w:val="000000" w:themeColor="text1"/>
        </w:rPr>
        <w:lastRenderedPageBreak/>
        <w:t xml:space="preserve">by households, businesses, and governments. In economists’ jargon, </w:t>
      </w:r>
      <w:r w:rsidRPr="00B079F6">
        <w:rPr>
          <w:rStyle w:val="StyleUnderline"/>
          <w:rFonts w:asciiTheme="majorHAnsi" w:hAnsiTheme="majorHAnsi" w:cstheme="majorHAnsi"/>
          <w:color w:val="000000" w:themeColor="text1"/>
        </w:rPr>
        <w:t>the constraint has been growth in aggregate demand lagging behind growth in the economy’s productive capacity</w:t>
      </w:r>
      <w:r w:rsidRPr="00B079F6">
        <w:rPr>
          <w:rFonts w:asciiTheme="majorHAnsi" w:hAnsiTheme="majorHAnsi" w:cstheme="majorHAnsi"/>
          <w:color w:val="000000" w:themeColor="text1"/>
        </w:rPr>
        <w:t xml:space="preserve"> (including growth of the labor force and the stock of productive capital, such as plants and equipment). Much research indicates that </w:t>
      </w:r>
      <w:r w:rsidRPr="00B079F6">
        <w:rPr>
          <w:rStyle w:val="StyleUnderline"/>
          <w:rFonts w:asciiTheme="majorHAnsi" w:hAnsiTheme="majorHAnsi" w:cstheme="majorHAnsi"/>
          <w:color w:val="000000" w:themeColor="text1"/>
          <w:highlight w:val="yellow"/>
        </w:rPr>
        <w:t>this shortfall of demand could become a chronic problem</w:t>
      </w:r>
      <w:r w:rsidRPr="00B079F6">
        <w:rPr>
          <w:rFonts w:asciiTheme="majorHAnsi" w:hAnsiTheme="majorHAnsi" w:cstheme="majorHAnsi"/>
          <w:color w:val="000000" w:themeColor="text1"/>
        </w:rPr>
        <w:t xml:space="preserve"> in the future, </w:t>
      </w:r>
      <w:r w:rsidRPr="00B079F6">
        <w:rPr>
          <w:rStyle w:val="StyleUnderline"/>
          <w:rFonts w:asciiTheme="majorHAnsi" w:hAnsiTheme="majorHAnsi" w:cstheme="majorHAnsi"/>
          <w:color w:val="000000" w:themeColor="text1"/>
        </w:rPr>
        <w:t>constantly pulling down growth</w:t>
      </w:r>
      <w:r w:rsidRPr="00B079F6">
        <w:rPr>
          <w:rFonts w:asciiTheme="majorHAnsi" w:hAnsiTheme="majorHAnsi" w:cstheme="majorHAnsi"/>
          <w:color w:val="000000" w:themeColor="text1"/>
        </w:rPr>
        <w:t xml:space="preserve"> unless macroeconomic policy changes dramatically.</w:t>
      </w:r>
    </w:p>
    <w:p w14:paraId="5CA5E563" w14:textId="77777777" w:rsidR="00891E7E" w:rsidRPr="00B079F6" w:rsidRDefault="00891E7E" w:rsidP="00891E7E">
      <w:pPr>
        <w:keepNext/>
        <w:keepLines/>
        <w:spacing w:before="40" w:after="0"/>
        <w:outlineLvl w:val="3"/>
        <w:rPr>
          <w:rFonts w:asciiTheme="majorHAnsi" w:eastAsiaTheme="majorEastAsia" w:hAnsiTheme="majorHAnsi" w:cstheme="majorHAnsi"/>
          <w:b/>
          <w:iCs/>
          <w:color w:val="000000" w:themeColor="text1"/>
          <w:sz w:val="26"/>
        </w:rPr>
      </w:pPr>
      <w:r w:rsidRPr="00B079F6">
        <w:rPr>
          <w:rFonts w:asciiTheme="majorHAnsi" w:eastAsiaTheme="majorEastAsia" w:hAnsiTheme="majorHAnsi" w:cstheme="majorHAnsi"/>
          <w:b/>
          <w:iCs/>
          <w:color w:val="000000" w:themeColor="text1"/>
          <w:sz w:val="26"/>
        </w:rPr>
        <w:t>Slower growth wrecks US leadership.</w:t>
      </w:r>
    </w:p>
    <w:p w14:paraId="635DE359" w14:textId="77777777" w:rsidR="00891E7E" w:rsidRPr="00B079F6" w:rsidRDefault="00891E7E" w:rsidP="00891E7E">
      <w:pPr>
        <w:rPr>
          <w:rFonts w:asciiTheme="majorHAnsi" w:hAnsiTheme="majorHAnsi" w:cstheme="majorHAnsi"/>
          <w:color w:val="000000" w:themeColor="text1"/>
        </w:rPr>
      </w:pPr>
      <w:r w:rsidRPr="00B079F6">
        <w:rPr>
          <w:rFonts w:asciiTheme="majorHAnsi" w:hAnsiTheme="majorHAnsi" w:cstheme="majorHAnsi"/>
          <w:color w:val="000000" w:themeColor="text1"/>
        </w:rPr>
        <w:t xml:space="preserve">Richard </w:t>
      </w:r>
      <w:r w:rsidRPr="00B079F6">
        <w:rPr>
          <w:rStyle w:val="Style13ptBold"/>
          <w:rFonts w:asciiTheme="majorHAnsi" w:hAnsiTheme="majorHAnsi" w:cstheme="majorHAnsi"/>
          <w:color w:val="000000" w:themeColor="text1"/>
        </w:rPr>
        <w:t>Haass 17</w:t>
      </w:r>
      <w:r w:rsidRPr="00B079F6">
        <w:rPr>
          <w:rFonts w:asciiTheme="majorHAnsi" w:hAnsiTheme="majorHAnsi" w:cstheme="majorHAnsi"/>
          <w:color w:val="000000" w:themeColor="text1"/>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23E7CC1D" w14:textId="77777777" w:rsidR="00891E7E" w:rsidRPr="00B079F6" w:rsidRDefault="00891E7E" w:rsidP="00891E7E">
      <w:pPr>
        <w:rPr>
          <w:rFonts w:asciiTheme="majorHAnsi" w:hAnsiTheme="majorHAnsi" w:cstheme="majorHAnsi"/>
          <w:color w:val="000000" w:themeColor="text1"/>
          <w:u w:val="single"/>
        </w:rPr>
      </w:pPr>
      <w:r w:rsidRPr="00B079F6">
        <w:rPr>
          <w:rFonts w:asciiTheme="majorHAnsi" w:hAnsiTheme="majorHAnsi" w:cstheme="majorHAnsi"/>
          <w:color w:val="000000" w:themeColor="text1"/>
          <w:u w:val="single"/>
        </w:rPr>
        <w:t xml:space="preserve">A large portion of </w:t>
      </w:r>
      <w:r w:rsidRPr="00B079F6">
        <w:rPr>
          <w:rFonts w:asciiTheme="majorHAnsi" w:hAnsiTheme="majorHAnsi" w:cstheme="majorHAnsi"/>
          <w:color w:val="000000" w:themeColor="text1"/>
          <w:highlight w:val="yellow"/>
          <w:u w:val="single"/>
        </w:rPr>
        <w:t>the burden of</w:t>
      </w:r>
      <w:r w:rsidRPr="00B079F6">
        <w:rPr>
          <w:rFonts w:asciiTheme="majorHAnsi" w:hAnsiTheme="majorHAnsi" w:cstheme="majorHAnsi"/>
          <w:color w:val="000000" w:themeColor="text1"/>
          <w:u w:val="single"/>
        </w:rPr>
        <w:t xml:space="preserve"> creating and </w:t>
      </w:r>
      <w:r w:rsidRPr="00B079F6">
        <w:rPr>
          <w:rFonts w:asciiTheme="majorHAnsi" w:hAnsiTheme="majorHAnsi" w:cstheme="majorHAnsi"/>
          <w:color w:val="000000" w:themeColor="text1"/>
          <w:highlight w:val="yellow"/>
          <w:u w:val="single"/>
        </w:rPr>
        <w:t>maintaining order</w:t>
      </w:r>
      <w:r w:rsidRPr="00B079F6">
        <w:rPr>
          <w:rFonts w:asciiTheme="majorHAnsi" w:hAnsiTheme="majorHAnsi" w:cstheme="majorHAnsi"/>
          <w:color w:val="000000" w:themeColor="text1"/>
          <w:u w:val="single"/>
        </w:rPr>
        <w:t xml:space="preserve"> at the regional or global level </w:t>
      </w:r>
      <w:r w:rsidRPr="00B079F6">
        <w:rPr>
          <w:rFonts w:asciiTheme="majorHAnsi" w:hAnsiTheme="majorHAnsi" w:cstheme="majorHAnsi"/>
          <w:color w:val="000000" w:themeColor="text1"/>
          <w:highlight w:val="yellow"/>
          <w:u w:val="single"/>
        </w:rPr>
        <w:t>will fall on the U</w:t>
      </w:r>
      <w:r w:rsidRPr="00B079F6">
        <w:rPr>
          <w:rFonts w:asciiTheme="majorHAnsi" w:hAnsiTheme="majorHAnsi" w:cstheme="majorHAnsi"/>
          <w:color w:val="000000" w:themeColor="text1"/>
          <w:u w:val="single"/>
        </w:rPr>
        <w:t xml:space="preserve">nited </w:t>
      </w:r>
      <w:r w:rsidRPr="00B079F6">
        <w:rPr>
          <w:rFonts w:asciiTheme="majorHAnsi" w:hAnsiTheme="majorHAnsi" w:cstheme="majorHAnsi"/>
          <w:color w:val="000000" w:themeColor="text1"/>
          <w:highlight w:val="yellow"/>
          <w:u w:val="single"/>
        </w:rPr>
        <w:t>S</w:t>
      </w:r>
      <w:r w:rsidRPr="00B079F6">
        <w:rPr>
          <w:rFonts w:asciiTheme="majorHAnsi" w:hAnsiTheme="majorHAnsi" w:cstheme="majorHAnsi"/>
          <w:color w:val="000000" w:themeColor="text1"/>
          <w:u w:val="single"/>
        </w:rPr>
        <w:t xml:space="preserve">tates. </w:t>
      </w:r>
      <w:r w:rsidRPr="00B079F6">
        <w:rPr>
          <w:rFonts w:asciiTheme="majorHAnsi" w:hAnsiTheme="majorHAnsi" w:cstheme="majorHAnsi"/>
          <w:color w:val="000000" w:themeColor="text1"/>
          <w:highlight w:val="yellow"/>
          <w:u w:val="single"/>
        </w:rPr>
        <w:t xml:space="preserve">This is </w:t>
      </w:r>
      <w:r w:rsidRPr="00B079F6">
        <w:rPr>
          <w:rStyle w:val="Emphasis"/>
          <w:rFonts w:asciiTheme="majorHAnsi" w:hAnsiTheme="majorHAnsi" w:cstheme="majorHAnsi"/>
          <w:color w:val="000000" w:themeColor="text1"/>
          <w:highlight w:val="yellow"/>
        </w:rPr>
        <w:t>inevitable</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sz w:val="16"/>
          <w:szCs w:val="16"/>
        </w:rPr>
        <w:t xml:space="preserve">for several reasons, only one of which is that the United States is and will likely remain the most powerful country in the world for decades to come. The corollary to this point is that </w:t>
      </w:r>
      <w:r w:rsidRPr="00B079F6">
        <w:rPr>
          <w:rFonts w:asciiTheme="majorHAnsi" w:hAnsiTheme="majorHAnsi" w:cstheme="majorHAnsi"/>
          <w:color w:val="000000" w:themeColor="text1"/>
          <w:highlight w:val="yellow"/>
          <w:u w:val="single"/>
        </w:rPr>
        <w:t>no other country or group</w:t>
      </w:r>
      <w:r w:rsidRPr="00B079F6">
        <w:rPr>
          <w:rFonts w:asciiTheme="majorHAnsi" w:hAnsiTheme="majorHAnsi" w:cstheme="majorHAnsi"/>
          <w:color w:val="000000" w:themeColor="text1"/>
          <w:u w:val="single"/>
        </w:rPr>
        <w:t xml:space="preserve"> of countries </w:t>
      </w:r>
      <w:r w:rsidRPr="00B079F6">
        <w:rPr>
          <w:rFonts w:asciiTheme="majorHAnsi" w:hAnsiTheme="majorHAnsi" w:cstheme="majorHAnsi"/>
          <w:color w:val="000000" w:themeColor="text1"/>
          <w:highlight w:val="yellow"/>
          <w:u w:val="single"/>
        </w:rPr>
        <w:t>has</w:t>
      </w:r>
      <w:r w:rsidRPr="00B079F6">
        <w:rPr>
          <w:rFonts w:asciiTheme="majorHAnsi" w:hAnsiTheme="majorHAnsi" w:cstheme="majorHAnsi"/>
          <w:color w:val="000000" w:themeColor="text1"/>
          <w:u w:val="single"/>
        </w:rPr>
        <w:t xml:space="preserve"> either </w:t>
      </w:r>
      <w:r w:rsidRPr="00B079F6">
        <w:rPr>
          <w:rFonts w:asciiTheme="majorHAnsi" w:hAnsiTheme="majorHAnsi" w:cstheme="majorHAnsi"/>
          <w:color w:val="000000" w:themeColor="text1"/>
          <w:highlight w:val="yellow"/>
          <w:u w:val="single"/>
        </w:rPr>
        <w:t>the capacity or</w:t>
      </w:r>
      <w:r w:rsidRPr="00B079F6">
        <w:rPr>
          <w:rFonts w:asciiTheme="majorHAnsi" w:hAnsiTheme="majorHAnsi" w:cstheme="majorHAnsi"/>
          <w:color w:val="000000" w:themeColor="text1"/>
          <w:u w:val="single"/>
        </w:rPr>
        <w:t xml:space="preserve"> the </w:t>
      </w:r>
      <w:r w:rsidRPr="00B079F6">
        <w:rPr>
          <w:rFonts w:asciiTheme="majorHAnsi" w:hAnsiTheme="majorHAnsi" w:cstheme="majorHAnsi"/>
          <w:color w:val="000000" w:themeColor="text1"/>
          <w:highlight w:val="yellow"/>
          <w:u w:val="single"/>
        </w:rPr>
        <w:t>mind-set</w:t>
      </w:r>
      <w:r w:rsidRPr="00B079F6">
        <w:rPr>
          <w:rFonts w:asciiTheme="majorHAnsi" w:hAnsiTheme="majorHAnsi" w:cstheme="majorHAnsi"/>
          <w:color w:val="000000" w:themeColor="text1"/>
          <w:u w:val="single"/>
        </w:rPr>
        <w:t xml:space="preserve"> to build a global order</w:t>
      </w:r>
      <w:r w:rsidRPr="00B079F6">
        <w:rPr>
          <w:rFonts w:asciiTheme="majorHAnsi" w:hAnsiTheme="majorHAnsi" w:cstheme="majorHAnsi"/>
          <w:color w:val="000000" w:themeColor="text1"/>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B079F6">
        <w:rPr>
          <w:rFonts w:asciiTheme="majorHAnsi" w:hAnsiTheme="majorHAnsi" w:cstheme="majorHAnsi"/>
          <w:color w:val="000000" w:themeColor="text1"/>
          <w:highlight w:val="yellow"/>
          <w:u w:val="single"/>
        </w:rPr>
        <w:t>certain actors do have the</w:t>
      </w:r>
      <w:r w:rsidRPr="00B079F6">
        <w:rPr>
          <w:rFonts w:asciiTheme="majorHAnsi" w:hAnsiTheme="majorHAnsi" w:cstheme="majorHAnsi"/>
          <w:color w:val="000000" w:themeColor="text1"/>
          <w:u w:val="single"/>
        </w:rPr>
        <w:t xml:space="preserve"> mind-set and </w:t>
      </w:r>
      <w:r w:rsidRPr="00B079F6">
        <w:rPr>
          <w:rFonts w:asciiTheme="majorHAnsi" w:hAnsiTheme="majorHAnsi" w:cstheme="majorHAnsi"/>
          <w:color w:val="000000" w:themeColor="text1"/>
          <w:highlight w:val="yellow"/>
          <w:u w:val="single"/>
        </w:rPr>
        <w:t>means</w:t>
      </w:r>
      <w:r w:rsidRPr="00B079F6">
        <w:rPr>
          <w:rFonts w:asciiTheme="majorHAnsi" w:hAnsiTheme="majorHAnsi" w:cstheme="majorHAnsi"/>
          <w:color w:val="000000" w:themeColor="text1"/>
          <w:u w:val="single"/>
        </w:rPr>
        <w:t xml:space="preserve"> to shape an order. The problem is that their views of order are in part or in whole incompatible with U.S. interests. Examples would include </w:t>
      </w:r>
      <w:r w:rsidRPr="00B079F6">
        <w:rPr>
          <w:rStyle w:val="Emphasis"/>
          <w:rFonts w:asciiTheme="majorHAnsi" w:hAnsiTheme="majorHAnsi" w:cstheme="majorHAnsi"/>
          <w:color w:val="000000" w:themeColor="text1"/>
          <w:highlight w:val="yellow"/>
        </w:rPr>
        <w:t>Iran</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highlight w:val="yellow"/>
          <w:u w:val="single"/>
        </w:rPr>
        <w:t xml:space="preserve">and </w:t>
      </w:r>
      <w:r w:rsidRPr="00B079F6">
        <w:rPr>
          <w:rStyle w:val="Emphasis"/>
          <w:rFonts w:asciiTheme="majorHAnsi" w:hAnsiTheme="majorHAnsi" w:cstheme="majorHAnsi"/>
          <w:color w:val="000000" w:themeColor="text1"/>
          <w:highlight w:val="yellow"/>
        </w:rPr>
        <w:t>ISIS</w:t>
      </w:r>
      <w:r w:rsidRPr="00B079F6">
        <w:rPr>
          <w:rFonts w:asciiTheme="majorHAnsi" w:hAnsiTheme="majorHAnsi" w:cstheme="majorHAnsi"/>
          <w:color w:val="000000" w:themeColor="text1"/>
          <w:u w:val="single"/>
        </w:rPr>
        <w:t xml:space="preserve"> in the Middle East, </w:t>
      </w:r>
      <w:r w:rsidRPr="00B079F6">
        <w:rPr>
          <w:rStyle w:val="Emphasis"/>
          <w:rFonts w:asciiTheme="majorHAnsi" w:hAnsiTheme="majorHAnsi" w:cstheme="majorHAnsi"/>
          <w:color w:val="000000" w:themeColor="text1"/>
          <w:highlight w:val="yellow"/>
        </w:rPr>
        <w:t>China</w:t>
      </w:r>
      <w:r w:rsidRPr="00B079F6">
        <w:rPr>
          <w:rFonts w:asciiTheme="majorHAnsi" w:hAnsiTheme="majorHAnsi" w:cstheme="majorHAnsi"/>
          <w:color w:val="000000" w:themeColor="text1"/>
          <w:u w:val="single"/>
        </w:rPr>
        <w:t xml:space="preserve"> in Asia, </w:t>
      </w:r>
      <w:r w:rsidRPr="00B079F6">
        <w:rPr>
          <w:rFonts w:asciiTheme="majorHAnsi" w:hAnsiTheme="majorHAnsi" w:cstheme="majorHAnsi"/>
          <w:color w:val="000000" w:themeColor="text1"/>
          <w:highlight w:val="yellow"/>
          <w:u w:val="single"/>
        </w:rPr>
        <w:t xml:space="preserve">and </w:t>
      </w:r>
      <w:r w:rsidRPr="00B079F6">
        <w:rPr>
          <w:rStyle w:val="Emphasis"/>
          <w:rFonts w:asciiTheme="majorHAnsi" w:hAnsiTheme="majorHAnsi" w:cstheme="majorHAnsi"/>
          <w:color w:val="000000" w:themeColor="text1"/>
          <w:highlight w:val="yellow"/>
        </w:rPr>
        <w:t>Russia</w:t>
      </w:r>
      <w:r w:rsidRPr="00B079F6">
        <w:rPr>
          <w:rFonts w:asciiTheme="majorHAnsi" w:hAnsiTheme="majorHAnsi" w:cstheme="majorHAnsi"/>
          <w:color w:val="000000" w:themeColor="text1"/>
          <w:u w:val="single"/>
        </w:rPr>
        <w:t xml:space="preserve"> in Europe</w:t>
      </w:r>
      <w:r w:rsidRPr="00B079F6">
        <w:rPr>
          <w:rFonts w:asciiTheme="majorHAnsi" w:hAnsiTheme="majorHAnsi" w:cstheme="majorHAnsi"/>
          <w:color w:val="000000" w:themeColor="text1"/>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highlight w:val="yellow"/>
          <w:u w:val="single"/>
        </w:rPr>
        <w:t xml:space="preserve">no country can contend with </w:t>
      </w:r>
      <w:r w:rsidRPr="00B079F6">
        <w:rPr>
          <w:rStyle w:val="Emphasis"/>
          <w:rFonts w:asciiTheme="majorHAnsi" w:hAnsiTheme="majorHAnsi" w:cstheme="majorHAnsi"/>
          <w:color w:val="000000" w:themeColor="text1"/>
          <w:highlight w:val="yellow"/>
        </w:rPr>
        <w:t>global challenges</w:t>
      </w:r>
      <w:r w:rsidRPr="00B079F6">
        <w:rPr>
          <w:rFonts w:asciiTheme="majorHAnsi" w:hAnsiTheme="majorHAnsi" w:cstheme="majorHAnsi"/>
          <w:color w:val="000000" w:themeColor="text1"/>
          <w:highlight w:val="yellow"/>
          <w:u w:val="single"/>
        </w:rPr>
        <w:t xml:space="preserve"> on its own</w:t>
      </w:r>
      <w:r w:rsidRPr="00B079F6">
        <w:rPr>
          <w:rFonts w:asciiTheme="majorHAnsi" w:hAnsiTheme="majorHAnsi" w:cstheme="majorHAnsi"/>
          <w:color w:val="000000" w:themeColor="text1"/>
          <w:u w:val="single"/>
        </w:rPr>
        <w:t xml:space="preserve"> given the very nature of these challenges. The United States could reduce its carbon footprint dramatically, but the effect on </w:t>
      </w:r>
      <w:r w:rsidRPr="00B079F6">
        <w:rPr>
          <w:rStyle w:val="Emphasis"/>
          <w:rFonts w:asciiTheme="majorHAnsi" w:hAnsiTheme="majorHAnsi" w:cstheme="majorHAnsi"/>
          <w:color w:val="000000" w:themeColor="text1"/>
        </w:rPr>
        <w:t xml:space="preserve">global </w:t>
      </w:r>
      <w:r w:rsidRPr="00B079F6">
        <w:rPr>
          <w:rStyle w:val="Emphasis"/>
          <w:rFonts w:asciiTheme="majorHAnsi" w:hAnsiTheme="majorHAnsi" w:cstheme="majorHAnsi"/>
          <w:color w:val="000000" w:themeColor="text1"/>
          <w:highlight w:val="yellow"/>
        </w:rPr>
        <w:t>climate</w:t>
      </w:r>
      <w:r w:rsidRPr="00B079F6">
        <w:rPr>
          <w:rFonts w:asciiTheme="majorHAnsi" w:hAnsiTheme="majorHAnsi" w:cstheme="majorHAnsi"/>
          <w:color w:val="000000" w:themeColor="text1"/>
          <w:u w:val="single"/>
        </w:rPr>
        <w:t xml:space="preserve"> would be modest if India and China failed to follow suit. Similarly, on its own the United States cannot maintain a world trading system or successfully combat </w:t>
      </w:r>
      <w:r w:rsidRPr="00B079F6">
        <w:rPr>
          <w:rStyle w:val="Emphasis"/>
          <w:rFonts w:asciiTheme="majorHAnsi" w:hAnsiTheme="majorHAnsi" w:cstheme="majorHAnsi"/>
          <w:color w:val="000000" w:themeColor="text1"/>
          <w:highlight w:val="yellow"/>
        </w:rPr>
        <w:t>terrorism or disease</w:t>
      </w:r>
      <w:r w:rsidRPr="00B079F6">
        <w:rPr>
          <w:rFonts w:asciiTheme="majorHAnsi" w:hAnsiTheme="majorHAnsi" w:cstheme="majorHAnsi"/>
          <w:color w:val="000000" w:themeColor="text1"/>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highlight w:val="yellow"/>
          <w:u w:val="single"/>
        </w:rPr>
        <w:t>Partners are essential</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B079F6">
        <w:rPr>
          <w:rFonts w:asciiTheme="majorHAnsi" w:hAnsiTheme="majorHAnsi" w:cstheme="majorHAnsi"/>
          <w:color w:val="000000" w:themeColor="text1"/>
          <w:highlight w:val="yellow"/>
          <w:u w:val="single"/>
        </w:rPr>
        <w:t>to lead</w:t>
      </w:r>
      <w:r w:rsidRPr="00B079F6">
        <w:rPr>
          <w:rFonts w:asciiTheme="majorHAnsi" w:hAnsiTheme="majorHAnsi" w:cstheme="majorHAnsi"/>
          <w:color w:val="000000" w:themeColor="text1"/>
          <w:u w:val="single"/>
        </w:rPr>
        <w:t xml:space="preserve"> and compete and act </w:t>
      </w:r>
      <w:r w:rsidRPr="00B079F6">
        <w:rPr>
          <w:rFonts w:asciiTheme="majorHAnsi" w:hAnsiTheme="majorHAnsi" w:cstheme="majorHAnsi"/>
          <w:color w:val="000000" w:themeColor="text1"/>
          <w:highlight w:val="yellow"/>
          <w:u w:val="single"/>
        </w:rPr>
        <w:t>effectively</w:t>
      </w:r>
      <w:r w:rsidRPr="00B079F6">
        <w:rPr>
          <w:rFonts w:asciiTheme="majorHAnsi" w:hAnsiTheme="majorHAnsi" w:cstheme="majorHAnsi"/>
          <w:color w:val="000000" w:themeColor="text1"/>
          <w:u w:val="single"/>
        </w:rPr>
        <w:t xml:space="preserve"> in the world, </w:t>
      </w:r>
      <w:r w:rsidRPr="00B079F6">
        <w:rPr>
          <w:rFonts w:asciiTheme="majorHAnsi" w:hAnsiTheme="majorHAnsi" w:cstheme="majorHAnsi"/>
          <w:color w:val="000000" w:themeColor="text1"/>
          <w:highlight w:val="yellow"/>
          <w:u w:val="single"/>
        </w:rPr>
        <w:t>the U</w:t>
      </w:r>
      <w:r w:rsidRPr="00B079F6">
        <w:rPr>
          <w:rFonts w:asciiTheme="majorHAnsi" w:hAnsiTheme="majorHAnsi" w:cstheme="majorHAnsi"/>
          <w:color w:val="000000" w:themeColor="text1"/>
          <w:u w:val="single"/>
        </w:rPr>
        <w:t xml:space="preserve">nited </w:t>
      </w:r>
      <w:r w:rsidRPr="00B079F6">
        <w:rPr>
          <w:rFonts w:asciiTheme="majorHAnsi" w:hAnsiTheme="majorHAnsi" w:cstheme="majorHAnsi"/>
          <w:color w:val="000000" w:themeColor="text1"/>
          <w:highlight w:val="yellow"/>
          <w:u w:val="single"/>
        </w:rPr>
        <w:t>S</w:t>
      </w:r>
      <w:r w:rsidRPr="00B079F6">
        <w:rPr>
          <w:rFonts w:asciiTheme="majorHAnsi" w:hAnsiTheme="majorHAnsi" w:cstheme="majorHAnsi"/>
          <w:color w:val="000000" w:themeColor="text1"/>
          <w:u w:val="single"/>
        </w:rPr>
        <w:t xml:space="preserve">tates </w:t>
      </w:r>
      <w:r w:rsidRPr="00B079F6">
        <w:rPr>
          <w:rStyle w:val="Emphasis"/>
          <w:rFonts w:asciiTheme="majorHAnsi" w:hAnsiTheme="majorHAnsi" w:cstheme="majorHAnsi"/>
          <w:color w:val="000000" w:themeColor="text1"/>
          <w:highlight w:val="yellow"/>
        </w:rPr>
        <w:t>needs to put its house in order</w:t>
      </w:r>
      <w:r w:rsidRPr="00B079F6">
        <w:rPr>
          <w:rFonts w:asciiTheme="majorHAnsi" w:hAnsiTheme="majorHAnsi" w:cstheme="majorHAnsi"/>
          <w:color w:val="000000" w:themeColor="text1"/>
          <w:sz w:val="16"/>
          <w:szCs w:val="16"/>
        </w:rPr>
        <w:t xml:space="preserve">.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w:t>
      </w:r>
      <w:r w:rsidRPr="00B079F6">
        <w:rPr>
          <w:rFonts w:asciiTheme="majorHAnsi" w:hAnsiTheme="majorHAnsi" w:cstheme="majorHAnsi"/>
          <w:color w:val="000000" w:themeColor="text1"/>
          <w:sz w:val="16"/>
          <w:szCs w:val="16"/>
        </w:rPr>
        <w:lastRenderedPageBreak/>
        <w:t>any things it can do better alone than with others. The counterpart to this claim is that the world cannot come up with the elements of a working order absent the United States.</w:t>
      </w:r>
      <w:r w:rsidRPr="00B079F6">
        <w:rPr>
          <w:rFonts w:asciiTheme="majorHAnsi" w:hAnsiTheme="majorHAnsi" w:cstheme="majorHAnsi"/>
          <w:color w:val="000000" w:themeColor="text1"/>
          <w:u w:val="single"/>
        </w:rPr>
        <w:t xml:space="preserve"> The United States is not sufficient, </w:t>
      </w:r>
      <w:r w:rsidRPr="00B079F6">
        <w:rPr>
          <w:rStyle w:val="Emphasis"/>
          <w:rFonts w:asciiTheme="majorHAnsi" w:hAnsiTheme="majorHAnsi" w:cstheme="majorHAnsi"/>
          <w:color w:val="000000" w:themeColor="text1"/>
        </w:rPr>
        <w:t>but it is necessary</w:t>
      </w:r>
      <w:r w:rsidRPr="00B079F6">
        <w:rPr>
          <w:rFonts w:asciiTheme="majorHAnsi" w:hAnsiTheme="majorHAnsi" w:cstheme="majorHAnsi"/>
          <w:color w:val="000000" w:themeColor="text1"/>
          <w:sz w:val="16"/>
          <w:szCs w:val="16"/>
        </w:rPr>
        <w:t xml:space="preserve">. It is also true that the United States cannot lead or act effectively in the world if it does not have a strong domestic foundation. </w:t>
      </w:r>
      <w:r w:rsidRPr="00B079F6">
        <w:rPr>
          <w:rFonts w:asciiTheme="majorHAnsi" w:hAnsiTheme="majorHAnsi" w:cstheme="majorHAnsi"/>
          <w:color w:val="000000" w:themeColor="text1"/>
          <w:highlight w:val="yellow"/>
          <w:u w:val="single"/>
        </w:rPr>
        <w:t>National security</w:t>
      </w:r>
      <w:r w:rsidRPr="00B079F6">
        <w:rPr>
          <w:rFonts w:asciiTheme="majorHAnsi" w:hAnsiTheme="majorHAnsi" w:cstheme="majorHAnsi"/>
          <w:color w:val="000000" w:themeColor="text1"/>
          <w:u w:val="single"/>
        </w:rPr>
        <w:t xml:space="preserve"> inevitably </w:t>
      </w:r>
      <w:r w:rsidRPr="00B079F6">
        <w:rPr>
          <w:rFonts w:asciiTheme="majorHAnsi" w:hAnsiTheme="majorHAnsi" w:cstheme="majorHAnsi"/>
          <w:color w:val="000000" w:themeColor="text1"/>
          <w:highlight w:val="yellow"/>
          <w:u w:val="single"/>
        </w:rPr>
        <w:t>requires significant</w:t>
      </w:r>
      <w:r w:rsidRPr="00B079F6">
        <w:rPr>
          <w:rFonts w:asciiTheme="majorHAnsi" w:hAnsiTheme="majorHAnsi" w:cstheme="majorHAnsi"/>
          <w:color w:val="000000" w:themeColor="text1"/>
          <w:u w:val="single"/>
        </w:rPr>
        <w:t xml:space="preserve"> amounts of human, physical, and financial </w:t>
      </w:r>
      <w:r w:rsidRPr="00B079F6">
        <w:rPr>
          <w:rFonts w:asciiTheme="majorHAnsi" w:hAnsiTheme="majorHAnsi" w:cstheme="majorHAnsi"/>
          <w:color w:val="000000" w:themeColor="text1"/>
          <w:highlight w:val="yellow"/>
          <w:u w:val="single"/>
        </w:rPr>
        <w:t>resources</w:t>
      </w:r>
      <w:r w:rsidRPr="00B079F6">
        <w:rPr>
          <w:rFonts w:asciiTheme="majorHAnsi" w:hAnsiTheme="majorHAnsi" w:cstheme="majorHAnsi"/>
          <w:color w:val="000000" w:themeColor="text1"/>
          <w:u w:val="single"/>
        </w:rPr>
        <w:t xml:space="preserve"> to draw on. </w:t>
      </w:r>
      <w:r w:rsidRPr="00B079F6">
        <w:rPr>
          <w:rFonts w:asciiTheme="majorHAnsi" w:hAnsiTheme="majorHAnsi" w:cstheme="majorHAnsi"/>
          <w:color w:val="000000" w:themeColor="text1"/>
          <w:highlight w:val="yellow"/>
          <w:u w:val="single"/>
        </w:rPr>
        <w:t>The better the U</w:t>
      </w:r>
      <w:r w:rsidRPr="00B079F6">
        <w:rPr>
          <w:rFonts w:asciiTheme="majorHAnsi" w:hAnsiTheme="majorHAnsi" w:cstheme="majorHAnsi"/>
          <w:color w:val="000000" w:themeColor="text1"/>
          <w:u w:val="single"/>
        </w:rPr>
        <w:t xml:space="preserve">nited </w:t>
      </w:r>
      <w:r w:rsidRPr="00B079F6">
        <w:rPr>
          <w:rFonts w:asciiTheme="majorHAnsi" w:hAnsiTheme="majorHAnsi" w:cstheme="majorHAnsi"/>
          <w:color w:val="000000" w:themeColor="text1"/>
          <w:highlight w:val="yellow"/>
          <w:u w:val="single"/>
        </w:rPr>
        <w:t>S</w:t>
      </w:r>
      <w:r w:rsidRPr="00B079F6">
        <w:rPr>
          <w:rFonts w:asciiTheme="majorHAnsi" w:hAnsiTheme="majorHAnsi" w:cstheme="majorHAnsi"/>
          <w:color w:val="000000" w:themeColor="text1"/>
          <w:u w:val="single"/>
        </w:rPr>
        <w:t xml:space="preserve">tates </w:t>
      </w:r>
      <w:r w:rsidRPr="00B079F6">
        <w:rPr>
          <w:rFonts w:asciiTheme="majorHAnsi" w:hAnsiTheme="majorHAnsi" w:cstheme="majorHAnsi"/>
          <w:color w:val="000000" w:themeColor="text1"/>
          <w:highlight w:val="yellow"/>
          <w:u w:val="single"/>
        </w:rPr>
        <w:t>is doing economically, the more it will have</w:t>
      </w:r>
      <w:r w:rsidRPr="00B079F6">
        <w:rPr>
          <w:rFonts w:asciiTheme="majorHAnsi" w:hAnsiTheme="majorHAnsi" w:cstheme="majorHAnsi"/>
          <w:color w:val="000000" w:themeColor="text1"/>
          <w:u w:val="single"/>
        </w:rPr>
        <w:t xml:space="preserve"> available in the way of resources </w:t>
      </w:r>
      <w:r w:rsidRPr="00B079F6">
        <w:rPr>
          <w:rFonts w:asciiTheme="majorHAnsi" w:hAnsiTheme="majorHAnsi" w:cstheme="majorHAnsi"/>
          <w:color w:val="000000" w:themeColor="text1"/>
          <w:highlight w:val="yellow"/>
          <w:u w:val="single"/>
        </w:rPr>
        <w:t>to devote</w:t>
      </w:r>
      <w:r w:rsidRPr="00B079F6">
        <w:rPr>
          <w:rFonts w:asciiTheme="majorHAnsi" w:hAnsiTheme="majorHAnsi" w:cstheme="majorHAnsi"/>
          <w:color w:val="000000" w:themeColor="text1"/>
          <w:u w:val="single"/>
        </w:rPr>
        <w:t xml:space="preserve"> to what it wants and needs to do </w:t>
      </w:r>
      <w:r w:rsidRPr="00B079F6">
        <w:rPr>
          <w:rFonts w:asciiTheme="majorHAnsi" w:hAnsiTheme="majorHAnsi" w:cstheme="majorHAnsi"/>
          <w:color w:val="000000" w:themeColor="text1"/>
          <w:highlight w:val="yellow"/>
          <w:u w:val="single"/>
        </w:rPr>
        <w:t>abroad without</w:t>
      </w:r>
      <w:r w:rsidRPr="00B079F6">
        <w:rPr>
          <w:rFonts w:asciiTheme="majorHAnsi" w:hAnsiTheme="majorHAnsi" w:cstheme="majorHAnsi"/>
          <w:color w:val="000000" w:themeColor="text1"/>
          <w:u w:val="single"/>
        </w:rPr>
        <w:t xml:space="preserve"> igniting a </w:t>
      </w:r>
      <w:r w:rsidRPr="00B079F6">
        <w:rPr>
          <w:rFonts w:asciiTheme="majorHAnsi" w:hAnsiTheme="majorHAnsi" w:cstheme="majorHAnsi"/>
          <w:color w:val="000000" w:themeColor="text1"/>
          <w:highlight w:val="yellow"/>
          <w:u w:val="single"/>
        </w:rPr>
        <w:t>divisive</w:t>
      </w:r>
      <w:r w:rsidRPr="00B079F6">
        <w:rPr>
          <w:rFonts w:asciiTheme="majorHAnsi" w:hAnsiTheme="majorHAnsi" w:cstheme="majorHAnsi"/>
          <w:color w:val="000000" w:themeColor="text1"/>
          <w:u w:val="single"/>
        </w:rPr>
        <w:t xml:space="preserve"> and distracting domestic </w:t>
      </w:r>
      <w:r w:rsidRPr="00B079F6">
        <w:rPr>
          <w:rFonts w:asciiTheme="majorHAnsi" w:hAnsiTheme="majorHAnsi" w:cstheme="majorHAnsi"/>
          <w:color w:val="000000" w:themeColor="text1"/>
          <w:highlight w:val="yellow"/>
          <w:u w:val="single"/>
        </w:rPr>
        <w:t>debate</w:t>
      </w:r>
      <w:r w:rsidRPr="00B079F6">
        <w:rPr>
          <w:rFonts w:asciiTheme="majorHAnsi" w:hAnsiTheme="majorHAnsi" w:cstheme="majorHAnsi"/>
          <w:color w:val="000000" w:themeColor="text1"/>
          <w:u w:val="single"/>
        </w:rPr>
        <w:t xml:space="preserve"> as to priorities. An additional benefit is that </w:t>
      </w:r>
      <w:r w:rsidRPr="00B079F6">
        <w:rPr>
          <w:rFonts w:asciiTheme="majorHAnsi" w:hAnsiTheme="majorHAnsi" w:cstheme="majorHAnsi"/>
          <w:color w:val="000000" w:themeColor="text1"/>
          <w:highlight w:val="yellow"/>
          <w:u w:val="single"/>
        </w:rPr>
        <w:t>respect for the</w:t>
      </w:r>
      <w:r w:rsidRPr="00B079F6">
        <w:rPr>
          <w:rFonts w:asciiTheme="majorHAnsi" w:hAnsiTheme="majorHAnsi" w:cstheme="majorHAnsi"/>
          <w:color w:val="000000" w:themeColor="text1"/>
          <w:u w:val="single"/>
        </w:rPr>
        <w:t xml:space="preserve"> United States and for the </w:t>
      </w:r>
      <w:r w:rsidRPr="00B079F6">
        <w:rPr>
          <w:rFonts w:asciiTheme="majorHAnsi" w:hAnsiTheme="majorHAnsi" w:cstheme="majorHAnsi"/>
          <w:color w:val="000000" w:themeColor="text1"/>
          <w:highlight w:val="yellow"/>
          <w:u w:val="single"/>
        </w:rPr>
        <w:t>American</w:t>
      </w:r>
      <w:r w:rsidRPr="00B079F6">
        <w:rPr>
          <w:rFonts w:asciiTheme="majorHAnsi" w:hAnsiTheme="majorHAnsi" w:cstheme="majorHAnsi"/>
          <w:color w:val="000000" w:themeColor="text1"/>
          <w:u w:val="single"/>
        </w:rPr>
        <w:t xml:space="preserve"> political, social, and economic </w:t>
      </w:r>
      <w:r w:rsidRPr="00B079F6">
        <w:rPr>
          <w:rFonts w:asciiTheme="majorHAnsi" w:hAnsiTheme="majorHAnsi" w:cstheme="majorHAnsi"/>
          <w:color w:val="000000" w:themeColor="text1"/>
          <w:highlight w:val="yellow"/>
          <w:u w:val="single"/>
        </w:rPr>
        <w:t>model</w:t>
      </w:r>
      <w:r w:rsidRPr="00B079F6">
        <w:rPr>
          <w:rFonts w:asciiTheme="majorHAnsi" w:hAnsiTheme="majorHAnsi" w:cstheme="majorHAnsi"/>
          <w:color w:val="000000" w:themeColor="text1"/>
          <w:u w:val="single"/>
        </w:rPr>
        <w:t xml:space="preserve"> (along with a desire to emulate it) </w:t>
      </w:r>
      <w:r w:rsidRPr="00B079F6">
        <w:rPr>
          <w:rFonts w:asciiTheme="majorHAnsi" w:hAnsiTheme="majorHAnsi" w:cstheme="majorHAnsi"/>
          <w:color w:val="000000" w:themeColor="text1"/>
          <w:highlight w:val="yellow"/>
          <w:u w:val="single"/>
        </w:rPr>
        <w:t>will increase</w:t>
      </w:r>
      <w:r w:rsidRPr="00B079F6">
        <w:rPr>
          <w:rFonts w:asciiTheme="majorHAnsi" w:hAnsiTheme="majorHAnsi" w:cstheme="majorHAnsi"/>
          <w:color w:val="000000" w:themeColor="text1"/>
          <w:u w:val="single"/>
        </w:rPr>
        <w:t xml:space="preserve"> only </w:t>
      </w:r>
      <w:r w:rsidRPr="00B079F6">
        <w:rPr>
          <w:rFonts w:asciiTheme="majorHAnsi" w:hAnsiTheme="majorHAnsi" w:cstheme="majorHAnsi"/>
          <w:color w:val="000000" w:themeColor="text1"/>
          <w:highlight w:val="yellow"/>
          <w:u w:val="single"/>
        </w:rPr>
        <w:t>if it is seen as successful</w:t>
      </w:r>
      <w:r w:rsidRPr="00B079F6">
        <w:rPr>
          <w:rFonts w:asciiTheme="majorHAnsi" w:hAnsiTheme="majorHAnsi" w:cstheme="majorHAnsi"/>
          <w:color w:val="000000" w:themeColor="text1"/>
          <w:u w:val="single"/>
        </w:rPr>
        <w:t xml:space="preserve">. </w:t>
      </w:r>
      <w:r w:rsidRPr="00B079F6">
        <w:rPr>
          <w:rStyle w:val="Emphasis"/>
          <w:rFonts w:asciiTheme="majorHAnsi" w:hAnsiTheme="majorHAnsi" w:cstheme="majorHAnsi"/>
          <w:color w:val="000000" w:themeColor="text1"/>
          <w:highlight w:val="yellow"/>
        </w:rPr>
        <w:t>The most basic test</w:t>
      </w:r>
      <w:r w:rsidRPr="00B079F6">
        <w:rPr>
          <w:rStyle w:val="Emphasis"/>
          <w:rFonts w:asciiTheme="majorHAnsi" w:hAnsiTheme="majorHAnsi" w:cstheme="majorHAnsi"/>
          <w:color w:val="000000" w:themeColor="text1"/>
        </w:rPr>
        <w:t xml:space="preserve"> of the success of the model </w:t>
      </w:r>
      <w:r w:rsidRPr="00B079F6">
        <w:rPr>
          <w:rStyle w:val="Emphasis"/>
          <w:rFonts w:asciiTheme="majorHAnsi" w:hAnsiTheme="majorHAnsi" w:cstheme="majorHAnsi"/>
          <w:color w:val="000000" w:themeColor="text1"/>
          <w:highlight w:val="yellow"/>
        </w:rPr>
        <w:t>will be</w:t>
      </w:r>
      <w:r w:rsidRPr="00B079F6">
        <w:rPr>
          <w:rStyle w:val="Emphasis"/>
          <w:rFonts w:asciiTheme="majorHAnsi" w:hAnsiTheme="majorHAnsi" w:cstheme="majorHAnsi"/>
          <w:color w:val="000000" w:themeColor="text1"/>
        </w:rPr>
        <w:t xml:space="preserve"> economic </w:t>
      </w:r>
      <w:r w:rsidRPr="00B079F6">
        <w:rPr>
          <w:rStyle w:val="Emphasis"/>
          <w:rFonts w:asciiTheme="majorHAnsi" w:hAnsiTheme="majorHAnsi" w:cstheme="majorHAnsi"/>
          <w:color w:val="000000" w:themeColor="text1"/>
          <w:highlight w:val="yellow"/>
        </w:rPr>
        <w:t>growth</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highlight w:val="yellow"/>
          <w:u w:val="single"/>
        </w:rPr>
        <w:t>U.S. growth levels</w:t>
      </w:r>
      <w:r w:rsidRPr="00B079F6">
        <w:rPr>
          <w:rFonts w:asciiTheme="majorHAnsi" w:hAnsiTheme="majorHAnsi" w:cstheme="majorHAnsi"/>
          <w:color w:val="000000" w:themeColor="text1"/>
          <w:u w:val="single"/>
        </w:rPr>
        <w:t xml:space="preserve"> may appear all right when compared with what a good many other countries are experiencing, but they </w:t>
      </w:r>
      <w:r w:rsidRPr="00B079F6">
        <w:rPr>
          <w:rFonts w:asciiTheme="majorHAnsi" w:hAnsiTheme="majorHAnsi" w:cstheme="majorHAnsi"/>
          <w:color w:val="000000" w:themeColor="text1"/>
          <w:highlight w:val="yellow"/>
          <w:u w:val="single"/>
        </w:rPr>
        <w:t>are below</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sz w:val="16"/>
          <w:szCs w:val="16"/>
        </w:rPr>
        <w:t>what is needed and fall short of what is possible. There is no reason why the United States is not growing in</w:t>
      </w:r>
      <w:r w:rsidRPr="00B079F6">
        <w:rPr>
          <w:rFonts w:asciiTheme="majorHAnsi" w:hAnsiTheme="majorHAnsi" w:cstheme="majorHAnsi"/>
          <w:color w:val="000000" w:themeColor="text1"/>
          <w:u w:val="single"/>
        </w:rPr>
        <w:t xml:space="preserve"> </w:t>
      </w:r>
      <w:r w:rsidRPr="00B079F6">
        <w:rPr>
          <w:rStyle w:val="Emphasis"/>
          <w:rFonts w:asciiTheme="majorHAnsi" w:hAnsiTheme="majorHAnsi" w:cstheme="majorHAnsi"/>
          <w:color w:val="000000" w:themeColor="text1"/>
        </w:rPr>
        <w:t xml:space="preserve">the range of </w:t>
      </w:r>
      <w:r w:rsidRPr="00B079F6">
        <w:rPr>
          <w:rStyle w:val="Emphasis"/>
          <w:rFonts w:asciiTheme="majorHAnsi" w:hAnsiTheme="majorHAnsi" w:cstheme="majorHAnsi"/>
          <w:color w:val="000000" w:themeColor="text1"/>
          <w:highlight w:val="yellow"/>
        </w:rPr>
        <w:t>3 percent or</w:t>
      </w:r>
      <w:r w:rsidRPr="00B079F6">
        <w:rPr>
          <w:rStyle w:val="Emphasis"/>
          <w:rFonts w:asciiTheme="majorHAnsi" w:hAnsiTheme="majorHAnsi" w:cstheme="majorHAnsi"/>
          <w:color w:val="000000" w:themeColor="text1"/>
        </w:rPr>
        <w:t xml:space="preserve"> even </w:t>
      </w:r>
      <w:r w:rsidRPr="00B079F6">
        <w:rPr>
          <w:rStyle w:val="Emphasis"/>
          <w:rFonts w:asciiTheme="majorHAnsi" w:hAnsiTheme="majorHAnsi" w:cstheme="majorHAnsi"/>
          <w:color w:val="000000" w:themeColor="text1"/>
          <w:highlight w:val="yellow"/>
        </w:rPr>
        <w:t>higher</w:t>
      </w:r>
      <w:r w:rsidRPr="00B079F6">
        <w:rPr>
          <w:rFonts w:asciiTheme="majorHAnsi" w:hAnsiTheme="majorHAnsi" w:cstheme="majorHAnsi"/>
          <w:color w:val="000000" w:themeColor="text1"/>
          <w:u w:val="single"/>
        </w:rPr>
        <w:t xml:space="preserve"> other than what it is doing and, more important, not doing.4</w:t>
      </w:r>
    </w:p>
    <w:p w14:paraId="0E8E34E7" w14:textId="77777777" w:rsidR="00891E7E" w:rsidRPr="00B079F6" w:rsidRDefault="00891E7E" w:rsidP="00891E7E">
      <w:pPr>
        <w:rPr>
          <w:rFonts w:asciiTheme="majorHAnsi" w:hAnsiTheme="majorHAnsi" w:cstheme="majorHAnsi"/>
          <w:color w:val="000000" w:themeColor="text1"/>
        </w:rPr>
      </w:pPr>
      <w:r w:rsidRPr="00B079F6">
        <w:rPr>
          <w:rFonts w:asciiTheme="majorHAnsi" w:hAnsiTheme="majorHAnsi" w:cstheme="majorHAnsi"/>
          <w:noProof/>
          <w:color w:val="000000" w:themeColor="text1"/>
        </w:rPr>
        <w:drawing>
          <wp:inline distT="0" distB="0" distL="0" distR="0" wp14:anchorId="56732752" wp14:editId="1AB8663C">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00903686" w14:textId="77777777" w:rsidR="00891E7E" w:rsidRPr="00B079F6" w:rsidRDefault="00891E7E" w:rsidP="00891E7E">
      <w:pPr>
        <w:rPr>
          <w:rFonts w:asciiTheme="majorHAnsi" w:hAnsiTheme="majorHAnsi" w:cstheme="majorHAnsi"/>
          <w:color w:val="000000" w:themeColor="text1"/>
        </w:rPr>
      </w:pPr>
    </w:p>
    <w:p w14:paraId="3788536D"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Default to status quo hegemony – it’s sustainable and creates a structural disincentive for great power war and escalation—collapse causes cascading prolif and extinction</w:t>
      </w:r>
    </w:p>
    <w:p w14:paraId="03F53E8A" w14:textId="77777777" w:rsidR="00891E7E" w:rsidRPr="00B079F6" w:rsidRDefault="00891E7E" w:rsidP="00891E7E">
      <w:pPr>
        <w:rPr>
          <w:rFonts w:asciiTheme="majorHAnsi" w:hAnsiTheme="majorHAnsi" w:cstheme="majorHAnsi"/>
          <w:color w:val="000000" w:themeColor="text1"/>
        </w:rPr>
      </w:pPr>
      <w:r w:rsidRPr="00B079F6">
        <w:rPr>
          <w:rStyle w:val="Style13ptBold"/>
          <w:rFonts w:asciiTheme="majorHAnsi" w:hAnsiTheme="majorHAnsi" w:cstheme="majorHAnsi"/>
          <w:color w:val="000000" w:themeColor="text1"/>
        </w:rPr>
        <w:t>Brands 15</w:t>
      </w:r>
      <w:r w:rsidRPr="00B079F6">
        <w:rPr>
          <w:rFonts w:asciiTheme="majorHAnsi" w:hAnsiTheme="majorHAnsi" w:cstheme="majorHAnsi"/>
          <w:color w:val="000000" w:themeColor="text1"/>
        </w:rPr>
        <w:t xml:space="preserve"> ( Hal Brands is on the faculty at the Sanford School of Public Policy at Duke University The Elliott School of International Affairs The Washington Quarterly Summer 2015 38:2 pp. 7–28)</w:t>
      </w:r>
    </w:p>
    <w:p w14:paraId="726CED13" w14:textId="77777777" w:rsidR="00891E7E" w:rsidRPr="00B079F6" w:rsidRDefault="00891E7E" w:rsidP="00891E7E">
      <w:pPr>
        <w:rPr>
          <w:rFonts w:asciiTheme="majorHAnsi" w:hAnsiTheme="majorHAnsi" w:cstheme="majorHAnsi"/>
          <w:color w:val="000000" w:themeColor="text1"/>
          <w:sz w:val="14"/>
        </w:rPr>
      </w:pPr>
      <w:r w:rsidRPr="00B079F6">
        <w:rPr>
          <w:rFonts w:asciiTheme="majorHAnsi" w:hAnsiTheme="majorHAnsi" w:cstheme="majorHAnsi"/>
          <w:color w:val="000000" w:themeColor="text1"/>
          <w:sz w:val="14"/>
        </w:rPr>
        <w:t xml:space="preserve">The fundamental reason is that </w:t>
      </w:r>
      <w:r w:rsidRPr="00B079F6">
        <w:rPr>
          <w:rStyle w:val="StyleUnderline"/>
          <w:rFonts w:asciiTheme="majorHAnsi" w:hAnsiTheme="majorHAnsi" w:cstheme="majorHAnsi"/>
          <w:color w:val="000000" w:themeColor="text1"/>
        </w:rPr>
        <w:t xml:space="preserve">both U.S. influence and international stability are </w:t>
      </w:r>
      <w:r w:rsidRPr="00B079F6">
        <w:rPr>
          <w:rStyle w:val="Emphasis"/>
          <w:rFonts w:asciiTheme="majorHAnsi" w:hAnsiTheme="majorHAnsi" w:cstheme="majorHAnsi"/>
          <w:color w:val="000000" w:themeColor="text1"/>
        </w:rPr>
        <w:t>thoroughly interwoven with a robust U.S. forward presence.</w:t>
      </w:r>
      <w:r w:rsidRPr="00B079F6">
        <w:rPr>
          <w:rFonts w:asciiTheme="majorHAnsi" w:hAnsiTheme="majorHAnsi" w:cstheme="majorHAnsi"/>
          <w:color w:val="000000" w:themeColor="text1"/>
          <w:sz w:val="14"/>
        </w:rPr>
        <w:t xml:space="preserve"> Regarding influence, </w:t>
      </w:r>
      <w:r w:rsidRPr="00B079F6">
        <w:rPr>
          <w:rStyle w:val="StyleUnderline"/>
          <w:rFonts w:asciiTheme="majorHAnsi" w:hAnsiTheme="majorHAnsi" w:cstheme="majorHAnsi"/>
          <w:color w:val="000000" w:themeColor="text1"/>
        </w:rPr>
        <w:t xml:space="preserve">the </w:t>
      </w:r>
      <w:r w:rsidRPr="00B079F6">
        <w:rPr>
          <w:rStyle w:val="StyleUnderline"/>
          <w:rFonts w:asciiTheme="majorHAnsi" w:hAnsiTheme="majorHAnsi" w:cstheme="majorHAnsi"/>
          <w:color w:val="000000" w:themeColor="text1"/>
          <w:highlight w:val="green"/>
        </w:rPr>
        <w:t>protection that Washington has afforded its allies has</w:t>
      </w:r>
      <w:r w:rsidRPr="00B079F6">
        <w:rPr>
          <w:rStyle w:val="StyleUnderline"/>
          <w:rFonts w:asciiTheme="majorHAnsi" w:hAnsiTheme="majorHAnsi" w:cstheme="majorHAnsi"/>
          <w:color w:val="000000" w:themeColor="text1"/>
        </w:rPr>
        <w:t xml:space="preserve"> equally </w:t>
      </w:r>
      <w:r w:rsidRPr="00B079F6">
        <w:rPr>
          <w:rStyle w:val="StyleUnderline"/>
          <w:rFonts w:asciiTheme="majorHAnsi" w:hAnsiTheme="majorHAnsi" w:cstheme="majorHAnsi"/>
          <w:color w:val="000000" w:themeColor="text1"/>
          <w:highlight w:val="green"/>
        </w:rPr>
        <w:t xml:space="preserve">afforded the United States great sway </w:t>
      </w:r>
      <w:r w:rsidRPr="00B079F6">
        <w:rPr>
          <w:rStyle w:val="StyleUnderline"/>
          <w:rFonts w:asciiTheme="majorHAnsi" w:hAnsiTheme="majorHAnsi" w:cstheme="majorHAnsi"/>
          <w:color w:val="000000" w:themeColor="text1"/>
        </w:rPr>
        <w:t>over those allies’ policies</w:t>
      </w:r>
      <w:r w:rsidRPr="00B079F6">
        <w:rPr>
          <w:rFonts w:asciiTheme="majorHAnsi" w:hAnsiTheme="majorHAnsi" w:cstheme="majorHAnsi"/>
          <w:color w:val="000000" w:themeColor="text1"/>
          <w:sz w:val="14"/>
        </w:rPr>
        <w:t xml:space="preserve">.43 </w:t>
      </w:r>
      <w:r w:rsidRPr="00B079F6">
        <w:rPr>
          <w:rStyle w:val="StyleUnderline"/>
          <w:rFonts w:asciiTheme="majorHAnsi" w:hAnsiTheme="majorHAnsi" w:cstheme="majorHAnsi"/>
          <w:color w:val="000000" w:themeColor="text1"/>
        </w:rPr>
        <w:t>During the Cold War and after</w:t>
      </w:r>
      <w:r w:rsidRPr="00B079F6">
        <w:rPr>
          <w:rFonts w:asciiTheme="majorHAnsi" w:hAnsiTheme="majorHAnsi" w:cstheme="majorHAnsi"/>
          <w:color w:val="000000" w:themeColor="text1"/>
          <w:sz w:val="14"/>
        </w:rPr>
        <w:t xml:space="preserve">, for instance, </w:t>
      </w:r>
      <w:r w:rsidRPr="00B079F6">
        <w:rPr>
          <w:rStyle w:val="StyleUnderline"/>
          <w:rFonts w:asciiTheme="majorHAnsi" w:hAnsiTheme="majorHAnsi" w:cstheme="majorHAnsi"/>
          <w:color w:val="000000" w:themeColor="text1"/>
        </w:rPr>
        <w:t>the</w:t>
      </w:r>
      <w:r w:rsidRPr="00B079F6">
        <w:rPr>
          <w:rFonts w:asciiTheme="majorHAnsi" w:hAnsiTheme="majorHAnsi" w:cstheme="majorHAnsi"/>
          <w:color w:val="000000" w:themeColor="text1"/>
          <w:sz w:val="14"/>
        </w:rPr>
        <w:t xml:space="preserve"> </w:t>
      </w:r>
      <w:r w:rsidRPr="00B079F6">
        <w:rPr>
          <w:rStyle w:val="Emphasis"/>
          <w:rFonts w:asciiTheme="majorHAnsi" w:hAnsiTheme="majorHAnsi" w:cstheme="majorHAnsi"/>
          <w:color w:val="000000" w:themeColor="text1"/>
        </w:rPr>
        <w:t>U</w:t>
      </w:r>
      <w:r w:rsidRPr="00B079F6">
        <w:rPr>
          <w:rFonts w:asciiTheme="majorHAnsi" w:hAnsiTheme="majorHAnsi" w:cstheme="majorHAnsi"/>
          <w:color w:val="000000" w:themeColor="text1"/>
          <w:sz w:val="14"/>
        </w:rPr>
        <w:t xml:space="preserve">nited </w:t>
      </w:r>
      <w:r w:rsidRPr="00B079F6">
        <w:rPr>
          <w:rStyle w:val="Emphasis"/>
          <w:rFonts w:asciiTheme="majorHAnsi" w:hAnsiTheme="majorHAnsi" w:cstheme="majorHAnsi"/>
          <w:color w:val="000000" w:themeColor="text1"/>
        </w:rPr>
        <w:t>S</w:t>
      </w:r>
      <w:r w:rsidRPr="00B079F6">
        <w:rPr>
          <w:rFonts w:asciiTheme="majorHAnsi" w:hAnsiTheme="majorHAnsi" w:cstheme="majorHAnsi"/>
          <w:color w:val="000000" w:themeColor="text1"/>
          <w:sz w:val="14"/>
        </w:rPr>
        <w:t xml:space="preserve">tates </w:t>
      </w:r>
      <w:r w:rsidRPr="00B079F6">
        <w:rPr>
          <w:rStyle w:val="StyleUnderline"/>
          <w:rFonts w:asciiTheme="majorHAnsi" w:hAnsiTheme="majorHAnsi" w:cstheme="majorHAnsi"/>
          <w:color w:val="000000" w:themeColor="text1"/>
        </w:rPr>
        <w:t xml:space="preserve">has used the influence provided by its security </w:t>
      </w:r>
      <w:r w:rsidRPr="00B079F6">
        <w:rPr>
          <w:rStyle w:val="StyleUnderline"/>
          <w:rFonts w:asciiTheme="majorHAnsi" w:hAnsiTheme="majorHAnsi" w:cstheme="majorHAnsi"/>
          <w:color w:val="000000" w:themeColor="text1"/>
        </w:rPr>
        <w:lastRenderedPageBreak/>
        <w:t xml:space="preserve">posture </w:t>
      </w:r>
      <w:r w:rsidRPr="00B079F6">
        <w:rPr>
          <w:rStyle w:val="StyleUnderline"/>
          <w:rFonts w:asciiTheme="majorHAnsi" w:hAnsiTheme="majorHAnsi" w:cstheme="majorHAnsi"/>
          <w:color w:val="000000" w:themeColor="text1"/>
          <w:highlight w:val="green"/>
        </w:rPr>
        <w:t>to veto</w:t>
      </w:r>
      <w:r w:rsidRPr="00B079F6">
        <w:rPr>
          <w:rStyle w:val="StyleUnderline"/>
          <w:rFonts w:asciiTheme="majorHAnsi" w:hAnsiTheme="majorHAnsi" w:cstheme="majorHAnsi"/>
          <w:color w:val="000000" w:themeColor="text1"/>
        </w:rPr>
        <w:t xml:space="preserve"> allies’ </w:t>
      </w:r>
      <w:r w:rsidRPr="00B079F6">
        <w:rPr>
          <w:rStyle w:val="Emphasis"/>
          <w:rFonts w:asciiTheme="majorHAnsi" w:hAnsiTheme="majorHAnsi" w:cstheme="majorHAnsi"/>
          <w:color w:val="000000" w:themeColor="text1"/>
          <w:highlight w:val="green"/>
        </w:rPr>
        <w:t>pursuit of nuclear weapons</w:t>
      </w:r>
      <w:r w:rsidRPr="00B079F6">
        <w:rPr>
          <w:rFonts w:asciiTheme="majorHAnsi" w:hAnsiTheme="majorHAnsi" w:cstheme="majorHAnsi"/>
          <w:color w:val="000000" w:themeColor="text1"/>
          <w:sz w:val="14"/>
        </w:rPr>
        <w:t xml:space="preserve">, </w:t>
      </w:r>
      <w:r w:rsidRPr="00B079F6">
        <w:rPr>
          <w:rStyle w:val="StyleUnderline"/>
          <w:rFonts w:asciiTheme="majorHAnsi" w:hAnsiTheme="majorHAnsi" w:cstheme="majorHAnsi"/>
          <w:color w:val="000000" w:themeColor="text1"/>
        </w:rPr>
        <w:t xml:space="preserve">to obtain more advantageous </w:t>
      </w:r>
      <w:r w:rsidRPr="00B079F6">
        <w:rPr>
          <w:rStyle w:val="Emphasis"/>
          <w:rFonts w:asciiTheme="majorHAnsi" w:hAnsiTheme="majorHAnsi" w:cstheme="majorHAnsi"/>
          <w:color w:val="000000" w:themeColor="text1"/>
        </w:rPr>
        <w:t>terms in financial and trade agreements</w:t>
      </w:r>
      <w:r w:rsidRPr="00B079F6">
        <w:rPr>
          <w:rFonts w:asciiTheme="majorHAnsi" w:hAnsiTheme="majorHAnsi" w:cstheme="majorHAnsi"/>
          <w:color w:val="000000" w:themeColor="text1"/>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B079F6">
        <w:rPr>
          <w:rStyle w:val="Emphasis"/>
          <w:rFonts w:asciiTheme="majorHAnsi" w:hAnsiTheme="majorHAnsi" w:cstheme="majorHAnsi"/>
          <w:color w:val="000000" w:themeColor="text1"/>
        </w:rPr>
        <w:t>One can tell a similar story about the relative stability of the post-war order</w:t>
      </w:r>
      <w:r w:rsidRPr="00B079F6">
        <w:rPr>
          <w:rFonts w:asciiTheme="majorHAnsi" w:hAnsiTheme="majorHAnsi" w:cstheme="majorHAnsi"/>
          <w:color w:val="000000" w:themeColor="text1"/>
          <w:sz w:val="14"/>
        </w:rPr>
        <w:t>. As even some leading offshore balancers have acknowledged</w:t>
      </w:r>
      <w:r w:rsidRPr="00B079F6">
        <w:rPr>
          <w:rStyle w:val="StyleUnderline"/>
          <w:rFonts w:asciiTheme="majorHAnsi" w:hAnsiTheme="majorHAnsi" w:cstheme="majorHAnsi"/>
          <w:color w:val="000000" w:themeColor="text1"/>
        </w:rPr>
        <w:t xml:space="preserve">, the </w:t>
      </w:r>
      <w:r w:rsidRPr="00B079F6">
        <w:rPr>
          <w:rStyle w:val="StyleUnderline"/>
          <w:rFonts w:asciiTheme="majorHAnsi" w:hAnsiTheme="majorHAnsi" w:cstheme="majorHAnsi"/>
          <w:color w:val="000000" w:themeColor="text1"/>
          <w:highlight w:val="green"/>
        </w:rPr>
        <w:t>lack of conflict in</w:t>
      </w:r>
      <w:r w:rsidRPr="00B079F6">
        <w:rPr>
          <w:rStyle w:val="StyleUnderline"/>
          <w:rFonts w:asciiTheme="majorHAnsi" w:hAnsiTheme="majorHAnsi" w:cstheme="majorHAnsi"/>
          <w:color w:val="000000" w:themeColor="text1"/>
        </w:rPr>
        <w:t xml:space="preserve"> regions like </w:t>
      </w:r>
      <w:r w:rsidRPr="00B079F6">
        <w:rPr>
          <w:rStyle w:val="StyleUnderline"/>
          <w:rFonts w:asciiTheme="majorHAnsi" w:hAnsiTheme="majorHAnsi" w:cstheme="majorHAnsi"/>
          <w:color w:val="000000" w:themeColor="text1"/>
          <w:highlight w:val="green"/>
        </w:rPr>
        <w:t>Europe</w:t>
      </w:r>
      <w:r w:rsidRPr="00B079F6">
        <w:rPr>
          <w:rStyle w:val="StyleUnderline"/>
          <w:rFonts w:asciiTheme="majorHAnsi" w:hAnsiTheme="majorHAnsi" w:cstheme="majorHAnsi"/>
          <w:color w:val="000000" w:themeColor="text1"/>
        </w:rPr>
        <w:t xml:space="preserve"> in recent decades </w:t>
      </w:r>
      <w:r w:rsidRPr="00B079F6">
        <w:rPr>
          <w:rStyle w:val="Emphasis"/>
          <w:rFonts w:asciiTheme="majorHAnsi" w:hAnsiTheme="majorHAnsi" w:cstheme="majorHAnsi"/>
          <w:color w:val="000000" w:themeColor="text1"/>
          <w:highlight w:val="green"/>
        </w:rPr>
        <w:t>is not something that has occurred naturally</w:t>
      </w:r>
      <w:r w:rsidRPr="00B079F6">
        <w:rPr>
          <w:rFonts w:asciiTheme="majorHAnsi" w:hAnsiTheme="majorHAnsi" w:cstheme="majorHAnsi"/>
          <w:color w:val="000000" w:themeColor="text1"/>
          <w:sz w:val="14"/>
          <w:highlight w:val="green"/>
        </w:rPr>
        <w:t xml:space="preserve">. </w:t>
      </w:r>
      <w:r w:rsidRPr="00B079F6">
        <w:rPr>
          <w:rStyle w:val="StyleUnderline"/>
          <w:rFonts w:asciiTheme="majorHAnsi" w:hAnsiTheme="majorHAnsi" w:cstheme="majorHAnsi"/>
          <w:color w:val="000000" w:themeColor="text1"/>
          <w:highlight w:val="green"/>
        </w:rPr>
        <w:t xml:space="preserve">It has occurred </w:t>
      </w:r>
      <w:r w:rsidRPr="00B079F6">
        <w:rPr>
          <w:rStyle w:val="Emphasis"/>
          <w:rFonts w:asciiTheme="majorHAnsi" w:hAnsiTheme="majorHAnsi" w:cstheme="majorHAnsi"/>
          <w:color w:val="000000" w:themeColor="text1"/>
          <w:highlight w:val="green"/>
        </w:rPr>
        <w:t>because the “American pacifier” has suppressed</w:t>
      </w:r>
      <w:r w:rsidRPr="00B079F6">
        <w:rPr>
          <w:rStyle w:val="Emphasis"/>
          <w:rFonts w:asciiTheme="majorHAnsi" w:hAnsiTheme="majorHAnsi" w:cstheme="majorHAnsi"/>
          <w:color w:val="000000" w:themeColor="text1"/>
        </w:rPr>
        <w:t xml:space="preserve"> precisely </w:t>
      </w:r>
      <w:r w:rsidRPr="00B079F6">
        <w:rPr>
          <w:rStyle w:val="Emphasis"/>
          <w:rFonts w:asciiTheme="majorHAnsi" w:hAnsiTheme="majorHAnsi" w:cstheme="majorHAnsi"/>
          <w:color w:val="000000" w:themeColor="text1"/>
          <w:highlight w:val="green"/>
        </w:rPr>
        <w:t>the dynamics that</w:t>
      </w:r>
      <w:r w:rsidRPr="00B079F6">
        <w:rPr>
          <w:rStyle w:val="Emphasis"/>
          <w:rFonts w:asciiTheme="majorHAnsi" w:hAnsiTheme="majorHAnsi" w:cstheme="majorHAnsi"/>
          <w:color w:val="000000" w:themeColor="text1"/>
        </w:rPr>
        <w:t xml:space="preserve"> previously </w:t>
      </w:r>
      <w:r w:rsidRPr="00B079F6">
        <w:rPr>
          <w:rStyle w:val="Emphasis"/>
          <w:rFonts w:asciiTheme="majorHAnsi" w:hAnsiTheme="majorHAnsi" w:cstheme="majorHAnsi"/>
          <w:color w:val="000000" w:themeColor="text1"/>
          <w:highlight w:val="green"/>
        </w:rPr>
        <w:t>fostered</w:t>
      </w:r>
      <w:r w:rsidRPr="00B079F6">
        <w:rPr>
          <w:rStyle w:val="Emphasis"/>
          <w:rFonts w:asciiTheme="majorHAnsi" w:hAnsiTheme="majorHAnsi" w:cstheme="majorHAnsi"/>
          <w:color w:val="000000" w:themeColor="text1"/>
        </w:rPr>
        <w:t xml:space="preserve"> geopolitical </w:t>
      </w:r>
      <w:r w:rsidRPr="00B079F6">
        <w:rPr>
          <w:rStyle w:val="Emphasis"/>
          <w:rFonts w:asciiTheme="majorHAnsi" w:hAnsiTheme="majorHAnsi" w:cstheme="majorHAnsi"/>
          <w:color w:val="000000" w:themeColor="text1"/>
          <w:highlight w:val="green"/>
        </w:rPr>
        <w:t>turmoil</w:t>
      </w:r>
      <w:r w:rsidRPr="00B079F6">
        <w:rPr>
          <w:rFonts w:asciiTheme="majorHAnsi" w:hAnsiTheme="majorHAnsi" w:cstheme="majorHAnsi"/>
          <w:color w:val="000000" w:themeColor="text1"/>
          <w:sz w:val="14"/>
          <w:highlight w:val="green"/>
        </w:rPr>
        <w:t xml:space="preserve">. </w:t>
      </w:r>
      <w:r w:rsidRPr="00B079F6">
        <w:rPr>
          <w:rStyle w:val="StyleUnderline"/>
          <w:rFonts w:asciiTheme="majorHAnsi" w:hAnsiTheme="majorHAnsi" w:cstheme="majorHAnsi"/>
          <w:color w:val="000000" w:themeColor="text1"/>
          <w:highlight w:val="green"/>
        </w:rPr>
        <w:t xml:space="preserve">That pacifier has </w:t>
      </w:r>
      <w:r w:rsidRPr="00B079F6">
        <w:rPr>
          <w:rStyle w:val="Emphasis"/>
          <w:rFonts w:asciiTheme="majorHAnsi" w:hAnsiTheme="majorHAnsi" w:cstheme="majorHAnsi"/>
          <w:color w:val="000000" w:themeColor="text1"/>
          <w:highlight w:val="green"/>
        </w:rPr>
        <w:t>limited arms races and security competitions</w:t>
      </w:r>
      <w:r w:rsidRPr="00B079F6">
        <w:rPr>
          <w:rStyle w:val="Emphasis"/>
          <w:rFonts w:asciiTheme="majorHAnsi" w:hAnsiTheme="majorHAnsi" w:cstheme="majorHAnsi"/>
          <w:color w:val="000000" w:themeColor="text1"/>
        </w:rPr>
        <w:t xml:space="preserve"> by providing the protection that allows other countries to under-build their militaries</w:t>
      </w:r>
      <w:r w:rsidRPr="00B079F6">
        <w:rPr>
          <w:rStyle w:val="StyleUnderline"/>
          <w:rFonts w:asciiTheme="majorHAnsi" w:hAnsiTheme="majorHAnsi" w:cstheme="majorHAnsi"/>
          <w:color w:val="000000" w:themeColor="text1"/>
        </w:rPr>
        <w:t xml:space="preserve">. </w:t>
      </w:r>
      <w:r w:rsidRPr="00B079F6">
        <w:rPr>
          <w:rStyle w:val="StyleUnderline"/>
          <w:rFonts w:asciiTheme="majorHAnsi" w:hAnsiTheme="majorHAnsi" w:cstheme="majorHAnsi"/>
          <w:color w:val="000000" w:themeColor="text1"/>
          <w:highlight w:val="green"/>
        </w:rPr>
        <w:t>It has soothed historical rivalries</w:t>
      </w:r>
      <w:r w:rsidRPr="00B079F6">
        <w:rPr>
          <w:rStyle w:val="StyleUnderline"/>
          <w:rFonts w:asciiTheme="majorHAnsi" w:hAnsiTheme="majorHAnsi" w:cstheme="majorHAnsi"/>
          <w:color w:val="000000" w:themeColor="text1"/>
        </w:rPr>
        <w:t xml:space="preserve"> by affording a climate of security in which powerful countries like Germany and Japan could be revived economically and </w:t>
      </w:r>
      <w:r w:rsidRPr="00B079F6">
        <w:rPr>
          <w:rStyle w:val="Emphasis"/>
          <w:rFonts w:asciiTheme="majorHAnsi" w:hAnsiTheme="majorHAnsi" w:cstheme="majorHAnsi"/>
          <w:color w:val="000000" w:themeColor="text1"/>
        </w:rPr>
        <w:t>reintegrated into</w:t>
      </w:r>
      <w:r w:rsidRPr="00B079F6">
        <w:rPr>
          <w:rStyle w:val="StyleUnderline"/>
          <w:rFonts w:asciiTheme="majorHAnsi" w:hAnsiTheme="majorHAnsi" w:cstheme="majorHAnsi"/>
          <w:color w:val="000000" w:themeColor="text1"/>
        </w:rPr>
        <w:t xml:space="preserve"> thriving and fairly cooperative </w:t>
      </w:r>
      <w:r w:rsidRPr="00B079F6">
        <w:rPr>
          <w:rStyle w:val="Emphasis"/>
          <w:rFonts w:asciiTheme="majorHAnsi" w:hAnsiTheme="majorHAnsi" w:cstheme="majorHAnsi"/>
          <w:color w:val="000000" w:themeColor="text1"/>
        </w:rPr>
        <w:t>regional orders</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4"/>
        </w:rPr>
        <w:t xml:space="preserve"> </w:t>
      </w:r>
      <w:r w:rsidRPr="00B079F6">
        <w:rPr>
          <w:rStyle w:val="StyleUnderline"/>
          <w:rFonts w:asciiTheme="majorHAnsi" w:hAnsiTheme="majorHAnsi" w:cstheme="majorHAnsi"/>
          <w:color w:val="000000" w:themeColor="text1"/>
          <w:highlight w:val="green"/>
        </w:rPr>
        <w:t>It has induced caution in</w:t>
      </w:r>
      <w:r w:rsidRPr="00B079F6">
        <w:rPr>
          <w:rStyle w:val="StyleUnderline"/>
          <w:rFonts w:asciiTheme="majorHAnsi" w:hAnsiTheme="majorHAnsi" w:cstheme="majorHAnsi"/>
          <w:color w:val="000000" w:themeColor="text1"/>
        </w:rPr>
        <w:t xml:space="preserve"> the behavior of </w:t>
      </w:r>
      <w:r w:rsidRPr="00B079F6">
        <w:rPr>
          <w:rStyle w:val="Emphasis"/>
          <w:rFonts w:asciiTheme="majorHAnsi" w:hAnsiTheme="majorHAnsi" w:cstheme="majorHAnsi"/>
          <w:color w:val="000000" w:themeColor="text1"/>
          <w:highlight w:val="green"/>
        </w:rPr>
        <w:t>allies and adversaries</w:t>
      </w:r>
      <w:r w:rsidRPr="00B079F6">
        <w:rPr>
          <w:rStyle w:val="Emphasis"/>
          <w:rFonts w:asciiTheme="majorHAnsi" w:hAnsiTheme="majorHAnsi" w:cstheme="majorHAnsi"/>
          <w:color w:val="000000" w:themeColor="text1"/>
        </w:rPr>
        <w:t xml:space="preserve"> alike</w:t>
      </w:r>
      <w:r w:rsidRPr="00B079F6">
        <w:rPr>
          <w:rStyle w:val="StyleUnderline"/>
          <w:rFonts w:asciiTheme="majorHAnsi" w:hAnsiTheme="majorHAnsi" w:cstheme="majorHAnsi"/>
          <w:color w:val="000000" w:themeColor="text1"/>
        </w:rPr>
        <w:t xml:space="preserve">, </w:t>
      </w:r>
      <w:r w:rsidRPr="00B079F6">
        <w:rPr>
          <w:rStyle w:val="Emphasis"/>
          <w:rFonts w:asciiTheme="majorHAnsi" w:hAnsiTheme="majorHAnsi" w:cstheme="majorHAnsi"/>
          <w:color w:val="000000" w:themeColor="text1"/>
          <w:highlight w:val="green"/>
        </w:rPr>
        <w:t>deterring aggression and dissuading</w:t>
      </w:r>
      <w:r w:rsidRPr="00B079F6">
        <w:rPr>
          <w:rStyle w:val="Emphasis"/>
          <w:rFonts w:asciiTheme="majorHAnsi" w:hAnsiTheme="majorHAnsi" w:cstheme="majorHAnsi"/>
          <w:color w:val="000000" w:themeColor="text1"/>
        </w:rPr>
        <w:t xml:space="preserve"> other </w:t>
      </w:r>
      <w:r w:rsidRPr="00B079F6">
        <w:rPr>
          <w:rStyle w:val="Emphasis"/>
          <w:rFonts w:asciiTheme="majorHAnsi" w:hAnsiTheme="majorHAnsi" w:cstheme="majorHAnsi"/>
          <w:color w:val="000000" w:themeColor="text1"/>
          <w:highlight w:val="green"/>
        </w:rPr>
        <w:t>destabilizing behavior</w:t>
      </w:r>
      <w:r w:rsidRPr="00B079F6">
        <w:rPr>
          <w:rFonts w:asciiTheme="majorHAnsi" w:hAnsiTheme="majorHAnsi" w:cstheme="majorHAnsi"/>
          <w:color w:val="000000" w:themeColor="text1"/>
          <w:sz w:val="14"/>
        </w:rPr>
        <w:t xml:space="preserve">. As John Mearsheimer has noted, the United States “effectively acts as a night watchman,” lending order to an otherwise disorderly and anarchical environment.45 </w:t>
      </w:r>
      <w:r w:rsidRPr="00B079F6">
        <w:rPr>
          <w:rStyle w:val="StyleUnderline"/>
          <w:rFonts w:asciiTheme="majorHAnsi" w:hAnsiTheme="majorHAnsi" w:cstheme="majorHAnsi"/>
          <w:color w:val="000000" w:themeColor="text1"/>
          <w:highlight w:val="green"/>
        </w:rPr>
        <w:t>What would happen if Washington backed away</w:t>
      </w:r>
      <w:r w:rsidRPr="00B079F6">
        <w:rPr>
          <w:rStyle w:val="StyleUnderline"/>
          <w:rFonts w:asciiTheme="majorHAnsi" w:hAnsiTheme="majorHAnsi" w:cstheme="majorHAnsi"/>
          <w:color w:val="000000" w:themeColor="text1"/>
        </w:rPr>
        <w:t xml:space="preserve"> from this role</w:t>
      </w:r>
      <w:r w:rsidRPr="00B079F6">
        <w:rPr>
          <w:rFonts w:asciiTheme="majorHAnsi" w:hAnsiTheme="majorHAnsi" w:cstheme="majorHAnsi"/>
          <w:color w:val="000000" w:themeColor="text1"/>
          <w:sz w:val="16"/>
        </w:rPr>
        <w:t xml:space="preserve">? The most logical answer is that </w:t>
      </w:r>
      <w:r w:rsidRPr="00B079F6">
        <w:rPr>
          <w:rStyle w:val="Emphasis"/>
          <w:rFonts w:asciiTheme="majorHAnsi" w:hAnsiTheme="majorHAnsi" w:cstheme="majorHAnsi"/>
          <w:color w:val="000000" w:themeColor="text1"/>
        </w:rPr>
        <w:t xml:space="preserve">both U.S. influence and </w:t>
      </w:r>
      <w:r w:rsidRPr="00B079F6">
        <w:rPr>
          <w:rStyle w:val="Emphasis"/>
          <w:rFonts w:asciiTheme="majorHAnsi" w:hAnsiTheme="majorHAnsi" w:cstheme="majorHAnsi"/>
          <w:color w:val="000000" w:themeColor="text1"/>
          <w:highlight w:val="green"/>
        </w:rPr>
        <w:t>global stability would suffer</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With respect to influence,</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the</w:t>
      </w:r>
      <w:r w:rsidRPr="00B079F6">
        <w:rPr>
          <w:rFonts w:asciiTheme="majorHAnsi" w:hAnsiTheme="majorHAnsi" w:cstheme="majorHAnsi"/>
          <w:color w:val="000000" w:themeColor="text1"/>
          <w:sz w:val="16"/>
        </w:rPr>
        <w:t xml:space="preserve"> </w:t>
      </w:r>
      <w:r w:rsidRPr="00B079F6">
        <w:rPr>
          <w:rStyle w:val="Emphasis"/>
          <w:rFonts w:asciiTheme="majorHAnsi" w:hAnsiTheme="majorHAnsi" w:cstheme="majorHAnsi"/>
          <w:color w:val="000000" w:themeColor="text1"/>
        </w:rPr>
        <w:t>U</w:t>
      </w:r>
      <w:r w:rsidRPr="00B079F6">
        <w:rPr>
          <w:rFonts w:asciiTheme="majorHAnsi" w:hAnsiTheme="majorHAnsi" w:cstheme="majorHAnsi"/>
          <w:color w:val="000000" w:themeColor="text1"/>
          <w:sz w:val="16"/>
        </w:rPr>
        <w:t xml:space="preserve">nited </w:t>
      </w:r>
      <w:r w:rsidRPr="00B079F6">
        <w:rPr>
          <w:rStyle w:val="Emphasis"/>
          <w:rFonts w:asciiTheme="majorHAnsi" w:hAnsiTheme="majorHAnsi" w:cstheme="majorHAnsi"/>
          <w:color w:val="000000" w:themeColor="text1"/>
        </w:rPr>
        <w:t>S</w:t>
      </w:r>
      <w:r w:rsidRPr="00B079F6">
        <w:rPr>
          <w:rFonts w:asciiTheme="majorHAnsi" w:hAnsiTheme="majorHAnsi" w:cstheme="majorHAnsi"/>
          <w:color w:val="000000" w:themeColor="text1"/>
          <w:sz w:val="16"/>
        </w:rPr>
        <w:t xml:space="preserve">tates </w:t>
      </w:r>
      <w:r w:rsidRPr="00B079F6">
        <w:rPr>
          <w:rStyle w:val="StyleUnderline"/>
          <w:rFonts w:asciiTheme="majorHAnsi" w:hAnsiTheme="majorHAnsi" w:cstheme="majorHAnsi"/>
          <w:color w:val="000000" w:themeColor="text1"/>
        </w:rPr>
        <w:t>would</w:t>
      </w:r>
      <w:r w:rsidRPr="00B079F6">
        <w:rPr>
          <w:rFonts w:asciiTheme="majorHAnsi" w:hAnsiTheme="majorHAnsi" w:cstheme="majorHAnsi"/>
          <w:color w:val="000000" w:themeColor="text1"/>
          <w:sz w:val="16"/>
        </w:rPr>
        <w:t xml:space="preserve"> effectively </w:t>
      </w:r>
      <w:r w:rsidRPr="00B079F6">
        <w:rPr>
          <w:rStyle w:val="StyleUnderline"/>
          <w:rFonts w:asciiTheme="majorHAnsi" w:hAnsiTheme="majorHAnsi" w:cstheme="majorHAnsi"/>
          <w:color w:val="000000" w:themeColor="text1"/>
        </w:rPr>
        <w:t xml:space="preserve">be </w:t>
      </w:r>
      <w:r w:rsidRPr="00B079F6">
        <w:rPr>
          <w:rStyle w:val="Emphasis"/>
          <w:rFonts w:asciiTheme="majorHAnsi" w:hAnsiTheme="majorHAnsi" w:cstheme="majorHAnsi"/>
          <w:color w:val="000000" w:themeColor="text1"/>
        </w:rPr>
        <w:t>surrendering the most powerful bargaining chip</w:t>
      </w:r>
      <w:r w:rsidRPr="00B079F6">
        <w:rPr>
          <w:rStyle w:val="StyleUnderline"/>
          <w:rFonts w:asciiTheme="majorHAnsi" w:hAnsiTheme="majorHAnsi" w:cstheme="majorHAnsi"/>
          <w:color w:val="000000" w:themeColor="text1"/>
        </w:rPr>
        <w:t xml:space="preserve"> it has traditionally wielded in dealing with friends and allies,</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 xml:space="preserve">and jeopardizing the position of leadership it has used to shape bilateral and regional </w:t>
      </w:r>
      <w:r w:rsidRPr="00B079F6">
        <w:rPr>
          <w:rStyle w:val="Emphasis"/>
          <w:rFonts w:asciiTheme="majorHAnsi" w:hAnsiTheme="majorHAnsi" w:cstheme="majorHAnsi"/>
          <w:color w:val="000000" w:themeColor="text1"/>
        </w:rPr>
        <w:t>agendas for decades</w:t>
      </w:r>
      <w:r w:rsidRPr="00B079F6">
        <w:rPr>
          <w:rFonts w:asciiTheme="majorHAnsi" w:hAnsiTheme="majorHAnsi" w:cstheme="majorHAnsi"/>
          <w:color w:val="000000" w:themeColor="text1"/>
          <w:sz w:val="16"/>
        </w:rPr>
        <w:t xml:space="preserve">. </w:t>
      </w:r>
      <w:r w:rsidRPr="00B079F6">
        <w:rPr>
          <w:rStyle w:val="Emphasis"/>
          <w:rFonts w:asciiTheme="majorHAnsi" w:hAnsiTheme="majorHAnsi" w:cstheme="majorHAnsi"/>
          <w:color w:val="000000" w:themeColor="text1"/>
        </w:rPr>
        <w:t>The consequences would seem no less damaging where stability is concerned</w:t>
      </w:r>
      <w:r w:rsidRPr="00B079F6">
        <w:rPr>
          <w:rFonts w:asciiTheme="majorHAnsi" w:hAnsiTheme="majorHAnsi" w:cstheme="majorHAnsi"/>
          <w:color w:val="000000" w:themeColor="text1"/>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B079F6">
        <w:rPr>
          <w:rStyle w:val="StyleUnderline"/>
          <w:rFonts w:asciiTheme="majorHAnsi" w:hAnsiTheme="majorHAnsi" w:cstheme="majorHAnsi"/>
          <w:color w:val="000000" w:themeColor="text1"/>
          <w:highlight w:val="green"/>
        </w:rPr>
        <w:t xml:space="preserve">removing the American pacifier would </w:t>
      </w:r>
      <w:r w:rsidRPr="00B079F6">
        <w:rPr>
          <w:rStyle w:val="Emphasis"/>
          <w:rFonts w:asciiTheme="majorHAnsi" w:hAnsiTheme="majorHAnsi" w:cstheme="majorHAnsi"/>
          <w:color w:val="000000" w:themeColor="text1"/>
          <w:highlight w:val="green"/>
        </w:rPr>
        <w:t>liberate</w:t>
      </w:r>
      <w:r w:rsidRPr="00B079F6">
        <w:rPr>
          <w:rStyle w:val="Emphasis"/>
          <w:rFonts w:asciiTheme="majorHAnsi" w:hAnsiTheme="majorHAnsi" w:cstheme="majorHAnsi"/>
          <w:color w:val="000000" w:themeColor="text1"/>
        </w:rPr>
        <w:t xml:space="preserve"> the more </w:t>
      </w:r>
      <w:r w:rsidRPr="00B079F6">
        <w:rPr>
          <w:rStyle w:val="Emphasis"/>
          <w:rFonts w:asciiTheme="majorHAnsi" w:hAnsiTheme="majorHAnsi" w:cstheme="majorHAnsi"/>
          <w:color w:val="000000" w:themeColor="text1"/>
          <w:highlight w:val="green"/>
        </w:rPr>
        <w:t>destabilizing influences</w:t>
      </w:r>
      <w:r w:rsidRPr="00B079F6">
        <w:rPr>
          <w:rStyle w:val="Emphasis"/>
          <w:rFonts w:asciiTheme="majorHAnsi" w:hAnsiTheme="majorHAnsi" w:cstheme="majorHAnsi"/>
          <w:color w:val="000000" w:themeColor="text1"/>
        </w:rPr>
        <w:t xml:space="preserve"> that U.S. policy had previously stifled</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 xml:space="preserve">Long-dormant </w:t>
      </w:r>
      <w:r w:rsidRPr="00B079F6">
        <w:rPr>
          <w:rStyle w:val="Emphasis"/>
          <w:rFonts w:asciiTheme="majorHAnsi" w:hAnsiTheme="majorHAnsi" w:cstheme="majorHAnsi"/>
          <w:color w:val="000000" w:themeColor="text1"/>
          <w:highlight w:val="green"/>
        </w:rPr>
        <w:t>security competitions might reawaken</w:t>
      </w:r>
      <w:r w:rsidRPr="00B079F6">
        <w:rPr>
          <w:rStyle w:val="Emphasis"/>
          <w:rFonts w:asciiTheme="majorHAnsi" w:hAnsiTheme="majorHAnsi" w:cstheme="majorHAnsi"/>
          <w:color w:val="000000" w:themeColor="text1"/>
        </w:rPr>
        <w:t xml:space="preserve"> as countries armed themselves</w:t>
      </w:r>
      <w:r w:rsidRPr="00B079F6">
        <w:rPr>
          <w:rStyle w:val="StyleUnderline"/>
          <w:rFonts w:asciiTheme="majorHAnsi" w:hAnsiTheme="majorHAnsi" w:cstheme="majorHAnsi"/>
          <w:color w:val="000000" w:themeColor="text1"/>
        </w:rPr>
        <w:t xml:space="preserve"> more vigorously</w:t>
      </w:r>
      <w:r w:rsidRPr="00B079F6">
        <w:rPr>
          <w:rFonts w:asciiTheme="majorHAnsi" w:hAnsiTheme="majorHAnsi" w:cstheme="majorHAnsi"/>
          <w:color w:val="000000" w:themeColor="text1"/>
          <w:sz w:val="16"/>
        </w:rPr>
        <w:t xml:space="preserve">; </w:t>
      </w:r>
      <w:r w:rsidRPr="00B079F6">
        <w:rPr>
          <w:rStyle w:val="Emphasis"/>
          <w:rFonts w:asciiTheme="majorHAnsi" w:hAnsiTheme="majorHAnsi" w:cstheme="majorHAnsi"/>
          <w:color w:val="000000" w:themeColor="text1"/>
          <w:highlight w:val="green"/>
        </w:rPr>
        <w:t>historical antagonisms</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 xml:space="preserve">between old rivals </w:t>
      </w:r>
      <w:r w:rsidRPr="00B079F6">
        <w:rPr>
          <w:rStyle w:val="StyleUnderline"/>
          <w:rFonts w:asciiTheme="majorHAnsi" w:hAnsiTheme="majorHAnsi" w:cstheme="majorHAnsi"/>
          <w:color w:val="000000" w:themeColor="text1"/>
          <w:highlight w:val="green"/>
        </w:rPr>
        <w:t xml:space="preserve">might </w:t>
      </w:r>
      <w:r w:rsidRPr="00B079F6">
        <w:rPr>
          <w:rStyle w:val="Emphasis"/>
          <w:rFonts w:asciiTheme="majorHAnsi" w:hAnsiTheme="majorHAnsi" w:cstheme="majorHAnsi"/>
          <w:color w:val="000000" w:themeColor="text1"/>
          <w:highlight w:val="green"/>
        </w:rPr>
        <w:t>reemerge</w:t>
      </w:r>
      <w:r w:rsidRPr="00B079F6">
        <w:rPr>
          <w:rStyle w:val="Emphasis"/>
          <w:rFonts w:asciiTheme="majorHAnsi" w:hAnsiTheme="majorHAnsi" w:cstheme="majorHAnsi"/>
          <w:color w:val="000000" w:themeColor="text1"/>
        </w:rPr>
        <w:t xml:space="preserve"> in the absence of a robust U.S. presence</w:t>
      </w:r>
      <w:r w:rsidRPr="00B079F6">
        <w:rPr>
          <w:rStyle w:val="StyleUnderline"/>
          <w:rFonts w:asciiTheme="majorHAnsi" w:hAnsiTheme="majorHAnsi" w:cstheme="majorHAnsi"/>
          <w:color w:val="000000" w:themeColor="text1"/>
        </w:rPr>
        <w:t xml:space="preserve"> and the reassurance it provides</w:t>
      </w:r>
      <w:r w:rsidRPr="00B079F6">
        <w:rPr>
          <w:rFonts w:asciiTheme="majorHAnsi" w:hAnsiTheme="majorHAnsi" w:cstheme="majorHAnsi"/>
          <w:color w:val="000000" w:themeColor="text1"/>
          <w:sz w:val="16"/>
        </w:rPr>
        <w:t xml:space="preserve">. Moreover, </w:t>
      </w:r>
      <w:r w:rsidRPr="00B079F6">
        <w:rPr>
          <w:rStyle w:val="StyleUnderline"/>
          <w:rFonts w:asciiTheme="majorHAnsi" w:hAnsiTheme="majorHAnsi" w:cstheme="majorHAnsi"/>
          <w:color w:val="000000" w:themeColor="text1"/>
          <w:highlight w:val="green"/>
        </w:rPr>
        <w:t>countries that seek to revise</w:t>
      </w:r>
      <w:r w:rsidRPr="00B079F6">
        <w:rPr>
          <w:rStyle w:val="StyleUnderline"/>
          <w:rFonts w:asciiTheme="majorHAnsi" w:hAnsiTheme="majorHAnsi" w:cstheme="majorHAnsi"/>
          <w:color w:val="000000" w:themeColor="text1"/>
        </w:rPr>
        <w:t xml:space="preserve"> existing </w:t>
      </w:r>
      <w:r w:rsidRPr="00B079F6">
        <w:rPr>
          <w:rStyle w:val="StyleUnderline"/>
          <w:rFonts w:asciiTheme="majorHAnsi" w:hAnsiTheme="majorHAnsi" w:cstheme="majorHAnsi"/>
          <w:color w:val="000000" w:themeColor="text1"/>
          <w:highlight w:val="green"/>
        </w:rPr>
        <w:t>regional orders</w:t>
      </w:r>
      <w:r w:rsidRPr="00B079F6">
        <w:rPr>
          <w:rStyle w:val="StyleUnderline"/>
          <w:rFonts w:asciiTheme="majorHAnsi" w:hAnsiTheme="majorHAnsi" w:cstheme="majorHAnsi"/>
          <w:color w:val="000000" w:themeColor="text1"/>
        </w:rPr>
        <w:t xml:space="preserve"> in their favor</w:t>
      </w:r>
      <w:r w:rsidRPr="00B079F6">
        <w:rPr>
          <w:rFonts w:asciiTheme="majorHAnsi" w:hAnsiTheme="majorHAnsi" w:cstheme="majorHAnsi"/>
          <w:color w:val="000000" w:themeColor="text1"/>
          <w:sz w:val="16"/>
        </w:rPr>
        <w:t xml:space="preserve">—think </w:t>
      </w:r>
      <w:r w:rsidRPr="00B079F6">
        <w:rPr>
          <w:rStyle w:val="Emphasis"/>
          <w:rFonts w:asciiTheme="majorHAnsi" w:hAnsiTheme="majorHAnsi" w:cstheme="majorHAnsi"/>
          <w:color w:val="000000" w:themeColor="text1"/>
        </w:rPr>
        <w:t>Russia</w:t>
      </w:r>
      <w:r w:rsidRPr="00B079F6">
        <w:rPr>
          <w:rFonts w:asciiTheme="majorHAnsi" w:hAnsiTheme="majorHAnsi" w:cstheme="majorHAnsi"/>
          <w:color w:val="000000" w:themeColor="text1"/>
          <w:sz w:val="16"/>
        </w:rPr>
        <w:t xml:space="preserve"> in </w:t>
      </w:r>
      <w:r w:rsidRPr="00B079F6">
        <w:rPr>
          <w:rStyle w:val="Emphasis"/>
          <w:rFonts w:asciiTheme="majorHAnsi" w:hAnsiTheme="majorHAnsi" w:cstheme="majorHAnsi"/>
          <w:color w:val="000000" w:themeColor="text1"/>
        </w:rPr>
        <w:t>Europe</w:t>
      </w:r>
      <w:r w:rsidRPr="00B079F6">
        <w:rPr>
          <w:rFonts w:asciiTheme="majorHAnsi" w:hAnsiTheme="majorHAnsi" w:cstheme="majorHAnsi"/>
          <w:color w:val="000000" w:themeColor="text1"/>
          <w:sz w:val="16"/>
        </w:rPr>
        <w:t xml:space="preserve">, or </w:t>
      </w:r>
      <w:r w:rsidRPr="00B079F6">
        <w:rPr>
          <w:rStyle w:val="Emphasis"/>
          <w:rFonts w:asciiTheme="majorHAnsi" w:hAnsiTheme="majorHAnsi" w:cstheme="majorHAnsi"/>
          <w:color w:val="000000" w:themeColor="text1"/>
        </w:rPr>
        <w:t>China</w:t>
      </w:r>
      <w:r w:rsidRPr="00B079F6">
        <w:rPr>
          <w:rFonts w:asciiTheme="majorHAnsi" w:hAnsiTheme="majorHAnsi" w:cstheme="majorHAnsi"/>
          <w:color w:val="000000" w:themeColor="text1"/>
          <w:sz w:val="16"/>
        </w:rPr>
        <w:t xml:space="preserve"> in Asia—might indeed applaud U.S. retrenchment, but </w:t>
      </w:r>
      <w:r w:rsidRPr="00B079F6">
        <w:rPr>
          <w:rStyle w:val="StyleUnderline"/>
          <w:rFonts w:asciiTheme="majorHAnsi" w:hAnsiTheme="majorHAnsi" w:cstheme="majorHAnsi"/>
          <w:color w:val="000000" w:themeColor="text1"/>
        </w:rPr>
        <w:t xml:space="preserve">they </w:t>
      </w:r>
      <w:r w:rsidRPr="00B079F6">
        <w:rPr>
          <w:rStyle w:val="StyleUnderline"/>
          <w:rFonts w:asciiTheme="majorHAnsi" w:hAnsiTheme="majorHAnsi" w:cstheme="majorHAnsi"/>
          <w:color w:val="000000" w:themeColor="text1"/>
          <w:highlight w:val="green"/>
        </w:rPr>
        <w:t>might</w:t>
      </w:r>
      <w:r w:rsidRPr="00B079F6">
        <w:rPr>
          <w:rStyle w:val="StyleUnderline"/>
          <w:rFonts w:asciiTheme="majorHAnsi" w:hAnsiTheme="majorHAnsi" w:cstheme="majorHAnsi"/>
          <w:color w:val="000000" w:themeColor="text1"/>
        </w:rPr>
        <w:t xml:space="preserve"> just as plausibly </w:t>
      </w:r>
      <w:r w:rsidRPr="00B079F6">
        <w:rPr>
          <w:rStyle w:val="StyleUnderline"/>
          <w:rFonts w:asciiTheme="majorHAnsi" w:hAnsiTheme="majorHAnsi" w:cstheme="majorHAnsi"/>
          <w:color w:val="000000" w:themeColor="text1"/>
          <w:highlight w:val="green"/>
        </w:rPr>
        <w:t>feel empowered to more assertively press their interest</w:t>
      </w:r>
      <w:r w:rsidRPr="00B079F6">
        <w:rPr>
          <w:rStyle w:val="StyleUnderline"/>
          <w:rFonts w:asciiTheme="majorHAnsi" w:hAnsiTheme="majorHAnsi" w:cstheme="majorHAnsi"/>
          <w:color w:val="000000" w:themeColor="text1"/>
        </w:rPr>
        <w:t>s</w:t>
      </w:r>
      <w:r w:rsidRPr="00B079F6">
        <w:rPr>
          <w:rFonts w:asciiTheme="majorHAnsi" w:hAnsiTheme="majorHAnsi" w:cstheme="majorHAnsi"/>
          <w:color w:val="000000" w:themeColor="text1"/>
          <w:sz w:val="16"/>
        </w:rPr>
        <w:t>. If the United States has been a kind of Leviathan in key regions, Mearsheimer acknowledges, then “</w:t>
      </w:r>
      <w:r w:rsidRPr="00B079F6">
        <w:rPr>
          <w:rStyle w:val="Emphasis"/>
          <w:rFonts w:asciiTheme="majorHAnsi" w:hAnsiTheme="majorHAnsi" w:cstheme="majorHAnsi"/>
          <w:color w:val="000000" w:themeColor="text1"/>
        </w:rPr>
        <w:t>take away that Leviathan and there is likely to be big trouble</w:t>
      </w:r>
      <w:r w:rsidRPr="00B079F6">
        <w:rPr>
          <w:rFonts w:asciiTheme="majorHAnsi" w:hAnsiTheme="majorHAnsi" w:cstheme="majorHAnsi"/>
          <w:color w:val="000000" w:themeColor="text1"/>
          <w:sz w:val="16"/>
        </w:rPr>
        <w:t xml:space="preserve">.”46 Scanning the global horizon today, </w:t>
      </w:r>
      <w:r w:rsidRPr="00B079F6">
        <w:rPr>
          <w:rStyle w:val="Emphasis"/>
          <w:rFonts w:asciiTheme="majorHAnsi" w:hAnsiTheme="majorHAnsi" w:cstheme="majorHAnsi"/>
          <w:color w:val="000000" w:themeColor="text1"/>
        </w:rPr>
        <w:t>one can easily see where such trouble might arise</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In Europe,</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highlight w:val="green"/>
        </w:rPr>
        <w:t>a revisionist Russia is</w:t>
      </w:r>
      <w:r w:rsidRPr="00B079F6">
        <w:rPr>
          <w:rStyle w:val="StyleUnderline"/>
          <w:rFonts w:asciiTheme="majorHAnsi" w:hAnsiTheme="majorHAnsi" w:cstheme="majorHAnsi"/>
          <w:color w:val="000000" w:themeColor="text1"/>
        </w:rPr>
        <w:t xml:space="preserve"> already </w:t>
      </w:r>
      <w:r w:rsidRPr="00B079F6">
        <w:rPr>
          <w:rStyle w:val="StyleUnderline"/>
          <w:rFonts w:asciiTheme="majorHAnsi" w:hAnsiTheme="majorHAnsi" w:cstheme="majorHAnsi"/>
          <w:color w:val="000000" w:themeColor="text1"/>
          <w:highlight w:val="green"/>
        </w:rPr>
        <w:t>destabilizing its neighbors and contesting the post-Cold War settlement in the region</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 xml:space="preserve">In the Gulf and broader Middle East, the </w:t>
      </w:r>
      <w:r w:rsidRPr="00B079F6">
        <w:rPr>
          <w:rStyle w:val="StyleUnderline"/>
          <w:rFonts w:asciiTheme="majorHAnsi" w:hAnsiTheme="majorHAnsi" w:cstheme="majorHAnsi"/>
          <w:color w:val="000000" w:themeColor="text1"/>
          <w:highlight w:val="green"/>
        </w:rPr>
        <w:t xml:space="preserve">threat of Iranian ascendancy has stoked region-wide tensions manifesting in </w:t>
      </w:r>
      <w:r w:rsidRPr="00B079F6">
        <w:rPr>
          <w:rStyle w:val="Emphasis"/>
          <w:rFonts w:asciiTheme="majorHAnsi" w:hAnsiTheme="majorHAnsi" w:cstheme="majorHAnsi"/>
          <w:color w:val="000000" w:themeColor="text1"/>
          <w:highlight w:val="green"/>
        </w:rPr>
        <w:t>proxy wars</w:t>
      </w:r>
      <w:r w:rsidRPr="00B079F6">
        <w:rPr>
          <w:rStyle w:val="StyleUnderline"/>
          <w:rFonts w:asciiTheme="majorHAnsi" w:hAnsiTheme="majorHAnsi" w:cstheme="majorHAnsi"/>
          <w:color w:val="000000" w:themeColor="text1"/>
          <w:highlight w:val="green"/>
        </w:rPr>
        <w:t xml:space="preserve"> and hints of an </w:t>
      </w:r>
      <w:r w:rsidRPr="00B079F6">
        <w:rPr>
          <w:rStyle w:val="Emphasis"/>
          <w:rFonts w:asciiTheme="majorHAnsi" w:hAnsiTheme="majorHAnsi" w:cstheme="majorHAnsi"/>
          <w:color w:val="000000" w:themeColor="text1"/>
          <w:highlight w:val="green"/>
        </w:rPr>
        <w:t>incipient arms race</w:t>
      </w:r>
      <w:r w:rsidRPr="00B079F6">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B079F6">
        <w:rPr>
          <w:rStyle w:val="Emphasis"/>
          <w:rFonts w:asciiTheme="majorHAnsi" w:hAnsiTheme="majorHAnsi" w:cstheme="majorHAnsi"/>
          <w:color w:val="000000" w:themeColor="text1"/>
        </w:rPr>
        <w:t xml:space="preserve">a rising </w:t>
      </w:r>
      <w:r w:rsidRPr="00B079F6">
        <w:rPr>
          <w:rStyle w:val="Emphasis"/>
          <w:rFonts w:asciiTheme="majorHAnsi" w:hAnsiTheme="majorHAnsi" w:cstheme="majorHAnsi"/>
          <w:color w:val="000000" w:themeColor="text1"/>
          <w:highlight w:val="green"/>
        </w:rPr>
        <w:t>China is challenging the regional status quo</w:t>
      </w:r>
      <w:r w:rsidRPr="00B079F6">
        <w:rPr>
          <w:rStyle w:val="StyleUnderline"/>
          <w:rFonts w:asciiTheme="majorHAnsi" w:hAnsiTheme="majorHAnsi" w:cstheme="majorHAnsi"/>
          <w:color w:val="000000" w:themeColor="text1"/>
        </w:rPr>
        <w:t xml:space="preserve"> in numerous ways, </w:t>
      </w:r>
      <w:r w:rsidRPr="00B079F6">
        <w:rPr>
          <w:rStyle w:val="StyleUnderline"/>
          <w:rFonts w:asciiTheme="majorHAnsi" w:hAnsiTheme="majorHAnsi" w:cstheme="majorHAnsi"/>
          <w:color w:val="000000" w:themeColor="text1"/>
          <w:highlight w:val="green"/>
        </w:rPr>
        <w:t>sounding alarms among its neighbors</w:t>
      </w:r>
      <w:r w:rsidRPr="00B079F6">
        <w:rPr>
          <w:rStyle w:val="StyleUnderline"/>
          <w:rFonts w:asciiTheme="majorHAnsi" w:hAnsiTheme="majorHAnsi" w:cstheme="majorHAnsi"/>
          <w:color w:val="000000" w:themeColor="text1"/>
        </w:rPr>
        <w:t xml:space="preserve">—many of whom also have historical grievances against each other. </w:t>
      </w:r>
      <w:r w:rsidRPr="00B079F6">
        <w:rPr>
          <w:rFonts w:asciiTheme="majorHAnsi" w:hAnsiTheme="majorHAnsi" w:cstheme="majorHAnsi"/>
          <w:color w:val="000000" w:themeColor="text1"/>
          <w:sz w:val="16"/>
        </w:rPr>
        <w:t xml:space="preserve">In these circumstances, </w:t>
      </w:r>
      <w:r w:rsidRPr="00B079F6">
        <w:rPr>
          <w:rStyle w:val="Emphasis"/>
          <w:rFonts w:asciiTheme="majorHAnsi" w:hAnsiTheme="majorHAnsi" w:cstheme="majorHAnsi"/>
          <w:color w:val="000000" w:themeColor="text1"/>
          <w:highlight w:val="green"/>
        </w:rPr>
        <w:t>removing the American pacifier would</w:t>
      </w:r>
      <w:r w:rsidRPr="00B079F6">
        <w:rPr>
          <w:rStyle w:val="Emphasis"/>
          <w:rFonts w:asciiTheme="majorHAnsi" w:hAnsiTheme="majorHAnsi" w:cstheme="majorHAnsi"/>
          <w:color w:val="000000" w:themeColor="text1"/>
        </w:rPr>
        <w:t xml:space="preserve"> likely </w:t>
      </w:r>
      <w:r w:rsidRPr="00B079F6">
        <w:rPr>
          <w:rStyle w:val="Emphasis"/>
          <w:rFonts w:asciiTheme="majorHAnsi" w:hAnsiTheme="majorHAnsi" w:cstheme="majorHAnsi"/>
          <w:color w:val="000000" w:themeColor="text1"/>
          <w:highlight w:val="green"/>
        </w:rPr>
        <w:t>yield</w:t>
      </w:r>
      <w:r w:rsidRPr="00B079F6">
        <w:rPr>
          <w:rStyle w:val="Emphasis"/>
          <w:rFonts w:asciiTheme="majorHAnsi" w:hAnsiTheme="majorHAnsi" w:cstheme="majorHAnsi"/>
          <w:color w:val="000000" w:themeColor="text1"/>
        </w:rPr>
        <w:t xml:space="preserve"> not low-cost stability, but </w:t>
      </w:r>
      <w:r w:rsidRPr="00B079F6">
        <w:rPr>
          <w:rStyle w:val="Emphasis"/>
          <w:rFonts w:asciiTheme="majorHAnsi" w:hAnsiTheme="majorHAnsi" w:cstheme="majorHAnsi"/>
          <w:color w:val="000000" w:themeColor="text1"/>
          <w:highlight w:val="green"/>
        </w:rPr>
        <w:t>increased conflict and upheaval</w:t>
      </w:r>
      <w:r w:rsidRPr="00B079F6">
        <w:rPr>
          <w:rStyle w:val="Emphasis"/>
          <w:rFonts w:asciiTheme="majorHAnsi" w:hAnsiTheme="majorHAnsi" w:cstheme="majorHAnsi"/>
          <w:color w:val="000000" w:themeColor="text1"/>
        </w:rPr>
        <w:t xml:space="preserve">. </w:t>
      </w:r>
      <w:r w:rsidRPr="00B079F6">
        <w:rPr>
          <w:rStyle w:val="StyleUnderline"/>
          <w:rFonts w:asciiTheme="majorHAnsi" w:hAnsiTheme="majorHAnsi" w:cstheme="majorHAnsi"/>
          <w:color w:val="000000" w:themeColor="text1"/>
        </w:rPr>
        <w:t>That conflict and upheaval</w:t>
      </w:r>
      <w:r w:rsidRPr="00B079F6">
        <w:rPr>
          <w:rFonts w:asciiTheme="majorHAnsi" w:hAnsiTheme="majorHAnsi" w:cstheme="majorHAnsi"/>
          <w:color w:val="000000" w:themeColor="text1"/>
          <w:sz w:val="16"/>
        </w:rPr>
        <w:t xml:space="preserve">, in turn, </w:t>
      </w:r>
      <w:r w:rsidRPr="00B079F6">
        <w:rPr>
          <w:rStyle w:val="Emphasis"/>
          <w:rFonts w:asciiTheme="majorHAnsi" w:hAnsiTheme="majorHAnsi" w:cstheme="majorHAnsi"/>
          <w:color w:val="000000" w:themeColor="text1"/>
        </w:rPr>
        <w:t>would be quite damaging to U.S. interests</w:t>
      </w:r>
      <w:r w:rsidRPr="00B079F6">
        <w:rPr>
          <w:rFonts w:asciiTheme="majorHAnsi" w:hAnsiTheme="majorHAnsi" w:cstheme="majorHAnsi"/>
          <w:color w:val="000000" w:themeColor="text1"/>
          <w:sz w:val="16"/>
        </w:rPr>
        <w:t xml:space="preserve"> even if it did not result in the nightmare scenario of a hostile power dominating a key region. </w:t>
      </w:r>
      <w:r w:rsidRPr="00B079F6">
        <w:rPr>
          <w:rStyle w:val="Emphasis"/>
          <w:rFonts w:asciiTheme="majorHAnsi" w:hAnsiTheme="majorHAnsi" w:cstheme="majorHAnsi"/>
          <w:color w:val="000000" w:themeColor="text1"/>
          <w:highlight w:val="green"/>
        </w:rPr>
        <w:t>It is hard to imagine</w:t>
      </w:r>
      <w:r w:rsidRPr="00B079F6">
        <w:rPr>
          <w:rFonts w:asciiTheme="majorHAnsi" w:hAnsiTheme="majorHAnsi" w:cstheme="majorHAnsi"/>
          <w:color w:val="000000" w:themeColor="text1"/>
          <w:sz w:val="16"/>
        </w:rPr>
        <w:t xml:space="preserve">, for instance, </w:t>
      </w:r>
      <w:r w:rsidRPr="00B079F6">
        <w:rPr>
          <w:rStyle w:val="Emphasis"/>
          <w:rFonts w:asciiTheme="majorHAnsi" w:hAnsiTheme="majorHAnsi" w:cstheme="majorHAnsi"/>
          <w:color w:val="000000" w:themeColor="text1"/>
          <w:highlight w:val="green"/>
        </w:rPr>
        <w:t>that increased instability</w:t>
      </w:r>
      <w:r w:rsidRPr="00B079F6">
        <w:rPr>
          <w:rStyle w:val="Emphasis"/>
          <w:rFonts w:asciiTheme="majorHAnsi" w:hAnsiTheme="majorHAnsi" w:cstheme="majorHAnsi"/>
          <w:color w:val="000000" w:themeColor="text1"/>
        </w:rPr>
        <w:t xml:space="preserve"> and acrimony </w:t>
      </w:r>
      <w:r w:rsidRPr="00B079F6">
        <w:rPr>
          <w:rStyle w:val="Emphasis"/>
          <w:rFonts w:asciiTheme="majorHAnsi" w:hAnsiTheme="majorHAnsi" w:cstheme="majorHAnsi"/>
          <w:color w:val="000000" w:themeColor="text1"/>
          <w:highlight w:val="green"/>
        </w:rPr>
        <w:t>would produce the</w:t>
      </w:r>
      <w:r w:rsidRPr="00B079F6">
        <w:rPr>
          <w:rStyle w:val="Emphasis"/>
          <w:rFonts w:asciiTheme="majorHAnsi" w:hAnsiTheme="majorHAnsi" w:cstheme="majorHAnsi"/>
          <w:color w:val="000000" w:themeColor="text1"/>
        </w:rPr>
        <w:t xml:space="preserve"> robust </w:t>
      </w:r>
      <w:r w:rsidRPr="00B079F6">
        <w:rPr>
          <w:rStyle w:val="Emphasis"/>
          <w:rFonts w:asciiTheme="majorHAnsi" w:hAnsiTheme="majorHAnsi" w:cstheme="majorHAnsi"/>
          <w:color w:val="000000" w:themeColor="text1"/>
          <w:highlight w:val="green"/>
        </w:rPr>
        <w:t>multilateral cooperation necessary to deal with transnational threats from pandemics to piracy</w:t>
      </w:r>
      <w:r w:rsidRPr="00B079F6">
        <w:rPr>
          <w:rFonts w:asciiTheme="majorHAnsi" w:hAnsiTheme="majorHAnsi" w:cstheme="majorHAnsi"/>
          <w:color w:val="000000" w:themeColor="text1"/>
          <w:sz w:val="16"/>
        </w:rPr>
        <w:t xml:space="preserve">. </w:t>
      </w:r>
      <w:r w:rsidRPr="00B079F6">
        <w:rPr>
          <w:rStyle w:val="Emphasis"/>
          <w:rFonts w:asciiTheme="majorHAnsi" w:hAnsiTheme="majorHAnsi" w:cstheme="majorHAnsi"/>
          <w:color w:val="000000" w:themeColor="text1"/>
        </w:rPr>
        <w:t>More problematic still might be the economic consequences.</w:t>
      </w:r>
      <w:r w:rsidRPr="00B079F6">
        <w:rPr>
          <w:rFonts w:asciiTheme="majorHAnsi" w:hAnsiTheme="majorHAnsi" w:cstheme="majorHAnsi"/>
          <w:color w:val="000000" w:themeColor="text1"/>
          <w:sz w:val="16"/>
        </w:rPr>
        <w:t xml:space="preserve"> As scholars like Michael Mandelbaum have argued, </w:t>
      </w:r>
      <w:r w:rsidRPr="00B079F6">
        <w:rPr>
          <w:rStyle w:val="StyleUnderline"/>
          <w:rFonts w:asciiTheme="majorHAnsi" w:hAnsiTheme="majorHAnsi" w:cstheme="majorHAnsi"/>
          <w:color w:val="000000" w:themeColor="text1"/>
        </w:rPr>
        <w:t xml:space="preserve">the enormous </w:t>
      </w:r>
      <w:r w:rsidRPr="00B079F6">
        <w:rPr>
          <w:rStyle w:val="StyleUnderline"/>
          <w:rFonts w:asciiTheme="majorHAnsi" w:hAnsiTheme="majorHAnsi" w:cstheme="majorHAnsi"/>
          <w:color w:val="000000" w:themeColor="text1"/>
          <w:highlight w:val="green"/>
        </w:rPr>
        <w:t>progress toward global prosperity and integration</w:t>
      </w:r>
      <w:r w:rsidRPr="00B079F6">
        <w:rPr>
          <w:rStyle w:val="StyleUnderline"/>
          <w:rFonts w:asciiTheme="majorHAnsi" w:hAnsiTheme="majorHAnsi" w:cstheme="majorHAnsi"/>
          <w:color w:val="000000" w:themeColor="text1"/>
        </w:rPr>
        <w:t xml:space="preserve"> that has occurred since World War II</w:t>
      </w:r>
      <w:r w:rsidRPr="00B079F6">
        <w:rPr>
          <w:rFonts w:asciiTheme="majorHAnsi" w:hAnsiTheme="majorHAnsi" w:cstheme="majorHAnsi"/>
          <w:color w:val="000000" w:themeColor="text1"/>
          <w:sz w:val="16"/>
        </w:rPr>
        <w:t xml:space="preserve"> (and now the Cold War) </w:t>
      </w:r>
      <w:r w:rsidRPr="00B079F6">
        <w:rPr>
          <w:rStyle w:val="StyleUnderline"/>
          <w:rFonts w:asciiTheme="majorHAnsi" w:hAnsiTheme="majorHAnsi" w:cstheme="majorHAnsi"/>
          <w:color w:val="000000" w:themeColor="text1"/>
          <w:highlight w:val="green"/>
        </w:rPr>
        <w:t>has come in the climate of</w:t>
      </w:r>
      <w:r w:rsidRPr="00B079F6">
        <w:rPr>
          <w:rStyle w:val="StyleUnderline"/>
          <w:rFonts w:asciiTheme="majorHAnsi" w:hAnsiTheme="majorHAnsi" w:cstheme="majorHAnsi"/>
          <w:color w:val="000000" w:themeColor="text1"/>
        </w:rPr>
        <w:t xml:space="preserve"> relative stability and </w:t>
      </w:r>
      <w:r w:rsidRPr="00B079F6">
        <w:rPr>
          <w:rStyle w:val="StyleUnderline"/>
          <w:rFonts w:asciiTheme="majorHAnsi" w:hAnsiTheme="majorHAnsi" w:cstheme="majorHAnsi"/>
          <w:color w:val="000000" w:themeColor="text1"/>
          <w:highlight w:val="green"/>
        </w:rPr>
        <w:t>security provided</w:t>
      </w:r>
      <w:r w:rsidRPr="00B079F6">
        <w:rPr>
          <w:rStyle w:val="StyleUnderline"/>
          <w:rFonts w:asciiTheme="majorHAnsi" w:hAnsiTheme="majorHAnsi" w:cstheme="majorHAnsi"/>
          <w:color w:val="000000" w:themeColor="text1"/>
        </w:rPr>
        <w:t xml:space="preserve"> largely </w:t>
      </w:r>
      <w:r w:rsidRPr="00B079F6">
        <w:rPr>
          <w:rStyle w:val="StyleUnderline"/>
          <w:rFonts w:asciiTheme="majorHAnsi" w:hAnsiTheme="majorHAnsi" w:cstheme="majorHAnsi"/>
          <w:color w:val="000000" w:themeColor="text1"/>
          <w:highlight w:val="green"/>
        </w:rPr>
        <w:t>by the</w:t>
      </w:r>
      <w:r w:rsidRPr="00B079F6">
        <w:rPr>
          <w:rStyle w:val="StyleUnderline"/>
          <w:rFonts w:asciiTheme="majorHAnsi" w:hAnsiTheme="majorHAnsi" w:cstheme="majorHAnsi"/>
          <w:color w:val="000000" w:themeColor="text1"/>
        </w:rPr>
        <w:t xml:space="preserve"> </w:t>
      </w:r>
      <w:r w:rsidRPr="00B079F6">
        <w:rPr>
          <w:rStyle w:val="Emphasis"/>
          <w:rFonts w:asciiTheme="majorHAnsi" w:hAnsiTheme="majorHAnsi" w:cstheme="majorHAnsi"/>
          <w:color w:val="000000" w:themeColor="text1"/>
          <w:highlight w:val="green"/>
        </w:rPr>
        <w:t>U</w:t>
      </w:r>
      <w:r w:rsidRPr="00B079F6">
        <w:rPr>
          <w:rFonts w:asciiTheme="majorHAnsi" w:hAnsiTheme="majorHAnsi" w:cstheme="majorHAnsi"/>
          <w:color w:val="000000" w:themeColor="text1"/>
          <w:sz w:val="16"/>
        </w:rPr>
        <w:t xml:space="preserve">nited </w:t>
      </w:r>
      <w:r w:rsidRPr="00B079F6">
        <w:rPr>
          <w:rStyle w:val="Emphasis"/>
          <w:rFonts w:asciiTheme="majorHAnsi" w:hAnsiTheme="majorHAnsi" w:cstheme="majorHAnsi"/>
          <w:color w:val="000000" w:themeColor="text1"/>
          <w:highlight w:val="green"/>
        </w:rPr>
        <w:t>S</w:t>
      </w:r>
      <w:r w:rsidRPr="00B079F6">
        <w:rPr>
          <w:rFonts w:asciiTheme="majorHAnsi" w:hAnsiTheme="majorHAnsi" w:cstheme="majorHAnsi"/>
          <w:color w:val="000000" w:themeColor="text1"/>
          <w:sz w:val="16"/>
        </w:rPr>
        <w:t xml:space="preserve">tates.47 </w:t>
      </w:r>
      <w:r w:rsidRPr="00B079F6">
        <w:rPr>
          <w:rStyle w:val="StyleUnderline"/>
          <w:rFonts w:asciiTheme="majorHAnsi" w:hAnsiTheme="majorHAnsi" w:cstheme="majorHAnsi"/>
          <w:color w:val="000000" w:themeColor="text1"/>
          <w:highlight w:val="green"/>
        </w:rPr>
        <w:t>One</w:t>
      </w:r>
      <w:r w:rsidRPr="00B079F6">
        <w:rPr>
          <w:rStyle w:val="StyleUnderline"/>
          <w:rFonts w:asciiTheme="majorHAnsi" w:hAnsiTheme="majorHAnsi" w:cstheme="majorHAnsi"/>
          <w:color w:val="000000" w:themeColor="text1"/>
        </w:rPr>
        <w:t xml:space="preserve"> simply </w:t>
      </w:r>
      <w:r w:rsidRPr="00B079F6">
        <w:rPr>
          <w:rStyle w:val="StyleUnderline"/>
          <w:rFonts w:asciiTheme="majorHAnsi" w:hAnsiTheme="majorHAnsi" w:cstheme="majorHAnsi"/>
          <w:color w:val="000000" w:themeColor="text1"/>
          <w:highlight w:val="green"/>
        </w:rPr>
        <w:t>cannot</w:t>
      </w:r>
      <w:r w:rsidRPr="00B079F6">
        <w:rPr>
          <w:rStyle w:val="StyleUnderline"/>
          <w:rFonts w:asciiTheme="majorHAnsi" w:hAnsiTheme="majorHAnsi" w:cstheme="majorHAnsi"/>
          <w:color w:val="000000" w:themeColor="text1"/>
        </w:rPr>
        <w:t xml:space="preserve"> confidently </w:t>
      </w:r>
      <w:r w:rsidRPr="00B079F6">
        <w:rPr>
          <w:rStyle w:val="StyleUnderline"/>
          <w:rFonts w:asciiTheme="majorHAnsi" w:hAnsiTheme="majorHAnsi" w:cstheme="majorHAnsi"/>
          <w:color w:val="000000" w:themeColor="text1"/>
          <w:highlight w:val="green"/>
        </w:rPr>
        <w:t>predict that</w:t>
      </w:r>
      <w:r w:rsidRPr="00B079F6">
        <w:rPr>
          <w:rStyle w:val="StyleUnderline"/>
          <w:rFonts w:asciiTheme="majorHAnsi" w:hAnsiTheme="majorHAnsi" w:cstheme="majorHAnsi"/>
          <w:color w:val="000000" w:themeColor="text1"/>
        </w:rPr>
        <w:t xml:space="preserve"> this </w:t>
      </w:r>
      <w:r w:rsidRPr="00B079F6">
        <w:rPr>
          <w:rStyle w:val="Emphasis"/>
          <w:rFonts w:asciiTheme="majorHAnsi" w:hAnsiTheme="majorHAnsi" w:cstheme="majorHAnsi"/>
          <w:color w:val="000000" w:themeColor="text1"/>
          <w:highlight w:val="green"/>
        </w:rPr>
        <w:lastRenderedPageBreak/>
        <w:t>progress would endure amid escalating geopolitical competition</w:t>
      </w:r>
      <w:r w:rsidRPr="00B079F6">
        <w:rPr>
          <w:rStyle w:val="Emphasis"/>
          <w:rFonts w:asciiTheme="majorHAnsi" w:hAnsiTheme="majorHAnsi" w:cstheme="majorHAnsi"/>
          <w:color w:val="000000" w:themeColor="text1"/>
        </w:rPr>
        <w:t xml:space="preserve"> in regions of enormous importance to the world economy. </w:t>
      </w:r>
      <w:r w:rsidRPr="00B079F6">
        <w:rPr>
          <w:rFonts w:asciiTheme="majorHAnsi" w:hAnsiTheme="majorHAnsi" w:cstheme="majorHAnsi"/>
          <w:color w:val="000000" w:themeColor="text1"/>
          <w:sz w:val="16"/>
        </w:rPr>
        <w:t xml:space="preserve">Perhaps </w:t>
      </w:r>
      <w:r w:rsidRPr="00B079F6">
        <w:rPr>
          <w:rStyle w:val="StyleUnderline"/>
          <w:rFonts w:asciiTheme="majorHAnsi" w:hAnsiTheme="majorHAnsi" w:cstheme="majorHAnsi"/>
          <w:color w:val="000000" w:themeColor="text1"/>
        </w:rPr>
        <w:t>the greatest risk that a strategy of offshore balancing would run</w:t>
      </w:r>
      <w:r w:rsidRPr="00B079F6">
        <w:rPr>
          <w:rFonts w:asciiTheme="majorHAnsi" w:hAnsiTheme="majorHAnsi" w:cstheme="majorHAnsi"/>
          <w:color w:val="000000" w:themeColor="text1"/>
          <w:sz w:val="16"/>
        </w:rPr>
        <w:t xml:space="preserve">, of course, </w:t>
      </w:r>
      <w:r w:rsidRPr="00B079F6">
        <w:rPr>
          <w:rStyle w:val="Emphasis"/>
          <w:rFonts w:asciiTheme="majorHAnsi" w:hAnsiTheme="majorHAnsi" w:cstheme="majorHAnsi"/>
          <w:color w:val="000000" w:themeColor="text1"/>
        </w:rPr>
        <w:t>is that a key region might not be able to maintain its own balance following U.S. retrenchment</w:t>
      </w:r>
      <w:r w:rsidRPr="00B079F6">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B079F6">
        <w:rPr>
          <w:rStyle w:val="Emphasis"/>
          <w:rFonts w:asciiTheme="majorHAnsi" w:hAnsiTheme="majorHAnsi" w:cstheme="majorHAnsi"/>
          <w:color w:val="000000" w:themeColor="text1"/>
          <w:highlight w:val="green"/>
        </w:rPr>
        <w:t>in East Asia</w:t>
      </w:r>
      <w:r w:rsidRPr="00B079F6">
        <w:rPr>
          <w:rStyle w:val="Emphasis"/>
          <w:rFonts w:asciiTheme="majorHAnsi" w:hAnsiTheme="majorHAnsi" w:cstheme="majorHAnsi"/>
          <w:color w:val="000000" w:themeColor="text1"/>
        </w:rPr>
        <w:t xml:space="preserve"> particularly, </w:t>
      </w:r>
      <w:r w:rsidRPr="00B079F6">
        <w:rPr>
          <w:rStyle w:val="StyleUnderline"/>
          <w:rFonts w:asciiTheme="majorHAnsi" w:hAnsiTheme="majorHAnsi" w:cstheme="majorHAnsi"/>
          <w:color w:val="000000" w:themeColor="text1"/>
        </w:rPr>
        <w:t xml:space="preserve">the rise and growing </w:t>
      </w:r>
      <w:r w:rsidRPr="00B079F6">
        <w:rPr>
          <w:rStyle w:val="StyleUnderline"/>
          <w:rFonts w:asciiTheme="majorHAnsi" w:hAnsiTheme="majorHAnsi" w:cstheme="majorHAnsi"/>
          <w:color w:val="000000" w:themeColor="text1"/>
          <w:highlight w:val="green"/>
        </w:rPr>
        <w:t>assertiveness of China has highlighted the</w:t>
      </w:r>
      <w:r w:rsidRPr="00B079F6">
        <w:rPr>
          <w:rStyle w:val="StyleUnderline"/>
          <w:rFonts w:asciiTheme="majorHAnsi" w:hAnsiTheme="majorHAnsi" w:cstheme="majorHAnsi"/>
          <w:color w:val="000000" w:themeColor="text1"/>
        </w:rPr>
        <w:t xml:space="preserve"> medium- to long-term </w:t>
      </w:r>
      <w:r w:rsidRPr="00B079F6">
        <w:rPr>
          <w:rStyle w:val="StyleUnderline"/>
          <w:rFonts w:asciiTheme="majorHAnsi" w:hAnsiTheme="majorHAnsi" w:cstheme="majorHAnsi"/>
          <w:color w:val="000000" w:themeColor="text1"/>
          <w:highlight w:val="green"/>
        </w:rPr>
        <w:t>danger that a hostile power could</w:t>
      </w:r>
      <w:r w:rsidRPr="00B079F6">
        <w:rPr>
          <w:rStyle w:val="StyleUnderline"/>
          <w:rFonts w:asciiTheme="majorHAnsi" w:hAnsiTheme="majorHAnsi" w:cstheme="majorHAnsi"/>
          <w:color w:val="000000" w:themeColor="text1"/>
        </w:rPr>
        <w:t xml:space="preserve"> in fact</w:t>
      </w:r>
      <w:r w:rsidRPr="00B079F6">
        <w:rPr>
          <w:rStyle w:val="Emphasis"/>
          <w:rFonts w:asciiTheme="majorHAnsi" w:hAnsiTheme="majorHAnsi" w:cstheme="majorHAnsi"/>
          <w:color w:val="000000" w:themeColor="text1"/>
        </w:rPr>
        <w:t xml:space="preserve"> </w:t>
      </w:r>
      <w:r w:rsidRPr="00B079F6">
        <w:rPr>
          <w:rStyle w:val="Emphasis"/>
          <w:rFonts w:asciiTheme="majorHAnsi" w:hAnsiTheme="majorHAnsi" w:cstheme="majorHAnsi"/>
          <w:color w:val="000000" w:themeColor="text1"/>
          <w:highlight w:val="green"/>
        </w:rPr>
        <w:t>gain regional primacy</w:t>
      </w:r>
      <w:r w:rsidRPr="00B079F6">
        <w:rPr>
          <w:rFonts w:asciiTheme="majorHAnsi" w:hAnsiTheme="majorHAnsi" w:cstheme="majorHAnsi"/>
          <w:color w:val="000000" w:themeColor="text1"/>
          <w:sz w:val="16"/>
        </w:rPr>
        <w:t xml:space="preserve">. </w:t>
      </w:r>
      <w:r w:rsidRPr="00B079F6">
        <w:rPr>
          <w:rStyle w:val="StyleUnderline"/>
          <w:rFonts w:asciiTheme="majorHAnsi" w:hAnsiTheme="majorHAnsi" w:cstheme="majorHAnsi"/>
          <w:color w:val="000000" w:themeColor="text1"/>
        </w:rPr>
        <w:t>If China’s economy continues to grow rapidly</w:t>
      </w:r>
      <w:r w:rsidRPr="00B079F6">
        <w:rPr>
          <w:rFonts w:asciiTheme="majorHAnsi" w:hAnsiTheme="majorHAnsi" w:cstheme="majorHAnsi"/>
          <w:color w:val="000000" w:themeColor="text1"/>
          <w:sz w:val="16"/>
        </w:rPr>
        <w:t xml:space="preserve">, and if Beijing continues to increase military spending by 10 percent or more each year, </w:t>
      </w:r>
      <w:r w:rsidRPr="00B079F6">
        <w:rPr>
          <w:rStyle w:val="StyleUnderline"/>
          <w:rFonts w:asciiTheme="majorHAnsi" w:hAnsiTheme="majorHAnsi" w:cstheme="majorHAnsi"/>
          <w:color w:val="000000" w:themeColor="text1"/>
        </w:rPr>
        <w:t xml:space="preserve">then its </w:t>
      </w:r>
      <w:r w:rsidRPr="00B079F6">
        <w:rPr>
          <w:rStyle w:val="StyleUnderline"/>
          <w:rFonts w:asciiTheme="majorHAnsi" w:hAnsiTheme="majorHAnsi" w:cstheme="majorHAnsi"/>
          <w:color w:val="000000" w:themeColor="text1"/>
          <w:highlight w:val="green"/>
        </w:rPr>
        <w:t>neighbors will</w:t>
      </w:r>
      <w:r w:rsidRPr="00B079F6">
        <w:rPr>
          <w:rStyle w:val="StyleUnderline"/>
          <w:rFonts w:asciiTheme="majorHAnsi" w:hAnsiTheme="majorHAnsi" w:cstheme="majorHAnsi"/>
          <w:color w:val="000000" w:themeColor="text1"/>
        </w:rPr>
        <w:t xml:space="preserve"> ultimately </w:t>
      </w:r>
      <w:r w:rsidRPr="00B079F6">
        <w:rPr>
          <w:rStyle w:val="StyleUnderline"/>
          <w:rFonts w:asciiTheme="majorHAnsi" w:hAnsiTheme="majorHAnsi" w:cstheme="majorHAnsi"/>
          <w:color w:val="000000" w:themeColor="text1"/>
          <w:highlight w:val="green"/>
        </w:rPr>
        <w:t xml:space="preserve">face grave challenges in containing Chinese power </w:t>
      </w:r>
      <w:r w:rsidRPr="00B079F6">
        <w:rPr>
          <w:rStyle w:val="Emphasis"/>
          <w:rFonts w:asciiTheme="majorHAnsi" w:hAnsiTheme="majorHAnsi" w:cstheme="majorHAnsi"/>
          <w:color w:val="000000" w:themeColor="text1"/>
          <w:highlight w:val="green"/>
        </w:rPr>
        <w:t xml:space="preserve">even if they join forces </w:t>
      </w:r>
      <w:r w:rsidRPr="00B079F6">
        <w:rPr>
          <w:rStyle w:val="Emphasis"/>
          <w:rFonts w:asciiTheme="majorHAnsi" w:hAnsiTheme="majorHAnsi" w:cstheme="majorHAnsi"/>
          <w:color w:val="000000" w:themeColor="text1"/>
        </w:rPr>
        <w:t>in that endeavor</w:t>
      </w:r>
      <w:r w:rsidRPr="00B079F6">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w:t>
      </w:r>
      <w:r w:rsidRPr="00B079F6">
        <w:rPr>
          <w:rFonts w:asciiTheme="majorHAnsi" w:hAnsiTheme="majorHAnsi" w:cstheme="majorHAnsi"/>
          <w:color w:val="000000" w:themeColor="text1"/>
          <w:sz w:val="14"/>
        </w:rPr>
        <w:t xml:space="preserve">If this is true, however, then </w:t>
      </w:r>
      <w:r w:rsidRPr="00B079F6">
        <w:rPr>
          <w:rStyle w:val="Emphasis"/>
          <w:rFonts w:asciiTheme="majorHAnsi" w:hAnsiTheme="majorHAnsi" w:cstheme="majorHAnsi"/>
          <w:color w:val="000000" w:themeColor="text1"/>
          <w:highlight w:val="green"/>
        </w:rPr>
        <w:t>offshore balancing</w:t>
      </w:r>
      <w:r w:rsidRPr="00B079F6">
        <w:rPr>
          <w:rStyle w:val="Emphasis"/>
          <w:rFonts w:asciiTheme="majorHAnsi" w:hAnsiTheme="majorHAnsi" w:cstheme="majorHAnsi"/>
          <w:color w:val="000000" w:themeColor="text1"/>
        </w:rPr>
        <w:t xml:space="preserve"> becomes a dangerous and potentially self-defeating strategy</w:t>
      </w:r>
      <w:r w:rsidRPr="00B079F6">
        <w:rPr>
          <w:rFonts w:asciiTheme="majorHAnsi" w:hAnsiTheme="majorHAnsi" w:cstheme="majorHAnsi"/>
          <w:color w:val="000000" w:themeColor="text1"/>
          <w:sz w:val="14"/>
        </w:rPr>
        <w:t xml:space="preserve">. As mentioned above, </w:t>
      </w:r>
      <w:r w:rsidRPr="00B079F6">
        <w:rPr>
          <w:rStyle w:val="StyleUnderline"/>
          <w:rFonts w:asciiTheme="majorHAnsi" w:hAnsiTheme="majorHAnsi" w:cstheme="majorHAnsi"/>
          <w:color w:val="000000" w:themeColor="text1"/>
        </w:rPr>
        <w:t xml:space="preserve">it </w:t>
      </w:r>
      <w:r w:rsidRPr="00B079F6">
        <w:rPr>
          <w:rStyle w:val="StyleUnderline"/>
          <w:rFonts w:asciiTheme="majorHAnsi" w:hAnsiTheme="majorHAnsi" w:cstheme="majorHAnsi"/>
          <w:color w:val="000000" w:themeColor="text1"/>
          <w:highlight w:val="green"/>
        </w:rPr>
        <w:t xml:space="preserve">could lead countries like Japan and South Korea to </w:t>
      </w:r>
      <w:r w:rsidRPr="00B079F6">
        <w:rPr>
          <w:rStyle w:val="Emphasis"/>
          <w:rFonts w:asciiTheme="majorHAnsi" w:hAnsiTheme="majorHAnsi" w:cstheme="majorHAnsi"/>
          <w:color w:val="000000" w:themeColor="text1"/>
          <w:highlight w:val="green"/>
        </w:rPr>
        <w:t>seek nuclear weapons</w:t>
      </w:r>
      <w:r w:rsidRPr="00B079F6">
        <w:rPr>
          <w:rFonts w:asciiTheme="majorHAnsi" w:hAnsiTheme="majorHAnsi" w:cstheme="majorHAnsi"/>
          <w:color w:val="000000" w:themeColor="text1"/>
          <w:sz w:val="14"/>
        </w:rPr>
        <w:t xml:space="preserve">, thereby </w:t>
      </w:r>
      <w:r w:rsidRPr="00B079F6">
        <w:rPr>
          <w:rStyle w:val="StyleUnderline"/>
          <w:rFonts w:asciiTheme="majorHAnsi" w:hAnsiTheme="majorHAnsi" w:cstheme="majorHAnsi"/>
          <w:color w:val="000000" w:themeColor="text1"/>
          <w:highlight w:val="green"/>
        </w:rPr>
        <w:t>stoking arms races and elevating regional tensions</w:t>
      </w:r>
      <w:r w:rsidRPr="00B079F6">
        <w:rPr>
          <w:rFonts w:asciiTheme="majorHAnsi" w:hAnsiTheme="majorHAnsi" w:cstheme="majorHAnsi"/>
          <w:color w:val="000000" w:themeColor="text1"/>
          <w:sz w:val="14"/>
        </w:rPr>
        <w:t xml:space="preserve">. Alternatively, and perhaps more worryingly, </w:t>
      </w:r>
      <w:r w:rsidRPr="00B079F6">
        <w:rPr>
          <w:rStyle w:val="StyleUnderline"/>
          <w:rFonts w:asciiTheme="majorHAnsi" w:hAnsiTheme="majorHAnsi" w:cstheme="majorHAnsi"/>
          <w:color w:val="000000" w:themeColor="text1"/>
        </w:rPr>
        <w:t xml:space="preserve">it might encourage the scenario that offshore balancers seek to avoid, by easing China’s </w:t>
      </w:r>
      <w:r w:rsidRPr="00B079F6">
        <w:rPr>
          <w:rStyle w:val="Emphasis"/>
          <w:rFonts w:asciiTheme="majorHAnsi" w:hAnsiTheme="majorHAnsi" w:cstheme="majorHAnsi"/>
          <w:color w:val="000000" w:themeColor="text1"/>
        </w:rPr>
        <w:t>ascent to regional hegemony.</w:t>
      </w:r>
      <w:r w:rsidRPr="00B079F6">
        <w:rPr>
          <w:rFonts w:asciiTheme="majorHAnsi" w:hAnsiTheme="majorHAnsi" w:cstheme="majorHAnsi"/>
          <w:color w:val="000000" w:themeColor="text1"/>
          <w:sz w:val="14"/>
        </w:rPr>
        <w:t xml:space="preserve"> As Robert Gilpin has written, “</w:t>
      </w:r>
      <w:r w:rsidRPr="00B079F6">
        <w:rPr>
          <w:rStyle w:val="StyleUnderline"/>
          <w:rFonts w:asciiTheme="majorHAnsi" w:hAnsiTheme="majorHAnsi" w:cstheme="majorHAnsi"/>
          <w:color w:val="000000" w:themeColor="text1"/>
        </w:rPr>
        <w:t xml:space="preserve">Retrenchment by its very nature is </w:t>
      </w:r>
      <w:r w:rsidRPr="00B079F6">
        <w:rPr>
          <w:rStyle w:val="Emphasis"/>
          <w:rFonts w:asciiTheme="majorHAnsi" w:hAnsiTheme="majorHAnsi" w:cstheme="majorHAnsi"/>
          <w:color w:val="000000" w:themeColor="text1"/>
        </w:rPr>
        <w:t>an indication of relative weakness</w:t>
      </w:r>
      <w:r w:rsidRPr="00B079F6">
        <w:rPr>
          <w:rStyle w:val="StyleUnderline"/>
          <w:rFonts w:asciiTheme="majorHAnsi" w:hAnsiTheme="majorHAnsi" w:cstheme="majorHAnsi"/>
          <w:color w:val="000000" w:themeColor="text1"/>
        </w:rPr>
        <w:t xml:space="preserve"> and </w:t>
      </w:r>
      <w:r w:rsidRPr="00B079F6">
        <w:rPr>
          <w:rStyle w:val="Emphasis"/>
          <w:rFonts w:asciiTheme="majorHAnsi" w:hAnsiTheme="majorHAnsi" w:cstheme="majorHAnsi"/>
          <w:color w:val="000000" w:themeColor="text1"/>
        </w:rPr>
        <w:t>declining power</w:t>
      </w:r>
      <w:r w:rsidRPr="00B079F6">
        <w:rPr>
          <w:rStyle w:val="StyleUnderline"/>
          <w:rFonts w:asciiTheme="majorHAnsi" w:hAnsiTheme="majorHAnsi" w:cstheme="majorHAnsi"/>
          <w:color w:val="000000" w:themeColor="text1"/>
        </w:rPr>
        <w:t xml:space="preserve">, and thus </w:t>
      </w:r>
      <w:r w:rsidRPr="00B079F6">
        <w:rPr>
          <w:rStyle w:val="StyleUnderline"/>
          <w:rFonts w:asciiTheme="majorHAnsi" w:hAnsiTheme="majorHAnsi" w:cstheme="majorHAnsi"/>
          <w:color w:val="000000" w:themeColor="text1"/>
          <w:highlight w:val="green"/>
        </w:rPr>
        <w:t xml:space="preserve">retrenchment can have a </w:t>
      </w:r>
      <w:r w:rsidRPr="00B079F6">
        <w:rPr>
          <w:rStyle w:val="Emphasis"/>
          <w:rFonts w:asciiTheme="majorHAnsi" w:hAnsiTheme="majorHAnsi" w:cstheme="majorHAnsi"/>
          <w:color w:val="000000" w:themeColor="text1"/>
          <w:highlight w:val="green"/>
        </w:rPr>
        <w:t>deteriorating effect on relations with allies and rivals</w:t>
      </w:r>
      <w:r w:rsidRPr="00B079F6">
        <w:rPr>
          <w:rFonts w:asciiTheme="majorHAnsi" w:hAnsiTheme="majorHAnsi" w:cstheme="majorHAnsi"/>
          <w:color w:val="000000" w:themeColor="text1"/>
          <w:sz w:val="14"/>
        </w:rPr>
        <w:t>.”</w:t>
      </w:r>
      <w:r w:rsidRPr="00B079F6">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B079F6">
        <w:rPr>
          <w:rStyle w:val="Emphasis"/>
          <w:rFonts w:asciiTheme="majorHAnsi" w:hAnsiTheme="majorHAnsi" w:cstheme="majorHAnsi"/>
          <w:color w:val="000000" w:themeColor="text1"/>
        </w:rPr>
        <w:t>because they understand that they will have great trouble balancing Beijing on their own</w:t>
      </w:r>
      <w:r w:rsidRPr="00B079F6">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57CFF3E7" w14:textId="77777777" w:rsidR="00891E7E" w:rsidRPr="00B079F6" w:rsidRDefault="00891E7E" w:rsidP="00891E7E">
      <w:pPr>
        <w:rPr>
          <w:rFonts w:asciiTheme="majorHAnsi" w:hAnsiTheme="majorHAnsi" w:cstheme="majorHAnsi"/>
          <w:color w:val="000000" w:themeColor="text1"/>
        </w:rPr>
      </w:pPr>
    </w:p>
    <w:p w14:paraId="5FCCC473" w14:textId="77777777" w:rsidR="00891E7E" w:rsidRPr="00B079F6" w:rsidRDefault="00891E7E" w:rsidP="00891E7E">
      <w:pPr>
        <w:rPr>
          <w:rFonts w:asciiTheme="majorHAnsi" w:hAnsiTheme="majorHAnsi" w:cstheme="majorHAnsi"/>
          <w:color w:val="000000" w:themeColor="text1"/>
          <w:sz w:val="14"/>
        </w:rPr>
      </w:pPr>
    </w:p>
    <w:p w14:paraId="4D996052"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Extinction.</w:t>
      </w:r>
    </w:p>
    <w:p w14:paraId="1010FCE3" w14:textId="77777777" w:rsidR="00891E7E" w:rsidRPr="00B079F6" w:rsidRDefault="00891E7E" w:rsidP="00891E7E">
      <w:pPr>
        <w:shd w:val="clear" w:color="auto" w:fill="FFFFFF"/>
        <w:spacing w:after="150" w:line="240" w:lineRule="auto"/>
        <w:rPr>
          <w:rStyle w:val="Style13ptBold"/>
          <w:rFonts w:asciiTheme="majorHAnsi" w:hAnsiTheme="majorHAnsi" w:cstheme="majorHAnsi"/>
          <w:b w:val="0"/>
          <w:bCs/>
          <w:color w:val="000000" w:themeColor="text1"/>
          <w:sz w:val="16"/>
          <w:szCs w:val="16"/>
        </w:rPr>
      </w:pPr>
      <w:r w:rsidRPr="00B079F6">
        <w:rPr>
          <w:rStyle w:val="Style13ptBold"/>
          <w:rFonts w:asciiTheme="majorHAnsi" w:hAnsiTheme="majorHAnsi" w:cstheme="majorHAnsi"/>
          <w:color w:val="000000" w:themeColor="text1"/>
          <w:sz w:val="16"/>
        </w:rPr>
        <w:t xml:space="preserve">Starr 15 </w:t>
      </w:r>
      <w:r w:rsidRPr="00B079F6">
        <w:rPr>
          <w:rStyle w:val="Style13ptBold"/>
          <w:rFonts w:asciiTheme="majorHAnsi" w:hAnsiTheme="majorHAnsi" w:cstheme="majorHAnsi"/>
          <w:b w:val="0"/>
          <w:bCs/>
          <w:color w:val="000000" w:themeColor="text1"/>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6C254CC"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 w:val="12"/>
          <w:szCs w:val="22"/>
        </w:rPr>
      </w:pPr>
      <w:r w:rsidRPr="00B079F6">
        <w:rPr>
          <w:rFonts w:asciiTheme="majorHAnsi" w:eastAsia="Times New Roman" w:hAnsiTheme="majorHAnsi" w:cstheme="majorHAnsi"/>
          <w:color w:val="000000" w:themeColor="text1"/>
          <w:sz w:val="12"/>
          <w:szCs w:val="22"/>
        </w:rPr>
        <w:br/>
        <w:t xml:space="preserve">While it is impossible to precisely predict all the human impacts that would result from a nuclear winter, it is relatively simple to predict those which would be most profound. That is, a </w:t>
      </w:r>
      <w:r w:rsidRPr="00B079F6">
        <w:rPr>
          <w:rStyle w:val="StyleUnderline"/>
          <w:rFonts w:asciiTheme="majorHAnsi" w:hAnsiTheme="majorHAnsi" w:cstheme="majorHAnsi"/>
          <w:color w:val="000000" w:themeColor="text1"/>
          <w:szCs w:val="22"/>
          <w:highlight w:val="green"/>
        </w:rPr>
        <w:t xml:space="preserve">nuclear winter would cause </w:t>
      </w:r>
      <w:r w:rsidRPr="00B079F6">
        <w:rPr>
          <w:rStyle w:val="Emphasis"/>
          <w:rFonts w:asciiTheme="majorHAnsi" w:hAnsiTheme="majorHAnsi" w:cstheme="majorHAnsi"/>
          <w:color w:val="000000" w:themeColor="text1"/>
        </w:rPr>
        <w:t xml:space="preserve">most </w:t>
      </w:r>
      <w:r w:rsidRPr="00B079F6">
        <w:rPr>
          <w:rStyle w:val="Emphasis"/>
          <w:rFonts w:asciiTheme="majorHAnsi" w:hAnsiTheme="majorHAnsi" w:cstheme="majorHAnsi"/>
          <w:color w:val="000000" w:themeColor="text1"/>
          <w:highlight w:val="green"/>
        </w:rPr>
        <w:t>humans</w:t>
      </w:r>
      <w:r w:rsidRPr="00B079F6">
        <w:rPr>
          <w:rStyle w:val="StyleUnderline"/>
          <w:rFonts w:asciiTheme="majorHAnsi" w:hAnsiTheme="majorHAnsi" w:cstheme="majorHAnsi"/>
          <w:color w:val="000000" w:themeColor="text1"/>
          <w:szCs w:val="22"/>
        </w:rPr>
        <w:t xml:space="preserve"> and large animals </w:t>
      </w:r>
      <w:r w:rsidRPr="00B079F6">
        <w:rPr>
          <w:rStyle w:val="Emphasis"/>
          <w:rFonts w:asciiTheme="majorHAnsi" w:hAnsiTheme="majorHAnsi" w:cstheme="majorHAnsi"/>
          <w:color w:val="000000" w:themeColor="text1"/>
          <w:highlight w:val="green"/>
        </w:rPr>
        <w:t>to die</w:t>
      </w:r>
      <w:r w:rsidRPr="00B079F6">
        <w:rPr>
          <w:rStyle w:val="StyleUnderline"/>
          <w:rFonts w:asciiTheme="majorHAnsi" w:hAnsiTheme="majorHAnsi" w:cstheme="majorHAnsi"/>
          <w:color w:val="000000" w:themeColor="text1"/>
          <w:szCs w:val="22"/>
        </w:rPr>
        <w:t xml:space="preserve"> from nuclear famine </w:t>
      </w:r>
      <w:r w:rsidRPr="00B079F6">
        <w:rPr>
          <w:rStyle w:val="StyleUnderline"/>
          <w:rFonts w:asciiTheme="majorHAnsi" w:hAnsiTheme="majorHAnsi" w:cstheme="majorHAnsi"/>
          <w:color w:val="000000" w:themeColor="text1"/>
          <w:szCs w:val="22"/>
          <w:highlight w:val="green"/>
        </w:rPr>
        <w:t xml:space="preserve">in a </w:t>
      </w:r>
      <w:r w:rsidRPr="00B079F6">
        <w:rPr>
          <w:rStyle w:val="Emphasis"/>
          <w:rFonts w:asciiTheme="majorHAnsi" w:hAnsiTheme="majorHAnsi" w:cstheme="majorHAnsi"/>
          <w:color w:val="000000" w:themeColor="text1"/>
          <w:szCs w:val="22"/>
          <w:highlight w:val="green"/>
        </w:rPr>
        <w:t>mass extinction</w:t>
      </w:r>
      <w:r w:rsidRPr="00B079F6">
        <w:rPr>
          <w:rStyle w:val="StyleUnderline"/>
          <w:rFonts w:asciiTheme="majorHAnsi" w:hAnsiTheme="majorHAnsi" w:cstheme="majorHAnsi"/>
          <w:color w:val="000000" w:themeColor="text1"/>
        </w:rPr>
        <w:t xml:space="preserve"> event</w:t>
      </w:r>
      <w:r w:rsidRPr="00B079F6">
        <w:rPr>
          <w:rFonts w:asciiTheme="majorHAnsi" w:hAnsiTheme="majorHAnsi" w:cstheme="majorHAnsi"/>
          <w:color w:val="000000" w:themeColor="text1"/>
          <w:sz w:val="12"/>
        </w:rPr>
        <w:t xml:space="preserve"> </w:t>
      </w:r>
      <w:r w:rsidRPr="00B079F6">
        <w:rPr>
          <w:rFonts w:asciiTheme="majorHAnsi" w:eastAsia="Times New Roman" w:hAnsiTheme="majorHAnsi" w:cstheme="majorHAnsi"/>
          <w:color w:val="000000" w:themeColor="text1"/>
          <w:sz w:val="12"/>
          <w:szCs w:val="22"/>
        </w:rPr>
        <w:t>similar to the one that wiped out the dinosaurs.</w:t>
      </w:r>
    </w:p>
    <w:p w14:paraId="183C0921"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 w:val="12"/>
          <w:szCs w:val="22"/>
        </w:rPr>
      </w:pPr>
      <w:r w:rsidRPr="00B079F6">
        <w:rPr>
          <w:rStyle w:val="StyleUnderline"/>
          <w:rFonts w:asciiTheme="majorHAnsi" w:hAnsiTheme="majorHAnsi" w:cstheme="majorHAnsi"/>
          <w:color w:val="000000" w:themeColor="text1"/>
          <w:szCs w:val="22"/>
        </w:rPr>
        <w:t>Following the detonation</w:t>
      </w:r>
      <w:r w:rsidRPr="00B079F6">
        <w:rPr>
          <w:rFonts w:asciiTheme="majorHAnsi" w:eastAsia="Times New Roman" w:hAnsiTheme="majorHAnsi" w:cstheme="majorHAnsi"/>
          <w:color w:val="000000" w:themeColor="text1"/>
          <w:sz w:val="12"/>
          <w:szCs w:val="22"/>
        </w:rPr>
        <w:t xml:space="preserve"> (in conflict) </w:t>
      </w:r>
      <w:r w:rsidRPr="00B079F6">
        <w:rPr>
          <w:rStyle w:val="StyleUnderline"/>
          <w:rFonts w:asciiTheme="majorHAnsi" w:hAnsiTheme="majorHAnsi" w:cstheme="majorHAnsi"/>
          <w:color w:val="000000" w:themeColor="text1"/>
          <w:szCs w:val="22"/>
        </w:rPr>
        <w:t>of</w:t>
      </w:r>
      <w:r w:rsidRPr="00B079F6">
        <w:rPr>
          <w:rFonts w:asciiTheme="majorHAnsi" w:eastAsia="Times New Roman" w:hAnsiTheme="majorHAnsi" w:cstheme="majorHAnsi"/>
          <w:color w:val="000000" w:themeColor="text1"/>
          <w:sz w:val="12"/>
          <w:szCs w:val="22"/>
        </w:rPr>
        <w:t xml:space="preserve"> US and/or Russian launch-ready strategic </w:t>
      </w:r>
      <w:r w:rsidRPr="00B079F6">
        <w:rPr>
          <w:rStyle w:val="StyleUnderline"/>
          <w:rFonts w:asciiTheme="majorHAnsi" w:hAnsiTheme="majorHAnsi" w:cstheme="majorHAnsi"/>
          <w:color w:val="000000" w:themeColor="text1"/>
          <w:szCs w:val="22"/>
        </w:rPr>
        <w:t xml:space="preserve">nuclear weapons, </w:t>
      </w:r>
      <w:r w:rsidRPr="00B079F6">
        <w:rPr>
          <w:rStyle w:val="StyleUnderline"/>
          <w:rFonts w:asciiTheme="majorHAnsi" w:hAnsiTheme="majorHAnsi" w:cstheme="majorHAnsi"/>
          <w:color w:val="000000" w:themeColor="text1"/>
          <w:szCs w:val="22"/>
          <w:highlight w:val="green"/>
        </w:rPr>
        <w:t>nuclear firestorms would burn</w:t>
      </w:r>
      <w:r w:rsidRPr="00B079F6">
        <w:rPr>
          <w:rStyle w:val="StyleUnderline"/>
          <w:rFonts w:asciiTheme="majorHAnsi" w:hAnsiTheme="majorHAnsi" w:cstheme="majorHAnsi"/>
          <w:color w:val="000000" w:themeColor="text1"/>
          <w:szCs w:val="22"/>
        </w:rPr>
        <w:t xml:space="preserve"> simultaneously over a total land surface area of many thousands or </w:t>
      </w:r>
      <w:r w:rsidRPr="00B079F6">
        <w:rPr>
          <w:rStyle w:val="StyleUnderline"/>
          <w:rFonts w:asciiTheme="majorHAnsi" w:hAnsiTheme="majorHAnsi" w:cstheme="majorHAnsi"/>
          <w:color w:val="000000" w:themeColor="text1"/>
          <w:szCs w:val="22"/>
          <w:highlight w:val="green"/>
        </w:rPr>
        <w:t>tens of thousands of</w:t>
      </w:r>
      <w:r w:rsidRPr="00B079F6">
        <w:rPr>
          <w:rStyle w:val="StyleUnderline"/>
          <w:rFonts w:asciiTheme="majorHAnsi" w:hAnsiTheme="majorHAnsi" w:cstheme="majorHAnsi"/>
          <w:color w:val="000000" w:themeColor="text1"/>
          <w:szCs w:val="22"/>
        </w:rPr>
        <w:t xml:space="preserve"> square </w:t>
      </w:r>
      <w:r w:rsidRPr="00B079F6">
        <w:rPr>
          <w:rStyle w:val="StyleUnderline"/>
          <w:rFonts w:asciiTheme="majorHAnsi" w:hAnsiTheme="majorHAnsi" w:cstheme="majorHAnsi"/>
          <w:color w:val="000000" w:themeColor="text1"/>
          <w:szCs w:val="22"/>
          <w:highlight w:val="green"/>
        </w:rPr>
        <w:t xml:space="preserve">miles. </w:t>
      </w:r>
      <w:r w:rsidRPr="00B079F6">
        <w:rPr>
          <w:rStyle w:val="StyleUnderline"/>
          <w:rFonts w:asciiTheme="majorHAnsi" w:hAnsiTheme="majorHAnsi" w:cstheme="majorHAnsi"/>
          <w:color w:val="000000" w:themeColor="text1"/>
          <w:szCs w:val="22"/>
        </w:rPr>
        <w:t xml:space="preserve">These mass fires, many of which would rage over large </w:t>
      </w:r>
      <w:r w:rsidRPr="00B079F6">
        <w:rPr>
          <w:rStyle w:val="Emphasis"/>
          <w:rFonts w:asciiTheme="majorHAnsi" w:hAnsiTheme="majorHAnsi" w:cstheme="majorHAnsi"/>
          <w:color w:val="000000" w:themeColor="text1"/>
        </w:rPr>
        <w:t>cities and industrial areas</w:t>
      </w:r>
      <w:r w:rsidRPr="00B079F6">
        <w:rPr>
          <w:rStyle w:val="StyleUnderline"/>
          <w:rFonts w:asciiTheme="majorHAnsi" w:hAnsiTheme="majorHAnsi" w:cstheme="majorHAnsi"/>
          <w:color w:val="000000" w:themeColor="text1"/>
          <w:szCs w:val="22"/>
        </w:rPr>
        <w:t xml:space="preserve">, would release many tens of </w:t>
      </w:r>
      <w:r w:rsidRPr="00B079F6">
        <w:rPr>
          <w:rStyle w:val="StyleUnderline"/>
          <w:rFonts w:asciiTheme="majorHAnsi" w:hAnsiTheme="majorHAnsi" w:cstheme="majorHAnsi"/>
          <w:color w:val="000000" w:themeColor="text1"/>
          <w:szCs w:val="22"/>
          <w:highlight w:val="green"/>
        </w:rPr>
        <w:t>millions of tons of</w:t>
      </w:r>
      <w:r w:rsidRPr="00B079F6">
        <w:rPr>
          <w:rStyle w:val="StyleUnderline"/>
          <w:rFonts w:asciiTheme="majorHAnsi" w:hAnsiTheme="majorHAnsi" w:cstheme="majorHAnsi"/>
          <w:color w:val="000000" w:themeColor="text1"/>
          <w:szCs w:val="22"/>
        </w:rPr>
        <w:t xml:space="preserve"> black </w:t>
      </w:r>
      <w:r w:rsidRPr="00B079F6">
        <w:rPr>
          <w:rStyle w:val="StyleUnderline"/>
          <w:rFonts w:asciiTheme="majorHAnsi" w:hAnsiTheme="majorHAnsi" w:cstheme="majorHAnsi"/>
          <w:color w:val="000000" w:themeColor="text1"/>
          <w:szCs w:val="22"/>
          <w:highlight w:val="green"/>
        </w:rPr>
        <w:t>carbon</w:t>
      </w:r>
      <w:r w:rsidRPr="00B079F6">
        <w:rPr>
          <w:rStyle w:val="StyleUnderline"/>
          <w:rFonts w:asciiTheme="majorHAnsi" w:hAnsiTheme="majorHAnsi" w:cstheme="majorHAnsi"/>
          <w:color w:val="000000" w:themeColor="text1"/>
          <w:szCs w:val="22"/>
        </w:rPr>
        <w:t xml:space="preserve"> soot and smoke</w:t>
      </w:r>
      <w:r w:rsidRPr="00B079F6">
        <w:rPr>
          <w:rFonts w:asciiTheme="majorHAnsi" w:eastAsia="Times New Roman" w:hAnsiTheme="majorHAnsi" w:cstheme="majorHAnsi"/>
          <w:color w:val="000000" w:themeColor="text1"/>
          <w:sz w:val="12"/>
          <w:szCs w:val="22"/>
        </w:rPr>
        <w:t xml:space="preserve"> (up </w:t>
      </w:r>
      <w:r w:rsidRPr="00B079F6">
        <w:rPr>
          <w:rFonts w:asciiTheme="majorHAnsi" w:hAnsiTheme="majorHAnsi" w:cstheme="majorHAnsi"/>
          <w:color w:val="000000" w:themeColor="text1"/>
          <w:sz w:val="12"/>
          <w:szCs w:val="22"/>
        </w:rPr>
        <w:t>to 180 million tons, according</w:t>
      </w:r>
      <w:r w:rsidRPr="00B079F6">
        <w:rPr>
          <w:rFonts w:asciiTheme="majorHAnsi" w:eastAsia="Times New Roman" w:hAnsiTheme="majorHAnsi" w:cstheme="majorHAnsi"/>
          <w:color w:val="000000" w:themeColor="text1"/>
          <w:sz w:val="12"/>
          <w:szCs w:val="22"/>
        </w:rPr>
        <w:t xml:space="preserve"> to peer-reviewed studies), </w:t>
      </w:r>
      <w:r w:rsidRPr="00B079F6">
        <w:rPr>
          <w:rStyle w:val="StyleUnderline"/>
          <w:rFonts w:asciiTheme="majorHAnsi" w:hAnsiTheme="majorHAnsi" w:cstheme="majorHAnsi"/>
          <w:color w:val="000000" w:themeColor="text1"/>
          <w:szCs w:val="22"/>
        </w:rPr>
        <w:t xml:space="preserve">which </w:t>
      </w:r>
      <w:r w:rsidRPr="00B079F6">
        <w:rPr>
          <w:rStyle w:val="StyleUnderline"/>
          <w:rFonts w:asciiTheme="majorHAnsi" w:hAnsiTheme="majorHAnsi" w:cstheme="majorHAnsi"/>
          <w:color w:val="000000" w:themeColor="text1"/>
          <w:szCs w:val="22"/>
          <w:highlight w:val="green"/>
        </w:rPr>
        <w:t>would rise</w:t>
      </w:r>
      <w:r w:rsidRPr="00B079F6">
        <w:rPr>
          <w:rStyle w:val="StyleUnderline"/>
          <w:rFonts w:asciiTheme="majorHAnsi" w:hAnsiTheme="majorHAnsi" w:cstheme="majorHAnsi"/>
          <w:color w:val="000000" w:themeColor="text1"/>
          <w:szCs w:val="22"/>
        </w:rPr>
        <w:t xml:space="preserve"> rapidly </w:t>
      </w:r>
      <w:r w:rsidRPr="00B079F6">
        <w:rPr>
          <w:rStyle w:val="Emphasis"/>
          <w:rFonts w:asciiTheme="majorHAnsi" w:hAnsiTheme="majorHAnsi" w:cstheme="majorHAnsi"/>
          <w:color w:val="000000" w:themeColor="text1"/>
          <w:szCs w:val="22"/>
        </w:rPr>
        <w:t>above cloud level</w:t>
      </w:r>
      <w:r w:rsidRPr="00B079F6">
        <w:rPr>
          <w:rStyle w:val="StyleUnderline"/>
          <w:rFonts w:asciiTheme="majorHAnsi" w:hAnsiTheme="majorHAnsi" w:cstheme="majorHAnsi"/>
          <w:color w:val="000000" w:themeColor="text1"/>
          <w:szCs w:val="22"/>
        </w:rPr>
        <w:t xml:space="preserve"> and </w:t>
      </w:r>
      <w:r w:rsidRPr="00B079F6">
        <w:rPr>
          <w:rStyle w:val="StyleUnderline"/>
          <w:rFonts w:asciiTheme="majorHAnsi" w:hAnsiTheme="majorHAnsi" w:cstheme="majorHAnsi"/>
          <w:color w:val="000000" w:themeColor="text1"/>
          <w:szCs w:val="22"/>
          <w:highlight w:val="green"/>
        </w:rPr>
        <w:t xml:space="preserve">into the </w:t>
      </w:r>
      <w:r w:rsidRPr="00B079F6">
        <w:rPr>
          <w:rStyle w:val="Emphasis"/>
          <w:rFonts w:asciiTheme="majorHAnsi" w:hAnsiTheme="majorHAnsi" w:cstheme="majorHAnsi"/>
          <w:color w:val="000000" w:themeColor="text1"/>
          <w:highlight w:val="green"/>
        </w:rPr>
        <w:t>stratosphere.</w:t>
      </w:r>
      <w:r w:rsidRPr="00B079F6">
        <w:rPr>
          <w:rFonts w:asciiTheme="majorHAnsi" w:eastAsia="Times New Roman" w:hAnsiTheme="majorHAnsi" w:cstheme="majorHAnsi"/>
          <w:color w:val="000000" w:themeColor="text1"/>
          <w:sz w:val="12"/>
          <w:szCs w:val="22"/>
        </w:rPr>
        <w:t xml:space="preserve"> [F</w:t>
      </w:r>
      <w:r w:rsidRPr="00B079F6">
        <w:rPr>
          <w:rFonts w:asciiTheme="majorHAnsi" w:hAnsiTheme="majorHAnsi" w:cstheme="majorHAnsi"/>
          <w:color w:val="000000" w:themeColor="text1"/>
          <w:sz w:val="12"/>
          <w:szCs w:val="22"/>
        </w:rPr>
        <w:t>or an explanation of the calculation of smoke emissions, see Atmospheric effects &amp; societal consequences of regional scale nuclear conflicts.]</w:t>
      </w:r>
    </w:p>
    <w:p w14:paraId="5236E392" w14:textId="77777777" w:rsidR="00891E7E" w:rsidRPr="00B079F6" w:rsidRDefault="00891E7E" w:rsidP="00891E7E">
      <w:pPr>
        <w:shd w:val="clear" w:color="auto" w:fill="FFFFFF"/>
        <w:spacing w:after="150" w:line="240" w:lineRule="auto"/>
        <w:rPr>
          <w:rStyle w:val="StyleUnderline"/>
          <w:rFonts w:asciiTheme="majorHAnsi" w:hAnsiTheme="majorHAnsi" w:cstheme="majorHAnsi"/>
          <w:color w:val="000000" w:themeColor="text1"/>
          <w:szCs w:val="22"/>
        </w:rPr>
      </w:pPr>
      <w:r w:rsidRPr="00B079F6">
        <w:rPr>
          <w:rFonts w:asciiTheme="majorHAnsi" w:eastAsia="Times New Roman" w:hAnsiTheme="majorHAnsi" w:cstheme="majorHAnsi"/>
          <w:color w:val="000000" w:themeColor="text1"/>
          <w:sz w:val="12"/>
          <w:szCs w:val="22"/>
        </w:rPr>
        <w:t xml:space="preserve">The scientists who completed </w:t>
      </w:r>
      <w:r w:rsidRPr="00B079F6">
        <w:rPr>
          <w:rStyle w:val="StyleUnderline"/>
          <w:rFonts w:asciiTheme="majorHAnsi" w:hAnsiTheme="majorHAnsi" w:cstheme="majorHAnsi"/>
          <w:color w:val="000000" w:themeColor="text1"/>
          <w:szCs w:val="22"/>
        </w:rPr>
        <w:t xml:space="preserve">the </w:t>
      </w:r>
      <w:r w:rsidRPr="00B079F6">
        <w:rPr>
          <w:rStyle w:val="Emphasis"/>
          <w:rFonts w:asciiTheme="majorHAnsi" w:hAnsiTheme="majorHAnsi" w:cstheme="majorHAnsi"/>
          <w:color w:val="000000" w:themeColor="text1"/>
        </w:rPr>
        <w:t>most recent peer-reviewed studies</w:t>
      </w:r>
      <w:r w:rsidRPr="00B079F6">
        <w:rPr>
          <w:rStyle w:val="StyleUnderline"/>
          <w:rFonts w:asciiTheme="majorHAnsi" w:hAnsiTheme="majorHAnsi" w:cstheme="majorHAnsi"/>
          <w:color w:val="000000" w:themeColor="text1"/>
          <w:szCs w:val="22"/>
        </w:rPr>
        <w:t xml:space="preserve"> on nuclear winter discovered that the </w:t>
      </w:r>
      <w:r w:rsidRPr="00B079F6">
        <w:rPr>
          <w:rStyle w:val="StyleUnderline"/>
          <w:rFonts w:asciiTheme="majorHAnsi" w:hAnsiTheme="majorHAnsi" w:cstheme="majorHAnsi"/>
          <w:color w:val="000000" w:themeColor="text1"/>
          <w:szCs w:val="22"/>
          <w:highlight w:val="green"/>
        </w:rPr>
        <w:t>sunlight would</w:t>
      </w:r>
      <w:r w:rsidRPr="00B079F6">
        <w:rPr>
          <w:rStyle w:val="StyleUnderline"/>
          <w:rFonts w:asciiTheme="majorHAnsi" w:hAnsiTheme="majorHAnsi" w:cstheme="majorHAnsi"/>
          <w:color w:val="000000" w:themeColor="text1"/>
          <w:szCs w:val="22"/>
        </w:rPr>
        <w:t xml:space="preserve"> heat the smoke, </w:t>
      </w:r>
      <w:r w:rsidRPr="00B079F6">
        <w:rPr>
          <w:rStyle w:val="StyleUnderline"/>
          <w:rFonts w:asciiTheme="majorHAnsi" w:hAnsiTheme="majorHAnsi" w:cstheme="majorHAnsi"/>
          <w:color w:val="000000" w:themeColor="text1"/>
          <w:szCs w:val="22"/>
          <w:highlight w:val="green"/>
        </w:rPr>
        <w:t xml:space="preserve">producing a </w:t>
      </w:r>
      <w:r w:rsidRPr="00B079F6">
        <w:rPr>
          <w:rStyle w:val="StyleUnderline"/>
          <w:rFonts w:asciiTheme="majorHAnsi" w:hAnsiTheme="majorHAnsi" w:cstheme="majorHAnsi"/>
          <w:color w:val="000000" w:themeColor="text1"/>
          <w:szCs w:val="22"/>
        </w:rPr>
        <w:t>self-</w:t>
      </w:r>
      <w:r w:rsidRPr="00B079F6">
        <w:rPr>
          <w:rStyle w:val="StyleUnderline"/>
          <w:rFonts w:asciiTheme="majorHAnsi" w:hAnsiTheme="majorHAnsi" w:cstheme="majorHAnsi"/>
          <w:color w:val="000000" w:themeColor="text1"/>
          <w:szCs w:val="22"/>
          <w:highlight w:val="green"/>
        </w:rPr>
        <w:t>lofting effect that would</w:t>
      </w:r>
      <w:r w:rsidRPr="00B079F6">
        <w:rPr>
          <w:rStyle w:val="StyleUnderline"/>
          <w:rFonts w:asciiTheme="majorHAnsi" w:hAnsiTheme="majorHAnsi" w:cstheme="majorHAnsi"/>
          <w:color w:val="000000" w:themeColor="text1"/>
          <w:szCs w:val="22"/>
        </w:rPr>
        <w:t xml:space="preserve"> not only </w:t>
      </w:r>
      <w:r w:rsidRPr="00B079F6">
        <w:rPr>
          <w:rStyle w:val="StyleUnderline"/>
          <w:rFonts w:asciiTheme="majorHAnsi" w:hAnsiTheme="majorHAnsi" w:cstheme="majorHAnsi"/>
          <w:color w:val="000000" w:themeColor="text1"/>
          <w:szCs w:val="22"/>
          <w:highlight w:val="green"/>
        </w:rPr>
        <w:t>aid the rise of the smoke</w:t>
      </w:r>
      <w:r w:rsidRPr="00B079F6">
        <w:rPr>
          <w:rStyle w:val="StyleUnderline"/>
          <w:rFonts w:asciiTheme="majorHAnsi" w:hAnsiTheme="majorHAnsi" w:cstheme="majorHAnsi"/>
          <w:color w:val="000000" w:themeColor="text1"/>
          <w:szCs w:val="22"/>
        </w:rPr>
        <w:t xml:space="preserve"> into the stratosphere (above cloud level, </w:t>
      </w:r>
      <w:r w:rsidRPr="00B079F6">
        <w:rPr>
          <w:rStyle w:val="StyleUnderline"/>
          <w:rFonts w:asciiTheme="majorHAnsi" w:hAnsiTheme="majorHAnsi" w:cstheme="majorHAnsi"/>
          <w:color w:val="000000" w:themeColor="text1"/>
          <w:szCs w:val="22"/>
          <w:highlight w:val="green"/>
        </w:rPr>
        <w:t xml:space="preserve">where it </w:t>
      </w:r>
      <w:r w:rsidRPr="00B079F6">
        <w:rPr>
          <w:rStyle w:val="Emphasis"/>
          <w:rFonts w:asciiTheme="majorHAnsi" w:hAnsiTheme="majorHAnsi" w:cstheme="majorHAnsi"/>
          <w:color w:val="000000" w:themeColor="text1"/>
          <w:szCs w:val="22"/>
          <w:highlight w:val="green"/>
        </w:rPr>
        <w:t>could not be rained out</w:t>
      </w:r>
      <w:r w:rsidRPr="00B079F6">
        <w:rPr>
          <w:rStyle w:val="StyleUnderline"/>
          <w:rFonts w:asciiTheme="majorHAnsi" w:hAnsiTheme="majorHAnsi" w:cstheme="majorHAnsi"/>
          <w:color w:val="000000" w:themeColor="text1"/>
          <w:szCs w:val="22"/>
        </w:rPr>
        <w:t>), but act to keep the smoke in the stratosphere for 10 years or more. The longevity of the smoke layer would act to greatly increase the severity of its effects upon the biosphere.</w:t>
      </w:r>
    </w:p>
    <w:p w14:paraId="1EC534CD"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 w:val="12"/>
          <w:szCs w:val="22"/>
        </w:rPr>
      </w:pPr>
      <w:r w:rsidRPr="00B079F6">
        <w:rPr>
          <w:rStyle w:val="StyleUnderline"/>
          <w:rFonts w:asciiTheme="majorHAnsi" w:hAnsiTheme="majorHAnsi" w:cstheme="majorHAnsi"/>
          <w:color w:val="000000" w:themeColor="text1"/>
          <w:szCs w:val="22"/>
        </w:rPr>
        <w:lastRenderedPageBreak/>
        <w:t>Once in the stratosphere, the smoke</w:t>
      </w:r>
      <w:r w:rsidRPr="00B079F6">
        <w:rPr>
          <w:rFonts w:asciiTheme="majorHAnsi" w:eastAsia="Times New Roman" w:hAnsiTheme="majorHAnsi" w:cstheme="majorHAnsi"/>
          <w:color w:val="000000" w:themeColor="text1"/>
          <w:sz w:val="12"/>
          <w:szCs w:val="22"/>
        </w:rPr>
        <w:t xml:space="preserve"> (predicted to be produced by a range of strategic nuclear wars) </w:t>
      </w:r>
      <w:r w:rsidRPr="00B079F6">
        <w:rPr>
          <w:rStyle w:val="StyleUnderline"/>
          <w:rFonts w:asciiTheme="majorHAnsi" w:hAnsiTheme="majorHAnsi" w:cstheme="majorHAnsi"/>
          <w:color w:val="000000" w:themeColor="text1"/>
          <w:szCs w:val="22"/>
        </w:rPr>
        <w:t xml:space="preserve">would rapidly engulf the Earth and form a dense stratospheric smoke layer. </w:t>
      </w:r>
      <w:r w:rsidRPr="00B079F6">
        <w:rPr>
          <w:rFonts w:asciiTheme="majorHAnsi" w:hAnsiTheme="majorHAnsi" w:cstheme="majorHAnsi"/>
          <w:color w:val="000000" w:themeColor="text1"/>
          <w:sz w:val="12"/>
          <w:szCs w:val="22"/>
        </w:rPr>
        <w:t>The</w:t>
      </w:r>
      <w:r w:rsidRPr="00B079F6">
        <w:rPr>
          <w:rFonts w:asciiTheme="majorHAnsi" w:eastAsia="Times New Roman" w:hAnsiTheme="majorHAnsi" w:cstheme="majorHAnsi"/>
          <w:color w:val="000000" w:themeColor="text1"/>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079F6">
        <w:rPr>
          <w:rStyle w:val="StyleUnderline"/>
          <w:rFonts w:asciiTheme="majorHAnsi" w:hAnsiTheme="majorHAnsi" w:cstheme="majorHAnsi"/>
          <w:color w:val="000000" w:themeColor="text1"/>
          <w:szCs w:val="22"/>
          <w:highlight w:val="green"/>
        </w:rPr>
        <w:t>Such an enormous loss of</w:t>
      </w:r>
      <w:r w:rsidRPr="00B079F6">
        <w:rPr>
          <w:rStyle w:val="StyleUnderline"/>
          <w:rFonts w:asciiTheme="majorHAnsi" w:hAnsiTheme="majorHAnsi" w:cstheme="majorHAnsi"/>
          <w:color w:val="000000" w:themeColor="text1"/>
          <w:szCs w:val="22"/>
        </w:rPr>
        <w:t xml:space="preserve"> warming </w:t>
      </w:r>
      <w:r w:rsidRPr="00B079F6">
        <w:rPr>
          <w:rStyle w:val="StyleUnderline"/>
          <w:rFonts w:asciiTheme="majorHAnsi" w:hAnsiTheme="majorHAnsi" w:cstheme="majorHAnsi"/>
          <w:color w:val="000000" w:themeColor="text1"/>
          <w:szCs w:val="22"/>
          <w:highlight w:val="green"/>
        </w:rPr>
        <w:t xml:space="preserve">sunlight would produce </w:t>
      </w:r>
      <w:r w:rsidRPr="00B079F6">
        <w:rPr>
          <w:rStyle w:val="Emphasis"/>
          <w:rFonts w:asciiTheme="majorHAnsi" w:hAnsiTheme="majorHAnsi" w:cstheme="majorHAnsi"/>
          <w:color w:val="000000" w:themeColor="text1"/>
          <w:highlight w:val="green"/>
        </w:rPr>
        <w:t>Ice Age</w:t>
      </w:r>
      <w:r w:rsidRPr="00B079F6">
        <w:rPr>
          <w:rStyle w:val="Emphasis"/>
          <w:rFonts w:asciiTheme="majorHAnsi" w:hAnsiTheme="majorHAnsi" w:cstheme="majorHAnsi"/>
          <w:color w:val="000000" w:themeColor="text1"/>
        </w:rPr>
        <w:t xml:space="preserve"> weather </w:t>
      </w:r>
      <w:r w:rsidRPr="00B079F6">
        <w:rPr>
          <w:rStyle w:val="Emphasis"/>
          <w:rFonts w:asciiTheme="majorHAnsi" w:hAnsiTheme="majorHAnsi" w:cstheme="majorHAnsi"/>
          <w:color w:val="000000" w:themeColor="text1"/>
          <w:highlight w:val="green"/>
        </w:rPr>
        <w:t>conditions</w:t>
      </w:r>
      <w:r w:rsidRPr="00B079F6">
        <w:rPr>
          <w:rStyle w:val="StyleUnderline"/>
          <w:rFonts w:asciiTheme="majorHAnsi" w:hAnsiTheme="majorHAnsi" w:cstheme="majorHAnsi"/>
          <w:color w:val="000000" w:themeColor="text1"/>
          <w:szCs w:val="22"/>
        </w:rPr>
        <w:t xml:space="preserve"> on Earth in a matter of weeks. For a period of 1-3 years following the war, </w:t>
      </w:r>
      <w:r w:rsidRPr="00B079F6">
        <w:rPr>
          <w:rStyle w:val="StyleUnderline"/>
          <w:rFonts w:asciiTheme="majorHAnsi" w:hAnsiTheme="majorHAnsi" w:cstheme="majorHAnsi"/>
          <w:color w:val="000000" w:themeColor="text1"/>
          <w:szCs w:val="22"/>
          <w:highlight w:val="green"/>
        </w:rPr>
        <w:t xml:space="preserve">temperatures would fall </w:t>
      </w:r>
      <w:r w:rsidRPr="00B079F6">
        <w:rPr>
          <w:rStyle w:val="Emphasis"/>
          <w:rFonts w:asciiTheme="majorHAnsi" w:hAnsiTheme="majorHAnsi" w:cstheme="majorHAnsi"/>
          <w:color w:val="000000" w:themeColor="text1"/>
          <w:highlight w:val="green"/>
        </w:rPr>
        <w:t>below freezing</w:t>
      </w:r>
      <w:r w:rsidRPr="00B079F6">
        <w:rPr>
          <w:rStyle w:val="StyleUnderline"/>
          <w:rFonts w:asciiTheme="majorHAnsi" w:hAnsiTheme="majorHAnsi" w:cstheme="majorHAnsi"/>
          <w:color w:val="000000" w:themeColor="text1"/>
          <w:szCs w:val="22"/>
        </w:rPr>
        <w:t> every day </w:t>
      </w:r>
      <w:r w:rsidRPr="00B079F6">
        <w:rPr>
          <w:rStyle w:val="StyleUnderline"/>
          <w:rFonts w:asciiTheme="majorHAnsi" w:hAnsiTheme="majorHAnsi" w:cstheme="majorHAnsi"/>
          <w:color w:val="000000" w:themeColor="text1"/>
          <w:szCs w:val="22"/>
          <w:highlight w:val="green"/>
        </w:rPr>
        <w:t>in</w:t>
      </w:r>
      <w:r w:rsidRPr="00B079F6">
        <w:rPr>
          <w:rStyle w:val="StyleUnderline"/>
          <w:rFonts w:asciiTheme="majorHAnsi" w:hAnsiTheme="majorHAnsi" w:cstheme="majorHAnsi"/>
          <w:color w:val="000000" w:themeColor="text1"/>
          <w:szCs w:val="22"/>
        </w:rPr>
        <w:t xml:space="preserve"> the </w:t>
      </w:r>
      <w:r w:rsidRPr="00B079F6">
        <w:rPr>
          <w:rStyle w:val="Emphasis"/>
          <w:rFonts w:asciiTheme="majorHAnsi" w:hAnsiTheme="majorHAnsi" w:cstheme="majorHAnsi"/>
          <w:color w:val="000000" w:themeColor="text1"/>
          <w:highlight w:val="green"/>
        </w:rPr>
        <w:t>central agricultural zones</w:t>
      </w:r>
      <w:r w:rsidRPr="00B079F6">
        <w:rPr>
          <w:rStyle w:val="StyleUnderline"/>
          <w:rFonts w:asciiTheme="majorHAnsi" w:hAnsiTheme="majorHAnsi" w:cstheme="majorHAnsi"/>
          <w:color w:val="000000" w:themeColor="text1"/>
          <w:szCs w:val="22"/>
        </w:rPr>
        <w:t xml:space="preserve"> of North America and Eurasia.</w:t>
      </w:r>
      <w:r w:rsidRPr="00B079F6">
        <w:rPr>
          <w:rFonts w:asciiTheme="majorHAnsi" w:eastAsia="Times New Roman" w:hAnsiTheme="majorHAnsi" w:cstheme="majorHAnsi"/>
          <w:color w:val="000000" w:themeColor="text1"/>
          <w:sz w:val="12"/>
          <w:szCs w:val="22"/>
        </w:rPr>
        <w:t xml:space="preserve"> [For an explanation of nuclear winter, see </w:t>
      </w:r>
      <w:r w:rsidRPr="00B079F6">
        <w:rPr>
          <w:rFonts w:asciiTheme="majorHAnsi" w:hAnsiTheme="majorHAnsi" w:cstheme="majorHAnsi"/>
          <w:color w:val="000000" w:themeColor="text1"/>
          <w:sz w:val="12"/>
          <w:szCs w:val="22"/>
        </w:rPr>
        <w:t>Nuclear winter revisited with a modern climate model and current nuclear arsenals: Still catastrophic consequences.]</w:t>
      </w:r>
    </w:p>
    <w:p w14:paraId="0E87715F"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Cs w:val="22"/>
        </w:rPr>
      </w:pPr>
      <w:r w:rsidRPr="00B079F6">
        <w:rPr>
          <w:rStyle w:val="StyleUnderline"/>
          <w:rFonts w:asciiTheme="majorHAnsi" w:hAnsiTheme="majorHAnsi" w:cstheme="majorHAnsi"/>
          <w:color w:val="000000" w:themeColor="text1"/>
          <w:szCs w:val="22"/>
        </w:rPr>
        <w:t xml:space="preserve">Nuclear winter would cause average global surface temperatures to become colder than they were at the height of the last Ice Age. Such extreme cold would </w:t>
      </w:r>
      <w:r w:rsidRPr="00B079F6">
        <w:rPr>
          <w:rStyle w:val="Emphasis"/>
          <w:rFonts w:asciiTheme="majorHAnsi" w:hAnsiTheme="majorHAnsi" w:cstheme="majorHAnsi"/>
          <w:color w:val="000000" w:themeColor="text1"/>
          <w:highlight w:val="green"/>
        </w:rPr>
        <w:t>eliminate growing seasons</w:t>
      </w:r>
      <w:r w:rsidRPr="00B079F6">
        <w:rPr>
          <w:rStyle w:val="StyleUnderline"/>
          <w:rFonts w:asciiTheme="majorHAnsi" w:hAnsiTheme="majorHAnsi" w:cstheme="majorHAnsi"/>
          <w:color w:val="000000" w:themeColor="text1"/>
          <w:szCs w:val="22"/>
        </w:rPr>
        <w:t xml:space="preserve"> for many years, probably </w:t>
      </w:r>
      <w:r w:rsidRPr="00B079F6">
        <w:rPr>
          <w:rStyle w:val="StyleUnderline"/>
          <w:rFonts w:asciiTheme="majorHAnsi" w:hAnsiTheme="majorHAnsi" w:cstheme="majorHAnsi"/>
          <w:color w:val="000000" w:themeColor="text1"/>
          <w:szCs w:val="22"/>
          <w:highlight w:val="green"/>
        </w:rPr>
        <w:t xml:space="preserve">for </w:t>
      </w:r>
      <w:r w:rsidRPr="00B079F6">
        <w:rPr>
          <w:rStyle w:val="Emphasis"/>
          <w:rFonts w:asciiTheme="majorHAnsi" w:hAnsiTheme="majorHAnsi" w:cstheme="majorHAnsi"/>
          <w:color w:val="000000" w:themeColor="text1"/>
          <w:highlight w:val="green"/>
        </w:rPr>
        <w:t>a decade</w:t>
      </w:r>
      <w:r w:rsidRPr="00B079F6">
        <w:rPr>
          <w:rStyle w:val="StyleUnderline"/>
          <w:rFonts w:asciiTheme="majorHAnsi" w:hAnsiTheme="majorHAnsi" w:cstheme="majorHAnsi"/>
          <w:color w:val="000000" w:themeColor="text1"/>
          <w:szCs w:val="22"/>
        </w:rPr>
        <w:t xml:space="preserve"> or longer.</w:t>
      </w:r>
      <w:r w:rsidRPr="00B079F6">
        <w:rPr>
          <w:rFonts w:asciiTheme="majorHAnsi" w:eastAsia="Times New Roman" w:hAnsiTheme="majorHAnsi" w:cstheme="majorHAnsi"/>
          <w:color w:val="000000" w:themeColor="text1"/>
          <w:szCs w:val="22"/>
        </w:rPr>
        <w:t xml:space="preserve"> Can you imagine a winter that lasts for ten years?</w:t>
      </w:r>
    </w:p>
    <w:p w14:paraId="7D14F544"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 w:val="12"/>
          <w:szCs w:val="12"/>
        </w:rPr>
      </w:pPr>
      <w:r w:rsidRPr="00B079F6">
        <w:rPr>
          <w:rFonts w:asciiTheme="majorHAnsi" w:eastAsia="Times New Roman" w:hAnsiTheme="majorHAnsi" w:cstheme="majorHAnsi"/>
          <w:color w:val="000000" w:themeColor="text1"/>
          <w:sz w:val="12"/>
          <w:szCs w:val="12"/>
        </w:rPr>
        <w:t>The results of such a scenario are obvious. Temperatures would be much too cold to grow food, and they would remain this way long enough to cause most humans and animals to starve to death.</w:t>
      </w:r>
    </w:p>
    <w:p w14:paraId="281234E8" w14:textId="77777777" w:rsidR="00891E7E" w:rsidRPr="00B079F6" w:rsidRDefault="00891E7E" w:rsidP="00891E7E">
      <w:pPr>
        <w:shd w:val="clear" w:color="auto" w:fill="FFFFFF"/>
        <w:spacing w:after="150" w:line="240" w:lineRule="auto"/>
        <w:rPr>
          <w:rFonts w:asciiTheme="majorHAnsi" w:eastAsia="Times New Roman" w:hAnsiTheme="majorHAnsi" w:cstheme="majorHAnsi"/>
          <w:color w:val="000000" w:themeColor="text1"/>
          <w:sz w:val="12"/>
          <w:szCs w:val="22"/>
        </w:rPr>
      </w:pPr>
      <w:r w:rsidRPr="00B079F6">
        <w:rPr>
          <w:rStyle w:val="StyleUnderline"/>
          <w:rFonts w:asciiTheme="majorHAnsi" w:hAnsiTheme="majorHAnsi" w:cstheme="majorHAnsi"/>
          <w:color w:val="000000" w:themeColor="text1"/>
          <w:szCs w:val="22"/>
        </w:rPr>
        <w:t xml:space="preserve">Global nuclear </w:t>
      </w:r>
      <w:r w:rsidRPr="00B079F6">
        <w:rPr>
          <w:rStyle w:val="StyleUnderline"/>
          <w:rFonts w:asciiTheme="majorHAnsi" w:hAnsiTheme="majorHAnsi" w:cstheme="majorHAnsi"/>
          <w:color w:val="000000" w:themeColor="text1"/>
          <w:szCs w:val="22"/>
          <w:highlight w:val="green"/>
        </w:rPr>
        <w:t xml:space="preserve">famine would ensue </w:t>
      </w:r>
      <w:r w:rsidRPr="00B079F6">
        <w:rPr>
          <w:rStyle w:val="StyleUnderline"/>
          <w:rFonts w:asciiTheme="majorHAnsi" w:hAnsiTheme="majorHAnsi" w:cstheme="majorHAnsi"/>
          <w:color w:val="000000" w:themeColor="text1"/>
          <w:szCs w:val="22"/>
        </w:rPr>
        <w:t xml:space="preserve">in a setting in which the </w:t>
      </w:r>
      <w:r w:rsidRPr="00B079F6">
        <w:rPr>
          <w:rStyle w:val="Emphasis"/>
          <w:rFonts w:asciiTheme="majorHAnsi" w:hAnsiTheme="majorHAnsi" w:cstheme="majorHAnsi"/>
          <w:color w:val="000000" w:themeColor="text1"/>
        </w:rPr>
        <w:t>infrastructure</w:t>
      </w:r>
      <w:r w:rsidRPr="00B079F6">
        <w:rPr>
          <w:rStyle w:val="StyleUnderline"/>
          <w:rFonts w:asciiTheme="majorHAnsi" w:hAnsiTheme="majorHAnsi" w:cstheme="majorHAnsi"/>
          <w:color w:val="000000" w:themeColor="text1"/>
          <w:szCs w:val="22"/>
        </w:rPr>
        <w:t xml:space="preserve"> of the combatant nations has been totally </w:t>
      </w:r>
      <w:r w:rsidRPr="00B079F6">
        <w:rPr>
          <w:rStyle w:val="Emphasis"/>
          <w:rFonts w:asciiTheme="majorHAnsi" w:hAnsiTheme="majorHAnsi" w:cstheme="majorHAnsi"/>
          <w:color w:val="000000" w:themeColor="text1"/>
        </w:rPr>
        <w:t>destroyed</w:t>
      </w:r>
      <w:r w:rsidRPr="00B079F6">
        <w:rPr>
          <w:rStyle w:val="StyleUnderline"/>
          <w:rFonts w:asciiTheme="majorHAnsi" w:hAnsiTheme="majorHAnsi" w:cstheme="majorHAnsi"/>
          <w:color w:val="000000" w:themeColor="text1"/>
          <w:szCs w:val="22"/>
        </w:rPr>
        <w:t xml:space="preserve">, </w:t>
      </w:r>
      <w:r w:rsidRPr="00B079F6">
        <w:rPr>
          <w:rStyle w:val="StyleUnderline"/>
          <w:rFonts w:asciiTheme="majorHAnsi" w:hAnsiTheme="majorHAnsi" w:cstheme="majorHAnsi"/>
          <w:color w:val="000000" w:themeColor="text1"/>
          <w:szCs w:val="22"/>
          <w:highlight w:val="green"/>
        </w:rPr>
        <w:t xml:space="preserve">resulting in massive amounts of </w:t>
      </w:r>
      <w:r w:rsidRPr="00B079F6">
        <w:rPr>
          <w:rStyle w:val="Emphasis"/>
          <w:rFonts w:asciiTheme="majorHAnsi" w:hAnsiTheme="majorHAnsi" w:cstheme="majorHAnsi"/>
          <w:color w:val="000000" w:themeColor="text1"/>
          <w:highlight w:val="green"/>
        </w:rPr>
        <w:t>chemical and radioactive toxins</w:t>
      </w:r>
      <w:r w:rsidRPr="00B079F6">
        <w:rPr>
          <w:rStyle w:val="StyleUnderline"/>
          <w:rFonts w:asciiTheme="majorHAnsi" w:hAnsiTheme="majorHAnsi" w:cstheme="majorHAnsi"/>
          <w:color w:val="000000" w:themeColor="text1"/>
          <w:szCs w:val="22"/>
          <w:highlight w:val="green"/>
        </w:rPr>
        <w:t xml:space="preserve"> being released into the biosphere.</w:t>
      </w:r>
      <w:r w:rsidRPr="00B079F6">
        <w:rPr>
          <w:rStyle w:val="StyleUnderline"/>
          <w:rFonts w:asciiTheme="majorHAnsi" w:hAnsiTheme="majorHAnsi" w:cstheme="majorHAnsi"/>
          <w:color w:val="000000" w:themeColor="text1"/>
          <w:szCs w:val="22"/>
        </w:rPr>
        <w:t xml:space="preserve"> We don’t need a sophisticated study to tell us </w:t>
      </w:r>
      <w:r w:rsidRPr="00B079F6">
        <w:rPr>
          <w:rStyle w:val="StyleUnderline"/>
          <w:rFonts w:asciiTheme="majorHAnsi" w:hAnsiTheme="majorHAnsi" w:cstheme="majorHAnsi"/>
          <w:color w:val="000000" w:themeColor="text1"/>
          <w:szCs w:val="22"/>
          <w:highlight w:val="green"/>
        </w:rPr>
        <w:t>that</w:t>
      </w:r>
      <w:r w:rsidRPr="00B079F6">
        <w:rPr>
          <w:rStyle w:val="StyleUnderline"/>
          <w:rFonts w:asciiTheme="majorHAnsi" w:hAnsiTheme="majorHAnsi" w:cstheme="majorHAnsi"/>
          <w:color w:val="000000" w:themeColor="text1"/>
          <w:szCs w:val="22"/>
        </w:rPr>
        <w:t xml:space="preserve"> no food and Ice Age temperatures for a decade </w:t>
      </w:r>
      <w:r w:rsidRPr="00B079F6">
        <w:rPr>
          <w:rStyle w:val="Emphasis"/>
          <w:rFonts w:asciiTheme="majorHAnsi" w:hAnsiTheme="majorHAnsi" w:cstheme="majorHAnsi"/>
          <w:color w:val="000000" w:themeColor="text1"/>
          <w:highlight w:val="green"/>
        </w:rPr>
        <w:t>would kill most people</w:t>
      </w:r>
      <w:r w:rsidRPr="00B079F6">
        <w:rPr>
          <w:rStyle w:val="Emphasis"/>
          <w:rFonts w:asciiTheme="majorHAnsi" w:hAnsiTheme="majorHAnsi" w:cstheme="majorHAnsi"/>
          <w:color w:val="000000" w:themeColor="text1"/>
        </w:rPr>
        <w:t xml:space="preserve"> and animals </w:t>
      </w:r>
      <w:r w:rsidRPr="00B079F6">
        <w:rPr>
          <w:rStyle w:val="Emphasis"/>
          <w:rFonts w:asciiTheme="majorHAnsi" w:hAnsiTheme="majorHAnsi" w:cstheme="majorHAnsi"/>
          <w:color w:val="000000" w:themeColor="text1"/>
          <w:highlight w:val="green"/>
        </w:rPr>
        <w:t>on the planet.</w:t>
      </w:r>
      <w:r w:rsidRPr="00B079F6">
        <w:rPr>
          <w:rFonts w:asciiTheme="majorHAnsi" w:eastAsia="Times New Roman" w:hAnsiTheme="majorHAnsi" w:cstheme="majorHAnsi"/>
          <w:color w:val="000000" w:themeColor="text1"/>
          <w:sz w:val="12"/>
          <w:szCs w:val="22"/>
        </w:rPr>
        <w:t>  Would the few remaining survivors be able to survive in a radioactive, toxic environment?</w:t>
      </w:r>
    </w:p>
    <w:p w14:paraId="5D845DDA" w14:textId="77777777" w:rsidR="00891E7E" w:rsidRPr="00B079F6" w:rsidRDefault="00891E7E" w:rsidP="00891E7E">
      <w:pPr>
        <w:rPr>
          <w:rFonts w:asciiTheme="majorHAnsi" w:hAnsiTheme="majorHAnsi" w:cstheme="majorHAnsi"/>
          <w:b/>
          <w:color w:val="000000" w:themeColor="text1"/>
          <w:u w:val="single"/>
        </w:rPr>
      </w:pPr>
    </w:p>
    <w:p w14:paraId="3A116F87" w14:textId="77777777" w:rsidR="00891E7E" w:rsidRPr="00B079F6" w:rsidRDefault="00891E7E" w:rsidP="00891E7E">
      <w:pPr>
        <w:rPr>
          <w:rFonts w:asciiTheme="majorHAnsi" w:hAnsiTheme="majorHAnsi" w:cstheme="majorHAnsi"/>
          <w:color w:val="000000" w:themeColor="text1"/>
        </w:rPr>
      </w:pPr>
    </w:p>
    <w:p w14:paraId="49F06722" w14:textId="77777777" w:rsidR="00891E7E" w:rsidRPr="00B079F6" w:rsidRDefault="00891E7E" w:rsidP="00891E7E">
      <w:pPr>
        <w:pStyle w:val="Heading3"/>
        <w:rPr>
          <w:rFonts w:asciiTheme="majorHAnsi" w:hAnsiTheme="majorHAnsi" w:cstheme="majorHAnsi"/>
          <w:color w:val="000000" w:themeColor="text1"/>
        </w:rPr>
      </w:pPr>
      <w:r w:rsidRPr="00B079F6">
        <w:rPr>
          <w:rFonts w:asciiTheme="majorHAnsi" w:hAnsiTheme="majorHAnsi" w:cstheme="majorHAnsi"/>
          <w:color w:val="000000" w:themeColor="text1"/>
        </w:rPr>
        <w:lastRenderedPageBreak/>
        <w:t>Advocacy</w:t>
      </w:r>
    </w:p>
    <w:p w14:paraId="26B15C12"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 xml:space="preserve">Plan Text: Resolved: The United States Federal Government ought to recognize an unconditional right to strike. I’ll defend all workers and types of strikes and enforcement through Congress. </w:t>
      </w:r>
    </w:p>
    <w:p w14:paraId="7D25D469"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Unconditional Right to Strike is defined by NLRA:</w:t>
      </w:r>
    </w:p>
    <w:p w14:paraId="2F52B0FD" w14:textId="77777777" w:rsidR="00891E7E" w:rsidRPr="00B079F6" w:rsidRDefault="00891E7E" w:rsidP="00891E7E">
      <w:pPr>
        <w:rPr>
          <w:rFonts w:asciiTheme="majorHAnsi" w:hAnsiTheme="majorHAnsi" w:cstheme="majorHAnsi"/>
          <w:color w:val="000000" w:themeColor="text1"/>
        </w:rPr>
      </w:pPr>
      <w:hyperlink r:id="rId13" w:tooltip="Home" w:history="1">
        <w:r w:rsidRPr="00B079F6">
          <w:rPr>
            <w:rStyle w:val="Hyperlink"/>
            <w:rFonts w:asciiTheme="majorHAnsi" w:hAnsiTheme="majorHAnsi" w:cstheme="majorHAnsi"/>
            <w:color w:val="000000" w:themeColor="text1"/>
          </w:rPr>
          <w:t>National Labor Relations Board</w:t>
        </w:r>
      </w:hyperlink>
      <w:r w:rsidRPr="00B079F6">
        <w:rPr>
          <w:rFonts w:asciiTheme="majorHAnsi" w:hAnsiTheme="majorHAnsi" w:cstheme="majorHAnsi"/>
          <w:color w:val="000000" w:themeColor="text1"/>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NLRA https://www.nlrb.gov/about-nlrb/rights-we-protect/your-rights/nlra-and-the-right-to-strike</w:t>
      </w:r>
    </w:p>
    <w:p w14:paraId="125CA2AB" w14:textId="77777777" w:rsidR="00891E7E" w:rsidRPr="00B079F6" w:rsidRDefault="00891E7E" w:rsidP="00891E7E">
      <w:pPr>
        <w:rPr>
          <w:rFonts w:asciiTheme="majorHAnsi" w:hAnsiTheme="majorHAnsi" w:cstheme="majorHAnsi"/>
          <w:color w:val="000000" w:themeColor="text1"/>
          <w:sz w:val="16"/>
        </w:rPr>
      </w:pPr>
      <w:r w:rsidRPr="00B079F6">
        <w:rPr>
          <w:rFonts w:asciiTheme="majorHAnsi" w:hAnsiTheme="majorHAnsi" w:cstheme="majorHAnsi"/>
          <w:color w:val="000000" w:themeColor="text1"/>
          <w:sz w:val="16"/>
        </w:rPr>
        <w:t xml:space="preserve">NLRA and the Right to Strike The Right to Strike. Section 7 of the Act states in part, “Employees shall have the right. . . </w:t>
      </w:r>
      <w:r w:rsidRPr="00B079F6">
        <w:rPr>
          <w:rFonts w:asciiTheme="majorHAnsi" w:hAnsiTheme="majorHAnsi" w:cstheme="majorHAnsi"/>
          <w:color w:val="000000" w:themeColor="text1"/>
          <w:highlight w:val="yellow"/>
          <w:u w:val="single"/>
        </w:rPr>
        <w:t>to engage in</w:t>
      </w:r>
      <w:r w:rsidRPr="00B079F6">
        <w:rPr>
          <w:rFonts w:asciiTheme="majorHAnsi" w:hAnsiTheme="majorHAnsi" w:cstheme="majorHAnsi"/>
          <w:color w:val="000000" w:themeColor="text1"/>
          <w:u w:val="single"/>
        </w:rPr>
        <w:t xml:space="preserve"> other </w:t>
      </w:r>
      <w:r w:rsidRPr="00B079F6">
        <w:rPr>
          <w:rFonts w:asciiTheme="majorHAnsi" w:hAnsiTheme="majorHAnsi" w:cstheme="majorHAnsi"/>
          <w:color w:val="000000" w:themeColor="text1"/>
          <w:highlight w:val="yellow"/>
          <w:u w:val="single"/>
        </w:rPr>
        <w:t>concerted activities for the purpose of collective bargaining</w:t>
      </w:r>
      <w:r w:rsidRPr="00B079F6">
        <w:rPr>
          <w:rFonts w:asciiTheme="majorHAnsi" w:hAnsiTheme="majorHAnsi" w:cstheme="majorHAnsi"/>
          <w:color w:val="000000" w:themeColor="text1"/>
          <w:u w:val="single"/>
        </w:rPr>
        <w:t xml:space="preserve"> or other mutual aid or protection</w:t>
      </w:r>
      <w:r w:rsidRPr="00B079F6">
        <w:rPr>
          <w:rFonts w:asciiTheme="majorHAnsi" w:hAnsiTheme="majorHAnsi" w:cstheme="majorHAnsi"/>
          <w:color w:val="000000" w:themeColor="text1"/>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079F6">
        <w:rPr>
          <w:rFonts w:asciiTheme="majorHAnsi" w:hAnsiTheme="majorHAnsi" w:cstheme="majorHAnsi"/>
          <w:b/>
          <w:color w:val="000000" w:themeColor="text1"/>
          <w:highlight w:val="yellow"/>
          <w:u w:val="single"/>
        </w:rPr>
        <w:t>provisions</w:t>
      </w:r>
      <w:r w:rsidRPr="00B079F6">
        <w:rPr>
          <w:rFonts w:asciiTheme="majorHAnsi" w:hAnsiTheme="majorHAnsi" w:cstheme="majorHAnsi"/>
          <w:color w:val="000000" w:themeColor="text1"/>
          <w:sz w:val="16"/>
        </w:rPr>
        <w:t xml:space="preserve"> that: the law not only guarantees the right of employees to strike, but also </w:t>
      </w:r>
      <w:r w:rsidRPr="00B079F6">
        <w:rPr>
          <w:rFonts w:asciiTheme="majorHAnsi" w:hAnsiTheme="majorHAnsi" w:cstheme="majorHAnsi"/>
          <w:b/>
          <w:color w:val="000000" w:themeColor="text1"/>
          <w:highlight w:val="yellow"/>
          <w:u w:val="single"/>
        </w:rPr>
        <w:t>places limitations</w:t>
      </w:r>
      <w:r w:rsidRPr="00B079F6">
        <w:rPr>
          <w:rFonts w:asciiTheme="majorHAnsi" w:hAnsiTheme="majorHAnsi" w:cstheme="majorHAnsi"/>
          <w:color w:val="000000" w:themeColor="text1"/>
          <w:sz w:val="16"/>
        </w:rPr>
        <w:t xml:space="preserve"> and qualifications </w:t>
      </w:r>
      <w:r w:rsidRPr="00B079F6">
        <w:rPr>
          <w:rFonts w:asciiTheme="majorHAnsi" w:hAnsiTheme="majorHAnsi" w:cstheme="majorHAnsi"/>
          <w:b/>
          <w:color w:val="000000" w:themeColor="text1"/>
          <w:highlight w:val="yellow"/>
          <w:u w:val="single"/>
        </w:rPr>
        <w:t>on</w:t>
      </w:r>
      <w:r w:rsidRPr="00B079F6">
        <w:rPr>
          <w:rFonts w:asciiTheme="majorHAnsi" w:hAnsiTheme="majorHAnsi" w:cstheme="majorHAnsi"/>
          <w:color w:val="000000" w:themeColor="text1"/>
          <w:sz w:val="16"/>
        </w:rPr>
        <w:t xml:space="preserve"> the exercise of </w:t>
      </w:r>
      <w:r w:rsidRPr="00B079F6">
        <w:rPr>
          <w:rFonts w:asciiTheme="majorHAnsi" w:hAnsiTheme="majorHAnsi" w:cstheme="majorHAnsi"/>
          <w:b/>
          <w:color w:val="000000" w:themeColor="text1"/>
          <w:highlight w:val="yellow"/>
          <w:u w:val="single"/>
        </w:rPr>
        <w:t>that right</w:t>
      </w:r>
      <w:r w:rsidRPr="00B079F6">
        <w:rPr>
          <w:rFonts w:asciiTheme="majorHAnsi" w:hAnsiTheme="majorHAnsi" w:cstheme="majorHAnsi"/>
          <w:color w:val="000000" w:themeColor="text1"/>
          <w:sz w:val="16"/>
        </w:rPr>
        <w:t xml:space="preserve">. </w:t>
      </w:r>
      <w:r w:rsidRPr="00B079F6">
        <w:rPr>
          <w:rFonts w:asciiTheme="majorHAnsi" w:hAnsiTheme="majorHAnsi" w:cstheme="majorHAnsi"/>
          <w:b/>
          <w:color w:val="000000" w:themeColor="text1"/>
          <w:u w:val="single"/>
        </w:rPr>
        <w:t>Lawful</w:t>
      </w:r>
      <w:r w:rsidRPr="00B079F6">
        <w:rPr>
          <w:rFonts w:asciiTheme="majorHAnsi" w:hAnsiTheme="majorHAnsi" w:cstheme="majorHAnsi"/>
          <w:color w:val="000000" w:themeColor="text1"/>
          <w:sz w:val="16"/>
        </w:rPr>
        <w:t xml:space="preserve"> and unlawful strikes. The lawfulness of a </w:t>
      </w:r>
      <w:r w:rsidRPr="00B079F6">
        <w:rPr>
          <w:rFonts w:asciiTheme="majorHAnsi" w:hAnsiTheme="majorHAnsi" w:cstheme="majorHAnsi"/>
          <w:b/>
          <w:color w:val="000000" w:themeColor="text1"/>
          <w:u w:val="single"/>
        </w:rPr>
        <w:t>strike</w:t>
      </w:r>
      <w:r w:rsidRPr="00B079F6">
        <w:rPr>
          <w:rFonts w:asciiTheme="majorHAnsi" w:hAnsiTheme="majorHAnsi" w:cstheme="majorHAnsi"/>
          <w:color w:val="000000" w:themeColor="text1"/>
          <w:sz w:val="16"/>
        </w:rPr>
        <w:t xml:space="preserve"> may </w:t>
      </w:r>
      <w:r w:rsidRPr="00B079F6">
        <w:rPr>
          <w:rFonts w:asciiTheme="majorHAnsi" w:hAnsiTheme="majorHAnsi" w:cstheme="majorHAnsi"/>
          <w:b/>
          <w:color w:val="000000" w:themeColor="text1"/>
          <w:u w:val="single"/>
        </w:rPr>
        <w:t>depend on the object, or purpose, of the strike, on its timing, or on the conduct of the strikers.</w:t>
      </w:r>
      <w:r w:rsidRPr="00B079F6">
        <w:rPr>
          <w:rFonts w:asciiTheme="majorHAnsi" w:hAnsiTheme="majorHAnsi" w:cstheme="majorHAnsi"/>
          <w:color w:val="000000" w:themeColor="text1"/>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B079F6">
        <w:rPr>
          <w:rFonts w:asciiTheme="majorHAnsi" w:hAnsiTheme="majorHAnsi" w:cstheme="majorHAnsi"/>
          <w:color w:val="000000" w:themeColor="text1"/>
          <w:u w:val="single"/>
        </w:rPr>
        <w:t>lawful object fall into two classes: economic strikers and unfair labor practice strikers.</w:t>
      </w:r>
      <w:r w:rsidRPr="00B079F6">
        <w:rPr>
          <w:rFonts w:asciiTheme="majorHAnsi" w:hAnsiTheme="majorHAnsi" w:cstheme="majorHAnsi"/>
          <w:color w:val="000000" w:themeColor="text1"/>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B079F6">
        <w:rPr>
          <w:rFonts w:asciiTheme="majorHAnsi" w:hAnsiTheme="majorHAnsi" w:cstheme="majorHAnsi"/>
          <w:color w:val="000000" w:themeColor="text1"/>
          <w:u w:val="single"/>
        </w:rPr>
        <w:t>economic strikers. They retain their status as employees and cannot be discharged, but they can be replaced by their employer</w:t>
      </w:r>
      <w:r w:rsidRPr="00B079F6">
        <w:rPr>
          <w:rFonts w:asciiTheme="majorHAnsi" w:hAnsiTheme="majorHAnsi" w:cstheme="majorHAnsi"/>
          <w:color w:val="000000" w:themeColor="text1"/>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079F6">
        <w:rPr>
          <w:rFonts w:asciiTheme="majorHAnsi" w:hAnsiTheme="majorHAnsi" w:cstheme="majorHAnsi"/>
          <w:b/>
          <w:color w:val="000000" w:themeColor="text1"/>
          <w:highlight w:val="yellow"/>
          <w:u w:val="single"/>
        </w:rPr>
        <w:t>Strikes unlawful because of purpose</w:t>
      </w:r>
      <w:r w:rsidRPr="00B079F6">
        <w:rPr>
          <w:rFonts w:asciiTheme="majorHAnsi" w:hAnsiTheme="majorHAnsi" w:cstheme="majorHAnsi"/>
          <w:color w:val="000000" w:themeColor="text1"/>
          <w:sz w:val="16"/>
        </w:rPr>
        <w:t xml:space="preserve">. A strike may be unlawful because an object, or purpose, of the strike is unlawful. </w:t>
      </w:r>
      <w:r w:rsidRPr="00B079F6">
        <w:rPr>
          <w:rFonts w:asciiTheme="majorHAnsi" w:hAnsiTheme="majorHAnsi" w:cstheme="majorHAnsi"/>
          <w:b/>
          <w:color w:val="000000" w:themeColor="text1"/>
          <w:highlight w:val="yellow"/>
          <w:u w:val="single"/>
        </w:rPr>
        <w:t xml:space="preserve">A strike in support of </w:t>
      </w:r>
      <w:r w:rsidRPr="00B079F6">
        <w:rPr>
          <w:rFonts w:asciiTheme="majorHAnsi" w:hAnsiTheme="majorHAnsi" w:cstheme="majorHAnsi"/>
          <w:color w:val="000000" w:themeColor="text1"/>
          <w:u w:val="single"/>
        </w:rPr>
        <w:t>a union</w:t>
      </w:r>
      <w:r w:rsidRPr="00B079F6">
        <w:rPr>
          <w:rFonts w:asciiTheme="majorHAnsi" w:hAnsiTheme="majorHAnsi" w:cstheme="majorHAnsi"/>
          <w:b/>
          <w:color w:val="000000" w:themeColor="text1"/>
          <w:highlight w:val="yellow"/>
          <w:u w:val="single"/>
        </w:rPr>
        <w:t xml:space="preserve"> unfair labor practice</w:t>
      </w:r>
      <w:r w:rsidRPr="00B079F6">
        <w:rPr>
          <w:rFonts w:asciiTheme="majorHAnsi" w:hAnsiTheme="majorHAnsi" w:cstheme="majorHAnsi"/>
          <w:color w:val="000000" w:themeColor="text1"/>
          <w:sz w:val="16"/>
        </w:rPr>
        <w:t xml:space="preserve">, or one that would cause an employer to commit an unfair labor practice, may be a strike for an unlawful object. </w:t>
      </w:r>
      <w:r w:rsidRPr="00B079F6">
        <w:rPr>
          <w:rFonts w:asciiTheme="majorHAnsi" w:hAnsiTheme="majorHAnsi" w:cstheme="majorHAnsi"/>
          <w:color w:val="000000" w:themeColor="text1"/>
          <w:u w:val="single"/>
        </w:rPr>
        <w:t>For example, it is an unfair labor practice for an employer to discharge an employee for failure to make certain lawful payments to the union when there is no union security agreement in effect</w:t>
      </w:r>
      <w:r w:rsidRPr="00B079F6">
        <w:rPr>
          <w:rFonts w:asciiTheme="majorHAnsi" w:hAnsiTheme="majorHAnsi" w:cstheme="majorHAnsi"/>
          <w:color w:val="000000" w:themeColor="text1"/>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w:t>
      </w:r>
      <w:r w:rsidRPr="00B079F6">
        <w:rPr>
          <w:rFonts w:asciiTheme="majorHAnsi" w:hAnsiTheme="majorHAnsi" w:cstheme="majorHAnsi"/>
          <w:color w:val="000000" w:themeColor="text1"/>
          <w:sz w:val="16"/>
        </w:rPr>
        <w:lastRenderedPageBreak/>
        <w:t xml:space="preserve">employer to do so. In any event, employees who participate in an unlawful strike may be discharged and are not entitled to reinstatement. </w:t>
      </w:r>
      <w:r w:rsidRPr="00B079F6">
        <w:rPr>
          <w:rFonts w:asciiTheme="majorHAnsi" w:hAnsiTheme="majorHAnsi" w:cstheme="majorHAnsi"/>
          <w:color w:val="000000" w:themeColor="text1"/>
          <w:highlight w:val="yellow"/>
          <w:u w:val="single"/>
        </w:rPr>
        <w:t>Strikes unlawful because of timing</w:t>
      </w:r>
      <w:r w:rsidRPr="00B079F6">
        <w:rPr>
          <w:rFonts w:asciiTheme="majorHAnsi" w:hAnsiTheme="majorHAnsi" w:cstheme="majorHAnsi"/>
          <w:color w:val="000000" w:themeColor="text1"/>
          <w:u w:val="single"/>
        </w:rPr>
        <w:t xml:space="preserve">—Effect of no-strike contract. </w:t>
      </w:r>
      <w:r w:rsidRPr="00B079F6">
        <w:rPr>
          <w:rFonts w:asciiTheme="majorHAnsi" w:hAnsiTheme="majorHAnsi" w:cstheme="majorHAnsi"/>
          <w:color w:val="000000" w:themeColor="text1"/>
          <w:highlight w:val="yellow"/>
          <w:u w:val="single"/>
        </w:rPr>
        <w:t>A strike that violates a no-strike</w:t>
      </w:r>
      <w:r w:rsidRPr="00B079F6">
        <w:rPr>
          <w:rFonts w:asciiTheme="majorHAnsi" w:hAnsiTheme="majorHAnsi" w:cstheme="majorHAnsi"/>
          <w:color w:val="000000" w:themeColor="text1"/>
          <w:u w:val="single"/>
        </w:rPr>
        <w:t xml:space="preserve"> provision</w:t>
      </w:r>
      <w:r w:rsidRPr="00B079F6">
        <w:rPr>
          <w:rFonts w:asciiTheme="majorHAnsi" w:hAnsiTheme="majorHAnsi" w:cstheme="majorHAnsi"/>
          <w:color w:val="000000" w:themeColor="text1"/>
          <w:sz w:val="16"/>
        </w:rPr>
        <w:t xml:space="preserve"> </w:t>
      </w:r>
      <w:r w:rsidRPr="00B079F6">
        <w:rPr>
          <w:rFonts w:asciiTheme="majorHAnsi" w:hAnsiTheme="majorHAnsi" w:cstheme="majorHAnsi"/>
          <w:color w:val="000000" w:themeColor="text1"/>
          <w:u w:val="single"/>
        </w:rPr>
        <w:t xml:space="preserve">of a </w:t>
      </w:r>
      <w:r w:rsidRPr="00B079F6">
        <w:rPr>
          <w:rFonts w:asciiTheme="majorHAnsi" w:hAnsiTheme="majorHAnsi" w:cstheme="majorHAnsi"/>
          <w:color w:val="000000" w:themeColor="text1"/>
          <w:highlight w:val="yellow"/>
          <w:u w:val="single"/>
        </w:rPr>
        <w:t>contract is not protected</w:t>
      </w:r>
      <w:r w:rsidRPr="00B079F6">
        <w:rPr>
          <w:rFonts w:asciiTheme="majorHAnsi" w:hAnsiTheme="majorHAnsi" w:cstheme="majorHAnsi"/>
          <w:color w:val="000000" w:themeColor="text1"/>
          <w:u w:val="single"/>
        </w:rPr>
        <w:t xml:space="preserve"> </w:t>
      </w:r>
      <w:r w:rsidRPr="00B079F6">
        <w:rPr>
          <w:rFonts w:asciiTheme="majorHAnsi" w:hAnsiTheme="majorHAnsi" w:cstheme="majorHAnsi"/>
          <w:color w:val="000000" w:themeColor="text1"/>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079F6">
        <w:rPr>
          <w:rFonts w:asciiTheme="majorHAnsi" w:hAnsiTheme="majorHAnsi" w:cstheme="majorHAnsi"/>
          <w:color w:val="000000" w:themeColor="text1"/>
          <w:highlight w:val="yellow"/>
          <w:u w:val="single"/>
        </w:rPr>
        <w:t>A walkout because of conditions abnormally dangerous to health</w:t>
      </w:r>
      <w:r w:rsidRPr="00B079F6">
        <w:rPr>
          <w:rFonts w:asciiTheme="majorHAnsi" w:hAnsiTheme="majorHAnsi" w:cstheme="majorHAnsi"/>
          <w:color w:val="000000" w:themeColor="text1"/>
          <w:u w:val="single"/>
        </w:rPr>
        <w:t>, such as a defective ventilation system in a spray-painting shop, has been held not to violate a no-strike provision.</w:t>
      </w:r>
      <w:r w:rsidRPr="00B079F6">
        <w:rPr>
          <w:rFonts w:asciiTheme="majorHAnsi" w:hAnsiTheme="majorHAnsi" w:cstheme="majorHAnsi"/>
          <w:color w:val="000000" w:themeColor="text1"/>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079F6">
        <w:rPr>
          <w:rFonts w:asciiTheme="majorHAnsi" w:hAnsiTheme="majorHAnsi" w:cstheme="majorHAnsi"/>
          <w:color w:val="000000" w:themeColor="text1"/>
          <w:highlight w:val="yellow"/>
          <w:u w:val="single"/>
        </w:rPr>
        <w:t>Strikes unlawful because of misconduct</w:t>
      </w:r>
      <w:r w:rsidRPr="00B079F6">
        <w:rPr>
          <w:rFonts w:asciiTheme="majorHAnsi" w:hAnsiTheme="majorHAnsi" w:cstheme="majorHAnsi"/>
          <w:color w:val="000000" w:themeColor="text1"/>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B079F6">
        <w:rPr>
          <w:rFonts w:asciiTheme="majorHAnsi" w:hAnsiTheme="majorHAnsi" w:cstheme="majorHAnsi"/>
          <w:color w:val="000000" w:themeColor="text1"/>
          <w:highlight w:val="yellow"/>
          <w:u w:val="single"/>
        </w:rPr>
        <w:t>physically blocking persons</w:t>
      </w:r>
      <w:r w:rsidRPr="00B079F6">
        <w:rPr>
          <w:rFonts w:asciiTheme="majorHAnsi" w:hAnsiTheme="majorHAnsi" w:cstheme="majorHAnsi"/>
          <w:color w:val="000000" w:themeColor="text1"/>
          <w:sz w:val="16"/>
        </w:rPr>
        <w:t xml:space="preserve"> from entering or leaving a struck plant. • Strikers </w:t>
      </w:r>
      <w:r w:rsidRPr="00B079F6">
        <w:rPr>
          <w:rFonts w:asciiTheme="majorHAnsi" w:hAnsiTheme="majorHAnsi" w:cstheme="majorHAnsi"/>
          <w:color w:val="000000" w:themeColor="text1"/>
          <w:highlight w:val="yellow"/>
          <w:u w:val="single"/>
        </w:rPr>
        <w:t>threatening violence</w:t>
      </w:r>
      <w:r w:rsidRPr="00B079F6">
        <w:rPr>
          <w:rFonts w:asciiTheme="majorHAnsi" w:hAnsiTheme="majorHAnsi" w:cstheme="majorHAnsi"/>
          <w:color w:val="000000" w:themeColor="text1"/>
          <w:sz w:val="16"/>
        </w:rPr>
        <w:t xml:space="preserve"> against nonstriking employees. • Strikers </w:t>
      </w:r>
      <w:r w:rsidRPr="00B079F6">
        <w:rPr>
          <w:rFonts w:asciiTheme="majorHAnsi" w:hAnsiTheme="majorHAnsi" w:cstheme="majorHAnsi"/>
          <w:color w:val="000000" w:themeColor="text1"/>
          <w:highlight w:val="yellow"/>
          <w:u w:val="single"/>
        </w:rPr>
        <w:t>attacking management</w:t>
      </w:r>
      <w:r w:rsidRPr="00B079F6">
        <w:rPr>
          <w:rFonts w:asciiTheme="majorHAnsi" w:hAnsiTheme="majorHAnsi" w:cstheme="majorHAnsi"/>
          <w:color w:val="000000" w:themeColor="text1"/>
          <w:sz w:val="16"/>
        </w:rPr>
        <w:t xml:space="preserve"> representatives.</w:t>
      </w:r>
    </w:p>
    <w:p w14:paraId="06D93BE9" w14:textId="77777777" w:rsidR="00891E7E" w:rsidRPr="00B079F6" w:rsidRDefault="00891E7E" w:rsidP="00891E7E">
      <w:pPr>
        <w:rPr>
          <w:rFonts w:asciiTheme="majorHAnsi" w:hAnsiTheme="majorHAnsi" w:cstheme="majorHAnsi"/>
          <w:color w:val="000000" w:themeColor="text1"/>
        </w:rPr>
      </w:pPr>
    </w:p>
    <w:p w14:paraId="56DC1F8D"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A right to strike is the foundational aspect of collective workforce power and unionized negotiation. Myall 19</w:t>
      </w:r>
    </w:p>
    <w:p w14:paraId="55B3501E" w14:textId="77777777" w:rsidR="00891E7E" w:rsidRPr="00B079F6" w:rsidRDefault="00891E7E" w:rsidP="00891E7E">
      <w:pPr>
        <w:rPr>
          <w:rFonts w:asciiTheme="majorHAnsi" w:hAnsiTheme="majorHAnsi" w:cstheme="majorHAnsi"/>
          <w:color w:val="000000" w:themeColor="text1"/>
        </w:rPr>
      </w:pPr>
      <w:r w:rsidRPr="00B079F6">
        <w:rPr>
          <w:rFonts w:asciiTheme="majorHAnsi" w:hAnsiTheme="majorHAnsi" w:cstheme="majorHAnsi"/>
          <w:color w:val="000000" w:themeColor="text1"/>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5B157E51" w14:textId="1F2EF788" w:rsidR="00891E7E" w:rsidRDefault="00891E7E" w:rsidP="00891E7E">
      <w:pPr>
        <w:rPr>
          <w:rFonts w:asciiTheme="majorHAnsi" w:hAnsiTheme="majorHAnsi" w:cstheme="majorHAnsi"/>
          <w:color w:val="000000" w:themeColor="text1"/>
          <w:sz w:val="16"/>
        </w:rPr>
      </w:pPr>
      <w:r w:rsidRPr="00B079F6">
        <w:rPr>
          <w:rFonts w:asciiTheme="majorHAnsi" w:hAnsiTheme="majorHAnsi" w:cstheme="majorHAnsi"/>
          <w:color w:val="000000" w:themeColor="text1"/>
          <w:sz w:val="16"/>
        </w:rPr>
        <w:t xml:space="preserve">The right to strike would </w:t>
      </w:r>
      <w:r w:rsidRPr="00B079F6">
        <w:rPr>
          <w:rStyle w:val="StyleUnderline"/>
          <w:rFonts w:asciiTheme="majorHAnsi" w:hAnsiTheme="majorHAnsi" w:cstheme="majorHAnsi"/>
          <w:color w:val="000000" w:themeColor="text1"/>
          <w:highlight w:val="cyan"/>
        </w:rPr>
        <w:t>enable fairer negotiations</w:t>
      </w:r>
      <w:r w:rsidRPr="00B079F6">
        <w:rPr>
          <w:rStyle w:val="StyleUnderline"/>
          <w:rFonts w:asciiTheme="majorHAnsi" w:hAnsiTheme="majorHAnsi" w:cstheme="majorHAnsi"/>
          <w:color w:val="000000" w:themeColor="text1"/>
        </w:rPr>
        <w:t xml:space="preserve"> </w:t>
      </w:r>
      <w:r w:rsidRPr="00B079F6">
        <w:rPr>
          <w:rStyle w:val="StyleUnderline"/>
          <w:rFonts w:asciiTheme="majorHAnsi" w:hAnsiTheme="majorHAnsi" w:cstheme="majorHAnsi"/>
          <w:color w:val="000000" w:themeColor="text1"/>
          <w:highlight w:val="cyan"/>
        </w:rPr>
        <w:t>between</w:t>
      </w:r>
      <w:r w:rsidRPr="00B079F6">
        <w:rPr>
          <w:rStyle w:val="StyleUnderline"/>
          <w:rFonts w:asciiTheme="majorHAnsi" w:hAnsiTheme="majorHAnsi" w:cstheme="majorHAnsi"/>
          <w:color w:val="000000" w:themeColor="text1"/>
        </w:rPr>
        <w:t xml:space="preserve"> public </w:t>
      </w:r>
      <w:r w:rsidRPr="00B079F6">
        <w:rPr>
          <w:rStyle w:val="StyleUnderline"/>
          <w:rFonts w:asciiTheme="majorHAnsi" w:hAnsiTheme="majorHAnsi" w:cstheme="majorHAnsi"/>
          <w:color w:val="000000" w:themeColor="text1"/>
          <w:highlight w:val="cyan"/>
        </w:rPr>
        <w:t>workers and the government</w:t>
      </w:r>
      <w:r w:rsidRPr="00B079F6">
        <w:rPr>
          <w:rStyle w:val="StyleUnderline"/>
          <w:rFonts w:asciiTheme="majorHAnsi" w:hAnsiTheme="majorHAnsi" w:cstheme="majorHAnsi"/>
          <w:color w:val="000000" w:themeColor="text1"/>
        </w:rPr>
        <w:t xml:space="preserve">. </w:t>
      </w:r>
      <w:r w:rsidRPr="00B079F6">
        <w:rPr>
          <w:rFonts w:asciiTheme="majorHAnsi" w:hAnsiTheme="majorHAnsi" w:cstheme="majorHAnsi"/>
          <w:color w:val="000000" w:themeColor="text1"/>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B079F6">
        <w:rPr>
          <w:rStyle w:val="StyleUnderline"/>
          <w:rFonts w:asciiTheme="majorHAnsi" w:hAnsiTheme="majorHAnsi" w:cstheme="majorHAnsi"/>
          <w:color w:val="000000" w:themeColor="text1"/>
          <w:highlight w:val="cyan"/>
        </w:rPr>
        <w:t>Unions support a fairer economy</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Periods of </w:t>
      </w:r>
      <w:r w:rsidRPr="00B079F6">
        <w:rPr>
          <w:rStyle w:val="StyleUnderline"/>
          <w:rFonts w:asciiTheme="majorHAnsi" w:hAnsiTheme="majorHAnsi" w:cstheme="majorHAnsi"/>
          <w:color w:val="000000" w:themeColor="text1"/>
          <w:highlight w:val="cyan"/>
        </w:rPr>
        <w:t>high union membership</w:t>
      </w:r>
      <w:r w:rsidRPr="00B079F6">
        <w:rPr>
          <w:rFonts w:asciiTheme="majorHAnsi" w:hAnsiTheme="majorHAnsi" w:cstheme="majorHAnsi"/>
          <w:color w:val="000000" w:themeColor="text1"/>
          <w:sz w:val="16"/>
        </w:rPr>
        <w:t xml:space="preserve"> are </w:t>
      </w:r>
      <w:r w:rsidRPr="00B079F6">
        <w:rPr>
          <w:rStyle w:val="StyleUnderline"/>
          <w:rFonts w:asciiTheme="majorHAnsi" w:hAnsiTheme="majorHAnsi" w:cstheme="majorHAnsi"/>
          <w:color w:val="000000" w:themeColor="text1"/>
          <w:highlight w:val="cyan"/>
        </w:rPr>
        <w:t>associated with lower</w:t>
      </w:r>
      <w:r w:rsidRPr="00B079F6">
        <w:rPr>
          <w:rFonts w:asciiTheme="majorHAnsi" w:hAnsiTheme="majorHAnsi" w:cstheme="majorHAnsi"/>
          <w:color w:val="000000" w:themeColor="text1"/>
          <w:sz w:val="16"/>
          <w:highlight w:val="cyan"/>
        </w:rPr>
        <w:t xml:space="preserve"> l</w:t>
      </w:r>
      <w:r w:rsidRPr="00B079F6">
        <w:rPr>
          <w:rFonts w:asciiTheme="majorHAnsi" w:hAnsiTheme="majorHAnsi" w:cstheme="majorHAnsi"/>
          <w:color w:val="000000" w:themeColor="text1"/>
          <w:sz w:val="16"/>
        </w:rPr>
        <w:t xml:space="preserve">evels of </w:t>
      </w:r>
      <w:r w:rsidRPr="00B079F6">
        <w:rPr>
          <w:rStyle w:val="StyleUnderline"/>
          <w:rFonts w:asciiTheme="majorHAnsi" w:hAnsiTheme="majorHAnsi" w:cstheme="majorHAnsi"/>
          <w:color w:val="000000" w:themeColor="text1"/>
          <w:highlight w:val="cyan"/>
        </w:rPr>
        <w:t>income inequality</w:t>
      </w:r>
      <w:r w:rsidRPr="00B079F6">
        <w:rPr>
          <w:rFonts w:asciiTheme="majorHAnsi" w:hAnsiTheme="majorHAnsi" w:cstheme="majorHAnsi"/>
          <w:color w:val="000000" w:themeColor="text1"/>
          <w:sz w:val="16"/>
        </w:rPr>
        <w:t xml:space="preserve">, both nationally and in Maine. </w:t>
      </w:r>
      <w:r w:rsidRPr="00B079F6">
        <w:rPr>
          <w:rStyle w:val="StyleUnderline"/>
          <w:rFonts w:asciiTheme="majorHAnsi" w:hAnsiTheme="majorHAnsi" w:cstheme="majorHAnsi"/>
          <w:color w:val="000000" w:themeColor="text1"/>
          <w:highlight w:val="cyan"/>
        </w:rPr>
        <w:t>Strong unions</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including public-sector unions, have a </w:t>
      </w:r>
      <w:r w:rsidRPr="00B079F6">
        <w:rPr>
          <w:rStyle w:val="StyleUnderline"/>
          <w:rFonts w:asciiTheme="majorHAnsi" w:hAnsiTheme="majorHAnsi" w:cstheme="majorHAnsi"/>
          <w:color w:val="000000" w:themeColor="text1"/>
          <w:highlight w:val="cyan"/>
        </w:rPr>
        <w:t>critical role</w:t>
      </w:r>
      <w:r w:rsidRPr="00B079F6">
        <w:rPr>
          <w:rStyle w:val="StyleUnderline"/>
          <w:rFonts w:asciiTheme="majorHAnsi" w:hAnsiTheme="majorHAnsi" w:cstheme="majorHAnsi"/>
          <w:color w:val="000000" w:themeColor="text1"/>
        </w:rPr>
        <w:t xml:space="preserve"> to</w:t>
      </w:r>
      <w:r w:rsidRPr="00B079F6">
        <w:rPr>
          <w:rFonts w:asciiTheme="majorHAnsi" w:hAnsiTheme="majorHAnsi" w:cstheme="majorHAnsi"/>
          <w:color w:val="000000" w:themeColor="text1"/>
          <w:sz w:val="16"/>
        </w:rPr>
        <w:t xml:space="preserve"> play in </w:t>
      </w:r>
      <w:r w:rsidRPr="00B079F6">
        <w:rPr>
          <w:rStyle w:val="StyleUnderline"/>
          <w:rFonts w:asciiTheme="majorHAnsi" w:hAnsiTheme="majorHAnsi" w:cstheme="majorHAnsi"/>
          <w:color w:val="000000" w:themeColor="text1"/>
          <w:highlight w:val="cyan"/>
        </w:rPr>
        <w:t>rebuilding a strong middle class</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B079F6">
        <w:rPr>
          <w:rStyle w:val="StyleUnderline"/>
          <w:rFonts w:asciiTheme="majorHAnsi" w:hAnsiTheme="majorHAnsi" w:cstheme="majorHAnsi"/>
          <w:color w:val="000000" w:themeColor="text1"/>
        </w:rPr>
        <w:t xml:space="preserve">help </w:t>
      </w:r>
      <w:r w:rsidRPr="00B079F6">
        <w:rPr>
          <w:rStyle w:val="StyleUnderline"/>
          <w:rFonts w:asciiTheme="majorHAnsi" w:hAnsiTheme="majorHAnsi" w:cstheme="majorHAnsi"/>
          <w:color w:val="000000" w:themeColor="text1"/>
          <w:highlight w:val="cyan"/>
        </w:rPr>
        <w:t>combat inequities</w:t>
      </w:r>
      <w:r w:rsidRPr="00B079F6">
        <w:rPr>
          <w:rStyle w:val="StyleUnderline"/>
          <w:rFonts w:asciiTheme="majorHAnsi" w:hAnsiTheme="majorHAnsi" w:cstheme="majorHAnsi"/>
          <w:color w:val="000000" w:themeColor="text1"/>
        </w:rPr>
        <w:t xml:space="preserve"> </w:t>
      </w:r>
      <w:r w:rsidRPr="00B079F6">
        <w:rPr>
          <w:rFonts w:asciiTheme="majorHAnsi" w:hAnsiTheme="majorHAnsi" w:cstheme="majorHAnsi"/>
          <w:color w:val="000000" w:themeColor="text1"/>
          <w:sz w:val="16"/>
        </w:rPr>
        <w:t xml:space="preserve">within work places. Women and people of color in unions </w:t>
      </w:r>
      <w:r w:rsidRPr="00B079F6">
        <w:rPr>
          <w:rStyle w:val="StyleUnderline"/>
          <w:rFonts w:asciiTheme="majorHAnsi" w:hAnsiTheme="majorHAnsi" w:cstheme="majorHAnsi"/>
          <w:color w:val="000000" w:themeColor="text1"/>
        </w:rPr>
        <w:t>face less wage discrimination than</w:t>
      </w:r>
      <w:r w:rsidRPr="00B079F6">
        <w:rPr>
          <w:rFonts w:asciiTheme="majorHAnsi" w:hAnsiTheme="majorHAnsi" w:cstheme="majorHAnsi"/>
          <w:color w:val="000000" w:themeColor="text1"/>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B079F6">
        <w:rPr>
          <w:rStyle w:val="Emphasis"/>
          <w:rFonts w:asciiTheme="majorHAnsi" w:hAnsiTheme="majorHAnsi" w:cstheme="majorHAnsi"/>
          <w:color w:val="000000" w:themeColor="text1"/>
          <w:highlight w:val="cyan"/>
        </w:rPr>
        <w:t xml:space="preserve">a union without the right to strike loses </w:t>
      </w:r>
      <w:r w:rsidRPr="00B079F6">
        <w:rPr>
          <w:rStyle w:val="Emphasis"/>
          <w:rFonts w:asciiTheme="majorHAnsi" w:hAnsiTheme="majorHAnsi" w:cstheme="majorHAnsi"/>
          <w:color w:val="000000" w:themeColor="text1"/>
        </w:rPr>
        <w:t xml:space="preserve">much of </w:t>
      </w:r>
      <w:r w:rsidRPr="00B079F6">
        <w:rPr>
          <w:rStyle w:val="Emphasis"/>
          <w:rFonts w:asciiTheme="majorHAnsi" w:hAnsiTheme="majorHAnsi" w:cstheme="majorHAnsi"/>
          <w:color w:val="000000" w:themeColor="text1"/>
          <w:highlight w:val="cyan"/>
        </w:rPr>
        <w:t>its negotiating power.</w:t>
      </w:r>
      <w:r w:rsidRPr="00B079F6">
        <w:rPr>
          <w:rFonts w:asciiTheme="majorHAnsi" w:hAnsiTheme="majorHAnsi" w:cstheme="majorHAnsi"/>
          <w:color w:val="000000" w:themeColor="text1"/>
          <w:sz w:val="16"/>
        </w:rPr>
        <w:t xml:space="preserve"> The </w:t>
      </w:r>
      <w:r w:rsidRPr="00B079F6">
        <w:rPr>
          <w:rStyle w:val="StyleUnderline"/>
          <w:rFonts w:asciiTheme="majorHAnsi" w:hAnsiTheme="majorHAnsi" w:cstheme="majorHAnsi"/>
          <w:color w:val="000000" w:themeColor="text1"/>
          <w:highlight w:val="cyan"/>
        </w:rPr>
        <w:t>right to withdraw</w:t>
      </w:r>
      <w:r w:rsidRPr="00B079F6">
        <w:rPr>
          <w:rFonts w:asciiTheme="majorHAnsi" w:hAnsiTheme="majorHAnsi" w:cstheme="majorHAnsi"/>
          <w:color w:val="000000" w:themeColor="text1"/>
          <w:sz w:val="16"/>
        </w:rPr>
        <w:t xml:space="preserve"> your </w:t>
      </w:r>
      <w:r w:rsidRPr="00B079F6">
        <w:rPr>
          <w:rStyle w:val="StyleUnderline"/>
          <w:rFonts w:asciiTheme="majorHAnsi" w:hAnsiTheme="majorHAnsi" w:cstheme="majorHAnsi"/>
          <w:color w:val="000000" w:themeColor="text1"/>
          <w:highlight w:val="cyan"/>
        </w:rPr>
        <w:t>labor is the foundation of collective</w:t>
      </w:r>
      <w:r w:rsidRPr="00B079F6">
        <w:rPr>
          <w:rStyle w:val="StyleUnderline"/>
          <w:rFonts w:asciiTheme="majorHAnsi" w:hAnsiTheme="majorHAnsi" w:cstheme="majorHAnsi"/>
          <w:color w:val="000000" w:themeColor="text1"/>
        </w:rPr>
        <w:t xml:space="preserve"> worker </w:t>
      </w:r>
      <w:r w:rsidRPr="00B079F6">
        <w:rPr>
          <w:rStyle w:val="StyleUnderline"/>
          <w:rFonts w:asciiTheme="majorHAnsi" w:hAnsiTheme="majorHAnsi" w:cstheme="majorHAnsi"/>
          <w:color w:val="000000" w:themeColor="text1"/>
          <w:highlight w:val="cyan"/>
        </w:rPr>
        <w:t>action.</w:t>
      </w:r>
      <w:r w:rsidRPr="00B079F6">
        <w:rPr>
          <w:rFonts w:asciiTheme="majorHAnsi" w:hAnsiTheme="majorHAnsi" w:cstheme="majorHAnsi"/>
          <w:color w:val="000000" w:themeColor="text1"/>
          <w:sz w:val="16"/>
        </w:rPr>
        <w:t xml:space="preserve"> When state employees or teachers are sitting across the negotiating table from their employers, </w:t>
      </w:r>
      <w:r w:rsidRPr="00B079F6">
        <w:rPr>
          <w:rStyle w:val="StyleUnderline"/>
          <w:rFonts w:asciiTheme="majorHAnsi" w:hAnsiTheme="majorHAnsi" w:cstheme="majorHAnsi"/>
          <w:color w:val="000000" w:themeColor="text1"/>
          <w:highlight w:val="cyan"/>
        </w:rPr>
        <w:t>how much leverage</w:t>
      </w:r>
      <w:r w:rsidRPr="00B079F6">
        <w:rPr>
          <w:rStyle w:val="StyleUnderline"/>
          <w:rFonts w:asciiTheme="majorHAnsi" w:hAnsiTheme="majorHAnsi" w:cstheme="majorHAnsi"/>
          <w:color w:val="000000" w:themeColor="text1"/>
        </w:rPr>
        <w:t xml:space="preserve"> do they</w:t>
      </w:r>
      <w:r w:rsidRPr="00B079F6">
        <w:rPr>
          <w:rFonts w:asciiTheme="majorHAnsi" w:hAnsiTheme="majorHAnsi" w:cstheme="majorHAnsi"/>
          <w:color w:val="000000" w:themeColor="text1"/>
          <w:sz w:val="16"/>
        </w:rPr>
        <w:t xml:space="preserve"> really </w:t>
      </w:r>
      <w:r w:rsidRPr="00B079F6">
        <w:rPr>
          <w:rStyle w:val="StyleUnderline"/>
          <w:rFonts w:asciiTheme="majorHAnsi" w:hAnsiTheme="majorHAnsi" w:cstheme="majorHAnsi"/>
          <w:color w:val="000000" w:themeColor="text1"/>
        </w:rPr>
        <w:t xml:space="preserve">have </w:t>
      </w:r>
      <w:r w:rsidRPr="00B079F6">
        <w:rPr>
          <w:rStyle w:val="StyleUnderline"/>
          <w:rFonts w:asciiTheme="majorHAnsi" w:hAnsiTheme="majorHAnsi" w:cstheme="majorHAnsi"/>
          <w:color w:val="000000" w:themeColor="text1"/>
          <w:highlight w:val="cyan"/>
        </w:rPr>
        <w:t>when they can</w:t>
      </w:r>
      <w:r w:rsidRPr="00B079F6">
        <w:rPr>
          <w:rStyle w:val="StyleUnderline"/>
          <w:rFonts w:asciiTheme="majorHAnsi" w:hAnsiTheme="majorHAnsi" w:cstheme="majorHAnsi"/>
          <w:color w:val="000000" w:themeColor="text1"/>
        </w:rPr>
        <w:t xml:space="preserve"> be </w:t>
      </w:r>
      <w:r w:rsidRPr="00B079F6">
        <w:rPr>
          <w:rStyle w:val="StyleUnderline"/>
          <w:rFonts w:asciiTheme="majorHAnsi" w:hAnsiTheme="majorHAnsi" w:cstheme="majorHAnsi"/>
          <w:color w:val="000000" w:themeColor="text1"/>
          <w:highlight w:val="cyan"/>
        </w:rPr>
        <w:t>made to work without a contract?</w:t>
      </w:r>
      <w:r w:rsidRPr="00B079F6">
        <w:rPr>
          <w:rStyle w:val="StyleUnderline"/>
          <w:rFonts w:asciiTheme="majorHAnsi" w:hAnsiTheme="majorHAnsi" w:cstheme="majorHAnsi"/>
          <w:color w:val="000000" w:themeColor="text1"/>
        </w:rPr>
        <w:t xml:space="preserve"> </w:t>
      </w:r>
      <w:r w:rsidRPr="00B079F6">
        <w:rPr>
          <w:rFonts w:asciiTheme="majorHAnsi" w:hAnsiTheme="majorHAnsi" w:cstheme="majorHAnsi"/>
          <w:color w:val="000000" w:themeColor="text1"/>
          <w:sz w:val="16"/>
        </w:rPr>
        <w:t xml:space="preserve">It’s like negotiating the price of a car when the salesman knows you’re going to have to buy it — whatever the final price is. </w:t>
      </w:r>
      <w:r w:rsidRPr="00B079F6">
        <w:rPr>
          <w:rStyle w:val="StyleUnderline"/>
          <w:rFonts w:asciiTheme="majorHAnsi" w:hAnsiTheme="majorHAnsi" w:cstheme="majorHAnsi"/>
          <w:color w:val="000000" w:themeColor="text1"/>
          <w:highlight w:val="cyan"/>
        </w:rPr>
        <w:t>Research confirms</w:t>
      </w:r>
      <w:r w:rsidRPr="00B079F6">
        <w:rPr>
          <w:rStyle w:val="StyleUnderline"/>
          <w:rFonts w:asciiTheme="majorHAnsi" w:hAnsiTheme="majorHAnsi" w:cstheme="majorHAnsi"/>
          <w:color w:val="000000" w:themeColor="text1"/>
        </w:rPr>
        <w:t xml:space="preserve"> that public-sector </w:t>
      </w:r>
      <w:r w:rsidRPr="00B079F6">
        <w:rPr>
          <w:rStyle w:val="StyleUnderline"/>
          <w:rFonts w:asciiTheme="majorHAnsi" w:hAnsiTheme="majorHAnsi" w:cstheme="majorHAnsi"/>
          <w:color w:val="000000" w:themeColor="text1"/>
          <w:highlight w:val="cyan"/>
        </w:rPr>
        <w:t>unions are less effective without the right to strike</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Public </w:t>
      </w:r>
      <w:r w:rsidRPr="00B079F6">
        <w:rPr>
          <w:rStyle w:val="StyleUnderline"/>
          <w:rFonts w:asciiTheme="majorHAnsi" w:hAnsiTheme="majorHAnsi" w:cstheme="majorHAnsi"/>
          <w:color w:val="000000" w:themeColor="text1"/>
        </w:rPr>
        <w:t xml:space="preserve">employees with a right to </w:t>
      </w:r>
      <w:r w:rsidRPr="00B079F6">
        <w:rPr>
          <w:rStyle w:val="StyleUnderline"/>
          <w:rFonts w:asciiTheme="majorHAnsi" w:hAnsiTheme="majorHAnsi" w:cstheme="majorHAnsi"/>
          <w:color w:val="000000" w:themeColor="text1"/>
        </w:rPr>
        <w:lastRenderedPageBreak/>
        <w:t xml:space="preserve">strike </w:t>
      </w:r>
      <w:r w:rsidRPr="00B079F6">
        <w:rPr>
          <w:rStyle w:val="StyleUnderline"/>
          <w:rFonts w:asciiTheme="majorHAnsi" w:hAnsiTheme="majorHAnsi" w:cstheme="majorHAnsi"/>
          <w:color w:val="000000" w:themeColor="text1"/>
          <w:highlight w:val="cyan"/>
        </w:rPr>
        <w:t>earn</w:t>
      </w:r>
      <w:r w:rsidRPr="00B079F6">
        <w:rPr>
          <w:rStyle w:val="StyleUnderline"/>
          <w:rFonts w:asciiTheme="majorHAnsi" w:hAnsiTheme="majorHAnsi" w:cstheme="majorHAnsi"/>
          <w:color w:val="000000" w:themeColor="text1"/>
        </w:rPr>
        <w:t xml:space="preserve"> between 2 percent and </w:t>
      </w:r>
      <w:r w:rsidRPr="00B079F6">
        <w:rPr>
          <w:rStyle w:val="StyleUnderline"/>
          <w:rFonts w:asciiTheme="majorHAnsi" w:hAnsiTheme="majorHAnsi" w:cstheme="majorHAnsi"/>
          <w:color w:val="000000" w:themeColor="text1"/>
          <w:highlight w:val="cyan"/>
        </w:rPr>
        <w:t>5 percent more</w:t>
      </w:r>
      <w:r w:rsidRPr="00B079F6">
        <w:rPr>
          <w:rFonts w:asciiTheme="majorHAnsi" w:hAnsiTheme="majorHAnsi" w:cstheme="majorHAnsi"/>
          <w:color w:val="000000" w:themeColor="text1"/>
          <w:sz w:val="16"/>
        </w:rPr>
        <w:t xml:space="preserve"> than those without it.[ii] While that’s a meaningful increase for those workers, it also </w:t>
      </w:r>
      <w:r w:rsidRPr="00B079F6">
        <w:rPr>
          <w:rStyle w:val="StyleUnderline"/>
          <w:rFonts w:asciiTheme="majorHAnsi" w:hAnsiTheme="majorHAnsi" w:cstheme="majorHAnsi"/>
          <w:color w:val="000000" w:themeColor="text1"/>
        </w:rPr>
        <w:t xml:space="preserve">should </w:t>
      </w:r>
      <w:r w:rsidRPr="00B079F6">
        <w:rPr>
          <w:rStyle w:val="StyleUnderline"/>
          <w:rFonts w:asciiTheme="majorHAnsi" w:hAnsiTheme="majorHAnsi" w:cstheme="majorHAnsi"/>
          <w:color w:val="000000" w:themeColor="text1"/>
          <w:highlight w:val="cyan"/>
        </w:rPr>
        <w:t xml:space="preserve">assuage </w:t>
      </w:r>
      <w:r w:rsidRPr="00B079F6">
        <w:rPr>
          <w:rStyle w:val="StyleUnderline"/>
          <w:rFonts w:asciiTheme="majorHAnsi" w:hAnsiTheme="majorHAnsi" w:cstheme="majorHAnsi"/>
          <w:color w:val="000000" w:themeColor="text1"/>
        </w:rPr>
        <w:t>any</w:t>
      </w:r>
      <w:r w:rsidRPr="00B079F6">
        <w:rPr>
          <w:rStyle w:val="StyleUnderline"/>
          <w:rFonts w:asciiTheme="majorHAnsi" w:hAnsiTheme="majorHAnsi" w:cstheme="majorHAnsi"/>
          <w:color w:val="000000" w:themeColor="text1"/>
          <w:highlight w:val="cyan"/>
        </w:rPr>
        <w:t xml:space="preserve"> fears</w:t>
      </w:r>
      <w:r w:rsidRPr="00B079F6">
        <w:rPr>
          <w:rFonts w:asciiTheme="majorHAnsi" w:hAnsiTheme="majorHAnsi" w:cstheme="majorHAnsi"/>
          <w:color w:val="000000" w:themeColor="text1"/>
          <w:sz w:val="16"/>
        </w:rPr>
        <w:t xml:space="preserve"> that a right to strike </w:t>
      </w:r>
      <w:r w:rsidRPr="00B079F6">
        <w:rPr>
          <w:rStyle w:val="StyleUnderline"/>
          <w:rFonts w:asciiTheme="majorHAnsi" w:hAnsiTheme="majorHAnsi" w:cstheme="majorHAnsi"/>
          <w:color w:val="000000" w:themeColor="text1"/>
          <w:highlight w:val="cyan"/>
        </w:rPr>
        <w:t>would lead to excessive pay increases</w:t>
      </w:r>
      <w:r w:rsidRPr="00B079F6">
        <w:rPr>
          <w:rStyle w:val="StyleUnderline"/>
          <w:rFonts w:asciiTheme="majorHAnsi" w:hAnsiTheme="majorHAnsi" w:cstheme="majorHAnsi"/>
          <w:color w:val="000000" w:themeColor="text1"/>
        </w:rPr>
        <w:t xml:space="preserve"> or employees abusing</w:t>
      </w:r>
      <w:r w:rsidRPr="00B079F6">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B079F6">
        <w:rPr>
          <w:rStyle w:val="StyleUnderline"/>
          <w:rFonts w:asciiTheme="majorHAnsi" w:hAnsiTheme="majorHAnsi" w:cstheme="majorHAnsi"/>
          <w:color w:val="000000" w:themeColor="text1"/>
          <w:highlight w:val="cyan"/>
        </w:rPr>
        <w:t>strengthen</w:t>
      </w:r>
      <w:r w:rsidRPr="00B079F6">
        <w:rPr>
          <w:rStyle w:val="StyleUnderline"/>
          <w:rFonts w:asciiTheme="majorHAnsi" w:hAnsiTheme="majorHAnsi" w:cstheme="majorHAnsi"/>
          <w:color w:val="000000" w:themeColor="text1"/>
        </w:rPr>
        <w:t xml:space="preserve"> the </w:t>
      </w:r>
      <w:r w:rsidRPr="00B079F6">
        <w:rPr>
          <w:rStyle w:val="StyleUnderline"/>
          <w:rFonts w:asciiTheme="majorHAnsi" w:hAnsiTheme="majorHAnsi" w:cstheme="majorHAnsi"/>
          <w:color w:val="000000" w:themeColor="text1"/>
          <w:highlight w:val="cyan"/>
        </w:rPr>
        <w:t>ability</w:t>
      </w:r>
      <w:r w:rsidRPr="00B079F6">
        <w:rPr>
          <w:rFonts w:asciiTheme="majorHAnsi" w:hAnsiTheme="majorHAnsi" w:cstheme="majorHAnsi"/>
          <w:color w:val="000000" w:themeColor="text1"/>
          <w:sz w:val="16"/>
        </w:rPr>
        <w:t xml:space="preserve"> of Maine’s public-sector workers </w:t>
      </w:r>
      <w:r w:rsidRPr="00B079F6">
        <w:rPr>
          <w:rStyle w:val="StyleUnderline"/>
          <w:rFonts w:asciiTheme="majorHAnsi" w:hAnsiTheme="majorHAnsi" w:cstheme="majorHAnsi"/>
          <w:color w:val="000000" w:themeColor="text1"/>
          <w:highlight w:val="cyan"/>
        </w:rPr>
        <w:t>to negotiate,</w:t>
      </w:r>
      <w:r w:rsidRPr="00B079F6">
        <w:rPr>
          <w:rStyle w:val="StyleUnderline"/>
          <w:rFonts w:asciiTheme="majorHAnsi" w:hAnsiTheme="majorHAnsi" w:cstheme="majorHAnsi"/>
          <w:color w:val="000000" w:themeColor="text1"/>
        </w:rPr>
        <w:t xml:space="preserve"> resulting in </w:t>
      </w:r>
      <w:r w:rsidRPr="00B079F6">
        <w:rPr>
          <w:rStyle w:val="StyleUnderline"/>
          <w:rFonts w:asciiTheme="majorHAnsi" w:hAnsiTheme="majorHAnsi" w:cstheme="majorHAnsi"/>
          <w:color w:val="000000" w:themeColor="text1"/>
          <w:highlight w:val="cyan"/>
        </w:rPr>
        <w:t>higher wagers</w:t>
      </w:r>
      <w:r w:rsidRPr="00B079F6">
        <w:rPr>
          <w:rStyle w:val="StyleUnderline"/>
          <w:rFonts w:asciiTheme="majorHAnsi" w:hAnsiTheme="majorHAnsi" w:cstheme="majorHAnsi"/>
          <w:color w:val="000000" w:themeColor="text1"/>
        </w:rPr>
        <w:t>,</w:t>
      </w:r>
      <w:r w:rsidRPr="00B079F6">
        <w:rPr>
          <w:rFonts w:asciiTheme="majorHAnsi" w:hAnsiTheme="majorHAnsi" w:cstheme="majorHAnsi"/>
          <w:color w:val="000000" w:themeColor="text1"/>
          <w:sz w:val="16"/>
        </w:rPr>
        <w:t xml:space="preserve"> a more level playing field, and a fairer economy for all of us.</w:t>
      </w:r>
    </w:p>
    <w:p w14:paraId="55902748" w14:textId="77777777" w:rsidR="00545288" w:rsidRPr="00A509A5" w:rsidRDefault="00545288" w:rsidP="00545288">
      <w:pPr>
        <w:pStyle w:val="Heading4"/>
      </w:pPr>
      <w:r>
        <w:t xml:space="preserve">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163FE507" w14:textId="77777777" w:rsidR="00545288" w:rsidRPr="00EC3BE0" w:rsidRDefault="00545288" w:rsidP="00545288">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2C41F84A" w14:textId="77777777" w:rsidR="00545288" w:rsidRPr="00A509A5" w:rsidRDefault="00545288" w:rsidP="00545288">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r w:rsidRPr="00A509A5">
        <w:rPr>
          <w:rStyle w:val="Emphasis"/>
        </w:rPr>
        <w:t>effective</w:t>
      </w:r>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79DEF1F1" w14:textId="77777777" w:rsidR="00545288" w:rsidRPr="00A509A5" w:rsidRDefault="00545288" w:rsidP="00545288">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Strikes are “[t]he power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78F49A31" w14:textId="77777777" w:rsidR="00545288" w:rsidRPr="00A509A5" w:rsidRDefault="00545288" w:rsidP="00545288">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5ACC3C84" w14:textId="77777777" w:rsidR="00545288" w:rsidRPr="00A509A5" w:rsidRDefault="00545288" w:rsidP="00545288">
      <w:pPr>
        <w:rPr>
          <w:sz w:val="16"/>
        </w:rPr>
      </w:pPr>
      <w:r w:rsidRPr="00A509A5">
        <w:rPr>
          <w:sz w:val="16"/>
        </w:rP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w:t>
      </w:r>
      <w:r w:rsidRPr="00A509A5">
        <w:rPr>
          <w:sz w:val="16"/>
        </w:rPr>
        <w:lastRenderedPageBreak/>
        <w:t>NLRA’s construction of unions as economic entities, strikes which are solely “political” and without sufficient nexus to the employment relationship, are deemed unlawful secondary boycotts.166</w:t>
      </w:r>
    </w:p>
    <w:p w14:paraId="683A7163" w14:textId="77777777" w:rsidR="00545288" w:rsidRPr="00A509A5" w:rsidRDefault="00545288" w:rsidP="00545288">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xml:space="preserve">. To use political science terminology, strikes are contentious politics: “[E]pisodic,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251CD036" w14:textId="77777777" w:rsidR="00545288" w:rsidRPr="009959DA" w:rsidRDefault="00545288" w:rsidP="00545288"/>
    <w:p w14:paraId="67DAF259" w14:textId="77777777" w:rsidR="00545288" w:rsidRPr="00B079F6" w:rsidRDefault="00545288" w:rsidP="00891E7E">
      <w:pPr>
        <w:rPr>
          <w:rFonts w:asciiTheme="majorHAnsi" w:hAnsiTheme="majorHAnsi" w:cstheme="majorHAnsi"/>
          <w:color w:val="000000" w:themeColor="text1"/>
          <w:sz w:val="16"/>
        </w:rPr>
      </w:pPr>
    </w:p>
    <w:p w14:paraId="629BC716" w14:textId="77777777" w:rsidR="00891E7E" w:rsidRPr="00B079F6" w:rsidRDefault="00891E7E" w:rsidP="00891E7E">
      <w:pPr>
        <w:pStyle w:val="Heading3"/>
        <w:rPr>
          <w:rFonts w:asciiTheme="majorHAnsi" w:hAnsiTheme="majorHAnsi" w:cstheme="majorHAnsi"/>
          <w:color w:val="000000" w:themeColor="text1"/>
        </w:rPr>
      </w:pPr>
      <w:r w:rsidRPr="00B079F6">
        <w:rPr>
          <w:rFonts w:asciiTheme="majorHAnsi" w:hAnsiTheme="majorHAnsi" w:cstheme="majorHAnsi"/>
          <w:color w:val="000000" w:themeColor="text1"/>
        </w:rPr>
        <w:lastRenderedPageBreak/>
        <w:t>Underview</w:t>
      </w:r>
    </w:p>
    <w:p w14:paraId="0D3172C8" w14:textId="77777777" w:rsidR="00891E7E" w:rsidRPr="00B079F6" w:rsidRDefault="00891E7E" w:rsidP="00891E7E">
      <w:pPr>
        <w:pStyle w:val="Heading4"/>
        <w:rPr>
          <w:rFonts w:asciiTheme="majorHAnsi" w:hAnsiTheme="majorHAnsi" w:cstheme="majorHAnsi"/>
          <w:color w:val="000000" w:themeColor="text1"/>
        </w:rPr>
      </w:pPr>
      <w:r w:rsidRPr="00B079F6">
        <w:rPr>
          <w:rFonts w:asciiTheme="majorHAnsi" w:hAnsiTheme="majorHAnsi" w:cstheme="majorHAnsi"/>
          <w:color w:val="000000" w:themeColor="text1"/>
        </w:rPr>
        <w:t>1] 1AR Theory Paradigm—7-6-4-3 time skew means it checks NC</w:t>
      </w:r>
      <w:r w:rsidRPr="00B079F6">
        <w:rPr>
          <w:rFonts w:asciiTheme="majorHAnsi" w:hAnsiTheme="majorHAnsi" w:cstheme="majorHAnsi"/>
          <w:color w:val="000000" w:themeColor="text1"/>
          <w:u w:val="single"/>
        </w:rPr>
        <w:t xml:space="preserve"> infinite abuse</w:t>
      </w:r>
      <w:r w:rsidRPr="00B079F6">
        <w:rPr>
          <w:rFonts w:asciiTheme="majorHAnsi" w:hAnsiTheme="majorHAnsi" w:cstheme="majorHAnsi"/>
          <w:color w:val="000000" w:themeColor="text1"/>
        </w:rPr>
        <w:t xml:space="preserve">—we cant preempt every possible norm in the 1AC and it’s structurally irreciprocal since they have unconditional routes to the ballot like T so 1AR theory compensates. </w:t>
      </w:r>
    </w:p>
    <w:p w14:paraId="3D0D29B0" w14:textId="77777777" w:rsidR="00891E7E" w:rsidRPr="00B079F6" w:rsidRDefault="00891E7E" w:rsidP="00891E7E">
      <w:pPr>
        <w:rPr>
          <w:rFonts w:asciiTheme="majorHAnsi" w:hAnsiTheme="majorHAnsi" w:cstheme="majorHAnsi"/>
          <w:color w:val="000000" w:themeColor="text1"/>
        </w:rPr>
      </w:pPr>
    </w:p>
    <w:p w14:paraId="7333B984" w14:textId="284A327A" w:rsidR="00E42E4C" w:rsidRPr="00B079F6" w:rsidRDefault="00E42E4C" w:rsidP="00F601E6">
      <w:pPr>
        <w:rPr>
          <w:rFonts w:asciiTheme="majorHAnsi" w:hAnsiTheme="majorHAnsi" w:cstheme="majorHAnsi"/>
        </w:rPr>
      </w:pPr>
    </w:p>
    <w:sectPr w:rsidR="00E42E4C" w:rsidRPr="00B079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0391"/>
    <w:rsid w:val="000029E3"/>
    <w:rsid w:val="000029E8"/>
    <w:rsid w:val="00004225"/>
    <w:rsid w:val="000066CA"/>
    <w:rsid w:val="00007264"/>
    <w:rsid w:val="000076A9"/>
    <w:rsid w:val="00014FAD"/>
    <w:rsid w:val="00015D2A"/>
    <w:rsid w:val="0002039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28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E7E"/>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9F6"/>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D05F8"/>
  <w14:defaultImageDpi w14:val="300"/>
  <w15:docId w15:val="{EA3E32AF-A47C-0845-9C35-771FA515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E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1E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E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91E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891E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E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E7E"/>
  </w:style>
  <w:style w:type="character" w:customStyle="1" w:styleId="Heading1Char">
    <w:name w:val="Heading 1 Char"/>
    <w:aliases w:val="Pocket Char"/>
    <w:basedOn w:val="DefaultParagraphFont"/>
    <w:link w:val="Heading1"/>
    <w:uiPriority w:val="9"/>
    <w:rsid w:val="00891E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E7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91E7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891E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1E7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It"/>
    <w:basedOn w:val="DefaultParagraphFont"/>
    <w:uiPriority w:val="1"/>
    <w:qFormat/>
    <w:rsid w:val="00891E7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891E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1E7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91E7E"/>
    <w:rPr>
      <w:color w:val="auto"/>
      <w:u w:val="none"/>
    </w:rPr>
  </w:style>
  <w:style w:type="paragraph" w:styleId="DocumentMap">
    <w:name w:val="Document Map"/>
    <w:basedOn w:val="Normal"/>
    <w:link w:val="DocumentMapChar"/>
    <w:uiPriority w:val="99"/>
    <w:semiHidden/>
    <w:unhideWhenUsed/>
    <w:rsid w:val="00891E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E7E"/>
    <w:rPr>
      <w:rFonts w:ascii="Lucida Grande" w:hAnsi="Lucida Grande" w:cs="Lucida Grande"/>
    </w:rPr>
  </w:style>
  <w:style w:type="paragraph" w:customStyle="1" w:styleId="Emphasis1">
    <w:name w:val="Emphasis1"/>
    <w:basedOn w:val="Normal"/>
    <w:link w:val="Emphasis"/>
    <w:uiPriority w:val="20"/>
    <w:qFormat/>
    <w:rsid w:val="00891E7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91E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891E7E"/>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891E7E"/>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891E7E"/>
    <w:rPr>
      <w:rFonts w:ascii="Times New Roman" w:eastAsia="Times New Roman" w:hAnsi="Times New Roman" w:cs="Times New Roman"/>
      <w:sz w:val="12"/>
      <w:szCs w:val="22"/>
    </w:rPr>
  </w:style>
  <w:style w:type="paragraph" w:customStyle="1" w:styleId="textbold">
    <w:name w:val="text bold"/>
    <w:basedOn w:val="Normal"/>
    <w:uiPriority w:val="20"/>
    <w:qFormat/>
    <w:rsid w:val="00B079F6"/>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lrb.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secular-stagnation/)//BB"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plato.stanford.edu/entries/naturalism/)" TargetMode="External"/><Relationship Id="rId4" Type="http://schemas.openxmlformats.org/officeDocument/2006/relationships/customXml" Target="../customXml/item4.xml"/><Relationship Id="rId9" Type="http://schemas.openxmlformats.org/officeDocument/2006/relationships/hyperlink" Target="http://www.dukechronicle.com/article/2017/02/existential-risks-questions-and-consideratio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24</Pages>
  <Words>14717</Words>
  <Characters>83888</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2021-12-11T17:28:00Z</dcterms:created>
  <dcterms:modified xsi:type="dcterms:W3CDTF">2021-12-11T17:58:00Z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