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29C4" w14:textId="77777777" w:rsidR="00897E60" w:rsidRPr="005B675B" w:rsidRDefault="00897E60" w:rsidP="00897E60">
      <w:pPr>
        <w:pStyle w:val="Heading2"/>
        <w:rPr>
          <w:rFonts w:asciiTheme="majorHAnsi" w:hAnsiTheme="majorHAnsi" w:cstheme="majorHAnsi"/>
          <w:shd w:val="clear" w:color="auto" w:fill="FFFFFF"/>
        </w:rPr>
      </w:pPr>
      <w:r w:rsidRPr="005B675B">
        <w:rPr>
          <w:rFonts w:asciiTheme="majorHAnsi" w:hAnsiTheme="majorHAnsi" w:cstheme="majorHAnsi"/>
          <w:shd w:val="clear" w:color="auto" w:fill="FFFFFF"/>
        </w:rPr>
        <w:t>Framework</w:t>
      </w:r>
    </w:p>
    <w:p w14:paraId="46293C2A" w14:textId="2426F139" w:rsidR="00897E60" w:rsidRPr="005B675B" w:rsidRDefault="00897E60" w:rsidP="00897E60">
      <w:pPr>
        <w:pStyle w:val="Heading4"/>
        <w:rPr>
          <w:rFonts w:asciiTheme="majorHAnsi" w:eastAsia="Times New Roman" w:hAnsiTheme="majorHAnsi" w:cstheme="majorHAnsi"/>
          <w:shd w:val="clear" w:color="auto" w:fill="FFFFFF"/>
        </w:rPr>
      </w:pPr>
      <w:r w:rsidRPr="005B675B">
        <w:rPr>
          <w:rFonts w:asciiTheme="majorHAnsi" w:eastAsia="Times New Roman" w:hAnsiTheme="majorHAnsi" w:cstheme="majorHAnsi"/>
          <w:shd w:val="clear" w:color="auto" w:fill="FFFFFF"/>
        </w:rPr>
        <w:t xml:space="preserve">I affirm resolved: “A just government ought to recognize an unconditional right of workers to strike.” </w:t>
      </w:r>
      <w:r w:rsidR="005B675B" w:rsidRPr="005B675B">
        <w:rPr>
          <w:rFonts w:asciiTheme="majorHAnsi" w:eastAsia="Times New Roman" w:hAnsiTheme="majorHAnsi" w:cstheme="majorHAnsi"/>
          <w:shd w:val="clear" w:color="auto" w:fill="FFFFFF"/>
        </w:rPr>
        <w:t xml:space="preserve"> </w:t>
      </w:r>
      <w:r w:rsidRPr="005B675B">
        <w:rPr>
          <w:rFonts w:asciiTheme="majorHAnsi" w:eastAsia="Times New Roman" w:hAnsiTheme="majorHAnsi" w:cstheme="majorHAnsi"/>
          <w:shd w:val="clear" w:color="auto" w:fill="FFFFFF"/>
        </w:rPr>
        <w:t>Next, an observation: there is a distinction between a right to organize strikes and a right to violence. As it is unfair to characterize a knife as inherently violent since it might be used for bad things, the same goes for strikes, which are defined as a protest. The affirmative only endorses the right of workers to gather, and any violent or negative consequences are prohibited.</w:t>
      </w:r>
      <w:r w:rsidR="005B675B" w:rsidRPr="005B675B">
        <w:rPr>
          <w:rFonts w:asciiTheme="majorHAnsi" w:eastAsia="Times New Roman" w:hAnsiTheme="majorHAnsi" w:cstheme="majorHAnsi"/>
          <w:shd w:val="clear" w:color="auto" w:fill="FFFFFF"/>
        </w:rPr>
        <w:t xml:space="preserve"> A second observation: having a right to do something does not automatically entail exercising it. People who are currently satisfied with their working conditions will remain as so, while those who need to will use the right to strike.</w:t>
      </w:r>
    </w:p>
    <w:p w14:paraId="36F5E9C1" w14:textId="77777777" w:rsidR="00897E60" w:rsidRPr="005B675B" w:rsidRDefault="00897E60" w:rsidP="00897E60">
      <w:pPr>
        <w:rPr>
          <w:rFonts w:asciiTheme="majorHAnsi" w:hAnsiTheme="majorHAnsi" w:cstheme="majorHAnsi"/>
        </w:rPr>
      </w:pPr>
    </w:p>
    <w:p w14:paraId="13156A6E" w14:textId="77777777" w:rsidR="00897E60" w:rsidRPr="005B675B" w:rsidRDefault="00897E60" w:rsidP="00897E60">
      <w:pPr>
        <w:pStyle w:val="Heading4"/>
        <w:rPr>
          <w:rFonts w:asciiTheme="majorHAnsi" w:hAnsiTheme="majorHAnsi" w:cstheme="majorHAnsi"/>
        </w:rPr>
      </w:pPr>
      <w:r w:rsidRPr="005B675B">
        <w:rPr>
          <w:rFonts w:asciiTheme="majorHAnsi" w:hAnsiTheme="majorHAnsi" w:cstheme="majorHAnsi"/>
        </w:rPr>
        <w:t>Framework:</w:t>
      </w:r>
    </w:p>
    <w:p w14:paraId="37A0C538" w14:textId="77777777" w:rsidR="00897E60" w:rsidRPr="005B675B" w:rsidRDefault="00897E60" w:rsidP="00897E60">
      <w:pPr>
        <w:pStyle w:val="Heading4"/>
        <w:rPr>
          <w:rFonts w:asciiTheme="majorHAnsi" w:eastAsia="Times New Roman" w:hAnsiTheme="majorHAnsi" w:cstheme="majorHAnsi"/>
          <w:shd w:val="clear" w:color="auto" w:fill="FFFFFF"/>
        </w:rPr>
      </w:pPr>
      <w:r w:rsidRPr="005B675B">
        <w:rPr>
          <w:rFonts w:asciiTheme="majorHAnsi" w:eastAsia="Times New Roman" w:hAnsiTheme="majorHAnsi" w:cstheme="majorHAnsi"/>
          <w:shd w:val="clear" w:color="auto" w:fill="FFFFFF"/>
        </w:rPr>
        <w:t xml:space="preserve">My value is justice as fairness. Life is not fair since some people are born into situations with advantages or disadvantages that they did nothing to deserve. The job of a just government is to offset said unfair conditions in order to provide everyone with a fair opportunity. Everyone must have equal access to the basic needs of life: thus, fairness is a precondition for other values.  </w:t>
      </w:r>
    </w:p>
    <w:p w14:paraId="2DBAC538" w14:textId="576BAB57" w:rsidR="00897E60" w:rsidRPr="005B675B" w:rsidRDefault="00897E60" w:rsidP="00897E60">
      <w:pPr>
        <w:pStyle w:val="Heading4"/>
        <w:rPr>
          <w:rStyle w:val="Style13ptBold"/>
          <w:rFonts w:asciiTheme="majorHAnsi" w:hAnsiTheme="majorHAnsi" w:cstheme="majorHAnsi"/>
          <w:b/>
        </w:rPr>
      </w:pPr>
      <w:r w:rsidRPr="005B675B">
        <w:rPr>
          <w:rFonts w:asciiTheme="majorHAnsi" w:hAnsiTheme="majorHAnsi" w:cstheme="majorHAnsi"/>
        </w:rPr>
        <w:t>Political conceptions for equality are key to determine morality for equal understanding.</w:t>
      </w:r>
    </w:p>
    <w:p w14:paraId="712CC0F2" w14:textId="77777777" w:rsidR="00897E60" w:rsidRPr="005B675B" w:rsidRDefault="00897E60" w:rsidP="00897E60">
      <w:pPr>
        <w:spacing w:after="0"/>
        <w:rPr>
          <w:rFonts w:asciiTheme="majorHAnsi" w:hAnsiTheme="majorHAnsi" w:cstheme="majorHAnsi"/>
          <w:sz w:val="18"/>
          <w:szCs w:val="18"/>
        </w:rPr>
      </w:pPr>
      <w:r w:rsidRPr="005B675B">
        <w:rPr>
          <w:rFonts w:asciiTheme="majorHAnsi" w:hAnsiTheme="majorHAnsi" w:cstheme="majorHAnsi"/>
          <w:b/>
          <w:bCs/>
          <w:sz w:val="26"/>
          <w:szCs w:val="26"/>
        </w:rPr>
        <w:t>Professor in Humanities, Samuel Freeman, stated in 2007</w:t>
      </w:r>
      <w:r w:rsidRPr="005B675B">
        <w:rPr>
          <w:rFonts w:asciiTheme="majorHAnsi" w:hAnsiTheme="majorHAnsi" w:cstheme="majorHAnsi"/>
          <w:sz w:val="18"/>
          <w:szCs w:val="18"/>
        </w:rPr>
        <w:t xml:space="preserve"> </w:t>
      </w:r>
      <w:r w:rsidRPr="005B675B">
        <w:rPr>
          <w:rFonts w:asciiTheme="majorHAnsi" w:hAnsiTheme="majorHAnsi" w:cstheme="majorHAnsi"/>
          <w:sz w:val="16"/>
          <w:szCs w:val="16"/>
        </w:rPr>
        <w:t>Samuel Freeman [Avalon Professor in the Humanities at The University of Pennsylvania. Justice and the Social Contract: Essays on Rawlsian Political Philosophy. Oxford University Press. New York, NY. 2007. 37]</w:t>
      </w:r>
    </w:p>
    <w:p w14:paraId="5CF2E851" w14:textId="77777777" w:rsidR="00897E60" w:rsidRPr="005B675B" w:rsidRDefault="00897E60" w:rsidP="00897E60">
      <w:pPr>
        <w:rPr>
          <w:rFonts w:asciiTheme="majorHAnsi" w:hAnsiTheme="majorHAnsi" w:cstheme="majorHAnsi"/>
        </w:rPr>
      </w:pPr>
      <w:r w:rsidRPr="005B675B">
        <w:rPr>
          <w:rFonts w:asciiTheme="majorHAnsi" w:hAnsiTheme="majorHAnsi" w:cstheme="majorHAnsi"/>
          <w:sz w:val="16"/>
          <w:szCs w:val="16"/>
        </w:rPr>
        <w:t xml:space="preserve">We have considered how the social contract plays a role within Rawls's conception of justice, from the point of view of free and equal persons and from the perspective of the parties in the original position. Let us now consider a second way in which agreement plays a role, implicit in a third perspective in Rawls's view, that of ourselves as members of a democratic society.45Rawls identifies the aim of political philosophy as [is] a practical one: to define a conception of justice that can [provide a shared public basis for the justification of political and social institutions.]46 Its task is to locate a basis for agreement in a culture that all can affirm and accept and that can serve as a basis for public reasoning and stable social cooperation. </w:t>
      </w:r>
      <w:r w:rsidRPr="005B675B">
        <w:rPr>
          <w:rStyle w:val="Emphasis"/>
          <w:rFonts w:asciiTheme="majorHAnsi" w:hAnsiTheme="majorHAnsi" w:cstheme="majorHAnsi"/>
          <w:highlight w:val="green"/>
        </w:rPr>
        <w:t>The</w:t>
      </w:r>
      <w:r w:rsidRPr="005B675B">
        <w:rPr>
          <w:rStyle w:val="Emphasis"/>
          <w:rFonts w:asciiTheme="majorHAnsi" w:hAnsiTheme="majorHAnsi" w:cstheme="majorHAnsi"/>
        </w:rPr>
        <w:t xml:space="preserve"> practical aim of a</w:t>
      </w:r>
      <w:r w:rsidRPr="005B675B">
        <w:rPr>
          <w:rStyle w:val="Emphasis"/>
          <w:rFonts w:asciiTheme="majorHAnsi" w:hAnsiTheme="majorHAnsi" w:cstheme="majorHAnsi"/>
          <w:highlight w:val="green"/>
        </w:rPr>
        <w:t xml:space="preserve"> political </w:t>
      </w:r>
      <w:r w:rsidRPr="005B675B">
        <w:rPr>
          <w:rStyle w:val="Emphasis"/>
          <w:rFonts w:asciiTheme="majorHAnsi" w:hAnsiTheme="majorHAnsi" w:cstheme="majorHAnsi"/>
        </w:rPr>
        <w:t xml:space="preserve">conception </w:t>
      </w:r>
      <w:r w:rsidRPr="005B675B">
        <w:rPr>
          <w:rStyle w:val="Emphasis"/>
          <w:rFonts w:asciiTheme="majorHAnsi" w:hAnsiTheme="majorHAnsi" w:cstheme="majorHAnsi"/>
          <w:highlight w:val="green"/>
        </w:rPr>
        <w:t xml:space="preserve">is </w:t>
      </w:r>
      <w:r w:rsidRPr="005B675B">
        <w:rPr>
          <w:rStyle w:val="Emphasis"/>
          <w:rFonts w:asciiTheme="majorHAnsi" w:hAnsiTheme="majorHAnsi" w:cstheme="majorHAnsi"/>
        </w:rPr>
        <w:t xml:space="preserve">to be </w:t>
      </w:r>
      <w:r w:rsidRPr="005B675B">
        <w:rPr>
          <w:rStyle w:val="Emphasis"/>
          <w:rFonts w:asciiTheme="majorHAnsi" w:hAnsiTheme="majorHAnsi" w:cstheme="majorHAnsi"/>
          <w:highlight w:val="green"/>
        </w:rPr>
        <w:t xml:space="preserve">contrasted with </w:t>
      </w:r>
      <w:r w:rsidRPr="005B675B">
        <w:rPr>
          <w:rStyle w:val="Emphasis"/>
          <w:rFonts w:asciiTheme="majorHAnsi" w:hAnsiTheme="majorHAnsi" w:cstheme="majorHAnsi"/>
        </w:rPr>
        <w:t xml:space="preserve">what we might call </w:t>
      </w:r>
      <w:r w:rsidRPr="005B675B">
        <w:rPr>
          <w:rStyle w:val="Emphasis"/>
          <w:rFonts w:asciiTheme="majorHAnsi" w:hAnsiTheme="majorHAnsi" w:cstheme="majorHAnsi"/>
          <w:highlight w:val="green"/>
        </w:rPr>
        <w:t>the</w:t>
      </w:r>
      <w:r w:rsidRPr="005B675B">
        <w:rPr>
          <w:rStyle w:val="Emphasis"/>
          <w:rFonts w:asciiTheme="majorHAnsi" w:hAnsiTheme="majorHAnsi" w:cstheme="majorHAnsi"/>
        </w:rPr>
        <w:t xml:space="preserve"> theoretical aim of a </w:t>
      </w:r>
      <w:r w:rsidRPr="005B675B">
        <w:rPr>
          <w:rStyle w:val="Emphasis"/>
          <w:rFonts w:asciiTheme="majorHAnsi" w:hAnsiTheme="majorHAnsi" w:cstheme="majorHAnsi"/>
          <w:highlight w:val="green"/>
        </w:rPr>
        <w:t xml:space="preserve">moral </w:t>
      </w:r>
      <w:r w:rsidRPr="005B675B">
        <w:rPr>
          <w:rStyle w:val="Emphasis"/>
          <w:rFonts w:asciiTheme="majorHAnsi" w:hAnsiTheme="majorHAnsi" w:cstheme="majorHAnsi"/>
        </w:rPr>
        <w:t>conception, which is truth. [</w:t>
      </w:r>
      <w:r w:rsidRPr="005B675B">
        <w:rPr>
          <w:rStyle w:val="Emphasis"/>
          <w:rFonts w:asciiTheme="majorHAnsi" w:hAnsiTheme="majorHAnsi" w:cstheme="majorHAnsi"/>
          <w:highlight w:val="green"/>
        </w:rPr>
        <w:t xml:space="preserve">Justice </w:t>
      </w:r>
      <w:r w:rsidRPr="005B675B">
        <w:rPr>
          <w:rStyle w:val="Emphasis"/>
          <w:rFonts w:asciiTheme="majorHAnsi" w:hAnsiTheme="majorHAnsi" w:cstheme="majorHAnsi"/>
        </w:rPr>
        <w:t xml:space="preserve">as fairness . . . </w:t>
      </w:r>
      <w:r w:rsidRPr="005B675B">
        <w:rPr>
          <w:rStyle w:val="Emphasis"/>
          <w:rFonts w:asciiTheme="majorHAnsi" w:hAnsiTheme="majorHAnsi" w:cstheme="majorHAnsi"/>
          <w:highlight w:val="green"/>
        </w:rPr>
        <w:t xml:space="preserve">presents </w:t>
      </w:r>
      <w:r w:rsidRPr="005B675B">
        <w:rPr>
          <w:rStyle w:val="Emphasis"/>
          <w:rFonts w:asciiTheme="majorHAnsi" w:hAnsiTheme="majorHAnsi" w:cstheme="majorHAnsi"/>
        </w:rPr>
        <w:t xml:space="preserve">itself not as a conception of justice that is true, but one that can serve as a </w:t>
      </w:r>
      <w:r w:rsidRPr="005B675B">
        <w:rPr>
          <w:rStyle w:val="Emphasis"/>
          <w:rFonts w:asciiTheme="majorHAnsi" w:hAnsiTheme="majorHAnsi" w:cstheme="majorHAnsi"/>
          <w:highlight w:val="green"/>
        </w:rPr>
        <w:t xml:space="preserve">basis </w:t>
      </w:r>
      <w:r w:rsidRPr="005B675B">
        <w:rPr>
          <w:rStyle w:val="Emphasis"/>
          <w:rFonts w:asciiTheme="majorHAnsi" w:hAnsiTheme="majorHAnsi" w:cstheme="majorHAnsi"/>
        </w:rPr>
        <w:t xml:space="preserve">of informed and willing political agreement </w:t>
      </w:r>
      <w:r w:rsidRPr="005B675B">
        <w:rPr>
          <w:rStyle w:val="Emphasis"/>
          <w:rFonts w:asciiTheme="majorHAnsi" w:hAnsiTheme="majorHAnsi" w:cstheme="majorHAnsi"/>
          <w:highlight w:val="green"/>
        </w:rPr>
        <w:t>between citizens</w:t>
      </w:r>
      <w:r w:rsidRPr="005B675B">
        <w:rPr>
          <w:rFonts w:asciiTheme="majorHAnsi" w:hAnsiTheme="majorHAnsi" w:cstheme="majorHAnsi"/>
          <w:sz w:val="8"/>
          <w:szCs w:val="8"/>
        </w:rPr>
        <w:t>] (JF, 230). This does not mean that Rawls is not interested in objectivity or truth (clearly Rawls thinks that the general facts assumed by his theory and the parties are true [TJ, 547/481 rev.]). Rather, there is a difference between the primary objects of a practical versus a theoretical inquiry. Whether Rawls's principles are or can be true, in the sense that they satisfy a metaphysical account of truth, is a separate issue which Rawls does not address. He thinks it important to [avoid the problem of truth and the controversy between realism and subjectivism] if justice as fairness is to achieve its practical aim in a democracy (JF, 230). This point is essential to Rawls's version of liberalism, as well as to understanding the sense in which his is a social contract view. The practical aim of a political conception does not by itself seem to imply any form of a social contract. For, we might imagine</w:t>
      </w:r>
      <w:r w:rsidRPr="005B675B">
        <w:rPr>
          <w:rStyle w:val="TitleChar"/>
          <w:rFonts w:asciiTheme="majorHAnsi" w:hAnsiTheme="majorHAnsi" w:cstheme="majorHAnsi"/>
          <w:sz w:val="16"/>
          <w:szCs w:val="16"/>
        </w:rPr>
        <w:t xml:space="preserve"> </w:t>
      </w:r>
      <w:r w:rsidRPr="005B675B">
        <w:rPr>
          <w:rStyle w:val="Emphasis"/>
          <w:rFonts w:asciiTheme="majorHAnsi" w:hAnsiTheme="majorHAnsi" w:cstheme="majorHAnsi"/>
          <w:sz w:val="16"/>
          <w:szCs w:val="16"/>
        </w:rPr>
        <w:t xml:space="preserve">a society in which appeals to religious authority, or to self-evident truths about good reasons, provided the basis for public justification and agreement (cf. CP, 343). Rawls's point is that such appeals cannot work in a democracy. For, given that democratic </w:t>
      </w:r>
      <w:r w:rsidRPr="005B675B">
        <w:rPr>
          <w:rStyle w:val="Emphasis"/>
          <w:rFonts w:asciiTheme="majorHAnsi" w:hAnsiTheme="majorHAnsi" w:cstheme="majorHAnsi"/>
          <w:highlight w:val="green"/>
        </w:rPr>
        <w:t xml:space="preserve">citizens have </w:t>
      </w:r>
      <w:r w:rsidRPr="005B675B">
        <w:rPr>
          <w:rStyle w:val="Emphasis"/>
          <w:rFonts w:asciiTheme="majorHAnsi" w:hAnsiTheme="majorHAnsi" w:cstheme="majorHAnsi"/>
        </w:rPr>
        <w:t xml:space="preserve">different and </w:t>
      </w:r>
      <w:r w:rsidRPr="005B675B">
        <w:rPr>
          <w:rStyle w:val="Emphasis"/>
          <w:rFonts w:asciiTheme="majorHAnsi" w:hAnsiTheme="majorHAnsi" w:cstheme="majorHAnsi"/>
          <w:highlight w:val="green"/>
        </w:rPr>
        <w:t xml:space="preserve">competing </w:t>
      </w:r>
      <w:r w:rsidRPr="005B675B">
        <w:rPr>
          <w:rStyle w:val="Emphasis"/>
          <w:rFonts w:asciiTheme="majorHAnsi" w:hAnsiTheme="majorHAnsi" w:cstheme="majorHAnsi"/>
        </w:rPr>
        <w:t xml:space="preserve">philosophical </w:t>
      </w:r>
      <w:r w:rsidRPr="005B675B">
        <w:rPr>
          <w:rStyle w:val="Emphasis"/>
          <w:rFonts w:asciiTheme="majorHAnsi" w:hAnsiTheme="majorHAnsi" w:cstheme="majorHAnsi"/>
          <w:highlight w:val="green"/>
        </w:rPr>
        <w:t xml:space="preserve">conceptions </w:t>
      </w:r>
      <w:r w:rsidRPr="005B675B">
        <w:rPr>
          <w:rStyle w:val="Emphasis"/>
          <w:rFonts w:asciiTheme="majorHAnsi" w:hAnsiTheme="majorHAnsi" w:cstheme="majorHAnsi"/>
        </w:rPr>
        <w:t xml:space="preserve">of the nature and bases of truth, objectivity, and so on, a basis for public reasoning and </w:t>
      </w:r>
      <w:r w:rsidRPr="005B675B">
        <w:rPr>
          <w:rStyle w:val="Emphasis"/>
          <w:rFonts w:asciiTheme="majorHAnsi" w:hAnsiTheme="majorHAnsi" w:cstheme="majorHAnsi"/>
          <w:highlight w:val="green"/>
        </w:rPr>
        <w:t xml:space="preserve">agreement cannot be achieved </w:t>
      </w:r>
      <w:r w:rsidRPr="005B675B">
        <w:rPr>
          <w:rStyle w:val="Emphasis"/>
          <w:rFonts w:asciiTheme="majorHAnsi" w:hAnsiTheme="majorHAnsi" w:cstheme="majorHAnsi"/>
        </w:rPr>
        <w:t>by a conception of justice that relies</w:t>
      </w:r>
      <w:r w:rsidRPr="005B675B">
        <w:rPr>
          <w:rStyle w:val="Emphasis"/>
          <w:rFonts w:asciiTheme="majorHAnsi" w:hAnsiTheme="majorHAnsi" w:cstheme="majorHAnsi"/>
          <w:highlight w:val="green"/>
        </w:rPr>
        <w:t xml:space="preserve"> on such premises.</w:t>
      </w:r>
      <w:r w:rsidRPr="005B675B">
        <w:rPr>
          <w:rStyle w:val="TitleChar"/>
          <w:rFonts w:asciiTheme="majorHAnsi" w:hAnsiTheme="majorHAnsi" w:cstheme="majorHAnsi"/>
          <w:highlight w:val="green"/>
        </w:rPr>
        <w:t xml:space="preserve"> </w:t>
      </w:r>
      <w:r w:rsidRPr="005B675B">
        <w:rPr>
          <w:rFonts w:asciiTheme="majorHAnsi" w:hAnsiTheme="majorHAnsi" w:cstheme="majorHAnsi"/>
        </w:rPr>
        <w:t xml:space="preserve">Here the idea of social agreement comes in; </w:t>
      </w:r>
      <w:r w:rsidRPr="005B675B">
        <w:rPr>
          <w:rStyle w:val="TitleChar"/>
          <w:rFonts w:asciiTheme="majorHAnsi" w:hAnsiTheme="majorHAnsi" w:cstheme="majorHAnsi"/>
        </w:rPr>
        <w:t>such an idea is implicit in</w:t>
      </w:r>
      <w:r w:rsidRPr="005B675B">
        <w:rPr>
          <w:rFonts w:asciiTheme="majorHAnsi" w:hAnsiTheme="majorHAnsi" w:cstheme="majorHAnsi"/>
        </w:rPr>
        <w:t xml:space="preserve"> what I will call </w:t>
      </w:r>
      <w:r w:rsidRPr="005B675B">
        <w:rPr>
          <w:rStyle w:val="TitleChar"/>
          <w:rFonts w:asciiTheme="majorHAnsi" w:hAnsiTheme="majorHAnsi" w:cstheme="majorHAnsi"/>
        </w:rPr>
        <w:t xml:space="preserve">the practical </w:t>
      </w:r>
      <w:r w:rsidRPr="005B675B">
        <w:rPr>
          <w:rFonts w:asciiTheme="majorHAnsi" w:hAnsiTheme="majorHAnsi" w:cstheme="majorHAnsi"/>
        </w:rPr>
        <w:t>that Rawls sees as is appropriate for a</w:t>
      </w:r>
      <w:r w:rsidRPr="005B675B">
        <w:rPr>
          <w:rStyle w:val="TitleChar"/>
          <w:rFonts w:asciiTheme="majorHAnsi" w:hAnsiTheme="majorHAnsi" w:cstheme="majorHAnsi"/>
        </w:rPr>
        <w:t xml:space="preserve"> democratic society.</w:t>
      </w:r>
    </w:p>
    <w:p w14:paraId="6DC7548C" w14:textId="77777777" w:rsidR="00897E60" w:rsidRPr="005B675B" w:rsidRDefault="00897E60" w:rsidP="00897E60">
      <w:pPr>
        <w:rPr>
          <w:rFonts w:asciiTheme="majorHAnsi" w:hAnsiTheme="majorHAnsi" w:cstheme="majorHAnsi"/>
        </w:rPr>
      </w:pPr>
    </w:p>
    <w:p w14:paraId="130378FF" w14:textId="77777777" w:rsidR="00897E60" w:rsidRPr="005B675B" w:rsidRDefault="00897E60" w:rsidP="00897E60">
      <w:pPr>
        <w:pStyle w:val="Heading4"/>
        <w:rPr>
          <w:rFonts w:asciiTheme="majorHAnsi" w:eastAsia="Times New Roman" w:hAnsiTheme="majorHAnsi" w:cstheme="majorHAnsi"/>
          <w:shd w:val="clear" w:color="auto" w:fill="FFFFFF"/>
        </w:rPr>
      </w:pPr>
      <w:r w:rsidRPr="005B675B">
        <w:rPr>
          <w:rFonts w:asciiTheme="majorHAnsi" w:eastAsia="Times New Roman" w:hAnsiTheme="majorHAnsi" w:cstheme="majorHAnsi"/>
          <w:shd w:val="clear" w:color="auto" w:fill="FFFFFF"/>
        </w:rPr>
        <w:t xml:space="preserve">My criterion is benefiting those who are least well-off. A government is most just when it ensures that every person has a fair chance, regardless of the natural lottery. The people who need that fair chance the most are those who are in the working class because they have been born into it. This is necessary for all other values – before we decide the greatest good or societal </w:t>
      </w:r>
      <w:proofErr w:type="spellStart"/>
      <w:r w:rsidRPr="005B675B">
        <w:rPr>
          <w:rFonts w:asciiTheme="majorHAnsi" w:eastAsia="Times New Roman" w:hAnsiTheme="majorHAnsi" w:cstheme="majorHAnsi"/>
          <w:shd w:val="clear" w:color="auto" w:fill="FFFFFF"/>
        </w:rPr>
        <w:t>well being</w:t>
      </w:r>
      <w:proofErr w:type="spellEnd"/>
      <w:r w:rsidRPr="005B675B">
        <w:rPr>
          <w:rFonts w:asciiTheme="majorHAnsi" w:eastAsia="Times New Roman" w:hAnsiTheme="majorHAnsi" w:cstheme="majorHAnsi"/>
          <w:shd w:val="clear" w:color="auto" w:fill="FFFFFF"/>
        </w:rPr>
        <w:t xml:space="preserve"> or morality, we have to determine how to define what is the most moral or beneficial.</w:t>
      </w:r>
    </w:p>
    <w:p w14:paraId="0745851D" w14:textId="77777777" w:rsidR="00897E60" w:rsidRPr="005B675B" w:rsidRDefault="00897E60" w:rsidP="00897E60">
      <w:pPr>
        <w:rPr>
          <w:rFonts w:asciiTheme="majorHAnsi" w:hAnsiTheme="majorHAnsi" w:cstheme="majorHAnsi"/>
        </w:rPr>
      </w:pPr>
    </w:p>
    <w:p w14:paraId="11105F0A" w14:textId="08C70F16" w:rsidR="00897E60" w:rsidRPr="005B675B" w:rsidRDefault="00897E60" w:rsidP="00897E60">
      <w:pPr>
        <w:pStyle w:val="Heading2"/>
        <w:rPr>
          <w:rFonts w:asciiTheme="majorHAnsi" w:hAnsiTheme="majorHAnsi" w:cstheme="majorHAnsi"/>
          <w:shd w:val="clear" w:color="auto" w:fill="FFFFFF"/>
        </w:rPr>
      </w:pPr>
      <w:r w:rsidRPr="005B675B">
        <w:rPr>
          <w:rFonts w:asciiTheme="majorHAnsi" w:hAnsiTheme="majorHAnsi" w:cstheme="majorHAnsi"/>
          <w:shd w:val="clear" w:color="auto" w:fill="FFFFFF"/>
        </w:rPr>
        <w:t>Contention 1-</w:t>
      </w:r>
      <w:r w:rsidR="005B675B" w:rsidRPr="005B675B">
        <w:rPr>
          <w:rFonts w:asciiTheme="majorHAnsi" w:hAnsiTheme="majorHAnsi" w:cstheme="majorHAnsi"/>
          <w:shd w:val="clear" w:color="auto" w:fill="FFFFFF"/>
        </w:rPr>
        <w:t xml:space="preserve"> Income Inequality</w:t>
      </w:r>
    </w:p>
    <w:p w14:paraId="4D0564CB" w14:textId="64D4E3F7" w:rsidR="00897E60" w:rsidRPr="005B675B" w:rsidRDefault="00897E60" w:rsidP="00897E60">
      <w:pPr>
        <w:spacing w:before="280" w:after="240" w:line="240" w:lineRule="auto"/>
        <w:outlineLvl w:val="3"/>
        <w:rPr>
          <w:rFonts w:asciiTheme="majorHAnsi" w:eastAsia="Times New Roman" w:hAnsiTheme="majorHAnsi" w:cstheme="majorHAnsi"/>
          <w:b/>
        </w:rPr>
      </w:pPr>
      <w:bookmarkStart w:id="0" w:name="OLE_LINK3"/>
      <w:bookmarkStart w:id="1" w:name="OLE_LINK4"/>
      <w:r w:rsidRPr="005B675B">
        <w:rPr>
          <w:rFonts w:asciiTheme="majorHAnsi" w:eastAsia="Times New Roman" w:hAnsiTheme="majorHAnsi" w:cstheme="majorHAnsi"/>
          <w:b/>
          <w:color w:val="000000"/>
          <w:sz w:val="26"/>
          <w:szCs w:val="26"/>
        </w:rPr>
        <w:t>The current conditional system allows coercion and job loss to disincentivize a right to strike </w:t>
      </w:r>
    </w:p>
    <w:p w14:paraId="62F89623" w14:textId="77777777" w:rsidR="00897E60" w:rsidRPr="005B675B" w:rsidRDefault="00897E60" w:rsidP="00897E60">
      <w:pPr>
        <w:spacing w:after="240" w:line="240" w:lineRule="auto"/>
        <w:rPr>
          <w:rFonts w:asciiTheme="majorHAnsi" w:hAnsiTheme="majorHAnsi" w:cstheme="majorHAnsi"/>
        </w:rPr>
      </w:pPr>
      <w:proofErr w:type="spellStart"/>
      <w:r w:rsidRPr="005B675B">
        <w:rPr>
          <w:rFonts w:asciiTheme="majorHAnsi" w:hAnsiTheme="majorHAnsi" w:cstheme="majorHAnsi"/>
          <w:b/>
          <w:color w:val="000000"/>
        </w:rPr>
        <w:t>Lafer</w:t>
      </w:r>
      <w:proofErr w:type="spellEnd"/>
      <w:r w:rsidRPr="005B675B">
        <w:rPr>
          <w:rFonts w:asciiTheme="majorHAnsi" w:hAnsiTheme="majorHAnsi" w:cstheme="majorHAnsi"/>
          <w:b/>
          <w:color w:val="000000"/>
        </w:rPr>
        <w:t xml:space="preserve"> and </w:t>
      </w:r>
      <w:proofErr w:type="spellStart"/>
      <w:r w:rsidRPr="005B675B">
        <w:rPr>
          <w:rFonts w:asciiTheme="majorHAnsi" w:hAnsiTheme="majorHAnsi" w:cstheme="majorHAnsi"/>
          <w:b/>
          <w:color w:val="000000"/>
        </w:rPr>
        <w:t>Loustaunau</w:t>
      </w:r>
      <w:proofErr w:type="spellEnd"/>
      <w:r w:rsidRPr="005B675B">
        <w:rPr>
          <w:rFonts w:asciiTheme="majorHAnsi" w:hAnsiTheme="majorHAnsi" w:cstheme="majorHAnsi"/>
          <w:b/>
          <w:color w:val="000000"/>
        </w:rPr>
        <w:t xml:space="preserve"> 20</w:t>
      </w:r>
      <w:r w:rsidRPr="005B675B">
        <w:rPr>
          <w:rFonts w:asciiTheme="majorHAnsi" w:hAnsiTheme="majorHAnsi" w:cstheme="majorHAnsi"/>
          <w:color w:val="000000"/>
          <w:sz w:val="16"/>
          <w:szCs w:val="16"/>
        </w:rPr>
        <w:t xml:space="preserve"> Report • By Gordon </w:t>
      </w:r>
      <w:proofErr w:type="spellStart"/>
      <w:r w:rsidRPr="005B675B">
        <w:rPr>
          <w:rFonts w:asciiTheme="majorHAnsi" w:hAnsiTheme="majorHAnsi" w:cstheme="majorHAnsi"/>
          <w:color w:val="000000"/>
          <w:sz w:val="16"/>
          <w:szCs w:val="16"/>
        </w:rPr>
        <w:t>Lafer</w:t>
      </w:r>
      <w:proofErr w:type="spellEnd"/>
      <w:r w:rsidRPr="005B675B">
        <w:rPr>
          <w:rFonts w:asciiTheme="majorHAnsi" w:hAnsiTheme="majorHAnsi" w:cstheme="majorHAnsi"/>
          <w:color w:val="000000"/>
          <w:sz w:val="16"/>
          <w:szCs w:val="16"/>
        </w:rPr>
        <w:t xml:space="preserve"> and Lola </w:t>
      </w:r>
      <w:proofErr w:type="spellStart"/>
      <w:r w:rsidRPr="005B675B">
        <w:rPr>
          <w:rFonts w:asciiTheme="majorHAnsi" w:hAnsiTheme="majorHAnsi" w:cstheme="majorHAnsi"/>
          <w:color w:val="000000"/>
          <w:sz w:val="16"/>
          <w:szCs w:val="16"/>
        </w:rPr>
        <w:t>Loustaunau</w:t>
      </w:r>
      <w:proofErr w:type="spellEnd"/>
      <w:r w:rsidRPr="005B675B">
        <w:rPr>
          <w:rFonts w:asciiTheme="majorHAnsi" w:hAnsiTheme="majorHAnsi" w:cstheme="majorHAnsi"/>
          <w:color w:val="000000"/>
          <w:sz w:val="16"/>
          <w:szCs w:val="16"/>
        </w:rPr>
        <w:t xml:space="preserve">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14:paraId="75A4A71C" w14:textId="2F93A535" w:rsidR="00897E60" w:rsidRPr="005B675B" w:rsidRDefault="00897E60" w:rsidP="00897E60">
      <w:pPr>
        <w:spacing w:after="240" w:line="240" w:lineRule="auto"/>
        <w:rPr>
          <w:rFonts w:asciiTheme="majorHAnsi" w:hAnsiTheme="majorHAnsi" w:cstheme="majorHAnsi"/>
          <w:color w:val="000000"/>
          <w:sz w:val="10"/>
          <w:szCs w:val="10"/>
          <w:shd w:val="clear" w:color="auto" w:fill="FFFFFF"/>
        </w:rPr>
      </w:pPr>
      <w:r w:rsidRPr="005B675B">
        <w:rPr>
          <w:rFonts w:asciiTheme="majorHAnsi" w:hAnsiTheme="majorHAnsi" w:cstheme="majorHAnsi"/>
          <w:color w:val="000000"/>
          <w:sz w:val="14"/>
          <w:szCs w:val="14"/>
          <w:vertAlign w:val="subscript"/>
        </w:rPr>
        <w:t>Most American workers want a union in their workplace but very few have it, because</w:t>
      </w:r>
      <w:r w:rsidRPr="005B675B">
        <w:rPr>
          <w:rFonts w:asciiTheme="majorHAnsi" w:hAnsiTheme="majorHAnsi" w:cstheme="majorHAnsi"/>
          <w:color w:val="000000"/>
          <w:sz w:val="14"/>
          <w:szCs w:val="14"/>
          <w:u w:val="single"/>
          <w:vertAlign w:val="subscript"/>
        </w:rPr>
        <w:t xml:space="preserve"> </w:t>
      </w:r>
      <w:r w:rsidRPr="005B675B">
        <w:rPr>
          <w:rFonts w:asciiTheme="majorHAnsi" w:hAnsiTheme="majorHAnsi" w:cstheme="majorHAnsi"/>
          <w:color w:val="000000"/>
          <w:u w:val="single"/>
          <w:shd w:val="clear" w:color="auto" w:fill="00FF00"/>
        </w:rPr>
        <w:t>the right to organize</w:t>
      </w:r>
      <w:r w:rsidRPr="005B675B">
        <w:rPr>
          <w:rFonts w:asciiTheme="majorHAnsi" w:hAnsiTheme="majorHAnsi" w:cstheme="majorHAnsi"/>
          <w:color w:val="000000"/>
          <w:u w:val="single"/>
        </w:rPr>
        <w:t>—supposedly guaranteed by federal law—</w:t>
      </w:r>
      <w:r w:rsidRPr="005B675B">
        <w:rPr>
          <w:rFonts w:asciiTheme="majorHAnsi" w:hAnsiTheme="majorHAnsi" w:cstheme="majorHAnsi"/>
          <w:color w:val="000000"/>
          <w:u w:val="single"/>
          <w:shd w:val="clear" w:color="auto" w:fill="00FF00"/>
        </w:rPr>
        <w:t xml:space="preserve">has been </w:t>
      </w:r>
      <w:r w:rsidRPr="005B675B">
        <w:rPr>
          <w:rFonts w:asciiTheme="majorHAnsi" w:hAnsiTheme="majorHAnsi" w:cstheme="majorHAnsi"/>
          <w:color w:val="000000"/>
          <w:u w:val="single"/>
        </w:rPr>
        <w:t xml:space="preserve">effectively cancelled out </w:t>
      </w:r>
      <w:r w:rsidRPr="005B675B">
        <w:rPr>
          <w:rFonts w:asciiTheme="majorHAnsi" w:hAnsiTheme="majorHAnsi" w:cstheme="majorHAnsi"/>
          <w:color w:val="000000"/>
          <w:u w:val="single"/>
          <w:shd w:val="clear" w:color="auto" w:fill="00FF00"/>
        </w:rPr>
        <w:t>by</w:t>
      </w:r>
      <w:r w:rsidRPr="005B675B">
        <w:rPr>
          <w:rFonts w:asciiTheme="majorHAnsi" w:hAnsiTheme="majorHAnsi" w:cstheme="majorHAnsi"/>
          <w:color w:val="000000"/>
          <w:u w:val="single"/>
        </w:rPr>
        <w:t xml:space="preserve"> a combination of legal </w:t>
      </w:r>
      <w:r w:rsidRPr="005B675B">
        <w:rPr>
          <w:rFonts w:asciiTheme="majorHAnsi" w:hAnsiTheme="majorHAnsi" w:cstheme="majorHAnsi"/>
          <w:color w:val="000000"/>
          <w:sz w:val="14"/>
          <w:szCs w:val="14"/>
          <w:vertAlign w:val="subscript"/>
        </w:rPr>
        <w:t>and illegal</w:t>
      </w:r>
      <w:r w:rsidRPr="005B675B">
        <w:rPr>
          <w:rFonts w:asciiTheme="majorHAnsi" w:hAnsiTheme="majorHAnsi" w:cstheme="majorHAnsi"/>
          <w:color w:val="000000"/>
        </w:rPr>
        <w:t xml:space="preserve"> </w:t>
      </w:r>
      <w:r w:rsidRPr="005B675B">
        <w:rPr>
          <w:rFonts w:asciiTheme="majorHAnsi" w:hAnsiTheme="majorHAnsi" w:cstheme="majorHAnsi"/>
          <w:color w:val="000000"/>
          <w:u w:val="single"/>
          <w:shd w:val="clear" w:color="auto" w:fill="00FF00"/>
        </w:rPr>
        <w:t>employer intimidation tactics.</w:t>
      </w:r>
      <w:r w:rsidRPr="005B675B">
        <w:rPr>
          <w:rFonts w:asciiTheme="majorHAnsi" w:hAnsiTheme="majorHAnsi" w:cstheme="majorHAnsi"/>
          <w:color w:val="000000"/>
          <w:u w:val="single"/>
        </w:rPr>
        <w:t xml:space="preserve"> </w:t>
      </w:r>
      <w:r w:rsidRPr="005B675B">
        <w:rPr>
          <w:rFonts w:asciiTheme="majorHAnsi" w:hAnsiTheme="majorHAnsi" w:cstheme="majorHAnsi"/>
          <w:color w:val="000000"/>
          <w:sz w:val="14"/>
          <w:szCs w:val="14"/>
          <w:vertAlign w:val="subscript"/>
        </w:rPr>
        <w:t>This report focuses on the legal tactics—</w:t>
      </w:r>
      <w:r w:rsidRPr="005B675B">
        <w:rPr>
          <w:rFonts w:asciiTheme="majorHAnsi" w:hAnsiTheme="majorHAnsi" w:cstheme="majorHAnsi"/>
          <w:color w:val="000000"/>
          <w:u w:val="single"/>
        </w:rPr>
        <w:t xml:space="preserve">heavy-handed tactics that would be illegal in any election for public office but are regularly deployed by employers under the broken </w:t>
      </w:r>
      <w:r w:rsidRPr="005B675B">
        <w:rPr>
          <w:rFonts w:asciiTheme="majorHAnsi" w:hAnsiTheme="majorHAnsi" w:cstheme="majorHAnsi"/>
          <w:color w:val="000000"/>
          <w:sz w:val="14"/>
          <w:szCs w:val="14"/>
          <w:vertAlign w:val="subscript"/>
        </w:rPr>
        <w:t>National Labor Relations Board’s union election</w:t>
      </w:r>
      <w:r w:rsidRPr="005B675B">
        <w:rPr>
          <w:rFonts w:asciiTheme="majorHAnsi" w:hAnsiTheme="majorHAnsi" w:cstheme="majorHAnsi"/>
          <w:color w:val="000000"/>
          <w:sz w:val="14"/>
          <w:szCs w:val="14"/>
          <w:u w:val="single"/>
          <w:vertAlign w:val="subscript"/>
        </w:rPr>
        <w:t xml:space="preserve"> </w:t>
      </w:r>
      <w:r w:rsidRPr="005B675B">
        <w:rPr>
          <w:rFonts w:asciiTheme="majorHAnsi" w:hAnsiTheme="majorHAnsi" w:cstheme="majorHAnsi"/>
          <w:color w:val="000000"/>
          <w:u w:val="single"/>
        </w:rPr>
        <w:t xml:space="preserve">system. </w:t>
      </w:r>
      <w:r w:rsidRPr="005B675B">
        <w:rPr>
          <w:rFonts w:asciiTheme="majorHAnsi" w:hAnsiTheme="majorHAnsi" w:cstheme="majorHAnsi"/>
          <w:color w:val="000000"/>
          <w:u w:val="single"/>
          <w:shd w:val="clear" w:color="auto" w:fill="00FF00"/>
        </w:rPr>
        <w:t>Under this system, employees in workplace elections have no right to free speech</w:t>
      </w:r>
      <w:r w:rsidRPr="005B675B">
        <w:rPr>
          <w:rFonts w:asciiTheme="majorHAnsi" w:hAnsiTheme="majorHAnsi" w:cstheme="majorHAnsi"/>
          <w:color w:val="000000"/>
          <w:u w:val="single"/>
        </w:rPr>
        <w:t xml:space="preserve"> or a free press, </w:t>
      </w:r>
      <w:r w:rsidRPr="005B675B">
        <w:rPr>
          <w:rFonts w:asciiTheme="majorHAnsi" w:hAnsiTheme="majorHAnsi" w:cstheme="majorHAnsi"/>
          <w:color w:val="000000"/>
          <w:u w:val="single"/>
          <w:shd w:val="clear" w:color="auto" w:fill="00FF00"/>
        </w:rPr>
        <w:t>are threatened with losing their jobs</w:t>
      </w:r>
      <w:r w:rsidRPr="005B675B">
        <w:rPr>
          <w:rFonts w:asciiTheme="majorHAnsi" w:hAnsiTheme="majorHAnsi" w:cstheme="majorHAnsi"/>
          <w:color w:val="000000"/>
          <w:u w:val="single"/>
        </w:rPr>
        <w:t xml:space="preserve"> if they vote to establish a union, </w:t>
      </w:r>
      <w:r w:rsidRPr="005B675B">
        <w:rPr>
          <w:rFonts w:asciiTheme="majorHAnsi" w:hAnsiTheme="majorHAnsi" w:cstheme="majorHAnsi"/>
          <w:color w:val="000000"/>
          <w:u w:val="single"/>
          <w:shd w:val="clear" w:color="auto" w:fill="00FF00"/>
        </w:rPr>
        <w:t>and can be forced to hear one-sided propaganda</w:t>
      </w:r>
      <w:r w:rsidRPr="005B675B">
        <w:rPr>
          <w:rFonts w:asciiTheme="majorHAnsi" w:hAnsiTheme="majorHAnsi" w:cstheme="majorHAnsi"/>
          <w:color w:val="000000"/>
          <w:u w:val="single"/>
        </w:rPr>
        <w:t xml:space="preserve"> with no right to ask questions or hear from opposing viewpoints. Employers</w:t>
      </w:r>
      <w:r w:rsidRPr="005B675B">
        <w:rPr>
          <w:rFonts w:asciiTheme="majorHAnsi" w:hAnsiTheme="majorHAnsi" w:cstheme="majorHAnsi"/>
          <w:color w:val="000000"/>
        </w:rPr>
        <w:t>—</w:t>
      </w:r>
      <w:r w:rsidRPr="005B675B">
        <w:rPr>
          <w:rFonts w:asciiTheme="majorHAnsi" w:hAnsiTheme="majorHAnsi" w:cstheme="majorHAnsi"/>
          <w:color w:val="000000"/>
          <w:sz w:val="14"/>
          <w:szCs w:val="14"/>
          <w:vertAlign w:val="subscript"/>
        </w:rPr>
        <w:t>including many respectable, name-brand companies—collectively</w:t>
      </w:r>
      <w:r w:rsidRPr="005B675B">
        <w:rPr>
          <w:rFonts w:asciiTheme="majorHAnsi" w:hAnsiTheme="majorHAnsi" w:cstheme="majorHAnsi"/>
          <w:color w:val="000000"/>
          <w:u w:val="single"/>
        </w:rPr>
        <w:t xml:space="preserve"> spend $340 million per year on “union avoidance” consultants who teach them how to exploit </w:t>
      </w:r>
      <w:proofErr w:type="gramStart"/>
      <w:r w:rsidRPr="005B675B">
        <w:rPr>
          <w:rFonts w:asciiTheme="majorHAnsi" w:hAnsiTheme="majorHAnsi" w:cstheme="majorHAnsi"/>
          <w:color w:val="000000"/>
          <w:u w:val="single"/>
        </w:rPr>
        <w:t>these weakness of federal labor</w:t>
      </w:r>
      <w:proofErr w:type="gramEnd"/>
      <w:r w:rsidRPr="005B675B">
        <w:rPr>
          <w:rFonts w:asciiTheme="majorHAnsi" w:hAnsiTheme="majorHAnsi" w:cstheme="majorHAnsi"/>
          <w:color w:val="000000"/>
          <w:u w:val="single"/>
        </w:rPr>
        <w:t xml:space="preserve"> law to effectively scare workers out of exercising their legal right to collective </w:t>
      </w:r>
      <w:proofErr w:type="spellStart"/>
      <w:r w:rsidRPr="005B675B">
        <w:rPr>
          <w:rFonts w:asciiTheme="majorHAnsi" w:hAnsiTheme="majorHAnsi" w:cstheme="majorHAnsi"/>
          <w:color w:val="000000"/>
          <w:u w:val="single"/>
        </w:rPr>
        <w:t>bargaining.</w:t>
      </w:r>
      <w:r w:rsidRPr="005B675B">
        <w:rPr>
          <w:rFonts w:asciiTheme="majorHAnsi" w:hAnsiTheme="majorHAnsi" w:cstheme="majorHAnsi"/>
          <w:color w:val="000000"/>
          <w:sz w:val="14"/>
          <w:szCs w:val="14"/>
          <w:vertAlign w:val="subscript"/>
        </w:rPr>
        <w:t>Inside</w:t>
      </w:r>
      <w:proofErr w:type="spellEnd"/>
      <w:r w:rsidRPr="005B675B">
        <w:rPr>
          <w:rFonts w:asciiTheme="majorHAnsi" w:hAnsiTheme="majorHAnsi" w:cstheme="majorHAnsi"/>
          <w:color w:val="000000"/>
          <w:sz w:val="14"/>
          <w:szCs w:val="14"/>
          <w:vertAlign w:val="subscript"/>
        </w:rPr>
        <w:t xml:space="preserv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RPr="005B675B">
        <w:rPr>
          <w:rFonts w:asciiTheme="majorHAnsi" w:hAnsiTheme="majorHAnsi" w:cstheme="majorHAnsi"/>
          <w:color w:val="000000"/>
          <w:sz w:val="14"/>
          <w:szCs w:val="14"/>
          <w:shd w:val="clear" w:color="auto" w:fill="00FF00"/>
          <w:vertAlign w:val="subscript"/>
        </w:rPr>
        <w:t xml:space="preserve">. </w:t>
      </w:r>
      <w:r w:rsidRPr="005B675B">
        <w:rPr>
          <w:rFonts w:asciiTheme="majorHAnsi" w:hAnsiTheme="majorHAnsi" w:cstheme="majorHAnsi"/>
          <w:color w:val="000000"/>
          <w:u w:val="single"/>
          <w:shd w:val="clear" w:color="auto" w:fill="00FF00"/>
        </w:rPr>
        <w:t>All of these are legal under current law: Forcing employees to attend</w:t>
      </w:r>
      <w:r w:rsidRPr="005B675B">
        <w:rPr>
          <w:rFonts w:asciiTheme="majorHAnsi" w:hAnsiTheme="majorHAnsi" w:cstheme="majorHAnsi"/>
          <w:color w:val="000000"/>
          <w:u w:val="single"/>
        </w:rPr>
        <w:t xml:space="preserve"> </w:t>
      </w:r>
      <w:r w:rsidRPr="005B675B">
        <w:rPr>
          <w:rFonts w:asciiTheme="majorHAnsi" w:hAnsiTheme="majorHAnsi" w:cstheme="majorHAnsi"/>
          <w:color w:val="000000"/>
          <w:sz w:val="16"/>
          <w:szCs w:val="16"/>
        </w:rPr>
        <w:t>daily</w:t>
      </w:r>
      <w:r w:rsidRPr="005B675B">
        <w:rPr>
          <w:rFonts w:asciiTheme="majorHAnsi" w:hAnsiTheme="majorHAnsi" w:cstheme="majorHAnsi"/>
          <w:color w:val="000000"/>
          <w:u w:val="single"/>
        </w:rPr>
        <w:t xml:space="preserve"> </w:t>
      </w:r>
      <w:r w:rsidRPr="005B675B">
        <w:rPr>
          <w:rFonts w:asciiTheme="majorHAnsi" w:hAnsiTheme="majorHAnsi" w:cstheme="majorHAnsi"/>
          <w:color w:val="000000"/>
          <w:u w:val="single"/>
          <w:shd w:val="clear" w:color="auto" w:fill="00FF00"/>
        </w:rPr>
        <w:t>anti-union meetings</w:t>
      </w:r>
      <w:r w:rsidRPr="005B675B">
        <w:rPr>
          <w:rFonts w:asciiTheme="majorHAnsi" w:hAnsiTheme="majorHAnsi" w:cstheme="majorHAnsi"/>
          <w:color w:val="000000"/>
        </w:rPr>
        <w:t xml:space="preserve"> </w:t>
      </w:r>
      <w:r w:rsidRPr="005B675B">
        <w:rPr>
          <w:rFonts w:asciiTheme="majorHAnsi" w:hAnsiTheme="majorHAnsi" w:cstheme="majorHAnsi"/>
          <w:color w:val="000000"/>
          <w:sz w:val="14"/>
          <w:szCs w:val="14"/>
          <w:vertAlign w:val="subscript"/>
        </w:rPr>
        <w:t xml:space="preserve">where pro-union workers have no right to present </w:t>
      </w:r>
      <w:r w:rsidRPr="005B675B">
        <w:rPr>
          <w:rFonts w:asciiTheme="majorHAnsi" w:hAnsiTheme="majorHAnsi" w:cstheme="majorHAnsi"/>
          <w:color w:val="000000"/>
          <w:u w:val="single"/>
        </w:rPr>
        <w:t>[a</w:t>
      </w:r>
      <w:r w:rsidRPr="005B675B">
        <w:rPr>
          <w:rFonts w:asciiTheme="majorHAnsi" w:hAnsiTheme="majorHAnsi" w:cstheme="majorHAnsi"/>
          <w:color w:val="000000"/>
          <w:u w:val="single"/>
          <w:shd w:val="clear" w:color="auto" w:fill="00FF00"/>
        </w:rPr>
        <w:t>nd]alternative views and can be fired on the spot</w:t>
      </w:r>
      <w:r w:rsidRPr="005B675B">
        <w:rPr>
          <w:rFonts w:asciiTheme="majorHAnsi" w:hAnsiTheme="majorHAnsi" w:cstheme="majorHAnsi"/>
          <w:color w:val="000000"/>
          <w:sz w:val="14"/>
          <w:szCs w:val="14"/>
          <w:u w:val="single"/>
          <w:vertAlign w:val="subscript"/>
        </w:rPr>
        <w:t xml:space="preserve"> </w:t>
      </w:r>
      <w:r w:rsidRPr="005B675B">
        <w:rPr>
          <w:rFonts w:asciiTheme="majorHAnsi" w:hAnsiTheme="majorHAnsi" w:cstheme="majorHAnsi"/>
          <w:color w:val="000000"/>
          <w:sz w:val="14"/>
          <w:szCs w:val="14"/>
          <w:vertAlign w:val="subscript"/>
        </w:rPr>
        <w:t>if they ask a question.</w:t>
      </w:r>
      <w:r w:rsidRPr="005B675B">
        <w:rPr>
          <w:rFonts w:asciiTheme="majorHAnsi" w:hAnsiTheme="majorHAnsi" w:cstheme="majorHAnsi"/>
          <w:color w:val="000000"/>
          <w:sz w:val="14"/>
          <w:szCs w:val="14"/>
          <w:vertAlign w:val="superscript"/>
        </w:rPr>
        <w:t xml:space="preserve"> </w:t>
      </w:r>
      <w:r w:rsidRPr="005B675B">
        <w:rPr>
          <w:rFonts w:asciiTheme="majorHAnsi" w:hAnsiTheme="majorHAnsi" w:cstheme="majorHAnsi"/>
          <w:color w:val="000000"/>
          <w:u w:val="single"/>
        </w:rPr>
        <w:t>Plastering the workplace with anti-union posters,</w:t>
      </w:r>
      <w:r w:rsidRPr="005B675B">
        <w:rPr>
          <w:rFonts w:asciiTheme="majorHAnsi" w:hAnsiTheme="majorHAnsi" w:cstheme="majorHAnsi"/>
          <w:color w:val="000000"/>
        </w:rPr>
        <w:t xml:space="preserve"> </w:t>
      </w:r>
      <w:r w:rsidRPr="005B675B">
        <w:rPr>
          <w:rFonts w:asciiTheme="majorHAnsi" w:hAnsiTheme="majorHAnsi" w:cstheme="majorHAnsi"/>
          <w:color w:val="000000"/>
          <w:sz w:val="14"/>
          <w:szCs w:val="14"/>
          <w:vertAlign w:val="subscript"/>
        </w:rPr>
        <w:t>banners, and looping video ads—</w:t>
      </w:r>
      <w:r w:rsidRPr="005B675B">
        <w:rPr>
          <w:rFonts w:asciiTheme="majorHAnsi" w:hAnsiTheme="majorHAnsi" w:cstheme="majorHAnsi"/>
          <w:color w:val="000000"/>
          <w:u w:val="single"/>
        </w:rPr>
        <w:t xml:space="preserve">and denying pro-union </w:t>
      </w:r>
      <w:proofErr w:type="gramStart"/>
      <w:r w:rsidRPr="005B675B">
        <w:rPr>
          <w:rFonts w:asciiTheme="majorHAnsi" w:hAnsiTheme="majorHAnsi" w:cstheme="majorHAnsi"/>
          <w:color w:val="000000"/>
          <w:u w:val="single"/>
        </w:rPr>
        <w:t>employees</w:t>
      </w:r>
      <w:proofErr w:type="gramEnd"/>
      <w:r w:rsidRPr="005B675B">
        <w:rPr>
          <w:rFonts w:asciiTheme="majorHAnsi" w:hAnsiTheme="majorHAnsi" w:cstheme="majorHAnsi"/>
          <w:color w:val="000000"/>
          <w:u w:val="single"/>
        </w:rPr>
        <w:t xml:space="preserve"> access to any of these media. Instructing managers to tell employee</w:t>
      </w:r>
      <w:r w:rsidRPr="005B675B">
        <w:rPr>
          <w:rFonts w:asciiTheme="majorHAnsi" w:hAnsiTheme="majorHAnsi" w:cstheme="majorHAnsi"/>
          <w:color w:val="000000"/>
        </w:rPr>
        <w:t>s</w:t>
      </w:r>
      <w:r w:rsidRPr="005B675B">
        <w:rPr>
          <w:rFonts w:asciiTheme="majorHAnsi" w:hAnsiTheme="majorHAnsi" w:cstheme="majorHAnsi"/>
          <w:color w:val="000000"/>
          <w:sz w:val="14"/>
          <w:szCs w:val="14"/>
          <w:vertAlign w:val="subscript"/>
        </w:rPr>
        <w:t xml:space="preserve"> that there’s a good chance</w:t>
      </w:r>
      <w:r w:rsidRPr="005B675B">
        <w:rPr>
          <w:rFonts w:asciiTheme="majorHAnsi" w:hAnsiTheme="majorHAnsi" w:cstheme="majorHAnsi"/>
          <w:color w:val="000000"/>
          <w:u w:val="single"/>
        </w:rPr>
        <w:t xml:space="preserve"> they will lose their jobs if they vote to unionize.</w:t>
      </w:r>
      <w:r w:rsidRPr="005B675B">
        <w:rPr>
          <w:rFonts w:asciiTheme="majorHAnsi" w:hAnsiTheme="majorHAnsi" w:cstheme="majorHAnsi"/>
          <w:color w:val="000000"/>
          <w:sz w:val="14"/>
          <w:szCs w:val="14"/>
          <w:u w:val="single"/>
          <w:vertAlign w:val="superscript"/>
        </w:rPr>
        <w:t xml:space="preserve"> </w:t>
      </w:r>
      <w:r w:rsidRPr="005B675B">
        <w:rPr>
          <w:rFonts w:asciiTheme="majorHAnsi" w:hAnsiTheme="majorHAnsi" w:cstheme="majorHAnsi"/>
          <w:color w:val="000000"/>
          <w:sz w:val="14"/>
          <w:szCs w:val="14"/>
          <w:vertAlign w:val="superscript"/>
        </w:rPr>
        <w:t>Having</w:t>
      </w:r>
      <w:r w:rsidRPr="005B675B">
        <w:rPr>
          <w:rFonts w:asciiTheme="majorHAnsi" w:hAnsiTheme="majorHAnsi" w:cstheme="majorHAnsi"/>
          <w:color w:val="000000"/>
        </w:rPr>
        <w:t xml:space="preserve"> </w:t>
      </w:r>
      <w:r w:rsidRPr="005B675B">
        <w:rPr>
          <w:rFonts w:asciiTheme="majorHAnsi" w:hAnsiTheme="majorHAnsi" w:cstheme="majorHAnsi"/>
          <w:color w:val="000000"/>
          <w:u w:val="single"/>
        </w:rPr>
        <w:t>supervisors</w:t>
      </w:r>
      <w:r w:rsidRPr="005B675B">
        <w:rPr>
          <w:rFonts w:asciiTheme="majorHAnsi" w:hAnsiTheme="majorHAnsi" w:cstheme="majorHAnsi"/>
          <w:color w:val="000000"/>
        </w:rPr>
        <w:t xml:space="preserve"> </w:t>
      </w:r>
      <w:r w:rsidRPr="005B675B">
        <w:rPr>
          <w:rFonts w:asciiTheme="majorHAnsi" w:hAnsiTheme="majorHAnsi" w:cstheme="majorHAnsi"/>
          <w:color w:val="000000"/>
          <w:sz w:val="14"/>
          <w:szCs w:val="14"/>
          <w:vertAlign w:val="subscript"/>
        </w:rPr>
        <w:t xml:space="preserve">hold multiple one-on-one talks with each of their employees, </w:t>
      </w:r>
      <w:r w:rsidRPr="005B675B">
        <w:rPr>
          <w:rFonts w:asciiTheme="majorHAnsi" w:hAnsiTheme="majorHAnsi" w:cstheme="majorHAnsi"/>
          <w:color w:val="000000"/>
          <w:u w:val="single"/>
        </w:rPr>
        <w:t>stressing why it would be bad for them to vote in a union.</w:t>
      </w:r>
      <w:r w:rsidRPr="005B675B">
        <w:rPr>
          <w:rFonts w:asciiTheme="majorHAnsi" w:hAnsiTheme="majorHAnsi" w:cstheme="majorHAnsi"/>
          <w:color w:val="000000"/>
          <w:sz w:val="14"/>
          <w:szCs w:val="14"/>
          <w:u w:val="single"/>
          <w:vertAlign w:val="subscript"/>
        </w:rPr>
        <w:t xml:space="preserve"> </w:t>
      </w:r>
      <w:r w:rsidRPr="005B675B">
        <w:rPr>
          <w:rFonts w:asciiTheme="majorHAnsi" w:hAnsiTheme="majorHAnsi" w:cstheme="majorHAnsi"/>
          <w:color w:val="000000"/>
          <w:sz w:val="14"/>
          <w:szCs w:val="14"/>
          <w:vertAlign w:val="subscript"/>
        </w:rPr>
        <w:t>Having managers tell employees that pro-union workers are “the enemy within.” Telling supervisors to</w:t>
      </w:r>
      <w:r w:rsidRPr="005B675B">
        <w:rPr>
          <w:rFonts w:asciiTheme="majorHAnsi" w:hAnsiTheme="majorHAnsi" w:cstheme="majorHAnsi"/>
          <w:color w:val="000000"/>
          <w:u w:val="single"/>
        </w:rPr>
        <w:t xml:space="preserve"> [and]grill[</w:t>
      </w:r>
      <w:proofErr w:type="spellStart"/>
      <w:r w:rsidRPr="005B675B">
        <w:rPr>
          <w:rFonts w:asciiTheme="majorHAnsi" w:hAnsiTheme="majorHAnsi" w:cstheme="majorHAnsi"/>
          <w:color w:val="000000"/>
          <w:u w:val="single"/>
        </w:rPr>
        <w:t>ing</w:t>
      </w:r>
      <w:proofErr w:type="spellEnd"/>
      <w:r w:rsidRPr="005B675B">
        <w:rPr>
          <w:rFonts w:asciiTheme="majorHAnsi" w:hAnsiTheme="majorHAnsi" w:cstheme="majorHAnsi"/>
          <w:color w:val="000000"/>
          <w:u w:val="single"/>
        </w:rPr>
        <w:t>] subordinates about their views on unionization,</w:t>
      </w:r>
      <w:r w:rsidRPr="005B675B">
        <w:rPr>
          <w:rFonts w:asciiTheme="majorHAnsi" w:hAnsiTheme="majorHAnsi" w:cstheme="majorHAnsi"/>
          <w:color w:val="000000"/>
        </w:rPr>
        <w:t xml:space="preserve"> </w:t>
      </w:r>
      <w:r w:rsidRPr="005B675B">
        <w:rPr>
          <w:rFonts w:asciiTheme="majorHAnsi" w:hAnsiTheme="majorHAnsi" w:cstheme="majorHAnsi"/>
          <w:color w:val="000000"/>
          <w:sz w:val="14"/>
          <w:szCs w:val="14"/>
          <w:vertAlign w:val="subscript"/>
        </w:rPr>
        <w:t xml:space="preserve">effectively destroying the principle of a secret ballot. </w:t>
      </w:r>
      <w:r w:rsidRPr="005B675B">
        <w:rPr>
          <w:rFonts w:asciiTheme="majorHAnsi" w:hAnsiTheme="majorHAnsi" w:cstheme="majorHAnsi"/>
          <w:color w:val="333333"/>
          <w:sz w:val="14"/>
          <w:szCs w:val="14"/>
          <w:shd w:val="clear" w:color="auto" w:fill="FFFFFF"/>
          <w:vertAlign w:val="subscript"/>
        </w:rPr>
        <w:t>At the heart of management’s campaign was the threat that workers would lose their jobs if they voted to unionize.</w:t>
      </w:r>
      <w:r w:rsidRPr="005B675B">
        <w:rPr>
          <w:rFonts w:asciiTheme="majorHAnsi" w:hAnsiTheme="majorHAnsi" w:cstheme="majorHAnsi"/>
          <w:color w:val="333333"/>
          <w:sz w:val="14"/>
          <w:szCs w:val="14"/>
          <w:u w:val="single"/>
          <w:shd w:val="clear" w:color="auto" w:fill="FFFFFF"/>
          <w:vertAlign w:val="subscript"/>
        </w:rPr>
        <w:t xml:space="preserve"> </w:t>
      </w:r>
      <w:r w:rsidRPr="005B675B">
        <w:rPr>
          <w:rFonts w:asciiTheme="majorHAnsi" w:hAnsiTheme="majorHAnsi" w:cstheme="majorHAnsi"/>
          <w:color w:val="000000"/>
          <w:u w:val="single"/>
          <w:shd w:val="clear" w:color="auto" w:fill="00FF00"/>
        </w:rPr>
        <w:t>Under the NLRA, it is legal for employers to “predict” that they will shut down if workers organize,</w:t>
      </w:r>
      <w:r w:rsidRPr="005B675B">
        <w:rPr>
          <w:rFonts w:asciiTheme="majorHAnsi" w:hAnsiTheme="majorHAnsi" w:cstheme="majorHAnsi"/>
          <w:color w:val="000000"/>
          <w:u w:val="single"/>
          <w:shd w:val="clear" w:color="auto" w:fill="FFFFFF"/>
        </w:rPr>
        <w:t xml:space="preserve"> </w:t>
      </w:r>
      <w:r w:rsidRPr="005B675B">
        <w:rPr>
          <w:rFonts w:asciiTheme="majorHAnsi" w:hAnsiTheme="majorHAnsi" w:cstheme="majorHAnsi"/>
          <w:color w:val="000000"/>
          <w:sz w:val="14"/>
          <w:szCs w:val="14"/>
          <w:shd w:val="clear" w:color="auto" w:fill="FFFFFF"/>
          <w:vertAlign w:val="subscript"/>
        </w:rPr>
        <w:t>but illegal to “threaten” closure. Insofar as</w:t>
      </w:r>
      <w:r w:rsidRPr="005B675B">
        <w:rPr>
          <w:rFonts w:asciiTheme="majorHAnsi" w:hAnsiTheme="majorHAnsi" w:cstheme="majorHAnsi"/>
          <w:color w:val="000000"/>
          <w:u w:val="single"/>
          <w:shd w:val="clear" w:color="auto" w:fill="FFFFFF"/>
        </w:rPr>
        <w:t xml:space="preserve"> t</w:t>
      </w:r>
      <w:r w:rsidRPr="005B675B">
        <w:rPr>
          <w:rFonts w:asciiTheme="majorHAnsi" w:hAnsiTheme="majorHAnsi" w:cstheme="majorHAnsi"/>
          <w:color w:val="000000"/>
          <w:u w:val="single"/>
          <w:shd w:val="clear" w:color="auto" w:fill="00FF00"/>
        </w:rPr>
        <w:t>hey scare workers out of organizing,</w:t>
      </w:r>
      <w:r w:rsidRPr="005B675B">
        <w:rPr>
          <w:rFonts w:asciiTheme="majorHAnsi" w:hAnsiTheme="majorHAnsi" w:cstheme="majorHAnsi"/>
          <w:color w:val="000000"/>
          <w:shd w:val="clear" w:color="auto" w:fill="FFFFFF"/>
        </w:rPr>
        <w:t xml:space="preserve"> t</w:t>
      </w:r>
      <w:r w:rsidRPr="005B675B">
        <w:rPr>
          <w:rFonts w:asciiTheme="majorHAnsi" w:hAnsiTheme="majorHAnsi" w:cstheme="majorHAnsi"/>
          <w:color w:val="000000"/>
          <w:sz w:val="14"/>
          <w:szCs w:val="14"/>
          <w:shd w:val="clear" w:color="auto" w:fill="FFFFFF"/>
          <w:vertAlign w:val="subscript"/>
        </w:rPr>
        <w:t>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RPr="005B675B">
        <w:rPr>
          <w:rFonts w:asciiTheme="majorHAnsi" w:hAnsiTheme="majorHAnsi" w:cstheme="majorHAnsi"/>
          <w:color w:val="000000"/>
          <w:u w:val="single"/>
          <w:shd w:val="clear" w:color="auto" w:fill="FFFFFF"/>
        </w:rPr>
        <w:t xml:space="preserve"> </w:t>
      </w:r>
      <w:r w:rsidRPr="005B675B">
        <w:rPr>
          <w:rFonts w:asciiTheme="majorHAnsi" w:hAnsiTheme="majorHAnsi" w:cstheme="majorHAnsi"/>
          <w:color w:val="000000"/>
          <w:u w:val="single"/>
          <w:shd w:val="clear" w:color="auto" w:fill="00FF00"/>
        </w:rPr>
        <w:t>[and] threat[</w:t>
      </w:r>
      <w:proofErr w:type="spellStart"/>
      <w:r w:rsidRPr="005B675B">
        <w:rPr>
          <w:rFonts w:asciiTheme="majorHAnsi" w:hAnsiTheme="majorHAnsi" w:cstheme="majorHAnsi"/>
          <w:color w:val="000000"/>
          <w:u w:val="single"/>
          <w:shd w:val="clear" w:color="auto" w:fill="00FF00"/>
        </w:rPr>
        <w:t>en</w:t>
      </w:r>
      <w:proofErr w:type="spellEnd"/>
      <w:r w:rsidRPr="005B675B">
        <w:rPr>
          <w:rFonts w:asciiTheme="majorHAnsi" w:hAnsiTheme="majorHAnsi" w:cstheme="majorHAnsi"/>
          <w:color w:val="000000"/>
          <w:u w:val="single"/>
          <w:shd w:val="clear" w:color="auto" w:fill="00FF00"/>
        </w:rPr>
        <w:t xml:space="preserve">] to </w:t>
      </w:r>
      <w:r w:rsidRPr="005B675B">
        <w:rPr>
          <w:rFonts w:asciiTheme="majorHAnsi" w:hAnsiTheme="majorHAnsi" w:cstheme="majorHAnsi"/>
          <w:color w:val="000000"/>
          <w:u w:val="single"/>
          <w:shd w:val="clear" w:color="auto" w:fill="FFFFFF"/>
        </w:rPr>
        <w:t>close</w:t>
      </w:r>
      <w:r w:rsidRPr="005B675B">
        <w:rPr>
          <w:rFonts w:asciiTheme="majorHAnsi" w:hAnsiTheme="majorHAnsi" w:cstheme="majorHAnsi"/>
          <w:color w:val="000000"/>
          <w:sz w:val="14"/>
          <w:szCs w:val="14"/>
          <w:shd w:val="clear" w:color="auto" w:fill="FFFFFF"/>
          <w:vertAlign w:val="subscript"/>
        </w:rPr>
        <w:t xml:space="preserve"> the plant</w:t>
      </w:r>
      <w:r w:rsidRPr="005B675B">
        <w:rPr>
          <w:rFonts w:asciiTheme="majorHAnsi" w:hAnsiTheme="majorHAnsi" w:cstheme="majorHAnsi"/>
          <w:color w:val="000000"/>
          <w:shd w:val="clear" w:color="auto" w:fill="FFFFFF"/>
        </w:rPr>
        <w:t xml:space="preserve"> </w:t>
      </w:r>
      <w:r w:rsidRPr="005B675B">
        <w:rPr>
          <w:rFonts w:asciiTheme="majorHAnsi" w:hAnsiTheme="majorHAnsi" w:cstheme="majorHAnsi"/>
          <w:color w:val="000000"/>
          <w:u w:val="single"/>
          <w:shd w:val="clear" w:color="auto" w:fill="FFFFFF"/>
        </w:rPr>
        <w:t xml:space="preserve">or </w:t>
      </w:r>
      <w:r w:rsidRPr="005B675B">
        <w:rPr>
          <w:rFonts w:asciiTheme="majorHAnsi" w:hAnsiTheme="majorHAnsi" w:cstheme="majorHAnsi"/>
          <w:color w:val="000000"/>
          <w:u w:val="single"/>
          <w:shd w:val="clear" w:color="auto" w:fill="00FF00"/>
        </w:rPr>
        <w:t>lay off employees</w:t>
      </w:r>
      <w:r w:rsidRPr="005B675B">
        <w:rPr>
          <w:rFonts w:asciiTheme="majorHAnsi" w:hAnsiTheme="majorHAnsi" w:cstheme="majorHAnsi"/>
          <w:color w:val="000000"/>
          <w:u w:val="single"/>
          <w:shd w:val="clear" w:color="auto" w:fill="FFFFFF"/>
        </w:rPr>
        <w:t>.</w:t>
      </w:r>
      <w:hyperlink r:id="rId9" w:anchor="_note48" w:history="1">
        <w:r w:rsidRPr="005B675B">
          <w:rPr>
            <w:rFonts w:asciiTheme="majorHAnsi" w:hAnsiTheme="majorHAnsi" w:cstheme="majorHAnsi"/>
            <w:color w:val="000000"/>
            <w:sz w:val="10"/>
            <w:szCs w:val="10"/>
            <w:shd w:val="clear" w:color="auto" w:fill="FFFFFF"/>
          </w:rPr>
          <w:t>48</w:t>
        </w:r>
      </w:hyperlink>
    </w:p>
    <w:bookmarkEnd w:id="0"/>
    <w:bookmarkEnd w:id="1"/>
    <w:p w14:paraId="35F45A13"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Restoring union ability to strike solves for inequality</w:t>
      </w:r>
    </w:p>
    <w:p w14:paraId="7A305AEC" w14:textId="77777777" w:rsidR="005B675B" w:rsidRPr="005B675B" w:rsidRDefault="005B675B" w:rsidP="005B675B">
      <w:pPr>
        <w:rPr>
          <w:rFonts w:asciiTheme="majorHAnsi" w:hAnsiTheme="majorHAnsi" w:cstheme="majorHAnsi"/>
          <w:b/>
          <w:bCs/>
          <w:sz w:val="26"/>
        </w:rPr>
      </w:pPr>
      <w:proofErr w:type="spellStart"/>
      <w:r w:rsidRPr="005B675B">
        <w:rPr>
          <w:rStyle w:val="Style13ptBold"/>
          <w:rFonts w:asciiTheme="majorHAnsi" w:hAnsiTheme="majorHAnsi" w:cstheme="majorHAnsi"/>
        </w:rPr>
        <w:t>Shierholz</w:t>
      </w:r>
      <w:proofErr w:type="spellEnd"/>
      <w:r w:rsidRPr="005B675B">
        <w:rPr>
          <w:rStyle w:val="Style13ptBold"/>
          <w:rFonts w:asciiTheme="majorHAnsi" w:hAnsiTheme="majorHAnsi" w:cstheme="majorHAnsi"/>
        </w:rPr>
        <w:t xml:space="preserve"> 20 </w:t>
      </w:r>
      <w:r w:rsidRPr="005B675B">
        <w:rPr>
          <w:rFonts w:asciiTheme="majorHAnsi" w:hAnsiTheme="majorHAnsi" w:cstheme="majorHAnsi"/>
        </w:rPr>
        <w:t xml:space="preserve">January 27, 2020 at 3:18 pm by </w:t>
      </w:r>
      <w:hyperlink r:id="rId10" w:history="1">
        <w:r w:rsidRPr="005B675B">
          <w:rPr>
            <w:rStyle w:val="Hyperlink"/>
            <w:rFonts w:asciiTheme="majorHAnsi" w:hAnsiTheme="majorHAnsi" w:cstheme="majorHAnsi"/>
          </w:rPr>
          <w:t>Heidi Shierholz</w:t>
        </w:r>
      </w:hyperlink>
      <w:r w:rsidRPr="005B675B">
        <w:rPr>
          <w:rFonts w:asciiTheme="majorHAnsi" w:hAnsiTheme="majorHAnsi" w:cstheme="majorHAnsi"/>
        </w:rPr>
        <w:t xml:space="preserve"> (Ph.D., Economics, University of Michigan M.A., Economics, University of Michigan M.S., Statistics, Iowa State University B.A., Mathematics, Grinnell College, Senior Economist and Director of Policy ) Weakened labor movement leads to rising economic inequality https://www.epi.org/blog/weakened-labor-movement-leads-to-rising-economic-inequality///(*ak)</w:t>
      </w:r>
    </w:p>
    <w:p w14:paraId="2C1D0FA3" w14:textId="77777777" w:rsidR="005B675B" w:rsidRPr="005B675B" w:rsidRDefault="005B675B" w:rsidP="005B675B">
      <w:pPr>
        <w:rPr>
          <w:rFonts w:asciiTheme="majorHAnsi" w:hAnsiTheme="majorHAnsi" w:cstheme="majorHAnsi"/>
          <w:b/>
          <w:iCs/>
          <w:u w:val="single"/>
        </w:rPr>
      </w:pPr>
      <w:r w:rsidRPr="005B675B">
        <w:rPr>
          <w:rFonts w:asciiTheme="majorHAnsi" w:hAnsiTheme="majorHAnsi" w:cstheme="majorHAnsi"/>
          <w:sz w:val="16"/>
        </w:rPr>
        <w:t xml:space="preserve">The basic facts about inequality in the United States—that for most of the last 40 years, pay has stagnated for all but the highest paid workers and inequality has risen dramatically—are widely understood. </w:t>
      </w:r>
      <w:r w:rsidRPr="005B675B">
        <w:rPr>
          <w:rStyle w:val="Emphasis"/>
          <w:rFonts w:asciiTheme="majorHAnsi" w:hAnsiTheme="majorHAnsi" w:cstheme="majorHAnsi"/>
        </w:rPr>
        <w:t>What is less well-known is the role the decline of unionization has played in those trends.</w:t>
      </w:r>
      <w:r w:rsidRPr="005B675B">
        <w:rPr>
          <w:rFonts w:asciiTheme="majorHAnsi" w:hAnsiTheme="majorHAnsi" w:cstheme="majorHAnsi"/>
          <w:sz w:val="16"/>
        </w:rPr>
        <w:t xml:space="preserve"> The share of workers covered by a collective bargaining agreement dropped from </w:t>
      </w:r>
      <w:hyperlink r:id="rId11" w:anchor="?subject=unioncov" w:history="1">
        <w:r w:rsidRPr="005B675B">
          <w:rPr>
            <w:rStyle w:val="Hyperlink"/>
            <w:rFonts w:asciiTheme="majorHAnsi" w:hAnsiTheme="majorHAnsi" w:cstheme="majorHAnsi"/>
            <w:sz w:val="16"/>
          </w:rPr>
          <w:t>27 percent to 11.6 percent between 1979 and 2019</w:t>
        </w:r>
      </w:hyperlink>
      <w:r w:rsidRPr="005B675B">
        <w:rPr>
          <w:rFonts w:asciiTheme="majorHAnsi" w:hAnsiTheme="majorHAnsi" w:cstheme="majorHAnsi"/>
          <w:sz w:val="16"/>
        </w:rPr>
        <w:t xml:space="preserve">, meaning the union coverage rate is now less than half where it was 40 years ago. </w:t>
      </w:r>
      <w:r w:rsidRPr="005B675B">
        <w:rPr>
          <w:rStyle w:val="Emphasis"/>
          <w:rFonts w:asciiTheme="majorHAnsi" w:hAnsiTheme="majorHAnsi" w:cstheme="majorHAnsi"/>
        </w:rPr>
        <w:t xml:space="preserve">Research shows that this </w:t>
      </w:r>
      <w:r w:rsidRPr="005B675B">
        <w:rPr>
          <w:rStyle w:val="Emphasis"/>
          <w:rFonts w:asciiTheme="majorHAnsi" w:hAnsiTheme="majorHAnsi" w:cstheme="majorHAnsi"/>
          <w:highlight w:val="yellow"/>
        </w:rPr>
        <w:t>de-unionization accounts for</w:t>
      </w:r>
      <w:r w:rsidRPr="005B675B">
        <w:rPr>
          <w:rStyle w:val="Emphasis"/>
          <w:rFonts w:asciiTheme="majorHAnsi" w:hAnsiTheme="majorHAnsi" w:cstheme="majorHAnsi"/>
        </w:rPr>
        <w:t xml:space="preserve"> a </w:t>
      </w:r>
      <w:r w:rsidRPr="005B675B">
        <w:rPr>
          <w:rStyle w:val="Emphasis"/>
          <w:rFonts w:asciiTheme="majorHAnsi" w:hAnsiTheme="majorHAnsi" w:cstheme="majorHAnsi"/>
          <w:highlight w:val="yellow"/>
        </w:rPr>
        <w:t>sizable</w:t>
      </w:r>
      <w:r w:rsidRPr="005B675B">
        <w:rPr>
          <w:rStyle w:val="Emphasis"/>
          <w:rFonts w:asciiTheme="majorHAnsi" w:hAnsiTheme="majorHAnsi" w:cstheme="majorHAnsi"/>
        </w:rPr>
        <w:t xml:space="preserve"> share of the </w:t>
      </w:r>
      <w:r w:rsidRPr="005B675B">
        <w:rPr>
          <w:rStyle w:val="Emphasis"/>
          <w:rFonts w:asciiTheme="majorHAnsi" w:hAnsiTheme="majorHAnsi" w:cstheme="majorHAnsi"/>
          <w:highlight w:val="yellow"/>
        </w:rPr>
        <w:t>growth in inequality</w:t>
      </w:r>
      <w:r w:rsidRPr="005B675B">
        <w:rPr>
          <w:rStyle w:val="Emphasis"/>
          <w:rFonts w:asciiTheme="majorHAnsi" w:hAnsiTheme="majorHAnsi" w:cstheme="majorHAnsi"/>
        </w:rPr>
        <w:t xml:space="preserve"> over that period—</w:t>
      </w:r>
      <w:hyperlink r:id="rId12" w:history="1">
        <w:r w:rsidRPr="005B675B">
          <w:rPr>
            <w:rStyle w:val="Hyperlink"/>
            <w:rFonts w:asciiTheme="majorHAnsi" w:hAnsiTheme="majorHAnsi" w:cstheme="majorHAnsi"/>
            <w:sz w:val="16"/>
          </w:rPr>
          <w:t>around 13–20 percent for women and 33–37 percent for men</w:t>
        </w:r>
      </w:hyperlink>
      <w:r w:rsidRPr="005B675B">
        <w:rPr>
          <w:rFonts w:asciiTheme="majorHAnsi" w:hAnsiTheme="majorHAnsi" w:cstheme="majorHAnsi"/>
          <w:sz w:val="16"/>
        </w:rPr>
        <w:t xml:space="preserve">. </w:t>
      </w:r>
      <w:r w:rsidRPr="005B675B">
        <w:rPr>
          <w:rStyle w:val="Emphasis"/>
          <w:rFonts w:asciiTheme="majorHAnsi" w:hAnsiTheme="majorHAnsi" w:cstheme="majorHAnsi"/>
        </w:rPr>
        <w:t>Applying these shares to annual earnings data reveals that working people are now losing on the order of $200 billion per year as a result of the erosion of union coverage over the last four decades—</w:t>
      </w:r>
      <w:r w:rsidRPr="005B675B">
        <w:rPr>
          <w:rFonts w:asciiTheme="majorHAnsi" w:hAnsiTheme="majorHAnsi" w:cstheme="majorHAnsi"/>
          <w:sz w:val="16"/>
        </w:rPr>
        <w:t xml:space="preserve">with that money being redistributed upward, to the rich. </w:t>
      </w:r>
      <w:r w:rsidRPr="005B675B">
        <w:rPr>
          <w:rStyle w:val="Emphasis"/>
          <w:rFonts w:asciiTheme="majorHAnsi" w:hAnsiTheme="majorHAnsi" w:cstheme="majorHAnsi"/>
        </w:rPr>
        <w:t xml:space="preserve">The good news is that </w:t>
      </w:r>
      <w:r w:rsidRPr="005B675B">
        <w:rPr>
          <w:rStyle w:val="Emphasis"/>
          <w:rFonts w:asciiTheme="majorHAnsi" w:hAnsiTheme="majorHAnsi" w:cstheme="majorHAnsi"/>
          <w:highlight w:val="yellow"/>
        </w:rPr>
        <w:t>restoring union coverage—and</w:t>
      </w:r>
      <w:r w:rsidRPr="005B675B">
        <w:rPr>
          <w:rStyle w:val="Emphasis"/>
          <w:rFonts w:asciiTheme="majorHAnsi" w:hAnsiTheme="majorHAnsi" w:cstheme="majorHAnsi"/>
        </w:rPr>
        <w:t xml:space="preserve"> strengthening</w:t>
      </w:r>
      <w:r w:rsidRPr="005B675B">
        <w:rPr>
          <w:rStyle w:val="Emphasis"/>
          <w:rFonts w:asciiTheme="majorHAnsi" w:hAnsiTheme="majorHAnsi" w:cstheme="majorHAnsi"/>
          <w:highlight w:val="yellow"/>
        </w:rPr>
        <w:t xml:space="preserve"> workers’ abilities to join together</w:t>
      </w:r>
      <w:r w:rsidRPr="005B675B">
        <w:rPr>
          <w:rStyle w:val="Emphasis"/>
          <w:rFonts w:asciiTheme="majorHAnsi" w:hAnsiTheme="majorHAnsi" w:cstheme="majorHAnsi"/>
        </w:rPr>
        <w:t xml:space="preserve"> to improve their wages and working conditions in other ways—</w:t>
      </w:r>
      <w:r w:rsidRPr="005B675B">
        <w:rPr>
          <w:rStyle w:val="Emphasis"/>
          <w:rFonts w:asciiTheme="majorHAnsi" w:hAnsiTheme="majorHAnsi" w:cstheme="majorHAnsi"/>
          <w:highlight w:val="yellow"/>
        </w:rPr>
        <w:t>is</w:t>
      </w:r>
      <w:r w:rsidRPr="005B675B">
        <w:rPr>
          <w:rStyle w:val="Emphasis"/>
          <w:rFonts w:asciiTheme="majorHAnsi" w:hAnsiTheme="majorHAnsi" w:cstheme="majorHAnsi"/>
        </w:rPr>
        <w:t xml:space="preserve"> therefore </w:t>
      </w:r>
      <w:r w:rsidRPr="005B675B">
        <w:rPr>
          <w:rStyle w:val="Emphasis"/>
          <w:rFonts w:asciiTheme="majorHAnsi" w:hAnsiTheme="majorHAnsi" w:cstheme="majorHAnsi"/>
          <w:highlight w:val="yellow"/>
        </w:rPr>
        <w:t>likely to put at least $200 billion per year into the pockets of working people</w:t>
      </w:r>
      <w:r w:rsidRPr="005B675B">
        <w:rPr>
          <w:rStyle w:val="Emphasis"/>
          <w:rFonts w:asciiTheme="majorHAnsi" w:hAnsiTheme="majorHAnsi" w:cstheme="majorHAnsi"/>
        </w:rPr>
        <w:t>. These changes could happen through organizing and policy reform. Policymakers have introduced legislation, the Protecting the Right to Organize (</w:t>
      </w:r>
      <w:r w:rsidRPr="005B675B">
        <w:rPr>
          <w:rStyle w:val="Emphasis"/>
          <w:rFonts w:asciiTheme="majorHAnsi" w:hAnsiTheme="majorHAnsi" w:cstheme="majorHAnsi"/>
          <w:highlight w:val="yellow"/>
        </w:rPr>
        <w:t xml:space="preserve">PRO) </w:t>
      </w:r>
      <w:r w:rsidRPr="005B675B">
        <w:rPr>
          <w:rFonts w:asciiTheme="majorHAnsi" w:hAnsiTheme="majorHAnsi" w:cstheme="majorHAnsi"/>
        </w:rPr>
        <w:t>Act</w:t>
      </w:r>
      <w:r w:rsidRPr="005B675B">
        <w:rPr>
          <w:rStyle w:val="Emphasis"/>
          <w:rFonts w:asciiTheme="majorHAnsi" w:hAnsiTheme="majorHAnsi" w:cstheme="majorHAnsi"/>
        </w:rPr>
        <w:t xml:space="preserve">, that </w:t>
      </w:r>
      <w:r w:rsidRPr="005B675B">
        <w:rPr>
          <w:rStyle w:val="Emphasis"/>
          <w:rFonts w:asciiTheme="majorHAnsi" w:hAnsiTheme="majorHAnsi" w:cstheme="majorHAnsi"/>
          <w:highlight w:val="yellow"/>
        </w:rPr>
        <w:t>would significantly reform</w:t>
      </w:r>
      <w:r w:rsidRPr="005B675B">
        <w:rPr>
          <w:rStyle w:val="Emphasis"/>
          <w:rFonts w:asciiTheme="majorHAnsi" w:hAnsiTheme="majorHAnsi" w:cstheme="majorHAnsi"/>
        </w:rPr>
        <w:t xml:space="preserve"> current </w:t>
      </w:r>
      <w:r w:rsidRPr="005B675B">
        <w:rPr>
          <w:rStyle w:val="Emphasis"/>
          <w:rFonts w:asciiTheme="majorHAnsi" w:hAnsiTheme="majorHAnsi" w:cstheme="majorHAnsi"/>
          <w:highlight w:val="yellow"/>
        </w:rPr>
        <w:t>labor</w:t>
      </w:r>
      <w:r w:rsidRPr="005B675B">
        <w:rPr>
          <w:rStyle w:val="Emphasis"/>
          <w:rFonts w:asciiTheme="majorHAnsi" w:hAnsiTheme="majorHAnsi" w:cstheme="majorHAnsi"/>
        </w:rPr>
        <w:t xml:space="preserve"> law.</w:t>
      </w:r>
      <w:r w:rsidRPr="005B675B">
        <w:rPr>
          <w:rFonts w:asciiTheme="majorHAnsi" w:hAnsiTheme="majorHAnsi" w:cstheme="majorHAnsi"/>
          <w:sz w:val="16"/>
        </w:rPr>
        <w:t xml:space="preserve"> Building on the reforms in the PRO Act, the </w:t>
      </w:r>
      <w:hyperlink r:id="rId13" w:history="1">
        <w:r w:rsidRPr="005B675B">
          <w:rPr>
            <w:rStyle w:val="Hyperlink"/>
            <w:rFonts w:asciiTheme="majorHAnsi" w:hAnsiTheme="majorHAnsi" w:cstheme="majorHAnsi"/>
            <w:sz w:val="16"/>
          </w:rPr>
          <w:t>Clean Slate for Worker Power Project</w:t>
        </w:r>
      </w:hyperlink>
      <w:r w:rsidRPr="005B675B">
        <w:rPr>
          <w:rFonts w:asciiTheme="majorHAnsi" w:hAnsiTheme="majorHAnsi" w:cstheme="majorHAnsi"/>
          <w:sz w:val="16"/>
        </w:rPr>
        <w:t xml:space="preserve"> proposes further transformation of labor law, with innovative ideas to create balance in our economy.  How is it that de-unionization has played such a large role in wage stagnation for working people and the rise of inequality? When workers are able to join together, form a union and collectively bargain, their pay goes up. On average, a worker covered by a union contract earns </w:t>
      </w:r>
      <w:hyperlink r:id="rId14" w:history="1">
        <w:r w:rsidRPr="005B675B">
          <w:rPr>
            <w:rStyle w:val="Hyperlink"/>
            <w:rFonts w:asciiTheme="majorHAnsi" w:hAnsiTheme="majorHAnsi" w:cstheme="majorHAnsi"/>
            <w:sz w:val="16"/>
          </w:rPr>
          <w:t>13.2 percent</w:t>
        </w:r>
      </w:hyperlink>
      <w:r w:rsidRPr="005B675B">
        <w:rPr>
          <w:rFonts w:asciiTheme="majorHAnsi" w:hAnsiTheme="majorHAnsi" w:cstheme="majorHAnsi"/>
          <w:sz w:val="16"/>
        </w:rPr>
        <w:t xml:space="preserve">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w:t>
      </w:r>
      <w:r w:rsidRPr="005B675B">
        <w:rPr>
          <w:rStyle w:val="Style13ptBold"/>
          <w:rFonts w:asciiTheme="majorHAnsi" w:hAnsiTheme="majorHAnsi" w:cstheme="majorHAnsi"/>
          <w:sz w:val="16"/>
        </w:rPr>
        <w:t xml:space="preserve">. </w:t>
      </w:r>
      <w:r w:rsidRPr="005B675B">
        <w:rPr>
          <w:rStyle w:val="Emphasis"/>
          <w:rFonts w:asciiTheme="majorHAnsi" w:hAnsiTheme="majorHAnsi" w:cstheme="majorHAnsi"/>
        </w:rPr>
        <w:t xml:space="preserve">The combination of the direct effect of unions on their members </w:t>
      </w:r>
      <w:r w:rsidRPr="005B675B">
        <w:rPr>
          <w:rStyle w:val="Emphasis"/>
          <w:rFonts w:asciiTheme="majorHAnsi" w:hAnsiTheme="majorHAnsi" w:cstheme="majorHAnsi"/>
          <w:highlight w:val="yellow"/>
        </w:rPr>
        <w:t>and</w:t>
      </w:r>
      <w:r w:rsidRPr="005B675B">
        <w:rPr>
          <w:rStyle w:val="Emphasis"/>
          <w:rFonts w:asciiTheme="majorHAnsi" w:hAnsiTheme="majorHAnsi" w:cstheme="majorHAnsi"/>
        </w:rPr>
        <w:t xml:space="preserve"> this </w:t>
      </w:r>
      <w:r w:rsidRPr="005B675B">
        <w:rPr>
          <w:rStyle w:val="Emphasis"/>
          <w:rFonts w:asciiTheme="majorHAnsi" w:hAnsiTheme="majorHAnsi" w:cstheme="majorHAnsi"/>
          <w:highlight w:val="yellow"/>
        </w:rPr>
        <w:t>“spillover”</w:t>
      </w:r>
      <w:r w:rsidRPr="005B675B">
        <w:rPr>
          <w:rStyle w:val="Emphasis"/>
          <w:rFonts w:asciiTheme="majorHAnsi" w:hAnsiTheme="majorHAnsi" w:cstheme="majorHAnsi"/>
        </w:rPr>
        <w:t xml:space="preserve"> effect </w:t>
      </w:r>
      <w:r w:rsidRPr="005B675B">
        <w:rPr>
          <w:rStyle w:val="Emphasis"/>
          <w:rFonts w:asciiTheme="majorHAnsi" w:hAnsiTheme="majorHAnsi" w:cstheme="majorHAnsi"/>
          <w:highlight w:val="yellow"/>
        </w:rPr>
        <w:t>to non-union workers</w:t>
      </w:r>
      <w:r w:rsidRPr="005B675B">
        <w:rPr>
          <w:rStyle w:val="Emphasis"/>
          <w:rFonts w:asciiTheme="majorHAnsi" w:hAnsiTheme="majorHAnsi" w:cstheme="majorHAnsi"/>
        </w:rPr>
        <w:t xml:space="preserve"> means unions are crucial in fostering a vibrant middle class—</w:t>
      </w:r>
      <w:r w:rsidRPr="005B675B">
        <w:rPr>
          <w:rStyle w:val="Emphasis"/>
          <w:rFonts w:asciiTheme="majorHAnsi" w:hAnsiTheme="majorHAnsi" w:cstheme="majorHAnsi"/>
          <w:highlight w:val="yellow"/>
        </w:rPr>
        <w:t>and</w:t>
      </w:r>
      <w:r w:rsidRPr="005B675B">
        <w:rPr>
          <w:rStyle w:val="Emphasis"/>
          <w:rFonts w:asciiTheme="majorHAnsi" w:hAnsiTheme="majorHAnsi" w:cstheme="majorHAnsi"/>
        </w:rPr>
        <w:t xml:space="preserve"> has also meant that as unionization has eroded, pay for working people has stagnated and inequality has skyrocketed. Unions also help </w:t>
      </w:r>
      <w:r w:rsidRPr="005B675B">
        <w:rPr>
          <w:rStyle w:val="Emphasis"/>
          <w:rFonts w:asciiTheme="majorHAnsi" w:hAnsiTheme="majorHAnsi" w:cstheme="majorHAnsi"/>
          <w:highlight w:val="yellow"/>
        </w:rPr>
        <w:t>shrink racial wage gaps</w:t>
      </w:r>
      <w:r w:rsidRPr="005B675B">
        <w:rPr>
          <w:rStyle w:val="Style13ptBold"/>
          <w:rFonts w:asciiTheme="majorHAnsi" w:hAnsiTheme="majorHAnsi" w:cstheme="majorHAnsi"/>
          <w:sz w:val="16"/>
        </w:rPr>
        <w:t>.</w:t>
      </w:r>
      <w:r w:rsidRPr="005B675B">
        <w:rPr>
          <w:rFonts w:asciiTheme="majorHAnsi" w:hAnsiTheme="majorHAnsi" w:cstheme="majorHAnsi"/>
          <w:sz w:val="16"/>
        </w:rPr>
        <w:t xml:space="preserve">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w:t>
      </w:r>
      <w:hyperlink r:id="rId15" w:anchor="epi-toc-16" w:history="1">
        <w:r w:rsidRPr="005B675B">
          <w:rPr>
            <w:rStyle w:val="Hyperlink"/>
            <w:rFonts w:asciiTheme="majorHAnsi" w:hAnsiTheme="majorHAnsi" w:cstheme="majorHAnsi"/>
            <w:sz w:val="16"/>
          </w:rPr>
          <w:t>expansion of the black–white wage gap</w:t>
        </w:r>
      </w:hyperlink>
      <w:r w:rsidRPr="005B675B">
        <w:rPr>
          <w:rFonts w:asciiTheme="majorHAnsi" w:hAnsiTheme="majorHAnsi" w:cstheme="majorHAnsi"/>
          <w:sz w:val="16"/>
        </w:rPr>
        <w:t xml:space="preserve">. But isn’t the erosion of unionization because workers don’t want unions anymore? No—survey data show that in fact, a </w:t>
      </w:r>
      <w:hyperlink r:id="rId16" w:history="1">
        <w:r w:rsidRPr="005B675B">
          <w:rPr>
            <w:rStyle w:val="Hyperlink"/>
            <w:rFonts w:asciiTheme="majorHAnsi" w:hAnsiTheme="majorHAnsi" w:cstheme="majorHAnsi"/>
            <w:sz w:val="16"/>
          </w:rPr>
          <w:t>higher</w:t>
        </w:r>
      </w:hyperlink>
      <w:r w:rsidRPr="005B675B">
        <w:rPr>
          <w:rFonts w:asciiTheme="majorHAnsi" w:hAnsiTheme="majorHAnsi" w:cstheme="majorHAnsi"/>
          <w:sz w:val="16"/>
        </w:rPr>
        <w:t xml:space="preserve"> share of non-union workers say they would vote for a union in their workplace today than did 40 years ago. Isn’t the erosion of unionization due to the shifts in employment from manufacturing to service-producing industries? No again—changing industry composition </w:t>
      </w:r>
      <w:hyperlink r:id="rId17" w:history="1">
        <w:r w:rsidRPr="005B675B">
          <w:rPr>
            <w:rStyle w:val="Hyperlink"/>
            <w:rFonts w:asciiTheme="majorHAnsi" w:hAnsiTheme="majorHAnsi" w:cstheme="majorHAnsi"/>
            <w:sz w:val="16"/>
          </w:rPr>
          <w:t>explains only a small share</w:t>
        </w:r>
      </w:hyperlink>
      <w:r w:rsidRPr="005B675B">
        <w:rPr>
          <w:rFonts w:asciiTheme="majorHAnsi" w:hAnsiTheme="majorHAnsi" w:cstheme="majorHAnsi"/>
          <w:sz w:val="16"/>
        </w:rPr>
        <w:t xml:space="preserve"> of the erosion of union coverage. What has caused declining unionization? One key factor is fierce corporate opposition that has smothered workers’ freedom to form unions. Aggressive anti-union campaigns—once confined to the most anti-union employers—have become widespread. For example, it is now standard, when workers seek to organize, for their employers to hire union avoidance consultants to coordinate fierce anti-union campaigns. We estimate that employers spend nearly </w:t>
      </w:r>
      <w:hyperlink r:id="rId18" w:history="1">
        <w:r w:rsidRPr="005B675B">
          <w:rPr>
            <w:rStyle w:val="Hyperlink"/>
            <w:rFonts w:asciiTheme="majorHAnsi" w:hAnsiTheme="majorHAnsi" w:cstheme="majorHAnsi"/>
            <w:sz w:val="16"/>
          </w:rPr>
          <w:t>$340 million per year</w:t>
        </w:r>
      </w:hyperlink>
      <w:r w:rsidRPr="005B675B">
        <w:rPr>
          <w:rFonts w:asciiTheme="majorHAnsi" w:hAnsiTheme="majorHAnsi" w:cstheme="majorHAnsi"/>
          <w:sz w:val="16"/>
        </w:rPr>
        <w:t xml:space="preserve"> hiring union avoidance advisers to help them prevent employees from organizing.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19" w:history="1">
        <w:r w:rsidRPr="005B675B">
          <w:rPr>
            <w:rStyle w:val="Hyperlink"/>
            <w:rFonts w:asciiTheme="majorHAnsi" w:hAnsiTheme="majorHAnsi" w:cstheme="majorHAnsi"/>
            <w:sz w:val="16"/>
          </w:rPr>
          <w:t>at least 1 in 5</w:t>
        </w:r>
      </w:hyperlink>
      <w:r w:rsidRPr="005B675B">
        <w:rPr>
          <w:rFonts w:asciiTheme="majorHAnsi" w:hAnsiTheme="majorHAnsi" w:cstheme="majorHAnsi"/>
          <w:sz w:val="16"/>
        </w:rPr>
        <w:t xml:space="preserve"> union elections, employers are charged with illegally firing workers involved in organizing. In the face of these attacks on union organizing, policymakers have egregiously failed to update labor laws to balance the system.</w:t>
      </w:r>
      <w:r w:rsidRPr="005B675B">
        <w:rPr>
          <w:rStyle w:val="Style13ptBold"/>
          <w:rFonts w:asciiTheme="majorHAnsi" w:hAnsiTheme="majorHAnsi" w:cstheme="majorHAnsi"/>
          <w:sz w:val="16"/>
        </w:rPr>
        <w:t xml:space="preserve"> </w:t>
      </w:r>
      <w:r w:rsidRPr="005B675B">
        <w:rPr>
          <w:rStyle w:val="Emphasis"/>
          <w:rFonts w:asciiTheme="majorHAnsi" w:hAnsiTheme="majorHAnsi" w:cstheme="majorHAnsi"/>
          <w:highlight w:val="yellow"/>
        </w:rPr>
        <w:t>Fundamental reform</w:t>
      </w:r>
      <w:r w:rsidRPr="005B675B">
        <w:rPr>
          <w:rStyle w:val="Emphasis"/>
          <w:rFonts w:asciiTheme="majorHAnsi" w:hAnsiTheme="majorHAnsi" w:cstheme="majorHAnsi"/>
        </w:rPr>
        <w:t xml:space="preserve"> is </w:t>
      </w:r>
      <w:r w:rsidRPr="005B675B">
        <w:rPr>
          <w:rStyle w:val="Emphasis"/>
          <w:rFonts w:asciiTheme="majorHAnsi" w:hAnsiTheme="majorHAnsi" w:cstheme="majorHAnsi"/>
          <w:highlight w:val="yellow"/>
        </w:rPr>
        <w:t>necessary to build worker power</w:t>
      </w:r>
      <w:r w:rsidRPr="005B675B">
        <w:rPr>
          <w:rStyle w:val="Emphasis"/>
          <w:rFonts w:asciiTheme="majorHAnsi" w:hAnsiTheme="majorHAnsi" w:cstheme="majorHAnsi"/>
        </w:rPr>
        <w:t xml:space="preserve"> and guarantee all workers the right to come together and have a real voice in their workplace. Restoring the right to representation on the job will likely put at least $200 billion in the pockets of working families each year, reducing income inequality and racial wage gaps, building a vibrant middle class and creating an economy that works for all, not just the privileged few.</w:t>
      </w:r>
    </w:p>
    <w:p w14:paraId="3C62D0E3" w14:textId="77777777" w:rsidR="005B675B" w:rsidRPr="005B675B" w:rsidRDefault="005B675B" w:rsidP="00897E60">
      <w:pPr>
        <w:rPr>
          <w:rFonts w:asciiTheme="majorHAnsi" w:hAnsiTheme="majorHAnsi" w:cstheme="majorHAnsi"/>
          <w:sz w:val="16"/>
        </w:rPr>
      </w:pPr>
    </w:p>
    <w:p w14:paraId="2913E528"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Strikes help workers to increase wages and improve working conditions – negotiations with employers are unbalanced - without the right to strike workers would be abused and subject to unsafe working conditions.</w:t>
      </w:r>
    </w:p>
    <w:p w14:paraId="7B4AF416" w14:textId="77777777" w:rsidR="005B675B" w:rsidRPr="005B675B" w:rsidRDefault="005B675B" w:rsidP="005B675B">
      <w:pPr>
        <w:rPr>
          <w:rFonts w:asciiTheme="majorHAnsi" w:hAnsiTheme="majorHAnsi" w:cstheme="majorHAnsi"/>
          <w:sz w:val="16"/>
          <w:szCs w:val="16"/>
        </w:rPr>
      </w:pPr>
      <w:r w:rsidRPr="005B675B">
        <w:rPr>
          <w:rStyle w:val="Style13ptBold"/>
          <w:rFonts w:asciiTheme="majorHAnsi" w:hAnsiTheme="majorHAnsi" w:cstheme="majorHAnsi"/>
        </w:rPr>
        <w:t>Bahn, 2019 - Director of Labor Market Policy at the Washington Center for Equitable Growth</w:t>
      </w:r>
      <w:r w:rsidRPr="005B675B">
        <w:rPr>
          <w:rFonts w:asciiTheme="majorHAnsi" w:hAnsiTheme="majorHAnsi" w:cstheme="majorHAnsi"/>
        </w:rPr>
        <w:t xml:space="preserve"> </w:t>
      </w:r>
      <w:r w:rsidRPr="005B675B">
        <w:rPr>
          <w:rFonts w:asciiTheme="majorHAnsi" w:hAnsiTheme="majorHAnsi" w:cstheme="majorHAnsi"/>
          <w:sz w:val="16"/>
          <w:szCs w:val="16"/>
        </w:rPr>
        <w:t xml:space="preserve">[Kate, August 29 “The once and future role of strikes in ensuring U.S. worker power” </w:t>
      </w:r>
      <w:hyperlink r:id="rId20" w:history="1">
        <w:r w:rsidRPr="005B675B">
          <w:rPr>
            <w:rStyle w:val="Hyperlink"/>
            <w:rFonts w:asciiTheme="majorHAnsi" w:hAnsiTheme="majorHAnsi" w:cstheme="majorHAnsi"/>
            <w:sz w:val="16"/>
            <w:szCs w:val="16"/>
          </w:rPr>
          <w:t>https://equitablegrowth.org/the-once-and-future-role-of-strikes-in-ensuring-u-s-worker-power/</w:t>
        </w:r>
      </w:hyperlink>
      <w:r w:rsidRPr="005B675B">
        <w:rPr>
          <w:rFonts w:asciiTheme="majorHAnsi" w:hAnsiTheme="majorHAnsi" w:cstheme="majorHAnsi"/>
          <w:sz w:val="16"/>
          <w:szCs w:val="16"/>
        </w:rPr>
        <w:t>]</w:t>
      </w:r>
    </w:p>
    <w:p w14:paraId="0582F7EA" w14:textId="77777777" w:rsidR="005B675B" w:rsidRPr="005B675B" w:rsidRDefault="005B675B" w:rsidP="005B675B">
      <w:pPr>
        <w:rPr>
          <w:rFonts w:asciiTheme="majorHAnsi" w:hAnsiTheme="majorHAnsi" w:cstheme="majorHAnsi"/>
        </w:rPr>
      </w:pPr>
    </w:p>
    <w:p w14:paraId="0C6D92AB" w14:textId="77777777" w:rsidR="005B675B" w:rsidRPr="005B675B" w:rsidRDefault="005B675B" w:rsidP="005B675B">
      <w:pPr>
        <w:rPr>
          <w:rStyle w:val="StyleUnderline"/>
          <w:rFonts w:asciiTheme="majorHAnsi" w:hAnsiTheme="majorHAnsi" w:cstheme="majorHAnsi"/>
          <w:u w:val="none"/>
        </w:rPr>
      </w:pPr>
      <w:r w:rsidRPr="005B675B">
        <w:rPr>
          <w:rFonts w:asciiTheme="majorHAnsi" w:hAnsiTheme="majorHAnsi" w:cstheme="majorHAnsi"/>
          <w:sz w:val="12"/>
        </w:rPr>
        <w:t xml:space="preserve">In the United States, Labor Day, which falls on the first Monday of September, is when we honor the history of the U.S. labor movement in striving for benefits and empowerment of workers across the economy. </w:t>
      </w:r>
      <w:r w:rsidRPr="005B675B">
        <w:rPr>
          <w:rStyle w:val="StyleUnderline"/>
          <w:rFonts w:asciiTheme="majorHAnsi" w:hAnsiTheme="majorHAnsi" w:cstheme="majorHAnsi"/>
          <w:highlight w:val="cyan"/>
        </w:rPr>
        <w:t>Strikes play an important role in empowering workers</w:t>
      </w:r>
      <w:r w:rsidRPr="005B675B">
        <w:rPr>
          <w:rFonts w:asciiTheme="majorHAnsi" w:hAnsiTheme="majorHAnsi" w:cstheme="majorHAnsi"/>
          <w:sz w:val="12"/>
        </w:rPr>
        <w:t xml:space="preserve"> vis-à-vis their employers. </w:t>
      </w:r>
      <w:r w:rsidRPr="005B675B">
        <w:rPr>
          <w:rStyle w:val="StyleUnderline"/>
          <w:rFonts w:asciiTheme="majorHAnsi" w:hAnsiTheme="majorHAnsi" w:cstheme="majorHAnsi"/>
        </w:rPr>
        <w:t xml:space="preserve">By </w:t>
      </w:r>
      <w:r w:rsidRPr="005B675B">
        <w:rPr>
          <w:rStyle w:val="StyleUnderline"/>
          <w:rFonts w:asciiTheme="majorHAnsi" w:hAnsiTheme="majorHAnsi" w:cstheme="majorHAnsi"/>
          <w:highlight w:val="cyan"/>
        </w:rPr>
        <w:t>withdrawing their labor power</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workers are able to balance the scales</w:t>
      </w:r>
      <w:r w:rsidRPr="005B675B">
        <w:rPr>
          <w:rStyle w:val="StyleUnderline"/>
          <w:rFonts w:asciiTheme="majorHAnsi" w:hAnsiTheme="majorHAnsi" w:cstheme="majorHAnsi"/>
        </w:rPr>
        <w:t xml:space="preserve"> against the owners of capital, </w:t>
      </w:r>
      <w:r w:rsidRPr="005B675B">
        <w:rPr>
          <w:rStyle w:val="StyleUnderline"/>
          <w:rFonts w:asciiTheme="majorHAnsi" w:hAnsiTheme="majorHAnsi" w:cstheme="majorHAnsi"/>
          <w:highlight w:val="cyan"/>
        </w:rPr>
        <w:t>who rely on workers for production and providing services</w:t>
      </w:r>
      <w:r w:rsidRPr="005B675B">
        <w:rPr>
          <w:rStyle w:val="StyleUnderline"/>
          <w:rFonts w:asciiTheme="majorHAnsi" w:hAnsiTheme="majorHAnsi" w:cstheme="majorHAnsi"/>
        </w:rPr>
        <w:t xml:space="preserve">. Strikes have declined in frequency, popularity, and success over the past four decades, yet today, </w:t>
      </w:r>
      <w:r w:rsidRPr="005B675B">
        <w:rPr>
          <w:rStyle w:val="StyleUnderline"/>
          <w:rFonts w:asciiTheme="majorHAnsi" w:hAnsiTheme="majorHAnsi" w:cstheme="majorHAnsi"/>
          <w:highlight w:val="cyan"/>
        </w:rPr>
        <w:t>amid rising economic inequality</w:t>
      </w:r>
      <w:r w:rsidRPr="005B675B">
        <w:rPr>
          <w:rStyle w:val="StyleUnderline"/>
          <w:rFonts w:asciiTheme="majorHAnsi" w:hAnsiTheme="majorHAnsi" w:cstheme="majorHAnsi"/>
        </w:rPr>
        <w:t xml:space="preserve">, they are once </w:t>
      </w:r>
      <w:r w:rsidRPr="005B675B">
        <w:rPr>
          <w:rStyle w:val="StyleUnderline"/>
          <w:rFonts w:asciiTheme="majorHAnsi" w:hAnsiTheme="majorHAnsi" w:cstheme="majorHAnsi"/>
          <w:highlight w:val="cyan"/>
        </w:rPr>
        <w:t>again becoming an important tool</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in exercising worker power</w:t>
      </w:r>
      <w:r w:rsidRPr="005B675B">
        <w:rPr>
          <w:rStyle w:val="StyleUnderline"/>
          <w:rFonts w:asciiTheme="majorHAnsi" w:hAnsiTheme="majorHAnsi" w:cstheme="majorHAnsi"/>
        </w:rPr>
        <w:t xml:space="preserve"> to </w:t>
      </w:r>
      <w:r w:rsidRPr="005B675B">
        <w:rPr>
          <w:rStyle w:val="StyleUnderline"/>
          <w:rFonts w:asciiTheme="majorHAnsi" w:hAnsiTheme="majorHAnsi" w:cstheme="majorHAnsi"/>
          <w:highlight w:val="cyan"/>
        </w:rPr>
        <w:t>ensure</w:t>
      </w:r>
      <w:r w:rsidRPr="005B675B">
        <w:rPr>
          <w:rStyle w:val="StyleUnderline"/>
          <w:rFonts w:asciiTheme="majorHAnsi" w:hAnsiTheme="majorHAnsi" w:cstheme="majorHAnsi"/>
        </w:rPr>
        <w:t xml:space="preserve"> that the gains of </w:t>
      </w:r>
      <w:r w:rsidRPr="005B675B">
        <w:rPr>
          <w:rStyle w:val="StyleUnderline"/>
          <w:rFonts w:asciiTheme="majorHAnsi" w:hAnsiTheme="majorHAnsi" w:cstheme="majorHAnsi"/>
          <w:highlight w:val="cyan"/>
        </w:rPr>
        <w:t>profitability and economic growth can be broadly shared.</w:t>
      </w:r>
    </w:p>
    <w:p w14:paraId="55281BE4"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 xml:space="preserve">The right to strike is essential to all unions and collective action – it is critical to persuade employers. </w:t>
      </w:r>
    </w:p>
    <w:p w14:paraId="7EC2E280" w14:textId="77777777" w:rsidR="005B675B" w:rsidRPr="005B675B" w:rsidRDefault="005B675B" w:rsidP="005B675B">
      <w:pPr>
        <w:rPr>
          <w:rFonts w:asciiTheme="majorHAnsi" w:hAnsiTheme="majorHAnsi" w:cstheme="majorHAnsi"/>
          <w:sz w:val="16"/>
          <w:szCs w:val="16"/>
        </w:rPr>
      </w:pPr>
      <w:r w:rsidRPr="005B675B">
        <w:rPr>
          <w:rStyle w:val="Style13ptBold"/>
          <w:rFonts w:asciiTheme="majorHAnsi" w:hAnsiTheme="majorHAnsi" w:cstheme="majorHAnsi"/>
        </w:rPr>
        <w:t>Leyton-García, 2017 - Professor of Labor Law at Pontificia Universidad, Chile</w:t>
      </w:r>
      <w:r w:rsidRPr="005B675B">
        <w:rPr>
          <w:rFonts w:asciiTheme="majorHAnsi" w:hAnsiTheme="majorHAnsi" w:cstheme="majorHAnsi"/>
          <w:sz w:val="16"/>
          <w:szCs w:val="16"/>
        </w:rPr>
        <w:t xml:space="preserve"> [Jorge Andrés “The Right </w:t>
      </w:r>
      <w:proofErr w:type="gramStart"/>
      <w:r w:rsidRPr="005B675B">
        <w:rPr>
          <w:rFonts w:asciiTheme="majorHAnsi" w:hAnsiTheme="majorHAnsi" w:cstheme="majorHAnsi"/>
          <w:sz w:val="16"/>
          <w:szCs w:val="16"/>
        </w:rPr>
        <w:t>To</w:t>
      </w:r>
      <w:proofErr w:type="gramEnd"/>
      <w:r w:rsidRPr="005B675B">
        <w:rPr>
          <w:rFonts w:asciiTheme="majorHAnsi" w:hAnsiTheme="majorHAnsi" w:cstheme="majorHAnsi"/>
          <w:sz w:val="16"/>
          <w:szCs w:val="16"/>
        </w:rPr>
        <w:t xml:space="preserve"> Strike As A Fundamental Human Right: Recognition And Limitations In International Law” </w:t>
      </w:r>
      <w:proofErr w:type="spellStart"/>
      <w:r w:rsidRPr="005B675B">
        <w:rPr>
          <w:rFonts w:asciiTheme="majorHAnsi" w:hAnsiTheme="majorHAnsi" w:cstheme="majorHAnsi"/>
          <w:sz w:val="16"/>
          <w:szCs w:val="16"/>
        </w:rPr>
        <w:t>Revista</w:t>
      </w:r>
      <w:proofErr w:type="spellEnd"/>
      <w:r w:rsidRPr="005B675B">
        <w:rPr>
          <w:rFonts w:asciiTheme="majorHAnsi" w:hAnsiTheme="majorHAnsi" w:cstheme="majorHAnsi"/>
          <w:sz w:val="16"/>
          <w:szCs w:val="16"/>
        </w:rPr>
        <w:t xml:space="preserve"> </w:t>
      </w:r>
      <w:proofErr w:type="spellStart"/>
      <w:r w:rsidRPr="005B675B">
        <w:rPr>
          <w:rFonts w:asciiTheme="majorHAnsi" w:hAnsiTheme="majorHAnsi" w:cstheme="majorHAnsi"/>
          <w:sz w:val="16"/>
          <w:szCs w:val="16"/>
        </w:rPr>
        <w:t>Chilena</w:t>
      </w:r>
      <w:proofErr w:type="spellEnd"/>
      <w:r w:rsidRPr="005B675B">
        <w:rPr>
          <w:rFonts w:asciiTheme="majorHAnsi" w:hAnsiTheme="majorHAnsi" w:cstheme="majorHAnsi"/>
          <w:sz w:val="16"/>
          <w:szCs w:val="16"/>
        </w:rPr>
        <w:t xml:space="preserve"> de Derecho, vol. 44, </w:t>
      </w:r>
      <w:proofErr w:type="spellStart"/>
      <w:r w:rsidRPr="005B675B">
        <w:rPr>
          <w:rFonts w:asciiTheme="majorHAnsi" w:hAnsiTheme="majorHAnsi" w:cstheme="majorHAnsi"/>
          <w:sz w:val="16"/>
          <w:szCs w:val="16"/>
        </w:rPr>
        <w:t>núm</w:t>
      </w:r>
      <w:proofErr w:type="spellEnd"/>
      <w:r w:rsidRPr="005B675B">
        <w:rPr>
          <w:rFonts w:asciiTheme="majorHAnsi" w:hAnsiTheme="majorHAnsi" w:cstheme="majorHAnsi"/>
          <w:sz w:val="16"/>
          <w:szCs w:val="16"/>
        </w:rPr>
        <w:t xml:space="preserve">. 3, 2017, pp. 781-804 </w:t>
      </w:r>
      <w:hyperlink r:id="rId21" w:history="1">
        <w:r w:rsidRPr="005B675B">
          <w:rPr>
            <w:rStyle w:val="Hyperlink"/>
            <w:rFonts w:asciiTheme="majorHAnsi" w:hAnsiTheme="majorHAnsi" w:cstheme="majorHAnsi"/>
            <w:sz w:val="16"/>
            <w:szCs w:val="16"/>
          </w:rPr>
          <w:t>https://www.redalyc.org/articulo.oa?id=177054481008</w:t>
        </w:r>
      </w:hyperlink>
      <w:r w:rsidRPr="005B675B">
        <w:rPr>
          <w:rFonts w:asciiTheme="majorHAnsi" w:hAnsiTheme="majorHAnsi" w:cstheme="majorHAnsi"/>
          <w:sz w:val="16"/>
          <w:szCs w:val="16"/>
        </w:rPr>
        <w:t>]</w:t>
      </w:r>
    </w:p>
    <w:p w14:paraId="15783F30" w14:textId="77777777" w:rsidR="005B675B" w:rsidRPr="005B675B" w:rsidRDefault="005B675B" w:rsidP="005B675B">
      <w:pPr>
        <w:rPr>
          <w:rFonts w:asciiTheme="majorHAnsi" w:hAnsiTheme="majorHAnsi" w:cstheme="majorHAnsi"/>
        </w:rPr>
      </w:pPr>
    </w:p>
    <w:p w14:paraId="411CE37D" w14:textId="77777777" w:rsidR="005B675B" w:rsidRPr="005B675B" w:rsidRDefault="005B675B" w:rsidP="005B675B">
      <w:pPr>
        <w:rPr>
          <w:rFonts w:asciiTheme="majorHAnsi" w:hAnsiTheme="majorHAnsi" w:cstheme="majorHAnsi"/>
          <w:sz w:val="12"/>
        </w:rPr>
      </w:pPr>
      <w:r w:rsidRPr="005B675B">
        <w:rPr>
          <w:rFonts w:asciiTheme="majorHAnsi" w:hAnsiTheme="majorHAnsi" w:cstheme="majorHAnsi"/>
          <w:sz w:val="12"/>
        </w:rPr>
        <w:t xml:space="preserve">“In the light of Demir and </w:t>
      </w:r>
      <w:proofErr w:type="spellStart"/>
      <w:r w:rsidRPr="005B675B">
        <w:rPr>
          <w:rFonts w:asciiTheme="majorHAnsi" w:hAnsiTheme="majorHAnsi" w:cstheme="majorHAnsi"/>
          <w:sz w:val="12"/>
        </w:rPr>
        <w:t>Baykara</w:t>
      </w:r>
      <w:proofErr w:type="spellEnd"/>
      <w:r w:rsidRPr="005B675B">
        <w:rPr>
          <w:rFonts w:asciiTheme="majorHAnsi" w:hAnsiTheme="majorHAnsi" w:cstheme="majorHAnsi"/>
          <w:sz w:val="12"/>
        </w:rPr>
        <w:t xml:space="preserve">, cited above, </w:t>
      </w:r>
      <w:r w:rsidRPr="005B675B">
        <w:rPr>
          <w:rStyle w:val="StyleUnderline"/>
          <w:rFonts w:asciiTheme="majorHAnsi" w:hAnsiTheme="majorHAnsi" w:cstheme="majorHAnsi"/>
        </w:rPr>
        <w:t xml:space="preserve">the </w:t>
      </w:r>
      <w:r w:rsidRPr="005B675B">
        <w:rPr>
          <w:rStyle w:val="StyleUnderline"/>
          <w:rFonts w:asciiTheme="majorHAnsi" w:hAnsiTheme="majorHAnsi" w:cstheme="majorHAnsi"/>
          <w:highlight w:val="cyan"/>
        </w:rPr>
        <w:t>right of association of workers includes</w:t>
      </w:r>
      <w:r w:rsidRPr="005B675B">
        <w:rPr>
          <w:rStyle w:val="StyleUnderline"/>
          <w:rFonts w:asciiTheme="majorHAnsi" w:hAnsiTheme="majorHAnsi" w:cstheme="majorHAnsi"/>
        </w:rPr>
        <w:t xml:space="preserve"> the following </w:t>
      </w:r>
      <w:r w:rsidRPr="005B675B">
        <w:rPr>
          <w:rStyle w:val="StyleUnderline"/>
          <w:rFonts w:asciiTheme="majorHAnsi" w:hAnsiTheme="majorHAnsi" w:cstheme="majorHAnsi"/>
          <w:highlight w:val="cyan"/>
        </w:rPr>
        <w:t>essential elements</w:t>
      </w:r>
      <w:r w:rsidRPr="005B675B">
        <w:rPr>
          <w:rStyle w:val="StyleUnderline"/>
          <w:rFonts w:asciiTheme="majorHAnsi" w:hAnsiTheme="majorHAnsi" w:cstheme="majorHAnsi"/>
        </w:rPr>
        <w:t xml:space="preserve">: the </w:t>
      </w:r>
      <w:r w:rsidRPr="005B675B">
        <w:rPr>
          <w:rStyle w:val="StyleUnderline"/>
          <w:rFonts w:asciiTheme="majorHAnsi" w:hAnsiTheme="majorHAnsi" w:cstheme="majorHAnsi"/>
          <w:highlight w:val="cyan"/>
        </w:rPr>
        <w:t>right to form and join a trade union</w:t>
      </w:r>
      <w:r w:rsidRPr="005B675B">
        <w:rPr>
          <w:rStyle w:val="StyleUnderline"/>
          <w:rFonts w:asciiTheme="majorHAnsi" w:hAnsiTheme="majorHAnsi" w:cstheme="majorHAnsi"/>
        </w:rPr>
        <w:t>,</w:t>
      </w:r>
      <w:r w:rsidRPr="005B675B">
        <w:rPr>
          <w:rFonts w:asciiTheme="majorHAnsi" w:hAnsiTheme="majorHAnsi" w:cstheme="majorHAnsi"/>
          <w:sz w:val="12"/>
        </w:rPr>
        <w:t xml:space="preserve"> the prohibition of closed-shop agreements, </w:t>
      </w:r>
      <w:r w:rsidRPr="005B675B">
        <w:rPr>
          <w:rStyle w:val="StyleUnderline"/>
          <w:rFonts w:asciiTheme="majorHAnsi" w:hAnsiTheme="majorHAnsi" w:cstheme="majorHAnsi"/>
        </w:rPr>
        <w:t xml:space="preserve">the </w:t>
      </w:r>
      <w:r w:rsidRPr="005B675B">
        <w:rPr>
          <w:rStyle w:val="StyleUnderline"/>
          <w:rFonts w:asciiTheme="majorHAnsi" w:hAnsiTheme="majorHAnsi" w:cstheme="majorHAnsi"/>
          <w:highlight w:val="cyan"/>
        </w:rPr>
        <w:t>right to bargain collectively with the employer</w:t>
      </w:r>
      <w:r w:rsidRPr="005B675B">
        <w:rPr>
          <w:rStyle w:val="StyleUnderline"/>
          <w:rFonts w:asciiTheme="majorHAnsi" w:hAnsiTheme="majorHAnsi" w:cstheme="majorHAnsi"/>
        </w:rPr>
        <w:t xml:space="preserve"> and the </w:t>
      </w:r>
      <w:r w:rsidRPr="005B675B">
        <w:rPr>
          <w:rStyle w:val="StyleUnderline"/>
          <w:rFonts w:asciiTheme="majorHAnsi" w:hAnsiTheme="majorHAnsi" w:cstheme="majorHAnsi"/>
          <w:highlight w:val="cyan"/>
        </w:rPr>
        <w:t>right for a trade union</w:t>
      </w:r>
      <w:r w:rsidRPr="005B675B">
        <w:rPr>
          <w:rStyle w:val="StyleUnderline"/>
          <w:rFonts w:asciiTheme="majorHAnsi" w:hAnsiTheme="majorHAnsi" w:cstheme="majorHAnsi"/>
        </w:rPr>
        <w:t xml:space="preserve"> to seek to </w:t>
      </w:r>
      <w:r w:rsidRPr="005B675B">
        <w:rPr>
          <w:rStyle w:val="StyleUnderline"/>
          <w:rFonts w:asciiTheme="majorHAnsi" w:hAnsiTheme="majorHAnsi" w:cstheme="majorHAnsi"/>
          <w:highlight w:val="cyan"/>
        </w:rPr>
        <w:t>persuade the employer</w:t>
      </w:r>
      <w:r w:rsidRPr="005B675B">
        <w:rPr>
          <w:rStyle w:val="StyleUnderline"/>
          <w:rFonts w:asciiTheme="majorHAnsi" w:hAnsiTheme="majorHAnsi" w:cstheme="majorHAnsi"/>
        </w:rPr>
        <w:t xml:space="preserve"> to hear what it has to say on behalf of its members. </w:t>
      </w:r>
      <w:r w:rsidRPr="005B675B">
        <w:rPr>
          <w:rStyle w:val="StyleUnderline"/>
          <w:rFonts w:asciiTheme="majorHAnsi" w:hAnsiTheme="majorHAnsi" w:cstheme="majorHAnsi"/>
          <w:highlight w:val="cyan"/>
        </w:rPr>
        <w:t>In a democratic society</w:t>
      </w:r>
      <w:r w:rsidRPr="005B675B">
        <w:rPr>
          <w:rStyle w:val="StyleUnderline"/>
          <w:rFonts w:asciiTheme="majorHAnsi" w:hAnsiTheme="majorHAnsi" w:cstheme="majorHAnsi"/>
        </w:rPr>
        <w:t>, the ultimate practical “</w:t>
      </w:r>
      <w:r w:rsidRPr="005B675B">
        <w:rPr>
          <w:rStyle w:val="StyleUnderline"/>
          <w:rFonts w:asciiTheme="majorHAnsi" w:hAnsiTheme="majorHAnsi" w:cstheme="majorHAnsi"/>
          <w:highlight w:val="cyan"/>
        </w:rPr>
        <w:t>means to persuade the employer to hear”</w:t>
      </w:r>
      <w:r w:rsidRPr="005B675B">
        <w:rPr>
          <w:rStyle w:val="StyleUnderline"/>
          <w:rFonts w:asciiTheme="majorHAnsi" w:hAnsiTheme="majorHAnsi" w:cstheme="majorHAnsi"/>
        </w:rPr>
        <w:t xml:space="preserve"> the demands of the workers </w:t>
      </w:r>
      <w:proofErr w:type="gramStart"/>
      <w:r w:rsidRPr="005B675B">
        <w:rPr>
          <w:rStyle w:val="StyleUnderline"/>
          <w:rFonts w:asciiTheme="majorHAnsi" w:hAnsiTheme="majorHAnsi" w:cstheme="majorHAnsi"/>
          <w:highlight w:val="cyan"/>
        </w:rPr>
        <w:t>is</w:t>
      </w:r>
      <w:proofErr w:type="gramEnd"/>
      <w:r w:rsidRPr="005B675B">
        <w:rPr>
          <w:rStyle w:val="StyleUnderline"/>
          <w:rFonts w:asciiTheme="majorHAnsi" w:hAnsiTheme="majorHAnsi" w:cstheme="majorHAnsi"/>
          <w:highlight w:val="cyan"/>
        </w:rPr>
        <w:t xml:space="preserve"> obviously strike action.</w:t>
      </w:r>
      <w:r w:rsidRPr="005B675B">
        <w:rPr>
          <w:rStyle w:val="StyleUnderline"/>
          <w:rFonts w:asciiTheme="majorHAnsi" w:hAnsiTheme="majorHAnsi" w:cstheme="majorHAnsi"/>
        </w:rPr>
        <w:t xml:space="preserve"> If </w:t>
      </w:r>
      <w:r w:rsidRPr="005B675B">
        <w:rPr>
          <w:rStyle w:val="StyleUnderline"/>
          <w:rFonts w:asciiTheme="majorHAnsi" w:hAnsiTheme="majorHAnsi" w:cstheme="majorHAnsi"/>
          <w:highlight w:val="cyan"/>
        </w:rPr>
        <w:t>collective action represents the core of the workers’ freedom of association,</w:t>
      </w:r>
      <w:r w:rsidRPr="005B675B">
        <w:rPr>
          <w:rStyle w:val="StyleUnderline"/>
          <w:rFonts w:asciiTheme="majorHAnsi" w:hAnsiTheme="majorHAnsi" w:cstheme="majorHAnsi"/>
        </w:rPr>
        <w:t xml:space="preserve"> strike action is the core of the core</w:t>
      </w:r>
      <w:r w:rsidRPr="005B675B">
        <w:rPr>
          <w:rFonts w:asciiTheme="majorHAnsi" w:hAnsiTheme="majorHAnsi" w:cstheme="majorHAnsi"/>
          <w:sz w:val="12"/>
        </w:rPr>
        <w:t xml:space="preserve">. Indeed, striking predated both unions and collective bargaining. Thus, </w:t>
      </w:r>
      <w:r w:rsidRPr="005B675B">
        <w:rPr>
          <w:rStyle w:val="StyleUnderline"/>
          <w:rFonts w:asciiTheme="majorHAnsi" w:hAnsiTheme="majorHAnsi" w:cstheme="majorHAnsi"/>
        </w:rPr>
        <w:t xml:space="preserve">the taking of strike action </w:t>
      </w:r>
      <w:r w:rsidRPr="005B675B">
        <w:rPr>
          <w:rStyle w:val="StyleUnderline"/>
          <w:rFonts w:asciiTheme="majorHAnsi" w:hAnsiTheme="majorHAnsi" w:cstheme="majorHAnsi"/>
          <w:highlight w:val="cyan"/>
        </w:rPr>
        <w:t>should be accorded the status of an essential element</w:t>
      </w:r>
      <w:r w:rsidRPr="005B675B">
        <w:rPr>
          <w:rFonts w:asciiTheme="majorHAnsi" w:hAnsiTheme="majorHAnsi" w:cstheme="majorHAnsi"/>
          <w:sz w:val="12"/>
        </w:rPr>
        <w:t xml:space="preserve"> of the Article 11 guarantee” 32.</w:t>
      </w:r>
    </w:p>
    <w:p w14:paraId="0C4FFE17"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A right to strike is the foundational aspect of collective workforce power and unionized negotiation. Myall 19</w:t>
      </w:r>
    </w:p>
    <w:p w14:paraId="73D37D5D" w14:textId="77777777" w:rsidR="005B675B" w:rsidRPr="005B675B" w:rsidRDefault="005B675B" w:rsidP="005B675B">
      <w:pPr>
        <w:rPr>
          <w:rFonts w:asciiTheme="majorHAnsi" w:hAnsiTheme="majorHAnsi" w:cstheme="majorHAnsi"/>
        </w:rPr>
      </w:pPr>
      <w:r w:rsidRPr="005B675B">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5B675B">
        <w:rPr>
          <w:rFonts w:asciiTheme="majorHAnsi" w:hAnsiTheme="majorHAnsi" w:cstheme="majorHAnsi"/>
        </w:rPr>
        <w:t>Aanya</w:t>
      </w:r>
      <w:proofErr w:type="spellEnd"/>
    </w:p>
    <w:p w14:paraId="137D3DCB"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 xml:space="preserve">The right to strike would </w:t>
      </w:r>
      <w:r w:rsidRPr="005B675B">
        <w:rPr>
          <w:rStyle w:val="StyleUnderline"/>
          <w:rFonts w:asciiTheme="majorHAnsi" w:hAnsiTheme="majorHAnsi" w:cstheme="majorHAnsi"/>
          <w:highlight w:val="cyan"/>
        </w:rPr>
        <w:t>enable fairer negotiations</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between</w:t>
      </w:r>
      <w:r w:rsidRPr="005B675B">
        <w:rPr>
          <w:rStyle w:val="StyleUnderline"/>
          <w:rFonts w:asciiTheme="majorHAnsi" w:hAnsiTheme="majorHAnsi" w:cstheme="majorHAnsi"/>
        </w:rPr>
        <w:t xml:space="preserve"> public </w:t>
      </w:r>
      <w:r w:rsidRPr="005B675B">
        <w:rPr>
          <w:rStyle w:val="StyleUnderline"/>
          <w:rFonts w:asciiTheme="majorHAnsi" w:hAnsiTheme="majorHAnsi" w:cstheme="majorHAnsi"/>
          <w:highlight w:val="cyan"/>
        </w:rPr>
        <w:t>workers and the government</w:t>
      </w:r>
      <w:r w:rsidRPr="005B675B">
        <w:rPr>
          <w:rStyle w:val="StyleUnderline"/>
          <w:rFonts w:asciiTheme="majorHAnsi" w:hAnsiTheme="majorHAnsi" w:cstheme="majorHAnsi"/>
        </w:rPr>
        <w:t xml:space="preserve">. </w:t>
      </w:r>
      <w:r w:rsidRPr="005B675B">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5B675B">
        <w:rPr>
          <w:rStyle w:val="StyleUnderline"/>
          <w:rFonts w:asciiTheme="majorHAnsi" w:hAnsiTheme="majorHAnsi" w:cstheme="majorHAnsi"/>
          <w:highlight w:val="cyan"/>
        </w:rPr>
        <w:t>Unions support a fairer economy</w:t>
      </w:r>
      <w:r w:rsidRPr="005B675B">
        <w:rPr>
          <w:rStyle w:val="StyleUnderline"/>
          <w:rFonts w:asciiTheme="majorHAnsi" w:hAnsiTheme="majorHAnsi" w:cstheme="majorHAnsi"/>
        </w:rPr>
        <w:t>.</w:t>
      </w:r>
      <w:r w:rsidRPr="005B675B">
        <w:rPr>
          <w:rFonts w:asciiTheme="majorHAnsi" w:hAnsiTheme="majorHAnsi" w:cstheme="majorHAnsi"/>
          <w:sz w:val="16"/>
        </w:rPr>
        <w:t xml:space="preserve"> Periods of </w:t>
      </w:r>
      <w:r w:rsidRPr="005B675B">
        <w:rPr>
          <w:rStyle w:val="StyleUnderline"/>
          <w:rFonts w:asciiTheme="majorHAnsi" w:hAnsiTheme="majorHAnsi" w:cstheme="majorHAnsi"/>
          <w:highlight w:val="cyan"/>
        </w:rPr>
        <w:t>high union membership</w:t>
      </w:r>
      <w:r w:rsidRPr="005B675B">
        <w:rPr>
          <w:rFonts w:asciiTheme="majorHAnsi" w:hAnsiTheme="majorHAnsi" w:cstheme="majorHAnsi"/>
          <w:sz w:val="16"/>
        </w:rPr>
        <w:t xml:space="preserve"> are </w:t>
      </w:r>
      <w:r w:rsidRPr="005B675B">
        <w:rPr>
          <w:rStyle w:val="StyleUnderline"/>
          <w:rFonts w:asciiTheme="majorHAnsi" w:hAnsiTheme="majorHAnsi" w:cstheme="majorHAnsi"/>
          <w:highlight w:val="cyan"/>
        </w:rPr>
        <w:t>associated with lower</w:t>
      </w:r>
      <w:r w:rsidRPr="005B675B">
        <w:rPr>
          <w:rFonts w:asciiTheme="majorHAnsi" w:hAnsiTheme="majorHAnsi" w:cstheme="majorHAnsi"/>
          <w:sz w:val="16"/>
          <w:highlight w:val="cyan"/>
        </w:rPr>
        <w:t xml:space="preserve"> l</w:t>
      </w:r>
      <w:r w:rsidRPr="005B675B">
        <w:rPr>
          <w:rFonts w:asciiTheme="majorHAnsi" w:hAnsiTheme="majorHAnsi" w:cstheme="majorHAnsi"/>
          <w:sz w:val="16"/>
        </w:rPr>
        <w:t xml:space="preserve">evels of </w:t>
      </w:r>
      <w:r w:rsidRPr="005B675B">
        <w:rPr>
          <w:rStyle w:val="StyleUnderline"/>
          <w:rFonts w:asciiTheme="majorHAnsi" w:hAnsiTheme="majorHAnsi" w:cstheme="majorHAnsi"/>
          <w:highlight w:val="cyan"/>
        </w:rPr>
        <w:t>income inequality</w:t>
      </w:r>
      <w:r w:rsidRPr="005B675B">
        <w:rPr>
          <w:rFonts w:asciiTheme="majorHAnsi" w:hAnsiTheme="majorHAnsi" w:cstheme="majorHAnsi"/>
          <w:sz w:val="16"/>
        </w:rPr>
        <w:t xml:space="preserve">, both nationally and in Maine. </w:t>
      </w:r>
      <w:r w:rsidRPr="005B675B">
        <w:rPr>
          <w:rStyle w:val="StyleUnderline"/>
          <w:rFonts w:asciiTheme="majorHAnsi" w:hAnsiTheme="majorHAnsi" w:cstheme="majorHAnsi"/>
          <w:highlight w:val="cyan"/>
        </w:rPr>
        <w:t>Strong unions</w:t>
      </w:r>
      <w:r w:rsidRPr="005B675B">
        <w:rPr>
          <w:rStyle w:val="StyleUnderline"/>
          <w:rFonts w:asciiTheme="majorHAnsi" w:hAnsiTheme="majorHAnsi" w:cstheme="majorHAnsi"/>
        </w:rPr>
        <w:t>,</w:t>
      </w:r>
      <w:r w:rsidRPr="005B675B">
        <w:rPr>
          <w:rFonts w:asciiTheme="majorHAnsi" w:hAnsiTheme="majorHAnsi" w:cstheme="majorHAnsi"/>
          <w:sz w:val="16"/>
        </w:rPr>
        <w:t xml:space="preserve"> including public-sector unions, have a </w:t>
      </w:r>
      <w:r w:rsidRPr="005B675B">
        <w:rPr>
          <w:rStyle w:val="StyleUnderline"/>
          <w:rFonts w:asciiTheme="majorHAnsi" w:hAnsiTheme="majorHAnsi" w:cstheme="majorHAnsi"/>
          <w:highlight w:val="cyan"/>
        </w:rPr>
        <w:t>critical role</w:t>
      </w:r>
      <w:r w:rsidRPr="005B675B">
        <w:rPr>
          <w:rStyle w:val="StyleUnderline"/>
          <w:rFonts w:asciiTheme="majorHAnsi" w:hAnsiTheme="majorHAnsi" w:cstheme="majorHAnsi"/>
        </w:rPr>
        <w:t xml:space="preserve"> to</w:t>
      </w:r>
      <w:r w:rsidRPr="005B675B">
        <w:rPr>
          <w:rFonts w:asciiTheme="majorHAnsi" w:hAnsiTheme="majorHAnsi" w:cstheme="majorHAnsi"/>
          <w:sz w:val="16"/>
        </w:rPr>
        <w:t xml:space="preserve"> play in </w:t>
      </w:r>
      <w:r w:rsidRPr="005B675B">
        <w:rPr>
          <w:rStyle w:val="StyleUnderline"/>
          <w:rFonts w:asciiTheme="majorHAnsi" w:hAnsiTheme="majorHAnsi" w:cstheme="majorHAnsi"/>
          <w:highlight w:val="cyan"/>
        </w:rPr>
        <w:t>rebuilding a strong middle class</w:t>
      </w:r>
      <w:r w:rsidRPr="005B675B">
        <w:rPr>
          <w:rStyle w:val="StyleUnderline"/>
          <w:rFonts w:asciiTheme="majorHAnsi" w:hAnsiTheme="majorHAnsi" w:cstheme="majorHAnsi"/>
        </w:rPr>
        <w:t>.</w:t>
      </w:r>
      <w:r w:rsidRPr="005B675B">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5B675B">
        <w:rPr>
          <w:rStyle w:val="StyleUnderline"/>
          <w:rFonts w:asciiTheme="majorHAnsi" w:hAnsiTheme="majorHAnsi" w:cstheme="majorHAnsi"/>
        </w:rPr>
        <w:t xml:space="preserve">help </w:t>
      </w:r>
      <w:r w:rsidRPr="005B675B">
        <w:rPr>
          <w:rStyle w:val="StyleUnderline"/>
          <w:rFonts w:asciiTheme="majorHAnsi" w:hAnsiTheme="majorHAnsi" w:cstheme="majorHAnsi"/>
          <w:highlight w:val="cyan"/>
        </w:rPr>
        <w:t>combat inequities</w:t>
      </w:r>
      <w:r w:rsidRPr="005B675B">
        <w:rPr>
          <w:rStyle w:val="StyleUnderline"/>
          <w:rFonts w:asciiTheme="majorHAnsi" w:hAnsiTheme="majorHAnsi" w:cstheme="majorHAnsi"/>
        </w:rPr>
        <w:t xml:space="preserve"> </w:t>
      </w:r>
      <w:r w:rsidRPr="005B675B">
        <w:rPr>
          <w:rFonts w:asciiTheme="majorHAnsi" w:hAnsiTheme="majorHAnsi" w:cstheme="majorHAnsi"/>
          <w:sz w:val="16"/>
        </w:rPr>
        <w:t xml:space="preserve">within work places. Women and people of color in unions </w:t>
      </w:r>
      <w:r w:rsidRPr="005B675B">
        <w:rPr>
          <w:rStyle w:val="StyleUnderline"/>
          <w:rFonts w:asciiTheme="majorHAnsi" w:hAnsiTheme="majorHAnsi" w:cstheme="majorHAnsi"/>
        </w:rPr>
        <w:t>face less wage discrimination than</w:t>
      </w:r>
      <w:r w:rsidRPr="005B675B">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5B675B">
        <w:rPr>
          <w:rFonts w:asciiTheme="majorHAnsi" w:hAnsiTheme="majorHAnsi" w:cstheme="majorHAnsi"/>
          <w:sz w:val="16"/>
        </w:rPr>
        <w:t>i</w:t>
      </w:r>
      <w:proofErr w:type="spellEnd"/>
      <w:r w:rsidRPr="005B675B">
        <w:rPr>
          <w:rFonts w:asciiTheme="majorHAnsi" w:hAnsiTheme="majorHAnsi" w:cstheme="majorHAnsi"/>
          <w:sz w:val="16"/>
        </w:rPr>
        <w:t xml:space="preserve">] All of us have a stake in the success of collective bargaining. But </w:t>
      </w:r>
      <w:r w:rsidRPr="005B675B">
        <w:rPr>
          <w:rStyle w:val="Emphasis"/>
          <w:rFonts w:asciiTheme="majorHAnsi" w:hAnsiTheme="majorHAnsi" w:cstheme="majorHAnsi"/>
          <w:highlight w:val="cyan"/>
        </w:rPr>
        <w:t xml:space="preserve">a union without the right to strike loses </w:t>
      </w:r>
      <w:r w:rsidRPr="005B675B">
        <w:rPr>
          <w:rStyle w:val="Emphasis"/>
          <w:rFonts w:asciiTheme="majorHAnsi" w:hAnsiTheme="majorHAnsi" w:cstheme="majorHAnsi"/>
        </w:rPr>
        <w:t xml:space="preserve">much of </w:t>
      </w:r>
      <w:r w:rsidRPr="005B675B">
        <w:rPr>
          <w:rStyle w:val="Emphasis"/>
          <w:rFonts w:asciiTheme="majorHAnsi" w:hAnsiTheme="majorHAnsi" w:cstheme="majorHAnsi"/>
          <w:highlight w:val="cyan"/>
        </w:rPr>
        <w:t>its negotiating power.</w:t>
      </w:r>
      <w:r w:rsidRPr="005B675B">
        <w:rPr>
          <w:rFonts w:asciiTheme="majorHAnsi" w:hAnsiTheme="majorHAnsi" w:cstheme="majorHAnsi"/>
          <w:sz w:val="16"/>
        </w:rPr>
        <w:t xml:space="preserve"> The </w:t>
      </w:r>
      <w:r w:rsidRPr="005B675B">
        <w:rPr>
          <w:rStyle w:val="StyleUnderline"/>
          <w:rFonts w:asciiTheme="majorHAnsi" w:hAnsiTheme="majorHAnsi" w:cstheme="majorHAnsi"/>
          <w:highlight w:val="cyan"/>
        </w:rPr>
        <w:t>right to withdraw</w:t>
      </w:r>
      <w:r w:rsidRPr="005B675B">
        <w:rPr>
          <w:rFonts w:asciiTheme="majorHAnsi" w:hAnsiTheme="majorHAnsi" w:cstheme="majorHAnsi"/>
          <w:sz w:val="16"/>
        </w:rPr>
        <w:t xml:space="preserve"> your </w:t>
      </w:r>
      <w:r w:rsidRPr="005B675B">
        <w:rPr>
          <w:rStyle w:val="StyleUnderline"/>
          <w:rFonts w:asciiTheme="majorHAnsi" w:hAnsiTheme="majorHAnsi" w:cstheme="majorHAnsi"/>
          <w:highlight w:val="cyan"/>
        </w:rPr>
        <w:t>labor is the foundation of collective</w:t>
      </w:r>
      <w:r w:rsidRPr="005B675B">
        <w:rPr>
          <w:rStyle w:val="StyleUnderline"/>
          <w:rFonts w:asciiTheme="majorHAnsi" w:hAnsiTheme="majorHAnsi" w:cstheme="majorHAnsi"/>
        </w:rPr>
        <w:t xml:space="preserve"> worker </w:t>
      </w:r>
      <w:r w:rsidRPr="005B675B">
        <w:rPr>
          <w:rStyle w:val="StyleUnderline"/>
          <w:rFonts w:asciiTheme="majorHAnsi" w:hAnsiTheme="majorHAnsi" w:cstheme="majorHAnsi"/>
          <w:highlight w:val="cyan"/>
        </w:rPr>
        <w:t>action.</w:t>
      </w:r>
      <w:r w:rsidRPr="005B675B">
        <w:rPr>
          <w:rFonts w:asciiTheme="majorHAnsi" w:hAnsiTheme="majorHAnsi" w:cstheme="majorHAnsi"/>
          <w:sz w:val="16"/>
        </w:rPr>
        <w:t xml:space="preserve"> When state employees or teachers are sitting across the negotiating table from their employers, </w:t>
      </w:r>
      <w:r w:rsidRPr="005B675B">
        <w:rPr>
          <w:rStyle w:val="StyleUnderline"/>
          <w:rFonts w:asciiTheme="majorHAnsi" w:hAnsiTheme="majorHAnsi" w:cstheme="majorHAnsi"/>
          <w:highlight w:val="cyan"/>
        </w:rPr>
        <w:t>how much leverage</w:t>
      </w:r>
      <w:r w:rsidRPr="005B675B">
        <w:rPr>
          <w:rStyle w:val="StyleUnderline"/>
          <w:rFonts w:asciiTheme="majorHAnsi" w:hAnsiTheme="majorHAnsi" w:cstheme="majorHAnsi"/>
        </w:rPr>
        <w:t xml:space="preserve"> do they</w:t>
      </w:r>
      <w:r w:rsidRPr="005B675B">
        <w:rPr>
          <w:rFonts w:asciiTheme="majorHAnsi" w:hAnsiTheme="majorHAnsi" w:cstheme="majorHAnsi"/>
          <w:sz w:val="16"/>
        </w:rPr>
        <w:t xml:space="preserve"> really </w:t>
      </w:r>
      <w:r w:rsidRPr="005B675B">
        <w:rPr>
          <w:rStyle w:val="StyleUnderline"/>
          <w:rFonts w:asciiTheme="majorHAnsi" w:hAnsiTheme="majorHAnsi" w:cstheme="majorHAnsi"/>
        </w:rPr>
        <w:t xml:space="preserve">have </w:t>
      </w:r>
      <w:r w:rsidRPr="005B675B">
        <w:rPr>
          <w:rStyle w:val="StyleUnderline"/>
          <w:rFonts w:asciiTheme="majorHAnsi" w:hAnsiTheme="majorHAnsi" w:cstheme="majorHAnsi"/>
          <w:highlight w:val="cyan"/>
        </w:rPr>
        <w:t>when they can</w:t>
      </w:r>
      <w:r w:rsidRPr="005B675B">
        <w:rPr>
          <w:rStyle w:val="StyleUnderline"/>
          <w:rFonts w:asciiTheme="majorHAnsi" w:hAnsiTheme="majorHAnsi" w:cstheme="majorHAnsi"/>
        </w:rPr>
        <w:t xml:space="preserve"> be </w:t>
      </w:r>
      <w:r w:rsidRPr="005B675B">
        <w:rPr>
          <w:rStyle w:val="StyleUnderline"/>
          <w:rFonts w:asciiTheme="majorHAnsi" w:hAnsiTheme="majorHAnsi" w:cstheme="majorHAnsi"/>
          <w:highlight w:val="cyan"/>
        </w:rPr>
        <w:t>made to work without a contract?</w:t>
      </w:r>
      <w:r w:rsidRPr="005B675B">
        <w:rPr>
          <w:rStyle w:val="StyleUnderline"/>
          <w:rFonts w:asciiTheme="majorHAnsi" w:hAnsiTheme="majorHAnsi" w:cstheme="majorHAnsi"/>
        </w:rPr>
        <w:t xml:space="preserve"> </w:t>
      </w:r>
      <w:r w:rsidRPr="005B675B">
        <w:rPr>
          <w:rFonts w:asciiTheme="majorHAnsi" w:hAnsiTheme="majorHAnsi" w:cstheme="majorHAnsi"/>
          <w:sz w:val="16"/>
        </w:rPr>
        <w:t xml:space="preserve">It’s like negotiating the price of a car when the salesman knows you’re going to have to buy it — whatever the final price is. </w:t>
      </w:r>
      <w:r w:rsidRPr="005B675B">
        <w:rPr>
          <w:rStyle w:val="StyleUnderline"/>
          <w:rFonts w:asciiTheme="majorHAnsi" w:hAnsiTheme="majorHAnsi" w:cstheme="majorHAnsi"/>
          <w:highlight w:val="cyan"/>
        </w:rPr>
        <w:t>Research confirms</w:t>
      </w:r>
      <w:r w:rsidRPr="005B675B">
        <w:rPr>
          <w:rStyle w:val="StyleUnderline"/>
          <w:rFonts w:asciiTheme="majorHAnsi" w:hAnsiTheme="majorHAnsi" w:cstheme="majorHAnsi"/>
        </w:rPr>
        <w:t xml:space="preserve"> that public-sector </w:t>
      </w:r>
      <w:r w:rsidRPr="005B675B">
        <w:rPr>
          <w:rStyle w:val="StyleUnderline"/>
          <w:rFonts w:asciiTheme="majorHAnsi" w:hAnsiTheme="majorHAnsi" w:cstheme="majorHAnsi"/>
          <w:highlight w:val="cyan"/>
        </w:rPr>
        <w:t>unions are less effective without the right to strike</w:t>
      </w:r>
      <w:r w:rsidRPr="005B675B">
        <w:rPr>
          <w:rStyle w:val="StyleUnderline"/>
          <w:rFonts w:asciiTheme="majorHAnsi" w:hAnsiTheme="majorHAnsi" w:cstheme="majorHAnsi"/>
        </w:rPr>
        <w:t>.</w:t>
      </w:r>
      <w:r w:rsidRPr="005B675B">
        <w:rPr>
          <w:rFonts w:asciiTheme="majorHAnsi" w:hAnsiTheme="majorHAnsi" w:cstheme="majorHAnsi"/>
          <w:sz w:val="16"/>
        </w:rPr>
        <w:t xml:space="preserve"> Public </w:t>
      </w:r>
      <w:r w:rsidRPr="005B675B">
        <w:rPr>
          <w:rStyle w:val="StyleUnderline"/>
          <w:rFonts w:asciiTheme="majorHAnsi" w:hAnsiTheme="majorHAnsi" w:cstheme="majorHAnsi"/>
        </w:rPr>
        <w:t xml:space="preserve">employees with a right to strike </w:t>
      </w:r>
      <w:r w:rsidRPr="005B675B">
        <w:rPr>
          <w:rStyle w:val="StyleUnderline"/>
          <w:rFonts w:asciiTheme="majorHAnsi" w:hAnsiTheme="majorHAnsi" w:cstheme="majorHAnsi"/>
          <w:highlight w:val="cyan"/>
        </w:rPr>
        <w:t>earn</w:t>
      </w:r>
      <w:r w:rsidRPr="005B675B">
        <w:rPr>
          <w:rStyle w:val="StyleUnderline"/>
          <w:rFonts w:asciiTheme="majorHAnsi" w:hAnsiTheme="majorHAnsi" w:cstheme="majorHAnsi"/>
        </w:rPr>
        <w:t xml:space="preserve"> between 2 percent and </w:t>
      </w:r>
      <w:r w:rsidRPr="005B675B">
        <w:rPr>
          <w:rStyle w:val="StyleUnderline"/>
          <w:rFonts w:asciiTheme="majorHAnsi" w:hAnsiTheme="majorHAnsi" w:cstheme="majorHAnsi"/>
          <w:highlight w:val="cyan"/>
        </w:rPr>
        <w:t>5 percent more</w:t>
      </w:r>
      <w:r w:rsidRPr="005B675B">
        <w:rPr>
          <w:rFonts w:asciiTheme="majorHAnsi" w:hAnsiTheme="majorHAnsi" w:cstheme="majorHAnsi"/>
          <w:sz w:val="16"/>
        </w:rPr>
        <w:t xml:space="preserve"> than those without it.[ii] While that’s a meaningful increase for those workers, it also </w:t>
      </w:r>
      <w:r w:rsidRPr="005B675B">
        <w:rPr>
          <w:rStyle w:val="StyleUnderline"/>
          <w:rFonts w:asciiTheme="majorHAnsi" w:hAnsiTheme="majorHAnsi" w:cstheme="majorHAnsi"/>
        </w:rPr>
        <w:t xml:space="preserve">should </w:t>
      </w:r>
      <w:r w:rsidRPr="005B675B">
        <w:rPr>
          <w:rStyle w:val="StyleUnderline"/>
          <w:rFonts w:asciiTheme="majorHAnsi" w:hAnsiTheme="majorHAnsi" w:cstheme="majorHAnsi"/>
          <w:highlight w:val="cyan"/>
        </w:rPr>
        <w:t xml:space="preserve">assuage </w:t>
      </w:r>
      <w:r w:rsidRPr="005B675B">
        <w:rPr>
          <w:rStyle w:val="StyleUnderline"/>
          <w:rFonts w:asciiTheme="majorHAnsi" w:hAnsiTheme="majorHAnsi" w:cstheme="majorHAnsi"/>
        </w:rPr>
        <w:t>any</w:t>
      </w:r>
      <w:r w:rsidRPr="005B675B">
        <w:rPr>
          <w:rStyle w:val="StyleUnderline"/>
          <w:rFonts w:asciiTheme="majorHAnsi" w:hAnsiTheme="majorHAnsi" w:cstheme="majorHAnsi"/>
          <w:highlight w:val="cyan"/>
        </w:rPr>
        <w:t xml:space="preserve"> fears</w:t>
      </w:r>
      <w:r w:rsidRPr="005B675B">
        <w:rPr>
          <w:rFonts w:asciiTheme="majorHAnsi" w:hAnsiTheme="majorHAnsi" w:cstheme="majorHAnsi"/>
          <w:sz w:val="16"/>
        </w:rPr>
        <w:t xml:space="preserve"> that a right to strike </w:t>
      </w:r>
      <w:r w:rsidRPr="005B675B">
        <w:rPr>
          <w:rStyle w:val="StyleUnderline"/>
          <w:rFonts w:asciiTheme="majorHAnsi" w:hAnsiTheme="majorHAnsi" w:cstheme="majorHAnsi"/>
          <w:highlight w:val="cyan"/>
        </w:rPr>
        <w:t>would lead to excessive pay increases</w:t>
      </w:r>
      <w:r w:rsidRPr="005B675B">
        <w:rPr>
          <w:rStyle w:val="StyleUnderline"/>
          <w:rFonts w:asciiTheme="majorHAnsi" w:hAnsiTheme="majorHAnsi" w:cstheme="majorHAnsi"/>
        </w:rPr>
        <w:t xml:space="preserve"> or employees abusing</w:t>
      </w:r>
      <w:r w:rsidRPr="005B675B">
        <w:rPr>
          <w:rFonts w:asciiTheme="majorHAnsi" w:hAnsiTheme="majorHAnsi" w:cstheme="majorHAnsi"/>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5B675B">
        <w:rPr>
          <w:rStyle w:val="StyleUnderline"/>
          <w:rFonts w:asciiTheme="majorHAnsi" w:hAnsiTheme="majorHAnsi" w:cstheme="majorHAnsi"/>
          <w:highlight w:val="cyan"/>
        </w:rPr>
        <w:t>strengthen</w:t>
      </w:r>
      <w:r w:rsidRPr="005B675B">
        <w:rPr>
          <w:rStyle w:val="StyleUnderline"/>
          <w:rFonts w:asciiTheme="majorHAnsi" w:hAnsiTheme="majorHAnsi" w:cstheme="majorHAnsi"/>
        </w:rPr>
        <w:t xml:space="preserve"> the </w:t>
      </w:r>
      <w:r w:rsidRPr="005B675B">
        <w:rPr>
          <w:rStyle w:val="StyleUnderline"/>
          <w:rFonts w:asciiTheme="majorHAnsi" w:hAnsiTheme="majorHAnsi" w:cstheme="majorHAnsi"/>
          <w:highlight w:val="cyan"/>
        </w:rPr>
        <w:t>ability</w:t>
      </w:r>
      <w:r w:rsidRPr="005B675B">
        <w:rPr>
          <w:rFonts w:asciiTheme="majorHAnsi" w:hAnsiTheme="majorHAnsi" w:cstheme="majorHAnsi"/>
          <w:sz w:val="16"/>
        </w:rPr>
        <w:t xml:space="preserve"> of Maine’s public-sector workers </w:t>
      </w:r>
      <w:r w:rsidRPr="005B675B">
        <w:rPr>
          <w:rStyle w:val="StyleUnderline"/>
          <w:rFonts w:asciiTheme="majorHAnsi" w:hAnsiTheme="majorHAnsi" w:cstheme="majorHAnsi"/>
          <w:highlight w:val="cyan"/>
        </w:rPr>
        <w:t>to negotiate,</w:t>
      </w:r>
      <w:r w:rsidRPr="005B675B">
        <w:rPr>
          <w:rStyle w:val="StyleUnderline"/>
          <w:rFonts w:asciiTheme="majorHAnsi" w:hAnsiTheme="majorHAnsi" w:cstheme="majorHAnsi"/>
        </w:rPr>
        <w:t xml:space="preserve"> resulting in </w:t>
      </w:r>
      <w:r w:rsidRPr="005B675B">
        <w:rPr>
          <w:rStyle w:val="StyleUnderline"/>
          <w:rFonts w:asciiTheme="majorHAnsi" w:hAnsiTheme="majorHAnsi" w:cstheme="majorHAnsi"/>
          <w:highlight w:val="cyan"/>
        </w:rPr>
        <w:t>higher wagers</w:t>
      </w:r>
      <w:r w:rsidRPr="005B675B">
        <w:rPr>
          <w:rStyle w:val="StyleUnderline"/>
          <w:rFonts w:asciiTheme="majorHAnsi" w:hAnsiTheme="majorHAnsi" w:cstheme="majorHAnsi"/>
        </w:rPr>
        <w:t>,</w:t>
      </w:r>
      <w:r w:rsidRPr="005B675B">
        <w:rPr>
          <w:rFonts w:asciiTheme="majorHAnsi" w:hAnsiTheme="majorHAnsi" w:cstheme="majorHAnsi"/>
          <w:sz w:val="16"/>
        </w:rPr>
        <w:t xml:space="preserve"> a more level playing field, and a fairer economy for all of us.</w:t>
      </w:r>
    </w:p>
    <w:p w14:paraId="7E256BD4" w14:textId="77777777" w:rsidR="00897E60" w:rsidRPr="005B675B" w:rsidRDefault="00897E60" w:rsidP="00897E60">
      <w:pPr>
        <w:shd w:val="clear" w:color="auto" w:fill="FFFFFF"/>
        <w:spacing w:after="200"/>
        <w:rPr>
          <w:rFonts w:asciiTheme="majorHAnsi" w:eastAsia="Times New Roman" w:hAnsiTheme="majorHAnsi" w:cstheme="majorHAnsi"/>
          <w:color w:val="282828"/>
          <w:sz w:val="24"/>
          <w:u w:val="single"/>
          <w:shd w:val="clear" w:color="auto" w:fill="FFFF00"/>
        </w:rPr>
      </w:pPr>
    </w:p>
    <w:p w14:paraId="53BDD1B5" w14:textId="48ABDAAD" w:rsidR="00897E60" w:rsidRPr="005B675B" w:rsidRDefault="00897E60" w:rsidP="00897E60">
      <w:pPr>
        <w:shd w:val="clear" w:color="auto" w:fill="FFFFFF"/>
        <w:rPr>
          <w:rFonts w:asciiTheme="majorHAnsi" w:eastAsia="Times New Roman" w:hAnsiTheme="majorHAnsi" w:cstheme="majorHAnsi"/>
          <w:sz w:val="24"/>
        </w:rPr>
      </w:pPr>
    </w:p>
    <w:p w14:paraId="3422F894" w14:textId="77777777" w:rsidR="00897E60" w:rsidRPr="005B675B" w:rsidRDefault="00897E60" w:rsidP="00897E60">
      <w:pPr>
        <w:pStyle w:val="Heading4"/>
        <w:rPr>
          <w:rFonts w:asciiTheme="majorHAnsi" w:eastAsia="Times New Roman" w:hAnsiTheme="majorHAnsi" w:cstheme="majorHAnsi"/>
        </w:rPr>
      </w:pPr>
      <w:r w:rsidRPr="005B675B">
        <w:rPr>
          <w:rFonts w:asciiTheme="majorHAnsi" w:eastAsia="Times New Roman" w:hAnsiTheme="majorHAnsi" w:cstheme="majorHAnsi"/>
        </w:rPr>
        <w:t>Subpoint 2- Federal law creates conditions on the right to strike - it prohibits government workers from striking, which allows involuntary servitude</w:t>
      </w:r>
    </w:p>
    <w:p w14:paraId="3CA707DA" w14:textId="77777777" w:rsidR="00897E60" w:rsidRPr="005B675B" w:rsidRDefault="00897E60" w:rsidP="00897E60">
      <w:pPr>
        <w:shd w:val="clear" w:color="auto" w:fill="FFFFFF"/>
        <w:rPr>
          <w:rFonts w:asciiTheme="majorHAnsi" w:eastAsia="Times New Roman" w:hAnsiTheme="majorHAnsi" w:cstheme="majorHAnsi"/>
          <w:sz w:val="24"/>
        </w:rPr>
      </w:pPr>
      <w:r w:rsidRPr="005B675B">
        <w:rPr>
          <w:rStyle w:val="Style13ptBold"/>
          <w:rFonts w:asciiTheme="majorHAnsi" w:hAnsiTheme="majorHAnsi" w:cstheme="majorHAnsi"/>
        </w:rPr>
        <w:t>Berman, 2019 - Staff writer for The Atlantic</w:t>
      </w:r>
      <w:r w:rsidRPr="005B675B">
        <w:rPr>
          <w:rFonts w:asciiTheme="majorHAnsi" w:eastAsia="Times New Roman" w:hAnsiTheme="majorHAnsi" w:cstheme="majorHAnsi"/>
          <w:b/>
          <w:bCs/>
          <w:color w:val="282828"/>
          <w:sz w:val="24"/>
        </w:rPr>
        <w:t>.</w:t>
      </w:r>
      <w:r w:rsidRPr="005B675B">
        <w:rPr>
          <w:rFonts w:asciiTheme="majorHAnsi" w:eastAsia="Times New Roman" w:hAnsiTheme="majorHAnsi" w:cstheme="majorHAnsi"/>
          <w:color w:val="282828"/>
          <w:sz w:val="24"/>
        </w:rPr>
        <w:t xml:space="preserve"> </w:t>
      </w:r>
      <w:r w:rsidRPr="005B675B">
        <w:rPr>
          <w:rFonts w:asciiTheme="majorHAnsi" w:eastAsia="Times New Roman" w:hAnsiTheme="majorHAnsi" w:cstheme="majorHAnsi"/>
          <w:color w:val="282828"/>
          <w:sz w:val="16"/>
          <w:szCs w:val="16"/>
        </w:rPr>
        <w:t xml:space="preserve">[Russel “Why Federal Workers still have to show up even if </w:t>
      </w:r>
      <w:proofErr w:type="spellStart"/>
      <w:proofErr w:type="gramStart"/>
      <w:r w:rsidRPr="005B675B">
        <w:rPr>
          <w:rFonts w:asciiTheme="majorHAnsi" w:eastAsia="Times New Roman" w:hAnsiTheme="majorHAnsi" w:cstheme="majorHAnsi"/>
          <w:color w:val="282828"/>
          <w:sz w:val="16"/>
          <w:szCs w:val="16"/>
        </w:rPr>
        <w:t>their</w:t>
      </w:r>
      <w:proofErr w:type="spellEnd"/>
      <w:proofErr w:type="gramEnd"/>
      <w:r w:rsidRPr="005B675B">
        <w:rPr>
          <w:rFonts w:asciiTheme="majorHAnsi" w:eastAsia="Times New Roman" w:hAnsiTheme="majorHAnsi" w:cstheme="majorHAnsi"/>
          <w:color w:val="282828"/>
          <w:sz w:val="16"/>
          <w:szCs w:val="16"/>
        </w:rPr>
        <w:t xml:space="preserve"> not being paid”, JANUARY 9, 2019,https://www.theatlantic.com/politics/archive/2019/01/shutdown-federal-workers-cant-strike/579793/]] </w:t>
      </w:r>
    </w:p>
    <w:p w14:paraId="6EE517F9" w14:textId="77777777" w:rsidR="00897E60" w:rsidRPr="005B675B" w:rsidRDefault="00897E60" w:rsidP="00897E60">
      <w:pPr>
        <w:shd w:val="clear" w:color="auto" w:fill="FFFFFF"/>
        <w:rPr>
          <w:rFonts w:asciiTheme="majorHAnsi" w:eastAsia="Times New Roman" w:hAnsiTheme="majorHAnsi" w:cstheme="majorHAnsi"/>
          <w:sz w:val="24"/>
        </w:rPr>
      </w:pPr>
      <w:r w:rsidRPr="005B675B">
        <w:rPr>
          <w:rFonts w:asciiTheme="majorHAnsi" w:eastAsia="Times New Roman" w:hAnsiTheme="majorHAnsi" w:cstheme="majorHAnsi"/>
          <w:sz w:val="24"/>
        </w:rPr>
        <w:t> </w:t>
      </w:r>
    </w:p>
    <w:p w14:paraId="65D5AD3B" w14:textId="384BCB7C" w:rsidR="00897E60" w:rsidRPr="005B675B" w:rsidRDefault="00897E60" w:rsidP="00897E60">
      <w:pPr>
        <w:shd w:val="clear" w:color="auto" w:fill="FFFFFF"/>
        <w:spacing w:after="200"/>
        <w:rPr>
          <w:rFonts w:asciiTheme="majorHAnsi" w:eastAsia="Times New Roman" w:hAnsiTheme="majorHAnsi" w:cstheme="majorHAnsi"/>
          <w:color w:val="282828"/>
          <w:sz w:val="24"/>
          <w:u w:val="single"/>
          <w:shd w:val="clear" w:color="auto" w:fill="FFFF00"/>
        </w:rPr>
      </w:pPr>
      <w:r w:rsidRPr="005B675B">
        <w:rPr>
          <w:rFonts w:asciiTheme="majorHAnsi" w:eastAsia="Times New Roman" w:hAnsiTheme="majorHAnsi" w:cstheme="majorHAnsi"/>
          <w:color w:val="282828"/>
          <w:sz w:val="16"/>
          <w:szCs w:val="16"/>
        </w:rPr>
        <w:t xml:space="preserve">Faced with a potentially indefinite shutdown, the unions have turned to the courts for relief. The American Federation of Government Employees has filed a lawsuit against the Trump administration alleging that by requiring employees to work without pay, the government is in violation of </w:t>
      </w:r>
      <w:r w:rsidRPr="005B675B">
        <w:rPr>
          <w:rFonts w:asciiTheme="majorHAnsi" w:eastAsia="Times New Roman" w:hAnsiTheme="majorHAnsi" w:cstheme="majorHAnsi"/>
          <w:color w:val="282828"/>
          <w:sz w:val="26"/>
          <w:szCs w:val="26"/>
          <w:u w:val="single"/>
          <w:shd w:val="clear" w:color="auto" w:fill="FFFF00"/>
        </w:rPr>
        <w:t>the Fair Labor Standards Act</w:t>
      </w:r>
      <w:r w:rsidRPr="005B675B">
        <w:rPr>
          <w:rFonts w:asciiTheme="majorHAnsi" w:eastAsia="Times New Roman" w:hAnsiTheme="majorHAnsi" w:cstheme="majorHAnsi"/>
          <w:color w:val="282828"/>
          <w:sz w:val="16"/>
          <w:szCs w:val="16"/>
        </w:rPr>
        <w:t xml:space="preserve">, a 1938 law that mandates a minimum wage and overtime pay both to public- and private-sector workers. Another federal labor group, the National Treasury Employees Union, has filed a similar </w:t>
      </w:r>
      <w:proofErr w:type="spellStart"/>
      <w:r w:rsidRPr="005B675B">
        <w:rPr>
          <w:rFonts w:asciiTheme="majorHAnsi" w:eastAsia="Times New Roman" w:hAnsiTheme="majorHAnsi" w:cstheme="majorHAnsi"/>
          <w:color w:val="282828"/>
          <w:sz w:val="16"/>
          <w:szCs w:val="16"/>
        </w:rPr>
        <w:t>suit.The</w:t>
      </w:r>
      <w:proofErr w:type="spellEnd"/>
      <w:r w:rsidRPr="005B675B">
        <w:rPr>
          <w:rFonts w:asciiTheme="majorHAnsi" w:eastAsia="Times New Roman" w:hAnsiTheme="majorHAnsi" w:cstheme="majorHAnsi"/>
          <w:color w:val="282828"/>
          <w:sz w:val="16"/>
          <w:szCs w:val="16"/>
        </w:rPr>
        <w:t xml:space="preserve"> unions are also holding rallies, highlighting the impact of the shutdown on federal workers who live paycheck to paycheck, and publicly urging Trump and congressional leaders to come to an agreement that reopens the government. That, however, is about as far as they’ll go to protest the </w:t>
      </w:r>
      <w:proofErr w:type="spellStart"/>
      <w:r w:rsidRPr="005B675B">
        <w:rPr>
          <w:rFonts w:asciiTheme="majorHAnsi" w:eastAsia="Times New Roman" w:hAnsiTheme="majorHAnsi" w:cstheme="majorHAnsi"/>
          <w:color w:val="282828"/>
          <w:sz w:val="16"/>
          <w:szCs w:val="16"/>
        </w:rPr>
        <w:t>shutdown.Despite</w:t>
      </w:r>
      <w:proofErr w:type="spellEnd"/>
      <w:r w:rsidRPr="005B675B">
        <w:rPr>
          <w:rFonts w:asciiTheme="majorHAnsi" w:eastAsia="Times New Roman" w:hAnsiTheme="majorHAnsi" w:cstheme="majorHAnsi"/>
          <w:color w:val="282828"/>
          <w:sz w:val="16"/>
          <w:szCs w:val="16"/>
        </w:rPr>
        <w:t xml:space="preserve"> taking the government to court, neither union is encouraging its members to take part in any kind of work stoppage. “We encourage everyone who is being told to come to work to go to work,” Simon told me. “We are never going to advocate for something that’s illegal.” As for reports of higher levels of sick calls by TSA agents, Simon said: “We aren’t coordinating that. We aren’t condoning that, and we don’t even really think it’s happening. We think it’s been greatly exaggerated in the press.” Federal employees generally haven’t tested the prohibition on strikes since President Ronald Reagan famously fired more than 11,000 air-traffic controllers who refused his order to return to work during contract talks in 1981. The controllers walked out in demand of higher pay and a shorter workweek. Federal workers have never staged a mass walkout to protest the lack of pay during a shutdown. But even in that circumstance, the anti-strike law would probably hold up, said Zachary </w:t>
      </w:r>
      <w:proofErr w:type="spellStart"/>
      <w:r w:rsidRPr="005B675B">
        <w:rPr>
          <w:rFonts w:asciiTheme="majorHAnsi" w:eastAsia="Times New Roman" w:hAnsiTheme="majorHAnsi" w:cstheme="majorHAnsi"/>
          <w:color w:val="282828"/>
          <w:sz w:val="16"/>
          <w:szCs w:val="16"/>
        </w:rPr>
        <w:t>Henige</w:t>
      </w:r>
      <w:proofErr w:type="spellEnd"/>
      <w:r w:rsidRPr="005B675B">
        <w:rPr>
          <w:rFonts w:asciiTheme="majorHAnsi" w:eastAsia="Times New Roman" w:hAnsiTheme="majorHAnsi" w:cstheme="majorHAnsi"/>
          <w:color w:val="282828"/>
          <w:sz w:val="16"/>
          <w:szCs w:val="16"/>
        </w:rPr>
        <w:t xml:space="preserve">, an attorney representing two federal employees in their lawsuit </w:t>
      </w:r>
      <w:proofErr w:type="spellStart"/>
      <w:r w:rsidRPr="005B675B">
        <w:rPr>
          <w:rFonts w:asciiTheme="majorHAnsi" w:eastAsia="Times New Roman" w:hAnsiTheme="majorHAnsi" w:cstheme="majorHAnsi"/>
          <w:color w:val="282828"/>
          <w:sz w:val="16"/>
          <w:szCs w:val="16"/>
        </w:rPr>
        <w:t>agains</w:t>
      </w:r>
      <w:proofErr w:type="spellEnd"/>
      <w:r w:rsidRPr="005B675B">
        <w:rPr>
          <w:rFonts w:asciiTheme="majorHAnsi" w:eastAsia="Times New Roman" w:hAnsiTheme="majorHAnsi" w:cstheme="majorHAnsi"/>
          <w:color w:val="282828"/>
          <w:sz w:val="16"/>
          <w:szCs w:val="16"/>
        </w:rPr>
        <w:t xml:space="preserve"> the government over the current </w:t>
      </w:r>
      <w:proofErr w:type="spellStart"/>
      <w:r w:rsidRPr="005B675B">
        <w:rPr>
          <w:rFonts w:asciiTheme="majorHAnsi" w:eastAsia="Times New Roman" w:hAnsiTheme="majorHAnsi" w:cstheme="majorHAnsi"/>
          <w:color w:val="282828"/>
          <w:sz w:val="16"/>
          <w:szCs w:val="16"/>
        </w:rPr>
        <w:t>shutdown.The</w:t>
      </w:r>
      <w:proofErr w:type="spellEnd"/>
      <w:r w:rsidRPr="005B675B">
        <w:rPr>
          <w:rFonts w:asciiTheme="majorHAnsi" w:eastAsia="Times New Roman" w:hAnsiTheme="majorHAnsi" w:cstheme="majorHAnsi"/>
          <w:color w:val="282828"/>
          <w:sz w:val="24"/>
          <w:u w:val="single"/>
        </w:rPr>
        <w:t xml:space="preserve"> law</w:t>
      </w:r>
      <w:r w:rsidRPr="005B675B">
        <w:rPr>
          <w:rFonts w:asciiTheme="majorHAnsi" w:eastAsia="Times New Roman" w:hAnsiTheme="majorHAnsi" w:cstheme="majorHAnsi"/>
          <w:color w:val="282828"/>
          <w:sz w:val="24"/>
          <w:u w:val="single"/>
          <w:shd w:val="clear" w:color="auto" w:fill="FFFF00"/>
        </w:rPr>
        <w:t xml:space="preserve"> prohibits public employees from striking, forcing them into what one union leader called “involuntary servitude” during the government shutdown. </w:t>
      </w:r>
      <w:r w:rsidRPr="005B675B">
        <w:rPr>
          <w:rFonts w:asciiTheme="majorHAnsi" w:eastAsia="Times New Roman" w:hAnsiTheme="majorHAnsi" w:cstheme="majorHAnsi"/>
          <w:color w:val="282828"/>
          <w:sz w:val="24"/>
        </w:rPr>
        <w:t xml:space="preserve">Eric </w:t>
      </w:r>
      <w:r w:rsidRPr="005B675B">
        <w:rPr>
          <w:rFonts w:asciiTheme="majorHAnsi" w:eastAsia="Times New Roman" w:hAnsiTheme="majorHAnsi" w:cstheme="majorHAnsi"/>
          <w:color w:val="282828"/>
          <w:sz w:val="24"/>
          <w:shd w:val="clear" w:color="auto" w:fill="FFFF00"/>
        </w:rPr>
        <w:t>Y</w:t>
      </w:r>
      <w:r w:rsidRPr="005B675B">
        <w:rPr>
          <w:rFonts w:asciiTheme="majorHAnsi" w:eastAsia="Times New Roman" w:hAnsiTheme="majorHAnsi" w:cstheme="majorHAnsi"/>
          <w:color w:val="282828"/>
          <w:sz w:val="24"/>
          <w:u w:val="single"/>
          <w:shd w:val="clear" w:color="auto" w:fill="FFFF00"/>
        </w:rPr>
        <w:t>oung is the president of the union that represents</w:t>
      </w:r>
      <w:r w:rsidRPr="005B675B">
        <w:rPr>
          <w:rFonts w:asciiTheme="majorHAnsi" w:eastAsia="Times New Roman" w:hAnsiTheme="majorHAnsi" w:cstheme="majorHAnsi"/>
          <w:color w:val="282828"/>
          <w:sz w:val="24"/>
          <w:u w:val="single"/>
        </w:rPr>
        <w:t xml:space="preserve"> the approximately 30,000 </w:t>
      </w:r>
      <w:r w:rsidRPr="005B675B">
        <w:rPr>
          <w:rFonts w:asciiTheme="majorHAnsi" w:eastAsia="Times New Roman" w:hAnsiTheme="majorHAnsi" w:cstheme="majorHAnsi"/>
          <w:color w:val="282828"/>
          <w:sz w:val="24"/>
          <w:u w:val="single"/>
          <w:shd w:val="clear" w:color="auto" w:fill="FFFF00"/>
        </w:rPr>
        <w:t xml:space="preserve">employees of the Federal Bureau of Prisons who are working during the government shutdown. Young’s members, </w:t>
      </w:r>
      <w:r w:rsidRPr="005B675B">
        <w:rPr>
          <w:rFonts w:asciiTheme="majorHAnsi" w:eastAsia="Times New Roman" w:hAnsiTheme="majorHAnsi" w:cstheme="majorHAnsi"/>
          <w:color w:val="282828"/>
          <w:sz w:val="24"/>
          <w:u w:val="single"/>
        </w:rPr>
        <w:t xml:space="preserve">scattered at 122 facilities located in largely rural areas across the country, </w:t>
      </w:r>
      <w:r w:rsidRPr="005B675B">
        <w:rPr>
          <w:rFonts w:asciiTheme="majorHAnsi" w:eastAsia="Times New Roman" w:hAnsiTheme="majorHAnsi" w:cstheme="majorHAnsi"/>
          <w:color w:val="282828"/>
          <w:sz w:val="24"/>
          <w:u w:val="single"/>
          <w:shd w:val="clear" w:color="auto" w:fill="FFFF00"/>
        </w:rPr>
        <w:t>aren’t being paid and don’t know when their next paycheck will come</w:t>
      </w:r>
      <w:r w:rsidRPr="005B675B">
        <w:rPr>
          <w:rFonts w:asciiTheme="majorHAnsi" w:eastAsia="Times New Roman" w:hAnsiTheme="majorHAnsi" w:cstheme="majorHAnsi"/>
          <w:color w:val="282828"/>
          <w:sz w:val="24"/>
          <w:shd w:val="clear" w:color="auto" w:fill="FFFF00"/>
        </w:rPr>
        <w:t>.</w:t>
      </w:r>
      <w:r w:rsidRPr="005B675B">
        <w:rPr>
          <w:rFonts w:asciiTheme="majorHAnsi" w:eastAsia="Times New Roman" w:hAnsiTheme="majorHAnsi" w:cstheme="majorHAnsi"/>
          <w:color w:val="282828"/>
          <w:sz w:val="24"/>
        </w:rPr>
        <w:t xml:space="preserve"> </w:t>
      </w:r>
      <w:r w:rsidRPr="005B675B">
        <w:rPr>
          <w:rFonts w:asciiTheme="majorHAnsi" w:eastAsia="Times New Roman" w:hAnsiTheme="majorHAnsi" w:cstheme="majorHAnsi"/>
          <w:color w:val="282828"/>
          <w:sz w:val="24"/>
          <w:u w:val="single"/>
          <w:shd w:val="clear" w:color="auto" w:fill="FFFF00"/>
        </w:rPr>
        <w:t>Like</w:t>
      </w:r>
      <w:r w:rsidRPr="005B675B">
        <w:rPr>
          <w:rFonts w:asciiTheme="majorHAnsi" w:eastAsia="Times New Roman" w:hAnsiTheme="majorHAnsi" w:cstheme="majorHAnsi"/>
          <w:color w:val="282828"/>
          <w:sz w:val="24"/>
        </w:rPr>
        <w:t xml:space="preserve"> the </w:t>
      </w:r>
      <w:r w:rsidRPr="005B675B">
        <w:rPr>
          <w:rFonts w:asciiTheme="majorHAnsi" w:eastAsia="Times New Roman" w:hAnsiTheme="majorHAnsi" w:cstheme="majorHAnsi"/>
          <w:color w:val="282828"/>
          <w:sz w:val="24"/>
          <w:u w:val="single"/>
          <w:shd w:val="clear" w:color="auto" w:fill="FFFF00"/>
        </w:rPr>
        <w:t xml:space="preserve">leaders of </w:t>
      </w:r>
      <w:r w:rsidRPr="005B675B">
        <w:rPr>
          <w:rFonts w:asciiTheme="majorHAnsi" w:eastAsia="Times New Roman" w:hAnsiTheme="majorHAnsi" w:cstheme="majorHAnsi"/>
          <w:color w:val="282828"/>
          <w:sz w:val="24"/>
          <w:u w:val="single"/>
        </w:rPr>
        <w:t xml:space="preserve">virtually every </w:t>
      </w:r>
      <w:r w:rsidRPr="005B675B">
        <w:rPr>
          <w:rFonts w:asciiTheme="majorHAnsi" w:eastAsia="Times New Roman" w:hAnsiTheme="majorHAnsi" w:cstheme="majorHAnsi"/>
          <w:color w:val="282828"/>
          <w:sz w:val="24"/>
          <w:u w:val="single"/>
          <w:shd w:val="clear" w:color="auto" w:fill="FFFF00"/>
        </w:rPr>
        <w:t>federal-employee union during the past three weeks,</w:t>
      </w:r>
      <w:r w:rsidRPr="005B675B">
        <w:rPr>
          <w:rFonts w:asciiTheme="majorHAnsi" w:eastAsia="Times New Roman" w:hAnsiTheme="majorHAnsi" w:cstheme="majorHAnsi"/>
          <w:color w:val="282828"/>
          <w:sz w:val="24"/>
          <w:u w:val="single"/>
        </w:rPr>
        <w:t xml:space="preserve"> he </w:t>
      </w:r>
      <w:r w:rsidRPr="005B675B">
        <w:rPr>
          <w:rFonts w:asciiTheme="majorHAnsi" w:eastAsia="Times New Roman" w:hAnsiTheme="majorHAnsi" w:cstheme="majorHAnsi"/>
          <w:color w:val="282828"/>
          <w:sz w:val="24"/>
          <w:u w:val="single"/>
          <w:shd w:val="clear" w:color="auto" w:fill="FFFF00"/>
        </w:rPr>
        <w:t>has condemned the shutdown</w:t>
      </w:r>
      <w:r w:rsidRPr="005B675B">
        <w:rPr>
          <w:rFonts w:asciiTheme="majorHAnsi" w:eastAsia="Times New Roman" w:hAnsiTheme="majorHAnsi" w:cstheme="majorHAnsi"/>
          <w:color w:val="282828"/>
          <w:sz w:val="24"/>
          <w:u w:val="single"/>
        </w:rPr>
        <w:t xml:space="preserve"> and its toll </w:t>
      </w:r>
      <w:r w:rsidRPr="005B675B">
        <w:rPr>
          <w:rFonts w:asciiTheme="majorHAnsi" w:eastAsia="Times New Roman" w:hAnsiTheme="majorHAnsi" w:cstheme="majorHAnsi"/>
          <w:color w:val="282828"/>
          <w:sz w:val="24"/>
          <w:u w:val="single"/>
          <w:shd w:val="clear" w:color="auto" w:fill="FFFF00"/>
        </w:rPr>
        <w:t>on</w:t>
      </w:r>
      <w:r w:rsidRPr="005B675B">
        <w:rPr>
          <w:rFonts w:asciiTheme="majorHAnsi" w:eastAsia="Times New Roman" w:hAnsiTheme="majorHAnsi" w:cstheme="majorHAnsi"/>
          <w:color w:val="282828"/>
          <w:sz w:val="24"/>
          <w:u w:val="single"/>
        </w:rPr>
        <w:t xml:space="preserve"> innocent </w:t>
      </w:r>
      <w:r w:rsidRPr="005B675B">
        <w:rPr>
          <w:rFonts w:asciiTheme="majorHAnsi" w:eastAsia="Times New Roman" w:hAnsiTheme="majorHAnsi" w:cstheme="majorHAnsi"/>
          <w:color w:val="282828"/>
          <w:sz w:val="24"/>
          <w:u w:val="single"/>
          <w:shd w:val="clear" w:color="auto" w:fill="FFFF00"/>
        </w:rPr>
        <w:t xml:space="preserve">workers as “unconscionable.” </w:t>
      </w:r>
      <w:r w:rsidRPr="005B675B">
        <w:rPr>
          <w:rFonts w:asciiTheme="majorHAnsi" w:eastAsia="Times New Roman" w:hAnsiTheme="majorHAnsi" w:cstheme="majorHAnsi"/>
          <w:color w:val="282828"/>
          <w:sz w:val="24"/>
        </w:rPr>
        <w:t xml:space="preserve">“My personal opinion,” Young told me over the phone from his office in Arkansas, “is that it constitutes involuntary servitude.” </w:t>
      </w:r>
      <w:r w:rsidRPr="005B675B">
        <w:rPr>
          <w:rFonts w:asciiTheme="majorHAnsi" w:eastAsia="Times New Roman" w:hAnsiTheme="majorHAnsi" w:cstheme="majorHAnsi"/>
          <w:color w:val="282828"/>
          <w:sz w:val="24"/>
          <w:u w:val="single"/>
          <w:shd w:val="clear" w:color="auto" w:fill="FFFF00"/>
        </w:rPr>
        <w:t>“We can’t call or advocate for a strike,” Young said</w:t>
      </w:r>
      <w:r w:rsidRPr="005B675B">
        <w:rPr>
          <w:rFonts w:asciiTheme="majorHAnsi" w:eastAsia="Times New Roman" w:hAnsiTheme="majorHAnsi" w:cstheme="majorHAnsi"/>
          <w:color w:val="282828"/>
          <w:sz w:val="24"/>
          <w:shd w:val="clear" w:color="auto" w:fill="FFFF00"/>
        </w:rPr>
        <w:t xml:space="preserve">. </w:t>
      </w:r>
      <w:r w:rsidRPr="005B675B">
        <w:rPr>
          <w:rFonts w:asciiTheme="majorHAnsi" w:eastAsia="Times New Roman" w:hAnsiTheme="majorHAnsi" w:cstheme="majorHAnsi"/>
          <w:color w:val="282828"/>
          <w:sz w:val="24"/>
          <w:u w:val="single"/>
          <w:shd w:val="clear" w:color="auto" w:fill="FFFF00"/>
        </w:rPr>
        <w:t xml:space="preserve">Since the enactment of the Taft-Hartley Act in 1947, federal employees have been legally prohibited from striking. </w:t>
      </w:r>
      <w:r w:rsidRPr="005B675B">
        <w:rPr>
          <w:rFonts w:asciiTheme="majorHAnsi" w:eastAsia="Times New Roman" w:hAnsiTheme="majorHAnsi" w:cstheme="majorHAnsi"/>
          <w:color w:val="282828"/>
          <w:sz w:val="24"/>
          <w:u w:val="single"/>
        </w:rPr>
        <w:t>That</w:t>
      </w:r>
      <w:r w:rsidRPr="005B675B">
        <w:rPr>
          <w:rFonts w:asciiTheme="majorHAnsi" w:eastAsia="Times New Roman" w:hAnsiTheme="majorHAnsi" w:cstheme="majorHAnsi"/>
          <w:color w:val="282828"/>
          <w:sz w:val="24"/>
          <w:u w:val="single"/>
          <w:shd w:val="clear" w:color="auto" w:fill="FFFF00"/>
        </w:rPr>
        <w:t xml:space="preserve"> law was intended to prevent public-sector workers from leveraging a work stoppage that could cripple the U.S. government </w:t>
      </w:r>
      <w:r w:rsidRPr="005B675B">
        <w:rPr>
          <w:rFonts w:asciiTheme="majorHAnsi" w:eastAsia="Times New Roman" w:hAnsiTheme="majorHAnsi" w:cstheme="majorHAnsi"/>
          <w:color w:val="282828"/>
          <w:sz w:val="24"/>
          <w:u w:val="single"/>
        </w:rPr>
        <w:t xml:space="preserve">or major industries in negotiations for better pay, working conditions, and benefits. </w:t>
      </w:r>
      <w:r w:rsidRPr="005B675B">
        <w:rPr>
          <w:rFonts w:asciiTheme="majorHAnsi" w:eastAsia="Times New Roman" w:hAnsiTheme="majorHAnsi" w:cstheme="majorHAnsi"/>
          <w:color w:val="282828"/>
          <w:sz w:val="24"/>
          <w:u w:val="single"/>
          <w:shd w:val="clear" w:color="auto" w:fill="FFFF00"/>
        </w:rPr>
        <w:t>But it</w:t>
      </w:r>
      <w:r w:rsidRPr="005B675B">
        <w:rPr>
          <w:rFonts w:asciiTheme="majorHAnsi" w:eastAsia="Times New Roman" w:hAnsiTheme="majorHAnsi" w:cstheme="majorHAnsi"/>
          <w:color w:val="282828"/>
          <w:sz w:val="24"/>
          <w:u w:val="single"/>
        </w:rPr>
        <w:t xml:space="preserve"> likely </w:t>
      </w:r>
      <w:r w:rsidRPr="005B675B">
        <w:rPr>
          <w:rFonts w:asciiTheme="majorHAnsi" w:eastAsia="Times New Roman" w:hAnsiTheme="majorHAnsi" w:cstheme="majorHAnsi"/>
          <w:color w:val="282828"/>
          <w:sz w:val="24"/>
          <w:u w:val="single"/>
          <w:shd w:val="clear" w:color="auto" w:fill="FFFF00"/>
        </w:rPr>
        <w:t>did not envision a scenario where the government would require its employees to work without paying them, as is the case now.</w:t>
      </w:r>
    </w:p>
    <w:p w14:paraId="3B74E47A" w14:textId="77777777" w:rsidR="005B675B" w:rsidRPr="005B675B" w:rsidRDefault="005B675B" w:rsidP="005B675B">
      <w:pPr>
        <w:pStyle w:val="Heading4"/>
        <w:keepNext w:val="0"/>
        <w:keepLines w:val="0"/>
        <w:spacing w:before="240" w:after="40" w:line="303" w:lineRule="auto"/>
        <w:rPr>
          <w:rFonts w:asciiTheme="majorHAnsi" w:hAnsiTheme="majorHAnsi" w:cstheme="majorHAnsi"/>
        </w:rPr>
      </w:pPr>
      <w:r w:rsidRPr="005B675B">
        <w:rPr>
          <w:rFonts w:asciiTheme="majorHAnsi" w:hAnsiTheme="majorHAnsi" w:cstheme="majorHAnsi"/>
        </w:rPr>
        <w:t>Prison labor is not justified and leads to recidivism and people accepting bad labor conditions outside of prison.</w:t>
      </w:r>
    </w:p>
    <w:p w14:paraId="0E6DEB26" w14:textId="77777777" w:rsidR="005B675B" w:rsidRPr="005B675B" w:rsidRDefault="005B675B" w:rsidP="005B675B">
      <w:pPr>
        <w:spacing w:line="276" w:lineRule="auto"/>
        <w:rPr>
          <w:rFonts w:asciiTheme="majorHAnsi" w:hAnsiTheme="majorHAnsi" w:cstheme="majorHAnsi"/>
          <w:sz w:val="12"/>
          <w:szCs w:val="12"/>
        </w:rPr>
      </w:pPr>
      <w:proofErr w:type="spellStart"/>
      <w:r w:rsidRPr="005B675B">
        <w:rPr>
          <w:rFonts w:asciiTheme="majorHAnsi" w:hAnsiTheme="majorHAnsi" w:cstheme="majorHAnsi"/>
          <w:b/>
          <w:sz w:val="26"/>
          <w:szCs w:val="26"/>
          <w:u w:val="single"/>
        </w:rPr>
        <w:t>Mantouvalou</w:t>
      </w:r>
      <w:proofErr w:type="spellEnd"/>
      <w:r w:rsidRPr="005B675B">
        <w:rPr>
          <w:rFonts w:asciiTheme="majorHAnsi" w:hAnsiTheme="majorHAnsi" w:cstheme="majorHAnsi"/>
          <w:b/>
          <w:sz w:val="26"/>
          <w:szCs w:val="26"/>
          <w:u w:val="single"/>
        </w:rPr>
        <w:t xml:space="preserve"> 21</w:t>
      </w:r>
      <w:r w:rsidRPr="005B675B">
        <w:rPr>
          <w:rFonts w:asciiTheme="majorHAnsi" w:hAnsiTheme="majorHAnsi" w:cstheme="majorHAnsi"/>
        </w:rPr>
        <w:t>,</w:t>
      </w:r>
      <w:r w:rsidRPr="005B675B">
        <w:rPr>
          <w:rFonts w:asciiTheme="majorHAnsi" w:hAnsiTheme="majorHAnsi" w:cstheme="majorHAnsi"/>
          <w:sz w:val="12"/>
          <w:szCs w:val="12"/>
        </w:rPr>
        <w:t xml:space="preserve"> Virginia. “Human Rights for Working Prisoners.” UK </w:t>
      </w:r>
      <w:proofErr w:type="spellStart"/>
      <w:r w:rsidRPr="005B675B">
        <w:rPr>
          <w:rFonts w:asciiTheme="majorHAnsi" w:hAnsiTheme="majorHAnsi" w:cstheme="majorHAnsi"/>
          <w:sz w:val="12"/>
          <w:szCs w:val="12"/>
        </w:rPr>
        <w:t>Labour</w:t>
      </w:r>
      <w:proofErr w:type="spellEnd"/>
      <w:r w:rsidRPr="005B675B">
        <w:rPr>
          <w:rFonts w:asciiTheme="majorHAnsi" w:hAnsiTheme="majorHAnsi" w:cstheme="majorHAnsi"/>
          <w:sz w:val="12"/>
          <w:szCs w:val="12"/>
        </w:rPr>
        <w:t xml:space="preserve"> Law, 8 Sept. 2021, https://uklabourlawblog.com/2021/09/08/human-rights-for-working-prisoners-by-virginia-mantouvalou/. Virginia </w:t>
      </w:r>
      <w:proofErr w:type="spellStart"/>
      <w:r w:rsidRPr="005B675B">
        <w:rPr>
          <w:rFonts w:asciiTheme="majorHAnsi" w:hAnsiTheme="majorHAnsi" w:cstheme="majorHAnsi"/>
          <w:sz w:val="12"/>
          <w:szCs w:val="12"/>
        </w:rPr>
        <w:t>Mantouvalou</w:t>
      </w:r>
      <w:proofErr w:type="spellEnd"/>
      <w:r w:rsidRPr="005B675B">
        <w:rPr>
          <w:rFonts w:asciiTheme="majorHAnsi" w:hAnsiTheme="majorHAnsi" w:cstheme="majorHAnsi"/>
          <w:sz w:val="12"/>
          <w:szCs w:val="12"/>
        </w:rPr>
        <w:t xml:space="preserve"> is Professor of Human Rights and </w:t>
      </w:r>
      <w:proofErr w:type="spellStart"/>
      <w:r w:rsidRPr="005B675B">
        <w:rPr>
          <w:rFonts w:asciiTheme="majorHAnsi" w:hAnsiTheme="majorHAnsi" w:cstheme="majorHAnsi"/>
          <w:sz w:val="12"/>
          <w:szCs w:val="12"/>
        </w:rPr>
        <w:t>Labour</w:t>
      </w:r>
      <w:proofErr w:type="spellEnd"/>
      <w:r w:rsidRPr="005B675B">
        <w:rPr>
          <w:rFonts w:asciiTheme="majorHAnsi" w:hAnsiTheme="majorHAnsi" w:cstheme="majorHAnsi"/>
          <w:sz w:val="12"/>
          <w:szCs w:val="12"/>
        </w:rPr>
        <w:t xml:space="preserve"> Law at UCL, Faculty of Laws. LHS//EH</w:t>
      </w:r>
    </w:p>
    <w:p w14:paraId="29E2C794" w14:textId="77777777" w:rsidR="005B675B" w:rsidRPr="005B675B" w:rsidRDefault="005B675B" w:rsidP="005B675B">
      <w:pPr>
        <w:spacing w:line="276" w:lineRule="auto"/>
        <w:rPr>
          <w:rFonts w:asciiTheme="majorHAnsi" w:hAnsiTheme="majorHAnsi" w:cstheme="majorHAnsi"/>
          <w:sz w:val="12"/>
          <w:szCs w:val="12"/>
        </w:rPr>
      </w:pPr>
      <w:r w:rsidRPr="005B675B">
        <w:rPr>
          <w:rFonts w:asciiTheme="majorHAnsi" w:hAnsiTheme="majorHAnsi" w:cstheme="majorHAnsi"/>
          <w:sz w:val="12"/>
          <w:szCs w:val="12"/>
        </w:rPr>
        <w:t xml:space="preserve">Are the exclusions justified? Some may think that these exclusions of working prisoners from protective laws are justified because working prisoners should contribute to the cost of the running of the facilities. Yet upon closer inspection, we see that </w:t>
      </w:r>
      <w:r w:rsidRPr="005B675B">
        <w:rPr>
          <w:rFonts w:asciiTheme="majorHAnsi" w:hAnsiTheme="majorHAnsi" w:cstheme="majorHAnsi"/>
          <w:b/>
          <w:highlight w:val="green"/>
          <w:u w:val="single"/>
        </w:rPr>
        <w:t>the work that prisoners do</w:t>
      </w:r>
      <w:r w:rsidRPr="005B675B">
        <w:rPr>
          <w:rFonts w:asciiTheme="majorHAnsi" w:hAnsiTheme="majorHAnsi" w:cstheme="majorHAnsi"/>
          <w:sz w:val="12"/>
          <w:szCs w:val="12"/>
        </w:rPr>
        <w:t xml:space="preserve"> often consists in much more than maintenance of the facilities, that it can </w:t>
      </w:r>
      <w:r w:rsidRPr="005B675B">
        <w:rPr>
          <w:rFonts w:asciiTheme="majorHAnsi" w:hAnsiTheme="majorHAnsi" w:cstheme="majorHAnsi"/>
          <w:b/>
          <w:highlight w:val="green"/>
          <w:u w:val="single"/>
        </w:rPr>
        <w:t>involve[s] long</w:t>
      </w:r>
      <w:r w:rsidRPr="005B675B">
        <w:rPr>
          <w:rFonts w:asciiTheme="majorHAnsi" w:hAnsiTheme="majorHAnsi" w:cstheme="majorHAnsi"/>
          <w:sz w:val="12"/>
          <w:szCs w:val="12"/>
        </w:rPr>
        <w:t xml:space="preserve"> working </w:t>
      </w:r>
      <w:r w:rsidRPr="005B675B">
        <w:rPr>
          <w:rFonts w:asciiTheme="majorHAnsi" w:hAnsiTheme="majorHAnsi" w:cstheme="majorHAnsi"/>
          <w:b/>
          <w:highlight w:val="green"/>
          <w:u w:val="single"/>
        </w:rPr>
        <w:t>hours</w:t>
      </w:r>
      <w:r w:rsidRPr="005B675B">
        <w:rPr>
          <w:rFonts w:asciiTheme="majorHAnsi" w:hAnsiTheme="majorHAnsi" w:cstheme="majorHAnsi"/>
          <w:sz w:val="12"/>
          <w:szCs w:val="12"/>
        </w:rPr>
        <w:t xml:space="preserve">, that the quality of the work </w:t>
      </w:r>
      <w:r w:rsidRPr="005B675B">
        <w:rPr>
          <w:rFonts w:asciiTheme="majorHAnsi" w:hAnsiTheme="majorHAnsi" w:cstheme="majorHAnsi"/>
          <w:b/>
          <w:highlight w:val="green"/>
          <w:u w:val="single"/>
        </w:rPr>
        <w:t>[and] does not support</w:t>
      </w:r>
      <w:r w:rsidRPr="005B675B">
        <w:rPr>
          <w:rFonts w:asciiTheme="majorHAnsi" w:hAnsiTheme="majorHAnsi" w:cstheme="majorHAnsi"/>
          <w:sz w:val="12"/>
          <w:szCs w:val="12"/>
        </w:rPr>
        <w:t xml:space="preserve"> their </w:t>
      </w:r>
      <w:r w:rsidRPr="005B675B">
        <w:rPr>
          <w:rFonts w:asciiTheme="majorHAnsi" w:hAnsiTheme="majorHAnsi" w:cstheme="majorHAnsi"/>
          <w:b/>
          <w:highlight w:val="green"/>
          <w:u w:val="single"/>
        </w:rPr>
        <w:t>reintegration[.]</w:t>
      </w:r>
      <w:r w:rsidRPr="005B675B">
        <w:rPr>
          <w:rFonts w:asciiTheme="majorHAnsi" w:hAnsiTheme="majorHAnsi" w:cstheme="majorHAnsi"/>
          <w:sz w:val="12"/>
          <w:szCs w:val="12"/>
        </w:rPr>
        <w:t xml:space="preserve"> and that private firms make profit from this situation (see the blog post by </w:t>
      </w:r>
      <w:proofErr w:type="spellStart"/>
      <w:r w:rsidRPr="005B675B">
        <w:rPr>
          <w:rFonts w:asciiTheme="majorHAnsi" w:hAnsiTheme="majorHAnsi" w:cstheme="majorHAnsi"/>
          <w:sz w:val="12"/>
          <w:szCs w:val="12"/>
        </w:rPr>
        <w:t>Pandeli</w:t>
      </w:r>
      <w:proofErr w:type="spellEnd"/>
      <w:r w:rsidRPr="005B675B">
        <w:rPr>
          <w:rFonts w:asciiTheme="majorHAnsi" w:hAnsiTheme="majorHAnsi" w:cstheme="majorHAnsi"/>
          <w:sz w:val="12"/>
          <w:szCs w:val="12"/>
        </w:rPr>
        <w:t xml:space="preserve">). The fact that </w:t>
      </w:r>
      <w:r w:rsidRPr="005B675B">
        <w:rPr>
          <w:rFonts w:asciiTheme="majorHAnsi" w:hAnsiTheme="majorHAnsi" w:cstheme="majorHAnsi"/>
          <w:b/>
          <w:u w:val="single"/>
        </w:rPr>
        <w:t xml:space="preserve">the work of prisoners is </w:t>
      </w:r>
      <w:r w:rsidRPr="005B675B">
        <w:rPr>
          <w:rFonts w:asciiTheme="majorHAnsi" w:hAnsiTheme="majorHAnsi" w:cstheme="majorHAnsi"/>
          <w:b/>
          <w:highlight w:val="green"/>
          <w:u w:val="single"/>
        </w:rPr>
        <w:t>linked to structures of exploitation</w:t>
      </w:r>
      <w:r w:rsidRPr="005B675B">
        <w:rPr>
          <w:rFonts w:asciiTheme="majorHAnsi" w:hAnsiTheme="majorHAnsi" w:cstheme="majorHAnsi"/>
          <w:sz w:val="12"/>
          <w:szCs w:val="12"/>
        </w:rPr>
        <w:t xml:space="preserve"> must make us question this supposed justification. To the contrary, what we see is that the </w:t>
      </w:r>
      <w:r w:rsidRPr="005B675B">
        <w:rPr>
          <w:rFonts w:asciiTheme="majorHAnsi" w:hAnsiTheme="majorHAnsi" w:cstheme="majorHAnsi"/>
          <w:b/>
          <w:highlight w:val="green"/>
          <w:u w:val="single"/>
        </w:rPr>
        <w:t>rules increase</w:t>
      </w:r>
      <w:r w:rsidRPr="005B675B">
        <w:rPr>
          <w:rFonts w:asciiTheme="majorHAnsi" w:hAnsiTheme="majorHAnsi" w:cstheme="majorHAnsi"/>
          <w:sz w:val="12"/>
          <w:szCs w:val="12"/>
        </w:rPr>
        <w:t xml:space="preserve"> and perpetuate </w:t>
      </w:r>
      <w:r w:rsidRPr="005B675B">
        <w:rPr>
          <w:rFonts w:asciiTheme="majorHAnsi" w:hAnsiTheme="majorHAnsi" w:cstheme="majorHAnsi"/>
          <w:b/>
          <w:highlight w:val="green"/>
          <w:u w:val="single"/>
        </w:rPr>
        <w:t>existing structural unfairness:</w:t>
      </w:r>
      <w:r w:rsidRPr="005B675B">
        <w:rPr>
          <w:rFonts w:asciiTheme="majorHAnsi" w:hAnsiTheme="majorHAnsi" w:cstheme="majorHAnsi"/>
          <w:sz w:val="12"/>
          <w:szCs w:val="12"/>
        </w:rPr>
        <w:t xml:space="preserve"> people who may </w:t>
      </w:r>
      <w:r w:rsidRPr="005B675B">
        <w:rPr>
          <w:rFonts w:asciiTheme="majorHAnsi" w:hAnsiTheme="majorHAnsi" w:cstheme="majorHAnsi"/>
          <w:b/>
          <w:highlight w:val="green"/>
          <w:u w:val="single"/>
        </w:rPr>
        <w:t>[those] already</w:t>
      </w:r>
      <w:r w:rsidRPr="005B675B">
        <w:rPr>
          <w:rFonts w:asciiTheme="majorHAnsi" w:hAnsiTheme="majorHAnsi" w:cstheme="majorHAnsi"/>
          <w:sz w:val="12"/>
          <w:szCs w:val="12"/>
        </w:rPr>
        <w:t xml:space="preserve"> be </w:t>
      </w:r>
      <w:r w:rsidRPr="005B675B">
        <w:rPr>
          <w:rFonts w:asciiTheme="majorHAnsi" w:hAnsiTheme="majorHAnsi" w:cstheme="majorHAnsi"/>
          <w:b/>
          <w:highlight w:val="green"/>
          <w:u w:val="single"/>
        </w:rPr>
        <w:t>disadvantaged because of</w:t>
      </w:r>
      <w:r w:rsidRPr="005B675B">
        <w:rPr>
          <w:rFonts w:asciiTheme="majorHAnsi" w:hAnsiTheme="majorHAnsi" w:cstheme="majorHAnsi"/>
          <w:sz w:val="12"/>
          <w:szCs w:val="12"/>
        </w:rPr>
        <w:t xml:space="preserve"> background conditions of </w:t>
      </w:r>
      <w:r w:rsidRPr="005B675B">
        <w:rPr>
          <w:rFonts w:asciiTheme="majorHAnsi" w:hAnsiTheme="majorHAnsi" w:cstheme="majorHAnsi"/>
          <w:b/>
          <w:highlight w:val="green"/>
          <w:u w:val="single"/>
        </w:rPr>
        <w:t xml:space="preserve">poverty are excluded from the protection of </w:t>
      </w:r>
      <w:proofErr w:type="spellStart"/>
      <w:r w:rsidRPr="005B675B">
        <w:rPr>
          <w:rFonts w:asciiTheme="majorHAnsi" w:hAnsiTheme="majorHAnsi" w:cstheme="majorHAnsi"/>
          <w:b/>
          <w:highlight w:val="green"/>
          <w:u w:val="single"/>
        </w:rPr>
        <w:t>labour</w:t>
      </w:r>
      <w:proofErr w:type="spellEnd"/>
      <w:r w:rsidRPr="005B675B">
        <w:rPr>
          <w:rFonts w:asciiTheme="majorHAnsi" w:hAnsiTheme="majorHAnsi" w:cstheme="majorHAnsi"/>
          <w:b/>
          <w:highlight w:val="green"/>
          <w:u w:val="single"/>
        </w:rPr>
        <w:t xml:space="preserve"> law</w:t>
      </w:r>
      <w:r w:rsidRPr="005B675B">
        <w:rPr>
          <w:rFonts w:asciiTheme="majorHAnsi" w:hAnsiTheme="majorHAnsi" w:cstheme="majorHAnsi"/>
          <w:b/>
          <w:sz w:val="12"/>
          <w:szCs w:val="12"/>
        </w:rPr>
        <w:t>.</w:t>
      </w:r>
      <w:r w:rsidRPr="005B675B">
        <w:rPr>
          <w:rFonts w:asciiTheme="majorHAnsi" w:hAnsiTheme="majorHAnsi" w:cstheme="majorHAnsi"/>
          <w:sz w:val="12"/>
          <w:szCs w:val="12"/>
        </w:rPr>
        <w:t xml:space="preserve"> They are in this way made vulnerable to exploitation by profit-making </w:t>
      </w:r>
      <w:proofErr w:type="spellStart"/>
      <w:r w:rsidRPr="005B675B">
        <w:rPr>
          <w:rFonts w:asciiTheme="majorHAnsi" w:hAnsiTheme="majorHAnsi" w:cstheme="majorHAnsi"/>
          <w:sz w:val="12"/>
          <w:szCs w:val="12"/>
        </w:rPr>
        <w:t>organisations</w:t>
      </w:r>
      <w:proofErr w:type="spellEnd"/>
      <w:r w:rsidRPr="005B675B">
        <w:rPr>
          <w:rFonts w:asciiTheme="majorHAnsi" w:hAnsiTheme="majorHAnsi" w:cstheme="majorHAnsi"/>
          <w:sz w:val="12"/>
          <w:szCs w:val="12"/>
        </w:rPr>
        <w:t xml:space="preserve"> that are involved in the running of the prisons or the running of prison workshops where prisoners are employed. There is another crucial issue that must be highlighted. </w:t>
      </w:r>
      <w:r w:rsidRPr="005B675B">
        <w:rPr>
          <w:rFonts w:asciiTheme="majorHAnsi" w:hAnsiTheme="majorHAnsi" w:cstheme="majorHAnsi"/>
          <w:b/>
          <w:highlight w:val="green"/>
          <w:u w:val="single"/>
        </w:rPr>
        <w:t>These structures</w:t>
      </w:r>
      <w:r w:rsidRPr="005B675B">
        <w:rPr>
          <w:rFonts w:asciiTheme="majorHAnsi" w:hAnsiTheme="majorHAnsi" w:cstheme="majorHAnsi"/>
          <w:sz w:val="12"/>
          <w:szCs w:val="12"/>
        </w:rPr>
        <w:t xml:space="preserve"> of exploitation </w:t>
      </w:r>
      <w:r w:rsidRPr="005B675B">
        <w:rPr>
          <w:rFonts w:asciiTheme="majorHAnsi" w:hAnsiTheme="majorHAnsi" w:cstheme="majorHAnsi"/>
          <w:b/>
          <w:highlight w:val="green"/>
          <w:u w:val="single"/>
        </w:rPr>
        <w:t xml:space="preserve">do not only affect workers </w:t>
      </w:r>
      <w:r w:rsidRPr="005B675B">
        <w:rPr>
          <w:rFonts w:asciiTheme="majorHAnsi" w:hAnsiTheme="majorHAnsi" w:cstheme="majorHAnsi"/>
          <w:sz w:val="12"/>
          <w:szCs w:val="12"/>
        </w:rPr>
        <w:t xml:space="preserve">employed </w:t>
      </w:r>
      <w:r w:rsidRPr="005B675B">
        <w:rPr>
          <w:rFonts w:asciiTheme="majorHAnsi" w:hAnsiTheme="majorHAnsi" w:cstheme="majorHAnsi"/>
          <w:b/>
          <w:highlight w:val="green"/>
          <w:u w:val="single"/>
        </w:rPr>
        <w:t>while in prison. They are connected to precarious work after they leave the criminal justice system.</w:t>
      </w:r>
      <w:r w:rsidRPr="005B675B">
        <w:rPr>
          <w:rFonts w:asciiTheme="majorHAnsi" w:hAnsiTheme="majorHAnsi" w:cstheme="majorHAnsi"/>
          <w:sz w:val="12"/>
          <w:szCs w:val="12"/>
        </w:rPr>
        <w:t xml:space="preserve"> It has been observed by</w:t>
      </w:r>
      <w:hyperlink r:id="rId22">
        <w:r w:rsidRPr="005B675B">
          <w:rPr>
            <w:rFonts w:asciiTheme="majorHAnsi" w:hAnsiTheme="majorHAnsi" w:cstheme="majorHAnsi"/>
            <w:sz w:val="12"/>
            <w:szCs w:val="12"/>
          </w:rPr>
          <w:t xml:space="preserve"> </w:t>
        </w:r>
      </w:hyperlink>
      <w:hyperlink r:id="rId23">
        <w:r w:rsidRPr="005B675B">
          <w:rPr>
            <w:rFonts w:asciiTheme="majorHAnsi" w:hAnsiTheme="majorHAnsi" w:cstheme="majorHAnsi"/>
            <w:color w:val="1155CC"/>
            <w:sz w:val="12"/>
            <w:szCs w:val="12"/>
          </w:rPr>
          <w:t>Erin Hatton</w:t>
        </w:r>
      </w:hyperlink>
      <w:r w:rsidRPr="005B675B">
        <w:rPr>
          <w:rFonts w:asciiTheme="majorHAnsi" w:hAnsiTheme="majorHAnsi" w:cstheme="majorHAnsi"/>
          <w:sz w:val="12"/>
          <w:szCs w:val="12"/>
        </w:rPr>
        <w:t xml:space="preserve"> that those who have worked in prison</w:t>
      </w:r>
      <w:r w:rsidRPr="005B675B">
        <w:rPr>
          <w:rFonts w:asciiTheme="majorHAnsi" w:hAnsiTheme="majorHAnsi" w:cstheme="majorHAnsi"/>
          <w:b/>
          <w:u w:val="single"/>
        </w:rPr>
        <w:t xml:space="preserve"> [they] ‘come to expect </w:t>
      </w:r>
      <w:r w:rsidRPr="005B675B">
        <w:rPr>
          <w:rFonts w:asciiTheme="majorHAnsi" w:hAnsiTheme="majorHAnsi" w:cstheme="majorHAnsi"/>
          <w:sz w:val="12"/>
          <w:szCs w:val="12"/>
        </w:rPr>
        <w:t xml:space="preserve">– and sometimes embrace – </w:t>
      </w:r>
      <w:r w:rsidRPr="005B675B">
        <w:rPr>
          <w:rFonts w:asciiTheme="majorHAnsi" w:hAnsiTheme="majorHAnsi" w:cstheme="majorHAnsi"/>
          <w:b/>
          <w:u w:val="single"/>
        </w:rPr>
        <w:t>low-wage precarious work outside prison’.</w:t>
      </w:r>
      <w:r w:rsidRPr="005B675B">
        <w:rPr>
          <w:rFonts w:asciiTheme="majorHAnsi" w:hAnsiTheme="majorHAnsi" w:cstheme="majorHAnsi"/>
          <w:sz w:val="12"/>
          <w:szCs w:val="12"/>
        </w:rPr>
        <w:t xml:space="preserve"> In addition, they also face serious obstacles when attempting to find better work because of their criminal record (see</w:t>
      </w:r>
      <w:hyperlink r:id="rId24">
        <w:r w:rsidRPr="005B675B">
          <w:rPr>
            <w:rFonts w:asciiTheme="majorHAnsi" w:hAnsiTheme="majorHAnsi" w:cstheme="majorHAnsi"/>
            <w:sz w:val="12"/>
            <w:szCs w:val="12"/>
          </w:rPr>
          <w:t xml:space="preserve"> </w:t>
        </w:r>
      </w:hyperlink>
      <w:hyperlink r:id="rId25">
        <w:r w:rsidRPr="005B675B">
          <w:rPr>
            <w:rFonts w:asciiTheme="majorHAnsi" w:hAnsiTheme="majorHAnsi" w:cstheme="majorHAnsi"/>
            <w:color w:val="1155CC"/>
            <w:sz w:val="12"/>
            <w:szCs w:val="12"/>
          </w:rPr>
          <w:t>this article</w:t>
        </w:r>
      </w:hyperlink>
      <w:r w:rsidRPr="005B675B">
        <w:rPr>
          <w:rFonts w:asciiTheme="majorHAnsi" w:hAnsiTheme="majorHAnsi" w:cstheme="majorHAnsi"/>
          <w:sz w:val="12"/>
          <w:szCs w:val="12"/>
        </w:rPr>
        <w:t xml:space="preserve"> by Dallas Augustine). What we see is that the structure of exploitation in prison extends to structures of exploitation after prison.</w:t>
      </w:r>
    </w:p>
    <w:p w14:paraId="7C0F4A22" w14:textId="77777777" w:rsidR="005B675B" w:rsidRPr="005B675B" w:rsidRDefault="005B675B" w:rsidP="005B675B">
      <w:pPr>
        <w:spacing w:line="276" w:lineRule="auto"/>
        <w:ind w:left="360"/>
        <w:rPr>
          <w:rFonts w:asciiTheme="majorHAnsi" w:hAnsiTheme="majorHAnsi" w:cstheme="majorHAnsi"/>
          <w:sz w:val="12"/>
          <w:szCs w:val="12"/>
        </w:rPr>
      </w:pPr>
      <w:r w:rsidRPr="005B675B">
        <w:rPr>
          <w:rFonts w:asciiTheme="majorHAnsi" w:hAnsiTheme="majorHAnsi" w:cstheme="majorHAnsi"/>
          <w:sz w:val="12"/>
          <w:szCs w:val="12"/>
        </w:rPr>
        <w:t xml:space="preserve"> </w:t>
      </w:r>
    </w:p>
    <w:p w14:paraId="4D9E5B8D" w14:textId="77777777" w:rsidR="005B675B" w:rsidRPr="005B675B" w:rsidRDefault="005B675B" w:rsidP="005B675B">
      <w:pPr>
        <w:pStyle w:val="Heading4"/>
        <w:keepNext w:val="0"/>
        <w:keepLines w:val="0"/>
        <w:spacing w:before="240" w:after="40" w:line="303" w:lineRule="auto"/>
        <w:rPr>
          <w:rFonts w:asciiTheme="majorHAnsi" w:hAnsiTheme="majorHAnsi" w:cstheme="majorHAnsi"/>
        </w:rPr>
      </w:pPr>
      <w:r w:rsidRPr="005B675B">
        <w:rPr>
          <w:rFonts w:asciiTheme="majorHAnsi" w:hAnsiTheme="majorHAnsi" w:cstheme="majorHAnsi"/>
        </w:rPr>
        <w:t xml:space="preserve">The </w:t>
      </w:r>
      <w:proofErr w:type="spellStart"/>
      <w:r w:rsidRPr="005B675B">
        <w:rPr>
          <w:rFonts w:asciiTheme="majorHAnsi" w:hAnsiTheme="majorHAnsi" w:cstheme="majorHAnsi"/>
        </w:rPr>
        <w:t>aff</w:t>
      </w:r>
      <w:proofErr w:type="spellEnd"/>
      <w:r w:rsidRPr="005B675B">
        <w:rPr>
          <w:rFonts w:asciiTheme="majorHAnsi" w:hAnsiTheme="majorHAnsi" w:cstheme="majorHAnsi"/>
        </w:rPr>
        <w:t xml:space="preserve"> solves for the conditions of the prison system.</w:t>
      </w:r>
    </w:p>
    <w:p w14:paraId="4F2B172C" w14:textId="77777777" w:rsidR="005B675B" w:rsidRPr="005B675B" w:rsidRDefault="005B675B" w:rsidP="005B675B">
      <w:pPr>
        <w:spacing w:line="276" w:lineRule="auto"/>
        <w:rPr>
          <w:rFonts w:asciiTheme="majorHAnsi" w:hAnsiTheme="majorHAnsi" w:cstheme="majorHAnsi"/>
          <w:sz w:val="12"/>
          <w:szCs w:val="12"/>
        </w:rPr>
      </w:pPr>
      <w:r w:rsidRPr="005B675B">
        <w:rPr>
          <w:rFonts w:asciiTheme="majorHAnsi" w:hAnsiTheme="majorHAnsi" w:cstheme="majorHAnsi"/>
          <w:b/>
          <w:sz w:val="26"/>
          <w:szCs w:val="26"/>
          <w:u w:val="single"/>
        </w:rPr>
        <w:t>HLR 19</w:t>
      </w:r>
      <w:r w:rsidRPr="005B675B">
        <w:rPr>
          <w:rFonts w:asciiTheme="majorHAnsi" w:hAnsiTheme="majorHAnsi" w:cstheme="majorHAnsi"/>
        </w:rPr>
        <w:t xml:space="preserve"> </w:t>
      </w:r>
      <w:r w:rsidRPr="005B675B">
        <w:rPr>
          <w:rFonts w:asciiTheme="majorHAnsi" w:hAnsiTheme="majorHAnsi" w:cstheme="majorHAnsi"/>
          <w:sz w:val="12"/>
          <w:szCs w:val="12"/>
        </w:rPr>
        <w:t>“Striking the Right Balance: Toward a Better Understanding of Prison Strikes.” Harvard Law Review, 8 Mar. 2019, https://harvardlawreview.org/2019/03/striking-the-right-balance-toward-a-better-understanding-of-prison-strikes/. LHS//EH</w:t>
      </w:r>
    </w:p>
    <w:p w14:paraId="4324E2DA" w14:textId="77777777" w:rsidR="005B675B" w:rsidRPr="005B675B" w:rsidRDefault="005B675B" w:rsidP="005B675B">
      <w:pPr>
        <w:spacing w:line="276" w:lineRule="auto"/>
        <w:rPr>
          <w:rFonts w:asciiTheme="majorHAnsi" w:hAnsiTheme="majorHAnsi" w:cstheme="majorHAnsi"/>
          <w:sz w:val="12"/>
          <w:szCs w:val="12"/>
        </w:rPr>
      </w:pPr>
      <w:r w:rsidRPr="005B675B">
        <w:rPr>
          <w:rFonts w:asciiTheme="majorHAnsi" w:hAnsiTheme="majorHAnsi" w:cstheme="majorHAnsi"/>
          <w:sz w:val="12"/>
          <w:szCs w:val="12"/>
        </w:rPr>
        <w:t>From August 21, 2018, to September 9, 2018, incarcerated individuals across America orchestrated a daring and seemingly improbable coordinated protest: they went on strike. From California to North Carolina and in roughly fifteen other states, thousands of prisoners engaged in peaceful work stoppages, hunger strikes, sit-ins, and commissary boycotts. This nationwide strike emerged in part as a response to a deadly riot, kindled by poor living conditions and guard understaffing, at the Lee Correctional Institution in South Carolina in April 2018. But more broadly, the prison strikers sought to draw public attention to longstanding grievances over inhumane treatment within prisons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 Most critically, the strikers passionately called for the “immediate end to prison slavery”— the label that activists use to describe the exploitative labor practices within prisons of putting prisoners to work, sometimes compulsorily, for just “cents an hour or even for free.”</w:t>
      </w:r>
    </w:p>
    <w:p w14:paraId="791FA64D" w14:textId="77777777" w:rsidR="005B675B" w:rsidRPr="005B675B" w:rsidRDefault="005B675B" w:rsidP="005B675B">
      <w:pPr>
        <w:spacing w:line="276" w:lineRule="auto"/>
        <w:rPr>
          <w:rFonts w:asciiTheme="majorHAnsi" w:hAnsiTheme="majorHAnsi" w:cstheme="majorHAnsi"/>
          <w:sz w:val="12"/>
          <w:szCs w:val="12"/>
        </w:rPr>
      </w:pPr>
      <w:r w:rsidRPr="005B675B">
        <w:rPr>
          <w:rFonts w:asciiTheme="majorHAnsi" w:hAnsiTheme="majorHAnsi" w:cstheme="majorHAnsi"/>
          <w:sz w:val="12"/>
          <w:szCs w:val="12"/>
        </w:rPr>
        <w:t>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w:t>
      </w:r>
    </w:p>
    <w:p w14:paraId="4E3BC165" w14:textId="77777777" w:rsidR="005B675B" w:rsidRPr="005B675B" w:rsidRDefault="005B675B" w:rsidP="005B675B">
      <w:pPr>
        <w:spacing w:line="276" w:lineRule="auto"/>
        <w:rPr>
          <w:rFonts w:asciiTheme="majorHAnsi" w:hAnsiTheme="majorHAnsi" w:cstheme="majorHAnsi"/>
          <w:b/>
          <w:u w:val="single"/>
        </w:rPr>
      </w:pPr>
      <w:r w:rsidRPr="005B675B">
        <w:rPr>
          <w:rFonts w:asciiTheme="majorHAnsi" w:hAnsiTheme="majorHAnsi" w:cstheme="majorHAnsi"/>
          <w:sz w:val="12"/>
          <w:szCs w:val="12"/>
        </w:rPr>
        <w:t xml:space="preserve">Despite the 2018 prison strike’s apparent gravity, it is difficult to fully contextualize its significance because surprisingly little attention has been paid to prison strikes previously. For instance, just two years prior, in 2016, a similar nationwide prison strike was described as “[t]he largest prison strike . . . you [probably] haven’t heard about.” Show More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are collective actions against prison administrators — to protest labor conditions and other deeply held grievances. Part II then evaluates the legal framework governing prison strikes, demonstrating that such </w:t>
      </w:r>
      <w:r w:rsidRPr="005B675B">
        <w:rPr>
          <w:rFonts w:asciiTheme="majorHAnsi" w:hAnsiTheme="majorHAnsi" w:cstheme="majorHAnsi"/>
          <w:b/>
          <w:highlight w:val="green"/>
          <w:u w:val="single"/>
        </w:rPr>
        <w:t>strikes</w:t>
      </w:r>
      <w:r w:rsidRPr="005B675B">
        <w:rPr>
          <w:rFonts w:asciiTheme="majorHAnsi" w:hAnsiTheme="majorHAnsi" w:cstheme="majorHAnsi"/>
        </w:rPr>
        <w:t xml:space="preserve"> </w:t>
      </w:r>
      <w:r w:rsidRPr="005B675B">
        <w:rPr>
          <w:rFonts w:asciiTheme="majorHAnsi" w:hAnsiTheme="majorHAnsi" w:cstheme="majorHAnsi"/>
          <w:sz w:val="12"/>
          <w:szCs w:val="12"/>
        </w:rPr>
        <w:t xml:space="preserve">likely </w:t>
      </w:r>
      <w:r w:rsidRPr="005B675B">
        <w:rPr>
          <w:rFonts w:asciiTheme="majorHAnsi" w:hAnsiTheme="majorHAnsi" w:cstheme="majorHAnsi"/>
          <w:b/>
          <w:highlight w:val="green"/>
          <w:u w:val="single"/>
        </w:rPr>
        <w:t>do not receive sufficient protections</w:t>
      </w:r>
      <w:r w:rsidRPr="005B675B">
        <w:rPr>
          <w:rFonts w:asciiTheme="majorHAnsi" w:hAnsiTheme="majorHAnsi" w:cstheme="majorHAnsi"/>
          <w:sz w:val="12"/>
          <w:szCs w:val="12"/>
        </w:rPr>
        <w:t xml:space="preserve"> under either the Constitution or federal and state statutes </w:t>
      </w:r>
      <w:r w:rsidRPr="005B675B">
        <w:rPr>
          <w:rFonts w:asciiTheme="majorHAnsi" w:hAnsiTheme="majorHAnsi" w:cstheme="majorHAnsi"/>
          <w:b/>
          <w:highlight w:val="green"/>
          <w:u w:val="single"/>
        </w:rPr>
        <w:t>and therefore can be shut down by prison administrators without fear of judicial oversight</w:t>
      </w:r>
      <w:r w:rsidRPr="005B675B">
        <w:rPr>
          <w:rFonts w:asciiTheme="majorHAnsi" w:hAnsiTheme="majorHAnsi" w:cstheme="majorHAnsi"/>
          <w:sz w:val="12"/>
          <w:szCs w:val="12"/>
        </w:rPr>
        <w:t xml:space="preserve">. Part III, informed by the rich history of prison strikes, argues that </w:t>
      </w:r>
      <w:r w:rsidRPr="005B675B">
        <w:rPr>
          <w:rFonts w:asciiTheme="majorHAnsi" w:hAnsiTheme="majorHAnsi" w:cstheme="majorHAnsi"/>
          <w:b/>
          <w:highlight w:val="green"/>
          <w:u w:val="single"/>
        </w:rPr>
        <w:t>their</w:t>
      </w:r>
      <w:r w:rsidRPr="005B675B">
        <w:rPr>
          <w:rFonts w:asciiTheme="majorHAnsi" w:hAnsiTheme="majorHAnsi" w:cstheme="majorHAnsi"/>
          <w:sz w:val="12"/>
          <w:szCs w:val="12"/>
        </w:rPr>
        <w:t xml:space="preserve"> potential and demonstrated </w:t>
      </w:r>
      <w:r w:rsidRPr="005B675B">
        <w:rPr>
          <w:rFonts w:asciiTheme="majorHAnsi" w:hAnsiTheme="majorHAnsi" w:cstheme="majorHAnsi"/>
          <w:b/>
          <w:highlight w:val="green"/>
          <w:u w:val="single"/>
        </w:rPr>
        <w:t>value demands, at the very least, consideration</w:t>
      </w:r>
      <w:r w:rsidRPr="005B675B">
        <w:rPr>
          <w:rFonts w:asciiTheme="majorHAnsi" w:hAnsiTheme="majorHAnsi" w:cstheme="majorHAnsi"/>
          <w:sz w:val="12"/>
          <w:szCs w:val="12"/>
        </w:rPr>
        <w:t xml:space="preserve"> of the merits </w:t>
      </w:r>
      <w:r w:rsidRPr="005B675B">
        <w:rPr>
          <w:rFonts w:asciiTheme="majorHAnsi" w:hAnsiTheme="majorHAnsi" w:cstheme="majorHAnsi"/>
          <w:b/>
          <w:highlight w:val="green"/>
          <w:u w:val="single"/>
        </w:rPr>
        <w:t xml:space="preserve">of protecting incarcerated individuals’ right to strike, </w:t>
      </w:r>
      <w:r w:rsidRPr="005B675B">
        <w:rPr>
          <w:rFonts w:asciiTheme="majorHAnsi" w:hAnsiTheme="majorHAnsi" w:cstheme="majorHAnsi"/>
          <w:sz w:val="12"/>
          <w:szCs w:val="12"/>
        </w:rPr>
        <w:t xml:space="preserve">and it contends that </w:t>
      </w:r>
      <w:r w:rsidRPr="005B675B">
        <w:rPr>
          <w:rFonts w:asciiTheme="majorHAnsi" w:hAnsiTheme="majorHAnsi" w:cstheme="majorHAnsi"/>
          <w:b/>
          <w:u w:val="single"/>
        </w:rPr>
        <w:t>the First Amendment</w:t>
      </w:r>
      <w:r w:rsidRPr="005B675B">
        <w:rPr>
          <w:rFonts w:asciiTheme="majorHAnsi" w:hAnsiTheme="majorHAnsi" w:cstheme="majorHAnsi"/>
          <w:sz w:val="12"/>
          <w:szCs w:val="12"/>
        </w:rPr>
        <w:t xml:space="preserve"> framework </w:t>
      </w:r>
      <w:r w:rsidRPr="005B675B">
        <w:rPr>
          <w:rFonts w:asciiTheme="majorHAnsi" w:hAnsiTheme="majorHAnsi" w:cstheme="majorHAnsi"/>
          <w:b/>
          <w:u w:val="single"/>
        </w:rPr>
        <w:t>offers one</w:t>
      </w:r>
      <w:r w:rsidRPr="005B675B">
        <w:rPr>
          <w:rFonts w:asciiTheme="majorHAnsi" w:hAnsiTheme="majorHAnsi" w:cstheme="majorHAnsi"/>
          <w:sz w:val="12"/>
          <w:szCs w:val="12"/>
        </w:rPr>
        <w:t xml:space="preserve"> </w:t>
      </w:r>
      <w:r w:rsidRPr="005B675B">
        <w:rPr>
          <w:rFonts w:asciiTheme="majorHAnsi" w:hAnsiTheme="majorHAnsi" w:cstheme="majorHAnsi"/>
          <w:b/>
          <w:u w:val="single"/>
        </w:rPr>
        <w:t>potential avenue to allow prisoners to peacefully surface pressing problems in our carceral system and to collectively express their humanity and dignity.</w:t>
      </w:r>
    </w:p>
    <w:p w14:paraId="65772F68" w14:textId="77777777" w:rsidR="005B675B" w:rsidRPr="005B675B" w:rsidRDefault="005B675B" w:rsidP="005B675B">
      <w:pPr>
        <w:pStyle w:val="Heading4"/>
        <w:keepNext w:val="0"/>
        <w:keepLines w:val="0"/>
        <w:spacing w:before="240" w:after="40" w:line="303" w:lineRule="auto"/>
        <w:rPr>
          <w:rFonts w:asciiTheme="majorHAnsi" w:hAnsiTheme="majorHAnsi" w:cstheme="majorHAnsi"/>
        </w:rPr>
      </w:pPr>
      <w:bookmarkStart w:id="2" w:name="_nsgxcu4898u8" w:colFirst="0" w:colLast="0"/>
      <w:bookmarkEnd w:id="2"/>
      <w:r w:rsidRPr="005B675B">
        <w:rPr>
          <w:rFonts w:asciiTheme="majorHAnsi" w:hAnsiTheme="majorHAnsi" w:cstheme="majorHAnsi"/>
        </w:rPr>
        <w:t>This is one example of how it could work in the US, with similar means of enforcement on a global scale solving for the incredibly inhumane conditions they face.</w:t>
      </w:r>
    </w:p>
    <w:p w14:paraId="6AF9C8BA" w14:textId="77777777" w:rsidR="005B675B" w:rsidRPr="005B675B" w:rsidRDefault="005B675B" w:rsidP="005B675B">
      <w:pPr>
        <w:rPr>
          <w:rFonts w:asciiTheme="majorHAnsi" w:hAnsiTheme="majorHAnsi" w:cstheme="majorHAnsi"/>
        </w:rPr>
      </w:pPr>
      <w:bookmarkStart w:id="3" w:name="_9tgjbtar7yhv" w:colFirst="0" w:colLast="0"/>
      <w:bookmarkEnd w:id="3"/>
    </w:p>
    <w:p w14:paraId="4ECA2186" w14:textId="77777777" w:rsidR="005B675B" w:rsidRPr="005B675B" w:rsidRDefault="005B675B" w:rsidP="00897E60">
      <w:pPr>
        <w:shd w:val="clear" w:color="auto" w:fill="FFFFFF"/>
        <w:spacing w:after="200"/>
        <w:rPr>
          <w:rFonts w:asciiTheme="majorHAnsi" w:eastAsia="Times New Roman" w:hAnsiTheme="majorHAnsi" w:cstheme="majorHAnsi"/>
          <w:color w:val="282828"/>
          <w:sz w:val="24"/>
          <w:u w:val="single"/>
          <w:shd w:val="clear" w:color="auto" w:fill="FFFF00"/>
        </w:rPr>
      </w:pPr>
    </w:p>
    <w:p w14:paraId="14805972" w14:textId="5342DA91" w:rsidR="00897E60" w:rsidRPr="005B675B" w:rsidRDefault="00897E60" w:rsidP="00897E60">
      <w:pPr>
        <w:pStyle w:val="Heading2"/>
        <w:rPr>
          <w:rFonts w:asciiTheme="majorHAnsi" w:hAnsiTheme="majorHAnsi" w:cstheme="majorHAnsi"/>
        </w:rPr>
      </w:pPr>
      <w:r w:rsidRPr="005B675B">
        <w:rPr>
          <w:rFonts w:asciiTheme="majorHAnsi" w:hAnsiTheme="majorHAnsi" w:cstheme="majorHAnsi"/>
        </w:rPr>
        <w:t xml:space="preserve">Contention Two: </w:t>
      </w:r>
      <w:r w:rsidR="005B675B" w:rsidRPr="005B675B">
        <w:rPr>
          <w:rFonts w:asciiTheme="majorHAnsi" w:hAnsiTheme="majorHAnsi" w:cstheme="majorHAnsi"/>
        </w:rPr>
        <w:t>Political Engagement</w:t>
      </w:r>
    </w:p>
    <w:p w14:paraId="1AF428C2" w14:textId="77777777" w:rsidR="00897E60" w:rsidRPr="005B675B" w:rsidRDefault="00897E60" w:rsidP="00897E60">
      <w:pPr>
        <w:rPr>
          <w:rFonts w:asciiTheme="majorHAnsi" w:hAnsiTheme="majorHAnsi" w:cstheme="majorHAnsi"/>
        </w:rPr>
      </w:pPr>
    </w:p>
    <w:p w14:paraId="58C177D9" w14:textId="77777777" w:rsidR="00897E60" w:rsidRPr="005B675B" w:rsidRDefault="00897E60" w:rsidP="00897E60">
      <w:pPr>
        <w:rPr>
          <w:rFonts w:asciiTheme="majorHAnsi" w:hAnsiTheme="majorHAnsi" w:cstheme="majorHAnsi"/>
        </w:rPr>
      </w:pPr>
    </w:p>
    <w:p w14:paraId="2E2897DD" w14:textId="77777777" w:rsidR="00897E60" w:rsidRPr="005B675B" w:rsidRDefault="00897E60" w:rsidP="00897E60">
      <w:pPr>
        <w:pStyle w:val="Heading4"/>
        <w:rPr>
          <w:rFonts w:asciiTheme="majorHAnsi" w:hAnsiTheme="majorHAnsi" w:cstheme="majorHAnsi"/>
        </w:rPr>
      </w:pPr>
      <w:r w:rsidRPr="005B675B">
        <w:rPr>
          <w:rFonts w:asciiTheme="majorHAnsi" w:hAnsiTheme="majorHAnsi" w:cstheme="majorHAnsi"/>
        </w:rPr>
        <w:t>Strong unions are essential to empower workers politically, to ensure fairness in society.</w:t>
      </w:r>
    </w:p>
    <w:p w14:paraId="6656CDF4" w14:textId="77777777" w:rsidR="00897E60" w:rsidRPr="005B675B" w:rsidRDefault="00897E60" w:rsidP="00897E60">
      <w:pPr>
        <w:rPr>
          <w:rFonts w:asciiTheme="majorHAnsi" w:hAnsiTheme="majorHAnsi" w:cstheme="majorHAnsi"/>
          <w:sz w:val="16"/>
          <w:szCs w:val="16"/>
        </w:rPr>
      </w:pPr>
      <w:r w:rsidRPr="005B675B">
        <w:rPr>
          <w:rStyle w:val="Style13ptBold"/>
          <w:rFonts w:asciiTheme="majorHAnsi" w:hAnsiTheme="majorHAnsi" w:cstheme="majorHAnsi"/>
        </w:rPr>
        <w:t xml:space="preserve">Bivens, 2017 - the director of  research at the Economic Policy Institute </w:t>
      </w:r>
      <w:r w:rsidRPr="005B675B">
        <w:rPr>
          <w:rFonts w:asciiTheme="majorHAnsi" w:hAnsiTheme="majorHAnsi" w:cstheme="majorHAnsi"/>
          <w:sz w:val="16"/>
          <w:szCs w:val="16"/>
        </w:rPr>
        <w:t>[Jason, Aug 17, “How today’s unions help working people” https://www.epi.org/publication/how-todays-unions-help-working-people-giving-workers-the-power-to-improve-their-jobs-and-unrig-the-economy/]</w:t>
      </w:r>
    </w:p>
    <w:p w14:paraId="2B27ED39" w14:textId="77777777" w:rsidR="00897E60" w:rsidRPr="005B675B" w:rsidRDefault="00897E60" w:rsidP="00897E60">
      <w:pPr>
        <w:rPr>
          <w:rFonts w:asciiTheme="majorHAnsi" w:hAnsiTheme="majorHAnsi" w:cstheme="majorHAnsi"/>
        </w:rPr>
      </w:pPr>
    </w:p>
    <w:p w14:paraId="35C4668B" w14:textId="00176CAB" w:rsidR="00897E60" w:rsidRPr="005B675B" w:rsidRDefault="00897E60" w:rsidP="00897E60">
      <w:pPr>
        <w:rPr>
          <w:rFonts w:asciiTheme="majorHAnsi" w:hAnsiTheme="majorHAnsi" w:cstheme="majorHAnsi"/>
          <w:sz w:val="12"/>
        </w:rPr>
      </w:pPr>
      <w:r w:rsidRPr="005B675B">
        <w:rPr>
          <w:rFonts w:asciiTheme="majorHAnsi" w:hAnsiTheme="majorHAnsi" w:cstheme="majorHAnsi"/>
          <w:sz w:val="12"/>
        </w:rPr>
        <w:t xml:space="preserve">Unions are a dynamic and ever-evolving institution of the American economy that exist to give working people a voice and leverage over their working conditions and the economic policy decisions that shape these conditions. </w:t>
      </w:r>
      <w:r w:rsidRPr="005B675B">
        <w:rPr>
          <w:rStyle w:val="StyleUnderline"/>
          <w:rFonts w:asciiTheme="majorHAnsi" w:hAnsiTheme="majorHAnsi" w:cstheme="majorHAnsi"/>
          <w:highlight w:val="cyan"/>
        </w:rPr>
        <w:t>Collective bargaining</w:t>
      </w:r>
      <w:r w:rsidRPr="005B675B">
        <w:rPr>
          <w:rStyle w:val="StyleUnderline"/>
          <w:rFonts w:asciiTheme="majorHAnsi" w:hAnsiTheme="majorHAnsi" w:cstheme="majorHAnsi"/>
        </w:rPr>
        <w:t xml:space="preserve"> is </w:t>
      </w:r>
      <w:r w:rsidRPr="005B675B">
        <w:rPr>
          <w:rStyle w:val="StyleUnderline"/>
          <w:rFonts w:asciiTheme="majorHAnsi" w:hAnsiTheme="majorHAnsi" w:cstheme="majorHAnsi"/>
          <w:highlight w:val="cyan"/>
        </w:rPr>
        <w:t>indispensable if we want to achieve</w:t>
      </w:r>
      <w:r w:rsidRPr="005B675B">
        <w:rPr>
          <w:rStyle w:val="StyleUnderline"/>
          <w:rFonts w:asciiTheme="majorHAnsi" w:hAnsiTheme="majorHAnsi" w:cstheme="majorHAnsi"/>
        </w:rPr>
        <w:t xml:space="preserve"> shared </w:t>
      </w:r>
      <w:r w:rsidRPr="005B675B">
        <w:rPr>
          <w:rStyle w:val="StyleUnderline"/>
          <w:rFonts w:asciiTheme="majorHAnsi" w:hAnsiTheme="majorHAnsi" w:cstheme="majorHAnsi"/>
          <w:highlight w:val="cyan"/>
        </w:rPr>
        <w:t>prosperity.</w:t>
      </w:r>
      <w:r w:rsidRPr="005B675B">
        <w:rPr>
          <w:rStyle w:val="StyleUnderline"/>
          <w:rFonts w:asciiTheme="majorHAnsi" w:hAnsiTheme="majorHAnsi" w:cstheme="majorHAnsi"/>
        </w:rPr>
        <w:t xml:space="preserve"> But it is </w:t>
      </w:r>
      <w:r w:rsidRPr="005B675B">
        <w:rPr>
          <w:rStyle w:val="StyleUnderline"/>
          <w:rFonts w:asciiTheme="majorHAnsi" w:hAnsiTheme="majorHAnsi" w:cstheme="majorHAnsi"/>
          <w:highlight w:val="cyan"/>
        </w:rPr>
        <w:t>precisely because they are effective and necessary</w:t>
      </w:r>
      <w:r w:rsidRPr="005B675B">
        <w:rPr>
          <w:rStyle w:val="StyleUnderline"/>
          <w:rFonts w:asciiTheme="majorHAnsi" w:hAnsiTheme="majorHAnsi" w:cstheme="majorHAnsi"/>
        </w:rPr>
        <w:t xml:space="preserve"> for shared prosperity that </w:t>
      </w:r>
      <w:r w:rsidRPr="005B675B">
        <w:rPr>
          <w:rStyle w:val="StyleUnderline"/>
          <w:rFonts w:asciiTheme="majorHAnsi" w:hAnsiTheme="majorHAnsi" w:cstheme="majorHAnsi"/>
          <w:highlight w:val="cyan"/>
        </w:rPr>
        <w:t>unions are under attack by employers</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who want to maintain excessive leverage</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over workers and by policymakers</w:t>
      </w:r>
      <w:r w:rsidRPr="005B675B">
        <w:rPr>
          <w:rStyle w:val="StyleUnderline"/>
          <w:rFonts w:asciiTheme="majorHAnsi" w:hAnsiTheme="majorHAnsi" w:cstheme="majorHAnsi"/>
        </w:rPr>
        <w:t xml:space="preserve"> </w:t>
      </w:r>
      <w:r w:rsidRPr="005B675B">
        <w:rPr>
          <w:rStyle w:val="StyleUnderline"/>
          <w:rFonts w:asciiTheme="majorHAnsi" w:hAnsiTheme="majorHAnsi" w:cstheme="majorHAnsi"/>
          <w:highlight w:val="cyan"/>
        </w:rPr>
        <w:t>representing the interests of the top 1 percent</w:t>
      </w:r>
      <w:r w:rsidRPr="005B675B">
        <w:rPr>
          <w:rStyle w:val="StyleUnderline"/>
          <w:rFonts w:asciiTheme="majorHAnsi" w:hAnsiTheme="majorHAnsi" w:cstheme="majorHAnsi"/>
        </w:rPr>
        <w:t xml:space="preserve">. </w:t>
      </w:r>
      <w:r w:rsidRPr="005B675B">
        <w:rPr>
          <w:rFonts w:asciiTheme="majorHAnsi" w:hAnsiTheme="majorHAnsi" w:cstheme="majorHAnsi"/>
          <w:sz w:val="12"/>
        </w:rPr>
        <w:t xml:space="preserve">These attacks have succeeded in increasing the gap between the number of workers who would like to be represented by a union and the number who are represented by a union. And these threats to the freedom to join together in unions haven’t been met with a policy response sufficient to keep the playing field level between organizing workers and the employers looking to thwart them. </w:t>
      </w:r>
      <w:r w:rsidRPr="005B675B">
        <w:rPr>
          <w:rStyle w:val="StyleUnderline"/>
          <w:rFonts w:asciiTheme="majorHAnsi" w:hAnsiTheme="majorHAnsi" w:cstheme="majorHAnsi"/>
          <w:highlight w:val="cyan"/>
        </w:rPr>
        <w:t>Giving workers a real voic</w:t>
      </w:r>
      <w:r w:rsidRPr="005B675B">
        <w:rPr>
          <w:rStyle w:val="StyleUnderline"/>
          <w:rFonts w:asciiTheme="majorHAnsi" w:hAnsiTheme="majorHAnsi" w:cstheme="majorHAnsi"/>
        </w:rPr>
        <w:t xml:space="preserve">e and leverage </w:t>
      </w:r>
      <w:r w:rsidRPr="005B675B">
        <w:rPr>
          <w:rStyle w:val="StyleUnderline"/>
          <w:rFonts w:asciiTheme="majorHAnsi" w:hAnsiTheme="majorHAnsi" w:cstheme="majorHAnsi"/>
          <w:highlight w:val="cyan"/>
        </w:rPr>
        <w:t>is essential for democracy</w:t>
      </w:r>
      <w:r w:rsidRPr="005B675B">
        <w:rPr>
          <w:rStyle w:val="StyleUnderline"/>
          <w:rFonts w:asciiTheme="majorHAnsi" w:hAnsiTheme="majorHAnsi" w:cstheme="majorHAnsi"/>
        </w:rPr>
        <w:t xml:space="preserve">. </w:t>
      </w:r>
      <w:r w:rsidRPr="005B675B">
        <w:rPr>
          <w:rFonts w:asciiTheme="majorHAnsi" w:hAnsiTheme="majorHAnsi" w:cstheme="majorHAnsi"/>
          <w:sz w:val="12"/>
        </w:rPr>
        <w:t xml:space="preserve">While unions historically have not been able to match corporate political donations dollar for dollar, </w:t>
      </w:r>
      <w:r w:rsidRPr="005B675B">
        <w:rPr>
          <w:rStyle w:val="StyleUnderline"/>
          <w:rFonts w:asciiTheme="majorHAnsi" w:hAnsiTheme="majorHAnsi" w:cstheme="majorHAnsi"/>
          <w:highlight w:val="cyan"/>
        </w:rPr>
        <w:t>working people organizing together in unions play an equalizing role</w:t>
      </w:r>
      <w:r w:rsidRPr="005B675B">
        <w:rPr>
          <w:rStyle w:val="StyleUnderline"/>
          <w:rFonts w:asciiTheme="majorHAnsi" w:hAnsiTheme="majorHAnsi" w:cstheme="majorHAnsi"/>
        </w:rPr>
        <w:t xml:space="preserve"> because </w:t>
      </w:r>
      <w:r w:rsidRPr="005B675B">
        <w:rPr>
          <w:rStyle w:val="StyleUnderline"/>
          <w:rFonts w:asciiTheme="majorHAnsi" w:hAnsiTheme="majorHAnsi" w:cstheme="majorHAnsi"/>
          <w:highlight w:val="cyan"/>
        </w:rPr>
        <w:t>they can motivate members</w:t>
      </w:r>
      <w:r w:rsidRPr="005B675B">
        <w:rPr>
          <w:rStyle w:val="StyleUnderline"/>
          <w:rFonts w:asciiTheme="majorHAnsi" w:hAnsiTheme="majorHAnsi" w:cstheme="majorHAnsi"/>
        </w:rPr>
        <w:t xml:space="preserve"> to give their time and effort to political causes</w:t>
      </w:r>
      <w:r w:rsidRPr="005B675B">
        <w:rPr>
          <w:rFonts w:asciiTheme="majorHAnsi" w:hAnsiTheme="majorHAnsi" w:cstheme="majorHAnsi"/>
          <w:sz w:val="12"/>
        </w:rPr>
        <w:t xml:space="preserve">. For example, </w:t>
      </w:r>
      <w:r w:rsidRPr="005B675B">
        <w:rPr>
          <w:rStyle w:val="StyleUnderline"/>
          <w:rFonts w:asciiTheme="majorHAnsi" w:hAnsiTheme="majorHAnsi" w:cstheme="majorHAnsi"/>
        </w:rPr>
        <w:t xml:space="preserve">one study found that </w:t>
      </w:r>
      <w:r w:rsidRPr="005B675B">
        <w:rPr>
          <w:rStyle w:val="StyleUnderline"/>
          <w:rFonts w:asciiTheme="majorHAnsi" w:hAnsiTheme="majorHAnsi" w:cstheme="majorHAnsi"/>
          <w:highlight w:val="cyan"/>
        </w:rPr>
        <w:t>unions are very effective at getting people to the polls</w:t>
      </w:r>
      <w:r w:rsidRPr="005B675B">
        <w:rPr>
          <w:rFonts w:asciiTheme="majorHAnsi" w:hAnsiTheme="majorHAnsi" w:cstheme="majorHAnsi"/>
          <w:sz w:val="12"/>
        </w:rPr>
        <w:t>—especially increasing voting among those with only a high school education</w:t>
      </w:r>
    </w:p>
    <w:p w14:paraId="5C5B055F" w14:textId="77777777" w:rsidR="005B675B" w:rsidRPr="005B675B" w:rsidRDefault="005B675B" w:rsidP="005B675B">
      <w:pPr>
        <w:pStyle w:val="Heading4"/>
        <w:keepNext w:val="0"/>
        <w:keepLines w:val="0"/>
        <w:spacing w:before="240" w:after="40" w:line="303" w:lineRule="auto"/>
        <w:rPr>
          <w:rFonts w:asciiTheme="majorHAnsi" w:hAnsiTheme="majorHAnsi" w:cstheme="majorHAnsi"/>
        </w:rPr>
      </w:pPr>
      <w:r w:rsidRPr="005B675B">
        <w:rPr>
          <w:rFonts w:asciiTheme="majorHAnsi" w:hAnsiTheme="majorHAnsi" w:cstheme="majorHAnsi"/>
        </w:rPr>
        <w:t>The right to strike must also be unconditional in order to provide the necessary bargaining power.</w:t>
      </w:r>
    </w:p>
    <w:p w14:paraId="2AEA027A" w14:textId="77777777" w:rsidR="005B675B" w:rsidRPr="005B675B" w:rsidRDefault="005B675B" w:rsidP="005B675B">
      <w:pPr>
        <w:spacing w:line="276" w:lineRule="auto"/>
        <w:rPr>
          <w:rFonts w:asciiTheme="majorHAnsi" w:hAnsiTheme="majorHAnsi" w:cstheme="majorHAnsi"/>
          <w:sz w:val="12"/>
          <w:szCs w:val="12"/>
        </w:rPr>
      </w:pPr>
      <w:proofErr w:type="spellStart"/>
      <w:r w:rsidRPr="005B675B">
        <w:rPr>
          <w:rFonts w:asciiTheme="majorHAnsi" w:hAnsiTheme="majorHAnsi" w:cstheme="majorHAnsi"/>
          <w:b/>
          <w:sz w:val="26"/>
          <w:szCs w:val="26"/>
          <w:u w:val="single"/>
        </w:rPr>
        <w:t>Thorwaldsson</w:t>
      </w:r>
      <w:proofErr w:type="spellEnd"/>
      <w:r w:rsidRPr="005B675B">
        <w:rPr>
          <w:rFonts w:asciiTheme="majorHAnsi" w:hAnsiTheme="majorHAnsi" w:cstheme="majorHAnsi"/>
          <w:b/>
          <w:sz w:val="26"/>
          <w:szCs w:val="26"/>
          <w:u w:val="single"/>
        </w:rPr>
        <w:t xml:space="preserve"> [2]</w:t>
      </w:r>
      <w:r w:rsidRPr="005B675B">
        <w:rPr>
          <w:rFonts w:asciiTheme="majorHAnsi" w:hAnsiTheme="majorHAnsi" w:cstheme="majorHAnsi"/>
          <w:sz w:val="12"/>
          <w:szCs w:val="12"/>
        </w:rPr>
        <w:t>, Karl-</w:t>
      </w:r>
      <w:proofErr w:type="spellStart"/>
      <w:r w:rsidRPr="005B675B">
        <w:rPr>
          <w:rFonts w:asciiTheme="majorHAnsi" w:hAnsiTheme="majorHAnsi" w:cstheme="majorHAnsi"/>
          <w:sz w:val="12"/>
          <w:szCs w:val="12"/>
        </w:rPr>
        <w:t>Petter</w:t>
      </w:r>
      <w:proofErr w:type="spellEnd"/>
      <w:r w:rsidRPr="005B675B">
        <w:rPr>
          <w:rFonts w:asciiTheme="majorHAnsi" w:hAnsiTheme="majorHAnsi" w:cstheme="majorHAnsi"/>
          <w:sz w:val="12"/>
          <w:szCs w:val="12"/>
        </w:rPr>
        <w:t>. “Taking Away the Right to Strike Would Make Us All into Slaves.” Equal Times, 31 Oct. 2014, https://www.equaltimes.org/taking-away-the-right-to-strike#.YWCndhrMKUk. LHS//</w:t>
      </w:r>
      <w:proofErr w:type="spellStart"/>
      <w:r w:rsidRPr="005B675B">
        <w:rPr>
          <w:rFonts w:asciiTheme="majorHAnsi" w:hAnsiTheme="majorHAnsi" w:cstheme="majorHAnsi"/>
          <w:sz w:val="12"/>
          <w:szCs w:val="12"/>
        </w:rPr>
        <w:t>EHThe</w:t>
      </w:r>
      <w:proofErr w:type="spellEnd"/>
      <w:r w:rsidRPr="005B675B">
        <w:rPr>
          <w:rFonts w:asciiTheme="majorHAnsi" w:hAnsiTheme="majorHAnsi" w:cstheme="majorHAnsi"/>
          <w:sz w:val="12"/>
          <w:szCs w:val="12"/>
        </w:rPr>
        <w:t xml:space="preserve"> kafala system gives the employer complete control over their workers. Millions of migrant workers, mostly from poorer countries, are trapped in this </w:t>
      </w:r>
      <w:proofErr w:type="spellStart"/>
      <w:r w:rsidRPr="005B675B">
        <w:rPr>
          <w:rFonts w:asciiTheme="majorHAnsi" w:hAnsiTheme="majorHAnsi" w:cstheme="majorHAnsi"/>
          <w:sz w:val="12"/>
          <w:szCs w:val="12"/>
        </w:rPr>
        <w:t>system.They</w:t>
      </w:r>
      <w:proofErr w:type="spellEnd"/>
      <w:r w:rsidRPr="005B675B">
        <w:rPr>
          <w:rFonts w:asciiTheme="majorHAnsi" w:hAnsiTheme="majorHAnsi" w:cstheme="majorHAnsi"/>
          <w:sz w:val="12"/>
          <w:szCs w:val="12"/>
        </w:rPr>
        <w:t xml:space="preserve"> can’t change jobs unless their employer allows them to, they can’t leave the country unless their boss signs an exit visa, and trade unions and strike action are totally forbidden. This leaves the worker powerless and open to the most barbaric exploitation. Poverty wages, appalling levels of death and injury at work and abusive treatment by supervisors and managers are the daily reality for the huge numbers of workers; the men building infrastructure for the</w:t>
      </w:r>
      <w:hyperlink r:id="rId26">
        <w:r w:rsidRPr="005B675B">
          <w:rPr>
            <w:rFonts w:asciiTheme="majorHAnsi" w:hAnsiTheme="majorHAnsi" w:cstheme="majorHAnsi"/>
            <w:sz w:val="12"/>
            <w:szCs w:val="12"/>
          </w:rPr>
          <w:t xml:space="preserve"> </w:t>
        </w:r>
      </w:hyperlink>
      <w:hyperlink r:id="rId27">
        <w:r w:rsidRPr="005B675B">
          <w:rPr>
            <w:rFonts w:asciiTheme="majorHAnsi" w:hAnsiTheme="majorHAnsi" w:cstheme="majorHAnsi"/>
            <w:color w:val="1155CC"/>
            <w:sz w:val="12"/>
            <w:szCs w:val="12"/>
          </w:rPr>
          <w:t>2022 World Cup in Qatar</w:t>
        </w:r>
      </w:hyperlink>
      <w:r w:rsidRPr="005B675B">
        <w:rPr>
          <w:rFonts w:asciiTheme="majorHAnsi" w:hAnsiTheme="majorHAnsi" w:cstheme="majorHAnsi"/>
          <w:sz w:val="12"/>
          <w:szCs w:val="12"/>
        </w:rPr>
        <w:t xml:space="preserve">, the women domestic workers, and all the other jobs that generate the fantastic wealth held by a few ruling families. Life without the right to strike, life without a union, is for them a life of desperation. That’s far from the reality for most working people in the world, although in many other places basic rights for working people are far from fully respected. There are plenty of employers that respect their employees’ right to union </w:t>
      </w:r>
      <w:proofErr w:type="spellStart"/>
      <w:r w:rsidRPr="005B675B">
        <w:rPr>
          <w:rFonts w:asciiTheme="majorHAnsi" w:hAnsiTheme="majorHAnsi" w:cstheme="majorHAnsi"/>
          <w:sz w:val="12"/>
          <w:szCs w:val="12"/>
        </w:rPr>
        <w:t>organisation</w:t>
      </w:r>
      <w:proofErr w:type="spellEnd"/>
      <w:r w:rsidRPr="005B675B">
        <w:rPr>
          <w:rFonts w:asciiTheme="majorHAnsi" w:hAnsiTheme="majorHAnsi" w:cstheme="majorHAnsi"/>
          <w:sz w:val="12"/>
          <w:szCs w:val="12"/>
        </w:rPr>
        <w:t xml:space="preserve"> and to withdraw their </w:t>
      </w:r>
      <w:proofErr w:type="spellStart"/>
      <w:r w:rsidRPr="005B675B">
        <w:rPr>
          <w:rFonts w:asciiTheme="majorHAnsi" w:hAnsiTheme="majorHAnsi" w:cstheme="majorHAnsi"/>
          <w:sz w:val="12"/>
          <w:szCs w:val="12"/>
        </w:rPr>
        <w:t>labour</w:t>
      </w:r>
      <w:proofErr w:type="spellEnd"/>
      <w:r w:rsidRPr="005B675B">
        <w:rPr>
          <w:rFonts w:asciiTheme="majorHAnsi" w:hAnsiTheme="majorHAnsi" w:cstheme="majorHAnsi"/>
          <w:sz w:val="12"/>
          <w:szCs w:val="12"/>
        </w:rPr>
        <w:t xml:space="preserve">. Lufthansa CEO Carsten </w:t>
      </w:r>
      <w:proofErr w:type="spellStart"/>
      <w:r w:rsidRPr="005B675B">
        <w:rPr>
          <w:rFonts w:asciiTheme="majorHAnsi" w:hAnsiTheme="majorHAnsi" w:cstheme="majorHAnsi"/>
          <w:sz w:val="12"/>
          <w:szCs w:val="12"/>
        </w:rPr>
        <w:t>Spohr</w:t>
      </w:r>
      <w:proofErr w:type="spellEnd"/>
      <w:r w:rsidRPr="005B675B">
        <w:rPr>
          <w:rFonts w:asciiTheme="majorHAnsi" w:hAnsiTheme="majorHAnsi" w:cstheme="majorHAnsi"/>
          <w:sz w:val="12"/>
          <w:szCs w:val="12"/>
        </w:rPr>
        <w:t xml:space="preserve"> for example, who defended his employees’ right to take industrial action when he was mocked by</w:t>
      </w:r>
      <w:hyperlink r:id="rId28" w:anchor=".VFNdCxZkzm4">
        <w:r w:rsidRPr="005B675B">
          <w:rPr>
            <w:rFonts w:asciiTheme="majorHAnsi" w:hAnsiTheme="majorHAnsi" w:cstheme="majorHAnsi"/>
            <w:sz w:val="12"/>
            <w:szCs w:val="12"/>
          </w:rPr>
          <w:t xml:space="preserve"> </w:t>
        </w:r>
      </w:hyperlink>
      <w:hyperlink r:id="rId29" w:anchor=".VFNdCxZkzm4">
        <w:r w:rsidRPr="005B675B">
          <w:rPr>
            <w:rFonts w:asciiTheme="majorHAnsi" w:hAnsiTheme="majorHAnsi" w:cstheme="majorHAnsi"/>
            <w:color w:val="1155CC"/>
            <w:sz w:val="12"/>
            <w:szCs w:val="12"/>
          </w:rPr>
          <w:t>Qatar Airways</w:t>
        </w:r>
      </w:hyperlink>
      <w:r w:rsidRPr="005B675B">
        <w:rPr>
          <w:rFonts w:asciiTheme="majorHAnsi" w:hAnsiTheme="majorHAnsi" w:cstheme="majorHAnsi"/>
          <w:sz w:val="12"/>
          <w:szCs w:val="12"/>
        </w:rPr>
        <w:t xml:space="preserve"> boss </w:t>
      </w:r>
      <w:proofErr w:type="spellStart"/>
      <w:r w:rsidRPr="005B675B">
        <w:rPr>
          <w:rFonts w:asciiTheme="majorHAnsi" w:hAnsiTheme="majorHAnsi" w:cstheme="majorHAnsi"/>
          <w:sz w:val="12"/>
          <w:szCs w:val="12"/>
        </w:rPr>
        <w:t>Akhbar</w:t>
      </w:r>
      <w:proofErr w:type="spellEnd"/>
      <w:r w:rsidRPr="005B675B">
        <w:rPr>
          <w:rFonts w:asciiTheme="majorHAnsi" w:hAnsiTheme="majorHAnsi" w:cstheme="majorHAnsi"/>
          <w:sz w:val="12"/>
          <w:szCs w:val="12"/>
        </w:rPr>
        <w:t xml:space="preserve"> Al-baker during a recent pilots’ strike.</w:t>
      </w:r>
      <w:r w:rsidRPr="005B675B">
        <w:rPr>
          <w:rFonts w:asciiTheme="majorHAnsi" w:hAnsiTheme="majorHAnsi" w:cstheme="majorHAnsi"/>
          <w:color w:val="333333"/>
          <w:sz w:val="12"/>
          <w:szCs w:val="12"/>
          <w:shd w:val="clear" w:color="auto" w:fill="F4CCCC"/>
        </w:rPr>
        <w:t xml:space="preserve"> </w:t>
      </w:r>
      <w:r w:rsidRPr="005B675B">
        <w:rPr>
          <w:rFonts w:asciiTheme="majorHAnsi" w:hAnsiTheme="majorHAnsi" w:cstheme="majorHAnsi"/>
          <w:sz w:val="12"/>
          <w:szCs w:val="12"/>
        </w:rPr>
        <w:t xml:space="preserve">From the fringes to the </w:t>
      </w:r>
      <w:proofErr w:type="spellStart"/>
      <w:r w:rsidRPr="005B675B">
        <w:rPr>
          <w:rFonts w:asciiTheme="majorHAnsi" w:hAnsiTheme="majorHAnsi" w:cstheme="majorHAnsi"/>
          <w:sz w:val="12"/>
          <w:szCs w:val="12"/>
        </w:rPr>
        <w:t>centre</w:t>
      </w:r>
      <w:proofErr w:type="spellEnd"/>
      <w:r w:rsidRPr="005B675B">
        <w:rPr>
          <w:rFonts w:asciiTheme="majorHAnsi" w:hAnsiTheme="majorHAnsi" w:cstheme="majorHAnsi"/>
          <w:sz w:val="12"/>
          <w:szCs w:val="12"/>
        </w:rPr>
        <w:t xml:space="preserve"> But there are others who want to</w:t>
      </w:r>
      <w:hyperlink r:id="rId30" w:anchor=".VFNdJxZkzm5">
        <w:r w:rsidRPr="005B675B">
          <w:rPr>
            <w:rFonts w:asciiTheme="majorHAnsi" w:hAnsiTheme="majorHAnsi" w:cstheme="majorHAnsi"/>
            <w:sz w:val="12"/>
            <w:szCs w:val="12"/>
          </w:rPr>
          <w:t xml:space="preserve"> </w:t>
        </w:r>
      </w:hyperlink>
      <w:hyperlink r:id="rId31" w:anchor=".VFNdJxZkzm5">
        <w:r w:rsidRPr="005B675B">
          <w:rPr>
            <w:rFonts w:asciiTheme="majorHAnsi" w:hAnsiTheme="majorHAnsi" w:cstheme="majorHAnsi"/>
            <w:color w:val="1155CC"/>
            <w:sz w:val="12"/>
            <w:szCs w:val="12"/>
          </w:rPr>
          <w:t>eliminate the right to strike</w:t>
        </w:r>
      </w:hyperlink>
      <w:r w:rsidRPr="005B675B">
        <w:rPr>
          <w:rFonts w:asciiTheme="majorHAnsi" w:hAnsiTheme="majorHAnsi" w:cstheme="majorHAnsi"/>
          <w:sz w:val="12"/>
          <w:szCs w:val="12"/>
        </w:rPr>
        <w:t xml:space="preserve"> as a fundamental part of the international legal framework. What used to be a radical fringe of right-wing ideologues in global employer circles has now moved front and </w:t>
      </w:r>
      <w:proofErr w:type="spellStart"/>
      <w:r w:rsidRPr="005B675B">
        <w:rPr>
          <w:rFonts w:asciiTheme="majorHAnsi" w:hAnsiTheme="majorHAnsi" w:cstheme="majorHAnsi"/>
          <w:sz w:val="12"/>
          <w:szCs w:val="12"/>
        </w:rPr>
        <w:t>centre</w:t>
      </w:r>
      <w:proofErr w:type="spellEnd"/>
      <w:r w:rsidRPr="005B675B">
        <w:rPr>
          <w:rFonts w:asciiTheme="majorHAnsi" w:hAnsiTheme="majorHAnsi" w:cstheme="majorHAnsi"/>
          <w:sz w:val="12"/>
          <w:szCs w:val="12"/>
        </w:rPr>
        <w:t xml:space="preserve">. </w:t>
      </w:r>
      <w:r w:rsidRPr="005B675B">
        <w:rPr>
          <w:rFonts w:asciiTheme="majorHAnsi" w:hAnsiTheme="majorHAnsi" w:cstheme="majorHAnsi"/>
          <w:b/>
          <w:highlight w:val="green"/>
          <w:u w:val="single"/>
        </w:rPr>
        <w:t>Despite decades of recognition by the</w:t>
      </w:r>
      <w:r w:rsidRPr="005B675B">
        <w:rPr>
          <w:rFonts w:asciiTheme="majorHAnsi" w:hAnsiTheme="majorHAnsi" w:cstheme="majorHAnsi"/>
          <w:sz w:val="12"/>
          <w:szCs w:val="12"/>
        </w:rPr>
        <w:t xml:space="preserve"> International </w:t>
      </w:r>
      <w:proofErr w:type="spellStart"/>
      <w:r w:rsidRPr="005B675B">
        <w:rPr>
          <w:rFonts w:asciiTheme="majorHAnsi" w:hAnsiTheme="majorHAnsi" w:cstheme="majorHAnsi"/>
          <w:sz w:val="12"/>
          <w:szCs w:val="12"/>
        </w:rPr>
        <w:t>Labour</w:t>
      </w:r>
      <w:proofErr w:type="spellEnd"/>
      <w:r w:rsidRPr="005B675B">
        <w:rPr>
          <w:rFonts w:asciiTheme="majorHAnsi" w:hAnsiTheme="majorHAnsi" w:cstheme="majorHAnsi"/>
          <w:sz w:val="12"/>
          <w:szCs w:val="12"/>
        </w:rPr>
        <w:t xml:space="preserve"> Organization’s (</w:t>
      </w:r>
      <w:r w:rsidRPr="005B675B">
        <w:rPr>
          <w:rFonts w:asciiTheme="majorHAnsi" w:hAnsiTheme="majorHAnsi" w:cstheme="majorHAnsi"/>
          <w:b/>
          <w:highlight w:val="green"/>
          <w:u w:val="single"/>
        </w:rPr>
        <w:t>ILO</w:t>
      </w:r>
      <w:r w:rsidRPr="005B675B">
        <w:rPr>
          <w:rFonts w:asciiTheme="majorHAnsi" w:hAnsiTheme="majorHAnsi" w:cstheme="majorHAnsi"/>
          <w:sz w:val="12"/>
          <w:szCs w:val="12"/>
        </w:rPr>
        <w:t xml:space="preserve">) expert international panel of judges and law scholars </w:t>
      </w:r>
      <w:r w:rsidRPr="005B675B">
        <w:rPr>
          <w:rFonts w:asciiTheme="majorHAnsi" w:hAnsiTheme="majorHAnsi" w:cstheme="majorHAnsi"/>
          <w:b/>
          <w:highlight w:val="green"/>
          <w:u w:val="single"/>
        </w:rPr>
        <w:t>that the right to strike is firm</w:t>
      </w:r>
      <w:r w:rsidRPr="005B675B">
        <w:rPr>
          <w:rFonts w:asciiTheme="majorHAnsi" w:hAnsiTheme="majorHAnsi" w:cstheme="majorHAnsi"/>
          <w:sz w:val="12"/>
          <w:szCs w:val="12"/>
        </w:rPr>
        <w:t xml:space="preserve">ly entrenched </w:t>
      </w:r>
      <w:r w:rsidRPr="005B675B">
        <w:rPr>
          <w:rFonts w:asciiTheme="majorHAnsi" w:hAnsiTheme="majorHAnsi" w:cstheme="majorHAnsi"/>
          <w:b/>
          <w:highlight w:val="green"/>
          <w:u w:val="single"/>
        </w:rPr>
        <w:t>in international law, the</w:t>
      </w:r>
      <w:r w:rsidRPr="005B675B">
        <w:rPr>
          <w:rFonts w:asciiTheme="majorHAnsi" w:hAnsiTheme="majorHAnsi" w:cstheme="majorHAnsi"/>
          <w:sz w:val="12"/>
          <w:szCs w:val="12"/>
        </w:rPr>
        <w:t xml:space="preserve"> International </w:t>
      </w:r>
      <w:proofErr w:type="spellStart"/>
      <w:r w:rsidRPr="005B675B">
        <w:rPr>
          <w:rFonts w:asciiTheme="majorHAnsi" w:hAnsiTheme="majorHAnsi" w:cstheme="majorHAnsi"/>
          <w:sz w:val="12"/>
          <w:szCs w:val="12"/>
        </w:rPr>
        <w:t>Organisation</w:t>
      </w:r>
      <w:proofErr w:type="spellEnd"/>
      <w:r w:rsidRPr="005B675B">
        <w:rPr>
          <w:rFonts w:asciiTheme="majorHAnsi" w:hAnsiTheme="majorHAnsi" w:cstheme="majorHAnsi"/>
          <w:sz w:val="12"/>
          <w:szCs w:val="12"/>
        </w:rPr>
        <w:t xml:space="preserve"> of Employers </w:t>
      </w:r>
      <w:r w:rsidRPr="005B675B">
        <w:rPr>
          <w:rFonts w:asciiTheme="majorHAnsi" w:hAnsiTheme="majorHAnsi" w:cstheme="majorHAnsi"/>
          <w:b/>
          <w:highlight w:val="green"/>
          <w:u w:val="single"/>
        </w:rPr>
        <w:t>(IoE</w:t>
      </w:r>
      <w:r w:rsidRPr="005B675B">
        <w:rPr>
          <w:rFonts w:asciiTheme="majorHAnsi" w:hAnsiTheme="majorHAnsi" w:cstheme="majorHAnsi"/>
          <w:sz w:val="12"/>
          <w:szCs w:val="12"/>
        </w:rPr>
        <w:t xml:space="preserve">) </w:t>
      </w:r>
      <w:r w:rsidRPr="005B675B">
        <w:rPr>
          <w:rFonts w:asciiTheme="majorHAnsi" w:hAnsiTheme="majorHAnsi" w:cstheme="majorHAnsi"/>
          <w:b/>
          <w:highlight w:val="green"/>
          <w:u w:val="single"/>
        </w:rPr>
        <w:t>is seeking to change the rules</w:t>
      </w:r>
      <w:r w:rsidRPr="005B675B">
        <w:rPr>
          <w:rFonts w:asciiTheme="majorHAnsi" w:hAnsiTheme="majorHAnsi" w:cstheme="majorHAnsi"/>
          <w:sz w:val="12"/>
          <w:szCs w:val="12"/>
        </w:rPr>
        <w:t xml:space="preserve">, challenging long-standing legal principles and blocking the good functioning of the tripartite Standards Committee at the ILO’s annual conference. For most people, the inner workings of the ILO may seem far away from their daily concerns – it is hardly a topic of conversation at the kitchen table. But the IOE is not simply playing legal games. </w:t>
      </w:r>
      <w:r w:rsidRPr="005B675B">
        <w:rPr>
          <w:rFonts w:asciiTheme="majorHAnsi" w:hAnsiTheme="majorHAnsi" w:cstheme="majorHAnsi"/>
          <w:b/>
          <w:highlight w:val="green"/>
          <w:u w:val="single"/>
        </w:rPr>
        <w:t>Their intent is to</w:t>
      </w:r>
      <w:r w:rsidRPr="005B675B">
        <w:rPr>
          <w:rFonts w:asciiTheme="majorHAnsi" w:hAnsiTheme="majorHAnsi" w:cstheme="majorHAnsi"/>
          <w:sz w:val="12"/>
          <w:szCs w:val="12"/>
        </w:rPr>
        <w:t xml:space="preserve"> weaken the ILO, and to </w:t>
      </w:r>
      <w:r w:rsidRPr="005B675B">
        <w:rPr>
          <w:rFonts w:asciiTheme="majorHAnsi" w:hAnsiTheme="majorHAnsi" w:cstheme="majorHAnsi"/>
          <w:b/>
          <w:highlight w:val="green"/>
          <w:u w:val="single"/>
        </w:rPr>
        <w:t>roll back hard-won gains that workers have made,</w:t>
      </w:r>
      <w:r w:rsidRPr="005B675B">
        <w:rPr>
          <w:rFonts w:asciiTheme="majorHAnsi" w:hAnsiTheme="majorHAnsi" w:cstheme="majorHAnsi"/>
          <w:sz w:val="12"/>
          <w:szCs w:val="12"/>
        </w:rPr>
        <w:t xml:space="preserve"> bit by bit, </w:t>
      </w:r>
      <w:r w:rsidRPr="005B675B">
        <w:rPr>
          <w:rFonts w:asciiTheme="majorHAnsi" w:hAnsiTheme="majorHAnsi" w:cstheme="majorHAnsi"/>
          <w:b/>
          <w:highlight w:val="green"/>
          <w:u w:val="single"/>
        </w:rPr>
        <w:t>putting the world of work onto a road that leads to</w:t>
      </w:r>
      <w:r w:rsidRPr="005B675B">
        <w:rPr>
          <w:rFonts w:asciiTheme="majorHAnsi" w:hAnsiTheme="majorHAnsi" w:cstheme="majorHAnsi"/>
          <w:sz w:val="12"/>
          <w:szCs w:val="12"/>
        </w:rPr>
        <w:t xml:space="preserve"> a deeply unpleasant destination. At the end of that road is </w:t>
      </w:r>
      <w:r w:rsidRPr="005B675B">
        <w:rPr>
          <w:rFonts w:asciiTheme="majorHAnsi" w:hAnsiTheme="majorHAnsi" w:cstheme="majorHAnsi"/>
          <w:b/>
          <w:highlight w:val="green"/>
          <w:u w:val="single"/>
        </w:rPr>
        <w:t>kafala for everyone.</w:t>
      </w:r>
      <w:r w:rsidRPr="005B675B">
        <w:rPr>
          <w:rFonts w:asciiTheme="majorHAnsi" w:hAnsiTheme="majorHAnsi" w:cstheme="majorHAnsi"/>
          <w:sz w:val="12"/>
          <w:szCs w:val="12"/>
        </w:rPr>
        <w:t xml:space="preserve"> When people’s right to withdraw their </w:t>
      </w:r>
      <w:proofErr w:type="spellStart"/>
      <w:r w:rsidRPr="005B675B">
        <w:rPr>
          <w:rFonts w:asciiTheme="majorHAnsi" w:hAnsiTheme="majorHAnsi" w:cstheme="majorHAnsi"/>
          <w:sz w:val="12"/>
          <w:szCs w:val="12"/>
        </w:rPr>
        <w:t>labour</w:t>
      </w:r>
      <w:proofErr w:type="spellEnd"/>
      <w:r w:rsidRPr="005B675B">
        <w:rPr>
          <w:rFonts w:asciiTheme="majorHAnsi" w:hAnsiTheme="majorHAnsi" w:cstheme="majorHAnsi"/>
          <w:sz w:val="12"/>
          <w:szCs w:val="12"/>
        </w:rPr>
        <w:t xml:space="preserve"> is taken away, they end up as little more than slaves, entirely dependent on what their boss decides and with no means to push back.</w:t>
      </w:r>
    </w:p>
    <w:p w14:paraId="5F689AB0"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 xml:space="preserve">Strikes </w:t>
      </w:r>
      <w:r w:rsidRPr="005B675B">
        <w:rPr>
          <w:rFonts w:asciiTheme="majorHAnsi" w:hAnsiTheme="majorHAnsi" w:cstheme="majorHAnsi"/>
          <w:u w:val="single"/>
        </w:rPr>
        <w:t>increase</w:t>
      </w:r>
      <w:r w:rsidRPr="005B675B">
        <w:rPr>
          <w:rFonts w:asciiTheme="majorHAnsi" w:hAnsiTheme="majorHAnsi" w:cstheme="majorHAnsi"/>
        </w:rPr>
        <w:t xml:space="preserve"> democratic participation which </w:t>
      </w:r>
      <w:r w:rsidRPr="005B675B">
        <w:rPr>
          <w:rFonts w:asciiTheme="majorHAnsi" w:hAnsiTheme="majorHAnsi" w:cstheme="majorHAnsi"/>
          <w:u w:val="single"/>
        </w:rPr>
        <w:t>reinvigorates democracy</w:t>
      </w:r>
      <w:r w:rsidRPr="005B675B">
        <w:rPr>
          <w:rFonts w:asciiTheme="majorHAnsi" w:hAnsiTheme="majorHAnsi" w:cstheme="majorHAnsi"/>
        </w:rPr>
        <w:t>.</w:t>
      </w:r>
    </w:p>
    <w:p w14:paraId="4B033D4F" w14:textId="77777777" w:rsidR="005B675B" w:rsidRPr="005B675B" w:rsidRDefault="005B675B" w:rsidP="005B675B">
      <w:pPr>
        <w:rPr>
          <w:rFonts w:asciiTheme="majorHAnsi" w:hAnsiTheme="majorHAnsi" w:cstheme="majorHAnsi"/>
        </w:rPr>
      </w:pPr>
      <w:r w:rsidRPr="005B675B">
        <w:rPr>
          <w:rStyle w:val="Style13ptBold"/>
          <w:rFonts w:asciiTheme="majorHAnsi" w:hAnsiTheme="majorHAnsi" w:cstheme="majorHAnsi"/>
        </w:rPr>
        <w:t>McElwee 15</w:t>
      </w:r>
      <w:r w:rsidRPr="005B675B">
        <w:rPr>
          <w:rFonts w:asciiTheme="majorHAnsi" w:hAnsiTheme="majorHAnsi" w:cstheme="majorHAnsi"/>
        </w:rPr>
        <w:t xml:space="preserve"> [Sean; Research Associate at Demos; “How Unions Boost Democratic Participation,” The American Prospect; 9/16/15; https://prospect.org/labor/unions-boost-democratic-participation/] </w:t>
      </w:r>
    </w:p>
    <w:p w14:paraId="5653E4B4" w14:textId="77777777" w:rsidR="005B675B" w:rsidRPr="005B675B" w:rsidRDefault="005B675B" w:rsidP="005B675B">
      <w:pPr>
        <w:rPr>
          <w:rFonts w:asciiTheme="majorHAnsi" w:hAnsiTheme="majorHAnsi" w:cstheme="majorHAnsi"/>
          <w:u w:val="single"/>
        </w:rPr>
      </w:pPr>
      <w:r w:rsidRPr="005B675B">
        <w:rPr>
          <w:rFonts w:asciiTheme="majorHAnsi" w:hAnsiTheme="majorHAnsi" w:cstheme="majorHAnsi"/>
          <w:sz w:val="16"/>
        </w:rPr>
        <w:t>Labor organizer Helen Marot once observed, "</w:t>
      </w:r>
      <w:r w:rsidRPr="005B675B">
        <w:rPr>
          <w:rFonts w:asciiTheme="majorHAnsi" w:hAnsiTheme="majorHAnsi" w:cstheme="majorHAnsi"/>
          <w:u w:val="single"/>
        </w:rPr>
        <w:t xml:space="preserve">The </w:t>
      </w:r>
      <w:r w:rsidRPr="005B675B">
        <w:rPr>
          <w:rFonts w:asciiTheme="majorHAnsi" w:hAnsiTheme="majorHAnsi" w:cstheme="majorHAnsi"/>
          <w:highlight w:val="green"/>
          <w:u w:val="single"/>
        </w:rPr>
        <w:t xml:space="preserve">labor unions are </w:t>
      </w:r>
      <w:r w:rsidRPr="005B675B">
        <w:rPr>
          <w:rStyle w:val="Emphasis"/>
          <w:rFonts w:asciiTheme="majorHAnsi" w:hAnsiTheme="majorHAnsi" w:cstheme="majorHAnsi"/>
          <w:highlight w:val="green"/>
        </w:rPr>
        <w:t>group efforts in</w:t>
      </w:r>
      <w:r w:rsidRPr="005B675B">
        <w:rPr>
          <w:rStyle w:val="Emphasis"/>
          <w:rFonts w:asciiTheme="majorHAnsi" w:hAnsiTheme="majorHAnsi" w:cstheme="majorHAnsi"/>
        </w:rPr>
        <w:t xml:space="preserve"> the </w:t>
      </w:r>
      <w:r w:rsidRPr="005B675B">
        <w:rPr>
          <w:rStyle w:val="Emphasis"/>
          <w:rFonts w:asciiTheme="majorHAnsi" w:hAnsiTheme="majorHAnsi" w:cstheme="majorHAnsi"/>
          <w:highlight w:val="green"/>
        </w:rPr>
        <w:t>direction of democracy</w:t>
      </w:r>
      <w:r w:rsidRPr="005B675B">
        <w:rPr>
          <w:rFonts w:asciiTheme="majorHAnsi" w:hAnsiTheme="majorHAnsi" w:cstheme="majorHAnsi"/>
          <w:sz w:val="16"/>
        </w:rPr>
        <w:t xml:space="preserve">." </w:t>
      </w:r>
      <w:r w:rsidRPr="005B675B">
        <w:rPr>
          <w:rFonts w:asciiTheme="majorHAnsi" w:hAnsiTheme="majorHAnsi" w:cstheme="majorHAnsi"/>
          <w:u w:val="single"/>
        </w:rPr>
        <w:t xml:space="preserve">What she meant is that more than simply vehicles for the economic interests of workers </w:t>
      </w:r>
      <w:r w:rsidRPr="005B675B">
        <w:rPr>
          <w:rFonts w:asciiTheme="majorHAnsi" w:hAnsiTheme="majorHAnsi" w:cstheme="majorHAnsi"/>
          <w:sz w:val="16"/>
        </w:rPr>
        <w:t xml:space="preserve">(which they certainly are), </w:t>
      </w:r>
      <w:r w:rsidRPr="005B675B">
        <w:rPr>
          <w:rFonts w:asciiTheme="majorHAnsi" w:hAnsiTheme="majorHAnsi" w:cstheme="majorHAnsi"/>
          <w:highlight w:val="green"/>
          <w:u w:val="single"/>
        </w:rPr>
        <w:t>labor unions</w:t>
      </w:r>
      <w:r w:rsidRPr="005B675B">
        <w:rPr>
          <w:rFonts w:asciiTheme="majorHAnsi" w:hAnsiTheme="majorHAnsi" w:cstheme="majorHAnsi"/>
          <w:u w:val="single"/>
        </w:rPr>
        <w:t xml:space="preserve"> also </w:t>
      </w:r>
      <w:r w:rsidRPr="005B675B">
        <w:rPr>
          <w:rFonts w:asciiTheme="majorHAnsi" w:hAnsiTheme="majorHAnsi" w:cstheme="majorHAnsi"/>
          <w:highlight w:val="green"/>
          <w:u w:val="single"/>
        </w:rPr>
        <w:t xml:space="preserve">foster </w:t>
      </w:r>
      <w:r w:rsidRPr="005B675B">
        <w:rPr>
          <w:rStyle w:val="Emphasis"/>
          <w:rFonts w:asciiTheme="majorHAnsi" w:hAnsiTheme="majorHAnsi" w:cstheme="majorHAnsi"/>
          <w:highlight w:val="green"/>
        </w:rPr>
        <w:t>civic participation</w:t>
      </w:r>
      <w:r w:rsidRPr="005B675B">
        <w:rPr>
          <w:rFonts w:asciiTheme="majorHAnsi" w:hAnsiTheme="majorHAnsi" w:cstheme="majorHAnsi"/>
          <w:u w:val="single"/>
        </w:rPr>
        <w:t xml:space="preserve"> for workers. And </w:t>
      </w:r>
      <w:r w:rsidRPr="005B675B">
        <w:rPr>
          <w:rStyle w:val="Emphasis"/>
          <w:rFonts w:asciiTheme="majorHAnsi" w:hAnsiTheme="majorHAnsi" w:cstheme="majorHAnsi"/>
        </w:rPr>
        <w:t>nowhere is this clearer</w:t>
      </w:r>
      <w:r w:rsidRPr="005B675B">
        <w:rPr>
          <w:rFonts w:asciiTheme="majorHAnsi" w:hAnsiTheme="majorHAnsi" w:cstheme="majorHAnsi"/>
          <w:u w:val="single"/>
        </w:rPr>
        <w:t xml:space="preserve"> than in </w:t>
      </w:r>
      <w:r w:rsidRPr="005B675B">
        <w:rPr>
          <w:rStyle w:val="Emphasis"/>
          <w:rFonts w:asciiTheme="majorHAnsi" w:hAnsiTheme="majorHAnsi" w:cstheme="majorHAnsi"/>
          <w:highlight w:val="green"/>
        </w:rPr>
        <w:t>voter turnout</w:t>
      </w:r>
      <w:r w:rsidRPr="005B675B">
        <w:rPr>
          <w:rFonts w:asciiTheme="majorHAnsi" w:hAnsiTheme="majorHAnsi" w:cstheme="majorHAnsi"/>
          <w:sz w:val="16"/>
        </w:rPr>
        <w:t xml:space="preserve">, </w:t>
      </w:r>
      <w:r w:rsidRPr="005B675B">
        <w:rPr>
          <w:rFonts w:asciiTheme="majorHAnsi" w:hAnsiTheme="majorHAnsi" w:cstheme="majorHAnsi"/>
          <w:u w:val="single"/>
        </w:rPr>
        <w:t xml:space="preserve">which has </w:t>
      </w:r>
      <w:r w:rsidRPr="005B675B">
        <w:rPr>
          <w:rFonts w:asciiTheme="majorHAnsi" w:hAnsiTheme="majorHAnsi" w:cstheme="majorHAnsi"/>
          <w:highlight w:val="green"/>
          <w:u w:val="single"/>
        </w:rPr>
        <w:t>suffered</w:t>
      </w:r>
      <w:r w:rsidRPr="005B675B">
        <w:rPr>
          <w:rFonts w:asciiTheme="majorHAnsi" w:hAnsiTheme="majorHAnsi" w:cstheme="majorHAnsi"/>
          <w:u w:val="single"/>
        </w:rPr>
        <w:t xml:space="preserve"> in recent years </w:t>
      </w:r>
      <w:r w:rsidRPr="005B675B">
        <w:rPr>
          <w:rFonts w:asciiTheme="majorHAnsi" w:hAnsiTheme="majorHAnsi" w:cstheme="majorHAnsi"/>
          <w:highlight w:val="green"/>
          <w:u w:val="single"/>
        </w:rPr>
        <w:t>along with union membership</w:t>
      </w:r>
      <w:r w:rsidRPr="005B675B">
        <w:rPr>
          <w:rFonts w:asciiTheme="majorHAnsi" w:hAnsiTheme="majorHAnsi" w:cstheme="majorHAnsi"/>
          <w:sz w:val="16"/>
        </w:rPr>
        <w:t xml:space="preserve">. Indeed, new data from the Census Bureau and a new analysis of American National Election Studies data support the case that </w:t>
      </w:r>
      <w:r w:rsidRPr="005B675B">
        <w:rPr>
          <w:rFonts w:asciiTheme="majorHAnsi" w:hAnsiTheme="majorHAnsi" w:cstheme="majorHAnsi"/>
          <w:highlight w:val="green"/>
          <w:u w:val="single"/>
        </w:rPr>
        <w:t>unions' declining influence</w:t>
      </w:r>
      <w:r w:rsidRPr="005B675B">
        <w:rPr>
          <w:rFonts w:asciiTheme="majorHAnsi" w:hAnsiTheme="majorHAnsi" w:cstheme="majorHAnsi"/>
          <w:u w:val="single"/>
        </w:rPr>
        <w:t xml:space="preserve"> has also </w:t>
      </w:r>
      <w:r w:rsidRPr="005B675B">
        <w:rPr>
          <w:rStyle w:val="Emphasis"/>
          <w:rFonts w:asciiTheme="majorHAnsi" w:hAnsiTheme="majorHAnsi" w:cstheme="majorHAnsi"/>
          <w:highlight w:val="green"/>
        </w:rPr>
        <w:t>deeply harmed democracy</w:t>
      </w:r>
      <w:r w:rsidRPr="005B675B">
        <w:rPr>
          <w:rFonts w:asciiTheme="majorHAnsi" w:hAnsiTheme="majorHAnsi" w:cstheme="majorHAnsi"/>
          <w:u w:val="single"/>
        </w:rPr>
        <w:t>.</w:t>
      </w:r>
    </w:p>
    <w:p w14:paraId="6B79A188"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u w:val="single"/>
        </w:rPr>
        <w:t xml:space="preserve">In 2014, voter turnout was </w:t>
      </w:r>
      <w:r w:rsidRPr="005B675B">
        <w:rPr>
          <w:rStyle w:val="Emphasis"/>
          <w:rFonts w:asciiTheme="majorHAnsi" w:hAnsiTheme="majorHAnsi" w:cstheme="majorHAnsi"/>
        </w:rPr>
        <w:t>abysmal</w:t>
      </w:r>
      <w:r w:rsidRPr="005B675B">
        <w:rPr>
          <w:rFonts w:asciiTheme="majorHAnsi" w:hAnsiTheme="majorHAnsi" w:cstheme="majorHAnsi"/>
          <w:u w:val="single"/>
        </w:rPr>
        <w:t>, even for a midterm</w:t>
      </w:r>
      <w:r w:rsidRPr="005B675B">
        <w:rPr>
          <w:rFonts w:asciiTheme="majorHAnsi" w:hAnsiTheme="majorHAnsi" w:cstheme="majorHAnsi"/>
          <w:sz w:val="16"/>
        </w:rPr>
        <w:t xml:space="preserve">. Census data suggest that </w:t>
      </w:r>
      <w:r w:rsidRPr="005B675B">
        <w:rPr>
          <w:rFonts w:asciiTheme="majorHAnsi" w:hAnsiTheme="majorHAnsi" w:cstheme="majorHAnsi"/>
          <w:u w:val="single"/>
        </w:rPr>
        <w:t xml:space="preserve">only </w:t>
      </w:r>
      <w:r w:rsidRPr="005B675B">
        <w:rPr>
          <w:rStyle w:val="Emphasis"/>
          <w:rFonts w:asciiTheme="majorHAnsi" w:hAnsiTheme="majorHAnsi" w:cstheme="majorHAnsi"/>
        </w:rPr>
        <w:t>41.9 percent of the citizen population</w:t>
      </w:r>
      <w:r w:rsidRPr="005B675B">
        <w:rPr>
          <w:rFonts w:asciiTheme="majorHAnsi" w:hAnsiTheme="majorHAnsi" w:cstheme="majorHAnsi"/>
          <w:u w:val="single"/>
        </w:rPr>
        <w:t xml:space="preserve"> over 18 turned out to vote</w:t>
      </w:r>
      <w:r w:rsidRPr="005B675B">
        <w:rPr>
          <w:rFonts w:asciiTheme="majorHAnsi" w:hAnsiTheme="majorHAnsi" w:cstheme="majorHAnsi"/>
          <w:sz w:val="16"/>
        </w:rPr>
        <w:t xml:space="preserve">. However, as I note in my new Demos report Why Voting Matters, </w:t>
      </w:r>
      <w:r w:rsidRPr="005B675B">
        <w:rPr>
          <w:rFonts w:asciiTheme="majorHAnsi" w:hAnsiTheme="majorHAnsi" w:cstheme="majorHAnsi"/>
          <w:u w:val="single"/>
        </w:rPr>
        <w:t xml:space="preserve">there are </w:t>
      </w:r>
      <w:r w:rsidRPr="005B675B">
        <w:rPr>
          <w:rStyle w:val="Emphasis"/>
          <w:rFonts w:asciiTheme="majorHAnsi" w:hAnsiTheme="majorHAnsi" w:cstheme="majorHAnsi"/>
        </w:rPr>
        <w:t>dispiriting gaps in turnout</w:t>
      </w:r>
      <w:r w:rsidRPr="005B675B">
        <w:rPr>
          <w:rFonts w:asciiTheme="majorHAnsi" w:hAnsiTheme="majorHAnsi" w:cstheme="majorHAnsi"/>
          <w:u w:val="single"/>
        </w:rPr>
        <w:t xml:space="preserve"> across </w:t>
      </w:r>
      <w:r w:rsidRPr="005B675B">
        <w:rPr>
          <w:rStyle w:val="Emphasis"/>
          <w:rFonts w:asciiTheme="majorHAnsi" w:hAnsiTheme="majorHAnsi" w:cstheme="majorHAnsi"/>
        </w:rPr>
        <w:t>class</w:t>
      </w:r>
      <w:r w:rsidRPr="005B675B">
        <w:rPr>
          <w:rFonts w:asciiTheme="majorHAnsi" w:hAnsiTheme="majorHAnsi" w:cstheme="majorHAnsi"/>
          <w:u w:val="single"/>
        </w:rPr>
        <w:t xml:space="preserve">, </w:t>
      </w:r>
      <w:r w:rsidRPr="005B675B">
        <w:rPr>
          <w:rStyle w:val="Emphasis"/>
          <w:rFonts w:asciiTheme="majorHAnsi" w:hAnsiTheme="majorHAnsi" w:cstheme="majorHAnsi"/>
        </w:rPr>
        <w:t>race</w:t>
      </w:r>
      <w:r w:rsidRPr="005B675B">
        <w:rPr>
          <w:rFonts w:asciiTheme="majorHAnsi" w:hAnsiTheme="majorHAnsi" w:cstheme="majorHAnsi"/>
          <w:u w:val="single"/>
        </w:rPr>
        <w:t xml:space="preserve">, and </w:t>
      </w:r>
      <w:r w:rsidRPr="005B675B">
        <w:rPr>
          <w:rStyle w:val="Emphasis"/>
          <w:rFonts w:asciiTheme="majorHAnsi" w:hAnsiTheme="majorHAnsi" w:cstheme="majorHAnsi"/>
        </w:rPr>
        <w:t>age</w:t>
      </w:r>
      <w:r w:rsidRPr="005B675B">
        <w:rPr>
          <w:rFonts w:asciiTheme="majorHAnsi" w:hAnsiTheme="majorHAnsi" w:cstheme="majorHAnsi"/>
          <w:u w:val="single"/>
        </w:rPr>
        <w:t xml:space="preserve">. To examine how unions might affect policy, I performed a </w:t>
      </w:r>
      <w:r w:rsidRPr="005B675B">
        <w:rPr>
          <w:rStyle w:val="Emphasis"/>
          <w:rFonts w:asciiTheme="majorHAnsi" w:hAnsiTheme="majorHAnsi" w:cstheme="majorHAnsi"/>
        </w:rPr>
        <w:t>new analysis</w:t>
      </w:r>
      <w:r w:rsidRPr="005B675B">
        <w:rPr>
          <w:rFonts w:asciiTheme="majorHAnsi" w:hAnsiTheme="majorHAnsi" w:cstheme="majorHAnsi"/>
          <w:u w:val="single"/>
        </w:rPr>
        <w:t xml:space="preserve"> of both Census Bureau and American National Election Studies data. The data below, from the 2014 election, show the </w:t>
      </w:r>
      <w:r w:rsidRPr="005B675B">
        <w:rPr>
          <w:rStyle w:val="Emphasis"/>
          <w:rFonts w:asciiTheme="majorHAnsi" w:hAnsiTheme="majorHAnsi" w:cstheme="majorHAnsi"/>
        </w:rPr>
        <w:t>differences in voter turnout</w:t>
      </w:r>
      <w:r w:rsidRPr="005B675B">
        <w:rPr>
          <w:rFonts w:asciiTheme="majorHAnsi" w:hAnsiTheme="majorHAnsi" w:cstheme="majorHAnsi"/>
          <w:u w:val="single"/>
        </w:rPr>
        <w:t xml:space="preserve"> between union and non-union workers</w:t>
      </w:r>
      <w:r w:rsidRPr="005B675B">
        <w:rPr>
          <w:rFonts w:asciiTheme="majorHAnsi" w:hAnsiTheme="majorHAnsi" w:cstheme="majorHAnsi"/>
          <w:sz w:val="16"/>
        </w:rPr>
        <w:t xml:space="preserve"> (the sample only includes individuals who were employed, and does not include self-employed workers). While only 39 percent of non-union workers voted in 2014, fully 52 percent of union workers did.</w:t>
      </w:r>
    </w:p>
    <w:p w14:paraId="3436DDEF"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 xml:space="preserve">As part of ongoing research, </w:t>
      </w:r>
      <w:r w:rsidRPr="005B675B">
        <w:rPr>
          <w:rFonts w:asciiTheme="majorHAnsi" w:hAnsiTheme="majorHAnsi" w:cstheme="majorHAnsi"/>
          <w:u w:val="single"/>
        </w:rPr>
        <w:t xml:space="preserve">James Feigenbaum, an economics PhD candidate at Harvard, ran a regression using American National Election Studies data suggesting that </w:t>
      </w:r>
      <w:r w:rsidRPr="005B675B">
        <w:rPr>
          <w:rStyle w:val="Emphasis"/>
          <w:rFonts w:asciiTheme="majorHAnsi" w:hAnsiTheme="majorHAnsi" w:cstheme="majorHAnsi"/>
        </w:rPr>
        <w:t xml:space="preserve">union members are about 4 percentage points more likely to vote </w:t>
      </w:r>
      <w:r w:rsidRPr="005B675B">
        <w:rPr>
          <w:rFonts w:asciiTheme="majorHAnsi" w:hAnsiTheme="majorHAnsi" w:cstheme="majorHAnsi"/>
          <w:u w:val="single"/>
        </w:rPr>
        <w:t xml:space="preserve">and </w:t>
      </w:r>
      <w:r w:rsidRPr="005B675B">
        <w:rPr>
          <w:rStyle w:val="Emphasis"/>
          <w:rFonts w:asciiTheme="majorHAnsi" w:hAnsiTheme="majorHAnsi" w:cstheme="majorHAnsi"/>
        </w:rPr>
        <w:t>3 points more likely to register</w:t>
      </w:r>
      <w:r w:rsidRPr="005B675B">
        <w:rPr>
          <w:rFonts w:asciiTheme="majorHAnsi" w:hAnsiTheme="majorHAnsi" w:cstheme="majorHAnsi"/>
          <w:sz w:val="16"/>
        </w:rPr>
        <w:t xml:space="preserve"> (after controlling for demographic factors) and individuals living in a union household are 2.5 points more likely to vote and register. This is largely in line with the earlier estimates of Richard Freeman.</w:t>
      </w:r>
    </w:p>
    <w:p w14:paraId="37ECF9A9" w14:textId="77777777" w:rsidR="005B675B" w:rsidRPr="005B675B" w:rsidRDefault="005B675B" w:rsidP="005B675B">
      <w:pPr>
        <w:rPr>
          <w:rFonts w:asciiTheme="majorHAnsi" w:hAnsiTheme="majorHAnsi" w:cstheme="majorHAnsi"/>
          <w:u w:val="single"/>
        </w:rPr>
      </w:pPr>
      <w:r w:rsidRPr="005B675B">
        <w:rPr>
          <w:rFonts w:asciiTheme="majorHAnsi" w:hAnsiTheme="majorHAnsi" w:cstheme="majorHAnsi"/>
          <w:u w:val="single"/>
        </w:rPr>
        <w:t>These numbers may appear modest, but in a close national election they could be enough to change the result.</w:t>
      </w:r>
    </w:p>
    <w:p w14:paraId="19328816" w14:textId="77777777" w:rsidR="005B675B" w:rsidRPr="005B675B" w:rsidRDefault="005B675B" w:rsidP="005B675B">
      <w:pPr>
        <w:rPr>
          <w:rFonts w:asciiTheme="majorHAnsi" w:hAnsiTheme="majorHAnsi" w:cstheme="majorHAnsi"/>
          <w:u w:val="single"/>
        </w:rPr>
      </w:pPr>
      <w:r w:rsidRPr="005B675B">
        <w:rPr>
          <w:rFonts w:asciiTheme="majorHAnsi" w:hAnsiTheme="majorHAnsi" w:cstheme="majorHAnsi"/>
          <w:sz w:val="16"/>
        </w:rPr>
        <w:t xml:space="preserve">Other </w:t>
      </w:r>
      <w:r w:rsidRPr="005B675B">
        <w:rPr>
          <w:rFonts w:asciiTheme="majorHAnsi" w:hAnsiTheme="majorHAnsi" w:cstheme="majorHAnsi"/>
          <w:highlight w:val="green"/>
          <w:u w:val="single"/>
        </w:rPr>
        <w:t>research has found</w:t>
      </w:r>
      <w:r w:rsidRPr="005B675B">
        <w:rPr>
          <w:rFonts w:asciiTheme="majorHAnsi" w:hAnsiTheme="majorHAnsi" w:cstheme="majorHAnsi"/>
          <w:u w:val="single"/>
        </w:rPr>
        <w:t xml:space="preserve"> an </w:t>
      </w:r>
      <w:r w:rsidRPr="005B675B">
        <w:rPr>
          <w:rStyle w:val="Emphasis"/>
          <w:rFonts w:asciiTheme="majorHAnsi" w:hAnsiTheme="majorHAnsi" w:cstheme="majorHAnsi"/>
        </w:rPr>
        <w:t>even stronger turnout effect from unions</w:t>
      </w:r>
      <w:r w:rsidRPr="005B675B">
        <w:rPr>
          <w:rFonts w:asciiTheme="majorHAnsi" w:hAnsiTheme="majorHAnsi" w:cstheme="majorHAnsi"/>
          <w:sz w:val="16"/>
        </w:rPr>
        <w:t xml:space="preserve">. Daniel </w:t>
      </w:r>
      <w:proofErr w:type="spellStart"/>
      <w:r w:rsidRPr="005B675B">
        <w:rPr>
          <w:rFonts w:asciiTheme="majorHAnsi" w:hAnsiTheme="majorHAnsi" w:cstheme="majorHAnsi"/>
          <w:sz w:val="16"/>
        </w:rPr>
        <w:t>Stegmueller</w:t>
      </w:r>
      <w:proofErr w:type="spellEnd"/>
      <w:r w:rsidRPr="005B675B">
        <w:rPr>
          <w:rFonts w:asciiTheme="majorHAnsi" w:hAnsiTheme="majorHAnsi" w:cstheme="majorHAnsi"/>
          <w:sz w:val="16"/>
        </w:rPr>
        <w:t xml:space="preserve"> and Michael Becher find that after applying numerous demographic controls, </w:t>
      </w:r>
      <w:r w:rsidRPr="005B675B">
        <w:rPr>
          <w:rFonts w:asciiTheme="majorHAnsi" w:hAnsiTheme="majorHAnsi" w:cstheme="majorHAnsi"/>
          <w:highlight w:val="green"/>
          <w:u w:val="single"/>
        </w:rPr>
        <w:t xml:space="preserve">union members are </w:t>
      </w:r>
      <w:r w:rsidRPr="005B675B">
        <w:rPr>
          <w:rStyle w:val="Emphasis"/>
          <w:rFonts w:asciiTheme="majorHAnsi" w:hAnsiTheme="majorHAnsi" w:cstheme="majorHAnsi"/>
          <w:highlight w:val="green"/>
        </w:rPr>
        <w:t>10 points more likely to vote</w:t>
      </w:r>
      <w:r w:rsidRPr="005B675B">
        <w:rPr>
          <w:rFonts w:asciiTheme="majorHAnsi" w:hAnsiTheme="majorHAnsi" w:cstheme="majorHAnsi"/>
          <w:u w:val="single"/>
        </w:rPr>
        <w:t>.</w:t>
      </w:r>
    </w:p>
    <w:p w14:paraId="429B769B"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u w:val="single"/>
        </w:rPr>
        <w:t>What's particularly important is that unions boost turnout among low- and middle-income individuals</w:t>
      </w:r>
      <w:r w:rsidRPr="005B675B">
        <w:rPr>
          <w:rFonts w:asciiTheme="majorHAnsi" w:hAnsiTheme="majorHAnsi" w:cstheme="majorHAnsi"/>
          <w:sz w:val="16"/>
        </w:rPr>
        <w:t xml:space="preserve">. In a 2006 study, political scientists Jan </w:t>
      </w:r>
      <w:proofErr w:type="spellStart"/>
      <w:r w:rsidRPr="005B675B">
        <w:rPr>
          <w:rFonts w:asciiTheme="majorHAnsi" w:hAnsiTheme="majorHAnsi" w:cstheme="majorHAnsi"/>
          <w:sz w:val="16"/>
        </w:rPr>
        <w:t>Leighley</w:t>
      </w:r>
      <w:proofErr w:type="spellEnd"/>
      <w:r w:rsidRPr="005B675B">
        <w:rPr>
          <w:rFonts w:asciiTheme="majorHAnsi" w:hAnsiTheme="majorHAnsi" w:cstheme="majorHAnsi"/>
          <w:sz w:val="16"/>
        </w:rPr>
        <w:t xml:space="preserve"> and Jonathan </w:t>
      </w:r>
      <w:proofErr w:type="spellStart"/>
      <w:r w:rsidRPr="005B675B">
        <w:rPr>
          <w:rFonts w:asciiTheme="majorHAnsi" w:hAnsiTheme="majorHAnsi" w:cstheme="majorHAnsi"/>
          <w:sz w:val="16"/>
        </w:rPr>
        <w:t>Nagler</w:t>
      </w:r>
      <w:proofErr w:type="spellEnd"/>
      <w:r w:rsidRPr="005B675B">
        <w:rPr>
          <w:rFonts w:asciiTheme="majorHAnsi" w:hAnsiTheme="majorHAnsi" w:cstheme="majorHAnsi"/>
          <w:sz w:val="16"/>
        </w:rPr>
        <w:t xml:space="preserve"> found that, "</w:t>
      </w:r>
      <w:r w:rsidRPr="005B675B">
        <w:rPr>
          <w:rFonts w:asciiTheme="majorHAnsi" w:hAnsiTheme="majorHAnsi" w:cstheme="majorHAnsi"/>
          <w:u w:val="single"/>
        </w:rPr>
        <w:t xml:space="preserve">the </w:t>
      </w:r>
      <w:r w:rsidRPr="005B675B">
        <w:rPr>
          <w:rStyle w:val="Emphasis"/>
          <w:rFonts w:asciiTheme="majorHAnsi" w:hAnsiTheme="majorHAnsi" w:cstheme="majorHAnsi"/>
          <w:highlight w:val="green"/>
        </w:rPr>
        <w:t>decline</w:t>
      </w:r>
      <w:r w:rsidRPr="005B675B">
        <w:rPr>
          <w:rFonts w:asciiTheme="majorHAnsi" w:hAnsiTheme="majorHAnsi" w:cstheme="majorHAnsi"/>
          <w:highlight w:val="green"/>
          <w:u w:val="single"/>
        </w:rPr>
        <w:t xml:space="preserve"> in union membership</w:t>
      </w:r>
      <w:r w:rsidRPr="005B675B">
        <w:rPr>
          <w:rFonts w:asciiTheme="majorHAnsi" w:hAnsiTheme="majorHAnsi" w:cstheme="majorHAnsi"/>
          <w:u w:val="single"/>
        </w:rPr>
        <w:t xml:space="preserve"> since 1964 has </w:t>
      </w:r>
      <w:r w:rsidRPr="005B675B">
        <w:rPr>
          <w:rStyle w:val="Emphasis"/>
          <w:rFonts w:asciiTheme="majorHAnsi" w:hAnsiTheme="majorHAnsi" w:cstheme="majorHAnsi"/>
          <w:highlight w:val="green"/>
        </w:rPr>
        <w:t>affected</w:t>
      </w:r>
      <w:r w:rsidRPr="005B675B">
        <w:rPr>
          <w:rFonts w:asciiTheme="majorHAnsi" w:hAnsiTheme="majorHAnsi" w:cstheme="majorHAnsi"/>
          <w:u w:val="single"/>
        </w:rPr>
        <w:t xml:space="preserve"> the </w:t>
      </w:r>
      <w:r w:rsidRPr="005B675B">
        <w:rPr>
          <w:rStyle w:val="Emphasis"/>
          <w:rFonts w:asciiTheme="majorHAnsi" w:hAnsiTheme="majorHAnsi" w:cstheme="majorHAnsi"/>
          <w:highlight w:val="green"/>
        </w:rPr>
        <w:t xml:space="preserve">aggregate turnout </w:t>
      </w:r>
      <w:r w:rsidRPr="005B675B">
        <w:rPr>
          <w:rStyle w:val="Emphasis"/>
          <w:rFonts w:asciiTheme="majorHAnsi" w:hAnsiTheme="majorHAnsi" w:cstheme="majorHAnsi"/>
        </w:rPr>
        <w:t>of both low and middle-income individuals</w:t>
      </w:r>
      <w:r w:rsidRPr="005B675B">
        <w:rPr>
          <w:rFonts w:asciiTheme="majorHAnsi" w:hAnsiTheme="majorHAnsi" w:cstheme="majorHAnsi"/>
          <w:u w:val="single"/>
        </w:rPr>
        <w:t xml:space="preserve"> more than the aggregate turnout of high-income individuals</w:t>
      </w:r>
      <w:r w:rsidRPr="005B675B">
        <w:rPr>
          <w:rFonts w:asciiTheme="majorHAnsi" w:hAnsiTheme="majorHAnsi" w:cstheme="majorHAnsi"/>
          <w:sz w:val="16"/>
        </w:rPr>
        <w:t xml:space="preserve">." In 2014, </w:t>
      </w:r>
      <w:r w:rsidRPr="005B675B">
        <w:rPr>
          <w:rFonts w:asciiTheme="majorHAnsi" w:hAnsiTheme="majorHAnsi" w:cstheme="majorHAnsi"/>
          <w:u w:val="single"/>
        </w:rPr>
        <w:t xml:space="preserve">the </w:t>
      </w:r>
      <w:r w:rsidRPr="005B675B">
        <w:rPr>
          <w:rStyle w:val="Emphasis"/>
          <w:rFonts w:asciiTheme="majorHAnsi" w:hAnsiTheme="majorHAnsi" w:cstheme="majorHAnsi"/>
          <w:highlight w:val="green"/>
        </w:rPr>
        <w:t>gap</w:t>
      </w:r>
      <w:r w:rsidRPr="005B675B">
        <w:rPr>
          <w:rFonts w:asciiTheme="majorHAnsi" w:hAnsiTheme="majorHAnsi" w:cstheme="majorHAnsi"/>
          <w:u w:val="single"/>
        </w:rPr>
        <w:t xml:space="preserve"> between unions and non-union workers shrunk at the highest rung of the income ladder. </w:t>
      </w:r>
      <w:r w:rsidRPr="005B675B">
        <w:rPr>
          <w:rFonts w:asciiTheme="majorHAnsi" w:hAnsiTheme="majorHAnsi" w:cstheme="majorHAnsi"/>
          <w:highlight w:val="green"/>
          <w:u w:val="single"/>
        </w:rPr>
        <w:t xml:space="preserve">There was a </w:t>
      </w:r>
      <w:r w:rsidRPr="005B675B">
        <w:rPr>
          <w:rStyle w:val="Emphasis"/>
          <w:rFonts w:asciiTheme="majorHAnsi" w:hAnsiTheme="majorHAnsi" w:cstheme="majorHAnsi"/>
          <w:highlight w:val="green"/>
        </w:rPr>
        <w:t>15-point gap among those earning less than $25,000</w:t>
      </w:r>
      <w:r w:rsidRPr="005B675B">
        <w:rPr>
          <w:rFonts w:asciiTheme="majorHAnsi" w:hAnsiTheme="majorHAnsi" w:cstheme="majorHAnsi"/>
          <w:sz w:val="16"/>
        </w:rPr>
        <w:t xml:space="preserve"> (40 percent turnout for union workers, </w:t>
      </w:r>
      <w:r w:rsidRPr="005B675B">
        <w:rPr>
          <w:rFonts w:asciiTheme="majorHAnsi" w:hAnsiTheme="majorHAnsi" w:cstheme="majorHAnsi"/>
          <w:u w:val="single"/>
        </w:rPr>
        <w:t>and 25 percent turnout for non-union workers).</w:t>
      </w:r>
      <w:r w:rsidRPr="005B675B">
        <w:rPr>
          <w:rFonts w:asciiTheme="majorHAnsi" w:hAnsiTheme="majorHAnsi" w:cstheme="majorHAnsi"/>
          <w:sz w:val="16"/>
        </w:rPr>
        <w:t xml:space="preserve"> Among those earning more than $100,000, the gap was far smaller (49 percent for non-union workers and 52 percent for union workers).</w:t>
      </w:r>
    </w:p>
    <w:p w14:paraId="6121DE24"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B53F001"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E2B49E8"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 xml:space="preserve">A 2013 study by Jasmine </w:t>
      </w:r>
      <w:proofErr w:type="spellStart"/>
      <w:r w:rsidRPr="005B675B">
        <w:rPr>
          <w:rFonts w:asciiTheme="majorHAnsi" w:hAnsiTheme="majorHAnsi" w:cstheme="majorHAnsi"/>
          <w:sz w:val="16"/>
        </w:rPr>
        <w:t>Kerrissey</w:t>
      </w:r>
      <w:proofErr w:type="spellEnd"/>
      <w:r w:rsidRPr="005B675B">
        <w:rPr>
          <w:rFonts w:asciiTheme="majorHAnsi" w:hAnsiTheme="majorHAnsi" w:cstheme="majorHAnsi"/>
          <w:sz w:val="16"/>
        </w:rPr>
        <w:t xml:space="preserve"> and Evan </w:t>
      </w:r>
      <w:proofErr w:type="spellStart"/>
      <w:r w:rsidRPr="005B675B">
        <w:rPr>
          <w:rFonts w:asciiTheme="majorHAnsi" w:hAnsiTheme="majorHAnsi" w:cstheme="majorHAnsi"/>
          <w:sz w:val="16"/>
        </w:rPr>
        <w:t>Schofer</w:t>
      </w:r>
      <w:proofErr w:type="spellEnd"/>
      <w:r w:rsidRPr="005B675B">
        <w:rPr>
          <w:rFonts w:asciiTheme="majorHAnsi" w:hAnsiTheme="majorHAnsi" w:cstheme="majorHAnsi"/>
          <w:sz w:val="16"/>
        </w:rPr>
        <w:t xml:space="preserve"> finds that </w:t>
      </w:r>
      <w:r w:rsidRPr="005B675B">
        <w:rPr>
          <w:rFonts w:asciiTheme="majorHAnsi" w:hAnsiTheme="majorHAnsi" w:cstheme="majorHAnsi"/>
          <w:highlight w:val="green"/>
          <w:u w:val="single"/>
        </w:rPr>
        <w:t>union members are</w:t>
      </w:r>
      <w:r w:rsidRPr="005B675B">
        <w:rPr>
          <w:rFonts w:asciiTheme="majorHAnsi" w:hAnsiTheme="majorHAnsi" w:cstheme="majorHAnsi"/>
          <w:u w:val="single"/>
        </w:rPr>
        <w:t xml:space="preserve"> </w:t>
      </w:r>
      <w:r w:rsidRPr="005B675B">
        <w:rPr>
          <w:rStyle w:val="Emphasis"/>
          <w:rFonts w:asciiTheme="majorHAnsi" w:hAnsiTheme="majorHAnsi" w:cstheme="majorHAnsi"/>
        </w:rPr>
        <w:t xml:space="preserve">not only </w:t>
      </w:r>
      <w:r w:rsidRPr="005B675B">
        <w:rPr>
          <w:rFonts w:asciiTheme="majorHAnsi" w:hAnsiTheme="majorHAnsi" w:cstheme="majorHAnsi"/>
          <w:u w:val="single"/>
        </w:rPr>
        <w:t xml:space="preserve">more likely to vote, but </w:t>
      </w:r>
      <w:r w:rsidRPr="005B675B">
        <w:rPr>
          <w:rFonts w:asciiTheme="majorHAnsi" w:hAnsiTheme="majorHAnsi" w:cstheme="majorHAnsi"/>
          <w:highlight w:val="green"/>
          <w:u w:val="single"/>
        </w:rPr>
        <w:t xml:space="preserve">also </w:t>
      </w:r>
      <w:r w:rsidRPr="005B675B">
        <w:rPr>
          <w:rStyle w:val="Emphasis"/>
          <w:rFonts w:asciiTheme="majorHAnsi" w:hAnsiTheme="majorHAnsi" w:cstheme="majorHAnsi"/>
          <w:highlight w:val="green"/>
        </w:rPr>
        <w:t>more likely to belong to</w:t>
      </w:r>
      <w:r w:rsidRPr="005B675B">
        <w:rPr>
          <w:rStyle w:val="Emphasis"/>
          <w:rFonts w:asciiTheme="majorHAnsi" w:hAnsiTheme="majorHAnsi" w:cstheme="majorHAnsi"/>
        </w:rPr>
        <w:t xml:space="preserve"> other </w:t>
      </w:r>
      <w:r w:rsidRPr="005B675B">
        <w:rPr>
          <w:rStyle w:val="Emphasis"/>
          <w:rFonts w:asciiTheme="majorHAnsi" w:hAnsiTheme="majorHAnsi" w:cstheme="majorHAnsi"/>
          <w:highlight w:val="green"/>
        </w:rPr>
        <w:t>associations</w:t>
      </w:r>
      <w:r w:rsidRPr="005B675B">
        <w:rPr>
          <w:rFonts w:asciiTheme="majorHAnsi" w:hAnsiTheme="majorHAnsi" w:cstheme="majorHAnsi"/>
          <w:highlight w:val="green"/>
          <w:u w:val="single"/>
        </w:rPr>
        <w:t>, and</w:t>
      </w:r>
      <w:r w:rsidRPr="005B675B">
        <w:rPr>
          <w:rFonts w:asciiTheme="majorHAnsi" w:hAnsiTheme="majorHAnsi" w:cstheme="majorHAnsi"/>
          <w:u w:val="single"/>
        </w:rPr>
        <w:t xml:space="preserve"> to </w:t>
      </w:r>
      <w:r w:rsidRPr="005B675B">
        <w:rPr>
          <w:rFonts w:asciiTheme="majorHAnsi" w:hAnsiTheme="majorHAnsi" w:cstheme="majorHAnsi"/>
          <w:highlight w:val="green"/>
          <w:u w:val="single"/>
        </w:rPr>
        <w:t>protest</w:t>
      </w:r>
      <w:r w:rsidRPr="005B675B">
        <w:rPr>
          <w:rFonts w:asciiTheme="majorHAnsi" w:hAnsiTheme="majorHAnsi" w:cstheme="majorHAnsi"/>
          <w:sz w:val="16"/>
        </w:rPr>
        <w:t xml:space="preserve">. </w:t>
      </w:r>
      <w:r w:rsidRPr="005B675B">
        <w:rPr>
          <w:rFonts w:asciiTheme="majorHAnsi" w:hAnsiTheme="majorHAnsi" w:cstheme="majorHAnsi"/>
          <w:u w:val="single"/>
        </w:rPr>
        <w:t xml:space="preserve">They also find that these </w:t>
      </w:r>
      <w:r w:rsidRPr="005B675B">
        <w:rPr>
          <w:rStyle w:val="Emphasis"/>
          <w:rFonts w:asciiTheme="majorHAnsi" w:hAnsiTheme="majorHAnsi" w:cstheme="majorHAnsi"/>
        </w:rPr>
        <w:t>effects</w:t>
      </w:r>
      <w:r w:rsidRPr="005B675B">
        <w:rPr>
          <w:rFonts w:asciiTheme="majorHAnsi" w:hAnsiTheme="majorHAnsi" w:cstheme="majorHAnsi"/>
          <w:u w:val="single"/>
        </w:rPr>
        <w:t xml:space="preserve"> are strongest among people with </w:t>
      </w:r>
      <w:r w:rsidRPr="005B675B">
        <w:rPr>
          <w:rStyle w:val="Emphasis"/>
          <w:rFonts w:asciiTheme="majorHAnsi" w:hAnsiTheme="majorHAnsi" w:cstheme="majorHAnsi"/>
        </w:rPr>
        <w:t>lower levels of education</w:t>
      </w:r>
      <w:r w:rsidRPr="005B675B">
        <w:rPr>
          <w:rFonts w:asciiTheme="majorHAnsi" w:hAnsiTheme="majorHAnsi" w:cstheme="majorHAnsi"/>
          <w:u w:val="single"/>
        </w:rPr>
        <w:t xml:space="preserve">, suggesting that </w:t>
      </w:r>
      <w:r w:rsidRPr="005B675B">
        <w:rPr>
          <w:rFonts w:asciiTheme="majorHAnsi" w:hAnsiTheme="majorHAnsi" w:cstheme="majorHAnsi"/>
          <w:highlight w:val="green"/>
          <w:u w:val="single"/>
        </w:rPr>
        <w:t>unions may</w:t>
      </w:r>
      <w:r w:rsidRPr="005B675B">
        <w:rPr>
          <w:rFonts w:asciiTheme="majorHAnsi" w:hAnsiTheme="majorHAnsi" w:cstheme="majorHAnsi"/>
          <w:u w:val="single"/>
        </w:rPr>
        <w:t xml:space="preserve"> help </w:t>
      </w:r>
      <w:r w:rsidRPr="005B675B">
        <w:rPr>
          <w:rFonts w:asciiTheme="majorHAnsi" w:hAnsiTheme="majorHAnsi" w:cstheme="majorHAnsi"/>
          <w:highlight w:val="green"/>
          <w:u w:val="single"/>
        </w:rPr>
        <w:t xml:space="preserve">mobilize the </w:t>
      </w:r>
      <w:r w:rsidRPr="005B675B">
        <w:rPr>
          <w:rStyle w:val="Emphasis"/>
          <w:rFonts w:asciiTheme="majorHAnsi" w:hAnsiTheme="majorHAnsi" w:cstheme="majorHAnsi"/>
          <w:highlight w:val="green"/>
        </w:rPr>
        <w:t>least politically active</w:t>
      </w:r>
      <w:r w:rsidRPr="005B675B">
        <w:rPr>
          <w:rStyle w:val="Emphasis"/>
          <w:rFonts w:asciiTheme="majorHAnsi" w:hAnsiTheme="majorHAnsi" w:cstheme="majorHAnsi"/>
        </w:rPr>
        <w:t xml:space="preserve"> groups</w:t>
      </w:r>
      <w:r w:rsidRPr="005B675B">
        <w:rPr>
          <w:rFonts w:asciiTheme="majorHAnsi" w:hAnsiTheme="majorHAnsi" w:cstheme="majorHAnsi"/>
          <w:sz w:val="16"/>
        </w:rPr>
        <w:t>. A recent study of European countries finds union members vote more and identifies those aspects of union membership that contribute to the higher turnout.</w:t>
      </w:r>
    </w:p>
    <w:p w14:paraId="2DBF005B" w14:textId="77777777" w:rsidR="005B675B" w:rsidRPr="005B675B" w:rsidRDefault="005B675B" w:rsidP="005B675B">
      <w:pPr>
        <w:rPr>
          <w:rFonts w:asciiTheme="majorHAnsi" w:hAnsiTheme="majorHAnsi" w:cstheme="majorHAnsi"/>
          <w:sz w:val="16"/>
        </w:rPr>
      </w:pPr>
      <w:r w:rsidRPr="005B675B">
        <w:rPr>
          <w:rFonts w:asciiTheme="majorHAnsi" w:hAnsiTheme="majorHAnsi" w:cstheme="majorHAnsi"/>
          <w:sz w:val="16"/>
        </w:rPr>
        <w:t xml:space="preserve">The strongest factor is that </w:t>
      </w:r>
      <w:r w:rsidRPr="005B675B">
        <w:rPr>
          <w:rFonts w:asciiTheme="majorHAnsi" w:hAnsiTheme="majorHAnsi" w:cstheme="majorHAnsi"/>
          <w:highlight w:val="green"/>
          <w:u w:val="single"/>
        </w:rPr>
        <w:t>workers who engage in</w:t>
      </w:r>
      <w:r w:rsidRPr="005B675B">
        <w:rPr>
          <w:rFonts w:asciiTheme="majorHAnsi" w:hAnsiTheme="majorHAnsi" w:cstheme="majorHAnsi"/>
          <w:u w:val="single"/>
        </w:rPr>
        <w:t xml:space="preserve"> </w:t>
      </w:r>
      <w:r w:rsidRPr="005B675B">
        <w:rPr>
          <w:rStyle w:val="Emphasis"/>
          <w:rFonts w:asciiTheme="majorHAnsi" w:hAnsiTheme="majorHAnsi" w:cstheme="majorHAnsi"/>
        </w:rPr>
        <w:t>democratic organizations</w:t>
      </w:r>
      <w:r w:rsidRPr="005B675B">
        <w:rPr>
          <w:rFonts w:asciiTheme="majorHAnsi" w:hAnsiTheme="majorHAnsi" w:cstheme="majorHAnsi"/>
          <w:u w:val="single"/>
        </w:rPr>
        <w:t xml:space="preserve"> in the workplace (via </w:t>
      </w:r>
      <w:r w:rsidRPr="005B675B">
        <w:rPr>
          <w:rStyle w:val="Emphasis"/>
          <w:rFonts w:asciiTheme="majorHAnsi" w:hAnsiTheme="majorHAnsi" w:cstheme="majorHAnsi"/>
          <w:highlight w:val="green"/>
        </w:rPr>
        <w:t>collective bargaining</w:t>
      </w:r>
      <w:r w:rsidRPr="005B675B">
        <w:rPr>
          <w:rFonts w:asciiTheme="majorHAnsi" w:hAnsiTheme="majorHAnsi" w:cstheme="majorHAnsi"/>
          <w:highlight w:val="green"/>
          <w:u w:val="single"/>
        </w:rPr>
        <w:t xml:space="preserve">) are </w:t>
      </w:r>
      <w:r w:rsidRPr="005B675B">
        <w:rPr>
          <w:rStyle w:val="Emphasis"/>
          <w:rFonts w:asciiTheme="majorHAnsi" w:hAnsiTheme="majorHAnsi" w:cstheme="majorHAnsi"/>
          <w:highlight w:val="green"/>
        </w:rPr>
        <w:t>more likely to engage in democracy</w:t>
      </w:r>
      <w:r w:rsidRPr="005B675B">
        <w:rPr>
          <w:rStyle w:val="Emphasis"/>
          <w:rFonts w:asciiTheme="majorHAnsi" w:hAnsiTheme="majorHAnsi" w:cstheme="majorHAnsi"/>
        </w:rPr>
        <w:t xml:space="preserve"> more broadly</w:t>
      </w:r>
      <w:r w:rsidRPr="005B675B">
        <w:rPr>
          <w:rFonts w:asciiTheme="majorHAnsi" w:hAnsiTheme="majorHAnsi" w:cstheme="majorHAnsi"/>
          <w:u w:val="single"/>
        </w:rPr>
        <w:t xml:space="preserve"> by, for instance, voting.</w:t>
      </w:r>
    </w:p>
    <w:p w14:paraId="137D69F2" w14:textId="77777777" w:rsidR="005B675B" w:rsidRPr="005B675B" w:rsidRDefault="005B675B" w:rsidP="005B675B">
      <w:pPr>
        <w:rPr>
          <w:rFonts w:asciiTheme="majorHAnsi" w:hAnsiTheme="majorHAnsi" w:cstheme="majorHAnsi"/>
          <w:u w:val="single"/>
        </w:rPr>
      </w:pPr>
      <w:r w:rsidRPr="005B675B">
        <w:rPr>
          <w:rFonts w:asciiTheme="majorHAnsi" w:hAnsiTheme="majorHAnsi" w:cstheme="majorHAnsi"/>
          <w:sz w:val="16"/>
        </w:rPr>
        <w:t xml:space="preserve">Other </w:t>
      </w:r>
      <w:r w:rsidRPr="005B675B">
        <w:rPr>
          <w:rFonts w:asciiTheme="majorHAnsi" w:hAnsiTheme="majorHAnsi" w:cstheme="majorHAnsi"/>
          <w:u w:val="single"/>
        </w:rPr>
        <w:t xml:space="preserve">studies support the idea that </w:t>
      </w:r>
      <w:r w:rsidRPr="005B675B">
        <w:rPr>
          <w:rFonts w:asciiTheme="majorHAnsi" w:hAnsiTheme="majorHAnsi" w:cstheme="majorHAnsi"/>
          <w:highlight w:val="green"/>
          <w:u w:val="single"/>
        </w:rPr>
        <w:t>civic participation creates a feedback loop</w:t>
      </w:r>
      <w:r w:rsidRPr="005B675B">
        <w:rPr>
          <w:rFonts w:asciiTheme="majorHAnsi" w:hAnsiTheme="majorHAnsi" w:cstheme="majorHAnsi"/>
          <w:u w:val="single"/>
        </w:rPr>
        <w:t xml:space="preserve"> that leads to higher voting rates. Another factor is that </w:t>
      </w:r>
      <w:r w:rsidRPr="005B675B">
        <w:rPr>
          <w:rFonts w:asciiTheme="majorHAnsi" w:hAnsiTheme="majorHAnsi" w:cstheme="majorHAnsi"/>
          <w:highlight w:val="green"/>
          <w:u w:val="single"/>
        </w:rPr>
        <w:t>union members make more money</w:t>
      </w:r>
      <w:r w:rsidRPr="005B675B">
        <w:rPr>
          <w:rFonts w:asciiTheme="majorHAnsi" w:hAnsiTheme="majorHAnsi" w:cstheme="majorHAnsi"/>
          <w:u w:val="single"/>
        </w:rPr>
        <w:t>, and higher income is correlated with voting behavior</w:t>
      </w:r>
      <w:r w:rsidRPr="005B675B">
        <w:rPr>
          <w:rFonts w:asciiTheme="majorHAnsi" w:hAnsiTheme="majorHAnsi" w:cstheme="majorHAnsi"/>
          <w:sz w:val="16"/>
        </w:rPr>
        <w:t xml:space="preserve">. Finally, </w:t>
      </w:r>
      <w:r w:rsidRPr="005B675B">
        <w:rPr>
          <w:rFonts w:asciiTheme="majorHAnsi" w:hAnsiTheme="majorHAnsi" w:cstheme="majorHAnsi"/>
          <w:u w:val="single"/>
        </w:rPr>
        <w:t xml:space="preserve">union members </w:t>
      </w:r>
      <w:r w:rsidRPr="005B675B">
        <w:rPr>
          <w:rFonts w:asciiTheme="majorHAnsi" w:hAnsiTheme="majorHAnsi" w:cstheme="majorHAnsi"/>
          <w:highlight w:val="green"/>
          <w:u w:val="single"/>
        </w:rPr>
        <w:t>are encouraged by peers</w:t>
      </w:r>
      <w:r w:rsidRPr="005B675B">
        <w:rPr>
          <w:rFonts w:asciiTheme="majorHAnsi" w:hAnsiTheme="majorHAnsi" w:cstheme="majorHAnsi"/>
          <w:u w:val="single"/>
        </w:rPr>
        <w:t xml:space="preserve"> and the union </w:t>
      </w:r>
      <w:r w:rsidRPr="005B675B">
        <w:rPr>
          <w:rFonts w:asciiTheme="majorHAnsi" w:hAnsiTheme="majorHAnsi" w:cstheme="majorHAnsi"/>
          <w:highlight w:val="green"/>
          <w:u w:val="single"/>
        </w:rPr>
        <w:t>to engage in politics</w:t>
      </w:r>
      <w:r w:rsidRPr="005B675B">
        <w:rPr>
          <w:rFonts w:asciiTheme="majorHAnsi" w:hAnsiTheme="majorHAnsi" w:cstheme="majorHAnsi"/>
          <w:u w:val="single"/>
        </w:rPr>
        <w:t>, which also contributes to higher levels of turnout.</w:t>
      </w:r>
    </w:p>
    <w:p w14:paraId="4D5615F2" w14:textId="77777777" w:rsidR="005B675B" w:rsidRPr="005B675B" w:rsidRDefault="005B675B" w:rsidP="005B675B">
      <w:pPr>
        <w:rPr>
          <w:rFonts w:asciiTheme="majorHAnsi" w:hAnsiTheme="majorHAnsi" w:cstheme="majorHAnsi"/>
          <w:u w:val="single"/>
        </w:rPr>
      </w:pPr>
      <w:r w:rsidRPr="005B675B">
        <w:rPr>
          <w:rFonts w:asciiTheme="majorHAnsi" w:hAnsiTheme="majorHAnsi" w:cstheme="majorHAnsi"/>
          <w:sz w:val="16"/>
        </w:rPr>
        <w:t xml:space="preserve">It's not entirely surprising that politicians who savage unions often share a similar contempt for the right to vote. </w:t>
      </w:r>
      <w:r w:rsidRPr="005B675B">
        <w:rPr>
          <w:rFonts w:asciiTheme="majorHAnsi" w:hAnsiTheme="majorHAnsi" w:cstheme="majorHAnsi"/>
          <w:highlight w:val="green"/>
          <w:u w:val="single"/>
        </w:rPr>
        <w:t>Democracy in the workplace leads to democracy</w:t>
      </w:r>
      <w:r w:rsidRPr="005B675B">
        <w:rPr>
          <w:rFonts w:asciiTheme="majorHAnsi" w:hAnsiTheme="majorHAnsi" w:cstheme="majorHAnsi"/>
          <w:u w:val="single"/>
        </w:rPr>
        <w:t xml:space="preserve"> </w:t>
      </w:r>
      <w:r w:rsidRPr="005B675B">
        <w:rPr>
          <w:rStyle w:val="Emphasis"/>
          <w:rFonts w:asciiTheme="majorHAnsi" w:hAnsiTheme="majorHAnsi" w:cstheme="majorHAnsi"/>
        </w:rPr>
        <w:t xml:space="preserve">more </w:t>
      </w:r>
      <w:r w:rsidRPr="005B675B">
        <w:rPr>
          <w:rStyle w:val="Emphasis"/>
          <w:rFonts w:asciiTheme="majorHAnsi" w:hAnsiTheme="majorHAnsi" w:cstheme="majorHAnsi"/>
          <w:highlight w:val="green"/>
        </w:rPr>
        <w:t>broadly</w:t>
      </w:r>
      <w:r w:rsidRPr="005B675B">
        <w:rPr>
          <w:rStyle w:val="Emphasis"/>
          <w:rFonts w:asciiTheme="majorHAnsi" w:hAnsiTheme="majorHAnsi" w:cstheme="majorHAnsi"/>
        </w:rPr>
        <w:t xml:space="preserve"> throughout society</w:t>
      </w:r>
      <w:r w:rsidRPr="005B675B">
        <w:rPr>
          <w:rFonts w:asciiTheme="majorHAnsi" w:hAnsiTheme="majorHAnsi" w:cstheme="majorHAnsi"/>
          <w:u w:val="single"/>
        </w:rPr>
        <w:t>. Workers with more democratic workplaces are more likely to democratically engage in in society</w:t>
      </w:r>
      <w:r w:rsidRPr="005B675B">
        <w:rPr>
          <w:rFonts w:asciiTheme="majorHAnsi" w:hAnsiTheme="majorHAnsi" w:cstheme="majorHAnsi"/>
          <w:sz w:val="16"/>
        </w:rPr>
        <w:t xml:space="preserve">. Further, </w:t>
      </w:r>
      <w:r w:rsidRPr="005B675B">
        <w:rPr>
          <w:rFonts w:asciiTheme="majorHAnsi" w:hAnsiTheme="majorHAnsi" w:cstheme="majorHAnsi"/>
          <w:highlight w:val="green"/>
          <w:u w:val="single"/>
        </w:rPr>
        <w:t xml:space="preserve">when </w:t>
      </w:r>
      <w:r w:rsidRPr="005B675B">
        <w:rPr>
          <w:rStyle w:val="Emphasis"/>
          <w:rFonts w:asciiTheme="majorHAnsi" w:hAnsiTheme="majorHAnsi" w:cstheme="majorHAnsi"/>
          <w:highlight w:val="green"/>
        </w:rPr>
        <w:t>unions</w:t>
      </w:r>
      <w:r w:rsidRPr="005B675B">
        <w:rPr>
          <w:rFonts w:asciiTheme="majorHAnsi" w:hAnsiTheme="majorHAnsi" w:cstheme="majorHAnsi"/>
          <w:u w:val="single"/>
        </w:rPr>
        <w:t xml:space="preserve"> and </w:t>
      </w:r>
      <w:r w:rsidRPr="005B675B">
        <w:rPr>
          <w:rStyle w:val="Emphasis"/>
          <w:rFonts w:asciiTheme="majorHAnsi" w:hAnsiTheme="majorHAnsi" w:cstheme="majorHAnsi"/>
        </w:rPr>
        <w:t>progressives</w:t>
      </w:r>
      <w:r w:rsidRPr="005B675B">
        <w:rPr>
          <w:rFonts w:asciiTheme="majorHAnsi" w:hAnsiTheme="majorHAnsi" w:cstheme="majorHAnsi"/>
          <w:u w:val="single"/>
        </w:rPr>
        <w:t xml:space="preserve"> </w:t>
      </w:r>
      <w:r w:rsidRPr="005B675B">
        <w:rPr>
          <w:rFonts w:asciiTheme="majorHAnsi" w:hAnsiTheme="majorHAnsi" w:cstheme="majorHAnsi"/>
          <w:highlight w:val="green"/>
          <w:u w:val="single"/>
        </w:rPr>
        <w:t>demonstrate</w:t>
      </w:r>
      <w:r w:rsidRPr="005B675B">
        <w:rPr>
          <w:rFonts w:asciiTheme="majorHAnsi" w:hAnsiTheme="majorHAnsi" w:cstheme="majorHAnsi"/>
          <w:u w:val="single"/>
        </w:rPr>
        <w:t xml:space="preserve"> that </w:t>
      </w:r>
      <w:r w:rsidRPr="005B675B">
        <w:rPr>
          <w:rFonts w:asciiTheme="majorHAnsi" w:hAnsiTheme="majorHAnsi" w:cstheme="majorHAnsi"/>
          <w:highlight w:val="green"/>
          <w:u w:val="single"/>
        </w:rPr>
        <w:t>government can benefit them, Americans</w:t>
      </w:r>
      <w:r w:rsidRPr="005B675B">
        <w:rPr>
          <w:rFonts w:asciiTheme="majorHAnsi" w:hAnsiTheme="majorHAnsi" w:cstheme="majorHAnsi"/>
          <w:u w:val="single"/>
        </w:rPr>
        <w:t xml:space="preserve"> are </w:t>
      </w:r>
      <w:r w:rsidRPr="005B675B">
        <w:rPr>
          <w:rFonts w:asciiTheme="majorHAnsi" w:hAnsiTheme="majorHAnsi" w:cstheme="majorHAnsi"/>
          <w:highlight w:val="green"/>
          <w:u w:val="single"/>
        </w:rPr>
        <w:t>more likely to</w:t>
      </w:r>
      <w:r w:rsidRPr="005B675B">
        <w:rPr>
          <w:rFonts w:asciiTheme="majorHAnsi" w:hAnsiTheme="majorHAnsi" w:cstheme="majorHAnsi"/>
          <w:u w:val="single"/>
        </w:rPr>
        <w:t xml:space="preserve"> </w:t>
      </w:r>
      <w:r w:rsidRPr="005B675B">
        <w:rPr>
          <w:rStyle w:val="Emphasis"/>
          <w:rFonts w:asciiTheme="majorHAnsi" w:hAnsiTheme="majorHAnsi" w:cstheme="majorHAnsi"/>
        </w:rPr>
        <w:t xml:space="preserve">want to </w:t>
      </w:r>
      <w:r w:rsidRPr="005B675B">
        <w:rPr>
          <w:rStyle w:val="Emphasis"/>
          <w:rFonts w:asciiTheme="majorHAnsi" w:hAnsiTheme="majorHAnsi" w:cstheme="majorHAnsi"/>
          <w:highlight w:val="green"/>
        </w:rPr>
        <w:t>participate</w:t>
      </w:r>
      <w:r w:rsidRPr="005B675B">
        <w:rPr>
          <w:rStyle w:val="Emphasis"/>
          <w:rFonts w:asciiTheme="majorHAnsi" w:hAnsiTheme="majorHAnsi" w:cstheme="majorHAnsi"/>
        </w:rPr>
        <w:t xml:space="preserve"> in decision-making</w:t>
      </w:r>
      <w:r w:rsidRPr="005B675B">
        <w:rPr>
          <w:rFonts w:asciiTheme="majorHAnsi" w:hAnsiTheme="majorHAnsi" w:cstheme="majorHAnsi"/>
          <w:u w:val="single"/>
        </w:rPr>
        <w:t>.</w:t>
      </w:r>
      <w:r w:rsidRPr="005B675B">
        <w:rPr>
          <w:rFonts w:asciiTheme="majorHAnsi" w:hAnsiTheme="majorHAnsi" w:cstheme="majorHAnsi"/>
          <w:sz w:val="16"/>
        </w:rPr>
        <w:t xml:space="preserve"> For all these reasons, unions play a unique and indispensable role in the progressive project. As Larry Summers, certainly not a leftist, recently argued, "the </w:t>
      </w:r>
      <w:r w:rsidRPr="005B675B">
        <w:rPr>
          <w:rFonts w:asciiTheme="majorHAnsi" w:hAnsiTheme="majorHAnsi" w:cstheme="majorHAnsi"/>
          <w:u w:val="single"/>
        </w:rPr>
        <w:t xml:space="preserve">weakness of unions leaves a broad swath of the middle class largely </w:t>
      </w:r>
      <w:r w:rsidRPr="005B675B">
        <w:rPr>
          <w:rStyle w:val="Emphasis"/>
          <w:rFonts w:asciiTheme="majorHAnsi" w:hAnsiTheme="majorHAnsi" w:cstheme="majorHAnsi"/>
        </w:rPr>
        <w:t>unrepresented</w:t>
      </w:r>
      <w:r w:rsidRPr="005B675B">
        <w:rPr>
          <w:rFonts w:asciiTheme="majorHAnsi" w:hAnsiTheme="majorHAnsi" w:cstheme="majorHAnsi"/>
          <w:u w:val="single"/>
        </w:rPr>
        <w:t xml:space="preserve"> in the political process."</w:t>
      </w:r>
    </w:p>
    <w:p w14:paraId="7A94C51E" w14:textId="77777777" w:rsidR="005B675B" w:rsidRPr="005B675B" w:rsidRDefault="005B675B" w:rsidP="005B675B">
      <w:pPr>
        <w:rPr>
          <w:rFonts w:asciiTheme="majorHAnsi" w:hAnsiTheme="majorHAnsi" w:cstheme="majorHAnsi"/>
          <w:u w:val="single"/>
        </w:rPr>
      </w:pPr>
    </w:p>
    <w:p w14:paraId="385B18CB" w14:textId="77777777" w:rsidR="005B675B" w:rsidRPr="005B675B" w:rsidRDefault="005B675B" w:rsidP="005B675B">
      <w:pPr>
        <w:pStyle w:val="Heading4"/>
        <w:rPr>
          <w:rFonts w:asciiTheme="majorHAnsi" w:hAnsiTheme="majorHAnsi" w:cstheme="majorHAnsi"/>
        </w:rPr>
      </w:pPr>
      <w:r w:rsidRPr="005B675B">
        <w:rPr>
          <w:rFonts w:asciiTheme="majorHAnsi" w:hAnsiTheme="majorHAnsi" w:cstheme="majorHAnsi"/>
        </w:rPr>
        <w:t xml:space="preserve">Second, </w:t>
      </w:r>
      <w:r w:rsidRPr="005B675B">
        <w:rPr>
          <w:rFonts w:asciiTheme="majorHAnsi" w:hAnsiTheme="majorHAnsi" w:cstheme="majorHAnsi"/>
          <w:u w:val="single"/>
        </w:rPr>
        <w:t>corruption reduction</w:t>
      </w:r>
      <w:r w:rsidRPr="005B675B">
        <w:rPr>
          <w:rFonts w:asciiTheme="majorHAnsi" w:hAnsiTheme="majorHAnsi" w:cstheme="majorHAnsi"/>
        </w:rPr>
        <w:t xml:space="preserve"> – the right to strike </w:t>
      </w:r>
      <w:r w:rsidRPr="005B675B">
        <w:rPr>
          <w:rFonts w:asciiTheme="majorHAnsi" w:hAnsiTheme="majorHAnsi" w:cstheme="majorHAnsi"/>
          <w:u w:val="single"/>
        </w:rPr>
        <w:t>fights concentration of power</w:t>
      </w:r>
      <w:r w:rsidRPr="005B675B">
        <w:rPr>
          <w:rFonts w:asciiTheme="majorHAnsi" w:hAnsiTheme="majorHAnsi" w:cstheme="majorHAnsi"/>
        </w:rPr>
        <w:t xml:space="preserve"> while </w:t>
      </w:r>
      <w:r w:rsidRPr="005B675B">
        <w:rPr>
          <w:rFonts w:asciiTheme="majorHAnsi" w:hAnsiTheme="majorHAnsi" w:cstheme="majorHAnsi"/>
          <w:u w:val="single"/>
        </w:rPr>
        <w:t>reducing inequality</w:t>
      </w:r>
      <w:r w:rsidRPr="005B675B">
        <w:rPr>
          <w:rFonts w:asciiTheme="majorHAnsi" w:hAnsiTheme="majorHAnsi" w:cstheme="majorHAnsi"/>
        </w:rPr>
        <w:t>.</w:t>
      </w:r>
    </w:p>
    <w:p w14:paraId="19D2F831" w14:textId="77777777" w:rsidR="005B675B" w:rsidRPr="00BE450C" w:rsidRDefault="005B675B" w:rsidP="005B675B">
      <w:pPr>
        <w:rPr>
          <w:rFonts w:asciiTheme="majorHAnsi" w:hAnsiTheme="majorHAnsi" w:cstheme="majorHAnsi"/>
          <w:color w:val="FF0000"/>
          <w:sz w:val="16"/>
          <w:szCs w:val="16"/>
        </w:rPr>
      </w:pPr>
      <w:r w:rsidRPr="00BE450C">
        <w:rPr>
          <w:rStyle w:val="Style13ptBold"/>
          <w:rFonts w:asciiTheme="majorHAnsi" w:hAnsiTheme="majorHAnsi" w:cstheme="majorHAnsi"/>
          <w:color w:val="FF0000"/>
        </w:rPr>
        <w:t>IER 17</w:t>
      </w:r>
      <w:r w:rsidRPr="00BE450C">
        <w:rPr>
          <w:rFonts w:asciiTheme="majorHAnsi" w:hAnsiTheme="majorHAnsi" w:cstheme="majorHAnsi"/>
          <w:color w:val="FF0000"/>
        </w:rPr>
        <w:t xml:space="preserve"> </w:t>
      </w:r>
      <w:r w:rsidRPr="00BE450C">
        <w:rPr>
          <w:rFonts w:asciiTheme="majorHAnsi" w:hAnsiTheme="majorHAnsi" w:cstheme="majorHAnsi"/>
          <w:color w:val="FF0000"/>
          <w:sz w:val="16"/>
          <w:szCs w:val="16"/>
        </w:rPr>
        <w:t xml:space="preserve">[Institute of Employment Rights. The IER exists to inform the debate around trade union rights and </w:t>
      </w:r>
      <w:proofErr w:type="spellStart"/>
      <w:r w:rsidRPr="00BE450C">
        <w:rPr>
          <w:rFonts w:asciiTheme="majorHAnsi" w:hAnsiTheme="majorHAnsi" w:cstheme="majorHAnsi"/>
          <w:color w:val="FF0000"/>
          <w:sz w:val="16"/>
          <w:szCs w:val="16"/>
        </w:rPr>
        <w:t>labour</w:t>
      </w:r>
      <w:proofErr w:type="spellEnd"/>
      <w:r w:rsidRPr="00BE450C">
        <w:rPr>
          <w:rFonts w:asciiTheme="majorHAnsi" w:hAnsiTheme="majorHAnsi" w:cstheme="majorHAnsi"/>
          <w:color w:val="FF0000"/>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4D883E7A" w14:textId="77777777" w:rsidR="005B675B" w:rsidRPr="00BE450C" w:rsidRDefault="005B675B" w:rsidP="005B675B">
      <w:pPr>
        <w:rPr>
          <w:rFonts w:asciiTheme="majorHAnsi" w:hAnsiTheme="majorHAnsi" w:cstheme="majorHAnsi"/>
          <w:color w:val="FF0000"/>
          <w:sz w:val="16"/>
        </w:rPr>
      </w:pPr>
      <w:r w:rsidRPr="00BE450C">
        <w:rPr>
          <w:rFonts w:asciiTheme="majorHAnsi" w:hAnsiTheme="majorHAnsi" w:cstheme="majorHAnsi"/>
          <w:color w:val="FF0000"/>
          <w:sz w:val="16"/>
        </w:rPr>
        <w:t xml:space="preserve">The United Nations’ Special Rapporteur on the rights to freedom of peaceful assembly and of association, </w:t>
      </w:r>
      <w:proofErr w:type="spellStart"/>
      <w:r w:rsidRPr="00BE450C">
        <w:rPr>
          <w:rFonts w:asciiTheme="majorHAnsi" w:hAnsiTheme="majorHAnsi" w:cstheme="majorHAnsi"/>
          <w:color w:val="FF0000"/>
          <w:sz w:val="16"/>
        </w:rPr>
        <w:t>Maina</w:t>
      </w:r>
      <w:proofErr w:type="spellEnd"/>
      <w:r w:rsidRPr="00BE450C">
        <w:rPr>
          <w:rFonts w:asciiTheme="majorHAnsi" w:hAnsiTheme="majorHAnsi" w:cstheme="majorHAnsi"/>
          <w:color w:val="FF0000"/>
          <w:sz w:val="16"/>
        </w:rPr>
        <w:t xml:space="preserve"> </w:t>
      </w:r>
      <w:proofErr w:type="spellStart"/>
      <w:r w:rsidRPr="00BE450C">
        <w:rPr>
          <w:rFonts w:asciiTheme="majorHAnsi" w:hAnsiTheme="majorHAnsi" w:cstheme="majorHAnsi"/>
          <w:color w:val="FF0000"/>
          <w:sz w:val="16"/>
        </w:rPr>
        <w:t>Kiai</w:t>
      </w:r>
      <w:proofErr w:type="spellEnd"/>
      <w:r w:rsidRPr="00BE450C">
        <w:rPr>
          <w:rFonts w:asciiTheme="majorHAnsi" w:hAnsiTheme="majorHAnsi" w:cstheme="majorHAnsi"/>
          <w:color w:val="FF0000"/>
          <w:sz w:val="16"/>
        </w:rPr>
        <w:t xml:space="preserve">, has reminded member states of the International </w:t>
      </w:r>
      <w:proofErr w:type="spellStart"/>
      <w:r w:rsidRPr="00BE450C">
        <w:rPr>
          <w:rFonts w:asciiTheme="majorHAnsi" w:hAnsiTheme="majorHAnsi" w:cstheme="majorHAnsi"/>
          <w:color w:val="FF0000"/>
          <w:sz w:val="16"/>
        </w:rPr>
        <w:t>Labour</w:t>
      </w:r>
      <w:proofErr w:type="spellEnd"/>
      <w:r w:rsidRPr="00BE450C">
        <w:rPr>
          <w:rFonts w:asciiTheme="majorHAnsi" w:hAnsiTheme="majorHAnsi" w:cstheme="majorHAnsi"/>
          <w:color w:val="FF0000"/>
          <w:sz w:val="16"/>
        </w:rPr>
        <w:t xml:space="preserve"> Organization (ILO) – including the UK – that they have a positive obligation to uphold the right to strike. </w:t>
      </w:r>
      <w:r w:rsidRPr="00BE450C">
        <w:rPr>
          <w:rStyle w:val="StyleUnderline"/>
          <w:rFonts w:asciiTheme="majorHAnsi" w:hAnsiTheme="majorHAnsi" w:cstheme="majorHAnsi"/>
          <w:color w:val="FF0000"/>
        </w:rPr>
        <w:t xml:space="preserve">Speaking at an ILO meeting on Monday 06 March 2017 in Geneva, </w:t>
      </w:r>
      <w:proofErr w:type="spellStart"/>
      <w:r w:rsidRPr="00BE450C">
        <w:rPr>
          <w:rStyle w:val="StyleUnderline"/>
          <w:rFonts w:asciiTheme="majorHAnsi" w:hAnsiTheme="majorHAnsi" w:cstheme="majorHAnsi"/>
          <w:color w:val="FF0000"/>
        </w:rPr>
        <w:t>Kiai</w:t>
      </w:r>
      <w:proofErr w:type="spellEnd"/>
      <w:r w:rsidRPr="00BE450C">
        <w:rPr>
          <w:rStyle w:val="StyleUnderline"/>
          <w:rFonts w:asciiTheme="majorHAnsi" w:hAnsiTheme="majorHAnsi" w:cstheme="majorHAnsi"/>
          <w:color w:val="FF0000"/>
        </w:rPr>
        <w:t xml:space="preserve"> argued that </w:t>
      </w:r>
      <w:r w:rsidRPr="00BE450C">
        <w:rPr>
          <w:rStyle w:val="StyleUnderline"/>
          <w:rFonts w:asciiTheme="majorHAnsi" w:hAnsiTheme="majorHAnsi" w:cstheme="majorHAnsi"/>
          <w:color w:val="FF0000"/>
          <w:highlight w:val="green"/>
        </w:rPr>
        <w:t>the right to strike is fundamental to</w:t>
      </w:r>
      <w:r w:rsidRPr="00BE450C">
        <w:rPr>
          <w:rStyle w:val="StyleUnderline"/>
          <w:rFonts w:asciiTheme="majorHAnsi" w:hAnsiTheme="majorHAnsi" w:cstheme="majorHAnsi"/>
          <w:color w:val="FF0000"/>
        </w:rPr>
        <w:t xml:space="preserve"> the preservation of </w:t>
      </w:r>
      <w:r w:rsidRPr="00BE450C">
        <w:rPr>
          <w:rStyle w:val="StyleUnderline"/>
          <w:rFonts w:asciiTheme="majorHAnsi" w:hAnsiTheme="majorHAnsi" w:cstheme="majorHAnsi"/>
          <w:color w:val="FF0000"/>
          <w:highlight w:val="green"/>
        </w:rPr>
        <w:t>democracy.</w:t>
      </w:r>
      <w:r w:rsidRPr="00BE450C">
        <w:rPr>
          <w:rStyle w:val="StyleUnderline"/>
          <w:rFonts w:asciiTheme="majorHAnsi" w:hAnsiTheme="majorHAnsi" w:cstheme="majorHAnsi"/>
          <w:color w:val="FF0000"/>
        </w:rPr>
        <w:t xml:space="preserve"> “The </w:t>
      </w:r>
      <w:r w:rsidRPr="00BE450C">
        <w:rPr>
          <w:rStyle w:val="StyleUnderline"/>
          <w:rFonts w:asciiTheme="majorHAnsi" w:hAnsiTheme="majorHAnsi" w:cstheme="majorHAnsi"/>
          <w:color w:val="FF0000"/>
          <w:highlight w:val="green"/>
        </w:rPr>
        <w:t>concentration of power</w:t>
      </w:r>
      <w:r w:rsidRPr="00BE450C">
        <w:rPr>
          <w:rStyle w:val="StyleUnderline"/>
          <w:rFonts w:asciiTheme="majorHAnsi" w:hAnsiTheme="majorHAnsi" w:cstheme="majorHAnsi"/>
          <w:color w:val="FF0000"/>
        </w:rPr>
        <w:t xml:space="preserve"> in one sector – whether in the hands of government or business – inevitably </w:t>
      </w:r>
      <w:r w:rsidRPr="00BE450C">
        <w:rPr>
          <w:rStyle w:val="StyleUnderline"/>
          <w:rFonts w:asciiTheme="majorHAnsi" w:hAnsiTheme="majorHAnsi" w:cstheme="majorHAnsi"/>
          <w:color w:val="FF0000"/>
          <w:highlight w:val="green"/>
        </w:rPr>
        <w:t>leads to</w:t>
      </w:r>
      <w:r w:rsidRPr="00BE450C">
        <w:rPr>
          <w:rStyle w:val="StyleUnderline"/>
          <w:rFonts w:asciiTheme="majorHAnsi" w:hAnsiTheme="majorHAnsi" w:cstheme="majorHAnsi"/>
          <w:color w:val="FF0000"/>
        </w:rPr>
        <w:t xml:space="preserve"> the </w:t>
      </w:r>
      <w:r w:rsidRPr="00BE450C">
        <w:rPr>
          <w:rStyle w:val="StyleUnderline"/>
          <w:rFonts w:asciiTheme="majorHAnsi" w:hAnsiTheme="majorHAnsi" w:cstheme="majorHAnsi"/>
          <w:color w:val="FF0000"/>
          <w:highlight w:val="green"/>
        </w:rPr>
        <w:t>erosion of democracy</w:t>
      </w:r>
      <w:r w:rsidRPr="00BE450C">
        <w:rPr>
          <w:rStyle w:val="StyleUnderline"/>
          <w:rFonts w:asciiTheme="majorHAnsi" w:hAnsiTheme="majorHAnsi" w:cstheme="majorHAnsi"/>
          <w:color w:val="FF0000"/>
        </w:rPr>
        <w:t xml:space="preserve">, </w:t>
      </w:r>
      <w:r w:rsidRPr="00BE450C">
        <w:rPr>
          <w:rStyle w:val="StyleUnderline"/>
          <w:rFonts w:asciiTheme="majorHAnsi" w:hAnsiTheme="majorHAnsi" w:cstheme="majorHAnsi"/>
          <w:color w:val="FF0000"/>
          <w:highlight w:val="green"/>
        </w:rPr>
        <w:t>and an increase in inequalities and marginalization</w:t>
      </w:r>
      <w:r w:rsidRPr="00BE450C">
        <w:rPr>
          <w:rStyle w:val="StyleUnderline"/>
          <w:rFonts w:asciiTheme="majorHAnsi" w:hAnsiTheme="majorHAnsi" w:cstheme="majorHAnsi"/>
          <w:color w:val="FF0000"/>
        </w:rPr>
        <w:t xml:space="preserve"> with all their attendant consequences. The right to strike is a check on this concentration of power,”</w:t>
      </w:r>
      <w:r w:rsidRPr="00BE450C">
        <w:rPr>
          <w:rFonts w:asciiTheme="majorHAnsi" w:hAnsiTheme="majorHAnsi" w:cstheme="majorHAnsi"/>
          <w:color w:val="FF0000"/>
          <w:sz w:val="16"/>
        </w:rPr>
        <w:t xml:space="preserve"> he explained. </w:t>
      </w:r>
      <w:r w:rsidRPr="00BE450C">
        <w:rPr>
          <w:rStyle w:val="StyleUnderline"/>
          <w:rFonts w:asciiTheme="majorHAnsi" w:hAnsiTheme="majorHAnsi" w:cstheme="majorHAnsi"/>
          <w:color w:val="FF0000"/>
          <w:highlight w:val="green"/>
        </w:rPr>
        <w:t>The right to strike has been established in i</w:t>
      </w:r>
      <w:r w:rsidRPr="00BE450C">
        <w:rPr>
          <w:rStyle w:val="StyleUnderline"/>
          <w:rFonts w:asciiTheme="majorHAnsi" w:hAnsiTheme="majorHAnsi" w:cstheme="majorHAnsi"/>
          <w:color w:val="FF0000"/>
        </w:rPr>
        <w:t xml:space="preserve">nternational </w:t>
      </w:r>
      <w:r w:rsidRPr="00BE450C">
        <w:rPr>
          <w:rStyle w:val="StyleUnderline"/>
          <w:rFonts w:asciiTheme="majorHAnsi" w:hAnsiTheme="majorHAnsi" w:cstheme="majorHAnsi"/>
          <w:color w:val="FF0000"/>
          <w:highlight w:val="green"/>
        </w:rPr>
        <w:t>law as</w:t>
      </w:r>
      <w:r w:rsidRPr="00BE450C">
        <w:rPr>
          <w:rStyle w:val="StyleUnderline"/>
          <w:rFonts w:asciiTheme="majorHAnsi" w:hAnsiTheme="majorHAnsi" w:cstheme="majorHAnsi"/>
          <w:color w:val="FF0000"/>
        </w:rPr>
        <w:t xml:space="preserve"> a c</w:t>
      </w:r>
      <w:r w:rsidRPr="00BE450C">
        <w:rPr>
          <w:rStyle w:val="StyleUnderline"/>
          <w:rFonts w:asciiTheme="majorHAnsi" w:hAnsiTheme="majorHAnsi" w:cstheme="majorHAnsi"/>
          <w:color w:val="FF0000"/>
          <w:highlight w:val="green"/>
        </w:rPr>
        <w:t>orollary to the right of freedom</w:t>
      </w:r>
      <w:r w:rsidRPr="00BE450C">
        <w:rPr>
          <w:rStyle w:val="StyleUnderline"/>
          <w:rFonts w:asciiTheme="majorHAnsi" w:hAnsiTheme="majorHAnsi" w:cstheme="majorHAnsi"/>
          <w:color w:val="FF0000"/>
        </w:rPr>
        <w:t xml:space="preserve"> of association for decades, and is enshrined in the European Convention on Human Rights as Article 11. </w:t>
      </w:r>
      <w:r w:rsidRPr="00BE450C">
        <w:rPr>
          <w:rFonts w:asciiTheme="majorHAnsi" w:hAnsiTheme="majorHAnsi" w:cstheme="majorHAnsi"/>
          <w:color w:val="FF0000"/>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E450C">
        <w:rPr>
          <w:rFonts w:asciiTheme="majorHAnsi" w:hAnsiTheme="majorHAnsi" w:cstheme="majorHAnsi"/>
          <w:color w:val="FF0000"/>
          <w:sz w:val="16"/>
        </w:rPr>
        <w:t>Kiai</w:t>
      </w:r>
      <w:proofErr w:type="spellEnd"/>
      <w:r w:rsidRPr="00BE450C">
        <w:rPr>
          <w:rFonts w:asciiTheme="majorHAnsi" w:hAnsiTheme="majorHAnsi" w:cstheme="majorHAnsi"/>
          <w:color w:val="FF0000"/>
          <w:sz w:val="16"/>
        </w:rPr>
        <w:t xml:space="preserve"> </w:t>
      </w:r>
      <w:proofErr w:type="spellStart"/>
      <w:r w:rsidRPr="00BE450C">
        <w:rPr>
          <w:rFonts w:asciiTheme="majorHAnsi" w:hAnsiTheme="majorHAnsi" w:cstheme="majorHAnsi"/>
          <w:color w:val="FF0000"/>
          <w:sz w:val="16"/>
        </w:rPr>
        <w:t>criticised</w:t>
      </w:r>
      <w:proofErr w:type="spellEnd"/>
      <w:r w:rsidRPr="00BE450C">
        <w:rPr>
          <w:rFonts w:asciiTheme="majorHAnsi" w:hAnsiTheme="majorHAnsi" w:cstheme="majorHAnsi"/>
          <w:color w:val="FF0000"/>
          <w:sz w:val="16"/>
        </w:rPr>
        <w:t xml:space="preserve"> such actions, saying </w:t>
      </w:r>
      <w:proofErr w:type="spellStart"/>
      <w:r w:rsidRPr="00BE450C">
        <w:rPr>
          <w:rFonts w:asciiTheme="majorHAnsi" w:hAnsiTheme="majorHAnsi" w:cstheme="majorHAnsi"/>
          <w:color w:val="FF0000"/>
          <w:sz w:val="16"/>
        </w:rPr>
        <w:t>government’s</w:t>
      </w:r>
      <w:proofErr w:type="spellEnd"/>
      <w:r w:rsidRPr="00BE450C">
        <w:rPr>
          <w:rFonts w:asciiTheme="majorHAnsi" w:hAnsiTheme="majorHAnsi" w:cstheme="majorHAnsi"/>
          <w:color w:val="FF0000"/>
          <w:sz w:val="16"/>
        </w:rPr>
        <w:t xml:space="preserve"> have a duty not to impede workers’ ability to take industrial action. “I deplore the various attempts made to erode the right to strike at national and multilateral levels,” the expert said, reminding delegates: “</w:t>
      </w:r>
      <w:r w:rsidRPr="00BE450C">
        <w:rPr>
          <w:rStyle w:val="StyleUnderline"/>
          <w:rFonts w:asciiTheme="majorHAnsi" w:hAnsiTheme="majorHAnsi" w:cstheme="majorHAnsi"/>
          <w:color w:val="FF0000"/>
          <w:highlight w:val="green"/>
        </w:rPr>
        <w:t>Protest</w:t>
      </w:r>
      <w:r w:rsidRPr="00BE450C">
        <w:rPr>
          <w:rStyle w:val="StyleUnderline"/>
          <w:rFonts w:asciiTheme="majorHAnsi" w:hAnsiTheme="majorHAnsi" w:cstheme="majorHAnsi"/>
          <w:color w:val="FF0000"/>
        </w:rPr>
        <w:t xml:space="preserve"> action </w:t>
      </w:r>
      <w:r w:rsidRPr="00BE450C">
        <w:rPr>
          <w:rStyle w:val="StyleUnderline"/>
          <w:rFonts w:asciiTheme="majorHAnsi" w:hAnsiTheme="majorHAnsi" w:cstheme="majorHAnsi"/>
          <w:color w:val="FF0000"/>
          <w:highlight w:val="green"/>
        </w:rPr>
        <w:t>in relation to</w:t>
      </w:r>
      <w:r w:rsidRPr="00BE450C">
        <w:rPr>
          <w:rStyle w:val="StyleUnderline"/>
          <w:rFonts w:asciiTheme="majorHAnsi" w:hAnsiTheme="majorHAnsi" w:cstheme="majorHAnsi"/>
          <w:color w:val="FF0000"/>
        </w:rPr>
        <w:t xml:space="preserve"> government </w:t>
      </w:r>
      <w:r w:rsidRPr="00BE450C">
        <w:rPr>
          <w:rStyle w:val="StyleUnderline"/>
          <w:rFonts w:asciiTheme="majorHAnsi" w:hAnsiTheme="majorHAnsi" w:cstheme="majorHAnsi"/>
          <w:color w:val="FF0000"/>
          <w:highlight w:val="green"/>
        </w:rPr>
        <w:t>social and economic policy,</w:t>
      </w:r>
      <w:r w:rsidRPr="00BE450C">
        <w:rPr>
          <w:rStyle w:val="StyleUnderline"/>
          <w:rFonts w:asciiTheme="majorHAnsi" w:hAnsiTheme="majorHAnsi" w:cstheme="majorHAnsi"/>
          <w:color w:val="FF0000"/>
        </w:rPr>
        <w:t xml:space="preserve"> and against negative corporate practices, </w:t>
      </w:r>
      <w:r w:rsidRPr="00BE450C">
        <w:rPr>
          <w:rStyle w:val="StyleUnderline"/>
          <w:rFonts w:asciiTheme="majorHAnsi" w:hAnsiTheme="majorHAnsi" w:cstheme="majorHAnsi"/>
          <w:color w:val="FF0000"/>
          <w:highlight w:val="green"/>
        </w:rPr>
        <w:t>forms part of the basic civil liberties</w:t>
      </w:r>
      <w:r w:rsidRPr="00BE450C">
        <w:rPr>
          <w:rStyle w:val="StyleUnderline"/>
          <w:rFonts w:asciiTheme="majorHAnsi" w:hAnsiTheme="majorHAnsi" w:cstheme="majorHAnsi"/>
          <w:color w:val="FF0000"/>
        </w:rPr>
        <w:t xml:space="preserve"> whose respect is essential for the meaningful exercise of trade union rights.</w:t>
      </w:r>
      <w:r w:rsidRPr="00BE450C">
        <w:rPr>
          <w:rFonts w:asciiTheme="majorHAnsi" w:hAnsiTheme="majorHAnsi" w:cstheme="majorHAnsi"/>
          <w:color w:val="FF0000"/>
          <w:sz w:val="16"/>
        </w:rPr>
        <w:t xml:space="preserve"> This right enables them to engage with companies and governments on a more equal footing, and Member States have a positive obligation to protect this right, and a negative obligation not to interfere with its exercise.”</w:t>
      </w:r>
    </w:p>
    <w:p w14:paraId="7ED19D84" w14:textId="77777777" w:rsidR="005B675B" w:rsidRPr="00BE450C" w:rsidRDefault="005B675B" w:rsidP="005B675B">
      <w:pPr>
        <w:rPr>
          <w:rFonts w:asciiTheme="majorHAnsi" w:hAnsiTheme="majorHAnsi" w:cstheme="majorHAnsi"/>
          <w:color w:val="FF0000"/>
          <w:sz w:val="16"/>
        </w:rPr>
      </w:pPr>
    </w:p>
    <w:p w14:paraId="1DB08A34" w14:textId="77777777" w:rsidR="00897E60" w:rsidRPr="00BE450C" w:rsidRDefault="00897E60" w:rsidP="00897E60">
      <w:pPr>
        <w:rPr>
          <w:rFonts w:asciiTheme="majorHAnsi" w:hAnsiTheme="majorHAnsi" w:cstheme="majorHAnsi"/>
          <w:color w:val="FF0000"/>
          <w:sz w:val="12"/>
        </w:rPr>
      </w:pPr>
    </w:p>
    <w:p w14:paraId="4A9EBD3C" w14:textId="77777777" w:rsidR="00897E60" w:rsidRPr="00BE450C" w:rsidRDefault="00897E60" w:rsidP="00897E60">
      <w:pPr>
        <w:pStyle w:val="Heading4"/>
        <w:rPr>
          <w:rFonts w:asciiTheme="majorHAnsi" w:hAnsiTheme="majorHAnsi" w:cstheme="majorHAnsi"/>
          <w:color w:val="FF0000"/>
        </w:rPr>
      </w:pPr>
      <w:r w:rsidRPr="00BE450C">
        <w:rPr>
          <w:rFonts w:asciiTheme="majorHAnsi" w:hAnsiTheme="majorHAnsi" w:cstheme="majorHAnsi"/>
          <w:color w:val="FF0000"/>
        </w:rPr>
        <w:t>Protecting the right to strike is key to upholding democracy</w:t>
      </w:r>
    </w:p>
    <w:p w14:paraId="46CE7F5D" w14:textId="77777777" w:rsidR="00897E60" w:rsidRPr="00BE450C" w:rsidRDefault="00897E60" w:rsidP="00897E60">
      <w:pPr>
        <w:pStyle w:val="NormalWeb"/>
        <w:shd w:val="clear" w:color="auto" w:fill="FFFFFF" w:themeFill="background1"/>
        <w:spacing w:before="0" w:beforeAutospacing="0" w:after="0" w:afterAutospacing="0"/>
        <w:rPr>
          <w:rFonts w:asciiTheme="majorHAnsi" w:eastAsia="Calibri" w:hAnsiTheme="majorHAnsi" w:cstheme="majorHAnsi"/>
          <w:color w:val="FF0000"/>
          <w:sz w:val="16"/>
          <w:szCs w:val="16"/>
        </w:rPr>
      </w:pPr>
      <w:proofErr w:type="spellStart"/>
      <w:r w:rsidRPr="00BE450C">
        <w:rPr>
          <w:rFonts w:asciiTheme="majorHAnsi" w:hAnsiTheme="majorHAnsi" w:cstheme="majorHAnsi"/>
          <w:b/>
          <w:bCs/>
          <w:color w:val="FF0000"/>
          <w:sz w:val="23"/>
          <w:szCs w:val="23"/>
          <w:shd w:val="clear" w:color="auto" w:fill="FFFFFF"/>
        </w:rPr>
        <w:t>Kiai</w:t>
      </w:r>
      <w:proofErr w:type="spellEnd"/>
      <w:r w:rsidRPr="00BE450C">
        <w:rPr>
          <w:rFonts w:asciiTheme="majorHAnsi" w:hAnsiTheme="majorHAnsi" w:cstheme="majorHAnsi"/>
          <w:b/>
          <w:bCs/>
          <w:color w:val="FF0000"/>
          <w:sz w:val="23"/>
          <w:szCs w:val="23"/>
          <w:shd w:val="clear" w:color="auto" w:fill="FFFFFF"/>
        </w:rPr>
        <w:t xml:space="preserve"> 17 </w:t>
      </w:r>
      <w:proofErr w:type="spellStart"/>
      <w:r w:rsidRPr="00BE450C">
        <w:rPr>
          <w:rFonts w:asciiTheme="majorHAnsi" w:eastAsia="Calibri" w:hAnsiTheme="majorHAnsi" w:cstheme="majorHAnsi"/>
          <w:color w:val="FF0000"/>
          <w:sz w:val="16"/>
          <w:szCs w:val="16"/>
        </w:rPr>
        <w:t>Maina</w:t>
      </w:r>
      <w:proofErr w:type="spellEnd"/>
      <w:r w:rsidRPr="00BE450C">
        <w:rPr>
          <w:rFonts w:asciiTheme="majorHAnsi" w:eastAsia="Calibri" w:hAnsiTheme="majorHAnsi" w:cstheme="majorHAnsi"/>
          <w:color w:val="FF0000"/>
          <w:sz w:val="16"/>
          <w:szCs w:val="16"/>
        </w:rPr>
        <w:t xml:space="preserve"> </w:t>
      </w:r>
      <w:proofErr w:type="spellStart"/>
      <w:r w:rsidRPr="00BE450C">
        <w:rPr>
          <w:rFonts w:asciiTheme="majorHAnsi" w:eastAsia="Calibri" w:hAnsiTheme="majorHAnsi" w:cstheme="majorHAnsi"/>
          <w:color w:val="FF0000"/>
          <w:sz w:val="16"/>
          <w:szCs w:val="16"/>
        </w:rPr>
        <w:t>Kiai</w:t>
      </w:r>
      <w:proofErr w:type="spellEnd"/>
      <w:r w:rsidRPr="00BE450C">
        <w:rPr>
          <w:rFonts w:asciiTheme="majorHAnsi" w:eastAsia="Calibri" w:hAnsiTheme="majorHAnsi" w:cstheme="majorHAnsi"/>
          <w:color w:val="FF0000"/>
          <w:sz w:val="16"/>
          <w:szCs w:val="16"/>
        </w:rPr>
        <w:t xml:space="preserve">,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9 March 2017, United Nations Human Rights Office of The High Commissioner, </w:t>
      </w:r>
    </w:p>
    <w:p w14:paraId="7AF8E115" w14:textId="77777777" w:rsidR="00897E60" w:rsidRPr="00BE450C" w:rsidRDefault="00D9415A" w:rsidP="00897E60">
      <w:pPr>
        <w:pStyle w:val="NormalWeb"/>
        <w:shd w:val="clear" w:color="auto" w:fill="FFFFFF"/>
        <w:spacing w:before="0" w:beforeAutospacing="0" w:after="240" w:afterAutospacing="0"/>
        <w:rPr>
          <w:rFonts w:asciiTheme="majorHAnsi" w:hAnsiTheme="majorHAnsi" w:cstheme="majorHAnsi"/>
          <w:color w:val="FF0000"/>
        </w:rPr>
      </w:pPr>
      <w:hyperlink r:id="rId32" w:history="1">
        <w:r w:rsidR="00897E60" w:rsidRPr="00BE450C">
          <w:rPr>
            <w:rStyle w:val="Hyperlink"/>
            <w:rFonts w:asciiTheme="majorHAnsi" w:eastAsiaTheme="majorEastAsia" w:hAnsiTheme="majorHAnsi" w:cstheme="majorHAnsi"/>
            <w:color w:val="FF0000"/>
            <w:sz w:val="20"/>
            <w:szCs w:val="20"/>
          </w:rPr>
          <w:t>https://www.ohchr.org/EN/NewsEvents/Pages/DisplayNews.aspx?NewsID=21328&amp;LangID=E//</w:t>
        </w:r>
      </w:hyperlink>
      <w:r w:rsidR="00897E60" w:rsidRPr="00BE450C">
        <w:rPr>
          <w:rFonts w:asciiTheme="majorHAnsi" w:hAnsiTheme="majorHAnsi" w:cstheme="majorHAnsi"/>
          <w:color w:val="FF0000"/>
          <w:sz w:val="20"/>
          <w:szCs w:val="20"/>
        </w:rPr>
        <w:t> </w:t>
      </w:r>
    </w:p>
    <w:p w14:paraId="38DFDBB7" w14:textId="77777777" w:rsidR="00897E60" w:rsidRPr="00BE450C" w:rsidRDefault="00897E60" w:rsidP="00897E60">
      <w:pPr>
        <w:pStyle w:val="NormalWeb"/>
        <w:shd w:val="clear" w:color="auto" w:fill="FFFFFF"/>
        <w:spacing w:before="0" w:beforeAutospacing="0" w:after="0" w:afterAutospacing="0"/>
        <w:rPr>
          <w:rFonts w:asciiTheme="majorHAnsi" w:hAnsiTheme="majorHAnsi" w:cstheme="majorHAnsi"/>
          <w:color w:val="FF0000"/>
          <w:sz w:val="16"/>
        </w:rPr>
      </w:pPr>
      <w:r w:rsidRPr="00BE450C">
        <w:rPr>
          <w:rFonts w:asciiTheme="majorHAnsi" w:hAnsiTheme="majorHAnsi" w:cstheme="majorHAnsi"/>
          <w:b/>
          <w:bCs/>
          <w:color w:val="FF0000"/>
          <w:u w:val="single"/>
          <w:shd w:val="clear" w:color="auto" w:fill="FFFF00"/>
        </w:rPr>
        <w:t xml:space="preserve">The right to strike is </w:t>
      </w:r>
      <w:r w:rsidRPr="00BE450C">
        <w:rPr>
          <w:rFonts w:asciiTheme="majorHAnsi" w:hAnsiTheme="majorHAnsi" w:cstheme="majorHAnsi"/>
          <w:b/>
          <w:bCs/>
          <w:color w:val="FF0000"/>
          <w:highlight w:val="lightGray"/>
          <w:u w:val="single"/>
          <w:shd w:val="clear" w:color="auto" w:fill="FFFF00"/>
        </w:rPr>
        <w:t>also an intrinsic corollary of the</w:t>
      </w:r>
      <w:r w:rsidRPr="00BE450C">
        <w:rPr>
          <w:rFonts w:asciiTheme="majorHAnsi" w:hAnsiTheme="majorHAnsi" w:cstheme="majorHAnsi"/>
          <w:b/>
          <w:bCs/>
          <w:color w:val="FF0000"/>
          <w:u w:val="single"/>
          <w:shd w:val="clear" w:color="auto" w:fill="FFFF00"/>
        </w:rPr>
        <w:t xml:space="preserve"> fundamental right of freedom of association</w:t>
      </w:r>
      <w:r w:rsidRPr="00BE450C">
        <w:rPr>
          <w:rFonts w:asciiTheme="majorHAnsi" w:hAnsiTheme="majorHAnsi" w:cstheme="majorHAnsi"/>
          <w:color w:val="FF0000"/>
          <w:sz w:val="16"/>
        </w:rPr>
        <w:t xml:space="preserve">. </w:t>
      </w:r>
      <w:r w:rsidRPr="00BE450C">
        <w:rPr>
          <w:rFonts w:asciiTheme="majorHAnsi" w:hAnsiTheme="majorHAnsi" w:cstheme="majorHAnsi"/>
          <w:color w:val="FF0000"/>
          <w:sz w:val="16"/>
          <w:szCs w:val="16"/>
        </w:rPr>
        <w:t>It is crucia</w:t>
      </w:r>
      <w:r w:rsidRPr="00BE450C">
        <w:rPr>
          <w:rFonts w:asciiTheme="majorHAnsi" w:hAnsiTheme="majorHAnsi" w:cstheme="majorHAnsi"/>
          <w:color w:val="FF0000"/>
          <w:sz w:val="16"/>
        </w:rPr>
        <w:t xml:space="preserve">l </w:t>
      </w:r>
      <w:r w:rsidRPr="00BE450C">
        <w:rPr>
          <w:rFonts w:asciiTheme="majorHAnsi" w:hAnsiTheme="majorHAnsi" w:cstheme="majorHAnsi"/>
          <w:b/>
          <w:bCs/>
          <w:color w:val="FF0000"/>
          <w:u w:val="single"/>
        </w:rPr>
        <w:t xml:space="preserve">for </w:t>
      </w:r>
      <w:r w:rsidRPr="00BE450C">
        <w:rPr>
          <w:rFonts w:asciiTheme="majorHAnsi" w:hAnsiTheme="majorHAnsi" w:cstheme="majorHAnsi"/>
          <w:b/>
          <w:bCs/>
          <w:color w:val="FF0000"/>
          <w:u w:val="single"/>
          <w:shd w:val="clear" w:color="auto" w:fill="FFFF00"/>
        </w:rPr>
        <w:t xml:space="preserve">millions </w:t>
      </w:r>
      <w:r w:rsidRPr="00BE450C">
        <w:rPr>
          <w:rFonts w:asciiTheme="majorHAnsi" w:hAnsiTheme="majorHAnsi" w:cstheme="majorHAnsi"/>
          <w:b/>
          <w:bCs/>
          <w:color w:val="FF0000"/>
          <w:u w:val="single"/>
        </w:rPr>
        <w:t xml:space="preserve">of women and men </w:t>
      </w:r>
      <w:r w:rsidRPr="00BE450C">
        <w:rPr>
          <w:rFonts w:asciiTheme="majorHAnsi" w:hAnsiTheme="majorHAnsi" w:cstheme="majorHAnsi"/>
          <w:b/>
          <w:bCs/>
          <w:color w:val="FF0000"/>
          <w:u w:val="single"/>
          <w:shd w:val="clear" w:color="auto" w:fill="FFFF00"/>
        </w:rPr>
        <w:t>around the world to assert collectively their rights in the workplace</w:t>
      </w:r>
      <w:r w:rsidRPr="00BE450C">
        <w:rPr>
          <w:rFonts w:asciiTheme="majorHAnsi" w:hAnsiTheme="majorHAnsi" w:cstheme="majorHAnsi"/>
          <w:b/>
          <w:bCs/>
          <w:color w:val="FF0000"/>
          <w:u w:val="single"/>
        </w:rPr>
        <w:t xml:space="preserve">, including the right </w:t>
      </w:r>
      <w:r w:rsidRPr="00BE450C">
        <w:rPr>
          <w:rFonts w:asciiTheme="majorHAnsi" w:hAnsiTheme="majorHAnsi" w:cstheme="majorHAnsi"/>
          <w:b/>
          <w:bCs/>
          <w:color w:val="FF0000"/>
          <w:u w:val="single"/>
          <w:shd w:val="clear" w:color="auto" w:fill="FFFF00"/>
        </w:rPr>
        <w:t>to just and favorable conditions of work, and to work in dignity and without fear of</w:t>
      </w:r>
      <w:r w:rsidRPr="00BE450C">
        <w:rPr>
          <w:rFonts w:asciiTheme="majorHAnsi" w:hAnsiTheme="majorHAnsi" w:cstheme="majorHAnsi"/>
          <w:b/>
          <w:bCs/>
          <w:color w:val="FF0000"/>
          <w:u w:val="single"/>
        </w:rPr>
        <w:t xml:space="preserve"> </w:t>
      </w:r>
      <w:r w:rsidRPr="00BE450C">
        <w:rPr>
          <w:rFonts w:asciiTheme="majorHAnsi" w:hAnsiTheme="majorHAnsi" w:cstheme="majorHAnsi"/>
          <w:b/>
          <w:bCs/>
          <w:color w:val="FF0000"/>
          <w:u w:val="single"/>
          <w:shd w:val="clear" w:color="auto" w:fill="FFFF00"/>
        </w:rPr>
        <w:t xml:space="preserve">intimidation and persecution. </w:t>
      </w:r>
      <w:r w:rsidRPr="00BE450C">
        <w:rPr>
          <w:rFonts w:asciiTheme="majorHAnsi" w:hAnsiTheme="majorHAnsi" w:cstheme="majorHAnsi"/>
          <w:color w:val="FF0000"/>
          <w:sz w:val="16"/>
          <w:szCs w:val="16"/>
        </w:rPr>
        <w:t>Moreover</w:t>
      </w:r>
      <w:r w:rsidRPr="00BE450C">
        <w:rPr>
          <w:rFonts w:asciiTheme="majorHAnsi" w:hAnsiTheme="majorHAnsi" w:cstheme="majorHAnsi"/>
          <w:color w:val="FF0000"/>
          <w:sz w:val="16"/>
        </w:rPr>
        <w:t xml:space="preserve">, </w:t>
      </w:r>
      <w:r w:rsidRPr="00BE450C">
        <w:rPr>
          <w:rFonts w:asciiTheme="majorHAnsi" w:hAnsiTheme="majorHAnsi" w:cstheme="majorHAnsi"/>
          <w:b/>
          <w:bCs/>
          <w:color w:val="FF0000"/>
          <w:u w:val="single"/>
        </w:rPr>
        <w:t xml:space="preserve">protest action </w:t>
      </w:r>
      <w:r w:rsidRPr="00BE450C">
        <w:rPr>
          <w:rFonts w:asciiTheme="majorHAnsi" w:hAnsiTheme="majorHAnsi" w:cstheme="majorHAnsi"/>
          <w:color w:val="FF0000"/>
          <w:sz w:val="16"/>
        </w:rPr>
        <w:t>i</w:t>
      </w:r>
      <w:r w:rsidRPr="00BE450C">
        <w:rPr>
          <w:rFonts w:asciiTheme="majorHAnsi" w:hAnsiTheme="majorHAnsi" w:cstheme="majorHAnsi"/>
          <w:color w:val="FF0000"/>
          <w:sz w:val="16"/>
          <w:szCs w:val="16"/>
        </w:rPr>
        <w:t xml:space="preserve">n relation to government social and economic policy, and </w:t>
      </w:r>
      <w:r w:rsidRPr="00BE450C">
        <w:rPr>
          <w:rFonts w:asciiTheme="majorHAnsi" w:hAnsiTheme="majorHAnsi" w:cstheme="majorHAnsi"/>
          <w:b/>
          <w:bCs/>
          <w:color w:val="FF0000"/>
          <w:u w:val="single"/>
        </w:rPr>
        <w:t>against negative corporate practices, forms part of the basic civil liberties whose respect is essential for the meaningful exercise of trade union rights.</w:t>
      </w:r>
      <w:r w:rsidRPr="00BE450C">
        <w:rPr>
          <w:rFonts w:asciiTheme="majorHAnsi" w:hAnsiTheme="majorHAnsi" w:cstheme="majorHAnsi"/>
          <w:color w:val="FF0000"/>
          <w:sz w:val="16"/>
        </w:rPr>
        <w:t xml:space="preserve"> </w:t>
      </w:r>
      <w:r w:rsidRPr="00BE450C">
        <w:rPr>
          <w:rFonts w:asciiTheme="majorHAnsi" w:hAnsiTheme="majorHAnsi" w:cstheme="majorHAnsi"/>
          <w:color w:val="FF0000"/>
          <w:sz w:val="16"/>
          <w:szCs w:val="16"/>
        </w:rPr>
        <w:t>This right enables them to engage with companies and governments on a more equal footing, and</w:t>
      </w:r>
      <w:r w:rsidRPr="00BE450C">
        <w:rPr>
          <w:rFonts w:asciiTheme="majorHAnsi" w:hAnsiTheme="majorHAnsi" w:cstheme="majorHAnsi"/>
          <w:color w:val="FF0000"/>
          <w:sz w:val="16"/>
        </w:rPr>
        <w:t xml:space="preserve"> </w:t>
      </w:r>
      <w:r w:rsidRPr="00BE450C">
        <w:rPr>
          <w:rFonts w:asciiTheme="majorHAnsi" w:hAnsiTheme="majorHAnsi" w:cstheme="majorHAnsi"/>
          <w:b/>
          <w:bCs/>
          <w:color w:val="FF0000"/>
          <w:u w:val="single"/>
          <w:shd w:val="clear" w:color="auto" w:fill="FFFF00"/>
        </w:rPr>
        <w:t>the Member States have a positive obligation to protect this right, and a negative obligation not to interfere with its exercise.</w:t>
      </w:r>
      <w:r w:rsidRPr="00BE450C">
        <w:rPr>
          <w:rFonts w:asciiTheme="majorHAnsi" w:hAnsiTheme="majorHAnsi" w:cstheme="majorHAnsi"/>
          <w:b/>
          <w:bCs/>
          <w:color w:val="FF0000"/>
          <w:u w:val="single"/>
        </w:rPr>
        <w:t xml:space="preserve"> </w:t>
      </w:r>
      <w:r w:rsidRPr="00BE450C">
        <w:rPr>
          <w:rFonts w:asciiTheme="majorHAnsi" w:hAnsiTheme="majorHAnsi" w:cstheme="majorHAnsi"/>
          <w:color w:val="FF0000"/>
          <w:sz w:val="16"/>
          <w:szCs w:val="16"/>
        </w:rPr>
        <w:t xml:space="preserve">Moreover, protecting </w:t>
      </w:r>
      <w:r w:rsidRPr="00BE450C">
        <w:rPr>
          <w:rFonts w:asciiTheme="majorHAnsi" w:hAnsiTheme="majorHAnsi" w:cstheme="majorHAnsi"/>
          <w:b/>
          <w:bCs/>
          <w:color w:val="FF0000"/>
          <w:u w:val="single"/>
        </w:rPr>
        <w:t xml:space="preserve">the right to strike is not simply about States fulfilling their legal obligations. </w:t>
      </w:r>
      <w:r w:rsidRPr="00BE450C">
        <w:rPr>
          <w:rFonts w:asciiTheme="majorHAnsi" w:hAnsiTheme="majorHAnsi" w:cstheme="majorHAnsi"/>
          <w:b/>
          <w:bCs/>
          <w:color w:val="FF0000"/>
          <w:u w:val="single"/>
          <w:shd w:val="clear" w:color="auto" w:fill="FFFF00"/>
        </w:rPr>
        <w:t>It is also about them creating democratic and equitable societies that are sustainable in the long run</w:t>
      </w:r>
      <w:r w:rsidRPr="00BE450C">
        <w:rPr>
          <w:rFonts w:asciiTheme="majorHAnsi" w:hAnsiTheme="majorHAnsi" w:cstheme="majorHAnsi"/>
          <w:b/>
          <w:bCs/>
          <w:color w:val="FF0000"/>
          <w:u w:val="single"/>
        </w:rPr>
        <w:t>.</w:t>
      </w:r>
      <w:r w:rsidRPr="00BE450C">
        <w:rPr>
          <w:rFonts w:asciiTheme="majorHAnsi" w:hAnsiTheme="majorHAnsi" w:cstheme="majorHAnsi"/>
          <w:color w:val="FF0000"/>
          <w:sz w:val="16"/>
          <w:szCs w:val="16"/>
        </w:rPr>
        <w:t xml:space="preserve"> The concentration of power in one sector –</w:t>
      </w:r>
      <w:r w:rsidRPr="00BE450C">
        <w:rPr>
          <w:rFonts w:asciiTheme="majorHAnsi" w:hAnsiTheme="majorHAnsi" w:cstheme="majorHAnsi"/>
          <w:b/>
          <w:bCs/>
          <w:color w:val="FF0000"/>
          <w:u w:val="single"/>
        </w:rPr>
        <w:t xml:space="preserve"> whether in the hands of government or business </w:t>
      </w:r>
      <w:r w:rsidRPr="00BE450C">
        <w:rPr>
          <w:rFonts w:asciiTheme="majorHAnsi" w:hAnsiTheme="majorHAnsi" w:cstheme="majorHAnsi"/>
          <w:color w:val="FF0000"/>
          <w:sz w:val="16"/>
          <w:szCs w:val="16"/>
        </w:rPr>
        <w:t>– inevitabl</w:t>
      </w:r>
      <w:r w:rsidRPr="00BE450C">
        <w:rPr>
          <w:rFonts w:asciiTheme="majorHAnsi" w:hAnsiTheme="majorHAnsi" w:cstheme="majorHAnsi"/>
          <w:color w:val="FF0000"/>
          <w:sz w:val="16"/>
        </w:rPr>
        <w:t xml:space="preserve">y </w:t>
      </w:r>
      <w:r w:rsidRPr="00BE450C">
        <w:rPr>
          <w:rFonts w:asciiTheme="majorHAnsi" w:hAnsiTheme="majorHAnsi" w:cstheme="majorHAnsi"/>
          <w:b/>
          <w:bCs/>
          <w:color w:val="FF0000"/>
          <w:highlight w:val="lightGray"/>
          <w:u w:val="single"/>
          <w:shd w:val="clear" w:color="auto" w:fill="FFFF00"/>
        </w:rPr>
        <w:t>leads to the erosion of democracy, and an increase in inequalities and marginalization with all their attendant consequences.</w:t>
      </w:r>
      <w:r w:rsidRPr="00BE450C">
        <w:rPr>
          <w:rFonts w:asciiTheme="majorHAnsi" w:hAnsiTheme="majorHAnsi" w:cstheme="majorHAnsi"/>
          <w:color w:val="FF0000"/>
          <w:sz w:val="16"/>
        </w:rPr>
        <w:t xml:space="preserve"> </w:t>
      </w:r>
      <w:r w:rsidRPr="00BE450C">
        <w:rPr>
          <w:rFonts w:asciiTheme="majorHAnsi" w:hAnsiTheme="majorHAnsi" w:cstheme="majorHAnsi"/>
          <w:color w:val="FF0000"/>
          <w:sz w:val="16"/>
          <w:szCs w:val="16"/>
        </w:rPr>
        <w:t>The right</w:t>
      </w:r>
      <w:r w:rsidRPr="00BE450C">
        <w:rPr>
          <w:rFonts w:asciiTheme="majorHAnsi" w:hAnsiTheme="majorHAnsi" w:cstheme="majorHAnsi"/>
          <w:b/>
          <w:bCs/>
          <w:color w:val="FF0000"/>
          <w:u w:val="single"/>
        </w:rPr>
        <w:t xml:space="preserve"> </w:t>
      </w:r>
      <w:r w:rsidRPr="00BE450C">
        <w:rPr>
          <w:rFonts w:asciiTheme="majorHAnsi" w:hAnsiTheme="majorHAnsi" w:cstheme="majorHAnsi"/>
          <w:b/>
          <w:bCs/>
          <w:color w:val="FF0000"/>
          <w:highlight w:val="lightGray"/>
          <w:u w:val="single"/>
          <w:shd w:val="clear" w:color="auto" w:fill="FFFF00"/>
        </w:rPr>
        <w:t>to</w:t>
      </w:r>
      <w:r w:rsidRPr="00BE450C">
        <w:rPr>
          <w:rFonts w:asciiTheme="majorHAnsi" w:hAnsiTheme="majorHAnsi" w:cstheme="majorHAnsi"/>
          <w:b/>
          <w:bCs/>
          <w:color w:val="FF0000"/>
          <w:u w:val="single"/>
          <w:shd w:val="clear" w:color="auto" w:fill="FFFF00"/>
        </w:rPr>
        <w:t xml:space="preserve"> strike is a check on </w:t>
      </w:r>
      <w:r w:rsidRPr="00BE450C">
        <w:rPr>
          <w:rFonts w:asciiTheme="majorHAnsi" w:hAnsiTheme="majorHAnsi" w:cstheme="majorHAnsi"/>
          <w:b/>
          <w:bCs/>
          <w:color w:val="FF0000"/>
          <w:highlight w:val="lightGray"/>
          <w:u w:val="single"/>
          <w:shd w:val="clear" w:color="auto" w:fill="FFFF00"/>
        </w:rPr>
        <w:t>this</w:t>
      </w:r>
      <w:r w:rsidRPr="00BE450C">
        <w:rPr>
          <w:rFonts w:asciiTheme="majorHAnsi" w:hAnsiTheme="majorHAnsi" w:cstheme="majorHAnsi"/>
          <w:b/>
          <w:bCs/>
          <w:color w:val="FF0000"/>
          <w:u w:val="single"/>
          <w:shd w:val="clear" w:color="auto" w:fill="FFFF00"/>
        </w:rPr>
        <w:t xml:space="preserve"> concentration of power</w:t>
      </w:r>
      <w:r w:rsidRPr="00BE450C">
        <w:rPr>
          <w:rFonts w:asciiTheme="majorHAnsi" w:hAnsiTheme="majorHAnsi" w:cstheme="majorHAnsi"/>
          <w:color w:val="FF0000"/>
          <w:sz w:val="16"/>
        </w:rPr>
        <w:t xml:space="preserve">. </w:t>
      </w:r>
      <w:r w:rsidRPr="00BE450C">
        <w:rPr>
          <w:rFonts w:asciiTheme="majorHAnsi" w:hAnsiTheme="majorHAnsi" w:cstheme="majorHAnsi"/>
          <w:color w:val="FF0000"/>
          <w:sz w:val="16"/>
          <w:szCs w:val="16"/>
        </w:rPr>
        <w:t>I deplore the various attempts made</w:t>
      </w:r>
      <w:r w:rsidRPr="00BE450C">
        <w:rPr>
          <w:rFonts w:asciiTheme="majorHAnsi" w:hAnsiTheme="majorHAnsi" w:cstheme="majorHAnsi"/>
          <w:color w:val="FF0000"/>
          <w:sz w:val="16"/>
        </w:rPr>
        <w:t xml:space="preserve"> t</w:t>
      </w:r>
      <w:r w:rsidRPr="00BE450C">
        <w:rPr>
          <w:rFonts w:asciiTheme="majorHAnsi" w:hAnsiTheme="majorHAnsi" w:cstheme="majorHAnsi"/>
          <w:b/>
          <w:bCs/>
          <w:color w:val="FF0000"/>
          <w:u w:val="single"/>
        </w:rPr>
        <w:t>o erode the right to strike at national and multilateral levels</w:t>
      </w:r>
      <w:r w:rsidRPr="00BE450C">
        <w:rPr>
          <w:rFonts w:asciiTheme="majorHAnsi" w:hAnsiTheme="majorHAnsi" w:cstheme="majorHAnsi"/>
          <w:color w:val="FF0000"/>
          <w:sz w:val="16"/>
        </w:rPr>
        <w:t>.</w:t>
      </w:r>
      <w:r w:rsidRPr="00BE450C">
        <w:rPr>
          <w:rFonts w:asciiTheme="majorHAnsi" w:hAnsiTheme="majorHAnsi" w:cstheme="majorHAnsi"/>
          <w:color w:val="FF0000"/>
          <w:sz w:val="16"/>
          <w:szCs w:val="16"/>
        </w:rPr>
        <w:t xml:space="preserve"> In this regard, I welcome the positive role played by the ILO’s Government Group in upholding workers’</w:t>
      </w:r>
      <w:r w:rsidRPr="00BE450C">
        <w:rPr>
          <w:rFonts w:asciiTheme="majorHAnsi" w:hAnsiTheme="majorHAnsi" w:cstheme="majorHAnsi"/>
          <w:b/>
          <w:bCs/>
          <w:color w:val="FF0000"/>
          <w:u w:val="single"/>
        </w:rPr>
        <w:t xml:space="preserve"> </w:t>
      </w:r>
      <w:r w:rsidRPr="00BE450C">
        <w:rPr>
          <w:rFonts w:asciiTheme="majorHAnsi" w:hAnsiTheme="majorHAnsi" w:cstheme="majorHAnsi"/>
          <w:b/>
          <w:bCs/>
          <w:color w:val="FF0000"/>
          <w:highlight w:val="lightGray"/>
          <w:u w:val="single"/>
          <w:shd w:val="clear" w:color="auto" w:fill="FFFF00"/>
        </w:rPr>
        <w:t>right to strike by recognizing that ‘without protecting a right to strike, freedom of association,</w:t>
      </w:r>
      <w:r w:rsidRPr="00BE450C">
        <w:rPr>
          <w:rFonts w:asciiTheme="majorHAnsi" w:hAnsiTheme="majorHAnsi" w:cstheme="majorHAnsi"/>
          <w:b/>
          <w:bCs/>
          <w:color w:val="FF0000"/>
          <w:u w:val="single"/>
        </w:rPr>
        <w:t xml:space="preserve"> in particular the right to organize activities </w:t>
      </w:r>
      <w:r w:rsidRPr="00BE450C">
        <w:rPr>
          <w:rFonts w:asciiTheme="majorHAnsi" w:hAnsiTheme="majorHAnsi" w:cstheme="majorHAnsi"/>
          <w:b/>
          <w:bCs/>
          <w:color w:val="FF0000"/>
          <w:highlight w:val="lightGray"/>
          <w:u w:val="single"/>
          <w:shd w:val="clear" w:color="auto" w:fill="FFFF00"/>
        </w:rPr>
        <w:t>for the purpose of promoting and protecting workers’ interests, cannot be fully realized.</w:t>
      </w:r>
      <w:r w:rsidRPr="00BE450C">
        <w:rPr>
          <w:rFonts w:asciiTheme="majorHAnsi" w:hAnsiTheme="majorHAnsi" w:cstheme="majorHAnsi"/>
          <w:color w:val="FF0000"/>
          <w:sz w:val="16"/>
        </w:rPr>
        <w:t xml:space="preserve"> </w:t>
      </w:r>
      <w:r w:rsidRPr="00BE450C">
        <w:rPr>
          <w:rFonts w:asciiTheme="majorHAnsi" w:hAnsiTheme="majorHAnsi" w:cstheme="majorHAnsi"/>
          <w:b/>
          <w:bCs/>
          <w:color w:val="FF0000"/>
          <w:u w:val="single"/>
          <w:shd w:val="clear" w:color="auto" w:fill="FFFFFF"/>
        </w:rPr>
        <w:t xml:space="preserve">Look to empirical evidence worldwide— strikes serve as midwives to democracy </w:t>
      </w:r>
      <w:r w:rsidRPr="00BE450C">
        <w:rPr>
          <w:rFonts w:asciiTheme="majorHAnsi" w:hAnsiTheme="majorHAnsi" w:cstheme="majorHAnsi"/>
          <w:b/>
          <w:bCs/>
          <w:color w:val="FF0000"/>
          <w:highlight w:val="lightGray"/>
          <w:u w:val="single"/>
          <w:shd w:val="clear" w:color="auto" w:fill="FFFF00"/>
        </w:rPr>
        <w:t>The right to strike</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color w:val="FF0000"/>
          <w:u w:val="single"/>
          <w:shd w:val="clear" w:color="auto" w:fill="FFFFFF"/>
        </w:rPr>
        <w:t xml:space="preserve">should be a no-brainer for any self-respecting candidate who claims to care about working people. It isn’t some transitory policy fix; it’s </w:t>
      </w:r>
      <w:r w:rsidRPr="00BE450C">
        <w:rPr>
          <w:rFonts w:asciiTheme="majorHAnsi" w:hAnsiTheme="majorHAnsi" w:cstheme="majorHAnsi"/>
          <w:b/>
          <w:bCs/>
          <w:color w:val="FF0000"/>
          <w:u w:val="single"/>
          <w:shd w:val="clear" w:color="auto" w:fill="FFFF00"/>
        </w:rPr>
        <w:t xml:space="preserve">a </w:t>
      </w:r>
      <w:r w:rsidRPr="00BE450C">
        <w:rPr>
          <w:rFonts w:asciiTheme="majorHAnsi" w:hAnsiTheme="majorHAnsi" w:cstheme="majorHAnsi"/>
          <w:b/>
          <w:bCs/>
          <w:color w:val="FF0000"/>
          <w:highlight w:val="lightGray"/>
          <w:u w:val="single"/>
          <w:shd w:val="clear" w:color="auto" w:fill="FFFF00"/>
        </w:rPr>
        <w:t>fundamental human right, recognized in international law</w:t>
      </w:r>
      <w:r w:rsidRPr="00BE450C">
        <w:rPr>
          <w:rFonts w:asciiTheme="majorHAnsi" w:hAnsiTheme="majorHAnsi" w:cstheme="majorHAnsi"/>
          <w:b/>
          <w:bCs/>
          <w:color w:val="FF0000"/>
          <w:highlight w:val="lightGray"/>
          <w:u w:val="single"/>
          <w:shd w:val="clear" w:color="auto" w:fill="FFFFFF"/>
        </w:rPr>
        <w:t>.</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u w:val="single"/>
          <w:shd w:val="clear" w:color="auto" w:fill="FFFF00"/>
        </w:rPr>
        <w:t>Without the right</w:t>
      </w:r>
      <w:r w:rsidRPr="00BE450C">
        <w:rPr>
          <w:rFonts w:asciiTheme="majorHAnsi" w:hAnsiTheme="majorHAnsi" w:cstheme="majorHAnsi"/>
          <w:b/>
          <w:bCs/>
          <w:color w:val="FF0000"/>
          <w:u w:val="single"/>
          <w:shd w:val="clear" w:color="auto" w:fill="FFFFFF"/>
        </w:rPr>
        <w:t xml:space="preserve"> to strike, </w:t>
      </w:r>
      <w:r w:rsidRPr="00BE450C">
        <w:rPr>
          <w:rFonts w:asciiTheme="majorHAnsi" w:hAnsiTheme="majorHAnsi" w:cstheme="majorHAnsi"/>
          <w:b/>
          <w:bCs/>
          <w:color w:val="FF0000"/>
          <w:u w:val="single"/>
          <w:shd w:val="clear" w:color="auto" w:fill="FFFF00"/>
        </w:rPr>
        <w:t xml:space="preserve">workers have no effective recourse against unhealthy conditions, inadequate wages, or employer tyranny. </w:t>
      </w:r>
      <w:r w:rsidRPr="00BE450C">
        <w:rPr>
          <w:rFonts w:asciiTheme="majorHAnsi" w:hAnsiTheme="majorHAnsi" w:cstheme="majorHAnsi"/>
          <w:b/>
          <w:bCs/>
          <w:color w:val="FF0000"/>
          <w:u w:val="single"/>
          <w:shd w:val="clear" w:color="auto" w:fill="FFFFFF"/>
        </w:rPr>
        <w:t>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w:t>
      </w:r>
      <w:r w:rsidRPr="00BE450C">
        <w:rPr>
          <w:rFonts w:asciiTheme="majorHAnsi" w:hAnsiTheme="majorHAnsi" w:cstheme="majorHAnsi"/>
          <w:color w:val="FF0000"/>
          <w:sz w:val="16"/>
          <w:shd w:val="clear" w:color="auto" w:fill="FFFFFF"/>
        </w:rPr>
        <w:t>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w:t>
      </w:r>
      <w:r w:rsidRPr="00BE450C">
        <w:rPr>
          <w:rFonts w:asciiTheme="majorHAnsi" w:hAnsiTheme="majorHAnsi" w:cstheme="majorHAnsi"/>
          <w:color w:val="FF0000"/>
          <w:sz w:val="16"/>
        </w:rPr>
        <w:t xml:space="preserve"> </w:t>
      </w:r>
      <w:r w:rsidRPr="00BE450C">
        <w:rPr>
          <w:rFonts w:asciiTheme="majorHAnsi" w:hAnsiTheme="majorHAnsi" w:cstheme="majorHAnsi"/>
          <w:color w:val="FF0000"/>
          <w:sz w:val="16"/>
          <w:shd w:val="clear" w:color="auto" w:fill="FFFFFF"/>
        </w:rP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r w:rsidRPr="00BE450C">
        <w:rPr>
          <w:rFonts w:asciiTheme="majorHAnsi" w:hAnsiTheme="majorHAnsi" w:cstheme="majorHAnsi"/>
          <w:color w:val="FF0000"/>
          <w:sz w:val="16"/>
        </w:rPr>
        <w:t xml:space="preserve"> </w:t>
      </w:r>
      <w:r w:rsidRPr="00BE450C">
        <w:rPr>
          <w:rFonts w:asciiTheme="majorHAnsi" w:hAnsiTheme="majorHAnsi" w:cstheme="majorHAnsi"/>
          <w:b/>
          <w:bCs/>
          <w:color w:val="FF0000"/>
          <w:sz w:val="16"/>
          <w:shd w:val="clear" w:color="auto" w:fill="FFFFFF"/>
        </w:rPr>
        <w:t xml:space="preserve">The </w:t>
      </w:r>
      <w:r w:rsidRPr="00BE450C">
        <w:rPr>
          <w:rFonts w:asciiTheme="majorHAnsi" w:hAnsiTheme="majorHAnsi" w:cstheme="majorHAnsi"/>
          <w:b/>
          <w:bCs/>
          <w:color w:val="FF0000"/>
          <w:highlight w:val="lightGray"/>
          <w:u w:val="single"/>
          <w:shd w:val="clear" w:color="auto" w:fill="FFFF00"/>
        </w:rPr>
        <w:t>recent teacher strikes underscore</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sz w:val="16"/>
          <w:shd w:val="clear" w:color="auto" w:fill="FFFFFF"/>
        </w:rPr>
        <w:t>another, equally vital function of the strike:</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highlight w:val="lightGray"/>
          <w:u w:val="single"/>
          <w:shd w:val="clear" w:color="auto" w:fill="FFFF00"/>
        </w:rPr>
        <w:t>political democracy</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sz w:val="16"/>
          <w:shd w:val="clear" w:color="auto" w:fill="FFFFFF"/>
        </w:rPr>
        <w:t>It is no accident that</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u w:val="single"/>
          <w:shd w:val="clear" w:color="auto" w:fill="FFFF00"/>
        </w:rPr>
        <w:t>strikers</w:t>
      </w:r>
      <w:r w:rsidRPr="00BE450C">
        <w:rPr>
          <w:rFonts w:asciiTheme="majorHAnsi" w:hAnsiTheme="majorHAnsi" w:cstheme="majorHAnsi"/>
          <w:b/>
          <w:bCs/>
          <w:color w:val="FF0000"/>
          <w:u w:val="single"/>
          <w:shd w:val="clear" w:color="auto" w:fill="FFFFFF"/>
        </w:rPr>
        <w:t xml:space="preserve"> often </w:t>
      </w:r>
      <w:r w:rsidRPr="00BE450C">
        <w:rPr>
          <w:rFonts w:asciiTheme="majorHAnsi" w:hAnsiTheme="majorHAnsi" w:cstheme="majorHAnsi"/>
          <w:b/>
          <w:bCs/>
          <w:color w:val="FF0000"/>
          <w:u w:val="single"/>
          <w:shd w:val="clear" w:color="auto" w:fill="FFFF00"/>
        </w:rPr>
        <w:t>serve</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u w:val="single"/>
          <w:shd w:val="clear" w:color="auto" w:fill="FFFF00"/>
        </w:rPr>
        <w:t>as midwives of democracy</w:t>
      </w:r>
      <w:r w:rsidRPr="00BE450C">
        <w:rPr>
          <w:rFonts w:asciiTheme="majorHAnsi" w:hAnsiTheme="majorHAnsi" w:cstheme="majorHAnsi"/>
          <w:b/>
          <w:bCs/>
          <w:color w:val="FF0000"/>
          <w:u w:val="single"/>
          <w:shd w:val="clear" w:color="auto" w:fill="FFFFFF"/>
        </w:rPr>
        <w:t xml:space="preserve">. Examples include </w:t>
      </w:r>
      <w:r w:rsidRPr="00BE450C">
        <w:rPr>
          <w:rFonts w:asciiTheme="majorHAnsi" w:hAnsiTheme="majorHAnsi" w:cstheme="majorHAnsi"/>
          <w:b/>
          <w:bCs/>
          <w:color w:val="FF0000"/>
          <w:u w:val="single"/>
          <w:shd w:val="clear" w:color="auto" w:fill="FFFF00"/>
        </w:rPr>
        <w:t>Poland in the 1970s</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u w:val="single"/>
          <w:shd w:val="clear" w:color="auto" w:fill="FFFF00"/>
        </w:rPr>
        <w:t>where shipyard strikers brought down the dictatorship</w:t>
      </w:r>
      <w:r w:rsidRPr="00BE450C">
        <w:rPr>
          <w:rFonts w:asciiTheme="majorHAnsi" w:hAnsiTheme="majorHAnsi" w:cstheme="majorHAnsi"/>
          <w:b/>
          <w:bCs/>
          <w:color w:val="FF0000"/>
          <w:u w:val="single"/>
          <w:shd w:val="clear" w:color="auto" w:fill="FFFFFF"/>
        </w:rPr>
        <w:t xml:space="preserve">, and </w:t>
      </w:r>
      <w:r w:rsidRPr="00BE450C">
        <w:rPr>
          <w:rFonts w:asciiTheme="majorHAnsi" w:hAnsiTheme="majorHAnsi" w:cstheme="majorHAnsi"/>
          <w:b/>
          <w:bCs/>
          <w:color w:val="FF0000"/>
          <w:u w:val="single"/>
          <w:shd w:val="clear" w:color="auto" w:fill="FFFF00"/>
        </w:rPr>
        <w:t xml:space="preserve">South Africa in the 1970s </w:t>
      </w:r>
      <w:r w:rsidRPr="00BE450C">
        <w:rPr>
          <w:rFonts w:asciiTheme="majorHAnsi" w:hAnsiTheme="majorHAnsi" w:cstheme="majorHAnsi"/>
          <w:b/>
          <w:bCs/>
          <w:color w:val="FF0000"/>
          <w:u w:val="single"/>
          <w:shd w:val="clear" w:color="auto" w:fill="FFFFFF"/>
        </w:rPr>
        <w:t xml:space="preserve">and 1980s, </w:t>
      </w:r>
      <w:r w:rsidRPr="00BE450C">
        <w:rPr>
          <w:rFonts w:asciiTheme="majorHAnsi" w:hAnsiTheme="majorHAnsi" w:cstheme="majorHAnsi"/>
          <w:b/>
          <w:bCs/>
          <w:color w:val="FF0000"/>
          <w:u w:val="single"/>
          <w:shd w:val="clear" w:color="auto" w:fill="FFFF00"/>
        </w:rPr>
        <w:t>where strikers were central to the defeat of apartheid</w:t>
      </w:r>
      <w:r w:rsidRPr="00BE450C">
        <w:rPr>
          <w:rFonts w:asciiTheme="majorHAnsi" w:hAnsiTheme="majorHAnsi" w:cstheme="majorHAnsi"/>
          <w:b/>
          <w:bCs/>
          <w:color w:val="FF0000"/>
          <w:u w:val="single"/>
          <w:shd w:val="clear" w:color="auto" w:fill="FFFFFF"/>
        </w:rPr>
        <w:t xml:space="preserve">. </w:t>
      </w:r>
      <w:r w:rsidRPr="00BE450C">
        <w:rPr>
          <w:rFonts w:asciiTheme="majorHAnsi" w:hAnsiTheme="majorHAnsi" w:cstheme="majorHAnsi"/>
          <w:b/>
          <w:bCs/>
          <w:color w:val="FF0000"/>
          <w:u w:val="single"/>
          <w:shd w:val="clear" w:color="auto" w:fill="FFFF00"/>
        </w:rPr>
        <w:t>Even in</w:t>
      </w:r>
      <w:r w:rsidRPr="00BE450C">
        <w:rPr>
          <w:rFonts w:asciiTheme="majorHAnsi" w:hAnsiTheme="majorHAnsi" w:cstheme="majorHAnsi"/>
          <w:b/>
          <w:bCs/>
          <w:color w:val="FF0000"/>
          <w:u w:val="single"/>
          <w:shd w:val="clear" w:color="auto" w:fill="FFFFFF"/>
        </w:rPr>
        <w:t xml:space="preserve"> relatively </w:t>
      </w:r>
      <w:r w:rsidRPr="00BE450C">
        <w:rPr>
          <w:rFonts w:asciiTheme="majorHAnsi" w:hAnsiTheme="majorHAnsi" w:cstheme="majorHAnsi"/>
          <w:b/>
          <w:bCs/>
          <w:color w:val="FF0000"/>
          <w:u w:val="single"/>
          <w:shd w:val="clear" w:color="auto" w:fill="FFFF00"/>
        </w:rPr>
        <w:t>democratic countries</w:t>
      </w:r>
      <w:r w:rsidRPr="00BE450C">
        <w:rPr>
          <w:rFonts w:asciiTheme="majorHAnsi" w:hAnsiTheme="majorHAnsi" w:cstheme="majorHAnsi"/>
          <w:b/>
          <w:bCs/>
          <w:color w:val="FF0000"/>
          <w:u w:val="single"/>
          <w:shd w:val="clear" w:color="auto" w:fill="FFFFFF"/>
        </w:rPr>
        <w:t xml:space="preserve"> like the United States, </w:t>
      </w:r>
      <w:r w:rsidRPr="00BE450C">
        <w:rPr>
          <w:rFonts w:asciiTheme="majorHAnsi" w:hAnsiTheme="majorHAnsi" w:cstheme="majorHAnsi"/>
          <w:b/>
          <w:bCs/>
          <w:color w:val="FF0000"/>
          <w:u w:val="single"/>
          <w:shd w:val="clear" w:color="auto" w:fill="FFFF00"/>
        </w:rPr>
        <w:t xml:space="preserve">workers </w:t>
      </w:r>
      <w:r w:rsidRPr="00BE450C">
        <w:rPr>
          <w:rFonts w:asciiTheme="majorHAnsi" w:hAnsiTheme="majorHAnsi" w:cstheme="majorHAnsi"/>
          <w:b/>
          <w:bCs/>
          <w:color w:val="FF0000"/>
          <w:u w:val="single"/>
          <w:shd w:val="clear" w:color="auto" w:fill="FFFFFF"/>
        </w:rPr>
        <w:t xml:space="preserve">often </w:t>
      </w:r>
      <w:r w:rsidRPr="00BE450C">
        <w:rPr>
          <w:rFonts w:asciiTheme="majorHAnsi" w:hAnsiTheme="majorHAnsi" w:cstheme="majorHAnsi"/>
          <w:b/>
          <w:bCs/>
          <w:color w:val="FF0000"/>
          <w:u w:val="single"/>
          <w:shd w:val="clear" w:color="auto" w:fill="FFFF00"/>
        </w:rPr>
        <w:t xml:space="preserve">find it necessary to withhold </w:t>
      </w:r>
      <w:r w:rsidRPr="00BE450C">
        <w:rPr>
          <w:rFonts w:asciiTheme="majorHAnsi" w:hAnsiTheme="majorHAnsi" w:cstheme="majorHAnsi"/>
          <w:b/>
          <w:bCs/>
          <w:color w:val="FF0000"/>
          <w:u w:val="single"/>
          <w:shd w:val="clear" w:color="auto" w:fill="FFFFFF"/>
        </w:rPr>
        <w:t>their</w:t>
      </w:r>
      <w:r w:rsidRPr="00BE450C">
        <w:rPr>
          <w:rFonts w:asciiTheme="majorHAnsi" w:hAnsiTheme="majorHAnsi" w:cstheme="majorHAnsi"/>
          <w:b/>
          <w:bCs/>
          <w:color w:val="FF0000"/>
          <w:u w:val="single"/>
          <w:shd w:val="clear" w:color="auto" w:fill="FFFF00"/>
        </w:rPr>
        <w:t xml:space="preserve"> labor</w:t>
      </w:r>
      <w:r w:rsidRPr="00BE450C">
        <w:rPr>
          <w:rFonts w:asciiTheme="majorHAnsi" w:hAnsiTheme="majorHAnsi" w:cstheme="majorHAnsi"/>
          <w:b/>
          <w:bCs/>
          <w:color w:val="FF0000"/>
          <w:u w:val="single"/>
          <w:shd w:val="clear" w:color="auto" w:fill="FFFFFF"/>
        </w:rPr>
        <w:t xml:space="preserve"> in order </w:t>
      </w:r>
      <w:r w:rsidRPr="00BE450C">
        <w:rPr>
          <w:rFonts w:asciiTheme="majorHAnsi" w:hAnsiTheme="majorHAnsi" w:cstheme="majorHAnsi"/>
          <w:b/>
          <w:bCs/>
          <w:color w:val="FF0000"/>
          <w:u w:val="single"/>
          <w:shd w:val="clear" w:color="auto" w:fill="FFFF00"/>
        </w:rPr>
        <w:t xml:space="preserve">to offset </w:t>
      </w:r>
      <w:r w:rsidRPr="00BE450C">
        <w:rPr>
          <w:rFonts w:asciiTheme="majorHAnsi" w:hAnsiTheme="majorHAnsi" w:cstheme="majorHAnsi"/>
          <w:b/>
          <w:bCs/>
          <w:color w:val="FF0000"/>
          <w:u w:val="single"/>
          <w:shd w:val="clear" w:color="auto" w:fill="FFFFFF"/>
        </w:rPr>
        <w:t xml:space="preserve">the </w:t>
      </w:r>
      <w:r w:rsidRPr="00BE450C">
        <w:rPr>
          <w:rFonts w:asciiTheme="majorHAnsi" w:hAnsiTheme="majorHAnsi" w:cstheme="majorHAnsi"/>
          <w:b/>
          <w:bCs/>
          <w:color w:val="FF0000"/>
          <w:u w:val="single"/>
          <w:shd w:val="clear" w:color="auto" w:fill="FFFF00"/>
        </w:rPr>
        <w:t>disproportionate power of wealthy interests and racial elites</w:t>
      </w:r>
      <w:r w:rsidRPr="00BE450C">
        <w:rPr>
          <w:rFonts w:asciiTheme="majorHAnsi" w:hAnsiTheme="majorHAnsi" w:cstheme="majorHAnsi"/>
          <w:b/>
          <w:bCs/>
          <w:color w:val="FF0000"/>
          <w:u w:val="single"/>
          <w:shd w:val="clear" w:color="auto" w:fill="FFFFFF"/>
        </w:rPr>
        <w:t>. 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w:t>
      </w:r>
    </w:p>
    <w:p w14:paraId="7EFCC355" w14:textId="77777777" w:rsidR="00897E60" w:rsidRPr="00BE450C" w:rsidRDefault="00897E60" w:rsidP="00897E60">
      <w:pPr>
        <w:pStyle w:val="NormalWeb"/>
        <w:shd w:val="clear" w:color="auto" w:fill="FFFFFF"/>
        <w:spacing w:before="0" w:beforeAutospacing="0" w:after="0" w:afterAutospacing="0"/>
        <w:rPr>
          <w:rFonts w:asciiTheme="majorHAnsi" w:hAnsiTheme="majorHAnsi" w:cstheme="majorHAnsi"/>
          <w:color w:val="FF0000"/>
        </w:rPr>
      </w:pPr>
      <w:r w:rsidRPr="00BE450C">
        <w:rPr>
          <w:rFonts w:asciiTheme="majorHAnsi" w:hAnsiTheme="majorHAnsi" w:cstheme="majorHAnsi"/>
          <w:color w:val="FF0000"/>
        </w:rPr>
        <w:t> </w:t>
      </w:r>
    </w:p>
    <w:p w14:paraId="469CE5E9" w14:textId="77777777" w:rsidR="005B675B" w:rsidRPr="00BE450C" w:rsidRDefault="005B675B" w:rsidP="005B675B">
      <w:pPr>
        <w:pStyle w:val="Heading4"/>
        <w:rPr>
          <w:rFonts w:asciiTheme="majorHAnsi" w:hAnsiTheme="majorHAnsi" w:cstheme="majorHAnsi"/>
          <w:color w:val="FF0000"/>
        </w:rPr>
      </w:pPr>
      <w:r w:rsidRPr="00BE450C">
        <w:rPr>
          <w:rFonts w:asciiTheme="majorHAnsi" w:hAnsiTheme="majorHAnsi" w:cstheme="majorHAnsi"/>
          <w:color w:val="FF0000"/>
        </w:rPr>
        <w:t>And, innovation now is limited to what’s profitable, but recognizing a right to strike forces companies to innovate sustainably – that makes new technology even better.</w:t>
      </w:r>
    </w:p>
    <w:p w14:paraId="0C2CE813" w14:textId="77777777" w:rsidR="005B675B" w:rsidRPr="00BE450C" w:rsidRDefault="005B675B" w:rsidP="005B675B">
      <w:pPr>
        <w:rPr>
          <w:rStyle w:val="Style13ptBold"/>
          <w:rFonts w:asciiTheme="majorHAnsi" w:hAnsiTheme="majorHAnsi" w:cstheme="majorHAnsi"/>
          <w:color w:val="FF0000"/>
        </w:rPr>
      </w:pPr>
      <w:r w:rsidRPr="00BE450C">
        <w:rPr>
          <w:rStyle w:val="Style13ptBold"/>
          <w:rFonts w:asciiTheme="majorHAnsi" w:hAnsiTheme="majorHAnsi" w:cstheme="majorHAnsi"/>
          <w:color w:val="FF0000"/>
        </w:rPr>
        <w:t>Baca and Greene ‘19</w:t>
      </w:r>
    </w:p>
    <w:p w14:paraId="31CFDEDF" w14:textId="77777777" w:rsidR="005B675B" w:rsidRPr="00BE450C" w:rsidRDefault="005B675B" w:rsidP="005B675B">
      <w:pPr>
        <w:rPr>
          <w:rFonts w:asciiTheme="majorHAnsi" w:hAnsiTheme="majorHAnsi" w:cstheme="majorHAnsi"/>
          <w:color w:val="FF0000"/>
          <w:sz w:val="16"/>
          <w:szCs w:val="16"/>
        </w:rPr>
      </w:pPr>
      <w:r w:rsidRPr="00BE450C">
        <w:rPr>
          <w:rFonts w:asciiTheme="majorHAnsi" w:hAnsiTheme="majorHAnsi" w:cstheme="majorHAnsi"/>
          <w:color w:val="FF0000"/>
          <w:sz w:val="16"/>
          <w:szCs w:val="16"/>
        </w:rPr>
        <w:t xml:space="preserve">[Amazon, Google, other tech employees protest in support of climate action, Marie Baca and Jay Greene, </w:t>
      </w:r>
      <w:hyperlink r:id="rId33" w:history="1">
        <w:r w:rsidRPr="00BE450C">
          <w:rPr>
            <w:rFonts w:asciiTheme="majorHAnsi" w:hAnsiTheme="majorHAnsi" w:cstheme="majorHAnsi"/>
            <w:color w:val="FF0000"/>
            <w:sz w:val="16"/>
            <w:szCs w:val="16"/>
          </w:rPr>
          <w:t>https://www.washingtonpost.com/technology/2019/09/20/amazon-google-other-tech-employees-protest-support-climate-action/</w:t>
        </w:r>
      </w:hyperlink>
      <w:r w:rsidRPr="00BE450C">
        <w:rPr>
          <w:rFonts w:asciiTheme="majorHAnsi" w:hAnsiTheme="majorHAnsi" w:cstheme="majorHAnsi"/>
          <w:color w:val="FF0000"/>
          <w:sz w:val="16"/>
          <w:szCs w:val="16"/>
        </w:rPr>
        <w:t>,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0EA5CCCF" w14:textId="77777777" w:rsidR="005B675B" w:rsidRPr="00BE450C" w:rsidRDefault="005B675B" w:rsidP="005B675B">
      <w:pPr>
        <w:rPr>
          <w:rFonts w:asciiTheme="majorHAnsi" w:hAnsiTheme="majorHAnsi" w:cstheme="majorHAnsi"/>
          <w:color w:val="FF0000"/>
          <w:sz w:val="14"/>
        </w:rPr>
      </w:pPr>
      <w:r w:rsidRPr="00BE450C">
        <w:rPr>
          <w:rFonts w:asciiTheme="majorHAnsi" w:hAnsiTheme="majorHAnsi" w:cstheme="majorHAnsi"/>
          <w:b/>
          <w:color w:val="FF0000"/>
          <w:highlight w:val="green"/>
          <w:u w:val="single"/>
        </w:rPr>
        <w:t xml:space="preserve">Thousands of workers at </w:t>
      </w:r>
      <w:r w:rsidRPr="00BE450C">
        <w:rPr>
          <w:rFonts w:asciiTheme="majorHAnsi" w:hAnsiTheme="majorHAnsi" w:cstheme="majorHAnsi"/>
          <w:color w:val="FF0000"/>
          <w:sz w:val="14"/>
        </w:rPr>
        <w:t xml:space="preserve">the nation’s largest </w:t>
      </w:r>
      <w:r w:rsidRPr="00BE450C">
        <w:rPr>
          <w:rFonts w:asciiTheme="majorHAnsi" w:hAnsiTheme="majorHAnsi" w:cstheme="majorHAnsi"/>
          <w:b/>
          <w:color w:val="FF0000"/>
          <w:highlight w:val="green"/>
          <w:u w:val="single"/>
        </w:rPr>
        <w:t xml:space="preserve">tech companies </w:t>
      </w:r>
      <w:r w:rsidRPr="00BE450C">
        <w:rPr>
          <w:rFonts w:asciiTheme="majorHAnsi" w:hAnsiTheme="majorHAnsi" w:cstheme="majorHAnsi"/>
          <w:color w:val="FF0000"/>
          <w:sz w:val="14"/>
        </w:rPr>
        <w:t xml:space="preserve">were expected to </w:t>
      </w:r>
      <w:r w:rsidRPr="00BE450C">
        <w:rPr>
          <w:rFonts w:asciiTheme="majorHAnsi" w:hAnsiTheme="majorHAnsi" w:cstheme="majorHAnsi"/>
          <w:b/>
          <w:color w:val="FF0000"/>
          <w:highlight w:val="green"/>
          <w:u w:val="single"/>
        </w:rPr>
        <w:t>walk off their jobs</w:t>
      </w:r>
      <w:r w:rsidRPr="00BE450C">
        <w:rPr>
          <w:rFonts w:asciiTheme="majorHAnsi" w:hAnsiTheme="majorHAnsi" w:cstheme="majorHAnsi"/>
          <w:b/>
          <w:color w:val="FF0000"/>
          <w:u w:val="single"/>
        </w:rPr>
        <w:t xml:space="preserve"> </w:t>
      </w:r>
      <w:r w:rsidRPr="00BE450C">
        <w:rPr>
          <w:rFonts w:asciiTheme="majorHAnsi" w:hAnsiTheme="majorHAnsi" w:cstheme="majorHAnsi"/>
          <w:color w:val="FF0000"/>
          <w:sz w:val="14"/>
        </w:rPr>
        <w:t xml:space="preserve">Friday </w:t>
      </w:r>
      <w:r w:rsidRPr="00BE450C">
        <w:rPr>
          <w:rFonts w:asciiTheme="majorHAnsi" w:hAnsiTheme="majorHAnsi" w:cstheme="majorHAnsi"/>
          <w:b/>
          <w:color w:val="FF0000"/>
          <w:highlight w:val="green"/>
          <w:u w:val="single"/>
        </w:rPr>
        <w:t xml:space="preserve">to urge </w:t>
      </w:r>
      <w:r w:rsidRPr="00BE450C">
        <w:rPr>
          <w:rFonts w:asciiTheme="majorHAnsi" w:hAnsiTheme="majorHAnsi" w:cstheme="majorHAnsi"/>
          <w:color w:val="FF0000"/>
          <w:sz w:val="14"/>
        </w:rPr>
        <w:t xml:space="preserve">industry and world </w:t>
      </w:r>
      <w:r w:rsidRPr="00BE450C">
        <w:rPr>
          <w:rFonts w:asciiTheme="majorHAnsi" w:hAnsiTheme="majorHAnsi" w:cstheme="majorHAnsi"/>
          <w:b/>
          <w:color w:val="FF0000"/>
          <w:highlight w:val="green"/>
          <w:u w:val="single"/>
        </w:rPr>
        <w:t xml:space="preserve">leaders to address climate change </w:t>
      </w:r>
      <w:r w:rsidRPr="00BE450C">
        <w:rPr>
          <w:rFonts w:asciiTheme="majorHAnsi" w:hAnsiTheme="majorHAnsi" w:cstheme="majorHAnsi"/>
          <w:color w:val="FF0000"/>
          <w:sz w:val="14"/>
        </w:rPr>
        <w:t xml:space="preserve">more aggressively, part of a larger wave of demonstrations expected to draw millions of people across the globe. The group Amazon Employees for Climate Justice said </w:t>
      </w:r>
      <w:r w:rsidRPr="00BE450C">
        <w:rPr>
          <w:rFonts w:asciiTheme="majorHAnsi" w:hAnsiTheme="majorHAnsi" w:cstheme="majorHAnsi"/>
          <w:b/>
          <w:color w:val="FF0000"/>
          <w:u w:val="single"/>
        </w:rPr>
        <w:t xml:space="preserve">more than 1,800 Amazon employees in 25 cities pledged to walk out. Google </w:t>
      </w:r>
      <w:r w:rsidRPr="00BE450C">
        <w:rPr>
          <w:rFonts w:asciiTheme="majorHAnsi" w:hAnsiTheme="majorHAnsi" w:cstheme="majorHAnsi"/>
          <w:color w:val="FF0000"/>
          <w:sz w:val="14"/>
        </w:rPr>
        <w:t>Workers for Action on Climate tweeted that they</w:t>
      </w:r>
      <w:r w:rsidRPr="00BE450C">
        <w:rPr>
          <w:rFonts w:asciiTheme="majorHAnsi" w:hAnsiTheme="majorHAnsi" w:cstheme="majorHAnsi"/>
          <w:b/>
          <w:color w:val="FF0000"/>
          <w:u w:val="single"/>
        </w:rPr>
        <w:t xml:space="preserve"> expected</w:t>
      </w:r>
      <w:r w:rsidRPr="00BE450C">
        <w:rPr>
          <w:rFonts w:asciiTheme="majorHAnsi" w:hAnsiTheme="majorHAnsi" w:cstheme="majorHAnsi"/>
          <w:color w:val="FF0000"/>
          <w:sz w:val="14"/>
        </w:rPr>
        <w:t xml:space="preserve"> about </w:t>
      </w:r>
      <w:r w:rsidRPr="00BE450C">
        <w:rPr>
          <w:rFonts w:asciiTheme="majorHAnsi" w:hAnsiTheme="majorHAnsi" w:cstheme="majorHAnsi"/>
          <w:b/>
          <w:color w:val="FF0000"/>
          <w:u w:val="single"/>
        </w:rPr>
        <w:t>700 workers</w:t>
      </w:r>
      <w:r w:rsidRPr="00BE450C">
        <w:rPr>
          <w:rFonts w:asciiTheme="majorHAnsi" w:hAnsiTheme="majorHAnsi" w:cstheme="majorHAnsi"/>
          <w:color w:val="FF0000"/>
          <w:sz w:val="14"/>
        </w:rPr>
        <w:t xml:space="preserve"> </w:t>
      </w:r>
      <w:r w:rsidRPr="00BE450C">
        <w:rPr>
          <w:rFonts w:asciiTheme="majorHAnsi" w:hAnsiTheme="majorHAnsi" w:cstheme="majorHAnsi"/>
          <w:b/>
          <w:color w:val="FF0000"/>
          <w:u w:val="single"/>
        </w:rPr>
        <w:t>to strike</w:t>
      </w:r>
      <w:r w:rsidRPr="00BE450C">
        <w:rPr>
          <w:rFonts w:asciiTheme="majorHAnsi" w:hAnsiTheme="majorHAnsi" w:cstheme="majorHAnsi"/>
          <w:color w:val="FF0000"/>
          <w:sz w:val="14"/>
        </w:rPr>
        <w:t xml:space="preserve"> as of Thursday. Similar groups that said they were representing employees </w:t>
      </w:r>
      <w:r w:rsidRPr="00BE450C">
        <w:rPr>
          <w:rFonts w:asciiTheme="majorHAnsi" w:hAnsiTheme="majorHAnsi" w:cstheme="majorHAnsi"/>
          <w:b/>
          <w:color w:val="FF0000"/>
          <w:u w:val="single"/>
        </w:rPr>
        <w:t xml:space="preserve">at Microsoft, Facebook, Twitter, Square and other major tech companies </w:t>
      </w:r>
      <w:r w:rsidRPr="00BE450C">
        <w:rPr>
          <w:rFonts w:asciiTheme="majorHAnsi" w:hAnsiTheme="majorHAnsi" w:cstheme="majorHAnsi"/>
          <w:color w:val="FF0000"/>
          <w:sz w:val="14"/>
        </w:rPr>
        <w:t xml:space="preserve">tweeted that they also </w:t>
      </w:r>
      <w:r w:rsidRPr="00BE450C">
        <w:rPr>
          <w:rFonts w:asciiTheme="majorHAnsi" w:hAnsiTheme="majorHAnsi" w:cstheme="majorHAnsi"/>
          <w:b/>
          <w:color w:val="FF0000"/>
          <w:u w:val="single"/>
        </w:rPr>
        <w:t>expected significant numbers of employees to walk out</w:t>
      </w:r>
      <w:r w:rsidRPr="00BE450C">
        <w:rPr>
          <w:rFonts w:asciiTheme="majorHAnsi" w:hAnsiTheme="majorHAnsi" w:cstheme="majorHAnsi"/>
          <w:color w:val="FF0000"/>
          <w:sz w:val="14"/>
        </w:rPr>
        <w:t>. Hundreds gathered Friday outside Amazon’s headquarters in downtown Seattle as part of the demonstrations</w:t>
      </w:r>
      <w:r w:rsidRPr="00BE450C">
        <w:rPr>
          <w:rFonts w:asciiTheme="majorHAnsi" w:hAnsiTheme="majorHAnsi" w:cstheme="majorHAnsi"/>
          <w:b/>
          <w:color w:val="FF0000"/>
          <w:u w:val="single"/>
        </w:rPr>
        <w:t>. Participants chanted</w:t>
      </w:r>
      <w:r w:rsidRPr="00BE450C">
        <w:rPr>
          <w:rFonts w:asciiTheme="majorHAnsi" w:hAnsiTheme="majorHAnsi" w:cstheme="majorHAnsi"/>
          <w:color w:val="FF0000"/>
          <w:sz w:val="14"/>
        </w:rPr>
        <w:t xml:space="preserve">, “Hey </w:t>
      </w:r>
      <w:proofErr w:type="spellStart"/>
      <w:r w:rsidRPr="00BE450C">
        <w:rPr>
          <w:rFonts w:asciiTheme="majorHAnsi" w:hAnsiTheme="majorHAnsi" w:cstheme="majorHAnsi"/>
          <w:color w:val="FF0000"/>
          <w:sz w:val="14"/>
        </w:rPr>
        <w:t>hey</w:t>
      </w:r>
      <w:proofErr w:type="spellEnd"/>
      <w:r w:rsidRPr="00BE450C">
        <w:rPr>
          <w:rFonts w:asciiTheme="majorHAnsi" w:hAnsiTheme="majorHAnsi" w:cstheme="majorHAnsi"/>
          <w:color w:val="FF0000"/>
          <w:sz w:val="14"/>
        </w:rPr>
        <w:t xml:space="preserve">, ho </w:t>
      </w:r>
      <w:proofErr w:type="spellStart"/>
      <w:r w:rsidRPr="00BE450C">
        <w:rPr>
          <w:rFonts w:asciiTheme="majorHAnsi" w:hAnsiTheme="majorHAnsi" w:cstheme="majorHAnsi"/>
          <w:color w:val="FF0000"/>
          <w:sz w:val="14"/>
        </w:rPr>
        <w:t>ho</w:t>
      </w:r>
      <w:proofErr w:type="spellEnd"/>
      <w:r w:rsidRPr="00BE450C">
        <w:rPr>
          <w:rFonts w:asciiTheme="majorHAnsi" w:hAnsiTheme="majorHAnsi" w:cstheme="majorHAnsi"/>
          <w:color w:val="FF0000"/>
          <w:sz w:val="14"/>
        </w:rPr>
        <w:t xml:space="preserve">, </w:t>
      </w:r>
      <w:r w:rsidRPr="00BE450C">
        <w:rPr>
          <w:rFonts w:asciiTheme="majorHAnsi" w:hAnsiTheme="majorHAnsi" w:cstheme="majorHAnsi"/>
          <w:b/>
          <w:color w:val="FF0000"/>
          <w:u w:val="single"/>
        </w:rPr>
        <w:t>fossil fuels have got to go</w:t>
      </w:r>
      <w:r w:rsidRPr="00BE450C">
        <w:rPr>
          <w:rFonts w:asciiTheme="majorHAnsi" w:hAnsiTheme="majorHAnsi" w:cstheme="majorHAnsi"/>
          <w:color w:val="FF0000"/>
          <w:sz w:val="14"/>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w:t>
      </w:r>
      <w:proofErr w:type="gramStart"/>
      <w:r w:rsidRPr="00BE450C">
        <w:rPr>
          <w:rFonts w:asciiTheme="majorHAnsi" w:hAnsiTheme="majorHAnsi" w:cstheme="majorHAnsi"/>
          <w:color w:val="FF0000"/>
          <w:sz w:val="14"/>
        </w:rPr>
        <w:t>youth</w:t>
      </w:r>
      <w:proofErr w:type="gramEnd"/>
      <w:r w:rsidRPr="00BE450C">
        <w:rPr>
          <w:rFonts w:asciiTheme="majorHAnsi" w:hAnsiTheme="majorHAnsi" w:cstheme="majorHAnsi"/>
          <w:color w:val="FF0000"/>
          <w:sz w:val="14"/>
        </w:rPr>
        <w:t xml:space="preserve"> around the world strike for action </w:t>
      </w:r>
      <w:r w:rsidRPr="00BE450C">
        <w:rPr>
          <w:rFonts w:asciiTheme="majorHAnsi" w:hAnsiTheme="majorHAnsi" w:cstheme="majorHAnsi"/>
          <w:b/>
          <w:color w:val="FF0000"/>
          <w:u w:val="single"/>
        </w:rPr>
        <w:t>The strike is being held in advance of a Monday climate summit at the U</w:t>
      </w:r>
      <w:r w:rsidRPr="00BE450C">
        <w:rPr>
          <w:rFonts w:asciiTheme="majorHAnsi" w:hAnsiTheme="majorHAnsi" w:cstheme="majorHAnsi"/>
          <w:color w:val="FF0000"/>
          <w:sz w:val="14"/>
        </w:rPr>
        <w:t xml:space="preserve">nited </w:t>
      </w:r>
      <w:r w:rsidRPr="00BE450C">
        <w:rPr>
          <w:rFonts w:asciiTheme="majorHAnsi" w:hAnsiTheme="majorHAnsi" w:cstheme="majorHAnsi"/>
          <w:b/>
          <w:color w:val="FF0000"/>
          <w:u w:val="single"/>
        </w:rPr>
        <w:t>N</w:t>
      </w:r>
      <w:r w:rsidRPr="00BE450C">
        <w:rPr>
          <w:rFonts w:asciiTheme="majorHAnsi" w:hAnsiTheme="majorHAnsi" w:cstheme="majorHAnsi"/>
          <w:color w:val="FF0000"/>
          <w:sz w:val="14"/>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BE450C">
        <w:rPr>
          <w:rFonts w:asciiTheme="majorHAnsi" w:hAnsiTheme="majorHAnsi" w:cstheme="majorHAnsi"/>
          <w:b/>
          <w:color w:val="FF0000"/>
          <w:u w:val="single"/>
        </w:rPr>
        <w:t xml:space="preserve">The tech workers joined millions of youths from more than 150 countries </w:t>
      </w:r>
      <w:r w:rsidRPr="00BE450C">
        <w:rPr>
          <w:rFonts w:asciiTheme="majorHAnsi" w:hAnsiTheme="majorHAnsi" w:cstheme="majorHAnsi"/>
          <w:color w:val="FF0000"/>
          <w:sz w:val="14"/>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BE450C">
        <w:rPr>
          <w:rFonts w:asciiTheme="majorHAnsi" w:hAnsiTheme="majorHAnsi" w:cstheme="majorHAnsi"/>
          <w:b/>
          <w:color w:val="FF0000"/>
          <w:u w:val="single"/>
        </w:rPr>
        <w:t xml:space="preserve">Facebook released a statement </w:t>
      </w:r>
      <w:r w:rsidRPr="00BE450C">
        <w:rPr>
          <w:rFonts w:asciiTheme="majorHAnsi" w:hAnsiTheme="majorHAnsi" w:cstheme="majorHAnsi"/>
          <w:color w:val="FF0000"/>
          <w:sz w:val="14"/>
        </w:rPr>
        <w:t xml:space="preserve">Friday </w:t>
      </w:r>
      <w:r w:rsidRPr="00BE450C">
        <w:rPr>
          <w:rFonts w:asciiTheme="majorHAnsi" w:hAnsiTheme="majorHAnsi" w:cstheme="majorHAnsi"/>
          <w:b/>
          <w:color w:val="FF0000"/>
          <w:u w:val="single"/>
        </w:rPr>
        <w:t>expressing its support for employees who chose to walk out</w:t>
      </w:r>
      <w:r w:rsidRPr="00BE450C">
        <w:rPr>
          <w:rFonts w:asciiTheme="majorHAnsi" w:hAnsiTheme="majorHAnsi" w:cstheme="majorHAnsi"/>
          <w:color w:val="FF0000"/>
          <w:sz w:val="14"/>
        </w:rPr>
        <w:t xml:space="preserve"> and said that </w:t>
      </w:r>
      <w:r w:rsidRPr="00BE450C">
        <w:rPr>
          <w:rFonts w:asciiTheme="majorHAnsi" w:hAnsiTheme="majorHAnsi" w:cstheme="majorHAnsi"/>
          <w:b/>
          <w:color w:val="FF0000"/>
          <w:u w:val="single"/>
        </w:rPr>
        <w:t>the company is “building sustainability into our operations</w:t>
      </w:r>
      <w:r w:rsidRPr="00BE450C">
        <w:rPr>
          <w:rFonts w:asciiTheme="majorHAnsi" w:hAnsiTheme="majorHAnsi" w:cstheme="majorHAnsi"/>
          <w:color w:val="FF0000"/>
          <w:sz w:val="14"/>
        </w:rPr>
        <w:t xml:space="preserve"> </w:t>
      </w:r>
      <w:r w:rsidRPr="00BE450C">
        <w:rPr>
          <w:rFonts w:asciiTheme="majorHAnsi" w:hAnsiTheme="majorHAnsi" w:cstheme="majorHAnsi"/>
          <w:b/>
          <w:color w:val="FF0000"/>
          <w:u w:val="single"/>
        </w:rPr>
        <w:t>as well as engaging the global community</w:t>
      </w:r>
      <w:r w:rsidRPr="00BE450C">
        <w:rPr>
          <w:rFonts w:asciiTheme="majorHAnsi" w:hAnsiTheme="majorHAnsi" w:cstheme="majorHAnsi"/>
          <w:color w:val="FF0000"/>
          <w:sz w:val="14"/>
        </w:rPr>
        <w:t xml:space="preserve"> on this important issue with our products.” Microsoft declined to comment. Google, Twitter and Square were not immediately available to comment. At Amazon, the walkout came a day after </w:t>
      </w:r>
      <w:r w:rsidRPr="00BE450C">
        <w:rPr>
          <w:rFonts w:asciiTheme="majorHAnsi" w:hAnsiTheme="majorHAnsi" w:cstheme="majorHAnsi"/>
          <w:b/>
          <w:color w:val="FF0000"/>
          <w:highlight w:val="green"/>
          <w:u w:val="single"/>
        </w:rPr>
        <w:t xml:space="preserve">Bezos announced a “Climate Pledge” </w:t>
      </w:r>
      <w:r w:rsidRPr="00BE450C">
        <w:rPr>
          <w:rFonts w:asciiTheme="majorHAnsi" w:hAnsiTheme="majorHAnsi" w:cstheme="majorHAnsi"/>
          <w:b/>
          <w:color w:val="FF0000"/>
          <w:u w:val="single"/>
        </w:rPr>
        <w:t xml:space="preserve">that would require signatories </w:t>
      </w:r>
      <w:r w:rsidRPr="00BE450C">
        <w:rPr>
          <w:rFonts w:asciiTheme="majorHAnsi" w:hAnsiTheme="majorHAnsi" w:cstheme="majorHAnsi"/>
          <w:b/>
          <w:color w:val="FF0000"/>
          <w:highlight w:val="green"/>
          <w:u w:val="single"/>
        </w:rPr>
        <w:t xml:space="preserve">to meet </w:t>
      </w:r>
      <w:r w:rsidRPr="00BE450C">
        <w:rPr>
          <w:rFonts w:asciiTheme="majorHAnsi" w:hAnsiTheme="majorHAnsi" w:cstheme="majorHAnsi"/>
          <w:b/>
          <w:color w:val="FF0000"/>
          <w:u w:val="single"/>
        </w:rPr>
        <w:t xml:space="preserve">the goals of </w:t>
      </w:r>
      <w:r w:rsidRPr="00BE450C">
        <w:rPr>
          <w:rFonts w:asciiTheme="majorHAnsi" w:hAnsiTheme="majorHAnsi" w:cstheme="majorHAnsi"/>
          <w:b/>
          <w:color w:val="FF0000"/>
          <w:highlight w:val="green"/>
          <w:u w:val="single"/>
        </w:rPr>
        <w:t xml:space="preserve">the Paris climate agreement </w:t>
      </w:r>
      <w:r w:rsidRPr="00BE450C">
        <w:rPr>
          <w:rFonts w:asciiTheme="majorHAnsi" w:hAnsiTheme="majorHAnsi" w:cstheme="majorHAnsi"/>
          <w:b/>
          <w:color w:val="FF0000"/>
          <w:u w:val="single"/>
        </w:rPr>
        <w:t>a decade early. The pledge also requires regular measuring and reporting of emissions, as well as obtaining net zero carbon across businesses by 2040,</w:t>
      </w:r>
      <w:r w:rsidRPr="00BE450C">
        <w:rPr>
          <w:rFonts w:asciiTheme="majorHAnsi" w:hAnsiTheme="majorHAnsi" w:cstheme="majorHAnsi"/>
          <w:color w:val="FF0000"/>
          <w:sz w:val="14"/>
        </w:rPr>
        <w:t xml:space="preserve"> among other stipulations. U.S. takes a low profile as nations gather in New York to debate steps to combat climate change Bezos said </w:t>
      </w:r>
      <w:r w:rsidRPr="00BE450C">
        <w:rPr>
          <w:rFonts w:asciiTheme="majorHAnsi" w:hAnsiTheme="majorHAnsi" w:cstheme="majorHAnsi"/>
          <w:b/>
          <w:color w:val="FF0000"/>
          <w:highlight w:val="green"/>
          <w:u w:val="single"/>
        </w:rPr>
        <w:t xml:space="preserve">Amazon would </w:t>
      </w:r>
      <w:r w:rsidRPr="00BE450C">
        <w:rPr>
          <w:rFonts w:asciiTheme="majorHAnsi" w:hAnsiTheme="majorHAnsi" w:cstheme="majorHAnsi"/>
          <w:b/>
          <w:color w:val="FF0000"/>
          <w:u w:val="single"/>
        </w:rPr>
        <w:t xml:space="preserve">be the first company to </w:t>
      </w:r>
      <w:r w:rsidRPr="00BE450C">
        <w:rPr>
          <w:rFonts w:asciiTheme="majorHAnsi" w:hAnsiTheme="majorHAnsi" w:cstheme="majorHAnsi"/>
          <w:b/>
          <w:color w:val="FF0000"/>
          <w:highlight w:val="green"/>
          <w:u w:val="single"/>
        </w:rPr>
        <w:t>sign the pledge</w:t>
      </w:r>
      <w:r w:rsidRPr="00BE450C">
        <w:rPr>
          <w:rFonts w:asciiTheme="majorHAnsi" w:hAnsiTheme="majorHAnsi" w:cstheme="majorHAnsi"/>
          <w:color w:val="FF0000"/>
          <w:sz w:val="14"/>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BE450C">
        <w:rPr>
          <w:rFonts w:asciiTheme="majorHAnsi" w:hAnsiTheme="majorHAnsi" w:cstheme="majorHAnsi"/>
          <w:b/>
          <w:color w:val="FF0000"/>
          <w:u w:val="single"/>
        </w:rPr>
        <w:t>Sarah Read, a</w:t>
      </w:r>
      <w:r w:rsidRPr="00BE450C">
        <w:rPr>
          <w:rFonts w:asciiTheme="majorHAnsi" w:hAnsiTheme="majorHAnsi" w:cstheme="majorHAnsi"/>
          <w:color w:val="FF0000"/>
          <w:sz w:val="14"/>
        </w:rPr>
        <w:t xml:space="preserve"> user experience </w:t>
      </w:r>
      <w:r w:rsidRPr="00BE450C">
        <w:rPr>
          <w:rFonts w:asciiTheme="majorHAnsi" w:hAnsiTheme="majorHAnsi" w:cstheme="majorHAnsi"/>
          <w:b/>
          <w:color w:val="FF0000"/>
          <w:u w:val="single"/>
        </w:rPr>
        <w:t xml:space="preserve">researcher </w:t>
      </w:r>
      <w:r w:rsidRPr="00BE450C">
        <w:rPr>
          <w:rFonts w:asciiTheme="majorHAnsi" w:hAnsiTheme="majorHAnsi" w:cstheme="majorHAnsi"/>
          <w:color w:val="FF0000"/>
          <w:sz w:val="14"/>
        </w:rPr>
        <w:t xml:space="preserve">with Prime Video, said Thursday’s announcement shows employees are having an impact. She said she </w:t>
      </w:r>
      <w:r w:rsidRPr="00BE450C">
        <w:rPr>
          <w:rFonts w:asciiTheme="majorHAnsi" w:hAnsiTheme="majorHAnsi" w:cstheme="majorHAnsi"/>
          <w:b/>
          <w:color w:val="FF0000"/>
          <w:u w:val="single"/>
        </w:rPr>
        <w:t xml:space="preserve">believes </w:t>
      </w:r>
      <w:r w:rsidRPr="00BE450C">
        <w:rPr>
          <w:rFonts w:asciiTheme="majorHAnsi" w:hAnsiTheme="majorHAnsi" w:cstheme="majorHAnsi"/>
          <w:b/>
          <w:color w:val="FF0000"/>
          <w:highlight w:val="green"/>
          <w:u w:val="single"/>
        </w:rPr>
        <w:t xml:space="preserve">the Climate Pact </w:t>
      </w:r>
      <w:r w:rsidRPr="00BE450C">
        <w:rPr>
          <w:rFonts w:asciiTheme="majorHAnsi" w:hAnsiTheme="majorHAnsi" w:cstheme="majorHAnsi"/>
          <w:b/>
          <w:color w:val="FF0000"/>
          <w:u w:val="single"/>
        </w:rPr>
        <w:t xml:space="preserve">is related to an employee-sponsored shareholder resolution that </w:t>
      </w:r>
      <w:r w:rsidRPr="00BE450C">
        <w:rPr>
          <w:rFonts w:asciiTheme="majorHAnsi" w:hAnsiTheme="majorHAnsi" w:cstheme="majorHAnsi"/>
          <w:b/>
          <w:color w:val="FF0000"/>
          <w:highlight w:val="green"/>
          <w:u w:val="single"/>
        </w:rPr>
        <w:t xml:space="preserve">would have required the company </w:t>
      </w:r>
      <w:r w:rsidRPr="00BE450C">
        <w:rPr>
          <w:rFonts w:asciiTheme="majorHAnsi" w:hAnsiTheme="majorHAnsi" w:cstheme="majorHAnsi"/>
          <w:b/>
          <w:color w:val="FF0000"/>
          <w:u w:val="single"/>
        </w:rPr>
        <w:t xml:space="preserve">create a plan </w:t>
      </w:r>
      <w:r w:rsidRPr="00BE450C">
        <w:rPr>
          <w:rFonts w:asciiTheme="majorHAnsi" w:hAnsiTheme="majorHAnsi" w:cstheme="majorHAnsi"/>
          <w:b/>
          <w:color w:val="FF0000"/>
          <w:highlight w:val="green"/>
          <w:u w:val="single"/>
        </w:rPr>
        <w:t>to address climate change,</w:t>
      </w:r>
      <w:r w:rsidRPr="00BE450C">
        <w:rPr>
          <w:rFonts w:asciiTheme="majorHAnsi" w:hAnsiTheme="majorHAnsi" w:cstheme="majorHAnsi"/>
          <w:color w:val="FF0000"/>
          <w:sz w:val="14"/>
        </w:rPr>
        <w:t xml:space="preserve"> a resolution that failed in spring. Amazon CEO Jeff Bezos announces new ‘Climate Pledge’ ahead of employee protests “</w:t>
      </w:r>
      <w:r w:rsidRPr="00BE450C">
        <w:rPr>
          <w:rFonts w:asciiTheme="majorHAnsi" w:hAnsiTheme="majorHAnsi" w:cstheme="majorHAnsi"/>
          <w:b/>
          <w:color w:val="FF0000"/>
          <w:highlight w:val="green"/>
          <w:u w:val="single"/>
        </w:rPr>
        <w:t xml:space="preserve">It’s a direct response to </w:t>
      </w:r>
      <w:r w:rsidRPr="00BE450C">
        <w:rPr>
          <w:rFonts w:asciiTheme="majorHAnsi" w:hAnsiTheme="majorHAnsi" w:cstheme="majorHAnsi"/>
          <w:b/>
          <w:color w:val="FF0000"/>
          <w:u w:val="single"/>
        </w:rPr>
        <w:t xml:space="preserve">Amazon </w:t>
      </w:r>
      <w:r w:rsidRPr="00BE450C">
        <w:rPr>
          <w:rFonts w:asciiTheme="majorHAnsi" w:hAnsiTheme="majorHAnsi" w:cstheme="majorHAnsi"/>
          <w:b/>
          <w:color w:val="FF0000"/>
          <w:highlight w:val="green"/>
          <w:u w:val="single"/>
        </w:rPr>
        <w:t xml:space="preserve">employees </w:t>
      </w:r>
      <w:r w:rsidRPr="00BE450C">
        <w:rPr>
          <w:rFonts w:asciiTheme="majorHAnsi" w:hAnsiTheme="majorHAnsi" w:cstheme="majorHAnsi"/>
          <w:b/>
          <w:color w:val="FF0000"/>
          <w:u w:val="single"/>
        </w:rPr>
        <w:t xml:space="preserve">standing up, </w:t>
      </w:r>
      <w:r w:rsidRPr="00BE450C">
        <w:rPr>
          <w:rFonts w:asciiTheme="majorHAnsi" w:hAnsiTheme="majorHAnsi" w:cstheme="majorHAnsi"/>
          <w:b/>
          <w:color w:val="FF0000"/>
          <w:highlight w:val="green"/>
          <w:u w:val="single"/>
        </w:rPr>
        <w:t>speaking out</w:t>
      </w:r>
      <w:r w:rsidRPr="00BE450C">
        <w:rPr>
          <w:rFonts w:asciiTheme="majorHAnsi" w:hAnsiTheme="majorHAnsi" w:cstheme="majorHAnsi"/>
          <w:b/>
          <w:color w:val="FF0000"/>
          <w:u w:val="single"/>
        </w:rPr>
        <w:t xml:space="preserve"> </w:t>
      </w:r>
      <w:r w:rsidRPr="00BE450C">
        <w:rPr>
          <w:rFonts w:asciiTheme="majorHAnsi" w:hAnsiTheme="majorHAnsi" w:cstheme="majorHAnsi"/>
          <w:color w:val="FF0000"/>
          <w:sz w:val="14"/>
        </w:rPr>
        <w:t>and saying this is important to them,” Read said.</w:t>
      </w:r>
    </w:p>
    <w:p w14:paraId="09AED2BB" w14:textId="77777777" w:rsidR="005B675B" w:rsidRPr="00BE450C" w:rsidRDefault="005B675B" w:rsidP="005B675B">
      <w:pPr>
        <w:rPr>
          <w:rFonts w:asciiTheme="majorHAnsi" w:hAnsiTheme="majorHAnsi" w:cstheme="majorHAnsi"/>
          <w:color w:val="FF0000"/>
        </w:rPr>
      </w:pPr>
    </w:p>
    <w:p w14:paraId="02CD41EC" w14:textId="77777777" w:rsidR="00897E60" w:rsidRPr="005B675B" w:rsidRDefault="00897E60" w:rsidP="00897E60">
      <w:pPr>
        <w:rPr>
          <w:rFonts w:asciiTheme="majorHAnsi" w:hAnsiTheme="majorHAnsi" w:cstheme="majorHAnsi"/>
        </w:rPr>
      </w:pPr>
    </w:p>
    <w:p w14:paraId="17777B1C" w14:textId="77777777" w:rsidR="005B675B" w:rsidRPr="005B675B" w:rsidRDefault="005B675B" w:rsidP="005B675B">
      <w:pPr>
        <w:pStyle w:val="Heading4"/>
        <w:keepNext w:val="0"/>
        <w:keepLines w:val="0"/>
        <w:spacing w:before="240" w:after="40" w:line="303" w:lineRule="auto"/>
        <w:rPr>
          <w:rFonts w:asciiTheme="majorHAnsi" w:hAnsiTheme="majorHAnsi" w:cstheme="majorHAnsi"/>
        </w:rPr>
      </w:pPr>
      <w:r w:rsidRPr="005B675B">
        <w:rPr>
          <w:rFonts w:asciiTheme="majorHAnsi" w:hAnsiTheme="majorHAnsi" w:cstheme="majorHAnsi"/>
        </w:rPr>
        <w:t>For these reasons, I encourage an affirmative ballot, and stand open for cross examination.</w:t>
      </w:r>
    </w:p>
    <w:p w14:paraId="1A86A4DB" w14:textId="77777777" w:rsidR="003340E6" w:rsidRPr="003340E6" w:rsidRDefault="003340E6" w:rsidP="003340E6"/>
    <w:sectPr w:rsidR="003340E6" w:rsidRPr="00334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391"/>
    <w:rsid w:val="000029E3"/>
    <w:rsid w:val="000029E8"/>
    <w:rsid w:val="00003D83"/>
    <w:rsid w:val="00004225"/>
    <w:rsid w:val="000066CA"/>
    <w:rsid w:val="00007264"/>
    <w:rsid w:val="000076A9"/>
    <w:rsid w:val="00014FAD"/>
    <w:rsid w:val="00015D2A"/>
    <w:rsid w:val="0002039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2A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0E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28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75B"/>
    <w:rsid w:val="005B6EE8"/>
    <w:rsid w:val="005B7731"/>
    <w:rsid w:val="005C4515"/>
    <w:rsid w:val="005C5602"/>
    <w:rsid w:val="005C74A6"/>
    <w:rsid w:val="005D3B4D"/>
    <w:rsid w:val="005D615C"/>
    <w:rsid w:val="005E1860"/>
    <w:rsid w:val="005F063B"/>
    <w:rsid w:val="005F192D"/>
    <w:rsid w:val="005F24C8"/>
    <w:rsid w:val="005F26AF"/>
    <w:rsid w:val="005F4A2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E7E"/>
    <w:rsid w:val="00892798"/>
    <w:rsid w:val="0089418F"/>
    <w:rsid w:val="00897C29"/>
    <w:rsid w:val="00897E60"/>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9F6"/>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450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15A"/>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66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D05F8"/>
  <w14:defaultImageDpi w14:val="300"/>
  <w15:docId w15:val="{EA3E32AF-A47C-0845-9C35-771FA515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1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4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1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941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D941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15A"/>
  </w:style>
  <w:style w:type="character" w:customStyle="1" w:styleId="Heading1Char">
    <w:name w:val="Heading 1 Char"/>
    <w:aliases w:val="Pocket Char"/>
    <w:basedOn w:val="DefaultParagraphFont"/>
    <w:link w:val="Heading1"/>
    <w:uiPriority w:val="9"/>
    <w:rsid w:val="00D941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15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9415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D941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15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9415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D941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415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9415A"/>
    <w:rPr>
      <w:color w:val="auto"/>
      <w:u w:val="none"/>
    </w:rPr>
  </w:style>
  <w:style w:type="paragraph" w:styleId="DocumentMap">
    <w:name w:val="Document Map"/>
    <w:basedOn w:val="Normal"/>
    <w:link w:val="DocumentMapChar"/>
    <w:uiPriority w:val="99"/>
    <w:semiHidden/>
    <w:unhideWhenUsed/>
    <w:rsid w:val="00D941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15A"/>
    <w:rPr>
      <w:rFonts w:ascii="Lucida Grande" w:hAnsi="Lucida Grande" w:cs="Lucida Grande"/>
    </w:rPr>
  </w:style>
  <w:style w:type="paragraph" w:customStyle="1" w:styleId="Emphasis1">
    <w:name w:val="Emphasis1"/>
    <w:basedOn w:val="Normal"/>
    <w:link w:val="Emphasis"/>
    <w:uiPriority w:val="20"/>
    <w:qFormat/>
    <w:rsid w:val="00891E7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91E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891E7E"/>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891E7E"/>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891E7E"/>
    <w:rPr>
      <w:rFonts w:ascii="Times New Roman" w:eastAsia="Times New Roman" w:hAnsi="Times New Roman" w:cs="Times New Roman"/>
      <w:sz w:val="12"/>
      <w:szCs w:val="22"/>
    </w:rPr>
  </w:style>
  <w:style w:type="paragraph" w:customStyle="1" w:styleId="textbold">
    <w:name w:val="text bold"/>
    <w:basedOn w:val="Normal"/>
    <w:uiPriority w:val="20"/>
    <w:qFormat/>
    <w:rsid w:val="00B079F6"/>
    <w:pPr>
      <w:ind w:left="720"/>
      <w:jc w:val="both"/>
    </w:pPr>
    <w:rPr>
      <w:rFonts w:eastAsiaTheme="minorHAnsi"/>
      <w:b/>
      <w:iCs/>
      <w:szCs w:val="22"/>
      <w:u w:val="single"/>
    </w:rPr>
  </w:style>
  <w:style w:type="character" w:customStyle="1" w:styleId="TitleChar">
    <w:name w:val="Title Char"/>
    <w:basedOn w:val="DefaultParagraphFont"/>
    <w:link w:val="Title"/>
    <w:uiPriority w:val="6"/>
    <w:qFormat/>
    <w:rsid w:val="00897E60"/>
    <w:rPr>
      <w:sz w:val="22"/>
      <w:u w:val="single"/>
    </w:rPr>
  </w:style>
  <w:style w:type="paragraph" w:styleId="Title">
    <w:name w:val="Title"/>
    <w:basedOn w:val="Normal"/>
    <w:next w:val="Normal"/>
    <w:link w:val="TitleChar"/>
    <w:uiPriority w:val="6"/>
    <w:qFormat/>
    <w:rsid w:val="00897E60"/>
    <w:pPr>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10"/>
    <w:rsid w:val="00897E6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897E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361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wp.law.harvard.edu/clean-slate-project" TargetMode="External"/><Relationship Id="rId18" Type="http://schemas.openxmlformats.org/officeDocument/2006/relationships/hyperlink" Target="https://www.epi.org/publication/unlawful-employer-opposition-to-union-election-campaigns/" TargetMode="External"/><Relationship Id="rId26" Type="http://schemas.openxmlformats.org/officeDocument/2006/relationships/hyperlink" Target="http://www.rerunthevote.org/" TargetMode="External"/><Relationship Id="rId3" Type="http://schemas.openxmlformats.org/officeDocument/2006/relationships/customXml" Target="../customXml/item3.xml"/><Relationship Id="rId21" Type="http://schemas.openxmlformats.org/officeDocument/2006/relationships/hyperlink" Target="https://www.redalyc.org/articulo.oa?id=17705448100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pi.org/publication/labor-day-2019-collective-bargaining/" TargetMode="External"/><Relationship Id="rId17" Type="http://schemas.openxmlformats.org/officeDocument/2006/relationships/hyperlink" Target="https://www.brookings.edu/research/the-shift-in-private-sector-union-participation-explanations-and-effects/" TargetMode="External"/><Relationship Id="rId25" Type="http://schemas.openxmlformats.org/officeDocument/2006/relationships/hyperlink" Target="https://www.cambridge.org/core/journals/law-and-social-inquiry/article/abs/working-around-the-law-navigating-legal-barriers-to-employment-during-reentry/6D037D791DFB29C759BC569CC2C6B287" TargetMode="External"/><Relationship Id="rId33" Type="http://schemas.openxmlformats.org/officeDocument/2006/relationships/hyperlink" Target="https://www.washingtonpost.com/technology/2019/09/20/amazon-google-other-tech-employees-protest-support-climate-action/" TargetMode="External"/><Relationship Id="rId2" Type="http://schemas.openxmlformats.org/officeDocument/2006/relationships/customXml" Target="../customXml/item2.xml"/><Relationship Id="rId16" Type="http://schemas.openxmlformats.org/officeDocument/2006/relationships/hyperlink" Target="https://journals.sagepub.com/doi/10.1177/0019793918806250" TargetMode="External"/><Relationship Id="rId20" Type="http://schemas.openxmlformats.org/officeDocument/2006/relationships/hyperlink" Target="https://equitablegrowth.org/the-once-and-future-role-of-strikes-in-ensuring-u-s-worker-power/" TargetMode="External"/><Relationship Id="rId29" Type="http://schemas.openxmlformats.org/officeDocument/2006/relationships/hyperlink" Target="http://www.equaltimes.org/qatar-airways-taking-workpl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data/" TargetMode="External"/><Relationship Id="rId24" Type="http://schemas.openxmlformats.org/officeDocument/2006/relationships/hyperlink" Target="https://www.cambridge.org/core/journals/law-and-social-inquiry/article/abs/working-around-the-law-navigating-legal-barriers-to-employment-during-reentry/6D037D791DFB29C759BC569CC2C6B287" TargetMode="External"/><Relationship Id="rId32" Type="http://schemas.openxmlformats.org/officeDocument/2006/relationships/hyperlink" Target="https://www.ohchr.org/EN/NewsEvents/Pages/DisplayNews.aspx?NewsID=21328&amp;LangID=E//" TargetMode="External"/><Relationship Id="rId5" Type="http://schemas.openxmlformats.org/officeDocument/2006/relationships/numbering" Target="numbering.xml"/><Relationship Id="rId15" Type="http://schemas.openxmlformats.org/officeDocument/2006/relationships/hyperlink" Target="https://www.epi.org/publication/black-white-wage-gaps-expand-with-rising-wage-inequality/" TargetMode="External"/><Relationship Id="rId23" Type="http://schemas.openxmlformats.org/officeDocument/2006/relationships/hyperlink" Target="https://www.ucpress.edu/book/9780520305342/labor-and-punishment" TargetMode="External"/><Relationship Id="rId28" Type="http://schemas.openxmlformats.org/officeDocument/2006/relationships/hyperlink" Target="http://www.equaltimes.org/qatar-airways-taking-workplace" TargetMode="External"/><Relationship Id="rId10" Type="http://schemas.openxmlformats.org/officeDocument/2006/relationships/hyperlink" Target="https://www.epi.org/people/heidi-shierholz/" TargetMode="External"/><Relationship Id="rId19" Type="http://schemas.openxmlformats.org/officeDocument/2006/relationships/hyperlink" Target="https://www.epi.org/publication/unlawful-employer-opposition-to-union-election-campaigns/" TargetMode="External"/><Relationship Id="rId31" Type="http://schemas.openxmlformats.org/officeDocument/2006/relationships/hyperlink" Target="http://www.equaltimes.org/the-ilo-employers-row-time-for-an-industrial-relations-rethink" TargetMode="External"/><Relationship Id="rId4" Type="http://schemas.openxmlformats.org/officeDocument/2006/relationships/customXml" Target="../customXml/item4.xml"/><Relationship Id="rId9" Type="http://schemas.openxmlformats.org/officeDocument/2006/relationships/hyperlink" Target="https://www.epi.org/publication/fear-at-work-how-employers-scare-workers-out-of-unionizing/" TargetMode="External"/><Relationship Id="rId14" Type="http://schemas.openxmlformats.org/officeDocument/2006/relationships/hyperlink" Target="https://www.epi.org/publication/how-todays-unions-help-working-people-giving-workers-the-power-to-improve-their-jobs-and-unrig-the-economy/" TargetMode="External"/><Relationship Id="rId22" Type="http://schemas.openxmlformats.org/officeDocument/2006/relationships/hyperlink" Target="https://www.ucpress.edu/book/9780520305342/labor-and-punishment" TargetMode="External"/><Relationship Id="rId27" Type="http://schemas.openxmlformats.org/officeDocument/2006/relationships/hyperlink" Target="http://www.rerunthevote.org/" TargetMode="External"/><Relationship Id="rId30" Type="http://schemas.openxmlformats.org/officeDocument/2006/relationships/hyperlink" Target="http://www.equaltimes.org/the-ilo-employers-row-time-for-an-industrial-relations-rethink"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Pages>
  <Words>8379</Words>
  <Characters>47765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2021-12-11T17:28:00Z</dcterms:created>
  <dcterms:modified xsi:type="dcterms:W3CDTF">2021-12-12T03:25:00Z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