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622DE" w14:textId="5DDF1A42" w:rsidR="007025E0" w:rsidRPr="007025E0" w:rsidRDefault="007025E0" w:rsidP="007025E0">
      <w:pPr>
        <w:pStyle w:val="Heading3"/>
        <w:rPr>
          <w:rFonts w:asciiTheme="majorHAnsi" w:hAnsiTheme="majorHAnsi" w:cstheme="majorHAnsi"/>
        </w:rPr>
      </w:pPr>
      <w:bookmarkStart w:id="0" w:name="_Hlk42768626"/>
      <w:r w:rsidRPr="007025E0">
        <w:rPr>
          <w:rFonts w:asciiTheme="majorHAnsi" w:hAnsiTheme="majorHAnsi" w:cstheme="majorHAnsi"/>
        </w:rPr>
        <w:t xml:space="preserve">1AC—Framework </w:t>
      </w:r>
    </w:p>
    <w:p w14:paraId="68DE3443" w14:textId="4D77F4A3" w:rsidR="003C6647" w:rsidRPr="003C6647" w:rsidRDefault="007025E0" w:rsidP="003C6647">
      <w:pPr>
        <w:pStyle w:val="Heading4"/>
        <w:rPr>
          <w:rFonts w:asciiTheme="majorHAnsi" w:hAnsiTheme="majorHAnsi" w:cstheme="majorHAnsi"/>
        </w:rPr>
      </w:pPr>
      <w:r w:rsidRPr="007025E0">
        <w:rPr>
          <w:rFonts w:asciiTheme="majorHAnsi" w:hAnsiTheme="majorHAnsi" w:cstheme="majorHAnsi"/>
        </w:rPr>
        <w:t>The meta-ethic is substantive moral naturalism.</w:t>
      </w:r>
      <w:r w:rsidR="003C6647">
        <w:rPr>
          <w:rFonts w:asciiTheme="majorHAnsi" w:hAnsiTheme="majorHAnsi" w:cstheme="majorHAnsi"/>
        </w:rPr>
        <w:t xml:space="preserve"> Prefer—</w:t>
      </w:r>
    </w:p>
    <w:p w14:paraId="4043B35C" w14:textId="79FAAB63"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Pleasure and pain are the starting point for moral reasoning—they’re our most baseline desires and the only things that explain the intrinsic value of objects or actions.</w:t>
      </w:r>
    </w:p>
    <w:p w14:paraId="0044B714" w14:textId="77777777" w:rsidR="007025E0" w:rsidRPr="007025E0" w:rsidRDefault="007025E0" w:rsidP="007025E0">
      <w:pPr>
        <w:spacing w:after="0"/>
        <w:rPr>
          <w:rFonts w:asciiTheme="majorHAnsi" w:hAnsiTheme="majorHAnsi" w:cstheme="majorHAnsi"/>
        </w:rPr>
      </w:pPr>
      <w:r w:rsidRPr="007025E0">
        <w:rPr>
          <w:rStyle w:val="Style13ptBold"/>
          <w:rFonts w:asciiTheme="majorHAnsi" w:hAnsiTheme="majorHAnsi" w:cstheme="majorHAnsi"/>
        </w:rPr>
        <w:t>Moen 16</w:t>
      </w:r>
      <w:r w:rsidRPr="007025E0">
        <w:rPr>
          <w:rFonts w:asciiTheme="majorHAnsi" w:hAnsiTheme="majorHAnsi" w:cstheme="majorHAnsi"/>
          <w:shd w:val="clear" w:color="auto" w:fill="FFFFFF"/>
        </w:rPr>
        <w:t>, Ole M</w:t>
      </w:r>
      <w:r w:rsidRPr="007025E0">
        <w:rPr>
          <w:rFonts w:asciiTheme="majorHAnsi" w:hAnsiTheme="majorHAnsi" w:cstheme="majorHAnsi"/>
        </w:rPr>
        <w:t>artin (PhD, Research Fellow in Philosophy at University of Oslo). "An Argument for Hedonism." Journal of Value Inquiry 50.2 (2016): 267. SM</w:t>
      </w:r>
    </w:p>
    <w:p w14:paraId="673027E5" w14:textId="05AFABAD" w:rsidR="007025E0" w:rsidRPr="007025E0" w:rsidRDefault="007025E0" w:rsidP="007025E0">
      <w:pPr>
        <w:rPr>
          <w:rFonts w:asciiTheme="majorHAnsi" w:hAnsiTheme="majorHAnsi" w:cstheme="majorHAnsi"/>
          <w:sz w:val="12"/>
        </w:rPr>
      </w:pPr>
      <w:r w:rsidRPr="007025E0">
        <w:rPr>
          <w:rFonts w:asciiTheme="majorHAnsi" w:hAnsiTheme="majorHAnsi" w:cstheme="majorHAnsi"/>
          <w:sz w:val="12"/>
        </w:rPr>
        <w:t xml:space="preserve">Let us start by observing, empirically, that </w:t>
      </w:r>
      <w:r w:rsidRPr="007025E0">
        <w:rPr>
          <w:rStyle w:val="Emphasis"/>
          <w:rFonts w:asciiTheme="majorHAnsi" w:hAnsiTheme="majorHAnsi" w:cstheme="majorHAnsi"/>
          <w:highlight w:val="green"/>
        </w:rPr>
        <w:t xml:space="preserve">a </w:t>
      </w:r>
      <w:r w:rsidRPr="007025E0">
        <w:rPr>
          <w:rStyle w:val="Emphasis"/>
          <w:rFonts w:asciiTheme="majorHAnsi" w:hAnsiTheme="majorHAnsi" w:cstheme="majorHAnsi"/>
        </w:rPr>
        <w:t xml:space="preserve">widely </w:t>
      </w:r>
      <w:r w:rsidRPr="007025E0">
        <w:rPr>
          <w:rStyle w:val="Emphasis"/>
          <w:rFonts w:asciiTheme="majorHAnsi" w:hAnsiTheme="majorHAnsi" w:cstheme="majorHAnsi"/>
          <w:highlight w:val="green"/>
        </w:rPr>
        <w:t xml:space="preserve">shared judgment about </w:t>
      </w:r>
      <w:r w:rsidRPr="007025E0">
        <w:rPr>
          <w:rStyle w:val="Emphasis"/>
          <w:rFonts w:asciiTheme="majorHAnsi" w:hAnsiTheme="majorHAnsi" w:cstheme="majorHAnsi"/>
        </w:rPr>
        <w:t xml:space="preserve">intrinsic </w:t>
      </w:r>
      <w:r w:rsidRPr="007025E0">
        <w:rPr>
          <w:rStyle w:val="Emphasis"/>
          <w:rFonts w:asciiTheme="majorHAnsi" w:hAnsiTheme="majorHAnsi" w:cstheme="majorHAnsi"/>
          <w:highlight w:val="green"/>
        </w:rPr>
        <w:t>value</w:t>
      </w:r>
      <w:r w:rsidRPr="007025E0">
        <w:rPr>
          <w:rFonts w:asciiTheme="majorHAnsi" w:hAnsiTheme="majorHAnsi" w:cstheme="majorHAnsi"/>
          <w:sz w:val="12"/>
        </w:rPr>
        <w:t xml:space="preserve"> and disvalue </w:t>
      </w:r>
      <w:r w:rsidRPr="007025E0">
        <w:rPr>
          <w:rStyle w:val="Emphasis"/>
          <w:rFonts w:asciiTheme="majorHAnsi" w:hAnsiTheme="majorHAnsi" w:cstheme="majorHAnsi"/>
          <w:highlight w:val="green"/>
        </w:rPr>
        <w:t xml:space="preserve">is </w:t>
      </w:r>
      <w:r w:rsidRPr="007025E0">
        <w:rPr>
          <w:rStyle w:val="Emphasis"/>
          <w:rFonts w:asciiTheme="majorHAnsi" w:hAnsiTheme="majorHAnsi" w:cstheme="majorHAnsi"/>
        </w:rPr>
        <w:t xml:space="preserve">that </w:t>
      </w:r>
      <w:r w:rsidRPr="007025E0">
        <w:rPr>
          <w:rStyle w:val="Emphasis"/>
          <w:rFonts w:asciiTheme="majorHAnsi" w:hAnsiTheme="majorHAnsi" w:cstheme="majorHAnsi"/>
          <w:highlight w:val="green"/>
        </w:rPr>
        <w:t xml:space="preserve">pleasure is </w:t>
      </w:r>
      <w:r w:rsidRPr="007025E0">
        <w:rPr>
          <w:rStyle w:val="Emphasis"/>
          <w:rFonts w:asciiTheme="majorHAnsi" w:hAnsiTheme="majorHAnsi" w:cstheme="majorHAnsi"/>
        </w:rPr>
        <w:t xml:space="preserve">intrinsically </w:t>
      </w:r>
      <w:r w:rsidRPr="007025E0">
        <w:rPr>
          <w:rStyle w:val="Emphasis"/>
          <w:rFonts w:asciiTheme="majorHAnsi" w:hAnsiTheme="majorHAnsi" w:cstheme="majorHAnsi"/>
          <w:highlight w:val="green"/>
        </w:rPr>
        <w:t xml:space="preserve">valuable and pain is </w:t>
      </w:r>
      <w:r w:rsidRPr="007025E0">
        <w:rPr>
          <w:rStyle w:val="Emphasis"/>
          <w:rFonts w:asciiTheme="majorHAnsi" w:hAnsiTheme="majorHAnsi" w:cstheme="majorHAnsi"/>
        </w:rPr>
        <w:t xml:space="preserve">intrinsically </w:t>
      </w:r>
      <w:proofErr w:type="spellStart"/>
      <w:r w:rsidRPr="007025E0">
        <w:rPr>
          <w:rStyle w:val="Emphasis"/>
          <w:rFonts w:asciiTheme="majorHAnsi" w:hAnsiTheme="majorHAnsi" w:cstheme="majorHAnsi"/>
          <w:highlight w:val="green"/>
        </w:rPr>
        <w:t>disvaluable</w:t>
      </w:r>
      <w:proofErr w:type="spellEnd"/>
      <w:r w:rsidRPr="007025E0">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25E0">
        <w:rPr>
          <w:rStyle w:val="Emphasis"/>
          <w:rFonts w:asciiTheme="majorHAnsi" w:hAnsiTheme="majorHAnsi" w:cstheme="majorHAnsi"/>
          <w:highlight w:val="green"/>
        </w:rPr>
        <w:t xml:space="preserve">there is something </w:t>
      </w:r>
      <w:r w:rsidRPr="007025E0">
        <w:rPr>
          <w:rStyle w:val="Emphasis"/>
          <w:rFonts w:asciiTheme="majorHAnsi" w:hAnsiTheme="majorHAnsi" w:cstheme="majorHAnsi"/>
        </w:rPr>
        <w:t xml:space="preserve">undeniably </w:t>
      </w:r>
      <w:r w:rsidRPr="007025E0">
        <w:rPr>
          <w:rStyle w:val="Emphasis"/>
          <w:rFonts w:asciiTheme="majorHAnsi" w:hAnsiTheme="majorHAnsi" w:cstheme="majorHAnsi"/>
          <w:highlight w:val="green"/>
        </w:rPr>
        <w:t>good about</w:t>
      </w:r>
      <w:r w:rsidRPr="007025E0">
        <w:rPr>
          <w:rStyle w:val="StyleUnderline"/>
          <w:rFonts w:asciiTheme="majorHAnsi" w:hAnsiTheme="majorHAnsi" w:cstheme="majorHAnsi"/>
        </w:rPr>
        <w:t xml:space="preserve"> the way </w:t>
      </w:r>
      <w:r w:rsidRPr="007025E0">
        <w:rPr>
          <w:rStyle w:val="Emphasis"/>
          <w:rFonts w:asciiTheme="majorHAnsi" w:hAnsiTheme="majorHAnsi" w:cstheme="majorHAnsi"/>
          <w:highlight w:val="green"/>
        </w:rPr>
        <w:t>pleasure</w:t>
      </w:r>
      <w:r w:rsidRPr="007025E0">
        <w:rPr>
          <w:rStyle w:val="StyleUnderline"/>
          <w:rFonts w:asciiTheme="majorHAnsi" w:hAnsiTheme="majorHAnsi" w:cstheme="majorHAnsi"/>
        </w:rPr>
        <w:t xml:space="preserve"> feels and something undeniably bad about the way pain feels</w:t>
      </w:r>
      <w:r w:rsidRPr="007025E0">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7025E0">
        <w:rPr>
          <w:rStyle w:val="StyleUnderline"/>
          <w:rFonts w:asciiTheme="majorHAnsi" w:hAnsiTheme="majorHAnsi" w:cstheme="majorHAnsi"/>
        </w:rPr>
        <w:t>are</w:t>
      </w:r>
      <w:r w:rsidRPr="007025E0">
        <w:rPr>
          <w:rFonts w:asciiTheme="majorHAnsi" w:hAnsiTheme="majorHAnsi" w:cstheme="majorHAnsi"/>
          <w:sz w:val="12"/>
        </w:rPr>
        <w:t xml:space="preserve"> here </w:t>
      </w:r>
      <w:r w:rsidRPr="007025E0">
        <w:rPr>
          <w:rStyle w:val="StyleUnderline"/>
          <w:rFonts w:asciiTheme="majorHAnsi" w:hAnsiTheme="majorHAnsi" w:cstheme="majorHAnsi"/>
        </w:rPr>
        <w:t>understood inclusively</w:t>
      </w:r>
      <w:r w:rsidRPr="007025E0">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7025E0">
        <w:rPr>
          <w:rStyle w:val="StyleUnderline"/>
          <w:rFonts w:asciiTheme="majorHAnsi" w:hAnsiTheme="majorHAnsi" w:cstheme="majorHAnsi"/>
        </w:rPr>
        <w:t xml:space="preserve">, </w:t>
      </w:r>
      <w:r w:rsidRPr="007025E0">
        <w:rPr>
          <w:rStyle w:val="Emphasis"/>
          <w:rFonts w:asciiTheme="majorHAnsi" w:hAnsiTheme="majorHAnsi" w:cstheme="majorHAnsi"/>
          <w:highlight w:val="green"/>
        </w:rPr>
        <w:t>I might ask: “What for</w:t>
      </w:r>
      <w:r w:rsidRPr="007025E0">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025E0">
        <w:rPr>
          <w:rStyle w:val="Emphasis"/>
          <w:rFonts w:asciiTheme="majorHAnsi" w:hAnsiTheme="majorHAnsi" w:cstheme="majorHAnsi"/>
          <w:highlight w:val="green"/>
        </w:rPr>
        <w:t>The reason is that</w:t>
      </w:r>
      <w:r w:rsidRPr="007025E0">
        <w:rPr>
          <w:rStyle w:val="Emphasis"/>
          <w:rFonts w:asciiTheme="majorHAnsi" w:hAnsiTheme="majorHAnsi" w:cstheme="majorHAnsi"/>
        </w:rPr>
        <w:t xml:space="preserve"> </w:t>
      </w:r>
      <w:r w:rsidRPr="007025E0">
        <w:rPr>
          <w:rStyle w:val="StyleUnderline"/>
          <w:rFonts w:asciiTheme="majorHAnsi" w:hAnsiTheme="majorHAnsi" w:cstheme="majorHAnsi"/>
        </w:rPr>
        <w:t xml:space="preserve">the </w:t>
      </w:r>
      <w:r w:rsidRPr="007025E0">
        <w:rPr>
          <w:rStyle w:val="Emphasis"/>
          <w:rFonts w:asciiTheme="majorHAnsi" w:hAnsiTheme="majorHAnsi" w:cstheme="majorHAnsi"/>
          <w:highlight w:val="green"/>
        </w:rPr>
        <w:t>pleasure is not good for anything further</w:t>
      </w:r>
      <w:r w:rsidRPr="007025E0">
        <w:rPr>
          <w:rStyle w:val="StyleUnderline"/>
          <w:rFonts w:asciiTheme="majorHAnsi" w:hAnsiTheme="majorHAnsi" w:cstheme="majorHAnsi"/>
        </w:rPr>
        <w:t>; it is simply that for which going to the convenience store and buying the soda is good</w:t>
      </w:r>
      <w:r w:rsidRPr="007025E0">
        <w:rPr>
          <w:rFonts w:asciiTheme="majorHAnsi" w:hAnsiTheme="majorHAnsi" w:cstheme="majorHAnsi"/>
          <w:sz w:val="12"/>
        </w:rPr>
        <w:t>. 3 As Aristotle observes: “</w:t>
      </w:r>
      <w:r w:rsidRPr="007025E0">
        <w:rPr>
          <w:rStyle w:val="Emphasis"/>
          <w:rFonts w:asciiTheme="majorHAnsi" w:hAnsiTheme="majorHAnsi" w:cstheme="majorHAnsi"/>
          <w:highlight w:val="green"/>
        </w:rPr>
        <w:t>We never ask</w:t>
      </w:r>
      <w:r w:rsidRPr="007025E0">
        <w:rPr>
          <w:rFonts w:asciiTheme="majorHAnsi" w:hAnsiTheme="majorHAnsi" w:cstheme="majorHAnsi"/>
          <w:sz w:val="12"/>
        </w:rPr>
        <w:t xml:space="preserve"> [a man] </w:t>
      </w:r>
      <w:r w:rsidRPr="007025E0">
        <w:rPr>
          <w:rStyle w:val="Emphasis"/>
          <w:rFonts w:asciiTheme="majorHAnsi" w:hAnsiTheme="majorHAnsi" w:cstheme="majorHAnsi"/>
          <w:highlight w:val="green"/>
        </w:rPr>
        <w:t>what</w:t>
      </w:r>
      <w:r w:rsidRPr="007025E0">
        <w:rPr>
          <w:rFonts w:asciiTheme="majorHAnsi" w:hAnsiTheme="majorHAnsi" w:cstheme="majorHAnsi"/>
          <w:sz w:val="12"/>
        </w:rPr>
        <w:t xml:space="preserve"> his </w:t>
      </w:r>
      <w:r w:rsidRPr="007025E0">
        <w:rPr>
          <w:rStyle w:val="Emphasis"/>
          <w:rFonts w:asciiTheme="majorHAnsi" w:hAnsiTheme="majorHAnsi" w:cstheme="majorHAnsi"/>
          <w:highlight w:val="green"/>
        </w:rPr>
        <w:t>end is in being pleased, because we assume</w:t>
      </w:r>
      <w:r w:rsidRPr="007025E0">
        <w:rPr>
          <w:rStyle w:val="StyleUnderline"/>
          <w:rFonts w:asciiTheme="majorHAnsi" w:hAnsiTheme="majorHAnsi" w:cstheme="majorHAnsi"/>
        </w:rPr>
        <w:t xml:space="preserve"> that </w:t>
      </w:r>
      <w:r w:rsidRPr="007025E0">
        <w:rPr>
          <w:rStyle w:val="Emphasis"/>
          <w:rFonts w:asciiTheme="majorHAnsi" w:hAnsiTheme="majorHAnsi" w:cstheme="majorHAnsi"/>
          <w:highlight w:val="green"/>
        </w:rPr>
        <w:t>pleasure is</w:t>
      </w:r>
      <w:r w:rsidRPr="007025E0">
        <w:rPr>
          <w:rStyle w:val="StyleUnderline"/>
          <w:rFonts w:asciiTheme="majorHAnsi" w:hAnsiTheme="majorHAnsi" w:cstheme="majorHAnsi"/>
        </w:rPr>
        <w:t xml:space="preserve"> choice </w:t>
      </w:r>
      <w:r w:rsidRPr="007025E0">
        <w:rPr>
          <w:rStyle w:val="Emphasis"/>
          <w:rFonts w:asciiTheme="majorHAnsi" w:hAnsiTheme="majorHAnsi" w:cstheme="majorHAnsi"/>
          <w:highlight w:val="green"/>
        </w:rPr>
        <w:t xml:space="preserve">worthy </w:t>
      </w:r>
      <w:r w:rsidRPr="007025E0">
        <w:rPr>
          <w:rStyle w:val="Emphasis"/>
          <w:rFonts w:asciiTheme="majorHAnsi" w:hAnsiTheme="majorHAnsi" w:cstheme="majorHAnsi"/>
        </w:rPr>
        <w:t>in itself</w:t>
      </w:r>
      <w:r w:rsidRPr="007025E0">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7025E0">
        <w:rPr>
          <w:rStyle w:val="Emphasis"/>
          <w:rFonts w:asciiTheme="majorHAnsi" w:hAnsiTheme="majorHAnsi" w:cstheme="majorHAnsi"/>
          <w:highlight w:val="green"/>
        </w:rPr>
        <w:t xml:space="preserve">if something is painful, we have a </w:t>
      </w:r>
      <w:r w:rsidRPr="007025E0">
        <w:rPr>
          <w:rStyle w:val="Emphasis"/>
          <w:rFonts w:asciiTheme="majorHAnsi" w:hAnsiTheme="majorHAnsi" w:cstheme="majorHAnsi"/>
        </w:rPr>
        <w:t xml:space="preserve">sufficient </w:t>
      </w:r>
      <w:r w:rsidRPr="007025E0">
        <w:rPr>
          <w:rStyle w:val="Emphasis"/>
          <w:rFonts w:asciiTheme="majorHAnsi" w:hAnsiTheme="majorHAnsi" w:cstheme="majorHAnsi"/>
          <w:highlight w:val="green"/>
        </w:rPr>
        <w:t>explanation of why it is bad</w:t>
      </w:r>
      <w:r w:rsidRPr="007025E0">
        <w:rPr>
          <w:rFonts w:asciiTheme="majorHAnsi" w:hAnsiTheme="majorHAnsi" w:cstheme="majorHAnsi"/>
          <w:sz w:val="12"/>
        </w:rPr>
        <w:t>. If we are onto something in our everyday relations that ground Pettit’s theory.</w:t>
      </w:r>
    </w:p>
    <w:p w14:paraId="26A49600"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 xml:space="preserve">Evil pleasures produce </w:t>
      </w:r>
      <w:r w:rsidRPr="007025E0">
        <w:rPr>
          <w:rFonts w:asciiTheme="majorHAnsi" w:hAnsiTheme="majorHAnsi" w:cstheme="majorHAnsi"/>
          <w:u w:val="single"/>
        </w:rPr>
        <w:t>overall</w:t>
      </w:r>
      <w:r w:rsidRPr="007025E0">
        <w:rPr>
          <w:rFonts w:asciiTheme="majorHAnsi" w:hAnsiTheme="majorHAnsi" w:cstheme="majorHAnsi"/>
        </w:rPr>
        <w:t xml:space="preserve"> disutility.</w:t>
      </w:r>
    </w:p>
    <w:p w14:paraId="131B4290" w14:textId="77777777" w:rsidR="007025E0" w:rsidRPr="007025E0" w:rsidRDefault="007025E0" w:rsidP="007025E0">
      <w:pPr>
        <w:rPr>
          <w:rFonts w:asciiTheme="majorHAnsi" w:hAnsiTheme="majorHAnsi" w:cstheme="majorHAnsi"/>
        </w:rPr>
      </w:pPr>
      <w:r w:rsidRPr="007025E0">
        <w:rPr>
          <w:rStyle w:val="Style13ptBold"/>
          <w:rFonts w:asciiTheme="majorHAnsi" w:hAnsiTheme="majorHAnsi" w:cstheme="majorHAnsi"/>
        </w:rPr>
        <w:t>Moen 16</w:t>
      </w:r>
      <w:r w:rsidRPr="007025E0">
        <w:rPr>
          <w:rFonts w:asciiTheme="majorHAnsi" w:hAnsiTheme="majorHAnsi" w:cstheme="majorHAnsi"/>
        </w:rPr>
        <w:t xml:space="preserve"> Ole Martin, PhD, Research Fellow in Philosophy at the University of Oslo. "An Argument for Hedonism." Journal of Value Inquiry 50(2). 2016. https://www.academia.edu/26656561/_An_Argument_for_Hedonism_by_Ole_Martin_Moen. </w:t>
      </w:r>
      <w:proofErr w:type="spellStart"/>
      <w:r w:rsidRPr="007025E0">
        <w:rPr>
          <w:rFonts w:asciiTheme="majorHAnsi" w:hAnsiTheme="majorHAnsi" w:cstheme="majorHAnsi"/>
        </w:rPr>
        <w:t>PeteZ</w:t>
      </w:r>
      <w:proofErr w:type="spellEnd"/>
    </w:p>
    <w:p w14:paraId="17D54982" w14:textId="77777777" w:rsidR="007025E0" w:rsidRPr="007025E0" w:rsidRDefault="007025E0" w:rsidP="007025E0">
      <w:pPr>
        <w:rPr>
          <w:rFonts w:asciiTheme="majorHAnsi" w:hAnsiTheme="majorHAnsi" w:cstheme="majorHAnsi"/>
          <w:sz w:val="16"/>
        </w:rPr>
      </w:pPr>
      <w:r w:rsidRPr="007025E0">
        <w:rPr>
          <w:rFonts w:asciiTheme="majorHAnsi" w:hAnsiTheme="majorHAnsi" w:cstheme="majorHAnsi"/>
          <w:sz w:val="16"/>
        </w:rPr>
        <w:t xml:space="preserve">This version of P1 is the most radical and most interesting one, and I believe it can be defended. To see how, it should first be pointed out that </w:t>
      </w:r>
      <w:r w:rsidRPr="007025E0">
        <w:rPr>
          <w:rStyle w:val="StyleUnderline"/>
          <w:rFonts w:asciiTheme="majorHAnsi" w:hAnsiTheme="majorHAnsi" w:cstheme="majorHAnsi"/>
          <w:highlight w:val="cyan"/>
        </w:rPr>
        <w:t>even if every pleasure is intrinsically valuable</w:t>
      </w:r>
      <w:r w:rsidRPr="007025E0">
        <w:rPr>
          <w:rStyle w:val="StyleUnderline"/>
          <w:rFonts w:asciiTheme="majorHAnsi" w:hAnsiTheme="majorHAnsi" w:cstheme="majorHAnsi"/>
        </w:rPr>
        <w:t xml:space="preserve"> and every pain is intrinsically </w:t>
      </w:r>
      <w:proofErr w:type="spellStart"/>
      <w:r w:rsidRPr="007025E0">
        <w:rPr>
          <w:rStyle w:val="StyleUnderline"/>
          <w:rFonts w:asciiTheme="majorHAnsi" w:hAnsiTheme="majorHAnsi" w:cstheme="majorHAnsi"/>
        </w:rPr>
        <w:t>disvaluable</w:t>
      </w:r>
      <w:proofErr w:type="spellEnd"/>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cyan"/>
        </w:rPr>
        <w:t xml:space="preserve">it does not follow that every pleasure is </w:t>
      </w:r>
      <w:r w:rsidRPr="007025E0">
        <w:rPr>
          <w:rStyle w:val="Emphasis"/>
          <w:rFonts w:asciiTheme="majorHAnsi" w:hAnsiTheme="majorHAnsi" w:cstheme="majorHAnsi"/>
          <w:highlight w:val="cyan"/>
        </w:rPr>
        <w:t>overall valuable</w:t>
      </w:r>
      <w:r w:rsidRPr="007025E0">
        <w:rPr>
          <w:rStyle w:val="StyleUnderline"/>
          <w:rFonts w:asciiTheme="majorHAnsi" w:hAnsiTheme="majorHAnsi" w:cstheme="majorHAnsi"/>
        </w:rPr>
        <w:t xml:space="preserve"> and that every pain is </w:t>
      </w:r>
      <w:proofErr w:type="spellStart"/>
      <w:r w:rsidRPr="007025E0">
        <w:rPr>
          <w:rStyle w:val="Emphasis"/>
          <w:rFonts w:asciiTheme="majorHAnsi" w:hAnsiTheme="majorHAnsi" w:cstheme="majorHAnsi"/>
        </w:rPr>
        <w:t>overalldisvaluable</w:t>
      </w:r>
      <w:proofErr w:type="spellEnd"/>
      <w:r w:rsidRPr="007025E0">
        <w:rPr>
          <w:rStyle w:val="Emphasis"/>
          <w:rFonts w:asciiTheme="majorHAnsi" w:hAnsiTheme="majorHAnsi" w:cstheme="majorHAnsi"/>
        </w:rPr>
        <w:t>.</w:t>
      </w:r>
      <w:r w:rsidRPr="007025E0">
        <w:rPr>
          <w:rStyle w:val="StyleUnderline"/>
          <w:rFonts w:asciiTheme="majorHAnsi" w:hAnsiTheme="majorHAnsi" w:cstheme="majorHAnsi"/>
        </w:rPr>
        <w:t xml:space="preserve"> </w:t>
      </w:r>
      <w:r w:rsidRPr="007025E0">
        <w:rPr>
          <w:rFonts w:asciiTheme="majorHAnsi" w:hAnsiTheme="majorHAnsi" w:cstheme="majorHAnsi"/>
          <w:sz w:val="16"/>
        </w:rPr>
        <w:t xml:space="preserve">Though every pleasure is valuable when seen in isolation from the context in which it occurs, a given pleasure might have further effects that make its occurrence overall </w:t>
      </w:r>
      <w:proofErr w:type="spellStart"/>
      <w:r w:rsidRPr="007025E0">
        <w:rPr>
          <w:rFonts w:asciiTheme="majorHAnsi" w:hAnsiTheme="majorHAnsi" w:cstheme="majorHAnsi"/>
          <w:sz w:val="16"/>
        </w:rPr>
        <w:t>disvaluable</w:t>
      </w:r>
      <w:proofErr w:type="spellEnd"/>
      <w:r w:rsidRPr="007025E0">
        <w:rPr>
          <w:rFonts w:asciiTheme="majorHAnsi" w:hAnsiTheme="majorHAnsi" w:cstheme="majorHAnsi"/>
          <w:sz w:val="16"/>
        </w:rPr>
        <w:t xml:space="preserve">, and similarly, though every pain is </w:t>
      </w:r>
      <w:proofErr w:type="spellStart"/>
      <w:r w:rsidRPr="007025E0">
        <w:rPr>
          <w:rFonts w:asciiTheme="majorHAnsi" w:hAnsiTheme="majorHAnsi" w:cstheme="majorHAnsi"/>
          <w:sz w:val="16"/>
        </w:rPr>
        <w:t>disvaluable</w:t>
      </w:r>
      <w:proofErr w:type="spellEnd"/>
      <w:r w:rsidRPr="007025E0">
        <w:rPr>
          <w:rFonts w:asciiTheme="majorHAnsi" w:hAnsiTheme="majorHAnsi" w:cstheme="majorHAnsi"/>
          <w:sz w:val="16"/>
        </w:rPr>
        <w:t xml:space="preserve"> when seen in isolation, a given pain might be situated in a context that makes its occurrence overall valuable.</w:t>
      </w:r>
    </w:p>
    <w:p w14:paraId="6C71C6BB" w14:textId="77777777" w:rsidR="007025E0" w:rsidRPr="007025E0" w:rsidRDefault="007025E0" w:rsidP="007025E0">
      <w:pPr>
        <w:rPr>
          <w:rFonts w:asciiTheme="majorHAnsi" w:hAnsiTheme="majorHAnsi" w:cstheme="majorHAnsi"/>
          <w:sz w:val="16"/>
        </w:rPr>
      </w:pPr>
      <w:r w:rsidRPr="007025E0">
        <w:rPr>
          <w:rFonts w:asciiTheme="majorHAnsi" w:hAnsiTheme="majorHAnsi" w:cstheme="majorHAnsi"/>
          <w:sz w:val="16"/>
        </w:rPr>
        <w:t xml:space="preserve">To take the simplest case first, </w:t>
      </w:r>
      <w:r w:rsidRPr="007025E0">
        <w:rPr>
          <w:rStyle w:val="StyleUnderline"/>
          <w:rFonts w:asciiTheme="majorHAnsi" w:hAnsiTheme="majorHAnsi" w:cstheme="majorHAnsi"/>
        </w:rPr>
        <w:t xml:space="preserve">someone who holds that pleasure is intrinsically valuable and pain is intrinsically </w:t>
      </w:r>
      <w:proofErr w:type="spellStart"/>
      <w:r w:rsidRPr="007025E0">
        <w:rPr>
          <w:rStyle w:val="StyleUnderline"/>
          <w:rFonts w:asciiTheme="majorHAnsi" w:hAnsiTheme="majorHAnsi" w:cstheme="majorHAnsi"/>
        </w:rPr>
        <w:t>disvaluable</w:t>
      </w:r>
      <w:proofErr w:type="spellEnd"/>
      <w:r w:rsidRPr="007025E0">
        <w:rPr>
          <w:rStyle w:val="StyleUnderline"/>
          <w:rFonts w:asciiTheme="majorHAnsi" w:hAnsiTheme="majorHAnsi" w:cstheme="majorHAnsi"/>
        </w:rPr>
        <w:t xml:space="preserve"> might well concede that it is good that we feel pain when our skin is burned</w:t>
      </w:r>
      <w:r w:rsidRPr="007025E0">
        <w:rPr>
          <w:rFonts w:asciiTheme="majorHAnsi" w:hAnsiTheme="majorHAnsi" w:cstheme="majorHAnsi"/>
          <w:sz w:val="16"/>
        </w:rPr>
        <w:t>—not because feeling this pain is good in and by itself, but because this helps us avoid skin damage. This, however, does not challenge the fact that when seen in isolation from the beneficial effect, the pain that we feel when burned is bad. Goldstein suggests that it is precisely because of its badness that pain is able to play its protective role. 17</w:t>
      </w:r>
    </w:p>
    <w:p w14:paraId="63E1F136" w14:textId="77777777" w:rsidR="007025E0" w:rsidRPr="007025E0" w:rsidRDefault="007025E0" w:rsidP="007025E0">
      <w:pPr>
        <w:rPr>
          <w:rFonts w:asciiTheme="majorHAnsi" w:hAnsiTheme="majorHAnsi" w:cstheme="majorHAnsi"/>
          <w:sz w:val="16"/>
        </w:rPr>
      </w:pPr>
      <w:r w:rsidRPr="007025E0">
        <w:rPr>
          <w:rFonts w:asciiTheme="majorHAnsi" w:hAnsiTheme="majorHAnsi" w:cstheme="majorHAnsi"/>
          <w:sz w:val="16"/>
        </w:rPr>
        <w:t xml:space="preserve">I think a strong case can be made that this explanatory model generalizes to other forms of good pains and bad pleasures. Take the case of </w:t>
      </w:r>
      <w:r w:rsidRPr="007025E0">
        <w:rPr>
          <w:rStyle w:val="StyleUnderline"/>
          <w:rFonts w:asciiTheme="majorHAnsi" w:hAnsiTheme="majorHAnsi" w:cstheme="majorHAnsi"/>
        </w:rPr>
        <w:t>entertaining a sexual fantasy while in a funeral.</w:t>
      </w:r>
      <w:r w:rsidRPr="007025E0">
        <w:rPr>
          <w:rFonts w:asciiTheme="majorHAnsi" w:hAnsiTheme="majorHAnsi" w:cstheme="majorHAnsi"/>
          <w:sz w:val="16"/>
        </w:rPr>
        <w:t xml:space="preserve"> Someone who believes in the intrinsic value of pleasure would have to hold that when seen in isolation from the context in which it occurs, this pleasure is good. Importantly, however, she may also hold that it is bad in many other ways. It </w:t>
      </w:r>
      <w:r w:rsidRPr="007025E0">
        <w:rPr>
          <w:rStyle w:val="StyleUnderline"/>
          <w:rFonts w:asciiTheme="majorHAnsi" w:hAnsiTheme="majorHAnsi" w:cstheme="majorHAnsi"/>
        </w:rPr>
        <w:t>is bad</w:t>
      </w:r>
      <w:r w:rsidRPr="007025E0">
        <w:rPr>
          <w:rFonts w:asciiTheme="majorHAnsi" w:hAnsiTheme="majorHAnsi" w:cstheme="majorHAnsi"/>
          <w:sz w:val="16"/>
        </w:rPr>
        <w:t xml:space="preserve">, for example, </w:t>
      </w:r>
      <w:r w:rsidRPr="007025E0">
        <w:rPr>
          <w:rStyle w:val="StyleUnderline"/>
          <w:rFonts w:asciiTheme="majorHAnsi" w:hAnsiTheme="majorHAnsi" w:cstheme="majorHAnsi"/>
        </w:rPr>
        <w:t xml:space="preserve">in virtue of manifesting a serious lack in </w:t>
      </w:r>
      <w:r w:rsidRPr="007025E0">
        <w:rPr>
          <w:rStyle w:val="StyleUnderline"/>
          <w:rFonts w:asciiTheme="majorHAnsi" w:hAnsiTheme="majorHAnsi" w:cstheme="majorHAnsi"/>
        </w:rPr>
        <w:lastRenderedPageBreak/>
        <w:t>ability to value people and to deal with their deaths. It might also be bad in virtue of undermining the social function of funerals</w:t>
      </w:r>
      <w:r w:rsidRPr="007025E0">
        <w:rPr>
          <w:rFonts w:asciiTheme="majorHAnsi" w:hAnsiTheme="majorHAnsi" w:cstheme="majorHAnsi"/>
          <w:sz w:val="16"/>
        </w:rPr>
        <w:t xml:space="preserve">. Or take </w:t>
      </w:r>
      <w:r w:rsidRPr="007025E0">
        <w:rPr>
          <w:rStyle w:val="StyleUnderline"/>
          <w:rFonts w:asciiTheme="majorHAnsi" w:hAnsiTheme="majorHAnsi" w:cstheme="majorHAnsi"/>
          <w:highlight w:val="cyan"/>
        </w:rPr>
        <w:t>the sadistic torturer</w:t>
      </w:r>
      <w:r w:rsidRPr="007025E0">
        <w:rPr>
          <w:rFonts w:asciiTheme="majorHAnsi" w:hAnsiTheme="majorHAnsi" w:cstheme="majorHAnsi"/>
          <w:sz w:val="16"/>
        </w:rPr>
        <w:t xml:space="preserve">. Although someone who claims that pleasure is intrinsically good would have to maintain that when seen in isolation, this pleasure is good, she could also point out that the overall value of the occurrence of this pleasure is very bad. Most obviously, it </w:t>
      </w:r>
      <w:r w:rsidRPr="007025E0">
        <w:rPr>
          <w:rStyle w:val="StyleUnderline"/>
          <w:rFonts w:asciiTheme="majorHAnsi" w:hAnsiTheme="majorHAnsi" w:cstheme="majorHAnsi"/>
          <w:highlight w:val="cyan"/>
        </w:rPr>
        <w:t>is bad for the victim</w:t>
      </w:r>
      <w:r w:rsidRPr="007025E0">
        <w:rPr>
          <w:rFonts w:asciiTheme="majorHAnsi" w:hAnsiTheme="majorHAnsi" w:cstheme="majorHAnsi"/>
          <w:sz w:val="16"/>
        </w:rPr>
        <w:t>, since the pleasure motivates the torturer to continue torturing. Also, it manifests a psychological tendency of which those who believe in the intrinsic disvalue of pain have excellent reasons to be afraid. A similar explanation goes for the SS officers. If pleasure is intrinsically valuable, these officers’ pleasure is also valuable (for them) when seen in isolation from the context in which it occurs</w:t>
      </w:r>
      <w:r w:rsidRPr="007025E0">
        <w:rPr>
          <w:rFonts w:asciiTheme="majorHAnsi" w:hAnsiTheme="majorHAnsi" w:cstheme="majorHAnsi"/>
          <w:sz w:val="16"/>
          <w:highlight w:val="cyan"/>
        </w:rPr>
        <w:t xml:space="preserve">. </w:t>
      </w:r>
      <w:r w:rsidRPr="007025E0">
        <w:rPr>
          <w:rStyle w:val="StyleUnderline"/>
          <w:rFonts w:asciiTheme="majorHAnsi" w:hAnsiTheme="majorHAnsi" w:cstheme="majorHAnsi"/>
          <w:highlight w:val="cyan"/>
        </w:rPr>
        <w:t>This</w:t>
      </w:r>
      <w:r w:rsidRPr="007025E0">
        <w:rPr>
          <w:rFonts w:asciiTheme="majorHAnsi" w:hAnsiTheme="majorHAnsi" w:cstheme="majorHAnsi"/>
          <w:sz w:val="16"/>
        </w:rPr>
        <w:t xml:space="preserve">, however, </w:t>
      </w:r>
      <w:r w:rsidRPr="007025E0">
        <w:rPr>
          <w:rStyle w:val="Emphasis"/>
          <w:rFonts w:asciiTheme="majorHAnsi" w:hAnsiTheme="majorHAnsi" w:cstheme="majorHAnsi"/>
          <w:highlight w:val="cyan"/>
        </w:rPr>
        <w:t>is not</w:t>
      </w:r>
      <w:r w:rsidRPr="007025E0">
        <w:rPr>
          <w:rStyle w:val="Emphasis"/>
          <w:rFonts w:asciiTheme="majorHAnsi" w:hAnsiTheme="majorHAnsi" w:cstheme="majorHAnsi"/>
        </w:rPr>
        <w:t xml:space="preserve"> a </w:t>
      </w:r>
      <w:r w:rsidRPr="007025E0">
        <w:rPr>
          <w:rStyle w:val="Emphasis"/>
          <w:rFonts w:asciiTheme="majorHAnsi" w:hAnsiTheme="majorHAnsi" w:cstheme="majorHAnsi"/>
          <w:highlight w:val="cyan"/>
        </w:rPr>
        <w:t>problematic</w:t>
      </w:r>
      <w:r w:rsidRPr="007025E0">
        <w:rPr>
          <w:rStyle w:val="Emphasis"/>
          <w:rFonts w:asciiTheme="majorHAnsi" w:hAnsiTheme="majorHAnsi" w:cstheme="majorHAnsi"/>
        </w:rPr>
        <w:t xml:space="preserve"> thing </w:t>
      </w:r>
      <w:r w:rsidRPr="007025E0">
        <w:rPr>
          <w:rStyle w:val="Emphasis"/>
          <w:rFonts w:asciiTheme="majorHAnsi" w:hAnsiTheme="majorHAnsi" w:cstheme="majorHAnsi"/>
          <w:highlight w:val="cyan"/>
        </w:rPr>
        <w:t>to concede</w:t>
      </w:r>
      <w:r w:rsidRPr="007025E0">
        <w:rPr>
          <w:rStyle w:val="StyleUnderline"/>
          <w:rFonts w:asciiTheme="majorHAnsi" w:hAnsiTheme="majorHAnsi" w:cstheme="majorHAnsi"/>
          <w:highlight w:val="cyan"/>
        </w:rPr>
        <w:t xml:space="preserve">, since </w:t>
      </w:r>
      <w:r w:rsidRPr="007025E0">
        <w:rPr>
          <w:rStyle w:val="StyleUnderline"/>
          <w:rFonts w:asciiTheme="majorHAnsi" w:hAnsiTheme="majorHAnsi" w:cstheme="majorHAnsi"/>
        </w:rPr>
        <w:t xml:space="preserve">it is precisely </w:t>
      </w:r>
      <w:proofErr w:type="spellStart"/>
      <w:r w:rsidRPr="007025E0">
        <w:rPr>
          <w:rStyle w:val="StyleUnderline"/>
          <w:rFonts w:asciiTheme="majorHAnsi" w:hAnsiTheme="majorHAnsi" w:cstheme="majorHAnsi"/>
          <w:highlight w:val="cyan"/>
        </w:rPr>
        <w:t>thecontext</w:t>
      </w:r>
      <w:proofErr w:type="spellEnd"/>
      <w:r w:rsidRPr="007025E0">
        <w:rPr>
          <w:rStyle w:val="StyleUnderline"/>
          <w:rFonts w:asciiTheme="majorHAnsi" w:hAnsiTheme="majorHAnsi" w:cstheme="majorHAnsi"/>
        </w:rPr>
        <w:t xml:space="preserve"> that is supposed to </w:t>
      </w:r>
      <w:r w:rsidRPr="007025E0">
        <w:rPr>
          <w:rStyle w:val="StyleUnderline"/>
          <w:rFonts w:asciiTheme="majorHAnsi" w:hAnsiTheme="majorHAnsi" w:cstheme="majorHAnsi"/>
          <w:highlight w:val="cyan"/>
        </w:rPr>
        <w:t>make it bad</w:t>
      </w:r>
      <w:r w:rsidRPr="007025E0">
        <w:rPr>
          <w:rFonts w:asciiTheme="majorHAnsi" w:hAnsiTheme="majorHAnsi" w:cstheme="majorHAnsi"/>
          <w:sz w:val="16"/>
        </w:rPr>
        <w:t xml:space="preserve">, and by appealing to this context, </w:t>
      </w:r>
      <w:r w:rsidRPr="007025E0">
        <w:rPr>
          <w:rStyle w:val="StyleUnderline"/>
          <w:rFonts w:asciiTheme="majorHAnsi" w:hAnsiTheme="majorHAnsi" w:cstheme="majorHAnsi"/>
        </w:rPr>
        <w:t>someone who believes in the intrinsic value of pleasure has ample resources to cash out the badness of war criminals escaping justice</w:t>
      </w:r>
      <w:r w:rsidRPr="007025E0">
        <w:rPr>
          <w:rFonts w:asciiTheme="majorHAnsi" w:hAnsiTheme="majorHAnsi" w:cstheme="majorHAnsi"/>
          <w:sz w:val="16"/>
        </w:rPr>
        <w:t>. For something to be really bad, it does not have to be to be intrinsically bad. It is sufficient that it is overall really bad</w:t>
      </w:r>
    </w:p>
    <w:p w14:paraId="6DEF996E" w14:textId="77777777" w:rsidR="007025E0" w:rsidRPr="007025E0" w:rsidRDefault="007025E0" w:rsidP="007025E0">
      <w:pPr>
        <w:rPr>
          <w:rFonts w:asciiTheme="majorHAnsi" w:hAnsiTheme="majorHAnsi" w:cstheme="majorHAnsi"/>
          <w:sz w:val="16"/>
        </w:rPr>
      </w:pPr>
      <w:r w:rsidRPr="007025E0">
        <w:rPr>
          <w:rFonts w:asciiTheme="majorHAnsi" w:hAnsiTheme="majorHAnsi" w:cstheme="majorHAnsi"/>
          <w:sz w:val="16"/>
        </w:rPr>
        <w:t xml:space="preserve">Wanting intrinsic badness as well as overall badness is overkill, and upon reflection, </w:t>
      </w:r>
      <w:r w:rsidRPr="007025E0">
        <w:rPr>
          <w:rStyle w:val="StyleUnderline"/>
          <w:rFonts w:asciiTheme="majorHAnsi" w:hAnsiTheme="majorHAnsi" w:cstheme="majorHAnsi"/>
        </w:rPr>
        <w:t xml:space="preserve">it seems very implausible that the things that are otherwise intrinsically valuable lose their intrinsic value just in the contexts where they happen to be made overall </w:t>
      </w:r>
      <w:proofErr w:type="spellStart"/>
      <w:r w:rsidRPr="007025E0">
        <w:rPr>
          <w:rStyle w:val="StyleUnderline"/>
          <w:rFonts w:asciiTheme="majorHAnsi" w:hAnsiTheme="majorHAnsi" w:cstheme="majorHAnsi"/>
        </w:rPr>
        <w:t>disvaluable</w:t>
      </w:r>
      <w:proofErr w:type="spellEnd"/>
      <w:r w:rsidRPr="007025E0">
        <w:rPr>
          <w:rFonts w:asciiTheme="majorHAnsi" w:hAnsiTheme="majorHAnsi" w:cstheme="majorHAnsi"/>
          <w:sz w:val="16"/>
        </w:rPr>
        <w:t xml:space="preserve">. It would be too lucky a coincidence, so the best explanation of our intuitions in such cases seems to be that in making the judgment that something is </w:t>
      </w:r>
      <w:proofErr w:type="spellStart"/>
      <w:r w:rsidRPr="007025E0">
        <w:rPr>
          <w:rFonts w:asciiTheme="majorHAnsi" w:hAnsiTheme="majorHAnsi" w:cstheme="majorHAnsi"/>
          <w:sz w:val="16"/>
        </w:rPr>
        <w:t>reallybad</w:t>
      </w:r>
      <w:proofErr w:type="spellEnd"/>
      <w:r w:rsidRPr="007025E0">
        <w:rPr>
          <w:rFonts w:asciiTheme="majorHAnsi" w:hAnsiTheme="majorHAnsi" w:cstheme="majorHAnsi"/>
          <w:sz w:val="16"/>
        </w:rPr>
        <w:t>, we conflate various forms of badness. Becoming aware of this, it is better to conclude that even in cases of great overall disvalue, pleasure retains its intrinsic value, and even in cases of great overall value, pain retains its intrinsic disvalue.</w:t>
      </w:r>
    </w:p>
    <w:p w14:paraId="3F59C04C" w14:textId="77777777" w:rsidR="007025E0" w:rsidRPr="007025E0" w:rsidRDefault="007025E0" w:rsidP="007025E0">
      <w:pPr>
        <w:rPr>
          <w:rFonts w:asciiTheme="majorHAnsi" w:hAnsiTheme="majorHAnsi" w:cstheme="majorHAnsi"/>
          <w:sz w:val="12"/>
        </w:rPr>
      </w:pPr>
    </w:p>
    <w:p w14:paraId="3D776DC9" w14:textId="77777777" w:rsidR="007025E0" w:rsidRPr="007025E0" w:rsidRDefault="007025E0" w:rsidP="007025E0">
      <w:pPr>
        <w:pStyle w:val="Heading4"/>
        <w:rPr>
          <w:rFonts w:asciiTheme="majorHAnsi" w:hAnsiTheme="majorHAnsi" w:cstheme="majorHAnsi"/>
        </w:rPr>
      </w:pPr>
      <w:bookmarkStart w:id="1" w:name="_Hlk42768639"/>
      <w:bookmarkEnd w:id="0"/>
      <w:r w:rsidRPr="007025E0">
        <w:rPr>
          <w:rFonts w:asciiTheme="majorHAnsi" w:hAnsiTheme="majorHAnsi" w:cstheme="majorHAnsi"/>
        </w:rPr>
        <w:t xml:space="preserve">That outweighs their justifications on probability—simpler beliefs are more likely to be true and external standards collapse to pleasure and pain. </w:t>
      </w:r>
      <w:bookmarkEnd w:id="1"/>
    </w:p>
    <w:p w14:paraId="29BB87F8"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 xml:space="preserve">Consequentialism is true—[A] All actions are forward-looking, so intentions are constituted by foreseen consequences. [B] No act omission distinction---choosing to omit is an act itself – people psychologically decide not to act. </w:t>
      </w:r>
    </w:p>
    <w:p w14:paraId="1A5C07AB"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Thus, the standard is</w:t>
      </w:r>
      <w:r w:rsidRPr="007025E0">
        <w:rPr>
          <w:rFonts w:asciiTheme="majorHAnsi" w:hAnsiTheme="majorHAnsi" w:cstheme="majorHAnsi"/>
          <w:i/>
          <w:u w:val="single"/>
        </w:rPr>
        <w:t xml:space="preserve"> Maximizing Pleasure Minimizing Pain</w:t>
      </w:r>
      <w:r w:rsidRPr="007025E0">
        <w:rPr>
          <w:rFonts w:asciiTheme="majorHAnsi" w:hAnsiTheme="majorHAnsi" w:cstheme="majorHAnsi"/>
        </w:rPr>
        <w:t>. Calc indicts don’t link—my framework is a general principle to be applied intuitively, not a rigid calculator. Prefer—</w:t>
      </w:r>
    </w:p>
    <w:p w14:paraId="579EE50A"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[1] Death outweighs—agents cannot act if they fear for their bodily security—my framework constrains every NC.</w:t>
      </w:r>
    </w:p>
    <w:p w14:paraId="05C59A23"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[2] Brain studies disprove personal identity.</w:t>
      </w:r>
    </w:p>
    <w:p w14:paraId="08B6DA9A" w14:textId="77777777" w:rsidR="007025E0" w:rsidRPr="007025E0" w:rsidRDefault="007025E0" w:rsidP="007025E0">
      <w:pPr>
        <w:rPr>
          <w:rFonts w:asciiTheme="majorHAnsi" w:hAnsiTheme="majorHAnsi" w:cstheme="majorHAnsi"/>
          <w:sz w:val="16"/>
        </w:rPr>
      </w:pPr>
      <w:r w:rsidRPr="007025E0">
        <w:rPr>
          <w:rStyle w:val="Style13ptBold"/>
          <w:rFonts w:asciiTheme="majorHAnsi" w:hAnsiTheme="majorHAnsi" w:cstheme="majorHAnsi"/>
        </w:rPr>
        <w:t>Parfit ’84</w:t>
      </w:r>
      <w:r w:rsidRPr="007025E0">
        <w:rPr>
          <w:rFonts w:asciiTheme="majorHAnsi" w:hAnsiTheme="majorHAnsi" w:cstheme="majorHAnsi"/>
          <w:vertAlign w:val="superscript"/>
        </w:rPr>
        <w:t xml:space="preserve"> </w:t>
      </w:r>
      <w:r w:rsidRPr="007025E0">
        <w:rPr>
          <w:rFonts w:asciiTheme="majorHAnsi" w:hAnsiTheme="majorHAnsi" w:cstheme="majorHAnsi"/>
          <w:sz w:val="16"/>
        </w:rPr>
        <w:t>Derek Parfit, Reasons and Persons (Oxford: Clarendon, 1984). – GV SK</w:t>
      </w:r>
    </w:p>
    <w:p w14:paraId="69ED0E06" w14:textId="48AFFEB2" w:rsidR="007025E0" w:rsidRPr="007025E0" w:rsidRDefault="007025E0" w:rsidP="007025E0">
      <w:pPr>
        <w:rPr>
          <w:rFonts w:asciiTheme="majorHAnsi" w:hAnsiTheme="majorHAnsi" w:cstheme="majorHAnsi"/>
          <w:sz w:val="12"/>
        </w:rPr>
      </w:pPr>
      <w:r w:rsidRPr="007025E0">
        <w:rPr>
          <w:rFonts w:asciiTheme="majorHAnsi" w:hAnsiTheme="majorHAnsi" w:cstheme="majorHAnsi"/>
          <w:sz w:val="12"/>
        </w:rPr>
        <w:t xml:space="preserve">Some </w:t>
      </w:r>
      <w:r w:rsidRPr="007025E0">
        <w:rPr>
          <w:rStyle w:val="StyleUnderline"/>
          <w:rFonts w:asciiTheme="majorHAnsi" w:hAnsiTheme="majorHAnsi" w:cstheme="majorHAnsi"/>
        </w:rPr>
        <w:t xml:space="preserve">recent medical cases provide striking evidence in </w:t>
      </w:r>
      <w:proofErr w:type="spellStart"/>
      <w:r w:rsidRPr="007025E0">
        <w:rPr>
          <w:rStyle w:val="StyleUnderline"/>
          <w:rFonts w:asciiTheme="majorHAnsi" w:hAnsiTheme="majorHAnsi" w:cstheme="majorHAnsi"/>
        </w:rPr>
        <w:t>favour</w:t>
      </w:r>
      <w:proofErr w:type="spellEnd"/>
      <w:r w:rsidRPr="007025E0">
        <w:rPr>
          <w:rStyle w:val="StyleUnderline"/>
          <w:rFonts w:asciiTheme="majorHAnsi" w:hAnsiTheme="majorHAnsi" w:cstheme="majorHAnsi"/>
        </w:rPr>
        <w:t xml:space="preserve"> of the Reductionist View.</w:t>
      </w:r>
      <w:r w:rsidRPr="007025E0">
        <w:rPr>
          <w:rFonts w:asciiTheme="majorHAnsi" w:hAnsiTheme="majorHAnsi" w:cstheme="majorHAnsi"/>
          <w:sz w:val="12"/>
        </w:rPr>
        <w:t xml:space="preserve"> Human beings have a</w:t>
      </w:r>
      <w:r w:rsidRPr="007025E0">
        <w:rPr>
          <w:rStyle w:val="StyleUnderline"/>
          <w:rFonts w:asciiTheme="majorHAnsi" w:hAnsiTheme="majorHAnsi" w:cstheme="majorHAnsi"/>
        </w:rPr>
        <w:t xml:space="preserve"> lower brain and</w:t>
      </w:r>
      <w:r w:rsidRPr="007025E0">
        <w:rPr>
          <w:rFonts w:asciiTheme="majorHAnsi" w:hAnsiTheme="majorHAnsi" w:cstheme="majorHAnsi"/>
          <w:sz w:val="12"/>
        </w:rPr>
        <w:t xml:space="preserve"> two </w:t>
      </w:r>
      <w:r w:rsidRPr="007025E0">
        <w:rPr>
          <w:rStyle w:val="StyleUnderline"/>
          <w:rFonts w:asciiTheme="majorHAnsi" w:hAnsiTheme="majorHAnsi" w:cstheme="majorHAnsi"/>
        </w:rPr>
        <w:t>upper hemispheres</w:t>
      </w:r>
      <w:r w:rsidRPr="007025E0">
        <w:rPr>
          <w:rFonts w:asciiTheme="majorHAnsi" w:hAnsiTheme="majorHAnsi" w:cstheme="majorHAnsi"/>
          <w:sz w:val="12"/>
        </w:rPr>
        <w:t xml:space="preserve">, which </w:t>
      </w:r>
      <w:r w:rsidRPr="007025E0">
        <w:rPr>
          <w:rStyle w:val="StyleUnderline"/>
          <w:rFonts w:asciiTheme="majorHAnsi" w:hAnsiTheme="majorHAnsi" w:cstheme="majorHAnsi"/>
        </w:rPr>
        <w:t xml:space="preserve">are connected by a bundle of </w:t>
      </w:r>
      <w:proofErr w:type="spellStart"/>
      <w:r w:rsidRPr="007025E0">
        <w:rPr>
          <w:rStyle w:val="StyleUnderline"/>
          <w:rFonts w:asciiTheme="majorHAnsi" w:hAnsiTheme="majorHAnsi" w:cstheme="majorHAnsi"/>
        </w:rPr>
        <w:t>fibres</w:t>
      </w:r>
      <w:proofErr w:type="spellEnd"/>
      <w:r w:rsidRPr="007025E0">
        <w:rPr>
          <w:rStyle w:val="StyleUnderline"/>
          <w:rFonts w:asciiTheme="majorHAnsi" w:hAnsiTheme="majorHAnsi" w:cstheme="majorHAnsi"/>
        </w:rPr>
        <w:t>.</w:t>
      </w:r>
      <w:r w:rsidRPr="007025E0">
        <w:rPr>
          <w:rFonts w:asciiTheme="majorHAnsi" w:hAnsiTheme="majorHAnsi" w:cstheme="majorHAnsi"/>
          <w:sz w:val="12"/>
        </w:rPr>
        <w:t xml:space="preserve"> In treating a few people with severe epilepsy, </w:t>
      </w:r>
      <w:r w:rsidRPr="007025E0">
        <w:rPr>
          <w:rStyle w:val="StyleUnderline"/>
          <w:rFonts w:asciiTheme="majorHAnsi" w:hAnsiTheme="majorHAnsi" w:cstheme="majorHAnsi"/>
          <w:highlight w:val="green"/>
        </w:rPr>
        <w:t>surgeons have cut</w:t>
      </w:r>
      <w:r w:rsidRPr="007025E0">
        <w:rPr>
          <w:rStyle w:val="StyleUnderline"/>
          <w:rFonts w:asciiTheme="majorHAnsi" w:hAnsiTheme="majorHAnsi" w:cstheme="majorHAnsi"/>
        </w:rPr>
        <w:t xml:space="preserve"> these </w:t>
      </w:r>
      <w:proofErr w:type="spellStart"/>
      <w:r w:rsidRPr="007025E0">
        <w:rPr>
          <w:rStyle w:val="StyleUnderline"/>
          <w:rFonts w:asciiTheme="majorHAnsi" w:hAnsiTheme="majorHAnsi" w:cstheme="majorHAnsi"/>
          <w:highlight w:val="green"/>
        </w:rPr>
        <w:t>fibres</w:t>
      </w:r>
      <w:proofErr w:type="spellEnd"/>
      <w:r w:rsidRPr="007025E0">
        <w:rPr>
          <w:rStyle w:val="StyleUnderline"/>
          <w:rFonts w:asciiTheme="majorHAnsi" w:hAnsiTheme="majorHAnsi" w:cstheme="majorHAnsi"/>
        </w:rPr>
        <w:t>.</w:t>
      </w:r>
      <w:r w:rsidRPr="007025E0">
        <w:rPr>
          <w:rFonts w:asciiTheme="majorHAnsi" w:hAnsiTheme="majorHAnsi" w:cstheme="majorHAnsi"/>
          <w:sz w:val="12"/>
        </w:rPr>
        <w:t xml:space="preserve"> The aim was to reduce the severity of epileptic fits, by confining their causes to a single hemisphere. This aim was achieved. But the operations had another unintended consequence. </w:t>
      </w:r>
      <w:r w:rsidRPr="007025E0">
        <w:rPr>
          <w:rStyle w:val="StyleUnderline"/>
          <w:rFonts w:asciiTheme="majorHAnsi" w:hAnsiTheme="majorHAnsi" w:cstheme="majorHAnsi"/>
          <w:highlight w:val="green"/>
        </w:rPr>
        <w:t>The effect</w:t>
      </w:r>
      <w:r w:rsidRPr="007025E0">
        <w:rPr>
          <w:rFonts w:asciiTheme="majorHAnsi" w:hAnsiTheme="majorHAnsi" w:cstheme="majorHAnsi"/>
          <w:sz w:val="12"/>
        </w:rPr>
        <w:t xml:space="preserve">, in the words of one surgeon, </w:t>
      </w:r>
      <w:r w:rsidRPr="007025E0">
        <w:rPr>
          <w:rStyle w:val="StyleUnderline"/>
          <w:rFonts w:asciiTheme="majorHAnsi" w:hAnsiTheme="majorHAnsi" w:cstheme="majorHAnsi"/>
          <w:highlight w:val="green"/>
        </w:rPr>
        <w:t>was</w:t>
      </w:r>
      <w:r w:rsidRPr="007025E0">
        <w:rPr>
          <w:rStyle w:val="StyleUnderline"/>
          <w:rFonts w:asciiTheme="majorHAnsi" w:hAnsiTheme="majorHAnsi" w:cstheme="majorHAnsi"/>
        </w:rPr>
        <w:t xml:space="preserve"> the creation of ‘</w:t>
      </w:r>
      <w:r w:rsidRPr="007025E0">
        <w:rPr>
          <w:rStyle w:val="StyleUnderline"/>
          <w:rFonts w:asciiTheme="majorHAnsi" w:hAnsiTheme="majorHAnsi" w:cstheme="majorHAnsi"/>
          <w:highlight w:val="green"/>
        </w:rPr>
        <w:t>two separate spheres of consciousness</w:t>
      </w:r>
      <w:r w:rsidRPr="007025E0">
        <w:rPr>
          <w:rStyle w:val="StyleUnderline"/>
          <w:rFonts w:asciiTheme="majorHAnsi" w:hAnsiTheme="majorHAnsi" w:cstheme="majorHAnsi"/>
        </w:rPr>
        <w:t>.’ This effect was revealed by</w:t>
      </w:r>
      <w:r w:rsidRPr="007025E0">
        <w:rPr>
          <w:rFonts w:asciiTheme="majorHAnsi" w:hAnsiTheme="majorHAnsi" w:cstheme="majorHAnsi"/>
          <w:sz w:val="12"/>
        </w:rPr>
        <w:t xml:space="preserve"> various </w:t>
      </w:r>
      <w:r w:rsidRPr="007025E0">
        <w:rPr>
          <w:rStyle w:val="StyleUnderline"/>
          <w:rFonts w:asciiTheme="majorHAnsi" w:hAnsiTheme="majorHAnsi" w:cstheme="majorHAnsi"/>
        </w:rPr>
        <w:t>psychological tests.</w:t>
      </w:r>
      <w:r w:rsidRPr="007025E0">
        <w:rPr>
          <w:rFonts w:asciiTheme="majorHAnsi" w:hAnsiTheme="majorHAnsi" w:cstheme="majorHAnsi"/>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7025E0">
        <w:rPr>
          <w:rStyle w:val="StyleUnderline"/>
          <w:rFonts w:asciiTheme="majorHAnsi" w:hAnsiTheme="majorHAnsi" w:cstheme="majorHAnsi"/>
          <w:highlight w:val="green"/>
        </w:rPr>
        <w:t>psychologists can thus present</w:t>
      </w:r>
      <w:r w:rsidRPr="007025E0">
        <w:rPr>
          <w:rFonts w:asciiTheme="majorHAnsi" w:hAnsiTheme="majorHAnsi" w:cstheme="majorHAnsi"/>
          <w:sz w:val="12"/>
        </w:rPr>
        <w:t xml:space="preserve"> to this person two different written </w:t>
      </w:r>
      <w:r w:rsidRPr="007025E0">
        <w:rPr>
          <w:rStyle w:val="StyleUnderline"/>
          <w:rFonts w:asciiTheme="majorHAnsi" w:hAnsiTheme="majorHAnsi" w:cstheme="majorHAnsi"/>
          <w:highlight w:val="green"/>
        </w:rPr>
        <w:t>questions in the two halves of [their] visual field, and can receive two different answers</w:t>
      </w:r>
      <w:r w:rsidRPr="007025E0">
        <w:rPr>
          <w:rFonts w:asciiTheme="majorHAnsi" w:hAnsiTheme="majorHAnsi" w:cstheme="majorHAnsi"/>
          <w:sz w:val="12"/>
        </w:rPr>
        <w:t xml:space="preserve"> written</w:t>
      </w:r>
    </w:p>
    <w:p w14:paraId="56B5BDD2"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The brain seeks pleasure to initiate action – optogenetics proves.</w:t>
      </w:r>
    </w:p>
    <w:p w14:paraId="1540143B" w14:textId="77777777" w:rsidR="007025E0" w:rsidRPr="007025E0" w:rsidRDefault="007025E0" w:rsidP="007025E0">
      <w:pPr>
        <w:spacing w:after="0"/>
        <w:rPr>
          <w:rFonts w:asciiTheme="majorHAnsi" w:hAnsiTheme="majorHAnsi" w:cstheme="majorHAnsi"/>
        </w:rPr>
      </w:pPr>
      <w:r w:rsidRPr="007025E0">
        <w:rPr>
          <w:rFonts w:asciiTheme="majorHAnsi" w:hAnsiTheme="majorHAnsi" w:cstheme="majorHAnsi"/>
          <w:b/>
          <w:sz w:val="26"/>
          <w:szCs w:val="26"/>
        </w:rPr>
        <w:t>Schaffer 17</w:t>
      </w:r>
      <w:r w:rsidRPr="007025E0">
        <w:rPr>
          <w:rFonts w:asciiTheme="majorHAnsi" w:hAnsiTheme="majorHAnsi" w:cstheme="majorHAnsi"/>
        </w:rPr>
        <w:t xml:space="preserve"> </w:t>
      </w:r>
      <w:r w:rsidRPr="007025E0">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7025E0">
        <w:rPr>
          <w:rFonts w:asciiTheme="majorHAnsi" w:hAnsiTheme="majorHAnsi" w:cstheme="majorHAnsi"/>
          <w:sz w:val="18"/>
          <w:szCs w:val="18"/>
        </w:rPr>
        <w:t>Tye</w:t>
      </w:r>
      <w:proofErr w:type="spellEnd"/>
      <w:r w:rsidRPr="007025E0">
        <w:rPr>
          <w:rFonts w:asciiTheme="majorHAnsi" w:hAnsiTheme="majorHAnsi" w:cstheme="majorHAnsi"/>
          <w:sz w:val="18"/>
          <w:szCs w:val="18"/>
        </w:rPr>
        <w:t xml:space="preserve"> tackles the physical basis of </w:t>
      </w:r>
      <w:r w:rsidRPr="007025E0">
        <w:rPr>
          <w:rFonts w:asciiTheme="majorHAnsi" w:hAnsiTheme="majorHAnsi" w:cstheme="majorHAnsi"/>
          <w:sz w:val="18"/>
          <w:szCs w:val="18"/>
        </w:rPr>
        <w:lastRenderedPageBreak/>
        <w:t xml:space="preserve">emotions and behavior. </w:t>
      </w:r>
      <w:r w:rsidRPr="007025E0">
        <w:rPr>
          <w:rFonts w:asciiTheme="majorHAnsi" w:hAnsiTheme="majorHAnsi" w:cstheme="majorHAnsi"/>
        </w:rPr>
        <w:t>[</w:t>
      </w:r>
      <w:r w:rsidRPr="007025E0">
        <w:rPr>
          <w:rStyle w:val="Emphasis"/>
          <w:rFonts w:asciiTheme="majorHAnsi" w:hAnsiTheme="majorHAnsi" w:cstheme="majorHAnsi"/>
          <w:szCs w:val="26"/>
        </w:rPr>
        <w:t xml:space="preserve">“How </w:t>
      </w:r>
      <w:r w:rsidRPr="007025E0">
        <w:rPr>
          <w:rStyle w:val="Emphasis"/>
          <w:rFonts w:asciiTheme="majorHAnsi" w:hAnsiTheme="majorHAnsi" w:cstheme="majorHAnsi"/>
          <w:szCs w:val="26"/>
          <w:highlight w:val="green"/>
        </w:rPr>
        <w:t xml:space="preserve">the Brain Seeks Pleasure </w:t>
      </w:r>
      <w:r w:rsidRPr="007025E0">
        <w:rPr>
          <w:rStyle w:val="Emphasis"/>
          <w:rFonts w:asciiTheme="majorHAnsi" w:hAnsiTheme="majorHAnsi" w:cstheme="majorHAnsi"/>
          <w:szCs w:val="26"/>
        </w:rPr>
        <w:t xml:space="preserve">and Avoids Pain” </w:t>
      </w:r>
      <w:r w:rsidRPr="007025E0">
        <w:rPr>
          <w:rStyle w:val="Emphasis"/>
          <w:rFonts w:asciiTheme="majorHAnsi" w:hAnsiTheme="majorHAnsi" w:cstheme="majorHAnsi"/>
          <w:sz w:val="18"/>
          <w:szCs w:val="18"/>
        </w:rPr>
        <w:t xml:space="preserve"> </w:t>
      </w:r>
      <w:r w:rsidRPr="007025E0">
        <w:rPr>
          <w:rFonts w:asciiTheme="majorHAnsi" w:hAnsiTheme="majorHAnsi" w:cstheme="majorHAnsi"/>
          <w:sz w:val="18"/>
          <w:szCs w:val="18"/>
        </w:rPr>
        <w:t xml:space="preserve">MIT research lab </w:t>
      </w:r>
      <w:hyperlink r:id="rId9" w:history="1">
        <w:r w:rsidRPr="007025E0">
          <w:rPr>
            <w:rStyle w:val="Hyperlink"/>
            <w:rFonts w:asciiTheme="majorHAnsi" w:hAnsiTheme="majorHAnsi" w:cstheme="majorHAnsi"/>
            <w:sz w:val="18"/>
            <w:szCs w:val="18"/>
          </w:rPr>
          <w:t>https://www.technologyreview.com/2017/06/27/150948/how-the-brain-seeks-pleasure-and-avoids-pain/</w:t>
        </w:r>
      </w:hyperlink>
      <w:r w:rsidRPr="007025E0">
        <w:rPr>
          <w:rFonts w:asciiTheme="majorHAnsi" w:hAnsiTheme="majorHAnsi" w:cstheme="majorHAnsi"/>
          <w:sz w:val="18"/>
          <w:szCs w:val="18"/>
        </w:rPr>
        <w:t xml:space="preserve"> 6/27/17] // </w:t>
      </w:r>
      <w:proofErr w:type="spellStart"/>
      <w:r w:rsidRPr="007025E0">
        <w:rPr>
          <w:rFonts w:asciiTheme="majorHAnsi" w:hAnsiTheme="majorHAnsi" w:cstheme="majorHAnsi"/>
          <w:sz w:val="18"/>
          <w:szCs w:val="18"/>
        </w:rPr>
        <w:t>Mberhe</w:t>
      </w:r>
      <w:proofErr w:type="spellEnd"/>
    </w:p>
    <w:p w14:paraId="5654E756" w14:textId="77777777" w:rsidR="007025E0" w:rsidRPr="007025E0" w:rsidRDefault="007025E0" w:rsidP="007025E0">
      <w:pPr>
        <w:rPr>
          <w:rFonts w:asciiTheme="majorHAnsi" w:hAnsiTheme="majorHAnsi" w:cstheme="majorHAnsi"/>
          <w:sz w:val="8"/>
        </w:rPr>
      </w:pPr>
      <w:r w:rsidRPr="007025E0">
        <w:rPr>
          <w:rFonts w:asciiTheme="majorHAnsi" w:hAnsiTheme="majorHAnsi" w:cstheme="majorHAnsi"/>
          <w:sz w:val="8"/>
        </w:rPr>
        <w:t xml:space="preserve">As a child, Kay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7025E0">
        <w:rPr>
          <w:rFonts w:asciiTheme="majorHAnsi" w:hAnsiTheme="majorHAnsi" w:cstheme="majorHAnsi"/>
          <w:sz w:val="8"/>
        </w:rPr>
        <w:t>Tye’s</w:t>
      </w:r>
      <w:proofErr w:type="spellEnd"/>
      <w:r w:rsidRPr="007025E0">
        <w:rPr>
          <w:rFonts w:asciiTheme="majorHAnsi" w:hAnsiTheme="majorHAnsi" w:cstheme="majorHAnsi"/>
          <w:sz w:val="8"/>
        </w:rPr>
        <w:t xml:space="preserve"> father is a theoretical physicist known for his work on cosmic inflation and superstring theory.) Today, </w:t>
      </w:r>
      <w:proofErr w:type="spellStart"/>
      <w:r w:rsidRPr="007025E0">
        <w:rPr>
          <w:rStyle w:val="StyleUnderline"/>
          <w:rFonts w:asciiTheme="majorHAnsi" w:hAnsiTheme="majorHAnsi" w:cstheme="majorHAnsi"/>
          <w:highlight w:val="green"/>
        </w:rPr>
        <w:t>Tye</w:t>
      </w:r>
      <w:proofErr w:type="spellEnd"/>
      <w:r w:rsidRPr="007025E0">
        <w:rPr>
          <w:rStyle w:val="StyleUnderline"/>
          <w:rFonts w:asciiTheme="majorHAnsi" w:hAnsiTheme="majorHAnsi" w:cstheme="majorHAnsi"/>
          <w:highlight w:val="green"/>
        </w:rPr>
        <w:t xml:space="preserve"> </w:t>
      </w:r>
      <w:r w:rsidRPr="007025E0">
        <w:rPr>
          <w:rStyle w:val="StyleUnderline"/>
          <w:rFonts w:asciiTheme="majorHAnsi" w:hAnsiTheme="majorHAnsi" w:cstheme="majorHAnsi"/>
        </w:rPr>
        <w:t xml:space="preserve">runs her own neuroscience lab at MIT. </w:t>
      </w:r>
      <w:r w:rsidRPr="007025E0">
        <w:rPr>
          <w:rFonts w:asciiTheme="majorHAnsi" w:hAnsiTheme="majorHAnsi" w:cstheme="majorHAnsi"/>
          <w:sz w:val="8"/>
        </w:rPr>
        <w:t xml:space="preserve">Under large black lights reminiscent of a fashion shoot, she and her team at the </w:t>
      </w:r>
      <w:proofErr w:type="spellStart"/>
      <w:r w:rsidRPr="007025E0">
        <w:rPr>
          <w:rFonts w:asciiTheme="majorHAnsi" w:hAnsiTheme="majorHAnsi" w:cstheme="majorHAnsi"/>
          <w:sz w:val="8"/>
        </w:rPr>
        <w:t>Picower</w:t>
      </w:r>
      <w:proofErr w:type="spellEnd"/>
      <w:r w:rsidRPr="007025E0">
        <w:rPr>
          <w:rFonts w:asciiTheme="majorHAnsi" w:hAnsiTheme="majorHAnsi" w:cstheme="maj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7025E0">
        <w:rPr>
          <w:rStyle w:val="StyleUnderline"/>
          <w:rFonts w:asciiTheme="majorHAnsi" w:hAnsiTheme="majorHAnsi" w:cstheme="majorHAnsi"/>
        </w:rPr>
        <w:t>Tye</w:t>
      </w:r>
      <w:proofErr w:type="spellEnd"/>
      <w:r w:rsidRPr="007025E0">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7025E0">
        <w:rPr>
          <w:rFonts w:asciiTheme="majorHAnsi" w:hAnsiTheme="majorHAnsi" w:cstheme="maj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7025E0">
        <w:rPr>
          <w:rStyle w:val="StyleUnderline"/>
          <w:rFonts w:asciiTheme="majorHAnsi" w:hAnsiTheme="majorHAnsi" w:cstheme="majorHAnsi"/>
        </w:rPr>
        <w:t xml:space="preserve">she has also </w:t>
      </w:r>
      <w:r w:rsidRPr="007025E0">
        <w:rPr>
          <w:rStyle w:val="StyleUnderline"/>
          <w:rFonts w:asciiTheme="majorHAnsi" w:hAnsiTheme="majorHAnsi" w:cstheme="majorHAnsi"/>
          <w:highlight w:val="green"/>
        </w:rPr>
        <w:t xml:space="preserve">made </w:t>
      </w:r>
      <w:r w:rsidRPr="007025E0">
        <w:rPr>
          <w:rStyle w:val="StyleUnderline"/>
          <w:rFonts w:asciiTheme="majorHAnsi" w:hAnsiTheme="majorHAnsi" w:cstheme="majorHAnsi"/>
        </w:rPr>
        <w:t xml:space="preserve">crucial </w:t>
      </w:r>
      <w:r w:rsidRPr="007025E0">
        <w:rPr>
          <w:rStyle w:val="StyleUnderline"/>
          <w:rFonts w:asciiTheme="majorHAnsi" w:hAnsiTheme="majorHAnsi" w:cstheme="majorHAnsi"/>
          <w:highlight w:val="green"/>
        </w:rPr>
        <w:t xml:space="preserve">advances in </w:t>
      </w:r>
      <w:r w:rsidRPr="007025E0">
        <w:rPr>
          <w:rStyle w:val="StyleUnderline"/>
          <w:rFonts w:asciiTheme="majorHAnsi" w:hAnsiTheme="majorHAnsi" w:cstheme="majorHAnsi"/>
        </w:rPr>
        <w:t xml:space="preserve">a technique, called </w:t>
      </w:r>
      <w:r w:rsidRPr="007025E0">
        <w:rPr>
          <w:rStyle w:val="StyleUnderline"/>
          <w:rFonts w:asciiTheme="majorHAnsi" w:hAnsiTheme="majorHAnsi" w:cstheme="majorHAnsi"/>
          <w:highlight w:val="green"/>
        </w:rPr>
        <w:t>optogenetics</w:t>
      </w:r>
      <w:r w:rsidRPr="007025E0">
        <w:rPr>
          <w:rStyle w:val="StyleUnderline"/>
          <w:rFonts w:asciiTheme="majorHAnsi" w:hAnsiTheme="majorHAnsi" w:cstheme="majorHAnsi"/>
        </w:rPr>
        <w:t xml:space="preserve">, that allows researchers </w:t>
      </w:r>
      <w:r w:rsidRPr="007025E0">
        <w:rPr>
          <w:rStyle w:val="StyleUnderline"/>
          <w:rFonts w:asciiTheme="majorHAnsi" w:hAnsiTheme="majorHAnsi" w:cstheme="majorHAnsi"/>
          <w:highlight w:val="green"/>
        </w:rPr>
        <w:t>to activate</w:t>
      </w:r>
      <w:r w:rsidRPr="007025E0">
        <w:rPr>
          <w:rStyle w:val="StyleUnderline"/>
          <w:rFonts w:asciiTheme="majorHAnsi" w:hAnsiTheme="majorHAnsi" w:cstheme="majorHAnsi"/>
        </w:rPr>
        <w:t xml:space="preserve"> or suppress </w:t>
      </w:r>
      <w:r w:rsidRPr="007025E0">
        <w:rPr>
          <w:rStyle w:val="StyleUnderline"/>
          <w:rFonts w:asciiTheme="majorHAnsi" w:hAnsiTheme="majorHAnsi" w:cstheme="majorHAnsi"/>
          <w:highlight w:val="green"/>
        </w:rPr>
        <w:t xml:space="preserve">particular neural circuits </w:t>
      </w:r>
      <w:r w:rsidRPr="007025E0">
        <w:rPr>
          <w:rStyle w:val="StyleUnderline"/>
          <w:rFonts w:asciiTheme="majorHAnsi" w:hAnsiTheme="majorHAnsi" w:cstheme="majorHAnsi"/>
        </w:rPr>
        <w:t>in lab animals using light.</w:t>
      </w:r>
      <w:r w:rsidRPr="007025E0">
        <w:rPr>
          <w:rFonts w:asciiTheme="majorHAnsi" w:hAnsiTheme="majorHAnsi" w:cstheme="majorHAnsi"/>
          <w:sz w:val="8"/>
        </w:rPr>
        <w:t xml:space="preserve"> Optogenetics was developed by Stanford neuroscientist and psychiatrist Karl ­</w:t>
      </w:r>
      <w:proofErr w:type="spellStart"/>
      <w:r w:rsidRPr="007025E0">
        <w:rPr>
          <w:rFonts w:asciiTheme="majorHAnsi" w:hAnsiTheme="majorHAnsi" w:cstheme="majorHAnsi"/>
          <w:sz w:val="8"/>
        </w:rPr>
        <w:t>Deisseroth</w:t>
      </w:r>
      <w:proofErr w:type="spellEnd"/>
      <w:r w:rsidRPr="007025E0">
        <w:rPr>
          <w:rFonts w:asciiTheme="majorHAnsi" w:hAnsiTheme="majorHAnsi" w:cstheme="majorHAnsi"/>
          <w:sz w:val="8"/>
        </w:rPr>
        <w:t xml:space="preserve">, and it represented a breakthrough in efforts to determine the role of specific parts of the brain. While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was working in his laboratory as a postdoc, she demonstrated, for the first time, that it was possible to pinpoint and control specific groups of neurons that were sending signals to specific target neurons. </w:t>
      </w:r>
      <w:r w:rsidRPr="007025E0">
        <w:rPr>
          <w:rStyle w:val="Emphasis"/>
          <w:rFonts w:asciiTheme="majorHAnsi" w:hAnsiTheme="majorHAnsi" w:cstheme="majorHAnsi"/>
          <w:highlight w:val="green"/>
        </w:rPr>
        <w:t>This</w:t>
      </w:r>
      <w:r w:rsidRPr="007025E0">
        <w:rPr>
          <w:rStyle w:val="Emphasis"/>
          <w:rFonts w:asciiTheme="majorHAnsi" w:hAnsiTheme="majorHAnsi" w:cstheme="majorHAnsi"/>
        </w:rPr>
        <w:t xml:space="preserve"> fine-grained approach </w:t>
      </w:r>
      <w:r w:rsidRPr="007025E0">
        <w:rPr>
          <w:rStyle w:val="Emphasis"/>
          <w:rFonts w:asciiTheme="majorHAnsi" w:hAnsiTheme="majorHAnsi" w:cstheme="majorHAnsi"/>
          <w:highlight w:val="green"/>
        </w:rPr>
        <w:t xml:space="preserve">is important because drugs that treat conditions like anxiety </w:t>
      </w:r>
      <w:r w:rsidRPr="007025E0">
        <w:rPr>
          <w:rStyle w:val="Emphasis"/>
          <w:rFonts w:asciiTheme="majorHAnsi" w:hAnsiTheme="majorHAnsi" w:cstheme="majorHAnsi"/>
        </w:rPr>
        <w:t xml:space="preserve">currently </w:t>
      </w:r>
      <w:r w:rsidRPr="007025E0">
        <w:rPr>
          <w:rStyle w:val="Emphasis"/>
          <w:rFonts w:asciiTheme="majorHAnsi" w:hAnsiTheme="majorHAnsi" w:cstheme="majorHAnsi"/>
          <w:highlight w:val="green"/>
        </w:rPr>
        <w:t>do not target</w:t>
      </w:r>
      <w:r w:rsidRPr="007025E0">
        <w:rPr>
          <w:rStyle w:val="Emphasis"/>
          <w:rFonts w:asciiTheme="majorHAnsi" w:hAnsiTheme="majorHAnsi" w:cstheme="majorHAnsi"/>
        </w:rPr>
        <w:t xml:space="preserve"> specific </w:t>
      </w:r>
      <w:r w:rsidRPr="007025E0">
        <w:rPr>
          <w:rStyle w:val="Emphasis"/>
          <w:rFonts w:asciiTheme="majorHAnsi" w:hAnsiTheme="majorHAnsi" w:cstheme="majorHAnsi"/>
          <w:highlight w:val="green"/>
        </w:rPr>
        <w:t>circuits</w:t>
      </w:r>
      <w:r w:rsidRPr="007025E0">
        <w:rPr>
          <w:rFonts w:asciiTheme="majorHAnsi" w:hAnsiTheme="majorHAnsi" w:cstheme="majorHAnsi"/>
          <w:sz w:val="8"/>
        </w:rPr>
        <w:t xml:space="preserve">, let alone individual neurons; rather, they operate throughout the brain, which often leads to undesirable side effects. </w:t>
      </w:r>
      <w:proofErr w:type="spellStart"/>
      <w:r w:rsidRPr="007025E0">
        <w:rPr>
          <w:rFonts w:asciiTheme="majorHAnsi" w:hAnsiTheme="majorHAnsi" w:cstheme="majorHAnsi"/>
          <w:sz w:val="8"/>
        </w:rPr>
        <w:t>Tye’s</w:t>
      </w:r>
      <w:proofErr w:type="spellEnd"/>
      <w:r w:rsidRPr="007025E0">
        <w:rPr>
          <w:rFonts w:asciiTheme="majorHAnsi" w:hAnsiTheme="majorHAnsi" w:cstheme="maj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7025E0">
        <w:rPr>
          <w:rFonts w:asciiTheme="majorHAnsi" w:hAnsiTheme="majorHAnsi" w:cstheme="majorHAnsi"/>
          <w:sz w:val="8"/>
        </w:rPr>
        <w:t>Kwoon</w:t>
      </w:r>
      <w:proofErr w:type="spellEnd"/>
      <w:r w:rsidRPr="007025E0">
        <w:rPr>
          <w:rFonts w:asciiTheme="majorHAnsi" w:hAnsiTheme="majorHAnsi" w:cstheme="majorHAnsi"/>
          <w:sz w:val="8"/>
        </w:rPr>
        <w:t xml:space="preserve">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and Henry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joined the lab of Suzanne </w:t>
      </w:r>
      <w:proofErr w:type="spellStart"/>
      <w:r w:rsidRPr="007025E0">
        <w:rPr>
          <w:rFonts w:asciiTheme="majorHAnsi" w:hAnsiTheme="majorHAnsi" w:cstheme="majorHAnsi"/>
          <w:sz w:val="8"/>
        </w:rPr>
        <w:t>Corkin</w:t>
      </w:r>
      <w:proofErr w:type="spellEnd"/>
      <w:r w:rsidRPr="007025E0">
        <w:rPr>
          <w:rFonts w:asciiTheme="majorHAnsi" w:hAnsiTheme="majorHAnsi" w:cstheme="majorHAnsi"/>
          <w:sz w:val="8"/>
        </w:rPr>
        <w:t xml:space="preserve">, who was working with H.M., one of the most famous patients in the history of neuroscience. H.M., whose name was revealed to be Henry </w:t>
      </w:r>
      <w:proofErr w:type="spellStart"/>
      <w:r w:rsidRPr="007025E0">
        <w:rPr>
          <w:rFonts w:asciiTheme="majorHAnsi" w:hAnsiTheme="majorHAnsi" w:cstheme="majorHAnsi"/>
          <w:sz w:val="8"/>
        </w:rPr>
        <w:t>Molaison</w:t>
      </w:r>
      <w:proofErr w:type="spellEnd"/>
      <w:r w:rsidRPr="007025E0">
        <w:rPr>
          <w:rFonts w:asciiTheme="majorHAnsi" w:hAnsiTheme="majorHAnsi" w:cstheme="majorHAnsi"/>
          <w:sz w:val="8"/>
        </w:rPr>
        <w:t xml:space="preserve"> upon his death in 2008, suffered from profound amnesia after a lobotomy to treat seizures; studying his condition allowed researchers to probe the neural underpinnings of memory. One of </w:t>
      </w:r>
      <w:proofErr w:type="spellStart"/>
      <w:r w:rsidRPr="007025E0">
        <w:rPr>
          <w:rFonts w:asciiTheme="majorHAnsi" w:hAnsiTheme="majorHAnsi" w:cstheme="majorHAnsi"/>
          <w:sz w:val="8"/>
        </w:rPr>
        <w:t>Tye’s</w:t>
      </w:r>
      <w:proofErr w:type="spellEnd"/>
      <w:r w:rsidRPr="007025E0">
        <w:rPr>
          <w:rFonts w:asciiTheme="majorHAnsi" w:hAnsiTheme="majorHAnsi" w:cstheme="maj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wanted to make sure she was “looking around,” thinking about who she was and who she wanted to be. </w:t>
      </w:r>
      <w:proofErr w:type="gramStart"/>
      <w:r w:rsidRPr="007025E0">
        <w:rPr>
          <w:rFonts w:asciiTheme="majorHAnsi" w:hAnsiTheme="majorHAnsi" w:cstheme="majorHAnsi"/>
          <w:sz w:val="8"/>
        </w:rPr>
        <w:t>So</w:t>
      </w:r>
      <w:proofErr w:type="gramEnd"/>
      <w:r w:rsidRPr="007025E0">
        <w:rPr>
          <w:rFonts w:asciiTheme="majorHAnsi" w:hAnsiTheme="majorHAnsi" w:cstheme="maj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7025E0">
        <w:rPr>
          <w:rFonts w:asciiTheme="majorHAnsi" w:hAnsiTheme="majorHAnsi" w:cstheme="majorHAnsi"/>
          <w:sz w:val="8"/>
        </w:rPr>
        <w:t>Janak</w:t>
      </w:r>
      <w:proofErr w:type="spellEnd"/>
      <w:r w:rsidRPr="007025E0">
        <w:rPr>
          <w:rFonts w:asciiTheme="majorHAnsi" w:hAnsiTheme="majorHAnsi" w:cstheme="majorHAnsi"/>
          <w:sz w:val="8"/>
        </w:rPr>
        <w:t xml:space="preserve">, who became her advisor, and earned a PhD in neuroscience at the University of California, San Francisco, in 2008. A surprise in the amygdala </w:t>
      </w:r>
      <w:proofErr w:type="gramStart"/>
      <w:r w:rsidRPr="007025E0">
        <w:rPr>
          <w:rFonts w:asciiTheme="majorHAnsi" w:hAnsiTheme="majorHAnsi" w:cstheme="majorHAnsi"/>
          <w:sz w:val="8"/>
        </w:rPr>
        <w:t>In</w:t>
      </w:r>
      <w:proofErr w:type="gramEnd"/>
      <w:r w:rsidRPr="007025E0">
        <w:rPr>
          <w:rFonts w:asciiTheme="majorHAnsi" w:hAnsiTheme="majorHAnsi" w:cstheme="majorHAnsi"/>
          <w:sz w:val="8"/>
        </w:rPr>
        <w:t xml:space="preserve"> 2009,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joined </w:t>
      </w:r>
      <w:proofErr w:type="spellStart"/>
      <w:r w:rsidRPr="007025E0">
        <w:rPr>
          <w:rFonts w:asciiTheme="majorHAnsi" w:hAnsiTheme="majorHAnsi" w:cstheme="majorHAnsi"/>
          <w:sz w:val="8"/>
        </w:rPr>
        <w:t>Deisseroth’s</w:t>
      </w:r>
      <w:proofErr w:type="spellEnd"/>
      <w:r w:rsidRPr="007025E0">
        <w:rPr>
          <w:rFonts w:asciiTheme="majorHAnsi" w:hAnsiTheme="majorHAnsi" w:cstheme="majorHAnsi"/>
          <w:sz w:val="8"/>
        </w:rPr>
        <w:t xml:space="preserve"> lab at Stanford. </w:t>
      </w:r>
      <w:proofErr w:type="spellStart"/>
      <w:r w:rsidRPr="007025E0">
        <w:rPr>
          <w:rFonts w:asciiTheme="majorHAnsi" w:hAnsiTheme="majorHAnsi" w:cstheme="majorHAnsi"/>
          <w:sz w:val="8"/>
        </w:rPr>
        <w:t>Deisseroth</w:t>
      </w:r>
      <w:proofErr w:type="spellEnd"/>
      <w:r w:rsidRPr="007025E0">
        <w:rPr>
          <w:rFonts w:asciiTheme="majorHAnsi" w:hAnsiTheme="majorHAnsi" w:cstheme="majorHAnsi"/>
          <w:sz w:val="8"/>
        </w:rPr>
        <w:t xml:space="preserve"> had already developed optogenetics, which gave researchers a much more precise way to identify the contributions of individual neurons within a circuit. Along with others in the lab,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7025E0">
        <w:rPr>
          <w:rFonts w:asciiTheme="majorHAnsi" w:hAnsiTheme="majorHAnsi" w:cstheme="majorHAnsi"/>
          <w:sz w:val="8"/>
        </w:rPr>
        <w:t>amygdalar</w:t>
      </w:r>
      <w:proofErr w:type="spellEnd"/>
      <w:r w:rsidRPr="007025E0">
        <w:rPr>
          <w:rFonts w:asciiTheme="majorHAnsi" w:hAnsiTheme="majorHAnsi" w:cstheme="maj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7025E0">
        <w:rPr>
          <w:rFonts w:asciiTheme="majorHAnsi" w:hAnsiTheme="majorHAnsi" w:cstheme="majorHAnsi"/>
          <w:sz w:val="8"/>
        </w:rPr>
        <w:t>tool</w:t>
      </w:r>
      <w:proofErr w:type="gramEnd"/>
      <w:r w:rsidRPr="007025E0">
        <w:rPr>
          <w:rFonts w:asciiTheme="majorHAnsi" w:hAnsiTheme="majorHAnsi" w:cstheme="majorHAnsi"/>
          <w:sz w:val="8"/>
        </w:rPr>
        <w:t xml:space="preserve"> right? What’s going on?” she recalls. But after meticulous validation, in 2011,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came to MIT as an assistant professor of brain and cognitive sciences at the </w:t>
      </w:r>
      <w:proofErr w:type="spellStart"/>
      <w:r w:rsidRPr="007025E0">
        <w:rPr>
          <w:rFonts w:asciiTheme="majorHAnsi" w:hAnsiTheme="majorHAnsi" w:cstheme="majorHAnsi"/>
          <w:sz w:val="8"/>
        </w:rPr>
        <w:t>Picower</w:t>
      </w:r>
      <w:proofErr w:type="spellEnd"/>
      <w:r w:rsidRPr="007025E0">
        <w:rPr>
          <w:rFonts w:asciiTheme="majorHAnsi" w:hAnsiTheme="majorHAnsi" w:cstheme="maj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proposed that neighboring neurons in the amygdala can have opposite effects on animals’ behavior, depending on the targets to which they send signals. Threats and rewards </w:t>
      </w:r>
      <w:proofErr w:type="gramStart"/>
      <w:r w:rsidRPr="007025E0">
        <w:rPr>
          <w:rFonts w:asciiTheme="majorHAnsi" w:hAnsiTheme="majorHAnsi" w:cstheme="majorHAnsi"/>
          <w:sz w:val="8"/>
        </w:rPr>
        <w:t>At</w:t>
      </w:r>
      <w:proofErr w:type="gramEnd"/>
      <w:r w:rsidRPr="007025E0">
        <w:rPr>
          <w:rFonts w:asciiTheme="majorHAnsi" w:hAnsiTheme="majorHAnsi" w:cstheme="majorHAnsi"/>
          <w:sz w:val="8"/>
        </w:rPr>
        <w:t xml:space="preserve"> the time, most researchers studying the amygdala still tended to focus mainly on its role in fear. Yet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7025E0">
        <w:rPr>
          <w:rStyle w:val="StyleUnderline"/>
          <w:rFonts w:asciiTheme="majorHAnsi" w:hAnsiTheme="majorHAnsi" w:cstheme="majorHAnsi"/>
          <w:highlight w:val="green"/>
        </w:rPr>
        <w:t>Tye</w:t>
      </w:r>
      <w:proofErr w:type="spellEnd"/>
      <w:r w:rsidRPr="007025E0">
        <w:rPr>
          <w:rStyle w:val="StyleUnderline"/>
          <w:rFonts w:asciiTheme="majorHAnsi" w:hAnsiTheme="majorHAnsi" w:cstheme="majorHAnsi"/>
          <w:highlight w:val="green"/>
        </w:rPr>
        <w:t xml:space="preserve"> discovered</w:t>
      </w:r>
      <w:r w:rsidRPr="007025E0">
        <w:rPr>
          <w:rStyle w:val="StyleUnderline"/>
          <w:rFonts w:asciiTheme="majorHAnsi" w:hAnsiTheme="majorHAnsi" w:cstheme="majorHAnsi"/>
        </w:rPr>
        <w:t xml:space="preserve"> that different neural </w:t>
      </w:r>
      <w:r w:rsidRPr="007025E0">
        <w:rPr>
          <w:rStyle w:val="StyleUnderline"/>
          <w:rFonts w:asciiTheme="majorHAnsi" w:hAnsiTheme="majorHAnsi" w:cstheme="majorHAnsi"/>
          <w:highlight w:val="green"/>
        </w:rPr>
        <w:t>connections</w:t>
      </w:r>
      <w:r w:rsidRPr="007025E0">
        <w:rPr>
          <w:rStyle w:val="StyleUnderline"/>
          <w:rFonts w:asciiTheme="majorHAnsi" w:hAnsiTheme="majorHAnsi" w:cstheme="majorHAnsi"/>
        </w:rPr>
        <w:t xml:space="preserve"> in mice </w:t>
      </w:r>
      <w:r w:rsidRPr="007025E0">
        <w:rPr>
          <w:rStyle w:val="StyleUnderline"/>
          <w:rFonts w:asciiTheme="majorHAnsi" w:hAnsiTheme="majorHAnsi" w:cstheme="majorHAnsi"/>
          <w:highlight w:val="green"/>
        </w:rPr>
        <w:t xml:space="preserve">were reinforced </w:t>
      </w:r>
      <w:r w:rsidRPr="007025E0">
        <w:rPr>
          <w:rStyle w:val="StyleUnderline"/>
          <w:rFonts w:asciiTheme="majorHAnsi" w:hAnsiTheme="majorHAnsi" w:cstheme="majorHAnsi"/>
        </w:rPr>
        <w:t xml:space="preserve">depending </w:t>
      </w:r>
      <w:r w:rsidRPr="007025E0">
        <w:rPr>
          <w:rStyle w:val="StyleUnderline"/>
          <w:rFonts w:asciiTheme="majorHAnsi" w:hAnsiTheme="majorHAnsi" w:cstheme="majorHAnsi"/>
          <w:highlight w:val="green"/>
        </w:rPr>
        <w:t>on whether</w:t>
      </w:r>
      <w:r w:rsidRPr="007025E0">
        <w:rPr>
          <w:rStyle w:val="StyleUnderline"/>
          <w:rFonts w:asciiTheme="majorHAnsi" w:hAnsiTheme="majorHAnsi" w:cstheme="majorHAnsi"/>
        </w:rPr>
        <w:t xml:space="preserve"> a particular </w:t>
      </w:r>
      <w:r w:rsidRPr="007025E0">
        <w:rPr>
          <w:rStyle w:val="StyleUnderline"/>
          <w:rFonts w:asciiTheme="majorHAnsi" w:hAnsiTheme="majorHAnsi" w:cstheme="majorHAnsi"/>
          <w:highlight w:val="green"/>
        </w:rPr>
        <w:t>stimulus was linked to a reward or</w:t>
      </w:r>
      <w:r w:rsidRPr="007025E0">
        <w:rPr>
          <w:rStyle w:val="StyleUnderline"/>
          <w:rFonts w:asciiTheme="majorHAnsi" w:hAnsiTheme="majorHAnsi" w:cstheme="majorHAnsi"/>
        </w:rPr>
        <w:t xml:space="preserve"> a </w:t>
      </w:r>
      <w:r w:rsidRPr="007025E0">
        <w:rPr>
          <w:rStyle w:val="StyleUnderline"/>
          <w:rFonts w:asciiTheme="majorHAnsi" w:hAnsiTheme="majorHAnsi" w:cstheme="majorHAnsi"/>
          <w:highlight w:val="green"/>
        </w:rPr>
        <w:t>threat</w:t>
      </w:r>
      <w:r w:rsidRPr="007025E0">
        <w:rPr>
          <w:rFonts w:asciiTheme="majorHAnsi" w:hAnsiTheme="majorHAnsi" w:cstheme="majorHAnsi"/>
          <w:sz w:val="8"/>
        </w:rPr>
        <w:t xml:space="preserve">. When mice learned to associate a sound with a treat of sugar, she found stronger synaptic input to the </w:t>
      </w:r>
      <w:r w:rsidRPr="007025E0">
        <w:rPr>
          <w:rStyle w:val="Emphasis"/>
          <w:rFonts w:asciiTheme="majorHAnsi" w:hAnsiTheme="majorHAnsi" w:cstheme="majorHAnsi"/>
        </w:rPr>
        <w:t xml:space="preserve">neurons in the basolateral amygdala that were sending information to the nucleus </w:t>
      </w:r>
      <w:proofErr w:type="spellStart"/>
      <w:r w:rsidRPr="007025E0">
        <w:rPr>
          <w:rStyle w:val="Emphasis"/>
          <w:rFonts w:asciiTheme="majorHAnsi" w:hAnsiTheme="majorHAnsi" w:cstheme="majorHAnsi"/>
        </w:rPr>
        <w:t>accumbens</w:t>
      </w:r>
      <w:proofErr w:type="spellEnd"/>
      <w:r w:rsidRPr="007025E0">
        <w:rPr>
          <w:rStyle w:val="Emphasis"/>
          <w:rFonts w:asciiTheme="majorHAnsi" w:hAnsiTheme="majorHAnsi" w:cstheme="majorHAnsi"/>
        </w:rPr>
        <w:t>, which is part of the brain’s reward circuitry</w:t>
      </w:r>
      <w:r w:rsidRPr="007025E0">
        <w:rPr>
          <w:rFonts w:asciiTheme="majorHAnsi" w:hAnsiTheme="majorHAnsi" w:cstheme="majorHAnsi"/>
          <w:sz w:val="8"/>
        </w:rPr>
        <w:t xml:space="preserve">. On the other hand, when mice learned to associate the sound with mild electric shocks to their feet, </w:t>
      </w:r>
      <w:r w:rsidRPr="007025E0">
        <w:rPr>
          <w:rStyle w:val="Emphasis"/>
          <w:rFonts w:asciiTheme="majorHAnsi" w:hAnsiTheme="majorHAnsi" w:cstheme="majorHAnsi"/>
          <w:highlight w:val="green"/>
        </w:rPr>
        <w:t>input signals grew stronger in circuits leading from</w:t>
      </w:r>
      <w:r w:rsidRPr="007025E0">
        <w:rPr>
          <w:rStyle w:val="Emphasis"/>
          <w:rFonts w:asciiTheme="majorHAnsi" w:hAnsiTheme="majorHAnsi" w:cstheme="majorHAnsi"/>
        </w:rPr>
        <w:t xml:space="preserve"> the basolateral amygdala to the </w:t>
      </w:r>
      <w:proofErr w:type="spellStart"/>
      <w:r w:rsidRPr="007025E0">
        <w:rPr>
          <w:rStyle w:val="Emphasis"/>
          <w:rFonts w:asciiTheme="majorHAnsi" w:hAnsiTheme="majorHAnsi" w:cstheme="majorHAnsi"/>
        </w:rPr>
        <w:t>centromedial</w:t>
      </w:r>
      <w:proofErr w:type="spellEnd"/>
      <w:r w:rsidRPr="007025E0">
        <w:rPr>
          <w:rStyle w:val="Emphasis"/>
          <w:rFonts w:asciiTheme="majorHAnsi" w:hAnsiTheme="majorHAnsi" w:cstheme="majorHAnsi"/>
        </w:rPr>
        <w:t xml:space="preserve"> amygdala, which is involved in</w:t>
      </w:r>
      <w:r w:rsidRPr="007025E0">
        <w:rPr>
          <w:rStyle w:val="Emphasis"/>
          <w:rFonts w:asciiTheme="majorHAnsi" w:hAnsiTheme="majorHAnsi" w:cstheme="majorHAnsi"/>
          <w:highlight w:val="green"/>
        </w:rPr>
        <w:t xml:space="preserve"> pain and fear</w:t>
      </w:r>
      <w:r w:rsidRPr="007025E0">
        <w:rPr>
          <w:rFonts w:asciiTheme="majorHAnsi" w:hAnsiTheme="majorHAnsi" w:cstheme="maj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7025E0">
        <w:rPr>
          <w:rFonts w:asciiTheme="majorHAnsi" w:hAnsiTheme="majorHAnsi" w:cstheme="majorHAnsi"/>
          <w:sz w:val="8"/>
        </w:rPr>
        <w:t>Tye</w:t>
      </w:r>
      <w:proofErr w:type="spellEnd"/>
      <w:r w:rsidRPr="007025E0">
        <w:rPr>
          <w:rFonts w:asciiTheme="majorHAnsi" w:hAnsiTheme="majorHAnsi" w:cstheme="maj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123BA829" w14:textId="77777777" w:rsidR="007025E0" w:rsidRPr="007025E0" w:rsidRDefault="007025E0" w:rsidP="007025E0">
      <w:pPr>
        <w:rPr>
          <w:rFonts w:asciiTheme="majorHAnsi" w:hAnsiTheme="majorHAnsi" w:cstheme="majorHAnsi"/>
        </w:rPr>
      </w:pPr>
    </w:p>
    <w:p w14:paraId="22CABCB2" w14:textId="77777777" w:rsidR="007025E0" w:rsidRPr="007025E0" w:rsidRDefault="007025E0" w:rsidP="007025E0">
      <w:pPr>
        <w:rPr>
          <w:rFonts w:asciiTheme="majorHAnsi" w:hAnsiTheme="majorHAnsi" w:cstheme="majorHAnsi"/>
        </w:rPr>
      </w:pPr>
    </w:p>
    <w:p w14:paraId="463FF257"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lastRenderedPageBreak/>
        <w:t>If nothing unifies agency from one second to the next, then only states of consciousness can matter—that’s util.</w:t>
      </w:r>
    </w:p>
    <w:p w14:paraId="1E40DE9B"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[3] Actor-Spec – States are institutions and not agents with intentions so non-consequentialist impacts are incoherent—outweighs since different agents have different ethical obligations. Also takes out calc indict since governments use util all the time.</w:t>
      </w:r>
    </w:p>
    <w:p w14:paraId="39A8A279"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 xml:space="preserve">[4] </w:t>
      </w:r>
      <w:bookmarkStart w:id="2" w:name="_Hlk42768683"/>
      <w:r w:rsidRPr="007025E0">
        <w:rPr>
          <w:rFonts w:asciiTheme="majorHAnsi" w:hAnsiTheme="majorHAnsi" w:cstheme="majorHAnsi"/>
        </w:rPr>
        <w:t>Use modesty—we are limited by logical errors and sensory limitations so there’s always a risk we are wrong.</w:t>
      </w:r>
      <w:bookmarkEnd w:id="2"/>
    </w:p>
    <w:p w14:paraId="156DBE59" w14:textId="77777777" w:rsidR="007025E0" w:rsidRPr="007025E0" w:rsidRDefault="007025E0" w:rsidP="007025E0">
      <w:pPr>
        <w:pStyle w:val="Heading4"/>
        <w:rPr>
          <w:rFonts w:asciiTheme="majorHAnsi" w:hAnsiTheme="majorHAnsi" w:cstheme="majorHAnsi"/>
        </w:rPr>
      </w:pPr>
      <w:r w:rsidRPr="007025E0">
        <w:rPr>
          <w:rFonts w:asciiTheme="majorHAnsi" w:hAnsiTheme="majorHAnsi" w:cstheme="majorHAnsi"/>
        </w:rPr>
        <w:t>[5] Presume util—If you’re unsure about deontological obligations then default to util since there’s always good in making the world a better place.</w:t>
      </w:r>
    </w:p>
    <w:p w14:paraId="2E2C0D43" w14:textId="77777777" w:rsidR="007025E0" w:rsidRPr="007025E0" w:rsidRDefault="007025E0" w:rsidP="007025E0">
      <w:pPr>
        <w:pStyle w:val="Heading4"/>
        <w:rPr>
          <w:rFonts w:asciiTheme="majorHAnsi" w:hAnsiTheme="majorHAnsi" w:cstheme="majorHAnsi"/>
        </w:rPr>
      </w:pPr>
      <w:r w:rsidRPr="007025E0">
        <w:rPr>
          <w:rFonts w:asciiTheme="majorHAnsi" w:eastAsia="Times New Roman" w:hAnsiTheme="majorHAnsi" w:cstheme="majorHAnsi"/>
        </w:rPr>
        <w:t xml:space="preserve">[6] </w:t>
      </w:r>
      <w:r w:rsidRPr="007025E0">
        <w:rPr>
          <w:rFonts w:asciiTheme="majorHAnsi" w:hAnsiTheme="majorHAnsi" w:cstheme="majorHAnsi"/>
        </w:rPr>
        <w:t>Existential risk comes first under any framework</w:t>
      </w:r>
    </w:p>
    <w:p w14:paraId="6B058E44" w14:textId="77777777" w:rsidR="007025E0" w:rsidRPr="007025E0" w:rsidRDefault="007025E0" w:rsidP="007025E0">
      <w:pPr>
        <w:spacing w:after="0" w:line="240" w:lineRule="auto"/>
        <w:rPr>
          <w:rFonts w:asciiTheme="majorHAnsi" w:hAnsiTheme="majorHAnsi" w:cstheme="majorHAnsi"/>
          <w:sz w:val="18"/>
          <w:szCs w:val="18"/>
        </w:rPr>
      </w:pPr>
      <w:r w:rsidRPr="007025E0">
        <w:rPr>
          <w:rFonts w:asciiTheme="majorHAnsi" w:hAnsiTheme="majorHAnsi" w:cstheme="majorHAnsi"/>
          <w:b/>
          <w:bCs/>
          <w:sz w:val="26"/>
          <w:szCs w:val="26"/>
        </w:rPr>
        <w:t>Ord 20</w:t>
      </w:r>
      <w:r w:rsidRPr="007025E0">
        <w:rPr>
          <w:rFonts w:asciiTheme="majorHAnsi" w:hAnsiTheme="majorHAnsi" w:cstheme="majorHAnsi"/>
        </w:rPr>
        <w:t xml:space="preserve"> </w:t>
      </w:r>
      <w:r w:rsidRPr="007025E0">
        <w:rPr>
          <w:rFonts w:asciiTheme="majorHAnsi" w:hAnsiTheme="majorHAnsi" w:cstheme="majorHAnsi"/>
          <w:sz w:val="18"/>
          <w:szCs w:val="18"/>
        </w:rPr>
        <w:t>Toby Ord</w:t>
      </w:r>
      <w:r w:rsidRPr="007025E0">
        <w:rPr>
          <w:rFonts w:asciiTheme="majorHAnsi" w:hAnsiTheme="majorHAnsi" w:cstheme="majorHAnsi"/>
          <w:color w:val="222222"/>
          <w:sz w:val="18"/>
          <w:szCs w:val="18"/>
          <w:shd w:val="clear" w:color="auto" w:fill="FFFFFF"/>
        </w:rPr>
        <w:t xml:space="preserve"> [</w:t>
      </w:r>
      <w:r w:rsidRPr="007025E0">
        <w:rPr>
          <w:rFonts w:asciiTheme="majorHAnsi" w:hAnsiTheme="majorHAnsi" w:cstheme="majorHAnsi"/>
          <w:sz w:val="18"/>
          <w:szCs w:val="18"/>
        </w:rPr>
        <w:t xml:space="preserve">Australian philosopher. He founded Giving What We Can, an international society whose members pledge to donate at least 10% of their income to effective charities], “The Precipice” Hachette Books, 2020 // Lex CH [Recut by Lex </w:t>
      </w:r>
      <w:proofErr w:type="spellStart"/>
      <w:r w:rsidRPr="007025E0">
        <w:rPr>
          <w:rFonts w:asciiTheme="majorHAnsi" w:hAnsiTheme="majorHAnsi" w:cstheme="majorHAnsi"/>
          <w:sz w:val="18"/>
          <w:szCs w:val="18"/>
        </w:rPr>
        <w:t>AKo</w:t>
      </w:r>
      <w:proofErr w:type="spellEnd"/>
      <w:r w:rsidRPr="007025E0">
        <w:rPr>
          <w:rFonts w:asciiTheme="majorHAnsi" w:hAnsiTheme="majorHAnsi" w:cstheme="majorHAnsi"/>
          <w:sz w:val="18"/>
          <w:szCs w:val="18"/>
        </w:rPr>
        <w:t>]</w:t>
      </w:r>
    </w:p>
    <w:p w14:paraId="4F2FB91E" w14:textId="77777777" w:rsidR="007025E0" w:rsidRPr="007025E0" w:rsidRDefault="007025E0" w:rsidP="007025E0">
      <w:pPr>
        <w:spacing w:line="276" w:lineRule="auto"/>
        <w:rPr>
          <w:rFonts w:asciiTheme="majorHAnsi" w:hAnsiTheme="majorHAnsi" w:cstheme="majorHAnsi"/>
          <w:sz w:val="16"/>
        </w:rPr>
      </w:pPr>
      <w:r w:rsidRPr="007025E0">
        <w:rPr>
          <w:rFonts w:asciiTheme="majorHAnsi" w:hAnsiTheme="majorHAnsi" w:cstheme="majorHAnsi"/>
          <w:sz w:val="16"/>
        </w:rPr>
        <w:t xml:space="preserve">But </w:t>
      </w:r>
      <w:r w:rsidRPr="007025E0">
        <w:rPr>
          <w:rFonts w:asciiTheme="majorHAnsi" w:hAnsiTheme="majorHAnsi" w:cstheme="majorHAnsi"/>
          <w:b/>
          <w:bCs/>
          <w:u w:val="single"/>
        </w:rPr>
        <w:t xml:space="preserve">an </w:t>
      </w:r>
      <w:r w:rsidRPr="007025E0">
        <w:rPr>
          <w:rFonts w:asciiTheme="majorHAnsi" w:hAnsiTheme="majorHAnsi" w:cstheme="majorHAnsi"/>
          <w:b/>
          <w:bCs/>
          <w:highlight w:val="green"/>
          <w:u w:val="single"/>
        </w:rPr>
        <w:t xml:space="preserve">existential catastrophe </w:t>
      </w:r>
      <w:r w:rsidRPr="007025E0">
        <w:rPr>
          <w:rFonts w:asciiTheme="majorHAnsi" w:hAnsiTheme="majorHAnsi" w:cstheme="majorHAnsi"/>
          <w:b/>
          <w:bCs/>
          <w:u w:val="single"/>
        </w:rPr>
        <w:t>is not</w:t>
      </w:r>
      <w:r w:rsidRPr="007025E0">
        <w:rPr>
          <w:rFonts w:asciiTheme="majorHAnsi" w:hAnsiTheme="majorHAnsi" w:cstheme="majorHAnsi"/>
          <w:sz w:val="16"/>
        </w:rPr>
        <w:t xml:space="preserve"> just </w:t>
      </w:r>
      <w:r w:rsidRPr="007025E0">
        <w:rPr>
          <w:rFonts w:asciiTheme="majorHAnsi" w:hAnsiTheme="majorHAnsi" w:cstheme="majorHAnsi"/>
          <w:b/>
          <w:bCs/>
          <w:u w:val="single"/>
        </w:rPr>
        <w:t xml:space="preserve">a catastrophe that </w:t>
      </w:r>
      <w:r w:rsidRPr="007025E0">
        <w:rPr>
          <w:rFonts w:asciiTheme="majorHAnsi" w:hAnsiTheme="majorHAnsi" w:cstheme="majorHAnsi"/>
          <w:b/>
          <w:bCs/>
          <w:highlight w:val="green"/>
          <w:u w:val="single"/>
        </w:rPr>
        <w:t xml:space="preserve">destroys </w:t>
      </w:r>
      <w:r w:rsidRPr="007025E0">
        <w:rPr>
          <w:rFonts w:asciiTheme="majorHAnsi" w:hAnsiTheme="majorHAnsi" w:cstheme="majorHAnsi"/>
          <w:b/>
          <w:bCs/>
          <w:u w:val="single"/>
        </w:rPr>
        <w:t xml:space="preserve">a particularly large number of lives. It destroys our </w:t>
      </w:r>
      <w:r w:rsidRPr="007025E0">
        <w:rPr>
          <w:rFonts w:asciiTheme="majorHAnsi" w:hAnsiTheme="majorHAnsi" w:cstheme="majorHAnsi"/>
          <w:b/>
          <w:bCs/>
          <w:highlight w:val="green"/>
          <w:u w:val="single"/>
        </w:rPr>
        <w:t>potential</w:t>
      </w:r>
      <w:r w:rsidRPr="007025E0">
        <w:rPr>
          <w:rFonts w:asciiTheme="majorHAnsi" w:hAnsiTheme="majorHAnsi" w:cstheme="majorHAnsi"/>
          <w:sz w:val="16"/>
        </w:rPr>
        <w:t>. My mentor, Derek Parfit, asked us to imagine a devastating nuclear war killing 99 percent of the world’s people.</w:t>
      </w:r>
      <w:r w:rsidRPr="007025E0">
        <w:rPr>
          <w:rFonts w:asciiTheme="majorHAnsi" w:hAnsiTheme="majorHAnsi" w:cstheme="majorHAnsi"/>
          <w:b/>
          <w:bCs/>
          <w:u w:val="single"/>
        </w:rPr>
        <w:t xml:space="preserve"> </w:t>
      </w:r>
      <w:r w:rsidRPr="007025E0">
        <w:rPr>
          <w:rFonts w:asciiTheme="majorHAnsi" w:hAnsiTheme="majorHAnsi" w:cstheme="majorHAnsi"/>
          <w:sz w:val="16"/>
        </w:rPr>
        <w:t xml:space="preserve">19 </w:t>
      </w:r>
      <w:r w:rsidRPr="007025E0">
        <w:rPr>
          <w:rFonts w:asciiTheme="majorHAnsi" w:hAnsiTheme="majorHAnsi" w:cstheme="majorHAnsi"/>
          <w:b/>
          <w:bCs/>
          <w:u w:val="single"/>
        </w:rPr>
        <w:t xml:space="preserve">A war that would leave behind a </w:t>
      </w:r>
      <w:proofErr w:type="gramStart"/>
      <w:r w:rsidRPr="007025E0">
        <w:rPr>
          <w:rFonts w:asciiTheme="majorHAnsi" w:hAnsiTheme="majorHAnsi" w:cstheme="majorHAnsi"/>
          <w:b/>
          <w:bCs/>
          <w:u w:val="single"/>
        </w:rPr>
        <w:t>dark age lasting centuries</w:t>
      </w:r>
      <w:proofErr w:type="gramEnd"/>
      <w:r w:rsidRPr="007025E0">
        <w:rPr>
          <w:rFonts w:asciiTheme="majorHAnsi" w:hAnsiTheme="majorHAnsi" w:cstheme="majorHAnsi"/>
          <w:b/>
          <w:bCs/>
          <w:u w:val="single"/>
        </w:rPr>
        <w:t xml:space="preserve">, before the survivors could eventually rebuild civilization to its former heights; humbled, scarred—but undefeated. Now compare this with a war </w:t>
      </w:r>
      <w:r w:rsidRPr="007025E0">
        <w:rPr>
          <w:rFonts w:asciiTheme="majorHAnsi" w:hAnsiTheme="majorHAnsi" w:cstheme="majorHAnsi"/>
          <w:b/>
          <w:bCs/>
          <w:highlight w:val="green"/>
          <w:u w:val="single"/>
        </w:rPr>
        <w:t>killing</w:t>
      </w:r>
      <w:r w:rsidRPr="007025E0">
        <w:rPr>
          <w:rFonts w:asciiTheme="majorHAnsi" w:hAnsiTheme="majorHAnsi" w:cstheme="majorHAnsi"/>
          <w:b/>
          <w:bCs/>
          <w:u w:val="single"/>
        </w:rPr>
        <w:t xml:space="preserve"> a full </w:t>
      </w:r>
      <w:r w:rsidRPr="007025E0">
        <w:rPr>
          <w:rFonts w:asciiTheme="majorHAnsi" w:hAnsiTheme="majorHAnsi" w:cstheme="majorHAnsi"/>
          <w:b/>
          <w:bCs/>
          <w:highlight w:val="green"/>
          <w:u w:val="single"/>
        </w:rPr>
        <w:t xml:space="preserve">100 percent </w:t>
      </w:r>
      <w:r w:rsidRPr="007025E0">
        <w:rPr>
          <w:rFonts w:asciiTheme="majorHAnsi" w:hAnsiTheme="majorHAnsi" w:cstheme="majorHAnsi"/>
          <w:b/>
          <w:bCs/>
          <w:u w:val="single"/>
        </w:rPr>
        <w:t xml:space="preserve">of the world’s people. This second war would be worse, of course, but how much worse? Either war would be </w:t>
      </w:r>
      <w:r w:rsidRPr="007025E0">
        <w:rPr>
          <w:rFonts w:asciiTheme="majorHAnsi" w:hAnsiTheme="majorHAnsi" w:cstheme="majorHAnsi"/>
          <w:b/>
          <w:bCs/>
          <w:highlight w:val="green"/>
          <w:u w:val="single"/>
        </w:rPr>
        <w:t xml:space="preserve">the worst catastrophe </w:t>
      </w:r>
      <w:r w:rsidRPr="007025E0">
        <w:rPr>
          <w:rFonts w:asciiTheme="majorHAnsi" w:hAnsiTheme="majorHAnsi" w:cstheme="majorHAnsi"/>
          <w:b/>
          <w:bCs/>
          <w:u w:val="single"/>
        </w:rPr>
        <w:t>in history. Either</w:t>
      </w:r>
      <w:r w:rsidRPr="007025E0">
        <w:rPr>
          <w:rFonts w:asciiTheme="majorHAnsi" w:hAnsiTheme="majorHAnsi" w:cstheme="majorHAnsi"/>
          <w:b/>
          <w:bCs/>
          <w:highlight w:val="green"/>
          <w:u w:val="single"/>
        </w:rPr>
        <w:t xml:space="preserve"> would </w:t>
      </w:r>
      <w:r w:rsidRPr="007025E0">
        <w:rPr>
          <w:rFonts w:asciiTheme="majorHAnsi" w:hAnsiTheme="majorHAnsi" w:cstheme="majorHAnsi"/>
          <w:b/>
          <w:bCs/>
          <w:u w:val="single"/>
        </w:rPr>
        <w:t>kill billions.</w:t>
      </w:r>
      <w:r w:rsidRPr="007025E0">
        <w:rPr>
          <w:rFonts w:asciiTheme="majorHAnsi" w:hAnsiTheme="majorHAnsi" w:cstheme="majorHAnsi"/>
          <w:sz w:val="16"/>
        </w:rPr>
        <w:t xml:space="preserve"> </w:t>
      </w:r>
      <w:r w:rsidRPr="007025E0">
        <w:rPr>
          <w:rFonts w:asciiTheme="majorHAnsi" w:hAnsiTheme="majorHAnsi" w:cstheme="majorHAnsi"/>
          <w:b/>
          <w:bCs/>
          <w:u w:val="single"/>
        </w:rPr>
        <w:t>The second war would involve tens of millions of additional deaths, and so would be worse for this reason</w:t>
      </w:r>
      <w:r w:rsidRPr="007025E0">
        <w:rPr>
          <w:rFonts w:asciiTheme="majorHAnsi" w:hAnsiTheme="majorHAnsi" w:cstheme="majorHAnsi"/>
          <w:sz w:val="16"/>
        </w:rPr>
        <w:t xml:space="preserve">. But there is another, far more significant difference between the two wars. </w:t>
      </w:r>
      <w:r w:rsidRPr="007025E0">
        <w:rPr>
          <w:rFonts w:asciiTheme="majorHAnsi" w:hAnsiTheme="majorHAnsi" w:cstheme="majorHAnsi"/>
          <w:b/>
          <w:bCs/>
          <w:u w:val="single"/>
        </w:rPr>
        <w:t>Both wars kill billions of humans; but the second war kills humanity</w:t>
      </w:r>
      <w:r w:rsidRPr="007025E0">
        <w:rPr>
          <w:rFonts w:asciiTheme="majorHAnsi" w:hAnsiTheme="majorHAnsi" w:cstheme="majorHAnsi"/>
          <w:sz w:val="16"/>
          <w:u w:val="single"/>
        </w:rPr>
        <w:t xml:space="preserve">. </w:t>
      </w:r>
      <w:r w:rsidRPr="007025E0">
        <w:rPr>
          <w:rFonts w:asciiTheme="majorHAnsi" w:hAnsiTheme="majorHAnsi" w:cstheme="majorHAnsi"/>
          <w:b/>
          <w:bCs/>
          <w:u w:val="single"/>
        </w:rPr>
        <w:t xml:space="preserve">Both wars </w:t>
      </w:r>
      <w:r w:rsidRPr="007025E0">
        <w:rPr>
          <w:rFonts w:asciiTheme="majorHAnsi" w:hAnsiTheme="majorHAnsi" w:cstheme="majorHAnsi"/>
          <w:b/>
          <w:bCs/>
          <w:highlight w:val="green"/>
          <w:u w:val="single"/>
        </w:rPr>
        <w:t>destroy</w:t>
      </w:r>
      <w:r w:rsidRPr="007025E0">
        <w:rPr>
          <w:rFonts w:asciiTheme="majorHAnsi" w:hAnsiTheme="majorHAnsi" w:cstheme="majorHAnsi"/>
          <w:b/>
          <w:bCs/>
          <w:u w:val="single"/>
        </w:rPr>
        <w:t xml:space="preserve"> our present; but </w:t>
      </w:r>
      <w:r w:rsidRPr="007025E0">
        <w:rPr>
          <w:rFonts w:asciiTheme="majorHAnsi" w:hAnsiTheme="majorHAnsi" w:cstheme="majorHAnsi"/>
          <w:b/>
          <w:bCs/>
          <w:highlight w:val="green"/>
          <w:u w:val="single"/>
        </w:rPr>
        <w:t xml:space="preserve">the </w:t>
      </w:r>
      <w:r w:rsidRPr="007025E0">
        <w:rPr>
          <w:rFonts w:asciiTheme="majorHAnsi" w:hAnsiTheme="majorHAnsi" w:cstheme="majorHAnsi"/>
          <w:b/>
          <w:bCs/>
          <w:u w:val="single"/>
        </w:rPr>
        <w:t xml:space="preserve">second war destroys our </w:t>
      </w:r>
      <w:r w:rsidRPr="007025E0">
        <w:rPr>
          <w:rFonts w:asciiTheme="majorHAnsi" w:hAnsiTheme="majorHAnsi" w:cstheme="majorHAnsi"/>
          <w:b/>
          <w:bCs/>
          <w:highlight w:val="green"/>
          <w:u w:val="single"/>
        </w:rPr>
        <w:t xml:space="preserve">future. </w:t>
      </w:r>
      <w:r w:rsidRPr="007025E0">
        <w:rPr>
          <w:rFonts w:asciiTheme="majorHAnsi" w:hAnsiTheme="majorHAnsi" w:cstheme="majorHAnsi"/>
          <w:b/>
          <w:bCs/>
          <w:u w:val="single"/>
        </w:rPr>
        <w:t xml:space="preserve">It is </w:t>
      </w:r>
      <w:r w:rsidRPr="007025E0">
        <w:rPr>
          <w:rFonts w:asciiTheme="majorHAnsi" w:hAnsiTheme="majorHAnsi" w:cstheme="majorHAnsi"/>
          <w:b/>
          <w:bCs/>
          <w:highlight w:val="green"/>
          <w:u w:val="single"/>
        </w:rPr>
        <w:t xml:space="preserve">this </w:t>
      </w:r>
      <w:r w:rsidRPr="007025E0">
        <w:rPr>
          <w:rFonts w:asciiTheme="majorHAnsi" w:hAnsiTheme="majorHAnsi" w:cstheme="majorHAnsi"/>
          <w:b/>
          <w:bCs/>
          <w:u w:val="single"/>
        </w:rPr>
        <w:t xml:space="preserve">qualitative </w:t>
      </w:r>
      <w:r w:rsidRPr="007025E0">
        <w:rPr>
          <w:rFonts w:asciiTheme="majorHAnsi" w:hAnsiTheme="majorHAnsi" w:cstheme="majorHAnsi"/>
          <w:b/>
          <w:bCs/>
          <w:highlight w:val="green"/>
          <w:u w:val="single"/>
        </w:rPr>
        <w:t xml:space="preserve">difference </w:t>
      </w:r>
      <w:r w:rsidRPr="007025E0">
        <w:rPr>
          <w:rFonts w:asciiTheme="majorHAnsi" w:hAnsiTheme="majorHAnsi" w:cstheme="majorHAnsi"/>
          <w:b/>
          <w:bCs/>
          <w:u w:val="single"/>
        </w:rPr>
        <w:t>in what</w:t>
      </w:r>
      <w:r w:rsidRPr="007025E0">
        <w:rPr>
          <w:rFonts w:asciiTheme="majorHAnsi" w:hAnsiTheme="majorHAnsi" w:cstheme="majorHAnsi"/>
          <w:b/>
          <w:bCs/>
          <w:highlight w:val="green"/>
          <w:u w:val="single"/>
        </w:rPr>
        <w:t xml:space="preserve"> is lost</w:t>
      </w:r>
      <w:r w:rsidRPr="007025E0">
        <w:rPr>
          <w:rFonts w:asciiTheme="majorHAnsi" w:hAnsiTheme="majorHAnsi" w:cstheme="majorHAnsi"/>
          <w:b/>
          <w:bCs/>
          <w:u w:val="single"/>
        </w:rPr>
        <w:t xml:space="preserve"> with </w:t>
      </w:r>
      <w:r w:rsidRPr="007025E0">
        <w:rPr>
          <w:rFonts w:asciiTheme="majorHAnsi" w:hAnsiTheme="majorHAnsi" w:cstheme="majorHAnsi"/>
          <w:b/>
          <w:bCs/>
          <w:highlight w:val="green"/>
          <w:u w:val="single"/>
        </w:rPr>
        <w:t xml:space="preserve">that </w:t>
      </w:r>
      <w:r w:rsidRPr="007025E0">
        <w:rPr>
          <w:rFonts w:asciiTheme="majorHAnsi" w:hAnsiTheme="majorHAnsi" w:cstheme="majorHAnsi"/>
          <w:b/>
          <w:bCs/>
          <w:u w:val="single"/>
        </w:rPr>
        <w:t xml:space="preserve">last </w:t>
      </w:r>
      <w:r w:rsidRPr="007025E0">
        <w:rPr>
          <w:rFonts w:asciiTheme="majorHAnsi" w:hAnsiTheme="majorHAnsi" w:cstheme="majorHAnsi"/>
          <w:b/>
          <w:bCs/>
          <w:highlight w:val="green"/>
          <w:u w:val="single"/>
        </w:rPr>
        <w:t xml:space="preserve">percent that makes </w:t>
      </w:r>
      <w:r w:rsidRPr="007025E0">
        <w:rPr>
          <w:rFonts w:asciiTheme="majorHAnsi" w:hAnsiTheme="majorHAnsi" w:cstheme="majorHAnsi"/>
          <w:b/>
          <w:bCs/>
          <w:u w:val="single"/>
        </w:rPr>
        <w:t xml:space="preserve">existential catastrophes unique, and that makes </w:t>
      </w:r>
      <w:r w:rsidRPr="007025E0">
        <w:rPr>
          <w:rFonts w:asciiTheme="majorHAnsi" w:hAnsiTheme="majorHAnsi" w:cstheme="majorHAnsi"/>
          <w:b/>
          <w:bCs/>
          <w:highlight w:val="green"/>
          <w:u w:val="single"/>
        </w:rPr>
        <w:t>reducing</w:t>
      </w:r>
      <w:r w:rsidRPr="007025E0">
        <w:rPr>
          <w:rFonts w:asciiTheme="majorHAnsi" w:hAnsiTheme="majorHAnsi" w:cstheme="majorHAnsi"/>
          <w:b/>
          <w:bCs/>
          <w:u w:val="single"/>
        </w:rPr>
        <w:t xml:space="preserve"> the </w:t>
      </w:r>
      <w:r w:rsidRPr="007025E0">
        <w:rPr>
          <w:rFonts w:asciiTheme="majorHAnsi" w:hAnsiTheme="majorHAnsi" w:cstheme="majorHAnsi"/>
          <w:b/>
          <w:bCs/>
          <w:highlight w:val="green"/>
          <w:u w:val="single"/>
        </w:rPr>
        <w:t>risk of existential</w:t>
      </w:r>
      <w:r w:rsidRPr="007025E0">
        <w:rPr>
          <w:rFonts w:asciiTheme="majorHAnsi" w:hAnsiTheme="majorHAnsi" w:cstheme="majorHAnsi"/>
          <w:b/>
          <w:bCs/>
          <w:u w:val="single"/>
        </w:rPr>
        <w:t xml:space="preserve"> </w:t>
      </w:r>
      <w:r w:rsidRPr="007025E0">
        <w:rPr>
          <w:rFonts w:asciiTheme="majorHAnsi" w:hAnsiTheme="majorHAnsi" w:cstheme="majorHAnsi"/>
          <w:b/>
          <w:bCs/>
          <w:highlight w:val="green"/>
          <w:u w:val="single"/>
        </w:rPr>
        <w:t xml:space="preserve">catastrophe </w:t>
      </w:r>
      <w:r w:rsidRPr="007025E0">
        <w:rPr>
          <w:rFonts w:asciiTheme="majorHAnsi" w:hAnsiTheme="majorHAnsi" w:cstheme="majorHAnsi"/>
          <w:b/>
          <w:bCs/>
          <w:u w:val="single"/>
        </w:rPr>
        <w:t xml:space="preserve">uniquely </w:t>
      </w:r>
      <w:r w:rsidRPr="007025E0">
        <w:rPr>
          <w:rFonts w:asciiTheme="majorHAnsi" w:hAnsiTheme="majorHAnsi" w:cstheme="majorHAnsi"/>
          <w:b/>
          <w:bCs/>
          <w:highlight w:val="green"/>
          <w:u w:val="single"/>
        </w:rPr>
        <w:t>important</w:t>
      </w:r>
      <w:r w:rsidRPr="007025E0">
        <w:rPr>
          <w:rFonts w:asciiTheme="majorHAnsi" w:hAnsiTheme="majorHAnsi" w:cstheme="majorHAnsi"/>
          <w:b/>
          <w:bCs/>
          <w:u w:val="single"/>
        </w:rPr>
        <w:t>. 20 In expectation, almost all humans who will ever live have yet to be born.</w:t>
      </w:r>
      <w:r w:rsidRPr="007025E0">
        <w:rPr>
          <w:rFonts w:asciiTheme="majorHAnsi" w:hAnsiTheme="majorHAnsi" w:cstheme="majorHAnsi"/>
          <w:sz w:val="16"/>
        </w:rPr>
        <w:t xml:space="preserve"> Absent catastrophe, </w:t>
      </w:r>
      <w:r w:rsidRPr="007025E0">
        <w:rPr>
          <w:rFonts w:asciiTheme="majorHAnsi" w:hAnsiTheme="majorHAnsi" w:cstheme="majorHAnsi"/>
          <w:b/>
          <w:bCs/>
          <w:u w:val="single"/>
        </w:rPr>
        <w:t>most generations are future generations.</w:t>
      </w:r>
      <w:r w:rsidRPr="007025E0">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7025E0">
        <w:rPr>
          <w:rFonts w:asciiTheme="majorHAnsi" w:hAnsiTheme="majorHAnsi" w:cstheme="majorHAnsi"/>
          <w:b/>
          <w:bCs/>
          <w:u w:val="single"/>
        </w:rPr>
        <w:t>If our species does destroy itself, it will be a death in the cradle—a case of infant mortality</w:t>
      </w:r>
      <w:r w:rsidRPr="007025E0">
        <w:rPr>
          <w:rFonts w:asciiTheme="majorHAnsi" w:hAnsiTheme="majorHAnsi" w:cstheme="majorHAnsi"/>
          <w:sz w:val="16"/>
        </w:rPr>
        <w:t xml:space="preserve">. 21 And because, in expectation, </w:t>
      </w:r>
      <w:r w:rsidRPr="007025E0">
        <w:rPr>
          <w:rFonts w:asciiTheme="majorHAnsi" w:hAnsiTheme="majorHAnsi" w:cstheme="majorHAnsi"/>
          <w:b/>
          <w:bCs/>
          <w:u w:val="single"/>
        </w:rPr>
        <w:t xml:space="preserve">almost </w:t>
      </w:r>
      <w:r w:rsidRPr="007025E0">
        <w:rPr>
          <w:rFonts w:asciiTheme="majorHAnsi" w:hAnsiTheme="majorHAnsi" w:cstheme="majorHAnsi"/>
          <w:b/>
          <w:bCs/>
          <w:highlight w:val="green"/>
          <w:u w:val="single"/>
        </w:rPr>
        <w:t xml:space="preserve">all of humanity’s </w:t>
      </w:r>
      <w:r w:rsidRPr="007025E0">
        <w:rPr>
          <w:rFonts w:asciiTheme="majorHAnsi" w:hAnsiTheme="majorHAnsi" w:cstheme="majorHAnsi"/>
          <w:b/>
          <w:bCs/>
          <w:u w:val="single"/>
        </w:rPr>
        <w:t xml:space="preserve">life lies in the future, almost everything of </w:t>
      </w:r>
      <w:r w:rsidRPr="007025E0">
        <w:rPr>
          <w:rFonts w:asciiTheme="majorHAnsi" w:hAnsiTheme="majorHAnsi" w:cstheme="majorHAnsi"/>
          <w:b/>
          <w:bCs/>
          <w:highlight w:val="green"/>
          <w:u w:val="single"/>
        </w:rPr>
        <w:t xml:space="preserve">value </w:t>
      </w:r>
      <w:r w:rsidRPr="007025E0">
        <w:rPr>
          <w:rFonts w:asciiTheme="majorHAnsi" w:hAnsiTheme="majorHAnsi" w:cstheme="majorHAnsi"/>
          <w:b/>
          <w:bCs/>
          <w:u w:val="single"/>
        </w:rPr>
        <w:t xml:space="preserve">lies in the future </w:t>
      </w:r>
      <w:r w:rsidRPr="007025E0">
        <w:rPr>
          <w:rFonts w:asciiTheme="majorHAnsi" w:hAnsiTheme="majorHAnsi" w:cstheme="majorHAnsi"/>
          <w:b/>
          <w:bCs/>
          <w:highlight w:val="green"/>
          <w:u w:val="single"/>
        </w:rPr>
        <w:t>as well</w:t>
      </w:r>
      <w:r w:rsidRPr="007025E0">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freedom and moral thought. </w:t>
      </w:r>
      <w:r w:rsidRPr="007025E0">
        <w:rPr>
          <w:rFonts w:asciiTheme="majorHAnsi" w:hAnsiTheme="majorHAnsi" w:cstheme="majorHAnsi"/>
          <w:b/>
          <w:bCs/>
          <w:highlight w:val="green"/>
          <w:u w:val="single"/>
        </w:rPr>
        <w:t>We can create a world of wellbeing and</w:t>
      </w:r>
      <w:r w:rsidRPr="007025E0">
        <w:rPr>
          <w:rFonts w:asciiTheme="majorHAnsi" w:hAnsiTheme="majorHAnsi" w:cstheme="majorHAnsi"/>
          <w:b/>
          <w:bCs/>
          <w:u w:val="single"/>
        </w:rPr>
        <w:t xml:space="preserve"> flourishing that challenges our capacity to imagine. And if we </w:t>
      </w:r>
      <w:r w:rsidRPr="007025E0">
        <w:rPr>
          <w:rFonts w:asciiTheme="majorHAnsi" w:hAnsiTheme="majorHAnsi" w:cstheme="majorHAnsi"/>
          <w:b/>
          <w:bCs/>
          <w:highlight w:val="green"/>
          <w:u w:val="single"/>
        </w:rPr>
        <w:t>protect that world from</w:t>
      </w:r>
      <w:r w:rsidRPr="007025E0">
        <w:rPr>
          <w:rFonts w:asciiTheme="majorHAnsi" w:hAnsiTheme="majorHAnsi" w:cstheme="majorHAnsi"/>
          <w:b/>
          <w:bCs/>
          <w:u w:val="single"/>
        </w:rPr>
        <w:t xml:space="preserve"> catastrophe, it could last millions of </w:t>
      </w:r>
      <w:r w:rsidRPr="007025E0">
        <w:rPr>
          <w:rFonts w:asciiTheme="majorHAnsi" w:hAnsiTheme="majorHAnsi" w:cstheme="majorHAnsi"/>
          <w:b/>
          <w:bCs/>
          <w:highlight w:val="green"/>
          <w:u w:val="single"/>
        </w:rPr>
        <w:t>centuries</w:t>
      </w:r>
      <w:r w:rsidRPr="007025E0">
        <w:rPr>
          <w:rFonts w:asciiTheme="majorHAnsi" w:hAnsiTheme="majorHAnsi" w:cstheme="majorHAnsi"/>
          <w:sz w:val="16"/>
        </w:rPr>
        <w:t xml:space="preserve">. This is our potential—what we could achieve if we pass the Precipice and </w:t>
      </w:r>
      <w:r w:rsidRPr="007025E0">
        <w:rPr>
          <w:rFonts w:asciiTheme="majorHAnsi" w:hAnsiTheme="majorHAnsi" w:cstheme="majorHAnsi"/>
          <w:b/>
          <w:bCs/>
          <w:u w:val="single"/>
        </w:rPr>
        <w:t>continue striving for a better world</w:t>
      </w:r>
      <w:r w:rsidRPr="007025E0">
        <w:rPr>
          <w:rFonts w:asciiTheme="majorHAnsi" w:hAnsiTheme="majorHAnsi" w:cstheme="majorHAnsi"/>
          <w:sz w:val="16"/>
        </w:rPr>
        <w:t xml:space="preserve">. </w:t>
      </w:r>
      <w:r w:rsidRPr="007025E0">
        <w:rPr>
          <w:rFonts w:asciiTheme="majorHAnsi" w:hAnsiTheme="majorHAnsi" w:cstheme="majorHAnsi"/>
          <w:b/>
          <w:bCs/>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7025E0">
        <w:rPr>
          <w:rFonts w:asciiTheme="majorHAnsi" w:hAnsiTheme="majorHAnsi" w:cstheme="majorHAnsi"/>
          <w:sz w:val="16"/>
        </w:rPr>
        <w:t xml:space="preserve">. </w:t>
      </w:r>
      <w:r w:rsidRPr="007025E0">
        <w:rPr>
          <w:rFonts w:asciiTheme="majorHAnsi" w:hAnsiTheme="majorHAnsi" w:cstheme="majorHAnsi"/>
          <w:b/>
          <w:bCs/>
          <w:highlight w:val="green"/>
          <w:u w:val="single"/>
        </w:rPr>
        <w:t>To risk destroying this future</w:t>
      </w:r>
      <w:r w:rsidRPr="007025E0">
        <w:rPr>
          <w:rFonts w:asciiTheme="majorHAnsi" w:hAnsiTheme="majorHAnsi" w:cstheme="majorHAnsi"/>
          <w:sz w:val="16"/>
        </w:rPr>
        <w:t xml:space="preserve">, for the sake of some advantage limited only </w:t>
      </w:r>
      <w:r w:rsidRPr="007025E0">
        <w:rPr>
          <w:rFonts w:asciiTheme="majorHAnsi" w:hAnsiTheme="majorHAnsi" w:cstheme="majorHAnsi"/>
          <w:sz w:val="16"/>
        </w:rPr>
        <w:lastRenderedPageBreak/>
        <w:t xml:space="preserve">to the present, </w:t>
      </w:r>
      <w:r w:rsidRPr="007025E0">
        <w:rPr>
          <w:rFonts w:asciiTheme="majorHAnsi" w:hAnsiTheme="majorHAnsi" w:cstheme="majorHAnsi"/>
          <w:b/>
          <w:bCs/>
          <w:highlight w:val="green"/>
          <w:u w:val="single"/>
        </w:rPr>
        <w:t>seems</w:t>
      </w:r>
      <w:r w:rsidRPr="007025E0">
        <w:rPr>
          <w:rFonts w:asciiTheme="majorHAnsi" w:hAnsiTheme="majorHAnsi" w:cstheme="majorHAnsi"/>
          <w:sz w:val="16"/>
        </w:rPr>
        <w:t xml:space="preserve"> to me profoundly parochial and </w:t>
      </w:r>
      <w:r w:rsidRPr="007025E0">
        <w:rPr>
          <w:rFonts w:asciiTheme="majorHAnsi" w:hAnsiTheme="majorHAnsi" w:cstheme="majorHAnsi"/>
          <w:b/>
          <w:bCs/>
          <w:u w:val="single"/>
        </w:rPr>
        <w:t xml:space="preserve">dangerously </w:t>
      </w:r>
      <w:r w:rsidRPr="007025E0">
        <w:rPr>
          <w:rFonts w:asciiTheme="majorHAnsi" w:hAnsiTheme="majorHAnsi" w:cstheme="majorHAnsi"/>
          <w:b/>
          <w:bCs/>
          <w:highlight w:val="green"/>
          <w:u w:val="single"/>
        </w:rPr>
        <w:t>short-sighted</w:t>
      </w:r>
      <w:r w:rsidRPr="007025E0">
        <w:rPr>
          <w:rFonts w:asciiTheme="majorHAnsi" w:hAnsiTheme="majorHAnsi" w:cstheme="majorHAnsi"/>
          <w:sz w:val="16"/>
        </w:rPr>
        <w:t xml:space="preserve">. Such neglect privileges a tiny sliver of </w:t>
      </w:r>
      <w:proofErr w:type="gramStart"/>
      <w:r w:rsidRPr="007025E0">
        <w:rPr>
          <w:rFonts w:asciiTheme="majorHAnsi" w:hAnsiTheme="majorHAnsi" w:cstheme="majorHAnsi"/>
          <w:sz w:val="16"/>
        </w:rPr>
        <w:t>our</w:t>
      </w:r>
      <w:proofErr w:type="gramEnd"/>
      <w:r w:rsidRPr="007025E0">
        <w:rPr>
          <w:rFonts w:asciiTheme="majorHAnsi" w:hAnsiTheme="majorHAnsi" w:cstheme="majorHAnsi"/>
          <w:sz w:val="16"/>
        </w:rPr>
        <w:t xml:space="preserve"> </w:t>
      </w:r>
    </w:p>
    <w:p w14:paraId="74DD9BD2" w14:textId="77777777" w:rsidR="007025E0" w:rsidRPr="007025E0" w:rsidRDefault="007025E0" w:rsidP="007025E0">
      <w:pPr>
        <w:rPr>
          <w:rFonts w:asciiTheme="majorHAnsi" w:hAnsiTheme="majorHAnsi" w:cstheme="majorHAnsi"/>
        </w:rPr>
      </w:pPr>
    </w:p>
    <w:p w14:paraId="17315DBA" w14:textId="7E37B43D" w:rsidR="007809EC" w:rsidRPr="007025E0" w:rsidRDefault="007809EC" w:rsidP="007809EC">
      <w:pPr>
        <w:pStyle w:val="Heading3"/>
        <w:rPr>
          <w:rFonts w:asciiTheme="majorHAnsi" w:hAnsiTheme="majorHAnsi" w:cstheme="majorHAnsi"/>
        </w:rPr>
      </w:pPr>
      <w:r w:rsidRPr="007025E0">
        <w:rPr>
          <w:rFonts w:asciiTheme="majorHAnsi" w:hAnsiTheme="majorHAnsi" w:cstheme="majorHAnsi"/>
        </w:rPr>
        <w:lastRenderedPageBreak/>
        <w:t xml:space="preserve">1AC—Astrology </w:t>
      </w:r>
    </w:p>
    <w:p w14:paraId="54BA6297"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Advantage one is Astrology.</w:t>
      </w:r>
    </w:p>
    <w:p w14:paraId="5BE56017" w14:textId="0D651A64"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Incoming </w:t>
      </w:r>
      <w:r w:rsidRPr="007025E0">
        <w:rPr>
          <w:rFonts w:asciiTheme="majorHAnsi" w:hAnsiTheme="majorHAnsi" w:cstheme="majorHAnsi"/>
          <w:u w:val="single"/>
        </w:rPr>
        <w:t>mega-constellations</w:t>
      </w:r>
      <w:r w:rsidRPr="007025E0">
        <w:rPr>
          <w:rFonts w:asciiTheme="majorHAnsi" w:hAnsiTheme="majorHAnsi" w:cstheme="majorHAnsi"/>
        </w:rPr>
        <w:t xml:space="preserve"> of satellites ensure </w:t>
      </w:r>
      <w:r w:rsidRPr="007025E0">
        <w:rPr>
          <w:rFonts w:asciiTheme="majorHAnsi" w:hAnsiTheme="majorHAnsi" w:cstheme="majorHAnsi"/>
          <w:u w:val="single"/>
        </w:rPr>
        <w:t>unmanageable</w:t>
      </w:r>
      <w:r w:rsidRPr="007025E0">
        <w:rPr>
          <w:rFonts w:asciiTheme="majorHAnsi" w:hAnsiTheme="majorHAnsi" w:cstheme="majorHAnsi"/>
        </w:rPr>
        <w:t xml:space="preserve"> space debris, triggering the </w:t>
      </w:r>
      <w:r w:rsidRPr="007025E0">
        <w:rPr>
          <w:rFonts w:asciiTheme="majorHAnsi" w:hAnsiTheme="majorHAnsi" w:cstheme="majorHAnsi"/>
          <w:u w:val="single"/>
        </w:rPr>
        <w:t>Kessler Syndrome</w:t>
      </w:r>
      <w:r w:rsidRPr="007025E0">
        <w:rPr>
          <w:rFonts w:asciiTheme="majorHAnsi" w:hAnsiTheme="majorHAnsi" w:cstheme="majorHAnsi"/>
        </w:rPr>
        <w:t>.</w:t>
      </w:r>
    </w:p>
    <w:p w14:paraId="09A4430D" w14:textId="77777777" w:rsidR="007809EC" w:rsidRPr="007025E0" w:rsidRDefault="007809EC" w:rsidP="007809EC">
      <w:pPr>
        <w:rPr>
          <w:rFonts w:asciiTheme="majorHAnsi" w:hAnsiTheme="majorHAnsi" w:cstheme="majorHAnsi"/>
        </w:rPr>
      </w:pPr>
      <w:proofErr w:type="spellStart"/>
      <w:r w:rsidRPr="007025E0">
        <w:rPr>
          <w:rStyle w:val="Style13ptBold"/>
          <w:rFonts w:asciiTheme="majorHAnsi" w:hAnsiTheme="majorHAnsi" w:cstheme="majorHAnsi"/>
        </w:rPr>
        <w:t>Boley</w:t>
      </w:r>
      <w:proofErr w:type="spellEnd"/>
      <w:r w:rsidRPr="007025E0">
        <w:rPr>
          <w:rStyle w:val="Style13ptBold"/>
          <w:rFonts w:asciiTheme="majorHAnsi" w:hAnsiTheme="majorHAnsi" w:cstheme="majorHAnsi"/>
        </w:rPr>
        <w:t xml:space="preserve"> &amp; Byers 21</w:t>
      </w:r>
      <w:r w:rsidRPr="007025E0">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7025E0">
          <w:rPr>
            <w:rStyle w:val="Hyperlink"/>
            <w:rFonts w:asciiTheme="majorHAnsi" w:hAnsiTheme="majorHAnsi" w:cstheme="majorHAnsi"/>
          </w:rPr>
          <w:t>https://www.nature.com/articles/s41598-021-89909-7</w:t>
        </w:r>
      </w:hyperlink>
      <w:r w:rsidRPr="007025E0">
        <w:rPr>
          <w:rFonts w:asciiTheme="majorHAnsi" w:hAnsiTheme="majorHAnsi" w:cstheme="majorHAnsi"/>
        </w:rPr>
        <w:t xml:space="preserve">] </w:t>
      </w:r>
      <w:proofErr w:type="spellStart"/>
      <w:r w:rsidRPr="007025E0">
        <w:rPr>
          <w:rFonts w:asciiTheme="majorHAnsi" w:hAnsiTheme="majorHAnsi" w:cstheme="majorHAnsi"/>
        </w:rPr>
        <w:t>brett</w:t>
      </w:r>
      <w:proofErr w:type="spellEnd"/>
    </w:p>
    <w:p w14:paraId="7DAD0463"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highlight w:val="green"/>
        </w:rPr>
        <w:t>Companies</w:t>
      </w:r>
      <w:r w:rsidRPr="007025E0">
        <w:rPr>
          <w:rStyle w:val="StyleUnderline"/>
          <w:rFonts w:asciiTheme="majorHAnsi" w:hAnsiTheme="majorHAnsi" w:cstheme="majorHAnsi"/>
        </w:rPr>
        <w:t xml:space="preserve"> are placing satellites into orbit at an unprecedented frequency to </w:t>
      </w:r>
      <w:r w:rsidRPr="007025E0">
        <w:rPr>
          <w:rStyle w:val="StyleUnderline"/>
          <w:rFonts w:asciiTheme="majorHAnsi" w:hAnsiTheme="majorHAnsi" w:cstheme="majorHAnsi"/>
          <w:highlight w:val="green"/>
        </w:rPr>
        <w:t xml:space="preserve">build </w:t>
      </w:r>
      <w:r w:rsidRPr="007025E0">
        <w:rPr>
          <w:rStyle w:val="Emphasis"/>
          <w:rFonts w:asciiTheme="majorHAnsi" w:hAnsiTheme="majorHAnsi" w:cstheme="majorHAnsi"/>
          <w:highlight w:val="green"/>
        </w:rPr>
        <w:t>‘mega-constellations’</w:t>
      </w:r>
      <w:r w:rsidRPr="007025E0">
        <w:rPr>
          <w:rStyle w:val="StyleUnderline"/>
          <w:rFonts w:asciiTheme="majorHAnsi" w:hAnsiTheme="majorHAnsi" w:cstheme="majorHAnsi"/>
          <w:highlight w:val="green"/>
        </w:rPr>
        <w:t xml:space="preserve"> of</w:t>
      </w:r>
      <w:r w:rsidRPr="007025E0">
        <w:rPr>
          <w:rStyle w:val="StyleUnderline"/>
          <w:rFonts w:asciiTheme="majorHAnsi" w:hAnsiTheme="majorHAnsi" w:cstheme="majorHAnsi"/>
        </w:rPr>
        <w:t xml:space="preserve"> communications </w:t>
      </w:r>
      <w:r w:rsidRPr="007025E0">
        <w:rPr>
          <w:rStyle w:val="StyleUnderline"/>
          <w:rFonts w:asciiTheme="majorHAnsi" w:hAnsiTheme="majorHAnsi" w:cstheme="majorHAnsi"/>
          <w:highlight w:val="green"/>
        </w:rPr>
        <w:t xml:space="preserve">satellites </w:t>
      </w:r>
      <w:r w:rsidRPr="007025E0">
        <w:rPr>
          <w:rStyle w:val="StyleUnderline"/>
          <w:rFonts w:asciiTheme="majorHAnsi" w:hAnsiTheme="majorHAnsi" w:cstheme="majorHAnsi"/>
        </w:rPr>
        <w:t>in</w:t>
      </w:r>
      <w:r w:rsidRPr="007025E0">
        <w:rPr>
          <w:rFonts w:asciiTheme="majorHAnsi" w:hAnsiTheme="majorHAnsi" w:cstheme="majorHAnsi"/>
          <w:sz w:val="16"/>
        </w:rPr>
        <w:t xml:space="preserve"> Low Earth Orbit (</w:t>
      </w:r>
      <w:r w:rsidRPr="007025E0">
        <w:rPr>
          <w:rStyle w:val="Emphasis"/>
          <w:rFonts w:asciiTheme="majorHAnsi" w:hAnsiTheme="majorHAnsi" w:cstheme="majorHAnsi"/>
        </w:rPr>
        <w:t>LEO</w:t>
      </w:r>
      <w:r w:rsidRPr="007025E0">
        <w:rPr>
          <w:rFonts w:asciiTheme="majorHAnsi" w:hAnsiTheme="majorHAnsi" w:cstheme="majorHAnsi"/>
          <w:sz w:val="16"/>
        </w:rPr>
        <w:t xml:space="preserve">). </w:t>
      </w:r>
      <w:r w:rsidRPr="007025E0">
        <w:rPr>
          <w:rStyle w:val="Emphasis"/>
          <w:rFonts w:asciiTheme="majorHAnsi" w:hAnsiTheme="majorHAnsi" w:cstheme="majorHAnsi"/>
        </w:rPr>
        <w:t>In two years</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green"/>
        </w:rPr>
        <w:t>the number</w:t>
      </w:r>
      <w:r w:rsidRPr="007025E0">
        <w:rPr>
          <w:rStyle w:val="StyleUnderline"/>
          <w:rFonts w:asciiTheme="majorHAnsi" w:hAnsiTheme="majorHAnsi" w:cstheme="majorHAnsi"/>
        </w:rPr>
        <w:t xml:space="preserve"> of</w:t>
      </w:r>
      <w:r w:rsidRPr="007025E0">
        <w:rPr>
          <w:rFonts w:asciiTheme="majorHAnsi" w:hAnsiTheme="majorHAnsi" w:cstheme="majorHAnsi"/>
          <w:sz w:val="16"/>
        </w:rPr>
        <w:t xml:space="preserve"> active and defunct </w:t>
      </w:r>
      <w:r w:rsidRPr="007025E0">
        <w:rPr>
          <w:rStyle w:val="StyleUnderline"/>
          <w:rFonts w:asciiTheme="majorHAnsi" w:hAnsiTheme="majorHAnsi" w:cstheme="majorHAnsi"/>
        </w:rPr>
        <w:t xml:space="preserve">satellites </w:t>
      </w:r>
      <w:r w:rsidRPr="007025E0">
        <w:rPr>
          <w:rStyle w:val="StyleUnderline"/>
          <w:rFonts w:asciiTheme="majorHAnsi" w:hAnsiTheme="majorHAnsi" w:cstheme="majorHAnsi"/>
          <w:highlight w:val="green"/>
        </w:rPr>
        <w:t xml:space="preserve">in </w:t>
      </w:r>
      <w:r w:rsidRPr="007025E0">
        <w:rPr>
          <w:rStyle w:val="Emphasis"/>
          <w:rFonts w:asciiTheme="majorHAnsi" w:hAnsiTheme="majorHAnsi" w:cstheme="majorHAnsi"/>
          <w:highlight w:val="green"/>
        </w:rPr>
        <w:t>LEO</w:t>
      </w:r>
      <w:r w:rsidRPr="007025E0">
        <w:rPr>
          <w:rStyle w:val="StyleUnderline"/>
          <w:rFonts w:asciiTheme="majorHAnsi" w:hAnsiTheme="majorHAnsi" w:cstheme="majorHAnsi"/>
          <w:highlight w:val="green"/>
        </w:rPr>
        <w:t xml:space="preserve"> has increased by</w:t>
      </w:r>
      <w:r w:rsidRPr="007025E0">
        <w:rPr>
          <w:rStyle w:val="StyleUnderline"/>
          <w:rFonts w:asciiTheme="majorHAnsi" w:hAnsiTheme="majorHAnsi" w:cstheme="majorHAnsi"/>
        </w:rPr>
        <w:t xml:space="preserve"> over </w:t>
      </w:r>
      <w:r w:rsidRPr="007025E0">
        <w:rPr>
          <w:rStyle w:val="StyleUnderline"/>
          <w:rFonts w:asciiTheme="majorHAnsi" w:hAnsiTheme="majorHAnsi" w:cstheme="majorHAnsi"/>
          <w:highlight w:val="green"/>
        </w:rPr>
        <w:t>50%</w:t>
      </w:r>
      <w:r w:rsidRPr="007025E0">
        <w:rPr>
          <w:rFonts w:asciiTheme="majorHAnsi" w:hAnsiTheme="majorHAnsi" w:cstheme="majorHAnsi"/>
          <w:sz w:val="16"/>
          <w:highlight w:val="green"/>
        </w:rPr>
        <w:t>,</w:t>
      </w:r>
      <w:r w:rsidRPr="007025E0">
        <w:rPr>
          <w:rFonts w:asciiTheme="majorHAnsi" w:hAnsiTheme="majorHAnsi" w:cstheme="majorHAnsi"/>
          <w:sz w:val="16"/>
        </w:rPr>
        <w:t xml:space="preserve"> to about </w:t>
      </w:r>
      <w:r w:rsidRPr="007025E0">
        <w:rPr>
          <w:rStyle w:val="Emphasis"/>
          <w:rFonts w:asciiTheme="majorHAnsi" w:hAnsiTheme="majorHAnsi" w:cstheme="majorHAnsi"/>
        </w:rPr>
        <w:t>5000</w:t>
      </w:r>
      <w:r w:rsidRPr="007025E0">
        <w:rPr>
          <w:rFonts w:asciiTheme="majorHAnsi" w:hAnsiTheme="majorHAnsi" w:cstheme="majorHAnsi"/>
          <w:sz w:val="16"/>
        </w:rPr>
        <w:t xml:space="preserve"> (</w:t>
      </w:r>
      <w:r w:rsidRPr="007025E0">
        <w:rPr>
          <w:rStyle w:val="Emphasis"/>
          <w:rFonts w:asciiTheme="majorHAnsi" w:hAnsiTheme="majorHAnsi" w:cstheme="majorHAnsi"/>
        </w:rPr>
        <w:t>as of</w:t>
      </w:r>
      <w:r w:rsidRPr="007025E0">
        <w:rPr>
          <w:rFonts w:asciiTheme="majorHAnsi" w:hAnsiTheme="majorHAnsi" w:cstheme="majorHAnsi"/>
          <w:sz w:val="16"/>
        </w:rPr>
        <w:t xml:space="preserve"> 30 </w:t>
      </w:r>
      <w:r w:rsidRPr="007025E0">
        <w:rPr>
          <w:rStyle w:val="StyleUnderline"/>
          <w:rFonts w:asciiTheme="majorHAnsi" w:hAnsiTheme="majorHAnsi" w:cstheme="majorHAnsi"/>
        </w:rPr>
        <w:t xml:space="preserve">March </w:t>
      </w:r>
      <w:r w:rsidRPr="007025E0">
        <w:rPr>
          <w:rStyle w:val="Emphasis"/>
          <w:rFonts w:asciiTheme="majorHAnsi" w:hAnsiTheme="majorHAnsi" w:cstheme="majorHAnsi"/>
        </w:rPr>
        <w:t>2021</w:t>
      </w:r>
      <w:r w:rsidRPr="007025E0">
        <w:rPr>
          <w:rFonts w:asciiTheme="majorHAnsi" w:hAnsiTheme="majorHAnsi" w:cstheme="majorHAnsi"/>
          <w:sz w:val="16"/>
        </w:rPr>
        <w:t xml:space="preserve">). </w:t>
      </w:r>
      <w:r w:rsidRPr="007025E0">
        <w:rPr>
          <w:rStyle w:val="Emphasis"/>
          <w:rFonts w:asciiTheme="majorHAnsi" w:hAnsiTheme="majorHAnsi" w:cstheme="majorHAnsi"/>
          <w:highlight w:val="green"/>
        </w:rPr>
        <w:t>SpaceX</w:t>
      </w:r>
      <w:r w:rsidRPr="007025E0">
        <w:rPr>
          <w:rFonts w:asciiTheme="majorHAnsi" w:hAnsiTheme="majorHAnsi" w:cstheme="majorHAnsi"/>
          <w:sz w:val="16"/>
        </w:rPr>
        <w:t xml:space="preserve"> </w:t>
      </w:r>
      <w:r w:rsidRPr="007025E0">
        <w:rPr>
          <w:rStyle w:val="Emphasis"/>
          <w:rFonts w:asciiTheme="majorHAnsi" w:hAnsiTheme="majorHAnsi" w:cstheme="majorHAnsi"/>
        </w:rPr>
        <w:t>alone</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is on track to </w:t>
      </w:r>
      <w:r w:rsidRPr="007025E0">
        <w:rPr>
          <w:rStyle w:val="StyleUnderline"/>
          <w:rFonts w:asciiTheme="majorHAnsi" w:hAnsiTheme="majorHAnsi" w:cstheme="majorHAnsi"/>
          <w:highlight w:val="green"/>
        </w:rPr>
        <w:t>add 11,000</w:t>
      </w:r>
      <w:r w:rsidRPr="007025E0">
        <w:rPr>
          <w:rFonts w:asciiTheme="majorHAnsi" w:hAnsiTheme="majorHAnsi" w:cstheme="majorHAnsi"/>
          <w:sz w:val="16"/>
        </w:rPr>
        <w:t xml:space="preserve"> more as it builds its </w:t>
      </w:r>
      <w:proofErr w:type="spellStart"/>
      <w:r w:rsidRPr="007025E0">
        <w:rPr>
          <w:rFonts w:asciiTheme="majorHAnsi" w:hAnsiTheme="majorHAnsi" w:cstheme="majorHAnsi"/>
          <w:sz w:val="16"/>
        </w:rPr>
        <w:t>Starlink</w:t>
      </w:r>
      <w:proofErr w:type="spellEnd"/>
      <w:r w:rsidRPr="007025E0">
        <w:rPr>
          <w:rFonts w:asciiTheme="majorHAnsi" w:hAnsiTheme="majorHAnsi" w:cstheme="majorHAnsi"/>
          <w:sz w:val="16"/>
        </w:rPr>
        <w:t xml:space="preserve"> mega-constellation </w:t>
      </w:r>
      <w:r w:rsidRPr="007025E0">
        <w:rPr>
          <w:rStyle w:val="StyleUnderline"/>
          <w:rFonts w:asciiTheme="majorHAnsi" w:hAnsiTheme="majorHAnsi" w:cstheme="majorHAnsi"/>
          <w:highlight w:val="green"/>
        </w:rPr>
        <w:t>and</w:t>
      </w:r>
      <w:r w:rsidRPr="007025E0">
        <w:rPr>
          <w:rStyle w:val="StyleUnderline"/>
          <w:rFonts w:asciiTheme="majorHAnsi" w:hAnsiTheme="majorHAnsi" w:cstheme="majorHAnsi"/>
        </w:rPr>
        <w:t xml:space="preserve"> has</w:t>
      </w:r>
      <w:r w:rsidRPr="007025E0">
        <w:rPr>
          <w:rFonts w:asciiTheme="majorHAnsi" w:hAnsiTheme="majorHAnsi" w:cstheme="majorHAnsi"/>
          <w:sz w:val="16"/>
        </w:rPr>
        <w:t xml:space="preserve"> already </w:t>
      </w:r>
      <w:r w:rsidRPr="007025E0">
        <w:rPr>
          <w:rStyle w:val="StyleUnderline"/>
          <w:rFonts w:asciiTheme="majorHAnsi" w:hAnsiTheme="majorHAnsi" w:cstheme="majorHAnsi"/>
          <w:highlight w:val="green"/>
        </w:rPr>
        <w:t>filed for</w:t>
      </w:r>
      <w:r w:rsidRPr="007025E0">
        <w:rPr>
          <w:rStyle w:val="StyleUnderline"/>
          <w:rFonts w:asciiTheme="majorHAnsi" w:hAnsiTheme="majorHAnsi" w:cstheme="majorHAnsi"/>
        </w:rPr>
        <w:t xml:space="preserve"> permission for </w:t>
      </w:r>
      <w:r w:rsidRPr="007025E0">
        <w:rPr>
          <w:rStyle w:val="StyleUnderline"/>
          <w:rFonts w:asciiTheme="majorHAnsi" w:hAnsiTheme="majorHAnsi" w:cstheme="majorHAnsi"/>
          <w:highlight w:val="green"/>
        </w:rPr>
        <w:t>another 30,000</w:t>
      </w:r>
      <w:r w:rsidRPr="007025E0">
        <w:rPr>
          <w:rFonts w:asciiTheme="majorHAnsi" w:hAnsiTheme="majorHAnsi" w:cstheme="majorHAnsi"/>
          <w:sz w:val="16"/>
        </w:rPr>
        <w:t xml:space="preserve"> satellites </w:t>
      </w:r>
      <w:r w:rsidRPr="007025E0">
        <w:rPr>
          <w:rStyle w:val="StyleUnderline"/>
          <w:rFonts w:asciiTheme="majorHAnsi" w:hAnsiTheme="majorHAnsi" w:cstheme="majorHAnsi"/>
        </w:rPr>
        <w:t>with the</w:t>
      </w:r>
      <w:r w:rsidRPr="007025E0">
        <w:rPr>
          <w:rFonts w:asciiTheme="majorHAnsi" w:hAnsiTheme="majorHAnsi" w:cstheme="majorHAnsi"/>
          <w:sz w:val="16"/>
        </w:rPr>
        <w:t xml:space="preserve"> Federal Communications Commission (</w:t>
      </w:r>
      <w:r w:rsidRPr="007025E0">
        <w:rPr>
          <w:rStyle w:val="StyleUnderline"/>
          <w:rFonts w:asciiTheme="majorHAnsi" w:hAnsiTheme="majorHAnsi" w:cstheme="majorHAnsi"/>
        </w:rPr>
        <w:t>FCC</w:t>
      </w:r>
      <w:r w:rsidRPr="007025E0">
        <w:rPr>
          <w:rFonts w:asciiTheme="majorHAnsi" w:hAnsiTheme="majorHAnsi" w:cstheme="majorHAnsi"/>
          <w:sz w:val="16"/>
        </w:rPr>
        <w:t xml:space="preserve">)1. Others have similar plans, including </w:t>
      </w:r>
      <w:proofErr w:type="spellStart"/>
      <w:r w:rsidRPr="007025E0">
        <w:rPr>
          <w:rStyle w:val="Emphasis"/>
          <w:rFonts w:asciiTheme="majorHAnsi" w:hAnsiTheme="majorHAnsi" w:cstheme="majorHAnsi"/>
        </w:rPr>
        <w:t>OneWeb</w:t>
      </w:r>
      <w:proofErr w:type="spellEnd"/>
      <w:r w:rsidRPr="007025E0">
        <w:rPr>
          <w:rStyle w:val="Emphasis"/>
          <w:rFonts w:asciiTheme="majorHAnsi" w:hAnsiTheme="majorHAnsi" w:cstheme="majorHAnsi"/>
        </w:rPr>
        <w:t xml:space="preserve">, Amazon, </w:t>
      </w:r>
      <w:proofErr w:type="spellStart"/>
      <w:r w:rsidRPr="007025E0">
        <w:rPr>
          <w:rStyle w:val="Emphasis"/>
          <w:rFonts w:asciiTheme="majorHAnsi" w:hAnsiTheme="majorHAnsi" w:cstheme="majorHAnsi"/>
        </w:rPr>
        <w:t>Telesat</w:t>
      </w:r>
      <w:proofErr w:type="spellEnd"/>
      <w:r w:rsidRPr="007025E0">
        <w:rPr>
          <w:rStyle w:val="Emphasis"/>
          <w:rFonts w:asciiTheme="majorHAnsi" w:hAnsiTheme="majorHAnsi" w:cstheme="majorHAnsi"/>
        </w:rPr>
        <w:t>,</w:t>
      </w:r>
      <w:r w:rsidRPr="007025E0">
        <w:rPr>
          <w:rFonts w:asciiTheme="majorHAnsi" w:hAnsiTheme="majorHAnsi" w:cstheme="majorHAnsi"/>
          <w:sz w:val="16"/>
        </w:rPr>
        <w:t xml:space="preserve"> and GW, which is a Chinese state-owned company2. The </w:t>
      </w:r>
      <w:r w:rsidRPr="007025E0">
        <w:rPr>
          <w:rStyle w:val="StyleUnderline"/>
          <w:rFonts w:asciiTheme="majorHAnsi" w:hAnsiTheme="majorHAnsi" w:cstheme="majorHAnsi"/>
        </w:rPr>
        <w:t>current governance system for LEO</w:t>
      </w:r>
      <w:r w:rsidRPr="007025E0">
        <w:rPr>
          <w:rFonts w:asciiTheme="majorHAnsi" w:hAnsiTheme="majorHAnsi" w:cstheme="majorHAnsi"/>
          <w:sz w:val="16"/>
        </w:rPr>
        <w:t xml:space="preserve">, while slowly changing, </w:t>
      </w:r>
      <w:r w:rsidRPr="007025E0">
        <w:rPr>
          <w:rStyle w:val="StyleUnderline"/>
          <w:rFonts w:asciiTheme="majorHAnsi" w:hAnsiTheme="majorHAnsi" w:cstheme="majorHAnsi"/>
        </w:rPr>
        <w:t xml:space="preserve">is ill-equipped to handle </w:t>
      </w:r>
      <w:r w:rsidRPr="007025E0">
        <w:rPr>
          <w:rStyle w:val="Emphasis"/>
          <w:rFonts w:asciiTheme="majorHAnsi" w:hAnsiTheme="majorHAnsi" w:cstheme="majorHAnsi"/>
          <w:highlight w:val="green"/>
        </w:rPr>
        <w:t>large satellite systems</w:t>
      </w:r>
      <w:r w:rsidRPr="007025E0">
        <w:rPr>
          <w:rFonts w:asciiTheme="majorHAnsi" w:hAnsiTheme="majorHAnsi" w:cstheme="majorHAnsi"/>
          <w:sz w:val="16"/>
        </w:rPr>
        <w:t xml:space="preserve">. Here, we outline how applying the consumer electronic model to </w:t>
      </w:r>
      <w:r w:rsidRPr="007025E0">
        <w:rPr>
          <w:rStyle w:val="StyleUnderline"/>
          <w:rFonts w:asciiTheme="majorHAnsi" w:hAnsiTheme="majorHAnsi" w:cstheme="majorHAnsi"/>
        </w:rPr>
        <w:t xml:space="preserve">satellites could lead to </w:t>
      </w:r>
      <w:r w:rsidRPr="007025E0">
        <w:rPr>
          <w:rStyle w:val="Emphasis"/>
          <w:rFonts w:asciiTheme="majorHAnsi" w:hAnsiTheme="majorHAnsi" w:cstheme="majorHAnsi"/>
        </w:rPr>
        <w:t>multiple tragedies of the commons</w:t>
      </w:r>
      <w:r w:rsidRPr="007025E0">
        <w:rPr>
          <w:rFonts w:asciiTheme="majorHAnsi" w:hAnsiTheme="majorHAnsi" w:cstheme="majorHAnsi"/>
          <w:sz w:val="16"/>
        </w:rPr>
        <w:t xml:space="preserve">. Some of these are well known, such as </w:t>
      </w:r>
      <w:r w:rsidRPr="007025E0">
        <w:rPr>
          <w:rStyle w:val="StyleUnderline"/>
          <w:rFonts w:asciiTheme="majorHAnsi" w:hAnsiTheme="majorHAnsi" w:cstheme="majorHAnsi"/>
        </w:rPr>
        <w:t xml:space="preserve">impediments to </w:t>
      </w:r>
      <w:r w:rsidRPr="007025E0">
        <w:rPr>
          <w:rStyle w:val="Emphasis"/>
          <w:rFonts w:asciiTheme="majorHAnsi" w:hAnsiTheme="majorHAnsi" w:cstheme="majorHAnsi"/>
        </w:rPr>
        <w:t>astronomy</w:t>
      </w:r>
      <w:r w:rsidRPr="007025E0">
        <w:rPr>
          <w:rFonts w:asciiTheme="majorHAnsi" w:hAnsiTheme="majorHAnsi" w:cstheme="majorHAnsi"/>
          <w:sz w:val="16"/>
        </w:rPr>
        <w:t xml:space="preserve"> and an </w:t>
      </w:r>
      <w:r w:rsidRPr="007025E0">
        <w:rPr>
          <w:rStyle w:val="StyleUnderline"/>
          <w:rFonts w:asciiTheme="majorHAnsi" w:hAnsiTheme="majorHAnsi" w:cstheme="majorHAnsi"/>
          <w:highlight w:val="green"/>
        </w:rPr>
        <w:t xml:space="preserve">increased risk of </w:t>
      </w:r>
      <w:r w:rsidRPr="007025E0">
        <w:rPr>
          <w:rStyle w:val="Emphasis"/>
          <w:rFonts w:asciiTheme="majorHAnsi" w:hAnsiTheme="majorHAnsi" w:cstheme="majorHAnsi"/>
          <w:highlight w:val="green"/>
        </w:rPr>
        <w:t>space debris</w:t>
      </w:r>
      <w:r w:rsidRPr="007025E0">
        <w:rPr>
          <w:rFonts w:asciiTheme="majorHAnsi" w:hAnsiTheme="majorHAnsi" w:cstheme="majorHAnsi"/>
          <w:sz w:val="16"/>
        </w:rPr>
        <w:t xml:space="preserve">, while others have received insufficient attention, including </w:t>
      </w:r>
      <w:r w:rsidRPr="007025E0">
        <w:rPr>
          <w:rStyle w:val="StyleUnderline"/>
          <w:rFonts w:asciiTheme="majorHAnsi" w:hAnsiTheme="majorHAnsi" w:cstheme="majorHAnsi"/>
        </w:rPr>
        <w:t xml:space="preserve">changes to the </w:t>
      </w:r>
      <w:r w:rsidRPr="007025E0">
        <w:rPr>
          <w:rStyle w:val="Emphasis"/>
          <w:rFonts w:asciiTheme="majorHAnsi" w:hAnsiTheme="majorHAnsi" w:cstheme="majorHAnsi"/>
        </w:rPr>
        <w:t>chemistry</w:t>
      </w:r>
      <w:r w:rsidRPr="007025E0">
        <w:rPr>
          <w:rStyle w:val="StyleUnderline"/>
          <w:rFonts w:asciiTheme="majorHAnsi" w:hAnsiTheme="majorHAnsi" w:cstheme="majorHAnsi"/>
        </w:rPr>
        <w:t xml:space="preserve"> of Earth’s </w:t>
      </w:r>
      <w:r w:rsidRPr="007025E0">
        <w:rPr>
          <w:rStyle w:val="Emphasis"/>
          <w:rFonts w:asciiTheme="majorHAnsi" w:hAnsiTheme="majorHAnsi" w:cstheme="majorHAnsi"/>
        </w:rPr>
        <w:t>upper atmosphere</w:t>
      </w:r>
      <w:r w:rsidRPr="007025E0">
        <w:rPr>
          <w:rFonts w:asciiTheme="majorHAnsi" w:hAnsiTheme="majorHAnsi" w:cstheme="majorHAnsi"/>
          <w:sz w:val="16"/>
        </w:rPr>
        <w:t xml:space="preserve"> </w:t>
      </w:r>
      <w:r w:rsidRPr="007025E0">
        <w:rPr>
          <w:rStyle w:val="StyleUnderline"/>
          <w:rFonts w:asciiTheme="majorHAnsi" w:hAnsiTheme="majorHAnsi" w:cstheme="majorHAnsi"/>
        </w:rPr>
        <w:t>and</w:t>
      </w:r>
      <w:r w:rsidRPr="007025E0">
        <w:rPr>
          <w:rFonts w:asciiTheme="majorHAnsi" w:hAnsiTheme="majorHAnsi" w:cstheme="majorHAnsi"/>
          <w:sz w:val="16"/>
        </w:rPr>
        <w:t xml:space="preserve"> </w:t>
      </w:r>
      <w:r w:rsidRPr="007025E0">
        <w:rPr>
          <w:rStyle w:val="Emphasis"/>
          <w:rFonts w:asciiTheme="majorHAnsi" w:hAnsiTheme="majorHAnsi" w:cstheme="majorHAnsi"/>
        </w:rPr>
        <w:t>increased dangers</w:t>
      </w:r>
      <w:r w:rsidRPr="007025E0">
        <w:rPr>
          <w:rStyle w:val="StyleUnderline"/>
          <w:rFonts w:asciiTheme="majorHAnsi" w:hAnsiTheme="majorHAnsi" w:cstheme="majorHAnsi"/>
        </w:rPr>
        <w:t xml:space="preserve"> on Earth’s surface from </w:t>
      </w:r>
      <w:r w:rsidRPr="007025E0">
        <w:rPr>
          <w:rStyle w:val="Emphasis"/>
          <w:rFonts w:asciiTheme="majorHAnsi" w:hAnsiTheme="majorHAnsi" w:cstheme="majorHAnsi"/>
        </w:rPr>
        <w:t>re-entered debris</w:t>
      </w:r>
      <w:r w:rsidRPr="007025E0">
        <w:rPr>
          <w:rFonts w:asciiTheme="majorHAnsi" w:hAnsiTheme="majorHAnsi" w:cstheme="majorHAnsi"/>
          <w:sz w:val="16"/>
        </w:rPr>
        <w:t xml:space="preserve">. </w:t>
      </w:r>
      <w:r w:rsidRPr="007025E0">
        <w:rPr>
          <w:rStyle w:val="StyleUnderline"/>
          <w:rFonts w:asciiTheme="majorHAnsi" w:hAnsiTheme="majorHAnsi" w:cstheme="majorHAnsi"/>
        </w:rPr>
        <w:t>The heavy use of certain orbital regions</w:t>
      </w:r>
      <w:r w:rsidRPr="007025E0">
        <w:rPr>
          <w:rFonts w:asciiTheme="majorHAnsi" w:hAnsiTheme="majorHAnsi" w:cstheme="majorHAnsi"/>
          <w:sz w:val="16"/>
        </w:rPr>
        <w:t xml:space="preserve"> might also </w:t>
      </w:r>
      <w:r w:rsidRPr="007025E0">
        <w:rPr>
          <w:rStyle w:val="StyleUnderline"/>
          <w:rFonts w:asciiTheme="majorHAnsi" w:hAnsiTheme="majorHAnsi" w:cstheme="majorHAnsi"/>
        </w:rPr>
        <w:t>result in</w:t>
      </w:r>
      <w:r w:rsidRPr="007025E0">
        <w:rPr>
          <w:rFonts w:asciiTheme="majorHAnsi" w:hAnsiTheme="majorHAnsi" w:cstheme="majorHAnsi"/>
          <w:sz w:val="16"/>
        </w:rPr>
        <w:t xml:space="preserve"> a </w:t>
      </w:r>
      <w:r w:rsidRPr="007025E0">
        <w:rPr>
          <w:rStyle w:val="StyleUnderline"/>
          <w:rFonts w:asciiTheme="majorHAnsi" w:hAnsiTheme="majorHAnsi" w:cstheme="majorHAnsi"/>
        </w:rPr>
        <w:t>de facto exclusion of other actors from them</w:t>
      </w:r>
      <w:r w:rsidRPr="007025E0">
        <w:rPr>
          <w:rFonts w:asciiTheme="majorHAnsi" w:hAnsiTheme="majorHAnsi" w:cstheme="majorHAnsi"/>
          <w:sz w:val="16"/>
        </w:rPr>
        <w:t xml:space="preserve">, </w:t>
      </w:r>
      <w:r w:rsidRPr="007025E0">
        <w:rPr>
          <w:rStyle w:val="StyleUnderline"/>
          <w:rFonts w:asciiTheme="majorHAnsi" w:hAnsiTheme="majorHAnsi" w:cstheme="majorHAnsi"/>
        </w:rPr>
        <w:t>violating the</w:t>
      </w:r>
      <w:r w:rsidRPr="007025E0">
        <w:rPr>
          <w:rFonts w:asciiTheme="majorHAnsi" w:hAnsiTheme="majorHAnsi" w:cstheme="majorHAnsi"/>
          <w:sz w:val="16"/>
        </w:rPr>
        <w:t xml:space="preserve"> 1967 </w:t>
      </w:r>
      <w:r w:rsidRPr="007025E0">
        <w:rPr>
          <w:rStyle w:val="Emphasis"/>
          <w:rFonts w:asciiTheme="majorHAnsi" w:hAnsiTheme="majorHAnsi" w:cstheme="majorHAnsi"/>
        </w:rPr>
        <w:t>O</w:t>
      </w:r>
      <w:r w:rsidRPr="007025E0">
        <w:rPr>
          <w:rFonts w:asciiTheme="majorHAnsi" w:hAnsiTheme="majorHAnsi" w:cstheme="majorHAnsi"/>
          <w:sz w:val="16"/>
        </w:rPr>
        <w:t xml:space="preserve">uter </w:t>
      </w:r>
      <w:r w:rsidRPr="007025E0">
        <w:rPr>
          <w:rStyle w:val="Emphasis"/>
          <w:rFonts w:asciiTheme="majorHAnsi" w:hAnsiTheme="majorHAnsi" w:cstheme="majorHAnsi"/>
        </w:rPr>
        <w:t>S</w:t>
      </w:r>
      <w:r w:rsidRPr="007025E0">
        <w:rPr>
          <w:rFonts w:asciiTheme="majorHAnsi" w:hAnsiTheme="majorHAnsi" w:cstheme="majorHAnsi"/>
          <w:sz w:val="16"/>
        </w:rPr>
        <w:t xml:space="preserve">pace </w:t>
      </w:r>
      <w:r w:rsidRPr="007025E0">
        <w:rPr>
          <w:rStyle w:val="Emphasis"/>
          <w:rFonts w:asciiTheme="majorHAnsi" w:hAnsiTheme="majorHAnsi" w:cstheme="majorHAnsi"/>
        </w:rPr>
        <w:t>T</w:t>
      </w:r>
      <w:r w:rsidRPr="007025E0">
        <w:rPr>
          <w:rFonts w:asciiTheme="majorHAnsi" w:hAnsiTheme="majorHAnsi" w:cstheme="majorHAnsi"/>
          <w:sz w:val="16"/>
        </w:rPr>
        <w:t xml:space="preserve">reaty. </w:t>
      </w:r>
      <w:r w:rsidRPr="007025E0">
        <w:rPr>
          <w:rStyle w:val="StyleUnderline"/>
          <w:rFonts w:asciiTheme="majorHAnsi" w:hAnsiTheme="majorHAnsi" w:cstheme="majorHAnsi"/>
        </w:rPr>
        <w:t>All of these challenges could be addressed</w:t>
      </w:r>
      <w:r w:rsidRPr="007025E0">
        <w:rPr>
          <w:rFonts w:asciiTheme="majorHAnsi" w:hAnsiTheme="majorHAnsi" w:cstheme="majorHAnsi"/>
          <w:sz w:val="16"/>
        </w:rPr>
        <w:t xml:space="preserve"> in a coordinated manner </w:t>
      </w:r>
      <w:r w:rsidRPr="007025E0">
        <w:rPr>
          <w:rStyle w:val="StyleUnderline"/>
          <w:rFonts w:asciiTheme="majorHAnsi" w:hAnsiTheme="majorHAnsi" w:cstheme="majorHAnsi"/>
        </w:rPr>
        <w:t>through multilateral law-making</w:t>
      </w:r>
      <w:r w:rsidRPr="007025E0">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7025E0">
        <w:rPr>
          <w:rStyle w:val="Emphasis"/>
          <w:rFonts w:asciiTheme="majorHAnsi" w:hAnsiTheme="majorHAnsi" w:cstheme="majorHAnsi"/>
        </w:rPr>
        <w:t>mega-constellations</w:t>
      </w:r>
      <w:r w:rsidRPr="007025E0">
        <w:rPr>
          <w:rFonts w:asciiTheme="majorHAnsi" w:hAnsiTheme="majorHAnsi" w:cstheme="majorHAnsi"/>
          <w:sz w:val="16"/>
        </w:rPr>
        <w:t xml:space="preserve"> </w:t>
      </w:r>
      <w:r w:rsidRPr="007025E0">
        <w:rPr>
          <w:rStyle w:val="StyleUnderline"/>
          <w:rFonts w:asciiTheme="majorHAnsi" w:hAnsiTheme="majorHAnsi" w:cstheme="majorHAnsi"/>
        </w:rPr>
        <w:t>require a shift in</w:t>
      </w:r>
      <w:r w:rsidRPr="007025E0">
        <w:rPr>
          <w:rFonts w:asciiTheme="majorHAnsi" w:hAnsiTheme="majorHAnsi" w:cstheme="majorHAnsi"/>
          <w:sz w:val="16"/>
        </w:rPr>
        <w:t xml:space="preserve"> perspectives and </w:t>
      </w:r>
      <w:r w:rsidRPr="007025E0">
        <w:rPr>
          <w:rStyle w:val="StyleUnderline"/>
          <w:rFonts w:asciiTheme="majorHAnsi" w:hAnsiTheme="majorHAnsi" w:cstheme="majorHAnsi"/>
        </w:rPr>
        <w:t>policies</w:t>
      </w:r>
      <w:r w:rsidRPr="007025E0">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718E52C8"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highlight w:val="green"/>
        </w:rPr>
        <w:t>Thousands</w:t>
      </w:r>
      <w:r w:rsidRPr="007025E0">
        <w:rPr>
          <w:rStyle w:val="StyleUnderline"/>
          <w:rFonts w:asciiTheme="majorHAnsi" w:hAnsiTheme="majorHAnsi" w:cstheme="majorHAnsi"/>
        </w:rPr>
        <w:t xml:space="preserve"> of </w:t>
      </w:r>
      <w:r w:rsidRPr="007025E0">
        <w:rPr>
          <w:rStyle w:val="Emphasis"/>
          <w:rFonts w:asciiTheme="majorHAnsi" w:hAnsiTheme="majorHAnsi" w:cstheme="majorHAnsi"/>
        </w:rPr>
        <w:t>satellites</w:t>
      </w:r>
      <w:r w:rsidRPr="007025E0">
        <w:rPr>
          <w:rFonts w:asciiTheme="majorHAnsi" w:hAnsiTheme="majorHAnsi" w:cstheme="majorHAnsi"/>
          <w:sz w:val="16"/>
        </w:rPr>
        <w:t xml:space="preserve"> and 1500 rocket bodies </w:t>
      </w:r>
      <w:r w:rsidRPr="007025E0">
        <w:rPr>
          <w:rStyle w:val="StyleUnderline"/>
          <w:rFonts w:asciiTheme="majorHAnsi" w:hAnsiTheme="majorHAnsi" w:cstheme="majorHAnsi"/>
          <w:highlight w:val="green"/>
        </w:rPr>
        <w:t xml:space="preserve">provide </w:t>
      </w:r>
      <w:r w:rsidRPr="007025E0">
        <w:rPr>
          <w:rStyle w:val="Emphasis"/>
          <w:rFonts w:asciiTheme="majorHAnsi" w:hAnsiTheme="majorHAnsi" w:cstheme="majorHAnsi"/>
          <w:highlight w:val="green"/>
        </w:rPr>
        <w:t>considerable mass</w:t>
      </w:r>
      <w:r w:rsidRPr="007025E0">
        <w:rPr>
          <w:rStyle w:val="StyleUnderline"/>
          <w:rFonts w:asciiTheme="majorHAnsi" w:hAnsiTheme="majorHAnsi" w:cstheme="majorHAnsi"/>
        </w:rPr>
        <w:t xml:space="preserve"> in LEO</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green"/>
        </w:rPr>
        <w:t>which</w:t>
      </w:r>
      <w:r w:rsidRPr="007025E0">
        <w:rPr>
          <w:rStyle w:val="StyleUnderline"/>
          <w:rFonts w:asciiTheme="majorHAnsi" w:hAnsiTheme="majorHAnsi" w:cstheme="majorHAnsi"/>
        </w:rPr>
        <w:t xml:space="preserve"> can </w:t>
      </w:r>
      <w:r w:rsidRPr="007025E0">
        <w:rPr>
          <w:rStyle w:val="StyleUnderline"/>
          <w:rFonts w:asciiTheme="majorHAnsi" w:hAnsiTheme="majorHAnsi" w:cstheme="majorHAnsi"/>
          <w:highlight w:val="green"/>
        </w:rPr>
        <w:t xml:space="preserve">break </w:t>
      </w:r>
      <w:r w:rsidRPr="007025E0">
        <w:rPr>
          <w:rStyle w:val="StyleUnderline"/>
          <w:rFonts w:asciiTheme="majorHAnsi" w:hAnsiTheme="majorHAnsi" w:cstheme="majorHAnsi"/>
        </w:rPr>
        <w:t xml:space="preserve">into debris </w:t>
      </w:r>
      <w:r w:rsidRPr="007025E0">
        <w:rPr>
          <w:rStyle w:val="StyleUnderline"/>
          <w:rFonts w:asciiTheme="majorHAnsi" w:hAnsiTheme="majorHAnsi" w:cstheme="majorHAnsi"/>
          <w:highlight w:val="green"/>
        </w:rPr>
        <w:t>upon</w:t>
      </w:r>
      <w:r w:rsidRPr="007025E0">
        <w:rPr>
          <w:rStyle w:val="StyleUnderline"/>
          <w:rFonts w:asciiTheme="majorHAnsi" w:hAnsiTheme="majorHAnsi" w:cstheme="majorHAnsi"/>
        </w:rPr>
        <w:t xml:space="preserve"> </w:t>
      </w:r>
      <w:r w:rsidRPr="007025E0">
        <w:rPr>
          <w:rStyle w:val="Emphasis"/>
          <w:rFonts w:asciiTheme="majorHAnsi" w:hAnsiTheme="majorHAnsi" w:cstheme="majorHAnsi"/>
          <w:highlight w:val="green"/>
        </w:rPr>
        <w:t>collisions</w:t>
      </w:r>
      <w:r w:rsidRPr="007025E0">
        <w:rPr>
          <w:rStyle w:val="StyleUnderline"/>
          <w:rFonts w:asciiTheme="majorHAnsi" w:hAnsiTheme="majorHAnsi" w:cstheme="majorHAnsi"/>
        </w:rPr>
        <w:t xml:space="preserve">, explosions, </w:t>
      </w:r>
      <w:r w:rsidRPr="007025E0">
        <w:rPr>
          <w:rStyle w:val="StyleUnderline"/>
          <w:rFonts w:asciiTheme="majorHAnsi" w:hAnsiTheme="majorHAnsi" w:cstheme="majorHAnsi"/>
          <w:highlight w:val="green"/>
        </w:rPr>
        <w:t>or</w:t>
      </w:r>
      <w:r w:rsidRPr="007025E0">
        <w:rPr>
          <w:rStyle w:val="StyleUnderline"/>
          <w:rFonts w:asciiTheme="majorHAnsi" w:hAnsiTheme="majorHAnsi" w:cstheme="majorHAnsi"/>
        </w:rPr>
        <w:t xml:space="preserve"> </w:t>
      </w:r>
      <w:r w:rsidRPr="007025E0">
        <w:rPr>
          <w:rStyle w:val="Emphasis"/>
          <w:rFonts w:asciiTheme="majorHAnsi" w:hAnsiTheme="majorHAnsi" w:cstheme="majorHAnsi"/>
          <w:highlight w:val="green"/>
        </w:rPr>
        <w:t>degradation</w:t>
      </w:r>
      <w:r w:rsidRPr="007025E0">
        <w:rPr>
          <w:rStyle w:val="StyleUnderline"/>
          <w:rFonts w:asciiTheme="majorHAnsi" w:hAnsiTheme="majorHAnsi" w:cstheme="majorHAnsi"/>
        </w:rPr>
        <w:t xml:space="preserve"> in the </w:t>
      </w:r>
      <w:r w:rsidRPr="007025E0">
        <w:rPr>
          <w:rStyle w:val="Emphasis"/>
          <w:rFonts w:asciiTheme="majorHAnsi" w:hAnsiTheme="majorHAnsi" w:cstheme="majorHAnsi"/>
        </w:rPr>
        <w:t>harsh space environment</w:t>
      </w:r>
      <w:r w:rsidRPr="007025E0">
        <w:rPr>
          <w:rFonts w:asciiTheme="majorHAnsi" w:hAnsiTheme="majorHAnsi" w:cstheme="majorHAnsi"/>
          <w:sz w:val="16"/>
        </w:rPr>
        <w:t xml:space="preserve">. </w:t>
      </w:r>
      <w:r w:rsidRPr="007025E0">
        <w:rPr>
          <w:rStyle w:val="Emphasis"/>
          <w:rFonts w:asciiTheme="majorHAnsi" w:hAnsiTheme="majorHAnsi" w:cstheme="majorHAnsi"/>
          <w:highlight w:val="green"/>
        </w:rPr>
        <w:t>Fragmentations</w:t>
      </w:r>
      <w:r w:rsidRPr="007025E0">
        <w:rPr>
          <w:rStyle w:val="StyleUnderline"/>
          <w:rFonts w:asciiTheme="majorHAnsi" w:hAnsiTheme="majorHAnsi" w:cstheme="majorHAnsi"/>
          <w:highlight w:val="green"/>
        </w:rPr>
        <w:t xml:space="preserve"> increase</w:t>
      </w:r>
      <w:r w:rsidRPr="007025E0">
        <w:rPr>
          <w:rFonts w:asciiTheme="majorHAnsi" w:hAnsiTheme="majorHAnsi" w:cstheme="majorHAnsi"/>
          <w:sz w:val="16"/>
        </w:rPr>
        <w:t xml:space="preserve"> the </w:t>
      </w:r>
      <w:r w:rsidRPr="007025E0">
        <w:rPr>
          <w:rStyle w:val="Emphasis"/>
          <w:rFonts w:asciiTheme="majorHAnsi" w:hAnsiTheme="majorHAnsi" w:cstheme="majorHAnsi"/>
        </w:rPr>
        <w:t>cross-section of orbiting material</w:t>
      </w:r>
      <w:r w:rsidRPr="007025E0">
        <w:rPr>
          <w:rStyle w:val="StyleUnderline"/>
          <w:rFonts w:asciiTheme="majorHAnsi" w:hAnsiTheme="majorHAnsi" w:cstheme="majorHAnsi"/>
        </w:rPr>
        <w:t xml:space="preserve">, and with it, the </w:t>
      </w:r>
      <w:r w:rsidRPr="007025E0">
        <w:rPr>
          <w:rStyle w:val="Emphasis"/>
          <w:rFonts w:asciiTheme="majorHAnsi" w:hAnsiTheme="majorHAnsi" w:cstheme="majorHAnsi"/>
          <w:highlight w:val="green"/>
        </w:rPr>
        <w:t>collision probability</w:t>
      </w:r>
      <w:r w:rsidRPr="007025E0">
        <w:rPr>
          <w:rStyle w:val="StyleUnderline"/>
          <w:rFonts w:asciiTheme="majorHAnsi" w:hAnsiTheme="majorHAnsi" w:cstheme="majorHAnsi"/>
          <w:highlight w:val="green"/>
        </w:rPr>
        <w:t xml:space="preserve"> per time</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Eventually, </w:t>
      </w:r>
      <w:r w:rsidRPr="007025E0">
        <w:rPr>
          <w:rStyle w:val="StyleUnderline"/>
          <w:rFonts w:asciiTheme="majorHAnsi" w:hAnsiTheme="majorHAnsi" w:cstheme="majorHAnsi"/>
          <w:highlight w:val="green"/>
        </w:rPr>
        <w:t>collisions could dominate</w:t>
      </w:r>
      <w:r w:rsidRPr="007025E0">
        <w:rPr>
          <w:rStyle w:val="StyleUnderline"/>
          <w:rFonts w:asciiTheme="majorHAnsi" w:hAnsiTheme="majorHAnsi" w:cstheme="majorHAnsi"/>
        </w:rPr>
        <w:t xml:space="preserve"> on-orbit evolution, </w:t>
      </w:r>
      <w:r w:rsidRPr="007025E0">
        <w:rPr>
          <w:rStyle w:val="StyleUnderline"/>
          <w:rFonts w:asciiTheme="majorHAnsi" w:hAnsiTheme="majorHAnsi" w:cstheme="majorHAnsi"/>
          <w:highlight w:val="green"/>
        </w:rPr>
        <w:t xml:space="preserve">a situation called the </w:t>
      </w:r>
      <w:r w:rsidRPr="007025E0">
        <w:rPr>
          <w:rStyle w:val="Emphasis"/>
          <w:rFonts w:asciiTheme="majorHAnsi" w:hAnsiTheme="majorHAnsi" w:cstheme="majorHAnsi"/>
          <w:highlight w:val="green"/>
        </w:rPr>
        <w:t>Kessler Syndrome</w:t>
      </w:r>
      <w:r w:rsidRPr="007025E0">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025E0">
        <w:rPr>
          <w:rStyle w:val="StyleUnderline"/>
          <w:rFonts w:asciiTheme="majorHAnsi" w:hAnsiTheme="majorHAnsi" w:cstheme="majorHAnsi"/>
          <w:highlight w:val="green"/>
        </w:rPr>
        <w:t>Simulations of</w:t>
      </w:r>
      <w:r w:rsidRPr="007025E0">
        <w:rPr>
          <w:rStyle w:val="StyleUnderline"/>
          <w:rFonts w:asciiTheme="majorHAnsi" w:hAnsiTheme="majorHAnsi" w:cstheme="majorHAnsi"/>
        </w:rPr>
        <w:t xml:space="preserve"> the </w:t>
      </w:r>
      <w:r w:rsidRPr="007025E0">
        <w:rPr>
          <w:rStyle w:val="Emphasis"/>
          <w:rFonts w:asciiTheme="majorHAnsi" w:hAnsiTheme="majorHAnsi" w:cstheme="majorHAnsi"/>
          <w:highlight w:val="green"/>
        </w:rPr>
        <w:t>long-term evolution</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of debris suggest</w:t>
      </w:r>
      <w:r w:rsidRPr="007025E0">
        <w:rPr>
          <w:rStyle w:val="StyleUnderline"/>
          <w:rFonts w:asciiTheme="majorHAnsi" w:hAnsiTheme="majorHAnsi" w:cstheme="majorHAnsi"/>
        </w:rPr>
        <w:t xml:space="preserve"> that LEO is already in the</w:t>
      </w:r>
      <w:r w:rsidRPr="007025E0">
        <w:rPr>
          <w:rFonts w:asciiTheme="majorHAnsi" w:hAnsiTheme="majorHAnsi" w:cstheme="majorHAnsi"/>
          <w:sz w:val="16"/>
        </w:rPr>
        <w:t xml:space="preserve"> protracted </w:t>
      </w:r>
      <w:r w:rsidRPr="007025E0">
        <w:rPr>
          <w:rStyle w:val="Emphasis"/>
          <w:rFonts w:asciiTheme="majorHAnsi" w:hAnsiTheme="majorHAnsi" w:cstheme="majorHAnsi"/>
          <w:highlight w:val="green"/>
        </w:rPr>
        <w:t xml:space="preserve">initial stages </w:t>
      </w:r>
      <w:r w:rsidRPr="007025E0">
        <w:rPr>
          <w:rStyle w:val="Emphasis"/>
          <w:rFonts w:asciiTheme="majorHAnsi" w:hAnsiTheme="majorHAnsi" w:cstheme="majorHAnsi"/>
        </w:rPr>
        <w:t>of the Kessler Syndrome</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green"/>
        </w:rPr>
        <w:t>but that this could be managed</w:t>
      </w:r>
      <w:r w:rsidRPr="007025E0">
        <w:rPr>
          <w:rFonts w:asciiTheme="majorHAnsi" w:hAnsiTheme="majorHAnsi" w:cstheme="majorHAnsi"/>
          <w:sz w:val="16"/>
        </w:rPr>
        <w:t xml:space="preserve"> </w:t>
      </w:r>
      <w:r w:rsidRPr="007025E0">
        <w:rPr>
          <w:rStyle w:val="StyleUnderline"/>
          <w:rFonts w:asciiTheme="majorHAnsi" w:hAnsiTheme="majorHAnsi" w:cstheme="majorHAnsi"/>
        </w:rPr>
        <w:t>through</w:t>
      </w:r>
      <w:r w:rsidRPr="007025E0">
        <w:rPr>
          <w:rFonts w:asciiTheme="majorHAnsi" w:hAnsiTheme="majorHAnsi" w:cstheme="majorHAnsi"/>
          <w:sz w:val="16"/>
        </w:rPr>
        <w:t xml:space="preserve"> </w:t>
      </w:r>
      <w:r w:rsidRPr="007025E0">
        <w:rPr>
          <w:rStyle w:val="Emphasis"/>
          <w:rFonts w:asciiTheme="majorHAnsi" w:hAnsiTheme="majorHAnsi" w:cstheme="majorHAnsi"/>
        </w:rPr>
        <w:t>a</w:t>
      </w:r>
      <w:r w:rsidRPr="007025E0">
        <w:rPr>
          <w:rFonts w:asciiTheme="majorHAnsi" w:hAnsiTheme="majorHAnsi" w:cstheme="majorHAnsi"/>
          <w:sz w:val="16"/>
        </w:rPr>
        <w:t xml:space="preserve">ctive </w:t>
      </w:r>
      <w:r w:rsidRPr="007025E0">
        <w:rPr>
          <w:rStyle w:val="Emphasis"/>
          <w:rFonts w:asciiTheme="majorHAnsi" w:hAnsiTheme="majorHAnsi" w:cstheme="majorHAnsi"/>
        </w:rPr>
        <w:t>d</w:t>
      </w:r>
      <w:r w:rsidRPr="007025E0">
        <w:rPr>
          <w:rFonts w:asciiTheme="majorHAnsi" w:hAnsiTheme="majorHAnsi" w:cstheme="majorHAnsi"/>
          <w:sz w:val="16"/>
        </w:rPr>
        <w:t xml:space="preserve">ebris </w:t>
      </w:r>
      <w:r w:rsidRPr="007025E0">
        <w:rPr>
          <w:rStyle w:val="Emphasis"/>
          <w:rFonts w:asciiTheme="majorHAnsi" w:hAnsiTheme="majorHAnsi" w:cstheme="majorHAnsi"/>
        </w:rPr>
        <w:t>r</w:t>
      </w:r>
      <w:r w:rsidRPr="007025E0">
        <w:rPr>
          <w:rFonts w:asciiTheme="majorHAnsi" w:hAnsiTheme="majorHAnsi" w:cstheme="majorHAnsi"/>
          <w:sz w:val="16"/>
        </w:rPr>
        <w:t xml:space="preserve">emoval4. </w:t>
      </w:r>
      <w:r w:rsidRPr="007025E0">
        <w:rPr>
          <w:rStyle w:val="StyleUnderline"/>
          <w:rFonts w:asciiTheme="majorHAnsi" w:hAnsiTheme="majorHAnsi" w:cstheme="majorHAnsi"/>
        </w:rPr>
        <w:t xml:space="preserve">The </w:t>
      </w:r>
      <w:r w:rsidRPr="007025E0">
        <w:rPr>
          <w:rStyle w:val="StyleUnderline"/>
          <w:rFonts w:asciiTheme="majorHAnsi" w:hAnsiTheme="majorHAnsi" w:cstheme="majorHAnsi"/>
          <w:highlight w:val="green"/>
        </w:rPr>
        <w:t>addition of</w:t>
      </w:r>
      <w:r w:rsidRPr="007025E0">
        <w:rPr>
          <w:rStyle w:val="StyleUnderline"/>
          <w:rFonts w:asciiTheme="majorHAnsi" w:hAnsiTheme="majorHAnsi" w:cstheme="majorHAnsi"/>
        </w:rPr>
        <w:t xml:space="preserve"> satellite </w:t>
      </w:r>
      <w:r w:rsidRPr="007025E0">
        <w:rPr>
          <w:rStyle w:val="Emphasis"/>
          <w:rFonts w:asciiTheme="majorHAnsi" w:hAnsiTheme="majorHAnsi" w:cstheme="majorHAnsi"/>
          <w:highlight w:val="green"/>
        </w:rPr>
        <w:t>mega-constellations</w:t>
      </w:r>
      <w:r w:rsidRPr="007025E0">
        <w:rPr>
          <w:rStyle w:val="StyleUnderline"/>
          <w:rFonts w:asciiTheme="majorHAnsi" w:hAnsiTheme="majorHAnsi" w:cstheme="majorHAnsi"/>
        </w:rPr>
        <w:t xml:space="preserve"> and the general proliferation of low-cost satellites </w:t>
      </w:r>
      <w:r w:rsidRPr="007025E0">
        <w:rPr>
          <w:rStyle w:val="StyleUnderline"/>
          <w:rFonts w:asciiTheme="majorHAnsi" w:hAnsiTheme="majorHAnsi" w:cstheme="majorHAnsi"/>
          <w:highlight w:val="green"/>
        </w:rPr>
        <w:t xml:space="preserve">in LEO </w:t>
      </w:r>
      <w:r w:rsidRPr="007025E0">
        <w:rPr>
          <w:rStyle w:val="Emphasis"/>
          <w:rFonts w:asciiTheme="majorHAnsi" w:hAnsiTheme="majorHAnsi" w:cstheme="majorHAnsi"/>
          <w:highlight w:val="green"/>
        </w:rPr>
        <w:t>stresses the environment further</w:t>
      </w:r>
      <w:r w:rsidRPr="007025E0">
        <w:rPr>
          <w:rFonts w:asciiTheme="majorHAnsi" w:hAnsiTheme="majorHAnsi" w:cstheme="majorHAnsi"/>
          <w:sz w:val="16"/>
        </w:rPr>
        <w:t>5,6,7,8.</w:t>
      </w:r>
    </w:p>
    <w:p w14:paraId="7C0AB691"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Results</w:t>
      </w:r>
    </w:p>
    <w:p w14:paraId="420AD8E1"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The overall setting</w:t>
      </w:r>
    </w:p>
    <w:p w14:paraId="352F017C"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 xml:space="preserve">The rapid development of the space environment through mega-constellations, predominately by the ongoing construction of </w:t>
      </w:r>
      <w:proofErr w:type="spellStart"/>
      <w:r w:rsidRPr="007025E0">
        <w:rPr>
          <w:rFonts w:asciiTheme="majorHAnsi" w:hAnsiTheme="majorHAnsi" w:cstheme="majorHAnsi"/>
          <w:sz w:val="8"/>
          <w:szCs w:val="8"/>
        </w:rPr>
        <w:t>Starlink</w:t>
      </w:r>
      <w:proofErr w:type="spellEnd"/>
      <w:r w:rsidRPr="007025E0">
        <w:rPr>
          <w:rFonts w:asciiTheme="majorHAnsi" w:hAnsiTheme="majorHAnsi" w:cstheme="majorHAnsi"/>
          <w:sz w:val="8"/>
          <w:szCs w:val="8"/>
        </w:rPr>
        <w:t xml:space="preserve">, is shown by the cumulative payload distribution function (Fig. 1). From an environmental perspective, the slope change in the distribution function defines </w:t>
      </w:r>
      <w:proofErr w:type="spellStart"/>
      <w:r w:rsidRPr="007025E0">
        <w:rPr>
          <w:rFonts w:asciiTheme="majorHAnsi" w:hAnsiTheme="majorHAnsi" w:cstheme="majorHAnsi"/>
          <w:sz w:val="8"/>
          <w:szCs w:val="8"/>
        </w:rPr>
        <w:t>NewSpace</w:t>
      </w:r>
      <w:proofErr w:type="spellEnd"/>
      <w:r w:rsidRPr="007025E0">
        <w:rPr>
          <w:rFonts w:asciiTheme="majorHAnsi" w:hAnsiTheme="majorHAnsi" w:cstheme="maj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758D267"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1</w:t>
      </w:r>
    </w:p>
    <w:p w14:paraId="558CA9E2"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1 omitted]</w:t>
      </w:r>
      <w:r w:rsidRPr="007025E0">
        <w:rPr>
          <w:rFonts w:asciiTheme="majorHAnsi" w:hAnsiTheme="majorHAnsi" w:cstheme="majorHAnsi"/>
          <w:sz w:val="8"/>
          <w:szCs w:val="8"/>
        </w:rPr>
        <w:tab/>
      </w:r>
    </w:p>
    <w:p w14:paraId="105E3598"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lastRenderedPageBreak/>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025E0">
        <w:rPr>
          <w:rFonts w:asciiTheme="majorHAnsi" w:hAnsiTheme="majorHAnsi" w:cstheme="majorHAnsi"/>
          <w:sz w:val="8"/>
          <w:szCs w:val="8"/>
        </w:rPr>
        <w:t>NewSpace</w:t>
      </w:r>
      <w:proofErr w:type="spellEnd"/>
      <w:r w:rsidRPr="007025E0">
        <w:rPr>
          <w:rFonts w:asciiTheme="majorHAnsi" w:hAnsiTheme="majorHAnsi" w:cstheme="majorHAnsi"/>
          <w:sz w:val="8"/>
          <w:szCs w:val="8"/>
        </w:rPr>
        <w:t xml:space="preserve"> (see "Methods").</w:t>
      </w:r>
    </w:p>
    <w:p w14:paraId="093AD0AE"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Full size image</w:t>
      </w:r>
    </w:p>
    <w:p w14:paraId="30644920"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025E0">
        <w:rPr>
          <w:rFonts w:asciiTheme="majorHAnsi" w:hAnsiTheme="majorHAnsi" w:cstheme="majorHAnsi"/>
          <w:sz w:val="8"/>
          <w:szCs w:val="8"/>
        </w:rPr>
        <w:t>Starlink</w:t>
      </w:r>
      <w:proofErr w:type="spellEnd"/>
      <w:r w:rsidRPr="007025E0">
        <w:rPr>
          <w:rFonts w:asciiTheme="majorHAnsi" w:hAnsiTheme="majorHAnsi" w:cstheme="maj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2562705"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2</w:t>
      </w:r>
    </w:p>
    <w:p w14:paraId="0E23AEDB"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2 omitted]</w:t>
      </w:r>
    </w:p>
    <w:p w14:paraId="09F7B857"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025E0">
        <w:rPr>
          <w:rFonts w:asciiTheme="majorHAnsi" w:hAnsiTheme="majorHAnsi" w:cstheme="majorHAnsi"/>
          <w:sz w:val="8"/>
          <w:szCs w:val="8"/>
        </w:rPr>
        <w:t>centre</w:t>
      </w:r>
      <w:proofErr w:type="spellEnd"/>
      <w:r w:rsidRPr="007025E0">
        <w:rPr>
          <w:rFonts w:asciiTheme="majorHAnsi" w:hAnsiTheme="majorHAnsi" w:cstheme="maj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025E0">
        <w:rPr>
          <w:rFonts w:asciiTheme="majorHAnsi" w:hAnsiTheme="majorHAnsi" w:cstheme="majorHAnsi"/>
          <w:sz w:val="8"/>
          <w:szCs w:val="8"/>
        </w:rPr>
        <w:t>Starlink</w:t>
      </w:r>
      <w:proofErr w:type="spellEnd"/>
      <w:r w:rsidRPr="007025E0">
        <w:rPr>
          <w:rFonts w:asciiTheme="majorHAnsi" w:hAnsiTheme="majorHAnsi" w:cstheme="majorHAnsi"/>
          <w:sz w:val="8"/>
          <w:szCs w:val="8"/>
        </w:rPr>
        <w:t xml:space="preserve"> cluster at 550 km and 55° inclination is already evident in both plots (Left and Right).</w:t>
      </w:r>
    </w:p>
    <w:p w14:paraId="7F679E98"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Full size image</w:t>
      </w:r>
    </w:p>
    <w:p w14:paraId="453C27E0"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When completed, </w:t>
      </w:r>
      <w:proofErr w:type="spellStart"/>
      <w:r w:rsidRPr="007025E0">
        <w:rPr>
          <w:rStyle w:val="Emphasis"/>
          <w:rFonts w:asciiTheme="majorHAnsi" w:hAnsiTheme="majorHAnsi" w:cstheme="majorHAnsi"/>
          <w:highlight w:val="green"/>
        </w:rPr>
        <w:t>Starlink</w:t>
      </w:r>
      <w:proofErr w:type="spellEnd"/>
      <w:r w:rsidRPr="007025E0">
        <w:rPr>
          <w:rStyle w:val="StyleUnderline"/>
          <w:rFonts w:asciiTheme="majorHAnsi" w:hAnsiTheme="majorHAnsi" w:cstheme="majorHAnsi"/>
        </w:rPr>
        <w:t xml:space="preserve"> will include about as many satellites as there are trackable debris pieces</w:t>
      </w:r>
      <w:r w:rsidRPr="007025E0">
        <w:rPr>
          <w:rFonts w:asciiTheme="majorHAnsi" w:hAnsiTheme="majorHAnsi" w:cstheme="majorHAnsi"/>
          <w:sz w:val="16"/>
        </w:rPr>
        <w:t xml:space="preserve"> today, </w:t>
      </w:r>
      <w:r w:rsidRPr="007025E0">
        <w:rPr>
          <w:rStyle w:val="StyleUnderline"/>
          <w:rFonts w:asciiTheme="majorHAnsi" w:hAnsiTheme="majorHAnsi" w:cstheme="majorHAnsi"/>
        </w:rPr>
        <w:t xml:space="preserve">while its </w:t>
      </w:r>
      <w:r w:rsidRPr="007025E0">
        <w:rPr>
          <w:rStyle w:val="Emphasis"/>
          <w:rFonts w:asciiTheme="majorHAnsi" w:hAnsiTheme="majorHAnsi" w:cstheme="majorHAnsi"/>
          <w:highlight w:val="green"/>
        </w:rPr>
        <w:t>total mass</w:t>
      </w:r>
      <w:r w:rsidRPr="007025E0">
        <w:rPr>
          <w:rStyle w:val="Emphasis"/>
          <w:rFonts w:asciiTheme="majorHAnsi" w:hAnsiTheme="majorHAnsi" w:cstheme="majorHAnsi"/>
        </w:rPr>
        <w:t xml:space="preserve"> </w:t>
      </w:r>
      <w:r w:rsidRPr="007025E0">
        <w:rPr>
          <w:rStyle w:val="Emphasis"/>
          <w:rFonts w:asciiTheme="majorHAnsi" w:hAnsiTheme="majorHAnsi" w:cstheme="majorHAnsi"/>
          <w:highlight w:val="green"/>
        </w:rPr>
        <w:t>will equal all</w:t>
      </w:r>
      <w:r w:rsidRPr="007025E0">
        <w:rPr>
          <w:rStyle w:val="Emphasis"/>
          <w:rFonts w:asciiTheme="majorHAnsi" w:hAnsiTheme="majorHAnsi" w:cstheme="majorHAnsi"/>
        </w:rPr>
        <w:t xml:space="preserve"> the </w:t>
      </w:r>
      <w:r w:rsidRPr="007025E0">
        <w:rPr>
          <w:rStyle w:val="Emphasis"/>
          <w:rFonts w:asciiTheme="majorHAnsi" w:hAnsiTheme="majorHAnsi" w:cstheme="majorHAnsi"/>
          <w:highlight w:val="green"/>
        </w:rPr>
        <w:t>mass currently in LEO</w:t>
      </w:r>
      <w:r w:rsidRPr="007025E0">
        <w:rPr>
          <w:rStyle w:val="StyleUnderline"/>
          <w:rFonts w:asciiTheme="majorHAnsi" w:hAnsiTheme="majorHAnsi" w:cstheme="majorHAnsi"/>
        </w:rPr>
        <w:t xml:space="preserve">—over 3000 </w:t>
      </w:r>
      <w:proofErr w:type="spellStart"/>
      <w:r w:rsidRPr="007025E0">
        <w:rPr>
          <w:rStyle w:val="StyleUnderline"/>
          <w:rFonts w:asciiTheme="majorHAnsi" w:hAnsiTheme="majorHAnsi" w:cstheme="majorHAnsi"/>
        </w:rPr>
        <w:t>tonnes</w:t>
      </w:r>
      <w:proofErr w:type="spellEnd"/>
      <w:r w:rsidRPr="007025E0">
        <w:rPr>
          <w:rFonts w:asciiTheme="majorHAnsi" w:hAnsiTheme="majorHAnsi" w:cstheme="majorHAnsi"/>
          <w:sz w:val="16"/>
        </w:rPr>
        <w:t xml:space="preserve">. </w:t>
      </w:r>
      <w:r w:rsidRPr="007025E0">
        <w:rPr>
          <w:rStyle w:val="StyleUnderline"/>
          <w:rFonts w:asciiTheme="majorHAnsi" w:hAnsiTheme="majorHAnsi" w:cstheme="majorHAnsi"/>
        </w:rPr>
        <w:t>The satellites will be</w:t>
      </w:r>
      <w:r w:rsidRPr="007025E0">
        <w:rPr>
          <w:rFonts w:asciiTheme="majorHAnsi" w:hAnsiTheme="majorHAnsi" w:cstheme="majorHAnsi"/>
          <w:sz w:val="16"/>
        </w:rPr>
        <w:t xml:space="preserve"> placed </w:t>
      </w:r>
      <w:r w:rsidRPr="007025E0">
        <w:rPr>
          <w:rStyle w:val="StyleUnderline"/>
          <w:rFonts w:asciiTheme="majorHAnsi" w:hAnsiTheme="majorHAnsi" w:cstheme="majorHAnsi"/>
        </w:rPr>
        <w:t xml:space="preserve">in narrow orbital shells, </w:t>
      </w:r>
      <w:r w:rsidRPr="007025E0">
        <w:rPr>
          <w:rStyle w:val="StyleUnderline"/>
          <w:rFonts w:asciiTheme="majorHAnsi" w:hAnsiTheme="majorHAnsi" w:cstheme="majorHAnsi"/>
          <w:highlight w:val="green"/>
        </w:rPr>
        <w:t xml:space="preserve">creating </w:t>
      </w:r>
      <w:r w:rsidRPr="007025E0">
        <w:rPr>
          <w:rStyle w:val="Emphasis"/>
          <w:rFonts w:asciiTheme="majorHAnsi" w:hAnsiTheme="majorHAnsi" w:cstheme="majorHAnsi"/>
          <w:highlight w:val="green"/>
        </w:rPr>
        <w:t>unprecedented congestion</w:t>
      </w:r>
      <w:r w:rsidRPr="007025E0">
        <w:rPr>
          <w:rFonts w:asciiTheme="majorHAnsi" w:hAnsiTheme="majorHAnsi" w:cstheme="majorHAnsi"/>
          <w:sz w:val="16"/>
        </w:rPr>
        <w:t xml:space="preserve">, with 1258 already in orbit (as of 30 March 2021). </w:t>
      </w:r>
      <w:proofErr w:type="spellStart"/>
      <w:r w:rsidRPr="007025E0">
        <w:rPr>
          <w:rStyle w:val="Emphasis"/>
          <w:rFonts w:asciiTheme="majorHAnsi" w:hAnsiTheme="majorHAnsi" w:cstheme="majorHAnsi"/>
        </w:rPr>
        <w:t>OneWeb</w:t>
      </w:r>
      <w:proofErr w:type="spellEnd"/>
      <w:r w:rsidRPr="007025E0">
        <w:rPr>
          <w:rFonts w:asciiTheme="majorHAnsi" w:hAnsiTheme="majorHAnsi" w:cstheme="majorHAnsi"/>
          <w:sz w:val="16"/>
        </w:rPr>
        <w:t xml:space="preserve"> </w:t>
      </w:r>
      <w:r w:rsidRPr="007025E0">
        <w:rPr>
          <w:rStyle w:val="StyleUnderline"/>
          <w:rFonts w:asciiTheme="majorHAnsi" w:hAnsiTheme="majorHAnsi" w:cstheme="majorHAnsi"/>
        </w:rPr>
        <w:t>has already placed an initial 146 satellites</w:t>
      </w:r>
      <w:r w:rsidRPr="007025E0">
        <w:rPr>
          <w:rFonts w:asciiTheme="majorHAnsi" w:hAnsiTheme="majorHAnsi" w:cstheme="majorHAnsi"/>
          <w:sz w:val="16"/>
        </w:rPr>
        <w:t xml:space="preserve">, </w:t>
      </w:r>
      <w:r w:rsidRPr="007025E0">
        <w:rPr>
          <w:rStyle w:val="StyleUnderline"/>
          <w:rFonts w:asciiTheme="majorHAnsi" w:hAnsiTheme="majorHAnsi" w:cstheme="majorHAnsi"/>
        </w:rPr>
        <w:t>and</w:t>
      </w:r>
      <w:r w:rsidRPr="007025E0">
        <w:rPr>
          <w:rFonts w:asciiTheme="majorHAnsi" w:hAnsiTheme="majorHAnsi" w:cstheme="majorHAnsi"/>
          <w:sz w:val="16"/>
        </w:rPr>
        <w:t xml:space="preserve"> </w:t>
      </w:r>
      <w:r w:rsidRPr="007025E0">
        <w:rPr>
          <w:rStyle w:val="Emphasis"/>
          <w:rFonts w:asciiTheme="majorHAnsi" w:hAnsiTheme="majorHAnsi" w:cstheme="majorHAnsi"/>
        </w:rPr>
        <w:t>Amazon,</w:t>
      </w:r>
      <w:r w:rsidRPr="007025E0">
        <w:rPr>
          <w:rFonts w:asciiTheme="majorHAnsi" w:hAnsiTheme="majorHAnsi" w:cstheme="majorHAnsi"/>
          <w:sz w:val="16"/>
        </w:rPr>
        <w:t xml:space="preserve"> </w:t>
      </w:r>
      <w:proofErr w:type="spellStart"/>
      <w:r w:rsidRPr="007025E0">
        <w:rPr>
          <w:rStyle w:val="Emphasis"/>
          <w:rFonts w:asciiTheme="majorHAnsi" w:hAnsiTheme="majorHAnsi" w:cstheme="majorHAnsi"/>
        </w:rPr>
        <w:t>Telesat</w:t>
      </w:r>
      <w:proofErr w:type="spellEnd"/>
      <w:r w:rsidRPr="007025E0">
        <w:rPr>
          <w:rStyle w:val="Emphasis"/>
          <w:rFonts w:asciiTheme="majorHAnsi" w:hAnsiTheme="majorHAnsi" w:cstheme="majorHAnsi"/>
        </w:rPr>
        <w:t>,</w:t>
      </w:r>
      <w:r w:rsidRPr="007025E0">
        <w:rPr>
          <w:rFonts w:asciiTheme="majorHAnsi" w:hAnsiTheme="majorHAnsi" w:cstheme="majorHAnsi"/>
          <w:sz w:val="16"/>
        </w:rPr>
        <w:t xml:space="preserve"> </w:t>
      </w:r>
      <w:r w:rsidRPr="007025E0">
        <w:rPr>
          <w:rStyle w:val="Emphasis"/>
          <w:rFonts w:asciiTheme="majorHAnsi" w:hAnsiTheme="majorHAnsi" w:cstheme="majorHAnsi"/>
        </w:rPr>
        <w:t>GW</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and </w:t>
      </w:r>
      <w:r w:rsidRPr="007025E0">
        <w:rPr>
          <w:rStyle w:val="Emphasis"/>
          <w:rFonts w:asciiTheme="majorHAnsi" w:hAnsiTheme="majorHAnsi" w:cstheme="majorHAnsi"/>
          <w:highlight w:val="green"/>
        </w:rPr>
        <w:t>other companies</w:t>
      </w:r>
      <w:r w:rsidRPr="007025E0">
        <w:rPr>
          <w:rStyle w:val="Emphasis"/>
          <w:rFonts w:asciiTheme="majorHAnsi" w:hAnsiTheme="majorHAnsi" w:cstheme="majorHAnsi"/>
        </w:rPr>
        <w:t>,</w:t>
      </w:r>
      <w:r w:rsidRPr="007025E0">
        <w:rPr>
          <w:rFonts w:asciiTheme="majorHAnsi" w:hAnsiTheme="majorHAnsi" w:cstheme="majorHAnsi"/>
          <w:sz w:val="16"/>
        </w:rPr>
        <w:t xml:space="preserve"> operating under different national regulatory regimes, </w:t>
      </w:r>
      <w:r w:rsidRPr="007025E0">
        <w:rPr>
          <w:rStyle w:val="StyleUnderline"/>
          <w:rFonts w:asciiTheme="majorHAnsi" w:hAnsiTheme="majorHAnsi" w:cstheme="majorHAnsi"/>
          <w:highlight w:val="green"/>
        </w:rPr>
        <w:t>are soon</w:t>
      </w:r>
      <w:r w:rsidRPr="007025E0">
        <w:rPr>
          <w:rFonts w:asciiTheme="majorHAnsi" w:hAnsiTheme="majorHAnsi" w:cstheme="majorHAnsi"/>
          <w:sz w:val="16"/>
        </w:rPr>
        <w:t xml:space="preserve"> likely </w:t>
      </w:r>
      <w:r w:rsidRPr="007025E0">
        <w:rPr>
          <w:rStyle w:val="StyleUnderline"/>
          <w:rFonts w:asciiTheme="majorHAnsi" w:hAnsiTheme="majorHAnsi" w:cstheme="majorHAnsi"/>
          <w:highlight w:val="green"/>
        </w:rPr>
        <w:t>to follow</w:t>
      </w:r>
      <w:r w:rsidRPr="007025E0">
        <w:rPr>
          <w:rFonts w:asciiTheme="majorHAnsi" w:hAnsiTheme="majorHAnsi" w:cstheme="majorHAnsi"/>
          <w:sz w:val="16"/>
        </w:rPr>
        <w:t>.</w:t>
      </w:r>
    </w:p>
    <w:p w14:paraId="2FD2A38D"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Enhanced collision risk</w:t>
      </w:r>
    </w:p>
    <w:p w14:paraId="3ED936A2"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highlight w:val="green"/>
        </w:rPr>
        <w:t>Mega-constellations are</w:t>
      </w:r>
      <w:r w:rsidRPr="007025E0">
        <w:rPr>
          <w:rStyle w:val="StyleUnderline"/>
          <w:rFonts w:asciiTheme="majorHAnsi" w:hAnsiTheme="majorHAnsi" w:cstheme="majorHAnsi"/>
        </w:rPr>
        <w:t xml:space="preserve"> composed of </w:t>
      </w:r>
      <w:r w:rsidRPr="007025E0">
        <w:rPr>
          <w:rStyle w:val="Emphasis"/>
          <w:rFonts w:asciiTheme="majorHAnsi" w:hAnsiTheme="majorHAnsi" w:cstheme="majorHAnsi"/>
          <w:highlight w:val="green"/>
        </w:rPr>
        <w:t>mass-produced</w:t>
      </w:r>
      <w:r w:rsidRPr="007025E0">
        <w:rPr>
          <w:rStyle w:val="Emphasis"/>
          <w:rFonts w:asciiTheme="majorHAnsi" w:hAnsiTheme="majorHAnsi" w:cstheme="majorHAnsi"/>
        </w:rPr>
        <w:t xml:space="preserve"> satellites</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 xml:space="preserve">with </w:t>
      </w:r>
      <w:r w:rsidRPr="007025E0">
        <w:rPr>
          <w:rStyle w:val="Emphasis"/>
          <w:rFonts w:asciiTheme="majorHAnsi" w:hAnsiTheme="majorHAnsi" w:cstheme="majorHAnsi"/>
          <w:highlight w:val="green"/>
        </w:rPr>
        <w:t>few backup systems</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green"/>
        </w:rPr>
        <w:t>This</w:t>
      </w:r>
      <w:r w:rsidRPr="007025E0">
        <w:rPr>
          <w:rFonts w:asciiTheme="majorHAnsi" w:hAnsiTheme="majorHAnsi" w:cstheme="majorHAnsi"/>
          <w:sz w:val="16"/>
        </w:rPr>
        <w:t xml:space="preserve"> consumer electronic model </w:t>
      </w:r>
      <w:r w:rsidRPr="007025E0">
        <w:rPr>
          <w:rStyle w:val="StyleUnderline"/>
          <w:rFonts w:asciiTheme="majorHAnsi" w:hAnsiTheme="majorHAnsi" w:cstheme="majorHAnsi"/>
          <w:highlight w:val="green"/>
        </w:rPr>
        <w:t>allows for</w:t>
      </w:r>
      <w:r w:rsidRPr="007025E0">
        <w:rPr>
          <w:rStyle w:val="StyleUnderline"/>
          <w:rFonts w:asciiTheme="majorHAnsi" w:hAnsiTheme="majorHAnsi" w:cstheme="majorHAnsi"/>
        </w:rPr>
        <w:t xml:space="preserve"> short upgrade cycles and rapid expansions of capabilities, but also </w:t>
      </w:r>
      <w:r w:rsidRPr="007025E0">
        <w:rPr>
          <w:rStyle w:val="Emphasis"/>
          <w:rFonts w:asciiTheme="majorHAnsi" w:hAnsiTheme="majorHAnsi" w:cstheme="majorHAnsi"/>
          <w:highlight w:val="green"/>
        </w:rPr>
        <w:t>considerable discarded equipment</w:t>
      </w:r>
      <w:r w:rsidRPr="007025E0">
        <w:rPr>
          <w:rFonts w:asciiTheme="majorHAnsi" w:hAnsiTheme="majorHAnsi" w:cstheme="majorHAnsi"/>
          <w:sz w:val="16"/>
        </w:rPr>
        <w:t xml:space="preserve">. SpaceX will actively de-orbit its satellites at the end of their 5–6-year operational lives. However, this process takes 6 months, so roughly </w:t>
      </w:r>
      <w:r w:rsidRPr="007025E0">
        <w:rPr>
          <w:rStyle w:val="StyleUnderline"/>
          <w:rFonts w:asciiTheme="majorHAnsi" w:hAnsiTheme="majorHAnsi" w:cstheme="majorHAnsi"/>
        </w:rPr>
        <w:t>10% will be de-orbiting at any time</w:t>
      </w:r>
      <w:r w:rsidRPr="007025E0">
        <w:rPr>
          <w:rFonts w:asciiTheme="majorHAnsi" w:hAnsiTheme="majorHAnsi" w:cstheme="majorHAnsi"/>
          <w:sz w:val="16"/>
        </w:rPr>
        <w:t xml:space="preserve">. </w:t>
      </w:r>
      <w:r w:rsidRPr="007025E0">
        <w:rPr>
          <w:rStyle w:val="StyleUnderline"/>
          <w:rFonts w:asciiTheme="majorHAnsi" w:hAnsiTheme="majorHAnsi" w:cstheme="majorHAnsi"/>
        </w:rPr>
        <w:t>If other companies do likewise, thousands</w:t>
      </w:r>
      <w:r w:rsidRPr="007025E0">
        <w:rPr>
          <w:rFonts w:asciiTheme="majorHAnsi" w:hAnsiTheme="majorHAnsi" w:cstheme="majorHAnsi"/>
          <w:sz w:val="16"/>
        </w:rPr>
        <w:t xml:space="preserve"> of </w:t>
      </w:r>
      <w:r w:rsidRPr="007025E0">
        <w:rPr>
          <w:rStyle w:val="Emphasis"/>
          <w:rFonts w:asciiTheme="majorHAnsi" w:hAnsiTheme="majorHAnsi" w:cstheme="majorHAnsi"/>
        </w:rPr>
        <w:t>de-orbiting satellites</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will be slowly passing through the same congested space, </w:t>
      </w:r>
      <w:r w:rsidRPr="007025E0">
        <w:rPr>
          <w:rStyle w:val="StyleUnderline"/>
          <w:rFonts w:asciiTheme="majorHAnsi" w:hAnsiTheme="majorHAnsi" w:cstheme="majorHAnsi"/>
          <w:highlight w:val="green"/>
        </w:rPr>
        <w:t>posing collision risks</w:t>
      </w:r>
      <w:r w:rsidRPr="007025E0">
        <w:rPr>
          <w:rFonts w:asciiTheme="majorHAnsi" w:hAnsiTheme="majorHAnsi" w:cstheme="majorHAnsi"/>
          <w:sz w:val="16"/>
        </w:rPr>
        <w:t xml:space="preserve">. </w:t>
      </w:r>
      <w:r w:rsidRPr="007025E0">
        <w:rPr>
          <w:rStyle w:val="StyleUnderline"/>
          <w:rFonts w:asciiTheme="majorHAnsi" w:hAnsiTheme="majorHAnsi" w:cstheme="majorHAnsi"/>
        </w:rPr>
        <w:t>Failures will increase these numbers, although the long-term failure rate is difficult to project</w:t>
      </w:r>
      <w:r w:rsidRPr="007025E0">
        <w:rPr>
          <w:rFonts w:asciiTheme="majorHAnsi" w:hAnsiTheme="majorHAnsi" w:cstheme="majorHAnsi"/>
          <w:sz w:val="16"/>
        </w:rPr>
        <w:t xml:space="preserve">. Figure 3 is similar to the righthand portion of Fig. 2 but includes the </w:t>
      </w:r>
      <w:proofErr w:type="spellStart"/>
      <w:r w:rsidRPr="007025E0">
        <w:rPr>
          <w:rFonts w:asciiTheme="majorHAnsi" w:hAnsiTheme="majorHAnsi" w:cstheme="majorHAnsi"/>
          <w:sz w:val="16"/>
        </w:rPr>
        <w:t>Starlink</w:t>
      </w:r>
      <w:proofErr w:type="spellEnd"/>
      <w:r w:rsidRPr="007025E0">
        <w:rPr>
          <w:rFonts w:asciiTheme="majorHAnsi" w:hAnsiTheme="majorHAnsi" w:cstheme="majorHAnsi"/>
          <w:sz w:val="16"/>
        </w:rPr>
        <w:t xml:space="preserve"> and </w:t>
      </w:r>
      <w:proofErr w:type="spellStart"/>
      <w:r w:rsidRPr="007025E0">
        <w:rPr>
          <w:rFonts w:asciiTheme="majorHAnsi" w:hAnsiTheme="majorHAnsi" w:cstheme="majorHAnsi"/>
          <w:sz w:val="16"/>
        </w:rPr>
        <w:t>OneWeb</w:t>
      </w:r>
      <w:proofErr w:type="spellEnd"/>
      <w:r w:rsidRPr="007025E0">
        <w:rPr>
          <w:rFonts w:asciiTheme="majorHAnsi" w:hAnsiTheme="majorHAnsi" w:cstheme="majorHAnsi"/>
          <w:sz w:val="16"/>
        </w:rPr>
        <w:t xml:space="preserve"> mega-constellations as filed (and amended) with the FCC (see “Methods”). The large density spikes show that some shells will have satellite number densities in excess of n=10−6 km−3.</w:t>
      </w:r>
    </w:p>
    <w:p w14:paraId="2E11B999"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3</w:t>
      </w:r>
    </w:p>
    <w:p w14:paraId="7909E6C3"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[Figure 3 omitted]</w:t>
      </w:r>
    </w:p>
    <w:p w14:paraId="0BE6D249"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 xml:space="preserve">Satellite density distribution in LEO with the </w:t>
      </w:r>
      <w:proofErr w:type="spellStart"/>
      <w:r w:rsidRPr="007025E0">
        <w:rPr>
          <w:rFonts w:asciiTheme="majorHAnsi" w:hAnsiTheme="majorHAnsi" w:cstheme="majorHAnsi"/>
          <w:sz w:val="8"/>
          <w:szCs w:val="8"/>
        </w:rPr>
        <w:t>Starlink</w:t>
      </w:r>
      <w:proofErr w:type="spellEnd"/>
      <w:r w:rsidRPr="007025E0">
        <w:rPr>
          <w:rFonts w:asciiTheme="majorHAnsi" w:hAnsiTheme="majorHAnsi" w:cstheme="majorHAnsi"/>
          <w:sz w:val="8"/>
          <w:szCs w:val="8"/>
        </w:rPr>
        <w:t xml:space="preserve"> and </w:t>
      </w:r>
      <w:proofErr w:type="spellStart"/>
      <w:r w:rsidRPr="007025E0">
        <w:rPr>
          <w:rFonts w:asciiTheme="majorHAnsi" w:hAnsiTheme="majorHAnsi" w:cstheme="majorHAnsi"/>
          <w:sz w:val="8"/>
          <w:szCs w:val="8"/>
        </w:rPr>
        <w:t>OneWeb</w:t>
      </w:r>
      <w:proofErr w:type="spellEnd"/>
      <w:r w:rsidRPr="007025E0">
        <w:rPr>
          <w:rFonts w:asciiTheme="majorHAnsi" w:hAnsiTheme="majorHAnsi" w:cstheme="maj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025E0">
        <w:rPr>
          <w:rFonts w:asciiTheme="majorHAnsi" w:hAnsiTheme="majorHAnsi" w:cstheme="majorHAnsi"/>
          <w:sz w:val="8"/>
          <w:szCs w:val="8"/>
        </w:rPr>
        <w:t>manoeuvres</w:t>
      </w:r>
      <w:proofErr w:type="spellEnd"/>
      <w:r w:rsidRPr="007025E0">
        <w:rPr>
          <w:rFonts w:asciiTheme="majorHAnsi" w:hAnsiTheme="majorHAnsi" w:cstheme="majorHAnsi"/>
          <w:sz w:val="8"/>
          <w:szCs w:val="8"/>
        </w:rPr>
        <w:t xml:space="preserve"> are impossible for other reasons.</w:t>
      </w:r>
    </w:p>
    <w:p w14:paraId="311DEF58" w14:textId="77777777" w:rsidR="007809EC" w:rsidRPr="007025E0" w:rsidRDefault="007809EC" w:rsidP="007809EC">
      <w:pPr>
        <w:rPr>
          <w:rFonts w:asciiTheme="majorHAnsi" w:hAnsiTheme="majorHAnsi" w:cstheme="majorHAnsi"/>
          <w:sz w:val="8"/>
          <w:szCs w:val="8"/>
        </w:rPr>
      </w:pPr>
      <w:r w:rsidRPr="007025E0">
        <w:rPr>
          <w:rFonts w:asciiTheme="majorHAnsi" w:hAnsiTheme="majorHAnsi" w:cstheme="majorHAnsi"/>
          <w:sz w:val="8"/>
          <w:szCs w:val="8"/>
        </w:rPr>
        <w:t>Full size image</w:t>
      </w:r>
    </w:p>
    <w:p w14:paraId="6473DEFB"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Deorbiting satellites will be tracked and operational satellites can </w:t>
      </w:r>
      <w:proofErr w:type="spellStart"/>
      <w:r w:rsidRPr="007025E0">
        <w:rPr>
          <w:rFonts w:asciiTheme="majorHAnsi" w:hAnsiTheme="majorHAnsi" w:cstheme="majorHAnsi"/>
          <w:sz w:val="16"/>
        </w:rPr>
        <w:t>manoeuvre</w:t>
      </w:r>
      <w:proofErr w:type="spellEnd"/>
      <w:r w:rsidRPr="007025E0">
        <w:rPr>
          <w:rFonts w:asciiTheme="majorHAnsi" w:hAnsiTheme="majorHAnsi" w:cstheme="majorHAnsi"/>
          <w:sz w:val="16"/>
        </w:rPr>
        <w:t xml:space="preserve"> to avoid close conjunctions. However, this depends on ongoing </w:t>
      </w:r>
      <w:r w:rsidRPr="007025E0">
        <w:rPr>
          <w:rStyle w:val="StyleUnderline"/>
          <w:rFonts w:asciiTheme="majorHAnsi" w:hAnsiTheme="majorHAnsi" w:cstheme="majorHAnsi"/>
        </w:rPr>
        <w:t>communication and cooperation between operators</w:t>
      </w:r>
      <w:r w:rsidRPr="007025E0">
        <w:rPr>
          <w:rFonts w:asciiTheme="majorHAnsi" w:hAnsiTheme="majorHAnsi" w:cstheme="majorHAnsi"/>
          <w:sz w:val="16"/>
        </w:rPr>
        <w:t xml:space="preserve">, which at present </w:t>
      </w:r>
      <w:r w:rsidRPr="007025E0">
        <w:rPr>
          <w:rStyle w:val="StyleUnderline"/>
          <w:rFonts w:asciiTheme="majorHAnsi" w:hAnsiTheme="majorHAnsi" w:cstheme="majorHAnsi"/>
        </w:rPr>
        <w:t>is ad hoc and voluntary</w:t>
      </w:r>
      <w:r w:rsidRPr="007025E0">
        <w:rPr>
          <w:rFonts w:asciiTheme="majorHAnsi" w:hAnsiTheme="majorHAnsi" w:cstheme="majorHAnsi"/>
          <w:sz w:val="16"/>
        </w:rPr>
        <w:t xml:space="preserve">. A recent letter12 to the FCC from SpaceX suggests that some </w:t>
      </w:r>
      <w:r w:rsidRPr="007025E0">
        <w:rPr>
          <w:rStyle w:val="Emphasis"/>
          <w:rFonts w:asciiTheme="majorHAnsi" w:hAnsiTheme="majorHAnsi" w:cstheme="majorHAnsi"/>
        </w:rPr>
        <w:t>companies might be less-than-fully transparent</w:t>
      </w:r>
      <w:r w:rsidRPr="007025E0">
        <w:rPr>
          <w:rStyle w:val="StyleUnderline"/>
          <w:rFonts w:asciiTheme="majorHAnsi" w:hAnsiTheme="majorHAnsi" w:cstheme="majorHAnsi"/>
        </w:rPr>
        <w:t xml:space="preserve"> about events</w:t>
      </w:r>
      <w:r w:rsidRPr="007025E0">
        <w:rPr>
          <w:rFonts w:asciiTheme="majorHAnsi" w:hAnsiTheme="majorHAnsi" w:cstheme="majorHAnsi"/>
          <w:sz w:val="16"/>
        </w:rPr>
        <w:t xml:space="preserve">13 </w:t>
      </w:r>
      <w:r w:rsidRPr="007025E0">
        <w:rPr>
          <w:rStyle w:val="StyleUnderline"/>
          <w:rFonts w:asciiTheme="majorHAnsi" w:hAnsiTheme="majorHAnsi" w:cstheme="majorHAnsi"/>
        </w:rPr>
        <w:t>in LEO</w:t>
      </w:r>
      <w:r w:rsidRPr="007025E0">
        <w:rPr>
          <w:rFonts w:asciiTheme="majorHAnsi" w:hAnsiTheme="majorHAnsi" w:cstheme="majorHAnsi"/>
          <w:sz w:val="16"/>
        </w:rPr>
        <w:t>.</w:t>
      </w:r>
    </w:p>
    <w:p w14:paraId="4C3E1F1F"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Despite the congestion and traffic management challenges, FCC filings by </w:t>
      </w:r>
      <w:r w:rsidRPr="007025E0">
        <w:rPr>
          <w:rStyle w:val="Emphasis"/>
          <w:rFonts w:asciiTheme="majorHAnsi" w:hAnsiTheme="majorHAnsi" w:cstheme="majorHAnsi"/>
        </w:rPr>
        <w:t>SpaceX</w:t>
      </w:r>
      <w:r w:rsidRPr="007025E0">
        <w:rPr>
          <w:rFonts w:asciiTheme="majorHAnsi" w:hAnsiTheme="majorHAnsi" w:cstheme="majorHAnsi"/>
          <w:sz w:val="16"/>
        </w:rPr>
        <w:t xml:space="preserve"> suggest that collision avoidance </w:t>
      </w:r>
      <w:proofErr w:type="spellStart"/>
      <w:r w:rsidRPr="007025E0">
        <w:rPr>
          <w:rFonts w:asciiTheme="majorHAnsi" w:hAnsiTheme="majorHAnsi" w:cstheme="majorHAnsi"/>
          <w:sz w:val="16"/>
        </w:rPr>
        <w:t>manoeuvres</w:t>
      </w:r>
      <w:proofErr w:type="spellEnd"/>
      <w:r w:rsidRPr="007025E0">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7025E0">
        <w:rPr>
          <w:rStyle w:val="Emphasis"/>
          <w:rFonts w:asciiTheme="majorHAnsi" w:hAnsiTheme="majorHAnsi" w:cstheme="majorHAnsi"/>
        </w:rPr>
        <w:t>filings do not account for untracked debris</w:t>
      </w:r>
      <w:r w:rsidRPr="007025E0">
        <w:rPr>
          <w:rFonts w:asciiTheme="majorHAnsi" w:hAnsiTheme="majorHAnsi" w:cstheme="majorHAnsi"/>
          <w:sz w:val="16"/>
        </w:rPr>
        <w:t xml:space="preserve">6, including untracked debris decaying through the shells used by </w:t>
      </w:r>
      <w:proofErr w:type="spellStart"/>
      <w:r w:rsidRPr="007025E0">
        <w:rPr>
          <w:rFonts w:asciiTheme="majorHAnsi" w:hAnsiTheme="majorHAnsi" w:cstheme="majorHAnsi"/>
          <w:sz w:val="16"/>
        </w:rPr>
        <w:t>Starlink</w:t>
      </w:r>
      <w:proofErr w:type="spellEnd"/>
      <w:r w:rsidRPr="007025E0">
        <w:rPr>
          <w:rFonts w:asciiTheme="majorHAnsi" w:hAnsiTheme="majorHAnsi" w:cstheme="majorHAnsi"/>
          <w:sz w:val="16"/>
        </w:rPr>
        <w:t xml:space="preserve">. Using simple estimates (see “Methods”), the </w:t>
      </w:r>
      <w:r w:rsidRPr="007025E0">
        <w:rPr>
          <w:rStyle w:val="StyleUnderline"/>
          <w:rFonts w:asciiTheme="majorHAnsi" w:hAnsiTheme="majorHAnsi" w:cstheme="majorHAnsi"/>
        </w:rPr>
        <w:t xml:space="preserve">probability that a single piece of untracked debris will hit any satellite in the </w:t>
      </w:r>
      <w:proofErr w:type="spellStart"/>
      <w:r w:rsidRPr="007025E0">
        <w:rPr>
          <w:rStyle w:val="StyleUnderline"/>
          <w:rFonts w:asciiTheme="majorHAnsi" w:hAnsiTheme="majorHAnsi" w:cstheme="majorHAnsi"/>
        </w:rPr>
        <w:t>Starlink</w:t>
      </w:r>
      <w:proofErr w:type="spellEnd"/>
      <w:r w:rsidRPr="007025E0">
        <w:rPr>
          <w:rStyle w:val="StyleUnderline"/>
          <w:rFonts w:asciiTheme="majorHAnsi" w:hAnsiTheme="majorHAnsi" w:cstheme="majorHAnsi"/>
        </w:rPr>
        <w:t xml:space="preserve"> 550 km shell is about 0.003 after one year</w:t>
      </w:r>
      <w:r w:rsidRPr="007025E0">
        <w:rPr>
          <w:rFonts w:asciiTheme="majorHAnsi" w:hAnsiTheme="majorHAnsi" w:cstheme="majorHAnsi"/>
          <w:sz w:val="16"/>
        </w:rPr>
        <w:t xml:space="preserve">. Thus, </w:t>
      </w:r>
      <w:r w:rsidRPr="007025E0">
        <w:rPr>
          <w:rStyle w:val="StyleUnderline"/>
          <w:rFonts w:asciiTheme="majorHAnsi" w:hAnsiTheme="majorHAnsi" w:cstheme="majorHAnsi"/>
        </w:rPr>
        <w:t xml:space="preserve">if at any time there are 230 pieces of </w:t>
      </w:r>
      <w:r w:rsidRPr="007025E0">
        <w:rPr>
          <w:rStyle w:val="Emphasis"/>
          <w:rFonts w:asciiTheme="majorHAnsi" w:hAnsiTheme="majorHAnsi" w:cstheme="majorHAnsi"/>
        </w:rPr>
        <w:t>untracked debris</w:t>
      </w:r>
      <w:r w:rsidRPr="007025E0">
        <w:rPr>
          <w:rStyle w:val="StyleUnderline"/>
          <w:rFonts w:asciiTheme="majorHAnsi" w:hAnsiTheme="majorHAnsi" w:cstheme="majorHAnsi"/>
        </w:rPr>
        <w:t xml:space="preserve"> decaying through the 550 km orbital shell, there is a </w:t>
      </w:r>
      <w:r w:rsidRPr="007025E0">
        <w:rPr>
          <w:rStyle w:val="Emphasis"/>
          <w:rFonts w:asciiTheme="majorHAnsi" w:hAnsiTheme="majorHAnsi" w:cstheme="majorHAnsi"/>
        </w:rPr>
        <w:t>50% chance</w:t>
      </w:r>
      <w:r w:rsidRPr="007025E0">
        <w:rPr>
          <w:rStyle w:val="StyleUnderline"/>
          <w:rFonts w:asciiTheme="majorHAnsi" w:hAnsiTheme="majorHAnsi" w:cstheme="majorHAnsi"/>
        </w:rPr>
        <w:t xml:space="preserve"> that there will be one or more collisions between satellites in the shell and the debris</w:t>
      </w:r>
      <w:r w:rsidRPr="007025E0">
        <w:rPr>
          <w:rFonts w:asciiTheme="majorHAnsi" w:hAnsiTheme="majorHAnsi" w:cstheme="majorHAnsi"/>
          <w:sz w:val="16"/>
        </w:rPr>
        <w:t xml:space="preserve">. As discussed further in “Methods”, </w:t>
      </w:r>
      <w:r w:rsidRPr="007025E0">
        <w:rPr>
          <w:rStyle w:val="StyleUnderline"/>
          <w:rFonts w:asciiTheme="majorHAnsi" w:hAnsiTheme="majorHAnsi" w:cstheme="majorHAnsi"/>
        </w:rPr>
        <w:t>such a situation is plausible</w:t>
      </w:r>
      <w:r w:rsidRPr="007025E0">
        <w:rPr>
          <w:rFonts w:asciiTheme="majorHAnsi" w:hAnsiTheme="majorHAnsi" w:cstheme="majorHAnsi"/>
          <w:sz w:val="16"/>
        </w:rPr>
        <w:t xml:space="preserve">. </w:t>
      </w:r>
      <w:r w:rsidRPr="007025E0">
        <w:rPr>
          <w:rStyle w:val="StyleUnderline"/>
          <w:rFonts w:asciiTheme="majorHAnsi" w:hAnsiTheme="majorHAnsi" w:cstheme="majorHAnsi"/>
        </w:rPr>
        <w:t>Depending on</w:t>
      </w:r>
      <w:r w:rsidRPr="007025E0">
        <w:rPr>
          <w:rFonts w:asciiTheme="majorHAnsi" w:hAnsiTheme="majorHAnsi" w:cstheme="majorHAnsi"/>
          <w:sz w:val="16"/>
        </w:rPr>
        <w:t xml:space="preserve"> the </w:t>
      </w:r>
      <w:r w:rsidRPr="007025E0">
        <w:rPr>
          <w:rStyle w:val="StyleUnderline"/>
          <w:rFonts w:asciiTheme="majorHAnsi" w:hAnsiTheme="majorHAnsi" w:cstheme="majorHAnsi"/>
        </w:rPr>
        <w:t>balance between the de-orbit and the collision rates</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if </w:t>
      </w:r>
      <w:r w:rsidRPr="007025E0">
        <w:rPr>
          <w:rStyle w:val="Emphasis"/>
          <w:rFonts w:asciiTheme="majorHAnsi" w:hAnsiTheme="majorHAnsi" w:cstheme="majorHAnsi"/>
        </w:rPr>
        <w:t>subsequent fragmentation</w:t>
      </w:r>
      <w:r w:rsidRPr="007025E0">
        <w:rPr>
          <w:rStyle w:val="StyleUnderline"/>
          <w:rFonts w:asciiTheme="majorHAnsi" w:hAnsiTheme="majorHAnsi" w:cstheme="majorHAnsi"/>
        </w:rPr>
        <w:t xml:space="preserve"> events lead to </w:t>
      </w:r>
      <w:r w:rsidRPr="007025E0">
        <w:rPr>
          <w:rStyle w:val="Emphasis"/>
          <w:rFonts w:asciiTheme="majorHAnsi" w:hAnsiTheme="majorHAnsi" w:cstheme="majorHAnsi"/>
        </w:rPr>
        <w:t>similar amounts of debris within that orbital shell</w:t>
      </w:r>
      <w:r w:rsidRPr="007025E0">
        <w:rPr>
          <w:rFonts w:asciiTheme="majorHAnsi" w:hAnsiTheme="majorHAnsi" w:cstheme="majorHAnsi"/>
          <w:sz w:val="16"/>
        </w:rPr>
        <w:t xml:space="preserve">, </w:t>
      </w:r>
      <w:r w:rsidRPr="007025E0">
        <w:rPr>
          <w:rStyle w:val="Emphasis"/>
          <w:rFonts w:asciiTheme="majorHAnsi" w:hAnsiTheme="majorHAnsi" w:cstheme="majorHAnsi"/>
        </w:rPr>
        <w:t xml:space="preserve">a </w:t>
      </w:r>
      <w:r w:rsidRPr="007025E0">
        <w:rPr>
          <w:rStyle w:val="Emphasis"/>
          <w:rFonts w:asciiTheme="majorHAnsi" w:hAnsiTheme="majorHAnsi" w:cstheme="majorHAnsi"/>
          <w:highlight w:val="green"/>
        </w:rPr>
        <w:t>runaway cascade</w:t>
      </w:r>
      <w:r w:rsidRPr="007025E0">
        <w:rPr>
          <w:rStyle w:val="Emphasis"/>
          <w:rFonts w:asciiTheme="majorHAnsi" w:hAnsiTheme="majorHAnsi" w:cstheme="majorHAnsi"/>
        </w:rPr>
        <w:t xml:space="preserve"> of collisions </w:t>
      </w:r>
      <w:r w:rsidRPr="007025E0">
        <w:rPr>
          <w:rStyle w:val="Emphasis"/>
          <w:rFonts w:asciiTheme="majorHAnsi" w:hAnsiTheme="majorHAnsi" w:cstheme="majorHAnsi"/>
          <w:highlight w:val="green"/>
        </w:rPr>
        <w:t>could occur</w:t>
      </w:r>
      <w:r w:rsidRPr="007025E0">
        <w:rPr>
          <w:rFonts w:asciiTheme="majorHAnsi" w:hAnsiTheme="majorHAnsi" w:cstheme="majorHAnsi"/>
          <w:sz w:val="16"/>
        </w:rPr>
        <w:t>.</w:t>
      </w:r>
    </w:p>
    <w:p w14:paraId="063CBD3C"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rPr>
        <w:lastRenderedPageBreak/>
        <w:t>Fragmentation events are not confined to</w:t>
      </w:r>
      <w:r w:rsidRPr="007025E0">
        <w:rPr>
          <w:rFonts w:asciiTheme="majorHAnsi" w:hAnsiTheme="majorHAnsi" w:cstheme="majorHAnsi"/>
          <w:sz w:val="16"/>
        </w:rPr>
        <w:t xml:space="preserve"> their </w:t>
      </w:r>
      <w:r w:rsidRPr="007025E0">
        <w:rPr>
          <w:rStyle w:val="StyleUnderline"/>
          <w:rFonts w:asciiTheme="majorHAnsi" w:hAnsiTheme="majorHAnsi" w:cstheme="majorHAnsi"/>
        </w:rPr>
        <w:t>local orbits</w:t>
      </w:r>
      <w:r w:rsidRPr="007025E0">
        <w:rPr>
          <w:rFonts w:asciiTheme="majorHAnsi" w:hAnsiTheme="majorHAnsi" w:cstheme="majorHAnsi"/>
          <w:sz w:val="16"/>
        </w:rPr>
        <w:t xml:space="preserve">, either. The </w:t>
      </w:r>
      <w:r w:rsidRPr="007025E0">
        <w:rPr>
          <w:rStyle w:val="StyleUnderline"/>
          <w:rFonts w:asciiTheme="majorHAnsi" w:hAnsiTheme="majorHAnsi" w:cstheme="majorHAnsi"/>
        </w:rPr>
        <w:t>India</w:t>
      </w:r>
      <w:r w:rsidRPr="007025E0">
        <w:rPr>
          <w:rFonts w:asciiTheme="majorHAnsi" w:hAnsiTheme="majorHAnsi" w:cstheme="majorHAnsi"/>
          <w:sz w:val="16"/>
        </w:rPr>
        <w:t xml:space="preserve"> 2019 </w:t>
      </w:r>
      <w:r w:rsidRPr="007025E0">
        <w:rPr>
          <w:rStyle w:val="StyleUnderline"/>
          <w:rFonts w:asciiTheme="majorHAnsi" w:hAnsiTheme="majorHAnsi" w:cstheme="majorHAnsi"/>
        </w:rPr>
        <w:t>ASAT test</w:t>
      </w:r>
      <w:r w:rsidRPr="007025E0">
        <w:rPr>
          <w:rFonts w:asciiTheme="majorHAnsi" w:hAnsiTheme="majorHAnsi" w:cstheme="majorHAnsi"/>
          <w:sz w:val="16"/>
        </w:rPr>
        <w:t xml:space="preserve"> was conducted at an altitude below 300 km in an effort to minimize long-lived debris. Nevertheless, </w:t>
      </w:r>
      <w:r w:rsidRPr="007025E0">
        <w:rPr>
          <w:rStyle w:val="StyleUnderline"/>
          <w:rFonts w:asciiTheme="majorHAnsi" w:hAnsiTheme="majorHAnsi" w:cstheme="majorHAnsi"/>
        </w:rPr>
        <w:t>debris was placed on orbits with apogees in excess of 1000 km</w:t>
      </w:r>
      <w:r w:rsidRPr="007025E0">
        <w:rPr>
          <w:rFonts w:asciiTheme="majorHAnsi" w:hAnsiTheme="majorHAnsi" w:cstheme="majorHAnsi"/>
          <w:sz w:val="16"/>
        </w:rPr>
        <w:t xml:space="preserve">. As of 30 March 2021, </w:t>
      </w:r>
      <w:r w:rsidRPr="007025E0">
        <w:rPr>
          <w:rStyle w:val="StyleUnderline"/>
          <w:rFonts w:asciiTheme="majorHAnsi" w:hAnsiTheme="majorHAnsi" w:cstheme="majorHAnsi"/>
        </w:rPr>
        <w:t>three tracked debris</w:t>
      </w:r>
      <w:r w:rsidRPr="007025E0">
        <w:rPr>
          <w:rFonts w:asciiTheme="majorHAnsi" w:hAnsiTheme="majorHAnsi" w:cstheme="majorHAnsi"/>
          <w:sz w:val="16"/>
        </w:rPr>
        <w:t xml:space="preserve"> pieces </w:t>
      </w:r>
      <w:r w:rsidRPr="007025E0">
        <w:rPr>
          <w:rStyle w:val="StyleUnderline"/>
          <w:rFonts w:asciiTheme="majorHAnsi" w:hAnsiTheme="majorHAnsi" w:cstheme="majorHAnsi"/>
        </w:rPr>
        <w:t>remain</w:t>
      </w:r>
      <w:r w:rsidRPr="007025E0">
        <w:rPr>
          <w:rFonts w:asciiTheme="majorHAnsi" w:hAnsiTheme="majorHAnsi" w:cstheme="majorHAnsi"/>
          <w:sz w:val="16"/>
        </w:rPr>
        <w:t xml:space="preserve"> in orbit14. Such </w:t>
      </w:r>
      <w:r w:rsidRPr="007025E0">
        <w:rPr>
          <w:rStyle w:val="StyleUnderline"/>
          <w:rFonts w:asciiTheme="majorHAnsi" w:hAnsiTheme="majorHAnsi" w:cstheme="majorHAnsi"/>
        </w:rPr>
        <w:t>long-lived debris has high eccentricities, and</w:t>
      </w:r>
      <w:r w:rsidRPr="007025E0">
        <w:rPr>
          <w:rFonts w:asciiTheme="majorHAnsi" w:hAnsiTheme="majorHAnsi" w:cstheme="majorHAnsi"/>
          <w:sz w:val="16"/>
        </w:rPr>
        <w:t xml:space="preserve"> thus </w:t>
      </w:r>
      <w:r w:rsidRPr="007025E0">
        <w:rPr>
          <w:rStyle w:val="StyleUnderline"/>
          <w:rFonts w:asciiTheme="majorHAnsi" w:hAnsiTheme="majorHAnsi" w:cstheme="majorHAnsi"/>
        </w:rPr>
        <w:t>can cross multiple orbital shells twice per orbit</w:t>
      </w:r>
      <w:r w:rsidRPr="007025E0">
        <w:rPr>
          <w:rFonts w:asciiTheme="majorHAnsi" w:hAnsiTheme="majorHAnsi" w:cstheme="majorHAnsi"/>
          <w:sz w:val="16"/>
        </w:rPr>
        <w:t xml:space="preserve">. </w:t>
      </w:r>
      <w:r w:rsidRPr="007025E0">
        <w:rPr>
          <w:rStyle w:val="Emphasis"/>
          <w:rFonts w:asciiTheme="majorHAnsi" w:hAnsiTheme="majorHAnsi" w:cstheme="majorHAnsi"/>
        </w:rPr>
        <w:t xml:space="preserve">A </w:t>
      </w:r>
      <w:r w:rsidRPr="007025E0">
        <w:rPr>
          <w:rStyle w:val="Emphasis"/>
          <w:rFonts w:asciiTheme="majorHAnsi" w:hAnsiTheme="majorHAnsi" w:cstheme="majorHAnsi"/>
          <w:highlight w:val="green"/>
        </w:rPr>
        <w:t>major fragmentation</w:t>
      </w:r>
      <w:r w:rsidRPr="007025E0">
        <w:rPr>
          <w:rStyle w:val="Emphasis"/>
          <w:rFonts w:asciiTheme="majorHAnsi" w:hAnsiTheme="majorHAnsi" w:cstheme="majorHAnsi"/>
        </w:rPr>
        <w:t xml:space="preserve"> event from a single satellite </w:t>
      </w:r>
      <w:r w:rsidRPr="007025E0">
        <w:rPr>
          <w:rStyle w:val="Emphasis"/>
          <w:rFonts w:asciiTheme="majorHAnsi" w:hAnsiTheme="majorHAnsi" w:cstheme="majorHAnsi"/>
          <w:highlight w:val="green"/>
        </w:rPr>
        <w:t>could affect all operators in LEO</w:t>
      </w:r>
      <w:r w:rsidRPr="007025E0">
        <w:rPr>
          <w:rFonts w:asciiTheme="majorHAnsi" w:hAnsiTheme="majorHAnsi" w:cstheme="majorHAnsi"/>
          <w:sz w:val="16"/>
        </w:rPr>
        <w:t>.</w:t>
      </w:r>
    </w:p>
    <w:p w14:paraId="63345986"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025E0">
        <w:rPr>
          <w:rFonts w:asciiTheme="majorHAnsi" w:hAnsiTheme="majorHAnsi" w:cstheme="majorHAnsi"/>
          <w:sz w:val="16"/>
          <w:szCs w:val="16"/>
        </w:rPr>
        <w:t>Starlink</w:t>
      </w:r>
      <w:proofErr w:type="spellEnd"/>
      <w:r w:rsidRPr="007025E0">
        <w:rPr>
          <w:rFonts w:asciiTheme="majorHAnsi" w:hAnsiTheme="majorHAnsi" w:cstheme="majorHAnsi"/>
          <w:sz w:val="16"/>
          <w:szCs w:val="16"/>
        </w:rPr>
        <w:t xml:space="preserve"> constellation of 12,000 satellites (</w:t>
      </w:r>
      <w:proofErr w:type="gramStart"/>
      <w:r w:rsidRPr="007025E0">
        <w:rPr>
          <w:rFonts w:asciiTheme="majorHAnsi" w:hAnsiTheme="majorHAnsi" w:cstheme="majorHAnsi"/>
          <w:sz w:val="16"/>
          <w:szCs w:val="16"/>
        </w:rPr>
        <w:t>i.e.</w:t>
      </w:r>
      <w:proofErr w:type="gramEnd"/>
      <w:r w:rsidRPr="007025E0">
        <w:rPr>
          <w:rFonts w:asciiTheme="majorHAnsi" w:hAnsiTheme="majorHAnsi" w:cstheme="majorHAns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6A5B4264"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A0EF8EE" w14:textId="77777777" w:rsidR="007809EC" w:rsidRPr="007025E0" w:rsidRDefault="007809EC" w:rsidP="007809EC">
      <w:pPr>
        <w:rPr>
          <w:rFonts w:asciiTheme="majorHAnsi" w:hAnsiTheme="majorHAnsi" w:cstheme="majorHAnsi"/>
        </w:rPr>
      </w:pPr>
    </w:p>
    <w:p w14:paraId="3B708CF1"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Compounding Space Debris and Mega-Constellations wreck </w:t>
      </w:r>
      <w:r w:rsidRPr="007025E0">
        <w:rPr>
          <w:rFonts w:asciiTheme="majorHAnsi" w:hAnsiTheme="majorHAnsi" w:cstheme="majorHAnsi"/>
          <w:u w:val="single"/>
        </w:rPr>
        <w:t>astrological practices</w:t>
      </w:r>
      <w:r w:rsidRPr="007025E0">
        <w:rPr>
          <w:rFonts w:asciiTheme="majorHAnsi" w:hAnsiTheme="majorHAnsi" w:cstheme="majorHAnsi"/>
        </w:rPr>
        <w:t xml:space="preserve">. </w:t>
      </w:r>
      <w:proofErr w:type="spellStart"/>
      <w:r w:rsidRPr="007025E0">
        <w:rPr>
          <w:rFonts w:asciiTheme="majorHAnsi" w:hAnsiTheme="majorHAnsi" w:cstheme="majorHAnsi"/>
        </w:rPr>
        <w:t>Edut</w:t>
      </w:r>
      <w:proofErr w:type="spellEnd"/>
      <w:r w:rsidRPr="007025E0">
        <w:rPr>
          <w:rFonts w:asciiTheme="majorHAnsi" w:hAnsiTheme="majorHAnsi" w:cstheme="majorHAnsi"/>
        </w:rPr>
        <w:t xml:space="preserve"> &amp; </w:t>
      </w:r>
      <w:proofErr w:type="spellStart"/>
      <w:r w:rsidRPr="007025E0">
        <w:rPr>
          <w:rFonts w:asciiTheme="majorHAnsi" w:hAnsiTheme="majorHAnsi" w:cstheme="majorHAnsi"/>
        </w:rPr>
        <w:t>Edut</w:t>
      </w:r>
      <w:proofErr w:type="spellEnd"/>
      <w:r w:rsidRPr="007025E0">
        <w:rPr>
          <w:rFonts w:asciiTheme="majorHAnsi" w:hAnsiTheme="majorHAnsi" w:cstheme="majorHAnsi"/>
        </w:rPr>
        <w:t xml:space="preserve"> 20 </w:t>
      </w:r>
    </w:p>
    <w:p w14:paraId="67DBC227"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w:t>
      </w:r>
      <w:proofErr w:type="spellStart"/>
      <w:r w:rsidRPr="007025E0">
        <w:rPr>
          <w:rFonts w:asciiTheme="majorHAnsi" w:hAnsiTheme="majorHAnsi" w:cstheme="majorHAnsi"/>
        </w:rPr>
        <w:t>Ophira</w:t>
      </w:r>
      <w:proofErr w:type="spellEnd"/>
      <w:r w:rsidRPr="007025E0">
        <w:rPr>
          <w:rFonts w:asciiTheme="majorHAnsi" w:hAnsiTheme="majorHAnsi" w:cstheme="majorHAnsi"/>
        </w:rPr>
        <w:t xml:space="preserve"> and </w:t>
      </w:r>
      <w:proofErr w:type="spellStart"/>
      <w:r w:rsidRPr="007025E0">
        <w:rPr>
          <w:rFonts w:asciiTheme="majorHAnsi" w:hAnsiTheme="majorHAnsi" w:cstheme="majorHAnsi"/>
        </w:rPr>
        <w:t>Tali</w:t>
      </w:r>
      <w:proofErr w:type="spellEnd"/>
      <w:r w:rsidRPr="007025E0">
        <w:rPr>
          <w:rFonts w:asciiTheme="majorHAnsi" w:hAnsiTheme="majorHAnsi" w:cstheme="majorHAnsi"/>
        </w:rPr>
        <w:t xml:space="preserve"> are professional astrologers who reach millions worldwide. Through their website and as the official astrologers for ELLE magazine, they bring the stars down to earth with their lifestyle and coaching-based approach to horoscopes. They’ve created astrology sections for multiple media properties. As bestselling authors, they’ve written a collection of </w:t>
      </w:r>
      <w:hyperlink r:id="rId11" w:history="1">
        <w:r w:rsidRPr="007025E0">
          <w:rPr>
            <w:rStyle w:val="Hyperlink"/>
            <w:rFonts w:asciiTheme="majorHAnsi" w:hAnsiTheme="majorHAnsi" w:cstheme="majorHAnsi"/>
          </w:rPr>
          <w:t>books</w:t>
        </w:r>
      </w:hyperlink>
      <w:r w:rsidRPr="007025E0">
        <w:rPr>
          <w:rFonts w:asciiTheme="majorHAnsi" w:hAnsiTheme="majorHAnsi" w:cstheme="majorHAnsi"/>
        </w:rPr>
        <w:t xml:space="preserve"> and their own brand imprint annual horoscope guides), September 8, 2020, "</w:t>
      </w:r>
      <w:r w:rsidRPr="007025E0">
        <w:rPr>
          <w:rStyle w:val="Emphasis"/>
          <w:rFonts w:asciiTheme="majorHAnsi" w:hAnsiTheme="majorHAnsi" w:cstheme="majorHAnsi"/>
        </w:rPr>
        <w:t xml:space="preserve">Save the Zodiac! Will Satellites Block the </w:t>
      </w:r>
      <w:proofErr w:type="gramStart"/>
      <w:r w:rsidRPr="007025E0">
        <w:rPr>
          <w:rStyle w:val="Emphasis"/>
          <w:rFonts w:asciiTheme="majorHAnsi" w:hAnsiTheme="majorHAnsi" w:cstheme="majorHAnsi"/>
        </w:rPr>
        <w:t>Constellations</w:t>
      </w:r>
      <w:r w:rsidRPr="007025E0">
        <w:rPr>
          <w:rFonts w:asciiTheme="majorHAnsi" w:hAnsiTheme="majorHAnsi" w:cstheme="majorHAnsi"/>
        </w:rPr>
        <w:t>?,</w:t>
      </w:r>
      <w:proofErr w:type="gramEnd"/>
      <w:r w:rsidRPr="007025E0">
        <w:rPr>
          <w:rFonts w:asciiTheme="majorHAnsi" w:hAnsiTheme="majorHAnsi" w:cstheme="majorHAnsi"/>
        </w:rPr>
        <w:t xml:space="preserve">" </w:t>
      </w:r>
      <w:proofErr w:type="spellStart"/>
      <w:r w:rsidRPr="007025E0">
        <w:rPr>
          <w:rFonts w:asciiTheme="majorHAnsi" w:hAnsiTheme="majorHAnsi" w:cstheme="majorHAnsi"/>
        </w:rPr>
        <w:t>Astrostyle</w:t>
      </w:r>
      <w:proofErr w:type="spellEnd"/>
      <w:r w:rsidRPr="007025E0">
        <w:rPr>
          <w:rFonts w:asciiTheme="majorHAnsi" w:hAnsiTheme="majorHAnsi" w:cstheme="majorHAnsi"/>
        </w:rPr>
        <w:t xml:space="preserve">, </w:t>
      </w:r>
      <w:hyperlink r:id="rId12" w:history="1">
        <w:r w:rsidRPr="007025E0">
          <w:rPr>
            <w:rStyle w:val="Hyperlink"/>
            <w:rFonts w:asciiTheme="majorHAnsi" w:hAnsiTheme="majorHAnsi" w:cstheme="majorHAnsi"/>
          </w:rPr>
          <w:t>https://astrostyle.com/mega-constellations/</w:t>
        </w:r>
      </w:hyperlink>
      <w:r w:rsidRPr="007025E0">
        <w:rPr>
          <w:rFonts w:asciiTheme="majorHAnsi" w:hAnsiTheme="majorHAnsi" w:cstheme="majorHAnsi"/>
        </w:rPr>
        <w:t>, 12-28-2021//</w:t>
      </w:r>
      <w:proofErr w:type="spellStart"/>
      <w:r w:rsidRPr="007025E0">
        <w:rPr>
          <w:rFonts w:asciiTheme="majorHAnsi" w:hAnsiTheme="majorHAnsi" w:cstheme="majorHAnsi"/>
        </w:rPr>
        <w:t>Aanya</w:t>
      </w:r>
      <w:proofErr w:type="spellEnd"/>
      <w:r w:rsidRPr="007025E0">
        <w:rPr>
          <w:rFonts w:asciiTheme="majorHAnsi" w:hAnsiTheme="majorHAnsi" w:cstheme="majorHAnsi"/>
        </w:rPr>
        <w:t xml:space="preserve"> *Note: This article is published on their website, which cites the authors as ‘</w:t>
      </w:r>
      <w:proofErr w:type="spellStart"/>
      <w:r w:rsidRPr="007025E0">
        <w:rPr>
          <w:rFonts w:asciiTheme="majorHAnsi" w:hAnsiTheme="majorHAnsi" w:cstheme="majorHAnsi"/>
        </w:rPr>
        <w:t>AstroTwins</w:t>
      </w:r>
      <w:proofErr w:type="spellEnd"/>
      <w:r w:rsidRPr="007025E0">
        <w:rPr>
          <w:rFonts w:asciiTheme="majorHAnsi" w:hAnsiTheme="majorHAnsi" w:cstheme="majorHAnsi"/>
        </w:rPr>
        <w:t>’, their pseudonym, but I’ve substituted their legal names for clarity. **The date cited is the most accurately recorded one for this article I could find in an embedded link.</w:t>
      </w:r>
    </w:p>
    <w:p w14:paraId="74B452BE"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Forget the (misinformed) uproar over the supposed 13th zodiac sign. And never mind all the “leaked” government UFO intel that’s been swirling for the past year. These rumors are but a warmup for the </w:t>
      </w:r>
      <w:r w:rsidRPr="007025E0">
        <w:rPr>
          <w:rStyle w:val="StyleUnderline"/>
          <w:rFonts w:asciiTheme="majorHAnsi" w:hAnsiTheme="majorHAnsi" w:cstheme="majorHAnsi"/>
        </w:rPr>
        <w:t>ultimate constellation “rock blocking”</w:t>
      </w:r>
      <w:r w:rsidRPr="007025E0">
        <w:rPr>
          <w:rFonts w:asciiTheme="majorHAnsi" w:hAnsiTheme="majorHAnsi" w:cstheme="majorHAnsi"/>
          <w:sz w:val="16"/>
        </w:rPr>
        <w:t xml:space="preserve"> that SpaceX scion </w:t>
      </w:r>
      <w:r w:rsidRPr="007025E0">
        <w:rPr>
          <w:rStyle w:val="StyleUnderline"/>
          <w:rFonts w:asciiTheme="majorHAnsi" w:hAnsiTheme="majorHAnsi" w:cstheme="majorHAnsi"/>
        </w:rPr>
        <w:t>Elon Musk and his frenemies</w:t>
      </w:r>
      <w:r w:rsidRPr="007025E0">
        <w:rPr>
          <w:rFonts w:asciiTheme="majorHAnsi" w:hAnsiTheme="majorHAnsi" w:cstheme="majorHAnsi"/>
          <w:sz w:val="16"/>
        </w:rPr>
        <w:t xml:space="preserve"> have </w:t>
      </w:r>
      <w:r w:rsidRPr="007025E0">
        <w:rPr>
          <w:rStyle w:val="StyleUnderline"/>
          <w:rFonts w:asciiTheme="majorHAnsi" w:hAnsiTheme="majorHAnsi" w:cstheme="majorHAnsi"/>
        </w:rPr>
        <w:t>planned:</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cyan"/>
        </w:rPr>
        <w:t>Mega-Constellations</w:t>
      </w:r>
      <w:r w:rsidRPr="007025E0">
        <w:rPr>
          <w:rStyle w:val="StyleUnderline"/>
          <w:rFonts w:asciiTheme="majorHAnsi" w:hAnsiTheme="majorHAnsi" w:cstheme="majorHAnsi"/>
        </w:rPr>
        <w:t>!</w:t>
      </w:r>
      <w:r w:rsidRPr="007025E0">
        <w:rPr>
          <w:rFonts w:asciiTheme="majorHAnsi" w:hAnsiTheme="majorHAnsi" w:cstheme="majorHAnsi"/>
          <w:sz w:val="16"/>
        </w:rPr>
        <w:t xml:space="preserve"> What’s a Mega-Constellation, you ask? It’s an </w:t>
      </w:r>
      <w:r w:rsidRPr="007025E0">
        <w:rPr>
          <w:rStyle w:val="StyleUnderline"/>
          <w:rFonts w:asciiTheme="majorHAnsi" w:hAnsiTheme="majorHAnsi" w:cstheme="majorHAnsi"/>
        </w:rPr>
        <w:t xml:space="preserve">enormous </w:t>
      </w:r>
      <w:r w:rsidRPr="007025E0">
        <w:rPr>
          <w:rStyle w:val="Emphasis"/>
          <w:rFonts w:asciiTheme="majorHAnsi" w:hAnsiTheme="majorHAnsi" w:cstheme="majorHAnsi"/>
        </w:rPr>
        <w:t>train of satellites,</w:t>
      </w:r>
      <w:r w:rsidRPr="007025E0">
        <w:rPr>
          <w:rFonts w:asciiTheme="majorHAnsi" w:hAnsiTheme="majorHAnsi" w:cstheme="majorHAnsi"/>
          <w:sz w:val="16"/>
        </w:rPr>
        <w:t xml:space="preserve"> sent up </w:t>
      </w:r>
      <w:r w:rsidRPr="007025E0">
        <w:rPr>
          <w:rStyle w:val="StyleUnderline"/>
          <w:rFonts w:asciiTheme="majorHAnsi" w:hAnsiTheme="majorHAnsi" w:cstheme="majorHAnsi"/>
        </w:rPr>
        <w:t>by the thousands, that</w:t>
      </w:r>
      <w:r w:rsidRPr="007025E0">
        <w:rPr>
          <w:rFonts w:asciiTheme="majorHAnsi" w:hAnsiTheme="majorHAnsi" w:cstheme="majorHAnsi"/>
          <w:sz w:val="16"/>
        </w:rPr>
        <w:t xml:space="preserve"> will essentially </w:t>
      </w:r>
      <w:r w:rsidRPr="007025E0">
        <w:rPr>
          <w:rStyle w:val="StyleUnderline"/>
          <w:rFonts w:asciiTheme="majorHAnsi" w:hAnsiTheme="majorHAnsi" w:cstheme="majorHAnsi"/>
        </w:rPr>
        <w:t>allow Internet access</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to </w:t>
      </w:r>
      <w:r w:rsidRPr="007025E0">
        <w:rPr>
          <w:rStyle w:val="StyleUnderline"/>
          <w:rFonts w:asciiTheme="majorHAnsi" w:hAnsiTheme="majorHAnsi" w:cstheme="majorHAnsi"/>
          <w:highlight w:val="cyan"/>
        </w:rPr>
        <w:t>obscure</w:t>
      </w:r>
      <w:r w:rsidRPr="007025E0">
        <w:rPr>
          <w:rStyle w:val="StyleUnderline"/>
          <w:rFonts w:asciiTheme="majorHAnsi" w:hAnsiTheme="majorHAnsi" w:cstheme="majorHAnsi"/>
        </w:rPr>
        <w:t xml:space="preserve"> places</w:t>
      </w:r>
      <w:r w:rsidRPr="007025E0">
        <w:rPr>
          <w:rFonts w:asciiTheme="majorHAnsi" w:hAnsiTheme="majorHAnsi" w:cstheme="majorHAnsi"/>
          <w:sz w:val="16"/>
        </w:rPr>
        <w:t xml:space="preserve">, </w:t>
      </w:r>
      <w:r w:rsidRPr="007025E0">
        <w:rPr>
          <w:rStyle w:val="StyleUnderline"/>
          <w:rFonts w:asciiTheme="majorHAnsi" w:hAnsiTheme="majorHAnsi" w:cstheme="majorHAnsi"/>
        </w:rPr>
        <w:t>like the middle of the ocean</w:t>
      </w:r>
      <w:r w:rsidRPr="007025E0">
        <w:rPr>
          <w:rFonts w:asciiTheme="majorHAnsi" w:hAnsiTheme="majorHAnsi" w:cstheme="majorHAnsi"/>
          <w:sz w:val="16"/>
        </w:rPr>
        <w:t xml:space="preserve">, but in doing so will obscure </w:t>
      </w:r>
      <w:r w:rsidRPr="007025E0">
        <w:rPr>
          <w:rStyle w:val="StyleUnderline"/>
          <w:rFonts w:asciiTheme="majorHAnsi" w:hAnsiTheme="majorHAnsi" w:cstheme="majorHAnsi"/>
          <w:highlight w:val="cyan"/>
        </w:rPr>
        <w:t>stars and</w:t>
      </w:r>
      <w:r w:rsidRPr="007025E0">
        <w:rPr>
          <w:rStyle w:val="StyleUnderline"/>
          <w:rFonts w:asciiTheme="majorHAnsi" w:hAnsiTheme="majorHAnsi" w:cstheme="majorHAnsi"/>
        </w:rPr>
        <w:t xml:space="preserve"> their </w:t>
      </w:r>
      <w:r w:rsidRPr="007025E0">
        <w:rPr>
          <w:rStyle w:val="StyleUnderline"/>
          <w:rFonts w:asciiTheme="majorHAnsi" w:hAnsiTheme="majorHAnsi" w:cstheme="majorHAnsi"/>
          <w:highlight w:val="cyan"/>
        </w:rPr>
        <w:t>constellations</w:t>
      </w:r>
      <w:r w:rsidRPr="007025E0">
        <w:rPr>
          <w:rFonts w:asciiTheme="majorHAnsi" w:hAnsiTheme="majorHAnsi" w:cstheme="majorHAnsi"/>
          <w:sz w:val="16"/>
        </w:rPr>
        <w:t xml:space="preserve">. In May 2019, SpaceX launched their first 60 </w:t>
      </w:r>
      <w:proofErr w:type="spellStart"/>
      <w:r w:rsidRPr="007025E0">
        <w:rPr>
          <w:rStyle w:val="StyleUnderline"/>
          <w:rFonts w:asciiTheme="majorHAnsi" w:hAnsiTheme="majorHAnsi" w:cstheme="majorHAnsi"/>
        </w:rPr>
        <w:t>Starlink</w:t>
      </w:r>
      <w:proofErr w:type="spellEnd"/>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cyan"/>
        </w:rPr>
        <w:t>satellites</w:t>
      </w:r>
      <w:r w:rsidRPr="007025E0">
        <w:rPr>
          <w:rStyle w:val="StyleUnderline"/>
          <w:rFonts w:asciiTheme="majorHAnsi" w:hAnsiTheme="majorHAnsi" w:cstheme="majorHAnsi"/>
        </w:rPr>
        <w:t>,</w:t>
      </w:r>
      <w:r w:rsidRPr="007025E0">
        <w:rPr>
          <w:rFonts w:asciiTheme="majorHAnsi" w:hAnsiTheme="majorHAnsi" w:cstheme="majorHAnsi"/>
          <w:sz w:val="16"/>
        </w:rPr>
        <w:t xml:space="preserve"> many of which </w:t>
      </w:r>
      <w:r w:rsidRPr="007025E0">
        <w:rPr>
          <w:rStyle w:val="StyleUnderline"/>
          <w:rFonts w:asciiTheme="majorHAnsi" w:hAnsiTheme="majorHAnsi" w:cstheme="majorHAnsi"/>
        </w:rPr>
        <w:t xml:space="preserve">are </w:t>
      </w:r>
      <w:r w:rsidRPr="007025E0">
        <w:rPr>
          <w:rStyle w:val="StyleUnderline"/>
          <w:rFonts w:asciiTheme="majorHAnsi" w:hAnsiTheme="majorHAnsi" w:cstheme="majorHAnsi"/>
          <w:highlight w:val="cyan"/>
        </w:rPr>
        <w:t>so bright</w:t>
      </w:r>
      <w:r w:rsidRPr="007025E0">
        <w:rPr>
          <w:rStyle w:val="StyleUnderline"/>
          <w:rFonts w:asciiTheme="majorHAnsi" w:hAnsiTheme="majorHAnsi" w:cstheme="majorHAnsi"/>
        </w:rPr>
        <w:t xml:space="preserve"> they can be </w:t>
      </w:r>
      <w:r w:rsidRPr="007025E0">
        <w:rPr>
          <w:rStyle w:val="StyleUnderline"/>
          <w:rFonts w:asciiTheme="majorHAnsi" w:hAnsiTheme="majorHAnsi" w:cstheme="majorHAnsi"/>
          <w:highlight w:val="cyan"/>
        </w:rPr>
        <w:t>seen with the naked eye</w:t>
      </w:r>
      <w:r w:rsidRPr="007025E0">
        <w:rPr>
          <w:rFonts w:asciiTheme="majorHAnsi" w:hAnsiTheme="majorHAnsi" w:cstheme="majorHAnsi"/>
          <w:sz w:val="16"/>
        </w:rPr>
        <w:t xml:space="preserve">. Because </w:t>
      </w:r>
      <w:r w:rsidRPr="007025E0">
        <w:rPr>
          <w:rStyle w:val="StyleUnderline"/>
          <w:rFonts w:asciiTheme="majorHAnsi" w:hAnsiTheme="majorHAnsi" w:cstheme="majorHAnsi"/>
        </w:rPr>
        <w:t>these</w:t>
      </w:r>
      <w:r w:rsidRPr="007025E0">
        <w:rPr>
          <w:rFonts w:asciiTheme="majorHAnsi" w:hAnsiTheme="majorHAnsi" w:cstheme="majorHAnsi"/>
          <w:sz w:val="16"/>
        </w:rPr>
        <w:t xml:space="preserve"> crafts </w:t>
      </w:r>
      <w:r w:rsidRPr="007025E0">
        <w:rPr>
          <w:rStyle w:val="StyleUnderline"/>
          <w:rFonts w:asciiTheme="majorHAnsi" w:hAnsiTheme="majorHAnsi" w:cstheme="majorHAnsi"/>
        </w:rPr>
        <w:t xml:space="preserve">are </w:t>
      </w:r>
      <w:r w:rsidRPr="007025E0">
        <w:rPr>
          <w:rStyle w:val="StyleUnderline"/>
          <w:rFonts w:asciiTheme="majorHAnsi" w:hAnsiTheme="majorHAnsi" w:cstheme="majorHAnsi"/>
          <w:highlight w:val="cyan"/>
        </w:rPr>
        <w:t>built with</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cyan"/>
        </w:rPr>
        <w:t>large solar panels</w:t>
      </w:r>
      <w:r w:rsidRPr="007025E0">
        <w:rPr>
          <w:rFonts w:asciiTheme="majorHAnsi" w:hAnsiTheme="majorHAnsi" w:cstheme="majorHAnsi"/>
          <w:sz w:val="16"/>
        </w:rPr>
        <w:t xml:space="preserve">, they </w:t>
      </w:r>
      <w:r w:rsidRPr="007025E0">
        <w:rPr>
          <w:rStyle w:val="StyleUnderline"/>
          <w:rFonts w:asciiTheme="majorHAnsi" w:hAnsiTheme="majorHAnsi" w:cstheme="majorHAnsi"/>
          <w:highlight w:val="cyan"/>
        </w:rPr>
        <w:t>reflect light</w:t>
      </w:r>
      <w:r w:rsidRPr="007025E0">
        <w:rPr>
          <w:rStyle w:val="StyleUnderline"/>
          <w:rFonts w:asciiTheme="majorHAnsi" w:hAnsiTheme="majorHAnsi" w:cstheme="majorHAnsi"/>
        </w:rPr>
        <w:t xml:space="preserve"> back </w:t>
      </w:r>
      <w:r w:rsidRPr="007025E0">
        <w:rPr>
          <w:rStyle w:val="StyleUnderline"/>
          <w:rFonts w:asciiTheme="majorHAnsi" w:hAnsiTheme="majorHAnsi" w:cstheme="majorHAnsi"/>
          <w:highlight w:val="cyan"/>
        </w:rPr>
        <w:t>to earth</w:t>
      </w:r>
      <w:r w:rsidRPr="007025E0">
        <w:rPr>
          <w:rFonts w:asciiTheme="majorHAnsi" w:hAnsiTheme="majorHAnsi" w:cstheme="majorHAnsi"/>
          <w:sz w:val="16"/>
          <w:highlight w:val="cyan"/>
        </w:rPr>
        <w:t>.</w:t>
      </w:r>
      <w:r w:rsidRPr="007025E0">
        <w:rPr>
          <w:rFonts w:asciiTheme="majorHAnsi" w:hAnsiTheme="majorHAnsi" w:cstheme="majorHAnsi"/>
          <w:sz w:val="16"/>
        </w:rPr>
        <w:t xml:space="preserve"> As Forbes reports: “During the dead of night the satellites are unlikely to be visible, as they will be in darkness with no sunlight to reflect. But it’s in the hours after sunset and before sunrise that people are most worried, when the </w:t>
      </w:r>
      <w:r w:rsidRPr="007025E0">
        <w:rPr>
          <w:rStyle w:val="StyleUnderline"/>
          <w:rFonts w:asciiTheme="majorHAnsi" w:hAnsiTheme="majorHAnsi" w:cstheme="majorHAnsi"/>
        </w:rPr>
        <w:t>thousands of satellites</w:t>
      </w:r>
      <w:r w:rsidRPr="007025E0">
        <w:rPr>
          <w:rFonts w:asciiTheme="majorHAnsi" w:hAnsiTheme="majorHAnsi" w:cstheme="majorHAnsi"/>
          <w:sz w:val="16"/>
        </w:rPr>
        <w:t xml:space="preserve"> will be </w:t>
      </w:r>
      <w:r w:rsidRPr="007025E0">
        <w:rPr>
          <w:rStyle w:val="StyleUnderline"/>
          <w:rFonts w:asciiTheme="majorHAnsi" w:hAnsiTheme="majorHAnsi" w:cstheme="majorHAnsi"/>
        </w:rPr>
        <w:t>reflecting light</w:t>
      </w:r>
      <w:r w:rsidRPr="007025E0">
        <w:rPr>
          <w:rFonts w:asciiTheme="majorHAnsi" w:hAnsiTheme="majorHAnsi" w:cstheme="majorHAnsi"/>
          <w:sz w:val="16"/>
        </w:rPr>
        <w:t xml:space="preserve"> from orbit and, it appears, </w:t>
      </w:r>
      <w:r w:rsidRPr="007025E0">
        <w:rPr>
          <w:rStyle w:val="StyleUnderline"/>
          <w:rFonts w:asciiTheme="majorHAnsi" w:hAnsiTheme="majorHAnsi" w:cstheme="majorHAnsi"/>
        </w:rPr>
        <w:t>clearly visible</w:t>
      </w:r>
      <w:r w:rsidRPr="007025E0">
        <w:rPr>
          <w:rFonts w:asciiTheme="majorHAnsi" w:hAnsiTheme="majorHAnsi" w:cstheme="majorHAnsi"/>
          <w:sz w:val="16"/>
        </w:rPr>
        <w:t xml:space="preserve"> to anyone looking up.” </w:t>
      </w:r>
      <w:r w:rsidRPr="007025E0">
        <w:rPr>
          <w:rStyle w:val="StyleUnderline"/>
          <w:rFonts w:asciiTheme="majorHAnsi" w:hAnsiTheme="majorHAnsi" w:cstheme="majorHAnsi"/>
        </w:rPr>
        <w:t>Add in</w:t>
      </w:r>
      <w:r w:rsidRPr="007025E0">
        <w:rPr>
          <w:rFonts w:asciiTheme="majorHAnsi" w:hAnsiTheme="majorHAnsi" w:cstheme="majorHAnsi"/>
          <w:sz w:val="16"/>
        </w:rPr>
        <w:t xml:space="preserve"> all the </w:t>
      </w:r>
      <w:r w:rsidRPr="007025E0">
        <w:rPr>
          <w:rStyle w:val="StyleUnderline"/>
          <w:rFonts w:asciiTheme="majorHAnsi" w:hAnsiTheme="majorHAnsi" w:cstheme="majorHAnsi"/>
          <w:highlight w:val="cyan"/>
        </w:rPr>
        <w:t>space debris</w:t>
      </w:r>
      <w:r w:rsidRPr="007025E0">
        <w:rPr>
          <w:rStyle w:val="StyleUnderline"/>
          <w:rFonts w:asciiTheme="majorHAnsi" w:hAnsiTheme="majorHAnsi" w:cstheme="majorHAnsi"/>
        </w:rPr>
        <w:t xml:space="preserve"> and</w:t>
      </w:r>
      <w:r w:rsidRPr="007025E0">
        <w:rPr>
          <w:rFonts w:asciiTheme="majorHAnsi" w:hAnsiTheme="majorHAnsi" w:cstheme="majorHAnsi"/>
          <w:sz w:val="16"/>
        </w:rPr>
        <w:t xml:space="preserve"> the </w:t>
      </w:r>
      <w:r w:rsidRPr="007025E0">
        <w:rPr>
          <w:rStyle w:val="StyleUnderline"/>
          <w:rFonts w:asciiTheme="majorHAnsi" w:hAnsiTheme="majorHAnsi" w:cstheme="majorHAnsi"/>
          <w:highlight w:val="cyan"/>
        </w:rPr>
        <w:t>lost view of</w:t>
      </w:r>
      <w:r w:rsidRPr="007025E0">
        <w:rPr>
          <w:rStyle w:val="StyleUnderline"/>
          <w:rFonts w:asciiTheme="majorHAnsi" w:hAnsiTheme="majorHAnsi" w:cstheme="majorHAnsi"/>
        </w:rPr>
        <w:t xml:space="preserve"> our </w:t>
      </w:r>
      <w:r w:rsidRPr="007025E0">
        <w:rPr>
          <w:rStyle w:val="StyleUnderline"/>
          <w:rFonts w:asciiTheme="majorHAnsi" w:hAnsiTheme="majorHAnsi" w:cstheme="majorHAnsi"/>
          <w:highlight w:val="cyan"/>
        </w:rPr>
        <w:t>zodiac</w:t>
      </w:r>
      <w:r w:rsidRPr="007025E0">
        <w:rPr>
          <w:rFonts w:asciiTheme="majorHAnsi" w:hAnsiTheme="majorHAnsi" w:cstheme="majorHAnsi"/>
          <w:sz w:val="16"/>
        </w:rPr>
        <w:t xml:space="preserve"> and, well</w:t>
      </w:r>
      <w:r w:rsidRPr="007025E0">
        <w:rPr>
          <w:rStyle w:val="StyleUnderline"/>
          <w:rFonts w:asciiTheme="majorHAnsi" w:hAnsiTheme="majorHAnsi" w:cstheme="majorHAnsi"/>
        </w:rPr>
        <w:t>, things aren’t</w:t>
      </w:r>
      <w:r w:rsidRPr="007025E0">
        <w:rPr>
          <w:rFonts w:asciiTheme="majorHAnsi" w:hAnsiTheme="majorHAnsi" w:cstheme="majorHAnsi"/>
          <w:sz w:val="16"/>
        </w:rPr>
        <w:t xml:space="preserve"> exactly</w:t>
      </w:r>
      <w:r w:rsidRPr="007025E0">
        <w:rPr>
          <w:rStyle w:val="StyleUnderline"/>
          <w:rFonts w:asciiTheme="majorHAnsi" w:hAnsiTheme="majorHAnsi" w:cstheme="majorHAnsi"/>
        </w:rPr>
        <w:t xml:space="preserve"> looking stellar</w:t>
      </w:r>
      <w:r w:rsidRPr="007025E0">
        <w:rPr>
          <w:rFonts w:asciiTheme="majorHAnsi" w:hAnsiTheme="majorHAnsi" w:cstheme="majorHAnsi"/>
          <w:sz w:val="16"/>
        </w:rPr>
        <w:t xml:space="preserve">. Currently SpaceX has over 400 satellites in orbit. But the monster </w:t>
      </w:r>
      <w:r w:rsidRPr="007025E0">
        <w:rPr>
          <w:rStyle w:val="StyleUnderline"/>
          <w:rFonts w:asciiTheme="majorHAnsi" w:hAnsiTheme="majorHAnsi" w:cstheme="majorHAnsi"/>
        </w:rPr>
        <w:t xml:space="preserve">plan for </w:t>
      </w:r>
      <w:r w:rsidRPr="007025E0">
        <w:rPr>
          <w:rStyle w:val="Emphasis"/>
          <w:rFonts w:asciiTheme="majorHAnsi" w:hAnsiTheme="majorHAnsi" w:cstheme="majorHAnsi"/>
        </w:rPr>
        <w:t>a 12,000-satellite Mega-Constellation</w:t>
      </w:r>
      <w:r w:rsidRPr="007025E0">
        <w:rPr>
          <w:rFonts w:asciiTheme="majorHAnsi" w:hAnsiTheme="majorHAnsi" w:cstheme="majorHAnsi"/>
          <w:sz w:val="16"/>
        </w:rPr>
        <w:t xml:space="preserve"> is what</w:t>
      </w:r>
      <w:r w:rsidRPr="007025E0">
        <w:rPr>
          <w:rStyle w:val="StyleUnderline"/>
          <w:rFonts w:asciiTheme="majorHAnsi" w:hAnsiTheme="majorHAnsi" w:cstheme="majorHAnsi"/>
        </w:rPr>
        <w:t xml:space="preserve"> </w:t>
      </w:r>
      <w:r w:rsidRPr="007025E0">
        <w:rPr>
          <w:rStyle w:val="Emphasis"/>
          <w:rFonts w:asciiTheme="majorHAnsi" w:hAnsiTheme="majorHAnsi" w:cstheme="majorHAnsi"/>
        </w:rPr>
        <w:t>has</w:t>
      </w:r>
      <w:r w:rsidRPr="007025E0">
        <w:rPr>
          <w:rFonts w:asciiTheme="majorHAnsi" w:hAnsiTheme="majorHAnsi" w:cstheme="majorHAnsi"/>
          <w:sz w:val="16"/>
        </w:rPr>
        <w:t xml:space="preserve"> astronomers (and your trusty </w:t>
      </w:r>
      <w:r w:rsidRPr="007025E0">
        <w:rPr>
          <w:rStyle w:val="Emphasis"/>
          <w:rFonts w:asciiTheme="majorHAnsi" w:hAnsiTheme="majorHAnsi" w:cstheme="majorHAnsi"/>
        </w:rPr>
        <w:t>astrologers) concerned.</w:t>
      </w:r>
      <w:r w:rsidRPr="007025E0">
        <w:rPr>
          <w:rFonts w:asciiTheme="majorHAnsi" w:hAnsiTheme="majorHAnsi" w:cstheme="majorHAnsi"/>
          <w:sz w:val="16"/>
        </w:rPr>
        <w:t xml:space="preserve"> Before August 2020, there were 2,666 satellites, but </w:t>
      </w:r>
      <w:r w:rsidRPr="007025E0">
        <w:rPr>
          <w:rStyle w:val="StyleUnderline"/>
          <w:rFonts w:asciiTheme="majorHAnsi" w:hAnsiTheme="majorHAnsi" w:cstheme="majorHAnsi"/>
        </w:rPr>
        <w:t>once</w:t>
      </w:r>
      <w:r w:rsidRPr="007025E0">
        <w:rPr>
          <w:rFonts w:asciiTheme="majorHAnsi" w:hAnsiTheme="majorHAnsi" w:cstheme="majorHAnsi"/>
          <w:sz w:val="16"/>
        </w:rPr>
        <w:t xml:space="preserve"> the </w:t>
      </w:r>
      <w:r w:rsidRPr="007025E0">
        <w:rPr>
          <w:rStyle w:val="StyleUnderline"/>
          <w:rFonts w:asciiTheme="majorHAnsi" w:hAnsiTheme="majorHAnsi" w:cstheme="majorHAnsi"/>
        </w:rPr>
        <w:t>space lords launch</w:t>
      </w:r>
      <w:r w:rsidRPr="007025E0">
        <w:rPr>
          <w:rFonts w:asciiTheme="majorHAnsi" w:hAnsiTheme="majorHAnsi" w:cstheme="majorHAnsi"/>
          <w:sz w:val="16"/>
        </w:rPr>
        <w:t xml:space="preserve"> their rockets with </w:t>
      </w:r>
      <w:r w:rsidRPr="007025E0">
        <w:rPr>
          <w:rStyle w:val="StyleUnderline"/>
          <w:rFonts w:asciiTheme="majorHAnsi" w:hAnsiTheme="majorHAnsi" w:cstheme="majorHAnsi"/>
        </w:rPr>
        <w:t>payloads of satellites, we</w:t>
      </w:r>
      <w:r w:rsidRPr="007025E0">
        <w:rPr>
          <w:rFonts w:asciiTheme="majorHAnsi" w:hAnsiTheme="majorHAnsi" w:cstheme="majorHAnsi"/>
          <w:sz w:val="16"/>
        </w:rPr>
        <w:t xml:space="preserve"> will </w:t>
      </w:r>
      <w:r w:rsidRPr="007025E0">
        <w:rPr>
          <w:rStyle w:val="StyleUnderline"/>
          <w:rFonts w:asciiTheme="majorHAnsi" w:hAnsiTheme="majorHAnsi" w:cstheme="majorHAnsi"/>
        </w:rPr>
        <w:t xml:space="preserve">approach </w:t>
      </w:r>
      <w:r w:rsidRPr="007025E0">
        <w:rPr>
          <w:rStyle w:val="StyleUnderline"/>
          <w:rFonts w:asciiTheme="majorHAnsi" w:hAnsiTheme="majorHAnsi" w:cstheme="majorHAnsi"/>
          <w:highlight w:val="cyan"/>
        </w:rPr>
        <w:t>20,000 satellites in Earth orbit</w:t>
      </w:r>
      <w:r w:rsidRPr="007025E0">
        <w:rPr>
          <w:rStyle w:val="StyleUnderline"/>
          <w:rFonts w:asciiTheme="majorHAnsi" w:hAnsiTheme="majorHAnsi" w:cstheme="majorHAnsi"/>
        </w:rPr>
        <w:t>.</w:t>
      </w:r>
      <w:r w:rsidRPr="007025E0">
        <w:rPr>
          <w:rFonts w:asciiTheme="majorHAnsi" w:hAnsiTheme="majorHAnsi" w:cstheme="majorHAnsi"/>
          <w:sz w:val="16"/>
        </w:rPr>
        <w:t xml:space="preserve"> </w:t>
      </w:r>
      <w:r w:rsidRPr="007025E0">
        <w:rPr>
          <w:rStyle w:val="Emphasis"/>
          <w:rFonts w:asciiTheme="majorHAnsi" w:hAnsiTheme="majorHAnsi" w:cstheme="majorHAnsi"/>
        </w:rPr>
        <w:t xml:space="preserve">At the exact historical moment when </w:t>
      </w:r>
      <w:r w:rsidRPr="007025E0">
        <w:rPr>
          <w:rStyle w:val="Emphasis"/>
          <w:rFonts w:asciiTheme="majorHAnsi" w:hAnsiTheme="majorHAnsi" w:cstheme="majorHAnsi"/>
          <w:highlight w:val="cyan"/>
        </w:rPr>
        <w:t>astrology has risen like a</w:t>
      </w:r>
      <w:r w:rsidRPr="007025E0">
        <w:rPr>
          <w:rStyle w:val="Emphasis"/>
          <w:rFonts w:asciiTheme="majorHAnsi" w:hAnsiTheme="majorHAnsi" w:cstheme="majorHAnsi"/>
        </w:rPr>
        <w:t xml:space="preserve"> cultural </w:t>
      </w:r>
      <w:r w:rsidRPr="007025E0">
        <w:rPr>
          <w:rStyle w:val="Emphasis"/>
          <w:rFonts w:asciiTheme="majorHAnsi" w:hAnsiTheme="majorHAnsi" w:cstheme="majorHAnsi"/>
          <w:highlight w:val="cyan"/>
        </w:rPr>
        <w:t>phoenix to help humanity</w:t>
      </w:r>
      <w:r w:rsidRPr="007025E0">
        <w:rPr>
          <w:rStyle w:val="Emphasis"/>
          <w:rFonts w:asciiTheme="majorHAnsi" w:hAnsiTheme="majorHAnsi" w:cstheme="majorHAnsi"/>
        </w:rPr>
        <w:t>, tech lords like</w:t>
      </w:r>
      <w:r w:rsidRPr="007025E0">
        <w:rPr>
          <w:rFonts w:asciiTheme="majorHAnsi" w:hAnsiTheme="majorHAnsi" w:cstheme="majorHAnsi"/>
          <w:sz w:val="16"/>
        </w:rPr>
        <w:t xml:space="preserve"> Jeff </w:t>
      </w:r>
      <w:r w:rsidRPr="007025E0">
        <w:rPr>
          <w:rStyle w:val="Emphasis"/>
          <w:rFonts w:asciiTheme="majorHAnsi" w:hAnsiTheme="majorHAnsi" w:cstheme="majorHAnsi"/>
          <w:highlight w:val="cyan"/>
        </w:rPr>
        <w:t>Bezos (Capricorn</w:t>
      </w:r>
      <w:r w:rsidRPr="007025E0">
        <w:rPr>
          <w:rStyle w:val="Emphasis"/>
          <w:rFonts w:asciiTheme="majorHAnsi" w:hAnsiTheme="majorHAnsi" w:cstheme="majorHAnsi"/>
        </w:rPr>
        <w:t xml:space="preserve">) </w:t>
      </w:r>
      <w:r w:rsidRPr="007025E0">
        <w:rPr>
          <w:rStyle w:val="Emphasis"/>
          <w:rFonts w:asciiTheme="majorHAnsi" w:hAnsiTheme="majorHAnsi" w:cstheme="majorHAnsi"/>
          <w:highlight w:val="cyan"/>
        </w:rPr>
        <w:t>and</w:t>
      </w:r>
      <w:r w:rsidRPr="007025E0">
        <w:rPr>
          <w:rFonts w:asciiTheme="majorHAnsi" w:hAnsiTheme="majorHAnsi" w:cstheme="majorHAnsi"/>
          <w:sz w:val="16"/>
        </w:rPr>
        <w:t xml:space="preserve"> Elon</w:t>
      </w:r>
      <w:r w:rsidRPr="007025E0">
        <w:rPr>
          <w:rStyle w:val="Emphasis"/>
          <w:rFonts w:asciiTheme="majorHAnsi" w:hAnsiTheme="majorHAnsi" w:cstheme="majorHAnsi"/>
        </w:rPr>
        <w:t xml:space="preserve"> </w:t>
      </w:r>
      <w:r w:rsidRPr="007025E0">
        <w:rPr>
          <w:rStyle w:val="Emphasis"/>
          <w:rFonts w:asciiTheme="majorHAnsi" w:hAnsiTheme="majorHAnsi" w:cstheme="majorHAnsi"/>
          <w:highlight w:val="cyan"/>
        </w:rPr>
        <w:t>Musk (Cancer</w:t>
      </w:r>
      <w:r w:rsidRPr="007025E0">
        <w:rPr>
          <w:rStyle w:val="Emphasis"/>
          <w:rFonts w:asciiTheme="majorHAnsi" w:hAnsiTheme="majorHAnsi" w:cstheme="majorHAnsi"/>
        </w:rPr>
        <w:t>)</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cyan"/>
        </w:rPr>
        <w:t>could</w:t>
      </w:r>
      <w:r w:rsidRPr="007025E0">
        <w:rPr>
          <w:rStyle w:val="StyleUnderline"/>
          <w:rFonts w:asciiTheme="majorHAnsi" w:hAnsiTheme="majorHAnsi" w:cstheme="majorHAnsi"/>
        </w:rPr>
        <w:t xml:space="preserve"> launch thousands of satellites that will </w:t>
      </w:r>
      <w:r w:rsidRPr="007025E0">
        <w:rPr>
          <w:rStyle w:val="StyleUnderline"/>
          <w:rFonts w:asciiTheme="majorHAnsi" w:hAnsiTheme="majorHAnsi" w:cstheme="majorHAnsi"/>
          <w:highlight w:val="cyan"/>
        </w:rPr>
        <w:t>forever obscure</w:t>
      </w:r>
      <w:r w:rsidRPr="007025E0">
        <w:rPr>
          <w:rStyle w:val="StyleUnderline"/>
          <w:rFonts w:asciiTheme="majorHAnsi" w:hAnsiTheme="majorHAnsi" w:cstheme="majorHAnsi"/>
        </w:rPr>
        <w:t xml:space="preserve"> the ancient wheel in </w:t>
      </w:r>
      <w:r w:rsidRPr="007025E0">
        <w:rPr>
          <w:rStyle w:val="StyleUnderline"/>
          <w:rFonts w:asciiTheme="majorHAnsi" w:hAnsiTheme="majorHAnsi" w:cstheme="majorHAnsi"/>
          <w:highlight w:val="cyan"/>
        </w:rPr>
        <w:t>the sky.</w:t>
      </w:r>
      <w:r w:rsidRPr="007025E0">
        <w:rPr>
          <w:rFonts w:asciiTheme="majorHAnsi" w:hAnsiTheme="majorHAnsi" w:cstheme="majorHAnsi"/>
          <w:sz w:val="16"/>
        </w:rPr>
        <w:t xml:space="preserve"> </w:t>
      </w:r>
      <w:r w:rsidRPr="007025E0">
        <w:rPr>
          <w:rStyle w:val="StyleUnderline"/>
          <w:rFonts w:asciiTheme="majorHAnsi" w:hAnsiTheme="majorHAnsi" w:cstheme="majorHAnsi"/>
        </w:rPr>
        <w:t>Firms in the U.K. and China</w:t>
      </w:r>
      <w:r w:rsidRPr="007025E0">
        <w:rPr>
          <w:rFonts w:asciiTheme="majorHAnsi" w:hAnsiTheme="majorHAnsi" w:cstheme="majorHAnsi"/>
          <w:sz w:val="16"/>
        </w:rPr>
        <w:t xml:space="preserve"> also </w:t>
      </w:r>
      <w:r w:rsidRPr="007025E0">
        <w:rPr>
          <w:rStyle w:val="StyleUnderline"/>
          <w:rFonts w:asciiTheme="majorHAnsi" w:hAnsiTheme="majorHAnsi" w:cstheme="majorHAnsi"/>
        </w:rPr>
        <w:t>have plans to send massive</w:t>
      </w:r>
      <w:r w:rsidRPr="007025E0">
        <w:rPr>
          <w:rFonts w:asciiTheme="majorHAnsi" w:hAnsiTheme="majorHAnsi" w:cstheme="majorHAnsi"/>
          <w:sz w:val="16"/>
        </w:rPr>
        <w:t xml:space="preserve"> craft</w:t>
      </w:r>
      <w:r w:rsidRPr="007025E0">
        <w:rPr>
          <w:rStyle w:val="StyleUnderline"/>
          <w:rFonts w:asciiTheme="majorHAnsi" w:hAnsiTheme="majorHAnsi" w:cstheme="majorHAnsi"/>
        </w:rPr>
        <w:t xml:space="preserve"> clusters</w:t>
      </w:r>
      <w:r w:rsidRPr="007025E0">
        <w:rPr>
          <w:rFonts w:asciiTheme="majorHAnsi" w:hAnsiTheme="majorHAnsi" w:cstheme="majorHAnsi"/>
          <w:sz w:val="16"/>
        </w:rPr>
        <w:t xml:space="preserve"> into orbit. The outcome could be way </w:t>
      </w:r>
      <w:r w:rsidRPr="007025E0">
        <w:rPr>
          <w:rStyle w:val="StyleUnderline"/>
          <w:rFonts w:asciiTheme="majorHAnsi" w:hAnsiTheme="majorHAnsi" w:cstheme="majorHAnsi"/>
        </w:rPr>
        <w:t>worse than a</w:t>
      </w:r>
      <w:r w:rsidRPr="007025E0">
        <w:rPr>
          <w:rFonts w:asciiTheme="majorHAnsi" w:hAnsiTheme="majorHAnsi" w:cstheme="majorHAnsi"/>
          <w:sz w:val="16"/>
        </w:rPr>
        <w:t xml:space="preserve"> </w:t>
      </w:r>
      <w:r w:rsidRPr="007025E0">
        <w:rPr>
          <w:rStyle w:val="StyleUnderline"/>
          <w:rFonts w:asciiTheme="majorHAnsi" w:hAnsiTheme="majorHAnsi" w:cstheme="majorHAnsi"/>
        </w:rPr>
        <w:lastRenderedPageBreak/>
        <w:t>self-interested neighbor</w:t>
      </w:r>
      <w:r w:rsidRPr="007025E0">
        <w:rPr>
          <w:rFonts w:asciiTheme="majorHAnsi" w:hAnsiTheme="majorHAnsi" w:cstheme="majorHAnsi"/>
          <w:sz w:val="16"/>
        </w:rPr>
        <w:t xml:space="preserve"> erecting a building</w:t>
      </w:r>
      <w:r w:rsidRPr="007025E0">
        <w:rPr>
          <w:rStyle w:val="StyleUnderline"/>
          <w:rFonts w:asciiTheme="majorHAnsi" w:hAnsiTheme="majorHAnsi" w:cstheme="majorHAnsi"/>
        </w:rPr>
        <w:t xml:space="preserve"> that blocks</w:t>
      </w:r>
      <w:r w:rsidRPr="007025E0">
        <w:rPr>
          <w:rFonts w:asciiTheme="majorHAnsi" w:hAnsiTheme="majorHAnsi" w:cstheme="majorHAnsi"/>
          <w:sz w:val="16"/>
        </w:rPr>
        <w:t xml:space="preserve"> </w:t>
      </w:r>
      <w:r w:rsidRPr="007025E0">
        <w:rPr>
          <w:rStyle w:val="StyleUnderline"/>
          <w:rFonts w:asciiTheme="majorHAnsi" w:hAnsiTheme="majorHAnsi" w:cstheme="majorHAnsi"/>
        </w:rPr>
        <w:t>your sunny views</w:t>
      </w:r>
      <w:r w:rsidRPr="007025E0">
        <w:rPr>
          <w:rFonts w:asciiTheme="majorHAnsi" w:hAnsiTheme="majorHAnsi" w:cstheme="majorHAnsi"/>
          <w:sz w:val="16"/>
        </w:rPr>
        <w:t xml:space="preserve">. These plans could </w:t>
      </w:r>
      <w:r w:rsidRPr="007025E0">
        <w:rPr>
          <w:rStyle w:val="StyleUnderline"/>
          <w:rFonts w:asciiTheme="majorHAnsi" w:hAnsiTheme="majorHAnsi" w:cstheme="majorHAnsi"/>
          <w:highlight w:val="cyan"/>
        </w:rPr>
        <w:t>irrevocably alter the night sky</w:t>
      </w:r>
      <w:r w:rsidRPr="007025E0">
        <w:rPr>
          <w:rStyle w:val="StyleUnderline"/>
          <w:rFonts w:asciiTheme="majorHAnsi" w:hAnsiTheme="majorHAnsi" w:cstheme="majorHAnsi"/>
        </w:rPr>
        <w:t xml:space="preserve"> and</w:t>
      </w:r>
      <w:r w:rsidRPr="007025E0">
        <w:rPr>
          <w:rFonts w:asciiTheme="majorHAnsi" w:hAnsiTheme="majorHAnsi" w:cstheme="majorHAnsi"/>
          <w:sz w:val="16"/>
        </w:rPr>
        <w:t xml:space="preserve"> potentially </w:t>
      </w:r>
      <w:r w:rsidRPr="007025E0">
        <w:rPr>
          <w:rStyle w:val="StyleUnderline"/>
          <w:rFonts w:asciiTheme="majorHAnsi" w:hAnsiTheme="majorHAnsi" w:cstheme="majorHAnsi"/>
        </w:rPr>
        <w:t xml:space="preserve">obscure </w:t>
      </w:r>
      <w:r w:rsidRPr="007025E0">
        <w:rPr>
          <w:rStyle w:val="StyleUnderline"/>
          <w:rFonts w:asciiTheme="majorHAnsi" w:hAnsiTheme="majorHAnsi" w:cstheme="majorHAnsi"/>
          <w:highlight w:val="cyan"/>
        </w:rPr>
        <w:t>the vista of</w:t>
      </w:r>
      <w:r w:rsidRPr="007025E0">
        <w:rPr>
          <w:rStyle w:val="StyleUnderline"/>
          <w:rFonts w:asciiTheme="majorHAnsi" w:hAnsiTheme="majorHAnsi" w:cstheme="majorHAnsi"/>
        </w:rPr>
        <w:t xml:space="preserve"> all your favorite </w:t>
      </w:r>
      <w:r w:rsidRPr="007025E0">
        <w:rPr>
          <w:rStyle w:val="StyleUnderline"/>
          <w:rFonts w:asciiTheme="majorHAnsi" w:hAnsiTheme="majorHAnsi" w:cstheme="majorHAnsi"/>
          <w:highlight w:val="cyan"/>
        </w:rPr>
        <w:t>zodiac signs</w:t>
      </w:r>
      <w:r w:rsidRPr="007025E0">
        <w:rPr>
          <w:rFonts w:asciiTheme="majorHAnsi" w:hAnsiTheme="majorHAnsi" w:cstheme="majorHAnsi"/>
          <w:sz w:val="16"/>
        </w:rPr>
        <w:t xml:space="preserve">. Think of it as </w:t>
      </w:r>
      <w:r w:rsidRPr="007025E0">
        <w:rPr>
          <w:rStyle w:val="Emphasis"/>
          <w:rFonts w:asciiTheme="majorHAnsi" w:hAnsiTheme="majorHAnsi" w:cstheme="majorHAnsi"/>
        </w:rPr>
        <w:t>“cosmic colonizing”</w:t>
      </w:r>
      <w:r w:rsidRPr="007025E0">
        <w:rPr>
          <w:rFonts w:asciiTheme="majorHAnsi" w:hAnsiTheme="majorHAnsi" w:cstheme="majorHAnsi"/>
          <w:sz w:val="16"/>
        </w:rPr>
        <w:t xml:space="preserve">—a land grab for the most coveted piece of the sky. (Location, location, location…) The </w:t>
      </w:r>
      <w:r w:rsidRPr="007025E0">
        <w:rPr>
          <w:rStyle w:val="StyleUnderline"/>
          <w:rFonts w:asciiTheme="majorHAnsi" w:hAnsiTheme="majorHAnsi" w:cstheme="majorHAnsi"/>
        </w:rPr>
        <w:t>timing is aligned with astrological transits</w:t>
      </w:r>
      <w:r w:rsidRPr="007025E0">
        <w:rPr>
          <w:rFonts w:asciiTheme="majorHAnsi" w:hAnsiTheme="majorHAnsi" w:cstheme="majorHAnsi"/>
          <w:sz w:val="16"/>
        </w:rPr>
        <w:t xml:space="preserve">, as </w:t>
      </w:r>
      <w:r w:rsidRPr="007025E0">
        <w:rPr>
          <w:rStyle w:val="StyleUnderline"/>
          <w:rFonts w:asciiTheme="majorHAnsi" w:hAnsiTheme="majorHAnsi" w:cstheme="majorHAnsi"/>
        </w:rPr>
        <w:t>accumulator Saturn</w:t>
      </w:r>
      <w:r w:rsidRPr="007025E0">
        <w:rPr>
          <w:rFonts w:asciiTheme="majorHAnsi" w:hAnsiTheme="majorHAnsi" w:cstheme="majorHAnsi"/>
          <w:sz w:val="16"/>
        </w:rPr>
        <w:t xml:space="preserve"> and</w:t>
      </w:r>
      <w:r w:rsidRPr="007025E0">
        <w:rPr>
          <w:rStyle w:val="StyleUnderline"/>
          <w:rFonts w:asciiTheme="majorHAnsi" w:hAnsiTheme="majorHAnsi" w:cstheme="majorHAnsi"/>
        </w:rPr>
        <w:t xml:space="preserve"> expansive Jupiter</w:t>
      </w:r>
      <w:r w:rsidRPr="007025E0">
        <w:rPr>
          <w:rFonts w:asciiTheme="majorHAnsi" w:hAnsiTheme="majorHAnsi" w:cstheme="majorHAnsi"/>
          <w:sz w:val="16"/>
        </w:rPr>
        <w:t xml:space="preserve"> prepare to </w:t>
      </w:r>
      <w:r w:rsidRPr="007025E0">
        <w:rPr>
          <w:rStyle w:val="StyleUnderline"/>
          <w:rFonts w:asciiTheme="majorHAnsi" w:hAnsiTheme="majorHAnsi" w:cstheme="majorHAnsi"/>
        </w:rPr>
        <w:t>spin through Aquarius,</w:t>
      </w:r>
      <w:r w:rsidRPr="007025E0">
        <w:rPr>
          <w:rFonts w:asciiTheme="majorHAnsi" w:hAnsiTheme="majorHAnsi" w:cstheme="majorHAnsi"/>
          <w:sz w:val="16"/>
        </w:rPr>
        <w:t xml:space="preserve"> the</w:t>
      </w:r>
      <w:r w:rsidRPr="007025E0">
        <w:rPr>
          <w:rStyle w:val="StyleUnderline"/>
          <w:rFonts w:asciiTheme="majorHAnsi" w:hAnsiTheme="majorHAnsi" w:cstheme="majorHAnsi"/>
        </w:rPr>
        <w:t xml:space="preserve"> sign of outer space</w:t>
      </w:r>
      <w:r w:rsidRPr="007025E0">
        <w:rPr>
          <w:rFonts w:asciiTheme="majorHAnsi" w:hAnsiTheme="majorHAnsi" w:cstheme="majorHAnsi"/>
          <w:sz w:val="16"/>
        </w:rPr>
        <w:t xml:space="preserve">, starting </w:t>
      </w:r>
      <w:r w:rsidRPr="007025E0">
        <w:rPr>
          <w:rStyle w:val="StyleUnderline"/>
          <w:rFonts w:asciiTheme="majorHAnsi" w:hAnsiTheme="majorHAnsi" w:cstheme="majorHAnsi"/>
        </w:rPr>
        <w:t>just before the 2020 winter solstice</w:t>
      </w:r>
      <w:r w:rsidRPr="007025E0">
        <w:rPr>
          <w:rFonts w:asciiTheme="majorHAnsi" w:hAnsiTheme="majorHAnsi" w:cstheme="majorHAnsi"/>
          <w:sz w:val="16"/>
        </w:rPr>
        <w:t xml:space="preserve">. Their </w:t>
      </w:r>
      <w:r w:rsidRPr="007025E0">
        <w:rPr>
          <w:rStyle w:val="StyleUnderline"/>
          <w:rFonts w:asciiTheme="majorHAnsi" w:hAnsiTheme="majorHAnsi" w:cstheme="majorHAnsi"/>
        </w:rPr>
        <w:t>Great Conjunction</w:t>
      </w:r>
      <w:r w:rsidRPr="007025E0">
        <w:rPr>
          <w:rFonts w:asciiTheme="majorHAnsi" w:hAnsiTheme="majorHAnsi" w:cstheme="majorHAnsi"/>
          <w:sz w:val="16"/>
        </w:rPr>
        <w:t xml:space="preserve"> (rare meetup) on December 20 portends major news for developments in </w:t>
      </w:r>
      <w:r w:rsidRPr="007025E0">
        <w:rPr>
          <w:rStyle w:val="StyleUnderline"/>
          <w:rFonts w:asciiTheme="majorHAnsi" w:hAnsiTheme="majorHAnsi" w:cstheme="majorHAnsi"/>
        </w:rPr>
        <w:t>outer space tech</w:t>
      </w:r>
      <w:r w:rsidRPr="007025E0">
        <w:rPr>
          <w:rFonts w:asciiTheme="majorHAnsi" w:hAnsiTheme="majorHAnsi" w:cstheme="majorHAnsi"/>
          <w:sz w:val="16"/>
        </w:rPr>
        <w:t xml:space="preserve">nology. In the worst-case scenario, you can </w:t>
      </w:r>
      <w:r w:rsidRPr="007025E0">
        <w:rPr>
          <w:rStyle w:val="StyleUnderline"/>
          <w:rFonts w:asciiTheme="majorHAnsi" w:hAnsiTheme="majorHAnsi" w:cstheme="majorHAnsi"/>
          <w:highlight w:val="cyan"/>
        </w:rPr>
        <w:t>forget about finding</w:t>
      </w:r>
      <w:r w:rsidRPr="007025E0">
        <w:rPr>
          <w:rStyle w:val="StyleUnderline"/>
          <w:rFonts w:asciiTheme="majorHAnsi" w:hAnsiTheme="majorHAnsi" w:cstheme="majorHAnsi"/>
        </w:rPr>
        <w:t xml:space="preserve"> your favorite </w:t>
      </w:r>
      <w:r w:rsidRPr="007025E0">
        <w:rPr>
          <w:rStyle w:val="StyleUnderline"/>
          <w:rFonts w:asciiTheme="majorHAnsi" w:hAnsiTheme="majorHAnsi" w:cstheme="majorHAnsi"/>
          <w:highlight w:val="cyan"/>
        </w:rPr>
        <w:t>astrology constellatio</w:t>
      </w:r>
      <w:r w:rsidRPr="007025E0">
        <w:rPr>
          <w:rStyle w:val="StyleUnderline"/>
          <w:rFonts w:asciiTheme="majorHAnsi" w:hAnsiTheme="majorHAnsi" w:cstheme="majorHAnsi"/>
        </w:rPr>
        <w:t>n</w:t>
      </w:r>
      <w:r w:rsidRPr="007025E0">
        <w:rPr>
          <w:rFonts w:asciiTheme="majorHAnsi" w:hAnsiTheme="majorHAnsi" w:cstheme="majorHAnsi"/>
          <w:sz w:val="16"/>
        </w:rPr>
        <w:t xml:space="preserve"> </w:t>
      </w:r>
      <w:r w:rsidRPr="007025E0">
        <w:rPr>
          <w:rStyle w:val="StyleUnderline"/>
          <w:rFonts w:asciiTheme="majorHAnsi" w:hAnsiTheme="majorHAnsi" w:cstheme="majorHAnsi"/>
        </w:rPr>
        <w:t>in the eternal stars</w:t>
      </w:r>
      <w:r w:rsidRPr="007025E0">
        <w:rPr>
          <w:rFonts w:asciiTheme="majorHAnsi" w:hAnsiTheme="majorHAnsi" w:cstheme="majorHAnsi"/>
          <w:sz w:val="16"/>
        </w:rPr>
        <w:t xml:space="preserve"> above, </w:t>
      </w:r>
      <w:r w:rsidRPr="007025E0">
        <w:rPr>
          <w:rStyle w:val="StyleUnderline"/>
          <w:rFonts w:asciiTheme="majorHAnsi" w:hAnsiTheme="majorHAnsi" w:cstheme="majorHAnsi"/>
        </w:rPr>
        <w:t xml:space="preserve">much </w:t>
      </w:r>
      <w:proofErr w:type="gramStart"/>
      <w:r w:rsidRPr="007025E0">
        <w:rPr>
          <w:rStyle w:val="StyleUnderline"/>
          <w:rFonts w:asciiTheme="majorHAnsi" w:hAnsiTheme="majorHAnsi" w:cstheme="majorHAnsi"/>
        </w:rPr>
        <w:t>less</w:t>
      </w:r>
      <w:proofErr w:type="gramEnd"/>
      <w:r w:rsidRPr="007025E0">
        <w:rPr>
          <w:rFonts w:asciiTheme="majorHAnsi" w:hAnsiTheme="majorHAnsi" w:cstheme="majorHAnsi"/>
          <w:sz w:val="16"/>
        </w:rPr>
        <w:t xml:space="preserve"> spotting</w:t>
      </w:r>
      <w:r w:rsidRPr="007025E0">
        <w:rPr>
          <w:rStyle w:val="StyleUnderline"/>
          <w:rFonts w:asciiTheme="majorHAnsi" w:hAnsiTheme="majorHAnsi" w:cstheme="majorHAnsi"/>
        </w:rPr>
        <w:t xml:space="preserve"> luminaries</w:t>
      </w:r>
      <w:r w:rsidRPr="007025E0">
        <w:rPr>
          <w:rFonts w:asciiTheme="majorHAnsi" w:hAnsiTheme="majorHAnsi" w:cstheme="majorHAnsi"/>
          <w:sz w:val="16"/>
        </w:rPr>
        <w:t xml:space="preserve"> like </w:t>
      </w:r>
      <w:proofErr w:type="spellStart"/>
      <w:r w:rsidRPr="007025E0">
        <w:rPr>
          <w:rFonts w:asciiTheme="majorHAnsi" w:hAnsiTheme="majorHAnsi" w:cstheme="majorHAnsi"/>
          <w:sz w:val="16"/>
        </w:rPr>
        <w:t>Zuben</w:t>
      </w:r>
      <w:proofErr w:type="spellEnd"/>
      <w:r w:rsidRPr="007025E0">
        <w:rPr>
          <w:rFonts w:asciiTheme="majorHAnsi" w:hAnsiTheme="majorHAnsi" w:cstheme="majorHAnsi"/>
          <w:sz w:val="16"/>
        </w:rPr>
        <w:t xml:space="preserve"> el </w:t>
      </w:r>
      <w:proofErr w:type="spellStart"/>
      <w:r w:rsidRPr="007025E0">
        <w:rPr>
          <w:rFonts w:asciiTheme="majorHAnsi" w:hAnsiTheme="majorHAnsi" w:cstheme="majorHAnsi"/>
          <w:sz w:val="16"/>
        </w:rPr>
        <w:t>Genubi</w:t>
      </w:r>
      <w:proofErr w:type="spellEnd"/>
      <w:r w:rsidRPr="007025E0">
        <w:rPr>
          <w:rFonts w:asciiTheme="majorHAnsi" w:hAnsiTheme="majorHAnsi" w:cstheme="majorHAnsi"/>
          <w:sz w:val="16"/>
        </w:rPr>
        <w:t xml:space="preserve"> or Fomalhaut. Even </w:t>
      </w:r>
      <w:r w:rsidRPr="007025E0">
        <w:rPr>
          <w:rStyle w:val="StyleUnderline"/>
          <w:rFonts w:asciiTheme="majorHAnsi" w:hAnsiTheme="majorHAnsi" w:cstheme="majorHAnsi"/>
        </w:rPr>
        <w:t>sparkly Sirius may be no match</w:t>
      </w:r>
      <w:r w:rsidRPr="007025E0">
        <w:rPr>
          <w:rFonts w:asciiTheme="majorHAnsi" w:hAnsiTheme="majorHAnsi" w:cstheme="majorHAnsi"/>
          <w:sz w:val="16"/>
        </w:rPr>
        <w:t xml:space="preserve"> for what’s hoisted into the heavenly vault in the near future. </w:t>
      </w:r>
      <w:r w:rsidRPr="007025E0">
        <w:rPr>
          <w:rStyle w:val="StyleUnderline"/>
          <w:rFonts w:asciiTheme="majorHAnsi" w:hAnsiTheme="majorHAnsi" w:cstheme="majorHAnsi"/>
        </w:rPr>
        <w:t xml:space="preserve">Is a </w:t>
      </w:r>
      <w:r w:rsidRPr="007025E0">
        <w:rPr>
          <w:rStyle w:val="StyleUnderline"/>
          <w:rFonts w:asciiTheme="majorHAnsi" w:hAnsiTheme="majorHAnsi" w:cstheme="majorHAnsi"/>
          <w:highlight w:val="cyan"/>
        </w:rPr>
        <w:t>space conservation</w:t>
      </w:r>
      <w:r w:rsidRPr="007025E0">
        <w:rPr>
          <w:rStyle w:val="StyleUnderline"/>
          <w:rFonts w:asciiTheme="majorHAnsi" w:hAnsiTheme="majorHAnsi" w:cstheme="majorHAnsi"/>
        </w:rPr>
        <w:t xml:space="preserve"> movement </w:t>
      </w:r>
      <w:r w:rsidRPr="007025E0">
        <w:rPr>
          <w:rStyle w:val="StyleUnderline"/>
          <w:rFonts w:asciiTheme="majorHAnsi" w:hAnsiTheme="majorHAnsi" w:cstheme="majorHAnsi"/>
          <w:highlight w:val="cyan"/>
        </w:rPr>
        <w:t>needed to counter mega-constellations</w:t>
      </w:r>
      <w:r w:rsidRPr="007025E0">
        <w:rPr>
          <w:rStyle w:val="StyleUnderline"/>
          <w:rFonts w:asciiTheme="majorHAnsi" w:hAnsiTheme="majorHAnsi" w:cstheme="majorHAnsi"/>
        </w:rPr>
        <w:t>?</w:t>
      </w:r>
      <w:r w:rsidRPr="007025E0">
        <w:rPr>
          <w:rFonts w:asciiTheme="majorHAnsi" w:hAnsiTheme="majorHAnsi" w:cstheme="majorHAnsi"/>
          <w:sz w:val="16"/>
        </w:rPr>
        <w:t xml:space="preserve"> Or, dare we suggest, a new wave of protests? Will polarized astrologers and astronomers finally </w:t>
      </w:r>
      <w:r w:rsidRPr="007025E0">
        <w:rPr>
          <w:rStyle w:val="StyleUnderline"/>
          <w:rFonts w:asciiTheme="majorHAnsi" w:hAnsiTheme="majorHAnsi" w:cstheme="majorHAnsi"/>
        </w:rPr>
        <w:t>unite in the name of comets and star clusters</w:t>
      </w:r>
      <w:r w:rsidRPr="007025E0">
        <w:rPr>
          <w:rFonts w:asciiTheme="majorHAnsi" w:hAnsiTheme="majorHAnsi" w:cstheme="majorHAnsi"/>
          <w:sz w:val="16"/>
        </w:rPr>
        <w:t xml:space="preserve">? Paging NASA! </w:t>
      </w:r>
      <w:r w:rsidRPr="007025E0">
        <w:rPr>
          <w:rStyle w:val="Emphasis"/>
          <w:rFonts w:asciiTheme="majorHAnsi" w:hAnsiTheme="majorHAnsi" w:cstheme="majorHAnsi"/>
        </w:rPr>
        <w:t>Houston, we have a (shared) problem.</w:t>
      </w:r>
      <w:r w:rsidRPr="007025E0">
        <w:rPr>
          <w:rFonts w:asciiTheme="majorHAnsi" w:hAnsiTheme="majorHAnsi" w:cstheme="majorHAnsi"/>
          <w:sz w:val="16"/>
        </w:rPr>
        <w:t xml:space="preserve"> Perhaps the aliens CAN come in peace and save the galaxy. In an effort to find </w:t>
      </w:r>
      <w:r w:rsidRPr="007025E0">
        <w:rPr>
          <w:rStyle w:val="StyleUnderline"/>
          <w:rFonts w:asciiTheme="majorHAnsi" w:hAnsiTheme="majorHAnsi" w:cstheme="majorHAnsi"/>
        </w:rPr>
        <w:t>common, low-orbit ground</w:t>
      </w:r>
      <w:r w:rsidRPr="007025E0">
        <w:rPr>
          <w:rFonts w:asciiTheme="majorHAnsi" w:hAnsiTheme="majorHAnsi" w:cstheme="majorHAnsi"/>
          <w:sz w:val="16"/>
        </w:rPr>
        <w:t xml:space="preserve"> between astronomy and astrology, it’s important to understand that the creation of</w:t>
      </w:r>
      <w:r w:rsidRPr="007025E0">
        <w:rPr>
          <w:rStyle w:val="StyleUnderline"/>
          <w:rFonts w:asciiTheme="majorHAnsi" w:hAnsiTheme="majorHAnsi" w:cstheme="majorHAnsi"/>
        </w:rPr>
        <w:t xml:space="preserve"> the zodiac is</w:t>
      </w:r>
      <w:r w:rsidRPr="007025E0">
        <w:rPr>
          <w:rFonts w:asciiTheme="majorHAnsi" w:hAnsiTheme="majorHAnsi" w:cstheme="majorHAnsi"/>
          <w:sz w:val="16"/>
        </w:rPr>
        <w:t xml:space="preserve"> an example of </w:t>
      </w:r>
      <w:r w:rsidRPr="007025E0">
        <w:rPr>
          <w:rStyle w:val="StyleUnderline"/>
          <w:rFonts w:asciiTheme="majorHAnsi" w:hAnsiTheme="majorHAnsi" w:cstheme="majorHAnsi"/>
        </w:rPr>
        <w:t>technology,</w:t>
      </w:r>
      <w:r w:rsidRPr="007025E0">
        <w:rPr>
          <w:rFonts w:asciiTheme="majorHAnsi" w:hAnsiTheme="majorHAnsi" w:cstheme="majorHAnsi"/>
          <w:sz w:val="16"/>
        </w:rPr>
        <w:t xml:space="preserve"> as crucial as the space </w:t>
      </w:r>
      <w:proofErr w:type="gramStart"/>
      <w:r w:rsidRPr="007025E0">
        <w:rPr>
          <w:rFonts w:asciiTheme="majorHAnsi" w:hAnsiTheme="majorHAnsi" w:cstheme="majorHAnsi"/>
          <w:sz w:val="16"/>
        </w:rPr>
        <w:t>lords</w:t>
      </w:r>
      <w:proofErr w:type="gramEnd"/>
      <w:r w:rsidRPr="007025E0">
        <w:rPr>
          <w:rFonts w:asciiTheme="majorHAnsi" w:hAnsiTheme="majorHAnsi" w:cstheme="majorHAnsi"/>
          <w:sz w:val="16"/>
        </w:rPr>
        <w:t xml:space="preserve"> new satellites, </w:t>
      </w:r>
      <w:r w:rsidRPr="007025E0">
        <w:rPr>
          <w:rStyle w:val="StyleUnderline"/>
          <w:rFonts w:asciiTheme="majorHAnsi" w:hAnsiTheme="majorHAnsi" w:cstheme="majorHAnsi"/>
        </w:rPr>
        <w:t>that helped mankind communicate</w:t>
      </w:r>
      <w:r w:rsidRPr="007025E0">
        <w:rPr>
          <w:rFonts w:asciiTheme="majorHAnsi" w:hAnsiTheme="majorHAnsi" w:cstheme="majorHAnsi"/>
          <w:sz w:val="16"/>
        </w:rPr>
        <w:t xml:space="preserve"> ideas of </w:t>
      </w:r>
      <w:r w:rsidRPr="007025E0">
        <w:rPr>
          <w:rStyle w:val="StyleUnderline"/>
          <w:rFonts w:asciiTheme="majorHAnsi" w:hAnsiTheme="majorHAnsi" w:cstheme="majorHAnsi"/>
        </w:rPr>
        <w:t xml:space="preserve">navigation, history and myth for </w:t>
      </w:r>
      <w:r w:rsidRPr="007025E0">
        <w:rPr>
          <w:rFonts w:asciiTheme="majorHAnsi" w:hAnsiTheme="majorHAnsi" w:cstheme="majorHAnsi"/>
          <w:sz w:val="16"/>
        </w:rPr>
        <w:t xml:space="preserve">many </w:t>
      </w:r>
      <w:r w:rsidRPr="007025E0">
        <w:rPr>
          <w:rStyle w:val="StyleUnderline"/>
          <w:rFonts w:asciiTheme="majorHAnsi" w:hAnsiTheme="majorHAnsi" w:cstheme="majorHAnsi"/>
        </w:rPr>
        <w:t>millennia of human endeavor</w:t>
      </w:r>
      <w:r w:rsidRPr="007025E0">
        <w:rPr>
          <w:rFonts w:asciiTheme="majorHAnsi" w:hAnsiTheme="majorHAnsi" w:cstheme="majorHAnsi"/>
          <w:sz w:val="16"/>
        </w:rPr>
        <w:t>. That’s a view that won’t be as easy to change.</w:t>
      </w:r>
    </w:p>
    <w:p w14:paraId="44D73789"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Recorded planetary alignments control the global stock market—astrology is the most reliable predictive analytic. </w:t>
      </w:r>
      <w:proofErr w:type="spellStart"/>
      <w:r w:rsidRPr="007025E0">
        <w:rPr>
          <w:rFonts w:asciiTheme="majorHAnsi" w:hAnsiTheme="majorHAnsi" w:cstheme="majorHAnsi"/>
        </w:rPr>
        <w:t>Pesavento</w:t>
      </w:r>
      <w:proofErr w:type="spellEnd"/>
      <w:r w:rsidRPr="007025E0">
        <w:rPr>
          <w:rFonts w:asciiTheme="majorHAnsi" w:hAnsiTheme="majorHAnsi" w:cstheme="majorHAnsi"/>
        </w:rPr>
        <w:t xml:space="preserve"> &amp; </w:t>
      </w:r>
      <w:proofErr w:type="spellStart"/>
      <w:r w:rsidRPr="007025E0">
        <w:rPr>
          <w:rFonts w:asciiTheme="majorHAnsi" w:hAnsiTheme="majorHAnsi" w:cstheme="majorHAnsi"/>
        </w:rPr>
        <w:t>Smoleny</w:t>
      </w:r>
      <w:proofErr w:type="spellEnd"/>
      <w:r w:rsidRPr="007025E0">
        <w:rPr>
          <w:rFonts w:asciiTheme="majorHAnsi" w:hAnsiTheme="majorHAnsi" w:cstheme="majorHAnsi"/>
        </w:rPr>
        <w:t xml:space="preserve"> 15 </w:t>
      </w:r>
    </w:p>
    <w:p w14:paraId="0F7A6DFF"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 xml:space="preserve">Larry </w:t>
      </w:r>
      <w:proofErr w:type="spellStart"/>
      <w:r w:rsidRPr="007025E0">
        <w:rPr>
          <w:rFonts w:asciiTheme="majorHAnsi" w:hAnsiTheme="majorHAnsi" w:cstheme="majorHAnsi"/>
        </w:rPr>
        <w:t>Pesavento</w:t>
      </w:r>
      <w:proofErr w:type="spellEnd"/>
      <w:r w:rsidRPr="007025E0">
        <w:rPr>
          <w:rFonts w:asciiTheme="majorHAnsi" w:hAnsiTheme="majorHAnsi" w:cstheme="majorHAnsi"/>
        </w:rPr>
        <w:t xml:space="preserve">, president of Trading Tutor and a 45-year veteran trader. He managed Drexel Burnham Lambert's commodity department from 1976 to 1981. Following this, he became a floor trader at the Chicago Mercantile Exchange, trading S&amp;P futures, T-Bills, gold, and foreign currencies until 1984, then he traded for Commodity Corporation of Princeton, New Jersey, until 1986. He has trained more than 1000 students, in the US and abroad, over the past 25 years and authored a vast library of books on trading, and Shane </w:t>
      </w:r>
      <w:proofErr w:type="spellStart"/>
      <w:r w:rsidRPr="007025E0">
        <w:rPr>
          <w:rFonts w:asciiTheme="majorHAnsi" w:hAnsiTheme="majorHAnsi" w:cstheme="majorHAnsi"/>
        </w:rPr>
        <w:t>Smoleny</w:t>
      </w:r>
      <w:proofErr w:type="spellEnd"/>
      <w:r w:rsidRPr="007025E0">
        <w:rPr>
          <w:rFonts w:asciiTheme="majorHAnsi" w:hAnsiTheme="majorHAnsi" w:cstheme="majorHAnsi"/>
        </w:rPr>
        <w:t>, president of Wolf Trader Futures, was a physics and biomedical science professor for 12 years and has been trading financial markets and commodities for over 20 years. He is a registered CPO and CTA. “A Trader’s Guide to Financial Astrology: Forecasting Market Cycles Using Planetary and Lunar Movements”, January 2015, John Wiley &amp; Sons, Inc.//</w:t>
      </w:r>
      <w:proofErr w:type="spellStart"/>
      <w:r w:rsidRPr="007025E0">
        <w:rPr>
          <w:rFonts w:asciiTheme="majorHAnsi" w:hAnsiTheme="majorHAnsi" w:cstheme="majorHAnsi"/>
        </w:rPr>
        <w:t>Aanya</w:t>
      </w:r>
      <w:proofErr w:type="spellEnd"/>
      <w:r w:rsidRPr="007025E0">
        <w:rPr>
          <w:rFonts w:asciiTheme="majorHAnsi" w:hAnsiTheme="majorHAnsi" w:cstheme="majorHAnsi"/>
        </w:rPr>
        <w:t xml:space="preserve"> </w:t>
      </w:r>
    </w:p>
    <w:p w14:paraId="66DA8057" w14:textId="77777777" w:rsidR="007809EC" w:rsidRPr="007025E0" w:rsidRDefault="007809EC" w:rsidP="007809EC">
      <w:pPr>
        <w:rPr>
          <w:rStyle w:val="StyleUnderline"/>
          <w:rFonts w:asciiTheme="majorHAnsi" w:hAnsiTheme="majorHAnsi" w:cstheme="majorHAnsi"/>
        </w:rPr>
      </w:pPr>
      <w:r w:rsidRPr="007025E0">
        <w:rPr>
          <w:rFonts w:asciiTheme="majorHAnsi" w:hAnsiTheme="majorHAnsi" w:cstheme="majorHAnsi"/>
          <w:sz w:val="16"/>
        </w:rPr>
        <w:t xml:space="preserve">However, the groundwork will be laid for further editions and revisions of this book. </w:t>
      </w:r>
      <w:r w:rsidRPr="007025E0">
        <w:rPr>
          <w:rStyle w:val="StyleUnderline"/>
          <w:rFonts w:asciiTheme="majorHAnsi" w:hAnsiTheme="majorHAnsi" w:cstheme="majorHAnsi"/>
        </w:rPr>
        <w:t xml:space="preserve">For those </w:t>
      </w:r>
      <w:r w:rsidRPr="007025E0">
        <w:rPr>
          <w:rFonts w:asciiTheme="majorHAnsi" w:hAnsiTheme="majorHAnsi" w:cstheme="majorHAnsi"/>
          <w:sz w:val="16"/>
        </w:rPr>
        <w:t xml:space="preserve">of one who are </w:t>
      </w:r>
      <w:r w:rsidRPr="007025E0">
        <w:rPr>
          <w:rStyle w:val="StyleUnderline"/>
          <w:rFonts w:asciiTheme="majorHAnsi" w:hAnsiTheme="majorHAnsi" w:cstheme="majorHAnsi"/>
        </w:rPr>
        <w:t>new to astrology</w:t>
      </w:r>
      <w:r w:rsidRPr="007025E0">
        <w:rPr>
          <w:rFonts w:asciiTheme="majorHAnsi" w:hAnsiTheme="majorHAnsi" w:cstheme="majorHAnsi"/>
          <w:sz w:val="16"/>
        </w:rPr>
        <w:t xml:space="preserve">, one can begin by thinking of </w:t>
      </w:r>
      <w:r w:rsidRPr="007025E0">
        <w:rPr>
          <w:rStyle w:val="StyleUnderline"/>
          <w:rFonts w:asciiTheme="majorHAnsi" w:hAnsiTheme="majorHAnsi" w:cstheme="majorHAnsi"/>
        </w:rPr>
        <w:t>the universe as a giant clock.</w:t>
      </w:r>
      <w:r w:rsidRPr="007025E0">
        <w:rPr>
          <w:rFonts w:asciiTheme="majorHAnsi" w:hAnsiTheme="majorHAnsi" w:cstheme="majorHAnsi"/>
          <w:sz w:val="16"/>
        </w:rPr>
        <w:t xml:space="preserve"> A normal clock has just an hour hand, a minute hand, and a second hand. But an </w:t>
      </w:r>
      <w:r w:rsidRPr="007025E0">
        <w:rPr>
          <w:rStyle w:val="StyleUnderline"/>
          <w:rFonts w:asciiTheme="majorHAnsi" w:hAnsiTheme="majorHAnsi" w:cstheme="majorHAnsi"/>
        </w:rPr>
        <w:t>astrological clock has</w:t>
      </w:r>
      <w:r w:rsidRPr="007025E0">
        <w:rPr>
          <w:rFonts w:asciiTheme="majorHAnsi" w:hAnsiTheme="majorHAnsi" w:cstheme="majorHAnsi"/>
          <w:sz w:val="16"/>
        </w:rPr>
        <w:t xml:space="preserve"> literally </w:t>
      </w:r>
      <w:r w:rsidRPr="007025E0">
        <w:rPr>
          <w:rStyle w:val="StyleUnderline"/>
          <w:rFonts w:asciiTheme="majorHAnsi" w:hAnsiTheme="majorHAnsi" w:cstheme="majorHAnsi"/>
        </w:rPr>
        <w:t>hundreds of hands spinning at different rates</w:t>
      </w:r>
      <w:r w:rsidRPr="007025E0">
        <w:rPr>
          <w:rFonts w:asciiTheme="majorHAnsi" w:hAnsiTheme="majorHAnsi" w:cstheme="majorHAnsi"/>
          <w:sz w:val="16"/>
        </w:rPr>
        <w:t xml:space="preserve">. When the hands of the clock line up at certain positions, then the time is right and the </w:t>
      </w:r>
      <w:r w:rsidRPr="007025E0">
        <w:rPr>
          <w:rStyle w:val="StyleUnderline"/>
          <w:rFonts w:asciiTheme="majorHAnsi" w:hAnsiTheme="majorHAnsi" w:cstheme="majorHAnsi"/>
        </w:rPr>
        <w:t>energies are aligned for specific actions</w:t>
      </w:r>
      <w:r w:rsidRPr="007025E0">
        <w:rPr>
          <w:rFonts w:asciiTheme="majorHAnsi" w:hAnsiTheme="majorHAnsi" w:cstheme="majorHAnsi"/>
          <w:sz w:val="16"/>
        </w:rPr>
        <w:t xml:space="preserve">. The </w:t>
      </w:r>
      <w:r w:rsidRPr="007025E0">
        <w:rPr>
          <w:rStyle w:val="StyleUnderline"/>
          <w:rFonts w:asciiTheme="majorHAnsi" w:hAnsiTheme="majorHAnsi" w:cstheme="majorHAnsi"/>
        </w:rPr>
        <w:t xml:space="preserve">alignment of </w:t>
      </w:r>
      <w:r w:rsidRPr="007025E0">
        <w:rPr>
          <w:rStyle w:val="StyleUnderline"/>
          <w:rFonts w:asciiTheme="majorHAnsi" w:hAnsiTheme="majorHAnsi" w:cstheme="majorHAnsi"/>
          <w:highlight w:val="cyan"/>
        </w:rPr>
        <w:t>planetary energy</w:t>
      </w:r>
      <w:r w:rsidRPr="007025E0">
        <w:rPr>
          <w:rFonts w:asciiTheme="majorHAnsi" w:hAnsiTheme="majorHAnsi" w:cstheme="majorHAnsi"/>
          <w:sz w:val="16"/>
        </w:rPr>
        <w:t xml:space="preserve"> tends to </w:t>
      </w:r>
      <w:r w:rsidRPr="007025E0">
        <w:rPr>
          <w:rStyle w:val="StyleUnderline"/>
          <w:rFonts w:asciiTheme="majorHAnsi" w:hAnsiTheme="majorHAnsi" w:cstheme="majorHAnsi"/>
          <w:highlight w:val="cyan"/>
        </w:rPr>
        <w:t>provide</w:t>
      </w:r>
      <w:r w:rsidRPr="007025E0">
        <w:rPr>
          <w:rStyle w:val="StyleUnderline"/>
          <w:rFonts w:asciiTheme="majorHAnsi" w:hAnsiTheme="majorHAnsi" w:cstheme="majorHAnsi"/>
        </w:rPr>
        <w:t xml:space="preserve"> a push</w:t>
      </w:r>
      <w:r w:rsidRPr="007025E0">
        <w:rPr>
          <w:rFonts w:asciiTheme="majorHAnsi" w:hAnsiTheme="majorHAnsi" w:cstheme="majorHAnsi"/>
          <w:sz w:val="16"/>
        </w:rPr>
        <w:t xml:space="preserve"> or a force in one direction or another. Some of these energies are </w:t>
      </w:r>
      <w:r w:rsidRPr="007025E0">
        <w:rPr>
          <w:rStyle w:val="StyleUnderline"/>
          <w:rFonts w:asciiTheme="majorHAnsi" w:hAnsiTheme="majorHAnsi" w:cstheme="majorHAnsi"/>
          <w:highlight w:val="cyan"/>
        </w:rPr>
        <w:t>positive and</w:t>
      </w:r>
      <w:r w:rsidRPr="007025E0">
        <w:rPr>
          <w:rFonts w:asciiTheme="majorHAnsi" w:hAnsiTheme="majorHAnsi" w:cstheme="majorHAnsi"/>
          <w:sz w:val="16"/>
        </w:rPr>
        <w:t xml:space="preserve"> some of these actions are </w:t>
      </w:r>
      <w:r w:rsidRPr="007025E0">
        <w:rPr>
          <w:rStyle w:val="StyleUnderline"/>
          <w:rFonts w:asciiTheme="majorHAnsi" w:hAnsiTheme="majorHAnsi" w:cstheme="majorHAnsi"/>
          <w:highlight w:val="cyan"/>
        </w:rPr>
        <w:t>negative.</w:t>
      </w:r>
      <w:r w:rsidRPr="007025E0">
        <w:rPr>
          <w:rFonts w:asciiTheme="majorHAnsi" w:hAnsiTheme="majorHAnsi" w:cstheme="majorHAnsi"/>
          <w:sz w:val="16"/>
        </w:rPr>
        <w:t xml:space="preserve"> These </w:t>
      </w:r>
      <w:r w:rsidRPr="007025E0">
        <w:rPr>
          <w:rStyle w:val="StyleUnderline"/>
          <w:rFonts w:asciiTheme="majorHAnsi" w:hAnsiTheme="majorHAnsi" w:cstheme="majorHAnsi"/>
        </w:rPr>
        <w:t xml:space="preserve">energies affect </w:t>
      </w:r>
      <w:r w:rsidRPr="007025E0">
        <w:rPr>
          <w:rFonts w:asciiTheme="majorHAnsi" w:hAnsiTheme="majorHAnsi" w:cstheme="majorHAnsi"/>
          <w:sz w:val="16"/>
        </w:rPr>
        <w:t xml:space="preserve">the psyche of individuals and eventually human behavior. It is important to note that astrology does not have every answer. It is one set of tools one can use to understand the universe and our place within it. The truth is that we don’t know how or why astrology works. </w:t>
      </w:r>
      <w:r w:rsidRPr="007025E0">
        <w:rPr>
          <w:rStyle w:val="StyleUnderline"/>
          <w:rFonts w:asciiTheme="majorHAnsi" w:hAnsiTheme="majorHAnsi" w:cstheme="majorHAnsi"/>
        </w:rPr>
        <w:t>We</w:t>
      </w:r>
      <w:r w:rsidRPr="007025E0">
        <w:rPr>
          <w:rFonts w:asciiTheme="majorHAnsi" w:hAnsiTheme="majorHAnsi" w:cstheme="majorHAnsi"/>
          <w:sz w:val="16"/>
        </w:rPr>
        <w:t xml:space="preserve"> just</w:t>
      </w:r>
      <w:r w:rsidRPr="007025E0">
        <w:rPr>
          <w:rStyle w:val="StyleUnderline"/>
          <w:rFonts w:asciiTheme="majorHAnsi" w:hAnsiTheme="majorHAnsi" w:cstheme="majorHAnsi"/>
        </w:rPr>
        <w:t xml:space="preserve"> know</w:t>
      </w:r>
      <w:r w:rsidRPr="007025E0">
        <w:rPr>
          <w:rFonts w:asciiTheme="majorHAnsi" w:hAnsiTheme="majorHAnsi" w:cstheme="majorHAnsi"/>
          <w:sz w:val="16"/>
        </w:rPr>
        <w:t xml:space="preserve"> that it does and </w:t>
      </w:r>
      <w:r w:rsidRPr="007025E0">
        <w:rPr>
          <w:rStyle w:val="StyleUnderline"/>
          <w:rFonts w:asciiTheme="majorHAnsi" w:hAnsiTheme="majorHAnsi" w:cstheme="majorHAnsi"/>
        </w:rPr>
        <w:t xml:space="preserve">we </w:t>
      </w:r>
      <w:r w:rsidRPr="007025E0">
        <w:rPr>
          <w:rStyle w:val="StyleUnderline"/>
          <w:rFonts w:asciiTheme="majorHAnsi" w:hAnsiTheme="majorHAnsi" w:cstheme="majorHAnsi"/>
          <w:highlight w:val="cyan"/>
        </w:rPr>
        <w:t>can measure</w:t>
      </w:r>
      <w:r w:rsidRPr="007025E0">
        <w:rPr>
          <w:rStyle w:val="StyleUnderline"/>
          <w:rFonts w:asciiTheme="majorHAnsi" w:hAnsiTheme="majorHAnsi" w:cstheme="majorHAnsi"/>
        </w:rPr>
        <w:t xml:space="preserve"> its </w:t>
      </w:r>
      <w:r w:rsidRPr="007025E0">
        <w:rPr>
          <w:rStyle w:val="StyleUnderline"/>
          <w:rFonts w:asciiTheme="majorHAnsi" w:hAnsiTheme="majorHAnsi" w:cstheme="majorHAnsi"/>
          <w:highlight w:val="cyan"/>
        </w:rPr>
        <w:t>effects on financial markets</w:t>
      </w:r>
      <w:r w:rsidRPr="007025E0">
        <w:rPr>
          <w:rFonts w:asciiTheme="majorHAnsi" w:hAnsiTheme="majorHAnsi" w:cstheme="majorHAnsi"/>
          <w:sz w:val="16"/>
        </w:rPr>
        <w:t xml:space="preserve">. That is difficult for some people to accept. Throughout the years, people have pursued links between external events and the market outcomes. In financial astrology, there are literally millions of permutations to pursue to find links between planets and market behavior. In the past and the present, there have been </w:t>
      </w:r>
      <w:r w:rsidRPr="007025E0">
        <w:rPr>
          <w:rStyle w:val="StyleUnderline"/>
          <w:rFonts w:asciiTheme="majorHAnsi" w:hAnsiTheme="majorHAnsi" w:cstheme="majorHAnsi"/>
        </w:rPr>
        <w:t xml:space="preserve">many </w:t>
      </w:r>
      <w:r w:rsidRPr="007025E0">
        <w:rPr>
          <w:rStyle w:val="StyleUnderline"/>
          <w:rFonts w:asciiTheme="majorHAnsi" w:hAnsiTheme="majorHAnsi" w:cstheme="majorHAnsi"/>
          <w:highlight w:val="cyan"/>
        </w:rPr>
        <w:t xml:space="preserve">studies </w:t>
      </w:r>
      <w:r w:rsidRPr="007025E0">
        <w:rPr>
          <w:rFonts w:asciiTheme="majorHAnsi" w:hAnsiTheme="majorHAnsi" w:cstheme="majorHAnsi"/>
          <w:sz w:val="16"/>
        </w:rPr>
        <w:t xml:space="preserve">that attempted to </w:t>
      </w:r>
      <w:r w:rsidRPr="007025E0">
        <w:rPr>
          <w:rStyle w:val="StyleUnderline"/>
          <w:rFonts w:asciiTheme="majorHAnsi" w:hAnsiTheme="majorHAnsi" w:cstheme="majorHAnsi"/>
          <w:highlight w:val="cyan"/>
        </w:rPr>
        <w:t>correlate planetary movements with</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cyan"/>
        </w:rPr>
        <w:t>market behavior</w:t>
      </w:r>
      <w:r w:rsidRPr="007025E0">
        <w:rPr>
          <w:rFonts w:asciiTheme="majorHAnsi" w:hAnsiTheme="majorHAnsi" w:cstheme="majorHAnsi"/>
          <w:sz w:val="16"/>
        </w:rPr>
        <w:t xml:space="preserve">. However, without a working knowledge of astrology it is very difficult to know how to set up the experiments. In other words, one is not even qualified to set up an experiment without knowing the traditional meaning of the planets, the signs, the houses, and the angles that they make with one another. By understanding the meanings of planets, angles, and signs, one can begin to set up a hypothesis to build experiments. At the very least, the so-called </w:t>
      </w:r>
      <w:r w:rsidRPr="007025E0">
        <w:rPr>
          <w:rStyle w:val="StyleUnderline"/>
          <w:rFonts w:asciiTheme="majorHAnsi" w:hAnsiTheme="majorHAnsi" w:cstheme="majorHAnsi"/>
        </w:rPr>
        <w:t>negative aspects</w:t>
      </w:r>
      <w:r w:rsidRPr="007025E0">
        <w:rPr>
          <w:rFonts w:asciiTheme="majorHAnsi" w:hAnsiTheme="majorHAnsi" w:cstheme="majorHAnsi"/>
          <w:sz w:val="16"/>
        </w:rPr>
        <w:t xml:space="preserve"> should </w:t>
      </w:r>
      <w:r w:rsidRPr="007025E0">
        <w:rPr>
          <w:rStyle w:val="StyleUnderline"/>
          <w:rFonts w:asciiTheme="majorHAnsi" w:hAnsiTheme="majorHAnsi" w:cstheme="majorHAnsi"/>
        </w:rPr>
        <w:t>correlate with falling markets</w:t>
      </w:r>
      <w:r w:rsidRPr="007025E0">
        <w:rPr>
          <w:rFonts w:asciiTheme="majorHAnsi" w:hAnsiTheme="majorHAnsi" w:cstheme="majorHAnsi"/>
          <w:sz w:val="16"/>
        </w:rPr>
        <w:t xml:space="preserve">, and </w:t>
      </w:r>
      <w:r w:rsidRPr="007025E0">
        <w:rPr>
          <w:rStyle w:val="StyleUnderline"/>
          <w:rFonts w:asciiTheme="majorHAnsi" w:hAnsiTheme="majorHAnsi" w:cstheme="majorHAnsi"/>
        </w:rPr>
        <w:t>positive aspects</w:t>
      </w:r>
      <w:r w:rsidRPr="007025E0">
        <w:rPr>
          <w:rFonts w:asciiTheme="majorHAnsi" w:hAnsiTheme="majorHAnsi" w:cstheme="majorHAnsi"/>
          <w:sz w:val="16"/>
        </w:rPr>
        <w:t xml:space="preserve"> should correlate </w:t>
      </w:r>
      <w:r w:rsidRPr="007025E0">
        <w:rPr>
          <w:rStyle w:val="StyleUnderline"/>
          <w:rFonts w:asciiTheme="majorHAnsi" w:hAnsiTheme="majorHAnsi" w:cstheme="majorHAnsi"/>
        </w:rPr>
        <w:t>with rising markets</w:t>
      </w:r>
      <w:r w:rsidRPr="007025E0">
        <w:rPr>
          <w:rFonts w:asciiTheme="majorHAnsi" w:hAnsiTheme="majorHAnsi" w:cstheme="majorHAnsi"/>
          <w:sz w:val="16"/>
        </w:rPr>
        <w:t xml:space="preserve">. Of course, there are always surprise correlations </w:t>
      </w:r>
      <w:r w:rsidRPr="007025E0">
        <w:rPr>
          <w:rFonts w:asciiTheme="majorHAnsi" w:hAnsiTheme="majorHAnsi" w:cstheme="majorHAnsi"/>
          <w:sz w:val="16"/>
        </w:rPr>
        <w:lastRenderedPageBreak/>
        <w:t xml:space="preserve">between planetary behavior and market behavior when experiments are run over time. </w:t>
      </w:r>
      <w:r w:rsidRPr="007025E0">
        <w:rPr>
          <w:rStyle w:val="StyleUnderline"/>
          <w:rFonts w:asciiTheme="majorHAnsi" w:hAnsiTheme="majorHAnsi" w:cstheme="majorHAnsi"/>
        </w:rPr>
        <w:t xml:space="preserve">Statistical tests </w:t>
      </w:r>
      <w:r w:rsidRPr="007025E0">
        <w:rPr>
          <w:rFonts w:asciiTheme="majorHAnsi" w:hAnsiTheme="majorHAnsi" w:cstheme="majorHAnsi"/>
          <w:sz w:val="16"/>
        </w:rPr>
        <w:t xml:space="preserve">can be run around events to </w:t>
      </w:r>
      <w:r w:rsidRPr="007025E0">
        <w:rPr>
          <w:rStyle w:val="StyleUnderline"/>
          <w:rFonts w:asciiTheme="majorHAnsi" w:hAnsiTheme="majorHAnsi" w:cstheme="majorHAnsi"/>
        </w:rPr>
        <w:t xml:space="preserve">determine </w:t>
      </w:r>
      <w:r w:rsidRPr="007025E0">
        <w:rPr>
          <w:rFonts w:asciiTheme="majorHAnsi" w:hAnsiTheme="majorHAnsi" w:cstheme="majorHAnsi"/>
          <w:sz w:val="16"/>
        </w:rPr>
        <w:t>positive</w:t>
      </w:r>
      <w:r w:rsidRPr="007025E0">
        <w:rPr>
          <w:rStyle w:val="StyleUnderline"/>
          <w:rFonts w:asciiTheme="majorHAnsi" w:hAnsiTheme="majorHAnsi" w:cstheme="majorHAnsi"/>
        </w:rPr>
        <w:t xml:space="preserve"> correlation</w:t>
      </w:r>
      <w:r w:rsidRPr="007025E0">
        <w:rPr>
          <w:rFonts w:asciiTheme="majorHAnsi" w:hAnsiTheme="majorHAnsi" w:cstheme="majorHAnsi"/>
          <w:sz w:val="16"/>
        </w:rPr>
        <w:t xml:space="preserve">, negative correlation, positive noncorrelation, or negative noncorrelation. These correlations and noncorrelations </w:t>
      </w:r>
      <w:r w:rsidRPr="007025E0">
        <w:rPr>
          <w:rStyle w:val="StyleUnderline"/>
          <w:rFonts w:asciiTheme="majorHAnsi" w:hAnsiTheme="majorHAnsi" w:cstheme="majorHAnsi"/>
        </w:rPr>
        <w:t>can</w:t>
      </w:r>
      <w:r w:rsidRPr="007025E0">
        <w:rPr>
          <w:rFonts w:asciiTheme="majorHAnsi" w:hAnsiTheme="majorHAnsi" w:cstheme="majorHAnsi"/>
          <w:sz w:val="16"/>
        </w:rPr>
        <w:t xml:space="preserve"> then </w:t>
      </w:r>
      <w:r w:rsidRPr="007025E0">
        <w:rPr>
          <w:rStyle w:val="StyleUnderline"/>
          <w:rFonts w:asciiTheme="majorHAnsi" w:hAnsiTheme="majorHAnsi" w:cstheme="majorHAnsi"/>
        </w:rPr>
        <w:t xml:space="preserve">be </w:t>
      </w:r>
      <w:r w:rsidRPr="007025E0">
        <w:rPr>
          <w:rFonts w:asciiTheme="majorHAnsi" w:hAnsiTheme="majorHAnsi" w:cstheme="majorHAnsi"/>
          <w:sz w:val="16"/>
        </w:rPr>
        <w:t>pieced together and</w:t>
      </w:r>
      <w:r w:rsidRPr="007025E0">
        <w:rPr>
          <w:rStyle w:val="StyleUnderline"/>
          <w:rFonts w:asciiTheme="majorHAnsi" w:hAnsiTheme="majorHAnsi" w:cstheme="majorHAnsi"/>
        </w:rPr>
        <w:t xml:space="preserve"> applied to artificial intelligence</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applications such </w:t>
      </w:r>
      <w:r w:rsidRPr="007025E0">
        <w:rPr>
          <w:rFonts w:asciiTheme="majorHAnsi" w:hAnsiTheme="majorHAnsi" w:cstheme="majorHAnsi"/>
          <w:sz w:val="16"/>
        </w:rPr>
        <w:t xml:space="preserve">as neural networks </w:t>
      </w:r>
      <w:r w:rsidRPr="007025E0">
        <w:rPr>
          <w:rStyle w:val="StyleUnderline"/>
          <w:rFonts w:asciiTheme="majorHAnsi" w:hAnsiTheme="majorHAnsi" w:cstheme="majorHAnsi"/>
        </w:rPr>
        <w:t>to predict market behavior.</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Proving astrology is </w:t>
      </w:r>
      <w:r w:rsidRPr="007025E0">
        <w:rPr>
          <w:rFonts w:asciiTheme="majorHAnsi" w:hAnsiTheme="majorHAnsi" w:cstheme="majorHAnsi"/>
          <w:sz w:val="16"/>
        </w:rPr>
        <w:t xml:space="preserve">actually </w:t>
      </w:r>
      <w:r w:rsidRPr="007025E0">
        <w:rPr>
          <w:rStyle w:val="StyleUnderline"/>
          <w:rFonts w:asciiTheme="majorHAnsi" w:hAnsiTheme="majorHAnsi" w:cstheme="majorHAnsi"/>
        </w:rPr>
        <w:t>much easier through financial markets</w:t>
      </w:r>
      <w:r w:rsidRPr="007025E0">
        <w:rPr>
          <w:rFonts w:asciiTheme="majorHAnsi" w:hAnsiTheme="majorHAnsi" w:cstheme="majorHAnsi"/>
          <w:sz w:val="16"/>
        </w:rPr>
        <w:t xml:space="preserve"> because the </w:t>
      </w:r>
      <w:r w:rsidRPr="007025E0">
        <w:rPr>
          <w:rStyle w:val="StyleUnderline"/>
          <w:rFonts w:asciiTheme="majorHAnsi" w:hAnsiTheme="majorHAnsi" w:cstheme="majorHAnsi"/>
        </w:rPr>
        <w:t>statistical relationship</w:t>
      </w:r>
      <w:r w:rsidRPr="007025E0">
        <w:rPr>
          <w:rFonts w:asciiTheme="majorHAnsi" w:hAnsiTheme="majorHAnsi" w:cstheme="majorHAnsi"/>
          <w:sz w:val="16"/>
        </w:rPr>
        <w:t xml:space="preserve"> to price data </w:t>
      </w:r>
      <w:r w:rsidRPr="007025E0">
        <w:rPr>
          <w:rStyle w:val="StyleUnderline"/>
          <w:rFonts w:asciiTheme="majorHAnsi" w:hAnsiTheme="majorHAnsi" w:cstheme="majorHAnsi"/>
        </w:rPr>
        <w:t>is clear</w:t>
      </w:r>
      <w:r w:rsidRPr="007025E0">
        <w:rPr>
          <w:rFonts w:asciiTheme="majorHAnsi" w:hAnsiTheme="majorHAnsi" w:cstheme="majorHAnsi"/>
          <w:sz w:val="16"/>
        </w:rPr>
        <w:t xml:space="preserve"> and unbiased. In contrast, </w:t>
      </w:r>
      <w:r w:rsidRPr="007025E0">
        <w:rPr>
          <w:rStyle w:val="StyleUnderline"/>
          <w:rFonts w:asciiTheme="majorHAnsi" w:hAnsiTheme="majorHAnsi" w:cstheme="majorHAnsi"/>
        </w:rPr>
        <w:t xml:space="preserve">personal astrology is </w:t>
      </w:r>
      <w:r w:rsidRPr="007025E0">
        <w:rPr>
          <w:rFonts w:asciiTheme="majorHAnsi" w:hAnsiTheme="majorHAnsi" w:cstheme="majorHAnsi"/>
          <w:sz w:val="16"/>
        </w:rPr>
        <w:t>more</w:t>
      </w:r>
      <w:r w:rsidRPr="007025E0">
        <w:rPr>
          <w:rStyle w:val="StyleUnderline"/>
          <w:rFonts w:asciiTheme="majorHAnsi" w:hAnsiTheme="majorHAnsi" w:cstheme="majorHAnsi"/>
        </w:rPr>
        <w:t xml:space="preserve"> difficult</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to pinpoint. </w:t>
      </w:r>
      <w:r w:rsidRPr="007025E0">
        <w:rPr>
          <w:rFonts w:asciiTheme="majorHAnsi" w:hAnsiTheme="majorHAnsi" w:cstheme="majorHAnsi"/>
          <w:sz w:val="16"/>
        </w:rPr>
        <w:t xml:space="preserve">In personal astrology, the meanings of the planets can </w:t>
      </w:r>
      <w:r w:rsidRPr="007025E0">
        <w:rPr>
          <w:rStyle w:val="StyleUnderline"/>
          <w:rFonts w:asciiTheme="majorHAnsi" w:hAnsiTheme="majorHAnsi" w:cstheme="majorHAnsi"/>
        </w:rPr>
        <w:t>take on many different interpretations</w:t>
      </w:r>
      <w:r w:rsidRPr="007025E0">
        <w:rPr>
          <w:rFonts w:asciiTheme="majorHAnsi" w:hAnsiTheme="majorHAnsi" w:cstheme="majorHAnsi"/>
          <w:sz w:val="16"/>
        </w:rPr>
        <w:t xml:space="preserve">. This depends on the context and the attitude of the individual involved. In many ways, financial astrology is a much better starting point to verify the meaning of </w:t>
      </w:r>
      <w:r w:rsidRPr="007025E0">
        <w:rPr>
          <w:rStyle w:val="StyleUnderline"/>
          <w:rFonts w:asciiTheme="majorHAnsi" w:hAnsiTheme="majorHAnsi" w:cstheme="majorHAnsi"/>
        </w:rPr>
        <w:t>planets and transits</w:t>
      </w:r>
      <w:r w:rsidRPr="007025E0">
        <w:rPr>
          <w:rFonts w:asciiTheme="majorHAnsi" w:hAnsiTheme="majorHAnsi" w:cstheme="majorHAnsi"/>
          <w:sz w:val="16"/>
        </w:rPr>
        <w:t xml:space="preserve"> in regard to their </w:t>
      </w:r>
      <w:r w:rsidRPr="007025E0">
        <w:rPr>
          <w:rStyle w:val="StyleUnderline"/>
          <w:rFonts w:asciiTheme="majorHAnsi" w:hAnsiTheme="majorHAnsi" w:cstheme="majorHAnsi"/>
        </w:rPr>
        <w:t xml:space="preserve">effect </w:t>
      </w:r>
      <w:r w:rsidRPr="007025E0">
        <w:rPr>
          <w:rFonts w:asciiTheme="majorHAnsi" w:hAnsiTheme="majorHAnsi" w:cstheme="majorHAnsi"/>
          <w:sz w:val="16"/>
        </w:rPr>
        <w:t xml:space="preserve">on </w:t>
      </w:r>
      <w:r w:rsidRPr="007025E0">
        <w:rPr>
          <w:rStyle w:val="StyleUnderline"/>
          <w:rFonts w:asciiTheme="majorHAnsi" w:hAnsiTheme="majorHAnsi" w:cstheme="majorHAnsi"/>
        </w:rPr>
        <w:t>financial markets</w:t>
      </w:r>
      <w:r w:rsidRPr="007025E0">
        <w:rPr>
          <w:rFonts w:asciiTheme="majorHAnsi" w:hAnsiTheme="majorHAnsi" w:cstheme="majorHAnsi"/>
          <w:sz w:val="16"/>
        </w:rPr>
        <w:t xml:space="preserve">. </w:t>
      </w:r>
      <w:r w:rsidRPr="007025E0">
        <w:rPr>
          <w:rStyle w:val="Emphasis"/>
          <w:rFonts w:asciiTheme="majorHAnsi" w:hAnsiTheme="majorHAnsi" w:cstheme="majorHAnsi"/>
        </w:rPr>
        <w:t xml:space="preserve">So how can astrology affect financial markets? </w:t>
      </w:r>
      <w:r w:rsidRPr="007025E0">
        <w:rPr>
          <w:rFonts w:asciiTheme="majorHAnsi" w:hAnsiTheme="majorHAnsi" w:cstheme="majorHAnsi"/>
          <w:sz w:val="16"/>
        </w:rPr>
        <w:t xml:space="preserve">The </w:t>
      </w:r>
      <w:r w:rsidRPr="007025E0">
        <w:rPr>
          <w:rStyle w:val="StyleUnderline"/>
          <w:rFonts w:asciiTheme="majorHAnsi" w:hAnsiTheme="majorHAnsi" w:cstheme="majorHAnsi"/>
          <w:highlight w:val="cyan"/>
        </w:rPr>
        <w:t>energy combinations</w:t>
      </w:r>
      <w:r w:rsidRPr="007025E0">
        <w:rPr>
          <w:rStyle w:val="StyleUnderline"/>
          <w:rFonts w:asciiTheme="majorHAnsi" w:hAnsiTheme="majorHAnsi" w:cstheme="majorHAnsi"/>
        </w:rPr>
        <w:t xml:space="preserve"> of </w:t>
      </w:r>
      <w:r w:rsidRPr="007025E0">
        <w:rPr>
          <w:rFonts w:asciiTheme="majorHAnsi" w:hAnsiTheme="majorHAnsi" w:cstheme="majorHAnsi"/>
          <w:sz w:val="16"/>
        </w:rPr>
        <w:t xml:space="preserve">the </w:t>
      </w:r>
      <w:r w:rsidRPr="007025E0">
        <w:rPr>
          <w:rStyle w:val="StyleUnderline"/>
          <w:rFonts w:asciiTheme="majorHAnsi" w:hAnsiTheme="majorHAnsi" w:cstheme="majorHAnsi"/>
        </w:rPr>
        <w:t xml:space="preserve">planets </w:t>
      </w:r>
      <w:r w:rsidRPr="007025E0">
        <w:rPr>
          <w:rStyle w:val="StyleUnderline"/>
          <w:rFonts w:asciiTheme="majorHAnsi" w:hAnsiTheme="majorHAnsi" w:cstheme="majorHAnsi"/>
          <w:highlight w:val="cyan"/>
        </w:rPr>
        <w:t>affect humans</w:t>
      </w:r>
      <w:r w:rsidRPr="007025E0">
        <w:rPr>
          <w:rFonts w:asciiTheme="majorHAnsi" w:hAnsiTheme="majorHAnsi" w:cstheme="majorHAnsi"/>
          <w:sz w:val="16"/>
          <w:highlight w:val="cyan"/>
        </w:rPr>
        <w:t>,</w:t>
      </w:r>
      <w:r w:rsidRPr="007025E0">
        <w:rPr>
          <w:rFonts w:asciiTheme="majorHAnsi" w:hAnsiTheme="majorHAnsi" w:cstheme="majorHAnsi"/>
          <w:sz w:val="16"/>
        </w:rPr>
        <w:t xml:space="preserve"> which in turn affects the mass social mood on the planets. If a </w:t>
      </w:r>
      <w:r w:rsidRPr="007025E0">
        <w:rPr>
          <w:rStyle w:val="StyleUnderline"/>
          <w:rFonts w:asciiTheme="majorHAnsi" w:hAnsiTheme="majorHAnsi" w:cstheme="majorHAnsi"/>
          <w:highlight w:val="cyan"/>
        </w:rPr>
        <w:t>l</w:t>
      </w:r>
      <w:r w:rsidRPr="007025E0">
        <w:rPr>
          <w:rStyle w:val="StyleUnderline"/>
          <w:rFonts w:asciiTheme="majorHAnsi" w:hAnsiTheme="majorHAnsi" w:cstheme="majorHAnsi"/>
        </w:rPr>
        <w:t>arge enough mass of people</w:t>
      </w:r>
      <w:r w:rsidRPr="007025E0">
        <w:rPr>
          <w:rFonts w:asciiTheme="majorHAnsi" w:hAnsiTheme="majorHAnsi" w:cstheme="majorHAnsi"/>
          <w:sz w:val="16"/>
        </w:rPr>
        <w:t xml:space="preserve"> </w:t>
      </w:r>
      <w:proofErr w:type="gramStart"/>
      <w:r w:rsidRPr="007025E0">
        <w:rPr>
          <w:rFonts w:asciiTheme="majorHAnsi" w:hAnsiTheme="majorHAnsi" w:cstheme="majorHAnsi"/>
          <w:sz w:val="16"/>
        </w:rPr>
        <w:t>participate</w:t>
      </w:r>
      <w:proofErr w:type="gramEnd"/>
      <w:r w:rsidRPr="007025E0">
        <w:rPr>
          <w:rFonts w:asciiTheme="majorHAnsi" w:hAnsiTheme="majorHAnsi" w:cstheme="majorHAnsi"/>
          <w:sz w:val="16"/>
        </w:rPr>
        <w:t xml:space="preserve"> and interact to </w:t>
      </w:r>
      <w:r w:rsidRPr="007025E0">
        <w:rPr>
          <w:rStyle w:val="StyleUnderline"/>
          <w:rFonts w:asciiTheme="majorHAnsi" w:hAnsiTheme="majorHAnsi" w:cstheme="majorHAnsi"/>
        </w:rPr>
        <w:t xml:space="preserve">form a </w:t>
      </w:r>
      <w:r w:rsidRPr="007025E0">
        <w:rPr>
          <w:rStyle w:val="StyleUnderline"/>
          <w:rFonts w:asciiTheme="majorHAnsi" w:hAnsiTheme="majorHAnsi" w:cstheme="majorHAnsi"/>
          <w:highlight w:val="cyan"/>
        </w:rPr>
        <w:t>marketplace</w:t>
      </w:r>
      <w:r w:rsidRPr="007025E0">
        <w:rPr>
          <w:rFonts w:asciiTheme="majorHAnsi" w:hAnsiTheme="majorHAnsi" w:cstheme="majorHAnsi"/>
          <w:sz w:val="16"/>
        </w:rPr>
        <w:t xml:space="preserve">, then the </w:t>
      </w:r>
      <w:r w:rsidRPr="007025E0">
        <w:rPr>
          <w:rStyle w:val="StyleUnderline"/>
          <w:rFonts w:asciiTheme="majorHAnsi" w:hAnsiTheme="majorHAnsi" w:cstheme="majorHAnsi"/>
          <w:highlight w:val="cyan"/>
        </w:rPr>
        <w:t>planetary behavior</w:t>
      </w:r>
      <w:r w:rsidRPr="007025E0">
        <w:rPr>
          <w:rFonts w:asciiTheme="majorHAnsi" w:hAnsiTheme="majorHAnsi" w:cstheme="majorHAnsi"/>
          <w:sz w:val="16"/>
        </w:rPr>
        <w:t xml:space="preserve"> can be used </w:t>
      </w:r>
      <w:r w:rsidRPr="007025E0">
        <w:rPr>
          <w:rStyle w:val="StyleUnderline"/>
          <w:rFonts w:asciiTheme="majorHAnsi" w:hAnsiTheme="majorHAnsi" w:cstheme="majorHAnsi"/>
        </w:rPr>
        <w:t xml:space="preserve">as a proxy to </w:t>
      </w:r>
      <w:r w:rsidRPr="007025E0">
        <w:rPr>
          <w:rStyle w:val="StyleUnderline"/>
          <w:rFonts w:asciiTheme="majorHAnsi" w:hAnsiTheme="majorHAnsi" w:cstheme="majorHAnsi"/>
          <w:highlight w:val="cyan"/>
        </w:rPr>
        <w:t>predict</w:t>
      </w:r>
      <w:r w:rsidRPr="007025E0">
        <w:rPr>
          <w:rStyle w:val="StyleUnderline"/>
          <w:rFonts w:asciiTheme="majorHAnsi" w:hAnsiTheme="majorHAnsi" w:cstheme="majorHAnsi"/>
        </w:rPr>
        <w:t xml:space="preserve"> financial </w:t>
      </w:r>
      <w:r w:rsidRPr="007025E0">
        <w:rPr>
          <w:rStyle w:val="StyleUnderline"/>
          <w:rFonts w:asciiTheme="majorHAnsi" w:hAnsiTheme="majorHAnsi" w:cstheme="majorHAnsi"/>
          <w:highlight w:val="cyan"/>
        </w:rPr>
        <w:t>market behavior.</w:t>
      </w:r>
      <w:r w:rsidRPr="007025E0">
        <w:rPr>
          <w:rFonts w:asciiTheme="majorHAnsi" w:hAnsiTheme="majorHAnsi" w:cstheme="majorHAnsi"/>
          <w:sz w:val="16"/>
        </w:rPr>
        <w:t xml:space="preserve"> Financial astrology does not guarantee that events will unfold. But it gives one a road map for likely outcomes. The goal is to obtain a statistical advantage obtained through a large sample size to increase our probability of success. For example, if we can get a 55 to 70 percent success rate in a neutral market with a high sample size, then we can gain an advantage over a market with 50 percent odds. In financial astrology, outcomes and meanings of planets are often clear-cut even before any analysis is run. This is because </w:t>
      </w:r>
      <w:r w:rsidRPr="007025E0">
        <w:rPr>
          <w:rStyle w:val="StyleUnderline"/>
          <w:rFonts w:asciiTheme="majorHAnsi" w:hAnsiTheme="majorHAnsi" w:cstheme="majorHAnsi"/>
        </w:rPr>
        <w:t>people have been observing</w:t>
      </w:r>
      <w:r w:rsidRPr="007025E0">
        <w:rPr>
          <w:rFonts w:asciiTheme="majorHAnsi" w:hAnsiTheme="majorHAnsi" w:cstheme="majorHAnsi"/>
          <w:sz w:val="16"/>
        </w:rPr>
        <w:t xml:space="preserve"> the planetary interactions and the </w:t>
      </w:r>
      <w:r w:rsidRPr="007025E0">
        <w:rPr>
          <w:rStyle w:val="StyleUnderline"/>
          <w:rFonts w:asciiTheme="majorHAnsi" w:hAnsiTheme="majorHAnsi" w:cstheme="majorHAnsi"/>
        </w:rPr>
        <w:t>links to human behavior for thousands of years.</w:t>
      </w:r>
      <w:r w:rsidRPr="007025E0">
        <w:rPr>
          <w:rFonts w:asciiTheme="majorHAnsi" w:hAnsiTheme="majorHAnsi" w:cstheme="majorHAnsi"/>
          <w:sz w:val="16"/>
        </w:rPr>
        <w:t xml:space="preserve"> This </w:t>
      </w:r>
      <w:r w:rsidRPr="007025E0">
        <w:rPr>
          <w:rStyle w:val="StyleUnderline"/>
          <w:rFonts w:asciiTheme="majorHAnsi" w:hAnsiTheme="majorHAnsi" w:cstheme="majorHAnsi"/>
        </w:rPr>
        <w:t xml:space="preserve">energy of planets </w:t>
      </w:r>
      <w:r w:rsidRPr="007025E0">
        <w:rPr>
          <w:rFonts w:asciiTheme="majorHAnsi" w:hAnsiTheme="majorHAnsi" w:cstheme="majorHAnsi"/>
          <w:sz w:val="16"/>
        </w:rPr>
        <w:t xml:space="preserve">can be </w:t>
      </w:r>
      <w:r w:rsidRPr="007025E0">
        <w:rPr>
          <w:rStyle w:val="StyleUnderline"/>
          <w:rFonts w:asciiTheme="majorHAnsi" w:hAnsiTheme="majorHAnsi" w:cstheme="majorHAnsi"/>
        </w:rPr>
        <w:t>divided into positive and negative</w:t>
      </w:r>
      <w:r w:rsidRPr="007025E0">
        <w:rPr>
          <w:rFonts w:asciiTheme="majorHAnsi" w:hAnsiTheme="majorHAnsi" w:cstheme="majorHAnsi"/>
          <w:sz w:val="16"/>
        </w:rPr>
        <w:t xml:space="preserve"> outcomes. This observation of key angles is how </w:t>
      </w:r>
      <w:r w:rsidRPr="007025E0">
        <w:rPr>
          <w:rStyle w:val="StyleUnderline"/>
          <w:rFonts w:asciiTheme="majorHAnsi" w:hAnsiTheme="majorHAnsi" w:cstheme="majorHAnsi"/>
        </w:rPr>
        <w:t xml:space="preserve">financial </w:t>
      </w:r>
      <w:r w:rsidRPr="007025E0">
        <w:rPr>
          <w:rStyle w:val="StyleUnderline"/>
          <w:rFonts w:asciiTheme="majorHAnsi" w:hAnsiTheme="majorHAnsi" w:cstheme="majorHAnsi"/>
          <w:highlight w:val="cyan"/>
        </w:rPr>
        <w:t>astrologers created accurate</w:t>
      </w:r>
      <w:r w:rsidRPr="007025E0">
        <w:rPr>
          <w:rFonts w:asciiTheme="majorHAnsi" w:hAnsiTheme="majorHAnsi" w:cstheme="majorHAnsi"/>
          <w:sz w:val="16"/>
        </w:rPr>
        <w:t xml:space="preserve"> financial astrology </w:t>
      </w:r>
      <w:r w:rsidRPr="007025E0">
        <w:rPr>
          <w:rStyle w:val="StyleUnderline"/>
          <w:rFonts w:asciiTheme="majorHAnsi" w:hAnsiTheme="majorHAnsi" w:cstheme="majorHAnsi"/>
          <w:highlight w:val="cyan"/>
        </w:rPr>
        <w:t>forecasts</w:t>
      </w:r>
      <w:r w:rsidRPr="007025E0">
        <w:rPr>
          <w:rFonts w:asciiTheme="majorHAnsi" w:hAnsiTheme="majorHAnsi" w:cstheme="majorHAnsi"/>
          <w:sz w:val="16"/>
        </w:rPr>
        <w:t xml:space="preserve"> and models </w:t>
      </w:r>
      <w:r w:rsidRPr="007025E0">
        <w:rPr>
          <w:rStyle w:val="StyleUnderline"/>
          <w:rFonts w:asciiTheme="majorHAnsi" w:hAnsiTheme="majorHAnsi" w:cstheme="majorHAnsi"/>
          <w:highlight w:val="cyan"/>
        </w:rPr>
        <w:t>before computers</w:t>
      </w:r>
      <w:r w:rsidRPr="007025E0">
        <w:rPr>
          <w:rStyle w:val="StyleUnderline"/>
          <w:rFonts w:asciiTheme="majorHAnsi" w:hAnsiTheme="majorHAnsi" w:cstheme="majorHAnsi"/>
        </w:rPr>
        <w:t xml:space="preserve"> existed</w:t>
      </w:r>
      <w:r w:rsidRPr="007025E0">
        <w:rPr>
          <w:rFonts w:asciiTheme="majorHAnsi" w:hAnsiTheme="majorHAnsi" w:cstheme="majorHAnsi"/>
          <w:sz w:val="16"/>
        </w:rPr>
        <w:t xml:space="preserve">. Many of these models are </w:t>
      </w:r>
      <w:r w:rsidRPr="007025E0">
        <w:rPr>
          <w:rStyle w:val="StyleUnderline"/>
          <w:rFonts w:asciiTheme="majorHAnsi" w:hAnsiTheme="majorHAnsi" w:cstheme="majorHAnsi"/>
        </w:rPr>
        <w:t>still used today.</w:t>
      </w:r>
    </w:p>
    <w:p w14:paraId="677A65FD"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 xml:space="preserve"> Brief Historical Background</w:t>
      </w:r>
    </w:p>
    <w:p w14:paraId="5DA799B0"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In the </w:t>
      </w:r>
      <w:r w:rsidRPr="007025E0">
        <w:rPr>
          <w:rStyle w:val="StyleUnderline"/>
          <w:rFonts w:asciiTheme="majorHAnsi" w:hAnsiTheme="majorHAnsi" w:cstheme="majorHAnsi"/>
        </w:rPr>
        <w:t>late 1920s and early 1930s</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financial astrology was made popular </w:t>
      </w:r>
      <w:r w:rsidRPr="007025E0">
        <w:rPr>
          <w:rFonts w:asciiTheme="majorHAnsi" w:hAnsiTheme="majorHAnsi" w:cstheme="majorHAnsi"/>
          <w:sz w:val="16"/>
        </w:rPr>
        <w:t xml:space="preserve">by astrologer </w:t>
      </w:r>
      <w:r w:rsidRPr="007025E0">
        <w:rPr>
          <w:rStyle w:val="StyleUnderline"/>
          <w:rFonts w:asciiTheme="majorHAnsi" w:hAnsiTheme="majorHAnsi" w:cstheme="majorHAnsi"/>
        </w:rPr>
        <w:t>Evangeline Adams</w:t>
      </w:r>
      <w:r w:rsidRPr="007025E0">
        <w:rPr>
          <w:rFonts w:asciiTheme="majorHAnsi" w:hAnsiTheme="majorHAnsi" w:cstheme="majorHAnsi"/>
          <w:sz w:val="16"/>
        </w:rPr>
        <w:t xml:space="preserve">. Adams was known as America’s first big astrology superstar. She made astrology popular with her newsletter making stock market predictions. During the </w:t>
      </w:r>
      <w:r w:rsidRPr="007025E0">
        <w:rPr>
          <w:rStyle w:val="StyleUnderline"/>
          <w:rFonts w:asciiTheme="majorHAnsi" w:hAnsiTheme="majorHAnsi" w:cstheme="majorHAnsi"/>
        </w:rPr>
        <w:t>1920s</w:t>
      </w:r>
      <w:r w:rsidRPr="007025E0">
        <w:rPr>
          <w:rFonts w:asciiTheme="majorHAnsi" w:hAnsiTheme="majorHAnsi" w:cstheme="majorHAnsi"/>
          <w:sz w:val="16"/>
        </w:rPr>
        <w:t xml:space="preserve">, Adams </w:t>
      </w:r>
      <w:r w:rsidRPr="007025E0">
        <w:rPr>
          <w:rStyle w:val="StyleUnderline"/>
          <w:rFonts w:asciiTheme="majorHAnsi" w:hAnsiTheme="majorHAnsi" w:cstheme="majorHAnsi"/>
        </w:rPr>
        <w:t>consulted</w:t>
      </w:r>
      <w:r w:rsidRPr="007025E0">
        <w:rPr>
          <w:rFonts w:asciiTheme="majorHAnsi" w:hAnsiTheme="majorHAnsi" w:cstheme="majorHAnsi"/>
          <w:sz w:val="16"/>
        </w:rPr>
        <w:t xml:space="preserve"> many </w:t>
      </w:r>
      <w:r w:rsidRPr="007025E0">
        <w:rPr>
          <w:rStyle w:val="StyleUnderline"/>
          <w:rFonts w:asciiTheme="majorHAnsi" w:hAnsiTheme="majorHAnsi" w:cstheme="majorHAnsi"/>
        </w:rPr>
        <w:t>big financial names</w:t>
      </w:r>
      <w:r w:rsidRPr="007025E0">
        <w:rPr>
          <w:rFonts w:asciiTheme="majorHAnsi" w:hAnsiTheme="majorHAnsi" w:cstheme="majorHAnsi"/>
          <w:sz w:val="16"/>
        </w:rPr>
        <w:t xml:space="preserve"> of the time, including banking giant </w:t>
      </w:r>
      <w:r w:rsidRPr="007025E0">
        <w:rPr>
          <w:rStyle w:val="StyleUnderline"/>
          <w:rFonts w:asciiTheme="majorHAnsi" w:hAnsiTheme="majorHAnsi" w:cstheme="majorHAnsi"/>
        </w:rPr>
        <w:t>J. P. Morgan.</w:t>
      </w:r>
      <w:r w:rsidRPr="007025E0">
        <w:rPr>
          <w:rFonts w:asciiTheme="majorHAnsi" w:hAnsiTheme="majorHAnsi" w:cstheme="majorHAnsi"/>
          <w:sz w:val="16"/>
        </w:rPr>
        <w:t xml:space="preserve"> He was </w:t>
      </w:r>
      <w:r w:rsidRPr="007025E0">
        <w:rPr>
          <w:rStyle w:val="StyleUnderline"/>
          <w:rFonts w:asciiTheme="majorHAnsi" w:hAnsiTheme="majorHAnsi" w:cstheme="majorHAnsi"/>
        </w:rPr>
        <w:t>a big believer in financial astrology</w:t>
      </w:r>
      <w:r w:rsidRPr="007025E0">
        <w:rPr>
          <w:rFonts w:asciiTheme="majorHAnsi" w:hAnsiTheme="majorHAnsi" w:cstheme="majorHAnsi"/>
          <w:sz w:val="16"/>
        </w:rPr>
        <w:t>. The New York library of J. P. Morgan is full of information on astrology, and there is even a zodiac painted on the ceiling. A famous quote of Morgan’s is Morgan famously</w:t>
      </w:r>
      <w:r w:rsidRPr="007025E0">
        <w:rPr>
          <w:rStyle w:val="StyleUnderline"/>
          <w:rFonts w:asciiTheme="majorHAnsi" w:hAnsiTheme="majorHAnsi" w:cstheme="majorHAnsi"/>
        </w:rPr>
        <w:t xml:space="preserve"> said, “Millionaires don’t use astrology, billionaires do!” In 1947, </w:t>
      </w:r>
      <w:r w:rsidRPr="007025E0">
        <w:rPr>
          <w:rFonts w:asciiTheme="majorHAnsi" w:hAnsiTheme="majorHAnsi" w:cstheme="majorHAnsi"/>
          <w:sz w:val="16"/>
        </w:rPr>
        <w:t xml:space="preserve">Donald Bradley proposed the </w:t>
      </w:r>
      <w:r w:rsidRPr="007025E0">
        <w:rPr>
          <w:rStyle w:val="StyleUnderline"/>
          <w:rFonts w:asciiTheme="majorHAnsi" w:hAnsiTheme="majorHAnsi" w:cstheme="majorHAnsi"/>
        </w:rPr>
        <w:t>first financial astrology forecasting tool,</w:t>
      </w:r>
      <w:r w:rsidRPr="007025E0">
        <w:rPr>
          <w:rFonts w:asciiTheme="majorHAnsi" w:hAnsiTheme="majorHAnsi" w:cstheme="majorHAnsi"/>
          <w:sz w:val="16"/>
        </w:rPr>
        <w:t xml:space="preserve"> known as the </w:t>
      </w:r>
      <w:r w:rsidRPr="007025E0">
        <w:rPr>
          <w:rStyle w:val="StyleUnderline"/>
          <w:rFonts w:asciiTheme="majorHAnsi" w:hAnsiTheme="majorHAnsi" w:cstheme="majorHAnsi"/>
        </w:rPr>
        <w:t xml:space="preserve">Bradley Barometer </w:t>
      </w:r>
      <w:proofErr w:type="spellStart"/>
      <w:r w:rsidRPr="007025E0">
        <w:rPr>
          <w:rStyle w:val="StyleUnderline"/>
          <w:rFonts w:asciiTheme="majorHAnsi" w:hAnsiTheme="majorHAnsi" w:cstheme="majorHAnsi"/>
        </w:rPr>
        <w:t>siderograph</w:t>
      </w:r>
      <w:proofErr w:type="spellEnd"/>
      <w:r w:rsidRPr="007025E0">
        <w:rPr>
          <w:rFonts w:asciiTheme="majorHAnsi" w:hAnsiTheme="majorHAnsi" w:cstheme="majorHAnsi"/>
          <w:sz w:val="16"/>
        </w:rPr>
        <w:t xml:space="preserve">. This </w:t>
      </w:r>
      <w:proofErr w:type="spellStart"/>
      <w:r w:rsidRPr="007025E0">
        <w:rPr>
          <w:rFonts w:asciiTheme="majorHAnsi" w:hAnsiTheme="majorHAnsi" w:cstheme="majorHAnsi"/>
          <w:sz w:val="16"/>
        </w:rPr>
        <w:t>siderograph</w:t>
      </w:r>
      <w:proofErr w:type="spellEnd"/>
      <w:r w:rsidRPr="007025E0">
        <w:rPr>
          <w:rFonts w:asciiTheme="majorHAnsi" w:hAnsiTheme="majorHAnsi" w:cstheme="majorHAnsi"/>
          <w:sz w:val="16"/>
        </w:rPr>
        <w:t xml:space="preserve"> uses </w:t>
      </w:r>
      <w:r w:rsidRPr="007025E0">
        <w:rPr>
          <w:rStyle w:val="StyleUnderline"/>
          <w:rFonts w:asciiTheme="majorHAnsi" w:hAnsiTheme="majorHAnsi" w:cstheme="majorHAnsi"/>
        </w:rPr>
        <w:t>key astrological aspects</w:t>
      </w:r>
      <w:r w:rsidRPr="007025E0">
        <w:rPr>
          <w:rFonts w:asciiTheme="majorHAnsi" w:hAnsiTheme="majorHAnsi" w:cstheme="majorHAnsi"/>
          <w:sz w:val="16"/>
        </w:rPr>
        <w:t xml:space="preserve"> and declination to </w:t>
      </w:r>
      <w:r w:rsidRPr="007025E0">
        <w:rPr>
          <w:rStyle w:val="StyleUnderline"/>
          <w:rFonts w:asciiTheme="majorHAnsi" w:hAnsiTheme="majorHAnsi" w:cstheme="majorHAnsi"/>
        </w:rPr>
        <w:t>forecast market turning points.</w:t>
      </w:r>
      <w:r w:rsidRPr="007025E0">
        <w:rPr>
          <w:rFonts w:asciiTheme="majorHAnsi" w:hAnsiTheme="majorHAnsi" w:cstheme="majorHAnsi"/>
          <w:sz w:val="16"/>
        </w:rPr>
        <w:t xml:space="preserve"> It is not linked to market prices directly. The Bradley Barometer was created using key astrological aspects that were </w:t>
      </w:r>
      <w:r w:rsidRPr="007025E0">
        <w:rPr>
          <w:rStyle w:val="StyleUnderline"/>
          <w:rFonts w:asciiTheme="majorHAnsi" w:hAnsiTheme="majorHAnsi" w:cstheme="majorHAnsi"/>
        </w:rPr>
        <w:t xml:space="preserve">observed </w:t>
      </w:r>
      <w:r w:rsidRPr="007025E0">
        <w:rPr>
          <w:rStyle w:val="StyleUnderline"/>
          <w:rFonts w:asciiTheme="majorHAnsi" w:hAnsiTheme="majorHAnsi" w:cstheme="majorHAnsi"/>
          <w:highlight w:val="cyan"/>
        </w:rPr>
        <w:t>throughou</w:t>
      </w:r>
      <w:r w:rsidRPr="007025E0">
        <w:rPr>
          <w:rStyle w:val="StyleUnderline"/>
          <w:rFonts w:asciiTheme="majorHAnsi" w:hAnsiTheme="majorHAnsi" w:cstheme="majorHAnsi"/>
        </w:rPr>
        <w:t>t</w:t>
      </w:r>
      <w:r w:rsidRPr="007025E0">
        <w:rPr>
          <w:rFonts w:asciiTheme="majorHAnsi" w:hAnsiTheme="majorHAnsi" w:cstheme="majorHAnsi"/>
          <w:sz w:val="16"/>
        </w:rPr>
        <w:t xml:space="preserve"> the </w:t>
      </w:r>
      <w:r w:rsidRPr="007025E0">
        <w:rPr>
          <w:rStyle w:val="StyleUnderline"/>
          <w:rFonts w:asciiTheme="majorHAnsi" w:hAnsiTheme="majorHAnsi" w:cstheme="majorHAnsi"/>
          <w:highlight w:val="cyan"/>
        </w:rPr>
        <w:t>centuries</w:t>
      </w:r>
      <w:r w:rsidRPr="007025E0">
        <w:rPr>
          <w:rFonts w:asciiTheme="majorHAnsi" w:hAnsiTheme="majorHAnsi" w:cstheme="majorHAnsi"/>
          <w:sz w:val="16"/>
        </w:rPr>
        <w:t xml:space="preserve">. These aspects were grouped into positive and negative classifications. These classifications were then used to forecast markets. Negative aspects correlated with falling markets, while positive aspects correlated with rising markets. The important thing to note here is that this barometer was created before the arrival of computers to confirm the graph. This barometer is still used today in financial astrology. Today, with computers, these </w:t>
      </w:r>
      <w:r w:rsidRPr="007025E0">
        <w:rPr>
          <w:rStyle w:val="StyleUnderline"/>
          <w:rFonts w:asciiTheme="majorHAnsi" w:hAnsiTheme="majorHAnsi" w:cstheme="majorHAnsi"/>
        </w:rPr>
        <w:t xml:space="preserve">outcomes can </w:t>
      </w:r>
      <w:r w:rsidRPr="007025E0">
        <w:rPr>
          <w:rFonts w:asciiTheme="majorHAnsi" w:hAnsiTheme="majorHAnsi" w:cstheme="majorHAnsi"/>
          <w:sz w:val="16"/>
        </w:rPr>
        <w:t>then</w:t>
      </w:r>
      <w:r w:rsidRPr="007025E0">
        <w:rPr>
          <w:rStyle w:val="StyleUnderline"/>
          <w:rFonts w:asciiTheme="majorHAnsi" w:hAnsiTheme="majorHAnsi" w:cstheme="majorHAnsi"/>
        </w:rPr>
        <w:t xml:space="preserve"> be plotted, tested, and correlated statistically</w:t>
      </w:r>
      <w:r w:rsidRPr="007025E0">
        <w:rPr>
          <w:rFonts w:asciiTheme="majorHAnsi" w:hAnsiTheme="majorHAnsi" w:cstheme="majorHAnsi"/>
          <w:sz w:val="16"/>
        </w:rPr>
        <w:t xml:space="preserve">.  </w:t>
      </w:r>
    </w:p>
    <w:p w14:paraId="01BFDBAB"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Theory of Financial Astrology</w:t>
      </w:r>
    </w:p>
    <w:p w14:paraId="385AE3B9" w14:textId="77777777" w:rsidR="007809EC" w:rsidRPr="007025E0" w:rsidRDefault="007809EC" w:rsidP="007809EC">
      <w:pPr>
        <w:rPr>
          <w:rStyle w:val="StyleUnderline"/>
          <w:rFonts w:asciiTheme="majorHAnsi" w:hAnsiTheme="majorHAnsi" w:cstheme="majorHAnsi"/>
        </w:rPr>
      </w:pPr>
      <w:r w:rsidRPr="007025E0">
        <w:rPr>
          <w:rFonts w:asciiTheme="majorHAnsi" w:hAnsiTheme="majorHAnsi" w:cstheme="majorHAnsi"/>
          <w:sz w:val="16"/>
        </w:rPr>
        <w:t xml:space="preserve">Financial astrology begins with </w:t>
      </w:r>
      <w:r w:rsidRPr="007025E0">
        <w:rPr>
          <w:rStyle w:val="StyleUnderline"/>
          <w:rFonts w:asciiTheme="majorHAnsi" w:hAnsiTheme="majorHAnsi" w:cstheme="majorHAnsi"/>
        </w:rPr>
        <w:t xml:space="preserve">observing market behavior when </w:t>
      </w:r>
      <w:r w:rsidRPr="007025E0">
        <w:rPr>
          <w:rFonts w:asciiTheme="majorHAnsi" w:hAnsiTheme="majorHAnsi" w:cstheme="majorHAnsi"/>
          <w:sz w:val="16"/>
        </w:rPr>
        <w:t xml:space="preserve">two </w:t>
      </w:r>
      <w:r w:rsidRPr="007025E0">
        <w:rPr>
          <w:rStyle w:val="StyleUnderline"/>
          <w:rFonts w:asciiTheme="majorHAnsi" w:hAnsiTheme="majorHAnsi" w:cstheme="majorHAnsi"/>
        </w:rPr>
        <w:t>planets interact</w:t>
      </w:r>
      <w:r w:rsidRPr="007025E0">
        <w:rPr>
          <w:rFonts w:asciiTheme="majorHAnsi" w:hAnsiTheme="majorHAnsi" w:cstheme="majorHAnsi"/>
          <w:sz w:val="16"/>
        </w:rPr>
        <w:t xml:space="preserve">. However, financial astrology is not limited to that alone. One can also analyze the effects of multiple planets interacting. In physics, </w:t>
      </w:r>
      <w:r w:rsidRPr="007025E0">
        <w:rPr>
          <w:rStyle w:val="StyleUnderline"/>
          <w:rFonts w:asciiTheme="majorHAnsi" w:hAnsiTheme="majorHAnsi" w:cstheme="majorHAnsi"/>
          <w:highlight w:val="cyan"/>
        </w:rPr>
        <w:t>Newton’s second law</w:t>
      </w:r>
      <w:r w:rsidRPr="007025E0">
        <w:rPr>
          <w:rFonts w:asciiTheme="majorHAnsi" w:hAnsiTheme="majorHAnsi" w:cstheme="majorHAnsi"/>
          <w:sz w:val="16"/>
        </w:rPr>
        <w:t xml:space="preserve"> states that the </w:t>
      </w:r>
      <w:r w:rsidRPr="007025E0">
        <w:rPr>
          <w:rStyle w:val="StyleUnderline"/>
          <w:rFonts w:asciiTheme="majorHAnsi" w:hAnsiTheme="majorHAnsi" w:cstheme="majorHAnsi"/>
          <w:highlight w:val="cyan"/>
        </w:rPr>
        <w:t>sum of</w:t>
      </w:r>
      <w:r w:rsidRPr="007025E0">
        <w:rPr>
          <w:rStyle w:val="StyleUnderline"/>
          <w:rFonts w:asciiTheme="majorHAnsi" w:hAnsiTheme="majorHAnsi" w:cstheme="majorHAnsi"/>
        </w:rPr>
        <w:t xml:space="preserve"> the </w:t>
      </w:r>
      <w:r w:rsidRPr="007025E0">
        <w:rPr>
          <w:rStyle w:val="StyleUnderline"/>
          <w:rFonts w:asciiTheme="majorHAnsi" w:hAnsiTheme="majorHAnsi" w:cstheme="majorHAnsi"/>
          <w:highlight w:val="cyan"/>
        </w:rPr>
        <w:t>forces equals</w:t>
      </w:r>
      <w:r w:rsidRPr="007025E0">
        <w:rPr>
          <w:rStyle w:val="StyleUnderline"/>
          <w:rFonts w:asciiTheme="majorHAnsi" w:hAnsiTheme="majorHAnsi" w:cstheme="majorHAnsi"/>
        </w:rPr>
        <w:t xml:space="preserve"> the </w:t>
      </w:r>
      <w:r w:rsidRPr="007025E0">
        <w:rPr>
          <w:rStyle w:val="StyleUnderline"/>
          <w:rFonts w:asciiTheme="majorHAnsi" w:hAnsiTheme="majorHAnsi" w:cstheme="majorHAnsi"/>
          <w:highlight w:val="cyan"/>
        </w:rPr>
        <w:t>net force</w:t>
      </w:r>
      <w:r w:rsidRPr="007025E0">
        <w:rPr>
          <w:rFonts w:asciiTheme="majorHAnsi" w:hAnsiTheme="majorHAnsi" w:cstheme="majorHAnsi"/>
          <w:sz w:val="16"/>
          <w:highlight w:val="cyan"/>
        </w:rPr>
        <w:t>.</w:t>
      </w:r>
      <w:r w:rsidRPr="007025E0">
        <w:rPr>
          <w:rFonts w:asciiTheme="majorHAnsi" w:hAnsiTheme="majorHAnsi" w:cstheme="majorHAnsi"/>
          <w:sz w:val="16"/>
        </w:rPr>
        <w:t xml:space="preserve"> In other words, on the outside an observer does not necessarily see all of the forces at work. What the observer sees is the net result of all the forces added up. The net force is what appears to the observer after everything is thrown together. </w:t>
      </w:r>
      <w:r w:rsidRPr="007025E0">
        <w:rPr>
          <w:rStyle w:val="StyleUnderline"/>
          <w:rFonts w:asciiTheme="majorHAnsi" w:hAnsiTheme="majorHAnsi" w:cstheme="majorHAnsi"/>
        </w:rPr>
        <w:t>In astrology, there may be different energies</w:t>
      </w:r>
      <w:r w:rsidRPr="007025E0">
        <w:rPr>
          <w:rFonts w:asciiTheme="majorHAnsi" w:hAnsiTheme="majorHAnsi" w:cstheme="majorHAnsi"/>
          <w:sz w:val="16"/>
        </w:rPr>
        <w:t xml:space="preserve"> working together or against each other. The </w:t>
      </w:r>
      <w:r w:rsidRPr="007025E0">
        <w:rPr>
          <w:rStyle w:val="StyleUnderline"/>
          <w:rFonts w:asciiTheme="majorHAnsi" w:hAnsiTheme="majorHAnsi" w:cstheme="majorHAnsi"/>
        </w:rPr>
        <w:t>final result</w:t>
      </w:r>
      <w:r w:rsidRPr="007025E0">
        <w:rPr>
          <w:rFonts w:asciiTheme="majorHAnsi" w:hAnsiTheme="majorHAnsi" w:cstheme="majorHAnsi"/>
          <w:sz w:val="16"/>
        </w:rPr>
        <w:t xml:space="preserve"> will be </w:t>
      </w:r>
      <w:r w:rsidRPr="007025E0">
        <w:rPr>
          <w:rStyle w:val="StyleUnderline"/>
          <w:rFonts w:asciiTheme="majorHAnsi" w:hAnsiTheme="majorHAnsi" w:cstheme="majorHAnsi"/>
        </w:rPr>
        <w:t xml:space="preserve">whatever wins </w:t>
      </w:r>
      <w:r w:rsidRPr="007025E0">
        <w:rPr>
          <w:rFonts w:asciiTheme="majorHAnsi" w:hAnsiTheme="majorHAnsi" w:cstheme="majorHAnsi"/>
          <w:sz w:val="16"/>
        </w:rPr>
        <w:t>the</w:t>
      </w:r>
      <w:r w:rsidRPr="007025E0">
        <w:rPr>
          <w:rStyle w:val="StyleUnderline"/>
          <w:rFonts w:asciiTheme="majorHAnsi" w:hAnsiTheme="majorHAnsi" w:cstheme="majorHAnsi"/>
        </w:rPr>
        <w:t xml:space="preserve"> tug-of-war.</w:t>
      </w:r>
      <w:r w:rsidRPr="007025E0">
        <w:rPr>
          <w:rFonts w:asciiTheme="majorHAnsi" w:hAnsiTheme="majorHAnsi" w:cstheme="majorHAnsi"/>
          <w:sz w:val="16"/>
        </w:rPr>
        <w:t xml:space="preserve"> </w:t>
      </w:r>
      <w:r w:rsidRPr="007025E0">
        <w:rPr>
          <w:rStyle w:val="StyleUnderline"/>
          <w:rFonts w:asciiTheme="majorHAnsi" w:hAnsiTheme="majorHAnsi" w:cstheme="majorHAnsi"/>
        </w:rPr>
        <w:t>What the observer sees</w:t>
      </w:r>
      <w:r w:rsidRPr="007025E0">
        <w:rPr>
          <w:rFonts w:asciiTheme="majorHAnsi" w:hAnsiTheme="majorHAnsi" w:cstheme="majorHAnsi"/>
          <w:sz w:val="16"/>
        </w:rPr>
        <w:t xml:space="preserve"> </w:t>
      </w:r>
      <w:r w:rsidRPr="007025E0">
        <w:rPr>
          <w:rStyle w:val="StyleUnderline"/>
          <w:rFonts w:asciiTheme="majorHAnsi" w:hAnsiTheme="majorHAnsi" w:cstheme="majorHAnsi"/>
        </w:rPr>
        <w:t>at any given time in the markets is</w:t>
      </w:r>
      <w:r w:rsidRPr="007025E0">
        <w:rPr>
          <w:rFonts w:asciiTheme="majorHAnsi" w:hAnsiTheme="majorHAnsi" w:cstheme="majorHAnsi"/>
          <w:sz w:val="16"/>
        </w:rPr>
        <w:t xml:space="preserve"> often </w:t>
      </w:r>
      <w:r w:rsidRPr="007025E0">
        <w:rPr>
          <w:rStyle w:val="StyleUnderline"/>
          <w:rFonts w:asciiTheme="majorHAnsi" w:hAnsiTheme="majorHAnsi" w:cstheme="majorHAnsi"/>
        </w:rPr>
        <w:t>the</w:t>
      </w:r>
      <w:r w:rsidRPr="007025E0">
        <w:rPr>
          <w:rFonts w:asciiTheme="majorHAnsi" w:hAnsiTheme="majorHAnsi" w:cstheme="majorHAnsi"/>
          <w:sz w:val="16"/>
        </w:rPr>
        <w:t xml:space="preserve"> net </w:t>
      </w:r>
      <w:r w:rsidRPr="007025E0">
        <w:rPr>
          <w:rStyle w:val="StyleUnderline"/>
          <w:rFonts w:asciiTheme="majorHAnsi" w:hAnsiTheme="majorHAnsi" w:cstheme="majorHAnsi"/>
        </w:rPr>
        <w:t>result of all of the transits</w:t>
      </w:r>
      <w:r w:rsidRPr="007025E0">
        <w:rPr>
          <w:rFonts w:asciiTheme="majorHAnsi" w:hAnsiTheme="majorHAnsi" w:cstheme="majorHAnsi"/>
          <w:sz w:val="16"/>
        </w:rPr>
        <w:t xml:space="preserve"> added up. However, single transits between two planets can be powerful, too. There are times when a singular transit is so powerful that it might dominate everything else around it. This is especially true when large planets are involved in the picture. Therefore, it can be said that all transits are not weighted the same. Some have more powerful effects on the markets than others. Some transits last for a long period of time and others last for a short period of time. </w:t>
      </w:r>
      <w:proofErr w:type="gramStart"/>
      <w:r w:rsidRPr="007025E0">
        <w:rPr>
          <w:rFonts w:asciiTheme="majorHAnsi" w:hAnsiTheme="majorHAnsi" w:cstheme="majorHAnsi"/>
          <w:sz w:val="16"/>
        </w:rPr>
        <w:t>So</w:t>
      </w:r>
      <w:proofErr w:type="gramEnd"/>
      <w:r w:rsidRPr="007025E0">
        <w:rPr>
          <w:rFonts w:asciiTheme="majorHAnsi" w:hAnsiTheme="majorHAnsi" w:cstheme="majorHAnsi"/>
          <w:sz w:val="16"/>
        </w:rPr>
        <w:t xml:space="preserve"> a transit for an outer, slow-moving transit such as Saturn will be much </w:t>
      </w:r>
      <w:r w:rsidRPr="007025E0">
        <w:rPr>
          <w:rFonts w:asciiTheme="majorHAnsi" w:hAnsiTheme="majorHAnsi" w:cstheme="majorHAnsi"/>
          <w:sz w:val="16"/>
        </w:rPr>
        <w:lastRenderedPageBreak/>
        <w:t xml:space="preserve">stronger and last much longer than a fast-moving transit from a faster-moving object such as the Moon. In addition to the effects of transits on markets, there is also the topic of planetary cycles within the field of financial astrology. A </w:t>
      </w:r>
      <w:r w:rsidRPr="007025E0">
        <w:rPr>
          <w:rStyle w:val="StyleUnderline"/>
          <w:rFonts w:asciiTheme="majorHAnsi" w:hAnsiTheme="majorHAnsi" w:cstheme="majorHAnsi"/>
        </w:rPr>
        <w:t>financial astrology cycle</w:t>
      </w:r>
      <w:r w:rsidRPr="007025E0">
        <w:rPr>
          <w:rFonts w:asciiTheme="majorHAnsi" w:hAnsiTheme="majorHAnsi" w:cstheme="majorHAnsi"/>
          <w:sz w:val="16"/>
        </w:rPr>
        <w:t xml:space="preserve"> can be broken down into two basic methods: (1) a </w:t>
      </w:r>
      <w:r w:rsidRPr="007025E0">
        <w:rPr>
          <w:rStyle w:val="StyleUnderline"/>
          <w:rFonts w:asciiTheme="majorHAnsi" w:hAnsiTheme="majorHAnsi" w:cstheme="majorHAnsi"/>
        </w:rPr>
        <w:t>correlation to</w:t>
      </w:r>
      <w:r w:rsidRPr="007025E0">
        <w:rPr>
          <w:rFonts w:asciiTheme="majorHAnsi" w:hAnsiTheme="majorHAnsi" w:cstheme="majorHAnsi"/>
          <w:sz w:val="16"/>
        </w:rPr>
        <w:t xml:space="preserve"> the </w:t>
      </w:r>
      <w:r w:rsidRPr="007025E0">
        <w:rPr>
          <w:rStyle w:val="StyleUnderline"/>
          <w:rFonts w:asciiTheme="majorHAnsi" w:hAnsiTheme="majorHAnsi" w:cstheme="majorHAnsi"/>
        </w:rPr>
        <w:t>position of a planet in its orbit</w:t>
      </w:r>
      <w:r w:rsidRPr="007025E0">
        <w:rPr>
          <w:rFonts w:asciiTheme="majorHAnsi" w:hAnsiTheme="majorHAnsi" w:cstheme="majorHAnsi"/>
          <w:sz w:val="16"/>
        </w:rPr>
        <w:t xml:space="preserve"> to the behavior of the financial markets, </w:t>
      </w:r>
      <w:r w:rsidRPr="007025E0">
        <w:rPr>
          <w:rStyle w:val="StyleUnderline"/>
          <w:rFonts w:asciiTheme="majorHAnsi" w:hAnsiTheme="majorHAnsi" w:cstheme="majorHAnsi"/>
        </w:rPr>
        <w:t xml:space="preserve">and </w:t>
      </w:r>
      <w:r w:rsidRPr="007025E0">
        <w:rPr>
          <w:rFonts w:asciiTheme="majorHAnsi" w:hAnsiTheme="majorHAnsi" w:cstheme="majorHAnsi"/>
          <w:sz w:val="16"/>
        </w:rPr>
        <w:t xml:space="preserve">(2) a correlation to the </w:t>
      </w:r>
      <w:r w:rsidRPr="007025E0">
        <w:rPr>
          <w:rStyle w:val="StyleUnderline"/>
          <w:rFonts w:asciiTheme="majorHAnsi" w:hAnsiTheme="majorHAnsi" w:cstheme="majorHAnsi"/>
        </w:rPr>
        <w:t>longitudinal angle between two</w:t>
      </w:r>
      <w:r w:rsidRPr="007025E0">
        <w:rPr>
          <w:rFonts w:asciiTheme="majorHAnsi" w:hAnsiTheme="majorHAnsi" w:cstheme="majorHAnsi"/>
          <w:sz w:val="16"/>
        </w:rPr>
        <w:t xml:space="preserve"> planets</w:t>
      </w:r>
      <w:r w:rsidRPr="007025E0">
        <w:rPr>
          <w:rStyle w:val="StyleUnderline"/>
          <w:rFonts w:asciiTheme="majorHAnsi" w:hAnsiTheme="majorHAnsi" w:cstheme="majorHAnsi"/>
        </w:rPr>
        <w:t xml:space="preserve"> to</w:t>
      </w:r>
      <w:r w:rsidRPr="007025E0">
        <w:rPr>
          <w:rFonts w:asciiTheme="majorHAnsi" w:hAnsiTheme="majorHAnsi" w:cstheme="majorHAnsi"/>
          <w:sz w:val="16"/>
        </w:rPr>
        <w:t xml:space="preserve"> the behavior of the </w:t>
      </w:r>
      <w:r w:rsidRPr="007025E0">
        <w:rPr>
          <w:rStyle w:val="StyleUnderline"/>
          <w:rFonts w:asciiTheme="majorHAnsi" w:hAnsiTheme="majorHAnsi" w:cstheme="majorHAnsi"/>
        </w:rPr>
        <w:t>financial markets</w:t>
      </w:r>
      <w:r w:rsidRPr="007025E0">
        <w:rPr>
          <w:rFonts w:asciiTheme="majorHAnsi" w:hAnsiTheme="majorHAnsi" w:cstheme="majorHAnsi"/>
          <w:sz w:val="16"/>
        </w:rPr>
        <w:t xml:space="preserve">. Cycles are interesting because one can get a </w:t>
      </w:r>
      <w:r w:rsidRPr="007025E0">
        <w:rPr>
          <w:rStyle w:val="StyleUnderline"/>
          <w:rFonts w:asciiTheme="majorHAnsi" w:hAnsiTheme="majorHAnsi" w:cstheme="majorHAnsi"/>
        </w:rPr>
        <w:t>very large sample size</w:t>
      </w:r>
      <w:r w:rsidRPr="007025E0">
        <w:rPr>
          <w:rFonts w:asciiTheme="majorHAnsi" w:hAnsiTheme="majorHAnsi" w:cstheme="majorHAnsi"/>
          <w:sz w:val="16"/>
        </w:rPr>
        <w:t xml:space="preserve"> and </w:t>
      </w:r>
      <w:r w:rsidRPr="007025E0">
        <w:rPr>
          <w:rStyle w:val="StyleUnderline"/>
          <w:rFonts w:asciiTheme="majorHAnsi" w:hAnsiTheme="majorHAnsi" w:cstheme="majorHAnsi"/>
        </w:rPr>
        <w:t>quickly increase</w:t>
      </w:r>
      <w:r w:rsidRPr="007025E0">
        <w:rPr>
          <w:rFonts w:asciiTheme="majorHAnsi" w:hAnsiTheme="majorHAnsi" w:cstheme="majorHAnsi"/>
          <w:sz w:val="16"/>
        </w:rPr>
        <w:t xml:space="preserve"> the </w:t>
      </w:r>
      <w:r w:rsidRPr="007025E0">
        <w:rPr>
          <w:rStyle w:val="StyleUnderline"/>
          <w:rFonts w:asciiTheme="majorHAnsi" w:hAnsiTheme="majorHAnsi" w:cstheme="majorHAnsi"/>
        </w:rPr>
        <w:t>correlation</w:t>
      </w:r>
      <w:r w:rsidRPr="007025E0">
        <w:rPr>
          <w:rFonts w:asciiTheme="majorHAnsi" w:hAnsiTheme="majorHAnsi" w:cstheme="majorHAnsi"/>
          <w:sz w:val="16"/>
        </w:rPr>
        <w:t xml:space="preserve"> of the markets to past events. By using these </w:t>
      </w:r>
      <w:proofErr w:type="gramStart"/>
      <w:r w:rsidRPr="007025E0">
        <w:rPr>
          <w:rFonts w:asciiTheme="majorHAnsi" w:hAnsiTheme="majorHAnsi" w:cstheme="majorHAnsi"/>
          <w:sz w:val="16"/>
        </w:rPr>
        <w:t>cycles</w:t>
      </w:r>
      <w:proofErr w:type="gramEnd"/>
      <w:r w:rsidRPr="007025E0">
        <w:rPr>
          <w:rFonts w:asciiTheme="majorHAnsi" w:hAnsiTheme="majorHAnsi" w:cstheme="majorHAnsi"/>
          <w:sz w:val="16"/>
        </w:rPr>
        <w:t xml:space="preserve"> it is possible to increase the </w:t>
      </w:r>
      <w:r w:rsidRPr="007025E0">
        <w:rPr>
          <w:rStyle w:val="StyleUnderline"/>
          <w:rFonts w:asciiTheme="majorHAnsi" w:hAnsiTheme="majorHAnsi" w:cstheme="majorHAnsi"/>
        </w:rPr>
        <w:t>predictability of outcomes</w:t>
      </w:r>
      <w:r w:rsidRPr="007025E0">
        <w:rPr>
          <w:rFonts w:asciiTheme="majorHAnsi" w:hAnsiTheme="majorHAnsi" w:cstheme="majorHAnsi"/>
          <w:sz w:val="16"/>
        </w:rPr>
        <w:t xml:space="preserve"> in the future using cycles. A popular cycle that is often studied is the</w:t>
      </w:r>
      <w:r w:rsidRPr="007025E0">
        <w:rPr>
          <w:rStyle w:val="StyleUnderline"/>
          <w:rFonts w:asciiTheme="majorHAnsi" w:hAnsiTheme="majorHAnsi" w:cstheme="majorHAnsi"/>
        </w:rPr>
        <w:t xml:space="preserve"> lunar cycle</w:t>
      </w:r>
      <w:r w:rsidRPr="007025E0">
        <w:rPr>
          <w:rFonts w:asciiTheme="majorHAnsi" w:hAnsiTheme="majorHAnsi" w:cstheme="majorHAnsi"/>
          <w:sz w:val="16"/>
        </w:rPr>
        <w:t xml:space="preserve">. This is often done out of convenience because everyone knows when the New Moon is and when the Full Moon is. Each of these is listed on a basic calendar for the layman to read month by month. However, this basic cycle is only a small piece of the pie. In reality, there are thousands of lunar cycles to study regarding financial markets. In addition, there are thousands more combinations and cycles involving other planets and energy points. By the end of this book, one will begin to have a clear understanding of how the planets affect markets. Moreover, one will be able to use these transits and cycles to help one make big picture market timing decisions. Ultimately, the goal is to be able to put the odds in one’s favor to </w:t>
      </w:r>
      <w:r w:rsidRPr="007025E0">
        <w:rPr>
          <w:rStyle w:val="StyleUnderline"/>
          <w:rFonts w:asciiTheme="majorHAnsi" w:hAnsiTheme="majorHAnsi" w:cstheme="majorHAnsi"/>
          <w:highlight w:val="cyan"/>
        </w:rPr>
        <w:t>increase profit potential</w:t>
      </w:r>
      <w:r w:rsidRPr="007025E0">
        <w:rPr>
          <w:rStyle w:val="StyleUnderline"/>
          <w:rFonts w:asciiTheme="majorHAnsi" w:hAnsiTheme="majorHAnsi" w:cstheme="majorHAnsi"/>
        </w:rPr>
        <w:t xml:space="preserve"> through</w:t>
      </w:r>
      <w:r w:rsidRPr="007025E0">
        <w:rPr>
          <w:rFonts w:asciiTheme="majorHAnsi" w:hAnsiTheme="majorHAnsi" w:cstheme="majorHAnsi"/>
          <w:sz w:val="16"/>
        </w:rPr>
        <w:t xml:space="preserve"> the power of </w:t>
      </w:r>
      <w:r w:rsidRPr="007025E0">
        <w:rPr>
          <w:rStyle w:val="StyleUnderline"/>
          <w:rFonts w:asciiTheme="majorHAnsi" w:hAnsiTheme="majorHAnsi" w:cstheme="majorHAnsi"/>
        </w:rPr>
        <w:t xml:space="preserve">financial astrology. </w:t>
      </w:r>
    </w:p>
    <w:p w14:paraId="11DEF752"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Summary</w:t>
      </w:r>
    </w:p>
    <w:p w14:paraId="31C2B75E"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Astrology studies the relationships between movements and interactions of the planets and human behavior. </w:t>
      </w:r>
      <w:r w:rsidRPr="007025E0">
        <w:rPr>
          <w:rStyle w:val="StyleUnderline"/>
          <w:rFonts w:asciiTheme="majorHAnsi" w:hAnsiTheme="majorHAnsi" w:cstheme="majorHAnsi"/>
        </w:rPr>
        <w:t xml:space="preserve">The </w:t>
      </w:r>
      <w:r w:rsidRPr="007025E0">
        <w:rPr>
          <w:rStyle w:val="StyleUnderline"/>
          <w:rFonts w:asciiTheme="majorHAnsi" w:hAnsiTheme="majorHAnsi" w:cstheme="majorHAnsi"/>
          <w:highlight w:val="cyan"/>
        </w:rPr>
        <w:t xml:space="preserve">universe </w:t>
      </w:r>
      <w:r w:rsidRPr="007025E0">
        <w:rPr>
          <w:rStyle w:val="StyleUnderline"/>
          <w:rFonts w:asciiTheme="majorHAnsi" w:hAnsiTheme="majorHAnsi" w:cstheme="majorHAnsi"/>
        </w:rPr>
        <w:t xml:space="preserve">can be </w:t>
      </w:r>
      <w:r w:rsidRPr="007025E0">
        <w:rPr>
          <w:rStyle w:val="StyleUnderline"/>
          <w:rFonts w:asciiTheme="majorHAnsi" w:hAnsiTheme="majorHAnsi" w:cstheme="majorHAnsi"/>
          <w:highlight w:val="cyan"/>
        </w:rPr>
        <w:t>thought</w:t>
      </w:r>
      <w:r w:rsidRPr="007025E0">
        <w:rPr>
          <w:rStyle w:val="StyleUnderline"/>
          <w:rFonts w:asciiTheme="majorHAnsi" w:hAnsiTheme="majorHAnsi" w:cstheme="majorHAnsi"/>
        </w:rPr>
        <w:t xml:space="preserve"> of </w:t>
      </w:r>
      <w:r w:rsidRPr="007025E0">
        <w:rPr>
          <w:rStyle w:val="StyleUnderline"/>
          <w:rFonts w:asciiTheme="majorHAnsi" w:hAnsiTheme="majorHAnsi" w:cstheme="majorHAnsi"/>
          <w:highlight w:val="cyan"/>
        </w:rPr>
        <w:t>as a giant clock</w:t>
      </w:r>
      <w:r w:rsidRPr="007025E0">
        <w:rPr>
          <w:rFonts w:asciiTheme="majorHAnsi" w:hAnsiTheme="majorHAnsi" w:cstheme="majorHAnsi"/>
          <w:sz w:val="16"/>
        </w:rPr>
        <w:t xml:space="preserve">. </w:t>
      </w:r>
      <w:r w:rsidRPr="007025E0">
        <w:rPr>
          <w:rStyle w:val="StyleUnderline"/>
          <w:rFonts w:asciiTheme="majorHAnsi" w:hAnsiTheme="majorHAnsi" w:cstheme="majorHAnsi"/>
        </w:rPr>
        <w:t>By understanding</w:t>
      </w:r>
      <w:r w:rsidRPr="007025E0">
        <w:rPr>
          <w:rFonts w:asciiTheme="majorHAnsi" w:hAnsiTheme="majorHAnsi" w:cstheme="majorHAnsi"/>
          <w:sz w:val="16"/>
        </w:rPr>
        <w:t xml:space="preserve"> the timing of the </w:t>
      </w:r>
      <w:r w:rsidRPr="007025E0">
        <w:rPr>
          <w:rStyle w:val="StyleUnderline"/>
          <w:rFonts w:asciiTheme="majorHAnsi" w:hAnsiTheme="majorHAnsi" w:cstheme="majorHAnsi"/>
        </w:rPr>
        <w:t>planets</w:t>
      </w:r>
      <w:r w:rsidRPr="007025E0">
        <w:rPr>
          <w:rFonts w:asciiTheme="majorHAnsi" w:hAnsiTheme="majorHAnsi" w:cstheme="majorHAnsi"/>
          <w:sz w:val="16"/>
        </w:rPr>
        <w:t xml:space="preserve">, one can </w:t>
      </w:r>
      <w:r w:rsidRPr="007025E0">
        <w:rPr>
          <w:rStyle w:val="StyleUnderline"/>
          <w:rFonts w:asciiTheme="majorHAnsi" w:hAnsiTheme="majorHAnsi" w:cstheme="majorHAnsi"/>
        </w:rPr>
        <w:t>correlate them to market events</w:t>
      </w:r>
      <w:r w:rsidRPr="007025E0">
        <w:rPr>
          <w:rFonts w:asciiTheme="majorHAnsi" w:hAnsiTheme="majorHAnsi" w:cstheme="majorHAnsi"/>
          <w:sz w:val="16"/>
        </w:rPr>
        <w:t>. This book will introduce the concept of financial astrology, which studies the outcome of market event as planets interact.</w:t>
      </w:r>
    </w:p>
    <w:p w14:paraId="16015BEE" w14:textId="77777777" w:rsidR="007809EC" w:rsidRPr="008200A8" w:rsidRDefault="007809EC" w:rsidP="007809EC">
      <w:pPr>
        <w:pStyle w:val="Heading4"/>
        <w:rPr>
          <w:rFonts w:asciiTheme="majorHAnsi" w:hAnsiTheme="majorHAnsi" w:cstheme="majorHAnsi"/>
          <w:color w:val="FF0000"/>
        </w:rPr>
      </w:pPr>
      <w:r w:rsidRPr="008200A8">
        <w:rPr>
          <w:rFonts w:asciiTheme="majorHAnsi" w:hAnsiTheme="majorHAnsi" w:cstheme="majorHAnsi"/>
          <w:color w:val="FF0000"/>
        </w:rPr>
        <w:t xml:space="preserve">Independently, continued investment capital makes astrology an </w:t>
      </w:r>
      <w:r w:rsidRPr="008200A8">
        <w:rPr>
          <w:rFonts w:asciiTheme="majorHAnsi" w:hAnsiTheme="majorHAnsi" w:cstheme="majorHAnsi"/>
          <w:color w:val="FF0000"/>
          <w:u w:val="single"/>
        </w:rPr>
        <w:t>economic cornerstone</w:t>
      </w:r>
      <w:r w:rsidRPr="008200A8">
        <w:rPr>
          <w:rFonts w:asciiTheme="majorHAnsi" w:hAnsiTheme="majorHAnsi" w:cstheme="majorHAnsi"/>
          <w:color w:val="FF0000"/>
        </w:rPr>
        <w:t xml:space="preserve"> during the pandemic. Kaplan and Stenberg 20 </w:t>
      </w:r>
    </w:p>
    <w:p w14:paraId="4D307793" w14:textId="77777777" w:rsidR="007809EC" w:rsidRPr="008200A8" w:rsidRDefault="007809EC" w:rsidP="007809EC">
      <w:pPr>
        <w:rPr>
          <w:rFonts w:asciiTheme="majorHAnsi" w:hAnsiTheme="majorHAnsi" w:cstheme="majorHAnsi"/>
          <w:color w:val="FF0000"/>
        </w:rPr>
      </w:pPr>
      <w:r w:rsidRPr="008200A8">
        <w:rPr>
          <w:rFonts w:asciiTheme="majorHAnsi" w:hAnsiTheme="majorHAnsi" w:cstheme="majorHAnsi"/>
          <w:color w:val="FF0000"/>
        </w:rPr>
        <w:t xml:space="preserve">Juliana Kaplan, a labor and inequality reporter, previously Associate Editor for Contributors, and Mark Stenberg, a reporter with a master's in journalism from Northwestern, 12-26-2020, "Meet the </w:t>
      </w:r>
      <w:r w:rsidRPr="008200A8">
        <w:rPr>
          <w:rStyle w:val="StyleUnderline"/>
          <w:rFonts w:asciiTheme="majorHAnsi" w:hAnsiTheme="majorHAnsi" w:cstheme="majorHAnsi"/>
          <w:color w:val="FF0000"/>
        </w:rPr>
        <w:t xml:space="preserve">astrology </w:t>
      </w:r>
      <w:r w:rsidRPr="008200A8">
        <w:rPr>
          <w:rFonts w:asciiTheme="majorHAnsi" w:hAnsiTheme="majorHAnsi" w:cstheme="majorHAnsi"/>
          <w:color w:val="FF0000"/>
        </w:rPr>
        <w:t xml:space="preserve">entrepreneurs who </w:t>
      </w:r>
      <w:r w:rsidRPr="008200A8">
        <w:rPr>
          <w:rStyle w:val="StyleUnderline"/>
          <w:rFonts w:asciiTheme="majorHAnsi" w:hAnsiTheme="majorHAnsi" w:cstheme="majorHAnsi"/>
          <w:color w:val="FF0000"/>
        </w:rPr>
        <w:t>turned an awful 2020 into a boom for the $2.2 billion industry,"</w:t>
      </w:r>
      <w:r w:rsidRPr="008200A8">
        <w:rPr>
          <w:rFonts w:asciiTheme="majorHAnsi" w:hAnsiTheme="majorHAnsi" w:cstheme="majorHAnsi"/>
          <w:color w:val="FF0000"/>
        </w:rPr>
        <w:t xml:space="preserve"> Business Insider, https://www.businessinsider.com/astrology-industry-boomed-during-pandemic-online-entrepreneurs-2020-12, 12-29-2021//</w:t>
      </w:r>
      <w:proofErr w:type="spellStart"/>
      <w:r w:rsidRPr="008200A8">
        <w:rPr>
          <w:rFonts w:asciiTheme="majorHAnsi" w:hAnsiTheme="majorHAnsi" w:cstheme="majorHAnsi"/>
          <w:color w:val="FF0000"/>
        </w:rPr>
        <w:t>Aanya</w:t>
      </w:r>
      <w:proofErr w:type="spellEnd"/>
    </w:p>
    <w:p w14:paraId="5768327E"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In a year economically and cosmically like no other, </w:t>
      </w:r>
      <w:r w:rsidRPr="008200A8">
        <w:rPr>
          <w:rStyle w:val="StyleUnderline"/>
          <w:rFonts w:asciiTheme="majorHAnsi" w:hAnsiTheme="majorHAnsi" w:cstheme="majorHAnsi"/>
          <w:color w:val="FF0000"/>
          <w:highlight w:val="cyan"/>
        </w:rPr>
        <w:t>astrology</w:t>
      </w:r>
      <w:r w:rsidRPr="008200A8">
        <w:rPr>
          <w:rStyle w:val="StyleUnderline"/>
          <w:rFonts w:asciiTheme="majorHAnsi" w:hAnsiTheme="majorHAnsi" w:cstheme="majorHAnsi"/>
          <w:color w:val="FF0000"/>
        </w:rPr>
        <w:t xml:space="preserve"> seems to be</w:t>
      </w:r>
      <w:r w:rsidRPr="008200A8">
        <w:rPr>
          <w:rFonts w:asciiTheme="majorHAnsi" w:hAnsiTheme="majorHAnsi" w:cstheme="majorHAnsi"/>
          <w:color w:val="FF0000"/>
          <w:sz w:val="16"/>
        </w:rPr>
        <w:t xml:space="preserve"> one of the </w:t>
      </w:r>
      <w:r w:rsidRPr="008200A8">
        <w:rPr>
          <w:rStyle w:val="StyleUnderline"/>
          <w:rFonts w:asciiTheme="majorHAnsi" w:hAnsiTheme="majorHAnsi" w:cstheme="majorHAnsi"/>
          <w:color w:val="FF0000"/>
        </w:rPr>
        <w:t>i</w:t>
      </w:r>
      <w:r w:rsidRPr="008200A8">
        <w:rPr>
          <w:rStyle w:val="StyleUnderline"/>
          <w:rFonts w:asciiTheme="majorHAnsi" w:hAnsiTheme="majorHAnsi" w:cstheme="majorHAnsi"/>
          <w:color w:val="FF0000"/>
          <w:highlight w:val="cyan"/>
        </w:rPr>
        <w:t>ndustries</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that's seen</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substantial gains</w:t>
      </w:r>
      <w:r w:rsidRPr="008200A8">
        <w:rPr>
          <w:rFonts w:asciiTheme="majorHAnsi" w:hAnsiTheme="majorHAnsi" w:cstheme="majorHAnsi"/>
          <w:color w:val="FF0000"/>
          <w:sz w:val="16"/>
          <w:highlight w:val="cyan"/>
        </w:rPr>
        <w:t>.</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highlight w:val="cyan"/>
        </w:rPr>
        <w:t>Amidst the</w:t>
      </w:r>
      <w:r w:rsidRPr="008200A8">
        <w:rPr>
          <w:rFonts w:asciiTheme="majorHAnsi" w:hAnsiTheme="majorHAnsi" w:cstheme="majorHAnsi"/>
          <w:color w:val="FF0000"/>
          <w:sz w:val="16"/>
        </w:rPr>
        <w:t xml:space="preserve"> uncertainty of a </w:t>
      </w:r>
      <w:r w:rsidRPr="008200A8">
        <w:rPr>
          <w:rStyle w:val="StyleUnderline"/>
          <w:rFonts w:asciiTheme="majorHAnsi" w:hAnsiTheme="majorHAnsi" w:cstheme="majorHAnsi"/>
          <w:color w:val="FF0000"/>
          <w:highlight w:val="cyan"/>
        </w:rPr>
        <w:t>global pandemic</w:t>
      </w:r>
      <w:r w:rsidRPr="008200A8">
        <w:rPr>
          <w:rFonts w:asciiTheme="majorHAnsi" w:hAnsiTheme="majorHAnsi" w:cstheme="majorHAnsi"/>
          <w:color w:val="FF0000"/>
          <w:sz w:val="16"/>
          <w:highlight w:val="cyan"/>
        </w:rPr>
        <w:t>,</w:t>
      </w:r>
      <w:r w:rsidRPr="008200A8">
        <w:rPr>
          <w:rFonts w:asciiTheme="majorHAnsi" w:hAnsiTheme="majorHAnsi" w:cstheme="majorHAnsi"/>
          <w:color w:val="FF0000"/>
          <w:sz w:val="16"/>
        </w:rPr>
        <w:t xml:space="preserve"> a </w:t>
      </w:r>
      <w:r w:rsidRPr="008200A8">
        <w:rPr>
          <w:rStyle w:val="StyleUnderline"/>
          <w:rFonts w:asciiTheme="majorHAnsi" w:hAnsiTheme="majorHAnsi" w:cstheme="majorHAnsi"/>
          <w:color w:val="FF0000"/>
        </w:rPr>
        <w:t>crumbling economy</w:t>
      </w:r>
      <w:r w:rsidRPr="008200A8">
        <w:rPr>
          <w:rFonts w:asciiTheme="majorHAnsi" w:hAnsiTheme="majorHAnsi" w:cstheme="majorHAnsi"/>
          <w:color w:val="FF0000"/>
          <w:sz w:val="16"/>
        </w:rPr>
        <w:t xml:space="preserve">, and some murder hornets, people are seeking clarity. Astrologers are feeling the results Sykes has seen a </w:t>
      </w:r>
      <w:r w:rsidRPr="008200A8">
        <w:rPr>
          <w:rStyle w:val="StyleUnderline"/>
          <w:rFonts w:asciiTheme="majorHAnsi" w:hAnsiTheme="majorHAnsi" w:cstheme="majorHAnsi"/>
          <w:color w:val="FF0000"/>
        </w:rPr>
        <w:t xml:space="preserve">growth in demand </w:t>
      </w:r>
      <w:r w:rsidRPr="008200A8">
        <w:rPr>
          <w:rFonts w:asciiTheme="majorHAnsi" w:hAnsiTheme="majorHAnsi" w:cstheme="majorHAnsi"/>
          <w:color w:val="FF0000"/>
          <w:sz w:val="16"/>
        </w:rPr>
        <w:t xml:space="preserve">for her services, where she answers questions that clients pose. Her </w:t>
      </w:r>
      <w:proofErr w:type="spellStart"/>
      <w:r w:rsidRPr="008200A8">
        <w:rPr>
          <w:rFonts w:asciiTheme="majorHAnsi" w:hAnsiTheme="majorHAnsi" w:cstheme="majorHAnsi"/>
          <w:color w:val="FF0000"/>
          <w:sz w:val="16"/>
        </w:rPr>
        <w:t>Patreon</w:t>
      </w:r>
      <w:proofErr w:type="spellEnd"/>
      <w:r w:rsidRPr="008200A8">
        <w:rPr>
          <w:rFonts w:asciiTheme="majorHAnsi" w:hAnsiTheme="majorHAnsi" w:cstheme="majorHAnsi"/>
          <w:color w:val="FF0000"/>
          <w:sz w:val="16"/>
        </w:rPr>
        <w:t xml:space="preserve">, where she charges $9.98 a month, has taken off — she has 3,820 subscribers — and she has over 100,000 followers on her social media channels. She's planning on offering six-hour chart reading sessions for $998 soon. Veteran astrologer Samuel Reynolds, who's been practicing for over 30 years (his sun is in Scorpio, his moon is in Leo, and his rising is Pisces), said that he usually has five to six students in his virtual beginner's astrology class. This time around, he had 30 students — and had to hire a teaching assistant for the first time. Reynolds said that he's usually booked about two weeks out. But as of mid-December, he's booked through March. Ross Clark (Leo sun, Capricorn moon, Scorpio rising), the CEO of buzzy astrology app Sanctuary, told Business Insider that the app has seen "real growth" with its paid offerings in 2020. And it's not just new users: there's also "a real deepening of engagement on the retention side." ross color </w:t>
      </w:r>
      <w:proofErr w:type="gramStart"/>
      <w:r w:rsidRPr="008200A8">
        <w:rPr>
          <w:rFonts w:asciiTheme="majorHAnsi" w:hAnsiTheme="majorHAnsi" w:cstheme="majorHAnsi"/>
          <w:color w:val="FF0000"/>
          <w:sz w:val="16"/>
        </w:rPr>
        <w:t>And</w:t>
      </w:r>
      <w:proofErr w:type="gramEnd"/>
      <w:r w:rsidRPr="008200A8">
        <w:rPr>
          <w:rFonts w:asciiTheme="majorHAnsi" w:hAnsiTheme="majorHAnsi" w:cstheme="majorHAnsi"/>
          <w:color w:val="FF0000"/>
          <w:sz w:val="16"/>
        </w:rPr>
        <w:t xml:space="preserve"> astrologer, author, and educator </w:t>
      </w:r>
      <w:proofErr w:type="spellStart"/>
      <w:r w:rsidRPr="008200A8">
        <w:rPr>
          <w:rFonts w:asciiTheme="majorHAnsi" w:hAnsiTheme="majorHAnsi" w:cstheme="majorHAnsi"/>
          <w:color w:val="FF0000"/>
          <w:sz w:val="16"/>
        </w:rPr>
        <w:t>Kirah</w:t>
      </w:r>
      <w:proofErr w:type="spellEnd"/>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Tabourn</w:t>
      </w:r>
      <w:proofErr w:type="spellEnd"/>
      <w:r w:rsidRPr="008200A8">
        <w:rPr>
          <w:rFonts w:asciiTheme="majorHAnsi" w:hAnsiTheme="majorHAnsi" w:cstheme="majorHAnsi"/>
          <w:color w:val="FF0000"/>
          <w:sz w:val="16"/>
        </w:rPr>
        <w:t xml:space="preserve"> (a Scorpio sun, Aries moon) actually made astrology her full-time job at the start of March. She just hit 20,000 followers on Instagram — up from around 5,000 in June. She said she's done about 400 readings this year alone. The </w:t>
      </w:r>
      <w:r w:rsidRPr="008200A8">
        <w:rPr>
          <w:rStyle w:val="Emphasis"/>
          <w:rFonts w:asciiTheme="majorHAnsi" w:hAnsiTheme="majorHAnsi" w:cstheme="majorHAnsi"/>
          <w:color w:val="FF0000"/>
        </w:rPr>
        <w:t xml:space="preserve">major increases </w:t>
      </w:r>
      <w:r w:rsidRPr="008200A8">
        <w:rPr>
          <w:rFonts w:asciiTheme="majorHAnsi" w:hAnsiTheme="majorHAnsi" w:cstheme="majorHAnsi"/>
          <w:color w:val="FF0000"/>
          <w:sz w:val="16"/>
        </w:rPr>
        <w:t xml:space="preserve">may just be limited to astrologers who offer more individualized services (like personal readings). Legendary astrologer Susan Miller (who won't divulge her sun and moon, since she thinks it takes focus from readers) told Insider that </w:t>
      </w:r>
      <w:r w:rsidRPr="008200A8">
        <w:rPr>
          <w:rStyle w:val="StyleUnderline"/>
          <w:rFonts w:asciiTheme="majorHAnsi" w:hAnsiTheme="majorHAnsi" w:cstheme="majorHAnsi"/>
          <w:color w:val="FF0000"/>
        </w:rPr>
        <w:t>business has remained steady</w:t>
      </w:r>
      <w:r w:rsidRPr="008200A8">
        <w:rPr>
          <w:rFonts w:asciiTheme="majorHAnsi" w:hAnsiTheme="majorHAnsi" w:cstheme="majorHAnsi"/>
          <w:color w:val="FF0000"/>
          <w:sz w:val="16"/>
        </w:rPr>
        <w:t xml:space="preserve"> this year. She attributes that to the fact that she's already "big," and her </w:t>
      </w:r>
      <w:r w:rsidRPr="008200A8">
        <w:rPr>
          <w:rStyle w:val="StyleUnderline"/>
          <w:rFonts w:asciiTheme="majorHAnsi" w:hAnsiTheme="majorHAnsi" w:cstheme="majorHAnsi"/>
          <w:color w:val="FF0000"/>
        </w:rPr>
        <w:t>audience of millions</w:t>
      </w:r>
      <w:r w:rsidRPr="008200A8">
        <w:rPr>
          <w:rFonts w:asciiTheme="majorHAnsi" w:hAnsiTheme="majorHAnsi" w:cstheme="majorHAnsi"/>
          <w:color w:val="FF0000"/>
          <w:sz w:val="16"/>
        </w:rPr>
        <w:t xml:space="preserve"> continues to </w:t>
      </w:r>
      <w:r w:rsidRPr="008200A8">
        <w:rPr>
          <w:rStyle w:val="StyleUnderline"/>
          <w:rFonts w:asciiTheme="majorHAnsi" w:hAnsiTheme="majorHAnsi" w:cstheme="majorHAnsi"/>
          <w:color w:val="FF0000"/>
        </w:rPr>
        <w:t>stick around</w:t>
      </w:r>
      <w:r w:rsidRPr="008200A8">
        <w:rPr>
          <w:rFonts w:asciiTheme="majorHAnsi" w:hAnsiTheme="majorHAnsi" w:cstheme="majorHAnsi"/>
          <w:color w:val="FF0000"/>
          <w:sz w:val="16"/>
        </w:rPr>
        <w:t xml:space="preserve">. "It's steady. And thank God for that. I have people to pay," she said. But she did launch an app over the summer; she said it's too early to know exactly how well it's been doing, but it "looks like it's doing great." Other astrologers are also launching new products: Celebrity astrologer </w:t>
      </w:r>
      <w:proofErr w:type="spellStart"/>
      <w:r w:rsidRPr="008200A8">
        <w:rPr>
          <w:rFonts w:asciiTheme="majorHAnsi" w:hAnsiTheme="majorHAnsi" w:cstheme="majorHAnsi"/>
          <w:color w:val="FF0000"/>
          <w:sz w:val="16"/>
        </w:rPr>
        <w:t>Chani</w:t>
      </w:r>
      <w:proofErr w:type="spellEnd"/>
      <w:r w:rsidRPr="008200A8">
        <w:rPr>
          <w:rFonts w:asciiTheme="majorHAnsi" w:hAnsiTheme="majorHAnsi" w:cstheme="majorHAnsi"/>
          <w:color w:val="FF0000"/>
          <w:sz w:val="16"/>
        </w:rPr>
        <w:t xml:space="preserve"> Nicholas announced today she's launching her own app (she also keeps her sun and moon private). </w:t>
      </w:r>
      <w:proofErr w:type="spellStart"/>
      <w:r w:rsidRPr="008200A8">
        <w:rPr>
          <w:rFonts w:asciiTheme="majorHAnsi" w:hAnsiTheme="majorHAnsi" w:cstheme="majorHAnsi"/>
          <w:color w:val="FF0000"/>
          <w:sz w:val="16"/>
        </w:rPr>
        <w:t>Tabourn</w:t>
      </w:r>
      <w:proofErr w:type="spellEnd"/>
      <w:r w:rsidRPr="008200A8">
        <w:rPr>
          <w:rFonts w:asciiTheme="majorHAnsi" w:hAnsiTheme="majorHAnsi" w:cstheme="majorHAnsi"/>
          <w:color w:val="FF0000"/>
          <w:sz w:val="16"/>
        </w:rPr>
        <w:t xml:space="preserve">, the astrologer who went full-time in March, launched her own paid membership community. Astrology on the rise </w:t>
      </w:r>
      <w:r w:rsidRPr="008200A8">
        <w:rPr>
          <w:rStyle w:val="StyleUnderline"/>
          <w:rFonts w:asciiTheme="majorHAnsi" w:hAnsiTheme="majorHAnsi" w:cstheme="majorHAnsi"/>
          <w:color w:val="FF0000"/>
        </w:rPr>
        <w:t xml:space="preserve">Astrology as a business didn't </w:t>
      </w:r>
      <w:r w:rsidRPr="008200A8">
        <w:rPr>
          <w:rFonts w:asciiTheme="majorHAnsi" w:hAnsiTheme="majorHAnsi" w:cstheme="majorHAnsi"/>
          <w:color w:val="FF0000"/>
          <w:sz w:val="16"/>
        </w:rPr>
        <w:t xml:space="preserve">just </w:t>
      </w:r>
      <w:r w:rsidRPr="008200A8">
        <w:rPr>
          <w:rStyle w:val="StyleUnderline"/>
          <w:rFonts w:asciiTheme="majorHAnsi" w:hAnsiTheme="majorHAnsi" w:cstheme="majorHAnsi"/>
          <w:color w:val="FF0000"/>
        </w:rPr>
        <w:t>come out of nowhere</w:t>
      </w:r>
      <w:r w:rsidRPr="008200A8">
        <w:rPr>
          <w:rFonts w:asciiTheme="majorHAnsi" w:hAnsiTheme="majorHAnsi" w:cstheme="majorHAnsi"/>
          <w:color w:val="FF0000"/>
          <w:sz w:val="16"/>
        </w:rPr>
        <w:t xml:space="preserve"> in 2020. It was already an </w:t>
      </w:r>
      <w:r w:rsidRPr="008200A8">
        <w:rPr>
          <w:rStyle w:val="StyleUnderline"/>
          <w:rFonts w:asciiTheme="majorHAnsi" w:hAnsiTheme="majorHAnsi" w:cstheme="majorHAnsi"/>
          <w:color w:val="FF0000"/>
          <w:highlight w:val="cyan"/>
        </w:rPr>
        <w:lastRenderedPageBreak/>
        <w:t>industry on the rise, accelerated</w:t>
      </w:r>
      <w:r w:rsidRPr="008200A8">
        <w:rPr>
          <w:rFonts w:asciiTheme="majorHAnsi" w:hAnsiTheme="majorHAnsi" w:cstheme="majorHAnsi"/>
          <w:color w:val="FF0000"/>
          <w:sz w:val="16"/>
        </w:rPr>
        <w:t xml:space="preserve"> this year </w:t>
      </w:r>
      <w:r w:rsidRPr="008200A8">
        <w:rPr>
          <w:rStyle w:val="StyleUnderline"/>
          <w:rFonts w:asciiTheme="majorHAnsi" w:hAnsiTheme="majorHAnsi" w:cstheme="majorHAnsi"/>
          <w:color w:val="FF0000"/>
        </w:rPr>
        <w:t>by the</w:t>
      </w:r>
      <w:r w:rsidRPr="008200A8">
        <w:rPr>
          <w:rFonts w:asciiTheme="majorHAnsi" w:hAnsiTheme="majorHAnsi" w:cstheme="majorHAnsi"/>
          <w:color w:val="FF0000"/>
          <w:sz w:val="16"/>
        </w:rPr>
        <w:t xml:space="preserve"> confusion and life-altering conditions of </w:t>
      </w:r>
      <w:r w:rsidRPr="008200A8">
        <w:rPr>
          <w:rStyle w:val="StyleUnderline"/>
          <w:rFonts w:asciiTheme="majorHAnsi" w:hAnsiTheme="majorHAnsi" w:cstheme="majorHAnsi"/>
          <w:color w:val="FF0000"/>
        </w:rPr>
        <w:t>the pandemic</w:t>
      </w:r>
      <w:r w:rsidRPr="008200A8">
        <w:rPr>
          <w:rFonts w:asciiTheme="majorHAnsi" w:hAnsiTheme="majorHAnsi" w:cstheme="majorHAnsi"/>
          <w:color w:val="FF0000"/>
          <w:sz w:val="16"/>
        </w:rPr>
        <w:t xml:space="preserve">. As Insider's Barbara Smith previously reported, </w:t>
      </w:r>
      <w:r w:rsidRPr="008200A8">
        <w:rPr>
          <w:rStyle w:val="StyleUnderline"/>
          <w:rFonts w:asciiTheme="majorHAnsi" w:hAnsiTheme="majorHAnsi" w:cstheme="majorHAnsi"/>
          <w:color w:val="FF0000"/>
        </w:rPr>
        <w:t>r</w:t>
      </w:r>
      <w:r w:rsidRPr="008200A8">
        <w:rPr>
          <w:rStyle w:val="StyleUnderline"/>
          <w:rFonts w:asciiTheme="majorHAnsi" w:hAnsiTheme="majorHAnsi" w:cstheme="majorHAnsi"/>
          <w:color w:val="FF0000"/>
          <w:highlight w:val="cyan"/>
        </w:rPr>
        <w:t>evenue</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 xml:space="preserve">for astrology apps </w:t>
      </w:r>
      <w:r w:rsidRPr="008200A8">
        <w:rPr>
          <w:rStyle w:val="StyleUnderline"/>
          <w:rFonts w:asciiTheme="majorHAnsi" w:hAnsiTheme="majorHAnsi" w:cstheme="majorHAnsi"/>
          <w:color w:val="FF0000"/>
          <w:highlight w:val="cyan"/>
        </w:rPr>
        <w:t>grew to</w:t>
      </w:r>
      <w:r w:rsidRPr="008200A8">
        <w:rPr>
          <w:rStyle w:val="StyleUnderline"/>
          <w:rFonts w:asciiTheme="majorHAnsi" w:hAnsiTheme="majorHAnsi" w:cstheme="majorHAnsi"/>
          <w:color w:val="FF0000"/>
        </w:rPr>
        <w:t xml:space="preserve"> nearly </w:t>
      </w:r>
      <w:r w:rsidRPr="008200A8">
        <w:rPr>
          <w:rStyle w:val="StyleUnderline"/>
          <w:rFonts w:asciiTheme="majorHAnsi" w:hAnsiTheme="majorHAnsi" w:cstheme="majorHAnsi"/>
          <w:color w:val="FF0000"/>
          <w:highlight w:val="cyan"/>
        </w:rPr>
        <w:t>$40</w:t>
      </w:r>
      <w:r w:rsidRPr="008200A8">
        <w:rPr>
          <w:rFonts w:asciiTheme="majorHAnsi" w:hAnsiTheme="majorHAnsi" w:cstheme="majorHAnsi"/>
          <w:color w:val="FF0000"/>
          <w:sz w:val="16"/>
          <w:highlight w:val="cyan"/>
        </w:rPr>
        <w:t xml:space="preserve"> </w:t>
      </w:r>
      <w:r w:rsidRPr="008200A8">
        <w:rPr>
          <w:rStyle w:val="StyleUnderline"/>
          <w:rFonts w:asciiTheme="majorHAnsi" w:hAnsiTheme="majorHAnsi" w:cstheme="majorHAnsi"/>
          <w:color w:val="FF0000"/>
          <w:highlight w:val="cyan"/>
        </w:rPr>
        <w:t>million</w:t>
      </w:r>
      <w:r w:rsidRPr="008200A8">
        <w:rPr>
          <w:rFonts w:asciiTheme="majorHAnsi" w:hAnsiTheme="majorHAnsi" w:cstheme="majorHAnsi"/>
          <w:color w:val="FF0000"/>
          <w:sz w:val="16"/>
        </w:rPr>
        <w:t xml:space="preserve"> in 2019 — a </w:t>
      </w:r>
      <w:r w:rsidRPr="008200A8">
        <w:rPr>
          <w:rStyle w:val="StyleUnderline"/>
          <w:rFonts w:asciiTheme="majorHAnsi" w:hAnsiTheme="majorHAnsi" w:cstheme="majorHAnsi"/>
          <w:color w:val="FF0000"/>
          <w:highlight w:val="cyan"/>
        </w:rPr>
        <w:t>64% increase</w:t>
      </w:r>
      <w:r w:rsidRPr="008200A8">
        <w:rPr>
          <w:rFonts w:asciiTheme="majorHAnsi" w:hAnsiTheme="majorHAnsi" w:cstheme="majorHAnsi"/>
          <w:color w:val="FF0000"/>
          <w:sz w:val="16"/>
        </w:rPr>
        <w:t xml:space="preserve">, according to data from </w:t>
      </w:r>
      <w:proofErr w:type="spellStart"/>
      <w:r w:rsidRPr="008200A8">
        <w:rPr>
          <w:rFonts w:asciiTheme="majorHAnsi" w:hAnsiTheme="majorHAnsi" w:cstheme="majorHAnsi"/>
          <w:color w:val="FF0000"/>
          <w:sz w:val="16"/>
        </w:rPr>
        <w:t>SensorTower</w:t>
      </w:r>
      <w:proofErr w:type="spellEnd"/>
      <w:r w:rsidRPr="008200A8">
        <w:rPr>
          <w:rFonts w:asciiTheme="majorHAnsi" w:hAnsiTheme="majorHAnsi" w:cstheme="majorHAnsi"/>
          <w:color w:val="FF0000"/>
          <w:sz w:val="16"/>
        </w:rPr>
        <w:t xml:space="preserve">. Per IBISWorld, "mystical services" </w:t>
      </w:r>
      <w:r w:rsidRPr="008200A8">
        <w:rPr>
          <w:rStyle w:val="StyleUnderline"/>
          <w:rFonts w:asciiTheme="majorHAnsi" w:hAnsiTheme="majorHAnsi" w:cstheme="majorHAnsi"/>
          <w:color w:val="FF0000"/>
        </w:rPr>
        <w:t>grew by 1.4%</w:t>
      </w:r>
      <w:r w:rsidRPr="008200A8">
        <w:rPr>
          <w:rFonts w:asciiTheme="majorHAnsi" w:hAnsiTheme="majorHAnsi" w:cstheme="majorHAnsi"/>
          <w:color w:val="FF0000"/>
          <w:sz w:val="16"/>
        </w:rPr>
        <w:t xml:space="preserve"> from 2016 to 2019. The industry as a whole is </w:t>
      </w:r>
      <w:r w:rsidRPr="008200A8">
        <w:rPr>
          <w:rStyle w:val="StyleUnderline"/>
          <w:rFonts w:asciiTheme="majorHAnsi" w:hAnsiTheme="majorHAnsi" w:cstheme="majorHAnsi"/>
          <w:color w:val="FF0000"/>
          <w:highlight w:val="cyan"/>
        </w:rPr>
        <w:t>worth $2.2 billion</w:t>
      </w:r>
      <w:r w:rsidRPr="008200A8">
        <w:rPr>
          <w:rFonts w:asciiTheme="majorHAnsi" w:hAnsiTheme="majorHAnsi" w:cstheme="majorHAnsi"/>
          <w:color w:val="FF0000"/>
          <w:sz w:val="16"/>
          <w:highlight w:val="cyan"/>
        </w:rPr>
        <w:t>.</w:t>
      </w:r>
      <w:r w:rsidRPr="008200A8">
        <w:rPr>
          <w:rFonts w:asciiTheme="majorHAnsi" w:hAnsiTheme="majorHAnsi" w:cstheme="majorHAnsi"/>
          <w:color w:val="FF0000"/>
          <w:sz w:val="16"/>
        </w:rPr>
        <w:t xml:space="preserve"> From March 15 to 21, </w:t>
      </w:r>
      <w:r w:rsidRPr="008200A8">
        <w:rPr>
          <w:rStyle w:val="StyleUnderline"/>
          <w:rFonts w:asciiTheme="majorHAnsi" w:hAnsiTheme="majorHAnsi" w:cstheme="majorHAnsi"/>
          <w:color w:val="FF0000"/>
        </w:rPr>
        <w:t xml:space="preserve">the term </w:t>
      </w:r>
      <w:r w:rsidRPr="008200A8">
        <w:rPr>
          <w:rStyle w:val="StyleUnderline"/>
          <w:rFonts w:asciiTheme="majorHAnsi" w:hAnsiTheme="majorHAnsi" w:cstheme="majorHAnsi"/>
          <w:color w:val="FF0000"/>
          <w:highlight w:val="cyan"/>
        </w:rPr>
        <w:t>"coronavirus astrology" spiked</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on Google Trends; "</w:t>
      </w:r>
      <w:r w:rsidRPr="008200A8">
        <w:rPr>
          <w:rStyle w:val="StyleUnderline"/>
          <w:rFonts w:asciiTheme="majorHAnsi" w:hAnsiTheme="majorHAnsi" w:cstheme="majorHAnsi"/>
          <w:color w:val="FF0000"/>
          <w:highlight w:val="cyan"/>
        </w:rPr>
        <w:t>Astrology"</w:t>
      </w:r>
      <w:r w:rsidRPr="008200A8">
        <w:rPr>
          <w:rFonts w:asciiTheme="majorHAnsi" w:hAnsiTheme="majorHAnsi" w:cstheme="majorHAnsi"/>
          <w:color w:val="FF0000"/>
          <w:sz w:val="16"/>
        </w:rPr>
        <w:t xml:space="preserve"> itself has </w:t>
      </w:r>
      <w:r w:rsidRPr="008200A8">
        <w:rPr>
          <w:rStyle w:val="StyleUnderline"/>
          <w:rFonts w:asciiTheme="majorHAnsi" w:hAnsiTheme="majorHAnsi" w:cstheme="majorHAnsi"/>
          <w:color w:val="FF0000"/>
          <w:highlight w:val="cyan"/>
        </w:rPr>
        <w:t>remained high</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 xml:space="preserve">throughout the year, and </w:t>
      </w:r>
      <w:r w:rsidRPr="008200A8">
        <w:rPr>
          <w:rStyle w:val="StyleUnderline"/>
          <w:rFonts w:asciiTheme="majorHAnsi" w:hAnsiTheme="majorHAnsi" w:cstheme="majorHAnsi"/>
          <w:color w:val="FF0000"/>
        </w:rPr>
        <w:t>grown in popularity</w:t>
      </w:r>
      <w:r w:rsidRPr="008200A8">
        <w:rPr>
          <w:rFonts w:asciiTheme="majorHAnsi" w:hAnsiTheme="majorHAnsi" w:cstheme="majorHAnsi"/>
          <w:color w:val="FF0000"/>
          <w:sz w:val="16"/>
        </w:rPr>
        <w:t xml:space="preserve"> throughout the past month. Nicholas, who has been practicing astrology for 20 years and has been a full-time astrologer for the past seven years, said that she's seen "steady growth" over the course of her business. One </w:t>
      </w:r>
      <w:r w:rsidRPr="008200A8">
        <w:rPr>
          <w:rStyle w:val="StyleUnderline"/>
          <w:rFonts w:asciiTheme="majorHAnsi" w:hAnsiTheme="majorHAnsi" w:cstheme="majorHAnsi"/>
          <w:color w:val="FF0000"/>
          <w:highlight w:val="cyan"/>
        </w:rPr>
        <w:t>big boom</w:t>
      </w:r>
      <w:r w:rsidRPr="008200A8">
        <w:rPr>
          <w:rFonts w:asciiTheme="majorHAnsi" w:hAnsiTheme="majorHAnsi" w:cstheme="majorHAnsi"/>
          <w:color w:val="FF0000"/>
          <w:sz w:val="16"/>
        </w:rPr>
        <w:t xml:space="preserve"> came </w:t>
      </w:r>
      <w:r w:rsidRPr="008200A8">
        <w:rPr>
          <w:rStyle w:val="StyleUnderline"/>
          <w:rFonts w:asciiTheme="majorHAnsi" w:hAnsiTheme="majorHAnsi" w:cstheme="majorHAnsi"/>
          <w:color w:val="FF0000"/>
        </w:rPr>
        <w:t xml:space="preserve">in 2016, </w:t>
      </w:r>
      <w:r w:rsidRPr="008200A8">
        <w:rPr>
          <w:rStyle w:val="StyleUnderline"/>
          <w:rFonts w:asciiTheme="majorHAnsi" w:hAnsiTheme="majorHAnsi" w:cstheme="majorHAnsi"/>
          <w:color w:val="FF0000"/>
          <w:highlight w:val="cyan"/>
        </w:rPr>
        <w:t>following "collective crisis</w:t>
      </w:r>
      <w:r w:rsidRPr="008200A8">
        <w:rPr>
          <w:rFonts w:asciiTheme="majorHAnsi" w:hAnsiTheme="majorHAnsi" w:cstheme="majorHAnsi"/>
          <w:color w:val="FF0000"/>
          <w:sz w:val="16"/>
        </w:rPr>
        <w:t xml:space="preserve">." That sentiment was </w:t>
      </w:r>
      <w:r w:rsidRPr="008200A8">
        <w:rPr>
          <w:rStyle w:val="StyleUnderline"/>
          <w:rFonts w:asciiTheme="majorHAnsi" w:hAnsiTheme="majorHAnsi" w:cstheme="majorHAnsi"/>
          <w:color w:val="FF0000"/>
        </w:rPr>
        <w:t xml:space="preserve">echoed in </w:t>
      </w:r>
      <w:r w:rsidRPr="008200A8">
        <w:rPr>
          <w:rFonts w:asciiTheme="majorHAnsi" w:hAnsiTheme="majorHAnsi" w:cstheme="majorHAnsi"/>
          <w:color w:val="FF0000"/>
          <w:sz w:val="16"/>
        </w:rPr>
        <w:t>a</w:t>
      </w:r>
      <w:r w:rsidRPr="008200A8">
        <w:rPr>
          <w:rStyle w:val="StyleUnderline"/>
          <w:rFonts w:asciiTheme="majorHAnsi" w:hAnsiTheme="majorHAnsi" w:cstheme="majorHAnsi"/>
          <w:color w:val="FF0000"/>
        </w:rPr>
        <w:t xml:space="preserve"> 2019</w:t>
      </w:r>
      <w:r w:rsidRPr="008200A8">
        <w:rPr>
          <w:rFonts w:asciiTheme="majorHAnsi" w:hAnsiTheme="majorHAnsi" w:cstheme="majorHAnsi"/>
          <w:color w:val="FF0000"/>
          <w:sz w:val="16"/>
        </w:rPr>
        <w:t xml:space="preserve"> New Yorker piece, "Astrology in the Age of Uncertainty," although 2019's uncertainty may feel somewhat quaint these days. Nicholas said that, throughout the year, she's </w:t>
      </w:r>
      <w:r w:rsidRPr="008200A8">
        <w:rPr>
          <w:rStyle w:val="StyleUnderline"/>
          <w:rFonts w:asciiTheme="majorHAnsi" w:hAnsiTheme="majorHAnsi" w:cstheme="majorHAnsi"/>
          <w:color w:val="FF0000"/>
        </w:rPr>
        <w:t xml:space="preserve">seen increased interest in </w:t>
      </w:r>
      <w:r w:rsidRPr="008200A8">
        <w:rPr>
          <w:rFonts w:asciiTheme="majorHAnsi" w:hAnsiTheme="majorHAnsi" w:cstheme="majorHAnsi"/>
          <w:color w:val="FF0000"/>
          <w:sz w:val="16"/>
        </w:rPr>
        <w:t xml:space="preserve">workshops and </w:t>
      </w:r>
      <w:r w:rsidRPr="008200A8">
        <w:rPr>
          <w:rStyle w:val="StyleUnderline"/>
          <w:rFonts w:asciiTheme="majorHAnsi" w:hAnsiTheme="majorHAnsi" w:cstheme="majorHAnsi"/>
          <w:color w:val="FF0000"/>
        </w:rPr>
        <w:t>general astrological information</w:t>
      </w:r>
      <w:r w:rsidRPr="008200A8">
        <w:rPr>
          <w:rFonts w:asciiTheme="majorHAnsi" w:hAnsiTheme="majorHAnsi" w:cstheme="majorHAnsi"/>
          <w:color w:val="FF0000"/>
          <w:sz w:val="16"/>
        </w:rPr>
        <w:t>. "I think just naturally, because of the conditions that we're in, it led to people being perhaps a little bit more open or curious as to what other people were saying about why we're in the moment that we're in," she said.</w:t>
      </w:r>
    </w:p>
    <w:p w14:paraId="536601C9" w14:textId="77777777" w:rsidR="007809EC" w:rsidRPr="008200A8" w:rsidRDefault="007809EC" w:rsidP="007809EC">
      <w:pPr>
        <w:pStyle w:val="Heading4"/>
        <w:rPr>
          <w:rFonts w:asciiTheme="majorHAnsi" w:hAnsiTheme="majorHAnsi" w:cstheme="majorHAnsi"/>
          <w:color w:val="FF0000"/>
        </w:rPr>
      </w:pPr>
      <w:r w:rsidRPr="008200A8">
        <w:rPr>
          <w:rFonts w:asciiTheme="majorHAnsi" w:hAnsiTheme="majorHAnsi" w:cstheme="majorHAnsi"/>
          <w:color w:val="FF0000"/>
        </w:rPr>
        <w:t xml:space="preserve">Economic decline worsens </w:t>
      </w:r>
      <w:r w:rsidRPr="008200A8">
        <w:rPr>
          <w:rFonts w:asciiTheme="majorHAnsi" w:hAnsiTheme="majorHAnsi" w:cstheme="majorHAnsi"/>
          <w:color w:val="FF0000"/>
          <w:u w:val="single"/>
        </w:rPr>
        <w:t>climate change</w:t>
      </w:r>
      <w:r w:rsidRPr="008200A8">
        <w:rPr>
          <w:rFonts w:asciiTheme="majorHAnsi" w:hAnsiTheme="majorHAnsi" w:cstheme="majorHAnsi"/>
          <w:color w:val="FF0000"/>
        </w:rPr>
        <w:t xml:space="preserve"> and causes </w:t>
      </w:r>
      <w:r w:rsidRPr="008200A8">
        <w:rPr>
          <w:rFonts w:asciiTheme="majorHAnsi" w:hAnsiTheme="majorHAnsi" w:cstheme="majorHAnsi"/>
          <w:color w:val="FF0000"/>
          <w:u w:val="single"/>
        </w:rPr>
        <w:t>Arctic</w:t>
      </w:r>
      <w:r w:rsidRPr="008200A8">
        <w:rPr>
          <w:rFonts w:asciiTheme="majorHAnsi" w:hAnsiTheme="majorHAnsi" w:cstheme="majorHAnsi"/>
          <w:color w:val="FF0000"/>
        </w:rPr>
        <w:t xml:space="preserve"> and </w:t>
      </w:r>
      <w:r w:rsidRPr="008200A8">
        <w:rPr>
          <w:rFonts w:asciiTheme="majorHAnsi" w:hAnsiTheme="majorHAnsi" w:cstheme="majorHAnsi"/>
          <w:color w:val="FF0000"/>
          <w:u w:val="single"/>
        </w:rPr>
        <w:t>Space War</w:t>
      </w:r>
      <w:r w:rsidRPr="008200A8">
        <w:rPr>
          <w:rFonts w:asciiTheme="majorHAnsi" w:hAnsiTheme="majorHAnsi" w:cstheme="majorHAnsi"/>
          <w:color w:val="FF0000"/>
        </w:rPr>
        <w:t>.</w:t>
      </w:r>
    </w:p>
    <w:p w14:paraId="0B5F5916" w14:textId="77777777" w:rsidR="007809EC" w:rsidRPr="008200A8" w:rsidRDefault="007809EC" w:rsidP="007809EC">
      <w:pPr>
        <w:rPr>
          <w:rFonts w:asciiTheme="majorHAnsi" w:hAnsiTheme="majorHAnsi" w:cstheme="majorHAnsi"/>
          <w:color w:val="FF0000"/>
        </w:rPr>
      </w:pPr>
      <w:r w:rsidRPr="008200A8">
        <w:rPr>
          <w:rStyle w:val="Style13ptBold"/>
          <w:rFonts w:asciiTheme="majorHAnsi" w:hAnsiTheme="majorHAnsi" w:cstheme="majorHAnsi"/>
          <w:color w:val="FF0000"/>
        </w:rPr>
        <w:t>McLennan 21</w:t>
      </w:r>
      <w:r w:rsidRPr="008200A8">
        <w:rPr>
          <w:rFonts w:asciiTheme="majorHAnsi" w:hAnsiTheme="majorHAnsi" w:cstheme="majorHAnsi"/>
          <w:color w:val="FF0000"/>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63E94508" w14:textId="29BDB36A" w:rsidR="007809EC" w:rsidRPr="008200A8" w:rsidRDefault="007809EC" w:rsidP="007809EC">
      <w:pPr>
        <w:rPr>
          <w:rFonts w:asciiTheme="majorHAnsi" w:hAnsiTheme="majorHAnsi" w:cstheme="majorHAnsi"/>
          <w:color w:val="FF0000"/>
          <w:sz w:val="26"/>
          <w:szCs w:val="26"/>
          <w:u w:val="single"/>
        </w:rPr>
      </w:pPr>
      <w:r w:rsidRPr="008200A8">
        <w:rPr>
          <w:rFonts w:asciiTheme="majorHAnsi" w:hAnsiTheme="majorHAnsi" w:cstheme="majorHAnsi"/>
          <w:color w:val="FF0000"/>
          <w:sz w:val="16"/>
          <w:szCs w:val="26"/>
        </w:rPr>
        <w:t xml:space="preserve">Forced to choose sides, governments may face </w:t>
      </w:r>
      <w:r w:rsidRPr="008200A8">
        <w:rPr>
          <w:rFonts w:asciiTheme="majorHAnsi" w:hAnsiTheme="majorHAnsi" w:cstheme="majorHAnsi"/>
          <w:b/>
          <w:color w:val="FF0000"/>
          <w:sz w:val="26"/>
          <w:szCs w:val="26"/>
          <w:highlight w:val="cyan"/>
          <w:u w:val="single"/>
        </w:rPr>
        <w:t>economic</w:t>
      </w:r>
      <w:r w:rsidRPr="008200A8">
        <w:rPr>
          <w:rFonts w:asciiTheme="majorHAnsi" w:hAnsiTheme="majorHAnsi" w:cstheme="majorHAnsi"/>
          <w:color w:val="FF0000"/>
          <w:sz w:val="16"/>
          <w:szCs w:val="26"/>
        </w:rPr>
        <w:t xml:space="preserve"> or diplomatic </w:t>
      </w:r>
      <w:r w:rsidRPr="008200A8">
        <w:rPr>
          <w:rFonts w:asciiTheme="majorHAnsi" w:hAnsiTheme="majorHAnsi" w:cstheme="majorHAnsi"/>
          <w:b/>
          <w:color w:val="FF0000"/>
          <w:sz w:val="26"/>
          <w:szCs w:val="26"/>
          <w:highlight w:val="cyan"/>
          <w:u w:val="single"/>
        </w:rPr>
        <w:t>consequences</w:t>
      </w:r>
      <w:r w:rsidRPr="008200A8">
        <w:rPr>
          <w:rFonts w:asciiTheme="majorHAnsi" w:hAnsiTheme="majorHAnsi" w:cstheme="majorHAnsi"/>
          <w:color w:val="FF0000"/>
          <w:sz w:val="26"/>
          <w:szCs w:val="26"/>
          <w:u w:val="single"/>
        </w:rPr>
        <w:t>, as proxy disputes play out in control over economic or geographic resources.</w:t>
      </w:r>
      <w:r w:rsidRPr="008200A8">
        <w:rPr>
          <w:rFonts w:asciiTheme="majorHAnsi" w:hAnsiTheme="majorHAnsi" w:cstheme="majorHAnsi"/>
          <w:color w:val="FF0000"/>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8200A8">
        <w:rPr>
          <w:rFonts w:asciiTheme="majorHAnsi" w:hAnsiTheme="majorHAnsi" w:cstheme="majorHAnsi"/>
          <w:color w:val="FF0000"/>
          <w:sz w:val="26"/>
          <w:szCs w:val="26"/>
          <w:u w:val="single"/>
        </w:rPr>
        <w:t xml:space="preserve">With some </w:t>
      </w:r>
      <w:r w:rsidRPr="008200A8">
        <w:rPr>
          <w:rFonts w:asciiTheme="majorHAnsi" w:hAnsiTheme="majorHAnsi" w:cstheme="majorHAnsi"/>
          <w:b/>
          <w:color w:val="FF0000"/>
          <w:sz w:val="26"/>
          <w:szCs w:val="26"/>
          <w:highlight w:val="cyan"/>
          <w:u w:val="single"/>
        </w:rPr>
        <w:t>alliances weakening</w:t>
      </w:r>
      <w:r w:rsidRPr="008200A8">
        <w:rPr>
          <w:rFonts w:asciiTheme="majorHAnsi" w:hAnsiTheme="majorHAnsi" w:cstheme="majorHAnsi"/>
          <w:color w:val="FF0000"/>
          <w:sz w:val="26"/>
          <w:szCs w:val="26"/>
          <w:u w:val="single"/>
        </w:rPr>
        <w:t xml:space="preserve">, diplomatic relationships will become more unstable at points where superpower tectonic plates meet or withdraw. At the same time, without superpower referees or middle power enforcement, global </w:t>
      </w:r>
      <w:r w:rsidRPr="008200A8">
        <w:rPr>
          <w:rFonts w:asciiTheme="majorHAnsi" w:hAnsiTheme="majorHAnsi" w:cstheme="majorHAnsi"/>
          <w:b/>
          <w:color w:val="FF0000"/>
          <w:sz w:val="26"/>
          <w:szCs w:val="26"/>
          <w:highlight w:val="cyan"/>
          <w:u w:val="single"/>
        </w:rPr>
        <w:t>norms</w:t>
      </w:r>
      <w:r w:rsidRPr="008200A8">
        <w:rPr>
          <w:rFonts w:asciiTheme="majorHAnsi" w:hAnsiTheme="majorHAnsi" w:cstheme="majorHAnsi"/>
          <w:color w:val="FF0000"/>
          <w:sz w:val="26"/>
          <w:szCs w:val="26"/>
          <w:highlight w:val="cyan"/>
          <w:u w:val="single"/>
        </w:rPr>
        <w:t xml:space="preserve"> </w:t>
      </w:r>
      <w:r w:rsidRPr="008200A8">
        <w:rPr>
          <w:rFonts w:asciiTheme="majorHAnsi" w:hAnsiTheme="majorHAnsi" w:cstheme="majorHAnsi"/>
          <w:color w:val="FF0000"/>
          <w:sz w:val="26"/>
          <w:szCs w:val="26"/>
          <w:u w:val="single"/>
        </w:rPr>
        <w:t xml:space="preserve">may </w:t>
      </w:r>
      <w:r w:rsidRPr="008200A8">
        <w:rPr>
          <w:rFonts w:asciiTheme="majorHAnsi" w:hAnsiTheme="majorHAnsi" w:cstheme="majorHAnsi"/>
          <w:b/>
          <w:color w:val="FF0000"/>
          <w:sz w:val="26"/>
          <w:szCs w:val="26"/>
          <w:highlight w:val="cyan"/>
          <w:u w:val="single"/>
        </w:rPr>
        <w:t>no longer govern</w:t>
      </w:r>
      <w:r w:rsidRPr="008200A8">
        <w:rPr>
          <w:rFonts w:asciiTheme="majorHAnsi" w:hAnsiTheme="majorHAnsi" w:cstheme="majorHAnsi"/>
          <w:color w:val="FF0000"/>
          <w:sz w:val="26"/>
          <w:szCs w:val="26"/>
          <w:u w:val="single"/>
        </w:rPr>
        <w:t xml:space="preserve"> state </w:t>
      </w:r>
      <w:proofErr w:type="spellStart"/>
      <w:r w:rsidRPr="008200A8">
        <w:rPr>
          <w:rFonts w:asciiTheme="majorHAnsi" w:hAnsiTheme="majorHAnsi" w:cstheme="majorHAnsi"/>
          <w:b/>
          <w:color w:val="FF0000"/>
          <w:sz w:val="26"/>
          <w:szCs w:val="26"/>
          <w:highlight w:val="cyan"/>
          <w:u w:val="single"/>
        </w:rPr>
        <w:t>behaviour</w:t>
      </w:r>
      <w:proofErr w:type="spellEnd"/>
      <w:r w:rsidRPr="008200A8">
        <w:rPr>
          <w:rFonts w:asciiTheme="majorHAnsi" w:hAnsiTheme="majorHAnsi" w:cstheme="majorHAnsi"/>
          <w:color w:val="FF0000"/>
          <w:sz w:val="26"/>
          <w:szCs w:val="26"/>
          <w:u w:val="single"/>
        </w:rPr>
        <w:t xml:space="preserve">. Some governments will thus see the solidification of rival blocs as an opportunity to engage in regional posturing, which will have destabilizing effects.24 Across societies, domestic discord and </w:t>
      </w:r>
      <w:r w:rsidRPr="008200A8">
        <w:rPr>
          <w:rFonts w:asciiTheme="majorHAnsi" w:hAnsiTheme="majorHAnsi" w:cstheme="majorHAnsi"/>
          <w:b/>
          <w:bCs/>
          <w:color w:val="FF0000"/>
          <w:sz w:val="26"/>
          <w:szCs w:val="26"/>
          <w:highlight w:val="cyan"/>
          <w:u w:val="single"/>
        </w:rPr>
        <w:t>economic crises will</w:t>
      </w:r>
      <w:r w:rsidRPr="008200A8">
        <w:rPr>
          <w:rFonts w:asciiTheme="majorHAnsi" w:hAnsiTheme="majorHAnsi" w:cstheme="majorHAnsi"/>
          <w:color w:val="FF0000"/>
          <w:sz w:val="26"/>
          <w:szCs w:val="26"/>
          <w:highlight w:val="cyan"/>
          <w:u w:val="single"/>
        </w:rPr>
        <w:t xml:space="preserve"> </w:t>
      </w:r>
      <w:r w:rsidRPr="008200A8">
        <w:rPr>
          <w:rFonts w:asciiTheme="majorHAnsi" w:hAnsiTheme="majorHAnsi" w:cstheme="majorHAnsi"/>
          <w:b/>
          <w:color w:val="FF0000"/>
          <w:sz w:val="26"/>
          <w:szCs w:val="26"/>
          <w:highlight w:val="cyan"/>
          <w:u w:val="single"/>
        </w:rPr>
        <w:t>increase</w:t>
      </w:r>
      <w:r w:rsidRPr="008200A8">
        <w:rPr>
          <w:rFonts w:asciiTheme="majorHAnsi" w:hAnsiTheme="majorHAnsi" w:cstheme="majorHAnsi"/>
          <w:color w:val="FF0000"/>
          <w:sz w:val="26"/>
          <w:szCs w:val="26"/>
          <w:u w:val="single"/>
        </w:rPr>
        <w:t xml:space="preserve"> the </w:t>
      </w:r>
      <w:r w:rsidRPr="008200A8">
        <w:rPr>
          <w:rFonts w:asciiTheme="majorHAnsi" w:hAnsiTheme="majorHAnsi" w:cstheme="majorHAnsi"/>
          <w:bCs/>
          <w:color w:val="FF0000"/>
          <w:sz w:val="26"/>
          <w:szCs w:val="26"/>
          <w:u w:val="single"/>
        </w:rPr>
        <w:t>risk</w:t>
      </w:r>
      <w:r w:rsidRPr="008200A8">
        <w:rPr>
          <w:rFonts w:asciiTheme="majorHAnsi" w:hAnsiTheme="majorHAnsi" w:cstheme="majorHAnsi"/>
          <w:color w:val="FF0000"/>
          <w:sz w:val="26"/>
          <w:szCs w:val="26"/>
          <w:u w:val="single"/>
        </w:rPr>
        <w:t xml:space="preserve"> of </w:t>
      </w:r>
      <w:r w:rsidRPr="008200A8">
        <w:rPr>
          <w:rFonts w:asciiTheme="majorHAnsi" w:hAnsiTheme="majorHAnsi" w:cstheme="majorHAnsi"/>
          <w:b/>
          <w:color w:val="FF0000"/>
          <w:sz w:val="26"/>
          <w:szCs w:val="26"/>
          <w:highlight w:val="cyan"/>
          <w:u w:val="single"/>
        </w:rPr>
        <w:t>autocracy</w:t>
      </w:r>
      <w:r w:rsidRPr="008200A8">
        <w:rPr>
          <w:rFonts w:asciiTheme="majorHAnsi" w:hAnsiTheme="majorHAnsi" w:cstheme="majorHAnsi"/>
          <w:color w:val="FF0000"/>
          <w:sz w:val="26"/>
          <w:szCs w:val="26"/>
          <w:u w:val="single"/>
        </w:rPr>
        <w:t xml:space="preserve">, </w:t>
      </w:r>
      <w:r w:rsidRPr="008200A8">
        <w:rPr>
          <w:rFonts w:asciiTheme="majorHAnsi" w:hAnsiTheme="majorHAnsi" w:cstheme="majorHAnsi"/>
          <w:b/>
          <w:bCs/>
          <w:color w:val="FF0000"/>
          <w:sz w:val="26"/>
          <w:szCs w:val="26"/>
          <w:highlight w:val="cyan"/>
          <w:u w:val="single"/>
        </w:rPr>
        <w:t>with corresponding</w:t>
      </w:r>
      <w:r w:rsidRPr="008200A8">
        <w:rPr>
          <w:rFonts w:asciiTheme="majorHAnsi" w:hAnsiTheme="majorHAnsi" w:cstheme="majorHAnsi"/>
          <w:color w:val="FF0000"/>
          <w:sz w:val="26"/>
          <w:szCs w:val="26"/>
          <w:highlight w:val="cyan"/>
          <w:u w:val="single"/>
        </w:rPr>
        <w:t xml:space="preserve"> </w:t>
      </w:r>
      <w:r w:rsidRPr="008200A8">
        <w:rPr>
          <w:rFonts w:asciiTheme="majorHAnsi" w:hAnsiTheme="majorHAnsi" w:cstheme="majorHAnsi"/>
          <w:b/>
          <w:bCs/>
          <w:color w:val="FF0000"/>
          <w:sz w:val="26"/>
          <w:szCs w:val="26"/>
          <w:highlight w:val="cyan"/>
          <w:u w:val="single"/>
          <w:bdr w:val="single" w:sz="18" w:space="0" w:color="auto"/>
        </w:rPr>
        <w:t>censorship, surveillance</w:t>
      </w:r>
      <w:r w:rsidRPr="008200A8">
        <w:rPr>
          <w:rFonts w:asciiTheme="majorHAnsi" w:hAnsiTheme="majorHAnsi" w:cstheme="majorHAnsi"/>
          <w:color w:val="FF0000"/>
          <w:sz w:val="26"/>
          <w:szCs w:val="26"/>
          <w:u w:val="single"/>
        </w:rPr>
        <w:t>, restriction of movement and abrogation of rights.25 Economic crises will also amplify the</w:t>
      </w:r>
      <w:r w:rsidRPr="008200A8">
        <w:rPr>
          <w:rFonts w:asciiTheme="majorHAnsi" w:hAnsiTheme="majorHAnsi" w:cstheme="majorHAnsi"/>
          <w:color w:val="FF0000"/>
          <w:sz w:val="26"/>
          <w:szCs w:val="26"/>
          <w:highlight w:val="cyan"/>
          <w:u w:val="single"/>
        </w:rPr>
        <w:t xml:space="preserve"> </w:t>
      </w:r>
      <w:r w:rsidRPr="008200A8">
        <w:rPr>
          <w:rFonts w:asciiTheme="majorHAnsi" w:hAnsiTheme="majorHAnsi" w:cstheme="majorHAnsi"/>
          <w:b/>
          <w:color w:val="FF0000"/>
          <w:sz w:val="26"/>
          <w:szCs w:val="26"/>
          <w:highlight w:val="cyan"/>
          <w:u w:val="single"/>
        </w:rPr>
        <w:t>challenges for middle power</w:t>
      </w:r>
      <w:r w:rsidRPr="008200A8">
        <w:rPr>
          <w:rFonts w:asciiTheme="majorHAnsi" w:hAnsiTheme="majorHAnsi" w:cstheme="majorHAnsi"/>
          <w:color w:val="FF0000"/>
          <w:sz w:val="26"/>
          <w:szCs w:val="26"/>
          <w:highlight w:val="cyan"/>
          <w:u w:val="single"/>
        </w:rPr>
        <w:t>s</w:t>
      </w:r>
      <w:r w:rsidRPr="008200A8">
        <w:rPr>
          <w:rFonts w:asciiTheme="majorHAnsi" w:hAnsiTheme="majorHAnsi" w:cstheme="majorHAnsi"/>
          <w:color w:val="FF0000"/>
          <w:sz w:val="26"/>
          <w:szCs w:val="26"/>
          <w:u w:val="single"/>
        </w:rPr>
        <w:t xml:space="preserve"> as they navigate geopolitical competition</w:t>
      </w:r>
      <w:r w:rsidRPr="008200A8">
        <w:rPr>
          <w:rFonts w:asciiTheme="majorHAnsi" w:hAnsiTheme="majorHAnsi" w:cstheme="majorHAnsi"/>
          <w:color w:val="FF0000"/>
          <w:sz w:val="16"/>
          <w:szCs w:val="26"/>
        </w:rPr>
        <w:t xml:space="preserve">. </w:t>
      </w:r>
      <w:r w:rsidRPr="008200A8">
        <w:rPr>
          <w:rFonts w:asciiTheme="majorHAnsi" w:hAnsiTheme="majorHAnsi" w:cstheme="majorHAnsi"/>
          <w:b/>
          <w:bCs/>
          <w:color w:val="FF0000"/>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8200A8">
        <w:rPr>
          <w:rFonts w:asciiTheme="majorHAnsi" w:hAnsiTheme="majorHAnsi" w:cstheme="majorHAnsi"/>
          <w:color w:val="FF0000"/>
          <w:sz w:val="16"/>
          <w:szCs w:val="26"/>
        </w:rPr>
        <w:t xml:space="preserve"> Economic fallout is pushing many countries to debt distress (see Chapter 1, Global Risks 2021). While G20 countries are supporting debt restructure for poorer nations,27 larger economies too may be at </w:t>
      </w:r>
      <w:r w:rsidRPr="008200A8">
        <w:rPr>
          <w:rFonts w:asciiTheme="majorHAnsi" w:hAnsiTheme="majorHAnsi" w:cstheme="majorHAnsi"/>
          <w:b/>
          <w:color w:val="FF0000"/>
          <w:sz w:val="26"/>
          <w:szCs w:val="26"/>
          <w:highlight w:val="cyan"/>
          <w:u w:val="single"/>
        </w:rPr>
        <w:t>risk of default</w:t>
      </w:r>
      <w:r w:rsidRPr="008200A8">
        <w:rPr>
          <w:rFonts w:asciiTheme="majorHAnsi" w:hAnsiTheme="majorHAnsi" w:cstheme="majorHAnsi"/>
          <w:color w:val="FF0000"/>
          <w:sz w:val="16"/>
          <w:szCs w:val="26"/>
          <w:highlight w:val="cyan"/>
        </w:rPr>
        <w:t xml:space="preserve"> </w:t>
      </w:r>
      <w:r w:rsidRPr="008200A8">
        <w:rPr>
          <w:rFonts w:asciiTheme="majorHAnsi" w:hAnsiTheme="majorHAnsi" w:cstheme="majorHAnsi"/>
          <w:color w:val="FF0000"/>
          <w:sz w:val="16"/>
          <w:szCs w:val="26"/>
        </w:rPr>
        <w:t xml:space="preserve">in the longer term;28 this would </w:t>
      </w:r>
      <w:r w:rsidRPr="008200A8">
        <w:rPr>
          <w:rFonts w:asciiTheme="majorHAnsi" w:hAnsiTheme="majorHAnsi" w:cstheme="majorHAnsi"/>
          <w:b/>
          <w:color w:val="FF0000"/>
          <w:sz w:val="26"/>
          <w:szCs w:val="26"/>
          <w:highlight w:val="cyan"/>
          <w:u w:val="single"/>
        </w:rPr>
        <w:t>leave them further stranded</w:t>
      </w:r>
      <w:r w:rsidRPr="008200A8">
        <w:rPr>
          <w:rFonts w:asciiTheme="majorHAnsi" w:hAnsiTheme="majorHAnsi" w:cstheme="majorHAnsi"/>
          <w:color w:val="FF0000"/>
          <w:sz w:val="16"/>
          <w:szCs w:val="26"/>
        </w:rPr>
        <w:t>—</w:t>
      </w:r>
      <w:r w:rsidRPr="008200A8">
        <w:rPr>
          <w:rFonts w:asciiTheme="majorHAnsi" w:hAnsiTheme="majorHAnsi" w:cstheme="majorHAnsi"/>
          <w:b/>
          <w:color w:val="FF0000"/>
          <w:sz w:val="26"/>
          <w:szCs w:val="26"/>
          <w:highlight w:val="cyan"/>
          <w:u w:val="single"/>
          <w:bdr w:val="single" w:sz="18" w:space="0" w:color="auto"/>
        </w:rPr>
        <w:t>and unable to exercise leadership—on the global stage</w:t>
      </w:r>
      <w:r w:rsidRPr="008200A8">
        <w:rPr>
          <w:rFonts w:asciiTheme="majorHAnsi" w:hAnsiTheme="majorHAnsi" w:cstheme="majorHAnsi"/>
          <w:color w:val="FF0000"/>
          <w:sz w:val="16"/>
          <w:szCs w:val="26"/>
        </w:rPr>
        <w:t xml:space="preserve">. Multilateral meltdown </w:t>
      </w:r>
      <w:r w:rsidRPr="008200A8">
        <w:rPr>
          <w:rFonts w:asciiTheme="majorHAnsi" w:hAnsiTheme="majorHAnsi" w:cstheme="majorHAnsi"/>
          <w:b/>
          <w:color w:val="FF0000"/>
          <w:sz w:val="26"/>
          <w:szCs w:val="26"/>
          <w:highlight w:val="cyan"/>
          <w:u w:val="single"/>
        </w:rPr>
        <w:t xml:space="preserve">Middle power weaknesses </w:t>
      </w:r>
      <w:r w:rsidRPr="008200A8">
        <w:rPr>
          <w:rFonts w:asciiTheme="majorHAnsi" w:hAnsiTheme="majorHAnsi" w:cstheme="majorHAnsi"/>
          <w:color w:val="FF0000"/>
          <w:sz w:val="16"/>
          <w:szCs w:val="26"/>
        </w:rPr>
        <w:t xml:space="preserve">will be </w:t>
      </w:r>
      <w:r w:rsidRPr="008200A8">
        <w:rPr>
          <w:rFonts w:asciiTheme="majorHAnsi" w:hAnsiTheme="majorHAnsi" w:cstheme="majorHAnsi"/>
          <w:b/>
          <w:color w:val="FF0000"/>
          <w:sz w:val="26"/>
          <w:szCs w:val="26"/>
          <w:highlight w:val="cyan"/>
          <w:u w:val="single"/>
        </w:rPr>
        <w:t>reinforced</w:t>
      </w:r>
      <w:r w:rsidRPr="008200A8">
        <w:rPr>
          <w:rFonts w:asciiTheme="majorHAnsi" w:hAnsiTheme="majorHAnsi" w:cstheme="majorHAnsi"/>
          <w:color w:val="FF0000"/>
          <w:sz w:val="16"/>
          <w:szCs w:val="26"/>
          <w:highlight w:val="cyan"/>
        </w:rPr>
        <w:t xml:space="preserve"> </w:t>
      </w:r>
      <w:r w:rsidRPr="008200A8">
        <w:rPr>
          <w:rFonts w:asciiTheme="majorHAnsi" w:hAnsiTheme="majorHAnsi" w:cstheme="majorHAnsi"/>
          <w:color w:val="FF0000"/>
          <w:sz w:val="16"/>
          <w:szCs w:val="26"/>
        </w:rPr>
        <w:t xml:space="preserve">in </w:t>
      </w:r>
      <w:r w:rsidRPr="008200A8">
        <w:rPr>
          <w:rFonts w:asciiTheme="majorHAnsi" w:hAnsiTheme="majorHAnsi" w:cstheme="majorHAnsi"/>
          <w:color w:val="FF0000"/>
          <w:sz w:val="16"/>
          <w:szCs w:val="26"/>
        </w:rPr>
        <w:lastRenderedPageBreak/>
        <w:t xml:space="preserve">weakened institutions, which may translate to </w:t>
      </w:r>
      <w:r w:rsidRPr="008200A8">
        <w:rPr>
          <w:rFonts w:asciiTheme="majorHAnsi" w:hAnsiTheme="majorHAnsi" w:cstheme="majorHAnsi"/>
          <w:b/>
          <w:color w:val="FF0000"/>
          <w:sz w:val="26"/>
          <w:szCs w:val="26"/>
          <w:highlight w:val="cyan"/>
          <w:u w:val="single"/>
        </w:rPr>
        <w:t xml:space="preserve">more uncertainty and lagging progress on shared global challenges such as </w:t>
      </w:r>
      <w:r w:rsidRPr="008200A8">
        <w:rPr>
          <w:rFonts w:asciiTheme="majorHAnsi" w:hAnsiTheme="majorHAnsi" w:cstheme="majorHAnsi"/>
          <w:b/>
          <w:color w:val="FF0000"/>
          <w:sz w:val="26"/>
          <w:szCs w:val="26"/>
          <w:highlight w:val="cyan"/>
          <w:u w:val="single"/>
          <w:bdr w:val="single" w:sz="18" w:space="0" w:color="auto"/>
        </w:rPr>
        <w:t>climate change</w:t>
      </w:r>
      <w:r w:rsidRPr="008200A8">
        <w:rPr>
          <w:rFonts w:asciiTheme="majorHAnsi" w:hAnsiTheme="majorHAnsi" w:cstheme="majorHAnsi"/>
          <w:color w:val="FF0000"/>
          <w:sz w:val="16"/>
          <w:szCs w:val="26"/>
        </w:rPr>
        <w:t xml:space="preserve">, </w:t>
      </w:r>
      <w:r w:rsidRPr="008200A8">
        <w:rPr>
          <w:rFonts w:asciiTheme="majorHAnsi" w:hAnsiTheme="majorHAnsi" w:cstheme="majorHAnsi"/>
          <w:b/>
          <w:bCs/>
          <w:color w:val="FF0000"/>
          <w:sz w:val="26"/>
          <w:szCs w:val="26"/>
          <w:u w:val="single"/>
        </w:rPr>
        <w:t>health, poverty reduction and technology governance</w:t>
      </w:r>
      <w:r w:rsidRPr="008200A8">
        <w:rPr>
          <w:rFonts w:asciiTheme="majorHAnsi" w:hAnsiTheme="majorHAnsi" w:cstheme="majorHAnsi"/>
          <w:color w:val="FF0000"/>
          <w:sz w:val="16"/>
          <w:szCs w:val="26"/>
        </w:rPr>
        <w:t xml:space="preserve">. </w:t>
      </w:r>
      <w:r w:rsidRPr="008200A8">
        <w:rPr>
          <w:rFonts w:asciiTheme="majorHAnsi" w:hAnsiTheme="majorHAnsi" w:cstheme="majorHAnsi"/>
          <w:color w:val="FF0000"/>
          <w:sz w:val="26"/>
          <w:szCs w:val="26"/>
          <w:u w:val="single"/>
        </w:rPr>
        <w:t xml:space="preserve">In the absence of strong regulating institutions, </w:t>
      </w:r>
      <w:r w:rsidRPr="008200A8">
        <w:rPr>
          <w:rFonts w:asciiTheme="majorHAnsi" w:hAnsiTheme="majorHAnsi" w:cstheme="majorHAnsi"/>
          <w:b/>
          <w:color w:val="FF0000"/>
          <w:sz w:val="26"/>
          <w:szCs w:val="26"/>
          <w:highlight w:val="cyan"/>
          <w:u w:val="single"/>
        </w:rPr>
        <w:t>the Arctic and space represent new realms for</w:t>
      </w:r>
      <w:r w:rsidRPr="008200A8">
        <w:rPr>
          <w:rFonts w:asciiTheme="majorHAnsi" w:hAnsiTheme="majorHAnsi" w:cstheme="majorHAnsi"/>
          <w:color w:val="FF0000"/>
          <w:sz w:val="26"/>
          <w:szCs w:val="26"/>
          <w:u w:val="single"/>
        </w:rPr>
        <w:t xml:space="preserve"> potential </w:t>
      </w:r>
      <w:r w:rsidRPr="008200A8">
        <w:rPr>
          <w:rFonts w:asciiTheme="majorHAnsi" w:hAnsiTheme="majorHAnsi" w:cstheme="majorHAnsi"/>
          <w:b/>
          <w:color w:val="FF0000"/>
          <w:sz w:val="26"/>
          <w:szCs w:val="26"/>
          <w:highlight w:val="cyan"/>
          <w:u w:val="single"/>
        </w:rPr>
        <w:t>conflict</w:t>
      </w:r>
      <w:r w:rsidRPr="008200A8">
        <w:rPr>
          <w:rFonts w:asciiTheme="majorHAnsi" w:hAnsiTheme="majorHAnsi" w:cstheme="majorHAnsi"/>
          <w:color w:val="FF0000"/>
          <w:sz w:val="26"/>
          <w:szCs w:val="26"/>
          <w:u w:val="single"/>
        </w:rPr>
        <w:t xml:space="preserve"> as the superpowers and middle powers alike compete to extract resources and secure strategic advantage.29</w:t>
      </w:r>
      <w:r w:rsidRPr="008200A8">
        <w:rPr>
          <w:rFonts w:asciiTheme="majorHAnsi" w:hAnsiTheme="majorHAnsi" w:cstheme="majorHAnsi"/>
          <w:color w:val="FF0000"/>
          <w:sz w:val="16"/>
          <w:szCs w:val="26"/>
        </w:rPr>
        <w:t xml:space="preserve"> If the global superpowers continue to accumulate economic, military and technological power in a zero-sum playing field, some middle powers could increasingly fall behind. </w:t>
      </w:r>
      <w:r w:rsidRPr="008200A8">
        <w:rPr>
          <w:rFonts w:asciiTheme="majorHAnsi" w:hAnsiTheme="majorHAnsi" w:cstheme="majorHAnsi"/>
          <w:color w:val="FF0000"/>
          <w:sz w:val="26"/>
          <w:szCs w:val="26"/>
          <w:u w:val="single"/>
        </w:rPr>
        <w:t xml:space="preserve">Without cooperation nor access to important innovations, middle powers will struggle to define solutions to the world’s problems. In the long term, GRPS </w:t>
      </w:r>
      <w:r w:rsidRPr="008200A8">
        <w:rPr>
          <w:rFonts w:asciiTheme="majorHAnsi" w:hAnsiTheme="majorHAnsi" w:cstheme="majorHAnsi"/>
          <w:b/>
          <w:color w:val="FF0000"/>
          <w:sz w:val="26"/>
          <w:szCs w:val="26"/>
          <w:highlight w:val="cyan"/>
          <w:u w:val="single"/>
        </w:rPr>
        <w:t>respondents forecasted “w</w:t>
      </w:r>
      <w:r w:rsidRPr="008200A8">
        <w:rPr>
          <w:rFonts w:asciiTheme="majorHAnsi" w:hAnsiTheme="majorHAnsi" w:cstheme="majorHAnsi"/>
          <w:color w:val="FF0000"/>
          <w:sz w:val="26"/>
          <w:szCs w:val="26"/>
          <w:u w:val="single"/>
        </w:rPr>
        <w:t xml:space="preserve">eapons of </w:t>
      </w:r>
      <w:r w:rsidRPr="008200A8">
        <w:rPr>
          <w:rFonts w:asciiTheme="majorHAnsi" w:hAnsiTheme="majorHAnsi" w:cstheme="majorHAnsi"/>
          <w:b/>
          <w:color w:val="FF0000"/>
          <w:sz w:val="26"/>
          <w:szCs w:val="26"/>
          <w:highlight w:val="cyan"/>
          <w:u w:val="single"/>
        </w:rPr>
        <w:t>m</w:t>
      </w:r>
      <w:r w:rsidRPr="008200A8">
        <w:rPr>
          <w:rFonts w:asciiTheme="majorHAnsi" w:hAnsiTheme="majorHAnsi" w:cstheme="majorHAnsi"/>
          <w:color w:val="FF0000"/>
          <w:sz w:val="26"/>
          <w:szCs w:val="26"/>
          <w:u w:val="single"/>
        </w:rPr>
        <w:t xml:space="preserve">ass </w:t>
      </w:r>
      <w:r w:rsidRPr="008200A8">
        <w:rPr>
          <w:rFonts w:asciiTheme="majorHAnsi" w:hAnsiTheme="majorHAnsi" w:cstheme="majorHAnsi"/>
          <w:b/>
          <w:color w:val="FF0000"/>
          <w:sz w:val="26"/>
          <w:szCs w:val="26"/>
          <w:highlight w:val="cyan"/>
          <w:u w:val="single"/>
        </w:rPr>
        <w:t>d</w:t>
      </w:r>
      <w:r w:rsidRPr="008200A8">
        <w:rPr>
          <w:rFonts w:asciiTheme="majorHAnsi" w:hAnsiTheme="majorHAnsi" w:cstheme="majorHAnsi"/>
          <w:color w:val="FF0000"/>
          <w:sz w:val="26"/>
          <w:szCs w:val="26"/>
          <w:u w:val="single"/>
        </w:rPr>
        <w:t xml:space="preserve">estruction” </w:t>
      </w:r>
      <w:r w:rsidRPr="008200A8">
        <w:rPr>
          <w:rFonts w:asciiTheme="majorHAnsi" w:hAnsiTheme="majorHAnsi" w:cstheme="majorHAnsi"/>
          <w:b/>
          <w:color w:val="FF0000"/>
          <w:sz w:val="26"/>
          <w:szCs w:val="26"/>
          <w:highlight w:val="cyan"/>
          <w:u w:val="single"/>
        </w:rPr>
        <w:t>and “state collapse</w:t>
      </w:r>
      <w:r w:rsidRPr="008200A8">
        <w:rPr>
          <w:rFonts w:asciiTheme="majorHAnsi" w:hAnsiTheme="majorHAnsi" w:cstheme="majorHAnsi"/>
          <w:color w:val="FF0000"/>
          <w:sz w:val="26"/>
          <w:szCs w:val="26"/>
          <w:u w:val="single"/>
        </w:rPr>
        <w:t xml:space="preserve">” as the two top critical threats: in the absence of strong institutions or clear rules, clashes— such as those in </w:t>
      </w:r>
      <w:r w:rsidRPr="008200A8">
        <w:rPr>
          <w:rFonts w:asciiTheme="majorHAnsi" w:hAnsiTheme="majorHAnsi" w:cstheme="majorHAnsi"/>
          <w:b/>
          <w:color w:val="FF0000"/>
          <w:sz w:val="26"/>
          <w:szCs w:val="26"/>
          <w:highlight w:val="cyan"/>
          <w:u w:val="single"/>
          <w:bdr w:val="single" w:sz="12" w:space="0" w:color="auto"/>
        </w:rPr>
        <w:t xml:space="preserve">Nagorno-Karabakh or the </w:t>
      </w:r>
      <w:proofErr w:type="spellStart"/>
      <w:r w:rsidRPr="008200A8">
        <w:rPr>
          <w:rFonts w:asciiTheme="majorHAnsi" w:hAnsiTheme="majorHAnsi" w:cstheme="majorHAnsi"/>
          <w:b/>
          <w:color w:val="FF0000"/>
          <w:sz w:val="26"/>
          <w:szCs w:val="26"/>
          <w:highlight w:val="cyan"/>
          <w:u w:val="single"/>
          <w:bdr w:val="single" w:sz="12" w:space="0" w:color="auto"/>
        </w:rPr>
        <w:t>Galwan</w:t>
      </w:r>
      <w:proofErr w:type="spellEnd"/>
      <w:r w:rsidRPr="008200A8">
        <w:rPr>
          <w:rFonts w:asciiTheme="majorHAnsi" w:hAnsiTheme="majorHAnsi" w:cstheme="majorHAnsi"/>
          <w:b/>
          <w:color w:val="FF0000"/>
          <w:sz w:val="26"/>
          <w:szCs w:val="26"/>
          <w:highlight w:val="cyan"/>
          <w:u w:val="single"/>
          <w:bdr w:val="single" w:sz="12" w:space="0" w:color="auto"/>
        </w:rPr>
        <w:t xml:space="preserve"> Valley</w:t>
      </w:r>
      <w:r w:rsidRPr="008200A8">
        <w:rPr>
          <w:rFonts w:asciiTheme="majorHAnsi" w:hAnsiTheme="majorHAnsi" w:cstheme="majorHAnsi"/>
          <w:color w:val="FF0000"/>
          <w:sz w:val="26"/>
          <w:szCs w:val="26"/>
          <w:u w:val="single"/>
        </w:rPr>
        <w:t>—</w:t>
      </w:r>
      <w:r w:rsidRPr="008200A8">
        <w:rPr>
          <w:rFonts w:asciiTheme="majorHAnsi" w:hAnsiTheme="majorHAnsi" w:cstheme="majorHAnsi"/>
          <w:b/>
          <w:color w:val="FF0000"/>
          <w:sz w:val="26"/>
          <w:szCs w:val="26"/>
          <w:highlight w:val="cyan"/>
          <w:u w:val="single"/>
        </w:rPr>
        <w:t>may more frequently flare into</w:t>
      </w:r>
      <w:r w:rsidRPr="008200A8">
        <w:rPr>
          <w:rFonts w:asciiTheme="majorHAnsi" w:hAnsiTheme="majorHAnsi" w:cstheme="majorHAnsi"/>
          <w:color w:val="FF0000"/>
          <w:sz w:val="26"/>
          <w:szCs w:val="26"/>
          <w:highlight w:val="cyan"/>
          <w:u w:val="single"/>
        </w:rPr>
        <w:t xml:space="preserve"> </w:t>
      </w:r>
      <w:r w:rsidRPr="008200A8">
        <w:rPr>
          <w:rFonts w:asciiTheme="majorHAnsi" w:hAnsiTheme="majorHAnsi" w:cstheme="majorHAnsi"/>
          <w:color w:val="FF0000"/>
          <w:sz w:val="26"/>
          <w:szCs w:val="26"/>
          <w:u w:val="single"/>
        </w:rPr>
        <w:t xml:space="preserve">full-fledged </w:t>
      </w:r>
      <w:r w:rsidRPr="008200A8">
        <w:rPr>
          <w:rFonts w:asciiTheme="majorHAnsi" w:hAnsiTheme="majorHAnsi" w:cstheme="majorHAnsi"/>
          <w:b/>
          <w:color w:val="FF0000"/>
          <w:sz w:val="26"/>
          <w:szCs w:val="26"/>
          <w:highlight w:val="cyan"/>
          <w:u w:val="single"/>
        </w:rPr>
        <w:t>interstate conflicts</w:t>
      </w:r>
      <w:r w:rsidRPr="008200A8">
        <w:rPr>
          <w:rFonts w:asciiTheme="majorHAnsi" w:hAnsiTheme="majorHAnsi" w:cstheme="majorHAnsi"/>
          <w:color w:val="FF0000"/>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6E751E3" w14:textId="77777777" w:rsidR="002F2EC0" w:rsidRPr="008200A8" w:rsidRDefault="002F2EC0" w:rsidP="002F2EC0">
      <w:pPr>
        <w:pStyle w:val="Heading4"/>
        <w:rPr>
          <w:rFonts w:asciiTheme="majorHAnsi" w:hAnsiTheme="majorHAnsi" w:cstheme="majorHAnsi"/>
          <w:color w:val="FF0000"/>
        </w:rPr>
      </w:pPr>
      <w:r w:rsidRPr="008200A8">
        <w:rPr>
          <w:rFonts w:asciiTheme="majorHAnsi" w:hAnsiTheme="majorHAnsi" w:cstheme="majorHAnsi"/>
          <w:color w:val="FF0000"/>
        </w:rPr>
        <w:t>Warming causes extinction</w:t>
      </w:r>
    </w:p>
    <w:p w14:paraId="433D3EB7" w14:textId="77777777" w:rsidR="002F2EC0" w:rsidRPr="008200A8" w:rsidRDefault="002F2EC0" w:rsidP="002F2EC0">
      <w:pPr>
        <w:rPr>
          <w:rFonts w:asciiTheme="majorHAnsi" w:hAnsiTheme="majorHAnsi" w:cstheme="majorHAnsi"/>
          <w:color w:val="FF0000"/>
        </w:rPr>
      </w:pPr>
      <w:r w:rsidRPr="008200A8">
        <w:rPr>
          <w:rStyle w:val="Style13ptBold"/>
          <w:rFonts w:asciiTheme="majorHAnsi" w:hAnsiTheme="majorHAnsi" w:cstheme="majorHAnsi"/>
          <w:color w:val="FF0000"/>
        </w:rPr>
        <w:t>Klein 14</w:t>
      </w:r>
      <w:r w:rsidRPr="008200A8">
        <w:rPr>
          <w:rFonts w:asciiTheme="majorHAnsi" w:hAnsiTheme="majorHAnsi" w:cstheme="majorHAnsi"/>
          <w:color w:val="FF0000"/>
        </w:rPr>
        <w:t xml:space="preserve">[(Naomi Klein, award-winning journalist, syndicated columnist, former Miliband Fellow at the London School of Economics, member of the board of directors of 350.org), </w:t>
      </w:r>
      <w:r w:rsidRPr="008200A8">
        <w:rPr>
          <w:rFonts w:asciiTheme="majorHAnsi" w:hAnsiTheme="majorHAnsi" w:cstheme="majorHAnsi"/>
          <w:i/>
          <w:color w:val="FF0000"/>
        </w:rPr>
        <w:t>This Changes Everything: Capitalism vs. the Climate</w:t>
      </w:r>
      <w:r w:rsidRPr="008200A8">
        <w:rPr>
          <w:rFonts w:asciiTheme="majorHAnsi" w:hAnsiTheme="majorHAnsi" w:cstheme="majorHAnsi"/>
          <w:color w:val="FF0000"/>
        </w:rPr>
        <w:t>, pp. 12-14]</w:t>
      </w:r>
    </w:p>
    <w:p w14:paraId="1F9BD6BD" w14:textId="77777777" w:rsidR="002F2EC0" w:rsidRPr="008200A8" w:rsidRDefault="002F2EC0" w:rsidP="002F2EC0">
      <w:pPr>
        <w:rPr>
          <w:rFonts w:asciiTheme="majorHAnsi" w:hAnsiTheme="majorHAnsi" w:cstheme="majorHAnsi"/>
          <w:color w:val="FF0000"/>
          <w:sz w:val="12"/>
        </w:rPr>
      </w:pPr>
      <w:r w:rsidRPr="008200A8">
        <w:rPr>
          <w:rFonts w:asciiTheme="majorHAnsi" w:hAnsiTheme="majorHAnsi" w:cstheme="majorHAnsi"/>
          <w:color w:val="FF0000"/>
          <w:sz w:val="12"/>
        </w:rPr>
        <w:t>In a 2012 report, the World Bank laid out the gamble implied by that target. “</w:t>
      </w:r>
      <w:r w:rsidRPr="008200A8">
        <w:rPr>
          <w:rStyle w:val="StyleUnderline"/>
          <w:rFonts w:asciiTheme="majorHAnsi" w:hAnsiTheme="majorHAnsi" w:cstheme="majorHAnsi"/>
          <w:color w:val="FF0000"/>
        </w:rPr>
        <w:t xml:space="preserve">As global </w:t>
      </w:r>
      <w:r w:rsidRPr="008200A8">
        <w:rPr>
          <w:rStyle w:val="StyleUnderline"/>
          <w:rFonts w:asciiTheme="majorHAnsi" w:hAnsiTheme="majorHAnsi" w:cstheme="majorHAnsi"/>
          <w:color w:val="FF0000"/>
          <w:highlight w:val="cyan"/>
        </w:rPr>
        <w:t xml:space="preserve">warming approaches </w:t>
      </w:r>
      <w:r w:rsidRPr="008200A8">
        <w:rPr>
          <w:rStyle w:val="StyleUnderline"/>
          <w:rFonts w:asciiTheme="majorHAnsi" w:hAnsiTheme="majorHAnsi" w:cstheme="majorHAnsi"/>
          <w:color w:val="FF0000"/>
        </w:rPr>
        <w:t>and exceed</w:t>
      </w:r>
      <w:r w:rsidRPr="008200A8">
        <w:rPr>
          <w:rStyle w:val="StyleUnderline"/>
          <w:rFonts w:asciiTheme="majorHAnsi" w:hAnsiTheme="majorHAnsi" w:cstheme="majorHAnsi"/>
          <w:color w:val="FF0000"/>
          <w:highlight w:val="cyan"/>
        </w:rPr>
        <w:t xml:space="preserve">s 2-degrees Celsius, there is a risk of </w:t>
      </w:r>
      <w:r w:rsidRPr="008200A8">
        <w:rPr>
          <w:rStyle w:val="StyleUnderline"/>
          <w:rFonts w:asciiTheme="majorHAnsi" w:hAnsiTheme="majorHAnsi" w:cstheme="majorHAnsi"/>
          <w:color w:val="FF0000"/>
        </w:rPr>
        <w:t xml:space="preserve">triggering </w:t>
      </w:r>
      <w:r w:rsidRPr="008200A8">
        <w:rPr>
          <w:rStyle w:val="Emphasis"/>
          <w:rFonts w:asciiTheme="majorHAnsi" w:hAnsiTheme="majorHAnsi" w:cstheme="majorHAnsi"/>
          <w:color w:val="FF0000"/>
          <w:highlight w:val="cyan"/>
        </w:rPr>
        <w:t>nonlinear tipping elements</w:t>
      </w:r>
      <w:r w:rsidRPr="008200A8">
        <w:rPr>
          <w:rFonts w:asciiTheme="majorHAnsi" w:hAnsiTheme="majorHAnsi" w:cstheme="majorHAnsi"/>
          <w:color w:val="FF0000"/>
          <w:sz w:val="12"/>
        </w:rPr>
        <w:t xml:space="preserve">. </w:t>
      </w:r>
      <w:r w:rsidRPr="008200A8">
        <w:rPr>
          <w:rStyle w:val="StyleUnderline"/>
          <w:rFonts w:asciiTheme="majorHAnsi" w:hAnsiTheme="majorHAnsi" w:cstheme="majorHAnsi"/>
          <w:color w:val="FF0000"/>
        </w:rPr>
        <w:t>Examples include</w:t>
      </w:r>
      <w:r w:rsidRPr="008200A8">
        <w:rPr>
          <w:rFonts w:asciiTheme="majorHAnsi" w:hAnsiTheme="majorHAnsi" w:cstheme="majorHAnsi"/>
          <w:color w:val="FF0000"/>
          <w:sz w:val="12"/>
        </w:rPr>
        <w:t xml:space="preserve"> the disintegration of the West Antarctic ice sheet leading to more rapid sea-level rise, or </w:t>
      </w:r>
      <w:r w:rsidRPr="008200A8">
        <w:rPr>
          <w:rStyle w:val="StyleUnderline"/>
          <w:rFonts w:asciiTheme="majorHAnsi" w:hAnsiTheme="majorHAnsi" w:cstheme="majorHAnsi"/>
          <w:color w:val="FF0000"/>
        </w:rPr>
        <w:t>large-scale Amazon dieback drastically affecting ecosystems, rivers, agriculture, energy production, and livelihoods</w:t>
      </w:r>
      <w:r w:rsidRPr="008200A8">
        <w:rPr>
          <w:rFonts w:asciiTheme="majorHAnsi" w:hAnsiTheme="majorHAnsi" w:cstheme="majorHAnsi"/>
          <w:color w:val="FF0000"/>
          <w:sz w:val="12"/>
        </w:rPr>
        <w:t>. This would further add to 21</w:t>
      </w:r>
      <w:r w:rsidRPr="008200A8">
        <w:rPr>
          <w:rFonts w:asciiTheme="majorHAnsi" w:hAnsiTheme="majorHAnsi" w:cstheme="majorHAnsi"/>
          <w:color w:val="FF0000"/>
          <w:sz w:val="12"/>
          <w:vertAlign w:val="superscript"/>
        </w:rPr>
        <w:t>st</w:t>
      </w:r>
      <w:r w:rsidRPr="008200A8">
        <w:rPr>
          <w:rFonts w:asciiTheme="majorHAnsi" w:hAnsiTheme="majorHAnsi" w:cstheme="majorHAnsi"/>
          <w:color w:val="FF0000"/>
          <w:sz w:val="12"/>
        </w:rPr>
        <w:t xml:space="preserve">-century global warming and impact entire continents.” In other words, once we allow temperatures to climb past a certain point, where the mercury stops </w:t>
      </w:r>
      <w:proofErr w:type="gramStart"/>
      <w:r w:rsidRPr="008200A8">
        <w:rPr>
          <w:rFonts w:asciiTheme="majorHAnsi" w:hAnsiTheme="majorHAnsi" w:cstheme="majorHAnsi"/>
          <w:color w:val="FF0000"/>
          <w:sz w:val="12"/>
        </w:rPr>
        <w:t>is</w:t>
      </w:r>
      <w:proofErr w:type="gramEnd"/>
      <w:r w:rsidRPr="008200A8">
        <w:rPr>
          <w:rFonts w:asciiTheme="majorHAnsi" w:hAnsiTheme="majorHAnsi" w:cstheme="majorHAnsi"/>
          <w:color w:val="FF0000"/>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8200A8">
        <w:rPr>
          <w:rStyle w:val="StyleUnderline"/>
          <w:rFonts w:asciiTheme="majorHAnsi" w:hAnsiTheme="majorHAnsi" w:cstheme="majorHAnsi"/>
          <w:color w:val="FF0000"/>
        </w:rPr>
        <w:t xml:space="preserve">we’re </w:t>
      </w:r>
      <w:r w:rsidRPr="008200A8">
        <w:rPr>
          <w:rStyle w:val="StyleUnderline"/>
          <w:rFonts w:asciiTheme="majorHAnsi" w:hAnsiTheme="majorHAnsi" w:cstheme="majorHAnsi"/>
          <w:color w:val="FF0000"/>
          <w:highlight w:val="cyan"/>
        </w:rPr>
        <w:t xml:space="preserve">on track to </w:t>
      </w:r>
      <w:r w:rsidRPr="008200A8">
        <w:rPr>
          <w:rStyle w:val="StyleUnderline"/>
          <w:rFonts w:asciiTheme="majorHAnsi" w:hAnsiTheme="majorHAnsi" w:cstheme="majorHAnsi"/>
          <w:color w:val="FF0000"/>
        </w:rPr>
        <w:t xml:space="preserve">a </w:t>
      </w:r>
      <w:r w:rsidRPr="008200A8">
        <w:rPr>
          <w:rStyle w:val="StyleUnderline"/>
          <w:rFonts w:asciiTheme="majorHAnsi" w:hAnsiTheme="majorHAnsi" w:cstheme="majorHAnsi"/>
          <w:color w:val="FF0000"/>
          <w:highlight w:val="cyan"/>
        </w:rPr>
        <w:t xml:space="preserve">4-C </w:t>
      </w:r>
      <w:r w:rsidRPr="008200A8">
        <w:rPr>
          <w:rStyle w:val="StyleUnderline"/>
          <w:rFonts w:asciiTheme="majorHAnsi" w:hAnsiTheme="majorHAnsi" w:cstheme="majorHAnsi"/>
          <w:color w:val="FF0000"/>
        </w:rPr>
        <w:t>warmer world</w:t>
      </w:r>
      <w:r w:rsidRPr="008200A8">
        <w:rPr>
          <w:rFonts w:asciiTheme="majorHAnsi" w:hAnsiTheme="majorHAnsi" w:cstheme="majorHAnsi"/>
          <w:color w:val="FF0000"/>
          <w:sz w:val="12"/>
        </w:rPr>
        <w:t xml:space="preserve"> [by century’s end] </w:t>
      </w:r>
      <w:r w:rsidRPr="008200A8">
        <w:rPr>
          <w:rStyle w:val="StyleUnderline"/>
          <w:rFonts w:asciiTheme="majorHAnsi" w:hAnsiTheme="majorHAnsi" w:cstheme="majorHAnsi"/>
          <w:color w:val="FF0000"/>
          <w:highlight w:val="cyan"/>
        </w:rPr>
        <w:t xml:space="preserve">marked by </w:t>
      </w:r>
      <w:r w:rsidRPr="008200A8">
        <w:rPr>
          <w:rStyle w:val="Emphasis"/>
          <w:rFonts w:asciiTheme="majorHAnsi" w:hAnsiTheme="majorHAnsi" w:cstheme="majorHAnsi"/>
          <w:color w:val="FF0000"/>
        </w:rPr>
        <w:t xml:space="preserve">extreme </w:t>
      </w:r>
      <w:r w:rsidRPr="008200A8">
        <w:rPr>
          <w:rStyle w:val="Emphasis"/>
          <w:rFonts w:asciiTheme="majorHAnsi" w:hAnsiTheme="majorHAnsi" w:cstheme="majorHAnsi"/>
          <w:color w:val="FF0000"/>
          <w:highlight w:val="cyan"/>
        </w:rPr>
        <w:t>heat waves</w:t>
      </w:r>
      <w:r w:rsidRPr="008200A8">
        <w:rPr>
          <w:rStyle w:val="StyleUnderline"/>
          <w:rFonts w:asciiTheme="majorHAnsi" w:hAnsiTheme="majorHAnsi" w:cstheme="majorHAnsi"/>
          <w:color w:val="FF0000"/>
          <w:highlight w:val="cyan"/>
        </w:rPr>
        <w:t xml:space="preserve">, </w:t>
      </w:r>
      <w:r w:rsidRPr="008200A8">
        <w:rPr>
          <w:rStyle w:val="Emphasis"/>
          <w:rFonts w:asciiTheme="majorHAnsi" w:hAnsiTheme="majorHAnsi" w:cstheme="majorHAnsi"/>
          <w:color w:val="FF0000"/>
          <w:highlight w:val="cyan"/>
        </w:rPr>
        <w:t xml:space="preserve">declining </w:t>
      </w:r>
      <w:r w:rsidRPr="008200A8">
        <w:rPr>
          <w:rStyle w:val="Emphasis"/>
          <w:rFonts w:asciiTheme="majorHAnsi" w:hAnsiTheme="majorHAnsi" w:cstheme="majorHAnsi"/>
          <w:color w:val="FF0000"/>
        </w:rPr>
        <w:t xml:space="preserve">global </w:t>
      </w:r>
      <w:r w:rsidRPr="008200A8">
        <w:rPr>
          <w:rStyle w:val="Emphasis"/>
          <w:rFonts w:asciiTheme="majorHAnsi" w:hAnsiTheme="majorHAnsi" w:cstheme="majorHAnsi"/>
          <w:color w:val="FF0000"/>
          <w:highlight w:val="cyan"/>
        </w:rPr>
        <w:t>food stocks</w:t>
      </w:r>
      <w:r w:rsidRPr="008200A8">
        <w:rPr>
          <w:rStyle w:val="StyleUnderline"/>
          <w:rFonts w:asciiTheme="majorHAnsi" w:hAnsiTheme="majorHAnsi" w:cstheme="majorHAnsi"/>
          <w:color w:val="FF0000"/>
          <w:highlight w:val="cyan"/>
        </w:rPr>
        <w:t xml:space="preserve">, </w:t>
      </w:r>
      <w:r w:rsidRPr="008200A8">
        <w:rPr>
          <w:rStyle w:val="Emphasis"/>
          <w:rFonts w:asciiTheme="majorHAnsi" w:hAnsiTheme="majorHAnsi" w:cstheme="majorHAnsi"/>
          <w:color w:val="FF0000"/>
          <w:highlight w:val="cyan"/>
        </w:rPr>
        <w:t>loss of ecosystems</w:t>
      </w:r>
      <w:r w:rsidRPr="008200A8">
        <w:rPr>
          <w:rStyle w:val="StyleUnderline"/>
          <w:rFonts w:asciiTheme="majorHAnsi" w:hAnsiTheme="majorHAnsi" w:cstheme="majorHAnsi"/>
          <w:color w:val="FF0000"/>
        </w:rPr>
        <w:t xml:space="preserve"> and biodiversity, and </w:t>
      </w:r>
      <w:r w:rsidRPr="008200A8">
        <w:rPr>
          <w:rStyle w:val="Emphasis"/>
          <w:rFonts w:asciiTheme="majorHAnsi" w:hAnsiTheme="majorHAnsi" w:cstheme="majorHAnsi"/>
          <w:color w:val="FF0000"/>
        </w:rPr>
        <w:t xml:space="preserve">life-threatening </w:t>
      </w:r>
      <w:r w:rsidRPr="008200A8">
        <w:rPr>
          <w:rStyle w:val="Emphasis"/>
          <w:rFonts w:asciiTheme="majorHAnsi" w:hAnsiTheme="majorHAnsi" w:cstheme="majorHAnsi"/>
          <w:color w:val="FF0000"/>
          <w:highlight w:val="cyan"/>
        </w:rPr>
        <w:t>sea level rise</w:t>
      </w:r>
      <w:r w:rsidRPr="008200A8">
        <w:rPr>
          <w:rFonts w:asciiTheme="majorHAnsi" w:hAnsiTheme="majorHAnsi" w:cstheme="majorHAnsi"/>
          <w:color w:val="FF0000"/>
          <w:sz w:val="12"/>
        </w:rPr>
        <w:t>.” And the report cautioned that, “</w:t>
      </w:r>
      <w:r w:rsidRPr="008200A8">
        <w:rPr>
          <w:rStyle w:val="StyleUnderline"/>
          <w:rFonts w:asciiTheme="majorHAnsi" w:hAnsiTheme="majorHAnsi" w:cstheme="majorHAnsi"/>
          <w:color w:val="FF0000"/>
        </w:rPr>
        <w:t>there is</w:t>
      </w:r>
      <w:r w:rsidRPr="008200A8">
        <w:rPr>
          <w:rStyle w:val="StyleUnderline"/>
          <w:rFonts w:asciiTheme="majorHAnsi" w:hAnsiTheme="majorHAnsi" w:cstheme="majorHAnsi"/>
          <w:color w:val="FF0000"/>
          <w:highlight w:val="cyan"/>
        </w:rPr>
        <w:t xml:space="preserve"> </w:t>
      </w:r>
      <w:r w:rsidRPr="008200A8">
        <w:rPr>
          <w:rStyle w:val="StyleUnderline"/>
          <w:rFonts w:asciiTheme="majorHAnsi" w:hAnsiTheme="majorHAnsi" w:cstheme="majorHAnsi"/>
          <w:color w:val="FF0000"/>
        </w:rPr>
        <w:t xml:space="preserve">also </w:t>
      </w:r>
      <w:r w:rsidRPr="008200A8">
        <w:rPr>
          <w:rStyle w:val="Emphasis"/>
          <w:rFonts w:asciiTheme="majorHAnsi" w:hAnsiTheme="majorHAnsi" w:cstheme="majorHAnsi"/>
          <w:color w:val="FF0000"/>
          <w:highlight w:val="cyan"/>
        </w:rPr>
        <w:t xml:space="preserve">no certainty that adaptation </w:t>
      </w:r>
      <w:r w:rsidRPr="008200A8">
        <w:rPr>
          <w:rStyle w:val="Emphasis"/>
          <w:rFonts w:asciiTheme="majorHAnsi" w:hAnsiTheme="majorHAnsi" w:cstheme="majorHAnsi"/>
          <w:color w:val="FF0000"/>
        </w:rPr>
        <w:t xml:space="preserve">to a 4-C world </w:t>
      </w:r>
      <w:r w:rsidRPr="008200A8">
        <w:rPr>
          <w:rStyle w:val="Emphasis"/>
          <w:rFonts w:asciiTheme="majorHAnsi" w:hAnsiTheme="majorHAnsi" w:cstheme="majorHAnsi"/>
          <w:color w:val="FF0000"/>
          <w:highlight w:val="cyan"/>
        </w:rPr>
        <w:t>is possible</w:t>
      </w:r>
      <w:r w:rsidRPr="008200A8">
        <w:rPr>
          <w:rFonts w:asciiTheme="majorHAnsi" w:hAnsiTheme="majorHAnsi" w:cstheme="majorHAnsi"/>
          <w:color w:val="FF0000"/>
          <w:sz w:val="12"/>
        </w:rPr>
        <w:t xml:space="preserve">.” Kevin Anderson, former director (now deputy director) of the Tyndall Centre for Climate Change, which has quickly established itself as one of the U.K’s premier climate research institutions, is even blunter; he says </w:t>
      </w:r>
      <w:r w:rsidRPr="008200A8">
        <w:rPr>
          <w:rStyle w:val="StyleUnderline"/>
          <w:rFonts w:asciiTheme="majorHAnsi" w:hAnsiTheme="majorHAnsi" w:cstheme="majorHAnsi"/>
          <w:color w:val="FF0000"/>
        </w:rPr>
        <w:t>4 degrees Celsius warming</w:t>
      </w:r>
      <w:r w:rsidRPr="008200A8">
        <w:rPr>
          <w:rFonts w:asciiTheme="majorHAnsi" w:hAnsiTheme="majorHAnsi" w:cstheme="majorHAnsi"/>
          <w:color w:val="FF0000"/>
          <w:sz w:val="12"/>
        </w:rPr>
        <w:t>—7.2 degrees Fahrenheit—</w:t>
      </w:r>
      <w:r w:rsidRPr="008200A8">
        <w:rPr>
          <w:rStyle w:val="StyleUnderline"/>
          <w:rFonts w:asciiTheme="majorHAnsi" w:hAnsiTheme="majorHAnsi" w:cstheme="majorHAnsi"/>
          <w:color w:val="FF0000"/>
        </w:rPr>
        <w:t xml:space="preserve">is </w:t>
      </w:r>
      <w:r w:rsidRPr="008200A8">
        <w:rPr>
          <w:rStyle w:val="StyleUnderline"/>
          <w:rFonts w:asciiTheme="majorHAnsi" w:hAnsiTheme="majorHAnsi" w:cstheme="majorHAnsi"/>
          <w:color w:val="FF0000"/>
          <w:highlight w:val="cyan"/>
        </w:rPr>
        <w:t xml:space="preserve">“incompatible with an organized, </w:t>
      </w:r>
      <w:r w:rsidRPr="008200A8">
        <w:rPr>
          <w:rStyle w:val="StyleUnderline"/>
          <w:rFonts w:asciiTheme="majorHAnsi" w:hAnsiTheme="majorHAnsi" w:cstheme="majorHAnsi"/>
          <w:color w:val="FF0000"/>
        </w:rPr>
        <w:t>equitable</w:t>
      </w:r>
      <w:r w:rsidRPr="008200A8">
        <w:rPr>
          <w:rStyle w:val="StyleUnderline"/>
          <w:rFonts w:asciiTheme="majorHAnsi" w:hAnsiTheme="majorHAnsi" w:cstheme="majorHAnsi"/>
          <w:color w:val="FF0000"/>
          <w:highlight w:val="cyan"/>
        </w:rPr>
        <w:t xml:space="preserve">, </w:t>
      </w:r>
      <w:r w:rsidRPr="008200A8">
        <w:rPr>
          <w:rStyle w:val="StyleUnderline"/>
          <w:rFonts w:asciiTheme="majorHAnsi" w:hAnsiTheme="majorHAnsi" w:cstheme="majorHAnsi"/>
          <w:color w:val="FF0000"/>
        </w:rPr>
        <w:t xml:space="preserve">and civilized </w:t>
      </w:r>
      <w:r w:rsidRPr="008200A8">
        <w:rPr>
          <w:rStyle w:val="StyleUnderline"/>
          <w:rFonts w:asciiTheme="majorHAnsi" w:hAnsiTheme="majorHAnsi" w:cstheme="majorHAnsi"/>
          <w:color w:val="FF0000"/>
          <w:highlight w:val="cyan"/>
        </w:rPr>
        <w:t>global community</w:t>
      </w:r>
      <w:r w:rsidRPr="008200A8">
        <w:rPr>
          <w:rFonts w:asciiTheme="majorHAnsi" w:hAnsiTheme="majorHAnsi" w:cstheme="majorHAnsi"/>
          <w:color w:val="FF0000"/>
          <w:sz w:val="12"/>
        </w:rPr>
        <w:t xml:space="preserve">.”¶ We don’t know exactly what a </w:t>
      </w:r>
      <w:proofErr w:type="gramStart"/>
      <w:r w:rsidRPr="008200A8">
        <w:rPr>
          <w:rFonts w:asciiTheme="majorHAnsi" w:hAnsiTheme="majorHAnsi" w:cstheme="majorHAnsi"/>
          <w:color w:val="FF0000"/>
          <w:sz w:val="12"/>
        </w:rPr>
        <w:t>4 degree</w:t>
      </w:r>
      <w:proofErr w:type="gramEnd"/>
      <w:r w:rsidRPr="008200A8">
        <w:rPr>
          <w:rFonts w:asciiTheme="majorHAnsi" w:hAnsiTheme="majorHAnsi" w:cstheme="majorHAnsi"/>
          <w:color w:val="FF0000"/>
          <w:sz w:val="12"/>
        </w:rPr>
        <w:t xml:space="preserve"> Celsius world would look like, but even the best-case scenario is likely to be calamitous. </w:t>
      </w:r>
      <w:r w:rsidRPr="008200A8">
        <w:rPr>
          <w:rStyle w:val="StyleUnderline"/>
          <w:rFonts w:asciiTheme="majorHAnsi" w:hAnsiTheme="majorHAnsi" w:cstheme="majorHAnsi"/>
          <w:color w:val="FF0000"/>
        </w:rPr>
        <w:t>Four degrees of warming could raise global sea levels by 1 or possibly even 2 meters by 2100</w:t>
      </w:r>
      <w:r w:rsidRPr="008200A8">
        <w:rPr>
          <w:rFonts w:asciiTheme="majorHAnsi" w:hAnsiTheme="majorHAnsi" w:cstheme="majorHAnsi"/>
          <w:color w:val="FF0000"/>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8200A8">
        <w:rPr>
          <w:rStyle w:val="StyleUnderline"/>
          <w:rFonts w:asciiTheme="majorHAnsi" w:hAnsiTheme="majorHAnsi" w:cstheme="majorHAnsi"/>
          <w:color w:val="FF0000"/>
        </w:rPr>
        <w:t xml:space="preserve">brutal </w:t>
      </w:r>
      <w:r w:rsidRPr="008200A8">
        <w:rPr>
          <w:rStyle w:val="StyleUnderline"/>
          <w:rFonts w:asciiTheme="majorHAnsi" w:hAnsiTheme="majorHAnsi" w:cstheme="majorHAnsi"/>
          <w:color w:val="FF0000"/>
          <w:highlight w:val="cyan"/>
        </w:rPr>
        <w:t xml:space="preserve">heat waves that </w:t>
      </w:r>
      <w:r w:rsidRPr="008200A8">
        <w:rPr>
          <w:rStyle w:val="StyleUnderline"/>
          <w:rFonts w:asciiTheme="majorHAnsi" w:hAnsiTheme="majorHAnsi" w:cstheme="majorHAnsi"/>
          <w:color w:val="FF0000"/>
        </w:rPr>
        <w:t xml:space="preserve">can </w:t>
      </w:r>
      <w:r w:rsidRPr="008200A8">
        <w:rPr>
          <w:rStyle w:val="StyleUnderline"/>
          <w:rFonts w:asciiTheme="majorHAnsi" w:hAnsiTheme="majorHAnsi" w:cstheme="majorHAnsi"/>
          <w:color w:val="FF0000"/>
          <w:highlight w:val="cyan"/>
        </w:rPr>
        <w:t xml:space="preserve">kill tens of thousands </w:t>
      </w:r>
      <w:r w:rsidRPr="008200A8">
        <w:rPr>
          <w:rStyle w:val="StyleUnderline"/>
          <w:rFonts w:asciiTheme="majorHAnsi" w:hAnsiTheme="majorHAnsi" w:cstheme="majorHAnsi"/>
          <w:color w:val="FF0000"/>
        </w:rPr>
        <w:t>of people</w:t>
      </w:r>
      <w:r w:rsidRPr="008200A8">
        <w:rPr>
          <w:rFonts w:asciiTheme="majorHAnsi" w:hAnsiTheme="majorHAnsi" w:cstheme="majorHAnsi"/>
          <w:color w:val="FF0000"/>
          <w:sz w:val="12"/>
        </w:rPr>
        <w:t xml:space="preserve">, even in wealthy countries, </w:t>
      </w:r>
      <w:r w:rsidRPr="008200A8">
        <w:rPr>
          <w:rStyle w:val="StyleUnderline"/>
          <w:rFonts w:asciiTheme="majorHAnsi" w:hAnsiTheme="majorHAnsi" w:cstheme="majorHAnsi"/>
          <w:color w:val="FF0000"/>
        </w:rPr>
        <w:t>would become entirely unremarkable summer events on every continent but Antarctica</w:t>
      </w:r>
      <w:r w:rsidRPr="008200A8">
        <w:rPr>
          <w:rFonts w:asciiTheme="majorHAnsi" w:hAnsiTheme="majorHAnsi" w:cstheme="majorHAnsi"/>
          <w:color w:val="FF0000"/>
          <w:sz w:val="12"/>
        </w:rPr>
        <w:t xml:space="preserve">. </w:t>
      </w:r>
      <w:r w:rsidRPr="008200A8">
        <w:rPr>
          <w:rStyle w:val="StyleUnderline"/>
          <w:rFonts w:asciiTheme="majorHAnsi" w:hAnsiTheme="majorHAnsi" w:cstheme="majorHAnsi"/>
          <w:color w:val="FF0000"/>
        </w:rPr>
        <w:t xml:space="preserve">The heat would also </w:t>
      </w:r>
      <w:r w:rsidRPr="008200A8">
        <w:rPr>
          <w:rStyle w:val="StyleUnderline"/>
          <w:rFonts w:asciiTheme="majorHAnsi" w:hAnsiTheme="majorHAnsi" w:cstheme="majorHAnsi"/>
          <w:color w:val="FF0000"/>
          <w:highlight w:val="cyan"/>
        </w:rPr>
        <w:t xml:space="preserve">cause </w:t>
      </w:r>
      <w:r w:rsidRPr="008200A8">
        <w:rPr>
          <w:rStyle w:val="StyleUnderline"/>
          <w:rFonts w:asciiTheme="majorHAnsi" w:hAnsiTheme="majorHAnsi" w:cstheme="majorHAnsi"/>
          <w:color w:val="FF0000"/>
        </w:rPr>
        <w:t xml:space="preserve">staple </w:t>
      </w:r>
      <w:r w:rsidRPr="008200A8">
        <w:rPr>
          <w:rStyle w:val="StyleUnderline"/>
          <w:rFonts w:asciiTheme="majorHAnsi" w:hAnsiTheme="majorHAnsi" w:cstheme="majorHAnsi"/>
          <w:color w:val="FF0000"/>
          <w:highlight w:val="cyan"/>
        </w:rPr>
        <w:t xml:space="preserve">crops to suffer </w:t>
      </w:r>
      <w:r w:rsidRPr="008200A8">
        <w:rPr>
          <w:rStyle w:val="Emphasis"/>
          <w:rFonts w:asciiTheme="majorHAnsi" w:hAnsiTheme="majorHAnsi" w:cstheme="majorHAnsi"/>
          <w:color w:val="FF0000"/>
        </w:rPr>
        <w:t xml:space="preserve">dramatic yield </w:t>
      </w:r>
      <w:r w:rsidRPr="008200A8">
        <w:rPr>
          <w:rStyle w:val="Emphasis"/>
          <w:rFonts w:asciiTheme="majorHAnsi" w:hAnsiTheme="majorHAnsi" w:cstheme="majorHAnsi"/>
          <w:color w:val="FF0000"/>
          <w:highlight w:val="cyan"/>
        </w:rPr>
        <w:t>losses</w:t>
      </w:r>
      <w:r w:rsidRPr="008200A8">
        <w:rPr>
          <w:rStyle w:val="StyleUnderline"/>
          <w:rFonts w:asciiTheme="majorHAnsi" w:hAnsiTheme="majorHAnsi" w:cstheme="majorHAnsi"/>
          <w:color w:val="FF0000"/>
        </w:rPr>
        <w:t xml:space="preserve"> across the globe</w:t>
      </w:r>
      <w:r w:rsidRPr="008200A8">
        <w:rPr>
          <w:rFonts w:asciiTheme="majorHAnsi" w:hAnsiTheme="majorHAnsi" w:cstheme="majorHAnsi"/>
          <w:color w:val="FF0000"/>
          <w:sz w:val="12"/>
        </w:rPr>
        <w:t xml:space="preserve"> (it is possible that Indian wheat and U.S. could plummet by as much as 60 percent), this at a time </w:t>
      </w:r>
      <w:r w:rsidRPr="008200A8">
        <w:rPr>
          <w:rStyle w:val="StyleUnderline"/>
          <w:rFonts w:asciiTheme="majorHAnsi" w:hAnsiTheme="majorHAnsi" w:cstheme="majorHAnsi"/>
          <w:color w:val="FF0000"/>
          <w:highlight w:val="cyan"/>
        </w:rPr>
        <w:t xml:space="preserve">when demand will </w:t>
      </w:r>
      <w:r w:rsidRPr="008200A8">
        <w:rPr>
          <w:rStyle w:val="StyleUnderline"/>
          <w:rFonts w:asciiTheme="majorHAnsi" w:hAnsiTheme="majorHAnsi" w:cstheme="majorHAnsi"/>
          <w:color w:val="FF0000"/>
          <w:highlight w:val="cyan"/>
        </w:rPr>
        <w:lastRenderedPageBreak/>
        <w:t xml:space="preserve">be surging </w:t>
      </w:r>
      <w:r w:rsidRPr="008200A8">
        <w:rPr>
          <w:rStyle w:val="StyleUnderline"/>
          <w:rFonts w:asciiTheme="majorHAnsi" w:hAnsiTheme="majorHAnsi" w:cstheme="majorHAnsi"/>
          <w:color w:val="FF0000"/>
        </w:rPr>
        <w:t>due to population growth and a growing demand for meat</w:t>
      </w:r>
      <w:r w:rsidRPr="008200A8">
        <w:rPr>
          <w:rFonts w:asciiTheme="majorHAnsi" w:hAnsiTheme="majorHAnsi" w:cstheme="majorHAnsi"/>
          <w:color w:val="FF0000"/>
          <w:sz w:val="12"/>
        </w:rPr>
        <w:t xml:space="preserve">. And since crops will be facing not just heat stress but also extreme events such as wide-ranging droughts, flooding, or pest outbreaks, the </w:t>
      </w:r>
      <w:r w:rsidRPr="008200A8">
        <w:rPr>
          <w:rStyle w:val="StyleUnderline"/>
          <w:rFonts w:asciiTheme="majorHAnsi" w:hAnsiTheme="majorHAnsi" w:cstheme="majorHAnsi"/>
          <w:color w:val="FF0000"/>
        </w:rPr>
        <w:t>losses could easily turn out to be more severe than the models have predicted</w:t>
      </w:r>
      <w:r w:rsidRPr="008200A8">
        <w:rPr>
          <w:rFonts w:asciiTheme="majorHAnsi" w:hAnsiTheme="majorHAnsi" w:cstheme="majorHAnsi"/>
          <w:color w:val="FF0000"/>
          <w:sz w:val="12"/>
        </w:rPr>
        <w:t xml:space="preserve">. </w:t>
      </w:r>
      <w:r w:rsidRPr="008200A8">
        <w:rPr>
          <w:rStyle w:val="StyleUnderline"/>
          <w:rFonts w:asciiTheme="majorHAnsi" w:hAnsiTheme="majorHAnsi" w:cstheme="majorHAnsi"/>
          <w:color w:val="FF0000"/>
        </w:rPr>
        <w:t>When you add ruinous hurricanes, raging wildfires, fisheries collapses, widespread disruptions to water supplies, extinctions, and globe-trotting diseases to the mix, it indeed becomes</w:t>
      </w:r>
      <w:r w:rsidRPr="008200A8">
        <w:rPr>
          <w:rStyle w:val="StyleUnderline"/>
          <w:rFonts w:asciiTheme="majorHAnsi" w:hAnsiTheme="majorHAnsi" w:cstheme="majorHAnsi"/>
          <w:color w:val="FF0000"/>
          <w:highlight w:val="cyan"/>
        </w:rPr>
        <w:t xml:space="preserve"> difficult to imagine that a peaceful, </w:t>
      </w:r>
      <w:r w:rsidRPr="008200A8">
        <w:rPr>
          <w:rStyle w:val="StyleUnderline"/>
          <w:rFonts w:asciiTheme="majorHAnsi" w:hAnsiTheme="majorHAnsi" w:cstheme="majorHAnsi"/>
          <w:color w:val="FF0000"/>
        </w:rPr>
        <w:t xml:space="preserve">ordered </w:t>
      </w:r>
      <w:r w:rsidRPr="008200A8">
        <w:rPr>
          <w:rStyle w:val="StyleUnderline"/>
          <w:rFonts w:asciiTheme="majorHAnsi" w:hAnsiTheme="majorHAnsi" w:cstheme="majorHAnsi"/>
          <w:color w:val="FF0000"/>
          <w:highlight w:val="cyan"/>
        </w:rPr>
        <w:t>society could be sustained</w:t>
      </w:r>
      <w:r w:rsidRPr="008200A8">
        <w:rPr>
          <w:rFonts w:asciiTheme="majorHAnsi" w:hAnsiTheme="majorHAnsi" w:cstheme="majorHAnsi"/>
          <w:color w:val="FF0000"/>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8200A8">
        <w:rPr>
          <w:rStyle w:val="StyleUnderline"/>
          <w:rFonts w:asciiTheme="majorHAnsi" w:hAnsiTheme="majorHAnsi" w:cstheme="majorHAnsi"/>
          <w:color w:val="FF0000"/>
        </w:rPr>
        <w:t>4 degrees could bring about a number of extremely dangerous feedback loops</w:t>
      </w:r>
      <w:r w:rsidRPr="008200A8">
        <w:rPr>
          <w:rFonts w:asciiTheme="majorHAnsi" w:hAnsiTheme="majorHAnsi" w:cstheme="majorHAnsi"/>
          <w:color w:val="FF0000"/>
          <w:sz w:val="12"/>
        </w:rPr>
        <w:t xml:space="preserve">—an Arctic that is regularly ice-free in September, for instance, or, according to one recent study, </w:t>
      </w:r>
      <w:r w:rsidRPr="008200A8">
        <w:rPr>
          <w:rStyle w:val="StyleUnderline"/>
          <w:rFonts w:asciiTheme="majorHAnsi" w:hAnsiTheme="majorHAnsi" w:cstheme="majorHAnsi"/>
          <w:color w:val="FF0000"/>
        </w:rPr>
        <w:t>global vegetation that is too saturated to act as a reliable “sink</w:t>
      </w:r>
      <w:r w:rsidRPr="008200A8">
        <w:rPr>
          <w:rFonts w:asciiTheme="majorHAnsi" w:hAnsiTheme="majorHAnsi" w:cstheme="majorHAnsi"/>
          <w:color w:val="FF0000"/>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8200A8">
        <w:rPr>
          <w:rFonts w:asciiTheme="majorHAnsi" w:hAnsiTheme="majorHAnsi" w:cstheme="majorHAnsi"/>
          <w:color w:val="FF0000"/>
          <w:sz w:val="12"/>
        </w:rPr>
        <w:t>This likely spells</w:t>
      </w:r>
      <w:proofErr w:type="gramEnd"/>
      <w:r w:rsidRPr="008200A8">
        <w:rPr>
          <w:rFonts w:asciiTheme="majorHAnsi" w:hAnsiTheme="majorHAnsi" w:cstheme="majorHAnsi"/>
          <w:color w:val="FF0000"/>
          <w:sz w:val="12"/>
        </w:rPr>
        <w:t xml:space="preserve"> down for the entire West Antarctic ice sheet, which according to lead study author Eric </w:t>
      </w:r>
      <w:proofErr w:type="spellStart"/>
      <w:r w:rsidRPr="008200A8">
        <w:rPr>
          <w:rFonts w:asciiTheme="majorHAnsi" w:hAnsiTheme="majorHAnsi" w:cstheme="majorHAnsi"/>
          <w:color w:val="FF0000"/>
          <w:sz w:val="12"/>
        </w:rPr>
        <w:t>Rignot</w:t>
      </w:r>
      <w:proofErr w:type="spellEnd"/>
      <w:r w:rsidRPr="008200A8">
        <w:rPr>
          <w:rFonts w:asciiTheme="majorHAnsi" w:hAnsiTheme="majorHAnsi" w:cstheme="majorHAnsi"/>
          <w:color w:val="FF0000"/>
          <w:sz w:val="12"/>
        </w:rPr>
        <w:t xml:space="preserve"> “comes with a sea level rise between three and five </w:t>
      </w:r>
      <w:proofErr w:type="spellStart"/>
      <w:r w:rsidRPr="008200A8">
        <w:rPr>
          <w:rFonts w:asciiTheme="majorHAnsi" w:hAnsiTheme="majorHAnsi" w:cstheme="majorHAnsi"/>
          <w:color w:val="FF0000"/>
          <w:sz w:val="12"/>
        </w:rPr>
        <w:t>metres</w:t>
      </w:r>
      <w:proofErr w:type="spellEnd"/>
      <w:r w:rsidRPr="008200A8">
        <w:rPr>
          <w:rFonts w:asciiTheme="majorHAnsi" w:hAnsiTheme="majorHAnsi" w:cstheme="majorHAnsi"/>
          <w:color w:val="FF0000"/>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8200A8">
        <w:rPr>
          <w:rStyle w:val="StyleUnderline"/>
          <w:rFonts w:asciiTheme="majorHAnsi" w:hAnsiTheme="majorHAnsi" w:cstheme="majorHAnsi"/>
          <w:color w:val="FF0000"/>
        </w:rPr>
        <w:t xml:space="preserve">plenty of mainstream analysts think that </w:t>
      </w:r>
      <w:r w:rsidRPr="008200A8">
        <w:rPr>
          <w:rFonts w:asciiTheme="majorHAnsi" w:hAnsiTheme="majorHAnsi" w:cstheme="majorHAnsi"/>
          <w:color w:val="FF0000"/>
          <w:sz w:val="12"/>
        </w:rPr>
        <w:t xml:space="preserve">on our current emissions trajectory, </w:t>
      </w:r>
      <w:r w:rsidRPr="008200A8">
        <w:rPr>
          <w:rStyle w:val="StyleUnderline"/>
          <w:rFonts w:asciiTheme="majorHAnsi" w:hAnsiTheme="majorHAnsi" w:cstheme="majorHAnsi"/>
          <w:color w:val="FF0000"/>
        </w:rPr>
        <w:t xml:space="preserve">we are headed for </w:t>
      </w:r>
      <w:r w:rsidRPr="008200A8">
        <w:rPr>
          <w:rStyle w:val="Emphasis"/>
          <w:rFonts w:asciiTheme="majorHAnsi" w:hAnsiTheme="majorHAnsi" w:cstheme="majorHAnsi"/>
          <w:color w:val="FF0000"/>
        </w:rPr>
        <w:t>even more than 4 degrees</w:t>
      </w:r>
      <w:r w:rsidRPr="008200A8">
        <w:rPr>
          <w:rStyle w:val="StyleUnderline"/>
          <w:rFonts w:asciiTheme="majorHAnsi" w:hAnsiTheme="majorHAnsi" w:cstheme="majorHAnsi"/>
          <w:color w:val="FF0000"/>
        </w:rPr>
        <w:t xml:space="preserve"> of warming</w:t>
      </w:r>
      <w:r w:rsidRPr="008200A8">
        <w:rPr>
          <w:rFonts w:asciiTheme="majorHAnsi" w:hAnsiTheme="majorHAnsi" w:cstheme="majorHAnsi"/>
          <w:color w:val="FF0000"/>
          <w:sz w:val="12"/>
        </w:rPr>
        <w:t xml:space="preserve">. In 2011, the usually staid International Energy Agency (IEA) issued a report predicting that </w:t>
      </w:r>
      <w:r w:rsidRPr="008200A8">
        <w:rPr>
          <w:rStyle w:val="StyleUnderline"/>
          <w:rFonts w:asciiTheme="majorHAnsi" w:hAnsiTheme="majorHAnsi" w:cstheme="majorHAnsi"/>
          <w:color w:val="FF0000"/>
        </w:rPr>
        <w:t>we are actually on track for 6 degrees Celsius</w:t>
      </w:r>
      <w:r w:rsidRPr="008200A8">
        <w:rPr>
          <w:rFonts w:asciiTheme="majorHAnsi" w:hAnsiTheme="majorHAnsi" w:cstheme="majorHAnsi"/>
          <w:color w:val="FF0000"/>
          <w:sz w:val="12"/>
        </w:rPr>
        <w:t xml:space="preserve">—10.8 degrees Fahrenheit—of warming. And as the IEA’s chief economist put it: “Everybody, even the school children, knows that </w:t>
      </w:r>
      <w:r w:rsidRPr="008200A8">
        <w:rPr>
          <w:rStyle w:val="StyleUnderline"/>
          <w:rFonts w:asciiTheme="majorHAnsi" w:hAnsiTheme="majorHAnsi" w:cstheme="majorHAnsi"/>
          <w:color w:val="FF0000"/>
          <w:highlight w:val="cyan"/>
        </w:rPr>
        <w:t xml:space="preserve">this will have catastrophic implications </w:t>
      </w:r>
      <w:r w:rsidRPr="008200A8">
        <w:rPr>
          <w:rStyle w:val="StyleUnderline"/>
          <w:rFonts w:asciiTheme="majorHAnsi" w:hAnsiTheme="majorHAnsi" w:cstheme="majorHAnsi"/>
          <w:color w:val="FF0000"/>
        </w:rPr>
        <w:t>for all of us</w:t>
      </w:r>
      <w:r w:rsidRPr="008200A8">
        <w:rPr>
          <w:rFonts w:asciiTheme="majorHAnsi" w:hAnsiTheme="majorHAnsi" w:cstheme="majorHAnsi"/>
          <w:color w:val="FF0000"/>
          <w:sz w:val="12"/>
        </w:rPr>
        <w:t xml:space="preserve">.” (The evidence indicates that </w:t>
      </w:r>
      <w:r w:rsidRPr="008200A8">
        <w:rPr>
          <w:rStyle w:val="StyleUnderline"/>
          <w:rFonts w:asciiTheme="majorHAnsi" w:hAnsiTheme="majorHAnsi" w:cstheme="majorHAnsi"/>
          <w:color w:val="FF0000"/>
        </w:rPr>
        <w:t>6 degrees of warming is likely to set in motion several major tipping points</w:t>
      </w:r>
      <w:r w:rsidRPr="008200A8">
        <w:rPr>
          <w:rFonts w:asciiTheme="majorHAnsi" w:hAnsiTheme="majorHAnsi" w:cstheme="majorHAnsi"/>
          <w:color w:val="FF0000"/>
          <w:sz w:val="12"/>
        </w:rPr>
        <w:t xml:space="preserve">—not only slower ones such as the aforementioned breakdown of the West Antarctic ice sheet, but possibly more abrupt ones, </w:t>
      </w:r>
      <w:r w:rsidRPr="008200A8">
        <w:rPr>
          <w:rStyle w:val="StyleUnderline"/>
          <w:rFonts w:asciiTheme="majorHAnsi" w:hAnsiTheme="majorHAnsi" w:cstheme="majorHAnsi"/>
          <w:color w:val="FF0000"/>
        </w:rPr>
        <w:t>like</w:t>
      </w:r>
      <w:r w:rsidRPr="008200A8">
        <w:rPr>
          <w:rFonts w:asciiTheme="majorHAnsi" w:hAnsiTheme="majorHAnsi" w:cstheme="majorHAnsi"/>
          <w:color w:val="FF0000"/>
          <w:sz w:val="12"/>
        </w:rPr>
        <w:t xml:space="preserve"> </w:t>
      </w:r>
      <w:r w:rsidRPr="008200A8">
        <w:rPr>
          <w:rStyle w:val="StyleUnderline"/>
          <w:rFonts w:asciiTheme="majorHAnsi" w:hAnsiTheme="majorHAnsi" w:cstheme="majorHAnsi"/>
          <w:color w:val="FF0000"/>
        </w:rPr>
        <w:t>massive releases of methane from Arctic permafrost</w:t>
      </w:r>
      <w:r w:rsidRPr="008200A8">
        <w:rPr>
          <w:rFonts w:asciiTheme="majorHAnsi" w:hAnsiTheme="majorHAnsi" w:cstheme="majorHAnsi"/>
          <w:color w:val="FF0000"/>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8200A8">
        <w:rPr>
          <w:rStyle w:val="StyleUnderline"/>
          <w:rFonts w:asciiTheme="majorHAnsi" w:hAnsiTheme="majorHAnsi" w:cstheme="majorHAnsi"/>
          <w:color w:val="FF0000"/>
        </w:rPr>
        <w:t xml:space="preserve">climate change has become </w:t>
      </w:r>
      <w:r w:rsidRPr="008200A8">
        <w:rPr>
          <w:rStyle w:val="StyleUnderline"/>
          <w:rFonts w:asciiTheme="majorHAnsi" w:hAnsiTheme="majorHAnsi" w:cstheme="majorHAnsi"/>
          <w:color w:val="FF0000"/>
          <w:highlight w:val="cyan"/>
        </w:rPr>
        <w:t xml:space="preserve">an </w:t>
      </w:r>
      <w:r w:rsidRPr="008200A8">
        <w:rPr>
          <w:rStyle w:val="Emphasis"/>
          <w:rFonts w:asciiTheme="majorHAnsi" w:hAnsiTheme="majorHAnsi" w:cstheme="majorHAnsi"/>
          <w:color w:val="FF0000"/>
          <w:highlight w:val="cyan"/>
        </w:rPr>
        <w:t>existential crisis for the human species</w:t>
      </w:r>
      <w:r w:rsidRPr="008200A8">
        <w:rPr>
          <w:rFonts w:asciiTheme="majorHAnsi" w:hAnsiTheme="majorHAnsi" w:cstheme="majorHAnsi"/>
          <w:color w:val="FF0000"/>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8200A8">
        <w:rPr>
          <w:rStyle w:val="StyleUnderline"/>
          <w:rFonts w:asciiTheme="majorHAnsi" w:hAnsiTheme="majorHAnsi" w:cstheme="majorHAnsi"/>
          <w:color w:val="FF0000"/>
        </w:rPr>
        <w:t>Climatologists</w:t>
      </w:r>
      <w:r w:rsidRPr="008200A8">
        <w:rPr>
          <w:rFonts w:asciiTheme="majorHAnsi" w:hAnsiTheme="majorHAnsi" w:cstheme="majorHAnsi"/>
          <w:color w:val="FF0000"/>
          <w:sz w:val="12"/>
        </w:rPr>
        <w:t xml:space="preserve">, like other scientists, </w:t>
      </w:r>
      <w:r w:rsidRPr="008200A8">
        <w:rPr>
          <w:rStyle w:val="StyleUnderline"/>
          <w:rFonts w:asciiTheme="majorHAnsi" w:hAnsiTheme="majorHAnsi" w:cstheme="majorHAnsi"/>
          <w:color w:val="FF0000"/>
        </w:rPr>
        <w:t>tend to be a stolid group. We are not given to theatrical rantings</w:t>
      </w:r>
      <w:r w:rsidRPr="008200A8">
        <w:rPr>
          <w:rFonts w:asciiTheme="majorHAnsi" w:hAnsiTheme="majorHAnsi" w:cstheme="majorHAnsi"/>
          <w:color w:val="FF0000"/>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8200A8">
        <w:rPr>
          <w:rStyle w:val="Emphasis"/>
          <w:rFonts w:asciiTheme="majorHAnsi" w:hAnsiTheme="majorHAnsi" w:cstheme="majorHAnsi"/>
          <w:color w:val="FF0000"/>
        </w:rPr>
        <w:t>all of us</w:t>
      </w:r>
      <w:r w:rsidRPr="008200A8">
        <w:rPr>
          <w:rFonts w:asciiTheme="majorHAnsi" w:hAnsiTheme="majorHAnsi" w:cstheme="majorHAnsi"/>
          <w:color w:val="FF0000"/>
          <w:sz w:val="12"/>
        </w:rPr>
        <w:t xml:space="preserve"> </w:t>
      </w:r>
      <w:r w:rsidRPr="008200A8">
        <w:rPr>
          <w:rStyle w:val="StyleUnderline"/>
          <w:rFonts w:asciiTheme="majorHAnsi" w:hAnsiTheme="majorHAnsi" w:cstheme="majorHAnsi"/>
          <w:color w:val="FF0000"/>
        </w:rPr>
        <w:t xml:space="preserve">are now convinced that global warming poses a </w:t>
      </w:r>
      <w:r w:rsidRPr="008200A8">
        <w:rPr>
          <w:rStyle w:val="Emphasis"/>
          <w:rFonts w:asciiTheme="majorHAnsi" w:hAnsiTheme="majorHAnsi" w:cstheme="majorHAnsi"/>
          <w:color w:val="FF0000"/>
        </w:rPr>
        <w:t>clear and present danger to civilization</w:t>
      </w:r>
      <w:r w:rsidRPr="008200A8">
        <w:rPr>
          <w:rFonts w:asciiTheme="majorHAnsi" w:hAnsiTheme="majorHAnsi" w:cstheme="majorHAnsi"/>
          <w:color w:val="FF0000"/>
          <w:sz w:val="12"/>
        </w:rPr>
        <w:t>.”</w:t>
      </w:r>
    </w:p>
    <w:p w14:paraId="3889C57C" w14:textId="77777777" w:rsidR="002F2EC0" w:rsidRPr="008200A8" w:rsidRDefault="002F2EC0" w:rsidP="002F2EC0">
      <w:pPr>
        <w:rPr>
          <w:rFonts w:asciiTheme="majorHAnsi" w:hAnsiTheme="majorHAnsi" w:cstheme="majorHAnsi"/>
          <w:color w:val="FF0000"/>
          <w:sz w:val="12"/>
        </w:rPr>
      </w:pPr>
    </w:p>
    <w:p w14:paraId="6D98B868" w14:textId="77777777" w:rsidR="002F2EC0" w:rsidRPr="008200A8" w:rsidRDefault="002F2EC0" w:rsidP="007809EC">
      <w:pPr>
        <w:rPr>
          <w:rFonts w:asciiTheme="majorHAnsi" w:hAnsiTheme="majorHAnsi" w:cstheme="majorHAnsi"/>
          <w:color w:val="FF0000"/>
          <w:sz w:val="26"/>
          <w:szCs w:val="26"/>
          <w:u w:val="single"/>
        </w:rPr>
      </w:pPr>
    </w:p>
    <w:p w14:paraId="6E215B97" w14:textId="77777777" w:rsidR="002F2EC0" w:rsidRPr="008200A8" w:rsidRDefault="002F2EC0" w:rsidP="002F2EC0">
      <w:pPr>
        <w:pStyle w:val="Heading4"/>
        <w:rPr>
          <w:rFonts w:asciiTheme="majorHAnsi" w:hAnsiTheme="majorHAnsi" w:cstheme="majorHAnsi"/>
          <w:color w:val="FF0000"/>
        </w:rPr>
      </w:pPr>
      <w:r w:rsidRPr="008200A8">
        <w:rPr>
          <w:rFonts w:asciiTheme="majorHAnsi" w:hAnsiTheme="majorHAnsi" w:cstheme="majorHAnsi"/>
          <w:color w:val="FF0000"/>
        </w:rPr>
        <w:t xml:space="preserve">Nuke war causes extinction </w:t>
      </w:r>
    </w:p>
    <w:p w14:paraId="10C3B35C" w14:textId="77777777" w:rsidR="002F2EC0" w:rsidRPr="008200A8" w:rsidRDefault="002F2EC0" w:rsidP="002F2EC0">
      <w:pPr>
        <w:rPr>
          <w:rFonts w:asciiTheme="majorHAnsi" w:hAnsiTheme="majorHAnsi" w:cstheme="majorHAnsi"/>
          <w:color w:val="FF0000"/>
        </w:rPr>
      </w:pPr>
      <w:r w:rsidRPr="008200A8">
        <w:rPr>
          <w:rStyle w:val="StyleUnderline"/>
          <w:rFonts w:asciiTheme="majorHAnsi" w:hAnsiTheme="majorHAnsi" w:cstheme="majorHAnsi"/>
          <w:color w:val="FF0000"/>
          <w:szCs w:val="26"/>
        </w:rPr>
        <w:t>Edwards 17</w:t>
      </w:r>
      <w:r w:rsidRPr="008200A8">
        <w:rPr>
          <w:rFonts w:asciiTheme="majorHAnsi" w:hAnsiTheme="majorHAnsi" w:cstheme="majorHAnsi"/>
          <w:color w:val="FF0000"/>
        </w:rPr>
        <w:t xml:space="preserve"> [(Paul N. Edwards, CISAC’s William J. Perry Fellow in International Security at Stanford’s Freeman </w:t>
      </w:r>
      <w:proofErr w:type="spellStart"/>
      <w:r w:rsidRPr="008200A8">
        <w:rPr>
          <w:rFonts w:asciiTheme="majorHAnsi" w:hAnsiTheme="majorHAnsi" w:cstheme="majorHAnsi"/>
          <w:color w:val="FF0000"/>
        </w:rPr>
        <w:t>Spogli</w:t>
      </w:r>
      <w:proofErr w:type="spellEnd"/>
      <w:r w:rsidRPr="008200A8">
        <w:rPr>
          <w:rFonts w:asciiTheme="majorHAnsi" w:hAnsiTheme="majorHAnsi" w:cstheme="majorHAnsi"/>
          <w:color w:val="FF0000"/>
        </w:rPr>
        <w:t xml:space="preserve"> Institute for International Studies. Being interviewed by </w:t>
      </w:r>
      <w:proofErr w:type="spellStart"/>
      <w:r w:rsidRPr="008200A8">
        <w:rPr>
          <w:rFonts w:asciiTheme="majorHAnsi" w:hAnsiTheme="majorHAnsi" w:cstheme="majorHAnsi"/>
          <w:color w:val="FF0000"/>
        </w:rPr>
        <w:t>EarthSky</w:t>
      </w:r>
      <w:proofErr w:type="spellEnd"/>
      <w:r w:rsidRPr="008200A8">
        <w:rPr>
          <w:rFonts w:asciiTheme="majorHAnsi" w:hAnsiTheme="majorHAnsi" w:cstheme="majorHAnsi"/>
          <w:color w:val="FF0000"/>
        </w:rPr>
        <w:t xml:space="preserve">/card is only parts of the interview directly from Paul Edwards.) “How nuclear war would affect Earth’s climate,” </w:t>
      </w:r>
      <w:proofErr w:type="spellStart"/>
      <w:r w:rsidRPr="008200A8">
        <w:rPr>
          <w:rFonts w:asciiTheme="majorHAnsi" w:hAnsiTheme="majorHAnsi" w:cstheme="majorHAnsi"/>
          <w:color w:val="FF0000"/>
        </w:rPr>
        <w:t>EarthSky</w:t>
      </w:r>
      <w:proofErr w:type="spellEnd"/>
      <w:r w:rsidRPr="008200A8">
        <w:rPr>
          <w:rFonts w:asciiTheme="majorHAnsi" w:hAnsiTheme="majorHAnsi" w:cstheme="majorHAnsi"/>
          <w:color w:val="FF0000"/>
        </w:rPr>
        <w:t xml:space="preserve">, September 8, 2017, earthsky.org/human-world/how-nuclear-war-would-affect-earths-climate] TDI </w:t>
      </w:r>
    </w:p>
    <w:p w14:paraId="3EC47B82" w14:textId="77777777" w:rsidR="002F2EC0" w:rsidRPr="008200A8" w:rsidRDefault="002F2EC0" w:rsidP="002F2EC0">
      <w:pPr>
        <w:rPr>
          <w:rFonts w:asciiTheme="majorHAnsi" w:hAnsiTheme="majorHAnsi" w:cstheme="majorHAnsi"/>
          <w:color w:val="FF0000"/>
          <w:u w:val="single"/>
        </w:rPr>
      </w:pPr>
      <w:r w:rsidRPr="008200A8">
        <w:rPr>
          <w:rStyle w:val="StyleUnderline"/>
          <w:rFonts w:asciiTheme="majorHAnsi" w:hAnsiTheme="majorHAnsi" w:cstheme="majorHAnsi"/>
          <w:color w:val="FF0000"/>
        </w:rPr>
        <w:t xml:space="preserve">We are not talking enough about </w:t>
      </w:r>
      <w:r w:rsidRPr="008200A8">
        <w:rPr>
          <w:rStyle w:val="StyleUnderline"/>
          <w:rFonts w:asciiTheme="majorHAnsi" w:hAnsiTheme="majorHAnsi" w:cstheme="majorHAnsi"/>
          <w:color w:val="FF0000"/>
          <w:highlight w:val="cyan"/>
        </w:rPr>
        <w:t>the climatic effects</w:t>
      </w:r>
      <w:r w:rsidRPr="008200A8">
        <w:rPr>
          <w:rStyle w:val="StyleUnderline"/>
          <w:rFonts w:asciiTheme="majorHAnsi" w:hAnsiTheme="majorHAnsi" w:cstheme="majorHAnsi"/>
          <w:color w:val="FF0000"/>
        </w:rPr>
        <w:t xml:space="preserve"> of nuclear war</w:t>
      </w:r>
      <w:r w:rsidRPr="008200A8">
        <w:rPr>
          <w:rFonts w:asciiTheme="majorHAnsi" w:hAnsiTheme="majorHAnsi" w:cstheme="majorHAnsi"/>
          <w:color w:val="FF0000"/>
          <w:sz w:val="14"/>
          <w:szCs w:val="26"/>
        </w:rPr>
        <w:t xml:space="preserve">. The “nuclear winter” theory of the mid-1980s played a significant role in the arms reductions of that period. But with the collapse of the Soviet Union and the reduction of U.S. and Russian nuclear arsenals, </w:t>
      </w:r>
      <w:r w:rsidRPr="008200A8">
        <w:rPr>
          <w:rStyle w:val="StyleUnderline"/>
          <w:rFonts w:asciiTheme="majorHAnsi" w:hAnsiTheme="majorHAnsi" w:cstheme="majorHAnsi"/>
          <w:color w:val="FF0000"/>
        </w:rPr>
        <w:t xml:space="preserve">this aspect of nuclear war has faded from view. That’s not good. In the mid-2000s, climate scientists such as Alan </w:t>
      </w:r>
      <w:proofErr w:type="spellStart"/>
      <w:r w:rsidRPr="008200A8">
        <w:rPr>
          <w:rStyle w:val="StyleUnderline"/>
          <w:rFonts w:asciiTheme="majorHAnsi" w:hAnsiTheme="majorHAnsi" w:cstheme="majorHAnsi"/>
          <w:color w:val="FF0000"/>
        </w:rPr>
        <w:t>Robock</w:t>
      </w:r>
      <w:proofErr w:type="spellEnd"/>
      <w:r w:rsidRPr="008200A8">
        <w:rPr>
          <w:rStyle w:val="StyleUnderline"/>
          <w:rFonts w:asciiTheme="majorHAnsi" w:hAnsiTheme="majorHAnsi" w:cstheme="majorHAnsi"/>
          <w:color w:val="FF0000"/>
        </w:rPr>
        <w:t xml:space="preserve"> (Rutgers) took another look at nuclear winter theory. This time around, they used much-improved and much more detailed climate models than those available 20 years earlier.</w:t>
      </w:r>
      <w:r w:rsidRPr="008200A8">
        <w:rPr>
          <w:rFonts w:asciiTheme="majorHAnsi" w:hAnsiTheme="majorHAnsi" w:cstheme="majorHAnsi"/>
          <w:color w:val="FF0000"/>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w:t>
      </w:r>
      <w:r w:rsidRPr="008200A8">
        <w:rPr>
          <w:rFonts w:asciiTheme="majorHAnsi" w:hAnsiTheme="majorHAnsi" w:cstheme="majorHAnsi"/>
          <w:color w:val="FF0000"/>
          <w:sz w:val="14"/>
          <w:szCs w:val="26"/>
        </w:rPr>
        <w:lastRenderedPageBreak/>
        <w:t xml:space="preserve">Little Ice Age of the 17th century. Growing seasons could be shortened enough to create really significant food shortages. </w:t>
      </w:r>
      <w:proofErr w:type="gramStart"/>
      <w:r w:rsidRPr="008200A8">
        <w:rPr>
          <w:rFonts w:asciiTheme="majorHAnsi" w:hAnsiTheme="majorHAnsi" w:cstheme="majorHAnsi"/>
          <w:color w:val="FF0000"/>
          <w:sz w:val="14"/>
          <w:szCs w:val="26"/>
        </w:rPr>
        <w:t>So</w:t>
      </w:r>
      <w:proofErr w:type="gramEnd"/>
      <w:r w:rsidRPr="008200A8">
        <w:rPr>
          <w:rFonts w:asciiTheme="majorHAnsi" w:hAnsiTheme="majorHAnsi" w:cstheme="majorHAnsi"/>
          <w:color w:val="FF0000"/>
          <w:sz w:val="14"/>
          <w:szCs w:val="26"/>
        </w:rPr>
        <w:t xml:space="preserve"> the climatic effects of even a relatively small nuclear war would be planet-wide. What about a larger-scale conflict? A </w:t>
      </w:r>
      <w:r w:rsidRPr="008200A8">
        <w:rPr>
          <w:rStyle w:val="StyleUnderline"/>
          <w:rFonts w:asciiTheme="majorHAnsi" w:hAnsiTheme="majorHAnsi" w:cstheme="majorHAnsi"/>
          <w:color w:val="FF0000"/>
        </w:rPr>
        <w:t xml:space="preserve">U.S.-Russia war currently seems unlikely, but if it were to occur, hundreds or even thousands of nuclear weapons might be launched. The climatic consequences </w:t>
      </w:r>
      <w:r w:rsidRPr="008200A8">
        <w:rPr>
          <w:rStyle w:val="StyleUnderline"/>
          <w:rFonts w:asciiTheme="majorHAnsi" w:hAnsiTheme="majorHAnsi" w:cstheme="majorHAnsi"/>
          <w:color w:val="FF0000"/>
          <w:highlight w:val="cyan"/>
        </w:rPr>
        <w:t xml:space="preserve">would be catastrophic: </w:t>
      </w:r>
      <w:r w:rsidRPr="008200A8">
        <w:rPr>
          <w:rStyle w:val="StyleUnderline"/>
          <w:rFonts w:asciiTheme="majorHAnsi" w:hAnsiTheme="majorHAnsi" w:cstheme="majorHAnsi"/>
          <w:color w:val="FF0000"/>
        </w:rPr>
        <w:t xml:space="preserve">global average </w:t>
      </w:r>
      <w:r w:rsidRPr="008200A8">
        <w:rPr>
          <w:rStyle w:val="StyleUnderline"/>
          <w:rFonts w:asciiTheme="majorHAnsi" w:hAnsiTheme="majorHAnsi" w:cstheme="majorHAnsi"/>
          <w:color w:val="FF0000"/>
          <w:highlight w:val="cyan"/>
        </w:rPr>
        <w:t xml:space="preserve">temperatures would drop </w:t>
      </w:r>
      <w:r w:rsidRPr="008200A8">
        <w:rPr>
          <w:rStyle w:val="StyleUnderline"/>
          <w:rFonts w:asciiTheme="majorHAnsi" w:hAnsiTheme="majorHAnsi" w:cstheme="majorHAnsi"/>
          <w:color w:val="FF0000"/>
        </w:rPr>
        <w:t xml:space="preserve">as much as </w:t>
      </w:r>
      <w:r w:rsidRPr="008200A8">
        <w:rPr>
          <w:rStyle w:val="StyleUnderline"/>
          <w:rFonts w:asciiTheme="majorHAnsi" w:hAnsiTheme="majorHAnsi" w:cstheme="majorHAnsi"/>
          <w:color w:val="FF0000"/>
          <w:highlight w:val="cyan"/>
        </w:rPr>
        <w:t>12 degrees Fahrenheit</w:t>
      </w:r>
      <w:r w:rsidRPr="008200A8">
        <w:rPr>
          <w:rStyle w:val="StyleUnderline"/>
          <w:rFonts w:asciiTheme="majorHAnsi" w:hAnsiTheme="majorHAnsi" w:cstheme="majorHAnsi"/>
          <w:color w:val="FF0000"/>
        </w:rPr>
        <w:t xml:space="preserve"> (7 degrees Celsius) for up to several years — temperatures last seen during the great ice ages</w:t>
      </w:r>
      <w:r w:rsidRPr="008200A8">
        <w:rPr>
          <w:rStyle w:val="StyleUnderline"/>
          <w:rFonts w:asciiTheme="majorHAnsi" w:hAnsiTheme="majorHAnsi" w:cstheme="majorHAnsi"/>
          <w:color w:val="FF0000"/>
          <w:highlight w:val="cyan"/>
        </w:rPr>
        <w:t xml:space="preserve">. </w:t>
      </w:r>
      <w:r w:rsidRPr="008200A8">
        <w:rPr>
          <w:rStyle w:val="StyleUnderline"/>
          <w:rFonts w:asciiTheme="majorHAnsi" w:hAnsiTheme="majorHAnsi" w:cstheme="majorHAnsi"/>
          <w:color w:val="FF0000"/>
        </w:rPr>
        <w:t>Meanwhile</w:t>
      </w:r>
      <w:r w:rsidRPr="008200A8">
        <w:rPr>
          <w:rStyle w:val="StyleUnderline"/>
          <w:rFonts w:asciiTheme="majorHAnsi" w:hAnsiTheme="majorHAnsi" w:cstheme="majorHAnsi"/>
          <w:color w:val="FF0000"/>
          <w:highlight w:val="cyan"/>
        </w:rPr>
        <w:t xml:space="preserve">, smoke and dust </w:t>
      </w:r>
      <w:r w:rsidRPr="008200A8">
        <w:rPr>
          <w:rStyle w:val="StyleUnderline"/>
          <w:rFonts w:asciiTheme="majorHAnsi" w:hAnsiTheme="majorHAnsi" w:cstheme="majorHAnsi"/>
          <w:color w:val="FF0000"/>
        </w:rPr>
        <w:t xml:space="preserve">circulating in the stratosphere </w:t>
      </w:r>
      <w:r w:rsidRPr="008200A8">
        <w:rPr>
          <w:rStyle w:val="StyleUnderline"/>
          <w:rFonts w:asciiTheme="majorHAnsi" w:hAnsiTheme="majorHAnsi" w:cstheme="majorHAnsi"/>
          <w:color w:val="FF0000"/>
          <w:highlight w:val="cyan"/>
        </w:rPr>
        <w:t xml:space="preserve">would darken the atmosphere </w:t>
      </w:r>
      <w:r w:rsidRPr="008200A8">
        <w:rPr>
          <w:rStyle w:val="StyleUnderline"/>
          <w:rFonts w:asciiTheme="majorHAnsi" w:hAnsiTheme="majorHAnsi" w:cstheme="majorHAnsi"/>
          <w:color w:val="FF0000"/>
        </w:rPr>
        <w:t xml:space="preserve">enough </w:t>
      </w:r>
      <w:r w:rsidRPr="008200A8">
        <w:rPr>
          <w:rStyle w:val="StyleUnderline"/>
          <w:rFonts w:asciiTheme="majorHAnsi" w:hAnsiTheme="majorHAnsi" w:cstheme="majorHAnsi"/>
          <w:color w:val="FF0000"/>
          <w:highlight w:val="cyan"/>
        </w:rPr>
        <w:t>to inhibit photosynthesis,</w:t>
      </w:r>
      <w:r w:rsidRPr="008200A8">
        <w:rPr>
          <w:rStyle w:val="StyleUnderline"/>
          <w:rFonts w:asciiTheme="majorHAnsi" w:hAnsiTheme="majorHAnsi" w:cstheme="majorHAnsi"/>
          <w:color w:val="FF0000"/>
        </w:rPr>
        <w:t xml:space="preserve"> causing disastrous crop failures, widespread famine and massive ecological disruption. The </w:t>
      </w:r>
      <w:r w:rsidRPr="008200A8">
        <w:rPr>
          <w:rStyle w:val="StyleUnderline"/>
          <w:rFonts w:asciiTheme="majorHAnsi" w:hAnsiTheme="majorHAnsi" w:cstheme="majorHAnsi"/>
          <w:color w:val="FF0000"/>
          <w:highlight w:val="cyan"/>
        </w:rPr>
        <w:t xml:space="preserve">effect </w:t>
      </w:r>
      <w:r w:rsidRPr="008200A8">
        <w:rPr>
          <w:rStyle w:val="StyleUnderline"/>
          <w:rFonts w:asciiTheme="majorHAnsi" w:hAnsiTheme="majorHAnsi" w:cstheme="majorHAnsi"/>
          <w:color w:val="FF0000"/>
        </w:rPr>
        <w:t xml:space="preserve">would be </w:t>
      </w:r>
      <w:r w:rsidRPr="008200A8">
        <w:rPr>
          <w:rStyle w:val="StyleUnderline"/>
          <w:rFonts w:asciiTheme="majorHAnsi" w:hAnsiTheme="majorHAnsi" w:cstheme="majorHAnsi"/>
          <w:color w:val="FF0000"/>
          <w:highlight w:val="cyan"/>
        </w:rPr>
        <w:t xml:space="preserve">similar to </w:t>
      </w:r>
      <w:r w:rsidRPr="008200A8">
        <w:rPr>
          <w:rStyle w:val="StyleUnderline"/>
          <w:rFonts w:asciiTheme="majorHAnsi" w:hAnsiTheme="majorHAnsi" w:cstheme="majorHAnsi"/>
          <w:color w:val="FF0000"/>
        </w:rPr>
        <w:t xml:space="preserve">that of </w:t>
      </w:r>
      <w:r w:rsidRPr="008200A8">
        <w:rPr>
          <w:rStyle w:val="StyleUnderline"/>
          <w:rFonts w:asciiTheme="majorHAnsi" w:hAnsiTheme="majorHAnsi" w:cstheme="majorHAnsi"/>
          <w:color w:val="FF0000"/>
          <w:highlight w:val="cyan"/>
        </w:rPr>
        <w:t xml:space="preserve">the </w:t>
      </w:r>
      <w:r w:rsidRPr="008200A8">
        <w:rPr>
          <w:rStyle w:val="StyleUnderline"/>
          <w:rFonts w:asciiTheme="majorHAnsi" w:hAnsiTheme="majorHAnsi" w:cstheme="majorHAnsi"/>
          <w:color w:val="FF0000"/>
        </w:rPr>
        <w:t xml:space="preserve">giant </w:t>
      </w:r>
      <w:r w:rsidRPr="008200A8">
        <w:rPr>
          <w:rStyle w:val="StyleUnderline"/>
          <w:rFonts w:asciiTheme="majorHAnsi" w:hAnsiTheme="majorHAnsi" w:cstheme="majorHAnsi"/>
          <w:color w:val="FF0000"/>
          <w:highlight w:val="cyan"/>
        </w:rPr>
        <w:t xml:space="preserve">meteor </w:t>
      </w:r>
      <w:r w:rsidRPr="008200A8">
        <w:rPr>
          <w:rStyle w:val="StyleUnderline"/>
          <w:rFonts w:asciiTheme="majorHAnsi" w:hAnsiTheme="majorHAnsi" w:cstheme="majorHAnsi"/>
          <w:color w:val="FF0000"/>
        </w:rPr>
        <w:t xml:space="preserve">believed to be </w:t>
      </w:r>
      <w:r w:rsidRPr="008200A8">
        <w:rPr>
          <w:rStyle w:val="StyleUnderline"/>
          <w:rFonts w:asciiTheme="majorHAnsi" w:hAnsiTheme="majorHAnsi" w:cstheme="majorHAnsi"/>
          <w:color w:val="FF0000"/>
          <w:highlight w:val="cyan"/>
        </w:rPr>
        <w:t xml:space="preserve">responsible for the extinction of the dinosaurs. </w:t>
      </w:r>
      <w:r w:rsidRPr="008200A8">
        <w:rPr>
          <w:rStyle w:val="StyleUnderline"/>
          <w:rFonts w:asciiTheme="majorHAnsi" w:hAnsiTheme="majorHAnsi" w:cstheme="majorHAnsi"/>
          <w:color w:val="FF0000"/>
        </w:rPr>
        <w:t xml:space="preserve">This time, </w:t>
      </w:r>
      <w:r w:rsidRPr="008200A8">
        <w:rPr>
          <w:rStyle w:val="StyleUnderline"/>
          <w:rFonts w:asciiTheme="majorHAnsi" w:hAnsiTheme="majorHAnsi" w:cstheme="majorHAnsi"/>
          <w:color w:val="FF0000"/>
          <w:highlight w:val="cyan"/>
        </w:rPr>
        <w:t>we would be the dinosaurs.</w:t>
      </w:r>
      <w:r w:rsidRPr="008200A8">
        <w:rPr>
          <w:rFonts w:asciiTheme="majorHAnsi" w:hAnsiTheme="majorHAnsi" w:cstheme="majorHAnsi"/>
          <w:color w:val="FF0000"/>
          <w:sz w:val="14"/>
          <w:szCs w:val="26"/>
        </w:rPr>
        <w:t xml:space="preserve"> Many people are concerned about North Korea’s advancing missile capabilities. Is nuclear war likely in your opinion? At this </w:t>
      </w:r>
      <w:r w:rsidRPr="008200A8">
        <w:rPr>
          <w:rFonts w:asciiTheme="majorHAnsi" w:hAnsiTheme="majorHAnsi" w:cstheme="majorHAnsi"/>
          <w:color w:val="FF0000"/>
          <w:sz w:val="14"/>
        </w:rPr>
        <w:t xml:space="preserve">writing, I think </w:t>
      </w:r>
      <w:r w:rsidRPr="008200A8">
        <w:rPr>
          <w:rStyle w:val="StyleUnderline"/>
          <w:rFonts w:asciiTheme="majorHAnsi" w:hAnsiTheme="majorHAnsi" w:cstheme="majorHAnsi"/>
          <w:color w:val="FF0000"/>
          <w:highlight w:val="cyan"/>
        </w:rPr>
        <w:t xml:space="preserve">we are closer to a nuclear war </w:t>
      </w:r>
      <w:r w:rsidRPr="008200A8">
        <w:rPr>
          <w:rStyle w:val="StyleUnderline"/>
          <w:rFonts w:asciiTheme="majorHAnsi" w:hAnsiTheme="majorHAnsi" w:cstheme="majorHAnsi"/>
          <w:color w:val="FF0000"/>
        </w:rPr>
        <w:t>than we have been</w:t>
      </w:r>
      <w:r w:rsidRPr="008200A8">
        <w:rPr>
          <w:rStyle w:val="StyleUnderline"/>
          <w:rFonts w:asciiTheme="majorHAnsi" w:hAnsiTheme="majorHAnsi" w:cstheme="majorHAnsi"/>
          <w:color w:val="FF0000"/>
          <w:highlight w:val="cyan"/>
        </w:rPr>
        <w:t xml:space="preserve"> since the early 1960s</w:t>
      </w:r>
      <w:r w:rsidRPr="008200A8">
        <w:rPr>
          <w:rFonts w:asciiTheme="majorHAnsi" w:hAnsiTheme="majorHAnsi" w:cstheme="majorHAnsi"/>
          <w:color w:val="FF0000"/>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200A8">
        <w:rPr>
          <w:rFonts w:asciiTheme="majorHAnsi" w:hAnsiTheme="majorHAnsi" w:cstheme="majorHAnsi"/>
          <w:color w:val="FF0000"/>
          <w:sz w:val="14"/>
          <w:szCs w:val="26"/>
        </w:rPr>
        <w:t xml:space="preserve"> die, including hundreds of thousands of Americans currently living in South Korea and Japan (probable North Korean targets). Such vast damage would be wrought in Korea, Japan and </w:t>
      </w:r>
      <w:proofErr w:type="gramStart"/>
      <w:r w:rsidRPr="008200A8">
        <w:rPr>
          <w:rFonts w:asciiTheme="majorHAnsi" w:hAnsiTheme="majorHAnsi" w:cstheme="majorHAnsi"/>
          <w:color w:val="FF0000"/>
          <w:sz w:val="14"/>
          <w:szCs w:val="26"/>
        </w:rPr>
        <w:t>Pacific island</w:t>
      </w:r>
      <w:proofErr w:type="gramEnd"/>
      <w:r w:rsidRPr="008200A8">
        <w:rPr>
          <w:rFonts w:asciiTheme="majorHAnsi" w:hAnsiTheme="majorHAnsi" w:cstheme="majorHAnsi"/>
          <w:color w:val="FF0000"/>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00A8">
        <w:rPr>
          <w:rStyle w:val="StyleUnderline"/>
          <w:rFonts w:asciiTheme="majorHAnsi" w:hAnsiTheme="majorHAnsi" w:cstheme="majorHAnsi"/>
          <w:color w:val="FF0000"/>
          <w:highlight w:val="cyan"/>
        </w:rPr>
        <w:t xml:space="preserve">it’s </w:t>
      </w:r>
      <w:r w:rsidRPr="008200A8">
        <w:rPr>
          <w:rStyle w:val="StyleUnderline"/>
          <w:rFonts w:asciiTheme="majorHAnsi" w:hAnsiTheme="majorHAnsi" w:cstheme="majorHAnsi"/>
          <w:color w:val="FF0000"/>
        </w:rPr>
        <w:t xml:space="preserve">quite </w:t>
      </w:r>
      <w:r w:rsidRPr="008200A8">
        <w:rPr>
          <w:rStyle w:val="StyleUnderline"/>
          <w:rFonts w:asciiTheme="majorHAnsi" w:hAnsiTheme="majorHAnsi" w:cstheme="majorHAnsi"/>
          <w:color w:val="FF0000"/>
          <w:highlight w:val="cyan"/>
        </w:rPr>
        <w:t xml:space="preserve">unlikely that any exchange </w:t>
      </w:r>
      <w:r w:rsidRPr="008200A8">
        <w:rPr>
          <w:rStyle w:val="StyleUnderline"/>
          <w:rFonts w:asciiTheme="majorHAnsi" w:hAnsiTheme="majorHAnsi" w:cstheme="majorHAnsi"/>
          <w:color w:val="FF0000"/>
        </w:rPr>
        <w:t xml:space="preserve">between two nuclear powers </w:t>
      </w:r>
      <w:r w:rsidRPr="008200A8">
        <w:rPr>
          <w:rStyle w:val="StyleUnderline"/>
          <w:rFonts w:asciiTheme="majorHAnsi" w:hAnsiTheme="majorHAnsi" w:cstheme="majorHAnsi"/>
          <w:color w:val="FF0000"/>
          <w:highlight w:val="cyan"/>
        </w:rPr>
        <w:t xml:space="preserve">would stay limited </w:t>
      </w:r>
      <w:r w:rsidRPr="008200A8">
        <w:rPr>
          <w:rStyle w:val="StyleUnderline"/>
          <w:rFonts w:asciiTheme="majorHAnsi" w:hAnsiTheme="majorHAnsi" w:cstheme="majorHAnsi"/>
          <w:color w:val="FF0000"/>
        </w:rPr>
        <w:t>to these smaller, less destructive bombs.</w:t>
      </w:r>
    </w:p>
    <w:p w14:paraId="5855C988" w14:textId="77777777" w:rsidR="002F2EC0" w:rsidRPr="008200A8" w:rsidRDefault="002F2EC0" w:rsidP="007809EC">
      <w:pPr>
        <w:rPr>
          <w:rFonts w:asciiTheme="majorHAnsi" w:hAnsiTheme="majorHAnsi" w:cstheme="majorHAnsi"/>
          <w:color w:val="FF0000"/>
          <w:sz w:val="26"/>
          <w:szCs w:val="26"/>
          <w:u w:val="single"/>
        </w:rPr>
      </w:pPr>
    </w:p>
    <w:p w14:paraId="070A2BE9" w14:textId="77777777" w:rsidR="007809EC" w:rsidRPr="008200A8" w:rsidRDefault="007809EC" w:rsidP="007809EC">
      <w:pPr>
        <w:rPr>
          <w:rFonts w:asciiTheme="majorHAnsi" w:hAnsiTheme="majorHAnsi" w:cstheme="majorHAnsi"/>
          <w:color w:val="FF0000"/>
        </w:rPr>
      </w:pPr>
    </w:p>
    <w:p w14:paraId="2C43419E" w14:textId="77777777" w:rsidR="007809EC" w:rsidRPr="008200A8" w:rsidRDefault="007809EC" w:rsidP="007809EC">
      <w:pPr>
        <w:pStyle w:val="Heading4"/>
        <w:rPr>
          <w:rFonts w:asciiTheme="majorHAnsi" w:hAnsiTheme="majorHAnsi" w:cstheme="majorHAnsi"/>
          <w:color w:val="FF0000"/>
        </w:rPr>
      </w:pPr>
      <w:r w:rsidRPr="008200A8">
        <w:rPr>
          <w:rFonts w:asciiTheme="majorHAnsi" w:hAnsiTheme="majorHAnsi" w:cstheme="majorHAnsi"/>
          <w:color w:val="FF0000"/>
        </w:rPr>
        <w:t>Specifically, India—</w:t>
      </w:r>
      <w:r w:rsidRPr="008200A8">
        <w:rPr>
          <w:rFonts w:asciiTheme="majorHAnsi" w:hAnsiTheme="majorHAnsi" w:cstheme="majorHAnsi"/>
          <w:color w:val="FF0000"/>
          <w:u w:val="single"/>
        </w:rPr>
        <w:t>Mercury Retrograde</w:t>
      </w:r>
      <w:r w:rsidRPr="008200A8">
        <w:rPr>
          <w:rFonts w:asciiTheme="majorHAnsi" w:hAnsiTheme="majorHAnsi" w:cstheme="majorHAnsi"/>
          <w:color w:val="FF0000"/>
        </w:rPr>
        <w:t xml:space="preserve"> creates an opportune stock market—</w:t>
      </w:r>
      <w:r w:rsidRPr="008200A8">
        <w:rPr>
          <w:rFonts w:asciiTheme="majorHAnsi" w:hAnsiTheme="majorHAnsi" w:cstheme="majorHAnsi"/>
          <w:color w:val="FF0000"/>
          <w:u w:val="single"/>
        </w:rPr>
        <w:t>predictable volatility</w:t>
      </w:r>
      <w:r w:rsidRPr="008200A8">
        <w:rPr>
          <w:rFonts w:asciiTheme="majorHAnsi" w:hAnsiTheme="majorHAnsi" w:cstheme="majorHAnsi"/>
          <w:color w:val="FF0000"/>
        </w:rPr>
        <w:t xml:space="preserve"> is key to hugely profitable returns. </w:t>
      </w:r>
      <w:proofErr w:type="spellStart"/>
      <w:r w:rsidRPr="008200A8">
        <w:rPr>
          <w:rFonts w:asciiTheme="majorHAnsi" w:hAnsiTheme="majorHAnsi" w:cstheme="majorHAnsi"/>
          <w:color w:val="FF0000"/>
        </w:rPr>
        <w:t>Mahendra</w:t>
      </w:r>
      <w:proofErr w:type="spellEnd"/>
      <w:r w:rsidRPr="008200A8">
        <w:rPr>
          <w:rFonts w:asciiTheme="majorHAnsi" w:hAnsiTheme="majorHAnsi" w:cstheme="majorHAnsi"/>
          <w:color w:val="FF0000"/>
        </w:rPr>
        <w:t xml:space="preserve"> et al 20 </w:t>
      </w:r>
    </w:p>
    <w:p w14:paraId="2B39182D" w14:textId="77777777" w:rsidR="007809EC" w:rsidRPr="008200A8" w:rsidRDefault="007809EC" w:rsidP="007809EC">
      <w:pPr>
        <w:spacing w:after="0" w:line="240" w:lineRule="auto"/>
        <w:rPr>
          <w:rFonts w:asciiTheme="majorHAnsi" w:hAnsiTheme="majorHAnsi" w:cstheme="majorHAnsi"/>
          <w:color w:val="FF0000"/>
        </w:rPr>
      </w:pPr>
      <w:r w:rsidRPr="008200A8">
        <w:rPr>
          <w:rFonts w:asciiTheme="majorHAnsi" w:hAnsiTheme="majorHAnsi" w:cstheme="majorHAnsi"/>
          <w:color w:val="FF0000"/>
        </w:rPr>
        <w:t xml:space="preserve">Ashish </w:t>
      </w:r>
      <w:proofErr w:type="spellStart"/>
      <w:r w:rsidRPr="008200A8">
        <w:rPr>
          <w:rFonts w:asciiTheme="majorHAnsi" w:hAnsiTheme="majorHAnsi" w:cstheme="majorHAnsi"/>
          <w:color w:val="FF0000"/>
        </w:rPr>
        <w:t>Mahendra</w:t>
      </w:r>
      <w:proofErr w:type="spellEnd"/>
      <w:r w:rsidRPr="008200A8">
        <w:rPr>
          <w:rFonts w:asciiTheme="majorHAnsi" w:hAnsiTheme="majorHAnsi" w:cstheme="majorHAnsi"/>
          <w:color w:val="FF0000"/>
        </w:rPr>
        <w:t xml:space="preserve">, Senior Research Fellow in Finance at Pondicherry University, has an MBA in finance from Lucknow University and also a JAIIB fellow from the Indian Institute of Banking and Finance (IIBF), Shiba Prasad Mohanty, a Research Associate (Public Policy) area at the Indian Institute of Management (IIM) Ahmedabad. Prior to this, he was a Research Associate in finance at IIM Nagpur, Doctoral Fellow in Banking and Finance at Symbiosis International University, Pune., &amp; </w:t>
      </w:r>
      <w:proofErr w:type="spellStart"/>
      <w:r w:rsidRPr="008200A8">
        <w:rPr>
          <w:rFonts w:asciiTheme="majorHAnsi" w:hAnsiTheme="majorHAnsi" w:cstheme="majorHAnsi"/>
          <w:color w:val="FF0000"/>
        </w:rPr>
        <w:t>Sudalaimuthu</w:t>
      </w:r>
      <w:proofErr w:type="spellEnd"/>
      <w:r w:rsidRPr="008200A8">
        <w:rPr>
          <w:rFonts w:asciiTheme="majorHAnsi" w:hAnsiTheme="majorHAnsi" w:cstheme="majorHAnsi"/>
          <w:color w:val="FF0000"/>
        </w:rPr>
        <w:t>, Professor &amp; Head in the Department of Banking Technology, School of Management, Pondicherry Central University</w:t>
      </w:r>
      <w:r w:rsidRPr="008200A8">
        <w:rPr>
          <w:rFonts w:asciiTheme="majorHAnsi" w:eastAsia="Times New Roman" w:hAnsiTheme="majorHAnsi" w:cstheme="majorHAnsi"/>
          <w:color w:val="FF0000"/>
          <w:sz w:val="24"/>
        </w:rPr>
        <w:t xml:space="preserve">, </w:t>
      </w:r>
      <w:r w:rsidRPr="008200A8">
        <w:rPr>
          <w:rFonts w:asciiTheme="majorHAnsi" w:hAnsiTheme="majorHAnsi" w:cstheme="majorHAnsi"/>
          <w:color w:val="FF0000"/>
        </w:rPr>
        <w:t>(July 2020). Financial Astrology and Behavioral Bias: Evidence from India. Asia-Pacific Financial Markets, Springer Japan, 28(1), 3–17. doi:10.1007/s10690-020-09310-8//</w:t>
      </w:r>
      <w:proofErr w:type="spellStart"/>
      <w:r w:rsidRPr="008200A8">
        <w:rPr>
          <w:rFonts w:asciiTheme="majorHAnsi" w:hAnsiTheme="majorHAnsi" w:cstheme="majorHAnsi"/>
          <w:color w:val="FF0000"/>
        </w:rPr>
        <w:t>Aanya</w:t>
      </w:r>
      <w:proofErr w:type="spellEnd"/>
    </w:p>
    <w:p w14:paraId="48613EA7" w14:textId="77777777" w:rsidR="007809EC" w:rsidRPr="008200A8" w:rsidRDefault="007809EC" w:rsidP="007809EC">
      <w:pPr>
        <w:spacing w:after="0" w:line="240" w:lineRule="auto"/>
        <w:rPr>
          <w:rFonts w:asciiTheme="majorHAnsi" w:eastAsia="Times New Roman" w:hAnsiTheme="majorHAnsi" w:cstheme="majorHAnsi"/>
          <w:color w:val="FF0000"/>
          <w:sz w:val="24"/>
        </w:rPr>
      </w:pPr>
    </w:p>
    <w:p w14:paraId="55AD715F"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Introduction The </w:t>
      </w:r>
      <w:r w:rsidRPr="008200A8">
        <w:rPr>
          <w:rStyle w:val="StyleUnderline"/>
          <w:rFonts w:asciiTheme="majorHAnsi" w:hAnsiTheme="majorHAnsi" w:cstheme="majorHAnsi"/>
          <w:color w:val="FF0000"/>
        </w:rPr>
        <w:t>standard financial models of</w:t>
      </w:r>
      <w:r w:rsidRPr="008200A8">
        <w:rPr>
          <w:rFonts w:asciiTheme="majorHAnsi" w:hAnsiTheme="majorHAnsi" w:cstheme="majorHAnsi"/>
          <w:color w:val="FF0000"/>
          <w:sz w:val="16"/>
        </w:rPr>
        <w:t xml:space="preserve"> rational behavior and </w:t>
      </w:r>
      <w:r w:rsidRPr="008200A8">
        <w:rPr>
          <w:rStyle w:val="StyleUnderline"/>
          <w:rFonts w:asciiTheme="majorHAnsi" w:hAnsiTheme="majorHAnsi" w:cstheme="majorHAnsi"/>
          <w:color w:val="FF0000"/>
        </w:rPr>
        <w:t>profit maximization are</w:t>
      </w:r>
      <w:r w:rsidRPr="008200A8">
        <w:rPr>
          <w:rFonts w:asciiTheme="majorHAnsi" w:hAnsiTheme="majorHAnsi" w:cstheme="majorHAnsi"/>
          <w:color w:val="FF0000"/>
          <w:sz w:val="16"/>
        </w:rPr>
        <w:t xml:space="preserve"> realistic within the definite boundaries, and the standard model is considered </w:t>
      </w:r>
      <w:r w:rsidRPr="008200A8">
        <w:rPr>
          <w:rStyle w:val="StyleUnderline"/>
          <w:rFonts w:asciiTheme="majorHAnsi" w:hAnsiTheme="majorHAnsi" w:cstheme="majorHAnsi"/>
          <w:color w:val="FF0000"/>
        </w:rPr>
        <w:t xml:space="preserve">incomplete as it does not </w:t>
      </w:r>
      <w:proofErr w:type="gramStart"/>
      <w:r w:rsidRPr="008200A8">
        <w:rPr>
          <w:rStyle w:val="StyleUnderline"/>
          <w:rFonts w:asciiTheme="majorHAnsi" w:hAnsiTheme="majorHAnsi" w:cstheme="majorHAnsi"/>
          <w:color w:val="FF0000"/>
        </w:rPr>
        <w:t>considers</w:t>
      </w:r>
      <w:proofErr w:type="gramEnd"/>
      <w:r w:rsidRPr="008200A8">
        <w:rPr>
          <w:rStyle w:val="StyleUnderline"/>
          <w:rFonts w:asciiTheme="majorHAnsi" w:hAnsiTheme="majorHAnsi" w:cstheme="majorHAnsi"/>
          <w:color w:val="FF0000"/>
        </w:rPr>
        <w:t xml:space="preserve"> investor behavio</w:t>
      </w:r>
      <w:r w:rsidRPr="008200A8">
        <w:rPr>
          <w:rFonts w:asciiTheme="majorHAnsi" w:hAnsiTheme="majorHAnsi" w:cstheme="majorHAnsi"/>
          <w:color w:val="FF0000"/>
          <w:sz w:val="16"/>
        </w:rPr>
        <w:t xml:space="preserve">r (Olsen 1998). </w:t>
      </w:r>
      <w:r w:rsidRPr="008200A8">
        <w:rPr>
          <w:rStyle w:val="StyleUnderline"/>
          <w:rFonts w:asciiTheme="majorHAnsi" w:hAnsiTheme="majorHAnsi" w:cstheme="majorHAnsi"/>
          <w:color w:val="FF0000"/>
        </w:rPr>
        <w:t>Behavioral finance</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contradicts the basic theory</w:t>
      </w:r>
      <w:r w:rsidRPr="008200A8">
        <w:rPr>
          <w:rFonts w:asciiTheme="majorHAnsi" w:hAnsiTheme="majorHAnsi" w:cstheme="majorHAnsi"/>
          <w:color w:val="FF0000"/>
          <w:sz w:val="16"/>
        </w:rPr>
        <w:t xml:space="preserve"> of standard finance based on certain behavioral factors and theories that affect investors’ behavior. These factors include: </w:t>
      </w:r>
      <w:r w:rsidRPr="008200A8">
        <w:rPr>
          <w:rStyle w:val="StyleUnderline"/>
          <w:rFonts w:asciiTheme="majorHAnsi" w:hAnsiTheme="majorHAnsi" w:cstheme="majorHAnsi"/>
          <w:color w:val="FF0000"/>
        </w:rPr>
        <w:t>Overconfidence, Herding behavior, Loss aversion, Representativeness, Anchoring, Cognitive dissonance, Mental accounting</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cyan"/>
        </w:rPr>
        <w:t>behavioral factors</w:t>
      </w:r>
      <w:r w:rsidRPr="008200A8">
        <w:rPr>
          <w:rFonts w:asciiTheme="majorHAnsi" w:hAnsiTheme="majorHAnsi" w:cstheme="majorHAnsi"/>
          <w:color w:val="FF0000"/>
          <w:sz w:val="16"/>
          <w:highlight w:val="cyan"/>
        </w:rPr>
        <w:t xml:space="preserve"> </w:t>
      </w:r>
      <w:r w:rsidRPr="008200A8">
        <w:rPr>
          <w:rStyle w:val="StyleUnderline"/>
          <w:rFonts w:asciiTheme="majorHAnsi" w:hAnsiTheme="majorHAnsi" w:cstheme="majorHAnsi"/>
          <w:color w:val="FF0000"/>
          <w:highlight w:val="cyan"/>
        </w:rPr>
        <w:t>influence investors decision-making</w:t>
      </w:r>
      <w:r w:rsidRPr="008200A8">
        <w:rPr>
          <w:rFonts w:asciiTheme="majorHAnsi" w:hAnsiTheme="majorHAnsi" w:cstheme="majorHAnsi"/>
          <w:color w:val="FF0000"/>
          <w:sz w:val="16"/>
        </w:rPr>
        <w:t xml:space="preserve"> process which in turn</w:t>
      </w:r>
      <w:r w:rsidRPr="008200A8">
        <w:rPr>
          <w:rStyle w:val="StyleUnderline"/>
          <w:rFonts w:asciiTheme="majorHAnsi" w:hAnsiTheme="majorHAnsi" w:cstheme="majorHAnsi"/>
          <w:color w:val="FF0000"/>
        </w:rPr>
        <w:t xml:space="preserve"> affects </w:t>
      </w:r>
      <w:r w:rsidRPr="008200A8">
        <w:rPr>
          <w:rStyle w:val="StyleUnderline"/>
          <w:rFonts w:asciiTheme="majorHAnsi" w:hAnsiTheme="majorHAnsi" w:cstheme="majorHAnsi"/>
          <w:color w:val="FF0000"/>
          <w:highlight w:val="cyan"/>
        </w:rPr>
        <w:t>financial market</w:t>
      </w:r>
      <w:r w:rsidRPr="008200A8">
        <w:rPr>
          <w:rStyle w:val="StyleUnderline"/>
          <w:rFonts w:asciiTheme="majorHAnsi" w:hAnsiTheme="majorHAnsi" w:cstheme="majorHAnsi"/>
          <w:color w:val="FF0000"/>
        </w:rPr>
        <w:t xml:space="preserve"> by </w:t>
      </w:r>
      <w:r w:rsidRPr="008200A8">
        <w:rPr>
          <w:rFonts w:asciiTheme="majorHAnsi" w:hAnsiTheme="majorHAnsi" w:cstheme="majorHAnsi"/>
          <w:color w:val="FF0000"/>
          <w:sz w:val="16"/>
        </w:rPr>
        <w:t>means of</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cumulative</w:t>
      </w:r>
      <w:r w:rsidRPr="008200A8">
        <w:rPr>
          <w:rStyle w:val="StyleUnderline"/>
          <w:rFonts w:asciiTheme="majorHAnsi" w:hAnsiTheme="majorHAnsi" w:cstheme="majorHAnsi"/>
          <w:color w:val="FF0000"/>
        </w:rPr>
        <w:t xml:space="preserve"> effects</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of investors</w:t>
      </w:r>
      <w:r w:rsidRPr="008200A8">
        <w:rPr>
          <w:rFonts w:asciiTheme="majorHAnsi" w:hAnsiTheme="majorHAnsi" w:cstheme="majorHAnsi"/>
          <w:color w:val="FF0000"/>
          <w:sz w:val="16"/>
        </w:rPr>
        <w:t xml:space="preserve"> over or under reaction to certain news or event </w:t>
      </w:r>
      <w:r w:rsidRPr="008200A8">
        <w:rPr>
          <w:rStyle w:val="StyleUnderline"/>
          <w:rFonts w:asciiTheme="majorHAnsi" w:hAnsiTheme="majorHAnsi" w:cstheme="majorHAnsi"/>
          <w:color w:val="FF0000"/>
        </w:rPr>
        <w:t>leading to</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cyan"/>
        </w:rPr>
        <w:t>price change</w:t>
      </w:r>
      <w:r w:rsidRPr="008200A8">
        <w:rPr>
          <w:rFonts w:asciiTheme="majorHAnsi" w:hAnsiTheme="majorHAnsi" w:cstheme="majorHAnsi"/>
          <w:color w:val="FF0000"/>
          <w:sz w:val="16"/>
        </w:rPr>
        <w:t xml:space="preserve"> in the underlined security (De </w:t>
      </w:r>
      <w:proofErr w:type="spellStart"/>
      <w:r w:rsidRPr="008200A8">
        <w:rPr>
          <w:rFonts w:asciiTheme="majorHAnsi" w:hAnsiTheme="majorHAnsi" w:cstheme="majorHAnsi"/>
          <w:color w:val="FF0000"/>
          <w:sz w:val="16"/>
        </w:rPr>
        <w:t>Bondt</w:t>
      </w:r>
      <w:proofErr w:type="spellEnd"/>
      <w:r w:rsidRPr="008200A8">
        <w:rPr>
          <w:rFonts w:asciiTheme="majorHAnsi" w:hAnsiTheme="majorHAnsi" w:cstheme="majorHAnsi"/>
          <w:color w:val="FF0000"/>
          <w:sz w:val="16"/>
        </w:rPr>
        <w:t xml:space="preserve"> and Thaler 1994). It is evident that family members, friends, and peer group influence the investment decision of investors (</w:t>
      </w:r>
      <w:proofErr w:type="spellStart"/>
      <w:r w:rsidRPr="008200A8">
        <w:rPr>
          <w:rFonts w:asciiTheme="majorHAnsi" w:hAnsiTheme="majorHAnsi" w:cstheme="majorHAnsi"/>
          <w:color w:val="FF0000"/>
          <w:sz w:val="16"/>
        </w:rPr>
        <w:t>Caparrelli</w:t>
      </w:r>
      <w:proofErr w:type="spellEnd"/>
      <w:r w:rsidRPr="008200A8">
        <w:rPr>
          <w:rFonts w:asciiTheme="majorHAnsi" w:hAnsiTheme="majorHAnsi" w:cstheme="majorHAnsi"/>
          <w:color w:val="FF0000"/>
          <w:sz w:val="16"/>
        </w:rPr>
        <w:t xml:space="preserve"> et al. 2004), the retail investors, mutual fund managers and </w:t>
      </w:r>
      <w:r w:rsidRPr="008200A8">
        <w:rPr>
          <w:rStyle w:val="StyleUnderline"/>
          <w:rFonts w:asciiTheme="majorHAnsi" w:hAnsiTheme="majorHAnsi" w:cstheme="majorHAnsi"/>
          <w:color w:val="FF0000"/>
          <w:highlight w:val="cyan"/>
        </w:rPr>
        <w:lastRenderedPageBreak/>
        <w:t>institutional</w:t>
      </w:r>
      <w:r w:rsidRPr="008200A8">
        <w:rPr>
          <w:rStyle w:val="StyleUnderline"/>
          <w:rFonts w:asciiTheme="majorHAnsi" w:hAnsiTheme="majorHAnsi" w:cstheme="majorHAnsi"/>
          <w:color w:val="FF0000"/>
        </w:rPr>
        <w:t xml:space="preserve"> investors exert </w:t>
      </w:r>
      <w:r w:rsidRPr="008200A8">
        <w:rPr>
          <w:rStyle w:val="StyleUnderline"/>
          <w:rFonts w:asciiTheme="majorHAnsi" w:hAnsiTheme="majorHAnsi" w:cstheme="majorHAnsi"/>
          <w:color w:val="FF0000"/>
          <w:highlight w:val="cyan"/>
        </w:rPr>
        <w:t>herding behavior</w:t>
      </w:r>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Grinblatt</w:t>
      </w:r>
      <w:proofErr w:type="spellEnd"/>
      <w:r w:rsidRPr="008200A8">
        <w:rPr>
          <w:rFonts w:asciiTheme="majorHAnsi" w:hAnsiTheme="majorHAnsi" w:cstheme="majorHAnsi"/>
          <w:color w:val="FF0000"/>
          <w:sz w:val="16"/>
        </w:rPr>
        <w:t xml:space="preserve"> et al. 2017; </w:t>
      </w:r>
      <w:proofErr w:type="spellStart"/>
      <w:r w:rsidRPr="008200A8">
        <w:rPr>
          <w:rFonts w:asciiTheme="majorHAnsi" w:hAnsiTheme="majorHAnsi" w:cstheme="majorHAnsi"/>
          <w:color w:val="FF0000"/>
          <w:sz w:val="16"/>
        </w:rPr>
        <w:t>Wermers</w:t>
      </w:r>
      <w:proofErr w:type="spellEnd"/>
      <w:r w:rsidRPr="008200A8">
        <w:rPr>
          <w:rFonts w:asciiTheme="majorHAnsi" w:hAnsiTheme="majorHAnsi" w:cstheme="majorHAnsi"/>
          <w:color w:val="FF0000"/>
          <w:sz w:val="16"/>
        </w:rPr>
        <w:t xml:space="preserve"> 1999) that </w:t>
      </w:r>
      <w:r w:rsidRPr="008200A8">
        <w:rPr>
          <w:rStyle w:val="StyleUnderline"/>
          <w:rFonts w:asciiTheme="majorHAnsi" w:hAnsiTheme="majorHAnsi" w:cstheme="majorHAnsi"/>
          <w:color w:val="FF0000"/>
          <w:highlight w:val="cyan"/>
        </w:rPr>
        <w:t>forms</w:t>
      </w:r>
      <w:r w:rsidRPr="008200A8">
        <w:rPr>
          <w:rStyle w:val="StyleUnderline"/>
          <w:rFonts w:asciiTheme="majorHAnsi" w:hAnsiTheme="majorHAnsi" w:cstheme="majorHAnsi"/>
          <w:color w:val="FF0000"/>
        </w:rPr>
        <w:t xml:space="preserve"> momentum </w:t>
      </w:r>
      <w:r w:rsidRPr="008200A8">
        <w:rPr>
          <w:rStyle w:val="StyleUnderline"/>
          <w:rFonts w:asciiTheme="majorHAnsi" w:hAnsiTheme="majorHAnsi" w:cstheme="majorHAnsi"/>
          <w:color w:val="FF0000"/>
          <w:highlight w:val="cyan"/>
        </w:rPr>
        <w:t xml:space="preserve">trade based </w:t>
      </w:r>
      <w:r w:rsidRPr="008200A8">
        <w:rPr>
          <w:rStyle w:val="StyleUnderline"/>
          <w:rFonts w:asciiTheme="majorHAnsi" w:hAnsiTheme="majorHAnsi" w:cstheme="majorHAnsi"/>
          <w:color w:val="FF0000"/>
        </w:rPr>
        <w:t>up</w:t>
      </w:r>
      <w:r w:rsidRPr="008200A8">
        <w:rPr>
          <w:rStyle w:val="StyleUnderline"/>
          <w:rFonts w:asciiTheme="majorHAnsi" w:hAnsiTheme="majorHAnsi" w:cstheme="majorHAnsi"/>
          <w:color w:val="FF0000"/>
          <w:highlight w:val="cyan"/>
        </w:rPr>
        <w:t>on</w:t>
      </w:r>
      <w:r w:rsidRPr="008200A8">
        <w:rPr>
          <w:rFonts w:asciiTheme="majorHAnsi" w:hAnsiTheme="majorHAnsi" w:cstheme="majorHAnsi"/>
          <w:color w:val="FF0000"/>
          <w:sz w:val="16"/>
        </w:rPr>
        <w:t xml:space="preserve"> the perception of the group in connection to the </w:t>
      </w:r>
      <w:r w:rsidRPr="008200A8">
        <w:rPr>
          <w:rStyle w:val="StyleUnderline"/>
          <w:rFonts w:asciiTheme="majorHAnsi" w:hAnsiTheme="majorHAnsi" w:cstheme="majorHAnsi"/>
          <w:color w:val="FF0000"/>
          <w:highlight w:val="cyan"/>
        </w:rPr>
        <w:t>f</w:t>
      </w:r>
      <w:r w:rsidRPr="008200A8">
        <w:rPr>
          <w:rStyle w:val="StyleUnderline"/>
          <w:rFonts w:asciiTheme="majorHAnsi" w:hAnsiTheme="majorHAnsi" w:cstheme="majorHAnsi"/>
          <w:color w:val="FF0000"/>
        </w:rPr>
        <w:t xml:space="preserve">ollowed </w:t>
      </w:r>
      <w:r w:rsidRPr="008200A8">
        <w:rPr>
          <w:rStyle w:val="StyleUnderline"/>
          <w:rFonts w:asciiTheme="majorHAnsi" w:hAnsiTheme="majorHAnsi" w:cstheme="majorHAnsi"/>
          <w:color w:val="FF0000"/>
          <w:highlight w:val="cyan"/>
        </w:rPr>
        <w:t>culture</w:t>
      </w:r>
      <w:r w:rsidRPr="008200A8">
        <w:rPr>
          <w:rFonts w:asciiTheme="majorHAnsi" w:hAnsiTheme="majorHAnsi" w:cstheme="majorHAnsi"/>
          <w:color w:val="FF0000"/>
          <w:sz w:val="16"/>
          <w:highlight w:val="cyan"/>
        </w:rPr>
        <w:t>,</w:t>
      </w:r>
      <w:r w:rsidRPr="008200A8">
        <w:rPr>
          <w:rFonts w:asciiTheme="majorHAnsi" w:hAnsiTheme="majorHAnsi" w:cstheme="majorHAnsi"/>
          <w:color w:val="FF0000"/>
          <w:sz w:val="16"/>
        </w:rPr>
        <w:t xml:space="preserve"> belief, news or event. It was found that </w:t>
      </w:r>
      <w:r w:rsidRPr="008200A8">
        <w:rPr>
          <w:rStyle w:val="StyleUnderline"/>
          <w:rFonts w:asciiTheme="majorHAnsi" w:hAnsiTheme="majorHAnsi" w:cstheme="majorHAnsi"/>
          <w:color w:val="FF0000"/>
        </w:rPr>
        <w:t xml:space="preserve">institutional herding </w:t>
      </w:r>
      <w:r w:rsidRPr="008200A8">
        <w:rPr>
          <w:rStyle w:val="StyleUnderline"/>
          <w:rFonts w:asciiTheme="majorHAnsi" w:hAnsiTheme="majorHAnsi" w:cstheme="majorHAnsi"/>
          <w:color w:val="FF0000"/>
          <w:highlight w:val="cyan"/>
        </w:rPr>
        <w:t>impacts stock prices</w:t>
      </w:r>
      <w:r w:rsidRPr="008200A8">
        <w:rPr>
          <w:rFonts w:asciiTheme="majorHAnsi" w:hAnsiTheme="majorHAnsi" w:cstheme="majorHAnsi"/>
          <w:color w:val="FF0000"/>
          <w:sz w:val="16"/>
        </w:rPr>
        <w:t xml:space="preserve"> to </w:t>
      </w:r>
      <w:r w:rsidRPr="008200A8">
        <w:rPr>
          <w:rStyle w:val="StyleUnderline"/>
          <w:rFonts w:asciiTheme="majorHAnsi" w:hAnsiTheme="majorHAnsi" w:cstheme="majorHAnsi"/>
          <w:color w:val="FF0000"/>
        </w:rPr>
        <w:t>a greater</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 xml:space="preserve">strength to that of individual </w:t>
      </w:r>
      <w:r w:rsidRPr="008200A8">
        <w:rPr>
          <w:rFonts w:asciiTheme="majorHAnsi" w:hAnsiTheme="majorHAnsi" w:cstheme="majorHAnsi"/>
          <w:color w:val="FF0000"/>
          <w:sz w:val="16"/>
        </w:rPr>
        <w:t>herding (</w:t>
      </w:r>
      <w:proofErr w:type="spellStart"/>
      <w:r w:rsidRPr="008200A8">
        <w:rPr>
          <w:rFonts w:asciiTheme="majorHAnsi" w:hAnsiTheme="majorHAnsi" w:cstheme="majorHAnsi"/>
          <w:color w:val="FF0000"/>
          <w:sz w:val="16"/>
        </w:rPr>
        <w:t>Nofsinger</w:t>
      </w:r>
      <w:proofErr w:type="spellEnd"/>
      <w:r w:rsidRPr="008200A8">
        <w:rPr>
          <w:rFonts w:asciiTheme="majorHAnsi" w:hAnsiTheme="majorHAnsi" w:cstheme="majorHAnsi"/>
          <w:color w:val="FF0000"/>
          <w:sz w:val="16"/>
        </w:rPr>
        <w:t xml:space="preserve"> and </w:t>
      </w:r>
      <w:proofErr w:type="spellStart"/>
      <w:r w:rsidRPr="008200A8">
        <w:rPr>
          <w:rFonts w:asciiTheme="majorHAnsi" w:hAnsiTheme="majorHAnsi" w:cstheme="majorHAnsi"/>
          <w:color w:val="FF0000"/>
          <w:sz w:val="16"/>
        </w:rPr>
        <w:t>Sias</w:t>
      </w:r>
      <w:proofErr w:type="spellEnd"/>
      <w:r w:rsidRPr="008200A8">
        <w:rPr>
          <w:rFonts w:asciiTheme="majorHAnsi" w:hAnsiTheme="majorHAnsi" w:cstheme="majorHAnsi"/>
          <w:color w:val="FF0000"/>
          <w:sz w:val="16"/>
        </w:rPr>
        <w:t xml:space="preserve"> 1999</w:t>
      </w:r>
      <w:r w:rsidRPr="008200A8">
        <w:rPr>
          <w:rStyle w:val="StyleUnderline"/>
          <w:rFonts w:asciiTheme="majorHAnsi" w:hAnsiTheme="majorHAnsi" w:cstheme="majorHAnsi"/>
          <w:color w:val="FF0000"/>
        </w:rPr>
        <w:t>). Culture is</w:t>
      </w:r>
      <w:r w:rsidRPr="008200A8">
        <w:rPr>
          <w:rFonts w:asciiTheme="majorHAnsi" w:hAnsiTheme="majorHAnsi" w:cstheme="majorHAnsi"/>
          <w:color w:val="FF0000"/>
          <w:sz w:val="16"/>
        </w:rPr>
        <w:t xml:space="preserve"> explained as “transmission from one generation to the next, via teaching and imitation of </w:t>
      </w:r>
      <w:r w:rsidRPr="008200A8">
        <w:rPr>
          <w:rStyle w:val="StyleUnderline"/>
          <w:rFonts w:asciiTheme="majorHAnsi" w:hAnsiTheme="majorHAnsi" w:cstheme="majorHAnsi"/>
          <w:color w:val="FF0000"/>
        </w:rPr>
        <w:t>knowledge, values</w:t>
      </w:r>
      <w:r w:rsidRPr="008200A8">
        <w:rPr>
          <w:rFonts w:asciiTheme="majorHAnsi" w:hAnsiTheme="majorHAnsi" w:cstheme="majorHAnsi"/>
          <w:color w:val="FF0000"/>
          <w:sz w:val="16"/>
        </w:rPr>
        <w:t xml:space="preserve">, and other </w:t>
      </w:r>
      <w:r w:rsidRPr="008200A8">
        <w:rPr>
          <w:rStyle w:val="StyleUnderline"/>
          <w:rFonts w:asciiTheme="majorHAnsi" w:hAnsiTheme="majorHAnsi" w:cstheme="majorHAnsi"/>
          <w:color w:val="FF0000"/>
        </w:rPr>
        <w:t>factors that influence behavior.</w:t>
      </w:r>
      <w:r w:rsidRPr="008200A8">
        <w:rPr>
          <w:rFonts w:asciiTheme="majorHAnsi" w:hAnsiTheme="majorHAnsi" w:cstheme="majorHAnsi"/>
          <w:color w:val="FF0000"/>
          <w:sz w:val="16"/>
        </w:rPr>
        <w:t xml:space="preserve">” (Boyd and </w:t>
      </w:r>
      <w:proofErr w:type="spellStart"/>
      <w:r w:rsidRPr="008200A8">
        <w:rPr>
          <w:rFonts w:asciiTheme="majorHAnsi" w:hAnsiTheme="majorHAnsi" w:cstheme="majorHAnsi"/>
          <w:color w:val="FF0000"/>
          <w:sz w:val="16"/>
        </w:rPr>
        <w:t>Richerson</w:t>
      </w:r>
      <w:proofErr w:type="spellEnd"/>
      <w:r w:rsidRPr="008200A8">
        <w:rPr>
          <w:rFonts w:asciiTheme="majorHAnsi" w:hAnsiTheme="majorHAnsi" w:cstheme="majorHAnsi"/>
          <w:color w:val="FF0000"/>
          <w:sz w:val="16"/>
        </w:rPr>
        <w:t xml:space="preserve"> 1985). The “differences in the societal </w:t>
      </w:r>
      <w:r w:rsidRPr="008200A8">
        <w:rPr>
          <w:rStyle w:val="StyleUnderline"/>
          <w:rFonts w:asciiTheme="majorHAnsi" w:hAnsiTheme="majorHAnsi" w:cstheme="majorHAnsi"/>
          <w:color w:val="FF0000"/>
        </w:rPr>
        <w:t xml:space="preserve">organization of </w:t>
      </w:r>
      <w:r w:rsidRPr="008200A8">
        <w:rPr>
          <w:rFonts w:asciiTheme="majorHAnsi" w:hAnsiTheme="majorHAnsi" w:cstheme="majorHAnsi"/>
          <w:color w:val="FF0000"/>
          <w:sz w:val="16"/>
        </w:rPr>
        <w:t xml:space="preserve">the two </w:t>
      </w:r>
      <w:r w:rsidRPr="008200A8">
        <w:rPr>
          <w:rStyle w:val="StyleUnderline"/>
          <w:rFonts w:asciiTheme="majorHAnsi" w:hAnsiTheme="majorHAnsi" w:cstheme="majorHAnsi"/>
          <w:color w:val="FF0000"/>
        </w:rPr>
        <w:t>trading societies</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can be</w:t>
      </w:r>
      <w:r w:rsidRPr="008200A8">
        <w:rPr>
          <w:rFonts w:asciiTheme="majorHAnsi" w:hAnsiTheme="majorHAnsi" w:cstheme="majorHAnsi"/>
          <w:color w:val="FF0000"/>
          <w:sz w:val="16"/>
        </w:rPr>
        <w:t xml:space="preserve"> consistently </w:t>
      </w:r>
      <w:r w:rsidRPr="008200A8">
        <w:rPr>
          <w:rStyle w:val="StyleUnderline"/>
          <w:rFonts w:asciiTheme="majorHAnsi" w:hAnsiTheme="majorHAnsi" w:cstheme="majorHAnsi"/>
          <w:color w:val="FF0000"/>
        </w:rPr>
        <w:t>accounted for as reflecting</w:t>
      </w:r>
      <w:r w:rsidRPr="008200A8">
        <w:rPr>
          <w:rFonts w:asciiTheme="majorHAnsi" w:hAnsiTheme="majorHAnsi" w:cstheme="majorHAnsi"/>
          <w:color w:val="FF0000"/>
          <w:sz w:val="16"/>
        </w:rPr>
        <w:t xml:space="preserve"> diverse </w:t>
      </w:r>
      <w:r w:rsidRPr="008200A8">
        <w:rPr>
          <w:rStyle w:val="StyleUnderline"/>
          <w:rFonts w:asciiTheme="majorHAnsi" w:hAnsiTheme="majorHAnsi" w:cstheme="majorHAnsi"/>
          <w:color w:val="FF0000"/>
        </w:rPr>
        <w:t>cultural beliefs” (</w:t>
      </w:r>
      <w:r w:rsidRPr="008200A8">
        <w:rPr>
          <w:rFonts w:asciiTheme="majorHAnsi" w:hAnsiTheme="majorHAnsi" w:cstheme="majorHAnsi"/>
          <w:color w:val="FF0000"/>
          <w:sz w:val="16"/>
        </w:rPr>
        <w:t xml:space="preserve">Grief 2002). In a society, </w:t>
      </w:r>
      <w:r w:rsidRPr="008200A8">
        <w:rPr>
          <w:rStyle w:val="StyleUnderline"/>
          <w:rFonts w:asciiTheme="majorHAnsi" w:hAnsiTheme="majorHAnsi" w:cstheme="majorHAnsi"/>
          <w:color w:val="FF0000"/>
          <w:highlight w:val="cyan"/>
        </w:rPr>
        <w:t>mass belief</w:t>
      </w:r>
      <w:r w:rsidRPr="008200A8">
        <w:rPr>
          <w:rStyle w:val="StyleUnderline"/>
          <w:rFonts w:asciiTheme="majorHAnsi" w:hAnsiTheme="majorHAnsi" w:cstheme="majorHAnsi"/>
          <w:color w:val="FF0000"/>
        </w:rPr>
        <w:t xml:space="preserve"> of certain phenomenon</w:t>
      </w:r>
      <w:r w:rsidRPr="008200A8">
        <w:rPr>
          <w:rFonts w:asciiTheme="majorHAnsi" w:hAnsiTheme="majorHAnsi" w:cstheme="majorHAnsi"/>
          <w:color w:val="FF0000"/>
          <w:sz w:val="16"/>
        </w:rPr>
        <w:t xml:space="preserve"> among investors </w:t>
      </w:r>
      <w:r w:rsidRPr="008200A8">
        <w:rPr>
          <w:rStyle w:val="StyleUnderline"/>
          <w:rFonts w:asciiTheme="majorHAnsi" w:hAnsiTheme="majorHAnsi" w:cstheme="majorHAnsi"/>
          <w:color w:val="FF0000"/>
          <w:highlight w:val="cyan"/>
        </w:rPr>
        <w:t>can influence</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investment</w:t>
      </w:r>
      <w:r w:rsidRPr="008200A8">
        <w:rPr>
          <w:rStyle w:val="StyleUnderline"/>
          <w:rFonts w:asciiTheme="majorHAnsi" w:hAnsiTheme="majorHAnsi" w:cstheme="majorHAnsi"/>
          <w:color w:val="FF0000"/>
        </w:rPr>
        <w:t xml:space="preserve"> decision</w:t>
      </w:r>
      <w:r w:rsidRPr="008200A8">
        <w:rPr>
          <w:rFonts w:asciiTheme="majorHAnsi" w:hAnsiTheme="majorHAnsi" w:cstheme="majorHAnsi"/>
          <w:color w:val="FF0000"/>
          <w:sz w:val="16"/>
        </w:rPr>
        <w:t xml:space="preserve"> of investors </w:t>
      </w:r>
      <w:r w:rsidRPr="008200A8">
        <w:rPr>
          <w:rStyle w:val="StyleUnderline"/>
          <w:rFonts w:asciiTheme="majorHAnsi" w:hAnsiTheme="majorHAnsi" w:cstheme="majorHAnsi"/>
          <w:color w:val="FF0000"/>
        </w:rPr>
        <w:t>and affect the price trend</w:t>
      </w:r>
      <w:r w:rsidRPr="008200A8">
        <w:rPr>
          <w:rFonts w:asciiTheme="majorHAnsi" w:hAnsiTheme="majorHAnsi" w:cstheme="majorHAnsi"/>
          <w:color w:val="FF0000"/>
          <w:sz w:val="16"/>
        </w:rPr>
        <w:t xml:space="preserve"> significantly. </w:t>
      </w:r>
      <w:r w:rsidRPr="008200A8">
        <w:rPr>
          <w:rStyle w:val="StyleUnderline"/>
          <w:rFonts w:asciiTheme="majorHAnsi" w:hAnsiTheme="majorHAnsi" w:cstheme="majorHAnsi"/>
          <w:color w:val="FF0000"/>
          <w:highlight w:val="cyan"/>
        </w:rPr>
        <w:t>In</w:t>
      </w:r>
      <w:r w:rsidRPr="008200A8">
        <w:rPr>
          <w:rStyle w:val="StyleUnderline"/>
          <w:rFonts w:asciiTheme="majorHAnsi" w:hAnsiTheme="majorHAnsi" w:cstheme="majorHAnsi"/>
          <w:color w:val="FF0000"/>
        </w:rPr>
        <w:t xml:space="preserve"> the </w:t>
      </w:r>
      <w:r w:rsidRPr="008200A8">
        <w:rPr>
          <w:rStyle w:val="StyleUnderline"/>
          <w:rFonts w:asciiTheme="majorHAnsi" w:hAnsiTheme="majorHAnsi" w:cstheme="majorHAnsi"/>
          <w:color w:val="FF0000"/>
          <w:highlight w:val="cyan"/>
        </w:rPr>
        <w:t>India</w:t>
      </w:r>
      <w:r w:rsidRPr="008200A8">
        <w:rPr>
          <w:rStyle w:val="StyleUnderline"/>
          <w:rFonts w:asciiTheme="majorHAnsi" w:hAnsiTheme="majorHAnsi" w:cstheme="majorHAnsi"/>
          <w:color w:val="FF0000"/>
        </w:rPr>
        <w:t>n scenario,</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highlight w:val="cyan"/>
        </w:rPr>
        <w:t>values and traditions</w:t>
      </w:r>
      <w:r w:rsidRPr="008200A8">
        <w:rPr>
          <w:rStyle w:val="StyleUnderline"/>
          <w:rFonts w:asciiTheme="majorHAnsi" w:hAnsiTheme="majorHAnsi" w:cstheme="majorHAnsi"/>
          <w:color w:val="FF0000"/>
        </w:rPr>
        <w:t xml:space="preserve"> are taught</w:t>
      </w:r>
      <w:r w:rsidRPr="008200A8">
        <w:rPr>
          <w:rFonts w:asciiTheme="majorHAnsi" w:hAnsiTheme="majorHAnsi" w:cstheme="majorHAnsi"/>
          <w:color w:val="FF0000"/>
          <w:sz w:val="16"/>
        </w:rPr>
        <w:t xml:space="preserve"> to one since childhood </w:t>
      </w:r>
      <w:r w:rsidRPr="008200A8">
        <w:rPr>
          <w:rStyle w:val="StyleUnderline"/>
          <w:rFonts w:asciiTheme="majorHAnsi" w:hAnsiTheme="majorHAnsi" w:cstheme="majorHAnsi"/>
          <w:color w:val="FF0000"/>
        </w:rPr>
        <w:t xml:space="preserve">and it </w:t>
      </w:r>
      <w:r w:rsidRPr="008200A8">
        <w:rPr>
          <w:rStyle w:val="StyleUnderline"/>
          <w:rFonts w:asciiTheme="majorHAnsi" w:hAnsiTheme="majorHAnsi" w:cstheme="majorHAnsi"/>
          <w:color w:val="FF0000"/>
          <w:highlight w:val="cyan"/>
        </w:rPr>
        <w:t>becomes</w:t>
      </w:r>
      <w:r w:rsidRPr="008200A8">
        <w:rPr>
          <w:rFonts w:asciiTheme="majorHAnsi" w:hAnsiTheme="majorHAnsi" w:cstheme="majorHAnsi"/>
          <w:color w:val="FF0000"/>
          <w:sz w:val="16"/>
        </w:rPr>
        <w:t xml:space="preserve"> a</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practice</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highlight w:val="cyan"/>
        </w:rPr>
        <w:t>to follow</w:t>
      </w:r>
      <w:r w:rsidRPr="008200A8">
        <w:rPr>
          <w:rFonts w:asciiTheme="majorHAnsi" w:hAnsiTheme="majorHAnsi" w:cstheme="majorHAnsi"/>
          <w:color w:val="FF0000"/>
          <w:sz w:val="16"/>
        </w:rPr>
        <w:t xml:space="preserve"> certain </w:t>
      </w:r>
      <w:r w:rsidRPr="008200A8">
        <w:rPr>
          <w:rStyle w:val="StyleUnderline"/>
          <w:rFonts w:asciiTheme="majorHAnsi" w:hAnsiTheme="majorHAnsi" w:cstheme="majorHAnsi"/>
          <w:color w:val="FF0000"/>
          <w:highlight w:val="cyan"/>
        </w:rPr>
        <w:t>Vedic astrological phenomenon</w:t>
      </w:r>
      <w:r w:rsidRPr="008200A8">
        <w:rPr>
          <w:rFonts w:asciiTheme="majorHAnsi" w:hAnsiTheme="majorHAnsi" w:cstheme="majorHAnsi"/>
          <w:color w:val="FF0000"/>
          <w:sz w:val="16"/>
        </w:rPr>
        <w:t xml:space="preserve"> like </w:t>
      </w:r>
      <w:r w:rsidRPr="008200A8">
        <w:rPr>
          <w:rStyle w:val="StyleUnderline"/>
          <w:rFonts w:asciiTheme="majorHAnsi" w:hAnsiTheme="majorHAnsi" w:cstheme="majorHAnsi"/>
          <w:color w:val="FF0000"/>
        </w:rPr>
        <w:t>planning important event based upon</w:t>
      </w:r>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shubh</w:t>
      </w:r>
      <w:proofErr w:type="spellEnd"/>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muhurat</w:t>
      </w:r>
      <w:proofErr w:type="spellEnd"/>
      <w:r w:rsidRPr="008200A8">
        <w:rPr>
          <w:rFonts w:asciiTheme="majorHAnsi" w:hAnsiTheme="majorHAnsi" w:cstheme="majorHAnsi"/>
          <w:color w:val="FF0000"/>
          <w:sz w:val="16"/>
        </w:rPr>
        <w:t xml:space="preserve">’ </w:t>
      </w:r>
      <w:proofErr w:type="gramStart"/>
      <w:r w:rsidRPr="008200A8">
        <w:rPr>
          <w:rFonts w:asciiTheme="majorHAnsi" w:hAnsiTheme="majorHAnsi" w:cstheme="majorHAnsi"/>
          <w:color w:val="FF0000"/>
          <w:sz w:val="16"/>
        </w:rPr>
        <w:t>i.e.</w:t>
      </w:r>
      <w:proofErr w:type="gramEnd"/>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auspicious timing or avoiding</w:t>
      </w:r>
      <w:r w:rsidRPr="008200A8">
        <w:rPr>
          <w:rFonts w:asciiTheme="majorHAnsi" w:hAnsiTheme="majorHAnsi" w:cstheme="majorHAnsi"/>
          <w:color w:val="FF0000"/>
          <w:sz w:val="16"/>
        </w:rPr>
        <w:t xml:space="preserve"> such believed </w:t>
      </w:r>
      <w:r w:rsidRPr="008200A8">
        <w:rPr>
          <w:rStyle w:val="StyleUnderline"/>
          <w:rFonts w:asciiTheme="majorHAnsi" w:hAnsiTheme="majorHAnsi" w:cstheme="majorHAnsi"/>
          <w:color w:val="FF0000"/>
        </w:rPr>
        <w:t>inauspicious period</w:t>
      </w:r>
      <w:r w:rsidRPr="008200A8">
        <w:rPr>
          <w:rFonts w:asciiTheme="majorHAnsi" w:hAnsiTheme="majorHAnsi" w:cstheme="majorHAnsi"/>
          <w:color w:val="FF0000"/>
          <w:sz w:val="16"/>
        </w:rPr>
        <w:t xml:space="preserve">. This belief is not limited to non-financial activities but also </w:t>
      </w:r>
      <w:r w:rsidRPr="008200A8">
        <w:rPr>
          <w:rStyle w:val="StyleUnderline"/>
          <w:rFonts w:asciiTheme="majorHAnsi" w:hAnsiTheme="majorHAnsi" w:cstheme="majorHAnsi"/>
          <w:color w:val="FF0000"/>
        </w:rPr>
        <w:t>plays</w:t>
      </w:r>
      <w:r w:rsidRPr="008200A8">
        <w:rPr>
          <w:rFonts w:asciiTheme="majorHAnsi" w:hAnsiTheme="majorHAnsi" w:cstheme="majorHAnsi"/>
          <w:color w:val="FF0000"/>
          <w:sz w:val="16"/>
        </w:rPr>
        <w:t xml:space="preserve"> a</w:t>
      </w:r>
      <w:r w:rsidRPr="008200A8">
        <w:rPr>
          <w:rStyle w:val="StyleUnderline"/>
          <w:rFonts w:asciiTheme="majorHAnsi" w:hAnsiTheme="majorHAnsi" w:cstheme="majorHAnsi"/>
          <w:color w:val="FF0000"/>
        </w:rPr>
        <w:t xml:space="preserve"> decisive role in framing financial decisions</w:t>
      </w:r>
      <w:r w:rsidRPr="008200A8">
        <w:rPr>
          <w:rFonts w:asciiTheme="majorHAnsi" w:hAnsiTheme="majorHAnsi" w:cstheme="majorHAnsi"/>
          <w:color w:val="FF0000"/>
          <w:sz w:val="16"/>
        </w:rPr>
        <w:t xml:space="preserve">. One such </w:t>
      </w:r>
      <w:r w:rsidRPr="008200A8">
        <w:rPr>
          <w:rStyle w:val="StyleUnderline"/>
          <w:rFonts w:asciiTheme="majorHAnsi" w:hAnsiTheme="majorHAnsi" w:cstheme="majorHAnsi"/>
          <w:color w:val="FF0000"/>
        </w:rPr>
        <w:t>largely believed phenomenon</w:t>
      </w:r>
      <w:r w:rsidRPr="008200A8">
        <w:rPr>
          <w:rFonts w:asciiTheme="majorHAnsi" w:hAnsiTheme="majorHAnsi" w:cstheme="majorHAnsi"/>
          <w:color w:val="FF0000"/>
          <w:sz w:val="16"/>
        </w:rPr>
        <w:t xml:space="preserve"> that is said to have financial implication is </w:t>
      </w:r>
      <w:r w:rsidRPr="008200A8">
        <w:rPr>
          <w:rStyle w:val="StyleUnderline"/>
          <w:rFonts w:asciiTheme="majorHAnsi" w:hAnsiTheme="majorHAnsi" w:cstheme="majorHAnsi"/>
          <w:color w:val="FF0000"/>
        </w:rPr>
        <w:t xml:space="preserve">the </w:t>
      </w:r>
      <w:proofErr w:type="spellStart"/>
      <w:r w:rsidRPr="008200A8">
        <w:rPr>
          <w:rStyle w:val="StyleUnderline"/>
          <w:rFonts w:asciiTheme="majorHAnsi" w:hAnsiTheme="majorHAnsi" w:cstheme="majorHAnsi"/>
          <w:color w:val="FF0000"/>
          <w:highlight w:val="cyan"/>
        </w:rPr>
        <w:t>retrogratory</w:t>
      </w:r>
      <w:proofErr w:type="spellEnd"/>
      <w:r w:rsidRPr="008200A8">
        <w:rPr>
          <w:rStyle w:val="StyleUnderline"/>
          <w:rFonts w:asciiTheme="majorHAnsi" w:hAnsiTheme="majorHAnsi" w:cstheme="majorHAnsi"/>
          <w:color w:val="FF0000"/>
          <w:highlight w:val="cyan"/>
        </w:rPr>
        <w:t xml:space="preserve"> period</w:t>
      </w:r>
      <w:r w:rsidRPr="008200A8">
        <w:rPr>
          <w:rStyle w:val="StyleUnderline"/>
          <w:rFonts w:asciiTheme="majorHAnsi" w:hAnsiTheme="majorHAnsi" w:cstheme="majorHAnsi"/>
          <w:color w:val="FF0000"/>
        </w:rPr>
        <w:t xml:space="preserve"> of </w:t>
      </w:r>
      <w:r w:rsidRPr="008200A8">
        <w:rPr>
          <w:rFonts w:asciiTheme="majorHAnsi" w:hAnsiTheme="majorHAnsi" w:cstheme="majorHAnsi"/>
          <w:color w:val="FF0000"/>
          <w:sz w:val="16"/>
        </w:rPr>
        <w:t>different</w:t>
      </w:r>
      <w:r w:rsidRPr="008200A8">
        <w:rPr>
          <w:rStyle w:val="StyleUnderline"/>
          <w:rFonts w:asciiTheme="majorHAnsi" w:hAnsiTheme="majorHAnsi" w:cstheme="majorHAnsi"/>
          <w:color w:val="FF0000"/>
        </w:rPr>
        <w:t xml:space="preserve"> planets</w:t>
      </w:r>
      <w:r w:rsidRPr="008200A8">
        <w:rPr>
          <w:rFonts w:asciiTheme="majorHAnsi" w:hAnsiTheme="majorHAnsi" w:cstheme="majorHAnsi"/>
          <w:color w:val="FF0000"/>
          <w:sz w:val="16"/>
        </w:rPr>
        <w:t xml:space="preserve">. The </w:t>
      </w:r>
      <w:proofErr w:type="spellStart"/>
      <w:r w:rsidRPr="008200A8">
        <w:rPr>
          <w:rFonts w:asciiTheme="majorHAnsi" w:hAnsiTheme="majorHAnsi" w:cstheme="majorHAnsi"/>
          <w:color w:val="FF0000"/>
          <w:sz w:val="16"/>
        </w:rPr>
        <w:t>retrogratory</w:t>
      </w:r>
      <w:proofErr w:type="spellEnd"/>
      <w:r w:rsidRPr="008200A8">
        <w:rPr>
          <w:rFonts w:asciiTheme="majorHAnsi" w:hAnsiTheme="majorHAnsi" w:cstheme="majorHAnsi"/>
          <w:color w:val="FF0000"/>
          <w:sz w:val="16"/>
        </w:rPr>
        <w:t xml:space="preserve"> period of various planets are primarily </w:t>
      </w:r>
      <w:r w:rsidRPr="008200A8">
        <w:rPr>
          <w:rStyle w:val="StyleUnderline"/>
          <w:rFonts w:asciiTheme="majorHAnsi" w:hAnsiTheme="majorHAnsi" w:cstheme="majorHAnsi"/>
          <w:color w:val="FF0000"/>
        </w:rPr>
        <w:t>valued in Vedic astrology</w:t>
      </w:r>
      <w:r w:rsidRPr="008200A8">
        <w:rPr>
          <w:rFonts w:asciiTheme="majorHAnsi" w:hAnsiTheme="majorHAnsi" w:cstheme="majorHAnsi"/>
          <w:color w:val="FF0000"/>
          <w:sz w:val="16"/>
        </w:rPr>
        <w:t xml:space="preserve"> as they </w:t>
      </w:r>
      <w:r w:rsidRPr="008200A8">
        <w:rPr>
          <w:rStyle w:val="StyleUnderline"/>
          <w:rFonts w:asciiTheme="majorHAnsi" w:hAnsiTheme="majorHAnsi" w:cstheme="majorHAnsi"/>
          <w:color w:val="FF0000"/>
        </w:rPr>
        <w:t xml:space="preserve">imprint </w:t>
      </w:r>
      <w:r w:rsidRPr="008200A8">
        <w:rPr>
          <w:rFonts w:asciiTheme="majorHAnsi" w:hAnsiTheme="majorHAnsi" w:cstheme="majorHAnsi"/>
          <w:color w:val="FF0000"/>
          <w:sz w:val="16"/>
        </w:rPr>
        <w:t>the unusual impact</w:t>
      </w:r>
      <w:r w:rsidRPr="008200A8">
        <w:rPr>
          <w:rStyle w:val="StyleUnderline"/>
          <w:rFonts w:asciiTheme="majorHAnsi" w:hAnsiTheme="majorHAnsi" w:cstheme="majorHAnsi"/>
          <w:color w:val="FF0000"/>
        </w:rPr>
        <w:t xml:space="preserve"> on human behavior</w:t>
      </w:r>
      <w:r w:rsidRPr="008200A8">
        <w:rPr>
          <w:rFonts w:asciiTheme="majorHAnsi" w:hAnsiTheme="majorHAnsi" w:cstheme="majorHAnsi"/>
          <w:color w:val="FF0000"/>
          <w:sz w:val="16"/>
        </w:rPr>
        <w:t xml:space="preserve">, one such planet is mercury whose </w:t>
      </w:r>
      <w:proofErr w:type="spellStart"/>
      <w:r w:rsidRPr="008200A8">
        <w:rPr>
          <w:rFonts w:asciiTheme="majorHAnsi" w:hAnsiTheme="majorHAnsi" w:cstheme="majorHAnsi"/>
          <w:color w:val="FF0000"/>
          <w:sz w:val="16"/>
        </w:rPr>
        <w:t>retrogratory</w:t>
      </w:r>
      <w:proofErr w:type="spellEnd"/>
      <w:r w:rsidRPr="008200A8">
        <w:rPr>
          <w:rFonts w:asciiTheme="majorHAnsi" w:hAnsiTheme="majorHAnsi" w:cstheme="majorHAnsi"/>
          <w:color w:val="FF0000"/>
          <w:sz w:val="16"/>
        </w:rPr>
        <w:t xml:space="preserve"> period incite the element of confusion and miscommunication in human behavior. Thus, implying that </w:t>
      </w:r>
      <w:r w:rsidRPr="008200A8">
        <w:rPr>
          <w:rStyle w:val="StyleUnderline"/>
          <w:rFonts w:asciiTheme="majorHAnsi" w:hAnsiTheme="majorHAnsi" w:cstheme="majorHAnsi"/>
          <w:color w:val="FF0000"/>
          <w:highlight w:val="cyan"/>
        </w:rPr>
        <w:t>during</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 xml:space="preserve">the </w:t>
      </w:r>
      <w:r w:rsidRPr="008200A8">
        <w:rPr>
          <w:rStyle w:val="StyleUnderline"/>
          <w:rFonts w:asciiTheme="majorHAnsi" w:hAnsiTheme="majorHAnsi" w:cstheme="majorHAnsi"/>
          <w:color w:val="FF0000"/>
          <w:highlight w:val="cyan"/>
        </w:rPr>
        <w:t>Mercury retrograde</w:t>
      </w:r>
      <w:r w:rsidRPr="008200A8">
        <w:rPr>
          <w:rStyle w:val="StyleUnderline"/>
          <w:rFonts w:asciiTheme="majorHAnsi" w:hAnsiTheme="majorHAnsi" w:cstheme="majorHAnsi"/>
          <w:color w:val="FF0000"/>
        </w:rPr>
        <w:t xml:space="preserve"> period</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cyan"/>
        </w:rPr>
        <w:t>investment</w:t>
      </w:r>
      <w:r w:rsidRPr="008200A8">
        <w:rPr>
          <w:rStyle w:val="StyleUnderline"/>
          <w:rFonts w:asciiTheme="majorHAnsi" w:hAnsiTheme="majorHAnsi" w:cstheme="majorHAnsi"/>
          <w:color w:val="FF0000"/>
        </w:rPr>
        <w:t xml:space="preserve"> decision</w:t>
      </w:r>
      <w:r w:rsidRPr="008200A8">
        <w:rPr>
          <w:rFonts w:asciiTheme="majorHAnsi" w:hAnsiTheme="majorHAnsi" w:cstheme="majorHAnsi"/>
          <w:color w:val="FF0000"/>
          <w:sz w:val="16"/>
        </w:rPr>
        <w:t xml:space="preserve"> of investors </w:t>
      </w:r>
      <w:r w:rsidRPr="008200A8">
        <w:rPr>
          <w:rStyle w:val="StyleUnderline"/>
          <w:rFonts w:asciiTheme="majorHAnsi" w:hAnsiTheme="majorHAnsi" w:cstheme="majorHAnsi"/>
          <w:color w:val="FF0000"/>
          <w:highlight w:val="cyan"/>
        </w:rPr>
        <w:t>tends to be irrational</w:t>
      </w:r>
      <w:r w:rsidRPr="008200A8">
        <w:rPr>
          <w:rStyle w:val="StyleUnderline"/>
          <w:rFonts w:asciiTheme="majorHAnsi" w:hAnsiTheme="majorHAnsi" w:cstheme="majorHAnsi"/>
          <w:color w:val="FF0000"/>
        </w:rPr>
        <w:t>, inefficient,</w:t>
      </w:r>
      <w:r w:rsidRPr="008200A8">
        <w:rPr>
          <w:rFonts w:asciiTheme="majorHAnsi" w:hAnsiTheme="majorHAnsi" w:cstheme="majorHAnsi"/>
          <w:color w:val="FF0000"/>
          <w:sz w:val="16"/>
        </w:rPr>
        <w:t xml:space="preserve"> and marked with the state of dilemma. Such irrational and inefficient investment decisions </w:t>
      </w:r>
      <w:r w:rsidRPr="008200A8">
        <w:rPr>
          <w:rStyle w:val="StyleUnderline"/>
          <w:rFonts w:asciiTheme="majorHAnsi" w:hAnsiTheme="majorHAnsi" w:cstheme="majorHAnsi"/>
          <w:color w:val="FF0000"/>
          <w:highlight w:val="cyan"/>
        </w:rPr>
        <w:t>lead to</w:t>
      </w:r>
      <w:r w:rsidRPr="008200A8">
        <w:rPr>
          <w:rStyle w:val="StyleUnderline"/>
          <w:rFonts w:asciiTheme="majorHAnsi" w:hAnsiTheme="majorHAnsi" w:cstheme="majorHAnsi"/>
          <w:color w:val="FF0000"/>
        </w:rPr>
        <w:t xml:space="preserve"> a surge in </w:t>
      </w:r>
      <w:r w:rsidRPr="008200A8">
        <w:rPr>
          <w:rFonts w:asciiTheme="majorHAnsi" w:hAnsiTheme="majorHAnsi" w:cstheme="majorHAnsi"/>
          <w:color w:val="FF0000"/>
          <w:sz w:val="16"/>
        </w:rPr>
        <w:t xml:space="preserve">the </w:t>
      </w:r>
      <w:r w:rsidRPr="008200A8">
        <w:rPr>
          <w:rStyle w:val="StyleUnderline"/>
          <w:rFonts w:asciiTheme="majorHAnsi" w:hAnsiTheme="majorHAnsi" w:cstheme="majorHAnsi"/>
          <w:color w:val="FF0000"/>
        </w:rPr>
        <w:t>risk</w:t>
      </w:r>
      <w:r w:rsidRPr="008200A8">
        <w:rPr>
          <w:rFonts w:asciiTheme="majorHAnsi" w:hAnsiTheme="majorHAnsi" w:cstheme="majorHAnsi"/>
          <w:color w:val="FF0000"/>
          <w:sz w:val="16"/>
        </w:rPr>
        <w:t xml:space="preserve"> attached to the investment decision. Consequently, it traces the presence of </w:t>
      </w:r>
      <w:r w:rsidRPr="008200A8">
        <w:rPr>
          <w:rStyle w:val="StyleUnderline"/>
          <w:rFonts w:asciiTheme="majorHAnsi" w:hAnsiTheme="majorHAnsi" w:cstheme="majorHAnsi"/>
          <w:color w:val="FF0000"/>
          <w:highlight w:val="cyan"/>
        </w:rPr>
        <w:t>high volatility</w:t>
      </w:r>
      <w:r w:rsidRPr="008200A8">
        <w:rPr>
          <w:rStyle w:val="StyleUnderline"/>
          <w:rFonts w:asciiTheme="majorHAnsi" w:hAnsiTheme="majorHAnsi" w:cstheme="majorHAnsi"/>
          <w:color w:val="FF0000"/>
        </w:rPr>
        <w:t xml:space="preserve"> in market returns.</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cyan"/>
        </w:rPr>
        <w:t>Indian culture is</w:t>
      </w:r>
      <w:r w:rsidRPr="008200A8">
        <w:rPr>
          <w:rFonts w:asciiTheme="majorHAnsi" w:hAnsiTheme="majorHAnsi" w:cstheme="majorHAnsi"/>
          <w:color w:val="FF0000"/>
          <w:sz w:val="16"/>
        </w:rPr>
        <w:t xml:space="preserve"> regarded as </w:t>
      </w:r>
      <w:r w:rsidRPr="008200A8">
        <w:rPr>
          <w:rStyle w:val="StyleUnderline"/>
          <w:rFonts w:asciiTheme="majorHAnsi" w:hAnsiTheme="majorHAnsi" w:cstheme="majorHAnsi"/>
          <w:color w:val="FF0000"/>
        </w:rPr>
        <w:t xml:space="preserve">the </w:t>
      </w:r>
      <w:r w:rsidRPr="008200A8">
        <w:rPr>
          <w:rStyle w:val="StyleUnderline"/>
          <w:rFonts w:asciiTheme="majorHAnsi" w:hAnsiTheme="majorHAnsi" w:cstheme="majorHAnsi"/>
          <w:color w:val="FF0000"/>
          <w:highlight w:val="cyan"/>
        </w:rPr>
        <w:t>mother of all</w:t>
      </w:r>
      <w:r w:rsidRPr="008200A8">
        <w:rPr>
          <w:rStyle w:val="StyleUnderline"/>
          <w:rFonts w:asciiTheme="majorHAnsi" w:hAnsiTheme="majorHAnsi" w:cstheme="majorHAnsi"/>
          <w:color w:val="FF0000"/>
        </w:rPr>
        <w:t xml:space="preserve"> other </w:t>
      </w:r>
      <w:r w:rsidRPr="008200A8">
        <w:rPr>
          <w:rStyle w:val="StyleUnderline"/>
          <w:rFonts w:asciiTheme="majorHAnsi" w:hAnsiTheme="majorHAnsi" w:cstheme="majorHAnsi"/>
          <w:color w:val="FF0000"/>
          <w:highlight w:val="cyan"/>
        </w:rPr>
        <w:t>cultures</w:t>
      </w:r>
      <w:r w:rsidRPr="008200A8">
        <w:rPr>
          <w:rFonts w:asciiTheme="majorHAnsi" w:hAnsiTheme="majorHAnsi" w:cstheme="majorHAnsi"/>
          <w:color w:val="FF0000"/>
          <w:sz w:val="16"/>
        </w:rPr>
        <w:t xml:space="preserve"> (Basham 1982), also, stands firm as the </w:t>
      </w:r>
      <w:r w:rsidRPr="008200A8">
        <w:rPr>
          <w:rStyle w:val="StyleUnderline"/>
          <w:rFonts w:asciiTheme="majorHAnsi" w:hAnsiTheme="majorHAnsi" w:cstheme="majorHAnsi"/>
          <w:color w:val="FF0000"/>
          <w:highlight w:val="cyan"/>
        </w:rPr>
        <w:t>best</w:t>
      </w:r>
      <w:r w:rsidRPr="008200A8">
        <w:rPr>
          <w:rStyle w:val="StyleUnderline"/>
          <w:rFonts w:asciiTheme="majorHAnsi" w:hAnsiTheme="majorHAnsi" w:cstheme="majorHAnsi"/>
          <w:color w:val="FF0000"/>
        </w:rPr>
        <w:t xml:space="preserve"> example of</w:t>
      </w:r>
      <w:r w:rsidRPr="008200A8">
        <w:rPr>
          <w:rFonts w:asciiTheme="majorHAnsi" w:hAnsiTheme="majorHAnsi" w:cstheme="majorHAnsi"/>
          <w:color w:val="FF0000"/>
          <w:sz w:val="16"/>
        </w:rPr>
        <w:t xml:space="preserve"> a </w:t>
      </w:r>
      <w:r w:rsidRPr="008200A8">
        <w:rPr>
          <w:rStyle w:val="StyleUnderline"/>
          <w:rFonts w:asciiTheme="majorHAnsi" w:hAnsiTheme="majorHAnsi" w:cstheme="majorHAnsi"/>
          <w:color w:val="FF0000"/>
          <w:highlight w:val="cyan"/>
        </w:rPr>
        <w:t>cultural mix</w:t>
      </w:r>
      <w:r w:rsidRPr="008200A8">
        <w:rPr>
          <w:rFonts w:asciiTheme="majorHAnsi" w:hAnsiTheme="majorHAnsi" w:cstheme="majorHAnsi"/>
          <w:color w:val="FF0000"/>
          <w:sz w:val="16"/>
        </w:rPr>
        <w:t xml:space="preserve"> and is regarded as home, where the </w:t>
      </w:r>
      <w:r w:rsidRPr="008200A8">
        <w:rPr>
          <w:rStyle w:val="StyleUnderline"/>
          <w:rFonts w:asciiTheme="majorHAnsi" w:hAnsiTheme="majorHAnsi" w:cstheme="majorHAnsi"/>
          <w:color w:val="FF0000"/>
          <w:highlight w:val="cyan"/>
        </w:rPr>
        <w:t>traditional values</w:t>
      </w:r>
      <w:r w:rsidRPr="008200A8">
        <w:rPr>
          <w:rFonts w:asciiTheme="majorHAnsi" w:hAnsiTheme="majorHAnsi" w:cstheme="majorHAnsi"/>
          <w:color w:val="FF0000"/>
          <w:sz w:val="16"/>
        </w:rPr>
        <w:t xml:space="preserve"> of different cultures are believed upon and </w:t>
      </w:r>
      <w:r w:rsidRPr="008200A8">
        <w:rPr>
          <w:rStyle w:val="StyleUnderline"/>
          <w:rFonts w:asciiTheme="majorHAnsi" w:hAnsiTheme="majorHAnsi" w:cstheme="majorHAnsi"/>
          <w:color w:val="FF0000"/>
        </w:rPr>
        <w:t>practiced over generations</w:t>
      </w:r>
      <w:r w:rsidRPr="008200A8">
        <w:rPr>
          <w:rFonts w:asciiTheme="majorHAnsi" w:hAnsiTheme="majorHAnsi" w:cstheme="majorHAnsi"/>
          <w:color w:val="FF0000"/>
          <w:sz w:val="16"/>
        </w:rPr>
        <w:t xml:space="preserve">. Since ancient times, </w:t>
      </w:r>
      <w:r w:rsidRPr="008200A8">
        <w:rPr>
          <w:rStyle w:val="StyleUnderline"/>
          <w:rFonts w:asciiTheme="majorHAnsi" w:hAnsiTheme="majorHAnsi" w:cstheme="majorHAnsi"/>
          <w:color w:val="FF0000"/>
        </w:rPr>
        <w:t>astrology has always been focal</w:t>
      </w:r>
      <w:r w:rsidRPr="008200A8">
        <w:rPr>
          <w:rFonts w:asciiTheme="majorHAnsi" w:hAnsiTheme="majorHAnsi" w:cstheme="majorHAnsi"/>
          <w:color w:val="FF0000"/>
          <w:sz w:val="16"/>
        </w:rPr>
        <w:t xml:space="preserve">, dangling between the mythical tales and fascinating facts that captivated the attention of researchers and scientist of the ancient and modern era. </w:t>
      </w:r>
      <w:r w:rsidRPr="008200A8">
        <w:rPr>
          <w:rStyle w:val="StyleUnderline"/>
          <w:rFonts w:asciiTheme="majorHAnsi" w:hAnsiTheme="majorHAnsi" w:cstheme="majorHAnsi"/>
          <w:color w:val="FF0000"/>
        </w:rPr>
        <w:t>Astronomy and astrology</w:t>
      </w:r>
      <w:r w:rsidRPr="008200A8">
        <w:rPr>
          <w:rFonts w:asciiTheme="majorHAnsi" w:hAnsiTheme="majorHAnsi" w:cstheme="majorHAnsi"/>
          <w:color w:val="FF0000"/>
          <w:sz w:val="16"/>
        </w:rPr>
        <w:t xml:space="preserve"> have been </w:t>
      </w:r>
      <w:r w:rsidRPr="008200A8">
        <w:rPr>
          <w:rStyle w:val="StyleUnderline"/>
          <w:rFonts w:asciiTheme="majorHAnsi" w:hAnsiTheme="majorHAnsi" w:cstheme="majorHAnsi"/>
          <w:color w:val="FF0000"/>
        </w:rPr>
        <w:t>two inseparable fields of study</w:t>
      </w:r>
      <w:r w:rsidRPr="008200A8">
        <w:rPr>
          <w:rFonts w:asciiTheme="majorHAnsi" w:hAnsiTheme="majorHAnsi" w:cstheme="majorHAnsi"/>
          <w:color w:val="FF0000"/>
          <w:sz w:val="16"/>
        </w:rPr>
        <w:t xml:space="preserve"> where astronomy gave us a glimpse of physical aspect of the universe and </w:t>
      </w:r>
      <w:r w:rsidRPr="008200A8">
        <w:rPr>
          <w:rStyle w:val="StyleUnderline"/>
          <w:rFonts w:asciiTheme="majorHAnsi" w:hAnsiTheme="majorHAnsi" w:cstheme="majorHAnsi"/>
          <w:color w:val="FF0000"/>
        </w:rPr>
        <w:t>astrology explained</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rPr>
        <w:t>relation of</w:t>
      </w:r>
      <w:r w:rsidRPr="008200A8">
        <w:rPr>
          <w:rFonts w:asciiTheme="majorHAnsi" w:hAnsiTheme="majorHAnsi" w:cstheme="majorHAnsi"/>
          <w:color w:val="FF0000"/>
          <w:sz w:val="16"/>
        </w:rPr>
        <w:t xml:space="preserve"> existent </w:t>
      </w:r>
      <w:r w:rsidRPr="008200A8">
        <w:rPr>
          <w:rStyle w:val="StyleUnderline"/>
          <w:rFonts w:asciiTheme="majorHAnsi" w:hAnsiTheme="majorHAnsi" w:cstheme="majorHAnsi"/>
          <w:color w:val="FF0000"/>
        </w:rPr>
        <w:t>celestial bodies in the universe to</w:t>
      </w:r>
      <w:r w:rsidRPr="008200A8">
        <w:rPr>
          <w:rFonts w:asciiTheme="majorHAnsi" w:hAnsiTheme="majorHAnsi" w:cstheme="majorHAnsi"/>
          <w:color w:val="FF0000"/>
          <w:sz w:val="16"/>
        </w:rPr>
        <w:t xml:space="preserve"> that of </w:t>
      </w:r>
      <w:r w:rsidRPr="008200A8">
        <w:rPr>
          <w:rStyle w:val="StyleUnderline"/>
          <w:rFonts w:asciiTheme="majorHAnsi" w:hAnsiTheme="majorHAnsi" w:cstheme="majorHAnsi"/>
          <w:color w:val="FF0000"/>
        </w:rPr>
        <w:t>the earth and humans</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In the present</w:t>
      </w:r>
      <w:r w:rsidRPr="008200A8">
        <w:rPr>
          <w:rFonts w:asciiTheme="majorHAnsi" w:hAnsiTheme="majorHAnsi" w:cstheme="majorHAnsi"/>
          <w:color w:val="FF0000"/>
          <w:sz w:val="16"/>
        </w:rPr>
        <w:t xml:space="preserve"> era, </w:t>
      </w:r>
      <w:r w:rsidRPr="008200A8">
        <w:rPr>
          <w:rStyle w:val="StyleUnderline"/>
          <w:rFonts w:asciiTheme="majorHAnsi" w:hAnsiTheme="majorHAnsi" w:cstheme="majorHAnsi"/>
          <w:color w:val="FF0000"/>
        </w:rPr>
        <w:t>astrology is regarded as pseudoscience,</w:t>
      </w:r>
      <w:r w:rsidRPr="008200A8">
        <w:rPr>
          <w:rFonts w:asciiTheme="majorHAnsi" w:hAnsiTheme="majorHAnsi" w:cstheme="majorHAnsi"/>
          <w:color w:val="FF0000"/>
          <w:sz w:val="16"/>
        </w:rPr>
        <w:t xml:space="preserve"> but </w:t>
      </w:r>
      <w:r w:rsidRPr="008200A8">
        <w:rPr>
          <w:rStyle w:val="StyleUnderline"/>
          <w:rFonts w:asciiTheme="majorHAnsi" w:hAnsiTheme="majorHAnsi" w:cstheme="majorHAnsi"/>
          <w:color w:val="FF0000"/>
        </w:rPr>
        <w:t>before the seventeenth century</w:t>
      </w:r>
      <w:r w:rsidRPr="008200A8">
        <w:rPr>
          <w:rFonts w:asciiTheme="majorHAnsi" w:hAnsiTheme="majorHAnsi" w:cstheme="majorHAnsi"/>
          <w:color w:val="FF0000"/>
          <w:sz w:val="16"/>
        </w:rPr>
        <w:t xml:space="preserve">, it was </w:t>
      </w:r>
      <w:r w:rsidRPr="008200A8">
        <w:rPr>
          <w:rStyle w:val="Emphasis"/>
          <w:rFonts w:asciiTheme="majorHAnsi" w:hAnsiTheme="majorHAnsi" w:cstheme="majorHAnsi"/>
          <w:color w:val="FF0000"/>
        </w:rPr>
        <w:t>studied as science</w:t>
      </w:r>
      <w:r w:rsidRPr="008200A8">
        <w:rPr>
          <w:rFonts w:asciiTheme="majorHAnsi" w:hAnsiTheme="majorHAnsi" w:cstheme="majorHAnsi"/>
          <w:color w:val="FF0000"/>
          <w:sz w:val="16"/>
        </w:rPr>
        <w:t xml:space="preserve"> in </w:t>
      </w:r>
      <w:r w:rsidRPr="008200A8">
        <w:rPr>
          <w:rStyle w:val="StyleUnderline"/>
          <w:rFonts w:asciiTheme="majorHAnsi" w:hAnsiTheme="majorHAnsi" w:cstheme="majorHAnsi"/>
          <w:color w:val="FF0000"/>
        </w:rPr>
        <w:t>parallel to astronomy</w:t>
      </w:r>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Gauquelin</w:t>
      </w:r>
      <w:proofErr w:type="spellEnd"/>
      <w:r w:rsidRPr="008200A8">
        <w:rPr>
          <w:rFonts w:asciiTheme="majorHAnsi" w:hAnsiTheme="majorHAnsi" w:cstheme="majorHAnsi"/>
          <w:color w:val="FF0000"/>
          <w:sz w:val="16"/>
        </w:rPr>
        <w:t xml:space="preserve"> 1969). In</w:t>
      </w:r>
      <w:r w:rsidRPr="008200A8">
        <w:rPr>
          <w:rStyle w:val="StyleUnderline"/>
          <w:rFonts w:asciiTheme="majorHAnsi" w:hAnsiTheme="majorHAnsi" w:cstheme="majorHAnsi"/>
          <w:color w:val="FF0000"/>
        </w:rPr>
        <w:t xml:space="preserve"> Indian Vedic astrology</w:t>
      </w:r>
      <w:r w:rsidRPr="008200A8">
        <w:rPr>
          <w:rFonts w:asciiTheme="majorHAnsi" w:hAnsiTheme="majorHAnsi" w:cstheme="majorHAnsi"/>
          <w:color w:val="FF0000"/>
          <w:sz w:val="16"/>
        </w:rPr>
        <w:t>, the knowledge of astrology is often referred to as ‘Jyoti- sha’ in Sanskrit and is one of the six disciplines of ‘</w:t>
      </w:r>
      <w:proofErr w:type="spellStart"/>
      <w:r w:rsidRPr="008200A8">
        <w:rPr>
          <w:rFonts w:asciiTheme="majorHAnsi" w:hAnsiTheme="majorHAnsi" w:cstheme="majorHAnsi"/>
          <w:color w:val="FF0000"/>
          <w:sz w:val="16"/>
        </w:rPr>
        <w:t>Vedanga</w:t>
      </w:r>
      <w:proofErr w:type="spellEnd"/>
      <w:r w:rsidRPr="008200A8">
        <w:rPr>
          <w:rFonts w:asciiTheme="majorHAnsi" w:hAnsiTheme="majorHAnsi" w:cstheme="majorHAnsi"/>
          <w:color w:val="FF0000"/>
          <w:sz w:val="16"/>
        </w:rPr>
        <w:t xml:space="preserve">’ which is a part of the Hindu system of astrology. </w:t>
      </w:r>
      <w:r w:rsidRPr="008200A8">
        <w:rPr>
          <w:rStyle w:val="StyleUnderline"/>
          <w:rFonts w:asciiTheme="majorHAnsi" w:hAnsiTheme="majorHAnsi" w:cstheme="majorHAnsi"/>
          <w:color w:val="FF0000"/>
          <w:highlight w:val="cyan"/>
        </w:rPr>
        <w:t>Astrology is a medium</w:t>
      </w:r>
      <w:r w:rsidRPr="008200A8">
        <w:rPr>
          <w:rFonts w:asciiTheme="majorHAnsi" w:hAnsiTheme="majorHAnsi" w:cstheme="majorHAnsi"/>
          <w:color w:val="FF0000"/>
          <w:sz w:val="16"/>
        </w:rPr>
        <w:t xml:space="preserve"> that can be </w:t>
      </w:r>
      <w:r w:rsidRPr="008200A8">
        <w:rPr>
          <w:rStyle w:val="StyleUnderline"/>
          <w:rFonts w:asciiTheme="majorHAnsi" w:hAnsiTheme="majorHAnsi" w:cstheme="majorHAnsi"/>
          <w:color w:val="FF0000"/>
          <w:highlight w:val="cyan"/>
        </w:rPr>
        <w:t>used to create meanin</w:t>
      </w:r>
      <w:r w:rsidRPr="008200A8">
        <w:rPr>
          <w:rStyle w:val="StyleUnderline"/>
          <w:rFonts w:asciiTheme="majorHAnsi" w:hAnsiTheme="majorHAnsi" w:cstheme="majorHAnsi"/>
          <w:color w:val="FF0000"/>
        </w:rPr>
        <w:t>g</w:t>
      </w:r>
      <w:r w:rsidRPr="008200A8">
        <w:rPr>
          <w:rFonts w:asciiTheme="majorHAnsi" w:hAnsiTheme="majorHAnsi" w:cstheme="majorHAnsi"/>
          <w:color w:val="FF0000"/>
          <w:sz w:val="16"/>
        </w:rPr>
        <w:t xml:space="preserve"> and helps to cope with daily life events (Mayer 1977), working on the same ground, the expanding roots of </w:t>
      </w:r>
      <w:r w:rsidRPr="008200A8">
        <w:rPr>
          <w:rStyle w:val="StyleUnderline"/>
          <w:rFonts w:asciiTheme="majorHAnsi" w:hAnsiTheme="majorHAnsi" w:cstheme="majorHAnsi"/>
          <w:color w:val="FF0000"/>
        </w:rPr>
        <w:t>financial astrology</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attempts to fill the gap</w:t>
      </w:r>
      <w:r w:rsidRPr="008200A8">
        <w:rPr>
          <w:rFonts w:asciiTheme="majorHAnsi" w:hAnsiTheme="majorHAnsi" w:cstheme="majorHAnsi"/>
          <w:color w:val="FF0000"/>
          <w:sz w:val="16"/>
        </w:rPr>
        <w:t xml:space="preserve"> of astrology and </w:t>
      </w:r>
      <w:r w:rsidRPr="008200A8">
        <w:rPr>
          <w:rStyle w:val="StyleUnderline"/>
          <w:rFonts w:asciiTheme="majorHAnsi" w:hAnsiTheme="majorHAnsi" w:cstheme="majorHAnsi"/>
          <w:color w:val="FF0000"/>
        </w:rPr>
        <w:t>finance by enacting</w:t>
      </w:r>
      <w:r w:rsidRPr="008200A8">
        <w:rPr>
          <w:rFonts w:asciiTheme="majorHAnsi" w:hAnsiTheme="majorHAnsi" w:cstheme="majorHAnsi"/>
          <w:color w:val="FF0000"/>
          <w:sz w:val="16"/>
        </w:rPr>
        <w:t xml:space="preserve"> astrological </w:t>
      </w:r>
      <w:r w:rsidRPr="008200A8">
        <w:rPr>
          <w:rStyle w:val="StyleUnderline"/>
          <w:rFonts w:asciiTheme="majorHAnsi" w:hAnsiTheme="majorHAnsi" w:cstheme="majorHAnsi"/>
          <w:color w:val="FF0000"/>
        </w:rPr>
        <w:t>phenomena into the field of finance</w:t>
      </w:r>
      <w:r w:rsidRPr="008200A8">
        <w:rPr>
          <w:rFonts w:asciiTheme="majorHAnsi" w:hAnsiTheme="majorHAnsi" w:cstheme="majorHAnsi"/>
          <w:color w:val="FF0000"/>
          <w:sz w:val="16"/>
        </w:rPr>
        <w:t xml:space="preserve"> and economics. Financial astrology sometimes is interchangeably known as </w:t>
      </w:r>
      <w:proofErr w:type="spellStart"/>
      <w:r w:rsidRPr="008200A8">
        <w:rPr>
          <w:rFonts w:asciiTheme="majorHAnsi" w:hAnsiTheme="majorHAnsi" w:cstheme="majorHAnsi"/>
          <w:color w:val="FF0000"/>
          <w:sz w:val="16"/>
        </w:rPr>
        <w:t>astro</w:t>
      </w:r>
      <w:proofErr w:type="spellEnd"/>
      <w:r w:rsidRPr="008200A8">
        <w:rPr>
          <w:rFonts w:asciiTheme="majorHAnsi" w:hAnsiTheme="majorHAnsi" w:cstheme="majorHAnsi"/>
          <w:color w:val="FF0000"/>
          <w:sz w:val="16"/>
        </w:rPr>
        <w:t xml:space="preserve">-economics that involves the study and application of knowledge of astrology to that of economic events, </w:t>
      </w:r>
      <w:proofErr w:type="gramStart"/>
      <w:r w:rsidRPr="008200A8">
        <w:rPr>
          <w:rFonts w:asciiTheme="majorHAnsi" w:hAnsiTheme="majorHAnsi" w:cstheme="majorHAnsi"/>
          <w:color w:val="FF0000"/>
          <w:sz w:val="16"/>
        </w:rPr>
        <w:t>i.e.</w:t>
      </w:r>
      <w:proofErr w:type="gramEnd"/>
      <w:r w:rsidRPr="008200A8">
        <w:rPr>
          <w:rFonts w:asciiTheme="majorHAnsi" w:hAnsiTheme="majorHAnsi" w:cstheme="majorHAnsi"/>
          <w:color w:val="FF0000"/>
          <w:sz w:val="16"/>
        </w:rPr>
        <w:t xml:space="preserve"> relating the events substantially significant with the perspective of astrology like the movement of celestial bodies, lunar eclipse, solar eclipse, retrograde movement of planets, etc., with that of occurrence of events in the financial sector or market. The </w:t>
      </w:r>
      <w:r w:rsidRPr="008200A8">
        <w:rPr>
          <w:rStyle w:val="StyleUnderline"/>
          <w:rFonts w:asciiTheme="majorHAnsi" w:hAnsiTheme="majorHAnsi" w:cstheme="majorHAnsi"/>
          <w:color w:val="FF0000"/>
        </w:rPr>
        <w:t>planets which are</w:t>
      </w:r>
      <w:r w:rsidRPr="008200A8">
        <w:rPr>
          <w:rFonts w:asciiTheme="majorHAnsi" w:hAnsiTheme="majorHAnsi" w:cstheme="majorHAnsi"/>
          <w:color w:val="FF0000"/>
          <w:sz w:val="16"/>
        </w:rPr>
        <w:t xml:space="preserve"> considered </w:t>
      </w:r>
      <w:r w:rsidRPr="008200A8">
        <w:rPr>
          <w:rStyle w:val="StyleUnderline"/>
          <w:rFonts w:asciiTheme="majorHAnsi" w:hAnsiTheme="majorHAnsi" w:cstheme="majorHAnsi"/>
          <w:color w:val="FF0000"/>
        </w:rPr>
        <w:t>crucial t</w:t>
      </w:r>
      <w:r w:rsidRPr="008200A8">
        <w:rPr>
          <w:rFonts w:asciiTheme="majorHAnsi" w:hAnsiTheme="majorHAnsi" w:cstheme="majorHAnsi"/>
          <w:color w:val="FF0000"/>
          <w:sz w:val="16"/>
        </w:rPr>
        <w:t xml:space="preserve">o judge the influence of financial astrology </w:t>
      </w:r>
      <w:r w:rsidRPr="008200A8">
        <w:rPr>
          <w:rStyle w:val="StyleUnderline"/>
          <w:rFonts w:asciiTheme="majorHAnsi" w:hAnsiTheme="majorHAnsi" w:cstheme="majorHAnsi"/>
          <w:color w:val="FF0000"/>
        </w:rPr>
        <w:t>are Jupiter, Saturn, and Mercury</w:t>
      </w:r>
      <w:r w:rsidRPr="008200A8">
        <w:rPr>
          <w:rFonts w:asciiTheme="majorHAnsi" w:hAnsiTheme="majorHAnsi" w:cstheme="majorHAnsi"/>
          <w:color w:val="FF0000"/>
          <w:sz w:val="16"/>
        </w:rPr>
        <w:t xml:space="preserve"> in parallel with the ‘</w:t>
      </w:r>
      <w:proofErr w:type="spellStart"/>
      <w:r w:rsidRPr="008200A8">
        <w:rPr>
          <w:rFonts w:asciiTheme="majorHAnsi" w:hAnsiTheme="majorHAnsi" w:cstheme="majorHAnsi"/>
          <w:color w:val="FF0000"/>
          <w:sz w:val="16"/>
        </w:rPr>
        <w:t>Chhaya</w:t>
      </w:r>
      <w:proofErr w:type="spellEnd"/>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Grah</w:t>
      </w:r>
      <w:proofErr w:type="spellEnd"/>
      <w:r w:rsidRPr="008200A8">
        <w:rPr>
          <w:rFonts w:asciiTheme="majorHAnsi" w:hAnsiTheme="majorHAnsi" w:cstheme="majorHAnsi"/>
          <w:color w:val="FF0000"/>
          <w:sz w:val="16"/>
        </w:rPr>
        <w:t xml:space="preserve">,’ </w:t>
      </w:r>
      <w:proofErr w:type="gramStart"/>
      <w:r w:rsidRPr="008200A8">
        <w:rPr>
          <w:rFonts w:asciiTheme="majorHAnsi" w:hAnsiTheme="majorHAnsi" w:cstheme="majorHAnsi"/>
          <w:color w:val="FF0000"/>
          <w:sz w:val="16"/>
        </w:rPr>
        <w:t>i.e.</w:t>
      </w:r>
      <w:proofErr w:type="gramEnd"/>
      <w:r w:rsidRPr="008200A8">
        <w:rPr>
          <w:rFonts w:asciiTheme="majorHAnsi" w:hAnsiTheme="majorHAnsi" w:cstheme="majorHAnsi"/>
          <w:color w:val="FF0000"/>
          <w:sz w:val="16"/>
        </w:rPr>
        <w:t xml:space="preserve"> ‘Rahu’ and ‘Ketu.’ The distinct events occurring in the outer world like the solar and lunar cycle, eclipse and the movement of different celestial bodies hold significance in Vedic astrology and signify happening of unique event or trait of human life. Further, the </w:t>
      </w:r>
      <w:r w:rsidRPr="008200A8">
        <w:rPr>
          <w:rStyle w:val="StyleUnderline"/>
          <w:rFonts w:asciiTheme="majorHAnsi" w:hAnsiTheme="majorHAnsi" w:cstheme="majorHAnsi"/>
          <w:color w:val="FF0000"/>
          <w:highlight w:val="cyan"/>
        </w:rPr>
        <w:t>retrograde</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movement of the planet</w:t>
      </w:r>
      <w:r w:rsidRPr="008200A8">
        <w:rPr>
          <w:rFonts w:asciiTheme="majorHAnsi" w:hAnsiTheme="majorHAnsi" w:cstheme="majorHAnsi"/>
          <w:color w:val="FF0000"/>
          <w:sz w:val="16"/>
          <w:highlight w:val="cyan"/>
        </w:rPr>
        <w:t xml:space="preserve"> </w:t>
      </w:r>
      <w:r w:rsidRPr="008200A8">
        <w:rPr>
          <w:rStyle w:val="StyleUnderline"/>
          <w:rFonts w:asciiTheme="majorHAnsi" w:hAnsiTheme="majorHAnsi" w:cstheme="majorHAnsi"/>
          <w:color w:val="FF0000"/>
          <w:highlight w:val="cyan"/>
        </w:rPr>
        <w:t>is</w:t>
      </w:r>
      <w:r w:rsidRPr="008200A8">
        <w:rPr>
          <w:rStyle w:val="StyleUnderline"/>
          <w:rFonts w:asciiTheme="majorHAnsi" w:hAnsiTheme="majorHAnsi" w:cstheme="majorHAnsi"/>
          <w:color w:val="FF0000"/>
        </w:rPr>
        <w:t xml:space="preserve"> an optical</w:t>
      </w:r>
      <w:r w:rsidRPr="008200A8">
        <w:rPr>
          <w:rStyle w:val="StyleUnderline"/>
          <w:rFonts w:asciiTheme="majorHAnsi" w:hAnsiTheme="majorHAnsi" w:cstheme="majorHAnsi"/>
          <w:color w:val="FF0000"/>
          <w:highlight w:val="cyan"/>
        </w:rPr>
        <w:t xml:space="preserve"> illusion</w:t>
      </w:r>
      <w:r w:rsidRPr="008200A8">
        <w:rPr>
          <w:rFonts w:asciiTheme="majorHAnsi" w:hAnsiTheme="majorHAnsi" w:cstheme="majorHAnsi"/>
          <w:color w:val="FF0000"/>
          <w:sz w:val="16"/>
        </w:rPr>
        <w:t xml:space="preserve"> created, </w:t>
      </w:r>
      <w:r w:rsidRPr="008200A8">
        <w:rPr>
          <w:rStyle w:val="StyleUnderline"/>
          <w:rFonts w:asciiTheme="majorHAnsi" w:hAnsiTheme="majorHAnsi" w:cstheme="majorHAnsi"/>
          <w:color w:val="FF0000"/>
        </w:rPr>
        <w:t xml:space="preserve">where </w:t>
      </w:r>
      <w:r w:rsidRPr="008200A8">
        <w:rPr>
          <w:rStyle w:val="StyleUnderline"/>
          <w:rFonts w:asciiTheme="majorHAnsi" w:hAnsiTheme="majorHAnsi" w:cstheme="majorHAnsi"/>
          <w:color w:val="FF0000"/>
          <w:highlight w:val="cyan"/>
        </w:rPr>
        <w:t>a planet seems to move backwards</w:t>
      </w:r>
      <w:r w:rsidRPr="008200A8">
        <w:rPr>
          <w:rStyle w:val="StyleUnderline"/>
          <w:rFonts w:asciiTheme="majorHAnsi" w:hAnsiTheme="majorHAnsi" w:cstheme="majorHAnsi"/>
          <w:color w:val="FF0000"/>
        </w:rPr>
        <w:t xml:space="preserve"> in its orbit</w:t>
      </w:r>
      <w:r w:rsidRPr="008200A8">
        <w:rPr>
          <w:rFonts w:asciiTheme="majorHAnsi" w:hAnsiTheme="majorHAnsi" w:cstheme="majorHAnsi"/>
          <w:color w:val="FF0000"/>
          <w:sz w:val="16"/>
        </w:rPr>
        <w:t xml:space="preserve">, which is </w:t>
      </w:r>
      <w:r w:rsidRPr="008200A8">
        <w:rPr>
          <w:rStyle w:val="StyleUnderline"/>
          <w:rFonts w:asciiTheme="majorHAnsi" w:hAnsiTheme="majorHAnsi" w:cstheme="majorHAnsi"/>
          <w:color w:val="FF0000"/>
        </w:rPr>
        <w:t>opposite to its usual</w:t>
      </w:r>
      <w:r w:rsidRPr="008200A8">
        <w:rPr>
          <w:rFonts w:asciiTheme="majorHAnsi" w:hAnsiTheme="majorHAnsi" w:cstheme="majorHAnsi"/>
          <w:color w:val="FF0000"/>
          <w:sz w:val="16"/>
        </w:rPr>
        <w:t xml:space="preserve"> or defined </w:t>
      </w:r>
      <w:r w:rsidRPr="008200A8">
        <w:rPr>
          <w:rStyle w:val="StyleUnderline"/>
          <w:rFonts w:asciiTheme="majorHAnsi" w:hAnsiTheme="majorHAnsi" w:cstheme="majorHAnsi"/>
          <w:color w:val="FF0000"/>
        </w:rPr>
        <w:t>path</w:t>
      </w:r>
      <w:r w:rsidRPr="008200A8">
        <w:rPr>
          <w:rFonts w:asciiTheme="majorHAnsi" w:hAnsiTheme="majorHAnsi" w:cstheme="majorHAnsi"/>
          <w:color w:val="FF0000"/>
          <w:sz w:val="16"/>
        </w:rPr>
        <w:t>, while the non-retrograde movement is referred as the direct period.</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Mercury</w:t>
      </w:r>
      <w:r w:rsidRPr="008200A8">
        <w:rPr>
          <w:rFonts w:asciiTheme="majorHAnsi" w:hAnsiTheme="majorHAnsi" w:cstheme="majorHAnsi"/>
          <w:color w:val="FF0000"/>
          <w:sz w:val="16"/>
          <w:highlight w:val="cyan"/>
        </w:rPr>
        <w:t>,</w:t>
      </w:r>
      <w:r w:rsidRPr="008200A8">
        <w:rPr>
          <w:rFonts w:asciiTheme="majorHAnsi" w:hAnsiTheme="majorHAnsi" w:cstheme="majorHAnsi"/>
          <w:color w:val="FF0000"/>
          <w:sz w:val="16"/>
        </w:rPr>
        <w:t xml:space="preserve"> during its retrograde period, marks the presence of confusion and miscommunication among masses; thus, </w:t>
      </w:r>
      <w:r w:rsidRPr="008200A8">
        <w:rPr>
          <w:rStyle w:val="StyleUnderline"/>
          <w:rFonts w:asciiTheme="majorHAnsi" w:hAnsiTheme="majorHAnsi" w:cstheme="majorHAnsi"/>
          <w:color w:val="FF0000"/>
          <w:highlight w:val="cyan"/>
        </w:rPr>
        <w:t>plays a</w:t>
      </w:r>
      <w:r w:rsidRPr="008200A8">
        <w:rPr>
          <w:rStyle w:val="StyleUnderline"/>
          <w:rFonts w:asciiTheme="majorHAnsi" w:hAnsiTheme="majorHAnsi" w:cstheme="majorHAnsi"/>
          <w:color w:val="FF0000"/>
        </w:rPr>
        <w:t xml:space="preserve"> decisive </w:t>
      </w:r>
      <w:r w:rsidRPr="008200A8">
        <w:rPr>
          <w:rStyle w:val="StyleUnderline"/>
          <w:rFonts w:asciiTheme="majorHAnsi" w:hAnsiTheme="majorHAnsi" w:cstheme="majorHAnsi"/>
          <w:color w:val="FF0000"/>
          <w:highlight w:val="cyan"/>
        </w:rPr>
        <w:t>role t</w:t>
      </w:r>
      <w:r w:rsidRPr="008200A8">
        <w:rPr>
          <w:rFonts w:asciiTheme="majorHAnsi" w:hAnsiTheme="majorHAnsi" w:cstheme="majorHAnsi"/>
          <w:color w:val="FF0000"/>
          <w:sz w:val="16"/>
          <w:highlight w:val="cyan"/>
        </w:rPr>
        <w:t>o</w:t>
      </w:r>
      <w:r w:rsidRPr="008200A8">
        <w:rPr>
          <w:rFonts w:asciiTheme="majorHAnsi" w:hAnsiTheme="majorHAnsi" w:cstheme="majorHAnsi"/>
          <w:color w:val="FF0000"/>
          <w:sz w:val="16"/>
        </w:rPr>
        <w:t xml:space="preserve"> shape the investment behavior of investors, tending them to exhibit irrational behavior. The irrational behavior deepens the gap for research to </w:t>
      </w:r>
      <w:r w:rsidRPr="008200A8">
        <w:rPr>
          <w:rStyle w:val="StyleUnderline"/>
          <w:rFonts w:asciiTheme="majorHAnsi" w:hAnsiTheme="majorHAnsi" w:cstheme="majorHAnsi"/>
          <w:color w:val="FF0000"/>
        </w:rPr>
        <w:t>f</w:t>
      </w:r>
      <w:r w:rsidRPr="008200A8">
        <w:rPr>
          <w:rStyle w:val="StyleUnderline"/>
          <w:rFonts w:asciiTheme="majorHAnsi" w:hAnsiTheme="majorHAnsi" w:cstheme="majorHAnsi"/>
          <w:color w:val="FF0000"/>
          <w:highlight w:val="cyan"/>
        </w:rPr>
        <w:t>abricate</w:t>
      </w:r>
      <w:r w:rsidRPr="008200A8">
        <w:rPr>
          <w:rStyle w:val="StyleUnderline"/>
          <w:rFonts w:asciiTheme="majorHAnsi" w:hAnsiTheme="majorHAnsi" w:cstheme="majorHAnsi"/>
          <w:color w:val="FF0000"/>
        </w:rPr>
        <w:t xml:space="preserve"> an</w:t>
      </w:r>
      <w:r w:rsidRPr="008200A8">
        <w:rPr>
          <w:rFonts w:asciiTheme="majorHAnsi" w:hAnsiTheme="majorHAnsi" w:cstheme="majorHAnsi"/>
          <w:color w:val="FF0000"/>
          <w:sz w:val="16"/>
        </w:rPr>
        <w:t xml:space="preserve"> anomaly-based </w:t>
      </w:r>
      <w:r w:rsidRPr="008200A8">
        <w:rPr>
          <w:rStyle w:val="StyleUnderline"/>
          <w:rFonts w:asciiTheme="majorHAnsi" w:hAnsiTheme="majorHAnsi" w:cstheme="majorHAnsi"/>
          <w:color w:val="FF0000"/>
        </w:rPr>
        <w:t xml:space="preserve">trading </w:t>
      </w:r>
      <w:r w:rsidRPr="008200A8">
        <w:rPr>
          <w:rStyle w:val="StyleUnderline"/>
          <w:rFonts w:asciiTheme="majorHAnsi" w:hAnsiTheme="majorHAnsi" w:cstheme="majorHAnsi"/>
          <w:color w:val="FF0000"/>
          <w:highlight w:val="cyan"/>
        </w:rPr>
        <w:t>strategy that</w:t>
      </w:r>
      <w:r w:rsidRPr="008200A8">
        <w:rPr>
          <w:rFonts w:asciiTheme="majorHAnsi" w:hAnsiTheme="majorHAnsi" w:cstheme="majorHAnsi"/>
          <w:color w:val="FF0000"/>
          <w:sz w:val="16"/>
        </w:rPr>
        <w:t xml:space="preserve"> can </w:t>
      </w:r>
      <w:r w:rsidRPr="008200A8">
        <w:rPr>
          <w:rStyle w:val="StyleUnderline"/>
          <w:rFonts w:asciiTheme="majorHAnsi" w:hAnsiTheme="majorHAnsi" w:cstheme="majorHAnsi"/>
          <w:color w:val="FF0000"/>
          <w:highlight w:val="cyan"/>
        </w:rPr>
        <w:t>serve</w:t>
      </w:r>
      <w:r w:rsidRPr="008200A8">
        <w:rPr>
          <w:rStyle w:val="StyleUnderline"/>
          <w:rFonts w:asciiTheme="majorHAnsi" w:hAnsiTheme="majorHAnsi" w:cstheme="majorHAnsi"/>
          <w:color w:val="FF0000"/>
        </w:rPr>
        <w:t xml:space="preserve"> individual and </w:t>
      </w:r>
      <w:proofErr w:type="spellStart"/>
      <w:r w:rsidRPr="008200A8">
        <w:rPr>
          <w:rStyle w:val="StyleUnderline"/>
          <w:rFonts w:asciiTheme="majorHAnsi" w:hAnsiTheme="majorHAnsi" w:cstheme="majorHAnsi"/>
          <w:color w:val="FF0000"/>
          <w:highlight w:val="cyan"/>
        </w:rPr>
        <w:t>nvestors</w:t>
      </w:r>
      <w:proofErr w:type="spellEnd"/>
      <w:r w:rsidRPr="008200A8">
        <w:rPr>
          <w:rStyle w:val="StyleUnderline"/>
          <w:rFonts w:asciiTheme="majorHAnsi" w:hAnsiTheme="majorHAnsi" w:cstheme="majorHAnsi"/>
          <w:color w:val="FF0000"/>
          <w:highlight w:val="cyan"/>
        </w:rPr>
        <w:t xml:space="preserve"> to reap profit</w:t>
      </w:r>
      <w:r w:rsidRPr="008200A8">
        <w:rPr>
          <w:rStyle w:val="StyleUnderline"/>
          <w:rFonts w:asciiTheme="majorHAnsi" w:hAnsiTheme="majorHAnsi" w:cstheme="majorHAnsi"/>
          <w:color w:val="FF0000"/>
        </w:rPr>
        <w:t>s</w:t>
      </w:r>
      <w:r w:rsidRPr="008200A8">
        <w:rPr>
          <w:rFonts w:asciiTheme="majorHAnsi" w:hAnsiTheme="majorHAnsi" w:cstheme="majorHAnsi"/>
          <w:color w:val="FF0000"/>
          <w:sz w:val="16"/>
        </w:rPr>
        <w:t xml:space="preserve"> in the short term.</w:t>
      </w:r>
    </w:p>
    <w:p w14:paraId="79E32825"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lastRenderedPageBreak/>
        <w:t xml:space="preserve">Indian Astrology fosters compounded growth through targeted investments. </w:t>
      </w:r>
      <w:proofErr w:type="spellStart"/>
      <w:r w:rsidRPr="007025E0">
        <w:rPr>
          <w:rFonts w:asciiTheme="majorHAnsi" w:hAnsiTheme="majorHAnsi" w:cstheme="majorHAnsi"/>
        </w:rPr>
        <w:t>Mahendra</w:t>
      </w:r>
      <w:proofErr w:type="spellEnd"/>
      <w:r w:rsidRPr="007025E0">
        <w:rPr>
          <w:rFonts w:asciiTheme="majorHAnsi" w:hAnsiTheme="majorHAnsi" w:cstheme="majorHAnsi"/>
        </w:rPr>
        <w:t xml:space="preserve"> et al 2 </w:t>
      </w:r>
    </w:p>
    <w:p w14:paraId="1A87FD18" w14:textId="77777777" w:rsidR="007809EC" w:rsidRPr="007025E0" w:rsidRDefault="007809EC" w:rsidP="007809EC">
      <w:pPr>
        <w:spacing w:after="0" w:line="240" w:lineRule="auto"/>
        <w:rPr>
          <w:rFonts w:asciiTheme="majorHAnsi" w:hAnsiTheme="majorHAnsi" w:cstheme="majorHAnsi"/>
        </w:rPr>
      </w:pPr>
      <w:r w:rsidRPr="007025E0">
        <w:rPr>
          <w:rFonts w:asciiTheme="majorHAnsi" w:hAnsiTheme="majorHAnsi" w:cstheme="majorHAnsi"/>
        </w:rPr>
        <w:t xml:space="preserve">Ashish </w:t>
      </w:r>
      <w:proofErr w:type="spellStart"/>
      <w:r w:rsidRPr="007025E0">
        <w:rPr>
          <w:rFonts w:asciiTheme="majorHAnsi" w:hAnsiTheme="majorHAnsi" w:cstheme="majorHAnsi"/>
        </w:rPr>
        <w:t>Mahendra</w:t>
      </w:r>
      <w:proofErr w:type="spellEnd"/>
      <w:r w:rsidRPr="007025E0">
        <w:rPr>
          <w:rFonts w:asciiTheme="majorHAnsi" w:hAnsiTheme="majorHAnsi" w:cstheme="majorHAnsi"/>
        </w:rPr>
        <w:t xml:space="preserve">, Senior Research Fellow in Finance at Pondicherry University, has an MBA in finance from Lucknow University and also a JAIIB fellow from the Indian Institute of Banking and Finance (IIBF), Shiba Prasad Mohanty, a Research Associate (Public Policy) area at the Indian Institute of Management (IIM) Ahmedabad. Prior to this, he was a Research Associate in finance at IIM Nagpur, Doctoral Fellow in Banking and Finance at Symbiosis International University, Pune., &amp; </w:t>
      </w:r>
      <w:proofErr w:type="spellStart"/>
      <w:r w:rsidRPr="007025E0">
        <w:rPr>
          <w:rFonts w:asciiTheme="majorHAnsi" w:hAnsiTheme="majorHAnsi" w:cstheme="majorHAnsi"/>
        </w:rPr>
        <w:t>Sudalaimuthu</w:t>
      </w:r>
      <w:proofErr w:type="spellEnd"/>
      <w:r w:rsidRPr="007025E0">
        <w:rPr>
          <w:rFonts w:asciiTheme="majorHAnsi" w:hAnsiTheme="majorHAnsi" w:cstheme="majorHAnsi"/>
        </w:rPr>
        <w:t>, Professor &amp; Head in the Department of Banking Technology, School of Management, Pondicherry Central University</w:t>
      </w:r>
      <w:r w:rsidRPr="007025E0">
        <w:rPr>
          <w:rFonts w:asciiTheme="majorHAnsi" w:eastAsia="Times New Roman" w:hAnsiTheme="majorHAnsi" w:cstheme="majorHAnsi"/>
          <w:sz w:val="24"/>
        </w:rPr>
        <w:t xml:space="preserve">, </w:t>
      </w:r>
      <w:r w:rsidRPr="007025E0">
        <w:rPr>
          <w:rFonts w:asciiTheme="majorHAnsi" w:hAnsiTheme="majorHAnsi" w:cstheme="majorHAnsi"/>
        </w:rPr>
        <w:t>(July 2020). Financial Astrology and Behavioral Bias: Evidence from India. Asia-Pacific Financial Markets, Springer Japan, 28(1), 3–17. doi:10.1007/s10690-020-09310-8//</w:t>
      </w:r>
      <w:proofErr w:type="spellStart"/>
      <w:r w:rsidRPr="007025E0">
        <w:rPr>
          <w:rFonts w:asciiTheme="majorHAnsi" w:hAnsiTheme="majorHAnsi" w:cstheme="majorHAnsi"/>
        </w:rPr>
        <w:t>Aanya</w:t>
      </w:r>
      <w:proofErr w:type="spellEnd"/>
    </w:p>
    <w:p w14:paraId="6E0539B0"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 xml:space="preserve">Conclusion </w:t>
      </w:r>
    </w:p>
    <w:p w14:paraId="59830913"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The </w:t>
      </w:r>
      <w:r w:rsidRPr="007025E0">
        <w:rPr>
          <w:rStyle w:val="StyleUnderline"/>
          <w:rFonts w:asciiTheme="majorHAnsi" w:hAnsiTheme="majorHAnsi" w:cstheme="majorHAnsi"/>
        </w:rPr>
        <w:t>social and economic interactions</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create </w:t>
      </w:r>
      <w:r w:rsidRPr="007025E0">
        <w:rPr>
          <w:rFonts w:asciiTheme="majorHAnsi" w:hAnsiTheme="majorHAnsi" w:cstheme="majorHAnsi"/>
          <w:sz w:val="16"/>
        </w:rPr>
        <w:t xml:space="preserve">varied moldings of </w:t>
      </w:r>
      <w:r w:rsidRPr="007025E0">
        <w:rPr>
          <w:rStyle w:val="StyleUnderline"/>
          <w:rFonts w:asciiTheme="majorHAnsi" w:hAnsiTheme="majorHAnsi" w:cstheme="majorHAnsi"/>
        </w:rPr>
        <w:t>value system</w:t>
      </w:r>
      <w:r w:rsidRPr="007025E0">
        <w:rPr>
          <w:rFonts w:asciiTheme="majorHAnsi" w:hAnsiTheme="majorHAnsi" w:cstheme="majorHAnsi"/>
          <w:sz w:val="16"/>
        </w:rPr>
        <w:t xml:space="preserve"> acting </w:t>
      </w:r>
      <w:r w:rsidRPr="007025E0">
        <w:rPr>
          <w:rStyle w:val="StyleUnderline"/>
          <w:rFonts w:asciiTheme="majorHAnsi" w:hAnsiTheme="majorHAnsi" w:cstheme="majorHAnsi"/>
        </w:rPr>
        <w:t xml:space="preserve">as an escape </w:t>
      </w:r>
      <w:r w:rsidRPr="007025E0">
        <w:rPr>
          <w:rFonts w:asciiTheme="majorHAnsi" w:hAnsiTheme="majorHAnsi" w:cstheme="majorHAnsi"/>
          <w:sz w:val="16"/>
        </w:rPr>
        <w:t xml:space="preserve">for individuals </w:t>
      </w:r>
      <w:r w:rsidRPr="007025E0">
        <w:rPr>
          <w:rStyle w:val="StyleUnderline"/>
          <w:rFonts w:asciiTheme="majorHAnsi" w:hAnsiTheme="majorHAnsi" w:cstheme="majorHAnsi"/>
        </w:rPr>
        <w:t>to articulate moral reasoning</w:t>
      </w:r>
      <w:r w:rsidRPr="007025E0">
        <w:rPr>
          <w:rFonts w:asciiTheme="majorHAnsi" w:hAnsiTheme="majorHAnsi" w:cstheme="majorHAnsi"/>
          <w:sz w:val="16"/>
        </w:rPr>
        <w:t xml:space="preserve"> </w:t>
      </w:r>
      <w:r w:rsidRPr="007025E0">
        <w:rPr>
          <w:rStyle w:val="StyleUnderline"/>
          <w:rFonts w:asciiTheme="majorHAnsi" w:hAnsiTheme="majorHAnsi" w:cstheme="majorHAnsi"/>
        </w:rPr>
        <w:t>for t</w:t>
      </w:r>
      <w:r w:rsidRPr="007025E0">
        <w:rPr>
          <w:rFonts w:asciiTheme="majorHAnsi" w:hAnsiTheme="majorHAnsi" w:cstheme="majorHAnsi"/>
          <w:sz w:val="16"/>
        </w:rPr>
        <w:t xml:space="preserve">heir </w:t>
      </w:r>
      <w:r w:rsidRPr="007025E0">
        <w:rPr>
          <w:rStyle w:val="StyleUnderline"/>
          <w:rFonts w:asciiTheme="majorHAnsi" w:hAnsiTheme="majorHAnsi" w:cstheme="majorHAnsi"/>
        </w:rPr>
        <w:t>irrational behavior through cognitive dissonance</w:t>
      </w:r>
      <w:r w:rsidRPr="007025E0">
        <w:rPr>
          <w:rFonts w:asciiTheme="majorHAnsi" w:hAnsiTheme="majorHAnsi" w:cstheme="majorHAnsi"/>
          <w:sz w:val="16"/>
        </w:rPr>
        <w:t xml:space="preserve"> (Himes 1950). In addition, the </w:t>
      </w:r>
      <w:r w:rsidRPr="007025E0">
        <w:rPr>
          <w:rStyle w:val="StyleUnderline"/>
          <w:rFonts w:asciiTheme="majorHAnsi" w:hAnsiTheme="majorHAnsi" w:cstheme="majorHAnsi"/>
        </w:rPr>
        <w:t>cultural factors</w:t>
      </w:r>
      <w:r w:rsidRPr="007025E0">
        <w:rPr>
          <w:rFonts w:asciiTheme="majorHAnsi" w:hAnsiTheme="majorHAnsi" w:cstheme="majorHAnsi"/>
          <w:sz w:val="16"/>
        </w:rPr>
        <w:t xml:space="preserve"> may </w:t>
      </w:r>
      <w:r w:rsidRPr="007025E0">
        <w:rPr>
          <w:rStyle w:val="StyleUnderline"/>
          <w:rFonts w:asciiTheme="majorHAnsi" w:hAnsiTheme="majorHAnsi" w:cstheme="majorHAnsi"/>
        </w:rPr>
        <w:t xml:space="preserve">affect </w:t>
      </w:r>
      <w:r w:rsidRPr="007025E0">
        <w:rPr>
          <w:rFonts w:asciiTheme="majorHAnsi" w:hAnsiTheme="majorHAnsi" w:cstheme="majorHAnsi"/>
          <w:sz w:val="16"/>
        </w:rPr>
        <w:t xml:space="preserve">the </w:t>
      </w:r>
      <w:r w:rsidRPr="007025E0">
        <w:rPr>
          <w:rStyle w:val="StyleUnderline"/>
          <w:rFonts w:asciiTheme="majorHAnsi" w:hAnsiTheme="majorHAnsi" w:cstheme="majorHAnsi"/>
        </w:rPr>
        <w:t>information processing</w:t>
      </w:r>
      <w:r w:rsidRPr="007025E0">
        <w:rPr>
          <w:rFonts w:asciiTheme="majorHAnsi" w:hAnsiTheme="majorHAnsi" w:cstheme="majorHAnsi"/>
          <w:sz w:val="16"/>
        </w:rPr>
        <w:t xml:space="preserve"> by individuals across countries </w:t>
      </w:r>
      <w:r w:rsidRPr="007025E0">
        <w:rPr>
          <w:rStyle w:val="StyleUnderline"/>
          <w:rFonts w:asciiTheme="majorHAnsi" w:hAnsiTheme="majorHAnsi" w:cstheme="majorHAnsi"/>
        </w:rPr>
        <w:t>influencing investment</w:t>
      </w:r>
      <w:r w:rsidRPr="007025E0">
        <w:rPr>
          <w:rFonts w:asciiTheme="majorHAnsi" w:hAnsiTheme="majorHAnsi" w:cstheme="majorHAnsi"/>
          <w:sz w:val="16"/>
        </w:rPr>
        <w:t xml:space="preserve"> decision (Chui and Titman 2010). The </w:t>
      </w:r>
      <w:r w:rsidRPr="007025E0">
        <w:rPr>
          <w:rStyle w:val="StyleUnderline"/>
          <w:rFonts w:asciiTheme="majorHAnsi" w:hAnsiTheme="majorHAnsi" w:cstheme="majorHAnsi"/>
        </w:rPr>
        <w:t>Vedic astrology has deep roots in India</w:t>
      </w:r>
      <w:r w:rsidRPr="007025E0">
        <w:rPr>
          <w:rFonts w:asciiTheme="majorHAnsi" w:hAnsiTheme="majorHAnsi" w:cstheme="majorHAnsi"/>
          <w:sz w:val="16"/>
        </w:rPr>
        <w:t xml:space="preserve"> and the </w:t>
      </w:r>
      <w:r w:rsidRPr="007025E0">
        <w:rPr>
          <w:rStyle w:val="StyleUnderline"/>
          <w:rFonts w:asciiTheme="majorHAnsi" w:hAnsiTheme="majorHAnsi" w:cstheme="majorHAnsi"/>
        </w:rPr>
        <w:t>mass believe that</w:t>
      </w:r>
      <w:r w:rsidRPr="007025E0">
        <w:rPr>
          <w:rFonts w:asciiTheme="majorHAnsi" w:hAnsiTheme="majorHAnsi" w:cstheme="majorHAnsi"/>
          <w:sz w:val="16"/>
        </w:rPr>
        <w:t xml:space="preserve"> various </w:t>
      </w:r>
      <w:r w:rsidRPr="007025E0">
        <w:rPr>
          <w:rStyle w:val="StyleUnderline"/>
          <w:rFonts w:asciiTheme="majorHAnsi" w:hAnsiTheme="majorHAnsi" w:cstheme="majorHAnsi"/>
        </w:rPr>
        <w:t>astrological phenomenon affects</w:t>
      </w:r>
      <w:r w:rsidRPr="007025E0">
        <w:rPr>
          <w:rFonts w:asciiTheme="majorHAnsi" w:hAnsiTheme="majorHAnsi" w:cstheme="majorHAnsi"/>
          <w:sz w:val="16"/>
        </w:rPr>
        <w:t xml:space="preserve"> their daily </w:t>
      </w:r>
      <w:r w:rsidRPr="007025E0">
        <w:rPr>
          <w:rStyle w:val="StyleUnderline"/>
          <w:rFonts w:asciiTheme="majorHAnsi" w:hAnsiTheme="majorHAnsi" w:cstheme="majorHAnsi"/>
        </w:rPr>
        <w:t>life events</w:t>
      </w:r>
      <w:r w:rsidRPr="007025E0">
        <w:rPr>
          <w:rFonts w:asciiTheme="majorHAnsi" w:hAnsiTheme="majorHAnsi" w:cstheme="majorHAnsi"/>
          <w:sz w:val="16"/>
        </w:rPr>
        <w:t xml:space="preserve">, and this belief in astrology affects their financial decision-making process. Our study examines the impact of one such astrological phenomena which asserts that the </w:t>
      </w:r>
      <w:proofErr w:type="spellStart"/>
      <w:r w:rsidRPr="007025E0">
        <w:rPr>
          <w:rStyle w:val="StyleUnderline"/>
          <w:rFonts w:asciiTheme="majorHAnsi" w:hAnsiTheme="majorHAnsi" w:cstheme="majorHAnsi"/>
          <w:highlight w:val="cyan"/>
        </w:rPr>
        <w:t>retrogratory</w:t>
      </w:r>
      <w:proofErr w:type="spellEnd"/>
      <w:r w:rsidRPr="007025E0">
        <w:rPr>
          <w:rStyle w:val="StyleUnderline"/>
          <w:rFonts w:asciiTheme="majorHAnsi" w:hAnsiTheme="majorHAnsi" w:cstheme="majorHAnsi"/>
          <w:highlight w:val="cyan"/>
        </w:rPr>
        <w:t xml:space="preserve"> movement</w:t>
      </w:r>
      <w:r w:rsidRPr="007025E0">
        <w:rPr>
          <w:rStyle w:val="StyleUnderline"/>
          <w:rFonts w:asciiTheme="majorHAnsi" w:hAnsiTheme="majorHAnsi" w:cstheme="majorHAnsi"/>
        </w:rPr>
        <w:t xml:space="preserve"> of mercury </w:t>
      </w:r>
      <w:r w:rsidRPr="007025E0">
        <w:rPr>
          <w:rStyle w:val="StyleUnderline"/>
          <w:rFonts w:asciiTheme="majorHAnsi" w:hAnsiTheme="majorHAnsi" w:cstheme="majorHAnsi"/>
          <w:highlight w:val="cyan"/>
        </w:rPr>
        <w:t>creates</w:t>
      </w:r>
      <w:r w:rsidRPr="007025E0">
        <w:rPr>
          <w:rStyle w:val="StyleUnderline"/>
          <w:rFonts w:asciiTheme="majorHAnsi" w:hAnsiTheme="majorHAnsi" w:cstheme="majorHAnsi"/>
        </w:rPr>
        <w:t xml:space="preserve"> </w:t>
      </w:r>
      <w:r w:rsidRPr="007025E0">
        <w:rPr>
          <w:rFonts w:asciiTheme="majorHAnsi" w:hAnsiTheme="majorHAnsi" w:cstheme="majorHAnsi"/>
          <w:sz w:val="16"/>
        </w:rPr>
        <w:t xml:space="preserve">a situation of confusion and </w:t>
      </w:r>
      <w:r w:rsidRPr="007025E0">
        <w:rPr>
          <w:rStyle w:val="StyleUnderline"/>
          <w:rFonts w:asciiTheme="majorHAnsi" w:hAnsiTheme="majorHAnsi" w:cstheme="majorHAnsi"/>
          <w:highlight w:val="cyan"/>
        </w:rPr>
        <w:t>miscommunication</w:t>
      </w:r>
      <w:r w:rsidRPr="007025E0">
        <w:rPr>
          <w:rFonts w:asciiTheme="majorHAnsi" w:hAnsiTheme="majorHAnsi" w:cstheme="majorHAnsi"/>
          <w:sz w:val="16"/>
        </w:rPr>
        <w:t xml:space="preserve"> among people tending them to make irrational investment decisions, which are consequently </w:t>
      </w:r>
      <w:r w:rsidRPr="007025E0">
        <w:rPr>
          <w:rStyle w:val="StyleUnderline"/>
          <w:rFonts w:asciiTheme="majorHAnsi" w:hAnsiTheme="majorHAnsi" w:cstheme="majorHAnsi"/>
          <w:highlight w:val="cyan"/>
        </w:rPr>
        <w:t>affecting</w:t>
      </w:r>
      <w:r w:rsidRPr="007025E0">
        <w:rPr>
          <w:rStyle w:val="StyleUnderline"/>
          <w:rFonts w:asciiTheme="majorHAnsi" w:hAnsiTheme="majorHAnsi" w:cstheme="majorHAnsi"/>
        </w:rPr>
        <w:t xml:space="preserve"> </w:t>
      </w:r>
      <w:r w:rsidRPr="007025E0">
        <w:rPr>
          <w:rFonts w:asciiTheme="majorHAnsi" w:hAnsiTheme="majorHAnsi" w:cstheme="majorHAnsi"/>
          <w:sz w:val="16"/>
        </w:rPr>
        <w:t xml:space="preserve">Nifty50 and BSE Sensex </w:t>
      </w:r>
      <w:r w:rsidRPr="007025E0">
        <w:rPr>
          <w:rStyle w:val="StyleUnderline"/>
          <w:rFonts w:asciiTheme="majorHAnsi" w:hAnsiTheme="majorHAnsi" w:cstheme="majorHAnsi"/>
          <w:highlight w:val="cyan"/>
        </w:rPr>
        <w:t>market returns and volatility</w:t>
      </w:r>
      <w:r w:rsidRPr="007025E0">
        <w:rPr>
          <w:rFonts w:asciiTheme="majorHAnsi" w:hAnsiTheme="majorHAnsi" w:cstheme="majorHAnsi"/>
          <w:sz w:val="16"/>
        </w:rPr>
        <w:t>. The study evidence</w:t>
      </w:r>
      <w:r w:rsidRPr="007025E0">
        <w:rPr>
          <w:rFonts w:asciiTheme="majorHAnsi" w:hAnsiTheme="majorHAnsi" w:cstheme="majorHAnsi"/>
          <w:sz w:val="16"/>
          <w:highlight w:val="cyan"/>
        </w:rPr>
        <w:t xml:space="preserve"> </w:t>
      </w:r>
      <w:r w:rsidRPr="007025E0">
        <w:rPr>
          <w:rStyle w:val="StyleUnderline"/>
          <w:rFonts w:asciiTheme="majorHAnsi" w:hAnsiTheme="majorHAnsi" w:cstheme="majorHAnsi"/>
          <w:highlight w:val="cyan"/>
        </w:rPr>
        <w:t>conclusive results</w:t>
      </w:r>
      <w:r w:rsidRPr="007025E0">
        <w:rPr>
          <w:rFonts w:asciiTheme="majorHAnsi" w:hAnsiTheme="majorHAnsi" w:cstheme="majorHAnsi"/>
          <w:sz w:val="16"/>
        </w:rPr>
        <w:t xml:space="preserve"> to </w:t>
      </w:r>
      <w:r w:rsidRPr="007025E0">
        <w:rPr>
          <w:rStyle w:val="StyleUnderline"/>
          <w:rFonts w:asciiTheme="majorHAnsi" w:hAnsiTheme="majorHAnsi" w:cstheme="majorHAnsi"/>
        </w:rPr>
        <w:t>demonstrate</w:t>
      </w:r>
      <w:r w:rsidRPr="007025E0">
        <w:rPr>
          <w:rFonts w:asciiTheme="majorHAnsi" w:hAnsiTheme="majorHAnsi" w:cstheme="majorHAnsi"/>
          <w:sz w:val="16"/>
        </w:rPr>
        <w:t xml:space="preserve"> the </w:t>
      </w:r>
      <w:r w:rsidRPr="007025E0">
        <w:rPr>
          <w:rStyle w:val="StyleUnderline"/>
          <w:rFonts w:asciiTheme="majorHAnsi" w:hAnsiTheme="majorHAnsi" w:cstheme="majorHAnsi"/>
          <w:highlight w:val="cyan"/>
        </w:rPr>
        <w:t>positive impact</w:t>
      </w:r>
      <w:r w:rsidRPr="007025E0">
        <w:rPr>
          <w:rStyle w:val="StyleUnderline"/>
          <w:rFonts w:asciiTheme="majorHAnsi" w:hAnsiTheme="majorHAnsi" w:cstheme="majorHAnsi"/>
        </w:rPr>
        <w:t xml:space="preserve"> of retrograde</w:t>
      </w:r>
      <w:r w:rsidRPr="007025E0">
        <w:rPr>
          <w:rFonts w:asciiTheme="majorHAnsi" w:hAnsiTheme="majorHAnsi" w:cstheme="majorHAnsi"/>
          <w:sz w:val="16"/>
        </w:rPr>
        <w:t xml:space="preserve"> mercury period </w:t>
      </w:r>
      <w:r w:rsidRPr="007025E0">
        <w:rPr>
          <w:rStyle w:val="StyleUnderline"/>
          <w:rFonts w:asciiTheme="majorHAnsi" w:hAnsiTheme="majorHAnsi" w:cstheme="majorHAnsi"/>
        </w:rPr>
        <w:t xml:space="preserve">on </w:t>
      </w:r>
      <w:r w:rsidRPr="007025E0">
        <w:rPr>
          <w:rFonts w:asciiTheme="majorHAnsi" w:hAnsiTheme="majorHAnsi" w:cstheme="majorHAnsi"/>
          <w:sz w:val="16"/>
        </w:rPr>
        <w:t xml:space="preserve">nifty50 </w:t>
      </w:r>
      <w:r w:rsidRPr="007025E0">
        <w:rPr>
          <w:rStyle w:val="StyleUnderline"/>
          <w:rFonts w:asciiTheme="majorHAnsi" w:hAnsiTheme="majorHAnsi" w:cstheme="majorHAnsi"/>
        </w:rPr>
        <w:t xml:space="preserve">returns </w:t>
      </w:r>
      <w:r w:rsidRPr="007025E0">
        <w:rPr>
          <w:rStyle w:val="StyleUnderline"/>
          <w:rFonts w:asciiTheme="majorHAnsi" w:hAnsiTheme="majorHAnsi" w:cstheme="majorHAnsi"/>
          <w:highlight w:val="cyan"/>
        </w:rPr>
        <w:t>creating</w:t>
      </w:r>
      <w:r w:rsidRPr="007025E0">
        <w:rPr>
          <w:rStyle w:val="StyleUnderline"/>
          <w:rFonts w:asciiTheme="majorHAnsi" w:hAnsiTheme="majorHAnsi" w:cstheme="majorHAnsi"/>
        </w:rPr>
        <w:t xml:space="preserve"> </w:t>
      </w:r>
      <w:r w:rsidRPr="007025E0">
        <w:rPr>
          <w:rFonts w:asciiTheme="majorHAnsi" w:hAnsiTheme="majorHAnsi" w:cstheme="majorHAnsi"/>
          <w:sz w:val="16"/>
        </w:rPr>
        <w:t xml:space="preserve">an anomaly and space for the </w:t>
      </w:r>
      <w:r w:rsidRPr="007025E0">
        <w:rPr>
          <w:rStyle w:val="StyleUnderline"/>
          <w:rFonts w:asciiTheme="majorHAnsi" w:hAnsiTheme="majorHAnsi" w:cstheme="majorHAnsi"/>
          <w:highlight w:val="cyan"/>
        </w:rPr>
        <w:t>abnormal profit</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cyan"/>
        </w:rPr>
        <w:t>i</w:t>
      </w:r>
      <w:r w:rsidRPr="007025E0">
        <w:rPr>
          <w:rStyle w:val="StyleUnderline"/>
          <w:rFonts w:asciiTheme="majorHAnsi" w:hAnsiTheme="majorHAnsi" w:cstheme="majorHAnsi"/>
        </w:rPr>
        <w:t>n the market</w:t>
      </w:r>
      <w:r w:rsidRPr="007025E0">
        <w:rPr>
          <w:rFonts w:asciiTheme="majorHAnsi" w:hAnsiTheme="majorHAnsi" w:cstheme="majorHAnsi"/>
          <w:sz w:val="16"/>
        </w:rPr>
        <w:t>. The asymmetric leverage with negative coefficients implies that the negative news impacts the market sentiments to a greater extent to that of the positive news.  Although, the findings of this study are contrary to the previous studies analyzing impact of Mercury retrograde movement on different stock indices (</w:t>
      </w:r>
      <w:proofErr w:type="spellStart"/>
      <w:r w:rsidRPr="007025E0">
        <w:rPr>
          <w:rFonts w:asciiTheme="majorHAnsi" w:hAnsiTheme="majorHAnsi" w:cstheme="majorHAnsi"/>
          <w:sz w:val="16"/>
        </w:rPr>
        <w:t>Murgea</w:t>
      </w:r>
      <w:proofErr w:type="spellEnd"/>
      <w:r w:rsidRPr="007025E0">
        <w:rPr>
          <w:rFonts w:asciiTheme="majorHAnsi" w:hAnsiTheme="majorHAnsi" w:cstheme="majorHAnsi"/>
          <w:sz w:val="16"/>
        </w:rPr>
        <w:t xml:space="preserve"> 2016; Thach and Diep 2018), despite this, the study highlights the influence of cultural factors in framing behavioral bias and serves to underscore the importance of the cultural belief and practices of investors in financial </w:t>
      </w:r>
      <w:proofErr w:type="gramStart"/>
      <w:r w:rsidRPr="007025E0">
        <w:rPr>
          <w:rFonts w:asciiTheme="majorHAnsi" w:hAnsiTheme="majorHAnsi" w:cstheme="majorHAnsi"/>
          <w:sz w:val="16"/>
        </w:rPr>
        <w:t>decision making</w:t>
      </w:r>
      <w:proofErr w:type="gramEnd"/>
      <w:r w:rsidRPr="007025E0">
        <w:rPr>
          <w:rFonts w:asciiTheme="majorHAnsi" w:hAnsiTheme="majorHAnsi" w:cstheme="majorHAnsi"/>
          <w:sz w:val="16"/>
        </w:rPr>
        <w:t xml:space="preserve"> process and highlights the behavioral bias in their investment decisions.</w:t>
      </w:r>
    </w:p>
    <w:p w14:paraId="3F4105B5" w14:textId="0D4A36BC"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grip on the semiautonomous region of Hong Kong; menaced Taiwan; and sunk a Vietnamese fishing boat in the South China Sea.</w:t>
      </w:r>
    </w:p>
    <w:p w14:paraId="3C84C50C"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Economic collapse ensures </w:t>
      </w:r>
      <w:r w:rsidRPr="007025E0">
        <w:rPr>
          <w:rFonts w:asciiTheme="majorHAnsi" w:hAnsiTheme="majorHAnsi" w:cstheme="majorHAnsi"/>
          <w:u w:val="single"/>
        </w:rPr>
        <w:t>Modi</w:t>
      </w:r>
      <w:r w:rsidRPr="007025E0">
        <w:rPr>
          <w:rFonts w:asciiTheme="majorHAnsi" w:hAnsiTheme="majorHAnsi" w:cstheme="majorHAnsi"/>
        </w:rPr>
        <w:t xml:space="preserve"> puts all his eggs in the </w:t>
      </w:r>
      <w:r w:rsidRPr="007025E0">
        <w:rPr>
          <w:rFonts w:asciiTheme="majorHAnsi" w:hAnsiTheme="majorHAnsi" w:cstheme="majorHAnsi"/>
          <w:u w:val="single"/>
        </w:rPr>
        <w:t>nationalist basket</w:t>
      </w:r>
      <w:r w:rsidRPr="007025E0">
        <w:rPr>
          <w:rFonts w:asciiTheme="majorHAnsi" w:hAnsiTheme="majorHAnsi" w:cstheme="majorHAnsi"/>
        </w:rPr>
        <w:t xml:space="preserve"> - the COVID blame won’t save him again. </w:t>
      </w:r>
    </w:p>
    <w:p w14:paraId="4C884476" w14:textId="77777777" w:rsidR="007809EC" w:rsidRPr="007025E0" w:rsidRDefault="007809EC" w:rsidP="007809EC">
      <w:pPr>
        <w:rPr>
          <w:rFonts w:asciiTheme="majorHAnsi" w:hAnsiTheme="majorHAnsi" w:cstheme="majorHAnsi"/>
          <w:sz w:val="16"/>
          <w:szCs w:val="16"/>
        </w:rPr>
      </w:pPr>
      <w:r w:rsidRPr="007025E0">
        <w:rPr>
          <w:rStyle w:val="Style13ptBold"/>
          <w:rFonts w:asciiTheme="majorHAnsi" w:hAnsiTheme="majorHAnsi" w:cstheme="majorHAnsi"/>
        </w:rPr>
        <w:t xml:space="preserve">Gupta 21 </w:t>
      </w:r>
      <w:r w:rsidRPr="007025E0">
        <w:rPr>
          <w:rStyle w:val="Style13ptBold"/>
          <w:rFonts w:asciiTheme="majorHAnsi" w:hAnsiTheme="majorHAnsi" w:cstheme="majorHAnsi"/>
          <w:sz w:val="18"/>
          <w:szCs w:val="14"/>
        </w:rPr>
        <w:t>(</w:t>
      </w:r>
      <w:r w:rsidRPr="007025E0">
        <w:rPr>
          <w:rFonts w:asciiTheme="majorHAnsi" w:hAnsiTheme="majorHAnsi" w:cstheme="majorHAnsi"/>
          <w:sz w:val="18"/>
          <w:szCs w:val="18"/>
        </w:rPr>
        <w:t xml:space="preserve">, S., 2021. It isn't the economy, genius. India proves it by voting for Modi again and again. [online] </w:t>
      </w:r>
      <w:proofErr w:type="spellStart"/>
      <w:r w:rsidRPr="007025E0">
        <w:rPr>
          <w:rFonts w:asciiTheme="majorHAnsi" w:hAnsiTheme="majorHAnsi" w:cstheme="majorHAnsi"/>
          <w:sz w:val="18"/>
          <w:szCs w:val="18"/>
        </w:rPr>
        <w:t>ThePrint</w:t>
      </w:r>
      <w:proofErr w:type="spellEnd"/>
      <w:r w:rsidRPr="007025E0">
        <w:rPr>
          <w:rFonts w:asciiTheme="majorHAnsi" w:hAnsiTheme="majorHAnsi" w:cstheme="majorHAnsi"/>
          <w:sz w:val="18"/>
          <w:szCs w:val="18"/>
        </w:rPr>
        <w:t xml:space="preserve">. Available at: &lt;https://theprint.in/national-interest/it-isnt-the-economy-genius-india-proves-it-by-voting-for-modi-again-and-again/633329/&gt; [Accessed 25 October 2021] Shekhar Gupta is an Indian journalist and author. He is the founder and the current editor-in-chief of </w:t>
      </w:r>
      <w:proofErr w:type="spellStart"/>
      <w:r w:rsidRPr="007025E0">
        <w:rPr>
          <w:rFonts w:asciiTheme="majorHAnsi" w:hAnsiTheme="majorHAnsi" w:cstheme="majorHAnsi"/>
          <w:sz w:val="18"/>
          <w:szCs w:val="18"/>
        </w:rPr>
        <w:t>ThePrint</w:t>
      </w:r>
      <w:proofErr w:type="spellEnd"/>
      <w:r w:rsidRPr="007025E0">
        <w:rPr>
          <w:rFonts w:asciiTheme="majorHAnsi" w:hAnsiTheme="majorHAnsi" w:cstheme="majorHAnsi"/>
          <w:sz w:val="18"/>
          <w:szCs w:val="18"/>
        </w:rPr>
        <w:t xml:space="preserve">. He is also a columnist for the Business Standard and pens a weekly column which appears every Saturday. He has had long stints at The Indian Express and India Today. Shekhar Gupta has received assorted awards: the 1985 </w:t>
      </w:r>
      <w:proofErr w:type="spellStart"/>
      <w:r w:rsidRPr="007025E0">
        <w:rPr>
          <w:rFonts w:asciiTheme="majorHAnsi" w:hAnsiTheme="majorHAnsi" w:cstheme="majorHAnsi"/>
          <w:sz w:val="18"/>
          <w:szCs w:val="18"/>
        </w:rPr>
        <w:t>Inlaks</w:t>
      </w:r>
      <w:proofErr w:type="spellEnd"/>
      <w:r w:rsidRPr="007025E0">
        <w:rPr>
          <w:rFonts w:asciiTheme="majorHAnsi" w:hAnsiTheme="majorHAnsi" w:cstheme="majorHAnsi"/>
          <w:sz w:val="18"/>
          <w:szCs w:val="18"/>
        </w:rPr>
        <w:t xml:space="preserve">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w:t>
      </w:r>
      <w:proofErr w:type="spellStart"/>
      <w:r w:rsidRPr="007025E0">
        <w:rPr>
          <w:rFonts w:asciiTheme="majorHAnsi" w:hAnsiTheme="majorHAnsi" w:cstheme="majorHAnsi"/>
          <w:sz w:val="18"/>
          <w:szCs w:val="18"/>
        </w:rPr>
        <w:t>Modasa</w:t>
      </w:r>
      <w:proofErr w:type="spellEnd"/>
      <w:r w:rsidRPr="007025E0">
        <w:rPr>
          <w:rFonts w:asciiTheme="majorHAnsi" w:hAnsiTheme="majorHAnsi" w:cstheme="majorHAnsi"/>
          <w:sz w:val="18"/>
          <w:szCs w:val="18"/>
        </w:rPr>
        <w:t xml:space="preserve"> blasts of 2008 and the alleged role of extremists and </w:t>
      </w:r>
      <w:proofErr w:type="spellStart"/>
      <w:r w:rsidRPr="007025E0">
        <w:rPr>
          <w:rFonts w:asciiTheme="majorHAnsi" w:hAnsiTheme="majorHAnsi" w:cstheme="majorHAnsi"/>
          <w:sz w:val="18"/>
          <w:szCs w:val="18"/>
        </w:rPr>
        <w:t>organisations</w:t>
      </w:r>
      <w:proofErr w:type="spellEnd"/>
      <w:r w:rsidRPr="007025E0">
        <w:rPr>
          <w:rFonts w:asciiTheme="majorHAnsi" w:hAnsiTheme="majorHAnsi" w:cstheme="majorHAnsi"/>
          <w:sz w:val="18"/>
          <w:szCs w:val="18"/>
        </w:rPr>
        <w:t>.[14].)-</w:t>
      </w:r>
      <w:proofErr w:type="spellStart"/>
      <w:r w:rsidRPr="007025E0">
        <w:rPr>
          <w:rFonts w:asciiTheme="majorHAnsi" w:hAnsiTheme="majorHAnsi" w:cstheme="majorHAnsi"/>
          <w:sz w:val="18"/>
          <w:szCs w:val="18"/>
        </w:rPr>
        <w:t>rahulpenu</w:t>
      </w:r>
      <w:proofErr w:type="spellEnd"/>
    </w:p>
    <w:p w14:paraId="22B73A50"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szCs w:val="16"/>
        </w:rPr>
        <w:t xml:space="preserve">It isn’t the economy, genius. India proves it by voting for Modi again and again </w:t>
      </w:r>
      <w:r w:rsidRPr="007025E0">
        <w:rPr>
          <w:rFonts w:asciiTheme="majorHAnsi" w:hAnsiTheme="majorHAnsi" w:cstheme="majorHAnsi"/>
          <w:sz w:val="16"/>
        </w:rPr>
        <w:t xml:space="preserve">Flurry of economic reform suggests Modi </w:t>
      </w:r>
      <w:proofErr w:type="spellStart"/>
      <w:r w:rsidRPr="007025E0">
        <w:rPr>
          <w:rFonts w:asciiTheme="majorHAnsi" w:hAnsiTheme="majorHAnsi" w:cstheme="majorHAnsi"/>
          <w:sz w:val="16"/>
        </w:rPr>
        <w:t>realises</w:t>
      </w:r>
      <w:proofErr w:type="spellEnd"/>
      <w:r w:rsidRPr="007025E0">
        <w:rPr>
          <w:rFonts w:asciiTheme="majorHAnsi" w:hAnsiTheme="majorHAnsi" w:cstheme="majorHAnsi"/>
          <w:sz w:val="16"/>
        </w:rPr>
        <w:t xml:space="preserve"> his muscular nationalism script is getting jaded. </w:t>
      </w:r>
      <w:r w:rsidRPr="007025E0">
        <w:rPr>
          <w:rFonts w:asciiTheme="majorHAnsi" w:hAnsiTheme="majorHAnsi" w:cstheme="majorHAnsi"/>
          <w:u w:val="single"/>
        </w:rPr>
        <w:t>Chances are he'll</w:t>
      </w:r>
      <w:r w:rsidRPr="007025E0">
        <w:rPr>
          <w:rFonts w:asciiTheme="majorHAnsi" w:hAnsiTheme="majorHAnsi" w:cstheme="majorHAnsi"/>
          <w:sz w:val="16"/>
        </w:rPr>
        <w:t xml:space="preserve"> try for economic recovery but </w:t>
      </w:r>
      <w:r w:rsidRPr="007025E0">
        <w:rPr>
          <w:rFonts w:asciiTheme="majorHAnsi" w:hAnsiTheme="majorHAnsi" w:cstheme="majorHAnsi"/>
          <w:u w:val="single"/>
        </w:rPr>
        <w:t>stick to what's worked</w:t>
      </w:r>
      <w:r w:rsidRPr="007025E0">
        <w:rPr>
          <w:rFonts w:asciiTheme="majorHAnsi" w:hAnsiTheme="majorHAnsi" w:cstheme="majorHAnsi"/>
          <w:sz w:val="16"/>
        </w:rPr>
        <w:t xml:space="preserve">. </w:t>
      </w:r>
      <w:r w:rsidRPr="007025E0">
        <w:rPr>
          <w:rFonts w:asciiTheme="majorHAnsi" w:hAnsiTheme="majorHAnsi" w:cstheme="majorHAnsi"/>
          <w:sz w:val="16"/>
          <w:szCs w:val="16"/>
        </w:rPr>
        <w:t xml:space="preserve">In his 1992 presidential campaign, Bill Clinton </w:t>
      </w:r>
      <w:proofErr w:type="spellStart"/>
      <w:r w:rsidRPr="007025E0">
        <w:rPr>
          <w:rFonts w:asciiTheme="majorHAnsi" w:hAnsiTheme="majorHAnsi" w:cstheme="majorHAnsi"/>
          <w:sz w:val="16"/>
          <w:szCs w:val="16"/>
        </w:rPr>
        <w:t>immortalised</w:t>
      </w:r>
      <w:proofErr w:type="spellEnd"/>
      <w:r w:rsidRPr="007025E0">
        <w:rPr>
          <w:rFonts w:asciiTheme="majorHAnsi" w:hAnsiTheme="majorHAnsi" w:cstheme="majorHAnsi"/>
          <w:sz w:val="16"/>
          <w:szCs w:val="16"/>
        </w:rPr>
        <w:t xml:space="preserve"> the line, “It’s the economy, stupid”. Does this work in Narendra Modi’s India? In election after election, across democracies in the world, the line has been repeated. The transnational appeal of the idea </w:t>
      </w:r>
      <w:r w:rsidRPr="007025E0">
        <w:rPr>
          <w:rFonts w:asciiTheme="majorHAnsi" w:hAnsiTheme="majorHAnsi" w:cstheme="majorHAnsi"/>
          <w:sz w:val="16"/>
          <w:szCs w:val="16"/>
        </w:rPr>
        <w:lastRenderedPageBreak/>
        <w:t xml:space="preserve">was also understandable because James Carville, the famous political “consultant” who coined it for Clinton, also advised dozens of leaders across the world. A kind of </w:t>
      </w:r>
      <w:proofErr w:type="spellStart"/>
      <w:r w:rsidRPr="007025E0">
        <w:rPr>
          <w:rFonts w:asciiTheme="majorHAnsi" w:hAnsiTheme="majorHAnsi" w:cstheme="majorHAnsi"/>
          <w:sz w:val="16"/>
          <w:szCs w:val="16"/>
        </w:rPr>
        <w:t>globalised</w:t>
      </w:r>
      <w:proofErr w:type="spellEnd"/>
      <w:r w:rsidRPr="007025E0">
        <w:rPr>
          <w:rFonts w:asciiTheme="majorHAnsi" w:hAnsiTheme="majorHAnsi" w:cstheme="majorHAnsi"/>
          <w:sz w:val="16"/>
          <w:szCs w:val="16"/>
        </w:rPr>
        <w:t xml:space="preserve">, American Prashant Kishor. And, whatever the language or idiom, the logic passed the test of time. </w:t>
      </w:r>
      <w:r w:rsidRPr="007025E0">
        <w:rPr>
          <w:rFonts w:asciiTheme="majorHAnsi" w:hAnsiTheme="majorHAnsi" w:cstheme="majorHAnsi"/>
          <w:sz w:val="16"/>
        </w:rPr>
        <w:t xml:space="preserve">Or it did, until lately. For almost a quarter century, a </w:t>
      </w:r>
      <w:r w:rsidRPr="007025E0">
        <w:rPr>
          <w:rFonts w:asciiTheme="majorHAnsi" w:hAnsiTheme="majorHAnsi" w:cstheme="majorHAnsi"/>
          <w:u w:val="single"/>
        </w:rPr>
        <w:t>leader</w:t>
      </w:r>
      <w:r w:rsidRPr="007025E0">
        <w:rPr>
          <w:rFonts w:asciiTheme="majorHAnsi" w:hAnsiTheme="majorHAnsi" w:cstheme="majorHAnsi"/>
          <w:sz w:val="16"/>
        </w:rPr>
        <w:t xml:space="preserve"> who </w:t>
      </w:r>
      <w:r w:rsidRPr="007025E0">
        <w:rPr>
          <w:rFonts w:asciiTheme="majorHAnsi" w:hAnsiTheme="majorHAnsi" w:cstheme="majorHAnsi"/>
          <w:u w:val="single"/>
        </w:rPr>
        <w:t>promised</w:t>
      </w:r>
      <w:r w:rsidRPr="007025E0">
        <w:rPr>
          <w:rFonts w:asciiTheme="majorHAnsi" w:hAnsiTheme="majorHAnsi" w:cstheme="majorHAnsi"/>
          <w:sz w:val="16"/>
        </w:rPr>
        <w:t xml:space="preserve"> or delivered </w:t>
      </w:r>
      <w:r w:rsidRPr="007025E0">
        <w:rPr>
          <w:rFonts w:asciiTheme="majorHAnsi" w:hAnsiTheme="majorHAnsi" w:cstheme="majorHAnsi"/>
          <w:u w:val="single"/>
        </w:rPr>
        <w:t>a better economy won, or was re-elected</w:t>
      </w:r>
      <w:r w:rsidRPr="007025E0">
        <w:rPr>
          <w:rFonts w:asciiTheme="majorHAnsi" w:hAnsiTheme="majorHAnsi" w:cstheme="majorHAnsi"/>
          <w:sz w:val="16"/>
        </w:rPr>
        <w:t xml:space="preserve">. In 2016, this was the promise that brought Donald Trump to power, as also </w:t>
      </w:r>
      <w:r w:rsidRPr="007025E0">
        <w:rPr>
          <w:rFonts w:asciiTheme="majorHAnsi" w:hAnsiTheme="majorHAnsi" w:cstheme="majorHAnsi"/>
          <w:u w:val="single"/>
        </w:rPr>
        <w:t>Modi in 2014</w:t>
      </w:r>
      <w:r w:rsidRPr="007025E0">
        <w:rPr>
          <w:rFonts w:asciiTheme="majorHAnsi" w:hAnsiTheme="majorHAnsi" w:cstheme="majorHAnsi"/>
          <w:sz w:val="16"/>
        </w:rPr>
        <w:t xml:space="preserve">. But that seems to have changed worldwide now. Let’s look at India. </w:t>
      </w:r>
      <w:r w:rsidRPr="007025E0">
        <w:rPr>
          <w:rFonts w:asciiTheme="majorHAnsi" w:hAnsiTheme="majorHAnsi" w:cstheme="majorHAnsi"/>
          <w:highlight w:val="green"/>
          <w:u w:val="single"/>
        </w:rPr>
        <w:t>After</w:t>
      </w:r>
      <w:r w:rsidRPr="007025E0">
        <w:rPr>
          <w:rFonts w:asciiTheme="majorHAnsi" w:hAnsiTheme="majorHAnsi" w:cstheme="majorHAnsi"/>
          <w:u w:val="single"/>
        </w:rPr>
        <w:t xml:space="preserve"> Modi’s first </w:t>
      </w:r>
      <w:r w:rsidRPr="007025E0">
        <w:rPr>
          <w:rFonts w:asciiTheme="majorHAnsi" w:hAnsiTheme="majorHAnsi" w:cstheme="majorHAnsi"/>
          <w:highlight w:val="green"/>
          <w:u w:val="single"/>
        </w:rPr>
        <w:t>two years</w:t>
      </w:r>
      <w:r w:rsidRPr="007025E0">
        <w:rPr>
          <w:rFonts w:asciiTheme="majorHAnsi" w:hAnsiTheme="majorHAnsi" w:cstheme="majorHAnsi"/>
          <w:sz w:val="16"/>
        </w:rPr>
        <w:t xml:space="preserve">, </w:t>
      </w:r>
      <w:r w:rsidRPr="007025E0">
        <w:rPr>
          <w:rFonts w:asciiTheme="majorHAnsi" w:hAnsiTheme="majorHAnsi" w:cstheme="majorHAnsi"/>
          <w:u w:val="single"/>
        </w:rPr>
        <w:t>the economy has stalled</w:t>
      </w:r>
      <w:r w:rsidRPr="007025E0">
        <w:rPr>
          <w:rFonts w:asciiTheme="majorHAnsi" w:hAnsiTheme="majorHAnsi" w:cstheme="majorHAnsi"/>
          <w:sz w:val="16"/>
        </w:rPr>
        <w:t xml:space="preserve">, </w:t>
      </w:r>
      <w:r w:rsidRPr="007025E0">
        <w:rPr>
          <w:rFonts w:asciiTheme="majorHAnsi" w:hAnsiTheme="majorHAnsi" w:cstheme="majorHAnsi"/>
          <w:u w:val="single"/>
        </w:rPr>
        <w:t>and then declined</w:t>
      </w:r>
      <w:r w:rsidRPr="007025E0">
        <w:rPr>
          <w:rFonts w:asciiTheme="majorHAnsi" w:hAnsiTheme="majorHAnsi" w:cstheme="majorHAnsi"/>
          <w:sz w:val="16"/>
        </w:rPr>
        <w:t xml:space="preserve">. The stall began with </w:t>
      </w:r>
      <w:proofErr w:type="spellStart"/>
      <w:r w:rsidRPr="007025E0">
        <w:rPr>
          <w:rFonts w:asciiTheme="majorHAnsi" w:hAnsiTheme="majorHAnsi" w:cstheme="majorHAnsi"/>
          <w:sz w:val="16"/>
        </w:rPr>
        <w:t>demonetisation</w:t>
      </w:r>
      <w:proofErr w:type="spellEnd"/>
      <w:r w:rsidRPr="007025E0">
        <w:rPr>
          <w:rFonts w:asciiTheme="majorHAnsi" w:hAnsiTheme="majorHAnsi" w:cstheme="majorHAnsi"/>
          <w:sz w:val="16"/>
        </w:rPr>
        <w:t xml:space="preserve"> in 2016-17. Lately, India has had at least 7 out of 8 quarters of growth decline. Negative growth is rightly blamed on the pandemic, but it isn’t as if this patient was in the pink of health before the virus struck. </w:t>
      </w:r>
      <w:r w:rsidRPr="007025E0">
        <w:rPr>
          <w:rFonts w:asciiTheme="majorHAnsi" w:hAnsiTheme="majorHAnsi" w:cstheme="majorHAnsi"/>
          <w:u w:val="single"/>
        </w:rPr>
        <w:t>On almost every economic and even social indicator</w:t>
      </w:r>
      <w:r w:rsidRPr="007025E0">
        <w:rPr>
          <w:rFonts w:asciiTheme="majorHAnsi" w:hAnsiTheme="majorHAnsi" w:cstheme="majorHAnsi"/>
          <w:sz w:val="16"/>
        </w:rPr>
        <w:t xml:space="preserve">, </w:t>
      </w:r>
      <w:r w:rsidRPr="007025E0">
        <w:rPr>
          <w:rFonts w:asciiTheme="majorHAnsi" w:hAnsiTheme="majorHAnsi" w:cstheme="majorHAnsi"/>
          <w:u w:val="single"/>
        </w:rPr>
        <w:t>India has been posting a decline</w:t>
      </w:r>
      <w:r w:rsidRPr="007025E0">
        <w:rPr>
          <w:rFonts w:asciiTheme="majorHAnsi" w:hAnsiTheme="majorHAnsi" w:cstheme="majorHAnsi"/>
          <w:sz w:val="16"/>
        </w:rPr>
        <w:t xml:space="preserve">. It shows in our crashing rankings on all key global indices. Now, we know that </w:t>
      </w:r>
      <w:r w:rsidRPr="007025E0">
        <w:rPr>
          <w:rFonts w:asciiTheme="majorHAnsi" w:hAnsiTheme="majorHAnsi" w:cstheme="majorHAnsi"/>
          <w:u w:val="single"/>
        </w:rPr>
        <w:t>Modi won power in 2014 on the promise of massive economic growth</w:t>
      </w:r>
      <w:r w:rsidRPr="007025E0">
        <w:rPr>
          <w:rFonts w:asciiTheme="majorHAnsi" w:hAnsiTheme="majorHAnsi" w:cstheme="majorHAnsi"/>
          <w:sz w:val="16"/>
        </w:rPr>
        <w:t xml:space="preserve">, </w:t>
      </w:r>
      <w:r w:rsidRPr="007025E0">
        <w:rPr>
          <w:rFonts w:asciiTheme="majorHAnsi" w:hAnsiTheme="majorHAnsi" w:cstheme="majorHAnsi"/>
          <w:u w:val="single"/>
        </w:rPr>
        <w:t>jobs</w:t>
      </w:r>
      <w:r w:rsidRPr="007025E0">
        <w:rPr>
          <w:rFonts w:asciiTheme="majorHAnsi" w:hAnsiTheme="majorHAnsi" w:cstheme="majorHAnsi"/>
          <w:sz w:val="16"/>
        </w:rPr>
        <w:t xml:space="preserve"> </w:t>
      </w:r>
      <w:r w:rsidRPr="007025E0">
        <w:rPr>
          <w:rFonts w:asciiTheme="majorHAnsi" w:hAnsiTheme="majorHAnsi" w:cstheme="majorHAnsi"/>
          <w:u w:val="single"/>
        </w:rPr>
        <w:t>and development</w:t>
      </w:r>
      <w:r w:rsidRPr="007025E0">
        <w:rPr>
          <w:rFonts w:asciiTheme="majorHAnsi" w:hAnsiTheme="majorHAnsi" w:cstheme="majorHAnsi"/>
          <w:sz w:val="16"/>
        </w:rPr>
        <w:t xml:space="preserve"> on the ‘</w:t>
      </w:r>
      <w:r w:rsidRPr="007025E0">
        <w:rPr>
          <w:rFonts w:asciiTheme="majorHAnsi" w:hAnsiTheme="majorHAnsi" w:cstheme="majorHAnsi"/>
          <w:b/>
          <w:bCs/>
          <w:highlight w:val="green"/>
          <w:u w:val="single"/>
        </w:rPr>
        <w:t>Gujarat</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Model’</w:t>
      </w:r>
      <w:r w:rsidRPr="007025E0">
        <w:rPr>
          <w:rFonts w:asciiTheme="majorHAnsi" w:hAnsiTheme="majorHAnsi" w:cstheme="majorHAnsi"/>
          <w:sz w:val="16"/>
        </w:rPr>
        <w:t xml:space="preserve">. But barring, say, the first 24 months to some extent, </w:t>
      </w:r>
      <w:r w:rsidRPr="007025E0">
        <w:rPr>
          <w:rFonts w:asciiTheme="majorHAnsi" w:hAnsiTheme="majorHAnsi" w:cstheme="majorHAnsi"/>
          <w:u w:val="single"/>
        </w:rPr>
        <w:t xml:space="preserve">he has </w:t>
      </w:r>
      <w:r w:rsidRPr="007025E0">
        <w:rPr>
          <w:rFonts w:asciiTheme="majorHAnsi" w:hAnsiTheme="majorHAnsi" w:cstheme="majorHAnsi"/>
          <w:b/>
          <w:bCs/>
          <w:highlight w:val="green"/>
          <w:u w:val="single"/>
        </w:rPr>
        <w:t>never</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delivered</w:t>
      </w:r>
      <w:r w:rsidRPr="007025E0">
        <w:rPr>
          <w:rFonts w:asciiTheme="majorHAnsi" w:hAnsiTheme="majorHAnsi" w:cstheme="majorHAnsi"/>
          <w:u w:val="single"/>
        </w:rPr>
        <w:t xml:space="preserve"> on that promise</w:t>
      </w:r>
      <w:r w:rsidRPr="007025E0">
        <w:rPr>
          <w:rFonts w:asciiTheme="majorHAnsi" w:hAnsiTheme="majorHAnsi" w:cstheme="majorHAnsi"/>
          <w:sz w:val="16"/>
        </w:rPr>
        <w:t xml:space="preserve">. </w:t>
      </w:r>
      <w:r w:rsidRPr="007025E0">
        <w:rPr>
          <w:rFonts w:asciiTheme="majorHAnsi" w:hAnsiTheme="majorHAnsi" w:cstheme="majorHAnsi"/>
          <w:sz w:val="16"/>
          <w:szCs w:val="16"/>
        </w:rPr>
        <w:t xml:space="preserve">If the concept of “It’s the economy, stupid” worked, he should not have swept the Uttar Pradesh elections of 2017. By that time, </w:t>
      </w:r>
      <w:proofErr w:type="spellStart"/>
      <w:r w:rsidRPr="007025E0">
        <w:rPr>
          <w:rFonts w:asciiTheme="majorHAnsi" w:hAnsiTheme="majorHAnsi" w:cstheme="majorHAnsi"/>
          <w:sz w:val="16"/>
          <w:szCs w:val="16"/>
        </w:rPr>
        <w:t>demonetisation</w:t>
      </w:r>
      <w:proofErr w:type="spellEnd"/>
      <w:r w:rsidRPr="007025E0">
        <w:rPr>
          <w:rFonts w:asciiTheme="majorHAnsi" w:hAnsiTheme="majorHAnsi" w:cstheme="majorHAnsi"/>
          <w:sz w:val="16"/>
          <w:szCs w:val="16"/>
        </w:rPr>
        <w:t xml:space="preserve"> had already deflated India’s economy; job losses, and trade, rural and farmer distress had set in. It didn’t bother anybody but his hapless opposition and </w:t>
      </w:r>
      <w:proofErr w:type="spellStart"/>
      <w:r w:rsidRPr="007025E0">
        <w:rPr>
          <w:rFonts w:asciiTheme="majorHAnsi" w:hAnsiTheme="majorHAnsi" w:cstheme="majorHAnsi"/>
          <w:sz w:val="16"/>
          <w:szCs w:val="16"/>
        </w:rPr>
        <w:t>marginalised</w:t>
      </w:r>
      <w:proofErr w:type="spellEnd"/>
      <w:r w:rsidRPr="007025E0">
        <w:rPr>
          <w:rFonts w:asciiTheme="majorHAnsi" w:hAnsiTheme="majorHAnsi" w:cstheme="majorHAnsi"/>
          <w:sz w:val="16"/>
          <w:szCs w:val="16"/>
        </w:rPr>
        <w:t xml:space="preserve"> editorialists like us. </w:t>
      </w:r>
      <w:r w:rsidRPr="007025E0">
        <w:rPr>
          <w:rFonts w:asciiTheme="majorHAnsi" w:hAnsiTheme="majorHAnsi" w:cstheme="majorHAnsi"/>
          <w:sz w:val="16"/>
        </w:rPr>
        <w:t xml:space="preserve">By the summer of 2019, our economy had already been in a tailspin. Worse, joblessness was already reaching a high that would be alarming in a democracy. Some of the </w:t>
      </w:r>
      <w:r w:rsidRPr="007025E0">
        <w:rPr>
          <w:rFonts w:asciiTheme="majorHAnsi" w:hAnsiTheme="majorHAnsi" w:cstheme="majorHAnsi"/>
          <w:u w:val="single"/>
        </w:rPr>
        <w:t>data was so embarrassing that the Modi government had to either hide it, rewrite it, or change the formula and produce friendlier data</w:t>
      </w:r>
      <w:r w:rsidRPr="007025E0">
        <w:rPr>
          <w:rFonts w:asciiTheme="majorHAnsi" w:hAnsiTheme="majorHAnsi" w:cstheme="majorHAnsi"/>
          <w:sz w:val="16"/>
        </w:rPr>
        <w:t xml:space="preserve">, as on GDP numbers. Every economic indicator had gone wrong except one: Inflation. And yet, Modi returned with a larger majority in that election. </w:t>
      </w:r>
      <w:r w:rsidRPr="007025E0">
        <w:rPr>
          <w:rFonts w:asciiTheme="majorHAnsi" w:hAnsiTheme="majorHAnsi" w:cstheme="majorHAnsi"/>
          <w:sz w:val="16"/>
          <w:szCs w:val="16"/>
        </w:rPr>
        <w:t xml:space="preserve">It is still exactly a month before we will know what the voters decide in these five assembly elections. The numbers obviously won’t be what Amit Shah is counting after each phase in West Bengal. But whatever these are, one thing they won’t reflect is the state of India’s economy. </w:t>
      </w:r>
      <w:r w:rsidRPr="007025E0">
        <w:rPr>
          <w:rFonts w:asciiTheme="majorHAnsi" w:hAnsiTheme="majorHAnsi" w:cstheme="majorHAnsi"/>
          <w:sz w:val="16"/>
        </w:rPr>
        <w:t xml:space="preserve">It will be the </w:t>
      </w:r>
      <w:r w:rsidRPr="007025E0">
        <w:rPr>
          <w:rFonts w:asciiTheme="majorHAnsi" w:hAnsiTheme="majorHAnsi" w:cstheme="majorHAnsi"/>
          <w:highlight w:val="green"/>
          <w:u w:val="single"/>
        </w:rPr>
        <w:t xml:space="preserve">first year of </w:t>
      </w:r>
      <w:r w:rsidRPr="007025E0">
        <w:rPr>
          <w:rFonts w:asciiTheme="majorHAnsi" w:hAnsiTheme="majorHAnsi" w:cstheme="majorHAnsi"/>
          <w:b/>
          <w:bCs/>
          <w:highlight w:val="green"/>
          <w:u w:val="single"/>
        </w:rPr>
        <w:t>negative</w:t>
      </w:r>
      <w:r w:rsidRPr="007025E0">
        <w:rPr>
          <w:rFonts w:asciiTheme="majorHAnsi" w:hAnsiTheme="majorHAnsi" w:cstheme="majorHAnsi"/>
          <w:sz w:val="16"/>
        </w:rPr>
        <w:t xml:space="preserve"> — </w:t>
      </w:r>
      <w:r w:rsidRPr="007025E0">
        <w:rPr>
          <w:rFonts w:asciiTheme="majorHAnsi" w:hAnsiTheme="majorHAnsi" w:cstheme="majorHAnsi"/>
          <w:u w:val="single"/>
        </w:rPr>
        <w:t>double-digit negative</w:t>
      </w:r>
      <w:r w:rsidRPr="007025E0">
        <w:rPr>
          <w:rFonts w:asciiTheme="majorHAnsi" w:hAnsiTheme="majorHAnsi" w:cstheme="majorHAnsi"/>
          <w:sz w:val="16"/>
        </w:rPr>
        <w:t xml:space="preserve"> — </w:t>
      </w:r>
      <w:r w:rsidRPr="007025E0">
        <w:rPr>
          <w:rFonts w:asciiTheme="majorHAnsi" w:hAnsiTheme="majorHAnsi" w:cstheme="majorHAnsi"/>
          <w:b/>
          <w:bCs/>
          <w:highlight w:val="green"/>
          <w:u w:val="single"/>
        </w:rPr>
        <w:t>growth</w:t>
      </w:r>
      <w:r w:rsidRPr="007025E0">
        <w:rPr>
          <w:rFonts w:asciiTheme="majorHAnsi" w:hAnsiTheme="majorHAnsi" w:cstheme="majorHAnsi"/>
          <w:u w:val="single"/>
        </w:rPr>
        <w:t xml:space="preserve"> in</w:t>
      </w:r>
      <w:r w:rsidRPr="007025E0">
        <w:rPr>
          <w:rFonts w:asciiTheme="majorHAnsi" w:hAnsiTheme="majorHAnsi" w:cstheme="majorHAnsi"/>
          <w:sz w:val="16"/>
        </w:rPr>
        <w:t xml:space="preserve"> our independent </w:t>
      </w:r>
      <w:r w:rsidRPr="007025E0">
        <w:rPr>
          <w:rFonts w:asciiTheme="majorHAnsi" w:hAnsiTheme="majorHAnsi" w:cstheme="majorHAnsi"/>
          <w:u w:val="single"/>
        </w:rPr>
        <w:t>history</w:t>
      </w:r>
      <w:r w:rsidRPr="007025E0">
        <w:rPr>
          <w:rFonts w:asciiTheme="majorHAnsi" w:hAnsiTheme="majorHAnsi" w:cstheme="majorHAnsi"/>
          <w:sz w:val="16"/>
        </w:rPr>
        <w:t xml:space="preserve">. And </w:t>
      </w:r>
      <w:r w:rsidRPr="007025E0">
        <w:rPr>
          <w:rFonts w:asciiTheme="majorHAnsi" w:hAnsiTheme="majorHAnsi" w:cstheme="majorHAnsi"/>
          <w:u w:val="single"/>
        </w:rPr>
        <w:t xml:space="preserve">while this </w:t>
      </w:r>
      <w:r w:rsidRPr="007025E0">
        <w:rPr>
          <w:rFonts w:asciiTheme="majorHAnsi" w:hAnsiTheme="majorHAnsi" w:cstheme="majorHAnsi"/>
          <w:b/>
          <w:bCs/>
          <w:highlight w:val="green"/>
          <w:u w:val="single"/>
        </w:rPr>
        <w:t>may</w:t>
      </w:r>
      <w:r w:rsidRPr="007025E0">
        <w:rPr>
          <w:rFonts w:asciiTheme="majorHAnsi" w:hAnsiTheme="majorHAnsi" w:cstheme="majorHAnsi"/>
          <w:u w:val="single"/>
        </w:rPr>
        <w:t xml:space="preserve"> be </w:t>
      </w:r>
      <w:r w:rsidRPr="007025E0">
        <w:rPr>
          <w:rFonts w:asciiTheme="majorHAnsi" w:hAnsiTheme="majorHAnsi" w:cstheme="majorHAnsi"/>
          <w:b/>
          <w:bCs/>
          <w:highlight w:val="green"/>
          <w:u w:val="single"/>
        </w:rPr>
        <w:t>blamed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on</w:t>
      </w:r>
      <w:r w:rsidRPr="007025E0">
        <w:rPr>
          <w:rFonts w:asciiTheme="majorHAnsi" w:hAnsiTheme="majorHAnsi" w:cstheme="majorHAnsi"/>
          <w:highlight w:val="green"/>
          <w:u w:val="single"/>
        </w:rPr>
        <w:t xml:space="preserve"> the </w:t>
      </w:r>
      <w:r w:rsidRPr="007025E0">
        <w:rPr>
          <w:rFonts w:asciiTheme="majorHAnsi" w:hAnsiTheme="majorHAnsi" w:cstheme="majorHAnsi"/>
          <w:b/>
          <w:bCs/>
          <w:highlight w:val="green"/>
          <w:u w:val="single"/>
        </w:rPr>
        <w:t>pandemic</w:t>
      </w:r>
      <w:r w:rsidRPr="007025E0">
        <w:rPr>
          <w:rFonts w:asciiTheme="majorHAnsi" w:hAnsiTheme="majorHAnsi" w:cstheme="majorHAnsi"/>
          <w:sz w:val="16"/>
        </w:rPr>
        <w:t xml:space="preserve">, it destroyed so many lives, jobs and savings because it came on top of three lousy years. </w:t>
      </w:r>
      <w:r w:rsidRPr="007025E0">
        <w:rPr>
          <w:rFonts w:asciiTheme="majorHAnsi" w:hAnsiTheme="majorHAnsi" w:cstheme="majorHAnsi"/>
          <w:b/>
          <w:bCs/>
          <w:u w:val="single"/>
        </w:rPr>
        <w:t>In</w:t>
      </w:r>
      <w:r w:rsidRPr="007025E0">
        <w:rPr>
          <w:rFonts w:asciiTheme="majorHAnsi" w:hAnsiTheme="majorHAnsi" w:cstheme="majorHAnsi"/>
          <w:u w:val="single"/>
        </w:rPr>
        <w:t xml:space="preserve"> </w:t>
      </w:r>
      <w:r w:rsidRPr="007025E0">
        <w:rPr>
          <w:rFonts w:asciiTheme="majorHAnsi" w:hAnsiTheme="majorHAnsi" w:cstheme="majorHAnsi"/>
          <w:b/>
          <w:bCs/>
          <w:u w:val="single"/>
        </w:rPr>
        <w:t>normal</w:t>
      </w:r>
      <w:r w:rsidRPr="007025E0">
        <w:rPr>
          <w:rFonts w:asciiTheme="majorHAnsi" w:hAnsiTheme="majorHAnsi" w:cstheme="majorHAnsi"/>
          <w:u w:val="single"/>
        </w:rPr>
        <w:t xml:space="preserve"> </w:t>
      </w:r>
      <w:r w:rsidRPr="007025E0">
        <w:rPr>
          <w:rFonts w:asciiTheme="majorHAnsi" w:hAnsiTheme="majorHAnsi" w:cstheme="majorHAnsi"/>
          <w:b/>
          <w:bCs/>
          <w:u w:val="single"/>
        </w:rPr>
        <w:t>politics</w:t>
      </w:r>
      <w:r w:rsidRPr="007025E0">
        <w:rPr>
          <w:rFonts w:asciiTheme="majorHAnsi" w:hAnsiTheme="majorHAnsi" w:cstheme="majorHAnsi"/>
          <w:sz w:val="16"/>
        </w:rPr>
        <w:t xml:space="preserve">, </w:t>
      </w:r>
      <w:r w:rsidRPr="007025E0">
        <w:rPr>
          <w:rFonts w:asciiTheme="majorHAnsi" w:hAnsiTheme="majorHAnsi" w:cstheme="majorHAnsi"/>
          <w:u w:val="single"/>
        </w:rPr>
        <w:t xml:space="preserve">this </w:t>
      </w:r>
      <w:r w:rsidRPr="007025E0">
        <w:rPr>
          <w:rFonts w:asciiTheme="majorHAnsi" w:hAnsiTheme="majorHAnsi" w:cstheme="majorHAnsi"/>
          <w:b/>
          <w:bCs/>
          <w:u w:val="single"/>
        </w:rPr>
        <w:t>would</w:t>
      </w:r>
      <w:r w:rsidRPr="007025E0">
        <w:rPr>
          <w:rFonts w:asciiTheme="majorHAnsi" w:hAnsiTheme="majorHAnsi" w:cstheme="majorHAnsi"/>
          <w:u w:val="single"/>
        </w:rPr>
        <w:t xml:space="preserve"> </w:t>
      </w:r>
      <w:r w:rsidRPr="007025E0">
        <w:rPr>
          <w:rFonts w:asciiTheme="majorHAnsi" w:hAnsiTheme="majorHAnsi" w:cstheme="majorHAnsi"/>
          <w:b/>
          <w:bCs/>
          <w:u w:val="single"/>
        </w:rPr>
        <w:t>have</w:t>
      </w:r>
      <w:r w:rsidRPr="007025E0">
        <w:rPr>
          <w:rFonts w:asciiTheme="majorHAnsi" w:hAnsiTheme="majorHAnsi" w:cstheme="majorHAnsi"/>
          <w:u w:val="single"/>
        </w:rPr>
        <w:t xml:space="preserve"> </w:t>
      </w:r>
      <w:r w:rsidRPr="007025E0">
        <w:rPr>
          <w:rFonts w:asciiTheme="majorHAnsi" w:hAnsiTheme="majorHAnsi" w:cstheme="majorHAnsi"/>
          <w:b/>
          <w:bCs/>
          <w:u w:val="single"/>
        </w:rPr>
        <w:t>made</w:t>
      </w:r>
      <w:r w:rsidRPr="007025E0">
        <w:rPr>
          <w:rFonts w:asciiTheme="majorHAnsi" w:hAnsiTheme="majorHAnsi" w:cstheme="majorHAnsi"/>
          <w:u w:val="single"/>
        </w:rPr>
        <w:t xml:space="preserve"> these </w:t>
      </w:r>
      <w:r w:rsidRPr="007025E0">
        <w:rPr>
          <w:rFonts w:asciiTheme="majorHAnsi" w:hAnsiTheme="majorHAnsi" w:cstheme="majorHAnsi"/>
          <w:b/>
          <w:bCs/>
          <w:u w:val="single"/>
        </w:rPr>
        <w:t>elections</w:t>
      </w:r>
      <w:r w:rsidRPr="007025E0">
        <w:rPr>
          <w:rFonts w:asciiTheme="majorHAnsi" w:hAnsiTheme="majorHAnsi" w:cstheme="majorHAnsi"/>
          <w:u w:val="single"/>
        </w:rPr>
        <w:t xml:space="preserve"> a </w:t>
      </w:r>
      <w:r w:rsidRPr="007025E0">
        <w:rPr>
          <w:rFonts w:asciiTheme="majorHAnsi" w:hAnsiTheme="majorHAnsi" w:cstheme="majorHAnsi"/>
          <w:b/>
          <w:bCs/>
          <w:u w:val="single"/>
        </w:rPr>
        <w:t>walkover</w:t>
      </w:r>
      <w:r w:rsidRPr="007025E0">
        <w:rPr>
          <w:rFonts w:asciiTheme="majorHAnsi" w:hAnsiTheme="majorHAnsi" w:cstheme="majorHAnsi"/>
          <w:u w:val="single"/>
        </w:rPr>
        <w:t xml:space="preserve"> </w:t>
      </w:r>
      <w:r w:rsidRPr="007025E0">
        <w:rPr>
          <w:rFonts w:asciiTheme="majorHAnsi" w:hAnsiTheme="majorHAnsi" w:cstheme="majorHAnsi"/>
          <w:b/>
          <w:bCs/>
          <w:u w:val="single"/>
        </w:rPr>
        <w:t>for</w:t>
      </w:r>
      <w:r w:rsidRPr="007025E0">
        <w:rPr>
          <w:rFonts w:asciiTheme="majorHAnsi" w:hAnsiTheme="majorHAnsi" w:cstheme="majorHAnsi"/>
          <w:u w:val="single"/>
        </w:rPr>
        <w:t xml:space="preserve"> the </w:t>
      </w:r>
      <w:r w:rsidRPr="007025E0">
        <w:rPr>
          <w:rFonts w:asciiTheme="majorHAnsi" w:hAnsiTheme="majorHAnsi" w:cstheme="majorHAnsi"/>
          <w:b/>
          <w:bCs/>
          <w:u w:val="single"/>
        </w:rPr>
        <w:t>opposition</w:t>
      </w:r>
      <w:r w:rsidRPr="007025E0">
        <w:rPr>
          <w:rFonts w:asciiTheme="majorHAnsi" w:hAnsiTheme="majorHAnsi" w:cstheme="majorHAnsi"/>
          <w:sz w:val="16"/>
        </w:rPr>
        <w:t xml:space="preserve">. They will be anything but that. Which will make us question that 1992 </w:t>
      </w:r>
      <w:proofErr w:type="spellStart"/>
      <w:r w:rsidRPr="007025E0">
        <w:rPr>
          <w:rFonts w:asciiTheme="majorHAnsi" w:hAnsiTheme="majorHAnsi" w:cstheme="majorHAnsi"/>
          <w:sz w:val="16"/>
        </w:rPr>
        <w:t>Clintonism</w:t>
      </w:r>
      <w:proofErr w:type="spellEnd"/>
      <w:r w:rsidRPr="007025E0">
        <w:rPr>
          <w:rFonts w:asciiTheme="majorHAnsi" w:hAnsiTheme="majorHAnsi" w:cstheme="majorHAnsi"/>
          <w:sz w:val="16"/>
        </w:rPr>
        <w:t xml:space="preserve">. </w:t>
      </w:r>
      <w:r w:rsidRPr="007025E0">
        <w:rPr>
          <w:rFonts w:asciiTheme="majorHAnsi" w:hAnsiTheme="majorHAnsi" w:cstheme="majorHAnsi"/>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w:t>
      </w:r>
      <w:proofErr w:type="spellStart"/>
      <w:r w:rsidRPr="007025E0">
        <w:rPr>
          <w:rFonts w:asciiTheme="majorHAnsi" w:hAnsiTheme="majorHAnsi" w:cstheme="majorHAnsi"/>
          <w:sz w:val="16"/>
          <w:szCs w:val="16"/>
        </w:rPr>
        <w:t>colour</w:t>
      </w:r>
      <w:proofErr w:type="spellEnd"/>
      <w:r w:rsidRPr="007025E0">
        <w:rPr>
          <w:rFonts w:asciiTheme="majorHAnsi" w:hAnsiTheme="majorHAnsi" w:cstheme="majorHAnsi"/>
          <w:sz w:val="16"/>
          <w:szCs w:val="16"/>
        </w:rPr>
        <w:t xml:space="preserve"> and class, and the virus, for example. Biden’s promise wasn’t an economic boom. At the other extreme is the Putin phenomenon. In fact, this week’s National Interest was sparked by this </w:t>
      </w:r>
      <w:proofErr w:type="spellStart"/>
      <w:r w:rsidRPr="007025E0">
        <w:rPr>
          <w:rFonts w:asciiTheme="majorHAnsi" w:hAnsiTheme="majorHAnsi" w:cstheme="majorHAnsi"/>
          <w:sz w:val="16"/>
          <w:szCs w:val="16"/>
        </w:rPr>
        <w:t>Ruchir</w:t>
      </w:r>
      <w:proofErr w:type="spellEnd"/>
      <w:r w:rsidRPr="007025E0">
        <w:rPr>
          <w:rFonts w:asciiTheme="majorHAnsi" w:hAnsiTheme="majorHAnsi" w:cstheme="majorHAnsi"/>
          <w:sz w:val="16"/>
          <w:szCs w:val="16"/>
        </w:rPr>
        <w:t xml:space="preserve">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7025E0">
        <w:rPr>
          <w:rFonts w:asciiTheme="majorHAnsi" w:hAnsiTheme="majorHAnsi" w:cstheme="majorHAnsi"/>
          <w:u w:val="single"/>
        </w:rPr>
        <w:t xml:space="preserve">Putin is </w:t>
      </w:r>
      <w:r w:rsidRPr="007025E0">
        <w:rPr>
          <w:rFonts w:asciiTheme="majorHAnsi" w:hAnsiTheme="majorHAnsi" w:cstheme="majorHAnsi"/>
          <w:b/>
          <w:bCs/>
          <w:u w:val="single"/>
        </w:rPr>
        <w:t>riding</w:t>
      </w:r>
      <w:r w:rsidRPr="007025E0">
        <w:rPr>
          <w:rFonts w:asciiTheme="majorHAnsi" w:hAnsiTheme="majorHAnsi" w:cstheme="majorHAnsi"/>
          <w:u w:val="single"/>
        </w:rPr>
        <w:t xml:space="preserve"> the </w:t>
      </w:r>
      <w:r w:rsidRPr="007025E0">
        <w:rPr>
          <w:rFonts w:asciiTheme="majorHAnsi" w:hAnsiTheme="majorHAnsi" w:cstheme="majorHAnsi"/>
          <w:b/>
          <w:bCs/>
          <w:u w:val="single"/>
        </w:rPr>
        <w:t>deep</w:t>
      </w:r>
      <w:r w:rsidRPr="007025E0">
        <w:rPr>
          <w:rFonts w:asciiTheme="majorHAnsi" w:hAnsiTheme="majorHAnsi" w:cstheme="majorHAnsi"/>
          <w:u w:val="single"/>
        </w:rPr>
        <w:t xml:space="preserve"> </w:t>
      </w:r>
      <w:r w:rsidRPr="007025E0">
        <w:rPr>
          <w:rFonts w:asciiTheme="majorHAnsi" w:hAnsiTheme="majorHAnsi" w:cstheme="majorHAnsi"/>
          <w:b/>
          <w:bCs/>
          <w:u w:val="single"/>
        </w:rPr>
        <w:t>insecurities</w:t>
      </w:r>
      <w:r w:rsidRPr="007025E0">
        <w:rPr>
          <w:rFonts w:asciiTheme="majorHAnsi" w:hAnsiTheme="majorHAnsi" w:cstheme="majorHAnsi"/>
          <w:u w:val="single"/>
        </w:rPr>
        <w:t xml:space="preserve"> </w:t>
      </w:r>
      <w:r w:rsidRPr="007025E0">
        <w:rPr>
          <w:rFonts w:asciiTheme="majorHAnsi" w:hAnsiTheme="majorHAnsi" w:cstheme="majorHAnsi"/>
          <w:b/>
          <w:bCs/>
          <w:u w:val="single"/>
        </w:rPr>
        <w:t>of</w:t>
      </w:r>
      <w:r w:rsidRPr="007025E0">
        <w:rPr>
          <w:rFonts w:asciiTheme="majorHAnsi" w:hAnsiTheme="majorHAnsi" w:cstheme="majorHAnsi"/>
          <w:u w:val="single"/>
        </w:rPr>
        <w:t xml:space="preserve"> a </w:t>
      </w:r>
      <w:r w:rsidRPr="007025E0">
        <w:rPr>
          <w:rFonts w:asciiTheme="majorHAnsi" w:hAnsiTheme="majorHAnsi" w:cstheme="majorHAnsi"/>
          <w:b/>
          <w:bCs/>
          <w:u w:val="single"/>
        </w:rPr>
        <w:t>people</w:t>
      </w:r>
      <w:r w:rsidRPr="007025E0">
        <w:rPr>
          <w:rFonts w:asciiTheme="majorHAnsi" w:hAnsiTheme="majorHAnsi" w:cstheme="majorHAnsi"/>
          <w:u w:val="single"/>
        </w:rPr>
        <w:t xml:space="preserve"> </w:t>
      </w:r>
      <w:r w:rsidRPr="007025E0">
        <w:rPr>
          <w:rFonts w:asciiTheme="majorHAnsi" w:hAnsiTheme="majorHAnsi" w:cstheme="majorHAnsi"/>
          <w:b/>
          <w:bCs/>
          <w:u w:val="single"/>
        </w:rPr>
        <w:t>scarred</w:t>
      </w:r>
      <w:r w:rsidRPr="007025E0">
        <w:rPr>
          <w:rFonts w:asciiTheme="majorHAnsi" w:hAnsiTheme="majorHAnsi" w:cstheme="majorHAnsi"/>
          <w:u w:val="single"/>
        </w:rPr>
        <w:t xml:space="preserve"> </w:t>
      </w:r>
      <w:r w:rsidRPr="007025E0">
        <w:rPr>
          <w:rFonts w:asciiTheme="majorHAnsi" w:hAnsiTheme="majorHAnsi" w:cstheme="majorHAnsi"/>
          <w:b/>
          <w:bCs/>
          <w:u w:val="single"/>
        </w:rPr>
        <w:t>by</w:t>
      </w:r>
      <w:r w:rsidRPr="007025E0">
        <w:rPr>
          <w:rFonts w:asciiTheme="majorHAnsi" w:hAnsiTheme="majorHAnsi" w:cstheme="majorHAnsi"/>
          <w:u w:val="single"/>
        </w:rPr>
        <w:t xml:space="preserve"> much </w:t>
      </w:r>
      <w:r w:rsidRPr="007025E0">
        <w:rPr>
          <w:rFonts w:asciiTheme="majorHAnsi" w:hAnsiTheme="majorHAnsi" w:cstheme="majorHAnsi"/>
          <w:b/>
          <w:bCs/>
          <w:u w:val="single"/>
        </w:rPr>
        <w:t>instability</w:t>
      </w:r>
      <w:r w:rsidRPr="007025E0">
        <w:rPr>
          <w:rFonts w:asciiTheme="majorHAnsi" w:hAnsiTheme="majorHAnsi" w:cstheme="majorHAnsi"/>
          <w:sz w:val="16"/>
        </w:rPr>
        <w:t xml:space="preserve">, political and economic, </w:t>
      </w:r>
      <w:r w:rsidRPr="007025E0">
        <w:rPr>
          <w:rFonts w:asciiTheme="majorHAnsi" w:hAnsiTheme="majorHAnsi" w:cstheme="majorHAnsi"/>
          <w:b/>
          <w:bCs/>
          <w:u w:val="single"/>
        </w:rPr>
        <w:t>preceding</w:t>
      </w:r>
      <w:r w:rsidRPr="007025E0">
        <w:rPr>
          <w:rFonts w:asciiTheme="majorHAnsi" w:hAnsiTheme="majorHAnsi" w:cstheme="majorHAnsi"/>
          <w:u w:val="single"/>
        </w:rPr>
        <w:t xml:space="preserve"> </w:t>
      </w:r>
      <w:r w:rsidRPr="007025E0">
        <w:rPr>
          <w:rFonts w:asciiTheme="majorHAnsi" w:hAnsiTheme="majorHAnsi" w:cstheme="majorHAnsi"/>
          <w:b/>
          <w:bCs/>
          <w:u w:val="single"/>
        </w:rPr>
        <w:t>his</w:t>
      </w:r>
      <w:r w:rsidRPr="007025E0">
        <w:rPr>
          <w:rFonts w:asciiTheme="majorHAnsi" w:hAnsiTheme="majorHAnsi" w:cstheme="majorHAnsi"/>
          <w:u w:val="single"/>
        </w:rPr>
        <w:t xml:space="preserve"> </w:t>
      </w:r>
      <w:r w:rsidRPr="007025E0">
        <w:rPr>
          <w:rFonts w:asciiTheme="majorHAnsi" w:hAnsiTheme="majorHAnsi" w:cstheme="majorHAnsi"/>
          <w:b/>
          <w:bCs/>
          <w:u w:val="single"/>
        </w:rPr>
        <w:t>rise</w:t>
      </w:r>
      <w:r w:rsidRPr="007025E0">
        <w:rPr>
          <w:rFonts w:asciiTheme="majorHAnsi" w:hAnsiTheme="majorHAnsi" w:cstheme="majorHAnsi"/>
          <w:sz w:val="16"/>
        </w:rPr>
        <w:t xml:space="preserve">. For them, therefore, </w:t>
      </w:r>
      <w:r w:rsidRPr="007025E0">
        <w:rPr>
          <w:rFonts w:asciiTheme="majorHAnsi" w:hAnsiTheme="majorHAnsi" w:cstheme="majorHAnsi"/>
          <w:b/>
          <w:bCs/>
          <w:highlight w:val="green"/>
          <w:u w:val="single"/>
        </w:rPr>
        <w:t>stability</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 xml:space="preserve">becomes the </w:t>
      </w:r>
      <w:r w:rsidRPr="007025E0">
        <w:rPr>
          <w:rFonts w:asciiTheme="majorHAnsi" w:hAnsiTheme="majorHAnsi" w:cstheme="majorHAnsi"/>
          <w:b/>
          <w:bCs/>
          <w:highlight w:val="green"/>
          <w:u w:val="single"/>
        </w:rPr>
        <w:t>first</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priority</w:t>
      </w:r>
      <w:r w:rsidRPr="007025E0">
        <w:rPr>
          <w:rFonts w:asciiTheme="majorHAnsi" w:hAnsiTheme="majorHAnsi" w:cstheme="majorHAnsi"/>
          <w:u w:val="single"/>
        </w:rPr>
        <w:t>. The economy can wait</w:t>
      </w:r>
      <w:r w:rsidRPr="007025E0">
        <w:rPr>
          <w:rFonts w:asciiTheme="majorHAnsi" w:hAnsiTheme="majorHAnsi" w:cstheme="majorHAnsi"/>
          <w:sz w:val="16"/>
        </w:rPr>
        <w:t xml:space="preserve">. If we were to build on this, </w:t>
      </w:r>
      <w:r w:rsidRPr="007025E0">
        <w:rPr>
          <w:rFonts w:asciiTheme="majorHAnsi" w:hAnsiTheme="majorHAnsi" w:cstheme="majorHAnsi"/>
          <w:b/>
          <w:bCs/>
          <w:u w:val="single"/>
        </w:rPr>
        <w:t>stability</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brings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nationalistic</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self</w:t>
      </w:r>
      <w:r w:rsidRPr="007025E0">
        <w:rPr>
          <w:rFonts w:asciiTheme="majorHAnsi" w:hAnsiTheme="majorHAnsi" w:cstheme="majorHAnsi"/>
          <w:highlight w:val="green"/>
          <w:u w:val="single"/>
        </w:rPr>
        <w:t>-</w:t>
      </w:r>
      <w:r w:rsidRPr="007025E0">
        <w:rPr>
          <w:rFonts w:asciiTheme="majorHAnsi" w:hAnsiTheme="majorHAnsi" w:cstheme="majorHAnsi"/>
          <w:b/>
          <w:bCs/>
          <w:highlight w:val="green"/>
          <w:u w:val="single"/>
        </w:rPr>
        <w:t>esteem</w:t>
      </w:r>
      <w:r w:rsidRPr="007025E0">
        <w:rPr>
          <w:rFonts w:asciiTheme="majorHAnsi" w:hAnsiTheme="majorHAnsi" w:cstheme="majorHAnsi"/>
          <w:sz w:val="16"/>
        </w:rPr>
        <w:t xml:space="preserve">. </w:t>
      </w:r>
      <w:r w:rsidRPr="007025E0">
        <w:rPr>
          <w:rFonts w:asciiTheme="majorHAnsi" w:hAnsiTheme="majorHAnsi" w:cstheme="majorHAnsi"/>
          <w:u w:val="single"/>
        </w:rPr>
        <w:t xml:space="preserve">Putin fought off many </w:t>
      </w:r>
      <w:proofErr w:type="gramStart"/>
      <w:r w:rsidRPr="007025E0">
        <w:rPr>
          <w:rFonts w:asciiTheme="majorHAnsi" w:hAnsiTheme="majorHAnsi" w:cstheme="majorHAnsi"/>
          <w:u w:val="single"/>
        </w:rPr>
        <w:t>separatist</w:t>
      </w:r>
      <w:proofErr w:type="gramEnd"/>
      <w:r w:rsidRPr="007025E0">
        <w:rPr>
          <w:rFonts w:asciiTheme="majorHAnsi" w:hAnsiTheme="majorHAnsi" w:cstheme="majorHAnsi"/>
          <w:u w:val="single"/>
        </w:rPr>
        <w:t xml:space="preserve"> or religiously inspired forces</w:t>
      </w:r>
      <w:r w:rsidRPr="007025E0">
        <w:rPr>
          <w:rFonts w:asciiTheme="majorHAnsi" w:hAnsiTheme="majorHAnsi" w:cstheme="majorHAnsi"/>
          <w:sz w:val="16"/>
        </w:rPr>
        <w:t xml:space="preserve">, </w:t>
      </w:r>
      <w:r w:rsidRPr="007025E0">
        <w:rPr>
          <w:rFonts w:asciiTheme="majorHAnsi" w:hAnsiTheme="majorHAnsi" w:cstheme="majorHAnsi"/>
          <w:u w:val="single"/>
        </w:rPr>
        <w:t>insurgency</w:t>
      </w:r>
      <w:r w:rsidRPr="007025E0">
        <w:rPr>
          <w:rFonts w:asciiTheme="majorHAnsi" w:hAnsiTheme="majorHAnsi" w:cstheme="majorHAnsi"/>
          <w:sz w:val="16"/>
        </w:rPr>
        <w:t xml:space="preserve"> and </w:t>
      </w:r>
      <w:r w:rsidRPr="007025E0">
        <w:rPr>
          <w:rFonts w:asciiTheme="majorHAnsi" w:hAnsiTheme="majorHAnsi" w:cstheme="majorHAnsi"/>
          <w:u w:val="single"/>
        </w:rPr>
        <w:t>terrorism</w:t>
      </w:r>
      <w:r w:rsidRPr="007025E0">
        <w:rPr>
          <w:rFonts w:asciiTheme="majorHAnsi" w:hAnsiTheme="majorHAnsi" w:cstheme="majorHAnsi"/>
          <w:sz w:val="16"/>
        </w:rPr>
        <w:t xml:space="preserve">, “taught the upstart Ukrainians a lesson” by </w:t>
      </w:r>
      <w:r w:rsidRPr="007025E0">
        <w:rPr>
          <w:rFonts w:asciiTheme="majorHAnsi" w:hAnsiTheme="majorHAnsi" w:cstheme="majorHAnsi"/>
          <w:u w:val="single"/>
        </w:rPr>
        <w:t>grabbing Crimea</w:t>
      </w:r>
      <w:r w:rsidRPr="007025E0">
        <w:rPr>
          <w:rFonts w:asciiTheme="majorHAnsi" w:hAnsiTheme="majorHAnsi" w:cstheme="majorHAnsi"/>
          <w:sz w:val="16"/>
        </w:rPr>
        <w:t xml:space="preserve">, </w:t>
      </w:r>
      <w:r w:rsidRPr="007025E0">
        <w:rPr>
          <w:rFonts w:asciiTheme="majorHAnsi" w:hAnsiTheme="majorHAnsi" w:cstheme="majorHAnsi"/>
          <w:u w:val="single"/>
        </w:rPr>
        <w:t>stood up to America</w:t>
      </w:r>
      <w:r w:rsidRPr="007025E0">
        <w:rPr>
          <w:rFonts w:asciiTheme="majorHAnsi" w:hAnsiTheme="majorHAnsi" w:cstheme="majorHAnsi"/>
          <w:sz w:val="16"/>
        </w:rPr>
        <w:t xml:space="preserve">, and probably even played it in the Trump period. </w:t>
      </w:r>
      <w:r w:rsidRPr="007025E0">
        <w:rPr>
          <w:rFonts w:asciiTheme="majorHAnsi" w:hAnsiTheme="majorHAnsi" w:cstheme="majorHAnsi"/>
          <w:u w:val="single"/>
        </w:rPr>
        <w:t>Under him</w:t>
      </w:r>
      <w:r w:rsidRPr="007025E0">
        <w:rPr>
          <w:rFonts w:asciiTheme="majorHAnsi" w:hAnsiTheme="majorHAnsi" w:cstheme="majorHAnsi"/>
          <w:sz w:val="16"/>
        </w:rPr>
        <w:t xml:space="preserve">, </w:t>
      </w:r>
      <w:r w:rsidRPr="007025E0">
        <w:rPr>
          <w:rFonts w:asciiTheme="majorHAnsi" w:hAnsiTheme="majorHAnsi" w:cstheme="majorHAnsi"/>
          <w:u w:val="single"/>
        </w:rPr>
        <w:t>Russia is back to being a power</w:t>
      </w:r>
      <w:r w:rsidRPr="007025E0">
        <w:rPr>
          <w:rFonts w:asciiTheme="majorHAnsi" w:hAnsiTheme="majorHAnsi" w:cstheme="majorHAnsi"/>
          <w:sz w:val="16"/>
        </w:rPr>
        <w:t xml:space="preserve"> that enough of the world still holds in awe. How does it matter that its economy has shrunk relative to the rest? Even compared to the emerging markets. For comparison, it is just about </w:t>
      </w:r>
      <w:r w:rsidRPr="007025E0">
        <w:rPr>
          <w:rFonts w:asciiTheme="majorHAnsi" w:hAnsiTheme="majorHAnsi" w:cstheme="majorHAnsi"/>
          <w:b/>
          <w:bCs/>
          <w:highlight w:val="green"/>
          <w:u w:val="single"/>
        </w:rPr>
        <w:t>60</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per</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cent</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of</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India</w:t>
      </w:r>
      <w:r w:rsidRPr="007025E0">
        <w:rPr>
          <w:rFonts w:asciiTheme="majorHAnsi" w:hAnsiTheme="majorHAnsi" w:cstheme="majorHAnsi"/>
          <w:u w:val="single"/>
        </w:rPr>
        <w:t>’s at $1.7 trillion</w:t>
      </w:r>
      <w:r w:rsidRPr="007025E0">
        <w:rPr>
          <w:rFonts w:asciiTheme="majorHAnsi" w:hAnsiTheme="majorHAnsi" w:cstheme="majorHAnsi"/>
          <w:sz w:val="16"/>
        </w:rPr>
        <w:t xml:space="preserve"> (in 2019), </w:t>
      </w:r>
      <w:r w:rsidRPr="007025E0">
        <w:rPr>
          <w:rFonts w:asciiTheme="majorHAnsi" w:hAnsiTheme="majorHAnsi" w:cstheme="majorHAnsi"/>
          <w:b/>
          <w:bCs/>
          <w:u w:val="single"/>
        </w:rPr>
        <w:t>with</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no</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hope</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of</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catching</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up</w:t>
      </w:r>
      <w:r w:rsidRPr="007025E0">
        <w:rPr>
          <w:rFonts w:asciiTheme="majorHAnsi" w:hAnsiTheme="majorHAnsi" w:cstheme="majorHAnsi"/>
          <w:sz w:val="16"/>
        </w:rPr>
        <w:t xml:space="preserve">. </w:t>
      </w:r>
      <w:r w:rsidRPr="007025E0">
        <w:rPr>
          <w:rFonts w:asciiTheme="majorHAnsi" w:hAnsiTheme="majorHAnsi" w:cstheme="majorHAnsi"/>
          <w:b/>
          <w:bCs/>
          <w:u w:val="single"/>
        </w:rPr>
        <w:t>But</w:t>
      </w:r>
      <w:r w:rsidRPr="007025E0">
        <w:rPr>
          <w:rFonts w:asciiTheme="majorHAnsi" w:hAnsiTheme="majorHAnsi" w:cstheme="majorHAnsi"/>
          <w:u w:val="single"/>
        </w:rPr>
        <w:t xml:space="preserve">, </w:t>
      </w:r>
      <w:r w:rsidRPr="007025E0">
        <w:rPr>
          <w:rFonts w:asciiTheme="majorHAnsi" w:hAnsiTheme="majorHAnsi" w:cstheme="majorHAnsi"/>
          <w:b/>
          <w:bCs/>
          <w:u w:val="single"/>
        </w:rPr>
        <w:t>if</w:t>
      </w:r>
      <w:r w:rsidRPr="007025E0">
        <w:rPr>
          <w:rFonts w:asciiTheme="majorHAnsi" w:hAnsiTheme="majorHAnsi" w:cstheme="majorHAnsi"/>
          <w:u w:val="single"/>
        </w:rPr>
        <w:t xml:space="preserve"> the </w:t>
      </w:r>
      <w:r w:rsidRPr="007025E0">
        <w:rPr>
          <w:rFonts w:asciiTheme="majorHAnsi" w:hAnsiTheme="majorHAnsi" w:cstheme="majorHAnsi"/>
          <w:b/>
          <w:bCs/>
          <w:u w:val="single"/>
        </w:rPr>
        <w:t>nation</w:t>
      </w:r>
      <w:r w:rsidRPr="007025E0">
        <w:rPr>
          <w:rFonts w:asciiTheme="majorHAnsi" w:hAnsiTheme="majorHAnsi" w:cstheme="majorHAnsi"/>
          <w:u w:val="single"/>
        </w:rPr>
        <w:t xml:space="preserve"> </w:t>
      </w:r>
      <w:r w:rsidRPr="007025E0">
        <w:rPr>
          <w:rFonts w:asciiTheme="majorHAnsi" w:hAnsiTheme="majorHAnsi" w:cstheme="majorHAnsi"/>
          <w:b/>
          <w:bCs/>
          <w:u w:val="single"/>
        </w:rPr>
        <w:t>is</w:t>
      </w:r>
      <w:r w:rsidRPr="007025E0">
        <w:rPr>
          <w:rFonts w:asciiTheme="majorHAnsi" w:hAnsiTheme="majorHAnsi" w:cstheme="majorHAnsi"/>
          <w:u w:val="single"/>
        </w:rPr>
        <w:t xml:space="preserve"> </w:t>
      </w:r>
      <w:r w:rsidRPr="007025E0">
        <w:rPr>
          <w:rFonts w:asciiTheme="majorHAnsi" w:hAnsiTheme="majorHAnsi" w:cstheme="majorHAnsi"/>
          <w:b/>
          <w:bCs/>
          <w:u w:val="single"/>
        </w:rPr>
        <w:t>together</w:t>
      </w:r>
      <w:r w:rsidRPr="007025E0">
        <w:rPr>
          <w:rFonts w:asciiTheme="majorHAnsi" w:hAnsiTheme="majorHAnsi" w:cstheme="majorHAnsi"/>
          <w:sz w:val="16"/>
        </w:rPr>
        <w:t xml:space="preserve">, </w:t>
      </w:r>
      <w:r w:rsidRPr="007025E0">
        <w:rPr>
          <w:rFonts w:asciiTheme="majorHAnsi" w:hAnsiTheme="majorHAnsi" w:cstheme="majorHAnsi"/>
          <w:b/>
          <w:bCs/>
          <w:u w:val="single"/>
        </w:rPr>
        <w:t>can</w:t>
      </w:r>
      <w:r w:rsidRPr="007025E0">
        <w:rPr>
          <w:rFonts w:asciiTheme="majorHAnsi" w:hAnsiTheme="majorHAnsi" w:cstheme="majorHAnsi"/>
          <w:u w:val="single"/>
        </w:rPr>
        <w:t xml:space="preserve"> </w:t>
      </w:r>
      <w:r w:rsidRPr="007025E0">
        <w:rPr>
          <w:rFonts w:asciiTheme="majorHAnsi" w:hAnsiTheme="majorHAnsi" w:cstheme="majorHAnsi"/>
          <w:b/>
          <w:bCs/>
          <w:u w:val="single"/>
        </w:rPr>
        <w:t>punch</w:t>
      </w:r>
      <w:r w:rsidRPr="007025E0">
        <w:rPr>
          <w:rFonts w:asciiTheme="majorHAnsi" w:hAnsiTheme="majorHAnsi" w:cstheme="majorHAnsi"/>
          <w:u w:val="single"/>
        </w:rPr>
        <w:t xml:space="preserve"> </w:t>
      </w:r>
      <w:r w:rsidRPr="007025E0">
        <w:rPr>
          <w:rFonts w:asciiTheme="majorHAnsi" w:hAnsiTheme="majorHAnsi" w:cstheme="majorHAnsi"/>
          <w:b/>
          <w:bCs/>
          <w:u w:val="single"/>
        </w:rPr>
        <w:t>above</w:t>
      </w:r>
      <w:r w:rsidRPr="007025E0">
        <w:rPr>
          <w:rFonts w:asciiTheme="majorHAnsi" w:hAnsiTheme="majorHAnsi" w:cstheme="majorHAnsi"/>
          <w:u w:val="single"/>
        </w:rPr>
        <w:t xml:space="preserve"> its </w:t>
      </w:r>
      <w:r w:rsidRPr="007025E0">
        <w:rPr>
          <w:rFonts w:asciiTheme="majorHAnsi" w:hAnsiTheme="majorHAnsi" w:cstheme="majorHAnsi"/>
          <w:b/>
          <w:bCs/>
          <w:u w:val="single"/>
        </w:rPr>
        <w:t>economic</w:t>
      </w:r>
      <w:r w:rsidRPr="007025E0">
        <w:rPr>
          <w:rFonts w:asciiTheme="majorHAnsi" w:hAnsiTheme="majorHAnsi" w:cstheme="majorHAnsi"/>
          <w:u w:val="single"/>
        </w:rPr>
        <w:t xml:space="preserve"> </w:t>
      </w:r>
      <w:r w:rsidRPr="007025E0">
        <w:rPr>
          <w:rFonts w:asciiTheme="majorHAnsi" w:hAnsiTheme="majorHAnsi" w:cstheme="majorHAnsi"/>
          <w:b/>
          <w:bCs/>
          <w:u w:val="single"/>
        </w:rPr>
        <w:t>weight</w:t>
      </w:r>
      <w:r w:rsidRPr="007025E0">
        <w:rPr>
          <w:rFonts w:asciiTheme="majorHAnsi" w:hAnsiTheme="majorHAnsi" w:cstheme="majorHAnsi"/>
          <w:u w:val="single"/>
        </w:rPr>
        <w:t xml:space="preserve"> </w:t>
      </w:r>
      <w:r w:rsidRPr="007025E0">
        <w:rPr>
          <w:rFonts w:asciiTheme="majorHAnsi" w:hAnsiTheme="majorHAnsi" w:cstheme="majorHAnsi"/>
          <w:sz w:val="16"/>
        </w:rPr>
        <w:t xml:space="preserve">in its </w:t>
      </w:r>
      <w:proofErr w:type="spellStart"/>
      <w:r w:rsidRPr="007025E0">
        <w:rPr>
          <w:rFonts w:asciiTheme="majorHAnsi" w:hAnsiTheme="majorHAnsi" w:cstheme="majorHAnsi"/>
          <w:sz w:val="16"/>
        </w:rPr>
        <w:t>neighbourhood</w:t>
      </w:r>
      <w:proofErr w:type="spellEnd"/>
      <w:r w:rsidRPr="007025E0">
        <w:rPr>
          <w:rFonts w:asciiTheme="majorHAnsi" w:hAnsiTheme="majorHAnsi" w:cstheme="majorHAnsi"/>
          <w:sz w:val="16"/>
        </w:rPr>
        <w:t xml:space="preserve"> </w:t>
      </w:r>
      <w:r w:rsidRPr="007025E0">
        <w:rPr>
          <w:rFonts w:asciiTheme="majorHAnsi" w:hAnsiTheme="majorHAnsi" w:cstheme="majorHAnsi"/>
          <w:u w:val="single"/>
        </w:rPr>
        <w:t>and in the global balance of power</w:t>
      </w:r>
      <w:r w:rsidRPr="007025E0">
        <w:rPr>
          <w:rFonts w:asciiTheme="majorHAnsi" w:hAnsiTheme="majorHAnsi" w:cstheme="majorHAnsi"/>
          <w:sz w:val="16"/>
        </w:rPr>
        <w:t xml:space="preserve">, it is because of stability and leadership. The economy is about my self-interest. I can sacrifice it for some time. </w:t>
      </w:r>
      <w:r w:rsidRPr="007025E0">
        <w:rPr>
          <w:rFonts w:asciiTheme="majorHAnsi" w:hAnsiTheme="majorHAnsi" w:cstheme="majorHAnsi"/>
          <w:b/>
          <w:bCs/>
          <w:u w:val="single"/>
        </w:rPr>
        <w:t>Apply</w:t>
      </w:r>
      <w:r w:rsidRPr="007025E0">
        <w:rPr>
          <w:rFonts w:asciiTheme="majorHAnsi" w:hAnsiTheme="majorHAnsi" w:cstheme="majorHAnsi"/>
          <w:u w:val="single"/>
        </w:rPr>
        <w:t xml:space="preserve"> </w:t>
      </w:r>
      <w:r w:rsidRPr="007025E0">
        <w:rPr>
          <w:rFonts w:asciiTheme="majorHAnsi" w:hAnsiTheme="majorHAnsi" w:cstheme="majorHAnsi"/>
          <w:b/>
          <w:bCs/>
          <w:u w:val="single"/>
        </w:rPr>
        <w:t>the</w:t>
      </w:r>
      <w:r w:rsidRPr="007025E0">
        <w:rPr>
          <w:rFonts w:asciiTheme="majorHAnsi" w:hAnsiTheme="majorHAnsi" w:cstheme="majorHAnsi"/>
          <w:u w:val="single"/>
        </w:rPr>
        <w:t xml:space="preserve"> </w:t>
      </w:r>
      <w:r w:rsidRPr="007025E0">
        <w:rPr>
          <w:rFonts w:asciiTheme="majorHAnsi" w:hAnsiTheme="majorHAnsi" w:cstheme="majorHAnsi"/>
          <w:b/>
          <w:bCs/>
          <w:u w:val="single"/>
        </w:rPr>
        <w:t>same</w:t>
      </w:r>
      <w:r w:rsidRPr="007025E0">
        <w:rPr>
          <w:rFonts w:asciiTheme="majorHAnsi" w:hAnsiTheme="majorHAnsi" w:cstheme="majorHAnsi"/>
          <w:u w:val="single"/>
        </w:rPr>
        <w:t xml:space="preserve"> </w:t>
      </w:r>
      <w:r w:rsidRPr="007025E0">
        <w:rPr>
          <w:rFonts w:asciiTheme="majorHAnsi" w:hAnsiTheme="majorHAnsi" w:cstheme="majorHAnsi"/>
          <w:b/>
          <w:bCs/>
          <w:u w:val="single"/>
        </w:rPr>
        <w:t>parallel</w:t>
      </w:r>
      <w:r w:rsidRPr="007025E0">
        <w:rPr>
          <w:rFonts w:asciiTheme="majorHAnsi" w:hAnsiTheme="majorHAnsi" w:cstheme="majorHAnsi"/>
          <w:u w:val="single"/>
        </w:rPr>
        <w:t xml:space="preserve"> </w:t>
      </w:r>
      <w:r w:rsidRPr="007025E0">
        <w:rPr>
          <w:rFonts w:asciiTheme="majorHAnsi" w:hAnsiTheme="majorHAnsi" w:cstheme="majorHAnsi"/>
          <w:b/>
          <w:bCs/>
          <w:u w:val="single"/>
        </w:rPr>
        <w:t>to</w:t>
      </w:r>
      <w:r w:rsidRPr="007025E0">
        <w:rPr>
          <w:rFonts w:asciiTheme="majorHAnsi" w:hAnsiTheme="majorHAnsi" w:cstheme="majorHAnsi"/>
          <w:u w:val="single"/>
        </w:rPr>
        <w:t xml:space="preserve"> </w:t>
      </w:r>
      <w:r w:rsidRPr="007025E0">
        <w:rPr>
          <w:rFonts w:asciiTheme="majorHAnsi" w:hAnsiTheme="majorHAnsi" w:cstheme="majorHAnsi"/>
          <w:b/>
          <w:bCs/>
          <w:u w:val="single"/>
        </w:rPr>
        <w:t>India</w:t>
      </w:r>
      <w:r w:rsidRPr="007025E0">
        <w:rPr>
          <w:rFonts w:asciiTheme="majorHAnsi" w:hAnsiTheme="majorHAnsi" w:cstheme="majorHAnsi"/>
          <w:sz w:val="16"/>
        </w:rPr>
        <w:t xml:space="preserve">. </w:t>
      </w:r>
      <w:r w:rsidRPr="007025E0">
        <w:rPr>
          <w:rFonts w:asciiTheme="majorHAnsi" w:hAnsiTheme="majorHAnsi" w:cstheme="majorHAnsi"/>
          <w:u w:val="single"/>
        </w:rPr>
        <w:t>By 2014</w:t>
      </w:r>
      <w:r w:rsidRPr="007025E0">
        <w:rPr>
          <w:rFonts w:asciiTheme="majorHAnsi" w:hAnsiTheme="majorHAnsi" w:cstheme="majorHAnsi"/>
          <w:sz w:val="16"/>
        </w:rPr>
        <w:t xml:space="preserve">, </w:t>
      </w:r>
      <w:r w:rsidRPr="007025E0">
        <w:rPr>
          <w:rFonts w:asciiTheme="majorHAnsi" w:hAnsiTheme="majorHAnsi" w:cstheme="majorHAnsi"/>
          <w:b/>
          <w:bCs/>
          <w:highlight w:val="green"/>
          <w:u w:val="single"/>
        </w:rPr>
        <w:t>India</w:t>
      </w:r>
      <w:r w:rsidRPr="007025E0">
        <w:rPr>
          <w:rFonts w:asciiTheme="majorHAnsi" w:hAnsiTheme="majorHAnsi" w:cstheme="majorHAnsi"/>
          <w:sz w:val="16"/>
        </w:rPr>
        <w:t xml:space="preserve"> still </w:t>
      </w:r>
      <w:r w:rsidRPr="007025E0">
        <w:rPr>
          <w:rFonts w:asciiTheme="majorHAnsi" w:hAnsiTheme="majorHAnsi" w:cstheme="majorHAnsi"/>
          <w:b/>
          <w:bCs/>
          <w:highlight w:val="green"/>
          <w:u w:val="single"/>
        </w:rPr>
        <w:t>had</w:t>
      </w:r>
      <w:r w:rsidRPr="007025E0">
        <w:rPr>
          <w:rFonts w:asciiTheme="majorHAnsi" w:hAnsiTheme="majorHAnsi" w:cstheme="majorHAnsi"/>
          <w:u w:val="single"/>
        </w:rPr>
        <w:t xml:space="preserve"> the </w:t>
      </w:r>
      <w:r w:rsidRPr="007025E0">
        <w:rPr>
          <w:rFonts w:asciiTheme="majorHAnsi" w:hAnsiTheme="majorHAnsi" w:cstheme="majorHAnsi"/>
          <w:b/>
          <w:bCs/>
          <w:highlight w:val="green"/>
          <w:u w:val="single"/>
        </w:rPr>
        <w:t>scars</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of</w:t>
      </w:r>
      <w:r w:rsidRPr="007025E0">
        <w:rPr>
          <w:rFonts w:asciiTheme="majorHAnsi" w:hAnsiTheme="majorHAnsi" w:cstheme="majorHAnsi"/>
          <w:u w:val="single"/>
        </w:rPr>
        <w:t xml:space="preserve"> 20</w:t>
      </w:r>
      <w:r w:rsidRPr="007025E0">
        <w:rPr>
          <w:rFonts w:asciiTheme="majorHAnsi" w:hAnsiTheme="majorHAnsi" w:cstheme="majorHAnsi"/>
          <w:b/>
          <w:bCs/>
          <w:highlight w:val="green"/>
          <w:u w:val="single"/>
        </w:rPr>
        <w:t>08</w:t>
      </w:r>
      <w:r w:rsidRPr="007025E0">
        <w:rPr>
          <w:rFonts w:asciiTheme="majorHAnsi" w:hAnsiTheme="majorHAnsi" w:cstheme="majorHAnsi"/>
          <w:u w:val="single"/>
        </w:rPr>
        <w:t xml:space="preserve"> </w:t>
      </w:r>
      <w:r w:rsidRPr="007025E0">
        <w:rPr>
          <w:rFonts w:asciiTheme="majorHAnsi" w:hAnsiTheme="majorHAnsi" w:cstheme="majorHAnsi"/>
          <w:sz w:val="16"/>
        </w:rPr>
        <w:t xml:space="preserve">(26/11) </w:t>
      </w:r>
      <w:r w:rsidRPr="007025E0">
        <w:rPr>
          <w:rFonts w:asciiTheme="majorHAnsi" w:hAnsiTheme="majorHAnsi" w:cstheme="majorHAnsi"/>
          <w:u w:val="single"/>
        </w:rPr>
        <w:t xml:space="preserve">and much </w:t>
      </w:r>
      <w:r w:rsidRPr="007025E0">
        <w:rPr>
          <w:rFonts w:asciiTheme="majorHAnsi" w:hAnsiTheme="majorHAnsi" w:cstheme="majorHAnsi"/>
          <w:b/>
          <w:bCs/>
          <w:highlight w:val="green"/>
          <w:u w:val="single"/>
        </w:rPr>
        <w:t>terrorism</w:t>
      </w:r>
      <w:r w:rsidRPr="007025E0">
        <w:rPr>
          <w:rFonts w:asciiTheme="majorHAnsi" w:hAnsiTheme="majorHAnsi" w:cstheme="majorHAnsi"/>
          <w:u w:val="single"/>
        </w:rPr>
        <w:t xml:space="preserve"> that </w:t>
      </w:r>
      <w:r w:rsidRPr="007025E0">
        <w:rPr>
          <w:rFonts w:asciiTheme="majorHAnsi" w:hAnsiTheme="majorHAnsi" w:cstheme="majorHAnsi"/>
          <w:b/>
          <w:bCs/>
          <w:highlight w:val="green"/>
          <w:u w:val="single"/>
        </w:rPr>
        <w:t>preceded</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and</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followed</w:t>
      </w:r>
      <w:r w:rsidRPr="007025E0">
        <w:rPr>
          <w:rFonts w:asciiTheme="majorHAnsi" w:hAnsiTheme="majorHAnsi" w:cstheme="majorHAnsi"/>
          <w:u w:val="single"/>
        </w:rPr>
        <w:t xml:space="preserve"> it</w:t>
      </w:r>
      <w:r w:rsidRPr="007025E0">
        <w:rPr>
          <w:rFonts w:asciiTheme="majorHAnsi" w:hAnsiTheme="majorHAnsi" w:cstheme="majorHAnsi"/>
          <w:sz w:val="16"/>
        </w:rPr>
        <w:t xml:space="preserve">, going right back to the early Vajpayee years. It was like </w:t>
      </w:r>
      <w:r w:rsidRPr="007025E0">
        <w:rPr>
          <w:rFonts w:asciiTheme="majorHAnsi" w:hAnsiTheme="majorHAnsi" w:cstheme="majorHAnsi"/>
          <w:b/>
          <w:bCs/>
          <w:u w:val="single"/>
        </w:rPr>
        <w:t>two</w:t>
      </w:r>
      <w:r w:rsidRPr="007025E0">
        <w:rPr>
          <w:rFonts w:asciiTheme="majorHAnsi" w:hAnsiTheme="majorHAnsi" w:cstheme="majorHAnsi"/>
          <w:u w:val="single"/>
        </w:rPr>
        <w:t xml:space="preserve"> </w:t>
      </w:r>
      <w:r w:rsidRPr="007025E0">
        <w:rPr>
          <w:rFonts w:asciiTheme="majorHAnsi" w:hAnsiTheme="majorHAnsi" w:cstheme="majorHAnsi"/>
          <w:b/>
          <w:bCs/>
          <w:u w:val="single"/>
        </w:rPr>
        <w:t>decades</w:t>
      </w:r>
      <w:r w:rsidRPr="007025E0">
        <w:rPr>
          <w:rFonts w:asciiTheme="majorHAnsi" w:hAnsiTheme="majorHAnsi" w:cstheme="majorHAnsi"/>
          <w:u w:val="single"/>
        </w:rPr>
        <w:t xml:space="preserve"> </w:t>
      </w:r>
      <w:r w:rsidRPr="007025E0">
        <w:rPr>
          <w:rFonts w:asciiTheme="majorHAnsi" w:hAnsiTheme="majorHAnsi" w:cstheme="majorHAnsi"/>
          <w:b/>
          <w:bCs/>
          <w:u w:val="single"/>
        </w:rPr>
        <w:t>of</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humiliation</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with</w:t>
      </w:r>
      <w:r w:rsidRPr="007025E0">
        <w:rPr>
          <w:rFonts w:asciiTheme="majorHAnsi" w:hAnsiTheme="majorHAnsi" w:cstheme="majorHAnsi"/>
          <w:u w:val="single"/>
        </w:rPr>
        <w:t xml:space="preserve"> a much </w:t>
      </w:r>
      <w:r w:rsidRPr="007025E0">
        <w:rPr>
          <w:rFonts w:asciiTheme="majorHAnsi" w:hAnsiTheme="majorHAnsi" w:cstheme="majorHAnsi"/>
          <w:highlight w:val="green"/>
          <w:u w:val="single"/>
        </w:rPr>
        <w:t>weaker</w:t>
      </w:r>
      <w:r w:rsidRPr="007025E0">
        <w:rPr>
          <w:rFonts w:asciiTheme="majorHAnsi" w:hAnsiTheme="majorHAnsi" w:cstheme="majorHAnsi"/>
          <w:u w:val="single"/>
        </w:rPr>
        <w:t xml:space="preserve"> </w:t>
      </w:r>
      <w:proofErr w:type="spellStart"/>
      <w:r w:rsidRPr="007025E0">
        <w:rPr>
          <w:rFonts w:asciiTheme="majorHAnsi" w:hAnsiTheme="majorHAnsi" w:cstheme="majorHAnsi"/>
          <w:highlight w:val="green"/>
          <w:u w:val="single"/>
        </w:rPr>
        <w:t>neighbour</w:t>
      </w:r>
      <w:proofErr w:type="spellEnd"/>
      <w:r w:rsidRPr="007025E0">
        <w:rPr>
          <w:rFonts w:asciiTheme="majorHAnsi" w:hAnsiTheme="majorHAnsi" w:cstheme="majorHAnsi"/>
          <w:u w:val="single"/>
        </w:rPr>
        <w:t xml:space="preserve"> hurting us often</w:t>
      </w:r>
      <w:r w:rsidRPr="007025E0">
        <w:rPr>
          <w:rFonts w:asciiTheme="majorHAnsi" w:hAnsiTheme="majorHAnsi" w:cstheme="majorHAnsi"/>
          <w:sz w:val="16"/>
        </w:rPr>
        <w:t xml:space="preserve">, at will. All India would do, from Vajpayee to Manmohan Singh, was to go complaining to America and the rest. </w:t>
      </w:r>
      <w:r w:rsidRPr="007025E0">
        <w:rPr>
          <w:rFonts w:asciiTheme="majorHAnsi" w:hAnsiTheme="majorHAnsi" w:cstheme="majorHAnsi"/>
          <w:u w:val="single"/>
        </w:rPr>
        <w:t>On top of it</w:t>
      </w:r>
      <w:r w:rsidRPr="007025E0">
        <w:rPr>
          <w:rFonts w:asciiTheme="majorHAnsi" w:hAnsiTheme="majorHAnsi" w:cstheme="majorHAnsi"/>
          <w:sz w:val="16"/>
        </w:rPr>
        <w:t xml:space="preserve">, we had a </w:t>
      </w:r>
      <w:r w:rsidRPr="007025E0">
        <w:rPr>
          <w:rFonts w:asciiTheme="majorHAnsi" w:hAnsiTheme="majorHAnsi" w:cstheme="majorHAnsi"/>
          <w:u w:val="single"/>
        </w:rPr>
        <w:t>prime minister so weakened by his own party that he had been reduced to a caricature of that high office</w:t>
      </w:r>
      <w:r w:rsidRPr="007025E0">
        <w:rPr>
          <w:rFonts w:asciiTheme="majorHAnsi" w:hAnsiTheme="majorHAnsi" w:cstheme="majorHAnsi"/>
          <w:sz w:val="16"/>
        </w:rPr>
        <w:t xml:space="preserve">. Plus, the discourse across the board was all about </w:t>
      </w:r>
      <w:r w:rsidRPr="007025E0">
        <w:rPr>
          <w:rFonts w:asciiTheme="majorHAnsi" w:hAnsiTheme="majorHAnsi" w:cstheme="majorHAnsi"/>
          <w:u w:val="single"/>
        </w:rPr>
        <w:t>corruption</w:t>
      </w:r>
      <w:r w:rsidRPr="007025E0">
        <w:rPr>
          <w:rFonts w:asciiTheme="majorHAnsi" w:hAnsiTheme="majorHAnsi" w:cstheme="majorHAnsi"/>
          <w:sz w:val="16"/>
        </w:rPr>
        <w:t xml:space="preserve"> </w:t>
      </w:r>
      <w:r w:rsidRPr="007025E0">
        <w:rPr>
          <w:rFonts w:asciiTheme="majorHAnsi" w:hAnsiTheme="majorHAnsi" w:cstheme="majorHAnsi"/>
          <w:u w:val="single"/>
        </w:rPr>
        <w:t>from the opposition</w:t>
      </w:r>
      <w:r w:rsidRPr="007025E0">
        <w:rPr>
          <w:rFonts w:asciiTheme="majorHAnsi" w:hAnsiTheme="majorHAnsi" w:cstheme="majorHAnsi"/>
          <w:sz w:val="16"/>
        </w:rPr>
        <w:t xml:space="preserve">, and </w:t>
      </w:r>
      <w:r w:rsidRPr="007025E0">
        <w:rPr>
          <w:rFonts w:asciiTheme="majorHAnsi" w:hAnsiTheme="majorHAnsi" w:cstheme="majorHAnsi"/>
          <w:u w:val="single"/>
        </w:rPr>
        <w:t>inequality</w:t>
      </w:r>
      <w:r w:rsidRPr="007025E0">
        <w:rPr>
          <w:rFonts w:asciiTheme="majorHAnsi" w:hAnsiTheme="majorHAnsi" w:cstheme="majorHAnsi"/>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w:t>
      </w:r>
      <w:r w:rsidRPr="007025E0">
        <w:rPr>
          <w:rFonts w:asciiTheme="majorHAnsi" w:hAnsiTheme="majorHAnsi" w:cstheme="majorHAnsi"/>
          <w:sz w:val="16"/>
        </w:rPr>
        <w:lastRenderedPageBreak/>
        <w:t xml:space="preserve">instead of its economic successes. </w:t>
      </w:r>
      <w:r w:rsidRPr="007025E0">
        <w:rPr>
          <w:rFonts w:asciiTheme="majorHAnsi" w:hAnsiTheme="majorHAnsi" w:cstheme="majorHAnsi"/>
          <w:u w:val="single"/>
        </w:rPr>
        <w:t>For the Modi proposition</w:t>
      </w:r>
      <w:r w:rsidRPr="007025E0">
        <w:rPr>
          <w:rFonts w:asciiTheme="majorHAnsi" w:hAnsiTheme="majorHAnsi" w:cstheme="majorHAnsi"/>
          <w:sz w:val="16"/>
        </w:rPr>
        <w:t>, if the promise of taking the ‘</w:t>
      </w:r>
      <w:r w:rsidRPr="007025E0">
        <w:rPr>
          <w:rFonts w:asciiTheme="majorHAnsi" w:hAnsiTheme="majorHAnsi" w:cstheme="majorHAnsi"/>
          <w:b/>
          <w:bCs/>
          <w:u w:val="single"/>
        </w:rPr>
        <w:t>Gujarat</w:t>
      </w:r>
      <w:r w:rsidRPr="007025E0">
        <w:rPr>
          <w:rFonts w:asciiTheme="majorHAnsi" w:hAnsiTheme="majorHAnsi" w:cstheme="majorHAnsi"/>
          <w:u w:val="single"/>
        </w:rPr>
        <w:t xml:space="preserve"> </w:t>
      </w:r>
      <w:r w:rsidRPr="007025E0">
        <w:rPr>
          <w:rFonts w:asciiTheme="majorHAnsi" w:hAnsiTheme="majorHAnsi" w:cstheme="majorHAnsi"/>
          <w:b/>
          <w:bCs/>
          <w:u w:val="single"/>
        </w:rPr>
        <w:t>Model’</w:t>
      </w:r>
      <w:r w:rsidRPr="007025E0">
        <w:rPr>
          <w:rFonts w:asciiTheme="majorHAnsi" w:hAnsiTheme="majorHAnsi" w:cstheme="majorHAnsi"/>
          <w:sz w:val="16"/>
        </w:rPr>
        <w:t xml:space="preserve"> nationwide </w:t>
      </w:r>
      <w:r w:rsidRPr="007025E0">
        <w:rPr>
          <w:rFonts w:asciiTheme="majorHAnsi" w:hAnsiTheme="majorHAnsi" w:cstheme="majorHAnsi"/>
          <w:b/>
          <w:bCs/>
          <w:u w:val="single"/>
        </w:rPr>
        <w:t>was</w:t>
      </w:r>
      <w:r w:rsidRPr="007025E0">
        <w:rPr>
          <w:rFonts w:asciiTheme="majorHAnsi" w:hAnsiTheme="majorHAnsi" w:cstheme="majorHAnsi"/>
          <w:u w:val="single"/>
        </w:rPr>
        <w:t xml:space="preserve"> </w:t>
      </w:r>
      <w:r w:rsidRPr="007025E0">
        <w:rPr>
          <w:rFonts w:asciiTheme="majorHAnsi" w:hAnsiTheme="majorHAnsi" w:cstheme="majorHAnsi"/>
          <w:b/>
          <w:bCs/>
          <w:u w:val="single"/>
        </w:rPr>
        <w:t>the</w:t>
      </w:r>
      <w:r w:rsidRPr="007025E0">
        <w:rPr>
          <w:rFonts w:asciiTheme="majorHAnsi" w:hAnsiTheme="majorHAnsi" w:cstheme="majorHAnsi"/>
          <w:u w:val="single"/>
        </w:rPr>
        <w:t xml:space="preserve"> </w:t>
      </w:r>
      <w:r w:rsidRPr="007025E0">
        <w:rPr>
          <w:rFonts w:asciiTheme="majorHAnsi" w:hAnsiTheme="majorHAnsi" w:cstheme="majorHAnsi"/>
          <w:b/>
          <w:bCs/>
          <w:u w:val="single"/>
        </w:rPr>
        <w:t>engine</w:t>
      </w:r>
      <w:r w:rsidRPr="007025E0">
        <w:rPr>
          <w:rFonts w:asciiTheme="majorHAnsi" w:hAnsiTheme="majorHAnsi" w:cstheme="majorHAnsi"/>
          <w:sz w:val="16"/>
        </w:rPr>
        <w:t xml:space="preserve">, this widespread negativity provided a 200-knot tailwind. Through these seven years, he’s mostly failed to deliver on the first promise, the economy. </w:t>
      </w:r>
      <w:r w:rsidRPr="007025E0">
        <w:rPr>
          <w:rFonts w:asciiTheme="majorHAnsi" w:hAnsiTheme="majorHAnsi" w:cstheme="majorHAnsi"/>
          <w:b/>
          <w:bCs/>
          <w:szCs w:val="32"/>
          <w:u w:val="single"/>
        </w:rPr>
        <w:t>But</w:t>
      </w:r>
      <w:r w:rsidRPr="007025E0">
        <w:rPr>
          <w:rFonts w:asciiTheme="majorHAnsi" w:hAnsiTheme="majorHAnsi" w:cstheme="majorHAnsi"/>
          <w:sz w:val="16"/>
        </w:rPr>
        <w:t xml:space="preserve">, on the second, </w:t>
      </w:r>
      <w:r w:rsidRPr="007025E0">
        <w:rPr>
          <w:rFonts w:asciiTheme="majorHAnsi" w:hAnsiTheme="majorHAnsi" w:cstheme="majorHAnsi"/>
          <w:b/>
          <w:bCs/>
          <w:u w:val="single"/>
        </w:rPr>
        <w:t>national</w:t>
      </w:r>
      <w:r w:rsidRPr="007025E0">
        <w:rPr>
          <w:rFonts w:asciiTheme="majorHAnsi" w:hAnsiTheme="majorHAnsi" w:cstheme="majorHAnsi"/>
          <w:u w:val="single"/>
        </w:rPr>
        <w:t xml:space="preserve"> </w:t>
      </w:r>
      <w:r w:rsidRPr="007025E0">
        <w:rPr>
          <w:rFonts w:asciiTheme="majorHAnsi" w:hAnsiTheme="majorHAnsi" w:cstheme="majorHAnsi"/>
          <w:b/>
          <w:bCs/>
          <w:u w:val="single"/>
        </w:rPr>
        <w:t>pride</w:t>
      </w:r>
      <w:r w:rsidRPr="007025E0">
        <w:rPr>
          <w:rFonts w:asciiTheme="majorHAnsi" w:hAnsiTheme="majorHAnsi" w:cstheme="majorHAnsi"/>
          <w:sz w:val="16"/>
        </w:rPr>
        <w:t xml:space="preserve">, </w:t>
      </w:r>
      <w:r w:rsidRPr="007025E0">
        <w:rPr>
          <w:rFonts w:asciiTheme="majorHAnsi" w:hAnsiTheme="majorHAnsi" w:cstheme="majorHAnsi"/>
          <w:b/>
          <w:bCs/>
          <w:u w:val="single"/>
        </w:rPr>
        <w:t>standing</w:t>
      </w:r>
      <w:r w:rsidRPr="007025E0">
        <w:rPr>
          <w:rFonts w:asciiTheme="majorHAnsi" w:hAnsiTheme="majorHAnsi" w:cstheme="majorHAnsi"/>
          <w:u w:val="single"/>
        </w:rPr>
        <w:t xml:space="preserve"> </w:t>
      </w:r>
      <w:r w:rsidRPr="007025E0">
        <w:rPr>
          <w:rFonts w:asciiTheme="majorHAnsi" w:hAnsiTheme="majorHAnsi" w:cstheme="majorHAnsi"/>
          <w:b/>
          <w:bCs/>
          <w:u w:val="single"/>
        </w:rPr>
        <w:t>up</w:t>
      </w:r>
      <w:r w:rsidRPr="007025E0">
        <w:rPr>
          <w:rFonts w:asciiTheme="majorHAnsi" w:hAnsiTheme="majorHAnsi" w:cstheme="majorHAnsi"/>
          <w:u w:val="single"/>
        </w:rPr>
        <w:t xml:space="preserve"> </w:t>
      </w:r>
      <w:r w:rsidRPr="007025E0">
        <w:rPr>
          <w:rFonts w:asciiTheme="majorHAnsi" w:hAnsiTheme="majorHAnsi" w:cstheme="majorHAnsi"/>
          <w:b/>
          <w:bCs/>
          <w:u w:val="single"/>
        </w:rPr>
        <w:t>to</w:t>
      </w:r>
      <w:r w:rsidRPr="007025E0">
        <w:rPr>
          <w:rFonts w:asciiTheme="majorHAnsi" w:hAnsiTheme="majorHAnsi" w:cstheme="majorHAnsi"/>
          <w:u w:val="single"/>
        </w:rPr>
        <w:t xml:space="preserve"> </w:t>
      </w:r>
      <w:r w:rsidRPr="007025E0">
        <w:rPr>
          <w:rFonts w:asciiTheme="majorHAnsi" w:hAnsiTheme="majorHAnsi" w:cstheme="majorHAnsi"/>
          <w:b/>
          <w:bCs/>
          <w:u w:val="single"/>
        </w:rPr>
        <w:t>terrorism</w:t>
      </w:r>
      <w:r w:rsidRPr="007025E0">
        <w:rPr>
          <w:rFonts w:asciiTheme="majorHAnsi" w:hAnsiTheme="majorHAnsi" w:cstheme="majorHAnsi"/>
          <w:u w:val="single"/>
        </w:rPr>
        <w:t xml:space="preserve"> from the </w:t>
      </w:r>
      <w:proofErr w:type="spellStart"/>
      <w:r w:rsidRPr="007025E0">
        <w:rPr>
          <w:rFonts w:asciiTheme="majorHAnsi" w:hAnsiTheme="majorHAnsi" w:cstheme="majorHAnsi"/>
          <w:u w:val="single"/>
        </w:rPr>
        <w:t>neighbourhood</w:t>
      </w:r>
      <w:proofErr w:type="spellEnd"/>
      <w:r w:rsidRPr="007025E0">
        <w:rPr>
          <w:rFonts w:asciiTheme="majorHAnsi" w:hAnsiTheme="majorHAnsi" w:cstheme="majorHAnsi"/>
          <w:u w:val="single"/>
        </w:rPr>
        <w:t xml:space="preserve">, on </w:t>
      </w:r>
      <w:r w:rsidRPr="007025E0">
        <w:rPr>
          <w:rFonts w:asciiTheme="majorHAnsi" w:hAnsiTheme="majorHAnsi" w:cstheme="majorHAnsi"/>
          <w:b/>
          <w:bCs/>
          <w:u w:val="single"/>
        </w:rPr>
        <w:t>restoring</w:t>
      </w:r>
      <w:r w:rsidRPr="007025E0">
        <w:rPr>
          <w:rFonts w:asciiTheme="majorHAnsi" w:hAnsiTheme="majorHAnsi" w:cstheme="majorHAnsi"/>
          <w:u w:val="single"/>
        </w:rPr>
        <w:t xml:space="preserve"> the </w:t>
      </w:r>
      <w:r w:rsidRPr="007025E0">
        <w:rPr>
          <w:rFonts w:asciiTheme="majorHAnsi" w:hAnsiTheme="majorHAnsi" w:cstheme="majorHAnsi"/>
          <w:b/>
          <w:bCs/>
          <w:u w:val="single"/>
        </w:rPr>
        <w:t>majesty</w:t>
      </w:r>
      <w:r w:rsidRPr="007025E0">
        <w:rPr>
          <w:rFonts w:asciiTheme="majorHAnsi" w:hAnsiTheme="majorHAnsi" w:cstheme="majorHAnsi"/>
          <w:u w:val="single"/>
        </w:rPr>
        <w:t xml:space="preserve"> </w:t>
      </w:r>
      <w:r w:rsidRPr="007025E0">
        <w:rPr>
          <w:rFonts w:asciiTheme="majorHAnsi" w:hAnsiTheme="majorHAnsi" w:cstheme="majorHAnsi"/>
          <w:b/>
          <w:bCs/>
          <w:u w:val="single"/>
        </w:rPr>
        <w:t>of</w:t>
      </w:r>
      <w:r w:rsidRPr="007025E0">
        <w:rPr>
          <w:rFonts w:asciiTheme="majorHAnsi" w:hAnsiTheme="majorHAnsi" w:cstheme="majorHAnsi"/>
          <w:u w:val="single"/>
        </w:rPr>
        <w:t xml:space="preserve"> </w:t>
      </w:r>
      <w:r w:rsidRPr="007025E0">
        <w:rPr>
          <w:rFonts w:asciiTheme="majorHAnsi" w:hAnsiTheme="majorHAnsi" w:cstheme="majorHAnsi"/>
          <w:b/>
          <w:bCs/>
          <w:u w:val="single"/>
        </w:rPr>
        <w:t>the</w:t>
      </w:r>
      <w:r w:rsidRPr="007025E0">
        <w:rPr>
          <w:rFonts w:asciiTheme="majorHAnsi" w:hAnsiTheme="majorHAnsi" w:cstheme="majorHAnsi"/>
          <w:u w:val="single"/>
        </w:rPr>
        <w:t xml:space="preserve"> prime minister’s </w:t>
      </w:r>
      <w:r w:rsidRPr="007025E0">
        <w:rPr>
          <w:rFonts w:asciiTheme="majorHAnsi" w:hAnsiTheme="majorHAnsi" w:cstheme="majorHAnsi"/>
          <w:b/>
          <w:bCs/>
          <w:u w:val="single"/>
        </w:rPr>
        <w:t>office</w:t>
      </w:r>
      <w:r w:rsidRPr="007025E0">
        <w:rPr>
          <w:rFonts w:asciiTheme="majorHAnsi" w:hAnsiTheme="majorHAnsi" w:cstheme="majorHAnsi"/>
          <w:u w:val="single"/>
        </w:rPr>
        <w:t xml:space="preserve">, </w:t>
      </w:r>
      <w:r w:rsidRPr="007025E0">
        <w:rPr>
          <w:rFonts w:asciiTheme="majorHAnsi" w:hAnsiTheme="majorHAnsi" w:cstheme="majorHAnsi"/>
          <w:b/>
          <w:bCs/>
          <w:u w:val="single"/>
        </w:rPr>
        <w:t>he</w:t>
      </w:r>
      <w:r w:rsidRPr="007025E0">
        <w:rPr>
          <w:rFonts w:asciiTheme="majorHAnsi" w:hAnsiTheme="majorHAnsi" w:cstheme="majorHAnsi"/>
          <w:u w:val="single"/>
        </w:rPr>
        <w:t xml:space="preserve"> </w:t>
      </w:r>
      <w:r w:rsidRPr="007025E0">
        <w:rPr>
          <w:rFonts w:asciiTheme="majorHAnsi" w:hAnsiTheme="majorHAnsi" w:cstheme="majorHAnsi"/>
          <w:b/>
          <w:bCs/>
          <w:u w:val="single"/>
        </w:rPr>
        <w:t>scores</w:t>
      </w:r>
      <w:r w:rsidRPr="007025E0">
        <w:rPr>
          <w:rFonts w:asciiTheme="majorHAnsi" w:hAnsiTheme="majorHAnsi" w:cstheme="majorHAnsi"/>
          <w:u w:val="single"/>
        </w:rPr>
        <w:t xml:space="preserve"> 10 upon 10</w:t>
      </w:r>
      <w:r w:rsidRPr="007025E0">
        <w:rPr>
          <w:rFonts w:asciiTheme="majorHAnsi" w:hAnsiTheme="majorHAnsi" w:cstheme="majorHAnsi"/>
          <w:sz w:val="16"/>
        </w:rPr>
        <w:t xml:space="preserve">. May be even </w:t>
      </w:r>
      <w:r w:rsidRPr="007025E0">
        <w:rPr>
          <w:rFonts w:asciiTheme="majorHAnsi" w:hAnsiTheme="majorHAnsi" w:cstheme="majorHAnsi"/>
          <w:b/>
          <w:bCs/>
          <w:u w:val="single"/>
        </w:rPr>
        <w:t>11</w:t>
      </w:r>
      <w:r w:rsidRPr="007025E0">
        <w:rPr>
          <w:rFonts w:asciiTheme="majorHAnsi" w:hAnsiTheme="majorHAnsi" w:cstheme="majorHAnsi"/>
          <w:u w:val="single"/>
        </w:rPr>
        <w:t xml:space="preserve"> </w:t>
      </w:r>
      <w:r w:rsidRPr="007025E0">
        <w:rPr>
          <w:rFonts w:asciiTheme="majorHAnsi" w:hAnsiTheme="majorHAnsi" w:cstheme="majorHAnsi"/>
          <w:b/>
          <w:bCs/>
          <w:u w:val="single"/>
        </w:rPr>
        <w:t>upon</w:t>
      </w:r>
      <w:r w:rsidRPr="007025E0">
        <w:rPr>
          <w:rFonts w:asciiTheme="majorHAnsi" w:hAnsiTheme="majorHAnsi" w:cstheme="majorHAnsi"/>
          <w:u w:val="single"/>
        </w:rPr>
        <w:t xml:space="preserve"> </w:t>
      </w:r>
      <w:r w:rsidRPr="007025E0">
        <w:rPr>
          <w:rFonts w:asciiTheme="majorHAnsi" w:hAnsiTheme="majorHAnsi" w:cstheme="majorHAnsi"/>
          <w:b/>
          <w:bCs/>
          <w:u w:val="single"/>
        </w:rPr>
        <w:t>10</w:t>
      </w:r>
      <w:r w:rsidRPr="007025E0">
        <w:rPr>
          <w:rFonts w:asciiTheme="majorHAnsi" w:hAnsiTheme="majorHAnsi" w:cstheme="majorHAnsi"/>
          <w:u w:val="single"/>
        </w:rPr>
        <w:t>.</w:t>
      </w:r>
      <w:r w:rsidRPr="007025E0">
        <w:rPr>
          <w:rFonts w:asciiTheme="majorHAnsi" w:hAnsiTheme="majorHAnsi" w:cstheme="majorHAnsi"/>
          <w:sz w:val="16"/>
        </w:rPr>
        <w:t xml:space="preserve"> Remember, we are only talking about his voters. The belated flurry of </w:t>
      </w:r>
      <w:r w:rsidRPr="007025E0">
        <w:rPr>
          <w:rFonts w:asciiTheme="majorHAnsi" w:hAnsiTheme="majorHAnsi" w:cstheme="majorHAnsi"/>
          <w:b/>
          <w:bCs/>
          <w:highlight w:val="green"/>
          <w:u w:val="single"/>
        </w:rPr>
        <w:t>economic</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reform</w:t>
      </w:r>
      <w:r w:rsidRPr="007025E0">
        <w:rPr>
          <w:rFonts w:asciiTheme="majorHAnsi" w:hAnsiTheme="majorHAnsi" w:cstheme="majorHAnsi"/>
          <w:u w:val="single"/>
        </w:rPr>
        <w:t xml:space="preserve"> would </w:t>
      </w:r>
      <w:r w:rsidRPr="007025E0">
        <w:rPr>
          <w:rFonts w:asciiTheme="majorHAnsi" w:hAnsiTheme="majorHAnsi" w:cstheme="majorHAnsi"/>
          <w:b/>
          <w:bCs/>
          <w:highlight w:val="green"/>
          <w:u w:val="single"/>
        </w:rPr>
        <w:t>suggest</w:t>
      </w:r>
      <w:r w:rsidRPr="007025E0">
        <w:rPr>
          <w:rFonts w:asciiTheme="majorHAnsi" w:hAnsiTheme="majorHAnsi" w:cstheme="majorHAnsi"/>
          <w:sz w:val="16"/>
        </w:rPr>
        <w:t xml:space="preserve"> </w:t>
      </w:r>
      <w:r w:rsidRPr="007025E0">
        <w:rPr>
          <w:rFonts w:asciiTheme="majorHAnsi" w:hAnsiTheme="majorHAnsi" w:cstheme="majorHAnsi"/>
          <w:b/>
          <w:bCs/>
          <w:highlight w:val="green"/>
          <w:u w:val="single"/>
        </w:rPr>
        <w:t>Modi</w:t>
      </w:r>
      <w:r w:rsidRPr="007025E0">
        <w:rPr>
          <w:rFonts w:asciiTheme="majorHAnsi" w:hAnsiTheme="majorHAnsi" w:cstheme="majorHAnsi"/>
          <w:u w:val="single"/>
        </w:rPr>
        <w:t xml:space="preserve"> has </w:t>
      </w:r>
      <w:r w:rsidRPr="007025E0">
        <w:rPr>
          <w:rFonts w:asciiTheme="majorHAnsi" w:hAnsiTheme="majorHAnsi" w:cstheme="majorHAnsi"/>
          <w:b/>
          <w:bCs/>
          <w:highlight w:val="green"/>
          <w:u w:val="single"/>
        </w:rPr>
        <w:t>figured</w:t>
      </w:r>
      <w:r w:rsidRPr="007025E0">
        <w:rPr>
          <w:rFonts w:asciiTheme="majorHAnsi" w:hAnsiTheme="majorHAnsi" w:cstheme="majorHAnsi"/>
          <w:u w:val="single"/>
        </w:rPr>
        <w:t xml:space="preserve"> that </w:t>
      </w:r>
      <w:r w:rsidRPr="007025E0">
        <w:rPr>
          <w:rFonts w:asciiTheme="majorHAnsi" w:hAnsiTheme="majorHAnsi" w:cstheme="majorHAnsi"/>
          <w:b/>
          <w:bCs/>
          <w:highlight w:val="green"/>
          <w:u w:val="single"/>
        </w:rPr>
        <w:t>his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script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is</w:t>
      </w:r>
      <w:r w:rsidRPr="007025E0">
        <w:rPr>
          <w:rFonts w:asciiTheme="majorHAnsi" w:hAnsiTheme="majorHAnsi" w:cstheme="majorHAnsi"/>
          <w:u w:val="single"/>
        </w:rPr>
        <w:t xml:space="preserve"> getting </w:t>
      </w:r>
      <w:r w:rsidRPr="007025E0">
        <w:rPr>
          <w:rFonts w:asciiTheme="majorHAnsi" w:hAnsiTheme="majorHAnsi" w:cstheme="majorHAnsi"/>
          <w:b/>
          <w:bCs/>
          <w:highlight w:val="green"/>
          <w:u w:val="single"/>
        </w:rPr>
        <w:t>jaded</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and</w:t>
      </w:r>
      <w:r w:rsidRPr="007025E0">
        <w:rPr>
          <w:rFonts w:asciiTheme="majorHAnsi" w:hAnsiTheme="majorHAnsi" w:cstheme="majorHAnsi"/>
          <w:u w:val="single"/>
        </w:rPr>
        <w:t xml:space="preserve"> that he </w:t>
      </w:r>
      <w:r w:rsidRPr="007025E0">
        <w:rPr>
          <w:rFonts w:asciiTheme="majorHAnsi" w:hAnsiTheme="majorHAnsi" w:cstheme="majorHAnsi"/>
          <w:b/>
          <w:bCs/>
          <w:highlight w:val="green"/>
          <w:u w:val="single"/>
        </w:rPr>
        <w:t>needs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a new one</w:t>
      </w:r>
      <w:r w:rsidRPr="007025E0">
        <w:rPr>
          <w:rFonts w:asciiTheme="majorHAnsi" w:hAnsiTheme="majorHAnsi" w:cstheme="majorHAnsi"/>
          <w:sz w:val="16"/>
        </w:rPr>
        <w:t xml:space="preserve">. He will try for an economic recovery but still </w:t>
      </w:r>
      <w:r w:rsidRPr="007025E0">
        <w:rPr>
          <w:rFonts w:asciiTheme="majorHAnsi" w:hAnsiTheme="majorHAnsi" w:cstheme="majorHAnsi"/>
          <w:b/>
          <w:bCs/>
          <w:highlight w:val="green"/>
          <w:u w:val="single"/>
        </w:rPr>
        <w:t>stick</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what</w:t>
      </w:r>
      <w:r w:rsidRPr="007025E0">
        <w:rPr>
          <w:rFonts w:asciiTheme="majorHAnsi" w:hAnsiTheme="majorHAnsi" w:cstheme="majorHAnsi"/>
          <w:u w:val="single"/>
        </w:rPr>
        <w:t xml:space="preserve"> </w:t>
      </w:r>
      <w:r w:rsidRPr="007025E0">
        <w:rPr>
          <w:rFonts w:asciiTheme="majorHAnsi" w:hAnsiTheme="majorHAnsi" w:cstheme="majorHAnsi"/>
          <w:b/>
          <w:bCs/>
          <w:u w:val="single"/>
        </w:rPr>
        <w:t>has</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worked</w:t>
      </w:r>
      <w:r w:rsidRPr="007025E0">
        <w:rPr>
          <w:rFonts w:asciiTheme="majorHAnsi" w:hAnsiTheme="majorHAnsi" w:cstheme="majorHAnsi"/>
          <w:u w:val="single"/>
        </w:rPr>
        <w:t xml:space="preserve"> for him so far</w:t>
      </w:r>
      <w:r w:rsidRPr="007025E0">
        <w:rPr>
          <w:rFonts w:asciiTheme="majorHAnsi" w:hAnsiTheme="majorHAnsi" w:cstheme="majorHAnsi"/>
          <w:sz w:val="16"/>
        </w:rPr>
        <w:t xml:space="preserve">: The three-pronged offering of massive, efficient welfarism for the poorest; hard, visible infrastructure-building; and harder, </w:t>
      </w:r>
      <w:r w:rsidRPr="007025E0">
        <w:rPr>
          <w:rFonts w:asciiTheme="majorHAnsi" w:hAnsiTheme="majorHAnsi" w:cstheme="majorHAnsi"/>
          <w:u w:val="single"/>
        </w:rPr>
        <w:t xml:space="preserve">cast-in-Hindutva </w:t>
      </w:r>
      <w:r w:rsidRPr="007025E0">
        <w:rPr>
          <w:rFonts w:asciiTheme="majorHAnsi" w:hAnsiTheme="majorHAnsi" w:cstheme="majorHAnsi"/>
          <w:b/>
          <w:bCs/>
          <w:highlight w:val="green"/>
          <w:u w:val="single"/>
        </w:rPr>
        <w:t>nationalism</w:t>
      </w:r>
      <w:r w:rsidRPr="007025E0">
        <w:rPr>
          <w:rFonts w:asciiTheme="majorHAnsi" w:hAnsiTheme="majorHAnsi" w:cstheme="majorHAnsi"/>
          <w:sz w:val="16"/>
        </w:rPr>
        <w:t xml:space="preserve">. </w:t>
      </w:r>
      <w:r w:rsidRPr="007025E0">
        <w:rPr>
          <w:rFonts w:asciiTheme="majorHAnsi" w:hAnsiTheme="majorHAnsi" w:cstheme="majorHAnsi"/>
          <w:sz w:val="16"/>
          <w:szCs w:val="16"/>
        </w:rPr>
        <w:t xml:space="preserve">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 </w:t>
      </w:r>
      <w:r w:rsidRPr="007025E0">
        <w:rPr>
          <w:rFonts w:asciiTheme="majorHAnsi" w:hAnsiTheme="majorHAnsi" w:cstheme="majorHAnsi"/>
          <w:b/>
          <w:bCs/>
          <w:highlight w:val="green"/>
          <w:u w:val="single"/>
        </w:rPr>
        <w:t>Modi</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gets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this</w:t>
      </w:r>
      <w:r w:rsidRPr="007025E0">
        <w:rPr>
          <w:rFonts w:asciiTheme="majorHAnsi" w:hAnsiTheme="majorHAnsi" w:cstheme="majorHAnsi"/>
          <w:sz w:val="16"/>
        </w:rPr>
        <w:t xml:space="preserve">. The question is, do his challengers get it? Much of their attack is still over economic distress under Modi. </w:t>
      </w:r>
      <w:r w:rsidRPr="007025E0">
        <w:rPr>
          <w:rFonts w:asciiTheme="majorHAnsi" w:hAnsiTheme="majorHAnsi" w:cstheme="majorHAnsi"/>
          <w:u w:val="single"/>
        </w:rPr>
        <w:t xml:space="preserve">Two large areas, </w:t>
      </w:r>
      <w:r w:rsidRPr="007025E0">
        <w:rPr>
          <w:rFonts w:asciiTheme="majorHAnsi" w:hAnsiTheme="majorHAnsi" w:cstheme="majorHAnsi"/>
          <w:b/>
          <w:bCs/>
          <w:highlight w:val="green"/>
          <w:u w:val="single"/>
        </w:rPr>
        <w:t>identity</w:t>
      </w:r>
      <w:r w:rsidRPr="007025E0">
        <w:rPr>
          <w:rFonts w:asciiTheme="majorHAnsi" w:hAnsiTheme="majorHAnsi" w:cstheme="majorHAnsi"/>
          <w:sz w:val="16"/>
        </w:rPr>
        <w:t xml:space="preserve"> (which includes </w:t>
      </w:r>
      <w:r w:rsidRPr="007025E0">
        <w:rPr>
          <w:rFonts w:asciiTheme="majorHAnsi" w:hAnsiTheme="majorHAnsi" w:cstheme="majorHAnsi"/>
          <w:u w:val="single"/>
        </w:rPr>
        <w:t>religion</w:t>
      </w:r>
      <w:r w:rsidRPr="007025E0">
        <w:rPr>
          <w:rFonts w:asciiTheme="majorHAnsi" w:hAnsiTheme="majorHAnsi" w:cstheme="majorHAnsi"/>
          <w:sz w:val="16"/>
        </w:rPr>
        <w:t xml:space="preserve"> and </w:t>
      </w:r>
      <w:r w:rsidRPr="007025E0">
        <w:rPr>
          <w:rFonts w:asciiTheme="majorHAnsi" w:hAnsiTheme="majorHAnsi" w:cstheme="majorHAnsi"/>
          <w:u w:val="single"/>
        </w:rPr>
        <w:t>culture</w:t>
      </w:r>
      <w:r w:rsidRPr="007025E0">
        <w:rPr>
          <w:rFonts w:asciiTheme="majorHAnsi" w:hAnsiTheme="majorHAnsi" w:cstheme="majorHAnsi"/>
          <w:sz w:val="16"/>
        </w:rPr>
        <w:t xml:space="preserve">) </w:t>
      </w:r>
      <w:r w:rsidRPr="007025E0">
        <w:rPr>
          <w:rFonts w:asciiTheme="majorHAnsi" w:hAnsiTheme="majorHAnsi" w:cstheme="majorHAnsi"/>
          <w:b/>
          <w:bCs/>
          <w:highlight w:val="green"/>
          <w:u w:val="single"/>
        </w:rPr>
        <w:t>and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national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pride</w:t>
      </w:r>
      <w:r w:rsidRPr="007025E0">
        <w:rPr>
          <w:rFonts w:asciiTheme="majorHAnsi" w:hAnsiTheme="majorHAnsi" w:cstheme="majorHAnsi"/>
          <w:sz w:val="16"/>
        </w:rPr>
        <w:t xml:space="preserve">, </w:t>
      </w:r>
      <w:r w:rsidRPr="007025E0">
        <w:rPr>
          <w:rFonts w:asciiTheme="majorHAnsi" w:hAnsiTheme="majorHAnsi" w:cstheme="majorHAnsi"/>
          <w:u w:val="single"/>
        </w:rPr>
        <w:t xml:space="preserve">they’ve </w:t>
      </w:r>
      <w:r w:rsidRPr="007025E0">
        <w:rPr>
          <w:rFonts w:asciiTheme="majorHAnsi" w:hAnsiTheme="majorHAnsi" w:cstheme="majorHAnsi"/>
          <w:b/>
          <w:bCs/>
          <w:highlight w:val="green"/>
          <w:u w:val="single"/>
        </w:rPr>
        <w:t>ceded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him</w:t>
      </w:r>
      <w:r w:rsidRPr="007025E0">
        <w:rPr>
          <w:rFonts w:asciiTheme="majorHAnsi" w:hAnsiTheme="majorHAnsi" w:cstheme="majorHAnsi"/>
          <w:u w:val="single"/>
        </w:rPr>
        <w:t xml:space="preserve"> altogether</w:t>
      </w:r>
      <w:r w:rsidRPr="007025E0">
        <w:rPr>
          <w:rFonts w:asciiTheme="majorHAnsi" w:hAnsiTheme="majorHAnsi" w:cstheme="majorHAnsi"/>
          <w:sz w:val="16"/>
        </w:rPr>
        <w:t xml:space="preserve">. Check out the Congress and Left parties’ flip-flop on Sabarimala to understand the point on identity. Or the manner of questioning over Uri, </w:t>
      </w:r>
      <w:proofErr w:type="spellStart"/>
      <w:r w:rsidRPr="007025E0">
        <w:rPr>
          <w:rFonts w:asciiTheme="majorHAnsi" w:hAnsiTheme="majorHAnsi" w:cstheme="majorHAnsi"/>
          <w:sz w:val="16"/>
        </w:rPr>
        <w:t>Balakot</w:t>
      </w:r>
      <w:proofErr w:type="spellEnd"/>
      <w:r w:rsidRPr="007025E0">
        <w:rPr>
          <w:rFonts w:asciiTheme="majorHAnsi" w:hAnsiTheme="majorHAnsi" w:cstheme="majorHAnsi"/>
          <w:sz w:val="16"/>
        </w:rPr>
        <w:t xml:space="preserve"> and </w:t>
      </w:r>
      <w:proofErr w:type="spellStart"/>
      <w:r w:rsidRPr="007025E0">
        <w:rPr>
          <w:rFonts w:asciiTheme="majorHAnsi" w:hAnsiTheme="majorHAnsi" w:cstheme="majorHAnsi"/>
          <w:sz w:val="16"/>
        </w:rPr>
        <w:t>Galwan</w:t>
      </w:r>
      <w:proofErr w:type="spellEnd"/>
      <w:r w:rsidRPr="007025E0">
        <w:rPr>
          <w:rFonts w:asciiTheme="majorHAnsi" w:hAnsiTheme="majorHAnsi" w:cstheme="majorHAnsi"/>
          <w:sz w:val="16"/>
        </w:rPr>
        <w:t xml:space="preserve">. </w:t>
      </w:r>
      <w:r w:rsidRPr="007025E0">
        <w:rPr>
          <w:rFonts w:asciiTheme="majorHAnsi" w:hAnsiTheme="majorHAnsi" w:cstheme="majorHAnsi"/>
          <w:u w:val="single"/>
        </w:rPr>
        <w:t xml:space="preserve">These </w:t>
      </w:r>
      <w:r w:rsidRPr="007025E0">
        <w:rPr>
          <w:rFonts w:asciiTheme="majorHAnsi" w:hAnsiTheme="majorHAnsi" w:cstheme="majorHAnsi"/>
          <w:b/>
          <w:bCs/>
          <w:u w:val="single"/>
        </w:rPr>
        <w:t>underline</w:t>
      </w:r>
      <w:r w:rsidRPr="007025E0">
        <w:rPr>
          <w:rFonts w:asciiTheme="majorHAnsi" w:hAnsiTheme="majorHAnsi" w:cstheme="majorHAnsi"/>
          <w:u w:val="single"/>
        </w:rPr>
        <w:t xml:space="preserve"> their faltering on </w:t>
      </w:r>
      <w:r w:rsidRPr="007025E0">
        <w:rPr>
          <w:rFonts w:asciiTheme="majorHAnsi" w:hAnsiTheme="majorHAnsi" w:cstheme="majorHAnsi"/>
          <w:b/>
          <w:bCs/>
          <w:u w:val="single"/>
        </w:rPr>
        <w:t>nationalism</w:t>
      </w:r>
      <w:r w:rsidRPr="007025E0">
        <w:rPr>
          <w:rFonts w:asciiTheme="majorHAnsi" w:hAnsiTheme="majorHAnsi" w:cstheme="majorHAnsi"/>
          <w:sz w:val="16"/>
        </w:rPr>
        <w:t xml:space="preserve">. </w:t>
      </w:r>
      <w:r w:rsidRPr="007025E0">
        <w:rPr>
          <w:rFonts w:asciiTheme="majorHAnsi" w:hAnsiTheme="majorHAnsi" w:cstheme="majorHAnsi"/>
          <w:b/>
          <w:bCs/>
          <w:highlight w:val="green"/>
          <w:u w:val="single"/>
        </w:rPr>
        <w:t>Economic</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distress</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brings</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insecurity</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but</w:t>
      </w:r>
      <w:r w:rsidRPr="007025E0">
        <w:rPr>
          <w:rFonts w:asciiTheme="majorHAnsi" w:hAnsiTheme="majorHAnsi" w:cstheme="majorHAnsi"/>
          <w:u w:val="single"/>
        </w:rPr>
        <w:t xml:space="preserve"> it </w:t>
      </w:r>
      <w:r w:rsidRPr="007025E0">
        <w:rPr>
          <w:rFonts w:asciiTheme="majorHAnsi" w:hAnsiTheme="majorHAnsi" w:cstheme="majorHAnsi"/>
          <w:b/>
          <w:bCs/>
          <w:highlight w:val="green"/>
          <w:u w:val="single"/>
        </w:rPr>
        <w:t>isn’t</w:t>
      </w:r>
      <w:r w:rsidRPr="007025E0">
        <w:rPr>
          <w:rFonts w:asciiTheme="majorHAnsi" w:hAnsiTheme="majorHAnsi" w:cstheme="majorHAnsi"/>
          <w:u w:val="single"/>
        </w:rPr>
        <w:t xml:space="preserve"> a </w:t>
      </w:r>
      <w:r w:rsidRPr="007025E0">
        <w:rPr>
          <w:rFonts w:asciiTheme="majorHAnsi" w:hAnsiTheme="majorHAnsi" w:cstheme="majorHAnsi"/>
          <w:b/>
          <w:bCs/>
          <w:highlight w:val="green"/>
          <w:u w:val="single"/>
        </w:rPr>
        <w:t>fraction</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of</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the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visceral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emotion</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a</w:t>
      </w:r>
      <w:r w:rsidRPr="007025E0">
        <w:rPr>
          <w:rFonts w:asciiTheme="majorHAnsi" w:hAnsiTheme="majorHAnsi" w:cstheme="majorHAnsi"/>
          <w:u w:val="single"/>
        </w:rPr>
        <w:t xml:space="preserve"> </w:t>
      </w:r>
      <w:r w:rsidRPr="007025E0">
        <w:rPr>
          <w:rFonts w:asciiTheme="majorHAnsi" w:hAnsiTheme="majorHAnsi" w:cstheme="majorHAnsi"/>
          <w:b/>
          <w:bCs/>
          <w:u w:val="single"/>
        </w:rPr>
        <w:t>perceived</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threat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b/>
          <w:bCs/>
          <w:u w:val="single"/>
        </w:rPr>
        <w:t>identity</w:t>
      </w:r>
      <w:r w:rsidRPr="007025E0">
        <w:rPr>
          <w:rFonts w:asciiTheme="majorHAnsi" w:hAnsiTheme="majorHAnsi" w:cstheme="majorHAnsi"/>
          <w:u w:val="single"/>
        </w:rPr>
        <w:t xml:space="preserve"> </w:t>
      </w:r>
      <w:r w:rsidRPr="007025E0">
        <w:rPr>
          <w:rFonts w:asciiTheme="majorHAnsi" w:hAnsiTheme="majorHAnsi" w:cstheme="majorHAnsi"/>
          <w:b/>
          <w:bCs/>
          <w:u w:val="single"/>
        </w:rPr>
        <w:t>or</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national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pride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brings</w:t>
      </w:r>
      <w:r w:rsidRPr="007025E0">
        <w:rPr>
          <w:rFonts w:asciiTheme="majorHAnsi" w:hAnsiTheme="majorHAnsi" w:cstheme="majorHAnsi"/>
          <w:sz w:val="16"/>
        </w:rPr>
        <w:t>. This is why demagogues across the democratic world keep winning. The reason we’d prefer to say at this point: It isn’t the economy, genius.</w:t>
      </w:r>
    </w:p>
    <w:p w14:paraId="6A44C190"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Greenlights </w:t>
      </w:r>
      <w:r w:rsidRPr="007025E0">
        <w:rPr>
          <w:rFonts w:asciiTheme="majorHAnsi" w:hAnsiTheme="majorHAnsi" w:cstheme="majorHAnsi"/>
          <w:u w:val="single"/>
        </w:rPr>
        <w:t>diversionary war</w:t>
      </w:r>
      <w:r w:rsidRPr="007025E0">
        <w:rPr>
          <w:rFonts w:asciiTheme="majorHAnsi" w:hAnsiTheme="majorHAnsi" w:cstheme="majorHAnsi"/>
        </w:rPr>
        <w:t xml:space="preserve"> - overwhelming </w:t>
      </w:r>
      <w:r w:rsidRPr="007025E0">
        <w:rPr>
          <w:rFonts w:asciiTheme="majorHAnsi" w:hAnsiTheme="majorHAnsi" w:cstheme="majorHAnsi"/>
          <w:u w:val="single"/>
        </w:rPr>
        <w:t>evidence</w:t>
      </w:r>
      <w:r w:rsidRPr="007025E0">
        <w:rPr>
          <w:rFonts w:asciiTheme="majorHAnsi" w:hAnsiTheme="majorHAnsi" w:cstheme="majorHAnsi"/>
        </w:rPr>
        <w:t xml:space="preserve">. </w:t>
      </w:r>
    </w:p>
    <w:p w14:paraId="6AC29B7C" w14:textId="77777777" w:rsidR="007809EC" w:rsidRPr="007025E0" w:rsidRDefault="007809EC" w:rsidP="007809EC">
      <w:pPr>
        <w:rPr>
          <w:rFonts w:asciiTheme="majorHAnsi" w:hAnsiTheme="majorHAnsi" w:cstheme="majorHAnsi"/>
        </w:rPr>
      </w:pPr>
      <w:r w:rsidRPr="007025E0">
        <w:rPr>
          <w:rStyle w:val="Style13ptBold"/>
          <w:rFonts w:asciiTheme="majorHAnsi" w:hAnsiTheme="majorHAnsi" w:cstheme="majorHAnsi"/>
        </w:rPr>
        <w:t xml:space="preserve">Humayun et al. 20 </w:t>
      </w:r>
      <w:r w:rsidRPr="007025E0">
        <w:rPr>
          <w:rStyle w:val="Style13ptBold"/>
          <w:rFonts w:asciiTheme="majorHAnsi" w:hAnsiTheme="majorHAnsi" w:cstheme="majorHAnsi"/>
          <w:sz w:val="18"/>
          <w:szCs w:val="14"/>
        </w:rPr>
        <w:t>(</w:t>
      </w:r>
      <w:r w:rsidRPr="007025E0">
        <w:rPr>
          <w:rFonts w:asciiTheme="majorHAnsi" w:hAnsiTheme="majorHAnsi" w:cstheme="majorHAnsi"/>
          <w:sz w:val="18"/>
          <w:szCs w:val="18"/>
        </w:rPr>
        <w:t xml:space="preserve">, F., Walt, Quinn, Tatar, </w:t>
      </w:r>
      <w:proofErr w:type="spellStart"/>
      <w:r w:rsidRPr="007025E0">
        <w:rPr>
          <w:rFonts w:asciiTheme="majorHAnsi" w:hAnsiTheme="majorHAnsi" w:cstheme="majorHAnsi"/>
          <w:sz w:val="18"/>
          <w:szCs w:val="18"/>
        </w:rPr>
        <w:t>Katerji</w:t>
      </w:r>
      <w:proofErr w:type="spellEnd"/>
      <w:r w:rsidRPr="007025E0">
        <w:rPr>
          <w:rFonts w:asciiTheme="majorHAnsi" w:hAnsiTheme="majorHAnsi" w:cstheme="majorHAnsi"/>
          <w:sz w:val="18"/>
          <w:szCs w:val="18"/>
        </w:rPr>
        <w:t xml:space="preserve">, Crabtree, Agrawal, Maqsood, Walt, Gao and Moody, 2020. After India’s Skirmish With China, Is Pakistan </w:t>
      </w:r>
      <w:proofErr w:type="gramStart"/>
      <w:r w:rsidRPr="007025E0">
        <w:rPr>
          <w:rFonts w:asciiTheme="majorHAnsi" w:hAnsiTheme="majorHAnsi" w:cstheme="majorHAnsi"/>
          <w:sz w:val="18"/>
          <w:szCs w:val="18"/>
        </w:rPr>
        <w:t>Next?.</w:t>
      </w:r>
      <w:proofErr w:type="gramEnd"/>
      <w:r w:rsidRPr="007025E0">
        <w:rPr>
          <w:rFonts w:asciiTheme="majorHAnsi" w:hAnsiTheme="majorHAnsi" w:cstheme="majorHAnsi"/>
          <w:sz w:val="18"/>
          <w:szCs w:val="18"/>
        </w:rPr>
        <w:t xml:space="preserve"> [online] Foreign Policy. Available at: &lt;https://foreignpolicy.com/2020/06/29/india-skirmish-china-modi-pick-fight-pakistan/&gt; [Accessed 25 October 2021] Yale University, Ph.D., Political Science 2022 Dissertation: “Democratic Institutions &amp; International Crisis </w:t>
      </w:r>
      <w:proofErr w:type="spellStart"/>
      <w:r w:rsidRPr="007025E0">
        <w:rPr>
          <w:rFonts w:asciiTheme="majorHAnsi" w:hAnsiTheme="majorHAnsi" w:cstheme="majorHAnsi"/>
          <w:sz w:val="18"/>
          <w:szCs w:val="18"/>
        </w:rPr>
        <w:t>Behaviour</w:t>
      </w:r>
      <w:proofErr w:type="spellEnd"/>
      <w:r w:rsidRPr="007025E0">
        <w:rPr>
          <w:rFonts w:asciiTheme="majorHAnsi" w:hAnsiTheme="majorHAnsi" w:cstheme="majorHAnsi"/>
          <w:sz w:val="18"/>
          <w:szCs w:val="18"/>
        </w:rPr>
        <w:t xml:space="preserve">” Committee: Steven I. Wilkinson (Yale), Alexandre Debs (Yale), Vipin Narang (MIT) Yale University, M.A., Political Science 2019 University of Cambridge, </w:t>
      </w:r>
      <w:proofErr w:type="spellStart"/>
      <w:r w:rsidRPr="007025E0">
        <w:rPr>
          <w:rFonts w:asciiTheme="majorHAnsi" w:hAnsiTheme="majorHAnsi" w:cstheme="majorHAnsi"/>
          <w:sz w:val="18"/>
          <w:szCs w:val="18"/>
        </w:rPr>
        <w:t>M.Phil</w:t>
      </w:r>
      <w:proofErr w:type="spellEnd"/>
      <w:r w:rsidRPr="007025E0">
        <w:rPr>
          <w:rFonts w:asciiTheme="majorHAnsi" w:hAnsiTheme="majorHAnsi" w:cstheme="majorHAnsi"/>
          <w:sz w:val="18"/>
          <w:szCs w:val="18"/>
        </w:rPr>
        <w:t xml:space="preserve">, International Relations 2013 London School of Economics, </w:t>
      </w:r>
      <w:proofErr w:type="spellStart"/>
      <w:r w:rsidRPr="007025E0">
        <w:rPr>
          <w:rFonts w:asciiTheme="majorHAnsi" w:hAnsiTheme="majorHAnsi" w:cstheme="majorHAnsi"/>
          <w:sz w:val="18"/>
          <w:szCs w:val="18"/>
        </w:rPr>
        <w:t>B.Sc</w:t>
      </w:r>
      <w:proofErr w:type="spellEnd"/>
      <w:r w:rsidRPr="007025E0">
        <w:rPr>
          <w:rFonts w:asciiTheme="majorHAnsi" w:hAnsiTheme="majorHAnsi" w:cstheme="majorHAnsi"/>
          <w:sz w:val="18"/>
          <w:szCs w:val="18"/>
        </w:rPr>
        <w:t>, International Relations &amp; History 2011. Research is supported by the MacMillan Center for International and Area Studies, the Yale South Asian Studies Council, and International Security Studies at Yale)-</w:t>
      </w:r>
      <w:proofErr w:type="spellStart"/>
      <w:r w:rsidRPr="007025E0">
        <w:rPr>
          <w:rFonts w:asciiTheme="majorHAnsi" w:hAnsiTheme="majorHAnsi" w:cstheme="majorHAnsi"/>
          <w:sz w:val="18"/>
          <w:szCs w:val="18"/>
        </w:rPr>
        <w:t>rahulpenu</w:t>
      </w:r>
      <w:proofErr w:type="spellEnd"/>
    </w:p>
    <w:p w14:paraId="46D3CCA6" w14:textId="77777777" w:rsidR="007809EC" w:rsidRPr="007025E0" w:rsidRDefault="007809EC" w:rsidP="007809EC">
      <w:pPr>
        <w:rPr>
          <w:rFonts w:asciiTheme="majorHAnsi" w:hAnsiTheme="majorHAnsi" w:cstheme="majorHAnsi"/>
          <w:b/>
          <w:bCs/>
          <w:sz w:val="16"/>
        </w:rPr>
      </w:pPr>
      <w:r w:rsidRPr="007025E0">
        <w:rPr>
          <w:rFonts w:asciiTheme="majorHAnsi" w:hAnsiTheme="majorHAnsi" w:cstheme="majorHAnsi"/>
          <w:sz w:val="16"/>
          <w:szCs w:val="16"/>
        </w:rPr>
        <w:t xml:space="preserve">After India’s Skirmish </w:t>
      </w:r>
      <w:proofErr w:type="gramStart"/>
      <w:r w:rsidRPr="007025E0">
        <w:rPr>
          <w:rFonts w:asciiTheme="majorHAnsi" w:hAnsiTheme="majorHAnsi" w:cstheme="majorHAnsi"/>
          <w:sz w:val="16"/>
          <w:szCs w:val="16"/>
        </w:rPr>
        <w:t>With</w:t>
      </w:r>
      <w:proofErr w:type="gramEnd"/>
      <w:r w:rsidRPr="007025E0">
        <w:rPr>
          <w:rFonts w:asciiTheme="majorHAnsi" w:hAnsiTheme="majorHAnsi" w:cstheme="majorHAnsi"/>
          <w:sz w:val="16"/>
          <w:szCs w:val="16"/>
        </w:rPr>
        <w:t xml:space="preserve"> China, Is Pakistan Next? </w:t>
      </w:r>
      <w:r w:rsidRPr="007025E0">
        <w:rPr>
          <w:rFonts w:asciiTheme="majorHAnsi" w:hAnsiTheme="majorHAnsi" w:cstheme="majorHAnsi"/>
          <w:b/>
          <w:bCs/>
          <w:u w:val="single"/>
        </w:rPr>
        <w:t>Looking</w:t>
      </w:r>
      <w:r w:rsidRPr="007025E0">
        <w:rPr>
          <w:rFonts w:asciiTheme="majorHAnsi" w:hAnsiTheme="majorHAnsi" w:cstheme="majorHAnsi"/>
          <w:u w:val="single"/>
        </w:rPr>
        <w:t xml:space="preserve"> </w:t>
      </w:r>
      <w:r w:rsidRPr="007025E0">
        <w:rPr>
          <w:rFonts w:asciiTheme="majorHAnsi" w:hAnsiTheme="majorHAnsi" w:cstheme="majorHAnsi"/>
          <w:b/>
          <w:bCs/>
          <w:u w:val="single"/>
        </w:rPr>
        <w:t>to</w:t>
      </w:r>
      <w:r w:rsidRPr="007025E0">
        <w:rPr>
          <w:rFonts w:asciiTheme="majorHAnsi" w:hAnsiTheme="majorHAnsi" w:cstheme="majorHAnsi"/>
          <w:u w:val="single"/>
        </w:rPr>
        <w:t xml:space="preserve"> </w:t>
      </w:r>
      <w:r w:rsidRPr="007025E0">
        <w:rPr>
          <w:rFonts w:asciiTheme="majorHAnsi" w:hAnsiTheme="majorHAnsi" w:cstheme="majorHAnsi"/>
          <w:b/>
          <w:bCs/>
          <w:u w:val="single"/>
        </w:rPr>
        <w:t>reinvigorate</w:t>
      </w:r>
      <w:r w:rsidRPr="007025E0">
        <w:rPr>
          <w:rFonts w:asciiTheme="majorHAnsi" w:hAnsiTheme="majorHAnsi" w:cstheme="majorHAnsi"/>
          <w:u w:val="single"/>
        </w:rPr>
        <w:t xml:space="preserve"> </w:t>
      </w:r>
      <w:r w:rsidRPr="007025E0">
        <w:rPr>
          <w:rFonts w:asciiTheme="majorHAnsi" w:hAnsiTheme="majorHAnsi" w:cstheme="majorHAnsi"/>
          <w:b/>
          <w:bCs/>
          <w:u w:val="single"/>
        </w:rPr>
        <w:t>support</w:t>
      </w:r>
      <w:r w:rsidRPr="007025E0">
        <w:rPr>
          <w:rFonts w:asciiTheme="majorHAnsi" w:hAnsiTheme="majorHAnsi" w:cstheme="majorHAnsi"/>
          <w:u w:val="single"/>
        </w:rPr>
        <w:t xml:space="preserve"> at home</w:t>
      </w:r>
      <w:r w:rsidRPr="007025E0">
        <w:rPr>
          <w:rFonts w:asciiTheme="majorHAnsi" w:hAnsiTheme="majorHAnsi" w:cstheme="majorHAnsi"/>
          <w:sz w:val="16"/>
        </w:rPr>
        <w:t xml:space="preserve">, </w:t>
      </w:r>
      <w:r w:rsidRPr="007025E0">
        <w:rPr>
          <w:rFonts w:asciiTheme="majorHAnsi" w:hAnsiTheme="majorHAnsi" w:cstheme="majorHAnsi"/>
          <w:b/>
          <w:bCs/>
          <w:u w:val="single"/>
        </w:rPr>
        <w:t>Modi</w:t>
      </w:r>
      <w:r w:rsidRPr="007025E0">
        <w:rPr>
          <w:rFonts w:asciiTheme="majorHAnsi" w:hAnsiTheme="majorHAnsi" w:cstheme="majorHAnsi"/>
          <w:sz w:val="16"/>
        </w:rPr>
        <w:t xml:space="preserve"> could </w:t>
      </w:r>
      <w:r w:rsidRPr="007025E0">
        <w:rPr>
          <w:rFonts w:asciiTheme="majorHAnsi" w:hAnsiTheme="majorHAnsi" w:cstheme="majorHAnsi"/>
          <w:b/>
          <w:bCs/>
          <w:u w:val="single"/>
        </w:rPr>
        <w:t>pick</w:t>
      </w:r>
      <w:r w:rsidRPr="007025E0">
        <w:rPr>
          <w:rFonts w:asciiTheme="majorHAnsi" w:hAnsiTheme="majorHAnsi" w:cstheme="majorHAnsi"/>
          <w:u w:val="single"/>
        </w:rPr>
        <w:t xml:space="preserve"> a </w:t>
      </w:r>
      <w:r w:rsidRPr="007025E0">
        <w:rPr>
          <w:rFonts w:asciiTheme="majorHAnsi" w:hAnsiTheme="majorHAnsi" w:cstheme="majorHAnsi"/>
          <w:b/>
          <w:bCs/>
          <w:u w:val="single"/>
        </w:rPr>
        <w:t>fight</w:t>
      </w:r>
      <w:r w:rsidRPr="007025E0">
        <w:rPr>
          <w:rFonts w:asciiTheme="majorHAnsi" w:hAnsiTheme="majorHAnsi" w:cstheme="majorHAnsi"/>
          <w:u w:val="single"/>
        </w:rPr>
        <w:t xml:space="preserve"> </w:t>
      </w:r>
      <w:r w:rsidRPr="007025E0">
        <w:rPr>
          <w:rFonts w:asciiTheme="majorHAnsi" w:hAnsiTheme="majorHAnsi" w:cstheme="majorHAnsi"/>
          <w:b/>
          <w:bCs/>
          <w:u w:val="single"/>
        </w:rPr>
        <w:t>with</w:t>
      </w:r>
      <w:r w:rsidRPr="007025E0">
        <w:rPr>
          <w:rFonts w:asciiTheme="majorHAnsi" w:hAnsiTheme="majorHAnsi" w:cstheme="majorHAnsi"/>
          <w:u w:val="single"/>
        </w:rPr>
        <w:t xml:space="preserve"> his country’s </w:t>
      </w:r>
      <w:r w:rsidRPr="007025E0">
        <w:rPr>
          <w:rFonts w:asciiTheme="majorHAnsi" w:hAnsiTheme="majorHAnsi" w:cstheme="majorHAnsi"/>
          <w:b/>
          <w:bCs/>
          <w:u w:val="single"/>
        </w:rPr>
        <w:t>traditional</w:t>
      </w:r>
      <w:r w:rsidRPr="007025E0">
        <w:rPr>
          <w:rFonts w:asciiTheme="majorHAnsi" w:hAnsiTheme="majorHAnsi" w:cstheme="majorHAnsi"/>
          <w:u w:val="single"/>
        </w:rPr>
        <w:t xml:space="preserve"> </w:t>
      </w:r>
      <w:r w:rsidRPr="007025E0">
        <w:rPr>
          <w:rFonts w:asciiTheme="majorHAnsi" w:hAnsiTheme="majorHAnsi" w:cstheme="majorHAnsi"/>
          <w:b/>
          <w:bCs/>
          <w:u w:val="single"/>
        </w:rPr>
        <w:t>enemy</w:t>
      </w:r>
      <w:r w:rsidRPr="007025E0">
        <w:rPr>
          <w:rFonts w:asciiTheme="majorHAnsi" w:hAnsiTheme="majorHAnsi" w:cstheme="majorHAnsi"/>
          <w:sz w:val="16"/>
        </w:rPr>
        <w:t xml:space="preserve">. The worst border skirmish between India and China in the Himalayas in decades has abated for now, but </w:t>
      </w:r>
      <w:r w:rsidRPr="007025E0">
        <w:rPr>
          <w:rFonts w:asciiTheme="majorHAnsi" w:hAnsiTheme="majorHAnsi" w:cstheme="majorHAnsi"/>
          <w:u w:val="single"/>
        </w:rPr>
        <w:t xml:space="preserve">the </w:t>
      </w:r>
      <w:r w:rsidRPr="007025E0">
        <w:rPr>
          <w:rFonts w:asciiTheme="majorHAnsi" w:hAnsiTheme="majorHAnsi" w:cstheme="majorHAnsi"/>
          <w:b/>
          <w:bCs/>
          <w:highlight w:val="green"/>
          <w:u w:val="single"/>
        </w:rPr>
        <w:t>potential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for</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crisis</w:t>
      </w:r>
      <w:r w:rsidRPr="007025E0">
        <w:rPr>
          <w:rFonts w:asciiTheme="majorHAnsi" w:hAnsiTheme="majorHAnsi" w:cstheme="majorHAnsi"/>
          <w:u w:val="single"/>
        </w:rPr>
        <w:t xml:space="preserve"> still </w:t>
      </w:r>
      <w:r w:rsidRPr="007025E0">
        <w:rPr>
          <w:rFonts w:asciiTheme="majorHAnsi" w:hAnsiTheme="majorHAnsi" w:cstheme="majorHAnsi"/>
          <w:b/>
          <w:bCs/>
          <w:highlight w:val="green"/>
          <w:u w:val="single"/>
        </w:rPr>
        <w:t>looms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large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over</w:t>
      </w:r>
      <w:r w:rsidRPr="007025E0">
        <w:rPr>
          <w:rFonts w:asciiTheme="majorHAnsi" w:hAnsiTheme="majorHAnsi" w:cstheme="majorHAnsi"/>
          <w:u w:val="single"/>
        </w:rPr>
        <w:t xml:space="preserve"> a </w:t>
      </w:r>
      <w:r w:rsidRPr="007025E0">
        <w:rPr>
          <w:rFonts w:asciiTheme="majorHAnsi" w:hAnsiTheme="majorHAnsi" w:cstheme="majorHAnsi"/>
          <w:b/>
          <w:bCs/>
          <w:highlight w:val="green"/>
          <w:u w:val="single"/>
        </w:rPr>
        <w:t>nuclear</w:t>
      </w:r>
      <w:r w:rsidRPr="007025E0">
        <w:rPr>
          <w:rFonts w:asciiTheme="majorHAnsi" w:hAnsiTheme="majorHAnsi" w:cstheme="majorHAnsi"/>
          <w:highlight w:val="green"/>
          <w:u w:val="single"/>
        </w:rPr>
        <w:t>-</w:t>
      </w:r>
      <w:r w:rsidRPr="007025E0">
        <w:rPr>
          <w:rFonts w:asciiTheme="majorHAnsi" w:hAnsiTheme="majorHAnsi" w:cstheme="majorHAnsi"/>
          <w:b/>
          <w:bCs/>
          <w:highlight w:val="green"/>
          <w:u w:val="single"/>
        </w:rPr>
        <w:t>armed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South</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Asia</w:t>
      </w:r>
      <w:r w:rsidRPr="007025E0">
        <w:rPr>
          <w:rFonts w:asciiTheme="majorHAnsi" w:hAnsiTheme="majorHAnsi" w:cstheme="majorHAnsi"/>
          <w:sz w:val="16"/>
        </w:rPr>
        <w:t xml:space="preserve">. Last week, </w:t>
      </w:r>
      <w:r w:rsidRPr="007025E0">
        <w:rPr>
          <w:rFonts w:asciiTheme="majorHAnsi" w:hAnsiTheme="majorHAnsi" w:cstheme="majorHAnsi"/>
          <w:u w:val="single"/>
        </w:rPr>
        <w:t>India announced it was formally downgrading relations</w:t>
      </w:r>
      <w:r w:rsidRPr="007025E0">
        <w:rPr>
          <w:rFonts w:asciiTheme="majorHAnsi" w:hAnsiTheme="majorHAnsi" w:cstheme="majorHAnsi"/>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 </w:t>
      </w:r>
      <w:proofErr w:type="gramStart"/>
      <w:r w:rsidRPr="007025E0">
        <w:rPr>
          <w:rFonts w:asciiTheme="majorHAnsi" w:hAnsiTheme="majorHAnsi" w:cstheme="majorHAnsi"/>
          <w:sz w:val="16"/>
          <w:szCs w:val="16"/>
        </w:rPr>
        <w:t>So</w:t>
      </w:r>
      <w:proofErr w:type="gramEnd"/>
      <w:r w:rsidRPr="007025E0">
        <w:rPr>
          <w:rFonts w:asciiTheme="majorHAnsi" w:hAnsiTheme="majorHAnsi" w:cstheme="majorHAnsi"/>
          <w:sz w:val="16"/>
          <w:szCs w:val="16"/>
        </w:rPr>
        <w:t xml:space="preserve"> what exactly does the dust-up with China have to do with Pakistan’s relationship with India? In short, there are five reasons why this month’s Himalayan standoff increases the likelihood of a fresh India-Pakistan crisis. </w:t>
      </w:r>
      <w:r w:rsidRPr="007025E0">
        <w:rPr>
          <w:rFonts w:asciiTheme="majorHAnsi" w:hAnsiTheme="majorHAnsi" w:cstheme="majorHAnsi"/>
          <w:sz w:val="16"/>
        </w:rPr>
        <w:t xml:space="preserve">First: </w:t>
      </w:r>
      <w:r w:rsidRPr="007025E0">
        <w:rPr>
          <w:rFonts w:asciiTheme="majorHAnsi" w:hAnsiTheme="majorHAnsi" w:cstheme="majorHAnsi"/>
          <w:u w:val="single"/>
        </w:rPr>
        <w:t xml:space="preserve">India’s muted response to China in the aftermath of the </w:t>
      </w:r>
      <w:proofErr w:type="spellStart"/>
      <w:r w:rsidRPr="007025E0">
        <w:rPr>
          <w:rFonts w:asciiTheme="majorHAnsi" w:hAnsiTheme="majorHAnsi" w:cstheme="majorHAnsi"/>
          <w:u w:val="single"/>
        </w:rPr>
        <w:t>Galwan</w:t>
      </w:r>
      <w:proofErr w:type="spellEnd"/>
      <w:r w:rsidRPr="007025E0">
        <w:rPr>
          <w:rFonts w:asciiTheme="majorHAnsi" w:hAnsiTheme="majorHAnsi" w:cstheme="majorHAnsi"/>
          <w:u w:val="single"/>
        </w:rPr>
        <w:t xml:space="preserve"> Valley skirmish</w:t>
      </w:r>
      <w:r w:rsidRPr="007025E0">
        <w:rPr>
          <w:rFonts w:asciiTheme="majorHAnsi" w:hAnsiTheme="majorHAnsi" w:cstheme="majorHAnsi"/>
          <w:sz w:val="16"/>
        </w:rPr>
        <w:t xml:space="preserve"> has </w:t>
      </w:r>
      <w:r w:rsidRPr="007025E0">
        <w:rPr>
          <w:rFonts w:asciiTheme="majorHAnsi" w:hAnsiTheme="majorHAnsi" w:cstheme="majorHAnsi"/>
          <w:u w:val="single"/>
        </w:rPr>
        <w:t xml:space="preserve">raised difficult logistical </w:t>
      </w:r>
      <w:r w:rsidRPr="007025E0">
        <w:rPr>
          <w:rFonts w:asciiTheme="majorHAnsi" w:hAnsiTheme="majorHAnsi" w:cstheme="majorHAnsi"/>
          <w:sz w:val="16"/>
        </w:rPr>
        <w:t xml:space="preserve">questions </w:t>
      </w:r>
      <w:r w:rsidRPr="007025E0">
        <w:rPr>
          <w:rFonts w:asciiTheme="majorHAnsi" w:hAnsiTheme="majorHAnsi" w:cstheme="majorHAnsi"/>
          <w:u w:val="single"/>
        </w:rPr>
        <w:t>and reputational concerns</w:t>
      </w:r>
      <w:r w:rsidRPr="007025E0">
        <w:rPr>
          <w:rFonts w:asciiTheme="majorHAnsi" w:hAnsiTheme="majorHAnsi" w:cstheme="majorHAnsi"/>
          <w:sz w:val="16"/>
        </w:rPr>
        <w:t xml:space="preserve"> </w:t>
      </w:r>
      <w:r w:rsidRPr="007025E0">
        <w:rPr>
          <w:rFonts w:asciiTheme="majorHAnsi" w:hAnsiTheme="majorHAnsi" w:cstheme="majorHAnsi"/>
          <w:u w:val="single"/>
        </w:rPr>
        <w:t>about</w:t>
      </w:r>
      <w:r w:rsidRPr="007025E0">
        <w:rPr>
          <w:rFonts w:asciiTheme="majorHAnsi" w:hAnsiTheme="majorHAnsi" w:cstheme="majorHAnsi"/>
          <w:sz w:val="16"/>
        </w:rPr>
        <w:t xml:space="preserve"> New </w:t>
      </w:r>
      <w:r w:rsidRPr="007025E0">
        <w:rPr>
          <w:rFonts w:asciiTheme="majorHAnsi" w:hAnsiTheme="majorHAnsi" w:cstheme="majorHAnsi"/>
          <w:u w:val="single"/>
        </w:rPr>
        <w:t>Delhi’s</w:t>
      </w:r>
      <w:r w:rsidRPr="007025E0">
        <w:rPr>
          <w:rFonts w:asciiTheme="majorHAnsi" w:hAnsiTheme="majorHAnsi" w:cstheme="majorHAnsi"/>
          <w:sz w:val="16"/>
        </w:rPr>
        <w:t xml:space="preserve"> much-touted </w:t>
      </w:r>
      <w:r w:rsidRPr="007025E0">
        <w:rPr>
          <w:rFonts w:asciiTheme="majorHAnsi" w:hAnsiTheme="majorHAnsi" w:cstheme="majorHAnsi"/>
          <w:u w:val="single"/>
        </w:rPr>
        <w:t>role as counterweight to China</w:t>
      </w:r>
      <w:r w:rsidRPr="007025E0">
        <w:rPr>
          <w:rFonts w:asciiTheme="majorHAnsi" w:hAnsiTheme="majorHAnsi" w:cstheme="majorHAnsi"/>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 </w:t>
      </w:r>
      <w:r w:rsidRPr="007025E0">
        <w:rPr>
          <w:rFonts w:asciiTheme="majorHAnsi" w:hAnsiTheme="majorHAnsi" w:cstheme="majorHAnsi"/>
          <w:sz w:val="16"/>
          <w:szCs w:val="16"/>
        </w:rPr>
        <w:t xml:space="preserve">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w:t>
      </w:r>
      <w:r w:rsidRPr="007025E0">
        <w:rPr>
          <w:rFonts w:asciiTheme="majorHAnsi" w:hAnsiTheme="majorHAnsi" w:cstheme="majorHAnsi"/>
          <w:sz w:val="16"/>
          <w:szCs w:val="16"/>
        </w:rPr>
        <w:lastRenderedPageBreak/>
        <w:t xml:space="preserve">suitable foil for perceived Indian weaknesses compared to China. </w:t>
      </w:r>
      <w:r w:rsidRPr="007025E0">
        <w:rPr>
          <w:rFonts w:asciiTheme="majorHAnsi" w:hAnsiTheme="majorHAnsi" w:cstheme="majorHAnsi"/>
          <w:sz w:val="16"/>
        </w:rPr>
        <w:t xml:space="preserve">Second, since coming to power in 2014, Indian Prime Minister Narendra </w:t>
      </w:r>
      <w:r w:rsidRPr="007025E0">
        <w:rPr>
          <w:rFonts w:asciiTheme="majorHAnsi" w:hAnsiTheme="majorHAnsi" w:cstheme="majorHAnsi"/>
          <w:b/>
          <w:bCs/>
          <w:highlight w:val="green"/>
          <w:u w:val="single"/>
        </w:rPr>
        <w:t>Modi</w:t>
      </w:r>
      <w:r w:rsidRPr="007025E0">
        <w:rPr>
          <w:rFonts w:asciiTheme="majorHAnsi" w:hAnsiTheme="majorHAnsi" w:cstheme="majorHAnsi"/>
          <w:sz w:val="16"/>
        </w:rPr>
        <w:t xml:space="preserve"> has </w:t>
      </w:r>
      <w:r w:rsidRPr="007025E0">
        <w:rPr>
          <w:rFonts w:asciiTheme="majorHAnsi" w:hAnsiTheme="majorHAnsi" w:cstheme="majorHAnsi"/>
          <w:b/>
          <w:bCs/>
          <w:highlight w:val="green"/>
          <w:u w:val="single"/>
        </w:rPr>
        <w:t>demonstrated</w:t>
      </w:r>
      <w:r w:rsidRPr="007025E0">
        <w:rPr>
          <w:rFonts w:asciiTheme="majorHAnsi" w:hAnsiTheme="majorHAnsi" w:cstheme="majorHAnsi"/>
          <w:u w:val="single"/>
        </w:rPr>
        <w:t xml:space="preserve"> both a </w:t>
      </w:r>
      <w:r w:rsidRPr="007025E0">
        <w:rPr>
          <w:rFonts w:asciiTheme="majorHAnsi" w:hAnsiTheme="majorHAnsi" w:cstheme="majorHAnsi"/>
          <w:b/>
          <w:bCs/>
          <w:highlight w:val="green"/>
          <w:u w:val="single"/>
          <w:bdr w:val="single" w:sz="18" w:space="0" w:color="auto"/>
        </w:rPr>
        <w:t>willingness</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and</w:t>
      </w:r>
      <w:r w:rsidRPr="007025E0">
        <w:rPr>
          <w:rFonts w:asciiTheme="majorHAnsi" w:hAnsiTheme="majorHAnsi" w:cstheme="majorHAnsi"/>
          <w:u w:val="single"/>
          <w:bdr w:val="single" w:sz="18" w:space="0" w:color="auto"/>
        </w:rPr>
        <w:t xml:space="preserve"> a </w:t>
      </w:r>
      <w:r w:rsidRPr="007025E0">
        <w:rPr>
          <w:rFonts w:asciiTheme="majorHAnsi" w:hAnsiTheme="majorHAnsi" w:cstheme="majorHAnsi"/>
          <w:b/>
          <w:bCs/>
          <w:highlight w:val="green"/>
          <w:u w:val="single"/>
          <w:bdr w:val="single" w:sz="18" w:space="0" w:color="auto"/>
        </w:rPr>
        <w:t>capability</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to</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deliver</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on</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nationalistic</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pledges</w:t>
      </w:r>
      <w:r w:rsidRPr="007025E0">
        <w:rPr>
          <w:rFonts w:asciiTheme="majorHAnsi" w:hAnsiTheme="majorHAnsi" w:cstheme="majorHAnsi"/>
          <w:u w:val="single"/>
          <w:bdr w:val="single" w:sz="18" w:space="0" w:color="auto"/>
        </w:rPr>
        <w:t xml:space="preserve"> at home</w:t>
      </w:r>
      <w:r w:rsidRPr="007025E0">
        <w:rPr>
          <w:rFonts w:asciiTheme="majorHAnsi" w:hAnsiTheme="majorHAnsi" w:cstheme="majorHAnsi"/>
          <w:sz w:val="16"/>
          <w:bdr w:val="single" w:sz="18" w:space="0" w:color="auto"/>
        </w:rPr>
        <w:t xml:space="preserve">, </w:t>
      </w:r>
      <w:r w:rsidRPr="007025E0">
        <w:rPr>
          <w:rFonts w:asciiTheme="majorHAnsi" w:hAnsiTheme="majorHAnsi" w:cstheme="majorHAnsi"/>
          <w:b/>
          <w:bCs/>
          <w:highlight w:val="green"/>
          <w:u w:val="single"/>
          <w:bdr w:val="single" w:sz="18" w:space="0" w:color="auto"/>
        </w:rPr>
        <w:t>especially</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when</w:t>
      </w:r>
      <w:r w:rsidRPr="007025E0">
        <w:rPr>
          <w:rFonts w:asciiTheme="majorHAnsi" w:hAnsiTheme="majorHAnsi" w:cstheme="majorHAnsi"/>
          <w:u w:val="single"/>
          <w:bdr w:val="single" w:sz="18" w:space="0" w:color="auto"/>
        </w:rPr>
        <w:t xml:space="preserve"> his </w:t>
      </w:r>
      <w:r w:rsidRPr="007025E0">
        <w:rPr>
          <w:rFonts w:asciiTheme="majorHAnsi" w:hAnsiTheme="majorHAnsi" w:cstheme="majorHAnsi"/>
          <w:highlight w:val="green"/>
          <w:u w:val="single"/>
          <w:bdr w:val="single" w:sz="18" w:space="0" w:color="auto"/>
        </w:rPr>
        <w:t>gov</w:t>
      </w:r>
      <w:r w:rsidRPr="007025E0">
        <w:rPr>
          <w:rFonts w:asciiTheme="majorHAnsi" w:hAnsiTheme="majorHAnsi" w:cstheme="majorHAnsi"/>
          <w:u w:val="single"/>
          <w:bdr w:val="single" w:sz="18" w:space="0" w:color="auto"/>
        </w:rPr>
        <w:t xml:space="preserve">ernment’s </w:t>
      </w:r>
      <w:r w:rsidRPr="007025E0">
        <w:rPr>
          <w:rFonts w:asciiTheme="majorHAnsi" w:hAnsiTheme="majorHAnsi" w:cstheme="majorHAnsi"/>
          <w:b/>
          <w:bCs/>
          <w:highlight w:val="green"/>
          <w:u w:val="single"/>
          <w:bdr w:val="single" w:sz="18" w:space="0" w:color="auto"/>
        </w:rPr>
        <w:t>ability</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to</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deliver</w:t>
      </w:r>
      <w:r w:rsidRPr="007025E0">
        <w:rPr>
          <w:rFonts w:asciiTheme="majorHAnsi" w:hAnsiTheme="majorHAnsi" w:cstheme="majorHAnsi"/>
          <w:u w:val="single"/>
          <w:bdr w:val="single" w:sz="18" w:space="0" w:color="auto"/>
        </w:rPr>
        <w:t xml:space="preserve"> </w:t>
      </w:r>
      <w:r w:rsidRPr="007025E0">
        <w:rPr>
          <w:rFonts w:asciiTheme="majorHAnsi" w:hAnsiTheme="majorHAnsi" w:cstheme="majorHAnsi"/>
          <w:b/>
          <w:bCs/>
          <w:highlight w:val="green"/>
          <w:u w:val="single"/>
          <w:bdr w:val="single" w:sz="18" w:space="0" w:color="auto"/>
        </w:rPr>
        <w:t>on</w:t>
      </w:r>
      <w:r w:rsidRPr="007025E0">
        <w:rPr>
          <w:rFonts w:asciiTheme="majorHAnsi" w:hAnsiTheme="majorHAnsi" w:cstheme="majorHAnsi"/>
          <w:u w:val="single"/>
          <w:bdr w:val="single" w:sz="18" w:space="0" w:color="auto"/>
        </w:rPr>
        <w:t xml:space="preserve"> the </w:t>
      </w:r>
      <w:r w:rsidRPr="007025E0">
        <w:rPr>
          <w:rFonts w:asciiTheme="majorHAnsi" w:hAnsiTheme="majorHAnsi" w:cstheme="majorHAnsi"/>
          <w:b/>
          <w:bCs/>
          <w:highlight w:val="green"/>
          <w:u w:val="single"/>
          <w:bdr w:val="single" w:sz="18" w:space="0" w:color="auto"/>
        </w:rPr>
        <w:t>economic</w:t>
      </w:r>
      <w:r w:rsidRPr="007025E0">
        <w:rPr>
          <w:rFonts w:asciiTheme="majorHAnsi" w:hAnsiTheme="majorHAnsi" w:cstheme="majorHAnsi"/>
          <w:highlight w:val="green"/>
          <w:u w:val="single"/>
          <w:bdr w:val="single" w:sz="18" w:space="0" w:color="auto"/>
        </w:rPr>
        <w:t xml:space="preserve"> </w:t>
      </w:r>
      <w:r w:rsidRPr="007025E0">
        <w:rPr>
          <w:rFonts w:asciiTheme="majorHAnsi" w:hAnsiTheme="majorHAnsi" w:cstheme="majorHAnsi"/>
          <w:b/>
          <w:bCs/>
          <w:highlight w:val="green"/>
          <w:u w:val="single"/>
          <w:bdr w:val="single" w:sz="18" w:space="0" w:color="auto"/>
        </w:rPr>
        <w:t>front</w:t>
      </w:r>
      <w:r w:rsidRPr="007025E0">
        <w:rPr>
          <w:rFonts w:asciiTheme="majorHAnsi" w:hAnsiTheme="majorHAnsi" w:cstheme="majorHAnsi"/>
          <w:highlight w:val="green"/>
          <w:u w:val="single"/>
          <w:bdr w:val="single" w:sz="18" w:space="0" w:color="auto"/>
        </w:rPr>
        <w:t xml:space="preserve"> </w:t>
      </w:r>
      <w:r w:rsidRPr="007025E0">
        <w:rPr>
          <w:rFonts w:asciiTheme="majorHAnsi" w:hAnsiTheme="majorHAnsi" w:cstheme="majorHAnsi"/>
          <w:u w:val="single"/>
          <w:bdr w:val="single" w:sz="18" w:space="0" w:color="auto"/>
        </w:rPr>
        <w:t xml:space="preserve">has </w:t>
      </w:r>
      <w:r w:rsidRPr="007025E0">
        <w:rPr>
          <w:rFonts w:asciiTheme="majorHAnsi" w:hAnsiTheme="majorHAnsi" w:cstheme="majorHAnsi"/>
          <w:b/>
          <w:bCs/>
          <w:highlight w:val="green"/>
          <w:u w:val="single"/>
          <w:bdr w:val="single" w:sz="18" w:space="0" w:color="auto"/>
        </w:rPr>
        <w:t>hit</w:t>
      </w:r>
      <w:r w:rsidRPr="007025E0">
        <w:rPr>
          <w:rFonts w:asciiTheme="majorHAnsi" w:hAnsiTheme="majorHAnsi" w:cstheme="majorHAnsi"/>
          <w:highlight w:val="green"/>
          <w:u w:val="single"/>
          <w:bdr w:val="single" w:sz="18" w:space="0" w:color="auto"/>
        </w:rPr>
        <w:t xml:space="preserve"> </w:t>
      </w:r>
      <w:r w:rsidRPr="007025E0">
        <w:rPr>
          <w:rFonts w:asciiTheme="majorHAnsi" w:hAnsiTheme="majorHAnsi" w:cstheme="majorHAnsi"/>
          <w:b/>
          <w:bCs/>
          <w:highlight w:val="green"/>
          <w:u w:val="single"/>
          <w:bdr w:val="single" w:sz="18" w:space="0" w:color="auto"/>
        </w:rPr>
        <w:t>sn</w:t>
      </w:r>
      <w:r w:rsidRPr="007025E0">
        <w:rPr>
          <w:rFonts w:asciiTheme="majorHAnsi" w:hAnsiTheme="majorHAnsi" w:cstheme="majorHAnsi"/>
          <w:b/>
          <w:bCs/>
          <w:highlight w:val="green"/>
          <w:u w:val="single"/>
        </w:rPr>
        <w:t>ags</w:t>
      </w:r>
      <w:r w:rsidRPr="007025E0">
        <w:rPr>
          <w:rFonts w:asciiTheme="majorHAnsi" w:hAnsiTheme="majorHAnsi" w:cstheme="majorHAnsi"/>
          <w:sz w:val="16"/>
        </w:rPr>
        <w:t xml:space="preserve">. Although </w:t>
      </w:r>
      <w:r w:rsidRPr="007025E0">
        <w:rPr>
          <w:rFonts w:asciiTheme="majorHAnsi" w:hAnsiTheme="majorHAnsi" w:cstheme="majorHAnsi"/>
          <w:highlight w:val="green"/>
          <w:u w:val="single"/>
        </w:rPr>
        <w:t>India</w:t>
      </w:r>
      <w:r w:rsidRPr="007025E0">
        <w:rPr>
          <w:rFonts w:asciiTheme="majorHAnsi" w:hAnsiTheme="majorHAnsi" w:cstheme="majorHAnsi"/>
          <w:u w:val="single"/>
        </w:rPr>
        <w:t xml:space="preserve"> has seen its </w:t>
      </w:r>
      <w:r w:rsidRPr="007025E0">
        <w:rPr>
          <w:rFonts w:asciiTheme="majorHAnsi" w:hAnsiTheme="majorHAnsi" w:cstheme="majorHAnsi"/>
          <w:highlight w:val="green"/>
          <w:u w:val="single"/>
        </w:rPr>
        <w:t>GDP</w:t>
      </w:r>
      <w:r w:rsidRPr="007025E0">
        <w:rPr>
          <w:rFonts w:asciiTheme="majorHAnsi" w:hAnsiTheme="majorHAnsi" w:cstheme="majorHAnsi"/>
          <w:u w:val="single"/>
        </w:rPr>
        <w:t xml:space="preserve"> growth </w:t>
      </w:r>
      <w:r w:rsidRPr="007025E0">
        <w:rPr>
          <w:rFonts w:asciiTheme="majorHAnsi" w:hAnsiTheme="majorHAnsi" w:cstheme="majorHAnsi"/>
          <w:highlight w:val="green"/>
          <w:u w:val="single"/>
        </w:rPr>
        <w:t>fall</w:t>
      </w:r>
      <w:r w:rsidRPr="007025E0">
        <w:rPr>
          <w:rFonts w:asciiTheme="majorHAnsi" w:hAnsiTheme="majorHAnsi" w:cstheme="majorHAnsi"/>
          <w:sz w:val="16"/>
        </w:rPr>
        <w:t xml:space="preserve"> to its lowest rate in the last 11 years, Modi’s </w:t>
      </w:r>
      <w:proofErr w:type="spellStart"/>
      <w:r w:rsidRPr="007025E0">
        <w:rPr>
          <w:rFonts w:asciiTheme="majorHAnsi" w:hAnsiTheme="majorHAnsi" w:cstheme="majorHAnsi"/>
          <w:sz w:val="16"/>
        </w:rPr>
        <w:t>Bharatiya</w:t>
      </w:r>
      <w:proofErr w:type="spellEnd"/>
      <w:r w:rsidRPr="007025E0">
        <w:rPr>
          <w:rFonts w:asciiTheme="majorHAnsi" w:hAnsiTheme="majorHAnsi" w:cstheme="majorHAnsi"/>
          <w:sz w:val="16"/>
        </w:rPr>
        <w:t xml:space="preserve"> Janata Party (</w:t>
      </w:r>
      <w:r w:rsidRPr="007025E0">
        <w:rPr>
          <w:rFonts w:asciiTheme="majorHAnsi" w:hAnsiTheme="majorHAnsi" w:cstheme="majorHAnsi"/>
          <w:highlight w:val="green"/>
          <w:u w:val="single"/>
        </w:rPr>
        <w:t>BJP</w:t>
      </w:r>
      <w:r w:rsidRPr="007025E0">
        <w:rPr>
          <w:rFonts w:asciiTheme="majorHAnsi" w:hAnsiTheme="majorHAnsi" w:cstheme="majorHAnsi"/>
          <w:sz w:val="16"/>
        </w:rPr>
        <w:t xml:space="preserve">) has </w:t>
      </w:r>
      <w:r w:rsidRPr="007025E0">
        <w:rPr>
          <w:rFonts w:asciiTheme="majorHAnsi" w:hAnsiTheme="majorHAnsi" w:cstheme="majorHAnsi"/>
          <w:highlight w:val="green"/>
          <w:u w:val="single"/>
        </w:rPr>
        <w:t>sought</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consolidate</w:t>
      </w:r>
      <w:r w:rsidRPr="007025E0">
        <w:rPr>
          <w:rFonts w:asciiTheme="majorHAnsi" w:hAnsiTheme="majorHAnsi" w:cstheme="majorHAnsi"/>
          <w:u w:val="single"/>
        </w:rPr>
        <w:t xml:space="preserve"> its </w:t>
      </w:r>
      <w:r w:rsidRPr="007025E0">
        <w:rPr>
          <w:rFonts w:asciiTheme="majorHAnsi" w:hAnsiTheme="majorHAnsi" w:cstheme="majorHAnsi"/>
          <w:highlight w:val="green"/>
          <w:u w:val="single"/>
        </w:rPr>
        <w:t xml:space="preserve">political </w:t>
      </w:r>
      <w:r w:rsidRPr="007025E0">
        <w:rPr>
          <w:rFonts w:asciiTheme="majorHAnsi" w:hAnsiTheme="majorHAnsi" w:cstheme="majorHAnsi"/>
          <w:b/>
          <w:bCs/>
          <w:highlight w:val="green"/>
          <w:u w:val="single"/>
        </w:rPr>
        <w:t>base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by</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doubling</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down</w:t>
      </w:r>
      <w:r w:rsidRPr="007025E0">
        <w:rPr>
          <w:rFonts w:asciiTheme="majorHAnsi" w:hAnsiTheme="majorHAnsi" w:cstheme="majorHAnsi"/>
          <w:u w:val="single"/>
        </w:rPr>
        <w:t xml:space="preserve"> on its </w:t>
      </w:r>
      <w:r w:rsidRPr="007025E0">
        <w:rPr>
          <w:rFonts w:asciiTheme="majorHAnsi" w:hAnsiTheme="majorHAnsi" w:cstheme="majorHAnsi"/>
          <w:b/>
          <w:bCs/>
          <w:highlight w:val="green"/>
          <w:u w:val="single"/>
        </w:rPr>
        <w:t>nationalist</w:t>
      </w:r>
      <w:r w:rsidRPr="007025E0">
        <w:rPr>
          <w:rFonts w:asciiTheme="majorHAnsi" w:hAnsiTheme="majorHAnsi" w:cstheme="majorHAnsi"/>
          <w:u w:val="single"/>
        </w:rPr>
        <w:t>ic pledges</w:t>
      </w:r>
      <w:r w:rsidRPr="007025E0">
        <w:rPr>
          <w:rFonts w:asciiTheme="majorHAnsi" w:hAnsiTheme="majorHAnsi" w:cstheme="majorHAnsi"/>
          <w:sz w:val="16"/>
        </w:rPr>
        <w:t xml:space="preserve">—from revoking the special status for Jammu and Kashmir (disputed between India and Pakistan since 1947) to building a Hindu temple to the god Ram on a disputed holy site where the </w:t>
      </w:r>
      <w:proofErr w:type="spellStart"/>
      <w:r w:rsidRPr="007025E0">
        <w:rPr>
          <w:rFonts w:asciiTheme="majorHAnsi" w:hAnsiTheme="majorHAnsi" w:cstheme="majorHAnsi"/>
          <w:sz w:val="16"/>
        </w:rPr>
        <w:t>Babri</w:t>
      </w:r>
      <w:proofErr w:type="spellEnd"/>
      <w:r w:rsidRPr="007025E0">
        <w:rPr>
          <w:rFonts w:asciiTheme="majorHAnsi" w:hAnsiTheme="majorHAnsi" w:cstheme="majorHAnsi"/>
          <w:sz w:val="16"/>
        </w:rPr>
        <w:t xml:space="preserve"> Masjid once stood. </w:t>
      </w:r>
      <w:r w:rsidRPr="007025E0">
        <w:rPr>
          <w:rFonts w:asciiTheme="majorHAnsi" w:hAnsiTheme="majorHAnsi" w:cstheme="majorHAnsi"/>
          <w:highlight w:val="green"/>
          <w:u w:val="single"/>
        </w:rPr>
        <w:t>Research shows</w:t>
      </w:r>
      <w:r w:rsidRPr="007025E0">
        <w:rPr>
          <w:rFonts w:asciiTheme="majorHAnsi" w:hAnsiTheme="majorHAnsi" w:cstheme="majorHAnsi"/>
          <w:sz w:val="16"/>
        </w:rPr>
        <w:t xml:space="preserve"> that </w:t>
      </w:r>
      <w:r w:rsidRPr="007025E0">
        <w:rPr>
          <w:rFonts w:asciiTheme="majorHAnsi" w:hAnsiTheme="majorHAnsi" w:cstheme="majorHAnsi"/>
          <w:b/>
          <w:bCs/>
          <w:highlight w:val="green"/>
          <w:u w:val="single"/>
        </w:rPr>
        <w:t>leaders</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looking</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divert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attention</w:t>
      </w:r>
      <w:r w:rsidRPr="007025E0">
        <w:rPr>
          <w:rFonts w:asciiTheme="majorHAnsi" w:hAnsiTheme="majorHAnsi" w:cstheme="majorHAnsi"/>
          <w:u w:val="single"/>
        </w:rPr>
        <w:t xml:space="preserve"> tend to </w:t>
      </w:r>
      <w:r w:rsidRPr="007025E0">
        <w:rPr>
          <w:rFonts w:asciiTheme="majorHAnsi" w:hAnsiTheme="majorHAnsi" w:cstheme="majorHAnsi"/>
          <w:b/>
          <w:bCs/>
          <w:highlight w:val="green"/>
          <w:u w:val="single"/>
        </w:rPr>
        <w:t>target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traditional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enemies</w:t>
      </w:r>
      <w:r w:rsidRPr="007025E0">
        <w:rPr>
          <w:rFonts w:asciiTheme="majorHAnsi" w:hAnsiTheme="majorHAnsi" w:cstheme="majorHAnsi"/>
          <w:u w:val="single"/>
        </w:rPr>
        <w:t xml:space="preserve"> and enduring rivals</w:t>
      </w:r>
      <w:r w:rsidRPr="007025E0">
        <w:rPr>
          <w:rFonts w:asciiTheme="majorHAnsi" w:hAnsiTheme="majorHAnsi" w:cstheme="majorHAnsi"/>
          <w:sz w:val="16"/>
        </w:rPr>
        <w:t xml:space="preserve"> (as conflict against such persistent adversaries is </w:t>
      </w:r>
      <w:r w:rsidRPr="007025E0">
        <w:rPr>
          <w:rFonts w:asciiTheme="majorHAnsi" w:hAnsiTheme="majorHAnsi" w:cstheme="majorHAnsi"/>
          <w:highlight w:val="green"/>
          <w:u w:val="single"/>
        </w:rPr>
        <w:t>most</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likely</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promote</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in-group solidarity</w:t>
      </w:r>
      <w:r w:rsidRPr="007025E0">
        <w:rPr>
          <w:rFonts w:asciiTheme="majorHAnsi" w:hAnsiTheme="majorHAnsi" w:cstheme="majorHAnsi"/>
          <w:sz w:val="16"/>
        </w:rPr>
        <w:t xml:space="preserve">), and </w:t>
      </w:r>
      <w:r w:rsidRPr="007025E0">
        <w:rPr>
          <w:rFonts w:asciiTheme="majorHAnsi" w:hAnsiTheme="majorHAnsi" w:cstheme="majorHAnsi"/>
          <w:b/>
          <w:bCs/>
          <w:highlight w:val="green"/>
          <w:u w:val="single"/>
        </w:rPr>
        <w:t>diversionary</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conflicts</w:t>
      </w:r>
      <w:r w:rsidRPr="007025E0">
        <w:rPr>
          <w:rFonts w:asciiTheme="majorHAnsi" w:hAnsiTheme="majorHAnsi" w:cstheme="majorHAnsi"/>
          <w:sz w:val="16"/>
        </w:rPr>
        <w:t xml:space="preserve"> are </w:t>
      </w:r>
      <w:r w:rsidRPr="007025E0">
        <w:rPr>
          <w:rFonts w:asciiTheme="majorHAnsi" w:hAnsiTheme="majorHAnsi" w:cstheme="majorHAnsi"/>
          <w:highlight w:val="green"/>
          <w:u w:val="single"/>
        </w:rPr>
        <w:t xml:space="preserve">particularly </w:t>
      </w:r>
      <w:r w:rsidRPr="007025E0">
        <w:rPr>
          <w:rFonts w:asciiTheme="majorHAnsi" w:hAnsiTheme="majorHAnsi" w:cstheme="majorHAnsi"/>
          <w:b/>
          <w:bCs/>
          <w:highlight w:val="green"/>
          <w:u w:val="single"/>
        </w:rPr>
        <w:t>likely</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 xml:space="preserve">to </w:t>
      </w:r>
      <w:r w:rsidRPr="007025E0">
        <w:rPr>
          <w:rFonts w:asciiTheme="majorHAnsi" w:hAnsiTheme="majorHAnsi" w:cstheme="majorHAnsi"/>
          <w:b/>
          <w:bCs/>
          <w:highlight w:val="green"/>
          <w:u w:val="single"/>
        </w:rPr>
        <w:t>take</w:t>
      </w:r>
      <w:r w:rsidRPr="007025E0">
        <w:rPr>
          <w:rFonts w:asciiTheme="majorHAnsi" w:hAnsiTheme="majorHAnsi" w:cstheme="majorHAnsi"/>
          <w:highlight w:val="green"/>
          <w:u w:val="single"/>
        </w:rPr>
        <w:t xml:space="preserve"> the </w:t>
      </w:r>
      <w:r w:rsidRPr="007025E0">
        <w:rPr>
          <w:rFonts w:asciiTheme="majorHAnsi" w:hAnsiTheme="majorHAnsi" w:cstheme="majorHAnsi"/>
          <w:b/>
          <w:bCs/>
          <w:highlight w:val="green"/>
          <w:u w:val="single"/>
        </w:rPr>
        <w:t>form</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of</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territorial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disputes</w:t>
      </w:r>
      <w:r w:rsidRPr="007025E0">
        <w:rPr>
          <w:rFonts w:asciiTheme="majorHAnsi" w:hAnsiTheme="majorHAnsi" w:cstheme="majorHAnsi"/>
          <w:sz w:val="16"/>
        </w:rPr>
        <w:t xml:space="preserve">. Since the controversial measures in Kashmir last year, </w:t>
      </w:r>
      <w:r w:rsidRPr="007025E0">
        <w:rPr>
          <w:rFonts w:asciiTheme="majorHAnsi" w:hAnsiTheme="majorHAnsi" w:cstheme="majorHAnsi"/>
          <w:u w:val="single"/>
        </w:rPr>
        <w:t>India’s politicians have systematically upped</w:t>
      </w:r>
      <w:r w:rsidRPr="007025E0">
        <w:rPr>
          <w:rFonts w:asciiTheme="majorHAnsi" w:hAnsiTheme="majorHAnsi" w:cstheme="majorHAnsi"/>
          <w:sz w:val="16"/>
        </w:rPr>
        <w:t xml:space="preserve"> the bilateral </w:t>
      </w:r>
      <w:r w:rsidRPr="007025E0">
        <w:rPr>
          <w:rFonts w:asciiTheme="majorHAnsi" w:hAnsiTheme="majorHAnsi" w:cstheme="majorHAnsi"/>
          <w:u w:val="single"/>
        </w:rPr>
        <w:t>ante</w:t>
      </w:r>
      <w:r w:rsidRPr="007025E0">
        <w:rPr>
          <w:rFonts w:asciiTheme="majorHAnsi" w:hAnsiTheme="majorHAnsi" w:cstheme="majorHAnsi"/>
          <w:sz w:val="16"/>
        </w:rPr>
        <w:t xml:space="preserve"> </w:t>
      </w:r>
      <w:r w:rsidRPr="007025E0">
        <w:rPr>
          <w:rFonts w:asciiTheme="majorHAnsi" w:hAnsiTheme="majorHAnsi" w:cstheme="majorHAnsi"/>
          <w:u w:val="single"/>
        </w:rPr>
        <w:t>with Pakistan</w:t>
      </w:r>
      <w:r w:rsidRPr="007025E0">
        <w:rPr>
          <w:rFonts w:asciiTheme="majorHAnsi" w:hAnsiTheme="majorHAnsi" w:cstheme="majorHAnsi"/>
          <w:sz w:val="16"/>
        </w:rPr>
        <w:t xml:space="preserve"> by </w:t>
      </w:r>
      <w:r w:rsidRPr="007025E0">
        <w:rPr>
          <w:rFonts w:asciiTheme="majorHAnsi" w:hAnsiTheme="majorHAnsi" w:cstheme="majorHAnsi"/>
          <w:u w:val="single"/>
        </w:rPr>
        <w:t>declaring intent to “secure” the Pakistani administrative areas</w:t>
      </w:r>
      <w:r w:rsidRPr="007025E0">
        <w:rPr>
          <w:rFonts w:asciiTheme="majorHAnsi" w:hAnsiTheme="majorHAnsi" w:cstheme="majorHAnsi"/>
          <w:sz w:val="16"/>
        </w:rPr>
        <w:t xml:space="preserve"> of Azad Kashmir and Gilgit-Baltistan. Earlier this year, </w:t>
      </w:r>
      <w:r w:rsidRPr="007025E0">
        <w:rPr>
          <w:rFonts w:asciiTheme="majorHAnsi" w:hAnsiTheme="majorHAnsi" w:cstheme="majorHAnsi"/>
          <w:highlight w:val="green"/>
          <w:u w:val="single"/>
        </w:rPr>
        <w:t>India</w:t>
      </w:r>
      <w:r w:rsidRPr="007025E0">
        <w:rPr>
          <w:rFonts w:asciiTheme="majorHAnsi" w:hAnsiTheme="majorHAnsi" w:cstheme="majorHAnsi"/>
          <w:u w:val="single"/>
        </w:rPr>
        <w:t>’s new Army</w:t>
      </w:r>
      <w:r w:rsidRPr="007025E0">
        <w:rPr>
          <w:rFonts w:asciiTheme="majorHAnsi" w:hAnsiTheme="majorHAnsi" w:cstheme="majorHAnsi"/>
          <w:sz w:val="16"/>
        </w:rPr>
        <w:t xml:space="preserve"> chief said the Indian Army was “</w:t>
      </w:r>
      <w:r w:rsidRPr="007025E0">
        <w:rPr>
          <w:rFonts w:asciiTheme="majorHAnsi" w:hAnsiTheme="majorHAnsi" w:cstheme="majorHAnsi"/>
          <w:b/>
          <w:bCs/>
          <w:highlight w:val="green"/>
          <w:u w:val="single"/>
        </w:rPr>
        <w:t>ready</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seize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control</w:t>
      </w:r>
      <w:r w:rsidRPr="007025E0">
        <w:rPr>
          <w:rFonts w:asciiTheme="majorHAnsi" w:hAnsiTheme="majorHAnsi" w:cstheme="majorHAnsi"/>
          <w:sz w:val="16"/>
        </w:rPr>
        <w:t xml:space="preserve">” of Pakistan-administered Kashmir </w:t>
      </w:r>
      <w:r w:rsidRPr="007025E0">
        <w:rPr>
          <w:rFonts w:asciiTheme="majorHAnsi" w:hAnsiTheme="majorHAnsi" w:cstheme="majorHAnsi"/>
          <w:u w:val="single"/>
        </w:rPr>
        <w:t>if directed by the Indian government</w:t>
      </w:r>
      <w:r w:rsidRPr="007025E0">
        <w:rPr>
          <w:rFonts w:asciiTheme="majorHAnsi" w:hAnsiTheme="majorHAnsi" w:cstheme="majorHAnsi"/>
          <w:sz w:val="16"/>
        </w:rPr>
        <w:t xml:space="preserve">; the same month, </w:t>
      </w:r>
      <w:r w:rsidRPr="007025E0">
        <w:rPr>
          <w:rFonts w:asciiTheme="majorHAnsi" w:hAnsiTheme="majorHAnsi" w:cstheme="majorHAnsi"/>
          <w:b/>
          <w:bCs/>
          <w:u w:val="single"/>
        </w:rPr>
        <w:t>Modi</w:t>
      </w:r>
      <w:r w:rsidRPr="007025E0">
        <w:rPr>
          <w:rFonts w:asciiTheme="majorHAnsi" w:hAnsiTheme="majorHAnsi" w:cstheme="majorHAnsi"/>
          <w:sz w:val="16"/>
        </w:rPr>
        <w:t xml:space="preserve"> </w:t>
      </w:r>
      <w:r w:rsidRPr="007025E0">
        <w:rPr>
          <w:rFonts w:asciiTheme="majorHAnsi" w:hAnsiTheme="majorHAnsi" w:cstheme="majorHAnsi"/>
          <w:b/>
          <w:bCs/>
          <w:u w:val="single"/>
        </w:rPr>
        <w:t>said</w:t>
      </w:r>
      <w:r w:rsidRPr="007025E0">
        <w:rPr>
          <w:rFonts w:asciiTheme="majorHAnsi" w:hAnsiTheme="majorHAnsi" w:cstheme="majorHAnsi"/>
          <w:u w:val="single"/>
        </w:rPr>
        <w:t xml:space="preserve"> India needed </w:t>
      </w:r>
      <w:r w:rsidRPr="007025E0">
        <w:rPr>
          <w:rFonts w:asciiTheme="majorHAnsi" w:hAnsiTheme="majorHAnsi" w:cstheme="majorHAnsi"/>
          <w:b/>
          <w:bCs/>
          <w:highlight w:val="green"/>
          <w:u w:val="single"/>
        </w:rPr>
        <w:t>seven</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10</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days</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defeat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Pakistan</w:t>
      </w:r>
      <w:r w:rsidRPr="007025E0">
        <w:rPr>
          <w:rFonts w:asciiTheme="majorHAnsi" w:hAnsiTheme="majorHAnsi" w:cstheme="majorHAnsi"/>
          <w:u w:val="single"/>
        </w:rPr>
        <w:t xml:space="preserve"> </w:t>
      </w:r>
      <w:r w:rsidRPr="007025E0">
        <w:rPr>
          <w:rFonts w:asciiTheme="majorHAnsi" w:hAnsiTheme="majorHAnsi" w:cstheme="majorHAnsi"/>
          <w:b/>
          <w:bCs/>
          <w:u w:val="single"/>
        </w:rPr>
        <w:t>in</w:t>
      </w:r>
      <w:r w:rsidRPr="007025E0">
        <w:rPr>
          <w:rFonts w:asciiTheme="majorHAnsi" w:hAnsiTheme="majorHAnsi" w:cstheme="majorHAnsi"/>
          <w:u w:val="single"/>
        </w:rPr>
        <w:t xml:space="preserve"> </w:t>
      </w:r>
      <w:r w:rsidRPr="007025E0">
        <w:rPr>
          <w:rFonts w:asciiTheme="majorHAnsi" w:hAnsiTheme="majorHAnsi" w:cstheme="majorHAnsi"/>
          <w:b/>
          <w:bCs/>
          <w:u w:val="single"/>
        </w:rPr>
        <w:t>war</w:t>
      </w:r>
      <w:r w:rsidRPr="007025E0">
        <w:rPr>
          <w:rFonts w:asciiTheme="majorHAnsi" w:hAnsiTheme="majorHAnsi" w:cstheme="majorHAnsi"/>
          <w:sz w:val="16"/>
        </w:rPr>
        <w:t xml:space="preserve">. Two weeks ago, India’s defense minister reiterated that taking Pakistani Kashmir was now a “stated goal of India’s Parliament.” </w:t>
      </w:r>
      <w:r w:rsidRPr="007025E0">
        <w:rPr>
          <w:rFonts w:asciiTheme="majorHAnsi" w:hAnsiTheme="majorHAnsi" w:cstheme="majorHAnsi"/>
          <w:b/>
          <w:bCs/>
          <w:u w:val="single"/>
        </w:rPr>
        <w:t>Ordinarily</w:t>
      </w:r>
      <w:r w:rsidRPr="007025E0">
        <w:rPr>
          <w:rFonts w:asciiTheme="majorHAnsi" w:hAnsiTheme="majorHAnsi" w:cstheme="majorHAnsi"/>
          <w:sz w:val="16"/>
        </w:rPr>
        <w:t xml:space="preserve">, </w:t>
      </w:r>
      <w:r w:rsidRPr="007025E0">
        <w:rPr>
          <w:rFonts w:asciiTheme="majorHAnsi" w:hAnsiTheme="majorHAnsi" w:cstheme="majorHAnsi"/>
          <w:b/>
          <w:bCs/>
          <w:u w:val="single"/>
        </w:rPr>
        <w:t>such</w:t>
      </w:r>
      <w:r w:rsidRPr="007025E0">
        <w:rPr>
          <w:rFonts w:asciiTheme="majorHAnsi" w:hAnsiTheme="majorHAnsi" w:cstheme="majorHAnsi"/>
          <w:u w:val="single"/>
        </w:rPr>
        <w:t xml:space="preserve"> </w:t>
      </w:r>
      <w:r w:rsidRPr="007025E0">
        <w:rPr>
          <w:rFonts w:asciiTheme="majorHAnsi" w:hAnsiTheme="majorHAnsi" w:cstheme="majorHAnsi"/>
          <w:b/>
          <w:bCs/>
          <w:u w:val="single"/>
        </w:rPr>
        <w:t>statements</w:t>
      </w:r>
      <w:r w:rsidRPr="007025E0">
        <w:rPr>
          <w:rFonts w:asciiTheme="majorHAnsi" w:hAnsiTheme="majorHAnsi" w:cstheme="majorHAnsi"/>
          <w:u w:val="single"/>
        </w:rPr>
        <w:t xml:space="preserve"> </w:t>
      </w:r>
      <w:r w:rsidRPr="007025E0">
        <w:rPr>
          <w:rFonts w:asciiTheme="majorHAnsi" w:hAnsiTheme="majorHAnsi" w:cstheme="majorHAnsi"/>
          <w:b/>
          <w:bCs/>
          <w:u w:val="single"/>
        </w:rPr>
        <w:t>might</w:t>
      </w:r>
      <w:r w:rsidRPr="007025E0">
        <w:rPr>
          <w:rFonts w:asciiTheme="majorHAnsi" w:hAnsiTheme="majorHAnsi" w:cstheme="majorHAnsi"/>
          <w:u w:val="single"/>
        </w:rPr>
        <w:t xml:space="preserve"> </w:t>
      </w:r>
      <w:r w:rsidRPr="007025E0">
        <w:rPr>
          <w:rFonts w:asciiTheme="majorHAnsi" w:hAnsiTheme="majorHAnsi" w:cstheme="majorHAnsi"/>
          <w:b/>
          <w:bCs/>
          <w:u w:val="single"/>
        </w:rPr>
        <w:t>be</w:t>
      </w:r>
      <w:r w:rsidRPr="007025E0">
        <w:rPr>
          <w:rFonts w:asciiTheme="majorHAnsi" w:hAnsiTheme="majorHAnsi" w:cstheme="majorHAnsi"/>
          <w:u w:val="single"/>
        </w:rPr>
        <w:t xml:space="preserve"> </w:t>
      </w:r>
      <w:r w:rsidRPr="007025E0">
        <w:rPr>
          <w:rFonts w:asciiTheme="majorHAnsi" w:hAnsiTheme="majorHAnsi" w:cstheme="majorHAnsi"/>
          <w:b/>
          <w:bCs/>
          <w:u w:val="single"/>
        </w:rPr>
        <w:t>put</w:t>
      </w:r>
      <w:r w:rsidRPr="007025E0">
        <w:rPr>
          <w:rFonts w:asciiTheme="majorHAnsi" w:hAnsiTheme="majorHAnsi" w:cstheme="majorHAnsi"/>
          <w:u w:val="single"/>
        </w:rPr>
        <w:t xml:space="preserve"> </w:t>
      </w:r>
      <w:r w:rsidRPr="007025E0">
        <w:rPr>
          <w:rFonts w:asciiTheme="majorHAnsi" w:hAnsiTheme="majorHAnsi" w:cstheme="majorHAnsi"/>
          <w:b/>
          <w:bCs/>
          <w:u w:val="single"/>
        </w:rPr>
        <w:t>down</w:t>
      </w:r>
      <w:r w:rsidRPr="007025E0">
        <w:rPr>
          <w:rFonts w:asciiTheme="majorHAnsi" w:hAnsiTheme="majorHAnsi" w:cstheme="majorHAnsi"/>
          <w:sz w:val="16"/>
        </w:rPr>
        <w:t xml:space="preserve"> to cheap talk—</w:t>
      </w:r>
      <w:r w:rsidRPr="007025E0">
        <w:rPr>
          <w:rFonts w:asciiTheme="majorHAnsi" w:hAnsiTheme="majorHAnsi" w:cstheme="majorHAnsi"/>
          <w:b/>
          <w:bCs/>
          <w:u w:val="single"/>
        </w:rPr>
        <w:t>except</w:t>
      </w:r>
      <w:r w:rsidRPr="007025E0">
        <w:rPr>
          <w:rFonts w:asciiTheme="majorHAnsi" w:hAnsiTheme="majorHAnsi" w:cstheme="majorHAnsi"/>
          <w:u w:val="single"/>
        </w:rPr>
        <w:t xml:space="preserve">, </w:t>
      </w:r>
      <w:r w:rsidRPr="007025E0">
        <w:rPr>
          <w:rFonts w:asciiTheme="majorHAnsi" w:hAnsiTheme="majorHAnsi" w:cstheme="majorHAnsi"/>
          <w:b/>
          <w:bCs/>
          <w:u w:val="single"/>
        </w:rPr>
        <w:t>in</w:t>
      </w:r>
      <w:r w:rsidRPr="007025E0">
        <w:rPr>
          <w:rFonts w:asciiTheme="majorHAnsi" w:hAnsiTheme="majorHAnsi" w:cstheme="majorHAnsi"/>
          <w:u w:val="single"/>
        </w:rPr>
        <w:t xml:space="preserve"> </w:t>
      </w:r>
      <w:r w:rsidRPr="007025E0">
        <w:rPr>
          <w:rFonts w:asciiTheme="majorHAnsi" w:hAnsiTheme="majorHAnsi" w:cstheme="majorHAnsi"/>
          <w:b/>
          <w:bCs/>
          <w:u w:val="single"/>
        </w:rPr>
        <w:t>this</w:t>
      </w:r>
      <w:r w:rsidRPr="007025E0">
        <w:rPr>
          <w:rFonts w:asciiTheme="majorHAnsi" w:hAnsiTheme="majorHAnsi" w:cstheme="majorHAnsi"/>
          <w:u w:val="single"/>
        </w:rPr>
        <w:t xml:space="preserve"> </w:t>
      </w:r>
      <w:r w:rsidRPr="007025E0">
        <w:rPr>
          <w:rFonts w:asciiTheme="majorHAnsi" w:hAnsiTheme="majorHAnsi" w:cstheme="majorHAnsi"/>
          <w:b/>
          <w:bCs/>
          <w:u w:val="single"/>
        </w:rPr>
        <w:t>case</w:t>
      </w:r>
      <w:r w:rsidRPr="007025E0">
        <w:rPr>
          <w:rFonts w:asciiTheme="majorHAnsi" w:hAnsiTheme="majorHAnsi" w:cstheme="majorHAnsi"/>
          <w:sz w:val="16"/>
        </w:rPr>
        <w:t xml:space="preserve">, the </w:t>
      </w:r>
      <w:r w:rsidRPr="007025E0">
        <w:rPr>
          <w:rFonts w:asciiTheme="majorHAnsi" w:hAnsiTheme="majorHAnsi" w:cstheme="majorHAnsi"/>
          <w:b/>
          <w:bCs/>
          <w:highlight w:val="green"/>
          <w:u w:val="single"/>
        </w:rPr>
        <w:t>BJP</w:t>
      </w:r>
      <w:r w:rsidRPr="007025E0">
        <w:rPr>
          <w:rFonts w:asciiTheme="majorHAnsi" w:hAnsiTheme="majorHAnsi" w:cstheme="majorHAnsi"/>
          <w:b/>
          <w:bCs/>
          <w:u w:val="single"/>
        </w:rPr>
        <w:t>’s</w:t>
      </w:r>
      <w:r w:rsidRPr="007025E0">
        <w:rPr>
          <w:rFonts w:asciiTheme="majorHAnsi" w:hAnsiTheme="majorHAnsi" w:cstheme="majorHAnsi"/>
          <w:u w:val="single"/>
        </w:rPr>
        <w:t xml:space="preserve"> own track </w:t>
      </w:r>
      <w:r w:rsidRPr="007025E0">
        <w:rPr>
          <w:rFonts w:asciiTheme="majorHAnsi" w:hAnsiTheme="majorHAnsi" w:cstheme="majorHAnsi"/>
          <w:b/>
          <w:bCs/>
          <w:highlight w:val="green"/>
          <w:u w:val="single"/>
        </w:rPr>
        <w:t>record</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of</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follow</w:t>
      </w:r>
      <w:r w:rsidRPr="007025E0">
        <w:rPr>
          <w:rFonts w:asciiTheme="majorHAnsi" w:hAnsiTheme="majorHAnsi" w:cstheme="majorHAnsi"/>
          <w:highlight w:val="green"/>
          <w:u w:val="single"/>
        </w:rPr>
        <w:t>-</w:t>
      </w:r>
      <w:r w:rsidRPr="007025E0">
        <w:rPr>
          <w:rFonts w:asciiTheme="majorHAnsi" w:hAnsiTheme="majorHAnsi" w:cstheme="majorHAnsi"/>
          <w:b/>
          <w:bCs/>
          <w:highlight w:val="green"/>
          <w:u w:val="single"/>
        </w:rPr>
        <w:t>through</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suggests</w:t>
      </w:r>
      <w:r w:rsidRPr="007025E0">
        <w:rPr>
          <w:rFonts w:asciiTheme="majorHAnsi" w:hAnsiTheme="majorHAnsi" w:cstheme="majorHAnsi"/>
          <w:u w:val="single"/>
        </w:rPr>
        <w:t xml:space="preserve"> these </w:t>
      </w:r>
      <w:r w:rsidRPr="007025E0">
        <w:rPr>
          <w:rFonts w:asciiTheme="majorHAnsi" w:hAnsiTheme="majorHAnsi" w:cstheme="majorHAnsi"/>
          <w:b/>
          <w:bCs/>
          <w:highlight w:val="green"/>
          <w:u w:val="single"/>
        </w:rPr>
        <w:t>threats</w:t>
      </w:r>
      <w:r w:rsidRPr="007025E0">
        <w:rPr>
          <w:rFonts w:asciiTheme="majorHAnsi" w:hAnsiTheme="majorHAnsi" w:cstheme="majorHAnsi"/>
          <w:u w:val="single"/>
        </w:rPr>
        <w:t xml:space="preserve"> should be </w:t>
      </w:r>
      <w:r w:rsidRPr="007025E0">
        <w:rPr>
          <w:rFonts w:asciiTheme="majorHAnsi" w:hAnsiTheme="majorHAnsi" w:cstheme="majorHAnsi"/>
          <w:b/>
          <w:bCs/>
          <w:u w:val="single"/>
        </w:rPr>
        <w:t>taken</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serious</w:t>
      </w:r>
      <w:r w:rsidRPr="007025E0">
        <w:rPr>
          <w:rFonts w:asciiTheme="majorHAnsi" w:hAnsiTheme="majorHAnsi" w:cstheme="majorHAnsi"/>
          <w:b/>
          <w:bCs/>
          <w:u w:val="single"/>
        </w:rPr>
        <w:t>ly</w:t>
      </w:r>
      <w:r w:rsidRPr="007025E0">
        <w:rPr>
          <w:rFonts w:asciiTheme="majorHAnsi" w:hAnsiTheme="majorHAnsi" w:cstheme="majorHAnsi"/>
          <w:sz w:val="16"/>
        </w:rPr>
        <w:t xml:space="preserve">. </w:t>
      </w:r>
      <w:r w:rsidRPr="007025E0">
        <w:rPr>
          <w:rFonts w:asciiTheme="majorHAnsi" w:hAnsiTheme="majorHAnsi" w:cstheme="majorHAnsi"/>
          <w:u w:val="single"/>
        </w:rPr>
        <w:t>Operationally</w:t>
      </w:r>
      <w:r w:rsidRPr="007025E0">
        <w:rPr>
          <w:rFonts w:asciiTheme="majorHAnsi" w:hAnsiTheme="majorHAnsi" w:cstheme="majorHAnsi"/>
          <w:sz w:val="16"/>
        </w:rPr>
        <w:t xml:space="preserve">, </w:t>
      </w:r>
      <w:r w:rsidRPr="007025E0">
        <w:rPr>
          <w:rFonts w:asciiTheme="majorHAnsi" w:hAnsiTheme="majorHAnsi" w:cstheme="majorHAnsi"/>
          <w:u w:val="single"/>
        </w:rPr>
        <w:t xml:space="preserve">the Indian </w:t>
      </w:r>
      <w:r w:rsidRPr="007025E0">
        <w:rPr>
          <w:rFonts w:asciiTheme="majorHAnsi" w:hAnsiTheme="majorHAnsi" w:cstheme="majorHAnsi"/>
          <w:b/>
          <w:bCs/>
          <w:highlight w:val="green"/>
          <w:u w:val="single"/>
        </w:rPr>
        <w:t>Army</w:t>
      </w:r>
      <w:r w:rsidRPr="007025E0">
        <w:rPr>
          <w:rFonts w:asciiTheme="majorHAnsi" w:hAnsiTheme="majorHAnsi" w:cstheme="majorHAnsi"/>
          <w:u w:val="single"/>
        </w:rPr>
        <w:t xml:space="preserve"> has</w:t>
      </w:r>
      <w:r w:rsidRPr="007025E0">
        <w:rPr>
          <w:rFonts w:asciiTheme="majorHAnsi" w:hAnsiTheme="majorHAnsi" w:cstheme="majorHAnsi"/>
          <w:sz w:val="16"/>
        </w:rPr>
        <w:t xml:space="preserve"> </w:t>
      </w:r>
      <w:r w:rsidRPr="007025E0">
        <w:rPr>
          <w:rFonts w:asciiTheme="majorHAnsi" w:hAnsiTheme="majorHAnsi" w:cstheme="majorHAnsi"/>
          <w:b/>
          <w:bCs/>
          <w:u w:val="single"/>
        </w:rPr>
        <w:t>begun</w:t>
      </w:r>
      <w:r w:rsidRPr="007025E0">
        <w:rPr>
          <w:rFonts w:asciiTheme="majorHAnsi" w:hAnsiTheme="majorHAnsi" w:cstheme="majorHAnsi"/>
          <w:u w:val="single"/>
        </w:rPr>
        <w:t xml:space="preserve"> to </w:t>
      </w:r>
      <w:r w:rsidRPr="007025E0">
        <w:rPr>
          <w:rFonts w:asciiTheme="majorHAnsi" w:hAnsiTheme="majorHAnsi" w:cstheme="majorHAnsi"/>
          <w:b/>
          <w:bCs/>
          <w:highlight w:val="green"/>
          <w:u w:val="single"/>
        </w:rPr>
        <w:t>set</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up</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artillery</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strikes</w:t>
      </w:r>
      <w:r w:rsidRPr="007025E0">
        <w:rPr>
          <w:rFonts w:asciiTheme="majorHAnsi" w:hAnsiTheme="majorHAnsi" w:cstheme="majorHAnsi"/>
          <w:u w:val="single"/>
        </w:rPr>
        <w:t xml:space="preserve"> deep into Kashmiri villages to launch </w:t>
      </w:r>
      <w:r w:rsidRPr="007025E0">
        <w:rPr>
          <w:rFonts w:asciiTheme="majorHAnsi" w:hAnsiTheme="majorHAnsi" w:cstheme="majorHAnsi"/>
          <w:b/>
          <w:bCs/>
          <w:highlight w:val="green"/>
          <w:u w:val="single"/>
        </w:rPr>
        <w:t>long</w:t>
      </w:r>
      <w:r w:rsidRPr="007025E0">
        <w:rPr>
          <w:rFonts w:asciiTheme="majorHAnsi" w:hAnsiTheme="majorHAnsi" w:cstheme="majorHAnsi"/>
          <w:highlight w:val="green"/>
          <w:u w:val="single"/>
        </w:rPr>
        <w:t>-</w:t>
      </w:r>
      <w:r w:rsidRPr="007025E0">
        <w:rPr>
          <w:rFonts w:asciiTheme="majorHAnsi" w:hAnsiTheme="majorHAnsi" w:cstheme="majorHAnsi"/>
          <w:b/>
          <w:bCs/>
          <w:highlight w:val="green"/>
          <w:u w:val="single"/>
        </w:rPr>
        <w:t>distance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fire</w:t>
      </w:r>
      <w:r w:rsidRPr="007025E0">
        <w:rPr>
          <w:rFonts w:asciiTheme="majorHAnsi" w:hAnsiTheme="majorHAnsi" w:cstheme="majorHAnsi"/>
          <w:u w:val="single"/>
        </w:rPr>
        <w:t xml:space="preserve"> into Pakistan-administered territory</w:t>
      </w:r>
      <w:r w:rsidRPr="007025E0">
        <w:rPr>
          <w:rFonts w:asciiTheme="majorHAnsi" w:hAnsiTheme="majorHAnsi" w:cstheme="majorHAnsi"/>
          <w:sz w:val="16"/>
        </w:rPr>
        <w:t xml:space="preserve">. In May, after months of deliberation, the India Meteorological Department began to list several areas on the Pakistani side of the border, in its own internal weather reports—an unprecedented development. </w:t>
      </w:r>
      <w:r w:rsidRPr="007025E0">
        <w:rPr>
          <w:rFonts w:asciiTheme="majorHAnsi" w:hAnsiTheme="majorHAnsi" w:cstheme="majorHAnsi"/>
          <w:sz w:val="16"/>
          <w:szCs w:val="16"/>
        </w:rPr>
        <w:t xml:space="preserve">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 </w:t>
      </w:r>
      <w:r w:rsidRPr="007025E0">
        <w:rPr>
          <w:rFonts w:asciiTheme="majorHAnsi" w:hAnsiTheme="majorHAnsi" w:cstheme="majorHAnsi"/>
          <w:sz w:val="16"/>
        </w:rPr>
        <w:t xml:space="preserve">In the days after the dogfight, the New York Times ran a story about the </w:t>
      </w:r>
      <w:r w:rsidRPr="007025E0">
        <w:rPr>
          <w:rFonts w:asciiTheme="majorHAnsi" w:hAnsiTheme="majorHAnsi" w:cstheme="majorHAnsi"/>
          <w:u w:val="single"/>
        </w:rPr>
        <w:t>implications of India losing a plane to a country whose military was half the size and received a quarter of the funding</w:t>
      </w:r>
      <w:r w:rsidRPr="007025E0">
        <w:rPr>
          <w:rFonts w:asciiTheme="majorHAnsi" w:hAnsiTheme="majorHAnsi" w:cstheme="majorHAnsi"/>
          <w:sz w:val="16"/>
        </w:rPr>
        <w:t xml:space="preserve">. India’s right-wing Shiv </w:t>
      </w:r>
      <w:proofErr w:type="spellStart"/>
      <w:r w:rsidRPr="007025E0">
        <w:rPr>
          <w:rFonts w:asciiTheme="majorHAnsi" w:hAnsiTheme="majorHAnsi" w:cstheme="majorHAnsi"/>
          <w:sz w:val="16"/>
        </w:rPr>
        <w:t>Sena</w:t>
      </w:r>
      <w:proofErr w:type="spellEnd"/>
      <w:r w:rsidRPr="007025E0">
        <w:rPr>
          <w:rFonts w:asciiTheme="majorHAnsi" w:hAnsiTheme="majorHAnsi" w:cstheme="majorHAnsi"/>
          <w:sz w:val="16"/>
        </w:rPr>
        <w:t xml:space="preserve"> has since called for </w:t>
      </w:r>
      <w:r w:rsidRPr="007025E0">
        <w:rPr>
          <w:rFonts w:asciiTheme="majorHAnsi" w:hAnsiTheme="majorHAnsi" w:cstheme="majorHAnsi"/>
          <w:u w:val="single"/>
        </w:rPr>
        <w:t>more “</w:t>
      </w:r>
      <w:r w:rsidRPr="007025E0">
        <w:rPr>
          <w:rFonts w:asciiTheme="majorHAnsi" w:hAnsiTheme="majorHAnsi" w:cstheme="majorHAnsi"/>
          <w:b/>
          <w:bCs/>
          <w:highlight w:val="green"/>
          <w:u w:val="single"/>
        </w:rPr>
        <w:t>surgical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strikes</w:t>
      </w:r>
      <w:r w:rsidRPr="007025E0">
        <w:rPr>
          <w:rFonts w:asciiTheme="majorHAnsi" w:hAnsiTheme="majorHAnsi" w:cstheme="majorHAnsi"/>
          <w:u w:val="single"/>
        </w:rPr>
        <w:t>” on Pakistan to consolidate the BJP’s grip on Kashmir</w:t>
      </w:r>
      <w:r w:rsidRPr="007025E0">
        <w:rPr>
          <w:rFonts w:asciiTheme="majorHAnsi" w:hAnsiTheme="majorHAnsi" w:cstheme="majorHAnsi"/>
          <w:sz w:val="16"/>
        </w:rPr>
        <w:t xml:space="preserve">. Furthermore, when Indian papers ran headlines of </w:t>
      </w:r>
      <w:r w:rsidRPr="007025E0">
        <w:rPr>
          <w:rFonts w:asciiTheme="majorHAnsi" w:hAnsiTheme="majorHAnsi" w:cstheme="majorHAnsi"/>
          <w:u w:val="single"/>
        </w:rPr>
        <w:t>India</w:t>
      </w:r>
      <w:r w:rsidRPr="007025E0">
        <w:rPr>
          <w:rFonts w:asciiTheme="majorHAnsi" w:hAnsiTheme="majorHAnsi" w:cstheme="majorHAnsi"/>
          <w:sz w:val="16"/>
        </w:rPr>
        <w:t xml:space="preserve"> having </w:t>
      </w:r>
      <w:r w:rsidRPr="007025E0">
        <w:rPr>
          <w:rFonts w:asciiTheme="majorHAnsi" w:hAnsiTheme="majorHAnsi" w:cstheme="majorHAnsi"/>
          <w:u w:val="single"/>
        </w:rPr>
        <w:t>killed “300-400 terrorists” in an airstrike</w:t>
      </w:r>
      <w:r w:rsidRPr="007025E0">
        <w:rPr>
          <w:rFonts w:asciiTheme="majorHAnsi" w:hAnsiTheme="majorHAnsi" w:cstheme="majorHAnsi"/>
          <w:sz w:val="16"/>
        </w:rPr>
        <w:t xml:space="preserve"> on </w:t>
      </w:r>
      <w:proofErr w:type="spellStart"/>
      <w:r w:rsidRPr="007025E0">
        <w:rPr>
          <w:rFonts w:asciiTheme="majorHAnsi" w:hAnsiTheme="majorHAnsi" w:cstheme="majorHAnsi"/>
          <w:sz w:val="16"/>
        </w:rPr>
        <w:t>Balakot</w:t>
      </w:r>
      <w:proofErr w:type="spellEnd"/>
      <w:r w:rsidRPr="007025E0">
        <w:rPr>
          <w:rFonts w:asciiTheme="majorHAnsi" w:hAnsiTheme="majorHAnsi" w:cstheme="majorHAnsi"/>
          <w:sz w:val="16"/>
        </w:rPr>
        <w:t xml:space="preserve"> last February, Pakistan countered that the targets had been “little more than rocks and trees.” Since last year, India’s opposition too has on various occasion taken swipes at Modi for the </w:t>
      </w:r>
      <w:proofErr w:type="spellStart"/>
      <w:r w:rsidRPr="007025E0">
        <w:rPr>
          <w:rFonts w:asciiTheme="majorHAnsi" w:hAnsiTheme="majorHAnsi" w:cstheme="majorHAnsi"/>
          <w:sz w:val="16"/>
        </w:rPr>
        <w:t>Balakot</w:t>
      </w:r>
      <w:proofErr w:type="spellEnd"/>
      <w:r w:rsidRPr="007025E0">
        <w:rPr>
          <w:rFonts w:asciiTheme="majorHAnsi" w:hAnsiTheme="majorHAnsi" w:cstheme="majorHAnsi"/>
          <w:sz w:val="16"/>
        </w:rPr>
        <w:t xml:space="preserve"> episode; pollsters meanwhile have disputed the extent to which the </w:t>
      </w:r>
      <w:proofErr w:type="spellStart"/>
      <w:r w:rsidRPr="007025E0">
        <w:rPr>
          <w:rFonts w:asciiTheme="majorHAnsi" w:hAnsiTheme="majorHAnsi" w:cstheme="majorHAnsi"/>
          <w:sz w:val="16"/>
        </w:rPr>
        <w:t>Balakot</w:t>
      </w:r>
      <w:proofErr w:type="spellEnd"/>
      <w:r w:rsidRPr="007025E0">
        <w:rPr>
          <w:rFonts w:asciiTheme="majorHAnsi" w:hAnsiTheme="majorHAnsi" w:cstheme="majorHAnsi"/>
          <w:sz w:val="16"/>
        </w:rPr>
        <w:t xml:space="preserve"> strikes actually buoyed the BJP in its 2019 electoral victory. The “decider’s dilemma” for </w:t>
      </w:r>
      <w:r w:rsidRPr="007025E0">
        <w:rPr>
          <w:rFonts w:asciiTheme="majorHAnsi" w:hAnsiTheme="majorHAnsi" w:cstheme="majorHAnsi"/>
          <w:u w:val="single"/>
        </w:rPr>
        <w:t>Modi</w:t>
      </w:r>
      <w:r w:rsidRPr="007025E0">
        <w:rPr>
          <w:rFonts w:asciiTheme="majorHAnsi" w:hAnsiTheme="majorHAnsi" w:cstheme="majorHAnsi"/>
          <w:sz w:val="16"/>
        </w:rPr>
        <w:t xml:space="preserve"> is that the </w:t>
      </w:r>
      <w:r w:rsidRPr="007025E0">
        <w:rPr>
          <w:rFonts w:asciiTheme="majorHAnsi" w:hAnsiTheme="majorHAnsi" w:cstheme="majorHAnsi"/>
          <w:b/>
          <w:bCs/>
          <w:u w:val="single"/>
        </w:rPr>
        <w:t>unfinished</w:t>
      </w:r>
      <w:r w:rsidRPr="007025E0">
        <w:rPr>
          <w:rFonts w:asciiTheme="majorHAnsi" w:hAnsiTheme="majorHAnsi" w:cstheme="majorHAnsi"/>
          <w:u w:val="single"/>
        </w:rPr>
        <w:t xml:space="preserve"> </w:t>
      </w:r>
      <w:r w:rsidRPr="007025E0">
        <w:rPr>
          <w:rFonts w:asciiTheme="majorHAnsi" w:hAnsiTheme="majorHAnsi" w:cstheme="majorHAnsi"/>
          <w:b/>
          <w:bCs/>
          <w:u w:val="single"/>
        </w:rPr>
        <w:t>business</w:t>
      </w:r>
      <w:r w:rsidRPr="007025E0">
        <w:rPr>
          <w:rFonts w:asciiTheme="majorHAnsi" w:hAnsiTheme="majorHAnsi" w:cstheme="majorHAnsi"/>
          <w:sz w:val="16"/>
        </w:rPr>
        <w:t xml:space="preserve"> from the </w:t>
      </w:r>
      <w:proofErr w:type="spellStart"/>
      <w:r w:rsidRPr="007025E0">
        <w:rPr>
          <w:rFonts w:asciiTheme="majorHAnsi" w:hAnsiTheme="majorHAnsi" w:cstheme="majorHAnsi"/>
          <w:sz w:val="16"/>
        </w:rPr>
        <w:t>Balakot</w:t>
      </w:r>
      <w:proofErr w:type="spellEnd"/>
      <w:r w:rsidRPr="007025E0">
        <w:rPr>
          <w:rFonts w:asciiTheme="majorHAnsi" w:hAnsiTheme="majorHAnsi" w:cstheme="majorHAnsi"/>
          <w:sz w:val="16"/>
        </w:rPr>
        <w:t xml:space="preserve"> standoff needs a less ambiguous final chapter, short of which the BJP risks being domestically perceived as having backed away prematurely from a weaker enemy. This leads to a fourth and crucial point: </w:t>
      </w:r>
      <w:r w:rsidRPr="007025E0">
        <w:rPr>
          <w:rFonts w:asciiTheme="majorHAnsi" w:hAnsiTheme="majorHAnsi" w:cstheme="majorHAnsi"/>
          <w:u w:val="single"/>
        </w:rPr>
        <w:t xml:space="preserve">Successive </w:t>
      </w:r>
      <w:r w:rsidRPr="007025E0">
        <w:rPr>
          <w:rFonts w:asciiTheme="majorHAnsi" w:hAnsiTheme="majorHAnsi" w:cstheme="majorHAnsi"/>
          <w:b/>
          <w:bCs/>
          <w:highlight w:val="green"/>
          <w:u w:val="single"/>
        </w:rPr>
        <w:t>regional</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crises</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under</w:t>
      </w:r>
      <w:r w:rsidRPr="007025E0">
        <w:rPr>
          <w:rFonts w:asciiTheme="majorHAnsi" w:hAnsiTheme="majorHAnsi" w:cstheme="majorHAnsi"/>
          <w:highlight w:val="green"/>
          <w:u w:val="single"/>
        </w:rPr>
        <w:t xml:space="preserve"> the </w:t>
      </w:r>
      <w:r w:rsidRPr="007025E0">
        <w:rPr>
          <w:rFonts w:asciiTheme="majorHAnsi" w:hAnsiTheme="majorHAnsi" w:cstheme="majorHAnsi"/>
          <w:b/>
          <w:bCs/>
          <w:highlight w:val="green"/>
          <w:u w:val="single"/>
        </w:rPr>
        <w:t>BJP</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mean</w:t>
      </w:r>
      <w:r w:rsidRPr="007025E0">
        <w:rPr>
          <w:rFonts w:asciiTheme="majorHAnsi" w:hAnsiTheme="majorHAnsi" w:cstheme="majorHAnsi"/>
          <w:u w:val="single"/>
        </w:rPr>
        <w:t xml:space="preserve"> that the domestic costs for India’s leaders to not be seen as backing down against external adversaries are growing, not diminishing</w:t>
      </w:r>
      <w:r w:rsidRPr="007025E0">
        <w:rPr>
          <w:rFonts w:asciiTheme="majorHAnsi" w:hAnsiTheme="majorHAnsi" w:cstheme="majorHAnsi"/>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7025E0">
        <w:rPr>
          <w:rFonts w:asciiTheme="majorHAnsi" w:hAnsiTheme="majorHAnsi" w:cstheme="majorHAnsi"/>
          <w:b/>
          <w:bCs/>
          <w:highlight w:val="green"/>
          <w:u w:val="single"/>
        </w:rPr>
        <w:t>Conflict</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with</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Pakistan</w:t>
      </w:r>
      <w:r w:rsidRPr="007025E0">
        <w:rPr>
          <w:rFonts w:asciiTheme="majorHAnsi" w:hAnsiTheme="majorHAnsi" w:cstheme="majorHAnsi"/>
          <w:u w:val="single"/>
        </w:rPr>
        <w:t xml:space="preserve"> could </w:t>
      </w:r>
      <w:r w:rsidRPr="007025E0">
        <w:rPr>
          <w:rFonts w:asciiTheme="majorHAnsi" w:hAnsiTheme="majorHAnsi" w:cstheme="majorHAnsi"/>
          <w:highlight w:val="green"/>
          <w:u w:val="single"/>
        </w:rPr>
        <w:t>be</w:t>
      </w:r>
      <w:r w:rsidRPr="007025E0">
        <w:rPr>
          <w:rFonts w:asciiTheme="majorHAnsi" w:hAnsiTheme="majorHAnsi" w:cstheme="majorHAnsi"/>
          <w:u w:val="single"/>
        </w:rPr>
        <w:t xml:space="preserve"> a </w:t>
      </w:r>
      <w:r w:rsidRPr="007025E0">
        <w:rPr>
          <w:rFonts w:asciiTheme="majorHAnsi" w:hAnsiTheme="majorHAnsi" w:cstheme="majorHAnsi"/>
          <w:b/>
          <w:bCs/>
          <w:highlight w:val="green"/>
          <w:u w:val="single"/>
        </w:rPr>
        <w:t>much</w:t>
      </w:r>
      <w:r w:rsidRPr="007025E0">
        <w:rPr>
          <w:rFonts w:asciiTheme="majorHAnsi" w:hAnsiTheme="majorHAnsi" w:cstheme="majorHAnsi"/>
          <w:highlight w:val="green"/>
          <w:u w:val="single"/>
        </w:rPr>
        <w:t>-</w:t>
      </w:r>
      <w:r w:rsidRPr="007025E0">
        <w:rPr>
          <w:rFonts w:asciiTheme="majorHAnsi" w:hAnsiTheme="majorHAnsi" w:cstheme="majorHAnsi"/>
          <w:b/>
          <w:bCs/>
          <w:highlight w:val="green"/>
          <w:u w:val="single"/>
        </w:rPr>
        <w:t>needed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salve</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for</w:t>
      </w:r>
      <w:r w:rsidRPr="007025E0">
        <w:rPr>
          <w:rFonts w:asciiTheme="majorHAnsi" w:hAnsiTheme="majorHAnsi" w:cstheme="majorHAnsi"/>
          <w:u w:val="single"/>
        </w:rPr>
        <w:t xml:space="preserve"> a </w:t>
      </w:r>
      <w:r w:rsidRPr="007025E0">
        <w:rPr>
          <w:rFonts w:asciiTheme="majorHAnsi" w:hAnsiTheme="majorHAnsi" w:cstheme="majorHAnsi"/>
          <w:b/>
          <w:bCs/>
          <w:highlight w:val="green"/>
          <w:u w:val="single"/>
        </w:rPr>
        <w:t>disheartened</w:t>
      </w:r>
      <w:r w:rsidRPr="007025E0">
        <w:rPr>
          <w:rFonts w:asciiTheme="majorHAnsi" w:hAnsiTheme="majorHAnsi" w:cstheme="majorHAnsi"/>
          <w:u w:val="single"/>
        </w:rPr>
        <w:t xml:space="preserve"> Indian </w:t>
      </w:r>
      <w:r w:rsidRPr="007025E0">
        <w:rPr>
          <w:rFonts w:asciiTheme="majorHAnsi" w:hAnsiTheme="majorHAnsi" w:cstheme="majorHAnsi"/>
          <w:b/>
          <w:bCs/>
          <w:u w:val="single"/>
        </w:rPr>
        <w:t>media</w:t>
      </w:r>
      <w:r w:rsidRPr="007025E0">
        <w:rPr>
          <w:rFonts w:asciiTheme="majorHAnsi" w:hAnsiTheme="majorHAnsi" w:cstheme="majorHAnsi"/>
          <w:u w:val="single"/>
        </w:rPr>
        <w:t xml:space="preserve"> that is largely controlled by the Indian ruling party</w:t>
      </w:r>
      <w:r w:rsidRPr="007025E0">
        <w:rPr>
          <w:rFonts w:asciiTheme="majorHAnsi" w:hAnsiTheme="majorHAnsi" w:cstheme="majorHAnsi"/>
          <w:sz w:val="16"/>
        </w:rPr>
        <w:t xml:space="preserve">: According to </w:t>
      </w:r>
      <w:r w:rsidRPr="007025E0">
        <w:rPr>
          <w:rFonts w:asciiTheme="majorHAnsi" w:hAnsiTheme="majorHAnsi" w:cstheme="majorHAnsi"/>
          <w:u w:val="single"/>
        </w:rPr>
        <w:t>analysis conducted after an attack on a military convoy in Kashmir</w:t>
      </w:r>
      <w:r w:rsidRPr="007025E0">
        <w:rPr>
          <w:rFonts w:asciiTheme="majorHAnsi" w:hAnsiTheme="majorHAnsi" w:cstheme="majorHAnsi"/>
          <w:sz w:val="16"/>
        </w:rPr>
        <w:t xml:space="preserve"> last February, </w:t>
      </w:r>
      <w:r w:rsidRPr="007025E0">
        <w:rPr>
          <w:rFonts w:asciiTheme="majorHAnsi" w:hAnsiTheme="majorHAnsi" w:cstheme="majorHAnsi"/>
          <w:b/>
          <w:bCs/>
          <w:u w:val="single"/>
        </w:rPr>
        <w:t>Modi</w:t>
      </w:r>
      <w:r w:rsidRPr="007025E0">
        <w:rPr>
          <w:rFonts w:asciiTheme="majorHAnsi" w:hAnsiTheme="majorHAnsi" w:cstheme="majorHAnsi"/>
          <w:u w:val="single"/>
        </w:rPr>
        <w:t xml:space="preserve"> got </w:t>
      </w:r>
      <w:r w:rsidRPr="007025E0">
        <w:rPr>
          <w:rFonts w:asciiTheme="majorHAnsi" w:hAnsiTheme="majorHAnsi" w:cstheme="majorHAnsi"/>
          <w:b/>
          <w:bCs/>
          <w:u w:val="single"/>
        </w:rPr>
        <w:t>near</w:t>
      </w:r>
      <w:r w:rsidRPr="007025E0">
        <w:rPr>
          <w:rFonts w:asciiTheme="majorHAnsi" w:hAnsiTheme="majorHAnsi" w:cstheme="majorHAnsi"/>
          <w:u w:val="single"/>
        </w:rPr>
        <w:t>-</w:t>
      </w:r>
      <w:r w:rsidRPr="007025E0">
        <w:rPr>
          <w:rFonts w:asciiTheme="majorHAnsi" w:hAnsiTheme="majorHAnsi" w:cstheme="majorHAnsi"/>
          <w:b/>
          <w:bCs/>
          <w:u w:val="single"/>
        </w:rPr>
        <w:t>total</w:t>
      </w:r>
      <w:r w:rsidRPr="007025E0">
        <w:rPr>
          <w:rFonts w:asciiTheme="majorHAnsi" w:hAnsiTheme="majorHAnsi" w:cstheme="majorHAnsi"/>
          <w:u w:val="single"/>
        </w:rPr>
        <w:t xml:space="preserve"> media </w:t>
      </w:r>
      <w:r w:rsidRPr="007025E0">
        <w:rPr>
          <w:rFonts w:asciiTheme="majorHAnsi" w:hAnsiTheme="majorHAnsi" w:cstheme="majorHAnsi"/>
          <w:b/>
          <w:bCs/>
          <w:u w:val="single"/>
        </w:rPr>
        <w:t>coverage</w:t>
      </w:r>
      <w:r w:rsidRPr="007025E0">
        <w:rPr>
          <w:rFonts w:asciiTheme="majorHAnsi" w:hAnsiTheme="majorHAnsi" w:cstheme="majorHAnsi"/>
          <w:u w:val="single"/>
        </w:rPr>
        <w:t xml:space="preserve"> despite energetic campaigning by India’s opposition at the same time</w:t>
      </w:r>
      <w:r w:rsidRPr="007025E0">
        <w:rPr>
          <w:rFonts w:asciiTheme="majorHAnsi" w:hAnsiTheme="majorHAnsi" w:cstheme="majorHAnsi"/>
          <w:sz w:val="16"/>
        </w:rPr>
        <w:t xml:space="preserve">. </w:t>
      </w:r>
      <w:r w:rsidRPr="007025E0">
        <w:rPr>
          <w:rFonts w:asciiTheme="majorHAnsi" w:hAnsiTheme="majorHAnsi" w:cstheme="majorHAnsi"/>
          <w:u w:val="single"/>
        </w:rPr>
        <w:t>Bringing up the threat of a salient out-group could help the BJP reenergize its patriotic and supportive base and paper over divisions in its coalition</w:t>
      </w:r>
      <w:r w:rsidRPr="007025E0">
        <w:rPr>
          <w:rFonts w:asciiTheme="majorHAnsi" w:hAnsiTheme="majorHAnsi" w:cstheme="majorHAnsi"/>
          <w:sz w:val="16"/>
        </w:rPr>
        <w:t xml:space="preserve">. A final factor that explains why the </w:t>
      </w:r>
      <w:r w:rsidRPr="007025E0">
        <w:rPr>
          <w:rFonts w:asciiTheme="majorHAnsi" w:hAnsiTheme="majorHAnsi" w:cstheme="majorHAnsi"/>
          <w:u w:val="single"/>
        </w:rPr>
        <w:t xml:space="preserve">China-India </w:t>
      </w:r>
      <w:r w:rsidRPr="007025E0">
        <w:rPr>
          <w:rFonts w:asciiTheme="majorHAnsi" w:hAnsiTheme="majorHAnsi" w:cstheme="majorHAnsi"/>
          <w:b/>
          <w:bCs/>
          <w:u w:val="single"/>
        </w:rPr>
        <w:t>standoff</w:t>
      </w:r>
      <w:r w:rsidRPr="007025E0">
        <w:rPr>
          <w:rFonts w:asciiTheme="majorHAnsi" w:hAnsiTheme="majorHAnsi" w:cstheme="majorHAnsi"/>
          <w:u w:val="single"/>
        </w:rPr>
        <w:t xml:space="preserve"> </w:t>
      </w:r>
      <w:r w:rsidRPr="007025E0">
        <w:rPr>
          <w:rFonts w:asciiTheme="majorHAnsi" w:hAnsiTheme="majorHAnsi" w:cstheme="majorHAnsi"/>
          <w:sz w:val="16"/>
        </w:rPr>
        <w:t>may</w:t>
      </w:r>
      <w:r w:rsidRPr="007025E0">
        <w:rPr>
          <w:rFonts w:asciiTheme="majorHAnsi" w:hAnsiTheme="majorHAnsi" w:cstheme="majorHAnsi"/>
          <w:u w:val="single"/>
        </w:rPr>
        <w:t xml:space="preserve"> </w:t>
      </w:r>
      <w:r w:rsidRPr="007025E0">
        <w:rPr>
          <w:rFonts w:asciiTheme="majorHAnsi" w:hAnsiTheme="majorHAnsi" w:cstheme="majorHAnsi"/>
          <w:b/>
          <w:bCs/>
          <w:u w:val="single"/>
        </w:rPr>
        <w:t>spill</w:t>
      </w:r>
      <w:r w:rsidRPr="007025E0">
        <w:rPr>
          <w:rFonts w:asciiTheme="majorHAnsi" w:hAnsiTheme="majorHAnsi" w:cstheme="majorHAnsi"/>
          <w:u w:val="single"/>
        </w:rPr>
        <w:t xml:space="preserve"> </w:t>
      </w:r>
      <w:r w:rsidRPr="007025E0">
        <w:rPr>
          <w:rFonts w:asciiTheme="majorHAnsi" w:hAnsiTheme="majorHAnsi" w:cstheme="majorHAnsi"/>
          <w:b/>
          <w:bCs/>
          <w:u w:val="single"/>
        </w:rPr>
        <w:t>over</w:t>
      </w:r>
      <w:r w:rsidRPr="007025E0">
        <w:rPr>
          <w:rFonts w:asciiTheme="majorHAnsi" w:hAnsiTheme="majorHAnsi" w:cstheme="majorHAnsi"/>
          <w:u w:val="single"/>
        </w:rPr>
        <w:t xml:space="preserve"> </w:t>
      </w:r>
      <w:r w:rsidRPr="007025E0">
        <w:rPr>
          <w:rFonts w:asciiTheme="majorHAnsi" w:hAnsiTheme="majorHAnsi" w:cstheme="majorHAnsi"/>
          <w:b/>
          <w:bCs/>
          <w:u w:val="single"/>
        </w:rPr>
        <w:t>into</w:t>
      </w:r>
      <w:r w:rsidRPr="007025E0">
        <w:rPr>
          <w:rFonts w:asciiTheme="majorHAnsi" w:hAnsiTheme="majorHAnsi" w:cstheme="majorHAnsi"/>
          <w:u w:val="single"/>
        </w:rPr>
        <w:t xml:space="preserve"> </w:t>
      </w:r>
      <w:r w:rsidRPr="007025E0">
        <w:rPr>
          <w:rFonts w:asciiTheme="majorHAnsi" w:hAnsiTheme="majorHAnsi" w:cstheme="majorHAnsi"/>
          <w:b/>
          <w:bCs/>
          <w:u w:val="single"/>
        </w:rPr>
        <w:t>tensions</w:t>
      </w:r>
      <w:r w:rsidRPr="007025E0">
        <w:rPr>
          <w:rFonts w:asciiTheme="majorHAnsi" w:hAnsiTheme="majorHAnsi" w:cstheme="majorHAnsi"/>
          <w:u w:val="single"/>
        </w:rPr>
        <w:t xml:space="preserve"> with Pakistan</w:t>
      </w:r>
      <w:r w:rsidRPr="007025E0">
        <w:rPr>
          <w:rFonts w:asciiTheme="majorHAnsi" w:hAnsiTheme="majorHAnsi" w:cstheme="majorHAnsi"/>
          <w:sz w:val="16"/>
        </w:rPr>
        <w:t xml:space="preserve"> has to do with the White House’s current occupant: President Donald Trump. Proponents of a strong Indo-U.S.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w:t>
      </w:r>
      <w:r w:rsidRPr="007025E0">
        <w:rPr>
          <w:rFonts w:asciiTheme="majorHAnsi" w:hAnsiTheme="majorHAnsi" w:cstheme="majorHAnsi"/>
          <w:sz w:val="16"/>
        </w:rPr>
        <w:lastRenderedPageBreak/>
        <w:t xml:space="preserve">to do so since President Bill Clinton after the two sides fought a short war over </w:t>
      </w:r>
      <w:proofErr w:type="spellStart"/>
      <w:r w:rsidRPr="007025E0">
        <w:rPr>
          <w:rFonts w:asciiTheme="majorHAnsi" w:hAnsiTheme="majorHAnsi" w:cstheme="majorHAnsi"/>
          <w:sz w:val="16"/>
        </w:rPr>
        <w:t>Kargil</w:t>
      </w:r>
      <w:proofErr w:type="spellEnd"/>
      <w:r w:rsidRPr="007025E0">
        <w:rPr>
          <w:rFonts w:asciiTheme="majorHAnsi" w:hAnsiTheme="majorHAnsi" w:cstheme="majorHAnsi"/>
          <w:sz w:val="16"/>
        </w:rPr>
        <w:t xml:space="preserve">. New Delhi has traditionally been allergic to the idea of third-party mediation, referring to the 1972 </w:t>
      </w:r>
      <w:proofErr w:type="spellStart"/>
      <w:r w:rsidRPr="007025E0">
        <w:rPr>
          <w:rFonts w:asciiTheme="majorHAnsi" w:hAnsiTheme="majorHAnsi" w:cstheme="majorHAnsi"/>
          <w:sz w:val="16"/>
        </w:rPr>
        <w:t>Simla</w:t>
      </w:r>
      <w:proofErr w:type="spellEnd"/>
      <w:r w:rsidRPr="007025E0">
        <w:rPr>
          <w:rFonts w:asciiTheme="majorHAnsi" w:hAnsiTheme="majorHAnsi" w:cstheme="majorHAnsi"/>
          <w:sz w:val="16"/>
        </w:rPr>
        <w:t xml:space="preserve"> Agreement between India and Pakistan under which both sides agreed to bilaterally resolve outstanding disputes. Ironically, the same </w:t>
      </w:r>
      <w:proofErr w:type="spellStart"/>
      <w:r w:rsidRPr="007025E0">
        <w:rPr>
          <w:rFonts w:asciiTheme="majorHAnsi" w:hAnsiTheme="majorHAnsi" w:cstheme="majorHAnsi"/>
          <w:sz w:val="16"/>
        </w:rPr>
        <w:t>Simla</w:t>
      </w:r>
      <w:proofErr w:type="spellEnd"/>
      <w:r w:rsidRPr="007025E0">
        <w:rPr>
          <w:rFonts w:asciiTheme="majorHAnsi" w:hAnsiTheme="majorHAnsi" w:cstheme="majorHAnsi"/>
          <w:sz w:val="16"/>
        </w:rPr>
        <w:t xml:space="preserve">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 While an India-Pakistan crisis so soon after India’s standoff with China is by no means a forgone conclusion, current trends </w:t>
      </w:r>
      <w:proofErr w:type="gramStart"/>
      <w:r w:rsidRPr="007025E0">
        <w:rPr>
          <w:rFonts w:asciiTheme="majorHAnsi" w:hAnsiTheme="majorHAnsi" w:cstheme="majorHAnsi"/>
          <w:sz w:val="16"/>
        </w:rPr>
        <w:t>suggests</w:t>
      </w:r>
      <w:proofErr w:type="gramEnd"/>
      <w:r w:rsidRPr="007025E0">
        <w:rPr>
          <w:rFonts w:asciiTheme="majorHAnsi" w:hAnsiTheme="majorHAnsi" w:cstheme="majorHAnsi"/>
          <w:sz w:val="16"/>
        </w:rPr>
        <w:t xml:space="preserve"> it could. In the past, </w:t>
      </w:r>
      <w:r w:rsidRPr="007025E0">
        <w:rPr>
          <w:rFonts w:asciiTheme="majorHAnsi" w:hAnsiTheme="majorHAnsi" w:cstheme="majorHAnsi"/>
          <w:b/>
          <w:bCs/>
          <w:highlight w:val="green"/>
          <w:u w:val="single"/>
        </w:rPr>
        <w:t>troubled</w:t>
      </w:r>
      <w:r w:rsidRPr="007025E0">
        <w:rPr>
          <w:rFonts w:asciiTheme="majorHAnsi" w:hAnsiTheme="majorHAnsi" w:cstheme="majorHAnsi"/>
          <w:highlight w:val="green"/>
          <w:u w:val="single"/>
        </w:rPr>
        <w:t xml:space="preserve"> </w:t>
      </w:r>
      <w:r w:rsidRPr="007025E0">
        <w:rPr>
          <w:rFonts w:asciiTheme="majorHAnsi" w:hAnsiTheme="majorHAnsi" w:cstheme="majorHAnsi"/>
          <w:b/>
          <w:bCs/>
          <w:highlight w:val="green"/>
          <w:u w:val="single"/>
        </w:rPr>
        <w:t>leaders</w:t>
      </w:r>
      <w:r w:rsidRPr="007025E0">
        <w:rPr>
          <w:rFonts w:asciiTheme="majorHAnsi" w:hAnsiTheme="majorHAnsi" w:cstheme="majorHAnsi"/>
          <w:u w:val="single"/>
        </w:rPr>
        <w:t xml:space="preserve"> have rationally </w:t>
      </w:r>
      <w:r w:rsidRPr="007025E0">
        <w:rPr>
          <w:rFonts w:asciiTheme="majorHAnsi" w:hAnsiTheme="majorHAnsi" w:cstheme="majorHAnsi"/>
          <w:b/>
          <w:bCs/>
          <w:highlight w:val="green"/>
          <w:u w:val="single"/>
        </w:rPr>
        <w:t>pursued</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risky</w:t>
      </w:r>
      <w:r w:rsidRPr="007025E0">
        <w:rPr>
          <w:rFonts w:asciiTheme="majorHAnsi" w:hAnsiTheme="majorHAnsi" w:cstheme="majorHAnsi"/>
          <w:u w:val="single"/>
        </w:rPr>
        <w:t xml:space="preserve">, </w:t>
      </w:r>
      <w:r w:rsidRPr="007025E0">
        <w:rPr>
          <w:rFonts w:asciiTheme="majorHAnsi" w:hAnsiTheme="majorHAnsi" w:cstheme="majorHAnsi"/>
          <w:b/>
          <w:bCs/>
          <w:u w:val="single"/>
        </w:rPr>
        <w:t>high</w:t>
      </w:r>
      <w:r w:rsidRPr="007025E0">
        <w:rPr>
          <w:rFonts w:asciiTheme="majorHAnsi" w:hAnsiTheme="majorHAnsi" w:cstheme="majorHAnsi"/>
          <w:u w:val="single"/>
        </w:rPr>
        <w:t>-</w:t>
      </w:r>
      <w:r w:rsidRPr="007025E0">
        <w:rPr>
          <w:rFonts w:asciiTheme="majorHAnsi" w:hAnsiTheme="majorHAnsi" w:cstheme="majorHAnsi"/>
          <w:b/>
          <w:bCs/>
          <w:u w:val="single"/>
        </w:rPr>
        <w:t>variance</w:t>
      </w:r>
      <w:r w:rsidRPr="007025E0">
        <w:rPr>
          <w:rFonts w:asciiTheme="majorHAnsi" w:hAnsiTheme="majorHAnsi" w:cstheme="majorHAnsi"/>
          <w:u w:val="single"/>
        </w:rPr>
        <w:t xml:space="preserve"> </w:t>
      </w:r>
      <w:r w:rsidRPr="007025E0">
        <w:rPr>
          <w:rFonts w:asciiTheme="majorHAnsi" w:hAnsiTheme="majorHAnsi" w:cstheme="majorHAnsi"/>
          <w:b/>
          <w:bCs/>
          <w:highlight w:val="green"/>
          <w:u w:val="single"/>
        </w:rPr>
        <w:t>strategies</w:t>
      </w:r>
      <w:r w:rsidRPr="007025E0">
        <w:rPr>
          <w:rFonts w:asciiTheme="majorHAnsi" w:hAnsiTheme="majorHAnsi" w:cstheme="majorHAnsi"/>
          <w:u w:val="single"/>
        </w:rPr>
        <w:t xml:space="preserve"> of </w:t>
      </w:r>
      <w:r w:rsidRPr="007025E0">
        <w:rPr>
          <w:rFonts w:asciiTheme="majorHAnsi" w:hAnsiTheme="majorHAnsi" w:cstheme="majorHAnsi"/>
          <w:b/>
          <w:bCs/>
          <w:highlight w:val="green"/>
          <w:u w:val="single"/>
        </w:rPr>
        <w:t>initiating</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 xml:space="preserve">another </w:t>
      </w:r>
      <w:r w:rsidRPr="007025E0">
        <w:rPr>
          <w:rFonts w:asciiTheme="majorHAnsi" w:hAnsiTheme="majorHAnsi" w:cstheme="majorHAnsi"/>
          <w:b/>
          <w:bCs/>
          <w:highlight w:val="green"/>
          <w:u w:val="single"/>
        </w:rPr>
        <w:t>conflict</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to</w:t>
      </w:r>
      <w:r w:rsidRPr="007025E0">
        <w:rPr>
          <w:rFonts w:asciiTheme="majorHAnsi" w:hAnsiTheme="majorHAnsi" w:cstheme="majorHAnsi"/>
          <w:u w:val="single"/>
        </w:rPr>
        <w:t xml:space="preserve"> </w:t>
      </w:r>
      <w:r w:rsidRPr="007025E0">
        <w:rPr>
          <w:rFonts w:asciiTheme="majorHAnsi" w:hAnsiTheme="majorHAnsi" w:cstheme="majorHAnsi"/>
          <w:highlight w:val="green"/>
          <w:u w:val="single"/>
        </w:rPr>
        <w:t>gloss over</w:t>
      </w:r>
      <w:r w:rsidRPr="007025E0">
        <w:rPr>
          <w:rFonts w:asciiTheme="majorHAnsi" w:hAnsiTheme="majorHAnsi" w:cstheme="majorHAnsi"/>
          <w:u w:val="single"/>
        </w:rPr>
        <w:t xml:space="preserve"> the </w:t>
      </w:r>
      <w:r w:rsidRPr="007025E0">
        <w:rPr>
          <w:rFonts w:asciiTheme="majorHAnsi" w:hAnsiTheme="majorHAnsi" w:cstheme="majorHAnsi"/>
          <w:highlight w:val="green"/>
          <w:u w:val="single"/>
        </w:rPr>
        <w:t>failings</w:t>
      </w:r>
      <w:r w:rsidRPr="007025E0">
        <w:rPr>
          <w:rFonts w:asciiTheme="majorHAnsi" w:hAnsiTheme="majorHAnsi" w:cstheme="majorHAnsi"/>
          <w:u w:val="single"/>
        </w:rPr>
        <w:t xml:space="preserve"> of earlier scrambles</w:t>
      </w:r>
      <w:r w:rsidRPr="007025E0">
        <w:rPr>
          <w:rFonts w:asciiTheme="majorHAnsi" w:hAnsiTheme="majorHAnsi" w:cstheme="majorHAnsi"/>
          <w:sz w:val="16"/>
        </w:rPr>
        <w:t xml:space="preserve">. With the domestic and regional environment ripe for the taking, </w:t>
      </w:r>
      <w:r w:rsidRPr="007025E0">
        <w:rPr>
          <w:rFonts w:asciiTheme="majorHAnsi" w:hAnsiTheme="majorHAnsi" w:cstheme="majorHAnsi"/>
          <w:u w:val="single"/>
        </w:rPr>
        <w:t xml:space="preserve">South Asia’s next crisis may happen </w:t>
      </w:r>
      <w:r w:rsidRPr="007025E0">
        <w:rPr>
          <w:rFonts w:asciiTheme="majorHAnsi" w:hAnsiTheme="majorHAnsi" w:cstheme="majorHAnsi"/>
          <w:b/>
          <w:bCs/>
          <w:u w:val="single"/>
        </w:rPr>
        <w:t>sooner than we expect</w:t>
      </w:r>
      <w:r w:rsidRPr="007025E0">
        <w:rPr>
          <w:rFonts w:asciiTheme="majorHAnsi" w:hAnsiTheme="majorHAnsi" w:cstheme="majorHAnsi"/>
          <w:b/>
          <w:bCs/>
          <w:sz w:val="16"/>
        </w:rPr>
        <w:t>.</w:t>
      </w:r>
    </w:p>
    <w:p w14:paraId="465EC5A9"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 </w:t>
      </w:r>
    </w:p>
    <w:p w14:paraId="3CD1B791" w14:textId="2B083E90" w:rsidR="007809EC" w:rsidRPr="008200A8" w:rsidRDefault="007809EC" w:rsidP="007809EC">
      <w:pPr>
        <w:pStyle w:val="Heading4"/>
        <w:rPr>
          <w:rFonts w:asciiTheme="majorHAnsi" w:hAnsiTheme="majorHAnsi" w:cstheme="majorHAnsi"/>
          <w:color w:val="FF0000"/>
        </w:rPr>
      </w:pPr>
      <w:r w:rsidRPr="008200A8">
        <w:rPr>
          <w:rFonts w:asciiTheme="majorHAnsi" w:hAnsiTheme="majorHAnsi" w:cstheme="majorHAnsi"/>
          <w:color w:val="FF0000"/>
        </w:rPr>
        <w:t xml:space="preserve">Indian leadership’s </w:t>
      </w:r>
      <w:r w:rsidRPr="008200A8">
        <w:rPr>
          <w:rFonts w:asciiTheme="majorHAnsi" w:hAnsiTheme="majorHAnsi" w:cstheme="majorHAnsi"/>
          <w:color w:val="FF0000"/>
          <w:u w:val="single"/>
        </w:rPr>
        <w:t>under-appreciated</w:t>
      </w:r>
      <w:r w:rsidRPr="008200A8">
        <w:rPr>
          <w:rFonts w:asciiTheme="majorHAnsi" w:hAnsiTheme="majorHAnsi" w:cstheme="majorHAnsi"/>
          <w:color w:val="FF0000"/>
        </w:rPr>
        <w:t>---the</w:t>
      </w:r>
      <w:r w:rsidR="002F2EC0" w:rsidRPr="008200A8">
        <w:rPr>
          <w:rFonts w:asciiTheme="majorHAnsi" w:hAnsiTheme="majorHAnsi" w:cstheme="majorHAnsi"/>
          <w:color w:val="FF0000"/>
        </w:rPr>
        <w:t>ir</w:t>
      </w:r>
      <w:r w:rsidRPr="008200A8">
        <w:rPr>
          <w:rFonts w:asciiTheme="majorHAnsi" w:hAnsiTheme="majorHAnsi" w:cstheme="majorHAnsi"/>
          <w:color w:val="FF0000"/>
        </w:rPr>
        <w:t xml:space="preserve"> gradualist strategy </w:t>
      </w:r>
      <w:r w:rsidRPr="008200A8">
        <w:rPr>
          <w:rFonts w:asciiTheme="majorHAnsi" w:hAnsiTheme="majorHAnsi" w:cstheme="majorHAnsi"/>
          <w:color w:val="FF0000"/>
          <w:u w:val="single"/>
        </w:rPr>
        <w:t>accounts</w:t>
      </w:r>
      <w:r w:rsidRPr="008200A8">
        <w:rPr>
          <w:rFonts w:asciiTheme="majorHAnsi" w:hAnsiTheme="majorHAnsi" w:cstheme="majorHAnsi"/>
          <w:color w:val="FF0000"/>
        </w:rPr>
        <w:t xml:space="preserve"> for alt-causes but sustained economic growth is key.</w:t>
      </w:r>
    </w:p>
    <w:p w14:paraId="547C00FA" w14:textId="77777777" w:rsidR="007809EC" w:rsidRPr="008200A8" w:rsidRDefault="007809EC" w:rsidP="007809EC">
      <w:pPr>
        <w:rPr>
          <w:rFonts w:asciiTheme="majorHAnsi" w:hAnsiTheme="majorHAnsi" w:cstheme="majorHAnsi"/>
          <w:color w:val="FF0000"/>
        </w:rPr>
      </w:pPr>
      <w:r w:rsidRPr="008200A8">
        <w:rPr>
          <w:rFonts w:asciiTheme="majorHAnsi" w:hAnsiTheme="majorHAnsi" w:cstheme="majorHAnsi"/>
          <w:color w:val="FF0000"/>
        </w:rPr>
        <w:t xml:space="preserve">Dhruva </w:t>
      </w:r>
      <w:r w:rsidRPr="008200A8">
        <w:rPr>
          <w:rStyle w:val="Style13ptBold"/>
          <w:rFonts w:asciiTheme="majorHAnsi" w:hAnsiTheme="majorHAnsi" w:cstheme="majorHAnsi"/>
          <w:color w:val="FF0000"/>
        </w:rPr>
        <w:t>Jaishankar 19</w:t>
      </w:r>
      <w:r w:rsidRPr="008200A8">
        <w:rPr>
          <w:rFonts w:asciiTheme="majorHAnsi" w:hAnsiTheme="majorHAnsi" w:cstheme="majorHAnsi"/>
          <w:color w:val="FF0000"/>
        </w:rPr>
        <w:t>, Director of the US Initiative at the Observer Research Foundation, 10/5/19, “On climate, connectivity, maritime security, India is reshaping the world order,” https://www.orfonline.org/research/on-climate-connectivity-maritime-security-india-is-reshaping-the-world-order-56189/</w:t>
      </w:r>
    </w:p>
    <w:p w14:paraId="343E65B7"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Currently, the </w:t>
      </w:r>
      <w:r w:rsidRPr="008200A8">
        <w:rPr>
          <w:rStyle w:val="StyleUnderline"/>
          <w:rFonts w:asciiTheme="majorHAnsi" w:hAnsiTheme="majorHAnsi" w:cstheme="majorHAnsi"/>
          <w:color w:val="FF0000"/>
        </w:rPr>
        <w:t xml:space="preserve">major </w:t>
      </w:r>
      <w:proofErr w:type="spellStart"/>
      <w:r w:rsidRPr="008200A8">
        <w:rPr>
          <w:rStyle w:val="StyleUnderline"/>
          <w:rFonts w:asciiTheme="majorHAnsi" w:hAnsiTheme="majorHAnsi" w:cstheme="majorHAnsi"/>
          <w:color w:val="FF0000"/>
        </w:rPr>
        <w:t>centres</w:t>
      </w:r>
      <w:proofErr w:type="spellEnd"/>
      <w:r w:rsidRPr="008200A8">
        <w:rPr>
          <w:rStyle w:val="StyleUnderline"/>
          <w:rFonts w:asciiTheme="majorHAnsi" w:hAnsiTheme="majorHAnsi" w:cstheme="majorHAnsi"/>
          <w:color w:val="FF0000"/>
        </w:rPr>
        <w:t xml:space="preserve"> of world power are self-absorbed. The</w:t>
      </w:r>
      <w:r w:rsidRPr="008200A8">
        <w:rPr>
          <w:rFonts w:asciiTheme="majorHAnsi" w:hAnsiTheme="majorHAnsi" w:cstheme="majorHAnsi"/>
          <w:color w:val="FF0000"/>
          <w:sz w:val="16"/>
        </w:rPr>
        <w:t xml:space="preserve"> United States (</w:t>
      </w:r>
      <w:r w:rsidRPr="008200A8">
        <w:rPr>
          <w:rStyle w:val="StyleUnderline"/>
          <w:rFonts w:asciiTheme="majorHAnsi" w:hAnsiTheme="majorHAnsi" w:cstheme="majorHAnsi"/>
          <w:color w:val="FF0000"/>
        </w:rPr>
        <w:t>US) is preoccupied with</w:t>
      </w:r>
      <w:r w:rsidRPr="008200A8">
        <w:rPr>
          <w:rFonts w:asciiTheme="majorHAnsi" w:hAnsiTheme="majorHAnsi" w:cstheme="majorHAnsi"/>
          <w:color w:val="FF0000"/>
          <w:sz w:val="16"/>
        </w:rPr>
        <w:t xml:space="preserve"> the possibility of President Donald Trump’s </w:t>
      </w:r>
      <w:r w:rsidRPr="008200A8">
        <w:rPr>
          <w:rStyle w:val="StyleUnderline"/>
          <w:rFonts w:asciiTheme="majorHAnsi" w:hAnsiTheme="majorHAnsi" w:cstheme="majorHAnsi"/>
          <w:color w:val="FF0000"/>
        </w:rPr>
        <w:t>impeachment</w:t>
      </w:r>
      <w:r w:rsidRPr="008200A8">
        <w:rPr>
          <w:rFonts w:asciiTheme="majorHAnsi" w:hAnsiTheme="majorHAnsi" w:cstheme="majorHAnsi"/>
          <w:color w:val="FF0000"/>
          <w:sz w:val="16"/>
        </w:rPr>
        <w:t xml:space="preserve"> by the House of Representatives. The United Kingdom is in the throes of deliberating its withdrawal from the European Union, with implications for the rest of that 28-country bloc. </w:t>
      </w:r>
      <w:r w:rsidRPr="008200A8">
        <w:rPr>
          <w:rStyle w:val="StyleUnderline"/>
          <w:rFonts w:asciiTheme="majorHAnsi" w:hAnsiTheme="majorHAnsi" w:cstheme="majorHAnsi"/>
          <w:color w:val="FF0000"/>
        </w:rPr>
        <w:t>China continues to witness demonstrations in Hong Kong, while experiencing</w:t>
      </w:r>
      <w:r w:rsidRPr="008200A8">
        <w:rPr>
          <w:rFonts w:asciiTheme="majorHAnsi" w:hAnsiTheme="majorHAnsi" w:cstheme="majorHAnsi"/>
          <w:color w:val="FF0000"/>
          <w:sz w:val="16"/>
        </w:rPr>
        <w:t xml:space="preserve"> the adverse effects of </w:t>
      </w:r>
      <w:r w:rsidRPr="008200A8">
        <w:rPr>
          <w:rStyle w:val="StyleUnderline"/>
          <w:rFonts w:asciiTheme="majorHAnsi" w:hAnsiTheme="majorHAnsi" w:cstheme="majorHAnsi"/>
          <w:color w:val="FF0000"/>
        </w:rPr>
        <w:t>massive tariffs</w:t>
      </w:r>
      <w:r w:rsidRPr="008200A8">
        <w:rPr>
          <w:rFonts w:asciiTheme="majorHAnsi" w:hAnsiTheme="majorHAnsi" w:cstheme="majorHAnsi"/>
          <w:color w:val="FF0000"/>
          <w:sz w:val="16"/>
        </w:rPr>
        <w:t xml:space="preserve"> by the US. </w:t>
      </w:r>
    </w:p>
    <w:p w14:paraId="58D0F0BA" w14:textId="77777777" w:rsidR="007809EC" w:rsidRPr="008200A8" w:rsidRDefault="007809EC" w:rsidP="007809EC">
      <w:pPr>
        <w:rPr>
          <w:rFonts w:asciiTheme="majorHAnsi" w:hAnsiTheme="majorHAnsi" w:cstheme="majorHAnsi"/>
          <w:color w:val="FF0000"/>
          <w:sz w:val="16"/>
        </w:rPr>
      </w:pPr>
      <w:r w:rsidRPr="008200A8">
        <w:rPr>
          <w:rStyle w:val="StyleUnderline"/>
          <w:rFonts w:asciiTheme="majorHAnsi" w:hAnsiTheme="majorHAnsi" w:cstheme="majorHAnsi"/>
          <w:color w:val="FF0000"/>
        </w:rPr>
        <w:t>Amid these developments, questions are being raised about India’s role in international affairs</w:t>
      </w:r>
      <w:r w:rsidRPr="008200A8">
        <w:rPr>
          <w:rFonts w:asciiTheme="majorHAnsi" w:hAnsiTheme="majorHAnsi" w:cstheme="majorHAnsi"/>
          <w:color w:val="FF0000"/>
          <w:sz w:val="16"/>
        </w:rPr>
        <w:t xml:space="preserve">. Where does India stand on supporting or opposing what has, in recent years, been a US-led international order? </w:t>
      </w:r>
      <w:r w:rsidRPr="008200A8">
        <w:rPr>
          <w:rStyle w:val="StyleUnderline"/>
          <w:rFonts w:asciiTheme="majorHAnsi" w:hAnsiTheme="majorHAnsi" w:cstheme="majorHAnsi"/>
          <w:color w:val="FF0000"/>
          <w:highlight w:val="green"/>
        </w:rPr>
        <w:t>Is India willing, and able, to assume</w:t>
      </w:r>
      <w:r w:rsidRPr="008200A8">
        <w:rPr>
          <w:rStyle w:val="StyleUnderline"/>
          <w:rFonts w:asciiTheme="majorHAnsi" w:hAnsiTheme="majorHAnsi" w:cstheme="majorHAnsi"/>
          <w:color w:val="FF0000"/>
        </w:rPr>
        <w:t xml:space="preserve"> a </w:t>
      </w:r>
      <w:r w:rsidRPr="008200A8">
        <w:rPr>
          <w:rStyle w:val="StyleUnderline"/>
          <w:rFonts w:asciiTheme="majorHAnsi" w:hAnsiTheme="majorHAnsi" w:cstheme="majorHAnsi"/>
          <w:color w:val="FF0000"/>
          <w:highlight w:val="green"/>
        </w:rPr>
        <w:t>leadership</w:t>
      </w:r>
      <w:r w:rsidRPr="008200A8">
        <w:rPr>
          <w:rStyle w:val="StyleUnderline"/>
          <w:rFonts w:asciiTheme="majorHAnsi" w:hAnsiTheme="majorHAnsi" w:cstheme="majorHAnsi"/>
          <w:color w:val="FF0000"/>
        </w:rPr>
        <w:t xml:space="preserve"> position of its own</w:t>
      </w:r>
      <w:r w:rsidRPr="008200A8">
        <w:rPr>
          <w:rFonts w:asciiTheme="majorHAnsi" w:hAnsiTheme="majorHAnsi" w:cstheme="majorHAnsi"/>
          <w:color w:val="FF0000"/>
          <w:sz w:val="16"/>
        </w:rPr>
        <w:t xml:space="preserve">, at least on certain issues and in certain areas? </w:t>
      </w:r>
    </w:p>
    <w:p w14:paraId="62AFE1D7"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At the outset, it should be clear that Indians, by and large, do not view a US-led international order with the nostalgia of many Americans or Europeans. The Cold War was a trying time for India, and even when it was in the right — as on disarmament, </w:t>
      </w:r>
      <w:proofErr w:type="spellStart"/>
      <w:r w:rsidRPr="008200A8">
        <w:rPr>
          <w:rFonts w:asciiTheme="majorHAnsi" w:hAnsiTheme="majorHAnsi" w:cstheme="majorHAnsi"/>
          <w:color w:val="FF0000"/>
          <w:sz w:val="16"/>
        </w:rPr>
        <w:t>decolonisation</w:t>
      </w:r>
      <w:proofErr w:type="spellEnd"/>
      <w:r w:rsidRPr="008200A8">
        <w:rPr>
          <w:rFonts w:asciiTheme="majorHAnsi" w:hAnsiTheme="majorHAnsi" w:cstheme="majorHAnsi"/>
          <w:color w:val="FF0000"/>
          <w:sz w:val="16"/>
        </w:rPr>
        <w:t xml:space="preserve">, or managing rivalries — it often lacked the power to impose its will upon the world. For India, the Cold War era was defined by divisions, hunger, warfare, and nuclear isolation, often enabled or encouraged by the world’s leading powers. </w:t>
      </w:r>
    </w:p>
    <w:p w14:paraId="1077DFE2"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A much stronger case can be made in </w:t>
      </w:r>
      <w:proofErr w:type="spellStart"/>
      <w:r w:rsidRPr="008200A8">
        <w:rPr>
          <w:rFonts w:asciiTheme="majorHAnsi" w:hAnsiTheme="majorHAnsi" w:cstheme="majorHAnsi"/>
          <w:color w:val="FF0000"/>
          <w:sz w:val="16"/>
        </w:rPr>
        <w:t>favour</w:t>
      </w:r>
      <w:proofErr w:type="spellEnd"/>
      <w:r w:rsidRPr="008200A8">
        <w:rPr>
          <w:rFonts w:asciiTheme="majorHAnsi" w:hAnsiTheme="majorHAnsi" w:cstheme="majorHAnsi"/>
          <w:color w:val="FF0000"/>
          <w:sz w:val="16"/>
        </w:rPr>
        <w:t xml:space="preserve"> of New Delhi supporting a post-1991 international order. India was arguably one of the top beneficiaries (along with China and the US) of the post-Cold War system, which coincided with India’s initial economic </w:t>
      </w:r>
      <w:proofErr w:type="spellStart"/>
      <w:r w:rsidRPr="008200A8">
        <w:rPr>
          <w:rFonts w:asciiTheme="majorHAnsi" w:hAnsiTheme="majorHAnsi" w:cstheme="majorHAnsi"/>
          <w:color w:val="FF0000"/>
          <w:sz w:val="16"/>
        </w:rPr>
        <w:t>liberalisation</w:t>
      </w:r>
      <w:proofErr w:type="spellEnd"/>
      <w:r w:rsidRPr="008200A8">
        <w:rPr>
          <w:rFonts w:asciiTheme="majorHAnsi" w:hAnsiTheme="majorHAnsi" w:cstheme="majorHAnsi"/>
          <w:color w:val="FF0000"/>
          <w:sz w:val="16"/>
        </w:rPr>
        <w:t xml:space="preserve">. Indian opportunities for growth and development widened and its security increased. However, </w:t>
      </w:r>
      <w:r w:rsidRPr="008200A8">
        <w:rPr>
          <w:rStyle w:val="StyleUnderline"/>
          <w:rFonts w:asciiTheme="majorHAnsi" w:hAnsiTheme="majorHAnsi" w:cstheme="majorHAnsi"/>
          <w:color w:val="FF0000"/>
        </w:rPr>
        <w:t xml:space="preserve">the changing distribution of power in India’s </w:t>
      </w:r>
      <w:proofErr w:type="spellStart"/>
      <w:r w:rsidRPr="008200A8">
        <w:rPr>
          <w:rStyle w:val="StyleUnderline"/>
          <w:rFonts w:asciiTheme="majorHAnsi" w:hAnsiTheme="majorHAnsi" w:cstheme="majorHAnsi"/>
          <w:color w:val="FF0000"/>
        </w:rPr>
        <w:t>favour</w:t>
      </w:r>
      <w:proofErr w:type="spellEnd"/>
      <w:r w:rsidRPr="008200A8">
        <w:rPr>
          <w:rStyle w:val="StyleUnderline"/>
          <w:rFonts w:asciiTheme="majorHAnsi" w:hAnsiTheme="majorHAnsi" w:cstheme="majorHAnsi"/>
          <w:color w:val="FF0000"/>
        </w:rPr>
        <w:t xml:space="preserve"> contrasted with the intransigence of important global institutions. It is</w:t>
      </w:r>
      <w:r w:rsidRPr="008200A8">
        <w:rPr>
          <w:rFonts w:asciiTheme="majorHAnsi" w:hAnsiTheme="majorHAnsi" w:cstheme="majorHAnsi"/>
          <w:color w:val="FF0000"/>
          <w:sz w:val="16"/>
        </w:rPr>
        <w:t xml:space="preserve"> naturally </w:t>
      </w:r>
      <w:r w:rsidRPr="008200A8">
        <w:rPr>
          <w:rStyle w:val="StyleUnderline"/>
          <w:rFonts w:asciiTheme="majorHAnsi" w:hAnsiTheme="majorHAnsi" w:cstheme="majorHAnsi"/>
          <w:color w:val="FF0000"/>
        </w:rPr>
        <w:t>frustrating from New Delhi’s perspective that</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rPr>
        <w:t xml:space="preserve">global governance of security, international economics, and technology is still based on antiquated </w:t>
      </w:r>
      <w:proofErr w:type="spellStart"/>
      <w:r w:rsidRPr="008200A8">
        <w:rPr>
          <w:rStyle w:val="StyleUnderline"/>
          <w:rFonts w:asciiTheme="majorHAnsi" w:hAnsiTheme="majorHAnsi" w:cstheme="majorHAnsi"/>
          <w:color w:val="FF0000"/>
        </w:rPr>
        <w:t>organisations</w:t>
      </w:r>
      <w:proofErr w:type="spellEnd"/>
      <w:r w:rsidRPr="008200A8">
        <w:rPr>
          <w:rStyle w:val="StyleUnderline"/>
          <w:rFonts w:asciiTheme="majorHAnsi" w:hAnsiTheme="majorHAnsi" w:cstheme="majorHAnsi"/>
          <w:color w:val="FF0000"/>
        </w:rPr>
        <w:t xml:space="preserve"> that serve vested interests</w:t>
      </w:r>
      <w:r w:rsidRPr="008200A8">
        <w:rPr>
          <w:rFonts w:asciiTheme="majorHAnsi" w:hAnsiTheme="majorHAnsi" w:cstheme="majorHAnsi"/>
          <w:color w:val="FF0000"/>
          <w:sz w:val="16"/>
        </w:rPr>
        <w:t xml:space="preserve">. </w:t>
      </w:r>
    </w:p>
    <w:p w14:paraId="61D48E5B"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These realities — the </w:t>
      </w:r>
      <w:r w:rsidRPr="008200A8">
        <w:rPr>
          <w:rStyle w:val="StyleUnderline"/>
          <w:rFonts w:asciiTheme="majorHAnsi" w:hAnsiTheme="majorHAnsi" w:cstheme="majorHAnsi"/>
          <w:color w:val="FF0000"/>
        </w:rPr>
        <w:t>shifts in world power coming into conflict with anachronistic institutions</w:t>
      </w:r>
      <w:r w:rsidRPr="008200A8">
        <w:rPr>
          <w:rFonts w:asciiTheme="majorHAnsi" w:hAnsiTheme="majorHAnsi" w:cstheme="majorHAnsi"/>
          <w:color w:val="FF0000"/>
          <w:sz w:val="16"/>
        </w:rPr>
        <w:t xml:space="preserve"> — </w:t>
      </w:r>
      <w:r w:rsidRPr="008200A8">
        <w:rPr>
          <w:rStyle w:val="StyleUnderline"/>
          <w:rFonts w:asciiTheme="majorHAnsi" w:hAnsiTheme="majorHAnsi" w:cstheme="majorHAnsi"/>
          <w:color w:val="FF0000"/>
        </w:rPr>
        <w:t>provide the context for Indian engagement with world affairs</w:t>
      </w:r>
      <w:r w:rsidRPr="008200A8">
        <w:rPr>
          <w:rFonts w:asciiTheme="majorHAnsi" w:hAnsiTheme="majorHAnsi" w:cstheme="majorHAnsi"/>
          <w:color w:val="FF0000"/>
          <w:sz w:val="16"/>
        </w:rPr>
        <w:t xml:space="preserve"> today. Hints of the kind of international order that India seeks are apparent in several developments over the past few years. Consider three examples. </w:t>
      </w:r>
    </w:p>
    <w:p w14:paraId="32662E2C"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The </w:t>
      </w:r>
      <w:r w:rsidRPr="008200A8">
        <w:rPr>
          <w:rStyle w:val="StyleUnderline"/>
          <w:rFonts w:asciiTheme="majorHAnsi" w:hAnsiTheme="majorHAnsi" w:cstheme="majorHAnsi"/>
          <w:color w:val="FF0000"/>
          <w:highlight w:val="green"/>
        </w:rPr>
        <w:t>first</w:t>
      </w:r>
      <w:r w:rsidRPr="008200A8">
        <w:rPr>
          <w:rFonts w:asciiTheme="majorHAnsi" w:hAnsiTheme="majorHAnsi" w:cstheme="majorHAnsi"/>
          <w:color w:val="FF0000"/>
          <w:sz w:val="16"/>
        </w:rPr>
        <w:t xml:space="preserve"> relates to </w:t>
      </w:r>
      <w:r w:rsidRPr="008200A8">
        <w:rPr>
          <w:rStyle w:val="StyleUnderline"/>
          <w:rFonts w:asciiTheme="majorHAnsi" w:hAnsiTheme="majorHAnsi" w:cstheme="majorHAnsi"/>
          <w:color w:val="FF0000"/>
          <w:highlight w:val="green"/>
        </w:rPr>
        <w:t>climate change</w:t>
      </w:r>
      <w:r w:rsidRPr="008200A8">
        <w:rPr>
          <w:rStyle w:val="StyleUnderline"/>
          <w:rFonts w:asciiTheme="majorHAnsi" w:hAnsiTheme="majorHAnsi" w:cstheme="majorHAnsi"/>
          <w:color w:val="FF0000"/>
        </w:rPr>
        <w:t>. India was</w:t>
      </w:r>
      <w:r w:rsidRPr="008200A8">
        <w:rPr>
          <w:rFonts w:asciiTheme="majorHAnsi" w:hAnsiTheme="majorHAnsi" w:cstheme="majorHAnsi"/>
          <w:color w:val="FF0000"/>
          <w:sz w:val="16"/>
        </w:rPr>
        <w:t xml:space="preserve"> often </w:t>
      </w:r>
      <w:r w:rsidRPr="008200A8">
        <w:rPr>
          <w:rStyle w:val="StyleUnderline"/>
          <w:rFonts w:asciiTheme="majorHAnsi" w:hAnsiTheme="majorHAnsi" w:cstheme="majorHAnsi"/>
          <w:color w:val="FF0000"/>
        </w:rPr>
        <w:t>portrayed as a reluctant actor</w:t>
      </w:r>
      <w:r w:rsidRPr="008200A8">
        <w:rPr>
          <w:rFonts w:asciiTheme="majorHAnsi" w:hAnsiTheme="majorHAnsi" w:cstheme="majorHAnsi"/>
          <w:color w:val="FF0000"/>
          <w:sz w:val="16"/>
        </w:rPr>
        <w:t xml:space="preserve"> by the West in committing to a global climate agreement, as in Copenhagen in 2009, even when its per capita emissions were only a fraction of the West’s. </w:t>
      </w:r>
      <w:r w:rsidRPr="008200A8">
        <w:rPr>
          <w:rStyle w:val="StyleUnderline"/>
          <w:rFonts w:asciiTheme="majorHAnsi" w:hAnsiTheme="majorHAnsi" w:cstheme="majorHAnsi"/>
          <w:color w:val="FF0000"/>
        </w:rPr>
        <w:t xml:space="preserve">But the situation has </w:t>
      </w:r>
      <w:r w:rsidRPr="008200A8">
        <w:rPr>
          <w:rStyle w:val="Emphasis"/>
          <w:rFonts w:asciiTheme="majorHAnsi" w:hAnsiTheme="majorHAnsi" w:cstheme="majorHAnsi"/>
          <w:color w:val="FF0000"/>
        </w:rPr>
        <w:t>changed dramatically</w:t>
      </w:r>
      <w:r w:rsidRPr="008200A8">
        <w:rPr>
          <w:rFonts w:asciiTheme="majorHAnsi" w:hAnsiTheme="majorHAnsi" w:cstheme="majorHAnsi"/>
          <w:color w:val="FF0000"/>
          <w:sz w:val="16"/>
        </w:rPr>
        <w:t xml:space="preserve">. Today, </w:t>
      </w:r>
      <w:r w:rsidRPr="008200A8">
        <w:rPr>
          <w:rStyle w:val="StyleUnderline"/>
          <w:rFonts w:asciiTheme="majorHAnsi" w:hAnsiTheme="majorHAnsi" w:cstheme="majorHAnsi"/>
          <w:color w:val="FF0000"/>
        </w:rPr>
        <w:t xml:space="preserve">it is </w:t>
      </w:r>
      <w:r w:rsidRPr="008200A8">
        <w:rPr>
          <w:rStyle w:val="StyleUnderline"/>
          <w:rFonts w:asciiTheme="majorHAnsi" w:hAnsiTheme="majorHAnsi" w:cstheme="majorHAnsi"/>
          <w:color w:val="FF0000"/>
          <w:highlight w:val="green"/>
        </w:rPr>
        <w:t>the US</w:t>
      </w:r>
      <w:r w:rsidRPr="008200A8">
        <w:rPr>
          <w:rStyle w:val="StyleUnderline"/>
          <w:rFonts w:asciiTheme="majorHAnsi" w:hAnsiTheme="majorHAnsi" w:cstheme="majorHAnsi"/>
          <w:color w:val="FF0000"/>
        </w:rPr>
        <w:t xml:space="preserve"> that </w:t>
      </w:r>
      <w:r w:rsidRPr="008200A8">
        <w:rPr>
          <w:rStyle w:val="StyleUnderline"/>
          <w:rFonts w:asciiTheme="majorHAnsi" w:hAnsiTheme="majorHAnsi" w:cstheme="majorHAnsi"/>
          <w:color w:val="FF0000"/>
          <w:highlight w:val="green"/>
        </w:rPr>
        <w:t>has</w:t>
      </w:r>
      <w:r w:rsidRPr="008200A8">
        <w:rPr>
          <w:rStyle w:val="StyleUnderline"/>
          <w:rFonts w:asciiTheme="majorHAnsi" w:hAnsiTheme="majorHAnsi" w:cstheme="majorHAnsi"/>
          <w:color w:val="FF0000"/>
        </w:rPr>
        <w:t xml:space="preserve"> unilaterally </w:t>
      </w:r>
      <w:r w:rsidRPr="008200A8">
        <w:rPr>
          <w:rStyle w:val="StyleUnderline"/>
          <w:rFonts w:asciiTheme="majorHAnsi" w:hAnsiTheme="majorHAnsi" w:cstheme="majorHAnsi"/>
          <w:color w:val="FF0000"/>
          <w:highlight w:val="green"/>
        </w:rPr>
        <w:t xml:space="preserve">withdrawn </w:t>
      </w:r>
      <w:r w:rsidRPr="008200A8">
        <w:rPr>
          <w:rStyle w:val="StyleUnderline"/>
          <w:rFonts w:asciiTheme="majorHAnsi" w:hAnsiTheme="majorHAnsi" w:cstheme="majorHAnsi"/>
          <w:color w:val="FF0000"/>
          <w:highlight w:val="green"/>
        </w:rPr>
        <w:lastRenderedPageBreak/>
        <w:t>from</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green"/>
        </w:rPr>
        <w:t>Paris</w:t>
      </w:r>
      <w:r w:rsidRPr="008200A8">
        <w:rPr>
          <w:rFonts w:asciiTheme="majorHAnsi" w:hAnsiTheme="majorHAnsi" w:cstheme="majorHAnsi"/>
          <w:color w:val="FF0000"/>
          <w:sz w:val="16"/>
        </w:rPr>
        <w:t xml:space="preserve"> Climate Treaty. </w:t>
      </w:r>
      <w:r w:rsidRPr="008200A8">
        <w:rPr>
          <w:rStyle w:val="StyleUnderline"/>
          <w:rFonts w:asciiTheme="majorHAnsi" w:hAnsiTheme="majorHAnsi" w:cstheme="majorHAnsi"/>
          <w:color w:val="FF0000"/>
          <w:highlight w:val="green"/>
        </w:rPr>
        <w:t>India</w:t>
      </w:r>
      <w:r w:rsidRPr="008200A8">
        <w:rPr>
          <w:rFonts w:asciiTheme="majorHAnsi" w:hAnsiTheme="majorHAnsi" w:cstheme="majorHAnsi"/>
          <w:color w:val="FF0000"/>
          <w:sz w:val="16"/>
        </w:rPr>
        <w:t xml:space="preserve"> has </w:t>
      </w:r>
      <w:r w:rsidRPr="008200A8">
        <w:rPr>
          <w:rStyle w:val="StyleUnderline"/>
          <w:rFonts w:asciiTheme="majorHAnsi" w:hAnsiTheme="majorHAnsi" w:cstheme="majorHAnsi"/>
          <w:color w:val="FF0000"/>
          <w:highlight w:val="green"/>
        </w:rPr>
        <w:t>responded</w:t>
      </w:r>
      <w:r w:rsidRPr="008200A8">
        <w:rPr>
          <w:rStyle w:val="StyleUnderline"/>
          <w:rFonts w:asciiTheme="majorHAnsi" w:hAnsiTheme="majorHAnsi" w:cstheme="majorHAnsi"/>
          <w:color w:val="FF0000"/>
        </w:rPr>
        <w:t xml:space="preserve"> by </w:t>
      </w:r>
      <w:r w:rsidRPr="008200A8">
        <w:rPr>
          <w:rStyle w:val="StyleUnderline"/>
          <w:rFonts w:asciiTheme="majorHAnsi" w:hAnsiTheme="majorHAnsi" w:cstheme="majorHAnsi"/>
          <w:color w:val="FF0000"/>
          <w:highlight w:val="green"/>
        </w:rPr>
        <w:t>doubling down on</w:t>
      </w:r>
      <w:r w:rsidRPr="008200A8">
        <w:rPr>
          <w:rStyle w:val="StyleUnderline"/>
          <w:rFonts w:asciiTheme="majorHAnsi" w:hAnsiTheme="majorHAnsi" w:cstheme="majorHAnsi"/>
          <w:color w:val="FF0000"/>
        </w:rPr>
        <w:t xml:space="preserve"> its commitment to </w:t>
      </w:r>
      <w:r w:rsidRPr="008200A8">
        <w:rPr>
          <w:rStyle w:val="StyleUnderline"/>
          <w:rFonts w:asciiTheme="majorHAnsi" w:hAnsiTheme="majorHAnsi" w:cstheme="majorHAnsi"/>
          <w:color w:val="FF0000"/>
          <w:highlight w:val="green"/>
        </w:rPr>
        <w:t>sustainable development</w:t>
      </w:r>
      <w:r w:rsidRPr="008200A8">
        <w:rPr>
          <w:rFonts w:asciiTheme="majorHAnsi" w:hAnsiTheme="majorHAnsi" w:cstheme="majorHAnsi"/>
          <w:color w:val="FF0000"/>
          <w:sz w:val="16"/>
        </w:rPr>
        <w:t xml:space="preserve">. Not only has India shown leadership through initiatives such as the International Solar Alliance, but it has made commitments at home. </w:t>
      </w:r>
      <w:r w:rsidRPr="008200A8">
        <w:rPr>
          <w:rStyle w:val="StyleUnderline"/>
          <w:rFonts w:asciiTheme="majorHAnsi" w:hAnsiTheme="majorHAnsi" w:cstheme="majorHAnsi"/>
          <w:color w:val="FF0000"/>
        </w:rPr>
        <w:t>The Climate Action Tracker — an independent assessment of climate commitments of countries — rates</w:t>
      </w:r>
      <w:r w:rsidRPr="008200A8">
        <w:rPr>
          <w:rFonts w:asciiTheme="majorHAnsi" w:hAnsiTheme="majorHAnsi" w:cstheme="majorHAnsi"/>
          <w:color w:val="FF0000"/>
          <w:sz w:val="16"/>
        </w:rPr>
        <w:t xml:space="preserve"> Europe’s actions as insufficient, China’s and Japan’s as highly insufficient, and US and Russian measures as critically insufficient. </w:t>
      </w:r>
      <w:r w:rsidRPr="008200A8">
        <w:rPr>
          <w:rStyle w:val="StyleUnderline"/>
          <w:rFonts w:asciiTheme="majorHAnsi" w:hAnsiTheme="majorHAnsi" w:cstheme="majorHAnsi"/>
          <w:color w:val="FF0000"/>
        </w:rPr>
        <w:t>India</w:t>
      </w:r>
      <w:r w:rsidRPr="008200A8">
        <w:rPr>
          <w:rFonts w:asciiTheme="majorHAnsi" w:hAnsiTheme="majorHAnsi" w:cstheme="majorHAnsi"/>
          <w:color w:val="FF0000"/>
          <w:sz w:val="16"/>
        </w:rPr>
        <w:t xml:space="preserve"> is </w:t>
      </w:r>
      <w:r w:rsidRPr="008200A8">
        <w:rPr>
          <w:rStyle w:val="StyleUnderline"/>
          <w:rFonts w:asciiTheme="majorHAnsi" w:hAnsiTheme="majorHAnsi" w:cstheme="majorHAnsi"/>
          <w:color w:val="FF0000"/>
        </w:rPr>
        <w:t>among only a handful of countries whose measures are rated satisfactorily</w:t>
      </w:r>
      <w:r w:rsidRPr="008200A8">
        <w:rPr>
          <w:rFonts w:asciiTheme="majorHAnsi" w:hAnsiTheme="majorHAnsi" w:cstheme="majorHAnsi"/>
          <w:color w:val="FF0000"/>
          <w:sz w:val="16"/>
        </w:rPr>
        <w:t xml:space="preserve">. </w:t>
      </w:r>
    </w:p>
    <w:p w14:paraId="15062428" w14:textId="77777777" w:rsidR="007809EC" w:rsidRPr="008200A8" w:rsidRDefault="007809EC" w:rsidP="007809EC">
      <w:pPr>
        <w:rPr>
          <w:rFonts w:asciiTheme="majorHAnsi" w:hAnsiTheme="majorHAnsi" w:cstheme="majorHAnsi"/>
          <w:color w:val="FF0000"/>
          <w:sz w:val="16"/>
        </w:rPr>
      </w:pPr>
      <w:r w:rsidRPr="008200A8">
        <w:rPr>
          <w:rStyle w:val="StyleUnderline"/>
          <w:rFonts w:asciiTheme="majorHAnsi" w:hAnsiTheme="majorHAnsi" w:cstheme="majorHAnsi"/>
          <w:color w:val="FF0000"/>
        </w:rPr>
        <w:t>A second example of Indian leadership relates to connectivity</w:t>
      </w:r>
      <w:r w:rsidRPr="008200A8">
        <w:rPr>
          <w:rFonts w:asciiTheme="majorHAnsi" w:hAnsiTheme="majorHAnsi" w:cstheme="majorHAnsi"/>
          <w:color w:val="FF0000"/>
          <w:sz w:val="16"/>
        </w:rPr>
        <w:t xml:space="preserve">. In 2017, </w:t>
      </w:r>
      <w:r w:rsidRPr="008200A8">
        <w:rPr>
          <w:rStyle w:val="StyleUnderline"/>
          <w:rFonts w:asciiTheme="majorHAnsi" w:hAnsiTheme="majorHAnsi" w:cstheme="majorHAnsi"/>
          <w:color w:val="FF0000"/>
        </w:rPr>
        <w:t>when every major country</w:t>
      </w:r>
      <w:r w:rsidRPr="008200A8">
        <w:rPr>
          <w:rFonts w:asciiTheme="majorHAnsi" w:hAnsiTheme="majorHAnsi" w:cstheme="majorHAnsi"/>
          <w:color w:val="FF0000"/>
          <w:sz w:val="16"/>
        </w:rPr>
        <w:t xml:space="preserve"> — including the United States, Japan, and most Europeans — </w:t>
      </w:r>
      <w:r w:rsidRPr="008200A8">
        <w:rPr>
          <w:rStyle w:val="StyleUnderline"/>
          <w:rFonts w:asciiTheme="majorHAnsi" w:hAnsiTheme="majorHAnsi" w:cstheme="majorHAnsi"/>
          <w:color w:val="FF0000"/>
        </w:rPr>
        <w:t xml:space="preserve">sent </w:t>
      </w:r>
      <w:r w:rsidRPr="008200A8">
        <w:rPr>
          <w:rStyle w:val="Emphasis"/>
          <w:rFonts w:asciiTheme="majorHAnsi" w:hAnsiTheme="majorHAnsi" w:cstheme="majorHAnsi"/>
          <w:color w:val="FF0000"/>
        </w:rPr>
        <w:t>rep</w:t>
      </w:r>
      <w:r w:rsidRPr="008200A8">
        <w:rPr>
          <w:rStyle w:val="StyleUnderline"/>
          <w:rFonts w:asciiTheme="majorHAnsi" w:hAnsiTheme="majorHAnsi" w:cstheme="majorHAnsi"/>
          <w:color w:val="FF0000"/>
        </w:rPr>
        <w:t>resentative</w:t>
      </w:r>
      <w:r w:rsidRPr="008200A8">
        <w:rPr>
          <w:rStyle w:val="Emphasis"/>
          <w:rFonts w:asciiTheme="majorHAnsi" w:hAnsiTheme="majorHAnsi" w:cstheme="majorHAnsi"/>
          <w:color w:val="FF0000"/>
        </w:rPr>
        <w:t>s</w:t>
      </w:r>
      <w:r w:rsidRPr="008200A8">
        <w:rPr>
          <w:rStyle w:val="StyleUnderline"/>
          <w:rFonts w:asciiTheme="majorHAnsi" w:hAnsiTheme="majorHAnsi" w:cstheme="majorHAnsi"/>
          <w:color w:val="FF0000"/>
        </w:rPr>
        <w:t xml:space="preserve"> to China’s Belt and Road Forum, India decided not to participate. Instead, it articulated a set of normative principles for connectivity</w:t>
      </w:r>
      <w:r w:rsidRPr="008200A8">
        <w:rPr>
          <w:rFonts w:asciiTheme="majorHAnsi" w:hAnsiTheme="majorHAnsi" w:cstheme="majorHAnsi"/>
          <w:color w:val="FF0000"/>
          <w:sz w:val="16"/>
        </w:rPr>
        <w:t xml:space="preserve">. These included the </w:t>
      </w:r>
      <w:r w:rsidRPr="008200A8">
        <w:rPr>
          <w:rStyle w:val="StyleUnderline"/>
          <w:rFonts w:asciiTheme="majorHAnsi" w:hAnsiTheme="majorHAnsi" w:cstheme="majorHAnsi"/>
          <w:color w:val="FF0000"/>
        </w:rPr>
        <w:t>sustainability of financing, employment, and the environment; greater transparency; and respect for sovereignty</w:t>
      </w:r>
      <w:r w:rsidRPr="008200A8">
        <w:rPr>
          <w:rFonts w:asciiTheme="majorHAnsi" w:hAnsiTheme="majorHAnsi" w:cstheme="majorHAnsi"/>
          <w:color w:val="FF0000"/>
          <w:sz w:val="16"/>
        </w:rPr>
        <w:t xml:space="preserve">. Today, </w:t>
      </w:r>
      <w:r w:rsidRPr="008200A8">
        <w:rPr>
          <w:rStyle w:val="StyleUnderline"/>
          <w:rFonts w:asciiTheme="majorHAnsi" w:hAnsiTheme="majorHAnsi" w:cstheme="majorHAnsi"/>
          <w:color w:val="FF0000"/>
        </w:rPr>
        <w:t>these principles</w:t>
      </w:r>
      <w:r w:rsidRPr="008200A8">
        <w:rPr>
          <w:rFonts w:asciiTheme="majorHAnsi" w:hAnsiTheme="majorHAnsi" w:cstheme="majorHAnsi"/>
          <w:color w:val="FF0000"/>
          <w:sz w:val="16"/>
        </w:rPr>
        <w:t xml:space="preserve"> have </w:t>
      </w:r>
      <w:r w:rsidRPr="008200A8">
        <w:rPr>
          <w:rStyle w:val="StyleUnderline"/>
          <w:rFonts w:asciiTheme="majorHAnsi" w:hAnsiTheme="majorHAnsi" w:cstheme="majorHAnsi"/>
          <w:color w:val="FF0000"/>
        </w:rPr>
        <w:t>formed the basis for norms laid out by several others, including the US, Europe, and Japan</w:t>
      </w:r>
      <w:r w:rsidRPr="008200A8">
        <w:rPr>
          <w:rFonts w:asciiTheme="majorHAnsi" w:hAnsiTheme="majorHAnsi" w:cstheme="majorHAnsi"/>
          <w:color w:val="FF0000"/>
          <w:sz w:val="16"/>
        </w:rPr>
        <w:t xml:space="preserve">. India could certainly do more to elaborate on and assess these values, and work with others to enforce them. But New Delhi was ahead of the curve in anticipating the resulting challenges. </w:t>
      </w:r>
    </w:p>
    <w:p w14:paraId="27A5C1AA" w14:textId="77777777" w:rsidR="007809EC" w:rsidRPr="008200A8" w:rsidRDefault="007809EC" w:rsidP="007809EC">
      <w:pPr>
        <w:rPr>
          <w:rFonts w:asciiTheme="majorHAnsi" w:hAnsiTheme="majorHAnsi" w:cstheme="majorHAnsi"/>
          <w:color w:val="FF0000"/>
          <w:sz w:val="16"/>
        </w:rPr>
      </w:pPr>
      <w:r w:rsidRPr="008200A8">
        <w:rPr>
          <w:rStyle w:val="StyleUnderline"/>
          <w:rFonts w:asciiTheme="majorHAnsi" w:hAnsiTheme="majorHAnsi" w:cstheme="majorHAnsi"/>
          <w:color w:val="FF0000"/>
        </w:rPr>
        <w:t>A third example</w:t>
      </w:r>
      <w:r w:rsidRPr="008200A8">
        <w:rPr>
          <w:rFonts w:asciiTheme="majorHAnsi" w:hAnsiTheme="majorHAnsi" w:cstheme="majorHAnsi"/>
          <w:color w:val="FF0000"/>
          <w:sz w:val="16"/>
        </w:rPr>
        <w:t xml:space="preserve"> of Indian leadership </w:t>
      </w:r>
      <w:r w:rsidRPr="008200A8">
        <w:rPr>
          <w:rStyle w:val="StyleUnderline"/>
          <w:rFonts w:asciiTheme="majorHAnsi" w:hAnsiTheme="majorHAnsi" w:cstheme="majorHAnsi"/>
          <w:color w:val="FF0000"/>
        </w:rPr>
        <w:t xml:space="preserve">relates to </w:t>
      </w:r>
      <w:r w:rsidRPr="008200A8">
        <w:rPr>
          <w:rStyle w:val="Emphasis"/>
          <w:rFonts w:asciiTheme="majorHAnsi" w:hAnsiTheme="majorHAnsi" w:cstheme="majorHAnsi"/>
          <w:color w:val="FF0000"/>
          <w:highlight w:val="green"/>
        </w:rPr>
        <w:t>maritime security</w:t>
      </w:r>
      <w:r w:rsidRPr="008200A8">
        <w:rPr>
          <w:rStyle w:val="StyleUnderline"/>
          <w:rFonts w:asciiTheme="majorHAnsi" w:hAnsiTheme="majorHAnsi" w:cstheme="majorHAnsi"/>
          <w:color w:val="FF0000"/>
        </w:rPr>
        <w:t xml:space="preserve">, where </w:t>
      </w:r>
      <w:r w:rsidRPr="008200A8">
        <w:rPr>
          <w:rStyle w:val="StyleUnderline"/>
          <w:rFonts w:asciiTheme="majorHAnsi" w:hAnsiTheme="majorHAnsi" w:cstheme="majorHAnsi"/>
          <w:color w:val="FF0000"/>
          <w:highlight w:val="green"/>
        </w:rPr>
        <w:t>action has been</w:t>
      </w:r>
      <w:r w:rsidRPr="008200A8">
        <w:rPr>
          <w:rStyle w:val="StyleUnderline"/>
          <w:rFonts w:asciiTheme="majorHAnsi" w:hAnsiTheme="majorHAnsi" w:cstheme="majorHAnsi"/>
          <w:color w:val="FF0000"/>
        </w:rPr>
        <w:t xml:space="preserve"> most </w:t>
      </w:r>
      <w:r w:rsidRPr="008200A8">
        <w:rPr>
          <w:rStyle w:val="StyleUnderline"/>
          <w:rFonts w:asciiTheme="majorHAnsi" w:hAnsiTheme="majorHAnsi" w:cstheme="majorHAnsi"/>
          <w:color w:val="FF0000"/>
          <w:highlight w:val="green"/>
        </w:rPr>
        <w:t>pronounced</w:t>
      </w:r>
      <w:r w:rsidRPr="008200A8">
        <w:rPr>
          <w:rStyle w:val="StyleUnderline"/>
          <w:rFonts w:asciiTheme="majorHAnsi" w:hAnsiTheme="majorHAnsi" w:cstheme="majorHAnsi"/>
          <w:color w:val="FF0000"/>
        </w:rPr>
        <w:t xml:space="preserve">, particularly </w:t>
      </w:r>
      <w:r w:rsidRPr="008200A8">
        <w:rPr>
          <w:rStyle w:val="StyleUnderline"/>
          <w:rFonts w:asciiTheme="majorHAnsi" w:hAnsiTheme="majorHAnsi" w:cstheme="majorHAnsi"/>
          <w:color w:val="FF0000"/>
          <w:highlight w:val="green"/>
        </w:rPr>
        <w:t>in the Indian Ocean</w:t>
      </w:r>
      <w:r w:rsidRPr="008200A8">
        <w:rPr>
          <w:rFonts w:asciiTheme="majorHAnsi" w:hAnsiTheme="majorHAnsi" w:cstheme="majorHAnsi"/>
          <w:color w:val="FF0000"/>
          <w:sz w:val="16"/>
        </w:rPr>
        <w:t xml:space="preserve">. Over the past several years, </w:t>
      </w:r>
      <w:r w:rsidRPr="008200A8">
        <w:rPr>
          <w:rStyle w:val="StyleUnderline"/>
          <w:rFonts w:asciiTheme="majorHAnsi" w:hAnsiTheme="majorHAnsi" w:cstheme="majorHAnsi"/>
          <w:color w:val="FF0000"/>
        </w:rPr>
        <w:t>India has increased its naval patrols; improved its logistics network</w:t>
      </w:r>
      <w:r w:rsidRPr="008200A8">
        <w:rPr>
          <w:rFonts w:asciiTheme="majorHAnsi" w:hAnsiTheme="majorHAnsi" w:cstheme="majorHAnsi"/>
          <w:color w:val="FF0000"/>
          <w:sz w:val="16"/>
        </w:rPr>
        <w:t xml:space="preserve"> from East Africa to the Gulf to South-east Asia; </w:t>
      </w:r>
      <w:r w:rsidRPr="008200A8">
        <w:rPr>
          <w:rStyle w:val="StyleUnderline"/>
          <w:rFonts w:asciiTheme="majorHAnsi" w:hAnsiTheme="majorHAnsi" w:cstheme="majorHAnsi"/>
          <w:color w:val="FF0000"/>
        </w:rPr>
        <w:t>enhanced its ability to monitor maritime traffic; invested in military infrastructure and maritime assistance</w:t>
      </w:r>
      <w:r w:rsidRPr="008200A8">
        <w:rPr>
          <w:rFonts w:asciiTheme="majorHAnsi" w:hAnsiTheme="majorHAnsi" w:cstheme="majorHAnsi"/>
          <w:color w:val="FF0000"/>
          <w:sz w:val="16"/>
        </w:rPr>
        <w:t xml:space="preserve"> to less capable states; </w:t>
      </w:r>
      <w:r w:rsidRPr="008200A8">
        <w:rPr>
          <w:rStyle w:val="StyleUnderline"/>
          <w:rFonts w:asciiTheme="majorHAnsi" w:hAnsiTheme="majorHAnsi" w:cstheme="majorHAnsi"/>
          <w:color w:val="FF0000"/>
        </w:rPr>
        <w:t>and elevated interoperability and information-sharing</w:t>
      </w:r>
      <w:r w:rsidRPr="008200A8">
        <w:rPr>
          <w:rFonts w:asciiTheme="majorHAnsi" w:hAnsiTheme="majorHAnsi" w:cstheme="majorHAnsi"/>
          <w:color w:val="FF0000"/>
          <w:sz w:val="16"/>
        </w:rPr>
        <w:t xml:space="preserve"> with key partners.</w:t>
      </w:r>
    </w:p>
    <w:p w14:paraId="1D0353E7" w14:textId="77777777" w:rsidR="007809EC" w:rsidRPr="008200A8" w:rsidRDefault="007809EC" w:rsidP="007809EC">
      <w:pPr>
        <w:rPr>
          <w:rFonts w:asciiTheme="majorHAnsi" w:hAnsiTheme="majorHAnsi" w:cstheme="majorHAnsi"/>
          <w:color w:val="FF0000"/>
          <w:sz w:val="16"/>
        </w:rPr>
      </w:pPr>
      <w:r w:rsidRPr="008200A8">
        <w:rPr>
          <w:rStyle w:val="StyleUnderline"/>
          <w:rFonts w:asciiTheme="majorHAnsi" w:hAnsiTheme="majorHAnsi" w:cstheme="majorHAnsi"/>
          <w:color w:val="FF0000"/>
        </w:rPr>
        <w:t xml:space="preserve">These </w:t>
      </w:r>
      <w:r w:rsidRPr="008200A8">
        <w:rPr>
          <w:rStyle w:val="StyleUnderline"/>
          <w:rFonts w:asciiTheme="majorHAnsi" w:hAnsiTheme="majorHAnsi" w:cstheme="majorHAnsi"/>
          <w:color w:val="FF0000"/>
          <w:highlight w:val="green"/>
        </w:rPr>
        <w:t>signs of Indian leadership</w:t>
      </w:r>
      <w:r w:rsidRPr="008200A8">
        <w:rPr>
          <w:rStyle w:val="StyleUnderline"/>
          <w:rFonts w:asciiTheme="majorHAnsi" w:hAnsiTheme="majorHAnsi" w:cstheme="majorHAnsi"/>
          <w:color w:val="FF0000"/>
        </w:rPr>
        <w:t xml:space="preserve"> are indicative of India’s </w:t>
      </w:r>
      <w:r w:rsidRPr="008200A8">
        <w:rPr>
          <w:rStyle w:val="Emphasis"/>
          <w:rFonts w:asciiTheme="majorHAnsi" w:hAnsiTheme="majorHAnsi" w:cstheme="majorHAnsi"/>
          <w:color w:val="FF0000"/>
        </w:rPr>
        <w:t>broader world view when it comes to global affairs</w:t>
      </w:r>
      <w:r w:rsidRPr="008200A8">
        <w:rPr>
          <w:rStyle w:val="StyleUnderline"/>
          <w:rFonts w:asciiTheme="majorHAnsi" w:hAnsiTheme="majorHAnsi" w:cstheme="majorHAnsi"/>
          <w:color w:val="FF0000"/>
        </w:rPr>
        <w:t xml:space="preserve">, even if they </w:t>
      </w:r>
      <w:r w:rsidRPr="008200A8">
        <w:rPr>
          <w:rStyle w:val="StyleUnderline"/>
          <w:rFonts w:asciiTheme="majorHAnsi" w:hAnsiTheme="majorHAnsi" w:cstheme="majorHAnsi"/>
          <w:color w:val="FF0000"/>
          <w:highlight w:val="green"/>
        </w:rPr>
        <w:t>are not always</w:t>
      </w:r>
      <w:r w:rsidRPr="008200A8">
        <w:rPr>
          <w:rStyle w:val="StyleUnderline"/>
          <w:rFonts w:asciiTheme="majorHAnsi" w:hAnsiTheme="majorHAnsi" w:cstheme="majorHAnsi"/>
          <w:color w:val="FF0000"/>
        </w:rPr>
        <w:t xml:space="preserve"> well </w:t>
      </w:r>
      <w:r w:rsidRPr="008200A8">
        <w:rPr>
          <w:rStyle w:val="StyleUnderline"/>
          <w:rFonts w:asciiTheme="majorHAnsi" w:hAnsiTheme="majorHAnsi" w:cstheme="majorHAnsi"/>
          <w:color w:val="FF0000"/>
          <w:highlight w:val="green"/>
        </w:rPr>
        <w:t>appreciated</w:t>
      </w:r>
      <w:r w:rsidRPr="008200A8">
        <w:rPr>
          <w:rFonts w:asciiTheme="majorHAnsi" w:hAnsiTheme="majorHAnsi" w:cstheme="majorHAnsi"/>
          <w:color w:val="FF0000"/>
          <w:sz w:val="16"/>
        </w:rPr>
        <w:t xml:space="preserve"> either in India or elsewhere.</w:t>
      </w:r>
    </w:p>
    <w:p w14:paraId="23B680CA" w14:textId="77777777" w:rsidR="007809EC" w:rsidRPr="008200A8" w:rsidRDefault="007809EC" w:rsidP="007809EC">
      <w:pPr>
        <w:rPr>
          <w:rFonts w:asciiTheme="majorHAnsi" w:hAnsiTheme="majorHAnsi" w:cstheme="majorHAnsi"/>
          <w:color w:val="FF0000"/>
          <w:sz w:val="16"/>
        </w:rPr>
      </w:pPr>
      <w:r w:rsidRPr="008200A8">
        <w:rPr>
          <w:rStyle w:val="Emphasis"/>
          <w:rFonts w:asciiTheme="majorHAnsi" w:hAnsiTheme="majorHAnsi" w:cstheme="majorHAnsi"/>
          <w:color w:val="FF0000"/>
        </w:rPr>
        <w:t xml:space="preserve">Of course, many </w:t>
      </w:r>
      <w:r w:rsidRPr="008200A8">
        <w:rPr>
          <w:rStyle w:val="Emphasis"/>
          <w:rFonts w:asciiTheme="majorHAnsi" w:hAnsiTheme="majorHAnsi" w:cstheme="majorHAnsi"/>
          <w:color w:val="FF0000"/>
          <w:highlight w:val="green"/>
        </w:rPr>
        <w:t>obstacles</w:t>
      </w:r>
      <w:r w:rsidRPr="008200A8">
        <w:rPr>
          <w:rStyle w:val="StyleUnderline"/>
          <w:rFonts w:asciiTheme="majorHAnsi" w:hAnsiTheme="majorHAnsi" w:cstheme="majorHAnsi"/>
          <w:color w:val="FF0000"/>
        </w:rPr>
        <w:t xml:space="preserve"> to Indian leadership </w:t>
      </w:r>
      <w:r w:rsidRPr="008200A8">
        <w:rPr>
          <w:rStyle w:val="StyleUnderline"/>
          <w:rFonts w:asciiTheme="majorHAnsi" w:hAnsiTheme="majorHAnsi" w:cstheme="majorHAnsi"/>
          <w:color w:val="FF0000"/>
          <w:highlight w:val="green"/>
        </w:rPr>
        <w:t>remain</w:t>
      </w:r>
      <w:r w:rsidRPr="008200A8">
        <w:rPr>
          <w:rFonts w:asciiTheme="majorHAnsi" w:hAnsiTheme="majorHAnsi" w:cstheme="majorHAnsi"/>
          <w:color w:val="FF0000"/>
          <w:sz w:val="16"/>
        </w:rPr>
        <w:t xml:space="preserve">, and they </w:t>
      </w:r>
      <w:r w:rsidRPr="008200A8">
        <w:rPr>
          <w:rStyle w:val="StyleUnderline"/>
          <w:rFonts w:asciiTheme="majorHAnsi" w:hAnsiTheme="majorHAnsi" w:cstheme="majorHAnsi"/>
          <w:color w:val="FF0000"/>
        </w:rPr>
        <w:t>mostly</w:t>
      </w:r>
      <w:r w:rsidRPr="008200A8">
        <w:rPr>
          <w:rFonts w:asciiTheme="majorHAnsi" w:hAnsiTheme="majorHAnsi" w:cstheme="majorHAnsi"/>
          <w:color w:val="FF0000"/>
          <w:sz w:val="16"/>
        </w:rPr>
        <w:t xml:space="preserve"> arise </w:t>
      </w:r>
      <w:r w:rsidRPr="008200A8">
        <w:rPr>
          <w:rStyle w:val="StyleUnderline"/>
          <w:rFonts w:asciiTheme="majorHAnsi" w:hAnsiTheme="majorHAnsi" w:cstheme="majorHAnsi"/>
          <w:color w:val="FF0000"/>
        </w:rPr>
        <w:t>from within</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highlight w:val="green"/>
        </w:rPr>
        <w:t>Economic growth</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green"/>
        </w:rPr>
        <w:t>and</w:t>
      </w:r>
      <w:r w:rsidRPr="008200A8">
        <w:rPr>
          <w:rStyle w:val="StyleUnderline"/>
          <w:rFonts w:asciiTheme="majorHAnsi" w:hAnsiTheme="majorHAnsi" w:cstheme="majorHAnsi"/>
          <w:color w:val="FF0000"/>
        </w:rPr>
        <w:t xml:space="preserve"> the </w:t>
      </w:r>
      <w:r w:rsidRPr="008200A8">
        <w:rPr>
          <w:rStyle w:val="StyleUnderline"/>
          <w:rFonts w:asciiTheme="majorHAnsi" w:hAnsiTheme="majorHAnsi" w:cstheme="majorHAnsi"/>
          <w:color w:val="FF0000"/>
          <w:highlight w:val="green"/>
        </w:rPr>
        <w:t>prosperity</w:t>
      </w:r>
      <w:r w:rsidRPr="008200A8">
        <w:rPr>
          <w:rStyle w:val="StyleUnderline"/>
          <w:rFonts w:asciiTheme="majorHAnsi" w:hAnsiTheme="majorHAnsi" w:cstheme="majorHAnsi"/>
          <w:color w:val="FF0000"/>
        </w:rPr>
        <w:t xml:space="preserve"> of one’s population </w:t>
      </w:r>
      <w:r w:rsidRPr="008200A8">
        <w:rPr>
          <w:rStyle w:val="StyleUnderline"/>
          <w:rFonts w:asciiTheme="majorHAnsi" w:hAnsiTheme="majorHAnsi" w:cstheme="majorHAnsi"/>
          <w:color w:val="FF0000"/>
          <w:highlight w:val="green"/>
        </w:rPr>
        <w:t>offer</w:t>
      </w:r>
      <w:r w:rsidRPr="008200A8">
        <w:rPr>
          <w:rStyle w:val="StyleUnderline"/>
          <w:rFonts w:asciiTheme="majorHAnsi" w:hAnsiTheme="majorHAnsi" w:cstheme="majorHAnsi"/>
          <w:color w:val="FF0000"/>
        </w:rPr>
        <w:t xml:space="preserve"> the </w:t>
      </w:r>
      <w:r w:rsidRPr="008200A8">
        <w:rPr>
          <w:rStyle w:val="StyleUnderline"/>
          <w:rFonts w:asciiTheme="majorHAnsi" w:hAnsiTheme="majorHAnsi" w:cstheme="majorHAnsi"/>
          <w:color w:val="FF0000"/>
          <w:highlight w:val="green"/>
        </w:rPr>
        <w:t>basic</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green"/>
        </w:rPr>
        <w:t>foundations of international power</w:t>
      </w:r>
      <w:r w:rsidRPr="008200A8">
        <w:rPr>
          <w:rStyle w:val="StyleUnderline"/>
          <w:rFonts w:asciiTheme="majorHAnsi" w:hAnsiTheme="majorHAnsi" w:cstheme="majorHAnsi"/>
          <w:color w:val="FF0000"/>
        </w:rPr>
        <w:t>, and the recent growth figures for India have been underwhelming.</w:t>
      </w:r>
      <w:r w:rsidRPr="008200A8">
        <w:rPr>
          <w:rFonts w:asciiTheme="majorHAnsi" w:hAnsiTheme="majorHAnsi" w:cstheme="majorHAnsi"/>
          <w:color w:val="FF0000"/>
          <w:sz w:val="16"/>
        </w:rPr>
        <w:t xml:space="preserve"> The amendment of Article 370 and its implications for Jammu and Kashmir have generated urgent new priorities. </w:t>
      </w:r>
      <w:r w:rsidRPr="008200A8">
        <w:rPr>
          <w:rStyle w:val="StyleUnderline"/>
          <w:rFonts w:asciiTheme="majorHAnsi" w:hAnsiTheme="majorHAnsi" w:cstheme="majorHAnsi"/>
          <w:color w:val="FF0000"/>
        </w:rPr>
        <w:t>Resource and capacity constraints persist</w:t>
      </w:r>
      <w:r w:rsidRPr="008200A8">
        <w:rPr>
          <w:rFonts w:asciiTheme="majorHAnsi" w:hAnsiTheme="majorHAnsi" w:cstheme="majorHAnsi"/>
          <w:color w:val="FF0000"/>
          <w:sz w:val="16"/>
        </w:rPr>
        <w:t xml:space="preserve"> inside and outside government, </w:t>
      </w:r>
      <w:r w:rsidRPr="008200A8">
        <w:rPr>
          <w:rStyle w:val="StyleUnderline"/>
          <w:rFonts w:asciiTheme="majorHAnsi" w:hAnsiTheme="majorHAnsi" w:cstheme="majorHAnsi"/>
          <w:color w:val="FF0000"/>
          <w:highlight w:val="green"/>
        </w:rPr>
        <w:t>requiring</w:t>
      </w:r>
      <w:r w:rsidRPr="008200A8">
        <w:rPr>
          <w:rStyle w:val="StyleUnderline"/>
          <w:rFonts w:asciiTheme="majorHAnsi" w:hAnsiTheme="majorHAnsi" w:cstheme="majorHAnsi"/>
          <w:color w:val="FF0000"/>
        </w:rPr>
        <w:t xml:space="preserve"> any </w:t>
      </w:r>
      <w:r w:rsidRPr="008200A8">
        <w:rPr>
          <w:rStyle w:val="StyleUnderline"/>
          <w:rFonts w:asciiTheme="majorHAnsi" w:hAnsiTheme="majorHAnsi" w:cstheme="majorHAnsi"/>
          <w:color w:val="FF0000"/>
          <w:highlight w:val="green"/>
        </w:rPr>
        <w:t>progress to be gradual</w:t>
      </w:r>
      <w:r w:rsidRPr="008200A8">
        <w:rPr>
          <w:rStyle w:val="StyleUnderline"/>
          <w:rFonts w:asciiTheme="majorHAnsi" w:hAnsiTheme="majorHAnsi" w:cstheme="majorHAnsi"/>
          <w:color w:val="FF0000"/>
        </w:rPr>
        <w:t xml:space="preserve"> and ambitions to remain in line with capabilities. </w:t>
      </w:r>
      <w:r w:rsidRPr="008200A8">
        <w:rPr>
          <w:rStyle w:val="Emphasis"/>
          <w:rFonts w:asciiTheme="majorHAnsi" w:hAnsiTheme="majorHAnsi" w:cstheme="majorHAnsi"/>
          <w:color w:val="FF0000"/>
          <w:highlight w:val="green"/>
        </w:rPr>
        <w:t>Nevertheless</w:t>
      </w:r>
      <w:r w:rsidRPr="008200A8">
        <w:rPr>
          <w:rStyle w:val="StyleUnderline"/>
          <w:rFonts w:asciiTheme="majorHAnsi" w:hAnsiTheme="majorHAnsi" w:cstheme="majorHAnsi"/>
          <w:color w:val="FF0000"/>
          <w:highlight w:val="green"/>
        </w:rPr>
        <w:t xml:space="preserve">, it should be </w:t>
      </w:r>
      <w:r w:rsidRPr="008200A8">
        <w:rPr>
          <w:rStyle w:val="Emphasis"/>
          <w:rFonts w:asciiTheme="majorHAnsi" w:hAnsiTheme="majorHAnsi" w:cstheme="majorHAnsi"/>
          <w:color w:val="FF0000"/>
          <w:highlight w:val="green"/>
        </w:rPr>
        <w:t>clear</w:t>
      </w:r>
      <w:r w:rsidRPr="008200A8">
        <w:rPr>
          <w:rStyle w:val="StyleUnderline"/>
          <w:rFonts w:asciiTheme="majorHAnsi" w:hAnsiTheme="majorHAnsi" w:cstheme="majorHAnsi"/>
          <w:color w:val="FF0000"/>
          <w:highlight w:val="green"/>
        </w:rPr>
        <w:t xml:space="preserve"> from recent developments</w:t>
      </w:r>
      <w:r w:rsidRPr="008200A8">
        <w:rPr>
          <w:rStyle w:val="StyleUnderline"/>
          <w:rFonts w:asciiTheme="majorHAnsi" w:hAnsiTheme="majorHAnsi" w:cstheme="majorHAnsi"/>
          <w:color w:val="FF0000"/>
        </w:rPr>
        <w:t xml:space="preserve"> that </w:t>
      </w:r>
      <w:r w:rsidRPr="008200A8">
        <w:rPr>
          <w:rStyle w:val="StyleUnderline"/>
          <w:rFonts w:asciiTheme="majorHAnsi" w:hAnsiTheme="majorHAnsi" w:cstheme="majorHAnsi"/>
          <w:color w:val="FF0000"/>
          <w:highlight w:val="green"/>
        </w:rPr>
        <w:t xml:space="preserve">India is </w:t>
      </w:r>
      <w:r w:rsidRPr="008200A8">
        <w:rPr>
          <w:rStyle w:val="Emphasis"/>
          <w:rFonts w:asciiTheme="majorHAnsi" w:hAnsiTheme="majorHAnsi" w:cstheme="majorHAnsi"/>
          <w:color w:val="FF0000"/>
          <w:highlight w:val="green"/>
        </w:rPr>
        <w:t>not</w:t>
      </w:r>
      <w:r w:rsidRPr="008200A8">
        <w:rPr>
          <w:rStyle w:val="Emphasis"/>
          <w:rFonts w:asciiTheme="majorHAnsi" w:hAnsiTheme="majorHAnsi" w:cstheme="majorHAnsi"/>
          <w:color w:val="FF0000"/>
        </w:rPr>
        <w:t xml:space="preserve"> just </w:t>
      </w:r>
      <w:r w:rsidRPr="008200A8">
        <w:rPr>
          <w:rStyle w:val="Emphasis"/>
          <w:rFonts w:asciiTheme="majorHAnsi" w:hAnsiTheme="majorHAnsi" w:cstheme="majorHAnsi"/>
          <w:color w:val="FF0000"/>
          <w:highlight w:val="green"/>
        </w:rPr>
        <w:t>sitting on its hands</w:t>
      </w:r>
      <w:r w:rsidRPr="008200A8">
        <w:rPr>
          <w:rStyle w:val="Emphasis"/>
          <w:rFonts w:asciiTheme="majorHAnsi" w:hAnsiTheme="majorHAnsi" w:cstheme="majorHAnsi"/>
          <w:color w:val="FF0000"/>
        </w:rPr>
        <w:t xml:space="preserve"> as the world turns</w:t>
      </w:r>
      <w:r w:rsidRPr="008200A8">
        <w:rPr>
          <w:rFonts w:asciiTheme="majorHAnsi" w:hAnsiTheme="majorHAnsi" w:cstheme="majorHAnsi"/>
          <w:color w:val="FF0000"/>
          <w:sz w:val="16"/>
        </w:rPr>
        <w:t>.</w:t>
      </w:r>
    </w:p>
    <w:p w14:paraId="2B777DE1" w14:textId="77777777" w:rsidR="007809EC" w:rsidRPr="008200A8" w:rsidRDefault="007809EC" w:rsidP="007809EC">
      <w:pPr>
        <w:rPr>
          <w:rFonts w:asciiTheme="majorHAnsi" w:hAnsiTheme="majorHAnsi" w:cstheme="majorHAnsi"/>
          <w:b/>
          <w:bCs/>
          <w:color w:val="FF0000"/>
          <w:sz w:val="16"/>
        </w:rPr>
      </w:pPr>
    </w:p>
    <w:p w14:paraId="2224F8EE" w14:textId="7877F40B" w:rsidR="007809EC" w:rsidRPr="007025E0" w:rsidRDefault="002F2EC0" w:rsidP="007809EC">
      <w:pPr>
        <w:pStyle w:val="Heading3"/>
        <w:rPr>
          <w:rFonts w:asciiTheme="majorHAnsi" w:hAnsiTheme="majorHAnsi" w:cstheme="majorHAnsi"/>
        </w:rPr>
      </w:pPr>
      <w:r w:rsidRPr="007025E0">
        <w:rPr>
          <w:rFonts w:asciiTheme="majorHAnsi" w:hAnsiTheme="majorHAnsi" w:cstheme="majorHAnsi"/>
        </w:rPr>
        <w:lastRenderedPageBreak/>
        <w:t>1AC—</w:t>
      </w:r>
      <w:r w:rsidR="007809EC" w:rsidRPr="007025E0">
        <w:rPr>
          <w:rFonts w:asciiTheme="majorHAnsi" w:hAnsiTheme="majorHAnsi" w:cstheme="majorHAnsi"/>
        </w:rPr>
        <w:t>Plan</w:t>
      </w:r>
    </w:p>
    <w:p w14:paraId="7F6E9447" w14:textId="2CDA524B"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Resolved: States ought to prohibit the appropriation of Low Earth Orbit by private entities.</w:t>
      </w:r>
      <w:r w:rsidR="002F2EC0" w:rsidRPr="007025E0">
        <w:rPr>
          <w:rFonts w:asciiTheme="majorHAnsi" w:hAnsiTheme="majorHAnsi" w:cstheme="majorHAnsi"/>
        </w:rPr>
        <w:t xml:space="preserve"> </w:t>
      </w:r>
    </w:p>
    <w:p w14:paraId="292A4541" w14:textId="77777777" w:rsidR="002F2EC0" w:rsidRPr="007025E0" w:rsidRDefault="002F2EC0" w:rsidP="002F2EC0">
      <w:pPr>
        <w:pStyle w:val="Heading4"/>
        <w:rPr>
          <w:rFonts w:asciiTheme="majorHAnsi" w:hAnsiTheme="majorHAnsi" w:cstheme="majorHAnsi"/>
        </w:rPr>
      </w:pPr>
      <w:r w:rsidRPr="007025E0">
        <w:rPr>
          <w:rFonts w:asciiTheme="majorHAnsi" w:hAnsiTheme="majorHAnsi" w:cstheme="majorHAnsi"/>
        </w:rPr>
        <w:t>A] Normal means is ratification of the Moon Treaty</w:t>
      </w:r>
    </w:p>
    <w:p w14:paraId="55AF90D9" w14:textId="77777777" w:rsidR="002F2EC0" w:rsidRPr="007025E0" w:rsidRDefault="002F2EC0" w:rsidP="002F2EC0">
      <w:pPr>
        <w:rPr>
          <w:rFonts w:asciiTheme="majorHAnsi" w:hAnsiTheme="majorHAnsi" w:cstheme="majorHAnsi"/>
        </w:rPr>
      </w:pPr>
      <w:r w:rsidRPr="007025E0">
        <w:rPr>
          <w:rFonts w:asciiTheme="majorHAnsi" w:hAnsiTheme="majorHAnsi" w:cstheme="majorHAnsi"/>
          <w:b/>
          <w:bCs/>
          <w:sz w:val="26"/>
          <w:szCs w:val="26"/>
        </w:rPr>
        <w:t>Mallick and Rajagopalan 19</w:t>
      </w:r>
      <w:r w:rsidRPr="007025E0">
        <w:rPr>
          <w:rFonts w:asciiTheme="majorHAnsi" w:hAnsiTheme="majorHAnsi" w:cstheme="majorHAnsi"/>
        </w:rPr>
        <w:t xml:space="preserve"> ~~[(</w:t>
      </w:r>
      <w:proofErr w:type="spellStart"/>
      <w:r w:rsidRPr="007025E0">
        <w:rPr>
          <w:rFonts w:asciiTheme="majorHAnsi" w:hAnsiTheme="majorHAnsi" w:cstheme="majorHAnsi"/>
        </w:rPr>
        <w:t>Senjuti</w:t>
      </w:r>
      <w:proofErr w:type="spellEnd"/>
      <w:r w:rsidRPr="007025E0">
        <w:rPr>
          <w:rFonts w:asciiTheme="majorHAnsi" w:hAnsiTheme="majorHAnsi" w:cstheme="majorHAnsi"/>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7025E0">
        <w:rPr>
          <w:rFonts w:asciiTheme="majorHAnsi" w:hAnsiTheme="majorHAnsi" w:cstheme="majorHAnsi"/>
        </w:rPr>
        <w:t>All India</w:t>
      </w:r>
      <w:proofErr w:type="gramEnd"/>
      <w:r w:rsidRPr="007025E0">
        <w:rPr>
          <w:rFonts w:asciiTheme="majorHAnsi" w:hAnsiTheme="majorHAnsi" w:cstheme="majorHAnsi"/>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025E0">
        <w:rPr>
          <w:rFonts w:asciiTheme="majorHAnsi" w:hAnsiTheme="majorHAnsi" w:cstheme="majorHAnsi"/>
        </w:rPr>
        <w:t>USAsia</w:t>
      </w:r>
      <w:proofErr w:type="spellEnd"/>
      <w:r w:rsidRPr="007025E0">
        <w:rPr>
          <w:rFonts w:asciiTheme="majorHAnsi" w:hAnsiTheme="majorHAnsi" w:cstheme="majorHAnsi"/>
        </w:rPr>
        <w:t xml:space="preserve"> Centre from April-December 2020.  As a senior Asia </w:t>
      </w:r>
      <w:proofErr w:type="spellStart"/>
      <w:r w:rsidRPr="007025E0">
        <w:rPr>
          <w:rFonts w:asciiTheme="majorHAnsi" w:hAnsiTheme="majorHAnsi" w:cstheme="majorHAnsi"/>
        </w:rPr>
        <w:t>defence</w:t>
      </w:r>
      <w:proofErr w:type="spellEnd"/>
      <w:r w:rsidRPr="007025E0">
        <w:rPr>
          <w:rFonts w:asciiTheme="majorHAnsi" w:hAnsiTheme="majorHAnsi" w:cstheme="majorHAnsi"/>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7025E0">
        <w:rPr>
          <w:rFonts w:asciiTheme="majorHAnsi" w:hAnsiTheme="majorHAnsi" w:cstheme="majorHAnsi"/>
        </w:rPr>
        <w:br/>
        <w:t xml:space="preserve">A third possible option is to </w:t>
      </w:r>
      <w:r w:rsidRPr="007025E0">
        <w:rPr>
          <w:rStyle w:val="StyleUnderline"/>
          <w:rFonts w:asciiTheme="majorHAnsi" w:hAnsiTheme="majorHAnsi" w:cstheme="majorHAnsi"/>
        </w:rPr>
        <w:t xml:space="preserve">get a larger global </w:t>
      </w:r>
      <w:r w:rsidRPr="007025E0">
        <w:rPr>
          <w:rStyle w:val="StyleUnderline"/>
          <w:rFonts w:asciiTheme="majorHAnsi" w:hAnsiTheme="majorHAnsi" w:cstheme="majorHAnsi"/>
          <w:highlight w:val="green"/>
        </w:rPr>
        <w:t>endorsement of</w:t>
      </w:r>
      <w:r w:rsidRPr="007025E0">
        <w:rPr>
          <w:rStyle w:val="StyleUnderline"/>
          <w:rFonts w:asciiTheme="majorHAnsi" w:hAnsiTheme="majorHAnsi" w:cstheme="majorHAnsi"/>
        </w:rPr>
        <w:t xml:space="preserve"> the Moon Treaty</w:t>
      </w:r>
      <w:r w:rsidRPr="007025E0">
        <w:rPr>
          <w:rFonts w:asciiTheme="majorHAnsi" w:hAnsiTheme="majorHAnsi" w:cstheme="majorHAnsi"/>
        </w:rPr>
        <w:t xml:space="preserve">, which highlights the common heritage of mankind. </w:t>
      </w:r>
      <w:r w:rsidRPr="007025E0">
        <w:rPr>
          <w:rStyle w:val="StyleUnderline"/>
          <w:rFonts w:asciiTheme="majorHAnsi" w:hAnsiTheme="majorHAnsi" w:cstheme="majorHAnsi"/>
          <w:highlight w:val="green"/>
        </w:rPr>
        <w:t>The Moon Treaty</w:t>
      </w:r>
      <w:r w:rsidRPr="007025E0">
        <w:rPr>
          <w:rStyle w:val="StyleUnderline"/>
          <w:rFonts w:asciiTheme="majorHAnsi" w:hAnsiTheme="majorHAnsi" w:cstheme="majorHAnsi"/>
        </w:rPr>
        <w:t xml:space="preserve"> is important as it addresses a "loophole" of the OST "</w:t>
      </w:r>
      <w:r w:rsidRPr="007025E0">
        <w:rPr>
          <w:rStyle w:val="StyleUnderline"/>
          <w:rFonts w:asciiTheme="majorHAnsi" w:hAnsiTheme="majorHAnsi" w:cstheme="majorHAnsi"/>
          <w:highlight w:val="green"/>
        </w:rPr>
        <w:t>by banning any ownership of any extraterrestrial property by any organization or private person</w:t>
      </w:r>
      <w:r w:rsidRPr="007025E0">
        <w:rPr>
          <w:rStyle w:val="StyleUnderline"/>
          <w:rFonts w:asciiTheme="majorHAnsi" w:hAnsiTheme="majorHAnsi" w:cstheme="majorHAnsi"/>
        </w:rPr>
        <w:t>, unless that organization is international and governmental</w:t>
      </w:r>
      <w:r w:rsidRPr="007025E0">
        <w:rPr>
          <w:rFonts w:asciiTheme="majorHAnsi" w:hAnsiTheme="majorHAnsi" w:cstheme="majorHAnsi"/>
        </w:rPr>
        <w:t>."</w:t>
      </w:r>
      <w:hyperlink r:id="rId13" w:anchor="_edn64" w:history="1">
        <w:r w:rsidRPr="007025E0">
          <w:rPr>
            <w:rStyle w:val="Hyperlink"/>
            <w:rFonts w:asciiTheme="majorHAnsi" w:hAnsiTheme="majorHAnsi" w:cstheme="majorHAnsi"/>
          </w:rPr>
          <w:t>~~[lxiv~~]</w:t>
        </w:r>
      </w:hyperlink>
      <w:r w:rsidRPr="007025E0">
        <w:rPr>
          <w:rFonts w:asciiTheme="majorHAnsi" w:hAnsiTheme="majorHAnsi" w:cstheme="majorHAnsi"/>
        </w:rPr>
        <w:t xml:space="preserve"> But </w:t>
      </w:r>
      <w:r w:rsidRPr="007025E0">
        <w:rPr>
          <w:rStyle w:val="StyleUnderline"/>
          <w:rFonts w:asciiTheme="majorHAnsi" w:hAnsiTheme="majorHAnsi" w:cstheme="majorHAnsi"/>
        </w:rPr>
        <w:t>the fact that it has been endorsed only by a handful of countries makes it a "failure" from the international law perspective</w:t>
      </w:r>
      <w:r w:rsidRPr="007025E0">
        <w:rPr>
          <w:rFonts w:asciiTheme="majorHAnsi" w:hAnsiTheme="majorHAnsi" w:cstheme="majorHAnsi"/>
        </w:rPr>
        <w:t>.</w:t>
      </w:r>
      <w:hyperlink r:id="rId14" w:anchor="_edn65" w:history="1">
        <w:r w:rsidRPr="007025E0">
          <w:rPr>
            <w:rStyle w:val="Hyperlink"/>
            <w:rFonts w:asciiTheme="majorHAnsi" w:hAnsiTheme="majorHAnsi" w:cstheme="majorHAnsi"/>
          </w:rPr>
          <w:t>~~[lxv~~]</w:t>
        </w:r>
      </w:hyperlink>
      <w:r w:rsidRPr="007025E0">
        <w:rPr>
          <w:rFonts w:asciiTheme="majorHAnsi" w:hAnsiTheme="majorHAnsi" w:cstheme="majorHAnsi"/>
        </w:rPr>
        <w:t xml:space="preserve"> Nevertheless, </w:t>
      </w:r>
      <w:r w:rsidRPr="007025E0">
        <w:rPr>
          <w:rStyle w:val="StyleUnderline"/>
          <w:rFonts w:asciiTheme="majorHAnsi" w:hAnsiTheme="majorHAnsi" w:cstheme="majorHAnsi"/>
        </w:rPr>
        <w:t xml:space="preserve">efforts must be made to strengthen the support base for the Moon Agreement given the potential </w:t>
      </w:r>
      <w:r w:rsidRPr="007025E0">
        <w:rPr>
          <w:rStyle w:val="StyleUnderline"/>
          <w:rFonts w:asciiTheme="majorHAnsi" w:hAnsiTheme="majorHAnsi" w:cstheme="majorHAnsi"/>
          <w:highlight w:val="green"/>
        </w:rPr>
        <w:t xml:space="preserve">pitfalls of </w:t>
      </w:r>
      <w:r w:rsidRPr="007025E0">
        <w:rPr>
          <w:rStyle w:val="StyleUnderline"/>
          <w:rFonts w:asciiTheme="majorHAnsi" w:hAnsiTheme="majorHAnsi" w:cstheme="majorHAnsi"/>
        </w:rPr>
        <w:t xml:space="preserve">resource extraction and </w:t>
      </w:r>
      <w:r w:rsidRPr="007025E0">
        <w:rPr>
          <w:rStyle w:val="StyleUnderline"/>
          <w:rFonts w:asciiTheme="majorHAnsi" w:hAnsiTheme="majorHAnsi" w:cstheme="majorHAnsi"/>
          <w:highlight w:val="green"/>
        </w:rPr>
        <w:t>space minin</w:t>
      </w:r>
      <w:r w:rsidRPr="007025E0">
        <w:rPr>
          <w:rStyle w:val="StyleUnderline"/>
          <w:rFonts w:asciiTheme="majorHAnsi" w:hAnsiTheme="majorHAnsi" w:cstheme="majorHAnsi"/>
        </w:rPr>
        <w:t>g activities in outer space</w:t>
      </w:r>
      <w:r w:rsidRPr="007025E0">
        <w:rPr>
          <w:rFonts w:asciiTheme="majorHAnsi" w:hAnsiTheme="majorHAnsi" w:cstheme="majorHAnsi"/>
        </w:rPr>
        <w:t xml:space="preserve">. Signatories to the Moon Treaty can </w:t>
      </w:r>
      <w:r w:rsidRPr="007025E0">
        <w:rPr>
          <w:rStyle w:val="StyleUnderline"/>
          <w:rFonts w:asciiTheme="majorHAnsi" w:hAnsiTheme="majorHAnsi" w:cstheme="majorHAnsi"/>
        </w:rPr>
        <w:t>take the lead within multilateral platforms such as the UN to debate the usefulness of the treaty in the changed context of technological advancements and new geopolitical dynamics</w:t>
      </w:r>
      <w:r w:rsidRPr="007025E0">
        <w:rPr>
          <w:rFonts w:asciiTheme="majorHAnsi" w:hAnsiTheme="majorHAnsi" w:cstheme="majorHAnsi"/>
        </w:rPr>
        <w:t>, and potentially find compromises where there are disagreements.</w:t>
      </w:r>
    </w:p>
    <w:p w14:paraId="4B54C48D" w14:textId="77777777" w:rsidR="002F2EC0" w:rsidRPr="007025E0" w:rsidRDefault="002F2EC0" w:rsidP="002F2EC0">
      <w:pPr>
        <w:pStyle w:val="Heading4"/>
        <w:rPr>
          <w:rFonts w:asciiTheme="majorHAnsi" w:hAnsiTheme="majorHAnsi" w:cstheme="majorHAnsi"/>
        </w:rPr>
      </w:pPr>
      <w:r w:rsidRPr="007025E0">
        <w:rPr>
          <w:rFonts w:asciiTheme="majorHAnsi" w:hAnsiTheme="majorHAnsi" w:cstheme="majorHAnsi"/>
        </w:rPr>
        <w:t>B] Unjust means unlawfully receiving something of value to which one is not entitled</w:t>
      </w:r>
    </w:p>
    <w:p w14:paraId="0E052865" w14:textId="77777777" w:rsidR="002F2EC0" w:rsidRPr="007025E0" w:rsidRDefault="002F2EC0" w:rsidP="002F2EC0">
      <w:pPr>
        <w:rPr>
          <w:rFonts w:asciiTheme="majorHAnsi" w:hAnsiTheme="majorHAnsi" w:cstheme="majorHAnsi"/>
        </w:rPr>
      </w:pPr>
      <w:r w:rsidRPr="007025E0">
        <w:rPr>
          <w:rStyle w:val="Style13ptBold"/>
          <w:rFonts w:asciiTheme="majorHAnsi" w:hAnsiTheme="majorHAnsi" w:cstheme="majorHAnsi"/>
        </w:rPr>
        <w:t>Waters 98</w:t>
      </w:r>
      <w:r w:rsidRPr="007025E0">
        <w:rPr>
          <w:rFonts w:asciiTheme="majorHAnsi" w:hAnsiTheme="majorHAnsi" w:cstheme="majorHAnsi"/>
        </w:rPr>
        <w:t xml:space="preserve"> [H. FRANKLIN WATERS, Senior District Judge. Colonia Ins. Co. v. City Nat. Bank, 13 F. Supp. 2d 891 - Dist. Court, WD Arkansas 1998] TDI **bracketed for gendered violence</w:t>
      </w:r>
    </w:p>
    <w:p w14:paraId="76EB75FE" w14:textId="77777777" w:rsidR="002F2EC0" w:rsidRPr="007025E0" w:rsidRDefault="002F2EC0" w:rsidP="002F2EC0">
      <w:pPr>
        <w:rPr>
          <w:rFonts w:asciiTheme="majorHAnsi" w:hAnsiTheme="majorHAnsi" w:cstheme="majorHAnsi"/>
        </w:rPr>
      </w:pPr>
      <w:r w:rsidRPr="007025E0">
        <w:rPr>
          <w:rFonts w:asciiTheme="majorHAnsi" w:hAnsiTheme="majorHAnsi" w:cstheme="majorHAnsi"/>
        </w:rPr>
        <w:t>3. Unjust Enrichment</w:t>
      </w:r>
    </w:p>
    <w:p w14:paraId="421A802B" w14:textId="77777777" w:rsidR="002F2EC0" w:rsidRPr="007025E0" w:rsidRDefault="002F2EC0" w:rsidP="002F2EC0">
      <w:pPr>
        <w:rPr>
          <w:rFonts w:asciiTheme="majorHAnsi" w:hAnsiTheme="majorHAnsi" w:cstheme="majorHAnsi"/>
        </w:rPr>
      </w:pPr>
      <w:r w:rsidRPr="007025E0">
        <w:rPr>
          <w:rFonts w:asciiTheme="majorHAnsi" w:hAnsiTheme="majorHAnsi" w:cstheme="majorHAnsi"/>
        </w:rPr>
        <w:t xml:space="preserve">Plaintiffs allege in the amended complaint that Coleman has been unjustly enriched by all amounts he received from Welch and AGA. </w:t>
      </w:r>
      <w:r w:rsidRPr="007025E0">
        <w:rPr>
          <w:rStyle w:val="StyleUnderline"/>
          <w:rFonts w:asciiTheme="majorHAnsi" w:hAnsiTheme="majorHAnsi" w:cstheme="majorHAnsi"/>
        </w:rPr>
        <w:t xml:space="preserve">"To find </w:t>
      </w:r>
      <w:r w:rsidRPr="007025E0">
        <w:rPr>
          <w:rStyle w:val="StyleUnderline"/>
          <w:rFonts w:asciiTheme="majorHAnsi" w:hAnsiTheme="majorHAnsi" w:cstheme="majorHAnsi"/>
          <w:highlight w:val="green"/>
        </w:rPr>
        <w:t>unjust enrichment</w:t>
      </w:r>
      <w:r w:rsidRPr="007025E0">
        <w:rPr>
          <w:rStyle w:val="StyleUnderline"/>
          <w:rFonts w:asciiTheme="majorHAnsi" w:hAnsiTheme="majorHAnsi" w:cstheme="majorHAnsi"/>
        </w:rPr>
        <w:t xml:space="preserve">, a party </w:t>
      </w:r>
      <w:r w:rsidRPr="007025E0">
        <w:rPr>
          <w:rStyle w:val="StyleUnderline"/>
          <w:rFonts w:asciiTheme="majorHAnsi" w:hAnsiTheme="majorHAnsi" w:cstheme="majorHAnsi"/>
          <w:highlight w:val="green"/>
        </w:rPr>
        <w:t>must</w:t>
      </w:r>
      <w:r w:rsidRPr="007025E0">
        <w:rPr>
          <w:rStyle w:val="StyleUnderline"/>
          <w:rFonts w:asciiTheme="majorHAnsi" w:hAnsiTheme="majorHAnsi" w:cstheme="majorHAnsi"/>
        </w:rPr>
        <w:t xml:space="preserve"> have </w:t>
      </w:r>
      <w:r w:rsidRPr="007025E0">
        <w:rPr>
          <w:rStyle w:val="StyleUnderline"/>
          <w:rFonts w:asciiTheme="majorHAnsi" w:hAnsiTheme="majorHAnsi" w:cstheme="majorHAnsi"/>
          <w:highlight w:val="green"/>
        </w:rPr>
        <w:t>receive</w:t>
      </w:r>
      <w:r w:rsidRPr="007025E0">
        <w:rPr>
          <w:rStyle w:val="StyleUnderline"/>
          <w:rFonts w:asciiTheme="majorHAnsi" w:hAnsiTheme="majorHAnsi" w:cstheme="majorHAnsi"/>
        </w:rPr>
        <w:t xml:space="preserve">d </w:t>
      </w:r>
      <w:r w:rsidRPr="007025E0">
        <w:rPr>
          <w:rStyle w:val="StyleUnderline"/>
          <w:rFonts w:asciiTheme="majorHAnsi" w:hAnsiTheme="majorHAnsi" w:cstheme="majorHAnsi"/>
          <w:highlight w:val="green"/>
        </w:rPr>
        <w:t>something of value, to which</w:t>
      </w:r>
      <w:r w:rsidRPr="007025E0">
        <w:rPr>
          <w:rStyle w:val="StyleUnderline"/>
          <w:rFonts w:asciiTheme="majorHAnsi" w:hAnsiTheme="majorHAnsi" w:cstheme="majorHAnsi"/>
        </w:rPr>
        <w:t xml:space="preserve"> he </w:t>
      </w:r>
      <w:r w:rsidRPr="007025E0">
        <w:rPr>
          <w:rStyle w:val="StyleUnderline"/>
          <w:rFonts w:asciiTheme="majorHAnsi" w:hAnsiTheme="majorHAnsi" w:cstheme="majorHAnsi"/>
          <w:highlight w:val="green"/>
        </w:rPr>
        <w:t>[one] was not entitled</w:t>
      </w:r>
      <w:r w:rsidRPr="007025E0">
        <w:rPr>
          <w:rStyle w:val="StyleUnderline"/>
          <w:rFonts w:asciiTheme="majorHAnsi" w:hAnsiTheme="majorHAnsi" w:cstheme="majorHAnsi"/>
        </w:rPr>
        <w:t xml:space="preserve"> and which he must restore."</w:t>
      </w:r>
      <w:r w:rsidRPr="007025E0">
        <w:rPr>
          <w:rFonts w:asciiTheme="majorHAnsi" w:hAnsiTheme="majorHAnsi" w:cstheme="majorHAnsi"/>
        </w:rPr>
        <w:t xml:space="preserve"> Coleman's Serv. Ctr., Inc. v. F.D.I.C., 55 </w:t>
      </w:r>
      <w:proofErr w:type="spellStart"/>
      <w:r w:rsidRPr="007025E0">
        <w:rPr>
          <w:rFonts w:asciiTheme="majorHAnsi" w:hAnsiTheme="majorHAnsi" w:cstheme="majorHAnsi"/>
        </w:rPr>
        <w:t>Ark.App</w:t>
      </w:r>
      <w:proofErr w:type="spellEnd"/>
      <w:r w:rsidRPr="007025E0">
        <w:rPr>
          <w:rFonts w:asciiTheme="majorHAnsi" w:hAnsiTheme="majorHAnsi" w:cstheme="majorHAnsi"/>
        </w:rPr>
        <w:t xml:space="preserve">. 275, 299, 935 S.W.2d 289, 302 (1996) (citing Dews v. Halliburton Indus., Inc., 288 Ark. 532, 536, 708 S.W.2d 67, 69 (1986)). "However, </w:t>
      </w:r>
      <w:r w:rsidRPr="007025E0">
        <w:rPr>
          <w:rStyle w:val="StyleUnderline"/>
          <w:rFonts w:asciiTheme="majorHAnsi" w:hAnsiTheme="majorHAnsi" w:cstheme="majorHAnsi"/>
        </w:rPr>
        <w:t xml:space="preserve">there must be some operative act, intent, or situation to make the enrichment unjust and </w:t>
      </w:r>
      <w:r w:rsidRPr="007025E0">
        <w:rPr>
          <w:rStyle w:val="StyleUnderline"/>
          <w:rFonts w:asciiTheme="majorHAnsi" w:hAnsiTheme="majorHAnsi" w:cstheme="majorHAnsi"/>
        </w:rPr>
        <w:lastRenderedPageBreak/>
        <w:t>compensable</w:t>
      </w:r>
      <w:r w:rsidRPr="007025E0">
        <w:rPr>
          <w:rFonts w:asciiTheme="majorHAnsi" w:hAnsiTheme="majorHAnsi" w:cstheme="majorHAnsi"/>
        </w:rPr>
        <w:t xml:space="preserve">." Sparks Regional Medical Ctr. v. Blatt, 55 </w:t>
      </w:r>
      <w:proofErr w:type="spellStart"/>
      <w:r w:rsidRPr="007025E0">
        <w:rPr>
          <w:rFonts w:asciiTheme="majorHAnsi" w:hAnsiTheme="majorHAnsi" w:cstheme="majorHAnsi"/>
        </w:rPr>
        <w:t>Ark.App</w:t>
      </w:r>
      <w:proofErr w:type="spellEnd"/>
      <w:r w:rsidRPr="007025E0">
        <w:rPr>
          <w:rFonts w:asciiTheme="majorHAnsi" w:hAnsiTheme="majorHAnsi" w:cstheme="majorHAnsi"/>
        </w:rPr>
        <w:t xml:space="preserve">. 311, 317, 935 S.W.2d 304, 306 (1996) (citation omitted). </w:t>
      </w:r>
      <w:r w:rsidRPr="007025E0">
        <w:rPr>
          <w:rStyle w:val="StyleUnderline"/>
          <w:rFonts w:asciiTheme="majorHAnsi" w:hAnsiTheme="majorHAnsi" w:cstheme="majorHAnsi"/>
        </w:rPr>
        <w:t>"One who is free from fault cannot be held to be unjustly enriched merely because he has chosen to exercise a legal or contract right."</w:t>
      </w:r>
      <w:r w:rsidRPr="007025E0">
        <w:rPr>
          <w:rFonts w:asciiTheme="majorHAnsi" w:hAnsiTheme="majorHAnsi" w:cstheme="majorHAnsi"/>
        </w:rPr>
        <w:t xml:space="preserve"> Id. (citation omitted).</w:t>
      </w:r>
    </w:p>
    <w:p w14:paraId="0DB3C4DF" w14:textId="77777777" w:rsidR="002F2EC0" w:rsidRPr="007025E0" w:rsidRDefault="002F2EC0" w:rsidP="002F2EC0">
      <w:pPr>
        <w:rPr>
          <w:rFonts w:asciiTheme="majorHAnsi" w:hAnsiTheme="majorHAnsi" w:cstheme="majorHAnsi"/>
        </w:rPr>
      </w:pPr>
      <w:r w:rsidRPr="007025E0">
        <w:rPr>
          <w:rFonts w:asciiTheme="majorHAnsi" w:hAnsiTheme="majorHAnsi" w:cstheme="majorHAnsi"/>
        </w:rPr>
        <w:t xml:space="preserve">Arkansas law is clear on the issue that in the realm of unjust enrichment, </w:t>
      </w:r>
      <w:r w:rsidRPr="007025E0">
        <w:rPr>
          <w:rStyle w:val="StyleUnderline"/>
          <w:rFonts w:asciiTheme="majorHAnsi" w:hAnsiTheme="majorHAnsi" w:cstheme="majorHAnsi"/>
        </w:rPr>
        <w:t xml:space="preserve">the word </w:t>
      </w:r>
      <w:r w:rsidRPr="007025E0">
        <w:rPr>
          <w:rStyle w:val="Emphasis"/>
          <w:rFonts w:asciiTheme="majorHAnsi" w:hAnsiTheme="majorHAnsi" w:cstheme="majorHAnsi"/>
          <w:highlight w:val="green"/>
        </w:rPr>
        <w:t>"unjust" means "unlawful."</w:t>
      </w:r>
      <w:r w:rsidRPr="007025E0">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7025E0">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w:t>
      </w:r>
      <w:proofErr w:type="spellStart"/>
      <w:r w:rsidRPr="007025E0">
        <w:rPr>
          <w:rFonts w:asciiTheme="majorHAnsi" w:hAnsiTheme="majorHAnsi" w:cstheme="majorHAnsi"/>
        </w:rPr>
        <w:t>Ark.App</w:t>
      </w:r>
      <w:proofErr w:type="spellEnd"/>
      <w:r w:rsidRPr="007025E0">
        <w:rPr>
          <w:rFonts w:asciiTheme="majorHAnsi" w:hAnsiTheme="majorHAnsi" w:cstheme="majorHAnsi"/>
        </w:rPr>
        <w:t>. 41, 46, 652 S.W.2d 638, 640 (1983) (</w:t>
      </w:r>
      <w:r w:rsidRPr="007025E0">
        <w:rPr>
          <w:rStyle w:val="StyleUnderline"/>
          <w:rFonts w:asciiTheme="majorHAnsi" w:hAnsiTheme="majorHAnsi" w:cstheme="majorHAnsi"/>
        </w:rPr>
        <w:t>no one shall be allowed to unjustly enrich himself at the expense of another; the word "unjustly" means "unlawfully"</w:t>
      </w:r>
      <w:r w:rsidRPr="007025E0">
        <w:rPr>
          <w:rFonts w:asciiTheme="majorHAnsi" w:hAnsiTheme="majorHAnsi" w:cstheme="majorHAnsi"/>
        </w:rPr>
        <w:t>).</w:t>
      </w:r>
    </w:p>
    <w:p w14:paraId="44944AEB" w14:textId="77777777" w:rsidR="002F2EC0" w:rsidRPr="007025E0" w:rsidRDefault="002F2EC0" w:rsidP="002F2EC0">
      <w:pPr>
        <w:rPr>
          <w:rFonts w:asciiTheme="majorHAnsi" w:hAnsiTheme="majorHAnsi" w:cstheme="majorHAnsi"/>
        </w:rPr>
      </w:pPr>
      <w:r w:rsidRPr="007025E0">
        <w:rPr>
          <w:rFonts w:asciiTheme="majorHAnsi" w:hAnsiTheme="majorHAnsi" w:cstheme="majorHAnsi"/>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1416DC1C"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t xml:space="preserve">The plan </w:t>
      </w:r>
      <w:r w:rsidRPr="007025E0">
        <w:rPr>
          <w:rFonts w:asciiTheme="majorHAnsi" w:hAnsiTheme="majorHAnsi" w:cstheme="majorHAnsi"/>
          <w:u w:val="single"/>
        </w:rPr>
        <w:t>clarifies</w:t>
      </w:r>
      <w:r w:rsidRPr="007025E0">
        <w:rPr>
          <w:rFonts w:asciiTheme="majorHAnsi" w:hAnsiTheme="majorHAnsi" w:cstheme="majorHAnsi"/>
        </w:rPr>
        <w:t xml:space="preserve"> customary law to </w:t>
      </w:r>
      <w:r w:rsidRPr="007025E0">
        <w:rPr>
          <w:rFonts w:asciiTheme="majorHAnsi" w:hAnsiTheme="majorHAnsi" w:cstheme="majorHAnsi"/>
          <w:u w:val="single"/>
        </w:rPr>
        <w:t>ban</w:t>
      </w:r>
      <w:r w:rsidRPr="007025E0">
        <w:rPr>
          <w:rFonts w:asciiTheme="majorHAnsi" w:hAnsiTheme="majorHAnsi" w:cstheme="majorHAnsi"/>
        </w:rPr>
        <w:t xml:space="preserve"> private satellite </w:t>
      </w:r>
      <w:r w:rsidRPr="007025E0">
        <w:rPr>
          <w:rFonts w:asciiTheme="majorHAnsi" w:hAnsiTheme="majorHAnsi" w:cstheme="majorHAnsi"/>
          <w:u w:val="single"/>
        </w:rPr>
        <w:t>mega</w:t>
      </w:r>
      <w:r w:rsidRPr="007025E0">
        <w:rPr>
          <w:rFonts w:asciiTheme="majorHAnsi" w:hAnsiTheme="majorHAnsi" w:cstheme="majorHAnsi"/>
        </w:rPr>
        <w:t xml:space="preserve">-constellations that </w:t>
      </w:r>
      <w:r w:rsidRPr="007025E0">
        <w:rPr>
          <w:rFonts w:asciiTheme="majorHAnsi" w:hAnsiTheme="majorHAnsi" w:cstheme="majorHAnsi"/>
          <w:u w:val="single"/>
        </w:rPr>
        <w:t>appropriate</w:t>
      </w:r>
      <w:r w:rsidRPr="007025E0">
        <w:rPr>
          <w:rFonts w:asciiTheme="majorHAnsi" w:hAnsiTheme="majorHAnsi" w:cstheme="majorHAnsi"/>
        </w:rPr>
        <w:t xml:space="preserve"> Low Earth Orbit and solves </w:t>
      </w:r>
      <w:r w:rsidRPr="007025E0">
        <w:rPr>
          <w:rFonts w:asciiTheme="majorHAnsi" w:hAnsiTheme="majorHAnsi" w:cstheme="majorHAnsi"/>
          <w:u w:val="single"/>
        </w:rPr>
        <w:t>otherwise detrimental</w:t>
      </w:r>
      <w:r w:rsidRPr="007025E0">
        <w:rPr>
          <w:rFonts w:asciiTheme="majorHAnsi" w:hAnsiTheme="majorHAnsi" w:cstheme="majorHAnsi"/>
        </w:rPr>
        <w:t xml:space="preserve"> space debris.</w:t>
      </w:r>
    </w:p>
    <w:p w14:paraId="4C06CB47" w14:textId="77777777" w:rsidR="007809EC" w:rsidRPr="007025E0" w:rsidRDefault="007809EC" w:rsidP="007809EC">
      <w:pPr>
        <w:rPr>
          <w:rFonts w:asciiTheme="majorHAnsi" w:hAnsiTheme="majorHAnsi" w:cstheme="majorHAnsi"/>
        </w:rPr>
      </w:pPr>
      <w:r w:rsidRPr="007025E0">
        <w:rPr>
          <w:rStyle w:val="Style13ptBold"/>
          <w:rFonts w:asciiTheme="majorHAnsi" w:hAnsiTheme="majorHAnsi" w:cstheme="majorHAnsi"/>
        </w:rPr>
        <w:t>Johnson 20</w:t>
      </w:r>
      <w:r w:rsidRPr="007025E0">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7025E0">
        <w:rPr>
          <w:rFonts w:asciiTheme="majorHAnsi" w:hAnsiTheme="majorHAnsi" w:cstheme="majorHAnsi"/>
        </w:rPr>
        <w:t>MegaLEO</w:t>
      </w:r>
      <w:proofErr w:type="spellEnd"/>
      <w:r w:rsidRPr="007025E0">
        <w:rPr>
          <w:rFonts w:asciiTheme="majorHAnsi" w:hAnsiTheme="majorHAnsi" w:cstheme="majorHAnsi"/>
        </w:rPr>
        <w:t xml:space="preserve"> Constellations and Concerns About Appropriation of Large Swaths of Earth Orbit,” </w:t>
      </w:r>
      <w:hyperlink r:id="rId15" w:history="1">
        <w:r w:rsidRPr="007025E0">
          <w:rPr>
            <w:rStyle w:val="Hyperlink"/>
            <w:rFonts w:asciiTheme="majorHAnsi" w:hAnsiTheme="majorHAnsi" w:cstheme="majorHAnsi"/>
          </w:rPr>
          <w:t>https://swfound.org/media/206951/johnson2020_referenceworkentry_thelegalstatusofmegaleoconstel.pdf</w:t>
        </w:r>
      </w:hyperlink>
      <w:r w:rsidRPr="007025E0">
        <w:rPr>
          <w:rFonts w:asciiTheme="majorHAnsi" w:hAnsiTheme="majorHAnsi" w:cstheme="majorHAnsi"/>
        </w:rPr>
        <w:t xml:space="preserve">] </w:t>
      </w:r>
      <w:proofErr w:type="spellStart"/>
      <w:r w:rsidRPr="007025E0">
        <w:rPr>
          <w:rFonts w:asciiTheme="majorHAnsi" w:hAnsiTheme="majorHAnsi" w:cstheme="majorHAnsi"/>
        </w:rPr>
        <w:t>brett</w:t>
      </w:r>
      <w:proofErr w:type="spellEnd"/>
    </w:p>
    <w:p w14:paraId="3BB149F8" w14:textId="77777777" w:rsidR="007809EC" w:rsidRPr="007025E0" w:rsidRDefault="007809EC" w:rsidP="007809EC">
      <w:pPr>
        <w:rPr>
          <w:rStyle w:val="Emphasis"/>
          <w:rFonts w:asciiTheme="majorHAnsi" w:hAnsiTheme="majorHAnsi" w:cstheme="majorHAnsi"/>
        </w:rPr>
      </w:pPr>
      <w:r w:rsidRPr="007025E0">
        <w:rPr>
          <w:rFonts w:asciiTheme="majorHAnsi" w:hAnsiTheme="majorHAnsi" w:cstheme="majorHAnsi"/>
          <w:sz w:val="16"/>
        </w:rPr>
        <w:t xml:space="preserve">Yes, </w:t>
      </w:r>
      <w:r w:rsidRPr="007025E0">
        <w:rPr>
          <w:rStyle w:val="Emphasis"/>
          <w:rFonts w:asciiTheme="majorHAnsi" w:hAnsiTheme="majorHAnsi" w:cstheme="majorHAnsi"/>
        </w:rPr>
        <w:t>This Is Impermissible Appropriation</w:t>
      </w:r>
    </w:p>
    <w:p w14:paraId="1B6F8D82"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rPr>
        <w:t>Article II of the</w:t>
      </w:r>
      <w:r w:rsidRPr="007025E0">
        <w:rPr>
          <w:rFonts w:asciiTheme="majorHAnsi" w:hAnsiTheme="majorHAnsi" w:cstheme="majorHAnsi"/>
          <w:sz w:val="16"/>
        </w:rPr>
        <w:t xml:space="preserve"> </w:t>
      </w:r>
      <w:r w:rsidRPr="007025E0">
        <w:rPr>
          <w:rStyle w:val="Emphasis"/>
          <w:rFonts w:asciiTheme="majorHAnsi" w:hAnsiTheme="majorHAnsi" w:cstheme="majorHAnsi"/>
        </w:rPr>
        <w:t>O</w:t>
      </w:r>
      <w:r w:rsidRPr="007025E0">
        <w:rPr>
          <w:rFonts w:asciiTheme="majorHAnsi" w:hAnsiTheme="majorHAnsi" w:cstheme="majorHAnsi"/>
          <w:sz w:val="16"/>
        </w:rPr>
        <w:t xml:space="preserve">uter </w:t>
      </w:r>
      <w:r w:rsidRPr="007025E0">
        <w:rPr>
          <w:rStyle w:val="Emphasis"/>
          <w:rFonts w:asciiTheme="majorHAnsi" w:hAnsiTheme="majorHAnsi" w:cstheme="majorHAnsi"/>
        </w:rPr>
        <w:t>S</w:t>
      </w:r>
      <w:r w:rsidRPr="007025E0">
        <w:rPr>
          <w:rFonts w:asciiTheme="majorHAnsi" w:hAnsiTheme="majorHAnsi" w:cstheme="majorHAnsi"/>
          <w:sz w:val="16"/>
        </w:rPr>
        <w:t xml:space="preserve">pace </w:t>
      </w:r>
      <w:r w:rsidRPr="007025E0">
        <w:rPr>
          <w:rStyle w:val="Emphasis"/>
          <w:rFonts w:asciiTheme="majorHAnsi" w:hAnsiTheme="majorHAnsi" w:cstheme="majorHAnsi"/>
        </w:rPr>
        <w:t>T</w:t>
      </w:r>
      <w:r w:rsidRPr="007025E0">
        <w:rPr>
          <w:rFonts w:asciiTheme="majorHAnsi" w:hAnsiTheme="majorHAnsi" w:cstheme="majorHAnsi"/>
          <w:sz w:val="16"/>
        </w:rPr>
        <w:t xml:space="preserve">reaty, discussed above, </w:t>
      </w:r>
      <w:r w:rsidRPr="007025E0">
        <w:rPr>
          <w:rStyle w:val="StyleUnderline"/>
          <w:rFonts w:asciiTheme="majorHAnsi" w:hAnsiTheme="majorHAnsi" w:cstheme="majorHAnsi"/>
        </w:rPr>
        <w:t>is clear</w:t>
      </w:r>
      <w:r w:rsidRPr="007025E0">
        <w:rPr>
          <w:rFonts w:asciiTheme="majorHAnsi" w:hAnsiTheme="majorHAnsi" w:cstheme="majorHAnsi"/>
          <w:sz w:val="16"/>
        </w:rPr>
        <w:t xml:space="preserve"> on the point </w:t>
      </w:r>
      <w:r w:rsidRPr="007025E0">
        <w:rPr>
          <w:rStyle w:val="StyleUnderline"/>
          <w:rFonts w:asciiTheme="majorHAnsi" w:hAnsiTheme="majorHAnsi" w:cstheme="majorHAnsi"/>
        </w:rPr>
        <w:t xml:space="preserve">that the </w:t>
      </w:r>
      <w:r w:rsidRPr="007025E0">
        <w:rPr>
          <w:rStyle w:val="Emphasis"/>
          <w:rFonts w:asciiTheme="majorHAnsi" w:hAnsiTheme="majorHAnsi" w:cstheme="majorHAnsi"/>
          <w:highlight w:val="green"/>
        </w:rPr>
        <w:t>appropriation of outer space</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including</w:t>
      </w:r>
      <w:r w:rsidRPr="007025E0">
        <w:rPr>
          <w:rFonts w:asciiTheme="majorHAnsi" w:hAnsiTheme="majorHAnsi" w:cstheme="majorHAnsi"/>
          <w:sz w:val="16"/>
        </w:rPr>
        <w:t xml:space="preserve"> the appropriation </w:t>
      </w:r>
      <w:r w:rsidRPr="007025E0">
        <w:rPr>
          <w:rStyle w:val="StyleUnderline"/>
          <w:rFonts w:asciiTheme="majorHAnsi" w:hAnsiTheme="majorHAnsi" w:cstheme="majorHAnsi"/>
        </w:rPr>
        <w:t>of</w:t>
      </w:r>
      <w:r w:rsidRPr="007025E0">
        <w:rPr>
          <w:rFonts w:asciiTheme="majorHAnsi" w:hAnsiTheme="majorHAnsi" w:cstheme="majorHAnsi"/>
          <w:sz w:val="16"/>
        </w:rPr>
        <w:t xml:space="preserve"> either </w:t>
      </w:r>
      <w:r w:rsidRPr="007025E0">
        <w:rPr>
          <w:rStyle w:val="Emphasis"/>
          <w:rFonts w:asciiTheme="majorHAnsi" w:hAnsiTheme="majorHAnsi" w:cstheme="majorHAnsi"/>
          <w:highlight w:val="green"/>
        </w:rPr>
        <w:t>void space</w:t>
      </w:r>
      <w:r w:rsidRPr="007025E0">
        <w:rPr>
          <w:rStyle w:val="StyleUnderline"/>
          <w:rFonts w:asciiTheme="majorHAnsi" w:hAnsiTheme="majorHAnsi" w:cstheme="majorHAnsi"/>
        </w:rPr>
        <w:t xml:space="preserve"> or of celestial bodies</w:t>
      </w:r>
      <w:r w:rsidRPr="007025E0">
        <w:rPr>
          <w:rFonts w:asciiTheme="majorHAnsi" w:hAnsiTheme="majorHAnsi" w:cstheme="majorHAnsi"/>
          <w:sz w:val="16"/>
        </w:rPr>
        <w:t xml:space="preserve">, </w:t>
      </w:r>
      <w:r w:rsidRPr="007025E0">
        <w:rPr>
          <w:rStyle w:val="StyleUnderline"/>
          <w:rFonts w:asciiTheme="majorHAnsi" w:hAnsiTheme="majorHAnsi" w:cstheme="majorHAnsi"/>
          <w:highlight w:val="green"/>
        </w:rPr>
        <w:t>is</w:t>
      </w:r>
      <w:r w:rsidRPr="007025E0">
        <w:rPr>
          <w:rFonts w:asciiTheme="majorHAnsi" w:hAnsiTheme="majorHAnsi" w:cstheme="majorHAnsi"/>
          <w:sz w:val="16"/>
        </w:rPr>
        <w:t xml:space="preserve"> an </w:t>
      </w:r>
      <w:r w:rsidRPr="007025E0">
        <w:rPr>
          <w:rStyle w:val="Emphasis"/>
          <w:rFonts w:asciiTheme="majorHAnsi" w:hAnsiTheme="majorHAnsi" w:cstheme="majorHAnsi"/>
          <w:highlight w:val="green"/>
        </w:rPr>
        <w:t>impermissible</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and</w:t>
      </w:r>
      <w:r w:rsidRPr="007025E0">
        <w:rPr>
          <w:rStyle w:val="StyleUnderline"/>
          <w:rFonts w:asciiTheme="majorHAnsi" w:hAnsiTheme="majorHAnsi" w:cstheme="majorHAnsi"/>
        </w:rPr>
        <w:t xml:space="preserve"> </w:t>
      </w:r>
      <w:r w:rsidRPr="007025E0">
        <w:rPr>
          <w:rStyle w:val="Emphasis"/>
          <w:rFonts w:asciiTheme="majorHAnsi" w:hAnsiTheme="majorHAnsi" w:cstheme="majorHAnsi"/>
          <w:highlight w:val="green"/>
        </w:rPr>
        <w:t>prohibited</w:t>
      </w:r>
      <w:r w:rsidRPr="007025E0">
        <w:rPr>
          <w:rFonts w:asciiTheme="majorHAnsi" w:hAnsiTheme="majorHAnsi" w:cstheme="majorHAnsi"/>
          <w:sz w:val="16"/>
        </w:rPr>
        <w:t xml:space="preserve"> action </w:t>
      </w:r>
      <w:r w:rsidRPr="007025E0">
        <w:rPr>
          <w:rStyle w:val="Emphasis"/>
          <w:rFonts w:asciiTheme="majorHAnsi" w:hAnsiTheme="majorHAnsi" w:cstheme="majorHAnsi"/>
        </w:rPr>
        <w:t>under international law</w:t>
      </w:r>
      <w:r w:rsidRPr="007025E0">
        <w:rPr>
          <w:rFonts w:asciiTheme="majorHAnsi" w:hAnsiTheme="majorHAnsi" w:cstheme="majorHAnsi"/>
          <w:sz w:val="16"/>
        </w:rPr>
        <w:t xml:space="preserve">. </w:t>
      </w:r>
      <w:r w:rsidRPr="007025E0">
        <w:rPr>
          <w:rStyle w:val="Emphasis"/>
          <w:rFonts w:asciiTheme="majorHAnsi" w:hAnsiTheme="majorHAnsi" w:cstheme="majorHAnsi"/>
        </w:rPr>
        <w:t>No means</w:t>
      </w:r>
      <w:r w:rsidRPr="007025E0">
        <w:rPr>
          <w:rStyle w:val="StyleUnderline"/>
          <w:rFonts w:asciiTheme="majorHAnsi" w:hAnsiTheme="majorHAnsi" w:cstheme="majorHAnsi"/>
        </w:rPr>
        <w:t xml:space="preserve"> or methods of </w:t>
      </w:r>
      <w:r w:rsidRPr="007025E0">
        <w:rPr>
          <w:rStyle w:val="Emphasis"/>
          <w:rFonts w:asciiTheme="majorHAnsi" w:hAnsiTheme="majorHAnsi" w:cstheme="majorHAnsi"/>
        </w:rPr>
        <w:t>possession</w:t>
      </w:r>
      <w:r w:rsidRPr="007025E0">
        <w:rPr>
          <w:rStyle w:val="StyleUnderline"/>
          <w:rFonts w:asciiTheme="majorHAnsi" w:hAnsiTheme="majorHAnsi" w:cstheme="majorHAnsi"/>
        </w:rPr>
        <w:t xml:space="preserve"> of outer space will legitimize the </w:t>
      </w:r>
      <w:r w:rsidRPr="007025E0">
        <w:rPr>
          <w:rStyle w:val="Emphasis"/>
          <w:rFonts w:asciiTheme="majorHAnsi" w:hAnsiTheme="majorHAnsi" w:cstheme="majorHAnsi"/>
        </w:rPr>
        <w:t>appropriation</w:t>
      </w:r>
      <w:r w:rsidRPr="007025E0">
        <w:rPr>
          <w:rStyle w:val="StyleUnderline"/>
          <w:rFonts w:asciiTheme="majorHAnsi" w:hAnsiTheme="majorHAnsi" w:cstheme="majorHAnsi"/>
        </w:rPr>
        <w:t xml:space="preserve"> or ownership of outer space, or subsections thereof</w:t>
      </w:r>
      <w:r w:rsidRPr="007025E0">
        <w:rPr>
          <w:rFonts w:asciiTheme="majorHAnsi" w:hAnsiTheme="majorHAnsi" w:cstheme="majorHAnsi"/>
          <w:sz w:val="16"/>
        </w:rPr>
        <w:t>.</w:t>
      </w:r>
    </w:p>
    <w:p w14:paraId="2194629C"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Excludes Others</w:t>
      </w:r>
    </w:p>
    <w:p w14:paraId="5497BEDB"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The </w:t>
      </w:r>
      <w:r w:rsidRPr="007025E0">
        <w:rPr>
          <w:rStyle w:val="Emphasis"/>
          <w:rFonts w:asciiTheme="majorHAnsi" w:hAnsiTheme="majorHAnsi" w:cstheme="majorHAnsi"/>
          <w:highlight w:val="green"/>
        </w:rPr>
        <w:t>constellations</w:t>
      </w:r>
      <w:r w:rsidRPr="007025E0">
        <w:rPr>
          <w:rFonts w:asciiTheme="majorHAnsi" w:hAnsiTheme="majorHAnsi" w:cstheme="majorHAnsi"/>
          <w:sz w:val="16"/>
        </w:rPr>
        <w:t xml:space="preserve"> above, because they seem to </w:t>
      </w:r>
      <w:r w:rsidRPr="007025E0">
        <w:rPr>
          <w:rStyle w:val="StyleUnderline"/>
          <w:rFonts w:asciiTheme="majorHAnsi" w:hAnsiTheme="majorHAnsi" w:cstheme="majorHAnsi"/>
        </w:rPr>
        <w:t>so overwhelmingly possess particular orbits through the use of multiple satellites to occupy orbital planes</w:t>
      </w:r>
      <w:r w:rsidRPr="007025E0">
        <w:rPr>
          <w:rFonts w:asciiTheme="majorHAnsi" w:hAnsiTheme="majorHAnsi" w:cstheme="majorHAnsi"/>
          <w:sz w:val="16"/>
        </w:rPr>
        <w:t xml:space="preserve">, and </w:t>
      </w:r>
      <w:r w:rsidRPr="007025E0">
        <w:rPr>
          <w:rStyle w:val="StyleUnderline"/>
          <w:rFonts w:asciiTheme="majorHAnsi" w:hAnsiTheme="majorHAnsi" w:cstheme="majorHAnsi"/>
        </w:rPr>
        <w:t xml:space="preserve">in a manner that </w:t>
      </w:r>
      <w:r w:rsidRPr="007025E0">
        <w:rPr>
          <w:rStyle w:val="Emphasis"/>
          <w:rFonts w:asciiTheme="majorHAnsi" w:hAnsiTheme="majorHAnsi" w:cstheme="majorHAnsi"/>
          <w:highlight w:val="green"/>
        </w:rPr>
        <w:t>precludes other actors</w:t>
      </w:r>
      <w:r w:rsidRPr="007025E0">
        <w:rPr>
          <w:rStyle w:val="StyleUnderline"/>
          <w:rFonts w:asciiTheme="majorHAnsi" w:hAnsiTheme="majorHAnsi" w:cstheme="majorHAnsi"/>
        </w:rPr>
        <w:t xml:space="preserve"> from using those exact planes, </w:t>
      </w:r>
      <w:r w:rsidRPr="007025E0">
        <w:rPr>
          <w:rStyle w:val="StyleUnderline"/>
          <w:rFonts w:asciiTheme="majorHAnsi" w:hAnsiTheme="majorHAnsi" w:cstheme="majorHAnsi"/>
          <w:highlight w:val="green"/>
        </w:rPr>
        <w:t>constitute</w:t>
      </w:r>
      <w:r w:rsidRPr="007025E0">
        <w:rPr>
          <w:rStyle w:val="StyleUnderline"/>
          <w:rFonts w:asciiTheme="majorHAnsi" w:hAnsiTheme="majorHAnsi" w:cstheme="majorHAnsi"/>
        </w:rPr>
        <w:t xml:space="preserve"> an </w:t>
      </w:r>
      <w:r w:rsidRPr="007025E0">
        <w:rPr>
          <w:rStyle w:val="Emphasis"/>
          <w:rFonts w:asciiTheme="majorHAnsi" w:hAnsiTheme="majorHAnsi" w:cstheme="majorHAnsi"/>
          <w:highlight w:val="green"/>
        </w:rPr>
        <w:t>appropriation</w:t>
      </w:r>
      <w:r w:rsidRPr="007025E0">
        <w:rPr>
          <w:rStyle w:val="StyleUnderline"/>
          <w:rFonts w:asciiTheme="majorHAnsi" w:hAnsiTheme="majorHAnsi" w:cstheme="majorHAnsi"/>
        </w:rPr>
        <w:t xml:space="preserve"> of those orbits</w:t>
      </w:r>
      <w:r w:rsidRPr="007025E0">
        <w:rPr>
          <w:rFonts w:asciiTheme="majorHAnsi" w:hAnsiTheme="majorHAnsi" w:cstheme="majorHAnsi"/>
          <w:sz w:val="16"/>
        </w:rPr>
        <w:t xml:space="preserve">. While the access to outer space is </w:t>
      </w:r>
      <w:proofErr w:type="spellStart"/>
      <w:r w:rsidRPr="007025E0">
        <w:rPr>
          <w:rFonts w:asciiTheme="majorHAnsi" w:hAnsiTheme="majorHAnsi" w:cstheme="majorHAnsi"/>
          <w:sz w:val="16"/>
        </w:rPr>
        <w:t>nonrivalrous</w:t>
      </w:r>
      <w:proofErr w:type="spellEnd"/>
      <w:r w:rsidRPr="007025E0">
        <w:rPr>
          <w:rFonts w:asciiTheme="majorHAnsi" w:hAnsiTheme="majorHAnsi" w:cstheme="majorHAnsi"/>
          <w:sz w:val="16"/>
        </w:rPr>
        <w:t xml:space="preserve"> – in the sense that anyone with the technological capacity to launch space objects can therefore explore space – it is also true that </w:t>
      </w:r>
      <w:r w:rsidRPr="007025E0">
        <w:rPr>
          <w:rStyle w:val="Emphasis"/>
          <w:rFonts w:asciiTheme="majorHAnsi" w:hAnsiTheme="majorHAnsi" w:cstheme="majorHAnsi"/>
        </w:rPr>
        <w:t>orbits closer to Earth are unique</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and when any actor utilizes that orbit to such an extent to these proposed </w:t>
      </w:r>
      <w:r w:rsidRPr="007025E0">
        <w:rPr>
          <w:rStyle w:val="Emphasis"/>
          <w:rFonts w:asciiTheme="majorHAnsi" w:hAnsiTheme="majorHAnsi" w:cstheme="majorHAnsi"/>
        </w:rPr>
        <w:t>constellations</w:t>
      </w:r>
      <w:r w:rsidRPr="007025E0">
        <w:rPr>
          <w:rStyle w:val="StyleUnderline"/>
          <w:rFonts w:asciiTheme="majorHAnsi" w:hAnsiTheme="majorHAnsi" w:cstheme="majorHAnsi"/>
        </w:rPr>
        <w:t xml:space="preserve"> will, it means that other actors simply cannot go there</w:t>
      </w:r>
      <w:r w:rsidRPr="007025E0">
        <w:rPr>
          <w:rFonts w:asciiTheme="majorHAnsi" w:hAnsiTheme="majorHAnsi" w:cstheme="majorHAnsi"/>
          <w:sz w:val="16"/>
        </w:rPr>
        <w:t>.</w:t>
      </w:r>
    </w:p>
    <w:p w14:paraId="5C81BCA3"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rPr>
        <w:lastRenderedPageBreak/>
        <w:t xml:space="preserve">To allow </w:t>
      </w:r>
      <w:r w:rsidRPr="007025E0">
        <w:rPr>
          <w:rStyle w:val="Emphasis"/>
          <w:rFonts w:asciiTheme="majorHAnsi" w:hAnsiTheme="majorHAnsi" w:cstheme="majorHAnsi"/>
        </w:rPr>
        <w:t>SpaceX</w:t>
      </w:r>
      <w:r w:rsidRPr="007025E0">
        <w:rPr>
          <w:rFonts w:asciiTheme="majorHAnsi" w:hAnsiTheme="majorHAnsi" w:cstheme="majorHAnsi"/>
          <w:sz w:val="16"/>
        </w:rPr>
        <w:t xml:space="preserve">, for example, </w:t>
      </w:r>
      <w:r w:rsidRPr="007025E0">
        <w:rPr>
          <w:rStyle w:val="StyleUnderline"/>
          <w:rFonts w:asciiTheme="majorHAnsi" w:hAnsiTheme="majorHAnsi" w:cstheme="majorHAnsi"/>
          <w:highlight w:val="green"/>
        </w:rPr>
        <w:t>to</w:t>
      </w:r>
      <w:r w:rsidRPr="007025E0">
        <w:rPr>
          <w:rStyle w:val="StyleUnderline"/>
          <w:rFonts w:asciiTheme="majorHAnsi" w:hAnsiTheme="majorHAnsi" w:cstheme="majorHAnsi"/>
        </w:rPr>
        <w:t xml:space="preserve"> so </w:t>
      </w:r>
      <w:r w:rsidRPr="007025E0">
        <w:rPr>
          <w:rStyle w:val="StyleUnderline"/>
          <w:rFonts w:asciiTheme="majorHAnsi" w:hAnsiTheme="majorHAnsi" w:cstheme="majorHAnsi"/>
          <w:highlight w:val="green"/>
        </w:rPr>
        <w:t xml:space="preserve">overwhelmingly occupy a </w:t>
      </w:r>
      <w:r w:rsidRPr="007025E0">
        <w:rPr>
          <w:rStyle w:val="Emphasis"/>
          <w:rFonts w:asciiTheme="majorHAnsi" w:hAnsiTheme="majorHAnsi" w:cstheme="majorHAnsi"/>
          <w:highlight w:val="green"/>
        </w:rPr>
        <w:t>number of altitudes</w:t>
      </w:r>
      <w:r w:rsidRPr="007025E0">
        <w:rPr>
          <w:rStyle w:val="StyleUnderline"/>
          <w:rFonts w:asciiTheme="majorHAnsi" w:hAnsiTheme="majorHAnsi" w:cstheme="majorHAnsi"/>
        </w:rPr>
        <w:t xml:space="preserve"> with so many of their spacecraft</w:t>
      </w:r>
      <w:r w:rsidRPr="007025E0">
        <w:rPr>
          <w:rFonts w:asciiTheme="majorHAnsi" w:hAnsiTheme="majorHAnsi" w:cstheme="majorHAnsi"/>
          <w:sz w:val="16"/>
        </w:rPr>
        <w:t xml:space="preserve">, essentially </w:t>
      </w:r>
      <w:r w:rsidRPr="007025E0">
        <w:rPr>
          <w:rStyle w:val="StyleUnderline"/>
          <w:rFonts w:asciiTheme="majorHAnsi" w:hAnsiTheme="majorHAnsi" w:cstheme="majorHAnsi"/>
          <w:highlight w:val="green"/>
        </w:rPr>
        <w:t>means that SpaceX will</w:t>
      </w:r>
      <w:r w:rsidRPr="007025E0">
        <w:rPr>
          <w:rStyle w:val="StyleUnderline"/>
          <w:rFonts w:asciiTheme="majorHAnsi" w:hAnsiTheme="majorHAnsi" w:cstheme="majorHAnsi"/>
        </w:rPr>
        <w:t xml:space="preserve"> henceforth </w:t>
      </w:r>
      <w:r w:rsidRPr="007025E0">
        <w:rPr>
          <w:rStyle w:val="StyleUnderline"/>
          <w:rFonts w:asciiTheme="majorHAnsi" w:hAnsiTheme="majorHAnsi" w:cstheme="majorHAnsi"/>
          <w:highlight w:val="green"/>
        </w:rPr>
        <w:t xml:space="preserve">be the </w:t>
      </w:r>
      <w:r w:rsidRPr="007025E0">
        <w:rPr>
          <w:rStyle w:val="Emphasis"/>
          <w:rFonts w:asciiTheme="majorHAnsi" w:hAnsiTheme="majorHAnsi" w:cstheme="majorHAnsi"/>
          <w:highlight w:val="green"/>
        </w:rPr>
        <w:t>sole owner</w:t>
      </w:r>
      <w:r w:rsidRPr="007025E0">
        <w:rPr>
          <w:rStyle w:val="StyleUnderline"/>
          <w:rFonts w:asciiTheme="majorHAnsi" w:hAnsiTheme="majorHAnsi" w:cstheme="majorHAnsi"/>
        </w:rPr>
        <w:t xml:space="preserve"> and user of that orbit</w:t>
      </w:r>
      <w:r w:rsidRPr="007025E0">
        <w:rPr>
          <w:rFonts w:asciiTheme="majorHAnsi" w:hAnsiTheme="majorHAnsi" w:cstheme="majorHAnsi"/>
          <w:sz w:val="16"/>
        </w:rPr>
        <w:t xml:space="preserve"> (at least until their satellites are removed). </w:t>
      </w:r>
      <w:r w:rsidRPr="007025E0">
        <w:rPr>
          <w:rStyle w:val="StyleUnderline"/>
          <w:rFonts w:asciiTheme="majorHAnsi" w:hAnsiTheme="majorHAnsi" w:cstheme="majorHAnsi"/>
        </w:rPr>
        <w:t>No other actors can realistically</w:t>
      </w:r>
      <w:r w:rsidRPr="007025E0">
        <w:rPr>
          <w:rFonts w:asciiTheme="majorHAnsi" w:hAnsiTheme="majorHAnsi" w:cstheme="majorHAnsi"/>
          <w:sz w:val="16"/>
        </w:rPr>
        <w:t xml:space="preserve"> expect to </w:t>
      </w:r>
      <w:r w:rsidRPr="007025E0">
        <w:rPr>
          <w:rStyle w:val="Emphasis"/>
          <w:rFonts w:asciiTheme="majorHAnsi" w:hAnsiTheme="majorHAnsi" w:cstheme="majorHAnsi"/>
        </w:rPr>
        <w:t>operate</w:t>
      </w:r>
      <w:r w:rsidRPr="007025E0">
        <w:rPr>
          <w:rStyle w:val="StyleUnderline"/>
          <w:rFonts w:asciiTheme="majorHAnsi" w:hAnsiTheme="majorHAnsi" w:cstheme="majorHAnsi"/>
        </w:rPr>
        <w:t xml:space="preserve"> there</w:t>
      </w:r>
      <w:r w:rsidRPr="007025E0">
        <w:rPr>
          <w:rFonts w:asciiTheme="majorHAnsi" w:hAnsiTheme="majorHAnsi" w:cstheme="majorHAnsi"/>
          <w:sz w:val="16"/>
        </w:rPr>
        <w:t xml:space="preserve"> until that time. No other operator would dare run the risk of possible collision with so many other </w:t>
      </w:r>
      <w:proofErr w:type="gramStart"/>
      <w:r w:rsidRPr="007025E0">
        <w:rPr>
          <w:rFonts w:asciiTheme="majorHAnsi" w:hAnsiTheme="majorHAnsi" w:cstheme="majorHAnsi"/>
          <w:sz w:val="16"/>
        </w:rPr>
        <w:t>spacecraft</w:t>
      </w:r>
      <w:proofErr w:type="gramEnd"/>
      <w:r w:rsidRPr="007025E0">
        <w:rPr>
          <w:rFonts w:asciiTheme="majorHAnsi" w:hAnsiTheme="majorHAnsi" w:cstheme="majorHAnsi"/>
          <w:sz w:val="16"/>
        </w:rPr>
        <w:t xml:space="preserve"> in that orbit. Consequently, </w:t>
      </w:r>
      <w:r w:rsidRPr="007025E0">
        <w:rPr>
          <w:rStyle w:val="StyleUnderline"/>
          <w:rFonts w:asciiTheme="majorHAnsi" w:hAnsiTheme="majorHAnsi" w:cstheme="majorHAnsi"/>
        </w:rPr>
        <w:t>the sole occupant will be SpaceX</w:t>
      </w:r>
      <w:r w:rsidRPr="007025E0">
        <w:rPr>
          <w:rFonts w:asciiTheme="majorHAnsi" w:hAnsiTheme="majorHAnsi" w:cstheme="majorHAnsi"/>
          <w:sz w:val="16"/>
        </w:rPr>
        <w:t xml:space="preserve">, and if “possession is 9/10th of the law,” </w:t>
      </w:r>
      <w:r w:rsidRPr="007025E0">
        <w:rPr>
          <w:rStyle w:val="StyleUnderline"/>
          <w:rFonts w:asciiTheme="majorHAnsi" w:hAnsiTheme="majorHAnsi" w:cstheme="majorHAnsi"/>
        </w:rPr>
        <w:t>then SpaceX appears to be the owner of that orbit</w:t>
      </w:r>
      <w:r w:rsidRPr="007025E0">
        <w:rPr>
          <w:rFonts w:asciiTheme="majorHAnsi" w:hAnsiTheme="majorHAnsi" w:cstheme="majorHAnsi"/>
          <w:sz w:val="16"/>
        </w:rPr>
        <w:t>.</w:t>
      </w:r>
    </w:p>
    <w:p w14:paraId="782E9453"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Done Without Coordination</w:t>
      </w:r>
    </w:p>
    <w:p w14:paraId="2DFD2F90"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 xml:space="preserve">Additionally, SpaceX and other operators of </w:t>
      </w:r>
      <w:proofErr w:type="spellStart"/>
      <w:r w:rsidRPr="007025E0">
        <w:rPr>
          <w:rFonts w:asciiTheme="majorHAnsi" w:hAnsiTheme="majorHAnsi" w:cstheme="majorHAnsi"/>
          <w:sz w:val="16"/>
          <w:szCs w:val="16"/>
        </w:rPr>
        <w:t>megaconstellations</w:t>
      </w:r>
      <w:proofErr w:type="spellEnd"/>
      <w:r w:rsidRPr="007025E0">
        <w:rPr>
          <w:rFonts w:asciiTheme="majorHAnsi" w:hAnsiTheme="majorHAnsi" w:cstheme="maj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5166115"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Governments Are Ultimately Implicated</w:t>
      </w:r>
    </w:p>
    <w:p w14:paraId="26973E31"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As we know, under international space law, </w:t>
      </w:r>
      <w:r w:rsidRPr="007025E0">
        <w:rPr>
          <w:rStyle w:val="StyleUnderline"/>
          <w:rFonts w:asciiTheme="majorHAnsi" w:hAnsiTheme="majorHAnsi" w:cstheme="majorHAnsi"/>
        </w:rPr>
        <w:t>what a nongovernmental entity does, a State is responsible for</w:t>
      </w:r>
      <w:r w:rsidRPr="007025E0">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7025E0">
        <w:rPr>
          <w:rStyle w:val="StyleUnderline"/>
          <w:rFonts w:asciiTheme="majorHAnsi" w:hAnsiTheme="majorHAnsi" w:cstheme="majorHAnsi"/>
        </w:rPr>
        <w:t xml:space="preserve">the prohibition on </w:t>
      </w:r>
      <w:proofErr w:type="spellStart"/>
      <w:r w:rsidRPr="007025E0">
        <w:rPr>
          <w:rStyle w:val="StyleUnderline"/>
          <w:rFonts w:asciiTheme="majorHAnsi" w:hAnsiTheme="majorHAnsi" w:cstheme="majorHAnsi"/>
        </w:rPr>
        <w:t>nonappropriation</w:t>
      </w:r>
      <w:proofErr w:type="spellEnd"/>
      <w:r w:rsidRPr="007025E0">
        <w:rPr>
          <w:rStyle w:val="StyleUnderline"/>
          <w:rFonts w:asciiTheme="majorHAnsi" w:hAnsiTheme="majorHAnsi" w:cstheme="majorHAnsi"/>
        </w:rPr>
        <w:t xml:space="preserve"> imposed upon States</w:t>
      </w:r>
      <w:r w:rsidRPr="007025E0">
        <w:rPr>
          <w:rFonts w:asciiTheme="majorHAnsi" w:hAnsiTheme="majorHAnsi" w:cstheme="majorHAnsi"/>
          <w:sz w:val="16"/>
        </w:rPr>
        <w:t xml:space="preserve"> under Article II of the Outer Space Treaty </w:t>
      </w:r>
      <w:r w:rsidRPr="007025E0">
        <w:rPr>
          <w:rStyle w:val="Emphasis"/>
          <w:rFonts w:asciiTheme="majorHAnsi" w:hAnsiTheme="majorHAnsi" w:cstheme="majorHAnsi"/>
        </w:rPr>
        <w:t>applies equally to nongovernmental private entities such as SpaceX</w:t>
      </w:r>
      <w:r w:rsidRPr="007025E0">
        <w:rPr>
          <w:rFonts w:asciiTheme="majorHAnsi" w:hAnsiTheme="majorHAnsi" w:cstheme="majorHAnsi"/>
          <w:sz w:val="16"/>
        </w:rPr>
        <w:t>.</w:t>
      </w:r>
    </w:p>
    <w:p w14:paraId="1339B64B"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 xml:space="preserve">Nevertheless, </w:t>
      </w:r>
      <w:r w:rsidRPr="007025E0">
        <w:rPr>
          <w:rStyle w:val="StyleUnderline"/>
          <w:rFonts w:asciiTheme="majorHAnsi" w:hAnsiTheme="majorHAnsi" w:cstheme="majorHAnsi"/>
        </w:rPr>
        <w:t xml:space="preserve">through the launching and bringing into use of the </w:t>
      </w:r>
      <w:proofErr w:type="spellStart"/>
      <w:r w:rsidRPr="007025E0">
        <w:rPr>
          <w:rStyle w:val="StyleUnderline"/>
          <w:rFonts w:asciiTheme="majorHAnsi" w:hAnsiTheme="majorHAnsi" w:cstheme="majorHAnsi"/>
        </w:rPr>
        <w:t>Starlink</w:t>
      </w:r>
      <w:proofErr w:type="spellEnd"/>
      <w:r w:rsidRPr="007025E0">
        <w:rPr>
          <w:rStyle w:val="StyleUnderline"/>
          <w:rFonts w:asciiTheme="majorHAnsi" w:hAnsiTheme="majorHAnsi" w:cstheme="majorHAnsi"/>
        </w:rPr>
        <w:t xml:space="preserve"> constellation, SpaceX will be the sole occupant, and thereby, possessor, both fact and in law, of 550 km, 1100 km, 1130 km, 1275 km, and 1325 km above our planet</w:t>
      </w:r>
      <w:r w:rsidRPr="007025E0">
        <w:rPr>
          <w:rFonts w:asciiTheme="majorHAnsi" w:hAnsiTheme="majorHAnsi" w:cstheme="majorHAnsi"/>
        </w:rPr>
        <w:t xml:space="preserve"> (</w:t>
      </w:r>
      <w:r w:rsidRPr="007025E0">
        <w:rPr>
          <w:rStyle w:val="StyleUnderline"/>
          <w:rFonts w:asciiTheme="majorHAnsi" w:hAnsiTheme="majorHAnsi" w:cstheme="majorHAnsi"/>
        </w:rPr>
        <w:t>or whatever orbits they finally come to occupy</w:t>
      </w:r>
      <w:r w:rsidRPr="007025E0">
        <w:rPr>
          <w:rFonts w:asciiTheme="majorHAnsi" w:hAnsiTheme="majorHAnsi" w:cstheme="majorHAnsi"/>
        </w:rPr>
        <w:t xml:space="preserve">). </w:t>
      </w:r>
      <w:r w:rsidRPr="007025E0">
        <w:rPr>
          <w:rStyle w:val="StyleUnderline"/>
          <w:rFonts w:asciiTheme="majorHAnsi" w:hAnsiTheme="majorHAnsi" w:cstheme="majorHAnsi"/>
        </w:rPr>
        <w:t>The same is true for the other operators of these large constellations which will be solely occupying entire orbits</w:t>
      </w:r>
      <w:r w:rsidRPr="007025E0">
        <w:rPr>
          <w:rFonts w:asciiTheme="majorHAnsi" w:hAnsiTheme="majorHAnsi" w:cstheme="majorHAnsi"/>
        </w:rPr>
        <w:t>.</w:t>
      </w:r>
    </w:p>
    <w:p w14:paraId="28132294"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highlight w:val="green"/>
        </w:rPr>
        <w:t>Long-Term Occupation Constitutes Appropriation</w:t>
      </w:r>
    </w:p>
    <w:p w14:paraId="01225E9D"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These </w:t>
      </w:r>
      <w:r w:rsidRPr="007025E0">
        <w:rPr>
          <w:rStyle w:val="StyleUnderline"/>
          <w:rFonts w:asciiTheme="majorHAnsi" w:hAnsiTheme="majorHAnsi" w:cstheme="majorHAnsi"/>
        </w:rPr>
        <w:t>altitudes are additionally significant</w:t>
      </w:r>
      <w:r w:rsidRPr="007025E0">
        <w:rPr>
          <w:rFonts w:asciiTheme="majorHAnsi" w:hAnsiTheme="majorHAnsi" w:cstheme="majorHAnsi"/>
          <w:sz w:val="16"/>
        </w:rPr>
        <w:t xml:space="preserve">, as nonfunctional spacecraft in orbits lower than around 500 km will re-enter the Earth’s atmosphere in months or a few years, but </w:t>
      </w:r>
      <w:r w:rsidRPr="007025E0">
        <w:rPr>
          <w:rStyle w:val="StyleUnderline"/>
          <w:rFonts w:asciiTheme="majorHAnsi" w:hAnsiTheme="majorHAnsi" w:cstheme="majorHAnsi"/>
        </w:rPr>
        <w:t xml:space="preserve">the </w:t>
      </w:r>
      <w:r w:rsidRPr="007025E0">
        <w:rPr>
          <w:rStyle w:val="StyleUnderline"/>
          <w:rFonts w:asciiTheme="majorHAnsi" w:hAnsiTheme="majorHAnsi" w:cstheme="majorHAnsi"/>
          <w:highlight w:val="green"/>
        </w:rPr>
        <w:t>altitudes</w:t>
      </w:r>
      <w:r w:rsidRPr="007025E0">
        <w:rPr>
          <w:rStyle w:val="StyleUnderline"/>
          <w:rFonts w:asciiTheme="majorHAnsi" w:hAnsiTheme="majorHAnsi" w:cstheme="majorHAnsi"/>
        </w:rPr>
        <w:t xml:space="preserve"> selected for the </w:t>
      </w:r>
      <w:proofErr w:type="spellStart"/>
      <w:r w:rsidRPr="007025E0">
        <w:rPr>
          <w:rStyle w:val="StyleUnderline"/>
          <w:rFonts w:asciiTheme="majorHAnsi" w:hAnsiTheme="majorHAnsi" w:cstheme="majorHAnsi"/>
        </w:rPr>
        <w:t>Starlink</w:t>
      </w:r>
      <w:proofErr w:type="spellEnd"/>
      <w:r w:rsidRPr="007025E0">
        <w:rPr>
          <w:rStyle w:val="StyleUnderline"/>
          <w:rFonts w:asciiTheme="majorHAnsi" w:hAnsiTheme="majorHAnsi" w:cstheme="majorHAnsi"/>
        </w:rPr>
        <w:t xml:space="preserve"> constellation, while technologically desirable for their purposes, also </w:t>
      </w:r>
      <w:r w:rsidRPr="007025E0">
        <w:rPr>
          <w:rStyle w:val="StyleUnderline"/>
          <w:rFonts w:asciiTheme="majorHAnsi" w:hAnsiTheme="majorHAnsi" w:cstheme="majorHAnsi"/>
          <w:highlight w:val="green"/>
        </w:rPr>
        <w:t>mean</w:t>
      </w:r>
      <w:r w:rsidRPr="007025E0">
        <w:rPr>
          <w:rStyle w:val="StyleUnderline"/>
          <w:rFonts w:asciiTheme="majorHAnsi" w:hAnsiTheme="majorHAnsi" w:cstheme="majorHAnsi"/>
        </w:rPr>
        <w:t xml:space="preserve"> that </w:t>
      </w:r>
      <w:r w:rsidRPr="007025E0">
        <w:rPr>
          <w:rStyle w:val="StyleUnderline"/>
          <w:rFonts w:asciiTheme="majorHAnsi" w:hAnsiTheme="majorHAnsi" w:cstheme="majorHAnsi"/>
          <w:highlight w:val="green"/>
        </w:rPr>
        <w:t>any spacecraft</w:t>
      </w:r>
      <w:r w:rsidRPr="007025E0">
        <w:rPr>
          <w:rStyle w:val="StyleUnderline"/>
          <w:rFonts w:asciiTheme="majorHAnsi" w:hAnsiTheme="majorHAnsi" w:cstheme="majorHAnsi"/>
        </w:rPr>
        <w:t xml:space="preserve"> which are not de-orbited from these regions </w:t>
      </w:r>
      <w:r w:rsidRPr="007025E0">
        <w:rPr>
          <w:rStyle w:val="StyleUnderline"/>
          <w:rFonts w:asciiTheme="majorHAnsi" w:hAnsiTheme="majorHAnsi" w:cstheme="majorHAnsi"/>
          <w:highlight w:val="green"/>
        </w:rPr>
        <w:t xml:space="preserve">may be there for </w:t>
      </w:r>
      <w:r w:rsidRPr="007025E0">
        <w:rPr>
          <w:rStyle w:val="Emphasis"/>
          <w:rFonts w:asciiTheme="majorHAnsi" w:hAnsiTheme="majorHAnsi" w:cstheme="majorHAnsi"/>
          <w:highlight w:val="green"/>
        </w:rPr>
        <w:t>decades</w:t>
      </w:r>
      <w:r w:rsidRPr="007025E0">
        <w:rPr>
          <w:rStyle w:val="StyleUnderline"/>
          <w:rFonts w:asciiTheme="majorHAnsi" w:hAnsiTheme="majorHAnsi" w:cstheme="majorHAnsi"/>
        </w:rPr>
        <w:t>, or possibly even hundreds of years</w:t>
      </w:r>
      <w:r w:rsidRPr="007025E0">
        <w:rPr>
          <w:rFonts w:asciiTheme="majorHAnsi" w:hAnsiTheme="majorHAnsi" w:cstheme="majorHAnsi"/>
          <w:sz w:val="16"/>
        </w:rPr>
        <w:t xml:space="preserve">. By comparison, </w:t>
      </w:r>
      <w:r w:rsidRPr="007025E0">
        <w:rPr>
          <w:rStyle w:val="StyleUnderline"/>
          <w:rFonts w:asciiTheme="majorHAnsi" w:hAnsiTheme="majorHAnsi" w:cstheme="majorHAnsi"/>
        </w:rPr>
        <w:t xml:space="preserve">the granting of rights for orbital slots at GSO is in 15-year increments, a length of time much less than what the altitudes of the </w:t>
      </w:r>
      <w:proofErr w:type="spellStart"/>
      <w:r w:rsidRPr="007025E0">
        <w:rPr>
          <w:rStyle w:val="StyleUnderline"/>
          <w:rFonts w:asciiTheme="majorHAnsi" w:hAnsiTheme="majorHAnsi" w:cstheme="majorHAnsi"/>
        </w:rPr>
        <w:t>megaconstellations</w:t>
      </w:r>
      <w:proofErr w:type="spellEnd"/>
      <w:r w:rsidRPr="007025E0">
        <w:rPr>
          <w:rStyle w:val="StyleUnderline"/>
          <w:rFonts w:asciiTheme="majorHAnsi" w:hAnsiTheme="majorHAnsi" w:cstheme="majorHAnsi"/>
        </w:rPr>
        <w:t xml:space="preserve"> threaten</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Such long spans of time at these altitudes by these </w:t>
      </w:r>
      <w:proofErr w:type="spellStart"/>
      <w:r w:rsidRPr="007025E0">
        <w:rPr>
          <w:rStyle w:val="StyleUnderline"/>
          <w:rFonts w:asciiTheme="majorHAnsi" w:hAnsiTheme="majorHAnsi" w:cstheme="majorHAnsi"/>
        </w:rPr>
        <w:t>megaconstellations</w:t>
      </w:r>
      <w:proofErr w:type="spellEnd"/>
      <w:r w:rsidRPr="007025E0">
        <w:rPr>
          <w:rStyle w:val="StyleUnderline"/>
          <w:rFonts w:asciiTheme="majorHAnsi" w:hAnsiTheme="majorHAnsi" w:cstheme="majorHAnsi"/>
        </w:rPr>
        <w:t xml:space="preserve"> further bolster the contention </w:t>
      </w:r>
      <w:r w:rsidRPr="007025E0">
        <w:rPr>
          <w:rStyle w:val="StyleUnderline"/>
          <w:rFonts w:asciiTheme="majorHAnsi" w:hAnsiTheme="majorHAnsi" w:cstheme="majorHAnsi"/>
          <w:highlight w:val="green"/>
        </w:rPr>
        <w:t>that</w:t>
      </w:r>
      <w:r w:rsidRPr="007025E0">
        <w:rPr>
          <w:rStyle w:val="StyleUnderline"/>
          <w:rFonts w:asciiTheme="majorHAnsi" w:hAnsiTheme="majorHAnsi" w:cstheme="majorHAnsi"/>
        </w:rPr>
        <w:t xml:space="preserve"> this occupation </w:t>
      </w:r>
      <w:r w:rsidRPr="007025E0">
        <w:rPr>
          <w:rStyle w:val="StyleUnderline"/>
          <w:rFonts w:asciiTheme="majorHAnsi" w:hAnsiTheme="majorHAnsi" w:cstheme="majorHAnsi"/>
          <w:highlight w:val="green"/>
        </w:rPr>
        <w:t xml:space="preserve">rises to the level of </w:t>
      </w:r>
      <w:r w:rsidRPr="007025E0">
        <w:rPr>
          <w:rStyle w:val="Emphasis"/>
          <w:rFonts w:asciiTheme="majorHAnsi" w:hAnsiTheme="majorHAnsi" w:cstheme="majorHAnsi"/>
          <w:highlight w:val="green"/>
        </w:rPr>
        <w:t>appropriation</w:t>
      </w:r>
      <w:r w:rsidRPr="007025E0">
        <w:rPr>
          <w:rStyle w:val="StyleUnderline"/>
          <w:rFonts w:asciiTheme="majorHAnsi" w:hAnsiTheme="majorHAnsi" w:cstheme="majorHAnsi"/>
        </w:rPr>
        <w:t xml:space="preserve"> of these orbits</w:t>
      </w:r>
      <w:r w:rsidRPr="007025E0">
        <w:rPr>
          <w:rFonts w:asciiTheme="majorHAnsi" w:hAnsiTheme="majorHAnsi" w:cstheme="majorHAnsi"/>
          <w:sz w:val="16"/>
        </w:rPr>
        <w:t>.</w:t>
      </w:r>
    </w:p>
    <w:p w14:paraId="1E944E28"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Prevents Others from Using Space</w:t>
      </w:r>
    </w:p>
    <w:p w14:paraId="3A8712F3" w14:textId="77777777" w:rsidR="007809EC" w:rsidRPr="007025E0" w:rsidRDefault="007809EC" w:rsidP="007809EC">
      <w:pPr>
        <w:rPr>
          <w:rFonts w:asciiTheme="majorHAnsi" w:hAnsiTheme="majorHAnsi" w:cstheme="majorHAnsi"/>
          <w:sz w:val="16"/>
        </w:rPr>
      </w:pPr>
      <w:r w:rsidRPr="007025E0">
        <w:rPr>
          <w:rStyle w:val="StyleUnderline"/>
          <w:rFonts w:asciiTheme="majorHAnsi" w:hAnsiTheme="majorHAnsi" w:cstheme="majorHAnsi"/>
        </w:rPr>
        <w:t>Article I of the</w:t>
      </w:r>
      <w:r w:rsidRPr="007025E0">
        <w:rPr>
          <w:rFonts w:asciiTheme="majorHAnsi" w:hAnsiTheme="majorHAnsi" w:cstheme="majorHAnsi"/>
          <w:sz w:val="16"/>
        </w:rPr>
        <w:t xml:space="preserve"> </w:t>
      </w:r>
      <w:r w:rsidRPr="007025E0">
        <w:rPr>
          <w:rStyle w:val="StyleUnderline"/>
          <w:rFonts w:asciiTheme="majorHAnsi" w:hAnsiTheme="majorHAnsi" w:cstheme="majorHAnsi"/>
        </w:rPr>
        <w:t>O</w:t>
      </w:r>
      <w:r w:rsidRPr="007025E0">
        <w:rPr>
          <w:rFonts w:asciiTheme="majorHAnsi" w:hAnsiTheme="majorHAnsi" w:cstheme="majorHAnsi"/>
          <w:sz w:val="16"/>
        </w:rPr>
        <w:t xml:space="preserve">uter </w:t>
      </w:r>
      <w:r w:rsidRPr="007025E0">
        <w:rPr>
          <w:rStyle w:val="StyleUnderline"/>
          <w:rFonts w:asciiTheme="majorHAnsi" w:hAnsiTheme="majorHAnsi" w:cstheme="majorHAnsi"/>
        </w:rPr>
        <w:t>S</w:t>
      </w:r>
      <w:r w:rsidRPr="007025E0">
        <w:rPr>
          <w:rFonts w:asciiTheme="majorHAnsi" w:hAnsiTheme="majorHAnsi" w:cstheme="majorHAnsi"/>
          <w:sz w:val="16"/>
        </w:rPr>
        <w:t xml:space="preserve">pace </w:t>
      </w:r>
      <w:r w:rsidRPr="007025E0">
        <w:rPr>
          <w:rStyle w:val="StyleUnderline"/>
          <w:rFonts w:asciiTheme="majorHAnsi" w:hAnsiTheme="majorHAnsi" w:cstheme="majorHAnsi"/>
        </w:rPr>
        <w:t>T</w:t>
      </w:r>
      <w:r w:rsidRPr="007025E0">
        <w:rPr>
          <w:rFonts w:asciiTheme="majorHAnsi" w:hAnsiTheme="majorHAnsi" w:cstheme="majorHAnsi"/>
          <w:sz w:val="16"/>
        </w:rPr>
        <w:t xml:space="preserve">reaty </w:t>
      </w:r>
      <w:r w:rsidRPr="007025E0">
        <w:rPr>
          <w:rStyle w:val="StyleUnderline"/>
          <w:rFonts w:asciiTheme="majorHAnsi" w:hAnsiTheme="majorHAnsi" w:cstheme="majorHAnsi"/>
        </w:rPr>
        <w:t>establishes that the exploration and use of outer space is “the province of all mankind.”</w:t>
      </w:r>
      <w:r w:rsidRPr="007025E0">
        <w:rPr>
          <w:rFonts w:asciiTheme="majorHAnsi" w:hAnsiTheme="majorHAnsi" w:cstheme="majorHAnsi"/>
          <w:sz w:val="16"/>
        </w:rPr>
        <w:t xml:space="preserve"> </w:t>
      </w:r>
      <w:r w:rsidRPr="007025E0">
        <w:rPr>
          <w:rStyle w:val="StyleUnderline"/>
          <w:rFonts w:asciiTheme="majorHAnsi" w:hAnsiTheme="majorHAnsi" w:cstheme="majorHAnsi"/>
        </w:rPr>
        <w:t>It further requires</w:t>
      </w:r>
      <w:r w:rsidRPr="007025E0">
        <w:rPr>
          <w:rFonts w:asciiTheme="majorHAnsi" w:hAnsiTheme="majorHAnsi" w:cstheme="majorHAnsi"/>
          <w:sz w:val="16"/>
        </w:rPr>
        <w:t xml:space="preserve"> that this </w:t>
      </w:r>
      <w:r w:rsidRPr="007025E0">
        <w:rPr>
          <w:rStyle w:val="StyleUnderline"/>
          <w:rFonts w:asciiTheme="majorHAnsi" w:hAnsiTheme="majorHAnsi" w:cstheme="majorHAnsi"/>
        </w:rPr>
        <w:t>exploration and use shall be by all States “without discrimination of any kind</w:t>
      </w:r>
      <w:r w:rsidRPr="007025E0">
        <w:rPr>
          <w:rFonts w:asciiTheme="majorHAnsi" w:hAnsiTheme="majorHAnsi" w:cstheme="majorHAnsi"/>
          <w:sz w:val="16"/>
        </w:rPr>
        <w:t xml:space="preserve">, on a basis of equality and in accordance with international law...” However, </w:t>
      </w:r>
      <w:r w:rsidRPr="007025E0">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7025E0">
        <w:rPr>
          <w:rFonts w:asciiTheme="majorHAnsi" w:hAnsiTheme="majorHAnsi" w:cstheme="majorHAnsi"/>
          <w:sz w:val="16"/>
        </w:rPr>
        <w:t xml:space="preserve">. So long as </w:t>
      </w:r>
      <w:r w:rsidRPr="007025E0">
        <w:rPr>
          <w:rStyle w:val="StyleUnderline"/>
          <w:rFonts w:asciiTheme="majorHAnsi" w:hAnsiTheme="majorHAnsi" w:cstheme="majorHAnsi"/>
        </w:rPr>
        <w:t>these actors</w:t>
      </w:r>
      <w:r w:rsidRPr="007025E0">
        <w:rPr>
          <w:rFonts w:asciiTheme="majorHAnsi" w:hAnsiTheme="majorHAnsi" w:cstheme="majorHAnsi"/>
          <w:sz w:val="16"/>
        </w:rPr>
        <w:t xml:space="preserve"> are so dominantly possessing and occupying those orbits, their actions </w:t>
      </w:r>
      <w:r w:rsidRPr="007025E0">
        <w:rPr>
          <w:rStyle w:val="StyleUnderline"/>
          <w:rFonts w:asciiTheme="majorHAnsi" w:hAnsiTheme="majorHAnsi" w:cstheme="majorHAnsi"/>
        </w:rPr>
        <w:t>exclude others from using them</w:t>
      </w:r>
      <w:r w:rsidRPr="007025E0">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w:t>
      </w:r>
      <w:r w:rsidRPr="007025E0">
        <w:rPr>
          <w:rFonts w:asciiTheme="majorHAnsi" w:hAnsiTheme="majorHAnsi" w:cstheme="majorHAnsi"/>
          <w:sz w:val="16"/>
        </w:rPr>
        <w:lastRenderedPageBreak/>
        <w:t xml:space="preserve">a mega constellation, so they will likely choose other altitudes and orbits. This </w:t>
      </w:r>
      <w:r w:rsidRPr="007025E0">
        <w:rPr>
          <w:rStyle w:val="Emphasis"/>
          <w:rFonts w:asciiTheme="majorHAnsi" w:hAnsiTheme="majorHAnsi" w:cstheme="majorHAnsi"/>
        </w:rPr>
        <w:t>massive occupation</w:t>
      </w:r>
      <w:r w:rsidRPr="007025E0">
        <w:rPr>
          <w:rFonts w:asciiTheme="majorHAnsi" w:hAnsiTheme="majorHAnsi" w:cstheme="majorHAnsi"/>
          <w:sz w:val="16"/>
        </w:rPr>
        <w:t xml:space="preserve"> of particular orbits </w:t>
      </w:r>
      <w:r w:rsidRPr="007025E0">
        <w:rPr>
          <w:rStyle w:val="StyleUnderline"/>
          <w:rFonts w:asciiTheme="majorHAnsi" w:hAnsiTheme="majorHAnsi" w:cstheme="majorHAnsi"/>
        </w:rPr>
        <w:t>effectively defeats others from enjoying the use of outer space</w:t>
      </w:r>
      <w:r w:rsidRPr="007025E0">
        <w:rPr>
          <w:rFonts w:asciiTheme="majorHAnsi" w:hAnsiTheme="majorHAnsi" w:cstheme="majorHAnsi"/>
          <w:sz w:val="16"/>
        </w:rPr>
        <w:t xml:space="preserve">. While a </w:t>
      </w:r>
      <w:proofErr w:type="gramStart"/>
      <w:r w:rsidRPr="007025E0">
        <w:rPr>
          <w:rFonts w:asciiTheme="majorHAnsi" w:hAnsiTheme="majorHAnsi" w:cstheme="majorHAnsi"/>
          <w:sz w:val="16"/>
        </w:rPr>
        <w:t>State</w:t>
      </w:r>
      <w:proofErr w:type="gramEnd"/>
      <w:r w:rsidRPr="007025E0">
        <w:rPr>
          <w:rFonts w:asciiTheme="majorHAnsi" w:hAnsiTheme="majorHAnsi" w:cstheme="maj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AEEBF04"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No Due Regard for Others</w:t>
      </w:r>
    </w:p>
    <w:p w14:paraId="6422F097"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 xml:space="preserve">That these </w:t>
      </w:r>
      <w:proofErr w:type="spellStart"/>
      <w:r w:rsidRPr="007025E0">
        <w:rPr>
          <w:rFonts w:asciiTheme="majorHAnsi" w:hAnsiTheme="majorHAnsi" w:cstheme="majorHAnsi"/>
          <w:sz w:val="16"/>
          <w:szCs w:val="16"/>
        </w:rPr>
        <w:t>megaconstellations</w:t>
      </w:r>
      <w:proofErr w:type="spellEnd"/>
      <w:r w:rsidRPr="007025E0">
        <w:rPr>
          <w:rFonts w:asciiTheme="majorHAnsi" w:hAnsiTheme="majorHAnsi" w:cstheme="maj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025E0">
        <w:rPr>
          <w:rFonts w:asciiTheme="majorHAnsi" w:hAnsiTheme="majorHAnsi" w:cstheme="majorHAnsi"/>
          <w:sz w:val="16"/>
          <w:szCs w:val="16"/>
        </w:rPr>
        <w:t>megaconstellations</w:t>
      </w:r>
      <w:proofErr w:type="spellEnd"/>
      <w:r w:rsidRPr="007025E0">
        <w:rPr>
          <w:rFonts w:asciiTheme="majorHAnsi" w:hAnsiTheme="majorHAnsi" w:cstheme="maj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2B74BFAD"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Harmful Contamination</w:t>
      </w:r>
    </w:p>
    <w:p w14:paraId="38EA1C20" w14:textId="77777777" w:rsidR="007809EC" w:rsidRPr="007025E0" w:rsidRDefault="007809EC" w:rsidP="007809EC">
      <w:pPr>
        <w:rPr>
          <w:rFonts w:asciiTheme="majorHAnsi" w:hAnsiTheme="majorHAnsi" w:cstheme="majorHAnsi"/>
          <w:sz w:val="16"/>
          <w:szCs w:val="16"/>
        </w:rPr>
      </w:pPr>
      <w:r w:rsidRPr="007025E0">
        <w:rPr>
          <w:rFonts w:asciiTheme="majorHAnsi" w:hAnsiTheme="majorHAnsi" w:cstheme="majorHAnsi"/>
          <w:sz w:val="16"/>
          <w:szCs w:val="16"/>
        </w:rPr>
        <w:t xml:space="preserve">The impacts of the spacecraft on the pressing issue of space debris need not be gone into detail here. Suffice it to say, </w:t>
      </w:r>
      <w:proofErr w:type="spellStart"/>
      <w:r w:rsidRPr="007025E0">
        <w:rPr>
          <w:rStyle w:val="Emphasis"/>
          <w:rFonts w:asciiTheme="majorHAnsi" w:hAnsiTheme="majorHAnsi" w:cstheme="majorHAnsi"/>
          <w:highlight w:val="green"/>
        </w:rPr>
        <w:t>megaconstellations</w:t>
      </w:r>
      <w:proofErr w:type="spellEnd"/>
      <w:r w:rsidRPr="007025E0">
        <w:rPr>
          <w:rStyle w:val="StyleUnderline"/>
          <w:rFonts w:asciiTheme="majorHAnsi" w:hAnsiTheme="majorHAnsi" w:cstheme="majorHAnsi"/>
          <w:highlight w:val="green"/>
        </w:rPr>
        <w:t xml:space="preserve"> threaten </w:t>
      </w:r>
      <w:r w:rsidRPr="007025E0">
        <w:rPr>
          <w:rStyle w:val="Emphasis"/>
          <w:rFonts w:asciiTheme="majorHAnsi" w:hAnsiTheme="majorHAnsi" w:cstheme="majorHAnsi"/>
          <w:highlight w:val="green"/>
        </w:rPr>
        <w:t>mega-debris</w:t>
      </w:r>
      <w:r w:rsidRPr="007025E0">
        <w:rPr>
          <w:rFonts w:asciiTheme="majorHAnsi" w:hAnsiTheme="majorHAnsi" w:cstheme="majorHAnsi"/>
          <w:sz w:val="16"/>
          <w:szCs w:val="16"/>
        </w:rPr>
        <w:t xml:space="preserve">. The </w:t>
      </w:r>
      <w:r w:rsidRPr="007025E0">
        <w:rPr>
          <w:rStyle w:val="StyleUnderline"/>
          <w:rFonts w:asciiTheme="majorHAnsi" w:hAnsiTheme="majorHAnsi" w:cstheme="majorHAnsi"/>
        </w:rPr>
        <w:t>failure rate of these comparatively cheap satellites should give pause</w:t>
      </w:r>
      <w:r w:rsidRPr="007025E0">
        <w:rPr>
          <w:rFonts w:asciiTheme="majorHAnsi" w:hAnsiTheme="majorHAnsi" w:cstheme="majorHAnsi"/>
          <w:sz w:val="16"/>
          <w:szCs w:val="16"/>
        </w:rPr>
        <w:t xml:space="preserve">, because </w:t>
      </w:r>
      <w:r w:rsidRPr="007025E0">
        <w:rPr>
          <w:rStyle w:val="StyleUnderline"/>
          <w:rFonts w:asciiTheme="majorHAnsi" w:hAnsiTheme="majorHAnsi" w:cstheme="majorHAnsi"/>
        </w:rPr>
        <w:t>if 5% of a constellation of 100 satellites fails, this is 5 guaranteed new pieces of debris</w:t>
      </w:r>
      <w:r w:rsidRPr="007025E0">
        <w:rPr>
          <w:rFonts w:asciiTheme="majorHAnsi" w:hAnsiTheme="majorHAnsi" w:cstheme="majorHAnsi"/>
          <w:sz w:val="16"/>
          <w:szCs w:val="16"/>
        </w:rPr>
        <w:t xml:space="preserve"> intentionally introduced </w:t>
      </w:r>
      <w:r w:rsidRPr="007025E0">
        <w:rPr>
          <w:rStyle w:val="StyleUnderline"/>
          <w:rFonts w:asciiTheme="majorHAnsi" w:hAnsiTheme="majorHAnsi" w:cstheme="majorHAnsi"/>
        </w:rPr>
        <w:t>to the fragile space domain</w:t>
      </w:r>
      <w:r w:rsidRPr="007025E0">
        <w:rPr>
          <w:rFonts w:asciiTheme="majorHAnsi" w:hAnsiTheme="majorHAnsi" w:cstheme="majorHAns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025E0">
        <w:rPr>
          <w:rFonts w:asciiTheme="majorHAnsi" w:hAnsiTheme="majorHAnsi" w:cstheme="majorHAnsi"/>
          <w:sz w:val="16"/>
          <w:szCs w:val="16"/>
        </w:rPr>
        <w:t>megaconstellations</w:t>
      </w:r>
      <w:proofErr w:type="spellEnd"/>
      <w:r w:rsidRPr="007025E0">
        <w:rPr>
          <w:rFonts w:asciiTheme="majorHAnsi" w:hAnsiTheme="majorHAnsi" w:cstheme="majorHAns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845CE05"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If This Isn’t Appropriation, Then What Is?</w:t>
      </w:r>
    </w:p>
    <w:p w14:paraId="78FD59D9"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Arguing in the alternative, </w:t>
      </w:r>
      <w:r w:rsidRPr="007025E0">
        <w:rPr>
          <w:rStyle w:val="StyleUnderline"/>
          <w:rFonts w:asciiTheme="majorHAnsi" w:hAnsiTheme="majorHAnsi" w:cstheme="majorHAnsi"/>
        </w:rPr>
        <w:t xml:space="preserve">if these </w:t>
      </w:r>
      <w:proofErr w:type="spellStart"/>
      <w:r w:rsidRPr="007025E0">
        <w:rPr>
          <w:rStyle w:val="StyleUnderline"/>
          <w:rFonts w:asciiTheme="majorHAnsi" w:hAnsiTheme="majorHAnsi" w:cstheme="majorHAnsi"/>
        </w:rPr>
        <w:t>megaconstellations</w:t>
      </w:r>
      <w:proofErr w:type="spellEnd"/>
      <w:r w:rsidRPr="007025E0">
        <w:rPr>
          <w:rFonts w:asciiTheme="majorHAnsi" w:hAnsiTheme="majorHAnsi" w:cstheme="majorHAnsi"/>
          <w:sz w:val="16"/>
        </w:rPr>
        <w:t xml:space="preserve"> — in their dominant occupation of entire orbits in orbital planes with numerous satellites — </w:t>
      </w:r>
      <w:r w:rsidRPr="007025E0">
        <w:rPr>
          <w:rStyle w:val="StyleUnderline"/>
          <w:rFonts w:asciiTheme="majorHAnsi" w:hAnsiTheme="majorHAnsi" w:cstheme="majorHAnsi"/>
        </w:rPr>
        <w:t>could be considered</w:t>
      </w:r>
      <w:r w:rsidRPr="007025E0">
        <w:rPr>
          <w:rFonts w:asciiTheme="majorHAnsi" w:hAnsiTheme="majorHAnsi" w:cstheme="majorHAnsi"/>
          <w:sz w:val="16"/>
        </w:rPr>
        <w:t xml:space="preserve"> (merely for the sake of argument) </w:t>
      </w:r>
      <w:r w:rsidRPr="007025E0">
        <w:rPr>
          <w:rStyle w:val="StyleUnderline"/>
          <w:rFonts w:asciiTheme="majorHAnsi" w:hAnsiTheme="majorHAnsi" w:cstheme="majorHAnsi"/>
        </w:rPr>
        <w:t>to not be appropriation</w:t>
      </w:r>
      <w:r w:rsidRPr="007025E0">
        <w:rPr>
          <w:rFonts w:asciiTheme="majorHAnsi" w:hAnsiTheme="majorHAnsi" w:cstheme="majorHAnsi"/>
          <w:sz w:val="16"/>
        </w:rPr>
        <w:t xml:space="preserve">, we must therefore ask: </w:t>
      </w:r>
      <w:r w:rsidRPr="007025E0">
        <w:rPr>
          <w:rStyle w:val="StyleUnderline"/>
          <w:rFonts w:asciiTheme="majorHAnsi" w:hAnsiTheme="majorHAnsi" w:cstheme="majorHAnsi"/>
        </w:rPr>
        <w:t>what would be appropriation?</w:t>
      </w:r>
      <w:r w:rsidRPr="007025E0">
        <w:rPr>
          <w:rFonts w:asciiTheme="majorHAnsi" w:hAnsiTheme="majorHAnsi" w:cstheme="majorHAnsi"/>
          <w:sz w:val="16"/>
        </w:rPr>
        <w:t xml:space="preserve"> </w:t>
      </w:r>
      <w:r w:rsidRPr="007025E0">
        <w:rPr>
          <w:rStyle w:val="StyleUnderline"/>
          <w:rFonts w:asciiTheme="majorHAnsi" w:hAnsiTheme="majorHAnsi" w:cstheme="majorHAnsi"/>
        </w:rPr>
        <w:t xml:space="preserve">What use of </w:t>
      </w:r>
      <w:r w:rsidRPr="007025E0">
        <w:rPr>
          <w:rStyle w:val="Emphasis"/>
          <w:rFonts w:asciiTheme="majorHAnsi" w:hAnsiTheme="majorHAnsi" w:cstheme="majorHAnsi"/>
        </w:rPr>
        <w:t>void space</w:t>
      </w:r>
      <w:r w:rsidRPr="007025E0">
        <w:rPr>
          <w:rStyle w:val="StyleUnderline"/>
          <w:rFonts w:asciiTheme="majorHAnsi" w:hAnsiTheme="majorHAnsi" w:cstheme="majorHAnsi"/>
        </w:rPr>
        <w:t xml:space="preserve">, including orbits of the Earth, would </w:t>
      </w:r>
      <w:r w:rsidRPr="007025E0">
        <w:rPr>
          <w:rStyle w:val="Emphasis"/>
          <w:rFonts w:asciiTheme="majorHAnsi" w:hAnsiTheme="majorHAnsi" w:cstheme="majorHAnsi"/>
        </w:rPr>
        <w:t>constitute actual appropriation</w:t>
      </w:r>
      <w:r w:rsidRPr="007025E0">
        <w:rPr>
          <w:rStyle w:val="StyleUnderline"/>
          <w:rFonts w:asciiTheme="majorHAnsi" w:hAnsiTheme="majorHAnsi" w:cstheme="majorHAnsi"/>
        </w:rPr>
        <w:t>?</w:t>
      </w:r>
      <w:r w:rsidRPr="007025E0">
        <w:rPr>
          <w:rFonts w:asciiTheme="majorHAnsi" w:hAnsiTheme="majorHAnsi" w:cstheme="maj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025E0">
        <w:rPr>
          <w:rFonts w:asciiTheme="majorHAnsi" w:hAnsiTheme="majorHAnsi" w:cstheme="majorHAnsi"/>
          <w:sz w:val="16"/>
        </w:rPr>
        <w:t>megaconstellations</w:t>
      </w:r>
      <w:proofErr w:type="spellEnd"/>
      <w:r w:rsidRPr="007025E0">
        <w:rPr>
          <w:rFonts w:asciiTheme="majorHAnsi" w:hAnsiTheme="majorHAnsi" w:cstheme="majorHAnsi"/>
          <w:sz w:val="16"/>
        </w:rPr>
        <w:t xml:space="preserve"> which would then cross the threshold into appropriation. However, a formal claim of sovereignty would be merely an act occurring on Earth and would not change any actual facts in the space domain. Consequently, </w:t>
      </w:r>
      <w:r w:rsidRPr="007025E0">
        <w:rPr>
          <w:rStyle w:val="StyleUnderline"/>
          <w:rFonts w:asciiTheme="majorHAnsi" w:hAnsiTheme="majorHAnsi" w:cstheme="majorHAnsi"/>
          <w:highlight w:val="green"/>
        </w:rPr>
        <w:t>the lack of</w:t>
      </w:r>
      <w:r w:rsidRPr="007025E0">
        <w:rPr>
          <w:rStyle w:val="StyleUnderline"/>
          <w:rFonts w:asciiTheme="majorHAnsi" w:hAnsiTheme="majorHAnsi" w:cstheme="majorHAnsi"/>
        </w:rPr>
        <w:t xml:space="preserve"> a </w:t>
      </w:r>
      <w:r w:rsidRPr="007025E0">
        <w:rPr>
          <w:rStyle w:val="Emphasis"/>
          <w:rFonts w:asciiTheme="majorHAnsi" w:hAnsiTheme="majorHAnsi" w:cstheme="majorHAnsi"/>
          <w:highlight w:val="green"/>
        </w:rPr>
        <w:t>formal</w:t>
      </w:r>
      <w:r w:rsidRPr="007025E0">
        <w:rPr>
          <w:rStyle w:val="StyleUnderline"/>
          <w:rFonts w:asciiTheme="majorHAnsi" w:hAnsiTheme="majorHAnsi" w:cstheme="majorHAnsi"/>
        </w:rPr>
        <w:t xml:space="preserve"> claim of </w:t>
      </w:r>
      <w:r w:rsidRPr="007025E0">
        <w:rPr>
          <w:rStyle w:val="Emphasis"/>
          <w:rFonts w:asciiTheme="majorHAnsi" w:hAnsiTheme="majorHAnsi" w:cstheme="majorHAnsi"/>
          <w:highlight w:val="green"/>
        </w:rPr>
        <w:t>sovereignty</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should not be the deciding criteria</w:t>
      </w:r>
      <w:r w:rsidRPr="007025E0">
        <w:rPr>
          <w:rStyle w:val="StyleUnderline"/>
          <w:rFonts w:asciiTheme="majorHAnsi" w:hAnsiTheme="majorHAnsi" w:cstheme="majorHAnsi"/>
        </w:rPr>
        <w:t xml:space="preserve"> in arriving at the conclusion that </w:t>
      </w:r>
      <w:proofErr w:type="spellStart"/>
      <w:r w:rsidRPr="007025E0">
        <w:rPr>
          <w:rStyle w:val="StyleUnderline"/>
          <w:rFonts w:asciiTheme="majorHAnsi" w:hAnsiTheme="majorHAnsi" w:cstheme="majorHAnsi"/>
        </w:rPr>
        <w:t>megaconstellations</w:t>
      </w:r>
      <w:proofErr w:type="spellEnd"/>
      <w:r w:rsidRPr="007025E0">
        <w:rPr>
          <w:rStyle w:val="StyleUnderline"/>
          <w:rFonts w:asciiTheme="majorHAnsi" w:hAnsiTheme="majorHAnsi" w:cstheme="majorHAnsi"/>
        </w:rPr>
        <w:t xml:space="preserve"> constitute appropriation of orbits</w:t>
      </w:r>
      <w:r w:rsidRPr="007025E0">
        <w:rPr>
          <w:rFonts w:asciiTheme="majorHAnsi" w:hAnsiTheme="majorHAnsi" w:cstheme="majorHAnsi"/>
          <w:sz w:val="16"/>
        </w:rPr>
        <w:t>.</w:t>
      </w:r>
    </w:p>
    <w:p w14:paraId="2A6CD757" w14:textId="77777777" w:rsidR="007809EC" w:rsidRPr="007025E0" w:rsidRDefault="007809EC" w:rsidP="007809EC">
      <w:pPr>
        <w:rPr>
          <w:rStyle w:val="Emphasis"/>
          <w:rFonts w:asciiTheme="majorHAnsi" w:hAnsiTheme="majorHAnsi" w:cstheme="majorHAnsi"/>
        </w:rPr>
      </w:pPr>
      <w:r w:rsidRPr="007025E0">
        <w:rPr>
          <w:rStyle w:val="Emphasis"/>
          <w:rFonts w:asciiTheme="majorHAnsi" w:hAnsiTheme="majorHAnsi" w:cstheme="majorHAnsi"/>
        </w:rPr>
        <w:t>Conclusion</w:t>
      </w:r>
    </w:p>
    <w:p w14:paraId="2C8DE1AC" w14:textId="77777777" w:rsidR="007809EC" w:rsidRPr="007025E0" w:rsidRDefault="007809EC" w:rsidP="007809EC">
      <w:pPr>
        <w:rPr>
          <w:rFonts w:asciiTheme="majorHAnsi" w:hAnsiTheme="majorHAnsi" w:cstheme="majorHAnsi"/>
          <w:sz w:val="16"/>
        </w:rPr>
      </w:pPr>
      <w:r w:rsidRPr="007025E0">
        <w:rPr>
          <w:rFonts w:asciiTheme="majorHAnsi" w:hAnsiTheme="majorHAnsi" w:cstheme="majorHAnsi"/>
          <w:sz w:val="16"/>
        </w:rPr>
        <w:t xml:space="preserve">In conclusion, these </w:t>
      </w:r>
      <w:proofErr w:type="spellStart"/>
      <w:r w:rsidRPr="007025E0">
        <w:rPr>
          <w:rStyle w:val="StyleUnderline"/>
          <w:rFonts w:asciiTheme="majorHAnsi" w:hAnsiTheme="majorHAnsi" w:cstheme="majorHAnsi"/>
        </w:rPr>
        <w:t>megaconstellations</w:t>
      </w:r>
      <w:proofErr w:type="spellEnd"/>
      <w:r w:rsidRPr="007025E0">
        <w:rPr>
          <w:rStyle w:val="StyleUnderline"/>
          <w:rFonts w:asciiTheme="majorHAnsi" w:hAnsiTheme="majorHAnsi" w:cstheme="majorHAnsi"/>
        </w:rPr>
        <w:t xml:space="preserve"> effectively occupy entire orbital regions</w:t>
      </w:r>
      <w:r w:rsidRPr="007025E0">
        <w:rPr>
          <w:rFonts w:asciiTheme="majorHAnsi" w:hAnsiTheme="majorHAnsi" w:cstheme="majorHAnsi"/>
          <w:sz w:val="16"/>
        </w:rPr>
        <w:t xml:space="preserve"> with their vast fleet of spacecraft </w:t>
      </w:r>
      <w:r w:rsidRPr="007025E0">
        <w:rPr>
          <w:rStyle w:val="StyleUnderline"/>
          <w:rFonts w:asciiTheme="majorHAnsi" w:hAnsiTheme="majorHAnsi" w:cstheme="majorHAnsi"/>
        </w:rPr>
        <w:t>and</w:t>
      </w:r>
      <w:r w:rsidRPr="007025E0">
        <w:rPr>
          <w:rFonts w:asciiTheme="majorHAnsi" w:hAnsiTheme="majorHAnsi" w:cstheme="majorHAnsi"/>
          <w:sz w:val="16"/>
        </w:rPr>
        <w:t xml:space="preserve"> in so doing effectively </w:t>
      </w:r>
      <w:r w:rsidRPr="007025E0">
        <w:rPr>
          <w:rStyle w:val="StyleUnderline"/>
          <w:rFonts w:asciiTheme="majorHAnsi" w:hAnsiTheme="majorHAnsi" w:cstheme="majorHAnsi"/>
        </w:rPr>
        <w:t>preclude other actors from sharing those domains</w:t>
      </w:r>
      <w:r w:rsidRPr="007025E0">
        <w:rPr>
          <w:rFonts w:asciiTheme="majorHAnsi" w:hAnsiTheme="majorHAnsi" w:cstheme="majorHAnsi"/>
          <w:sz w:val="16"/>
        </w:rPr>
        <w:t xml:space="preserve">. </w:t>
      </w:r>
      <w:r w:rsidRPr="007025E0">
        <w:rPr>
          <w:rStyle w:val="StyleUnderline"/>
          <w:rFonts w:asciiTheme="majorHAnsi" w:hAnsiTheme="majorHAnsi" w:cstheme="majorHAnsi"/>
        </w:rPr>
        <w:t>They have done so, or are attempting to do so</w:t>
      </w:r>
      <w:r w:rsidRPr="007025E0">
        <w:rPr>
          <w:rFonts w:asciiTheme="majorHAnsi" w:hAnsiTheme="majorHAnsi" w:cstheme="majorHAnsi"/>
          <w:sz w:val="16"/>
        </w:rPr>
        <w:t xml:space="preserve">, without any international consensus or discussion, </w:t>
      </w:r>
      <w:r w:rsidRPr="007025E0">
        <w:rPr>
          <w:rStyle w:val="StyleUnderline"/>
          <w:rFonts w:asciiTheme="majorHAnsi" w:hAnsiTheme="majorHAnsi" w:cstheme="majorHAnsi"/>
        </w:rPr>
        <w:t>which is</w:t>
      </w:r>
      <w:r w:rsidRPr="007025E0">
        <w:rPr>
          <w:rFonts w:asciiTheme="majorHAnsi" w:hAnsiTheme="majorHAnsi" w:cstheme="majorHAnsi"/>
          <w:sz w:val="16"/>
        </w:rPr>
        <w:t xml:space="preserve"> most </w:t>
      </w:r>
      <w:r w:rsidRPr="007025E0">
        <w:rPr>
          <w:rStyle w:val="StyleUnderline"/>
          <w:rFonts w:asciiTheme="majorHAnsi" w:hAnsiTheme="majorHAnsi" w:cstheme="majorHAnsi"/>
        </w:rPr>
        <w:t>egregious for a domain outside of State sovereignty and which no State can own</w:t>
      </w:r>
      <w:r w:rsidRPr="007025E0">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025E0">
        <w:rPr>
          <w:rStyle w:val="StyleUnderline"/>
          <w:rFonts w:asciiTheme="majorHAnsi" w:hAnsiTheme="majorHAnsi" w:cstheme="majorHAnsi"/>
        </w:rPr>
        <w:t>constellations significantly prevent others from using those regions, which therefore interferes with others’ right to explore and use space</w:t>
      </w:r>
      <w:r w:rsidRPr="007025E0">
        <w:rPr>
          <w:rFonts w:asciiTheme="majorHAnsi" w:hAnsiTheme="majorHAnsi" w:cstheme="majorHAnsi"/>
          <w:sz w:val="16"/>
        </w:rPr>
        <w:t xml:space="preserve">. And ultimately, </w:t>
      </w:r>
      <w:r w:rsidRPr="007025E0">
        <w:rPr>
          <w:rStyle w:val="StyleUnderline"/>
          <w:rFonts w:asciiTheme="majorHAnsi" w:hAnsiTheme="majorHAnsi" w:cstheme="majorHAnsi"/>
        </w:rPr>
        <w:t>this reckless ambition shows absolutely no due regard</w:t>
      </w:r>
      <w:r w:rsidRPr="007025E0">
        <w:rPr>
          <w:rFonts w:asciiTheme="majorHAnsi" w:hAnsiTheme="majorHAnsi" w:cstheme="majorHAnsi"/>
          <w:sz w:val="16"/>
        </w:rPr>
        <w:t xml:space="preserve"> (as per Article IX) </w:t>
      </w:r>
      <w:r w:rsidRPr="007025E0">
        <w:rPr>
          <w:rStyle w:val="StyleUnderline"/>
          <w:rFonts w:asciiTheme="majorHAnsi" w:hAnsiTheme="majorHAnsi" w:cstheme="majorHAnsi"/>
        </w:rPr>
        <w:t>for the corresponding rights of others</w:t>
      </w:r>
      <w:r w:rsidRPr="007025E0">
        <w:rPr>
          <w:rFonts w:asciiTheme="majorHAnsi" w:hAnsiTheme="majorHAnsi" w:cstheme="majorHAnsi"/>
          <w:sz w:val="16"/>
        </w:rPr>
        <w:t xml:space="preserve">. As such, </w:t>
      </w:r>
      <w:r w:rsidRPr="007025E0">
        <w:rPr>
          <w:rStyle w:val="StyleUnderline"/>
          <w:rFonts w:asciiTheme="majorHAnsi" w:hAnsiTheme="majorHAnsi" w:cstheme="majorHAnsi"/>
        </w:rPr>
        <w:t xml:space="preserve">these </w:t>
      </w:r>
      <w:proofErr w:type="spellStart"/>
      <w:r w:rsidRPr="007025E0">
        <w:rPr>
          <w:rStyle w:val="Emphasis"/>
          <w:rFonts w:asciiTheme="majorHAnsi" w:hAnsiTheme="majorHAnsi" w:cstheme="majorHAnsi"/>
          <w:highlight w:val="green"/>
        </w:rPr>
        <w:t>megaconstellations</w:t>
      </w:r>
      <w:proofErr w:type="spellEnd"/>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 xml:space="preserve">constitute an </w:t>
      </w:r>
      <w:r w:rsidRPr="007025E0">
        <w:rPr>
          <w:rStyle w:val="Emphasis"/>
          <w:rFonts w:asciiTheme="majorHAnsi" w:hAnsiTheme="majorHAnsi" w:cstheme="majorHAnsi"/>
          <w:highlight w:val="green"/>
        </w:rPr>
        <w:t>impermissible</w:t>
      </w:r>
      <w:r w:rsidRPr="007025E0">
        <w:rPr>
          <w:rStyle w:val="StyleUnderline"/>
          <w:rFonts w:asciiTheme="majorHAnsi" w:hAnsiTheme="majorHAnsi" w:cstheme="majorHAnsi"/>
          <w:highlight w:val="green"/>
        </w:rPr>
        <w:t xml:space="preserve"> appropriation of</w:t>
      </w:r>
      <w:r w:rsidRPr="007025E0">
        <w:rPr>
          <w:rStyle w:val="StyleUnderline"/>
          <w:rFonts w:asciiTheme="majorHAnsi" w:hAnsiTheme="majorHAnsi" w:cstheme="majorHAnsi"/>
        </w:rPr>
        <w:t xml:space="preserve"> </w:t>
      </w:r>
      <w:r w:rsidRPr="007025E0">
        <w:rPr>
          <w:rStyle w:val="Emphasis"/>
          <w:rFonts w:asciiTheme="majorHAnsi" w:hAnsiTheme="majorHAnsi" w:cstheme="majorHAnsi"/>
        </w:rPr>
        <w:t>particular regions</w:t>
      </w:r>
      <w:r w:rsidRPr="007025E0">
        <w:rPr>
          <w:rStyle w:val="StyleUnderline"/>
          <w:rFonts w:asciiTheme="majorHAnsi" w:hAnsiTheme="majorHAnsi" w:cstheme="majorHAnsi"/>
        </w:rPr>
        <w:t xml:space="preserve"> of </w:t>
      </w:r>
      <w:r w:rsidRPr="007025E0">
        <w:rPr>
          <w:rStyle w:val="Emphasis"/>
          <w:rFonts w:asciiTheme="majorHAnsi" w:hAnsiTheme="majorHAnsi" w:cstheme="majorHAnsi"/>
          <w:highlight w:val="green"/>
        </w:rPr>
        <w:t>outer space</w:t>
      </w:r>
      <w:r w:rsidRPr="007025E0">
        <w:rPr>
          <w:rStyle w:val="StyleUnderline"/>
          <w:rFonts w:asciiTheme="majorHAnsi" w:hAnsiTheme="majorHAnsi" w:cstheme="majorHAnsi"/>
        </w:rPr>
        <w:t xml:space="preserve">, </w:t>
      </w:r>
      <w:r w:rsidRPr="007025E0">
        <w:rPr>
          <w:rStyle w:val="StyleUnderline"/>
          <w:rFonts w:asciiTheme="majorHAnsi" w:hAnsiTheme="majorHAnsi" w:cstheme="majorHAnsi"/>
          <w:highlight w:val="green"/>
        </w:rPr>
        <w:t>regardless of any formal</w:t>
      </w:r>
      <w:r w:rsidRPr="007025E0">
        <w:rPr>
          <w:rStyle w:val="StyleUnderline"/>
          <w:rFonts w:asciiTheme="majorHAnsi" w:hAnsiTheme="majorHAnsi" w:cstheme="majorHAnsi"/>
        </w:rPr>
        <w:t xml:space="preserve">, official </w:t>
      </w:r>
      <w:r w:rsidRPr="007025E0">
        <w:rPr>
          <w:rStyle w:val="StyleUnderline"/>
          <w:rFonts w:asciiTheme="majorHAnsi" w:hAnsiTheme="majorHAnsi" w:cstheme="majorHAnsi"/>
          <w:highlight w:val="green"/>
        </w:rPr>
        <w:t>claim</w:t>
      </w:r>
      <w:r w:rsidRPr="007025E0">
        <w:rPr>
          <w:rStyle w:val="StyleUnderline"/>
          <w:rFonts w:asciiTheme="majorHAnsi" w:hAnsiTheme="majorHAnsi" w:cstheme="majorHAnsi"/>
        </w:rPr>
        <w:t xml:space="preserve"> of such </w:t>
      </w:r>
      <w:r w:rsidRPr="007025E0">
        <w:rPr>
          <w:rStyle w:val="Emphasis"/>
          <w:rFonts w:asciiTheme="majorHAnsi" w:hAnsiTheme="majorHAnsi" w:cstheme="majorHAnsi"/>
          <w:highlight w:val="green"/>
        </w:rPr>
        <w:t>by a responsible, authorizing government</w:t>
      </w:r>
      <w:r w:rsidRPr="007025E0">
        <w:rPr>
          <w:rFonts w:asciiTheme="majorHAnsi" w:hAnsiTheme="majorHAnsi" w:cstheme="majorHAnsi"/>
          <w:sz w:val="16"/>
        </w:rPr>
        <w:t>.</w:t>
      </w:r>
    </w:p>
    <w:p w14:paraId="5A175EBF" w14:textId="77777777" w:rsidR="007809EC" w:rsidRPr="007025E0" w:rsidRDefault="007809EC" w:rsidP="007809EC">
      <w:pPr>
        <w:pStyle w:val="Heading4"/>
        <w:rPr>
          <w:rFonts w:asciiTheme="majorHAnsi" w:hAnsiTheme="majorHAnsi" w:cstheme="majorHAnsi"/>
        </w:rPr>
      </w:pPr>
      <w:r w:rsidRPr="007025E0">
        <w:rPr>
          <w:rFonts w:asciiTheme="majorHAnsi" w:hAnsiTheme="majorHAnsi" w:cstheme="majorHAnsi"/>
        </w:rPr>
        <w:lastRenderedPageBreak/>
        <w:t xml:space="preserve">The plan inaugurates a necessary international framework—establishing </w:t>
      </w:r>
      <w:r w:rsidRPr="007025E0">
        <w:rPr>
          <w:rFonts w:asciiTheme="majorHAnsi" w:hAnsiTheme="majorHAnsi" w:cstheme="majorHAnsi"/>
          <w:u w:val="single"/>
        </w:rPr>
        <w:t>baseline legal limits</w:t>
      </w:r>
      <w:r w:rsidRPr="007025E0">
        <w:rPr>
          <w:rFonts w:asciiTheme="majorHAnsi" w:hAnsiTheme="majorHAnsi" w:cstheme="majorHAnsi"/>
        </w:rPr>
        <w:t xml:space="preserve"> preserves </w:t>
      </w:r>
      <w:r w:rsidRPr="007025E0">
        <w:rPr>
          <w:rFonts w:asciiTheme="majorHAnsi" w:hAnsiTheme="majorHAnsi" w:cstheme="majorHAnsi"/>
          <w:u w:val="single"/>
        </w:rPr>
        <w:t>celestial observation</w:t>
      </w:r>
      <w:r w:rsidRPr="007025E0">
        <w:rPr>
          <w:rFonts w:asciiTheme="majorHAnsi" w:hAnsiTheme="majorHAnsi" w:cstheme="majorHAnsi"/>
        </w:rPr>
        <w:t xml:space="preserve">. Resnick 20 </w:t>
      </w:r>
    </w:p>
    <w:p w14:paraId="4D9AA85E" w14:textId="77777777" w:rsidR="007809EC" w:rsidRPr="007025E0" w:rsidRDefault="007809EC" w:rsidP="007809EC">
      <w:pPr>
        <w:rPr>
          <w:rFonts w:asciiTheme="majorHAnsi" w:hAnsiTheme="majorHAnsi" w:cstheme="majorHAnsi"/>
        </w:rPr>
      </w:pPr>
      <w:r w:rsidRPr="007025E0">
        <w:rPr>
          <w:rFonts w:asciiTheme="majorHAnsi" w:hAnsiTheme="majorHAnsi" w:cstheme="majorHAnsi"/>
        </w:rPr>
        <w:t>Brian Resnick, a science reporter at Vox.com, covering social and behavioral sciences, space, medicine, the environment, and anything that makes you think "whoa that's cool." He is the co-creator of Unexplainable, a Vox podcast about unanswered questions in science. He serves as the show's science editor and senior reporter, shaping the editorial direction of the series. Before Vox, he was a staff correspondent at National Journal where he wrote two cover stories for the (now defunct) weekly print magazine, and reported on breaking news and politics. 1-7-2020, "The night sky is increasingly dystopian," Vox, https://www.vox.com/science-and-health/2020/1/7/21003272/space-x-starlink-astronomy-light-pollution, 12-29-2021//</w:t>
      </w:r>
      <w:proofErr w:type="spellStart"/>
      <w:r w:rsidRPr="007025E0">
        <w:rPr>
          <w:rFonts w:asciiTheme="majorHAnsi" w:hAnsiTheme="majorHAnsi" w:cstheme="majorHAnsi"/>
        </w:rPr>
        <w:t>Aanya</w:t>
      </w:r>
      <w:proofErr w:type="spellEnd"/>
    </w:p>
    <w:p w14:paraId="4139F5F7" w14:textId="77777777" w:rsidR="007809EC" w:rsidRPr="008200A8" w:rsidRDefault="007809EC" w:rsidP="007809EC">
      <w:pPr>
        <w:rPr>
          <w:rFonts w:asciiTheme="majorHAnsi" w:hAnsiTheme="majorHAnsi" w:cstheme="majorHAnsi"/>
          <w:color w:val="FF0000"/>
          <w:sz w:val="16"/>
        </w:rPr>
      </w:pPr>
      <w:proofErr w:type="spellStart"/>
      <w:r w:rsidRPr="007025E0">
        <w:rPr>
          <w:rFonts w:asciiTheme="majorHAnsi" w:hAnsiTheme="majorHAnsi" w:cstheme="majorHAnsi"/>
          <w:sz w:val="16"/>
        </w:rPr>
        <w:t>Starlink</w:t>
      </w:r>
      <w:proofErr w:type="spellEnd"/>
      <w:r w:rsidRPr="007025E0">
        <w:rPr>
          <w:rFonts w:asciiTheme="majorHAnsi" w:hAnsiTheme="majorHAnsi" w:cstheme="majorHAnsi"/>
          <w:sz w:val="16"/>
        </w:rPr>
        <w:t xml:space="preserve"> and similar </w:t>
      </w:r>
      <w:r w:rsidRPr="007025E0">
        <w:rPr>
          <w:rStyle w:val="StyleUnderline"/>
          <w:rFonts w:asciiTheme="majorHAnsi" w:hAnsiTheme="majorHAnsi" w:cstheme="majorHAnsi"/>
          <w:highlight w:val="cyan"/>
        </w:rPr>
        <w:t>constellation satellites</w:t>
      </w:r>
      <w:r w:rsidRPr="007025E0">
        <w:rPr>
          <w:rStyle w:val="StyleUnderline"/>
          <w:rFonts w:asciiTheme="majorHAnsi" w:hAnsiTheme="majorHAnsi" w:cstheme="majorHAnsi"/>
        </w:rPr>
        <w:t xml:space="preserve"> are</w:t>
      </w:r>
      <w:r w:rsidRPr="007025E0">
        <w:rPr>
          <w:rFonts w:asciiTheme="majorHAnsi" w:hAnsiTheme="majorHAnsi" w:cstheme="majorHAnsi"/>
          <w:sz w:val="16"/>
        </w:rPr>
        <w:t xml:space="preserve"> different than many of the satellites in orbit in a way that makes them a nuisance to astronomy: They’re </w:t>
      </w:r>
      <w:r w:rsidRPr="007025E0">
        <w:rPr>
          <w:rStyle w:val="StyleUnderline"/>
          <w:rFonts w:asciiTheme="majorHAnsi" w:hAnsiTheme="majorHAnsi" w:cstheme="majorHAnsi"/>
          <w:highlight w:val="cyan"/>
        </w:rPr>
        <w:t>very close to Earth</w:t>
      </w:r>
      <w:r w:rsidRPr="007025E0">
        <w:rPr>
          <w:rFonts w:asciiTheme="majorHAnsi" w:hAnsiTheme="majorHAnsi" w:cstheme="majorHAnsi"/>
          <w:sz w:val="16"/>
        </w:rPr>
        <w:t xml:space="preserve">. If something is two times lower in orbit, Tyson explains, it’s four times brighter to us on the ground. Telescopes capture images of the sky with very sensitive cameras. The satellites are </w:t>
      </w:r>
      <w:r w:rsidRPr="007025E0">
        <w:rPr>
          <w:rStyle w:val="StyleUnderline"/>
          <w:rFonts w:asciiTheme="majorHAnsi" w:hAnsiTheme="majorHAnsi" w:cstheme="majorHAnsi"/>
          <w:highlight w:val="cyan"/>
        </w:rPr>
        <w:t>so bright</w:t>
      </w:r>
      <w:r w:rsidRPr="007025E0">
        <w:rPr>
          <w:rFonts w:asciiTheme="majorHAnsi" w:hAnsiTheme="majorHAnsi" w:cstheme="majorHAnsi"/>
          <w:sz w:val="16"/>
        </w:rPr>
        <w:t xml:space="preserve">, that </w:t>
      </w:r>
      <w:r w:rsidRPr="007025E0">
        <w:rPr>
          <w:rStyle w:val="StyleUnderline"/>
          <w:rFonts w:asciiTheme="majorHAnsi" w:hAnsiTheme="majorHAnsi" w:cstheme="majorHAnsi"/>
        </w:rPr>
        <w:t xml:space="preserve">they </w:t>
      </w:r>
      <w:r w:rsidRPr="007025E0">
        <w:rPr>
          <w:rStyle w:val="StyleUnderline"/>
          <w:rFonts w:asciiTheme="majorHAnsi" w:hAnsiTheme="majorHAnsi" w:cstheme="majorHAnsi"/>
          <w:highlight w:val="cyan"/>
        </w:rPr>
        <w:t>overexpose</w:t>
      </w:r>
      <w:r w:rsidRPr="007025E0">
        <w:rPr>
          <w:rStyle w:val="StyleUnderline"/>
          <w:rFonts w:asciiTheme="majorHAnsi" w:hAnsiTheme="majorHAnsi" w:cstheme="majorHAnsi"/>
        </w:rPr>
        <w:t xml:space="preserve"> the </w:t>
      </w:r>
      <w:r w:rsidRPr="007025E0">
        <w:rPr>
          <w:rStyle w:val="StyleUnderline"/>
          <w:rFonts w:asciiTheme="majorHAnsi" w:hAnsiTheme="majorHAnsi" w:cstheme="majorHAnsi"/>
          <w:highlight w:val="cyan"/>
        </w:rPr>
        <w:t>cameras</w:t>
      </w:r>
      <w:r w:rsidRPr="007025E0">
        <w:rPr>
          <w:rFonts w:asciiTheme="majorHAnsi" w:hAnsiTheme="majorHAnsi" w:cstheme="majorHAnsi"/>
          <w:sz w:val="16"/>
          <w:highlight w:val="cyan"/>
        </w:rPr>
        <w:t>’</w:t>
      </w:r>
      <w:r w:rsidRPr="007025E0">
        <w:rPr>
          <w:rFonts w:asciiTheme="majorHAnsi" w:hAnsiTheme="majorHAnsi" w:cstheme="majorHAnsi"/>
          <w:sz w:val="16"/>
        </w:rPr>
        <w:t xml:space="preserve"> sensors. The effect is </w:t>
      </w:r>
      <w:r w:rsidRPr="007025E0">
        <w:rPr>
          <w:rStyle w:val="StyleUnderline"/>
          <w:rFonts w:asciiTheme="majorHAnsi" w:hAnsiTheme="majorHAnsi" w:cstheme="majorHAnsi"/>
        </w:rPr>
        <w:t>like taking an eraser to</w:t>
      </w:r>
      <w:r w:rsidRPr="007025E0">
        <w:rPr>
          <w:rFonts w:asciiTheme="majorHAnsi" w:hAnsiTheme="majorHAnsi" w:cstheme="majorHAnsi"/>
          <w:sz w:val="16"/>
        </w:rPr>
        <w:t xml:space="preserve"> their images </w:t>
      </w:r>
      <w:r w:rsidRPr="007025E0">
        <w:rPr>
          <w:rStyle w:val="StyleUnderline"/>
          <w:rFonts w:asciiTheme="majorHAnsi" w:hAnsiTheme="majorHAnsi" w:cstheme="majorHAnsi"/>
        </w:rPr>
        <w:t>of the night sky,</w:t>
      </w:r>
      <w:r w:rsidRPr="007025E0">
        <w:rPr>
          <w:rFonts w:asciiTheme="majorHAnsi" w:hAnsiTheme="majorHAnsi" w:cstheme="majorHAnsi"/>
          <w:sz w:val="16"/>
        </w:rPr>
        <w:t xml:space="preserve"> </w:t>
      </w:r>
      <w:r w:rsidRPr="007025E0">
        <w:rPr>
          <w:rStyle w:val="StyleUnderline"/>
          <w:rFonts w:asciiTheme="majorHAnsi" w:hAnsiTheme="majorHAnsi" w:cstheme="majorHAnsi"/>
        </w:rPr>
        <w:t>covering their images</w:t>
      </w:r>
      <w:r w:rsidRPr="007025E0">
        <w:rPr>
          <w:rFonts w:asciiTheme="majorHAnsi" w:hAnsiTheme="majorHAnsi" w:cstheme="majorHAnsi"/>
          <w:sz w:val="16"/>
        </w:rPr>
        <w:t xml:space="preserve"> of the sky </w:t>
      </w:r>
      <w:r w:rsidRPr="007025E0">
        <w:rPr>
          <w:rStyle w:val="StyleUnderline"/>
          <w:rFonts w:asciiTheme="majorHAnsi" w:hAnsiTheme="majorHAnsi" w:cstheme="majorHAnsi"/>
        </w:rPr>
        <w:t>with tracts of unusable data</w:t>
      </w:r>
      <w:r w:rsidRPr="007025E0">
        <w:rPr>
          <w:rFonts w:asciiTheme="majorHAnsi" w:hAnsiTheme="majorHAnsi" w:cstheme="majorHAnsi"/>
          <w:sz w:val="16"/>
        </w:rPr>
        <w:t xml:space="preserve">. A zoomed-in look at </w:t>
      </w:r>
      <w:proofErr w:type="spellStart"/>
      <w:r w:rsidRPr="007025E0">
        <w:rPr>
          <w:rFonts w:asciiTheme="majorHAnsi" w:hAnsiTheme="majorHAnsi" w:cstheme="majorHAnsi"/>
          <w:sz w:val="16"/>
        </w:rPr>
        <w:t>Starlink</w:t>
      </w:r>
      <w:proofErr w:type="spellEnd"/>
      <w:r w:rsidRPr="007025E0">
        <w:rPr>
          <w:rFonts w:asciiTheme="majorHAnsi" w:hAnsiTheme="majorHAnsi" w:cstheme="majorHAnsi"/>
          <w:sz w:val="16"/>
        </w:rPr>
        <w:t xml:space="preserve"> tracks through Johnson’s observatory image. It’s like parts of the image have been erased. Along with his work at UC Davis, Tyson is the chief scientist at the Large Synoptic Survey Telescope, which was recently renamed the Vera Rubin Observatory. It’s an observatory under construction in Chile with a huge field of view: Its mirrors will be able to capture an area of the sky 40 times the size of the full moon, and spot objects 10 million times fainter than the human eye could see. Starting in 2023, the $500 million observatory will embark on a 10-year survey of the entire night sky. The project is called the Legacy Survey of Space and Time (LSST), which will show the universe in motion, and capture millions of stars evolving over time. But </w:t>
      </w:r>
      <w:r w:rsidRPr="007025E0">
        <w:rPr>
          <w:rStyle w:val="StyleUnderline"/>
          <w:rFonts w:asciiTheme="majorHAnsi" w:hAnsiTheme="majorHAnsi" w:cstheme="majorHAnsi"/>
        </w:rPr>
        <w:t>if there are</w:t>
      </w:r>
      <w:r w:rsidRPr="007025E0">
        <w:rPr>
          <w:rFonts w:asciiTheme="majorHAnsi" w:hAnsiTheme="majorHAnsi" w:cstheme="majorHAnsi"/>
          <w:sz w:val="16"/>
        </w:rPr>
        <w:t xml:space="preserve"> tens of </w:t>
      </w:r>
      <w:r w:rsidRPr="007025E0">
        <w:rPr>
          <w:rStyle w:val="StyleUnderline"/>
          <w:rFonts w:asciiTheme="majorHAnsi" w:hAnsiTheme="majorHAnsi" w:cstheme="majorHAnsi"/>
        </w:rPr>
        <w:t>thousands of satellites</w:t>
      </w:r>
      <w:r w:rsidRPr="007025E0">
        <w:rPr>
          <w:rFonts w:asciiTheme="majorHAnsi" w:hAnsiTheme="majorHAnsi" w:cstheme="majorHAnsi"/>
          <w:sz w:val="16"/>
        </w:rPr>
        <w:t xml:space="preserve"> in orbit, LSST’s unique </w:t>
      </w:r>
      <w:r w:rsidRPr="007025E0">
        <w:rPr>
          <w:rStyle w:val="StyleUnderline"/>
          <w:rFonts w:asciiTheme="majorHAnsi" w:hAnsiTheme="majorHAnsi" w:cstheme="majorHAnsi"/>
          <w:highlight w:val="cyan"/>
        </w:rPr>
        <w:t>view of the universe will be obscured</w:t>
      </w:r>
      <w:r w:rsidRPr="008200A8">
        <w:rPr>
          <w:rFonts w:asciiTheme="majorHAnsi" w:hAnsiTheme="majorHAnsi" w:cstheme="majorHAnsi"/>
          <w:color w:val="FF0000"/>
          <w:sz w:val="16"/>
        </w:rPr>
        <w:t>. “</w:t>
      </w:r>
      <w:r w:rsidRPr="008200A8">
        <w:rPr>
          <w:rStyle w:val="Style13ptBold"/>
          <w:rFonts w:asciiTheme="majorHAnsi" w:hAnsiTheme="majorHAnsi" w:cstheme="majorHAnsi"/>
          <w:color w:val="FF0000"/>
          <w:highlight w:val="cyan"/>
          <w:u w:val="single"/>
        </w:rPr>
        <w:t>There’ll be nowhere</w:t>
      </w:r>
      <w:r w:rsidRPr="008200A8">
        <w:rPr>
          <w:rFonts w:asciiTheme="majorHAnsi" w:hAnsiTheme="majorHAnsi" w:cstheme="majorHAnsi"/>
          <w:color w:val="FF0000"/>
          <w:sz w:val="16"/>
        </w:rPr>
        <w:t xml:space="preserve"> where you can take LSST and point it </w:t>
      </w:r>
      <w:r w:rsidRPr="008200A8">
        <w:rPr>
          <w:rStyle w:val="StyleUnderline"/>
          <w:rFonts w:asciiTheme="majorHAnsi" w:hAnsiTheme="majorHAnsi" w:cstheme="majorHAnsi"/>
          <w:color w:val="FF0000"/>
          <w:highlight w:val="cyan"/>
        </w:rPr>
        <w:t>without</w:t>
      </w:r>
      <w:r w:rsidRPr="008200A8">
        <w:rPr>
          <w:rStyle w:val="StyleUnderline"/>
          <w:rFonts w:asciiTheme="majorHAnsi" w:hAnsiTheme="majorHAnsi" w:cstheme="majorHAnsi"/>
          <w:color w:val="FF0000"/>
        </w:rPr>
        <w:t xml:space="preserve"> having</w:t>
      </w:r>
      <w:r w:rsidRPr="008200A8">
        <w:rPr>
          <w:rFonts w:asciiTheme="majorHAnsi" w:hAnsiTheme="majorHAnsi" w:cstheme="majorHAnsi"/>
          <w:color w:val="FF0000"/>
          <w:sz w:val="16"/>
        </w:rPr>
        <w:t xml:space="preserve"> one of [</w:t>
      </w:r>
      <w:r w:rsidRPr="008200A8">
        <w:rPr>
          <w:rStyle w:val="StyleUnderline"/>
          <w:rFonts w:asciiTheme="majorHAnsi" w:hAnsiTheme="majorHAnsi" w:cstheme="majorHAnsi"/>
          <w:color w:val="FF0000"/>
        </w:rPr>
        <w:t xml:space="preserve">the </w:t>
      </w:r>
      <w:r w:rsidRPr="008200A8">
        <w:rPr>
          <w:rStyle w:val="StyleUnderline"/>
          <w:rFonts w:asciiTheme="majorHAnsi" w:hAnsiTheme="majorHAnsi" w:cstheme="majorHAnsi"/>
          <w:color w:val="FF0000"/>
          <w:highlight w:val="cyan"/>
        </w:rPr>
        <w:t>satellites] in the field</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 xml:space="preserve">of view,” Tyson told me in December. “We’re going to see a potentially revolutionary new view onto the transient universe, and instead we’re going to see a haze of streaks.” SpaceX says it has been working with the astronomy community, and the scientists at the Vera Rubin Observatory in particular, on mitigating the problem. (“Our level of brightness and visibility was a surprise to us,” Patricia Cooper, SpaceX’s vice president of satellite government affairs, told attendees of the recent American Astronomical Society meeting in January.) Their efforts are being recognized: “SpaceX is setting a very good precedent, I think, trying to do the right thing,” Beasley says. Tyson also believes that SpaceX is “committed to solving the problem” of interference with the Vera Rubin Observatory. In an experiment, SpaceX deployed a dark coating for the underside of one of its satellites on its previous launch to see if it will be less visible to telescopes. But it’s not guaranteed to work. And meanwhile, </w:t>
      </w:r>
      <w:r w:rsidRPr="008200A8">
        <w:rPr>
          <w:rStyle w:val="StyleUnderline"/>
          <w:rFonts w:asciiTheme="majorHAnsi" w:hAnsiTheme="majorHAnsi" w:cstheme="majorHAnsi"/>
          <w:color w:val="FF0000"/>
        </w:rPr>
        <w:t xml:space="preserve">the company </w:t>
      </w:r>
      <w:r w:rsidRPr="008200A8">
        <w:rPr>
          <w:rStyle w:val="StyleUnderline"/>
          <w:rFonts w:asciiTheme="majorHAnsi" w:hAnsiTheme="majorHAnsi" w:cstheme="majorHAnsi"/>
          <w:color w:val="FF0000"/>
          <w:highlight w:val="cyan"/>
        </w:rPr>
        <w:t>continues to launch more</w:t>
      </w:r>
      <w:r w:rsidRPr="008200A8">
        <w:rPr>
          <w:rStyle w:val="StyleUnderline"/>
          <w:rFonts w:asciiTheme="majorHAnsi" w:hAnsiTheme="majorHAnsi" w:cstheme="majorHAnsi"/>
          <w:color w:val="FF0000"/>
        </w:rPr>
        <w:t xml:space="preserve"> unaltered</w:t>
      </w:r>
      <w:r w:rsidRPr="008200A8">
        <w:rPr>
          <w:rFonts w:asciiTheme="majorHAnsi" w:hAnsiTheme="majorHAnsi" w:cstheme="majorHAnsi"/>
          <w:color w:val="FF0000"/>
          <w:sz w:val="16"/>
        </w:rPr>
        <w:t xml:space="preserve"> bright </w:t>
      </w:r>
      <w:r w:rsidRPr="008200A8">
        <w:rPr>
          <w:rStyle w:val="StyleUnderline"/>
          <w:rFonts w:asciiTheme="majorHAnsi" w:hAnsiTheme="majorHAnsi" w:cstheme="majorHAnsi"/>
          <w:color w:val="FF0000"/>
        </w:rPr>
        <w:t>satellites</w:t>
      </w:r>
      <w:r w:rsidRPr="008200A8">
        <w:rPr>
          <w:rFonts w:asciiTheme="majorHAnsi" w:hAnsiTheme="majorHAnsi" w:cstheme="majorHAnsi"/>
          <w:color w:val="FF0000"/>
          <w:sz w:val="16"/>
        </w:rPr>
        <w:t xml:space="preserve"> into space. It’s not simple to just slap a coat of black paint on the satellites. Too dark, and the satellites will start to absorb excess heat, which could impact their functioning. It still </w:t>
      </w:r>
      <w:proofErr w:type="gramStart"/>
      <w:r w:rsidRPr="008200A8">
        <w:rPr>
          <w:rFonts w:asciiTheme="majorHAnsi" w:hAnsiTheme="majorHAnsi" w:cstheme="majorHAnsi"/>
          <w:color w:val="FF0000"/>
          <w:sz w:val="16"/>
        </w:rPr>
        <w:t>unclear</w:t>
      </w:r>
      <w:proofErr w:type="gramEnd"/>
      <w:r w:rsidRPr="008200A8">
        <w:rPr>
          <w:rFonts w:asciiTheme="majorHAnsi" w:hAnsiTheme="majorHAnsi" w:cstheme="majorHAnsi"/>
          <w:color w:val="FF0000"/>
          <w:sz w:val="16"/>
        </w:rPr>
        <w:t xml:space="preserve"> how dark SpaceX will ultimately go. The company is taking an iterative “trial and error” approach, as SpaceX president Gwynne Shotwell told reporters in December. Meanwhile, </w:t>
      </w:r>
      <w:r w:rsidRPr="008200A8">
        <w:rPr>
          <w:rStyle w:val="StyleUnderline"/>
          <w:rFonts w:asciiTheme="majorHAnsi" w:hAnsiTheme="majorHAnsi" w:cstheme="majorHAnsi"/>
          <w:color w:val="FF0000"/>
        </w:rPr>
        <w:t xml:space="preserve">astronomers </w:t>
      </w:r>
      <w:r w:rsidRPr="008200A8">
        <w:rPr>
          <w:rStyle w:val="StyleUnderline"/>
          <w:rFonts w:asciiTheme="majorHAnsi" w:hAnsiTheme="majorHAnsi" w:cstheme="majorHAnsi"/>
          <w:color w:val="FF0000"/>
          <w:highlight w:val="cyan"/>
        </w:rPr>
        <w:t>don’t have</w:t>
      </w:r>
      <w:r w:rsidRPr="008200A8">
        <w:rPr>
          <w:rFonts w:asciiTheme="majorHAnsi" w:hAnsiTheme="majorHAnsi" w:cstheme="majorHAnsi"/>
          <w:color w:val="FF0000"/>
          <w:sz w:val="16"/>
        </w:rPr>
        <w:t xml:space="preserve"> some </w:t>
      </w:r>
      <w:r w:rsidRPr="008200A8">
        <w:rPr>
          <w:rStyle w:val="StyleUnderline"/>
          <w:rFonts w:asciiTheme="majorHAnsi" w:hAnsiTheme="majorHAnsi" w:cstheme="majorHAnsi"/>
          <w:color w:val="FF0000"/>
        </w:rPr>
        <w:t xml:space="preserve">mandated </w:t>
      </w:r>
      <w:r w:rsidRPr="008200A8">
        <w:rPr>
          <w:rStyle w:val="StyleUnderline"/>
          <w:rFonts w:asciiTheme="majorHAnsi" w:hAnsiTheme="majorHAnsi" w:cstheme="majorHAnsi"/>
          <w:color w:val="FF0000"/>
          <w:highlight w:val="cyan"/>
        </w:rPr>
        <w:t>right</w:t>
      </w:r>
      <w:r w:rsidRPr="008200A8">
        <w:rPr>
          <w:rStyle w:val="StyleUnderline"/>
          <w:rFonts w:asciiTheme="majorHAnsi" w:hAnsiTheme="majorHAnsi" w:cstheme="majorHAnsi"/>
          <w:color w:val="FF0000"/>
        </w:rPr>
        <w:t xml:space="preserve"> to </w:t>
      </w:r>
      <w:r w:rsidRPr="008200A8">
        <w:rPr>
          <w:rFonts w:asciiTheme="majorHAnsi" w:hAnsiTheme="majorHAnsi" w:cstheme="majorHAnsi"/>
          <w:color w:val="FF0000"/>
          <w:sz w:val="16"/>
        </w:rPr>
        <w:t xml:space="preserve">an </w:t>
      </w:r>
      <w:r w:rsidRPr="008200A8">
        <w:rPr>
          <w:rStyle w:val="StyleUnderline"/>
          <w:rFonts w:asciiTheme="majorHAnsi" w:hAnsiTheme="majorHAnsi" w:cstheme="majorHAnsi"/>
          <w:color w:val="FF0000"/>
        </w:rPr>
        <w:t>unobstructed view</w:t>
      </w:r>
      <w:r w:rsidRPr="008200A8">
        <w:rPr>
          <w:rFonts w:asciiTheme="majorHAnsi" w:hAnsiTheme="majorHAnsi" w:cstheme="majorHAnsi"/>
          <w:color w:val="FF0000"/>
          <w:sz w:val="16"/>
        </w:rPr>
        <w:t xml:space="preserve"> of the night sky, </w:t>
      </w:r>
      <w:r w:rsidRPr="008200A8">
        <w:rPr>
          <w:rStyle w:val="StyleUnderline"/>
          <w:rFonts w:asciiTheme="majorHAnsi" w:hAnsiTheme="majorHAnsi" w:cstheme="majorHAnsi"/>
          <w:color w:val="FF0000"/>
        </w:rPr>
        <w:t>and don’t have a forum</w:t>
      </w:r>
      <w:r w:rsidRPr="008200A8">
        <w:rPr>
          <w:rFonts w:asciiTheme="majorHAnsi" w:hAnsiTheme="majorHAnsi" w:cstheme="majorHAnsi"/>
          <w:color w:val="FF0000"/>
          <w:sz w:val="16"/>
        </w:rPr>
        <w:t xml:space="preserve"> to voice their complaints. I asked Tyson if </w:t>
      </w:r>
      <w:r w:rsidRPr="008200A8">
        <w:rPr>
          <w:rStyle w:val="Emphasis"/>
          <w:rFonts w:asciiTheme="majorHAnsi" w:hAnsiTheme="majorHAnsi" w:cstheme="majorHAnsi"/>
          <w:color w:val="FF0000"/>
        </w:rPr>
        <w:t>astronomers are powerless</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in protecting their view</w:t>
      </w:r>
      <w:r w:rsidRPr="008200A8">
        <w:rPr>
          <w:rFonts w:asciiTheme="majorHAnsi" w:hAnsiTheme="majorHAnsi" w:cstheme="majorHAnsi"/>
          <w:color w:val="FF0000"/>
          <w:sz w:val="16"/>
        </w:rPr>
        <w:t xml:space="preserve"> on the night sky. “We’re definitely powerless,” he says. There are international protections for radio astronomy, but not optical </w:t>
      </w:r>
      <w:proofErr w:type="gramStart"/>
      <w:r w:rsidRPr="008200A8">
        <w:rPr>
          <w:rFonts w:asciiTheme="majorHAnsi" w:hAnsiTheme="majorHAnsi" w:cstheme="majorHAnsi"/>
          <w:color w:val="FF0000"/>
          <w:sz w:val="16"/>
        </w:rPr>
        <w:t>The</w:t>
      </w:r>
      <w:proofErr w:type="gramEnd"/>
      <w:r w:rsidRPr="008200A8">
        <w:rPr>
          <w:rFonts w:asciiTheme="majorHAnsi" w:hAnsiTheme="majorHAnsi" w:cstheme="majorHAnsi"/>
          <w:color w:val="FF0000"/>
          <w:sz w:val="16"/>
        </w:rPr>
        <w:t xml:space="preserve"> pessimism among astronomers is due to the fact that </w:t>
      </w:r>
      <w:r w:rsidRPr="008200A8">
        <w:rPr>
          <w:rStyle w:val="StyleUnderline"/>
          <w:rFonts w:asciiTheme="majorHAnsi" w:hAnsiTheme="majorHAnsi" w:cstheme="majorHAnsi"/>
          <w:color w:val="FF0000"/>
        </w:rPr>
        <w:t xml:space="preserve">they have </w:t>
      </w:r>
      <w:r w:rsidRPr="008200A8">
        <w:rPr>
          <w:rStyle w:val="StyleUnderline"/>
          <w:rFonts w:asciiTheme="majorHAnsi" w:hAnsiTheme="majorHAnsi" w:cstheme="majorHAnsi"/>
          <w:color w:val="FF0000"/>
          <w:highlight w:val="cyan"/>
        </w:rPr>
        <w:t>no legal</w:t>
      </w:r>
      <w:r w:rsidRPr="008200A8">
        <w:rPr>
          <w:rFonts w:asciiTheme="majorHAnsi" w:hAnsiTheme="majorHAnsi" w:cstheme="majorHAnsi"/>
          <w:color w:val="FF0000"/>
          <w:sz w:val="16"/>
        </w:rPr>
        <w:t xml:space="preserve"> — national or </w:t>
      </w:r>
      <w:r w:rsidRPr="008200A8">
        <w:rPr>
          <w:rStyle w:val="StyleUnderline"/>
          <w:rFonts w:asciiTheme="majorHAnsi" w:hAnsiTheme="majorHAnsi" w:cstheme="majorHAnsi"/>
          <w:color w:val="FF0000"/>
          <w:highlight w:val="cyan"/>
        </w:rPr>
        <w:t>internationa</w:t>
      </w:r>
      <w:r w:rsidRPr="008200A8">
        <w:rPr>
          <w:rFonts w:asciiTheme="majorHAnsi" w:hAnsiTheme="majorHAnsi" w:cstheme="majorHAnsi"/>
          <w:color w:val="FF0000"/>
          <w:sz w:val="16"/>
          <w:highlight w:val="cyan"/>
        </w:rPr>
        <w:t>l</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protections</w:t>
      </w:r>
      <w:r w:rsidRPr="008200A8">
        <w:rPr>
          <w:rFonts w:asciiTheme="majorHAnsi" w:hAnsiTheme="majorHAnsi" w:cstheme="majorHAnsi"/>
          <w:color w:val="FF0000"/>
          <w:sz w:val="16"/>
        </w:rPr>
        <w:t xml:space="preserve"> here. Simply put: “There are currently no regulations, rules, or guidelines of any sort </w:t>
      </w:r>
      <w:r w:rsidRPr="008200A8">
        <w:rPr>
          <w:rStyle w:val="StyleUnderline"/>
          <w:rFonts w:asciiTheme="majorHAnsi" w:hAnsiTheme="majorHAnsi" w:cstheme="majorHAnsi"/>
          <w:color w:val="FF0000"/>
        </w:rPr>
        <w:t xml:space="preserve">dealing </w:t>
      </w:r>
      <w:r w:rsidRPr="008200A8">
        <w:rPr>
          <w:rStyle w:val="StyleUnderline"/>
          <w:rFonts w:asciiTheme="majorHAnsi" w:hAnsiTheme="majorHAnsi" w:cstheme="majorHAnsi"/>
          <w:color w:val="FF0000"/>
          <w:highlight w:val="cyan"/>
        </w:rPr>
        <w:t>with t</w:t>
      </w:r>
      <w:r w:rsidRPr="008200A8">
        <w:rPr>
          <w:rStyle w:val="StyleUnderline"/>
          <w:rFonts w:asciiTheme="majorHAnsi" w:hAnsiTheme="majorHAnsi" w:cstheme="majorHAnsi"/>
          <w:color w:val="FF0000"/>
        </w:rPr>
        <w:t xml:space="preserve">he </w:t>
      </w:r>
      <w:r w:rsidRPr="008200A8">
        <w:rPr>
          <w:rStyle w:val="StyleUnderline"/>
          <w:rFonts w:asciiTheme="majorHAnsi" w:hAnsiTheme="majorHAnsi" w:cstheme="majorHAnsi"/>
          <w:color w:val="FF0000"/>
          <w:highlight w:val="cyan"/>
        </w:rPr>
        <w:t>brightness of satellites</w:t>
      </w:r>
      <w:r w:rsidRPr="008200A8">
        <w:rPr>
          <w:rFonts w:asciiTheme="majorHAnsi" w:hAnsiTheme="majorHAnsi" w:cstheme="majorHAnsi"/>
          <w:color w:val="FF0000"/>
          <w:sz w:val="16"/>
        </w:rPr>
        <w:t xml:space="preserve">,” </w:t>
      </w:r>
      <w:proofErr w:type="spellStart"/>
      <w:r w:rsidRPr="008200A8">
        <w:rPr>
          <w:rFonts w:asciiTheme="majorHAnsi" w:hAnsiTheme="majorHAnsi" w:cstheme="majorHAnsi"/>
          <w:color w:val="FF0000"/>
          <w:sz w:val="16"/>
        </w:rPr>
        <w:t>Seitzer</w:t>
      </w:r>
      <w:proofErr w:type="spellEnd"/>
      <w:r w:rsidRPr="008200A8">
        <w:rPr>
          <w:rFonts w:asciiTheme="majorHAnsi" w:hAnsiTheme="majorHAnsi" w:cstheme="majorHAnsi"/>
          <w:color w:val="FF0000"/>
          <w:sz w:val="16"/>
        </w:rPr>
        <w:t xml:space="preserve"> says. “Not at the international level, not at the national level anywhere.” Sure, SpaceX might be willing to work with the scientific community in reducing the brightness of their satellites. But another company, in another country, may not. To some, that’s an outrage. “The fact that one person, or </w:t>
      </w:r>
      <w:r w:rsidRPr="008200A8">
        <w:rPr>
          <w:rStyle w:val="StyleUnderline"/>
          <w:rFonts w:asciiTheme="majorHAnsi" w:hAnsiTheme="majorHAnsi" w:cstheme="majorHAnsi"/>
          <w:color w:val="FF0000"/>
        </w:rPr>
        <w:t>one company, can</w:t>
      </w:r>
      <w:r w:rsidRPr="008200A8">
        <w:rPr>
          <w:rFonts w:asciiTheme="majorHAnsi" w:hAnsiTheme="majorHAnsi" w:cstheme="majorHAnsi"/>
          <w:color w:val="FF0000"/>
          <w:sz w:val="16"/>
        </w:rPr>
        <w:t xml:space="preserve"> take control and completely </w:t>
      </w:r>
      <w:r w:rsidRPr="008200A8">
        <w:rPr>
          <w:rStyle w:val="StyleUnderline"/>
          <w:rFonts w:asciiTheme="majorHAnsi" w:hAnsiTheme="majorHAnsi" w:cstheme="majorHAnsi"/>
          <w:color w:val="FF0000"/>
        </w:rPr>
        <w:t>transform humans’ experience of the night sky,</w:t>
      </w:r>
      <w:r w:rsidRPr="008200A8">
        <w:rPr>
          <w:rFonts w:asciiTheme="majorHAnsi" w:hAnsiTheme="majorHAnsi" w:cstheme="majorHAnsi"/>
          <w:color w:val="FF0000"/>
          <w:sz w:val="16"/>
        </w:rPr>
        <w:t xml:space="preserve"> and not just humans, but every organism on Earth … that seems profoundly wrong,” Caitlin Casey, a University of Texas Austin astronomer says. There is some regulation here, administered in the United States by the FCC, and internationally by the UN’s International Telecommunication Union. But it mostly concerned with telecommunications, and decisions over who gets to use which parts of the electromagnetic spectrum, and for what (and also: making sure the satellites don’t crash into one another). They don’t regulate how the satellites look “We are aware from press articles that there have been some concerns raised about the effect of </w:t>
      </w:r>
      <w:proofErr w:type="spellStart"/>
      <w:r w:rsidRPr="008200A8">
        <w:rPr>
          <w:rFonts w:asciiTheme="majorHAnsi" w:hAnsiTheme="majorHAnsi" w:cstheme="majorHAnsi"/>
          <w:color w:val="FF0000"/>
          <w:sz w:val="16"/>
        </w:rPr>
        <w:t>Starlink</w:t>
      </w:r>
      <w:proofErr w:type="spellEnd"/>
      <w:r w:rsidRPr="008200A8">
        <w:rPr>
          <w:rFonts w:asciiTheme="majorHAnsi" w:hAnsiTheme="majorHAnsi" w:cstheme="majorHAnsi"/>
          <w:color w:val="FF0000"/>
          <w:sz w:val="16"/>
        </w:rPr>
        <w:t xml:space="preserve"> satellites on observations by astronomers at optical wavelengths,” Will </w:t>
      </w:r>
      <w:proofErr w:type="spellStart"/>
      <w:r w:rsidRPr="008200A8">
        <w:rPr>
          <w:rFonts w:asciiTheme="majorHAnsi" w:hAnsiTheme="majorHAnsi" w:cstheme="majorHAnsi"/>
          <w:color w:val="FF0000"/>
          <w:sz w:val="16"/>
        </w:rPr>
        <w:t>Wiquist</w:t>
      </w:r>
      <w:proofErr w:type="spellEnd"/>
      <w:r w:rsidRPr="008200A8">
        <w:rPr>
          <w:rFonts w:asciiTheme="majorHAnsi" w:hAnsiTheme="majorHAnsi" w:cstheme="majorHAnsi"/>
          <w:color w:val="FF0000"/>
          <w:sz w:val="16"/>
        </w:rPr>
        <w:t xml:space="preserve">, an FCC spokesperson, says in an email. But also admits “this issue has not been raised in any FCC proceedings.” Casey does some of her work in radio astronomy. That’s where scientists look at the night sky at frequencies our eyes can’t see. Radio astronomy has access </w:t>
      </w:r>
      <w:r w:rsidRPr="008200A8">
        <w:rPr>
          <w:rFonts w:asciiTheme="majorHAnsi" w:hAnsiTheme="majorHAnsi" w:cstheme="majorHAnsi"/>
          <w:color w:val="FF0000"/>
          <w:sz w:val="16"/>
        </w:rPr>
        <w:lastRenderedPageBreak/>
        <w:t xml:space="preserve">to some protected wavelengths that communications companies are not allowed to infringe on. Though, as Casey points out, radio astronomers like to look at all sorts of wavelengths outside of that range. Overall, they’ll </w:t>
      </w:r>
      <w:r w:rsidRPr="008200A8">
        <w:rPr>
          <w:rStyle w:val="StyleUnderline"/>
          <w:rFonts w:asciiTheme="majorHAnsi" w:hAnsiTheme="majorHAnsi" w:cstheme="majorHAnsi"/>
          <w:color w:val="FF0000"/>
          <w:highlight w:val="cyan"/>
        </w:rPr>
        <w:t>have to depend on</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highlight w:val="cyan"/>
        </w:rPr>
        <w:t>goodwill of companies</w:t>
      </w:r>
      <w:r w:rsidRPr="008200A8">
        <w:rPr>
          <w:rFonts w:asciiTheme="majorHAnsi" w:hAnsiTheme="majorHAnsi" w:cstheme="majorHAnsi"/>
          <w:color w:val="FF0000"/>
          <w:sz w:val="16"/>
        </w:rPr>
        <w:t xml:space="preserve"> like SpaceX to turn off their satellite transmitters when orbiting over a big radio observatory</w:t>
      </w:r>
      <w:r w:rsidRPr="008200A8">
        <w:rPr>
          <w:rStyle w:val="StyleUnderline"/>
          <w:rFonts w:asciiTheme="majorHAnsi" w:hAnsiTheme="majorHAnsi" w:cstheme="majorHAnsi"/>
          <w:color w:val="FF0000"/>
        </w:rPr>
        <w:t>. If the satellites aren’t turned</w:t>
      </w:r>
      <w:r w:rsidRPr="008200A8">
        <w:rPr>
          <w:rFonts w:asciiTheme="majorHAnsi" w:hAnsiTheme="majorHAnsi" w:cstheme="majorHAnsi"/>
          <w:color w:val="FF0000"/>
          <w:sz w:val="16"/>
        </w:rPr>
        <w:t xml:space="preserve"> off “the scenario is </w:t>
      </w:r>
      <w:r w:rsidRPr="008200A8">
        <w:rPr>
          <w:rStyle w:val="Emphasis"/>
          <w:rFonts w:asciiTheme="majorHAnsi" w:hAnsiTheme="majorHAnsi" w:cstheme="majorHAnsi"/>
          <w:color w:val="FF0000"/>
        </w:rPr>
        <w:t>like trying to see a firefly in the vicinity of the sun.</w:t>
      </w:r>
      <w:r w:rsidRPr="008200A8">
        <w:rPr>
          <w:rFonts w:asciiTheme="majorHAnsi" w:hAnsiTheme="majorHAnsi" w:cstheme="majorHAnsi"/>
          <w:color w:val="FF0000"/>
          <w:sz w:val="16"/>
        </w:rPr>
        <w:t xml:space="preserve"> It would be incredibly bright,” she says. In the world of radio astronomy, a satellite beaming internet down to Earth might as well be a floodlight. At least, though, for radio astronomy, there are established channels to voice their concerns over radio use. But </w:t>
      </w:r>
      <w:r w:rsidRPr="008200A8">
        <w:rPr>
          <w:rStyle w:val="StyleUnderline"/>
          <w:rFonts w:asciiTheme="majorHAnsi" w:hAnsiTheme="majorHAnsi" w:cstheme="majorHAnsi"/>
          <w:color w:val="FF0000"/>
        </w:rPr>
        <w:t>optical astronomy</w:t>
      </w:r>
      <w:r w:rsidRPr="008200A8">
        <w:rPr>
          <w:rFonts w:asciiTheme="majorHAnsi" w:hAnsiTheme="majorHAnsi" w:cstheme="majorHAnsi"/>
          <w:color w:val="FF0000"/>
          <w:sz w:val="16"/>
        </w:rPr>
        <w:t xml:space="preserve"> — which looks at the visible light of the universe — </w:t>
      </w:r>
      <w:r w:rsidRPr="008200A8">
        <w:rPr>
          <w:rStyle w:val="StyleUnderline"/>
          <w:rFonts w:asciiTheme="majorHAnsi" w:hAnsiTheme="majorHAnsi" w:cstheme="majorHAnsi"/>
          <w:color w:val="FF0000"/>
        </w:rPr>
        <w:t>does not have international protections</w:t>
      </w:r>
      <w:r w:rsidRPr="008200A8">
        <w:rPr>
          <w:rFonts w:asciiTheme="majorHAnsi" w:hAnsiTheme="majorHAnsi" w:cstheme="majorHAnsi"/>
          <w:color w:val="FF0000"/>
          <w:sz w:val="16"/>
        </w:rPr>
        <w:t xml:space="preserve">. “It doesn’t have a voice,” says Christopher Johnson, a space law adviser at the Secure World Foundation, a nonprofit that advocates for the sustainable and peaceful use of space. The UN </w:t>
      </w:r>
      <w:r w:rsidRPr="008200A8">
        <w:rPr>
          <w:rStyle w:val="StyleUnderline"/>
          <w:rFonts w:asciiTheme="majorHAnsi" w:hAnsiTheme="majorHAnsi" w:cstheme="majorHAnsi"/>
          <w:color w:val="FF0000"/>
          <w:highlight w:val="cyan"/>
        </w:rPr>
        <w:t>Outer Space Treaty</w:t>
      </w:r>
      <w:r w:rsidRPr="008200A8">
        <w:rPr>
          <w:rStyle w:val="StyleUnderline"/>
          <w:rFonts w:asciiTheme="majorHAnsi" w:hAnsiTheme="majorHAnsi" w:cstheme="majorHAnsi"/>
          <w:color w:val="FF0000"/>
        </w:rPr>
        <w:t xml:space="preserve"> </w:t>
      </w:r>
      <w:r w:rsidRPr="008200A8">
        <w:rPr>
          <w:rFonts w:asciiTheme="majorHAnsi" w:hAnsiTheme="majorHAnsi" w:cstheme="majorHAnsi"/>
          <w:color w:val="FF0000"/>
          <w:sz w:val="16"/>
        </w:rPr>
        <w:t xml:space="preserve">— the </w:t>
      </w:r>
      <w:r w:rsidRPr="008200A8">
        <w:rPr>
          <w:rStyle w:val="StyleUnderline"/>
          <w:rFonts w:asciiTheme="majorHAnsi" w:hAnsiTheme="majorHAnsi" w:cstheme="majorHAnsi"/>
          <w:color w:val="FF0000"/>
        </w:rPr>
        <w:t>world’s governing framework</w:t>
      </w:r>
      <w:r w:rsidRPr="008200A8">
        <w:rPr>
          <w:rFonts w:asciiTheme="majorHAnsi" w:hAnsiTheme="majorHAnsi" w:cstheme="majorHAnsi"/>
          <w:color w:val="FF0000"/>
          <w:sz w:val="16"/>
        </w:rPr>
        <w:t xml:space="preserve"> for the use of space — </w:t>
      </w:r>
      <w:r w:rsidRPr="008200A8">
        <w:rPr>
          <w:rStyle w:val="Emphasis"/>
          <w:rFonts w:asciiTheme="majorHAnsi" w:hAnsiTheme="majorHAnsi" w:cstheme="majorHAnsi"/>
          <w:color w:val="FF0000"/>
        </w:rPr>
        <w:t>s</w:t>
      </w:r>
      <w:r w:rsidRPr="008200A8">
        <w:rPr>
          <w:rStyle w:val="Emphasis"/>
          <w:rFonts w:asciiTheme="majorHAnsi" w:hAnsiTheme="majorHAnsi" w:cstheme="majorHAnsi"/>
          <w:color w:val="FF0000"/>
          <w:highlight w:val="cyan"/>
        </w:rPr>
        <w:t>ays nothing</w:t>
      </w:r>
      <w:r w:rsidRPr="008200A8">
        <w:rPr>
          <w:rStyle w:val="StyleUnderline"/>
          <w:rFonts w:asciiTheme="majorHAnsi" w:hAnsiTheme="majorHAnsi" w:cstheme="majorHAnsi"/>
          <w:color w:val="FF0000"/>
        </w:rPr>
        <w:t xml:space="preserve"> on</w:t>
      </w:r>
      <w:r w:rsidRPr="008200A8">
        <w:rPr>
          <w:rFonts w:asciiTheme="majorHAnsi" w:hAnsiTheme="majorHAnsi" w:cstheme="majorHAnsi"/>
          <w:color w:val="FF0000"/>
          <w:sz w:val="16"/>
        </w:rPr>
        <w:t xml:space="preserve"> the topic of the </w:t>
      </w:r>
      <w:r w:rsidRPr="008200A8">
        <w:rPr>
          <w:rStyle w:val="StyleUnderline"/>
          <w:rFonts w:asciiTheme="majorHAnsi" w:hAnsiTheme="majorHAnsi" w:cstheme="majorHAnsi"/>
          <w:color w:val="FF0000"/>
        </w:rPr>
        <w:t>reflectivity of satellites, nor</w:t>
      </w:r>
      <w:r w:rsidRPr="008200A8">
        <w:rPr>
          <w:rFonts w:asciiTheme="majorHAnsi" w:hAnsiTheme="majorHAnsi" w:cstheme="majorHAnsi"/>
          <w:color w:val="FF0000"/>
          <w:sz w:val="16"/>
        </w:rPr>
        <w:t xml:space="preserve"> their </w:t>
      </w:r>
      <w:r w:rsidRPr="008200A8">
        <w:rPr>
          <w:rStyle w:val="StyleUnderline"/>
          <w:rFonts w:asciiTheme="majorHAnsi" w:hAnsiTheme="majorHAnsi" w:cstheme="majorHAnsi"/>
          <w:color w:val="FF0000"/>
        </w:rPr>
        <w:t>impact on astronomy</w:t>
      </w:r>
      <w:r w:rsidRPr="008200A8">
        <w:rPr>
          <w:rFonts w:asciiTheme="majorHAnsi" w:hAnsiTheme="majorHAnsi" w:cstheme="majorHAnsi"/>
          <w:color w:val="FF0000"/>
          <w:sz w:val="16"/>
        </w:rPr>
        <w:t xml:space="preserve">. Even if </w:t>
      </w:r>
      <w:r w:rsidRPr="008200A8">
        <w:rPr>
          <w:rStyle w:val="StyleUnderline"/>
          <w:rFonts w:asciiTheme="majorHAnsi" w:hAnsiTheme="majorHAnsi" w:cstheme="majorHAnsi"/>
          <w:color w:val="FF0000"/>
        </w:rPr>
        <w:t>one country</w:t>
      </w:r>
      <w:r w:rsidRPr="008200A8">
        <w:rPr>
          <w:rFonts w:asciiTheme="majorHAnsi" w:hAnsiTheme="majorHAnsi" w:cstheme="majorHAnsi"/>
          <w:color w:val="FF0000"/>
          <w:sz w:val="16"/>
        </w:rPr>
        <w:t xml:space="preserve"> began strictly protecting the night sky from overcrowding, another </w:t>
      </w:r>
      <w:r w:rsidRPr="008200A8">
        <w:rPr>
          <w:rStyle w:val="StyleUnderline"/>
          <w:rFonts w:asciiTheme="majorHAnsi" w:hAnsiTheme="majorHAnsi" w:cstheme="majorHAnsi"/>
          <w:color w:val="FF0000"/>
        </w:rPr>
        <w:t>could ignore</w:t>
      </w:r>
      <w:r w:rsidRPr="008200A8">
        <w:rPr>
          <w:rFonts w:asciiTheme="majorHAnsi" w:hAnsiTheme="majorHAnsi" w:cstheme="majorHAnsi"/>
          <w:color w:val="FF0000"/>
          <w:sz w:val="16"/>
        </w:rPr>
        <w:t xml:space="preserve"> those r</w:t>
      </w:r>
      <w:r w:rsidRPr="008200A8">
        <w:rPr>
          <w:rStyle w:val="StyleUnderline"/>
          <w:rFonts w:asciiTheme="majorHAnsi" w:hAnsiTheme="majorHAnsi" w:cstheme="majorHAnsi"/>
          <w:color w:val="FF0000"/>
        </w:rPr>
        <w:t>egulations</w:t>
      </w:r>
      <w:r w:rsidRPr="008200A8">
        <w:rPr>
          <w:rFonts w:asciiTheme="majorHAnsi" w:hAnsiTheme="majorHAnsi" w:cstheme="majorHAnsi"/>
          <w:color w:val="FF0000"/>
          <w:sz w:val="16"/>
        </w:rPr>
        <w:t xml:space="preserve"> entirely, and spoil the night sky for everyone, Johnson explains. This is a problem “that falls in the cracks,” Mark Skinner, an astronomer associated with the International Institute of Space Law. Without regulations, the future could get weird </w:t>
      </w:r>
      <w:r w:rsidRPr="008200A8">
        <w:rPr>
          <w:rStyle w:val="Emphasis"/>
          <w:rFonts w:asciiTheme="majorHAnsi" w:hAnsiTheme="majorHAnsi" w:cstheme="majorHAnsi"/>
          <w:color w:val="FF0000"/>
          <w:highlight w:val="cyan"/>
        </w:rPr>
        <w:t>Without stricter regulations</w:t>
      </w:r>
      <w:r w:rsidRPr="008200A8">
        <w:rPr>
          <w:rFonts w:asciiTheme="majorHAnsi" w:hAnsiTheme="majorHAnsi" w:cstheme="majorHAnsi"/>
          <w:color w:val="FF0000"/>
          <w:sz w:val="16"/>
        </w:rPr>
        <w:t xml:space="preserve">, the future could get even weirder. </w:t>
      </w:r>
      <w:r w:rsidRPr="008200A8">
        <w:rPr>
          <w:rStyle w:val="StyleUnderline"/>
          <w:rFonts w:asciiTheme="majorHAnsi" w:hAnsiTheme="majorHAnsi" w:cstheme="majorHAnsi"/>
          <w:color w:val="FF0000"/>
        </w:rPr>
        <w:t xml:space="preserve">People could </w:t>
      </w:r>
      <w:r w:rsidRPr="008200A8">
        <w:rPr>
          <w:rStyle w:val="StyleUnderline"/>
          <w:rFonts w:asciiTheme="majorHAnsi" w:hAnsiTheme="majorHAnsi" w:cstheme="majorHAnsi"/>
          <w:color w:val="FF0000"/>
          <w:highlight w:val="cyan"/>
        </w:rPr>
        <w:t>launch bright satellites</w:t>
      </w:r>
      <w:r w:rsidRPr="008200A8">
        <w:rPr>
          <w:rFonts w:asciiTheme="majorHAnsi" w:hAnsiTheme="majorHAnsi" w:cstheme="majorHAnsi"/>
          <w:color w:val="FF0000"/>
          <w:sz w:val="16"/>
        </w:rPr>
        <w:t xml:space="preserve">, to intentionally get the attention of people around the globe. And they already have: </w:t>
      </w:r>
      <w:r w:rsidRPr="008200A8">
        <w:rPr>
          <w:rStyle w:val="StyleUnderline"/>
          <w:rFonts w:asciiTheme="majorHAnsi" w:hAnsiTheme="majorHAnsi" w:cstheme="majorHAnsi"/>
          <w:color w:val="FF0000"/>
        </w:rPr>
        <w:t xml:space="preserve">In January 2018, </w:t>
      </w:r>
      <w:r w:rsidRPr="008200A8">
        <w:rPr>
          <w:rStyle w:val="StyleUnderline"/>
          <w:rFonts w:asciiTheme="majorHAnsi" w:hAnsiTheme="majorHAnsi" w:cstheme="majorHAnsi"/>
          <w:color w:val="FF0000"/>
          <w:highlight w:val="cyan"/>
        </w:rPr>
        <w:t>a New Zealand company</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cyan"/>
        </w:rPr>
        <w:t>launched</w:t>
      </w:r>
      <w:r w:rsidRPr="008200A8">
        <w:rPr>
          <w:rFonts w:asciiTheme="majorHAnsi" w:hAnsiTheme="majorHAnsi" w:cstheme="majorHAnsi"/>
          <w:color w:val="FF0000"/>
          <w:sz w:val="16"/>
        </w:rPr>
        <w:t xml:space="preserve"> a satellite called “humanity star.” It was basically </w:t>
      </w:r>
      <w:r w:rsidRPr="008200A8">
        <w:rPr>
          <w:rStyle w:val="StyleUnderline"/>
          <w:rFonts w:asciiTheme="majorHAnsi" w:hAnsiTheme="majorHAnsi" w:cstheme="majorHAnsi"/>
          <w:color w:val="FF0000"/>
          <w:highlight w:val="cyan"/>
        </w:rPr>
        <w:t>a disco ball</w:t>
      </w:r>
      <w:r w:rsidRPr="008200A8">
        <w:rPr>
          <w:rStyle w:val="StyleUnderline"/>
          <w:rFonts w:asciiTheme="majorHAnsi" w:hAnsiTheme="majorHAnsi" w:cstheme="majorHAnsi"/>
          <w:color w:val="FF0000"/>
        </w:rPr>
        <w:t xml:space="preserve"> in low Earth orbit. </w:t>
      </w:r>
      <w:r w:rsidRPr="008200A8">
        <w:rPr>
          <w:rFonts w:asciiTheme="majorHAnsi" w:hAnsiTheme="majorHAnsi" w:cstheme="majorHAnsi"/>
          <w:color w:val="FF0000"/>
          <w:sz w:val="16"/>
        </w:rPr>
        <w:t xml:space="preserve">Its creators hoped the light from the satellite would “create a shared experience for everyone on the planet.” Many </w:t>
      </w:r>
      <w:r w:rsidRPr="008200A8">
        <w:rPr>
          <w:rStyle w:val="StyleUnderline"/>
          <w:rFonts w:asciiTheme="majorHAnsi" w:hAnsiTheme="majorHAnsi" w:cstheme="majorHAnsi"/>
          <w:color w:val="FF0000"/>
        </w:rPr>
        <w:t>astronomers were not delighted</w:t>
      </w:r>
      <w:r w:rsidRPr="008200A8">
        <w:rPr>
          <w:rFonts w:asciiTheme="majorHAnsi" w:hAnsiTheme="majorHAnsi" w:cstheme="majorHAnsi"/>
          <w:color w:val="FF0000"/>
          <w:sz w:val="16"/>
        </w:rPr>
        <w:t xml:space="preserve">, likening it to </w:t>
      </w:r>
      <w:r w:rsidRPr="008200A8">
        <w:rPr>
          <w:rStyle w:val="StyleUnderline"/>
          <w:rFonts w:asciiTheme="majorHAnsi" w:hAnsiTheme="majorHAnsi" w:cstheme="majorHAnsi"/>
          <w:color w:val="FF0000"/>
        </w:rPr>
        <w:t xml:space="preserve">“space </w:t>
      </w:r>
      <w:proofErr w:type="spellStart"/>
      <w:r w:rsidRPr="008200A8">
        <w:rPr>
          <w:rStyle w:val="StyleUnderline"/>
          <w:rFonts w:asciiTheme="majorHAnsi" w:hAnsiTheme="majorHAnsi" w:cstheme="majorHAnsi"/>
          <w:color w:val="FF0000"/>
        </w:rPr>
        <w:t>graffitti</w:t>
      </w:r>
      <w:proofErr w:type="spellEnd"/>
      <w:r w:rsidRPr="008200A8">
        <w:rPr>
          <w:rStyle w:val="StyleUnderline"/>
          <w:rFonts w:asciiTheme="majorHAnsi" w:hAnsiTheme="majorHAnsi" w:cstheme="majorHAnsi"/>
          <w:color w:val="FF0000"/>
        </w:rPr>
        <w:t>.”</w:t>
      </w:r>
      <w:r w:rsidRPr="008200A8">
        <w:rPr>
          <w:rFonts w:asciiTheme="majorHAnsi" w:hAnsiTheme="majorHAnsi" w:cstheme="majorHAnsi"/>
          <w:color w:val="FF0000"/>
          <w:sz w:val="16"/>
        </w:rPr>
        <w:t xml:space="preserve"> Perhaps the humanity star is just a precursor to even bigger and brighter displays in the night sky. There’s no explicit international ban, Wired reports, on </w:t>
      </w:r>
      <w:r w:rsidRPr="008200A8">
        <w:rPr>
          <w:rStyle w:val="StyleUnderline"/>
          <w:rFonts w:asciiTheme="majorHAnsi" w:hAnsiTheme="majorHAnsi" w:cstheme="majorHAnsi"/>
          <w:color w:val="FF0000"/>
          <w:highlight w:val="cyan"/>
        </w:rPr>
        <w:t>advertising in space</w:t>
      </w:r>
      <w:r w:rsidRPr="008200A8">
        <w:rPr>
          <w:rStyle w:val="StyleUnderline"/>
          <w:rFonts w:asciiTheme="majorHAnsi" w:hAnsiTheme="majorHAnsi" w:cstheme="majorHAnsi"/>
          <w:color w:val="FF0000"/>
        </w:rPr>
        <w:t>.</w:t>
      </w:r>
      <w:r w:rsidRPr="008200A8">
        <w:rPr>
          <w:rFonts w:asciiTheme="majorHAnsi" w:hAnsiTheme="majorHAnsi" w:cstheme="majorHAnsi"/>
          <w:color w:val="FF0000"/>
          <w:sz w:val="16"/>
        </w:rPr>
        <w:t xml:space="preserve"> There’s at least one company hoping to </w:t>
      </w:r>
      <w:r w:rsidRPr="008200A8">
        <w:rPr>
          <w:rStyle w:val="StyleUnderline"/>
          <w:rFonts w:asciiTheme="majorHAnsi" w:hAnsiTheme="majorHAnsi" w:cstheme="majorHAnsi"/>
          <w:color w:val="FF0000"/>
        </w:rPr>
        <w:t>arrange satellites</w:t>
      </w:r>
      <w:r w:rsidRPr="008200A8">
        <w:rPr>
          <w:rFonts w:asciiTheme="majorHAnsi" w:hAnsiTheme="majorHAnsi" w:cstheme="majorHAnsi"/>
          <w:color w:val="FF0000"/>
          <w:sz w:val="16"/>
        </w:rPr>
        <w:t xml:space="preserve"> in the sky to get people </w:t>
      </w:r>
      <w:r w:rsidRPr="008200A8">
        <w:rPr>
          <w:rStyle w:val="StyleUnderline"/>
          <w:rFonts w:asciiTheme="majorHAnsi" w:hAnsiTheme="majorHAnsi" w:cstheme="majorHAnsi"/>
          <w:color w:val="FF0000"/>
        </w:rPr>
        <w:t>to buy more soda</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The night sky is</w:t>
      </w:r>
      <w:r w:rsidRPr="008200A8">
        <w:rPr>
          <w:rFonts w:asciiTheme="majorHAnsi" w:hAnsiTheme="majorHAnsi" w:cstheme="majorHAnsi"/>
          <w:color w:val="FF0000"/>
          <w:sz w:val="16"/>
        </w:rPr>
        <w:t xml:space="preserve"> enormous, and viewable to everyone on the planet. It’s </w:t>
      </w:r>
      <w:r w:rsidRPr="008200A8">
        <w:rPr>
          <w:rStyle w:val="StyleUnderline"/>
          <w:rFonts w:asciiTheme="majorHAnsi" w:hAnsiTheme="majorHAnsi" w:cstheme="majorHAnsi"/>
          <w:color w:val="FF0000"/>
        </w:rPr>
        <w:t>the perfect billboard</w:t>
      </w:r>
      <w:r w:rsidRPr="008200A8">
        <w:rPr>
          <w:rFonts w:asciiTheme="majorHAnsi" w:hAnsiTheme="majorHAnsi" w:cstheme="majorHAnsi"/>
          <w:color w:val="FF0000"/>
          <w:sz w:val="16"/>
        </w:rPr>
        <w:t xml:space="preserve">. “There’s a huge driver for us to ring the alarm and try to bring some visibility to this now,” Johnson, of Northwestern, says. “This is just the tip of the iceberg.” Maybe with some more visibility, astronomers can convince the nations of the world to make sure the night sky remains clear for telescopes. But </w:t>
      </w:r>
      <w:r w:rsidRPr="008200A8">
        <w:rPr>
          <w:rStyle w:val="StyleUnderline"/>
          <w:rFonts w:asciiTheme="majorHAnsi" w:hAnsiTheme="majorHAnsi" w:cstheme="majorHAnsi"/>
          <w:color w:val="FF0000"/>
        </w:rPr>
        <w:t xml:space="preserve">the </w:t>
      </w:r>
      <w:r w:rsidRPr="008200A8">
        <w:rPr>
          <w:rStyle w:val="StyleUnderline"/>
          <w:rFonts w:asciiTheme="majorHAnsi" w:hAnsiTheme="majorHAnsi" w:cstheme="majorHAnsi"/>
          <w:color w:val="FF0000"/>
          <w:highlight w:val="cyan"/>
        </w:rPr>
        <w:t>fear is</w:t>
      </w:r>
      <w:r w:rsidRPr="008200A8">
        <w:rPr>
          <w:rStyle w:val="StyleUnderline"/>
          <w:rFonts w:asciiTheme="majorHAnsi" w:hAnsiTheme="majorHAnsi" w:cstheme="majorHAnsi"/>
          <w:color w:val="FF0000"/>
        </w:rPr>
        <w:t>,</w:t>
      </w:r>
      <w:r w:rsidRPr="008200A8">
        <w:rPr>
          <w:rFonts w:asciiTheme="majorHAnsi" w:hAnsiTheme="majorHAnsi" w:cstheme="majorHAnsi"/>
          <w:color w:val="FF0000"/>
          <w:sz w:val="16"/>
        </w:rPr>
        <w:t xml:space="preserve"> at the end of the day, </w:t>
      </w:r>
      <w:r w:rsidRPr="008200A8">
        <w:rPr>
          <w:rStyle w:val="Emphasis"/>
          <w:rFonts w:asciiTheme="majorHAnsi" w:hAnsiTheme="majorHAnsi" w:cstheme="majorHAnsi"/>
          <w:color w:val="FF0000"/>
          <w:highlight w:val="cyan"/>
        </w:rPr>
        <w:t xml:space="preserve">commercial interests </w:t>
      </w:r>
      <w:r w:rsidRPr="008200A8">
        <w:rPr>
          <w:rStyle w:val="Emphasis"/>
          <w:rFonts w:asciiTheme="majorHAnsi" w:hAnsiTheme="majorHAnsi" w:cstheme="majorHAnsi"/>
          <w:color w:val="FF0000"/>
        </w:rPr>
        <w:t>will</w:t>
      </w:r>
      <w:r w:rsidRPr="008200A8">
        <w:rPr>
          <w:rStyle w:val="Emphasis"/>
          <w:rFonts w:asciiTheme="majorHAnsi" w:hAnsiTheme="majorHAnsi" w:cstheme="majorHAnsi"/>
          <w:color w:val="FF0000"/>
          <w:highlight w:val="cyan"/>
        </w:rPr>
        <w:t xml:space="preserve"> win</w:t>
      </w:r>
      <w:r w:rsidRPr="008200A8">
        <w:rPr>
          <w:rStyle w:val="Emphasis"/>
          <w:rFonts w:asciiTheme="majorHAnsi" w:hAnsiTheme="majorHAnsi" w:cstheme="majorHAnsi"/>
          <w:color w:val="FF0000"/>
        </w:rPr>
        <w:t xml:space="preserve"> </w:t>
      </w:r>
      <w:r w:rsidRPr="008200A8">
        <w:rPr>
          <w:rStyle w:val="Emphasis"/>
          <w:rFonts w:asciiTheme="majorHAnsi" w:hAnsiTheme="majorHAnsi" w:cstheme="majorHAnsi"/>
          <w:color w:val="FF0000"/>
          <w:highlight w:val="cyan"/>
        </w:rPr>
        <w:t>over scientific ones</w:t>
      </w:r>
      <w:r w:rsidRPr="008200A8">
        <w:rPr>
          <w:rStyle w:val="Emphasis"/>
          <w:rFonts w:asciiTheme="majorHAnsi" w:hAnsiTheme="majorHAnsi" w:cstheme="majorHAnsi"/>
          <w:color w:val="FF0000"/>
        </w:rPr>
        <w:t>.</w:t>
      </w:r>
      <w:r w:rsidRPr="008200A8">
        <w:rPr>
          <w:rFonts w:asciiTheme="majorHAnsi" w:hAnsiTheme="majorHAnsi" w:cstheme="majorHAnsi"/>
          <w:color w:val="FF0000"/>
          <w:sz w:val="16"/>
        </w:rPr>
        <w:t xml:space="preserve"> SpaceX “might have good intentions, but they’re still a company, they’re still out to make money,” Johnson says. </w:t>
      </w:r>
    </w:p>
    <w:p w14:paraId="679DDA12" w14:textId="77777777" w:rsidR="007809EC" w:rsidRPr="008200A8" w:rsidRDefault="007809EC" w:rsidP="007809EC">
      <w:pPr>
        <w:pStyle w:val="Heading4"/>
        <w:rPr>
          <w:rFonts w:asciiTheme="majorHAnsi" w:hAnsiTheme="majorHAnsi" w:cstheme="majorHAnsi"/>
          <w:color w:val="FF0000"/>
        </w:rPr>
      </w:pPr>
      <w:r w:rsidRPr="008200A8">
        <w:rPr>
          <w:rFonts w:asciiTheme="majorHAnsi" w:hAnsiTheme="majorHAnsi" w:cstheme="majorHAnsi"/>
          <w:color w:val="FF0000"/>
        </w:rPr>
        <w:t xml:space="preserve">No circumvention. </w:t>
      </w:r>
      <w:r w:rsidRPr="008200A8">
        <w:rPr>
          <w:rFonts w:asciiTheme="majorHAnsi" w:hAnsiTheme="majorHAnsi" w:cstheme="majorHAnsi"/>
          <w:color w:val="FF0000"/>
          <w:u w:val="single"/>
        </w:rPr>
        <w:t>Authorization</w:t>
      </w:r>
      <w:r w:rsidRPr="008200A8">
        <w:rPr>
          <w:rFonts w:asciiTheme="majorHAnsi" w:hAnsiTheme="majorHAnsi" w:cstheme="majorHAnsi"/>
          <w:color w:val="FF0000"/>
        </w:rPr>
        <w:t xml:space="preserve">, </w:t>
      </w:r>
      <w:r w:rsidRPr="008200A8">
        <w:rPr>
          <w:rFonts w:asciiTheme="majorHAnsi" w:hAnsiTheme="majorHAnsi" w:cstheme="majorHAnsi"/>
          <w:color w:val="FF0000"/>
          <w:u w:val="single"/>
        </w:rPr>
        <w:t>supervision</w:t>
      </w:r>
      <w:r w:rsidRPr="008200A8">
        <w:rPr>
          <w:rFonts w:asciiTheme="majorHAnsi" w:hAnsiTheme="majorHAnsi" w:cstheme="majorHAnsi"/>
          <w:color w:val="FF0000"/>
        </w:rPr>
        <w:t xml:space="preserve">, and </w:t>
      </w:r>
      <w:r w:rsidRPr="008200A8">
        <w:rPr>
          <w:rFonts w:asciiTheme="majorHAnsi" w:hAnsiTheme="majorHAnsi" w:cstheme="majorHAnsi"/>
          <w:color w:val="FF0000"/>
          <w:u w:val="single"/>
        </w:rPr>
        <w:t>liability</w:t>
      </w:r>
      <w:r w:rsidRPr="008200A8">
        <w:rPr>
          <w:rFonts w:asciiTheme="majorHAnsi" w:hAnsiTheme="majorHAnsi" w:cstheme="majorHAnsi"/>
          <w:color w:val="FF0000"/>
        </w:rPr>
        <w:t xml:space="preserve"> ensure compliance -- </w:t>
      </w:r>
      <w:r w:rsidRPr="008200A8">
        <w:rPr>
          <w:rFonts w:asciiTheme="majorHAnsi" w:hAnsiTheme="majorHAnsi" w:cstheme="majorHAnsi"/>
          <w:color w:val="FF0000"/>
          <w:u w:val="single"/>
        </w:rPr>
        <w:t>potential</w:t>
      </w:r>
      <w:r w:rsidRPr="008200A8">
        <w:rPr>
          <w:rFonts w:asciiTheme="majorHAnsi" w:hAnsiTheme="majorHAnsi" w:cstheme="majorHAnsi"/>
          <w:color w:val="FF0000"/>
        </w:rPr>
        <w:t xml:space="preserve"> for liability causes </w:t>
      </w:r>
      <w:r w:rsidRPr="008200A8">
        <w:rPr>
          <w:rFonts w:asciiTheme="majorHAnsi" w:hAnsiTheme="majorHAnsi" w:cstheme="majorHAnsi"/>
          <w:color w:val="FF0000"/>
          <w:u w:val="single"/>
        </w:rPr>
        <w:t>self-regulation</w:t>
      </w:r>
      <w:r w:rsidRPr="008200A8">
        <w:rPr>
          <w:rFonts w:asciiTheme="majorHAnsi" w:hAnsiTheme="majorHAnsi" w:cstheme="majorHAnsi"/>
          <w:color w:val="FF0000"/>
        </w:rPr>
        <w:t>.</w:t>
      </w:r>
    </w:p>
    <w:p w14:paraId="2DC3E079" w14:textId="77777777" w:rsidR="007809EC" w:rsidRPr="008200A8" w:rsidRDefault="007809EC" w:rsidP="007809EC">
      <w:pPr>
        <w:rPr>
          <w:rFonts w:asciiTheme="majorHAnsi" w:hAnsiTheme="majorHAnsi" w:cstheme="majorHAnsi"/>
          <w:color w:val="FF0000"/>
        </w:rPr>
      </w:pPr>
      <w:r w:rsidRPr="008200A8">
        <w:rPr>
          <w:rStyle w:val="Style13ptBold"/>
          <w:rFonts w:asciiTheme="majorHAnsi" w:hAnsiTheme="majorHAnsi" w:cstheme="majorHAnsi"/>
          <w:color w:val="FF0000"/>
        </w:rPr>
        <w:t>Johnson 20</w:t>
      </w:r>
      <w:r w:rsidRPr="008200A8">
        <w:rPr>
          <w:rFonts w:asciiTheme="majorHAnsi" w:hAnsiTheme="majorHAnsi" w:cstheme="majorHAnsi"/>
          <w:color w:val="FF0000"/>
        </w:rPr>
        <w:t xml:space="preserve"> [Chris, Space Law Advisor for Secure World Foundation, 9 years of professional experience in international space law and policy. J.D. from New York Law School; 2020; “The Legal Status of </w:t>
      </w:r>
      <w:proofErr w:type="spellStart"/>
      <w:r w:rsidRPr="008200A8">
        <w:rPr>
          <w:rFonts w:asciiTheme="majorHAnsi" w:hAnsiTheme="majorHAnsi" w:cstheme="majorHAnsi"/>
          <w:color w:val="FF0000"/>
        </w:rPr>
        <w:t>MegaLEO</w:t>
      </w:r>
      <w:proofErr w:type="spellEnd"/>
      <w:r w:rsidRPr="008200A8">
        <w:rPr>
          <w:rFonts w:asciiTheme="majorHAnsi" w:hAnsiTheme="majorHAnsi" w:cstheme="majorHAnsi"/>
          <w:color w:val="FF0000"/>
        </w:rPr>
        <w:t xml:space="preserve"> Constellations and Concerns About Appropriation of Large Swaths of Earth Orbit,” </w:t>
      </w:r>
      <w:hyperlink r:id="rId16" w:history="1">
        <w:r w:rsidRPr="008200A8">
          <w:rPr>
            <w:rStyle w:val="Hyperlink"/>
            <w:rFonts w:asciiTheme="majorHAnsi" w:hAnsiTheme="majorHAnsi" w:cstheme="majorHAnsi"/>
            <w:color w:val="FF0000"/>
          </w:rPr>
          <w:t>https://swfound.org/media/206951/johnson2020_referenceworkentry_thelegalstatusofmegaleoconstel.pdf</w:t>
        </w:r>
      </w:hyperlink>
      <w:r w:rsidRPr="008200A8">
        <w:rPr>
          <w:rFonts w:asciiTheme="majorHAnsi" w:hAnsiTheme="majorHAnsi" w:cstheme="majorHAnsi"/>
          <w:color w:val="FF0000"/>
        </w:rPr>
        <w:t xml:space="preserve">] </w:t>
      </w:r>
      <w:proofErr w:type="spellStart"/>
      <w:r w:rsidRPr="008200A8">
        <w:rPr>
          <w:rFonts w:asciiTheme="majorHAnsi" w:hAnsiTheme="majorHAnsi" w:cstheme="majorHAnsi"/>
          <w:color w:val="FF0000"/>
        </w:rPr>
        <w:t>brett</w:t>
      </w:r>
      <w:proofErr w:type="spellEnd"/>
    </w:p>
    <w:p w14:paraId="4E874611" w14:textId="77777777" w:rsidR="007809EC" w:rsidRPr="008200A8" w:rsidRDefault="007809EC" w:rsidP="007809EC">
      <w:pPr>
        <w:rPr>
          <w:rStyle w:val="Emphasis"/>
          <w:rFonts w:asciiTheme="majorHAnsi" w:hAnsiTheme="majorHAnsi" w:cstheme="majorHAnsi"/>
          <w:color w:val="FF0000"/>
        </w:rPr>
      </w:pPr>
      <w:r w:rsidRPr="008200A8">
        <w:rPr>
          <w:rStyle w:val="Emphasis"/>
          <w:rFonts w:asciiTheme="majorHAnsi" w:hAnsiTheme="majorHAnsi" w:cstheme="majorHAnsi"/>
          <w:color w:val="FF0000"/>
        </w:rPr>
        <w:t>Authorization and Continuing Supervision</w:t>
      </w:r>
    </w:p>
    <w:p w14:paraId="3697D849"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The second sentence of </w:t>
      </w:r>
      <w:r w:rsidRPr="008200A8">
        <w:rPr>
          <w:rStyle w:val="Emphasis"/>
          <w:rFonts w:asciiTheme="majorHAnsi" w:hAnsiTheme="majorHAnsi" w:cstheme="majorHAnsi"/>
          <w:color w:val="FF0000"/>
        </w:rPr>
        <w:t>Article VI</w:t>
      </w:r>
      <w:r w:rsidRPr="008200A8">
        <w:rPr>
          <w:rFonts w:asciiTheme="majorHAnsi" w:hAnsiTheme="majorHAnsi" w:cstheme="majorHAnsi"/>
          <w:color w:val="FF0000"/>
          <w:sz w:val="16"/>
        </w:rPr>
        <w:t xml:space="preserve"> then </w:t>
      </w:r>
      <w:r w:rsidRPr="008200A8">
        <w:rPr>
          <w:rStyle w:val="StyleUnderline"/>
          <w:rFonts w:asciiTheme="majorHAnsi" w:hAnsiTheme="majorHAnsi" w:cstheme="majorHAnsi"/>
          <w:color w:val="FF0000"/>
        </w:rPr>
        <w:t xml:space="preserve">gives States a </w:t>
      </w:r>
      <w:r w:rsidRPr="008200A8">
        <w:rPr>
          <w:rStyle w:val="Emphasis"/>
          <w:rFonts w:asciiTheme="majorHAnsi" w:hAnsiTheme="majorHAnsi" w:cstheme="majorHAnsi"/>
          <w:color w:val="FF0000"/>
        </w:rPr>
        <w:t>positive obligation</w:t>
      </w:r>
      <w:r w:rsidRPr="008200A8">
        <w:rPr>
          <w:rStyle w:val="StyleUnderline"/>
          <w:rFonts w:asciiTheme="majorHAnsi" w:hAnsiTheme="majorHAnsi" w:cstheme="majorHAnsi"/>
          <w:color w:val="FF0000"/>
        </w:rPr>
        <w:t xml:space="preserve"> to undertake </w:t>
      </w:r>
      <w:r w:rsidRPr="008200A8">
        <w:rPr>
          <w:rStyle w:val="Emphasis"/>
          <w:rFonts w:asciiTheme="majorHAnsi" w:hAnsiTheme="majorHAnsi" w:cstheme="majorHAnsi"/>
          <w:color w:val="FF0000"/>
        </w:rPr>
        <w:t>authorization</w:t>
      </w:r>
      <w:r w:rsidRPr="008200A8">
        <w:rPr>
          <w:rStyle w:val="StyleUnderline"/>
          <w:rFonts w:asciiTheme="majorHAnsi" w:hAnsiTheme="majorHAnsi" w:cstheme="majorHAnsi"/>
          <w:color w:val="FF0000"/>
        </w:rPr>
        <w:t xml:space="preserve"> and continuing </w:t>
      </w:r>
      <w:r w:rsidRPr="008200A8">
        <w:rPr>
          <w:rStyle w:val="Emphasis"/>
          <w:rFonts w:asciiTheme="majorHAnsi" w:hAnsiTheme="majorHAnsi" w:cstheme="majorHAnsi"/>
          <w:color w:val="FF0000"/>
        </w:rPr>
        <w:t>supervision</w:t>
      </w:r>
      <w:r w:rsidRPr="008200A8">
        <w:rPr>
          <w:rStyle w:val="StyleUnderline"/>
          <w:rFonts w:asciiTheme="majorHAnsi" w:hAnsiTheme="majorHAnsi" w:cstheme="majorHAnsi"/>
          <w:color w:val="FF0000"/>
        </w:rPr>
        <w:t xml:space="preserve"> of nongovernmental entities</w:t>
      </w:r>
      <w:r w:rsidRPr="008200A8">
        <w:rPr>
          <w:rFonts w:asciiTheme="majorHAnsi" w:hAnsiTheme="majorHAnsi" w:cstheme="majorHAnsi"/>
          <w:color w:val="FF0000"/>
          <w:sz w:val="16"/>
        </w:rPr>
        <w:t>.</w:t>
      </w:r>
    </w:p>
    <w:p w14:paraId="7A5147C0" w14:textId="77777777" w:rsidR="007809EC" w:rsidRPr="008200A8" w:rsidRDefault="007809EC" w:rsidP="007809EC">
      <w:pPr>
        <w:ind w:left="720"/>
        <w:rPr>
          <w:rFonts w:asciiTheme="majorHAnsi" w:hAnsiTheme="majorHAnsi" w:cstheme="majorHAnsi"/>
          <w:color w:val="FF0000"/>
          <w:sz w:val="16"/>
        </w:rPr>
      </w:pPr>
      <w:r w:rsidRPr="008200A8">
        <w:rPr>
          <w:rFonts w:asciiTheme="majorHAnsi" w:hAnsiTheme="majorHAnsi" w:cstheme="majorHAnsi"/>
          <w:color w:val="FF0000"/>
          <w:sz w:val="16"/>
        </w:rPr>
        <w:t xml:space="preserve">The </w:t>
      </w:r>
      <w:r w:rsidRPr="008200A8">
        <w:rPr>
          <w:rStyle w:val="StyleUnderline"/>
          <w:rFonts w:asciiTheme="majorHAnsi" w:hAnsiTheme="majorHAnsi" w:cstheme="majorHAnsi"/>
          <w:color w:val="FF0000"/>
        </w:rPr>
        <w:t>activities of non-governmental entities in outer space</w:t>
      </w:r>
      <w:r w:rsidRPr="008200A8">
        <w:rPr>
          <w:rFonts w:asciiTheme="majorHAnsi" w:hAnsiTheme="majorHAnsi" w:cstheme="majorHAnsi"/>
          <w:color w:val="FF0000"/>
          <w:sz w:val="16"/>
        </w:rPr>
        <w:t xml:space="preserve">, including the Moon and other celestial bodies, </w:t>
      </w:r>
      <w:r w:rsidRPr="008200A8">
        <w:rPr>
          <w:rStyle w:val="StyleUnderline"/>
          <w:rFonts w:asciiTheme="majorHAnsi" w:hAnsiTheme="majorHAnsi" w:cstheme="majorHAnsi"/>
          <w:color w:val="FF0000"/>
        </w:rPr>
        <w:t>shall require authorization and continuing supervision by the appropriate State Party to the Treaty</w:t>
      </w:r>
      <w:r w:rsidRPr="008200A8">
        <w:rPr>
          <w:rFonts w:asciiTheme="majorHAnsi" w:hAnsiTheme="majorHAnsi" w:cstheme="majorHAnsi"/>
          <w:color w:val="FF0000"/>
          <w:sz w:val="16"/>
        </w:rPr>
        <w:t>.</w:t>
      </w:r>
    </w:p>
    <w:p w14:paraId="1B3A8BC9"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Consequently, </w:t>
      </w:r>
      <w:r w:rsidRPr="008200A8">
        <w:rPr>
          <w:rStyle w:val="StyleUnderline"/>
          <w:rFonts w:asciiTheme="majorHAnsi" w:hAnsiTheme="majorHAnsi" w:cstheme="majorHAnsi"/>
          <w:color w:val="FF0000"/>
        </w:rPr>
        <w:t>it is not merely sufficient that governments allow private actors to access and explore space</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States have a duty to authorize and supervise them</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Looking</w:t>
      </w:r>
      <w:r w:rsidRPr="008200A8">
        <w:rPr>
          <w:rFonts w:asciiTheme="majorHAnsi" w:hAnsiTheme="majorHAnsi" w:cstheme="majorHAnsi"/>
          <w:color w:val="FF0000"/>
          <w:sz w:val="16"/>
        </w:rPr>
        <w:t xml:space="preserve"> again </w:t>
      </w:r>
      <w:r w:rsidRPr="008200A8">
        <w:rPr>
          <w:rStyle w:val="StyleUnderline"/>
          <w:rFonts w:asciiTheme="majorHAnsi" w:hAnsiTheme="majorHAnsi" w:cstheme="majorHAnsi"/>
          <w:color w:val="FF0000"/>
        </w:rPr>
        <w:t>at the first sentence</w:t>
      </w:r>
      <w:r w:rsidRPr="008200A8">
        <w:rPr>
          <w:rFonts w:asciiTheme="majorHAnsi" w:hAnsiTheme="majorHAnsi" w:cstheme="majorHAnsi"/>
          <w:color w:val="FF0000"/>
          <w:sz w:val="16"/>
        </w:rPr>
        <w:t xml:space="preserve"> of </w:t>
      </w:r>
      <w:r w:rsidRPr="008200A8">
        <w:rPr>
          <w:rStyle w:val="Emphasis"/>
          <w:rFonts w:asciiTheme="majorHAnsi" w:hAnsiTheme="majorHAnsi" w:cstheme="majorHAnsi"/>
          <w:color w:val="FF0000"/>
          <w:highlight w:val="green"/>
        </w:rPr>
        <w:t>Article VI</w:t>
      </w:r>
      <w:r w:rsidRPr="008200A8">
        <w:rPr>
          <w:rFonts w:asciiTheme="majorHAnsi" w:hAnsiTheme="majorHAnsi" w:cstheme="majorHAnsi"/>
          <w:color w:val="FF0000"/>
          <w:sz w:val="16"/>
        </w:rPr>
        <w:t xml:space="preserve">, above, </w:t>
      </w:r>
      <w:r w:rsidRPr="008200A8">
        <w:rPr>
          <w:rStyle w:val="StyleUnderline"/>
          <w:rFonts w:asciiTheme="majorHAnsi" w:hAnsiTheme="majorHAnsi" w:cstheme="majorHAnsi"/>
          <w:color w:val="FF0000"/>
          <w:highlight w:val="green"/>
        </w:rPr>
        <w:t>gives</w:t>
      </w:r>
      <w:r w:rsidRPr="008200A8">
        <w:rPr>
          <w:rFonts w:asciiTheme="majorHAnsi" w:hAnsiTheme="majorHAnsi" w:cstheme="majorHAnsi"/>
          <w:color w:val="FF0000"/>
          <w:sz w:val="16"/>
        </w:rPr>
        <w:t xml:space="preserve"> some </w:t>
      </w:r>
      <w:r w:rsidRPr="008200A8">
        <w:rPr>
          <w:rStyle w:val="StyleUnderline"/>
          <w:rFonts w:asciiTheme="majorHAnsi" w:hAnsiTheme="majorHAnsi" w:cstheme="majorHAnsi"/>
          <w:color w:val="FF0000"/>
          <w:highlight w:val="green"/>
        </w:rPr>
        <w:t>indication as to what standard</w:t>
      </w:r>
      <w:r w:rsidRPr="008200A8">
        <w:rPr>
          <w:rStyle w:val="StyleUnderline"/>
          <w:rFonts w:asciiTheme="majorHAnsi" w:hAnsiTheme="majorHAnsi" w:cstheme="majorHAnsi"/>
          <w:color w:val="FF0000"/>
        </w:rPr>
        <w:t xml:space="preserve"> this </w:t>
      </w:r>
      <w:r w:rsidRPr="008200A8">
        <w:rPr>
          <w:rStyle w:val="Emphasis"/>
          <w:rFonts w:asciiTheme="majorHAnsi" w:hAnsiTheme="majorHAnsi" w:cstheme="majorHAnsi"/>
          <w:color w:val="FF0000"/>
          <w:highlight w:val="green"/>
        </w:rPr>
        <w:t>supervision</w:t>
      </w:r>
      <w:r w:rsidRPr="008200A8">
        <w:rPr>
          <w:rStyle w:val="StyleUnderline"/>
          <w:rFonts w:asciiTheme="majorHAnsi" w:hAnsiTheme="majorHAnsi" w:cstheme="majorHAnsi"/>
          <w:color w:val="FF0000"/>
          <w:highlight w:val="green"/>
        </w:rPr>
        <w:t xml:space="preserve"> must meet</w:t>
      </w:r>
      <w:r w:rsidRPr="008200A8">
        <w:rPr>
          <w:rFonts w:asciiTheme="majorHAnsi" w:hAnsiTheme="majorHAnsi" w:cstheme="majorHAnsi"/>
          <w:color w:val="FF0000"/>
          <w:sz w:val="16"/>
        </w:rPr>
        <w:t xml:space="preserve">. The first sentence of </w:t>
      </w:r>
      <w:r w:rsidRPr="008200A8">
        <w:rPr>
          <w:rStyle w:val="Emphasis"/>
          <w:rFonts w:asciiTheme="majorHAnsi" w:hAnsiTheme="majorHAnsi" w:cstheme="majorHAnsi"/>
          <w:color w:val="FF0000"/>
        </w:rPr>
        <w:t>Article VI</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ends with</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 xml:space="preserve">“... </w:t>
      </w:r>
      <w:r w:rsidRPr="008200A8">
        <w:rPr>
          <w:rStyle w:val="Emphasis"/>
          <w:rFonts w:asciiTheme="majorHAnsi" w:hAnsiTheme="majorHAnsi" w:cstheme="majorHAnsi"/>
          <w:color w:val="FF0000"/>
        </w:rPr>
        <w:t xml:space="preserve">and for assuring </w:t>
      </w:r>
      <w:proofErr w:type="gramStart"/>
      <w:r w:rsidRPr="008200A8">
        <w:rPr>
          <w:rStyle w:val="Emphasis"/>
          <w:rFonts w:asciiTheme="majorHAnsi" w:hAnsiTheme="majorHAnsi" w:cstheme="majorHAnsi"/>
          <w:color w:val="FF0000"/>
        </w:rPr>
        <w:t>that national activities</w:t>
      </w:r>
      <w:proofErr w:type="gramEnd"/>
      <w:r w:rsidRPr="008200A8">
        <w:rPr>
          <w:rStyle w:val="Emphasis"/>
          <w:rFonts w:asciiTheme="majorHAnsi" w:hAnsiTheme="majorHAnsi" w:cstheme="majorHAnsi"/>
          <w:color w:val="FF0000"/>
        </w:rPr>
        <w:t xml:space="preserve"> are carried out in </w:t>
      </w:r>
      <w:r w:rsidRPr="008200A8">
        <w:rPr>
          <w:rStyle w:val="Emphasis"/>
          <w:rFonts w:asciiTheme="majorHAnsi" w:hAnsiTheme="majorHAnsi" w:cstheme="majorHAnsi"/>
          <w:color w:val="FF0000"/>
        </w:rPr>
        <w:lastRenderedPageBreak/>
        <w:t>conformity with the provisions set forth in the present Treaty</w:t>
      </w:r>
      <w:r w:rsidRPr="008200A8">
        <w:rPr>
          <w:rFonts w:asciiTheme="majorHAnsi" w:hAnsiTheme="majorHAnsi" w:cstheme="majorHAnsi"/>
          <w:color w:val="FF0000"/>
          <w:sz w:val="16"/>
        </w:rPr>
        <w:t xml:space="preserve">.” Consequently, </w:t>
      </w:r>
      <w:r w:rsidRPr="008200A8">
        <w:rPr>
          <w:rStyle w:val="Emphasis"/>
          <w:rFonts w:asciiTheme="majorHAnsi" w:hAnsiTheme="majorHAnsi" w:cstheme="majorHAnsi"/>
          <w:color w:val="FF0000"/>
          <w:highlight w:val="green"/>
        </w:rPr>
        <w:t>States must authorize</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green"/>
        </w:rPr>
        <w:t xml:space="preserve">and </w:t>
      </w:r>
      <w:r w:rsidRPr="008200A8">
        <w:rPr>
          <w:rStyle w:val="Emphasis"/>
          <w:rFonts w:asciiTheme="majorHAnsi" w:hAnsiTheme="majorHAnsi" w:cstheme="majorHAnsi"/>
          <w:color w:val="FF0000"/>
          <w:highlight w:val="green"/>
        </w:rPr>
        <w:t>supervise</w:t>
      </w:r>
      <w:r w:rsidRPr="008200A8">
        <w:rPr>
          <w:rStyle w:val="StyleUnderline"/>
          <w:rFonts w:asciiTheme="majorHAnsi" w:hAnsiTheme="majorHAnsi" w:cstheme="majorHAnsi"/>
          <w:color w:val="FF0000"/>
          <w:highlight w:val="green"/>
        </w:rPr>
        <w:t xml:space="preserve"> </w:t>
      </w:r>
      <w:r w:rsidRPr="008200A8">
        <w:rPr>
          <w:rStyle w:val="Emphasis"/>
          <w:rFonts w:asciiTheme="majorHAnsi" w:hAnsiTheme="majorHAnsi" w:cstheme="majorHAnsi"/>
          <w:color w:val="FF0000"/>
          <w:highlight w:val="green"/>
        </w:rPr>
        <w:t>private entities</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green"/>
        </w:rPr>
        <w:t>to make sure</w:t>
      </w:r>
      <w:r w:rsidRPr="008200A8">
        <w:rPr>
          <w:rStyle w:val="StyleUnderline"/>
          <w:rFonts w:asciiTheme="majorHAnsi" w:hAnsiTheme="majorHAnsi" w:cstheme="majorHAnsi"/>
          <w:color w:val="FF0000"/>
        </w:rPr>
        <w:t xml:space="preserve"> that these </w:t>
      </w:r>
      <w:r w:rsidRPr="008200A8">
        <w:rPr>
          <w:rStyle w:val="StyleUnderline"/>
          <w:rFonts w:asciiTheme="majorHAnsi" w:hAnsiTheme="majorHAnsi" w:cstheme="majorHAnsi"/>
          <w:color w:val="FF0000"/>
          <w:highlight w:val="green"/>
        </w:rPr>
        <w:t>private entities conform with the</w:t>
      </w:r>
      <w:r w:rsidRPr="008200A8">
        <w:rPr>
          <w:rStyle w:val="StyleUnderline"/>
          <w:rFonts w:asciiTheme="majorHAnsi" w:hAnsiTheme="majorHAnsi" w:cstheme="majorHAnsi"/>
          <w:color w:val="FF0000"/>
        </w:rPr>
        <w:t xml:space="preserve"> </w:t>
      </w:r>
      <w:r w:rsidRPr="008200A8">
        <w:rPr>
          <w:rStyle w:val="Emphasis"/>
          <w:rFonts w:asciiTheme="majorHAnsi" w:hAnsiTheme="majorHAnsi" w:cstheme="majorHAnsi"/>
          <w:color w:val="FF0000"/>
          <w:highlight w:val="green"/>
        </w:rPr>
        <w:t>O</w:t>
      </w:r>
      <w:r w:rsidRPr="008200A8">
        <w:rPr>
          <w:rStyle w:val="StyleUnderline"/>
          <w:rFonts w:asciiTheme="majorHAnsi" w:hAnsiTheme="majorHAnsi" w:cstheme="majorHAnsi"/>
          <w:color w:val="FF0000"/>
        </w:rPr>
        <w:t xml:space="preserve">uter </w:t>
      </w:r>
      <w:r w:rsidRPr="008200A8">
        <w:rPr>
          <w:rStyle w:val="Emphasis"/>
          <w:rFonts w:asciiTheme="majorHAnsi" w:hAnsiTheme="majorHAnsi" w:cstheme="majorHAnsi"/>
          <w:color w:val="FF0000"/>
          <w:highlight w:val="green"/>
        </w:rPr>
        <w:t>S</w:t>
      </w:r>
      <w:r w:rsidRPr="008200A8">
        <w:rPr>
          <w:rStyle w:val="StyleUnderline"/>
          <w:rFonts w:asciiTheme="majorHAnsi" w:hAnsiTheme="majorHAnsi" w:cstheme="majorHAnsi"/>
          <w:color w:val="FF0000"/>
        </w:rPr>
        <w:t xml:space="preserve">pace </w:t>
      </w:r>
      <w:r w:rsidRPr="008200A8">
        <w:rPr>
          <w:rStyle w:val="Emphasis"/>
          <w:rFonts w:asciiTheme="majorHAnsi" w:hAnsiTheme="majorHAnsi" w:cstheme="majorHAnsi"/>
          <w:color w:val="FF0000"/>
          <w:highlight w:val="green"/>
        </w:rPr>
        <w:t>T</w:t>
      </w:r>
      <w:r w:rsidRPr="008200A8">
        <w:rPr>
          <w:rStyle w:val="StyleUnderline"/>
          <w:rFonts w:asciiTheme="majorHAnsi" w:hAnsiTheme="majorHAnsi" w:cstheme="majorHAnsi"/>
          <w:color w:val="FF0000"/>
        </w:rPr>
        <w:t>reaty</w:t>
      </w:r>
      <w:r w:rsidRPr="008200A8">
        <w:rPr>
          <w:rFonts w:asciiTheme="majorHAnsi" w:hAnsiTheme="majorHAnsi" w:cstheme="majorHAnsi"/>
          <w:color w:val="FF0000"/>
          <w:sz w:val="16"/>
        </w:rPr>
        <w:t>.</w:t>
      </w:r>
    </w:p>
    <w:p w14:paraId="30115B63" w14:textId="77777777" w:rsidR="007809EC" w:rsidRPr="008200A8" w:rsidRDefault="007809EC" w:rsidP="007809EC">
      <w:pPr>
        <w:rPr>
          <w:rFonts w:asciiTheme="majorHAnsi" w:hAnsiTheme="majorHAnsi" w:cstheme="majorHAnsi"/>
          <w:color w:val="FF0000"/>
          <w:sz w:val="16"/>
        </w:rPr>
      </w:pPr>
      <w:r w:rsidRPr="008200A8">
        <w:rPr>
          <w:rFonts w:asciiTheme="majorHAnsi" w:hAnsiTheme="majorHAnsi" w:cstheme="majorHAnsi"/>
          <w:color w:val="FF0000"/>
          <w:sz w:val="16"/>
        </w:rPr>
        <w:t xml:space="preserve">Additionally, Article III of the Outer Space Treaty creates a link between the treaty and the rest of international law, including the UN Charter. Therefore, and to the extent that other sources of </w:t>
      </w:r>
      <w:r w:rsidRPr="008200A8">
        <w:rPr>
          <w:rStyle w:val="Emphasis"/>
          <w:rFonts w:asciiTheme="majorHAnsi" w:hAnsiTheme="majorHAnsi" w:cstheme="majorHAnsi"/>
          <w:color w:val="FF0000"/>
        </w:rPr>
        <w:t>international law create norms applicable</w:t>
      </w:r>
      <w:r w:rsidRPr="008200A8">
        <w:rPr>
          <w:rStyle w:val="StyleUnderline"/>
          <w:rFonts w:asciiTheme="majorHAnsi" w:hAnsiTheme="majorHAnsi" w:cstheme="majorHAnsi"/>
          <w:color w:val="FF0000"/>
        </w:rPr>
        <w:t xml:space="preserve"> for private entities in outer space</w:t>
      </w:r>
      <w:r w:rsidRPr="008200A8">
        <w:rPr>
          <w:rFonts w:asciiTheme="majorHAnsi" w:hAnsiTheme="majorHAnsi" w:cstheme="majorHAnsi"/>
          <w:color w:val="FF0000"/>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8200A8">
        <w:rPr>
          <w:rFonts w:asciiTheme="majorHAnsi" w:hAnsiTheme="majorHAnsi" w:cstheme="majorHAnsi"/>
          <w:color w:val="FF0000"/>
          <w:sz w:val="16"/>
        </w:rPr>
        <w:t>enviromental</w:t>
      </w:r>
      <w:proofErr w:type="spellEnd"/>
      <w:r w:rsidRPr="008200A8">
        <w:rPr>
          <w:rFonts w:asciiTheme="majorHAnsi" w:hAnsiTheme="majorHAnsi" w:cstheme="majorHAnsi"/>
          <w:color w:val="FF0000"/>
          <w:sz w:val="16"/>
        </w:rPr>
        <w:t xml:space="preserve"> law, international </w:t>
      </w:r>
      <w:proofErr w:type="spellStart"/>
      <w:r w:rsidRPr="008200A8">
        <w:rPr>
          <w:rFonts w:asciiTheme="majorHAnsi" w:hAnsiTheme="majorHAnsi" w:cstheme="majorHAnsi"/>
          <w:color w:val="FF0000"/>
          <w:sz w:val="16"/>
        </w:rPr>
        <w:t>humanitiarian</w:t>
      </w:r>
      <w:proofErr w:type="spellEnd"/>
      <w:r w:rsidRPr="008200A8">
        <w:rPr>
          <w:rFonts w:asciiTheme="majorHAnsi" w:hAnsiTheme="majorHAnsi" w:cstheme="majorHAnsi"/>
          <w:color w:val="FF0000"/>
          <w:sz w:val="16"/>
        </w:rPr>
        <w:t xml:space="preserve"> law, and other special regimes also form the rest of the normative order for outer space.</w:t>
      </w:r>
    </w:p>
    <w:p w14:paraId="24EBB5BD" w14:textId="77777777" w:rsidR="007809EC" w:rsidRPr="008200A8" w:rsidRDefault="007809EC" w:rsidP="007809EC">
      <w:pPr>
        <w:rPr>
          <w:rStyle w:val="Emphasis"/>
          <w:rFonts w:asciiTheme="majorHAnsi" w:hAnsiTheme="majorHAnsi" w:cstheme="majorHAnsi"/>
          <w:color w:val="FF0000"/>
        </w:rPr>
      </w:pPr>
      <w:r w:rsidRPr="008200A8">
        <w:rPr>
          <w:rStyle w:val="Emphasis"/>
          <w:rFonts w:asciiTheme="majorHAnsi" w:hAnsiTheme="majorHAnsi" w:cstheme="majorHAnsi"/>
          <w:color w:val="FF0000"/>
        </w:rPr>
        <w:t>Potential Liability</w:t>
      </w:r>
    </w:p>
    <w:p w14:paraId="01A7E629" w14:textId="77777777" w:rsidR="007809EC" w:rsidRPr="008200A8" w:rsidRDefault="007809EC" w:rsidP="007809EC">
      <w:pPr>
        <w:rPr>
          <w:rFonts w:asciiTheme="majorHAnsi" w:hAnsiTheme="majorHAnsi" w:cstheme="majorHAnsi"/>
          <w:color w:val="FF0000"/>
          <w:sz w:val="16"/>
        </w:rPr>
      </w:pPr>
      <w:r w:rsidRPr="008200A8">
        <w:rPr>
          <w:rStyle w:val="Emphasis"/>
          <w:rFonts w:asciiTheme="majorHAnsi" w:hAnsiTheme="majorHAnsi" w:cstheme="majorHAnsi"/>
          <w:color w:val="FF0000"/>
        </w:rPr>
        <w:t>Supplemental to international responsibility</w:t>
      </w:r>
      <w:r w:rsidRPr="008200A8">
        <w:rPr>
          <w:rStyle w:val="StyleUnderline"/>
          <w:rFonts w:asciiTheme="majorHAnsi" w:hAnsiTheme="majorHAnsi" w:cstheme="majorHAnsi"/>
          <w:color w:val="FF0000"/>
        </w:rPr>
        <w:t xml:space="preserve"> for acts in space </w:t>
      </w:r>
      <w:r w:rsidRPr="008200A8">
        <w:rPr>
          <w:rStyle w:val="Emphasis"/>
          <w:rFonts w:asciiTheme="majorHAnsi" w:hAnsiTheme="majorHAnsi" w:cstheme="majorHAnsi"/>
          <w:color w:val="FF0000"/>
        </w:rPr>
        <w:t>committed by private entities</w:t>
      </w:r>
      <w:r w:rsidRPr="008200A8">
        <w:rPr>
          <w:rStyle w:val="StyleUnderline"/>
          <w:rFonts w:asciiTheme="majorHAnsi" w:hAnsiTheme="majorHAnsi" w:cstheme="majorHAnsi"/>
          <w:color w:val="FF0000"/>
        </w:rPr>
        <w:t xml:space="preserve"> is the potential for liability for damage resulting from their activities</w:t>
      </w:r>
      <w:r w:rsidRPr="008200A8">
        <w:rPr>
          <w:rFonts w:asciiTheme="majorHAnsi" w:hAnsiTheme="majorHAnsi" w:cstheme="majorHAnsi"/>
          <w:color w:val="FF0000"/>
          <w:sz w:val="16"/>
        </w:rPr>
        <w:t xml:space="preserve">. </w:t>
      </w:r>
      <w:r w:rsidRPr="008200A8">
        <w:rPr>
          <w:rStyle w:val="Emphasis"/>
          <w:rFonts w:asciiTheme="majorHAnsi" w:hAnsiTheme="majorHAnsi" w:cstheme="majorHAnsi"/>
          <w:color w:val="FF0000"/>
        </w:rPr>
        <w:t>Article VIII</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 xml:space="preserve">of </w:t>
      </w:r>
      <w:r w:rsidRPr="008200A8">
        <w:rPr>
          <w:rStyle w:val="StyleUnderline"/>
          <w:rFonts w:asciiTheme="majorHAnsi" w:hAnsiTheme="majorHAnsi" w:cstheme="majorHAnsi"/>
          <w:color w:val="FF0000"/>
          <w:highlight w:val="green"/>
        </w:rPr>
        <w:t>the</w:t>
      </w:r>
      <w:r w:rsidRPr="008200A8">
        <w:rPr>
          <w:rFonts w:asciiTheme="majorHAnsi" w:hAnsiTheme="majorHAnsi" w:cstheme="majorHAnsi"/>
          <w:color w:val="FF0000"/>
          <w:sz w:val="16"/>
        </w:rPr>
        <w:t xml:space="preserve"> </w:t>
      </w:r>
      <w:r w:rsidRPr="008200A8">
        <w:rPr>
          <w:rStyle w:val="Emphasis"/>
          <w:rFonts w:asciiTheme="majorHAnsi" w:hAnsiTheme="majorHAnsi" w:cstheme="majorHAnsi"/>
          <w:color w:val="FF0000"/>
          <w:highlight w:val="green"/>
        </w:rPr>
        <w:t>O</w:t>
      </w:r>
      <w:r w:rsidRPr="008200A8">
        <w:rPr>
          <w:rFonts w:asciiTheme="majorHAnsi" w:hAnsiTheme="majorHAnsi" w:cstheme="majorHAnsi"/>
          <w:color w:val="FF0000"/>
          <w:sz w:val="16"/>
        </w:rPr>
        <w:t xml:space="preserve">uter </w:t>
      </w:r>
      <w:r w:rsidRPr="008200A8">
        <w:rPr>
          <w:rStyle w:val="Emphasis"/>
          <w:rFonts w:asciiTheme="majorHAnsi" w:hAnsiTheme="majorHAnsi" w:cstheme="majorHAnsi"/>
          <w:color w:val="FF0000"/>
          <w:highlight w:val="green"/>
        </w:rPr>
        <w:t>S</w:t>
      </w:r>
      <w:r w:rsidRPr="008200A8">
        <w:rPr>
          <w:rFonts w:asciiTheme="majorHAnsi" w:hAnsiTheme="majorHAnsi" w:cstheme="majorHAnsi"/>
          <w:color w:val="FF0000"/>
          <w:sz w:val="16"/>
        </w:rPr>
        <w:t xml:space="preserve">pace </w:t>
      </w:r>
      <w:r w:rsidRPr="008200A8">
        <w:rPr>
          <w:rStyle w:val="Emphasis"/>
          <w:rFonts w:asciiTheme="majorHAnsi" w:hAnsiTheme="majorHAnsi" w:cstheme="majorHAnsi"/>
          <w:color w:val="FF0000"/>
          <w:highlight w:val="green"/>
        </w:rPr>
        <w:t>T</w:t>
      </w:r>
      <w:r w:rsidRPr="008200A8">
        <w:rPr>
          <w:rFonts w:asciiTheme="majorHAnsi" w:hAnsiTheme="majorHAnsi" w:cstheme="majorHAnsi"/>
          <w:color w:val="FF0000"/>
          <w:sz w:val="16"/>
        </w:rPr>
        <w:t xml:space="preserve">reaty </w:t>
      </w:r>
      <w:r w:rsidRPr="008200A8">
        <w:rPr>
          <w:rStyle w:val="StyleUnderline"/>
          <w:rFonts w:asciiTheme="majorHAnsi" w:hAnsiTheme="majorHAnsi" w:cstheme="majorHAnsi"/>
          <w:color w:val="FF0000"/>
          <w:highlight w:val="green"/>
        </w:rPr>
        <w:t xml:space="preserve">establishes a </w:t>
      </w:r>
      <w:r w:rsidRPr="008200A8">
        <w:rPr>
          <w:rStyle w:val="Emphasis"/>
          <w:rFonts w:asciiTheme="majorHAnsi" w:hAnsiTheme="majorHAnsi" w:cstheme="majorHAnsi"/>
          <w:color w:val="FF0000"/>
          <w:highlight w:val="green"/>
        </w:rPr>
        <w:t>liability provision</w:t>
      </w:r>
      <w:r w:rsidRPr="008200A8">
        <w:rPr>
          <w:rStyle w:val="StyleUnderline"/>
          <w:rFonts w:asciiTheme="majorHAnsi" w:hAnsiTheme="majorHAnsi" w:cstheme="majorHAnsi"/>
          <w:color w:val="FF0000"/>
        </w:rPr>
        <w:t>,</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and the 1972 Liability Convention expands the mechanisms for dealing with liability claims</w:t>
      </w:r>
      <w:r w:rsidRPr="008200A8">
        <w:rPr>
          <w:rFonts w:asciiTheme="majorHAnsi" w:hAnsiTheme="majorHAnsi" w:cstheme="majorHAnsi"/>
          <w:color w:val="FF0000"/>
          <w:sz w:val="16"/>
        </w:rPr>
        <w:t xml:space="preserve">. </w:t>
      </w:r>
      <w:r w:rsidRPr="008200A8">
        <w:rPr>
          <w:rStyle w:val="StyleUnderline"/>
          <w:rFonts w:asciiTheme="majorHAnsi" w:hAnsiTheme="majorHAnsi" w:cstheme="majorHAnsi"/>
          <w:color w:val="FF0000"/>
        </w:rPr>
        <w:t xml:space="preserve">Liability is a </w:t>
      </w:r>
      <w:r w:rsidRPr="008200A8">
        <w:rPr>
          <w:rStyle w:val="Emphasis"/>
          <w:rFonts w:asciiTheme="majorHAnsi" w:hAnsiTheme="majorHAnsi" w:cstheme="majorHAnsi"/>
          <w:color w:val="FF0000"/>
          <w:highlight w:val="green"/>
        </w:rPr>
        <w:t>requirement to pay</w:t>
      </w:r>
      <w:r w:rsidRPr="008200A8">
        <w:rPr>
          <w:rStyle w:val="Emphasis"/>
          <w:rFonts w:asciiTheme="majorHAnsi" w:hAnsiTheme="majorHAnsi" w:cstheme="majorHAnsi"/>
          <w:color w:val="FF0000"/>
        </w:rPr>
        <w:t xml:space="preserve"> compensation</w:t>
      </w:r>
      <w:r w:rsidRPr="008200A8">
        <w:rPr>
          <w:rStyle w:val="StyleUnderline"/>
          <w:rFonts w:asciiTheme="majorHAnsi" w:hAnsiTheme="majorHAnsi" w:cstheme="majorHAnsi"/>
          <w:color w:val="FF0000"/>
        </w:rPr>
        <w:t xml:space="preserve"> to </w:t>
      </w:r>
      <w:r w:rsidRPr="008200A8">
        <w:rPr>
          <w:rStyle w:val="StyleUnderline"/>
          <w:rFonts w:asciiTheme="majorHAnsi" w:hAnsiTheme="majorHAnsi" w:cstheme="majorHAnsi"/>
          <w:color w:val="FF0000"/>
          <w:highlight w:val="green"/>
        </w:rPr>
        <w:t>an injured party</w:t>
      </w:r>
      <w:r w:rsidRPr="008200A8">
        <w:rPr>
          <w:rStyle w:val="StyleUnderline"/>
          <w:rFonts w:asciiTheme="majorHAnsi" w:hAnsiTheme="majorHAnsi" w:cstheme="majorHAnsi"/>
          <w:color w:val="FF0000"/>
        </w:rPr>
        <w:t xml:space="preserve"> for the damage or suffering that has been caused to them</w:t>
      </w:r>
      <w:r w:rsidRPr="008200A8">
        <w:rPr>
          <w:rFonts w:asciiTheme="majorHAnsi" w:hAnsiTheme="majorHAnsi" w:cstheme="majorHAnsi"/>
          <w:color w:val="FF0000"/>
          <w:sz w:val="16"/>
        </w:rPr>
        <w:t xml:space="preserve">. In space law, </w:t>
      </w:r>
      <w:r w:rsidRPr="008200A8">
        <w:rPr>
          <w:rStyle w:val="StyleUnderline"/>
          <w:rFonts w:asciiTheme="majorHAnsi" w:hAnsiTheme="majorHAnsi" w:cstheme="majorHAnsi"/>
          <w:color w:val="FF0000"/>
        </w:rPr>
        <w:t xml:space="preserve">liability is </w:t>
      </w:r>
      <w:r w:rsidRPr="008200A8">
        <w:rPr>
          <w:rStyle w:val="StyleUnderline"/>
          <w:rFonts w:asciiTheme="majorHAnsi" w:hAnsiTheme="majorHAnsi" w:cstheme="majorHAnsi"/>
          <w:color w:val="FF0000"/>
          <w:highlight w:val="green"/>
        </w:rPr>
        <w:t>for</w:t>
      </w:r>
      <w:r w:rsidRPr="008200A8">
        <w:rPr>
          <w:rStyle w:val="StyleUnderline"/>
          <w:rFonts w:asciiTheme="majorHAnsi" w:hAnsiTheme="majorHAnsi" w:cstheme="majorHAnsi"/>
          <w:color w:val="FF0000"/>
        </w:rPr>
        <w:t xml:space="preserve"> </w:t>
      </w:r>
      <w:r w:rsidRPr="008200A8">
        <w:rPr>
          <w:rStyle w:val="Emphasis"/>
          <w:rFonts w:asciiTheme="majorHAnsi" w:hAnsiTheme="majorHAnsi" w:cstheme="majorHAnsi"/>
          <w:color w:val="FF0000"/>
        </w:rPr>
        <w:t xml:space="preserve">physical </w:t>
      </w:r>
      <w:r w:rsidRPr="008200A8">
        <w:rPr>
          <w:rStyle w:val="Emphasis"/>
          <w:rFonts w:asciiTheme="majorHAnsi" w:hAnsiTheme="majorHAnsi" w:cstheme="majorHAnsi"/>
          <w:color w:val="FF0000"/>
          <w:highlight w:val="green"/>
        </w:rPr>
        <w:t>damage</w:t>
      </w:r>
      <w:r w:rsidRPr="008200A8">
        <w:rPr>
          <w:rStyle w:val="StyleUnderline"/>
          <w:rFonts w:asciiTheme="majorHAnsi" w:hAnsiTheme="majorHAnsi" w:cstheme="majorHAnsi"/>
          <w:color w:val="FF0000"/>
        </w:rPr>
        <w:t xml:space="preserve"> to a </w:t>
      </w:r>
      <w:r w:rsidRPr="008200A8">
        <w:rPr>
          <w:rStyle w:val="Emphasis"/>
          <w:rFonts w:asciiTheme="majorHAnsi" w:hAnsiTheme="majorHAnsi" w:cstheme="majorHAnsi"/>
          <w:color w:val="FF0000"/>
        </w:rPr>
        <w:t>space object</w:t>
      </w:r>
      <w:r w:rsidRPr="008200A8">
        <w:rPr>
          <w:rStyle w:val="StyleUnderline"/>
          <w:rFonts w:asciiTheme="majorHAnsi" w:hAnsiTheme="majorHAnsi" w:cstheme="majorHAnsi"/>
          <w:color w:val="FF0000"/>
        </w:rPr>
        <w:t xml:space="preserve"> by another space object</w:t>
      </w:r>
      <w:r w:rsidRPr="008200A8">
        <w:rPr>
          <w:rFonts w:asciiTheme="majorHAnsi" w:hAnsiTheme="majorHAnsi" w:cstheme="majorHAnsi"/>
          <w:color w:val="FF0000"/>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8200A8">
        <w:rPr>
          <w:rStyle w:val="Emphasis"/>
          <w:rFonts w:asciiTheme="majorHAnsi" w:hAnsiTheme="majorHAnsi" w:cstheme="majorHAnsi"/>
          <w:color w:val="FF0000"/>
          <w:highlight w:val="green"/>
        </w:rPr>
        <w:t>potential for liability</w:t>
      </w:r>
      <w:r w:rsidRPr="008200A8">
        <w:rPr>
          <w:rStyle w:val="StyleUnderline"/>
          <w:rFonts w:asciiTheme="majorHAnsi" w:hAnsiTheme="majorHAnsi" w:cstheme="majorHAnsi"/>
          <w:color w:val="FF0000"/>
        </w:rPr>
        <w:t xml:space="preserve"> </w:t>
      </w:r>
      <w:r w:rsidRPr="008200A8">
        <w:rPr>
          <w:rStyle w:val="StyleUnderline"/>
          <w:rFonts w:asciiTheme="majorHAnsi" w:hAnsiTheme="majorHAnsi" w:cstheme="majorHAnsi"/>
          <w:color w:val="FF0000"/>
          <w:highlight w:val="green"/>
        </w:rPr>
        <w:t>serves</w:t>
      </w:r>
      <w:r w:rsidRPr="008200A8">
        <w:rPr>
          <w:rStyle w:val="StyleUnderline"/>
          <w:rFonts w:asciiTheme="majorHAnsi" w:hAnsiTheme="majorHAnsi" w:cstheme="majorHAnsi"/>
          <w:color w:val="FF0000"/>
        </w:rPr>
        <w:t xml:space="preserve"> as </w:t>
      </w:r>
      <w:r w:rsidRPr="008200A8">
        <w:rPr>
          <w:rStyle w:val="StyleUnderline"/>
          <w:rFonts w:asciiTheme="majorHAnsi" w:hAnsiTheme="majorHAnsi" w:cstheme="majorHAnsi"/>
          <w:color w:val="FF0000"/>
          <w:highlight w:val="green"/>
        </w:rPr>
        <w:t>a strong motivator</w:t>
      </w:r>
      <w:r w:rsidRPr="008200A8">
        <w:rPr>
          <w:rStyle w:val="StyleUnderline"/>
          <w:rFonts w:asciiTheme="majorHAnsi" w:hAnsiTheme="majorHAnsi" w:cstheme="majorHAnsi"/>
          <w:color w:val="FF0000"/>
        </w:rPr>
        <w:t xml:space="preserve"> and incentive for States </w:t>
      </w:r>
      <w:r w:rsidRPr="008200A8">
        <w:rPr>
          <w:rStyle w:val="StyleUnderline"/>
          <w:rFonts w:asciiTheme="majorHAnsi" w:hAnsiTheme="majorHAnsi" w:cstheme="majorHAnsi"/>
          <w:color w:val="FF0000"/>
          <w:highlight w:val="green"/>
        </w:rPr>
        <w:t xml:space="preserve">to </w:t>
      </w:r>
      <w:r w:rsidRPr="008200A8">
        <w:rPr>
          <w:rStyle w:val="Emphasis"/>
          <w:rFonts w:asciiTheme="majorHAnsi" w:hAnsiTheme="majorHAnsi" w:cstheme="majorHAnsi"/>
          <w:color w:val="FF0000"/>
        </w:rPr>
        <w:t>oversee</w:t>
      </w:r>
      <w:r w:rsidRPr="008200A8">
        <w:rPr>
          <w:rStyle w:val="StyleUnderline"/>
          <w:rFonts w:asciiTheme="majorHAnsi" w:hAnsiTheme="majorHAnsi" w:cstheme="majorHAnsi"/>
          <w:color w:val="FF0000"/>
        </w:rPr>
        <w:t xml:space="preserve">, </w:t>
      </w:r>
      <w:r w:rsidRPr="008200A8">
        <w:rPr>
          <w:rStyle w:val="Emphasis"/>
          <w:rFonts w:asciiTheme="majorHAnsi" w:hAnsiTheme="majorHAnsi" w:cstheme="majorHAnsi"/>
          <w:color w:val="FF0000"/>
          <w:highlight w:val="green"/>
        </w:rPr>
        <w:t>monitor</w:t>
      </w:r>
      <w:r w:rsidRPr="008200A8">
        <w:rPr>
          <w:rStyle w:val="StyleUnderline"/>
          <w:rFonts w:asciiTheme="majorHAnsi" w:hAnsiTheme="majorHAnsi" w:cstheme="majorHAnsi"/>
          <w:color w:val="FF0000"/>
        </w:rPr>
        <w:t xml:space="preserve">, and </w:t>
      </w:r>
      <w:r w:rsidRPr="008200A8">
        <w:rPr>
          <w:rStyle w:val="Emphasis"/>
          <w:rFonts w:asciiTheme="majorHAnsi" w:hAnsiTheme="majorHAnsi" w:cstheme="majorHAnsi"/>
          <w:color w:val="FF0000"/>
        </w:rPr>
        <w:t>regulate</w:t>
      </w:r>
      <w:r w:rsidRPr="008200A8">
        <w:rPr>
          <w:rStyle w:val="StyleUnderline"/>
          <w:rFonts w:asciiTheme="majorHAnsi" w:hAnsiTheme="majorHAnsi" w:cstheme="majorHAnsi"/>
          <w:color w:val="FF0000"/>
        </w:rPr>
        <w:t xml:space="preserve"> what </w:t>
      </w:r>
      <w:r w:rsidRPr="008200A8">
        <w:rPr>
          <w:rStyle w:val="Emphasis"/>
          <w:rFonts w:asciiTheme="majorHAnsi" w:hAnsiTheme="majorHAnsi" w:cstheme="majorHAnsi"/>
          <w:color w:val="FF0000"/>
          <w:highlight w:val="green"/>
        </w:rPr>
        <w:t>private actors</w:t>
      </w:r>
      <w:r w:rsidRPr="008200A8">
        <w:rPr>
          <w:rStyle w:val="StyleUnderline"/>
          <w:rFonts w:asciiTheme="majorHAnsi" w:hAnsiTheme="majorHAnsi" w:cstheme="majorHAnsi"/>
          <w:color w:val="FF0000"/>
        </w:rPr>
        <w:t xml:space="preserve"> are doing in space</w:t>
      </w:r>
      <w:r w:rsidRPr="008200A8">
        <w:rPr>
          <w:rFonts w:asciiTheme="majorHAnsi" w:hAnsiTheme="majorHAnsi" w:cstheme="majorHAnsi"/>
          <w:color w:val="FF0000"/>
          <w:sz w:val="16"/>
        </w:rPr>
        <w:t>.</w:t>
      </w:r>
    </w:p>
    <w:p w14:paraId="213565D9" w14:textId="77777777" w:rsidR="007809EC" w:rsidRPr="008200A8" w:rsidRDefault="007809EC" w:rsidP="007809EC">
      <w:pPr>
        <w:rPr>
          <w:rFonts w:asciiTheme="majorHAnsi" w:hAnsiTheme="majorHAnsi" w:cstheme="majorHAnsi"/>
          <w:color w:val="FF0000"/>
        </w:rPr>
      </w:pPr>
    </w:p>
    <w:p w14:paraId="1890FD18" w14:textId="77777777" w:rsidR="007809EC" w:rsidRPr="008200A8" w:rsidRDefault="007809EC" w:rsidP="007809EC">
      <w:pPr>
        <w:rPr>
          <w:rFonts w:asciiTheme="majorHAnsi" w:hAnsiTheme="majorHAnsi" w:cstheme="majorHAnsi"/>
          <w:color w:val="FF0000"/>
          <w:sz w:val="16"/>
        </w:rPr>
      </w:pPr>
    </w:p>
    <w:p w14:paraId="305110A3" w14:textId="06A9A365" w:rsidR="007025E0" w:rsidRPr="008200A8" w:rsidRDefault="007025E0" w:rsidP="007025E0">
      <w:pPr>
        <w:pStyle w:val="Heading3"/>
        <w:rPr>
          <w:color w:val="FF0000"/>
        </w:rPr>
      </w:pPr>
      <w:r w:rsidRPr="008200A8">
        <w:rPr>
          <w:color w:val="FF0000"/>
        </w:rPr>
        <w:lastRenderedPageBreak/>
        <w:t>1AC—</w:t>
      </w:r>
      <w:proofErr w:type="spellStart"/>
      <w:r w:rsidRPr="008200A8">
        <w:rPr>
          <w:color w:val="FF0000"/>
        </w:rPr>
        <w:t>Underview</w:t>
      </w:r>
      <w:proofErr w:type="spellEnd"/>
    </w:p>
    <w:p w14:paraId="30F819D4" w14:textId="5E226828" w:rsidR="007025E0" w:rsidRPr="008200A8" w:rsidRDefault="003C6647" w:rsidP="007025E0">
      <w:pPr>
        <w:pStyle w:val="Heading4"/>
        <w:rPr>
          <w:color w:val="FF0000"/>
        </w:rPr>
      </w:pPr>
      <w:r w:rsidRPr="008200A8">
        <w:rPr>
          <w:color w:val="FF0000"/>
        </w:rPr>
        <w:t xml:space="preserve">1] </w:t>
      </w:r>
      <w:r w:rsidRPr="008200A8">
        <w:rPr>
          <w:color w:val="FF0000"/>
          <w:u w:val="single"/>
        </w:rPr>
        <w:t>Yes 1AR Theory</w:t>
      </w:r>
      <w:r w:rsidRPr="008200A8">
        <w:rPr>
          <w:color w:val="FF0000"/>
        </w:rPr>
        <w:t>—</w:t>
      </w:r>
      <w:r w:rsidR="007025E0" w:rsidRPr="008200A8">
        <w:rPr>
          <w:color w:val="FF0000"/>
        </w:rPr>
        <w:t xml:space="preserve">the 1AR needs it to make the time investment worth 4 min </w:t>
      </w:r>
      <w:r w:rsidRPr="008200A8">
        <w:rPr>
          <w:color w:val="FF0000"/>
        </w:rPr>
        <w:t xml:space="preserve">and I </w:t>
      </w:r>
      <w:r w:rsidR="007025E0" w:rsidRPr="008200A8">
        <w:rPr>
          <w:color w:val="FF0000"/>
        </w:rPr>
        <w:t xml:space="preserve">can’t brute force substance and theory—otherwise the neg can do infinite </w:t>
      </w:r>
      <w:r w:rsidRPr="008200A8">
        <w:rPr>
          <w:color w:val="FF0000"/>
        </w:rPr>
        <w:t>bad things and</w:t>
      </w:r>
      <w:r w:rsidR="007025E0" w:rsidRPr="008200A8">
        <w:rPr>
          <w:color w:val="FF0000"/>
        </w:rPr>
        <w:t xml:space="preserve"> I can’t check</w:t>
      </w:r>
      <w:r w:rsidRPr="008200A8">
        <w:rPr>
          <w:color w:val="FF0000"/>
        </w:rPr>
        <w:t>.</w:t>
      </w:r>
    </w:p>
    <w:p w14:paraId="5CC2077B" w14:textId="77777777" w:rsidR="003C6647" w:rsidRPr="008200A8" w:rsidRDefault="003C6647" w:rsidP="003C6647">
      <w:pPr>
        <w:rPr>
          <w:color w:val="FF0000"/>
        </w:rPr>
      </w:pPr>
    </w:p>
    <w:p w14:paraId="5EF7F2F0" w14:textId="77777777" w:rsidR="003C6647" w:rsidRPr="008200A8" w:rsidRDefault="003C6647" w:rsidP="003C6647">
      <w:pPr>
        <w:rPr>
          <w:b/>
          <w:bCs/>
          <w:color w:val="FF0000"/>
          <w:sz w:val="26"/>
          <w:szCs w:val="26"/>
        </w:rPr>
      </w:pPr>
      <w:r w:rsidRPr="008200A8">
        <w:rPr>
          <w:b/>
          <w:bCs/>
          <w:color w:val="FF0000"/>
          <w:sz w:val="26"/>
          <w:szCs w:val="26"/>
        </w:rPr>
        <w:t xml:space="preserve">2] </w:t>
      </w:r>
      <w:r w:rsidRPr="008200A8">
        <w:rPr>
          <w:b/>
          <w:bCs/>
          <w:color w:val="FF0000"/>
          <w:sz w:val="26"/>
          <w:szCs w:val="26"/>
          <w:u w:val="single"/>
        </w:rPr>
        <w:t>Reject skep/permissibility</w:t>
      </w:r>
      <w:r w:rsidRPr="008200A8">
        <w:rPr>
          <w:b/>
          <w:bCs/>
          <w:color w:val="FF0000"/>
          <w:sz w:val="26"/>
          <w:szCs w:val="26"/>
        </w:rPr>
        <w:t xml:space="preserve"> – it’s an abhorrent view of the world that makes the debate space horrible which ow on accessibility – making </w:t>
      </w:r>
      <w:proofErr w:type="spellStart"/>
      <w:r w:rsidRPr="008200A8">
        <w:rPr>
          <w:b/>
          <w:bCs/>
          <w:color w:val="FF0000"/>
          <w:sz w:val="26"/>
          <w:szCs w:val="26"/>
        </w:rPr>
        <w:t>args</w:t>
      </w:r>
      <w:proofErr w:type="spellEnd"/>
      <w:r w:rsidRPr="008200A8">
        <w:rPr>
          <w:b/>
          <w:bCs/>
          <w:color w:val="FF0000"/>
          <w:sz w:val="26"/>
          <w:szCs w:val="26"/>
        </w:rPr>
        <w:t xml:space="preserve"> in favor of an alternate ethic solves.</w:t>
      </w:r>
    </w:p>
    <w:p w14:paraId="692FD9D2" w14:textId="77777777" w:rsidR="003C6647" w:rsidRPr="008200A8" w:rsidRDefault="003C6647" w:rsidP="003C6647">
      <w:pPr>
        <w:rPr>
          <w:color w:val="FF0000"/>
        </w:rPr>
      </w:pPr>
    </w:p>
    <w:p w14:paraId="6BC4380F" w14:textId="77777777" w:rsidR="003C6647" w:rsidRPr="008200A8" w:rsidRDefault="003C6647" w:rsidP="003C6647">
      <w:pPr>
        <w:pStyle w:val="Heading4"/>
        <w:rPr>
          <w:color w:val="FF0000"/>
        </w:rPr>
      </w:pPr>
      <w:r w:rsidRPr="008200A8">
        <w:rPr>
          <w:color w:val="FF0000"/>
        </w:rPr>
        <w:t>3] Permissibility and presumption affirm.</w:t>
      </w:r>
    </w:p>
    <w:p w14:paraId="61A7916E" w14:textId="77777777" w:rsidR="003C6647" w:rsidRPr="008200A8" w:rsidRDefault="003C6647" w:rsidP="003C6647">
      <w:pPr>
        <w:keepNext/>
        <w:keepLines/>
        <w:spacing w:before="40" w:after="0"/>
        <w:outlineLvl w:val="3"/>
        <w:rPr>
          <w:rFonts w:eastAsiaTheme="majorEastAsia"/>
          <w:b/>
          <w:bCs/>
          <w:color w:val="FF0000"/>
          <w:sz w:val="26"/>
          <w:szCs w:val="26"/>
        </w:rPr>
      </w:pPr>
      <w:r w:rsidRPr="008200A8">
        <w:rPr>
          <w:rFonts w:eastAsiaTheme="majorEastAsia"/>
          <w:b/>
          <w:bCs/>
          <w:color w:val="FF0000"/>
          <w:sz w:val="26"/>
          <w:szCs w:val="26"/>
        </w:rPr>
        <w:t xml:space="preserve">A] </w:t>
      </w:r>
      <w:r w:rsidRPr="008200A8">
        <w:rPr>
          <w:rFonts w:eastAsiaTheme="majorEastAsia"/>
          <w:b/>
          <w:bCs/>
          <w:color w:val="FF0000"/>
          <w:sz w:val="26"/>
          <w:szCs w:val="26"/>
          <w:u w:val="single"/>
        </w:rPr>
        <w:t>Freeze</w:t>
      </w:r>
      <w:r w:rsidRPr="008200A8">
        <w:rPr>
          <w:rFonts w:eastAsiaTheme="majorEastAsia"/>
          <w:b/>
          <w:bCs/>
          <w:color w:val="FF0000"/>
          <w:sz w:val="26"/>
          <w:szCs w:val="26"/>
        </w:rPr>
        <w:t>- otherwise we would not be able to justify morally neutral actions since there isn’t a prohibition and we would have to prove an obligation.</w:t>
      </w:r>
    </w:p>
    <w:p w14:paraId="74831E12" w14:textId="77777777" w:rsidR="003C6647" w:rsidRPr="008200A8" w:rsidRDefault="003C6647" w:rsidP="003C6647">
      <w:pPr>
        <w:keepNext/>
        <w:keepLines/>
        <w:spacing w:before="40" w:after="0"/>
        <w:outlineLvl w:val="3"/>
        <w:rPr>
          <w:rFonts w:eastAsiaTheme="majorEastAsia"/>
          <w:b/>
          <w:bCs/>
          <w:color w:val="FF0000"/>
          <w:sz w:val="26"/>
          <w:szCs w:val="26"/>
        </w:rPr>
      </w:pPr>
      <w:r w:rsidRPr="008200A8">
        <w:rPr>
          <w:rFonts w:eastAsiaTheme="majorEastAsia"/>
          <w:b/>
          <w:bCs/>
          <w:color w:val="FF0000"/>
          <w:sz w:val="26"/>
          <w:szCs w:val="26"/>
        </w:rPr>
        <w:t xml:space="preserve">B] </w:t>
      </w:r>
      <w:r w:rsidRPr="008200A8">
        <w:rPr>
          <w:rFonts w:eastAsiaTheme="majorEastAsia"/>
          <w:b/>
          <w:bCs/>
          <w:color w:val="FF0000"/>
          <w:sz w:val="26"/>
          <w:szCs w:val="26"/>
          <w:u w:val="single"/>
        </w:rPr>
        <w:t>Trivialism</w:t>
      </w:r>
      <w:r w:rsidRPr="008200A8">
        <w:rPr>
          <w:rFonts w:eastAsiaTheme="majorEastAsia"/>
          <w:b/>
          <w:bCs/>
          <w:color w:val="FF0000"/>
          <w:sz w:val="26"/>
          <w:szCs w:val="26"/>
        </w:rPr>
        <w:t xml:space="preserve">- statements are true until proven false, if I told you my </w:t>
      </w:r>
      <w:proofErr w:type="gramStart"/>
      <w:r w:rsidRPr="008200A8">
        <w:rPr>
          <w:rFonts w:eastAsiaTheme="majorEastAsia"/>
          <w:b/>
          <w:bCs/>
          <w:color w:val="FF0000"/>
          <w:sz w:val="26"/>
          <w:szCs w:val="26"/>
        </w:rPr>
        <w:t>name</w:t>
      </w:r>
      <w:proofErr w:type="gramEnd"/>
      <w:r w:rsidRPr="008200A8">
        <w:rPr>
          <w:rFonts w:eastAsiaTheme="majorEastAsia"/>
          <w:b/>
          <w:bCs/>
          <w:color w:val="FF0000"/>
          <w:sz w:val="26"/>
          <w:szCs w:val="26"/>
        </w:rPr>
        <w:t xml:space="preserve"> you’d believe me.</w:t>
      </w:r>
    </w:p>
    <w:p w14:paraId="65259511" w14:textId="77777777" w:rsidR="003C6647" w:rsidRPr="008200A8" w:rsidRDefault="003C6647" w:rsidP="003C6647">
      <w:pPr>
        <w:pStyle w:val="Heading4"/>
        <w:rPr>
          <w:color w:val="FF0000"/>
        </w:rPr>
      </w:pPr>
      <w:r w:rsidRPr="008200A8">
        <w:rPr>
          <w:color w:val="FF0000"/>
        </w:rPr>
        <w:t xml:space="preserve">C] </w:t>
      </w:r>
      <w:r w:rsidRPr="008200A8">
        <w:rPr>
          <w:color w:val="FF0000"/>
          <w:u w:val="single"/>
        </w:rPr>
        <w:t>Negation Theory</w:t>
      </w:r>
      <w:r w:rsidRPr="008200A8">
        <w:rPr>
          <w:color w:val="FF0000"/>
        </w:rPr>
        <w:t>- Negating requires a complete absence of an existing obligation</w:t>
      </w:r>
    </w:p>
    <w:p w14:paraId="6DD4A92E" w14:textId="77777777" w:rsidR="003C6647" w:rsidRPr="008200A8" w:rsidRDefault="003C6647" w:rsidP="003C6647">
      <w:pPr>
        <w:rPr>
          <w:rStyle w:val="Emphasis"/>
          <w:color w:val="FF0000"/>
        </w:rPr>
      </w:pPr>
      <w:r w:rsidRPr="008200A8">
        <w:rPr>
          <w:rStyle w:val="Emphasis"/>
          <w:color w:val="FF0000"/>
          <w:highlight w:val="green"/>
        </w:rPr>
        <w:t>Negate: to deny the existence of</w:t>
      </w:r>
    </w:p>
    <w:p w14:paraId="126B3B28" w14:textId="77777777" w:rsidR="003C6647" w:rsidRPr="008200A8" w:rsidRDefault="003C6647" w:rsidP="003C6647">
      <w:pPr>
        <w:rPr>
          <w:rStyle w:val="Emphasis"/>
          <w:b w:val="0"/>
          <w:color w:val="FF0000"/>
        </w:rPr>
      </w:pPr>
      <w:r w:rsidRPr="008200A8">
        <w:rPr>
          <w:rStyle w:val="Style13ptBold"/>
          <w:color w:val="FF0000"/>
          <w:sz w:val="24"/>
        </w:rPr>
        <w:t>That’s Dictionary.com</w:t>
      </w:r>
      <w:r w:rsidRPr="008200A8">
        <w:rPr>
          <w:rStyle w:val="Emphasis"/>
          <w:color w:val="FF0000"/>
        </w:rPr>
        <w:t xml:space="preserve">- “Negate” </w:t>
      </w:r>
      <w:r w:rsidRPr="008200A8">
        <w:rPr>
          <w:color w:val="FF0000"/>
        </w:rPr>
        <w:t xml:space="preserve">https://www.dictionary.com/browse/negate. </w:t>
      </w:r>
    </w:p>
    <w:p w14:paraId="36C9214F" w14:textId="77777777" w:rsidR="003C6647" w:rsidRPr="008200A8" w:rsidRDefault="003C6647" w:rsidP="003C6647">
      <w:pPr>
        <w:pStyle w:val="Heading4"/>
        <w:rPr>
          <w:rStyle w:val="Hyperlink"/>
          <w:color w:val="FF0000"/>
        </w:rPr>
      </w:pPr>
      <w:r w:rsidRPr="008200A8">
        <w:rPr>
          <w:color w:val="FF0000"/>
        </w:rPr>
        <w:t xml:space="preserve">D] </w:t>
      </w:r>
      <w:r w:rsidRPr="008200A8">
        <w:rPr>
          <w:color w:val="FF0000"/>
          <w:u w:val="single"/>
        </w:rPr>
        <w:t>The Law of Excluded Middles</w:t>
      </w:r>
      <w:r w:rsidRPr="008200A8">
        <w:rPr>
          <w:color w:val="FF0000"/>
        </w:rPr>
        <w:t xml:space="preserve">- if something is not false, it must be true, which means that if something is not prohibited, it must be obligatory, and permissibility is the same as obligatory. </w:t>
      </w:r>
    </w:p>
    <w:p w14:paraId="5D0F9AE1" w14:textId="77777777" w:rsidR="003C6647" w:rsidRPr="008200A8" w:rsidRDefault="003C6647" w:rsidP="003C6647">
      <w:pPr>
        <w:rPr>
          <w:color w:val="FF0000"/>
        </w:rPr>
      </w:pPr>
    </w:p>
    <w:p w14:paraId="3AB59902" w14:textId="77777777" w:rsidR="003C6647" w:rsidRPr="008200A8" w:rsidRDefault="003C6647" w:rsidP="003C6647">
      <w:pPr>
        <w:pStyle w:val="Heading4"/>
        <w:rPr>
          <w:rFonts w:cs="Calibri"/>
          <w:color w:val="FF0000"/>
        </w:rPr>
      </w:pPr>
      <w:r w:rsidRPr="008200A8">
        <w:rPr>
          <w:rFonts w:cs="Calibri"/>
          <w:color w:val="FF0000"/>
        </w:rPr>
        <w:t xml:space="preserve">4] Use comparative worlds – A] </w:t>
      </w:r>
      <w:r w:rsidRPr="008200A8">
        <w:rPr>
          <w:rFonts w:cs="Calibri"/>
          <w:color w:val="FF0000"/>
          <w:u w:val="single"/>
        </w:rPr>
        <w:t>topic ed</w:t>
      </w:r>
      <w:r w:rsidRPr="008200A8">
        <w:rPr>
          <w:rFonts w:cs="Calibri"/>
          <w:color w:val="FF0000"/>
        </w:rPr>
        <w:t xml:space="preserve"> – forces the neg to research the topic instead of low quality </w:t>
      </w:r>
      <w:proofErr w:type="spellStart"/>
      <w:r w:rsidRPr="008200A8">
        <w:rPr>
          <w:rFonts w:cs="Calibri"/>
          <w:color w:val="FF0000"/>
        </w:rPr>
        <w:t>rez</w:t>
      </w:r>
      <w:proofErr w:type="spellEnd"/>
      <w:r w:rsidRPr="008200A8">
        <w:rPr>
          <w:rFonts w:cs="Calibri"/>
          <w:color w:val="FF0000"/>
        </w:rPr>
        <w:t xml:space="preserve"> flaw </w:t>
      </w:r>
      <w:proofErr w:type="spellStart"/>
      <w:r w:rsidRPr="008200A8">
        <w:rPr>
          <w:rFonts w:cs="Calibri"/>
          <w:color w:val="FF0000"/>
        </w:rPr>
        <w:t>args</w:t>
      </w:r>
      <w:proofErr w:type="spellEnd"/>
      <w:r w:rsidRPr="008200A8">
        <w:rPr>
          <w:rFonts w:cs="Calibri"/>
          <w:color w:val="FF0000"/>
        </w:rPr>
        <w:t xml:space="preserve"> – the only benefit to debate is making us better arguers not perfect logicians, B] </w:t>
      </w:r>
      <w:r w:rsidRPr="008200A8">
        <w:rPr>
          <w:rFonts w:cs="Calibri"/>
          <w:color w:val="FF0000"/>
          <w:u w:val="single"/>
        </w:rPr>
        <w:t>reciprocity</w:t>
      </w:r>
      <w:r w:rsidRPr="008200A8">
        <w:rPr>
          <w:rFonts w:cs="Calibri"/>
          <w:color w:val="FF0000"/>
        </w:rPr>
        <w:t xml:space="preserve"> – truth-testing allows the neg to disprove any part of the </w:t>
      </w:r>
      <w:proofErr w:type="spellStart"/>
      <w:r w:rsidRPr="008200A8">
        <w:rPr>
          <w:rFonts w:cs="Calibri"/>
          <w:color w:val="FF0000"/>
        </w:rPr>
        <w:t>aff</w:t>
      </w:r>
      <w:proofErr w:type="spellEnd"/>
      <w:r w:rsidRPr="008200A8">
        <w:rPr>
          <w:rFonts w:cs="Calibri"/>
          <w:color w:val="FF0000"/>
        </w:rPr>
        <w:t xml:space="preserve">, but the </w:t>
      </w:r>
      <w:proofErr w:type="spellStart"/>
      <w:r w:rsidRPr="008200A8">
        <w:rPr>
          <w:rFonts w:cs="Calibri"/>
          <w:color w:val="FF0000"/>
        </w:rPr>
        <w:t>aff</w:t>
      </w:r>
      <w:proofErr w:type="spellEnd"/>
      <w:r w:rsidRPr="008200A8">
        <w:rPr>
          <w:rFonts w:cs="Calibri"/>
          <w:color w:val="FF0000"/>
        </w:rPr>
        <w:t xml:space="preserve"> has to defend every part, which gives the neg too much ground, C] </w:t>
      </w:r>
      <w:r w:rsidRPr="008200A8">
        <w:rPr>
          <w:rFonts w:cs="Calibri"/>
          <w:color w:val="FF0000"/>
          <w:u w:val="single"/>
        </w:rPr>
        <w:t>inclusion</w:t>
      </w:r>
      <w:r w:rsidRPr="008200A8">
        <w:rPr>
          <w:rFonts w:cs="Calibri"/>
          <w:color w:val="FF0000"/>
        </w:rPr>
        <w:t xml:space="preserve"> – truth testing says </w:t>
      </w:r>
      <w:proofErr w:type="spellStart"/>
      <w:r w:rsidRPr="008200A8">
        <w:rPr>
          <w:rFonts w:cs="Calibri"/>
          <w:color w:val="FF0000"/>
        </w:rPr>
        <w:t>rez</w:t>
      </w:r>
      <w:proofErr w:type="spellEnd"/>
      <w:r w:rsidRPr="008200A8">
        <w:rPr>
          <w:rFonts w:cs="Calibri"/>
          <w:color w:val="FF0000"/>
        </w:rPr>
        <w:t xml:space="preserve"> is only thing that’s relevant which excludes </w:t>
      </w:r>
      <w:proofErr w:type="spellStart"/>
      <w:r w:rsidRPr="008200A8">
        <w:rPr>
          <w:rFonts w:cs="Calibri"/>
          <w:color w:val="FF0000"/>
        </w:rPr>
        <w:t>ks</w:t>
      </w:r>
      <w:proofErr w:type="spellEnd"/>
      <w:r w:rsidRPr="008200A8">
        <w:rPr>
          <w:rFonts w:cs="Calibri"/>
          <w:color w:val="FF0000"/>
        </w:rPr>
        <w:t xml:space="preserve"> – either only the </w:t>
      </w:r>
      <w:proofErr w:type="spellStart"/>
      <w:r w:rsidRPr="008200A8">
        <w:rPr>
          <w:rFonts w:cs="Calibri"/>
          <w:color w:val="FF0000"/>
        </w:rPr>
        <w:t>rez</w:t>
      </w:r>
      <w:proofErr w:type="spellEnd"/>
      <w:r w:rsidRPr="008200A8">
        <w:rPr>
          <w:rFonts w:cs="Calibri"/>
          <w:color w:val="FF0000"/>
        </w:rPr>
        <w:t xml:space="preserve"> matters so we can’t punish slurs, or people should get dropped for making debate unsafe which proves other things matter </w:t>
      </w:r>
    </w:p>
    <w:p w14:paraId="63BBB173" w14:textId="77777777" w:rsidR="003C6647" w:rsidRPr="008200A8" w:rsidRDefault="003C6647" w:rsidP="003C6647">
      <w:pPr>
        <w:rPr>
          <w:color w:val="FF0000"/>
        </w:rPr>
      </w:pPr>
    </w:p>
    <w:p w14:paraId="0BD3FF5B" w14:textId="77777777" w:rsidR="003C6647" w:rsidRPr="008200A8" w:rsidRDefault="003C6647" w:rsidP="003C6647">
      <w:pPr>
        <w:rPr>
          <w:color w:val="FF0000"/>
        </w:rPr>
      </w:pPr>
    </w:p>
    <w:p w14:paraId="612F16EF" w14:textId="1BB81793" w:rsidR="00E42E4C" w:rsidRPr="008200A8" w:rsidRDefault="00E42E4C" w:rsidP="00F601E6">
      <w:pPr>
        <w:rPr>
          <w:rFonts w:asciiTheme="majorHAnsi" w:hAnsiTheme="majorHAnsi" w:cstheme="majorHAnsi"/>
          <w:color w:val="FF0000"/>
        </w:rPr>
      </w:pPr>
    </w:p>
    <w:sectPr w:rsidR="00E42E4C" w:rsidRPr="008200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9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EC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64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5E0"/>
    <w:rsid w:val="00717B01"/>
    <w:rsid w:val="007227D9"/>
    <w:rsid w:val="0072491F"/>
    <w:rsid w:val="00725598"/>
    <w:rsid w:val="007374A1"/>
    <w:rsid w:val="00752712"/>
    <w:rsid w:val="00753A84"/>
    <w:rsid w:val="007611F5"/>
    <w:rsid w:val="007619E4"/>
    <w:rsid w:val="00761E75"/>
    <w:rsid w:val="0076495E"/>
    <w:rsid w:val="00765FC8"/>
    <w:rsid w:val="00775694"/>
    <w:rsid w:val="007809E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0A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94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F3899"/>
  <w14:defaultImageDpi w14:val="300"/>
  <w15:docId w15:val="{E603617B-6D88-DD49-A7DF-F2368916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0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0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0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00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1,no read,No Spacing2111,No Spacing4,No Spacing11111,ta,t,Ta"/>
    <w:basedOn w:val="Normal"/>
    <w:next w:val="Normal"/>
    <w:link w:val="Heading4Char"/>
    <w:uiPriority w:val="9"/>
    <w:unhideWhenUsed/>
    <w:qFormat/>
    <w:rsid w:val="008200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0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0A8"/>
  </w:style>
  <w:style w:type="character" w:customStyle="1" w:styleId="Heading1Char">
    <w:name w:val="Heading 1 Char"/>
    <w:aliases w:val="Pocket Char"/>
    <w:basedOn w:val="DefaultParagraphFont"/>
    <w:link w:val="Heading1"/>
    <w:uiPriority w:val="9"/>
    <w:rsid w:val="008200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0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00A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8200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00A8"/>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8200A8"/>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8200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00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200A8"/>
    <w:rPr>
      <w:color w:val="auto"/>
      <w:u w:val="none"/>
    </w:rPr>
  </w:style>
  <w:style w:type="paragraph" w:styleId="DocumentMap">
    <w:name w:val="Document Map"/>
    <w:basedOn w:val="Normal"/>
    <w:link w:val="DocumentMapChar"/>
    <w:uiPriority w:val="99"/>
    <w:semiHidden/>
    <w:unhideWhenUsed/>
    <w:rsid w:val="008200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0A8"/>
    <w:rPr>
      <w:rFonts w:ascii="Lucida Grande" w:hAnsi="Lucida Grande" w:cs="Lucida Grande"/>
    </w:rPr>
  </w:style>
  <w:style w:type="character" w:styleId="UnresolvedMention">
    <w:name w:val="Unresolved Mention"/>
    <w:basedOn w:val="DefaultParagraphFont"/>
    <w:uiPriority w:val="99"/>
    <w:semiHidden/>
    <w:unhideWhenUsed/>
    <w:rsid w:val="007809EC"/>
    <w:rPr>
      <w:color w:val="605E5C"/>
      <w:shd w:val="clear" w:color="auto" w:fill="E1DFDD"/>
    </w:rPr>
  </w:style>
  <w:style w:type="paragraph" w:customStyle="1" w:styleId="Emphasis1">
    <w:name w:val="Emphasis1"/>
    <w:basedOn w:val="Normal"/>
    <w:link w:val="Emphasis"/>
    <w:uiPriority w:val="20"/>
    <w:qFormat/>
    <w:rsid w:val="007809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809E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7809E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F2EC0"/>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style.com/mega-constella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style.com/shop/books/" TargetMode="External"/><Relationship Id="rId5" Type="http://schemas.openxmlformats.org/officeDocument/2006/relationships/numbering" Target="numbering.xml"/><Relationship Id="rId15"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nature.com/articles/s41598-021-89909-7"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30</Pages>
  <Words>20143</Words>
  <Characters>114820</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2022-01-13T15:24:00Z</dcterms:created>
  <dcterms:modified xsi:type="dcterms:W3CDTF">2022-01-13T16:58:00Z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