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5AB36" w14:textId="77777777" w:rsidR="002E7C39" w:rsidRPr="002E7C39" w:rsidRDefault="002E7C39" w:rsidP="002E7C39">
      <w:pPr>
        <w:pStyle w:val="Heading3"/>
        <w:rPr>
          <w:rFonts w:asciiTheme="majorHAnsi" w:hAnsiTheme="majorHAnsi" w:cstheme="majorHAnsi"/>
          <w:color w:val="000000" w:themeColor="text1"/>
        </w:rPr>
      </w:pPr>
      <w:bookmarkStart w:id="0" w:name="_Hlk42768626"/>
      <w:r w:rsidRPr="002E7C39">
        <w:rPr>
          <w:rFonts w:asciiTheme="majorHAnsi" w:hAnsiTheme="majorHAnsi" w:cstheme="majorHAnsi"/>
          <w:color w:val="000000" w:themeColor="text1"/>
        </w:rPr>
        <w:t xml:space="preserve">1AC—Framework </w:t>
      </w:r>
    </w:p>
    <w:p w14:paraId="3EE5EE5D"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The meta-ethic is substantive moral naturalism. </w:t>
      </w:r>
    </w:p>
    <w:p w14:paraId="15F64506"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Pleasure and pain are the starting point for moral reasoning—they’re our most baseline desires and the only things that explain the intrinsic value of objects or actions.</w:t>
      </w:r>
    </w:p>
    <w:p w14:paraId="23C2A57D" w14:textId="77777777" w:rsidR="002E7C39" w:rsidRPr="002E7C39" w:rsidRDefault="002E7C39" w:rsidP="002E7C39">
      <w:pPr>
        <w:spacing w:after="0"/>
        <w:rPr>
          <w:rFonts w:asciiTheme="majorHAnsi" w:hAnsiTheme="majorHAnsi" w:cstheme="majorHAnsi"/>
          <w:color w:val="000000" w:themeColor="text1"/>
        </w:rPr>
      </w:pPr>
      <w:r w:rsidRPr="002E7C39">
        <w:rPr>
          <w:rStyle w:val="Style13ptBold"/>
          <w:rFonts w:asciiTheme="majorHAnsi" w:hAnsiTheme="majorHAnsi" w:cstheme="majorHAnsi"/>
          <w:color w:val="000000" w:themeColor="text1"/>
        </w:rPr>
        <w:t>Moen 16</w:t>
      </w:r>
      <w:r w:rsidRPr="002E7C39">
        <w:rPr>
          <w:rFonts w:asciiTheme="majorHAnsi" w:hAnsiTheme="majorHAnsi" w:cstheme="majorHAnsi"/>
          <w:color w:val="000000" w:themeColor="text1"/>
          <w:shd w:val="clear" w:color="auto" w:fill="FFFFFF"/>
        </w:rPr>
        <w:t>, Ole M</w:t>
      </w:r>
      <w:r w:rsidRPr="002E7C39">
        <w:rPr>
          <w:rFonts w:asciiTheme="majorHAnsi" w:hAnsiTheme="majorHAnsi" w:cstheme="majorHAnsi"/>
          <w:color w:val="000000" w:themeColor="text1"/>
        </w:rPr>
        <w:t>artin (PhD, Research Fellow in Philosophy at University of Oslo). "An Argument for Hedonism." Journal of Value Inquiry 50.2 (2016): 267. SM</w:t>
      </w:r>
    </w:p>
    <w:p w14:paraId="7D5369A0" w14:textId="77777777" w:rsidR="002E7C39" w:rsidRPr="002E7C39" w:rsidRDefault="002E7C39" w:rsidP="002E7C39">
      <w:pPr>
        <w:rPr>
          <w:rFonts w:asciiTheme="majorHAnsi" w:hAnsiTheme="majorHAnsi" w:cstheme="majorHAnsi"/>
          <w:color w:val="000000" w:themeColor="text1"/>
          <w:sz w:val="12"/>
        </w:rPr>
      </w:pPr>
      <w:r w:rsidRPr="002E7C39">
        <w:rPr>
          <w:rFonts w:asciiTheme="majorHAnsi" w:hAnsiTheme="majorHAnsi" w:cstheme="majorHAnsi"/>
          <w:color w:val="000000" w:themeColor="text1"/>
          <w:sz w:val="12"/>
        </w:rPr>
        <w:t xml:space="preserve">Let us start by observing, empirically, that </w:t>
      </w:r>
      <w:r w:rsidRPr="002E7C39">
        <w:rPr>
          <w:rStyle w:val="Emphasis"/>
          <w:rFonts w:asciiTheme="majorHAnsi" w:hAnsiTheme="majorHAnsi" w:cstheme="majorHAnsi"/>
          <w:color w:val="000000" w:themeColor="text1"/>
          <w:highlight w:val="green"/>
        </w:rPr>
        <w:t xml:space="preserve">a </w:t>
      </w:r>
      <w:r w:rsidRPr="002E7C39">
        <w:rPr>
          <w:rStyle w:val="Emphasis"/>
          <w:rFonts w:asciiTheme="majorHAnsi" w:hAnsiTheme="majorHAnsi" w:cstheme="majorHAnsi"/>
          <w:color w:val="000000" w:themeColor="text1"/>
        </w:rPr>
        <w:t xml:space="preserve">widely </w:t>
      </w:r>
      <w:r w:rsidRPr="002E7C39">
        <w:rPr>
          <w:rStyle w:val="Emphasis"/>
          <w:rFonts w:asciiTheme="majorHAnsi" w:hAnsiTheme="majorHAnsi" w:cstheme="majorHAnsi"/>
          <w:color w:val="000000" w:themeColor="text1"/>
          <w:highlight w:val="green"/>
        </w:rPr>
        <w:t xml:space="preserve">shared judgment about </w:t>
      </w:r>
      <w:r w:rsidRPr="002E7C39">
        <w:rPr>
          <w:rStyle w:val="Emphasis"/>
          <w:rFonts w:asciiTheme="majorHAnsi" w:hAnsiTheme="majorHAnsi" w:cstheme="majorHAnsi"/>
          <w:color w:val="000000" w:themeColor="text1"/>
        </w:rPr>
        <w:t xml:space="preserve">intrinsic </w:t>
      </w:r>
      <w:r w:rsidRPr="002E7C39">
        <w:rPr>
          <w:rStyle w:val="Emphasis"/>
          <w:rFonts w:asciiTheme="majorHAnsi" w:hAnsiTheme="majorHAnsi" w:cstheme="majorHAnsi"/>
          <w:color w:val="000000" w:themeColor="text1"/>
          <w:highlight w:val="green"/>
        </w:rPr>
        <w:t>value</w:t>
      </w:r>
      <w:r w:rsidRPr="002E7C39">
        <w:rPr>
          <w:rFonts w:asciiTheme="majorHAnsi" w:hAnsiTheme="majorHAnsi" w:cstheme="majorHAnsi"/>
          <w:color w:val="000000" w:themeColor="text1"/>
          <w:sz w:val="12"/>
        </w:rPr>
        <w:t xml:space="preserve"> and disvalue </w:t>
      </w:r>
      <w:r w:rsidRPr="002E7C39">
        <w:rPr>
          <w:rStyle w:val="Emphasis"/>
          <w:rFonts w:asciiTheme="majorHAnsi" w:hAnsiTheme="majorHAnsi" w:cstheme="majorHAnsi"/>
          <w:color w:val="000000" w:themeColor="text1"/>
          <w:highlight w:val="green"/>
        </w:rPr>
        <w:t xml:space="preserve">is </w:t>
      </w:r>
      <w:r w:rsidRPr="002E7C39">
        <w:rPr>
          <w:rStyle w:val="Emphasis"/>
          <w:rFonts w:asciiTheme="majorHAnsi" w:hAnsiTheme="majorHAnsi" w:cstheme="majorHAnsi"/>
          <w:color w:val="000000" w:themeColor="text1"/>
        </w:rPr>
        <w:t xml:space="preserve">that </w:t>
      </w:r>
      <w:r w:rsidRPr="002E7C39">
        <w:rPr>
          <w:rStyle w:val="Emphasis"/>
          <w:rFonts w:asciiTheme="majorHAnsi" w:hAnsiTheme="majorHAnsi" w:cstheme="majorHAnsi"/>
          <w:color w:val="000000" w:themeColor="text1"/>
          <w:highlight w:val="green"/>
        </w:rPr>
        <w:t xml:space="preserve">pleasure is </w:t>
      </w:r>
      <w:r w:rsidRPr="002E7C39">
        <w:rPr>
          <w:rStyle w:val="Emphasis"/>
          <w:rFonts w:asciiTheme="majorHAnsi" w:hAnsiTheme="majorHAnsi" w:cstheme="majorHAnsi"/>
          <w:color w:val="000000" w:themeColor="text1"/>
        </w:rPr>
        <w:t xml:space="preserve">intrinsically </w:t>
      </w:r>
      <w:r w:rsidRPr="002E7C39">
        <w:rPr>
          <w:rStyle w:val="Emphasis"/>
          <w:rFonts w:asciiTheme="majorHAnsi" w:hAnsiTheme="majorHAnsi" w:cstheme="majorHAnsi"/>
          <w:color w:val="000000" w:themeColor="text1"/>
          <w:highlight w:val="green"/>
        </w:rPr>
        <w:t xml:space="preserve">valuable and pain is </w:t>
      </w:r>
      <w:r w:rsidRPr="002E7C39">
        <w:rPr>
          <w:rStyle w:val="Emphasis"/>
          <w:rFonts w:asciiTheme="majorHAnsi" w:hAnsiTheme="majorHAnsi" w:cstheme="majorHAnsi"/>
          <w:color w:val="000000" w:themeColor="text1"/>
        </w:rPr>
        <w:t xml:space="preserve">intrinsically </w:t>
      </w:r>
      <w:proofErr w:type="spellStart"/>
      <w:r w:rsidRPr="002E7C39">
        <w:rPr>
          <w:rStyle w:val="Emphasis"/>
          <w:rFonts w:asciiTheme="majorHAnsi" w:hAnsiTheme="majorHAnsi" w:cstheme="majorHAnsi"/>
          <w:color w:val="000000" w:themeColor="text1"/>
          <w:highlight w:val="green"/>
        </w:rPr>
        <w:t>disvaluable</w:t>
      </w:r>
      <w:proofErr w:type="spellEnd"/>
      <w:r w:rsidRPr="002E7C39">
        <w:rPr>
          <w:rFonts w:asciiTheme="majorHAnsi" w:hAnsiTheme="majorHAnsi" w:cstheme="majorHAnsi"/>
          <w:color w:val="000000" w:themeColor="text1"/>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2E7C39">
        <w:rPr>
          <w:rStyle w:val="Emphasis"/>
          <w:rFonts w:asciiTheme="majorHAnsi" w:hAnsiTheme="majorHAnsi" w:cstheme="majorHAnsi"/>
          <w:color w:val="000000" w:themeColor="text1"/>
          <w:highlight w:val="green"/>
        </w:rPr>
        <w:t xml:space="preserve">there is something </w:t>
      </w:r>
      <w:r w:rsidRPr="002E7C39">
        <w:rPr>
          <w:rStyle w:val="Emphasis"/>
          <w:rFonts w:asciiTheme="majorHAnsi" w:hAnsiTheme="majorHAnsi" w:cstheme="majorHAnsi"/>
          <w:color w:val="000000" w:themeColor="text1"/>
        </w:rPr>
        <w:t xml:space="preserve">undeniably </w:t>
      </w:r>
      <w:r w:rsidRPr="002E7C39">
        <w:rPr>
          <w:rStyle w:val="Emphasis"/>
          <w:rFonts w:asciiTheme="majorHAnsi" w:hAnsiTheme="majorHAnsi" w:cstheme="majorHAnsi"/>
          <w:color w:val="000000" w:themeColor="text1"/>
          <w:highlight w:val="green"/>
        </w:rPr>
        <w:t>good about</w:t>
      </w:r>
      <w:r w:rsidRPr="002E7C39">
        <w:rPr>
          <w:rStyle w:val="StyleUnderline"/>
          <w:rFonts w:asciiTheme="majorHAnsi" w:hAnsiTheme="majorHAnsi" w:cstheme="majorHAnsi"/>
          <w:color w:val="000000" w:themeColor="text1"/>
        </w:rPr>
        <w:t xml:space="preserve"> the way </w:t>
      </w:r>
      <w:r w:rsidRPr="002E7C39">
        <w:rPr>
          <w:rStyle w:val="Emphasis"/>
          <w:rFonts w:asciiTheme="majorHAnsi" w:hAnsiTheme="majorHAnsi" w:cstheme="majorHAnsi"/>
          <w:color w:val="000000" w:themeColor="text1"/>
          <w:highlight w:val="green"/>
        </w:rPr>
        <w:t>pleasure</w:t>
      </w:r>
      <w:r w:rsidRPr="002E7C39">
        <w:rPr>
          <w:rStyle w:val="StyleUnderline"/>
          <w:rFonts w:asciiTheme="majorHAnsi" w:hAnsiTheme="majorHAnsi" w:cstheme="majorHAnsi"/>
          <w:color w:val="000000" w:themeColor="text1"/>
        </w:rPr>
        <w:t xml:space="preserve"> feels and something undeniably bad about the way pain feels</w:t>
      </w:r>
      <w:r w:rsidRPr="002E7C39">
        <w:rPr>
          <w:rFonts w:asciiTheme="majorHAnsi" w:hAnsiTheme="majorHAnsi" w:cstheme="majorHAnsi"/>
          <w:color w:val="000000" w:themeColor="text1"/>
          <w:sz w:val="12"/>
        </w:rPr>
        <w:t xml:space="preserve">, and neither the goodness of pleasure nor the badness of pain seems to be exhausted by the further effects that these experiences might have. “Pleasure” and “pain” </w:t>
      </w:r>
      <w:r w:rsidRPr="002E7C39">
        <w:rPr>
          <w:rStyle w:val="StyleUnderline"/>
          <w:rFonts w:asciiTheme="majorHAnsi" w:hAnsiTheme="majorHAnsi" w:cstheme="majorHAnsi"/>
          <w:color w:val="000000" w:themeColor="text1"/>
        </w:rPr>
        <w:t>are</w:t>
      </w:r>
      <w:r w:rsidRPr="002E7C39">
        <w:rPr>
          <w:rFonts w:asciiTheme="majorHAnsi" w:hAnsiTheme="majorHAnsi" w:cstheme="majorHAnsi"/>
          <w:color w:val="000000" w:themeColor="text1"/>
          <w:sz w:val="12"/>
        </w:rPr>
        <w:t xml:space="preserve"> here </w:t>
      </w:r>
      <w:r w:rsidRPr="002E7C39">
        <w:rPr>
          <w:rStyle w:val="StyleUnderline"/>
          <w:rFonts w:asciiTheme="majorHAnsi" w:hAnsiTheme="majorHAnsi" w:cstheme="majorHAnsi"/>
          <w:color w:val="000000" w:themeColor="text1"/>
        </w:rPr>
        <w:t>understood inclusively</w:t>
      </w:r>
      <w:r w:rsidRPr="002E7C39">
        <w:rPr>
          <w:rFonts w:asciiTheme="majorHAnsi" w:hAnsiTheme="majorHAnsi" w:cstheme="majorHAnsi"/>
          <w:color w:val="000000" w:themeColor="text1"/>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2E7C39">
        <w:rPr>
          <w:rStyle w:val="StyleUnderline"/>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I might ask: “What for</w:t>
      </w:r>
      <w:r w:rsidRPr="002E7C39">
        <w:rPr>
          <w:rFonts w:asciiTheme="majorHAnsi" w:hAnsiTheme="majorHAnsi" w:cstheme="majorHAnsi"/>
          <w:color w:val="000000" w:themeColor="text1"/>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2E7C39">
        <w:rPr>
          <w:rStyle w:val="Emphasis"/>
          <w:rFonts w:asciiTheme="majorHAnsi" w:hAnsiTheme="majorHAnsi" w:cstheme="majorHAnsi"/>
          <w:color w:val="000000" w:themeColor="text1"/>
          <w:highlight w:val="green"/>
        </w:rPr>
        <w:t>The reason is that</w:t>
      </w:r>
      <w:r w:rsidRPr="002E7C39">
        <w:rPr>
          <w:rStyle w:val="Emphasis"/>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rPr>
        <w:t xml:space="preserve">the </w:t>
      </w:r>
      <w:r w:rsidRPr="002E7C39">
        <w:rPr>
          <w:rStyle w:val="Emphasis"/>
          <w:rFonts w:asciiTheme="majorHAnsi" w:hAnsiTheme="majorHAnsi" w:cstheme="majorHAnsi"/>
          <w:color w:val="000000" w:themeColor="text1"/>
          <w:highlight w:val="green"/>
        </w:rPr>
        <w:t>pleasure is not good for anything further</w:t>
      </w:r>
      <w:r w:rsidRPr="002E7C39">
        <w:rPr>
          <w:rStyle w:val="StyleUnderline"/>
          <w:rFonts w:asciiTheme="majorHAnsi" w:hAnsiTheme="majorHAnsi" w:cstheme="majorHAnsi"/>
          <w:color w:val="000000" w:themeColor="text1"/>
        </w:rPr>
        <w:t>; it is simply that for which going to the convenience store and buying the soda is good</w:t>
      </w:r>
      <w:r w:rsidRPr="002E7C39">
        <w:rPr>
          <w:rFonts w:asciiTheme="majorHAnsi" w:hAnsiTheme="majorHAnsi" w:cstheme="majorHAnsi"/>
          <w:color w:val="000000" w:themeColor="text1"/>
          <w:sz w:val="12"/>
        </w:rPr>
        <w:t>. 3 As Aristotle observes: “</w:t>
      </w:r>
      <w:r w:rsidRPr="002E7C39">
        <w:rPr>
          <w:rStyle w:val="Emphasis"/>
          <w:rFonts w:asciiTheme="majorHAnsi" w:hAnsiTheme="majorHAnsi" w:cstheme="majorHAnsi"/>
          <w:color w:val="000000" w:themeColor="text1"/>
          <w:highlight w:val="green"/>
        </w:rPr>
        <w:t>We never ask</w:t>
      </w:r>
      <w:r w:rsidRPr="002E7C39">
        <w:rPr>
          <w:rFonts w:asciiTheme="majorHAnsi" w:hAnsiTheme="majorHAnsi" w:cstheme="majorHAnsi"/>
          <w:color w:val="000000" w:themeColor="text1"/>
          <w:sz w:val="12"/>
        </w:rPr>
        <w:t xml:space="preserve"> [a man] </w:t>
      </w:r>
      <w:r w:rsidRPr="002E7C39">
        <w:rPr>
          <w:rStyle w:val="Emphasis"/>
          <w:rFonts w:asciiTheme="majorHAnsi" w:hAnsiTheme="majorHAnsi" w:cstheme="majorHAnsi"/>
          <w:color w:val="000000" w:themeColor="text1"/>
          <w:highlight w:val="green"/>
        </w:rPr>
        <w:t>what</w:t>
      </w:r>
      <w:r w:rsidRPr="002E7C39">
        <w:rPr>
          <w:rFonts w:asciiTheme="majorHAnsi" w:hAnsiTheme="majorHAnsi" w:cstheme="majorHAnsi"/>
          <w:color w:val="000000" w:themeColor="text1"/>
          <w:sz w:val="12"/>
        </w:rPr>
        <w:t xml:space="preserve"> his </w:t>
      </w:r>
      <w:r w:rsidRPr="002E7C39">
        <w:rPr>
          <w:rStyle w:val="Emphasis"/>
          <w:rFonts w:asciiTheme="majorHAnsi" w:hAnsiTheme="majorHAnsi" w:cstheme="majorHAnsi"/>
          <w:color w:val="000000" w:themeColor="text1"/>
          <w:highlight w:val="green"/>
        </w:rPr>
        <w:t>end is in being pleased, because we assume</w:t>
      </w:r>
      <w:r w:rsidRPr="002E7C39">
        <w:rPr>
          <w:rStyle w:val="StyleUnderline"/>
          <w:rFonts w:asciiTheme="majorHAnsi" w:hAnsiTheme="majorHAnsi" w:cstheme="majorHAnsi"/>
          <w:color w:val="000000" w:themeColor="text1"/>
        </w:rPr>
        <w:t xml:space="preserve"> that </w:t>
      </w:r>
      <w:r w:rsidRPr="002E7C39">
        <w:rPr>
          <w:rStyle w:val="Emphasis"/>
          <w:rFonts w:asciiTheme="majorHAnsi" w:hAnsiTheme="majorHAnsi" w:cstheme="majorHAnsi"/>
          <w:color w:val="000000" w:themeColor="text1"/>
          <w:highlight w:val="green"/>
        </w:rPr>
        <w:t>pleasure is</w:t>
      </w:r>
      <w:r w:rsidRPr="002E7C39">
        <w:rPr>
          <w:rStyle w:val="StyleUnderline"/>
          <w:rFonts w:asciiTheme="majorHAnsi" w:hAnsiTheme="majorHAnsi" w:cstheme="majorHAnsi"/>
          <w:color w:val="000000" w:themeColor="text1"/>
        </w:rPr>
        <w:t xml:space="preserve"> choice </w:t>
      </w:r>
      <w:r w:rsidRPr="002E7C39">
        <w:rPr>
          <w:rStyle w:val="Emphasis"/>
          <w:rFonts w:asciiTheme="majorHAnsi" w:hAnsiTheme="majorHAnsi" w:cstheme="majorHAnsi"/>
          <w:color w:val="000000" w:themeColor="text1"/>
          <w:highlight w:val="green"/>
        </w:rPr>
        <w:t xml:space="preserve">worthy </w:t>
      </w:r>
      <w:r w:rsidRPr="002E7C39">
        <w:rPr>
          <w:rStyle w:val="Emphasis"/>
          <w:rFonts w:asciiTheme="majorHAnsi" w:hAnsiTheme="majorHAnsi" w:cstheme="majorHAnsi"/>
          <w:color w:val="000000" w:themeColor="text1"/>
        </w:rPr>
        <w:t>in itself</w:t>
      </w:r>
      <w:r w:rsidRPr="002E7C39">
        <w:rPr>
          <w:rFonts w:asciiTheme="majorHAnsi" w:hAnsiTheme="majorHAnsi" w:cstheme="majorHAnsi"/>
          <w:color w:val="000000" w:themeColor="text1"/>
          <w:sz w:val="12"/>
        </w:rPr>
        <w:t xml:space="preserve">.”4 Presumably, a similar story can be told in the case of pains, for if someone says “This is painful!” we never respond by asking: “And why is that a problem?” We take for granted that </w:t>
      </w:r>
      <w:r w:rsidRPr="002E7C39">
        <w:rPr>
          <w:rStyle w:val="Emphasis"/>
          <w:rFonts w:asciiTheme="majorHAnsi" w:hAnsiTheme="majorHAnsi" w:cstheme="majorHAnsi"/>
          <w:color w:val="000000" w:themeColor="text1"/>
          <w:highlight w:val="green"/>
        </w:rPr>
        <w:t xml:space="preserve">if something is painful, we have a </w:t>
      </w:r>
      <w:r w:rsidRPr="002E7C39">
        <w:rPr>
          <w:rStyle w:val="Emphasis"/>
          <w:rFonts w:asciiTheme="majorHAnsi" w:hAnsiTheme="majorHAnsi" w:cstheme="majorHAnsi"/>
          <w:color w:val="000000" w:themeColor="text1"/>
        </w:rPr>
        <w:t xml:space="preserve">sufficient </w:t>
      </w:r>
      <w:r w:rsidRPr="002E7C39">
        <w:rPr>
          <w:rStyle w:val="Emphasis"/>
          <w:rFonts w:asciiTheme="majorHAnsi" w:hAnsiTheme="majorHAnsi" w:cstheme="majorHAnsi"/>
          <w:color w:val="000000" w:themeColor="text1"/>
          <w:highlight w:val="green"/>
        </w:rPr>
        <w:t>explanation of why it is bad</w:t>
      </w:r>
      <w:r w:rsidRPr="002E7C39">
        <w:rPr>
          <w:rFonts w:asciiTheme="majorHAnsi" w:hAnsiTheme="majorHAnsi" w:cstheme="majorHAnsi"/>
          <w:color w:val="000000" w:themeColor="text1"/>
          <w:sz w:val="12"/>
        </w:rPr>
        <w:t>. If we are onto something in our everyday relations that ground Pettit’s theory.</w:t>
      </w:r>
    </w:p>
    <w:p w14:paraId="312E67FF" w14:textId="77777777" w:rsidR="002E7C39" w:rsidRPr="002E7C39" w:rsidRDefault="002E7C39" w:rsidP="002E7C39">
      <w:pPr>
        <w:rPr>
          <w:rFonts w:asciiTheme="majorHAnsi" w:hAnsiTheme="majorHAnsi" w:cstheme="majorHAnsi"/>
          <w:color w:val="000000" w:themeColor="text1"/>
          <w:sz w:val="12"/>
        </w:rPr>
      </w:pPr>
    </w:p>
    <w:p w14:paraId="5C58697E" w14:textId="77777777" w:rsidR="002E7C39" w:rsidRPr="002E7C39" w:rsidRDefault="002E7C39" w:rsidP="002E7C39">
      <w:pPr>
        <w:pStyle w:val="Heading4"/>
        <w:rPr>
          <w:rFonts w:asciiTheme="majorHAnsi" w:hAnsiTheme="majorHAnsi" w:cstheme="majorHAnsi"/>
          <w:color w:val="000000" w:themeColor="text1"/>
        </w:rPr>
      </w:pPr>
      <w:bookmarkStart w:id="1" w:name="_Hlk42768639"/>
      <w:bookmarkEnd w:id="0"/>
      <w:r w:rsidRPr="002E7C39">
        <w:rPr>
          <w:rFonts w:asciiTheme="majorHAnsi" w:hAnsiTheme="majorHAnsi" w:cstheme="majorHAnsi"/>
          <w:color w:val="000000" w:themeColor="text1"/>
        </w:rPr>
        <w:t xml:space="preserve">That outweighs their justifications on probability—simpler beliefs are more likely to be true and external standards collapse to pleasure and pain. </w:t>
      </w:r>
      <w:bookmarkEnd w:id="1"/>
    </w:p>
    <w:p w14:paraId="46D3E808"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Consequentialism is true—[A] All actions are forward-looking, so intentions are constituted by foreseen consequences. [B] No act omission distinction---choosing to omit is an act itself – people psychologically decide not to act. </w:t>
      </w:r>
    </w:p>
    <w:p w14:paraId="4A794BE7"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Thus, the standard is</w:t>
      </w:r>
      <w:r w:rsidRPr="002E7C39">
        <w:rPr>
          <w:rFonts w:asciiTheme="majorHAnsi" w:hAnsiTheme="majorHAnsi" w:cstheme="majorHAnsi"/>
          <w:i/>
          <w:color w:val="000000" w:themeColor="text1"/>
          <w:u w:val="single"/>
        </w:rPr>
        <w:t xml:space="preserve"> Maximizing Pleasure Minimizing Pain</w:t>
      </w:r>
      <w:r w:rsidRPr="002E7C39">
        <w:rPr>
          <w:rFonts w:asciiTheme="majorHAnsi" w:hAnsiTheme="majorHAnsi" w:cstheme="majorHAnsi"/>
          <w:color w:val="000000" w:themeColor="text1"/>
        </w:rPr>
        <w:t>. Calc indicts don’t link—my framework is a general principle to be applied intuitively, not a rigid calculator. Prefer—</w:t>
      </w:r>
    </w:p>
    <w:p w14:paraId="2A61C452"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[1] Death outweighs—agents cannot act if they fear for their bodily security—my framework constrains every NC.</w:t>
      </w:r>
    </w:p>
    <w:p w14:paraId="03B54ABF"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[2] Brain studies disprove personal identity.</w:t>
      </w:r>
    </w:p>
    <w:p w14:paraId="5D012367" w14:textId="77777777" w:rsidR="002E7C39" w:rsidRPr="002E7C39" w:rsidRDefault="002E7C39" w:rsidP="002E7C39">
      <w:pPr>
        <w:rPr>
          <w:rFonts w:asciiTheme="majorHAnsi" w:hAnsiTheme="majorHAnsi" w:cstheme="majorHAnsi"/>
          <w:color w:val="000000" w:themeColor="text1"/>
          <w:sz w:val="16"/>
        </w:rPr>
      </w:pPr>
      <w:r w:rsidRPr="002E7C39">
        <w:rPr>
          <w:rStyle w:val="Style13ptBold"/>
          <w:rFonts w:asciiTheme="majorHAnsi" w:hAnsiTheme="majorHAnsi" w:cstheme="majorHAnsi"/>
          <w:color w:val="000000" w:themeColor="text1"/>
        </w:rPr>
        <w:t>Parfit ’84</w:t>
      </w:r>
      <w:r w:rsidRPr="002E7C39">
        <w:rPr>
          <w:rFonts w:asciiTheme="majorHAnsi" w:hAnsiTheme="majorHAnsi" w:cstheme="majorHAnsi"/>
          <w:color w:val="000000" w:themeColor="text1"/>
          <w:vertAlign w:val="superscript"/>
        </w:rPr>
        <w:t xml:space="preserve"> </w:t>
      </w:r>
      <w:r w:rsidRPr="002E7C39">
        <w:rPr>
          <w:rFonts w:asciiTheme="majorHAnsi" w:hAnsiTheme="majorHAnsi" w:cstheme="majorHAnsi"/>
          <w:color w:val="000000" w:themeColor="text1"/>
          <w:sz w:val="16"/>
        </w:rPr>
        <w:t>Derek Parfit, Reasons and Persons (Oxford: Clarendon, 1984). – GV SK</w:t>
      </w:r>
    </w:p>
    <w:p w14:paraId="0FB81218" w14:textId="77777777" w:rsidR="002E7C39" w:rsidRPr="002E7C39" w:rsidRDefault="002E7C39" w:rsidP="002E7C39">
      <w:pPr>
        <w:rPr>
          <w:rFonts w:asciiTheme="majorHAnsi" w:hAnsiTheme="majorHAnsi" w:cstheme="majorHAnsi"/>
          <w:color w:val="000000" w:themeColor="text1"/>
          <w:sz w:val="12"/>
        </w:rPr>
      </w:pPr>
      <w:r w:rsidRPr="002E7C39">
        <w:rPr>
          <w:rFonts w:asciiTheme="majorHAnsi" w:hAnsiTheme="majorHAnsi" w:cstheme="majorHAnsi"/>
          <w:color w:val="000000" w:themeColor="text1"/>
          <w:sz w:val="12"/>
        </w:rPr>
        <w:t xml:space="preserve">Some </w:t>
      </w:r>
      <w:r w:rsidRPr="002E7C39">
        <w:rPr>
          <w:rStyle w:val="StyleUnderline"/>
          <w:rFonts w:asciiTheme="majorHAnsi" w:hAnsiTheme="majorHAnsi" w:cstheme="majorHAnsi"/>
          <w:color w:val="000000" w:themeColor="text1"/>
        </w:rPr>
        <w:t xml:space="preserve">recent medical cases provide striking evidence in </w:t>
      </w:r>
      <w:proofErr w:type="spellStart"/>
      <w:r w:rsidRPr="002E7C39">
        <w:rPr>
          <w:rStyle w:val="StyleUnderline"/>
          <w:rFonts w:asciiTheme="majorHAnsi" w:hAnsiTheme="majorHAnsi" w:cstheme="majorHAnsi"/>
          <w:color w:val="000000" w:themeColor="text1"/>
        </w:rPr>
        <w:t>favour</w:t>
      </w:r>
      <w:proofErr w:type="spellEnd"/>
      <w:r w:rsidRPr="002E7C39">
        <w:rPr>
          <w:rStyle w:val="StyleUnderline"/>
          <w:rFonts w:asciiTheme="majorHAnsi" w:hAnsiTheme="majorHAnsi" w:cstheme="majorHAnsi"/>
          <w:color w:val="000000" w:themeColor="text1"/>
        </w:rPr>
        <w:t xml:space="preserve"> of the Reductionist View.</w:t>
      </w:r>
      <w:r w:rsidRPr="002E7C39">
        <w:rPr>
          <w:rFonts w:asciiTheme="majorHAnsi" w:hAnsiTheme="majorHAnsi" w:cstheme="majorHAnsi"/>
          <w:color w:val="000000" w:themeColor="text1"/>
          <w:sz w:val="12"/>
        </w:rPr>
        <w:t xml:space="preserve"> Human beings have a</w:t>
      </w:r>
      <w:r w:rsidRPr="002E7C39">
        <w:rPr>
          <w:rStyle w:val="StyleUnderline"/>
          <w:rFonts w:asciiTheme="majorHAnsi" w:hAnsiTheme="majorHAnsi" w:cstheme="majorHAnsi"/>
          <w:color w:val="000000" w:themeColor="text1"/>
        </w:rPr>
        <w:t xml:space="preserve"> lower brain and</w:t>
      </w:r>
      <w:r w:rsidRPr="002E7C39">
        <w:rPr>
          <w:rFonts w:asciiTheme="majorHAnsi" w:hAnsiTheme="majorHAnsi" w:cstheme="majorHAnsi"/>
          <w:color w:val="000000" w:themeColor="text1"/>
          <w:sz w:val="12"/>
        </w:rPr>
        <w:t xml:space="preserve"> two </w:t>
      </w:r>
      <w:r w:rsidRPr="002E7C39">
        <w:rPr>
          <w:rStyle w:val="StyleUnderline"/>
          <w:rFonts w:asciiTheme="majorHAnsi" w:hAnsiTheme="majorHAnsi" w:cstheme="majorHAnsi"/>
          <w:color w:val="000000" w:themeColor="text1"/>
        </w:rPr>
        <w:t>upper hemispheres</w:t>
      </w:r>
      <w:r w:rsidRPr="002E7C39">
        <w:rPr>
          <w:rFonts w:asciiTheme="majorHAnsi" w:hAnsiTheme="majorHAnsi" w:cstheme="majorHAnsi"/>
          <w:color w:val="000000" w:themeColor="text1"/>
          <w:sz w:val="12"/>
        </w:rPr>
        <w:t xml:space="preserve">, which </w:t>
      </w:r>
      <w:r w:rsidRPr="002E7C39">
        <w:rPr>
          <w:rStyle w:val="StyleUnderline"/>
          <w:rFonts w:asciiTheme="majorHAnsi" w:hAnsiTheme="majorHAnsi" w:cstheme="majorHAnsi"/>
          <w:color w:val="000000" w:themeColor="text1"/>
        </w:rPr>
        <w:t xml:space="preserve">are connected by a bundle of </w:t>
      </w:r>
      <w:proofErr w:type="spellStart"/>
      <w:r w:rsidRPr="002E7C39">
        <w:rPr>
          <w:rStyle w:val="StyleUnderline"/>
          <w:rFonts w:asciiTheme="majorHAnsi" w:hAnsiTheme="majorHAnsi" w:cstheme="majorHAnsi"/>
          <w:color w:val="000000" w:themeColor="text1"/>
        </w:rPr>
        <w:t>fibres</w:t>
      </w:r>
      <w:proofErr w:type="spellEnd"/>
      <w:r w:rsidRPr="002E7C39">
        <w:rPr>
          <w:rStyle w:val="StyleUnderline"/>
          <w:rFonts w:asciiTheme="majorHAnsi" w:hAnsiTheme="majorHAnsi" w:cstheme="majorHAnsi"/>
          <w:color w:val="000000" w:themeColor="text1"/>
        </w:rPr>
        <w:t>.</w:t>
      </w:r>
      <w:r w:rsidRPr="002E7C39">
        <w:rPr>
          <w:rFonts w:asciiTheme="majorHAnsi" w:hAnsiTheme="majorHAnsi" w:cstheme="majorHAnsi"/>
          <w:color w:val="000000" w:themeColor="text1"/>
          <w:sz w:val="12"/>
        </w:rPr>
        <w:t xml:space="preserve"> In treating a few people with severe epilepsy, </w:t>
      </w:r>
      <w:r w:rsidRPr="002E7C39">
        <w:rPr>
          <w:rStyle w:val="StyleUnderline"/>
          <w:rFonts w:asciiTheme="majorHAnsi" w:hAnsiTheme="majorHAnsi" w:cstheme="majorHAnsi"/>
          <w:color w:val="000000" w:themeColor="text1"/>
          <w:highlight w:val="green"/>
        </w:rPr>
        <w:t>surgeons have cut</w:t>
      </w:r>
      <w:r w:rsidRPr="002E7C39">
        <w:rPr>
          <w:rStyle w:val="StyleUnderline"/>
          <w:rFonts w:asciiTheme="majorHAnsi" w:hAnsiTheme="majorHAnsi" w:cstheme="majorHAnsi"/>
          <w:color w:val="000000" w:themeColor="text1"/>
        </w:rPr>
        <w:t xml:space="preserve"> these </w:t>
      </w:r>
      <w:proofErr w:type="spellStart"/>
      <w:r w:rsidRPr="002E7C39">
        <w:rPr>
          <w:rStyle w:val="StyleUnderline"/>
          <w:rFonts w:asciiTheme="majorHAnsi" w:hAnsiTheme="majorHAnsi" w:cstheme="majorHAnsi"/>
          <w:color w:val="000000" w:themeColor="text1"/>
          <w:highlight w:val="green"/>
        </w:rPr>
        <w:t>fibres</w:t>
      </w:r>
      <w:proofErr w:type="spellEnd"/>
      <w:r w:rsidRPr="002E7C39">
        <w:rPr>
          <w:rStyle w:val="StyleUnderline"/>
          <w:rFonts w:asciiTheme="majorHAnsi" w:hAnsiTheme="majorHAnsi" w:cstheme="majorHAnsi"/>
          <w:color w:val="000000" w:themeColor="text1"/>
        </w:rPr>
        <w:t>.</w:t>
      </w:r>
      <w:r w:rsidRPr="002E7C39">
        <w:rPr>
          <w:rFonts w:asciiTheme="majorHAnsi" w:hAnsiTheme="majorHAnsi" w:cstheme="majorHAnsi"/>
          <w:color w:val="000000" w:themeColor="text1"/>
          <w:sz w:val="12"/>
        </w:rPr>
        <w:t xml:space="preserve"> The aim was to reduce the severity of epileptic fits, by confining their causes to a single hemisphere. </w:t>
      </w:r>
      <w:r w:rsidRPr="002E7C39">
        <w:rPr>
          <w:rFonts w:asciiTheme="majorHAnsi" w:hAnsiTheme="majorHAnsi" w:cstheme="majorHAnsi"/>
          <w:color w:val="000000" w:themeColor="text1"/>
          <w:sz w:val="12"/>
        </w:rPr>
        <w:lastRenderedPageBreak/>
        <w:t xml:space="preserve">This aim was achieved. But the operations had another unintended consequence. </w:t>
      </w:r>
      <w:r w:rsidRPr="002E7C39">
        <w:rPr>
          <w:rStyle w:val="StyleUnderline"/>
          <w:rFonts w:asciiTheme="majorHAnsi" w:hAnsiTheme="majorHAnsi" w:cstheme="majorHAnsi"/>
          <w:color w:val="000000" w:themeColor="text1"/>
          <w:highlight w:val="green"/>
        </w:rPr>
        <w:t>The effect</w:t>
      </w:r>
      <w:r w:rsidRPr="002E7C39">
        <w:rPr>
          <w:rFonts w:asciiTheme="majorHAnsi" w:hAnsiTheme="majorHAnsi" w:cstheme="majorHAnsi"/>
          <w:color w:val="000000" w:themeColor="text1"/>
          <w:sz w:val="12"/>
        </w:rPr>
        <w:t xml:space="preserve">, in the words of one surgeon, </w:t>
      </w:r>
      <w:r w:rsidRPr="002E7C39">
        <w:rPr>
          <w:rStyle w:val="StyleUnderline"/>
          <w:rFonts w:asciiTheme="majorHAnsi" w:hAnsiTheme="majorHAnsi" w:cstheme="majorHAnsi"/>
          <w:color w:val="000000" w:themeColor="text1"/>
          <w:highlight w:val="green"/>
        </w:rPr>
        <w:t>was</w:t>
      </w:r>
      <w:r w:rsidRPr="002E7C39">
        <w:rPr>
          <w:rStyle w:val="StyleUnderline"/>
          <w:rFonts w:asciiTheme="majorHAnsi" w:hAnsiTheme="majorHAnsi" w:cstheme="majorHAnsi"/>
          <w:color w:val="000000" w:themeColor="text1"/>
        </w:rPr>
        <w:t xml:space="preserve"> the creation of ‘</w:t>
      </w:r>
      <w:r w:rsidRPr="002E7C39">
        <w:rPr>
          <w:rStyle w:val="StyleUnderline"/>
          <w:rFonts w:asciiTheme="majorHAnsi" w:hAnsiTheme="majorHAnsi" w:cstheme="majorHAnsi"/>
          <w:color w:val="000000" w:themeColor="text1"/>
          <w:highlight w:val="green"/>
        </w:rPr>
        <w:t>two separate spheres of consciousness</w:t>
      </w:r>
      <w:r w:rsidRPr="002E7C39">
        <w:rPr>
          <w:rStyle w:val="StyleUnderline"/>
          <w:rFonts w:asciiTheme="majorHAnsi" w:hAnsiTheme="majorHAnsi" w:cstheme="majorHAnsi"/>
          <w:color w:val="000000" w:themeColor="text1"/>
        </w:rPr>
        <w:t>.’ This effect was revealed by</w:t>
      </w:r>
      <w:r w:rsidRPr="002E7C39">
        <w:rPr>
          <w:rFonts w:asciiTheme="majorHAnsi" w:hAnsiTheme="majorHAnsi" w:cstheme="majorHAnsi"/>
          <w:color w:val="000000" w:themeColor="text1"/>
          <w:sz w:val="12"/>
        </w:rPr>
        <w:t xml:space="preserve"> various </w:t>
      </w:r>
      <w:r w:rsidRPr="002E7C39">
        <w:rPr>
          <w:rStyle w:val="StyleUnderline"/>
          <w:rFonts w:asciiTheme="majorHAnsi" w:hAnsiTheme="majorHAnsi" w:cstheme="majorHAnsi"/>
          <w:color w:val="000000" w:themeColor="text1"/>
        </w:rPr>
        <w:t>psychological tests.</w:t>
      </w:r>
      <w:r w:rsidRPr="002E7C39">
        <w:rPr>
          <w:rFonts w:asciiTheme="majorHAnsi" w:hAnsiTheme="majorHAnsi" w:cstheme="majorHAnsi"/>
          <w:color w:val="000000" w:themeColor="text1"/>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2E7C39">
        <w:rPr>
          <w:rStyle w:val="StyleUnderline"/>
          <w:rFonts w:asciiTheme="majorHAnsi" w:hAnsiTheme="majorHAnsi" w:cstheme="majorHAnsi"/>
          <w:color w:val="000000" w:themeColor="text1"/>
          <w:highlight w:val="green"/>
        </w:rPr>
        <w:t>psychologists can thus present</w:t>
      </w:r>
      <w:r w:rsidRPr="002E7C39">
        <w:rPr>
          <w:rFonts w:asciiTheme="majorHAnsi" w:hAnsiTheme="majorHAnsi" w:cstheme="majorHAnsi"/>
          <w:color w:val="000000" w:themeColor="text1"/>
          <w:sz w:val="12"/>
        </w:rPr>
        <w:t xml:space="preserve"> to this person two different written </w:t>
      </w:r>
      <w:r w:rsidRPr="002E7C39">
        <w:rPr>
          <w:rStyle w:val="StyleUnderline"/>
          <w:rFonts w:asciiTheme="majorHAnsi" w:hAnsiTheme="majorHAnsi" w:cstheme="majorHAnsi"/>
          <w:color w:val="000000" w:themeColor="text1"/>
          <w:highlight w:val="green"/>
        </w:rPr>
        <w:t>questions in the two halves of [their] visual field, and can receive two different answers</w:t>
      </w:r>
      <w:r w:rsidRPr="002E7C39">
        <w:rPr>
          <w:rFonts w:asciiTheme="majorHAnsi" w:hAnsiTheme="majorHAnsi" w:cstheme="majorHAnsi"/>
          <w:color w:val="000000" w:themeColor="text1"/>
          <w:sz w:val="12"/>
        </w:rPr>
        <w:t xml:space="preserve"> written</w:t>
      </w:r>
    </w:p>
    <w:p w14:paraId="239AD6DF"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The brain seeks pleasure to initiate action – optogenetics proves.</w:t>
      </w:r>
    </w:p>
    <w:p w14:paraId="0631ECAD" w14:textId="77777777" w:rsidR="002E7C39" w:rsidRPr="002E7C39" w:rsidRDefault="002E7C39" w:rsidP="002E7C39">
      <w:pPr>
        <w:spacing w:after="0"/>
        <w:rPr>
          <w:rFonts w:asciiTheme="majorHAnsi" w:hAnsiTheme="majorHAnsi" w:cstheme="majorHAnsi"/>
          <w:color w:val="000000" w:themeColor="text1"/>
        </w:rPr>
      </w:pPr>
      <w:r w:rsidRPr="002E7C39">
        <w:rPr>
          <w:rFonts w:asciiTheme="majorHAnsi" w:hAnsiTheme="majorHAnsi" w:cstheme="majorHAnsi"/>
          <w:b/>
          <w:color w:val="000000" w:themeColor="text1"/>
          <w:sz w:val="26"/>
          <w:szCs w:val="26"/>
        </w:rPr>
        <w:t>Schaffer 17</w:t>
      </w:r>
      <w:r w:rsidRPr="002E7C39">
        <w:rPr>
          <w:rFonts w:asciiTheme="majorHAnsi" w:hAnsiTheme="majorHAnsi" w:cstheme="majorHAnsi"/>
          <w:color w:val="000000" w:themeColor="text1"/>
        </w:rPr>
        <w:t xml:space="preserve"> </w:t>
      </w:r>
      <w:r w:rsidRPr="002E7C39">
        <w:rPr>
          <w:rFonts w:asciiTheme="majorHAnsi" w:hAnsiTheme="majorHAnsi" w:cstheme="majorHAnsi"/>
          <w:color w:val="000000" w:themeColor="text1"/>
          <w:sz w:val="18"/>
          <w:szCs w:val="18"/>
        </w:rPr>
        <w:t xml:space="preserve">(MIT technology review, Amanda Schaffer is a freelance journalist who writes about science and medicine for Slate, the New York Times, and other publications. Neuroscientist Kay </w:t>
      </w:r>
      <w:proofErr w:type="spellStart"/>
      <w:r w:rsidRPr="002E7C39">
        <w:rPr>
          <w:rFonts w:asciiTheme="majorHAnsi" w:hAnsiTheme="majorHAnsi" w:cstheme="majorHAnsi"/>
          <w:color w:val="000000" w:themeColor="text1"/>
          <w:sz w:val="18"/>
          <w:szCs w:val="18"/>
        </w:rPr>
        <w:t>Tye</w:t>
      </w:r>
      <w:proofErr w:type="spellEnd"/>
      <w:r w:rsidRPr="002E7C39">
        <w:rPr>
          <w:rFonts w:asciiTheme="majorHAnsi" w:hAnsiTheme="majorHAnsi" w:cstheme="majorHAnsi"/>
          <w:color w:val="000000" w:themeColor="text1"/>
          <w:sz w:val="18"/>
          <w:szCs w:val="18"/>
        </w:rPr>
        <w:t xml:space="preserve"> tackles the physical basis of emotions and behavior. </w:t>
      </w:r>
      <w:r w:rsidRPr="002E7C39">
        <w:rPr>
          <w:rFonts w:asciiTheme="majorHAnsi" w:hAnsiTheme="majorHAnsi" w:cstheme="majorHAnsi"/>
          <w:color w:val="000000" w:themeColor="text1"/>
        </w:rPr>
        <w:t>[</w:t>
      </w:r>
      <w:r w:rsidRPr="002E7C39">
        <w:rPr>
          <w:rStyle w:val="Emphasis"/>
          <w:rFonts w:asciiTheme="majorHAnsi" w:hAnsiTheme="majorHAnsi" w:cstheme="majorHAnsi"/>
          <w:color w:val="000000" w:themeColor="text1"/>
          <w:szCs w:val="26"/>
        </w:rPr>
        <w:t xml:space="preserve">“How </w:t>
      </w:r>
      <w:r w:rsidRPr="002E7C39">
        <w:rPr>
          <w:rStyle w:val="Emphasis"/>
          <w:rFonts w:asciiTheme="majorHAnsi" w:hAnsiTheme="majorHAnsi" w:cstheme="majorHAnsi"/>
          <w:color w:val="000000" w:themeColor="text1"/>
          <w:szCs w:val="26"/>
          <w:highlight w:val="green"/>
        </w:rPr>
        <w:t xml:space="preserve">the Brain Seeks Pleasure </w:t>
      </w:r>
      <w:r w:rsidRPr="002E7C39">
        <w:rPr>
          <w:rStyle w:val="Emphasis"/>
          <w:rFonts w:asciiTheme="majorHAnsi" w:hAnsiTheme="majorHAnsi" w:cstheme="majorHAnsi"/>
          <w:color w:val="000000" w:themeColor="text1"/>
          <w:szCs w:val="26"/>
        </w:rPr>
        <w:t xml:space="preserve">and Avoids Pain” </w:t>
      </w:r>
      <w:r w:rsidRPr="002E7C39">
        <w:rPr>
          <w:rStyle w:val="Emphasis"/>
          <w:rFonts w:asciiTheme="majorHAnsi" w:hAnsiTheme="majorHAnsi" w:cstheme="majorHAnsi"/>
          <w:color w:val="000000" w:themeColor="text1"/>
          <w:sz w:val="18"/>
          <w:szCs w:val="18"/>
        </w:rPr>
        <w:t xml:space="preserve"> </w:t>
      </w:r>
      <w:r w:rsidRPr="002E7C39">
        <w:rPr>
          <w:rFonts w:asciiTheme="majorHAnsi" w:hAnsiTheme="majorHAnsi" w:cstheme="majorHAnsi"/>
          <w:color w:val="000000" w:themeColor="text1"/>
          <w:sz w:val="18"/>
          <w:szCs w:val="18"/>
        </w:rPr>
        <w:t xml:space="preserve">MIT research lab </w:t>
      </w:r>
      <w:hyperlink r:id="rId9" w:history="1">
        <w:r w:rsidRPr="002E7C39">
          <w:rPr>
            <w:rStyle w:val="Hyperlink"/>
            <w:rFonts w:asciiTheme="majorHAnsi" w:hAnsiTheme="majorHAnsi" w:cstheme="majorHAnsi"/>
            <w:color w:val="000000" w:themeColor="text1"/>
            <w:sz w:val="18"/>
            <w:szCs w:val="18"/>
          </w:rPr>
          <w:t>https://www.technologyreview.com/2017/06/27/150948/how-the-brain-seeks-pleasure-and-avoids-pain/</w:t>
        </w:r>
      </w:hyperlink>
      <w:r w:rsidRPr="002E7C39">
        <w:rPr>
          <w:rFonts w:asciiTheme="majorHAnsi" w:hAnsiTheme="majorHAnsi" w:cstheme="majorHAnsi"/>
          <w:color w:val="000000" w:themeColor="text1"/>
          <w:sz w:val="18"/>
          <w:szCs w:val="18"/>
        </w:rPr>
        <w:t xml:space="preserve"> 6/27/17] // </w:t>
      </w:r>
      <w:proofErr w:type="spellStart"/>
      <w:r w:rsidRPr="002E7C39">
        <w:rPr>
          <w:rFonts w:asciiTheme="majorHAnsi" w:hAnsiTheme="majorHAnsi" w:cstheme="majorHAnsi"/>
          <w:color w:val="000000" w:themeColor="text1"/>
          <w:sz w:val="18"/>
          <w:szCs w:val="18"/>
        </w:rPr>
        <w:t>Mberhe</w:t>
      </w:r>
      <w:proofErr w:type="spellEnd"/>
    </w:p>
    <w:p w14:paraId="44515D26" w14:textId="77777777" w:rsidR="002E7C39" w:rsidRPr="002E7C39" w:rsidRDefault="002E7C39" w:rsidP="002E7C39">
      <w:pPr>
        <w:rPr>
          <w:rFonts w:asciiTheme="majorHAnsi" w:hAnsiTheme="majorHAnsi" w:cstheme="majorHAnsi"/>
          <w:color w:val="000000" w:themeColor="text1"/>
          <w:sz w:val="8"/>
        </w:rPr>
      </w:pPr>
      <w:r w:rsidRPr="002E7C39">
        <w:rPr>
          <w:rFonts w:asciiTheme="majorHAnsi" w:hAnsiTheme="majorHAnsi" w:cstheme="majorHAnsi"/>
          <w:color w:val="000000" w:themeColor="text1"/>
          <w:sz w:val="8"/>
        </w:rPr>
        <w:t xml:space="preserve">As a child, Kay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2E7C39">
        <w:rPr>
          <w:rFonts w:asciiTheme="majorHAnsi" w:hAnsiTheme="majorHAnsi" w:cstheme="majorHAnsi"/>
          <w:color w:val="000000" w:themeColor="text1"/>
          <w:sz w:val="8"/>
        </w:rPr>
        <w:t>Tye’s</w:t>
      </w:r>
      <w:proofErr w:type="spellEnd"/>
      <w:r w:rsidRPr="002E7C39">
        <w:rPr>
          <w:rFonts w:asciiTheme="majorHAnsi" w:hAnsiTheme="majorHAnsi" w:cstheme="majorHAnsi"/>
          <w:color w:val="000000" w:themeColor="text1"/>
          <w:sz w:val="8"/>
        </w:rPr>
        <w:t xml:space="preserve"> father is a theoretical physicist known for his work on cosmic inflation and superstring theory.) Today, </w:t>
      </w:r>
      <w:proofErr w:type="spellStart"/>
      <w:r w:rsidRPr="002E7C39">
        <w:rPr>
          <w:rStyle w:val="StyleUnderline"/>
          <w:rFonts w:asciiTheme="majorHAnsi" w:hAnsiTheme="majorHAnsi" w:cstheme="majorHAnsi"/>
          <w:color w:val="000000" w:themeColor="text1"/>
          <w:highlight w:val="green"/>
        </w:rPr>
        <w:t>Tye</w:t>
      </w:r>
      <w:proofErr w:type="spellEnd"/>
      <w:r w:rsidRPr="002E7C39">
        <w:rPr>
          <w:rStyle w:val="StyleUnderline"/>
          <w:rFonts w:asciiTheme="majorHAnsi" w:hAnsiTheme="majorHAnsi" w:cstheme="majorHAnsi"/>
          <w:color w:val="000000" w:themeColor="text1"/>
          <w:highlight w:val="green"/>
        </w:rPr>
        <w:t xml:space="preserve"> </w:t>
      </w:r>
      <w:r w:rsidRPr="002E7C39">
        <w:rPr>
          <w:rStyle w:val="StyleUnderline"/>
          <w:rFonts w:asciiTheme="majorHAnsi" w:hAnsiTheme="majorHAnsi" w:cstheme="majorHAnsi"/>
          <w:color w:val="000000" w:themeColor="text1"/>
        </w:rPr>
        <w:t xml:space="preserve">runs her own neuroscience lab at MIT. </w:t>
      </w:r>
      <w:r w:rsidRPr="002E7C39">
        <w:rPr>
          <w:rFonts w:asciiTheme="majorHAnsi" w:hAnsiTheme="majorHAnsi" w:cstheme="majorHAnsi"/>
          <w:color w:val="000000" w:themeColor="text1"/>
          <w:sz w:val="8"/>
        </w:rPr>
        <w:t xml:space="preserve">Under large black lights reminiscent of a fashion shoot, she and her team at the </w:t>
      </w:r>
      <w:proofErr w:type="spellStart"/>
      <w:r w:rsidRPr="002E7C39">
        <w:rPr>
          <w:rFonts w:asciiTheme="majorHAnsi" w:hAnsiTheme="majorHAnsi" w:cstheme="majorHAnsi"/>
          <w:color w:val="000000" w:themeColor="text1"/>
          <w:sz w:val="8"/>
        </w:rPr>
        <w:t>Picower</w:t>
      </w:r>
      <w:proofErr w:type="spellEnd"/>
      <w:r w:rsidRPr="002E7C39">
        <w:rPr>
          <w:rFonts w:asciiTheme="majorHAnsi" w:hAnsiTheme="majorHAnsi" w:cstheme="majorHAnsi"/>
          <w:color w:val="000000" w:themeColor="text1"/>
          <w:sz w:val="8"/>
        </w:rPr>
        <w:t xml:space="preserve">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2E7C39">
        <w:rPr>
          <w:rStyle w:val="StyleUnderline"/>
          <w:rFonts w:asciiTheme="majorHAnsi" w:hAnsiTheme="majorHAnsi" w:cstheme="majorHAnsi"/>
          <w:color w:val="000000" w:themeColor="text1"/>
        </w:rPr>
        <w:t>Tye</w:t>
      </w:r>
      <w:proofErr w:type="spellEnd"/>
      <w:r w:rsidRPr="002E7C39">
        <w:rPr>
          <w:rStyle w:val="StyleUnderline"/>
          <w:rFonts w:asciiTheme="majorHAnsi" w:hAnsiTheme="majorHAnsi" w:cstheme="majorHAnsi"/>
          <w:color w:val="000000" w:themeColor="text1"/>
        </w:rPr>
        <w:t xml:space="preserve"> has been at the forefront of efforts to pinpoint the sources of anxiety and other emotions in the brain by analyzing how groups of neurons work together in circuits to process information</w:t>
      </w:r>
      <w:r w:rsidRPr="002E7C39">
        <w:rPr>
          <w:rFonts w:asciiTheme="majorHAnsi" w:hAnsiTheme="majorHAnsi" w:cstheme="majorHAnsi"/>
          <w:color w:val="000000" w:themeColor="text1"/>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2E7C39">
        <w:rPr>
          <w:rStyle w:val="StyleUnderline"/>
          <w:rFonts w:asciiTheme="majorHAnsi" w:hAnsiTheme="majorHAnsi" w:cstheme="majorHAnsi"/>
          <w:color w:val="000000" w:themeColor="text1"/>
        </w:rPr>
        <w:t xml:space="preserve">she has also </w:t>
      </w:r>
      <w:r w:rsidRPr="002E7C39">
        <w:rPr>
          <w:rStyle w:val="StyleUnderline"/>
          <w:rFonts w:asciiTheme="majorHAnsi" w:hAnsiTheme="majorHAnsi" w:cstheme="majorHAnsi"/>
          <w:color w:val="000000" w:themeColor="text1"/>
          <w:highlight w:val="green"/>
        </w:rPr>
        <w:t xml:space="preserve">made </w:t>
      </w:r>
      <w:r w:rsidRPr="002E7C39">
        <w:rPr>
          <w:rStyle w:val="StyleUnderline"/>
          <w:rFonts w:asciiTheme="majorHAnsi" w:hAnsiTheme="majorHAnsi" w:cstheme="majorHAnsi"/>
          <w:color w:val="000000" w:themeColor="text1"/>
        </w:rPr>
        <w:t xml:space="preserve">crucial </w:t>
      </w:r>
      <w:r w:rsidRPr="002E7C39">
        <w:rPr>
          <w:rStyle w:val="StyleUnderline"/>
          <w:rFonts w:asciiTheme="majorHAnsi" w:hAnsiTheme="majorHAnsi" w:cstheme="majorHAnsi"/>
          <w:color w:val="000000" w:themeColor="text1"/>
          <w:highlight w:val="green"/>
        </w:rPr>
        <w:t xml:space="preserve">advances in </w:t>
      </w:r>
      <w:r w:rsidRPr="002E7C39">
        <w:rPr>
          <w:rStyle w:val="StyleUnderline"/>
          <w:rFonts w:asciiTheme="majorHAnsi" w:hAnsiTheme="majorHAnsi" w:cstheme="majorHAnsi"/>
          <w:color w:val="000000" w:themeColor="text1"/>
        </w:rPr>
        <w:t xml:space="preserve">a technique, called </w:t>
      </w:r>
      <w:r w:rsidRPr="002E7C39">
        <w:rPr>
          <w:rStyle w:val="StyleUnderline"/>
          <w:rFonts w:asciiTheme="majorHAnsi" w:hAnsiTheme="majorHAnsi" w:cstheme="majorHAnsi"/>
          <w:color w:val="000000" w:themeColor="text1"/>
          <w:highlight w:val="green"/>
        </w:rPr>
        <w:t>optogenetics</w:t>
      </w:r>
      <w:r w:rsidRPr="002E7C39">
        <w:rPr>
          <w:rStyle w:val="StyleUnderline"/>
          <w:rFonts w:asciiTheme="majorHAnsi" w:hAnsiTheme="majorHAnsi" w:cstheme="majorHAnsi"/>
          <w:color w:val="000000" w:themeColor="text1"/>
        </w:rPr>
        <w:t xml:space="preserve">, that allows researchers </w:t>
      </w:r>
      <w:r w:rsidRPr="002E7C39">
        <w:rPr>
          <w:rStyle w:val="StyleUnderline"/>
          <w:rFonts w:asciiTheme="majorHAnsi" w:hAnsiTheme="majorHAnsi" w:cstheme="majorHAnsi"/>
          <w:color w:val="000000" w:themeColor="text1"/>
          <w:highlight w:val="green"/>
        </w:rPr>
        <w:t>to activate</w:t>
      </w:r>
      <w:r w:rsidRPr="002E7C39">
        <w:rPr>
          <w:rStyle w:val="StyleUnderline"/>
          <w:rFonts w:asciiTheme="majorHAnsi" w:hAnsiTheme="majorHAnsi" w:cstheme="majorHAnsi"/>
          <w:color w:val="000000" w:themeColor="text1"/>
        </w:rPr>
        <w:t xml:space="preserve"> or suppress </w:t>
      </w:r>
      <w:r w:rsidRPr="002E7C39">
        <w:rPr>
          <w:rStyle w:val="StyleUnderline"/>
          <w:rFonts w:asciiTheme="majorHAnsi" w:hAnsiTheme="majorHAnsi" w:cstheme="majorHAnsi"/>
          <w:color w:val="000000" w:themeColor="text1"/>
          <w:highlight w:val="green"/>
        </w:rPr>
        <w:t xml:space="preserve">particular neural circuits </w:t>
      </w:r>
      <w:r w:rsidRPr="002E7C39">
        <w:rPr>
          <w:rStyle w:val="StyleUnderline"/>
          <w:rFonts w:asciiTheme="majorHAnsi" w:hAnsiTheme="majorHAnsi" w:cstheme="majorHAnsi"/>
          <w:color w:val="000000" w:themeColor="text1"/>
        </w:rPr>
        <w:t>in lab animals using light.</w:t>
      </w:r>
      <w:r w:rsidRPr="002E7C39">
        <w:rPr>
          <w:rFonts w:asciiTheme="majorHAnsi" w:hAnsiTheme="majorHAnsi" w:cstheme="majorHAnsi"/>
          <w:color w:val="000000" w:themeColor="text1"/>
          <w:sz w:val="8"/>
        </w:rPr>
        <w:t xml:space="preserve"> Optogenetics was developed by Stanford neuroscientist and psychiatrist Karl ­</w:t>
      </w:r>
      <w:proofErr w:type="spellStart"/>
      <w:r w:rsidRPr="002E7C39">
        <w:rPr>
          <w:rFonts w:asciiTheme="majorHAnsi" w:hAnsiTheme="majorHAnsi" w:cstheme="majorHAnsi"/>
          <w:color w:val="000000" w:themeColor="text1"/>
          <w:sz w:val="8"/>
        </w:rPr>
        <w:t>Deisseroth</w:t>
      </w:r>
      <w:proofErr w:type="spellEnd"/>
      <w:r w:rsidRPr="002E7C39">
        <w:rPr>
          <w:rFonts w:asciiTheme="majorHAnsi" w:hAnsiTheme="majorHAnsi" w:cstheme="majorHAnsi"/>
          <w:color w:val="000000" w:themeColor="text1"/>
          <w:sz w:val="8"/>
        </w:rPr>
        <w:t xml:space="preserve">, and it represented a breakthrough in efforts to determine the role of specific parts of the brain. While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was working in his laboratory as a postdoc, she demonstrated, for the first time, that it was possible to pinpoint and control specific groups of neurons that were sending signals to specific target neurons. </w:t>
      </w:r>
      <w:r w:rsidRPr="002E7C39">
        <w:rPr>
          <w:rStyle w:val="Emphasis"/>
          <w:rFonts w:asciiTheme="majorHAnsi" w:hAnsiTheme="majorHAnsi" w:cstheme="majorHAnsi"/>
          <w:color w:val="000000" w:themeColor="text1"/>
          <w:highlight w:val="green"/>
        </w:rPr>
        <w:t>This</w:t>
      </w:r>
      <w:r w:rsidRPr="002E7C39">
        <w:rPr>
          <w:rStyle w:val="Emphasis"/>
          <w:rFonts w:asciiTheme="majorHAnsi" w:hAnsiTheme="majorHAnsi" w:cstheme="majorHAnsi"/>
          <w:color w:val="000000" w:themeColor="text1"/>
        </w:rPr>
        <w:t xml:space="preserve"> fine-grained approach </w:t>
      </w:r>
      <w:r w:rsidRPr="002E7C39">
        <w:rPr>
          <w:rStyle w:val="Emphasis"/>
          <w:rFonts w:asciiTheme="majorHAnsi" w:hAnsiTheme="majorHAnsi" w:cstheme="majorHAnsi"/>
          <w:color w:val="000000" w:themeColor="text1"/>
          <w:highlight w:val="green"/>
        </w:rPr>
        <w:t xml:space="preserve">is important because drugs that treat conditions like anxiety </w:t>
      </w:r>
      <w:r w:rsidRPr="002E7C39">
        <w:rPr>
          <w:rStyle w:val="Emphasis"/>
          <w:rFonts w:asciiTheme="majorHAnsi" w:hAnsiTheme="majorHAnsi" w:cstheme="majorHAnsi"/>
          <w:color w:val="000000" w:themeColor="text1"/>
        </w:rPr>
        <w:t xml:space="preserve">currently </w:t>
      </w:r>
      <w:r w:rsidRPr="002E7C39">
        <w:rPr>
          <w:rStyle w:val="Emphasis"/>
          <w:rFonts w:asciiTheme="majorHAnsi" w:hAnsiTheme="majorHAnsi" w:cstheme="majorHAnsi"/>
          <w:color w:val="000000" w:themeColor="text1"/>
          <w:highlight w:val="green"/>
        </w:rPr>
        <w:t>do not target</w:t>
      </w:r>
      <w:r w:rsidRPr="002E7C39">
        <w:rPr>
          <w:rStyle w:val="Emphasis"/>
          <w:rFonts w:asciiTheme="majorHAnsi" w:hAnsiTheme="majorHAnsi" w:cstheme="majorHAnsi"/>
          <w:color w:val="000000" w:themeColor="text1"/>
        </w:rPr>
        <w:t xml:space="preserve"> specific </w:t>
      </w:r>
      <w:r w:rsidRPr="002E7C39">
        <w:rPr>
          <w:rStyle w:val="Emphasis"/>
          <w:rFonts w:asciiTheme="majorHAnsi" w:hAnsiTheme="majorHAnsi" w:cstheme="majorHAnsi"/>
          <w:color w:val="000000" w:themeColor="text1"/>
          <w:highlight w:val="green"/>
        </w:rPr>
        <w:t>circuits</w:t>
      </w:r>
      <w:r w:rsidRPr="002E7C39">
        <w:rPr>
          <w:rFonts w:asciiTheme="majorHAnsi" w:hAnsiTheme="majorHAnsi" w:cstheme="majorHAnsi"/>
          <w:color w:val="000000" w:themeColor="text1"/>
          <w:sz w:val="8"/>
        </w:rPr>
        <w:t xml:space="preserve">, let alone individual neurons; rather, they operate throughout the brain, which often leads to undesirable side effects. </w:t>
      </w:r>
      <w:proofErr w:type="spellStart"/>
      <w:r w:rsidRPr="002E7C39">
        <w:rPr>
          <w:rFonts w:asciiTheme="majorHAnsi" w:hAnsiTheme="majorHAnsi" w:cstheme="majorHAnsi"/>
          <w:color w:val="000000" w:themeColor="text1"/>
          <w:sz w:val="8"/>
        </w:rPr>
        <w:t>Tye’s</w:t>
      </w:r>
      <w:proofErr w:type="spellEnd"/>
      <w:r w:rsidRPr="002E7C39">
        <w:rPr>
          <w:rFonts w:asciiTheme="majorHAnsi" w:hAnsiTheme="majorHAnsi" w:cstheme="majorHAnsi"/>
          <w:color w:val="000000" w:themeColor="text1"/>
          <w:sz w:val="8"/>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2E7C39">
        <w:rPr>
          <w:rFonts w:asciiTheme="majorHAnsi" w:hAnsiTheme="majorHAnsi" w:cstheme="majorHAnsi"/>
          <w:color w:val="000000" w:themeColor="text1"/>
          <w:sz w:val="8"/>
        </w:rPr>
        <w:t>Kwoon</w:t>
      </w:r>
      <w:proofErr w:type="spellEnd"/>
      <w:r w:rsidRPr="002E7C39">
        <w:rPr>
          <w:rFonts w:asciiTheme="majorHAnsi" w:hAnsiTheme="majorHAnsi" w:cstheme="majorHAnsi"/>
          <w:color w:val="000000" w:themeColor="text1"/>
          <w:sz w:val="8"/>
        </w:rPr>
        <w:t xml:space="preserve">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and Henry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joined the lab of Suzanne </w:t>
      </w:r>
      <w:proofErr w:type="spellStart"/>
      <w:r w:rsidRPr="002E7C39">
        <w:rPr>
          <w:rFonts w:asciiTheme="majorHAnsi" w:hAnsiTheme="majorHAnsi" w:cstheme="majorHAnsi"/>
          <w:color w:val="000000" w:themeColor="text1"/>
          <w:sz w:val="8"/>
        </w:rPr>
        <w:t>Corkin</w:t>
      </w:r>
      <w:proofErr w:type="spellEnd"/>
      <w:r w:rsidRPr="002E7C39">
        <w:rPr>
          <w:rFonts w:asciiTheme="majorHAnsi" w:hAnsiTheme="majorHAnsi" w:cstheme="majorHAnsi"/>
          <w:color w:val="000000" w:themeColor="text1"/>
          <w:sz w:val="8"/>
        </w:rPr>
        <w:t xml:space="preserve">, who was working with H.M., one of the most famous patients in the history of neuroscience. H.M., whose name was revealed to be Henry </w:t>
      </w:r>
      <w:proofErr w:type="spellStart"/>
      <w:r w:rsidRPr="002E7C39">
        <w:rPr>
          <w:rFonts w:asciiTheme="majorHAnsi" w:hAnsiTheme="majorHAnsi" w:cstheme="majorHAnsi"/>
          <w:color w:val="000000" w:themeColor="text1"/>
          <w:sz w:val="8"/>
        </w:rPr>
        <w:t>Molaison</w:t>
      </w:r>
      <w:proofErr w:type="spellEnd"/>
      <w:r w:rsidRPr="002E7C39">
        <w:rPr>
          <w:rFonts w:asciiTheme="majorHAnsi" w:hAnsiTheme="majorHAnsi" w:cstheme="majorHAnsi"/>
          <w:color w:val="000000" w:themeColor="text1"/>
          <w:sz w:val="8"/>
        </w:rPr>
        <w:t xml:space="preserve"> upon his death in 2008, suffered from profound amnesia after a lobotomy to treat seizures; studying his condition allowed researchers to probe the neural underpinnings of memory. One of </w:t>
      </w:r>
      <w:proofErr w:type="spellStart"/>
      <w:r w:rsidRPr="002E7C39">
        <w:rPr>
          <w:rFonts w:asciiTheme="majorHAnsi" w:hAnsiTheme="majorHAnsi" w:cstheme="majorHAnsi"/>
          <w:color w:val="000000" w:themeColor="text1"/>
          <w:sz w:val="8"/>
        </w:rPr>
        <w:t>Tye’s</w:t>
      </w:r>
      <w:proofErr w:type="spellEnd"/>
      <w:r w:rsidRPr="002E7C39">
        <w:rPr>
          <w:rFonts w:asciiTheme="majorHAnsi" w:hAnsiTheme="majorHAnsi" w:cstheme="majorHAnsi"/>
          <w:color w:val="000000" w:themeColor="text1"/>
          <w:sz w:val="8"/>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wanted to make sure she was “looking around,” thinking about who she was and who she wanted to be. </w:t>
      </w:r>
      <w:proofErr w:type="gramStart"/>
      <w:r w:rsidRPr="002E7C39">
        <w:rPr>
          <w:rFonts w:asciiTheme="majorHAnsi" w:hAnsiTheme="majorHAnsi" w:cstheme="majorHAnsi"/>
          <w:color w:val="000000" w:themeColor="text1"/>
          <w:sz w:val="8"/>
        </w:rPr>
        <w:t>So</w:t>
      </w:r>
      <w:proofErr w:type="gramEnd"/>
      <w:r w:rsidRPr="002E7C39">
        <w:rPr>
          <w:rFonts w:asciiTheme="majorHAnsi" w:hAnsiTheme="majorHAnsi" w:cstheme="majorHAnsi"/>
          <w:color w:val="000000" w:themeColor="text1"/>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2E7C39">
        <w:rPr>
          <w:rFonts w:asciiTheme="majorHAnsi" w:hAnsiTheme="majorHAnsi" w:cstheme="majorHAnsi"/>
          <w:color w:val="000000" w:themeColor="text1"/>
          <w:sz w:val="8"/>
        </w:rPr>
        <w:t>Janak</w:t>
      </w:r>
      <w:proofErr w:type="spellEnd"/>
      <w:r w:rsidRPr="002E7C39">
        <w:rPr>
          <w:rFonts w:asciiTheme="majorHAnsi" w:hAnsiTheme="majorHAnsi" w:cstheme="majorHAnsi"/>
          <w:color w:val="000000" w:themeColor="text1"/>
          <w:sz w:val="8"/>
        </w:rPr>
        <w:t xml:space="preserve">, who became her advisor, and earned a PhD in neuroscience at the University of California, San Francisco, in 2008. A surprise in the amygdala </w:t>
      </w:r>
      <w:proofErr w:type="gramStart"/>
      <w:r w:rsidRPr="002E7C39">
        <w:rPr>
          <w:rFonts w:asciiTheme="majorHAnsi" w:hAnsiTheme="majorHAnsi" w:cstheme="majorHAnsi"/>
          <w:color w:val="000000" w:themeColor="text1"/>
          <w:sz w:val="8"/>
        </w:rPr>
        <w:t>In</w:t>
      </w:r>
      <w:proofErr w:type="gramEnd"/>
      <w:r w:rsidRPr="002E7C39">
        <w:rPr>
          <w:rFonts w:asciiTheme="majorHAnsi" w:hAnsiTheme="majorHAnsi" w:cstheme="majorHAnsi"/>
          <w:color w:val="000000" w:themeColor="text1"/>
          <w:sz w:val="8"/>
        </w:rPr>
        <w:t xml:space="preserve"> 2009,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joined </w:t>
      </w:r>
      <w:proofErr w:type="spellStart"/>
      <w:r w:rsidRPr="002E7C39">
        <w:rPr>
          <w:rFonts w:asciiTheme="majorHAnsi" w:hAnsiTheme="majorHAnsi" w:cstheme="majorHAnsi"/>
          <w:color w:val="000000" w:themeColor="text1"/>
          <w:sz w:val="8"/>
        </w:rPr>
        <w:t>Deisseroth’s</w:t>
      </w:r>
      <w:proofErr w:type="spellEnd"/>
      <w:r w:rsidRPr="002E7C39">
        <w:rPr>
          <w:rFonts w:asciiTheme="majorHAnsi" w:hAnsiTheme="majorHAnsi" w:cstheme="majorHAnsi"/>
          <w:color w:val="000000" w:themeColor="text1"/>
          <w:sz w:val="8"/>
        </w:rPr>
        <w:t xml:space="preserve"> lab at Stanford. </w:t>
      </w:r>
      <w:proofErr w:type="spellStart"/>
      <w:r w:rsidRPr="002E7C39">
        <w:rPr>
          <w:rFonts w:asciiTheme="majorHAnsi" w:hAnsiTheme="majorHAnsi" w:cstheme="majorHAnsi"/>
          <w:color w:val="000000" w:themeColor="text1"/>
          <w:sz w:val="8"/>
        </w:rPr>
        <w:t>Deisseroth</w:t>
      </w:r>
      <w:proofErr w:type="spellEnd"/>
      <w:r w:rsidRPr="002E7C39">
        <w:rPr>
          <w:rFonts w:asciiTheme="majorHAnsi" w:hAnsiTheme="majorHAnsi" w:cstheme="majorHAnsi"/>
          <w:color w:val="000000" w:themeColor="text1"/>
          <w:sz w:val="8"/>
        </w:rPr>
        <w:t xml:space="preserve"> had already developed optogenetics, which gave researchers a much more precise way to identify the contributions of individual neurons within a circuit. Along with others in the lab,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2E7C39">
        <w:rPr>
          <w:rFonts w:asciiTheme="majorHAnsi" w:hAnsiTheme="majorHAnsi" w:cstheme="majorHAnsi"/>
          <w:color w:val="000000" w:themeColor="text1"/>
          <w:sz w:val="8"/>
        </w:rPr>
        <w:t>amygdalar</w:t>
      </w:r>
      <w:proofErr w:type="spellEnd"/>
      <w:r w:rsidRPr="002E7C39">
        <w:rPr>
          <w:rFonts w:asciiTheme="majorHAnsi" w:hAnsiTheme="majorHAnsi" w:cstheme="majorHAnsi"/>
          <w:color w:val="000000" w:themeColor="text1"/>
          <w:sz w:val="8"/>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w:t>
      </w:r>
      <w:proofErr w:type="gramStart"/>
      <w:r w:rsidRPr="002E7C39">
        <w:rPr>
          <w:rFonts w:asciiTheme="majorHAnsi" w:hAnsiTheme="majorHAnsi" w:cstheme="majorHAnsi"/>
          <w:color w:val="000000" w:themeColor="text1"/>
          <w:sz w:val="8"/>
        </w:rPr>
        <w:t>tool</w:t>
      </w:r>
      <w:proofErr w:type="gramEnd"/>
      <w:r w:rsidRPr="002E7C39">
        <w:rPr>
          <w:rFonts w:asciiTheme="majorHAnsi" w:hAnsiTheme="majorHAnsi" w:cstheme="majorHAnsi"/>
          <w:color w:val="000000" w:themeColor="text1"/>
          <w:sz w:val="8"/>
        </w:rPr>
        <w:t xml:space="preserve"> right? What’s going on?” she recalls. But after meticulous validation, in 2011,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came to MIT as an assistant professor of brain and cognitive sciences at the </w:t>
      </w:r>
      <w:proofErr w:type="spellStart"/>
      <w:r w:rsidRPr="002E7C39">
        <w:rPr>
          <w:rFonts w:asciiTheme="majorHAnsi" w:hAnsiTheme="majorHAnsi" w:cstheme="majorHAnsi"/>
          <w:color w:val="000000" w:themeColor="text1"/>
          <w:sz w:val="8"/>
        </w:rPr>
        <w:t>Picower</w:t>
      </w:r>
      <w:proofErr w:type="spellEnd"/>
      <w:r w:rsidRPr="002E7C39">
        <w:rPr>
          <w:rFonts w:asciiTheme="majorHAnsi" w:hAnsiTheme="majorHAnsi" w:cstheme="majorHAnsi"/>
          <w:color w:val="000000" w:themeColor="text1"/>
          <w:sz w:val="8"/>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proposed that neighboring neurons in the amygdala can have opposite effects on animals’ behavior, depending on the targets to which they send signals. Threats and rewards </w:t>
      </w:r>
      <w:proofErr w:type="gramStart"/>
      <w:r w:rsidRPr="002E7C39">
        <w:rPr>
          <w:rFonts w:asciiTheme="majorHAnsi" w:hAnsiTheme="majorHAnsi" w:cstheme="majorHAnsi"/>
          <w:color w:val="000000" w:themeColor="text1"/>
          <w:sz w:val="8"/>
        </w:rPr>
        <w:t>At</w:t>
      </w:r>
      <w:proofErr w:type="gramEnd"/>
      <w:r w:rsidRPr="002E7C39">
        <w:rPr>
          <w:rFonts w:asciiTheme="majorHAnsi" w:hAnsiTheme="majorHAnsi" w:cstheme="majorHAnsi"/>
          <w:color w:val="000000" w:themeColor="text1"/>
          <w:sz w:val="8"/>
        </w:rPr>
        <w:t xml:space="preserve"> the time, most researchers studying the amygdala still tended to focus mainly on its role in fear. Yet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2E7C39">
        <w:rPr>
          <w:rStyle w:val="StyleUnderline"/>
          <w:rFonts w:asciiTheme="majorHAnsi" w:hAnsiTheme="majorHAnsi" w:cstheme="majorHAnsi"/>
          <w:color w:val="000000" w:themeColor="text1"/>
          <w:highlight w:val="green"/>
        </w:rPr>
        <w:t>Tye</w:t>
      </w:r>
      <w:proofErr w:type="spellEnd"/>
      <w:r w:rsidRPr="002E7C39">
        <w:rPr>
          <w:rStyle w:val="StyleUnderline"/>
          <w:rFonts w:asciiTheme="majorHAnsi" w:hAnsiTheme="majorHAnsi" w:cstheme="majorHAnsi"/>
          <w:color w:val="000000" w:themeColor="text1"/>
          <w:highlight w:val="green"/>
        </w:rPr>
        <w:t xml:space="preserve"> discovered</w:t>
      </w:r>
      <w:r w:rsidRPr="002E7C39">
        <w:rPr>
          <w:rStyle w:val="StyleUnderline"/>
          <w:rFonts w:asciiTheme="majorHAnsi" w:hAnsiTheme="majorHAnsi" w:cstheme="majorHAnsi"/>
          <w:color w:val="000000" w:themeColor="text1"/>
        </w:rPr>
        <w:t xml:space="preserve"> that different neural </w:t>
      </w:r>
      <w:r w:rsidRPr="002E7C39">
        <w:rPr>
          <w:rStyle w:val="StyleUnderline"/>
          <w:rFonts w:asciiTheme="majorHAnsi" w:hAnsiTheme="majorHAnsi" w:cstheme="majorHAnsi"/>
          <w:color w:val="000000" w:themeColor="text1"/>
          <w:highlight w:val="green"/>
        </w:rPr>
        <w:t>connections</w:t>
      </w:r>
      <w:r w:rsidRPr="002E7C39">
        <w:rPr>
          <w:rStyle w:val="StyleUnderline"/>
          <w:rFonts w:asciiTheme="majorHAnsi" w:hAnsiTheme="majorHAnsi" w:cstheme="majorHAnsi"/>
          <w:color w:val="000000" w:themeColor="text1"/>
        </w:rPr>
        <w:t xml:space="preserve"> in mice </w:t>
      </w:r>
      <w:r w:rsidRPr="002E7C39">
        <w:rPr>
          <w:rStyle w:val="StyleUnderline"/>
          <w:rFonts w:asciiTheme="majorHAnsi" w:hAnsiTheme="majorHAnsi" w:cstheme="majorHAnsi"/>
          <w:color w:val="000000" w:themeColor="text1"/>
          <w:highlight w:val="green"/>
        </w:rPr>
        <w:t xml:space="preserve">were reinforced </w:t>
      </w:r>
      <w:r w:rsidRPr="002E7C39">
        <w:rPr>
          <w:rStyle w:val="StyleUnderline"/>
          <w:rFonts w:asciiTheme="majorHAnsi" w:hAnsiTheme="majorHAnsi" w:cstheme="majorHAnsi"/>
          <w:color w:val="000000" w:themeColor="text1"/>
        </w:rPr>
        <w:t xml:space="preserve">depending </w:t>
      </w:r>
      <w:r w:rsidRPr="002E7C39">
        <w:rPr>
          <w:rStyle w:val="StyleUnderline"/>
          <w:rFonts w:asciiTheme="majorHAnsi" w:hAnsiTheme="majorHAnsi" w:cstheme="majorHAnsi"/>
          <w:color w:val="000000" w:themeColor="text1"/>
          <w:highlight w:val="green"/>
        </w:rPr>
        <w:t>on whether</w:t>
      </w:r>
      <w:r w:rsidRPr="002E7C39">
        <w:rPr>
          <w:rStyle w:val="StyleUnderline"/>
          <w:rFonts w:asciiTheme="majorHAnsi" w:hAnsiTheme="majorHAnsi" w:cstheme="majorHAnsi"/>
          <w:color w:val="000000" w:themeColor="text1"/>
        </w:rPr>
        <w:t xml:space="preserve"> a particular </w:t>
      </w:r>
      <w:r w:rsidRPr="002E7C39">
        <w:rPr>
          <w:rStyle w:val="StyleUnderline"/>
          <w:rFonts w:asciiTheme="majorHAnsi" w:hAnsiTheme="majorHAnsi" w:cstheme="majorHAnsi"/>
          <w:color w:val="000000" w:themeColor="text1"/>
          <w:highlight w:val="green"/>
        </w:rPr>
        <w:t>stimulus was linked to a reward or</w:t>
      </w:r>
      <w:r w:rsidRPr="002E7C39">
        <w:rPr>
          <w:rStyle w:val="StyleUnderline"/>
          <w:rFonts w:asciiTheme="majorHAnsi" w:hAnsiTheme="majorHAnsi" w:cstheme="majorHAnsi"/>
          <w:color w:val="000000" w:themeColor="text1"/>
        </w:rPr>
        <w:t xml:space="preserve"> a </w:t>
      </w:r>
      <w:r w:rsidRPr="002E7C39">
        <w:rPr>
          <w:rStyle w:val="StyleUnderline"/>
          <w:rFonts w:asciiTheme="majorHAnsi" w:hAnsiTheme="majorHAnsi" w:cstheme="majorHAnsi"/>
          <w:color w:val="000000" w:themeColor="text1"/>
          <w:highlight w:val="green"/>
        </w:rPr>
        <w:t>threat</w:t>
      </w:r>
      <w:r w:rsidRPr="002E7C39">
        <w:rPr>
          <w:rFonts w:asciiTheme="majorHAnsi" w:hAnsiTheme="majorHAnsi" w:cstheme="majorHAnsi"/>
          <w:color w:val="000000" w:themeColor="text1"/>
          <w:sz w:val="8"/>
        </w:rPr>
        <w:t xml:space="preserve">. When mice learned to associate a sound with a treat of sugar, she found stronger synaptic input to the </w:t>
      </w:r>
      <w:r w:rsidRPr="002E7C39">
        <w:rPr>
          <w:rStyle w:val="Emphasis"/>
          <w:rFonts w:asciiTheme="majorHAnsi" w:hAnsiTheme="majorHAnsi" w:cstheme="majorHAnsi"/>
          <w:color w:val="000000" w:themeColor="text1"/>
        </w:rPr>
        <w:t xml:space="preserve">neurons in the basolateral amygdala that were sending information to the nucleus </w:t>
      </w:r>
      <w:proofErr w:type="spellStart"/>
      <w:r w:rsidRPr="002E7C39">
        <w:rPr>
          <w:rStyle w:val="Emphasis"/>
          <w:rFonts w:asciiTheme="majorHAnsi" w:hAnsiTheme="majorHAnsi" w:cstheme="majorHAnsi"/>
          <w:color w:val="000000" w:themeColor="text1"/>
        </w:rPr>
        <w:t>accumbens</w:t>
      </w:r>
      <w:proofErr w:type="spellEnd"/>
      <w:r w:rsidRPr="002E7C39">
        <w:rPr>
          <w:rStyle w:val="Emphasis"/>
          <w:rFonts w:asciiTheme="majorHAnsi" w:hAnsiTheme="majorHAnsi" w:cstheme="majorHAnsi"/>
          <w:color w:val="000000" w:themeColor="text1"/>
        </w:rPr>
        <w:t>, which is part of the brain’s reward circuitry</w:t>
      </w:r>
      <w:r w:rsidRPr="002E7C39">
        <w:rPr>
          <w:rFonts w:asciiTheme="majorHAnsi" w:hAnsiTheme="majorHAnsi" w:cstheme="majorHAnsi"/>
          <w:color w:val="000000" w:themeColor="text1"/>
          <w:sz w:val="8"/>
        </w:rPr>
        <w:t xml:space="preserve">. On the other hand, when mice learned to associate the sound with mild electric shocks to their feet, </w:t>
      </w:r>
      <w:r w:rsidRPr="002E7C39">
        <w:rPr>
          <w:rStyle w:val="Emphasis"/>
          <w:rFonts w:asciiTheme="majorHAnsi" w:hAnsiTheme="majorHAnsi" w:cstheme="majorHAnsi"/>
          <w:color w:val="000000" w:themeColor="text1"/>
          <w:highlight w:val="green"/>
        </w:rPr>
        <w:t>input signals grew stronger in circuits leading from</w:t>
      </w:r>
      <w:r w:rsidRPr="002E7C39">
        <w:rPr>
          <w:rStyle w:val="Emphasis"/>
          <w:rFonts w:asciiTheme="majorHAnsi" w:hAnsiTheme="majorHAnsi" w:cstheme="majorHAnsi"/>
          <w:color w:val="000000" w:themeColor="text1"/>
        </w:rPr>
        <w:t xml:space="preserve"> the basolateral amygdala to the </w:t>
      </w:r>
      <w:proofErr w:type="spellStart"/>
      <w:r w:rsidRPr="002E7C39">
        <w:rPr>
          <w:rStyle w:val="Emphasis"/>
          <w:rFonts w:asciiTheme="majorHAnsi" w:hAnsiTheme="majorHAnsi" w:cstheme="majorHAnsi"/>
          <w:color w:val="000000" w:themeColor="text1"/>
        </w:rPr>
        <w:t>centromedial</w:t>
      </w:r>
      <w:proofErr w:type="spellEnd"/>
      <w:r w:rsidRPr="002E7C39">
        <w:rPr>
          <w:rStyle w:val="Emphasis"/>
          <w:rFonts w:asciiTheme="majorHAnsi" w:hAnsiTheme="majorHAnsi" w:cstheme="majorHAnsi"/>
          <w:color w:val="000000" w:themeColor="text1"/>
        </w:rPr>
        <w:t xml:space="preserve"> amygdala, which is involved in</w:t>
      </w:r>
      <w:r w:rsidRPr="002E7C39">
        <w:rPr>
          <w:rStyle w:val="Emphasis"/>
          <w:rFonts w:asciiTheme="majorHAnsi" w:hAnsiTheme="majorHAnsi" w:cstheme="majorHAnsi"/>
          <w:color w:val="000000" w:themeColor="text1"/>
          <w:highlight w:val="green"/>
        </w:rPr>
        <w:t xml:space="preserve"> pain and fear</w:t>
      </w:r>
      <w:r w:rsidRPr="002E7C39">
        <w:rPr>
          <w:rFonts w:asciiTheme="majorHAnsi" w:hAnsiTheme="majorHAnsi" w:cstheme="majorHAnsi"/>
          <w:color w:val="000000" w:themeColor="text1"/>
          <w:sz w:val="8"/>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2E7C39">
        <w:rPr>
          <w:rFonts w:asciiTheme="majorHAnsi" w:hAnsiTheme="majorHAnsi" w:cstheme="majorHAnsi"/>
          <w:color w:val="000000" w:themeColor="text1"/>
          <w:sz w:val="8"/>
        </w:rPr>
        <w:t>Tye</w:t>
      </w:r>
      <w:proofErr w:type="spellEnd"/>
      <w:r w:rsidRPr="002E7C39">
        <w:rPr>
          <w:rFonts w:asciiTheme="majorHAnsi" w:hAnsiTheme="majorHAnsi" w:cstheme="majorHAnsi"/>
          <w:color w:val="000000" w:themeColor="text1"/>
          <w:sz w:val="8"/>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006F4C68" w14:textId="77777777" w:rsidR="002E7C39" w:rsidRPr="002E7C39" w:rsidRDefault="002E7C39" w:rsidP="002E7C39">
      <w:pPr>
        <w:rPr>
          <w:rFonts w:asciiTheme="majorHAnsi" w:hAnsiTheme="majorHAnsi" w:cstheme="majorHAnsi"/>
          <w:color w:val="000000" w:themeColor="text1"/>
        </w:rPr>
      </w:pPr>
    </w:p>
    <w:p w14:paraId="48D2DDD7" w14:textId="77777777" w:rsidR="002E7C39" w:rsidRPr="002E7C39" w:rsidRDefault="002E7C39" w:rsidP="002E7C39">
      <w:pPr>
        <w:rPr>
          <w:rFonts w:asciiTheme="majorHAnsi" w:hAnsiTheme="majorHAnsi" w:cstheme="majorHAnsi"/>
          <w:color w:val="000000" w:themeColor="text1"/>
        </w:rPr>
      </w:pPr>
    </w:p>
    <w:p w14:paraId="5C955374"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lastRenderedPageBreak/>
        <w:t>If nothing unifies agency from one second to the next, then only states of consciousness can matter—that’s util.</w:t>
      </w:r>
    </w:p>
    <w:p w14:paraId="67AF5FFB"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[3] Actor-Spec – States are institutions and not agents with intentions so non-consequentialist impacts are incoherent—outweighs since different agents have different ethical obligations. Also takes out calc indict since governments use util all the time.</w:t>
      </w:r>
    </w:p>
    <w:p w14:paraId="4E020E07"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[4] </w:t>
      </w:r>
      <w:bookmarkStart w:id="2" w:name="_Hlk42768683"/>
      <w:r w:rsidRPr="002E7C39">
        <w:rPr>
          <w:rFonts w:asciiTheme="majorHAnsi" w:hAnsiTheme="majorHAnsi" w:cstheme="majorHAnsi"/>
          <w:color w:val="000000" w:themeColor="text1"/>
        </w:rPr>
        <w:t>Use modesty—we are limited by logical errors and sensory limitations so there’s always a risk we are wrong.</w:t>
      </w:r>
      <w:bookmarkEnd w:id="2"/>
    </w:p>
    <w:p w14:paraId="3FE10752" w14:textId="77777777" w:rsidR="002E7C39" w:rsidRPr="002E7CD8" w:rsidRDefault="002E7C39" w:rsidP="002E7C39">
      <w:pPr>
        <w:pStyle w:val="Heading4"/>
        <w:rPr>
          <w:rFonts w:asciiTheme="majorHAnsi" w:hAnsiTheme="majorHAnsi" w:cstheme="majorHAnsi"/>
          <w:color w:val="FF0000"/>
        </w:rPr>
      </w:pPr>
      <w:r w:rsidRPr="002E7CD8">
        <w:rPr>
          <w:rFonts w:asciiTheme="majorHAnsi" w:hAnsiTheme="majorHAnsi" w:cstheme="majorHAnsi"/>
          <w:color w:val="FF0000"/>
        </w:rPr>
        <w:t>[5] Presume util—If you’re unsure about deontological obligations then default to util since there’s always good in making the world a better place.</w:t>
      </w:r>
    </w:p>
    <w:p w14:paraId="5FDA99E6"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eastAsia="Times New Roman" w:hAnsiTheme="majorHAnsi" w:cstheme="majorHAnsi"/>
          <w:color w:val="000000" w:themeColor="text1"/>
        </w:rPr>
        <w:t xml:space="preserve">[6] </w:t>
      </w:r>
      <w:r w:rsidRPr="002E7C39">
        <w:rPr>
          <w:rFonts w:asciiTheme="majorHAnsi" w:hAnsiTheme="majorHAnsi" w:cstheme="majorHAnsi"/>
          <w:color w:val="000000" w:themeColor="text1"/>
        </w:rPr>
        <w:t>Existential risk comes first under any framework</w:t>
      </w:r>
    </w:p>
    <w:p w14:paraId="604EFED2" w14:textId="77777777" w:rsidR="002E7C39" w:rsidRPr="002E7C39" w:rsidRDefault="002E7C39" w:rsidP="002E7C39">
      <w:pPr>
        <w:spacing w:after="0" w:line="240" w:lineRule="auto"/>
        <w:rPr>
          <w:rFonts w:asciiTheme="majorHAnsi" w:hAnsiTheme="majorHAnsi" w:cstheme="majorHAnsi"/>
          <w:color w:val="000000" w:themeColor="text1"/>
          <w:sz w:val="18"/>
          <w:szCs w:val="18"/>
        </w:rPr>
      </w:pPr>
      <w:r w:rsidRPr="002E7C39">
        <w:rPr>
          <w:rFonts w:asciiTheme="majorHAnsi" w:hAnsiTheme="majorHAnsi" w:cstheme="majorHAnsi"/>
          <w:b/>
          <w:bCs/>
          <w:color w:val="000000" w:themeColor="text1"/>
          <w:sz w:val="26"/>
          <w:szCs w:val="26"/>
        </w:rPr>
        <w:t>Ord 20</w:t>
      </w:r>
      <w:r w:rsidRPr="002E7C39">
        <w:rPr>
          <w:rFonts w:asciiTheme="majorHAnsi" w:hAnsiTheme="majorHAnsi" w:cstheme="majorHAnsi"/>
          <w:color w:val="000000" w:themeColor="text1"/>
        </w:rPr>
        <w:t xml:space="preserve"> </w:t>
      </w:r>
      <w:r w:rsidRPr="002E7C39">
        <w:rPr>
          <w:rFonts w:asciiTheme="majorHAnsi" w:hAnsiTheme="majorHAnsi" w:cstheme="majorHAnsi"/>
          <w:color w:val="000000" w:themeColor="text1"/>
          <w:sz w:val="18"/>
          <w:szCs w:val="18"/>
        </w:rPr>
        <w:t>Toby Ord</w:t>
      </w:r>
      <w:r w:rsidRPr="002E7C39">
        <w:rPr>
          <w:rFonts w:asciiTheme="majorHAnsi" w:hAnsiTheme="majorHAnsi" w:cstheme="majorHAnsi"/>
          <w:color w:val="000000" w:themeColor="text1"/>
          <w:sz w:val="18"/>
          <w:szCs w:val="18"/>
          <w:shd w:val="clear" w:color="auto" w:fill="FFFFFF"/>
        </w:rPr>
        <w:t xml:space="preserve"> [</w:t>
      </w:r>
      <w:r w:rsidRPr="002E7C39">
        <w:rPr>
          <w:rFonts w:asciiTheme="majorHAnsi" w:hAnsiTheme="majorHAnsi" w:cstheme="majorHAnsi"/>
          <w:color w:val="000000" w:themeColor="text1"/>
          <w:sz w:val="18"/>
          <w:szCs w:val="18"/>
        </w:rPr>
        <w:t xml:space="preserve">Australian philosopher. He founded Giving What We Can, an international society whose members pledge to donate at least 10% of their income to effective charities], “The Precipice” Hachette Books, 2020 // Lex CH [Recut by Lex </w:t>
      </w:r>
      <w:proofErr w:type="spellStart"/>
      <w:r w:rsidRPr="002E7C39">
        <w:rPr>
          <w:rFonts w:asciiTheme="majorHAnsi" w:hAnsiTheme="majorHAnsi" w:cstheme="majorHAnsi"/>
          <w:color w:val="000000" w:themeColor="text1"/>
          <w:sz w:val="18"/>
          <w:szCs w:val="18"/>
        </w:rPr>
        <w:t>AKo</w:t>
      </w:r>
      <w:proofErr w:type="spellEnd"/>
      <w:r w:rsidRPr="002E7C39">
        <w:rPr>
          <w:rFonts w:asciiTheme="majorHAnsi" w:hAnsiTheme="majorHAnsi" w:cstheme="majorHAnsi"/>
          <w:color w:val="000000" w:themeColor="text1"/>
          <w:sz w:val="18"/>
          <w:szCs w:val="18"/>
        </w:rPr>
        <w:t>]</w:t>
      </w:r>
    </w:p>
    <w:p w14:paraId="51929834" w14:textId="77777777" w:rsidR="002E7C39" w:rsidRPr="002E7C39" w:rsidRDefault="002E7C39" w:rsidP="002E7C39">
      <w:pPr>
        <w:spacing w:line="276" w:lineRule="auto"/>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But </w:t>
      </w:r>
      <w:r w:rsidRPr="002E7C39">
        <w:rPr>
          <w:rFonts w:asciiTheme="majorHAnsi" w:hAnsiTheme="majorHAnsi" w:cstheme="majorHAnsi"/>
          <w:b/>
          <w:bCs/>
          <w:color w:val="000000" w:themeColor="text1"/>
          <w:u w:val="single"/>
        </w:rPr>
        <w:t xml:space="preserve">an </w:t>
      </w:r>
      <w:r w:rsidRPr="002E7C39">
        <w:rPr>
          <w:rFonts w:asciiTheme="majorHAnsi" w:hAnsiTheme="majorHAnsi" w:cstheme="majorHAnsi"/>
          <w:b/>
          <w:bCs/>
          <w:color w:val="000000" w:themeColor="text1"/>
          <w:highlight w:val="green"/>
          <w:u w:val="single"/>
        </w:rPr>
        <w:t xml:space="preserve">existential catastrophe </w:t>
      </w:r>
      <w:r w:rsidRPr="002E7C39">
        <w:rPr>
          <w:rFonts w:asciiTheme="majorHAnsi" w:hAnsiTheme="majorHAnsi" w:cstheme="majorHAnsi"/>
          <w:b/>
          <w:bCs/>
          <w:color w:val="000000" w:themeColor="text1"/>
          <w:u w:val="single"/>
        </w:rPr>
        <w:t>is not</w:t>
      </w:r>
      <w:r w:rsidRPr="002E7C39">
        <w:rPr>
          <w:rFonts w:asciiTheme="majorHAnsi" w:hAnsiTheme="majorHAnsi" w:cstheme="majorHAnsi"/>
          <w:color w:val="000000" w:themeColor="text1"/>
          <w:sz w:val="16"/>
        </w:rPr>
        <w:t xml:space="preserve"> just </w:t>
      </w:r>
      <w:r w:rsidRPr="002E7C39">
        <w:rPr>
          <w:rFonts w:asciiTheme="majorHAnsi" w:hAnsiTheme="majorHAnsi" w:cstheme="majorHAnsi"/>
          <w:b/>
          <w:bCs/>
          <w:color w:val="000000" w:themeColor="text1"/>
          <w:u w:val="single"/>
        </w:rPr>
        <w:t xml:space="preserve">a catastrophe that </w:t>
      </w:r>
      <w:r w:rsidRPr="002E7C39">
        <w:rPr>
          <w:rFonts w:asciiTheme="majorHAnsi" w:hAnsiTheme="majorHAnsi" w:cstheme="majorHAnsi"/>
          <w:b/>
          <w:bCs/>
          <w:color w:val="000000" w:themeColor="text1"/>
          <w:highlight w:val="green"/>
          <w:u w:val="single"/>
        </w:rPr>
        <w:t xml:space="preserve">destroys </w:t>
      </w:r>
      <w:r w:rsidRPr="002E7C39">
        <w:rPr>
          <w:rFonts w:asciiTheme="majorHAnsi" w:hAnsiTheme="majorHAnsi" w:cstheme="majorHAnsi"/>
          <w:b/>
          <w:bCs/>
          <w:color w:val="000000" w:themeColor="text1"/>
          <w:u w:val="single"/>
        </w:rPr>
        <w:t xml:space="preserve">a particularly large number of lives. It destroys our </w:t>
      </w:r>
      <w:r w:rsidRPr="002E7C39">
        <w:rPr>
          <w:rFonts w:asciiTheme="majorHAnsi" w:hAnsiTheme="majorHAnsi" w:cstheme="majorHAnsi"/>
          <w:b/>
          <w:bCs/>
          <w:color w:val="000000" w:themeColor="text1"/>
          <w:highlight w:val="green"/>
          <w:u w:val="single"/>
        </w:rPr>
        <w:t>potential</w:t>
      </w:r>
      <w:r w:rsidRPr="002E7C39">
        <w:rPr>
          <w:rFonts w:asciiTheme="majorHAnsi" w:hAnsiTheme="majorHAnsi" w:cstheme="majorHAnsi"/>
          <w:color w:val="000000" w:themeColor="text1"/>
          <w:sz w:val="16"/>
        </w:rPr>
        <w:t>. My mentor, Derek Parfit, asked us to imagine a devastating nuclear war killing 99 percent of the world’s people.</w:t>
      </w:r>
      <w:r w:rsidRPr="002E7C39">
        <w:rPr>
          <w:rFonts w:asciiTheme="majorHAnsi" w:hAnsiTheme="majorHAnsi" w:cstheme="majorHAnsi"/>
          <w:b/>
          <w:bCs/>
          <w:color w:val="000000" w:themeColor="text1"/>
          <w:u w:val="single"/>
        </w:rPr>
        <w:t xml:space="preserve"> </w:t>
      </w:r>
      <w:r w:rsidRPr="002E7C39">
        <w:rPr>
          <w:rFonts w:asciiTheme="majorHAnsi" w:hAnsiTheme="majorHAnsi" w:cstheme="majorHAnsi"/>
          <w:color w:val="000000" w:themeColor="text1"/>
          <w:sz w:val="16"/>
        </w:rPr>
        <w:t xml:space="preserve">19 </w:t>
      </w:r>
      <w:r w:rsidRPr="002E7C39">
        <w:rPr>
          <w:rFonts w:asciiTheme="majorHAnsi" w:hAnsiTheme="majorHAnsi" w:cstheme="majorHAnsi"/>
          <w:b/>
          <w:bCs/>
          <w:color w:val="000000" w:themeColor="text1"/>
          <w:u w:val="single"/>
        </w:rPr>
        <w:t xml:space="preserve">A war that would leave behind a </w:t>
      </w:r>
      <w:proofErr w:type="gramStart"/>
      <w:r w:rsidRPr="002E7C39">
        <w:rPr>
          <w:rFonts w:asciiTheme="majorHAnsi" w:hAnsiTheme="majorHAnsi" w:cstheme="majorHAnsi"/>
          <w:b/>
          <w:bCs/>
          <w:color w:val="000000" w:themeColor="text1"/>
          <w:u w:val="single"/>
        </w:rPr>
        <w:t>dark age lasting centuries</w:t>
      </w:r>
      <w:proofErr w:type="gramEnd"/>
      <w:r w:rsidRPr="002E7C39">
        <w:rPr>
          <w:rFonts w:asciiTheme="majorHAnsi" w:hAnsiTheme="majorHAnsi" w:cstheme="majorHAnsi"/>
          <w:b/>
          <w:bCs/>
          <w:color w:val="000000" w:themeColor="text1"/>
          <w:u w:val="single"/>
        </w:rPr>
        <w:t xml:space="preserve">, before the survivors could eventually rebuild civilization to its former heights; humbled, scarred—but undefeated. Now compare this with a war </w:t>
      </w:r>
      <w:r w:rsidRPr="002E7C39">
        <w:rPr>
          <w:rFonts w:asciiTheme="majorHAnsi" w:hAnsiTheme="majorHAnsi" w:cstheme="majorHAnsi"/>
          <w:b/>
          <w:bCs/>
          <w:color w:val="000000" w:themeColor="text1"/>
          <w:highlight w:val="green"/>
          <w:u w:val="single"/>
        </w:rPr>
        <w:t>killing</w:t>
      </w:r>
      <w:r w:rsidRPr="002E7C39">
        <w:rPr>
          <w:rFonts w:asciiTheme="majorHAnsi" w:hAnsiTheme="majorHAnsi" w:cstheme="majorHAnsi"/>
          <w:b/>
          <w:bCs/>
          <w:color w:val="000000" w:themeColor="text1"/>
          <w:u w:val="single"/>
        </w:rPr>
        <w:t xml:space="preserve"> a full </w:t>
      </w:r>
      <w:r w:rsidRPr="002E7C39">
        <w:rPr>
          <w:rFonts w:asciiTheme="majorHAnsi" w:hAnsiTheme="majorHAnsi" w:cstheme="majorHAnsi"/>
          <w:b/>
          <w:bCs/>
          <w:color w:val="000000" w:themeColor="text1"/>
          <w:highlight w:val="green"/>
          <w:u w:val="single"/>
        </w:rPr>
        <w:t xml:space="preserve">100 percent </w:t>
      </w:r>
      <w:r w:rsidRPr="002E7C39">
        <w:rPr>
          <w:rFonts w:asciiTheme="majorHAnsi" w:hAnsiTheme="majorHAnsi" w:cstheme="majorHAnsi"/>
          <w:b/>
          <w:bCs/>
          <w:color w:val="000000" w:themeColor="text1"/>
          <w:u w:val="single"/>
        </w:rPr>
        <w:t xml:space="preserve">of the world’s people. This second war would be worse, of course, but how much worse? Either war would be </w:t>
      </w:r>
      <w:r w:rsidRPr="002E7C39">
        <w:rPr>
          <w:rFonts w:asciiTheme="majorHAnsi" w:hAnsiTheme="majorHAnsi" w:cstheme="majorHAnsi"/>
          <w:b/>
          <w:bCs/>
          <w:color w:val="000000" w:themeColor="text1"/>
          <w:highlight w:val="green"/>
          <w:u w:val="single"/>
        </w:rPr>
        <w:t xml:space="preserve">the worst catastrophe </w:t>
      </w:r>
      <w:r w:rsidRPr="002E7C39">
        <w:rPr>
          <w:rFonts w:asciiTheme="majorHAnsi" w:hAnsiTheme="majorHAnsi" w:cstheme="majorHAnsi"/>
          <w:b/>
          <w:bCs/>
          <w:color w:val="000000" w:themeColor="text1"/>
          <w:u w:val="single"/>
        </w:rPr>
        <w:t>in history. Either</w:t>
      </w:r>
      <w:r w:rsidRPr="002E7C39">
        <w:rPr>
          <w:rFonts w:asciiTheme="majorHAnsi" w:hAnsiTheme="majorHAnsi" w:cstheme="majorHAnsi"/>
          <w:b/>
          <w:bCs/>
          <w:color w:val="000000" w:themeColor="text1"/>
          <w:highlight w:val="green"/>
          <w:u w:val="single"/>
        </w:rPr>
        <w:t xml:space="preserve"> would </w:t>
      </w:r>
      <w:r w:rsidRPr="002E7C39">
        <w:rPr>
          <w:rFonts w:asciiTheme="majorHAnsi" w:hAnsiTheme="majorHAnsi" w:cstheme="majorHAnsi"/>
          <w:b/>
          <w:bCs/>
          <w:color w:val="000000" w:themeColor="text1"/>
          <w:u w:val="single"/>
        </w:rPr>
        <w:t>kill billions.</w:t>
      </w:r>
      <w:r w:rsidRPr="002E7C39">
        <w:rPr>
          <w:rFonts w:asciiTheme="majorHAnsi" w:hAnsiTheme="majorHAnsi" w:cstheme="majorHAnsi"/>
          <w:color w:val="000000" w:themeColor="text1"/>
          <w:sz w:val="16"/>
        </w:rPr>
        <w:t xml:space="preserve"> </w:t>
      </w:r>
      <w:r w:rsidRPr="002E7C39">
        <w:rPr>
          <w:rFonts w:asciiTheme="majorHAnsi" w:hAnsiTheme="majorHAnsi" w:cstheme="majorHAnsi"/>
          <w:b/>
          <w:bCs/>
          <w:color w:val="000000" w:themeColor="text1"/>
          <w:u w:val="single"/>
        </w:rPr>
        <w:t>The second war would involve tens of millions of additional deaths, and so would be worse for this reason</w:t>
      </w:r>
      <w:r w:rsidRPr="002E7C39">
        <w:rPr>
          <w:rFonts w:asciiTheme="majorHAnsi" w:hAnsiTheme="majorHAnsi" w:cstheme="majorHAnsi"/>
          <w:color w:val="000000" w:themeColor="text1"/>
          <w:sz w:val="16"/>
        </w:rPr>
        <w:t xml:space="preserve">. But there is another, far more significant difference between the two wars. </w:t>
      </w:r>
      <w:r w:rsidRPr="002E7C39">
        <w:rPr>
          <w:rFonts w:asciiTheme="majorHAnsi" w:hAnsiTheme="majorHAnsi" w:cstheme="majorHAnsi"/>
          <w:b/>
          <w:bCs/>
          <w:color w:val="000000" w:themeColor="text1"/>
          <w:u w:val="single"/>
        </w:rPr>
        <w:t>Both wars kill billions of humans; but the second war kills humanity</w:t>
      </w:r>
      <w:r w:rsidRPr="002E7C39">
        <w:rPr>
          <w:rFonts w:asciiTheme="majorHAnsi" w:hAnsiTheme="majorHAnsi" w:cstheme="majorHAnsi"/>
          <w:color w:val="000000" w:themeColor="text1"/>
          <w:sz w:val="16"/>
          <w:u w:val="single"/>
        </w:rPr>
        <w:t xml:space="preserve">. </w:t>
      </w:r>
      <w:r w:rsidRPr="002E7C39">
        <w:rPr>
          <w:rFonts w:asciiTheme="majorHAnsi" w:hAnsiTheme="majorHAnsi" w:cstheme="majorHAnsi"/>
          <w:b/>
          <w:bCs/>
          <w:color w:val="000000" w:themeColor="text1"/>
          <w:u w:val="single"/>
        </w:rPr>
        <w:t xml:space="preserve">Both wars </w:t>
      </w:r>
      <w:r w:rsidRPr="002E7C39">
        <w:rPr>
          <w:rFonts w:asciiTheme="majorHAnsi" w:hAnsiTheme="majorHAnsi" w:cstheme="majorHAnsi"/>
          <w:b/>
          <w:bCs/>
          <w:color w:val="000000" w:themeColor="text1"/>
          <w:highlight w:val="green"/>
          <w:u w:val="single"/>
        </w:rPr>
        <w:t>destroy</w:t>
      </w:r>
      <w:r w:rsidRPr="002E7C39">
        <w:rPr>
          <w:rFonts w:asciiTheme="majorHAnsi" w:hAnsiTheme="majorHAnsi" w:cstheme="majorHAnsi"/>
          <w:b/>
          <w:bCs/>
          <w:color w:val="000000" w:themeColor="text1"/>
          <w:u w:val="single"/>
        </w:rPr>
        <w:t xml:space="preserve"> our present; but </w:t>
      </w:r>
      <w:r w:rsidRPr="002E7C39">
        <w:rPr>
          <w:rFonts w:asciiTheme="majorHAnsi" w:hAnsiTheme="majorHAnsi" w:cstheme="majorHAnsi"/>
          <w:b/>
          <w:bCs/>
          <w:color w:val="000000" w:themeColor="text1"/>
          <w:highlight w:val="green"/>
          <w:u w:val="single"/>
        </w:rPr>
        <w:t xml:space="preserve">the </w:t>
      </w:r>
      <w:r w:rsidRPr="002E7C39">
        <w:rPr>
          <w:rFonts w:asciiTheme="majorHAnsi" w:hAnsiTheme="majorHAnsi" w:cstheme="majorHAnsi"/>
          <w:b/>
          <w:bCs/>
          <w:color w:val="000000" w:themeColor="text1"/>
          <w:u w:val="single"/>
        </w:rPr>
        <w:t xml:space="preserve">second war destroys our </w:t>
      </w:r>
      <w:r w:rsidRPr="002E7C39">
        <w:rPr>
          <w:rFonts w:asciiTheme="majorHAnsi" w:hAnsiTheme="majorHAnsi" w:cstheme="majorHAnsi"/>
          <w:b/>
          <w:bCs/>
          <w:color w:val="000000" w:themeColor="text1"/>
          <w:highlight w:val="green"/>
          <w:u w:val="single"/>
        </w:rPr>
        <w:t xml:space="preserve">future. </w:t>
      </w:r>
      <w:r w:rsidRPr="002E7C39">
        <w:rPr>
          <w:rFonts w:asciiTheme="majorHAnsi" w:hAnsiTheme="majorHAnsi" w:cstheme="majorHAnsi"/>
          <w:b/>
          <w:bCs/>
          <w:color w:val="000000" w:themeColor="text1"/>
          <w:u w:val="single"/>
        </w:rPr>
        <w:t xml:space="preserve">It is </w:t>
      </w:r>
      <w:r w:rsidRPr="002E7C39">
        <w:rPr>
          <w:rFonts w:asciiTheme="majorHAnsi" w:hAnsiTheme="majorHAnsi" w:cstheme="majorHAnsi"/>
          <w:b/>
          <w:bCs/>
          <w:color w:val="000000" w:themeColor="text1"/>
          <w:highlight w:val="green"/>
          <w:u w:val="single"/>
        </w:rPr>
        <w:t xml:space="preserve">this </w:t>
      </w:r>
      <w:r w:rsidRPr="002E7C39">
        <w:rPr>
          <w:rFonts w:asciiTheme="majorHAnsi" w:hAnsiTheme="majorHAnsi" w:cstheme="majorHAnsi"/>
          <w:b/>
          <w:bCs/>
          <w:color w:val="000000" w:themeColor="text1"/>
          <w:u w:val="single"/>
        </w:rPr>
        <w:t xml:space="preserve">qualitative </w:t>
      </w:r>
      <w:r w:rsidRPr="002E7C39">
        <w:rPr>
          <w:rFonts w:asciiTheme="majorHAnsi" w:hAnsiTheme="majorHAnsi" w:cstheme="majorHAnsi"/>
          <w:b/>
          <w:bCs/>
          <w:color w:val="000000" w:themeColor="text1"/>
          <w:highlight w:val="green"/>
          <w:u w:val="single"/>
        </w:rPr>
        <w:t xml:space="preserve">difference </w:t>
      </w:r>
      <w:r w:rsidRPr="002E7C39">
        <w:rPr>
          <w:rFonts w:asciiTheme="majorHAnsi" w:hAnsiTheme="majorHAnsi" w:cstheme="majorHAnsi"/>
          <w:b/>
          <w:bCs/>
          <w:color w:val="000000" w:themeColor="text1"/>
          <w:u w:val="single"/>
        </w:rPr>
        <w:t>in what</w:t>
      </w:r>
      <w:r w:rsidRPr="002E7C39">
        <w:rPr>
          <w:rFonts w:asciiTheme="majorHAnsi" w:hAnsiTheme="majorHAnsi" w:cstheme="majorHAnsi"/>
          <w:b/>
          <w:bCs/>
          <w:color w:val="000000" w:themeColor="text1"/>
          <w:highlight w:val="green"/>
          <w:u w:val="single"/>
        </w:rPr>
        <w:t xml:space="preserve"> is lost</w:t>
      </w:r>
      <w:r w:rsidRPr="002E7C39">
        <w:rPr>
          <w:rFonts w:asciiTheme="majorHAnsi" w:hAnsiTheme="majorHAnsi" w:cstheme="majorHAnsi"/>
          <w:b/>
          <w:bCs/>
          <w:color w:val="000000" w:themeColor="text1"/>
          <w:u w:val="single"/>
        </w:rPr>
        <w:t xml:space="preserve"> with </w:t>
      </w:r>
      <w:r w:rsidRPr="002E7C39">
        <w:rPr>
          <w:rFonts w:asciiTheme="majorHAnsi" w:hAnsiTheme="majorHAnsi" w:cstheme="majorHAnsi"/>
          <w:b/>
          <w:bCs/>
          <w:color w:val="000000" w:themeColor="text1"/>
          <w:highlight w:val="green"/>
          <w:u w:val="single"/>
        </w:rPr>
        <w:t xml:space="preserve">that </w:t>
      </w:r>
      <w:r w:rsidRPr="002E7C39">
        <w:rPr>
          <w:rFonts w:asciiTheme="majorHAnsi" w:hAnsiTheme="majorHAnsi" w:cstheme="majorHAnsi"/>
          <w:b/>
          <w:bCs/>
          <w:color w:val="000000" w:themeColor="text1"/>
          <w:u w:val="single"/>
        </w:rPr>
        <w:t xml:space="preserve">last </w:t>
      </w:r>
      <w:r w:rsidRPr="002E7C39">
        <w:rPr>
          <w:rFonts w:asciiTheme="majorHAnsi" w:hAnsiTheme="majorHAnsi" w:cstheme="majorHAnsi"/>
          <w:b/>
          <w:bCs/>
          <w:color w:val="000000" w:themeColor="text1"/>
          <w:highlight w:val="green"/>
          <w:u w:val="single"/>
        </w:rPr>
        <w:t xml:space="preserve">percent that makes </w:t>
      </w:r>
      <w:r w:rsidRPr="002E7C39">
        <w:rPr>
          <w:rFonts w:asciiTheme="majorHAnsi" w:hAnsiTheme="majorHAnsi" w:cstheme="majorHAnsi"/>
          <w:b/>
          <w:bCs/>
          <w:color w:val="000000" w:themeColor="text1"/>
          <w:u w:val="single"/>
        </w:rPr>
        <w:t xml:space="preserve">existential catastrophes unique, and that makes </w:t>
      </w:r>
      <w:r w:rsidRPr="002E7C39">
        <w:rPr>
          <w:rFonts w:asciiTheme="majorHAnsi" w:hAnsiTheme="majorHAnsi" w:cstheme="majorHAnsi"/>
          <w:b/>
          <w:bCs/>
          <w:color w:val="000000" w:themeColor="text1"/>
          <w:highlight w:val="green"/>
          <w:u w:val="single"/>
        </w:rPr>
        <w:t>reducing</w:t>
      </w:r>
      <w:r w:rsidRPr="002E7C39">
        <w:rPr>
          <w:rFonts w:asciiTheme="majorHAnsi" w:hAnsiTheme="majorHAnsi" w:cstheme="majorHAnsi"/>
          <w:b/>
          <w:bCs/>
          <w:color w:val="000000" w:themeColor="text1"/>
          <w:u w:val="single"/>
        </w:rPr>
        <w:t xml:space="preserve"> the </w:t>
      </w:r>
      <w:r w:rsidRPr="002E7C39">
        <w:rPr>
          <w:rFonts w:asciiTheme="majorHAnsi" w:hAnsiTheme="majorHAnsi" w:cstheme="majorHAnsi"/>
          <w:b/>
          <w:bCs/>
          <w:color w:val="000000" w:themeColor="text1"/>
          <w:highlight w:val="green"/>
          <w:u w:val="single"/>
        </w:rPr>
        <w:t>risk of existential</w:t>
      </w:r>
      <w:r w:rsidRPr="002E7C39">
        <w:rPr>
          <w:rFonts w:asciiTheme="majorHAnsi" w:hAnsiTheme="majorHAnsi" w:cstheme="majorHAnsi"/>
          <w:b/>
          <w:bCs/>
          <w:color w:val="000000" w:themeColor="text1"/>
          <w:u w:val="single"/>
        </w:rPr>
        <w:t xml:space="preserve"> </w:t>
      </w:r>
      <w:r w:rsidRPr="002E7C39">
        <w:rPr>
          <w:rFonts w:asciiTheme="majorHAnsi" w:hAnsiTheme="majorHAnsi" w:cstheme="majorHAnsi"/>
          <w:b/>
          <w:bCs/>
          <w:color w:val="000000" w:themeColor="text1"/>
          <w:highlight w:val="green"/>
          <w:u w:val="single"/>
        </w:rPr>
        <w:t xml:space="preserve">catastrophe </w:t>
      </w:r>
      <w:r w:rsidRPr="002E7C39">
        <w:rPr>
          <w:rFonts w:asciiTheme="majorHAnsi" w:hAnsiTheme="majorHAnsi" w:cstheme="majorHAnsi"/>
          <w:b/>
          <w:bCs/>
          <w:color w:val="000000" w:themeColor="text1"/>
          <w:u w:val="single"/>
        </w:rPr>
        <w:t xml:space="preserve">uniquely </w:t>
      </w:r>
      <w:r w:rsidRPr="002E7C39">
        <w:rPr>
          <w:rFonts w:asciiTheme="majorHAnsi" w:hAnsiTheme="majorHAnsi" w:cstheme="majorHAnsi"/>
          <w:b/>
          <w:bCs/>
          <w:color w:val="000000" w:themeColor="text1"/>
          <w:highlight w:val="green"/>
          <w:u w:val="single"/>
        </w:rPr>
        <w:t>important</w:t>
      </w:r>
      <w:r w:rsidRPr="002E7C39">
        <w:rPr>
          <w:rFonts w:asciiTheme="majorHAnsi" w:hAnsiTheme="majorHAnsi" w:cstheme="majorHAnsi"/>
          <w:b/>
          <w:bCs/>
          <w:color w:val="000000" w:themeColor="text1"/>
          <w:u w:val="single"/>
        </w:rPr>
        <w:t>. 20 In expectation, almost all humans who will ever live have yet to be born.</w:t>
      </w:r>
      <w:r w:rsidRPr="002E7C39">
        <w:rPr>
          <w:rFonts w:asciiTheme="majorHAnsi" w:hAnsiTheme="majorHAnsi" w:cstheme="majorHAnsi"/>
          <w:color w:val="000000" w:themeColor="text1"/>
          <w:sz w:val="16"/>
        </w:rPr>
        <w:t xml:space="preserve"> Absent catastrophe, </w:t>
      </w:r>
      <w:r w:rsidRPr="002E7C39">
        <w:rPr>
          <w:rFonts w:asciiTheme="majorHAnsi" w:hAnsiTheme="majorHAnsi" w:cstheme="majorHAnsi"/>
          <w:b/>
          <w:bCs/>
          <w:color w:val="000000" w:themeColor="text1"/>
          <w:u w:val="single"/>
        </w:rPr>
        <w:t>most generations are future generations.</w:t>
      </w:r>
      <w:r w:rsidRPr="002E7C39">
        <w:rPr>
          <w:rFonts w:asciiTheme="majorHAnsi" w:hAnsiTheme="majorHAnsi" w:cstheme="majorHAnsi"/>
          <w:color w:val="000000" w:themeColor="text1"/>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2E7C39">
        <w:rPr>
          <w:rFonts w:asciiTheme="majorHAnsi" w:hAnsiTheme="majorHAnsi" w:cstheme="majorHAnsi"/>
          <w:b/>
          <w:bCs/>
          <w:color w:val="000000" w:themeColor="text1"/>
          <w:u w:val="single"/>
        </w:rPr>
        <w:t>If our species does destroy itself, it will be a death in the cradle—a case of infant mortality</w:t>
      </w:r>
      <w:r w:rsidRPr="002E7C39">
        <w:rPr>
          <w:rFonts w:asciiTheme="majorHAnsi" w:hAnsiTheme="majorHAnsi" w:cstheme="majorHAnsi"/>
          <w:color w:val="000000" w:themeColor="text1"/>
          <w:sz w:val="16"/>
        </w:rPr>
        <w:t xml:space="preserve">. 21 And because, in expectation, </w:t>
      </w:r>
      <w:r w:rsidRPr="002E7C39">
        <w:rPr>
          <w:rFonts w:asciiTheme="majorHAnsi" w:hAnsiTheme="majorHAnsi" w:cstheme="majorHAnsi"/>
          <w:b/>
          <w:bCs/>
          <w:color w:val="000000" w:themeColor="text1"/>
          <w:u w:val="single"/>
        </w:rPr>
        <w:t xml:space="preserve">almost </w:t>
      </w:r>
      <w:r w:rsidRPr="002E7C39">
        <w:rPr>
          <w:rFonts w:asciiTheme="majorHAnsi" w:hAnsiTheme="majorHAnsi" w:cstheme="majorHAnsi"/>
          <w:b/>
          <w:bCs/>
          <w:color w:val="000000" w:themeColor="text1"/>
          <w:highlight w:val="green"/>
          <w:u w:val="single"/>
        </w:rPr>
        <w:t xml:space="preserve">all of humanity’s </w:t>
      </w:r>
      <w:r w:rsidRPr="002E7C39">
        <w:rPr>
          <w:rFonts w:asciiTheme="majorHAnsi" w:hAnsiTheme="majorHAnsi" w:cstheme="majorHAnsi"/>
          <w:b/>
          <w:bCs/>
          <w:color w:val="000000" w:themeColor="text1"/>
          <w:u w:val="single"/>
        </w:rPr>
        <w:t xml:space="preserve">life lies in the future, almost everything of </w:t>
      </w:r>
      <w:r w:rsidRPr="002E7C39">
        <w:rPr>
          <w:rFonts w:asciiTheme="majorHAnsi" w:hAnsiTheme="majorHAnsi" w:cstheme="majorHAnsi"/>
          <w:b/>
          <w:bCs/>
          <w:color w:val="000000" w:themeColor="text1"/>
          <w:highlight w:val="green"/>
          <w:u w:val="single"/>
        </w:rPr>
        <w:t xml:space="preserve">value </w:t>
      </w:r>
      <w:r w:rsidRPr="002E7C39">
        <w:rPr>
          <w:rFonts w:asciiTheme="majorHAnsi" w:hAnsiTheme="majorHAnsi" w:cstheme="majorHAnsi"/>
          <w:b/>
          <w:bCs/>
          <w:color w:val="000000" w:themeColor="text1"/>
          <w:u w:val="single"/>
        </w:rPr>
        <w:t xml:space="preserve">lies in the future </w:t>
      </w:r>
      <w:r w:rsidRPr="002E7C39">
        <w:rPr>
          <w:rFonts w:asciiTheme="majorHAnsi" w:hAnsiTheme="majorHAnsi" w:cstheme="majorHAnsi"/>
          <w:b/>
          <w:bCs/>
          <w:color w:val="000000" w:themeColor="text1"/>
          <w:highlight w:val="green"/>
          <w:u w:val="single"/>
        </w:rPr>
        <w:t>as well</w:t>
      </w:r>
      <w:r w:rsidRPr="002E7C39">
        <w:rPr>
          <w:rFonts w:asciiTheme="majorHAnsi" w:hAnsiTheme="majorHAnsi" w:cstheme="majorHAnsi"/>
          <w:color w:val="000000" w:themeColor="text1"/>
          <w:sz w:val="16"/>
        </w:rPr>
        <w:t xml:space="preserve">: almost all the flourishing; almost all the beauty; our greatest achievements; our most just societies; our most profound discoveries. 22 We can continue our progress on prosperity, health, justice, freedom and moral thought. </w:t>
      </w:r>
      <w:r w:rsidRPr="002E7C39">
        <w:rPr>
          <w:rFonts w:asciiTheme="majorHAnsi" w:hAnsiTheme="majorHAnsi" w:cstheme="majorHAnsi"/>
          <w:b/>
          <w:bCs/>
          <w:color w:val="000000" w:themeColor="text1"/>
          <w:highlight w:val="green"/>
          <w:u w:val="single"/>
        </w:rPr>
        <w:t>We can create a world of wellbeing and</w:t>
      </w:r>
      <w:r w:rsidRPr="002E7C39">
        <w:rPr>
          <w:rFonts w:asciiTheme="majorHAnsi" w:hAnsiTheme="majorHAnsi" w:cstheme="majorHAnsi"/>
          <w:b/>
          <w:bCs/>
          <w:color w:val="000000" w:themeColor="text1"/>
          <w:u w:val="single"/>
        </w:rPr>
        <w:t xml:space="preserve"> flourishing that challenges our capacity to imagine. And if we </w:t>
      </w:r>
      <w:r w:rsidRPr="002E7C39">
        <w:rPr>
          <w:rFonts w:asciiTheme="majorHAnsi" w:hAnsiTheme="majorHAnsi" w:cstheme="majorHAnsi"/>
          <w:b/>
          <w:bCs/>
          <w:color w:val="000000" w:themeColor="text1"/>
          <w:highlight w:val="green"/>
          <w:u w:val="single"/>
        </w:rPr>
        <w:t>protect that world from</w:t>
      </w:r>
      <w:r w:rsidRPr="002E7C39">
        <w:rPr>
          <w:rFonts w:asciiTheme="majorHAnsi" w:hAnsiTheme="majorHAnsi" w:cstheme="majorHAnsi"/>
          <w:b/>
          <w:bCs/>
          <w:color w:val="000000" w:themeColor="text1"/>
          <w:u w:val="single"/>
        </w:rPr>
        <w:t xml:space="preserve"> catastrophe, it could last millions of </w:t>
      </w:r>
      <w:r w:rsidRPr="002E7C39">
        <w:rPr>
          <w:rFonts w:asciiTheme="majorHAnsi" w:hAnsiTheme="majorHAnsi" w:cstheme="majorHAnsi"/>
          <w:b/>
          <w:bCs/>
          <w:color w:val="000000" w:themeColor="text1"/>
          <w:highlight w:val="green"/>
          <w:u w:val="single"/>
        </w:rPr>
        <w:t>centuries</w:t>
      </w:r>
      <w:r w:rsidRPr="002E7C39">
        <w:rPr>
          <w:rFonts w:asciiTheme="majorHAnsi" w:hAnsiTheme="majorHAnsi" w:cstheme="majorHAnsi"/>
          <w:color w:val="000000" w:themeColor="text1"/>
          <w:sz w:val="16"/>
        </w:rPr>
        <w:t xml:space="preserve">. This is our potential—what we could achieve if we pass the Precipice and </w:t>
      </w:r>
      <w:r w:rsidRPr="002E7C39">
        <w:rPr>
          <w:rFonts w:asciiTheme="majorHAnsi" w:hAnsiTheme="majorHAnsi" w:cstheme="majorHAnsi"/>
          <w:b/>
          <w:bCs/>
          <w:color w:val="000000" w:themeColor="text1"/>
          <w:u w:val="single"/>
        </w:rPr>
        <w:t>continue striving for a better world</w:t>
      </w:r>
      <w:r w:rsidRPr="002E7C39">
        <w:rPr>
          <w:rFonts w:asciiTheme="majorHAnsi" w:hAnsiTheme="majorHAnsi" w:cstheme="majorHAnsi"/>
          <w:color w:val="000000" w:themeColor="text1"/>
          <w:sz w:val="16"/>
        </w:rPr>
        <w:t xml:space="preserve">. </w:t>
      </w:r>
      <w:r w:rsidRPr="002E7C39">
        <w:rPr>
          <w:rFonts w:asciiTheme="majorHAnsi" w:hAnsiTheme="majorHAnsi" w:cstheme="majorHAnsi"/>
          <w:b/>
          <w:bCs/>
          <w:color w:val="000000" w:themeColor="text1"/>
          <w:u w:val="single"/>
        </w:rPr>
        <w:t>It is this view of the future—the immense value of humanity’s potential —that most persuades me to focus my energies on reducing existential risk. When I think of the millions of future generations yet to come, the importance of protecting humanity’s future is clear to me</w:t>
      </w:r>
      <w:r w:rsidRPr="002E7C39">
        <w:rPr>
          <w:rFonts w:asciiTheme="majorHAnsi" w:hAnsiTheme="majorHAnsi" w:cstheme="majorHAnsi"/>
          <w:color w:val="000000" w:themeColor="text1"/>
          <w:sz w:val="16"/>
        </w:rPr>
        <w:t xml:space="preserve">. </w:t>
      </w:r>
      <w:r w:rsidRPr="002E7C39">
        <w:rPr>
          <w:rFonts w:asciiTheme="majorHAnsi" w:hAnsiTheme="majorHAnsi" w:cstheme="majorHAnsi"/>
          <w:b/>
          <w:bCs/>
          <w:color w:val="000000" w:themeColor="text1"/>
          <w:highlight w:val="green"/>
          <w:u w:val="single"/>
        </w:rPr>
        <w:t>To risk destroying this future</w:t>
      </w:r>
      <w:r w:rsidRPr="002E7C39">
        <w:rPr>
          <w:rFonts w:asciiTheme="majorHAnsi" w:hAnsiTheme="majorHAnsi" w:cstheme="majorHAnsi"/>
          <w:color w:val="000000" w:themeColor="text1"/>
          <w:sz w:val="16"/>
        </w:rPr>
        <w:t xml:space="preserve">, for the sake of some advantage limited only </w:t>
      </w:r>
      <w:r w:rsidRPr="002E7C39">
        <w:rPr>
          <w:rFonts w:asciiTheme="majorHAnsi" w:hAnsiTheme="majorHAnsi" w:cstheme="majorHAnsi"/>
          <w:color w:val="000000" w:themeColor="text1"/>
          <w:sz w:val="16"/>
        </w:rPr>
        <w:lastRenderedPageBreak/>
        <w:t xml:space="preserve">to the present, </w:t>
      </w:r>
      <w:r w:rsidRPr="002E7C39">
        <w:rPr>
          <w:rFonts w:asciiTheme="majorHAnsi" w:hAnsiTheme="majorHAnsi" w:cstheme="majorHAnsi"/>
          <w:b/>
          <w:bCs/>
          <w:color w:val="000000" w:themeColor="text1"/>
          <w:highlight w:val="green"/>
          <w:u w:val="single"/>
        </w:rPr>
        <w:t>seems</w:t>
      </w:r>
      <w:r w:rsidRPr="002E7C39">
        <w:rPr>
          <w:rFonts w:asciiTheme="majorHAnsi" w:hAnsiTheme="majorHAnsi" w:cstheme="majorHAnsi"/>
          <w:color w:val="000000" w:themeColor="text1"/>
          <w:sz w:val="16"/>
        </w:rPr>
        <w:t xml:space="preserve"> to me profoundly parochial and </w:t>
      </w:r>
      <w:r w:rsidRPr="002E7C39">
        <w:rPr>
          <w:rFonts w:asciiTheme="majorHAnsi" w:hAnsiTheme="majorHAnsi" w:cstheme="majorHAnsi"/>
          <w:b/>
          <w:bCs/>
          <w:color w:val="000000" w:themeColor="text1"/>
          <w:u w:val="single"/>
        </w:rPr>
        <w:t xml:space="preserve">dangerously </w:t>
      </w:r>
      <w:r w:rsidRPr="002E7C39">
        <w:rPr>
          <w:rFonts w:asciiTheme="majorHAnsi" w:hAnsiTheme="majorHAnsi" w:cstheme="majorHAnsi"/>
          <w:b/>
          <w:bCs/>
          <w:color w:val="000000" w:themeColor="text1"/>
          <w:highlight w:val="green"/>
          <w:u w:val="single"/>
        </w:rPr>
        <w:t>short-sighted</w:t>
      </w:r>
      <w:r w:rsidRPr="002E7C39">
        <w:rPr>
          <w:rFonts w:asciiTheme="majorHAnsi" w:hAnsiTheme="majorHAnsi" w:cstheme="majorHAnsi"/>
          <w:color w:val="000000" w:themeColor="text1"/>
          <w:sz w:val="16"/>
        </w:rPr>
        <w:t xml:space="preserve">. Such neglect privileges a tiny sliver of </w:t>
      </w:r>
      <w:proofErr w:type="gramStart"/>
      <w:r w:rsidRPr="002E7C39">
        <w:rPr>
          <w:rFonts w:asciiTheme="majorHAnsi" w:hAnsiTheme="majorHAnsi" w:cstheme="majorHAnsi"/>
          <w:color w:val="000000" w:themeColor="text1"/>
          <w:sz w:val="16"/>
        </w:rPr>
        <w:t>our</w:t>
      </w:r>
      <w:proofErr w:type="gramEnd"/>
      <w:r w:rsidRPr="002E7C39">
        <w:rPr>
          <w:rFonts w:asciiTheme="majorHAnsi" w:hAnsiTheme="majorHAnsi" w:cstheme="majorHAnsi"/>
          <w:color w:val="000000" w:themeColor="text1"/>
          <w:sz w:val="16"/>
        </w:rPr>
        <w:t xml:space="preserve"> </w:t>
      </w:r>
    </w:p>
    <w:p w14:paraId="7FE5DB87" w14:textId="77777777" w:rsidR="002E7C39" w:rsidRPr="002E7C39" w:rsidRDefault="002E7C39" w:rsidP="002E7C39">
      <w:pPr>
        <w:rPr>
          <w:rFonts w:asciiTheme="majorHAnsi" w:hAnsiTheme="majorHAnsi" w:cstheme="majorHAnsi"/>
          <w:color w:val="000000" w:themeColor="text1"/>
        </w:rPr>
      </w:pPr>
    </w:p>
    <w:p w14:paraId="3023C5AD" w14:textId="77777777" w:rsidR="002E7C39" w:rsidRPr="002E7C39" w:rsidRDefault="002E7C39" w:rsidP="002E7C39">
      <w:pPr>
        <w:pStyle w:val="Heading3"/>
        <w:rPr>
          <w:rFonts w:asciiTheme="majorHAnsi" w:hAnsiTheme="majorHAnsi" w:cstheme="majorHAnsi"/>
          <w:color w:val="000000" w:themeColor="text1"/>
        </w:rPr>
      </w:pPr>
      <w:r w:rsidRPr="002E7C39">
        <w:rPr>
          <w:rFonts w:asciiTheme="majorHAnsi" w:hAnsiTheme="majorHAnsi" w:cstheme="majorHAnsi"/>
          <w:color w:val="000000" w:themeColor="text1"/>
        </w:rPr>
        <w:lastRenderedPageBreak/>
        <w:t xml:space="preserve">1AC—Debris </w:t>
      </w:r>
    </w:p>
    <w:p w14:paraId="67634C98"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Incoming </w:t>
      </w:r>
      <w:r w:rsidRPr="002E7C39">
        <w:rPr>
          <w:rFonts w:asciiTheme="majorHAnsi" w:hAnsiTheme="majorHAnsi" w:cstheme="majorHAnsi"/>
          <w:color w:val="000000" w:themeColor="text1"/>
          <w:u w:val="single"/>
        </w:rPr>
        <w:t>mega-constellations</w:t>
      </w:r>
      <w:r w:rsidRPr="002E7C39">
        <w:rPr>
          <w:rFonts w:asciiTheme="majorHAnsi" w:hAnsiTheme="majorHAnsi" w:cstheme="majorHAnsi"/>
          <w:color w:val="000000" w:themeColor="text1"/>
        </w:rPr>
        <w:t xml:space="preserve"> of satellites ensure </w:t>
      </w:r>
      <w:r w:rsidRPr="002E7C39">
        <w:rPr>
          <w:rFonts w:asciiTheme="majorHAnsi" w:hAnsiTheme="majorHAnsi" w:cstheme="majorHAnsi"/>
          <w:color w:val="000000" w:themeColor="text1"/>
          <w:u w:val="single"/>
        </w:rPr>
        <w:t>unmanageable</w:t>
      </w:r>
      <w:r w:rsidRPr="002E7C39">
        <w:rPr>
          <w:rFonts w:asciiTheme="majorHAnsi" w:hAnsiTheme="majorHAnsi" w:cstheme="majorHAnsi"/>
          <w:color w:val="000000" w:themeColor="text1"/>
        </w:rPr>
        <w:t xml:space="preserve"> space debris, triggering the </w:t>
      </w:r>
      <w:r w:rsidRPr="002E7C39">
        <w:rPr>
          <w:rFonts w:asciiTheme="majorHAnsi" w:hAnsiTheme="majorHAnsi" w:cstheme="majorHAnsi"/>
          <w:color w:val="000000" w:themeColor="text1"/>
          <w:u w:val="single"/>
        </w:rPr>
        <w:t>Kessler Syndrome</w:t>
      </w:r>
      <w:r w:rsidRPr="002E7C39">
        <w:rPr>
          <w:rFonts w:asciiTheme="majorHAnsi" w:hAnsiTheme="majorHAnsi" w:cstheme="majorHAnsi"/>
          <w:color w:val="000000" w:themeColor="text1"/>
        </w:rPr>
        <w:t>.</w:t>
      </w:r>
    </w:p>
    <w:p w14:paraId="677E5FBF" w14:textId="77777777" w:rsidR="002E7C39" w:rsidRPr="002E7C39" w:rsidRDefault="002E7C39" w:rsidP="002E7C39">
      <w:pPr>
        <w:rPr>
          <w:rFonts w:asciiTheme="majorHAnsi" w:hAnsiTheme="majorHAnsi" w:cstheme="majorHAnsi"/>
          <w:color w:val="000000" w:themeColor="text1"/>
        </w:rPr>
      </w:pPr>
      <w:proofErr w:type="spellStart"/>
      <w:r w:rsidRPr="002E7C39">
        <w:rPr>
          <w:rStyle w:val="Style13ptBold"/>
          <w:rFonts w:asciiTheme="majorHAnsi" w:hAnsiTheme="majorHAnsi" w:cstheme="majorHAnsi"/>
          <w:color w:val="000000" w:themeColor="text1"/>
        </w:rPr>
        <w:t>Boley</w:t>
      </w:r>
      <w:proofErr w:type="spellEnd"/>
      <w:r w:rsidRPr="002E7C39">
        <w:rPr>
          <w:rStyle w:val="Style13ptBold"/>
          <w:rFonts w:asciiTheme="majorHAnsi" w:hAnsiTheme="majorHAnsi" w:cstheme="majorHAnsi"/>
          <w:color w:val="000000" w:themeColor="text1"/>
        </w:rPr>
        <w:t xml:space="preserve"> &amp; Byers 21</w:t>
      </w:r>
      <w:r w:rsidRPr="002E7C39">
        <w:rPr>
          <w:rFonts w:asciiTheme="majorHAnsi" w:hAnsiTheme="majorHAnsi" w:cstheme="maj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2E7C39">
          <w:rPr>
            <w:rStyle w:val="Hyperlink"/>
            <w:rFonts w:asciiTheme="majorHAnsi" w:hAnsiTheme="majorHAnsi" w:cstheme="majorHAnsi"/>
            <w:color w:val="000000" w:themeColor="text1"/>
          </w:rPr>
          <w:t>https://www.nature.com/articles/s41598-021-89909-7</w:t>
        </w:r>
      </w:hyperlink>
      <w:r w:rsidRPr="002E7C39">
        <w:rPr>
          <w:rFonts w:asciiTheme="majorHAnsi" w:hAnsiTheme="majorHAnsi" w:cstheme="majorHAnsi"/>
          <w:color w:val="000000" w:themeColor="text1"/>
        </w:rPr>
        <w:t xml:space="preserve">] </w:t>
      </w:r>
      <w:proofErr w:type="spellStart"/>
      <w:r w:rsidRPr="002E7C39">
        <w:rPr>
          <w:rFonts w:asciiTheme="majorHAnsi" w:hAnsiTheme="majorHAnsi" w:cstheme="majorHAnsi"/>
          <w:color w:val="000000" w:themeColor="text1"/>
        </w:rPr>
        <w:t>brett</w:t>
      </w:r>
      <w:proofErr w:type="spellEnd"/>
    </w:p>
    <w:p w14:paraId="762C1E3D" w14:textId="77777777" w:rsidR="002E7C39" w:rsidRPr="002E7C39" w:rsidRDefault="002E7C39" w:rsidP="002E7C39">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highlight w:val="green"/>
        </w:rPr>
        <w:t>Companies</w:t>
      </w:r>
      <w:r w:rsidRPr="002E7C39">
        <w:rPr>
          <w:rStyle w:val="StyleUnderline"/>
          <w:rFonts w:asciiTheme="majorHAnsi" w:hAnsiTheme="majorHAnsi" w:cstheme="majorHAnsi"/>
          <w:color w:val="000000" w:themeColor="text1"/>
        </w:rPr>
        <w:t xml:space="preserve"> are placing satellites into orbit at an unprecedented frequency to </w:t>
      </w:r>
      <w:r w:rsidRPr="002E7C39">
        <w:rPr>
          <w:rStyle w:val="StyleUnderline"/>
          <w:rFonts w:asciiTheme="majorHAnsi" w:hAnsiTheme="majorHAnsi" w:cstheme="majorHAnsi"/>
          <w:color w:val="000000" w:themeColor="text1"/>
          <w:highlight w:val="green"/>
        </w:rPr>
        <w:t xml:space="preserve">build </w:t>
      </w:r>
      <w:r w:rsidRPr="002E7C39">
        <w:rPr>
          <w:rStyle w:val="Emphasis"/>
          <w:rFonts w:asciiTheme="majorHAnsi" w:hAnsiTheme="majorHAnsi" w:cstheme="majorHAnsi"/>
          <w:color w:val="000000" w:themeColor="text1"/>
          <w:highlight w:val="green"/>
        </w:rPr>
        <w:t>‘mega-constellations’</w:t>
      </w:r>
      <w:r w:rsidRPr="002E7C39">
        <w:rPr>
          <w:rStyle w:val="StyleUnderline"/>
          <w:rFonts w:asciiTheme="majorHAnsi" w:hAnsiTheme="majorHAnsi" w:cstheme="majorHAnsi"/>
          <w:color w:val="000000" w:themeColor="text1"/>
          <w:highlight w:val="green"/>
        </w:rPr>
        <w:t xml:space="preserve"> of</w:t>
      </w:r>
      <w:r w:rsidRPr="002E7C39">
        <w:rPr>
          <w:rStyle w:val="StyleUnderline"/>
          <w:rFonts w:asciiTheme="majorHAnsi" w:hAnsiTheme="majorHAnsi" w:cstheme="majorHAnsi"/>
          <w:color w:val="000000" w:themeColor="text1"/>
        </w:rPr>
        <w:t xml:space="preserve"> communications </w:t>
      </w:r>
      <w:r w:rsidRPr="002E7C39">
        <w:rPr>
          <w:rStyle w:val="StyleUnderline"/>
          <w:rFonts w:asciiTheme="majorHAnsi" w:hAnsiTheme="majorHAnsi" w:cstheme="majorHAnsi"/>
          <w:color w:val="000000" w:themeColor="text1"/>
          <w:highlight w:val="green"/>
        </w:rPr>
        <w:t xml:space="preserve">satellites </w:t>
      </w:r>
      <w:r w:rsidRPr="002E7C39">
        <w:rPr>
          <w:rStyle w:val="StyleUnderline"/>
          <w:rFonts w:asciiTheme="majorHAnsi" w:hAnsiTheme="majorHAnsi" w:cstheme="majorHAnsi"/>
          <w:color w:val="000000" w:themeColor="text1"/>
        </w:rPr>
        <w:t>in</w:t>
      </w:r>
      <w:r w:rsidRPr="002E7C39">
        <w:rPr>
          <w:rFonts w:asciiTheme="majorHAnsi" w:hAnsiTheme="majorHAnsi" w:cstheme="majorHAnsi"/>
          <w:color w:val="000000" w:themeColor="text1"/>
          <w:sz w:val="16"/>
        </w:rPr>
        <w:t xml:space="preserve"> Low Earth Orbit (</w:t>
      </w:r>
      <w:r w:rsidRPr="002E7C39">
        <w:rPr>
          <w:rStyle w:val="Emphasis"/>
          <w:rFonts w:asciiTheme="majorHAnsi" w:hAnsiTheme="majorHAnsi" w:cstheme="majorHAnsi"/>
          <w:color w:val="000000" w:themeColor="text1"/>
        </w:rPr>
        <w:t>LEO</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In two years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the number</w:t>
      </w:r>
      <w:r w:rsidRPr="002E7C39">
        <w:rPr>
          <w:rStyle w:val="StyleUnderline"/>
          <w:rFonts w:asciiTheme="majorHAnsi" w:hAnsiTheme="majorHAnsi" w:cstheme="majorHAnsi"/>
          <w:color w:val="000000" w:themeColor="text1"/>
        </w:rPr>
        <w:t xml:space="preserve"> of</w:t>
      </w:r>
      <w:r w:rsidRPr="002E7C39">
        <w:rPr>
          <w:rFonts w:asciiTheme="majorHAnsi" w:hAnsiTheme="majorHAnsi" w:cstheme="majorHAnsi"/>
          <w:color w:val="000000" w:themeColor="text1"/>
          <w:sz w:val="16"/>
        </w:rPr>
        <w:t xml:space="preserve"> active and defunct </w:t>
      </w:r>
      <w:r w:rsidRPr="002E7C39">
        <w:rPr>
          <w:rStyle w:val="StyleUnderline"/>
          <w:rFonts w:asciiTheme="majorHAnsi" w:hAnsiTheme="majorHAnsi" w:cstheme="majorHAnsi"/>
          <w:color w:val="000000" w:themeColor="text1"/>
        </w:rPr>
        <w:t xml:space="preserve">satellites </w:t>
      </w:r>
      <w:r w:rsidRPr="002E7C39">
        <w:rPr>
          <w:rStyle w:val="StyleUnderline"/>
          <w:rFonts w:asciiTheme="majorHAnsi" w:hAnsiTheme="majorHAnsi" w:cstheme="majorHAnsi"/>
          <w:color w:val="000000" w:themeColor="text1"/>
          <w:highlight w:val="green"/>
        </w:rPr>
        <w:t xml:space="preserve">in </w:t>
      </w:r>
      <w:r w:rsidRPr="002E7C39">
        <w:rPr>
          <w:rStyle w:val="Emphasis"/>
          <w:rFonts w:asciiTheme="majorHAnsi" w:hAnsiTheme="majorHAnsi" w:cstheme="majorHAnsi"/>
          <w:color w:val="000000" w:themeColor="text1"/>
          <w:highlight w:val="green"/>
        </w:rPr>
        <w:t>LEO</w:t>
      </w:r>
      <w:r w:rsidRPr="002E7C39">
        <w:rPr>
          <w:rStyle w:val="StyleUnderline"/>
          <w:rFonts w:asciiTheme="majorHAnsi" w:hAnsiTheme="majorHAnsi" w:cstheme="majorHAnsi"/>
          <w:color w:val="000000" w:themeColor="text1"/>
          <w:highlight w:val="green"/>
        </w:rPr>
        <w:t xml:space="preserve"> has increased by</w:t>
      </w:r>
      <w:r w:rsidRPr="002E7C39">
        <w:rPr>
          <w:rStyle w:val="StyleUnderline"/>
          <w:rFonts w:asciiTheme="majorHAnsi" w:hAnsiTheme="majorHAnsi" w:cstheme="majorHAnsi"/>
          <w:color w:val="000000" w:themeColor="text1"/>
        </w:rPr>
        <w:t xml:space="preserve"> over </w:t>
      </w:r>
      <w:r w:rsidRPr="002E7C39">
        <w:rPr>
          <w:rStyle w:val="StyleUnderline"/>
          <w:rFonts w:asciiTheme="majorHAnsi" w:hAnsiTheme="majorHAnsi" w:cstheme="majorHAnsi"/>
          <w:color w:val="000000" w:themeColor="text1"/>
          <w:highlight w:val="green"/>
        </w:rPr>
        <w:t>50%</w:t>
      </w:r>
      <w:r w:rsidRPr="002E7C39">
        <w:rPr>
          <w:rFonts w:asciiTheme="majorHAnsi" w:hAnsiTheme="majorHAnsi" w:cstheme="majorHAnsi"/>
          <w:color w:val="000000" w:themeColor="text1"/>
          <w:sz w:val="16"/>
          <w:highlight w:val="green"/>
        </w:rPr>
        <w:t>,</w:t>
      </w:r>
      <w:r w:rsidRPr="002E7C39">
        <w:rPr>
          <w:rFonts w:asciiTheme="majorHAnsi" w:hAnsiTheme="majorHAnsi" w:cstheme="majorHAnsi"/>
          <w:color w:val="000000" w:themeColor="text1"/>
          <w:sz w:val="16"/>
        </w:rPr>
        <w:t xml:space="preserve"> to about </w:t>
      </w:r>
      <w:r w:rsidRPr="002E7C39">
        <w:rPr>
          <w:rStyle w:val="Emphasis"/>
          <w:rFonts w:asciiTheme="majorHAnsi" w:hAnsiTheme="majorHAnsi" w:cstheme="majorHAnsi"/>
          <w:color w:val="000000" w:themeColor="text1"/>
        </w:rPr>
        <w:t>5000</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as of</w:t>
      </w:r>
      <w:r w:rsidRPr="002E7C39">
        <w:rPr>
          <w:rFonts w:asciiTheme="majorHAnsi" w:hAnsiTheme="majorHAnsi" w:cstheme="majorHAnsi"/>
          <w:color w:val="000000" w:themeColor="text1"/>
          <w:sz w:val="16"/>
        </w:rPr>
        <w:t xml:space="preserve"> 30 </w:t>
      </w:r>
      <w:r w:rsidRPr="002E7C39">
        <w:rPr>
          <w:rStyle w:val="StyleUnderline"/>
          <w:rFonts w:asciiTheme="majorHAnsi" w:hAnsiTheme="majorHAnsi" w:cstheme="majorHAnsi"/>
          <w:color w:val="000000" w:themeColor="text1"/>
        </w:rPr>
        <w:t xml:space="preserve">March </w:t>
      </w:r>
      <w:r w:rsidRPr="002E7C39">
        <w:rPr>
          <w:rStyle w:val="Emphasis"/>
          <w:rFonts w:asciiTheme="majorHAnsi" w:hAnsiTheme="majorHAnsi" w:cstheme="majorHAnsi"/>
          <w:color w:val="000000" w:themeColor="text1"/>
        </w:rPr>
        <w:t>2021</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highlight w:val="green"/>
        </w:rPr>
        <w:t>SpaceX</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alone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is on track to </w:t>
      </w:r>
      <w:r w:rsidRPr="002E7C39">
        <w:rPr>
          <w:rStyle w:val="StyleUnderline"/>
          <w:rFonts w:asciiTheme="majorHAnsi" w:hAnsiTheme="majorHAnsi" w:cstheme="majorHAnsi"/>
          <w:color w:val="000000" w:themeColor="text1"/>
          <w:highlight w:val="green"/>
        </w:rPr>
        <w:t>add 11,000</w:t>
      </w:r>
      <w:r w:rsidRPr="002E7C39">
        <w:rPr>
          <w:rFonts w:asciiTheme="majorHAnsi" w:hAnsiTheme="majorHAnsi" w:cstheme="majorHAnsi"/>
          <w:color w:val="000000" w:themeColor="text1"/>
          <w:sz w:val="16"/>
        </w:rPr>
        <w:t xml:space="preserve"> more as it builds its </w:t>
      </w:r>
      <w:proofErr w:type="spellStart"/>
      <w:r w:rsidRPr="002E7C39">
        <w:rPr>
          <w:rFonts w:asciiTheme="majorHAnsi" w:hAnsiTheme="majorHAnsi" w:cstheme="majorHAnsi"/>
          <w:color w:val="000000" w:themeColor="text1"/>
          <w:sz w:val="16"/>
        </w:rPr>
        <w:t>Starlink</w:t>
      </w:r>
      <w:proofErr w:type="spellEnd"/>
      <w:r w:rsidRPr="002E7C39">
        <w:rPr>
          <w:rFonts w:asciiTheme="majorHAnsi" w:hAnsiTheme="majorHAnsi" w:cstheme="majorHAnsi"/>
          <w:color w:val="000000" w:themeColor="text1"/>
          <w:sz w:val="16"/>
        </w:rPr>
        <w:t xml:space="preserve"> mega-constellation </w:t>
      </w:r>
      <w:r w:rsidRPr="002E7C39">
        <w:rPr>
          <w:rStyle w:val="StyleUnderline"/>
          <w:rFonts w:asciiTheme="majorHAnsi" w:hAnsiTheme="majorHAnsi" w:cstheme="majorHAnsi"/>
          <w:color w:val="000000" w:themeColor="text1"/>
          <w:highlight w:val="green"/>
        </w:rPr>
        <w:t>and</w:t>
      </w:r>
      <w:r w:rsidRPr="002E7C39">
        <w:rPr>
          <w:rStyle w:val="StyleUnderline"/>
          <w:rFonts w:asciiTheme="majorHAnsi" w:hAnsiTheme="majorHAnsi" w:cstheme="majorHAnsi"/>
          <w:color w:val="000000" w:themeColor="text1"/>
        </w:rPr>
        <w:t xml:space="preserve"> has</w:t>
      </w:r>
      <w:r w:rsidRPr="002E7C39">
        <w:rPr>
          <w:rFonts w:asciiTheme="majorHAnsi" w:hAnsiTheme="majorHAnsi" w:cstheme="majorHAnsi"/>
          <w:color w:val="000000" w:themeColor="text1"/>
          <w:sz w:val="16"/>
        </w:rPr>
        <w:t xml:space="preserve"> already </w:t>
      </w:r>
      <w:r w:rsidRPr="002E7C39">
        <w:rPr>
          <w:rStyle w:val="StyleUnderline"/>
          <w:rFonts w:asciiTheme="majorHAnsi" w:hAnsiTheme="majorHAnsi" w:cstheme="majorHAnsi"/>
          <w:color w:val="000000" w:themeColor="text1"/>
          <w:highlight w:val="green"/>
        </w:rPr>
        <w:t>filed for</w:t>
      </w:r>
      <w:r w:rsidRPr="002E7C39">
        <w:rPr>
          <w:rStyle w:val="StyleUnderline"/>
          <w:rFonts w:asciiTheme="majorHAnsi" w:hAnsiTheme="majorHAnsi" w:cstheme="majorHAnsi"/>
          <w:color w:val="000000" w:themeColor="text1"/>
        </w:rPr>
        <w:t xml:space="preserve"> permission for </w:t>
      </w:r>
      <w:r w:rsidRPr="002E7C39">
        <w:rPr>
          <w:rStyle w:val="StyleUnderline"/>
          <w:rFonts w:asciiTheme="majorHAnsi" w:hAnsiTheme="majorHAnsi" w:cstheme="majorHAnsi"/>
          <w:color w:val="000000" w:themeColor="text1"/>
          <w:highlight w:val="green"/>
        </w:rPr>
        <w:t>another 30,000</w:t>
      </w:r>
      <w:r w:rsidRPr="002E7C39">
        <w:rPr>
          <w:rFonts w:asciiTheme="majorHAnsi" w:hAnsiTheme="majorHAnsi" w:cstheme="majorHAnsi"/>
          <w:color w:val="000000" w:themeColor="text1"/>
          <w:sz w:val="16"/>
        </w:rPr>
        <w:t xml:space="preserve"> satellites </w:t>
      </w:r>
      <w:r w:rsidRPr="002E7C39">
        <w:rPr>
          <w:rStyle w:val="StyleUnderline"/>
          <w:rFonts w:asciiTheme="majorHAnsi" w:hAnsiTheme="majorHAnsi" w:cstheme="majorHAnsi"/>
          <w:color w:val="000000" w:themeColor="text1"/>
        </w:rPr>
        <w:t>with the</w:t>
      </w:r>
      <w:r w:rsidRPr="002E7C39">
        <w:rPr>
          <w:rFonts w:asciiTheme="majorHAnsi" w:hAnsiTheme="majorHAnsi" w:cstheme="majorHAnsi"/>
          <w:color w:val="000000" w:themeColor="text1"/>
          <w:sz w:val="16"/>
        </w:rPr>
        <w:t xml:space="preserve"> Federal Communications Commission (</w:t>
      </w:r>
      <w:r w:rsidRPr="002E7C39">
        <w:rPr>
          <w:rStyle w:val="StyleUnderline"/>
          <w:rFonts w:asciiTheme="majorHAnsi" w:hAnsiTheme="majorHAnsi" w:cstheme="majorHAnsi"/>
          <w:color w:val="000000" w:themeColor="text1"/>
        </w:rPr>
        <w:t>FCC</w:t>
      </w:r>
      <w:r w:rsidRPr="002E7C39">
        <w:rPr>
          <w:rFonts w:asciiTheme="majorHAnsi" w:hAnsiTheme="majorHAnsi" w:cstheme="majorHAnsi"/>
          <w:color w:val="000000" w:themeColor="text1"/>
          <w:sz w:val="16"/>
        </w:rPr>
        <w:t xml:space="preserve">)1. Others have similar plans, including </w:t>
      </w:r>
      <w:proofErr w:type="spellStart"/>
      <w:r w:rsidRPr="002E7C39">
        <w:rPr>
          <w:rStyle w:val="Emphasis"/>
          <w:rFonts w:asciiTheme="majorHAnsi" w:hAnsiTheme="majorHAnsi" w:cstheme="majorHAnsi"/>
          <w:color w:val="000000" w:themeColor="text1"/>
        </w:rPr>
        <w:t>OneWeb</w:t>
      </w:r>
      <w:proofErr w:type="spellEnd"/>
      <w:r w:rsidRPr="002E7C39">
        <w:rPr>
          <w:rStyle w:val="Emphasis"/>
          <w:rFonts w:asciiTheme="majorHAnsi" w:hAnsiTheme="majorHAnsi" w:cstheme="majorHAnsi"/>
          <w:color w:val="000000" w:themeColor="text1"/>
        </w:rPr>
        <w:t xml:space="preserve">, Amazon, </w:t>
      </w:r>
      <w:proofErr w:type="spellStart"/>
      <w:r w:rsidRPr="002E7C39">
        <w:rPr>
          <w:rStyle w:val="Emphasis"/>
          <w:rFonts w:asciiTheme="majorHAnsi" w:hAnsiTheme="majorHAnsi" w:cstheme="majorHAnsi"/>
          <w:color w:val="000000" w:themeColor="text1"/>
        </w:rPr>
        <w:t>Telesat</w:t>
      </w:r>
      <w:proofErr w:type="spellEnd"/>
      <w:r w:rsidRPr="002E7C39">
        <w:rPr>
          <w:rStyle w:val="Emphasis"/>
          <w:rFonts w:asciiTheme="majorHAnsi" w:hAnsiTheme="majorHAnsi" w:cstheme="majorHAnsi"/>
          <w:color w:val="000000" w:themeColor="text1"/>
        </w:rPr>
        <w:t>,</w:t>
      </w:r>
      <w:r w:rsidRPr="002E7C39">
        <w:rPr>
          <w:rFonts w:asciiTheme="majorHAnsi" w:hAnsiTheme="majorHAnsi" w:cstheme="majorHAnsi"/>
          <w:color w:val="000000" w:themeColor="text1"/>
          <w:sz w:val="16"/>
        </w:rPr>
        <w:t xml:space="preserve"> and GW, which is a Chinese state-owned company2. The </w:t>
      </w:r>
      <w:r w:rsidRPr="002E7C39">
        <w:rPr>
          <w:rStyle w:val="StyleUnderline"/>
          <w:rFonts w:asciiTheme="majorHAnsi" w:hAnsiTheme="majorHAnsi" w:cstheme="majorHAnsi"/>
          <w:color w:val="000000" w:themeColor="text1"/>
        </w:rPr>
        <w:t>current governance system for LEO</w:t>
      </w:r>
      <w:r w:rsidRPr="002E7C39">
        <w:rPr>
          <w:rFonts w:asciiTheme="majorHAnsi" w:hAnsiTheme="majorHAnsi" w:cstheme="majorHAnsi"/>
          <w:color w:val="000000" w:themeColor="text1"/>
          <w:sz w:val="16"/>
        </w:rPr>
        <w:t xml:space="preserve">, while slowly changing, </w:t>
      </w:r>
      <w:r w:rsidRPr="002E7C39">
        <w:rPr>
          <w:rStyle w:val="StyleUnderline"/>
          <w:rFonts w:asciiTheme="majorHAnsi" w:hAnsiTheme="majorHAnsi" w:cstheme="majorHAnsi"/>
          <w:color w:val="000000" w:themeColor="text1"/>
        </w:rPr>
        <w:t xml:space="preserve">is ill-equipped to handle </w:t>
      </w:r>
      <w:r w:rsidRPr="002E7C39">
        <w:rPr>
          <w:rStyle w:val="Emphasis"/>
          <w:rFonts w:asciiTheme="majorHAnsi" w:hAnsiTheme="majorHAnsi" w:cstheme="majorHAnsi"/>
          <w:color w:val="000000" w:themeColor="text1"/>
          <w:highlight w:val="green"/>
        </w:rPr>
        <w:t>large satellite systems</w:t>
      </w:r>
      <w:r w:rsidRPr="002E7C39">
        <w:rPr>
          <w:rFonts w:asciiTheme="majorHAnsi" w:hAnsiTheme="majorHAnsi" w:cstheme="majorHAnsi"/>
          <w:color w:val="000000" w:themeColor="text1"/>
          <w:sz w:val="16"/>
        </w:rPr>
        <w:t xml:space="preserve">. Here, we outline how applying the consumer electronic model to </w:t>
      </w:r>
      <w:r w:rsidRPr="002E7C39">
        <w:rPr>
          <w:rStyle w:val="StyleUnderline"/>
          <w:rFonts w:asciiTheme="majorHAnsi" w:hAnsiTheme="majorHAnsi" w:cstheme="majorHAnsi"/>
          <w:color w:val="000000" w:themeColor="text1"/>
        </w:rPr>
        <w:t xml:space="preserve">satellites could lead to </w:t>
      </w:r>
      <w:r w:rsidRPr="002E7C39">
        <w:rPr>
          <w:rStyle w:val="Emphasis"/>
          <w:rFonts w:asciiTheme="majorHAnsi" w:hAnsiTheme="majorHAnsi" w:cstheme="majorHAnsi"/>
          <w:color w:val="000000" w:themeColor="text1"/>
        </w:rPr>
        <w:t>multiple tragedies of the commons</w:t>
      </w:r>
      <w:r w:rsidRPr="002E7C39">
        <w:rPr>
          <w:rFonts w:asciiTheme="majorHAnsi" w:hAnsiTheme="majorHAnsi" w:cstheme="majorHAnsi"/>
          <w:color w:val="000000" w:themeColor="text1"/>
          <w:sz w:val="16"/>
        </w:rPr>
        <w:t xml:space="preserve">. Some of these are well known, such as </w:t>
      </w:r>
      <w:r w:rsidRPr="002E7C39">
        <w:rPr>
          <w:rStyle w:val="StyleUnderline"/>
          <w:rFonts w:asciiTheme="majorHAnsi" w:hAnsiTheme="majorHAnsi" w:cstheme="majorHAnsi"/>
          <w:color w:val="000000" w:themeColor="text1"/>
        </w:rPr>
        <w:t xml:space="preserve">impediments to </w:t>
      </w:r>
      <w:r w:rsidRPr="002E7C39">
        <w:rPr>
          <w:rStyle w:val="Emphasis"/>
          <w:rFonts w:asciiTheme="majorHAnsi" w:hAnsiTheme="majorHAnsi" w:cstheme="majorHAnsi"/>
          <w:color w:val="000000" w:themeColor="text1"/>
        </w:rPr>
        <w:t>astronomy</w:t>
      </w:r>
      <w:r w:rsidRPr="002E7C39">
        <w:rPr>
          <w:rFonts w:asciiTheme="majorHAnsi" w:hAnsiTheme="majorHAnsi" w:cstheme="majorHAnsi"/>
          <w:color w:val="000000" w:themeColor="text1"/>
          <w:sz w:val="16"/>
        </w:rPr>
        <w:t xml:space="preserve"> and an </w:t>
      </w:r>
      <w:r w:rsidRPr="002E7C39">
        <w:rPr>
          <w:rStyle w:val="StyleUnderline"/>
          <w:rFonts w:asciiTheme="majorHAnsi" w:hAnsiTheme="majorHAnsi" w:cstheme="majorHAnsi"/>
          <w:color w:val="000000" w:themeColor="text1"/>
          <w:highlight w:val="green"/>
        </w:rPr>
        <w:t xml:space="preserve">increased risk of </w:t>
      </w:r>
      <w:r w:rsidRPr="002E7C39">
        <w:rPr>
          <w:rStyle w:val="Emphasis"/>
          <w:rFonts w:asciiTheme="majorHAnsi" w:hAnsiTheme="majorHAnsi" w:cstheme="majorHAnsi"/>
          <w:color w:val="000000" w:themeColor="text1"/>
          <w:highlight w:val="green"/>
        </w:rPr>
        <w:t>space debris</w:t>
      </w:r>
      <w:r w:rsidRPr="002E7C39">
        <w:rPr>
          <w:rFonts w:asciiTheme="majorHAnsi" w:hAnsiTheme="majorHAnsi" w:cstheme="majorHAnsi"/>
          <w:color w:val="000000" w:themeColor="text1"/>
          <w:sz w:val="16"/>
        </w:rPr>
        <w:t xml:space="preserve">, while others have received insufficient attention, including </w:t>
      </w:r>
      <w:r w:rsidRPr="002E7C39">
        <w:rPr>
          <w:rStyle w:val="StyleUnderline"/>
          <w:rFonts w:asciiTheme="majorHAnsi" w:hAnsiTheme="majorHAnsi" w:cstheme="majorHAnsi"/>
          <w:color w:val="000000" w:themeColor="text1"/>
        </w:rPr>
        <w:t xml:space="preserve">changes to the </w:t>
      </w:r>
      <w:r w:rsidRPr="002E7C39">
        <w:rPr>
          <w:rStyle w:val="Emphasis"/>
          <w:rFonts w:asciiTheme="majorHAnsi" w:hAnsiTheme="majorHAnsi" w:cstheme="majorHAnsi"/>
          <w:color w:val="000000" w:themeColor="text1"/>
        </w:rPr>
        <w:t>chemistry</w:t>
      </w:r>
      <w:r w:rsidRPr="002E7C39">
        <w:rPr>
          <w:rStyle w:val="StyleUnderline"/>
          <w:rFonts w:asciiTheme="majorHAnsi" w:hAnsiTheme="majorHAnsi" w:cstheme="majorHAnsi"/>
          <w:color w:val="000000" w:themeColor="text1"/>
        </w:rPr>
        <w:t xml:space="preserve"> of Earth’s </w:t>
      </w:r>
      <w:r w:rsidRPr="002E7C39">
        <w:rPr>
          <w:rStyle w:val="Emphasis"/>
          <w:rFonts w:asciiTheme="majorHAnsi" w:hAnsiTheme="majorHAnsi" w:cstheme="majorHAnsi"/>
          <w:color w:val="000000" w:themeColor="text1"/>
        </w:rPr>
        <w:t>upper atmosphere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and</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increased dangers</w:t>
      </w:r>
      <w:r w:rsidRPr="002E7C39">
        <w:rPr>
          <w:rStyle w:val="StyleUnderline"/>
          <w:rFonts w:asciiTheme="majorHAnsi" w:hAnsiTheme="majorHAnsi" w:cstheme="majorHAnsi"/>
          <w:color w:val="000000" w:themeColor="text1"/>
        </w:rPr>
        <w:t xml:space="preserve"> on Earth’s surface from </w:t>
      </w:r>
      <w:r w:rsidRPr="002E7C39">
        <w:rPr>
          <w:rStyle w:val="Emphasis"/>
          <w:rFonts w:asciiTheme="majorHAnsi" w:hAnsiTheme="majorHAnsi" w:cstheme="majorHAnsi"/>
          <w:color w:val="000000" w:themeColor="text1"/>
        </w:rPr>
        <w:t>re-entered debris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The heavy use of certain orbital regions</w:t>
      </w:r>
      <w:r w:rsidRPr="002E7C39">
        <w:rPr>
          <w:rFonts w:asciiTheme="majorHAnsi" w:hAnsiTheme="majorHAnsi" w:cstheme="majorHAnsi"/>
          <w:color w:val="000000" w:themeColor="text1"/>
          <w:sz w:val="16"/>
        </w:rPr>
        <w:t xml:space="preserve"> might also </w:t>
      </w:r>
      <w:r w:rsidRPr="002E7C39">
        <w:rPr>
          <w:rStyle w:val="StyleUnderline"/>
          <w:rFonts w:asciiTheme="majorHAnsi" w:hAnsiTheme="majorHAnsi" w:cstheme="majorHAnsi"/>
          <w:color w:val="000000" w:themeColor="text1"/>
        </w:rPr>
        <w:t>result in</w:t>
      </w:r>
      <w:r w:rsidRPr="002E7C39">
        <w:rPr>
          <w:rFonts w:asciiTheme="majorHAnsi" w:hAnsiTheme="majorHAnsi" w:cstheme="majorHAnsi"/>
          <w:color w:val="000000" w:themeColor="text1"/>
          <w:sz w:val="16"/>
        </w:rPr>
        <w:t xml:space="preserve"> a </w:t>
      </w:r>
      <w:r w:rsidRPr="002E7C39">
        <w:rPr>
          <w:rStyle w:val="StyleUnderline"/>
          <w:rFonts w:asciiTheme="majorHAnsi" w:hAnsiTheme="majorHAnsi" w:cstheme="majorHAnsi"/>
          <w:color w:val="000000" w:themeColor="text1"/>
        </w:rPr>
        <w:t>de facto exclusion of other actors from them</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violating the</w:t>
      </w:r>
      <w:r w:rsidRPr="002E7C39">
        <w:rPr>
          <w:rFonts w:asciiTheme="majorHAnsi" w:hAnsiTheme="majorHAnsi" w:cstheme="majorHAnsi"/>
          <w:color w:val="000000" w:themeColor="text1"/>
          <w:sz w:val="16"/>
        </w:rPr>
        <w:t xml:space="preserve"> 1967 </w:t>
      </w:r>
      <w:r w:rsidRPr="002E7C39">
        <w:rPr>
          <w:rStyle w:val="Emphasis"/>
          <w:rFonts w:asciiTheme="majorHAnsi" w:hAnsiTheme="majorHAnsi" w:cstheme="majorHAnsi"/>
          <w:color w:val="000000" w:themeColor="text1"/>
        </w:rPr>
        <w:t>O</w:t>
      </w:r>
      <w:r w:rsidRPr="002E7C39">
        <w:rPr>
          <w:rFonts w:asciiTheme="majorHAnsi" w:hAnsiTheme="majorHAnsi" w:cstheme="majorHAnsi"/>
          <w:color w:val="000000" w:themeColor="text1"/>
          <w:sz w:val="16"/>
        </w:rPr>
        <w:t xml:space="preserve">uter </w:t>
      </w:r>
      <w:r w:rsidRPr="002E7C39">
        <w:rPr>
          <w:rStyle w:val="Emphasis"/>
          <w:rFonts w:asciiTheme="majorHAnsi" w:hAnsiTheme="majorHAnsi" w:cstheme="majorHAnsi"/>
          <w:color w:val="000000" w:themeColor="text1"/>
        </w:rPr>
        <w:t>S</w:t>
      </w:r>
      <w:r w:rsidRPr="002E7C39">
        <w:rPr>
          <w:rFonts w:asciiTheme="majorHAnsi" w:hAnsiTheme="majorHAnsi" w:cstheme="majorHAnsi"/>
          <w:color w:val="000000" w:themeColor="text1"/>
          <w:sz w:val="16"/>
        </w:rPr>
        <w:t xml:space="preserve">pace </w:t>
      </w:r>
      <w:r w:rsidRPr="002E7C39">
        <w:rPr>
          <w:rStyle w:val="Emphasis"/>
          <w:rFonts w:asciiTheme="majorHAnsi" w:hAnsiTheme="majorHAnsi" w:cstheme="majorHAnsi"/>
          <w:color w:val="000000" w:themeColor="text1"/>
        </w:rPr>
        <w:t>T</w:t>
      </w:r>
      <w:r w:rsidRPr="002E7C39">
        <w:rPr>
          <w:rFonts w:asciiTheme="majorHAnsi" w:hAnsiTheme="majorHAnsi" w:cstheme="majorHAnsi"/>
          <w:color w:val="000000" w:themeColor="text1"/>
          <w:sz w:val="16"/>
        </w:rPr>
        <w:t xml:space="preserve">reaty. </w:t>
      </w:r>
      <w:r w:rsidRPr="002E7C39">
        <w:rPr>
          <w:rStyle w:val="StyleUnderline"/>
          <w:rFonts w:asciiTheme="majorHAnsi" w:hAnsiTheme="majorHAnsi" w:cstheme="majorHAnsi"/>
          <w:color w:val="000000" w:themeColor="text1"/>
        </w:rPr>
        <w:t>All of these challenges could be addressed</w:t>
      </w:r>
      <w:r w:rsidRPr="002E7C39">
        <w:rPr>
          <w:rFonts w:asciiTheme="majorHAnsi" w:hAnsiTheme="majorHAnsi" w:cstheme="majorHAnsi"/>
          <w:color w:val="000000" w:themeColor="text1"/>
          <w:sz w:val="16"/>
        </w:rPr>
        <w:t xml:space="preserve"> in a coordinated manner </w:t>
      </w:r>
      <w:r w:rsidRPr="002E7C39">
        <w:rPr>
          <w:rStyle w:val="StyleUnderline"/>
          <w:rFonts w:asciiTheme="majorHAnsi" w:hAnsiTheme="majorHAnsi" w:cstheme="majorHAnsi"/>
          <w:color w:val="000000" w:themeColor="text1"/>
        </w:rPr>
        <w:t>through multilateral law-making</w:t>
      </w:r>
      <w:r w:rsidRPr="002E7C39">
        <w:rPr>
          <w:rFonts w:asciiTheme="majorHAnsi" w:hAnsiTheme="majorHAnsi" w:cstheme="maj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2E7C39">
        <w:rPr>
          <w:rStyle w:val="Emphasis"/>
          <w:rFonts w:asciiTheme="majorHAnsi" w:hAnsiTheme="majorHAnsi" w:cstheme="majorHAnsi"/>
          <w:color w:val="000000" w:themeColor="text1"/>
        </w:rPr>
        <w:t>mega-constellations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require a shift in</w:t>
      </w:r>
      <w:r w:rsidRPr="002E7C39">
        <w:rPr>
          <w:rFonts w:asciiTheme="majorHAnsi" w:hAnsiTheme="majorHAnsi" w:cstheme="majorHAnsi"/>
          <w:color w:val="000000" w:themeColor="text1"/>
          <w:sz w:val="16"/>
        </w:rPr>
        <w:t xml:space="preserve"> perspectives and </w:t>
      </w:r>
      <w:r w:rsidRPr="002E7C39">
        <w:rPr>
          <w:rStyle w:val="StyleUnderline"/>
          <w:rFonts w:asciiTheme="majorHAnsi" w:hAnsiTheme="majorHAnsi" w:cstheme="majorHAnsi"/>
          <w:color w:val="000000" w:themeColor="text1"/>
        </w:rPr>
        <w:t>policies</w:t>
      </w:r>
      <w:r w:rsidRPr="002E7C39">
        <w:rPr>
          <w:rFonts w:asciiTheme="majorHAnsi" w:hAnsiTheme="majorHAnsi" w:cstheme="majorHAnsi"/>
          <w:color w:val="000000" w:themeColor="text1"/>
          <w:sz w:val="16"/>
        </w:rPr>
        <w:t>: from looking at single satellites, to evaluating systems of thousands of satellites, and doing so within an understanding of the limitations of Earth’s environment, including its orbits.</w:t>
      </w:r>
    </w:p>
    <w:p w14:paraId="15911408" w14:textId="77777777" w:rsidR="002E7C39" w:rsidRPr="002E7C39" w:rsidRDefault="002E7C39" w:rsidP="002E7C39">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highlight w:val="green"/>
        </w:rPr>
        <w:t>Thousands</w:t>
      </w:r>
      <w:r w:rsidRPr="002E7C39">
        <w:rPr>
          <w:rStyle w:val="StyleUnderline"/>
          <w:rFonts w:asciiTheme="majorHAnsi" w:hAnsiTheme="majorHAnsi" w:cstheme="majorHAnsi"/>
          <w:color w:val="000000" w:themeColor="text1"/>
        </w:rPr>
        <w:t xml:space="preserve"> of </w:t>
      </w:r>
      <w:r w:rsidRPr="002E7C39">
        <w:rPr>
          <w:rStyle w:val="Emphasis"/>
          <w:rFonts w:asciiTheme="majorHAnsi" w:hAnsiTheme="majorHAnsi" w:cstheme="majorHAnsi"/>
          <w:color w:val="000000" w:themeColor="text1"/>
        </w:rPr>
        <w:t>satellites</w:t>
      </w:r>
      <w:r w:rsidRPr="002E7C39">
        <w:rPr>
          <w:rFonts w:asciiTheme="majorHAnsi" w:hAnsiTheme="majorHAnsi" w:cstheme="majorHAnsi"/>
          <w:color w:val="000000" w:themeColor="text1"/>
          <w:sz w:val="16"/>
        </w:rPr>
        <w:t xml:space="preserve"> and 1500 rocket bodies </w:t>
      </w:r>
      <w:r w:rsidRPr="002E7C39">
        <w:rPr>
          <w:rStyle w:val="StyleUnderline"/>
          <w:rFonts w:asciiTheme="majorHAnsi" w:hAnsiTheme="majorHAnsi" w:cstheme="majorHAnsi"/>
          <w:color w:val="000000" w:themeColor="text1"/>
          <w:highlight w:val="green"/>
        </w:rPr>
        <w:t xml:space="preserve">provide </w:t>
      </w:r>
      <w:r w:rsidRPr="002E7C39">
        <w:rPr>
          <w:rStyle w:val="Emphasis"/>
          <w:rFonts w:asciiTheme="majorHAnsi" w:hAnsiTheme="majorHAnsi" w:cstheme="majorHAnsi"/>
          <w:color w:val="000000" w:themeColor="text1"/>
          <w:highlight w:val="green"/>
        </w:rPr>
        <w:t>considerable mass</w:t>
      </w:r>
      <w:r w:rsidRPr="002E7C39">
        <w:rPr>
          <w:rStyle w:val="StyleUnderline"/>
          <w:rFonts w:asciiTheme="majorHAnsi" w:hAnsiTheme="majorHAnsi" w:cstheme="majorHAnsi"/>
          <w:color w:val="000000" w:themeColor="text1"/>
        </w:rPr>
        <w:t xml:space="preserve"> in LEO</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which</w:t>
      </w:r>
      <w:r w:rsidRPr="002E7C39">
        <w:rPr>
          <w:rStyle w:val="StyleUnderline"/>
          <w:rFonts w:asciiTheme="majorHAnsi" w:hAnsiTheme="majorHAnsi" w:cstheme="majorHAnsi"/>
          <w:color w:val="000000" w:themeColor="text1"/>
        </w:rPr>
        <w:t xml:space="preserve"> can </w:t>
      </w:r>
      <w:r w:rsidRPr="002E7C39">
        <w:rPr>
          <w:rStyle w:val="StyleUnderline"/>
          <w:rFonts w:asciiTheme="majorHAnsi" w:hAnsiTheme="majorHAnsi" w:cstheme="majorHAnsi"/>
          <w:color w:val="000000" w:themeColor="text1"/>
          <w:highlight w:val="green"/>
        </w:rPr>
        <w:t xml:space="preserve">break </w:t>
      </w:r>
      <w:r w:rsidRPr="002E7C39">
        <w:rPr>
          <w:rStyle w:val="StyleUnderline"/>
          <w:rFonts w:asciiTheme="majorHAnsi" w:hAnsiTheme="majorHAnsi" w:cstheme="majorHAnsi"/>
          <w:color w:val="000000" w:themeColor="text1"/>
        </w:rPr>
        <w:t xml:space="preserve">into debris </w:t>
      </w:r>
      <w:r w:rsidRPr="002E7C39">
        <w:rPr>
          <w:rStyle w:val="StyleUnderline"/>
          <w:rFonts w:asciiTheme="majorHAnsi" w:hAnsiTheme="majorHAnsi" w:cstheme="majorHAnsi"/>
          <w:color w:val="000000" w:themeColor="text1"/>
          <w:highlight w:val="green"/>
        </w:rPr>
        <w:t>upon</w:t>
      </w:r>
      <w:r w:rsidRPr="002E7C39">
        <w:rPr>
          <w:rStyle w:val="StyleUnderline"/>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collisions</w:t>
      </w:r>
      <w:r w:rsidRPr="002E7C39">
        <w:rPr>
          <w:rStyle w:val="StyleUnderline"/>
          <w:rFonts w:asciiTheme="majorHAnsi" w:hAnsiTheme="majorHAnsi" w:cstheme="majorHAnsi"/>
          <w:color w:val="000000" w:themeColor="text1"/>
        </w:rPr>
        <w:t xml:space="preserve">, explosions, </w:t>
      </w:r>
      <w:r w:rsidRPr="002E7C39">
        <w:rPr>
          <w:rStyle w:val="StyleUnderline"/>
          <w:rFonts w:asciiTheme="majorHAnsi" w:hAnsiTheme="majorHAnsi" w:cstheme="majorHAnsi"/>
          <w:color w:val="000000" w:themeColor="text1"/>
          <w:highlight w:val="green"/>
        </w:rPr>
        <w:t>or</w:t>
      </w:r>
      <w:r w:rsidRPr="002E7C39">
        <w:rPr>
          <w:rStyle w:val="StyleUnderline"/>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degradation</w:t>
      </w:r>
      <w:r w:rsidRPr="002E7C39">
        <w:rPr>
          <w:rStyle w:val="StyleUnderline"/>
          <w:rFonts w:asciiTheme="majorHAnsi" w:hAnsiTheme="majorHAnsi" w:cstheme="majorHAnsi"/>
          <w:color w:val="000000" w:themeColor="text1"/>
        </w:rPr>
        <w:t xml:space="preserve"> in the </w:t>
      </w:r>
      <w:r w:rsidRPr="002E7C39">
        <w:rPr>
          <w:rStyle w:val="Emphasis"/>
          <w:rFonts w:asciiTheme="majorHAnsi" w:hAnsiTheme="majorHAnsi" w:cstheme="majorHAnsi"/>
          <w:color w:val="000000" w:themeColor="text1"/>
        </w:rPr>
        <w:t>harsh space environment</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highlight w:val="green"/>
        </w:rPr>
        <w:t>Fragmentations</w:t>
      </w:r>
      <w:r w:rsidRPr="002E7C39">
        <w:rPr>
          <w:rStyle w:val="StyleUnderline"/>
          <w:rFonts w:asciiTheme="majorHAnsi" w:hAnsiTheme="majorHAnsi" w:cstheme="majorHAnsi"/>
          <w:color w:val="000000" w:themeColor="text1"/>
          <w:highlight w:val="green"/>
        </w:rPr>
        <w:t xml:space="preserve"> increase</w:t>
      </w:r>
      <w:r w:rsidRPr="002E7C39">
        <w:rPr>
          <w:rFonts w:asciiTheme="majorHAnsi" w:hAnsiTheme="majorHAnsi" w:cstheme="majorHAnsi"/>
          <w:color w:val="000000" w:themeColor="text1"/>
          <w:sz w:val="16"/>
        </w:rPr>
        <w:t xml:space="preserve"> the </w:t>
      </w:r>
      <w:r w:rsidRPr="002E7C39">
        <w:rPr>
          <w:rStyle w:val="Emphasis"/>
          <w:rFonts w:asciiTheme="majorHAnsi" w:hAnsiTheme="majorHAnsi" w:cstheme="majorHAnsi"/>
          <w:color w:val="000000" w:themeColor="text1"/>
        </w:rPr>
        <w:t>cross-section of orbiting material</w:t>
      </w:r>
      <w:r w:rsidRPr="002E7C39">
        <w:rPr>
          <w:rStyle w:val="StyleUnderline"/>
          <w:rFonts w:asciiTheme="majorHAnsi" w:hAnsiTheme="majorHAnsi" w:cstheme="majorHAnsi"/>
          <w:color w:val="000000" w:themeColor="text1"/>
        </w:rPr>
        <w:t xml:space="preserve">, and with it, the </w:t>
      </w:r>
      <w:r w:rsidRPr="002E7C39">
        <w:rPr>
          <w:rStyle w:val="Emphasis"/>
          <w:rFonts w:asciiTheme="majorHAnsi" w:hAnsiTheme="majorHAnsi" w:cstheme="majorHAnsi"/>
          <w:color w:val="000000" w:themeColor="text1"/>
          <w:highlight w:val="green"/>
        </w:rPr>
        <w:t>collision probability</w:t>
      </w:r>
      <w:r w:rsidRPr="002E7C39">
        <w:rPr>
          <w:rStyle w:val="StyleUnderline"/>
          <w:rFonts w:asciiTheme="majorHAnsi" w:hAnsiTheme="majorHAnsi" w:cstheme="majorHAnsi"/>
          <w:color w:val="000000" w:themeColor="text1"/>
          <w:highlight w:val="green"/>
        </w:rPr>
        <w:t xml:space="preserve"> per time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Eventually, </w:t>
      </w:r>
      <w:r w:rsidRPr="002E7C39">
        <w:rPr>
          <w:rStyle w:val="StyleUnderline"/>
          <w:rFonts w:asciiTheme="majorHAnsi" w:hAnsiTheme="majorHAnsi" w:cstheme="majorHAnsi"/>
          <w:color w:val="000000" w:themeColor="text1"/>
          <w:highlight w:val="green"/>
        </w:rPr>
        <w:t>collisions could dominate</w:t>
      </w:r>
      <w:r w:rsidRPr="002E7C39">
        <w:rPr>
          <w:rStyle w:val="StyleUnderline"/>
          <w:rFonts w:asciiTheme="majorHAnsi" w:hAnsiTheme="majorHAnsi" w:cstheme="majorHAnsi"/>
          <w:color w:val="000000" w:themeColor="text1"/>
        </w:rPr>
        <w:t xml:space="preserve"> on-orbit evolution, </w:t>
      </w:r>
      <w:r w:rsidRPr="002E7C39">
        <w:rPr>
          <w:rStyle w:val="StyleUnderline"/>
          <w:rFonts w:asciiTheme="majorHAnsi" w:hAnsiTheme="majorHAnsi" w:cstheme="majorHAnsi"/>
          <w:color w:val="000000" w:themeColor="text1"/>
          <w:highlight w:val="green"/>
        </w:rPr>
        <w:t xml:space="preserve">a situation called the </w:t>
      </w:r>
      <w:r w:rsidRPr="002E7C39">
        <w:rPr>
          <w:rStyle w:val="Emphasis"/>
          <w:rFonts w:asciiTheme="majorHAnsi" w:hAnsiTheme="majorHAnsi" w:cstheme="majorHAnsi"/>
          <w:color w:val="000000" w:themeColor="text1"/>
          <w:highlight w:val="green"/>
        </w:rPr>
        <w:t>Kessler Syndrome</w:t>
      </w:r>
      <w:r w:rsidRPr="002E7C39">
        <w:rPr>
          <w:rFonts w:asciiTheme="majorHAnsi" w:hAnsiTheme="majorHAnsi" w:cstheme="maj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2E7C39">
        <w:rPr>
          <w:rStyle w:val="StyleUnderline"/>
          <w:rFonts w:asciiTheme="majorHAnsi" w:hAnsiTheme="majorHAnsi" w:cstheme="majorHAnsi"/>
          <w:color w:val="000000" w:themeColor="text1"/>
          <w:highlight w:val="green"/>
        </w:rPr>
        <w:t>Simulations of</w:t>
      </w:r>
      <w:r w:rsidRPr="002E7C39">
        <w:rPr>
          <w:rStyle w:val="StyleUnderline"/>
          <w:rFonts w:asciiTheme="majorHAnsi" w:hAnsiTheme="majorHAnsi" w:cstheme="majorHAnsi"/>
          <w:color w:val="000000" w:themeColor="text1"/>
        </w:rPr>
        <w:t xml:space="preserve"> the </w:t>
      </w:r>
      <w:r w:rsidRPr="002E7C39">
        <w:rPr>
          <w:rStyle w:val="Emphasis"/>
          <w:rFonts w:asciiTheme="majorHAnsi" w:hAnsiTheme="majorHAnsi" w:cstheme="majorHAnsi"/>
          <w:color w:val="000000" w:themeColor="text1"/>
          <w:highlight w:val="green"/>
        </w:rPr>
        <w:t>long-term evolution</w:t>
      </w:r>
      <w:r w:rsidRPr="002E7C39">
        <w:rPr>
          <w:rStyle w:val="StyleUnderline"/>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highlight w:val="green"/>
        </w:rPr>
        <w:t>of debris suggest</w:t>
      </w:r>
      <w:r w:rsidRPr="002E7C39">
        <w:rPr>
          <w:rStyle w:val="StyleUnderline"/>
          <w:rFonts w:asciiTheme="majorHAnsi" w:hAnsiTheme="majorHAnsi" w:cstheme="majorHAnsi"/>
          <w:color w:val="000000" w:themeColor="text1"/>
        </w:rPr>
        <w:t xml:space="preserve"> that LEO is already in the</w:t>
      </w:r>
      <w:r w:rsidRPr="002E7C39">
        <w:rPr>
          <w:rFonts w:asciiTheme="majorHAnsi" w:hAnsiTheme="majorHAnsi" w:cstheme="majorHAnsi"/>
          <w:color w:val="000000" w:themeColor="text1"/>
          <w:sz w:val="16"/>
        </w:rPr>
        <w:t xml:space="preserve"> protracted </w:t>
      </w:r>
      <w:r w:rsidRPr="002E7C39">
        <w:rPr>
          <w:rStyle w:val="Emphasis"/>
          <w:rFonts w:asciiTheme="majorHAnsi" w:hAnsiTheme="majorHAnsi" w:cstheme="majorHAnsi"/>
          <w:color w:val="000000" w:themeColor="text1"/>
          <w:highlight w:val="green"/>
        </w:rPr>
        <w:t xml:space="preserve">initial stages </w:t>
      </w:r>
      <w:r w:rsidRPr="002E7C39">
        <w:rPr>
          <w:rStyle w:val="Emphasis"/>
          <w:rFonts w:asciiTheme="majorHAnsi" w:hAnsiTheme="majorHAnsi" w:cstheme="majorHAnsi"/>
          <w:color w:val="000000" w:themeColor="text1"/>
        </w:rPr>
        <w:t>of the Kessler Syndrome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but that this could be managed</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through</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a</w:t>
      </w:r>
      <w:r w:rsidRPr="002E7C39">
        <w:rPr>
          <w:rFonts w:asciiTheme="majorHAnsi" w:hAnsiTheme="majorHAnsi" w:cstheme="majorHAnsi"/>
          <w:color w:val="000000" w:themeColor="text1"/>
          <w:sz w:val="16"/>
        </w:rPr>
        <w:t xml:space="preserve">ctive </w:t>
      </w:r>
      <w:r w:rsidRPr="002E7C39">
        <w:rPr>
          <w:rStyle w:val="Emphasis"/>
          <w:rFonts w:asciiTheme="majorHAnsi" w:hAnsiTheme="majorHAnsi" w:cstheme="majorHAnsi"/>
          <w:color w:val="000000" w:themeColor="text1"/>
        </w:rPr>
        <w:t>d</w:t>
      </w:r>
      <w:r w:rsidRPr="002E7C39">
        <w:rPr>
          <w:rFonts w:asciiTheme="majorHAnsi" w:hAnsiTheme="majorHAnsi" w:cstheme="majorHAnsi"/>
          <w:color w:val="000000" w:themeColor="text1"/>
          <w:sz w:val="16"/>
        </w:rPr>
        <w:t xml:space="preserve">ebris </w:t>
      </w:r>
      <w:r w:rsidRPr="002E7C39">
        <w:rPr>
          <w:rStyle w:val="Emphasis"/>
          <w:rFonts w:asciiTheme="majorHAnsi" w:hAnsiTheme="majorHAnsi" w:cstheme="majorHAnsi"/>
          <w:color w:val="000000" w:themeColor="text1"/>
        </w:rPr>
        <w:t>r</w:t>
      </w:r>
      <w:r w:rsidRPr="002E7C39">
        <w:rPr>
          <w:rFonts w:asciiTheme="majorHAnsi" w:hAnsiTheme="majorHAnsi" w:cstheme="majorHAnsi"/>
          <w:color w:val="000000" w:themeColor="text1"/>
          <w:sz w:val="16"/>
        </w:rPr>
        <w:t xml:space="preserve">emoval4. </w:t>
      </w:r>
      <w:r w:rsidRPr="002E7C39">
        <w:rPr>
          <w:rStyle w:val="StyleUnderline"/>
          <w:rFonts w:asciiTheme="majorHAnsi" w:hAnsiTheme="majorHAnsi" w:cstheme="majorHAnsi"/>
          <w:color w:val="000000" w:themeColor="text1"/>
        </w:rPr>
        <w:t xml:space="preserve">The </w:t>
      </w:r>
      <w:r w:rsidRPr="002E7C39">
        <w:rPr>
          <w:rStyle w:val="StyleUnderline"/>
          <w:rFonts w:asciiTheme="majorHAnsi" w:hAnsiTheme="majorHAnsi" w:cstheme="majorHAnsi"/>
          <w:color w:val="000000" w:themeColor="text1"/>
          <w:highlight w:val="green"/>
        </w:rPr>
        <w:t>addition of</w:t>
      </w:r>
      <w:r w:rsidRPr="002E7C39">
        <w:rPr>
          <w:rStyle w:val="StyleUnderline"/>
          <w:rFonts w:asciiTheme="majorHAnsi" w:hAnsiTheme="majorHAnsi" w:cstheme="majorHAnsi"/>
          <w:color w:val="000000" w:themeColor="text1"/>
        </w:rPr>
        <w:t xml:space="preserve"> satellite </w:t>
      </w:r>
      <w:r w:rsidRPr="002E7C39">
        <w:rPr>
          <w:rStyle w:val="Emphasis"/>
          <w:rFonts w:asciiTheme="majorHAnsi" w:hAnsiTheme="majorHAnsi" w:cstheme="majorHAnsi"/>
          <w:color w:val="000000" w:themeColor="text1"/>
          <w:highlight w:val="green"/>
        </w:rPr>
        <w:t>mega-constellations</w:t>
      </w:r>
      <w:r w:rsidRPr="002E7C39">
        <w:rPr>
          <w:rStyle w:val="StyleUnderline"/>
          <w:rFonts w:asciiTheme="majorHAnsi" w:hAnsiTheme="majorHAnsi" w:cstheme="majorHAnsi"/>
          <w:color w:val="000000" w:themeColor="text1"/>
        </w:rPr>
        <w:t xml:space="preserve"> and the general proliferation of low-cost satellites </w:t>
      </w:r>
      <w:r w:rsidRPr="002E7C39">
        <w:rPr>
          <w:rStyle w:val="StyleUnderline"/>
          <w:rFonts w:asciiTheme="majorHAnsi" w:hAnsiTheme="majorHAnsi" w:cstheme="majorHAnsi"/>
          <w:color w:val="000000" w:themeColor="text1"/>
          <w:highlight w:val="green"/>
        </w:rPr>
        <w:t xml:space="preserve">in LEO </w:t>
      </w:r>
      <w:r w:rsidRPr="002E7C39">
        <w:rPr>
          <w:rStyle w:val="Emphasis"/>
          <w:rFonts w:asciiTheme="majorHAnsi" w:hAnsiTheme="majorHAnsi" w:cstheme="majorHAnsi"/>
          <w:color w:val="000000" w:themeColor="text1"/>
          <w:highlight w:val="green"/>
        </w:rPr>
        <w:t>stresses the environment further</w:t>
      </w:r>
      <w:r w:rsidRPr="002E7C39">
        <w:rPr>
          <w:rFonts w:asciiTheme="majorHAnsi" w:hAnsiTheme="majorHAnsi" w:cstheme="majorHAnsi"/>
          <w:color w:val="000000" w:themeColor="text1"/>
          <w:sz w:val="16"/>
        </w:rPr>
        <w:t>5,6,7,8.</w:t>
      </w:r>
    </w:p>
    <w:p w14:paraId="79BA32C5"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Results</w:t>
      </w:r>
    </w:p>
    <w:p w14:paraId="773AB4C9"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The overall setting</w:t>
      </w:r>
    </w:p>
    <w:p w14:paraId="223681BA"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 xml:space="preserve">The rapid development of the space environment through mega-constellations, predominately by the ongoing construction of </w:t>
      </w:r>
      <w:proofErr w:type="spellStart"/>
      <w:r w:rsidRPr="002E7C39">
        <w:rPr>
          <w:rFonts w:asciiTheme="majorHAnsi" w:hAnsiTheme="majorHAnsi" w:cstheme="majorHAnsi"/>
          <w:color w:val="000000" w:themeColor="text1"/>
          <w:sz w:val="8"/>
          <w:szCs w:val="8"/>
        </w:rPr>
        <w:t>Starlink</w:t>
      </w:r>
      <w:proofErr w:type="spellEnd"/>
      <w:r w:rsidRPr="002E7C39">
        <w:rPr>
          <w:rFonts w:asciiTheme="majorHAnsi" w:hAnsiTheme="majorHAnsi" w:cstheme="majorHAnsi"/>
          <w:color w:val="000000" w:themeColor="text1"/>
          <w:sz w:val="8"/>
          <w:szCs w:val="8"/>
        </w:rPr>
        <w:t xml:space="preserve">, is shown by the cumulative payload distribution function (Fig. 1). From an environmental perspective, the slope change in the distribution function defines </w:t>
      </w:r>
      <w:proofErr w:type="spellStart"/>
      <w:r w:rsidRPr="002E7C39">
        <w:rPr>
          <w:rFonts w:asciiTheme="majorHAnsi" w:hAnsiTheme="majorHAnsi" w:cstheme="majorHAnsi"/>
          <w:color w:val="000000" w:themeColor="text1"/>
          <w:sz w:val="8"/>
          <w:szCs w:val="8"/>
        </w:rPr>
        <w:t>NewSpace</w:t>
      </w:r>
      <w:proofErr w:type="spellEnd"/>
      <w:r w:rsidRPr="002E7C39">
        <w:rPr>
          <w:rFonts w:asciiTheme="majorHAnsi" w:hAnsiTheme="majorHAnsi" w:cstheme="majorHAnsi"/>
          <w:color w:val="000000" w:themeColor="text1"/>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201B760B"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1</w:t>
      </w:r>
    </w:p>
    <w:p w14:paraId="588C43AF"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1 omitted]</w:t>
      </w:r>
      <w:r w:rsidRPr="002E7C39">
        <w:rPr>
          <w:rFonts w:asciiTheme="majorHAnsi" w:hAnsiTheme="majorHAnsi" w:cstheme="majorHAnsi"/>
          <w:color w:val="000000" w:themeColor="text1"/>
          <w:sz w:val="8"/>
          <w:szCs w:val="8"/>
        </w:rPr>
        <w:tab/>
      </w:r>
    </w:p>
    <w:p w14:paraId="180D798D"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2E7C39">
        <w:rPr>
          <w:rFonts w:asciiTheme="majorHAnsi" w:hAnsiTheme="majorHAnsi" w:cstheme="majorHAnsi"/>
          <w:color w:val="000000" w:themeColor="text1"/>
          <w:sz w:val="8"/>
          <w:szCs w:val="8"/>
        </w:rPr>
        <w:t>NewSpace</w:t>
      </w:r>
      <w:proofErr w:type="spellEnd"/>
      <w:r w:rsidRPr="002E7C39">
        <w:rPr>
          <w:rFonts w:asciiTheme="majorHAnsi" w:hAnsiTheme="majorHAnsi" w:cstheme="majorHAnsi"/>
          <w:color w:val="000000" w:themeColor="text1"/>
          <w:sz w:val="8"/>
          <w:szCs w:val="8"/>
        </w:rPr>
        <w:t xml:space="preserve"> (see "Methods").</w:t>
      </w:r>
    </w:p>
    <w:p w14:paraId="57FCDC0E"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lastRenderedPageBreak/>
        <w:t>Full size image</w:t>
      </w:r>
    </w:p>
    <w:p w14:paraId="1A92EA04"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2E7C39">
        <w:rPr>
          <w:rFonts w:asciiTheme="majorHAnsi" w:hAnsiTheme="majorHAnsi" w:cstheme="majorHAnsi"/>
          <w:color w:val="000000" w:themeColor="text1"/>
          <w:sz w:val="8"/>
          <w:szCs w:val="8"/>
        </w:rPr>
        <w:t>Starlink</w:t>
      </w:r>
      <w:proofErr w:type="spellEnd"/>
      <w:r w:rsidRPr="002E7C39">
        <w:rPr>
          <w:rFonts w:asciiTheme="majorHAnsi" w:hAnsiTheme="majorHAnsi" w:cstheme="majorHAnsi"/>
          <w:color w:val="000000" w:themeColor="text1"/>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12868A2"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2</w:t>
      </w:r>
    </w:p>
    <w:p w14:paraId="5642C5C6"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2 omitted]</w:t>
      </w:r>
    </w:p>
    <w:p w14:paraId="5AAA1C3D"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2E7C39">
        <w:rPr>
          <w:rFonts w:asciiTheme="majorHAnsi" w:hAnsiTheme="majorHAnsi" w:cstheme="majorHAnsi"/>
          <w:color w:val="000000" w:themeColor="text1"/>
          <w:sz w:val="8"/>
          <w:szCs w:val="8"/>
        </w:rPr>
        <w:t>centre</w:t>
      </w:r>
      <w:proofErr w:type="spellEnd"/>
      <w:r w:rsidRPr="002E7C39">
        <w:rPr>
          <w:rFonts w:asciiTheme="majorHAnsi" w:hAnsiTheme="majorHAnsi" w:cstheme="majorHAnsi"/>
          <w:color w:val="000000" w:themeColor="text1"/>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2E7C39">
        <w:rPr>
          <w:rFonts w:asciiTheme="majorHAnsi" w:hAnsiTheme="majorHAnsi" w:cstheme="majorHAnsi"/>
          <w:color w:val="000000" w:themeColor="text1"/>
          <w:sz w:val="8"/>
          <w:szCs w:val="8"/>
        </w:rPr>
        <w:t>Starlink</w:t>
      </w:r>
      <w:proofErr w:type="spellEnd"/>
      <w:r w:rsidRPr="002E7C39">
        <w:rPr>
          <w:rFonts w:asciiTheme="majorHAnsi" w:hAnsiTheme="majorHAnsi" w:cstheme="majorHAnsi"/>
          <w:color w:val="000000" w:themeColor="text1"/>
          <w:sz w:val="8"/>
          <w:szCs w:val="8"/>
        </w:rPr>
        <w:t xml:space="preserve"> cluster at 550 km and 55° inclination is already evident in both plots (Left and Right).</w:t>
      </w:r>
    </w:p>
    <w:p w14:paraId="4B0A2BCC"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Full size image</w:t>
      </w:r>
    </w:p>
    <w:p w14:paraId="603F1091" w14:textId="77777777" w:rsidR="002E7C39" w:rsidRPr="002E7C39" w:rsidRDefault="002E7C39" w:rsidP="002E7C39">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When completed, </w:t>
      </w:r>
      <w:proofErr w:type="spellStart"/>
      <w:r w:rsidRPr="002E7C39">
        <w:rPr>
          <w:rStyle w:val="Emphasis"/>
          <w:rFonts w:asciiTheme="majorHAnsi" w:hAnsiTheme="majorHAnsi" w:cstheme="majorHAnsi"/>
          <w:color w:val="000000" w:themeColor="text1"/>
          <w:highlight w:val="green"/>
        </w:rPr>
        <w:t>Starlink</w:t>
      </w:r>
      <w:proofErr w:type="spellEnd"/>
      <w:r w:rsidRPr="002E7C39">
        <w:rPr>
          <w:rStyle w:val="StyleUnderline"/>
          <w:rFonts w:asciiTheme="majorHAnsi" w:hAnsiTheme="majorHAnsi" w:cstheme="majorHAnsi"/>
          <w:color w:val="000000" w:themeColor="text1"/>
        </w:rPr>
        <w:t xml:space="preserve"> will include about as many satellites as there are trackable debris pieces</w:t>
      </w:r>
      <w:r w:rsidRPr="002E7C39">
        <w:rPr>
          <w:rFonts w:asciiTheme="majorHAnsi" w:hAnsiTheme="majorHAnsi" w:cstheme="majorHAnsi"/>
          <w:color w:val="000000" w:themeColor="text1"/>
          <w:sz w:val="16"/>
        </w:rPr>
        <w:t xml:space="preserve"> today, </w:t>
      </w:r>
      <w:r w:rsidRPr="002E7C39">
        <w:rPr>
          <w:rStyle w:val="StyleUnderline"/>
          <w:rFonts w:asciiTheme="majorHAnsi" w:hAnsiTheme="majorHAnsi" w:cstheme="majorHAnsi"/>
          <w:color w:val="000000" w:themeColor="text1"/>
        </w:rPr>
        <w:t xml:space="preserve">while its </w:t>
      </w:r>
      <w:r w:rsidRPr="002E7C39">
        <w:rPr>
          <w:rStyle w:val="Emphasis"/>
          <w:rFonts w:asciiTheme="majorHAnsi" w:hAnsiTheme="majorHAnsi" w:cstheme="majorHAnsi"/>
          <w:color w:val="000000" w:themeColor="text1"/>
          <w:highlight w:val="green"/>
        </w:rPr>
        <w:t>total mass</w:t>
      </w:r>
      <w:r w:rsidRPr="002E7C39">
        <w:rPr>
          <w:rStyle w:val="Emphasis"/>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will equal all</w:t>
      </w:r>
      <w:r w:rsidRPr="002E7C39">
        <w:rPr>
          <w:rStyle w:val="Emphasis"/>
          <w:rFonts w:asciiTheme="majorHAnsi" w:hAnsiTheme="majorHAnsi" w:cstheme="majorHAnsi"/>
          <w:color w:val="000000" w:themeColor="text1"/>
        </w:rPr>
        <w:t xml:space="preserve"> the </w:t>
      </w:r>
      <w:r w:rsidRPr="002E7C39">
        <w:rPr>
          <w:rStyle w:val="Emphasis"/>
          <w:rFonts w:asciiTheme="majorHAnsi" w:hAnsiTheme="majorHAnsi" w:cstheme="majorHAnsi"/>
          <w:color w:val="000000" w:themeColor="text1"/>
          <w:highlight w:val="green"/>
        </w:rPr>
        <w:t>mass currently in LEO</w:t>
      </w:r>
      <w:r w:rsidRPr="002E7C39">
        <w:rPr>
          <w:rStyle w:val="StyleUnderline"/>
          <w:rFonts w:asciiTheme="majorHAnsi" w:hAnsiTheme="majorHAnsi" w:cstheme="majorHAnsi"/>
          <w:color w:val="000000" w:themeColor="text1"/>
        </w:rPr>
        <w:t xml:space="preserve">—over 3000 </w:t>
      </w:r>
      <w:proofErr w:type="spellStart"/>
      <w:r w:rsidRPr="002E7C39">
        <w:rPr>
          <w:rStyle w:val="StyleUnderline"/>
          <w:rFonts w:asciiTheme="majorHAnsi" w:hAnsiTheme="majorHAnsi" w:cstheme="majorHAnsi"/>
          <w:color w:val="000000" w:themeColor="text1"/>
        </w:rPr>
        <w:t>tonnes</w:t>
      </w:r>
      <w:proofErr w:type="spellEnd"/>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The satellites will be</w:t>
      </w:r>
      <w:r w:rsidRPr="002E7C39">
        <w:rPr>
          <w:rFonts w:asciiTheme="majorHAnsi" w:hAnsiTheme="majorHAnsi" w:cstheme="majorHAnsi"/>
          <w:color w:val="000000" w:themeColor="text1"/>
          <w:sz w:val="16"/>
        </w:rPr>
        <w:t xml:space="preserve"> placed </w:t>
      </w:r>
      <w:r w:rsidRPr="002E7C39">
        <w:rPr>
          <w:rStyle w:val="StyleUnderline"/>
          <w:rFonts w:asciiTheme="majorHAnsi" w:hAnsiTheme="majorHAnsi" w:cstheme="majorHAnsi"/>
          <w:color w:val="000000" w:themeColor="text1"/>
        </w:rPr>
        <w:t xml:space="preserve">in narrow orbital shells, </w:t>
      </w:r>
      <w:r w:rsidRPr="002E7C39">
        <w:rPr>
          <w:rStyle w:val="StyleUnderline"/>
          <w:rFonts w:asciiTheme="majorHAnsi" w:hAnsiTheme="majorHAnsi" w:cstheme="majorHAnsi"/>
          <w:color w:val="000000" w:themeColor="text1"/>
          <w:highlight w:val="green"/>
        </w:rPr>
        <w:t xml:space="preserve">creating </w:t>
      </w:r>
      <w:r w:rsidRPr="002E7C39">
        <w:rPr>
          <w:rStyle w:val="Emphasis"/>
          <w:rFonts w:asciiTheme="majorHAnsi" w:hAnsiTheme="majorHAnsi" w:cstheme="majorHAnsi"/>
          <w:color w:val="000000" w:themeColor="text1"/>
          <w:highlight w:val="green"/>
        </w:rPr>
        <w:t>unprecedented congestion</w:t>
      </w:r>
      <w:r w:rsidRPr="002E7C39">
        <w:rPr>
          <w:rFonts w:asciiTheme="majorHAnsi" w:hAnsiTheme="majorHAnsi" w:cstheme="majorHAnsi"/>
          <w:color w:val="000000" w:themeColor="text1"/>
          <w:sz w:val="16"/>
        </w:rPr>
        <w:t xml:space="preserve">, with 1258 already in orbit (as of 30 March 2021). </w:t>
      </w:r>
      <w:proofErr w:type="spellStart"/>
      <w:r w:rsidRPr="002E7C39">
        <w:rPr>
          <w:rStyle w:val="Emphasis"/>
          <w:rFonts w:asciiTheme="majorHAnsi" w:hAnsiTheme="majorHAnsi" w:cstheme="majorHAnsi"/>
          <w:color w:val="000000" w:themeColor="text1"/>
        </w:rPr>
        <w:t>OneWeb</w:t>
      </w:r>
      <w:proofErr w:type="spellEnd"/>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has already placed an initial 146 satellites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and</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Amazon,</w:t>
      </w:r>
      <w:r w:rsidRPr="002E7C39">
        <w:rPr>
          <w:rFonts w:asciiTheme="majorHAnsi" w:hAnsiTheme="majorHAnsi" w:cstheme="majorHAnsi"/>
          <w:color w:val="000000" w:themeColor="text1"/>
          <w:sz w:val="16"/>
        </w:rPr>
        <w:t xml:space="preserve"> </w:t>
      </w:r>
      <w:proofErr w:type="spellStart"/>
      <w:r w:rsidRPr="002E7C39">
        <w:rPr>
          <w:rStyle w:val="Emphasis"/>
          <w:rFonts w:asciiTheme="majorHAnsi" w:hAnsiTheme="majorHAnsi" w:cstheme="majorHAnsi"/>
          <w:color w:val="000000" w:themeColor="text1"/>
        </w:rPr>
        <w:t>Telesat</w:t>
      </w:r>
      <w:proofErr w:type="spellEnd"/>
      <w:r w:rsidRPr="002E7C39">
        <w:rPr>
          <w:rStyle w:val="Emphasis"/>
          <w:rFonts w:asciiTheme="majorHAnsi" w:hAnsiTheme="majorHAnsi" w:cstheme="majorHAnsi"/>
          <w:color w:val="000000" w:themeColor="text1"/>
        </w:rPr>
        <w:t>,</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GW</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and </w:t>
      </w:r>
      <w:r w:rsidRPr="002E7C39">
        <w:rPr>
          <w:rStyle w:val="Emphasis"/>
          <w:rFonts w:asciiTheme="majorHAnsi" w:hAnsiTheme="majorHAnsi" w:cstheme="majorHAnsi"/>
          <w:color w:val="000000" w:themeColor="text1"/>
          <w:highlight w:val="green"/>
        </w:rPr>
        <w:t>other companies</w:t>
      </w:r>
      <w:r w:rsidRPr="002E7C39">
        <w:rPr>
          <w:rStyle w:val="Emphasis"/>
          <w:rFonts w:asciiTheme="majorHAnsi" w:hAnsiTheme="majorHAnsi" w:cstheme="majorHAnsi"/>
          <w:color w:val="000000" w:themeColor="text1"/>
        </w:rPr>
        <w:t>,</w:t>
      </w:r>
      <w:r w:rsidRPr="002E7C39">
        <w:rPr>
          <w:rFonts w:asciiTheme="majorHAnsi" w:hAnsiTheme="majorHAnsi" w:cstheme="majorHAnsi"/>
          <w:color w:val="000000" w:themeColor="text1"/>
          <w:sz w:val="16"/>
        </w:rPr>
        <w:t xml:space="preserve"> operating under different national regulatory regimes, </w:t>
      </w:r>
      <w:r w:rsidRPr="002E7C39">
        <w:rPr>
          <w:rStyle w:val="StyleUnderline"/>
          <w:rFonts w:asciiTheme="majorHAnsi" w:hAnsiTheme="majorHAnsi" w:cstheme="majorHAnsi"/>
          <w:color w:val="000000" w:themeColor="text1"/>
          <w:highlight w:val="green"/>
        </w:rPr>
        <w:t>are soon</w:t>
      </w:r>
      <w:r w:rsidRPr="002E7C39">
        <w:rPr>
          <w:rFonts w:asciiTheme="majorHAnsi" w:hAnsiTheme="majorHAnsi" w:cstheme="majorHAnsi"/>
          <w:color w:val="000000" w:themeColor="text1"/>
          <w:sz w:val="16"/>
        </w:rPr>
        <w:t xml:space="preserve"> likely </w:t>
      </w:r>
      <w:r w:rsidRPr="002E7C39">
        <w:rPr>
          <w:rStyle w:val="StyleUnderline"/>
          <w:rFonts w:asciiTheme="majorHAnsi" w:hAnsiTheme="majorHAnsi" w:cstheme="majorHAnsi"/>
          <w:color w:val="000000" w:themeColor="text1"/>
          <w:highlight w:val="green"/>
        </w:rPr>
        <w:t>to follow</w:t>
      </w:r>
      <w:r w:rsidRPr="002E7C39">
        <w:rPr>
          <w:rFonts w:asciiTheme="majorHAnsi" w:hAnsiTheme="majorHAnsi" w:cstheme="majorHAnsi"/>
          <w:color w:val="000000" w:themeColor="text1"/>
          <w:sz w:val="16"/>
        </w:rPr>
        <w:t>.</w:t>
      </w:r>
    </w:p>
    <w:p w14:paraId="6E6B743F" w14:textId="77777777" w:rsidR="002E7C39" w:rsidRPr="002E7C39" w:rsidRDefault="002E7C39" w:rsidP="002E7C39">
      <w:pPr>
        <w:rPr>
          <w:rStyle w:val="Emphasis"/>
          <w:rFonts w:asciiTheme="majorHAnsi" w:hAnsiTheme="majorHAnsi" w:cstheme="majorHAnsi"/>
          <w:color w:val="000000" w:themeColor="text1"/>
        </w:rPr>
      </w:pPr>
      <w:r w:rsidRPr="002E7C39">
        <w:rPr>
          <w:rStyle w:val="Emphasis"/>
          <w:rFonts w:asciiTheme="majorHAnsi" w:hAnsiTheme="majorHAnsi" w:cstheme="majorHAnsi"/>
          <w:color w:val="000000" w:themeColor="text1"/>
        </w:rPr>
        <w:t>Enhanced collision risk</w:t>
      </w:r>
    </w:p>
    <w:p w14:paraId="2B579278" w14:textId="77777777" w:rsidR="002E7C39" w:rsidRPr="002E7C39" w:rsidRDefault="002E7C39" w:rsidP="002E7C39">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highlight w:val="green"/>
        </w:rPr>
        <w:t>Mega-constellations are</w:t>
      </w:r>
      <w:r w:rsidRPr="002E7C39">
        <w:rPr>
          <w:rStyle w:val="StyleUnderline"/>
          <w:rFonts w:asciiTheme="majorHAnsi" w:hAnsiTheme="majorHAnsi" w:cstheme="majorHAnsi"/>
          <w:color w:val="000000" w:themeColor="text1"/>
        </w:rPr>
        <w:t xml:space="preserve"> composed of </w:t>
      </w:r>
      <w:r w:rsidRPr="002E7C39">
        <w:rPr>
          <w:rStyle w:val="Emphasis"/>
          <w:rFonts w:asciiTheme="majorHAnsi" w:hAnsiTheme="majorHAnsi" w:cstheme="majorHAnsi"/>
          <w:color w:val="000000" w:themeColor="text1"/>
          <w:highlight w:val="green"/>
        </w:rPr>
        <w:t>mass-produced</w:t>
      </w:r>
      <w:r w:rsidRPr="002E7C39">
        <w:rPr>
          <w:rStyle w:val="Emphasis"/>
          <w:rFonts w:asciiTheme="majorHAnsi" w:hAnsiTheme="majorHAnsi" w:cstheme="majorHAnsi"/>
          <w:color w:val="000000" w:themeColor="text1"/>
        </w:rPr>
        <w:t xml:space="preserve"> satellites</w:t>
      </w:r>
      <w:r w:rsidRPr="002E7C39">
        <w:rPr>
          <w:rStyle w:val="StyleUnderline"/>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highlight w:val="green"/>
        </w:rPr>
        <w:t xml:space="preserve">with </w:t>
      </w:r>
      <w:r w:rsidRPr="002E7C39">
        <w:rPr>
          <w:rStyle w:val="Emphasis"/>
          <w:rFonts w:asciiTheme="majorHAnsi" w:hAnsiTheme="majorHAnsi" w:cstheme="majorHAnsi"/>
          <w:color w:val="000000" w:themeColor="text1"/>
          <w:highlight w:val="green"/>
        </w:rPr>
        <w:t>few backup systems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This</w:t>
      </w:r>
      <w:r w:rsidRPr="002E7C39">
        <w:rPr>
          <w:rFonts w:asciiTheme="majorHAnsi" w:hAnsiTheme="majorHAnsi" w:cstheme="majorHAnsi"/>
          <w:color w:val="000000" w:themeColor="text1"/>
          <w:sz w:val="16"/>
        </w:rPr>
        <w:t xml:space="preserve"> consumer electronic model </w:t>
      </w:r>
      <w:r w:rsidRPr="002E7C39">
        <w:rPr>
          <w:rStyle w:val="StyleUnderline"/>
          <w:rFonts w:asciiTheme="majorHAnsi" w:hAnsiTheme="majorHAnsi" w:cstheme="majorHAnsi"/>
          <w:color w:val="000000" w:themeColor="text1"/>
          <w:highlight w:val="green"/>
        </w:rPr>
        <w:t>allows for</w:t>
      </w:r>
      <w:r w:rsidRPr="002E7C39">
        <w:rPr>
          <w:rStyle w:val="StyleUnderline"/>
          <w:rFonts w:asciiTheme="majorHAnsi" w:hAnsiTheme="majorHAnsi" w:cstheme="majorHAnsi"/>
          <w:color w:val="000000" w:themeColor="text1"/>
        </w:rPr>
        <w:t xml:space="preserve"> short upgrade cycles and rapid expansions of capabilities, but also </w:t>
      </w:r>
      <w:r w:rsidRPr="002E7C39">
        <w:rPr>
          <w:rStyle w:val="Emphasis"/>
          <w:rFonts w:asciiTheme="majorHAnsi" w:hAnsiTheme="majorHAnsi" w:cstheme="majorHAnsi"/>
          <w:color w:val="000000" w:themeColor="text1"/>
          <w:highlight w:val="green"/>
        </w:rPr>
        <w:t>considerable discarded equipment</w:t>
      </w:r>
      <w:r w:rsidRPr="002E7C39">
        <w:rPr>
          <w:rFonts w:asciiTheme="majorHAnsi" w:hAnsiTheme="majorHAnsi" w:cstheme="majorHAnsi"/>
          <w:color w:val="000000" w:themeColor="text1"/>
          <w:sz w:val="16"/>
        </w:rPr>
        <w:t xml:space="preserve">. SpaceX will actively de-orbit its satellites at the end of their 5–6-year operational lives. However, this process takes 6 months, so roughly </w:t>
      </w:r>
      <w:r w:rsidRPr="002E7C39">
        <w:rPr>
          <w:rStyle w:val="StyleUnderline"/>
          <w:rFonts w:asciiTheme="majorHAnsi" w:hAnsiTheme="majorHAnsi" w:cstheme="majorHAnsi"/>
          <w:color w:val="000000" w:themeColor="text1"/>
        </w:rPr>
        <w:t>10% will be de-orbiting at any time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If other companies do likewise, thousands</w:t>
      </w:r>
      <w:r w:rsidRPr="002E7C39">
        <w:rPr>
          <w:rFonts w:asciiTheme="majorHAnsi" w:hAnsiTheme="majorHAnsi" w:cstheme="majorHAnsi"/>
          <w:color w:val="000000" w:themeColor="text1"/>
          <w:sz w:val="16"/>
        </w:rPr>
        <w:t xml:space="preserve"> of </w:t>
      </w:r>
      <w:r w:rsidRPr="002E7C39">
        <w:rPr>
          <w:rStyle w:val="Emphasis"/>
          <w:rFonts w:asciiTheme="majorHAnsi" w:hAnsiTheme="majorHAnsi" w:cstheme="majorHAnsi"/>
          <w:color w:val="000000" w:themeColor="text1"/>
        </w:rPr>
        <w:t>de-orbiting satellites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will be slowly passing through the same congested space, </w:t>
      </w:r>
      <w:r w:rsidRPr="002E7C39">
        <w:rPr>
          <w:rStyle w:val="StyleUnderline"/>
          <w:rFonts w:asciiTheme="majorHAnsi" w:hAnsiTheme="majorHAnsi" w:cstheme="majorHAnsi"/>
          <w:color w:val="000000" w:themeColor="text1"/>
          <w:highlight w:val="green"/>
        </w:rPr>
        <w:t>posing collision risks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Failures will increase these numbers, although the long-term failure rate is difficult to project</w:t>
      </w:r>
      <w:r w:rsidRPr="002E7C39">
        <w:rPr>
          <w:rFonts w:asciiTheme="majorHAnsi" w:hAnsiTheme="majorHAnsi" w:cstheme="majorHAnsi"/>
          <w:color w:val="000000" w:themeColor="text1"/>
          <w:sz w:val="16"/>
        </w:rPr>
        <w:t xml:space="preserve">. Figure 3 is similar to the righthand portion of Fig. 2 but includes the </w:t>
      </w:r>
      <w:proofErr w:type="spellStart"/>
      <w:r w:rsidRPr="002E7C39">
        <w:rPr>
          <w:rFonts w:asciiTheme="majorHAnsi" w:hAnsiTheme="majorHAnsi" w:cstheme="majorHAnsi"/>
          <w:color w:val="000000" w:themeColor="text1"/>
          <w:sz w:val="16"/>
        </w:rPr>
        <w:t>Starlink</w:t>
      </w:r>
      <w:proofErr w:type="spellEnd"/>
      <w:r w:rsidRPr="002E7C39">
        <w:rPr>
          <w:rFonts w:asciiTheme="majorHAnsi" w:hAnsiTheme="majorHAnsi" w:cstheme="majorHAnsi"/>
          <w:color w:val="000000" w:themeColor="text1"/>
          <w:sz w:val="16"/>
        </w:rPr>
        <w:t xml:space="preserve"> and </w:t>
      </w:r>
      <w:proofErr w:type="spellStart"/>
      <w:r w:rsidRPr="002E7C39">
        <w:rPr>
          <w:rFonts w:asciiTheme="majorHAnsi" w:hAnsiTheme="majorHAnsi" w:cstheme="majorHAnsi"/>
          <w:color w:val="000000" w:themeColor="text1"/>
          <w:sz w:val="16"/>
        </w:rPr>
        <w:t>OneWeb</w:t>
      </w:r>
      <w:proofErr w:type="spellEnd"/>
      <w:r w:rsidRPr="002E7C39">
        <w:rPr>
          <w:rFonts w:asciiTheme="majorHAnsi" w:hAnsiTheme="majorHAnsi" w:cstheme="majorHAnsi"/>
          <w:color w:val="000000" w:themeColor="text1"/>
          <w:sz w:val="16"/>
        </w:rPr>
        <w:t xml:space="preserve"> mega-constellations as filed (and amended) with the FCC (see “Methods”). The large density spikes show that some shells will have satellite number densities in excess of n=10−6 km−3.</w:t>
      </w:r>
    </w:p>
    <w:p w14:paraId="599AC98D"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3</w:t>
      </w:r>
    </w:p>
    <w:p w14:paraId="22331CC3"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3 omitted]</w:t>
      </w:r>
    </w:p>
    <w:p w14:paraId="1DE325F4"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 xml:space="preserve">Satellite density distribution in LEO with the </w:t>
      </w:r>
      <w:proofErr w:type="spellStart"/>
      <w:r w:rsidRPr="002E7C39">
        <w:rPr>
          <w:rFonts w:asciiTheme="majorHAnsi" w:hAnsiTheme="majorHAnsi" w:cstheme="majorHAnsi"/>
          <w:color w:val="000000" w:themeColor="text1"/>
          <w:sz w:val="8"/>
          <w:szCs w:val="8"/>
        </w:rPr>
        <w:t>Starlink</w:t>
      </w:r>
      <w:proofErr w:type="spellEnd"/>
      <w:r w:rsidRPr="002E7C39">
        <w:rPr>
          <w:rFonts w:asciiTheme="majorHAnsi" w:hAnsiTheme="majorHAnsi" w:cstheme="majorHAnsi"/>
          <w:color w:val="000000" w:themeColor="text1"/>
          <w:sz w:val="8"/>
          <w:szCs w:val="8"/>
        </w:rPr>
        <w:t xml:space="preserve"> and </w:t>
      </w:r>
      <w:proofErr w:type="spellStart"/>
      <w:r w:rsidRPr="002E7C39">
        <w:rPr>
          <w:rFonts w:asciiTheme="majorHAnsi" w:hAnsiTheme="majorHAnsi" w:cstheme="majorHAnsi"/>
          <w:color w:val="000000" w:themeColor="text1"/>
          <w:sz w:val="8"/>
          <w:szCs w:val="8"/>
        </w:rPr>
        <w:t>OneWeb</w:t>
      </w:r>
      <w:proofErr w:type="spellEnd"/>
      <w:r w:rsidRPr="002E7C39">
        <w:rPr>
          <w:rFonts w:asciiTheme="majorHAnsi" w:hAnsiTheme="majorHAnsi" w:cstheme="majorHAnsi"/>
          <w:color w:val="000000" w:themeColor="text1"/>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2E7C39">
        <w:rPr>
          <w:rFonts w:asciiTheme="majorHAnsi" w:hAnsiTheme="majorHAnsi" w:cstheme="majorHAnsi"/>
          <w:color w:val="000000" w:themeColor="text1"/>
          <w:sz w:val="8"/>
          <w:szCs w:val="8"/>
        </w:rPr>
        <w:t>manoeuvres</w:t>
      </w:r>
      <w:proofErr w:type="spellEnd"/>
      <w:r w:rsidRPr="002E7C39">
        <w:rPr>
          <w:rFonts w:asciiTheme="majorHAnsi" w:hAnsiTheme="majorHAnsi" w:cstheme="majorHAnsi"/>
          <w:color w:val="000000" w:themeColor="text1"/>
          <w:sz w:val="8"/>
          <w:szCs w:val="8"/>
        </w:rPr>
        <w:t xml:space="preserve"> are impossible for other reasons.</w:t>
      </w:r>
    </w:p>
    <w:p w14:paraId="2E33D590" w14:textId="77777777" w:rsidR="002E7C39" w:rsidRPr="002E7C39" w:rsidRDefault="002E7C39" w:rsidP="002E7C39">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Full size image</w:t>
      </w:r>
    </w:p>
    <w:p w14:paraId="1594B993" w14:textId="77777777" w:rsidR="002E7C39" w:rsidRPr="002E7C39" w:rsidRDefault="002E7C39" w:rsidP="002E7C39">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Deorbiting satellites will be tracked and operational satellites can </w:t>
      </w:r>
      <w:proofErr w:type="spellStart"/>
      <w:r w:rsidRPr="002E7C39">
        <w:rPr>
          <w:rFonts w:asciiTheme="majorHAnsi" w:hAnsiTheme="majorHAnsi" w:cstheme="majorHAnsi"/>
          <w:color w:val="000000" w:themeColor="text1"/>
          <w:sz w:val="16"/>
        </w:rPr>
        <w:t>manoeuvre</w:t>
      </w:r>
      <w:proofErr w:type="spellEnd"/>
      <w:r w:rsidRPr="002E7C39">
        <w:rPr>
          <w:rFonts w:asciiTheme="majorHAnsi" w:hAnsiTheme="majorHAnsi" w:cstheme="majorHAnsi"/>
          <w:color w:val="000000" w:themeColor="text1"/>
          <w:sz w:val="16"/>
        </w:rPr>
        <w:t xml:space="preserve"> to avoid close conjunctions. However, this depends on ongoing </w:t>
      </w:r>
      <w:r w:rsidRPr="002E7C39">
        <w:rPr>
          <w:rStyle w:val="StyleUnderline"/>
          <w:rFonts w:asciiTheme="majorHAnsi" w:hAnsiTheme="majorHAnsi" w:cstheme="majorHAnsi"/>
          <w:color w:val="000000" w:themeColor="text1"/>
        </w:rPr>
        <w:t>communication and cooperation between operators</w:t>
      </w:r>
      <w:r w:rsidRPr="002E7C39">
        <w:rPr>
          <w:rFonts w:asciiTheme="majorHAnsi" w:hAnsiTheme="majorHAnsi" w:cstheme="majorHAnsi"/>
          <w:color w:val="000000" w:themeColor="text1"/>
          <w:sz w:val="16"/>
        </w:rPr>
        <w:t xml:space="preserve">, which at present </w:t>
      </w:r>
      <w:r w:rsidRPr="002E7C39">
        <w:rPr>
          <w:rStyle w:val="StyleUnderline"/>
          <w:rFonts w:asciiTheme="majorHAnsi" w:hAnsiTheme="majorHAnsi" w:cstheme="majorHAnsi"/>
          <w:color w:val="000000" w:themeColor="text1"/>
        </w:rPr>
        <w:t>is ad hoc and voluntary</w:t>
      </w:r>
      <w:r w:rsidRPr="002E7C39">
        <w:rPr>
          <w:rFonts w:asciiTheme="majorHAnsi" w:hAnsiTheme="majorHAnsi" w:cstheme="majorHAnsi"/>
          <w:color w:val="000000" w:themeColor="text1"/>
          <w:sz w:val="16"/>
        </w:rPr>
        <w:t xml:space="preserve">. A recent letter12 to the FCC from SpaceX suggests that some </w:t>
      </w:r>
      <w:r w:rsidRPr="002E7C39">
        <w:rPr>
          <w:rStyle w:val="Emphasis"/>
          <w:rFonts w:asciiTheme="majorHAnsi" w:hAnsiTheme="majorHAnsi" w:cstheme="majorHAnsi"/>
          <w:color w:val="000000" w:themeColor="text1"/>
        </w:rPr>
        <w:t>companies might be less-than-fully transparent</w:t>
      </w:r>
      <w:r w:rsidRPr="002E7C39">
        <w:rPr>
          <w:rStyle w:val="StyleUnderline"/>
          <w:rFonts w:asciiTheme="majorHAnsi" w:hAnsiTheme="majorHAnsi" w:cstheme="majorHAnsi"/>
          <w:color w:val="000000" w:themeColor="text1"/>
        </w:rPr>
        <w:t xml:space="preserve"> about events</w:t>
      </w:r>
      <w:r w:rsidRPr="002E7C39">
        <w:rPr>
          <w:rFonts w:asciiTheme="majorHAnsi" w:hAnsiTheme="majorHAnsi" w:cstheme="majorHAnsi"/>
          <w:color w:val="000000" w:themeColor="text1"/>
          <w:sz w:val="16"/>
        </w:rPr>
        <w:t xml:space="preserve">13 </w:t>
      </w:r>
      <w:r w:rsidRPr="002E7C39">
        <w:rPr>
          <w:rStyle w:val="StyleUnderline"/>
          <w:rFonts w:asciiTheme="majorHAnsi" w:hAnsiTheme="majorHAnsi" w:cstheme="majorHAnsi"/>
          <w:color w:val="000000" w:themeColor="text1"/>
        </w:rPr>
        <w:t>in LEO</w:t>
      </w:r>
      <w:r w:rsidRPr="002E7C39">
        <w:rPr>
          <w:rFonts w:asciiTheme="majorHAnsi" w:hAnsiTheme="majorHAnsi" w:cstheme="majorHAnsi"/>
          <w:color w:val="000000" w:themeColor="text1"/>
          <w:sz w:val="16"/>
        </w:rPr>
        <w:t>.</w:t>
      </w:r>
    </w:p>
    <w:p w14:paraId="05A00217" w14:textId="77777777" w:rsidR="002E7C39" w:rsidRPr="002E7C39" w:rsidRDefault="002E7C39" w:rsidP="002E7C39">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Despite the congestion and traffic management challenges, FCC filings by </w:t>
      </w:r>
      <w:r w:rsidRPr="002E7C39">
        <w:rPr>
          <w:rStyle w:val="Emphasis"/>
          <w:rFonts w:asciiTheme="majorHAnsi" w:hAnsiTheme="majorHAnsi" w:cstheme="majorHAnsi"/>
          <w:color w:val="000000" w:themeColor="text1"/>
        </w:rPr>
        <w:t>SpaceX</w:t>
      </w:r>
      <w:r w:rsidRPr="002E7C39">
        <w:rPr>
          <w:rFonts w:asciiTheme="majorHAnsi" w:hAnsiTheme="majorHAnsi" w:cstheme="majorHAnsi"/>
          <w:color w:val="000000" w:themeColor="text1"/>
          <w:sz w:val="16"/>
        </w:rPr>
        <w:t xml:space="preserve"> suggest that collision avoidance </w:t>
      </w:r>
      <w:proofErr w:type="spellStart"/>
      <w:r w:rsidRPr="002E7C39">
        <w:rPr>
          <w:rFonts w:asciiTheme="majorHAnsi" w:hAnsiTheme="majorHAnsi" w:cstheme="majorHAnsi"/>
          <w:color w:val="000000" w:themeColor="text1"/>
          <w:sz w:val="16"/>
        </w:rPr>
        <w:t>manoeuvres</w:t>
      </w:r>
      <w:proofErr w:type="spellEnd"/>
      <w:r w:rsidRPr="002E7C39">
        <w:rPr>
          <w:rFonts w:asciiTheme="majorHAnsi" w:hAnsiTheme="majorHAnsi" w:cstheme="majorHAnsi"/>
          <w:color w:val="000000" w:themeColor="text1"/>
          <w:sz w:val="16"/>
        </w:rPr>
        <w:t xml:space="preserve"> can in fact maintain collision-free operations in orbital shells and that the probability of a collision between a non-responsive satellite and tracked debris is negligible. However, the </w:t>
      </w:r>
      <w:r w:rsidRPr="002E7C39">
        <w:rPr>
          <w:rStyle w:val="Emphasis"/>
          <w:rFonts w:asciiTheme="majorHAnsi" w:hAnsiTheme="majorHAnsi" w:cstheme="majorHAnsi"/>
          <w:color w:val="000000" w:themeColor="text1"/>
        </w:rPr>
        <w:t>filings do not account for untracked debris</w:t>
      </w:r>
      <w:r w:rsidRPr="002E7C39">
        <w:rPr>
          <w:rFonts w:asciiTheme="majorHAnsi" w:hAnsiTheme="majorHAnsi" w:cstheme="majorHAnsi"/>
          <w:color w:val="000000" w:themeColor="text1"/>
          <w:sz w:val="16"/>
        </w:rPr>
        <w:t xml:space="preserve">6, including untracked debris decaying through the shells used by </w:t>
      </w:r>
      <w:proofErr w:type="spellStart"/>
      <w:r w:rsidRPr="002E7C39">
        <w:rPr>
          <w:rFonts w:asciiTheme="majorHAnsi" w:hAnsiTheme="majorHAnsi" w:cstheme="majorHAnsi"/>
          <w:color w:val="000000" w:themeColor="text1"/>
          <w:sz w:val="16"/>
        </w:rPr>
        <w:t>Starlink</w:t>
      </w:r>
      <w:proofErr w:type="spellEnd"/>
      <w:r w:rsidRPr="002E7C39">
        <w:rPr>
          <w:rFonts w:asciiTheme="majorHAnsi" w:hAnsiTheme="majorHAnsi" w:cstheme="majorHAnsi"/>
          <w:color w:val="000000" w:themeColor="text1"/>
          <w:sz w:val="16"/>
        </w:rPr>
        <w:t xml:space="preserve">. Using simple estimates (see “Methods”), the </w:t>
      </w:r>
      <w:r w:rsidRPr="002E7C39">
        <w:rPr>
          <w:rStyle w:val="StyleUnderline"/>
          <w:rFonts w:asciiTheme="majorHAnsi" w:hAnsiTheme="majorHAnsi" w:cstheme="majorHAnsi"/>
          <w:color w:val="000000" w:themeColor="text1"/>
        </w:rPr>
        <w:t xml:space="preserve">probability that a single piece of untracked debris will hit any satellite in the </w:t>
      </w:r>
      <w:proofErr w:type="spellStart"/>
      <w:r w:rsidRPr="002E7C39">
        <w:rPr>
          <w:rStyle w:val="StyleUnderline"/>
          <w:rFonts w:asciiTheme="majorHAnsi" w:hAnsiTheme="majorHAnsi" w:cstheme="majorHAnsi"/>
          <w:color w:val="000000" w:themeColor="text1"/>
        </w:rPr>
        <w:t>Starlink</w:t>
      </w:r>
      <w:proofErr w:type="spellEnd"/>
      <w:r w:rsidRPr="002E7C39">
        <w:rPr>
          <w:rStyle w:val="StyleUnderline"/>
          <w:rFonts w:asciiTheme="majorHAnsi" w:hAnsiTheme="majorHAnsi" w:cstheme="majorHAnsi"/>
          <w:color w:val="000000" w:themeColor="text1"/>
        </w:rPr>
        <w:t xml:space="preserve"> 550 km shell is about 0.003 after one year</w:t>
      </w:r>
      <w:r w:rsidRPr="002E7C39">
        <w:rPr>
          <w:rFonts w:asciiTheme="majorHAnsi" w:hAnsiTheme="majorHAnsi" w:cstheme="majorHAnsi"/>
          <w:color w:val="000000" w:themeColor="text1"/>
          <w:sz w:val="16"/>
        </w:rPr>
        <w:t xml:space="preserve">. Thus, </w:t>
      </w:r>
      <w:r w:rsidRPr="002E7C39">
        <w:rPr>
          <w:rStyle w:val="StyleUnderline"/>
          <w:rFonts w:asciiTheme="majorHAnsi" w:hAnsiTheme="majorHAnsi" w:cstheme="majorHAnsi"/>
          <w:color w:val="000000" w:themeColor="text1"/>
        </w:rPr>
        <w:t xml:space="preserve">if at any time there are 230 pieces of </w:t>
      </w:r>
      <w:r w:rsidRPr="002E7C39">
        <w:rPr>
          <w:rStyle w:val="Emphasis"/>
          <w:rFonts w:asciiTheme="majorHAnsi" w:hAnsiTheme="majorHAnsi" w:cstheme="majorHAnsi"/>
          <w:color w:val="000000" w:themeColor="text1"/>
        </w:rPr>
        <w:t>untracked debris</w:t>
      </w:r>
      <w:r w:rsidRPr="002E7C39">
        <w:rPr>
          <w:rStyle w:val="StyleUnderline"/>
          <w:rFonts w:asciiTheme="majorHAnsi" w:hAnsiTheme="majorHAnsi" w:cstheme="majorHAnsi"/>
          <w:color w:val="000000" w:themeColor="text1"/>
        </w:rPr>
        <w:t xml:space="preserve"> decaying through the 550 km orbital shell, there is a </w:t>
      </w:r>
      <w:r w:rsidRPr="002E7C39">
        <w:rPr>
          <w:rStyle w:val="Emphasis"/>
          <w:rFonts w:asciiTheme="majorHAnsi" w:hAnsiTheme="majorHAnsi" w:cstheme="majorHAnsi"/>
          <w:color w:val="000000" w:themeColor="text1"/>
        </w:rPr>
        <w:t>50% chance</w:t>
      </w:r>
      <w:r w:rsidRPr="002E7C39">
        <w:rPr>
          <w:rStyle w:val="StyleUnderline"/>
          <w:rFonts w:asciiTheme="majorHAnsi" w:hAnsiTheme="majorHAnsi" w:cstheme="majorHAnsi"/>
          <w:color w:val="000000" w:themeColor="text1"/>
        </w:rPr>
        <w:t xml:space="preserve"> that there will be one or more collisions between satellites in the shell and the debris</w:t>
      </w:r>
      <w:r w:rsidRPr="002E7C39">
        <w:rPr>
          <w:rFonts w:asciiTheme="majorHAnsi" w:hAnsiTheme="majorHAnsi" w:cstheme="majorHAnsi"/>
          <w:color w:val="000000" w:themeColor="text1"/>
          <w:sz w:val="16"/>
        </w:rPr>
        <w:t xml:space="preserve">. As discussed further in “Methods”, </w:t>
      </w:r>
      <w:r w:rsidRPr="002E7C39">
        <w:rPr>
          <w:rStyle w:val="StyleUnderline"/>
          <w:rFonts w:asciiTheme="majorHAnsi" w:hAnsiTheme="majorHAnsi" w:cstheme="majorHAnsi"/>
          <w:color w:val="000000" w:themeColor="text1"/>
        </w:rPr>
        <w:t>such a situation is plausible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Depending on</w:t>
      </w:r>
      <w:r w:rsidRPr="002E7C39">
        <w:rPr>
          <w:rFonts w:asciiTheme="majorHAnsi" w:hAnsiTheme="majorHAnsi" w:cstheme="majorHAnsi"/>
          <w:color w:val="000000" w:themeColor="text1"/>
          <w:sz w:val="16"/>
        </w:rPr>
        <w:t xml:space="preserve"> the </w:t>
      </w:r>
      <w:r w:rsidRPr="002E7C39">
        <w:rPr>
          <w:rStyle w:val="StyleUnderline"/>
          <w:rFonts w:asciiTheme="majorHAnsi" w:hAnsiTheme="majorHAnsi" w:cstheme="majorHAnsi"/>
          <w:color w:val="000000" w:themeColor="text1"/>
        </w:rPr>
        <w:t>balance between the de-orbit and the collision rates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if </w:t>
      </w:r>
      <w:r w:rsidRPr="002E7C39">
        <w:rPr>
          <w:rStyle w:val="Emphasis"/>
          <w:rFonts w:asciiTheme="majorHAnsi" w:hAnsiTheme="majorHAnsi" w:cstheme="majorHAnsi"/>
          <w:color w:val="000000" w:themeColor="text1"/>
        </w:rPr>
        <w:t>subsequent fragmentation</w:t>
      </w:r>
      <w:r w:rsidRPr="002E7C39">
        <w:rPr>
          <w:rStyle w:val="StyleUnderline"/>
          <w:rFonts w:asciiTheme="majorHAnsi" w:hAnsiTheme="majorHAnsi" w:cstheme="majorHAnsi"/>
          <w:color w:val="000000" w:themeColor="text1"/>
        </w:rPr>
        <w:t xml:space="preserve"> events lead to </w:t>
      </w:r>
      <w:r w:rsidRPr="002E7C39">
        <w:rPr>
          <w:rStyle w:val="Emphasis"/>
          <w:rFonts w:asciiTheme="majorHAnsi" w:hAnsiTheme="majorHAnsi" w:cstheme="majorHAnsi"/>
          <w:color w:val="000000" w:themeColor="text1"/>
        </w:rPr>
        <w:t>similar amounts of debris within that orbital shell</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 xml:space="preserve">a </w:t>
      </w:r>
      <w:r w:rsidRPr="002E7C39">
        <w:rPr>
          <w:rStyle w:val="Emphasis"/>
          <w:rFonts w:asciiTheme="majorHAnsi" w:hAnsiTheme="majorHAnsi" w:cstheme="majorHAnsi"/>
          <w:color w:val="000000" w:themeColor="text1"/>
          <w:highlight w:val="green"/>
        </w:rPr>
        <w:t>runaway cascade</w:t>
      </w:r>
      <w:r w:rsidRPr="002E7C39">
        <w:rPr>
          <w:rStyle w:val="Emphasis"/>
          <w:rFonts w:asciiTheme="majorHAnsi" w:hAnsiTheme="majorHAnsi" w:cstheme="majorHAnsi"/>
          <w:color w:val="000000" w:themeColor="text1"/>
        </w:rPr>
        <w:t xml:space="preserve"> of collisions </w:t>
      </w:r>
      <w:r w:rsidRPr="002E7C39">
        <w:rPr>
          <w:rStyle w:val="Emphasis"/>
          <w:rFonts w:asciiTheme="majorHAnsi" w:hAnsiTheme="majorHAnsi" w:cstheme="majorHAnsi"/>
          <w:color w:val="000000" w:themeColor="text1"/>
          <w:highlight w:val="green"/>
        </w:rPr>
        <w:t>could occur</w:t>
      </w:r>
      <w:r w:rsidRPr="002E7C39">
        <w:rPr>
          <w:rFonts w:asciiTheme="majorHAnsi" w:hAnsiTheme="majorHAnsi" w:cstheme="majorHAnsi"/>
          <w:color w:val="000000" w:themeColor="text1"/>
          <w:sz w:val="16"/>
        </w:rPr>
        <w:t>.</w:t>
      </w:r>
    </w:p>
    <w:p w14:paraId="667CDCFB" w14:textId="77777777" w:rsidR="002E7C39" w:rsidRPr="002E7C39" w:rsidRDefault="002E7C39" w:rsidP="002E7C39">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rPr>
        <w:lastRenderedPageBreak/>
        <w:t>Fragmentation events are not confined to</w:t>
      </w:r>
      <w:r w:rsidRPr="002E7C39">
        <w:rPr>
          <w:rFonts w:asciiTheme="majorHAnsi" w:hAnsiTheme="majorHAnsi" w:cstheme="majorHAnsi"/>
          <w:color w:val="000000" w:themeColor="text1"/>
          <w:sz w:val="16"/>
        </w:rPr>
        <w:t xml:space="preserve"> their </w:t>
      </w:r>
      <w:r w:rsidRPr="002E7C39">
        <w:rPr>
          <w:rStyle w:val="StyleUnderline"/>
          <w:rFonts w:asciiTheme="majorHAnsi" w:hAnsiTheme="majorHAnsi" w:cstheme="majorHAnsi"/>
          <w:color w:val="000000" w:themeColor="text1"/>
        </w:rPr>
        <w:t>local orbits</w:t>
      </w:r>
      <w:r w:rsidRPr="002E7C39">
        <w:rPr>
          <w:rFonts w:asciiTheme="majorHAnsi" w:hAnsiTheme="majorHAnsi" w:cstheme="majorHAnsi"/>
          <w:color w:val="000000" w:themeColor="text1"/>
          <w:sz w:val="16"/>
        </w:rPr>
        <w:t xml:space="preserve">, either. The </w:t>
      </w:r>
      <w:r w:rsidRPr="002E7C39">
        <w:rPr>
          <w:rStyle w:val="StyleUnderline"/>
          <w:rFonts w:asciiTheme="majorHAnsi" w:hAnsiTheme="majorHAnsi" w:cstheme="majorHAnsi"/>
          <w:color w:val="000000" w:themeColor="text1"/>
        </w:rPr>
        <w:t>India</w:t>
      </w:r>
      <w:r w:rsidRPr="002E7C39">
        <w:rPr>
          <w:rFonts w:asciiTheme="majorHAnsi" w:hAnsiTheme="majorHAnsi" w:cstheme="majorHAnsi"/>
          <w:color w:val="000000" w:themeColor="text1"/>
          <w:sz w:val="16"/>
        </w:rPr>
        <w:t xml:space="preserve"> 2019 </w:t>
      </w:r>
      <w:r w:rsidRPr="002E7C39">
        <w:rPr>
          <w:rStyle w:val="StyleUnderline"/>
          <w:rFonts w:asciiTheme="majorHAnsi" w:hAnsiTheme="majorHAnsi" w:cstheme="majorHAnsi"/>
          <w:color w:val="000000" w:themeColor="text1"/>
        </w:rPr>
        <w:t>ASAT test</w:t>
      </w:r>
      <w:r w:rsidRPr="002E7C39">
        <w:rPr>
          <w:rFonts w:asciiTheme="majorHAnsi" w:hAnsiTheme="majorHAnsi" w:cstheme="majorHAnsi"/>
          <w:color w:val="000000" w:themeColor="text1"/>
          <w:sz w:val="16"/>
        </w:rPr>
        <w:t xml:space="preserve"> was conducted at an altitude below 300 km in an effort to minimize long-lived debris. Nevertheless, </w:t>
      </w:r>
      <w:r w:rsidRPr="002E7C39">
        <w:rPr>
          <w:rStyle w:val="StyleUnderline"/>
          <w:rFonts w:asciiTheme="majorHAnsi" w:hAnsiTheme="majorHAnsi" w:cstheme="majorHAnsi"/>
          <w:color w:val="000000" w:themeColor="text1"/>
        </w:rPr>
        <w:t>debris was placed on orbits with apogees in excess of 1000 km</w:t>
      </w:r>
      <w:r w:rsidRPr="002E7C39">
        <w:rPr>
          <w:rFonts w:asciiTheme="majorHAnsi" w:hAnsiTheme="majorHAnsi" w:cstheme="majorHAnsi"/>
          <w:color w:val="000000" w:themeColor="text1"/>
          <w:sz w:val="16"/>
        </w:rPr>
        <w:t xml:space="preserve">. As of 30 March 2021, </w:t>
      </w:r>
      <w:r w:rsidRPr="002E7C39">
        <w:rPr>
          <w:rStyle w:val="StyleUnderline"/>
          <w:rFonts w:asciiTheme="majorHAnsi" w:hAnsiTheme="majorHAnsi" w:cstheme="majorHAnsi"/>
          <w:color w:val="000000" w:themeColor="text1"/>
        </w:rPr>
        <w:t>three tracked debris</w:t>
      </w:r>
      <w:r w:rsidRPr="002E7C39">
        <w:rPr>
          <w:rFonts w:asciiTheme="majorHAnsi" w:hAnsiTheme="majorHAnsi" w:cstheme="majorHAnsi"/>
          <w:color w:val="000000" w:themeColor="text1"/>
          <w:sz w:val="16"/>
        </w:rPr>
        <w:t xml:space="preserve"> pieces </w:t>
      </w:r>
      <w:r w:rsidRPr="002E7C39">
        <w:rPr>
          <w:rStyle w:val="StyleUnderline"/>
          <w:rFonts w:asciiTheme="majorHAnsi" w:hAnsiTheme="majorHAnsi" w:cstheme="majorHAnsi"/>
          <w:color w:val="000000" w:themeColor="text1"/>
        </w:rPr>
        <w:t>remain</w:t>
      </w:r>
      <w:r w:rsidRPr="002E7C39">
        <w:rPr>
          <w:rFonts w:asciiTheme="majorHAnsi" w:hAnsiTheme="majorHAnsi" w:cstheme="majorHAnsi"/>
          <w:color w:val="000000" w:themeColor="text1"/>
          <w:sz w:val="16"/>
        </w:rPr>
        <w:t xml:space="preserve"> in orbit14. Such </w:t>
      </w:r>
      <w:r w:rsidRPr="002E7C39">
        <w:rPr>
          <w:rStyle w:val="StyleUnderline"/>
          <w:rFonts w:asciiTheme="majorHAnsi" w:hAnsiTheme="majorHAnsi" w:cstheme="majorHAnsi"/>
          <w:color w:val="000000" w:themeColor="text1"/>
        </w:rPr>
        <w:t>long-lived debris has high eccentricities, and</w:t>
      </w:r>
      <w:r w:rsidRPr="002E7C39">
        <w:rPr>
          <w:rFonts w:asciiTheme="majorHAnsi" w:hAnsiTheme="majorHAnsi" w:cstheme="majorHAnsi"/>
          <w:color w:val="000000" w:themeColor="text1"/>
          <w:sz w:val="16"/>
        </w:rPr>
        <w:t xml:space="preserve"> thus </w:t>
      </w:r>
      <w:r w:rsidRPr="002E7C39">
        <w:rPr>
          <w:rStyle w:val="StyleUnderline"/>
          <w:rFonts w:asciiTheme="majorHAnsi" w:hAnsiTheme="majorHAnsi" w:cstheme="majorHAnsi"/>
          <w:color w:val="000000" w:themeColor="text1"/>
        </w:rPr>
        <w:t>can cross multiple orbital shells twice per orbit</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 xml:space="preserve">A </w:t>
      </w:r>
      <w:r w:rsidRPr="002E7C39">
        <w:rPr>
          <w:rStyle w:val="Emphasis"/>
          <w:rFonts w:asciiTheme="majorHAnsi" w:hAnsiTheme="majorHAnsi" w:cstheme="majorHAnsi"/>
          <w:color w:val="000000" w:themeColor="text1"/>
          <w:highlight w:val="green"/>
        </w:rPr>
        <w:t>major fragmentation</w:t>
      </w:r>
      <w:r w:rsidRPr="002E7C39">
        <w:rPr>
          <w:rStyle w:val="Emphasis"/>
          <w:rFonts w:asciiTheme="majorHAnsi" w:hAnsiTheme="majorHAnsi" w:cstheme="majorHAnsi"/>
          <w:color w:val="000000" w:themeColor="text1"/>
        </w:rPr>
        <w:t xml:space="preserve"> event from a single satellite </w:t>
      </w:r>
      <w:r w:rsidRPr="002E7C39">
        <w:rPr>
          <w:rStyle w:val="Emphasis"/>
          <w:rFonts w:asciiTheme="majorHAnsi" w:hAnsiTheme="majorHAnsi" w:cstheme="majorHAnsi"/>
          <w:color w:val="000000" w:themeColor="text1"/>
          <w:highlight w:val="green"/>
        </w:rPr>
        <w:t>could affect all operators in LEO</w:t>
      </w:r>
      <w:r w:rsidRPr="002E7C39">
        <w:rPr>
          <w:rFonts w:asciiTheme="majorHAnsi" w:hAnsiTheme="majorHAnsi" w:cstheme="majorHAnsi"/>
          <w:color w:val="000000" w:themeColor="text1"/>
          <w:sz w:val="16"/>
        </w:rPr>
        <w:t>.</w:t>
      </w:r>
    </w:p>
    <w:p w14:paraId="5F3684F7" w14:textId="77777777" w:rsidR="002E7C39" w:rsidRPr="002E7C39" w:rsidRDefault="002E7C39" w:rsidP="002E7C39">
      <w:pPr>
        <w:rPr>
          <w:rFonts w:asciiTheme="majorHAnsi" w:hAnsiTheme="majorHAnsi" w:cstheme="majorHAnsi"/>
          <w:color w:val="000000" w:themeColor="text1"/>
          <w:sz w:val="16"/>
          <w:szCs w:val="16"/>
        </w:rPr>
      </w:pPr>
      <w:r w:rsidRPr="002E7C39">
        <w:rPr>
          <w:rFonts w:asciiTheme="majorHAnsi" w:hAnsiTheme="majorHAnsi" w:cstheme="majorHAnsi"/>
          <w:color w:val="000000" w:themeColor="text1"/>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2E7C39">
        <w:rPr>
          <w:rFonts w:asciiTheme="majorHAnsi" w:hAnsiTheme="majorHAnsi" w:cstheme="majorHAnsi"/>
          <w:color w:val="000000" w:themeColor="text1"/>
          <w:sz w:val="16"/>
          <w:szCs w:val="16"/>
        </w:rPr>
        <w:t>Starlink</w:t>
      </w:r>
      <w:proofErr w:type="spellEnd"/>
      <w:r w:rsidRPr="002E7C39">
        <w:rPr>
          <w:rFonts w:asciiTheme="majorHAnsi" w:hAnsiTheme="majorHAnsi" w:cstheme="majorHAnsi"/>
          <w:color w:val="000000" w:themeColor="text1"/>
          <w:sz w:val="16"/>
          <w:szCs w:val="16"/>
        </w:rPr>
        <w:t xml:space="preserve"> constellation of 12,000 satellites (</w:t>
      </w:r>
      <w:proofErr w:type="gramStart"/>
      <w:r w:rsidRPr="002E7C39">
        <w:rPr>
          <w:rFonts w:asciiTheme="majorHAnsi" w:hAnsiTheme="majorHAnsi" w:cstheme="majorHAnsi"/>
          <w:color w:val="000000" w:themeColor="text1"/>
          <w:sz w:val="16"/>
          <w:szCs w:val="16"/>
        </w:rPr>
        <w:t>i.e.</w:t>
      </w:r>
      <w:proofErr w:type="gramEnd"/>
      <w:r w:rsidRPr="002E7C39">
        <w:rPr>
          <w:rFonts w:asciiTheme="majorHAnsi" w:hAnsiTheme="majorHAnsi" w:cstheme="majorHAnsi"/>
          <w:color w:val="000000" w:themeColor="text1"/>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4997D444" w14:textId="77777777" w:rsidR="002E7C39" w:rsidRPr="002E7C39" w:rsidRDefault="002E7C39" w:rsidP="002E7C39">
      <w:pPr>
        <w:rPr>
          <w:rFonts w:asciiTheme="majorHAnsi" w:hAnsiTheme="majorHAnsi" w:cstheme="majorHAnsi"/>
          <w:color w:val="000000" w:themeColor="text1"/>
          <w:sz w:val="16"/>
          <w:szCs w:val="16"/>
        </w:rPr>
      </w:pPr>
      <w:r w:rsidRPr="002E7C39">
        <w:rPr>
          <w:rFonts w:asciiTheme="majorHAnsi" w:hAnsiTheme="majorHAnsi" w:cstheme="majorHAns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0B71B0E" w14:textId="77777777" w:rsidR="002E7C39" w:rsidRPr="002E7C39" w:rsidRDefault="002E7C39" w:rsidP="002E7C39">
      <w:pPr>
        <w:pStyle w:val="Heading4"/>
        <w:rPr>
          <w:rFonts w:cs="Calibri"/>
          <w:color w:val="000000" w:themeColor="text1"/>
        </w:rPr>
      </w:pPr>
      <w:bookmarkStart w:id="3" w:name="_Hlk89888149"/>
      <w:r w:rsidRPr="002E7C39">
        <w:rPr>
          <w:rFonts w:cs="Calibri"/>
          <w:color w:val="000000" w:themeColor="text1"/>
        </w:rPr>
        <w:t xml:space="preserve">Debris triggers </w:t>
      </w:r>
      <w:r w:rsidRPr="002E7C39">
        <w:rPr>
          <w:rFonts w:cs="Calibri"/>
          <w:color w:val="000000" w:themeColor="text1"/>
          <w:u w:val="single"/>
        </w:rPr>
        <w:t>miscalculated war</w:t>
      </w:r>
      <w:r w:rsidRPr="002E7C39">
        <w:rPr>
          <w:rFonts w:cs="Calibri"/>
          <w:color w:val="000000" w:themeColor="text1"/>
        </w:rPr>
        <w:t>.</w:t>
      </w:r>
    </w:p>
    <w:p w14:paraId="6B95C691" w14:textId="77777777" w:rsidR="002E7C39" w:rsidRPr="002E7C39" w:rsidRDefault="002E7C39" w:rsidP="002E7C39">
      <w:pPr>
        <w:rPr>
          <w:rFonts w:cs="Calibri"/>
          <w:color w:val="000000" w:themeColor="text1"/>
        </w:rPr>
      </w:pPr>
      <w:proofErr w:type="spellStart"/>
      <w:r w:rsidRPr="002E7C39">
        <w:rPr>
          <w:rStyle w:val="Style13ptBold"/>
          <w:rFonts w:cs="Calibri"/>
          <w:color w:val="000000" w:themeColor="text1"/>
        </w:rPr>
        <w:t>Dockrill</w:t>
      </w:r>
      <w:proofErr w:type="spellEnd"/>
      <w:r w:rsidRPr="002E7C39">
        <w:rPr>
          <w:rStyle w:val="Style13ptBold"/>
          <w:rFonts w:cs="Calibri"/>
          <w:color w:val="000000" w:themeColor="text1"/>
        </w:rPr>
        <w:t xml:space="preserve"> 16</w:t>
      </w:r>
      <w:r w:rsidRPr="002E7C39">
        <w:rPr>
          <w:rFonts w:cs="Calibri"/>
          <w:color w:val="000000" w:themeColor="text1"/>
        </w:rPr>
        <w:t xml:space="preserve"> [Peter; 2016; Award-winning science &amp; technology journalist. “Space Junk Accidents Could Trigger Armed Conflict, Study Finds.” </w:t>
      </w:r>
      <w:hyperlink r:id="rId11" w:history="1">
        <w:r w:rsidRPr="002E7C39">
          <w:rPr>
            <w:rStyle w:val="Hyperlink"/>
            <w:rFonts w:cs="Calibri"/>
            <w:color w:val="000000" w:themeColor="text1"/>
          </w:rPr>
          <w:t>https://www.sciencealert.com/space-junk-accidents-could-trigger-armed-conflict-expert-warns</w:t>
        </w:r>
      </w:hyperlink>
      <w:r w:rsidRPr="002E7C39">
        <w:rPr>
          <w:rFonts w:cs="Calibri"/>
          <w:color w:val="000000" w:themeColor="text1"/>
        </w:rPr>
        <w:t xml:space="preserve">] </w:t>
      </w:r>
      <w:proofErr w:type="spellStart"/>
      <w:r w:rsidRPr="002E7C39">
        <w:rPr>
          <w:rFonts w:cs="Calibri"/>
          <w:color w:val="000000" w:themeColor="text1"/>
        </w:rPr>
        <w:t>brett</w:t>
      </w:r>
      <w:proofErr w:type="spellEnd"/>
    </w:p>
    <w:p w14:paraId="6BEFAAC0" w14:textId="77777777" w:rsidR="002E7C39" w:rsidRPr="002E7C39" w:rsidRDefault="002E7C39" w:rsidP="002E7C39">
      <w:pPr>
        <w:rPr>
          <w:rStyle w:val="StyleUnderline"/>
          <w:rFonts w:cs="Calibri"/>
          <w:color w:val="000000" w:themeColor="text1"/>
        </w:rPr>
      </w:pPr>
      <w:r w:rsidRPr="002E7C39">
        <w:rPr>
          <w:rStyle w:val="StyleUnderline"/>
          <w:rFonts w:cs="Calibri"/>
          <w:color w:val="000000" w:themeColor="text1"/>
        </w:rPr>
        <w:t xml:space="preserve">The increasingly </w:t>
      </w:r>
      <w:r w:rsidRPr="002E7C39">
        <w:rPr>
          <w:rStyle w:val="StyleUnderline"/>
          <w:rFonts w:cs="Calibri"/>
          <w:color w:val="000000" w:themeColor="text1"/>
          <w:highlight w:val="green"/>
        </w:rPr>
        <w:t>crowded space in</w:t>
      </w:r>
      <w:r w:rsidRPr="002E7C39">
        <w:rPr>
          <w:rStyle w:val="StyleUnderline"/>
          <w:rFonts w:cs="Calibri"/>
          <w:color w:val="000000" w:themeColor="text1"/>
        </w:rPr>
        <w:t xml:space="preserve"> Earth's </w:t>
      </w:r>
      <w:r w:rsidRPr="002E7C39">
        <w:rPr>
          <w:rStyle w:val="StyleUnderline"/>
          <w:rFonts w:cs="Calibri"/>
          <w:color w:val="000000" w:themeColor="text1"/>
          <w:highlight w:val="green"/>
        </w:rPr>
        <w:t>low orbit</w:t>
      </w:r>
      <w:r w:rsidRPr="002E7C39">
        <w:rPr>
          <w:rStyle w:val="StyleUnderline"/>
          <w:rFonts w:cs="Calibri"/>
          <w:color w:val="000000" w:themeColor="text1"/>
        </w:rPr>
        <w:t xml:space="preserve"> could </w:t>
      </w:r>
      <w:r w:rsidRPr="002E7C39">
        <w:rPr>
          <w:rStyle w:val="StyleUnderline"/>
          <w:rFonts w:cs="Calibri"/>
          <w:color w:val="000000" w:themeColor="text1"/>
          <w:highlight w:val="green"/>
        </w:rPr>
        <w:t xml:space="preserve">set the stage for an </w:t>
      </w:r>
      <w:r w:rsidRPr="002E7C39">
        <w:rPr>
          <w:rStyle w:val="Emphasis"/>
          <w:color w:val="000000" w:themeColor="text1"/>
          <w:highlight w:val="green"/>
        </w:rPr>
        <w:t>international armed conflict</w:t>
      </w:r>
      <w:r w:rsidRPr="002E7C39">
        <w:rPr>
          <w:rFonts w:cs="Calibri"/>
          <w:color w:val="000000" w:themeColor="text1"/>
          <w:sz w:val="14"/>
        </w:rPr>
        <w:t xml:space="preserve">, says a new study. Researchers from the Russian Academy of Sciences warn </w:t>
      </w:r>
      <w:r w:rsidRPr="002E7C39">
        <w:rPr>
          <w:rStyle w:val="StyleUnderline"/>
          <w:rFonts w:cs="Calibri"/>
          <w:color w:val="000000" w:themeColor="text1"/>
        </w:rPr>
        <w:t xml:space="preserve">that </w:t>
      </w:r>
      <w:r w:rsidRPr="002E7C39">
        <w:rPr>
          <w:rStyle w:val="StyleUnderline"/>
          <w:rFonts w:cs="Calibri"/>
          <w:color w:val="000000" w:themeColor="text1"/>
          <w:highlight w:val="green"/>
        </w:rPr>
        <w:t>accidents</w:t>
      </w:r>
      <w:r w:rsidRPr="002E7C39">
        <w:rPr>
          <w:rStyle w:val="StyleUnderline"/>
          <w:rFonts w:cs="Calibri"/>
          <w:color w:val="000000" w:themeColor="text1"/>
        </w:rPr>
        <w:t xml:space="preserve"> stemming </w:t>
      </w:r>
      <w:r w:rsidRPr="002E7C39">
        <w:rPr>
          <w:rStyle w:val="StyleUnderline"/>
          <w:rFonts w:cs="Calibri"/>
          <w:color w:val="000000" w:themeColor="text1"/>
          <w:highlight w:val="green"/>
        </w:rPr>
        <w:t>from</w:t>
      </w:r>
      <w:r w:rsidRPr="002E7C39">
        <w:rPr>
          <w:rStyle w:val="StyleUnderline"/>
          <w:rFonts w:cs="Calibri"/>
          <w:color w:val="000000" w:themeColor="text1"/>
        </w:rPr>
        <w:t xml:space="preserve"> the steady rise in </w:t>
      </w:r>
      <w:r w:rsidRPr="002E7C39">
        <w:rPr>
          <w:rStyle w:val="StyleUnderline"/>
          <w:rFonts w:cs="Calibri"/>
          <w:color w:val="000000" w:themeColor="text1"/>
          <w:highlight w:val="green"/>
        </w:rPr>
        <w:t>space junk</w:t>
      </w:r>
      <w:r w:rsidRPr="002E7C39">
        <w:rPr>
          <w:rStyle w:val="StyleUnderline"/>
          <w:rFonts w:cs="Calibri"/>
          <w:color w:val="000000" w:themeColor="text1"/>
        </w:rPr>
        <w:t xml:space="preserve"> floating around the planet could </w:t>
      </w:r>
      <w:r w:rsidRPr="002E7C39">
        <w:rPr>
          <w:rStyle w:val="StyleUnderline"/>
          <w:rFonts w:cs="Calibri"/>
          <w:color w:val="000000" w:themeColor="text1"/>
          <w:highlight w:val="green"/>
        </w:rPr>
        <w:t>incite</w:t>
      </w:r>
      <w:r w:rsidRPr="002E7C39">
        <w:rPr>
          <w:rStyle w:val="StyleUnderline"/>
          <w:rFonts w:cs="Calibri"/>
          <w:color w:val="000000" w:themeColor="text1"/>
        </w:rPr>
        <w:t xml:space="preserve"> </w:t>
      </w:r>
      <w:r w:rsidRPr="002E7C39">
        <w:rPr>
          <w:rStyle w:val="Emphasis"/>
          <w:color w:val="000000" w:themeColor="text1"/>
        </w:rPr>
        <w:t>political rows</w:t>
      </w:r>
      <w:r w:rsidRPr="002E7C39">
        <w:rPr>
          <w:rStyle w:val="StyleUnderline"/>
          <w:rFonts w:cs="Calibri"/>
          <w:color w:val="000000" w:themeColor="text1"/>
        </w:rPr>
        <w:t xml:space="preserve"> and even </w:t>
      </w:r>
      <w:r w:rsidRPr="002E7C39">
        <w:rPr>
          <w:rStyle w:val="Emphasis"/>
          <w:color w:val="000000" w:themeColor="text1"/>
          <w:highlight w:val="green"/>
        </w:rPr>
        <w:t>war</w:t>
      </w:r>
      <w:r w:rsidRPr="002E7C39">
        <w:rPr>
          <w:rFonts w:cs="Calibri"/>
          <w:color w:val="000000" w:themeColor="text1"/>
          <w:sz w:val="16"/>
          <w:szCs w:val="16"/>
        </w:rPr>
        <w:t xml:space="preserve">fare, </w:t>
      </w:r>
      <w:r w:rsidRPr="002E7C39">
        <w:rPr>
          <w:rStyle w:val="StyleUnderline"/>
          <w:rFonts w:cs="Calibri"/>
          <w:color w:val="000000" w:themeColor="text1"/>
          <w:highlight w:val="green"/>
        </w:rPr>
        <w:t>with nations</w:t>
      </w:r>
      <w:r w:rsidRPr="002E7C39">
        <w:rPr>
          <w:rStyle w:val="StyleUnderline"/>
          <w:rFonts w:cs="Calibri"/>
          <w:color w:val="000000" w:themeColor="text1"/>
        </w:rPr>
        <w:t xml:space="preserve"> potentially </w:t>
      </w:r>
      <w:r w:rsidRPr="002E7C39">
        <w:rPr>
          <w:rStyle w:val="Emphasis"/>
          <w:color w:val="000000" w:themeColor="text1"/>
          <w:highlight w:val="green"/>
        </w:rPr>
        <w:t>mistaking debris</w:t>
      </w:r>
      <w:r w:rsidRPr="002E7C39">
        <w:rPr>
          <w:rStyle w:val="StyleUnderline"/>
          <w:rFonts w:cs="Calibri"/>
          <w:color w:val="000000" w:themeColor="text1"/>
        </w:rPr>
        <w:t xml:space="preserve">-caused incidents </w:t>
      </w:r>
      <w:r w:rsidRPr="002E7C39">
        <w:rPr>
          <w:rStyle w:val="StyleUnderline"/>
          <w:rFonts w:cs="Calibri"/>
          <w:color w:val="000000" w:themeColor="text1"/>
          <w:highlight w:val="green"/>
        </w:rPr>
        <w:t>as</w:t>
      </w:r>
      <w:r w:rsidRPr="002E7C39">
        <w:rPr>
          <w:rStyle w:val="StyleUnderline"/>
          <w:rFonts w:cs="Calibri"/>
          <w:color w:val="000000" w:themeColor="text1"/>
        </w:rPr>
        <w:t xml:space="preserve"> the results of </w:t>
      </w:r>
      <w:r w:rsidRPr="002E7C39">
        <w:rPr>
          <w:rStyle w:val="Emphasis"/>
          <w:color w:val="000000" w:themeColor="text1"/>
          <w:highlight w:val="green"/>
        </w:rPr>
        <w:t>intentional aggressive acts</w:t>
      </w:r>
      <w:r w:rsidRPr="002E7C39">
        <w:rPr>
          <w:rStyle w:val="Emphasis"/>
          <w:color w:val="000000" w:themeColor="text1"/>
        </w:rPr>
        <w:t xml:space="preserve"> </w:t>
      </w:r>
      <w:r w:rsidRPr="002E7C39">
        <w:rPr>
          <w:rStyle w:val="StyleUnderline"/>
          <w:rFonts w:cs="Calibri"/>
          <w:color w:val="000000" w:themeColor="text1"/>
        </w:rPr>
        <w:t xml:space="preserve">by others. </w:t>
      </w:r>
      <w:r w:rsidRPr="002E7C39">
        <w:rPr>
          <w:rFonts w:cs="Calibri"/>
          <w:color w:val="000000" w:themeColor="text1"/>
          <w:sz w:val="14"/>
        </w:rPr>
        <w:t xml:space="preserve">In a paper published in Acta </w:t>
      </w:r>
      <w:proofErr w:type="spellStart"/>
      <w:r w:rsidRPr="002E7C39">
        <w:rPr>
          <w:rFonts w:cs="Calibri"/>
          <w:color w:val="000000" w:themeColor="text1"/>
          <w:sz w:val="14"/>
        </w:rPr>
        <w:t>Astronautica</w:t>
      </w:r>
      <w:proofErr w:type="spellEnd"/>
      <w:r w:rsidRPr="002E7C39">
        <w:rPr>
          <w:rFonts w:cs="Calibri"/>
          <w:color w:val="000000" w:themeColor="text1"/>
          <w:sz w:val="14"/>
        </w:rPr>
        <w:t xml:space="preserve">, the </w:t>
      </w:r>
      <w:r w:rsidRPr="002E7C39">
        <w:rPr>
          <w:rStyle w:val="StyleUnderline"/>
          <w:rFonts w:cs="Calibri"/>
          <w:color w:val="000000" w:themeColor="text1"/>
        </w:rPr>
        <w:t>team suggests that space debris in the form of spent rocket parts and other fragments of hardware hurtling at high speed pose a "</w:t>
      </w:r>
      <w:r w:rsidRPr="002E7C39">
        <w:rPr>
          <w:rStyle w:val="Emphasis"/>
          <w:color w:val="000000" w:themeColor="text1"/>
        </w:rPr>
        <w:t>special political danger</w:t>
      </w:r>
      <w:r w:rsidRPr="002E7C39">
        <w:rPr>
          <w:rStyle w:val="StyleUnderline"/>
          <w:rFonts w:cs="Calibri"/>
          <w:color w:val="000000" w:themeColor="text1"/>
        </w:rPr>
        <w:t xml:space="preserve">" </w:t>
      </w:r>
      <w:r w:rsidRPr="002E7C39">
        <w:rPr>
          <w:rStyle w:val="StyleUnderline"/>
          <w:rFonts w:cs="Calibri"/>
          <w:color w:val="000000" w:themeColor="text1"/>
          <w:highlight w:val="green"/>
        </w:rPr>
        <w:t>that could</w:t>
      </w:r>
      <w:r w:rsidRPr="002E7C39">
        <w:rPr>
          <w:rStyle w:val="StyleUnderline"/>
          <w:rFonts w:cs="Calibri"/>
          <w:color w:val="000000" w:themeColor="text1"/>
        </w:rPr>
        <w:t xml:space="preserve"> </w:t>
      </w:r>
      <w:r w:rsidRPr="002E7C39">
        <w:rPr>
          <w:rStyle w:val="Emphasis"/>
          <w:color w:val="000000" w:themeColor="text1"/>
        </w:rPr>
        <w:t xml:space="preserve">dangerously </w:t>
      </w:r>
      <w:r w:rsidRPr="002E7C39">
        <w:rPr>
          <w:rStyle w:val="Emphasis"/>
          <w:color w:val="000000" w:themeColor="text1"/>
          <w:highlight w:val="green"/>
        </w:rPr>
        <w:t>escalate</w:t>
      </w:r>
      <w:r w:rsidRPr="002E7C39">
        <w:rPr>
          <w:rStyle w:val="StyleUnderline"/>
          <w:rFonts w:cs="Calibri"/>
          <w:color w:val="000000" w:themeColor="text1"/>
        </w:rPr>
        <w:t xml:space="preserve"> </w:t>
      </w:r>
      <w:r w:rsidRPr="002E7C39">
        <w:rPr>
          <w:rStyle w:val="StyleUnderline"/>
          <w:rFonts w:cs="Calibri"/>
          <w:color w:val="000000" w:themeColor="text1"/>
          <w:highlight w:val="green"/>
        </w:rPr>
        <w:t>tensions</w:t>
      </w:r>
      <w:r w:rsidRPr="002E7C39">
        <w:rPr>
          <w:rStyle w:val="StyleUnderline"/>
          <w:rFonts w:cs="Calibri"/>
          <w:color w:val="000000" w:themeColor="text1"/>
        </w:rPr>
        <w:t xml:space="preserve"> between nations. </w:t>
      </w:r>
      <w:r w:rsidRPr="002E7C39">
        <w:rPr>
          <w:rFonts w:cs="Calibri"/>
          <w:color w:val="000000" w:themeColor="text1"/>
          <w:sz w:val="14"/>
        </w:rPr>
        <w:t xml:space="preserve">According to the study, </w:t>
      </w:r>
      <w:r w:rsidRPr="002E7C39">
        <w:rPr>
          <w:rStyle w:val="StyleUnderline"/>
          <w:rFonts w:cs="Calibri"/>
          <w:color w:val="000000" w:themeColor="text1"/>
        </w:rPr>
        <w:t xml:space="preserve">destructive </w:t>
      </w:r>
      <w:r w:rsidRPr="002E7C39">
        <w:rPr>
          <w:rStyle w:val="StyleUnderline"/>
          <w:rFonts w:cs="Calibri"/>
          <w:color w:val="000000" w:themeColor="text1"/>
          <w:highlight w:val="green"/>
        </w:rPr>
        <w:t>impacts</w:t>
      </w:r>
      <w:r w:rsidRPr="002E7C39">
        <w:rPr>
          <w:rStyle w:val="StyleUnderline"/>
          <w:rFonts w:cs="Calibri"/>
          <w:color w:val="000000" w:themeColor="text1"/>
        </w:rPr>
        <w:t xml:space="preserve"> caused by random space junk </w:t>
      </w:r>
      <w:r w:rsidRPr="002E7C39">
        <w:rPr>
          <w:rStyle w:val="StyleUnderline"/>
          <w:rFonts w:cs="Calibri"/>
          <w:color w:val="000000" w:themeColor="text1"/>
          <w:highlight w:val="green"/>
        </w:rPr>
        <w:t>cannot</w:t>
      </w:r>
      <w:r w:rsidRPr="002E7C39">
        <w:rPr>
          <w:rStyle w:val="StyleUnderline"/>
          <w:rFonts w:cs="Calibri"/>
          <w:color w:val="000000" w:themeColor="text1"/>
        </w:rPr>
        <w:t xml:space="preserve"> easily </w:t>
      </w:r>
      <w:r w:rsidRPr="002E7C39">
        <w:rPr>
          <w:rStyle w:val="StyleUnderline"/>
          <w:rFonts w:cs="Calibri"/>
          <w:color w:val="000000" w:themeColor="text1"/>
          <w:highlight w:val="green"/>
        </w:rPr>
        <w:t>be told apart from military attacks.</w:t>
      </w:r>
      <w:r w:rsidRPr="002E7C39">
        <w:rPr>
          <w:rFonts w:cs="Calibri"/>
          <w:color w:val="000000" w:themeColor="text1"/>
          <w:sz w:val="14"/>
        </w:rPr>
        <w:t xml:space="preserve"> "</w:t>
      </w:r>
      <w:r w:rsidRPr="002E7C39">
        <w:rPr>
          <w:rStyle w:val="StyleUnderline"/>
          <w:rFonts w:cs="Calibri"/>
          <w:color w:val="000000" w:themeColor="text1"/>
        </w:rPr>
        <w:t>The owner of the impacted and destroyed satellite can hardly quickly determine the real cause of the accident</w:t>
      </w:r>
      <w:r w:rsidRPr="002E7C39">
        <w:rPr>
          <w:rFonts w:cs="Calibri"/>
          <w:color w:val="000000" w:themeColor="text1"/>
          <w:sz w:val="14"/>
        </w:rPr>
        <w:t xml:space="preserve">," the authors write. </w:t>
      </w:r>
      <w:r w:rsidRPr="002E7C39">
        <w:rPr>
          <w:rStyle w:val="StyleUnderline"/>
          <w:rFonts w:cs="Calibri"/>
          <w:color w:val="000000" w:themeColor="text1"/>
        </w:rPr>
        <w:t xml:space="preserve">The </w:t>
      </w:r>
      <w:r w:rsidRPr="002E7C39">
        <w:rPr>
          <w:rStyle w:val="StyleUnderline"/>
          <w:rFonts w:cs="Calibri"/>
          <w:color w:val="000000" w:themeColor="text1"/>
          <w:highlight w:val="green"/>
        </w:rPr>
        <w:t>risks</w:t>
      </w:r>
      <w:r w:rsidRPr="002E7C39">
        <w:rPr>
          <w:rStyle w:val="StyleUnderline"/>
          <w:rFonts w:cs="Calibri"/>
          <w:color w:val="000000" w:themeColor="text1"/>
        </w:rPr>
        <w:t xml:space="preserve"> of such an event occurring </w:t>
      </w:r>
      <w:r w:rsidRPr="002E7C39">
        <w:rPr>
          <w:rStyle w:val="StyleUnderline"/>
          <w:rFonts w:cs="Calibri"/>
          <w:color w:val="000000" w:themeColor="text1"/>
          <w:highlight w:val="green"/>
        </w:rPr>
        <w:t xml:space="preserve">are compounded by the </w:t>
      </w:r>
      <w:r w:rsidRPr="002E7C39">
        <w:rPr>
          <w:rStyle w:val="Emphasis"/>
          <w:color w:val="000000" w:themeColor="text1"/>
          <w:highlight w:val="green"/>
        </w:rPr>
        <w:t>sheer volume</w:t>
      </w:r>
      <w:r w:rsidRPr="002E7C39">
        <w:rPr>
          <w:rStyle w:val="StyleUnderline"/>
          <w:rFonts w:cs="Calibri"/>
          <w:color w:val="000000" w:themeColor="text1"/>
          <w:highlight w:val="green"/>
        </w:rPr>
        <w:t xml:space="preserve"> of debris</w:t>
      </w:r>
      <w:r w:rsidRPr="002E7C39">
        <w:rPr>
          <w:rStyle w:val="StyleUnderline"/>
          <w:rFonts w:cs="Calibri"/>
          <w:color w:val="000000" w:themeColor="text1"/>
        </w:rPr>
        <w:t xml:space="preserve"> now orbiting Earth. Recent figures from NASA indicate that there are more than 500,000 pieces of space junk currently being tracked in orbit, travelling at speeds up to 28,160 km/h</w:t>
      </w:r>
      <w:r w:rsidRPr="002E7C39">
        <w:rPr>
          <w:rFonts w:cs="Calibri"/>
          <w:color w:val="000000" w:themeColor="text1"/>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E7C39">
        <w:rPr>
          <w:rStyle w:val="StyleUnderline"/>
          <w:rFonts w:cs="Calibri"/>
          <w:color w:val="000000" w:themeColor="text1"/>
        </w:rPr>
        <w:t xml:space="preserve">NASA estimates that there are millions of undetectable pieces of debris in orbit that are too small to be monitored. But even </w:t>
      </w:r>
      <w:r w:rsidRPr="002E7C39">
        <w:rPr>
          <w:rStyle w:val="StyleUnderline"/>
          <w:rFonts w:cs="Calibri"/>
          <w:color w:val="000000" w:themeColor="text1"/>
          <w:highlight w:val="green"/>
        </w:rPr>
        <w:t>extremely small fragments</w:t>
      </w:r>
      <w:r w:rsidRPr="002E7C39">
        <w:rPr>
          <w:rStyle w:val="StyleUnderline"/>
          <w:rFonts w:cs="Calibri"/>
          <w:color w:val="000000" w:themeColor="text1"/>
        </w:rPr>
        <w:t xml:space="preserve"> such as these pose a threat – in fact, they're considered a </w:t>
      </w:r>
      <w:r w:rsidRPr="002E7C39">
        <w:rPr>
          <w:rStyle w:val="StyleUnderline"/>
          <w:rFonts w:cs="Calibri"/>
          <w:color w:val="000000" w:themeColor="text1"/>
          <w:highlight w:val="green"/>
        </w:rPr>
        <w:t xml:space="preserve">greater risk </w:t>
      </w:r>
      <w:r w:rsidRPr="002E7C39">
        <w:rPr>
          <w:rStyle w:val="StyleUnderline"/>
          <w:rFonts w:cs="Calibri"/>
          <w:color w:val="000000" w:themeColor="text1"/>
        </w:rPr>
        <w:t xml:space="preserve">than trackable debris, </w:t>
      </w:r>
      <w:r w:rsidRPr="002E7C39">
        <w:rPr>
          <w:rStyle w:val="StyleUnderline"/>
          <w:rFonts w:cs="Calibri"/>
          <w:color w:val="000000" w:themeColor="text1"/>
          <w:highlight w:val="green"/>
        </w:rPr>
        <w:t xml:space="preserve">as their </w:t>
      </w:r>
      <w:r w:rsidRPr="002E7C39">
        <w:rPr>
          <w:rStyle w:val="Emphasis"/>
          <w:color w:val="000000" w:themeColor="text1"/>
          <w:highlight w:val="green"/>
        </w:rPr>
        <w:t>invisible status</w:t>
      </w:r>
      <w:r w:rsidRPr="002E7C39">
        <w:rPr>
          <w:rStyle w:val="StyleUnderline"/>
          <w:rFonts w:cs="Calibri"/>
          <w:color w:val="000000" w:themeColor="text1"/>
          <w:highlight w:val="green"/>
        </w:rPr>
        <w:t xml:space="preserve"> means</w:t>
      </w:r>
      <w:r w:rsidRPr="002E7C39">
        <w:rPr>
          <w:rStyle w:val="StyleUnderline"/>
          <w:rFonts w:cs="Calibri"/>
          <w:color w:val="000000" w:themeColor="text1"/>
        </w:rPr>
        <w:t xml:space="preserve"> spacecraft and </w:t>
      </w:r>
      <w:r w:rsidRPr="002E7C39">
        <w:rPr>
          <w:rStyle w:val="StyleUnderline"/>
          <w:rFonts w:cs="Calibri"/>
          <w:color w:val="000000" w:themeColor="text1"/>
          <w:highlight w:val="green"/>
        </w:rPr>
        <w:t>satellites can't</w:t>
      </w:r>
      <w:r w:rsidRPr="002E7C39">
        <w:rPr>
          <w:rStyle w:val="StyleUnderline"/>
          <w:rFonts w:cs="Calibri"/>
          <w:color w:val="000000" w:themeColor="text1"/>
        </w:rPr>
        <w:t xml:space="preserve"> do anything to </w:t>
      </w:r>
      <w:r w:rsidRPr="002E7C39">
        <w:rPr>
          <w:rStyle w:val="StyleUnderline"/>
          <w:rFonts w:cs="Calibri"/>
          <w:color w:val="000000" w:themeColor="text1"/>
          <w:highlight w:val="green"/>
        </w:rPr>
        <w:t xml:space="preserve">avoid them </w:t>
      </w:r>
      <w:r w:rsidRPr="002E7C39">
        <w:rPr>
          <w:rStyle w:val="Emphasis"/>
          <w:color w:val="000000" w:themeColor="text1"/>
        </w:rPr>
        <w:t>until it's too late.</w:t>
      </w:r>
      <w:r w:rsidRPr="002E7C39">
        <w:rPr>
          <w:rFonts w:cs="Calibri"/>
          <w:color w:val="000000" w:themeColor="text1"/>
          <w:sz w:val="14"/>
        </w:rPr>
        <w:t xml:space="preserve"> As NASA observed in 2013:</w:t>
      </w:r>
      <w:r w:rsidRPr="002E7C39">
        <w:rPr>
          <w:rStyle w:val="StyleUnderline"/>
          <w:rFonts w:cs="Calibri"/>
          <w:color w:val="000000" w:themeColor="text1"/>
        </w:rPr>
        <w:t xml:space="preserve"> </w:t>
      </w:r>
      <w:r w:rsidRPr="002E7C39">
        <w:rPr>
          <w:rFonts w:cs="Calibri"/>
          <w:color w:val="000000" w:themeColor="text1"/>
          <w:sz w:val="14"/>
        </w:rPr>
        <w:t>"</w:t>
      </w:r>
      <w:r w:rsidRPr="002E7C39">
        <w:rPr>
          <w:rStyle w:val="StyleUnderline"/>
          <w:rFonts w:cs="Calibri"/>
          <w:color w:val="000000" w:themeColor="text1"/>
        </w:rPr>
        <w:t>Even tiny paint flecks can damage a spacecraft when travelling at these velocities</w:t>
      </w:r>
      <w:r w:rsidRPr="002E7C39">
        <w:rPr>
          <w:rFonts w:cs="Calibri"/>
          <w:color w:val="000000" w:themeColor="text1"/>
          <w:sz w:val="14"/>
        </w:rPr>
        <w:t xml:space="preserve">. In </w:t>
      </w:r>
      <w:proofErr w:type="gramStart"/>
      <w:r w:rsidRPr="002E7C39">
        <w:rPr>
          <w:rFonts w:cs="Calibri"/>
          <w:color w:val="000000" w:themeColor="text1"/>
          <w:sz w:val="14"/>
        </w:rPr>
        <w:t>fact</w:t>
      </w:r>
      <w:proofErr w:type="gramEnd"/>
      <w:r w:rsidRPr="002E7C39">
        <w:rPr>
          <w:rFonts w:cs="Calibri"/>
          <w:color w:val="000000" w:themeColor="text1"/>
          <w:sz w:val="14"/>
        </w:rPr>
        <w:t xml:space="preserve"> a number of space shuttle windows have been replaced because of damage caused by material that was </w:t>
      </w:r>
      <w:proofErr w:type="spellStart"/>
      <w:r w:rsidRPr="002E7C39">
        <w:rPr>
          <w:rFonts w:cs="Calibri"/>
          <w:color w:val="000000" w:themeColor="text1"/>
          <w:sz w:val="14"/>
        </w:rPr>
        <w:t>analysed</w:t>
      </w:r>
      <w:proofErr w:type="spellEnd"/>
      <w:r w:rsidRPr="002E7C39">
        <w:rPr>
          <w:rFonts w:cs="Calibri"/>
          <w:color w:val="000000" w:themeColor="text1"/>
          <w:sz w:val="14"/>
        </w:rPr>
        <w:t xml:space="preserve"> and shown to be paint flecks… With so much orbital debris, there have been surprisingly few disastrous collisions." </w:t>
      </w:r>
      <w:r w:rsidRPr="002E7C39">
        <w:rPr>
          <w:rStyle w:val="StyleUnderline"/>
          <w:rFonts w:cs="Calibri"/>
          <w:color w:val="000000" w:themeColor="text1"/>
        </w:rPr>
        <w:t xml:space="preserve">While </w:t>
      </w:r>
      <w:r w:rsidRPr="002E7C39">
        <w:rPr>
          <w:rStyle w:val="StyleUnderline"/>
          <w:rFonts w:cs="Calibri"/>
          <w:color w:val="000000" w:themeColor="text1"/>
          <w:highlight w:val="green"/>
        </w:rPr>
        <w:t>we</w:t>
      </w:r>
      <w:r w:rsidRPr="002E7C39">
        <w:rPr>
          <w:rStyle w:val="StyleUnderline"/>
          <w:rFonts w:cs="Calibri"/>
          <w:color w:val="000000" w:themeColor="text1"/>
        </w:rPr>
        <w:t xml:space="preserve"> may </w:t>
      </w:r>
      <w:r w:rsidRPr="002E7C39">
        <w:rPr>
          <w:rStyle w:val="StyleUnderline"/>
          <w:rFonts w:cs="Calibri"/>
          <w:color w:val="000000" w:themeColor="text1"/>
          <w:highlight w:val="green"/>
        </w:rPr>
        <w:t>have been lucky</w:t>
      </w:r>
      <w:r w:rsidRPr="002E7C39">
        <w:rPr>
          <w:rStyle w:val="StyleUnderline"/>
          <w:rFonts w:cs="Calibri"/>
          <w:color w:val="000000" w:themeColor="text1"/>
        </w:rPr>
        <w:t xml:space="preserve"> in the past, </w:t>
      </w:r>
      <w:r w:rsidRPr="002E7C39">
        <w:rPr>
          <w:rStyle w:val="Emphasis"/>
          <w:color w:val="000000" w:themeColor="text1"/>
          <w:highlight w:val="green"/>
        </w:rPr>
        <w:t>we can't rely on that</w:t>
      </w:r>
      <w:r w:rsidRPr="002E7C39">
        <w:rPr>
          <w:rStyle w:val="Emphasis"/>
          <w:color w:val="000000" w:themeColor="text1"/>
        </w:rPr>
        <w:t xml:space="preserve"> to continue</w:t>
      </w:r>
      <w:r w:rsidRPr="002E7C39">
        <w:rPr>
          <w:rFonts w:cs="Calibri"/>
          <w:color w:val="000000" w:themeColor="text1"/>
          <w:sz w:val="14"/>
        </w:rPr>
        <w:t xml:space="preserve">. The study by the Russian team </w:t>
      </w:r>
      <w:r w:rsidRPr="002E7C39">
        <w:rPr>
          <w:rStyle w:val="StyleUnderline"/>
          <w:rFonts w:cs="Calibri"/>
          <w:color w:val="000000" w:themeColor="text1"/>
        </w:rPr>
        <w:t xml:space="preserve">cites the repeated sudden failures of </w:t>
      </w:r>
      <w:proofErr w:type="spellStart"/>
      <w:r w:rsidRPr="002E7C39">
        <w:rPr>
          <w:rStyle w:val="StyleUnderline"/>
          <w:rFonts w:cs="Calibri"/>
          <w:color w:val="000000" w:themeColor="text1"/>
        </w:rPr>
        <w:t>defence</w:t>
      </w:r>
      <w:proofErr w:type="spellEnd"/>
      <w:r w:rsidRPr="002E7C39">
        <w:rPr>
          <w:rStyle w:val="StyleUnderline"/>
          <w:rFonts w:cs="Calibri"/>
          <w:color w:val="000000" w:themeColor="text1"/>
        </w:rPr>
        <w:t xml:space="preserve"> satellites in past decades that were never explained. The researchers attribute two possible causes: either unrecorded collisions with space junk, or aggressive actions from adversaries. "This is a </w:t>
      </w:r>
      <w:r w:rsidRPr="002E7C39">
        <w:rPr>
          <w:rStyle w:val="Emphasis"/>
          <w:color w:val="000000" w:themeColor="text1"/>
        </w:rPr>
        <w:t>politically dangerous dilemma</w:t>
      </w:r>
      <w:r w:rsidRPr="002E7C39">
        <w:rPr>
          <w:rStyle w:val="StyleUnderline"/>
          <w:rFonts w:cs="Calibri"/>
          <w:color w:val="000000" w:themeColor="text1"/>
        </w:rPr>
        <w:t>," the authors write.</w:t>
      </w:r>
    </w:p>
    <w:bookmarkEnd w:id="3"/>
    <w:p w14:paraId="64766E2D" w14:textId="77777777" w:rsidR="002E7C39" w:rsidRPr="002E7C39" w:rsidRDefault="002E7C39" w:rsidP="002E7C39">
      <w:pPr>
        <w:pStyle w:val="Heading4"/>
        <w:rPr>
          <w:rStyle w:val="Style13ptBold"/>
          <w:rFonts w:cs="Calibri"/>
          <w:b/>
          <w:bCs w:val="0"/>
          <w:color w:val="000000" w:themeColor="text1"/>
        </w:rPr>
      </w:pPr>
      <w:r w:rsidRPr="002E7C39">
        <w:rPr>
          <w:rStyle w:val="Style13ptBold"/>
          <w:rFonts w:cs="Calibri"/>
          <w:b/>
          <w:bCs w:val="0"/>
          <w:color w:val="000000" w:themeColor="text1"/>
        </w:rPr>
        <w:lastRenderedPageBreak/>
        <w:t>It goes nuclear.</w:t>
      </w:r>
    </w:p>
    <w:p w14:paraId="2E6D99E0" w14:textId="77777777" w:rsidR="002E7C39" w:rsidRPr="002E7C39" w:rsidRDefault="002E7C39" w:rsidP="002E7C39">
      <w:pPr>
        <w:rPr>
          <w:rFonts w:cs="Calibri"/>
          <w:color w:val="000000" w:themeColor="text1"/>
        </w:rPr>
      </w:pPr>
      <w:r w:rsidRPr="002E7C39">
        <w:rPr>
          <w:rStyle w:val="Style13ptBold"/>
          <w:rFonts w:cs="Calibri"/>
          <w:color w:val="000000" w:themeColor="text1"/>
        </w:rPr>
        <w:t>Johnson 14</w:t>
      </w:r>
      <w:r w:rsidRPr="002E7C39">
        <w:rPr>
          <w:rFonts w:cs="Calibri"/>
          <w:color w:val="000000" w:themeColor="text1"/>
        </w:rPr>
        <w:t xml:space="preserve"> [Les, </w:t>
      </w:r>
      <w:proofErr w:type="spellStart"/>
      <w:r w:rsidRPr="002E7C39">
        <w:rPr>
          <w:rFonts w:cs="Calibri"/>
          <w:color w:val="000000" w:themeColor="text1"/>
        </w:rPr>
        <w:t>Baen</w:t>
      </w:r>
      <w:proofErr w:type="spellEnd"/>
      <w:r w:rsidRPr="002E7C39">
        <w:rPr>
          <w:rFonts w:cs="Calibri"/>
          <w:color w:val="000000" w:themeColor="text1"/>
        </w:rPr>
        <w:t xml:space="preserve"> science fiction author, popular science writer, and NASA technologist. “Living without satellites”. </w:t>
      </w:r>
      <w:hyperlink r:id="rId12" w:history="1">
        <w:r w:rsidRPr="002E7C39">
          <w:rPr>
            <w:rStyle w:val="Hyperlink"/>
            <w:rFonts w:cs="Calibri"/>
            <w:color w:val="000000" w:themeColor="text1"/>
          </w:rPr>
          <w:t>https://www.baen.com/living_without_satellites</w:t>
        </w:r>
      </w:hyperlink>
      <w:r w:rsidRPr="002E7C39">
        <w:rPr>
          <w:rFonts w:cs="Calibri"/>
          <w:color w:val="000000" w:themeColor="text1"/>
        </w:rPr>
        <w:t xml:space="preserve">.] </w:t>
      </w:r>
      <w:proofErr w:type="spellStart"/>
      <w:r w:rsidRPr="002E7C39">
        <w:rPr>
          <w:rFonts w:cs="Calibri"/>
          <w:color w:val="000000" w:themeColor="text1"/>
        </w:rPr>
        <w:t>brett</w:t>
      </w:r>
      <w:proofErr w:type="spellEnd"/>
    </w:p>
    <w:p w14:paraId="3DB504EF" w14:textId="77777777" w:rsidR="002E7C39" w:rsidRPr="002E7C39" w:rsidRDefault="002E7C39" w:rsidP="002E7C39">
      <w:pPr>
        <w:rPr>
          <w:rFonts w:cs="Calibri"/>
          <w:color w:val="000000" w:themeColor="text1"/>
          <w:u w:val="single"/>
        </w:rPr>
      </w:pPr>
      <w:r w:rsidRPr="002E7C39">
        <w:rPr>
          <w:rStyle w:val="StyleUnderline"/>
          <w:rFonts w:cs="Calibri"/>
          <w:color w:val="000000" w:themeColor="text1"/>
          <w:highlight w:val="green"/>
        </w:rPr>
        <w:t>Satellite</w:t>
      </w:r>
      <w:r w:rsidRPr="002E7C39">
        <w:rPr>
          <w:rStyle w:val="StyleUnderline"/>
          <w:rFonts w:cs="Calibri"/>
          <w:color w:val="000000" w:themeColor="text1"/>
        </w:rPr>
        <w:t xml:space="preserve"> imagery is used by the military and</w:t>
      </w:r>
      <w:r w:rsidRPr="002E7C39">
        <w:rPr>
          <w:rFonts w:cs="Calibri"/>
          <w:color w:val="000000" w:themeColor="text1"/>
          <w:sz w:val="14"/>
        </w:rPr>
        <w:t xml:space="preserve"> our </w:t>
      </w:r>
      <w:r w:rsidRPr="002E7C39">
        <w:rPr>
          <w:rStyle w:val="StyleUnderline"/>
          <w:rFonts w:cs="Calibri"/>
          <w:color w:val="000000" w:themeColor="text1"/>
        </w:rPr>
        <w:t xml:space="preserve">political leaders to </w:t>
      </w:r>
      <w:r w:rsidRPr="002E7C39">
        <w:rPr>
          <w:rStyle w:val="Emphasis"/>
          <w:color w:val="000000" w:themeColor="text1"/>
          <w:highlight w:val="green"/>
        </w:rPr>
        <w:t>maintain</w:t>
      </w:r>
      <w:r w:rsidRPr="002E7C39">
        <w:rPr>
          <w:rStyle w:val="Emphasis"/>
          <w:color w:val="000000" w:themeColor="text1"/>
        </w:rPr>
        <w:t xml:space="preserve"> the </w:t>
      </w:r>
      <w:r w:rsidRPr="002E7C39">
        <w:rPr>
          <w:rStyle w:val="Emphasis"/>
          <w:color w:val="000000" w:themeColor="text1"/>
          <w:highlight w:val="green"/>
        </w:rPr>
        <w:t>peace</w:t>
      </w:r>
      <w:r w:rsidRPr="002E7C39">
        <w:rPr>
          <w:rFonts w:cs="Calibri"/>
          <w:color w:val="000000" w:themeColor="text1"/>
          <w:sz w:val="14"/>
        </w:rPr>
        <w:t xml:space="preserve">. </w:t>
      </w:r>
      <w:r w:rsidRPr="002E7C39">
        <w:rPr>
          <w:rStyle w:val="StyleUnderline"/>
          <w:rFonts w:cs="Calibri"/>
          <w:color w:val="000000" w:themeColor="text1"/>
          <w:highlight w:val="green"/>
        </w:rPr>
        <w:t>When</w:t>
      </w:r>
      <w:r w:rsidRPr="002E7C39">
        <w:rPr>
          <w:rFonts w:cs="Calibri"/>
          <w:color w:val="000000" w:themeColor="text1"/>
          <w:sz w:val="14"/>
        </w:rPr>
        <w:t xml:space="preserve"> your </w:t>
      </w:r>
      <w:r w:rsidRPr="002E7C39">
        <w:rPr>
          <w:rStyle w:val="StyleUnderline"/>
          <w:rFonts w:cs="Calibri"/>
          <w:color w:val="000000" w:themeColor="text1"/>
        </w:rPr>
        <w:t xml:space="preserve">potential </w:t>
      </w:r>
      <w:r w:rsidRPr="002E7C39">
        <w:rPr>
          <w:rStyle w:val="StyleUnderline"/>
          <w:rFonts w:cs="Calibri"/>
          <w:color w:val="000000" w:themeColor="text1"/>
          <w:highlight w:val="green"/>
        </w:rPr>
        <w:t>adversaries</w:t>
      </w:r>
      <w:r w:rsidRPr="002E7C39">
        <w:rPr>
          <w:rStyle w:val="StyleUnderline"/>
          <w:rFonts w:cs="Calibri"/>
          <w:color w:val="000000" w:themeColor="text1"/>
        </w:rPr>
        <w:t xml:space="preserve"> </w:t>
      </w:r>
      <w:r w:rsidRPr="002E7C39">
        <w:rPr>
          <w:rStyle w:val="StyleUnderline"/>
          <w:rFonts w:cs="Calibri"/>
          <w:color w:val="000000" w:themeColor="text1"/>
          <w:highlight w:val="green"/>
        </w:rPr>
        <w:t>can’t hide what they’re doing</w:t>
      </w:r>
      <w:r w:rsidRPr="002E7C39">
        <w:rPr>
          <w:rStyle w:val="StyleUnderline"/>
          <w:rFonts w:cs="Calibri"/>
          <w:color w:val="000000" w:themeColor="text1"/>
        </w:rPr>
        <w:t xml:space="preserve">, where their armies are moving and what they are doing with their civilian and military infrastructure, then the </w:t>
      </w:r>
      <w:r w:rsidRPr="002E7C39">
        <w:rPr>
          <w:rStyle w:val="StyleUnderline"/>
          <w:rFonts w:cs="Calibri"/>
          <w:color w:val="000000" w:themeColor="text1"/>
          <w:highlight w:val="green"/>
        </w:rPr>
        <w:t>danger of</w:t>
      </w:r>
      <w:r w:rsidRPr="002E7C39">
        <w:rPr>
          <w:rStyle w:val="StyleUnderline"/>
          <w:rFonts w:cs="Calibri"/>
          <w:color w:val="000000" w:themeColor="text1"/>
        </w:rPr>
        <w:t xml:space="preserve"> surprise </w:t>
      </w:r>
      <w:r w:rsidRPr="002E7C39">
        <w:rPr>
          <w:rStyle w:val="StyleUnderline"/>
          <w:rFonts w:cs="Calibri"/>
          <w:color w:val="000000" w:themeColor="text1"/>
          <w:highlight w:val="green"/>
        </w:rPr>
        <w:t>attack is diminished</w:t>
      </w:r>
      <w:r w:rsidRPr="002E7C39">
        <w:rPr>
          <w:rFonts w:cs="Calibri"/>
          <w:color w:val="000000" w:themeColor="text1"/>
          <w:sz w:val="14"/>
        </w:rPr>
        <w:t xml:space="preserve">. </w:t>
      </w:r>
      <w:r w:rsidRPr="002E7C39">
        <w:rPr>
          <w:rStyle w:val="StyleUnderline"/>
          <w:rFonts w:cs="Calibri"/>
          <w:color w:val="000000" w:themeColor="text1"/>
        </w:rPr>
        <w:t>In</w:t>
      </w:r>
      <w:r w:rsidRPr="002E7C39">
        <w:rPr>
          <w:rFonts w:cs="Calibri"/>
          <w:color w:val="000000" w:themeColor="text1"/>
          <w:sz w:val="14"/>
        </w:rPr>
        <w:t xml:space="preserve"> our </w:t>
      </w:r>
      <w:r w:rsidRPr="002E7C39">
        <w:rPr>
          <w:rStyle w:val="StyleUnderline"/>
          <w:rFonts w:cs="Calibri"/>
          <w:color w:val="000000" w:themeColor="text1"/>
        </w:rPr>
        <w:t>nuclear age with instant death only minutes away by missile attack</w:t>
      </w:r>
      <w:r w:rsidRPr="002E7C39">
        <w:rPr>
          <w:rFonts w:cs="Calibri"/>
          <w:color w:val="000000" w:themeColor="text1"/>
          <w:sz w:val="14"/>
        </w:rPr>
        <w:t xml:space="preserve">, the doctrine of Mutual Assured Destruction </w:t>
      </w:r>
      <w:r w:rsidRPr="002E7C39">
        <w:rPr>
          <w:rStyle w:val="Emphasis"/>
          <w:color w:val="000000" w:themeColor="text1"/>
          <w:highlight w:val="green"/>
        </w:rPr>
        <w:t>(MAD)</w:t>
      </w:r>
      <w:r w:rsidRPr="002E7C39">
        <w:rPr>
          <w:rStyle w:val="Emphasis"/>
          <w:color w:val="000000" w:themeColor="text1"/>
        </w:rPr>
        <w:t xml:space="preserve"> </w:t>
      </w:r>
      <w:r w:rsidRPr="002E7C39">
        <w:rPr>
          <w:rStyle w:val="Emphasis"/>
          <w:color w:val="000000" w:themeColor="text1"/>
          <w:highlight w:val="green"/>
        </w:rPr>
        <w:t>only works if</w:t>
      </w:r>
      <w:r w:rsidRPr="002E7C39">
        <w:rPr>
          <w:rStyle w:val="Emphasis"/>
          <w:color w:val="000000" w:themeColor="text1"/>
        </w:rPr>
        <w:t xml:space="preserve"> </w:t>
      </w:r>
      <w:r w:rsidRPr="002E7C39">
        <w:rPr>
          <w:rStyle w:val="Emphasis"/>
          <w:color w:val="000000" w:themeColor="text1"/>
          <w:highlight w:val="green"/>
        </w:rPr>
        <w:t>both sides</w:t>
      </w:r>
      <w:r w:rsidRPr="002E7C39">
        <w:rPr>
          <w:rStyle w:val="Emphasis"/>
          <w:color w:val="000000" w:themeColor="text1"/>
        </w:rPr>
        <w:t xml:space="preserve"> </w:t>
      </w:r>
      <w:r w:rsidRPr="002E7C39">
        <w:rPr>
          <w:rStyle w:val="Emphasis"/>
          <w:color w:val="000000" w:themeColor="text1"/>
          <w:highlight w:val="green"/>
        </w:rPr>
        <w:t>know</w:t>
      </w:r>
      <w:r w:rsidRPr="002E7C39">
        <w:rPr>
          <w:rStyle w:val="Emphasis"/>
          <w:color w:val="000000" w:themeColor="text1"/>
        </w:rPr>
        <w:t xml:space="preserve"> </w:t>
      </w:r>
      <w:r w:rsidRPr="002E7C39">
        <w:rPr>
          <w:rStyle w:val="Emphasis"/>
          <w:color w:val="000000" w:themeColor="text1"/>
          <w:highlight w:val="green"/>
        </w:rPr>
        <w:t>whether</w:t>
      </w:r>
      <w:r w:rsidRPr="002E7C39">
        <w:rPr>
          <w:rStyle w:val="Emphasis"/>
          <w:color w:val="000000" w:themeColor="text1"/>
        </w:rPr>
        <w:t xml:space="preserve"> or not </w:t>
      </w:r>
      <w:r w:rsidRPr="002E7C39">
        <w:rPr>
          <w:rStyle w:val="Emphasis"/>
          <w:color w:val="000000" w:themeColor="text1"/>
          <w:highlight w:val="green"/>
        </w:rPr>
        <w:t>they are being attacked</w:t>
      </w:r>
      <w:r w:rsidRPr="002E7C39">
        <w:rPr>
          <w:rStyle w:val="Emphasis"/>
          <w:color w:val="000000" w:themeColor="text1"/>
        </w:rPr>
        <w:t>.</w:t>
      </w:r>
      <w:r w:rsidRPr="002E7C39">
        <w:rPr>
          <w:rFonts w:cs="Calibri"/>
          <w:color w:val="000000" w:themeColor="text1"/>
          <w:sz w:val="14"/>
        </w:rPr>
        <w:t xml:space="preserve"> The launch of missiles or a bomber fleet </w:t>
      </w:r>
      <w:r w:rsidRPr="002E7C39">
        <w:rPr>
          <w:rStyle w:val="StyleUnderline"/>
          <w:rFonts w:cs="Calibri"/>
          <w:color w:val="000000" w:themeColor="text1"/>
        </w:rPr>
        <w:t>can easily be seen from space far in advance of either reaching their potential targets halfway around the globe</w:t>
      </w:r>
      <w:r w:rsidRPr="002E7C39">
        <w:rPr>
          <w:rFonts w:cs="Calibri"/>
          <w:color w:val="000000" w:themeColor="text1"/>
          <w:sz w:val="14"/>
        </w:rPr>
        <w:t xml:space="preserve">. The </w:t>
      </w:r>
      <w:r w:rsidRPr="002E7C39">
        <w:rPr>
          <w:rStyle w:val="StyleUnderline"/>
          <w:rFonts w:cs="Calibri"/>
          <w:color w:val="000000" w:themeColor="text1"/>
        </w:rPr>
        <w:t xml:space="preserve">danger of surprise attack is therefore small, </w:t>
      </w:r>
      <w:r w:rsidRPr="002E7C39">
        <w:rPr>
          <w:rStyle w:val="StyleUnderline"/>
          <w:rFonts w:cs="Calibri"/>
          <w:color w:val="000000" w:themeColor="text1"/>
          <w:highlight w:val="green"/>
        </w:rPr>
        <w:t>making</w:t>
      </w:r>
      <w:r w:rsidRPr="002E7C39">
        <w:rPr>
          <w:rStyle w:val="StyleUnderline"/>
          <w:rFonts w:cs="Calibri"/>
          <w:color w:val="000000" w:themeColor="text1"/>
        </w:rPr>
        <w:t xml:space="preserve"> an </w:t>
      </w:r>
      <w:r w:rsidRPr="002E7C39">
        <w:rPr>
          <w:rStyle w:val="Emphasis"/>
          <w:color w:val="000000" w:themeColor="text1"/>
          <w:highlight w:val="green"/>
        </w:rPr>
        <w:t>accidental war</w:t>
      </w:r>
      <w:r w:rsidRPr="002E7C39">
        <w:rPr>
          <w:rStyle w:val="StyleUnderline"/>
          <w:rFonts w:cs="Calibri"/>
          <w:color w:val="000000" w:themeColor="text1"/>
          <w:highlight w:val="green"/>
        </w:rPr>
        <w:t xml:space="preserve"> far less likely</w:t>
      </w:r>
      <w:r w:rsidRPr="002E7C39">
        <w:rPr>
          <w:rStyle w:val="StyleUnderline"/>
          <w:rFonts w:cs="Calibri"/>
          <w:color w:val="000000" w:themeColor="text1"/>
        </w:rPr>
        <w:t>.</w:t>
      </w:r>
      <w:r w:rsidRPr="002E7C39">
        <w:rPr>
          <w:rFonts w:cs="Calibri"/>
          <w:color w:val="000000" w:themeColor="text1"/>
        </w:rPr>
        <w:t xml:space="preserve"> </w:t>
      </w:r>
      <w:proofErr w:type="gramStart"/>
      <w:r w:rsidRPr="002E7C39">
        <w:rPr>
          <w:rFonts w:cs="Calibri"/>
          <w:color w:val="000000" w:themeColor="text1"/>
          <w:sz w:val="14"/>
        </w:rPr>
        <w:t>So</w:t>
      </w:r>
      <w:proofErr w:type="gramEnd"/>
      <w:r w:rsidRPr="002E7C39">
        <w:rPr>
          <w:rFonts w:cs="Calibri"/>
          <w:color w:val="000000" w:themeColor="text1"/>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2E7C39">
        <w:rPr>
          <w:rStyle w:val="Emphasis"/>
          <w:color w:val="000000" w:themeColor="text1"/>
          <w:highlight w:val="green"/>
        </w:rPr>
        <w:t>security of countries</w:t>
      </w:r>
      <w:r w:rsidRPr="002E7C39">
        <w:rPr>
          <w:rStyle w:val="Emphasis"/>
          <w:color w:val="000000" w:themeColor="text1"/>
        </w:rPr>
        <w:t xml:space="preserve"> </w:t>
      </w:r>
      <w:r w:rsidRPr="002E7C39">
        <w:rPr>
          <w:rFonts w:cs="Calibri"/>
          <w:color w:val="000000" w:themeColor="text1"/>
          <w:sz w:val="14"/>
        </w:rPr>
        <w:t>in the developed world</w:t>
      </w:r>
      <w:r w:rsidRPr="002E7C39">
        <w:rPr>
          <w:rStyle w:val="Emphasis"/>
          <w:color w:val="000000" w:themeColor="text1"/>
        </w:rPr>
        <w:t xml:space="preserve"> are now </w:t>
      </w:r>
      <w:r w:rsidRPr="002E7C39">
        <w:rPr>
          <w:rStyle w:val="Emphasis"/>
          <w:color w:val="000000" w:themeColor="text1"/>
          <w:highlight w:val="green"/>
        </w:rPr>
        <w:t>dependent on space</w:t>
      </w:r>
      <w:r w:rsidRPr="002E7C39">
        <w:rPr>
          <w:rStyle w:val="Emphasis"/>
          <w:color w:val="000000" w:themeColor="text1"/>
        </w:rPr>
        <w:t xml:space="preserve"> </w:t>
      </w:r>
      <w:r w:rsidRPr="002E7C39">
        <w:rPr>
          <w:rStyle w:val="Emphasis"/>
          <w:color w:val="000000" w:themeColor="text1"/>
          <w:highlight w:val="green"/>
        </w:rPr>
        <w:t>satellites</w:t>
      </w:r>
      <w:r w:rsidRPr="002E7C39">
        <w:rPr>
          <w:rFonts w:cs="Calibri"/>
          <w:color w:val="000000" w:themeColor="text1"/>
          <w:sz w:val="14"/>
        </w:rPr>
        <w:t xml:space="preserve">. We space advocates should celebrate our success and be terrified of it at the same time. </w:t>
      </w:r>
      <w:r w:rsidRPr="002E7C39">
        <w:rPr>
          <w:rStyle w:val="StyleUnderline"/>
          <w:rFonts w:cs="Calibri"/>
          <w:color w:val="000000" w:themeColor="text1"/>
          <w:highlight w:val="green"/>
        </w:rPr>
        <w:t>Should we lose</w:t>
      </w:r>
      <w:r w:rsidRPr="002E7C39">
        <w:rPr>
          <w:rStyle w:val="StyleUnderline"/>
          <w:rFonts w:cs="Calibri"/>
          <w:color w:val="000000" w:themeColor="text1"/>
        </w:rPr>
        <w:t xml:space="preserve"> these fragile </w:t>
      </w:r>
      <w:r w:rsidRPr="002E7C39">
        <w:rPr>
          <w:rStyle w:val="StyleUnderline"/>
          <w:rFonts w:cs="Calibri"/>
          <w:color w:val="000000" w:themeColor="text1"/>
          <w:highlight w:val="green"/>
        </w:rPr>
        <w:t>assets in space</w:t>
      </w:r>
      <w:r w:rsidRPr="002E7C39">
        <w:rPr>
          <w:rStyle w:val="StyleUnderline"/>
          <w:rFonts w:cs="Calibri"/>
          <w:color w:val="000000" w:themeColor="text1"/>
        </w:rPr>
        <w:t>,</w:t>
      </w:r>
      <w:r w:rsidRPr="002E7C39">
        <w:rPr>
          <w:rFonts w:cs="Calibri"/>
          <w:color w:val="000000" w:themeColor="text1"/>
          <w:sz w:val="14"/>
        </w:rPr>
        <w:t xml:space="preserve"> our </w:t>
      </w:r>
      <w:r w:rsidRPr="002E7C39">
        <w:rPr>
          <w:rStyle w:val="StyleUnderline"/>
          <w:rFonts w:cs="Calibri"/>
          <w:color w:val="000000" w:themeColor="text1"/>
        </w:rPr>
        <w:t>economy would experience a disruption like no other: ship, air and train travel would stop and only restart/operate in a much-reduced capacity for years (GPS loss)</w:t>
      </w:r>
      <w:r w:rsidRPr="002E7C39">
        <w:rPr>
          <w:rFonts w:cs="Calibri"/>
          <w:color w:val="000000" w:themeColor="text1"/>
          <w:sz w:val="14"/>
        </w:rPr>
        <w:t xml:space="preserve">. Many banking and retail transactions would cease (VSAT loss). Distribution of news and vital national information would be crippled (communications satellite loss). </w:t>
      </w:r>
      <w:r w:rsidRPr="002E7C39">
        <w:rPr>
          <w:rStyle w:val="Emphasis"/>
          <w:color w:val="000000" w:themeColor="text1"/>
          <w:highlight w:val="green"/>
        </w:rPr>
        <w:t>Lives would be</w:t>
      </w:r>
      <w:r w:rsidRPr="002E7C39">
        <w:rPr>
          <w:rStyle w:val="Emphasis"/>
          <w:color w:val="000000" w:themeColor="text1"/>
        </w:rPr>
        <w:t xml:space="preserve"> put </w:t>
      </w:r>
      <w:r w:rsidRPr="002E7C39">
        <w:rPr>
          <w:rStyle w:val="Emphasis"/>
          <w:color w:val="000000" w:themeColor="text1"/>
          <w:highlight w:val="green"/>
        </w:rPr>
        <w:t>at risk</w:t>
      </w:r>
      <w:r w:rsidRPr="002E7C39">
        <w:rPr>
          <w:rStyle w:val="StyleUnderline"/>
          <w:rFonts w:cs="Calibri"/>
          <w:color w:val="000000" w:themeColor="text1"/>
        </w:rPr>
        <w:t xml:space="preserve"> and the productivity of our farming would dramatically decrease (weather satellite loss). The </w:t>
      </w:r>
      <w:r w:rsidRPr="002E7C39">
        <w:rPr>
          <w:rStyle w:val="StyleUnderline"/>
          <w:rFonts w:cs="Calibri"/>
          <w:color w:val="000000" w:themeColor="text1"/>
          <w:highlight w:val="green"/>
        </w:rPr>
        <w:t>risk of</w:t>
      </w:r>
      <w:r w:rsidRPr="002E7C39">
        <w:rPr>
          <w:rStyle w:val="StyleUnderline"/>
          <w:rFonts w:cs="Calibri"/>
          <w:color w:val="000000" w:themeColor="text1"/>
        </w:rPr>
        <w:t xml:space="preserve"> war, including </w:t>
      </w:r>
      <w:r w:rsidRPr="002E7C39">
        <w:rPr>
          <w:rStyle w:val="Emphasis"/>
          <w:color w:val="000000" w:themeColor="text1"/>
          <w:highlight w:val="green"/>
        </w:rPr>
        <w:t>nuclear war, would increase</w:t>
      </w:r>
      <w:r w:rsidRPr="002E7C39">
        <w:rPr>
          <w:rStyle w:val="StyleUnderline"/>
          <w:rFonts w:cs="Calibri"/>
          <w:color w:val="000000" w:themeColor="text1"/>
        </w:rPr>
        <w:t xml:space="preserve"> (</w:t>
      </w:r>
      <w:r w:rsidRPr="002E7C39">
        <w:rPr>
          <w:rStyle w:val="Emphasis"/>
          <w:color w:val="000000" w:themeColor="text1"/>
        </w:rPr>
        <w:t>loss of spy satellites</w:t>
      </w:r>
      <w:r w:rsidRPr="002E7C39">
        <w:rPr>
          <w:rStyle w:val="StyleUnderline"/>
          <w:rFonts w:cs="Calibri"/>
          <w:color w:val="000000" w:themeColor="text1"/>
        </w:rPr>
        <w:t xml:space="preserve">) </w:t>
      </w:r>
      <w:r w:rsidRPr="002E7C39">
        <w:rPr>
          <w:rStyle w:val="StyleUnderline"/>
          <w:rFonts w:cs="Calibri"/>
          <w:color w:val="000000" w:themeColor="text1"/>
          <w:highlight w:val="green"/>
        </w:rPr>
        <w:t>and</w:t>
      </w:r>
      <w:r w:rsidRPr="002E7C39">
        <w:rPr>
          <w:rStyle w:val="StyleUnderline"/>
          <w:rFonts w:cs="Calibri"/>
          <w:color w:val="000000" w:themeColor="text1"/>
        </w:rPr>
        <w:t xml:space="preserve"> our </w:t>
      </w:r>
      <w:r w:rsidRPr="002E7C39">
        <w:rPr>
          <w:rStyle w:val="StyleUnderline"/>
          <w:rFonts w:cs="Calibri"/>
          <w:color w:val="000000" w:themeColor="text1"/>
          <w:highlight w:val="green"/>
        </w:rPr>
        <w:t>military’s ability to react</w:t>
      </w:r>
      <w:r w:rsidRPr="002E7C39">
        <w:rPr>
          <w:rStyle w:val="StyleUnderline"/>
          <w:rFonts w:cs="Calibri"/>
          <w:color w:val="000000" w:themeColor="text1"/>
        </w:rPr>
        <w:t xml:space="preserve"> to crises </w:t>
      </w:r>
      <w:r w:rsidRPr="002E7C39">
        <w:rPr>
          <w:rStyle w:val="StyleUnderline"/>
          <w:rFonts w:cs="Calibri"/>
          <w:color w:val="000000" w:themeColor="text1"/>
          <w:highlight w:val="green"/>
        </w:rPr>
        <w:t>would be</w:t>
      </w:r>
      <w:r w:rsidRPr="002E7C39">
        <w:rPr>
          <w:rStyle w:val="StyleUnderline"/>
          <w:rFonts w:cs="Calibri"/>
          <w:color w:val="000000" w:themeColor="text1"/>
        </w:rPr>
        <w:t xml:space="preserve"> significantly </w:t>
      </w:r>
      <w:r w:rsidRPr="002E7C39">
        <w:rPr>
          <w:rStyle w:val="StyleUnderline"/>
          <w:rFonts w:cs="Calibri"/>
          <w:color w:val="000000" w:themeColor="text1"/>
          <w:highlight w:val="green"/>
        </w:rPr>
        <w:t>reduced</w:t>
      </w:r>
      <w:r w:rsidRPr="002E7C39">
        <w:rPr>
          <w:rStyle w:val="StyleUnderline"/>
          <w:rFonts w:cs="Calibri"/>
          <w:color w:val="000000" w:themeColor="text1"/>
        </w:rPr>
        <w:t xml:space="preserve"> (</w:t>
      </w:r>
      <w:r w:rsidRPr="002E7C39">
        <w:rPr>
          <w:rStyle w:val="Emphasis"/>
          <w:color w:val="000000" w:themeColor="text1"/>
        </w:rPr>
        <w:t>loss of military logistics</w:t>
      </w:r>
      <w:r w:rsidRPr="002E7C39">
        <w:rPr>
          <w:rStyle w:val="StyleUnderline"/>
          <w:rFonts w:cs="Calibri"/>
          <w:color w:val="000000" w:themeColor="text1"/>
        </w:rPr>
        <w:t xml:space="preserve"> and </w:t>
      </w:r>
      <w:r w:rsidRPr="002E7C39">
        <w:rPr>
          <w:rStyle w:val="Emphasis"/>
          <w:color w:val="000000" w:themeColor="text1"/>
        </w:rPr>
        <w:t>intelligence gathering satellites</w:t>
      </w:r>
      <w:r w:rsidRPr="002E7C39">
        <w:rPr>
          <w:rStyle w:val="StyleUnderline"/>
          <w:rFonts w:cs="Calibri"/>
          <w:color w:val="000000" w:themeColor="text1"/>
        </w:rPr>
        <w:t>).</w:t>
      </w:r>
    </w:p>
    <w:p w14:paraId="648B2781" w14:textId="77777777" w:rsidR="002E7C39" w:rsidRPr="002E7C39" w:rsidRDefault="002E7C39" w:rsidP="002E7C39">
      <w:pPr>
        <w:rPr>
          <w:rStyle w:val="Emphasis"/>
          <w:color w:val="000000" w:themeColor="text1"/>
        </w:rPr>
      </w:pPr>
    </w:p>
    <w:p w14:paraId="4977622B" w14:textId="77777777" w:rsidR="002E7C39" w:rsidRPr="002E7C39" w:rsidRDefault="002E7C39" w:rsidP="002E7C39">
      <w:pPr>
        <w:pStyle w:val="Heading4"/>
        <w:rPr>
          <w:rFonts w:cs="Calibri"/>
          <w:color w:val="000000" w:themeColor="text1"/>
        </w:rPr>
      </w:pPr>
      <w:bookmarkStart w:id="4" w:name="_Hlk73826158"/>
      <w:r w:rsidRPr="002E7C39">
        <w:rPr>
          <w:rFonts w:cs="Calibri"/>
          <w:color w:val="000000" w:themeColor="text1"/>
        </w:rPr>
        <w:t xml:space="preserve">Nuclear war causes </w:t>
      </w:r>
      <w:r w:rsidRPr="002E7C39">
        <w:rPr>
          <w:rFonts w:cs="Calibri"/>
          <w:color w:val="000000" w:themeColor="text1"/>
          <w:u w:val="single"/>
        </w:rPr>
        <w:t>extinction</w:t>
      </w:r>
      <w:r w:rsidRPr="002E7C39">
        <w:rPr>
          <w:rFonts w:cs="Calibri"/>
          <w:color w:val="000000" w:themeColor="text1"/>
        </w:rPr>
        <w:t>.</w:t>
      </w:r>
    </w:p>
    <w:p w14:paraId="03FDF174" w14:textId="77777777" w:rsidR="002E7C39" w:rsidRPr="002E7C39" w:rsidRDefault="002E7C39" w:rsidP="002E7C39">
      <w:pPr>
        <w:rPr>
          <w:rFonts w:cs="Calibri"/>
          <w:color w:val="000000" w:themeColor="text1"/>
        </w:rPr>
      </w:pPr>
      <w:r w:rsidRPr="002E7C39">
        <w:rPr>
          <w:rStyle w:val="Style13ptBold"/>
          <w:rFonts w:cs="Calibri"/>
          <w:color w:val="000000" w:themeColor="text1"/>
        </w:rPr>
        <w:t xml:space="preserve">Trevithick and </w:t>
      </w:r>
      <w:proofErr w:type="spellStart"/>
      <w:r w:rsidRPr="002E7C39">
        <w:rPr>
          <w:rStyle w:val="Style13ptBold"/>
          <w:rFonts w:cs="Calibri"/>
          <w:color w:val="000000" w:themeColor="text1"/>
        </w:rPr>
        <w:t>Rogoway</w:t>
      </w:r>
      <w:proofErr w:type="spellEnd"/>
      <w:r w:rsidRPr="002E7C39">
        <w:rPr>
          <w:rStyle w:val="Style13ptBold"/>
          <w:rFonts w:cs="Calibri"/>
          <w:color w:val="000000" w:themeColor="text1"/>
        </w:rPr>
        <w:t xml:space="preserve"> ’19 </w:t>
      </w:r>
      <w:r w:rsidRPr="002E7C39">
        <w:rPr>
          <w:rFonts w:cs="Calibri"/>
          <w:color w:val="000000" w:themeColor="text1"/>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2E7C39">
          <w:rPr>
            <w:rStyle w:val="Hyperlink"/>
            <w:rFonts w:cs="Calibri"/>
            <w:color w:val="000000" w:themeColor="text1"/>
          </w:rPr>
          <w:t>https://www.thedrive.com/the-war-zone/26674/yes-india-and-pakistan-could-end-the-world-as-we-know-it-through-a-nuclear-exchange</w:t>
        </w:r>
      </w:hyperlink>
      <w:r w:rsidRPr="002E7C39">
        <w:rPr>
          <w:rFonts w:cs="Calibri"/>
          <w:color w:val="000000" w:themeColor="text1"/>
        </w:rPr>
        <w:t xml:space="preserve">] </w:t>
      </w:r>
      <w:proofErr w:type="spellStart"/>
      <w:r w:rsidRPr="002E7C39">
        <w:rPr>
          <w:rFonts w:cs="Calibri"/>
          <w:color w:val="000000" w:themeColor="text1"/>
        </w:rPr>
        <w:t>brett</w:t>
      </w:r>
      <w:proofErr w:type="spellEnd"/>
    </w:p>
    <w:p w14:paraId="40249CD9" w14:textId="77777777" w:rsidR="002E7C39" w:rsidRPr="002E7C39" w:rsidRDefault="002E7C39" w:rsidP="002E7C39">
      <w:pPr>
        <w:rPr>
          <w:rFonts w:cs="Calibri"/>
          <w:color w:val="000000" w:themeColor="text1"/>
          <w:sz w:val="16"/>
        </w:rPr>
      </w:pPr>
      <w:r w:rsidRPr="002E7C39">
        <w:rPr>
          <w:rFonts w:cs="Calibri"/>
          <w:color w:val="000000" w:themeColor="text1"/>
          <w:sz w:val="16"/>
        </w:rPr>
        <w:t>A global threat</w:t>
      </w:r>
    </w:p>
    <w:p w14:paraId="57A20307" w14:textId="77777777" w:rsidR="002E7C39" w:rsidRPr="002E7C39" w:rsidRDefault="002E7C39" w:rsidP="002E7C39">
      <w:pPr>
        <w:rPr>
          <w:rFonts w:cs="Calibri"/>
          <w:color w:val="000000" w:themeColor="text1"/>
          <w:sz w:val="16"/>
        </w:rPr>
      </w:pPr>
      <w:r w:rsidRPr="002E7C39">
        <w:rPr>
          <w:rStyle w:val="StyleUnderline"/>
          <w:rFonts w:cs="Calibri"/>
          <w:color w:val="000000" w:themeColor="text1"/>
        </w:rPr>
        <w:t>India and Pakistan's nuclear arsenals are tiny</w:t>
      </w:r>
      <w:r w:rsidRPr="002E7C39">
        <w:rPr>
          <w:rFonts w:cs="Calibri"/>
          <w:color w:val="000000" w:themeColor="text1"/>
          <w:sz w:val="16"/>
        </w:rPr>
        <w:t xml:space="preserve"> compared to those of the </w:t>
      </w:r>
      <w:hyperlink r:id="rId14" w:tgtFrame="_blank" w:history="1">
        <w:r w:rsidRPr="002E7C39">
          <w:rPr>
            <w:rStyle w:val="Hyperlink"/>
            <w:rFonts w:cs="Calibri"/>
            <w:color w:val="000000" w:themeColor="text1"/>
            <w:sz w:val="16"/>
            <w:u w:val="single"/>
          </w:rPr>
          <w:t>United States and Russia</w:t>
        </w:r>
      </w:hyperlink>
      <w:r w:rsidRPr="002E7C39">
        <w:rPr>
          <w:rFonts w:cs="Calibri"/>
          <w:color w:val="000000" w:themeColor="text1"/>
          <w:sz w:val="16"/>
        </w:rPr>
        <w:t xml:space="preserve">, and these weapons are focused primarily on deterring each other, </w:t>
      </w:r>
      <w:r w:rsidRPr="002E7C39">
        <w:rPr>
          <w:rStyle w:val="StyleUnderline"/>
          <w:rFonts w:cs="Calibri"/>
          <w:color w:val="000000" w:themeColor="text1"/>
        </w:rPr>
        <w:t xml:space="preserve">but that does </w:t>
      </w:r>
      <w:r w:rsidRPr="002E7C39">
        <w:rPr>
          <w:rStyle w:val="Emphasis"/>
          <w:color w:val="000000" w:themeColor="text1"/>
        </w:rPr>
        <w:t>not mean</w:t>
      </w:r>
      <w:r w:rsidRPr="002E7C39">
        <w:rPr>
          <w:rStyle w:val="StyleUnderline"/>
          <w:rFonts w:cs="Calibri"/>
          <w:color w:val="000000" w:themeColor="text1"/>
        </w:rPr>
        <w:t xml:space="preserve"> they're </w:t>
      </w:r>
      <w:r w:rsidRPr="002E7C39">
        <w:rPr>
          <w:rStyle w:val="Emphasis"/>
          <w:color w:val="000000" w:themeColor="text1"/>
        </w:rPr>
        <w:t>purely regional</w:t>
      </w:r>
      <w:r w:rsidRPr="002E7C39">
        <w:rPr>
          <w:rStyle w:val="StyleUnderline"/>
          <w:rFonts w:cs="Calibri"/>
          <w:color w:val="000000" w:themeColor="text1"/>
        </w:rPr>
        <w:t xml:space="preserve"> threats</w:t>
      </w:r>
      <w:r w:rsidRPr="002E7C39">
        <w:rPr>
          <w:rFonts w:cs="Calibri"/>
          <w:color w:val="000000" w:themeColor="text1"/>
          <w:sz w:val="16"/>
        </w:rPr>
        <w:t xml:space="preserve">. Unlike conventional weapons, </w:t>
      </w:r>
      <w:r w:rsidRPr="002E7C39">
        <w:rPr>
          <w:rStyle w:val="StyleUnderline"/>
          <w:rFonts w:cs="Calibri"/>
          <w:color w:val="000000" w:themeColor="text1"/>
          <w:highlight w:val="green"/>
        </w:rPr>
        <w:t xml:space="preserve">nuclear weapons </w:t>
      </w:r>
      <w:r w:rsidRPr="002E7C39">
        <w:rPr>
          <w:rStyle w:val="StyleUnderline"/>
          <w:rFonts w:cs="Calibri"/>
          <w:color w:val="000000" w:themeColor="text1"/>
        </w:rPr>
        <w:t xml:space="preserve">create </w:t>
      </w:r>
      <w:r w:rsidRPr="002E7C39">
        <w:rPr>
          <w:rStyle w:val="Emphasis"/>
          <w:color w:val="000000" w:themeColor="text1"/>
        </w:rPr>
        <w:t>lasting</w:t>
      </w:r>
      <w:r w:rsidRPr="002E7C39">
        <w:rPr>
          <w:rStyle w:val="StyleUnderline"/>
          <w:rFonts w:cs="Calibri"/>
          <w:color w:val="000000" w:themeColor="text1"/>
        </w:rPr>
        <w:t xml:space="preserve"> and </w:t>
      </w:r>
      <w:r w:rsidRPr="002E7C39">
        <w:rPr>
          <w:rStyle w:val="Emphasis"/>
          <w:color w:val="000000" w:themeColor="text1"/>
        </w:rPr>
        <w:t>far-reaching</w:t>
      </w:r>
      <w:r w:rsidRPr="002E7C39">
        <w:rPr>
          <w:rStyle w:val="StyleUnderline"/>
          <w:rFonts w:cs="Calibri"/>
          <w:color w:val="000000" w:themeColor="text1"/>
        </w:rPr>
        <w:t xml:space="preserve"> effects that</w:t>
      </w:r>
      <w:r w:rsidRPr="002E7C39">
        <w:rPr>
          <w:rFonts w:cs="Calibri"/>
          <w:color w:val="000000" w:themeColor="text1"/>
          <w:sz w:val="16"/>
        </w:rPr>
        <w:t xml:space="preserve"> scientists have posited </w:t>
      </w:r>
      <w:r w:rsidRPr="002E7C39">
        <w:rPr>
          <w:rStyle w:val="StyleUnderline"/>
          <w:rFonts w:cs="Calibri"/>
          <w:color w:val="000000" w:themeColor="text1"/>
        </w:rPr>
        <w:t xml:space="preserve">could </w:t>
      </w:r>
      <w:r w:rsidRPr="002E7C39">
        <w:rPr>
          <w:rStyle w:val="Emphasis"/>
          <w:color w:val="000000" w:themeColor="text1"/>
        </w:rPr>
        <w:t>upend life on Earth</w:t>
      </w:r>
      <w:r w:rsidRPr="002E7C39">
        <w:rPr>
          <w:rStyle w:val="StyleUnderline"/>
          <w:rFonts w:cs="Calibri"/>
          <w:color w:val="000000" w:themeColor="text1"/>
        </w:rPr>
        <w:t xml:space="preserve"> if</w:t>
      </w:r>
      <w:r w:rsidRPr="002E7C39">
        <w:rPr>
          <w:rFonts w:cs="Calibri"/>
          <w:color w:val="000000" w:themeColor="text1"/>
          <w:sz w:val="16"/>
        </w:rPr>
        <w:t xml:space="preserve"> warring </w:t>
      </w:r>
      <w:r w:rsidRPr="002E7C39">
        <w:rPr>
          <w:rStyle w:val="StyleUnderline"/>
          <w:rFonts w:cs="Calibri"/>
          <w:color w:val="000000" w:themeColor="text1"/>
        </w:rPr>
        <w:t>parties</w:t>
      </w:r>
      <w:r w:rsidRPr="002E7C39">
        <w:rPr>
          <w:rFonts w:cs="Calibri"/>
          <w:color w:val="000000" w:themeColor="text1"/>
          <w:sz w:val="16"/>
        </w:rPr>
        <w:t xml:space="preserve"> were to </w:t>
      </w:r>
      <w:r w:rsidRPr="002E7C39">
        <w:rPr>
          <w:rStyle w:val="StyleUnderline"/>
          <w:rFonts w:cs="Calibri"/>
          <w:color w:val="000000" w:themeColor="text1"/>
        </w:rPr>
        <w:t>use them in sufficient numbers.</w:t>
      </w:r>
    </w:p>
    <w:p w14:paraId="7D5B0758" w14:textId="77777777" w:rsidR="002E7C39" w:rsidRPr="002E7C39" w:rsidRDefault="002E7CD8" w:rsidP="002E7C39">
      <w:pPr>
        <w:rPr>
          <w:rFonts w:cs="Calibri"/>
          <w:color w:val="000000" w:themeColor="text1"/>
          <w:sz w:val="16"/>
        </w:rPr>
      </w:pPr>
      <w:hyperlink r:id="rId15" w:tgtFrame="_blank" w:history="1">
        <w:r w:rsidR="002E7C39" w:rsidRPr="002E7C39">
          <w:rPr>
            <w:rStyle w:val="Hyperlink"/>
            <w:rFonts w:cs="Calibri"/>
            <w:color w:val="000000" w:themeColor="text1"/>
            <w:sz w:val="16"/>
            <w:u w:val="single"/>
          </w:rPr>
          <w:t>In 2012</w:t>
        </w:r>
      </w:hyperlink>
      <w:r w:rsidR="002E7C39" w:rsidRPr="002E7C39">
        <w:rPr>
          <w:rFonts w:cs="Calibri"/>
          <w:color w:val="000000" w:themeColor="text1"/>
          <w:sz w:val="16"/>
        </w:rPr>
        <w:t xml:space="preserve">, Alan </w:t>
      </w:r>
      <w:proofErr w:type="spellStart"/>
      <w:r w:rsidR="002E7C39" w:rsidRPr="002E7C39">
        <w:rPr>
          <w:rFonts w:cs="Calibri"/>
          <w:color w:val="000000" w:themeColor="text1"/>
          <w:sz w:val="16"/>
        </w:rPr>
        <w:t>Robock</w:t>
      </w:r>
      <w:proofErr w:type="spellEnd"/>
      <w:r w:rsidR="002E7C39" w:rsidRPr="002E7C39">
        <w:rPr>
          <w:rFonts w:cs="Calibri"/>
          <w:color w:val="000000" w:themeColor="text1"/>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2E7C39" w:rsidRPr="002E7C39">
        <w:rPr>
          <w:rStyle w:val="StyleUnderline"/>
          <w:rFonts w:cs="Calibri"/>
          <w:color w:val="000000" w:themeColor="text1"/>
        </w:rPr>
        <w:t xml:space="preserve">it might not take a </w:t>
      </w:r>
      <w:r w:rsidR="002E7C39" w:rsidRPr="002E7C39">
        <w:rPr>
          <w:rStyle w:val="Emphasis"/>
          <w:color w:val="000000" w:themeColor="text1"/>
        </w:rPr>
        <w:t>large amount</w:t>
      </w:r>
      <w:r w:rsidR="002E7C39" w:rsidRPr="002E7C39">
        <w:rPr>
          <w:rStyle w:val="StyleUnderline"/>
          <w:rFonts w:cs="Calibri"/>
          <w:color w:val="000000" w:themeColor="text1"/>
        </w:rPr>
        <w:t xml:space="preserve"> of nuclear weapons to </w:t>
      </w:r>
      <w:r w:rsidR="002E7C39" w:rsidRPr="002E7C39">
        <w:rPr>
          <w:rStyle w:val="StyleUnderline"/>
          <w:rFonts w:cs="Calibri"/>
          <w:color w:val="000000" w:themeColor="text1"/>
          <w:highlight w:val="green"/>
        </w:rPr>
        <w:t>create</w:t>
      </w:r>
      <w:r w:rsidR="002E7C39" w:rsidRPr="002E7C39">
        <w:rPr>
          <w:rFonts w:cs="Calibri"/>
          <w:color w:val="000000" w:themeColor="text1"/>
          <w:sz w:val="16"/>
        </w:rPr>
        <w:t xml:space="preserve"> a scenario commonly known as </w:t>
      </w:r>
      <w:r w:rsidR="002E7C39" w:rsidRPr="002E7C39">
        <w:rPr>
          <w:rStyle w:val="StyleUnderline"/>
          <w:rFonts w:cs="Calibri"/>
          <w:color w:val="000000" w:themeColor="text1"/>
          <w:highlight w:val="green"/>
        </w:rPr>
        <w:t>"</w:t>
      </w:r>
      <w:hyperlink r:id="rId16" w:tgtFrame="_blank" w:history="1">
        <w:r w:rsidR="002E7C39" w:rsidRPr="002E7C39">
          <w:rPr>
            <w:rStyle w:val="Emphasis"/>
            <w:color w:val="000000" w:themeColor="text1"/>
            <w:highlight w:val="green"/>
          </w:rPr>
          <w:t>Nuclear Winter</w:t>
        </w:r>
      </w:hyperlink>
      <w:r w:rsidR="002E7C39" w:rsidRPr="002E7C39">
        <w:rPr>
          <w:rStyle w:val="StyleUnderline"/>
          <w:rFonts w:cs="Calibri"/>
          <w:color w:val="000000" w:themeColor="text1"/>
          <w:highlight w:val="green"/>
        </w:rPr>
        <w:t>."</w:t>
      </w:r>
      <w:r w:rsidR="002E7C39" w:rsidRPr="002E7C39">
        <w:rPr>
          <w:rFonts w:cs="Calibri"/>
          <w:color w:val="000000" w:themeColor="text1"/>
          <w:sz w:val="16"/>
        </w:rPr>
        <w:t> </w:t>
      </w:r>
    </w:p>
    <w:p w14:paraId="2835B913" w14:textId="77777777" w:rsidR="002E7C39" w:rsidRPr="002E7C39" w:rsidRDefault="002E7C39" w:rsidP="002E7C39">
      <w:pPr>
        <w:rPr>
          <w:rFonts w:cs="Calibri"/>
          <w:color w:val="000000" w:themeColor="text1"/>
          <w:sz w:val="16"/>
        </w:rPr>
      </w:pPr>
      <w:r w:rsidRPr="002E7C39">
        <w:rPr>
          <w:rFonts w:cs="Calibri"/>
          <w:color w:val="000000" w:themeColor="text1"/>
          <w:sz w:val="16"/>
        </w:rPr>
        <w:lastRenderedPageBreak/>
        <w:t xml:space="preserve">In general, </w:t>
      </w:r>
      <w:r w:rsidRPr="002E7C39">
        <w:rPr>
          <w:rStyle w:val="StyleUnderline"/>
          <w:rFonts w:cs="Calibri"/>
          <w:color w:val="000000" w:themeColor="text1"/>
        </w:rPr>
        <w:t>this</w:t>
      </w:r>
      <w:r w:rsidRPr="002E7C39">
        <w:rPr>
          <w:rFonts w:cs="Calibri"/>
          <w:color w:val="000000" w:themeColor="text1"/>
          <w:sz w:val="16"/>
        </w:rPr>
        <w:t xml:space="preserve"> hypothesized event </w:t>
      </w:r>
      <w:r w:rsidRPr="002E7C39">
        <w:rPr>
          <w:rStyle w:val="StyleUnderline"/>
          <w:rFonts w:cs="Calibri"/>
          <w:color w:val="000000" w:themeColor="text1"/>
        </w:rPr>
        <w:t>occurs when</w:t>
      </w:r>
      <w:r w:rsidRPr="002E7C39">
        <w:rPr>
          <w:rFonts w:cs="Calibri"/>
          <w:color w:val="000000" w:themeColor="text1"/>
          <w:sz w:val="16"/>
        </w:rPr>
        <w:t xml:space="preserve"> smoke and </w:t>
      </w:r>
      <w:r w:rsidRPr="002E7C39">
        <w:rPr>
          <w:rStyle w:val="StyleUnderline"/>
          <w:rFonts w:cs="Calibri"/>
          <w:color w:val="000000" w:themeColor="text1"/>
        </w:rPr>
        <w:t xml:space="preserve">soot from nuclear </w:t>
      </w:r>
      <w:r w:rsidRPr="002E7C39">
        <w:rPr>
          <w:rStyle w:val="StyleUnderline"/>
          <w:rFonts w:cs="Calibri"/>
          <w:color w:val="000000" w:themeColor="text1"/>
          <w:highlight w:val="green"/>
        </w:rPr>
        <w:t>explosions block</w:t>
      </w:r>
      <w:r w:rsidRPr="002E7C39">
        <w:rPr>
          <w:rFonts w:cs="Calibri"/>
          <w:color w:val="000000" w:themeColor="text1"/>
          <w:sz w:val="16"/>
        </w:rPr>
        <w:t xml:space="preserve"> significant amounts of </w:t>
      </w:r>
      <w:r w:rsidRPr="002E7C39">
        <w:rPr>
          <w:rStyle w:val="StyleUnderline"/>
          <w:rFonts w:cs="Calibri"/>
          <w:color w:val="000000" w:themeColor="text1"/>
          <w:highlight w:val="green"/>
        </w:rPr>
        <w:t>sunlight</w:t>
      </w:r>
      <w:r w:rsidRPr="002E7C39">
        <w:rPr>
          <w:rStyle w:val="StyleUnderline"/>
          <w:rFonts w:cs="Calibri"/>
          <w:color w:val="000000" w:themeColor="text1"/>
        </w:rPr>
        <w:t xml:space="preserve"> from</w:t>
      </w:r>
      <w:r w:rsidRPr="002E7C39">
        <w:rPr>
          <w:rFonts w:cs="Calibri"/>
          <w:color w:val="000000" w:themeColor="text1"/>
          <w:sz w:val="16"/>
        </w:rPr>
        <w:t xml:space="preserve"> reaching the </w:t>
      </w:r>
      <w:r w:rsidRPr="002E7C39">
        <w:rPr>
          <w:rStyle w:val="StyleUnderline"/>
          <w:rFonts w:cs="Calibri"/>
          <w:color w:val="000000" w:themeColor="text1"/>
        </w:rPr>
        <w:t>earth's surface, leading to a</w:t>
      </w:r>
      <w:r w:rsidRPr="002E7C39">
        <w:rPr>
          <w:rFonts w:cs="Calibri"/>
          <w:color w:val="000000" w:themeColor="text1"/>
          <w:sz w:val="16"/>
        </w:rPr>
        <w:t xml:space="preserve"> precipitous </w:t>
      </w:r>
      <w:r w:rsidRPr="002E7C39">
        <w:rPr>
          <w:rStyle w:val="StyleUnderline"/>
          <w:rFonts w:cs="Calibri"/>
          <w:color w:val="000000" w:themeColor="text1"/>
        </w:rPr>
        <w:t xml:space="preserve">drop in temperatures that </w:t>
      </w:r>
      <w:r w:rsidRPr="002E7C39">
        <w:rPr>
          <w:rStyle w:val="StyleUnderline"/>
          <w:rFonts w:cs="Calibri"/>
          <w:color w:val="000000" w:themeColor="text1"/>
          <w:highlight w:val="green"/>
        </w:rPr>
        <w:t>results in</w:t>
      </w:r>
      <w:r w:rsidRPr="002E7C39">
        <w:rPr>
          <w:rFonts w:cs="Calibri"/>
          <w:color w:val="000000" w:themeColor="text1"/>
          <w:sz w:val="16"/>
        </w:rPr>
        <w:t xml:space="preserve"> mass </w:t>
      </w:r>
      <w:r w:rsidRPr="002E7C39">
        <w:rPr>
          <w:rStyle w:val="Emphasis"/>
          <w:color w:val="000000" w:themeColor="text1"/>
          <w:highlight w:val="green"/>
        </w:rPr>
        <w:t>crop failure</w:t>
      </w:r>
      <w:r w:rsidRPr="002E7C39">
        <w:rPr>
          <w:rStyle w:val="StyleUnderline"/>
          <w:rFonts w:cs="Calibri"/>
          <w:color w:val="000000" w:themeColor="text1"/>
          <w:highlight w:val="green"/>
        </w:rPr>
        <w:t xml:space="preserve"> and</w:t>
      </w:r>
      <w:r w:rsidRPr="002E7C39">
        <w:rPr>
          <w:rStyle w:val="StyleUnderline"/>
          <w:rFonts w:cs="Calibri"/>
          <w:color w:val="000000" w:themeColor="text1"/>
        </w:rPr>
        <w:t xml:space="preserve"> </w:t>
      </w:r>
      <w:r w:rsidRPr="002E7C39">
        <w:rPr>
          <w:rStyle w:val="Emphasis"/>
          <w:color w:val="000000" w:themeColor="text1"/>
        </w:rPr>
        <w:t xml:space="preserve">widespread </w:t>
      </w:r>
      <w:r w:rsidRPr="002E7C39">
        <w:rPr>
          <w:rStyle w:val="Emphasis"/>
          <w:color w:val="000000" w:themeColor="text1"/>
          <w:highlight w:val="green"/>
        </w:rPr>
        <w:t>famine</w:t>
      </w:r>
      <w:r w:rsidRPr="002E7C39">
        <w:rPr>
          <w:rFonts w:cs="Calibri"/>
          <w:color w:val="000000" w:themeColor="text1"/>
          <w:sz w:val="16"/>
        </w:rPr>
        <w:t>.</w:t>
      </w:r>
    </w:p>
    <w:p w14:paraId="3009DC5B" w14:textId="77777777" w:rsidR="002E7C39" w:rsidRPr="002E7C39" w:rsidRDefault="002E7C39" w:rsidP="002E7C39">
      <w:pPr>
        <w:rPr>
          <w:rFonts w:cs="Calibri"/>
          <w:color w:val="000000" w:themeColor="text1"/>
          <w:sz w:val="16"/>
        </w:rPr>
      </w:pPr>
      <w:proofErr w:type="spellStart"/>
      <w:r w:rsidRPr="002E7C39">
        <w:rPr>
          <w:rFonts w:cs="Calibri"/>
          <w:color w:val="000000" w:themeColor="text1"/>
          <w:sz w:val="16"/>
        </w:rPr>
        <w:t>Robcock</w:t>
      </w:r>
      <w:proofErr w:type="spellEnd"/>
      <w:r w:rsidRPr="002E7C39">
        <w:rPr>
          <w:rFonts w:cs="Calibri"/>
          <w:color w:val="000000" w:themeColor="text1"/>
          <w:sz w:val="16"/>
        </w:rPr>
        <w:t xml:space="preserve"> and Toon summarized their findings, which were based in part on their previous work, in an article in the Bulletin of The Atomic Scientists, </w:t>
      </w:r>
      <w:hyperlink r:id="rId17" w:tgtFrame="_blank" w:history="1">
        <w:r w:rsidRPr="002E7C39">
          <w:rPr>
            <w:rStyle w:val="Hyperlink"/>
            <w:rFonts w:cs="Calibri"/>
            <w:color w:val="000000" w:themeColor="text1"/>
            <w:sz w:val="16"/>
            <w:u w:val="single"/>
          </w:rPr>
          <w:t>writing</w:t>
        </w:r>
      </w:hyperlink>
      <w:r w:rsidRPr="002E7C39">
        <w:rPr>
          <w:rFonts w:cs="Calibri"/>
          <w:color w:val="000000" w:themeColor="text1"/>
          <w:sz w:val="16"/>
        </w:rPr>
        <w:t>:</w:t>
      </w:r>
    </w:p>
    <w:p w14:paraId="0557495B" w14:textId="77777777" w:rsidR="002E7C39" w:rsidRPr="002E7C39" w:rsidRDefault="002E7C39" w:rsidP="002E7C39">
      <w:pPr>
        <w:ind w:left="720"/>
        <w:rPr>
          <w:rFonts w:cs="Calibri"/>
          <w:color w:val="000000" w:themeColor="text1"/>
          <w:sz w:val="16"/>
        </w:rPr>
      </w:pPr>
      <w:r w:rsidRPr="002E7C39">
        <w:rPr>
          <w:rStyle w:val="StyleUnderline"/>
          <w:rFonts w:cs="Calibri"/>
          <w:color w:val="000000" w:themeColor="text1"/>
        </w:rPr>
        <w:t>"Even a '</w:t>
      </w:r>
      <w:r w:rsidRPr="002E7C39">
        <w:rPr>
          <w:rStyle w:val="Emphasis"/>
          <w:color w:val="000000" w:themeColor="text1"/>
        </w:rPr>
        <w:t>small</w:t>
      </w:r>
      <w:r w:rsidRPr="002E7C39">
        <w:rPr>
          <w:rStyle w:val="StyleUnderline"/>
          <w:rFonts w:cs="Calibri"/>
          <w:color w:val="000000" w:themeColor="text1"/>
        </w:rPr>
        <w:t xml:space="preserve">' nuclear war between </w:t>
      </w:r>
      <w:r w:rsidRPr="002E7C39">
        <w:rPr>
          <w:rStyle w:val="Emphasis"/>
          <w:color w:val="000000" w:themeColor="text1"/>
        </w:rPr>
        <w:t>India</w:t>
      </w:r>
      <w:r w:rsidRPr="002E7C39">
        <w:rPr>
          <w:rStyle w:val="StyleUnderline"/>
          <w:rFonts w:cs="Calibri"/>
          <w:color w:val="000000" w:themeColor="text1"/>
        </w:rPr>
        <w:t xml:space="preserve"> and </w:t>
      </w:r>
      <w:r w:rsidRPr="002E7C39">
        <w:rPr>
          <w:rStyle w:val="Emphasis"/>
          <w:color w:val="000000" w:themeColor="text1"/>
        </w:rPr>
        <w:t>Pakistan</w:t>
      </w:r>
      <w:r w:rsidRPr="002E7C39">
        <w:rPr>
          <w:rStyle w:val="StyleUnderline"/>
          <w:rFonts w:cs="Calibri"/>
          <w:color w:val="000000" w:themeColor="text1"/>
        </w:rPr>
        <w:t xml:space="preserve">, with each country detonating </w:t>
      </w:r>
      <w:r w:rsidRPr="002E7C39">
        <w:rPr>
          <w:rStyle w:val="Emphasis"/>
          <w:color w:val="000000" w:themeColor="text1"/>
          <w:highlight w:val="green"/>
        </w:rPr>
        <w:t>50</w:t>
      </w:r>
      <w:r w:rsidRPr="002E7C39">
        <w:rPr>
          <w:rStyle w:val="Emphasis"/>
          <w:color w:val="000000" w:themeColor="text1"/>
        </w:rPr>
        <w:t xml:space="preserve"> Hiroshima-size</w:t>
      </w:r>
      <w:r w:rsidRPr="002E7C39">
        <w:rPr>
          <w:rFonts w:cs="Calibri"/>
          <w:color w:val="000000" w:themeColor="text1"/>
          <w:sz w:val="16"/>
        </w:rPr>
        <w:t xml:space="preserve"> atom </w:t>
      </w:r>
      <w:r w:rsidRPr="002E7C39">
        <w:rPr>
          <w:rStyle w:val="StyleUnderline"/>
          <w:rFonts w:cs="Calibri"/>
          <w:color w:val="000000" w:themeColor="text1"/>
          <w:highlight w:val="green"/>
        </w:rPr>
        <w:t>bombs</w:t>
      </w:r>
      <w:r w:rsidRPr="002E7C39">
        <w:rPr>
          <w:rStyle w:val="StyleUnderline"/>
          <w:rFonts w:cs="Calibri"/>
          <w:color w:val="000000" w:themeColor="text1"/>
        </w:rPr>
        <w:t xml:space="preserve"> – only about </w:t>
      </w:r>
      <w:r w:rsidRPr="002E7C39">
        <w:rPr>
          <w:rStyle w:val="Emphasis"/>
          <w:color w:val="000000" w:themeColor="text1"/>
        </w:rPr>
        <w:t>0.03 percent</w:t>
      </w:r>
      <w:r w:rsidRPr="002E7C39">
        <w:rPr>
          <w:rStyle w:val="StyleUnderline"/>
          <w:rFonts w:cs="Calibri"/>
          <w:color w:val="000000" w:themeColor="text1"/>
        </w:rPr>
        <w:t xml:space="preserve"> of the global</w:t>
      </w:r>
      <w:r w:rsidRPr="002E7C39">
        <w:rPr>
          <w:rFonts w:cs="Calibri"/>
          <w:color w:val="000000" w:themeColor="text1"/>
          <w:sz w:val="16"/>
        </w:rPr>
        <w:t xml:space="preserve"> nuclear </w:t>
      </w:r>
      <w:r w:rsidRPr="002E7C39">
        <w:rPr>
          <w:rStyle w:val="StyleUnderline"/>
          <w:rFonts w:cs="Calibri"/>
          <w:color w:val="000000" w:themeColor="text1"/>
        </w:rPr>
        <w:t>arsenal's</w:t>
      </w:r>
      <w:r w:rsidRPr="002E7C39">
        <w:rPr>
          <w:rFonts w:cs="Calibri"/>
          <w:color w:val="000000" w:themeColor="text1"/>
          <w:sz w:val="16"/>
        </w:rPr>
        <w:t xml:space="preserve"> explosive </w:t>
      </w:r>
      <w:r w:rsidRPr="002E7C39">
        <w:rPr>
          <w:rStyle w:val="StyleUnderline"/>
          <w:rFonts w:cs="Calibri"/>
          <w:color w:val="000000" w:themeColor="text1"/>
        </w:rPr>
        <w:t>power</w:t>
      </w:r>
      <w:r w:rsidRPr="002E7C39">
        <w:rPr>
          <w:rFonts w:cs="Calibri"/>
          <w:color w:val="000000" w:themeColor="text1"/>
          <w:sz w:val="16"/>
        </w:rPr>
        <w:t xml:space="preserve"> – as airbursts in urban areas, </w:t>
      </w:r>
      <w:r w:rsidRPr="002E7C39">
        <w:rPr>
          <w:rStyle w:val="StyleUnderline"/>
          <w:rFonts w:cs="Calibri"/>
          <w:color w:val="000000" w:themeColor="text1"/>
        </w:rPr>
        <w:t xml:space="preserve">could </w:t>
      </w:r>
      <w:r w:rsidRPr="002E7C39">
        <w:rPr>
          <w:rStyle w:val="StyleUnderline"/>
          <w:rFonts w:cs="Calibri"/>
          <w:color w:val="000000" w:themeColor="text1"/>
          <w:highlight w:val="green"/>
        </w:rPr>
        <w:t>produce</w:t>
      </w:r>
      <w:r w:rsidRPr="002E7C39">
        <w:rPr>
          <w:rFonts w:cs="Calibri"/>
          <w:color w:val="000000" w:themeColor="text1"/>
          <w:sz w:val="16"/>
        </w:rPr>
        <w:t xml:space="preserve"> so much </w:t>
      </w:r>
      <w:r w:rsidRPr="002E7C39">
        <w:rPr>
          <w:rStyle w:val="StyleUnderline"/>
          <w:rFonts w:cs="Calibri"/>
          <w:color w:val="000000" w:themeColor="text1"/>
        </w:rPr>
        <w:t xml:space="preserve">smoke that temperatures would fall below </w:t>
      </w:r>
      <w:r w:rsidRPr="002E7C39">
        <w:rPr>
          <w:rFonts w:cs="Calibri"/>
          <w:color w:val="000000" w:themeColor="text1"/>
          <w:sz w:val="16"/>
        </w:rPr>
        <w:t xml:space="preserve">those of </w:t>
      </w:r>
      <w:r w:rsidRPr="002E7C39">
        <w:rPr>
          <w:rStyle w:val="StyleUnderline"/>
          <w:rFonts w:cs="Calibri"/>
          <w:color w:val="000000" w:themeColor="text1"/>
        </w:rPr>
        <w:t>the</w:t>
      </w:r>
      <w:r w:rsidRPr="002E7C39">
        <w:rPr>
          <w:rFonts w:cs="Calibri"/>
          <w:color w:val="000000" w:themeColor="text1"/>
          <w:sz w:val="16"/>
        </w:rPr>
        <w:t> </w:t>
      </w:r>
      <w:hyperlink r:id="rId18" w:tgtFrame="_blank" w:history="1">
        <w:r w:rsidRPr="002E7C39">
          <w:rPr>
            <w:rStyle w:val="Hyperlink"/>
            <w:rFonts w:cs="Calibri"/>
            <w:color w:val="000000" w:themeColor="text1"/>
            <w:sz w:val="16"/>
            <w:u w:val="single"/>
          </w:rPr>
          <w:t xml:space="preserve">Little </w:t>
        </w:r>
        <w:r w:rsidRPr="002E7C39">
          <w:rPr>
            <w:rStyle w:val="Emphasis"/>
            <w:color w:val="000000" w:themeColor="text1"/>
            <w:highlight w:val="green"/>
          </w:rPr>
          <w:t>Ice Age</w:t>
        </w:r>
      </w:hyperlink>
      <w:r w:rsidRPr="002E7C39">
        <w:rPr>
          <w:rFonts w:cs="Calibri"/>
          <w:color w:val="000000" w:themeColor="text1"/>
          <w:sz w:val="16"/>
        </w:rPr>
        <w:t xml:space="preserve"> of the fourteenth to nineteenth centuries, shortening the growing season around the world and </w:t>
      </w:r>
      <w:r w:rsidRPr="002E7C39">
        <w:rPr>
          <w:rStyle w:val="StyleUnderline"/>
          <w:rFonts w:cs="Calibri"/>
          <w:color w:val="000000" w:themeColor="text1"/>
        </w:rPr>
        <w:t>threatening the global food supply</w:t>
      </w:r>
      <w:r w:rsidRPr="002E7C39">
        <w:rPr>
          <w:rFonts w:cs="Calibri"/>
          <w:color w:val="000000" w:themeColor="text1"/>
          <w:sz w:val="16"/>
        </w:rPr>
        <w:t xml:space="preserve">. Furthermore, </w:t>
      </w:r>
      <w:r w:rsidRPr="002E7C39">
        <w:rPr>
          <w:rStyle w:val="StyleUnderline"/>
          <w:rFonts w:cs="Calibri"/>
          <w:color w:val="000000" w:themeColor="text1"/>
        </w:rPr>
        <w:t xml:space="preserve">there would be massive </w:t>
      </w:r>
      <w:r w:rsidRPr="002E7C39">
        <w:rPr>
          <w:rStyle w:val="Emphasis"/>
          <w:color w:val="000000" w:themeColor="text1"/>
          <w:highlight w:val="green"/>
        </w:rPr>
        <w:t>ozone depletion</w:t>
      </w:r>
      <w:r w:rsidRPr="002E7C39">
        <w:rPr>
          <w:rFonts w:cs="Calibri"/>
          <w:color w:val="000000" w:themeColor="text1"/>
          <w:sz w:val="16"/>
        </w:rPr>
        <w:t>, allowing more ultraviolet radiation to reach Earth's surface. Recent studies predict that agricultural production in parts of the United States and China would decline by about 20 percent for four years, and by 10 percent for a decade.</w:t>
      </w:r>
    </w:p>
    <w:p w14:paraId="00A5E7AD" w14:textId="77777777" w:rsidR="002E7C39" w:rsidRPr="002E7C39" w:rsidRDefault="002E7C39" w:rsidP="002E7C39">
      <w:pPr>
        <w:rPr>
          <w:rFonts w:cs="Calibri"/>
          <w:color w:val="000000" w:themeColor="text1"/>
          <w:sz w:val="16"/>
        </w:rPr>
      </w:pPr>
      <w:r w:rsidRPr="002E7C39">
        <w:rPr>
          <w:rFonts w:cs="Calibri"/>
          <w:color w:val="000000" w:themeColor="text1"/>
          <w:sz w:val="16"/>
        </w:rPr>
        <w:t>The bomb the United States dropped on Hiroshima Japan, known as </w:t>
      </w:r>
      <w:hyperlink r:id="rId19" w:tgtFrame="_blank" w:history="1">
        <w:r w:rsidRPr="002E7C39">
          <w:rPr>
            <w:rStyle w:val="Hyperlink"/>
            <w:rFonts w:cs="Calibri"/>
            <w:color w:val="000000" w:themeColor="text1"/>
            <w:sz w:val="16"/>
            <w:u w:val="single"/>
          </w:rPr>
          <w:t>Little Boy</w:t>
        </w:r>
      </w:hyperlink>
      <w:r w:rsidRPr="002E7C39">
        <w:rPr>
          <w:rFonts w:cs="Calibri"/>
          <w:color w:val="000000" w:themeColor="text1"/>
          <w:sz w:val="16"/>
        </w:rPr>
        <w:t xml:space="preserve">, was an inefficient and essentially experimental design with a yield of around 15 kilotons. The reported </w:t>
      </w:r>
      <w:r w:rsidRPr="002E7C39">
        <w:rPr>
          <w:rStyle w:val="StyleUnderline"/>
          <w:rFonts w:cs="Calibri"/>
          <w:color w:val="000000" w:themeColor="text1"/>
        </w:rPr>
        <w:t>results from </w:t>
      </w:r>
      <w:hyperlink r:id="rId20" w:tgtFrame="_blank" w:history="1">
        <w:r w:rsidRPr="002E7C39">
          <w:rPr>
            <w:rStyle w:val="StyleUnderline"/>
            <w:rFonts w:cs="Calibri"/>
            <w:color w:val="000000" w:themeColor="text1"/>
          </w:rPr>
          <w:t>Indian</w:t>
        </w:r>
      </w:hyperlink>
      <w:r w:rsidRPr="002E7C39">
        <w:rPr>
          <w:rStyle w:val="StyleUnderline"/>
          <w:rFonts w:cs="Calibri"/>
          <w:color w:val="000000" w:themeColor="text1"/>
        </w:rPr>
        <w:t xml:space="preserve"> and Pakistani </w:t>
      </w:r>
      <w:r w:rsidRPr="002E7C39">
        <w:rPr>
          <w:rStyle w:val="Emphasis"/>
          <w:color w:val="000000" w:themeColor="text1"/>
        </w:rPr>
        <w:t>nuclear testing</w:t>
      </w:r>
      <w:r w:rsidRPr="002E7C39">
        <w:rPr>
          <w:rStyle w:val="StyleUnderline"/>
          <w:rFonts w:cs="Calibri"/>
          <w:color w:val="000000" w:themeColor="text1"/>
        </w:rPr>
        <w:t> indicate</w:t>
      </w:r>
      <w:r w:rsidRPr="002E7C39">
        <w:rPr>
          <w:rFonts w:cs="Calibri"/>
          <w:color w:val="000000" w:themeColor="text1"/>
          <w:sz w:val="16"/>
        </w:rPr>
        <w:t xml:space="preserve"> that </w:t>
      </w:r>
      <w:r w:rsidRPr="002E7C39">
        <w:rPr>
          <w:rStyle w:val="StyleUnderline"/>
          <w:rFonts w:cs="Calibri"/>
          <w:color w:val="000000" w:themeColor="text1"/>
        </w:rPr>
        <w:t>both countries</w:t>
      </w:r>
      <w:r w:rsidRPr="002E7C39">
        <w:rPr>
          <w:rFonts w:cs="Calibri"/>
          <w:color w:val="000000" w:themeColor="text1"/>
          <w:sz w:val="16"/>
        </w:rPr>
        <w:t xml:space="preserve"> can </w:t>
      </w:r>
      <w:r w:rsidRPr="002E7C39">
        <w:rPr>
          <w:rStyle w:val="Emphasis"/>
          <w:color w:val="000000" w:themeColor="text1"/>
        </w:rPr>
        <w:t>meet this threshold</w:t>
      </w:r>
      <w:r w:rsidRPr="002E7C39">
        <w:rPr>
          <w:rStyle w:val="StyleUnderline"/>
          <w:rFonts w:cs="Calibri"/>
          <w:color w:val="000000" w:themeColor="text1"/>
        </w:rPr>
        <w:t xml:space="preserve"> and</w:t>
      </w:r>
      <w:r w:rsidRPr="002E7C39">
        <w:rPr>
          <w:rFonts w:cs="Calibri"/>
          <w:color w:val="000000" w:themeColor="text1"/>
          <w:sz w:val="16"/>
        </w:rPr>
        <w:t xml:space="preserve"> both countries' </w:t>
      </w:r>
      <w:r w:rsidRPr="002E7C39">
        <w:rPr>
          <w:rStyle w:val="StyleUnderline"/>
          <w:rFonts w:cs="Calibri"/>
          <w:color w:val="000000" w:themeColor="text1"/>
        </w:rPr>
        <w:t>weapons programs</w:t>
      </w:r>
      <w:r w:rsidRPr="002E7C39">
        <w:rPr>
          <w:rFonts w:cs="Calibri"/>
          <w:color w:val="000000" w:themeColor="text1"/>
          <w:sz w:val="16"/>
        </w:rPr>
        <w:t xml:space="preserve"> have almost certainly </w:t>
      </w:r>
      <w:r w:rsidRPr="002E7C39">
        <w:rPr>
          <w:rStyle w:val="StyleUnderline"/>
          <w:rFonts w:cs="Calibri"/>
          <w:color w:val="000000" w:themeColor="text1"/>
        </w:rPr>
        <w:t>matured in</w:t>
      </w:r>
      <w:r w:rsidRPr="002E7C39">
        <w:rPr>
          <w:rFonts w:cs="Calibri"/>
          <w:color w:val="000000" w:themeColor="text1"/>
          <w:sz w:val="16"/>
        </w:rPr>
        <w:t xml:space="preserve"> the </w:t>
      </w:r>
      <w:r w:rsidRPr="002E7C39">
        <w:rPr>
          <w:rStyle w:val="StyleUnderline"/>
          <w:rFonts w:cs="Calibri"/>
          <w:color w:val="000000" w:themeColor="text1"/>
        </w:rPr>
        <w:t>decades</w:t>
      </w:r>
      <w:r w:rsidRPr="002E7C39">
        <w:rPr>
          <w:rFonts w:cs="Calibri"/>
          <w:color w:val="000000" w:themeColor="text1"/>
          <w:sz w:val="16"/>
        </w:rPr>
        <w:t xml:space="preserve"> since.</w:t>
      </w:r>
    </w:p>
    <w:p w14:paraId="77B5937D" w14:textId="77777777" w:rsidR="002E7C39" w:rsidRPr="002E7C39" w:rsidRDefault="002E7C39" w:rsidP="002E7C39">
      <w:pPr>
        <w:rPr>
          <w:rFonts w:cs="Calibri"/>
          <w:color w:val="000000" w:themeColor="text1"/>
          <w:sz w:val="16"/>
        </w:rPr>
      </w:pPr>
      <w:r w:rsidRPr="002E7C39">
        <w:rPr>
          <w:rFonts w:cs="Calibri"/>
          <w:color w:val="000000" w:themeColor="text1"/>
          <w:sz w:val="16"/>
        </w:rPr>
        <w:t xml:space="preserve">In previous studies, </w:t>
      </w:r>
      <w:proofErr w:type="spellStart"/>
      <w:r w:rsidRPr="002E7C39">
        <w:rPr>
          <w:rFonts w:cs="Calibri"/>
          <w:color w:val="000000" w:themeColor="text1"/>
          <w:sz w:val="16"/>
        </w:rPr>
        <w:t>Robcock</w:t>
      </w:r>
      <w:proofErr w:type="spellEnd"/>
      <w:r w:rsidRPr="002E7C39">
        <w:rPr>
          <w:rFonts w:cs="Calibri"/>
          <w:color w:val="000000" w:themeColor="text1"/>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2E7C39">
          <w:rPr>
            <w:rStyle w:val="Hyperlink"/>
            <w:rFonts w:cs="Calibri"/>
            <w:color w:val="000000" w:themeColor="text1"/>
            <w:sz w:val="16"/>
            <w:u w:val="single"/>
          </w:rPr>
          <w:t>at least 20 million people</w:t>
        </w:r>
      </w:hyperlink>
      <w:r w:rsidRPr="002E7C39">
        <w:rPr>
          <w:rFonts w:cs="Calibri"/>
          <w:color w:val="000000" w:themeColor="text1"/>
          <w:sz w:val="16"/>
        </w:rPr>
        <w:t xml:space="preserve">. The </w:t>
      </w:r>
      <w:r w:rsidRPr="002E7C39">
        <w:rPr>
          <w:rStyle w:val="Emphasis"/>
          <w:color w:val="000000" w:themeColor="text1"/>
        </w:rPr>
        <w:t>second order</w:t>
      </w:r>
      <w:r w:rsidRPr="002E7C39">
        <w:rPr>
          <w:rStyle w:val="StyleUnderline"/>
          <w:rFonts w:cs="Calibri"/>
          <w:color w:val="000000" w:themeColor="text1"/>
        </w:rPr>
        <w:t xml:space="preserve"> impacts would be even worse</w:t>
      </w:r>
      <w:r w:rsidRPr="002E7C39">
        <w:rPr>
          <w:rFonts w:cs="Calibri"/>
          <w:color w:val="000000" w:themeColor="text1"/>
          <w:sz w:val="16"/>
        </w:rPr>
        <w:t xml:space="preserve"> in the years that followed. </w:t>
      </w:r>
    </w:p>
    <w:p w14:paraId="0BE812BB" w14:textId="77777777" w:rsidR="002E7C39" w:rsidRPr="002E7C39" w:rsidRDefault="002E7C39" w:rsidP="002E7C39">
      <w:pPr>
        <w:rPr>
          <w:rFonts w:cs="Calibri"/>
          <w:color w:val="000000" w:themeColor="text1"/>
          <w:sz w:val="16"/>
        </w:rPr>
      </w:pPr>
      <w:r w:rsidRPr="002E7C39">
        <w:rPr>
          <w:rFonts w:cs="Calibri"/>
          <w:color w:val="000000" w:themeColor="text1"/>
          <w:sz w:val="16"/>
        </w:rPr>
        <w:t xml:space="preserve">In 2014, Michael Mills and Julia Lee-Taylor, both then working at the federally-funded National Center for Atmospheric Research's (NCAR) Earth System Laboratory, authored another paper with </w:t>
      </w:r>
      <w:proofErr w:type="spellStart"/>
      <w:r w:rsidRPr="002E7C39">
        <w:rPr>
          <w:rFonts w:cs="Calibri"/>
          <w:color w:val="000000" w:themeColor="text1"/>
          <w:sz w:val="16"/>
        </w:rPr>
        <w:t>Robcock</w:t>
      </w:r>
      <w:proofErr w:type="spellEnd"/>
      <w:r w:rsidRPr="002E7C39">
        <w:rPr>
          <w:rFonts w:cs="Calibri"/>
          <w:color w:val="000000" w:themeColor="text1"/>
          <w:sz w:val="16"/>
        </w:rPr>
        <w:t xml:space="preserve"> and Toon. </w:t>
      </w:r>
      <w:r w:rsidRPr="002E7C39">
        <w:rPr>
          <w:rStyle w:val="StyleUnderline"/>
          <w:rFonts w:cs="Calibri"/>
          <w:color w:val="000000" w:themeColor="text1"/>
        </w:rPr>
        <w:t>This </w:t>
      </w:r>
      <w:hyperlink r:id="rId22" w:tgtFrame="_blank" w:history="1">
        <w:r w:rsidRPr="002E7C39">
          <w:rPr>
            <w:rStyle w:val="StyleUnderline"/>
            <w:rFonts w:cs="Calibri"/>
            <w:color w:val="000000" w:themeColor="text1"/>
          </w:rPr>
          <w:t>study concluded</w:t>
        </w:r>
      </w:hyperlink>
      <w:r w:rsidRPr="002E7C39">
        <w:rPr>
          <w:rFonts w:cs="Calibri"/>
          <w:color w:val="000000" w:themeColor="text1"/>
          <w:sz w:val="16"/>
        </w:rPr>
        <w:t xml:space="preserve"> again that </w:t>
      </w:r>
      <w:r w:rsidRPr="002E7C39">
        <w:rPr>
          <w:rStyle w:val="StyleUnderline"/>
          <w:rFonts w:cs="Calibri"/>
          <w:color w:val="000000" w:themeColor="text1"/>
        </w:rPr>
        <w:t>detonation of 100</w:t>
      </w:r>
      <w:r w:rsidRPr="002E7C39">
        <w:rPr>
          <w:rFonts w:cs="Calibri"/>
          <w:color w:val="000000" w:themeColor="text1"/>
          <w:sz w:val="16"/>
        </w:rPr>
        <w:t xml:space="preserve"> 15-kiloton yield </w:t>
      </w:r>
      <w:r w:rsidRPr="002E7C39">
        <w:rPr>
          <w:rStyle w:val="StyleUnderline"/>
          <w:rFonts w:cs="Calibri"/>
          <w:color w:val="000000" w:themeColor="text1"/>
        </w:rPr>
        <w:t xml:space="preserve">bombs in a </w:t>
      </w:r>
      <w:r w:rsidRPr="002E7C39">
        <w:rPr>
          <w:rStyle w:val="Emphasis"/>
          <w:color w:val="000000" w:themeColor="text1"/>
          <w:highlight w:val="green"/>
        </w:rPr>
        <w:t>purely regional</w:t>
      </w:r>
      <w:r w:rsidRPr="002E7C39">
        <w:rPr>
          <w:rStyle w:val="StyleUnderline"/>
          <w:rFonts w:cs="Calibri"/>
          <w:color w:val="000000" w:themeColor="text1"/>
          <w:highlight w:val="green"/>
        </w:rPr>
        <w:t xml:space="preserve"> conflict</w:t>
      </w:r>
      <w:r w:rsidRPr="002E7C39">
        <w:rPr>
          <w:rStyle w:val="StyleUnderline"/>
          <w:rFonts w:cs="Calibri"/>
          <w:color w:val="000000" w:themeColor="text1"/>
        </w:rPr>
        <w:t xml:space="preserve"> would </w:t>
      </w:r>
      <w:r w:rsidRPr="002E7C39">
        <w:rPr>
          <w:rStyle w:val="StyleUnderline"/>
          <w:rFonts w:cs="Calibri"/>
          <w:color w:val="000000" w:themeColor="text1"/>
          <w:highlight w:val="green"/>
        </w:rPr>
        <w:t>result in</w:t>
      </w:r>
      <w:r w:rsidRPr="002E7C39">
        <w:rPr>
          <w:rStyle w:val="StyleUnderline"/>
          <w:rFonts w:cs="Calibri"/>
          <w:color w:val="000000" w:themeColor="text1"/>
        </w:rPr>
        <w:t xml:space="preserve"> "multi-decadal </w:t>
      </w:r>
      <w:r w:rsidRPr="002E7C39">
        <w:rPr>
          <w:rStyle w:val="Emphasis"/>
          <w:color w:val="000000" w:themeColor="text1"/>
          <w:highlight w:val="green"/>
        </w:rPr>
        <w:t>global cooling</w:t>
      </w:r>
      <w:r w:rsidRPr="002E7C39">
        <w:rPr>
          <w:rStyle w:val="StyleUnderline"/>
          <w:rFonts w:cs="Calibri"/>
          <w:color w:val="000000" w:themeColor="text1"/>
          <w:highlight w:val="green"/>
        </w:rPr>
        <w:t>" and</w:t>
      </w:r>
      <w:r w:rsidRPr="002E7C39">
        <w:rPr>
          <w:rStyle w:val="StyleUnderline"/>
          <w:rFonts w:cs="Calibri"/>
          <w:color w:val="000000" w:themeColor="text1"/>
        </w:rPr>
        <w:t xml:space="preserve"> "would</w:t>
      </w:r>
      <w:r w:rsidRPr="002E7C39">
        <w:rPr>
          <w:rFonts w:cs="Calibri"/>
          <w:color w:val="000000" w:themeColor="text1"/>
          <w:sz w:val="16"/>
        </w:rPr>
        <w:t xml:space="preserve"> put significant pressures on global food supplies and could </w:t>
      </w:r>
      <w:r w:rsidRPr="002E7C39">
        <w:rPr>
          <w:rStyle w:val="StyleUnderline"/>
          <w:rFonts w:cs="Calibri"/>
          <w:color w:val="000000" w:themeColor="text1"/>
        </w:rPr>
        <w:t xml:space="preserve">trigger a global </w:t>
      </w:r>
      <w:r w:rsidRPr="002E7C39">
        <w:rPr>
          <w:rStyle w:val="Emphasis"/>
          <w:color w:val="000000" w:themeColor="text1"/>
          <w:highlight w:val="green"/>
        </w:rPr>
        <w:t>nuclear famine</w:t>
      </w:r>
      <w:r w:rsidRPr="002E7C39">
        <w:rPr>
          <w:rStyle w:val="StyleUnderline"/>
          <w:rFonts w:cs="Calibri"/>
          <w:color w:val="000000" w:themeColor="text1"/>
          <w:highlight w:val="green"/>
        </w:rPr>
        <w:t>."</w:t>
      </w:r>
    </w:p>
    <w:p w14:paraId="612359BC" w14:textId="77777777" w:rsidR="002E7C39" w:rsidRPr="002E7C39" w:rsidRDefault="002E7C39" w:rsidP="002E7C39">
      <w:pPr>
        <w:rPr>
          <w:rFonts w:cs="Calibri"/>
          <w:color w:val="000000" w:themeColor="text1"/>
          <w:sz w:val="16"/>
        </w:rPr>
      </w:pPr>
      <w:r w:rsidRPr="002E7C39">
        <w:rPr>
          <w:rFonts w:cs="Calibri"/>
          <w:color w:val="000000" w:themeColor="text1"/>
          <w:sz w:val="16"/>
        </w:rPr>
        <w:t>It is important to note that</w:t>
      </w:r>
      <w:hyperlink r:id="rId23" w:anchor="Critical_response_to_the_more_modern_papers" w:tgtFrame="_blank" w:history="1">
        <w:r w:rsidRPr="002E7C39">
          <w:rPr>
            <w:rStyle w:val="Hyperlink"/>
            <w:rFonts w:cs="Calibri"/>
            <w:color w:val="000000" w:themeColor="text1"/>
            <w:sz w:val="16"/>
            <w:u w:val="single"/>
          </w:rPr>
          <w:t> critics have questioned</w:t>
        </w:r>
      </w:hyperlink>
      <w:r w:rsidRPr="002E7C39">
        <w:rPr>
          <w:rFonts w:cs="Calibri"/>
          <w:color w:val="000000" w:themeColor="text1"/>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24367E47" w14:textId="77777777" w:rsidR="002E7C39" w:rsidRPr="002E7C39" w:rsidRDefault="002E7C39" w:rsidP="002E7C39">
      <w:pPr>
        <w:rPr>
          <w:rFonts w:cs="Calibri"/>
          <w:color w:val="000000" w:themeColor="text1"/>
          <w:sz w:val="16"/>
        </w:rPr>
      </w:pPr>
      <w:r w:rsidRPr="002E7C39">
        <w:rPr>
          <w:rFonts w:cs="Calibri"/>
          <w:color w:val="000000" w:themeColor="text1"/>
          <w:sz w:val="16"/>
        </w:rPr>
        <w:t xml:space="preserve">The studies here do indicate significant impacts based on a relatively limited number of nuclear detonations of smaller yield devices, though. But even if </w:t>
      </w:r>
      <w:r w:rsidRPr="002E7C39">
        <w:rPr>
          <w:rStyle w:val="StyleUnderline"/>
          <w:rFonts w:cs="Calibri"/>
          <w:color w:val="000000" w:themeColor="text1"/>
        </w:rPr>
        <w:t>the impacts</w:t>
      </w:r>
      <w:r w:rsidRPr="002E7C39">
        <w:rPr>
          <w:rFonts w:cs="Calibri"/>
          <w:color w:val="000000" w:themeColor="text1"/>
          <w:sz w:val="16"/>
        </w:rPr>
        <w:t xml:space="preserve"> are less pronounced than projected in this particular scenario, they </w:t>
      </w:r>
      <w:r w:rsidRPr="002E7C39">
        <w:rPr>
          <w:rStyle w:val="StyleUnderline"/>
          <w:rFonts w:cs="Calibri"/>
          <w:color w:val="000000" w:themeColor="text1"/>
        </w:rPr>
        <w:t>could be</w:t>
      </w:r>
      <w:r w:rsidRPr="002E7C39">
        <w:rPr>
          <w:rFonts w:cs="Calibri"/>
          <w:color w:val="000000" w:themeColor="text1"/>
          <w:sz w:val="16"/>
        </w:rPr>
        <w:t xml:space="preserve"> far </w:t>
      </w:r>
      <w:r w:rsidRPr="002E7C39">
        <w:rPr>
          <w:rStyle w:val="StyleUnderline"/>
          <w:rFonts w:cs="Calibri"/>
          <w:color w:val="000000" w:themeColor="text1"/>
        </w:rPr>
        <w:t>more severe if India and Pakistan</w:t>
      </w:r>
      <w:r w:rsidRPr="002E7C39">
        <w:rPr>
          <w:rFonts w:cs="Calibri"/>
          <w:color w:val="000000" w:themeColor="text1"/>
          <w:sz w:val="16"/>
        </w:rPr>
        <w:t xml:space="preserve"> were to </w:t>
      </w:r>
      <w:r w:rsidRPr="002E7C39">
        <w:rPr>
          <w:rStyle w:val="StyleUnderline"/>
          <w:rFonts w:cs="Calibri"/>
          <w:color w:val="000000" w:themeColor="text1"/>
        </w:rPr>
        <w:t>use a larger number weapons</w:t>
      </w:r>
      <w:r w:rsidRPr="002E7C39">
        <w:rPr>
          <w:rFonts w:cs="Calibri"/>
          <w:color w:val="000000" w:themeColor="text1"/>
          <w:sz w:val="16"/>
        </w:rPr>
        <w:t xml:space="preserve"> and/</w:t>
      </w:r>
      <w:r w:rsidRPr="002E7C39">
        <w:rPr>
          <w:rStyle w:val="StyleUnderline"/>
          <w:rFonts w:cs="Calibri"/>
          <w:color w:val="000000" w:themeColor="text1"/>
        </w:rPr>
        <w:t>or</w:t>
      </w:r>
      <w:r w:rsidRPr="002E7C39">
        <w:rPr>
          <w:rFonts w:cs="Calibri"/>
          <w:color w:val="000000" w:themeColor="text1"/>
          <w:sz w:val="16"/>
        </w:rPr>
        <w:t xml:space="preserve"> ones of </w:t>
      </w:r>
      <w:r w:rsidRPr="002E7C39">
        <w:rPr>
          <w:rStyle w:val="Emphasis"/>
          <w:color w:val="000000" w:themeColor="text1"/>
        </w:rPr>
        <w:t>higher yields</w:t>
      </w:r>
      <w:r w:rsidRPr="002E7C39">
        <w:rPr>
          <w:rStyle w:val="StyleUnderline"/>
          <w:rFonts w:cs="Calibri"/>
          <w:color w:val="000000" w:themeColor="text1"/>
        </w:rPr>
        <w:t>, which both belligerents readily have</w:t>
      </w:r>
      <w:r w:rsidRPr="002E7C39">
        <w:rPr>
          <w:rFonts w:cs="Calibri"/>
          <w:color w:val="000000" w:themeColor="text1"/>
          <w:sz w:val="16"/>
        </w:rPr>
        <w:t>. </w:t>
      </w:r>
    </w:p>
    <w:p w14:paraId="599742BB" w14:textId="77777777" w:rsidR="002E7C39" w:rsidRPr="002E7C39" w:rsidRDefault="002E7C39" w:rsidP="002E7C39">
      <w:pPr>
        <w:rPr>
          <w:rFonts w:cs="Calibri"/>
          <w:color w:val="000000" w:themeColor="text1"/>
          <w:sz w:val="16"/>
        </w:rPr>
      </w:pPr>
      <w:r w:rsidRPr="002E7C39">
        <w:rPr>
          <w:rFonts w:cs="Calibri"/>
          <w:color w:val="000000" w:themeColor="text1"/>
          <w:sz w:val="16"/>
        </w:rPr>
        <w:t xml:space="preserve">In addition, </w:t>
      </w:r>
      <w:r w:rsidRPr="002E7C39">
        <w:rPr>
          <w:rStyle w:val="StyleUnderline"/>
          <w:rFonts w:cs="Calibri"/>
          <w:color w:val="000000" w:themeColor="text1"/>
        </w:rPr>
        <w:t xml:space="preserve">Nuclear Winter is just </w:t>
      </w:r>
      <w:r w:rsidRPr="002E7C39">
        <w:rPr>
          <w:rStyle w:val="Emphasis"/>
          <w:color w:val="000000" w:themeColor="text1"/>
        </w:rPr>
        <w:t>one</w:t>
      </w:r>
      <w:r w:rsidRPr="002E7C39">
        <w:rPr>
          <w:rStyle w:val="StyleUnderline"/>
          <w:rFonts w:cs="Calibri"/>
          <w:color w:val="000000" w:themeColor="text1"/>
        </w:rPr>
        <w:t xml:space="preserve"> of the</w:t>
      </w:r>
      <w:r w:rsidRPr="002E7C39">
        <w:rPr>
          <w:rFonts w:cs="Calibri"/>
          <w:color w:val="000000" w:themeColor="text1"/>
          <w:sz w:val="16"/>
        </w:rPr>
        <w:t xml:space="preserve"> potential </w:t>
      </w:r>
      <w:r w:rsidRPr="002E7C39">
        <w:rPr>
          <w:rStyle w:val="StyleUnderline"/>
          <w:rFonts w:cs="Calibri"/>
          <w:color w:val="000000" w:themeColor="text1"/>
        </w:rPr>
        <w:t>things that might happen following a nuclear exchange</w:t>
      </w:r>
      <w:r w:rsidRPr="002E7C39">
        <w:rPr>
          <w:rFonts w:cs="Calibri"/>
          <w:color w:val="000000" w:themeColor="text1"/>
          <w:sz w:val="16"/>
        </w:rPr>
        <w:t xml:space="preserve"> between the longtime foes. </w:t>
      </w:r>
      <w:r w:rsidRPr="002E7C39">
        <w:rPr>
          <w:rStyle w:val="StyleUnderline"/>
          <w:rFonts w:cs="Calibri"/>
          <w:color w:val="000000" w:themeColor="text1"/>
        </w:rPr>
        <w:t xml:space="preserve">A </w:t>
      </w:r>
      <w:r w:rsidRPr="002E7C39">
        <w:rPr>
          <w:rStyle w:val="StyleUnderline"/>
          <w:rFonts w:cs="Calibri"/>
          <w:color w:val="000000" w:themeColor="text1"/>
          <w:highlight w:val="green"/>
        </w:rPr>
        <w:t>detonation</w:t>
      </w:r>
      <w:r w:rsidRPr="002E7C39">
        <w:rPr>
          <w:rStyle w:val="StyleUnderline"/>
          <w:rFonts w:cs="Calibri"/>
          <w:color w:val="000000" w:themeColor="text1"/>
        </w:rPr>
        <w:t xml:space="preserve"> of </w:t>
      </w:r>
      <w:r w:rsidRPr="002E7C39">
        <w:rPr>
          <w:rStyle w:val="Emphasis"/>
          <w:color w:val="000000" w:themeColor="text1"/>
        </w:rPr>
        <w:t>dozens</w:t>
      </w:r>
      <w:r w:rsidRPr="002E7C39">
        <w:rPr>
          <w:rStyle w:val="StyleUnderline"/>
          <w:rFonts w:cs="Calibri"/>
          <w:color w:val="000000" w:themeColor="text1"/>
        </w:rPr>
        <w:t xml:space="preserve"> of nuclear weapons, </w:t>
      </w:r>
      <w:r w:rsidRPr="002E7C39">
        <w:rPr>
          <w:rStyle w:val="Emphasis"/>
          <w:color w:val="000000" w:themeColor="text1"/>
        </w:rPr>
        <w:t>even small ones</w:t>
      </w:r>
      <w:r w:rsidRPr="002E7C39">
        <w:rPr>
          <w:rStyle w:val="StyleUnderline"/>
          <w:rFonts w:cs="Calibri"/>
          <w:color w:val="000000" w:themeColor="text1"/>
        </w:rPr>
        <w:t xml:space="preserve">, would </w:t>
      </w:r>
      <w:r w:rsidRPr="002E7C39">
        <w:rPr>
          <w:rStyle w:val="StyleUnderline"/>
          <w:rFonts w:cs="Calibri"/>
          <w:color w:val="000000" w:themeColor="text1"/>
          <w:highlight w:val="green"/>
        </w:rPr>
        <w:t>throw</w:t>
      </w:r>
      <w:r w:rsidRPr="002E7C39">
        <w:rPr>
          <w:rFonts w:cs="Calibri"/>
          <w:color w:val="000000" w:themeColor="text1"/>
          <w:sz w:val="16"/>
        </w:rPr>
        <w:t xml:space="preserve"> hazardous nuclear </w:t>
      </w:r>
      <w:r w:rsidRPr="002E7C39">
        <w:rPr>
          <w:rStyle w:val="StyleUnderline"/>
          <w:rFonts w:cs="Calibri"/>
          <w:color w:val="000000" w:themeColor="text1"/>
          <w:highlight w:val="green"/>
        </w:rPr>
        <w:t>fallout </w:t>
      </w:r>
      <w:hyperlink r:id="rId24" w:tgtFrame="_blank" w:history="1">
        <w:r w:rsidRPr="002E7C39">
          <w:rPr>
            <w:rStyle w:val="Emphasis"/>
            <w:color w:val="000000" w:themeColor="text1"/>
            <w:highlight w:val="green"/>
          </w:rPr>
          <w:t>into the air</w:t>
        </w:r>
      </w:hyperlink>
      <w:r w:rsidRPr="002E7C39">
        <w:rPr>
          <w:rStyle w:val="StyleUnderline"/>
          <w:rFonts w:cs="Calibri"/>
          <w:color w:val="000000" w:themeColor="text1"/>
        </w:rPr>
        <w:t> that</w:t>
      </w:r>
      <w:r w:rsidRPr="002E7C39">
        <w:rPr>
          <w:rFonts w:cs="Calibri"/>
          <w:color w:val="000000" w:themeColor="text1"/>
          <w:sz w:val="16"/>
        </w:rPr>
        <w:t xml:space="preserve">, depending on the weather pattern, </w:t>
      </w:r>
      <w:r w:rsidRPr="002E7C39">
        <w:rPr>
          <w:rStyle w:val="StyleUnderline"/>
          <w:rFonts w:cs="Calibri"/>
          <w:color w:val="000000" w:themeColor="text1"/>
        </w:rPr>
        <w:t xml:space="preserve">could </w:t>
      </w:r>
      <w:r w:rsidRPr="002E7C39">
        <w:rPr>
          <w:rStyle w:val="Emphasis"/>
          <w:color w:val="000000" w:themeColor="text1"/>
        </w:rPr>
        <w:t>carry</w:t>
      </w:r>
      <w:r w:rsidRPr="002E7C39">
        <w:rPr>
          <w:rFonts w:cs="Calibri"/>
          <w:color w:val="000000" w:themeColor="text1"/>
          <w:sz w:val="16"/>
        </w:rPr>
        <w:t xml:space="preserve"> that </w:t>
      </w:r>
      <w:r w:rsidRPr="002E7C39">
        <w:rPr>
          <w:rStyle w:val="Emphasis"/>
          <w:color w:val="000000" w:themeColor="text1"/>
        </w:rPr>
        <w:t>material</w:t>
      </w:r>
      <w:r w:rsidRPr="002E7C39">
        <w:rPr>
          <w:rFonts w:cs="Calibri"/>
          <w:color w:val="000000" w:themeColor="text1"/>
          <w:sz w:val="16"/>
        </w:rPr>
        <w:t> </w:t>
      </w:r>
      <w:hyperlink r:id="rId25" w:anchor="nukemap" w:tgtFrame="_blank" w:history="1">
        <w:r w:rsidRPr="002E7C39">
          <w:rPr>
            <w:rStyle w:val="Hyperlink"/>
            <w:rFonts w:cs="Calibri"/>
            <w:color w:val="000000" w:themeColor="text1"/>
            <w:sz w:val="16"/>
            <w:u w:val="single"/>
          </w:rPr>
          <w:t>far and wide</w:t>
        </w:r>
      </w:hyperlink>
      <w:r w:rsidRPr="002E7C39">
        <w:rPr>
          <w:rFonts w:cs="Calibri"/>
          <w:color w:val="000000" w:themeColor="text1"/>
          <w:sz w:val="16"/>
        </w:rPr>
        <w:t>, causing both near- and short-term health impacts. The various </w:t>
      </w:r>
      <w:hyperlink r:id="rId26" w:tgtFrame="_blank" w:history="1">
        <w:r w:rsidRPr="002E7C39">
          <w:rPr>
            <w:rStyle w:val="Hyperlink"/>
            <w:rFonts w:cs="Calibri"/>
            <w:color w:val="000000" w:themeColor="text1"/>
            <w:sz w:val="16"/>
            <w:u w:val="single"/>
          </w:rPr>
          <w:t>ground zeroes</w:t>
        </w:r>
      </w:hyperlink>
      <w:r w:rsidRPr="002E7C39">
        <w:rPr>
          <w:rFonts w:cs="Calibri"/>
          <w:color w:val="000000" w:themeColor="text1"/>
          <w:sz w:val="16"/>
        </w:rPr>
        <w:t> themselves would be irritated and potentially hazardous for many years to come.</w:t>
      </w:r>
    </w:p>
    <w:p w14:paraId="1AE7F114" w14:textId="77777777" w:rsidR="002E7C39" w:rsidRPr="002E7C39" w:rsidRDefault="002E7C39" w:rsidP="002E7C39">
      <w:pPr>
        <w:rPr>
          <w:rFonts w:cs="Calibri"/>
          <w:color w:val="000000" w:themeColor="text1"/>
          <w:sz w:val="16"/>
        </w:rPr>
      </w:pPr>
      <w:r w:rsidRPr="002E7C39">
        <w:rPr>
          <w:rFonts w:cs="Calibri"/>
          <w:color w:val="000000" w:themeColor="text1"/>
          <w:sz w:val="16"/>
        </w:rPr>
        <w:t xml:space="preserve">Depending on where the detonations occur, </w:t>
      </w:r>
      <w:r w:rsidRPr="002E7C39">
        <w:rPr>
          <w:rStyle w:val="StyleUnderline"/>
          <w:rFonts w:cs="Calibri"/>
          <w:color w:val="000000" w:themeColor="text1"/>
        </w:rPr>
        <w:t>a nuclear exchange could</w:t>
      </w:r>
      <w:r w:rsidRPr="002E7C39">
        <w:rPr>
          <w:rFonts w:cs="Calibri"/>
          <w:color w:val="000000" w:themeColor="text1"/>
          <w:sz w:val="16"/>
        </w:rPr>
        <w:t xml:space="preserve"> potentially </w:t>
      </w:r>
      <w:r w:rsidRPr="002E7C39">
        <w:rPr>
          <w:rStyle w:val="StyleUnderline"/>
          <w:rFonts w:cs="Calibri"/>
          <w:color w:val="000000" w:themeColor="text1"/>
        </w:rPr>
        <w:t>cut</w:t>
      </w:r>
      <w:r w:rsidRPr="002E7C39">
        <w:rPr>
          <w:rFonts w:cs="Calibri"/>
          <w:color w:val="000000" w:themeColor="text1"/>
          <w:sz w:val="16"/>
        </w:rPr>
        <w:t xml:space="preserve"> people </w:t>
      </w:r>
      <w:r w:rsidRPr="002E7C39">
        <w:rPr>
          <w:rStyle w:val="StyleUnderline"/>
          <w:rFonts w:cs="Calibri"/>
          <w:color w:val="000000" w:themeColor="text1"/>
        </w:rPr>
        <w:t>off</w:t>
      </w:r>
      <w:r w:rsidRPr="002E7C39">
        <w:rPr>
          <w:rFonts w:cs="Calibri"/>
          <w:color w:val="000000" w:themeColor="text1"/>
          <w:sz w:val="16"/>
        </w:rPr>
        <w:t xml:space="preserve"> from critical </w:t>
      </w:r>
      <w:r w:rsidRPr="002E7C39">
        <w:rPr>
          <w:rStyle w:val="Emphasis"/>
          <w:color w:val="000000" w:themeColor="text1"/>
        </w:rPr>
        <w:t>water</w:t>
      </w:r>
      <w:r w:rsidRPr="002E7C39">
        <w:rPr>
          <w:rStyle w:val="StyleUnderline"/>
          <w:rFonts w:cs="Calibri"/>
          <w:color w:val="000000" w:themeColor="text1"/>
        </w:rPr>
        <w:t xml:space="preserve"> and </w:t>
      </w:r>
      <w:r w:rsidRPr="002E7C39">
        <w:rPr>
          <w:rStyle w:val="Emphasis"/>
          <w:color w:val="000000" w:themeColor="text1"/>
        </w:rPr>
        <w:t>food</w:t>
      </w:r>
      <w:r w:rsidRPr="002E7C39">
        <w:rPr>
          <w:rStyle w:val="StyleUnderline"/>
          <w:rFonts w:cs="Calibri"/>
          <w:color w:val="000000" w:themeColor="text1"/>
        </w:rPr>
        <w:t xml:space="preserve"> supplies</w:t>
      </w:r>
      <w:r w:rsidRPr="002E7C39">
        <w:rPr>
          <w:rFonts w:cs="Calibri"/>
          <w:color w:val="000000" w:themeColor="text1"/>
          <w:sz w:val="16"/>
        </w:rPr>
        <w:t>, putting increased and potentially unsustainable strains on uncontaminated areas.  After the Chernobyl nuclear power plant, situated in Ukraine, </w:t>
      </w:r>
      <w:hyperlink r:id="rId27" w:tgtFrame="_blank" w:history="1">
        <w:r w:rsidRPr="002E7C39">
          <w:rPr>
            <w:rStyle w:val="Hyperlink"/>
            <w:rFonts w:cs="Calibri"/>
            <w:color w:val="000000" w:themeColor="text1"/>
            <w:sz w:val="16"/>
            <w:u w:val="single"/>
          </w:rPr>
          <w:t>melted down and exploded</w:t>
        </w:r>
      </w:hyperlink>
      <w:r w:rsidRPr="002E7C39">
        <w:rPr>
          <w:rFonts w:cs="Calibri"/>
          <w:color w:val="000000" w:themeColor="text1"/>
          <w:sz w:val="16"/>
        </w:rPr>
        <w:t> in 1986, authorities established a 1,000 square mile restricted access "</w:t>
      </w:r>
      <w:hyperlink r:id="rId28" w:tgtFrame="_blank" w:history="1">
        <w:r w:rsidRPr="002E7C39">
          <w:rPr>
            <w:rStyle w:val="Hyperlink"/>
            <w:rFonts w:cs="Calibri"/>
            <w:color w:val="000000" w:themeColor="text1"/>
            <w:sz w:val="16"/>
            <w:u w:val="single"/>
          </w:rPr>
          <w:t>exclusion zone</w:t>
        </w:r>
      </w:hyperlink>
      <w:r w:rsidRPr="002E7C39">
        <w:rPr>
          <w:rFonts w:cs="Calibri"/>
          <w:color w:val="000000" w:themeColor="text1"/>
          <w:sz w:val="16"/>
        </w:rPr>
        <w:t>" that remains in place today. </w:t>
      </w:r>
    </w:p>
    <w:p w14:paraId="4F184A61" w14:textId="77777777" w:rsidR="002E7C39" w:rsidRPr="002E7C39" w:rsidRDefault="002E7C39" w:rsidP="002E7C39">
      <w:pPr>
        <w:rPr>
          <w:rFonts w:cs="Calibri"/>
          <w:color w:val="000000" w:themeColor="text1"/>
          <w:sz w:val="16"/>
        </w:rPr>
      </w:pPr>
      <w:r w:rsidRPr="002E7C39">
        <w:rPr>
          <w:rStyle w:val="StyleUnderline"/>
          <w:rFonts w:cs="Calibri"/>
          <w:color w:val="000000" w:themeColor="text1"/>
        </w:rPr>
        <w:lastRenderedPageBreak/>
        <w:t>There would</w:t>
      </w:r>
      <w:r w:rsidRPr="002E7C39">
        <w:rPr>
          <w:rFonts w:cs="Calibri"/>
          <w:color w:val="000000" w:themeColor="text1"/>
          <w:sz w:val="16"/>
        </w:rPr>
        <w:t xml:space="preserve"> also </w:t>
      </w:r>
      <w:r w:rsidRPr="002E7C39">
        <w:rPr>
          <w:rStyle w:val="StyleUnderline"/>
          <w:rFonts w:cs="Calibri"/>
          <w:color w:val="000000" w:themeColor="text1"/>
        </w:rPr>
        <w:t>be</w:t>
      </w:r>
      <w:r w:rsidRPr="002E7C39">
        <w:rPr>
          <w:rFonts w:cs="Calibri"/>
          <w:color w:val="000000" w:themeColor="text1"/>
          <w:sz w:val="16"/>
        </w:rPr>
        <w:t xml:space="preserve"> a </w:t>
      </w:r>
      <w:r w:rsidRPr="002E7C39">
        <w:rPr>
          <w:rStyle w:val="StyleUnderline"/>
          <w:rFonts w:cs="Calibri"/>
          <w:color w:val="000000" w:themeColor="text1"/>
        </w:rPr>
        <w:t>major</w:t>
      </w:r>
      <w:r w:rsidRPr="002E7C39">
        <w:rPr>
          <w:rFonts w:cs="Calibri"/>
          <w:color w:val="000000" w:themeColor="text1"/>
          <w:sz w:val="16"/>
        </w:rPr>
        <w:t xml:space="preserve"> danger of </w:t>
      </w:r>
      <w:r w:rsidRPr="002E7C39">
        <w:rPr>
          <w:rStyle w:val="Emphasis"/>
          <w:color w:val="000000" w:themeColor="text1"/>
          <w:highlight w:val="green"/>
        </w:rPr>
        <w:t>second-order</w:t>
      </w:r>
      <w:r w:rsidRPr="002E7C39">
        <w:rPr>
          <w:rStyle w:val="StyleUnderline"/>
          <w:rFonts w:cs="Calibri"/>
          <w:color w:val="000000" w:themeColor="text1"/>
        </w:rPr>
        <w:t xml:space="preserve"> "spillover" </w:t>
      </w:r>
      <w:r w:rsidRPr="002E7C39">
        <w:rPr>
          <w:rStyle w:val="Emphasis"/>
          <w:color w:val="000000" w:themeColor="text1"/>
          <w:highlight w:val="green"/>
        </w:rPr>
        <w:t>effects</w:t>
      </w:r>
      <w:r w:rsidRPr="002E7C39">
        <w:rPr>
          <w:rStyle w:val="StyleUnderline"/>
          <w:rFonts w:cs="Calibri"/>
          <w:color w:val="000000" w:themeColor="text1"/>
        </w:rPr>
        <w:t>, as individuals fled</w:t>
      </w:r>
      <w:r w:rsidRPr="002E7C39">
        <w:rPr>
          <w:rFonts w:cs="Calibri"/>
          <w:color w:val="000000" w:themeColor="text1"/>
          <w:sz w:val="16"/>
        </w:rPr>
        <w:t xml:space="preserve"> affected </w:t>
      </w:r>
      <w:r w:rsidRPr="002E7C39">
        <w:rPr>
          <w:rStyle w:val="StyleUnderline"/>
          <w:rFonts w:cs="Calibri"/>
          <w:color w:val="000000" w:themeColor="text1"/>
        </w:rPr>
        <w:t xml:space="preserve">areas, putting </w:t>
      </w:r>
      <w:r w:rsidRPr="002E7C39">
        <w:rPr>
          <w:rStyle w:val="Emphasis"/>
          <w:color w:val="000000" w:themeColor="text1"/>
        </w:rPr>
        <w:t>economic</w:t>
      </w:r>
      <w:r w:rsidRPr="002E7C39">
        <w:rPr>
          <w:rStyle w:val="StyleUnderline"/>
          <w:rFonts w:cs="Calibri"/>
          <w:color w:val="000000" w:themeColor="text1"/>
        </w:rPr>
        <w:t xml:space="preserve"> and </w:t>
      </w:r>
      <w:r w:rsidRPr="002E7C39">
        <w:rPr>
          <w:rStyle w:val="Emphasis"/>
          <w:color w:val="000000" w:themeColor="text1"/>
        </w:rPr>
        <w:t>political strains</w:t>
      </w:r>
      <w:r w:rsidRPr="002E7C39">
        <w:rPr>
          <w:rStyle w:val="StyleUnderline"/>
          <w:rFonts w:cs="Calibri"/>
          <w:color w:val="000000" w:themeColor="text1"/>
        </w:rPr>
        <w:t xml:space="preserve"> on neighboring regions. This could </w:t>
      </w:r>
      <w:r w:rsidRPr="002E7C39">
        <w:rPr>
          <w:rStyle w:val="Emphasis"/>
          <w:color w:val="000000" w:themeColor="text1"/>
          <w:highlight w:val="green"/>
        </w:rPr>
        <w:t>inflame</w:t>
      </w:r>
      <w:r w:rsidRPr="002E7C39">
        <w:rPr>
          <w:rStyle w:val="StyleUnderline"/>
          <w:rFonts w:cs="Calibri"/>
          <w:color w:val="000000" w:themeColor="text1"/>
        </w:rPr>
        <w:t xml:space="preserve"> existing </w:t>
      </w:r>
      <w:r w:rsidRPr="002E7C39">
        <w:rPr>
          <w:rStyle w:val="StyleUnderline"/>
          <w:rFonts w:cs="Calibri"/>
          <w:color w:val="000000" w:themeColor="text1"/>
          <w:highlight w:val="green"/>
        </w:rPr>
        <w:t>tensions</w:t>
      </w:r>
      <w:r w:rsidRPr="002E7C39">
        <w:rPr>
          <w:rStyle w:val="StyleUnderline"/>
          <w:rFonts w:cs="Calibri"/>
          <w:color w:val="000000" w:themeColor="text1"/>
        </w:rPr>
        <w:t xml:space="preserve"> </w:t>
      </w:r>
      <w:r w:rsidRPr="002E7C39">
        <w:rPr>
          <w:rStyle w:val="Emphasis"/>
          <w:color w:val="000000" w:themeColor="text1"/>
        </w:rPr>
        <w:t>not directly related</w:t>
      </w:r>
      <w:r w:rsidRPr="002E7C39">
        <w:rPr>
          <w:rStyle w:val="StyleUnderline"/>
          <w:rFonts w:cs="Calibri"/>
          <w:color w:val="000000" w:themeColor="text1"/>
        </w:rPr>
        <w:t xml:space="preserve"> to</w:t>
      </w:r>
      <w:r w:rsidRPr="002E7C39">
        <w:rPr>
          <w:rFonts w:cs="Calibri"/>
          <w:color w:val="000000" w:themeColor="text1"/>
          <w:sz w:val="16"/>
        </w:rPr>
        <w:t xml:space="preserve"> the inter-state </w:t>
      </w:r>
      <w:r w:rsidRPr="002E7C39">
        <w:rPr>
          <w:rStyle w:val="StyleUnderline"/>
          <w:rFonts w:cs="Calibri"/>
          <w:color w:val="000000" w:themeColor="text1"/>
        </w:rPr>
        <w:t>conflict between India or Pakistan or lead to all new</w:t>
      </w:r>
      <w:r w:rsidRPr="002E7C39">
        <w:rPr>
          <w:rFonts w:cs="Calibri"/>
          <w:color w:val="000000" w:themeColor="text1"/>
          <w:sz w:val="16"/>
        </w:rPr>
        <w:t xml:space="preserve"> and potentially </w:t>
      </w:r>
      <w:r w:rsidRPr="002E7C39">
        <w:rPr>
          <w:rStyle w:val="Emphasis"/>
          <w:color w:val="000000" w:themeColor="text1"/>
        </w:rPr>
        <w:t>violent competition</w:t>
      </w:r>
      <w:r w:rsidRPr="002E7C39">
        <w:rPr>
          <w:rStyle w:val="StyleUnderline"/>
          <w:rFonts w:cs="Calibri"/>
          <w:color w:val="000000" w:themeColor="text1"/>
        </w:rPr>
        <w:t xml:space="preserve"> for</w:t>
      </w:r>
      <w:r w:rsidRPr="002E7C39">
        <w:rPr>
          <w:rFonts w:cs="Calibri"/>
          <w:color w:val="000000" w:themeColor="text1"/>
          <w:sz w:val="16"/>
        </w:rPr>
        <w:t xml:space="preserve"> what might already be </w:t>
      </w:r>
      <w:r w:rsidRPr="002E7C39">
        <w:rPr>
          <w:rStyle w:val="Emphasis"/>
          <w:color w:val="000000" w:themeColor="text1"/>
        </w:rPr>
        <w:t>limited resources</w:t>
      </w:r>
      <w:r w:rsidRPr="002E7C39">
        <w:rPr>
          <w:rStyle w:val="StyleUnderline"/>
          <w:rFonts w:cs="Calibri"/>
          <w:color w:val="000000" w:themeColor="text1"/>
        </w:rPr>
        <w:t>. India</w:t>
      </w:r>
      <w:r w:rsidRPr="002E7C39">
        <w:rPr>
          <w:rFonts w:cs="Calibri"/>
          <w:color w:val="000000" w:themeColor="text1"/>
          <w:sz w:val="16"/>
        </w:rPr>
        <w:t xml:space="preserve"> has </w:t>
      </w:r>
      <w:r w:rsidRPr="002E7C39">
        <w:rPr>
          <w:rStyle w:val="StyleUnderline"/>
          <w:rFonts w:cs="Calibri"/>
          <w:color w:val="000000" w:themeColor="text1"/>
        </w:rPr>
        <w:t>already threatened to </w:t>
      </w:r>
      <w:hyperlink r:id="rId29" w:tgtFrame="_blank" w:history="1">
        <w:r w:rsidRPr="002E7C39">
          <w:rPr>
            <w:rStyle w:val="Emphasis"/>
            <w:color w:val="000000" w:themeColor="text1"/>
          </w:rPr>
          <w:t>weaponize water</w:t>
        </w:r>
        <w:r w:rsidRPr="002E7C39">
          <w:rPr>
            <w:rStyle w:val="StyleUnderline"/>
            <w:rFonts w:cs="Calibri"/>
            <w:color w:val="000000" w:themeColor="text1"/>
          </w:rPr>
          <w:t xml:space="preserve"> access</w:t>
        </w:r>
      </w:hyperlink>
      <w:r w:rsidRPr="002E7C39">
        <w:rPr>
          <w:rStyle w:val="StyleUnderline"/>
          <w:rFonts w:cs="Calibri"/>
          <w:color w:val="000000" w:themeColor="text1"/>
        </w:rPr>
        <w:t> in its</w:t>
      </w:r>
      <w:r w:rsidRPr="002E7C39">
        <w:rPr>
          <w:rFonts w:cs="Calibri"/>
          <w:color w:val="000000" w:themeColor="text1"/>
          <w:sz w:val="16"/>
        </w:rPr>
        <w:t xml:space="preserve"> latest </w:t>
      </w:r>
      <w:r w:rsidRPr="002E7C39">
        <w:rPr>
          <w:rStyle w:val="StyleUnderline"/>
          <w:rFonts w:cs="Calibri"/>
          <w:color w:val="000000" w:themeColor="text1"/>
        </w:rPr>
        <w:t>spat with the Pakistanis</w:t>
      </w:r>
      <w:r w:rsidRPr="002E7C39">
        <w:rPr>
          <w:rFonts w:cs="Calibri"/>
          <w:color w:val="000000" w:themeColor="text1"/>
          <w:sz w:val="16"/>
        </w:rPr>
        <w:t>.</w:t>
      </w:r>
    </w:p>
    <w:p w14:paraId="71EA5B54" w14:textId="77777777" w:rsidR="002E7C39" w:rsidRPr="002E7C39" w:rsidRDefault="002E7C39" w:rsidP="002E7C39">
      <w:pPr>
        <w:rPr>
          <w:rFonts w:cs="Calibri"/>
          <w:color w:val="000000" w:themeColor="text1"/>
          <w:sz w:val="16"/>
        </w:rPr>
      </w:pPr>
      <w:r w:rsidRPr="002E7C39">
        <w:rPr>
          <w:rStyle w:val="StyleUnderline"/>
          <w:rFonts w:cs="Calibri"/>
          <w:color w:val="000000" w:themeColor="text1"/>
        </w:rPr>
        <w:t>Any</w:t>
      </w:r>
      <w:r w:rsidRPr="002E7C39">
        <w:rPr>
          <w:rFonts w:cs="Calibri"/>
          <w:color w:val="000000" w:themeColor="text1"/>
          <w:sz w:val="16"/>
        </w:rPr>
        <w:t xml:space="preserve"> serious </w:t>
      </w:r>
      <w:r w:rsidRPr="002E7C39">
        <w:rPr>
          <w:rStyle w:val="StyleUnderline"/>
          <w:rFonts w:cs="Calibri"/>
          <w:color w:val="000000" w:themeColor="text1"/>
        </w:rPr>
        <w:t>impacts on food and water</w:t>
      </w:r>
      <w:r w:rsidRPr="002E7C39">
        <w:rPr>
          <w:rFonts w:cs="Calibri"/>
          <w:color w:val="000000" w:themeColor="text1"/>
          <w:sz w:val="16"/>
        </w:rPr>
        <w:t xml:space="preserve"> supplies,</w:t>
      </w:r>
      <w:r w:rsidRPr="002E7C39">
        <w:rPr>
          <w:rStyle w:val="StyleUnderline"/>
          <w:rFonts w:cs="Calibri"/>
          <w:color w:val="000000" w:themeColor="text1"/>
        </w:rPr>
        <w:t xml:space="preserve"> or</w:t>
      </w:r>
      <w:r w:rsidRPr="002E7C39">
        <w:rPr>
          <w:rFonts w:cs="Calibri"/>
          <w:color w:val="000000" w:themeColor="text1"/>
          <w:sz w:val="16"/>
        </w:rPr>
        <w:t xml:space="preserve"> other </w:t>
      </w:r>
      <w:r w:rsidRPr="002E7C39">
        <w:rPr>
          <w:rStyle w:val="StyleUnderline"/>
          <w:rFonts w:cs="Calibri"/>
          <w:color w:val="000000" w:themeColor="text1"/>
        </w:rPr>
        <w:t>economic upheavals</w:t>
      </w:r>
      <w:r w:rsidRPr="002E7C39">
        <w:rPr>
          <w:rFonts w:cs="Calibri"/>
          <w:color w:val="000000" w:themeColor="text1"/>
          <w:sz w:val="16"/>
        </w:rPr>
        <w:t xml:space="preserve"> as a direct or indirect result of the conflict, </w:t>
      </w:r>
      <w:r w:rsidRPr="002E7C39">
        <w:rPr>
          <w:rStyle w:val="StyleUnderline"/>
          <w:rFonts w:cs="Calibri"/>
          <w:color w:val="000000" w:themeColor="text1"/>
        </w:rPr>
        <w:t xml:space="preserve">would have </w:t>
      </w:r>
      <w:r w:rsidRPr="002E7C39">
        <w:rPr>
          <w:rStyle w:val="Emphasis"/>
          <w:color w:val="000000" w:themeColor="text1"/>
          <w:highlight w:val="green"/>
        </w:rPr>
        <w:t>cascading impact</w:t>
      </w:r>
      <w:r w:rsidRPr="002E7C39">
        <w:rPr>
          <w:rStyle w:val="StyleUnderline"/>
          <w:rFonts w:cs="Calibri"/>
          <w:color w:val="000000" w:themeColor="text1"/>
        </w:rPr>
        <w:t xml:space="preserve"> across </w:t>
      </w:r>
      <w:r w:rsidRPr="002E7C39">
        <w:rPr>
          <w:rStyle w:val="Emphasis"/>
          <w:color w:val="000000" w:themeColor="text1"/>
        </w:rPr>
        <w:t>South Asia</w:t>
      </w:r>
      <w:r w:rsidRPr="002E7C39">
        <w:rPr>
          <w:rFonts w:cs="Calibri"/>
          <w:color w:val="000000" w:themeColor="text1"/>
          <w:sz w:val="16"/>
        </w:rPr>
        <w:t xml:space="preserve"> and beyond, as well. The very threat of a potential India-Pakistan war of any kind already caused </w:t>
      </w:r>
      <w:hyperlink r:id="rId30" w:tgtFrame="_blank" w:history="1">
        <w:r w:rsidRPr="002E7C39">
          <w:rPr>
            <w:rStyle w:val="Hyperlink"/>
            <w:rFonts w:cs="Calibri"/>
            <w:color w:val="000000" w:themeColor="text1"/>
            <w:sz w:val="16"/>
            <w:u w:val="single"/>
          </w:rPr>
          <w:t>some negative reactions</w:t>
        </w:r>
      </w:hyperlink>
      <w:r w:rsidRPr="002E7C39">
        <w:rPr>
          <w:rFonts w:cs="Calibri"/>
          <w:color w:val="000000" w:themeColor="text1"/>
          <w:sz w:val="16"/>
        </w:rPr>
        <w:t xml:space="preserve"> in regional financial markets. Those </w:t>
      </w:r>
      <w:r w:rsidRPr="002E7C39">
        <w:rPr>
          <w:rStyle w:val="StyleUnderline"/>
          <w:rFonts w:cs="Calibri"/>
          <w:color w:val="000000" w:themeColor="text1"/>
        </w:rPr>
        <w:t xml:space="preserve">markets would </w:t>
      </w:r>
      <w:r w:rsidRPr="002E7C39">
        <w:rPr>
          <w:rStyle w:val="Emphasis"/>
          <w:color w:val="000000" w:themeColor="text1"/>
        </w:rPr>
        <w:t>certainly collapse</w:t>
      </w:r>
      <w:r w:rsidRPr="002E7C39">
        <w:rPr>
          <w:rStyle w:val="StyleUnderline"/>
          <w:rFonts w:cs="Calibri"/>
          <w:color w:val="000000" w:themeColor="text1"/>
        </w:rPr>
        <w:t xml:space="preserve"> after</w:t>
      </w:r>
      <w:r w:rsidRPr="002E7C39">
        <w:rPr>
          <w:rFonts w:cs="Calibri"/>
          <w:color w:val="000000" w:themeColor="text1"/>
          <w:sz w:val="16"/>
        </w:rPr>
        <w:t xml:space="preserve"> an unprecedented </w:t>
      </w:r>
      <w:r w:rsidRPr="002E7C39">
        <w:rPr>
          <w:rStyle w:val="StyleUnderline"/>
          <w:rFonts w:cs="Calibri"/>
          <w:color w:val="000000" w:themeColor="text1"/>
        </w:rPr>
        <w:t>nuclear exchange</w:t>
      </w:r>
      <w:r w:rsidRPr="002E7C39">
        <w:rPr>
          <w:rFonts w:cs="Calibri"/>
          <w:color w:val="000000" w:themeColor="text1"/>
          <w:sz w:val="16"/>
        </w:rPr>
        <w:t xml:space="preserve"> actually occurred, and that is before the long-term physical impacts of such an event would even manifest themselves. </w:t>
      </w:r>
    </w:p>
    <w:p w14:paraId="46BE9B87" w14:textId="77777777" w:rsidR="002E7C39" w:rsidRPr="002E7C39" w:rsidRDefault="002E7C39" w:rsidP="002E7C39">
      <w:pPr>
        <w:rPr>
          <w:rFonts w:cs="Calibri"/>
          <w:color w:val="000000" w:themeColor="text1"/>
          <w:sz w:val="8"/>
          <w:szCs w:val="8"/>
        </w:rPr>
      </w:pPr>
      <w:r w:rsidRPr="002E7C39">
        <w:rPr>
          <w:rFonts w:cs="Calibri"/>
          <w:color w:val="000000" w:themeColor="text1"/>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1961672E" w14:textId="77777777" w:rsidR="002E7C39" w:rsidRPr="002E7C39" w:rsidRDefault="002E7C39" w:rsidP="002E7C39">
      <w:pPr>
        <w:rPr>
          <w:rFonts w:cs="Calibri"/>
          <w:color w:val="000000" w:themeColor="text1"/>
          <w:sz w:val="8"/>
          <w:szCs w:val="8"/>
        </w:rPr>
      </w:pPr>
      <w:r w:rsidRPr="002E7C39">
        <w:rPr>
          <w:rFonts w:cs="Calibri"/>
          <w:color w:val="000000" w:themeColor="text1"/>
          <w:sz w:val="8"/>
          <w:szCs w:val="8"/>
        </w:rPr>
        <w:t>How great is the risk?</w:t>
      </w:r>
    </w:p>
    <w:p w14:paraId="48C02115" w14:textId="77777777" w:rsidR="002E7C39" w:rsidRPr="002E7C39" w:rsidRDefault="002E7C39" w:rsidP="002E7C39">
      <w:pPr>
        <w:rPr>
          <w:rFonts w:cs="Calibri"/>
          <w:color w:val="000000" w:themeColor="text1"/>
          <w:sz w:val="8"/>
          <w:szCs w:val="8"/>
        </w:rPr>
      </w:pPr>
      <w:r w:rsidRPr="002E7C39">
        <w:rPr>
          <w:rFonts w:cs="Calibri"/>
          <w:color w:val="000000" w:themeColor="text1"/>
          <w:sz w:val="8"/>
          <w:szCs w:val="8"/>
        </w:rPr>
        <w:t>So far, India and Pakistan have not made any clear indications that the fighting is close to crossing their nuclear thresholds. Pakistan's warnings about the </w:t>
      </w:r>
      <w:hyperlink r:id="rId31" w:tgtFrame="_blank" w:history="1">
        <w:r w:rsidRPr="002E7C39">
          <w:rPr>
            <w:rStyle w:val="Hyperlink"/>
            <w:rFonts w:cs="Calibri"/>
            <w:color w:val="000000" w:themeColor="text1"/>
            <w:sz w:val="8"/>
            <w:szCs w:val="8"/>
          </w:rPr>
          <w:t>risks of escalation</w:t>
        </w:r>
      </w:hyperlink>
      <w:r w:rsidRPr="002E7C39">
        <w:rPr>
          <w:rFonts w:cs="Calibri"/>
          <w:color w:val="000000" w:themeColor="text1"/>
          <w:sz w:val="8"/>
          <w:szCs w:val="8"/>
        </w:rPr>
        <w:t> seem more calculated to try and prompt India to back down.</w:t>
      </w:r>
    </w:p>
    <w:p w14:paraId="0DC20683" w14:textId="77777777" w:rsidR="002E7C39" w:rsidRPr="002E7C39" w:rsidRDefault="002E7C39" w:rsidP="002E7C39">
      <w:pPr>
        <w:rPr>
          <w:rFonts w:cs="Calibri"/>
          <w:color w:val="000000" w:themeColor="text1"/>
          <w:sz w:val="8"/>
          <w:szCs w:val="8"/>
        </w:rPr>
      </w:pPr>
      <w:r w:rsidRPr="002E7C39">
        <w:rPr>
          <w:rFonts w:cs="Calibri"/>
          <w:color w:val="000000" w:themeColor="text1"/>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78087EF" w14:textId="77777777" w:rsidR="002E7C39" w:rsidRPr="002E7C39" w:rsidRDefault="002E7C39" w:rsidP="002E7C39">
      <w:pPr>
        <w:rPr>
          <w:rFonts w:cs="Calibri"/>
          <w:color w:val="000000" w:themeColor="text1"/>
          <w:sz w:val="8"/>
          <w:szCs w:val="8"/>
        </w:rPr>
      </w:pPr>
      <w:r w:rsidRPr="002E7C39">
        <w:rPr>
          <w:rFonts w:cs="Calibri"/>
          <w:color w:val="000000" w:themeColor="text1"/>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2E7C39">
          <w:rPr>
            <w:rStyle w:val="Hyperlink"/>
            <w:rFonts w:cs="Calibri"/>
            <w:color w:val="000000" w:themeColor="text1"/>
            <w:sz w:val="8"/>
            <w:szCs w:val="8"/>
          </w:rPr>
          <w:t>specifically cited this policy</w:t>
        </w:r>
      </w:hyperlink>
      <w:r w:rsidRPr="002E7C39">
        <w:rPr>
          <w:rFonts w:cs="Calibri"/>
          <w:color w:val="000000" w:themeColor="text1"/>
          <w:sz w:val="8"/>
          <w:szCs w:val="8"/>
        </w:rPr>
        <w:t> as way of deterring India, which has a much larger and in some cases more advanced conventional force, and preventing larger wars.</w:t>
      </w:r>
    </w:p>
    <w:p w14:paraId="48EBCC71" w14:textId="77777777" w:rsidR="002E7C39" w:rsidRPr="002E7C39" w:rsidRDefault="002E7C39" w:rsidP="002E7C39">
      <w:pPr>
        <w:rPr>
          <w:rFonts w:cs="Calibri"/>
          <w:color w:val="000000" w:themeColor="text1"/>
          <w:sz w:val="8"/>
          <w:szCs w:val="8"/>
        </w:rPr>
      </w:pPr>
      <w:r w:rsidRPr="002E7C39">
        <w:rPr>
          <w:rFonts w:cs="Calibri"/>
          <w:color w:val="000000" w:themeColor="text1"/>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90EE51E" w14:textId="77777777" w:rsidR="002E7C39" w:rsidRPr="002E7C39" w:rsidRDefault="002E7C39" w:rsidP="002E7C39">
      <w:pPr>
        <w:rPr>
          <w:rFonts w:cs="Calibri"/>
          <w:color w:val="000000" w:themeColor="text1"/>
          <w:sz w:val="16"/>
        </w:rPr>
      </w:pPr>
      <w:r w:rsidRPr="002E7C39">
        <w:rPr>
          <w:rStyle w:val="StyleUnderline"/>
          <w:rFonts w:cs="Calibri"/>
          <w:color w:val="000000" w:themeColor="text1"/>
        </w:rPr>
        <w:t>We can only hope</w:t>
      </w:r>
      <w:r w:rsidRPr="002E7C39">
        <w:rPr>
          <w:rFonts w:cs="Calibri"/>
          <w:color w:val="000000" w:themeColor="text1"/>
          <w:sz w:val="16"/>
        </w:rPr>
        <w:t xml:space="preserve"> that </w:t>
      </w:r>
      <w:r w:rsidRPr="002E7C39">
        <w:rPr>
          <w:rStyle w:val="StyleUnderline"/>
          <w:rFonts w:cs="Calibri"/>
          <w:color w:val="000000" w:themeColor="text1"/>
        </w:rPr>
        <w:t>the two countries</w:t>
      </w:r>
      <w:r w:rsidRPr="002E7C39">
        <w:rPr>
          <w:rFonts w:cs="Calibri"/>
          <w:color w:val="000000" w:themeColor="text1"/>
          <w:sz w:val="16"/>
        </w:rPr>
        <w:t xml:space="preserve"> will </w:t>
      </w:r>
      <w:r w:rsidRPr="002E7C39">
        <w:rPr>
          <w:rStyle w:val="StyleUnderline"/>
          <w:rFonts w:cs="Calibri"/>
          <w:color w:val="000000" w:themeColor="text1"/>
        </w:rPr>
        <w:t>find a diplomatic solution</w:t>
      </w:r>
      <w:r w:rsidRPr="002E7C39">
        <w:rPr>
          <w:rFonts w:cs="Calibri"/>
          <w:color w:val="000000" w:themeColor="text1"/>
          <w:sz w:val="16"/>
        </w:rPr>
        <w:t xml:space="preserve"> to this latest conflict </w:t>
      </w:r>
      <w:r w:rsidRPr="002E7C39">
        <w:rPr>
          <w:rStyle w:val="StyleUnderline"/>
          <w:rFonts w:cs="Calibri"/>
          <w:color w:val="000000" w:themeColor="text1"/>
        </w:rPr>
        <w:t>and avoid any</w:t>
      </w:r>
      <w:r w:rsidRPr="002E7C39">
        <w:rPr>
          <w:rFonts w:cs="Calibri"/>
          <w:color w:val="000000" w:themeColor="text1"/>
          <w:sz w:val="16"/>
        </w:rPr>
        <w:t xml:space="preserve"> further </w:t>
      </w:r>
      <w:r w:rsidRPr="002E7C39">
        <w:rPr>
          <w:rStyle w:val="StyleUnderline"/>
          <w:rFonts w:cs="Calibri"/>
          <w:color w:val="000000" w:themeColor="text1"/>
        </w:rPr>
        <w:t>escalation. If things</w:t>
      </w:r>
      <w:r w:rsidRPr="002E7C39">
        <w:rPr>
          <w:rFonts w:cs="Calibri"/>
          <w:color w:val="000000" w:themeColor="text1"/>
          <w:sz w:val="16"/>
        </w:rPr>
        <w:t xml:space="preserve"> were to </w:t>
      </w:r>
      <w:r w:rsidRPr="002E7C39">
        <w:rPr>
          <w:rStyle w:val="Emphasis"/>
          <w:color w:val="000000" w:themeColor="text1"/>
        </w:rPr>
        <w:t>spiral out of control</w:t>
      </w:r>
      <w:r w:rsidRPr="002E7C39">
        <w:rPr>
          <w:rStyle w:val="StyleUnderline"/>
          <w:rFonts w:cs="Calibri"/>
          <w:color w:val="000000" w:themeColor="text1"/>
        </w:rPr>
        <w:t xml:space="preserve"> and lead to</w:t>
      </w:r>
      <w:r w:rsidRPr="002E7C39">
        <w:rPr>
          <w:rFonts w:cs="Calibri"/>
          <w:color w:val="000000" w:themeColor="text1"/>
          <w:sz w:val="16"/>
        </w:rPr>
        <w:t xml:space="preserve"> the use of </w:t>
      </w:r>
      <w:r w:rsidRPr="002E7C39">
        <w:rPr>
          <w:rStyle w:val="Emphasis"/>
          <w:color w:val="000000" w:themeColor="text1"/>
        </w:rPr>
        <w:t>nuclear weapons</w:t>
      </w:r>
      <w:r w:rsidRPr="002E7C39">
        <w:rPr>
          <w:rStyle w:val="StyleUnderline"/>
          <w:rFonts w:cs="Calibri"/>
          <w:color w:val="000000" w:themeColor="text1"/>
        </w:rPr>
        <w:t>, it would</w:t>
      </w:r>
      <w:r w:rsidRPr="002E7C39">
        <w:rPr>
          <w:rFonts w:cs="Calibri"/>
          <w:color w:val="000000" w:themeColor="text1"/>
          <w:sz w:val="16"/>
        </w:rPr>
        <w:t xml:space="preserve"> be something that would </w:t>
      </w:r>
      <w:r w:rsidRPr="002E7C39">
        <w:rPr>
          <w:rStyle w:val="StyleUnderline"/>
          <w:rFonts w:cs="Calibri"/>
          <w:color w:val="000000" w:themeColor="text1"/>
          <w:highlight w:val="green"/>
        </w:rPr>
        <w:t xml:space="preserve">threaten </w:t>
      </w:r>
      <w:r w:rsidRPr="002E7C39">
        <w:rPr>
          <w:rStyle w:val="Emphasis"/>
          <w:color w:val="000000" w:themeColor="text1"/>
          <w:highlight w:val="green"/>
        </w:rPr>
        <w:t>all of humanity</w:t>
      </w:r>
      <w:r w:rsidRPr="002E7C39">
        <w:rPr>
          <w:rFonts w:cs="Calibri"/>
          <w:color w:val="000000" w:themeColor="text1"/>
          <w:sz w:val="16"/>
        </w:rPr>
        <w:t>.</w:t>
      </w:r>
    </w:p>
    <w:p w14:paraId="6B78701C" w14:textId="77777777" w:rsidR="002E7C39" w:rsidRPr="002E7C39" w:rsidRDefault="002E7C39" w:rsidP="002E7C39">
      <w:pPr>
        <w:rPr>
          <w:rFonts w:cs="Calibri"/>
          <w:color w:val="000000" w:themeColor="text1"/>
        </w:rPr>
      </w:pPr>
    </w:p>
    <w:bookmarkEnd w:id="4"/>
    <w:p w14:paraId="0671D591" w14:textId="77777777" w:rsidR="002E7C39" w:rsidRPr="002E7C39" w:rsidRDefault="002E7C39" w:rsidP="002E7C39">
      <w:pPr>
        <w:pStyle w:val="Heading4"/>
        <w:rPr>
          <w:rFonts w:cs="Calibri"/>
          <w:color w:val="000000" w:themeColor="text1"/>
        </w:rPr>
      </w:pPr>
      <w:r w:rsidRPr="002E7C39">
        <w:rPr>
          <w:rFonts w:cs="Calibri"/>
          <w:color w:val="000000" w:themeColor="text1"/>
        </w:rPr>
        <w:t xml:space="preserve">Cascading debris </w:t>
      </w:r>
      <w:r w:rsidRPr="002E7C39">
        <w:rPr>
          <w:rFonts w:cs="Calibri"/>
          <w:color w:val="000000" w:themeColor="text1"/>
          <w:u w:val="single"/>
        </w:rPr>
        <w:t>collapses satellites</w:t>
      </w:r>
      <w:r w:rsidRPr="002E7C39">
        <w:rPr>
          <w:rFonts w:cs="Calibri"/>
          <w:color w:val="000000" w:themeColor="text1"/>
        </w:rPr>
        <w:t>.</w:t>
      </w:r>
    </w:p>
    <w:p w14:paraId="581AC4A9" w14:textId="77777777" w:rsidR="002E7C39" w:rsidRPr="002E7C39" w:rsidRDefault="002E7C39" w:rsidP="002E7C39">
      <w:pPr>
        <w:rPr>
          <w:rFonts w:cs="Calibri"/>
          <w:color w:val="000000" w:themeColor="text1"/>
        </w:rPr>
      </w:pPr>
      <w:r w:rsidRPr="002E7C39">
        <w:rPr>
          <w:rStyle w:val="Style13ptBold"/>
          <w:rFonts w:cs="Calibri"/>
          <w:color w:val="000000" w:themeColor="text1"/>
        </w:rPr>
        <w:t>Kessler et al., 18</w:t>
      </w:r>
      <w:r w:rsidRPr="002E7C39">
        <w:rPr>
          <w:rFonts w:cs="Calibri"/>
          <w:color w:val="000000" w:themeColor="text1"/>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2E7C39">
        <w:rPr>
          <w:rStyle w:val="StyleUnderline"/>
          <w:rFonts w:cs="Calibri"/>
          <w:color w:val="000000" w:themeColor="text1"/>
          <w:u w:val="none"/>
        </w:rPr>
        <w:t xml:space="preserve">Dr. Holder </w:t>
      </w:r>
      <w:proofErr w:type="spellStart"/>
      <w:r w:rsidRPr="002E7C39">
        <w:rPr>
          <w:rStyle w:val="StyleUnderline"/>
          <w:rFonts w:cs="Calibri"/>
          <w:color w:val="000000" w:themeColor="text1"/>
          <w:u w:val="none"/>
        </w:rPr>
        <w:t>Krag</w:t>
      </w:r>
      <w:proofErr w:type="spellEnd"/>
      <w:r w:rsidRPr="002E7C39">
        <w:rPr>
          <w:rStyle w:val="StyleUnderline"/>
          <w:rFonts w:cs="Calibri"/>
          <w:color w:val="000000" w:themeColor="text1"/>
          <w:u w:val="none"/>
        </w:rPr>
        <w:t>**</w:t>
      </w:r>
      <w:r w:rsidRPr="002E7C39">
        <w:rPr>
          <w:rFonts w:cs="Calibri"/>
          <w:color w:val="000000" w:themeColor="text1"/>
        </w:rPr>
        <w:t xml:space="preserve"> Head of the Space Debris Office at the European Space Agency and has been a Space Debris Analyst in the Space Debris Office since 2006. </w:t>
      </w:r>
      <w:r w:rsidRPr="002E7C39">
        <w:rPr>
          <w:rStyle w:val="StyleUnderline"/>
          <w:rFonts w:cs="Calibri"/>
          <w:color w:val="000000" w:themeColor="text1"/>
          <w:u w:val="none"/>
        </w:rPr>
        <w:t xml:space="preserve">Asher </w:t>
      </w:r>
      <w:proofErr w:type="spellStart"/>
      <w:r w:rsidRPr="002E7C39">
        <w:rPr>
          <w:rStyle w:val="StyleUnderline"/>
          <w:rFonts w:cs="Calibri"/>
          <w:color w:val="000000" w:themeColor="text1"/>
          <w:u w:val="none"/>
        </w:rPr>
        <w:t>Isbrucker</w:t>
      </w:r>
      <w:proofErr w:type="spellEnd"/>
      <w:r w:rsidRPr="002E7C39">
        <w:rPr>
          <w:rStyle w:val="StyleUnderline"/>
          <w:rFonts w:cs="Calibri"/>
          <w:color w:val="000000" w:themeColor="text1"/>
          <w:u w:val="none"/>
        </w:rPr>
        <w:t>***</w:t>
      </w:r>
      <w:r w:rsidRPr="002E7C39">
        <w:rPr>
          <w:rFonts w:cs="Calibri"/>
          <w:color w:val="000000" w:themeColor="text1"/>
        </w:rPr>
        <w:t xml:space="preserve">, Writer &amp; Video Producer; 11-2-2018; "Kessler Syndrome: What Happens When Satellites Collide," Medium, </w:t>
      </w:r>
      <w:hyperlink r:id="rId33" w:history="1">
        <w:r w:rsidRPr="002E7C39">
          <w:rPr>
            <w:rStyle w:val="Hyperlink"/>
            <w:rFonts w:cs="Calibri"/>
            <w:color w:val="000000" w:themeColor="text1"/>
          </w:rPr>
          <w:t>https://asherkaye.medium.com/kessler-syndrome-what-happens-when-satellites-collide-1b571ca3c47e</w:t>
        </w:r>
      </w:hyperlink>
      <w:r w:rsidRPr="002E7C39">
        <w:rPr>
          <w:rFonts w:cs="Calibri"/>
          <w:color w:val="000000" w:themeColor="text1"/>
        </w:rPr>
        <w:t xml:space="preserve">] </w:t>
      </w:r>
      <w:proofErr w:type="spellStart"/>
      <w:r w:rsidRPr="002E7C39">
        <w:rPr>
          <w:rFonts w:cs="Calibri"/>
          <w:color w:val="000000" w:themeColor="text1"/>
        </w:rPr>
        <w:t>brett</w:t>
      </w:r>
      <w:proofErr w:type="spellEnd"/>
    </w:p>
    <w:p w14:paraId="15F76EF3" w14:textId="77777777" w:rsidR="002E7C39" w:rsidRPr="002E7C39" w:rsidRDefault="002E7C39" w:rsidP="002E7C39">
      <w:pPr>
        <w:rPr>
          <w:rStyle w:val="Emphasis"/>
          <w:color w:val="000000" w:themeColor="text1"/>
        </w:rPr>
      </w:pPr>
      <w:r w:rsidRPr="002E7C39">
        <w:rPr>
          <w:rFonts w:cs="Calibri"/>
          <w:color w:val="000000" w:themeColor="text1"/>
          <w:sz w:val="12"/>
        </w:rPr>
        <w:t xml:space="preserve">Donald Kessler: </w:t>
      </w:r>
      <w:r w:rsidRPr="002E7C39">
        <w:rPr>
          <w:rStyle w:val="StyleUnderline"/>
          <w:rFonts w:cs="Calibri"/>
          <w:color w:val="000000" w:themeColor="text1"/>
        </w:rPr>
        <w:t xml:space="preserve">The </w:t>
      </w:r>
      <w:proofErr w:type="gramStart"/>
      <w:r w:rsidRPr="002E7C39">
        <w:rPr>
          <w:rStyle w:val="StyleUnderline"/>
          <w:rFonts w:cs="Calibri"/>
          <w:color w:val="000000" w:themeColor="text1"/>
        </w:rPr>
        <w:t>worst case</w:t>
      </w:r>
      <w:proofErr w:type="gramEnd"/>
      <w:r w:rsidRPr="002E7C39">
        <w:rPr>
          <w:rStyle w:val="StyleUnderline"/>
          <w:rFonts w:cs="Calibri"/>
          <w:color w:val="000000" w:themeColor="text1"/>
        </w:rPr>
        <w:t xml:space="preserve"> scenario is that you end up creating enough debris that it’s not cost-effective to depend on space</w:t>
      </w:r>
      <w:r w:rsidRPr="002E7C39">
        <w:rPr>
          <w:rFonts w:cs="Calibri"/>
          <w:color w:val="000000" w:themeColor="text1"/>
          <w:sz w:val="12"/>
        </w:rPr>
        <w:t xml:space="preserve">. Now, </w:t>
      </w:r>
      <w:r w:rsidRPr="002E7C39">
        <w:rPr>
          <w:rStyle w:val="StyleUnderline"/>
          <w:rFonts w:cs="Calibri"/>
          <w:color w:val="000000" w:themeColor="text1"/>
        </w:rPr>
        <w:t xml:space="preserve">that may take a long time, but because </w:t>
      </w:r>
      <w:r w:rsidRPr="002E7C39">
        <w:rPr>
          <w:rStyle w:val="Emphasis"/>
          <w:color w:val="000000" w:themeColor="text1"/>
          <w:highlight w:val="green"/>
        </w:rPr>
        <w:t>it’s a non-reversible process</w:t>
      </w:r>
      <w:r w:rsidRPr="002E7C39">
        <w:rPr>
          <w:rFonts w:cs="Calibri"/>
          <w:color w:val="000000" w:themeColor="text1"/>
          <w:sz w:val="12"/>
        </w:rPr>
        <w:t xml:space="preserve">, </w:t>
      </w:r>
      <w:r w:rsidRPr="002E7C39">
        <w:rPr>
          <w:rStyle w:val="StyleUnderline"/>
          <w:rFonts w:cs="Calibri"/>
          <w:color w:val="000000" w:themeColor="text1"/>
          <w:highlight w:val="green"/>
        </w:rPr>
        <w:t xml:space="preserve">once </w:t>
      </w:r>
      <w:r w:rsidRPr="002E7C39">
        <w:rPr>
          <w:rStyle w:val="StyleUnderline"/>
          <w:rFonts w:cs="Calibri"/>
          <w:color w:val="000000" w:themeColor="text1"/>
        </w:rPr>
        <w:t xml:space="preserve">you’ve reached a certain threshold where you’re </w:t>
      </w:r>
      <w:r w:rsidRPr="002E7C39">
        <w:rPr>
          <w:rStyle w:val="StyleUnderline"/>
          <w:rFonts w:cs="Calibri"/>
          <w:color w:val="000000" w:themeColor="text1"/>
          <w:highlight w:val="green"/>
        </w:rPr>
        <w:t>generating debris from</w:t>
      </w:r>
      <w:r w:rsidRPr="002E7C39">
        <w:rPr>
          <w:rStyle w:val="StyleUnderline"/>
          <w:rFonts w:cs="Calibri"/>
          <w:color w:val="000000" w:themeColor="text1"/>
        </w:rPr>
        <w:t xml:space="preserve"> these </w:t>
      </w:r>
      <w:r w:rsidRPr="002E7C39">
        <w:rPr>
          <w:rStyle w:val="StyleUnderline"/>
          <w:rFonts w:cs="Calibri"/>
          <w:color w:val="000000" w:themeColor="text1"/>
          <w:highlight w:val="green"/>
        </w:rPr>
        <w:t xml:space="preserve">collisions faster than it can be cleaned </w:t>
      </w:r>
      <w:r w:rsidRPr="002E7C39">
        <w:rPr>
          <w:rStyle w:val="StyleUnderline"/>
          <w:rFonts w:cs="Calibri"/>
          <w:color w:val="000000" w:themeColor="text1"/>
        </w:rPr>
        <w:t xml:space="preserve">out, it’ll just continually get worse unless you can do something drastic. </w:t>
      </w:r>
      <w:r w:rsidRPr="002E7C39">
        <w:rPr>
          <w:rFonts w:cs="Calibri"/>
          <w:color w:val="000000" w:themeColor="text1"/>
          <w:sz w:val="12"/>
        </w:rPr>
        <w:t xml:space="preserve">Holger </w:t>
      </w:r>
      <w:proofErr w:type="spellStart"/>
      <w:r w:rsidRPr="002E7C39">
        <w:rPr>
          <w:rFonts w:cs="Calibri"/>
          <w:color w:val="000000" w:themeColor="text1"/>
          <w:sz w:val="12"/>
        </w:rPr>
        <w:t>Krag</w:t>
      </w:r>
      <w:proofErr w:type="spellEnd"/>
      <w:r w:rsidRPr="002E7C39">
        <w:rPr>
          <w:rFonts w:cs="Calibri"/>
          <w:color w:val="000000" w:themeColor="text1"/>
          <w:sz w:val="12"/>
        </w:rPr>
        <w:t xml:space="preserve">: </w:t>
      </w:r>
      <w:r w:rsidRPr="002E7C39">
        <w:rPr>
          <w:rStyle w:val="StyleUnderline"/>
          <w:rFonts w:cs="Calibri"/>
          <w:color w:val="000000" w:themeColor="text1"/>
        </w:rPr>
        <w:t>If we continue operating the way we do today, we will have a disaster in 50 years, in 100 years</w:t>
      </w:r>
      <w:r w:rsidRPr="002E7C39">
        <w:rPr>
          <w:rFonts w:cs="Calibri"/>
          <w:color w:val="000000" w:themeColor="text1"/>
          <w:sz w:val="12"/>
        </w:rPr>
        <w:t xml:space="preserve">. It compares quite nicely to the CO2 issue, and the climate on ground, so </w:t>
      </w:r>
      <w:r w:rsidRPr="002E7C39">
        <w:rPr>
          <w:rStyle w:val="StyleUnderline"/>
          <w:rFonts w:cs="Calibri"/>
          <w:color w:val="000000" w:themeColor="text1"/>
        </w:rPr>
        <w:t>it’s not our generation suffering</w:t>
      </w:r>
      <w:r w:rsidRPr="002E7C39">
        <w:rPr>
          <w:rFonts w:cs="Calibri"/>
          <w:color w:val="000000" w:themeColor="text1"/>
          <w:sz w:val="12"/>
        </w:rPr>
        <w:t xml:space="preserve"> from all the CO2 released into the atmosphere, </w:t>
      </w:r>
      <w:r w:rsidRPr="002E7C39">
        <w:rPr>
          <w:rStyle w:val="StyleUnderline"/>
          <w:rFonts w:cs="Calibri"/>
          <w:color w:val="000000" w:themeColor="text1"/>
        </w:rPr>
        <w:t xml:space="preserve">it is </w:t>
      </w:r>
      <w:r w:rsidRPr="002E7C39">
        <w:rPr>
          <w:rStyle w:val="Emphasis"/>
          <w:color w:val="000000" w:themeColor="text1"/>
        </w:rPr>
        <w:t>future generations</w:t>
      </w:r>
      <w:r w:rsidRPr="002E7C39">
        <w:rPr>
          <w:rStyle w:val="StyleUnderline"/>
          <w:rFonts w:cs="Calibri"/>
          <w:color w:val="000000" w:themeColor="text1"/>
        </w:rPr>
        <w:t xml:space="preserve">, but it is </w:t>
      </w:r>
      <w:r w:rsidRPr="002E7C39">
        <w:rPr>
          <w:rStyle w:val="Emphasis"/>
          <w:color w:val="000000" w:themeColor="text1"/>
        </w:rPr>
        <w:t>our generation</w:t>
      </w:r>
      <w:r w:rsidRPr="002E7C39">
        <w:rPr>
          <w:rStyle w:val="StyleUnderline"/>
          <w:rFonts w:cs="Calibri"/>
          <w:color w:val="000000" w:themeColor="text1"/>
        </w:rPr>
        <w:t xml:space="preserve"> that </w:t>
      </w:r>
      <w:r w:rsidRPr="002E7C39">
        <w:rPr>
          <w:rStyle w:val="Emphasis"/>
          <w:color w:val="000000" w:themeColor="text1"/>
        </w:rPr>
        <w:t>has to take</w:t>
      </w:r>
      <w:r w:rsidRPr="002E7C39">
        <w:rPr>
          <w:rStyle w:val="StyleUnderline"/>
          <w:rFonts w:cs="Calibri"/>
          <w:color w:val="000000" w:themeColor="text1"/>
        </w:rPr>
        <w:t xml:space="preserve"> the </w:t>
      </w:r>
      <w:r w:rsidRPr="002E7C39">
        <w:rPr>
          <w:rStyle w:val="Emphasis"/>
          <w:color w:val="000000" w:themeColor="text1"/>
        </w:rPr>
        <w:t>action</w:t>
      </w:r>
      <w:r w:rsidRPr="002E7C39">
        <w:rPr>
          <w:rStyle w:val="StyleUnderline"/>
          <w:rFonts w:cs="Calibri"/>
          <w:color w:val="000000" w:themeColor="text1"/>
        </w:rPr>
        <w:t xml:space="preserve">. And the space debris problem is quite similar. </w:t>
      </w:r>
      <w:r w:rsidRPr="002E7C39">
        <w:rPr>
          <w:rFonts w:cs="Calibri"/>
          <w:color w:val="000000" w:themeColor="text1"/>
          <w:sz w:val="12"/>
        </w:rPr>
        <w:t xml:space="preserve">DK: </w:t>
      </w:r>
      <w:r w:rsidRPr="002E7C39">
        <w:rPr>
          <w:rStyle w:val="StyleUnderline"/>
          <w:rFonts w:cs="Calibri"/>
          <w:color w:val="000000" w:themeColor="text1"/>
        </w:rPr>
        <w:t>My name’s Don Kessler, I worked for NASA till 1996 as the senior researcher for orbital debris</w:t>
      </w:r>
      <w:r w:rsidRPr="002E7C39">
        <w:rPr>
          <w:rFonts w:cs="Calibri"/>
          <w:color w:val="000000" w:themeColor="text1"/>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r w:rsidRPr="002E7C39">
        <w:rPr>
          <w:rFonts w:cs="Calibri"/>
          <w:color w:val="000000" w:themeColor="text1"/>
          <w:sz w:val="12"/>
        </w:rPr>
        <w:lastRenderedPageBreak/>
        <w:t xml:space="preserve">actually when I did the calculations, I was really shocked at the answer that it would happen so soon. </w:t>
      </w:r>
      <w:r w:rsidRPr="002E7C39">
        <w:rPr>
          <w:rStyle w:val="StyleUnderline"/>
          <w:rFonts w:cs="Calibri"/>
          <w:color w:val="000000" w:themeColor="text1"/>
        </w:rPr>
        <w:t>Don published a paper in 1978 proposing this scenario, predicting that we’d start to see satellite collisions in Earth orbit by the year 2000</w:t>
      </w:r>
      <w:r w:rsidRPr="002E7C39">
        <w:rPr>
          <w:rFonts w:cs="Calibri"/>
          <w:color w:val="000000" w:themeColor="text1"/>
          <w:sz w:val="12"/>
        </w:rPr>
        <w:t xml:space="preserve">. </w:t>
      </w:r>
      <w:r w:rsidRPr="002E7C39">
        <w:rPr>
          <w:rStyle w:val="StyleUnderline"/>
          <w:rFonts w:cs="Calibri"/>
          <w:color w:val="000000" w:themeColor="text1"/>
        </w:rPr>
        <w:t xml:space="preserve">Just like in the asteroid belt, these satellite collisions would trigger a domino effect: creating a whole bunch of debris which </w:t>
      </w:r>
      <w:r w:rsidRPr="002E7C39">
        <w:rPr>
          <w:rStyle w:val="Emphasis"/>
          <w:color w:val="000000" w:themeColor="text1"/>
        </w:rPr>
        <w:t>causes more collisions</w:t>
      </w:r>
      <w:r w:rsidRPr="002E7C39">
        <w:rPr>
          <w:rStyle w:val="StyleUnderline"/>
          <w:rFonts w:cs="Calibri"/>
          <w:color w:val="000000" w:themeColor="text1"/>
        </w:rPr>
        <w:t xml:space="preserve">, creating more debris, and so on. His main point: </w:t>
      </w:r>
      <w:r w:rsidRPr="002E7C39">
        <w:rPr>
          <w:rStyle w:val="Emphasis"/>
          <w:color w:val="000000" w:themeColor="text1"/>
        </w:rPr>
        <w:t>once the process starts, it’ll be nearly impossible to stop</w:t>
      </w:r>
      <w:r w:rsidRPr="002E7C39">
        <w:rPr>
          <w:rFonts w:cs="Calibri"/>
          <w:color w:val="000000" w:themeColor="text1"/>
          <w:sz w:val="12"/>
        </w:rPr>
        <w:t xml:space="preserve">. </w:t>
      </w:r>
      <w:r w:rsidRPr="002E7C39">
        <w:rPr>
          <w:rStyle w:val="StyleUnderline"/>
          <w:rFonts w:cs="Calibri"/>
          <w:color w:val="000000" w:themeColor="text1"/>
        </w:rPr>
        <w:t>This self-perpetuating phenomenon, this domino effect, became known as Kessler Syndrome</w:t>
      </w:r>
      <w:r w:rsidRPr="002E7C39">
        <w:rPr>
          <w:rFonts w:cs="Calibri"/>
          <w:color w:val="000000" w:themeColor="text1"/>
          <w:sz w:val="12"/>
        </w:rPr>
        <w:t xml:space="preserve">. </w:t>
      </w:r>
      <w:r w:rsidRPr="002E7C39">
        <w:rPr>
          <w:rStyle w:val="StyleUnderline"/>
          <w:rFonts w:cs="Calibri"/>
          <w:color w:val="000000" w:themeColor="text1"/>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2E7C39">
        <w:rPr>
          <w:rFonts w:cs="Calibri"/>
          <w:color w:val="000000" w:themeColor="text1"/>
          <w:sz w:val="12"/>
        </w:rPr>
        <w:t xml:space="preserve">HK: </w:t>
      </w:r>
      <w:r w:rsidRPr="002E7C39">
        <w:rPr>
          <w:rStyle w:val="StyleUnderline"/>
          <w:rFonts w:cs="Calibri"/>
          <w:color w:val="000000" w:themeColor="text1"/>
        </w:rPr>
        <w:t>In 2009 a collision happened that was by far more dramatic</w:t>
      </w:r>
      <w:r w:rsidRPr="002E7C39">
        <w:rPr>
          <w:rFonts w:cs="Calibri"/>
          <w:color w:val="000000" w:themeColor="text1"/>
          <w:sz w:val="12"/>
        </w:rPr>
        <w:t xml:space="preserve">. </w:t>
      </w:r>
      <w:r w:rsidRPr="002E7C39">
        <w:rPr>
          <w:rStyle w:val="StyleUnderline"/>
          <w:rFonts w:cs="Calibri"/>
          <w:color w:val="000000" w:themeColor="text1"/>
        </w:rPr>
        <w:t xml:space="preserve">The event he’s referring to was the first collision between two intact satellites: the Russian satellite </w:t>
      </w:r>
      <w:proofErr w:type="spellStart"/>
      <w:r w:rsidRPr="002E7C39">
        <w:rPr>
          <w:rStyle w:val="StyleUnderline"/>
          <w:rFonts w:cs="Calibri"/>
          <w:color w:val="000000" w:themeColor="text1"/>
        </w:rPr>
        <w:t>Kosmos</w:t>
      </w:r>
      <w:proofErr w:type="spellEnd"/>
      <w:r w:rsidRPr="002E7C39">
        <w:rPr>
          <w:rStyle w:val="StyleUnderline"/>
          <w:rFonts w:cs="Calibri"/>
          <w:color w:val="000000" w:themeColor="text1"/>
        </w:rPr>
        <w:t xml:space="preserve"> and an American Iridium</w:t>
      </w:r>
      <w:r w:rsidRPr="002E7C39">
        <w:rPr>
          <w:rFonts w:cs="Calibri"/>
          <w:color w:val="000000" w:themeColor="text1"/>
          <w:sz w:val="12"/>
        </w:rPr>
        <w:t xml:space="preserve">. </w:t>
      </w:r>
      <w:r w:rsidRPr="002E7C39">
        <w:rPr>
          <w:rStyle w:val="StyleUnderline"/>
          <w:rFonts w:cs="Calibri"/>
          <w:color w:val="000000" w:themeColor="text1"/>
        </w:rPr>
        <w:t xml:space="preserve">And that was the first catastrophic accidental collision that got everybody’s attention because not only did they realize how much debris is generated when something like that occurs but that </w:t>
      </w:r>
      <w:r w:rsidRPr="002E7C39">
        <w:rPr>
          <w:rStyle w:val="Emphasis"/>
          <w:color w:val="000000" w:themeColor="text1"/>
        </w:rPr>
        <w:t>we are now entering this phase of what we’re calling the Kessler Syndrome</w:t>
      </w:r>
      <w:r w:rsidRPr="002E7C39">
        <w:rPr>
          <w:rStyle w:val="StyleUnderline"/>
          <w:rFonts w:cs="Calibri"/>
          <w:color w:val="000000" w:themeColor="text1"/>
        </w:rPr>
        <w:t xml:space="preserve">. </w:t>
      </w:r>
      <w:r w:rsidRPr="002E7C39">
        <w:rPr>
          <w:rFonts w:cs="Calibri"/>
          <w:color w:val="000000" w:themeColor="text1"/>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2E7C39">
        <w:rPr>
          <w:rFonts w:cs="Calibri"/>
          <w:color w:val="000000" w:themeColor="text1"/>
          <w:sz w:val="12"/>
        </w:rPr>
        <w:t>mess,</w:t>
      </w:r>
      <w:proofErr w:type="gramEnd"/>
      <w:r w:rsidRPr="002E7C39">
        <w:rPr>
          <w:rFonts w:cs="Calibri"/>
          <w:color w:val="000000" w:themeColor="text1"/>
          <w:sz w:val="12"/>
        </w:rPr>
        <w:t xml:space="preserve"> it was really bad. DK: And </w:t>
      </w:r>
      <w:proofErr w:type="gramStart"/>
      <w:r w:rsidRPr="002E7C39">
        <w:rPr>
          <w:rFonts w:cs="Calibri"/>
          <w:color w:val="000000" w:themeColor="text1"/>
          <w:sz w:val="12"/>
        </w:rPr>
        <w:t>unfortunately</w:t>
      </w:r>
      <w:proofErr w:type="gramEnd"/>
      <w:r w:rsidRPr="002E7C39">
        <w:rPr>
          <w:rFonts w:cs="Calibri"/>
          <w:color w:val="000000" w:themeColor="text1"/>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2E7C39">
        <w:rPr>
          <w:rStyle w:val="StyleUnderline"/>
          <w:rFonts w:cs="Calibri"/>
          <w:color w:val="000000" w:themeColor="text1"/>
        </w:rPr>
        <w:t>All of these collisions, accidental or otherwise, make a big mess of junk zipping around the Earth called space debris</w:t>
      </w:r>
      <w:r w:rsidRPr="002E7C39">
        <w:rPr>
          <w:rFonts w:cs="Calibri"/>
          <w:color w:val="000000" w:themeColor="text1"/>
          <w:sz w:val="12"/>
        </w:rPr>
        <w:t xml:space="preserve">. </w:t>
      </w:r>
      <w:r w:rsidRPr="002E7C39">
        <w:rPr>
          <w:rStyle w:val="StyleUnderline"/>
          <w:rFonts w:cs="Calibri"/>
          <w:color w:val="000000" w:themeColor="text1"/>
        </w:rPr>
        <w:t>It accounts for 95% of the objects in Low Earth orbit, and comes in all shapes and sizes</w:t>
      </w:r>
      <w:r w:rsidRPr="002E7C39">
        <w:rPr>
          <w:rFonts w:cs="Calibri"/>
          <w:color w:val="000000" w:themeColor="text1"/>
          <w:sz w:val="12"/>
        </w:rPr>
        <w:t xml:space="preserve">. </w:t>
      </w:r>
      <w:r w:rsidRPr="002E7C39">
        <w:rPr>
          <w:rStyle w:val="StyleUnderline"/>
          <w:rFonts w:cs="Calibri"/>
          <w:color w:val="000000" w:themeColor="text1"/>
        </w:rPr>
        <w:t>It’s technically defined as any nonfunctional object in orbit, so there’s big stuff like rocket thrusters and defunct satellites, but the vast majority are little bits and pieces called fragmentation debris</w:t>
      </w:r>
      <w:r w:rsidRPr="002E7C39">
        <w:rPr>
          <w:rFonts w:cs="Calibri"/>
          <w:color w:val="000000" w:themeColor="text1"/>
          <w:sz w:val="12"/>
        </w:rPr>
        <w:t xml:space="preserve">. </w:t>
      </w:r>
      <w:r w:rsidRPr="002E7C39">
        <w:rPr>
          <w:rStyle w:val="StyleUnderline"/>
          <w:rFonts w:cs="Calibri"/>
          <w:color w:val="000000" w:themeColor="text1"/>
        </w:rPr>
        <w:t xml:space="preserve">Many of these fragments come from explosions caused by residual fuel and other explosive energy sources self-igniting under the extreme conditions of space. These explosions happen more often than you might think, and </w:t>
      </w:r>
      <w:r w:rsidRPr="002E7C39">
        <w:rPr>
          <w:rStyle w:val="StyleUnderline"/>
          <w:rFonts w:cs="Calibri"/>
          <w:color w:val="000000" w:themeColor="text1"/>
          <w:highlight w:val="green"/>
        </w:rPr>
        <w:t>as catastrophic and messy as</w:t>
      </w:r>
      <w:r w:rsidRPr="002E7C39">
        <w:rPr>
          <w:rStyle w:val="StyleUnderline"/>
          <w:rFonts w:cs="Calibri"/>
          <w:color w:val="000000" w:themeColor="text1"/>
        </w:rPr>
        <w:t xml:space="preserve"> these </w:t>
      </w:r>
      <w:r w:rsidRPr="002E7C39">
        <w:rPr>
          <w:rStyle w:val="StyleUnderline"/>
          <w:rFonts w:cs="Calibri"/>
          <w:color w:val="000000" w:themeColor="text1"/>
          <w:highlight w:val="green"/>
        </w:rPr>
        <w:t>explosions are</w:t>
      </w:r>
      <w:r w:rsidRPr="002E7C39">
        <w:rPr>
          <w:rStyle w:val="StyleUnderline"/>
          <w:rFonts w:cs="Calibri"/>
          <w:color w:val="000000" w:themeColor="text1"/>
        </w:rPr>
        <w:t xml:space="preserve">, </w:t>
      </w:r>
      <w:r w:rsidRPr="002E7C39">
        <w:rPr>
          <w:rStyle w:val="StyleUnderline"/>
          <w:rFonts w:cs="Calibri"/>
          <w:color w:val="000000" w:themeColor="text1"/>
          <w:highlight w:val="green"/>
        </w:rPr>
        <w:t>collisions are</w:t>
      </w:r>
      <w:r w:rsidRPr="002E7C39">
        <w:rPr>
          <w:rStyle w:val="StyleUnderline"/>
          <w:rFonts w:cs="Calibri"/>
          <w:color w:val="000000" w:themeColor="text1"/>
        </w:rPr>
        <w:t xml:space="preserve"> even </w:t>
      </w:r>
      <w:r w:rsidRPr="002E7C39">
        <w:rPr>
          <w:rStyle w:val="StyleUnderline"/>
          <w:rFonts w:cs="Calibri"/>
          <w:color w:val="000000" w:themeColor="text1"/>
          <w:highlight w:val="green"/>
        </w:rPr>
        <w:t>worse due to</w:t>
      </w:r>
      <w:r w:rsidRPr="002E7C39">
        <w:rPr>
          <w:rStyle w:val="StyleUnderline"/>
          <w:rFonts w:cs="Calibri"/>
          <w:color w:val="000000" w:themeColor="text1"/>
        </w:rPr>
        <w:t xml:space="preserve"> the incredible amount of </w:t>
      </w:r>
      <w:r w:rsidRPr="002E7C39">
        <w:rPr>
          <w:rStyle w:val="StyleUnderline"/>
          <w:rFonts w:cs="Calibri"/>
          <w:color w:val="000000" w:themeColor="text1"/>
          <w:highlight w:val="green"/>
        </w:rPr>
        <w:t>kinetic energy</w:t>
      </w:r>
      <w:r w:rsidRPr="002E7C39">
        <w:rPr>
          <w:rStyle w:val="StyleUnderline"/>
          <w:rFonts w:cs="Calibri"/>
          <w:color w:val="000000" w:themeColor="text1"/>
        </w:rPr>
        <w:t xml:space="preserve"> involved</w:t>
      </w:r>
      <w:r w:rsidRPr="002E7C39">
        <w:rPr>
          <w:rFonts w:cs="Calibri"/>
          <w:color w:val="000000" w:themeColor="text1"/>
          <w:sz w:val="12"/>
        </w:rPr>
        <w:t xml:space="preserve">. At the velocities objects travel in Lower Earth Orbit (speeds known as hypervelocity) </w:t>
      </w:r>
      <w:r w:rsidRPr="002E7C39">
        <w:rPr>
          <w:rStyle w:val="StyleUnderline"/>
          <w:rFonts w:cs="Calibri"/>
          <w:color w:val="000000" w:themeColor="text1"/>
        </w:rPr>
        <w:t>even an object as tiny as a screw can deliver an incapacitating strike to a satellite</w:t>
      </w:r>
      <w:r w:rsidRPr="002E7C39">
        <w:rPr>
          <w:rFonts w:cs="Calibri"/>
          <w:color w:val="000000" w:themeColor="text1"/>
          <w:sz w:val="12"/>
        </w:rPr>
        <w:t xml:space="preserve">. In fact, </w:t>
      </w:r>
      <w:r w:rsidRPr="002E7C39">
        <w:rPr>
          <w:rStyle w:val="StyleUnderline"/>
          <w:rFonts w:cs="Calibri"/>
          <w:color w:val="000000" w:themeColor="text1"/>
        </w:rPr>
        <w:t>NASA has repeatedly had to replace shuttle windows due to hypervelocity impacts by flecks of paint</w:t>
      </w:r>
      <w:r w:rsidRPr="002E7C39">
        <w:rPr>
          <w:rFonts w:cs="Calibri"/>
          <w:color w:val="000000" w:themeColor="text1"/>
          <w:sz w:val="12"/>
        </w:rPr>
        <w:t xml:space="preserve">. HK: </w:t>
      </w:r>
      <w:r w:rsidRPr="002E7C39">
        <w:rPr>
          <w:rStyle w:val="StyleUnderline"/>
          <w:rFonts w:cs="Calibri"/>
          <w:color w:val="000000" w:themeColor="text1"/>
        </w:rPr>
        <w:t>These are velocities, we have no example nor anything that compares to that on ground</w:t>
      </w:r>
      <w:r w:rsidRPr="002E7C39">
        <w:rPr>
          <w:rFonts w:cs="Calibri"/>
          <w:color w:val="000000" w:themeColor="text1"/>
          <w:sz w:val="12"/>
        </w:rPr>
        <w:t xml:space="preserve">. </w:t>
      </w:r>
      <w:proofErr w:type="gramStart"/>
      <w:r w:rsidRPr="002E7C39">
        <w:rPr>
          <w:rStyle w:val="StyleUnderline"/>
          <w:rFonts w:cs="Calibri"/>
          <w:color w:val="000000" w:themeColor="text1"/>
        </w:rPr>
        <w:t>So</w:t>
      </w:r>
      <w:proofErr w:type="gramEnd"/>
      <w:r w:rsidRPr="002E7C39">
        <w:rPr>
          <w:rStyle w:val="StyleUnderline"/>
          <w:rFonts w:cs="Calibri"/>
          <w:color w:val="000000" w:themeColor="text1"/>
        </w:rPr>
        <w:t xml:space="preserve"> the energy involved in these collisions is extremely high. </w:t>
      </w:r>
      <w:r w:rsidRPr="002E7C39">
        <w:rPr>
          <w:rStyle w:val="StyleUnderline"/>
          <w:rFonts w:cs="Calibri"/>
          <w:color w:val="000000" w:themeColor="text1"/>
          <w:highlight w:val="green"/>
        </w:rPr>
        <w:t>A 1 cm object</w:t>
      </w:r>
      <w:r w:rsidRPr="002E7C39">
        <w:rPr>
          <w:rStyle w:val="StyleUnderline"/>
          <w:rFonts w:cs="Calibri"/>
          <w:color w:val="000000" w:themeColor="text1"/>
        </w:rPr>
        <w:t xml:space="preserve"> that size like a cherry hitting a satellite with 10 km/s, the energy released by this </w:t>
      </w:r>
      <w:r w:rsidRPr="002E7C39">
        <w:rPr>
          <w:rStyle w:val="Emphasis"/>
          <w:color w:val="000000" w:themeColor="text1"/>
          <w:highlight w:val="green"/>
        </w:rPr>
        <w:t>corresponds</w:t>
      </w:r>
      <w:r w:rsidRPr="002E7C39">
        <w:rPr>
          <w:rStyle w:val="Emphasis"/>
          <w:color w:val="000000" w:themeColor="text1"/>
        </w:rPr>
        <w:t xml:space="preserve"> roughly </w:t>
      </w:r>
      <w:r w:rsidRPr="002E7C39">
        <w:rPr>
          <w:rStyle w:val="Emphasis"/>
          <w:color w:val="000000" w:themeColor="text1"/>
          <w:highlight w:val="green"/>
        </w:rPr>
        <w:t>to a</w:t>
      </w:r>
      <w:r w:rsidRPr="002E7C39">
        <w:rPr>
          <w:rStyle w:val="Emphasis"/>
          <w:color w:val="000000" w:themeColor="text1"/>
        </w:rPr>
        <w:t xml:space="preserve">n exploding </w:t>
      </w:r>
      <w:r w:rsidRPr="002E7C39">
        <w:rPr>
          <w:rStyle w:val="Emphasis"/>
          <w:color w:val="000000" w:themeColor="text1"/>
          <w:highlight w:val="green"/>
        </w:rPr>
        <w:t>grenade</w:t>
      </w:r>
      <w:r w:rsidRPr="002E7C39">
        <w:rPr>
          <w:rFonts w:cs="Calibri"/>
          <w:color w:val="000000" w:themeColor="text1"/>
          <w:sz w:val="12"/>
        </w:rPr>
        <w:t>.</w:t>
      </w:r>
      <w:r w:rsidRPr="002E7C39">
        <w:rPr>
          <w:rStyle w:val="StyleUnderline"/>
          <w:rFonts w:cs="Calibri"/>
          <w:color w:val="000000" w:themeColor="text1"/>
        </w:rPr>
        <w:t xml:space="preserve"> You can imagine what the satellite looks like after that.</w:t>
      </w:r>
      <w:r w:rsidRPr="002E7C39">
        <w:rPr>
          <w:rFonts w:cs="Calibri"/>
          <w:color w:val="000000" w:themeColor="text1"/>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2E7C39">
        <w:rPr>
          <w:rStyle w:val="StyleUnderline"/>
          <w:rFonts w:cs="Calibri"/>
          <w:color w:val="000000" w:themeColor="text1"/>
          <w:highlight w:val="green"/>
        </w:rPr>
        <w:t>Most</w:t>
      </w:r>
      <w:r w:rsidRPr="002E7C39">
        <w:rPr>
          <w:rStyle w:val="StyleUnderline"/>
          <w:rFonts w:cs="Calibri"/>
          <w:color w:val="000000" w:themeColor="text1"/>
        </w:rPr>
        <w:t xml:space="preserve"> of this is happening </w:t>
      </w:r>
      <w:r w:rsidRPr="002E7C39">
        <w:rPr>
          <w:rStyle w:val="StyleUnderline"/>
          <w:rFonts w:cs="Calibri"/>
          <w:color w:val="000000" w:themeColor="text1"/>
          <w:highlight w:val="green"/>
        </w:rPr>
        <w:t xml:space="preserve">in </w:t>
      </w:r>
      <w:r w:rsidRPr="002E7C39">
        <w:rPr>
          <w:rStyle w:val="Emphasis"/>
          <w:color w:val="000000" w:themeColor="text1"/>
          <w:highlight w:val="green"/>
        </w:rPr>
        <w:t>L</w:t>
      </w:r>
      <w:r w:rsidRPr="002E7C39">
        <w:rPr>
          <w:rStyle w:val="StyleUnderline"/>
          <w:rFonts w:cs="Calibri"/>
          <w:color w:val="000000" w:themeColor="text1"/>
        </w:rPr>
        <w:t xml:space="preserve">ow </w:t>
      </w:r>
      <w:r w:rsidRPr="002E7C39">
        <w:rPr>
          <w:rStyle w:val="Emphasis"/>
          <w:color w:val="000000" w:themeColor="text1"/>
          <w:highlight w:val="green"/>
        </w:rPr>
        <w:t>E</w:t>
      </w:r>
      <w:r w:rsidRPr="002E7C39">
        <w:rPr>
          <w:rStyle w:val="StyleUnderline"/>
          <w:rFonts w:cs="Calibri"/>
          <w:color w:val="000000" w:themeColor="text1"/>
        </w:rPr>
        <w:t xml:space="preserve">arth </w:t>
      </w:r>
      <w:r w:rsidRPr="002E7C39">
        <w:rPr>
          <w:rStyle w:val="Emphasis"/>
          <w:color w:val="000000" w:themeColor="text1"/>
          <w:highlight w:val="green"/>
        </w:rPr>
        <w:t>O</w:t>
      </w:r>
      <w:r w:rsidRPr="002E7C39">
        <w:rPr>
          <w:rStyle w:val="StyleUnderline"/>
          <w:rFonts w:cs="Calibri"/>
          <w:color w:val="000000" w:themeColor="text1"/>
        </w:rPr>
        <w:t xml:space="preserve">rbit, the 2000 km strip of space above our heads </w:t>
      </w:r>
      <w:r w:rsidRPr="002E7C39">
        <w:rPr>
          <w:rStyle w:val="StyleUnderline"/>
          <w:rFonts w:cs="Calibri"/>
          <w:color w:val="000000" w:themeColor="text1"/>
          <w:highlight w:val="green"/>
        </w:rPr>
        <w:t>where we’ve packed the</w:t>
      </w:r>
      <w:r w:rsidRPr="002E7C39">
        <w:rPr>
          <w:rStyle w:val="StyleUnderline"/>
          <w:rFonts w:cs="Calibri"/>
          <w:color w:val="000000" w:themeColor="text1"/>
        </w:rPr>
        <w:t xml:space="preserve"> vast </w:t>
      </w:r>
      <w:r w:rsidRPr="002E7C39">
        <w:rPr>
          <w:rStyle w:val="StyleUnderline"/>
          <w:rFonts w:cs="Calibri"/>
          <w:color w:val="000000" w:themeColor="text1"/>
          <w:highlight w:val="green"/>
        </w:rPr>
        <w:t>majority of</w:t>
      </w:r>
      <w:r w:rsidRPr="002E7C39">
        <w:rPr>
          <w:rStyle w:val="StyleUnderline"/>
          <w:rFonts w:cs="Calibri"/>
          <w:color w:val="000000" w:themeColor="text1"/>
        </w:rPr>
        <w:t xml:space="preserve"> our </w:t>
      </w:r>
      <w:r w:rsidRPr="002E7C39">
        <w:rPr>
          <w:rStyle w:val="StyleUnderline"/>
          <w:rFonts w:cs="Calibri"/>
          <w:color w:val="000000" w:themeColor="text1"/>
          <w:highlight w:val="green"/>
        </w:rPr>
        <w:t>satellites</w:t>
      </w:r>
      <w:r w:rsidRPr="002E7C39">
        <w:rPr>
          <w:rStyle w:val="StyleUnderline"/>
          <w:rFonts w:cs="Calibri"/>
          <w:color w:val="000000" w:themeColor="text1"/>
        </w:rPr>
        <w:t xml:space="preserve">, </w:t>
      </w:r>
      <w:r w:rsidRPr="002E7C39">
        <w:rPr>
          <w:rStyle w:val="StyleUnderline"/>
          <w:rFonts w:cs="Calibri"/>
          <w:color w:val="000000" w:themeColor="text1"/>
          <w:highlight w:val="green"/>
        </w:rPr>
        <w:t xml:space="preserve">including the </w:t>
      </w:r>
      <w:r w:rsidRPr="002E7C39">
        <w:rPr>
          <w:rStyle w:val="Emphasis"/>
          <w:color w:val="000000" w:themeColor="text1"/>
          <w:highlight w:val="green"/>
        </w:rPr>
        <w:t>I</w:t>
      </w:r>
      <w:r w:rsidRPr="002E7C39">
        <w:rPr>
          <w:rStyle w:val="StyleUnderline"/>
          <w:rFonts w:cs="Calibri"/>
          <w:color w:val="000000" w:themeColor="text1"/>
        </w:rPr>
        <w:t xml:space="preserve">nternational </w:t>
      </w:r>
      <w:r w:rsidRPr="002E7C39">
        <w:rPr>
          <w:rStyle w:val="Emphasis"/>
          <w:color w:val="000000" w:themeColor="text1"/>
          <w:highlight w:val="green"/>
        </w:rPr>
        <w:t>S</w:t>
      </w:r>
      <w:r w:rsidRPr="002E7C39">
        <w:rPr>
          <w:rStyle w:val="StyleUnderline"/>
          <w:rFonts w:cs="Calibri"/>
          <w:color w:val="000000" w:themeColor="text1"/>
        </w:rPr>
        <w:t xml:space="preserve">pace </w:t>
      </w:r>
      <w:r w:rsidRPr="002E7C39">
        <w:rPr>
          <w:rStyle w:val="Emphasis"/>
          <w:color w:val="000000" w:themeColor="text1"/>
          <w:highlight w:val="green"/>
        </w:rPr>
        <w:t>S</w:t>
      </w:r>
      <w:r w:rsidRPr="002E7C39">
        <w:rPr>
          <w:rStyle w:val="StyleUnderline"/>
          <w:rFonts w:cs="Calibri"/>
          <w:color w:val="000000" w:themeColor="text1"/>
        </w:rPr>
        <w:t>tation and the Hubble Space Telescope</w:t>
      </w:r>
      <w:r w:rsidRPr="002E7C39">
        <w:rPr>
          <w:rFonts w:cs="Calibri"/>
          <w:color w:val="000000" w:themeColor="text1"/>
          <w:sz w:val="12"/>
        </w:rPr>
        <w:t xml:space="preserve">. The most crowded section is between 500 and 1000 km up. It’s the densest region, it’s the Highway 401 of space. DK: And </w:t>
      </w:r>
      <w:r w:rsidRPr="002E7C39">
        <w:rPr>
          <w:rStyle w:val="StyleUnderline"/>
          <w:rFonts w:cs="Calibri"/>
          <w:color w:val="000000" w:themeColor="text1"/>
        </w:rPr>
        <w:t>that’s what’s creating the problem because we’ve crowded so much stuff in that small region</w:t>
      </w:r>
      <w:r w:rsidRPr="002E7C39">
        <w:rPr>
          <w:rFonts w:cs="Calibri"/>
          <w:color w:val="000000" w:themeColor="text1"/>
          <w:sz w:val="12"/>
        </w:rPr>
        <w:t xml:space="preserve">. And </w:t>
      </w:r>
      <w:r w:rsidRPr="002E7C39">
        <w:rPr>
          <w:rStyle w:val="StyleUnderline"/>
          <w:rFonts w:cs="Calibri"/>
          <w:color w:val="000000" w:themeColor="text1"/>
        </w:rPr>
        <w:t>the probability of collision goes as the square of the spatial density</w:t>
      </w:r>
      <w:r w:rsidRPr="002E7C39">
        <w:rPr>
          <w:rFonts w:cs="Calibri"/>
          <w:color w:val="000000" w:themeColor="text1"/>
          <w:sz w:val="12"/>
        </w:rPr>
        <w:t xml:space="preserve">. </w:t>
      </w:r>
      <w:proofErr w:type="gramStart"/>
      <w:r w:rsidRPr="002E7C39">
        <w:rPr>
          <w:rStyle w:val="StyleUnderline"/>
          <w:rFonts w:cs="Calibri"/>
          <w:color w:val="000000" w:themeColor="text1"/>
        </w:rPr>
        <w:t>So</w:t>
      </w:r>
      <w:proofErr w:type="gramEnd"/>
      <w:r w:rsidRPr="002E7C39">
        <w:rPr>
          <w:rStyle w:val="StyleUnderline"/>
          <w:rFonts w:cs="Calibri"/>
          <w:color w:val="000000" w:themeColor="text1"/>
        </w:rPr>
        <w:t xml:space="preserve"> you double the number of satellites, you get four times as many collisions</w:t>
      </w:r>
      <w:r w:rsidRPr="002E7C39">
        <w:rPr>
          <w:rFonts w:cs="Calibri"/>
          <w:color w:val="000000" w:themeColor="text1"/>
          <w:sz w:val="12"/>
        </w:rPr>
        <w:t xml:space="preserve">. </w:t>
      </w:r>
      <w:r w:rsidRPr="002E7C39">
        <w:rPr>
          <w:rStyle w:val="StyleUnderline"/>
          <w:rFonts w:cs="Calibri"/>
          <w:color w:val="000000" w:themeColor="text1"/>
        </w:rPr>
        <w:t>Now, the space station usually flies around 300 km but the debris that’s generated at that higher altitude is being thrown down and drifting down to the lower altitudes.</w:t>
      </w:r>
      <w:r w:rsidRPr="002E7C39">
        <w:rPr>
          <w:rFonts w:cs="Calibri"/>
          <w:color w:val="000000" w:themeColor="text1"/>
          <w:sz w:val="12"/>
        </w:rPr>
        <w:t xml:space="preserve"> HK: </w:t>
      </w:r>
      <w:r w:rsidRPr="002E7C39">
        <w:rPr>
          <w:rStyle w:val="StyleUnderline"/>
          <w:rFonts w:cs="Calibri"/>
          <w:color w:val="000000" w:themeColor="text1"/>
        </w:rPr>
        <w:t>If you look at the space station surface you will find craters everywhere, impact craters caused by debris everywhere.</w:t>
      </w:r>
      <w:r w:rsidRPr="002E7C39">
        <w:rPr>
          <w:rFonts w:cs="Calibri"/>
          <w:color w:val="000000" w:themeColor="text1"/>
          <w:sz w:val="12"/>
        </w:rPr>
        <w:t xml:space="preserve"> Whenever you bring hardware down and inspect it on ground you find craters of all sizes. What do we do with this? How do you protect the life of the astronauts? </w:t>
      </w:r>
      <w:r w:rsidRPr="002E7C39">
        <w:rPr>
          <w:rStyle w:val="StyleUnderline"/>
          <w:rFonts w:cs="Calibri"/>
          <w:color w:val="000000" w:themeColor="text1"/>
        </w:rPr>
        <w:t xml:space="preserve">The only thing you can do is shielding. </w:t>
      </w:r>
      <w:r w:rsidRPr="002E7C39">
        <w:rPr>
          <w:rFonts w:cs="Calibri"/>
          <w:color w:val="000000" w:themeColor="text1"/>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2E7C39">
        <w:rPr>
          <w:rStyle w:val="StyleUnderline"/>
          <w:rFonts w:cs="Calibri"/>
          <w:color w:val="000000" w:themeColor="text1"/>
        </w:rPr>
        <w:t xml:space="preserve">Most spacecraft utilize this type of shielding, </w:t>
      </w:r>
      <w:r w:rsidRPr="002E7C39">
        <w:rPr>
          <w:rStyle w:val="StyleUnderline"/>
          <w:rFonts w:cs="Calibri"/>
          <w:color w:val="000000" w:themeColor="text1"/>
        </w:rPr>
        <w:lastRenderedPageBreak/>
        <w:t>which can withstand impacts from objects up to about one centimeter. Objects larger than a softball are catalogued and tracked by the US Space Surveillance Network</w:t>
      </w:r>
      <w:r w:rsidRPr="002E7C39">
        <w:rPr>
          <w:rFonts w:cs="Calibri"/>
          <w:color w:val="000000" w:themeColor="text1"/>
          <w:sz w:val="12"/>
        </w:rPr>
        <w:t xml:space="preserve">. </w:t>
      </w:r>
      <w:r w:rsidRPr="002E7C39">
        <w:rPr>
          <w:rStyle w:val="Emphasis"/>
          <w:color w:val="000000" w:themeColor="text1"/>
          <w:highlight w:val="green"/>
        </w:rPr>
        <w:t>Tracking</w:t>
      </w:r>
      <w:r w:rsidRPr="002E7C39">
        <w:rPr>
          <w:rStyle w:val="Emphasis"/>
          <w:color w:val="000000" w:themeColor="text1"/>
        </w:rPr>
        <w:t xml:space="preserve"> is imprecise</w:t>
      </w:r>
      <w:r w:rsidRPr="002E7C39">
        <w:rPr>
          <w:rStyle w:val="StyleUnderline"/>
          <w:rFonts w:cs="Calibri"/>
          <w:color w:val="000000" w:themeColor="text1"/>
        </w:rPr>
        <w:t>, but allows spacecraft to dodge some of the debris that comes too close</w:t>
      </w:r>
      <w:r w:rsidRPr="002E7C39">
        <w:rPr>
          <w:rFonts w:cs="Calibri"/>
          <w:color w:val="000000" w:themeColor="text1"/>
          <w:sz w:val="12"/>
        </w:rPr>
        <w:t xml:space="preserve">. </w:t>
      </w:r>
      <w:r w:rsidRPr="002E7C39">
        <w:rPr>
          <w:rStyle w:val="StyleUnderline"/>
          <w:rFonts w:cs="Calibri"/>
          <w:color w:val="000000" w:themeColor="text1"/>
        </w:rPr>
        <w:t xml:space="preserve">This </w:t>
      </w:r>
      <w:r w:rsidRPr="002E7C39">
        <w:rPr>
          <w:rStyle w:val="StyleUnderline"/>
          <w:rFonts w:cs="Calibri"/>
          <w:color w:val="000000" w:themeColor="text1"/>
          <w:highlight w:val="green"/>
        </w:rPr>
        <w:t>only works for objects larger than 10 cm</w:t>
      </w:r>
      <w:r w:rsidRPr="002E7C39">
        <w:rPr>
          <w:rStyle w:val="StyleUnderline"/>
          <w:rFonts w:cs="Calibri"/>
          <w:color w:val="000000" w:themeColor="text1"/>
        </w:rPr>
        <w:t xml:space="preserve"> or so.</w:t>
      </w:r>
      <w:r w:rsidRPr="002E7C39">
        <w:rPr>
          <w:rFonts w:cs="Calibri"/>
          <w:color w:val="000000" w:themeColor="text1"/>
          <w:sz w:val="12"/>
        </w:rPr>
        <w:t xml:space="preserve"> </w:t>
      </w:r>
      <w:r w:rsidRPr="002E7C39">
        <w:rPr>
          <w:rStyle w:val="Emphasis"/>
          <w:color w:val="000000" w:themeColor="text1"/>
          <w:highlight w:val="green"/>
        </w:rPr>
        <w:t>Anything smaller can’t be</w:t>
      </w:r>
      <w:r w:rsidRPr="002E7C39">
        <w:rPr>
          <w:rStyle w:val="Emphasis"/>
          <w:color w:val="000000" w:themeColor="text1"/>
        </w:rPr>
        <w:t xml:space="preserve"> reliably tracked. </w:t>
      </w:r>
      <w:r w:rsidRPr="002E7C39">
        <w:rPr>
          <w:rFonts w:cs="Calibri"/>
          <w:color w:val="000000" w:themeColor="text1"/>
          <w:sz w:val="12"/>
        </w:rPr>
        <w:t xml:space="preserve">For that reason, </w:t>
      </w:r>
      <w:r w:rsidRPr="002E7C39">
        <w:rPr>
          <w:rStyle w:val="StyleUnderline"/>
          <w:rFonts w:cs="Calibri"/>
          <w:color w:val="000000" w:themeColor="text1"/>
        </w:rPr>
        <w:t>the most concerning objects are those between 1 and 10 cm; too large for shielding to withstand and too small to be tracked.</w:t>
      </w:r>
      <w:r w:rsidRPr="002E7C39">
        <w:rPr>
          <w:rFonts w:cs="Calibri"/>
          <w:color w:val="000000" w:themeColor="text1"/>
          <w:sz w:val="12"/>
        </w:rPr>
        <w:t xml:space="preserve"> </w:t>
      </w:r>
      <w:r w:rsidRPr="002E7C39">
        <w:rPr>
          <w:rStyle w:val="Emphasis"/>
          <w:color w:val="000000" w:themeColor="text1"/>
        </w:rPr>
        <w:t>These objects could incapacitate any spacecraft in their path, or worse</w:t>
      </w:r>
      <w:r w:rsidRPr="002E7C39">
        <w:rPr>
          <w:rFonts w:cs="Calibri"/>
          <w:color w:val="000000" w:themeColor="text1"/>
          <w:sz w:val="12"/>
        </w:rPr>
        <w:t xml:space="preserve">. And </w:t>
      </w:r>
      <w:r w:rsidRPr="002E7C39">
        <w:rPr>
          <w:rStyle w:val="Emphasis"/>
          <w:color w:val="000000" w:themeColor="text1"/>
        </w:rPr>
        <w:t xml:space="preserve">with every future explosion and collision there will be more and more of these invisible projectiles going around. </w:t>
      </w:r>
      <w:r w:rsidRPr="002E7C39">
        <w:rPr>
          <w:rStyle w:val="StyleUnderline"/>
          <w:rFonts w:cs="Calibri"/>
          <w:color w:val="000000" w:themeColor="text1"/>
        </w:rPr>
        <w:t>The problem gets worse when you consider how long objects can remain in orbit</w:t>
      </w:r>
      <w:r w:rsidRPr="002E7C39">
        <w:rPr>
          <w:rFonts w:cs="Calibri"/>
          <w:color w:val="000000" w:themeColor="text1"/>
          <w:sz w:val="12"/>
        </w:rPr>
        <w:t xml:space="preserve">. Depending on altitude, </w:t>
      </w:r>
      <w:r w:rsidRPr="002E7C39">
        <w:rPr>
          <w:rStyle w:val="StyleUnderline"/>
          <w:rFonts w:cs="Calibri"/>
          <w:color w:val="000000" w:themeColor="text1"/>
        </w:rPr>
        <w:t>debris in Low Earth Orbit may remain there for years, decades, or centuries before their orbit naturally decays enough to re-enter the Earth’s atmosphere</w:t>
      </w:r>
      <w:r w:rsidRPr="002E7C39">
        <w:rPr>
          <w:rFonts w:cs="Calibri"/>
          <w:color w:val="000000" w:themeColor="text1"/>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E7C39">
        <w:rPr>
          <w:rFonts w:cs="Calibri"/>
          <w:color w:val="000000" w:themeColor="text1"/>
          <w:sz w:val="12"/>
        </w:rPr>
        <w:t>25 year</w:t>
      </w:r>
      <w:proofErr w:type="gramEnd"/>
      <w:r w:rsidRPr="002E7C39">
        <w:rPr>
          <w:rFonts w:cs="Calibri"/>
          <w:color w:val="000000" w:themeColor="text1"/>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2E7C39">
        <w:rPr>
          <w:rStyle w:val="StyleUnderline"/>
          <w:rFonts w:cs="Calibri"/>
          <w:color w:val="000000" w:themeColor="text1"/>
        </w:rPr>
        <w:t>The challenge though is that there’s no easy way to remove space debris.</w:t>
      </w:r>
      <w:r w:rsidRPr="002E7C39">
        <w:rPr>
          <w:rFonts w:cs="Calibri"/>
          <w:color w:val="000000" w:themeColor="text1"/>
          <w:sz w:val="12"/>
        </w:rPr>
        <w:t xml:space="preserve"> HK: </w:t>
      </w:r>
      <w:r w:rsidRPr="002E7C39">
        <w:rPr>
          <w:rStyle w:val="StyleUnderline"/>
          <w:rFonts w:cs="Calibri"/>
          <w:color w:val="000000" w:themeColor="text1"/>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E7C39">
        <w:rPr>
          <w:rFonts w:cs="Calibri"/>
          <w:color w:val="000000" w:themeColor="text1"/>
          <w:sz w:val="12"/>
        </w:rPr>
        <w:t xml:space="preserve">. There are reusable concepts like tethers and space tugs which can grab multiple objects per launch, which saves money. There </w:t>
      </w:r>
      <w:proofErr w:type="gramStart"/>
      <w:r w:rsidRPr="002E7C39">
        <w:rPr>
          <w:rFonts w:cs="Calibri"/>
          <w:color w:val="000000" w:themeColor="text1"/>
          <w:sz w:val="12"/>
        </w:rPr>
        <w:t>are</w:t>
      </w:r>
      <w:proofErr w:type="gramEnd"/>
      <w:r w:rsidRPr="002E7C39">
        <w:rPr>
          <w:rFonts w:cs="Calibri"/>
          <w:color w:val="000000" w:themeColor="text1"/>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2E7C39">
        <w:rPr>
          <w:rFonts w:cs="Calibri"/>
          <w:color w:val="000000" w:themeColor="text1"/>
          <w:sz w:val="12"/>
        </w:rPr>
        <w:t>RemoveDEBRIS</w:t>
      </w:r>
      <w:proofErr w:type="spellEnd"/>
      <w:r w:rsidRPr="002E7C39">
        <w:rPr>
          <w:rFonts w:cs="Calibri"/>
          <w:color w:val="000000" w:themeColor="text1"/>
          <w:sz w:val="12"/>
        </w:rPr>
        <w:t xml:space="preserve"> which will use a harpoon to grab on to debris, that’s promising. And there’s another single-use option like ESA’s </w:t>
      </w:r>
      <w:proofErr w:type="spellStart"/>
      <w:r w:rsidRPr="002E7C39">
        <w:rPr>
          <w:rFonts w:cs="Calibri"/>
          <w:color w:val="000000" w:themeColor="text1"/>
          <w:sz w:val="12"/>
        </w:rPr>
        <w:t>e.Deorbit</w:t>
      </w:r>
      <w:proofErr w:type="spellEnd"/>
      <w:r w:rsidRPr="002E7C39">
        <w:rPr>
          <w:rFonts w:cs="Calibri"/>
          <w:color w:val="000000" w:themeColor="text1"/>
          <w:sz w:val="12"/>
        </w:rPr>
        <w:t xml:space="preserve">, currently planned to retrieve and deorbit ENVISAT in 2023. </w:t>
      </w:r>
      <w:r w:rsidRPr="002E7C39">
        <w:rPr>
          <w:rStyle w:val="StyleUnderline"/>
          <w:rFonts w:cs="Calibri"/>
          <w:color w:val="000000" w:themeColor="text1"/>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2E7C39">
        <w:rPr>
          <w:rFonts w:cs="Calibri"/>
          <w:color w:val="000000" w:themeColor="text1"/>
          <w:sz w:val="12"/>
        </w:rPr>
        <w:t xml:space="preserve">HK: </w:t>
      </w:r>
      <w:r w:rsidRPr="002E7C39">
        <w:rPr>
          <w:rStyle w:val="StyleUnderline"/>
          <w:rFonts w:cs="Calibri"/>
          <w:color w:val="000000" w:themeColor="text1"/>
        </w:rPr>
        <w:t>Today only half of the satellites actually disappear from space within the 25 years that are recommended as the maximum on orbit time</w:t>
      </w:r>
      <w:r w:rsidRPr="002E7C39">
        <w:rPr>
          <w:rFonts w:cs="Calibri"/>
          <w:color w:val="000000" w:themeColor="text1"/>
          <w:sz w:val="12"/>
        </w:rPr>
        <w:t xml:space="preserve">. </w:t>
      </w:r>
      <w:r w:rsidRPr="002E7C39">
        <w:rPr>
          <w:rStyle w:val="StyleUnderline"/>
          <w:rFonts w:cs="Calibri"/>
          <w:color w:val="000000" w:themeColor="text1"/>
        </w:rPr>
        <w:t xml:space="preserve">We still have five explosions every year. If we continue and not improve the way we do spaceflight, </w:t>
      </w:r>
      <w:r w:rsidRPr="002E7C39">
        <w:rPr>
          <w:rStyle w:val="Emphasis"/>
          <w:color w:val="000000" w:themeColor="text1"/>
        </w:rPr>
        <w:t>then in a few decades</w:t>
      </w:r>
      <w:r w:rsidRPr="002E7C39">
        <w:rPr>
          <w:rStyle w:val="StyleUnderline"/>
          <w:rFonts w:cs="Calibri"/>
          <w:color w:val="000000" w:themeColor="text1"/>
        </w:rPr>
        <w:t xml:space="preserve"> some regions of </w:t>
      </w:r>
      <w:r w:rsidRPr="002E7C39">
        <w:rPr>
          <w:rStyle w:val="Emphasis"/>
          <w:color w:val="000000" w:themeColor="text1"/>
          <w:highlight w:val="green"/>
        </w:rPr>
        <w:t>space might not be useable</w:t>
      </w:r>
      <w:r w:rsidRPr="002E7C39">
        <w:rPr>
          <w:rStyle w:val="StyleUnderline"/>
          <w:rFonts w:cs="Calibri"/>
          <w:color w:val="000000" w:themeColor="text1"/>
        </w:rPr>
        <w:t xml:space="preserve"> anymore for spaceflight, or it might be much too risky to go there</w:t>
      </w:r>
      <w:r w:rsidRPr="002E7C39">
        <w:rPr>
          <w:rFonts w:cs="Calibri"/>
          <w:color w:val="000000" w:themeColor="text1"/>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2E7C39">
        <w:rPr>
          <w:rStyle w:val="StyleUnderline"/>
          <w:rFonts w:cs="Calibri"/>
          <w:color w:val="000000" w:themeColor="text1"/>
        </w:rPr>
        <w:t xml:space="preserve">: I think it </w:t>
      </w:r>
      <w:proofErr w:type="gramStart"/>
      <w:r w:rsidRPr="002E7C39">
        <w:rPr>
          <w:rStyle w:val="StyleUnderline"/>
          <w:rFonts w:cs="Calibri"/>
          <w:color w:val="000000" w:themeColor="text1"/>
        </w:rPr>
        <w:t>can be managed,</w:t>
      </w:r>
      <w:proofErr w:type="gramEnd"/>
      <w:r w:rsidRPr="002E7C39">
        <w:rPr>
          <w:rStyle w:val="StyleUnderline"/>
          <w:rFonts w:cs="Calibri"/>
          <w:color w:val="000000" w:themeColor="text1"/>
        </w:rPr>
        <w:t xml:space="preserve"> it can be managed. I do believe </w:t>
      </w:r>
      <w:r w:rsidRPr="002E7C39">
        <w:rPr>
          <w:rStyle w:val="Emphasis"/>
          <w:color w:val="000000" w:themeColor="text1"/>
        </w:rPr>
        <w:t>it’s time</w:t>
      </w:r>
      <w:r w:rsidRPr="002E7C39">
        <w:rPr>
          <w:rStyle w:val="StyleUnderline"/>
          <w:rFonts w:cs="Calibri"/>
          <w:color w:val="000000" w:themeColor="text1"/>
        </w:rPr>
        <w:t xml:space="preserve"> for young people </w:t>
      </w:r>
      <w:r w:rsidRPr="002E7C39">
        <w:rPr>
          <w:rStyle w:val="Emphasis"/>
          <w:color w:val="000000" w:themeColor="text1"/>
        </w:rPr>
        <w:t>to take charge</w:t>
      </w:r>
      <w:r w:rsidRPr="002E7C39">
        <w:rPr>
          <w:rStyle w:val="StyleUnderline"/>
          <w:rFonts w:cs="Calibri"/>
          <w:color w:val="000000" w:themeColor="text1"/>
        </w:rPr>
        <w:t xml:space="preserve"> and there’s a lot of work to be done, and there’s enough people involved today that I’m confident that it’s going to be done. Much like other environmental and generational problems, Kessler Syndrome is invisible to us</w:t>
      </w:r>
      <w:r w:rsidRPr="002E7C39">
        <w:rPr>
          <w:rFonts w:cs="Calibri"/>
          <w:color w:val="000000" w:themeColor="text1"/>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2E7C39">
        <w:rPr>
          <w:rStyle w:val="Emphasis"/>
          <w:color w:val="000000" w:themeColor="text1"/>
        </w:rPr>
        <w:t>But that speck is at risk, along with all it represents, if we don’t address this invisible problem — because Kessler Syndrome isn’t waiting.</w:t>
      </w:r>
    </w:p>
    <w:p w14:paraId="506814CD" w14:textId="77777777" w:rsidR="002E7C39" w:rsidRPr="002E7C39" w:rsidRDefault="002E7C39" w:rsidP="002E7C39">
      <w:pPr>
        <w:rPr>
          <w:rStyle w:val="Emphasis"/>
          <w:color w:val="000000" w:themeColor="text1"/>
        </w:rPr>
      </w:pPr>
    </w:p>
    <w:p w14:paraId="43F2E2FA" w14:textId="77777777" w:rsidR="002E7C39" w:rsidRPr="002E7C39" w:rsidRDefault="002E7C39" w:rsidP="002E7C39">
      <w:pPr>
        <w:pStyle w:val="Heading4"/>
        <w:rPr>
          <w:rFonts w:cs="Calibri"/>
          <w:color w:val="000000" w:themeColor="text1"/>
        </w:rPr>
      </w:pPr>
      <w:r w:rsidRPr="002E7C39">
        <w:rPr>
          <w:rFonts w:cs="Calibri"/>
          <w:color w:val="000000" w:themeColor="text1"/>
        </w:rPr>
        <w:t xml:space="preserve">The modern food system relies on </w:t>
      </w:r>
      <w:r w:rsidRPr="002E7C39">
        <w:rPr>
          <w:rFonts w:cs="Calibri"/>
          <w:color w:val="000000" w:themeColor="text1"/>
          <w:u w:val="single"/>
        </w:rPr>
        <w:t>satellites</w:t>
      </w:r>
      <w:r w:rsidRPr="002E7C39">
        <w:rPr>
          <w:rFonts w:cs="Calibri"/>
          <w:color w:val="000000" w:themeColor="text1"/>
        </w:rPr>
        <w:t xml:space="preserve">. Collapse triggers </w:t>
      </w:r>
      <w:r w:rsidRPr="002E7C39">
        <w:rPr>
          <w:rFonts w:cs="Calibri"/>
          <w:color w:val="000000" w:themeColor="text1"/>
          <w:u w:val="single"/>
        </w:rPr>
        <w:t>global shocks</w:t>
      </w:r>
      <w:r w:rsidRPr="002E7C39">
        <w:rPr>
          <w:rFonts w:cs="Calibri"/>
          <w:color w:val="000000" w:themeColor="text1"/>
        </w:rPr>
        <w:t xml:space="preserve"> to supply.</w:t>
      </w:r>
    </w:p>
    <w:p w14:paraId="57FA56E1" w14:textId="77777777" w:rsidR="002E7C39" w:rsidRPr="002E7C39" w:rsidRDefault="002E7C39" w:rsidP="002E7C39">
      <w:pPr>
        <w:rPr>
          <w:rFonts w:cs="Calibri"/>
          <w:color w:val="000000" w:themeColor="text1"/>
        </w:rPr>
      </w:pPr>
      <w:r w:rsidRPr="002E7C39">
        <w:rPr>
          <w:rStyle w:val="Style13ptBold"/>
          <w:rFonts w:cs="Calibri"/>
          <w:color w:val="000000" w:themeColor="text1"/>
        </w:rPr>
        <w:t>Tompkins 19</w:t>
      </w:r>
      <w:r w:rsidRPr="002E7C39">
        <w:rPr>
          <w:rFonts w:cs="Calibri"/>
          <w:color w:val="000000" w:themeColor="text1"/>
        </w:rPr>
        <w:t xml:space="preserve"> [Steven, Inmarsat’s Director of Sector Development for Agriculture. Head of Resilient and Sustainable Supply Chains Team at ADAS. Entrepreneurial manager with a </w:t>
      </w:r>
      <w:r w:rsidRPr="002E7C39">
        <w:rPr>
          <w:rFonts w:cs="Calibri"/>
          <w:color w:val="000000" w:themeColor="text1"/>
        </w:rPr>
        <w:lastRenderedPageBreak/>
        <w:t xml:space="preserve">sustained track record of building new profitable business streams for science-based organizations in the agri-food sector.; 3-18-2019; "Enabling the connected farm – the importance of satellite communications," Inmarsat, </w:t>
      </w:r>
      <w:hyperlink r:id="rId34" w:history="1">
        <w:r w:rsidRPr="002E7C39">
          <w:rPr>
            <w:rStyle w:val="Hyperlink"/>
            <w:rFonts w:cs="Calibri"/>
            <w:color w:val="000000" w:themeColor="text1"/>
          </w:rPr>
          <w:t>https://www.inmarsat.com/blog/enabling-the-connected-farm-the-importance-of-satellite-communications/</w:t>
        </w:r>
      </w:hyperlink>
      <w:r w:rsidRPr="002E7C39">
        <w:rPr>
          <w:rFonts w:cs="Calibri"/>
          <w:color w:val="000000" w:themeColor="text1"/>
        </w:rPr>
        <w:t xml:space="preserve">] </w:t>
      </w:r>
      <w:proofErr w:type="spellStart"/>
      <w:r w:rsidRPr="002E7C39">
        <w:rPr>
          <w:rFonts w:cs="Calibri"/>
          <w:color w:val="000000" w:themeColor="text1"/>
        </w:rPr>
        <w:t>brett</w:t>
      </w:r>
      <w:proofErr w:type="spellEnd"/>
    </w:p>
    <w:p w14:paraId="39E3C936" w14:textId="77777777" w:rsidR="002E7C39" w:rsidRPr="002E7C39" w:rsidRDefault="002E7C39" w:rsidP="002E7C39">
      <w:pPr>
        <w:rPr>
          <w:rFonts w:cs="Calibri"/>
          <w:color w:val="000000" w:themeColor="text1"/>
          <w:sz w:val="12"/>
        </w:rPr>
      </w:pPr>
      <w:r w:rsidRPr="002E7C39">
        <w:rPr>
          <w:rStyle w:val="StyleUnderline"/>
          <w:rFonts w:cs="Calibri"/>
          <w:color w:val="000000" w:themeColor="text1"/>
        </w:rPr>
        <w:t>The Agri-Tech Revolution, Agriculture 4.0, the smart and connected farm</w:t>
      </w:r>
      <w:r w:rsidRPr="002E7C39">
        <w:rPr>
          <w:rFonts w:cs="Calibri"/>
          <w:color w:val="000000" w:themeColor="text1"/>
          <w:sz w:val="12"/>
        </w:rPr>
        <w:t xml:space="preserve">. </w:t>
      </w:r>
      <w:r w:rsidRPr="002E7C39">
        <w:rPr>
          <w:rStyle w:val="StyleUnderline"/>
          <w:rFonts w:cs="Calibri"/>
          <w:color w:val="000000" w:themeColor="text1"/>
        </w:rPr>
        <w:t xml:space="preserve">There is no shortage of buzzwords hinting at a </w:t>
      </w:r>
      <w:proofErr w:type="spellStart"/>
      <w:r w:rsidRPr="002E7C39">
        <w:rPr>
          <w:rStyle w:val="StyleUnderline"/>
          <w:rFonts w:cs="Calibri"/>
          <w:color w:val="000000" w:themeColor="text1"/>
        </w:rPr>
        <w:t>digitalised</w:t>
      </w:r>
      <w:proofErr w:type="spellEnd"/>
      <w:r w:rsidRPr="002E7C39">
        <w:rPr>
          <w:rStyle w:val="StyleUnderline"/>
          <w:rFonts w:cs="Calibri"/>
          <w:color w:val="000000" w:themeColor="text1"/>
        </w:rPr>
        <w:t xml:space="preserve"> future, or solutions being touted as game-changing for the global agricultural industry.</w:t>
      </w:r>
      <w:r w:rsidRPr="002E7C39">
        <w:rPr>
          <w:rFonts w:cs="Calibri"/>
          <w:color w:val="000000" w:themeColor="text1"/>
          <w:sz w:val="12"/>
        </w:rPr>
        <w:t xml:space="preserve"> </w:t>
      </w:r>
      <w:r w:rsidRPr="002E7C39">
        <w:rPr>
          <w:rStyle w:val="StyleUnderline"/>
          <w:rFonts w:cs="Calibri"/>
          <w:color w:val="000000" w:themeColor="text1"/>
        </w:rPr>
        <w:t xml:space="preserve">Commonly claimed benefits include </w:t>
      </w:r>
      <w:r w:rsidRPr="002E7C39">
        <w:rPr>
          <w:rStyle w:val="Emphasis"/>
          <w:color w:val="000000" w:themeColor="text1"/>
          <w:highlight w:val="green"/>
        </w:rPr>
        <w:t>increasing crop yields</w:t>
      </w:r>
      <w:r w:rsidRPr="002E7C39">
        <w:rPr>
          <w:rFonts w:cs="Calibri"/>
          <w:color w:val="000000" w:themeColor="text1"/>
          <w:sz w:val="12"/>
        </w:rPr>
        <w:t xml:space="preserve">, </w:t>
      </w:r>
      <w:r w:rsidRPr="002E7C39">
        <w:rPr>
          <w:rStyle w:val="StyleUnderline"/>
          <w:rFonts w:cs="Calibri"/>
          <w:color w:val="000000" w:themeColor="text1"/>
          <w:highlight w:val="green"/>
        </w:rPr>
        <w:t>and</w:t>
      </w:r>
      <w:r w:rsidRPr="002E7C39">
        <w:rPr>
          <w:rFonts w:cs="Calibri"/>
          <w:color w:val="000000" w:themeColor="text1"/>
          <w:sz w:val="12"/>
        </w:rPr>
        <w:t xml:space="preserve"> </w:t>
      </w:r>
      <w:r w:rsidRPr="002E7C39">
        <w:rPr>
          <w:rStyle w:val="Emphasis"/>
          <w:color w:val="000000" w:themeColor="text1"/>
          <w:highlight w:val="green"/>
        </w:rPr>
        <w:t xml:space="preserve">a reduction in input costs and the reliance on manual </w:t>
      </w:r>
      <w:proofErr w:type="spellStart"/>
      <w:r w:rsidRPr="002E7C39">
        <w:rPr>
          <w:rStyle w:val="Emphasis"/>
          <w:color w:val="000000" w:themeColor="text1"/>
          <w:highlight w:val="green"/>
        </w:rPr>
        <w:t>labour</w:t>
      </w:r>
      <w:proofErr w:type="spellEnd"/>
      <w:r w:rsidRPr="002E7C39">
        <w:rPr>
          <w:rStyle w:val="Emphasis"/>
          <w:color w:val="000000" w:themeColor="text1"/>
        </w:rPr>
        <w:t xml:space="preserve">. </w:t>
      </w:r>
      <w:r w:rsidRPr="002E7C39">
        <w:rPr>
          <w:rStyle w:val="StyleUnderline"/>
          <w:rFonts w:cs="Calibri"/>
          <w:color w:val="000000" w:themeColor="text1"/>
        </w:rPr>
        <w:t xml:space="preserve">Many of these solutions </w:t>
      </w:r>
      <w:r w:rsidRPr="002E7C39">
        <w:rPr>
          <w:rStyle w:val="StyleUnderline"/>
          <w:rFonts w:cs="Calibri"/>
          <w:color w:val="000000" w:themeColor="text1"/>
          <w:highlight w:val="green"/>
        </w:rPr>
        <w:t xml:space="preserve">rely on </w:t>
      </w:r>
      <w:r w:rsidRPr="002E7C39">
        <w:rPr>
          <w:rStyle w:val="StyleUnderline"/>
          <w:rFonts w:cs="Calibri"/>
          <w:color w:val="000000" w:themeColor="text1"/>
        </w:rPr>
        <w:t xml:space="preserve">reliable internet </w:t>
      </w:r>
      <w:r w:rsidRPr="002E7C39">
        <w:rPr>
          <w:rStyle w:val="StyleUnderline"/>
          <w:rFonts w:cs="Calibri"/>
          <w:color w:val="000000" w:themeColor="text1"/>
          <w:highlight w:val="green"/>
        </w:rPr>
        <w:t xml:space="preserve">connectivity </w:t>
      </w:r>
      <w:r w:rsidRPr="002E7C39">
        <w:rPr>
          <w:rStyle w:val="StyleUnderline"/>
          <w:rFonts w:cs="Calibri"/>
          <w:color w:val="000000" w:themeColor="text1"/>
        </w:rPr>
        <w:t xml:space="preserve">in the field </w:t>
      </w:r>
      <w:r w:rsidRPr="002E7C39">
        <w:rPr>
          <w:rStyle w:val="StyleUnderline"/>
          <w:rFonts w:cs="Calibri"/>
          <w:color w:val="000000" w:themeColor="text1"/>
          <w:highlight w:val="green"/>
        </w:rPr>
        <w:t xml:space="preserve">to push data </w:t>
      </w:r>
      <w:r w:rsidRPr="002E7C39">
        <w:rPr>
          <w:rStyle w:val="StyleUnderline"/>
          <w:rFonts w:cs="Calibri"/>
          <w:color w:val="000000" w:themeColor="text1"/>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2E7C39">
        <w:rPr>
          <w:rStyle w:val="Emphasis"/>
          <w:color w:val="000000" w:themeColor="text1"/>
        </w:rPr>
        <w:t xml:space="preserve"> This is where satellite communications can help</w:t>
      </w:r>
      <w:r w:rsidRPr="002E7C39">
        <w:rPr>
          <w:rFonts w:cs="Calibri"/>
          <w:color w:val="000000" w:themeColor="text1"/>
          <w:sz w:val="12"/>
        </w:rPr>
        <w:t xml:space="preserve">. When I tell people that I am an agriculturalist working for a satellite company, almost always the response is related to an experience of using space imagery (known as </w:t>
      </w:r>
      <w:r w:rsidRPr="002E7C39">
        <w:rPr>
          <w:rStyle w:val="StyleUnderline"/>
          <w:rFonts w:cs="Calibri"/>
          <w:color w:val="000000" w:themeColor="text1"/>
        </w:rPr>
        <w:t>Earth Observation</w:t>
      </w:r>
      <w:r w:rsidRPr="002E7C39">
        <w:rPr>
          <w:rFonts w:cs="Calibri"/>
          <w:color w:val="000000" w:themeColor="text1"/>
          <w:sz w:val="12"/>
        </w:rPr>
        <w:t xml:space="preserve">) </w:t>
      </w:r>
      <w:r w:rsidRPr="002E7C39">
        <w:rPr>
          <w:rStyle w:val="StyleUnderline"/>
          <w:rFonts w:cs="Calibri"/>
          <w:color w:val="000000" w:themeColor="text1"/>
        </w:rPr>
        <w:t>to help automate processes such as crop scouting</w:t>
      </w:r>
      <w:r w:rsidRPr="002E7C39">
        <w:rPr>
          <w:rFonts w:cs="Calibri"/>
          <w:color w:val="000000" w:themeColor="text1"/>
          <w:sz w:val="12"/>
        </w:rPr>
        <w:t xml:space="preserve">. </w:t>
      </w:r>
      <w:r w:rsidRPr="002E7C39">
        <w:rPr>
          <w:rStyle w:val="StyleUnderline"/>
          <w:rFonts w:cs="Calibri"/>
          <w:color w:val="000000" w:themeColor="text1"/>
        </w:rPr>
        <w:t xml:space="preserve">But there is another breed of satellites that don’t produce images but do provide fast and reliable internet and voice communications across the world in areas that cellular and </w:t>
      </w:r>
      <w:proofErr w:type="spellStart"/>
      <w:r w:rsidRPr="002E7C39">
        <w:rPr>
          <w:rStyle w:val="StyleUnderline"/>
          <w:rFonts w:cs="Calibri"/>
          <w:color w:val="000000" w:themeColor="text1"/>
        </w:rPr>
        <w:t>fibre</w:t>
      </w:r>
      <w:proofErr w:type="spellEnd"/>
      <w:r w:rsidRPr="002E7C39">
        <w:rPr>
          <w:rStyle w:val="StyleUnderline"/>
          <w:rFonts w:cs="Calibri"/>
          <w:color w:val="000000" w:themeColor="text1"/>
        </w:rPr>
        <w:t xml:space="preserve"> connectivity cannot reach</w:t>
      </w:r>
      <w:r w:rsidRPr="002E7C39">
        <w:rPr>
          <w:rFonts w:cs="Calibri"/>
          <w:color w:val="000000" w:themeColor="text1"/>
          <w:sz w:val="12"/>
        </w:rPr>
        <w:t xml:space="preserve">. </w:t>
      </w:r>
      <w:r w:rsidRPr="002E7C39">
        <w:rPr>
          <w:rStyle w:val="StyleUnderline"/>
          <w:rFonts w:cs="Calibri"/>
          <w:color w:val="000000" w:themeColor="text1"/>
        </w:rPr>
        <w:t xml:space="preserve">Ubiquitous connectivity from </w:t>
      </w:r>
      <w:r w:rsidRPr="002E7C39">
        <w:rPr>
          <w:rStyle w:val="StyleUnderline"/>
          <w:rFonts w:cs="Calibri"/>
          <w:color w:val="000000" w:themeColor="text1"/>
          <w:highlight w:val="green"/>
        </w:rPr>
        <w:t>satellites open</w:t>
      </w:r>
      <w:r w:rsidRPr="002E7C39">
        <w:rPr>
          <w:rStyle w:val="StyleUnderline"/>
          <w:rFonts w:cs="Calibri"/>
          <w:color w:val="000000" w:themeColor="text1"/>
        </w:rPr>
        <w:t xml:space="preserve">s </w:t>
      </w:r>
      <w:r w:rsidRPr="002E7C39">
        <w:rPr>
          <w:rStyle w:val="StyleUnderline"/>
          <w:rFonts w:cs="Calibri"/>
          <w:color w:val="000000" w:themeColor="text1"/>
          <w:highlight w:val="green"/>
        </w:rPr>
        <w:t xml:space="preserve">up </w:t>
      </w:r>
      <w:r w:rsidRPr="002E7C39">
        <w:rPr>
          <w:rStyle w:val="StyleUnderline"/>
          <w:rFonts w:cs="Calibri"/>
          <w:color w:val="000000" w:themeColor="text1"/>
        </w:rPr>
        <w:t xml:space="preserve">huge </w:t>
      </w:r>
      <w:r w:rsidRPr="002E7C39">
        <w:rPr>
          <w:rStyle w:val="StyleUnderline"/>
          <w:rFonts w:cs="Calibri"/>
          <w:color w:val="000000" w:themeColor="text1"/>
          <w:highlight w:val="green"/>
        </w:rPr>
        <w:t xml:space="preserve">possibilities for farmers in remote areas to take advantage of </w:t>
      </w:r>
      <w:r w:rsidRPr="002E7C39">
        <w:rPr>
          <w:rStyle w:val="StyleUnderline"/>
          <w:rFonts w:cs="Calibri"/>
          <w:color w:val="000000" w:themeColor="text1"/>
        </w:rPr>
        <w:t xml:space="preserve">the </w:t>
      </w:r>
      <w:r w:rsidRPr="002E7C39">
        <w:rPr>
          <w:rStyle w:val="StyleUnderline"/>
          <w:rFonts w:cs="Calibri"/>
          <w:color w:val="000000" w:themeColor="text1"/>
          <w:highlight w:val="green"/>
        </w:rPr>
        <w:t xml:space="preserve">Agri-Tech </w:t>
      </w:r>
      <w:r w:rsidRPr="002E7C39">
        <w:rPr>
          <w:rStyle w:val="StyleUnderline"/>
          <w:rFonts w:cs="Calibri"/>
          <w:color w:val="000000" w:themeColor="text1"/>
        </w:rPr>
        <w:t>Revolution</w:t>
      </w:r>
      <w:r w:rsidRPr="002E7C39">
        <w:rPr>
          <w:rFonts w:cs="Calibri"/>
          <w:color w:val="000000" w:themeColor="text1"/>
          <w:sz w:val="12"/>
        </w:rPr>
        <w:t xml:space="preserve">. </w:t>
      </w:r>
      <w:r w:rsidRPr="002E7C39">
        <w:rPr>
          <w:rStyle w:val="StyleUnderline"/>
          <w:rFonts w:cs="Calibri"/>
          <w:color w:val="000000" w:themeColor="text1"/>
        </w:rPr>
        <w:t xml:space="preserve">In some cases, this is as simple as connecting frontline worker teams in large plantations to operations </w:t>
      </w:r>
      <w:proofErr w:type="spellStart"/>
      <w:r w:rsidRPr="002E7C39">
        <w:rPr>
          <w:rStyle w:val="StyleUnderline"/>
          <w:rFonts w:cs="Calibri"/>
          <w:color w:val="000000" w:themeColor="text1"/>
        </w:rPr>
        <w:t>centres</w:t>
      </w:r>
      <w:proofErr w:type="spellEnd"/>
      <w:r w:rsidRPr="002E7C39">
        <w:rPr>
          <w:rStyle w:val="StyleUnderline"/>
          <w:rFonts w:cs="Calibri"/>
          <w:color w:val="000000" w:themeColor="text1"/>
        </w:rPr>
        <w:t xml:space="preserve"> to </w:t>
      </w:r>
      <w:proofErr w:type="spellStart"/>
      <w:r w:rsidRPr="002E7C39">
        <w:rPr>
          <w:rStyle w:val="StyleUnderline"/>
          <w:rFonts w:cs="Calibri"/>
          <w:color w:val="000000" w:themeColor="text1"/>
        </w:rPr>
        <w:t>prioritise</w:t>
      </w:r>
      <w:proofErr w:type="spellEnd"/>
      <w:r w:rsidRPr="002E7C39">
        <w:rPr>
          <w:rStyle w:val="StyleUnderline"/>
          <w:rFonts w:cs="Calibri"/>
          <w:color w:val="000000" w:themeColor="text1"/>
        </w:rPr>
        <w:t xml:space="preserve"> workload and create efficiencies</w:t>
      </w:r>
      <w:r w:rsidRPr="002E7C39">
        <w:rPr>
          <w:rFonts w:cs="Calibri"/>
          <w:color w:val="000000" w:themeColor="text1"/>
          <w:sz w:val="12"/>
        </w:rPr>
        <w:t xml:space="preserve">. Taking it one step further, </w:t>
      </w:r>
      <w:r w:rsidRPr="002E7C39">
        <w:rPr>
          <w:rStyle w:val="StyleUnderline"/>
          <w:rFonts w:cs="Calibri"/>
          <w:color w:val="000000" w:themeColor="text1"/>
          <w:highlight w:val="green"/>
        </w:rPr>
        <w:t xml:space="preserve">satellite </w:t>
      </w:r>
      <w:r w:rsidRPr="002E7C39">
        <w:rPr>
          <w:rStyle w:val="StyleUnderline"/>
          <w:rFonts w:cs="Calibri"/>
          <w:color w:val="000000" w:themeColor="text1"/>
        </w:rPr>
        <w:t xml:space="preserve">communications can be a </w:t>
      </w:r>
      <w:r w:rsidRPr="002E7C39">
        <w:rPr>
          <w:rStyle w:val="StyleUnderline"/>
          <w:rFonts w:cs="Calibri"/>
          <w:color w:val="000000" w:themeColor="text1"/>
          <w:highlight w:val="green"/>
        </w:rPr>
        <w:t xml:space="preserve">bridge </w:t>
      </w:r>
      <w:r w:rsidRPr="002E7C39">
        <w:rPr>
          <w:rStyle w:val="StyleUnderline"/>
          <w:rFonts w:cs="Calibri"/>
          <w:color w:val="000000" w:themeColor="text1"/>
        </w:rPr>
        <w:t xml:space="preserve">to enable </w:t>
      </w:r>
      <w:r w:rsidRPr="002E7C39">
        <w:rPr>
          <w:rStyle w:val="StyleUnderline"/>
          <w:rFonts w:cs="Calibri"/>
          <w:color w:val="000000" w:themeColor="text1"/>
          <w:highlight w:val="green"/>
        </w:rPr>
        <w:t xml:space="preserve">farmers to connect data </w:t>
      </w:r>
      <w:r w:rsidRPr="002E7C39">
        <w:rPr>
          <w:rStyle w:val="StyleUnderline"/>
          <w:rFonts w:cs="Calibri"/>
          <w:color w:val="000000" w:themeColor="text1"/>
        </w:rPr>
        <w:t xml:space="preserve">producing devices </w:t>
      </w:r>
      <w:r w:rsidRPr="002E7C39">
        <w:rPr>
          <w:rStyle w:val="StyleUnderline"/>
          <w:rFonts w:cs="Calibri"/>
          <w:color w:val="000000" w:themeColor="text1"/>
          <w:highlight w:val="green"/>
        </w:rPr>
        <w:t>in the field</w:t>
      </w:r>
      <w:r w:rsidRPr="002E7C39">
        <w:rPr>
          <w:rFonts w:cs="Calibri"/>
          <w:color w:val="000000" w:themeColor="text1"/>
          <w:sz w:val="12"/>
        </w:rPr>
        <w:t xml:space="preserve"> (</w:t>
      </w:r>
      <w:r w:rsidRPr="002E7C39">
        <w:rPr>
          <w:rStyle w:val="Emphasis"/>
          <w:color w:val="000000" w:themeColor="text1"/>
          <w:highlight w:val="green"/>
        </w:rPr>
        <w:t xml:space="preserve">such as weather </w:t>
      </w:r>
      <w:r w:rsidRPr="002E7C39">
        <w:rPr>
          <w:rStyle w:val="Emphasis"/>
          <w:color w:val="000000" w:themeColor="text1"/>
        </w:rPr>
        <w:t>stations</w:t>
      </w:r>
      <w:r w:rsidRPr="002E7C39">
        <w:rPr>
          <w:rStyle w:val="Emphasis"/>
          <w:color w:val="000000" w:themeColor="text1"/>
          <w:highlight w:val="green"/>
        </w:rPr>
        <w:t>, sensors, data from farm machinery) to business applications</w:t>
      </w:r>
      <w:r w:rsidRPr="002E7C39">
        <w:rPr>
          <w:rStyle w:val="Emphasis"/>
          <w:color w:val="000000" w:themeColor="text1"/>
        </w:rPr>
        <w:t xml:space="preserve">. </w:t>
      </w:r>
      <w:r w:rsidRPr="002E7C39">
        <w:rPr>
          <w:rFonts w:cs="Calibri"/>
          <w:color w:val="000000" w:themeColor="text1"/>
          <w:sz w:val="12"/>
        </w:rPr>
        <w:t xml:space="preserve">Known by the tech world as the ‘Internet of Things’ or IoT, this </w:t>
      </w:r>
      <w:r w:rsidRPr="002E7C39">
        <w:rPr>
          <w:rStyle w:val="StyleUnderline"/>
          <w:rFonts w:cs="Calibri"/>
          <w:color w:val="000000" w:themeColor="text1"/>
          <w:highlight w:val="green"/>
        </w:rPr>
        <w:t xml:space="preserve">approach collects data from the field and harnesses it to </w:t>
      </w:r>
      <w:r w:rsidRPr="002E7C39">
        <w:rPr>
          <w:rStyle w:val="Emphasis"/>
          <w:color w:val="000000" w:themeColor="text1"/>
          <w:highlight w:val="green"/>
        </w:rPr>
        <w:t>support intelligent decision-making</w:t>
      </w:r>
      <w:r w:rsidRPr="002E7C39">
        <w:rPr>
          <w:rFonts w:cs="Calibri"/>
          <w:color w:val="000000" w:themeColor="text1"/>
          <w:sz w:val="12"/>
        </w:rPr>
        <w:t xml:space="preserve">. </w:t>
      </w:r>
      <w:r w:rsidRPr="002E7C39">
        <w:rPr>
          <w:rStyle w:val="StyleUnderline"/>
          <w:rFonts w:cs="Calibri"/>
          <w:color w:val="000000" w:themeColor="text1"/>
        </w:rPr>
        <w:t xml:space="preserve">For instance: obtaining real-time data on nutrient status in the field from NPK (Nitrogen Phosphorous and Potassium) sensors, alongside crop monitoring data and hyper-local weather that would allow you to </w:t>
      </w:r>
      <w:r w:rsidRPr="002E7C39">
        <w:rPr>
          <w:rStyle w:val="Emphasis"/>
          <w:color w:val="000000" w:themeColor="text1"/>
        </w:rPr>
        <w:t xml:space="preserve">make completely objective risk-based decisions on when and where to apply </w:t>
      </w:r>
      <w:proofErr w:type="spellStart"/>
      <w:r w:rsidRPr="002E7C39">
        <w:rPr>
          <w:rStyle w:val="Emphasis"/>
          <w:color w:val="000000" w:themeColor="text1"/>
        </w:rPr>
        <w:t>fertiliser</w:t>
      </w:r>
      <w:proofErr w:type="spellEnd"/>
      <w:r w:rsidRPr="002E7C39">
        <w:rPr>
          <w:rStyle w:val="StyleUnderline"/>
          <w:rFonts w:cs="Calibri"/>
          <w:color w:val="000000" w:themeColor="text1"/>
        </w:rPr>
        <w:t xml:space="preserve">. </w:t>
      </w:r>
      <w:r w:rsidRPr="002E7C39">
        <w:rPr>
          <w:rFonts w:cs="Calibri"/>
          <w:color w:val="000000" w:themeColor="text1"/>
          <w:sz w:val="12"/>
        </w:rPr>
        <w:t xml:space="preserve">We know the industry is taking this proposition seriously – our own research told us that </w:t>
      </w:r>
      <w:r w:rsidRPr="002E7C39">
        <w:rPr>
          <w:rStyle w:val="StyleUnderline"/>
          <w:rFonts w:cs="Calibri"/>
          <w:color w:val="000000" w:themeColor="text1"/>
        </w:rPr>
        <w:t>on average agriculture respondents expect to spend close to $1million on IoT solutions in the next three years and 72% of respondents would use satellite technology to support their projects</w:t>
      </w:r>
      <w:r w:rsidRPr="002E7C39">
        <w:rPr>
          <w:rFonts w:cs="Calibri"/>
          <w:color w:val="000000" w:themeColor="text1"/>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72AADD6D" w14:textId="77777777" w:rsidR="002E7C39" w:rsidRPr="002E7C39" w:rsidRDefault="002E7C39" w:rsidP="002E7C39">
      <w:pPr>
        <w:rPr>
          <w:rFonts w:cs="Calibri"/>
          <w:color w:val="000000" w:themeColor="text1"/>
          <w:sz w:val="12"/>
        </w:rPr>
      </w:pPr>
    </w:p>
    <w:p w14:paraId="1FFDA35F" w14:textId="77777777" w:rsidR="002E7C39" w:rsidRPr="002E7C39" w:rsidRDefault="002E7C39" w:rsidP="002E7C39">
      <w:pPr>
        <w:pStyle w:val="Heading4"/>
        <w:rPr>
          <w:rFonts w:cs="Calibri"/>
          <w:color w:val="000000" w:themeColor="text1"/>
        </w:rPr>
      </w:pPr>
      <w:r w:rsidRPr="002E7C39">
        <w:rPr>
          <w:rFonts w:cs="Calibri"/>
          <w:color w:val="000000" w:themeColor="text1"/>
        </w:rPr>
        <w:t>Food shortages go nuclear.</w:t>
      </w:r>
    </w:p>
    <w:p w14:paraId="60714841" w14:textId="77777777" w:rsidR="002E7C39" w:rsidRPr="002E7C39" w:rsidRDefault="002E7C39" w:rsidP="002E7C39">
      <w:pPr>
        <w:rPr>
          <w:rFonts w:cs="Calibri"/>
          <w:color w:val="000000" w:themeColor="text1"/>
        </w:rPr>
      </w:pPr>
      <w:r w:rsidRPr="002E7C39">
        <w:rPr>
          <w:rStyle w:val="Style13ptBold"/>
          <w:rFonts w:cs="Calibri"/>
          <w:color w:val="000000" w:themeColor="text1"/>
        </w:rPr>
        <w:t>FDI 12</w:t>
      </w:r>
      <w:r w:rsidRPr="002E7C39">
        <w:rPr>
          <w:rFonts w:cs="Calibri"/>
          <w:color w:val="000000" w:themeColor="text1"/>
        </w:rPr>
        <w:t xml:space="preserve"> [FDI; a Research institute providing strategic analysis of Australia’s global interests; citing Lindsay </w:t>
      </w:r>
      <w:proofErr w:type="spellStart"/>
      <w:r w:rsidRPr="002E7C39">
        <w:rPr>
          <w:rFonts w:cs="Calibri"/>
          <w:color w:val="000000" w:themeColor="text1"/>
        </w:rPr>
        <w:t>Falvery</w:t>
      </w:r>
      <w:proofErr w:type="spellEnd"/>
      <w:r w:rsidRPr="002E7C39">
        <w:rPr>
          <w:rFonts w:cs="Calibri"/>
          <w:color w:val="000000" w:themeColor="text1"/>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2E7C39">
          <w:rPr>
            <w:rStyle w:val="Hyperlink"/>
            <w:rFonts w:cs="Calibri"/>
            <w:color w:val="000000" w:themeColor="text1"/>
          </w:rPr>
          <w:t>http://www.futuredirections.org.au/workshop-papers/537-international-conflict-triggers-and-potential-conflict-points-resulting-from-food-and-water-insecurity.html</w:t>
        </w:r>
      </w:hyperlink>
      <w:r w:rsidRPr="002E7C39">
        <w:rPr>
          <w:rFonts w:cs="Calibri"/>
          <w:color w:val="000000" w:themeColor="text1"/>
        </w:rPr>
        <w:t xml:space="preserve">] </w:t>
      </w:r>
      <w:proofErr w:type="spellStart"/>
      <w:r w:rsidRPr="002E7C39">
        <w:rPr>
          <w:rFonts w:cs="Calibri"/>
          <w:color w:val="000000" w:themeColor="text1"/>
        </w:rPr>
        <w:t>brett</w:t>
      </w:r>
      <w:proofErr w:type="spellEnd"/>
    </w:p>
    <w:p w14:paraId="74EDD029" w14:textId="77777777" w:rsidR="002E7C39" w:rsidRPr="002E7C39" w:rsidRDefault="002E7C39" w:rsidP="002E7C39">
      <w:pPr>
        <w:rPr>
          <w:rFonts w:cs="Calibri"/>
          <w:color w:val="000000" w:themeColor="text1"/>
          <w:sz w:val="8"/>
        </w:rPr>
      </w:pPr>
      <w:r w:rsidRPr="002E7C39">
        <w:rPr>
          <w:rFonts w:cs="Calibri"/>
          <w:bCs/>
          <w:color w:val="000000" w:themeColor="text1"/>
          <w:u w:val="single"/>
        </w:rPr>
        <w:t xml:space="preserve">There is a </w:t>
      </w:r>
      <w:r w:rsidRPr="002E7C39">
        <w:rPr>
          <w:rStyle w:val="Emphasis"/>
          <w:color w:val="000000" w:themeColor="text1"/>
        </w:rPr>
        <w:t>growing appreciation</w:t>
      </w:r>
      <w:r w:rsidRPr="002E7C39">
        <w:rPr>
          <w:rFonts w:cs="Calibri"/>
          <w:color w:val="000000" w:themeColor="text1"/>
          <w:sz w:val="8"/>
        </w:rPr>
        <w:t xml:space="preserve"> </w:t>
      </w:r>
      <w:r w:rsidRPr="002E7C39">
        <w:rPr>
          <w:rFonts w:cs="Calibri"/>
          <w:bCs/>
          <w:color w:val="000000" w:themeColor="text1"/>
          <w:u w:val="single"/>
        </w:rPr>
        <w:t>that</w:t>
      </w:r>
      <w:r w:rsidRPr="002E7C39">
        <w:rPr>
          <w:rFonts w:cs="Calibri"/>
          <w:color w:val="000000" w:themeColor="text1"/>
          <w:sz w:val="8"/>
        </w:rPr>
        <w:t xml:space="preserve"> the </w:t>
      </w:r>
      <w:r w:rsidRPr="002E7C39">
        <w:rPr>
          <w:rFonts w:cs="Calibri"/>
          <w:bCs/>
          <w:color w:val="000000" w:themeColor="text1"/>
          <w:highlight w:val="green"/>
          <w:u w:val="single"/>
        </w:rPr>
        <w:t>conflicts</w:t>
      </w:r>
      <w:r w:rsidRPr="002E7C39">
        <w:rPr>
          <w:rFonts w:cs="Calibri"/>
          <w:bCs/>
          <w:color w:val="000000" w:themeColor="text1"/>
          <w:u w:val="single"/>
        </w:rPr>
        <w:t xml:space="preserve"> in the next century </w:t>
      </w:r>
      <w:r w:rsidRPr="002E7C39">
        <w:rPr>
          <w:rFonts w:cs="Calibri"/>
          <w:bCs/>
          <w:color w:val="000000" w:themeColor="text1"/>
          <w:highlight w:val="green"/>
          <w:u w:val="single"/>
        </w:rPr>
        <w:t xml:space="preserve">will </w:t>
      </w:r>
      <w:r w:rsidRPr="002E7C39">
        <w:rPr>
          <w:rStyle w:val="Emphasis"/>
          <w:color w:val="000000" w:themeColor="text1"/>
          <w:highlight w:val="green"/>
        </w:rPr>
        <w:t>most likely</w:t>
      </w:r>
      <w:r w:rsidRPr="002E7C39">
        <w:rPr>
          <w:rFonts w:cs="Calibri"/>
          <w:bCs/>
          <w:color w:val="000000" w:themeColor="text1"/>
          <w:highlight w:val="green"/>
          <w:u w:val="single"/>
        </w:rPr>
        <w:t xml:space="preserve"> be fought over a lack of resources</w:t>
      </w:r>
      <w:r w:rsidRPr="002E7C39">
        <w:rPr>
          <w:rFonts w:cs="Calibri"/>
          <w:bCs/>
          <w:color w:val="000000" w:themeColor="text1"/>
          <w:u w:val="single"/>
        </w:rPr>
        <w:t xml:space="preserve">. </w:t>
      </w:r>
      <w:r w:rsidRPr="002E7C39">
        <w:rPr>
          <w:rFonts w:cs="Calibri"/>
          <w:color w:val="000000" w:themeColor="text1"/>
          <w:sz w:val="8"/>
        </w:rPr>
        <w:t xml:space="preserve">Yet, in a sense, </w:t>
      </w:r>
      <w:r w:rsidRPr="002E7C39">
        <w:rPr>
          <w:rFonts w:cs="Calibri"/>
          <w:bCs/>
          <w:color w:val="000000" w:themeColor="text1"/>
          <w:u w:val="single"/>
        </w:rPr>
        <w:t>this is not new. Researchers point to the French and Russian revolutions as</w:t>
      </w:r>
      <w:r w:rsidRPr="002E7C39">
        <w:rPr>
          <w:rFonts w:cs="Calibri"/>
          <w:color w:val="000000" w:themeColor="text1"/>
          <w:sz w:val="8"/>
        </w:rPr>
        <w:t xml:space="preserve"> conflicts </w:t>
      </w:r>
      <w:r w:rsidRPr="002E7C39">
        <w:rPr>
          <w:rFonts w:cs="Calibri"/>
          <w:bCs/>
          <w:color w:val="000000" w:themeColor="text1"/>
          <w:u w:val="single"/>
        </w:rPr>
        <w:t>induced by a lack of food.</w:t>
      </w:r>
      <w:r w:rsidRPr="002E7C39">
        <w:rPr>
          <w:rFonts w:cs="Calibri"/>
          <w:color w:val="000000" w:themeColor="text1"/>
          <w:sz w:val="8"/>
        </w:rPr>
        <w:t xml:space="preserve"> More recently, </w:t>
      </w:r>
      <w:r w:rsidRPr="002E7C39">
        <w:rPr>
          <w:rStyle w:val="Emphasis"/>
          <w:color w:val="000000" w:themeColor="text1"/>
        </w:rPr>
        <w:t>Germany’s World War Two</w:t>
      </w:r>
      <w:r w:rsidRPr="002E7C39">
        <w:rPr>
          <w:rFonts w:cs="Calibri"/>
          <w:bCs/>
          <w:color w:val="000000" w:themeColor="text1"/>
          <w:u w:val="single"/>
        </w:rPr>
        <w:t xml:space="preserve"> efforts are said to have been inspired</w:t>
      </w:r>
      <w:r w:rsidRPr="002E7C39">
        <w:rPr>
          <w:rFonts w:cs="Calibri"/>
          <w:color w:val="000000" w:themeColor="text1"/>
          <w:sz w:val="8"/>
        </w:rPr>
        <w:t xml:space="preserve">, at least in part, </w:t>
      </w:r>
      <w:r w:rsidRPr="002E7C39">
        <w:rPr>
          <w:rFonts w:cs="Calibri"/>
          <w:bCs/>
          <w:color w:val="000000" w:themeColor="text1"/>
          <w:u w:val="single"/>
        </w:rPr>
        <w:t>by its perceived need to gain access to more food</w:t>
      </w:r>
      <w:r w:rsidRPr="002E7C39">
        <w:rPr>
          <w:rFonts w:cs="Calibri"/>
          <w:color w:val="000000" w:themeColor="text1"/>
          <w:sz w:val="8"/>
        </w:rPr>
        <w:t xml:space="preserve">. Yet the general sense among those that attended FDI’s </w:t>
      </w:r>
      <w:r w:rsidRPr="002E7C39">
        <w:rPr>
          <w:rFonts w:cs="Calibri"/>
          <w:color w:val="000000" w:themeColor="text1"/>
          <w:sz w:val="8"/>
        </w:rPr>
        <w:lastRenderedPageBreak/>
        <w:t xml:space="preserve">recent workshops, was that </w:t>
      </w:r>
      <w:r w:rsidRPr="002E7C39">
        <w:rPr>
          <w:rFonts w:cs="Calibri"/>
          <w:bCs/>
          <w:color w:val="000000" w:themeColor="text1"/>
          <w:u w:val="single"/>
        </w:rPr>
        <w:t xml:space="preserve">the scale of the problem in the future could be </w:t>
      </w:r>
      <w:r w:rsidRPr="002E7C39">
        <w:rPr>
          <w:rStyle w:val="Emphasis"/>
          <w:color w:val="000000" w:themeColor="text1"/>
        </w:rPr>
        <w:t>significantly greater</w:t>
      </w:r>
      <w:r w:rsidRPr="002E7C39">
        <w:rPr>
          <w:rFonts w:cs="Calibri"/>
          <w:color w:val="000000" w:themeColor="text1"/>
          <w:sz w:val="8"/>
        </w:rPr>
        <w:t xml:space="preserve"> as a result of population pressures, changing weather, </w:t>
      </w:r>
      <w:proofErr w:type="spellStart"/>
      <w:r w:rsidRPr="002E7C39">
        <w:rPr>
          <w:rFonts w:cs="Calibri"/>
          <w:color w:val="000000" w:themeColor="text1"/>
          <w:sz w:val="8"/>
        </w:rPr>
        <w:t>urbanisation</w:t>
      </w:r>
      <w:proofErr w:type="spellEnd"/>
      <w:r w:rsidRPr="002E7C39">
        <w:rPr>
          <w:rFonts w:cs="Calibri"/>
          <w:color w:val="000000" w:themeColor="text1"/>
          <w:sz w:val="8"/>
        </w:rPr>
        <w:t xml:space="preserve">, migration, loss of arable land and other farm inputs, and increased affluence in the developing world. In his book, Small Farmers Secure Food, </w:t>
      </w:r>
      <w:r w:rsidRPr="002E7C39">
        <w:rPr>
          <w:rFonts w:cs="Calibri"/>
          <w:bCs/>
          <w:color w:val="000000" w:themeColor="text1"/>
          <w:u w:val="single"/>
        </w:rPr>
        <w:t>Lindsay Falvey</w:t>
      </w:r>
      <w:r w:rsidRPr="002E7C39">
        <w:rPr>
          <w:rFonts w:cs="Calibri"/>
          <w:color w:val="000000" w:themeColor="text1"/>
          <w:sz w:val="8"/>
        </w:rPr>
        <w:t xml:space="preserve">, a participant in FDI’s March 2012 workshop on the issue of food and conflict, clearly </w:t>
      </w:r>
      <w:r w:rsidRPr="002E7C39">
        <w:rPr>
          <w:rFonts w:cs="Calibri"/>
          <w:bCs/>
          <w:color w:val="000000" w:themeColor="text1"/>
          <w:u w:val="single"/>
        </w:rPr>
        <w:t>expresses the problem</w:t>
      </w:r>
      <w:r w:rsidRPr="002E7C39">
        <w:rPr>
          <w:rFonts w:cs="Calibri"/>
          <w:color w:val="000000" w:themeColor="text1"/>
          <w:sz w:val="8"/>
        </w:rPr>
        <w:t xml:space="preserve"> and why countries across the globe are starting to take note. . He writes (p.36), “…</w:t>
      </w:r>
      <w:r w:rsidRPr="002E7C39">
        <w:rPr>
          <w:rFonts w:cs="Calibri"/>
          <w:bCs/>
          <w:color w:val="000000" w:themeColor="text1"/>
          <w:u w:val="single"/>
        </w:rPr>
        <w:t>if people are hungry</w:t>
      </w:r>
      <w:r w:rsidRPr="002E7C39">
        <w:rPr>
          <w:rFonts w:cs="Calibri"/>
          <w:color w:val="000000" w:themeColor="text1"/>
          <w:sz w:val="8"/>
        </w:rPr>
        <w:t xml:space="preserve">, especially in cities, </w:t>
      </w:r>
      <w:r w:rsidRPr="002E7C39">
        <w:rPr>
          <w:rStyle w:val="Emphasis"/>
          <w:color w:val="000000" w:themeColor="text1"/>
        </w:rPr>
        <w:t>the state is not stable</w:t>
      </w:r>
      <w:r w:rsidRPr="002E7C39">
        <w:rPr>
          <w:rFonts w:cs="Calibri"/>
          <w:color w:val="000000" w:themeColor="text1"/>
          <w:sz w:val="8"/>
        </w:rPr>
        <w:t xml:space="preserve"> – riots, violence, breakdown of law and order and migration result.” “</w:t>
      </w:r>
      <w:r w:rsidRPr="002E7C39">
        <w:rPr>
          <w:rStyle w:val="StyleUnderline"/>
          <w:rFonts w:cs="Calibri"/>
          <w:color w:val="000000" w:themeColor="text1"/>
        </w:rPr>
        <w:t>Hunger feeds anarchy</w:t>
      </w:r>
      <w:r w:rsidRPr="002E7C39">
        <w:rPr>
          <w:rFonts w:cs="Calibri"/>
          <w:color w:val="000000" w:themeColor="text1"/>
          <w:sz w:val="8"/>
        </w:rPr>
        <w:t xml:space="preserve">.” This view is also shared by </w:t>
      </w:r>
      <w:r w:rsidRPr="002E7C39">
        <w:rPr>
          <w:rFonts w:cs="Calibri"/>
          <w:bCs/>
          <w:color w:val="000000" w:themeColor="text1"/>
          <w:u w:val="single"/>
        </w:rPr>
        <w:t>Julian Cribb</w:t>
      </w:r>
      <w:r w:rsidRPr="002E7C39">
        <w:rPr>
          <w:rFonts w:cs="Calibri"/>
          <w:color w:val="000000" w:themeColor="text1"/>
          <w:sz w:val="8"/>
        </w:rPr>
        <w:t xml:space="preserve">, who in his book, The Coming Famine, </w:t>
      </w:r>
      <w:r w:rsidRPr="002E7C39">
        <w:rPr>
          <w:rFonts w:cs="Calibri"/>
          <w:bCs/>
          <w:color w:val="000000" w:themeColor="text1"/>
          <w:u w:val="single"/>
        </w:rPr>
        <w:t xml:space="preserve">writes that </w:t>
      </w:r>
      <w:r w:rsidRPr="002E7C39">
        <w:rPr>
          <w:rFonts w:cs="Calibri"/>
          <w:bCs/>
          <w:color w:val="000000" w:themeColor="text1"/>
          <w:highlight w:val="green"/>
          <w:u w:val="single"/>
        </w:rPr>
        <w:t xml:space="preserve">if </w:t>
      </w:r>
      <w:r w:rsidRPr="002E7C39">
        <w:rPr>
          <w:rFonts w:cs="Calibri"/>
          <w:bCs/>
          <w:color w:val="000000" w:themeColor="text1"/>
          <w:u w:val="single"/>
        </w:rPr>
        <w:t xml:space="preserve">“large </w:t>
      </w:r>
      <w:r w:rsidRPr="002E7C39">
        <w:rPr>
          <w:rFonts w:cs="Calibri"/>
          <w:bCs/>
          <w:color w:val="000000" w:themeColor="text1"/>
          <w:highlight w:val="green"/>
          <w:u w:val="single"/>
        </w:rPr>
        <w:t xml:space="preserve">regions </w:t>
      </w:r>
      <w:r w:rsidRPr="002E7C39">
        <w:rPr>
          <w:rFonts w:cs="Calibri"/>
          <w:bCs/>
          <w:color w:val="000000" w:themeColor="text1"/>
          <w:u w:val="single"/>
        </w:rPr>
        <w:t xml:space="preserve">of the world </w:t>
      </w:r>
      <w:r w:rsidRPr="002E7C39">
        <w:rPr>
          <w:rFonts w:cs="Calibri"/>
          <w:bCs/>
          <w:color w:val="000000" w:themeColor="text1"/>
          <w:highlight w:val="green"/>
          <w:u w:val="single"/>
        </w:rPr>
        <w:t>run short of food</w:t>
      </w:r>
      <w:r w:rsidRPr="002E7C39">
        <w:rPr>
          <w:rFonts w:cs="Calibri"/>
          <w:color w:val="000000" w:themeColor="text1"/>
          <w:sz w:val="8"/>
        </w:rPr>
        <w:t xml:space="preserve">, land or water in the decades that lie ahead, then </w:t>
      </w:r>
      <w:r w:rsidRPr="002E7C39">
        <w:rPr>
          <w:rStyle w:val="Emphasis"/>
          <w:color w:val="000000" w:themeColor="text1"/>
        </w:rPr>
        <w:t xml:space="preserve">wholesale, bloody </w:t>
      </w:r>
      <w:r w:rsidRPr="002E7C39">
        <w:rPr>
          <w:rStyle w:val="Emphasis"/>
          <w:color w:val="000000" w:themeColor="text1"/>
          <w:highlight w:val="green"/>
        </w:rPr>
        <w:t>wars are liable to follow</w:t>
      </w:r>
      <w:r w:rsidRPr="002E7C39">
        <w:rPr>
          <w:rFonts w:cs="Calibri"/>
          <w:color w:val="000000" w:themeColor="text1"/>
          <w:sz w:val="8"/>
        </w:rPr>
        <w:t>.”  He continues: “</w:t>
      </w:r>
      <w:r w:rsidRPr="002E7C39">
        <w:rPr>
          <w:rFonts w:cs="Calibri"/>
          <w:bCs/>
          <w:color w:val="000000" w:themeColor="text1"/>
          <w:highlight w:val="green"/>
          <w:u w:val="single"/>
        </w:rPr>
        <w:t xml:space="preserve">An increasingly credible scenario for </w:t>
      </w:r>
      <w:r w:rsidRPr="002E7C39">
        <w:rPr>
          <w:rStyle w:val="Emphasis"/>
          <w:color w:val="000000" w:themeColor="text1"/>
          <w:highlight w:val="green"/>
        </w:rPr>
        <w:t>World War 3</w:t>
      </w:r>
      <w:r w:rsidRPr="002E7C39">
        <w:rPr>
          <w:rFonts w:cs="Calibri"/>
          <w:bCs/>
          <w:color w:val="000000" w:themeColor="text1"/>
          <w:highlight w:val="green"/>
          <w:u w:val="single"/>
        </w:rPr>
        <w:t xml:space="preserve"> is</w:t>
      </w:r>
      <w:r w:rsidRPr="002E7C39">
        <w:rPr>
          <w:rFonts w:cs="Calibri"/>
          <w:color w:val="000000" w:themeColor="text1"/>
          <w:sz w:val="8"/>
        </w:rPr>
        <w:t xml:space="preserve"> not so much a confrontation of super powers and their allies, as </w:t>
      </w:r>
      <w:r w:rsidRPr="002E7C39">
        <w:rPr>
          <w:rFonts w:cs="Calibri"/>
          <w:bCs/>
          <w:color w:val="000000" w:themeColor="text1"/>
          <w:u w:val="single"/>
        </w:rPr>
        <w:t xml:space="preserve">a </w:t>
      </w:r>
      <w:r w:rsidRPr="002E7C39">
        <w:rPr>
          <w:rStyle w:val="Emphasis"/>
          <w:color w:val="000000" w:themeColor="text1"/>
        </w:rPr>
        <w:t xml:space="preserve">festering, </w:t>
      </w:r>
      <w:r w:rsidRPr="002E7C39">
        <w:rPr>
          <w:rStyle w:val="Emphasis"/>
          <w:color w:val="000000" w:themeColor="text1"/>
          <w:highlight w:val="green"/>
        </w:rPr>
        <w:t>self-perpetuating chain of resource conflicts</w:t>
      </w:r>
      <w:r w:rsidRPr="002E7C39">
        <w:rPr>
          <w:rFonts w:cs="Calibri"/>
          <w:color w:val="000000" w:themeColor="text1"/>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2E7C39">
        <w:rPr>
          <w:rFonts w:cs="Calibri"/>
          <w:bCs/>
          <w:color w:val="000000" w:themeColor="text1"/>
          <w:u w:val="single"/>
        </w:rPr>
        <w:t xml:space="preserve">A </w:t>
      </w:r>
      <w:r w:rsidRPr="002E7C39">
        <w:rPr>
          <w:rStyle w:val="Emphasis"/>
          <w:color w:val="000000" w:themeColor="text1"/>
          <w:highlight w:val="green"/>
        </w:rPr>
        <w:t>study</w:t>
      </w:r>
      <w:r w:rsidRPr="002E7C39">
        <w:rPr>
          <w:rFonts w:cs="Calibri"/>
          <w:bCs/>
          <w:color w:val="000000" w:themeColor="text1"/>
          <w:highlight w:val="green"/>
          <w:u w:val="single"/>
        </w:rPr>
        <w:t xml:space="preserve"> by </w:t>
      </w:r>
      <w:r w:rsidRPr="002E7C39">
        <w:rPr>
          <w:rStyle w:val="Emphasis"/>
          <w:color w:val="000000" w:themeColor="text1"/>
          <w:highlight w:val="green"/>
        </w:rPr>
        <w:t>the I</w:t>
      </w:r>
      <w:r w:rsidRPr="002E7C39">
        <w:rPr>
          <w:rFonts w:cs="Calibri"/>
          <w:bCs/>
          <w:color w:val="000000" w:themeColor="text1"/>
          <w:u w:val="single"/>
        </w:rPr>
        <w:t xml:space="preserve">nternational </w:t>
      </w:r>
      <w:r w:rsidRPr="002E7C39">
        <w:rPr>
          <w:rStyle w:val="Emphasis"/>
          <w:color w:val="000000" w:themeColor="text1"/>
          <w:highlight w:val="green"/>
        </w:rPr>
        <w:t>P</w:t>
      </w:r>
      <w:r w:rsidRPr="002E7C39">
        <w:rPr>
          <w:rFonts w:cs="Calibri"/>
          <w:bCs/>
          <w:color w:val="000000" w:themeColor="text1"/>
          <w:u w:val="single"/>
        </w:rPr>
        <w:t xml:space="preserve">eace </w:t>
      </w:r>
      <w:r w:rsidRPr="002E7C39">
        <w:rPr>
          <w:rStyle w:val="Emphasis"/>
          <w:color w:val="000000" w:themeColor="text1"/>
          <w:highlight w:val="green"/>
        </w:rPr>
        <w:t>R</w:t>
      </w:r>
      <w:r w:rsidRPr="002E7C39">
        <w:rPr>
          <w:rFonts w:cs="Calibri"/>
          <w:bCs/>
          <w:color w:val="000000" w:themeColor="text1"/>
          <w:u w:val="single"/>
        </w:rPr>
        <w:t xml:space="preserve">esearch </w:t>
      </w:r>
      <w:r w:rsidRPr="002E7C39">
        <w:rPr>
          <w:rStyle w:val="Emphasis"/>
          <w:color w:val="000000" w:themeColor="text1"/>
          <w:highlight w:val="green"/>
        </w:rPr>
        <w:t>I</w:t>
      </w:r>
      <w:r w:rsidRPr="002E7C39">
        <w:rPr>
          <w:rFonts w:cs="Calibri"/>
          <w:bCs/>
          <w:color w:val="000000" w:themeColor="text1"/>
          <w:u w:val="single"/>
        </w:rPr>
        <w:t xml:space="preserve">nstitute </w:t>
      </w:r>
      <w:r w:rsidRPr="002E7C39">
        <w:rPr>
          <w:rFonts w:cs="Calibri"/>
          <w:bCs/>
          <w:color w:val="000000" w:themeColor="text1"/>
          <w:highlight w:val="green"/>
          <w:u w:val="single"/>
        </w:rPr>
        <w:t>indicates</w:t>
      </w:r>
      <w:r w:rsidRPr="002E7C39">
        <w:rPr>
          <w:rFonts w:cs="Calibri"/>
          <w:bCs/>
          <w:color w:val="000000" w:themeColor="text1"/>
          <w:u w:val="single"/>
        </w:rPr>
        <w:t xml:space="preserve"> that where </w:t>
      </w:r>
      <w:r w:rsidRPr="002E7C39">
        <w:rPr>
          <w:rFonts w:cs="Calibri"/>
          <w:bCs/>
          <w:color w:val="000000" w:themeColor="text1"/>
          <w:highlight w:val="green"/>
          <w:u w:val="single"/>
        </w:rPr>
        <w:t>food security</w:t>
      </w:r>
      <w:r w:rsidRPr="002E7C39">
        <w:rPr>
          <w:rFonts w:cs="Calibri"/>
          <w:bCs/>
          <w:color w:val="000000" w:themeColor="text1"/>
          <w:u w:val="single"/>
        </w:rPr>
        <w:t xml:space="preserve"> is an issue, it </w:t>
      </w:r>
      <w:r w:rsidRPr="002E7C39">
        <w:rPr>
          <w:rFonts w:cs="Calibri"/>
          <w:bCs/>
          <w:color w:val="000000" w:themeColor="text1"/>
          <w:highlight w:val="green"/>
          <w:u w:val="single"/>
        </w:rPr>
        <w:t>is</w:t>
      </w:r>
      <w:r w:rsidRPr="002E7C39">
        <w:rPr>
          <w:rFonts w:cs="Calibri"/>
          <w:bCs/>
          <w:color w:val="000000" w:themeColor="text1"/>
          <w:u w:val="single"/>
        </w:rPr>
        <w:t xml:space="preserve"> more </w:t>
      </w:r>
      <w:r w:rsidRPr="002E7C39">
        <w:rPr>
          <w:rFonts w:cs="Calibri"/>
          <w:bCs/>
          <w:color w:val="000000" w:themeColor="text1"/>
          <w:highlight w:val="green"/>
          <w:u w:val="single"/>
        </w:rPr>
        <w:t>likely to result in</w:t>
      </w:r>
      <w:r w:rsidRPr="002E7C39">
        <w:rPr>
          <w:rFonts w:cs="Calibri"/>
          <w:bCs/>
          <w:color w:val="000000" w:themeColor="text1"/>
          <w:u w:val="single"/>
        </w:rPr>
        <w:t xml:space="preserve"> some form of </w:t>
      </w:r>
      <w:r w:rsidRPr="002E7C39">
        <w:rPr>
          <w:rFonts w:cs="Calibri"/>
          <w:bCs/>
          <w:color w:val="000000" w:themeColor="text1"/>
          <w:highlight w:val="green"/>
          <w:u w:val="single"/>
        </w:rPr>
        <w:t>conflict</w:t>
      </w:r>
      <w:r w:rsidRPr="002E7C39">
        <w:rPr>
          <w:rFonts w:cs="Calibri"/>
          <w:color w:val="000000" w:themeColor="text1"/>
          <w:sz w:val="8"/>
        </w:rPr>
        <w:t xml:space="preserve">. </w:t>
      </w:r>
      <w:r w:rsidRPr="002E7C39">
        <w:rPr>
          <w:rStyle w:val="Emphasis"/>
          <w:color w:val="000000" w:themeColor="text1"/>
          <w:highlight w:val="green"/>
        </w:rPr>
        <w:t>Darfur, Rwanda, Eritrea and</w:t>
      </w:r>
      <w:r w:rsidRPr="002E7C39">
        <w:rPr>
          <w:rFonts w:cs="Calibri"/>
          <w:b/>
          <w:iCs/>
          <w:color w:val="000000" w:themeColor="text1"/>
          <w:highlight w:val="green"/>
          <w:u w:val="single"/>
          <w:bdr w:val="single" w:sz="8" w:space="0" w:color="auto"/>
        </w:rPr>
        <w:t xml:space="preserve"> </w:t>
      </w:r>
      <w:r w:rsidRPr="002E7C39">
        <w:rPr>
          <w:rStyle w:val="Emphasis"/>
          <w:color w:val="000000" w:themeColor="text1"/>
          <w:highlight w:val="green"/>
        </w:rPr>
        <w:t>the Balkan</w:t>
      </w:r>
      <w:r w:rsidRPr="002E7C39">
        <w:rPr>
          <w:rStyle w:val="Emphasis"/>
          <w:color w:val="000000" w:themeColor="text1"/>
        </w:rPr>
        <w:t>s</w:t>
      </w:r>
      <w:r w:rsidRPr="002E7C39">
        <w:rPr>
          <w:rFonts w:cs="Calibri"/>
          <w:bCs/>
          <w:color w:val="000000" w:themeColor="text1"/>
          <w:u w:val="single"/>
        </w:rPr>
        <w:t xml:space="preserve"> </w:t>
      </w:r>
      <w:r w:rsidRPr="002E7C39">
        <w:rPr>
          <w:rFonts w:cs="Calibri"/>
          <w:bCs/>
          <w:color w:val="000000" w:themeColor="text1"/>
          <w:highlight w:val="green"/>
          <w:u w:val="single"/>
        </w:rPr>
        <w:t>experienced</w:t>
      </w:r>
      <w:r w:rsidRPr="002E7C39">
        <w:rPr>
          <w:rFonts w:cs="Calibri"/>
          <w:bCs/>
          <w:color w:val="000000" w:themeColor="text1"/>
          <w:u w:val="single"/>
        </w:rPr>
        <w:t xml:space="preserve"> such </w:t>
      </w:r>
      <w:r w:rsidRPr="002E7C39">
        <w:rPr>
          <w:rFonts w:cs="Calibri"/>
          <w:bCs/>
          <w:color w:val="000000" w:themeColor="text1"/>
          <w:highlight w:val="green"/>
          <w:u w:val="single"/>
        </w:rPr>
        <w:t>wars</w:t>
      </w:r>
      <w:r w:rsidRPr="002E7C39">
        <w:rPr>
          <w:rFonts w:cs="Calibri"/>
          <w:color w:val="000000" w:themeColor="text1"/>
          <w:sz w:val="8"/>
        </w:rPr>
        <w:t xml:space="preserve">. </w:t>
      </w:r>
      <w:r w:rsidRPr="002E7C39">
        <w:rPr>
          <w:rFonts w:cs="Calibri"/>
          <w:bCs/>
          <w:color w:val="000000" w:themeColor="text1"/>
          <w:u w:val="single"/>
        </w:rPr>
        <w:t>Governments</w:t>
      </w:r>
      <w:r w:rsidRPr="002E7C39">
        <w:rPr>
          <w:rFonts w:cs="Calibri"/>
          <w:color w:val="000000" w:themeColor="text1"/>
          <w:sz w:val="8"/>
        </w:rPr>
        <w:t xml:space="preserve">, especially in developed countries, </w:t>
      </w:r>
      <w:r w:rsidRPr="002E7C39">
        <w:rPr>
          <w:rFonts w:cs="Calibri"/>
          <w:bCs/>
          <w:color w:val="000000" w:themeColor="text1"/>
          <w:u w:val="single"/>
        </w:rPr>
        <w:t xml:space="preserve">are increasingly aware of this phenomenon. </w:t>
      </w:r>
      <w:r w:rsidRPr="002E7C39">
        <w:rPr>
          <w:rFonts w:cs="Calibri"/>
          <w:bCs/>
          <w:color w:val="000000" w:themeColor="text1"/>
          <w:highlight w:val="green"/>
          <w:u w:val="single"/>
        </w:rPr>
        <w:t>The UK</w:t>
      </w:r>
      <w:r w:rsidRPr="002E7C39">
        <w:rPr>
          <w:rFonts w:cs="Calibri"/>
          <w:bCs/>
          <w:color w:val="000000" w:themeColor="text1"/>
          <w:u w:val="single"/>
        </w:rPr>
        <w:t xml:space="preserve"> Ministry of </w:t>
      </w:r>
      <w:proofErr w:type="spellStart"/>
      <w:r w:rsidRPr="002E7C39">
        <w:rPr>
          <w:rFonts w:cs="Calibri"/>
          <w:bCs/>
          <w:color w:val="000000" w:themeColor="text1"/>
          <w:u w:val="single"/>
        </w:rPr>
        <w:t>Defence</w:t>
      </w:r>
      <w:proofErr w:type="spellEnd"/>
      <w:r w:rsidRPr="002E7C39">
        <w:rPr>
          <w:rFonts w:cs="Calibri"/>
          <w:bCs/>
          <w:color w:val="000000" w:themeColor="text1"/>
          <w:u w:val="single"/>
        </w:rPr>
        <w:t xml:space="preserve">, the </w:t>
      </w:r>
      <w:r w:rsidRPr="002E7C39">
        <w:rPr>
          <w:rFonts w:cs="Calibri"/>
          <w:bCs/>
          <w:color w:val="000000" w:themeColor="text1"/>
          <w:highlight w:val="green"/>
          <w:u w:val="single"/>
        </w:rPr>
        <w:t>CIA</w:t>
      </w:r>
      <w:r w:rsidRPr="002E7C39">
        <w:rPr>
          <w:rFonts w:cs="Calibri"/>
          <w:bCs/>
          <w:color w:val="000000" w:themeColor="text1"/>
          <w:u w:val="single"/>
        </w:rPr>
        <w:t>, the</w:t>
      </w:r>
      <w:r w:rsidRPr="002E7C39">
        <w:rPr>
          <w:rFonts w:cs="Calibri"/>
          <w:color w:val="000000" w:themeColor="text1"/>
          <w:sz w:val="8"/>
        </w:rPr>
        <w:t xml:space="preserve"> US </w:t>
      </w:r>
      <w:r w:rsidRPr="002E7C39">
        <w:rPr>
          <w:rStyle w:val="Emphasis"/>
          <w:color w:val="000000" w:themeColor="text1"/>
          <w:highlight w:val="green"/>
        </w:rPr>
        <w:t>C</w:t>
      </w:r>
      <w:r w:rsidRPr="002E7C39">
        <w:rPr>
          <w:rFonts w:cs="Calibri"/>
          <w:color w:val="000000" w:themeColor="text1"/>
          <w:sz w:val="8"/>
        </w:rPr>
        <w:t xml:space="preserve">enter for </w:t>
      </w:r>
      <w:r w:rsidRPr="002E7C39">
        <w:rPr>
          <w:rStyle w:val="Emphasis"/>
          <w:color w:val="000000" w:themeColor="text1"/>
          <w:highlight w:val="green"/>
        </w:rPr>
        <w:t>S</w:t>
      </w:r>
      <w:r w:rsidRPr="002E7C39">
        <w:rPr>
          <w:rFonts w:cs="Calibri"/>
          <w:color w:val="000000" w:themeColor="text1"/>
          <w:sz w:val="8"/>
        </w:rPr>
        <w:t xml:space="preserve">trategic and </w:t>
      </w:r>
      <w:r w:rsidRPr="002E7C39">
        <w:rPr>
          <w:rStyle w:val="Emphasis"/>
          <w:color w:val="000000" w:themeColor="text1"/>
          <w:highlight w:val="green"/>
        </w:rPr>
        <w:t>I</w:t>
      </w:r>
      <w:r w:rsidRPr="002E7C39">
        <w:rPr>
          <w:rFonts w:cs="Calibri"/>
          <w:color w:val="000000" w:themeColor="text1"/>
          <w:sz w:val="8"/>
        </w:rPr>
        <w:t xml:space="preserve">nternational </w:t>
      </w:r>
      <w:r w:rsidRPr="002E7C39">
        <w:rPr>
          <w:rStyle w:val="Emphasis"/>
          <w:color w:val="000000" w:themeColor="text1"/>
          <w:highlight w:val="green"/>
        </w:rPr>
        <w:t>S</w:t>
      </w:r>
      <w:r w:rsidRPr="002E7C39">
        <w:rPr>
          <w:rFonts w:cs="Calibri"/>
          <w:color w:val="000000" w:themeColor="text1"/>
          <w:sz w:val="8"/>
        </w:rPr>
        <w:t xml:space="preserve">tudies </w:t>
      </w:r>
      <w:r w:rsidRPr="002E7C39">
        <w:rPr>
          <w:rFonts w:cs="Calibri"/>
          <w:bCs/>
          <w:color w:val="000000" w:themeColor="text1"/>
          <w:highlight w:val="green"/>
          <w:u w:val="single"/>
        </w:rPr>
        <w:t>and</w:t>
      </w:r>
      <w:r w:rsidRPr="002E7C39">
        <w:rPr>
          <w:rFonts w:cs="Calibri"/>
          <w:bCs/>
          <w:color w:val="000000" w:themeColor="text1"/>
          <w:u w:val="single"/>
        </w:rPr>
        <w:t xml:space="preserve"> the </w:t>
      </w:r>
      <w:r w:rsidRPr="002E7C39">
        <w:rPr>
          <w:rFonts w:cs="Calibri"/>
          <w:bCs/>
          <w:color w:val="000000" w:themeColor="text1"/>
          <w:highlight w:val="green"/>
          <w:u w:val="single"/>
        </w:rPr>
        <w:t>Oslo</w:t>
      </w:r>
      <w:r w:rsidRPr="002E7C39">
        <w:rPr>
          <w:rFonts w:cs="Calibri"/>
          <w:bCs/>
          <w:color w:val="000000" w:themeColor="text1"/>
          <w:u w:val="single"/>
        </w:rPr>
        <w:t xml:space="preserve"> Peace Research Institute, </w:t>
      </w:r>
      <w:r w:rsidRPr="002E7C39">
        <w:rPr>
          <w:rStyle w:val="Emphasis"/>
          <w:color w:val="000000" w:themeColor="text1"/>
        </w:rPr>
        <w:t xml:space="preserve">all </w:t>
      </w:r>
      <w:r w:rsidRPr="002E7C39">
        <w:rPr>
          <w:rStyle w:val="Emphasis"/>
          <w:color w:val="000000" w:themeColor="text1"/>
          <w:highlight w:val="green"/>
        </w:rPr>
        <w:t>identify</w:t>
      </w:r>
      <w:r w:rsidRPr="002E7C39">
        <w:rPr>
          <w:rFonts w:cs="Calibri"/>
          <w:bCs/>
          <w:color w:val="000000" w:themeColor="text1"/>
          <w:u w:val="single"/>
        </w:rPr>
        <w:t xml:space="preserve"> </w:t>
      </w:r>
      <w:r w:rsidRPr="002E7C39">
        <w:rPr>
          <w:rFonts w:cs="Calibri"/>
          <w:bCs/>
          <w:color w:val="000000" w:themeColor="text1"/>
          <w:highlight w:val="green"/>
          <w:u w:val="single"/>
        </w:rPr>
        <w:t>famine as a potential trigger for</w:t>
      </w:r>
      <w:r w:rsidRPr="002E7C39">
        <w:rPr>
          <w:rFonts w:cs="Calibri"/>
          <w:color w:val="000000" w:themeColor="text1"/>
          <w:sz w:val="8"/>
        </w:rPr>
        <w:t xml:space="preserve"> conflicts and possibly even </w:t>
      </w:r>
      <w:r w:rsidRPr="002E7C39">
        <w:rPr>
          <w:rStyle w:val="Emphasis"/>
          <w:color w:val="000000" w:themeColor="text1"/>
          <w:highlight w:val="green"/>
        </w:rPr>
        <w:t>nuclear war</w:t>
      </w:r>
      <w:r w:rsidRPr="002E7C39">
        <w:rPr>
          <w:rFonts w:cs="Calibri"/>
          <w:color w:val="000000" w:themeColor="text1"/>
          <w:sz w:val="8"/>
        </w:rPr>
        <w:t>.</w:t>
      </w:r>
    </w:p>
    <w:p w14:paraId="625799F9" w14:textId="77777777" w:rsidR="002E7C39" w:rsidRPr="002E7C39" w:rsidRDefault="002E7C39" w:rsidP="002E7C39">
      <w:pPr>
        <w:rPr>
          <w:rFonts w:cs="Calibri"/>
          <w:color w:val="000000" w:themeColor="text1"/>
          <w:sz w:val="8"/>
        </w:rPr>
      </w:pPr>
    </w:p>
    <w:p w14:paraId="55BAC0A5" w14:textId="77777777" w:rsidR="002E7C39" w:rsidRPr="002E7C39" w:rsidRDefault="002E7C39" w:rsidP="002E7C39">
      <w:pPr>
        <w:pStyle w:val="Heading4"/>
        <w:rPr>
          <w:rFonts w:cs="Calibri"/>
          <w:color w:val="000000" w:themeColor="text1"/>
        </w:rPr>
      </w:pPr>
      <w:r w:rsidRPr="002E7C39">
        <w:rPr>
          <w:rFonts w:cs="Calibri"/>
          <w:color w:val="000000" w:themeColor="text1"/>
        </w:rPr>
        <w:t>Earth observation satellites key to warming adaptation</w:t>
      </w:r>
    </w:p>
    <w:p w14:paraId="787D55F3" w14:textId="77777777" w:rsidR="002E7C39" w:rsidRPr="002E7C39" w:rsidRDefault="002E7C39" w:rsidP="002E7C39">
      <w:pPr>
        <w:rPr>
          <w:color w:val="000000" w:themeColor="text1"/>
        </w:rPr>
      </w:pPr>
      <w:r w:rsidRPr="002E7C39">
        <w:rPr>
          <w:rStyle w:val="StyleUnderline"/>
          <w:color w:val="000000" w:themeColor="text1"/>
          <w:sz w:val="26"/>
          <w:szCs w:val="26"/>
          <w:u w:val="none"/>
        </w:rPr>
        <w:t>Alonso 18</w:t>
      </w:r>
      <w:r w:rsidRPr="002E7C39">
        <w:rPr>
          <w:color w:val="000000" w:themeColor="text1"/>
        </w:rPr>
        <w:t xml:space="preserve"> [(Elisa Jiménez Alonso, communications consultant with </w:t>
      </w:r>
      <w:proofErr w:type="spellStart"/>
      <w:r w:rsidRPr="002E7C39">
        <w:rPr>
          <w:color w:val="000000" w:themeColor="text1"/>
        </w:rPr>
        <w:t>Acclimatise</w:t>
      </w:r>
      <w:proofErr w:type="spellEnd"/>
      <w:r w:rsidRPr="002E7C39">
        <w:rPr>
          <w:color w:val="000000" w:themeColor="text1"/>
        </w:rPr>
        <w:t xml:space="preserve">, climate resilience organization) “Earth Observation of Increasing Importance for Climate Change Adaptation,” </w:t>
      </w:r>
      <w:proofErr w:type="spellStart"/>
      <w:r w:rsidRPr="002E7C39">
        <w:rPr>
          <w:color w:val="000000" w:themeColor="text1"/>
        </w:rPr>
        <w:t>Acclimatise</w:t>
      </w:r>
      <w:proofErr w:type="spellEnd"/>
      <w:r w:rsidRPr="002E7C39">
        <w:rPr>
          <w:color w:val="000000" w:themeColor="text1"/>
        </w:rPr>
        <w:t xml:space="preserve">, May 2, 2018, </w:t>
      </w:r>
      <w:hyperlink r:id="rId36" w:history="1">
        <w:r w:rsidRPr="002E7C39">
          <w:rPr>
            <w:rStyle w:val="Hyperlink"/>
            <w:color w:val="000000" w:themeColor="text1"/>
          </w:rPr>
          <w:t>https://www.acclimatise.uk.com/2018/05/02/earth-observation-of-increasing-importance-for-climate-change-adaptation/</w:t>
        </w:r>
      </w:hyperlink>
      <w:r w:rsidRPr="002E7C39">
        <w:rPr>
          <w:color w:val="000000" w:themeColor="text1"/>
        </w:rPr>
        <w:t>] TDI</w:t>
      </w:r>
    </w:p>
    <w:p w14:paraId="7B574D93" w14:textId="77777777" w:rsidR="002E7C39" w:rsidRPr="002E7C39" w:rsidRDefault="002E7C39" w:rsidP="002E7C39">
      <w:pPr>
        <w:rPr>
          <w:color w:val="000000" w:themeColor="text1"/>
        </w:rPr>
      </w:pPr>
      <w:r w:rsidRPr="002E7C39">
        <w:rPr>
          <w:rStyle w:val="StyleUnderline"/>
          <w:color w:val="000000" w:themeColor="text1"/>
          <w:highlight w:val="green"/>
        </w:rPr>
        <w:t>Earth observation (EO) satellites</w:t>
      </w:r>
      <w:r w:rsidRPr="002E7C39">
        <w:rPr>
          <w:rStyle w:val="StyleUnderline"/>
          <w:color w:val="000000" w:themeColor="text1"/>
        </w:rPr>
        <w:t xml:space="preserve"> are </w:t>
      </w:r>
      <w:r w:rsidRPr="002E7C39">
        <w:rPr>
          <w:rStyle w:val="StyleUnderline"/>
          <w:color w:val="000000" w:themeColor="text1"/>
          <w:highlight w:val="green"/>
        </w:rPr>
        <w:t>play</w:t>
      </w:r>
      <w:r w:rsidRPr="002E7C39">
        <w:rPr>
          <w:rStyle w:val="StyleUnderline"/>
          <w:color w:val="000000" w:themeColor="text1"/>
        </w:rPr>
        <w:t xml:space="preserve">ing </w:t>
      </w:r>
      <w:r w:rsidRPr="002E7C39">
        <w:rPr>
          <w:rStyle w:val="StyleUnderline"/>
          <w:color w:val="000000" w:themeColor="text1"/>
          <w:highlight w:val="green"/>
        </w:rPr>
        <w:t>an</w:t>
      </w:r>
      <w:r w:rsidRPr="002E7C39">
        <w:rPr>
          <w:rStyle w:val="StyleUnderline"/>
          <w:color w:val="000000" w:themeColor="text1"/>
        </w:rPr>
        <w:t xml:space="preserve"> increasingly </w:t>
      </w:r>
      <w:r w:rsidRPr="002E7C39">
        <w:rPr>
          <w:rStyle w:val="StyleUnderline"/>
          <w:color w:val="000000" w:themeColor="text1"/>
          <w:highlight w:val="green"/>
        </w:rPr>
        <w:t>important role in assessing climate change</w:t>
      </w:r>
      <w:r w:rsidRPr="002E7C39">
        <w:rPr>
          <w:color w:val="000000" w:themeColor="text1"/>
        </w:rPr>
        <w:t xml:space="preserve">. By providing a </w:t>
      </w:r>
      <w:r w:rsidRPr="002E7C39">
        <w:rPr>
          <w:rStyle w:val="StyleUnderline"/>
          <w:color w:val="000000" w:themeColor="text1"/>
        </w:rPr>
        <w:t xml:space="preserve">constant and </w:t>
      </w:r>
      <w:r w:rsidRPr="002E7C39">
        <w:rPr>
          <w:rStyle w:val="StyleUnderline"/>
          <w:color w:val="000000" w:themeColor="text1"/>
          <w:highlight w:val="green"/>
        </w:rPr>
        <w:t>consistent stream of data about</w:t>
      </w:r>
      <w:r w:rsidRPr="002E7C39">
        <w:rPr>
          <w:rStyle w:val="StyleUnderline"/>
          <w:color w:val="000000" w:themeColor="text1"/>
        </w:rPr>
        <w:t xml:space="preserve"> the state of </w:t>
      </w:r>
      <w:r w:rsidRPr="002E7C39">
        <w:rPr>
          <w:rStyle w:val="StyleUnderline"/>
          <w:color w:val="000000" w:themeColor="text1"/>
          <w:highlight w:val="green"/>
        </w:rPr>
        <w:t>the climate</w:t>
      </w:r>
      <w:r w:rsidRPr="002E7C39">
        <w:rPr>
          <w:color w:val="000000" w:themeColor="text1"/>
        </w:rPr>
        <w:t xml:space="preserve">, EO is </w:t>
      </w:r>
      <w:r w:rsidRPr="002E7C39">
        <w:rPr>
          <w:rStyle w:val="StyleUnderline"/>
          <w:color w:val="000000" w:themeColor="text1"/>
        </w:rPr>
        <w:t xml:space="preserve">not just </w:t>
      </w:r>
      <w:r w:rsidRPr="002E7C39">
        <w:rPr>
          <w:rStyle w:val="StyleUnderline"/>
          <w:color w:val="000000" w:themeColor="text1"/>
          <w:highlight w:val="green"/>
        </w:rPr>
        <w:t>improving scientific outcomes</w:t>
      </w:r>
      <w:r w:rsidRPr="002E7C39">
        <w:rPr>
          <w:rStyle w:val="StyleUnderline"/>
          <w:color w:val="000000" w:themeColor="text1"/>
        </w:rPr>
        <w:t xml:space="preserve"> but can also </w:t>
      </w:r>
      <w:r w:rsidRPr="002E7C39">
        <w:rPr>
          <w:rStyle w:val="StyleUnderline"/>
          <w:color w:val="000000" w:themeColor="text1"/>
          <w:highlight w:val="green"/>
        </w:rPr>
        <w:t>inform climate policy</w:t>
      </w:r>
      <w:r w:rsidRPr="002E7C39">
        <w:rPr>
          <w:color w:val="000000" w:themeColor="text1"/>
        </w:rPr>
        <w:t>.</w:t>
      </w:r>
    </w:p>
    <w:p w14:paraId="5F47FBCF" w14:textId="77777777" w:rsidR="002E7C39" w:rsidRPr="002E7C39" w:rsidRDefault="002E7C39" w:rsidP="002E7C39">
      <w:pPr>
        <w:rPr>
          <w:rStyle w:val="StyleUnderline"/>
          <w:color w:val="000000" w:themeColor="text1"/>
        </w:rPr>
      </w:pPr>
      <w:r w:rsidRPr="002E7C39">
        <w:rPr>
          <w:rStyle w:val="StyleUnderline"/>
          <w:color w:val="000000" w:themeColor="text1"/>
          <w:highlight w:val="green"/>
        </w:rPr>
        <w:t>Managing climate</w:t>
      </w:r>
      <w:r w:rsidRPr="002E7C39">
        <w:rPr>
          <w:rStyle w:val="StyleUnderline"/>
          <w:color w:val="000000" w:themeColor="text1"/>
        </w:rPr>
        <w:t xml:space="preserve">-related </w:t>
      </w:r>
      <w:r w:rsidRPr="002E7C39">
        <w:rPr>
          <w:rStyle w:val="StyleUnderline"/>
          <w:color w:val="000000" w:themeColor="text1"/>
          <w:highlight w:val="green"/>
        </w:rPr>
        <w:t>risks</w:t>
      </w:r>
      <w:r w:rsidRPr="002E7C39">
        <w:rPr>
          <w:rStyle w:val="StyleUnderline"/>
          <w:color w:val="000000" w:themeColor="text1"/>
        </w:rPr>
        <w:t xml:space="preserve"> effectively </w:t>
      </w:r>
      <w:r w:rsidRPr="002E7C39">
        <w:rPr>
          <w:rStyle w:val="StyleUnderline"/>
          <w:color w:val="000000" w:themeColor="text1"/>
          <w:highlight w:val="green"/>
        </w:rPr>
        <w:t>requires accurate,</w:t>
      </w:r>
      <w:r w:rsidRPr="002E7C39">
        <w:rPr>
          <w:rStyle w:val="StyleUnderline"/>
          <w:color w:val="000000" w:themeColor="text1"/>
        </w:rPr>
        <w:t xml:space="preserve"> robust, sustained, and wide-ranging </w:t>
      </w:r>
      <w:r w:rsidRPr="002E7C39">
        <w:rPr>
          <w:rStyle w:val="StyleUnderline"/>
          <w:color w:val="000000" w:themeColor="text1"/>
          <w:highlight w:val="green"/>
        </w:rPr>
        <w:t>climate information. Reliable</w:t>
      </w:r>
      <w:r w:rsidRPr="002E7C39">
        <w:rPr>
          <w:rStyle w:val="StyleUnderline"/>
          <w:color w:val="000000" w:themeColor="text1"/>
        </w:rPr>
        <w:t xml:space="preserve"> observational climate </w:t>
      </w:r>
      <w:r w:rsidRPr="002E7C39">
        <w:rPr>
          <w:rStyle w:val="StyleUnderline"/>
          <w:color w:val="000000" w:themeColor="text1"/>
          <w:highlight w:val="green"/>
        </w:rPr>
        <w:t xml:space="preserve">data can help </w:t>
      </w:r>
      <w:r w:rsidRPr="002E7C39">
        <w:rPr>
          <w:rStyle w:val="StyleUnderline"/>
          <w:color w:val="000000" w:themeColor="text1"/>
        </w:rPr>
        <w:t xml:space="preserve">scientists test the accuracy of their models and </w:t>
      </w:r>
      <w:r w:rsidRPr="002E7C39">
        <w:rPr>
          <w:rStyle w:val="StyleUnderline"/>
          <w:color w:val="000000" w:themeColor="text1"/>
          <w:highlight w:val="green"/>
        </w:rPr>
        <w:t>improve</w:t>
      </w:r>
      <w:r w:rsidRPr="002E7C39">
        <w:rPr>
          <w:rStyle w:val="StyleUnderline"/>
          <w:color w:val="000000" w:themeColor="text1"/>
        </w:rPr>
        <w:t xml:space="preserve"> the </w:t>
      </w:r>
      <w:r w:rsidRPr="002E7C39">
        <w:rPr>
          <w:rStyle w:val="StyleUnderline"/>
          <w:color w:val="000000" w:themeColor="text1"/>
          <w:highlight w:val="green"/>
        </w:rPr>
        <w:t>science</w:t>
      </w:r>
      <w:r w:rsidRPr="002E7C39">
        <w:rPr>
          <w:rStyle w:val="StyleUnderline"/>
          <w:color w:val="000000" w:themeColor="text1"/>
        </w:rPr>
        <w:t xml:space="preserve"> of attributing certain events to climate change. Information based on projections from models and historic data </w:t>
      </w:r>
      <w:r w:rsidRPr="002E7C39">
        <w:rPr>
          <w:rStyle w:val="StyleUnderline"/>
          <w:color w:val="000000" w:themeColor="text1"/>
          <w:highlight w:val="green"/>
        </w:rPr>
        <w:t>can help decision makers plan</w:t>
      </w:r>
      <w:r w:rsidRPr="002E7C39">
        <w:rPr>
          <w:rStyle w:val="StyleUnderline"/>
          <w:color w:val="000000" w:themeColor="text1"/>
        </w:rPr>
        <w:t xml:space="preserve"> and implement </w:t>
      </w:r>
      <w:r w:rsidRPr="002E7C39">
        <w:rPr>
          <w:rStyle w:val="StyleUnderline"/>
          <w:color w:val="000000" w:themeColor="text1"/>
          <w:highlight w:val="green"/>
        </w:rPr>
        <w:t>adaptation</w:t>
      </w:r>
      <w:r w:rsidRPr="002E7C39">
        <w:rPr>
          <w:rStyle w:val="StyleUnderline"/>
          <w:color w:val="000000" w:themeColor="text1"/>
        </w:rPr>
        <w:t xml:space="preserve"> action</w:t>
      </w:r>
      <w:r w:rsidRPr="002E7C39">
        <w:rPr>
          <w:rStyle w:val="StyleUnderline"/>
          <w:color w:val="000000" w:themeColor="text1"/>
          <w:highlight w:val="green"/>
        </w:rPr>
        <w:t>s</w:t>
      </w:r>
      <w:r w:rsidRPr="002E7C39">
        <w:rPr>
          <w:rStyle w:val="StyleUnderline"/>
          <w:color w:val="000000" w:themeColor="text1"/>
        </w:rPr>
        <w:t>.</w:t>
      </w:r>
    </w:p>
    <w:p w14:paraId="67941455" w14:textId="77777777" w:rsidR="002E7C39" w:rsidRPr="002E7C39" w:rsidRDefault="002E7C39" w:rsidP="002E7C39">
      <w:pPr>
        <w:rPr>
          <w:color w:val="000000" w:themeColor="text1"/>
        </w:rPr>
      </w:pPr>
      <w:r w:rsidRPr="002E7C39">
        <w:rPr>
          <w:color w:val="000000" w:themeColor="text1"/>
        </w:rPr>
        <w:t>Providing information in data-sparse regions</w:t>
      </w:r>
    </w:p>
    <w:p w14:paraId="36DCDC71" w14:textId="77777777" w:rsidR="002E7C39" w:rsidRPr="002E7C39" w:rsidRDefault="002E7C39" w:rsidP="002E7C39">
      <w:pPr>
        <w:rPr>
          <w:rStyle w:val="StyleUnderline"/>
          <w:color w:val="000000" w:themeColor="text1"/>
        </w:rPr>
      </w:pPr>
      <w:r w:rsidRPr="002E7C39">
        <w:rPr>
          <w:rStyle w:val="StyleUnderline"/>
          <w:color w:val="000000" w:themeColor="text1"/>
          <w:highlight w:val="green"/>
        </w:rPr>
        <w:t>Ground-based</w:t>
      </w:r>
      <w:r w:rsidRPr="002E7C39">
        <w:rPr>
          <w:color w:val="000000" w:themeColor="text1"/>
        </w:rPr>
        <w:t xml:space="preserve"> weather and climate </w:t>
      </w:r>
      <w:r w:rsidRPr="002E7C39">
        <w:rPr>
          <w:rStyle w:val="StyleUnderline"/>
          <w:color w:val="000000" w:themeColor="text1"/>
          <w:highlight w:val="green"/>
        </w:rPr>
        <w:t>monitoring systems</w:t>
      </w:r>
      <w:r w:rsidRPr="002E7C39">
        <w:rPr>
          <w:rStyle w:val="StyleUnderline"/>
          <w:color w:val="000000" w:themeColor="text1"/>
        </w:rPr>
        <w:t xml:space="preserve"> only </w:t>
      </w:r>
      <w:r w:rsidRPr="002E7C39">
        <w:rPr>
          <w:rStyle w:val="StyleUnderline"/>
          <w:color w:val="000000" w:themeColor="text1"/>
          <w:highlight w:val="green"/>
        </w:rPr>
        <w:t>cover</w:t>
      </w:r>
      <w:r w:rsidRPr="002E7C39">
        <w:rPr>
          <w:rStyle w:val="StyleUnderline"/>
          <w:color w:val="000000" w:themeColor="text1"/>
        </w:rPr>
        <w:t xml:space="preserve"> about </w:t>
      </w:r>
      <w:r w:rsidRPr="002E7C39">
        <w:rPr>
          <w:rStyle w:val="StyleUnderline"/>
          <w:color w:val="000000" w:themeColor="text1"/>
          <w:highlight w:val="green"/>
        </w:rPr>
        <w:t>30%</w:t>
      </w:r>
      <w:r w:rsidRPr="002E7C39">
        <w:rPr>
          <w:color w:val="000000" w:themeColor="text1"/>
        </w:rPr>
        <w:t xml:space="preserve"> of the Earth’s surface. In many parts of the world such </w:t>
      </w:r>
      <w:r w:rsidRPr="002E7C39">
        <w:rPr>
          <w:rStyle w:val="StyleUnderline"/>
          <w:color w:val="000000" w:themeColor="text1"/>
          <w:highlight w:val="green"/>
        </w:rPr>
        <w:t>data is incomplete</w:t>
      </w:r>
      <w:r w:rsidRPr="002E7C39">
        <w:rPr>
          <w:rStyle w:val="StyleUnderline"/>
          <w:color w:val="000000" w:themeColor="text1"/>
        </w:rPr>
        <w:t xml:space="preserve"> and patchy </w:t>
      </w:r>
      <w:r w:rsidRPr="002E7C39">
        <w:rPr>
          <w:rStyle w:val="StyleUnderline"/>
          <w:color w:val="000000" w:themeColor="text1"/>
          <w:highlight w:val="green"/>
        </w:rPr>
        <w:t>due to poorly maintained</w:t>
      </w:r>
      <w:r w:rsidRPr="002E7C39">
        <w:rPr>
          <w:rStyle w:val="StyleUnderline"/>
          <w:color w:val="000000" w:themeColor="text1"/>
        </w:rPr>
        <w:t xml:space="preserve"> weather </w:t>
      </w:r>
      <w:r w:rsidRPr="002E7C39">
        <w:rPr>
          <w:rStyle w:val="StyleUnderline"/>
          <w:color w:val="000000" w:themeColor="text1"/>
          <w:highlight w:val="green"/>
        </w:rPr>
        <w:t>stations</w:t>
      </w:r>
      <w:r w:rsidRPr="002E7C39">
        <w:rPr>
          <w:rStyle w:val="StyleUnderline"/>
          <w:color w:val="000000" w:themeColor="text1"/>
        </w:rPr>
        <w:t xml:space="preserve"> and a general lack of such facilities.</w:t>
      </w:r>
    </w:p>
    <w:p w14:paraId="5201B38A" w14:textId="77777777" w:rsidR="002E7C39" w:rsidRPr="002E7C39" w:rsidRDefault="002E7C39" w:rsidP="002E7C39">
      <w:pPr>
        <w:rPr>
          <w:rStyle w:val="StyleUnderline"/>
          <w:color w:val="000000" w:themeColor="text1"/>
        </w:rPr>
      </w:pPr>
      <w:r w:rsidRPr="002E7C39">
        <w:rPr>
          <w:rStyle w:val="StyleUnderline"/>
          <w:color w:val="000000" w:themeColor="text1"/>
        </w:rPr>
        <w:t xml:space="preserve">EO </w:t>
      </w:r>
      <w:r w:rsidRPr="002E7C39">
        <w:rPr>
          <w:rStyle w:val="StyleUnderline"/>
          <w:color w:val="000000" w:themeColor="text1"/>
          <w:highlight w:val="green"/>
        </w:rPr>
        <w:t>satellites</w:t>
      </w:r>
      <w:r w:rsidRPr="002E7C39">
        <w:rPr>
          <w:color w:val="000000" w:themeColor="text1"/>
        </w:rPr>
        <w:t xml:space="preserve"> and rapidly improving satellite technology, especially data from open access </w:t>
      </w:r>
      <w:proofErr w:type="spellStart"/>
      <w:r w:rsidRPr="002E7C39">
        <w:rPr>
          <w:color w:val="000000" w:themeColor="text1"/>
        </w:rPr>
        <w:t>programmes</w:t>
      </w:r>
      <w:proofErr w:type="spellEnd"/>
      <w:r w:rsidRPr="002E7C39">
        <w:rPr>
          <w:color w:val="000000" w:themeColor="text1"/>
        </w:rPr>
        <w:t xml:space="preserve">, </w:t>
      </w:r>
      <w:r w:rsidRPr="002E7C39">
        <w:rPr>
          <w:rStyle w:val="StyleUnderline"/>
          <w:color w:val="000000" w:themeColor="text1"/>
          <w:highlight w:val="green"/>
        </w:rPr>
        <w:t>offer</w:t>
      </w:r>
      <w:r w:rsidRPr="002E7C39">
        <w:rPr>
          <w:rStyle w:val="StyleUnderline"/>
          <w:color w:val="000000" w:themeColor="text1"/>
        </w:rPr>
        <w:t xml:space="preserve"> a </w:t>
      </w:r>
      <w:r w:rsidRPr="002E7C39">
        <w:rPr>
          <w:rStyle w:val="StyleUnderline"/>
          <w:color w:val="000000" w:themeColor="text1"/>
          <w:highlight w:val="green"/>
        </w:rPr>
        <w:t>valuable</w:t>
      </w:r>
      <w:r w:rsidRPr="002E7C39">
        <w:rPr>
          <w:rStyle w:val="StyleUnderline"/>
          <w:color w:val="000000" w:themeColor="text1"/>
        </w:rPr>
        <w:t xml:space="preserve"> source </w:t>
      </w:r>
      <w:r w:rsidRPr="002E7C39">
        <w:rPr>
          <w:rStyle w:val="StyleUnderline"/>
          <w:color w:val="000000" w:themeColor="text1"/>
          <w:highlight w:val="green"/>
        </w:rPr>
        <w:t>information</w:t>
      </w:r>
      <w:r w:rsidRPr="002E7C39">
        <w:rPr>
          <w:rStyle w:val="StyleUnderline"/>
          <w:color w:val="000000" w:themeColor="text1"/>
        </w:rPr>
        <w:t xml:space="preserve"> </w:t>
      </w:r>
      <w:r w:rsidRPr="002E7C39">
        <w:rPr>
          <w:rStyle w:val="StyleUnderline"/>
          <w:color w:val="000000" w:themeColor="text1"/>
          <w:highlight w:val="green"/>
        </w:rPr>
        <w:t>for</w:t>
      </w:r>
      <w:r w:rsidRPr="002E7C39">
        <w:rPr>
          <w:rStyle w:val="StyleUnderline"/>
          <w:color w:val="000000" w:themeColor="text1"/>
        </w:rPr>
        <w:t xml:space="preserve"> such </w:t>
      </w:r>
      <w:r w:rsidRPr="002E7C39">
        <w:rPr>
          <w:rStyle w:val="Emphasis"/>
          <w:color w:val="000000" w:themeColor="text1"/>
          <w:highlight w:val="green"/>
        </w:rPr>
        <w:t>data-sparse regions</w:t>
      </w:r>
      <w:r w:rsidRPr="002E7C39">
        <w:rPr>
          <w:rStyle w:val="StyleUnderline"/>
          <w:color w:val="000000" w:themeColor="text1"/>
        </w:rPr>
        <w:t>. This is especially important since countries and regions with a lack of climate data are often particularly vulnerable to climate change impacts.</w:t>
      </w:r>
    </w:p>
    <w:p w14:paraId="2651A2D4" w14:textId="77777777" w:rsidR="002E7C39" w:rsidRPr="002E7C39" w:rsidRDefault="002E7C39" w:rsidP="002E7C39">
      <w:pPr>
        <w:rPr>
          <w:color w:val="000000" w:themeColor="text1"/>
        </w:rPr>
      </w:pPr>
      <w:r w:rsidRPr="002E7C39">
        <w:rPr>
          <w:color w:val="000000" w:themeColor="text1"/>
        </w:rPr>
        <w:t>International efforts for systematic observation</w:t>
      </w:r>
    </w:p>
    <w:p w14:paraId="24E075DC" w14:textId="77777777" w:rsidR="002E7C39" w:rsidRPr="002E7C39" w:rsidRDefault="002E7C39" w:rsidP="002E7C39">
      <w:pPr>
        <w:rPr>
          <w:color w:val="000000" w:themeColor="text1"/>
        </w:rPr>
      </w:pPr>
      <w:r w:rsidRPr="002E7C39">
        <w:rPr>
          <w:color w:val="000000" w:themeColor="text1"/>
        </w:rPr>
        <w:t xml:space="preserve">The importance of satellite-based observations is also </w:t>
      </w:r>
      <w:proofErr w:type="spellStart"/>
      <w:r w:rsidRPr="002E7C39">
        <w:rPr>
          <w:color w:val="000000" w:themeColor="text1"/>
        </w:rPr>
        <w:t>recognised</w:t>
      </w:r>
      <w:proofErr w:type="spellEnd"/>
      <w:r w:rsidRPr="002E7C39">
        <w:rPr>
          <w:color w:val="000000" w:themeColor="text1"/>
        </w:rPr>
        <w:t xml:space="preserve"> by the international community. Following the recommendations of the World Meteorological Organization’s (WMO) Global Climate Observing System (GCOS) </w:t>
      </w:r>
      <w:proofErr w:type="spellStart"/>
      <w:r w:rsidRPr="002E7C39">
        <w:rPr>
          <w:color w:val="000000" w:themeColor="text1"/>
        </w:rPr>
        <w:t>programme</w:t>
      </w:r>
      <w:proofErr w:type="spellEnd"/>
      <w:r w:rsidRPr="002E7C39">
        <w:rPr>
          <w:color w:val="000000" w:themeColor="text1"/>
        </w:rPr>
        <w:t xml:space="preserve">, the UNFCCC strongly encourages </w:t>
      </w:r>
      <w:r w:rsidRPr="002E7C39">
        <w:rPr>
          <w:color w:val="000000" w:themeColor="text1"/>
        </w:rPr>
        <w:lastRenderedPageBreak/>
        <w:t xml:space="preserve">countries that support space agencies with EO </w:t>
      </w:r>
      <w:proofErr w:type="spellStart"/>
      <w:r w:rsidRPr="002E7C39">
        <w:rPr>
          <w:color w:val="000000" w:themeColor="text1"/>
        </w:rPr>
        <w:t>programmes</w:t>
      </w:r>
      <w:proofErr w:type="spellEnd"/>
      <w:r w:rsidRPr="002E7C39">
        <w:rPr>
          <w:color w:val="000000" w:themeColor="text1"/>
        </w:rPr>
        <w:t xml:space="preserve"> to get involved in GCOS and support the </w:t>
      </w:r>
      <w:proofErr w:type="spellStart"/>
      <w:r w:rsidRPr="002E7C39">
        <w:rPr>
          <w:color w:val="000000" w:themeColor="text1"/>
        </w:rPr>
        <w:t>programme’s</w:t>
      </w:r>
      <w:proofErr w:type="spellEnd"/>
      <w:r w:rsidRPr="002E7C39">
        <w:rPr>
          <w:color w:val="000000" w:themeColor="text1"/>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2164067" w14:textId="77777777" w:rsidR="002E7C39" w:rsidRPr="002E7C39" w:rsidRDefault="002E7C39" w:rsidP="002E7C39">
      <w:pPr>
        <w:rPr>
          <w:color w:val="000000" w:themeColor="text1"/>
        </w:rPr>
      </w:pPr>
      <w:r w:rsidRPr="002E7C39">
        <w:rPr>
          <w:color w:val="000000" w:themeColor="text1"/>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E7C39">
        <w:rPr>
          <w:color w:val="000000" w:themeColor="text1"/>
        </w:rPr>
        <w:t>characterising</w:t>
      </w:r>
      <w:proofErr w:type="spellEnd"/>
      <w:r w:rsidRPr="002E7C39">
        <w:rPr>
          <w:color w:val="000000" w:themeColor="text1"/>
        </w:rPr>
        <w:t xml:space="preserve"> the climate system and its changes, the technical feasibility of observing or deriving them on a global scale, and their cost effectiveness.</w:t>
      </w:r>
    </w:p>
    <w:p w14:paraId="3AB19432" w14:textId="77777777" w:rsidR="002E7C39" w:rsidRPr="002E7C39" w:rsidRDefault="002E7C39" w:rsidP="002E7C39">
      <w:pPr>
        <w:rPr>
          <w:color w:val="000000" w:themeColor="text1"/>
        </w:rPr>
      </w:pPr>
      <w:r w:rsidRPr="002E7C39">
        <w:rPr>
          <w:color w:val="000000" w:themeColor="text1"/>
        </w:rPr>
        <w:t>The 50 Essential Climate Variables as defined by GCOS.</w:t>
      </w:r>
    </w:p>
    <w:p w14:paraId="498F27C4" w14:textId="77777777" w:rsidR="002E7C39" w:rsidRPr="002E7C39" w:rsidRDefault="002E7C39" w:rsidP="002E7C39">
      <w:pPr>
        <w:rPr>
          <w:color w:val="000000" w:themeColor="text1"/>
        </w:rPr>
      </w:pPr>
      <w:r w:rsidRPr="002E7C39">
        <w:rPr>
          <w:color w:val="000000" w:themeColor="text1"/>
        </w:rPr>
        <w:t xml:space="preserve"> One effort supporting the systemic observation of the climate is the European Space Agency’s (ESA) Climate Change Initiative (CCI). The </w:t>
      </w:r>
      <w:proofErr w:type="spellStart"/>
      <w:r w:rsidRPr="002E7C39">
        <w:rPr>
          <w:color w:val="000000" w:themeColor="text1"/>
        </w:rPr>
        <w:t>programme</w:t>
      </w:r>
      <w:proofErr w:type="spellEnd"/>
      <w:r w:rsidRPr="002E7C39">
        <w:rPr>
          <w:color w:val="000000" w:themeColor="text1"/>
        </w:rPr>
        <w:t xml:space="preserve"> taps into its own and its member countries’ EO archives that have been established in the last three decades in order to provide a timely and adequate contribution to the ECV databases required by the UNFCCC.</w:t>
      </w:r>
    </w:p>
    <w:p w14:paraId="13F56FBC" w14:textId="77777777" w:rsidR="002E7C39" w:rsidRPr="002E7C39" w:rsidRDefault="002E7C39" w:rsidP="002E7C39">
      <w:pPr>
        <w:rPr>
          <w:color w:val="000000" w:themeColor="text1"/>
        </w:rPr>
      </w:pPr>
      <w:r w:rsidRPr="002E7C39">
        <w:rPr>
          <w:color w:val="000000" w:themeColor="text1"/>
        </w:rPr>
        <w:t>Robust evidence supporting climate risk management</w:t>
      </w:r>
    </w:p>
    <w:p w14:paraId="49CC377E" w14:textId="77777777" w:rsidR="002E7C39" w:rsidRPr="002E7C39" w:rsidRDefault="002E7C39" w:rsidP="002E7C39">
      <w:pPr>
        <w:rPr>
          <w:color w:val="000000" w:themeColor="text1"/>
        </w:rPr>
      </w:pPr>
      <w:r w:rsidRPr="002E7C39">
        <w:rPr>
          <w:color w:val="000000" w:themeColor="text1"/>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3A79BF74" w14:textId="77777777" w:rsidR="002E7C39" w:rsidRPr="002E7C39" w:rsidRDefault="002E7C39" w:rsidP="002E7C39">
      <w:pPr>
        <w:rPr>
          <w:color w:val="000000" w:themeColor="text1"/>
          <w:u w:val="single"/>
        </w:rPr>
      </w:pPr>
      <w:r w:rsidRPr="002E7C39">
        <w:rPr>
          <w:rStyle w:val="StyleUnderline"/>
          <w:color w:val="000000" w:themeColor="text1"/>
          <w:highlight w:val="green"/>
        </w:rPr>
        <w:t>Without insights offered by EO satellites there would not be enough evidence for decision makers to base</w:t>
      </w:r>
      <w:r w:rsidRPr="002E7C39">
        <w:rPr>
          <w:rStyle w:val="StyleUnderline"/>
          <w:color w:val="000000" w:themeColor="text1"/>
        </w:rPr>
        <w:t xml:space="preserve"> their climate </w:t>
      </w:r>
      <w:r w:rsidRPr="002E7C39">
        <w:rPr>
          <w:rStyle w:val="StyleUnderline"/>
          <w:color w:val="000000" w:themeColor="text1"/>
          <w:highlight w:val="green"/>
        </w:rPr>
        <w:t>policies on, increasing</w:t>
      </w:r>
      <w:r w:rsidRPr="002E7C39">
        <w:rPr>
          <w:rStyle w:val="StyleUnderline"/>
          <w:color w:val="000000" w:themeColor="text1"/>
        </w:rPr>
        <w:t xml:space="preserve"> the risk of </w:t>
      </w:r>
      <w:r w:rsidRPr="002E7C39">
        <w:rPr>
          <w:rStyle w:val="Emphasis"/>
          <w:color w:val="000000" w:themeColor="text1"/>
          <w:highlight w:val="green"/>
        </w:rPr>
        <w:t>maladaptation</w:t>
      </w:r>
      <w:r w:rsidRPr="002E7C39">
        <w:rPr>
          <w:rStyle w:val="StyleUnderline"/>
          <w:color w:val="000000" w:themeColor="text1"/>
        </w:rPr>
        <w:t xml:space="preserve">. </w:t>
      </w:r>
      <w:r w:rsidRPr="002E7C39">
        <w:rPr>
          <w:rStyle w:val="StyleUnderline"/>
          <w:color w:val="000000" w:themeColor="text1"/>
          <w:highlight w:val="green"/>
        </w:rPr>
        <w:t>Robust</w:t>
      </w:r>
      <w:r w:rsidRPr="002E7C39">
        <w:rPr>
          <w:rStyle w:val="StyleUnderline"/>
          <w:color w:val="000000" w:themeColor="text1"/>
        </w:rPr>
        <w:t xml:space="preserve"> EO </w:t>
      </w:r>
      <w:r w:rsidRPr="002E7C39">
        <w:rPr>
          <w:rStyle w:val="StyleUnderline"/>
          <w:color w:val="000000" w:themeColor="text1"/>
          <w:highlight w:val="green"/>
        </w:rPr>
        <w:t>data is</w:t>
      </w:r>
      <w:r w:rsidRPr="002E7C39">
        <w:rPr>
          <w:rStyle w:val="StyleUnderline"/>
          <w:color w:val="000000" w:themeColor="text1"/>
        </w:rPr>
        <w:t xml:space="preserve"> an </w:t>
      </w:r>
      <w:r w:rsidRPr="002E7C39">
        <w:rPr>
          <w:rStyle w:val="StyleUnderline"/>
          <w:color w:val="000000" w:themeColor="text1"/>
          <w:highlight w:val="green"/>
        </w:rPr>
        <w:t>invaluable</w:t>
      </w:r>
      <w:r w:rsidRPr="002E7C39">
        <w:rPr>
          <w:rStyle w:val="StyleUnderline"/>
          <w:color w:val="000000" w:themeColor="text1"/>
        </w:rPr>
        <w:t xml:space="preserve"> resource for collecting climate information that can inform climate risk management and make it more effective.</w:t>
      </w:r>
    </w:p>
    <w:p w14:paraId="6BB2A772" w14:textId="77777777" w:rsidR="002E7C39" w:rsidRPr="002E7C39" w:rsidRDefault="002E7C39" w:rsidP="002E7C39">
      <w:pPr>
        <w:rPr>
          <w:rFonts w:asciiTheme="majorHAnsi" w:hAnsiTheme="majorHAnsi" w:cstheme="majorHAnsi"/>
          <w:color w:val="000000" w:themeColor="text1"/>
        </w:rPr>
      </w:pPr>
    </w:p>
    <w:p w14:paraId="3FCEA63E"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Warming causes extinction</w:t>
      </w:r>
    </w:p>
    <w:p w14:paraId="75CC6CAA" w14:textId="77777777" w:rsidR="002E7C39" w:rsidRPr="002E7C39" w:rsidRDefault="002E7C39" w:rsidP="002E7C39">
      <w:pPr>
        <w:rPr>
          <w:rFonts w:asciiTheme="majorHAnsi" w:hAnsiTheme="majorHAnsi" w:cstheme="majorHAnsi"/>
          <w:color w:val="000000" w:themeColor="text1"/>
        </w:rPr>
      </w:pPr>
      <w:r w:rsidRPr="002E7C39">
        <w:rPr>
          <w:rStyle w:val="Style13ptBold"/>
          <w:rFonts w:asciiTheme="majorHAnsi" w:hAnsiTheme="majorHAnsi" w:cstheme="majorHAnsi"/>
          <w:color w:val="000000" w:themeColor="text1"/>
        </w:rPr>
        <w:t>Klein 14</w:t>
      </w:r>
      <w:r w:rsidRPr="002E7C39">
        <w:rPr>
          <w:rFonts w:asciiTheme="majorHAnsi" w:hAnsiTheme="majorHAnsi" w:cstheme="majorHAnsi"/>
          <w:color w:val="000000" w:themeColor="text1"/>
        </w:rPr>
        <w:t xml:space="preserve">[(Naomi Klein, award-winning journalist, syndicated columnist, former Miliband Fellow at the London School of Economics, member of the board of directors of 350.org), </w:t>
      </w:r>
      <w:r w:rsidRPr="002E7C39">
        <w:rPr>
          <w:rFonts w:asciiTheme="majorHAnsi" w:hAnsiTheme="majorHAnsi" w:cstheme="majorHAnsi"/>
          <w:i/>
          <w:color w:val="000000" w:themeColor="text1"/>
        </w:rPr>
        <w:t>This Changes Everything: Capitalism vs. the Climate</w:t>
      </w:r>
      <w:r w:rsidRPr="002E7C39">
        <w:rPr>
          <w:rFonts w:asciiTheme="majorHAnsi" w:hAnsiTheme="majorHAnsi" w:cstheme="majorHAnsi"/>
          <w:color w:val="000000" w:themeColor="text1"/>
        </w:rPr>
        <w:t>, pp. 12-14]</w:t>
      </w:r>
    </w:p>
    <w:p w14:paraId="3E71B549" w14:textId="77777777" w:rsidR="002E7C39" w:rsidRPr="002E7C39" w:rsidRDefault="002E7C39" w:rsidP="002E7C39">
      <w:pPr>
        <w:rPr>
          <w:rFonts w:asciiTheme="majorHAnsi" w:hAnsiTheme="majorHAnsi" w:cstheme="majorHAnsi"/>
          <w:color w:val="000000" w:themeColor="text1"/>
          <w:sz w:val="12"/>
        </w:rPr>
      </w:pPr>
      <w:r w:rsidRPr="002E7C39">
        <w:rPr>
          <w:rFonts w:asciiTheme="majorHAnsi" w:hAnsiTheme="majorHAnsi" w:cstheme="majorHAnsi"/>
          <w:color w:val="000000" w:themeColor="text1"/>
          <w:sz w:val="12"/>
        </w:rPr>
        <w:t>In a 2012 report, the World Bank laid out the gamble implied by that target. “</w:t>
      </w:r>
      <w:r w:rsidRPr="002E7C39">
        <w:rPr>
          <w:rStyle w:val="StyleUnderline"/>
          <w:rFonts w:asciiTheme="majorHAnsi" w:hAnsiTheme="majorHAnsi" w:cstheme="majorHAnsi"/>
          <w:color w:val="000000" w:themeColor="text1"/>
        </w:rPr>
        <w:t xml:space="preserve">As global </w:t>
      </w:r>
      <w:r w:rsidRPr="002E7C39">
        <w:rPr>
          <w:rStyle w:val="StyleUnderline"/>
          <w:rFonts w:asciiTheme="majorHAnsi" w:hAnsiTheme="majorHAnsi" w:cstheme="majorHAnsi"/>
          <w:color w:val="000000" w:themeColor="text1"/>
          <w:highlight w:val="cyan"/>
        </w:rPr>
        <w:t xml:space="preserve">warming approaches </w:t>
      </w:r>
      <w:r w:rsidRPr="002E7C39">
        <w:rPr>
          <w:rStyle w:val="StyleUnderline"/>
          <w:rFonts w:asciiTheme="majorHAnsi" w:hAnsiTheme="majorHAnsi" w:cstheme="majorHAnsi"/>
          <w:color w:val="000000" w:themeColor="text1"/>
        </w:rPr>
        <w:t>and exceed</w:t>
      </w:r>
      <w:r w:rsidRPr="002E7C39">
        <w:rPr>
          <w:rStyle w:val="StyleUnderline"/>
          <w:rFonts w:asciiTheme="majorHAnsi" w:hAnsiTheme="majorHAnsi" w:cstheme="majorHAnsi"/>
          <w:color w:val="000000" w:themeColor="text1"/>
          <w:highlight w:val="cyan"/>
        </w:rPr>
        <w:t xml:space="preserve">s 2-degrees Celsius, there is a risk of </w:t>
      </w:r>
      <w:r w:rsidRPr="002E7C39">
        <w:rPr>
          <w:rStyle w:val="StyleUnderline"/>
          <w:rFonts w:asciiTheme="majorHAnsi" w:hAnsiTheme="majorHAnsi" w:cstheme="majorHAnsi"/>
          <w:color w:val="000000" w:themeColor="text1"/>
        </w:rPr>
        <w:t xml:space="preserve">triggering </w:t>
      </w:r>
      <w:r w:rsidRPr="002E7C39">
        <w:rPr>
          <w:rStyle w:val="Emphasis"/>
          <w:rFonts w:asciiTheme="majorHAnsi" w:hAnsiTheme="majorHAnsi" w:cstheme="majorHAnsi"/>
          <w:color w:val="000000" w:themeColor="text1"/>
          <w:highlight w:val="cyan"/>
        </w:rPr>
        <w:t>nonlinear tipping elements</w:t>
      </w:r>
      <w:r w:rsidRPr="002E7C39">
        <w:rPr>
          <w:rFonts w:asciiTheme="majorHAnsi" w:hAnsiTheme="majorHAnsi" w:cstheme="majorHAnsi"/>
          <w:color w:val="000000" w:themeColor="text1"/>
          <w:sz w:val="12"/>
        </w:rPr>
        <w:t xml:space="preserve">. </w:t>
      </w:r>
      <w:r w:rsidRPr="002E7C39">
        <w:rPr>
          <w:rStyle w:val="StyleUnderline"/>
          <w:rFonts w:asciiTheme="majorHAnsi" w:hAnsiTheme="majorHAnsi" w:cstheme="majorHAnsi"/>
          <w:color w:val="000000" w:themeColor="text1"/>
        </w:rPr>
        <w:t>Examples include</w:t>
      </w:r>
      <w:r w:rsidRPr="002E7C39">
        <w:rPr>
          <w:rFonts w:asciiTheme="majorHAnsi" w:hAnsiTheme="majorHAnsi" w:cstheme="majorHAnsi"/>
          <w:color w:val="000000" w:themeColor="text1"/>
          <w:sz w:val="12"/>
        </w:rPr>
        <w:t xml:space="preserve"> the disintegration of the West Antarctic ice sheet leading to more rapid sea-level rise, or </w:t>
      </w:r>
      <w:r w:rsidRPr="002E7C39">
        <w:rPr>
          <w:rStyle w:val="StyleUnderline"/>
          <w:rFonts w:asciiTheme="majorHAnsi" w:hAnsiTheme="majorHAnsi" w:cstheme="majorHAnsi"/>
          <w:color w:val="000000" w:themeColor="text1"/>
        </w:rPr>
        <w:t>large-scale Amazon dieback drastically affecting ecosystems, rivers, agriculture, energy production, and livelihoods</w:t>
      </w:r>
      <w:r w:rsidRPr="002E7C39">
        <w:rPr>
          <w:rFonts w:asciiTheme="majorHAnsi" w:hAnsiTheme="majorHAnsi" w:cstheme="majorHAnsi"/>
          <w:color w:val="000000" w:themeColor="text1"/>
          <w:sz w:val="12"/>
        </w:rPr>
        <w:t>. This would further add to 21</w:t>
      </w:r>
      <w:r w:rsidRPr="002E7C39">
        <w:rPr>
          <w:rFonts w:asciiTheme="majorHAnsi" w:hAnsiTheme="majorHAnsi" w:cstheme="majorHAnsi"/>
          <w:color w:val="000000" w:themeColor="text1"/>
          <w:sz w:val="12"/>
          <w:vertAlign w:val="superscript"/>
        </w:rPr>
        <w:t>st</w:t>
      </w:r>
      <w:r w:rsidRPr="002E7C39">
        <w:rPr>
          <w:rFonts w:asciiTheme="majorHAnsi" w:hAnsiTheme="majorHAnsi" w:cstheme="majorHAnsi"/>
          <w:color w:val="000000" w:themeColor="text1"/>
          <w:sz w:val="12"/>
        </w:rPr>
        <w:t xml:space="preserve">-century global warming and impact entire continents.” In other words, once we allow temperatures to climb past a certain point, where the mercury stops </w:t>
      </w:r>
      <w:proofErr w:type="gramStart"/>
      <w:r w:rsidRPr="002E7C39">
        <w:rPr>
          <w:rFonts w:asciiTheme="majorHAnsi" w:hAnsiTheme="majorHAnsi" w:cstheme="majorHAnsi"/>
          <w:color w:val="000000" w:themeColor="text1"/>
          <w:sz w:val="12"/>
        </w:rPr>
        <w:t>is</w:t>
      </w:r>
      <w:proofErr w:type="gramEnd"/>
      <w:r w:rsidRPr="002E7C39">
        <w:rPr>
          <w:rFonts w:asciiTheme="majorHAnsi" w:hAnsiTheme="majorHAnsi" w:cstheme="majorHAnsi"/>
          <w:color w:val="000000" w:themeColor="text1"/>
          <w:sz w:val="12"/>
        </w:rPr>
        <w:t xml:space="preserve">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2E7C39">
        <w:rPr>
          <w:rStyle w:val="StyleUnderline"/>
          <w:rFonts w:asciiTheme="majorHAnsi" w:hAnsiTheme="majorHAnsi" w:cstheme="majorHAnsi"/>
          <w:color w:val="000000" w:themeColor="text1"/>
        </w:rPr>
        <w:t xml:space="preserve">we’re </w:t>
      </w:r>
      <w:r w:rsidRPr="002E7C39">
        <w:rPr>
          <w:rStyle w:val="StyleUnderline"/>
          <w:rFonts w:asciiTheme="majorHAnsi" w:hAnsiTheme="majorHAnsi" w:cstheme="majorHAnsi"/>
          <w:color w:val="000000" w:themeColor="text1"/>
          <w:highlight w:val="cyan"/>
        </w:rPr>
        <w:t xml:space="preserve">on track to </w:t>
      </w:r>
      <w:r w:rsidRPr="002E7C39">
        <w:rPr>
          <w:rStyle w:val="StyleUnderline"/>
          <w:rFonts w:asciiTheme="majorHAnsi" w:hAnsiTheme="majorHAnsi" w:cstheme="majorHAnsi"/>
          <w:color w:val="000000" w:themeColor="text1"/>
        </w:rPr>
        <w:t xml:space="preserve">a </w:t>
      </w:r>
      <w:r w:rsidRPr="002E7C39">
        <w:rPr>
          <w:rStyle w:val="StyleUnderline"/>
          <w:rFonts w:asciiTheme="majorHAnsi" w:hAnsiTheme="majorHAnsi" w:cstheme="majorHAnsi"/>
          <w:color w:val="000000" w:themeColor="text1"/>
          <w:highlight w:val="cyan"/>
        </w:rPr>
        <w:t xml:space="preserve">4-C </w:t>
      </w:r>
      <w:r w:rsidRPr="002E7C39">
        <w:rPr>
          <w:rStyle w:val="StyleUnderline"/>
          <w:rFonts w:asciiTheme="majorHAnsi" w:hAnsiTheme="majorHAnsi" w:cstheme="majorHAnsi"/>
          <w:color w:val="000000" w:themeColor="text1"/>
        </w:rPr>
        <w:lastRenderedPageBreak/>
        <w:t>warmer world</w:t>
      </w:r>
      <w:r w:rsidRPr="002E7C39">
        <w:rPr>
          <w:rFonts w:asciiTheme="majorHAnsi" w:hAnsiTheme="majorHAnsi" w:cstheme="majorHAnsi"/>
          <w:color w:val="000000" w:themeColor="text1"/>
          <w:sz w:val="12"/>
        </w:rPr>
        <w:t xml:space="preserve"> [by century’s end] </w:t>
      </w:r>
      <w:r w:rsidRPr="002E7C39">
        <w:rPr>
          <w:rStyle w:val="StyleUnderline"/>
          <w:rFonts w:asciiTheme="majorHAnsi" w:hAnsiTheme="majorHAnsi" w:cstheme="majorHAnsi"/>
          <w:color w:val="000000" w:themeColor="text1"/>
          <w:highlight w:val="cyan"/>
        </w:rPr>
        <w:t xml:space="preserve">marked by </w:t>
      </w:r>
      <w:r w:rsidRPr="002E7C39">
        <w:rPr>
          <w:rStyle w:val="Emphasis"/>
          <w:rFonts w:asciiTheme="majorHAnsi" w:hAnsiTheme="majorHAnsi" w:cstheme="majorHAnsi"/>
          <w:color w:val="000000" w:themeColor="text1"/>
        </w:rPr>
        <w:t xml:space="preserve">extreme </w:t>
      </w:r>
      <w:r w:rsidRPr="002E7C39">
        <w:rPr>
          <w:rStyle w:val="Emphasis"/>
          <w:rFonts w:asciiTheme="majorHAnsi" w:hAnsiTheme="majorHAnsi" w:cstheme="majorHAnsi"/>
          <w:color w:val="000000" w:themeColor="text1"/>
          <w:highlight w:val="cyan"/>
        </w:rPr>
        <w:t>heat waves</w:t>
      </w:r>
      <w:r w:rsidRPr="002E7C39">
        <w:rPr>
          <w:rStyle w:val="StyleUnderline"/>
          <w:rFonts w:asciiTheme="majorHAnsi" w:hAnsiTheme="majorHAnsi" w:cstheme="majorHAnsi"/>
          <w:color w:val="000000" w:themeColor="text1"/>
          <w:highlight w:val="cyan"/>
        </w:rPr>
        <w:t xml:space="preserve">, </w:t>
      </w:r>
      <w:r w:rsidRPr="002E7C39">
        <w:rPr>
          <w:rStyle w:val="Emphasis"/>
          <w:rFonts w:asciiTheme="majorHAnsi" w:hAnsiTheme="majorHAnsi" w:cstheme="majorHAnsi"/>
          <w:color w:val="000000" w:themeColor="text1"/>
          <w:highlight w:val="cyan"/>
        </w:rPr>
        <w:t xml:space="preserve">declining </w:t>
      </w:r>
      <w:r w:rsidRPr="002E7C39">
        <w:rPr>
          <w:rStyle w:val="Emphasis"/>
          <w:rFonts w:asciiTheme="majorHAnsi" w:hAnsiTheme="majorHAnsi" w:cstheme="majorHAnsi"/>
          <w:color w:val="000000" w:themeColor="text1"/>
        </w:rPr>
        <w:t xml:space="preserve">global </w:t>
      </w:r>
      <w:r w:rsidRPr="002E7C39">
        <w:rPr>
          <w:rStyle w:val="Emphasis"/>
          <w:rFonts w:asciiTheme="majorHAnsi" w:hAnsiTheme="majorHAnsi" w:cstheme="majorHAnsi"/>
          <w:color w:val="000000" w:themeColor="text1"/>
          <w:highlight w:val="cyan"/>
        </w:rPr>
        <w:t>food stocks</w:t>
      </w:r>
      <w:r w:rsidRPr="002E7C39">
        <w:rPr>
          <w:rStyle w:val="StyleUnderline"/>
          <w:rFonts w:asciiTheme="majorHAnsi" w:hAnsiTheme="majorHAnsi" w:cstheme="majorHAnsi"/>
          <w:color w:val="000000" w:themeColor="text1"/>
          <w:highlight w:val="cyan"/>
        </w:rPr>
        <w:t xml:space="preserve">, </w:t>
      </w:r>
      <w:r w:rsidRPr="002E7C39">
        <w:rPr>
          <w:rStyle w:val="Emphasis"/>
          <w:rFonts w:asciiTheme="majorHAnsi" w:hAnsiTheme="majorHAnsi" w:cstheme="majorHAnsi"/>
          <w:color w:val="000000" w:themeColor="text1"/>
          <w:highlight w:val="cyan"/>
        </w:rPr>
        <w:t>loss of ecosystems</w:t>
      </w:r>
      <w:r w:rsidRPr="002E7C39">
        <w:rPr>
          <w:rStyle w:val="StyleUnderline"/>
          <w:rFonts w:asciiTheme="majorHAnsi" w:hAnsiTheme="majorHAnsi" w:cstheme="majorHAnsi"/>
          <w:color w:val="000000" w:themeColor="text1"/>
        </w:rPr>
        <w:t xml:space="preserve"> and biodiversity, and </w:t>
      </w:r>
      <w:r w:rsidRPr="002E7C39">
        <w:rPr>
          <w:rStyle w:val="Emphasis"/>
          <w:rFonts w:asciiTheme="majorHAnsi" w:hAnsiTheme="majorHAnsi" w:cstheme="majorHAnsi"/>
          <w:color w:val="000000" w:themeColor="text1"/>
        </w:rPr>
        <w:t xml:space="preserve">life-threatening </w:t>
      </w:r>
      <w:r w:rsidRPr="002E7C39">
        <w:rPr>
          <w:rStyle w:val="Emphasis"/>
          <w:rFonts w:asciiTheme="majorHAnsi" w:hAnsiTheme="majorHAnsi" w:cstheme="majorHAnsi"/>
          <w:color w:val="000000" w:themeColor="text1"/>
          <w:highlight w:val="cyan"/>
        </w:rPr>
        <w:t>sea level rise</w:t>
      </w:r>
      <w:r w:rsidRPr="002E7C39">
        <w:rPr>
          <w:rFonts w:asciiTheme="majorHAnsi" w:hAnsiTheme="majorHAnsi" w:cstheme="majorHAnsi"/>
          <w:color w:val="000000" w:themeColor="text1"/>
          <w:sz w:val="12"/>
        </w:rPr>
        <w:t>.” And the report cautioned that, “</w:t>
      </w:r>
      <w:r w:rsidRPr="002E7C39">
        <w:rPr>
          <w:rStyle w:val="StyleUnderline"/>
          <w:rFonts w:asciiTheme="majorHAnsi" w:hAnsiTheme="majorHAnsi" w:cstheme="majorHAnsi"/>
          <w:color w:val="000000" w:themeColor="text1"/>
        </w:rPr>
        <w:t>there is</w:t>
      </w:r>
      <w:r w:rsidRPr="002E7C39">
        <w:rPr>
          <w:rStyle w:val="StyleUnderline"/>
          <w:rFonts w:asciiTheme="majorHAnsi" w:hAnsiTheme="majorHAnsi" w:cstheme="majorHAnsi"/>
          <w:color w:val="000000" w:themeColor="text1"/>
          <w:highlight w:val="cyan"/>
        </w:rPr>
        <w:t xml:space="preserve"> </w:t>
      </w:r>
      <w:r w:rsidRPr="002E7C39">
        <w:rPr>
          <w:rStyle w:val="StyleUnderline"/>
          <w:rFonts w:asciiTheme="majorHAnsi" w:hAnsiTheme="majorHAnsi" w:cstheme="majorHAnsi"/>
          <w:color w:val="000000" w:themeColor="text1"/>
        </w:rPr>
        <w:t xml:space="preserve">also </w:t>
      </w:r>
      <w:r w:rsidRPr="002E7C39">
        <w:rPr>
          <w:rStyle w:val="Emphasis"/>
          <w:rFonts w:asciiTheme="majorHAnsi" w:hAnsiTheme="majorHAnsi" w:cstheme="majorHAnsi"/>
          <w:color w:val="000000" w:themeColor="text1"/>
          <w:highlight w:val="cyan"/>
        </w:rPr>
        <w:t xml:space="preserve">no certainty that adaptation </w:t>
      </w:r>
      <w:r w:rsidRPr="002E7C39">
        <w:rPr>
          <w:rStyle w:val="Emphasis"/>
          <w:rFonts w:asciiTheme="majorHAnsi" w:hAnsiTheme="majorHAnsi" w:cstheme="majorHAnsi"/>
          <w:color w:val="000000" w:themeColor="text1"/>
        </w:rPr>
        <w:t xml:space="preserve">to a 4-C world </w:t>
      </w:r>
      <w:r w:rsidRPr="002E7C39">
        <w:rPr>
          <w:rStyle w:val="Emphasis"/>
          <w:rFonts w:asciiTheme="majorHAnsi" w:hAnsiTheme="majorHAnsi" w:cstheme="majorHAnsi"/>
          <w:color w:val="000000" w:themeColor="text1"/>
          <w:highlight w:val="cyan"/>
        </w:rPr>
        <w:t>is possible</w:t>
      </w:r>
      <w:r w:rsidRPr="002E7C39">
        <w:rPr>
          <w:rFonts w:asciiTheme="majorHAnsi" w:hAnsiTheme="majorHAnsi" w:cstheme="majorHAnsi"/>
          <w:color w:val="000000" w:themeColor="text1"/>
          <w:sz w:val="12"/>
        </w:rPr>
        <w:t xml:space="preserve">.” Kevin Anderson, former director (now deputy director) of the Tyndall Centre for Climate Change, which has quickly established itself as one of the U.K’s premier climate research institutions, is even blunter; he says </w:t>
      </w:r>
      <w:r w:rsidRPr="002E7C39">
        <w:rPr>
          <w:rStyle w:val="StyleUnderline"/>
          <w:rFonts w:asciiTheme="majorHAnsi" w:hAnsiTheme="majorHAnsi" w:cstheme="majorHAnsi"/>
          <w:color w:val="000000" w:themeColor="text1"/>
        </w:rPr>
        <w:t>4 degrees Celsius warming</w:t>
      </w:r>
      <w:r w:rsidRPr="002E7C39">
        <w:rPr>
          <w:rFonts w:asciiTheme="majorHAnsi" w:hAnsiTheme="majorHAnsi" w:cstheme="majorHAnsi"/>
          <w:color w:val="000000" w:themeColor="text1"/>
          <w:sz w:val="12"/>
        </w:rPr>
        <w:t>—7.2 degrees Fahrenheit—</w:t>
      </w:r>
      <w:r w:rsidRPr="002E7C39">
        <w:rPr>
          <w:rStyle w:val="StyleUnderline"/>
          <w:rFonts w:asciiTheme="majorHAnsi" w:hAnsiTheme="majorHAnsi" w:cstheme="majorHAnsi"/>
          <w:color w:val="000000" w:themeColor="text1"/>
        </w:rPr>
        <w:t xml:space="preserve">is </w:t>
      </w:r>
      <w:r w:rsidRPr="002E7C39">
        <w:rPr>
          <w:rStyle w:val="StyleUnderline"/>
          <w:rFonts w:asciiTheme="majorHAnsi" w:hAnsiTheme="majorHAnsi" w:cstheme="majorHAnsi"/>
          <w:color w:val="000000" w:themeColor="text1"/>
          <w:highlight w:val="cyan"/>
        </w:rPr>
        <w:t xml:space="preserve">“incompatible with an organized, </w:t>
      </w:r>
      <w:r w:rsidRPr="002E7C39">
        <w:rPr>
          <w:rStyle w:val="StyleUnderline"/>
          <w:rFonts w:asciiTheme="majorHAnsi" w:hAnsiTheme="majorHAnsi" w:cstheme="majorHAnsi"/>
          <w:color w:val="000000" w:themeColor="text1"/>
        </w:rPr>
        <w:t>equitable</w:t>
      </w:r>
      <w:r w:rsidRPr="002E7C39">
        <w:rPr>
          <w:rStyle w:val="StyleUnderline"/>
          <w:rFonts w:asciiTheme="majorHAnsi" w:hAnsiTheme="majorHAnsi" w:cstheme="majorHAnsi"/>
          <w:color w:val="000000" w:themeColor="text1"/>
          <w:highlight w:val="cyan"/>
        </w:rPr>
        <w:t xml:space="preserve">, </w:t>
      </w:r>
      <w:r w:rsidRPr="002E7C39">
        <w:rPr>
          <w:rStyle w:val="StyleUnderline"/>
          <w:rFonts w:asciiTheme="majorHAnsi" w:hAnsiTheme="majorHAnsi" w:cstheme="majorHAnsi"/>
          <w:color w:val="000000" w:themeColor="text1"/>
        </w:rPr>
        <w:t xml:space="preserve">and civilized </w:t>
      </w:r>
      <w:r w:rsidRPr="002E7C39">
        <w:rPr>
          <w:rStyle w:val="StyleUnderline"/>
          <w:rFonts w:asciiTheme="majorHAnsi" w:hAnsiTheme="majorHAnsi" w:cstheme="majorHAnsi"/>
          <w:color w:val="000000" w:themeColor="text1"/>
          <w:highlight w:val="cyan"/>
        </w:rPr>
        <w:t>global community</w:t>
      </w:r>
      <w:r w:rsidRPr="002E7C39">
        <w:rPr>
          <w:rFonts w:asciiTheme="majorHAnsi" w:hAnsiTheme="majorHAnsi" w:cstheme="majorHAnsi"/>
          <w:color w:val="000000" w:themeColor="text1"/>
          <w:sz w:val="12"/>
        </w:rPr>
        <w:t xml:space="preserve">.”¶ We don’t know exactly what a </w:t>
      </w:r>
      <w:proofErr w:type="gramStart"/>
      <w:r w:rsidRPr="002E7C39">
        <w:rPr>
          <w:rFonts w:asciiTheme="majorHAnsi" w:hAnsiTheme="majorHAnsi" w:cstheme="majorHAnsi"/>
          <w:color w:val="000000" w:themeColor="text1"/>
          <w:sz w:val="12"/>
        </w:rPr>
        <w:t>4 degree</w:t>
      </w:r>
      <w:proofErr w:type="gramEnd"/>
      <w:r w:rsidRPr="002E7C39">
        <w:rPr>
          <w:rFonts w:asciiTheme="majorHAnsi" w:hAnsiTheme="majorHAnsi" w:cstheme="majorHAnsi"/>
          <w:color w:val="000000" w:themeColor="text1"/>
          <w:sz w:val="12"/>
        </w:rPr>
        <w:t xml:space="preserve"> Celsius world would look like, but even the best-case scenario is likely to be calamitous. </w:t>
      </w:r>
      <w:r w:rsidRPr="002E7C39">
        <w:rPr>
          <w:rStyle w:val="StyleUnderline"/>
          <w:rFonts w:asciiTheme="majorHAnsi" w:hAnsiTheme="majorHAnsi" w:cstheme="majorHAnsi"/>
          <w:color w:val="000000" w:themeColor="text1"/>
        </w:rPr>
        <w:t>Four degrees of warming could raise global sea levels by 1 or possibly even 2 meters by 2100</w:t>
      </w:r>
      <w:r w:rsidRPr="002E7C39">
        <w:rPr>
          <w:rFonts w:asciiTheme="majorHAnsi" w:hAnsiTheme="majorHAnsi" w:cstheme="majorHAnsi"/>
          <w:color w:val="000000" w:themeColor="text1"/>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2E7C39">
        <w:rPr>
          <w:rStyle w:val="StyleUnderline"/>
          <w:rFonts w:asciiTheme="majorHAnsi" w:hAnsiTheme="majorHAnsi" w:cstheme="majorHAnsi"/>
          <w:color w:val="000000" w:themeColor="text1"/>
        </w:rPr>
        <w:t xml:space="preserve">brutal </w:t>
      </w:r>
      <w:r w:rsidRPr="002E7C39">
        <w:rPr>
          <w:rStyle w:val="StyleUnderline"/>
          <w:rFonts w:asciiTheme="majorHAnsi" w:hAnsiTheme="majorHAnsi" w:cstheme="majorHAnsi"/>
          <w:color w:val="000000" w:themeColor="text1"/>
          <w:highlight w:val="cyan"/>
        </w:rPr>
        <w:t xml:space="preserve">heat waves that </w:t>
      </w:r>
      <w:r w:rsidRPr="002E7C39">
        <w:rPr>
          <w:rStyle w:val="StyleUnderline"/>
          <w:rFonts w:asciiTheme="majorHAnsi" w:hAnsiTheme="majorHAnsi" w:cstheme="majorHAnsi"/>
          <w:color w:val="000000" w:themeColor="text1"/>
        </w:rPr>
        <w:t xml:space="preserve">can </w:t>
      </w:r>
      <w:r w:rsidRPr="002E7C39">
        <w:rPr>
          <w:rStyle w:val="StyleUnderline"/>
          <w:rFonts w:asciiTheme="majorHAnsi" w:hAnsiTheme="majorHAnsi" w:cstheme="majorHAnsi"/>
          <w:color w:val="000000" w:themeColor="text1"/>
          <w:highlight w:val="cyan"/>
        </w:rPr>
        <w:t xml:space="preserve">kill tens of thousands </w:t>
      </w:r>
      <w:r w:rsidRPr="002E7C39">
        <w:rPr>
          <w:rStyle w:val="StyleUnderline"/>
          <w:rFonts w:asciiTheme="majorHAnsi" w:hAnsiTheme="majorHAnsi" w:cstheme="majorHAnsi"/>
          <w:color w:val="000000" w:themeColor="text1"/>
        </w:rPr>
        <w:t>of people</w:t>
      </w:r>
      <w:r w:rsidRPr="002E7C39">
        <w:rPr>
          <w:rFonts w:asciiTheme="majorHAnsi" w:hAnsiTheme="majorHAnsi" w:cstheme="majorHAnsi"/>
          <w:color w:val="000000" w:themeColor="text1"/>
          <w:sz w:val="12"/>
        </w:rPr>
        <w:t xml:space="preserve">, even in wealthy countries, </w:t>
      </w:r>
      <w:r w:rsidRPr="002E7C39">
        <w:rPr>
          <w:rStyle w:val="StyleUnderline"/>
          <w:rFonts w:asciiTheme="majorHAnsi" w:hAnsiTheme="majorHAnsi" w:cstheme="majorHAnsi"/>
          <w:color w:val="000000" w:themeColor="text1"/>
        </w:rPr>
        <w:t>would become entirely unremarkable summer events on every continent but Antarctica</w:t>
      </w:r>
      <w:r w:rsidRPr="002E7C39">
        <w:rPr>
          <w:rFonts w:asciiTheme="majorHAnsi" w:hAnsiTheme="majorHAnsi" w:cstheme="majorHAnsi"/>
          <w:color w:val="000000" w:themeColor="text1"/>
          <w:sz w:val="12"/>
        </w:rPr>
        <w:t xml:space="preserve">. </w:t>
      </w:r>
      <w:r w:rsidRPr="002E7C39">
        <w:rPr>
          <w:rStyle w:val="StyleUnderline"/>
          <w:rFonts w:asciiTheme="majorHAnsi" w:hAnsiTheme="majorHAnsi" w:cstheme="majorHAnsi"/>
          <w:color w:val="000000" w:themeColor="text1"/>
        </w:rPr>
        <w:t xml:space="preserve">The heat would also </w:t>
      </w:r>
      <w:r w:rsidRPr="002E7C39">
        <w:rPr>
          <w:rStyle w:val="StyleUnderline"/>
          <w:rFonts w:asciiTheme="majorHAnsi" w:hAnsiTheme="majorHAnsi" w:cstheme="majorHAnsi"/>
          <w:color w:val="000000" w:themeColor="text1"/>
          <w:highlight w:val="cyan"/>
        </w:rPr>
        <w:t xml:space="preserve">cause </w:t>
      </w:r>
      <w:r w:rsidRPr="002E7C39">
        <w:rPr>
          <w:rStyle w:val="StyleUnderline"/>
          <w:rFonts w:asciiTheme="majorHAnsi" w:hAnsiTheme="majorHAnsi" w:cstheme="majorHAnsi"/>
          <w:color w:val="000000" w:themeColor="text1"/>
        </w:rPr>
        <w:t xml:space="preserve">staple </w:t>
      </w:r>
      <w:r w:rsidRPr="002E7C39">
        <w:rPr>
          <w:rStyle w:val="StyleUnderline"/>
          <w:rFonts w:asciiTheme="majorHAnsi" w:hAnsiTheme="majorHAnsi" w:cstheme="majorHAnsi"/>
          <w:color w:val="000000" w:themeColor="text1"/>
          <w:highlight w:val="cyan"/>
        </w:rPr>
        <w:t xml:space="preserve">crops to suffer </w:t>
      </w:r>
      <w:r w:rsidRPr="002E7C39">
        <w:rPr>
          <w:rStyle w:val="Emphasis"/>
          <w:rFonts w:asciiTheme="majorHAnsi" w:hAnsiTheme="majorHAnsi" w:cstheme="majorHAnsi"/>
          <w:color w:val="000000" w:themeColor="text1"/>
        </w:rPr>
        <w:t xml:space="preserve">dramatic yield </w:t>
      </w:r>
      <w:r w:rsidRPr="002E7C39">
        <w:rPr>
          <w:rStyle w:val="Emphasis"/>
          <w:rFonts w:asciiTheme="majorHAnsi" w:hAnsiTheme="majorHAnsi" w:cstheme="majorHAnsi"/>
          <w:color w:val="000000" w:themeColor="text1"/>
          <w:highlight w:val="cyan"/>
        </w:rPr>
        <w:t>losses</w:t>
      </w:r>
      <w:r w:rsidRPr="002E7C39">
        <w:rPr>
          <w:rStyle w:val="StyleUnderline"/>
          <w:rFonts w:asciiTheme="majorHAnsi" w:hAnsiTheme="majorHAnsi" w:cstheme="majorHAnsi"/>
          <w:color w:val="000000" w:themeColor="text1"/>
        </w:rPr>
        <w:t xml:space="preserve"> across the globe</w:t>
      </w:r>
      <w:r w:rsidRPr="002E7C39">
        <w:rPr>
          <w:rFonts w:asciiTheme="majorHAnsi" w:hAnsiTheme="majorHAnsi" w:cstheme="majorHAnsi"/>
          <w:color w:val="000000" w:themeColor="text1"/>
          <w:sz w:val="12"/>
        </w:rPr>
        <w:t xml:space="preserve"> (it is possible that Indian wheat and U.S. could plummet by as much as 60 percent), this at a time </w:t>
      </w:r>
      <w:r w:rsidRPr="002E7C39">
        <w:rPr>
          <w:rStyle w:val="StyleUnderline"/>
          <w:rFonts w:asciiTheme="majorHAnsi" w:hAnsiTheme="majorHAnsi" w:cstheme="majorHAnsi"/>
          <w:color w:val="000000" w:themeColor="text1"/>
          <w:highlight w:val="cyan"/>
        </w:rPr>
        <w:t xml:space="preserve">when demand will be surging </w:t>
      </w:r>
      <w:r w:rsidRPr="002E7C39">
        <w:rPr>
          <w:rStyle w:val="StyleUnderline"/>
          <w:rFonts w:asciiTheme="majorHAnsi" w:hAnsiTheme="majorHAnsi" w:cstheme="majorHAnsi"/>
          <w:color w:val="000000" w:themeColor="text1"/>
        </w:rPr>
        <w:t>due to population growth and a growing demand for meat</w:t>
      </w:r>
      <w:r w:rsidRPr="002E7C39">
        <w:rPr>
          <w:rFonts w:asciiTheme="majorHAnsi" w:hAnsiTheme="majorHAnsi" w:cstheme="majorHAnsi"/>
          <w:color w:val="000000" w:themeColor="text1"/>
          <w:sz w:val="12"/>
        </w:rPr>
        <w:t xml:space="preserve">. And since crops will be facing not just heat stress but also extreme events such as wide-ranging droughts, flooding, or pest outbreaks, the </w:t>
      </w:r>
      <w:r w:rsidRPr="002E7C39">
        <w:rPr>
          <w:rStyle w:val="StyleUnderline"/>
          <w:rFonts w:asciiTheme="majorHAnsi" w:hAnsiTheme="majorHAnsi" w:cstheme="majorHAnsi"/>
          <w:color w:val="000000" w:themeColor="text1"/>
        </w:rPr>
        <w:t>losses could easily turn out to be more severe than the models have predicted</w:t>
      </w:r>
      <w:r w:rsidRPr="002E7C39">
        <w:rPr>
          <w:rFonts w:asciiTheme="majorHAnsi" w:hAnsiTheme="majorHAnsi" w:cstheme="majorHAnsi"/>
          <w:color w:val="000000" w:themeColor="text1"/>
          <w:sz w:val="12"/>
        </w:rPr>
        <w:t xml:space="preserve">. </w:t>
      </w:r>
      <w:r w:rsidRPr="002E7C39">
        <w:rPr>
          <w:rStyle w:val="StyleUnderline"/>
          <w:rFonts w:asciiTheme="majorHAnsi" w:hAnsiTheme="majorHAnsi" w:cstheme="majorHAnsi"/>
          <w:color w:val="000000" w:themeColor="text1"/>
        </w:rPr>
        <w:t>When you add ruinous hurricanes, raging wildfires, fisheries collapses, widespread disruptions to water supplies, extinctions, and globe-trotting diseases to the mix, it indeed becomes</w:t>
      </w:r>
      <w:r w:rsidRPr="002E7C39">
        <w:rPr>
          <w:rStyle w:val="StyleUnderline"/>
          <w:rFonts w:asciiTheme="majorHAnsi" w:hAnsiTheme="majorHAnsi" w:cstheme="majorHAnsi"/>
          <w:color w:val="000000" w:themeColor="text1"/>
          <w:highlight w:val="cyan"/>
        </w:rPr>
        <w:t xml:space="preserve"> difficult to imagine that a peaceful, </w:t>
      </w:r>
      <w:r w:rsidRPr="002E7C39">
        <w:rPr>
          <w:rStyle w:val="StyleUnderline"/>
          <w:rFonts w:asciiTheme="majorHAnsi" w:hAnsiTheme="majorHAnsi" w:cstheme="majorHAnsi"/>
          <w:color w:val="000000" w:themeColor="text1"/>
        </w:rPr>
        <w:t xml:space="preserve">ordered </w:t>
      </w:r>
      <w:r w:rsidRPr="002E7C39">
        <w:rPr>
          <w:rStyle w:val="StyleUnderline"/>
          <w:rFonts w:asciiTheme="majorHAnsi" w:hAnsiTheme="majorHAnsi" w:cstheme="majorHAnsi"/>
          <w:color w:val="000000" w:themeColor="text1"/>
          <w:highlight w:val="cyan"/>
        </w:rPr>
        <w:t>society could be sustained</w:t>
      </w:r>
      <w:r w:rsidRPr="002E7C39">
        <w:rPr>
          <w:rFonts w:asciiTheme="majorHAnsi" w:hAnsiTheme="majorHAnsi" w:cstheme="majorHAnsi"/>
          <w:color w:val="000000" w:themeColor="text1"/>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2E7C39">
        <w:rPr>
          <w:rStyle w:val="StyleUnderline"/>
          <w:rFonts w:asciiTheme="majorHAnsi" w:hAnsiTheme="majorHAnsi" w:cstheme="majorHAnsi"/>
          <w:color w:val="000000" w:themeColor="text1"/>
        </w:rPr>
        <w:t>4 degrees could bring about a number of extremely dangerous feedback loops</w:t>
      </w:r>
      <w:r w:rsidRPr="002E7C39">
        <w:rPr>
          <w:rFonts w:asciiTheme="majorHAnsi" w:hAnsiTheme="majorHAnsi" w:cstheme="majorHAnsi"/>
          <w:color w:val="000000" w:themeColor="text1"/>
          <w:sz w:val="12"/>
        </w:rPr>
        <w:t xml:space="preserve">—an Arctic that is regularly ice-free in September, for instance, or, according to one recent study, </w:t>
      </w:r>
      <w:r w:rsidRPr="002E7C39">
        <w:rPr>
          <w:rStyle w:val="StyleUnderline"/>
          <w:rFonts w:asciiTheme="majorHAnsi" w:hAnsiTheme="majorHAnsi" w:cstheme="majorHAnsi"/>
          <w:color w:val="000000" w:themeColor="text1"/>
        </w:rPr>
        <w:t>global vegetation that is too saturated to act as a reliable “sink</w:t>
      </w:r>
      <w:r w:rsidRPr="002E7C39">
        <w:rPr>
          <w:rFonts w:asciiTheme="majorHAnsi" w:hAnsiTheme="majorHAnsi" w:cstheme="majorHAnsi"/>
          <w:color w:val="000000" w:themeColor="text1"/>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2E7C39">
        <w:rPr>
          <w:rFonts w:asciiTheme="majorHAnsi" w:hAnsiTheme="majorHAnsi" w:cstheme="majorHAnsi"/>
          <w:color w:val="000000" w:themeColor="text1"/>
          <w:sz w:val="12"/>
        </w:rPr>
        <w:t>This likely spells</w:t>
      </w:r>
      <w:proofErr w:type="gramEnd"/>
      <w:r w:rsidRPr="002E7C39">
        <w:rPr>
          <w:rFonts w:asciiTheme="majorHAnsi" w:hAnsiTheme="majorHAnsi" w:cstheme="majorHAnsi"/>
          <w:color w:val="000000" w:themeColor="text1"/>
          <w:sz w:val="12"/>
        </w:rPr>
        <w:t xml:space="preserve"> down for the entire West Antarctic ice sheet, which according to lead study author Eric </w:t>
      </w:r>
      <w:proofErr w:type="spellStart"/>
      <w:r w:rsidRPr="002E7C39">
        <w:rPr>
          <w:rFonts w:asciiTheme="majorHAnsi" w:hAnsiTheme="majorHAnsi" w:cstheme="majorHAnsi"/>
          <w:color w:val="000000" w:themeColor="text1"/>
          <w:sz w:val="12"/>
        </w:rPr>
        <w:t>Rignot</w:t>
      </w:r>
      <w:proofErr w:type="spellEnd"/>
      <w:r w:rsidRPr="002E7C39">
        <w:rPr>
          <w:rFonts w:asciiTheme="majorHAnsi" w:hAnsiTheme="majorHAnsi" w:cstheme="majorHAnsi"/>
          <w:color w:val="000000" w:themeColor="text1"/>
          <w:sz w:val="12"/>
        </w:rPr>
        <w:t xml:space="preserve"> “comes with a sea level rise between three and five </w:t>
      </w:r>
      <w:proofErr w:type="spellStart"/>
      <w:r w:rsidRPr="002E7C39">
        <w:rPr>
          <w:rFonts w:asciiTheme="majorHAnsi" w:hAnsiTheme="majorHAnsi" w:cstheme="majorHAnsi"/>
          <w:color w:val="000000" w:themeColor="text1"/>
          <w:sz w:val="12"/>
        </w:rPr>
        <w:t>metres</w:t>
      </w:r>
      <w:proofErr w:type="spellEnd"/>
      <w:r w:rsidRPr="002E7C39">
        <w:rPr>
          <w:rFonts w:asciiTheme="majorHAnsi" w:hAnsiTheme="majorHAnsi" w:cstheme="majorHAnsi"/>
          <w:color w:val="000000" w:themeColor="text1"/>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2E7C39">
        <w:rPr>
          <w:rStyle w:val="StyleUnderline"/>
          <w:rFonts w:asciiTheme="majorHAnsi" w:hAnsiTheme="majorHAnsi" w:cstheme="majorHAnsi"/>
          <w:color w:val="000000" w:themeColor="text1"/>
        </w:rPr>
        <w:t xml:space="preserve">plenty of mainstream analysts think that </w:t>
      </w:r>
      <w:r w:rsidRPr="002E7C39">
        <w:rPr>
          <w:rFonts w:asciiTheme="majorHAnsi" w:hAnsiTheme="majorHAnsi" w:cstheme="majorHAnsi"/>
          <w:color w:val="000000" w:themeColor="text1"/>
          <w:sz w:val="12"/>
        </w:rPr>
        <w:t xml:space="preserve">on our current emissions trajectory, </w:t>
      </w:r>
      <w:r w:rsidRPr="002E7C39">
        <w:rPr>
          <w:rStyle w:val="StyleUnderline"/>
          <w:rFonts w:asciiTheme="majorHAnsi" w:hAnsiTheme="majorHAnsi" w:cstheme="majorHAnsi"/>
          <w:color w:val="000000" w:themeColor="text1"/>
        </w:rPr>
        <w:t xml:space="preserve">we are headed for </w:t>
      </w:r>
      <w:r w:rsidRPr="002E7C39">
        <w:rPr>
          <w:rStyle w:val="Emphasis"/>
          <w:rFonts w:asciiTheme="majorHAnsi" w:hAnsiTheme="majorHAnsi" w:cstheme="majorHAnsi"/>
          <w:color w:val="000000" w:themeColor="text1"/>
        </w:rPr>
        <w:t>even more than 4 degrees</w:t>
      </w:r>
      <w:r w:rsidRPr="002E7C39">
        <w:rPr>
          <w:rStyle w:val="StyleUnderline"/>
          <w:rFonts w:asciiTheme="majorHAnsi" w:hAnsiTheme="majorHAnsi" w:cstheme="majorHAnsi"/>
          <w:color w:val="000000" w:themeColor="text1"/>
        </w:rPr>
        <w:t xml:space="preserve"> of warming</w:t>
      </w:r>
      <w:r w:rsidRPr="002E7C39">
        <w:rPr>
          <w:rFonts w:asciiTheme="majorHAnsi" w:hAnsiTheme="majorHAnsi" w:cstheme="majorHAnsi"/>
          <w:color w:val="000000" w:themeColor="text1"/>
          <w:sz w:val="12"/>
        </w:rPr>
        <w:t xml:space="preserve">. In 2011, the usually staid International Energy Agency (IEA) issued a report predicting that </w:t>
      </w:r>
      <w:r w:rsidRPr="002E7C39">
        <w:rPr>
          <w:rStyle w:val="StyleUnderline"/>
          <w:rFonts w:asciiTheme="majorHAnsi" w:hAnsiTheme="majorHAnsi" w:cstheme="majorHAnsi"/>
          <w:color w:val="000000" w:themeColor="text1"/>
        </w:rPr>
        <w:t>we are actually on track for 6 degrees Celsius</w:t>
      </w:r>
      <w:r w:rsidRPr="002E7C39">
        <w:rPr>
          <w:rFonts w:asciiTheme="majorHAnsi" w:hAnsiTheme="majorHAnsi" w:cstheme="majorHAnsi"/>
          <w:color w:val="000000" w:themeColor="text1"/>
          <w:sz w:val="12"/>
        </w:rPr>
        <w:t xml:space="preserve">—10.8 degrees Fahrenheit—of warming. And as the IEA’s chief economist put it: “Everybody, even the school children, knows that </w:t>
      </w:r>
      <w:r w:rsidRPr="002E7C39">
        <w:rPr>
          <w:rStyle w:val="StyleUnderline"/>
          <w:rFonts w:asciiTheme="majorHAnsi" w:hAnsiTheme="majorHAnsi" w:cstheme="majorHAnsi"/>
          <w:color w:val="000000" w:themeColor="text1"/>
          <w:highlight w:val="cyan"/>
        </w:rPr>
        <w:t xml:space="preserve">this will have catastrophic implications </w:t>
      </w:r>
      <w:r w:rsidRPr="002E7C39">
        <w:rPr>
          <w:rStyle w:val="StyleUnderline"/>
          <w:rFonts w:asciiTheme="majorHAnsi" w:hAnsiTheme="majorHAnsi" w:cstheme="majorHAnsi"/>
          <w:color w:val="000000" w:themeColor="text1"/>
        </w:rPr>
        <w:t>for all of us</w:t>
      </w:r>
      <w:r w:rsidRPr="002E7C39">
        <w:rPr>
          <w:rFonts w:asciiTheme="majorHAnsi" w:hAnsiTheme="majorHAnsi" w:cstheme="majorHAnsi"/>
          <w:color w:val="000000" w:themeColor="text1"/>
          <w:sz w:val="12"/>
        </w:rPr>
        <w:t xml:space="preserve">.” (The evidence indicates that </w:t>
      </w:r>
      <w:r w:rsidRPr="002E7C39">
        <w:rPr>
          <w:rStyle w:val="StyleUnderline"/>
          <w:rFonts w:asciiTheme="majorHAnsi" w:hAnsiTheme="majorHAnsi" w:cstheme="majorHAnsi"/>
          <w:color w:val="000000" w:themeColor="text1"/>
        </w:rPr>
        <w:t>6 degrees of warming is likely to set in motion several major tipping points</w:t>
      </w:r>
      <w:r w:rsidRPr="002E7C39">
        <w:rPr>
          <w:rFonts w:asciiTheme="majorHAnsi" w:hAnsiTheme="majorHAnsi" w:cstheme="majorHAnsi"/>
          <w:color w:val="000000" w:themeColor="text1"/>
          <w:sz w:val="12"/>
        </w:rPr>
        <w:t xml:space="preserve">—not only slower ones such as the aforementioned breakdown of the West Antarctic ice sheet, but possibly more abrupt ones, </w:t>
      </w:r>
      <w:r w:rsidRPr="002E7C39">
        <w:rPr>
          <w:rStyle w:val="StyleUnderline"/>
          <w:rFonts w:asciiTheme="majorHAnsi" w:hAnsiTheme="majorHAnsi" w:cstheme="majorHAnsi"/>
          <w:color w:val="000000" w:themeColor="text1"/>
        </w:rPr>
        <w:t>like</w:t>
      </w:r>
      <w:r w:rsidRPr="002E7C39">
        <w:rPr>
          <w:rFonts w:asciiTheme="majorHAnsi" w:hAnsiTheme="majorHAnsi" w:cstheme="majorHAnsi"/>
          <w:color w:val="000000" w:themeColor="text1"/>
          <w:sz w:val="12"/>
        </w:rPr>
        <w:t xml:space="preserve"> </w:t>
      </w:r>
      <w:r w:rsidRPr="002E7C39">
        <w:rPr>
          <w:rStyle w:val="StyleUnderline"/>
          <w:rFonts w:asciiTheme="majorHAnsi" w:hAnsiTheme="majorHAnsi" w:cstheme="majorHAnsi"/>
          <w:color w:val="000000" w:themeColor="text1"/>
        </w:rPr>
        <w:t>massive releases of methane from Arctic permafrost</w:t>
      </w:r>
      <w:r w:rsidRPr="002E7C39">
        <w:rPr>
          <w:rFonts w:asciiTheme="majorHAnsi" w:hAnsiTheme="majorHAnsi" w:cstheme="majorHAnsi"/>
          <w:color w:val="000000" w:themeColor="text1"/>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2E7C39">
        <w:rPr>
          <w:rStyle w:val="StyleUnderline"/>
          <w:rFonts w:asciiTheme="majorHAnsi" w:hAnsiTheme="majorHAnsi" w:cstheme="majorHAnsi"/>
          <w:color w:val="000000" w:themeColor="text1"/>
        </w:rPr>
        <w:t xml:space="preserve">climate change has become </w:t>
      </w:r>
      <w:r w:rsidRPr="002E7C39">
        <w:rPr>
          <w:rStyle w:val="StyleUnderline"/>
          <w:rFonts w:asciiTheme="majorHAnsi" w:hAnsiTheme="majorHAnsi" w:cstheme="majorHAnsi"/>
          <w:color w:val="000000" w:themeColor="text1"/>
          <w:highlight w:val="cyan"/>
        </w:rPr>
        <w:t xml:space="preserve">an </w:t>
      </w:r>
      <w:r w:rsidRPr="002E7C39">
        <w:rPr>
          <w:rStyle w:val="Emphasis"/>
          <w:rFonts w:asciiTheme="majorHAnsi" w:hAnsiTheme="majorHAnsi" w:cstheme="majorHAnsi"/>
          <w:color w:val="000000" w:themeColor="text1"/>
          <w:highlight w:val="cyan"/>
        </w:rPr>
        <w:t>existential crisis for the human species</w:t>
      </w:r>
      <w:r w:rsidRPr="002E7C39">
        <w:rPr>
          <w:rFonts w:asciiTheme="majorHAnsi" w:hAnsiTheme="majorHAnsi" w:cstheme="majorHAnsi"/>
          <w:color w:val="000000" w:themeColor="text1"/>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2E7C39">
        <w:rPr>
          <w:rStyle w:val="StyleUnderline"/>
          <w:rFonts w:asciiTheme="majorHAnsi" w:hAnsiTheme="majorHAnsi" w:cstheme="majorHAnsi"/>
          <w:color w:val="000000" w:themeColor="text1"/>
        </w:rPr>
        <w:t>Climatologists</w:t>
      </w:r>
      <w:r w:rsidRPr="002E7C39">
        <w:rPr>
          <w:rFonts w:asciiTheme="majorHAnsi" w:hAnsiTheme="majorHAnsi" w:cstheme="majorHAnsi"/>
          <w:color w:val="000000" w:themeColor="text1"/>
          <w:sz w:val="12"/>
        </w:rPr>
        <w:t xml:space="preserve">, like other scientists, </w:t>
      </w:r>
      <w:r w:rsidRPr="002E7C39">
        <w:rPr>
          <w:rStyle w:val="StyleUnderline"/>
          <w:rFonts w:asciiTheme="majorHAnsi" w:hAnsiTheme="majorHAnsi" w:cstheme="majorHAnsi"/>
          <w:color w:val="000000" w:themeColor="text1"/>
        </w:rPr>
        <w:t>tend to be a stolid group. We are not given to theatrical rantings</w:t>
      </w:r>
      <w:r w:rsidRPr="002E7C39">
        <w:rPr>
          <w:rFonts w:asciiTheme="majorHAnsi" w:hAnsiTheme="majorHAnsi" w:cstheme="majorHAnsi"/>
          <w:color w:val="000000" w:themeColor="text1"/>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2E7C39">
        <w:rPr>
          <w:rStyle w:val="Emphasis"/>
          <w:rFonts w:asciiTheme="majorHAnsi" w:hAnsiTheme="majorHAnsi" w:cstheme="majorHAnsi"/>
          <w:color w:val="000000" w:themeColor="text1"/>
        </w:rPr>
        <w:t>all of us</w:t>
      </w:r>
      <w:r w:rsidRPr="002E7C39">
        <w:rPr>
          <w:rFonts w:asciiTheme="majorHAnsi" w:hAnsiTheme="majorHAnsi" w:cstheme="majorHAnsi"/>
          <w:color w:val="000000" w:themeColor="text1"/>
          <w:sz w:val="12"/>
        </w:rPr>
        <w:t xml:space="preserve"> </w:t>
      </w:r>
      <w:r w:rsidRPr="002E7C39">
        <w:rPr>
          <w:rStyle w:val="StyleUnderline"/>
          <w:rFonts w:asciiTheme="majorHAnsi" w:hAnsiTheme="majorHAnsi" w:cstheme="majorHAnsi"/>
          <w:color w:val="000000" w:themeColor="text1"/>
        </w:rPr>
        <w:t xml:space="preserve">are now convinced that global warming poses a </w:t>
      </w:r>
      <w:r w:rsidRPr="002E7C39">
        <w:rPr>
          <w:rStyle w:val="Emphasis"/>
          <w:rFonts w:asciiTheme="majorHAnsi" w:hAnsiTheme="majorHAnsi" w:cstheme="majorHAnsi"/>
          <w:color w:val="000000" w:themeColor="text1"/>
        </w:rPr>
        <w:t>clear and present danger to civilization</w:t>
      </w:r>
      <w:r w:rsidRPr="002E7C39">
        <w:rPr>
          <w:rFonts w:asciiTheme="majorHAnsi" w:hAnsiTheme="majorHAnsi" w:cstheme="majorHAnsi"/>
          <w:color w:val="000000" w:themeColor="text1"/>
          <w:sz w:val="12"/>
        </w:rPr>
        <w:t>.”</w:t>
      </w:r>
    </w:p>
    <w:p w14:paraId="2B44915B" w14:textId="77777777" w:rsidR="002E7C39" w:rsidRPr="002E7C39" w:rsidRDefault="002E7C39" w:rsidP="002E7C39">
      <w:pPr>
        <w:pStyle w:val="Heading3"/>
        <w:rPr>
          <w:rFonts w:asciiTheme="majorHAnsi" w:hAnsiTheme="majorHAnsi" w:cstheme="majorHAnsi"/>
          <w:color w:val="000000" w:themeColor="text1"/>
        </w:rPr>
      </w:pPr>
      <w:r w:rsidRPr="002E7C39">
        <w:rPr>
          <w:rFonts w:asciiTheme="majorHAnsi" w:hAnsiTheme="majorHAnsi" w:cstheme="majorHAnsi"/>
          <w:color w:val="000000" w:themeColor="text1"/>
        </w:rPr>
        <w:lastRenderedPageBreak/>
        <w:t>1AC—Plan</w:t>
      </w:r>
    </w:p>
    <w:p w14:paraId="00890FC0"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Resolved: States ought to prohibit the appropriation of Low Earth Orbit by private entities. </w:t>
      </w:r>
    </w:p>
    <w:p w14:paraId="252DFB5D"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A] Normal means is ratification of the Moon Treaty</w:t>
      </w:r>
    </w:p>
    <w:p w14:paraId="7010E49E" w14:textId="77777777" w:rsidR="002E7C39" w:rsidRPr="002E7C39" w:rsidRDefault="002E7C39" w:rsidP="002E7C39">
      <w:pPr>
        <w:rPr>
          <w:rFonts w:asciiTheme="majorHAnsi" w:hAnsiTheme="majorHAnsi" w:cstheme="majorHAnsi"/>
          <w:color w:val="000000" w:themeColor="text1"/>
        </w:rPr>
      </w:pPr>
      <w:r w:rsidRPr="002E7C39">
        <w:rPr>
          <w:rFonts w:asciiTheme="majorHAnsi" w:hAnsiTheme="majorHAnsi" w:cstheme="majorHAnsi"/>
          <w:b/>
          <w:bCs/>
          <w:color w:val="000000" w:themeColor="text1"/>
          <w:sz w:val="26"/>
          <w:szCs w:val="26"/>
        </w:rPr>
        <w:t>Mallick and Rajagopalan 19</w:t>
      </w:r>
      <w:r w:rsidRPr="002E7C39">
        <w:rPr>
          <w:rFonts w:asciiTheme="majorHAnsi" w:hAnsiTheme="majorHAnsi" w:cstheme="majorHAnsi"/>
          <w:color w:val="000000" w:themeColor="text1"/>
        </w:rPr>
        <w:t xml:space="preserve"> ~~[(</w:t>
      </w:r>
      <w:proofErr w:type="spellStart"/>
      <w:r w:rsidRPr="002E7C39">
        <w:rPr>
          <w:rFonts w:asciiTheme="majorHAnsi" w:hAnsiTheme="majorHAnsi" w:cstheme="majorHAnsi"/>
          <w:color w:val="000000" w:themeColor="text1"/>
        </w:rPr>
        <w:t>Senjuti</w:t>
      </w:r>
      <w:proofErr w:type="spellEnd"/>
      <w:r w:rsidRPr="002E7C39">
        <w:rPr>
          <w:rFonts w:asciiTheme="majorHAnsi" w:hAnsiTheme="majorHAnsi" w:cstheme="majorHAnsi"/>
          <w:color w:val="000000" w:themeColor="text1"/>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w:t>
      </w:r>
      <w:proofErr w:type="gramStart"/>
      <w:r w:rsidRPr="002E7C39">
        <w:rPr>
          <w:rFonts w:asciiTheme="majorHAnsi" w:hAnsiTheme="majorHAnsi" w:cstheme="majorHAnsi"/>
          <w:color w:val="000000" w:themeColor="text1"/>
        </w:rPr>
        <w:t>All India</w:t>
      </w:r>
      <w:proofErr w:type="gramEnd"/>
      <w:r w:rsidRPr="002E7C39">
        <w:rPr>
          <w:rFonts w:asciiTheme="majorHAnsi" w:hAnsiTheme="majorHAnsi" w:cstheme="majorHAnsi"/>
          <w:color w:val="000000" w:themeColor="text1"/>
        </w:rPr>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2E7C39">
        <w:rPr>
          <w:rFonts w:asciiTheme="majorHAnsi" w:hAnsiTheme="majorHAnsi" w:cstheme="majorHAnsi"/>
          <w:color w:val="000000" w:themeColor="text1"/>
        </w:rPr>
        <w:t>USAsia</w:t>
      </w:r>
      <w:proofErr w:type="spellEnd"/>
      <w:r w:rsidRPr="002E7C39">
        <w:rPr>
          <w:rFonts w:asciiTheme="majorHAnsi" w:hAnsiTheme="majorHAnsi" w:cstheme="majorHAnsi"/>
          <w:color w:val="000000" w:themeColor="text1"/>
        </w:rPr>
        <w:t xml:space="preserve"> Centre from April-December 2020.  As a senior Asia </w:t>
      </w:r>
      <w:proofErr w:type="spellStart"/>
      <w:r w:rsidRPr="002E7C39">
        <w:rPr>
          <w:rFonts w:asciiTheme="majorHAnsi" w:hAnsiTheme="majorHAnsi" w:cstheme="majorHAnsi"/>
          <w:color w:val="000000" w:themeColor="text1"/>
        </w:rPr>
        <w:t>defence</w:t>
      </w:r>
      <w:proofErr w:type="spellEnd"/>
      <w:r w:rsidRPr="002E7C39">
        <w:rPr>
          <w:rFonts w:asciiTheme="majorHAnsi" w:hAnsiTheme="majorHAnsi" w:cstheme="majorHAnsi"/>
          <w:color w:val="000000" w:themeColor="text1"/>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2E7C39">
        <w:rPr>
          <w:rFonts w:asciiTheme="majorHAnsi" w:hAnsiTheme="majorHAnsi" w:cstheme="majorHAnsi"/>
          <w:color w:val="000000" w:themeColor="text1"/>
        </w:rPr>
        <w:br/>
        <w:t xml:space="preserve">A third possible option is to </w:t>
      </w:r>
      <w:r w:rsidRPr="002E7C39">
        <w:rPr>
          <w:rStyle w:val="StyleUnderline"/>
          <w:rFonts w:asciiTheme="majorHAnsi" w:hAnsiTheme="majorHAnsi" w:cstheme="majorHAnsi"/>
          <w:color w:val="000000" w:themeColor="text1"/>
        </w:rPr>
        <w:t xml:space="preserve">get a larger global </w:t>
      </w:r>
      <w:r w:rsidRPr="002E7C39">
        <w:rPr>
          <w:rStyle w:val="StyleUnderline"/>
          <w:rFonts w:asciiTheme="majorHAnsi" w:hAnsiTheme="majorHAnsi" w:cstheme="majorHAnsi"/>
          <w:color w:val="000000" w:themeColor="text1"/>
          <w:highlight w:val="green"/>
        </w:rPr>
        <w:t>endorsement of</w:t>
      </w:r>
      <w:r w:rsidRPr="002E7C39">
        <w:rPr>
          <w:rStyle w:val="StyleUnderline"/>
          <w:rFonts w:asciiTheme="majorHAnsi" w:hAnsiTheme="majorHAnsi" w:cstheme="majorHAnsi"/>
          <w:color w:val="000000" w:themeColor="text1"/>
        </w:rPr>
        <w:t xml:space="preserve"> the Moon Treaty</w:t>
      </w:r>
      <w:r w:rsidRPr="002E7C39">
        <w:rPr>
          <w:rFonts w:asciiTheme="majorHAnsi" w:hAnsiTheme="majorHAnsi" w:cstheme="majorHAnsi"/>
          <w:color w:val="000000" w:themeColor="text1"/>
        </w:rPr>
        <w:t xml:space="preserve">, which highlights the common heritage of mankind. </w:t>
      </w:r>
      <w:r w:rsidRPr="002E7C39">
        <w:rPr>
          <w:rStyle w:val="StyleUnderline"/>
          <w:rFonts w:asciiTheme="majorHAnsi" w:hAnsiTheme="majorHAnsi" w:cstheme="majorHAnsi"/>
          <w:color w:val="000000" w:themeColor="text1"/>
          <w:highlight w:val="green"/>
        </w:rPr>
        <w:t>The Moon Treaty</w:t>
      </w:r>
      <w:r w:rsidRPr="002E7C39">
        <w:rPr>
          <w:rStyle w:val="StyleUnderline"/>
          <w:rFonts w:asciiTheme="majorHAnsi" w:hAnsiTheme="majorHAnsi" w:cstheme="majorHAnsi"/>
          <w:color w:val="000000" w:themeColor="text1"/>
        </w:rPr>
        <w:t xml:space="preserve"> is important as it addresses a "loophole" of the OST "</w:t>
      </w:r>
      <w:r w:rsidRPr="002E7C39">
        <w:rPr>
          <w:rStyle w:val="StyleUnderline"/>
          <w:rFonts w:asciiTheme="majorHAnsi" w:hAnsiTheme="majorHAnsi" w:cstheme="majorHAnsi"/>
          <w:color w:val="000000" w:themeColor="text1"/>
          <w:highlight w:val="green"/>
        </w:rPr>
        <w:t>by banning any ownership of any extraterrestrial property by any organization or private person</w:t>
      </w:r>
      <w:r w:rsidRPr="002E7C39">
        <w:rPr>
          <w:rStyle w:val="StyleUnderline"/>
          <w:rFonts w:asciiTheme="majorHAnsi" w:hAnsiTheme="majorHAnsi" w:cstheme="majorHAnsi"/>
          <w:color w:val="000000" w:themeColor="text1"/>
        </w:rPr>
        <w:t>, unless that organization is international and governmental</w:t>
      </w:r>
      <w:r w:rsidRPr="002E7C39">
        <w:rPr>
          <w:rFonts w:asciiTheme="majorHAnsi" w:hAnsiTheme="majorHAnsi" w:cstheme="majorHAnsi"/>
          <w:color w:val="000000" w:themeColor="text1"/>
        </w:rPr>
        <w:t>."</w:t>
      </w:r>
      <w:hyperlink r:id="rId37" w:anchor="_edn64" w:history="1">
        <w:r w:rsidRPr="002E7C39">
          <w:rPr>
            <w:rStyle w:val="Hyperlink"/>
            <w:rFonts w:asciiTheme="majorHAnsi" w:hAnsiTheme="majorHAnsi" w:cstheme="majorHAnsi"/>
            <w:color w:val="000000" w:themeColor="text1"/>
          </w:rPr>
          <w:t>~~[lxiv~~]</w:t>
        </w:r>
      </w:hyperlink>
      <w:r w:rsidRPr="002E7C39">
        <w:rPr>
          <w:rFonts w:asciiTheme="majorHAnsi" w:hAnsiTheme="majorHAnsi" w:cstheme="majorHAnsi"/>
          <w:color w:val="000000" w:themeColor="text1"/>
        </w:rPr>
        <w:t xml:space="preserve"> But </w:t>
      </w:r>
      <w:r w:rsidRPr="002E7C39">
        <w:rPr>
          <w:rStyle w:val="StyleUnderline"/>
          <w:rFonts w:asciiTheme="majorHAnsi" w:hAnsiTheme="majorHAnsi" w:cstheme="majorHAnsi"/>
          <w:color w:val="000000" w:themeColor="text1"/>
        </w:rPr>
        <w:t>the fact that it has been endorsed only by a handful of countries makes it a "failure" from the international law perspective</w:t>
      </w:r>
      <w:r w:rsidRPr="002E7C39">
        <w:rPr>
          <w:rFonts w:asciiTheme="majorHAnsi" w:hAnsiTheme="majorHAnsi" w:cstheme="majorHAnsi"/>
          <w:color w:val="000000" w:themeColor="text1"/>
        </w:rPr>
        <w:t>.</w:t>
      </w:r>
      <w:hyperlink r:id="rId38" w:anchor="_edn65" w:history="1">
        <w:r w:rsidRPr="002E7C39">
          <w:rPr>
            <w:rStyle w:val="Hyperlink"/>
            <w:rFonts w:asciiTheme="majorHAnsi" w:hAnsiTheme="majorHAnsi" w:cstheme="majorHAnsi"/>
            <w:color w:val="000000" w:themeColor="text1"/>
          </w:rPr>
          <w:t>~~[lxv~~]</w:t>
        </w:r>
      </w:hyperlink>
      <w:r w:rsidRPr="002E7C39">
        <w:rPr>
          <w:rFonts w:asciiTheme="majorHAnsi" w:hAnsiTheme="majorHAnsi" w:cstheme="majorHAnsi"/>
          <w:color w:val="000000" w:themeColor="text1"/>
        </w:rPr>
        <w:t xml:space="preserve"> Nevertheless, </w:t>
      </w:r>
      <w:r w:rsidRPr="002E7C39">
        <w:rPr>
          <w:rStyle w:val="StyleUnderline"/>
          <w:rFonts w:asciiTheme="majorHAnsi" w:hAnsiTheme="majorHAnsi" w:cstheme="majorHAnsi"/>
          <w:color w:val="000000" w:themeColor="text1"/>
        </w:rPr>
        <w:t xml:space="preserve">efforts must be made to strengthen the support base for the Moon Agreement given the potential </w:t>
      </w:r>
      <w:r w:rsidRPr="002E7C39">
        <w:rPr>
          <w:rStyle w:val="StyleUnderline"/>
          <w:rFonts w:asciiTheme="majorHAnsi" w:hAnsiTheme="majorHAnsi" w:cstheme="majorHAnsi"/>
          <w:color w:val="000000" w:themeColor="text1"/>
          <w:highlight w:val="green"/>
        </w:rPr>
        <w:t xml:space="preserve">pitfalls of </w:t>
      </w:r>
      <w:r w:rsidRPr="002E7C39">
        <w:rPr>
          <w:rStyle w:val="StyleUnderline"/>
          <w:rFonts w:asciiTheme="majorHAnsi" w:hAnsiTheme="majorHAnsi" w:cstheme="majorHAnsi"/>
          <w:color w:val="000000" w:themeColor="text1"/>
        </w:rPr>
        <w:t xml:space="preserve">resource extraction and </w:t>
      </w:r>
      <w:r w:rsidRPr="002E7C39">
        <w:rPr>
          <w:rStyle w:val="StyleUnderline"/>
          <w:rFonts w:asciiTheme="majorHAnsi" w:hAnsiTheme="majorHAnsi" w:cstheme="majorHAnsi"/>
          <w:color w:val="000000" w:themeColor="text1"/>
          <w:highlight w:val="green"/>
        </w:rPr>
        <w:t>space minin</w:t>
      </w:r>
      <w:r w:rsidRPr="002E7C39">
        <w:rPr>
          <w:rStyle w:val="StyleUnderline"/>
          <w:rFonts w:asciiTheme="majorHAnsi" w:hAnsiTheme="majorHAnsi" w:cstheme="majorHAnsi"/>
          <w:color w:val="000000" w:themeColor="text1"/>
        </w:rPr>
        <w:t>g activities in outer space</w:t>
      </w:r>
      <w:r w:rsidRPr="002E7C39">
        <w:rPr>
          <w:rFonts w:asciiTheme="majorHAnsi" w:hAnsiTheme="majorHAnsi" w:cstheme="majorHAnsi"/>
          <w:color w:val="000000" w:themeColor="text1"/>
        </w:rPr>
        <w:t xml:space="preserve">. Signatories to the Moon Treaty can </w:t>
      </w:r>
      <w:r w:rsidRPr="002E7C39">
        <w:rPr>
          <w:rStyle w:val="StyleUnderline"/>
          <w:rFonts w:asciiTheme="majorHAnsi" w:hAnsiTheme="majorHAnsi" w:cstheme="majorHAnsi"/>
          <w:color w:val="000000" w:themeColor="text1"/>
        </w:rPr>
        <w:t>take the lead within multilateral platforms such as the UN to debate the usefulness of the treaty in the changed context of technological advancements and new geopolitical dynamics</w:t>
      </w:r>
      <w:r w:rsidRPr="002E7C39">
        <w:rPr>
          <w:rFonts w:asciiTheme="majorHAnsi" w:hAnsiTheme="majorHAnsi" w:cstheme="majorHAnsi"/>
          <w:color w:val="000000" w:themeColor="text1"/>
        </w:rPr>
        <w:t>, and potentially find compromises where there are disagreements.</w:t>
      </w:r>
    </w:p>
    <w:p w14:paraId="531F71D4"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B] Unjust means unlawfully receiving something of value to which one is not entitled</w:t>
      </w:r>
    </w:p>
    <w:p w14:paraId="785EADF3" w14:textId="77777777" w:rsidR="002E7C39" w:rsidRPr="002E7C39" w:rsidRDefault="002E7C39" w:rsidP="002E7C39">
      <w:pPr>
        <w:rPr>
          <w:rFonts w:asciiTheme="majorHAnsi" w:hAnsiTheme="majorHAnsi" w:cstheme="majorHAnsi"/>
          <w:color w:val="000000" w:themeColor="text1"/>
        </w:rPr>
      </w:pPr>
      <w:r w:rsidRPr="002E7C39">
        <w:rPr>
          <w:rStyle w:val="Style13ptBold"/>
          <w:rFonts w:asciiTheme="majorHAnsi" w:hAnsiTheme="majorHAnsi" w:cstheme="majorHAnsi"/>
          <w:color w:val="000000" w:themeColor="text1"/>
        </w:rPr>
        <w:t>Waters 98</w:t>
      </w:r>
      <w:r w:rsidRPr="002E7C39">
        <w:rPr>
          <w:rFonts w:asciiTheme="majorHAnsi" w:hAnsiTheme="majorHAnsi" w:cstheme="majorHAnsi"/>
          <w:color w:val="000000" w:themeColor="text1"/>
        </w:rPr>
        <w:t xml:space="preserve"> [H. FRANKLIN WATERS, Senior District Judge. Colonia Ins. Co. v. City Nat. Bank, 13 F. Supp. 2d 891 - Dist. Court, WD Arkansas 1998] TDI **bracketed for gendered violence</w:t>
      </w:r>
    </w:p>
    <w:p w14:paraId="63443E9C" w14:textId="77777777" w:rsidR="002E7C39" w:rsidRPr="002E7C39" w:rsidRDefault="002E7C39" w:rsidP="002E7C39">
      <w:pPr>
        <w:rPr>
          <w:rFonts w:asciiTheme="majorHAnsi" w:hAnsiTheme="majorHAnsi" w:cstheme="majorHAnsi"/>
          <w:color w:val="000000" w:themeColor="text1"/>
        </w:rPr>
      </w:pPr>
      <w:r w:rsidRPr="002E7C39">
        <w:rPr>
          <w:rFonts w:asciiTheme="majorHAnsi" w:hAnsiTheme="majorHAnsi" w:cstheme="majorHAnsi"/>
          <w:color w:val="000000" w:themeColor="text1"/>
        </w:rPr>
        <w:t>3. Unjust Enrichment</w:t>
      </w:r>
    </w:p>
    <w:p w14:paraId="4C22BFE9" w14:textId="77777777" w:rsidR="002E7C39" w:rsidRPr="002E7C39" w:rsidRDefault="002E7C39" w:rsidP="002E7C39">
      <w:pPr>
        <w:rPr>
          <w:rFonts w:asciiTheme="majorHAnsi" w:hAnsiTheme="majorHAnsi" w:cstheme="majorHAnsi"/>
          <w:color w:val="000000" w:themeColor="text1"/>
        </w:rPr>
      </w:pPr>
      <w:r w:rsidRPr="002E7C39">
        <w:rPr>
          <w:rFonts w:asciiTheme="majorHAnsi" w:hAnsiTheme="majorHAnsi" w:cstheme="majorHAnsi"/>
          <w:color w:val="000000" w:themeColor="text1"/>
        </w:rPr>
        <w:t xml:space="preserve">Plaintiffs allege in the amended complaint that Coleman has been unjustly enriched by all amounts he received from Welch and AGA. </w:t>
      </w:r>
      <w:r w:rsidRPr="002E7C39">
        <w:rPr>
          <w:rStyle w:val="StyleUnderline"/>
          <w:rFonts w:asciiTheme="majorHAnsi" w:hAnsiTheme="majorHAnsi" w:cstheme="majorHAnsi"/>
          <w:color w:val="000000" w:themeColor="text1"/>
        </w:rPr>
        <w:t xml:space="preserve">"To find </w:t>
      </w:r>
      <w:r w:rsidRPr="002E7C39">
        <w:rPr>
          <w:rStyle w:val="StyleUnderline"/>
          <w:rFonts w:asciiTheme="majorHAnsi" w:hAnsiTheme="majorHAnsi" w:cstheme="majorHAnsi"/>
          <w:color w:val="000000" w:themeColor="text1"/>
          <w:highlight w:val="green"/>
        </w:rPr>
        <w:t>unjust enrichment</w:t>
      </w:r>
      <w:r w:rsidRPr="002E7C39">
        <w:rPr>
          <w:rStyle w:val="StyleUnderline"/>
          <w:rFonts w:asciiTheme="majorHAnsi" w:hAnsiTheme="majorHAnsi" w:cstheme="majorHAnsi"/>
          <w:color w:val="000000" w:themeColor="text1"/>
        </w:rPr>
        <w:t xml:space="preserve">, a party </w:t>
      </w:r>
      <w:r w:rsidRPr="002E7C39">
        <w:rPr>
          <w:rStyle w:val="StyleUnderline"/>
          <w:rFonts w:asciiTheme="majorHAnsi" w:hAnsiTheme="majorHAnsi" w:cstheme="majorHAnsi"/>
          <w:color w:val="000000" w:themeColor="text1"/>
          <w:highlight w:val="green"/>
        </w:rPr>
        <w:t>must</w:t>
      </w:r>
      <w:r w:rsidRPr="002E7C39">
        <w:rPr>
          <w:rStyle w:val="StyleUnderline"/>
          <w:rFonts w:asciiTheme="majorHAnsi" w:hAnsiTheme="majorHAnsi" w:cstheme="majorHAnsi"/>
          <w:color w:val="000000" w:themeColor="text1"/>
        </w:rPr>
        <w:t xml:space="preserve"> have </w:t>
      </w:r>
      <w:r w:rsidRPr="002E7C39">
        <w:rPr>
          <w:rStyle w:val="StyleUnderline"/>
          <w:rFonts w:asciiTheme="majorHAnsi" w:hAnsiTheme="majorHAnsi" w:cstheme="majorHAnsi"/>
          <w:color w:val="000000" w:themeColor="text1"/>
          <w:highlight w:val="green"/>
        </w:rPr>
        <w:t>receive</w:t>
      </w:r>
      <w:r w:rsidRPr="002E7C39">
        <w:rPr>
          <w:rStyle w:val="StyleUnderline"/>
          <w:rFonts w:asciiTheme="majorHAnsi" w:hAnsiTheme="majorHAnsi" w:cstheme="majorHAnsi"/>
          <w:color w:val="000000" w:themeColor="text1"/>
        </w:rPr>
        <w:t xml:space="preserve">d </w:t>
      </w:r>
      <w:r w:rsidRPr="002E7C39">
        <w:rPr>
          <w:rStyle w:val="StyleUnderline"/>
          <w:rFonts w:asciiTheme="majorHAnsi" w:hAnsiTheme="majorHAnsi" w:cstheme="majorHAnsi"/>
          <w:color w:val="000000" w:themeColor="text1"/>
          <w:highlight w:val="green"/>
        </w:rPr>
        <w:t>something of value, to which</w:t>
      </w:r>
      <w:r w:rsidRPr="002E7C39">
        <w:rPr>
          <w:rStyle w:val="StyleUnderline"/>
          <w:rFonts w:asciiTheme="majorHAnsi" w:hAnsiTheme="majorHAnsi" w:cstheme="majorHAnsi"/>
          <w:color w:val="000000" w:themeColor="text1"/>
        </w:rPr>
        <w:t xml:space="preserve"> he </w:t>
      </w:r>
      <w:r w:rsidRPr="002E7C39">
        <w:rPr>
          <w:rStyle w:val="StyleUnderline"/>
          <w:rFonts w:asciiTheme="majorHAnsi" w:hAnsiTheme="majorHAnsi" w:cstheme="majorHAnsi"/>
          <w:color w:val="000000" w:themeColor="text1"/>
          <w:highlight w:val="green"/>
        </w:rPr>
        <w:t>[one] was not entitled</w:t>
      </w:r>
      <w:r w:rsidRPr="002E7C39">
        <w:rPr>
          <w:rStyle w:val="StyleUnderline"/>
          <w:rFonts w:asciiTheme="majorHAnsi" w:hAnsiTheme="majorHAnsi" w:cstheme="majorHAnsi"/>
          <w:color w:val="000000" w:themeColor="text1"/>
        </w:rPr>
        <w:t xml:space="preserve"> and which he must restore."</w:t>
      </w:r>
      <w:r w:rsidRPr="002E7C39">
        <w:rPr>
          <w:rFonts w:asciiTheme="majorHAnsi" w:hAnsiTheme="majorHAnsi" w:cstheme="majorHAnsi"/>
          <w:color w:val="000000" w:themeColor="text1"/>
        </w:rPr>
        <w:t xml:space="preserve"> Coleman's Serv. Ctr., Inc. v. F.D.I.C., 55 </w:t>
      </w:r>
      <w:proofErr w:type="spellStart"/>
      <w:r w:rsidRPr="002E7C39">
        <w:rPr>
          <w:rFonts w:asciiTheme="majorHAnsi" w:hAnsiTheme="majorHAnsi" w:cstheme="majorHAnsi"/>
          <w:color w:val="000000" w:themeColor="text1"/>
        </w:rPr>
        <w:t>Ark.App</w:t>
      </w:r>
      <w:proofErr w:type="spellEnd"/>
      <w:r w:rsidRPr="002E7C39">
        <w:rPr>
          <w:rFonts w:asciiTheme="majorHAnsi" w:hAnsiTheme="majorHAnsi" w:cstheme="majorHAnsi"/>
          <w:color w:val="000000" w:themeColor="text1"/>
        </w:rPr>
        <w:t xml:space="preserve">. 275, 299, 935 S.W.2d 289, 302 (1996) (citing Dews v. Halliburton Indus., Inc., 288 Ark. 532, 536, 708 S.W.2d 67, 69 (1986)). "However, </w:t>
      </w:r>
      <w:r w:rsidRPr="002E7C39">
        <w:rPr>
          <w:rStyle w:val="StyleUnderline"/>
          <w:rFonts w:asciiTheme="majorHAnsi" w:hAnsiTheme="majorHAnsi" w:cstheme="majorHAnsi"/>
          <w:color w:val="000000" w:themeColor="text1"/>
        </w:rPr>
        <w:t xml:space="preserve">there must be some operative act, intent, or situation to make the enrichment unjust and </w:t>
      </w:r>
      <w:r w:rsidRPr="002E7C39">
        <w:rPr>
          <w:rStyle w:val="StyleUnderline"/>
          <w:rFonts w:asciiTheme="majorHAnsi" w:hAnsiTheme="majorHAnsi" w:cstheme="majorHAnsi"/>
          <w:color w:val="000000" w:themeColor="text1"/>
        </w:rPr>
        <w:lastRenderedPageBreak/>
        <w:t>compensable</w:t>
      </w:r>
      <w:r w:rsidRPr="002E7C39">
        <w:rPr>
          <w:rFonts w:asciiTheme="majorHAnsi" w:hAnsiTheme="majorHAnsi" w:cstheme="majorHAnsi"/>
          <w:color w:val="000000" w:themeColor="text1"/>
        </w:rPr>
        <w:t xml:space="preserve">." Sparks Regional Medical Ctr. v. Blatt, 55 </w:t>
      </w:r>
      <w:proofErr w:type="spellStart"/>
      <w:r w:rsidRPr="002E7C39">
        <w:rPr>
          <w:rFonts w:asciiTheme="majorHAnsi" w:hAnsiTheme="majorHAnsi" w:cstheme="majorHAnsi"/>
          <w:color w:val="000000" w:themeColor="text1"/>
        </w:rPr>
        <w:t>Ark.App</w:t>
      </w:r>
      <w:proofErr w:type="spellEnd"/>
      <w:r w:rsidRPr="002E7C39">
        <w:rPr>
          <w:rFonts w:asciiTheme="majorHAnsi" w:hAnsiTheme="majorHAnsi" w:cstheme="majorHAnsi"/>
          <w:color w:val="000000" w:themeColor="text1"/>
        </w:rPr>
        <w:t xml:space="preserve">. 311, 317, 935 S.W.2d 304, 306 (1996) (citation omitted). </w:t>
      </w:r>
      <w:r w:rsidRPr="002E7C39">
        <w:rPr>
          <w:rStyle w:val="StyleUnderline"/>
          <w:rFonts w:asciiTheme="majorHAnsi" w:hAnsiTheme="majorHAnsi" w:cstheme="majorHAnsi"/>
          <w:color w:val="000000" w:themeColor="text1"/>
        </w:rPr>
        <w:t>"One who is free from fault cannot be held to be unjustly enriched merely because he has chosen to exercise a legal or contract right."</w:t>
      </w:r>
      <w:r w:rsidRPr="002E7C39">
        <w:rPr>
          <w:rFonts w:asciiTheme="majorHAnsi" w:hAnsiTheme="majorHAnsi" w:cstheme="majorHAnsi"/>
          <w:color w:val="000000" w:themeColor="text1"/>
        </w:rPr>
        <w:t xml:space="preserve"> Id. (citation omitted).</w:t>
      </w:r>
    </w:p>
    <w:p w14:paraId="6C29344B" w14:textId="77777777" w:rsidR="002E7C39" w:rsidRPr="002E7C39" w:rsidRDefault="002E7C39" w:rsidP="002E7C39">
      <w:pPr>
        <w:rPr>
          <w:rFonts w:asciiTheme="majorHAnsi" w:hAnsiTheme="majorHAnsi" w:cstheme="majorHAnsi"/>
          <w:color w:val="000000" w:themeColor="text1"/>
        </w:rPr>
      </w:pPr>
      <w:r w:rsidRPr="002E7C39">
        <w:rPr>
          <w:rFonts w:asciiTheme="majorHAnsi" w:hAnsiTheme="majorHAnsi" w:cstheme="majorHAnsi"/>
          <w:color w:val="000000" w:themeColor="text1"/>
        </w:rPr>
        <w:t xml:space="preserve">Arkansas law is clear on the issue that in the realm of unjust enrichment, </w:t>
      </w:r>
      <w:r w:rsidRPr="002E7C39">
        <w:rPr>
          <w:rStyle w:val="StyleUnderline"/>
          <w:rFonts w:asciiTheme="majorHAnsi" w:hAnsiTheme="majorHAnsi" w:cstheme="majorHAnsi"/>
          <w:color w:val="000000" w:themeColor="text1"/>
        </w:rPr>
        <w:t xml:space="preserve">the word </w:t>
      </w:r>
      <w:r w:rsidRPr="002E7C39">
        <w:rPr>
          <w:rStyle w:val="Emphasis"/>
          <w:rFonts w:asciiTheme="majorHAnsi" w:hAnsiTheme="majorHAnsi" w:cstheme="majorHAnsi"/>
          <w:color w:val="000000" w:themeColor="text1"/>
          <w:highlight w:val="green"/>
        </w:rPr>
        <w:t>"unjust" means "unlawful."</w:t>
      </w:r>
      <w:r w:rsidRPr="002E7C39">
        <w:rPr>
          <w:rStyle w:val="StyleUnderline"/>
          <w:rFonts w:asciiTheme="majorHAnsi" w:hAnsiTheme="majorHAnsi" w:cstheme="majorHAnsi"/>
          <w:color w:val="000000" w:themeColor="text1"/>
        </w:rPr>
        <w:t xml:space="preserve"> "One is not unjustly enriched by receipt of that to which he is legally entitled. * * * No recovery of money received can be based upon unjust enrichment when the recipient can show a legal or equitable ground for keeping it."</w:t>
      </w:r>
      <w:r w:rsidRPr="002E7C39">
        <w:rPr>
          <w:rFonts w:asciiTheme="majorHAnsi" w:hAnsiTheme="majorHAnsi" w:cstheme="majorHAnsi"/>
          <w:color w:val="000000" w:themeColor="text1"/>
        </w:rPr>
        <w:t xml:space="preserve"> Halvorson v. Trout, 258 Ark. 397, 403, 527 S.W.2d 573, 577 (1975) (quoting Whitley v. Irwin, 250 Ark. 543, 550-51, 465 S.W.2d 906, 910-11 (1971)). See also, Jackson County Grain Drying Coop. v. Newport Wholesale Electric, Inc., 9 </w:t>
      </w:r>
      <w:proofErr w:type="spellStart"/>
      <w:r w:rsidRPr="002E7C39">
        <w:rPr>
          <w:rFonts w:asciiTheme="majorHAnsi" w:hAnsiTheme="majorHAnsi" w:cstheme="majorHAnsi"/>
          <w:color w:val="000000" w:themeColor="text1"/>
        </w:rPr>
        <w:t>Ark.App</w:t>
      </w:r>
      <w:proofErr w:type="spellEnd"/>
      <w:r w:rsidRPr="002E7C39">
        <w:rPr>
          <w:rFonts w:asciiTheme="majorHAnsi" w:hAnsiTheme="majorHAnsi" w:cstheme="majorHAnsi"/>
          <w:color w:val="000000" w:themeColor="text1"/>
        </w:rPr>
        <w:t>. 41, 46, 652 S.W.2d 638, 640 (1983) (</w:t>
      </w:r>
      <w:r w:rsidRPr="002E7C39">
        <w:rPr>
          <w:rStyle w:val="StyleUnderline"/>
          <w:rFonts w:asciiTheme="majorHAnsi" w:hAnsiTheme="majorHAnsi" w:cstheme="majorHAnsi"/>
          <w:color w:val="000000" w:themeColor="text1"/>
        </w:rPr>
        <w:t>no one shall be allowed to unjustly enrich himself at the expense of another; the word "unjustly" means "unlawfully"</w:t>
      </w:r>
      <w:r w:rsidRPr="002E7C39">
        <w:rPr>
          <w:rFonts w:asciiTheme="majorHAnsi" w:hAnsiTheme="majorHAnsi" w:cstheme="majorHAnsi"/>
          <w:color w:val="000000" w:themeColor="text1"/>
        </w:rPr>
        <w:t>).</w:t>
      </w:r>
    </w:p>
    <w:p w14:paraId="03C81B9C" w14:textId="77777777" w:rsidR="002E7C39" w:rsidRPr="002E7C39" w:rsidRDefault="002E7C39" w:rsidP="002E7C39">
      <w:pPr>
        <w:rPr>
          <w:rFonts w:asciiTheme="majorHAnsi" w:hAnsiTheme="majorHAnsi" w:cstheme="majorHAnsi"/>
          <w:color w:val="000000" w:themeColor="text1"/>
        </w:rPr>
      </w:pPr>
      <w:r w:rsidRPr="002E7C39">
        <w:rPr>
          <w:rFonts w:asciiTheme="majorHAnsi" w:hAnsiTheme="majorHAnsi" w:cstheme="majorHAnsi"/>
          <w:color w:val="000000" w:themeColor="text1"/>
        </w:rP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2ED7D49D" w14:textId="77777777" w:rsidR="002E7C39" w:rsidRPr="002E7C39" w:rsidRDefault="002E7C39" w:rsidP="002E7C39">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The plan </w:t>
      </w:r>
      <w:r w:rsidRPr="002E7C39">
        <w:rPr>
          <w:rFonts w:asciiTheme="majorHAnsi" w:hAnsiTheme="majorHAnsi" w:cstheme="majorHAnsi"/>
          <w:color w:val="000000" w:themeColor="text1"/>
          <w:u w:val="single"/>
        </w:rPr>
        <w:t>clarifies</w:t>
      </w:r>
      <w:r w:rsidRPr="002E7C39">
        <w:rPr>
          <w:rFonts w:asciiTheme="majorHAnsi" w:hAnsiTheme="majorHAnsi" w:cstheme="majorHAnsi"/>
          <w:color w:val="000000" w:themeColor="text1"/>
        </w:rPr>
        <w:t xml:space="preserve"> customary law to </w:t>
      </w:r>
      <w:r w:rsidRPr="002E7C39">
        <w:rPr>
          <w:rFonts w:asciiTheme="majorHAnsi" w:hAnsiTheme="majorHAnsi" w:cstheme="majorHAnsi"/>
          <w:color w:val="000000" w:themeColor="text1"/>
          <w:u w:val="single"/>
        </w:rPr>
        <w:t>ban</w:t>
      </w:r>
      <w:r w:rsidRPr="002E7C39">
        <w:rPr>
          <w:rFonts w:asciiTheme="majorHAnsi" w:hAnsiTheme="majorHAnsi" w:cstheme="majorHAnsi"/>
          <w:color w:val="000000" w:themeColor="text1"/>
        </w:rPr>
        <w:t xml:space="preserve"> private satellite </w:t>
      </w:r>
      <w:r w:rsidRPr="002E7C39">
        <w:rPr>
          <w:rFonts w:asciiTheme="majorHAnsi" w:hAnsiTheme="majorHAnsi" w:cstheme="majorHAnsi"/>
          <w:color w:val="000000" w:themeColor="text1"/>
          <w:u w:val="single"/>
        </w:rPr>
        <w:t>mega</w:t>
      </w:r>
      <w:r w:rsidRPr="002E7C39">
        <w:rPr>
          <w:rFonts w:asciiTheme="majorHAnsi" w:hAnsiTheme="majorHAnsi" w:cstheme="majorHAnsi"/>
          <w:color w:val="000000" w:themeColor="text1"/>
        </w:rPr>
        <w:t xml:space="preserve">-constellations that </w:t>
      </w:r>
      <w:r w:rsidRPr="002E7C39">
        <w:rPr>
          <w:rFonts w:asciiTheme="majorHAnsi" w:hAnsiTheme="majorHAnsi" w:cstheme="majorHAnsi"/>
          <w:color w:val="000000" w:themeColor="text1"/>
          <w:u w:val="single"/>
        </w:rPr>
        <w:t>appropriate</w:t>
      </w:r>
      <w:r w:rsidRPr="002E7C39">
        <w:rPr>
          <w:rFonts w:asciiTheme="majorHAnsi" w:hAnsiTheme="majorHAnsi" w:cstheme="majorHAnsi"/>
          <w:color w:val="000000" w:themeColor="text1"/>
        </w:rPr>
        <w:t xml:space="preserve"> Low Earth Orbit and solves </w:t>
      </w:r>
      <w:r w:rsidRPr="002E7C39">
        <w:rPr>
          <w:rFonts w:asciiTheme="majorHAnsi" w:hAnsiTheme="majorHAnsi" w:cstheme="majorHAnsi"/>
          <w:color w:val="000000" w:themeColor="text1"/>
          <w:u w:val="single"/>
        </w:rPr>
        <w:t>otherwise detrimental</w:t>
      </w:r>
      <w:r w:rsidRPr="002E7C39">
        <w:rPr>
          <w:rFonts w:asciiTheme="majorHAnsi" w:hAnsiTheme="majorHAnsi" w:cstheme="majorHAnsi"/>
          <w:color w:val="000000" w:themeColor="text1"/>
        </w:rPr>
        <w:t xml:space="preserve"> space debris.</w:t>
      </w:r>
    </w:p>
    <w:p w14:paraId="29045391" w14:textId="77777777" w:rsidR="002E7C39" w:rsidRPr="002E7C39" w:rsidRDefault="002E7C39" w:rsidP="002E7C39">
      <w:pPr>
        <w:rPr>
          <w:rFonts w:asciiTheme="majorHAnsi" w:hAnsiTheme="majorHAnsi" w:cstheme="majorHAnsi"/>
          <w:color w:val="000000" w:themeColor="text1"/>
        </w:rPr>
      </w:pPr>
      <w:r w:rsidRPr="002E7C39">
        <w:rPr>
          <w:rStyle w:val="Style13ptBold"/>
          <w:rFonts w:asciiTheme="majorHAnsi" w:hAnsiTheme="majorHAnsi" w:cstheme="majorHAnsi"/>
          <w:color w:val="000000" w:themeColor="text1"/>
        </w:rPr>
        <w:t>Johnson 20</w:t>
      </w:r>
      <w:r w:rsidRPr="002E7C39">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2E7C39">
        <w:rPr>
          <w:rFonts w:asciiTheme="majorHAnsi" w:hAnsiTheme="majorHAnsi" w:cstheme="majorHAnsi"/>
          <w:color w:val="000000" w:themeColor="text1"/>
        </w:rPr>
        <w:t>MegaLEO</w:t>
      </w:r>
      <w:proofErr w:type="spellEnd"/>
      <w:r w:rsidRPr="002E7C39">
        <w:rPr>
          <w:rFonts w:asciiTheme="majorHAnsi" w:hAnsiTheme="majorHAnsi" w:cstheme="majorHAnsi"/>
          <w:color w:val="000000" w:themeColor="text1"/>
        </w:rPr>
        <w:t xml:space="preserve"> Constellations and Concerns About Appropriation of Large Swaths of Earth Orbit,” </w:t>
      </w:r>
      <w:hyperlink r:id="rId39" w:history="1">
        <w:r w:rsidRPr="002E7C39">
          <w:rPr>
            <w:rStyle w:val="Hyperlink"/>
            <w:rFonts w:asciiTheme="majorHAnsi" w:hAnsiTheme="majorHAnsi" w:cstheme="majorHAnsi"/>
            <w:color w:val="000000" w:themeColor="text1"/>
          </w:rPr>
          <w:t>https://swfound.org/media/206951/johnson2020_referenceworkentry_thelegalstatusofmegaleoconstel.pdf</w:t>
        </w:r>
      </w:hyperlink>
      <w:r w:rsidRPr="002E7C39">
        <w:rPr>
          <w:rFonts w:asciiTheme="majorHAnsi" w:hAnsiTheme="majorHAnsi" w:cstheme="majorHAnsi"/>
          <w:color w:val="000000" w:themeColor="text1"/>
        </w:rPr>
        <w:t xml:space="preserve">] </w:t>
      </w:r>
      <w:proofErr w:type="spellStart"/>
      <w:r w:rsidRPr="002E7C39">
        <w:rPr>
          <w:rFonts w:asciiTheme="majorHAnsi" w:hAnsiTheme="majorHAnsi" w:cstheme="majorHAnsi"/>
          <w:color w:val="000000" w:themeColor="text1"/>
        </w:rPr>
        <w:t>brett</w:t>
      </w:r>
      <w:proofErr w:type="spellEnd"/>
    </w:p>
    <w:p w14:paraId="2606B4EC" w14:textId="77777777" w:rsidR="002E7C39" w:rsidRPr="002E7C39" w:rsidRDefault="002E7C39" w:rsidP="002E7C39">
      <w:pPr>
        <w:rPr>
          <w:rStyle w:val="Emphasis"/>
          <w:rFonts w:asciiTheme="majorHAnsi" w:hAnsiTheme="majorHAnsi" w:cstheme="majorHAnsi"/>
          <w:color w:val="000000" w:themeColor="text1"/>
        </w:rPr>
      </w:pPr>
      <w:r w:rsidRPr="002E7C39">
        <w:rPr>
          <w:rFonts w:asciiTheme="majorHAnsi" w:hAnsiTheme="majorHAnsi" w:cstheme="majorHAnsi"/>
          <w:color w:val="000000" w:themeColor="text1"/>
          <w:sz w:val="16"/>
        </w:rPr>
        <w:t xml:space="preserve">Yes, </w:t>
      </w:r>
      <w:r w:rsidRPr="002E7C39">
        <w:rPr>
          <w:rStyle w:val="Emphasis"/>
          <w:rFonts w:asciiTheme="majorHAnsi" w:hAnsiTheme="majorHAnsi" w:cstheme="majorHAnsi"/>
          <w:color w:val="000000" w:themeColor="text1"/>
        </w:rPr>
        <w:t>This Is Impermissible Appropriation</w:t>
      </w:r>
    </w:p>
    <w:p w14:paraId="6A579401" w14:textId="77777777" w:rsidR="002E7C39" w:rsidRPr="002E7C39" w:rsidRDefault="002E7C39" w:rsidP="002E7C39">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rPr>
        <w:t>Article II of the</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O</w:t>
      </w:r>
      <w:r w:rsidRPr="002E7C39">
        <w:rPr>
          <w:rFonts w:asciiTheme="majorHAnsi" w:hAnsiTheme="majorHAnsi" w:cstheme="majorHAnsi"/>
          <w:color w:val="000000" w:themeColor="text1"/>
          <w:sz w:val="16"/>
        </w:rPr>
        <w:t xml:space="preserve">uter </w:t>
      </w:r>
      <w:r w:rsidRPr="002E7C39">
        <w:rPr>
          <w:rStyle w:val="Emphasis"/>
          <w:rFonts w:asciiTheme="majorHAnsi" w:hAnsiTheme="majorHAnsi" w:cstheme="majorHAnsi"/>
          <w:color w:val="000000" w:themeColor="text1"/>
        </w:rPr>
        <w:t>S</w:t>
      </w:r>
      <w:r w:rsidRPr="002E7C39">
        <w:rPr>
          <w:rFonts w:asciiTheme="majorHAnsi" w:hAnsiTheme="majorHAnsi" w:cstheme="majorHAnsi"/>
          <w:color w:val="000000" w:themeColor="text1"/>
          <w:sz w:val="16"/>
        </w:rPr>
        <w:t xml:space="preserve">pace </w:t>
      </w:r>
      <w:r w:rsidRPr="002E7C39">
        <w:rPr>
          <w:rStyle w:val="Emphasis"/>
          <w:rFonts w:asciiTheme="majorHAnsi" w:hAnsiTheme="majorHAnsi" w:cstheme="majorHAnsi"/>
          <w:color w:val="000000" w:themeColor="text1"/>
        </w:rPr>
        <w:t>T</w:t>
      </w:r>
      <w:r w:rsidRPr="002E7C39">
        <w:rPr>
          <w:rFonts w:asciiTheme="majorHAnsi" w:hAnsiTheme="majorHAnsi" w:cstheme="majorHAnsi"/>
          <w:color w:val="000000" w:themeColor="text1"/>
          <w:sz w:val="16"/>
        </w:rPr>
        <w:t xml:space="preserve">reaty, discussed above, </w:t>
      </w:r>
      <w:r w:rsidRPr="002E7C39">
        <w:rPr>
          <w:rStyle w:val="StyleUnderline"/>
          <w:rFonts w:asciiTheme="majorHAnsi" w:hAnsiTheme="majorHAnsi" w:cstheme="majorHAnsi"/>
          <w:color w:val="000000" w:themeColor="text1"/>
        </w:rPr>
        <w:t>is clear</w:t>
      </w:r>
      <w:r w:rsidRPr="002E7C39">
        <w:rPr>
          <w:rFonts w:asciiTheme="majorHAnsi" w:hAnsiTheme="majorHAnsi" w:cstheme="majorHAnsi"/>
          <w:color w:val="000000" w:themeColor="text1"/>
          <w:sz w:val="16"/>
        </w:rPr>
        <w:t xml:space="preserve"> on the point </w:t>
      </w:r>
      <w:r w:rsidRPr="002E7C39">
        <w:rPr>
          <w:rStyle w:val="StyleUnderline"/>
          <w:rFonts w:asciiTheme="majorHAnsi" w:hAnsiTheme="majorHAnsi" w:cstheme="majorHAnsi"/>
          <w:color w:val="000000" w:themeColor="text1"/>
        </w:rPr>
        <w:t xml:space="preserve">that the </w:t>
      </w:r>
      <w:r w:rsidRPr="002E7C39">
        <w:rPr>
          <w:rStyle w:val="Emphasis"/>
          <w:rFonts w:asciiTheme="majorHAnsi" w:hAnsiTheme="majorHAnsi" w:cstheme="majorHAnsi"/>
          <w:color w:val="000000" w:themeColor="text1"/>
          <w:highlight w:val="green"/>
        </w:rPr>
        <w:t>appropriation of outer space</w:t>
      </w:r>
      <w:r w:rsidRPr="002E7C39">
        <w:rPr>
          <w:rStyle w:val="StyleUnderline"/>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highlight w:val="green"/>
        </w:rPr>
        <w:t>including</w:t>
      </w:r>
      <w:r w:rsidRPr="002E7C39">
        <w:rPr>
          <w:rFonts w:asciiTheme="majorHAnsi" w:hAnsiTheme="majorHAnsi" w:cstheme="majorHAnsi"/>
          <w:color w:val="000000" w:themeColor="text1"/>
          <w:sz w:val="16"/>
        </w:rPr>
        <w:t xml:space="preserve"> the appropriation </w:t>
      </w:r>
      <w:r w:rsidRPr="002E7C39">
        <w:rPr>
          <w:rStyle w:val="StyleUnderline"/>
          <w:rFonts w:asciiTheme="majorHAnsi" w:hAnsiTheme="majorHAnsi" w:cstheme="majorHAnsi"/>
          <w:color w:val="000000" w:themeColor="text1"/>
        </w:rPr>
        <w:t>of</w:t>
      </w:r>
      <w:r w:rsidRPr="002E7C39">
        <w:rPr>
          <w:rFonts w:asciiTheme="majorHAnsi" w:hAnsiTheme="majorHAnsi" w:cstheme="majorHAnsi"/>
          <w:color w:val="000000" w:themeColor="text1"/>
          <w:sz w:val="16"/>
        </w:rPr>
        <w:t xml:space="preserve"> either </w:t>
      </w:r>
      <w:r w:rsidRPr="002E7C39">
        <w:rPr>
          <w:rStyle w:val="Emphasis"/>
          <w:rFonts w:asciiTheme="majorHAnsi" w:hAnsiTheme="majorHAnsi" w:cstheme="majorHAnsi"/>
          <w:color w:val="000000" w:themeColor="text1"/>
          <w:highlight w:val="green"/>
        </w:rPr>
        <w:t>void space</w:t>
      </w:r>
      <w:r w:rsidRPr="002E7C39">
        <w:rPr>
          <w:rStyle w:val="StyleUnderline"/>
          <w:rFonts w:asciiTheme="majorHAnsi" w:hAnsiTheme="majorHAnsi" w:cstheme="majorHAnsi"/>
          <w:color w:val="000000" w:themeColor="text1"/>
        </w:rPr>
        <w:t xml:space="preserve"> or of celestial bodies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is</w:t>
      </w:r>
      <w:r w:rsidRPr="002E7C39">
        <w:rPr>
          <w:rFonts w:asciiTheme="majorHAnsi" w:hAnsiTheme="majorHAnsi" w:cstheme="majorHAnsi"/>
          <w:color w:val="000000" w:themeColor="text1"/>
          <w:sz w:val="16"/>
        </w:rPr>
        <w:t xml:space="preserve"> an </w:t>
      </w:r>
      <w:r w:rsidRPr="002E7C39">
        <w:rPr>
          <w:rStyle w:val="Emphasis"/>
          <w:rFonts w:asciiTheme="majorHAnsi" w:hAnsiTheme="majorHAnsi" w:cstheme="majorHAnsi"/>
          <w:color w:val="000000" w:themeColor="text1"/>
          <w:highlight w:val="green"/>
        </w:rPr>
        <w:t>impermissible</w:t>
      </w:r>
      <w:r w:rsidRPr="002E7C39">
        <w:rPr>
          <w:rStyle w:val="StyleUnderline"/>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highlight w:val="green"/>
        </w:rPr>
        <w:t>and</w:t>
      </w:r>
      <w:r w:rsidRPr="002E7C39">
        <w:rPr>
          <w:rStyle w:val="StyleUnderline"/>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prohibited</w:t>
      </w:r>
      <w:r w:rsidRPr="002E7C39">
        <w:rPr>
          <w:rFonts w:asciiTheme="majorHAnsi" w:hAnsiTheme="majorHAnsi" w:cstheme="majorHAnsi"/>
          <w:color w:val="000000" w:themeColor="text1"/>
          <w:sz w:val="16"/>
        </w:rPr>
        <w:t xml:space="preserve"> action </w:t>
      </w:r>
      <w:r w:rsidRPr="002E7C39">
        <w:rPr>
          <w:rStyle w:val="Emphasis"/>
          <w:rFonts w:asciiTheme="majorHAnsi" w:hAnsiTheme="majorHAnsi" w:cstheme="majorHAnsi"/>
          <w:color w:val="000000" w:themeColor="text1"/>
        </w:rPr>
        <w:t>under international law</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No means</w:t>
      </w:r>
      <w:r w:rsidRPr="002E7C39">
        <w:rPr>
          <w:rStyle w:val="StyleUnderline"/>
          <w:rFonts w:asciiTheme="majorHAnsi" w:hAnsiTheme="majorHAnsi" w:cstheme="majorHAnsi"/>
          <w:color w:val="000000" w:themeColor="text1"/>
        </w:rPr>
        <w:t xml:space="preserve"> or methods of </w:t>
      </w:r>
      <w:r w:rsidRPr="002E7C39">
        <w:rPr>
          <w:rStyle w:val="Emphasis"/>
          <w:rFonts w:asciiTheme="majorHAnsi" w:hAnsiTheme="majorHAnsi" w:cstheme="majorHAnsi"/>
          <w:color w:val="000000" w:themeColor="text1"/>
        </w:rPr>
        <w:t>possession</w:t>
      </w:r>
      <w:r w:rsidRPr="002E7C39">
        <w:rPr>
          <w:rStyle w:val="StyleUnderline"/>
          <w:rFonts w:asciiTheme="majorHAnsi" w:hAnsiTheme="majorHAnsi" w:cstheme="majorHAnsi"/>
          <w:color w:val="000000" w:themeColor="text1"/>
        </w:rPr>
        <w:t xml:space="preserve"> of outer space will legitimize the </w:t>
      </w:r>
      <w:r w:rsidRPr="002E7C39">
        <w:rPr>
          <w:rStyle w:val="Emphasis"/>
          <w:rFonts w:asciiTheme="majorHAnsi" w:hAnsiTheme="majorHAnsi" w:cstheme="majorHAnsi"/>
          <w:color w:val="000000" w:themeColor="text1"/>
        </w:rPr>
        <w:t>appropriation</w:t>
      </w:r>
      <w:r w:rsidRPr="002E7C39">
        <w:rPr>
          <w:rStyle w:val="StyleUnderline"/>
          <w:rFonts w:asciiTheme="majorHAnsi" w:hAnsiTheme="majorHAnsi" w:cstheme="majorHAnsi"/>
          <w:color w:val="000000" w:themeColor="text1"/>
        </w:rPr>
        <w:t xml:space="preserve"> or ownership of outer space, or subsections thereof</w:t>
      </w:r>
      <w:r w:rsidRPr="002E7C39">
        <w:rPr>
          <w:rFonts w:asciiTheme="majorHAnsi" w:hAnsiTheme="majorHAnsi" w:cstheme="majorHAnsi"/>
          <w:color w:val="000000" w:themeColor="text1"/>
          <w:sz w:val="16"/>
        </w:rPr>
        <w:t>.</w:t>
      </w:r>
    </w:p>
    <w:p w14:paraId="3CD5D523" w14:textId="77777777" w:rsidR="002E7C39" w:rsidRPr="002E7C39" w:rsidRDefault="002E7C39" w:rsidP="002E7C39">
      <w:pPr>
        <w:rPr>
          <w:rStyle w:val="Emphasis"/>
          <w:rFonts w:asciiTheme="majorHAnsi" w:hAnsiTheme="majorHAnsi" w:cstheme="majorHAnsi"/>
          <w:color w:val="000000" w:themeColor="text1"/>
        </w:rPr>
      </w:pPr>
      <w:r w:rsidRPr="002E7C39">
        <w:rPr>
          <w:rStyle w:val="Emphasis"/>
          <w:rFonts w:asciiTheme="majorHAnsi" w:hAnsiTheme="majorHAnsi" w:cstheme="majorHAnsi"/>
          <w:color w:val="000000" w:themeColor="text1"/>
        </w:rPr>
        <w:t>Excludes Others</w:t>
      </w:r>
    </w:p>
    <w:p w14:paraId="725E7355" w14:textId="77777777" w:rsidR="002E7C39" w:rsidRPr="002E7C39" w:rsidRDefault="002E7C39" w:rsidP="002E7C39">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The </w:t>
      </w:r>
      <w:r w:rsidRPr="002E7C39">
        <w:rPr>
          <w:rStyle w:val="Emphasis"/>
          <w:rFonts w:asciiTheme="majorHAnsi" w:hAnsiTheme="majorHAnsi" w:cstheme="majorHAnsi"/>
          <w:color w:val="000000" w:themeColor="text1"/>
          <w:highlight w:val="green"/>
        </w:rPr>
        <w:t>constellations</w:t>
      </w:r>
      <w:r w:rsidRPr="002E7C39">
        <w:rPr>
          <w:rFonts w:asciiTheme="majorHAnsi" w:hAnsiTheme="majorHAnsi" w:cstheme="majorHAnsi"/>
          <w:color w:val="000000" w:themeColor="text1"/>
          <w:sz w:val="16"/>
        </w:rPr>
        <w:t xml:space="preserve"> above, because they seem to </w:t>
      </w:r>
      <w:r w:rsidRPr="002E7C39">
        <w:rPr>
          <w:rStyle w:val="StyleUnderline"/>
          <w:rFonts w:asciiTheme="majorHAnsi" w:hAnsiTheme="majorHAnsi" w:cstheme="majorHAnsi"/>
          <w:color w:val="000000" w:themeColor="text1"/>
        </w:rPr>
        <w:t>so overwhelmingly possess particular orbits through the use of multiple satellites to occupy orbital planes</w:t>
      </w:r>
      <w:r w:rsidRPr="002E7C39">
        <w:rPr>
          <w:rFonts w:asciiTheme="majorHAnsi" w:hAnsiTheme="majorHAnsi" w:cstheme="majorHAnsi"/>
          <w:color w:val="000000" w:themeColor="text1"/>
          <w:sz w:val="16"/>
        </w:rPr>
        <w:t xml:space="preserve">, and </w:t>
      </w:r>
      <w:r w:rsidRPr="002E7C39">
        <w:rPr>
          <w:rStyle w:val="StyleUnderline"/>
          <w:rFonts w:asciiTheme="majorHAnsi" w:hAnsiTheme="majorHAnsi" w:cstheme="majorHAnsi"/>
          <w:color w:val="000000" w:themeColor="text1"/>
        </w:rPr>
        <w:t xml:space="preserve">in a manner that </w:t>
      </w:r>
      <w:r w:rsidRPr="002E7C39">
        <w:rPr>
          <w:rStyle w:val="Emphasis"/>
          <w:rFonts w:asciiTheme="majorHAnsi" w:hAnsiTheme="majorHAnsi" w:cstheme="majorHAnsi"/>
          <w:color w:val="000000" w:themeColor="text1"/>
          <w:highlight w:val="green"/>
        </w:rPr>
        <w:t>precludes other actors</w:t>
      </w:r>
      <w:r w:rsidRPr="002E7C39">
        <w:rPr>
          <w:rStyle w:val="StyleUnderline"/>
          <w:rFonts w:asciiTheme="majorHAnsi" w:hAnsiTheme="majorHAnsi" w:cstheme="majorHAnsi"/>
          <w:color w:val="000000" w:themeColor="text1"/>
        </w:rPr>
        <w:t xml:space="preserve"> from using those exact planes, </w:t>
      </w:r>
      <w:r w:rsidRPr="002E7C39">
        <w:rPr>
          <w:rStyle w:val="StyleUnderline"/>
          <w:rFonts w:asciiTheme="majorHAnsi" w:hAnsiTheme="majorHAnsi" w:cstheme="majorHAnsi"/>
          <w:color w:val="000000" w:themeColor="text1"/>
          <w:highlight w:val="green"/>
        </w:rPr>
        <w:t>constitute</w:t>
      </w:r>
      <w:r w:rsidRPr="002E7C39">
        <w:rPr>
          <w:rStyle w:val="StyleUnderline"/>
          <w:rFonts w:asciiTheme="majorHAnsi" w:hAnsiTheme="majorHAnsi" w:cstheme="majorHAnsi"/>
          <w:color w:val="000000" w:themeColor="text1"/>
        </w:rPr>
        <w:t xml:space="preserve"> an </w:t>
      </w:r>
      <w:r w:rsidRPr="002E7C39">
        <w:rPr>
          <w:rStyle w:val="Emphasis"/>
          <w:rFonts w:asciiTheme="majorHAnsi" w:hAnsiTheme="majorHAnsi" w:cstheme="majorHAnsi"/>
          <w:color w:val="000000" w:themeColor="text1"/>
          <w:highlight w:val="green"/>
        </w:rPr>
        <w:t>appropriation</w:t>
      </w:r>
      <w:r w:rsidRPr="002E7C39">
        <w:rPr>
          <w:rStyle w:val="StyleUnderline"/>
          <w:rFonts w:asciiTheme="majorHAnsi" w:hAnsiTheme="majorHAnsi" w:cstheme="majorHAnsi"/>
          <w:color w:val="000000" w:themeColor="text1"/>
        </w:rPr>
        <w:t xml:space="preserve"> of those orbits</w:t>
      </w:r>
      <w:r w:rsidRPr="002E7C39">
        <w:rPr>
          <w:rFonts w:asciiTheme="majorHAnsi" w:hAnsiTheme="majorHAnsi" w:cstheme="majorHAnsi"/>
          <w:color w:val="000000" w:themeColor="text1"/>
          <w:sz w:val="16"/>
        </w:rPr>
        <w:t xml:space="preserve">. While the access to outer space is </w:t>
      </w:r>
      <w:proofErr w:type="spellStart"/>
      <w:r w:rsidRPr="002E7C39">
        <w:rPr>
          <w:rFonts w:asciiTheme="majorHAnsi" w:hAnsiTheme="majorHAnsi" w:cstheme="majorHAnsi"/>
          <w:color w:val="000000" w:themeColor="text1"/>
          <w:sz w:val="16"/>
        </w:rPr>
        <w:t>nonrivalrous</w:t>
      </w:r>
      <w:proofErr w:type="spellEnd"/>
      <w:r w:rsidRPr="002E7C39">
        <w:rPr>
          <w:rFonts w:asciiTheme="majorHAnsi" w:hAnsiTheme="majorHAnsi" w:cstheme="majorHAnsi"/>
          <w:color w:val="000000" w:themeColor="text1"/>
          <w:sz w:val="16"/>
        </w:rPr>
        <w:t xml:space="preserve"> – in the sense that anyone with the technological capacity to launch space objects can therefore explore space – it is also true that </w:t>
      </w:r>
      <w:r w:rsidRPr="002E7C39">
        <w:rPr>
          <w:rStyle w:val="Emphasis"/>
          <w:rFonts w:asciiTheme="majorHAnsi" w:hAnsiTheme="majorHAnsi" w:cstheme="majorHAnsi"/>
          <w:color w:val="000000" w:themeColor="text1"/>
        </w:rPr>
        <w:t>orbits closer to Earth are unique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and when any actor utilizes that orbit to such an extent to these proposed </w:t>
      </w:r>
      <w:r w:rsidRPr="002E7C39">
        <w:rPr>
          <w:rStyle w:val="Emphasis"/>
          <w:rFonts w:asciiTheme="majorHAnsi" w:hAnsiTheme="majorHAnsi" w:cstheme="majorHAnsi"/>
          <w:color w:val="000000" w:themeColor="text1"/>
        </w:rPr>
        <w:t>constellations</w:t>
      </w:r>
      <w:r w:rsidRPr="002E7C39">
        <w:rPr>
          <w:rStyle w:val="StyleUnderline"/>
          <w:rFonts w:asciiTheme="majorHAnsi" w:hAnsiTheme="majorHAnsi" w:cstheme="majorHAnsi"/>
          <w:color w:val="000000" w:themeColor="text1"/>
        </w:rPr>
        <w:t xml:space="preserve"> will, it means that other actors simply cannot go there</w:t>
      </w:r>
      <w:r w:rsidRPr="002E7C39">
        <w:rPr>
          <w:rFonts w:asciiTheme="majorHAnsi" w:hAnsiTheme="majorHAnsi" w:cstheme="majorHAnsi"/>
          <w:color w:val="000000" w:themeColor="text1"/>
          <w:sz w:val="16"/>
        </w:rPr>
        <w:t>.</w:t>
      </w:r>
    </w:p>
    <w:p w14:paraId="2C7B78FE" w14:textId="77777777" w:rsidR="002E7C39" w:rsidRPr="002E7C39" w:rsidRDefault="002E7C39" w:rsidP="002E7C39">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rPr>
        <w:lastRenderedPageBreak/>
        <w:t xml:space="preserve">To allow </w:t>
      </w:r>
      <w:r w:rsidRPr="002E7C39">
        <w:rPr>
          <w:rStyle w:val="Emphasis"/>
          <w:rFonts w:asciiTheme="majorHAnsi" w:hAnsiTheme="majorHAnsi" w:cstheme="majorHAnsi"/>
          <w:color w:val="000000" w:themeColor="text1"/>
        </w:rPr>
        <w:t>SpaceX</w:t>
      </w:r>
      <w:r w:rsidRPr="002E7C39">
        <w:rPr>
          <w:rFonts w:asciiTheme="majorHAnsi" w:hAnsiTheme="majorHAnsi" w:cstheme="majorHAnsi"/>
          <w:color w:val="000000" w:themeColor="text1"/>
          <w:sz w:val="16"/>
        </w:rPr>
        <w:t xml:space="preserve">, for example, </w:t>
      </w:r>
      <w:r w:rsidRPr="002E7C39">
        <w:rPr>
          <w:rStyle w:val="StyleUnderline"/>
          <w:rFonts w:asciiTheme="majorHAnsi" w:hAnsiTheme="majorHAnsi" w:cstheme="majorHAnsi"/>
          <w:color w:val="000000" w:themeColor="text1"/>
          <w:highlight w:val="green"/>
        </w:rPr>
        <w:t>to</w:t>
      </w:r>
      <w:r w:rsidRPr="002E7C39">
        <w:rPr>
          <w:rStyle w:val="StyleUnderline"/>
          <w:rFonts w:asciiTheme="majorHAnsi" w:hAnsiTheme="majorHAnsi" w:cstheme="majorHAnsi"/>
          <w:color w:val="000000" w:themeColor="text1"/>
        </w:rPr>
        <w:t xml:space="preserve"> so </w:t>
      </w:r>
      <w:r w:rsidRPr="002E7C39">
        <w:rPr>
          <w:rStyle w:val="StyleUnderline"/>
          <w:rFonts w:asciiTheme="majorHAnsi" w:hAnsiTheme="majorHAnsi" w:cstheme="majorHAnsi"/>
          <w:color w:val="000000" w:themeColor="text1"/>
          <w:highlight w:val="green"/>
        </w:rPr>
        <w:t xml:space="preserve">overwhelmingly occupy a </w:t>
      </w:r>
      <w:r w:rsidRPr="002E7C39">
        <w:rPr>
          <w:rStyle w:val="Emphasis"/>
          <w:rFonts w:asciiTheme="majorHAnsi" w:hAnsiTheme="majorHAnsi" w:cstheme="majorHAnsi"/>
          <w:color w:val="000000" w:themeColor="text1"/>
          <w:highlight w:val="green"/>
        </w:rPr>
        <w:t>number of altitudes</w:t>
      </w:r>
      <w:r w:rsidRPr="002E7C39">
        <w:rPr>
          <w:rStyle w:val="StyleUnderline"/>
          <w:rFonts w:asciiTheme="majorHAnsi" w:hAnsiTheme="majorHAnsi" w:cstheme="majorHAnsi"/>
          <w:color w:val="000000" w:themeColor="text1"/>
        </w:rPr>
        <w:t xml:space="preserve"> with so many of their spacecraft</w:t>
      </w:r>
      <w:r w:rsidRPr="002E7C39">
        <w:rPr>
          <w:rFonts w:asciiTheme="majorHAnsi" w:hAnsiTheme="majorHAnsi" w:cstheme="majorHAnsi"/>
          <w:color w:val="000000" w:themeColor="text1"/>
          <w:sz w:val="16"/>
        </w:rPr>
        <w:t xml:space="preserve">, essentially </w:t>
      </w:r>
      <w:r w:rsidRPr="002E7C39">
        <w:rPr>
          <w:rStyle w:val="StyleUnderline"/>
          <w:rFonts w:asciiTheme="majorHAnsi" w:hAnsiTheme="majorHAnsi" w:cstheme="majorHAnsi"/>
          <w:color w:val="000000" w:themeColor="text1"/>
          <w:highlight w:val="green"/>
        </w:rPr>
        <w:t>means that SpaceX will</w:t>
      </w:r>
      <w:r w:rsidRPr="002E7C39">
        <w:rPr>
          <w:rStyle w:val="StyleUnderline"/>
          <w:rFonts w:asciiTheme="majorHAnsi" w:hAnsiTheme="majorHAnsi" w:cstheme="majorHAnsi"/>
          <w:color w:val="000000" w:themeColor="text1"/>
        </w:rPr>
        <w:t xml:space="preserve"> henceforth </w:t>
      </w:r>
      <w:r w:rsidRPr="002E7C39">
        <w:rPr>
          <w:rStyle w:val="StyleUnderline"/>
          <w:rFonts w:asciiTheme="majorHAnsi" w:hAnsiTheme="majorHAnsi" w:cstheme="majorHAnsi"/>
          <w:color w:val="000000" w:themeColor="text1"/>
          <w:highlight w:val="green"/>
        </w:rPr>
        <w:t xml:space="preserve">be the </w:t>
      </w:r>
      <w:r w:rsidRPr="002E7C39">
        <w:rPr>
          <w:rStyle w:val="Emphasis"/>
          <w:rFonts w:asciiTheme="majorHAnsi" w:hAnsiTheme="majorHAnsi" w:cstheme="majorHAnsi"/>
          <w:color w:val="000000" w:themeColor="text1"/>
          <w:highlight w:val="green"/>
        </w:rPr>
        <w:t>sole owner</w:t>
      </w:r>
      <w:r w:rsidRPr="002E7C39">
        <w:rPr>
          <w:rStyle w:val="StyleUnderline"/>
          <w:rFonts w:asciiTheme="majorHAnsi" w:hAnsiTheme="majorHAnsi" w:cstheme="majorHAnsi"/>
          <w:color w:val="000000" w:themeColor="text1"/>
        </w:rPr>
        <w:t xml:space="preserve"> and user of that orbit</w:t>
      </w:r>
      <w:r w:rsidRPr="002E7C39">
        <w:rPr>
          <w:rFonts w:asciiTheme="majorHAnsi" w:hAnsiTheme="majorHAnsi" w:cstheme="majorHAnsi"/>
          <w:color w:val="000000" w:themeColor="text1"/>
          <w:sz w:val="16"/>
        </w:rPr>
        <w:t xml:space="preserve"> (at least until their satellites are removed). </w:t>
      </w:r>
      <w:r w:rsidRPr="002E7C39">
        <w:rPr>
          <w:rStyle w:val="StyleUnderline"/>
          <w:rFonts w:asciiTheme="majorHAnsi" w:hAnsiTheme="majorHAnsi" w:cstheme="majorHAnsi"/>
          <w:color w:val="000000" w:themeColor="text1"/>
        </w:rPr>
        <w:t>No other actors can realistically</w:t>
      </w:r>
      <w:r w:rsidRPr="002E7C39">
        <w:rPr>
          <w:rFonts w:asciiTheme="majorHAnsi" w:hAnsiTheme="majorHAnsi" w:cstheme="majorHAnsi"/>
          <w:color w:val="000000" w:themeColor="text1"/>
          <w:sz w:val="16"/>
        </w:rPr>
        <w:t xml:space="preserve"> expect to </w:t>
      </w:r>
      <w:r w:rsidRPr="002E7C39">
        <w:rPr>
          <w:rStyle w:val="Emphasis"/>
          <w:rFonts w:asciiTheme="majorHAnsi" w:hAnsiTheme="majorHAnsi" w:cstheme="majorHAnsi"/>
          <w:color w:val="000000" w:themeColor="text1"/>
        </w:rPr>
        <w:t>operate</w:t>
      </w:r>
      <w:r w:rsidRPr="002E7C39">
        <w:rPr>
          <w:rStyle w:val="StyleUnderline"/>
          <w:rFonts w:asciiTheme="majorHAnsi" w:hAnsiTheme="majorHAnsi" w:cstheme="majorHAnsi"/>
          <w:color w:val="000000" w:themeColor="text1"/>
        </w:rPr>
        <w:t xml:space="preserve"> there</w:t>
      </w:r>
      <w:r w:rsidRPr="002E7C39">
        <w:rPr>
          <w:rFonts w:asciiTheme="majorHAnsi" w:hAnsiTheme="majorHAnsi" w:cstheme="majorHAnsi"/>
          <w:color w:val="000000" w:themeColor="text1"/>
          <w:sz w:val="16"/>
        </w:rPr>
        <w:t xml:space="preserve"> until that time. No other operator would dare run the risk of possible collision with so many other </w:t>
      </w:r>
      <w:proofErr w:type="gramStart"/>
      <w:r w:rsidRPr="002E7C39">
        <w:rPr>
          <w:rFonts w:asciiTheme="majorHAnsi" w:hAnsiTheme="majorHAnsi" w:cstheme="majorHAnsi"/>
          <w:color w:val="000000" w:themeColor="text1"/>
          <w:sz w:val="16"/>
        </w:rPr>
        <w:t>spacecraft</w:t>
      </w:r>
      <w:proofErr w:type="gramEnd"/>
      <w:r w:rsidRPr="002E7C39">
        <w:rPr>
          <w:rFonts w:asciiTheme="majorHAnsi" w:hAnsiTheme="majorHAnsi" w:cstheme="majorHAnsi"/>
          <w:color w:val="000000" w:themeColor="text1"/>
          <w:sz w:val="16"/>
        </w:rPr>
        <w:t xml:space="preserve"> in that orbit. Consequently, </w:t>
      </w:r>
      <w:r w:rsidRPr="002E7C39">
        <w:rPr>
          <w:rStyle w:val="StyleUnderline"/>
          <w:rFonts w:asciiTheme="majorHAnsi" w:hAnsiTheme="majorHAnsi" w:cstheme="majorHAnsi"/>
          <w:color w:val="000000" w:themeColor="text1"/>
        </w:rPr>
        <w:t>the sole occupant will be SpaceX</w:t>
      </w:r>
      <w:r w:rsidRPr="002E7C39">
        <w:rPr>
          <w:rFonts w:asciiTheme="majorHAnsi" w:hAnsiTheme="majorHAnsi" w:cstheme="majorHAnsi"/>
          <w:color w:val="000000" w:themeColor="text1"/>
          <w:sz w:val="16"/>
        </w:rPr>
        <w:t xml:space="preserve">, and if “possession is 9/10th of the law,” </w:t>
      </w:r>
      <w:r w:rsidRPr="002E7C39">
        <w:rPr>
          <w:rStyle w:val="StyleUnderline"/>
          <w:rFonts w:asciiTheme="majorHAnsi" w:hAnsiTheme="majorHAnsi" w:cstheme="majorHAnsi"/>
          <w:color w:val="000000" w:themeColor="text1"/>
        </w:rPr>
        <w:t>then SpaceX appears to be the owner of that orbit</w:t>
      </w:r>
      <w:r w:rsidRPr="002E7C39">
        <w:rPr>
          <w:rFonts w:asciiTheme="majorHAnsi" w:hAnsiTheme="majorHAnsi" w:cstheme="majorHAnsi"/>
          <w:color w:val="000000" w:themeColor="text1"/>
          <w:sz w:val="16"/>
        </w:rPr>
        <w:t>.</w:t>
      </w:r>
    </w:p>
    <w:p w14:paraId="17DD7E85" w14:textId="77777777" w:rsidR="002E7C39" w:rsidRPr="002E7C39" w:rsidRDefault="002E7C39" w:rsidP="002E7C39">
      <w:pPr>
        <w:rPr>
          <w:rFonts w:asciiTheme="majorHAnsi" w:hAnsiTheme="majorHAnsi" w:cstheme="majorHAnsi"/>
          <w:color w:val="000000" w:themeColor="text1"/>
          <w:sz w:val="16"/>
          <w:szCs w:val="16"/>
        </w:rPr>
      </w:pPr>
      <w:r w:rsidRPr="002E7C39">
        <w:rPr>
          <w:rFonts w:asciiTheme="majorHAnsi" w:hAnsiTheme="majorHAnsi" w:cstheme="majorHAnsi"/>
          <w:color w:val="000000" w:themeColor="text1"/>
          <w:sz w:val="16"/>
          <w:szCs w:val="16"/>
        </w:rPr>
        <w:t>Done Without Coordination</w:t>
      </w:r>
    </w:p>
    <w:p w14:paraId="274B6A6B" w14:textId="77777777" w:rsidR="002E7C39" w:rsidRPr="002E7C39" w:rsidRDefault="002E7C39" w:rsidP="002E7C39">
      <w:pPr>
        <w:rPr>
          <w:rFonts w:asciiTheme="majorHAnsi" w:hAnsiTheme="majorHAnsi" w:cstheme="majorHAnsi"/>
          <w:color w:val="000000" w:themeColor="text1"/>
          <w:sz w:val="16"/>
          <w:szCs w:val="16"/>
        </w:rPr>
      </w:pPr>
      <w:r w:rsidRPr="002E7C39">
        <w:rPr>
          <w:rFonts w:asciiTheme="majorHAnsi" w:hAnsiTheme="majorHAnsi" w:cstheme="majorHAnsi"/>
          <w:color w:val="000000" w:themeColor="text1"/>
          <w:sz w:val="16"/>
          <w:szCs w:val="16"/>
        </w:rPr>
        <w:t xml:space="preserve">Additionally, SpaceX and other operators of </w:t>
      </w:r>
      <w:proofErr w:type="spellStart"/>
      <w:r w:rsidRPr="002E7C39">
        <w:rPr>
          <w:rFonts w:asciiTheme="majorHAnsi" w:hAnsiTheme="majorHAnsi" w:cstheme="majorHAnsi"/>
          <w:color w:val="000000" w:themeColor="text1"/>
          <w:sz w:val="16"/>
          <w:szCs w:val="16"/>
        </w:rPr>
        <w:t>megaconstellations</w:t>
      </w:r>
      <w:proofErr w:type="spellEnd"/>
      <w:r w:rsidRPr="002E7C39">
        <w:rPr>
          <w:rFonts w:asciiTheme="majorHAnsi" w:hAnsiTheme="majorHAnsi" w:cstheme="majorHAnsi"/>
          <w:color w:val="000000" w:themeColor="text1"/>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33E43E5" w14:textId="77777777" w:rsidR="002E7C39" w:rsidRPr="002E7C39" w:rsidRDefault="002E7C39" w:rsidP="002E7C39">
      <w:pPr>
        <w:rPr>
          <w:rStyle w:val="Emphasis"/>
          <w:rFonts w:asciiTheme="majorHAnsi" w:hAnsiTheme="majorHAnsi" w:cstheme="majorHAnsi"/>
          <w:color w:val="000000" w:themeColor="text1"/>
        </w:rPr>
      </w:pPr>
      <w:r w:rsidRPr="002E7C39">
        <w:rPr>
          <w:rStyle w:val="Emphasis"/>
          <w:rFonts w:asciiTheme="majorHAnsi" w:hAnsiTheme="majorHAnsi" w:cstheme="majorHAnsi"/>
          <w:color w:val="000000" w:themeColor="text1"/>
        </w:rPr>
        <w:t>Governments Are Ultimately Implicated</w:t>
      </w:r>
    </w:p>
    <w:p w14:paraId="56BF646F" w14:textId="77777777" w:rsidR="002E7C39" w:rsidRPr="002E7C39" w:rsidRDefault="002E7C39" w:rsidP="002E7C39">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As we know, under international space law, </w:t>
      </w:r>
      <w:r w:rsidRPr="002E7C39">
        <w:rPr>
          <w:rStyle w:val="StyleUnderline"/>
          <w:rFonts w:asciiTheme="majorHAnsi" w:hAnsiTheme="majorHAnsi" w:cstheme="majorHAnsi"/>
          <w:color w:val="000000" w:themeColor="text1"/>
        </w:rPr>
        <w:t>what a nongovernmental entity does, a State is responsible for</w:t>
      </w:r>
      <w:r w:rsidRPr="002E7C39">
        <w:rPr>
          <w:rFonts w:asciiTheme="majorHAnsi" w:hAnsiTheme="majorHAnsi" w:cstheme="majorHAnsi"/>
          <w:color w:val="000000" w:themeColor="text1"/>
          <w:sz w:val="16"/>
        </w:rPr>
        <w:t xml:space="preserve">. Article VI of the Outer Space Treaty requires that at least one State authorize and supervise its nongovernmental entities and assure their continuing compliance with international law. As such, </w:t>
      </w:r>
      <w:r w:rsidRPr="002E7C39">
        <w:rPr>
          <w:rStyle w:val="StyleUnderline"/>
          <w:rFonts w:asciiTheme="majorHAnsi" w:hAnsiTheme="majorHAnsi" w:cstheme="majorHAnsi"/>
          <w:color w:val="000000" w:themeColor="text1"/>
        </w:rPr>
        <w:t xml:space="preserve">the prohibition on </w:t>
      </w:r>
      <w:proofErr w:type="spellStart"/>
      <w:r w:rsidRPr="002E7C39">
        <w:rPr>
          <w:rStyle w:val="StyleUnderline"/>
          <w:rFonts w:asciiTheme="majorHAnsi" w:hAnsiTheme="majorHAnsi" w:cstheme="majorHAnsi"/>
          <w:color w:val="000000" w:themeColor="text1"/>
        </w:rPr>
        <w:t>nonappropriation</w:t>
      </w:r>
      <w:proofErr w:type="spellEnd"/>
      <w:r w:rsidRPr="002E7C39">
        <w:rPr>
          <w:rStyle w:val="StyleUnderline"/>
          <w:rFonts w:asciiTheme="majorHAnsi" w:hAnsiTheme="majorHAnsi" w:cstheme="majorHAnsi"/>
          <w:color w:val="000000" w:themeColor="text1"/>
        </w:rPr>
        <w:t xml:space="preserve"> imposed upon States</w:t>
      </w:r>
      <w:r w:rsidRPr="002E7C39">
        <w:rPr>
          <w:rFonts w:asciiTheme="majorHAnsi" w:hAnsiTheme="majorHAnsi" w:cstheme="majorHAnsi"/>
          <w:color w:val="000000" w:themeColor="text1"/>
          <w:sz w:val="16"/>
        </w:rPr>
        <w:t xml:space="preserve"> under Article II of the Outer Space Treaty </w:t>
      </w:r>
      <w:r w:rsidRPr="002E7C39">
        <w:rPr>
          <w:rStyle w:val="Emphasis"/>
          <w:rFonts w:asciiTheme="majorHAnsi" w:hAnsiTheme="majorHAnsi" w:cstheme="majorHAnsi"/>
          <w:color w:val="000000" w:themeColor="text1"/>
        </w:rPr>
        <w:t>applies equally to nongovernmental private entities such as SpaceX</w:t>
      </w:r>
      <w:r w:rsidRPr="002E7C39">
        <w:rPr>
          <w:rFonts w:asciiTheme="majorHAnsi" w:hAnsiTheme="majorHAnsi" w:cstheme="majorHAnsi"/>
          <w:color w:val="000000" w:themeColor="text1"/>
          <w:sz w:val="16"/>
        </w:rPr>
        <w:t>.</w:t>
      </w:r>
    </w:p>
    <w:p w14:paraId="077CD1AA" w14:textId="77777777" w:rsidR="002E7C39" w:rsidRPr="002E7C39" w:rsidRDefault="002E7C39" w:rsidP="002E7C39">
      <w:pPr>
        <w:rPr>
          <w:rFonts w:asciiTheme="majorHAnsi" w:hAnsiTheme="majorHAnsi" w:cstheme="majorHAnsi"/>
          <w:color w:val="000000" w:themeColor="text1"/>
        </w:rPr>
      </w:pPr>
      <w:r w:rsidRPr="002E7C39">
        <w:rPr>
          <w:rFonts w:asciiTheme="majorHAnsi" w:hAnsiTheme="majorHAnsi" w:cstheme="majorHAnsi"/>
          <w:color w:val="000000" w:themeColor="text1"/>
        </w:rPr>
        <w:t xml:space="preserve">Nevertheless, </w:t>
      </w:r>
      <w:r w:rsidRPr="002E7C39">
        <w:rPr>
          <w:rStyle w:val="StyleUnderline"/>
          <w:rFonts w:asciiTheme="majorHAnsi" w:hAnsiTheme="majorHAnsi" w:cstheme="majorHAnsi"/>
          <w:color w:val="000000" w:themeColor="text1"/>
        </w:rPr>
        <w:t xml:space="preserve">through the launching and bringing into use of the </w:t>
      </w:r>
      <w:proofErr w:type="spellStart"/>
      <w:r w:rsidRPr="002E7C39">
        <w:rPr>
          <w:rStyle w:val="StyleUnderline"/>
          <w:rFonts w:asciiTheme="majorHAnsi" w:hAnsiTheme="majorHAnsi" w:cstheme="majorHAnsi"/>
          <w:color w:val="000000" w:themeColor="text1"/>
        </w:rPr>
        <w:t>Starlink</w:t>
      </w:r>
      <w:proofErr w:type="spellEnd"/>
      <w:r w:rsidRPr="002E7C39">
        <w:rPr>
          <w:rStyle w:val="StyleUnderline"/>
          <w:rFonts w:asciiTheme="majorHAnsi" w:hAnsiTheme="majorHAnsi" w:cstheme="majorHAnsi"/>
          <w:color w:val="000000" w:themeColor="text1"/>
        </w:rPr>
        <w:t xml:space="preserve"> constellation, SpaceX will be the sole occupant, and thereby, possessor, both fact and in law, of 550 km, 1100 km, 1130 km, 1275 km, and 1325 km above our planet</w:t>
      </w:r>
      <w:r w:rsidRPr="002E7C39">
        <w:rPr>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rPr>
        <w:t>or whatever orbits they finally come to occupy</w:t>
      </w:r>
      <w:r w:rsidRPr="002E7C39">
        <w:rPr>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rPr>
        <w:t>The same is true for the other operators of these large constellations which will be solely occupying entire orbits</w:t>
      </w:r>
      <w:r w:rsidRPr="002E7C39">
        <w:rPr>
          <w:rFonts w:asciiTheme="majorHAnsi" w:hAnsiTheme="majorHAnsi" w:cstheme="majorHAnsi"/>
          <w:color w:val="000000" w:themeColor="text1"/>
        </w:rPr>
        <w:t>.</w:t>
      </w:r>
    </w:p>
    <w:p w14:paraId="5A842A58" w14:textId="77777777" w:rsidR="002E7C39" w:rsidRPr="002E7C39" w:rsidRDefault="002E7C39" w:rsidP="002E7C39">
      <w:pPr>
        <w:rPr>
          <w:rStyle w:val="Emphasis"/>
          <w:rFonts w:asciiTheme="majorHAnsi" w:hAnsiTheme="majorHAnsi" w:cstheme="majorHAnsi"/>
          <w:color w:val="000000" w:themeColor="text1"/>
        </w:rPr>
      </w:pPr>
      <w:r w:rsidRPr="002E7C39">
        <w:rPr>
          <w:rStyle w:val="Emphasis"/>
          <w:rFonts w:asciiTheme="majorHAnsi" w:hAnsiTheme="majorHAnsi" w:cstheme="majorHAnsi"/>
          <w:color w:val="000000" w:themeColor="text1"/>
          <w:highlight w:val="green"/>
        </w:rPr>
        <w:t>Long-Term Occupation Constitutes Appropriation</w:t>
      </w:r>
    </w:p>
    <w:p w14:paraId="1B5945AB" w14:textId="77777777" w:rsidR="002E7C39" w:rsidRPr="002E7CD8" w:rsidRDefault="002E7C39" w:rsidP="002E7C39">
      <w:pPr>
        <w:rPr>
          <w:rFonts w:asciiTheme="majorHAnsi" w:hAnsiTheme="majorHAnsi" w:cstheme="majorHAnsi"/>
          <w:color w:val="FF0000"/>
          <w:sz w:val="16"/>
        </w:rPr>
      </w:pPr>
      <w:r w:rsidRPr="002E7C39">
        <w:rPr>
          <w:rFonts w:asciiTheme="majorHAnsi" w:hAnsiTheme="majorHAnsi" w:cstheme="majorHAnsi"/>
          <w:color w:val="000000" w:themeColor="text1"/>
          <w:sz w:val="16"/>
        </w:rPr>
        <w:t xml:space="preserve">These </w:t>
      </w:r>
      <w:r w:rsidRPr="002E7C39">
        <w:rPr>
          <w:rStyle w:val="StyleUnderline"/>
          <w:rFonts w:asciiTheme="majorHAnsi" w:hAnsiTheme="majorHAnsi" w:cstheme="majorHAnsi"/>
          <w:color w:val="000000" w:themeColor="text1"/>
        </w:rPr>
        <w:t>altitudes are additionally significant</w:t>
      </w:r>
      <w:r w:rsidRPr="002E7C39">
        <w:rPr>
          <w:rFonts w:asciiTheme="majorHAnsi" w:hAnsiTheme="majorHAnsi" w:cstheme="majorHAnsi"/>
          <w:color w:val="000000" w:themeColor="text1"/>
          <w:sz w:val="16"/>
        </w:rPr>
        <w:t xml:space="preserve">, as nonfunctional spacecraft in orbits lower than around 500 km will re-enter the Earth’s atmosphere in months or a few years, but </w:t>
      </w:r>
      <w:r w:rsidRPr="002E7C39">
        <w:rPr>
          <w:rStyle w:val="StyleUnderline"/>
          <w:rFonts w:asciiTheme="majorHAnsi" w:hAnsiTheme="majorHAnsi" w:cstheme="majorHAnsi"/>
          <w:color w:val="000000" w:themeColor="text1"/>
        </w:rPr>
        <w:t xml:space="preserve">the </w:t>
      </w:r>
      <w:r w:rsidRPr="002E7C39">
        <w:rPr>
          <w:rStyle w:val="StyleUnderline"/>
          <w:rFonts w:asciiTheme="majorHAnsi" w:hAnsiTheme="majorHAnsi" w:cstheme="majorHAnsi"/>
          <w:color w:val="000000" w:themeColor="text1"/>
          <w:highlight w:val="green"/>
        </w:rPr>
        <w:t>altitudes</w:t>
      </w:r>
      <w:r w:rsidRPr="002E7C39">
        <w:rPr>
          <w:rStyle w:val="StyleUnderline"/>
          <w:rFonts w:asciiTheme="majorHAnsi" w:hAnsiTheme="majorHAnsi" w:cstheme="majorHAnsi"/>
          <w:color w:val="000000" w:themeColor="text1"/>
        </w:rPr>
        <w:t xml:space="preserve"> selected for the </w:t>
      </w:r>
      <w:proofErr w:type="spellStart"/>
      <w:r w:rsidRPr="002E7C39">
        <w:rPr>
          <w:rStyle w:val="StyleUnderline"/>
          <w:rFonts w:asciiTheme="majorHAnsi" w:hAnsiTheme="majorHAnsi" w:cstheme="majorHAnsi"/>
          <w:color w:val="000000" w:themeColor="text1"/>
        </w:rPr>
        <w:t>Starlink</w:t>
      </w:r>
      <w:proofErr w:type="spellEnd"/>
      <w:r w:rsidRPr="002E7C39">
        <w:rPr>
          <w:rStyle w:val="StyleUnderline"/>
          <w:rFonts w:asciiTheme="majorHAnsi" w:hAnsiTheme="majorHAnsi" w:cstheme="majorHAnsi"/>
          <w:color w:val="000000" w:themeColor="text1"/>
        </w:rPr>
        <w:t xml:space="preserve"> constellation, while technologically desirable for their purposes, also </w:t>
      </w:r>
      <w:r w:rsidRPr="002E7C39">
        <w:rPr>
          <w:rStyle w:val="StyleUnderline"/>
          <w:rFonts w:asciiTheme="majorHAnsi" w:hAnsiTheme="majorHAnsi" w:cstheme="majorHAnsi"/>
          <w:color w:val="000000" w:themeColor="text1"/>
          <w:highlight w:val="green"/>
        </w:rPr>
        <w:t>mean</w:t>
      </w:r>
      <w:r w:rsidRPr="002E7C39">
        <w:rPr>
          <w:rStyle w:val="StyleUnderline"/>
          <w:rFonts w:asciiTheme="majorHAnsi" w:hAnsiTheme="majorHAnsi" w:cstheme="majorHAnsi"/>
          <w:color w:val="000000" w:themeColor="text1"/>
        </w:rPr>
        <w:t xml:space="preserve"> that </w:t>
      </w:r>
      <w:r w:rsidRPr="002E7C39">
        <w:rPr>
          <w:rStyle w:val="StyleUnderline"/>
          <w:rFonts w:asciiTheme="majorHAnsi" w:hAnsiTheme="majorHAnsi" w:cstheme="majorHAnsi"/>
          <w:color w:val="000000" w:themeColor="text1"/>
          <w:highlight w:val="green"/>
        </w:rPr>
        <w:t>any spacecraft</w:t>
      </w:r>
      <w:r w:rsidRPr="002E7C39">
        <w:rPr>
          <w:rStyle w:val="StyleUnderline"/>
          <w:rFonts w:asciiTheme="majorHAnsi" w:hAnsiTheme="majorHAnsi" w:cstheme="majorHAnsi"/>
          <w:color w:val="000000" w:themeColor="text1"/>
        </w:rPr>
        <w:t xml:space="preserve"> which are not de-orbited from these regions </w:t>
      </w:r>
      <w:r w:rsidRPr="002E7C39">
        <w:rPr>
          <w:rStyle w:val="StyleUnderline"/>
          <w:rFonts w:asciiTheme="majorHAnsi" w:hAnsiTheme="majorHAnsi" w:cstheme="majorHAnsi"/>
          <w:color w:val="000000" w:themeColor="text1"/>
          <w:highlight w:val="green"/>
        </w:rPr>
        <w:t xml:space="preserve">may be there for </w:t>
      </w:r>
      <w:r w:rsidRPr="002E7C39">
        <w:rPr>
          <w:rStyle w:val="Emphasis"/>
          <w:rFonts w:asciiTheme="majorHAnsi" w:hAnsiTheme="majorHAnsi" w:cstheme="majorHAnsi"/>
          <w:color w:val="000000" w:themeColor="text1"/>
          <w:highlight w:val="green"/>
        </w:rPr>
        <w:t>decades</w:t>
      </w:r>
      <w:r w:rsidRPr="002E7C39">
        <w:rPr>
          <w:rStyle w:val="StyleUnderline"/>
          <w:rFonts w:asciiTheme="majorHAnsi" w:hAnsiTheme="majorHAnsi" w:cstheme="majorHAnsi"/>
          <w:color w:val="000000" w:themeColor="text1"/>
        </w:rPr>
        <w:t>, or possibly even hundreds of years</w:t>
      </w:r>
      <w:r w:rsidRPr="002E7C39">
        <w:rPr>
          <w:rFonts w:asciiTheme="majorHAnsi" w:hAnsiTheme="majorHAnsi" w:cstheme="majorHAnsi"/>
          <w:color w:val="000000" w:themeColor="text1"/>
          <w:sz w:val="16"/>
        </w:rPr>
        <w:t xml:space="preserve">. By comparison, </w:t>
      </w:r>
      <w:r w:rsidRPr="002E7C39">
        <w:rPr>
          <w:rStyle w:val="StyleUnderline"/>
          <w:rFonts w:asciiTheme="majorHAnsi" w:hAnsiTheme="majorHAnsi" w:cstheme="majorHAnsi"/>
          <w:color w:val="000000" w:themeColor="text1"/>
        </w:rPr>
        <w:t xml:space="preserve">the granting of rights for orbital slots at GSO is in 15-year increments, a length of time much less than what the altitudes of the </w:t>
      </w:r>
      <w:proofErr w:type="spellStart"/>
      <w:r w:rsidRPr="002E7C39">
        <w:rPr>
          <w:rStyle w:val="StyleUnderline"/>
          <w:rFonts w:asciiTheme="majorHAnsi" w:hAnsiTheme="majorHAnsi" w:cstheme="majorHAnsi"/>
          <w:color w:val="000000" w:themeColor="text1"/>
        </w:rPr>
        <w:t>megaconstellations</w:t>
      </w:r>
      <w:proofErr w:type="spellEnd"/>
      <w:r w:rsidRPr="002E7C39">
        <w:rPr>
          <w:rStyle w:val="StyleUnderline"/>
          <w:rFonts w:asciiTheme="majorHAnsi" w:hAnsiTheme="majorHAnsi" w:cstheme="majorHAnsi"/>
          <w:color w:val="000000" w:themeColor="text1"/>
        </w:rPr>
        <w:t xml:space="preserve"> threaten</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Such long spans of time at these altitudes by these </w:t>
      </w:r>
      <w:proofErr w:type="spellStart"/>
      <w:r w:rsidRPr="002E7C39">
        <w:rPr>
          <w:rStyle w:val="StyleUnderline"/>
          <w:rFonts w:asciiTheme="majorHAnsi" w:hAnsiTheme="majorHAnsi" w:cstheme="majorHAnsi"/>
          <w:color w:val="000000" w:themeColor="text1"/>
        </w:rPr>
        <w:t>megaconstellations</w:t>
      </w:r>
      <w:proofErr w:type="spellEnd"/>
      <w:r w:rsidRPr="002E7C39">
        <w:rPr>
          <w:rStyle w:val="StyleUnderline"/>
          <w:rFonts w:asciiTheme="majorHAnsi" w:hAnsiTheme="majorHAnsi" w:cstheme="majorHAnsi"/>
          <w:color w:val="000000" w:themeColor="text1"/>
        </w:rPr>
        <w:t xml:space="preserve"> further bolster the contention </w:t>
      </w:r>
      <w:r w:rsidRPr="002E7C39">
        <w:rPr>
          <w:rStyle w:val="StyleUnderline"/>
          <w:rFonts w:asciiTheme="majorHAnsi" w:hAnsiTheme="majorHAnsi" w:cstheme="majorHAnsi"/>
          <w:color w:val="000000" w:themeColor="text1"/>
          <w:highlight w:val="green"/>
        </w:rPr>
        <w:t>that</w:t>
      </w:r>
      <w:r w:rsidRPr="002E7C39">
        <w:rPr>
          <w:rStyle w:val="StyleUnderline"/>
          <w:rFonts w:asciiTheme="majorHAnsi" w:hAnsiTheme="majorHAnsi" w:cstheme="majorHAnsi"/>
          <w:color w:val="000000" w:themeColor="text1"/>
        </w:rPr>
        <w:t xml:space="preserve"> this occupation </w:t>
      </w:r>
      <w:r w:rsidRPr="002E7C39">
        <w:rPr>
          <w:rStyle w:val="StyleUnderline"/>
          <w:rFonts w:asciiTheme="majorHAnsi" w:hAnsiTheme="majorHAnsi" w:cstheme="majorHAnsi"/>
          <w:color w:val="000000" w:themeColor="text1"/>
          <w:highlight w:val="green"/>
        </w:rPr>
        <w:t xml:space="preserve">rises to the level of </w:t>
      </w:r>
      <w:r w:rsidRPr="002E7CD8">
        <w:rPr>
          <w:rStyle w:val="Emphasis"/>
          <w:rFonts w:asciiTheme="majorHAnsi" w:hAnsiTheme="majorHAnsi" w:cstheme="majorHAnsi"/>
          <w:color w:val="FF0000"/>
          <w:highlight w:val="green"/>
        </w:rPr>
        <w:t>appropriation</w:t>
      </w:r>
      <w:r w:rsidRPr="002E7CD8">
        <w:rPr>
          <w:rStyle w:val="StyleUnderline"/>
          <w:rFonts w:asciiTheme="majorHAnsi" w:hAnsiTheme="majorHAnsi" w:cstheme="majorHAnsi"/>
          <w:color w:val="FF0000"/>
        </w:rPr>
        <w:t xml:space="preserve"> of these orbits</w:t>
      </w:r>
      <w:r w:rsidRPr="002E7CD8">
        <w:rPr>
          <w:rFonts w:asciiTheme="majorHAnsi" w:hAnsiTheme="majorHAnsi" w:cstheme="majorHAnsi"/>
          <w:color w:val="FF0000"/>
          <w:sz w:val="16"/>
        </w:rPr>
        <w:t>.</w:t>
      </w:r>
    </w:p>
    <w:p w14:paraId="4AD2607A" w14:textId="77777777" w:rsidR="002E7C39" w:rsidRPr="002E7CD8" w:rsidRDefault="002E7C39" w:rsidP="002E7C39">
      <w:pPr>
        <w:rPr>
          <w:rStyle w:val="Emphasis"/>
          <w:rFonts w:asciiTheme="majorHAnsi" w:hAnsiTheme="majorHAnsi" w:cstheme="majorHAnsi"/>
          <w:color w:val="FF0000"/>
        </w:rPr>
      </w:pPr>
      <w:r w:rsidRPr="002E7CD8">
        <w:rPr>
          <w:rStyle w:val="Emphasis"/>
          <w:rFonts w:asciiTheme="majorHAnsi" w:hAnsiTheme="majorHAnsi" w:cstheme="majorHAnsi"/>
          <w:color w:val="FF0000"/>
        </w:rPr>
        <w:t>Prevents Others from Using Space</w:t>
      </w:r>
    </w:p>
    <w:p w14:paraId="03CBFA5F" w14:textId="77777777" w:rsidR="002E7C39" w:rsidRPr="002E7CD8" w:rsidRDefault="002E7C39" w:rsidP="002E7C39">
      <w:pPr>
        <w:rPr>
          <w:rFonts w:asciiTheme="majorHAnsi" w:hAnsiTheme="majorHAnsi" w:cstheme="majorHAnsi"/>
          <w:color w:val="FF0000"/>
          <w:sz w:val="16"/>
        </w:rPr>
      </w:pPr>
      <w:r w:rsidRPr="002E7CD8">
        <w:rPr>
          <w:rStyle w:val="StyleUnderline"/>
          <w:rFonts w:asciiTheme="majorHAnsi" w:hAnsiTheme="majorHAnsi" w:cstheme="majorHAnsi"/>
          <w:color w:val="FF0000"/>
        </w:rPr>
        <w:t>Article I of the</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O</w:t>
      </w:r>
      <w:r w:rsidRPr="002E7CD8">
        <w:rPr>
          <w:rFonts w:asciiTheme="majorHAnsi" w:hAnsiTheme="majorHAnsi" w:cstheme="majorHAnsi"/>
          <w:color w:val="FF0000"/>
          <w:sz w:val="16"/>
        </w:rPr>
        <w:t xml:space="preserve">uter </w:t>
      </w:r>
      <w:r w:rsidRPr="002E7CD8">
        <w:rPr>
          <w:rStyle w:val="StyleUnderline"/>
          <w:rFonts w:asciiTheme="majorHAnsi" w:hAnsiTheme="majorHAnsi" w:cstheme="majorHAnsi"/>
          <w:color w:val="FF0000"/>
        </w:rPr>
        <w:t>S</w:t>
      </w:r>
      <w:r w:rsidRPr="002E7CD8">
        <w:rPr>
          <w:rFonts w:asciiTheme="majorHAnsi" w:hAnsiTheme="majorHAnsi" w:cstheme="majorHAnsi"/>
          <w:color w:val="FF0000"/>
          <w:sz w:val="16"/>
        </w:rPr>
        <w:t xml:space="preserve">pace </w:t>
      </w:r>
      <w:r w:rsidRPr="002E7CD8">
        <w:rPr>
          <w:rStyle w:val="StyleUnderline"/>
          <w:rFonts w:asciiTheme="majorHAnsi" w:hAnsiTheme="majorHAnsi" w:cstheme="majorHAnsi"/>
          <w:color w:val="FF0000"/>
        </w:rPr>
        <w:t>T</w:t>
      </w:r>
      <w:r w:rsidRPr="002E7CD8">
        <w:rPr>
          <w:rFonts w:asciiTheme="majorHAnsi" w:hAnsiTheme="majorHAnsi" w:cstheme="majorHAnsi"/>
          <w:color w:val="FF0000"/>
          <w:sz w:val="16"/>
        </w:rPr>
        <w:t xml:space="preserve">reaty </w:t>
      </w:r>
      <w:r w:rsidRPr="002E7CD8">
        <w:rPr>
          <w:rStyle w:val="StyleUnderline"/>
          <w:rFonts w:asciiTheme="majorHAnsi" w:hAnsiTheme="majorHAnsi" w:cstheme="majorHAnsi"/>
          <w:color w:val="FF0000"/>
        </w:rPr>
        <w:t>establishes that the exploration and use of outer space is “the province of all mankind.”</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It further requires</w:t>
      </w:r>
      <w:r w:rsidRPr="002E7CD8">
        <w:rPr>
          <w:rFonts w:asciiTheme="majorHAnsi" w:hAnsiTheme="majorHAnsi" w:cstheme="majorHAnsi"/>
          <w:color w:val="FF0000"/>
          <w:sz w:val="16"/>
        </w:rPr>
        <w:t xml:space="preserve"> that this </w:t>
      </w:r>
      <w:r w:rsidRPr="002E7CD8">
        <w:rPr>
          <w:rStyle w:val="StyleUnderline"/>
          <w:rFonts w:asciiTheme="majorHAnsi" w:hAnsiTheme="majorHAnsi" w:cstheme="majorHAnsi"/>
          <w:color w:val="FF0000"/>
        </w:rPr>
        <w:t>exploration and use shall be by all States “without discrimination of any kind</w:t>
      </w:r>
      <w:r w:rsidRPr="002E7CD8">
        <w:rPr>
          <w:rFonts w:asciiTheme="majorHAnsi" w:hAnsiTheme="majorHAnsi" w:cstheme="majorHAnsi"/>
          <w:color w:val="FF0000"/>
          <w:sz w:val="16"/>
        </w:rPr>
        <w:t xml:space="preserve">, on a basis of equality and in accordance with international law...” However, </w:t>
      </w:r>
      <w:r w:rsidRPr="002E7CD8">
        <w:rPr>
          <w:rStyle w:val="StyleUnderline"/>
          <w:rFonts w:asciiTheme="majorHAnsi" w:hAnsiTheme="majorHAnsi" w:cstheme="majorHAnsi"/>
          <w:color w:val="FF0000"/>
        </w:rPr>
        <w:t>when one private corporation so overwhelmingly possesses entire portions of outer space, their use is discriminatory to other potential users and interferes with their freedom to access, explore, and use outer space</w:t>
      </w:r>
      <w:r w:rsidRPr="002E7CD8">
        <w:rPr>
          <w:rFonts w:asciiTheme="majorHAnsi" w:hAnsiTheme="majorHAnsi" w:cstheme="majorHAnsi"/>
          <w:color w:val="FF0000"/>
          <w:sz w:val="16"/>
        </w:rPr>
        <w:t xml:space="preserve">. So long as </w:t>
      </w:r>
      <w:r w:rsidRPr="002E7CD8">
        <w:rPr>
          <w:rStyle w:val="StyleUnderline"/>
          <w:rFonts w:asciiTheme="majorHAnsi" w:hAnsiTheme="majorHAnsi" w:cstheme="majorHAnsi"/>
          <w:color w:val="FF0000"/>
        </w:rPr>
        <w:t>these actors</w:t>
      </w:r>
      <w:r w:rsidRPr="002E7CD8">
        <w:rPr>
          <w:rFonts w:asciiTheme="majorHAnsi" w:hAnsiTheme="majorHAnsi" w:cstheme="majorHAnsi"/>
          <w:color w:val="FF0000"/>
          <w:sz w:val="16"/>
        </w:rPr>
        <w:t xml:space="preserve"> are so dominantly possessing and occupying those orbits, their actions </w:t>
      </w:r>
      <w:r w:rsidRPr="002E7CD8">
        <w:rPr>
          <w:rStyle w:val="StyleUnderline"/>
          <w:rFonts w:asciiTheme="majorHAnsi" w:hAnsiTheme="majorHAnsi" w:cstheme="majorHAnsi"/>
          <w:color w:val="FF0000"/>
        </w:rPr>
        <w:t>exclude others from using them</w:t>
      </w:r>
      <w:r w:rsidRPr="002E7CD8">
        <w:rPr>
          <w:rFonts w:asciiTheme="majorHAnsi" w:hAnsiTheme="majorHAnsi" w:cstheme="majorHAnsi"/>
          <w:color w:val="FF0000"/>
          <w:sz w:val="16"/>
        </w:rPr>
        <w:t xml:space="preserve">. What other operator would dare use orbits where there are already hundreds of satellites operating as part of a constellation? It would be an extremely unwise and risky decision to try to share these orbits with </w:t>
      </w:r>
      <w:r w:rsidRPr="002E7CD8">
        <w:rPr>
          <w:rFonts w:asciiTheme="majorHAnsi" w:hAnsiTheme="majorHAnsi" w:cstheme="majorHAnsi"/>
          <w:color w:val="FF0000"/>
          <w:sz w:val="16"/>
        </w:rPr>
        <w:lastRenderedPageBreak/>
        <w:t xml:space="preserve">a mega constellation, so they will likely choose other altitudes and orbits. This </w:t>
      </w:r>
      <w:r w:rsidRPr="002E7CD8">
        <w:rPr>
          <w:rStyle w:val="Emphasis"/>
          <w:rFonts w:asciiTheme="majorHAnsi" w:hAnsiTheme="majorHAnsi" w:cstheme="majorHAnsi"/>
          <w:color w:val="FF0000"/>
        </w:rPr>
        <w:t>massive occupation</w:t>
      </w:r>
      <w:r w:rsidRPr="002E7CD8">
        <w:rPr>
          <w:rFonts w:asciiTheme="majorHAnsi" w:hAnsiTheme="majorHAnsi" w:cstheme="majorHAnsi"/>
          <w:color w:val="FF0000"/>
          <w:sz w:val="16"/>
        </w:rPr>
        <w:t xml:space="preserve"> of particular orbits </w:t>
      </w:r>
      <w:r w:rsidRPr="002E7CD8">
        <w:rPr>
          <w:rStyle w:val="StyleUnderline"/>
          <w:rFonts w:asciiTheme="majorHAnsi" w:hAnsiTheme="majorHAnsi" w:cstheme="majorHAnsi"/>
          <w:color w:val="FF0000"/>
        </w:rPr>
        <w:t>effectively defeats others from enjoying the use of outer space</w:t>
      </w:r>
      <w:r w:rsidRPr="002E7CD8">
        <w:rPr>
          <w:rFonts w:asciiTheme="majorHAnsi" w:hAnsiTheme="majorHAnsi" w:cstheme="majorHAnsi"/>
          <w:color w:val="FF0000"/>
          <w:sz w:val="16"/>
        </w:rPr>
        <w:t xml:space="preserve">. While a </w:t>
      </w:r>
      <w:proofErr w:type="gramStart"/>
      <w:r w:rsidRPr="002E7CD8">
        <w:rPr>
          <w:rFonts w:asciiTheme="majorHAnsi" w:hAnsiTheme="majorHAnsi" w:cstheme="majorHAnsi"/>
          <w:color w:val="FF0000"/>
          <w:sz w:val="16"/>
        </w:rPr>
        <w:t>State</w:t>
      </w:r>
      <w:proofErr w:type="gramEnd"/>
      <w:r w:rsidRPr="002E7CD8">
        <w:rPr>
          <w:rFonts w:asciiTheme="majorHAnsi" w:hAnsiTheme="majorHAnsi" w:cstheme="majorHAnsi"/>
          <w:color w:val="FF0000"/>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350BE04" w14:textId="77777777" w:rsidR="002E7C39" w:rsidRPr="002E7CD8" w:rsidRDefault="002E7C39" w:rsidP="002E7C39">
      <w:pPr>
        <w:rPr>
          <w:rFonts w:asciiTheme="majorHAnsi" w:hAnsiTheme="majorHAnsi" w:cstheme="majorHAnsi"/>
          <w:color w:val="FF0000"/>
          <w:sz w:val="16"/>
          <w:szCs w:val="16"/>
        </w:rPr>
      </w:pPr>
      <w:r w:rsidRPr="002E7CD8">
        <w:rPr>
          <w:rFonts w:asciiTheme="majorHAnsi" w:hAnsiTheme="majorHAnsi" w:cstheme="majorHAnsi"/>
          <w:color w:val="FF0000"/>
          <w:sz w:val="16"/>
          <w:szCs w:val="16"/>
        </w:rPr>
        <w:t>No Due Regard for Others</w:t>
      </w:r>
    </w:p>
    <w:p w14:paraId="0B967F71" w14:textId="77777777" w:rsidR="002E7C39" w:rsidRPr="002E7CD8" w:rsidRDefault="002E7C39" w:rsidP="002E7C39">
      <w:pPr>
        <w:rPr>
          <w:rFonts w:asciiTheme="majorHAnsi" w:hAnsiTheme="majorHAnsi" w:cstheme="majorHAnsi"/>
          <w:color w:val="FF0000"/>
          <w:sz w:val="16"/>
          <w:szCs w:val="16"/>
        </w:rPr>
      </w:pPr>
      <w:r w:rsidRPr="002E7CD8">
        <w:rPr>
          <w:rFonts w:asciiTheme="majorHAnsi" w:hAnsiTheme="majorHAnsi" w:cstheme="majorHAnsi"/>
          <w:color w:val="FF0000"/>
          <w:sz w:val="16"/>
          <w:szCs w:val="16"/>
        </w:rPr>
        <w:t xml:space="preserve">That these </w:t>
      </w:r>
      <w:proofErr w:type="spellStart"/>
      <w:r w:rsidRPr="002E7CD8">
        <w:rPr>
          <w:rFonts w:asciiTheme="majorHAnsi" w:hAnsiTheme="majorHAnsi" w:cstheme="majorHAnsi"/>
          <w:color w:val="FF0000"/>
          <w:sz w:val="16"/>
          <w:szCs w:val="16"/>
        </w:rPr>
        <w:t>megaconstellations</w:t>
      </w:r>
      <w:proofErr w:type="spellEnd"/>
      <w:r w:rsidRPr="002E7CD8">
        <w:rPr>
          <w:rFonts w:asciiTheme="majorHAnsi" w:hAnsiTheme="majorHAnsi" w:cstheme="majorHAnsi"/>
          <w:color w:val="FF0000"/>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2E7CD8">
        <w:rPr>
          <w:rFonts w:asciiTheme="majorHAnsi" w:hAnsiTheme="majorHAnsi" w:cstheme="majorHAnsi"/>
          <w:color w:val="FF0000"/>
          <w:sz w:val="16"/>
          <w:szCs w:val="16"/>
        </w:rPr>
        <w:t>megaconstellations</w:t>
      </w:r>
      <w:proofErr w:type="spellEnd"/>
      <w:r w:rsidRPr="002E7CD8">
        <w:rPr>
          <w:rFonts w:asciiTheme="majorHAnsi" w:hAnsiTheme="majorHAnsi" w:cstheme="majorHAnsi"/>
          <w:color w:val="FF0000"/>
          <w:sz w:val="16"/>
          <w:szCs w:val="16"/>
        </w:rPr>
        <w:t xml:space="preserve"> as showing any type of due regard to the corresponding interests of others. This lack of regard further supports the notion of their unilateral transgressive violations of the purposes of space law norms.</w:t>
      </w:r>
    </w:p>
    <w:p w14:paraId="27A3B951" w14:textId="77777777" w:rsidR="002E7C39" w:rsidRPr="002E7CD8" w:rsidRDefault="002E7C39" w:rsidP="002E7C39">
      <w:pPr>
        <w:rPr>
          <w:rStyle w:val="Emphasis"/>
          <w:rFonts w:asciiTheme="majorHAnsi" w:hAnsiTheme="majorHAnsi" w:cstheme="majorHAnsi"/>
          <w:color w:val="FF0000"/>
        </w:rPr>
      </w:pPr>
      <w:r w:rsidRPr="002E7CD8">
        <w:rPr>
          <w:rStyle w:val="Emphasis"/>
          <w:rFonts w:asciiTheme="majorHAnsi" w:hAnsiTheme="majorHAnsi" w:cstheme="majorHAnsi"/>
          <w:color w:val="FF0000"/>
        </w:rPr>
        <w:t>Harmful Contamination</w:t>
      </w:r>
    </w:p>
    <w:p w14:paraId="4F0912CB" w14:textId="77777777" w:rsidR="002E7C39" w:rsidRPr="002E7CD8" w:rsidRDefault="002E7C39" w:rsidP="002E7C39">
      <w:pPr>
        <w:rPr>
          <w:rFonts w:asciiTheme="majorHAnsi" w:hAnsiTheme="majorHAnsi" w:cstheme="majorHAnsi"/>
          <w:color w:val="FF0000"/>
          <w:sz w:val="16"/>
          <w:szCs w:val="16"/>
        </w:rPr>
      </w:pPr>
      <w:r w:rsidRPr="002E7CD8">
        <w:rPr>
          <w:rFonts w:asciiTheme="majorHAnsi" w:hAnsiTheme="majorHAnsi" w:cstheme="majorHAnsi"/>
          <w:color w:val="FF0000"/>
          <w:sz w:val="16"/>
          <w:szCs w:val="16"/>
        </w:rPr>
        <w:t xml:space="preserve">The impacts of the spacecraft on the pressing issue of space debris need not be gone into detail here. Suffice it to say, </w:t>
      </w:r>
      <w:proofErr w:type="spellStart"/>
      <w:r w:rsidRPr="002E7CD8">
        <w:rPr>
          <w:rStyle w:val="Emphasis"/>
          <w:rFonts w:asciiTheme="majorHAnsi" w:hAnsiTheme="majorHAnsi" w:cstheme="majorHAnsi"/>
          <w:color w:val="FF0000"/>
          <w:highlight w:val="green"/>
        </w:rPr>
        <w:t>megaconstellations</w:t>
      </w:r>
      <w:proofErr w:type="spellEnd"/>
      <w:r w:rsidRPr="002E7CD8">
        <w:rPr>
          <w:rStyle w:val="StyleUnderline"/>
          <w:rFonts w:asciiTheme="majorHAnsi" w:hAnsiTheme="majorHAnsi" w:cstheme="majorHAnsi"/>
          <w:color w:val="FF0000"/>
          <w:highlight w:val="green"/>
        </w:rPr>
        <w:t xml:space="preserve"> threaten </w:t>
      </w:r>
      <w:r w:rsidRPr="002E7CD8">
        <w:rPr>
          <w:rStyle w:val="Emphasis"/>
          <w:rFonts w:asciiTheme="majorHAnsi" w:hAnsiTheme="majorHAnsi" w:cstheme="majorHAnsi"/>
          <w:color w:val="FF0000"/>
          <w:highlight w:val="green"/>
        </w:rPr>
        <w:t>mega-debris</w:t>
      </w:r>
      <w:r w:rsidRPr="002E7CD8">
        <w:rPr>
          <w:rFonts w:asciiTheme="majorHAnsi" w:hAnsiTheme="majorHAnsi" w:cstheme="majorHAnsi"/>
          <w:color w:val="FF0000"/>
          <w:sz w:val="16"/>
          <w:szCs w:val="16"/>
        </w:rPr>
        <w:t xml:space="preserve">. The </w:t>
      </w:r>
      <w:r w:rsidRPr="002E7CD8">
        <w:rPr>
          <w:rStyle w:val="StyleUnderline"/>
          <w:rFonts w:asciiTheme="majorHAnsi" w:hAnsiTheme="majorHAnsi" w:cstheme="majorHAnsi"/>
          <w:color w:val="FF0000"/>
        </w:rPr>
        <w:t>failure rate of these comparatively cheap satellites should give pause</w:t>
      </w:r>
      <w:r w:rsidRPr="002E7CD8">
        <w:rPr>
          <w:rFonts w:asciiTheme="majorHAnsi" w:hAnsiTheme="majorHAnsi" w:cstheme="majorHAnsi"/>
          <w:color w:val="FF0000"/>
          <w:sz w:val="16"/>
          <w:szCs w:val="16"/>
        </w:rPr>
        <w:t xml:space="preserve">, because </w:t>
      </w:r>
      <w:r w:rsidRPr="002E7CD8">
        <w:rPr>
          <w:rStyle w:val="StyleUnderline"/>
          <w:rFonts w:asciiTheme="majorHAnsi" w:hAnsiTheme="majorHAnsi" w:cstheme="majorHAnsi"/>
          <w:color w:val="FF0000"/>
        </w:rPr>
        <w:t>if 5% of a constellation of 100 satellites fails, this is 5 guaranteed new pieces of debris</w:t>
      </w:r>
      <w:r w:rsidRPr="002E7CD8">
        <w:rPr>
          <w:rFonts w:asciiTheme="majorHAnsi" w:hAnsiTheme="majorHAnsi" w:cstheme="majorHAnsi"/>
          <w:color w:val="FF0000"/>
          <w:sz w:val="16"/>
          <w:szCs w:val="16"/>
        </w:rPr>
        <w:t xml:space="preserve"> intentionally introduced </w:t>
      </w:r>
      <w:r w:rsidRPr="002E7CD8">
        <w:rPr>
          <w:rStyle w:val="StyleUnderline"/>
          <w:rFonts w:asciiTheme="majorHAnsi" w:hAnsiTheme="majorHAnsi" w:cstheme="majorHAnsi"/>
          <w:color w:val="FF0000"/>
        </w:rPr>
        <w:t>to the fragile space domain</w:t>
      </w:r>
      <w:r w:rsidRPr="002E7CD8">
        <w:rPr>
          <w:rFonts w:asciiTheme="majorHAnsi" w:hAnsiTheme="majorHAnsi" w:cstheme="majorHAnsi"/>
          <w:color w:val="FF0000"/>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2E7CD8">
        <w:rPr>
          <w:rFonts w:asciiTheme="majorHAnsi" w:hAnsiTheme="majorHAnsi" w:cstheme="majorHAnsi"/>
          <w:color w:val="FF0000"/>
          <w:sz w:val="16"/>
          <w:szCs w:val="16"/>
        </w:rPr>
        <w:t>megaconstellations</w:t>
      </w:r>
      <w:proofErr w:type="spellEnd"/>
      <w:r w:rsidRPr="002E7CD8">
        <w:rPr>
          <w:rFonts w:asciiTheme="majorHAnsi" w:hAnsiTheme="majorHAnsi" w:cstheme="majorHAnsi"/>
          <w:color w:val="FF0000"/>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A22E2B2" w14:textId="77777777" w:rsidR="002E7C39" w:rsidRPr="002E7CD8" w:rsidRDefault="002E7C39" w:rsidP="002E7C39">
      <w:pPr>
        <w:rPr>
          <w:rStyle w:val="Emphasis"/>
          <w:rFonts w:asciiTheme="majorHAnsi" w:hAnsiTheme="majorHAnsi" w:cstheme="majorHAnsi"/>
          <w:color w:val="FF0000"/>
        </w:rPr>
      </w:pPr>
      <w:r w:rsidRPr="002E7CD8">
        <w:rPr>
          <w:rStyle w:val="Emphasis"/>
          <w:rFonts w:asciiTheme="majorHAnsi" w:hAnsiTheme="majorHAnsi" w:cstheme="majorHAnsi"/>
          <w:color w:val="FF0000"/>
        </w:rPr>
        <w:t>If This Isn’t Appropriation, Then What Is?</w:t>
      </w:r>
    </w:p>
    <w:p w14:paraId="175F7E30" w14:textId="77777777" w:rsidR="002E7C39" w:rsidRPr="002E7CD8" w:rsidRDefault="002E7C39" w:rsidP="002E7C39">
      <w:pPr>
        <w:rPr>
          <w:rFonts w:asciiTheme="majorHAnsi" w:hAnsiTheme="majorHAnsi" w:cstheme="majorHAnsi"/>
          <w:color w:val="FF0000"/>
          <w:sz w:val="16"/>
        </w:rPr>
      </w:pPr>
      <w:r w:rsidRPr="002E7CD8">
        <w:rPr>
          <w:rFonts w:asciiTheme="majorHAnsi" w:hAnsiTheme="majorHAnsi" w:cstheme="majorHAnsi"/>
          <w:color w:val="FF0000"/>
          <w:sz w:val="16"/>
        </w:rPr>
        <w:t xml:space="preserve">Arguing in the alternative, </w:t>
      </w:r>
      <w:r w:rsidRPr="002E7CD8">
        <w:rPr>
          <w:rStyle w:val="StyleUnderline"/>
          <w:rFonts w:asciiTheme="majorHAnsi" w:hAnsiTheme="majorHAnsi" w:cstheme="majorHAnsi"/>
          <w:color w:val="FF0000"/>
        </w:rPr>
        <w:t xml:space="preserve">if these </w:t>
      </w:r>
      <w:proofErr w:type="spellStart"/>
      <w:r w:rsidRPr="002E7CD8">
        <w:rPr>
          <w:rStyle w:val="StyleUnderline"/>
          <w:rFonts w:asciiTheme="majorHAnsi" w:hAnsiTheme="majorHAnsi" w:cstheme="majorHAnsi"/>
          <w:color w:val="FF0000"/>
        </w:rPr>
        <w:t>megaconstellations</w:t>
      </w:r>
      <w:proofErr w:type="spellEnd"/>
      <w:r w:rsidRPr="002E7CD8">
        <w:rPr>
          <w:rFonts w:asciiTheme="majorHAnsi" w:hAnsiTheme="majorHAnsi" w:cstheme="majorHAnsi"/>
          <w:color w:val="FF0000"/>
          <w:sz w:val="16"/>
        </w:rPr>
        <w:t xml:space="preserve"> — in their dominant occupation of entire orbits in orbital planes with numerous satellites — </w:t>
      </w:r>
      <w:r w:rsidRPr="002E7CD8">
        <w:rPr>
          <w:rStyle w:val="StyleUnderline"/>
          <w:rFonts w:asciiTheme="majorHAnsi" w:hAnsiTheme="majorHAnsi" w:cstheme="majorHAnsi"/>
          <w:color w:val="FF0000"/>
        </w:rPr>
        <w:t>could be considered</w:t>
      </w:r>
      <w:r w:rsidRPr="002E7CD8">
        <w:rPr>
          <w:rFonts w:asciiTheme="majorHAnsi" w:hAnsiTheme="majorHAnsi" w:cstheme="majorHAnsi"/>
          <w:color w:val="FF0000"/>
          <w:sz w:val="16"/>
        </w:rPr>
        <w:t xml:space="preserve"> (merely for the sake of argument) </w:t>
      </w:r>
      <w:r w:rsidRPr="002E7CD8">
        <w:rPr>
          <w:rStyle w:val="StyleUnderline"/>
          <w:rFonts w:asciiTheme="majorHAnsi" w:hAnsiTheme="majorHAnsi" w:cstheme="majorHAnsi"/>
          <w:color w:val="FF0000"/>
        </w:rPr>
        <w:t>to not be appropriation</w:t>
      </w:r>
      <w:r w:rsidRPr="002E7CD8">
        <w:rPr>
          <w:rFonts w:asciiTheme="majorHAnsi" w:hAnsiTheme="majorHAnsi" w:cstheme="majorHAnsi"/>
          <w:color w:val="FF0000"/>
          <w:sz w:val="16"/>
        </w:rPr>
        <w:t xml:space="preserve">, we must therefore ask: </w:t>
      </w:r>
      <w:r w:rsidRPr="002E7CD8">
        <w:rPr>
          <w:rStyle w:val="StyleUnderline"/>
          <w:rFonts w:asciiTheme="majorHAnsi" w:hAnsiTheme="majorHAnsi" w:cstheme="majorHAnsi"/>
          <w:color w:val="FF0000"/>
        </w:rPr>
        <w:t>what would be appropriation?</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 xml:space="preserve">What use of </w:t>
      </w:r>
      <w:r w:rsidRPr="002E7CD8">
        <w:rPr>
          <w:rStyle w:val="Emphasis"/>
          <w:rFonts w:asciiTheme="majorHAnsi" w:hAnsiTheme="majorHAnsi" w:cstheme="majorHAnsi"/>
          <w:color w:val="FF0000"/>
        </w:rPr>
        <w:t>void space</w:t>
      </w:r>
      <w:r w:rsidRPr="002E7CD8">
        <w:rPr>
          <w:rStyle w:val="StyleUnderline"/>
          <w:rFonts w:asciiTheme="majorHAnsi" w:hAnsiTheme="majorHAnsi" w:cstheme="majorHAnsi"/>
          <w:color w:val="FF0000"/>
        </w:rPr>
        <w:t xml:space="preserve">, including orbits of the Earth, would </w:t>
      </w:r>
      <w:r w:rsidRPr="002E7CD8">
        <w:rPr>
          <w:rStyle w:val="Emphasis"/>
          <w:rFonts w:asciiTheme="majorHAnsi" w:hAnsiTheme="majorHAnsi" w:cstheme="majorHAnsi"/>
          <w:color w:val="FF0000"/>
        </w:rPr>
        <w:t>constitute actual appropriation</w:t>
      </w:r>
      <w:r w:rsidRPr="002E7CD8">
        <w:rPr>
          <w:rStyle w:val="StyleUnderline"/>
          <w:rFonts w:asciiTheme="majorHAnsi" w:hAnsiTheme="majorHAnsi" w:cstheme="majorHAnsi"/>
          <w:color w:val="FF0000"/>
        </w:rPr>
        <w:t>?</w:t>
      </w:r>
      <w:r w:rsidRPr="002E7CD8">
        <w:rPr>
          <w:rFonts w:asciiTheme="majorHAnsi" w:hAnsiTheme="majorHAnsi" w:cstheme="majorHAnsi"/>
          <w:color w:val="FF0000"/>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2E7CD8">
        <w:rPr>
          <w:rFonts w:asciiTheme="majorHAnsi" w:hAnsiTheme="majorHAnsi" w:cstheme="majorHAnsi"/>
          <w:color w:val="FF0000"/>
          <w:sz w:val="16"/>
        </w:rPr>
        <w:t>megaconstellations</w:t>
      </w:r>
      <w:proofErr w:type="spellEnd"/>
      <w:r w:rsidRPr="002E7CD8">
        <w:rPr>
          <w:rFonts w:asciiTheme="majorHAnsi" w:hAnsiTheme="majorHAnsi" w:cstheme="majorHAnsi"/>
          <w:color w:val="FF0000"/>
          <w:sz w:val="16"/>
        </w:rPr>
        <w:t xml:space="preserve"> which would then cross the threshold into appropriation. However, a formal claim of sovereignty would be merely an act occurring on Earth and would not change any actual facts in the space domain. Consequently, </w:t>
      </w:r>
      <w:r w:rsidRPr="002E7CD8">
        <w:rPr>
          <w:rStyle w:val="StyleUnderline"/>
          <w:rFonts w:asciiTheme="majorHAnsi" w:hAnsiTheme="majorHAnsi" w:cstheme="majorHAnsi"/>
          <w:color w:val="FF0000"/>
          <w:highlight w:val="green"/>
        </w:rPr>
        <w:t>the lack of</w:t>
      </w:r>
      <w:r w:rsidRPr="002E7CD8">
        <w:rPr>
          <w:rStyle w:val="StyleUnderline"/>
          <w:rFonts w:asciiTheme="majorHAnsi" w:hAnsiTheme="majorHAnsi" w:cstheme="majorHAnsi"/>
          <w:color w:val="FF0000"/>
        </w:rPr>
        <w:t xml:space="preserve"> a </w:t>
      </w:r>
      <w:r w:rsidRPr="002E7CD8">
        <w:rPr>
          <w:rStyle w:val="Emphasis"/>
          <w:rFonts w:asciiTheme="majorHAnsi" w:hAnsiTheme="majorHAnsi" w:cstheme="majorHAnsi"/>
          <w:color w:val="FF0000"/>
          <w:highlight w:val="green"/>
        </w:rPr>
        <w:t>formal</w:t>
      </w:r>
      <w:r w:rsidRPr="002E7CD8">
        <w:rPr>
          <w:rStyle w:val="StyleUnderline"/>
          <w:rFonts w:asciiTheme="majorHAnsi" w:hAnsiTheme="majorHAnsi" w:cstheme="majorHAnsi"/>
          <w:color w:val="FF0000"/>
        </w:rPr>
        <w:t xml:space="preserve"> claim of </w:t>
      </w:r>
      <w:r w:rsidRPr="002E7CD8">
        <w:rPr>
          <w:rStyle w:val="Emphasis"/>
          <w:rFonts w:asciiTheme="majorHAnsi" w:hAnsiTheme="majorHAnsi" w:cstheme="majorHAnsi"/>
          <w:color w:val="FF0000"/>
          <w:highlight w:val="green"/>
        </w:rPr>
        <w:t>sovereignty</w:t>
      </w:r>
      <w:r w:rsidRPr="002E7CD8">
        <w:rPr>
          <w:rStyle w:val="StyleUnderline"/>
          <w:rFonts w:asciiTheme="majorHAnsi" w:hAnsiTheme="majorHAnsi" w:cstheme="majorHAnsi"/>
          <w:color w:val="FF0000"/>
        </w:rPr>
        <w:t xml:space="preserve"> </w:t>
      </w:r>
      <w:r w:rsidRPr="002E7CD8">
        <w:rPr>
          <w:rStyle w:val="StyleUnderline"/>
          <w:rFonts w:asciiTheme="majorHAnsi" w:hAnsiTheme="majorHAnsi" w:cstheme="majorHAnsi"/>
          <w:color w:val="FF0000"/>
          <w:highlight w:val="green"/>
        </w:rPr>
        <w:t>should not be the deciding criteria</w:t>
      </w:r>
      <w:r w:rsidRPr="002E7CD8">
        <w:rPr>
          <w:rStyle w:val="StyleUnderline"/>
          <w:rFonts w:asciiTheme="majorHAnsi" w:hAnsiTheme="majorHAnsi" w:cstheme="majorHAnsi"/>
          <w:color w:val="FF0000"/>
        </w:rPr>
        <w:t xml:space="preserve"> in arriving at the conclusion that </w:t>
      </w:r>
      <w:proofErr w:type="spellStart"/>
      <w:r w:rsidRPr="002E7CD8">
        <w:rPr>
          <w:rStyle w:val="StyleUnderline"/>
          <w:rFonts w:asciiTheme="majorHAnsi" w:hAnsiTheme="majorHAnsi" w:cstheme="majorHAnsi"/>
          <w:color w:val="FF0000"/>
        </w:rPr>
        <w:t>megaconstellations</w:t>
      </w:r>
      <w:proofErr w:type="spellEnd"/>
      <w:r w:rsidRPr="002E7CD8">
        <w:rPr>
          <w:rStyle w:val="StyleUnderline"/>
          <w:rFonts w:asciiTheme="majorHAnsi" w:hAnsiTheme="majorHAnsi" w:cstheme="majorHAnsi"/>
          <w:color w:val="FF0000"/>
        </w:rPr>
        <w:t xml:space="preserve"> constitute appropriation of orbits</w:t>
      </w:r>
      <w:r w:rsidRPr="002E7CD8">
        <w:rPr>
          <w:rFonts w:asciiTheme="majorHAnsi" w:hAnsiTheme="majorHAnsi" w:cstheme="majorHAnsi"/>
          <w:color w:val="FF0000"/>
          <w:sz w:val="16"/>
        </w:rPr>
        <w:t>.</w:t>
      </w:r>
    </w:p>
    <w:p w14:paraId="4578C1C4" w14:textId="77777777" w:rsidR="002E7C39" w:rsidRPr="002E7CD8" w:rsidRDefault="002E7C39" w:rsidP="002E7C39">
      <w:pPr>
        <w:rPr>
          <w:rStyle w:val="Emphasis"/>
          <w:rFonts w:asciiTheme="majorHAnsi" w:hAnsiTheme="majorHAnsi" w:cstheme="majorHAnsi"/>
          <w:color w:val="FF0000"/>
        </w:rPr>
      </w:pPr>
      <w:r w:rsidRPr="002E7CD8">
        <w:rPr>
          <w:rStyle w:val="Emphasis"/>
          <w:rFonts w:asciiTheme="majorHAnsi" w:hAnsiTheme="majorHAnsi" w:cstheme="majorHAnsi"/>
          <w:color w:val="FF0000"/>
        </w:rPr>
        <w:t>Conclusion</w:t>
      </w:r>
    </w:p>
    <w:p w14:paraId="44AE5D3C" w14:textId="77777777" w:rsidR="002E7C39" w:rsidRPr="002E7CD8" w:rsidRDefault="002E7C39" w:rsidP="002E7C39">
      <w:pPr>
        <w:rPr>
          <w:rFonts w:asciiTheme="majorHAnsi" w:hAnsiTheme="majorHAnsi" w:cstheme="majorHAnsi"/>
          <w:color w:val="FF0000"/>
          <w:sz w:val="16"/>
        </w:rPr>
      </w:pPr>
      <w:r w:rsidRPr="002E7CD8">
        <w:rPr>
          <w:rFonts w:asciiTheme="majorHAnsi" w:hAnsiTheme="majorHAnsi" w:cstheme="majorHAnsi"/>
          <w:color w:val="FF0000"/>
          <w:sz w:val="16"/>
        </w:rPr>
        <w:t xml:space="preserve">In conclusion, these </w:t>
      </w:r>
      <w:proofErr w:type="spellStart"/>
      <w:r w:rsidRPr="002E7CD8">
        <w:rPr>
          <w:rStyle w:val="StyleUnderline"/>
          <w:rFonts w:asciiTheme="majorHAnsi" w:hAnsiTheme="majorHAnsi" w:cstheme="majorHAnsi"/>
          <w:color w:val="FF0000"/>
        </w:rPr>
        <w:t>megaconstellations</w:t>
      </w:r>
      <w:proofErr w:type="spellEnd"/>
      <w:r w:rsidRPr="002E7CD8">
        <w:rPr>
          <w:rStyle w:val="StyleUnderline"/>
          <w:rFonts w:asciiTheme="majorHAnsi" w:hAnsiTheme="majorHAnsi" w:cstheme="majorHAnsi"/>
          <w:color w:val="FF0000"/>
        </w:rPr>
        <w:t xml:space="preserve"> effectively occupy entire orbital regions</w:t>
      </w:r>
      <w:r w:rsidRPr="002E7CD8">
        <w:rPr>
          <w:rFonts w:asciiTheme="majorHAnsi" w:hAnsiTheme="majorHAnsi" w:cstheme="majorHAnsi"/>
          <w:color w:val="FF0000"/>
          <w:sz w:val="16"/>
        </w:rPr>
        <w:t xml:space="preserve"> with their vast fleet of spacecraft </w:t>
      </w:r>
      <w:r w:rsidRPr="002E7CD8">
        <w:rPr>
          <w:rStyle w:val="StyleUnderline"/>
          <w:rFonts w:asciiTheme="majorHAnsi" w:hAnsiTheme="majorHAnsi" w:cstheme="majorHAnsi"/>
          <w:color w:val="FF0000"/>
        </w:rPr>
        <w:t>and</w:t>
      </w:r>
      <w:r w:rsidRPr="002E7CD8">
        <w:rPr>
          <w:rFonts w:asciiTheme="majorHAnsi" w:hAnsiTheme="majorHAnsi" w:cstheme="majorHAnsi"/>
          <w:color w:val="FF0000"/>
          <w:sz w:val="16"/>
        </w:rPr>
        <w:t xml:space="preserve"> in so doing effectively </w:t>
      </w:r>
      <w:r w:rsidRPr="002E7CD8">
        <w:rPr>
          <w:rStyle w:val="StyleUnderline"/>
          <w:rFonts w:asciiTheme="majorHAnsi" w:hAnsiTheme="majorHAnsi" w:cstheme="majorHAnsi"/>
          <w:color w:val="FF0000"/>
        </w:rPr>
        <w:t>preclude other actors from sharing those domains</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They have done so, or are attempting to do so</w:t>
      </w:r>
      <w:r w:rsidRPr="002E7CD8">
        <w:rPr>
          <w:rFonts w:asciiTheme="majorHAnsi" w:hAnsiTheme="majorHAnsi" w:cstheme="majorHAnsi"/>
          <w:color w:val="FF0000"/>
          <w:sz w:val="16"/>
        </w:rPr>
        <w:t xml:space="preserve">, without any international consensus or discussion, </w:t>
      </w:r>
      <w:r w:rsidRPr="002E7CD8">
        <w:rPr>
          <w:rStyle w:val="StyleUnderline"/>
          <w:rFonts w:asciiTheme="majorHAnsi" w:hAnsiTheme="majorHAnsi" w:cstheme="majorHAnsi"/>
          <w:color w:val="FF0000"/>
        </w:rPr>
        <w:t>which is</w:t>
      </w:r>
      <w:r w:rsidRPr="002E7CD8">
        <w:rPr>
          <w:rFonts w:asciiTheme="majorHAnsi" w:hAnsiTheme="majorHAnsi" w:cstheme="majorHAnsi"/>
          <w:color w:val="FF0000"/>
          <w:sz w:val="16"/>
        </w:rPr>
        <w:t xml:space="preserve"> most </w:t>
      </w:r>
      <w:r w:rsidRPr="002E7CD8">
        <w:rPr>
          <w:rStyle w:val="StyleUnderline"/>
          <w:rFonts w:asciiTheme="majorHAnsi" w:hAnsiTheme="majorHAnsi" w:cstheme="majorHAnsi"/>
          <w:color w:val="FF0000"/>
        </w:rPr>
        <w:t>egregious for a domain outside of State sovereignty and which no State can own</w:t>
      </w:r>
      <w:r w:rsidRPr="002E7CD8">
        <w:rPr>
          <w:rFonts w:asciiTheme="majorHAnsi" w:hAnsiTheme="majorHAnsi" w:cstheme="majorHAnsi"/>
          <w:color w:val="FF0000"/>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2E7CD8">
        <w:rPr>
          <w:rStyle w:val="StyleUnderline"/>
          <w:rFonts w:asciiTheme="majorHAnsi" w:hAnsiTheme="majorHAnsi" w:cstheme="majorHAnsi"/>
          <w:color w:val="FF0000"/>
        </w:rPr>
        <w:t>constellations significantly prevent others from using those regions, which therefore interferes with others’ right to explore and use space</w:t>
      </w:r>
      <w:r w:rsidRPr="002E7CD8">
        <w:rPr>
          <w:rFonts w:asciiTheme="majorHAnsi" w:hAnsiTheme="majorHAnsi" w:cstheme="majorHAnsi"/>
          <w:color w:val="FF0000"/>
          <w:sz w:val="16"/>
        </w:rPr>
        <w:t xml:space="preserve">. And ultimately, </w:t>
      </w:r>
      <w:r w:rsidRPr="002E7CD8">
        <w:rPr>
          <w:rStyle w:val="StyleUnderline"/>
          <w:rFonts w:asciiTheme="majorHAnsi" w:hAnsiTheme="majorHAnsi" w:cstheme="majorHAnsi"/>
          <w:color w:val="FF0000"/>
        </w:rPr>
        <w:t>this reckless ambition shows absolutely no due regard</w:t>
      </w:r>
      <w:r w:rsidRPr="002E7CD8">
        <w:rPr>
          <w:rFonts w:asciiTheme="majorHAnsi" w:hAnsiTheme="majorHAnsi" w:cstheme="majorHAnsi"/>
          <w:color w:val="FF0000"/>
          <w:sz w:val="16"/>
        </w:rPr>
        <w:t xml:space="preserve"> (as per Article IX) </w:t>
      </w:r>
      <w:r w:rsidRPr="002E7CD8">
        <w:rPr>
          <w:rStyle w:val="StyleUnderline"/>
          <w:rFonts w:asciiTheme="majorHAnsi" w:hAnsiTheme="majorHAnsi" w:cstheme="majorHAnsi"/>
          <w:color w:val="FF0000"/>
        </w:rPr>
        <w:t>for the corresponding rights of others</w:t>
      </w:r>
      <w:r w:rsidRPr="002E7CD8">
        <w:rPr>
          <w:rFonts w:asciiTheme="majorHAnsi" w:hAnsiTheme="majorHAnsi" w:cstheme="majorHAnsi"/>
          <w:color w:val="FF0000"/>
          <w:sz w:val="16"/>
        </w:rPr>
        <w:t xml:space="preserve">. As such, </w:t>
      </w:r>
      <w:r w:rsidRPr="002E7CD8">
        <w:rPr>
          <w:rStyle w:val="StyleUnderline"/>
          <w:rFonts w:asciiTheme="majorHAnsi" w:hAnsiTheme="majorHAnsi" w:cstheme="majorHAnsi"/>
          <w:color w:val="FF0000"/>
        </w:rPr>
        <w:t xml:space="preserve">these </w:t>
      </w:r>
      <w:proofErr w:type="spellStart"/>
      <w:r w:rsidRPr="002E7CD8">
        <w:rPr>
          <w:rStyle w:val="Emphasis"/>
          <w:rFonts w:asciiTheme="majorHAnsi" w:hAnsiTheme="majorHAnsi" w:cstheme="majorHAnsi"/>
          <w:color w:val="FF0000"/>
          <w:highlight w:val="green"/>
        </w:rPr>
        <w:t>megaconstellations</w:t>
      </w:r>
      <w:proofErr w:type="spellEnd"/>
      <w:r w:rsidRPr="002E7CD8">
        <w:rPr>
          <w:rStyle w:val="StyleUnderline"/>
          <w:rFonts w:asciiTheme="majorHAnsi" w:hAnsiTheme="majorHAnsi" w:cstheme="majorHAnsi"/>
          <w:color w:val="FF0000"/>
        </w:rPr>
        <w:t xml:space="preserve"> </w:t>
      </w:r>
      <w:r w:rsidRPr="002E7CD8">
        <w:rPr>
          <w:rStyle w:val="StyleUnderline"/>
          <w:rFonts w:asciiTheme="majorHAnsi" w:hAnsiTheme="majorHAnsi" w:cstheme="majorHAnsi"/>
          <w:color w:val="FF0000"/>
          <w:highlight w:val="green"/>
        </w:rPr>
        <w:t xml:space="preserve">constitute an </w:t>
      </w:r>
      <w:r w:rsidRPr="002E7CD8">
        <w:rPr>
          <w:rStyle w:val="Emphasis"/>
          <w:rFonts w:asciiTheme="majorHAnsi" w:hAnsiTheme="majorHAnsi" w:cstheme="majorHAnsi"/>
          <w:color w:val="FF0000"/>
          <w:highlight w:val="green"/>
        </w:rPr>
        <w:t>impermissible</w:t>
      </w:r>
      <w:r w:rsidRPr="002E7CD8">
        <w:rPr>
          <w:rStyle w:val="StyleUnderline"/>
          <w:rFonts w:asciiTheme="majorHAnsi" w:hAnsiTheme="majorHAnsi" w:cstheme="majorHAnsi"/>
          <w:color w:val="FF0000"/>
          <w:highlight w:val="green"/>
        </w:rPr>
        <w:t xml:space="preserve"> appropriation of</w:t>
      </w:r>
      <w:r w:rsidRPr="002E7CD8">
        <w:rPr>
          <w:rStyle w:val="StyleUnderline"/>
          <w:rFonts w:asciiTheme="majorHAnsi" w:hAnsiTheme="majorHAnsi" w:cstheme="majorHAnsi"/>
          <w:color w:val="FF0000"/>
        </w:rPr>
        <w:t xml:space="preserve"> </w:t>
      </w:r>
      <w:r w:rsidRPr="002E7CD8">
        <w:rPr>
          <w:rStyle w:val="Emphasis"/>
          <w:rFonts w:asciiTheme="majorHAnsi" w:hAnsiTheme="majorHAnsi" w:cstheme="majorHAnsi"/>
          <w:color w:val="FF0000"/>
        </w:rPr>
        <w:t>particular regions</w:t>
      </w:r>
      <w:r w:rsidRPr="002E7CD8">
        <w:rPr>
          <w:rStyle w:val="StyleUnderline"/>
          <w:rFonts w:asciiTheme="majorHAnsi" w:hAnsiTheme="majorHAnsi" w:cstheme="majorHAnsi"/>
          <w:color w:val="FF0000"/>
        </w:rPr>
        <w:t xml:space="preserve"> of </w:t>
      </w:r>
      <w:r w:rsidRPr="002E7CD8">
        <w:rPr>
          <w:rStyle w:val="Emphasis"/>
          <w:rFonts w:asciiTheme="majorHAnsi" w:hAnsiTheme="majorHAnsi" w:cstheme="majorHAnsi"/>
          <w:color w:val="FF0000"/>
          <w:highlight w:val="green"/>
        </w:rPr>
        <w:t>outer space</w:t>
      </w:r>
      <w:r w:rsidRPr="002E7CD8">
        <w:rPr>
          <w:rStyle w:val="StyleUnderline"/>
          <w:rFonts w:asciiTheme="majorHAnsi" w:hAnsiTheme="majorHAnsi" w:cstheme="majorHAnsi"/>
          <w:color w:val="FF0000"/>
        </w:rPr>
        <w:t xml:space="preserve">, </w:t>
      </w:r>
      <w:r w:rsidRPr="002E7CD8">
        <w:rPr>
          <w:rStyle w:val="StyleUnderline"/>
          <w:rFonts w:asciiTheme="majorHAnsi" w:hAnsiTheme="majorHAnsi" w:cstheme="majorHAnsi"/>
          <w:color w:val="FF0000"/>
          <w:highlight w:val="green"/>
        </w:rPr>
        <w:t>regardless of any formal</w:t>
      </w:r>
      <w:r w:rsidRPr="002E7CD8">
        <w:rPr>
          <w:rStyle w:val="StyleUnderline"/>
          <w:rFonts w:asciiTheme="majorHAnsi" w:hAnsiTheme="majorHAnsi" w:cstheme="majorHAnsi"/>
          <w:color w:val="FF0000"/>
        </w:rPr>
        <w:t xml:space="preserve">, official </w:t>
      </w:r>
      <w:r w:rsidRPr="002E7CD8">
        <w:rPr>
          <w:rStyle w:val="StyleUnderline"/>
          <w:rFonts w:asciiTheme="majorHAnsi" w:hAnsiTheme="majorHAnsi" w:cstheme="majorHAnsi"/>
          <w:color w:val="FF0000"/>
          <w:highlight w:val="green"/>
        </w:rPr>
        <w:t>claim</w:t>
      </w:r>
      <w:r w:rsidRPr="002E7CD8">
        <w:rPr>
          <w:rStyle w:val="StyleUnderline"/>
          <w:rFonts w:asciiTheme="majorHAnsi" w:hAnsiTheme="majorHAnsi" w:cstheme="majorHAnsi"/>
          <w:color w:val="FF0000"/>
        </w:rPr>
        <w:t xml:space="preserve"> of such </w:t>
      </w:r>
      <w:r w:rsidRPr="002E7CD8">
        <w:rPr>
          <w:rStyle w:val="Emphasis"/>
          <w:rFonts w:asciiTheme="majorHAnsi" w:hAnsiTheme="majorHAnsi" w:cstheme="majorHAnsi"/>
          <w:color w:val="FF0000"/>
          <w:highlight w:val="green"/>
        </w:rPr>
        <w:t>by a responsible, authorizing government</w:t>
      </w:r>
      <w:r w:rsidRPr="002E7CD8">
        <w:rPr>
          <w:rFonts w:asciiTheme="majorHAnsi" w:hAnsiTheme="majorHAnsi" w:cstheme="majorHAnsi"/>
          <w:color w:val="FF0000"/>
          <w:sz w:val="16"/>
        </w:rPr>
        <w:t>.</w:t>
      </w:r>
    </w:p>
    <w:p w14:paraId="703BA940" w14:textId="77777777" w:rsidR="002E7C39" w:rsidRPr="002E7CD8" w:rsidRDefault="002E7C39" w:rsidP="002E7C39">
      <w:pPr>
        <w:pStyle w:val="Heading4"/>
        <w:rPr>
          <w:rFonts w:asciiTheme="majorHAnsi" w:hAnsiTheme="majorHAnsi" w:cstheme="majorHAnsi"/>
          <w:color w:val="FF0000"/>
        </w:rPr>
      </w:pPr>
      <w:r w:rsidRPr="002E7CD8">
        <w:rPr>
          <w:rFonts w:asciiTheme="majorHAnsi" w:hAnsiTheme="majorHAnsi" w:cstheme="majorHAnsi"/>
          <w:color w:val="FF0000"/>
        </w:rPr>
        <w:lastRenderedPageBreak/>
        <w:t xml:space="preserve">No circumvention. </w:t>
      </w:r>
      <w:r w:rsidRPr="002E7CD8">
        <w:rPr>
          <w:rFonts w:asciiTheme="majorHAnsi" w:hAnsiTheme="majorHAnsi" w:cstheme="majorHAnsi"/>
          <w:color w:val="FF0000"/>
          <w:u w:val="single"/>
        </w:rPr>
        <w:t>Authorization</w:t>
      </w:r>
      <w:r w:rsidRPr="002E7CD8">
        <w:rPr>
          <w:rFonts w:asciiTheme="majorHAnsi" w:hAnsiTheme="majorHAnsi" w:cstheme="majorHAnsi"/>
          <w:color w:val="FF0000"/>
        </w:rPr>
        <w:t xml:space="preserve">, </w:t>
      </w:r>
      <w:r w:rsidRPr="002E7CD8">
        <w:rPr>
          <w:rFonts w:asciiTheme="majorHAnsi" w:hAnsiTheme="majorHAnsi" w:cstheme="majorHAnsi"/>
          <w:color w:val="FF0000"/>
          <w:u w:val="single"/>
        </w:rPr>
        <w:t>supervision</w:t>
      </w:r>
      <w:r w:rsidRPr="002E7CD8">
        <w:rPr>
          <w:rFonts w:asciiTheme="majorHAnsi" w:hAnsiTheme="majorHAnsi" w:cstheme="majorHAnsi"/>
          <w:color w:val="FF0000"/>
        </w:rPr>
        <w:t xml:space="preserve">, and </w:t>
      </w:r>
      <w:r w:rsidRPr="002E7CD8">
        <w:rPr>
          <w:rFonts w:asciiTheme="majorHAnsi" w:hAnsiTheme="majorHAnsi" w:cstheme="majorHAnsi"/>
          <w:color w:val="FF0000"/>
          <w:u w:val="single"/>
        </w:rPr>
        <w:t>liability</w:t>
      </w:r>
      <w:r w:rsidRPr="002E7CD8">
        <w:rPr>
          <w:rFonts w:asciiTheme="majorHAnsi" w:hAnsiTheme="majorHAnsi" w:cstheme="majorHAnsi"/>
          <w:color w:val="FF0000"/>
        </w:rPr>
        <w:t xml:space="preserve"> ensure compliance -- </w:t>
      </w:r>
      <w:r w:rsidRPr="002E7CD8">
        <w:rPr>
          <w:rFonts w:asciiTheme="majorHAnsi" w:hAnsiTheme="majorHAnsi" w:cstheme="majorHAnsi"/>
          <w:color w:val="FF0000"/>
          <w:u w:val="single"/>
        </w:rPr>
        <w:t>potential</w:t>
      </w:r>
      <w:r w:rsidRPr="002E7CD8">
        <w:rPr>
          <w:rFonts w:asciiTheme="majorHAnsi" w:hAnsiTheme="majorHAnsi" w:cstheme="majorHAnsi"/>
          <w:color w:val="FF0000"/>
        </w:rPr>
        <w:t xml:space="preserve"> for liability causes </w:t>
      </w:r>
      <w:r w:rsidRPr="002E7CD8">
        <w:rPr>
          <w:rFonts w:asciiTheme="majorHAnsi" w:hAnsiTheme="majorHAnsi" w:cstheme="majorHAnsi"/>
          <w:color w:val="FF0000"/>
          <w:u w:val="single"/>
        </w:rPr>
        <w:t>self-regulation</w:t>
      </w:r>
      <w:r w:rsidRPr="002E7CD8">
        <w:rPr>
          <w:rFonts w:asciiTheme="majorHAnsi" w:hAnsiTheme="majorHAnsi" w:cstheme="majorHAnsi"/>
          <w:color w:val="FF0000"/>
        </w:rPr>
        <w:t>.</w:t>
      </w:r>
    </w:p>
    <w:p w14:paraId="3BD8F004" w14:textId="77777777" w:rsidR="002E7C39" w:rsidRPr="002E7CD8" w:rsidRDefault="002E7C39" w:rsidP="002E7C39">
      <w:pPr>
        <w:rPr>
          <w:rFonts w:asciiTheme="majorHAnsi" w:hAnsiTheme="majorHAnsi" w:cstheme="majorHAnsi"/>
          <w:color w:val="FF0000"/>
        </w:rPr>
      </w:pPr>
      <w:r w:rsidRPr="002E7CD8">
        <w:rPr>
          <w:rStyle w:val="Style13ptBold"/>
          <w:rFonts w:asciiTheme="majorHAnsi" w:hAnsiTheme="majorHAnsi" w:cstheme="majorHAnsi"/>
          <w:color w:val="FF0000"/>
        </w:rPr>
        <w:t>Johnson 20</w:t>
      </w:r>
      <w:r w:rsidRPr="002E7CD8">
        <w:rPr>
          <w:rFonts w:asciiTheme="majorHAnsi" w:hAnsiTheme="majorHAnsi" w:cstheme="majorHAnsi"/>
          <w:color w:val="FF0000"/>
        </w:rPr>
        <w:t xml:space="preserve"> [Chris, Space Law Advisor for Secure World Foundation, 9 years of professional experience in international space law and policy. J.D. from New York Law School; 2020; “The Legal Status of </w:t>
      </w:r>
      <w:proofErr w:type="spellStart"/>
      <w:r w:rsidRPr="002E7CD8">
        <w:rPr>
          <w:rFonts w:asciiTheme="majorHAnsi" w:hAnsiTheme="majorHAnsi" w:cstheme="majorHAnsi"/>
          <w:color w:val="FF0000"/>
        </w:rPr>
        <w:t>MegaLEO</w:t>
      </w:r>
      <w:proofErr w:type="spellEnd"/>
      <w:r w:rsidRPr="002E7CD8">
        <w:rPr>
          <w:rFonts w:asciiTheme="majorHAnsi" w:hAnsiTheme="majorHAnsi" w:cstheme="majorHAnsi"/>
          <w:color w:val="FF0000"/>
        </w:rPr>
        <w:t xml:space="preserve"> Constellations and Concerns About Appropriation of Large Swaths of Earth Orbit,” </w:t>
      </w:r>
      <w:hyperlink r:id="rId40" w:history="1">
        <w:r w:rsidRPr="002E7CD8">
          <w:rPr>
            <w:rStyle w:val="Hyperlink"/>
            <w:rFonts w:asciiTheme="majorHAnsi" w:hAnsiTheme="majorHAnsi" w:cstheme="majorHAnsi"/>
            <w:color w:val="FF0000"/>
          </w:rPr>
          <w:t>https://swfound.org/media/206951/johnson2020_referenceworkentry_thelegalstatusofmegaleoconstel.pdf</w:t>
        </w:r>
      </w:hyperlink>
      <w:r w:rsidRPr="002E7CD8">
        <w:rPr>
          <w:rFonts w:asciiTheme="majorHAnsi" w:hAnsiTheme="majorHAnsi" w:cstheme="majorHAnsi"/>
          <w:color w:val="FF0000"/>
        </w:rPr>
        <w:t xml:space="preserve">] </w:t>
      </w:r>
      <w:proofErr w:type="spellStart"/>
      <w:r w:rsidRPr="002E7CD8">
        <w:rPr>
          <w:rFonts w:asciiTheme="majorHAnsi" w:hAnsiTheme="majorHAnsi" w:cstheme="majorHAnsi"/>
          <w:color w:val="FF0000"/>
        </w:rPr>
        <w:t>brett</w:t>
      </w:r>
      <w:proofErr w:type="spellEnd"/>
    </w:p>
    <w:p w14:paraId="0C7C955C" w14:textId="77777777" w:rsidR="002E7C39" w:rsidRPr="002E7CD8" w:rsidRDefault="002E7C39" w:rsidP="002E7C39">
      <w:pPr>
        <w:rPr>
          <w:rStyle w:val="Emphasis"/>
          <w:rFonts w:asciiTheme="majorHAnsi" w:hAnsiTheme="majorHAnsi" w:cstheme="majorHAnsi"/>
          <w:color w:val="FF0000"/>
        </w:rPr>
      </w:pPr>
      <w:r w:rsidRPr="002E7CD8">
        <w:rPr>
          <w:rStyle w:val="Emphasis"/>
          <w:rFonts w:asciiTheme="majorHAnsi" w:hAnsiTheme="majorHAnsi" w:cstheme="majorHAnsi"/>
          <w:color w:val="FF0000"/>
        </w:rPr>
        <w:t>Authorization and Continuing Supervision</w:t>
      </w:r>
    </w:p>
    <w:p w14:paraId="227A9DFA" w14:textId="77777777" w:rsidR="002E7C39" w:rsidRPr="002E7CD8" w:rsidRDefault="002E7C39" w:rsidP="002E7C39">
      <w:pPr>
        <w:rPr>
          <w:rFonts w:asciiTheme="majorHAnsi" w:hAnsiTheme="majorHAnsi" w:cstheme="majorHAnsi"/>
          <w:color w:val="FF0000"/>
          <w:sz w:val="16"/>
        </w:rPr>
      </w:pPr>
      <w:r w:rsidRPr="002E7CD8">
        <w:rPr>
          <w:rFonts w:asciiTheme="majorHAnsi" w:hAnsiTheme="majorHAnsi" w:cstheme="majorHAnsi"/>
          <w:color w:val="FF0000"/>
          <w:sz w:val="16"/>
        </w:rPr>
        <w:t xml:space="preserve">The second sentence of </w:t>
      </w:r>
      <w:r w:rsidRPr="002E7CD8">
        <w:rPr>
          <w:rStyle w:val="Emphasis"/>
          <w:rFonts w:asciiTheme="majorHAnsi" w:hAnsiTheme="majorHAnsi" w:cstheme="majorHAnsi"/>
          <w:color w:val="FF0000"/>
        </w:rPr>
        <w:t>Article VI</w:t>
      </w:r>
      <w:r w:rsidRPr="002E7CD8">
        <w:rPr>
          <w:rFonts w:asciiTheme="majorHAnsi" w:hAnsiTheme="majorHAnsi" w:cstheme="majorHAnsi"/>
          <w:color w:val="FF0000"/>
          <w:sz w:val="16"/>
        </w:rPr>
        <w:t xml:space="preserve"> then </w:t>
      </w:r>
      <w:r w:rsidRPr="002E7CD8">
        <w:rPr>
          <w:rStyle w:val="StyleUnderline"/>
          <w:rFonts w:asciiTheme="majorHAnsi" w:hAnsiTheme="majorHAnsi" w:cstheme="majorHAnsi"/>
          <w:color w:val="FF0000"/>
        </w:rPr>
        <w:t xml:space="preserve">gives States a </w:t>
      </w:r>
      <w:r w:rsidRPr="002E7CD8">
        <w:rPr>
          <w:rStyle w:val="Emphasis"/>
          <w:rFonts w:asciiTheme="majorHAnsi" w:hAnsiTheme="majorHAnsi" w:cstheme="majorHAnsi"/>
          <w:color w:val="FF0000"/>
        </w:rPr>
        <w:t>positive obligation</w:t>
      </w:r>
      <w:r w:rsidRPr="002E7CD8">
        <w:rPr>
          <w:rStyle w:val="StyleUnderline"/>
          <w:rFonts w:asciiTheme="majorHAnsi" w:hAnsiTheme="majorHAnsi" w:cstheme="majorHAnsi"/>
          <w:color w:val="FF0000"/>
        </w:rPr>
        <w:t xml:space="preserve"> to undertake </w:t>
      </w:r>
      <w:r w:rsidRPr="002E7CD8">
        <w:rPr>
          <w:rStyle w:val="Emphasis"/>
          <w:rFonts w:asciiTheme="majorHAnsi" w:hAnsiTheme="majorHAnsi" w:cstheme="majorHAnsi"/>
          <w:color w:val="FF0000"/>
        </w:rPr>
        <w:t>authorization</w:t>
      </w:r>
      <w:r w:rsidRPr="002E7CD8">
        <w:rPr>
          <w:rStyle w:val="StyleUnderline"/>
          <w:rFonts w:asciiTheme="majorHAnsi" w:hAnsiTheme="majorHAnsi" w:cstheme="majorHAnsi"/>
          <w:color w:val="FF0000"/>
        </w:rPr>
        <w:t xml:space="preserve"> and continuing </w:t>
      </w:r>
      <w:r w:rsidRPr="002E7CD8">
        <w:rPr>
          <w:rStyle w:val="Emphasis"/>
          <w:rFonts w:asciiTheme="majorHAnsi" w:hAnsiTheme="majorHAnsi" w:cstheme="majorHAnsi"/>
          <w:color w:val="FF0000"/>
        </w:rPr>
        <w:t>supervision</w:t>
      </w:r>
      <w:r w:rsidRPr="002E7CD8">
        <w:rPr>
          <w:rStyle w:val="StyleUnderline"/>
          <w:rFonts w:asciiTheme="majorHAnsi" w:hAnsiTheme="majorHAnsi" w:cstheme="majorHAnsi"/>
          <w:color w:val="FF0000"/>
        </w:rPr>
        <w:t xml:space="preserve"> of nongovernmental entities</w:t>
      </w:r>
      <w:r w:rsidRPr="002E7CD8">
        <w:rPr>
          <w:rFonts w:asciiTheme="majorHAnsi" w:hAnsiTheme="majorHAnsi" w:cstheme="majorHAnsi"/>
          <w:color w:val="FF0000"/>
          <w:sz w:val="16"/>
        </w:rPr>
        <w:t>.</w:t>
      </w:r>
    </w:p>
    <w:p w14:paraId="550B3219" w14:textId="77777777" w:rsidR="002E7C39" w:rsidRPr="002E7CD8" w:rsidRDefault="002E7C39" w:rsidP="002E7C39">
      <w:pPr>
        <w:ind w:left="720"/>
        <w:rPr>
          <w:rFonts w:asciiTheme="majorHAnsi" w:hAnsiTheme="majorHAnsi" w:cstheme="majorHAnsi"/>
          <w:color w:val="FF0000"/>
          <w:sz w:val="16"/>
        </w:rPr>
      </w:pPr>
      <w:r w:rsidRPr="002E7CD8">
        <w:rPr>
          <w:rFonts w:asciiTheme="majorHAnsi" w:hAnsiTheme="majorHAnsi" w:cstheme="majorHAnsi"/>
          <w:color w:val="FF0000"/>
          <w:sz w:val="16"/>
        </w:rPr>
        <w:t xml:space="preserve">The </w:t>
      </w:r>
      <w:r w:rsidRPr="002E7CD8">
        <w:rPr>
          <w:rStyle w:val="StyleUnderline"/>
          <w:rFonts w:asciiTheme="majorHAnsi" w:hAnsiTheme="majorHAnsi" w:cstheme="majorHAnsi"/>
          <w:color w:val="FF0000"/>
        </w:rPr>
        <w:t>activities of non-governmental entities in outer space</w:t>
      </w:r>
      <w:r w:rsidRPr="002E7CD8">
        <w:rPr>
          <w:rFonts w:asciiTheme="majorHAnsi" w:hAnsiTheme="majorHAnsi" w:cstheme="majorHAnsi"/>
          <w:color w:val="FF0000"/>
          <w:sz w:val="16"/>
        </w:rPr>
        <w:t xml:space="preserve">, including the Moon and other celestial bodies, </w:t>
      </w:r>
      <w:r w:rsidRPr="002E7CD8">
        <w:rPr>
          <w:rStyle w:val="StyleUnderline"/>
          <w:rFonts w:asciiTheme="majorHAnsi" w:hAnsiTheme="majorHAnsi" w:cstheme="majorHAnsi"/>
          <w:color w:val="FF0000"/>
        </w:rPr>
        <w:t>shall require authorization and continuing supervision by the appropriate State Party to the Treaty</w:t>
      </w:r>
      <w:r w:rsidRPr="002E7CD8">
        <w:rPr>
          <w:rFonts w:asciiTheme="majorHAnsi" w:hAnsiTheme="majorHAnsi" w:cstheme="majorHAnsi"/>
          <w:color w:val="FF0000"/>
          <w:sz w:val="16"/>
        </w:rPr>
        <w:t>.</w:t>
      </w:r>
    </w:p>
    <w:p w14:paraId="298DBE5A" w14:textId="77777777" w:rsidR="002E7C39" w:rsidRPr="002E7CD8" w:rsidRDefault="002E7C39" w:rsidP="002E7C39">
      <w:pPr>
        <w:rPr>
          <w:rFonts w:asciiTheme="majorHAnsi" w:hAnsiTheme="majorHAnsi" w:cstheme="majorHAnsi"/>
          <w:color w:val="FF0000"/>
          <w:sz w:val="16"/>
        </w:rPr>
      </w:pPr>
      <w:r w:rsidRPr="002E7CD8">
        <w:rPr>
          <w:rFonts w:asciiTheme="majorHAnsi" w:hAnsiTheme="majorHAnsi" w:cstheme="majorHAnsi"/>
          <w:color w:val="FF0000"/>
          <w:sz w:val="16"/>
        </w:rPr>
        <w:t xml:space="preserve">Consequently, </w:t>
      </w:r>
      <w:r w:rsidRPr="002E7CD8">
        <w:rPr>
          <w:rStyle w:val="StyleUnderline"/>
          <w:rFonts w:asciiTheme="majorHAnsi" w:hAnsiTheme="majorHAnsi" w:cstheme="majorHAnsi"/>
          <w:color w:val="FF0000"/>
        </w:rPr>
        <w:t>it is not merely sufficient that governments allow private actors to access and explore space</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States have a duty to authorize and supervise them</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Looking</w:t>
      </w:r>
      <w:r w:rsidRPr="002E7CD8">
        <w:rPr>
          <w:rFonts w:asciiTheme="majorHAnsi" w:hAnsiTheme="majorHAnsi" w:cstheme="majorHAnsi"/>
          <w:color w:val="FF0000"/>
          <w:sz w:val="16"/>
        </w:rPr>
        <w:t xml:space="preserve"> again </w:t>
      </w:r>
      <w:r w:rsidRPr="002E7CD8">
        <w:rPr>
          <w:rStyle w:val="StyleUnderline"/>
          <w:rFonts w:asciiTheme="majorHAnsi" w:hAnsiTheme="majorHAnsi" w:cstheme="majorHAnsi"/>
          <w:color w:val="FF0000"/>
        </w:rPr>
        <w:t>at the first sentence</w:t>
      </w:r>
      <w:r w:rsidRPr="002E7CD8">
        <w:rPr>
          <w:rFonts w:asciiTheme="majorHAnsi" w:hAnsiTheme="majorHAnsi" w:cstheme="majorHAnsi"/>
          <w:color w:val="FF0000"/>
          <w:sz w:val="16"/>
        </w:rPr>
        <w:t xml:space="preserve"> of </w:t>
      </w:r>
      <w:r w:rsidRPr="002E7CD8">
        <w:rPr>
          <w:rStyle w:val="Emphasis"/>
          <w:rFonts w:asciiTheme="majorHAnsi" w:hAnsiTheme="majorHAnsi" w:cstheme="majorHAnsi"/>
          <w:color w:val="FF0000"/>
          <w:highlight w:val="green"/>
        </w:rPr>
        <w:t>Article VI</w:t>
      </w:r>
      <w:r w:rsidRPr="002E7CD8">
        <w:rPr>
          <w:rFonts w:asciiTheme="majorHAnsi" w:hAnsiTheme="majorHAnsi" w:cstheme="majorHAnsi"/>
          <w:color w:val="FF0000"/>
          <w:sz w:val="16"/>
        </w:rPr>
        <w:t xml:space="preserve">, above, </w:t>
      </w:r>
      <w:r w:rsidRPr="002E7CD8">
        <w:rPr>
          <w:rStyle w:val="StyleUnderline"/>
          <w:rFonts w:asciiTheme="majorHAnsi" w:hAnsiTheme="majorHAnsi" w:cstheme="majorHAnsi"/>
          <w:color w:val="FF0000"/>
          <w:highlight w:val="green"/>
        </w:rPr>
        <w:t>gives</w:t>
      </w:r>
      <w:r w:rsidRPr="002E7CD8">
        <w:rPr>
          <w:rFonts w:asciiTheme="majorHAnsi" w:hAnsiTheme="majorHAnsi" w:cstheme="majorHAnsi"/>
          <w:color w:val="FF0000"/>
          <w:sz w:val="16"/>
        </w:rPr>
        <w:t xml:space="preserve"> some </w:t>
      </w:r>
      <w:r w:rsidRPr="002E7CD8">
        <w:rPr>
          <w:rStyle w:val="StyleUnderline"/>
          <w:rFonts w:asciiTheme="majorHAnsi" w:hAnsiTheme="majorHAnsi" w:cstheme="majorHAnsi"/>
          <w:color w:val="FF0000"/>
          <w:highlight w:val="green"/>
        </w:rPr>
        <w:t>indication as to what standard</w:t>
      </w:r>
      <w:r w:rsidRPr="002E7CD8">
        <w:rPr>
          <w:rStyle w:val="StyleUnderline"/>
          <w:rFonts w:asciiTheme="majorHAnsi" w:hAnsiTheme="majorHAnsi" w:cstheme="majorHAnsi"/>
          <w:color w:val="FF0000"/>
        </w:rPr>
        <w:t xml:space="preserve"> this </w:t>
      </w:r>
      <w:r w:rsidRPr="002E7CD8">
        <w:rPr>
          <w:rStyle w:val="Emphasis"/>
          <w:rFonts w:asciiTheme="majorHAnsi" w:hAnsiTheme="majorHAnsi" w:cstheme="majorHAnsi"/>
          <w:color w:val="FF0000"/>
          <w:highlight w:val="green"/>
        </w:rPr>
        <w:t>supervision</w:t>
      </w:r>
      <w:r w:rsidRPr="002E7CD8">
        <w:rPr>
          <w:rStyle w:val="StyleUnderline"/>
          <w:rFonts w:asciiTheme="majorHAnsi" w:hAnsiTheme="majorHAnsi" w:cstheme="majorHAnsi"/>
          <w:color w:val="FF0000"/>
          <w:highlight w:val="green"/>
        </w:rPr>
        <w:t xml:space="preserve"> must meet</w:t>
      </w:r>
      <w:r w:rsidRPr="002E7CD8">
        <w:rPr>
          <w:rFonts w:asciiTheme="majorHAnsi" w:hAnsiTheme="majorHAnsi" w:cstheme="majorHAnsi"/>
          <w:color w:val="FF0000"/>
          <w:sz w:val="16"/>
        </w:rPr>
        <w:t xml:space="preserve">. The first sentence of </w:t>
      </w:r>
      <w:r w:rsidRPr="002E7CD8">
        <w:rPr>
          <w:rStyle w:val="Emphasis"/>
          <w:rFonts w:asciiTheme="majorHAnsi" w:hAnsiTheme="majorHAnsi" w:cstheme="majorHAnsi"/>
          <w:color w:val="FF0000"/>
        </w:rPr>
        <w:t>Article VI</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ends with</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 xml:space="preserve">“... </w:t>
      </w:r>
      <w:r w:rsidRPr="002E7CD8">
        <w:rPr>
          <w:rStyle w:val="Emphasis"/>
          <w:rFonts w:asciiTheme="majorHAnsi" w:hAnsiTheme="majorHAnsi" w:cstheme="majorHAnsi"/>
          <w:color w:val="FF0000"/>
        </w:rPr>
        <w:t xml:space="preserve">and for assuring </w:t>
      </w:r>
      <w:proofErr w:type="gramStart"/>
      <w:r w:rsidRPr="002E7CD8">
        <w:rPr>
          <w:rStyle w:val="Emphasis"/>
          <w:rFonts w:asciiTheme="majorHAnsi" w:hAnsiTheme="majorHAnsi" w:cstheme="majorHAnsi"/>
          <w:color w:val="FF0000"/>
        </w:rPr>
        <w:t>that national activities</w:t>
      </w:r>
      <w:proofErr w:type="gramEnd"/>
      <w:r w:rsidRPr="002E7CD8">
        <w:rPr>
          <w:rStyle w:val="Emphasis"/>
          <w:rFonts w:asciiTheme="majorHAnsi" w:hAnsiTheme="majorHAnsi" w:cstheme="majorHAnsi"/>
          <w:color w:val="FF0000"/>
        </w:rPr>
        <w:t xml:space="preserve"> are carried out in conformity with the provisions set forth in the present Treaty</w:t>
      </w:r>
      <w:r w:rsidRPr="002E7CD8">
        <w:rPr>
          <w:rFonts w:asciiTheme="majorHAnsi" w:hAnsiTheme="majorHAnsi" w:cstheme="majorHAnsi"/>
          <w:color w:val="FF0000"/>
          <w:sz w:val="16"/>
        </w:rPr>
        <w:t xml:space="preserve">.” Consequently, </w:t>
      </w:r>
      <w:r w:rsidRPr="002E7CD8">
        <w:rPr>
          <w:rStyle w:val="Emphasis"/>
          <w:rFonts w:asciiTheme="majorHAnsi" w:hAnsiTheme="majorHAnsi" w:cstheme="majorHAnsi"/>
          <w:color w:val="FF0000"/>
          <w:highlight w:val="green"/>
        </w:rPr>
        <w:t>States must authorize</w:t>
      </w:r>
      <w:r w:rsidRPr="002E7CD8">
        <w:rPr>
          <w:rStyle w:val="StyleUnderline"/>
          <w:rFonts w:asciiTheme="majorHAnsi" w:hAnsiTheme="majorHAnsi" w:cstheme="majorHAnsi"/>
          <w:color w:val="FF0000"/>
        </w:rPr>
        <w:t xml:space="preserve"> </w:t>
      </w:r>
      <w:r w:rsidRPr="002E7CD8">
        <w:rPr>
          <w:rStyle w:val="StyleUnderline"/>
          <w:rFonts w:asciiTheme="majorHAnsi" w:hAnsiTheme="majorHAnsi" w:cstheme="majorHAnsi"/>
          <w:color w:val="FF0000"/>
          <w:highlight w:val="green"/>
        </w:rPr>
        <w:t xml:space="preserve">and </w:t>
      </w:r>
      <w:r w:rsidRPr="002E7CD8">
        <w:rPr>
          <w:rStyle w:val="Emphasis"/>
          <w:rFonts w:asciiTheme="majorHAnsi" w:hAnsiTheme="majorHAnsi" w:cstheme="majorHAnsi"/>
          <w:color w:val="FF0000"/>
          <w:highlight w:val="green"/>
        </w:rPr>
        <w:t>supervise</w:t>
      </w:r>
      <w:r w:rsidRPr="002E7CD8">
        <w:rPr>
          <w:rStyle w:val="StyleUnderline"/>
          <w:rFonts w:asciiTheme="majorHAnsi" w:hAnsiTheme="majorHAnsi" w:cstheme="majorHAnsi"/>
          <w:color w:val="FF0000"/>
          <w:highlight w:val="green"/>
        </w:rPr>
        <w:t xml:space="preserve"> </w:t>
      </w:r>
      <w:r w:rsidRPr="002E7CD8">
        <w:rPr>
          <w:rStyle w:val="Emphasis"/>
          <w:rFonts w:asciiTheme="majorHAnsi" w:hAnsiTheme="majorHAnsi" w:cstheme="majorHAnsi"/>
          <w:color w:val="FF0000"/>
          <w:highlight w:val="green"/>
        </w:rPr>
        <w:t>private entities</w:t>
      </w:r>
      <w:r w:rsidRPr="002E7CD8">
        <w:rPr>
          <w:rStyle w:val="StyleUnderline"/>
          <w:rFonts w:asciiTheme="majorHAnsi" w:hAnsiTheme="majorHAnsi" w:cstheme="majorHAnsi"/>
          <w:color w:val="FF0000"/>
        </w:rPr>
        <w:t xml:space="preserve"> </w:t>
      </w:r>
      <w:r w:rsidRPr="002E7CD8">
        <w:rPr>
          <w:rStyle w:val="StyleUnderline"/>
          <w:rFonts w:asciiTheme="majorHAnsi" w:hAnsiTheme="majorHAnsi" w:cstheme="majorHAnsi"/>
          <w:color w:val="FF0000"/>
          <w:highlight w:val="green"/>
        </w:rPr>
        <w:t>to make sure</w:t>
      </w:r>
      <w:r w:rsidRPr="002E7CD8">
        <w:rPr>
          <w:rStyle w:val="StyleUnderline"/>
          <w:rFonts w:asciiTheme="majorHAnsi" w:hAnsiTheme="majorHAnsi" w:cstheme="majorHAnsi"/>
          <w:color w:val="FF0000"/>
        </w:rPr>
        <w:t xml:space="preserve"> that these </w:t>
      </w:r>
      <w:r w:rsidRPr="002E7CD8">
        <w:rPr>
          <w:rStyle w:val="StyleUnderline"/>
          <w:rFonts w:asciiTheme="majorHAnsi" w:hAnsiTheme="majorHAnsi" w:cstheme="majorHAnsi"/>
          <w:color w:val="FF0000"/>
          <w:highlight w:val="green"/>
        </w:rPr>
        <w:t>private entities conform with the</w:t>
      </w:r>
      <w:r w:rsidRPr="002E7CD8">
        <w:rPr>
          <w:rStyle w:val="StyleUnderline"/>
          <w:rFonts w:asciiTheme="majorHAnsi" w:hAnsiTheme="majorHAnsi" w:cstheme="majorHAnsi"/>
          <w:color w:val="FF0000"/>
        </w:rPr>
        <w:t xml:space="preserve"> </w:t>
      </w:r>
      <w:r w:rsidRPr="002E7CD8">
        <w:rPr>
          <w:rStyle w:val="Emphasis"/>
          <w:rFonts w:asciiTheme="majorHAnsi" w:hAnsiTheme="majorHAnsi" w:cstheme="majorHAnsi"/>
          <w:color w:val="FF0000"/>
          <w:highlight w:val="green"/>
        </w:rPr>
        <w:t>O</w:t>
      </w:r>
      <w:r w:rsidRPr="002E7CD8">
        <w:rPr>
          <w:rStyle w:val="StyleUnderline"/>
          <w:rFonts w:asciiTheme="majorHAnsi" w:hAnsiTheme="majorHAnsi" w:cstheme="majorHAnsi"/>
          <w:color w:val="FF0000"/>
        </w:rPr>
        <w:t xml:space="preserve">uter </w:t>
      </w:r>
      <w:r w:rsidRPr="002E7CD8">
        <w:rPr>
          <w:rStyle w:val="Emphasis"/>
          <w:rFonts w:asciiTheme="majorHAnsi" w:hAnsiTheme="majorHAnsi" w:cstheme="majorHAnsi"/>
          <w:color w:val="FF0000"/>
          <w:highlight w:val="green"/>
        </w:rPr>
        <w:t>S</w:t>
      </w:r>
      <w:r w:rsidRPr="002E7CD8">
        <w:rPr>
          <w:rStyle w:val="StyleUnderline"/>
          <w:rFonts w:asciiTheme="majorHAnsi" w:hAnsiTheme="majorHAnsi" w:cstheme="majorHAnsi"/>
          <w:color w:val="FF0000"/>
        </w:rPr>
        <w:t xml:space="preserve">pace </w:t>
      </w:r>
      <w:r w:rsidRPr="002E7CD8">
        <w:rPr>
          <w:rStyle w:val="Emphasis"/>
          <w:rFonts w:asciiTheme="majorHAnsi" w:hAnsiTheme="majorHAnsi" w:cstheme="majorHAnsi"/>
          <w:color w:val="FF0000"/>
          <w:highlight w:val="green"/>
        </w:rPr>
        <w:t>T</w:t>
      </w:r>
      <w:r w:rsidRPr="002E7CD8">
        <w:rPr>
          <w:rStyle w:val="StyleUnderline"/>
          <w:rFonts w:asciiTheme="majorHAnsi" w:hAnsiTheme="majorHAnsi" w:cstheme="majorHAnsi"/>
          <w:color w:val="FF0000"/>
        </w:rPr>
        <w:t>reaty</w:t>
      </w:r>
      <w:r w:rsidRPr="002E7CD8">
        <w:rPr>
          <w:rFonts w:asciiTheme="majorHAnsi" w:hAnsiTheme="majorHAnsi" w:cstheme="majorHAnsi"/>
          <w:color w:val="FF0000"/>
          <w:sz w:val="16"/>
        </w:rPr>
        <w:t>.</w:t>
      </w:r>
    </w:p>
    <w:p w14:paraId="3DCC514C" w14:textId="77777777" w:rsidR="002E7C39" w:rsidRPr="002E7CD8" w:rsidRDefault="002E7C39" w:rsidP="002E7C39">
      <w:pPr>
        <w:rPr>
          <w:rFonts w:asciiTheme="majorHAnsi" w:hAnsiTheme="majorHAnsi" w:cstheme="majorHAnsi"/>
          <w:color w:val="FF0000"/>
          <w:sz w:val="16"/>
        </w:rPr>
      </w:pPr>
      <w:r w:rsidRPr="002E7CD8">
        <w:rPr>
          <w:rFonts w:asciiTheme="majorHAnsi" w:hAnsiTheme="majorHAnsi" w:cstheme="majorHAnsi"/>
          <w:color w:val="FF0000"/>
          <w:sz w:val="16"/>
        </w:rPr>
        <w:t xml:space="preserve">Additionally, Article III of the Outer Space Treaty creates a link between the treaty and the rest of international law, including the UN Charter. Therefore, and to the extent that other sources of </w:t>
      </w:r>
      <w:r w:rsidRPr="002E7CD8">
        <w:rPr>
          <w:rStyle w:val="Emphasis"/>
          <w:rFonts w:asciiTheme="majorHAnsi" w:hAnsiTheme="majorHAnsi" w:cstheme="majorHAnsi"/>
          <w:color w:val="FF0000"/>
        </w:rPr>
        <w:t>international law create norms applicable</w:t>
      </w:r>
      <w:r w:rsidRPr="002E7CD8">
        <w:rPr>
          <w:rStyle w:val="StyleUnderline"/>
          <w:rFonts w:asciiTheme="majorHAnsi" w:hAnsiTheme="majorHAnsi" w:cstheme="majorHAnsi"/>
          <w:color w:val="FF0000"/>
        </w:rPr>
        <w:t xml:space="preserve"> for private entities in outer space</w:t>
      </w:r>
      <w:r w:rsidRPr="002E7CD8">
        <w:rPr>
          <w:rFonts w:asciiTheme="majorHAnsi" w:hAnsiTheme="majorHAnsi" w:cstheme="majorHAnsi"/>
          <w:color w:val="FF0000"/>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2E7CD8">
        <w:rPr>
          <w:rFonts w:asciiTheme="majorHAnsi" w:hAnsiTheme="majorHAnsi" w:cstheme="majorHAnsi"/>
          <w:color w:val="FF0000"/>
          <w:sz w:val="16"/>
        </w:rPr>
        <w:t>enviromental</w:t>
      </w:r>
      <w:proofErr w:type="spellEnd"/>
      <w:r w:rsidRPr="002E7CD8">
        <w:rPr>
          <w:rFonts w:asciiTheme="majorHAnsi" w:hAnsiTheme="majorHAnsi" w:cstheme="majorHAnsi"/>
          <w:color w:val="FF0000"/>
          <w:sz w:val="16"/>
        </w:rPr>
        <w:t xml:space="preserve"> law, international </w:t>
      </w:r>
      <w:proofErr w:type="spellStart"/>
      <w:r w:rsidRPr="002E7CD8">
        <w:rPr>
          <w:rFonts w:asciiTheme="majorHAnsi" w:hAnsiTheme="majorHAnsi" w:cstheme="majorHAnsi"/>
          <w:color w:val="FF0000"/>
          <w:sz w:val="16"/>
        </w:rPr>
        <w:t>humanitiarian</w:t>
      </w:r>
      <w:proofErr w:type="spellEnd"/>
      <w:r w:rsidRPr="002E7CD8">
        <w:rPr>
          <w:rFonts w:asciiTheme="majorHAnsi" w:hAnsiTheme="majorHAnsi" w:cstheme="majorHAnsi"/>
          <w:color w:val="FF0000"/>
          <w:sz w:val="16"/>
        </w:rPr>
        <w:t xml:space="preserve"> law, and other special regimes also form the rest of the normative order for outer space.</w:t>
      </w:r>
    </w:p>
    <w:p w14:paraId="625798D7" w14:textId="77777777" w:rsidR="002E7C39" w:rsidRPr="002E7CD8" w:rsidRDefault="002E7C39" w:rsidP="002E7C39">
      <w:pPr>
        <w:rPr>
          <w:rStyle w:val="Emphasis"/>
          <w:rFonts w:asciiTheme="majorHAnsi" w:hAnsiTheme="majorHAnsi" w:cstheme="majorHAnsi"/>
          <w:color w:val="FF0000"/>
        </w:rPr>
      </w:pPr>
      <w:r w:rsidRPr="002E7CD8">
        <w:rPr>
          <w:rStyle w:val="Emphasis"/>
          <w:rFonts w:asciiTheme="majorHAnsi" w:hAnsiTheme="majorHAnsi" w:cstheme="majorHAnsi"/>
          <w:color w:val="FF0000"/>
        </w:rPr>
        <w:t>Potential Liability</w:t>
      </w:r>
    </w:p>
    <w:p w14:paraId="558F4DD7" w14:textId="77777777" w:rsidR="002E7C39" w:rsidRPr="002E7CD8" w:rsidRDefault="002E7C39" w:rsidP="002E7C39">
      <w:pPr>
        <w:rPr>
          <w:rFonts w:asciiTheme="majorHAnsi" w:hAnsiTheme="majorHAnsi" w:cstheme="majorHAnsi"/>
          <w:color w:val="FF0000"/>
          <w:sz w:val="16"/>
        </w:rPr>
      </w:pPr>
      <w:r w:rsidRPr="002E7CD8">
        <w:rPr>
          <w:rStyle w:val="Emphasis"/>
          <w:rFonts w:asciiTheme="majorHAnsi" w:hAnsiTheme="majorHAnsi" w:cstheme="majorHAnsi"/>
          <w:color w:val="FF0000"/>
        </w:rPr>
        <w:t>Supplemental to international responsibility</w:t>
      </w:r>
      <w:r w:rsidRPr="002E7CD8">
        <w:rPr>
          <w:rStyle w:val="StyleUnderline"/>
          <w:rFonts w:asciiTheme="majorHAnsi" w:hAnsiTheme="majorHAnsi" w:cstheme="majorHAnsi"/>
          <w:color w:val="FF0000"/>
        </w:rPr>
        <w:t xml:space="preserve"> for acts in space </w:t>
      </w:r>
      <w:r w:rsidRPr="002E7CD8">
        <w:rPr>
          <w:rStyle w:val="Emphasis"/>
          <w:rFonts w:asciiTheme="majorHAnsi" w:hAnsiTheme="majorHAnsi" w:cstheme="majorHAnsi"/>
          <w:color w:val="FF0000"/>
        </w:rPr>
        <w:t>committed by private entities</w:t>
      </w:r>
      <w:r w:rsidRPr="002E7CD8">
        <w:rPr>
          <w:rStyle w:val="StyleUnderline"/>
          <w:rFonts w:asciiTheme="majorHAnsi" w:hAnsiTheme="majorHAnsi" w:cstheme="majorHAnsi"/>
          <w:color w:val="FF0000"/>
        </w:rPr>
        <w:t xml:space="preserve"> is the potential for liability for damage resulting from their activities</w:t>
      </w:r>
      <w:r w:rsidRPr="002E7CD8">
        <w:rPr>
          <w:rFonts w:asciiTheme="majorHAnsi" w:hAnsiTheme="majorHAnsi" w:cstheme="majorHAnsi"/>
          <w:color w:val="FF0000"/>
          <w:sz w:val="16"/>
        </w:rPr>
        <w:t xml:space="preserve">. </w:t>
      </w:r>
      <w:r w:rsidRPr="002E7CD8">
        <w:rPr>
          <w:rStyle w:val="Emphasis"/>
          <w:rFonts w:asciiTheme="majorHAnsi" w:hAnsiTheme="majorHAnsi" w:cstheme="majorHAnsi"/>
          <w:color w:val="FF0000"/>
        </w:rPr>
        <w:t>Article VIII</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 xml:space="preserve">of </w:t>
      </w:r>
      <w:r w:rsidRPr="002E7CD8">
        <w:rPr>
          <w:rStyle w:val="StyleUnderline"/>
          <w:rFonts w:asciiTheme="majorHAnsi" w:hAnsiTheme="majorHAnsi" w:cstheme="majorHAnsi"/>
          <w:color w:val="FF0000"/>
          <w:highlight w:val="green"/>
        </w:rPr>
        <w:t>the</w:t>
      </w:r>
      <w:r w:rsidRPr="002E7CD8">
        <w:rPr>
          <w:rFonts w:asciiTheme="majorHAnsi" w:hAnsiTheme="majorHAnsi" w:cstheme="majorHAnsi"/>
          <w:color w:val="FF0000"/>
          <w:sz w:val="16"/>
        </w:rPr>
        <w:t xml:space="preserve"> </w:t>
      </w:r>
      <w:r w:rsidRPr="002E7CD8">
        <w:rPr>
          <w:rStyle w:val="Emphasis"/>
          <w:rFonts w:asciiTheme="majorHAnsi" w:hAnsiTheme="majorHAnsi" w:cstheme="majorHAnsi"/>
          <w:color w:val="FF0000"/>
          <w:highlight w:val="green"/>
        </w:rPr>
        <w:t>O</w:t>
      </w:r>
      <w:r w:rsidRPr="002E7CD8">
        <w:rPr>
          <w:rFonts w:asciiTheme="majorHAnsi" w:hAnsiTheme="majorHAnsi" w:cstheme="majorHAnsi"/>
          <w:color w:val="FF0000"/>
          <w:sz w:val="16"/>
        </w:rPr>
        <w:t xml:space="preserve">uter </w:t>
      </w:r>
      <w:r w:rsidRPr="002E7CD8">
        <w:rPr>
          <w:rStyle w:val="Emphasis"/>
          <w:rFonts w:asciiTheme="majorHAnsi" w:hAnsiTheme="majorHAnsi" w:cstheme="majorHAnsi"/>
          <w:color w:val="FF0000"/>
          <w:highlight w:val="green"/>
        </w:rPr>
        <w:t>S</w:t>
      </w:r>
      <w:r w:rsidRPr="002E7CD8">
        <w:rPr>
          <w:rFonts w:asciiTheme="majorHAnsi" w:hAnsiTheme="majorHAnsi" w:cstheme="majorHAnsi"/>
          <w:color w:val="FF0000"/>
          <w:sz w:val="16"/>
        </w:rPr>
        <w:t xml:space="preserve">pace </w:t>
      </w:r>
      <w:r w:rsidRPr="002E7CD8">
        <w:rPr>
          <w:rStyle w:val="Emphasis"/>
          <w:rFonts w:asciiTheme="majorHAnsi" w:hAnsiTheme="majorHAnsi" w:cstheme="majorHAnsi"/>
          <w:color w:val="FF0000"/>
          <w:highlight w:val="green"/>
        </w:rPr>
        <w:t>T</w:t>
      </w:r>
      <w:r w:rsidRPr="002E7CD8">
        <w:rPr>
          <w:rFonts w:asciiTheme="majorHAnsi" w:hAnsiTheme="majorHAnsi" w:cstheme="majorHAnsi"/>
          <w:color w:val="FF0000"/>
          <w:sz w:val="16"/>
        </w:rPr>
        <w:t xml:space="preserve">reaty </w:t>
      </w:r>
      <w:r w:rsidRPr="002E7CD8">
        <w:rPr>
          <w:rStyle w:val="StyleUnderline"/>
          <w:rFonts w:asciiTheme="majorHAnsi" w:hAnsiTheme="majorHAnsi" w:cstheme="majorHAnsi"/>
          <w:color w:val="FF0000"/>
          <w:highlight w:val="green"/>
        </w:rPr>
        <w:t xml:space="preserve">establishes a </w:t>
      </w:r>
      <w:r w:rsidRPr="002E7CD8">
        <w:rPr>
          <w:rStyle w:val="Emphasis"/>
          <w:rFonts w:asciiTheme="majorHAnsi" w:hAnsiTheme="majorHAnsi" w:cstheme="majorHAnsi"/>
          <w:color w:val="FF0000"/>
          <w:highlight w:val="green"/>
        </w:rPr>
        <w:t>liability provision</w:t>
      </w:r>
      <w:r w:rsidRPr="002E7CD8">
        <w:rPr>
          <w:rStyle w:val="StyleUnderline"/>
          <w:rFonts w:asciiTheme="majorHAnsi" w:hAnsiTheme="majorHAnsi" w:cstheme="majorHAnsi"/>
          <w:color w:val="FF0000"/>
        </w:rPr>
        <w:t>,</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and the 1972 Liability Convention expands the mechanisms for dealing with liability claims</w:t>
      </w:r>
      <w:r w:rsidRPr="002E7CD8">
        <w:rPr>
          <w:rFonts w:asciiTheme="majorHAnsi" w:hAnsiTheme="majorHAnsi" w:cstheme="majorHAnsi"/>
          <w:color w:val="FF0000"/>
          <w:sz w:val="16"/>
        </w:rPr>
        <w:t xml:space="preserve">. </w:t>
      </w:r>
      <w:r w:rsidRPr="002E7CD8">
        <w:rPr>
          <w:rStyle w:val="StyleUnderline"/>
          <w:rFonts w:asciiTheme="majorHAnsi" w:hAnsiTheme="majorHAnsi" w:cstheme="majorHAnsi"/>
          <w:color w:val="FF0000"/>
        </w:rPr>
        <w:t xml:space="preserve">Liability is a </w:t>
      </w:r>
      <w:r w:rsidRPr="002E7CD8">
        <w:rPr>
          <w:rStyle w:val="Emphasis"/>
          <w:rFonts w:asciiTheme="majorHAnsi" w:hAnsiTheme="majorHAnsi" w:cstheme="majorHAnsi"/>
          <w:color w:val="FF0000"/>
          <w:highlight w:val="green"/>
        </w:rPr>
        <w:t>requirement to pay</w:t>
      </w:r>
      <w:r w:rsidRPr="002E7CD8">
        <w:rPr>
          <w:rStyle w:val="Emphasis"/>
          <w:rFonts w:asciiTheme="majorHAnsi" w:hAnsiTheme="majorHAnsi" w:cstheme="majorHAnsi"/>
          <w:color w:val="FF0000"/>
        </w:rPr>
        <w:t xml:space="preserve"> compensation</w:t>
      </w:r>
      <w:r w:rsidRPr="002E7CD8">
        <w:rPr>
          <w:rStyle w:val="StyleUnderline"/>
          <w:rFonts w:asciiTheme="majorHAnsi" w:hAnsiTheme="majorHAnsi" w:cstheme="majorHAnsi"/>
          <w:color w:val="FF0000"/>
        </w:rPr>
        <w:t xml:space="preserve"> to </w:t>
      </w:r>
      <w:r w:rsidRPr="002E7CD8">
        <w:rPr>
          <w:rStyle w:val="StyleUnderline"/>
          <w:rFonts w:asciiTheme="majorHAnsi" w:hAnsiTheme="majorHAnsi" w:cstheme="majorHAnsi"/>
          <w:color w:val="FF0000"/>
          <w:highlight w:val="green"/>
        </w:rPr>
        <w:t>an injured party</w:t>
      </w:r>
      <w:r w:rsidRPr="002E7CD8">
        <w:rPr>
          <w:rStyle w:val="StyleUnderline"/>
          <w:rFonts w:asciiTheme="majorHAnsi" w:hAnsiTheme="majorHAnsi" w:cstheme="majorHAnsi"/>
          <w:color w:val="FF0000"/>
        </w:rPr>
        <w:t xml:space="preserve"> for the damage or suffering that has been caused to them</w:t>
      </w:r>
      <w:r w:rsidRPr="002E7CD8">
        <w:rPr>
          <w:rFonts w:asciiTheme="majorHAnsi" w:hAnsiTheme="majorHAnsi" w:cstheme="majorHAnsi"/>
          <w:color w:val="FF0000"/>
          <w:sz w:val="16"/>
        </w:rPr>
        <w:t xml:space="preserve">. In space law, </w:t>
      </w:r>
      <w:r w:rsidRPr="002E7CD8">
        <w:rPr>
          <w:rStyle w:val="StyleUnderline"/>
          <w:rFonts w:asciiTheme="majorHAnsi" w:hAnsiTheme="majorHAnsi" w:cstheme="majorHAnsi"/>
          <w:color w:val="FF0000"/>
        </w:rPr>
        <w:t xml:space="preserve">liability is </w:t>
      </w:r>
      <w:r w:rsidRPr="002E7CD8">
        <w:rPr>
          <w:rStyle w:val="StyleUnderline"/>
          <w:rFonts w:asciiTheme="majorHAnsi" w:hAnsiTheme="majorHAnsi" w:cstheme="majorHAnsi"/>
          <w:color w:val="FF0000"/>
          <w:highlight w:val="green"/>
        </w:rPr>
        <w:t>for</w:t>
      </w:r>
      <w:r w:rsidRPr="002E7CD8">
        <w:rPr>
          <w:rStyle w:val="StyleUnderline"/>
          <w:rFonts w:asciiTheme="majorHAnsi" w:hAnsiTheme="majorHAnsi" w:cstheme="majorHAnsi"/>
          <w:color w:val="FF0000"/>
        </w:rPr>
        <w:t xml:space="preserve"> </w:t>
      </w:r>
      <w:r w:rsidRPr="002E7CD8">
        <w:rPr>
          <w:rStyle w:val="Emphasis"/>
          <w:rFonts w:asciiTheme="majorHAnsi" w:hAnsiTheme="majorHAnsi" w:cstheme="majorHAnsi"/>
          <w:color w:val="FF0000"/>
        </w:rPr>
        <w:t xml:space="preserve">physical </w:t>
      </w:r>
      <w:r w:rsidRPr="002E7CD8">
        <w:rPr>
          <w:rStyle w:val="Emphasis"/>
          <w:rFonts w:asciiTheme="majorHAnsi" w:hAnsiTheme="majorHAnsi" w:cstheme="majorHAnsi"/>
          <w:color w:val="FF0000"/>
          <w:highlight w:val="green"/>
        </w:rPr>
        <w:t>damage</w:t>
      </w:r>
      <w:r w:rsidRPr="002E7CD8">
        <w:rPr>
          <w:rStyle w:val="StyleUnderline"/>
          <w:rFonts w:asciiTheme="majorHAnsi" w:hAnsiTheme="majorHAnsi" w:cstheme="majorHAnsi"/>
          <w:color w:val="FF0000"/>
        </w:rPr>
        <w:t xml:space="preserve"> to a </w:t>
      </w:r>
      <w:r w:rsidRPr="002E7CD8">
        <w:rPr>
          <w:rStyle w:val="Emphasis"/>
          <w:rFonts w:asciiTheme="majorHAnsi" w:hAnsiTheme="majorHAnsi" w:cstheme="majorHAnsi"/>
          <w:color w:val="FF0000"/>
        </w:rPr>
        <w:t>space object</w:t>
      </w:r>
      <w:r w:rsidRPr="002E7CD8">
        <w:rPr>
          <w:rStyle w:val="StyleUnderline"/>
          <w:rFonts w:asciiTheme="majorHAnsi" w:hAnsiTheme="majorHAnsi" w:cstheme="majorHAnsi"/>
          <w:color w:val="FF0000"/>
        </w:rPr>
        <w:t xml:space="preserve"> by another space object</w:t>
      </w:r>
      <w:r w:rsidRPr="002E7CD8">
        <w:rPr>
          <w:rFonts w:asciiTheme="majorHAnsi" w:hAnsiTheme="majorHAnsi" w:cstheme="majorHAnsi"/>
          <w:color w:val="FF0000"/>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2E7CD8">
        <w:rPr>
          <w:rStyle w:val="Emphasis"/>
          <w:rFonts w:asciiTheme="majorHAnsi" w:hAnsiTheme="majorHAnsi" w:cstheme="majorHAnsi"/>
          <w:color w:val="FF0000"/>
          <w:highlight w:val="green"/>
        </w:rPr>
        <w:t>potential for liability</w:t>
      </w:r>
      <w:r w:rsidRPr="002E7CD8">
        <w:rPr>
          <w:rStyle w:val="StyleUnderline"/>
          <w:rFonts w:asciiTheme="majorHAnsi" w:hAnsiTheme="majorHAnsi" w:cstheme="majorHAnsi"/>
          <w:color w:val="FF0000"/>
        </w:rPr>
        <w:t xml:space="preserve"> </w:t>
      </w:r>
      <w:r w:rsidRPr="002E7CD8">
        <w:rPr>
          <w:rStyle w:val="StyleUnderline"/>
          <w:rFonts w:asciiTheme="majorHAnsi" w:hAnsiTheme="majorHAnsi" w:cstheme="majorHAnsi"/>
          <w:color w:val="FF0000"/>
          <w:highlight w:val="green"/>
        </w:rPr>
        <w:t>serves</w:t>
      </w:r>
      <w:r w:rsidRPr="002E7CD8">
        <w:rPr>
          <w:rStyle w:val="StyleUnderline"/>
          <w:rFonts w:asciiTheme="majorHAnsi" w:hAnsiTheme="majorHAnsi" w:cstheme="majorHAnsi"/>
          <w:color w:val="FF0000"/>
        </w:rPr>
        <w:t xml:space="preserve"> as </w:t>
      </w:r>
      <w:r w:rsidRPr="002E7CD8">
        <w:rPr>
          <w:rStyle w:val="StyleUnderline"/>
          <w:rFonts w:asciiTheme="majorHAnsi" w:hAnsiTheme="majorHAnsi" w:cstheme="majorHAnsi"/>
          <w:color w:val="FF0000"/>
          <w:highlight w:val="green"/>
        </w:rPr>
        <w:t>a strong motivator</w:t>
      </w:r>
      <w:r w:rsidRPr="002E7CD8">
        <w:rPr>
          <w:rStyle w:val="StyleUnderline"/>
          <w:rFonts w:asciiTheme="majorHAnsi" w:hAnsiTheme="majorHAnsi" w:cstheme="majorHAnsi"/>
          <w:color w:val="FF0000"/>
        </w:rPr>
        <w:t xml:space="preserve"> and incentive for States </w:t>
      </w:r>
      <w:r w:rsidRPr="002E7CD8">
        <w:rPr>
          <w:rStyle w:val="StyleUnderline"/>
          <w:rFonts w:asciiTheme="majorHAnsi" w:hAnsiTheme="majorHAnsi" w:cstheme="majorHAnsi"/>
          <w:color w:val="FF0000"/>
          <w:highlight w:val="green"/>
        </w:rPr>
        <w:t xml:space="preserve">to </w:t>
      </w:r>
      <w:r w:rsidRPr="002E7CD8">
        <w:rPr>
          <w:rStyle w:val="Emphasis"/>
          <w:rFonts w:asciiTheme="majorHAnsi" w:hAnsiTheme="majorHAnsi" w:cstheme="majorHAnsi"/>
          <w:color w:val="FF0000"/>
        </w:rPr>
        <w:t>oversee</w:t>
      </w:r>
      <w:r w:rsidRPr="002E7CD8">
        <w:rPr>
          <w:rStyle w:val="StyleUnderline"/>
          <w:rFonts w:asciiTheme="majorHAnsi" w:hAnsiTheme="majorHAnsi" w:cstheme="majorHAnsi"/>
          <w:color w:val="FF0000"/>
        </w:rPr>
        <w:t xml:space="preserve">, </w:t>
      </w:r>
      <w:r w:rsidRPr="002E7CD8">
        <w:rPr>
          <w:rStyle w:val="Emphasis"/>
          <w:rFonts w:asciiTheme="majorHAnsi" w:hAnsiTheme="majorHAnsi" w:cstheme="majorHAnsi"/>
          <w:color w:val="FF0000"/>
          <w:highlight w:val="green"/>
        </w:rPr>
        <w:t>monitor</w:t>
      </w:r>
      <w:r w:rsidRPr="002E7CD8">
        <w:rPr>
          <w:rStyle w:val="StyleUnderline"/>
          <w:rFonts w:asciiTheme="majorHAnsi" w:hAnsiTheme="majorHAnsi" w:cstheme="majorHAnsi"/>
          <w:color w:val="FF0000"/>
        </w:rPr>
        <w:t xml:space="preserve">, and </w:t>
      </w:r>
      <w:r w:rsidRPr="002E7CD8">
        <w:rPr>
          <w:rStyle w:val="Emphasis"/>
          <w:rFonts w:asciiTheme="majorHAnsi" w:hAnsiTheme="majorHAnsi" w:cstheme="majorHAnsi"/>
          <w:color w:val="FF0000"/>
        </w:rPr>
        <w:t>regulate</w:t>
      </w:r>
      <w:r w:rsidRPr="002E7CD8">
        <w:rPr>
          <w:rStyle w:val="StyleUnderline"/>
          <w:rFonts w:asciiTheme="majorHAnsi" w:hAnsiTheme="majorHAnsi" w:cstheme="majorHAnsi"/>
          <w:color w:val="FF0000"/>
        </w:rPr>
        <w:t xml:space="preserve"> what </w:t>
      </w:r>
      <w:r w:rsidRPr="002E7CD8">
        <w:rPr>
          <w:rStyle w:val="Emphasis"/>
          <w:rFonts w:asciiTheme="majorHAnsi" w:hAnsiTheme="majorHAnsi" w:cstheme="majorHAnsi"/>
          <w:color w:val="FF0000"/>
          <w:highlight w:val="green"/>
        </w:rPr>
        <w:t>private actors</w:t>
      </w:r>
      <w:r w:rsidRPr="002E7CD8">
        <w:rPr>
          <w:rStyle w:val="StyleUnderline"/>
          <w:rFonts w:asciiTheme="majorHAnsi" w:hAnsiTheme="majorHAnsi" w:cstheme="majorHAnsi"/>
          <w:color w:val="FF0000"/>
        </w:rPr>
        <w:t xml:space="preserve"> are doing in space</w:t>
      </w:r>
      <w:r w:rsidRPr="002E7CD8">
        <w:rPr>
          <w:rFonts w:asciiTheme="majorHAnsi" w:hAnsiTheme="majorHAnsi" w:cstheme="majorHAnsi"/>
          <w:color w:val="FF0000"/>
          <w:sz w:val="16"/>
        </w:rPr>
        <w:t>.</w:t>
      </w:r>
    </w:p>
    <w:p w14:paraId="75AA13DC" w14:textId="77777777" w:rsidR="002E7C39" w:rsidRPr="002E7CD8" w:rsidRDefault="002E7C39" w:rsidP="002E7C39">
      <w:pPr>
        <w:rPr>
          <w:rFonts w:asciiTheme="majorHAnsi" w:hAnsiTheme="majorHAnsi" w:cstheme="majorHAnsi"/>
          <w:color w:val="FF0000"/>
        </w:rPr>
      </w:pPr>
    </w:p>
    <w:p w14:paraId="18C8C833" w14:textId="77777777" w:rsidR="002E7C39" w:rsidRPr="002E7CD8" w:rsidRDefault="002E7C39" w:rsidP="002E7C39">
      <w:pPr>
        <w:rPr>
          <w:rFonts w:asciiTheme="majorHAnsi" w:hAnsiTheme="majorHAnsi" w:cstheme="majorHAnsi"/>
          <w:color w:val="FF0000"/>
          <w:sz w:val="16"/>
        </w:rPr>
      </w:pPr>
    </w:p>
    <w:p w14:paraId="69B507F1" w14:textId="77777777" w:rsidR="002E7C39" w:rsidRPr="002E7CD8" w:rsidRDefault="002E7C39" w:rsidP="002E7C39">
      <w:pPr>
        <w:pStyle w:val="Heading3"/>
        <w:rPr>
          <w:color w:val="000000" w:themeColor="text1"/>
        </w:rPr>
      </w:pPr>
      <w:r w:rsidRPr="002E7CD8">
        <w:rPr>
          <w:color w:val="000000" w:themeColor="text1"/>
        </w:rPr>
        <w:lastRenderedPageBreak/>
        <w:t>1AC—</w:t>
      </w:r>
      <w:proofErr w:type="spellStart"/>
      <w:r w:rsidRPr="002E7CD8">
        <w:rPr>
          <w:color w:val="000000" w:themeColor="text1"/>
        </w:rPr>
        <w:t>Underview</w:t>
      </w:r>
      <w:proofErr w:type="spellEnd"/>
    </w:p>
    <w:p w14:paraId="60FEAA53" w14:textId="77777777" w:rsidR="002E7C39" w:rsidRPr="002E7CD8" w:rsidRDefault="002E7C39" w:rsidP="002E7C39">
      <w:pPr>
        <w:pStyle w:val="Heading4"/>
        <w:rPr>
          <w:color w:val="000000" w:themeColor="text1"/>
        </w:rPr>
      </w:pPr>
      <w:r w:rsidRPr="002E7CD8">
        <w:rPr>
          <w:color w:val="000000" w:themeColor="text1"/>
        </w:rPr>
        <w:t xml:space="preserve">1] </w:t>
      </w:r>
      <w:r w:rsidRPr="002E7CD8">
        <w:rPr>
          <w:color w:val="000000" w:themeColor="text1"/>
          <w:u w:val="single"/>
        </w:rPr>
        <w:t>Yes 1AR Theory</w:t>
      </w:r>
      <w:r w:rsidRPr="002E7CD8">
        <w:rPr>
          <w:color w:val="000000" w:themeColor="text1"/>
        </w:rPr>
        <w:t>—the 1AR needs it to make the time investment worth 4 min and I can’t brute force substance and theory—otherwise the neg can do infinite bad things and I can’t check.</w:t>
      </w:r>
    </w:p>
    <w:p w14:paraId="24D92312" w14:textId="77777777" w:rsidR="002E7C39" w:rsidRPr="002E7CD8" w:rsidRDefault="002E7C39" w:rsidP="002E7C39">
      <w:pPr>
        <w:rPr>
          <w:color w:val="000000" w:themeColor="text1"/>
        </w:rPr>
      </w:pPr>
    </w:p>
    <w:p w14:paraId="3923391D" w14:textId="77777777" w:rsidR="002E7C39" w:rsidRPr="002E7CD8" w:rsidRDefault="002E7C39" w:rsidP="002E7C39">
      <w:pPr>
        <w:pStyle w:val="Heading4"/>
        <w:rPr>
          <w:color w:val="000000" w:themeColor="text1"/>
        </w:rPr>
      </w:pPr>
      <w:r w:rsidRPr="002E7CD8">
        <w:rPr>
          <w:color w:val="000000" w:themeColor="text1"/>
        </w:rPr>
        <w:t>2] Permissibility and presumption affirm.</w:t>
      </w:r>
    </w:p>
    <w:p w14:paraId="1752E3A1" w14:textId="77777777" w:rsidR="002E7C39" w:rsidRPr="002E7CD8" w:rsidRDefault="002E7C39" w:rsidP="002E7C39">
      <w:pPr>
        <w:keepNext/>
        <w:keepLines/>
        <w:spacing w:before="40" w:after="0"/>
        <w:outlineLvl w:val="3"/>
        <w:rPr>
          <w:rFonts w:eastAsiaTheme="majorEastAsia"/>
          <w:b/>
          <w:bCs/>
          <w:color w:val="000000" w:themeColor="text1"/>
          <w:sz w:val="26"/>
          <w:szCs w:val="26"/>
        </w:rPr>
      </w:pPr>
      <w:r w:rsidRPr="002E7CD8">
        <w:rPr>
          <w:rFonts w:eastAsiaTheme="majorEastAsia"/>
          <w:b/>
          <w:bCs/>
          <w:color w:val="000000" w:themeColor="text1"/>
          <w:sz w:val="26"/>
          <w:szCs w:val="26"/>
        </w:rPr>
        <w:t xml:space="preserve">A] </w:t>
      </w:r>
      <w:r w:rsidRPr="002E7CD8">
        <w:rPr>
          <w:rFonts w:eastAsiaTheme="majorEastAsia"/>
          <w:b/>
          <w:bCs/>
          <w:color w:val="000000" w:themeColor="text1"/>
          <w:sz w:val="26"/>
          <w:szCs w:val="26"/>
          <w:u w:val="single"/>
        </w:rPr>
        <w:t>Freeze</w:t>
      </w:r>
      <w:r w:rsidRPr="002E7CD8">
        <w:rPr>
          <w:rFonts w:eastAsiaTheme="majorEastAsia"/>
          <w:b/>
          <w:bCs/>
          <w:color w:val="000000" w:themeColor="text1"/>
          <w:sz w:val="26"/>
          <w:szCs w:val="26"/>
        </w:rPr>
        <w:t>- otherwise we would not be able to justify morally neutral actions since there isn’t a prohibition and we would have to prove an obligation.</w:t>
      </w:r>
    </w:p>
    <w:p w14:paraId="61F36603" w14:textId="77777777" w:rsidR="002E7C39" w:rsidRPr="002E7CD8" w:rsidRDefault="002E7C39" w:rsidP="002E7C39">
      <w:pPr>
        <w:keepNext/>
        <w:keepLines/>
        <w:spacing w:before="40" w:after="0"/>
        <w:outlineLvl w:val="3"/>
        <w:rPr>
          <w:rFonts w:eastAsiaTheme="majorEastAsia"/>
          <w:b/>
          <w:bCs/>
          <w:color w:val="000000" w:themeColor="text1"/>
          <w:sz w:val="26"/>
          <w:szCs w:val="26"/>
        </w:rPr>
      </w:pPr>
      <w:r w:rsidRPr="002E7CD8">
        <w:rPr>
          <w:rFonts w:eastAsiaTheme="majorEastAsia"/>
          <w:b/>
          <w:bCs/>
          <w:color w:val="000000" w:themeColor="text1"/>
          <w:sz w:val="26"/>
          <w:szCs w:val="26"/>
        </w:rPr>
        <w:t xml:space="preserve">B] </w:t>
      </w:r>
      <w:r w:rsidRPr="002E7CD8">
        <w:rPr>
          <w:rFonts w:eastAsiaTheme="majorEastAsia"/>
          <w:b/>
          <w:bCs/>
          <w:color w:val="000000" w:themeColor="text1"/>
          <w:sz w:val="26"/>
          <w:szCs w:val="26"/>
          <w:u w:val="single"/>
        </w:rPr>
        <w:t>Trivialism</w:t>
      </w:r>
      <w:r w:rsidRPr="002E7CD8">
        <w:rPr>
          <w:rFonts w:eastAsiaTheme="majorEastAsia"/>
          <w:b/>
          <w:bCs/>
          <w:color w:val="000000" w:themeColor="text1"/>
          <w:sz w:val="26"/>
          <w:szCs w:val="26"/>
        </w:rPr>
        <w:t xml:space="preserve">- statements are true until proven false, if I told you my </w:t>
      </w:r>
      <w:proofErr w:type="gramStart"/>
      <w:r w:rsidRPr="002E7CD8">
        <w:rPr>
          <w:rFonts w:eastAsiaTheme="majorEastAsia"/>
          <w:b/>
          <w:bCs/>
          <w:color w:val="000000" w:themeColor="text1"/>
          <w:sz w:val="26"/>
          <w:szCs w:val="26"/>
        </w:rPr>
        <w:t>name</w:t>
      </w:r>
      <w:proofErr w:type="gramEnd"/>
      <w:r w:rsidRPr="002E7CD8">
        <w:rPr>
          <w:rFonts w:eastAsiaTheme="majorEastAsia"/>
          <w:b/>
          <w:bCs/>
          <w:color w:val="000000" w:themeColor="text1"/>
          <w:sz w:val="26"/>
          <w:szCs w:val="26"/>
        </w:rPr>
        <w:t xml:space="preserve"> you’d believe me.</w:t>
      </w:r>
    </w:p>
    <w:p w14:paraId="519D68B7" w14:textId="77777777" w:rsidR="002E7C39" w:rsidRPr="002E7CD8" w:rsidRDefault="002E7C39" w:rsidP="002E7C39">
      <w:pPr>
        <w:pStyle w:val="Heading4"/>
        <w:rPr>
          <w:rStyle w:val="Hyperlink"/>
          <w:color w:val="000000" w:themeColor="text1"/>
        </w:rPr>
      </w:pPr>
      <w:r w:rsidRPr="002E7CD8">
        <w:rPr>
          <w:color w:val="000000" w:themeColor="text1"/>
        </w:rPr>
        <w:t xml:space="preserve">C] </w:t>
      </w:r>
      <w:r w:rsidRPr="002E7CD8">
        <w:rPr>
          <w:color w:val="000000" w:themeColor="text1"/>
          <w:u w:val="single"/>
        </w:rPr>
        <w:t>The Law of Excluded Middles</w:t>
      </w:r>
      <w:r w:rsidRPr="002E7CD8">
        <w:rPr>
          <w:color w:val="000000" w:themeColor="text1"/>
        </w:rPr>
        <w:t xml:space="preserve">- if something is not false, it must be true, which means that if something is not prohibited, it must be obligatory, and permissibility is the same as obligatory. </w:t>
      </w:r>
    </w:p>
    <w:p w14:paraId="1EC71657" w14:textId="77777777" w:rsidR="002E7C39" w:rsidRPr="002E7CD8" w:rsidRDefault="002E7C39" w:rsidP="002E7C39">
      <w:pPr>
        <w:rPr>
          <w:color w:val="000000" w:themeColor="text1"/>
        </w:rPr>
      </w:pPr>
    </w:p>
    <w:p w14:paraId="56B0C39F" w14:textId="77777777" w:rsidR="002E7C39" w:rsidRPr="002E7CD8" w:rsidRDefault="002E7C39" w:rsidP="002E7C39">
      <w:pPr>
        <w:rPr>
          <w:color w:val="FF0000"/>
        </w:rPr>
      </w:pPr>
    </w:p>
    <w:p w14:paraId="4D773BAA" w14:textId="58E8073E" w:rsidR="00E42E4C" w:rsidRPr="002E7CD8" w:rsidRDefault="00E42E4C" w:rsidP="00F601E6">
      <w:pPr>
        <w:rPr>
          <w:color w:val="FF0000"/>
        </w:rPr>
      </w:pPr>
    </w:p>
    <w:sectPr w:rsidR="00E42E4C" w:rsidRPr="002E7C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22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C39"/>
    <w:rsid w:val="002E7CD8"/>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23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A7C113"/>
  <w14:defaultImageDpi w14:val="300"/>
  <w15:docId w15:val="{F99BAE2E-8607-DD4B-A20D-38823B2E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7CD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E7C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9"/>
    <w:unhideWhenUsed/>
    <w:qFormat/>
    <w:rsid w:val="002E7C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E7C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2E7C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7C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7CD8"/>
  </w:style>
  <w:style w:type="character" w:customStyle="1" w:styleId="Heading1Char">
    <w:name w:val="Heading 1 Char"/>
    <w:aliases w:val="Pocket Char"/>
    <w:basedOn w:val="DefaultParagraphFont"/>
    <w:link w:val="Heading1"/>
    <w:uiPriority w:val="9"/>
    <w:rsid w:val="002E7CD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E7CD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E7CD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2E7C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7CD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E7CD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E7CD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E7CD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E7CD8"/>
    <w:rPr>
      <w:color w:val="auto"/>
      <w:u w:val="none"/>
    </w:rPr>
  </w:style>
  <w:style w:type="paragraph" w:styleId="DocumentMap">
    <w:name w:val="Document Map"/>
    <w:basedOn w:val="Normal"/>
    <w:link w:val="DocumentMapChar"/>
    <w:uiPriority w:val="99"/>
    <w:semiHidden/>
    <w:unhideWhenUsed/>
    <w:rsid w:val="002E7C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7CD8"/>
    <w:rPr>
      <w:rFonts w:ascii="Lucida Grande" w:hAnsi="Lucida Grande" w:cs="Lucida Grande"/>
    </w:rPr>
  </w:style>
  <w:style w:type="paragraph" w:customStyle="1" w:styleId="Emphasis1">
    <w:name w:val="Emphasis1"/>
    <w:basedOn w:val="Normal"/>
    <w:link w:val="Emphasis"/>
    <w:autoRedefine/>
    <w:uiPriority w:val="20"/>
    <w:qFormat/>
    <w:rsid w:val="002E7C3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E7C3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2E7C39"/>
    <w:pPr>
      <w:ind w:left="720"/>
      <w:contextualSpacing/>
    </w:pPr>
  </w:style>
  <w:style w:type="paragraph" w:styleId="NormalWeb">
    <w:name w:val="Normal (Web)"/>
    <w:basedOn w:val="Normal"/>
    <w:uiPriority w:val="99"/>
    <w:unhideWhenUsed/>
    <w:rsid w:val="002E7C39"/>
    <w:pPr>
      <w:spacing w:before="100" w:beforeAutospacing="1" w:after="100" w:afterAutospacing="1"/>
    </w:pPr>
  </w:style>
  <w:style w:type="paragraph" w:customStyle="1" w:styleId="Emphasize">
    <w:name w:val="Emphasize"/>
    <w:basedOn w:val="Normal"/>
    <w:uiPriority w:val="20"/>
    <w:qFormat/>
    <w:rsid w:val="002E7C3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20"/>
    <w:qFormat/>
    <w:rsid w:val="002E7C3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2E7C39"/>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2E7C39"/>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E7C39"/>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0" Type="http://schemas.openxmlformats.org/officeDocument/2006/relationships/hyperlink" Target="https://en.wikipedia.org/wiki/List_of_nuclear_weapons_tests_of_India" TargetMode="External"/><Relationship Id="rId29" Type="http://schemas.openxmlformats.org/officeDocument/2006/relationships/hyperlink" Target="https://www.nytimes.com/2019/02/21/world/asia/india-pakistan-water-kashmir.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orfonline.org/research/if-space-is-the-province-of-mankind-who-owns-its-resources-47561/" TargetMode="External"/><Relationship Id="rId40" Type="http://schemas.openxmlformats.org/officeDocument/2006/relationships/hyperlink" Target="https://swfound.org/media/206951/johnson2020_referenceworkentry_thelegalstatusofmegaleoconstel.pdf"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nature.com/articles/s41598-021-89909-7"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 Type="http://schemas.openxmlformats.org/officeDocument/2006/relationships/customXml" Target="../customXml/item4.xml"/><Relationship Id="rId9" Type="http://schemas.openxmlformats.org/officeDocument/2006/relationships/hyperlink" Target="https://www.technologyreview.com/2017/06/27/150948/how-the-brain-seeks-pleasure-and-avoids-pain/"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www.orfonline.org/research/if-space-is-the-province-of-mankind-who-owns-its-resources-475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22</Pages>
  <Words>14779</Words>
  <Characters>84246</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2022-03-26T13:52:00Z</dcterms:created>
  <dcterms:modified xsi:type="dcterms:W3CDTF">2022-04-02T19:57:00Z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