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488F0" w14:textId="0054A257" w:rsidR="00F24DAF" w:rsidRPr="001A52B1" w:rsidRDefault="00F24DAF" w:rsidP="00F24DAF">
      <w:pPr>
        <w:pStyle w:val="Heading2"/>
        <w:rPr>
          <w:rFonts w:asciiTheme="majorHAnsi" w:hAnsiTheme="majorHAnsi" w:cstheme="majorHAnsi"/>
          <w:color w:val="000000" w:themeColor="text1"/>
        </w:rPr>
      </w:pPr>
      <w:r w:rsidRPr="001A52B1">
        <w:rPr>
          <w:rFonts w:asciiTheme="majorHAnsi" w:hAnsiTheme="majorHAnsi" w:cstheme="majorHAnsi"/>
          <w:color w:val="000000" w:themeColor="text1"/>
        </w:rPr>
        <w:t xml:space="preserve">1AC </w:t>
      </w:r>
      <w:proofErr w:type="spellStart"/>
      <w:r w:rsidR="00935DD1" w:rsidRPr="001A52B1">
        <w:rPr>
          <w:rFonts w:asciiTheme="majorHAnsi" w:hAnsiTheme="majorHAnsi" w:cstheme="majorHAnsi"/>
          <w:color w:val="000000" w:themeColor="text1"/>
        </w:rPr>
        <w:t>Glenbrooks</w:t>
      </w:r>
      <w:proofErr w:type="spellEnd"/>
      <w:r w:rsidR="00935DD1" w:rsidRPr="001A52B1">
        <w:rPr>
          <w:rFonts w:asciiTheme="majorHAnsi" w:hAnsiTheme="majorHAnsi" w:cstheme="majorHAnsi"/>
          <w:color w:val="000000" w:themeColor="text1"/>
        </w:rPr>
        <w:t xml:space="preserve"> R3 vs </w:t>
      </w:r>
      <w:r w:rsidR="001A52B1">
        <w:rPr>
          <w:rFonts w:asciiTheme="majorHAnsi" w:hAnsiTheme="majorHAnsi" w:cstheme="majorHAnsi"/>
          <w:color w:val="000000" w:themeColor="text1"/>
        </w:rPr>
        <w:t>LHP PS</w:t>
      </w:r>
    </w:p>
    <w:p w14:paraId="0A16215A" w14:textId="77777777" w:rsidR="00F24DAF" w:rsidRPr="001A52B1" w:rsidRDefault="00F24DAF" w:rsidP="00F24DAF">
      <w:pPr>
        <w:rPr>
          <w:rFonts w:asciiTheme="majorHAnsi" w:hAnsiTheme="majorHAnsi" w:cstheme="majorHAnsi"/>
          <w:color w:val="000000" w:themeColor="text1"/>
        </w:rPr>
      </w:pPr>
    </w:p>
    <w:p w14:paraId="0E0A3C16" w14:textId="77777777" w:rsidR="00F24DAF" w:rsidRPr="001A52B1" w:rsidRDefault="00F24DAF" w:rsidP="00F24DAF">
      <w:pPr>
        <w:pStyle w:val="Heading3"/>
        <w:rPr>
          <w:rFonts w:asciiTheme="majorHAnsi" w:hAnsiTheme="majorHAnsi" w:cstheme="majorHAnsi"/>
          <w:color w:val="000000" w:themeColor="text1"/>
        </w:rPr>
      </w:pPr>
      <w:r w:rsidRPr="001A52B1">
        <w:rPr>
          <w:rFonts w:asciiTheme="majorHAnsi" w:hAnsiTheme="majorHAnsi" w:cstheme="majorHAnsi"/>
          <w:color w:val="000000" w:themeColor="text1"/>
        </w:rPr>
        <w:lastRenderedPageBreak/>
        <w:t>Framing</w:t>
      </w:r>
    </w:p>
    <w:p w14:paraId="39AFC8EC" w14:textId="77777777"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 xml:space="preserve">The meta-ethic is substantive moral naturalism. Prefer – </w:t>
      </w:r>
      <w:r w:rsidRPr="001A52B1">
        <w:rPr>
          <w:rFonts w:asciiTheme="majorHAnsi" w:eastAsia="Times New Roman" w:hAnsiTheme="majorHAnsi" w:cstheme="majorHAnsi"/>
          <w:vanish/>
          <w:color w:val="000000" w:themeColor="text1"/>
          <w:sz w:val="16"/>
          <w:szCs w:val="16"/>
        </w:rPr>
        <w:t>Bottom of Form</w:t>
      </w:r>
    </w:p>
    <w:p w14:paraId="27BBD0AA" w14:textId="42DB38D5"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[1] Empiricism – naturalism is the only objective way to derive experiences for normative values based on the real world around us</w:t>
      </w:r>
      <w:r w:rsidR="005F06CD" w:rsidRPr="001A52B1">
        <w:rPr>
          <w:rFonts w:asciiTheme="majorHAnsi" w:hAnsiTheme="majorHAnsi" w:cstheme="majorHAnsi"/>
          <w:color w:val="000000" w:themeColor="text1"/>
        </w:rPr>
        <w:t>.</w:t>
      </w:r>
    </w:p>
    <w:p w14:paraId="6B40D5CF" w14:textId="0319CA29" w:rsidR="00F24DAF" w:rsidRPr="001A52B1" w:rsidRDefault="00F24DAF" w:rsidP="00F24DAF">
      <w:pPr>
        <w:rPr>
          <w:rStyle w:val="Style13ptBold"/>
          <w:rFonts w:asciiTheme="majorHAnsi" w:hAnsiTheme="majorHAnsi" w:cstheme="majorHAnsi"/>
          <w:color w:val="000000" w:themeColor="text1"/>
        </w:rPr>
      </w:pPr>
      <w:r w:rsidRPr="001A52B1">
        <w:rPr>
          <w:rStyle w:val="Style13ptBold"/>
          <w:rFonts w:asciiTheme="majorHAnsi" w:hAnsiTheme="majorHAnsi" w:cstheme="majorHAnsi"/>
          <w:color w:val="000000" w:themeColor="text1"/>
        </w:rPr>
        <w:t>Papineau 11</w:t>
      </w:r>
    </w:p>
    <w:p w14:paraId="31574E0D" w14:textId="77777777" w:rsidR="00F24DAF" w:rsidRPr="001A52B1" w:rsidRDefault="00F24DAF" w:rsidP="00F24DAF">
      <w:pPr>
        <w:rPr>
          <w:rFonts w:asciiTheme="majorHAnsi" w:hAnsiTheme="majorHAnsi" w:cstheme="majorHAnsi"/>
          <w:color w:val="000000" w:themeColor="text1"/>
        </w:rPr>
      </w:pPr>
      <w:r w:rsidRPr="001A52B1">
        <w:rPr>
          <w:rFonts w:asciiTheme="majorHAnsi" w:hAnsiTheme="majorHAnsi" w:cstheme="majorHAnsi"/>
          <w:color w:val="000000" w:themeColor="text1"/>
        </w:rPr>
        <w:t>[David Papineau, “Naturalism,” Stanford Encyclopedia of Philosophy, 2007]</w:t>
      </w:r>
    </w:p>
    <w:p w14:paraId="7D5A1944" w14:textId="4A7628C5" w:rsidR="00F24DAF" w:rsidRPr="001A52B1" w:rsidRDefault="00F24DAF" w:rsidP="00F24DAF">
      <w:pPr>
        <w:pStyle w:val="Style2"/>
        <w:pBdr>
          <w:top w:val="none" w:sz="0" w:space="0" w:color="auto"/>
          <w:left w:val="none" w:sz="0" w:space="0" w:color="auto"/>
          <w:bottom w:val="none" w:sz="0" w:space="0" w:color="auto"/>
          <w:right w:val="none" w:sz="0" w:space="0" w:color="auto"/>
        </w:pBdr>
        <w:rPr>
          <w:rFonts w:asciiTheme="majorHAnsi" w:hAnsiTheme="majorHAnsi" w:cstheme="majorHAnsi"/>
          <w:b/>
          <w:color w:val="000000" w:themeColor="text1"/>
          <w:sz w:val="22"/>
          <w:szCs w:val="22"/>
          <w:highlight w:val="green"/>
          <w:u w:val="thick"/>
        </w:rPr>
      </w:pPr>
      <w:r w:rsidRPr="001A52B1">
        <w:rPr>
          <w:rFonts w:asciiTheme="majorHAnsi" w:hAnsiTheme="majorHAnsi" w:cstheme="majorHAnsi"/>
          <w:color w:val="000000" w:themeColor="text1"/>
        </w:rPr>
        <w:t xml:space="preserve">Moore took this argument to show that moral facts comprise a distinct species of non-natural fact. However, any such </w:t>
      </w:r>
      <w:r w:rsidRPr="001A52B1">
        <w:rPr>
          <w:rFonts w:asciiTheme="majorHAnsi" w:hAnsiTheme="majorHAnsi" w:cstheme="majorHAnsi"/>
          <w:b/>
          <w:color w:val="000000" w:themeColor="text1"/>
          <w:sz w:val="22"/>
          <w:szCs w:val="22"/>
          <w:u w:val="single"/>
        </w:rPr>
        <w:t>non-naturalist</w:t>
      </w:r>
      <w:r w:rsidRPr="001A52B1">
        <w:rPr>
          <w:rFonts w:asciiTheme="majorHAnsi" w:hAnsiTheme="majorHAnsi" w:cstheme="majorHAnsi"/>
          <w:color w:val="000000" w:themeColor="text1"/>
          <w:sz w:val="24"/>
          <w:szCs w:val="24"/>
        </w:rPr>
        <w:t xml:space="preserve"> </w:t>
      </w:r>
      <w:r w:rsidRPr="001A52B1">
        <w:rPr>
          <w:rFonts w:asciiTheme="majorHAnsi" w:hAnsiTheme="majorHAnsi" w:cstheme="majorHAnsi"/>
          <w:color w:val="000000" w:themeColor="text1"/>
        </w:rPr>
        <w:t>view of</w:t>
      </w:r>
      <w:r w:rsidRPr="001A52B1">
        <w:rPr>
          <w:rFonts w:asciiTheme="majorHAnsi" w:hAnsiTheme="majorHAnsi" w:cstheme="majorHAnsi"/>
          <w:color w:val="000000" w:themeColor="text1"/>
          <w:sz w:val="24"/>
          <w:szCs w:val="24"/>
          <w:u w:val="single"/>
        </w:rPr>
        <w:t xml:space="preserve"> </w:t>
      </w:r>
      <w:r w:rsidRPr="001A52B1">
        <w:rPr>
          <w:rFonts w:asciiTheme="majorHAnsi" w:hAnsiTheme="majorHAnsi" w:cstheme="majorHAnsi"/>
          <w:b/>
          <w:color w:val="000000" w:themeColor="text1"/>
          <w:sz w:val="22"/>
          <w:szCs w:val="22"/>
          <w:u w:val="single"/>
        </w:rPr>
        <w:t>morality faces</w:t>
      </w:r>
      <w:r w:rsidRPr="001A52B1">
        <w:rPr>
          <w:rFonts w:asciiTheme="majorHAnsi" w:hAnsiTheme="majorHAnsi" w:cstheme="majorHAnsi"/>
          <w:color w:val="000000" w:themeColor="text1"/>
          <w:sz w:val="24"/>
          <w:szCs w:val="24"/>
          <w:u w:val="thick"/>
        </w:rPr>
        <w:t xml:space="preserve"> </w:t>
      </w:r>
      <w:r w:rsidRPr="001A52B1">
        <w:rPr>
          <w:rFonts w:asciiTheme="majorHAnsi" w:hAnsiTheme="majorHAnsi" w:cstheme="majorHAnsi"/>
          <w:color w:val="000000" w:themeColor="text1"/>
        </w:rPr>
        <w:t>immediate</w:t>
      </w:r>
      <w:r w:rsidRPr="001A52B1">
        <w:rPr>
          <w:rFonts w:asciiTheme="majorHAnsi" w:hAnsiTheme="majorHAnsi" w:cstheme="majorHAnsi"/>
          <w:color w:val="000000" w:themeColor="text1"/>
          <w:sz w:val="24"/>
          <w:szCs w:val="24"/>
          <w:u w:val="single"/>
        </w:rPr>
        <w:t xml:space="preserve"> </w:t>
      </w:r>
      <w:r w:rsidRPr="001A52B1">
        <w:rPr>
          <w:rFonts w:asciiTheme="majorHAnsi" w:hAnsiTheme="majorHAnsi" w:cstheme="majorHAnsi"/>
          <w:b/>
          <w:color w:val="000000" w:themeColor="text1"/>
          <w:sz w:val="22"/>
          <w:szCs w:val="22"/>
          <w:u w:val="single"/>
        </w:rPr>
        <w:t>difficulties</w:t>
      </w:r>
      <w:r w:rsidRPr="001A52B1">
        <w:rPr>
          <w:rFonts w:asciiTheme="majorHAnsi" w:hAnsiTheme="majorHAnsi" w:cstheme="majorHAnsi"/>
          <w:color w:val="000000" w:themeColor="text1"/>
        </w:rPr>
        <w:t xml:space="preserve">, deriving ultimately from the kind of causal closure thesis discussed above. If </w:t>
      </w:r>
      <w:r w:rsidRPr="001A52B1">
        <w:rPr>
          <w:rFonts w:asciiTheme="majorHAnsi" w:hAnsiTheme="majorHAnsi" w:cstheme="majorHAnsi"/>
          <w:b/>
          <w:color w:val="000000" w:themeColor="text1"/>
          <w:sz w:val="22"/>
          <w:szCs w:val="22"/>
          <w:highlight w:val="green"/>
          <w:u w:val="single"/>
        </w:rPr>
        <w:t>all physical effects are due to</w:t>
      </w:r>
      <w:r w:rsidRPr="001A52B1">
        <w:rPr>
          <w:rFonts w:asciiTheme="majorHAnsi" w:hAnsiTheme="majorHAnsi" w:cstheme="majorHAnsi"/>
          <w:color w:val="000000" w:themeColor="text1"/>
          <w:sz w:val="24"/>
          <w:szCs w:val="24"/>
          <w:highlight w:val="green"/>
          <w:u w:val="thick"/>
        </w:rPr>
        <w:t xml:space="preserve"> </w:t>
      </w:r>
      <w:r w:rsidRPr="001A52B1">
        <w:rPr>
          <w:rFonts w:asciiTheme="majorHAnsi" w:hAnsiTheme="majorHAnsi" w:cstheme="majorHAnsi"/>
          <w:color w:val="000000" w:themeColor="text1"/>
        </w:rPr>
        <w:t>a limited range of</w:t>
      </w:r>
      <w:r w:rsidRPr="001A52B1">
        <w:rPr>
          <w:rFonts w:asciiTheme="majorHAnsi" w:hAnsiTheme="majorHAnsi" w:cstheme="majorHAnsi"/>
          <w:color w:val="000000" w:themeColor="text1"/>
          <w:sz w:val="24"/>
          <w:szCs w:val="24"/>
          <w:u w:val="thick"/>
        </w:rPr>
        <w:t xml:space="preserve"> </w:t>
      </w:r>
      <w:r w:rsidRPr="001A52B1">
        <w:rPr>
          <w:rFonts w:asciiTheme="majorHAnsi" w:hAnsiTheme="majorHAnsi" w:cstheme="majorHAnsi"/>
          <w:b/>
          <w:color w:val="000000" w:themeColor="text1"/>
          <w:sz w:val="22"/>
          <w:szCs w:val="22"/>
          <w:highlight w:val="green"/>
          <w:u w:val="single"/>
        </w:rPr>
        <w:t>natural causes</w:t>
      </w:r>
      <w:r w:rsidRPr="001A52B1">
        <w:rPr>
          <w:rFonts w:asciiTheme="majorHAnsi" w:hAnsiTheme="majorHAnsi" w:cstheme="majorHAnsi"/>
          <w:color w:val="000000" w:themeColor="text1"/>
        </w:rPr>
        <w:t xml:space="preserve">, and </w:t>
      </w:r>
      <w:r w:rsidRPr="001A52B1">
        <w:rPr>
          <w:rFonts w:asciiTheme="majorHAnsi" w:hAnsiTheme="majorHAnsi" w:cstheme="majorHAnsi"/>
          <w:b/>
          <w:color w:val="000000" w:themeColor="text1"/>
          <w:sz w:val="22"/>
          <w:szCs w:val="22"/>
          <w:highlight w:val="green"/>
          <w:u w:val="single"/>
        </w:rPr>
        <w:t xml:space="preserve">if moral facts lie outside </w:t>
      </w:r>
      <w:r w:rsidRPr="001A52B1">
        <w:rPr>
          <w:rFonts w:asciiTheme="majorHAnsi" w:hAnsiTheme="majorHAnsi" w:cstheme="majorHAnsi"/>
          <w:b/>
          <w:color w:val="000000" w:themeColor="text1"/>
          <w:sz w:val="22"/>
          <w:szCs w:val="22"/>
          <w:u w:val="single"/>
        </w:rPr>
        <w:t>this</w:t>
      </w:r>
      <w:r w:rsidRPr="001A52B1">
        <w:rPr>
          <w:rFonts w:asciiTheme="majorHAnsi" w:hAnsiTheme="majorHAnsi" w:cstheme="majorHAnsi"/>
          <w:color w:val="000000" w:themeColor="text1"/>
          <w:sz w:val="24"/>
          <w:szCs w:val="24"/>
          <w:u w:val="thick"/>
        </w:rPr>
        <w:t xml:space="preserve"> </w:t>
      </w:r>
      <w:r w:rsidRPr="001A52B1">
        <w:rPr>
          <w:rFonts w:asciiTheme="majorHAnsi" w:hAnsiTheme="majorHAnsi" w:cstheme="majorHAnsi"/>
          <w:color w:val="000000" w:themeColor="text1"/>
        </w:rPr>
        <w:t>range,</w:t>
      </w:r>
      <w:r w:rsidRPr="001A52B1">
        <w:rPr>
          <w:rFonts w:asciiTheme="majorHAnsi" w:hAnsiTheme="majorHAnsi" w:cstheme="majorHAnsi"/>
          <w:color w:val="000000" w:themeColor="text1"/>
          <w:sz w:val="24"/>
          <w:szCs w:val="24"/>
          <w:u w:val="thick"/>
        </w:rPr>
        <w:t xml:space="preserve"> </w:t>
      </w:r>
      <w:r w:rsidRPr="001A52B1">
        <w:rPr>
          <w:rFonts w:asciiTheme="majorHAnsi" w:hAnsiTheme="majorHAnsi" w:cstheme="majorHAnsi"/>
          <w:b/>
          <w:color w:val="000000" w:themeColor="text1"/>
          <w:sz w:val="22"/>
          <w:szCs w:val="22"/>
          <w:highlight w:val="green"/>
          <w:u w:val="single"/>
        </w:rPr>
        <w:t>then</w:t>
      </w:r>
      <w:r w:rsidRPr="001A52B1">
        <w:rPr>
          <w:rFonts w:asciiTheme="majorHAnsi" w:hAnsiTheme="majorHAnsi" w:cstheme="majorHAnsi"/>
          <w:color w:val="000000" w:themeColor="text1"/>
          <w:highlight w:val="green"/>
        </w:rPr>
        <w:t xml:space="preserve"> </w:t>
      </w:r>
      <w:r w:rsidRPr="001A52B1">
        <w:rPr>
          <w:rFonts w:asciiTheme="majorHAnsi" w:hAnsiTheme="majorHAnsi" w:cstheme="majorHAnsi"/>
          <w:color w:val="000000" w:themeColor="text1"/>
        </w:rPr>
        <w:t xml:space="preserve">it </w:t>
      </w:r>
      <w:proofErr w:type="gramStart"/>
      <w:r w:rsidRPr="001A52B1">
        <w:rPr>
          <w:rFonts w:asciiTheme="majorHAnsi" w:hAnsiTheme="majorHAnsi" w:cstheme="majorHAnsi"/>
          <w:color w:val="000000" w:themeColor="text1"/>
        </w:rPr>
        <w:t>follow</w:t>
      </w:r>
      <w:proofErr w:type="gramEnd"/>
      <w:r w:rsidRPr="001A52B1">
        <w:rPr>
          <w:rFonts w:asciiTheme="majorHAnsi" w:hAnsiTheme="majorHAnsi" w:cstheme="majorHAnsi"/>
          <w:color w:val="000000" w:themeColor="text1"/>
        </w:rPr>
        <w:t xml:space="preserve"> that</w:t>
      </w:r>
      <w:r w:rsidRPr="001A52B1">
        <w:rPr>
          <w:rFonts w:asciiTheme="majorHAnsi" w:hAnsiTheme="majorHAnsi" w:cstheme="majorHAnsi"/>
          <w:color w:val="000000" w:themeColor="text1"/>
          <w:sz w:val="24"/>
          <w:szCs w:val="24"/>
          <w:u w:val="thick"/>
        </w:rPr>
        <w:t xml:space="preserve"> </w:t>
      </w:r>
      <w:r w:rsidRPr="001A52B1">
        <w:rPr>
          <w:rFonts w:asciiTheme="majorHAnsi" w:hAnsiTheme="majorHAnsi" w:cstheme="majorHAnsi"/>
          <w:b/>
          <w:color w:val="000000" w:themeColor="text1"/>
          <w:sz w:val="22"/>
          <w:szCs w:val="22"/>
          <w:u w:val="single"/>
        </w:rPr>
        <w:t xml:space="preserve">moral </w:t>
      </w:r>
      <w:r w:rsidRPr="001A52B1">
        <w:rPr>
          <w:rFonts w:asciiTheme="majorHAnsi" w:hAnsiTheme="majorHAnsi" w:cstheme="majorHAnsi"/>
          <w:b/>
          <w:color w:val="000000" w:themeColor="text1"/>
          <w:sz w:val="22"/>
          <w:szCs w:val="22"/>
          <w:highlight w:val="green"/>
          <w:u w:val="single"/>
        </w:rPr>
        <w:t>facts can never make</w:t>
      </w:r>
      <w:r w:rsidRPr="001A52B1">
        <w:rPr>
          <w:rFonts w:asciiTheme="majorHAnsi" w:hAnsiTheme="majorHAnsi" w:cstheme="majorHAnsi"/>
          <w:b/>
          <w:color w:val="000000" w:themeColor="text1"/>
          <w:sz w:val="22"/>
          <w:szCs w:val="22"/>
          <w:u w:val="single"/>
        </w:rPr>
        <w:t xml:space="preserve"> any </w:t>
      </w:r>
      <w:r w:rsidRPr="001A52B1">
        <w:rPr>
          <w:rFonts w:asciiTheme="majorHAnsi" w:hAnsiTheme="majorHAnsi" w:cstheme="majorHAnsi"/>
          <w:b/>
          <w:color w:val="000000" w:themeColor="text1"/>
          <w:sz w:val="22"/>
          <w:szCs w:val="22"/>
          <w:highlight w:val="green"/>
          <w:u w:val="single"/>
        </w:rPr>
        <w:t>difference</w:t>
      </w:r>
      <w:r w:rsidRPr="001A52B1">
        <w:rPr>
          <w:rFonts w:asciiTheme="majorHAnsi" w:hAnsiTheme="majorHAnsi" w:cstheme="majorHAnsi"/>
          <w:color w:val="000000" w:themeColor="text1"/>
          <w:sz w:val="24"/>
          <w:szCs w:val="24"/>
          <w:highlight w:val="green"/>
          <w:u w:val="thick"/>
        </w:rPr>
        <w:t xml:space="preserve"> </w:t>
      </w:r>
      <w:r w:rsidRPr="001A52B1">
        <w:rPr>
          <w:rFonts w:asciiTheme="majorHAnsi" w:hAnsiTheme="majorHAnsi" w:cstheme="majorHAnsi"/>
          <w:color w:val="000000" w:themeColor="text1"/>
        </w:rPr>
        <w:t xml:space="preserve">to what happens in the physical world (Harman, 1986). At first sight this may seem tolerable (perhaps moral facts indeed don't have any physical </w:t>
      </w:r>
      <w:r w:rsidRPr="001A52B1">
        <w:rPr>
          <w:rStyle w:val="CardsChar"/>
          <w:rFonts w:asciiTheme="majorHAnsi" w:eastAsiaTheme="minorEastAsia" w:hAnsiTheme="majorHAnsi" w:cstheme="majorHAnsi"/>
          <w:color w:val="000000" w:themeColor="text1"/>
          <w:sz w:val="16"/>
          <w:szCs w:val="16"/>
        </w:rPr>
        <w:t>effects). But it has very awkward epistemological consequences. For</w:t>
      </w:r>
      <w:r w:rsidRPr="001A52B1">
        <w:rPr>
          <w:rFonts w:asciiTheme="majorHAnsi" w:hAnsiTheme="majorHAnsi" w:cstheme="majorHAnsi"/>
          <w:color w:val="000000" w:themeColor="text1"/>
        </w:rPr>
        <w:t xml:space="preserve"> beings like us, </w:t>
      </w:r>
      <w:r w:rsidRPr="001A52B1">
        <w:rPr>
          <w:rFonts w:asciiTheme="majorHAnsi" w:hAnsiTheme="majorHAnsi" w:cstheme="majorHAnsi"/>
          <w:b/>
          <w:color w:val="000000" w:themeColor="text1"/>
          <w:sz w:val="22"/>
          <w:szCs w:val="22"/>
          <w:u w:val="single"/>
        </w:rPr>
        <w:t xml:space="preserve">knowledge of </w:t>
      </w:r>
      <w:r w:rsidRPr="001A52B1">
        <w:rPr>
          <w:rFonts w:asciiTheme="majorHAnsi" w:hAnsiTheme="majorHAnsi" w:cstheme="majorHAnsi"/>
          <w:b/>
          <w:color w:val="000000" w:themeColor="text1"/>
          <w:sz w:val="22"/>
          <w:szCs w:val="22"/>
          <w:highlight w:val="green"/>
          <w:u w:val="single"/>
        </w:rPr>
        <w:t>the</w:t>
      </w:r>
      <w:r w:rsidRPr="001A52B1">
        <w:rPr>
          <w:rFonts w:asciiTheme="majorHAnsi" w:hAnsiTheme="majorHAnsi" w:cstheme="majorHAnsi"/>
          <w:color w:val="000000" w:themeColor="text1"/>
          <w:sz w:val="24"/>
          <w:szCs w:val="24"/>
          <w:u w:val="thick"/>
        </w:rPr>
        <w:t xml:space="preserve"> </w:t>
      </w:r>
      <w:r w:rsidRPr="001A52B1">
        <w:rPr>
          <w:rFonts w:asciiTheme="majorHAnsi" w:hAnsiTheme="majorHAnsi" w:cstheme="majorHAnsi"/>
          <w:color w:val="000000" w:themeColor="text1"/>
        </w:rPr>
        <w:t>spatiotemporal</w:t>
      </w:r>
      <w:r w:rsidRPr="001A52B1">
        <w:rPr>
          <w:rFonts w:asciiTheme="majorHAnsi" w:hAnsiTheme="majorHAnsi" w:cstheme="majorHAnsi"/>
          <w:color w:val="000000" w:themeColor="text1"/>
          <w:sz w:val="24"/>
          <w:szCs w:val="24"/>
          <w:u w:val="thick"/>
        </w:rPr>
        <w:t xml:space="preserve"> </w:t>
      </w:r>
      <w:r w:rsidRPr="001A52B1">
        <w:rPr>
          <w:rFonts w:asciiTheme="majorHAnsi" w:hAnsiTheme="majorHAnsi" w:cstheme="majorHAnsi"/>
          <w:b/>
          <w:color w:val="000000" w:themeColor="text1"/>
          <w:sz w:val="22"/>
          <w:szCs w:val="22"/>
          <w:highlight w:val="green"/>
          <w:u w:val="single"/>
        </w:rPr>
        <w:t xml:space="preserve">world is mediated by physical processes involving </w:t>
      </w:r>
      <w:r w:rsidRPr="001A52B1">
        <w:rPr>
          <w:rFonts w:asciiTheme="majorHAnsi" w:hAnsiTheme="majorHAnsi" w:cstheme="majorHAnsi"/>
          <w:b/>
          <w:color w:val="000000" w:themeColor="text1"/>
          <w:sz w:val="22"/>
          <w:szCs w:val="22"/>
          <w:u w:val="single"/>
        </w:rPr>
        <w:t xml:space="preserve">our </w:t>
      </w:r>
      <w:r w:rsidRPr="001A52B1">
        <w:rPr>
          <w:rFonts w:asciiTheme="majorHAnsi" w:hAnsiTheme="majorHAnsi" w:cstheme="majorHAnsi"/>
          <w:b/>
          <w:color w:val="000000" w:themeColor="text1"/>
          <w:sz w:val="22"/>
          <w:szCs w:val="22"/>
          <w:highlight w:val="green"/>
          <w:u w:val="single"/>
        </w:rPr>
        <w:t xml:space="preserve">sense </w:t>
      </w:r>
      <w:r w:rsidRPr="001A52B1">
        <w:rPr>
          <w:rFonts w:asciiTheme="majorHAnsi" w:hAnsiTheme="majorHAnsi" w:cstheme="majorHAnsi"/>
          <w:b/>
          <w:color w:val="000000" w:themeColor="text1"/>
          <w:sz w:val="22"/>
          <w:szCs w:val="22"/>
          <w:u w:val="single"/>
        </w:rPr>
        <w:t>organs</w:t>
      </w:r>
      <w:r w:rsidRPr="001A52B1">
        <w:rPr>
          <w:rFonts w:asciiTheme="majorHAnsi" w:hAnsiTheme="majorHAnsi" w:cstheme="majorHAnsi"/>
          <w:color w:val="000000" w:themeColor="text1"/>
          <w:sz w:val="24"/>
          <w:szCs w:val="24"/>
          <w:u w:val="single"/>
        </w:rPr>
        <w:t xml:space="preserve"> </w:t>
      </w:r>
      <w:r w:rsidRPr="001A52B1">
        <w:rPr>
          <w:rFonts w:asciiTheme="majorHAnsi" w:hAnsiTheme="majorHAnsi" w:cstheme="majorHAnsi"/>
          <w:color w:val="000000" w:themeColor="text1"/>
        </w:rPr>
        <w:t>and cognitive systems</w:t>
      </w:r>
      <w:r w:rsidRPr="001A52B1">
        <w:rPr>
          <w:rFonts w:asciiTheme="majorHAnsi" w:hAnsiTheme="majorHAnsi" w:cstheme="majorHAnsi"/>
          <w:color w:val="000000" w:themeColor="text1"/>
          <w:sz w:val="24"/>
          <w:szCs w:val="24"/>
          <w:u w:val="thick"/>
        </w:rPr>
        <w:t xml:space="preserve">. </w:t>
      </w:r>
      <w:r w:rsidRPr="001A52B1">
        <w:rPr>
          <w:rFonts w:asciiTheme="majorHAnsi" w:hAnsiTheme="majorHAnsi" w:cstheme="majorHAnsi"/>
          <w:b/>
          <w:color w:val="000000" w:themeColor="text1"/>
          <w:sz w:val="22"/>
          <w:szCs w:val="22"/>
          <w:highlight w:val="green"/>
          <w:u w:val="single"/>
        </w:rPr>
        <w:t>If moral facts cannot influence the physical world, then it is hard to see how we can ha</w:t>
      </w:r>
      <w:r w:rsidRPr="001A52B1">
        <w:rPr>
          <w:rFonts w:asciiTheme="majorHAnsi" w:hAnsiTheme="majorHAnsi" w:cstheme="majorHAnsi"/>
          <w:b/>
          <w:color w:val="000000" w:themeColor="text1"/>
          <w:sz w:val="22"/>
          <w:szCs w:val="22"/>
          <w:highlight w:val="green"/>
          <w:u w:val="thick"/>
        </w:rPr>
        <w:t>ve any knowledge of them.</w:t>
      </w:r>
    </w:p>
    <w:p w14:paraId="4E8C2B15" w14:textId="20B1DC77" w:rsidR="006041D7" w:rsidRPr="001A52B1" w:rsidRDefault="006041D7" w:rsidP="006041D7">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Only impacts and values that exist in the physical world are relevant. Williams 44</w:t>
      </w:r>
    </w:p>
    <w:p w14:paraId="725D994C" w14:textId="77777777" w:rsidR="006041D7" w:rsidRPr="001A52B1" w:rsidRDefault="006041D7" w:rsidP="006041D7">
      <w:pPr>
        <w:rPr>
          <w:rFonts w:asciiTheme="majorHAnsi" w:hAnsiTheme="majorHAnsi" w:cstheme="majorHAnsi"/>
          <w:color w:val="000000" w:themeColor="text1"/>
        </w:rPr>
      </w:pPr>
      <w:r w:rsidRPr="001A52B1">
        <w:rPr>
          <w:rFonts w:asciiTheme="majorHAnsi" w:hAnsiTheme="majorHAnsi" w:cstheme="majorHAnsi"/>
          <w:color w:val="000000" w:themeColor="text1"/>
        </w:rPr>
        <w:t>[Donald Williams, Duke University. “Naturalism and the Nature of Things”. The Philosophical Review, Volume 53, No. 5. September 1944, Duke Press, pp. 417-443. AS.]</w:t>
      </w:r>
    </w:p>
    <w:p w14:paraId="0BCEDC31" w14:textId="77777777" w:rsidR="006041D7" w:rsidRPr="001A52B1" w:rsidRDefault="006041D7" w:rsidP="006041D7">
      <w:pPr>
        <w:rPr>
          <w:rFonts w:asciiTheme="majorHAnsi" w:hAnsiTheme="majorHAnsi" w:cstheme="majorHAnsi"/>
          <w:color w:val="000000" w:themeColor="text1"/>
          <w:sz w:val="10"/>
        </w:rPr>
      </w:pPr>
      <w:r w:rsidRPr="001A52B1">
        <w:rPr>
          <w:rFonts w:asciiTheme="majorHAnsi" w:hAnsiTheme="majorHAnsi" w:cstheme="majorHAnsi"/>
          <w:color w:val="000000" w:themeColor="text1"/>
          <w:sz w:val="10"/>
        </w:rPr>
        <w:t xml:space="preserve">Casting up our accounts to this point, we observe that </w:t>
      </w:r>
      <w:r w:rsidRPr="001A52B1">
        <w:rPr>
          <w:rStyle w:val="StyleUnderline"/>
          <w:rFonts w:asciiTheme="majorHAnsi" w:hAnsiTheme="majorHAnsi" w:cstheme="majorHAnsi"/>
          <w:color w:val="000000" w:themeColor="text1"/>
          <w:highlight w:val="green"/>
        </w:rPr>
        <w:t>physical realism is</w:t>
      </w:r>
      <w:r w:rsidRPr="001A52B1">
        <w:rPr>
          <w:rFonts w:asciiTheme="majorHAnsi" w:hAnsiTheme="majorHAnsi" w:cstheme="majorHAnsi"/>
          <w:color w:val="000000" w:themeColor="text1"/>
          <w:sz w:val="10"/>
        </w:rPr>
        <w:t xml:space="preserve"> in sum a </w:t>
      </w:r>
      <w:r w:rsidRPr="001A52B1">
        <w:rPr>
          <w:rStyle w:val="StyleUnderline"/>
          <w:rFonts w:asciiTheme="majorHAnsi" w:hAnsiTheme="majorHAnsi" w:cstheme="majorHAnsi"/>
          <w:color w:val="000000" w:themeColor="text1"/>
        </w:rPr>
        <w:t>meaningful</w:t>
      </w:r>
      <w:r w:rsidRPr="001A52B1">
        <w:rPr>
          <w:rFonts w:asciiTheme="majorHAnsi" w:hAnsiTheme="majorHAnsi" w:cstheme="majorHAnsi"/>
          <w:color w:val="000000" w:themeColor="text1"/>
          <w:sz w:val="10"/>
        </w:rPr>
        <w:t xml:space="preserve">, </w:t>
      </w:r>
      <w:r w:rsidRPr="001A52B1">
        <w:rPr>
          <w:rStyle w:val="StyleUnderline"/>
          <w:rFonts w:asciiTheme="majorHAnsi" w:hAnsiTheme="majorHAnsi" w:cstheme="majorHAnsi"/>
          <w:color w:val="000000" w:themeColor="text1"/>
          <w:highlight w:val="green"/>
        </w:rPr>
        <w:t>consistent, and</w:t>
      </w:r>
      <w:r w:rsidRPr="001A52B1">
        <w:rPr>
          <w:rFonts w:asciiTheme="majorHAnsi" w:hAnsiTheme="majorHAnsi" w:cstheme="majorHAnsi"/>
          <w:color w:val="000000" w:themeColor="text1"/>
          <w:sz w:val="10"/>
        </w:rPr>
        <w:t xml:space="preserve"> essentially </w:t>
      </w:r>
      <w:r w:rsidRPr="001A52B1">
        <w:rPr>
          <w:rStyle w:val="StyleUnderline"/>
          <w:rFonts w:asciiTheme="majorHAnsi" w:hAnsiTheme="majorHAnsi" w:cstheme="majorHAnsi"/>
          <w:color w:val="000000" w:themeColor="text1"/>
          <w:highlight w:val="green"/>
        </w:rPr>
        <w:t>confirmable</w:t>
      </w:r>
      <w:r w:rsidRPr="001A52B1">
        <w:rPr>
          <w:rFonts w:asciiTheme="majorHAnsi" w:hAnsiTheme="majorHAnsi" w:cstheme="majorHAnsi"/>
          <w:color w:val="000000" w:themeColor="text1"/>
          <w:sz w:val="10"/>
        </w:rPr>
        <w:t xml:space="preserve"> hypothesis. </w:t>
      </w:r>
      <w:r w:rsidRPr="001A52B1">
        <w:rPr>
          <w:rStyle w:val="StyleUnderline"/>
          <w:rFonts w:asciiTheme="majorHAnsi" w:hAnsiTheme="majorHAnsi" w:cstheme="majorHAnsi"/>
          <w:color w:val="000000" w:themeColor="text1"/>
          <w:highlight w:val="green"/>
        </w:rPr>
        <w:t>We</w:t>
      </w:r>
      <w:r w:rsidRPr="001A52B1">
        <w:rPr>
          <w:rFonts w:asciiTheme="majorHAnsi" w:hAnsiTheme="majorHAnsi" w:cstheme="majorHAnsi"/>
          <w:color w:val="000000" w:themeColor="text1"/>
          <w:sz w:val="10"/>
        </w:rPr>
        <w:t xml:space="preserve"> turn accordingly to </w:t>
      </w:r>
      <w:r w:rsidRPr="001A52B1">
        <w:rPr>
          <w:rStyle w:val="StyleUnderline"/>
          <w:rFonts w:asciiTheme="majorHAnsi" w:hAnsiTheme="majorHAnsi" w:cstheme="majorHAnsi"/>
          <w:color w:val="000000" w:themeColor="text1"/>
          <w:highlight w:val="green"/>
        </w:rPr>
        <w:t>assess</w:t>
      </w:r>
      <w:r w:rsidRPr="001A52B1">
        <w:rPr>
          <w:rStyle w:val="StyleUnderline"/>
          <w:rFonts w:asciiTheme="majorHAnsi" w:hAnsiTheme="majorHAnsi" w:cstheme="majorHAnsi"/>
          <w:color w:val="000000" w:themeColor="text1"/>
        </w:rPr>
        <w:t xml:space="preserve"> its </w:t>
      </w:r>
      <w:r w:rsidRPr="001A52B1">
        <w:rPr>
          <w:rStyle w:val="StyleUnderline"/>
          <w:rFonts w:asciiTheme="majorHAnsi" w:hAnsiTheme="majorHAnsi" w:cstheme="majorHAnsi"/>
          <w:color w:val="000000" w:themeColor="text1"/>
          <w:highlight w:val="green"/>
        </w:rPr>
        <w:t>credibility a posteriori</w:t>
      </w:r>
      <w:r w:rsidRPr="001A52B1">
        <w:rPr>
          <w:rFonts w:asciiTheme="majorHAnsi" w:hAnsiTheme="majorHAnsi" w:cstheme="majorHAnsi"/>
          <w:color w:val="000000" w:themeColor="text1"/>
          <w:sz w:val="10"/>
        </w:rPr>
        <w:t xml:space="preserve">, </w:t>
      </w:r>
      <w:r w:rsidRPr="001A52B1">
        <w:rPr>
          <w:rStyle w:val="StyleUnderline"/>
          <w:rFonts w:asciiTheme="majorHAnsi" w:hAnsiTheme="majorHAnsi" w:cstheme="majorHAnsi"/>
          <w:color w:val="000000" w:themeColor="text1"/>
        </w:rPr>
        <w:t>in relation to</w:t>
      </w:r>
      <w:r w:rsidRPr="001A52B1">
        <w:rPr>
          <w:rFonts w:asciiTheme="majorHAnsi" w:hAnsiTheme="majorHAnsi" w:cstheme="majorHAnsi"/>
          <w:color w:val="000000" w:themeColor="text1"/>
          <w:sz w:val="10"/>
        </w:rPr>
        <w:t xml:space="preserve"> the </w:t>
      </w:r>
      <w:r w:rsidRPr="001A52B1">
        <w:rPr>
          <w:rStyle w:val="StyleUnderline"/>
          <w:rFonts w:asciiTheme="majorHAnsi" w:hAnsiTheme="majorHAnsi" w:cstheme="majorHAnsi"/>
          <w:color w:val="000000" w:themeColor="text1"/>
        </w:rPr>
        <w:t>actual</w:t>
      </w:r>
      <w:r w:rsidRPr="001A52B1">
        <w:rPr>
          <w:rFonts w:asciiTheme="majorHAnsi" w:hAnsiTheme="majorHAnsi" w:cstheme="majorHAnsi"/>
          <w:color w:val="000000" w:themeColor="text1"/>
          <w:sz w:val="10"/>
        </w:rPr>
        <w:t xml:space="preserve"> </w:t>
      </w:r>
      <w:r w:rsidRPr="001A52B1">
        <w:rPr>
          <w:rStyle w:val="StyleUnderline"/>
          <w:rFonts w:asciiTheme="majorHAnsi" w:hAnsiTheme="majorHAnsi" w:cstheme="majorHAnsi"/>
          <w:color w:val="000000" w:themeColor="text1"/>
        </w:rPr>
        <w:t>evidence</w:t>
      </w:r>
      <w:r w:rsidRPr="001A52B1">
        <w:rPr>
          <w:rFonts w:asciiTheme="majorHAnsi" w:hAnsiTheme="majorHAnsi" w:cstheme="majorHAnsi"/>
          <w:color w:val="000000" w:themeColor="text1"/>
          <w:sz w:val="10"/>
        </w:rPr>
        <w:t xml:space="preserve">, as we should that of a scientific theory or a war communiqué. We can know forthwith that </w:t>
      </w:r>
      <w:r w:rsidRPr="001A52B1">
        <w:rPr>
          <w:rStyle w:val="StyleUnderline"/>
          <w:rFonts w:asciiTheme="majorHAnsi" w:hAnsiTheme="majorHAnsi" w:cstheme="majorHAnsi"/>
          <w:color w:val="000000" w:themeColor="text1"/>
          <w:highlight w:val="green"/>
        </w:rPr>
        <w:t>materialism</w:t>
      </w:r>
      <w:r w:rsidRPr="001A52B1">
        <w:rPr>
          <w:rFonts w:asciiTheme="majorHAnsi" w:hAnsiTheme="majorHAnsi" w:cstheme="majorHAnsi"/>
          <w:color w:val="000000" w:themeColor="text1"/>
          <w:sz w:val="10"/>
        </w:rPr>
        <w:t xml:space="preserve">, granted that metaphysics is confirmable at all, </w:t>
      </w:r>
      <w:r w:rsidRPr="001A52B1">
        <w:rPr>
          <w:rStyle w:val="StyleUnderline"/>
          <w:rFonts w:asciiTheme="majorHAnsi" w:hAnsiTheme="majorHAnsi" w:cstheme="majorHAnsi"/>
          <w:color w:val="000000" w:themeColor="text1"/>
          <w:highlight w:val="green"/>
        </w:rPr>
        <w:t xml:space="preserve">is </w:t>
      </w:r>
      <w:r w:rsidRPr="001A52B1">
        <w:rPr>
          <w:rStyle w:val="StyleUnderline"/>
          <w:rFonts w:asciiTheme="majorHAnsi" w:hAnsiTheme="majorHAnsi" w:cstheme="majorHAnsi"/>
          <w:color w:val="000000" w:themeColor="text1"/>
        </w:rPr>
        <w:t xml:space="preserve">in principle </w:t>
      </w:r>
      <w:r w:rsidRPr="001A52B1">
        <w:rPr>
          <w:rStyle w:val="StyleUnderline"/>
          <w:rFonts w:asciiTheme="majorHAnsi" w:hAnsiTheme="majorHAnsi" w:cstheme="majorHAnsi"/>
          <w:color w:val="000000" w:themeColor="text1"/>
          <w:highlight w:val="green"/>
        </w:rPr>
        <w:t>the most</w:t>
      </w:r>
      <w:r w:rsidRPr="001A52B1">
        <w:rPr>
          <w:rFonts w:asciiTheme="majorHAnsi" w:hAnsiTheme="majorHAnsi" w:cstheme="majorHAnsi"/>
          <w:color w:val="000000" w:themeColor="text1"/>
          <w:sz w:val="10"/>
        </w:rPr>
        <w:t xml:space="preserve"> thoroughly </w:t>
      </w:r>
      <w:r w:rsidRPr="001A52B1">
        <w:rPr>
          <w:rStyle w:val="StyleUnderline"/>
          <w:rFonts w:asciiTheme="majorHAnsi" w:hAnsiTheme="majorHAnsi" w:cstheme="majorHAnsi"/>
          <w:color w:val="000000" w:themeColor="text1"/>
          <w:highlight w:val="green"/>
        </w:rPr>
        <w:t>confirmable of all</w:t>
      </w:r>
      <w:r w:rsidRPr="001A52B1">
        <w:rPr>
          <w:rFonts w:asciiTheme="majorHAnsi" w:hAnsiTheme="majorHAnsi" w:cstheme="majorHAnsi"/>
          <w:color w:val="000000" w:themeColor="text1"/>
          <w:sz w:val="10"/>
          <w:highlight w:val="green"/>
        </w:rPr>
        <w:t xml:space="preserve"> </w:t>
      </w:r>
      <w:r w:rsidRPr="001A52B1">
        <w:rPr>
          <w:rFonts w:asciiTheme="majorHAnsi" w:hAnsiTheme="majorHAnsi" w:cstheme="majorHAnsi"/>
          <w:color w:val="000000" w:themeColor="text1"/>
          <w:sz w:val="10"/>
        </w:rPr>
        <w:t xml:space="preserve">world </w:t>
      </w:r>
      <w:r w:rsidRPr="001A52B1">
        <w:rPr>
          <w:rStyle w:val="StyleUnderline"/>
          <w:rFonts w:asciiTheme="majorHAnsi" w:hAnsiTheme="majorHAnsi" w:cstheme="majorHAnsi"/>
          <w:color w:val="000000" w:themeColor="text1"/>
          <w:highlight w:val="green"/>
        </w:rPr>
        <w:t>hypotheses.</w:t>
      </w:r>
      <w:r w:rsidRPr="001A52B1">
        <w:rPr>
          <w:rFonts w:asciiTheme="majorHAnsi" w:hAnsiTheme="majorHAnsi" w:cstheme="majorHAnsi"/>
          <w:color w:val="000000" w:themeColor="text1"/>
          <w:sz w:val="10"/>
        </w:rPr>
        <w:t xml:space="preserve"> It initiates the most conclusive confirmation or disconfirmation. </w:t>
      </w:r>
      <w:r w:rsidRPr="001A52B1">
        <w:rPr>
          <w:rStyle w:val="StyleUnderline"/>
          <w:rFonts w:asciiTheme="majorHAnsi" w:hAnsiTheme="majorHAnsi" w:cstheme="majorHAnsi"/>
          <w:color w:val="000000" w:themeColor="text1"/>
          <w:highlight w:val="green"/>
        </w:rPr>
        <w:t>The</w:t>
      </w:r>
      <w:r w:rsidRPr="001A52B1">
        <w:rPr>
          <w:rFonts w:asciiTheme="majorHAnsi" w:hAnsiTheme="majorHAnsi" w:cstheme="majorHAnsi"/>
          <w:color w:val="000000" w:themeColor="text1"/>
          <w:sz w:val="10"/>
          <w:highlight w:val="green"/>
        </w:rPr>
        <w:t xml:space="preserve"> </w:t>
      </w:r>
      <w:r w:rsidRPr="001A52B1">
        <w:rPr>
          <w:rFonts w:asciiTheme="majorHAnsi" w:hAnsiTheme="majorHAnsi" w:cstheme="majorHAnsi"/>
          <w:color w:val="000000" w:themeColor="text1"/>
          <w:sz w:val="10"/>
        </w:rPr>
        <w:t xml:space="preserve">ideal </w:t>
      </w:r>
      <w:r w:rsidRPr="001A52B1">
        <w:rPr>
          <w:rStyle w:val="StyleUnderline"/>
          <w:rFonts w:asciiTheme="majorHAnsi" w:hAnsiTheme="majorHAnsi" w:cstheme="majorHAnsi"/>
          <w:color w:val="000000" w:themeColor="text1"/>
          <w:highlight w:val="green"/>
        </w:rPr>
        <w:t xml:space="preserve">aim </w:t>
      </w:r>
      <w:r w:rsidRPr="001A52B1">
        <w:rPr>
          <w:rStyle w:val="StyleUnderline"/>
          <w:rFonts w:asciiTheme="majorHAnsi" w:hAnsiTheme="majorHAnsi" w:cstheme="majorHAnsi"/>
          <w:color w:val="000000" w:themeColor="text1"/>
        </w:rPr>
        <w:t>of systematic</w:t>
      </w:r>
      <w:r w:rsidRPr="001A52B1">
        <w:rPr>
          <w:rFonts w:asciiTheme="majorHAnsi" w:hAnsiTheme="majorHAnsi" w:cstheme="majorHAnsi"/>
          <w:color w:val="000000" w:themeColor="text1"/>
          <w:sz w:val="10"/>
        </w:rPr>
        <w:t xml:space="preserve"> </w:t>
      </w:r>
      <w:r w:rsidRPr="001A52B1">
        <w:rPr>
          <w:rStyle w:val="StyleUnderline"/>
          <w:rFonts w:asciiTheme="majorHAnsi" w:hAnsiTheme="majorHAnsi" w:cstheme="majorHAnsi"/>
          <w:color w:val="000000" w:themeColor="text1"/>
        </w:rPr>
        <w:t>knowledge</w:t>
      </w:r>
      <w:r w:rsidRPr="001A52B1">
        <w:rPr>
          <w:rFonts w:asciiTheme="majorHAnsi" w:hAnsiTheme="majorHAnsi" w:cstheme="majorHAnsi"/>
          <w:color w:val="000000" w:themeColor="text1"/>
          <w:sz w:val="10"/>
        </w:rPr>
        <w:t xml:space="preserve"> </w:t>
      </w:r>
      <w:r w:rsidRPr="001A52B1">
        <w:rPr>
          <w:rStyle w:val="StyleUnderline"/>
          <w:rFonts w:asciiTheme="majorHAnsi" w:hAnsiTheme="majorHAnsi" w:cstheme="majorHAnsi"/>
          <w:color w:val="000000" w:themeColor="text1"/>
          <w:highlight w:val="green"/>
        </w:rPr>
        <w:t>is to disclose the fewest</w:t>
      </w:r>
      <w:r w:rsidRPr="001A52B1">
        <w:rPr>
          <w:rFonts w:asciiTheme="majorHAnsi" w:hAnsiTheme="majorHAnsi" w:cstheme="majorHAnsi"/>
          <w:color w:val="000000" w:themeColor="text1"/>
          <w:sz w:val="10"/>
          <w:highlight w:val="green"/>
        </w:rPr>
        <w:t xml:space="preserve"> </w:t>
      </w:r>
      <w:r w:rsidRPr="001A52B1">
        <w:rPr>
          <w:rFonts w:asciiTheme="majorHAnsi" w:hAnsiTheme="majorHAnsi" w:cstheme="majorHAnsi"/>
          <w:color w:val="000000" w:themeColor="text1"/>
          <w:sz w:val="10"/>
        </w:rPr>
        <w:t xml:space="preserve">primitive </w:t>
      </w:r>
      <w:r w:rsidRPr="001A52B1">
        <w:rPr>
          <w:rStyle w:val="StyleUnderline"/>
          <w:rFonts w:asciiTheme="majorHAnsi" w:hAnsiTheme="majorHAnsi" w:cstheme="majorHAnsi"/>
          <w:color w:val="000000" w:themeColor="text1"/>
          <w:highlight w:val="green"/>
        </w:rPr>
        <w:t xml:space="preserve">elements </w:t>
      </w:r>
      <w:r w:rsidRPr="001A52B1">
        <w:rPr>
          <w:rStyle w:val="StyleUnderline"/>
          <w:rFonts w:asciiTheme="majorHAnsi" w:hAnsiTheme="majorHAnsi" w:cstheme="majorHAnsi"/>
          <w:color w:val="000000" w:themeColor="text1"/>
        </w:rPr>
        <w:t>into which</w:t>
      </w:r>
      <w:r w:rsidRPr="001A52B1">
        <w:rPr>
          <w:rFonts w:asciiTheme="majorHAnsi" w:hAnsiTheme="majorHAnsi" w:cstheme="majorHAnsi"/>
          <w:color w:val="000000" w:themeColor="text1"/>
          <w:sz w:val="10"/>
        </w:rPr>
        <w:t xml:space="preserve"> the </w:t>
      </w:r>
      <w:proofErr w:type="spellStart"/>
      <w:r w:rsidRPr="001A52B1">
        <w:rPr>
          <w:rStyle w:val="StyleUnderline"/>
          <w:rFonts w:asciiTheme="majorHAnsi" w:hAnsiTheme="majorHAnsi" w:cstheme="majorHAnsi"/>
          <w:color w:val="000000" w:themeColor="text1"/>
        </w:rPr>
        <w:t>diverse</w:t>
      </w:r>
      <w:r w:rsidRPr="001A52B1">
        <w:rPr>
          <w:rFonts w:asciiTheme="majorHAnsi" w:hAnsiTheme="majorHAnsi" w:cstheme="majorHAnsi"/>
          <w:color w:val="000000" w:themeColor="text1"/>
          <w:sz w:val="10"/>
        </w:rPr>
        <w:t>st</w:t>
      </w:r>
      <w:proofErr w:type="spellEnd"/>
      <w:r w:rsidRPr="001A52B1">
        <w:rPr>
          <w:rFonts w:asciiTheme="majorHAnsi" w:hAnsiTheme="majorHAnsi" w:cstheme="majorHAnsi"/>
          <w:color w:val="000000" w:themeColor="text1"/>
          <w:sz w:val="10"/>
        </w:rPr>
        <w:t xml:space="preserve"> </w:t>
      </w:r>
      <w:r w:rsidRPr="001A52B1">
        <w:rPr>
          <w:rStyle w:val="StyleUnderline"/>
          <w:rFonts w:asciiTheme="majorHAnsi" w:hAnsiTheme="majorHAnsi" w:cstheme="majorHAnsi"/>
          <w:color w:val="000000" w:themeColor="text1"/>
        </w:rPr>
        <w:t>objects are analyzable</w:t>
      </w:r>
      <w:r w:rsidRPr="001A52B1">
        <w:rPr>
          <w:rFonts w:asciiTheme="majorHAnsi" w:hAnsiTheme="majorHAnsi" w:cstheme="majorHAnsi"/>
          <w:color w:val="000000" w:themeColor="text1"/>
          <w:sz w:val="10"/>
        </w:rPr>
        <w:t xml:space="preserve">, and the fewest primitive facts, singular and general, </w:t>
      </w:r>
      <w:r w:rsidRPr="001A52B1">
        <w:rPr>
          <w:rStyle w:val="StyleUnderline"/>
          <w:rFonts w:asciiTheme="majorHAnsi" w:hAnsiTheme="majorHAnsi" w:cstheme="majorHAnsi"/>
          <w:color w:val="000000" w:themeColor="text1"/>
          <w:highlight w:val="green"/>
        </w:rPr>
        <w:t>from which</w:t>
      </w:r>
      <w:r w:rsidRPr="001A52B1">
        <w:rPr>
          <w:rFonts w:asciiTheme="majorHAnsi" w:hAnsiTheme="majorHAnsi" w:cstheme="majorHAnsi"/>
          <w:color w:val="000000" w:themeColor="text1"/>
          <w:sz w:val="10"/>
          <w:highlight w:val="green"/>
        </w:rPr>
        <w:t xml:space="preserve"> </w:t>
      </w:r>
      <w:r w:rsidRPr="001A52B1">
        <w:rPr>
          <w:rFonts w:asciiTheme="majorHAnsi" w:hAnsiTheme="majorHAnsi" w:cstheme="majorHAnsi"/>
          <w:color w:val="000000" w:themeColor="text1"/>
          <w:sz w:val="10"/>
        </w:rPr>
        <w:t xml:space="preserve">the </w:t>
      </w:r>
      <w:r w:rsidRPr="001A52B1">
        <w:rPr>
          <w:rStyle w:val="StyleUnderline"/>
          <w:rFonts w:asciiTheme="majorHAnsi" w:hAnsiTheme="majorHAnsi" w:cstheme="majorHAnsi"/>
          <w:color w:val="000000" w:themeColor="text1"/>
          <w:highlight w:val="green"/>
        </w:rPr>
        <w:t>behavior</w:t>
      </w:r>
      <w:r w:rsidRPr="001A52B1">
        <w:rPr>
          <w:rFonts w:asciiTheme="majorHAnsi" w:hAnsiTheme="majorHAnsi" w:cstheme="majorHAnsi"/>
          <w:color w:val="000000" w:themeColor="text1"/>
          <w:sz w:val="10"/>
          <w:highlight w:val="green"/>
        </w:rPr>
        <w:t xml:space="preserve"> </w:t>
      </w:r>
      <w:r w:rsidRPr="001A52B1">
        <w:rPr>
          <w:rFonts w:asciiTheme="majorHAnsi" w:hAnsiTheme="majorHAnsi" w:cstheme="majorHAnsi"/>
          <w:color w:val="000000" w:themeColor="text1"/>
          <w:sz w:val="10"/>
        </w:rPr>
        <w:t xml:space="preserve">of things </w:t>
      </w:r>
      <w:r w:rsidRPr="001A52B1">
        <w:rPr>
          <w:rStyle w:val="StyleUnderline"/>
          <w:rFonts w:asciiTheme="majorHAnsi" w:hAnsiTheme="majorHAnsi" w:cstheme="majorHAnsi"/>
          <w:color w:val="000000" w:themeColor="text1"/>
          <w:highlight w:val="green"/>
        </w:rPr>
        <w:t xml:space="preserve">is </w:t>
      </w:r>
      <w:proofErr w:type="spellStart"/>
      <w:r w:rsidRPr="001A52B1">
        <w:rPr>
          <w:rStyle w:val="StyleUnderline"/>
          <w:rFonts w:asciiTheme="majorHAnsi" w:hAnsiTheme="majorHAnsi" w:cstheme="majorHAnsi"/>
          <w:color w:val="000000" w:themeColor="text1"/>
          <w:highlight w:val="green"/>
        </w:rPr>
        <w:t>deducible</w:t>
      </w:r>
      <w:proofErr w:type="spellEnd"/>
      <w:r w:rsidRPr="001A52B1">
        <w:rPr>
          <w:rStyle w:val="StyleUnderline"/>
          <w:rFonts w:asciiTheme="majorHAnsi" w:hAnsiTheme="majorHAnsi" w:cstheme="majorHAnsi"/>
          <w:color w:val="000000" w:themeColor="text1"/>
          <w:highlight w:val="green"/>
        </w:rPr>
        <w:t>. Metaphysics</w:t>
      </w:r>
      <w:r w:rsidRPr="001A52B1">
        <w:rPr>
          <w:rFonts w:asciiTheme="majorHAnsi" w:hAnsiTheme="majorHAnsi" w:cstheme="majorHAnsi"/>
          <w:color w:val="000000" w:themeColor="text1"/>
          <w:sz w:val="10"/>
          <w:highlight w:val="green"/>
        </w:rPr>
        <w:t xml:space="preserve"> </w:t>
      </w:r>
      <w:r w:rsidRPr="001A52B1">
        <w:rPr>
          <w:rFonts w:asciiTheme="majorHAnsi" w:hAnsiTheme="majorHAnsi" w:cstheme="majorHAnsi"/>
          <w:color w:val="000000" w:themeColor="text1"/>
          <w:sz w:val="10"/>
        </w:rPr>
        <w:t xml:space="preserve">is the most 'scientific' of the sciences because it tries the hardest to </w:t>
      </w:r>
      <w:r w:rsidRPr="001A52B1">
        <w:rPr>
          <w:rStyle w:val="StyleUnderline"/>
          <w:rFonts w:asciiTheme="majorHAnsi" w:hAnsiTheme="majorHAnsi" w:cstheme="majorHAnsi"/>
          <w:color w:val="000000" w:themeColor="text1"/>
          <w:highlight w:val="green"/>
        </w:rPr>
        <w:t>explain every</w:t>
      </w:r>
      <w:r w:rsidRPr="001A52B1">
        <w:rPr>
          <w:rStyle w:val="StyleUnderline"/>
          <w:rFonts w:asciiTheme="majorHAnsi" w:hAnsiTheme="majorHAnsi" w:cstheme="majorHAnsi"/>
          <w:color w:val="000000" w:themeColor="text1"/>
        </w:rPr>
        <w:t xml:space="preserve"> kind of </w:t>
      </w:r>
      <w:r w:rsidRPr="001A52B1">
        <w:rPr>
          <w:rStyle w:val="StyleUnderline"/>
          <w:rFonts w:asciiTheme="majorHAnsi" w:hAnsiTheme="majorHAnsi" w:cstheme="majorHAnsi"/>
          <w:color w:val="000000" w:themeColor="text1"/>
          <w:highlight w:val="green"/>
        </w:rPr>
        <w:t xml:space="preserve">fact </w:t>
      </w:r>
      <w:r w:rsidRPr="001A52B1">
        <w:rPr>
          <w:rStyle w:val="StyleUnderline"/>
          <w:rFonts w:asciiTheme="majorHAnsi" w:hAnsiTheme="majorHAnsi" w:cstheme="majorHAnsi"/>
          <w:color w:val="000000" w:themeColor="text1"/>
        </w:rPr>
        <w:t>by one simple principle</w:t>
      </w:r>
      <w:r w:rsidRPr="001A52B1">
        <w:rPr>
          <w:rFonts w:asciiTheme="majorHAnsi" w:hAnsiTheme="majorHAnsi" w:cstheme="majorHAnsi"/>
          <w:color w:val="000000" w:themeColor="text1"/>
          <w:sz w:val="10"/>
        </w:rPr>
        <w:t xml:space="preserve"> or simple set of principles. </w:t>
      </w:r>
      <w:r w:rsidRPr="001A52B1">
        <w:rPr>
          <w:rStyle w:val="StyleUnderline"/>
          <w:rFonts w:asciiTheme="majorHAnsi" w:hAnsiTheme="majorHAnsi" w:cstheme="majorHAnsi"/>
          <w:color w:val="000000" w:themeColor="text1"/>
        </w:rPr>
        <w:t>It is the most empirical</w:t>
      </w:r>
      <w:r w:rsidRPr="001A52B1">
        <w:rPr>
          <w:rFonts w:asciiTheme="majorHAnsi" w:hAnsiTheme="majorHAnsi" w:cstheme="majorHAnsi"/>
          <w:color w:val="000000" w:themeColor="text1"/>
          <w:sz w:val="10"/>
        </w:rPr>
        <w:t xml:space="preserve"> of sciences (as Peirce reminded us) </w:t>
      </w:r>
      <w:r w:rsidRPr="001A52B1">
        <w:rPr>
          <w:rStyle w:val="StyleUnderline"/>
          <w:rFonts w:asciiTheme="majorHAnsi" w:hAnsiTheme="majorHAnsi" w:cstheme="majorHAnsi"/>
          <w:color w:val="000000" w:themeColor="text1"/>
        </w:rPr>
        <w:t>because</w:t>
      </w:r>
      <w:r w:rsidRPr="001A52B1">
        <w:rPr>
          <w:rFonts w:asciiTheme="majorHAnsi" w:hAnsiTheme="majorHAnsi" w:cstheme="majorHAnsi"/>
          <w:color w:val="000000" w:themeColor="text1"/>
          <w:sz w:val="10"/>
        </w:rPr>
        <w:t xml:space="preserve">, by the same token, a </w:t>
      </w:r>
      <w:r w:rsidRPr="001A52B1">
        <w:rPr>
          <w:rStyle w:val="StyleUnderline"/>
          <w:rFonts w:asciiTheme="majorHAnsi" w:hAnsiTheme="majorHAnsi" w:cstheme="majorHAnsi"/>
          <w:color w:val="000000" w:themeColor="text1"/>
        </w:rPr>
        <w:t xml:space="preserve">metaphysics is </w:t>
      </w:r>
      <w:r w:rsidRPr="001A52B1">
        <w:rPr>
          <w:rStyle w:val="StyleUnderline"/>
          <w:rFonts w:asciiTheme="majorHAnsi" w:hAnsiTheme="majorHAnsi" w:cstheme="majorHAnsi"/>
          <w:color w:val="000000" w:themeColor="text1"/>
          <w:highlight w:val="green"/>
        </w:rPr>
        <w:t>relevant to</w:t>
      </w:r>
      <w:r w:rsidRPr="001A52B1">
        <w:rPr>
          <w:rFonts w:asciiTheme="majorHAnsi" w:hAnsiTheme="majorHAnsi" w:cstheme="majorHAnsi"/>
          <w:color w:val="000000" w:themeColor="text1"/>
          <w:sz w:val="10"/>
        </w:rPr>
        <w:t xml:space="preserve"> and confirmable by </w:t>
      </w:r>
      <w:r w:rsidRPr="001A52B1">
        <w:rPr>
          <w:rStyle w:val="StyleUnderline"/>
          <w:rFonts w:asciiTheme="majorHAnsi" w:hAnsiTheme="majorHAnsi" w:cstheme="majorHAnsi"/>
          <w:color w:val="000000" w:themeColor="text1"/>
          <w:highlight w:val="green"/>
        </w:rPr>
        <w:t>every item of every experience</w:t>
      </w:r>
      <w:r w:rsidRPr="001A52B1">
        <w:rPr>
          <w:rFonts w:asciiTheme="majorHAnsi" w:hAnsiTheme="majorHAnsi" w:cstheme="majorHAnsi"/>
          <w:color w:val="000000" w:themeColor="text1"/>
          <w:sz w:val="10"/>
        </w:rPr>
        <w:t xml:space="preserve">, </w:t>
      </w:r>
      <w:r w:rsidRPr="001A52B1">
        <w:rPr>
          <w:rStyle w:val="StyleUnderline"/>
          <w:rFonts w:asciiTheme="majorHAnsi" w:hAnsiTheme="majorHAnsi" w:cstheme="majorHAnsi"/>
          <w:color w:val="000000" w:themeColor="text1"/>
        </w:rPr>
        <w:t xml:space="preserve">whereas every </w:t>
      </w:r>
      <w:r w:rsidRPr="001A52B1">
        <w:rPr>
          <w:rStyle w:val="StyleUnderline"/>
          <w:rFonts w:asciiTheme="majorHAnsi" w:hAnsiTheme="majorHAnsi" w:cstheme="majorHAnsi"/>
          <w:color w:val="000000" w:themeColor="text1"/>
          <w:highlight w:val="green"/>
        </w:rPr>
        <w:t>other [theories]</w:t>
      </w:r>
      <w:r w:rsidRPr="001A52B1">
        <w:rPr>
          <w:rFonts w:asciiTheme="majorHAnsi" w:hAnsiTheme="majorHAnsi" w:cstheme="majorHAnsi"/>
          <w:color w:val="000000" w:themeColor="text1"/>
          <w:sz w:val="10"/>
        </w:rPr>
        <w:t xml:space="preserve"> sciences </w:t>
      </w:r>
      <w:r w:rsidRPr="001A52B1">
        <w:rPr>
          <w:rStyle w:val="StyleUnderline"/>
          <w:rFonts w:asciiTheme="majorHAnsi" w:hAnsiTheme="majorHAnsi" w:cstheme="majorHAnsi"/>
          <w:color w:val="000000" w:themeColor="text1"/>
          <w:highlight w:val="green"/>
        </w:rPr>
        <w:t>are concerned with</w:t>
      </w:r>
      <w:r w:rsidRPr="001A52B1">
        <w:rPr>
          <w:rStyle w:val="StyleUnderline"/>
          <w:rFonts w:asciiTheme="majorHAnsi" w:hAnsiTheme="majorHAnsi" w:cstheme="majorHAnsi"/>
          <w:color w:val="000000" w:themeColor="text1"/>
        </w:rPr>
        <w:t xml:space="preserve"> only a few </w:t>
      </w:r>
      <w:r w:rsidRPr="001A52B1">
        <w:rPr>
          <w:rFonts w:asciiTheme="majorHAnsi" w:hAnsiTheme="majorHAnsi" w:cstheme="majorHAnsi"/>
          <w:color w:val="000000" w:themeColor="text1"/>
          <w:sz w:val="10"/>
        </w:rPr>
        <w:t xml:space="preserve">select and </w:t>
      </w:r>
      <w:r w:rsidRPr="001A52B1">
        <w:rPr>
          <w:rStyle w:val="StyleUnderline"/>
          <w:rFonts w:asciiTheme="majorHAnsi" w:hAnsiTheme="majorHAnsi" w:cstheme="majorHAnsi"/>
          <w:color w:val="000000" w:themeColor="text1"/>
          <w:highlight w:val="green"/>
        </w:rPr>
        <w:t>abstract aspects of some</w:t>
      </w:r>
      <w:r w:rsidRPr="001A52B1">
        <w:rPr>
          <w:rStyle w:val="StyleUnderline"/>
          <w:rFonts w:asciiTheme="majorHAnsi" w:hAnsiTheme="majorHAnsi" w:cstheme="majorHAnsi"/>
          <w:color w:val="000000" w:themeColor="text1"/>
        </w:rPr>
        <w:t xml:space="preserve"> experiences.</w:t>
      </w:r>
      <w:r w:rsidRPr="001A52B1">
        <w:rPr>
          <w:rFonts w:asciiTheme="majorHAnsi" w:hAnsiTheme="majorHAnsi" w:cstheme="majorHAnsi"/>
          <w:color w:val="000000" w:themeColor="text1"/>
          <w:sz w:val="10"/>
        </w:rPr>
        <w:t xml:space="preserve"> Physical </w:t>
      </w:r>
      <w:r w:rsidRPr="001A52B1">
        <w:rPr>
          <w:rStyle w:val="StyleUnderline"/>
          <w:rFonts w:asciiTheme="majorHAnsi" w:hAnsiTheme="majorHAnsi" w:cstheme="majorHAnsi"/>
          <w:color w:val="000000" w:themeColor="text1"/>
        </w:rPr>
        <w:t>[R]</w:t>
      </w:r>
      <w:proofErr w:type="spellStart"/>
      <w:r w:rsidRPr="001A52B1">
        <w:rPr>
          <w:rStyle w:val="StyleUnderline"/>
          <w:rFonts w:asciiTheme="majorHAnsi" w:hAnsiTheme="majorHAnsi" w:cstheme="majorHAnsi"/>
          <w:color w:val="000000" w:themeColor="text1"/>
        </w:rPr>
        <w:t>ealism</w:t>
      </w:r>
      <w:proofErr w:type="spellEnd"/>
      <w:r w:rsidRPr="001A52B1">
        <w:rPr>
          <w:rFonts w:asciiTheme="majorHAnsi" w:hAnsiTheme="majorHAnsi" w:cstheme="majorHAnsi"/>
          <w:color w:val="000000" w:themeColor="text1"/>
          <w:sz w:val="10"/>
        </w:rPr>
        <w:t xml:space="preserve"> is the ideal metaphysics, the veritable paradigm of philosophy, because its category of spatiotemporal pattern </w:t>
      </w:r>
      <w:r w:rsidRPr="001A52B1">
        <w:rPr>
          <w:rStyle w:val="StyleUnderline"/>
          <w:rFonts w:asciiTheme="majorHAnsi" w:hAnsiTheme="majorHAnsi" w:cstheme="majorHAnsi"/>
          <w:color w:val="000000" w:themeColor="text1"/>
        </w:rPr>
        <w:t>best permits analysis of</w:t>
      </w:r>
      <w:r w:rsidRPr="001A52B1">
        <w:rPr>
          <w:rFonts w:asciiTheme="majorHAnsi" w:hAnsiTheme="majorHAnsi" w:cstheme="majorHAnsi"/>
          <w:color w:val="000000" w:themeColor="text1"/>
          <w:sz w:val="10"/>
        </w:rPr>
        <w:t xml:space="preserve"> diverse </w:t>
      </w:r>
      <w:r w:rsidRPr="001A52B1">
        <w:rPr>
          <w:rStyle w:val="StyleUnderline"/>
          <w:rFonts w:asciiTheme="majorHAnsi" w:hAnsiTheme="majorHAnsi" w:cstheme="majorHAnsi"/>
          <w:color w:val="000000" w:themeColor="text1"/>
        </w:rPr>
        <w:t xml:space="preserve">complexity to uniform and ordered simplicities, is </w:t>
      </w:r>
      <w:r w:rsidRPr="001A52B1">
        <w:rPr>
          <w:rFonts w:asciiTheme="majorHAnsi" w:hAnsiTheme="majorHAnsi" w:cstheme="majorHAnsi"/>
          <w:color w:val="000000" w:themeColor="text1"/>
          <w:sz w:val="10"/>
        </w:rPr>
        <w:t xml:space="preserve">most thoroughly </w:t>
      </w:r>
      <w:r w:rsidRPr="001A52B1">
        <w:rPr>
          <w:rStyle w:val="StyleUnderline"/>
          <w:rFonts w:asciiTheme="majorHAnsi" w:hAnsiTheme="majorHAnsi" w:cstheme="majorHAnsi"/>
          <w:color w:val="000000" w:themeColor="text1"/>
        </w:rPr>
        <w:t>numerable</w:t>
      </w:r>
      <w:r w:rsidRPr="001A52B1">
        <w:rPr>
          <w:rFonts w:asciiTheme="majorHAnsi" w:hAnsiTheme="majorHAnsi" w:cstheme="majorHAnsi"/>
          <w:color w:val="000000" w:themeColor="text1"/>
          <w:sz w:val="10"/>
        </w:rPr>
        <w:t xml:space="preserve">, </w:t>
      </w:r>
      <w:r w:rsidRPr="001A52B1">
        <w:rPr>
          <w:rStyle w:val="StyleUnderline"/>
          <w:rFonts w:asciiTheme="majorHAnsi" w:hAnsiTheme="majorHAnsi" w:cstheme="majorHAnsi"/>
          <w:color w:val="000000" w:themeColor="text1"/>
        </w:rPr>
        <w:t>and</w:t>
      </w:r>
      <w:r w:rsidRPr="001A52B1">
        <w:rPr>
          <w:rFonts w:asciiTheme="majorHAnsi" w:hAnsiTheme="majorHAnsi" w:cstheme="majorHAnsi"/>
          <w:color w:val="000000" w:themeColor="text1"/>
          <w:sz w:val="10"/>
        </w:rPr>
        <w:t xml:space="preserve"> so most exactly and </w:t>
      </w:r>
      <w:r w:rsidRPr="001A52B1">
        <w:rPr>
          <w:rStyle w:val="StyleUnderline"/>
          <w:rFonts w:asciiTheme="majorHAnsi" w:hAnsiTheme="majorHAnsi" w:cstheme="majorHAnsi"/>
          <w:color w:val="000000" w:themeColor="text1"/>
        </w:rPr>
        <w:t>systematically calculable.</w:t>
      </w:r>
      <w:r w:rsidRPr="001A52B1">
        <w:rPr>
          <w:rFonts w:asciiTheme="majorHAnsi" w:hAnsiTheme="majorHAnsi" w:cstheme="majorHAnsi"/>
          <w:color w:val="000000" w:themeColor="text1"/>
          <w:sz w:val="10"/>
        </w:rPr>
        <w:t xml:space="preserve"> Socratic purposes, Platonic ideals, Aristotelian qualities, Plotinian hierarchies-these are surds in comparison with a system de la nature, limned in patterns of action in the ordered dimensions of a </w:t>
      </w:r>
      <w:proofErr w:type="spellStart"/>
      <w:r w:rsidRPr="001A52B1">
        <w:rPr>
          <w:rFonts w:asciiTheme="majorHAnsi" w:hAnsiTheme="majorHAnsi" w:cstheme="majorHAnsi"/>
          <w:color w:val="000000" w:themeColor="text1"/>
          <w:sz w:val="10"/>
        </w:rPr>
        <w:t>spatio</w:t>
      </w:r>
      <w:proofErr w:type="spellEnd"/>
      <w:r w:rsidRPr="001A52B1">
        <w:rPr>
          <w:rFonts w:asciiTheme="majorHAnsi" w:hAnsiTheme="majorHAnsi" w:cstheme="majorHAnsi"/>
          <w:color w:val="000000" w:themeColor="text1"/>
          <w:sz w:val="10"/>
        </w:rPr>
        <w:t>-temporal hypersphere.</w:t>
      </w:r>
    </w:p>
    <w:p w14:paraId="19E206B7" w14:textId="77777777" w:rsidR="006041D7" w:rsidRPr="001A52B1" w:rsidRDefault="006041D7" w:rsidP="006041D7">
      <w:pPr>
        <w:rPr>
          <w:rFonts w:asciiTheme="majorHAnsi" w:hAnsiTheme="majorHAnsi" w:cstheme="majorHAnsi"/>
          <w:color w:val="000000" w:themeColor="text1"/>
          <w:sz w:val="14"/>
        </w:rPr>
      </w:pPr>
    </w:p>
    <w:p w14:paraId="04885006" w14:textId="77777777"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[2] All other theories collapse – epistemological guidance is predisposed with a physical cognitive capacity to act which is reliant on the natural world.</w:t>
      </w:r>
    </w:p>
    <w:p w14:paraId="7C72B5A4" w14:textId="77777777" w:rsidR="00F24DAF" w:rsidRPr="001A52B1" w:rsidRDefault="00F24DAF" w:rsidP="00F24DAF">
      <w:pPr>
        <w:rPr>
          <w:rStyle w:val="Style13ptBold"/>
          <w:rFonts w:asciiTheme="majorHAnsi" w:hAnsiTheme="majorHAnsi" w:cstheme="majorHAnsi"/>
          <w:color w:val="000000" w:themeColor="text1"/>
        </w:rPr>
      </w:pPr>
      <w:r w:rsidRPr="001A52B1">
        <w:rPr>
          <w:rStyle w:val="Style13ptBold"/>
          <w:rFonts w:asciiTheme="majorHAnsi" w:hAnsiTheme="majorHAnsi" w:cstheme="majorHAnsi"/>
          <w:color w:val="000000" w:themeColor="text1"/>
        </w:rPr>
        <w:t xml:space="preserve">Only naturalism is epistemically accessible. </w:t>
      </w:r>
    </w:p>
    <w:p w14:paraId="01BBD2E5" w14:textId="3541866D" w:rsidR="005F06CD" w:rsidRPr="001A52B1" w:rsidRDefault="00F24DAF" w:rsidP="005F06CD">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lastRenderedPageBreak/>
        <w:t>Thus, the standard is</w:t>
      </w:r>
      <w:r w:rsidRPr="001A52B1">
        <w:rPr>
          <w:rFonts w:asciiTheme="majorHAnsi" w:hAnsiTheme="majorHAnsi" w:cstheme="majorHAnsi"/>
          <w:i/>
          <w:color w:val="000000" w:themeColor="text1"/>
          <w:u w:val="single"/>
        </w:rPr>
        <w:t xml:space="preserve"> Maximizing Pleasure</w:t>
      </w:r>
      <w:r w:rsidR="006041D7" w:rsidRPr="001A52B1">
        <w:rPr>
          <w:rFonts w:asciiTheme="majorHAnsi" w:hAnsiTheme="majorHAnsi" w:cstheme="majorHAnsi"/>
          <w:i/>
          <w:color w:val="000000" w:themeColor="text1"/>
          <w:u w:val="single"/>
        </w:rPr>
        <w:t xml:space="preserve"> and </w:t>
      </w:r>
      <w:r w:rsidRPr="001A52B1">
        <w:rPr>
          <w:rFonts w:asciiTheme="majorHAnsi" w:hAnsiTheme="majorHAnsi" w:cstheme="majorHAnsi"/>
          <w:i/>
          <w:color w:val="000000" w:themeColor="text1"/>
          <w:u w:val="single"/>
        </w:rPr>
        <w:t xml:space="preserve"> Minimizing Pain</w:t>
      </w:r>
      <w:r w:rsidRPr="001A52B1">
        <w:rPr>
          <w:rFonts w:asciiTheme="majorHAnsi" w:hAnsiTheme="majorHAnsi" w:cstheme="majorHAnsi"/>
          <w:color w:val="000000" w:themeColor="text1"/>
        </w:rPr>
        <w:t>. Calc indicts don’t link— framework is a general principle to be applied intuitively, not a rigid calculator</w:t>
      </w:r>
      <w:r w:rsidR="005F06CD" w:rsidRPr="001A52B1">
        <w:rPr>
          <w:rFonts w:asciiTheme="majorHAnsi" w:hAnsiTheme="majorHAnsi" w:cstheme="majorHAnsi"/>
          <w:color w:val="000000" w:themeColor="text1"/>
        </w:rPr>
        <w:t>.</w:t>
      </w:r>
    </w:p>
    <w:p w14:paraId="2B79FA9B" w14:textId="73400CCC" w:rsidR="005F06CD" w:rsidRPr="001A52B1" w:rsidRDefault="005F06CD" w:rsidP="005F06CD">
      <w:pPr>
        <w:rPr>
          <w:color w:val="000000" w:themeColor="text1"/>
        </w:rPr>
      </w:pPr>
    </w:p>
    <w:p w14:paraId="2AC42FFD" w14:textId="4EC8BB14" w:rsidR="005F06CD" w:rsidRPr="001A52B1" w:rsidRDefault="005F06CD" w:rsidP="005F06CD">
      <w:pPr>
        <w:pStyle w:val="Heading4"/>
        <w:rPr>
          <w:color w:val="000000" w:themeColor="text1"/>
        </w:rPr>
      </w:pPr>
      <w:r w:rsidRPr="001A52B1">
        <w:rPr>
          <w:color w:val="000000" w:themeColor="text1"/>
        </w:rPr>
        <w:t xml:space="preserve">Independently, calc indicts </w:t>
      </w:r>
      <w:r w:rsidRPr="001A52B1">
        <w:rPr>
          <w:color w:val="000000" w:themeColor="text1"/>
          <w:u w:val="single"/>
        </w:rPr>
        <w:t>fail</w:t>
      </w:r>
      <w:r w:rsidRPr="001A52B1">
        <w:rPr>
          <w:color w:val="000000" w:themeColor="text1"/>
        </w:rPr>
        <w:t xml:space="preserve">: A] </w:t>
      </w:r>
      <w:r w:rsidRPr="001A52B1">
        <w:rPr>
          <w:color w:val="000000" w:themeColor="text1"/>
          <w:u w:val="single"/>
        </w:rPr>
        <w:t>Ethics</w:t>
      </w:r>
      <w:r w:rsidRPr="001A52B1">
        <w:rPr>
          <w:color w:val="000000" w:themeColor="text1"/>
        </w:rPr>
        <w:t xml:space="preserve"> </w:t>
      </w:r>
      <w:r w:rsidR="00885D8F" w:rsidRPr="001A52B1">
        <w:rPr>
          <w:color w:val="000000" w:themeColor="text1"/>
        </w:rPr>
        <w:t>–they i</w:t>
      </w:r>
      <w:r w:rsidRPr="001A52B1">
        <w:rPr>
          <w:color w:val="000000" w:themeColor="text1"/>
        </w:rPr>
        <w:t xml:space="preserve">ndict everything since they use events to understand how their ethics have worked B] </w:t>
      </w:r>
      <w:r w:rsidRPr="001A52B1">
        <w:rPr>
          <w:color w:val="000000" w:themeColor="text1"/>
          <w:u w:val="single"/>
        </w:rPr>
        <w:t>Reciprocity</w:t>
      </w:r>
      <w:r w:rsidRPr="001A52B1">
        <w:rPr>
          <w:color w:val="000000" w:themeColor="text1"/>
        </w:rPr>
        <w:t xml:space="preserve">- </w:t>
      </w:r>
      <w:r w:rsidR="00885D8F" w:rsidRPr="001A52B1">
        <w:rPr>
          <w:color w:val="000000" w:themeColor="text1"/>
        </w:rPr>
        <w:t xml:space="preserve">functionally </w:t>
      </w:r>
      <w:r w:rsidRPr="001A52B1">
        <w:rPr>
          <w:color w:val="000000" w:themeColor="text1"/>
        </w:rPr>
        <w:t xml:space="preserve">NIBs that create a 2:1 skew where I have to answer them to access offense while they only have to win one C] </w:t>
      </w:r>
      <w:proofErr w:type="spellStart"/>
      <w:r w:rsidRPr="001A52B1">
        <w:rPr>
          <w:color w:val="000000" w:themeColor="text1"/>
          <w:u w:val="single"/>
        </w:rPr>
        <w:t>Internalism</w:t>
      </w:r>
      <w:proofErr w:type="spellEnd"/>
      <w:r w:rsidRPr="001A52B1">
        <w:rPr>
          <w:color w:val="000000" w:themeColor="text1"/>
        </w:rPr>
        <w:t xml:space="preserve">- asking why we value pain and pleasure is nonsensical </w:t>
      </w:r>
      <w:proofErr w:type="spellStart"/>
      <w:r w:rsidRPr="001A52B1">
        <w:rPr>
          <w:color w:val="000000" w:themeColor="text1"/>
        </w:rPr>
        <w:t>cuz</w:t>
      </w:r>
      <w:proofErr w:type="spellEnd"/>
      <w:r w:rsidRPr="001A52B1">
        <w:rPr>
          <w:color w:val="000000" w:themeColor="text1"/>
        </w:rPr>
        <w:t xml:space="preserve"> the answer is intrinsic since we just do, which means we still prefer hedonism despite shortcomings.</w:t>
      </w:r>
    </w:p>
    <w:p w14:paraId="7B37E7CA" w14:textId="77777777" w:rsidR="005F06CD" w:rsidRPr="001A52B1" w:rsidRDefault="005F06CD" w:rsidP="005F06CD">
      <w:pPr>
        <w:rPr>
          <w:color w:val="000000" w:themeColor="text1"/>
        </w:rPr>
      </w:pPr>
    </w:p>
    <w:p w14:paraId="6A59D696" w14:textId="77777777" w:rsidR="005F06CD" w:rsidRPr="001A52B1" w:rsidRDefault="005F06CD" w:rsidP="005F06CD">
      <w:pPr>
        <w:rPr>
          <w:color w:val="000000" w:themeColor="text1"/>
        </w:rPr>
      </w:pPr>
    </w:p>
    <w:p w14:paraId="520F3473" w14:textId="12AE465A" w:rsidR="00F94A14" w:rsidRPr="001A52B1" w:rsidRDefault="005F06CD"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 xml:space="preserve">3] Consequentialism is true—[A] </w:t>
      </w:r>
      <w:r w:rsidR="001A52B1">
        <w:rPr>
          <w:rFonts w:asciiTheme="majorHAnsi" w:hAnsiTheme="majorHAnsi" w:cstheme="majorHAnsi"/>
          <w:color w:val="000000" w:themeColor="text1"/>
        </w:rPr>
        <w:t>No intent-foresight distinction—a</w:t>
      </w:r>
      <w:r w:rsidRPr="001A52B1">
        <w:rPr>
          <w:rFonts w:asciiTheme="majorHAnsi" w:hAnsiTheme="majorHAnsi" w:cstheme="majorHAnsi"/>
          <w:color w:val="000000" w:themeColor="text1"/>
        </w:rPr>
        <w:t xml:space="preserve">ll actions are forward-looking, so intentions are constituted by foreseen consequences. [B] No act omission distinction---choosing to omit is an act itself – people psychologically decide not to act. </w:t>
      </w:r>
    </w:p>
    <w:p w14:paraId="3ABF93E2" w14:textId="210EDBB3" w:rsidR="00F24DAF" w:rsidRPr="001A52B1" w:rsidRDefault="00F24DAF" w:rsidP="00F24DAF">
      <w:pPr>
        <w:pStyle w:val="Heading4"/>
        <w:rPr>
          <w:rStyle w:val="StyleUnderline"/>
          <w:rFonts w:asciiTheme="majorHAnsi" w:hAnsiTheme="majorHAnsi" w:cstheme="majorHAnsi"/>
          <w:color w:val="000000" w:themeColor="text1"/>
          <w:sz w:val="26"/>
          <w:u w:val="none"/>
        </w:rPr>
      </w:pPr>
      <w:r w:rsidRPr="001A52B1">
        <w:rPr>
          <w:rFonts w:asciiTheme="majorHAnsi" w:hAnsiTheme="majorHAnsi" w:cstheme="majorHAnsi"/>
          <w:color w:val="000000" w:themeColor="text1"/>
        </w:rPr>
        <w:t>Prefer—</w:t>
      </w:r>
    </w:p>
    <w:p w14:paraId="405F085B" w14:textId="7C247F3B" w:rsidR="00F24DAF" w:rsidRPr="001A52B1" w:rsidRDefault="00F24DAF" w:rsidP="001A52B1">
      <w:pPr>
        <w:pStyle w:val="Heading4"/>
        <w:rPr>
          <w:rFonts w:asciiTheme="majorHAnsi" w:hAnsiTheme="majorHAnsi" w:cstheme="majorHAnsi"/>
          <w:b w:val="0"/>
          <w:color w:val="000000" w:themeColor="text1"/>
        </w:rPr>
      </w:pPr>
      <w:r w:rsidRPr="001A52B1">
        <w:rPr>
          <w:rFonts w:asciiTheme="majorHAnsi" w:hAnsiTheme="majorHAnsi" w:cstheme="majorHAnsi"/>
          <w:color w:val="000000" w:themeColor="text1"/>
        </w:rPr>
        <w:t xml:space="preserve">1] </w:t>
      </w:r>
      <w:r w:rsidR="005F06CD" w:rsidRPr="001A52B1">
        <w:rPr>
          <w:rFonts w:asciiTheme="majorHAnsi" w:hAnsiTheme="majorHAnsi" w:cstheme="majorHAnsi"/>
          <w:color w:val="000000" w:themeColor="text1"/>
        </w:rPr>
        <w:t>A</w:t>
      </w:r>
      <w:r w:rsidRPr="001A52B1">
        <w:rPr>
          <w:rFonts w:asciiTheme="majorHAnsi" w:hAnsiTheme="majorHAnsi" w:cstheme="majorHAnsi"/>
          <w:color w:val="000000" w:themeColor="text1"/>
        </w:rPr>
        <w:t>ll other frameworks collapse</w:t>
      </w:r>
      <w:r w:rsidR="005F06CD" w:rsidRPr="001A52B1">
        <w:rPr>
          <w:rFonts w:asciiTheme="majorHAnsi" w:hAnsiTheme="majorHAnsi" w:cstheme="majorHAnsi"/>
          <w:color w:val="000000" w:themeColor="text1"/>
        </w:rPr>
        <w:t>—</w:t>
      </w:r>
      <w:r w:rsidR="005F06CD" w:rsidRPr="001A52B1">
        <w:rPr>
          <w:color w:val="000000" w:themeColor="text1"/>
        </w:rPr>
        <w:t>Only pleasure and pain are intrinsically valuable</w:t>
      </w:r>
      <w:r w:rsidR="005F06CD" w:rsidRPr="001A52B1">
        <w:rPr>
          <w:rFonts w:asciiTheme="majorHAnsi" w:hAnsiTheme="majorHAnsi" w:cstheme="majorHAnsi"/>
          <w:color w:val="000000" w:themeColor="text1"/>
        </w:rPr>
        <w:t xml:space="preserve"> </w:t>
      </w:r>
      <w:r w:rsidR="00885D8F" w:rsidRPr="001A52B1">
        <w:rPr>
          <w:rFonts w:asciiTheme="majorHAnsi" w:hAnsiTheme="majorHAnsi" w:cstheme="majorHAnsi"/>
          <w:color w:val="000000" w:themeColor="text1"/>
        </w:rPr>
        <w:t xml:space="preserve">. </w:t>
      </w:r>
      <w:r w:rsidRPr="001A52B1">
        <w:rPr>
          <w:rStyle w:val="Style13ptBold"/>
          <w:rFonts w:asciiTheme="majorHAnsi" w:hAnsiTheme="majorHAnsi" w:cstheme="majorHAnsi"/>
          <w:color w:val="000000" w:themeColor="text1"/>
        </w:rPr>
        <w:t>Moen 16</w:t>
      </w:r>
      <w:r w:rsidRPr="001A52B1">
        <w:rPr>
          <w:rFonts w:asciiTheme="majorHAnsi" w:hAnsiTheme="majorHAnsi" w:cstheme="majorHAnsi"/>
          <w:color w:val="000000" w:themeColor="text1"/>
        </w:rPr>
        <w:t xml:space="preserve"> </w:t>
      </w:r>
      <w:r w:rsidRPr="001A52B1">
        <w:rPr>
          <w:rFonts w:asciiTheme="majorHAnsi" w:hAnsiTheme="majorHAnsi" w:cstheme="majorHAnsi"/>
          <w:color w:val="000000" w:themeColor="text1"/>
          <w:sz w:val="18"/>
          <w:szCs w:val="18"/>
        </w:rPr>
        <w:t>[Ole Martin Moen, Research Fellow in Philosophy at University of Oslo “An Argument for Hedonism” Journal of Value Inquiry (Springer), 50 (2) 2016: 267–281] TDI</w:t>
      </w:r>
    </w:p>
    <w:p w14:paraId="18D0723D" w14:textId="3791DA0A" w:rsidR="00F24DAF" w:rsidRPr="001A52B1" w:rsidRDefault="00F24DAF" w:rsidP="00F24DAF">
      <w:pPr>
        <w:rPr>
          <w:rStyle w:val="StyleUnderline"/>
          <w:rFonts w:asciiTheme="majorHAnsi" w:hAnsiTheme="majorHAnsi" w:cstheme="majorHAnsi"/>
          <w:b/>
          <w:bCs/>
          <w:color w:val="000000" w:themeColor="text1"/>
        </w:rPr>
      </w:pPr>
      <w:r w:rsidRPr="001A52B1">
        <w:rPr>
          <w:rFonts w:asciiTheme="majorHAnsi" w:hAnsiTheme="majorHAnsi" w:cstheme="majorHAnsi"/>
          <w:color w:val="000000" w:themeColor="text1"/>
          <w:sz w:val="14"/>
        </w:rPr>
        <w:t xml:space="preserve">Let us start by observing, empirically, that </w:t>
      </w:r>
      <w:r w:rsidRPr="001A52B1">
        <w:rPr>
          <w:rStyle w:val="StyleUnderline"/>
          <w:rFonts w:asciiTheme="majorHAnsi" w:hAnsiTheme="majorHAnsi" w:cstheme="majorHAnsi"/>
          <w:color w:val="000000" w:themeColor="text1"/>
        </w:rPr>
        <w:t xml:space="preserve">a widely shared judgment about intrinsic value and disvalue is that </w:t>
      </w:r>
      <w:r w:rsidRPr="001A52B1">
        <w:rPr>
          <w:rStyle w:val="StyleUnderline"/>
          <w:rFonts w:asciiTheme="majorHAnsi" w:hAnsiTheme="majorHAnsi" w:cstheme="majorHAnsi"/>
          <w:b/>
          <w:bCs/>
          <w:color w:val="000000" w:themeColor="text1"/>
          <w:highlight w:val="cyan"/>
        </w:rPr>
        <w:t xml:space="preserve">pleasure is intrinsically valuable </w:t>
      </w:r>
      <w:r w:rsidRPr="001A52B1">
        <w:rPr>
          <w:rStyle w:val="StyleUnderline"/>
          <w:rFonts w:asciiTheme="majorHAnsi" w:hAnsiTheme="majorHAnsi" w:cstheme="majorHAnsi"/>
          <w:b/>
          <w:bCs/>
          <w:color w:val="000000" w:themeColor="text1"/>
        </w:rPr>
        <w:t xml:space="preserve">and </w:t>
      </w:r>
      <w:r w:rsidRPr="001A52B1">
        <w:rPr>
          <w:rStyle w:val="StyleUnderline"/>
          <w:rFonts w:asciiTheme="majorHAnsi" w:hAnsiTheme="majorHAnsi" w:cstheme="majorHAnsi"/>
          <w:b/>
          <w:bCs/>
          <w:color w:val="000000" w:themeColor="text1"/>
          <w:highlight w:val="cyan"/>
        </w:rPr>
        <w:t xml:space="preserve">pain is intrinsically </w:t>
      </w:r>
      <w:proofErr w:type="spellStart"/>
      <w:r w:rsidRPr="001A52B1">
        <w:rPr>
          <w:rStyle w:val="StyleUnderline"/>
          <w:rFonts w:asciiTheme="majorHAnsi" w:hAnsiTheme="majorHAnsi" w:cstheme="majorHAnsi"/>
          <w:b/>
          <w:bCs/>
          <w:color w:val="000000" w:themeColor="text1"/>
          <w:highlight w:val="cyan"/>
        </w:rPr>
        <w:t>disvaluable</w:t>
      </w:r>
      <w:proofErr w:type="spellEnd"/>
      <w:r w:rsidRPr="001A52B1">
        <w:rPr>
          <w:rStyle w:val="StyleUnderline"/>
          <w:rFonts w:asciiTheme="majorHAnsi" w:hAnsiTheme="majorHAnsi" w:cstheme="majorHAnsi"/>
          <w:color w:val="000000" w:themeColor="text1"/>
        </w:rPr>
        <w:t>.</w:t>
      </w:r>
      <w:r w:rsidRPr="001A52B1">
        <w:rPr>
          <w:rFonts w:asciiTheme="majorHAnsi" w:hAnsiTheme="majorHAnsi" w:cstheme="majorHAnsi"/>
          <w:color w:val="000000" w:themeColor="text1"/>
          <w:sz w:val="14"/>
        </w:rPr>
        <w:t xml:space="preserve"> </w:t>
      </w:r>
      <w:r w:rsidRPr="001A52B1">
        <w:rPr>
          <w:rStyle w:val="StyleUnderline"/>
          <w:rFonts w:asciiTheme="majorHAnsi" w:hAnsiTheme="majorHAnsi" w:cstheme="majorHAnsi"/>
          <w:color w:val="000000" w:themeColor="text1"/>
        </w:rPr>
        <w:t>On virtually any proposed list of intrinsic values and disvalues (we will look at some of them below), pleasure is included among the intrinsic values and pain among the intrinsic disvalues.</w:t>
      </w:r>
      <w:r w:rsidRPr="001A52B1">
        <w:rPr>
          <w:rFonts w:asciiTheme="majorHAnsi" w:hAnsiTheme="majorHAnsi" w:cstheme="majorHAnsi"/>
          <w:color w:val="000000" w:themeColor="text1"/>
          <w:sz w:val="14"/>
        </w:rPr>
        <w:t xml:space="preserve"> This inclusion makes intuitive sense, moreover, for </w:t>
      </w:r>
      <w:r w:rsidRPr="001A52B1">
        <w:rPr>
          <w:rStyle w:val="StyleUnderline"/>
          <w:rFonts w:asciiTheme="majorHAnsi" w:hAnsiTheme="majorHAnsi" w:cstheme="majorHAnsi"/>
          <w:b/>
          <w:bCs/>
          <w:color w:val="000000" w:themeColor="text1"/>
        </w:rPr>
        <w:t xml:space="preserve">there is </w:t>
      </w:r>
      <w:r w:rsidRPr="001A52B1">
        <w:rPr>
          <w:rStyle w:val="StyleUnderline"/>
          <w:rFonts w:asciiTheme="majorHAnsi" w:hAnsiTheme="majorHAnsi" w:cstheme="majorHAnsi"/>
          <w:b/>
          <w:bCs/>
          <w:color w:val="000000" w:themeColor="text1"/>
          <w:highlight w:val="cyan"/>
        </w:rPr>
        <w:t>something undeniably good about</w:t>
      </w:r>
      <w:r w:rsidRPr="001A52B1">
        <w:rPr>
          <w:rStyle w:val="StyleUnderline"/>
          <w:rFonts w:asciiTheme="majorHAnsi" w:hAnsiTheme="majorHAnsi" w:cstheme="majorHAnsi"/>
          <w:b/>
          <w:bCs/>
          <w:color w:val="000000" w:themeColor="text1"/>
        </w:rPr>
        <w:t xml:space="preserve"> the way </w:t>
      </w:r>
      <w:r w:rsidRPr="001A52B1">
        <w:rPr>
          <w:rStyle w:val="StyleUnderline"/>
          <w:rFonts w:asciiTheme="majorHAnsi" w:hAnsiTheme="majorHAnsi" w:cstheme="majorHAnsi"/>
          <w:b/>
          <w:bCs/>
          <w:color w:val="000000" w:themeColor="text1"/>
          <w:highlight w:val="cyan"/>
        </w:rPr>
        <w:t>pleasure</w:t>
      </w:r>
      <w:r w:rsidRPr="001A52B1">
        <w:rPr>
          <w:rStyle w:val="StyleUnderline"/>
          <w:rFonts w:asciiTheme="majorHAnsi" w:hAnsiTheme="majorHAnsi" w:cstheme="majorHAnsi"/>
          <w:b/>
          <w:bCs/>
          <w:color w:val="000000" w:themeColor="text1"/>
        </w:rPr>
        <w:t xml:space="preserve"> feels </w:t>
      </w:r>
      <w:r w:rsidRPr="001A52B1">
        <w:rPr>
          <w:rStyle w:val="StyleUnderline"/>
          <w:rFonts w:asciiTheme="majorHAnsi" w:hAnsiTheme="majorHAnsi" w:cstheme="majorHAnsi"/>
          <w:b/>
          <w:bCs/>
          <w:color w:val="000000" w:themeColor="text1"/>
          <w:highlight w:val="cyan"/>
        </w:rPr>
        <w:t xml:space="preserve">and </w:t>
      </w:r>
      <w:r w:rsidRPr="001A52B1">
        <w:rPr>
          <w:rStyle w:val="StyleUnderline"/>
          <w:rFonts w:asciiTheme="majorHAnsi" w:hAnsiTheme="majorHAnsi" w:cstheme="majorHAnsi"/>
          <w:b/>
          <w:bCs/>
          <w:color w:val="000000" w:themeColor="text1"/>
        </w:rPr>
        <w:t xml:space="preserve">something </w:t>
      </w:r>
      <w:r w:rsidRPr="001A52B1">
        <w:rPr>
          <w:rStyle w:val="StyleUnderline"/>
          <w:rFonts w:asciiTheme="majorHAnsi" w:hAnsiTheme="majorHAnsi" w:cstheme="majorHAnsi"/>
          <w:b/>
          <w:bCs/>
          <w:color w:val="000000" w:themeColor="text1"/>
          <w:highlight w:val="cyan"/>
        </w:rPr>
        <w:t>undeniably bad about</w:t>
      </w:r>
      <w:r w:rsidRPr="001A52B1">
        <w:rPr>
          <w:rStyle w:val="StyleUnderline"/>
          <w:rFonts w:asciiTheme="majorHAnsi" w:hAnsiTheme="majorHAnsi" w:cstheme="majorHAnsi"/>
          <w:b/>
          <w:bCs/>
          <w:color w:val="000000" w:themeColor="text1"/>
        </w:rPr>
        <w:t xml:space="preserve"> the way </w:t>
      </w:r>
      <w:r w:rsidRPr="001A52B1">
        <w:rPr>
          <w:rStyle w:val="StyleUnderline"/>
          <w:rFonts w:asciiTheme="majorHAnsi" w:hAnsiTheme="majorHAnsi" w:cstheme="majorHAnsi"/>
          <w:b/>
          <w:bCs/>
          <w:color w:val="000000" w:themeColor="text1"/>
          <w:highlight w:val="cyan"/>
        </w:rPr>
        <w:t>pain</w:t>
      </w:r>
      <w:r w:rsidRPr="001A52B1">
        <w:rPr>
          <w:rStyle w:val="StyleUnderline"/>
          <w:rFonts w:asciiTheme="majorHAnsi" w:hAnsiTheme="majorHAnsi" w:cstheme="majorHAnsi"/>
          <w:b/>
          <w:bCs/>
          <w:color w:val="000000" w:themeColor="text1"/>
        </w:rPr>
        <w:t xml:space="preserve"> feels</w:t>
      </w:r>
      <w:r w:rsidRPr="001A52B1">
        <w:rPr>
          <w:rStyle w:val="StyleUnderline"/>
          <w:rFonts w:asciiTheme="majorHAnsi" w:hAnsiTheme="majorHAnsi" w:cstheme="majorHAnsi"/>
          <w:color w:val="000000" w:themeColor="text1"/>
        </w:rPr>
        <w:t>, and neither the goodness of pleasure nor the badness of pain seems to be exhausted by the further effects that these experiences might have.</w:t>
      </w:r>
      <w:r w:rsidRPr="001A52B1">
        <w:rPr>
          <w:rFonts w:asciiTheme="majorHAnsi" w:hAnsiTheme="majorHAnsi" w:cstheme="majorHAnsi"/>
          <w:color w:val="000000" w:themeColor="text1"/>
          <w:sz w:val="14"/>
        </w:rPr>
        <w:t xml:space="preserve"> “Pleasure” and “pain” are here understood inclusively, as encompassing anything hedonically positive and anything hedonically negative.2 </w:t>
      </w:r>
      <w:r w:rsidRPr="001A52B1">
        <w:rPr>
          <w:rStyle w:val="StyleUnderline"/>
          <w:rFonts w:asciiTheme="majorHAnsi" w:hAnsiTheme="majorHAnsi" w:cstheme="majorHAnsi"/>
          <w:b/>
          <w:bCs/>
          <w:color w:val="000000" w:themeColor="text1"/>
        </w:rPr>
        <w:t xml:space="preserve">The special </w:t>
      </w:r>
      <w:r w:rsidRPr="001A52B1">
        <w:rPr>
          <w:rStyle w:val="StyleUnderline"/>
          <w:rFonts w:asciiTheme="majorHAnsi" w:hAnsiTheme="majorHAnsi" w:cstheme="majorHAnsi"/>
          <w:b/>
          <w:bCs/>
          <w:color w:val="000000" w:themeColor="text1"/>
          <w:highlight w:val="cyan"/>
        </w:rPr>
        <w:t xml:space="preserve">value </w:t>
      </w:r>
      <w:r w:rsidRPr="001A52B1">
        <w:rPr>
          <w:rStyle w:val="StyleUnderline"/>
          <w:rFonts w:asciiTheme="majorHAnsi" w:hAnsiTheme="majorHAnsi" w:cstheme="majorHAnsi"/>
          <w:b/>
          <w:bCs/>
          <w:color w:val="000000" w:themeColor="text1"/>
        </w:rPr>
        <w:t xml:space="preserve">statuses </w:t>
      </w:r>
      <w:r w:rsidRPr="001A52B1">
        <w:rPr>
          <w:rStyle w:val="StyleUnderline"/>
          <w:rFonts w:asciiTheme="majorHAnsi" w:hAnsiTheme="majorHAnsi" w:cstheme="majorHAnsi"/>
          <w:b/>
          <w:bCs/>
          <w:color w:val="000000" w:themeColor="text1"/>
          <w:highlight w:val="cyan"/>
        </w:rPr>
        <w:t xml:space="preserve">of pleasure and pain </w:t>
      </w:r>
      <w:r w:rsidRPr="001A52B1">
        <w:rPr>
          <w:rStyle w:val="StyleUnderline"/>
          <w:rFonts w:asciiTheme="majorHAnsi" w:hAnsiTheme="majorHAnsi" w:cstheme="majorHAnsi"/>
          <w:b/>
          <w:bCs/>
          <w:color w:val="000000" w:themeColor="text1"/>
        </w:rPr>
        <w:t xml:space="preserve">are </w:t>
      </w:r>
      <w:r w:rsidRPr="001A52B1">
        <w:rPr>
          <w:rStyle w:val="StyleUnderline"/>
          <w:rFonts w:asciiTheme="majorHAnsi" w:hAnsiTheme="majorHAnsi" w:cstheme="majorHAnsi"/>
          <w:b/>
          <w:bCs/>
          <w:color w:val="000000" w:themeColor="text1"/>
          <w:highlight w:val="cyan"/>
        </w:rPr>
        <w:t>manifested in how we treat</w:t>
      </w:r>
      <w:r w:rsidRPr="001A52B1">
        <w:rPr>
          <w:rStyle w:val="StyleUnderline"/>
          <w:rFonts w:asciiTheme="majorHAnsi" w:hAnsiTheme="majorHAnsi" w:cstheme="majorHAnsi"/>
          <w:b/>
          <w:bCs/>
          <w:color w:val="000000" w:themeColor="text1"/>
        </w:rPr>
        <w:t xml:space="preserve"> these </w:t>
      </w:r>
      <w:r w:rsidRPr="001A52B1">
        <w:rPr>
          <w:rStyle w:val="StyleUnderline"/>
          <w:rFonts w:asciiTheme="majorHAnsi" w:hAnsiTheme="majorHAnsi" w:cstheme="majorHAnsi"/>
          <w:b/>
          <w:bCs/>
          <w:color w:val="000000" w:themeColor="text1"/>
          <w:highlight w:val="cyan"/>
        </w:rPr>
        <w:t xml:space="preserve">experiences </w:t>
      </w:r>
      <w:r w:rsidRPr="001A52B1">
        <w:rPr>
          <w:rStyle w:val="StyleUnderline"/>
          <w:rFonts w:asciiTheme="majorHAnsi" w:hAnsiTheme="majorHAnsi" w:cstheme="majorHAnsi"/>
          <w:b/>
          <w:bCs/>
          <w:color w:val="000000" w:themeColor="text1"/>
        </w:rPr>
        <w:t>in our everyday reasoning about values.</w:t>
      </w:r>
      <w:r w:rsidRPr="001A52B1">
        <w:rPr>
          <w:rFonts w:asciiTheme="majorHAnsi" w:hAnsiTheme="majorHAnsi" w:cstheme="majorHAnsi"/>
          <w:color w:val="000000" w:themeColor="text1"/>
          <w:sz w:val="14"/>
        </w:rPr>
        <w:t xml:space="preserve"> If you tell me that you are heading for the convenience store, </w:t>
      </w:r>
      <w:r w:rsidRPr="001A52B1">
        <w:rPr>
          <w:rStyle w:val="StyleUnderline"/>
          <w:rFonts w:asciiTheme="majorHAnsi" w:hAnsiTheme="majorHAnsi" w:cstheme="majorHAnsi"/>
          <w:color w:val="000000" w:themeColor="text1"/>
        </w:rPr>
        <w:t>I might ask: “What for?” This is a reasonable question, for when you go to the convenience store you usually do so</w:t>
      </w:r>
      <w:r w:rsidRPr="001A52B1">
        <w:rPr>
          <w:rFonts w:asciiTheme="majorHAnsi" w:hAnsiTheme="majorHAnsi" w:cstheme="majorHAnsi"/>
          <w:color w:val="000000" w:themeColor="text1"/>
          <w:sz w:val="14"/>
        </w:rPr>
        <w:t xml:space="preserve">, not merely for the sake of going to the convenience store, but </w:t>
      </w:r>
      <w:r w:rsidRPr="001A52B1">
        <w:rPr>
          <w:rStyle w:val="StyleUnderline"/>
          <w:rFonts w:asciiTheme="majorHAnsi" w:hAnsiTheme="majorHAnsi" w:cstheme="majorHAnsi"/>
          <w:color w:val="000000" w:themeColor="text1"/>
        </w:rPr>
        <w:t>for the sake of achieving something further that you deem to be valuable.</w:t>
      </w:r>
      <w:r w:rsidRPr="001A52B1">
        <w:rPr>
          <w:rFonts w:asciiTheme="majorHAnsi" w:hAnsiTheme="majorHAnsi" w:cstheme="majorHAnsi"/>
          <w:color w:val="000000" w:themeColor="text1"/>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A52B1">
        <w:rPr>
          <w:rStyle w:val="StyleUnderline"/>
          <w:rFonts w:asciiTheme="majorHAnsi" w:hAnsiTheme="majorHAnsi" w:cstheme="majorHAnsi"/>
          <w:color w:val="000000" w:themeColor="text1"/>
        </w:rPr>
        <w:t xml:space="preserve">If I then proceed by asking “But what is the pleasure of drinking the soda good for?” the discussion is likely to reach an awkward end. The reason is that the </w:t>
      </w:r>
      <w:r w:rsidRPr="001A52B1">
        <w:rPr>
          <w:rStyle w:val="StyleUnderline"/>
          <w:rFonts w:asciiTheme="majorHAnsi" w:hAnsiTheme="majorHAnsi" w:cstheme="majorHAnsi"/>
          <w:b/>
          <w:bCs/>
          <w:color w:val="000000" w:themeColor="text1"/>
          <w:highlight w:val="cyan"/>
        </w:rPr>
        <w:t>pleasure is not good for anything further</w:t>
      </w:r>
      <w:r w:rsidRPr="001A52B1">
        <w:rPr>
          <w:rStyle w:val="StyleUnderline"/>
          <w:rFonts w:asciiTheme="majorHAnsi" w:hAnsiTheme="majorHAnsi" w:cstheme="majorHAnsi"/>
          <w:color w:val="000000" w:themeColor="text1"/>
        </w:rPr>
        <w:t>; it is simply that for which going to the convenience store and buying the soda is good.</w:t>
      </w:r>
      <w:r w:rsidRPr="001A52B1">
        <w:rPr>
          <w:rFonts w:asciiTheme="majorHAnsi" w:hAnsiTheme="majorHAnsi" w:cstheme="majorHAnsi"/>
          <w:color w:val="000000" w:themeColor="text1"/>
          <w:sz w:val="14"/>
        </w:rPr>
        <w:t>3 As Aristotle observes</w:t>
      </w:r>
      <w:r w:rsidRPr="001A52B1">
        <w:rPr>
          <w:rStyle w:val="StyleUnderline"/>
          <w:rFonts w:asciiTheme="majorHAnsi" w:hAnsiTheme="majorHAnsi" w:cstheme="majorHAnsi"/>
          <w:color w:val="000000" w:themeColor="text1"/>
        </w:rPr>
        <w:t>: “We never ask [a man] what his end is in being pleased, because we assume that pleasure is choice worthy in itself.</w:t>
      </w:r>
      <w:r w:rsidRPr="001A52B1">
        <w:rPr>
          <w:rFonts w:asciiTheme="majorHAnsi" w:hAnsiTheme="majorHAnsi" w:cstheme="majorHAnsi"/>
          <w:color w:val="000000" w:themeColor="text1"/>
          <w:sz w:val="14"/>
        </w:rPr>
        <w:t xml:space="preserve">”4 Presumably, a similar story can be told in the case of pains, for if someone says “This is </w:t>
      </w:r>
      <w:r w:rsidRPr="001A52B1">
        <w:rPr>
          <w:rFonts w:asciiTheme="majorHAnsi" w:hAnsiTheme="majorHAnsi" w:cstheme="majorHAnsi"/>
          <w:color w:val="000000" w:themeColor="text1"/>
          <w:sz w:val="14"/>
        </w:rPr>
        <w:lastRenderedPageBreak/>
        <w:t xml:space="preserve">painful!” we never respond by asking: “And why is that a problem?” We take for granted that if something is painful, we have a sufficient explanation of why it is bad. If we are onto something in our everyday reasoning about values, it seems that </w:t>
      </w:r>
      <w:r w:rsidRPr="001A52B1">
        <w:rPr>
          <w:rStyle w:val="StyleUnderline"/>
          <w:rFonts w:asciiTheme="majorHAnsi" w:hAnsiTheme="majorHAnsi" w:cstheme="majorHAnsi"/>
          <w:b/>
          <w:bCs/>
          <w:color w:val="000000" w:themeColor="text1"/>
          <w:highlight w:val="cyan"/>
        </w:rPr>
        <w:t>pleasure and pain</w:t>
      </w:r>
      <w:r w:rsidRPr="001A52B1">
        <w:rPr>
          <w:rStyle w:val="StyleUnderline"/>
          <w:rFonts w:asciiTheme="majorHAnsi" w:hAnsiTheme="majorHAnsi" w:cstheme="majorHAnsi"/>
          <w:b/>
          <w:bCs/>
          <w:color w:val="000000" w:themeColor="text1"/>
        </w:rPr>
        <w:t xml:space="preserve"> are both places where we </w:t>
      </w:r>
      <w:r w:rsidRPr="001A52B1">
        <w:rPr>
          <w:rStyle w:val="StyleUnderline"/>
          <w:rFonts w:asciiTheme="majorHAnsi" w:hAnsiTheme="majorHAnsi" w:cstheme="majorHAnsi"/>
          <w:b/>
          <w:bCs/>
          <w:color w:val="000000" w:themeColor="text1"/>
          <w:highlight w:val="cyan"/>
        </w:rPr>
        <w:t xml:space="preserve">reach </w:t>
      </w:r>
      <w:r w:rsidRPr="001A52B1">
        <w:rPr>
          <w:rStyle w:val="StyleUnderline"/>
          <w:rFonts w:asciiTheme="majorHAnsi" w:hAnsiTheme="majorHAnsi" w:cstheme="majorHAnsi"/>
          <w:b/>
          <w:bCs/>
          <w:color w:val="000000" w:themeColor="text1"/>
        </w:rPr>
        <w:t xml:space="preserve">the </w:t>
      </w:r>
      <w:r w:rsidRPr="001A52B1">
        <w:rPr>
          <w:rStyle w:val="StyleUnderline"/>
          <w:rFonts w:asciiTheme="majorHAnsi" w:hAnsiTheme="majorHAnsi" w:cstheme="majorHAnsi"/>
          <w:b/>
          <w:bCs/>
          <w:color w:val="000000" w:themeColor="text1"/>
          <w:highlight w:val="cyan"/>
        </w:rPr>
        <w:t>end of the line in matters of value.</w:t>
      </w:r>
      <w:r w:rsidRPr="001A52B1">
        <w:rPr>
          <w:rStyle w:val="StyleUnderline"/>
          <w:rFonts w:asciiTheme="majorHAnsi" w:hAnsiTheme="majorHAnsi" w:cstheme="majorHAnsi"/>
          <w:b/>
          <w:bCs/>
          <w:color w:val="000000" w:themeColor="text1"/>
        </w:rPr>
        <w:t xml:space="preserve"> </w:t>
      </w:r>
    </w:p>
    <w:p w14:paraId="0709E6BC" w14:textId="24CC4EF8" w:rsidR="00F24DAF" w:rsidRPr="001A52B1" w:rsidRDefault="00F24DAF" w:rsidP="00F24DAF">
      <w:pPr>
        <w:pStyle w:val="Heading4"/>
        <w:rPr>
          <w:rFonts w:asciiTheme="majorHAnsi" w:hAnsiTheme="majorHAnsi" w:cstheme="majorHAnsi"/>
          <w:color w:val="000000" w:themeColor="text1"/>
        </w:rPr>
      </w:pPr>
      <w:bookmarkStart w:id="0" w:name="_Hlk42768639"/>
      <w:r w:rsidRPr="001A52B1">
        <w:rPr>
          <w:rFonts w:asciiTheme="majorHAnsi" w:hAnsiTheme="majorHAnsi" w:cstheme="majorHAnsi"/>
          <w:color w:val="000000" w:themeColor="text1"/>
        </w:rPr>
        <w:t xml:space="preserve">That outweighs their justifications on probability—simpler beliefs are more likely to be true and external standards collapse to pleasure and pain. </w:t>
      </w:r>
      <w:bookmarkEnd w:id="0"/>
    </w:p>
    <w:p w14:paraId="7E60DE51" w14:textId="77777777" w:rsidR="00935DD1" w:rsidRPr="001A52B1" w:rsidRDefault="00935DD1" w:rsidP="00F24DAF">
      <w:pPr>
        <w:rPr>
          <w:rFonts w:asciiTheme="majorHAnsi" w:hAnsiTheme="majorHAnsi" w:cstheme="majorHAnsi"/>
          <w:color w:val="000000" w:themeColor="text1"/>
          <w:sz w:val="8"/>
          <w:szCs w:val="12"/>
          <w:u w:val="single"/>
        </w:rPr>
      </w:pPr>
    </w:p>
    <w:p w14:paraId="3BE8DA18" w14:textId="77777777" w:rsidR="005F06CD"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 xml:space="preserve">2] </w:t>
      </w:r>
      <w:r w:rsidR="005F06CD" w:rsidRPr="001A52B1">
        <w:rPr>
          <w:rFonts w:asciiTheme="majorHAnsi" w:hAnsiTheme="majorHAnsi" w:cstheme="majorHAnsi"/>
          <w:color w:val="000000" w:themeColor="text1"/>
        </w:rPr>
        <w:t>Extinction outweighs—</w:t>
      </w:r>
    </w:p>
    <w:p w14:paraId="6B0FD17B" w14:textId="37BC0FE6" w:rsidR="00F24DAF" w:rsidRPr="001A52B1" w:rsidRDefault="005F06CD"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 xml:space="preserve">A] </w:t>
      </w:r>
      <w:r w:rsidR="00F24DAF" w:rsidRPr="001A52B1">
        <w:rPr>
          <w:rFonts w:asciiTheme="majorHAnsi" w:hAnsiTheme="majorHAnsi" w:cstheme="majorHAnsi"/>
          <w:color w:val="000000" w:themeColor="text1"/>
        </w:rPr>
        <w:t>Existential risk comes first under any framework</w:t>
      </w:r>
      <w:r w:rsidRPr="001A52B1">
        <w:rPr>
          <w:rFonts w:asciiTheme="majorHAnsi" w:hAnsiTheme="majorHAnsi" w:cstheme="majorHAnsi"/>
          <w:color w:val="000000" w:themeColor="text1"/>
        </w:rPr>
        <w:t>.</w:t>
      </w:r>
    </w:p>
    <w:p w14:paraId="58E4512C" w14:textId="77777777" w:rsidR="00F24DAF" w:rsidRPr="001A52B1" w:rsidRDefault="00F24DAF" w:rsidP="00F24DAF">
      <w:pPr>
        <w:spacing w:after="0"/>
        <w:rPr>
          <w:rFonts w:asciiTheme="majorHAnsi" w:hAnsiTheme="majorHAnsi" w:cstheme="majorHAnsi"/>
          <w:color w:val="000000" w:themeColor="text1"/>
          <w:sz w:val="18"/>
          <w:szCs w:val="18"/>
        </w:rPr>
      </w:pPr>
      <w:r w:rsidRPr="001A52B1">
        <w:rPr>
          <w:rFonts w:asciiTheme="majorHAnsi" w:hAnsiTheme="majorHAnsi" w:cstheme="majorHAnsi"/>
          <w:b/>
          <w:bCs/>
          <w:color w:val="000000" w:themeColor="text1"/>
          <w:sz w:val="26"/>
          <w:szCs w:val="26"/>
        </w:rPr>
        <w:t>Ord 20</w:t>
      </w:r>
      <w:r w:rsidRPr="001A52B1">
        <w:rPr>
          <w:rFonts w:asciiTheme="majorHAnsi" w:hAnsiTheme="majorHAnsi" w:cstheme="majorHAnsi"/>
          <w:color w:val="000000" w:themeColor="text1"/>
        </w:rPr>
        <w:t xml:space="preserve"> </w:t>
      </w:r>
      <w:r w:rsidRPr="001A52B1">
        <w:rPr>
          <w:rFonts w:asciiTheme="majorHAnsi" w:hAnsiTheme="majorHAnsi" w:cstheme="majorHAnsi"/>
          <w:color w:val="000000" w:themeColor="text1"/>
          <w:sz w:val="18"/>
          <w:szCs w:val="18"/>
        </w:rPr>
        <w:t>Toby Ord</w:t>
      </w:r>
      <w:r w:rsidRPr="001A52B1">
        <w:rPr>
          <w:rFonts w:asciiTheme="majorHAnsi" w:hAnsiTheme="majorHAnsi" w:cstheme="majorHAnsi"/>
          <w:color w:val="000000" w:themeColor="text1"/>
          <w:sz w:val="18"/>
          <w:szCs w:val="18"/>
          <w:shd w:val="clear" w:color="auto" w:fill="FFFFFF"/>
        </w:rPr>
        <w:t xml:space="preserve"> [</w:t>
      </w:r>
      <w:r w:rsidRPr="001A52B1">
        <w:rPr>
          <w:rFonts w:asciiTheme="majorHAnsi" w:hAnsiTheme="majorHAnsi" w:cstheme="majorHAnsi"/>
          <w:color w:val="000000" w:themeColor="text1"/>
          <w:sz w:val="18"/>
          <w:szCs w:val="18"/>
        </w:rPr>
        <w:t>Australian philosopher. He founded Giving What We Can, an international society whose members pledge to donate at least 10% of their income to effective charities], “The Precipice” Hachette Books, 2020 // Lex CH</w:t>
      </w:r>
    </w:p>
    <w:p w14:paraId="5DB4A82F" w14:textId="15C35A42" w:rsidR="00F24DAF" w:rsidRPr="001A52B1" w:rsidRDefault="00F24DAF" w:rsidP="00F24DAF">
      <w:pPr>
        <w:rPr>
          <w:rFonts w:asciiTheme="majorHAnsi" w:hAnsiTheme="majorHAnsi" w:cstheme="majorHAnsi"/>
          <w:color w:val="000000" w:themeColor="text1"/>
          <w:sz w:val="16"/>
        </w:rPr>
      </w:pPr>
      <w:r w:rsidRPr="001A52B1">
        <w:rPr>
          <w:rFonts w:asciiTheme="majorHAnsi" w:hAnsiTheme="majorHAnsi" w:cstheme="majorHAnsi"/>
          <w:color w:val="000000" w:themeColor="text1"/>
          <w:sz w:val="16"/>
        </w:rPr>
        <w:t xml:space="preserve">But </w:t>
      </w:r>
      <w:r w:rsidRPr="001A52B1">
        <w:rPr>
          <w:rFonts w:asciiTheme="majorHAnsi" w:hAnsiTheme="majorHAnsi" w:cstheme="majorHAnsi"/>
          <w:b/>
          <w:bCs/>
          <w:color w:val="000000" w:themeColor="text1"/>
          <w:u w:val="single"/>
        </w:rPr>
        <w:t xml:space="preserve">an </w:t>
      </w:r>
      <w:r w:rsidRPr="001A52B1">
        <w:rPr>
          <w:rFonts w:asciiTheme="majorHAnsi" w:hAnsiTheme="majorHAnsi" w:cstheme="majorHAnsi"/>
          <w:b/>
          <w:bCs/>
          <w:color w:val="000000" w:themeColor="text1"/>
          <w:highlight w:val="green"/>
          <w:u w:val="single"/>
        </w:rPr>
        <w:t xml:space="preserve">existential catastrophe </w:t>
      </w:r>
      <w:r w:rsidRPr="001A52B1">
        <w:rPr>
          <w:rFonts w:asciiTheme="majorHAnsi" w:hAnsiTheme="majorHAnsi" w:cstheme="majorHAnsi"/>
          <w:b/>
          <w:bCs/>
          <w:color w:val="000000" w:themeColor="text1"/>
          <w:u w:val="single"/>
        </w:rPr>
        <w:t>is not</w:t>
      </w:r>
      <w:r w:rsidRPr="001A52B1">
        <w:rPr>
          <w:rFonts w:asciiTheme="majorHAnsi" w:hAnsiTheme="majorHAnsi" w:cstheme="majorHAnsi"/>
          <w:color w:val="000000" w:themeColor="text1"/>
          <w:sz w:val="16"/>
        </w:rPr>
        <w:t xml:space="preserve"> just </w:t>
      </w:r>
      <w:r w:rsidRPr="001A52B1">
        <w:rPr>
          <w:rFonts w:asciiTheme="majorHAnsi" w:hAnsiTheme="majorHAnsi" w:cstheme="majorHAnsi"/>
          <w:b/>
          <w:bCs/>
          <w:color w:val="000000" w:themeColor="text1"/>
          <w:u w:val="single"/>
        </w:rPr>
        <w:t xml:space="preserve">a catastrophe that </w:t>
      </w:r>
      <w:r w:rsidRPr="001A52B1">
        <w:rPr>
          <w:rFonts w:asciiTheme="majorHAnsi" w:hAnsiTheme="majorHAnsi" w:cstheme="majorHAnsi"/>
          <w:b/>
          <w:bCs/>
          <w:color w:val="000000" w:themeColor="text1"/>
          <w:highlight w:val="green"/>
          <w:u w:val="single"/>
        </w:rPr>
        <w:t xml:space="preserve">destroys </w:t>
      </w:r>
      <w:r w:rsidRPr="001A52B1">
        <w:rPr>
          <w:rFonts w:asciiTheme="majorHAnsi" w:hAnsiTheme="majorHAnsi" w:cstheme="majorHAnsi"/>
          <w:b/>
          <w:bCs/>
          <w:color w:val="000000" w:themeColor="text1"/>
          <w:u w:val="single"/>
        </w:rPr>
        <w:t xml:space="preserve">a particularly large number of lives. It destroys our </w:t>
      </w:r>
      <w:r w:rsidRPr="001A52B1">
        <w:rPr>
          <w:rFonts w:asciiTheme="majorHAnsi" w:hAnsiTheme="majorHAnsi" w:cstheme="majorHAnsi"/>
          <w:b/>
          <w:bCs/>
          <w:color w:val="000000" w:themeColor="text1"/>
          <w:highlight w:val="green"/>
          <w:u w:val="single"/>
        </w:rPr>
        <w:t>potential</w:t>
      </w:r>
      <w:r w:rsidRPr="001A52B1">
        <w:rPr>
          <w:rFonts w:asciiTheme="majorHAnsi" w:hAnsiTheme="majorHAnsi" w:cstheme="majorHAnsi"/>
          <w:color w:val="000000" w:themeColor="text1"/>
          <w:sz w:val="16"/>
        </w:rPr>
        <w:t>. My mentor, Derek Parfit, asked us to imagine a devastating nuclear war killing 99 percent of the world’s people.</w:t>
      </w:r>
      <w:r w:rsidRPr="001A52B1">
        <w:rPr>
          <w:rFonts w:asciiTheme="majorHAnsi" w:hAnsiTheme="majorHAnsi" w:cstheme="majorHAnsi"/>
          <w:b/>
          <w:bCs/>
          <w:color w:val="000000" w:themeColor="text1"/>
          <w:u w:val="single"/>
        </w:rPr>
        <w:t xml:space="preserve"> </w:t>
      </w:r>
      <w:r w:rsidRPr="001A52B1">
        <w:rPr>
          <w:rFonts w:asciiTheme="majorHAnsi" w:hAnsiTheme="majorHAnsi" w:cstheme="majorHAnsi"/>
          <w:color w:val="000000" w:themeColor="text1"/>
          <w:sz w:val="16"/>
        </w:rPr>
        <w:t xml:space="preserve">19 </w:t>
      </w:r>
      <w:r w:rsidRPr="001A52B1">
        <w:rPr>
          <w:rFonts w:asciiTheme="majorHAnsi" w:hAnsiTheme="majorHAnsi" w:cstheme="majorHAnsi"/>
          <w:b/>
          <w:bCs/>
          <w:color w:val="000000" w:themeColor="text1"/>
          <w:u w:val="single"/>
        </w:rPr>
        <w:t xml:space="preserve">A war that would leave behind a </w:t>
      </w:r>
      <w:proofErr w:type="gramStart"/>
      <w:r w:rsidRPr="001A52B1">
        <w:rPr>
          <w:rFonts w:asciiTheme="majorHAnsi" w:hAnsiTheme="majorHAnsi" w:cstheme="majorHAnsi"/>
          <w:b/>
          <w:bCs/>
          <w:color w:val="000000" w:themeColor="text1"/>
          <w:u w:val="single"/>
        </w:rPr>
        <w:t>dark age lasting centuries</w:t>
      </w:r>
      <w:proofErr w:type="gramEnd"/>
      <w:r w:rsidRPr="001A52B1">
        <w:rPr>
          <w:rFonts w:asciiTheme="majorHAnsi" w:hAnsiTheme="majorHAnsi" w:cstheme="majorHAnsi"/>
          <w:b/>
          <w:bCs/>
          <w:color w:val="000000" w:themeColor="text1"/>
          <w:u w:val="single"/>
        </w:rPr>
        <w:t xml:space="preserve">, before the survivors could eventually rebuild civilization to its former heights; humbled, scarred—but undefeated. Now compare this with a war </w:t>
      </w:r>
      <w:r w:rsidRPr="001A52B1">
        <w:rPr>
          <w:rFonts w:asciiTheme="majorHAnsi" w:hAnsiTheme="majorHAnsi" w:cstheme="majorHAnsi"/>
          <w:b/>
          <w:bCs/>
          <w:color w:val="000000" w:themeColor="text1"/>
          <w:highlight w:val="green"/>
          <w:u w:val="single"/>
        </w:rPr>
        <w:t>killing</w:t>
      </w:r>
      <w:r w:rsidRPr="001A52B1">
        <w:rPr>
          <w:rFonts w:asciiTheme="majorHAnsi" w:hAnsiTheme="majorHAnsi" w:cstheme="majorHAnsi"/>
          <w:b/>
          <w:bCs/>
          <w:color w:val="000000" w:themeColor="text1"/>
          <w:u w:val="single"/>
        </w:rPr>
        <w:t xml:space="preserve"> a full </w:t>
      </w:r>
      <w:r w:rsidRPr="001A52B1">
        <w:rPr>
          <w:rFonts w:asciiTheme="majorHAnsi" w:hAnsiTheme="majorHAnsi" w:cstheme="majorHAnsi"/>
          <w:b/>
          <w:bCs/>
          <w:color w:val="000000" w:themeColor="text1"/>
          <w:highlight w:val="green"/>
          <w:u w:val="single"/>
        </w:rPr>
        <w:t xml:space="preserve">100 percent </w:t>
      </w:r>
      <w:r w:rsidRPr="001A52B1">
        <w:rPr>
          <w:rFonts w:asciiTheme="majorHAnsi" w:hAnsiTheme="majorHAnsi" w:cstheme="majorHAnsi"/>
          <w:b/>
          <w:bCs/>
          <w:color w:val="000000" w:themeColor="text1"/>
          <w:u w:val="single"/>
        </w:rPr>
        <w:t xml:space="preserve">of the world’s people. This second war would be worse, of course, but how much worse? Either war would be </w:t>
      </w:r>
      <w:r w:rsidRPr="001A52B1">
        <w:rPr>
          <w:rFonts w:asciiTheme="majorHAnsi" w:hAnsiTheme="majorHAnsi" w:cstheme="majorHAnsi"/>
          <w:b/>
          <w:bCs/>
          <w:color w:val="000000" w:themeColor="text1"/>
          <w:highlight w:val="green"/>
          <w:u w:val="single"/>
        </w:rPr>
        <w:t xml:space="preserve">the worst catastrophe </w:t>
      </w:r>
      <w:r w:rsidRPr="001A52B1">
        <w:rPr>
          <w:rFonts w:asciiTheme="majorHAnsi" w:hAnsiTheme="majorHAnsi" w:cstheme="majorHAnsi"/>
          <w:b/>
          <w:bCs/>
          <w:color w:val="000000" w:themeColor="text1"/>
          <w:u w:val="single"/>
        </w:rPr>
        <w:t>in history. Either</w:t>
      </w:r>
      <w:r w:rsidRPr="001A52B1">
        <w:rPr>
          <w:rFonts w:asciiTheme="majorHAnsi" w:hAnsiTheme="majorHAnsi" w:cstheme="majorHAnsi"/>
          <w:b/>
          <w:bCs/>
          <w:color w:val="000000" w:themeColor="text1"/>
          <w:highlight w:val="green"/>
          <w:u w:val="single"/>
        </w:rPr>
        <w:t xml:space="preserve"> would </w:t>
      </w:r>
      <w:r w:rsidRPr="001A52B1">
        <w:rPr>
          <w:rFonts w:asciiTheme="majorHAnsi" w:hAnsiTheme="majorHAnsi" w:cstheme="majorHAnsi"/>
          <w:b/>
          <w:bCs/>
          <w:color w:val="000000" w:themeColor="text1"/>
          <w:u w:val="single"/>
        </w:rPr>
        <w:t>kill billions.</w:t>
      </w:r>
      <w:r w:rsidRPr="001A52B1">
        <w:rPr>
          <w:rFonts w:asciiTheme="majorHAnsi" w:hAnsiTheme="majorHAnsi" w:cstheme="majorHAnsi"/>
          <w:color w:val="000000" w:themeColor="text1"/>
          <w:sz w:val="16"/>
        </w:rPr>
        <w:t xml:space="preserve"> </w:t>
      </w:r>
      <w:r w:rsidRPr="001A52B1">
        <w:rPr>
          <w:rFonts w:asciiTheme="majorHAnsi" w:hAnsiTheme="majorHAnsi" w:cstheme="majorHAnsi"/>
          <w:b/>
          <w:bCs/>
          <w:color w:val="000000" w:themeColor="text1"/>
          <w:u w:val="single"/>
        </w:rPr>
        <w:t>The second war would involve tens of millions of additional deaths, and so would be worse for this reason</w:t>
      </w:r>
      <w:r w:rsidRPr="001A52B1">
        <w:rPr>
          <w:rFonts w:asciiTheme="majorHAnsi" w:hAnsiTheme="majorHAnsi" w:cstheme="majorHAnsi"/>
          <w:color w:val="000000" w:themeColor="text1"/>
          <w:sz w:val="16"/>
        </w:rPr>
        <w:t xml:space="preserve">. But there is another, far more significant difference between the two wars. </w:t>
      </w:r>
      <w:r w:rsidRPr="001A52B1">
        <w:rPr>
          <w:rFonts w:asciiTheme="majorHAnsi" w:hAnsiTheme="majorHAnsi" w:cstheme="majorHAnsi"/>
          <w:b/>
          <w:bCs/>
          <w:color w:val="000000" w:themeColor="text1"/>
          <w:u w:val="single"/>
        </w:rPr>
        <w:t>Both wars kill billions of humans; but the second war kills humanity</w:t>
      </w:r>
      <w:r w:rsidRPr="001A52B1">
        <w:rPr>
          <w:rFonts w:asciiTheme="majorHAnsi" w:hAnsiTheme="majorHAnsi" w:cstheme="majorHAnsi"/>
          <w:color w:val="000000" w:themeColor="text1"/>
          <w:sz w:val="16"/>
          <w:u w:val="single"/>
        </w:rPr>
        <w:t xml:space="preserve">. </w:t>
      </w:r>
      <w:r w:rsidRPr="001A52B1">
        <w:rPr>
          <w:rFonts w:asciiTheme="majorHAnsi" w:hAnsiTheme="majorHAnsi" w:cstheme="majorHAnsi"/>
          <w:b/>
          <w:bCs/>
          <w:color w:val="000000" w:themeColor="text1"/>
          <w:u w:val="single"/>
        </w:rPr>
        <w:t xml:space="preserve">Both wars </w:t>
      </w:r>
      <w:r w:rsidRPr="001A52B1">
        <w:rPr>
          <w:rFonts w:asciiTheme="majorHAnsi" w:hAnsiTheme="majorHAnsi" w:cstheme="majorHAnsi"/>
          <w:b/>
          <w:bCs/>
          <w:color w:val="000000" w:themeColor="text1"/>
          <w:highlight w:val="green"/>
          <w:u w:val="single"/>
        </w:rPr>
        <w:t>destroy</w:t>
      </w:r>
      <w:r w:rsidRPr="001A52B1">
        <w:rPr>
          <w:rFonts w:asciiTheme="majorHAnsi" w:hAnsiTheme="majorHAnsi" w:cstheme="majorHAnsi"/>
          <w:b/>
          <w:bCs/>
          <w:color w:val="000000" w:themeColor="text1"/>
          <w:u w:val="single"/>
        </w:rPr>
        <w:t xml:space="preserve"> our present; but </w:t>
      </w:r>
      <w:r w:rsidRPr="001A52B1">
        <w:rPr>
          <w:rFonts w:asciiTheme="majorHAnsi" w:hAnsiTheme="majorHAnsi" w:cstheme="majorHAnsi"/>
          <w:b/>
          <w:bCs/>
          <w:color w:val="000000" w:themeColor="text1"/>
          <w:highlight w:val="green"/>
          <w:u w:val="single"/>
        </w:rPr>
        <w:t xml:space="preserve">the </w:t>
      </w:r>
      <w:r w:rsidRPr="001A52B1">
        <w:rPr>
          <w:rFonts w:asciiTheme="majorHAnsi" w:hAnsiTheme="majorHAnsi" w:cstheme="majorHAnsi"/>
          <w:b/>
          <w:bCs/>
          <w:color w:val="000000" w:themeColor="text1"/>
          <w:u w:val="single"/>
        </w:rPr>
        <w:t xml:space="preserve">second war destroys our </w:t>
      </w:r>
      <w:r w:rsidRPr="001A52B1">
        <w:rPr>
          <w:rFonts w:asciiTheme="majorHAnsi" w:hAnsiTheme="majorHAnsi" w:cstheme="majorHAnsi"/>
          <w:b/>
          <w:bCs/>
          <w:color w:val="000000" w:themeColor="text1"/>
          <w:highlight w:val="green"/>
          <w:u w:val="single"/>
        </w:rPr>
        <w:t xml:space="preserve">future. </w:t>
      </w:r>
      <w:r w:rsidRPr="001A52B1">
        <w:rPr>
          <w:rFonts w:asciiTheme="majorHAnsi" w:hAnsiTheme="majorHAnsi" w:cstheme="majorHAnsi"/>
          <w:b/>
          <w:bCs/>
          <w:color w:val="000000" w:themeColor="text1"/>
          <w:u w:val="single"/>
        </w:rPr>
        <w:t xml:space="preserve">It is </w:t>
      </w:r>
      <w:r w:rsidRPr="001A52B1">
        <w:rPr>
          <w:rFonts w:asciiTheme="majorHAnsi" w:hAnsiTheme="majorHAnsi" w:cstheme="majorHAnsi"/>
          <w:b/>
          <w:bCs/>
          <w:color w:val="000000" w:themeColor="text1"/>
          <w:highlight w:val="green"/>
          <w:u w:val="single"/>
        </w:rPr>
        <w:t xml:space="preserve">this </w:t>
      </w:r>
      <w:r w:rsidRPr="001A52B1">
        <w:rPr>
          <w:rFonts w:asciiTheme="majorHAnsi" w:hAnsiTheme="majorHAnsi" w:cstheme="majorHAnsi"/>
          <w:b/>
          <w:bCs/>
          <w:color w:val="000000" w:themeColor="text1"/>
          <w:u w:val="single"/>
        </w:rPr>
        <w:t xml:space="preserve">qualitative </w:t>
      </w:r>
      <w:r w:rsidRPr="001A52B1">
        <w:rPr>
          <w:rFonts w:asciiTheme="majorHAnsi" w:hAnsiTheme="majorHAnsi" w:cstheme="majorHAnsi"/>
          <w:b/>
          <w:bCs/>
          <w:color w:val="000000" w:themeColor="text1"/>
          <w:highlight w:val="green"/>
          <w:u w:val="single"/>
        </w:rPr>
        <w:t xml:space="preserve">difference </w:t>
      </w:r>
      <w:r w:rsidRPr="001A52B1">
        <w:rPr>
          <w:rFonts w:asciiTheme="majorHAnsi" w:hAnsiTheme="majorHAnsi" w:cstheme="majorHAnsi"/>
          <w:b/>
          <w:bCs/>
          <w:color w:val="000000" w:themeColor="text1"/>
          <w:u w:val="single"/>
        </w:rPr>
        <w:t>in what</w:t>
      </w:r>
      <w:r w:rsidRPr="001A52B1">
        <w:rPr>
          <w:rFonts w:asciiTheme="majorHAnsi" w:hAnsiTheme="majorHAnsi" w:cstheme="majorHAnsi"/>
          <w:b/>
          <w:bCs/>
          <w:color w:val="000000" w:themeColor="text1"/>
          <w:highlight w:val="green"/>
          <w:u w:val="single"/>
        </w:rPr>
        <w:t xml:space="preserve"> is lost</w:t>
      </w:r>
      <w:r w:rsidRPr="001A52B1">
        <w:rPr>
          <w:rFonts w:asciiTheme="majorHAnsi" w:hAnsiTheme="majorHAnsi" w:cstheme="majorHAnsi"/>
          <w:b/>
          <w:bCs/>
          <w:color w:val="000000" w:themeColor="text1"/>
          <w:u w:val="single"/>
        </w:rPr>
        <w:t xml:space="preserve"> with </w:t>
      </w:r>
      <w:r w:rsidRPr="001A52B1">
        <w:rPr>
          <w:rFonts w:asciiTheme="majorHAnsi" w:hAnsiTheme="majorHAnsi" w:cstheme="majorHAnsi"/>
          <w:b/>
          <w:bCs/>
          <w:color w:val="000000" w:themeColor="text1"/>
          <w:highlight w:val="green"/>
          <w:u w:val="single"/>
        </w:rPr>
        <w:t xml:space="preserve">that </w:t>
      </w:r>
      <w:r w:rsidRPr="001A52B1">
        <w:rPr>
          <w:rFonts w:asciiTheme="majorHAnsi" w:hAnsiTheme="majorHAnsi" w:cstheme="majorHAnsi"/>
          <w:b/>
          <w:bCs/>
          <w:color w:val="000000" w:themeColor="text1"/>
          <w:u w:val="single"/>
        </w:rPr>
        <w:t xml:space="preserve">last </w:t>
      </w:r>
      <w:r w:rsidRPr="001A52B1">
        <w:rPr>
          <w:rFonts w:asciiTheme="majorHAnsi" w:hAnsiTheme="majorHAnsi" w:cstheme="majorHAnsi"/>
          <w:b/>
          <w:bCs/>
          <w:color w:val="000000" w:themeColor="text1"/>
          <w:highlight w:val="green"/>
          <w:u w:val="single"/>
        </w:rPr>
        <w:t xml:space="preserve">percent that makes </w:t>
      </w:r>
      <w:r w:rsidRPr="001A52B1">
        <w:rPr>
          <w:rFonts w:asciiTheme="majorHAnsi" w:hAnsiTheme="majorHAnsi" w:cstheme="majorHAnsi"/>
          <w:b/>
          <w:bCs/>
          <w:color w:val="000000" w:themeColor="text1"/>
          <w:u w:val="single"/>
        </w:rPr>
        <w:t xml:space="preserve">existential catastrophes unique, and that makes </w:t>
      </w:r>
      <w:r w:rsidRPr="001A52B1">
        <w:rPr>
          <w:rFonts w:asciiTheme="majorHAnsi" w:hAnsiTheme="majorHAnsi" w:cstheme="majorHAnsi"/>
          <w:b/>
          <w:bCs/>
          <w:color w:val="000000" w:themeColor="text1"/>
          <w:highlight w:val="green"/>
          <w:u w:val="single"/>
        </w:rPr>
        <w:t>reducing</w:t>
      </w:r>
      <w:r w:rsidRPr="001A52B1">
        <w:rPr>
          <w:rFonts w:asciiTheme="majorHAnsi" w:hAnsiTheme="majorHAnsi" w:cstheme="majorHAnsi"/>
          <w:b/>
          <w:bCs/>
          <w:color w:val="000000" w:themeColor="text1"/>
          <w:u w:val="single"/>
        </w:rPr>
        <w:t xml:space="preserve"> the </w:t>
      </w:r>
      <w:r w:rsidRPr="001A52B1">
        <w:rPr>
          <w:rFonts w:asciiTheme="majorHAnsi" w:hAnsiTheme="majorHAnsi" w:cstheme="majorHAnsi"/>
          <w:b/>
          <w:bCs/>
          <w:color w:val="000000" w:themeColor="text1"/>
          <w:highlight w:val="green"/>
          <w:u w:val="single"/>
        </w:rPr>
        <w:t>risk of existential</w:t>
      </w:r>
      <w:r w:rsidRPr="001A52B1">
        <w:rPr>
          <w:rFonts w:asciiTheme="majorHAnsi" w:hAnsiTheme="majorHAnsi" w:cstheme="majorHAnsi"/>
          <w:b/>
          <w:bCs/>
          <w:color w:val="000000" w:themeColor="text1"/>
          <w:u w:val="single"/>
        </w:rPr>
        <w:t xml:space="preserve"> </w:t>
      </w:r>
      <w:r w:rsidRPr="001A52B1">
        <w:rPr>
          <w:rFonts w:asciiTheme="majorHAnsi" w:hAnsiTheme="majorHAnsi" w:cstheme="majorHAnsi"/>
          <w:b/>
          <w:bCs/>
          <w:color w:val="000000" w:themeColor="text1"/>
          <w:highlight w:val="green"/>
          <w:u w:val="single"/>
        </w:rPr>
        <w:t xml:space="preserve">catastrophe </w:t>
      </w:r>
      <w:r w:rsidRPr="001A52B1">
        <w:rPr>
          <w:rFonts w:asciiTheme="majorHAnsi" w:hAnsiTheme="majorHAnsi" w:cstheme="majorHAnsi"/>
          <w:b/>
          <w:bCs/>
          <w:color w:val="000000" w:themeColor="text1"/>
          <w:u w:val="single"/>
        </w:rPr>
        <w:t xml:space="preserve">uniquely </w:t>
      </w:r>
      <w:r w:rsidRPr="001A52B1">
        <w:rPr>
          <w:rFonts w:asciiTheme="majorHAnsi" w:hAnsiTheme="majorHAnsi" w:cstheme="majorHAnsi"/>
          <w:b/>
          <w:bCs/>
          <w:color w:val="000000" w:themeColor="text1"/>
          <w:highlight w:val="green"/>
          <w:u w:val="single"/>
        </w:rPr>
        <w:t>important</w:t>
      </w:r>
      <w:r w:rsidRPr="001A52B1">
        <w:rPr>
          <w:rFonts w:asciiTheme="majorHAnsi" w:hAnsiTheme="majorHAnsi" w:cstheme="majorHAnsi"/>
          <w:b/>
          <w:bCs/>
          <w:color w:val="000000" w:themeColor="text1"/>
          <w:u w:val="single"/>
        </w:rPr>
        <w:t>. 20 In expectation, almost all humans who will ever live have yet to be born.</w:t>
      </w:r>
      <w:r w:rsidRPr="001A52B1">
        <w:rPr>
          <w:rFonts w:asciiTheme="majorHAnsi" w:hAnsiTheme="majorHAnsi" w:cstheme="majorHAnsi"/>
          <w:color w:val="000000" w:themeColor="text1"/>
          <w:sz w:val="16"/>
        </w:rPr>
        <w:t xml:space="preserve"> Absent catastrophe, </w:t>
      </w:r>
      <w:r w:rsidRPr="001A52B1">
        <w:rPr>
          <w:rFonts w:asciiTheme="majorHAnsi" w:hAnsiTheme="majorHAnsi" w:cstheme="majorHAnsi"/>
          <w:b/>
          <w:bCs/>
          <w:color w:val="000000" w:themeColor="text1"/>
          <w:u w:val="single"/>
        </w:rPr>
        <w:t>most generations are future generations.</w:t>
      </w:r>
      <w:r w:rsidRPr="001A52B1">
        <w:rPr>
          <w:rFonts w:asciiTheme="majorHAnsi" w:hAnsiTheme="majorHAnsi" w:cstheme="majorHAnsi"/>
          <w:color w:val="000000" w:themeColor="text1"/>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1A52B1">
        <w:rPr>
          <w:rFonts w:asciiTheme="majorHAnsi" w:hAnsiTheme="majorHAnsi" w:cstheme="majorHAnsi"/>
          <w:b/>
          <w:bCs/>
          <w:color w:val="000000" w:themeColor="text1"/>
          <w:u w:val="single"/>
        </w:rPr>
        <w:t>If our species does destroy itself, it will be a death in the cradle—a case of infant mortality</w:t>
      </w:r>
      <w:r w:rsidRPr="001A52B1">
        <w:rPr>
          <w:rFonts w:asciiTheme="majorHAnsi" w:hAnsiTheme="majorHAnsi" w:cstheme="majorHAnsi"/>
          <w:color w:val="000000" w:themeColor="text1"/>
          <w:sz w:val="16"/>
        </w:rPr>
        <w:t xml:space="preserve">. 21 And because, in expectation, </w:t>
      </w:r>
      <w:r w:rsidRPr="001A52B1">
        <w:rPr>
          <w:rFonts w:asciiTheme="majorHAnsi" w:hAnsiTheme="majorHAnsi" w:cstheme="majorHAnsi"/>
          <w:b/>
          <w:bCs/>
          <w:color w:val="000000" w:themeColor="text1"/>
          <w:u w:val="single"/>
        </w:rPr>
        <w:t xml:space="preserve">almost </w:t>
      </w:r>
      <w:r w:rsidRPr="001A52B1">
        <w:rPr>
          <w:rFonts w:asciiTheme="majorHAnsi" w:hAnsiTheme="majorHAnsi" w:cstheme="majorHAnsi"/>
          <w:b/>
          <w:bCs/>
          <w:color w:val="000000" w:themeColor="text1"/>
          <w:highlight w:val="green"/>
          <w:u w:val="single"/>
        </w:rPr>
        <w:t xml:space="preserve">all of humanity’s </w:t>
      </w:r>
      <w:r w:rsidRPr="001A52B1">
        <w:rPr>
          <w:rFonts w:asciiTheme="majorHAnsi" w:hAnsiTheme="majorHAnsi" w:cstheme="majorHAnsi"/>
          <w:b/>
          <w:bCs/>
          <w:color w:val="000000" w:themeColor="text1"/>
          <w:u w:val="single"/>
        </w:rPr>
        <w:t xml:space="preserve">life lies in the future, almost everything of </w:t>
      </w:r>
      <w:r w:rsidRPr="001A52B1">
        <w:rPr>
          <w:rFonts w:asciiTheme="majorHAnsi" w:hAnsiTheme="majorHAnsi" w:cstheme="majorHAnsi"/>
          <w:b/>
          <w:bCs/>
          <w:color w:val="000000" w:themeColor="text1"/>
          <w:highlight w:val="green"/>
          <w:u w:val="single"/>
        </w:rPr>
        <w:t xml:space="preserve">value </w:t>
      </w:r>
      <w:r w:rsidRPr="001A52B1">
        <w:rPr>
          <w:rFonts w:asciiTheme="majorHAnsi" w:hAnsiTheme="majorHAnsi" w:cstheme="majorHAnsi"/>
          <w:b/>
          <w:bCs/>
          <w:color w:val="000000" w:themeColor="text1"/>
          <w:u w:val="single"/>
        </w:rPr>
        <w:t xml:space="preserve">lies in the future </w:t>
      </w:r>
      <w:r w:rsidRPr="001A52B1">
        <w:rPr>
          <w:rFonts w:asciiTheme="majorHAnsi" w:hAnsiTheme="majorHAnsi" w:cstheme="majorHAnsi"/>
          <w:b/>
          <w:bCs/>
          <w:color w:val="000000" w:themeColor="text1"/>
          <w:highlight w:val="green"/>
          <w:u w:val="single"/>
        </w:rPr>
        <w:t>as well</w:t>
      </w:r>
      <w:r w:rsidRPr="001A52B1">
        <w:rPr>
          <w:rFonts w:asciiTheme="majorHAnsi" w:hAnsiTheme="majorHAnsi" w:cstheme="majorHAnsi"/>
          <w:color w:val="000000" w:themeColor="text1"/>
          <w:sz w:val="16"/>
        </w:rPr>
        <w:t xml:space="preserve">: almost all the flourishing; almost all the beauty; our greatest achievements; our most just societies; our most profound discoveries. 22 We can continue our progress on prosperity, health, justice, freedom and moral thought. </w:t>
      </w:r>
      <w:r w:rsidRPr="001A52B1">
        <w:rPr>
          <w:rFonts w:asciiTheme="majorHAnsi" w:hAnsiTheme="majorHAnsi" w:cstheme="majorHAnsi"/>
          <w:b/>
          <w:bCs/>
          <w:color w:val="000000" w:themeColor="text1"/>
          <w:highlight w:val="green"/>
          <w:u w:val="single"/>
        </w:rPr>
        <w:t>We can create a world of wellbeing and</w:t>
      </w:r>
      <w:r w:rsidRPr="001A52B1">
        <w:rPr>
          <w:rFonts w:asciiTheme="majorHAnsi" w:hAnsiTheme="majorHAnsi" w:cstheme="majorHAnsi"/>
          <w:b/>
          <w:bCs/>
          <w:color w:val="000000" w:themeColor="text1"/>
          <w:u w:val="single"/>
        </w:rPr>
        <w:t xml:space="preserve"> flourishing that challenges our capacity to imagine. And if we </w:t>
      </w:r>
      <w:r w:rsidRPr="001A52B1">
        <w:rPr>
          <w:rFonts w:asciiTheme="majorHAnsi" w:hAnsiTheme="majorHAnsi" w:cstheme="majorHAnsi"/>
          <w:b/>
          <w:bCs/>
          <w:color w:val="000000" w:themeColor="text1"/>
          <w:highlight w:val="green"/>
          <w:u w:val="single"/>
        </w:rPr>
        <w:t>protect that world from</w:t>
      </w:r>
      <w:r w:rsidRPr="001A52B1">
        <w:rPr>
          <w:rFonts w:asciiTheme="majorHAnsi" w:hAnsiTheme="majorHAnsi" w:cstheme="majorHAnsi"/>
          <w:b/>
          <w:bCs/>
          <w:color w:val="000000" w:themeColor="text1"/>
          <w:u w:val="single"/>
        </w:rPr>
        <w:t xml:space="preserve"> catastrophe, it could last millions of </w:t>
      </w:r>
      <w:r w:rsidRPr="001A52B1">
        <w:rPr>
          <w:rFonts w:asciiTheme="majorHAnsi" w:hAnsiTheme="majorHAnsi" w:cstheme="majorHAnsi"/>
          <w:b/>
          <w:bCs/>
          <w:color w:val="000000" w:themeColor="text1"/>
          <w:highlight w:val="green"/>
          <w:u w:val="single"/>
        </w:rPr>
        <w:t>centuries</w:t>
      </w:r>
      <w:r w:rsidRPr="001A52B1">
        <w:rPr>
          <w:rFonts w:asciiTheme="majorHAnsi" w:hAnsiTheme="majorHAnsi" w:cstheme="majorHAnsi"/>
          <w:color w:val="000000" w:themeColor="text1"/>
          <w:sz w:val="16"/>
        </w:rPr>
        <w:t xml:space="preserve">. This is our potential—what we could achieve if we pass the Precipice and </w:t>
      </w:r>
      <w:r w:rsidRPr="001A52B1">
        <w:rPr>
          <w:rFonts w:asciiTheme="majorHAnsi" w:hAnsiTheme="majorHAnsi" w:cstheme="majorHAnsi"/>
          <w:b/>
          <w:bCs/>
          <w:color w:val="000000" w:themeColor="text1"/>
          <w:u w:val="single"/>
        </w:rPr>
        <w:t>continue striving for a better world</w:t>
      </w:r>
      <w:r w:rsidRPr="001A52B1">
        <w:rPr>
          <w:rFonts w:asciiTheme="majorHAnsi" w:hAnsiTheme="majorHAnsi" w:cstheme="majorHAnsi"/>
          <w:color w:val="000000" w:themeColor="text1"/>
          <w:sz w:val="16"/>
        </w:rPr>
        <w:t xml:space="preserve">. </w:t>
      </w:r>
      <w:r w:rsidRPr="001A52B1">
        <w:rPr>
          <w:rFonts w:asciiTheme="majorHAnsi" w:hAnsiTheme="majorHAnsi" w:cstheme="majorHAnsi"/>
          <w:b/>
          <w:bCs/>
          <w:color w:val="000000" w:themeColor="text1"/>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1A52B1">
        <w:rPr>
          <w:rFonts w:asciiTheme="majorHAnsi" w:hAnsiTheme="majorHAnsi" w:cstheme="majorHAnsi"/>
          <w:color w:val="000000" w:themeColor="text1"/>
          <w:sz w:val="16"/>
        </w:rPr>
        <w:t xml:space="preserve">. </w:t>
      </w:r>
      <w:r w:rsidRPr="001A52B1">
        <w:rPr>
          <w:rFonts w:asciiTheme="majorHAnsi" w:hAnsiTheme="majorHAnsi" w:cstheme="majorHAnsi"/>
          <w:b/>
          <w:bCs/>
          <w:color w:val="000000" w:themeColor="text1"/>
          <w:highlight w:val="green"/>
          <w:u w:val="single"/>
        </w:rPr>
        <w:t>To risk destroying this future</w:t>
      </w:r>
      <w:r w:rsidRPr="001A52B1">
        <w:rPr>
          <w:rFonts w:asciiTheme="majorHAnsi" w:hAnsiTheme="majorHAnsi" w:cstheme="majorHAnsi"/>
          <w:color w:val="000000" w:themeColor="text1"/>
          <w:sz w:val="16"/>
        </w:rPr>
        <w:t xml:space="preserve">, for the sake of some advantage limited only to the present, </w:t>
      </w:r>
      <w:r w:rsidRPr="001A52B1">
        <w:rPr>
          <w:rFonts w:asciiTheme="majorHAnsi" w:hAnsiTheme="majorHAnsi" w:cstheme="majorHAnsi"/>
          <w:b/>
          <w:bCs/>
          <w:color w:val="000000" w:themeColor="text1"/>
          <w:highlight w:val="green"/>
          <w:u w:val="single"/>
        </w:rPr>
        <w:t>seems</w:t>
      </w:r>
      <w:r w:rsidRPr="001A52B1">
        <w:rPr>
          <w:rFonts w:asciiTheme="majorHAnsi" w:hAnsiTheme="majorHAnsi" w:cstheme="majorHAnsi"/>
          <w:color w:val="000000" w:themeColor="text1"/>
          <w:sz w:val="16"/>
        </w:rPr>
        <w:t xml:space="preserve"> to me profoundly parochial and </w:t>
      </w:r>
      <w:r w:rsidRPr="001A52B1">
        <w:rPr>
          <w:rFonts w:asciiTheme="majorHAnsi" w:hAnsiTheme="majorHAnsi" w:cstheme="majorHAnsi"/>
          <w:b/>
          <w:bCs/>
          <w:color w:val="000000" w:themeColor="text1"/>
          <w:u w:val="single"/>
        </w:rPr>
        <w:t xml:space="preserve">dangerously </w:t>
      </w:r>
      <w:r w:rsidRPr="001A52B1">
        <w:rPr>
          <w:rFonts w:asciiTheme="majorHAnsi" w:hAnsiTheme="majorHAnsi" w:cstheme="majorHAnsi"/>
          <w:b/>
          <w:bCs/>
          <w:color w:val="000000" w:themeColor="text1"/>
          <w:highlight w:val="green"/>
          <w:u w:val="single"/>
        </w:rPr>
        <w:t>short-sighted</w:t>
      </w:r>
      <w:r w:rsidRPr="001A52B1">
        <w:rPr>
          <w:rFonts w:asciiTheme="majorHAnsi" w:hAnsiTheme="majorHAnsi" w:cstheme="majorHAnsi"/>
          <w:color w:val="000000" w:themeColor="text1"/>
          <w:sz w:val="16"/>
        </w:rPr>
        <w:t xml:space="preserve">. Such neglect privileges a tiny sliver of </w:t>
      </w:r>
      <w:proofErr w:type="gramStart"/>
      <w:r w:rsidRPr="001A52B1">
        <w:rPr>
          <w:rFonts w:asciiTheme="majorHAnsi" w:hAnsiTheme="majorHAnsi" w:cstheme="majorHAnsi"/>
          <w:color w:val="000000" w:themeColor="text1"/>
          <w:sz w:val="16"/>
        </w:rPr>
        <w:t>our</w:t>
      </w:r>
      <w:proofErr w:type="gramEnd"/>
      <w:r w:rsidRPr="001A52B1">
        <w:rPr>
          <w:rFonts w:asciiTheme="majorHAnsi" w:hAnsiTheme="majorHAnsi" w:cstheme="majorHAnsi"/>
          <w:color w:val="000000" w:themeColor="text1"/>
          <w:sz w:val="16"/>
        </w:rPr>
        <w:t xml:space="preserve"> </w:t>
      </w:r>
    </w:p>
    <w:p w14:paraId="2C5560D5" w14:textId="77777777" w:rsidR="00F24DAF" w:rsidRPr="001A52B1" w:rsidRDefault="00F24DAF" w:rsidP="00F24DAF">
      <w:pPr>
        <w:rPr>
          <w:rFonts w:asciiTheme="majorHAnsi" w:hAnsiTheme="majorHAnsi" w:cstheme="majorHAnsi"/>
          <w:color w:val="000000" w:themeColor="text1"/>
        </w:rPr>
      </w:pPr>
    </w:p>
    <w:p w14:paraId="2EB81680" w14:textId="7E4BF5A8" w:rsidR="006041D7" w:rsidRPr="001A52B1" w:rsidRDefault="005F06CD" w:rsidP="006041D7">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lastRenderedPageBreak/>
        <w:t xml:space="preserve">B] </w:t>
      </w:r>
      <w:r w:rsidR="006041D7" w:rsidRPr="001A52B1">
        <w:rPr>
          <w:rFonts w:asciiTheme="majorHAnsi" w:hAnsiTheme="majorHAnsi" w:cstheme="majorHAnsi"/>
          <w:color w:val="000000" w:themeColor="text1"/>
        </w:rPr>
        <w:t>Winning</w:t>
      </w:r>
      <w:r w:rsidRPr="001A52B1">
        <w:rPr>
          <w:rFonts w:asciiTheme="majorHAnsi" w:hAnsiTheme="majorHAnsi" w:cstheme="majorHAnsi"/>
          <w:color w:val="000000" w:themeColor="text1"/>
        </w:rPr>
        <w:t xml:space="preserve"> one</w:t>
      </w:r>
      <w:r w:rsidR="006041D7" w:rsidRPr="001A52B1">
        <w:rPr>
          <w:rFonts w:asciiTheme="majorHAnsi" w:hAnsiTheme="majorHAnsi" w:cstheme="majorHAnsi"/>
          <w:color w:val="000000" w:themeColor="text1"/>
        </w:rPr>
        <w:t xml:space="preserve"> framework doesn’t discount another and excludes no impacts. That means epistemic modesty: evaluation of arguments is never impervious to mistakes.  Christensen and Lackey 13</w:t>
      </w:r>
    </w:p>
    <w:p w14:paraId="6743EA04" w14:textId="77777777" w:rsidR="006041D7" w:rsidRPr="001A52B1" w:rsidRDefault="006041D7" w:rsidP="006041D7">
      <w:pPr>
        <w:rPr>
          <w:rFonts w:asciiTheme="majorHAnsi" w:hAnsiTheme="majorHAnsi" w:cstheme="majorHAnsi"/>
          <w:color w:val="000000" w:themeColor="text1"/>
        </w:rPr>
      </w:pPr>
      <w:r w:rsidRPr="001A52B1">
        <w:rPr>
          <w:rFonts w:asciiTheme="majorHAnsi" w:hAnsiTheme="majorHAnsi" w:cstheme="majorHAnsi"/>
          <w:color w:val="000000" w:themeColor="text1"/>
        </w:rPr>
        <w:t xml:space="preserve"> [David Christensen and Jennifer Lackey, “Epistemic Modesty Defended”. The Epistemology of Disagreement: New Essays, edited by David Christensen and Jennifer Lackey, Oxford University Press. 2013.]</w:t>
      </w:r>
    </w:p>
    <w:p w14:paraId="57748669" w14:textId="74B5C74C" w:rsidR="00F24DAF" w:rsidRPr="001A52B1" w:rsidRDefault="006041D7" w:rsidP="005F06CD">
      <w:pPr>
        <w:pBdr>
          <w:top w:val="single" w:sz="4" w:space="1" w:color="auto"/>
          <w:left w:val="single" w:sz="4" w:space="4" w:color="auto"/>
          <w:bottom w:val="single" w:sz="4" w:space="1" w:color="auto"/>
          <w:right w:val="single" w:sz="4" w:space="4" w:color="auto"/>
        </w:pBdr>
        <w:rPr>
          <w:rFonts w:asciiTheme="majorHAnsi" w:hAnsiTheme="majorHAnsi" w:cstheme="majorHAnsi"/>
          <w:color w:val="000000" w:themeColor="text1"/>
          <w:sz w:val="12"/>
        </w:rPr>
      </w:pPr>
      <w:r w:rsidRPr="001A52B1">
        <w:rPr>
          <w:rFonts w:asciiTheme="majorHAnsi" w:hAnsiTheme="majorHAnsi" w:cstheme="majorHAnsi"/>
          <w:color w:val="000000" w:themeColor="text1"/>
          <w:sz w:val="12"/>
          <w:szCs w:val="16"/>
        </w:rPr>
        <w:t>One might, of course, give up entirely on epistemic modesty. But I think that such a radical approach would be misguided.</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We are fallible thinkers,</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 xml:space="preserve">and </w:t>
      </w:r>
      <w:r w:rsidRPr="001A52B1">
        <w:rPr>
          <w:rFonts w:asciiTheme="majorHAnsi" w:hAnsiTheme="majorHAnsi" w:cstheme="majorHAnsi"/>
          <w:b/>
          <w:color w:val="000000" w:themeColor="text1"/>
          <w:highlight w:val="green"/>
          <w:u w:val="single"/>
        </w:rPr>
        <w:t>we know</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it. We know that it often happens that</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we</w:t>
      </w:r>
      <w:r w:rsidRPr="001A52B1">
        <w:rPr>
          <w:rFonts w:asciiTheme="majorHAnsi" w:hAnsiTheme="majorHAnsi" w:cstheme="majorHAnsi"/>
          <w:b/>
          <w:color w:val="000000" w:themeColor="text1"/>
          <w:u w:val="single"/>
        </w:rPr>
        <w:t xml:space="preserve"> </w:t>
      </w:r>
      <w:r w:rsidRPr="001A52B1">
        <w:rPr>
          <w:rFonts w:asciiTheme="majorHAnsi" w:hAnsiTheme="majorHAnsi" w:cstheme="majorHAnsi"/>
          <w:b/>
          <w:color w:val="000000" w:themeColor="text1"/>
          <w:highlight w:val="green"/>
          <w:u w:val="single"/>
        </w:rPr>
        <w:t>evaluate</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the</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arguments</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and evidence on a certain topic—as</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carefully</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and conscientiously</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as we possibly</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can—</w:t>
      </w:r>
      <w:r w:rsidRPr="001A52B1">
        <w:rPr>
          <w:rFonts w:asciiTheme="majorHAnsi" w:hAnsiTheme="majorHAnsi" w:cstheme="majorHAnsi"/>
          <w:b/>
          <w:color w:val="000000" w:themeColor="text1"/>
          <w:highlight w:val="green"/>
          <w:u w:val="single"/>
        </w:rPr>
        <w:t>and reach the wrong conclusion</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That is to say, we often make epistemic mistakes. And we know that simply</w:t>
      </w:r>
      <w:r w:rsidRPr="001A52B1">
        <w:rPr>
          <w:rFonts w:asciiTheme="majorHAnsi" w:hAnsiTheme="majorHAnsi" w:cstheme="majorHAnsi"/>
          <w:color w:val="000000" w:themeColor="text1"/>
          <w:sz w:val="12"/>
        </w:rPr>
        <w:t xml:space="preserve"> </w:t>
      </w:r>
      <w:r w:rsidRPr="001A52B1">
        <w:rPr>
          <w:rStyle w:val="StyleUnderline"/>
          <w:rFonts w:asciiTheme="majorHAnsi" w:hAnsiTheme="majorHAnsi" w:cstheme="majorHAnsi"/>
          <w:color w:val="000000" w:themeColor="text1"/>
          <w:highlight w:val="green"/>
        </w:rPr>
        <w:t>looking over</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the</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arguments</w:t>
      </w:r>
      <w:r w:rsidRPr="001A52B1">
        <w:rPr>
          <w:rFonts w:asciiTheme="majorHAnsi" w:hAnsiTheme="majorHAnsi" w:cstheme="majorHAnsi"/>
          <w:color w:val="000000" w:themeColor="text1"/>
          <w:sz w:val="12"/>
          <w:highlight w:val="green"/>
        </w:rPr>
        <w:t xml:space="preserve"> </w:t>
      </w:r>
      <w:r w:rsidRPr="001A52B1">
        <w:rPr>
          <w:rFonts w:asciiTheme="majorHAnsi" w:hAnsiTheme="majorHAnsi" w:cstheme="majorHAnsi"/>
          <w:color w:val="000000" w:themeColor="text1"/>
          <w:sz w:val="12"/>
          <w:szCs w:val="16"/>
        </w:rPr>
        <w:t>and evidence again,</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no matter how carefully and</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conscientiously</w:t>
      </w:r>
      <w:r w:rsidRPr="001A52B1">
        <w:rPr>
          <w:rFonts w:asciiTheme="majorHAnsi" w:hAnsiTheme="majorHAnsi" w:cstheme="majorHAnsi"/>
          <w:color w:val="000000" w:themeColor="text1"/>
          <w:sz w:val="12"/>
          <w:szCs w:val="16"/>
          <w:highlight w:val="green"/>
        </w:rPr>
        <w:t>,</w:t>
      </w:r>
      <w:r w:rsidRPr="001A52B1">
        <w:rPr>
          <w:rFonts w:asciiTheme="majorHAnsi" w:hAnsiTheme="majorHAnsi" w:cstheme="majorHAnsi"/>
          <w:color w:val="000000" w:themeColor="text1"/>
          <w:sz w:val="12"/>
          <w:highlight w:val="green"/>
        </w:rPr>
        <w:t xml:space="preserve"> </w:t>
      </w:r>
      <w:r w:rsidRPr="001A52B1">
        <w:rPr>
          <w:rFonts w:asciiTheme="majorHAnsi" w:hAnsiTheme="majorHAnsi" w:cstheme="majorHAnsi"/>
          <w:b/>
          <w:color w:val="000000" w:themeColor="text1"/>
          <w:highlight w:val="green"/>
          <w:u w:val="single"/>
        </w:rPr>
        <w:t>cannot</w:t>
      </w:r>
      <w:r w:rsidRPr="001A52B1">
        <w:rPr>
          <w:rFonts w:asciiTheme="majorHAnsi" w:hAnsiTheme="majorHAnsi" w:cstheme="majorHAnsi"/>
          <w:color w:val="000000" w:themeColor="text1"/>
          <w:sz w:val="12"/>
          <w:highlight w:val="green"/>
        </w:rPr>
        <w:t xml:space="preserve"> </w:t>
      </w:r>
      <w:r w:rsidRPr="001A52B1">
        <w:rPr>
          <w:rFonts w:asciiTheme="majorHAnsi" w:hAnsiTheme="majorHAnsi" w:cstheme="majorHAnsi"/>
          <w:color w:val="000000" w:themeColor="text1"/>
          <w:sz w:val="12"/>
          <w:szCs w:val="16"/>
        </w:rPr>
        <w:t>be</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expected</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 xml:space="preserve">disclose </w:t>
      </w:r>
      <w:r w:rsidRPr="001A52B1">
        <w:rPr>
          <w:rFonts w:asciiTheme="majorHAnsi" w:hAnsiTheme="majorHAnsi" w:cstheme="majorHAnsi"/>
          <w:color w:val="000000" w:themeColor="text1"/>
          <w:sz w:val="12"/>
          <w:szCs w:val="16"/>
        </w:rPr>
        <w:t xml:space="preserve">our </w:t>
      </w:r>
      <w:r w:rsidRPr="001A52B1">
        <w:rPr>
          <w:rFonts w:asciiTheme="majorHAnsi" w:hAnsiTheme="majorHAnsi" w:cstheme="majorHAnsi"/>
          <w:b/>
          <w:color w:val="000000" w:themeColor="text1"/>
          <w:highlight w:val="green"/>
          <w:u w:val="single"/>
        </w:rPr>
        <w:t>mistakes[.]</w:t>
      </w:r>
      <w:r w:rsidRPr="001A52B1">
        <w:rPr>
          <w:rFonts w:asciiTheme="majorHAnsi" w:hAnsiTheme="majorHAnsi" w:cstheme="majorHAnsi"/>
          <w:color w:val="000000" w:themeColor="text1"/>
        </w:rPr>
        <w:t xml:space="preserve"> </w:t>
      </w:r>
      <w:r w:rsidRPr="001A52B1">
        <w:rPr>
          <w:rFonts w:asciiTheme="majorHAnsi" w:hAnsiTheme="majorHAnsi" w:cstheme="majorHAnsi"/>
          <w:color w:val="000000" w:themeColor="text1"/>
          <w:sz w:val="12"/>
          <w:szCs w:val="16"/>
        </w:rPr>
        <w:t xml:space="preserve">to </w:t>
      </w:r>
      <w:proofErr w:type="spellStart"/>
      <w:r w:rsidRPr="001A52B1">
        <w:rPr>
          <w:rFonts w:asciiTheme="majorHAnsi" w:hAnsiTheme="majorHAnsi" w:cstheme="majorHAnsi"/>
          <w:color w:val="000000" w:themeColor="text1"/>
          <w:sz w:val="12"/>
          <w:szCs w:val="16"/>
        </w:rPr>
        <w:t>us</w:t>
      </w:r>
      <w:r w:rsidRPr="001A52B1">
        <w:rPr>
          <w:rFonts w:asciiTheme="majorHAnsi" w:hAnsiTheme="majorHAnsi" w:cstheme="majorHAnsi"/>
          <w:color w:val="000000" w:themeColor="text1"/>
          <w:sz w:val="12"/>
        </w:rPr>
        <w:t>.</w:t>
      </w:r>
      <w:r w:rsidRPr="001A52B1">
        <w:rPr>
          <w:rFonts w:asciiTheme="majorHAnsi" w:hAnsiTheme="majorHAnsi" w:cstheme="majorHAnsi"/>
          <w:color w:val="000000" w:themeColor="text1"/>
          <w:sz w:val="12"/>
          <w:szCs w:val="16"/>
        </w:rPr>
        <w:t>That</w:t>
      </w:r>
      <w:proofErr w:type="spellEnd"/>
      <w:r w:rsidRPr="001A52B1">
        <w:rPr>
          <w:rFonts w:asciiTheme="majorHAnsi" w:hAnsiTheme="majorHAnsi" w:cstheme="majorHAnsi"/>
          <w:color w:val="000000" w:themeColor="text1"/>
          <w:sz w:val="12"/>
          <w:szCs w:val="16"/>
        </w:rPr>
        <w:t xml:space="preserve"> being so, it seems clear that</w:t>
      </w:r>
      <w:r w:rsidRPr="001A52B1">
        <w:rPr>
          <w:rFonts w:asciiTheme="majorHAnsi" w:hAnsiTheme="majorHAnsi" w:cstheme="majorHAnsi"/>
          <w:color w:val="000000" w:themeColor="text1"/>
          <w:sz w:val="12"/>
        </w:rPr>
        <w:t xml:space="preserve"> </w:t>
      </w:r>
      <w:r w:rsidRPr="001A52B1">
        <w:rPr>
          <w:rStyle w:val="StyleUnderline"/>
          <w:rFonts w:asciiTheme="majorHAnsi" w:hAnsiTheme="majorHAnsi" w:cstheme="majorHAnsi"/>
          <w:color w:val="000000" w:themeColor="text1"/>
          <w:highlight w:val="green"/>
        </w:rPr>
        <w:t xml:space="preserve">a person </w:t>
      </w:r>
      <w:r w:rsidRPr="001A52B1">
        <w:rPr>
          <w:rFonts w:asciiTheme="majorHAnsi" w:hAnsiTheme="majorHAnsi" w:cstheme="majorHAnsi"/>
          <w:color w:val="000000" w:themeColor="text1"/>
          <w:sz w:val="12"/>
          <w:szCs w:val="16"/>
        </w:rPr>
        <w:t>who was</w:t>
      </w:r>
      <w:r w:rsidRPr="001A52B1">
        <w:rPr>
          <w:rFonts w:asciiTheme="majorHAnsi" w:hAnsiTheme="majorHAnsi" w:cstheme="majorHAnsi"/>
          <w:color w:val="000000" w:themeColor="text1"/>
          <w:sz w:val="12"/>
        </w:rPr>
        <w:t xml:space="preserve"> </w:t>
      </w:r>
      <w:r w:rsidRPr="001A52B1">
        <w:rPr>
          <w:rStyle w:val="StyleUnderline"/>
          <w:rFonts w:asciiTheme="majorHAnsi" w:hAnsiTheme="majorHAnsi" w:cstheme="majorHAnsi"/>
          <w:color w:val="000000" w:themeColor="text1"/>
          <w:highlight w:val="green"/>
        </w:rPr>
        <w:t>interested in</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having</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accurate beliefs</w:t>
      </w:r>
      <w:r w:rsidRPr="001A52B1">
        <w:rPr>
          <w:rFonts w:asciiTheme="majorHAnsi" w:hAnsiTheme="majorHAnsi" w:cstheme="majorHAnsi"/>
          <w:color w:val="000000" w:themeColor="text1"/>
          <w:sz w:val="12"/>
          <w:szCs w:val="16"/>
        </w:rPr>
        <w:t>, and, thus, in correcting her epistemic errors,</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would not be rational to let</w:t>
      </w:r>
      <w:r w:rsidRPr="001A52B1">
        <w:rPr>
          <w:rFonts w:asciiTheme="majorHAnsi" w:hAnsiTheme="majorHAnsi" w:cstheme="majorHAnsi"/>
          <w:color w:val="000000" w:themeColor="text1"/>
          <w:sz w:val="12"/>
          <w:highlight w:val="green"/>
        </w:rPr>
        <w:t xml:space="preserve"> </w:t>
      </w:r>
      <w:r w:rsidRPr="001A52B1">
        <w:rPr>
          <w:rFonts w:asciiTheme="majorHAnsi" w:hAnsiTheme="majorHAnsi" w:cstheme="majorHAnsi"/>
          <w:color w:val="000000" w:themeColor="text1"/>
          <w:sz w:val="12"/>
          <w:szCs w:val="16"/>
        </w:rPr>
        <w:t>her</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confidence in P be unaffected by</w:t>
      </w:r>
      <w:r w:rsidRPr="001A52B1">
        <w:rPr>
          <w:rFonts w:asciiTheme="majorHAnsi" w:hAnsiTheme="majorHAnsi" w:cstheme="majorHAnsi"/>
          <w:color w:val="000000" w:themeColor="text1"/>
          <w:sz w:val="12"/>
          <w:highlight w:val="green"/>
        </w:rPr>
        <w:t xml:space="preserve"> </w:t>
      </w:r>
      <w:r w:rsidRPr="001A52B1">
        <w:rPr>
          <w:rFonts w:asciiTheme="majorHAnsi" w:hAnsiTheme="majorHAnsi" w:cstheme="majorHAnsi"/>
          <w:b/>
          <w:color w:val="000000" w:themeColor="text1"/>
          <w:highlight w:val="green"/>
          <w:u w:val="single"/>
        </w:rPr>
        <w:t>evidence</w:t>
      </w:r>
      <w:r w:rsidRPr="001A52B1">
        <w:rPr>
          <w:rFonts w:asciiTheme="majorHAnsi" w:hAnsiTheme="majorHAnsi" w:cstheme="majorHAnsi"/>
          <w:color w:val="000000" w:themeColor="text1"/>
          <w:sz w:val="12"/>
          <w:highlight w:val="green"/>
        </w:rPr>
        <w:t xml:space="preserve"> </w:t>
      </w:r>
      <w:r w:rsidRPr="001A52B1">
        <w:rPr>
          <w:rFonts w:asciiTheme="majorHAnsi" w:hAnsiTheme="majorHAnsi" w:cstheme="majorHAnsi"/>
          <w:color w:val="000000" w:themeColor="text1"/>
          <w:sz w:val="12"/>
          <w:szCs w:val="16"/>
        </w:rPr>
        <w:t>that</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she</w:t>
      </w:r>
      <w:r w:rsidRPr="001A52B1">
        <w:rPr>
          <w:rFonts w:asciiTheme="majorHAnsi" w:hAnsiTheme="majorHAnsi" w:cstheme="majorHAnsi"/>
          <w:color w:val="000000" w:themeColor="text1"/>
          <w:sz w:val="12"/>
          <w:highlight w:val="green"/>
        </w:rPr>
        <w:t xml:space="preserve"> </w:t>
      </w:r>
      <w:r w:rsidRPr="001A52B1">
        <w:rPr>
          <w:rFonts w:asciiTheme="majorHAnsi" w:hAnsiTheme="majorHAnsi" w:cstheme="majorHAnsi"/>
          <w:b/>
          <w:color w:val="000000" w:themeColor="text1"/>
          <w:highlight w:val="green"/>
          <w:u w:val="single"/>
        </w:rPr>
        <w:t>was</w:t>
      </w:r>
      <w:r w:rsidRPr="001A52B1">
        <w:rPr>
          <w:rFonts w:asciiTheme="majorHAnsi" w:hAnsiTheme="majorHAnsi" w:cstheme="majorHAnsi"/>
          <w:color w:val="000000" w:themeColor="text1"/>
          <w:sz w:val="12"/>
          <w:highlight w:val="green"/>
        </w:rPr>
        <w:t xml:space="preserve"> </w:t>
      </w:r>
      <w:r w:rsidRPr="001A52B1">
        <w:rPr>
          <w:rFonts w:asciiTheme="majorHAnsi" w:hAnsiTheme="majorHAnsi" w:cstheme="majorHAnsi"/>
          <w:color w:val="000000" w:themeColor="text1"/>
          <w:sz w:val="12"/>
          <w:szCs w:val="16"/>
        </w:rPr>
        <w:t>especially prone to</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making epistemic mistakes about P.</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It would be irrational even in instances where the person had in fact managed to avoid epistemic error in her original thinking about P. To give one example:</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suppose a doctor</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after reaching a confident diagnosis</w:t>
      </w:r>
      <w:r w:rsidRPr="001A52B1">
        <w:rPr>
          <w:rFonts w:asciiTheme="majorHAnsi" w:hAnsiTheme="majorHAnsi" w:cstheme="majorHAnsi"/>
          <w:color w:val="000000" w:themeColor="text1"/>
          <w:sz w:val="12"/>
          <w:highlight w:val="green"/>
        </w:rPr>
        <w:t xml:space="preserve"> </w:t>
      </w:r>
      <w:r w:rsidRPr="001A52B1">
        <w:rPr>
          <w:rFonts w:asciiTheme="majorHAnsi" w:hAnsiTheme="majorHAnsi" w:cstheme="majorHAnsi"/>
          <w:color w:val="000000" w:themeColor="text1"/>
          <w:sz w:val="12"/>
          <w:szCs w:val="16"/>
        </w:rPr>
        <w:t>based on a patient’s symptoms and test-results, comes to</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realize[s]</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that she’s severely sleep-deprived, that she’s under the influence of powerful judgment-distorting drugs, that she’s emotionally involved with the patient in a way likely to warp her judgment, or that</w:t>
      </w:r>
      <w:r w:rsidRPr="001A52B1">
        <w:rPr>
          <w:rFonts w:asciiTheme="majorHAnsi" w:hAnsiTheme="majorHAnsi" w:cstheme="majorHAnsi"/>
          <w:color w:val="000000" w:themeColor="text1"/>
          <w:sz w:val="12"/>
        </w:rPr>
        <w:t xml:space="preserve"> </w:t>
      </w:r>
      <w:r w:rsidRPr="001A52B1">
        <w:rPr>
          <w:rStyle w:val="StyleUnderline"/>
          <w:rFonts w:asciiTheme="majorHAnsi" w:hAnsiTheme="majorHAnsi" w:cstheme="majorHAnsi"/>
          <w:color w:val="000000" w:themeColor="text1"/>
          <w:highlight w:val="green"/>
        </w:rPr>
        <w:t>many</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sober</w:t>
      </w:r>
      <w:r w:rsidRPr="001A52B1">
        <w:rPr>
          <w:rFonts w:asciiTheme="majorHAnsi" w:hAnsiTheme="majorHAnsi" w:cstheme="majorHAnsi"/>
          <w:color w:val="000000" w:themeColor="text1"/>
          <w:sz w:val="12"/>
        </w:rPr>
        <w:t xml:space="preserve"> </w:t>
      </w:r>
      <w:r w:rsidRPr="001A52B1">
        <w:rPr>
          <w:rStyle w:val="StyleUnderline"/>
          <w:rFonts w:asciiTheme="majorHAnsi" w:hAnsiTheme="majorHAnsi" w:cstheme="majorHAnsi"/>
          <w:color w:val="000000" w:themeColor="text1"/>
          <w:highlight w:val="green"/>
        </w:rPr>
        <w:t>clinicians</w:t>
      </w:r>
      <w:r w:rsidRPr="001A52B1">
        <w:rPr>
          <w:rFonts w:asciiTheme="majorHAnsi" w:hAnsiTheme="majorHAnsi" w:cstheme="majorHAnsi"/>
          <w:color w:val="000000" w:themeColor="text1"/>
          <w:sz w:val="12"/>
        </w:rPr>
        <w:t xml:space="preserve">, </w:t>
      </w:r>
      <w:r w:rsidRPr="001A52B1">
        <w:rPr>
          <w:rStyle w:val="StyleUnderline"/>
          <w:rFonts w:asciiTheme="majorHAnsi" w:hAnsiTheme="majorHAnsi" w:cstheme="majorHAnsi"/>
          <w:color w:val="000000" w:themeColor="text1"/>
          <w:highlight w:val="green"/>
        </w:rPr>
        <w:t>on the basis of the same</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symptoms and</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tests</w:t>
      </w:r>
      <w:r w:rsidRPr="001A52B1">
        <w:rPr>
          <w:rFonts w:asciiTheme="majorHAnsi" w:hAnsiTheme="majorHAnsi" w:cstheme="majorHAnsi"/>
          <w:color w:val="000000" w:themeColor="text1"/>
          <w:sz w:val="12"/>
          <w:szCs w:val="16"/>
        </w:rPr>
        <w:t>, have</w:t>
      </w:r>
      <w:r w:rsidRPr="001A52B1">
        <w:rPr>
          <w:rFonts w:asciiTheme="majorHAnsi" w:hAnsiTheme="majorHAnsi" w:cstheme="majorHAnsi"/>
          <w:color w:val="000000" w:themeColor="text1"/>
          <w:sz w:val="12"/>
        </w:rPr>
        <w:t xml:space="preserve"> </w:t>
      </w:r>
      <w:r w:rsidRPr="001A52B1">
        <w:rPr>
          <w:rFonts w:asciiTheme="majorHAnsi" w:hAnsiTheme="majorHAnsi" w:cstheme="majorHAnsi"/>
          <w:b/>
          <w:color w:val="000000" w:themeColor="text1"/>
          <w:highlight w:val="green"/>
          <w:u w:val="single"/>
        </w:rPr>
        <w:t>reached a contrary diagnosis</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Perhaps she learns all of these things! In such a case, it seems quite clear to me that</w:t>
      </w:r>
      <w:r w:rsidRPr="001A52B1">
        <w:rPr>
          <w:rFonts w:asciiTheme="majorHAnsi" w:hAnsiTheme="majorHAnsi" w:cstheme="majorHAnsi"/>
          <w:color w:val="000000" w:themeColor="text1"/>
          <w:sz w:val="12"/>
        </w:rPr>
        <w:t xml:space="preserve"> </w:t>
      </w:r>
      <w:r w:rsidRPr="001A52B1">
        <w:rPr>
          <w:rStyle w:val="StyleUnderline"/>
          <w:rFonts w:asciiTheme="majorHAnsi" w:hAnsiTheme="majorHAnsi" w:cstheme="majorHAnsi"/>
          <w:color w:val="000000" w:themeColor="text1"/>
          <w:highlight w:val="green"/>
        </w:rPr>
        <w:t>it would be</w:t>
      </w:r>
      <w:r w:rsidRPr="001A52B1">
        <w:rPr>
          <w:rFonts w:asciiTheme="majorHAnsi" w:hAnsiTheme="majorHAnsi" w:cstheme="majorHAnsi"/>
          <w:color w:val="000000" w:themeColor="text1"/>
          <w:sz w:val="12"/>
        </w:rPr>
        <w:t xml:space="preserve"> </w:t>
      </w:r>
      <w:r w:rsidRPr="001A52B1">
        <w:rPr>
          <w:rFonts w:asciiTheme="majorHAnsi" w:hAnsiTheme="majorHAnsi" w:cstheme="majorHAnsi"/>
          <w:color w:val="000000" w:themeColor="text1"/>
          <w:sz w:val="12"/>
          <w:szCs w:val="16"/>
        </w:rPr>
        <w:t>highly</w:t>
      </w:r>
      <w:r w:rsidRPr="001A52B1">
        <w:rPr>
          <w:rFonts w:asciiTheme="majorHAnsi" w:hAnsiTheme="majorHAnsi" w:cstheme="majorHAnsi"/>
          <w:color w:val="000000" w:themeColor="text1"/>
          <w:sz w:val="12"/>
        </w:rPr>
        <w:t xml:space="preserve"> </w:t>
      </w:r>
      <w:r w:rsidRPr="001A52B1">
        <w:rPr>
          <w:rStyle w:val="StyleUnderline"/>
          <w:rFonts w:asciiTheme="majorHAnsi" w:hAnsiTheme="majorHAnsi" w:cstheme="majorHAnsi"/>
          <w:color w:val="000000" w:themeColor="text1"/>
          <w:highlight w:val="green"/>
        </w:rPr>
        <w:t xml:space="preserve">irrational </w:t>
      </w:r>
      <w:r w:rsidRPr="001A52B1">
        <w:rPr>
          <w:rFonts w:asciiTheme="majorHAnsi" w:hAnsiTheme="majorHAnsi" w:cstheme="majorHAnsi"/>
          <w:color w:val="000000" w:themeColor="text1"/>
          <w:sz w:val="12"/>
          <w:szCs w:val="16"/>
        </w:rPr>
        <w:t>for her</w:t>
      </w:r>
      <w:r w:rsidRPr="001A52B1">
        <w:rPr>
          <w:rFonts w:asciiTheme="majorHAnsi" w:hAnsiTheme="majorHAnsi" w:cstheme="majorHAnsi"/>
          <w:color w:val="000000" w:themeColor="text1"/>
          <w:sz w:val="12"/>
        </w:rPr>
        <w:t xml:space="preserve"> </w:t>
      </w:r>
      <w:r w:rsidRPr="001A52B1">
        <w:rPr>
          <w:rStyle w:val="StyleUnderline"/>
          <w:rFonts w:asciiTheme="majorHAnsi" w:hAnsiTheme="majorHAnsi" w:cstheme="majorHAnsi"/>
          <w:color w:val="000000" w:themeColor="text1"/>
          <w:highlight w:val="green"/>
        </w:rPr>
        <w:t>to maintain undiminished confidence in her diagnosis.</w:t>
      </w:r>
      <w:r w:rsidRPr="001A52B1">
        <w:rPr>
          <w:rFonts w:asciiTheme="majorHAnsi" w:hAnsiTheme="majorHAnsi" w:cstheme="majorHAnsi"/>
          <w:color w:val="000000" w:themeColor="text1"/>
          <w:sz w:val="12"/>
          <w:szCs w:val="16"/>
        </w:rPr>
        <w:t xml:space="preserve"> </w:t>
      </w:r>
      <w:proofErr w:type="gramStart"/>
      <w:r w:rsidRPr="001A52B1">
        <w:rPr>
          <w:rFonts w:asciiTheme="majorHAnsi" w:hAnsiTheme="majorHAnsi" w:cstheme="majorHAnsi"/>
          <w:color w:val="000000" w:themeColor="text1"/>
          <w:sz w:val="12"/>
          <w:szCs w:val="16"/>
        </w:rPr>
        <w:t>So</w:t>
      </w:r>
      <w:proofErr w:type="gramEnd"/>
      <w:r w:rsidRPr="001A52B1">
        <w:rPr>
          <w:rFonts w:asciiTheme="majorHAnsi" w:hAnsiTheme="majorHAnsi" w:cstheme="majorHAnsi"/>
          <w:color w:val="000000" w:themeColor="text1"/>
          <w:sz w:val="12"/>
          <w:szCs w:val="16"/>
        </w:rPr>
        <w:t xml:space="preserve"> I don’t think that we may plausibly resolve the tension by denying epistemic modesty entirely.</w:t>
      </w:r>
    </w:p>
    <w:p w14:paraId="76A4F826" w14:textId="29363D52"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 xml:space="preserve">3]  Actor specificity – Governments must aggregate with util because their policies benefit some and harm others so side constraints freeze state action. </w:t>
      </w:r>
      <w:r w:rsidR="00935DD1" w:rsidRPr="001A52B1">
        <w:rPr>
          <w:rFonts w:asciiTheme="majorHAnsi" w:hAnsiTheme="majorHAnsi" w:cstheme="majorHAnsi"/>
          <w:color w:val="000000" w:themeColor="text1"/>
        </w:rPr>
        <w:t xml:space="preserve">Comes </w:t>
      </w:r>
      <w:r w:rsidRPr="001A52B1">
        <w:rPr>
          <w:rFonts w:asciiTheme="majorHAnsi" w:hAnsiTheme="majorHAnsi" w:cstheme="majorHAnsi"/>
          <w:color w:val="000000" w:themeColor="text1"/>
        </w:rPr>
        <w:t xml:space="preserve">first – different agents have different ethical standings – takes out calc indicts because it proves the </w:t>
      </w:r>
      <w:proofErr w:type="spellStart"/>
      <w:r w:rsidRPr="001A52B1">
        <w:rPr>
          <w:rFonts w:asciiTheme="majorHAnsi" w:hAnsiTheme="majorHAnsi" w:cstheme="majorHAnsi"/>
          <w:color w:val="000000" w:themeColor="text1"/>
        </w:rPr>
        <w:t>fwrk</w:t>
      </w:r>
      <w:proofErr w:type="spellEnd"/>
      <w:r w:rsidRPr="001A52B1">
        <w:rPr>
          <w:rFonts w:asciiTheme="majorHAnsi" w:hAnsiTheme="majorHAnsi" w:cstheme="majorHAnsi"/>
          <w:color w:val="000000" w:themeColor="text1"/>
        </w:rPr>
        <w:t xml:space="preserve"> is empirically used.</w:t>
      </w:r>
    </w:p>
    <w:p w14:paraId="31D0CB48" w14:textId="77777777"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4] Brain studies disprove personal identity.</w:t>
      </w:r>
    </w:p>
    <w:p w14:paraId="32135E33" w14:textId="77777777" w:rsidR="00F24DAF" w:rsidRPr="001A52B1" w:rsidRDefault="00F24DAF" w:rsidP="00F24DAF">
      <w:pPr>
        <w:rPr>
          <w:rFonts w:asciiTheme="majorHAnsi" w:hAnsiTheme="majorHAnsi" w:cstheme="majorHAnsi"/>
          <w:color w:val="000000" w:themeColor="text1"/>
          <w:sz w:val="16"/>
        </w:rPr>
      </w:pPr>
      <w:r w:rsidRPr="001A52B1">
        <w:rPr>
          <w:rStyle w:val="Style13ptBold"/>
          <w:rFonts w:asciiTheme="majorHAnsi" w:hAnsiTheme="majorHAnsi" w:cstheme="majorHAnsi"/>
          <w:color w:val="000000" w:themeColor="text1"/>
        </w:rPr>
        <w:t>Parfit ’84</w:t>
      </w:r>
      <w:r w:rsidRPr="001A52B1">
        <w:rPr>
          <w:rFonts w:asciiTheme="majorHAnsi" w:hAnsiTheme="majorHAnsi" w:cstheme="majorHAnsi"/>
          <w:color w:val="000000" w:themeColor="text1"/>
          <w:vertAlign w:val="superscript"/>
        </w:rPr>
        <w:t xml:space="preserve"> </w:t>
      </w:r>
      <w:r w:rsidRPr="001A52B1">
        <w:rPr>
          <w:rFonts w:asciiTheme="majorHAnsi" w:hAnsiTheme="majorHAnsi" w:cstheme="majorHAnsi"/>
          <w:color w:val="000000" w:themeColor="text1"/>
          <w:sz w:val="16"/>
        </w:rPr>
        <w:t>Derek Parfit, Reasons and Persons (Oxford: Clarendon, 1984). – GV SK</w:t>
      </w:r>
    </w:p>
    <w:p w14:paraId="2C11AA96" w14:textId="241FF970" w:rsidR="00F24DAF" w:rsidRPr="001A52B1" w:rsidRDefault="00F24DAF" w:rsidP="00F24DAF">
      <w:pPr>
        <w:rPr>
          <w:rFonts w:asciiTheme="majorHAnsi" w:hAnsiTheme="majorHAnsi" w:cstheme="majorHAnsi"/>
          <w:color w:val="000000" w:themeColor="text1"/>
          <w:sz w:val="12"/>
        </w:rPr>
      </w:pPr>
      <w:r w:rsidRPr="001A52B1">
        <w:rPr>
          <w:rFonts w:asciiTheme="majorHAnsi" w:hAnsiTheme="majorHAnsi" w:cstheme="majorHAnsi"/>
          <w:color w:val="000000" w:themeColor="text1"/>
          <w:sz w:val="12"/>
        </w:rPr>
        <w:t xml:space="preserve">Some </w:t>
      </w:r>
      <w:r w:rsidRPr="001A52B1">
        <w:rPr>
          <w:rStyle w:val="StyleUnderline"/>
          <w:rFonts w:asciiTheme="majorHAnsi" w:hAnsiTheme="majorHAnsi" w:cstheme="majorHAnsi"/>
          <w:color w:val="000000" w:themeColor="text1"/>
        </w:rPr>
        <w:t xml:space="preserve">recent medical cases provide striking evidence in </w:t>
      </w:r>
      <w:proofErr w:type="spellStart"/>
      <w:r w:rsidRPr="001A52B1">
        <w:rPr>
          <w:rStyle w:val="StyleUnderline"/>
          <w:rFonts w:asciiTheme="majorHAnsi" w:hAnsiTheme="majorHAnsi" w:cstheme="majorHAnsi"/>
          <w:color w:val="000000" w:themeColor="text1"/>
        </w:rPr>
        <w:t>favour</w:t>
      </w:r>
      <w:proofErr w:type="spellEnd"/>
      <w:r w:rsidRPr="001A52B1">
        <w:rPr>
          <w:rStyle w:val="StyleUnderline"/>
          <w:rFonts w:asciiTheme="majorHAnsi" w:hAnsiTheme="majorHAnsi" w:cstheme="majorHAnsi"/>
          <w:color w:val="000000" w:themeColor="text1"/>
        </w:rPr>
        <w:t xml:space="preserve"> of the Reductionist View.</w:t>
      </w:r>
      <w:r w:rsidRPr="001A52B1">
        <w:rPr>
          <w:rFonts w:asciiTheme="majorHAnsi" w:hAnsiTheme="majorHAnsi" w:cstheme="majorHAnsi"/>
          <w:color w:val="000000" w:themeColor="text1"/>
          <w:sz w:val="12"/>
        </w:rPr>
        <w:t xml:space="preserve"> Human beings have a</w:t>
      </w:r>
      <w:r w:rsidRPr="001A52B1">
        <w:rPr>
          <w:rStyle w:val="StyleUnderline"/>
          <w:rFonts w:asciiTheme="majorHAnsi" w:hAnsiTheme="majorHAnsi" w:cstheme="majorHAnsi"/>
          <w:color w:val="000000" w:themeColor="text1"/>
        </w:rPr>
        <w:t xml:space="preserve"> lower brain and</w:t>
      </w:r>
      <w:r w:rsidRPr="001A52B1">
        <w:rPr>
          <w:rFonts w:asciiTheme="majorHAnsi" w:hAnsiTheme="majorHAnsi" w:cstheme="majorHAnsi"/>
          <w:color w:val="000000" w:themeColor="text1"/>
          <w:sz w:val="12"/>
        </w:rPr>
        <w:t xml:space="preserve"> two </w:t>
      </w:r>
      <w:r w:rsidRPr="001A52B1">
        <w:rPr>
          <w:rStyle w:val="StyleUnderline"/>
          <w:rFonts w:asciiTheme="majorHAnsi" w:hAnsiTheme="majorHAnsi" w:cstheme="majorHAnsi"/>
          <w:color w:val="000000" w:themeColor="text1"/>
        </w:rPr>
        <w:t>upper hemispheres</w:t>
      </w:r>
      <w:r w:rsidRPr="001A52B1">
        <w:rPr>
          <w:rFonts w:asciiTheme="majorHAnsi" w:hAnsiTheme="majorHAnsi" w:cstheme="majorHAnsi"/>
          <w:color w:val="000000" w:themeColor="text1"/>
          <w:sz w:val="12"/>
        </w:rPr>
        <w:t xml:space="preserve">, which </w:t>
      </w:r>
      <w:r w:rsidRPr="001A52B1">
        <w:rPr>
          <w:rStyle w:val="StyleUnderline"/>
          <w:rFonts w:asciiTheme="majorHAnsi" w:hAnsiTheme="majorHAnsi" w:cstheme="majorHAnsi"/>
          <w:color w:val="000000" w:themeColor="text1"/>
        </w:rPr>
        <w:t xml:space="preserve">are connected by a bundle of </w:t>
      </w:r>
      <w:proofErr w:type="spellStart"/>
      <w:r w:rsidRPr="001A52B1">
        <w:rPr>
          <w:rStyle w:val="StyleUnderline"/>
          <w:rFonts w:asciiTheme="majorHAnsi" w:hAnsiTheme="majorHAnsi" w:cstheme="majorHAnsi"/>
          <w:color w:val="000000" w:themeColor="text1"/>
        </w:rPr>
        <w:t>fibres</w:t>
      </w:r>
      <w:proofErr w:type="spellEnd"/>
      <w:r w:rsidRPr="001A52B1">
        <w:rPr>
          <w:rStyle w:val="StyleUnderline"/>
          <w:rFonts w:asciiTheme="majorHAnsi" w:hAnsiTheme="majorHAnsi" w:cstheme="majorHAnsi"/>
          <w:color w:val="000000" w:themeColor="text1"/>
        </w:rPr>
        <w:t>.</w:t>
      </w:r>
      <w:r w:rsidRPr="001A52B1">
        <w:rPr>
          <w:rFonts w:asciiTheme="majorHAnsi" w:hAnsiTheme="majorHAnsi" w:cstheme="majorHAnsi"/>
          <w:color w:val="000000" w:themeColor="text1"/>
          <w:sz w:val="12"/>
        </w:rPr>
        <w:t xml:space="preserve"> In treating a few people with severe epilepsy, </w:t>
      </w:r>
      <w:r w:rsidRPr="001A52B1">
        <w:rPr>
          <w:rStyle w:val="StyleUnderline"/>
          <w:rFonts w:asciiTheme="majorHAnsi" w:hAnsiTheme="majorHAnsi" w:cstheme="majorHAnsi"/>
          <w:color w:val="000000" w:themeColor="text1"/>
          <w:highlight w:val="green"/>
        </w:rPr>
        <w:t>surgeons have cut</w:t>
      </w:r>
      <w:r w:rsidRPr="001A52B1">
        <w:rPr>
          <w:rStyle w:val="StyleUnderline"/>
          <w:rFonts w:asciiTheme="majorHAnsi" w:hAnsiTheme="majorHAnsi" w:cstheme="majorHAnsi"/>
          <w:color w:val="000000" w:themeColor="text1"/>
        </w:rPr>
        <w:t xml:space="preserve"> these </w:t>
      </w:r>
      <w:proofErr w:type="spellStart"/>
      <w:r w:rsidRPr="001A52B1">
        <w:rPr>
          <w:rStyle w:val="StyleUnderline"/>
          <w:rFonts w:asciiTheme="majorHAnsi" w:hAnsiTheme="majorHAnsi" w:cstheme="majorHAnsi"/>
          <w:color w:val="000000" w:themeColor="text1"/>
          <w:highlight w:val="green"/>
        </w:rPr>
        <w:t>fibres</w:t>
      </w:r>
      <w:proofErr w:type="spellEnd"/>
      <w:r w:rsidRPr="001A52B1">
        <w:rPr>
          <w:rStyle w:val="StyleUnderline"/>
          <w:rFonts w:asciiTheme="majorHAnsi" w:hAnsiTheme="majorHAnsi" w:cstheme="majorHAnsi"/>
          <w:color w:val="000000" w:themeColor="text1"/>
        </w:rPr>
        <w:t>.</w:t>
      </w:r>
      <w:r w:rsidRPr="001A52B1">
        <w:rPr>
          <w:rFonts w:asciiTheme="majorHAnsi" w:hAnsiTheme="majorHAnsi" w:cstheme="majorHAnsi"/>
          <w:color w:val="000000" w:themeColor="text1"/>
          <w:sz w:val="12"/>
        </w:rPr>
        <w:t xml:space="preserve"> The aim was to reduce the severity of epileptic fits, by confining their causes to a single hemisphere. This aim was achieved. But the operations had another unintended consequence. </w:t>
      </w:r>
      <w:r w:rsidRPr="001A52B1">
        <w:rPr>
          <w:rStyle w:val="StyleUnderline"/>
          <w:rFonts w:asciiTheme="majorHAnsi" w:hAnsiTheme="majorHAnsi" w:cstheme="majorHAnsi"/>
          <w:color w:val="000000" w:themeColor="text1"/>
          <w:highlight w:val="green"/>
        </w:rPr>
        <w:t>The effect</w:t>
      </w:r>
      <w:r w:rsidRPr="001A52B1">
        <w:rPr>
          <w:rFonts w:asciiTheme="majorHAnsi" w:hAnsiTheme="majorHAnsi" w:cstheme="majorHAnsi"/>
          <w:color w:val="000000" w:themeColor="text1"/>
          <w:sz w:val="12"/>
        </w:rPr>
        <w:t xml:space="preserve">, in the words of one surgeon, </w:t>
      </w:r>
      <w:r w:rsidRPr="001A52B1">
        <w:rPr>
          <w:rStyle w:val="StyleUnderline"/>
          <w:rFonts w:asciiTheme="majorHAnsi" w:hAnsiTheme="majorHAnsi" w:cstheme="majorHAnsi"/>
          <w:color w:val="000000" w:themeColor="text1"/>
          <w:highlight w:val="green"/>
        </w:rPr>
        <w:t>was</w:t>
      </w:r>
      <w:r w:rsidRPr="001A52B1">
        <w:rPr>
          <w:rStyle w:val="StyleUnderline"/>
          <w:rFonts w:asciiTheme="majorHAnsi" w:hAnsiTheme="majorHAnsi" w:cstheme="majorHAnsi"/>
          <w:color w:val="000000" w:themeColor="text1"/>
        </w:rPr>
        <w:t xml:space="preserve"> the creation of ‘</w:t>
      </w:r>
      <w:r w:rsidRPr="001A52B1">
        <w:rPr>
          <w:rStyle w:val="StyleUnderline"/>
          <w:rFonts w:asciiTheme="majorHAnsi" w:hAnsiTheme="majorHAnsi" w:cstheme="majorHAnsi"/>
          <w:color w:val="000000" w:themeColor="text1"/>
          <w:highlight w:val="green"/>
        </w:rPr>
        <w:t>two separate spheres of consciousness</w:t>
      </w:r>
      <w:r w:rsidRPr="001A52B1">
        <w:rPr>
          <w:rStyle w:val="StyleUnderline"/>
          <w:rFonts w:asciiTheme="majorHAnsi" w:hAnsiTheme="majorHAnsi" w:cstheme="majorHAnsi"/>
          <w:color w:val="000000" w:themeColor="text1"/>
        </w:rPr>
        <w:t>.’ This effect was revealed by</w:t>
      </w:r>
      <w:r w:rsidRPr="001A52B1">
        <w:rPr>
          <w:rFonts w:asciiTheme="majorHAnsi" w:hAnsiTheme="majorHAnsi" w:cstheme="majorHAnsi"/>
          <w:color w:val="000000" w:themeColor="text1"/>
          <w:sz w:val="12"/>
        </w:rPr>
        <w:t xml:space="preserve"> various </w:t>
      </w:r>
      <w:r w:rsidRPr="001A52B1">
        <w:rPr>
          <w:rStyle w:val="StyleUnderline"/>
          <w:rFonts w:asciiTheme="majorHAnsi" w:hAnsiTheme="majorHAnsi" w:cstheme="majorHAnsi"/>
          <w:color w:val="000000" w:themeColor="text1"/>
        </w:rPr>
        <w:t>psychological tests.</w:t>
      </w:r>
      <w:r w:rsidRPr="001A52B1">
        <w:rPr>
          <w:rFonts w:asciiTheme="majorHAnsi" w:hAnsiTheme="majorHAnsi" w:cstheme="majorHAnsi"/>
          <w:color w:val="000000" w:themeColor="text1"/>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1A52B1">
        <w:rPr>
          <w:rStyle w:val="StyleUnderline"/>
          <w:rFonts w:asciiTheme="majorHAnsi" w:hAnsiTheme="majorHAnsi" w:cstheme="majorHAnsi"/>
          <w:color w:val="000000" w:themeColor="text1"/>
          <w:highlight w:val="green"/>
        </w:rPr>
        <w:t>psychologists can thus present</w:t>
      </w:r>
      <w:r w:rsidRPr="001A52B1">
        <w:rPr>
          <w:rFonts w:asciiTheme="majorHAnsi" w:hAnsiTheme="majorHAnsi" w:cstheme="majorHAnsi"/>
          <w:color w:val="000000" w:themeColor="text1"/>
          <w:sz w:val="12"/>
        </w:rPr>
        <w:t xml:space="preserve"> to this person two different written </w:t>
      </w:r>
      <w:r w:rsidRPr="001A52B1">
        <w:rPr>
          <w:rStyle w:val="StyleUnderline"/>
          <w:rFonts w:asciiTheme="majorHAnsi" w:hAnsiTheme="majorHAnsi" w:cstheme="majorHAnsi"/>
          <w:color w:val="000000" w:themeColor="text1"/>
          <w:highlight w:val="green"/>
        </w:rPr>
        <w:t>questions in the two halves of [their] visual field, and can receive two different answers</w:t>
      </w:r>
      <w:r w:rsidRPr="001A52B1">
        <w:rPr>
          <w:rFonts w:asciiTheme="majorHAnsi" w:hAnsiTheme="majorHAnsi" w:cstheme="majorHAnsi"/>
          <w:color w:val="000000" w:themeColor="text1"/>
          <w:sz w:val="12"/>
        </w:rPr>
        <w:t xml:space="preserve"> written</w:t>
      </w:r>
    </w:p>
    <w:p w14:paraId="79B0F3B5" w14:textId="697DF921"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If nothing unifies agency from one second to the next, then only states of consciousness can matter—that’s util.</w:t>
      </w:r>
    </w:p>
    <w:p w14:paraId="3CCA1116" w14:textId="77777777"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5] The brain seeks pleasure to initiate action – optogenetics proves.</w:t>
      </w:r>
    </w:p>
    <w:p w14:paraId="2EFE559B" w14:textId="77777777" w:rsidR="00F24DAF" w:rsidRPr="001A52B1" w:rsidRDefault="00F24DAF" w:rsidP="00F24DAF">
      <w:pPr>
        <w:spacing w:after="0"/>
        <w:rPr>
          <w:rFonts w:asciiTheme="majorHAnsi" w:hAnsiTheme="majorHAnsi" w:cstheme="majorHAnsi"/>
          <w:color w:val="000000" w:themeColor="text1"/>
        </w:rPr>
      </w:pPr>
      <w:r w:rsidRPr="001A52B1">
        <w:rPr>
          <w:rFonts w:asciiTheme="majorHAnsi" w:hAnsiTheme="majorHAnsi" w:cstheme="majorHAnsi"/>
          <w:b/>
          <w:color w:val="000000" w:themeColor="text1"/>
          <w:sz w:val="26"/>
          <w:szCs w:val="26"/>
        </w:rPr>
        <w:t>Schaffer 17</w:t>
      </w:r>
      <w:r w:rsidRPr="001A52B1">
        <w:rPr>
          <w:rFonts w:asciiTheme="majorHAnsi" w:hAnsiTheme="majorHAnsi" w:cstheme="majorHAnsi"/>
          <w:color w:val="000000" w:themeColor="text1"/>
        </w:rPr>
        <w:t xml:space="preserve"> </w:t>
      </w:r>
      <w:r w:rsidRPr="001A52B1">
        <w:rPr>
          <w:rFonts w:asciiTheme="majorHAnsi" w:hAnsiTheme="majorHAnsi" w:cstheme="majorHAnsi"/>
          <w:color w:val="000000" w:themeColor="text1"/>
          <w:sz w:val="18"/>
          <w:szCs w:val="18"/>
        </w:rPr>
        <w:t xml:space="preserve">(MIT technology review, Amanda Schaffer is a freelance journalist who writes about science and medicine for Slate, the New York Times, and other publications. Neuroscientist Kay </w:t>
      </w:r>
      <w:proofErr w:type="spellStart"/>
      <w:r w:rsidRPr="001A52B1">
        <w:rPr>
          <w:rFonts w:asciiTheme="majorHAnsi" w:hAnsiTheme="majorHAnsi" w:cstheme="majorHAnsi"/>
          <w:color w:val="000000" w:themeColor="text1"/>
          <w:sz w:val="18"/>
          <w:szCs w:val="18"/>
        </w:rPr>
        <w:t>Tye</w:t>
      </w:r>
      <w:proofErr w:type="spellEnd"/>
      <w:r w:rsidRPr="001A52B1">
        <w:rPr>
          <w:rFonts w:asciiTheme="majorHAnsi" w:hAnsiTheme="majorHAnsi" w:cstheme="majorHAnsi"/>
          <w:color w:val="000000" w:themeColor="text1"/>
          <w:sz w:val="18"/>
          <w:szCs w:val="18"/>
        </w:rPr>
        <w:t xml:space="preserve"> tackles the physical basis of emotions and behavior. </w:t>
      </w:r>
      <w:r w:rsidRPr="001A52B1">
        <w:rPr>
          <w:rFonts w:asciiTheme="majorHAnsi" w:hAnsiTheme="majorHAnsi" w:cstheme="majorHAnsi"/>
          <w:color w:val="000000" w:themeColor="text1"/>
        </w:rPr>
        <w:t>[</w:t>
      </w:r>
      <w:r w:rsidRPr="001A52B1">
        <w:rPr>
          <w:rStyle w:val="Emphasis"/>
          <w:rFonts w:asciiTheme="majorHAnsi" w:hAnsiTheme="majorHAnsi" w:cstheme="majorHAnsi"/>
          <w:color w:val="000000" w:themeColor="text1"/>
          <w:szCs w:val="26"/>
        </w:rPr>
        <w:t xml:space="preserve">“How </w:t>
      </w:r>
      <w:r w:rsidRPr="001A52B1">
        <w:rPr>
          <w:rStyle w:val="Emphasis"/>
          <w:rFonts w:asciiTheme="majorHAnsi" w:hAnsiTheme="majorHAnsi" w:cstheme="majorHAnsi"/>
          <w:color w:val="000000" w:themeColor="text1"/>
          <w:szCs w:val="26"/>
          <w:highlight w:val="green"/>
        </w:rPr>
        <w:t xml:space="preserve">the Brain Seeks Pleasure </w:t>
      </w:r>
      <w:r w:rsidRPr="001A52B1">
        <w:rPr>
          <w:rStyle w:val="Emphasis"/>
          <w:rFonts w:asciiTheme="majorHAnsi" w:hAnsiTheme="majorHAnsi" w:cstheme="majorHAnsi"/>
          <w:color w:val="000000" w:themeColor="text1"/>
          <w:szCs w:val="26"/>
        </w:rPr>
        <w:t xml:space="preserve">and Avoids Pain” </w:t>
      </w:r>
      <w:r w:rsidRPr="001A52B1">
        <w:rPr>
          <w:rStyle w:val="Emphasis"/>
          <w:rFonts w:asciiTheme="majorHAnsi" w:hAnsiTheme="majorHAnsi" w:cstheme="majorHAnsi"/>
          <w:color w:val="000000" w:themeColor="text1"/>
          <w:sz w:val="18"/>
          <w:szCs w:val="18"/>
        </w:rPr>
        <w:t xml:space="preserve"> </w:t>
      </w:r>
      <w:r w:rsidRPr="001A52B1">
        <w:rPr>
          <w:rFonts w:asciiTheme="majorHAnsi" w:hAnsiTheme="majorHAnsi" w:cstheme="majorHAnsi"/>
          <w:color w:val="000000" w:themeColor="text1"/>
          <w:sz w:val="18"/>
          <w:szCs w:val="18"/>
        </w:rPr>
        <w:t xml:space="preserve">MIT research lab </w:t>
      </w:r>
      <w:hyperlink r:id="rId9" w:history="1">
        <w:r w:rsidRPr="001A52B1">
          <w:rPr>
            <w:rStyle w:val="Hyperlink"/>
            <w:rFonts w:asciiTheme="majorHAnsi" w:hAnsiTheme="majorHAnsi" w:cstheme="majorHAnsi"/>
            <w:color w:val="000000" w:themeColor="text1"/>
            <w:sz w:val="18"/>
            <w:szCs w:val="18"/>
          </w:rPr>
          <w:t>https://www.technologyreview.com/2017/06/27/150948/how-the-brain-seeks-pleasure-and-avoids-pain/</w:t>
        </w:r>
      </w:hyperlink>
      <w:r w:rsidRPr="001A52B1">
        <w:rPr>
          <w:rFonts w:asciiTheme="majorHAnsi" w:hAnsiTheme="majorHAnsi" w:cstheme="majorHAnsi"/>
          <w:color w:val="000000" w:themeColor="text1"/>
          <w:sz w:val="18"/>
          <w:szCs w:val="18"/>
        </w:rPr>
        <w:t xml:space="preserve"> 6/27/17] // </w:t>
      </w:r>
      <w:proofErr w:type="spellStart"/>
      <w:r w:rsidRPr="001A52B1">
        <w:rPr>
          <w:rFonts w:asciiTheme="majorHAnsi" w:hAnsiTheme="majorHAnsi" w:cstheme="majorHAnsi"/>
          <w:color w:val="000000" w:themeColor="text1"/>
          <w:sz w:val="18"/>
          <w:szCs w:val="18"/>
        </w:rPr>
        <w:t>Mberhe</w:t>
      </w:r>
      <w:proofErr w:type="spellEnd"/>
    </w:p>
    <w:p w14:paraId="6E26E243" w14:textId="77777777" w:rsidR="00F24DAF" w:rsidRPr="001A52B1" w:rsidRDefault="00F24DAF" w:rsidP="00F24DAF">
      <w:pPr>
        <w:rPr>
          <w:rFonts w:asciiTheme="majorHAnsi" w:hAnsiTheme="majorHAnsi" w:cstheme="majorHAnsi"/>
          <w:color w:val="000000" w:themeColor="text1"/>
          <w:sz w:val="8"/>
        </w:rPr>
      </w:pPr>
      <w:r w:rsidRPr="001A52B1">
        <w:rPr>
          <w:rFonts w:asciiTheme="majorHAnsi" w:hAnsiTheme="majorHAnsi" w:cstheme="majorHAnsi"/>
          <w:color w:val="000000" w:themeColor="text1"/>
          <w:sz w:val="8"/>
        </w:rPr>
        <w:lastRenderedPageBreak/>
        <w:t xml:space="preserve">As a child, Kay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1A52B1">
        <w:rPr>
          <w:rFonts w:asciiTheme="majorHAnsi" w:hAnsiTheme="majorHAnsi" w:cstheme="majorHAnsi"/>
          <w:color w:val="000000" w:themeColor="text1"/>
          <w:sz w:val="8"/>
        </w:rPr>
        <w:t>Tye’s</w:t>
      </w:r>
      <w:proofErr w:type="spellEnd"/>
      <w:r w:rsidRPr="001A52B1">
        <w:rPr>
          <w:rFonts w:asciiTheme="majorHAnsi" w:hAnsiTheme="majorHAnsi" w:cstheme="majorHAnsi"/>
          <w:color w:val="000000" w:themeColor="text1"/>
          <w:sz w:val="8"/>
        </w:rPr>
        <w:t xml:space="preserve"> father is a theoretical physicist known for his work on cosmic inflation and superstring theory.) Today, </w:t>
      </w:r>
      <w:proofErr w:type="spellStart"/>
      <w:r w:rsidRPr="001A52B1">
        <w:rPr>
          <w:rStyle w:val="StyleUnderline"/>
          <w:rFonts w:asciiTheme="majorHAnsi" w:hAnsiTheme="majorHAnsi" w:cstheme="majorHAnsi"/>
          <w:color w:val="000000" w:themeColor="text1"/>
          <w:highlight w:val="green"/>
        </w:rPr>
        <w:t>Tye</w:t>
      </w:r>
      <w:proofErr w:type="spellEnd"/>
      <w:r w:rsidRPr="001A52B1">
        <w:rPr>
          <w:rStyle w:val="StyleUnderline"/>
          <w:rFonts w:asciiTheme="majorHAnsi" w:hAnsiTheme="majorHAnsi" w:cstheme="majorHAnsi"/>
          <w:color w:val="000000" w:themeColor="text1"/>
          <w:highlight w:val="green"/>
        </w:rPr>
        <w:t xml:space="preserve"> </w:t>
      </w:r>
      <w:r w:rsidRPr="001A52B1">
        <w:rPr>
          <w:rStyle w:val="StyleUnderline"/>
          <w:rFonts w:asciiTheme="majorHAnsi" w:hAnsiTheme="majorHAnsi" w:cstheme="majorHAnsi"/>
          <w:color w:val="000000" w:themeColor="text1"/>
        </w:rPr>
        <w:t xml:space="preserve">runs her own neuroscience lab at MIT. </w:t>
      </w:r>
      <w:r w:rsidRPr="001A52B1">
        <w:rPr>
          <w:rFonts w:asciiTheme="majorHAnsi" w:hAnsiTheme="majorHAnsi" w:cstheme="majorHAnsi"/>
          <w:color w:val="000000" w:themeColor="text1"/>
          <w:sz w:val="8"/>
        </w:rPr>
        <w:t xml:space="preserve">Under large black lights reminiscent of a fashion shoot, she and her team at the </w:t>
      </w:r>
      <w:proofErr w:type="spellStart"/>
      <w:r w:rsidRPr="001A52B1">
        <w:rPr>
          <w:rFonts w:asciiTheme="majorHAnsi" w:hAnsiTheme="majorHAnsi" w:cstheme="majorHAnsi"/>
          <w:color w:val="000000" w:themeColor="text1"/>
          <w:sz w:val="8"/>
        </w:rPr>
        <w:t>Picower</w:t>
      </w:r>
      <w:proofErr w:type="spellEnd"/>
      <w:r w:rsidRPr="001A52B1">
        <w:rPr>
          <w:rFonts w:asciiTheme="majorHAnsi" w:hAnsiTheme="majorHAnsi" w:cstheme="majorHAnsi"/>
          <w:color w:val="000000" w:themeColor="text1"/>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1A52B1">
        <w:rPr>
          <w:rStyle w:val="StyleUnderline"/>
          <w:rFonts w:asciiTheme="majorHAnsi" w:hAnsiTheme="majorHAnsi" w:cstheme="majorHAnsi"/>
          <w:color w:val="000000" w:themeColor="text1"/>
        </w:rPr>
        <w:t>Tye</w:t>
      </w:r>
      <w:proofErr w:type="spellEnd"/>
      <w:r w:rsidRPr="001A52B1">
        <w:rPr>
          <w:rStyle w:val="StyleUnderline"/>
          <w:rFonts w:asciiTheme="majorHAnsi" w:hAnsiTheme="majorHAnsi" w:cstheme="majorHAnsi"/>
          <w:color w:val="000000" w:themeColor="text1"/>
        </w:rPr>
        <w:t xml:space="preserve"> has been at the forefront of efforts to pinpoint the sources of anxiety and other emotions in the brain by analyzing how groups of neurons work together in circuits to process information</w:t>
      </w:r>
      <w:r w:rsidRPr="001A52B1">
        <w:rPr>
          <w:rFonts w:asciiTheme="majorHAnsi" w:hAnsiTheme="majorHAnsi" w:cstheme="majorHAnsi"/>
          <w:color w:val="000000" w:themeColor="text1"/>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1A52B1">
        <w:rPr>
          <w:rStyle w:val="StyleUnderline"/>
          <w:rFonts w:asciiTheme="majorHAnsi" w:hAnsiTheme="majorHAnsi" w:cstheme="majorHAnsi"/>
          <w:color w:val="000000" w:themeColor="text1"/>
        </w:rPr>
        <w:t xml:space="preserve">she has also </w:t>
      </w:r>
      <w:r w:rsidRPr="001A52B1">
        <w:rPr>
          <w:rStyle w:val="StyleUnderline"/>
          <w:rFonts w:asciiTheme="majorHAnsi" w:hAnsiTheme="majorHAnsi" w:cstheme="majorHAnsi"/>
          <w:color w:val="000000" w:themeColor="text1"/>
          <w:highlight w:val="green"/>
        </w:rPr>
        <w:t xml:space="preserve">made </w:t>
      </w:r>
      <w:r w:rsidRPr="001A52B1">
        <w:rPr>
          <w:rStyle w:val="StyleUnderline"/>
          <w:rFonts w:asciiTheme="majorHAnsi" w:hAnsiTheme="majorHAnsi" w:cstheme="majorHAnsi"/>
          <w:color w:val="000000" w:themeColor="text1"/>
        </w:rPr>
        <w:t xml:space="preserve">crucial </w:t>
      </w:r>
      <w:r w:rsidRPr="001A52B1">
        <w:rPr>
          <w:rStyle w:val="StyleUnderline"/>
          <w:rFonts w:asciiTheme="majorHAnsi" w:hAnsiTheme="majorHAnsi" w:cstheme="majorHAnsi"/>
          <w:color w:val="000000" w:themeColor="text1"/>
          <w:highlight w:val="green"/>
        </w:rPr>
        <w:t xml:space="preserve">advances in </w:t>
      </w:r>
      <w:r w:rsidRPr="001A52B1">
        <w:rPr>
          <w:rStyle w:val="StyleUnderline"/>
          <w:rFonts w:asciiTheme="majorHAnsi" w:hAnsiTheme="majorHAnsi" w:cstheme="majorHAnsi"/>
          <w:color w:val="000000" w:themeColor="text1"/>
        </w:rPr>
        <w:t xml:space="preserve">a technique, called </w:t>
      </w:r>
      <w:r w:rsidRPr="001A52B1">
        <w:rPr>
          <w:rStyle w:val="StyleUnderline"/>
          <w:rFonts w:asciiTheme="majorHAnsi" w:hAnsiTheme="majorHAnsi" w:cstheme="majorHAnsi"/>
          <w:color w:val="000000" w:themeColor="text1"/>
          <w:highlight w:val="green"/>
        </w:rPr>
        <w:t>optogenetics</w:t>
      </w:r>
      <w:r w:rsidRPr="001A52B1">
        <w:rPr>
          <w:rStyle w:val="StyleUnderline"/>
          <w:rFonts w:asciiTheme="majorHAnsi" w:hAnsiTheme="majorHAnsi" w:cstheme="majorHAnsi"/>
          <w:color w:val="000000" w:themeColor="text1"/>
        </w:rPr>
        <w:t xml:space="preserve">, that allows researchers </w:t>
      </w:r>
      <w:r w:rsidRPr="001A52B1">
        <w:rPr>
          <w:rStyle w:val="StyleUnderline"/>
          <w:rFonts w:asciiTheme="majorHAnsi" w:hAnsiTheme="majorHAnsi" w:cstheme="majorHAnsi"/>
          <w:color w:val="000000" w:themeColor="text1"/>
          <w:highlight w:val="green"/>
        </w:rPr>
        <w:t>to activate</w:t>
      </w:r>
      <w:r w:rsidRPr="001A52B1">
        <w:rPr>
          <w:rStyle w:val="StyleUnderline"/>
          <w:rFonts w:asciiTheme="majorHAnsi" w:hAnsiTheme="majorHAnsi" w:cstheme="majorHAnsi"/>
          <w:color w:val="000000" w:themeColor="text1"/>
        </w:rPr>
        <w:t xml:space="preserve"> or suppress </w:t>
      </w:r>
      <w:r w:rsidRPr="001A52B1">
        <w:rPr>
          <w:rStyle w:val="StyleUnderline"/>
          <w:rFonts w:asciiTheme="majorHAnsi" w:hAnsiTheme="majorHAnsi" w:cstheme="majorHAnsi"/>
          <w:color w:val="000000" w:themeColor="text1"/>
          <w:highlight w:val="green"/>
        </w:rPr>
        <w:t xml:space="preserve">particular neural circuits </w:t>
      </w:r>
      <w:r w:rsidRPr="001A52B1">
        <w:rPr>
          <w:rStyle w:val="StyleUnderline"/>
          <w:rFonts w:asciiTheme="majorHAnsi" w:hAnsiTheme="majorHAnsi" w:cstheme="majorHAnsi"/>
          <w:color w:val="000000" w:themeColor="text1"/>
        </w:rPr>
        <w:t>in lab animals using light.</w:t>
      </w:r>
      <w:r w:rsidRPr="001A52B1">
        <w:rPr>
          <w:rFonts w:asciiTheme="majorHAnsi" w:hAnsiTheme="majorHAnsi" w:cstheme="majorHAnsi"/>
          <w:color w:val="000000" w:themeColor="text1"/>
          <w:sz w:val="8"/>
        </w:rPr>
        <w:t xml:space="preserve"> Optogenetics was developed by Stanford neuroscientist and psychiatrist Karl ­</w:t>
      </w:r>
      <w:proofErr w:type="spellStart"/>
      <w:r w:rsidRPr="001A52B1">
        <w:rPr>
          <w:rFonts w:asciiTheme="majorHAnsi" w:hAnsiTheme="majorHAnsi" w:cstheme="majorHAnsi"/>
          <w:color w:val="000000" w:themeColor="text1"/>
          <w:sz w:val="8"/>
        </w:rPr>
        <w:t>Deisseroth</w:t>
      </w:r>
      <w:proofErr w:type="spellEnd"/>
      <w:r w:rsidRPr="001A52B1">
        <w:rPr>
          <w:rFonts w:asciiTheme="majorHAnsi" w:hAnsiTheme="majorHAnsi" w:cstheme="majorHAnsi"/>
          <w:color w:val="000000" w:themeColor="text1"/>
          <w:sz w:val="8"/>
        </w:rPr>
        <w:t xml:space="preserve">, and it represented a breakthrough in efforts to determine the role of specific parts of the brain. While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was working in his laboratory as a postdoc, she demonstrated, for the first time, that it was possible to pinpoint and control specific groups of neurons that were sending signals to specific target neurons. </w:t>
      </w:r>
      <w:r w:rsidRPr="001A52B1">
        <w:rPr>
          <w:rStyle w:val="Emphasis"/>
          <w:rFonts w:asciiTheme="majorHAnsi" w:hAnsiTheme="majorHAnsi" w:cstheme="majorHAnsi"/>
          <w:color w:val="000000" w:themeColor="text1"/>
          <w:highlight w:val="green"/>
        </w:rPr>
        <w:t>This</w:t>
      </w:r>
      <w:r w:rsidRPr="001A52B1">
        <w:rPr>
          <w:rStyle w:val="Emphasis"/>
          <w:rFonts w:asciiTheme="majorHAnsi" w:hAnsiTheme="majorHAnsi" w:cstheme="majorHAnsi"/>
          <w:color w:val="000000" w:themeColor="text1"/>
        </w:rPr>
        <w:t xml:space="preserve"> fine-grained approach </w:t>
      </w:r>
      <w:r w:rsidRPr="001A52B1">
        <w:rPr>
          <w:rStyle w:val="Emphasis"/>
          <w:rFonts w:asciiTheme="majorHAnsi" w:hAnsiTheme="majorHAnsi" w:cstheme="majorHAnsi"/>
          <w:color w:val="000000" w:themeColor="text1"/>
          <w:highlight w:val="green"/>
        </w:rPr>
        <w:t xml:space="preserve">is important because drugs that treat conditions like anxiety </w:t>
      </w:r>
      <w:r w:rsidRPr="001A52B1">
        <w:rPr>
          <w:rStyle w:val="Emphasis"/>
          <w:rFonts w:asciiTheme="majorHAnsi" w:hAnsiTheme="majorHAnsi" w:cstheme="majorHAnsi"/>
          <w:color w:val="000000" w:themeColor="text1"/>
        </w:rPr>
        <w:t xml:space="preserve">currently </w:t>
      </w:r>
      <w:r w:rsidRPr="001A52B1">
        <w:rPr>
          <w:rStyle w:val="Emphasis"/>
          <w:rFonts w:asciiTheme="majorHAnsi" w:hAnsiTheme="majorHAnsi" w:cstheme="majorHAnsi"/>
          <w:color w:val="000000" w:themeColor="text1"/>
          <w:highlight w:val="green"/>
        </w:rPr>
        <w:t>do not target</w:t>
      </w:r>
      <w:r w:rsidRPr="001A52B1">
        <w:rPr>
          <w:rStyle w:val="Emphasis"/>
          <w:rFonts w:asciiTheme="majorHAnsi" w:hAnsiTheme="majorHAnsi" w:cstheme="majorHAnsi"/>
          <w:color w:val="000000" w:themeColor="text1"/>
        </w:rPr>
        <w:t xml:space="preserve"> specific </w:t>
      </w:r>
      <w:r w:rsidRPr="001A52B1">
        <w:rPr>
          <w:rStyle w:val="Emphasis"/>
          <w:rFonts w:asciiTheme="majorHAnsi" w:hAnsiTheme="majorHAnsi" w:cstheme="majorHAnsi"/>
          <w:color w:val="000000" w:themeColor="text1"/>
          <w:highlight w:val="green"/>
        </w:rPr>
        <w:t>circuits</w:t>
      </w:r>
      <w:r w:rsidRPr="001A52B1">
        <w:rPr>
          <w:rFonts w:asciiTheme="majorHAnsi" w:hAnsiTheme="majorHAnsi" w:cstheme="majorHAnsi"/>
          <w:color w:val="000000" w:themeColor="text1"/>
          <w:sz w:val="8"/>
        </w:rPr>
        <w:t xml:space="preserve">, let alone individual neurons; rather, they operate throughout the brain, which often leads to undesirable side effects. </w:t>
      </w:r>
      <w:proofErr w:type="spellStart"/>
      <w:r w:rsidRPr="001A52B1">
        <w:rPr>
          <w:rFonts w:asciiTheme="majorHAnsi" w:hAnsiTheme="majorHAnsi" w:cstheme="majorHAnsi"/>
          <w:color w:val="000000" w:themeColor="text1"/>
          <w:sz w:val="8"/>
        </w:rPr>
        <w:t>Tye’s</w:t>
      </w:r>
      <w:proofErr w:type="spellEnd"/>
      <w:r w:rsidRPr="001A52B1">
        <w:rPr>
          <w:rFonts w:asciiTheme="majorHAnsi" w:hAnsiTheme="majorHAnsi" w:cstheme="majorHAnsi"/>
          <w:color w:val="000000" w:themeColor="text1"/>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1A52B1">
        <w:rPr>
          <w:rFonts w:asciiTheme="majorHAnsi" w:hAnsiTheme="majorHAnsi" w:cstheme="majorHAnsi"/>
          <w:color w:val="000000" w:themeColor="text1"/>
          <w:sz w:val="8"/>
        </w:rPr>
        <w:t>Kwoon</w:t>
      </w:r>
      <w:proofErr w:type="spellEnd"/>
      <w:r w:rsidRPr="001A52B1">
        <w:rPr>
          <w:rFonts w:asciiTheme="majorHAnsi" w:hAnsiTheme="majorHAnsi" w:cstheme="majorHAnsi"/>
          <w:color w:val="000000" w:themeColor="text1"/>
          <w:sz w:val="8"/>
        </w:rPr>
        <w:t xml:space="preserve">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and Henry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joined the lab of Suzanne </w:t>
      </w:r>
      <w:proofErr w:type="spellStart"/>
      <w:r w:rsidRPr="001A52B1">
        <w:rPr>
          <w:rFonts w:asciiTheme="majorHAnsi" w:hAnsiTheme="majorHAnsi" w:cstheme="majorHAnsi"/>
          <w:color w:val="000000" w:themeColor="text1"/>
          <w:sz w:val="8"/>
        </w:rPr>
        <w:t>Corkin</w:t>
      </w:r>
      <w:proofErr w:type="spellEnd"/>
      <w:r w:rsidRPr="001A52B1">
        <w:rPr>
          <w:rFonts w:asciiTheme="majorHAnsi" w:hAnsiTheme="majorHAnsi" w:cstheme="majorHAnsi"/>
          <w:color w:val="000000" w:themeColor="text1"/>
          <w:sz w:val="8"/>
        </w:rPr>
        <w:t xml:space="preserve">, who was working with H.M., one of the most famous patients in the history of neuroscience. H.M., whose name was revealed to be Henry </w:t>
      </w:r>
      <w:proofErr w:type="spellStart"/>
      <w:r w:rsidRPr="001A52B1">
        <w:rPr>
          <w:rFonts w:asciiTheme="majorHAnsi" w:hAnsiTheme="majorHAnsi" w:cstheme="majorHAnsi"/>
          <w:color w:val="000000" w:themeColor="text1"/>
          <w:sz w:val="8"/>
        </w:rPr>
        <w:t>Molaison</w:t>
      </w:r>
      <w:proofErr w:type="spellEnd"/>
      <w:r w:rsidRPr="001A52B1">
        <w:rPr>
          <w:rFonts w:asciiTheme="majorHAnsi" w:hAnsiTheme="majorHAnsi" w:cstheme="majorHAnsi"/>
          <w:color w:val="000000" w:themeColor="text1"/>
          <w:sz w:val="8"/>
        </w:rPr>
        <w:t xml:space="preserve"> upon his death in 2008, suffered from profound amnesia after a lobotomy to treat seizures; studying his condition allowed researchers to probe the neural underpinnings of memory. One of </w:t>
      </w:r>
      <w:proofErr w:type="spellStart"/>
      <w:r w:rsidRPr="001A52B1">
        <w:rPr>
          <w:rFonts w:asciiTheme="majorHAnsi" w:hAnsiTheme="majorHAnsi" w:cstheme="majorHAnsi"/>
          <w:color w:val="000000" w:themeColor="text1"/>
          <w:sz w:val="8"/>
        </w:rPr>
        <w:t>Tye’s</w:t>
      </w:r>
      <w:proofErr w:type="spellEnd"/>
      <w:r w:rsidRPr="001A52B1">
        <w:rPr>
          <w:rFonts w:asciiTheme="majorHAnsi" w:hAnsiTheme="majorHAnsi" w:cstheme="majorHAnsi"/>
          <w:color w:val="000000" w:themeColor="text1"/>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wanted to make sure she was “looking around,” thinking about who she was and who she wanted to be. </w:t>
      </w:r>
      <w:proofErr w:type="gramStart"/>
      <w:r w:rsidRPr="001A52B1">
        <w:rPr>
          <w:rFonts w:asciiTheme="majorHAnsi" w:hAnsiTheme="majorHAnsi" w:cstheme="majorHAnsi"/>
          <w:color w:val="000000" w:themeColor="text1"/>
          <w:sz w:val="8"/>
        </w:rPr>
        <w:t>So</w:t>
      </w:r>
      <w:proofErr w:type="gramEnd"/>
      <w:r w:rsidRPr="001A52B1">
        <w:rPr>
          <w:rFonts w:asciiTheme="majorHAnsi" w:hAnsiTheme="majorHAnsi" w:cstheme="majorHAnsi"/>
          <w:color w:val="000000" w:themeColor="text1"/>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1A52B1">
        <w:rPr>
          <w:rFonts w:asciiTheme="majorHAnsi" w:hAnsiTheme="majorHAnsi" w:cstheme="majorHAnsi"/>
          <w:color w:val="000000" w:themeColor="text1"/>
          <w:sz w:val="8"/>
        </w:rPr>
        <w:t>Janak</w:t>
      </w:r>
      <w:proofErr w:type="spellEnd"/>
      <w:r w:rsidRPr="001A52B1">
        <w:rPr>
          <w:rFonts w:asciiTheme="majorHAnsi" w:hAnsiTheme="majorHAnsi" w:cstheme="majorHAnsi"/>
          <w:color w:val="000000" w:themeColor="text1"/>
          <w:sz w:val="8"/>
        </w:rPr>
        <w:t xml:space="preserve">, who became her advisor, and earned a PhD in neuroscience at the University of California, San Francisco, in 2008. A surprise in the amygdala </w:t>
      </w:r>
      <w:proofErr w:type="gramStart"/>
      <w:r w:rsidRPr="001A52B1">
        <w:rPr>
          <w:rFonts w:asciiTheme="majorHAnsi" w:hAnsiTheme="majorHAnsi" w:cstheme="majorHAnsi"/>
          <w:color w:val="000000" w:themeColor="text1"/>
          <w:sz w:val="8"/>
        </w:rPr>
        <w:t>In</w:t>
      </w:r>
      <w:proofErr w:type="gramEnd"/>
      <w:r w:rsidRPr="001A52B1">
        <w:rPr>
          <w:rFonts w:asciiTheme="majorHAnsi" w:hAnsiTheme="majorHAnsi" w:cstheme="majorHAnsi"/>
          <w:color w:val="000000" w:themeColor="text1"/>
          <w:sz w:val="8"/>
        </w:rPr>
        <w:t xml:space="preserve"> 2009,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joined </w:t>
      </w:r>
      <w:proofErr w:type="spellStart"/>
      <w:r w:rsidRPr="001A52B1">
        <w:rPr>
          <w:rFonts w:asciiTheme="majorHAnsi" w:hAnsiTheme="majorHAnsi" w:cstheme="majorHAnsi"/>
          <w:color w:val="000000" w:themeColor="text1"/>
          <w:sz w:val="8"/>
        </w:rPr>
        <w:t>Deisseroth’s</w:t>
      </w:r>
      <w:proofErr w:type="spellEnd"/>
      <w:r w:rsidRPr="001A52B1">
        <w:rPr>
          <w:rFonts w:asciiTheme="majorHAnsi" w:hAnsiTheme="majorHAnsi" w:cstheme="majorHAnsi"/>
          <w:color w:val="000000" w:themeColor="text1"/>
          <w:sz w:val="8"/>
        </w:rPr>
        <w:t xml:space="preserve"> lab at Stanford. </w:t>
      </w:r>
      <w:proofErr w:type="spellStart"/>
      <w:r w:rsidRPr="001A52B1">
        <w:rPr>
          <w:rFonts w:asciiTheme="majorHAnsi" w:hAnsiTheme="majorHAnsi" w:cstheme="majorHAnsi"/>
          <w:color w:val="000000" w:themeColor="text1"/>
          <w:sz w:val="8"/>
        </w:rPr>
        <w:t>Deisseroth</w:t>
      </w:r>
      <w:proofErr w:type="spellEnd"/>
      <w:r w:rsidRPr="001A52B1">
        <w:rPr>
          <w:rFonts w:asciiTheme="majorHAnsi" w:hAnsiTheme="majorHAnsi" w:cstheme="majorHAnsi"/>
          <w:color w:val="000000" w:themeColor="text1"/>
          <w:sz w:val="8"/>
        </w:rPr>
        <w:t xml:space="preserve"> had already developed optogenetics, which gave researchers a much more precise way to identify the contributions of individual neurons within a circuit. Along with others in the lab,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1A52B1">
        <w:rPr>
          <w:rFonts w:asciiTheme="majorHAnsi" w:hAnsiTheme="majorHAnsi" w:cstheme="majorHAnsi"/>
          <w:color w:val="000000" w:themeColor="text1"/>
          <w:sz w:val="8"/>
        </w:rPr>
        <w:t>amygdalar</w:t>
      </w:r>
      <w:proofErr w:type="spellEnd"/>
      <w:r w:rsidRPr="001A52B1">
        <w:rPr>
          <w:rFonts w:asciiTheme="majorHAnsi" w:hAnsiTheme="majorHAnsi" w:cstheme="majorHAnsi"/>
          <w:color w:val="000000" w:themeColor="text1"/>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1A52B1">
        <w:rPr>
          <w:rFonts w:asciiTheme="majorHAnsi" w:hAnsiTheme="majorHAnsi" w:cstheme="majorHAnsi"/>
          <w:color w:val="000000" w:themeColor="text1"/>
          <w:sz w:val="8"/>
        </w:rPr>
        <w:t>tool</w:t>
      </w:r>
      <w:proofErr w:type="gramEnd"/>
      <w:r w:rsidRPr="001A52B1">
        <w:rPr>
          <w:rFonts w:asciiTheme="majorHAnsi" w:hAnsiTheme="majorHAnsi" w:cstheme="majorHAnsi"/>
          <w:color w:val="000000" w:themeColor="text1"/>
          <w:sz w:val="8"/>
        </w:rPr>
        <w:t xml:space="preserve"> right? What’s going on?” she recalls. But after meticulous validation, in 2011,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came to MIT as an assistant professor of brain and cognitive sciences at the </w:t>
      </w:r>
      <w:proofErr w:type="spellStart"/>
      <w:r w:rsidRPr="001A52B1">
        <w:rPr>
          <w:rFonts w:asciiTheme="majorHAnsi" w:hAnsiTheme="majorHAnsi" w:cstheme="majorHAnsi"/>
          <w:color w:val="000000" w:themeColor="text1"/>
          <w:sz w:val="8"/>
        </w:rPr>
        <w:t>Picower</w:t>
      </w:r>
      <w:proofErr w:type="spellEnd"/>
      <w:r w:rsidRPr="001A52B1">
        <w:rPr>
          <w:rFonts w:asciiTheme="majorHAnsi" w:hAnsiTheme="majorHAnsi" w:cstheme="majorHAnsi"/>
          <w:color w:val="000000" w:themeColor="text1"/>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proposed that neighboring neurons in the amygdala can have opposite effects on animals’ behavior, depending on the targets to which they send signals. Threats and rewards </w:t>
      </w:r>
      <w:proofErr w:type="gramStart"/>
      <w:r w:rsidRPr="001A52B1">
        <w:rPr>
          <w:rFonts w:asciiTheme="majorHAnsi" w:hAnsiTheme="majorHAnsi" w:cstheme="majorHAnsi"/>
          <w:color w:val="000000" w:themeColor="text1"/>
          <w:sz w:val="8"/>
        </w:rPr>
        <w:t>At</w:t>
      </w:r>
      <w:proofErr w:type="gramEnd"/>
      <w:r w:rsidRPr="001A52B1">
        <w:rPr>
          <w:rFonts w:asciiTheme="majorHAnsi" w:hAnsiTheme="majorHAnsi" w:cstheme="majorHAnsi"/>
          <w:color w:val="000000" w:themeColor="text1"/>
          <w:sz w:val="8"/>
        </w:rPr>
        <w:t xml:space="preserve"> the time, most researchers studying the amygdala still tended to focus mainly on its role in fear. Yet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1A52B1">
        <w:rPr>
          <w:rStyle w:val="StyleUnderline"/>
          <w:rFonts w:asciiTheme="majorHAnsi" w:hAnsiTheme="majorHAnsi" w:cstheme="majorHAnsi"/>
          <w:color w:val="000000" w:themeColor="text1"/>
          <w:highlight w:val="green"/>
        </w:rPr>
        <w:t>Tye</w:t>
      </w:r>
      <w:proofErr w:type="spellEnd"/>
      <w:r w:rsidRPr="001A52B1">
        <w:rPr>
          <w:rStyle w:val="StyleUnderline"/>
          <w:rFonts w:asciiTheme="majorHAnsi" w:hAnsiTheme="majorHAnsi" w:cstheme="majorHAnsi"/>
          <w:color w:val="000000" w:themeColor="text1"/>
          <w:highlight w:val="green"/>
        </w:rPr>
        <w:t xml:space="preserve"> discovered</w:t>
      </w:r>
      <w:r w:rsidRPr="001A52B1">
        <w:rPr>
          <w:rStyle w:val="StyleUnderline"/>
          <w:rFonts w:asciiTheme="majorHAnsi" w:hAnsiTheme="majorHAnsi" w:cstheme="majorHAnsi"/>
          <w:color w:val="000000" w:themeColor="text1"/>
        </w:rPr>
        <w:t xml:space="preserve"> that different neural </w:t>
      </w:r>
      <w:r w:rsidRPr="001A52B1">
        <w:rPr>
          <w:rStyle w:val="StyleUnderline"/>
          <w:rFonts w:asciiTheme="majorHAnsi" w:hAnsiTheme="majorHAnsi" w:cstheme="majorHAnsi"/>
          <w:color w:val="000000" w:themeColor="text1"/>
          <w:highlight w:val="green"/>
        </w:rPr>
        <w:t>connections</w:t>
      </w:r>
      <w:r w:rsidRPr="001A52B1">
        <w:rPr>
          <w:rStyle w:val="StyleUnderline"/>
          <w:rFonts w:asciiTheme="majorHAnsi" w:hAnsiTheme="majorHAnsi" w:cstheme="majorHAnsi"/>
          <w:color w:val="000000" w:themeColor="text1"/>
        </w:rPr>
        <w:t xml:space="preserve"> in mice </w:t>
      </w:r>
      <w:r w:rsidRPr="001A52B1">
        <w:rPr>
          <w:rStyle w:val="StyleUnderline"/>
          <w:rFonts w:asciiTheme="majorHAnsi" w:hAnsiTheme="majorHAnsi" w:cstheme="majorHAnsi"/>
          <w:color w:val="000000" w:themeColor="text1"/>
          <w:highlight w:val="green"/>
        </w:rPr>
        <w:t xml:space="preserve">were reinforced </w:t>
      </w:r>
      <w:r w:rsidRPr="001A52B1">
        <w:rPr>
          <w:rStyle w:val="StyleUnderline"/>
          <w:rFonts w:asciiTheme="majorHAnsi" w:hAnsiTheme="majorHAnsi" w:cstheme="majorHAnsi"/>
          <w:color w:val="000000" w:themeColor="text1"/>
        </w:rPr>
        <w:t xml:space="preserve">depending </w:t>
      </w:r>
      <w:r w:rsidRPr="001A52B1">
        <w:rPr>
          <w:rStyle w:val="StyleUnderline"/>
          <w:rFonts w:asciiTheme="majorHAnsi" w:hAnsiTheme="majorHAnsi" w:cstheme="majorHAnsi"/>
          <w:color w:val="000000" w:themeColor="text1"/>
          <w:highlight w:val="green"/>
        </w:rPr>
        <w:t>on whether</w:t>
      </w:r>
      <w:r w:rsidRPr="001A52B1">
        <w:rPr>
          <w:rStyle w:val="StyleUnderline"/>
          <w:rFonts w:asciiTheme="majorHAnsi" w:hAnsiTheme="majorHAnsi" w:cstheme="majorHAnsi"/>
          <w:color w:val="000000" w:themeColor="text1"/>
        </w:rPr>
        <w:t xml:space="preserve"> a particular </w:t>
      </w:r>
      <w:r w:rsidRPr="001A52B1">
        <w:rPr>
          <w:rStyle w:val="StyleUnderline"/>
          <w:rFonts w:asciiTheme="majorHAnsi" w:hAnsiTheme="majorHAnsi" w:cstheme="majorHAnsi"/>
          <w:color w:val="000000" w:themeColor="text1"/>
          <w:highlight w:val="green"/>
        </w:rPr>
        <w:t>stimulus was linked to a reward or</w:t>
      </w:r>
      <w:r w:rsidRPr="001A52B1">
        <w:rPr>
          <w:rStyle w:val="StyleUnderline"/>
          <w:rFonts w:asciiTheme="majorHAnsi" w:hAnsiTheme="majorHAnsi" w:cstheme="majorHAnsi"/>
          <w:color w:val="000000" w:themeColor="text1"/>
        </w:rPr>
        <w:t xml:space="preserve"> a </w:t>
      </w:r>
      <w:r w:rsidRPr="001A52B1">
        <w:rPr>
          <w:rStyle w:val="StyleUnderline"/>
          <w:rFonts w:asciiTheme="majorHAnsi" w:hAnsiTheme="majorHAnsi" w:cstheme="majorHAnsi"/>
          <w:color w:val="000000" w:themeColor="text1"/>
          <w:highlight w:val="green"/>
        </w:rPr>
        <w:t>threat</w:t>
      </w:r>
      <w:r w:rsidRPr="001A52B1">
        <w:rPr>
          <w:rFonts w:asciiTheme="majorHAnsi" w:hAnsiTheme="majorHAnsi" w:cstheme="majorHAnsi"/>
          <w:color w:val="000000" w:themeColor="text1"/>
          <w:sz w:val="8"/>
        </w:rPr>
        <w:t xml:space="preserve">. When mice learned to associate a sound with a treat of sugar, she found stronger synaptic input to the </w:t>
      </w:r>
      <w:r w:rsidRPr="001A52B1">
        <w:rPr>
          <w:rStyle w:val="Emphasis"/>
          <w:rFonts w:asciiTheme="majorHAnsi" w:hAnsiTheme="majorHAnsi" w:cstheme="majorHAnsi"/>
          <w:color w:val="000000" w:themeColor="text1"/>
        </w:rPr>
        <w:t xml:space="preserve">neurons in the basolateral amygdala that were sending information to the nucleus </w:t>
      </w:r>
      <w:proofErr w:type="spellStart"/>
      <w:r w:rsidRPr="001A52B1">
        <w:rPr>
          <w:rStyle w:val="Emphasis"/>
          <w:rFonts w:asciiTheme="majorHAnsi" w:hAnsiTheme="majorHAnsi" w:cstheme="majorHAnsi"/>
          <w:color w:val="000000" w:themeColor="text1"/>
        </w:rPr>
        <w:t>accumbens</w:t>
      </w:r>
      <w:proofErr w:type="spellEnd"/>
      <w:r w:rsidRPr="001A52B1">
        <w:rPr>
          <w:rStyle w:val="Emphasis"/>
          <w:rFonts w:asciiTheme="majorHAnsi" w:hAnsiTheme="majorHAnsi" w:cstheme="majorHAnsi"/>
          <w:color w:val="000000" w:themeColor="text1"/>
        </w:rPr>
        <w:t>, which is part of the brain’s reward circuitry</w:t>
      </w:r>
      <w:r w:rsidRPr="001A52B1">
        <w:rPr>
          <w:rFonts w:asciiTheme="majorHAnsi" w:hAnsiTheme="majorHAnsi" w:cstheme="majorHAnsi"/>
          <w:color w:val="000000" w:themeColor="text1"/>
          <w:sz w:val="8"/>
        </w:rPr>
        <w:t xml:space="preserve">. On the other hand, when mice learned to associate the sound with mild electric shocks to their feet, </w:t>
      </w:r>
      <w:r w:rsidRPr="001A52B1">
        <w:rPr>
          <w:rStyle w:val="Emphasis"/>
          <w:rFonts w:asciiTheme="majorHAnsi" w:hAnsiTheme="majorHAnsi" w:cstheme="majorHAnsi"/>
          <w:color w:val="000000" w:themeColor="text1"/>
          <w:highlight w:val="green"/>
        </w:rPr>
        <w:t>input signals grew stronger in circuits leading from</w:t>
      </w:r>
      <w:r w:rsidRPr="001A52B1">
        <w:rPr>
          <w:rStyle w:val="Emphasis"/>
          <w:rFonts w:asciiTheme="majorHAnsi" w:hAnsiTheme="majorHAnsi" w:cstheme="majorHAnsi"/>
          <w:color w:val="000000" w:themeColor="text1"/>
        </w:rPr>
        <w:t xml:space="preserve"> the basolateral amygdala to the </w:t>
      </w:r>
      <w:proofErr w:type="spellStart"/>
      <w:r w:rsidRPr="001A52B1">
        <w:rPr>
          <w:rStyle w:val="Emphasis"/>
          <w:rFonts w:asciiTheme="majorHAnsi" w:hAnsiTheme="majorHAnsi" w:cstheme="majorHAnsi"/>
          <w:color w:val="000000" w:themeColor="text1"/>
        </w:rPr>
        <w:t>centromedial</w:t>
      </w:r>
      <w:proofErr w:type="spellEnd"/>
      <w:r w:rsidRPr="001A52B1">
        <w:rPr>
          <w:rStyle w:val="Emphasis"/>
          <w:rFonts w:asciiTheme="majorHAnsi" w:hAnsiTheme="majorHAnsi" w:cstheme="majorHAnsi"/>
          <w:color w:val="000000" w:themeColor="text1"/>
        </w:rPr>
        <w:t xml:space="preserve"> amygdala, which is involved in</w:t>
      </w:r>
      <w:r w:rsidRPr="001A52B1">
        <w:rPr>
          <w:rStyle w:val="Emphasis"/>
          <w:rFonts w:asciiTheme="majorHAnsi" w:hAnsiTheme="majorHAnsi" w:cstheme="majorHAnsi"/>
          <w:color w:val="000000" w:themeColor="text1"/>
          <w:highlight w:val="green"/>
        </w:rPr>
        <w:t xml:space="preserve"> pain and fear</w:t>
      </w:r>
      <w:r w:rsidRPr="001A52B1">
        <w:rPr>
          <w:rFonts w:asciiTheme="majorHAnsi" w:hAnsiTheme="majorHAnsi" w:cstheme="majorHAnsi"/>
          <w:color w:val="000000" w:themeColor="text1"/>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1A52B1">
        <w:rPr>
          <w:rFonts w:asciiTheme="majorHAnsi" w:hAnsiTheme="majorHAnsi" w:cstheme="majorHAnsi"/>
          <w:color w:val="000000" w:themeColor="text1"/>
          <w:sz w:val="8"/>
        </w:rPr>
        <w:t>Tye</w:t>
      </w:r>
      <w:proofErr w:type="spellEnd"/>
      <w:r w:rsidRPr="001A52B1">
        <w:rPr>
          <w:rFonts w:asciiTheme="majorHAnsi" w:hAnsiTheme="majorHAnsi" w:cstheme="majorHAnsi"/>
          <w:color w:val="000000" w:themeColor="text1"/>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58BD8F84" w14:textId="77777777" w:rsidR="00F24DAF" w:rsidRPr="001A52B1" w:rsidRDefault="00F24DAF" w:rsidP="00F24DAF">
      <w:pPr>
        <w:pStyle w:val="Heading3"/>
        <w:rPr>
          <w:rFonts w:asciiTheme="majorHAnsi" w:hAnsiTheme="majorHAnsi" w:cstheme="majorHAnsi"/>
          <w:color w:val="000000" w:themeColor="text1"/>
        </w:rPr>
      </w:pPr>
      <w:r w:rsidRPr="001A52B1">
        <w:rPr>
          <w:rFonts w:asciiTheme="majorHAnsi" w:hAnsiTheme="majorHAnsi" w:cstheme="majorHAnsi"/>
          <w:color w:val="000000" w:themeColor="text1"/>
        </w:rPr>
        <w:lastRenderedPageBreak/>
        <w:t xml:space="preserve">Adv—Growth </w:t>
      </w:r>
    </w:p>
    <w:p w14:paraId="7B37952A" w14:textId="77777777"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The advantage is Workforce Retention.</w:t>
      </w:r>
    </w:p>
    <w:p w14:paraId="1E6260C6" w14:textId="77777777" w:rsidR="00F24DAF" w:rsidRPr="001A52B1" w:rsidRDefault="00F24DAF" w:rsidP="00F24DAF">
      <w:pPr>
        <w:rPr>
          <w:rFonts w:asciiTheme="majorHAnsi" w:hAnsiTheme="majorHAnsi" w:cstheme="majorHAnsi"/>
          <w:color w:val="000000" w:themeColor="text1"/>
        </w:rPr>
      </w:pPr>
    </w:p>
    <w:p w14:paraId="3F2750CA" w14:textId="77777777"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 xml:space="preserve">A right to strike is crucial to negotiating conditions for workforce retention—but unchecked, companies </w:t>
      </w:r>
      <w:r w:rsidRPr="001A52B1">
        <w:rPr>
          <w:rFonts w:asciiTheme="majorHAnsi" w:hAnsiTheme="majorHAnsi" w:cstheme="majorHAnsi"/>
          <w:color w:val="000000" w:themeColor="text1"/>
          <w:u w:val="single"/>
        </w:rPr>
        <w:t>lash out</w:t>
      </w:r>
      <w:r w:rsidRPr="001A52B1">
        <w:rPr>
          <w:rFonts w:asciiTheme="majorHAnsi" w:hAnsiTheme="majorHAnsi" w:cstheme="majorHAnsi"/>
          <w:color w:val="000000" w:themeColor="text1"/>
        </w:rPr>
        <w:t xml:space="preserve"> with dismissals. </w:t>
      </w:r>
      <w:proofErr w:type="spellStart"/>
      <w:r w:rsidRPr="001A52B1">
        <w:rPr>
          <w:rFonts w:asciiTheme="majorHAnsi" w:hAnsiTheme="majorHAnsi" w:cstheme="majorHAnsi"/>
          <w:color w:val="000000" w:themeColor="text1"/>
        </w:rPr>
        <w:t>Bogage</w:t>
      </w:r>
      <w:proofErr w:type="spellEnd"/>
      <w:r w:rsidRPr="001A52B1">
        <w:rPr>
          <w:rFonts w:asciiTheme="majorHAnsi" w:hAnsiTheme="majorHAnsi" w:cstheme="majorHAnsi"/>
          <w:color w:val="000000" w:themeColor="text1"/>
        </w:rPr>
        <w:t xml:space="preserve"> 10/17</w:t>
      </w:r>
    </w:p>
    <w:p w14:paraId="62532C73" w14:textId="77777777" w:rsidR="00F24DAF" w:rsidRPr="001A52B1" w:rsidRDefault="00F24DAF" w:rsidP="00F24DAF">
      <w:pPr>
        <w:rPr>
          <w:rFonts w:asciiTheme="majorHAnsi" w:hAnsiTheme="majorHAnsi" w:cstheme="majorHAnsi"/>
          <w:color w:val="000000" w:themeColor="text1"/>
        </w:rPr>
      </w:pPr>
      <w:r w:rsidRPr="001A52B1">
        <w:rPr>
          <w:rFonts w:asciiTheme="majorHAnsi" w:hAnsiTheme="majorHAnsi" w:cstheme="majorHAnsi"/>
          <w:color w:val="000000" w:themeColor="text1"/>
        </w:rPr>
        <w:t xml:space="preserve">Jacob </w:t>
      </w:r>
      <w:proofErr w:type="spellStart"/>
      <w:r w:rsidRPr="001A52B1">
        <w:rPr>
          <w:rFonts w:asciiTheme="majorHAnsi" w:hAnsiTheme="majorHAnsi" w:cstheme="majorHAnsi"/>
          <w:color w:val="000000" w:themeColor="text1"/>
        </w:rPr>
        <w:t>Bogage</w:t>
      </w:r>
      <w:proofErr w:type="spellEnd"/>
      <w:r w:rsidRPr="001A52B1">
        <w:rPr>
          <w:rFonts w:asciiTheme="majorHAnsi" w:hAnsiTheme="majorHAnsi" w:cstheme="majorHAnsi"/>
          <w:color w:val="000000" w:themeColor="text1"/>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1A52B1">
        <w:rPr>
          <w:rFonts w:asciiTheme="majorHAnsi" w:hAnsiTheme="majorHAnsi" w:cstheme="majorHAnsi"/>
          <w:color w:val="000000" w:themeColor="text1"/>
        </w:rPr>
        <w:t>Aanya</w:t>
      </w:r>
      <w:proofErr w:type="spellEnd"/>
    </w:p>
    <w:p w14:paraId="2BDD142A" w14:textId="77777777" w:rsidR="00F24DAF" w:rsidRPr="001A52B1" w:rsidRDefault="00F24DAF" w:rsidP="00F24DAF">
      <w:pPr>
        <w:rPr>
          <w:rFonts w:asciiTheme="majorHAnsi" w:hAnsiTheme="majorHAnsi" w:cstheme="majorHAnsi"/>
          <w:color w:val="000000" w:themeColor="text1"/>
          <w:sz w:val="16"/>
        </w:rPr>
      </w:pPr>
      <w:proofErr w:type="spellStart"/>
      <w:r w:rsidRPr="001A52B1">
        <w:rPr>
          <w:rFonts w:asciiTheme="majorHAnsi" w:hAnsiTheme="majorHAnsi" w:cstheme="majorHAnsi"/>
          <w:color w:val="000000" w:themeColor="text1"/>
          <w:sz w:val="16"/>
        </w:rPr>
        <w:t>Marcial</w:t>
      </w:r>
      <w:proofErr w:type="spellEnd"/>
      <w:r w:rsidRPr="001A52B1">
        <w:rPr>
          <w:rFonts w:asciiTheme="majorHAnsi" w:hAnsiTheme="majorHAnsi" w:cstheme="majorHAnsi"/>
          <w:color w:val="000000" w:themeColor="text1"/>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1A52B1">
        <w:rPr>
          <w:rStyle w:val="StyleUnderline"/>
          <w:rFonts w:asciiTheme="majorHAnsi" w:hAnsiTheme="majorHAnsi" w:cstheme="majorHAnsi"/>
          <w:color w:val="000000" w:themeColor="text1"/>
          <w:highlight w:val="cyan"/>
        </w:rPr>
        <w:t>Americans are leaving</w:t>
      </w:r>
      <w:r w:rsidRPr="001A52B1">
        <w:rPr>
          <w:rStyle w:val="StyleUnderline"/>
          <w:rFonts w:asciiTheme="majorHAnsi" w:hAnsiTheme="majorHAnsi" w:cstheme="majorHAnsi"/>
          <w:color w:val="000000" w:themeColor="text1"/>
        </w:rPr>
        <w:t xml:space="preserve"> their </w:t>
      </w:r>
      <w:r w:rsidRPr="001A52B1">
        <w:rPr>
          <w:rStyle w:val="StyleUnderline"/>
          <w:rFonts w:asciiTheme="majorHAnsi" w:hAnsiTheme="majorHAnsi" w:cstheme="majorHAnsi"/>
          <w:color w:val="000000" w:themeColor="text1"/>
          <w:highlight w:val="cyan"/>
        </w:rPr>
        <w:t>jobs at staggering</w:t>
      </w:r>
      <w:r w:rsidRPr="001A52B1">
        <w:rPr>
          <w:rStyle w:val="StyleUnderline"/>
          <w:rFonts w:asciiTheme="majorHAnsi" w:hAnsiTheme="majorHAnsi" w:cstheme="majorHAnsi"/>
          <w:color w:val="000000" w:themeColor="text1"/>
        </w:rPr>
        <w:t xml:space="preserve"> r</w:t>
      </w:r>
      <w:r w:rsidRPr="001A52B1">
        <w:rPr>
          <w:rStyle w:val="StyleUnderline"/>
          <w:rFonts w:asciiTheme="majorHAnsi" w:hAnsiTheme="majorHAnsi" w:cstheme="majorHAnsi"/>
          <w:color w:val="000000" w:themeColor="text1"/>
          <w:highlight w:val="cyan"/>
        </w:rPr>
        <w:t>ates</w:t>
      </w:r>
      <w:r w:rsidRPr="001A52B1">
        <w:rPr>
          <w:rFonts w:asciiTheme="majorHAnsi" w:hAnsiTheme="majorHAnsi" w:cstheme="majorHAnsi"/>
          <w:color w:val="000000" w:themeColor="text1"/>
          <w:sz w:val="16"/>
        </w:rPr>
        <w:t xml:space="preserve"> — a record </w:t>
      </w:r>
      <w:r w:rsidRPr="001A52B1">
        <w:rPr>
          <w:rStyle w:val="StyleUnderline"/>
          <w:rFonts w:asciiTheme="majorHAnsi" w:hAnsiTheme="majorHAnsi" w:cstheme="majorHAnsi"/>
          <w:color w:val="000000" w:themeColor="text1"/>
        </w:rPr>
        <w:t>4</w:t>
      </w:r>
      <w:r w:rsidRPr="001A52B1">
        <w:rPr>
          <w:rStyle w:val="StyleUnderline"/>
          <w:rFonts w:asciiTheme="majorHAnsi" w:hAnsiTheme="majorHAnsi" w:cstheme="majorHAnsi"/>
          <w:color w:val="000000" w:themeColor="text1"/>
          <w:highlight w:val="cyan"/>
        </w:rPr>
        <w:t>.3 million quit in August</w:t>
      </w:r>
      <w:r w:rsidRPr="001A52B1">
        <w:rPr>
          <w:rFonts w:asciiTheme="majorHAnsi" w:hAnsiTheme="majorHAnsi" w:cstheme="majorHAnsi"/>
          <w:color w:val="000000" w:themeColor="text1"/>
          <w:sz w:val="16"/>
        </w:rPr>
        <w:t xml:space="preserve"> alone — </w:t>
      </w:r>
      <w:r w:rsidRPr="001A52B1">
        <w:rPr>
          <w:rStyle w:val="StyleUnderline"/>
          <w:rFonts w:asciiTheme="majorHAnsi" w:hAnsiTheme="majorHAnsi" w:cstheme="majorHAnsi"/>
          <w:color w:val="000000" w:themeColor="text1"/>
          <w:highlight w:val="cyan"/>
        </w:rPr>
        <w:t>hundreds of thousands</w:t>
      </w:r>
      <w:r w:rsidRPr="001A52B1">
        <w:rPr>
          <w:rFonts w:asciiTheme="majorHAnsi" w:hAnsiTheme="majorHAnsi" w:cstheme="majorHAnsi"/>
          <w:color w:val="000000" w:themeColor="text1"/>
          <w:sz w:val="16"/>
        </w:rPr>
        <w:t xml:space="preserve"> of workers with similar grievances about wages, benefits and quality of life are, like Reyes, choosing to dig in </w:t>
      </w:r>
      <w:r w:rsidRPr="001A52B1">
        <w:rPr>
          <w:rStyle w:val="StyleUnderline"/>
          <w:rFonts w:asciiTheme="majorHAnsi" w:hAnsiTheme="majorHAnsi" w:cstheme="majorHAnsi"/>
          <w:color w:val="000000" w:themeColor="text1"/>
        </w:rPr>
        <w:t>and fight.</w:t>
      </w:r>
      <w:r w:rsidRPr="001A52B1">
        <w:rPr>
          <w:rFonts w:asciiTheme="majorHAnsi" w:hAnsiTheme="majorHAnsi" w:cstheme="majorHAnsi"/>
          <w:color w:val="000000" w:themeColor="text1"/>
          <w:sz w:val="16"/>
        </w:rPr>
        <w:t xml:space="preserve"> Last week, </w:t>
      </w:r>
      <w:r w:rsidRPr="001A52B1">
        <w:rPr>
          <w:rStyle w:val="StyleUnderline"/>
          <w:rFonts w:asciiTheme="majorHAnsi" w:hAnsiTheme="majorHAnsi" w:cstheme="majorHAnsi"/>
          <w:color w:val="000000" w:themeColor="text1"/>
        </w:rPr>
        <w:t>10,000 John Deere workers</w:t>
      </w:r>
      <w:r w:rsidRPr="001A52B1">
        <w:rPr>
          <w:rFonts w:asciiTheme="majorHAnsi" w:hAnsiTheme="majorHAnsi" w:cstheme="majorHAnsi"/>
          <w:color w:val="000000" w:themeColor="text1"/>
          <w:sz w:val="16"/>
        </w:rPr>
        <w:t xml:space="preserve"> went on strike, while unions representing </w:t>
      </w:r>
      <w:r w:rsidRPr="001A52B1">
        <w:rPr>
          <w:rStyle w:val="StyleUnderline"/>
          <w:rFonts w:asciiTheme="majorHAnsi" w:hAnsiTheme="majorHAnsi" w:cstheme="majorHAnsi"/>
          <w:color w:val="000000" w:themeColor="text1"/>
        </w:rPr>
        <w:t xml:space="preserve">31,000 Kaiser employees </w:t>
      </w:r>
      <w:r w:rsidRPr="001A52B1">
        <w:rPr>
          <w:rFonts w:asciiTheme="majorHAnsi" w:hAnsiTheme="majorHAnsi" w:cstheme="majorHAnsi"/>
          <w:color w:val="000000" w:themeColor="text1"/>
          <w:sz w:val="16"/>
        </w:rPr>
        <w:t xml:space="preserve">authorized walkouts. Some </w:t>
      </w:r>
      <w:r w:rsidRPr="001A52B1">
        <w:rPr>
          <w:rStyle w:val="StyleUnderline"/>
          <w:rFonts w:asciiTheme="majorHAnsi" w:hAnsiTheme="majorHAnsi" w:cstheme="majorHAnsi"/>
          <w:color w:val="000000" w:themeColor="text1"/>
        </w:rPr>
        <w:t>60,000 Hollywood production workers</w:t>
      </w:r>
      <w:r w:rsidRPr="001A52B1">
        <w:rPr>
          <w:rFonts w:asciiTheme="majorHAnsi" w:hAnsiTheme="majorHAnsi" w:cstheme="majorHAnsi"/>
          <w:color w:val="000000" w:themeColor="text1"/>
          <w:sz w:val="16"/>
        </w:rPr>
        <w:t xml:space="preserve"> reached a deal Saturday night, averting a strike hours before a negotiation deadline. All told, </w:t>
      </w:r>
      <w:r w:rsidRPr="001A52B1">
        <w:rPr>
          <w:rStyle w:val="StyleUnderline"/>
          <w:rFonts w:asciiTheme="majorHAnsi" w:hAnsiTheme="majorHAnsi" w:cstheme="majorHAnsi"/>
          <w:color w:val="000000" w:themeColor="text1"/>
        </w:rPr>
        <w:t xml:space="preserve">there have been </w:t>
      </w:r>
      <w:r w:rsidRPr="001A52B1">
        <w:rPr>
          <w:rStyle w:val="StyleUnderline"/>
          <w:rFonts w:asciiTheme="majorHAnsi" w:hAnsiTheme="majorHAnsi" w:cstheme="majorHAnsi"/>
          <w:color w:val="000000" w:themeColor="text1"/>
          <w:highlight w:val="cyan"/>
        </w:rPr>
        <w:t>strikes against 178 employers</w:t>
      </w:r>
      <w:r w:rsidRPr="001A52B1">
        <w:rPr>
          <w:rFonts w:asciiTheme="majorHAnsi" w:hAnsiTheme="majorHAnsi" w:cstheme="majorHAnsi"/>
          <w:color w:val="000000" w:themeColor="text1"/>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1A52B1">
        <w:rPr>
          <w:rStyle w:val="StyleUnderline"/>
          <w:rFonts w:asciiTheme="majorHAnsi" w:hAnsiTheme="majorHAnsi" w:cstheme="majorHAnsi"/>
          <w:color w:val="000000" w:themeColor="text1"/>
          <w:highlight w:val="cyan"/>
        </w:rPr>
        <w:t>the Great Resignation,</w:t>
      </w:r>
      <w:r w:rsidRPr="001A52B1">
        <w:rPr>
          <w:rFonts w:asciiTheme="majorHAnsi" w:hAnsiTheme="majorHAnsi" w:cstheme="majorHAnsi"/>
          <w:color w:val="000000" w:themeColor="text1"/>
          <w:sz w:val="16"/>
        </w:rPr>
        <w:t xml:space="preserve"> which </w:t>
      </w:r>
      <w:r w:rsidRPr="001A52B1">
        <w:rPr>
          <w:rStyle w:val="StyleUnderline"/>
          <w:rFonts w:asciiTheme="majorHAnsi" w:hAnsiTheme="majorHAnsi" w:cstheme="majorHAnsi"/>
          <w:color w:val="000000" w:themeColor="text1"/>
        </w:rPr>
        <w:t xml:space="preserve">has </w:t>
      </w:r>
      <w:r w:rsidRPr="001A52B1">
        <w:rPr>
          <w:rStyle w:val="StyleUnderline"/>
          <w:rFonts w:asciiTheme="majorHAnsi" w:hAnsiTheme="majorHAnsi" w:cstheme="majorHAnsi"/>
          <w:color w:val="000000" w:themeColor="text1"/>
          <w:highlight w:val="cyan"/>
        </w:rPr>
        <w:t>thinned the</w:t>
      </w:r>
      <w:r w:rsidRPr="001A52B1">
        <w:rPr>
          <w:rStyle w:val="StyleUnderline"/>
          <w:rFonts w:asciiTheme="majorHAnsi" w:hAnsiTheme="majorHAnsi" w:cstheme="majorHAnsi"/>
          <w:color w:val="000000" w:themeColor="text1"/>
        </w:rPr>
        <w:t xml:space="preserve"> nation’s </w:t>
      </w:r>
      <w:r w:rsidRPr="001A52B1">
        <w:rPr>
          <w:rStyle w:val="StyleUnderline"/>
          <w:rFonts w:asciiTheme="majorHAnsi" w:hAnsiTheme="majorHAnsi" w:cstheme="majorHAnsi"/>
          <w:color w:val="000000" w:themeColor="text1"/>
          <w:highlight w:val="cyan"/>
        </w:rPr>
        <w:t>labor pool and slowed</w:t>
      </w:r>
      <w:r w:rsidRPr="001A52B1">
        <w:rPr>
          <w:rStyle w:val="StyleUnderline"/>
          <w:rFonts w:asciiTheme="majorHAnsi" w:hAnsiTheme="majorHAnsi" w:cstheme="majorHAnsi"/>
          <w:color w:val="000000" w:themeColor="text1"/>
        </w:rPr>
        <w:t xml:space="preserve"> the economic </w:t>
      </w:r>
      <w:r w:rsidRPr="001A52B1">
        <w:rPr>
          <w:rStyle w:val="StyleUnderline"/>
          <w:rFonts w:asciiTheme="majorHAnsi" w:hAnsiTheme="majorHAnsi" w:cstheme="majorHAnsi"/>
          <w:color w:val="000000" w:themeColor="text1"/>
          <w:highlight w:val="cyan"/>
        </w:rPr>
        <w:t>recovery</w:t>
      </w:r>
      <w:r w:rsidRPr="001A52B1">
        <w:rPr>
          <w:rFonts w:asciiTheme="majorHAnsi" w:hAnsiTheme="majorHAnsi" w:cstheme="majorHAnsi"/>
          <w:color w:val="000000" w:themeColor="text1"/>
          <w:sz w:val="16"/>
          <w:highlight w:val="cyan"/>
        </w:rPr>
        <w:t>.</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highlight w:val="cyan"/>
        </w:rPr>
        <w:t>Workers are</w:t>
      </w:r>
      <w:r w:rsidRPr="001A52B1">
        <w:rPr>
          <w:rFonts w:asciiTheme="majorHAnsi" w:hAnsiTheme="majorHAnsi" w:cstheme="majorHAnsi"/>
          <w:color w:val="000000" w:themeColor="text1"/>
          <w:sz w:val="16"/>
        </w:rPr>
        <w:t xml:space="preserve"> now </w:t>
      </w:r>
      <w:r w:rsidRPr="001A52B1">
        <w:rPr>
          <w:rStyle w:val="StyleUnderline"/>
          <w:rFonts w:asciiTheme="majorHAnsi" w:hAnsiTheme="majorHAnsi" w:cstheme="majorHAnsi"/>
          <w:color w:val="000000" w:themeColor="text1"/>
          <w:highlight w:val="cyan"/>
        </w:rPr>
        <w:t>harder to replace</w:t>
      </w:r>
      <w:r w:rsidRPr="001A52B1">
        <w:rPr>
          <w:rFonts w:asciiTheme="majorHAnsi" w:hAnsiTheme="majorHAnsi" w:cstheme="majorHAnsi"/>
          <w:color w:val="000000" w:themeColor="text1"/>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1A52B1">
        <w:rPr>
          <w:rStyle w:val="StyleUnderline"/>
          <w:rFonts w:asciiTheme="majorHAnsi" w:hAnsiTheme="majorHAnsi" w:cstheme="majorHAnsi"/>
          <w:color w:val="000000" w:themeColor="text1"/>
          <w:highlight w:val="cyan"/>
        </w:rPr>
        <w:t>wage growth is not keeping</w:t>
      </w:r>
      <w:r w:rsidRPr="001A52B1">
        <w:rPr>
          <w:rStyle w:val="StyleUnderline"/>
          <w:rFonts w:asciiTheme="majorHAnsi" w:hAnsiTheme="majorHAnsi" w:cstheme="majorHAnsi"/>
          <w:color w:val="000000" w:themeColor="text1"/>
        </w:rPr>
        <w:t xml:space="preserve"> pace </w:t>
      </w:r>
      <w:r w:rsidRPr="001A52B1">
        <w:rPr>
          <w:rStyle w:val="StyleUnderline"/>
          <w:rFonts w:asciiTheme="majorHAnsi" w:hAnsiTheme="majorHAnsi" w:cstheme="majorHAnsi"/>
          <w:color w:val="000000" w:themeColor="text1"/>
          <w:highlight w:val="cyan"/>
        </w:rPr>
        <w:t>with inflation</w:t>
      </w:r>
      <w:r w:rsidRPr="001A52B1">
        <w:rPr>
          <w:rFonts w:asciiTheme="majorHAnsi" w:hAnsiTheme="majorHAnsi" w:cstheme="majorHAnsi"/>
          <w:color w:val="000000" w:themeColor="text1"/>
          <w:sz w:val="16"/>
        </w:rPr>
        <w:t xml:space="preserve">. Although the average U.S. worker’s hourly pay was up 4 percent in September compared with a year ago, according to the St. Louis Federal Reserve, inflation grew 5.4 percent over the same period. “The </w:t>
      </w:r>
      <w:r w:rsidRPr="001A52B1">
        <w:rPr>
          <w:rStyle w:val="StyleUnderline"/>
          <w:rFonts w:asciiTheme="majorHAnsi" w:hAnsiTheme="majorHAnsi" w:cstheme="majorHAnsi"/>
          <w:color w:val="000000" w:themeColor="text1"/>
          <w:highlight w:val="cyan"/>
        </w:rPr>
        <w:t>strikes are sending a signa</w:t>
      </w:r>
      <w:r w:rsidRPr="001A52B1">
        <w:rPr>
          <w:rStyle w:val="StyleUnderline"/>
          <w:rFonts w:asciiTheme="majorHAnsi" w:hAnsiTheme="majorHAnsi" w:cstheme="majorHAnsi"/>
          <w:color w:val="000000" w:themeColor="text1"/>
        </w:rPr>
        <w:t>l</w:t>
      </w:r>
      <w:r w:rsidRPr="001A52B1">
        <w:rPr>
          <w:rFonts w:asciiTheme="majorHAnsi" w:hAnsiTheme="majorHAnsi" w:cstheme="majorHAnsi"/>
          <w:color w:val="000000" w:themeColor="text1"/>
          <w:sz w:val="16"/>
        </w:rPr>
        <w:t xml:space="preserve">, no doubt about it, that </w:t>
      </w:r>
      <w:r w:rsidRPr="001A52B1">
        <w:rPr>
          <w:rStyle w:val="StyleUnderline"/>
          <w:rFonts w:asciiTheme="majorHAnsi" w:hAnsiTheme="majorHAnsi" w:cstheme="majorHAnsi"/>
          <w:color w:val="000000" w:themeColor="text1"/>
          <w:highlight w:val="cyan"/>
        </w:rPr>
        <w:t>employers ignore worker</w:t>
      </w:r>
      <w:r w:rsidRPr="001A52B1">
        <w:rPr>
          <w:rStyle w:val="StyleUnderline"/>
          <w:rFonts w:asciiTheme="majorHAnsi" w:hAnsiTheme="majorHAnsi" w:cstheme="majorHAnsi"/>
          <w:color w:val="000000" w:themeColor="text1"/>
        </w:rPr>
        <w:t>s</w:t>
      </w:r>
      <w:r w:rsidRPr="001A52B1">
        <w:rPr>
          <w:rFonts w:asciiTheme="majorHAnsi" w:hAnsiTheme="majorHAnsi" w:cstheme="majorHAnsi"/>
          <w:color w:val="000000" w:themeColor="text1"/>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1A52B1">
        <w:rPr>
          <w:rStyle w:val="StyleUnderline"/>
          <w:rFonts w:asciiTheme="majorHAnsi" w:hAnsiTheme="majorHAnsi" w:cstheme="majorHAnsi"/>
          <w:color w:val="000000" w:themeColor="text1"/>
          <w:highlight w:val="cyan"/>
        </w:rPr>
        <w:t>14 oil workers staged a walkout</w:t>
      </w:r>
      <w:r w:rsidRPr="001A52B1">
        <w:rPr>
          <w:rFonts w:asciiTheme="majorHAnsi" w:hAnsiTheme="majorHAnsi" w:cstheme="majorHAnsi"/>
          <w:color w:val="000000" w:themeColor="text1"/>
          <w:sz w:val="16"/>
        </w:rPr>
        <w:t xml:space="preserve"> against United Metro Energy in New York; </w:t>
      </w:r>
      <w:r w:rsidRPr="001A52B1">
        <w:rPr>
          <w:rStyle w:val="StyleUnderline"/>
          <w:rFonts w:asciiTheme="majorHAnsi" w:hAnsiTheme="majorHAnsi" w:cstheme="majorHAnsi"/>
          <w:color w:val="000000" w:themeColor="text1"/>
          <w:highlight w:val="cyan"/>
        </w:rPr>
        <w:t>eight have since been fired</w:t>
      </w:r>
      <w:r w:rsidRPr="001A52B1">
        <w:rPr>
          <w:rFonts w:asciiTheme="majorHAnsi" w:hAnsiTheme="majorHAnsi" w:cstheme="majorHAnsi"/>
          <w:color w:val="000000" w:themeColor="text1"/>
          <w:sz w:val="16"/>
        </w:rPr>
        <w:t xml:space="preserve">, according to the local Teamsters branch. And roughly 1,400 </w:t>
      </w:r>
      <w:r w:rsidRPr="001A52B1">
        <w:rPr>
          <w:rStyle w:val="StyleUnderline"/>
          <w:rFonts w:asciiTheme="majorHAnsi" w:hAnsiTheme="majorHAnsi" w:cstheme="majorHAnsi"/>
          <w:color w:val="000000" w:themeColor="text1"/>
        </w:rPr>
        <w:t>workers at Kellogg</w:t>
      </w:r>
      <w:r w:rsidRPr="001A52B1">
        <w:rPr>
          <w:rFonts w:asciiTheme="majorHAnsi" w:hAnsiTheme="majorHAnsi" w:cstheme="majorHAnsi"/>
          <w:color w:val="000000" w:themeColor="text1"/>
          <w:sz w:val="16"/>
        </w:rPr>
        <w:t xml:space="preserve"> Co. cereal factories in four states </w:t>
      </w:r>
      <w:r w:rsidRPr="001A52B1">
        <w:rPr>
          <w:rStyle w:val="StyleUnderline"/>
          <w:rFonts w:asciiTheme="majorHAnsi" w:hAnsiTheme="majorHAnsi" w:cstheme="majorHAnsi"/>
          <w:color w:val="000000" w:themeColor="text1"/>
        </w:rPr>
        <w:t>are entering their third week</w:t>
      </w:r>
      <w:r w:rsidRPr="001A52B1">
        <w:rPr>
          <w:rFonts w:asciiTheme="majorHAnsi" w:hAnsiTheme="majorHAnsi" w:cstheme="majorHAnsi"/>
          <w:color w:val="000000" w:themeColor="text1"/>
          <w:sz w:val="16"/>
        </w:rPr>
        <w:t xml:space="preserve"> on the picket line. Still, the labor </w:t>
      </w:r>
      <w:r w:rsidRPr="001A52B1">
        <w:rPr>
          <w:rStyle w:val="StyleUnderline"/>
          <w:rFonts w:asciiTheme="majorHAnsi" w:hAnsiTheme="majorHAnsi" w:cstheme="majorHAnsi"/>
          <w:color w:val="000000" w:themeColor="text1"/>
        </w:rPr>
        <w:t xml:space="preserve">movement has </w:t>
      </w:r>
      <w:r w:rsidRPr="001A52B1">
        <w:rPr>
          <w:rFonts w:asciiTheme="majorHAnsi" w:hAnsiTheme="majorHAnsi" w:cstheme="majorHAnsi"/>
          <w:color w:val="000000" w:themeColor="text1"/>
          <w:sz w:val="16"/>
        </w:rPr>
        <w:t xml:space="preserve">drawn </w:t>
      </w:r>
      <w:r w:rsidRPr="001A52B1">
        <w:rPr>
          <w:rStyle w:val="StyleUnderline"/>
          <w:rFonts w:asciiTheme="majorHAnsi" w:hAnsiTheme="majorHAnsi" w:cstheme="majorHAnsi"/>
          <w:color w:val="000000" w:themeColor="text1"/>
        </w:rPr>
        <w:t>support from the White House</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President Biden made a</w:t>
      </w:r>
      <w:r w:rsidRPr="001A52B1">
        <w:rPr>
          <w:rFonts w:asciiTheme="majorHAnsi" w:hAnsiTheme="majorHAnsi" w:cstheme="majorHAnsi"/>
          <w:color w:val="000000" w:themeColor="text1"/>
          <w:sz w:val="16"/>
        </w:rPr>
        <w:t xml:space="preserve"> public </w:t>
      </w:r>
      <w:r w:rsidRPr="001A52B1">
        <w:rPr>
          <w:rStyle w:val="StyleUnderline"/>
          <w:rFonts w:asciiTheme="majorHAnsi" w:hAnsiTheme="majorHAnsi" w:cstheme="majorHAnsi"/>
          <w:color w:val="000000" w:themeColor="text1"/>
        </w:rPr>
        <w:t>statement supporting the Amazon union drive</w:t>
      </w:r>
      <w:r w:rsidRPr="001A52B1">
        <w:rPr>
          <w:rFonts w:asciiTheme="majorHAnsi" w:hAnsiTheme="majorHAnsi" w:cstheme="majorHAnsi"/>
          <w:color w:val="000000" w:themeColor="text1"/>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1A52B1">
        <w:rPr>
          <w:rStyle w:val="StyleUnderline"/>
          <w:rFonts w:asciiTheme="majorHAnsi" w:hAnsiTheme="majorHAnsi" w:cstheme="majorHAnsi"/>
          <w:color w:val="000000" w:themeColor="text1"/>
        </w:rPr>
        <w:t>strike drives in 2021</w:t>
      </w:r>
      <w:r w:rsidRPr="001A52B1">
        <w:rPr>
          <w:rFonts w:asciiTheme="majorHAnsi" w:hAnsiTheme="majorHAnsi" w:cstheme="majorHAnsi"/>
          <w:color w:val="000000" w:themeColor="text1"/>
          <w:sz w:val="16"/>
        </w:rPr>
        <w:t xml:space="preserve"> run the gamut of American industry: </w:t>
      </w:r>
      <w:r w:rsidRPr="001A52B1">
        <w:rPr>
          <w:rStyle w:val="StyleUnderline"/>
          <w:rFonts w:asciiTheme="majorHAnsi" w:hAnsiTheme="majorHAnsi" w:cstheme="majorHAnsi"/>
          <w:color w:val="000000" w:themeColor="text1"/>
        </w:rPr>
        <w:t>Nurses and health workers</w:t>
      </w:r>
      <w:r w:rsidRPr="001A52B1">
        <w:rPr>
          <w:rFonts w:asciiTheme="majorHAnsi" w:hAnsiTheme="majorHAnsi" w:cstheme="majorHAnsi"/>
          <w:color w:val="000000" w:themeColor="text1"/>
          <w:sz w:val="16"/>
        </w:rPr>
        <w:t xml:space="preserve"> in California and Oregon; </w:t>
      </w:r>
      <w:r w:rsidRPr="001A52B1">
        <w:rPr>
          <w:rStyle w:val="StyleUnderline"/>
          <w:rFonts w:asciiTheme="majorHAnsi" w:hAnsiTheme="majorHAnsi" w:cstheme="majorHAnsi"/>
          <w:color w:val="000000" w:themeColor="text1"/>
        </w:rPr>
        <w:t>oil</w:t>
      </w:r>
      <w:r w:rsidRPr="001A52B1">
        <w:rPr>
          <w:rFonts w:asciiTheme="majorHAnsi" w:hAnsiTheme="majorHAnsi" w:cstheme="majorHAnsi"/>
          <w:color w:val="000000" w:themeColor="text1"/>
          <w:sz w:val="16"/>
        </w:rPr>
        <w:t xml:space="preserve"> workers in New York</w:t>
      </w:r>
      <w:r w:rsidRPr="001A52B1">
        <w:rPr>
          <w:rStyle w:val="StyleUnderline"/>
          <w:rFonts w:asciiTheme="majorHAnsi" w:hAnsiTheme="majorHAnsi" w:cstheme="majorHAnsi"/>
          <w:color w:val="000000" w:themeColor="text1"/>
        </w:rPr>
        <w:t>; cereal factory</w:t>
      </w:r>
      <w:r w:rsidRPr="001A52B1">
        <w:rPr>
          <w:rFonts w:asciiTheme="majorHAnsi" w:hAnsiTheme="majorHAnsi" w:cstheme="majorHAnsi"/>
          <w:color w:val="000000" w:themeColor="text1"/>
          <w:sz w:val="16"/>
        </w:rPr>
        <w:t xml:space="preserve"> workers in Michigan, Nebraska, Pennsylvania and Tennessee</w:t>
      </w:r>
      <w:r w:rsidRPr="001A52B1">
        <w:rPr>
          <w:rStyle w:val="StyleUnderline"/>
          <w:rFonts w:asciiTheme="majorHAnsi" w:hAnsiTheme="majorHAnsi" w:cstheme="majorHAnsi"/>
          <w:color w:val="000000" w:themeColor="text1"/>
        </w:rPr>
        <w:t>; television and film production</w:t>
      </w:r>
      <w:r w:rsidRPr="001A52B1">
        <w:rPr>
          <w:rFonts w:asciiTheme="majorHAnsi" w:hAnsiTheme="majorHAnsi" w:cstheme="majorHAnsi"/>
          <w:color w:val="000000" w:themeColor="text1"/>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1A52B1">
        <w:rPr>
          <w:rStyle w:val="StyleUnderline"/>
          <w:rFonts w:asciiTheme="majorHAnsi" w:hAnsiTheme="majorHAnsi" w:cstheme="majorHAnsi"/>
          <w:color w:val="000000" w:themeColor="text1"/>
          <w:highlight w:val="cyan"/>
        </w:rPr>
        <w:t xml:space="preserve">employers have not made </w:t>
      </w:r>
      <w:r w:rsidRPr="001A52B1">
        <w:rPr>
          <w:rStyle w:val="StyleUnderline"/>
          <w:rFonts w:asciiTheme="majorHAnsi" w:hAnsiTheme="majorHAnsi" w:cstheme="majorHAnsi"/>
          <w:color w:val="000000" w:themeColor="text1"/>
          <w:highlight w:val="cyan"/>
        </w:rPr>
        <w:lastRenderedPageBreak/>
        <w:t>meaningful increases</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in their workforces or compensation structures.</w:t>
      </w:r>
      <w:r w:rsidRPr="001A52B1">
        <w:rPr>
          <w:rFonts w:asciiTheme="majorHAnsi" w:hAnsiTheme="majorHAnsi" w:cstheme="majorHAnsi"/>
          <w:color w:val="000000" w:themeColor="text1"/>
          <w:sz w:val="16"/>
        </w:rPr>
        <w:t xml:space="preserve"> Both sides acknowledge the benefit of retaining workers. </w:t>
      </w:r>
      <w:r w:rsidRPr="001A52B1">
        <w:rPr>
          <w:rStyle w:val="StyleUnderline"/>
          <w:rFonts w:asciiTheme="majorHAnsi" w:hAnsiTheme="majorHAnsi" w:cstheme="majorHAnsi"/>
          <w:color w:val="000000" w:themeColor="text1"/>
        </w:rPr>
        <w:t xml:space="preserve">Management </w:t>
      </w:r>
      <w:r w:rsidRPr="001A52B1">
        <w:rPr>
          <w:rFonts w:asciiTheme="majorHAnsi" w:hAnsiTheme="majorHAnsi" w:cstheme="majorHAnsi"/>
          <w:color w:val="000000" w:themeColor="text1"/>
          <w:sz w:val="16"/>
        </w:rPr>
        <w:t>more often would</w:t>
      </w:r>
      <w:r w:rsidRPr="001A52B1">
        <w:rPr>
          <w:rStyle w:val="StyleUnderline"/>
          <w:rFonts w:asciiTheme="majorHAnsi" w:hAnsiTheme="majorHAnsi" w:cstheme="majorHAnsi"/>
          <w:color w:val="000000" w:themeColor="text1"/>
        </w:rPr>
        <w:t xml:space="preserve"> rather deal with a brief strike than</w:t>
      </w:r>
      <w:r w:rsidRPr="001A52B1">
        <w:rPr>
          <w:rFonts w:asciiTheme="majorHAnsi" w:hAnsiTheme="majorHAnsi" w:cstheme="majorHAnsi"/>
          <w:color w:val="000000" w:themeColor="text1"/>
          <w:sz w:val="16"/>
        </w:rPr>
        <w:t xml:space="preserve"> absorb higher costs associated with </w:t>
      </w:r>
      <w:r w:rsidRPr="001A52B1">
        <w:rPr>
          <w:rStyle w:val="StyleUnderline"/>
          <w:rFonts w:asciiTheme="majorHAnsi" w:hAnsiTheme="majorHAnsi" w:cstheme="majorHAnsi"/>
          <w:color w:val="000000" w:themeColor="text1"/>
        </w:rPr>
        <w:t>turnover and training</w:t>
      </w:r>
      <w:r w:rsidRPr="001A52B1">
        <w:rPr>
          <w:rFonts w:asciiTheme="majorHAnsi" w:hAnsiTheme="majorHAnsi" w:cstheme="majorHAnsi"/>
          <w:color w:val="000000" w:themeColor="text1"/>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1A52B1">
        <w:rPr>
          <w:rStyle w:val="StyleUnderline"/>
          <w:rFonts w:asciiTheme="majorHAnsi" w:hAnsiTheme="majorHAnsi" w:cstheme="majorHAnsi"/>
          <w:color w:val="000000" w:themeColor="text1"/>
        </w:rPr>
        <w:t>seeking changes in the workplace</w:t>
      </w:r>
      <w:r w:rsidRPr="001A52B1">
        <w:rPr>
          <w:rFonts w:asciiTheme="majorHAnsi" w:hAnsiTheme="majorHAnsi" w:cstheme="majorHAnsi"/>
          <w:color w:val="000000" w:themeColor="text1"/>
          <w:sz w:val="16"/>
        </w:rPr>
        <w:t xml:space="preserve"> and corporate culture. Some strike drives are pushing for </w:t>
      </w:r>
      <w:r w:rsidRPr="001A52B1">
        <w:rPr>
          <w:rStyle w:val="StyleUnderline"/>
          <w:rFonts w:asciiTheme="majorHAnsi" w:hAnsiTheme="majorHAnsi" w:cstheme="majorHAnsi"/>
          <w:color w:val="000000" w:themeColor="text1"/>
        </w:rPr>
        <w:t>better safeguards</w:t>
      </w:r>
      <w:r w:rsidRPr="001A52B1">
        <w:rPr>
          <w:rFonts w:asciiTheme="majorHAnsi" w:hAnsiTheme="majorHAnsi" w:cstheme="majorHAnsi"/>
          <w:color w:val="000000" w:themeColor="text1"/>
          <w:sz w:val="16"/>
        </w:rPr>
        <w:t xml:space="preserve"> against sexual harassment and </w:t>
      </w:r>
      <w:r w:rsidRPr="001A52B1">
        <w:rPr>
          <w:rStyle w:val="StyleUnderline"/>
          <w:rFonts w:asciiTheme="majorHAnsi" w:hAnsiTheme="majorHAnsi" w:cstheme="majorHAnsi"/>
          <w:color w:val="000000" w:themeColor="text1"/>
        </w:rPr>
        <w:t>coronavirus safety protocols,</w:t>
      </w:r>
      <w:r w:rsidRPr="001A52B1">
        <w:rPr>
          <w:rFonts w:asciiTheme="majorHAnsi" w:hAnsiTheme="majorHAnsi" w:cstheme="majorHAnsi"/>
          <w:color w:val="000000" w:themeColor="text1"/>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1A52B1">
        <w:rPr>
          <w:rStyle w:val="StyleUnderline"/>
          <w:rFonts w:asciiTheme="majorHAnsi" w:hAnsiTheme="majorHAnsi" w:cstheme="majorHAnsi"/>
          <w:color w:val="000000" w:themeColor="text1"/>
        </w:rPr>
        <w:t xml:space="preserve">60,000 members of the International Alliance of Theatrical Stage Employees </w:t>
      </w:r>
      <w:r w:rsidRPr="001A52B1">
        <w:rPr>
          <w:rFonts w:asciiTheme="majorHAnsi" w:hAnsiTheme="majorHAnsi" w:cstheme="majorHAnsi"/>
          <w:color w:val="000000" w:themeColor="text1"/>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1A52B1">
        <w:rPr>
          <w:rStyle w:val="StyleUnderline"/>
          <w:rFonts w:asciiTheme="majorHAnsi" w:hAnsiTheme="majorHAnsi" w:cstheme="majorHAnsi"/>
          <w:color w:val="000000" w:themeColor="text1"/>
          <w:highlight w:val="cyan"/>
        </w:rPr>
        <w:t>have to change the way they do business</w:t>
      </w:r>
      <w:r w:rsidRPr="001A52B1">
        <w:rPr>
          <w:rFonts w:asciiTheme="majorHAnsi" w:hAnsiTheme="majorHAnsi" w:cstheme="majorHAnsi"/>
          <w:color w:val="000000" w:themeColor="text1"/>
          <w:sz w:val="16"/>
        </w:rPr>
        <w:t>,” IATSE President Matthew D. Loeb said, “</w:t>
      </w:r>
      <w:r w:rsidRPr="001A52B1">
        <w:rPr>
          <w:rStyle w:val="StyleUnderline"/>
          <w:rFonts w:asciiTheme="majorHAnsi" w:hAnsiTheme="majorHAnsi" w:cstheme="majorHAnsi"/>
          <w:color w:val="000000" w:themeColor="text1"/>
        </w:rPr>
        <w:t>to avoid a strike</w:t>
      </w:r>
      <w:r w:rsidRPr="001A52B1">
        <w:rPr>
          <w:rFonts w:asciiTheme="majorHAnsi" w:hAnsiTheme="majorHAnsi" w:cstheme="majorHAnsi"/>
          <w:color w:val="000000" w:themeColor="text1"/>
          <w:sz w:val="16"/>
        </w:rPr>
        <w:t xml:space="preserve">, to have good morale and to have safe, healthy employees.” A spokesman for the television and film </w:t>
      </w:r>
      <w:proofErr w:type="gramStart"/>
      <w:r w:rsidRPr="001A52B1">
        <w:rPr>
          <w:rFonts w:asciiTheme="majorHAnsi" w:hAnsiTheme="majorHAnsi" w:cstheme="majorHAnsi"/>
          <w:color w:val="000000" w:themeColor="text1"/>
          <w:sz w:val="16"/>
        </w:rPr>
        <w:t>producers</w:t>
      </w:r>
      <w:proofErr w:type="gramEnd"/>
      <w:r w:rsidRPr="001A52B1">
        <w:rPr>
          <w:rFonts w:asciiTheme="majorHAnsi" w:hAnsiTheme="majorHAnsi" w:cstheme="majorHAnsi"/>
          <w:color w:val="000000" w:themeColor="text1"/>
          <w:sz w:val="16"/>
        </w:rPr>
        <w:t xml:space="preserve"> alliance did not respond to a request for comment. </w:t>
      </w:r>
      <w:r w:rsidRPr="001A52B1">
        <w:rPr>
          <w:rStyle w:val="StyleUnderline"/>
          <w:rFonts w:asciiTheme="majorHAnsi" w:hAnsiTheme="majorHAnsi" w:cstheme="majorHAnsi"/>
          <w:color w:val="000000" w:themeColor="text1"/>
          <w:highlight w:val="cyan"/>
        </w:rPr>
        <w:t>Labor leaders have defined wage demands as a new frontier</w:t>
      </w:r>
      <w:r w:rsidRPr="001A52B1">
        <w:rPr>
          <w:rStyle w:val="StyleUnderline"/>
          <w:rFonts w:asciiTheme="majorHAnsi" w:hAnsiTheme="majorHAnsi" w:cstheme="majorHAnsi"/>
          <w:color w:val="000000" w:themeColor="text1"/>
        </w:rPr>
        <w:t xml:space="preserve"> f</w:t>
      </w:r>
      <w:r w:rsidRPr="001A52B1">
        <w:rPr>
          <w:rFonts w:asciiTheme="majorHAnsi" w:hAnsiTheme="majorHAnsi" w:cstheme="majorHAnsi"/>
          <w:color w:val="000000" w:themeColor="text1"/>
          <w:sz w:val="16"/>
        </w:rPr>
        <w:t>or workers’ rights. Unions helped deliver the 40-hour workweek, they note, and the</w:t>
      </w:r>
      <w:r w:rsidRPr="001A52B1">
        <w:rPr>
          <w:rStyle w:val="StyleUnderline"/>
          <w:rFonts w:asciiTheme="majorHAnsi" w:hAnsiTheme="majorHAnsi" w:cstheme="majorHAnsi"/>
          <w:color w:val="000000" w:themeColor="text1"/>
        </w:rPr>
        <w:t xml:space="preserve"> </w:t>
      </w:r>
      <w:r w:rsidRPr="001A52B1">
        <w:rPr>
          <w:rStyle w:val="StyleUnderline"/>
          <w:rFonts w:asciiTheme="majorHAnsi" w:hAnsiTheme="majorHAnsi" w:cstheme="majorHAnsi"/>
          <w:color w:val="000000" w:themeColor="text1"/>
          <w:highlight w:val="cyan"/>
        </w:rPr>
        <w:t>coronavirus</w:t>
      </w:r>
      <w:r w:rsidRPr="001A52B1">
        <w:rPr>
          <w:rStyle w:val="StyleUnderline"/>
          <w:rFonts w:asciiTheme="majorHAnsi" w:hAnsiTheme="majorHAnsi" w:cstheme="majorHAnsi"/>
          <w:color w:val="000000" w:themeColor="text1"/>
        </w:rPr>
        <w:t xml:space="preserve"> </w:t>
      </w:r>
      <w:r w:rsidRPr="001A52B1">
        <w:rPr>
          <w:rFonts w:asciiTheme="majorHAnsi" w:hAnsiTheme="majorHAnsi" w:cstheme="majorHAnsi"/>
          <w:color w:val="000000" w:themeColor="text1"/>
          <w:sz w:val="16"/>
        </w:rPr>
        <w:t xml:space="preserve">crisis </w:t>
      </w:r>
      <w:r w:rsidRPr="001A52B1">
        <w:rPr>
          <w:rStyle w:val="StyleUnderline"/>
          <w:rFonts w:asciiTheme="majorHAnsi" w:hAnsiTheme="majorHAnsi" w:cstheme="majorHAnsi"/>
          <w:color w:val="000000" w:themeColor="text1"/>
        </w:rPr>
        <w:t xml:space="preserve">has </w:t>
      </w:r>
      <w:r w:rsidRPr="001A52B1">
        <w:rPr>
          <w:rStyle w:val="StyleUnderline"/>
          <w:rFonts w:asciiTheme="majorHAnsi" w:hAnsiTheme="majorHAnsi" w:cstheme="majorHAnsi"/>
          <w:color w:val="000000" w:themeColor="text1"/>
          <w:highlight w:val="cyan"/>
        </w:rPr>
        <w:t>reinforced the need</w:t>
      </w:r>
      <w:r w:rsidRPr="001A52B1">
        <w:rPr>
          <w:rFonts w:asciiTheme="majorHAnsi" w:hAnsiTheme="majorHAnsi" w:cstheme="majorHAnsi"/>
          <w:color w:val="000000" w:themeColor="text1"/>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1A52B1">
        <w:rPr>
          <w:rStyle w:val="StyleUnderline"/>
          <w:rFonts w:asciiTheme="majorHAnsi" w:hAnsiTheme="majorHAnsi" w:cstheme="majorHAnsi"/>
          <w:color w:val="000000" w:themeColor="text1"/>
          <w:highlight w:val="cyan"/>
        </w:rPr>
        <w:t>A strike is</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really the last resort. That’s</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highlight w:val="cyan"/>
        </w:rPr>
        <w:t>labor’s power</w:t>
      </w:r>
      <w:r w:rsidRPr="001A52B1">
        <w:rPr>
          <w:rFonts w:asciiTheme="majorHAnsi" w:hAnsiTheme="majorHAnsi" w:cstheme="majorHAnsi"/>
          <w:color w:val="000000" w:themeColor="text1"/>
          <w:sz w:val="16"/>
          <w:highlight w:val="cyan"/>
        </w:rPr>
        <w:t>,</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 xml:space="preserve">a worker’s power is to </w:t>
      </w:r>
      <w:r w:rsidRPr="001A52B1">
        <w:rPr>
          <w:rStyle w:val="StyleUnderline"/>
          <w:rFonts w:asciiTheme="majorHAnsi" w:hAnsiTheme="majorHAnsi" w:cstheme="majorHAnsi"/>
          <w:color w:val="000000" w:themeColor="text1"/>
          <w:highlight w:val="cyan"/>
        </w:rPr>
        <w:t>withhold</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their labor,” said</w:t>
      </w:r>
      <w:r w:rsidRPr="001A52B1">
        <w:rPr>
          <w:rFonts w:asciiTheme="majorHAnsi" w:hAnsiTheme="majorHAnsi" w:cstheme="majorHAnsi"/>
          <w:color w:val="000000" w:themeColor="text1"/>
          <w:sz w:val="16"/>
        </w:rPr>
        <w:t xml:space="preserve"> Kim Cordova, president of the Colorado branch of the United Food and Commercial Workers Union. “</w:t>
      </w:r>
      <w:r w:rsidRPr="001A52B1">
        <w:rPr>
          <w:rStyle w:val="StyleUnderline"/>
          <w:rFonts w:asciiTheme="majorHAnsi" w:hAnsiTheme="majorHAnsi" w:cstheme="majorHAnsi"/>
          <w:color w:val="000000" w:themeColor="text1"/>
          <w:highlight w:val="cyan"/>
        </w:rPr>
        <w:t>A company</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can function without a CEO, but they</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highlight w:val="cyan"/>
        </w:rPr>
        <w:t>can’t function without</w:t>
      </w:r>
      <w:r w:rsidRPr="001A52B1">
        <w:rPr>
          <w:rStyle w:val="StyleUnderline"/>
          <w:rFonts w:asciiTheme="majorHAnsi" w:hAnsiTheme="majorHAnsi" w:cstheme="majorHAnsi"/>
          <w:color w:val="000000" w:themeColor="text1"/>
        </w:rPr>
        <w:t xml:space="preserve"> the </w:t>
      </w:r>
      <w:r w:rsidRPr="001A52B1">
        <w:rPr>
          <w:rStyle w:val="StyleUnderline"/>
          <w:rFonts w:asciiTheme="majorHAnsi" w:hAnsiTheme="majorHAnsi" w:cstheme="majorHAnsi"/>
          <w:color w:val="000000" w:themeColor="text1"/>
          <w:highlight w:val="cyan"/>
        </w:rPr>
        <w:t>workers</w:t>
      </w:r>
      <w:r w:rsidRPr="001A52B1">
        <w:rPr>
          <w:rFonts w:asciiTheme="majorHAnsi" w:hAnsiTheme="majorHAnsi" w:cstheme="majorHAnsi"/>
          <w:color w:val="000000" w:themeColor="text1"/>
          <w:sz w:val="16"/>
        </w:rPr>
        <w:t xml:space="preserve"> to actually go do the work.” </w:t>
      </w:r>
    </w:p>
    <w:p w14:paraId="5B5B67AC" w14:textId="77777777" w:rsidR="00F24DAF" w:rsidRPr="001A52B1" w:rsidRDefault="00F24DAF" w:rsidP="00F24DAF">
      <w:pPr>
        <w:rPr>
          <w:rFonts w:asciiTheme="majorHAnsi" w:hAnsiTheme="majorHAnsi" w:cstheme="majorHAnsi"/>
          <w:color w:val="000000" w:themeColor="text1"/>
          <w:sz w:val="16"/>
        </w:rPr>
      </w:pPr>
    </w:p>
    <w:p w14:paraId="5CA51836" w14:textId="77777777"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High wages are the crucial internal link for continued growth.</w:t>
      </w:r>
    </w:p>
    <w:p w14:paraId="449EAA95" w14:textId="77777777" w:rsidR="00F24DAF" w:rsidRPr="001A52B1" w:rsidRDefault="00F24DAF" w:rsidP="00F24DAF">
      <w:pPr>
        <w:rPr>
          <w:rFonts w:asciiTheme="majorHAnsi" w:hAnsiTheme="majorHAnsi" w:cstheme="majorHAnsi"/>
          <w:color w:val="000000" w:themeColor="text1"/>
        </w:rPr>
      </w:pPr>
      <w:r w:rsidRPr="001A52B1">
        <w:rPr>
          <w:rStyle w:val="Style13ptBold"/>
          <w:rFonts w:asciiTheme="majorHAnsi" w:hAnsiTheme="majorHAnsi" w:cstheme="majorHAnsi"/>
          <w:color w:val="000000" w:themeColor="text1"/>
        </w:rPr>
        <w:t>Bivens 17</w:t>
      </w:r>
      <w:r w:rsidRPr="001A52B1">
        <w:rPr>
          <w:rFonts w:asciiTheme="majorHAnsi" w:hAnsiTheme="majorHAnsi" w:cstheme="majorHAnsi"/>
          <w:color w:val="000000" w:themeColor="text1"/>
        </w:rPr>
        <w:t xml:space="preserve"> – PhD @ The New School for Social Research (Josh, “Inequality is slowing US economic growth,” </w:t>
      </w:r>
      <w:r w:rsidRPr="001A52B1">
        <w:rPr>
          <w:rFonts w:asciiTheme="majorHAnsi" w:hAnsiTheme="majorHAnsi" w:cstheme="majorHAnsi"/>
          <w:i/>
          <w:color w:val="000000" w:themeColor="text1"/>
        </w:rPr>
        <w:t>Economic Policy Institute</w:t>
      </w:r>
      <w:r w:rsidRPr="001A52B1">
        <w:rPr>
          <w:rFonts w:asciiTheme="majorHAnsi" w:hAnsiTheme="majorHAnsi" w:cstheme="majorHAnsi"/>
          <w:color w:val="000000" w:themeColor="text1"/>
        </w:rPr>
        <w:t xml:space="preserve">, </w:t>
      </w:r>
      <w:hyperlink r:id="rId10" w:history="1">
        <w:r w:rsidRPr="001A52B1">
          <w:rPr>
            <w:rStyle w:val="Hyperlink"/>
            <w:rFonts w:asciiTheme="majorHAnsi" w:hAnsiTheme="majorHAnsi" w:cstheme="majorHAnsi"/>
            <w:color w:val="000000" w:themeColor="text1"/>
          </w:rPr>
          <w:t>https://www.epi.org/publication/secular-stagnation/)//BB</w:t>
        </w:r>
      </w:hyperlink>
    </w:p>
    <w:p w14:paraId="1602DD3D" w14:textId="77777777" w:rsidR="00F24DAF" w:rsidRPr="001A52B1" w:rsidRDefault="00F24DAF" w:rsidP="00F24DAF">
      <w:pPr>
        <w:rPr>
          <w:rFonts w:asciiTheme="majorHAnsi" w:hAnsiTheme="majorHAnsi" w:cstheme="majorHAnsi"/>
          <w:color w:val="000000" w:themeColor="text1"/>
        </w:rPr>
      </w:pPr>
      <w:r w:rsidRPr="001A52B1">
        <w:rPr>
          <w:rFonts w:asciiTheme="majorHAnsi" w:hAnsiTheme="majorHAnsi" w:cstheme="majorHAnsi"/>
          <w:color w:val="000000" w:themeColor="text1"/>
        </w:rPr>
        <w:t xml:space="preserve">This new attention to the crisis of American pay is totally proper. </w:t>
      </w:r>
      <w:r w:rsidRPr="001A52B1">
        <w:rPr>
          <w:rStyle w:val="StyleUnderline"/>
          <w:rFonts w:asciiTheme="majorHAnsi" w:hAnsiTheme="majorHAnsi" w:cstheme="majorHAnsi"/>
          <w:color w:val="000000" w:themeColor="text1"/>
          <w:highlight w:val="yellow"/>
        </w:rPr>
        <w:t>The failure of wages</w:t>
      </w:r>
      <w:r w:rsidRPr="001A52B1">
        <w:rPr>
          <w:rStyle w:val="StyleUnderline"/>
          <w:rFonts w:asciiTheme="majorHAnsi" w:hAnsiTheme="majorHAnsi" w:cstheme="majorHAnsi"/>
          <w:color w:val="000000" w:themeColor="text1"/>
        </w:rPr>
        <w:t xml:space="preserve"> of the vast majority of Americans </w:t>
      </w:r>
      <w:r w:rsidRPr="001A52B1">
        <w:rPr>
          <w:rStyle w:val="StyleUnderline"/>
          <w:rFonts w:asciiTheme="majorHAnsi" w:hAnsiTheme="majorHAnsi" w:cstheme="majorHAnsi"/>
          <w:color w:val="000000" w:themeColor="text1"/>
          <w:highlight w:val="yellow"/>
        </w:rPr>
        <w:t>to benefit from economy-wide growth in productivity</w:t>
      </w:r>
      <w:r w:rsidRPr="001A52B1">
        <w:rPr>
          <w:rFonts w:asciiTheme="majorHAnsi" w:hAnsiTheme="majorHAnsi" w:cstheme="majorHAnsi"/>
          <w:color w:val="000000" w:themeColor="text1"/>
        </w:rPr>
        <w:t xml:space="preserve"> (or income generated in an average hour of work) </w:t>
      </w:r>
      <w:r w:rsidRPr="001A52B1">
        <w:rPr>
          <w:rStyle w:val="StyleUnderline"/>
          <w:rFonts w:asciiTheme="majorHAnsi" w:hAnsiTheme="majorHAnsi" w:cstheme="majorHAnsi"/>
          <w:color w:val="000000" w:themeColor="text1"/>
        </w:rPr>
        <w:t>has been the root cause of the stratospheric rise in inequality and the concentration of economic growth at the very top of the income distribution</w:t>
      </w:r>
      <w:r w:rsidRPr="001A52B1">
        <w:rPr>
          <w:rFonts w:asciiTheme="majorHAnsi" w:hAnsiTheme="majorHAnsi" w:cstheme="majorHAnsi"/>
          <w:color w:val="000000" w:themeColor="text1"/>
        </w:rPr>
        <w:t xml:space="preserve">. Had this upward redistribution not happened, incomes for the bottom 90 percent of Americans would be roughly 20 percent higher today.3 In short, </w:t>
      </w:r>
      <w:r w:rsidRPr="001A52B1">
        <w:rPr>
          <w:rStyle w:val="StyleUnderline"/>
          <w:rFonts w:asciiTheme="majorHAnsi" w:hAnsiTheme="majorHAnsi" w:cstheme="majorHAnsi"/>
          <w:color w:val="000000" w:themeColor="text1"/>
        </w:rPr>
        <w:t>the rise in inequality driven by anemic wage growth has imposed an “inequality tax” on American households</w:t>
      </w:r>
      <w:r w:rsidRPr="001A52B1">
        <w:rPr>
          <w:rFonts w:asciiTheme="majorHAnsi" w:hAnsiTheme="majorHAnsi" w:cstheme="majorHAnsi"/>
          <w:color w:val="000000" w:themeColor="text1"/>
        </w:rPr>
        <w:t xml:space="preserve"> that has robbed them of a fifth of their potential income. </w:t>
      </w:r>
      <w:r w:rsidRPr="001A52B1">
        <w:rPr>
          <w:rStyle w:val="StyleUnderline"/>
          <w:rFonts w:asciiTheme="majorHAnsi" w:hAnsiTheme="majorHAnsi" w:cstheme="majorHAnsi"/>
          <w:color w:val="000000" w:themeColor="text1"/>
          <w:highlight w:val="yellow"/>
        </w:rPr>
        <w:t>There would be huge benefits to American well-being from</w:t>
      </w:r>
      <w:r w:rsidRPr="001A52B1">
        <w:rPr>
          <w:rStyle w:val="StyleUnderline"/>
          <w:rFonts w:asciiTheme="majorHAnsi" w:hAnsiTheme="majorHAnsi" w:cstheme="majorHAnsi"/>
          <w:color w:val="000000" w:themeColor="text1"/>
        </w:rPr>
        <w:t xml:space="preserve"> blocking or reversing this upward </w:t>
      </w:r>
      <w:r w:rsidRPr="001A52B1">
        <w:rPr>
          <w:rStyle w:val="StyleUnderline"/>
          <w:rFonts w:asciiTheme="majorHAnsi" w:hAnsiTheme="majorHAnsi" w:cstheme="majorHAnsi"/>
          <w:color w:val="000000" w:themeColor="text1"/>
          <w:highlight w:val="yellow"/>
        </w:rPr>
        <w:t>redistribution</w:t>
      </w:r>
      <w:r w:rsidRPr="001A52B1">
        <w:rPr>
          <w:rStyle w:val="StyleUnderline"/>
          <w:rFonts w:asciiTheme="majorHAnsi" w:hAnsiTheme="majorHAnsi" w:cstheme="majorHAnsi"/>
          <w:color w:val="000000" w:themeColor="text1"/>
        </w:rPr>
        <w:t>. This welfare gain stemming from blocking upward redistribution is the primary reason to</w:t>
      </w:r>
      <w:r w:rsidRPr="001A52B1">
        <w:rPr>
          <w:rFonts w:asciiTheme="majorHAnsi" w:hAnsiTheme="majorHAnsi" w:cstheme="majorHAnsi"/>
          <w:color w:val="000000" w:themeColor="text1"/>
        </w:rPr>
        <w:t xml:space="preserve"> champion policy measures to </w:t>
      </w:r>
      <w:r w:rsidRPr="001A52B1">
        <w:rPr>
          <w:rStyle w:val="StyleUnderline"/>
          <w:rFonts w:asciiTheme="majorHAnsi" w:hAnsiTheme="majorHAnsi" w:cstheme="majorHAnsi"/>
          <w:color w:val="000000" w:themeColor="text1"/>
        </w:rPr>
        <w:t>boost wage growth</w:t>
      </w:r>
      <w:r w:rsidRPr="001A52B1">
        <w:rPr>
          <w:rFonts w:asciiTheme="majorHAnsi" w:hAnsiTheme="majorHAnsi" w:cstheme="majorHAnsi"/>
          <w:color w:val="000000" w:themeColor="text1"/>
        </w:rPr>
        <w:t xml:space="preserve"> and lead to a more equal distribution of income gains. Put simply, </w:t>
      </w:r>
      <w:r w:rsidRPr="001A52B1">
        <w:rPr>
          <w:rStyle w:val="StyleUnderline"/>
          <w:rFonts w:asciiTheme="majorHAnsi" w:hAnsiTheme="majorHAnsi" w:cstheme="majorHAnsi"/>
          <w:color w:val="000000" w:themeColor="text1"/>
        </w:rPr>
        <w:t>a dollar is worth more to a family living paycheck to paycheck than it is to families comfortably in the top 1 percent of the income distribution</w:t>
      </w:r>
      <w:r w:rsidRPr="001A52B1">
        <w:rPr>
          <w:rFonts w:asciiTheme="majorHAnsi" w:hAnsiTheme="majorHAnsi" w:cstheme="majorHAnsi"/>
          <w:color w:val="000000" w:themeColor="text1"/>
        </w:rPr>
        <w:t xml:space="preserve">. </w:t>
      </w:r>
      <w:r w:rsidRPr="001A52B1">
        <w:rPr>
          <w:rStyle w:val="StyleUnderline"/>
          <w:rFonts w:asciiTheme="majorHAnsi" w:hAnsiTheme="majorHAnsi" w:cstheme="majorHAnsi"/>
          <w:color w:val="000000" w:themeColor="text1"/>
        </w:rPr>
        <w:t>Proponents of</w:t>
      </w:r>
      <w:r w:rsidRPr="001A52B1">
        <w:rPr>
          <w:rFonts w:asciiTheme="majorHAnsi" w:hAnsiTheme="majorHAnsi" w:cstheme="majorHAnsi"/>
          <w:color w:val="000000" w:themeColor="text1"/>
        </w:rPr>
        <w:t xml:space="preserve"> increases in the minimum wage and other </w:t>
      </w:r>
      <w:r w:rsidRPr="001A52B1">
        <w:rPr>
          <w:rStyle w:val="StyleUnderline"/>
          <w:rFonts w:asciiTheme="majorHAnsi" w:hAnsiTheme="majorHAnsi" w:cstheme="majorHAnsi"/>
          <w:color w:val="000000" w:themeColor="text1"/>
        </w:rPr>
        <w:t>measures to boost American wages have</w:t>
      </w:r>
      <w:r w:rsidRPr="001A52B1">
        <w:rPr>
          <w:rFonts w:asciiTheme="majorHAnsi" w:hAnsiTheme="majorHAnsi" w:cstheme="majorHAnsi"/>
          <w:color w:val="000000" w:themeColor="text1"/>
        </w:rPr>
        <w:t xml:space="preserve"> often </w:t>
      </w:r>
      <w:r w:rsidRPr="001A52B1">
        <w:rPr>
          <w:rStyle w:val="StyleUnderline"/>
          <w:rFonts w:asciiTheme="majorHAnsi" w:hAnsiTheme="majorHAnsi" w:cstheme="majorHAnsi"/>
          <w:color w:val="000000" w:themeColor="text1"/>
        </w:rPr>
        <w:t xml:space="preserve">argued that there are benefits to these policies besides the </w:t>
      </w:r>
      <w:r w:rsidRPr="001A52B1">
        <w:rPr>
          <w:rStyle w:val="StyleUnderline"/>
          <w:rFonts w:asciiTheme="majorHAnsi" w:hAnsiTheme="majorHAnsi" w:cstheme="majorHAnsi"/>
          <w:color w:val="000000" w:themeColor="text1"/>
        </w:rPr>
        <w:lastRenderedPageBreak/>
        <w:t>welfare gains stemming from pure redistribution</w:t>
      </w:r>
      <w:r w:rsidRPr="001A52B1">
        <w:rPr>
          <w:rFonts w:asciiTheme="majorHAnsi" w:hAnsiTheme="majorHAnsi" w:cstheme="majorHAnsi"/>
          <w:color w:val="000000" w:themeColor="text1"/>
        </w:rPr>
        <w:t xml:space="preserve">. These proponents have often argued </w:t>
      </w:r>
      <w:r w:rsidRPr="001A52B1">
        <w:rPr>
          <w:rStyle w:val="StyleUnderline"/>
          <w:rFonts w:asciiTheme="majorHAnsi" w:hAnsiTheme="majorHAnsi" w:cstheme="majorHAnsi"/>
          <w:color w:val="000000" w:themeColor="text1"/>
        </w:rPr>
        <w:t>that boosting wages would</w:t>
      </w:r>
      <w:r w:rsidRPr="001A52B1">
        <w:rPr>
          <w:rFonts w:asciiTheme="majorHAnsi" w:hAnsiTheme="majorHAnsi" w:cstheme="majorHAnsi"/>
          <w:color w:val="000000" w:themeColor="text1"/>
        </w:rPr>
        <w:t xml:space="preserve"> even </w:t>
      </w:r>
      <w:r w:rsidRPr="001A52B1">
        <w:rPr>
          <w:rStyle w:val="StyleUnderline"/>
          <w:rFonts w:asciiTheme="majorHAnsi" w:hAnsiTheme="majorHAnsi" w:cstheme="majorHAnsi"/>
          <w:color w:val="000000" w:themeColor="text1"/>
        </w:rPr>
        <w:t>benefit aggregate economic outcomes</w:t>
      </w:r>
      <w:r w:rsidRPr="001A52B1">
        <w:rPr>
          <w:rFonts w:asciiTheme="majorHAnsi" w:hAnsiTheme="majorHAnsi" w:cstheme="majorHAnsi"/>
          <w:color w:val="000000" w:themeColor="text1"/>
        </w:rPr>
        <w:t xml:space="preserve">, like growth in gross domestic product (GDP) or employment. </w:t>
      </w:r>
      <w:r w:rsidRPr="001A52B1">
        <w:rPr>
          <w:rStyle w:val="StyleUnderline"/>
          <w:rFonts w:asciiTheme="majorHAnsi" w:hAnsiTheme="majorHAnsi" w:cstheme="majorHAnsi"/>
          <w:color w:val="000000" w:themeColor="text1"/>
        </w:rPr>
        <w:t xml:space="preserve">Recent evidence about developments in the American and global economies strongly indicate that these arguments are correct: </w:t>
      </w:r>
      <w:r w:rsidRPr="001A52B1">
        <w:rPr>
          <w:rStyle w:val="StyleUnderline"/>
          <w:rFonts w:asciiTheme="majorHAnsi" w:hAnsiTheme="majorHAnsi" w:cstheme="majorHAnsi"/>
          <w:color w:val="000000" w:themeColor="text1"/>
          <w:highlight w:val="yellow"/>
        </w:rPr>
        <w:t>boosting wages</w:t>
      </w:r>
      <w:r w:rsidRPr="001A52B1">
        <w:rPr>
          <w:rStyle w:val="StyleUnderline"/>
          <w:rFonts w:asciiTheme="majorHAnsi" w:hAnsiTheme="majorHAnsi" w:cstheme="majorHAnsi"/>
          <w:color w:val="000000" w:themeColor="text1"/>
        </w:rPr>
        <w:t xml:space="preserve"> of the bottom 90 percent </w:t>
      </w:r>
      <w:r w:rsidRPr="001A52B1">
        <w:rPr>
          <w:rStyle w:val="StyleUnderline"/>
          <w:rFonts w:asciiTheme="majorHAnsi" w:hAnsiTheme="majorHAnsi" w:cstheme="majorHAnsi"/>
          <w:color w:val="000000" w:themeColor="text1"/>
          <w:highlight w:val="yellow"/>
        </w:rPr>
        <w:t>would</w:t>
      </w:r>
      <w:r w:rsidRPr="001A52B1">
        <w:rPr>
          <w:rFonts w:asciiTheme="majorHAnsi" w:hAnsiTheme="majorHAnsi" w:cstheme="majorHAnsi"/>
          <w:color w:val="000000" w:themeColor="text1"/>
        </w:rPr>
        <w:t xml:space="preserve"> not just raise these households’ incomes and welfare (a more-than-sufficient reason to do so), it would also </w:t>
      </w:r>
      <w:r w:rsidRPr="001A52B1">
        <w:rPr>
          <w:rStyle w:val="StyleUnderline"/>
          <w:rFonts w:asciiTheme="majorHAnsi" w:hAnsiTheme="majorHAnsi" w:cstheme="majorHAnsi"/>
          <w:color w:val="000000" w:themeColor="text1"/>
          <w:highlight w:val="yellow"/>
        </w:rPr>
        <w:t>boost overall growth.</w:t>
      </w:r>
      <w:r w:rsidRPr="001A52B1">
        <w:rPr>
          <w:rStyle w:val="StyleUnderline"/>
          <w:rFonts w:asciiTheme="majorHAnsi" w:hAnsiTheme="majorHAnsi" w:cstheme="majorHAnsi"/>
          <w:color w:val="000000" w:themeColor="text1"/>
        </w:rPr>
        <w:t xml:space="preserve"> For the past decade</w:t>
      </w:r>
      <w:r w:rsidRPr="001A52B1">
        <w:rPr>
          <w:rFonts w:asciiTheme="majorHAnsi" w:hAnsiTheme="majorHAnsi" w:cstheme="majorHAnsi"/>
          <w:color w:val="000000" w:themeColor="text1"/>
        </w:rPr>
        <w:t xml:space="preserve"> (and maybe even longer), </w:t>
      </w:r>
      <w:r w:rsidRPr="001A52B1">
        <w:rPr>
          <w:rStyle w:val="StyleUnderline"/>
          <w:rFonts w:asciiTheme="majorHAnsi" w:hAnsiTheme="majorHAnsi" w:cstheme="majorHAnsi"/>
          <w:color w:val="000000" w:themeColor="text1"/>
        </w:rPr>
        <w:t xml:space="preserve">the </w:t>
      </w:r>
      <w:r w:rsidRPr="001A52B1">
        <w:rPr>
          <w:rStyle w:val="Emphasis"/>
          <w:rFonts w:asciiTheme="majorHAnsi" w:hAnsiTheme="majorHAnsi" w:cstheme="majorHAnsi"/>
          <w:color w:val="000000" w:themeColor="text1"/>
        </w:rPr>
        <w:t>primary constraint</w:t>
      </w:r>
      <w:r w:rsidRPr="001A52B1">
        <w:rPr>
          <w:rStyle w:val="StyleUnderline"/>
          <w:rFonts w:asciiTheme="majorHAnsi" w:hAnsiTheme="majorHAnsi" w:cstheme="majorHAnsi"/>
          <w:color w:val="000000" w:themeColor="text1"/>
        </w:rPr>
        <w:t xml:space="preserve"> on American economic growth has been too-slow spending</w:t>
      </w:r>
      <w:r w:rsidRPr="001A52B1">
        <w:rPr>
          <w:rFonts w:asciiTheme="majorHAnsi" w:hAnsiTheme="majorHAnsi" w:cstheme="majorHAnsi"/>
          <w:color w:val="000000" w:themeColor="text1"/>
        </w:rPr>
        <w:t xml:space="preserve"> by households, businesses, and governments. In economists’ jargon, </w:t>
      </w:r>
      <w:r w:rsidRPr="001A52B1">
        <w:rPr>
          <w:rStyle w:val="StyleUnderline"/>
          <w:rFonts w:asciiTheme="majorHAnsi" w:hAnsiTheme="majorHAnsi" w:cstheme="majorHAnsi"/>
          <w:color w:val="000000" w:themeColor="text1"/>
        </w:rPr>
        <w:t>the constraint has been growth in aggregate demand lagging behind growth in the economy’s productive capacity</w:t>
      </w:r>
      <w:r w:rsidRPr="001A52B1">
        <w:rPr>
          <w:rFonts w:asciiTheme="majorHAnsi" w:hAnsiTheme="majorHAnsi" w:cstheme="majorHAnsi"/>
          <w:color w:val="000000" w:themeColor="text1"/>
        </w:rPr>
        <w:t xml:space="preserve"> (including growth of the labor force and the stock of productive capital, such as plants and equipment). Much research indicates that </w:t>
      </w:r>
      <w:r w:rsidRPr="001A52B1">
        <w:rPr>
          <w:rStyle w:val="StyleUnderline"/>
          <w:rFonts w:asciiTheme="majorHAnsi" w:hAnsiTheme="majorHAnsi" w:cstheme="majorHAnsi"/>
          <w:color w:val="000000" w:themeColor="text1"/>
          <w:highlight w:val="yellow"/>
        </w:rPr>
        <w:t>this shortfall of demand could become a chronic problem</w:t>
      </w:r>
      <w:r w:rsidRPr="001A52B1">
        <w:rPr>
          <w:rFonts w:asciiTheme="majorHAnsi" w:hAnsiTheme="majorHAnsi" w:cstheme="majorHAnsi"/>
          <w:color w:val="000000" w:themeColor="text1"/>
        </w:rPr>
        <w:t xml:space="preserve"> in the future, </w:t>
      </w:r>
      <w:r w:rsidRPr="001A52B1">
        <w:rPr>
          <w:rStyle w:val="StyleUnderline"/>
          <w:rFonts w:asciiTheme="majorHAnsi" w:hAnsiTheme="majorHAnsi" w:cstheme="majorHAnsi"/>
          <w:color w:val="000000" w:themeColor="text1"/>
        </w:rPr>
        <w:t>constantly pulling down growth</w:t>
      </w:r>
      <w:r w:rsidRPr="001A52B1">
        <w:rPr>
          <w:rFonts w:asciiTheme="majorHAnsi" w:hAnsiTheme="majorHAnsi" w:cstheme="majorHAnsi"/>
          <w:color w:val="000000" w:themeColor="text1"/>
        </w:rPr>
        <w:t xml:space="preserve"> unless macroeconomic policy changes dramatically.</w:t>
      </w:r>
    </w:p>
    <w:p w14:paraId="06EE2F1A" w14:textId="1B9BCCCA" w:rsidR="00F24DAF" w:rsidRPr="001A52B1" w:rsidRDefault="00F24DAF" w:rsidP="00F24DAF">
      <w:pPr>
        <w:keepNext/>
        <w:keepLines/>
        <w:spacing w:before="40" w:after="0"/>
        <w:outlineLvl w:val="3"/>
        <w:rPr>
          <w:rFonts w:asciiTheme="majorHAnsi" w:eastAsiaTheme="majorEastAsia" w:hAnsiTheme="majorHAnsi" w:cstheme="majorHAnsi"/>
          <w:b/>
          <w:iCs/>
          <w:color w:val="000000" w:themeColor="text1"/>
          <w:sz w:val="26"/>
        </w:rPr>
      </w:pPr>
      <w:r w:rsidRPr="001A52B1">
        <w:rPr>
          <w:rFonts w:asciiTheme="majorHAnsi" w:eastAsiaTheme="majorEastAsia" w:hAnsiTheme="majorHAnsi" w:cstheme="majorHAnsi"/>
          <w:b/>
          <w:iCs/>
          <w:color w:val="000000" w:themeColor="text1"/>
          <w:sz w:val="26"/>
        </w:rPr>
        <w:t>Slower growth wrecks US leadership.</w:t>
      </w:r>
    </w:p>
    <w:p w14:paraId="7A91A5EC" w14:textId="77777777" w:rsidR="00F24DAF" w:rsidRPr="001A52B1" w:rsidRDefault="00F24DAF" w:rsidP="00F24DAF">
      <w:pPr>
        <w:rPr>
          <w:rFonts w:asciiTheme="majorHAnsi" w:hAnsiTheme="majorHAnsi" w:cstheme="majorHAnsi"/>
          <w:color w:val="000000" w:themeColor="text1"/>
        </w:rPr>
      </w:pPr>
      <w:r w:rsidRPr="001A52B1">
        <w:rPr>
          <w:rFonts w:asciiTheme="majorHAnsi" w:hAnsiTheme="majorHAnsi" w:cstheme="majorHAnsi"/>
          <w:color w:val="000000" w:themeColor="text1"/>
        </w:rPr>
        <w:t xml:space="preserve">Richard </w:t>
      </w:r>
      <w:proofErr w:type="spellStart"/>
      <w:r w:rsidRPr="001A52B1">
        <w:rPr>
          <w:rStyle w:val="Style13ptBold"/>
          <w:rFonts w:asciiTheme="majorHAnsi" w:hAnsiTheme="majorHAnsi" w:cstheme="majorHAnsi"/>
          <w:color w:val="000000" w:themeColor="text1"/>
        </w:rPr>
        <w:t>Haass</w:t>
      </w:r>
      <w:proofErr w:type="spellEnd"/>
      <w:r w:rsidRPr="001A52B1">
        <w:rPr>
          <w:rStyle w:val="Style13ptBold"/>
          <w:rFonts w:asciiTheme="majorHAnsi" w:hAnsiTheme="majorHAnsi" w:cstheme="majorHAnsi"/>
          <w:color w:val="000000" w:themeColor="text1"/>
        </w:rPr>
        <w:t xml:space="preserve"> 17</w:t>
      </w:r>
      <w:r w:rsidRPr="001A52B1">
        <w:rPr>
          <w:rFonts w:asciiTheme="majorHAnsi" w:hAnsiTheme="majorHAnsi" w:cstheme="majorHAnsi"/>
          <w:color w:val="000000" w:themeColor="text1"/>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409758C1" w14:textId="77777777" w:rsidR="00F24DAF" w:rsidRPr="001A52B1" w:rsidRDefault="00F24DAF" w:rsidP="00F24DAF">
      <w:pPr>
        <w:rPr>
          <w:rFonts w:asciiTheme="majorHAnsi" w:hAnsiTheme="majorHAnsi" w:cstheme="majorHAnsi"/>
          <w:color w:val="000000" w:themeColor="text1"/>
          <w:u w:val="single"/>
        </w:rPr>
      </w:pPr>
      <w:r w:rsidRPr="001A52B1">
        <w:rPr>
          <w:rFonts w:asciiTheme="majorHAnsi" w:hAnsiTheme="majorHAnsi" w:cstheme="majorHAnsi"/>
          <w:color w:val="000000" w:themeColor="text1"/>
          <w:u w:val="single"/>
        </w:rPr>
        <w:t xml:space="preserve">A large portion of </w:t>
      </w:r>
      <w:r w:rsidRPr="001A52B1">
        <w:rPr>
          <w:rFonts w:asciiTheme="majorHAnsi" w:hAnsiTheme="majorHAnsi" w:cstheme="majorHAnsi"/>
          <w:color w:val="000000" w:themeColor="text1"/>
          <w:highlight w:val="yellow"/>
          <w:u w:val="single"/>
        </w:rPr>
        <w:t>the burden of</w:t>
      </w:r>
      <w:r w:rsidRPr="001A52B1">
        <w:rPr>
          <w:rFonts w:asciiTheme="majorHAnsi" w:hAnsiTheme="majorHAnsi" w:cstheme="majorHAnsi"/>
          <w:color w:val="000000" w:themeColor="text1"/>
          <w:u w:val="single"/>
        </w:rPr>
        <w:t xml:space="preserve"> creating and </w:t>
      </w:r>
      <w:r w:rsidRPr="001A52B1">
        <w:rPr>
          <w:rFonts w:asciiTheme="majorHAnsi" w:hAnsiTheme="majorHAnsi" w:cstheme="majorHAnsi"/>
          <w:color w:val="000000" w:themeColor="text1"/>
          <w:highlight w:val="yellow"/>
          <w:u w:val="single"/>
        </w:rPr>
        <w:t>maintaining order</w:t>
      </w:r>
      <w:r w:rsidRPr="001A52B1">
        <w:rPr>
          <w:rFonts w:asciiTheme="majorHAnsi" w:hAnsiTheme="majorHAnsi" w:cstheme="majorHAnsi"/>
          <w:color w:val="000000" w:themeColor="text1"/>
          <w:u w:val="single"/>
        </w:rPr>
        <w:t xml:space="preserve"> at the regional or global level </w:t>
      </w:r>
      <w:r w:rsidRPr="001A52B1">
        <w:rPr>
          <w:rFonts w:asciiTheme="majorHAnsi" w:hAnsiTheme="majorHAnsi" w:cstheme="majorHAnsi"/>
          <w:color w:val="000000" w:themeColor="text1"/>
          <w:highlight w:val="yellow"/>
          <w:u w:val="single"/>
        </w:rPr>
        <w:t>will fall on the U</w:t>
      </w:r>
      <w:r w:rsidRPr="001A52B1">
        <w:rPr>
          <w:rFonts w:asciiTheme="majorHAnsi" w:hAnsiTheme="majorHAnsi" w:cstheme="majorHAnsi"/>
          <w:color w:val="000000" w:themeColor="text1"/>
          <w:u w:val="single"/>
        </w:rPr>
        <w:t xml:space="preserve">nited </w:t>
      </w:r>
      <w:r w:rsidRPr="001A52B1">
        <w:rPr>
          <w:rFonts w:asciiTheme="majorHAnsi" w:hAnsiTheme="majorHAnsi" w:cstheme="majorHAnsi"/>
          <w:color w:val="000000" w:themeColor="text1"/>
          <w:highlight w:val="yellow"/>
          <w:u w:val="single"/>
        </w:rPr>
        <w:t>S</w:t>
      </w:r>
      <w:r w:rsidRPr="001A52B1">
        <w:rPr>
          <w:rFonts w:asciiTheme="majorHAnsi" w:hAnsiTheme="majorHAnsi" w:cstheme="majorHAnsi"/>
          <w:color w:val="000000" w:themeColor="text1"/>
          <w:u w:val="single"/>
        </w:rPr>
        <w:t xml:space="preserve">tates. </w:t>
      </w:r>
      <w:r w:rsidRPr="001A52B1">
        <w:rPr>
          <w:rFonts w:asciiTheme="majorHAnsi" w:hAnsiTheme="majorHAnsi" w:cstheme="majorHAnsi"/>
          <w:color w:val="000000" w:themeColor="text1"/>
          <w:highlight w:val="yellow"/>
          <w:u w:val="single"/>
        </w:rPr>
        <w:t xml:space="preserve">This is </w:t>
      </w:r>
      <w:r w:rsidRPr="001A52B1">
        <w:rPr>
          <w:rStyle w:val="Emphasis"/>
          <w:rFonts w:asciiTheme="majorHAnsi" w:hAnsiTheme="majorHAnsi" w:cstheme="majorHAnsi"/>
          <w:color w:val="000000" w:themeColor="text1"/>
          <w:highlight w:val="yellow"/>
        </w:rPr>
        <w:t>inevitable</w:t>
      </w:r>
      <w:r w:rsidRPr="001A52B1">
        <w:rPr>
          <w:rFonts w:asciiTheme="majorHAnsi" w:hAnsiTheme="majorHAnsi" w:cstheme="majorHAnsi"/>
          <w:color w:val="000000" w:themeColor="text1"/>
          <w:u w:val="single"/>
        </w:rPr>
        <w:t xml:space="preserve"> </w:t>
      </w:r>
      <w:r w:rsidRPr="001A52B1">
        <w:rPr>
          <w:rFonts w:asciiTheme="majorHAnsi" w:hAnsiTheme="majorHAnsi" w:cstheme="majorHAnsi"/>
          <w:color w:val="000000" w:themeColor="text1"/>
          <w:sz w:val="16"/>
          <w:szCs w:val="16"/>
        </w:rPr>
        <w:t xml:space="preserve">for several reasons, only one of which is that the United States is and will likely remain the most powerful country in the world for decades to come. The corollary to this point is that </w:t>
      </w:r>
      <w:r w:rsidRPr="001A52B1">
        <w:rPr>
          <w:rFonts w:asciiTheme="majorHAnsi" w:hAnsiTheme="majorHAnsi" w:cstheme="majorHAnsi"/>
          <w:color w:val="000000" w:themeColor="text1"/>
          <w:highlight w:val="yellow"/>
          <w:u w:val="single"/>
        </w:rPr>
        <w:t>no other country or group</w:t>
      </w:r>
      <w:r w:rsidRPr="001A52B1">
        <w:rPr>
          <w:rFonts w:asciiTheme="majorHAnsi" w:hAnsiTheme="majorHAnsi" w:cstheme="majorHAnsi"/>
          <w:color w:val="000000" w:themeColor="text1"/>
          <w:u w:val="single"/>
        </w:rPr>
        <w:t xml:space="preserve"> of countries </w:t>
      </w:r>
      <w:r w:rsidRPr="001A52B1">
        <w:rPr>
          <w:rFonts w:asciiTheme="majorHAnsi" w:hAnsiTheme="majorHAnsi" w:cstheme="majorHAnsi"/>
          <w:color w:val="000000" w:themeColor="text1"/>
          <w:highlight w:val="yellow"/>
          <w:u w:val="single"/>
        </w:rPr>
        <w:t>has</w:t>
      </w:r>
      <w:r w:rsidRPr="001A52B1">
        <w:rPr>
          <w:rFonts w:asciiTheme="majorHAnsi" w:hAnsiTheme="majorHAnsi" w:cstheme="majorHAnsi"/>
          <w:color w:val="000000" w:themeColor="text1"/>
          <w:u w:val="single"/>
        </w:rPr>
        <w:t xml:space="preserve"> either </w:t>
      </w:r>
      <w:r w:rsidRPr="001A52B1">
        <w:rPr>
          <w:rFonts w:asciiTheme="majorHAnsi" w:hAnsiTheme="majorHAnsi" w:cstheme="majorHAnsi"/>
          <w:color w:val="000000" w:themeColor="text1"/>
          <w:highlight w:val="yellow"/>
          <w:u w:val="single"/>
        </w:rPr>
        <w:t>the capacity or</w:t>
      </w:r>
      <w:r w:rsidRPr="001A52B1">
        <w:rPr>
          <w:rFonts w:asciiTheme="majorHAnsi" w:hAnsiTheme="majorHAnsi" w:cstheme="majorHAnsi"/>
          <w:color w:val="000000" w:themeColor="text1"/>
          <w:u w:val="single"/>
        </w:rPr>
        <w:t xml:space="preserve"> the </w:t>
      </w:r>
      <w:r w:rsidRPr="001A52B1">
        <w:rPr>
          <w:rFonts w:asciiTheme="majorHAnsi" w:hAnsiTheme="majorHAnsi" w:cstheme="majorHAnsi"/>
          <w:color w:val="000000" w:themeColor="text1"/>
          <w:highlight w:val="yellow"/>
          <w:u w:val="single"/>
        </w:rPr>
        <w:t>mind-set</w:t>
      </w:r>
      <w:r w:rsidRPr="001A52B1">
        <w:rPr>
          <w:rFonts w:asciiTheme="majorHAnsi" w:hAnsiTheme="majorHAnsi" w:cstheme="majorHAnsi"/>
          <w:color w:val="000000" w:themeColor="text1"/>
          <w:u w:val="single"/>
        </w:rPr>
        <w:t xml:space="preserve"> to build a global order</w:t>
      </w:r>
      <w:r w:rsidRPr="001A52B1">
        <w:rPr>
          <w:rFonts w:asciiTheme="majorHAnsi" w:hAnsiTheme="majorHAnsi" w:cstheme="majorHAnsi"/>
          <w:color w:val="000000" w:themeColor="text1"/>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1A52B1">
        <w:rPr>
          <w:rFonts w:asciiTheme="majorHAnsi" w:hAnsiTheme="majorHAnsi" w:cstheme="majorHAnsi"/>
          <w:color w:val="000000" w:themeColor="text1"/>
          <w:highlight w:val="yellow"/>
          <w:u w:val="single"/>
        </w:rPr>
        <w:t>certain actors do have the</w:t>
      </w:r>
      <w:r w:rsidRPr="001A52B1">
        <w:rPr>
          <w:rFonts w:asciiTheme="majorHAnsi" w:hAnsiTheme="majorHAnsi" w:cstheme="majorHAnsi"/>
          <w:color w:val="000000" w:themeColor="text1"/>
          <w:u w:val="single"/>
        </w:rPr>
        <w:t xml:space="preserve"> mind-set and </w:t>
      </w:r>
      <w:r w:rsidRPr="001A52B1">
        <w:rPr>
          <w:rFonts w:asciiTheme="majorHAnsi" w:hAnsiTheme="majorHAnsi" w:cstheme="majorHAnsi"/>
          <w:color w:val="000000" w:themeColor="text1"/>
          <w:highlight w:val="yellow"/>
          <w:u w:val="single"/>
        </w:rPr>
        <w:t>means</w:t>
      </w:r>
      <w:r w:rsidRPr="001A52B1">
        <w:rPr>
          <w:rFonts w:asciiTheme="majorHAnsi" w:hAnsiTheme="majorHAnsi" w:cstheme="majorHAnsi"/>
          <w:color w:val="000000" w:themeColor="text1"/>
          <w:u w:val="single"/>
        </w:rPr>
        <w:t xml:space="preserve"> to shape an order. The problem is that their views of order are in part or in whole incompatible with U.S. interests. Examples would include </w:t>
      </w:r>
      <w:r w:rsidRPr="001A52B1">
        <w:rPr>
          <w:rStyle w:val="Emphasis"/>
          <w:rFonts w:asciiTheme="majorHAnsi" w:hAnsiTheme="majorHAnsi" w:cstheme="majorHAnsi"/>
          <w:color w:val="000000" w:themeColor="text1"/>
          <w:highlight w:val="yellow"/>
        </w:rPr>
        <w:t>Iran</w:t>
      </w:r>
      <w:r w:rsidRPr="001A52B1">
        <w:rPr>
          <w:rFonts w:asciiTheme="majorHAnsi" w:hAnsiTheme="majorHAnsi" w:cstheme="majorHAnsi"/>
          <w:color w:val="000000" w:themeColor="text1"/>
          <w:u w:val="single"/>
        </w:rPr>
        <w:t xml:space="preserve"> </w:t>
      </w:r>
      <w:r w:rsidRPr="001A52B1">
        <w:rPr>
          <w:rFonts w:asciiTheme="majorHAnsi" w:hAnsiTheme="majorHAnsi" w:cstheme="majorHAnsi"/>
          <w:color w:val="000000" w:themeColor="text1"/>
          <w:highlight w:val="yellow"/>
          <w:u w:val="single"/>
        </w:rPr>
        <w:t xml:space="preserve">and </w:t>
      </w:r>
      <w:r w:rsidRPr="001A52B1">
        <w:rPr>
          <w:rStyle w:val="Emphasis"/>
          <w:rFonts w:asciiTheme="majorHAnsi" w:hAnsiTheme="majorHAnsi" w:cstheme="majorHAnsi"/>
          <w:color w:val="000000" w:themeColor="text1"/>
          <w:highlight w:val="yellow"/>
        </w:rPr>
        <w:t>ISIS</w:t>
      </w:r>
      <w:r w:rsidRPr="001A52B1">
        <w:rPr>
          <w:rFonts w:asciiTheme="majorHAnsi" w:hAnsiTheme="majorHAnsi" w:cstheme="majorHAnsi"/>
          <w:color w:val="000000" w:themeColor="text1"/>
          <w:u w:val="single"/>
        </w:rPr>
        <w:t xml:space="preserve"> in the Middle East, </w:t>
      </w:r>
      <w:r w:rsidRPr="001A52B1">
        <w:rPr>
          <w:rStyle w:val="Emphasis"/>
          <w:rFonts w:asciiTheme="majorHAnsi" w:hAnsiTheme="majorHAnsi" w:cstheme="majorHAnsi"/>
          <w:color w:val="000000" w:themeColor="text1"/>
          <w:highlight w:val="yellow"/>
        </w:rPr>
        <w:t>China</w:t>
      </w:r>
      <w:r w:rsidRPr="001A52B1">
        <w:rPr>
          <w:rFonts w:asciiTheme="majorHAnsi" w:hAnsiTheme="majorHAnsi" w:cstheme="majorHAnsi"/>
          <w:color w:val="000000" w:themeColor="text1"/>
          <w:u w:val="single"/>
        </w:rPr>
        <w:t xml:space="preserve"> in Asia, </w:t>
      </w:r>
      <w:r w:rsidRPr="001A52B1">
        <w:rPr>
          <w:rFonts w:asciiTheme="majorHAnsi" w:hAnsiTheme="majorHAnsi" w:cstheme="majorHAnsi"/>
          <w:color w:val="000000" w:themeColor="text1"/>
          <w:highlight w:val="yellow"/>
          <w:u w:val="single"/>
        </w:rPr>
        <w:t xml:space="preserve">and </w:t>
      </w:r>
      <w:r w:rsidRPr="001A52B1">
        <w:rPr>
          <w:rStyle w:val="Emphasis"/>
          <w:rFonts w:asciiTheme="majorHAnsi" w:hAnsiTheme="majorHAnsi" w:cstheme="majorHAnsi"/>
          <w:color w:val="000000" w:themeColor="text1"/>
          <w:highlight w:val="yellow"/>
        </w:rPr>
        <w:t>Russia</w:t>
      </w:r>
      <w:r w:rsidRPr="001A52B1">
        <w:rPr>
          <w:rFonts w:asciiTheme="majorHAnsi" w:hAnsiTheme="majorHAnsi" w:cstheme="majorHAnsi"/>
          <w:color w:val="000000" w:themeColor="text1"/>
          <w:u w:val="single"/>
        </w:rPr>
        <w:t xml:space="preserve"> in Europe</w:t>
      </w:r>
      <w:r w:rsidRPr="001A52B1">
        <w:rPr>
          <w:rFonts w:asciiTheme="majorHAnsi" w:hAnsiTheme="majorHAnsi" w:cstheme="majorHAnsi"/>
          <w:color w:val="000000" w:themeColor="text1"/>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1A52B1">
        <w:rPr>
          <w:rFonts w:asciiTheme="majorHAnsi" w:hAnsiTheme="majorHAnsi" w:cstheme="majorHAnsi"/>
          <w:color w:val="000000" w:themeColor="text1"/>
          <w:u w:val="single"/>
        </w:rPr>
        <w:t xml:space="preserve"> </w:t>
      </w:r>
      <w:r w:rsidRPr="001A52B1">
        <w:rPr>
          <w:rFonts w:asciiTheme="majorHAnsi" w:hAnsiTheme="majorHAnsi" w:cstheme="majorHAnsi"/>
          <w:color w:val="000000" w:themeColor="text1"/>
          <w:highlight w:val="yellow"/>
          <w:u w:val="single"/>
        </w:rPr>
        <w:t xml:space="preserve">no country can contend with </w:t>
      </w:r>
      <w:r w:rsidRPr="001A52B1">
        <w:rPr>
          <w:rStyle w:val="Emphasis"/>
          <w:rFonts w:asciiTheme="majorHAnsi" w:hAnsiTheme="majorHAnsi" w:cstheme="majorHAnsi"/>
          <w:color w:val="000000" w:themeColor="text1"/>
          <w:highlight w:val="yellow"/>
        </w:rPr>
        <w:t>global challenges</w:t>
      </w:r>
      <w:r w:rsidRPr="001A52B1">
        <w:rPr>
          <w:rFonts w:asciiTheme="majorHAnsi" w:hAnsiTheme="majorHAnsi" w:cstheme="majorHAnsi"/>
          <w:color w:val="000000" w:themeColor="text1"/>
          <w:highlight w:val="yellow"/>
          <w:u w:val="single"/>
        </w:rPr>
        <w:t xml:space="preserve"> on its own</w:t>
      </w:r>
      <w:r w:rsidRPr="001A52B1">
        <w:rPr>
          <w:rFonts w:asciiTheme="majorHAnsi" w:hAnsiTheme="majorHAnsi" w:cstheme="majorHAnsi"/>
          <w:color w:val="000000" w:themeColor="text1"/>
          <w:u w:val="single"/>
        </w:rPr>
        <w:t xml:space="preserve"> given the very nature of these challenges. The United States could reduce its carbon footprint dramatically, but the effect on </w:t>
      </w:r>
      <w:r w:rsidRPr="001A52B1">
        <w:rPr>
          <w:rStyle w:val="Emphasis"/>
          <w:rFonts w:asciiTheme="majorHAnsi" w:hAnsiTheme="majorHAnsi" w:cstheme="majorHAnsi"/>
          <w:color w:val="000000" w:themeColor="text1"/>
        </w:rPr>
        <w:t xml:space="preserve">global </w:t>
      </w:r>
      <w:r w:rsidRPr="001A52B1">
        <w:rPr>
          <w:rStyle w:val="Emphasis"/>
          <w:rFonts w:asciiTheme="majorHAnsi" w:hAnsiTheme="majorHAnsi" w:cstheme="majorHAnsi"/>
          <w:color w:val="000000" w:themeColor="text1"/>
          <w:highlight w:val="yellow"/>
        </w:rPr>
        <w:t>climate</w:t>
      </w:r>
      <w:r w:rsidRPr="001A52B1">
        <w:rPr>
          <w:rFonts w:asciiTheme="majorHAnsi" w:hAnsiTheme="majorHAnsi" w:cstheme="majorHAnsi"/>
          <w:color w:val="000000" w:themeColor="text1"/>
          <w:u w:val="single"/>
        </w:rPr>
        <w:t xml:space="preserve"> would be modest if India and China failed to follow suit. Similarly, on its own the United States cannot maintain a world trading system or successfully combat </w:t>
      </w:r>
      <w:r w:rsidRPr="001A52B1">
        <w:rPr>
          <w:rStyle w:val="Emphasis"/>
          <w:rFonts w:asciiTheme="majorHAnsi" w:hAnsiTheme="majorHAnsi" w:cstheme="majorHAnsi"/>
          <w:color w:val="000000" w:themeColor="text1"/>
          <w:highlight w:val="yellow"/>
        </w:rPr>
        <w:t>terrorism or disease</w:t>
      </w:r>
      <w:r w:rsidRPr="001A52B1">
        <w:rPr>
          <w:rFonts w:asciiTheme="majorHAnsi" w:hAnsiTheme="majorHAnsi" w:cstheme="majorHAnsi"/>
          <w:color w:val="000000" w:themeColor="text1"/>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1A52B1">
        <w:rPr>
          <w:rFonts w:asciiTheme="majorHAnsi" w:hAnsiTheme="majorHAnsi" w:cstheme="majorHAnsi"/>
          <w:color w:val="000000" w:themeColor="text1"/>
          <w:u w:val="single"/>
        </w:rPr>
        <w:t xml:space="preserve"> </w:t>
      </w:r>
      <w:r w:rsidRPr="001A52B1">
        <w:rPr>
          <w:rFonts w:asciiTheme="majorHAnsi" w:hAnsiTheme="majorHAnsi" w:cstheme="majorHAnsi"/>
          <w:color w:val="000000" w:themeColor="text1"/>
          <w:highlight w:val="yellow"/>
          <w:u w:val="single"/>
        </w:rPr>
        <w:t>Partners are essential</w:t>
      </w:r>
      <w:r w:rsidRPr="001A52B1">
        <w:rPr>
          <w:rFonts w:asciiTheme="majorHAnsi" w:hAnsiTheme="majorHAnsi" w:cstheme="majorHAnsi"/>
          <w:color w:val="000000" w:themeColor="text1"/>
          <w:u w:val="single"/>
        </w:rPr>
        <w:t xml:space="preserve">. </w:t>
      </w:r>
      <w:r w:rsidRPr="001A52B1">
        <w:rPr>
          <w:rFonts w:asciiTheme="majorHAnsi" w:hAnsiTheme="majorHAnsi" w:cstheme="majorHAnsi"/>
          <w:color w:val="000000" w:themeColor="text1"/>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w:t>
      </w:r>
      <w:r w:rsidRPr="001A52B1">
        <w:rPr>
          <w:rFonts w:asciiTheme="majorHAnsi" w:hAnsiTheme="majorHAnsi" w:cstheme="majorHAnsi"/>
          <w:color w:val="000000" w:themeColor="text1"/>
          <w:sz w:val="16"/>
          <w:szCs w:val="16"/>
        </w:rPr>
        <w:lastRenderedPageBreak/>
        <w:t xml:space="preserve">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1A52B1">
        <w:rPr>
          <w:rFonts w:asciiTheme="majorHAnsi" w:hAnsiTheme="majorHAnsi" w:cstheme="majorHAnsi"/>
          <w:color w:val="000000" w:themeColor="text1"/>
          <w:highlight w:val="yellow"/>
          <w:u w:val="single"/>
        </w:rPr>
        <w:t>to lead</w:t>
      </w:r>
      <w:r w:rsidRPr="001A52B1">
        <w:rPr>
          <w:rFonts w:asciiTheme="majorHAnsi" w:hAnsiTheme="majorHAnsi" w:cstheme="majorHAnsi"/>
          <w:color w:val="000000" w:themeColor="text1"/>
          <w:u w:val="single"/>
        </w:rPr>
        <w:t xml:space="preserve"> and compete and act </w:t>
      </w:r>
      <w:r w:rsidRPr="001A52B1">
        <w:rPr>
          <w:rFonts w:asciiTheme="majorHAnsi" w:hAnsiTheme="majorHAnsi" w:cstheme="majorHAnsi"/>
          <w:color w:val="000000" w:themeColor="text1"/>
          <w:highlight w:val="yellow"/>
          <w:u w:val="single"/>
        </w:rPr>
        <w:t>effectively</w:t>
      </w:r>
      <w:r w:rsidRPr="001A52B1">
        <w:rPr>
          <w:rFonts w:asciiTheme="majorHAnsi" w:hAnsiTheme="majorHAnsi" w:cstheme="majorHAnsi"/>
          <w:color w:val="000000" w:themeColor="text1"/>
          <w:u w:val="single"/>
        </w:rPr>
        <w:t xml:space="preserve"> in the world, </w:t>
      </w:r>
      <w:r w:rsidRPr="001A52B1">
        <w:rPr>
          <w:rFonts w:asciiTheme="majorHAnsi" w:hAnsiTheme="majorHAnsi" w:cstheme="majorHAnsi"/>
          <w:color w:val="000000" w:themeColor="text1"/>
          <w:highlight w:val="yellow"/>
          <w:u w:val="single"/>
        </w:rPr>
        <w:t>the U</w:t>
      </w:r>
      <w:r w:rsidRPr="001A52B1">
        <w:rPr>
          <w:rFonts w:asciiTheme="majorHAnsi" w:hAnsiTheme="majorHAnsi" w:cstheme="majorHAnsi"/>
          <w:color w:val="000000" w:themeColor="text1"/>
          <w:u w:val="single"/>
        </w:rPr>
        <w:t xml:space="preserve">nited </w:t>
      </w:r>
      <w:r w:rsidRPr="001A52B1">
        <w:rPr>
          <w:rFonts w:asciiTheme="majorHAnsi" w:hAnsiTheme="majorHAnsi" w:cstheme="majorHAnsi"/>
          <w:color w:val="000000" w:themeColor="text1"/>
          <w:highlight w:val="yellow"/>
          <w:u w:val="single"/>
        </w:rPr>
        <w:t>S</w:t>
      </w:r>
      <w:r w:rsidRPr="001A52B1">
        <w:rPr>
          <w:rFonts w:asciiTheme="majorHAnsi" w:hAnsiTheme="majorHAnsi" w:cstheme="majorHAnsi"/>
          <w:color w:val="000000" w:themeColor="text1"/>
          <w:u w:val="single"/>
        </w:rPr>
        <w:t xml:space="preserve">tates </w:t>
      </w:r>
      <w:r w:rsidRPr="001A52B1">
        <w:rPr>
          <w:rStyle w:val="Emphasis"/>
          <w:rFonts w:asciiTheme="majorHAnsi" w:hAnsiTheme="majorHAnsi" w:cstheme="majorHAnsi"/>
          <w:color w:val="000000" w:themeColor="text1"/>
          <w:highlight w:val="yellow"/>
        </w:rPr>
        <w:t>needs to put its house in order</w:t>
      </w:r>
      <w:r w:rsidRPr="001A52B1">
        <w:rPr>
          <w:rFonts w:asciiTheme="majorHAnsi" w:hAnsiTheme="majorHAnsi" w:cstheme="majorHAnsi"/>
          <w:color w:val="000000" w:themeColor="text1"/>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1A52B1">
        <w:rPr>
          <w:rFonts w:asciiTheme="majorHAnsi" w:hAnsiTheme="majorHAnsi" w:cstheme="majorHAnsi"/>
          <w:color w:val="000000" w:themeColor="text1"/>
          <w:u w:val="single"/>
        </w:rPr>
        <w:t xml:space="preserve"> The United States is not sufficient, </w:t>
      </w:r>
      <w:r w:rsidRPr="001A52B1">
        <w:rPr>
          <w:rStyle w:val="Emphasis"/>
          <w:rFonts w:asciiTheme="majorHAnsi" w:hAnsiTheme="majorHAnsi" w:cstheme="majorHAnsi"/>
          <w:color w:val="000000" w:themeColor="text1"/>
        </w:rPr>
        <w:t>but it is necessary</w:t>
      </w:r>
      <w:r w:rsidRPr="001A52B1">
        <w:rPr>
          <w:rFonts w:asciiTheme="majorHAnsi" w:hAnsiTheme="majorHAnsi" w:cstheme="majorHAnsi"/>
          <w:color w:val="000000" w:themeColor="text1"/>
          <w:sz w:val="16"/>
          <w:szCs w:val="16"/>
        </w:rPr>
        <w:t xml:space="preserve">. It is also true that the United States cannot lead or act effectively in the world if it does not have a strong domestic foundation. </w:t>
      </w:r>
      <w:r w:rsidRPr="001A52B1">
        <w:rPr>
          <w:rFonts w:asciiTheme="majorHAnsi" w:hAnsiTheme="majorHAnsi" w:cstheme="majorHAnsi"/>
          <w:color w:val="000000" w:themeColor="text1"/>
          <w:highlight w:val="yellow"/>
          <w:u w:val="single"/>
        </w:rPr>
        <w:t>National security</w:t>
      </w:r>
      <w:r w:rsidRPr="001A52B1">
        <w:rPr>
          <w:rFonts w:asciiTheme="majorHAnsi" w:hAnsiTheme="majorHAnsi" w:cstheme="majorHAnsi"/>
          <w:color w:val="000000" w:themeColor="text1"/>
          <w:u w:val="single"/>
        </w:rPr>
        <w:t xml:space="preserve"> inevitably </w:t>
      </w:r>
      <w:r w:rsidRPr="001A52B1">
        <w:rPr>
          <w:rFonts w:asciiTheme="majorHAnsi" w:hAnsiTheme="majorHAnsi" w:cstheme="majorHAnsi"/>
          <w:color w:val="000000" w:themeColor="text1"/>
          <w:highlight w:val="yellow"/>
          <w:u w:val="single"/>
        </w:rPr>
        <w:t>requires significant</w:t>
      </w:r>
      <w:r w:rsidRPr="001A52B1">
        <w:rPr>
          <w:rFonts w:asciiTheme="majorHAnsi" w:hAnsiTheme="majorHAnsi" w:cstheme="majorHAnsi"/>
          <w:color w:val="000000" w:themeColor="text1"/>
          <w:u w:val="single"/>
        </w:rPr>
        <w:t xml:space="preserve"> amounts of human, physical, and financial </w:t>
      </w:r>
      <w:r w:rsidRPr="001A52B1">
        <w:rPr>
          <w:rFonts w:asciiTheme="majorHAnsi" w:hAnsiTheme="majorHAnsi" w:cstheme="majorHAnsi"/>
          <w:color w:val="000000" w:themeColor="text1"/>
          <w:highlight w:val="yellow"/>
          <w:u w:val="single"/>
        </w:rPr>
        <w:t>resources</w:t>
      </w:r>
      <w:r w:rsidRPr="001A52B1">
        <w:rPr>
          <w:rFonts w:asciiTheme="majorHAnsi" w:hAnsiTheme="majorHAnsi" w:cstheme="majorHAnsi"/>
          <w:color w:val="000000" w:themeColor="text1"/>
          <w:u w:val="single"/>
        </w:rPr>
        <w:t xml:space="preserve"> to draw on. </w:t>
      </w:r>
      <w:r w:rsidRPr="001A52B1">
        <w:rPr>
          <w:rFonts w:asciiTheme="majorHAnsi" w:hAnsiTheme="majorHAnsi" w:cstheme="majorHAnsi"/>
          <w:color w:val="000000" w:themeColor="text1"/>
          <w:highlight w:val="yellow"/>
          <w:u w:val="single"/>
        </w:rPr>
        <w:t>The better the U</w:t>
      </w:r>
      <w:r w:rsidRPr="001A52B1">
        <w:rPr>
          <w:rFonts w:asciiTheme="majorHAnsi" w:hAnsiTheme="majorHAnsi" w:cstheme="majorHAnsi"/>
          <w:color w:val="000000" w:themeColor="text1"/>
          <w:u w:val="single"/>
        </w:rPr>
        <w:t xml:space="preserve">nited </w:t>
      </w:r>
      <w:r w:rsidRPr="001A52B1">
        <w:rPr>
          <w:rFonts w:asciiTheme="majorHAnsi" w:hAnsiTheme="majorHAnsi" w:cstheme="majorHAnsi"/>
          <w:color w:val="000000" w:themeColor="text1"/>
          <w:highlight w:val="yellow"/>
          <w:u w:val="single"/>
        </w:rPr>
        <w:t>S</w:t>
      </w:r>
      <w:r w:rsidRPr="001A52B1">
        <w:rPr>
          <w:rFonts w:asciiTheme="majorHAnsi" w:hAnsiTheme="majorHAnsi" w:cstheme="majorHAnsi"/>
          <w:color w:val="000000" w:themeColor="text1"/>
          <w:u w:val="single"/>
        </w:rPr>
        <w:t xml:space="preserve">tates </w:t>
      </w:r>
      <w:r w:rsidRPr="001A52B1">
        <w:rPr>
          <w:rFonts w:asciiTheme="majorHAnsi" w:hAnsiTheme="majorHAnsi" w:cstheme="majorHAnsi"/>
          <w:color w:val="000000" w:themeColor="text1"/>
          <w:highlight w:val="yellow"/>
          <w:u w:val="single"/>
        </w:rPr>
        <w:t>is doing economically, the more it will have</w:t>
      </w:r>
      <w:r w:rsidRPr="001A52B1">
        <w:rPr>
          <w:rFonts w:asciiTheme="majorHAnsi" w:hAnsiTheme="majorHAnsi" w:cstheme="majorHAnsi"/>
          <w:color w:val="000000" w:themeColor="text1"/>
          <w:u w:val="single"/>
        </w:rPr>
        <w:t xml:space="preserve"> available in the way of resources </w:t>
      </w:r>
      <w:r w:rsidRPr="001A52B1">
        <w:rPr>
          <w:rFonts w:asciiTheme="majorHAnsi" w:hAnsiTheme="majorHAnsi" w:cstheme="majorHAnsi"/>
          <w:color w:val="000000" w:themeColor="text1"/>
          <w:highlight w:val="yellow"/>
          <w:u w:val="single"/>
        </w:rPr>
        <w:t>to devote</w:t>
      </w:r>
      <w:r w:rsidRPr="001A52B1">
        <w:rPr>
          <w:rFonts w:asciiTheme="majorHAnsi" w:hAnsiTheme="majorHAnsi" w:cstheme="majorHAnsi"/>
          <w:color w:val="000000" w:themeColor="text1"/>
          <w:u w:val="single"/>
        </w:rPr>
        <w:t xml:space="preserve"> to what it wants and needs to do </w:t>
      </w:r>
      <w:r w:rsidRPr="001A52B1">
        <w:rPr>
          <w:rFonts w:asciiTheme="majorHAnsi" w:hAnsiTheme="majorHAnsi" w:cstheme="majorHAnsi"/>
          <w:color w:val="000000" w:themeColor="text1"/>
          <w:highlight w:val="yellow"/>
          <w:u w:val="single"/>
        </w:rPr>
        <w:t>abroad without</w:t>
      </w:r>
      <w:r w:rsidRPr="001A52B1">
        <w:rPr>
          <w:rFonts w:asciiTheme="majorHAnsi" w:hAnsiTheme="majorHAnsi" w:cstheme="majorHAnsi"/>
          <w:color w:val="000000" w:themeColor="text1"/>
          <w:u w:val="single"/>
        </w:rPr>
        <w:t xml:space="preserve"> igniting a </w:t>
      </w:r>
      <w:r w:rsidRPr="001A52B1">
        <w:rPr>
          <w:rFonts w:asciiTheme="majorHAnsi" w:hAnsiTheme="majorHAnsi" w:cstheme="majorHAnsi"/>
          <w:color w:val="000000" w:themeColor="text1"/>
          <w:highlight w:val="yellow"/>
          <w:u w:val="single"/>
        </w:rPr>
        <w:t>divisive</w:t>
      </w:r>
      <w:r w:rsidRPr="001A52B1">
        <w:rPr>
          <w:rFonts w:asciiTheme="majorHAnsi" w:hAnsiTheme="majorHAnsi" w:cstheme="majorHAnsi"/>
          <w:color w:val="000000" w:themeColor="text1"/>
          <w:u w:val="single"/>
        </w:rPr>
        <w:t xml:space="preserve"> and distracting domestic </w:t>
      </w:r>
      <w:r w:rsidRPr="001A52B1">
        <w:rPr>
          <w:rFonts w:asciiTheme="majorHAnsi" w:hAnsiTheme="majorHAnsi" w:cstheme="majorHAnsi"/>
          <w:color w:val="000000" w:themeColor="text1"/>
          <w:highlight w:val="yellow"/>
          <w:u w:val="single"/>
        </w:rPr>
        <w:t>debate</w:t>
      </w:r>
      <w:r w:rsidRPr="001A52B1">
        <w:rPr>
          <w:rFonts w:asciiTheme="majorHAnsi" w:hAnsiTheme="majorHAnsi" w:cstheme="majorHAnsi"/>
          <w:color w:val="000000" w:themeColor="text1"/>
          <w:u w:val="single"/>
        </w:rPr>
        <w:t xml:space="preserve"> as to priorities. An additional benefit is that </w:t>
      </w:r>
      <w:r w:rsidRPr="001A52B1">
        <w:rPr>
          <w:rFonts w:asciiTheme="majorHAnsi" w:hAnsiTheme="majorHAnsi" w:cstheme="majorHAnsi"/>
          <w:color w:val="000000" w:themeColor="text1"/>
          <w:highlight w:val="yellow"/>
          <w:u w:val="single"/>
        </w:rPr>
        <w:t>respect for the</w:t>
      </w:r>
      <w:r w:rsidRPr="001A52B1">
        <w:rPr>
          <w:rFonts w:asciiTheme="majorHAnsi" w:hAnsiTheme="majorHAnsi" w:cstheme="majorHAnsi"/>
          <w:color w:val="000000" w:themeColor="text1"/>
          <w:u w:val="single"/>
        </w:rPr>
        <w:t xml:space="preserve"> United States and for the </w:t>
      </w:r>
      <w:r w:rsidRPr="001A52B1">
        <w:rPr>
          <w:rFonts w:asciiTheme="majorHAnsi" w:hAnsiTheme="majorHAnsi" w:cstheme="majorHAnsi"/>
          <w:color w:val="000000" w:themeColor="text1"/>
          <w:highlight w:val="yellow"/>
          <w:u w:val="single"/>
        </w:rPr>
        <w:t>American</w:t>
      </w:r>
      <w:r w:rsidRPr="001A52B1">
        <w:rPr>
          <w:rFonts w:asciiTheme="majorHAnsi" w:hAnsiTheme="majorHAnsi" w:cstheme="majorHAnsi"/>
          <w:color w:val="000000" w:themeColor="text1"/>
          <w:u w:val="single"/>
        </w:rPr>
        <w:t xml:space="preserve"> political, social, and economic </w:t>
      </w:r>
      <w:r w:rsidRPr="001A52B1">
        <w:rPr>
          <w:rFonts w:asciiTheme="majorHAnsi" w:hAnsiTheme="majorHAnsi" w:cstheme="majorHAnsi"/>
          <w:color w:val="000000" w:themeColor="text1"/>
          <w:highlight w:val="yellow"/>
          <w:u w:val="single"/>
        </w:rPr>
        <w:t>model</w:t>
      </w:r>
      <w:r w:rsidRPr="001A52B1">
        <w:rPr>
          <w:rFonts w:asciiTheme="majorHAnsi" w:hAnsiTheme="majorHAnsi" w:cstheme="majorHAnsi"/>
          <w:color w:val="000000" w:themeColor="text1"/>
          <w:u w:val="single"/>
        </w:rPr>
        <w:t xml:space="preserve"> (along with a desire to emulate it) </w:t>
      </w:r>
      <w:r w:rsidRPr="001A52B1">
        <w:rPr>
          <w:rFonts w:asciiTheme="majorHAnsi" w:hAnsiTheme="majorHAnsi" w:cstheme="majorHAnsi"/>
          <w:color w:val="000000" w:themeColor="text1"/>
          <w:highlight w:val="yellow"/>
          <w:u w:val="single"/>
        </w:rPr>
        <w:t>will increase</w:t>
      </w:r>
      <w:r w:rsidRPr="001A52B1">
        <w:rPr>
          <w:rFonts w:asciiTheme="majorHAnsi" w:hAnsiTheme="majorHAnsi" w:cstheme="majorHAnsi"/>
          <w:color w:val="000000" w:themeColor="text1"/>
          <w:u w:val="single"/>
        </w:rPr>
        <w:t xml:space="preserve"> only </w:t>
      </w:r>
      <w:r w:rsidRPr="001A52B1">
        <w:rPr>
          <w:rFonts w:asciiTheme="majorHAnsi" w:hAnsiTheme="majorHAnsi" w:cstheme="majorHAnsi"/>
          <w:color w:val="000000" w:themeColor="text1"/>
          <w:highlight w:val="yellow"/>
          <w:u w:val="single"/>
        </w:rPr>
        <w:t>if it is seen as successful</w:t>
      </w:r>
      <w:r w:rsidRPr="001A52B1">
        <w:rPr>
          <w:rFonts w:asciiTheme="majorHAnsi" w:hAnsiTheme="majorHAnsi" w:cstheme="majorHAnsi"/>
          <w:color w:val="000000" w:themeColor="text1"/>
          <w:u w:val="single"/>
        </w:rPr>
        <w:t xml:space="preserve">. </w:t>
      </w:r>
      <w:r w:rsidRPr="001A52B1">
        <w:rPr>
          <w:rStyle w:val="Emphasis"/>
          <w:rFonts w:asciiTheme="majorHAnsi" w:hAnsiTheme="majorHAnsi" w:cstheme="majorHAnsi"/>
          <w:color w:val="000000" w:themeColor="text1"/>
          <w:highlight w:val="yellow"/>
        </w:rPr>
        <w:t>The most basic test</w:t>
      </w:r>
      <w:r w:rsidRPr="001A52B1">
        <w:rPr>
          <w:rStyle w:val="Emphasis"/>
          <w:rFonts w:asciiTheme="majorHAnsi" w:hAnsiTheme="majorHAnsi" w:cstheme="majorHAnsi"/>
          <w:color w:val="000000" w:themeColor="text1"/>
        </w:rPr>
        <w:t xml:space="preserve"> of the success of the model </w:t>
      </w:r>
      <w:r w:rsidRPr="001A52B1">
        <w:rPr>
          <w:rStyle w:val="Emphasis"/>
          <w:rFonts w:asciiTheme="majorHAnsi" w:hAnsiTheme="majorHAnsi" w:cstheme="majorHAnsi"/>
          <w:color w:val="000000" w:themeColor="text1"/>
          <w:highlight w:val="yellow"/>
        </w:rPr>
        <w:t>will be</w:t>
      </w:r>
      <w:r w:rsidRPr="001A52B1">
        <w:rPr>
          <w:rStyle w:val="Emphasis"/>
          <w:rFonts w:asciiTheme="majorHAnsi" w:hAnsiTheme="majorHAnsi" w:cstheme="majorHAnsi"/>
          <w:color w:val="000000" w:themeColor="text1"/>
        </w:rPr>
        <w:t xml:space="preserve"> economic </w:t>
      </w:r>
      <w:r w:rsidRPr="001A52B1">
        <w:rPr>
          <w:rStyle w:val="Emphasis"/>
          <w:rFonts w:asciiTheme="majorHAnsi" w:hAnsiTheme="majorHAnsi" w:cstheme="majorHAnsi"/>
          <w:color w:val="000000" w:themeColor="text1"/>
          <w:highlight w:val="yellow"/>
        </w:rPr>
        <w:t>growth</w:t>
      </w:r>
      <w:r w:rsidRPr="001A52B1">
        <w:rPr>
          <w:rFonts w:asciiTheme="majorHAnsi" w:hAnsiTheme="majorHAnsi" w:cstheme="majorHAnsi"/>
          <w:color w:val="000000" w:themeColor="text1"/>
          <w:u w:val="single"/>
        </w:rPr>
        <w:t xml:space="preserve">. </w:t>
      </w:r>
      <w:r w:rsidRPr="001A52B1">
        <w:rPr>
          <w:rFonts w:asciiTheme="majorHAnsi" w:hAnsiTheme="majorHAnsi" w:cstheme="majorHAnsi"/>
          <w:color w:val="000000" w:themeColor="text1"/>
          <w:highlight w:val="yellow"/>
          <w:u w:val="single"/>
        </w:rPr>
        <w:t>U.S. growth levels</w:t>
      </w:r>
      <w:r w:rsidRPr="001A52B1">
        <w:rPr>
          <w:rFonts w:asciiTheme="majorHAnsi" w:hAnsiTheme="majorHAnsi" w:cstheme="majorHAnsi"/>
          <w:color w:val="000000" w:themeColor="text1"/>
          <w:u w:val="single"/>
        </w:rPr>
        <w:t xml:space="preserve"> may appear all right when compared with what a good many other countries are experiencing, but they </w:t>
      </w:r>
      <w:r w:rsidRPr="001A52B1">
        <w:rPr>
          <w:rFonts w:asciiTheme="majorHAnsi" w:hAnsiTheme="majorHAnsi" w:cstheme="majorHAnsi"/>
          <w:color w:val="000000" w:themeColor="text1"/>
          <w:highlight w:val="yellow"/>
          <w:u w:val="single"/>
        </w:rPr>
        <w:t>are below</w:t>
      </w:r>
      <w:r w:rsidRPr="001A52B1">
        <w:rPr>
          <w:rFonts w:asciiTheme="majorHAnsi" w:hAnsiTheme="majorHAnsi" w:cstheme="majorHAnsi"/>
          <w:color w:val="000000" w:themeColor="text1"/>
          <w:u w:val="single"/>
        </w:rPr>
        <w:t xml:space="preserve"> </w:t>
      </w:r>
      <w:r w:rsidRPr="001A52B1">
        <w:rPr>
          <w:rFonts w:asciiTheme="majorHAnsi" w:hAnsiTheme="majorHAnsi" w:cstheme="majorHAnsi"/>
          <w:color w:val="000000" w:themeColor="text1"/>
          <w:sz w:val="16"/>
          <w:szCs w:val="16"/>
        </w:rPr>
        <w:t>what is needed and fall short of what is possible. There is no reason why the United States is not growing in</w:t>
      </w:r>
      <w:r w:rsidRPr="001A52B1">
        <w:rPr>
          <w:rFonts w:asciiTheme="majorHAnsi" w:hAnsiTheme="majorHAnsi" w:cstheme="majorHAnsi"/>
          <w:color w:val="000000" w:themeColor="text1"/>
          <w:u w:val="single"/>
        </w:rPr>
        <w:t xml:space="preserve"> </w:t>
      </w:r>
      <w:r w:rsidRPr="001A52B1">
        <w:rPr>
          <w:rStyle w:val="Emphasis"/>
          <w:rFonts w:asciiTheme="majorHAnsi" w:hAnsiTheme="majorHAnsi" w:cstheme="majorHAnsi"/>
          <w:color w:val="000000" w:themeColor="text1"/>
        </w:rPr>
        <w:t xml:space="preserve">the range of </w:t>
      </w:r>
      <w:r w:rsidRPr="001A52B1">
        <w:rPr>
          <w:rStyle w:val="Emphasis"/>
          <w:rFonts w:asciiTheme="majorHAnsi" w:hAnsiTheme="majorHAnsi" w:cstheme="majorHAnsi"/>
          <w:color w:val="000000" w:themeColor="text1"/>
          <w:highlight w:val="yellow"/>
        </w:rPr>
        <w:t>3 percent or</w:t>
      </w:r>
      <w:r w:rsidRPr="001A52B1">
        <w:rPr>
          <w:rStyle w:val="Emphasis"/>
          <w:rFonts w:asciiTheme="majorHAnsi" w:hAnsiTheme="majorHAnsi" w:cstheme="majorHAnsi"/>
          <w:color w:val="000000" w:themeColor="text1"/>
        </w:rPr>
        <w:t xml:space="preserve"> even </w:t>
      </w:r>
      <w:r w:rsidRPr="001A52B1">
        <w:rPr>
          <w:rStyle w:val="Emphasis"/>
          <w:rFonts w:asciiTheme="majorHAnsi" w:hAnsiTheme="majorHAnsi" w:cstheme="majorHAnsi"/>
          <w:color w:val="000000" w:themeColor="text1"/>
          <w:highlight w:val="yellow"/>
        </w:rPr>
        <w:t>higher</w:t>
      </w:r>
      <w:r w:rsidRPr="001A52B1">
        <w:rPr>
          <w:rFonts w:asciiTheme="majorHAnsi" w:hAnsiTheme="majorHAnsi" w:cstheme="majorHAnsi"/>
          <w:color w:val="000000" w:themeColor="text1"/>
          <w:u w:val="single"/>
        </w:rPr>
        <w:t xml:space="preserve"> other than what it is doing and, more important, not doing.4</w:t>
      </w:r>
    </w:p>
    <w:p w14:paraId="0934AE12" w14:textId="77777777" w:rsidR="00F24DAF" w:rsidRPr="001A52B1" w:rsidRDefault="00F24DAF" w:rsidP="00F24DAF">
      <w:pPr>
        <w:rPr>
          <w:rFonts w:asciiTheme="majorHAnsi" w:hAnsiTheme="majorHAnsi" w:cstheme="majorHAnsi"/>
          <w:color w:val="000000" w:themeColor="text1"/>
        </w:rPr>
      </w:pPr>
      <w:r w:rsidRPr="001A52B1">
        <w:rPr>
          <w:rFonts w:asciiTheme="majorHAnsi" w:hAnsiTheme="majorHAnsi" w:cstheme="majorHAnsi"/>
          <w:noProof/>
          <w:color w:val="000000" w:themeColor="text1"/>
        </w:rPr>
        <w:drawing>
          <wp:inline distT="0" distB="0" distL="0" distR="0" wp14:anchorId="54355DCD" wp14:editId="1E5C5120">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4506A6BB" w14:textId="77777777" w:rsidR="00F24DAF" w:rsidRPr="001A52B1" w:rsidRDefault="00F24DAF" w:rsidP="00F24DAF">
      <w:pPr>
        <w:rPr>
          <w:rFonts w:asciiTheme="majorHAnsi" w:hAnsiTheme="majorHAnsi" w:cstheme="majorHAnsi"/>
          <w:color w:val="000000" w:themeColor="text1"/>
        </w:rPr>
      </w:pPr>
    </w:p>
    <w:p w14:paraId="2B3724A2" w14:textId="77777777"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lastRenderedPageBreak/>
        <w:t xml:space="preserve">Default to status quo hegemony – it’s sustainable and creates a structural disincentive for great power war and escalation—collapse causes cascading </w:t>
      </w:r>
      <w:proofErr w:type="spellStart"/>
      <w:r w:rsidRPr="001A52B1">
        <w:rPr>
          <w:rFonts w:asciiTheme="majorHAnsi" w:hAnsiTheme="majorHAnsi" w:cstheme="majorHAnsi"/>
          <w:color w:val="000000" w:themeColor="text1"/>
        </w:rPr>
        <w:t>prolif</w:t>
      </w:r>
      <w:proofErr w:type="spellEnd"/>
      <w:r w:rsidRPr="001A52B1">
        <w:rPr>
          <w:rFonts w:asciiTheme="majorHAnsi" w:hAnsiTheme="majorHAnsi" w:cstheme="majorHAnsi"/>
          <w:color w:val="000000" w:themeColor="text1"/>
        </w:rPr>
        <w:t xml:space="preserve"> and extinction</w:t>
      </w:r>
    </w:p>
    <w:p w14:paraId="7D852660" w14:textId="77777777" w:rsidR="00F24DAF" w:rsidRPr="001A52B1" w:rsidRDefault="00F24DAF" w:rsidP="00F24DAF">
      <w:pPr>
        <w:rPr>
          <w:rFonts w:asciiTheme="majorHAnsi" w:hAnsiTheme="majorHAnsi" w:cstheme="majorHAnsi"/>
          <w:color w:val="000000" w:themeColor="text1"/>
        </w:rPr>
      </w:pPr>
      <w:r w:rsidRPr="001A52B1">
        <w:rPr>
          <w:rStyle w:val="Style13ptBold"/>
          <w:rFonts w:asciiTheme="majorHAnsi" w:hAnsiTheme="majorHAnsi" w:cstheme="majorHAnsi"/>
          <w:color w:val="000000" w:themeColor="text1"/>
        </w:rPr>
        <w:t>Brands 15</w:t>
      </w:r>
      <w:r w:rsidRPr="001A52B1">
        <w:rPr>
          <w:rFonts w:asciiTheme="majorHAnsi" w:hAnsiTheme="majorHAnsi" w:cstheme="majorHAnsi"/>
          <w:color w:val="000000" w:themeColor="text1"/>
        </w:rPr>
        <w:t xml:space="preserve"> ( Hal Brands is on the faculty at the Sanford School of Public Policy at Duke University </w:t>
      </w:r>
      <w:proofErr w:type="gramStart"/>
      <w:r w:rsidRPr="001A52B1">
        <w:rPr>
          <w:rFonts w:asciiTheme="majorHAnsi" w:hAnsiTheme="majorHAnsi" w:cstheme="majorHAnsi"/>
          <w:color w:val="000000" w:themeColor="text1"/>
        </w:rPr>
        <w:t>The</w:t>
      </w:r>
      <w:proofErr w:type="gramEnd"/>
      <w:r w:rsidRPr="001A52B1">
        <w:rPr>
          <w:rFonts w:asciiTheme="majorHAnsi" w:hAnsiTheme="majorHAnsi" w:cstheme="majorHAnsi"/>
          <w:color w:val="000000" w:themeColor="text1"/>
        </w:rPr>
        <w:t xml:space="preserve"> Elliott School of International Affairs The Washington Quarterly Summer 2015 38:2 pp. 7–28)</w:t>
      </w:r>
    </w:p>
    <w:p w14:paraId="781E34AC" w14:textId="77777777" w:rsidR="00F24DAF" w:rsidRPr="001A52B1" w:rsidRDefault="00F24DAF" w:rsidP="00F24DAF">
      <w:pPr>
        <w:rPr>
          <w:rFonts w:asciiTheme="majorHAnsi" w:hAnsiTheme="majorHAnsi" w:cstheme="majorHAnsi"/>
          <w:color w:val="000000" w:themeColor="text1"/>
          <w:sz w:val="14"/>
        </w:rPr>
      </w:pPr>
      <w:r w:rsidRPr="001A52B1">
        <w:rPr>
          <w:rFonts w:asciiTheme="majorHAnsi" w:hAnsiTheme="majorHAnsi" w:cstheme="majorHAnsi"/>
          <w:color w:val="000000" w:themeColor="text1"/>
          <w:sz w:val="14"/>
        </w:rPr>
        <w:t xml:space="preserve">The fundamental reason is that </w:t>
      </w:r>
      <w:r w:rsidRPr="001A52B1">
        <w:rPr>
          <w:rStyle w:val="StyleUnderline"/>
          <w:rFonts w:asciiTheme="majorHAnsi" w:hAnsiTheme="majorHAnsi" w:cstheme="majorHAnsi"/>
          <w:color w:val="000000" w:themeColor="text1"/>
        </w:rPr>
        <w:t xml:space="preserve">both U.S. influence and international stability are </w:t>
      </w:r>
      <w:r w:rsidRPr="001A52B1">
        <w:rPr>
          <w:rStyle w:val="Emphasis"/>
          <w:rFonts w:asciiTheme="majorHAnsi" w:hAnsiTheme="majorHAnsi" w:cstheme="majorHAnsi"/>
          <w:color w:val="000000" w:themeColor="text1"/>
        </w:rPr>
        <w:t>thoroughly interwoven with a robust U.S. forward presence.</w:t>
      </w:r>
      <w:r w:rsidRPr="001A52B1">
        <w:rPr>
          <w:rFonts w:asciiTheme="majorHAnsi" w:hAnsiTheme="majorHAnsi" w:cstheme="majorHAnsi"/>
          <w:color w:val="000000" w:themeColor="text1"/>
          <w:sz w:val="14"/>
        </w:rPr>
        <w:t xml:space="preserve"> Regarding influence, </w:t>
      </w:r>
      <w:r w:rsidRPr="001A52B1">
        <w:rPr>
          <w:rStyle w:val="StyleUnderline"/>
          <w:rFonts w:asciiTheme="majorHAnsi" w:hAnsiTheme="majorHAnsi" w:cstheme="majorHAnsi"/>
          <w:color w:val="000000" w:themeColor="text1"/>
        </w:rPr>
        <w:t xml:space="preserve">the </w:t>
      </w:r>
      <w:r w:rsidRPr="001A52B1">
        <w:rPr>
          <w:rStyle w:val="StyleUnderline"/>
          <w:rFonts w:asciiTheme="majorHAnsi" w:hAnsiTheme="majorHAnsi" w:cstheme="majorHAnsi"/>
          <w:color w:val="000000" w:themeColor="text1"/>
          <w:highlight w:val="green"/>
        </w:rPr>
        <w:t>protection that Washington has afforded its allies has</w:t>
      </w:r>
      <w:r w:rsidRPr="001A52B1">
        <w:rPr>
          <w:rStyle w:val="StyleUnderline"/>
          <w:rFonts w:asciiTheme="majorHAnsi" w:hAnsiTheme="majorHAnsi" w:cstheme="majorHAnsi"/>
          <w:color w:val="000000" w:themeColor="text1"/>
        </w:rPr>
        <w:t xml:space="preserve"> equally </w:t>
      </w:r>
      <w:r w:rsidRPr="001A52B1">
        <w:rPr>
          <w:rStyle w:val="StyleUnderline"/>
          <w:rFonts w:asciiTheme="majorHAnsi" w:hAnsiTheme="majorHAnsi" w:cstheme="majorHAnsi"/>
          <w:color w:val="000000" w:themeColor="text1"/>
          <w:highlight w:val="green"/>
        </w:rPr>
        <w:t xml:space="preserve">afforded the United States great sway </w:t>
      </w:r>
      <w:r w:rsidRPr="001A52B1">
        <w:rPr>
          <w:rStyle w:val="StyleUnderline"/>
          <w:rFonts w:asciiTheme="majorHAnsi" w:hAnsiTheme="majorHAnsi" w:cstheme="majorHAnsi"/>
          <w:color w:val="000000" w:themeColor="text1"/>
        </w:rPr>
        <w:t>over those allies’ policies</w:t>
      </w:r>
      <w:r w:rsidRPr="001A52B1">
        <w:rPr>
          <w:rFonts w:asciiTheme="majorHAnsi" w:hAnsiTheme="majorHAnsi" w:cstheme="majorHAnsi"/>
          <w:color w:val="000000" w:themeColor="text1"/>
          <w:sz w:val="14"/>
        </w:rPr>
        <w:t xml:space="preserve">.43 </w:t>
      </w:r>
      <w:r w:rsidRPr="001A52B1">
        <w:rPr>
          <w:rStyle w:val="StyleUnderline"/>
          <w:rFonts w:asciiTheme="majorHAnsi" w:hAnsiTheme="majorHAnsi" w:cstheme="majorHAnsi"/>
          <w:color w:val="000000" w:themeColor="text1"/>
        </w:rPr>
        <w:t>During the Cold War and after</w:t>
      </w:r>
      <w:r w:rsidRPr="001A52B1">
        <w:rPr>
          <w:rFonts w:asciiTheme="majorHAnsi" w:hAnsiTheme="majorHAnsi" w:cstheme="majorHAnsi"/>
          <w:color w:val="000000" w:themeColor="text1"/>
          <w:sz w:val="14"/>
        </w:rPr>
        <w:t xml:space="preserve">, for instance, </w:t>
      </w:r>
      <w:r w:rsidRPr="001A52B1">
        <w:rPr>
          <w:rStyle w:val="StyleUnderline"/>
          <w:rFonts w:asciiTheme="majorHAnsi" w:hAnsiTheme="majorHAnsi" w:cstheme="majorHAnsi"/>
          <w:color w:val="000000" w:themeColor="text1"/>
        </w:rPr>
        <w:t>the</w:t>
      </w:r>
      <w:r w:rsidRPr="001A52B1">
        <w:rPr>
          <w:rFonts w:asciiTheme="majorHAnsi" w:hAnsiTheme="majorHAnsi" w:cstheme="majorHAnsi"/>
          <w:color w:val="000000" w:themeColor="text1"/>
          <w:sz w:val="14"/>
        </w:rPr>
        <w:t xml:space="preserve"> </w:t>
      </w:r>
      <w:r w:rsidRPr="001A52B1">
        <w:rPr>
          <w:rStyle w:val="Emphasis"/>
          <w:rFonts w:asciiTheme="majorHAnsi" w:hAnsiTheme="majorHAnsi" w:cstheme="majorHAnsi"/>
          <w:color w:val="000000" w:themeColor="text1"/>
        </w:rPr>
        <w:t>U</w:t>
      </w:r>
      <w:r w:rsidRPr="001A52B1">
        <w:rPr>
          <w:rFonts w:asciiTheme="majorHAnsi" w:hAnsiTheme="majorHAnsi" w:cstheme="majorHAnsi"/>
          <w:color w:val="000000" w:themeColor="text1"/>
          <w:sz w:val="14"/>
        </w:rPr>
        <w:t xml:space="preserve">nited </w:t>
      </w:r>
      <w:r w:rsidRPr="001A52B1">
        <w:rPr>
          <w:rStyle w:val="Emphasis"/>
          <w:rFonts w:asciiTheme="majorHAnsi" w:hAnsiTheme="majorHAnsi" w:cstheme="majorHAnsi"/>
          <w:color w:val="000000" w:themeColor="text1"/>
        </w:rPr>
        <w:t>S</w:t>
      </w:r>
      <w:r w:rsidRPr="001A52B1">
        <w:rPr>
          <w:rFonts w:asciiTheme="majorHAnsi" w:hAnsiTheme="majorHAnsi" w:cstheme="majorHAnsi"/>
          <w:color w:val="000000" w:themeColor="text1"/>
          <w:sz w:val="14"/>
        </w:rPr>
        <w:t xml:space="preserve">tates </w:t>
      </w:r>
      <w:r w:rsidRPr="001A52B1">
        <w:rPr>
          <w:rStyle w:val="StyleUnderline"/>
          <w:rFonts w:asciiTheme="majorHAnsi" w:hAnsiTheme="majorHAnsi" w:cstheme="majorHAnsi"/>
          <w:color w:val="000000" w:themeColor="text1"/>
        </w:rPr>
        <w:t xml:space="preserve">has used the influence provided by its security posture </w:t>
      </w:r>
      <w:r w:rsidRPr="001A52B1">
        <w:rPr>
          <w:rStyle w:val="StyleUnderline"/>
          <w:rFonts w:asciiTheme="majorHAnsi" w:hAnsiTheme="majorHAnsi" w:cstheme="majorHAnsi"/>
          <w:color w:val="000000" w:themeColor="text1"/>
          <w:highlight w:val="green"/>
        </w:rPr>
        <w:t>to veto</w:t>
      </w:r>
      <w:r w:rsidRPr="001A52B1">
        <w:rPr>
          <w:rStyle w:val="StyleUnderline"/>
          <w:rFonts w:asciiTheme="majorHAnsi" w:hAnsiTheme="majorHAnsi" w:cstheme="majorHAnsi"/>
          <w:color w:val="000000" w:themeColor="text1"/>
        </w:rPr>
        <w:t xml:space="preserve"> allies’ </w:t>
      </w:r>
      <w:r w:rsidRPr="001A52B1">
        <w:rPr>
          <w:rStyle w:val="Emphasis"/>
          <w:rFonts w:asciiTheme="majorHAnsi" w:hAnsiTheme="majorHAnsi" w:cstheme="majorHAnsi"/>
          <w:color w:val="000000" w:themeColor="text1"/>
          <w:highlight w:val="green"/>
        </w:rPr>
        <w:t>pursuit of nuclear weapons</w:t>
      </w:r>
      <w:r w:rsidRPr="001A52B1">
        <w:rPr>
          <w:rFonts w:asciiTheme="majorHAnsi" w:hAnsiTheme="majorHAnsi" w:cstheme="majorHAnsi"/>
          <w:color w:val="000000" w:themeColor="text1"/>
          <w:sz w:val="14"/>
        </w:rPr>
        <w:t xml:space="preserve">, </w:t>
      </w:r>
      <w:r w:rsidRPr="001A52B1">
        <w:rPr>
          <w:rStyle w:val="StyleUnderline"/>
          <w:rFonts w:asciiTheme="majorHAnsi" w:hAnsiTheme="majorHAnsi" w:cstheme="majorHAnsi"/>
          <w:color w:val="000000" w:themeColor="text1"/>
        </w:rPr>
        <w:t xml:space="preserve">to obtain more advantageous </w:t>
      </w:r>
      <w:r w:rsidRPr="001A52B1">
        <w:rPr>
          <w:rStyle w:val="Emphasis"/>
          <w:rFonts w:asciiTheme="majorHAnsi" w:hAnsiTheme="majorHAnsi" w:cstheme="majorHAnsi"/>
          <w:color w:val="000000" w:themeColor="text1"/>
        </w:rPr>
        <w:t>terms in financial and trade agreements</w:t>
      </w:r>
      <w:r w:rsidRPr="001A52B1">
        <w:rPr>
          <w:rFonts w:asciiTheme="majorHAnsi" w:hAnsiTheme="majorHAnsi" w:cstheme="majorHAnsi"/>
          <w:color w:val="000000" w:themeColor="text1"/>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1A52B1">
        <w:rPr>
          <w:rStyle w:val="Emphasis"/>
          <w:rFonts w:asciiTheme="majorHAnsi" w:hAnsiTheme="majorHAnsi" w:cstheme="majorHAnsi"/>
          <w:color w:val="000000" w:themeColor="text1"/>
        </w:rPr>
        <w:t>One can tell a similar story about the relative stability of the post-war order</w:t>
      </w:r>
      <w:r w:rsidRPr="001A52B1">
        <w:rPr>
          <w:rFonts w:asciiTheme="majorHAnsi" w:hAnsiTheme="majorHAnsi" w:cstheme="majorHAnsi"/>
          <w:color w:val="000000" w:themeColor="text1"/>
          <w:sz w:val="14"/>
        </w:rPr>
        <w:t>. As even some leading offshore balancers have acknowledged</w:t>
      </w:r>
      <w:r w:rsidRPr="001A52B1">
        <w:rPr>
          <w:rStyle w:val="StyleUnderline"/>
          <w:rFonts w:asciiTheme="majorHAnsi" w:hAnsiTheme="majorHAnsi" w:cstheme="majorHAnsi"/>
          <w:color w:val="000000" w:themeColor="text1"/>
        </w:rPr>
        <w:t xml:space="preserve">, the </w:t>
      </w:r>
      <w:r w:rsidRPr="001A52B1">
        <w:rPr>
          <w:rStyle w:val="StyleUnderline"/>
          <w:rFonts w:asciiTheme="majorHAnsi" w:hAnsiTheme="majorHAnsi" w:cstheme="majorHAnsi"/>
          <w:color w:val="000000" w:themeColor="text1"/>
          <w:highlight w:val="green"/>
        </w:rPr>
        <w:t>lack of conflict in</w:t>
      </w:r>
      <w:r w:rsidRPr="001A52B1">
        <w:rPr>
          <w:rStyle w:val="StyleUnderline"/>
          <w:rFonts w:asciiTheme="majorHAnsi" w:hAnsiTheme="majorHAnsi" w:cstheme="majorHAnsi"/>
          <w:color w:val="000000" w:themeColor="text1"/>
        </w:rPr>
        <w:t xml:space="preserve"> regions like </w:t>
      </w:r>
      <w:r w:rsidRPr="001A52B1">
        <w:rPr>
          <w:rStyle w:val="StyleUnderline"/>
          <w:rFonts w:asciiTheme="majorHAnsi" w:hAnsiTheme="majorHAnsi" w:cstheme="majorHAnsi"/>
          <w:color w:val="000000" w:themeColor="text1"/>
          <w:highlight w:val="green"/>
        </w:rPr>
        <w:t>Europe</w:t>
      </w:r>
      <w:r w:rsidRPr="001A52B1">
        <w:rPr>
          <w:rStyle w:val="StyleUnderline"/>
          <w:rFonts w:asciiTheme="majorHAnsi" w:hAnsiTheme="majorHAnsi" w:cstheme="majorHAnsi"/>
          <w:color w:val="000000" w:themeColor="text1"/>
        </w:rPr>
        <w:t xml:space="preserve"> in recent decades </w:t>
      </w:r>
      <w:r w:rsidRPr="001A52B1">
        <w:rPr>
          <w:rStyle w:val="Emphasis"/>
          <w:rFonts w:asciiTheme="majorHAnsi" w:hAnsiTheme="majorHAnsi" w:cstheme="majorHAnsi"/>
          <w:color w:val="000000" w:themeColor="text1"/>
          <w:highlight w:val="green"/>
        </w:rPr>
        <w:t>is not something that has occurred naturally</w:t>
      </w:r>
      <w:r w:rsidRPr="001A52B1">
        <w:rPr>
          <w:rFonts w:asciiTheme="majorHAnsi" w:hAnsiTheme="majorHAnsi" w:cstheme="majorHAnsi"/>
          <w:color w:val="000000" w:themeColor="text1"/>
          <w:sz w:val="14"/>
          <w:highlight w:val="green"/>
        </w:rPr>
        <w:t xml:space="preserve">. </w:t>
      </w:r>
      <w:r w:rsidRPr="001A52B1">
        <w:rPr>
          <w:rStyle w:val="StyleUnderline"/>
          <w:rFonts w:asciiTheme="majorHAnsi" w:hAnsiTheme="majorHAnsi" w:cstheme="majorHAnsi"/>
          <w:color w:val="000000" w:themeColor="text1"/>
          <w:highlight w:val="green"/>
        </w:rPr>
        <w:t xml:space="preserve">It has occurred </w:t>
      </w:r>
      <w:r w:rsidRPr="001A52B1">
        <w:rPr>
          <w:rStyle w:val="Emphasis"/>
          <w:rFonts w:asciiTheme="majorHAnsi" w:hAnsiTheme="majorHAnsi" w:cstheme="majorHAnsi"/>
          <w:color w:val="000000" w:themeColor="text1"/>
          <w:highlight w:val="green"/>
        </w:rPr>
        <w:t>because the “American pacifier” has suppressed</w:t>
      </w:r>
      <w:r w:rsidRPr="001A52B1">
        <w:rPr>
          <w:rStyle w:val="Emphasis"/>
          <w:rFonts w:asciiTheme="majorHAnsi" w:hAnsiTheme="majorHAnsi" w:cstheme="majorHAnsi"/>
          <w:color w:val="000000" w:themeColor="text1"/>
        </w:rPr>
        <w:t xml:space="preserve"> precisely </w:t>
      </w:r>
      <w:r w:rsidRPr="001A52B1">
        <w:rPr>
          <w:rStyle w:val="Emphasis"/>
          <w:rFonts w:asciiTheme="majorHAnsi" w:hAnsiTheme="majorHAnsi" w:cstheme="majorHAnsi"/>
          <w:color w:val="000000" w:themeColor="text1"/>
          <w:highlight w:val="green"/>
        </w:rPr>
        <w:t>the dynamics that</w:t>
      </w:r>
      <w:r w:rsidRPr="001A52B1">
        <w:rPr>
          <w:rStyle w:val="Emphasis"/>
          <w:rFonts w:asciiTheme="majorHAnsi" w:hAnsiTheme="majorHAnsi" w:cstheme="majorHAnsi"/>
          <w:color w:val="000000" w:themeColor="text1"/>
        </w:rPr>
        <w:t xml:space="preserve"> previously </w:t>
      </w:r>
      <w:r w:rsidRPr="001A52B1">
        <w:rPr>
          <w:rStyle w:val="Emphasis"/>
          <w:rFonts w:asciiTheme="majorHAnsi" w:hAnsiTheme="majorHAnsi" w:cstheme="majorHAnsi"/>
          <w:color w:val="000000" w:themeColor="text1"/>
          <w:highlight w:val="green"/>
        </w:rPr>
        <w:t>fostered</w:t>
      </w:r>
      <w:r w:rsidRPr="001A52B1">
        <w:rPr>
          <w:rStyle w:val="Emphasis"/>
          <w:rFonts w:asciiTheme="majorHAnsi" w:hAnsiTheme="majorHAnsi" w:cstheme="majorHAnsi"/>
          <w:color w:val="000000" w:themeColor="text1"/>
        </w:rPr>
        <w:t xml:space="preserve"> geopolitical </w:t>
      </w:r>
      <w:r w:rsidRPr="001A52B1">
        <w:rPr>
          <w:rStyle w:val="Emphasis"/>
          <w:rFonts w:asciiTheme="majorHAnsi" w:hAnsiTheme="majorHAnsi" w:cstheme="majorHAnsi"/>
          <w:color w:val="000000" w:themeColor="text1"/>
          <w:highlight w:val="green"/>
        </w:rPr>
        <w:t>turmoil</w:t>
      </w:r>
      <w:r w:rsidRPr="001A52B1">
        <w:rPr>
          <w:rFonts w:asciiTheme="majorHAnsi" w:hAnsiTheme="majorHAnsi" w:cstheme="majorHAnsi"/>
          <w:color w:val="000000" w:themeColor="text1"/>
          <w:sz w:val="14"/>
          <w:highlight w:val="green"/>
        </w:rPr>
        <w:t xml:space="preserve">. </w:t>
      </w:r>
      <w:r w:rsidRPr="001A52B1">
        <w:rPr>
          <w:rStyle w:val="StyleUnderline"/>
          <w:rFonts w:asciiTheme="majorHAnsi" w:hAnsiTheme="majorHAnsi" w:cstheme="majorHAnsi"/>
          <w:color w:val="000000" w:themeColor="text1"/>
          <w:highlight w:val="green"/>
        </w:rPr>
        <w:t xml:space="preserve">That pacifier has </w:t>
      </w:r>
      <w:r w:rsidRPr="001A52B1">
        <w:rPr>
          <w:rStyle w:val="Emphasis"/>
          <w:rFonts w:asciiTheme="majorHAnsi" w:hAnsiTheme="majorHAnsi" w:cstheme="majorHAnsi"/>
          <w:color w:val="000000" w:themeColor="text1"/>
          <w:highlight w:val="green"/>
        </w:rPr>
        <w:t>limited arms races and security competitions</w:t>
      </w:r>
      <w:r w:rsidRPr="001A52B1">
        <w:rPr>
          <w:rStyle w:val="Emphasis"/>
          <w:rFonts w:asciiTheme="majorHAnsi" w:hAnsiTheme="majorHAnsi" w:cstheme="majorHAnsi"/>
          <w:color w:val="000000" w:themeColor="text1"/>
        </w:rPr>
        <w:t xml:space="preserve"> by providing the protection that allows other countries to under-build their militaries</w:t>
      </w:r>
      <w:r w:rsidRPr="001A52B1">
        <w:rPr>
          <w:rStyle w:val="StyleUnderline"/>
          <w:rFonts w:asciiTheme="majorHAnsi" w:hAnsiTheme="majorHAnsi" w:cstheme="majorHAnsi"/>
          <w:color w:val="000000" w:themeColor="text1"/>
        </w:rPr>
        <w:t xml:space="preserve">. </w:t>
      </w:r>
      <w:r w:rsidRPr="001A52B1">
        <w:rPr>
          <w:rStyle w:val="StyleUnderline"/>
          <w:rFonts w:asciiTheme="majorHAnsi" w:hAnsiTheme="majorHAnsi" w:cstheme="majorHAnsi"/>
          <w:color w:val="000000" w:themeColor="text1"/>
          <w:highlight w:val="green"/>
        </w:rPr>
        <w:t>It has soothed historical rivalries</w:t>
      </w:r>
      <w:r w:rsidRPr="001A52B1">
        <w:rPr>
          <w:rStyle w:val="StyleUnderline"/>
          <w:rFonts w:asciiTheme="majorHAnsi" w:hAnsiTheme="majorHAnsi" w:cstheme="majorHAnsi"/>
          <w:color w:val="000000" w:themeColor="text1"/>
        </w:rPr>
        <w:t xml:space="preserve"> by affording a climate of security in which powerful countries like Germany and Japan could be revived economically and </w:t>
      </w:r>
      <w:r w:rsidRPr="001A52B1">
        <w:rPr>
          <w:rStyle w:val="Emphasis"/>
          <w:rFonts w:asciiTheme="majorHAnsi" w:hAnsiTheme="majorHAnsi" w:cstheme="majorHAnsi"/>
          <w:color w:val="000000" w:themeColor="text1"/>
        </w:rPr>
        <w:t>reintegrated into</w:t>
      </w:r>
      <w:r w:rsidRPr="001A52B1">
        <w:rPr>
          <w:rStyle w:val="StyleUnderline"/>
          <w:rFonts w:asciiTheme="majorHAnsi" w:hAnsiTheme="majorHAnsi" w:cstheme="majorHAnsi"/>
          <w:color w:val="000000" w:themeColor="text1"/>
        </w:rPr>
        <w:t xml:space="preserve"> thriving and fairly cooperative </w:t>
      </w:r>
      <w:r w:rsidRPr="001A52B1">
        <w:rPr>
          <w:rStyle w:val="Emphasis"/>
          <w:rFonts w:asciiTheme="majorHAnsi" w:hAnsiTheme="majorHAnsi" w:cstheme="majorHAnsi"/>
          <w:color w:val="000000" w:themeColor="text1"/>
        </w:rPr>
        <w:t>regional orders</w:t>
      </w:r>
      <w:r w:rsidRPr="001A52B1">
        <w:rPr>
          <w:rStyle w:val="StyleUnderline"/>
          <w:rFonts w:asciiTheme="majorHAnsi" w:hAnsiTheme="majorHAnsi" w:cstheme="majorHAnsi"/>
          <w:color w:val="000000" w:themeColor="text1"/>
        </w:rPr>
        <w:t>.</w:t>
      </w:r>
      <w:r w:rsidRPr="001A52B1">
        <w:rPr>
          <w:rFonts w:asciiTheme="majorHAnsi" w:hAnsiTheme="majorHAnsi" w:cstheme="majorHAnsi"/>
          <w:color w:val="000000" w:themeColor="text1"/>
          <w:sz w:val="14"/>
        </w:rPr>
        <w:t xml:space="preserve"> </w:t>
      </w:r>
      <w:r w:rsidRPr="001A52B1">
        <w:rPr>
          <w:rStyle w:val="StyleUnderline"/>
          <w:rFonts w:asciiTheme="majorHAnsi" w:hAnsiTheme="majorHAnsi" w:cstheme="majorHAnsi"/>
          <w:color w:val="000000" w:themeColor="text1"/>
          <w:highlight w:val="green"/>
        </w:rPr>
        <w:t>It has induced caution in</w:t>
      </w:r>
      <w:r w:rsidRPr="001A52B1">
        <w:rPr>
          <w:rStyle w:val="StyleUnderline"/>
          <w:rFonts w:asciiTheme="majorHAnsi" w:hAnsiTheme="majorHAnsi" w:cstheme="majorHAnsi"/>
          <w:color w:val="000000" w:themeColor="text1"/>
        </w:rPr>
        <w:t xml:space="preserve"> the behavior of </w:t>
      </w:r>
      <w:r w:rsidRPr="001A52B1">
        <w:rPr>
          <w:rStyle w:val="Emphasis"/>
          <w:rFonts w:asciiTheme="majorHAnsi" w:hAnsiTheme="majorHAnsi" w:cstheme="majorHAnsi"/>
          <w:color w:val="000000" w:themeColor="text1"/>
          <w:highlight w:val="green"/>
        </w:rPr>
        <w:t>allies and adversaries</w:t>
      </w:r>
      <w:r w:rsidRPr="001A52B1">
        <w:rPr>
          <w:rStyle w:val="Emphasis"/>
          <w:rFonts w:asciiTheme="majorHAnsi" w:hAnsiTheme="majorHAnsi" w:cstheme="majorHAnsi"/>
          <w:color w:val="000000" w:themeColor="text1"/>
        </w:rPr>
        <w:t xml:space="preserve"> alike</w:t>
      </w:r>
      <w:r w:rsidRPr="001A52B1">
        <w:rPr>
          <w:rStyle w:val="StyleUnderline"/>
          <w:rFonts w:asciiTheme="majorHAnsi" w:hAnsiTheme="majorHAnsi" w:cstheme="majorHAnsi"/>
          <w:color w:val="000000" w:themeColor="text1"/>
        </w:rPr>
        <w:t xml:space="preserve">, </w:t>
      </w:r>
      <w:r w:rsidRPr="001A52B1">
        <w:rPr>
          <w:rStyle w:val="Emphasis"/>
          <w:rFonts w:asciiTheme="majorHAnsi" w:hAnsiTheme="majorHAnsi" w:cstheme="majorHAnsi"/>
          <w:color w:val="000000" w:themeColor="text1"/>
          <w:highlight w:val="green"/>
        </w:rPr>
        <w:t>deterring aggression and dissuading</w:t>
      </w:r>
      <w:r w:rsidRPr="001A52B1">
        <w:rPr>
          <w:rStyle w:val="Emphasis"/>
          <w:rFonts w:asciiTheme="majorHAnsi" w:hAnsiTheme="majorHAnsi" w:cstheme="majorHAnsi"/>
          <w:color w:val="000000" w:themeColor="text1"/>
        </w:rPr>
        <w:t xml:space="preserve"> other </w:t>
      </w:r>
      <w:r w:rsidRPr="001A52B1">
        <w:rPr>
          <w:rStyle w:val="Emphasis"/>
          <w:rFonts w:asciiTheme="majorHAnsi" w:hAnsiTheme="majorHAnsi" w:cstheme="majorHAnsi"/>
          <w:color w:val="000000" w:themeColor="text1"/>
          <w:highlight w:val="green"/>
        </w:rPr>
        <w:t>destabilizing behavior</w:t>
      </w:r>
      <w:r w:rsidRPr="001A52B1">
        <w:rPr>
          <w:rFonts w:asciiTheme="majorHAnsi" w:hAnsiTheme="majorHAnsi" w:cstheme="majorHAnsi"/>
          <w:color w:val="000000" w:themeColor="text1"/>
          <w:sz w:val="14"/>
        </w:rPr>
        <w:t xml:space="preserve">. As John Mearsheimer has noted, the United States “effectively acts as a night watchman,” lending order to an otherwise disorderly and anarchical environment.45 </w:t>
      </w:r>
      <w:r w:rsidRPr="001A52B1">
        <w:rPr>
          <w:rStyle w:val="StyleUnderline"/>
          <w:rFonts w:asciiTheme="majorHAnsi" w:hAnsiTheme="majorHAnsi" w:cstheme="majorHAnsi"/>
          <w:color w:val="000000" w:themeColor="text1"/>
          <w:highlight w:val="green"/>
        </w:rPr>
        <w:t>What would happen if Washington backed away</w:t>
      </w:r>
      <w:r w:rsidRPr="001A52B1">
        <w:rPr>
          <w:rStyle w:val="StyleUnderline"/>
          <w:rFonts w:asciiTheme="majorHAnsi" w:hAnsiTheme="majorHAnsi" w:cstheme="majorHAnsi"/>
          <w:color w:val="000000" w:themeColor="text1"/>
        </w:rPr>
        <w:t xml:space="preserve"> from this role</w:t>
      </w:r>
      <w:r w:rsidRPr="001A52B1">
        <w:rPr>
          <w:rFonts w:asciiTheme="majorHAnsi" w:hAnsiTheme="majorHAnsi" w:cstheme="majorHAnsi"/>
          <w:color w:val="000000" w:themeColor="text1"/>
          <w:sz w:val="16"/>
        </w:rPr>
        <w:t xml:space="preserve">? The most logical answer is that </w:t>
      </w:r>
      <w:r w:rsidRPr="001A52B1">
        <w:rPr>
          <w:rStyle w:val="Emphasis"/>
          <w:rFonts w:asciiTheme="majorHAnsi" w:hAnsiTheme="majorHAnsi" w:cstheme="majorHAnsi"/>
          <w:color w:val="000000" w:themeColor="text1"/>
        </w:rPr>
        <w:t xml:space="preserve">both U.S. influence and </w:t>
      </w:r>
      <w:r w:rsidRPr="001A52B1">
        <w:rPr>
          <w:rStyle w:val="Emphasis"/>
          <w:rFonts w:asciiTheme="majorHAnsi" w:hAnsiTheme="majorHAnsi" w:cstheme="majorHAnsi"/>
          <w:color w:val="000000" w:themeColor="text1"/>
          <w:highlight w:val="green"/>
        </w:rPr>
        <w:t>global stability would suffer</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With respect to influence,</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the</w:t>
      </w:r>
      <w:r w:rsidRPr="001A52B1">
        <w:rPr>
          <w:rFonts w:asciiTheme="majorHAnsi" w:hAnsiTheme="majorHAnsi" w:cstheme="majorHAnsi"/>
          <w:color w:val="000000" w:themeColor="text1"/>
          <w:sz w:val="16"/>
        </w:rPr>
        <w:t xml:space="preserve"> </w:t>
      </w:r>
      <w:r w:rsidRPr="001A52B1">
        <w:rPr>
          <w:rStyle w:val="Emphasis"/>
          <w:rFonts w:asciiTheme="majorHAnsi" w:hAnsiTheme="majorHAnsi" w:cstheme="majorHAnsi"/>
          <w:color w:val="000000" w:themeColor="text1"/>
        </w:rPr>
        <w:t>U</w:t>
      </w:r>
      <w:r w:rsidRPr="001A52B1">
        <w:rPr>
          <w:rFonts w:asciiTheme="majorHAnsi" w:hAnsiTheme="majorHAnsi" w:cstheme="majorHAnsi"/>
          <w:color w:val="000000" w:themeColor="text1"/>
          <w:sz w:val="16"/>
        </w:rPr>
        <w:t xml:space="preserve">nited </w:t>
      </w:r>
      <w:r w:rsidRPr="001A52B1">
        <w:rPr>
          <w:rStyle w:val="Emphasis"/>
          <w:rFonts w:asciiTheme="majorHAnsi" w:hAnsiTheme="majorHAnsi" w:cstheme="majorHAnsi"/>
          <w:color w:val="000000" w:themeColor="text1"/>
        </w:rPr>
        <w:t>S</w:t>
      </w:r>
      <w:r w:rsidRPr="001A52B1">
        <w:rPr>
          <w:rFonts w:asciiTheme="majorHAnsi" w:hAnsiTheme="majorHAnsi" w:cstheme="majorHAnsi"/>
          <w:color w:val="000000" w:themeColor="text1"/>
          <w:sz w:val="16"/>
        </w:rPr>
        <w:t xml:space="preserve">tates </w:t>
      </w:r>
      <w:r w:rsidRPr="001A52B1">
        <w:rPr>
          <w:rStyle w:val="StyleUnderline"/>
          <w:rFonts w:asciiTheme="majorHAnsi" w:hAnsiTheme="majorHAnsi" w:cstheme="majorHAnsi"/>
          <w:color w:val="000000" w:themeColor="text1"/>
        </w:rPr>
        <w:t>would</w:t>
      </w:r>
      <w:r w:rsidRPr="001A52B1">
        <w:rPr>
          <w:rFonts w:asciiTheme="majorHAnsi" w:hAnsiTheme="majorHAnsi" w:cstheme="majorHAnsi"/>
          <w:color w:val="000000" w:themeColor="text1"/>
          <w:sz w:val="16"/>
        </w:rPr>
        <w:t xml:space="preserve"> effectively </w:t>
      </w:r>
      <w:r w:rsidRPr="001A52B1">
        <w:rPr>
          <w:rStyle w:val="StyleUnderline"/>
          <w:rFonts w:asciiTheme="majorHAnsi" w:hAnsiTheme="majorHAnsi" w:cstheme="majorHAnsi"/>
          <w:color w:val="000000" w:themeColor="text1"/>
        </w:rPr>
        <w:t xml:space="preserve">be </w:t>
      </w:r>
      <w:r w:rsidRPr="001A52B1">
        <w:rPr>
          <w:rStyle w:val="Emphasis"/>
          <w:rFonts w:asciiTheme="majorHAnsi" w:hAnsiTheme="majorHAnsi" w:cstheme="majorHAnsi"/>
          <w:color w:val="000000" w:themeColor="text1"/>
        </w:rPr>
        <w:t>surrendering the most powerful bargaining chip</w:t>
      </w:r>
      <w:r w:rsidRPr="001A52B1">
        <w:rPr>
          <w:rStyle w:val="StyleUnderline"/>
          <w:rFonts w:asciiTheme="majorHAnsi" w:hAnsiTheme="majorHAnsi" w:cstheme="majorHAnsi"/>
          <w:color w:val="000000" w:themeColor="text1"/>
        </w:rPr>
        <w:t xml:space="preserve"> it has traditionally wielded in dealing with friends and allies,</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 xml:space="preserve">and jeopardizing the position of leadership it has used to shape bilateral and regional </w:t>
      </w:r>
      <w:r w:rsidRPr="001A52B1">
        <w:rPr>
          <w:rStyle w:val="Emphasis"/>
          <w:rFonts w:asciiTheme="majorHAnsi" w:hAnsiTheme="majorHAnsi" w:cstheme="majorHAnsi"/>
          <w:color w:val="000000" w:themeColor="text1"/>
        </w:rPr>
        <w:t>agendas for decades</w:t>
      </w:r>
      <w:r w:rsidRPr="001A52B1">
        <w:rPr>
          <w:rFonts w:asciiTheme="majorHAnsi" w:hAnsiTheme="majorHAnsi" w:cstheme="majorHAnsi"/>
          <w:color w:val="000000" w:themeColor="text1"/>
          <w:sz w:val="16"/>
        </w:rPr>
        <w:t xml:space="preserve">. </w:t>
      </w:r>
      <w:r w:rsidRPr="001A52B1">
        <w:rPr>
          <w:rStyle w:val="Emphasis"/>
          <w:rFonts w:asciiTheme="majorHAnsi" w:hAnsiTheme="majorHAnsi" w:cstheme="majorHAnsi"/>
          <w:color w:val="000000" w:themeColor="text1"/>
        </w:rPr>
        <w:t>The consequences would seem no less damaging where stability is concerned</w:t>
      </w:r>
      <w:r w:rsidRPr="001A52B1">
        <w:rPr>
          <w:rFonts w:asciiTheme="majorHAnsi" w:hAnsiTheme="majorHAnsi" w:cstheme="majorHAnsi"/>
          <w:color w:val="000000" w:themeColor="text1"/>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A52B1">
        <w:rPr>
          <w:rStyle w:val="StyleUnderline"/>
          <w:rFonts w:asciiTheme="majorHAnsi" w:hAnsiTheme="majorHAnsi" w:cstheme="majorHAnsi"/>
          <w:color w:val="000000" w:themeColor="text1"/>
          <w:highlight w:val="green"/>
        </w:rPr>
        <w:t xml:space="preserve">removing the American pacifier would </w:t>
      </w:r>
      <w:r w:rsidRPr="001A52B1">
        <w:rPr>
          <w:rStyle w:val="Emphasis"/>
          <w:rFonts w:asciiTheme="majorHAnsi" w:hAnsiTheme="majorHAnsi" w:cstheme="majorHAnsi"/>
          <w:color w:val="000000" w:themeColor="text1"/>
          <w:highlight w:val="green"/>
        </w:rPr>
        <w:t>liberate</w:t>
      </w:r>
      <w:r w:rsidRPr="001A52B1">
        <w:rPr>
          <w:rStyle w:val="Emphasis"/>
          <w:rFonts w:asciiTheme="majorHAnsi" w:hAnsiTheme="majorHAnsi" w:cstheme="majorHAnsi"/>
          <w:color w:val="000000" w:themeColor="text1"/>
        </w:rPr>
        <w:t xml:space="preserve"> the more </w:t>
      </w:r>
      <w:r w:rsidRPr="001A52B1">
        <w:rPr>
          <w:rStyle w:val="Emphasis"/>
          <w:rFonts w:asciiTheme="majorHAnsi" w:hAnsiTheme="majorHAnsi" w:cstheme="majorHAnsi"/>
          <w:color w:val="000000" w:themeColor="text1"/>
          <w:highlight w:val="green"/>
        </w:rPr>
        <w:t>destabilizing influences</w:t>
      </w:r>
      <w:r w:rsidRPr="001A52B1">
        <w:rPr>
          <w:rStyle w:val="Emphasis"/>
          <w:rFonts w:asciiTheme="majorHAnsi" w:hAnsiTheme="majorHAnsi" w:cstheme="majorHAnsi"/>
          <w:color w:val="000000" w:themeColor="text1"/>
        </w:rPr>
        <w:t xml:space="preserve"> that U.S. policy had previously stifled</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 xml:space="preserve">Long-dormant </w:t>
      </w:r>
      <w:r w:rsidRPr="001A52B1">
        <w:rPr>
          <w:rStyle w:val="Emphasis"/>
          <w:rFonts w:asciiTheme="majorHAnsi" w:hAnsiTheme="majorHAnsi" w:cstheme="majorHAnsi"/>
          <w:color w:val="000000" w:themeColor="text1"/>
          <w:highlight w:val="green"/>
        </w:rPr>
        <w:t>security competitions might reawaken</w:t>
      </w:r>
      <w:r w:rsidRPr="001A52B1">
        <w:rPr>
          <w:rStyle w:val="Emphasis"/>
          <w:rFonts w:asciiTheme="majorHAnsi" w:hAnsiTheme="majorHAnsi" w:cstheme="majorHAnsi"/>
          <w:color w:val="000000" w:themeColor="text1"/>
        </w:rPr>
        <w:t xml:space="preserve"> as countries armed themselves</w:t>
      </w:r>
      <w:r w:rsidRPr="001A52B1">
        <w:rPr>
          <w:rStyle w:val="StyleUnderline"/>
          <w:rFonts w:asciiTheme="majorHAnsi" w:hAnsiTheme="majorHAnsi" w:cstheme="majorHAnsi"/>
          <w:color w:val="000000" w:themeColor="text1"/>
        </w:rPr>
        <w:t xml:space="preserve"> more vigorously</w:t>
      </w:r>
      <w:r w:rsidRPr="001A52B1">
        <w:rPr>
          <w:rFonts w:asciiTheme="majorHAnsi" w:hAnsiTheme="majorHAnsi" w:cstheme="majorHAnsi"/>
          <w:color w:val="000000" w:themeColor="text1"/>
          <w:sz w:val="16"/>
        </w:rPr>
        <w:t xml:space="preserve">; </w:t>
      </w:r>
      <w:r w:rsidRPr="001A52B1">
        <w:rPr>
          <w:rStyle w:val="Emphasis"/>
          <w:rFonts w:asciiTheme="majorHAnsi" w:hAnsiTheme="majorHAnsi" w:cstheme="majorHAnsi"/>
          <w:color w:val="000000" w:themeColor="text1"/>
          <w:highlight w:val="green"/>
        </w:rPr>
        <w:t>historical antagonisms</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 xml:space="preserve">between old rivals </w:t>
      </w:r>
      <w:r w:rsidRPr="001A52B1">
        <w:rPr>
          <w:rStyle w:val="StyleUnderline"/>
          <w:rFonts w:asciiTheme="majorHAnsi" w:hAnsiTheme="majorHAnsi" w:cstheme="majorHAnsi"/>
          <w:color w:val="000000" w:themeColor="text1"/>
          <w:highlight w:val="green"/>
        </w:rPr>
        <w:t xml:space="preserve">might </w:t>
      </w:r>
      <w:r w:rsidRPr="001A52B1">
        <w:rPr>
          <w:rStyle w:val="Emphasis"/>
          <w:rFonts w:asciiTheme="majorHAnsi" w:hAnsiTheme="majorHAnsi" w:cstheme="majorHAnsi"/>
          <w:color w:val="000000" w:themeColor="text1"/>
          <w:highlight w:val="green"/>
        </w:rPr>
        <w:t>reemerge</w:t>
      </w:r>
      <w:r w:rsidRPr="001A52B1">
        <w:rPr>
          <w:rStyle w:val="Emphasis"/>
          <w:rFonts w:asciiTheme="majorHAnsi" w:hAnsiTheme="majorHAnsi" w:cstheme="majorHAnsi"/>
          <w:color w:val="000000" w:themeColor="text1"/>
        </w:rPr>
        <w:t xml:space="preserve"> in the absence of a robust U.S. presence</w:t>
      </w:r>
      <w:r w:rsidRPr="001A52B1">
        <w:rPr>
          <w:rStyle w:val="StyleUnderline"/>
          <w:rFonts w:asciiTheme="majorHAnsi" w:hAnsiTheme="majorHAnsi" w:cstheme="majorHAnsi"/>
          <w:color w:val="000000" w:themeColor="text1"/>
        </w:rPr>
        <w:t xml:space="preserve"> and the reassurance it provides</w:t>
      </w:r>
      <w:r w:rsidRPr="001A52B1">
        <w:rPr>
          <w:rFonts w:asciiTheme="majorHAnsi" w:hAnsiTheme="majorHAnsi" w:cstheme="majorHAnsi"/>
          <w:color w:val="000000" w:themeColor="text1"/>
          <w:sz w:val="16"/>
        </w:rPr>
        <w:t xml:space="preserve">. Moreover, </w:t>
      </w:r>
      <w:r w:rsidRPr="001A52B1">
        <w:rPr>
          <w:rStyle w:val="StyleUnderline"/>
          <w:rFonts w:asciiTheme="majorHAnsi" w:hAnsiTheme="majorHAnsi" w:cstheme="majorHAnsi"/>
          <w:color w:val="000000" w:themeColor="text1"/>
          <w:highlight w:val="green"/>
        </w:rPr>
        <w:t>countries that seek to revise</w:t>
      </w:r>
      <w:r w:rsidRPr="001A52B1">
        <w:rPr>
          <w:rStyle w:val="StyleUnderline"/>
          <w:rFonts w:asciiTheme="majorHAnsi" w:hAnsiTheme="majorHAnsi" w:cstheme="majorHAnsi"/>
          <w:color w:val="000000" w:themeColor="text1"/>
        </w:rPr>
        <w:t xml:space="preserve"> existing </w:t>
      </w:r>
      <w:r w:rsidRPr="001A52B1">
        <w:rPr>
          <w:rStyle w:val="StyleUnderline"/>
          <w:rFonts w:asciiTheme="majorHAnsi" w:hAnsiTheme="majorHAnsi" w:cstheme="majorHAnsi"/>
          <w:color w:val="000000" w:themeColor="text1"/>
          <w:highlight w:val="green"/>
        </w:rPr>
        <w:t>regional orders</w:t>
      </w:r>
      <w:r w:rsidRPr="001A52B1">
        <w:rPr>
          <w:rStyle w:val="StyleUnderline"/>
          <w:rFonts w:asciiTheme="majorHAnsi" w:hAnsiTheme="majorHAnsi" w:cstheme="majorHAnsi"/>
          <w:color w:val="000000" w:themeColor="text1"/>
        </w:rPr>
        <w:t xml:space="preserve"> in their favor</w:t>
      </w:r>
      <w:r w:rsidRPr="001A52B1">
        <w:rPr>
          <w:rFonts w:asciiTheme="majorHAnsi" w:hAnsiTheme="majorHAnsi" w:cstheme="majorHAnsi"/>
          <w:color w:val="000000" w:themeColor="text1"/>
          <w:sz w:val="16"/>
        </w:rPr>
        <w:t xml:space="preserve">—think </w:t>
      </w:r>
      <w:r w:rsidRPr="001A52B1">
        <w:rPr>
          <w:rStyle w:val="Emphasis"/>
          <w:rFonts w:asciiTheme="majorHAnsi" w:hAnsiTheme="majorHAnsi" w:cstheme="majorHAnsi"/>
          <w:color w:val="000000" w:themeColor="text1"/>
        </w:rPr>
        <w:t>Russia</w:t>
      </w:r>
      <w:r w:rsidRPr="001A52B1">
        <w:rPr>
          <w:rFonts w:asciiTheme="majorHAnsi" w:hAnsiTheme="majorHAnsi" w:cstheme="majorHAnsi"/>
          <w:color w:val="000000" w:themeColor="text1"/>
          <w:sz w:val="16"/>
        </w:rPr>
        <w:t xml:space="preserve"> in </w:t>
      </w:r>
      <w:r w:rsidRPr="001A52B1">
        <w:rPr>
          <w:rStyle w:val="Emphasis"/>
          <w:rFonts w:asciiTheme="majorHAnsi" w:hAnsiTheme="majorHAnsi" w:cstheme="majorHAnsi"/>
          <w:color w:val="000000" w:themeColor="text1"/>
        </w:rPr>
        <w:t>Europe</w:t>
      </w:r>
      <w:r w:rsidRPr="001A52B1">
        <w:rPr>
          <w:rFonts w:asciiTheme="majorHAnsi" w:hAnsiTheme="majorHAnsi" w:cstheme="majorHAnsi"/>
          <w:color w:val="000000" w:themeColor="text1"/>
          <w:sz w:val="16"/>
        </w:rPr>
        <w:t xml:space="preserve">, or </w:t>
      </w:r>
      <w:r w:rsidRPr="001A52B1">
        <w:rPr>
          <w:rStyle w:val="Emphasis"/>
          <w:rFonts w:asciiTheme="majorHAnsi" w:hAnsiTheme="majorHAnsi" w:cstheme="majorHAnsi"/>
          <w:color w:val="000000" w:themeColor="text1"/>
        </w:rPr>
        <w:t>China</w:t>
      </w:r>
      <w:r w:rsidRPr="001A52B1">
        <w:rPr>
          <w:rFonts w:asciiTheme="majorHAnsi" w:hAnsiTheme="majorHAnsi" w:cstheme="majorHAnsi"/>
          <w:color w:val="000000" w:themeColor="text1"/>
          <w:sz w:val="16"/>
        </w:rPr>
        <w:t xml:space="preserve"> in Asia—might indeed applaud U.S. retrenchment, but </w:t>
      </w:r>
      <w:r w:rsidRPr="001A52B1">
        <w:rPr>
          <w:rStyle w:val="StyleUnderline"/>
          <w:rFonts w:asciiTheme="majorHAnsi" w:hAnsiTheme="majorHAnsi" w:cstheme="majorHAnsi"/>
          <w:color w:val="000000" w:themeColor="text1"/>
        </w:rPr>
        <w:t xml:space="preserve">they </w:t>
      </w:r>
      <w:r w:rsidRPr="001A52B1">
        <w:rPr>
          <w:rStyle w:val="StyleUnderline"/>
          <w:rFonts w:asciiTheme="majorHAnsi" w:hAnsiTheme="majorHAnsi" w:cstheme="majorHAnsi"/>
          <w:color w:val="000000" w:themeColor="text1"/>
          <w:highlight w:val="green"/>
        </w:rPr>
        <w:t>might</w:t>
      </w:r>
      <w:r w:rsidRPr="001A52B1">
        <w:rPr>
          <w:rStyle w:val="StyleUnderline"/>
          <w:rFonts w:asciiTheme="majorHAnsi" w:hAnsiTheme="majorHAnsi" w:cstheme="majorHAnsi"/>
          <w:color w:val="000000" w:themeColor="text1"/>
        </w:rPr>
        <w:t xml:space="preserve"> just as plausibly </w:t>
      </w:r>
      <w:r w:rsidRPr="001A52B1">
        <w:rPr>
          <w:rStyle w:val="StyleUnderline"/>
          <w:rFonts w:asciiTheme="majorHAnsi" w:hAnsiTheme="majorHAnsi" w:cstheme="majorHAnsi"/>
          <w:color w:val="000000" w:themeColor="text1"/>
          <w:highlight w:val="green"/>
        </w:rPr>
        <w:t>feel empowered to more assertively press their interest</w:t>
      </w:r>
      <w:r w:rsidRPr="001A52B1">
        <w:rPr>
          <w:rStyle w:val="StyleUnderline"/>
          <w:rFonts w:asciiTheme="majorHAnsi" w:hAnsiTheme="majorHAnsi" w:cstheme="majorHAnsi"/>
          <w:color w:val="000000" w:themeColor="text1"/>
        </w:rPr>
        <w:t>s</w:t>
      </w:r>
      <w:r w:rsidRPr="001A52B1">
        <w:rPr>
          <w:rFonts w:asciiTheme="majorHAnsi" w:hAnsiTheme="majorHAnsi" w:cstheme="majorHAnsi"/>
          <w:color w:val="000000" w:themeColor="text1"/>
          <w:sz w:val="16"/>
        </w:rPr>
        <w:t>. If the United States has been a kind of Leviathan in key regions, Mearsheimer acknowledges, then “</w:t>
      </w:r>
      <w:r w:rsidRPr="001A52B1">
        <w:rPr>
          <w:rStyle w:val="Emphasis"/>
          <w:rFonts w:asciiTheme="majorHAnsi" w:hAnsiTheme="majorHAnsi" w:cstheme="majorHAnsi"/>
          <w:color w:val="000000" w:themeColor="text1"/>
        </w:rPr>
        <w:t>take away that Leviathan and there is likely to be big trouble</w:t>
      </w:r>
      <w:r w:rsidRPr="001A52B1">
        <w:rPr>
          <w:rFonts w:asciiTheme="majorHAnsi" w:hAnsiTheme="majorHAnsi" w:cstheme="majorHAnsi"/>
          <w:color w:val="000000" w:themeColor="text1"/>
          <w:sz w:val="16"/>
        </w:rPr>
        <w:t xml:space="preserve">.”46 Scanning the global horizon today, </w:t>
      </w:r>
      <w:r w:rsidRPr="001A52B1">
        <w:rPr>
          <w:rStyle w:val="Emphasis"/>
          <w:rFonts w:asciiTheme="majorHAnsi" w:hAnsiTheme="majorHAnsi" w:cstheme="majorHAnsi"/>
          <w:color w:val="000000" w:themeColor="text1"/>
        </w:rPr>
        <w:t>one can easily see where such trouble might arise</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In Europe,</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highlight w:val="green"/>
        </w:rPr>
        <w:t>a revisionist Russia is</w:t>
      </w:r>
      <w:r w:rsidRPr="001A52B1">
        <w:rPr>
          <w:rStyle w:val="StyleUnderline"/>
          <w:rFonts w:asciiTheme="majorHAnsi" w:hAnsiTheme="majorHAnsi" w:cstheme="majorHAnsi"/>
          <w:color w:val="000000" w:themeColor="text1"/>
        </w:rPr>
        <w:t xml:space="preserve"> already </w:t>
      </w:r>
      <w:r w:rsidRPr="001A52B1">
        <w:rPr>
          <w:rStyle w:val="StyleUnderline"/>
          <w:rFonts w:asciiTheme="majorHAnsi" w:hAnsiTheme="majorHAnsi" w:cstheme="majorHAnsi"/>
          <w:color w:val="000000" w:themeColor="text1"/>
          <w:highlight w:val="green"/>
        </w:rPr>
        <w:t>destabilizing its neighbors and contesting the post-Cold War settlement in the region</w:t>
      </w:r>
      <w:r w:rsidRPr="001A52B1">
        <w:rPr>
          <w:rStyle w:val="StyleUnderline"/>
          <w:rFonts w:asciiTheme="majorHAnsi" w:hAnsiTheme="majorHAnsi" w:cstheme="majorHAnsi"/>
          <w:color w:val="000000" w:themeColor="text1"/>
        </w:rPr>
        <w:t>.</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 xml:space="preserve">In the Gulf and broader Middle East, the </w:t>
      </w:r>
      <w:r w:rsidRPr="001A52B1">
        <w:rPr>
          <w:rStyle w:val="StyleUnderline"/>
          <w:rFonts w:asciiTheme="majorHAnsi" w:hAnsiTheme="majorHAnsi" w:cstheme="majorHAnsi"/>
          <w:color w:val="000000" w:themeColor="text1"/>
          <w:highlight w:val="green"/>
        </w:rPr>
        <w:t xml:space="preserve">threat of Iranian ascendancy has stoked region-wide tensions manifesting in </w:t>
      </w:r>
      <w:r w:rsidRPr="001A52B1">
        <w:rPr>
          <w:rStyle w:val="Emphasis"/>
          <w:rFonts w:asciiTheme="majorHAnsi" w:hAnsiTheme="majorHAnsi" w:cstheme="majorHAnsi"/>
          <w:color w:val="000000" w:themeColor="text1"/>
          <w:highlight w:val="green"/>
        </w:rPr>
        <w:t>proxy wars</w:t>
      </w:r>
      <w:r w:rsidRPr="001A52B1">
        <w:rPr>
          <w:rStyle w:val="StyleUnderline"/>
          <w:rFonts w:asciiTheme="majorHAnsi" w:hAnsiTheme="majorHAnsi" w:cstheme="majorHAnsi"/>
          <w:color w:val="000000" w:themeColor="text1"/>
          <w:highlight w:val="green"/>
        </w:rPr>
        <w:t xml:space="preserve"> and hints of an </w:t>
      </w:r>
      <w:r w:rsidRPr="001A52B1">
        <w:rPr>
          <w:rStyle w:val="Emphasis"/>
          <w:rFonts w:asciiTheme="majorHAnsi" w:hAnsiTheme="majorHAnsi" w:cstheme="majorHAnsi"/>
          <w:color w:val="000000" w:themeColor="text1"/>
          <w:highlight w:val="green"/>
        </w:rPr>
        <w:t xml:space="preserve">incipient </w:t>
      </w:r>
      <w:r w:rsidRPr="001A52B1">
        <w:rPr>
          <w:rStyle w:val="Emphasis"/>
          <w:rFonts w:asciiTheme="majorHAnsi" w:hAnsiTheme="majorHAnsi" w:cstheme="majorHAnsi"/>
          <w:color w:val="000000" w:themeColor="text1"/>
          <w:highlight w:val="green"/>
        </w:rPr>
        <w:lastRenderedPageBreak/>
        <w:t>arms race</w:t>
      </w:r>
      <w:r w:rsidRPr="001A52B1">
        <w:rPr>
          <w:rStyle w:val="StyleUnderline"/>
          <w:rFonts w:asciiTheme="majorHAnsi" w:hAnsiTheme="majorHAnsi" w:cstheme="majorHAnsi"/>
          <w:color w:val="000000" w:themeColor="text1"/>
        </w:rPr>
        <w:t xml:space="preserve">, even as that region also contends with a severe threat to its stability in the form of the Islamic State. In East Asia, </w:t>
      </w:r>
      <w:r w:rsidRPr="001A52B1">
        <w:rPr>
          <w:rStyle w:val="Emphasis"/>
          <w:rFonts w:asciiTheme="majorHAnsi" w:hAnsiTheme="majorHAnsi" w:cstheme="majorHAnsi"/>
          <w:color w:val="000000" w:themeColor="text1"/>
        </w:rPr>
        <w:t xml:space="preserve">a rising </w:t>
      </w:r>
      <w:r w:rsidRPr="001A52B1">
        <w:rPr>
          <w:rStyle w:val="Emphasis"/>
          <w:rFonts w:asciiTheme="majorHAnsi" w:hAnsiTheme="majorHAnsi" w:cstheme="majorHAnsi"/>
          <w:color w:val="000000" w:themeColor="text1"/>
          <w:highlight w:val="green"/>
        </w:rPr>
        <w:t>China is challenging the regional status quo</w:t>
      </w:r>
      <w:r w:rsidRPr="001A52B1">
        <w:rPr>
          <w:rStyle w:val="StyleUnderline"/>
          <w:rFonts w:asciiTheme="majorHAnsi" w:hAnsiTheme="majorHAnsi" w:cstheme="majorHAnsi"/>
          <w:color w:val="000000" w:themeColor="text1"/>
        </w:rPr>
        <w:t xml:space="preserve"> in numerous ways, </w:t>
      </w:r>
      <w:r w:rsidRPr="001A52B1">
        <w:rPr>
          <w:rStyle w:val="StyleUnderline"/>
          <w:rFonts w:asciiTheme="majorHAnsi" w:hAnsiTheme="majorHAnsi" w:cstheme="majorHAnsi"/>
          <w:color w:val="000000" w:themeColor="text1"/>
          <w:highlight w:val="green"/>
        </w:rPr>
        <w:t>sounding alarms among its neighbors</w:t>
      </w:r>
      <w:r w:rsidRPr="001A52B1">
        <w:rPr>
          <w:rStyle w:val="StyleUnderline"/>
          <w:rFonts w:asciiTheme="majorHAnsi" w:hAnsiTheme="majorHAnsi" w:cstheme="majorHAnsi"/>
          <w:color w:val="000000" w:themeColor="text1"/>
        </w:rPr>
        <w:t xml:space="preserve">—many of whom also have historical grievances against each other. </w:t>
      </w:r>
      <w:r w:rsidRPr="001A52B1">
        <w:rPr>
          <w:rFonts w:asciiTheme="majorHAnsi" w:hAnsiTheme="majorHAnsi" w:cstheme="majorHAnsi"/>
          <w:color w:val="000000" w:themeColor="text1"/>
          <w:sz w:val="16"/>
        </w:rPr>
        <w:t xml:space="preserve">In these circumstances, </w:t>
      </w:r>
      <w:r w:rsidRPr="001A52B1">
        <w:rPr>
          <w:rStyle w:val="Emphasis"/>
          <w:rFonts w:asciiTheme="majorHAnsi" w:hAnsiTheme="majorHAnsi" w:cstheme="majorHAnsi"/>
          <w:color w:val="000000" w:themeColor="text1"/>
          <w:highlight w:val="green"/>
        </w:rPr>
        <w:t>removing the American pacifier would</w:t>
      </w:r>
      <w:r w:rsidRPr="001A52B1">
        <w:rPr>
          <w:rStyle w:val="Emphasis"/>
          <w:rFonts w:asciiTheme="majorHAnsi" w:hAnsiTheme="majorHAnsi" w:cstheme="majorHAnsi"/>
          <w:color w:val="000000" w:themeColor="text1"/>
        </w:rPr>
        <w:t xml:space="preserve"> likely </w:t>
      </w:r>
      <w:r w:rsidRPr="001A52B1">
        <w:rPr>
          <w:rStyle w:val="Emphasis"/>
          <w:rFonts w:asciiTheme="majorHAnsi" w:hAnsiTheme="majorHAnsi" w:cstheme="majorHAnsi"/>
          <w:color w:val="000000" w:themeColor="text1"/>
          <w:highlight w:val="green"/>
        </w:rPr>
        <w:t>yield</w:t>
      </w:r>
      <w:r w:rsidRPr="001A52B1">
        <w:rPr>
          <w:rStyle w:val="Emphasis"/>
          <w:rFonts w:asciiTheme="majorHAnsi" w:hAnsiTheme="majorHAnsi" w:cstheme="majorHAnsi"/>
          <w:color w:val="000000" w:themeColor="text1"/>
        </w:rPr>
        <w:t xml:space="preserve"> not low-cost stability, but </w:t>
      </w:r>
      <w:r w:rsidRPr="001A52B1">
        <w:rPr>
          <w:rStyle w:val="Emphasis"/>
          <w:rFonts w:asciiTheme="majorHAnsi" w:hAnsiTheme="majorHAnsi" w:cstheme="majorHAnsi"/>
          <w:color w:val="000000" w:themeColor="text1"/>
          <w:highlight w:val="green"/>
        </w:rPr>
        <w:t>increased conflict and upheaval</w:t>
      </w:r>
      <w:r w:rsidRPr="001A52B1">
        <w:rPr>
          <w:rStyle w:val="Emphasis"/>
          <w:rFonts w:asciiTheme="majorHAnsi" w:hAnsiTheme="majorHAnsi" w:cstheme="majorHAnsi"/>
          <w:color w:val="000000" w:themeColor="text1"/>
        </w:rPr>
        <w:t xml:space="preserve">. </w:t>
      </w:r>
      <w:r w:rsidRPr="001A52B1">
        <w:rPr>
          <w:rStyle w:val="StyleUnderline"/>
          <w:rFonts w:asciiTheme="majorHAnsi" w:hAnsiTheme="majorHAnsi" w:cstheme="majorHAnsi"/>
          <w:color w:val="000000" w:themeColor="text1"/>
        </w:rPr>
        <w:t>That conflict and upheaval</w:t>
      </w:r>
      <w:r w:rsidRPr="001A52B1">
        <w:rPr>
          <w:rFonts w:asciiTheme="majorHAnsi" w:hAnsiTheme="majorHAnsi" w:cstheme="majorHAnsi"/>
          <w:color w:val="000000" w:themeColor="text1"/>
          <w:sz w:val="16"/>
        </w:rPr>
        <w:t xml:space="preserve">, in turn, </w:t>
      </w:r>
      <w:r w:rsidRPr="001A52B1">
        <w:rPr>
          <w:rStyle w:val="Emphasis"/>
          <w:rFonts w:asciiTheme="majorHAnsi" w:hAnsiTheme="majorHAnsi" w:cstheme="majorHAnsi"/>
          <w:color w:val="000000" w:themeColor="text1"/>
        </w:rPr>
        <w:t>would be quite damaging to U.S. interests</w:t>
      </w:r>
      <w:r w:rsidRPr="001A52B1">
        <w:rPr>
          <w:rFonts w:asciiTheme="majorHAnsi" w:hAnsiTheme="majorHAnsi" w:cstheme="majorHAnsi"/>
          <w:color w:val="000000" w:themeColor="text1"/>
          <w:sz w:val="16"/>
        </w:rPr>
        <w:t xml:space="preserve"> even if it did not result in the nightmare scenario of a hostile power dominating a key region. </w:t>
      </w:r>
      <w:r w:rsidRPr="001A52B1">
        <w:rPr>
          <w:rStyle w:val="Emphasis"/>
          <w:rFonts w:asciiTheme="majorHAnsi" w:hAnsiTheme="majorHAnsi" w:cstheme="majorHAnsi"/>
          <w:color w:val="000000" w:themeColor="text1"/>
          <w:highlight w:val="green"/>
        </w:rPr>
        <w:t>It is hard to imagine</w:t>
      </w:r>
      <w:r w:rsidRPr="001A52B1">
        <w:rPr>
          <w:rFonts w:asciiTheme="majorHAnsi" w:hAnsiTheme="majorHAnsi" w:cstheme="majorHAnsi"/>
          <w:color w:val="000000" w:themeColor="text1"/>
          <w:sz w:val="16"/>
        </w:rPr>
        <w:t xml:space="preserve">, for instance, </w:t>
      </w:r>
      <w:r w:rsidRPr="001A52B1">
        <w:rPr>
          <w:rStyle w:val="Emphasis"/>
          <w:rFonts w:asciiTheme="majorHAnsi" w:hAnsiTheme="majorHAnsi" w:cstheme="majorHAnsi"/>
          <w:color w:val="000000" w:themeColor="text1"/>
          <w:highlight w:val="green"/>
        </w:rPr>
        <w:t>that increased instability</w:t>
      </w:r>
      <w:r w:rsidRPr="001A52B1">
        <w:rPr>
          <w:rStyle w:val="Emphasis"/>
          <w:rFonts w:asciiTheme="majorHAnsi" w:hAnsiTheme="majorHAnsi" w:cstheme="majorHAnsi"/>
          <w:color w:val="000000" w:themeColor="text1"/>
        </w:rPr>
        <w:t xml:space="preserve"> and acrimony </w:t>
      </w:r>
      <w:r w:rsidRPr="001A52B1">
        <w:rPr>
          <w:rStyle w:val="Emphasis"/>
          <w:rFonts w:asciiTheme="majorHAnsi" w:hAnsiTheme="majorHAnsi" w:cstheme="majorHAnsi"/>
          <w:color w:val="000000" w:themeColor="text1"/>
          <w:highlight w:val="green"/>
        </w:rPr>
        <w:t>would produce the</w:t>
      </w:r>
      <w:r w:rsidRPr="001A52B1">
        <w:rPr>
          <w:rStyle w:val="Emphasis"/>
          <w:rFonts w:asciiTheme="majorHAnsi" w:hAnsiTheme="majorHAnsi" w:cstheme="majorHAnsi"/>
          <w:color w:val="000000" w:themeColor="text1"/>
        </w:rPr>
        <w:t xml:space="preserve"> robust </w:t>
      </w:r>
      <w:r w:rsidRPr="001A52B1">
        <w:rPr>
          <w:rStyle w:val="Emphasis"/>
          <w:rFonts w:asciiTheme="majorHAnsi" w:hAnsiTheme="majorHAnsi" w:cstheme="majorHAnsi"/>
          <w:color w:val="000000" w:themeColor="text1"/>
          <w:highlight w:val="green"/>
        </w:rPr>
        <w:t>multilateral cooperation necessary to deal with transnational threats from pandemics to piracy</w:t>
      </w:r>
      <w:r w:rsidRPr="001A52B1">
        <w:rPr>
          <w:rFonts w:asciiTheme="majorHAnsi" w:hAnsiTheme="majorHAnsi" w:cstheme="majorHAnsi"/>
          <w:color w:val="000000" w:themeColor="text1"/>
          <w:sz w:val="16"/>
        </w:rPr>
        <w:t xml:space="preserve">. </w:t>
      </w:r>
      <w:r w:rsidRPr="001A52B1">
        <w:rPr>
          <w:rStyle w:val="Emphasis"/>
          <w:rFonts w:asciiTheme="majorHAnsi" w:hAnsiTheme="majorHAnsi" w:cstheme="majorHAnsi"/>
          <w:color w:val="000000" w:themeColor="text1"/>
        </w:rPr>
        <w:t>More problematic still might be the economic consequences.</w:t>
      </w:r>
      <w:r w:rsidRPr="001A52B1">
        <w:rPr>
          <w:rFonts w:asciiTheme="majorHAnsi" w:hAnsiTheme="majorHAnsi" w:cstheme="majorHAnsi"/>
          <w:color w:val="000000" w:themeColor="text1"/>
          <w:sz w:val="16"/>
        </w:rPr>
        <w:t xml:space="preserve"> As scholars like Michael Mandelbaum have argued, </w:t>
      </w:r>
      <w:r w:rsidRPr="001A52B1">
        <w:rPr>
          <w:rStyle w:val="StyleUnderline"/>
          <w:rFonts w:asciiTheme="majorHAnsi" w:hAnsiTheme="majorHAnsi" w:cstheme="majorHAnsi"/>
          <w:color w:val="000000" w:themeColor="text1"/>
        </w:rPr>
        <w:t xml:space="preserve">the enormous </w:t>
      </w:r>
      <w:r w:rsidRPr="001A52B1">
        <w:rPr>
          <w:rStyle w:val="StyleUnderline"/>
          <w:rFonts w:asciiTheme="majorHAnsi" w:hAnsiTheme="majorHAnsi" w:cstheme="majorHAnsi"/>
          <w:color w:val="000000" w:themeColor="text1"/>
          <w:highlight w:val="green"/>
        </w:rPr>
        <w:t>progress toward global prosperity and integration</w:t>
      </w:r>
      <w:r w:rsidRPr="001A52B1">
        <w:rPr>
          <w:rStyle w:val="StyleUnderline"/>
          <w:rFonts w:asciiTheme="majorHAnsi" w:hAnsiTheme="majorHAnsi" w:cstheme="majorHAnsi"/>
          <w:color w:val="000000" w:themeColor="text1"/>
        </w:rPr>
        <w:t xml:space="preserve"> that has occurred since World War II</w:t>
      </w:r>
      <w:r w:rsidRPr="001A52B1">
        <w:rPr>
          <w:rFonts w:asciiTheme="majorHAnsi" w:hAnsiTheme="majorHAnsi" w:cstheme="majorHAnsi"/>
          <w:color w:val="000000" w:themeColor="text1"/>
          <w:sz w:val="16"/>
        </w:rPr>
        <w:t xml:space="preserve"> (and now the Cold War) </w:t>
      </w:r>
      <w:r w:rsidRPr="001A52B1">
        <w:rPr>
          <w:rStyle w:val="StyleUnderline"/>
          <w:rFonts w:asciiTheme="majorHAnsi" w:hAnsiTheme="majorHAnsi" w:cstheme="majorHAnsi"/>
          <w:color w:val="000000" w:themeColor="text1"/>
          <w:highlight w:val="green"/>
        </w:rPr>
        <w:t>has come in the climate of</w:t>
      </w:r>
      <w:r w:rsidRPr="001A52B1">
        <w:rPr>
          <w:rStyle w:val="StyleUnderline"/>
          <w:rFonts w:asciiTheme="majorHAnsi" w:hAnsiTheme="majorHAnsi" w:cstheme="majorHAnsi"/>
          <w:color w:val="000000" w:themeColor="text1"/>
        </w:rPr>
        <w:t xml:space="preserve"> relative stability and </w:t>
      </w:r>
      <w:r w:rsidRPr="001A52B1">
        <w:rPr>
          <w:rStyle w:val="StyleUnderline"/>
          <w:rFonts w:asciiTheme="majorHAnsi" w:hAnsiTheme="majorHAnsi" w:cstheme="majorHAnsi"/>
          <w:color w:val="000000" w:themeColor="text1"/>
          <w:highlight w:val="green"/>
        </w:rPr>
        <w:t>security provided</w:t>
      </w:r>
      <w:r w:rsidRPr="001A52B1">
        <w:rPr>
          <w:rStyle w:val="StyleUnderline"/>
          <w:rFonts w:asciiTheme="majorHAnsi" w:hAnsiTheme="majorHAnsi" w:cstheme="majorHAnsi"/>
          <w:color w:val="000000" w:themeColor="text1"/>
        </w:rPr>
        <w:t xml:space="preserve"> largely </w:t>
      </w:r>
      <w:r w:rsidRPr="001A52B1">
        <w:rPr>
          <w:rStyle w:val="StyleUnderline"/>
          <w:rFonts w:asciiTheme="majorHAnsi" w:hAnsiTheme="majorHAnsi" w:cstheme="majorHAnsi"/>
          <w:color w:val="000000" w:themeColor="text1"/>
          <w:highlight w:val="green"/>
        </w:rPr>
        <w:t>by the</w:t>
      </w:r>
      <w:r w:rsidRPr="001A52B1">
        <w:rPr>
          <w:rStyle w:val="StyleUnderline"/>
          <w:rFonts w:asciiTheme="majorHAnsi" w:hAnsiTheme="majorHAnsi" w:cstheme="majorHAnsi"/>
          <w:color w:val="000000" w:themeColor="text1"/>
        </w:rPr>
        <w:t xml:space="preserve"> </w:t>
      </w:r>
      <w:r w:rsidRPr="001A52B1">
        <w:rPr>
          <w:rStyle w:val="Emphasis"/>
          <w:rFonts w:asciiTheme="majorHAnsi" w:hAnsiTheme="majorHAnsi" w:cstheme="majorHAnsi"/>
          <w:color w:val="000000" w:themeColor="text1"/>
          <w:highlight w:val="green"/>
        </w:rPr>
        <w:t>U</w:t>
      </w:r>
      <w:r w:rsidRPr="001A52B1">
        <w:rPr>
          <w:rFonts w:asciiTheme="majorHAnsi" w:hAnsiTheme="majorHAnsi" w:cstheme="majorHAnsi"/>
          <w:color w:val="000000" w:themeColor="text1"/>
          <w:sz w:val="16"/>
        </w:rPr>
        <w:t xml:space="preserve">nited </w:t>
      </w:r>
      <w:r w:rsidRPr="001A52B1">
        <w:rPr>
          <w:rStyle w:val="Emphasis"/>
          <w:rFonts w:asciiTheme="majorHAnsi" w:hAnsiTheme="majorHAnsi" w:cstheme="majorHAnsi"/>
          <w:color w:val="000000" w:themeColor="text1"/>
          <w:highlight w:val="green"/>
        </w:rPr>
        <w:t>S</w:t>
      </w:r>
      <w:r w:rsidRPr="001A52B1">
        <w:rPr>
          <w:rFonts w:asciiTheme="majorHAnsi" w:hAnsiTheme="majorHAnsi" w:cstheme="majorHAnsi"/>
          <w:color w:val="000000" w:themeColor="text1"/>
          <w:sz w:val="16"/>
        </w:rPr>
        <w:t xml:space="preserve">tates.47 </w:t>
      </w:r>
      <w:r w:rsidRPr="001A52B1">
        <w:rPr>
          <w:rStyle w:val="StyleUnderline"/>
          <w:rFonts w:asciiTheme="majorHAnsi" w:hAnsiTheme="majorHAnsi" w:cstheme="majorHAnsi"/>
          <w:color w:val="000000" w:themeColor="text1"/>
          <w:highlight w:val="green"/>
        </w:rPr>
        <w:t>One</w:t>
      </w:r>
      <w:r w:rsidRPr="001A52B1">
        <w:rPr>
          <w:rStyle w:val="StyleUnderline"/>
          <w:rFonts w:asciiTheme="majorHAnsi" w:hAnsiTheme="majorHAnsi" w:cstheme="majorHAnsi"/>
          <w:color w:val="000000" w:themeColor="text1"/>
        </w:rPr>
        <w:t xml:space="preserve"> simply </w:t>
      </w:r>
      <w:r w:rsidRPr="001A52B1">
        <w:rPr>
          <w:rStyle w:val="StyleUnderline"/>
          <w:rFonts w:asciiTheme="majorHAnsi" w:hAnsiTheme="majorHAnsi" w:cstheme="majorHAnsi"/>
          <w:color w:val="000000" w:themeColor="text1"/>
          <w:highlight w:val="green"/>
        </w:rPr>
        <w:t>cannot</w:t>
      </w:r>
      <w:r w:rsidRPr="001A52B1">
        <w:rPr>
          <w:rStyle w:val="StyleUnderline"/>
          <w:rFonts w:asciiTheme="majorHAnsi" w:hAnsiTheme="majorHAnsi" w:cstheme="majorHAnsi"/>
          <w:color w:val="000000" w:themeColor="text1"/>
        </w:rPr>
        <w:t xml:space="preserve"> confidently </w:t>
      </w:r>
      <w:r w:rsidRPr="001A52B1">
        <w:rPr>
          <w:rStyle w:val="StyleUnderline"/>
          <w:rFonts w:asciiTheme="majorHAnsi" w:hAnsiTheme="majorHAnsi" w:cstheme="majorHAnsi"/>
          <w:color w:val="000000" w:themeColor="text1"/>
          <w:highlight w:val="green"/>
        </w:rPr>
        <w:t>predict that</w:t>
      </w:r>
      <w:r w:rsidRPr="001A52B1">
        <w:rPr>
          <w:rStyle w:val="StyleUnderline"/>
          <w:rFonts w:asciiTheme="majorHAnsi" w:hAnsiTheme="majorHAnsi" w:cstheme="majorHAnsi"/>
          <w:color w:val="000000" w:themeColor="text1"/>
        </w:rPr>
        <w:t xml:space="preserve"> this </w:t>
      </w:r>
      <w:r w:rsidRPr="001A52B1">
        <w:rPr>
          <w:rStyle w:val="Emphasis"/>
          <w:rFonts w:asciiTheme="majorHAnsi" w:hAnsiTheme="majorHAnsi" w:cstheme="majorHAnsi"/>
          <w:color w:val="000000" w:themeColor="text1"/>
          <w:highlight w:val="green"/>
        </w:rPr>
        <w:t>progress would endure amid escalating geopolitical competition</w:t>
      </w:r>
      <w:r w:rsidRPr="001A52B1">
        <w:rPr>
          <w:rStyle w:val="Emphasis"/>
          <w:rFonts w:asciiTheme="majorHAnsi" w:hAnsiTheme="majorHAnsi" w:cstheme="majorHAnsi"/>
          <w:color w:val="000000" w:themeColor="text1"/>
        </w:rPr>
        <w:t xml:space="preserve"> in regions of enormous importance to the world economy. </w:t>
      </w:r>
      <w:r w:rsidRPr="001A52B1">
        <w:rPr>
          <w:rFonts w:asciiTheme="majorHAnsi" w:hAnsiTheme="majorHAnsi" w:cstheme="majorHAnsi"/>
          <w:color w:val="000000" w:themeColor="text1"/>
          <w:sz w:val="16"/>
        </w:rPr>
        <w:t xml:space="preserve">Perhaps </w:t>
      </w:r>
      <w:r w:rsidRPr="001A52B1">
        <w:rPr>
          <w:rStyle w:val="StyleUnderline"/>
          <w:rFonts w:asciiTheme="majorHAnsi" w:hAnsiTheme="majorHAnsi" w:cstheme="majorHAnsi"/>
          <w:color w:val="000000" w:themeColor="text1"/>
        </w:rPr>
        <w:t>the greatest risk that a strategy of offshore balancing would run</w:t>
      </w:r>
      <w:r w:rsidRPr="001A52B1">
        <w:rPr>
          <w:rFonts w:asciiTheme="majorHAnsi" w:hAnsiTheme="majorHAnsi" w:cstheme="majorHAnsi"/>
          <w:color w:val="000000" w:themeColor="text1"/>
          <w:sz w:val="16"/>
        </w:rPr>
        <w:t xml:space="preserve">, of course, </w:t>
      </w:r>
      <w:r w:rsidRPr="001A52B1">
        <w:rPr>
          <w:rStyle w:val="Emphasis"/>
          <w:rFonts w:asciiTheme="majorHAnsi" w:hAnsiTheme="majorHAnsi" w:cstheme="majorHAnsi"/>
          <w:color w:val="000000" w:themeColor="text1"/>
        </w:rPr>
        <w:t>is that a key region might not be able to maintain its own balance following U.S. retrenchment</w:t>
      </w:r>
      <w:r w:rsidRPr="001A52B1">
        <w:rPr>
          <w:rFonts w:asciiTheme="majorHAnsi" w:hAnsiTheme="majorHAnsi" w:cstheme="majorHAnsi"/>
          <w:color w:val="000000" w:themeColor="text1"/>
          <w:sz w:val="16"/>
        </w:rPr>
        <w:t xml:space="preserve">. That prospect might have seemed far-fetched in the early post-Cold War era, and it remains unlikely in the immediate future. But </w:t>
      </w:r>
      <w:r w:rsidRPr="001A52B1">
        <w:rPr>
          <w:rStyle w:val="Emphasis"/>
          <w:rFonts w:asciiTheme="majorHAnsi" w:hAnsiTheme="majorHAnsi" w:cstheme="majorHAnsi"/>
          <w:color w:val="000000" w:themeColor="text1"/>
          <w:highlight w:val="green"/>
        </w:rPr>
        <w:t>in East Asia</w:t>
      </w:r>
      <w:r w:rsidRPr="001A52B1">
        <w:rPr>
          <w:rStyle w:val="Emphasis"/>
          <w:rFonts w:asciiTheme="majorHAnsi" w:hAnsiTheme="majorHAnsi" w:cstheme="majorHAnsi"/>
          <w:color w:val="000000" w:themeColor="text1"/>
        </w:rPr>
        <w:t xml:space="preserve"> particularly, </w:t>
      </w:r>
      <w:r w:rsidRPr="001A52B1">
        <w:rPr>
          <w:rStyle w:val="StyleUnderline"/>
          <w:rFonts w:asciiTheme="majorHAnsi" w:hAnsiTheme="majorHAnsi" w:cstheme="majorHAnsi"/>
          <w:color w:val="000000" w:themeColor="text1"/>
        </w:rPr>
        <w:t xml:space="preserve">the rise and growing </w:t>
      </w:r>
      <w:r w:rsidRPr="001A52B1">
        <w:rPr>
          <w:rStyle w:val="StyleUnderline"/>
          <w:rFonts w:asciiTheme="majorHAnsi" w:hAnsiTheme="majorHAnsi" w:cstheme="majorHAnsi"/>
          <w:color w:val="000000" w:themeColor="text1"/>
          <w:highlight w:val="green"/>
        </w:rPr>
        <w:t>assertiveness of China has highlighted the</w:t>
      </w:r>
      <w:r w:rsidRPr="001A52B1">
        <w:rPr>
          <w:rStyle w:val="StyleUnderline"/>
          <w:rFonts w:asciiTheme="majorHAnsi" w:hAnsiTheme="majorHAnsi" w:cstheme="majorHAnsi"/>
          <w:color w:val="000000" w:themeColor="text1"/>
        </w:rPr>
        <w:t xml:space="preserve"> medium- to long-term </w:t>
      </w:r>
      <w:r w:rsidRPr="001A52B1">
        <w:rPr>
          <w:rStyle w:val="StyleUnderline"/>
          <w:rFonts w:asciiTheme="majorHAnsi" w:hAnsiTheme="majorHAnsi" w:cstheme="majorHAnsi"/>
          <w:color w:val="000000" w:themeColor="text1"/>
          <w:highlight w:val="green"/>
        </w:rPr>
        <w:t>danger that a hostile power could</w:t>
      </w:r>
      <w:r w:rsidRPr="001A52B1">
        <w:rPr>
          <w:rStyle w:val="StyleUnderline"/>
          <w:rFonts w:asciiTheme="majorHAnsi" w:hAnsiTheme="majorHAnsi" w:cstheme="majorHAnsi"/>
          <w:color w:val="000000" w:themeColor="text1"/>
        </w:rPr>
        <w:t xml:space="preserve"> in fact</w:t>
      </w:r>
      <w:r w:rsidRPr="001A52B1">
        <w:rPr>
          <w:rStyle w:val="Emphasis"/>
          <w:rFonts w:asciiTheme="majorHAnsi" w:hAnsiTheme="majorHAnsi" w:cstheme="majorHAnsi"/>
          <w:color w:val="000000" w:themeColor="text1"/>
        </w:rPr>
        <w:t xml:space="preserve"> </w:t>
      </w:r>
      <w:r w:rsidRPr="001A52B1">
        <w:rPr>
          <w:rStyle w:val="Emphasis"/>
          <w:rFonts w:asciiTheme="majorHAnsi" w:hAnsiTheme="majorHAnsi" w:cstheme="majorHAnsi"/>
          <w:color w:val="000000" w:themeColor="text1"/>
          <w:highlight w:val="green"/>
        </w:rPr>
        <w:t>gain regional primacy</w:t>
      </w:r>
      <w:r w:rsidRPr="001A52B1">
        <w:rPr>
          <w:rFonts w:asciiTheme="majorHAnsi" w:hAnsiTheme="majorHAnsi" w:cstheme="majorHAnsi"/>
          <w:color w:val="000000" w:themeColor="text1"/>
          <w:sz w:val="16"/>
        </w:rPr>
        <w:t xml:space="preserve">. </w:t>
      </w:r>
      <w:r w:rsidRPr="001A52B1">
        <w:rPr>
          <w:rStyle w:val="StyleUnderline"/>
          <w:rFonts w:asciiTheme="majorHAnsi" w:hAnsiTheme="majorHAnsi" w:cstheme="majorHAnsi"/>
          <w:color w:val="000000" w:themeColor="text1"/>
        </w:rPr>
        <w:t>If China’s economy continues to grow rapidly</w:t>
      </w:r>
      <w:r w:rsidRPr="001A52B1">
        <w:rPr>
          <w:rFonts w:asciiTheme="majorHAnsi" w:hAnsiTheme="majorHAnsi" w:cstheme="majorHAnsi"/>
          <w:color w:val="000000" w:themeColor="text1"/>
          <w:sz w:val="16"/>
        </w:rPr>
        <w:t xml:space="preserve">, and if Beijing continues to increase military spending by 10 percent or more each year, </w:t>
      </w:r>
      <w:r w:rsidRPr="001A52B1">
        <w:rPr>
          <w:rStyle w:val="StyleUnderline"/>
          <w:rFonts w:asciiTheme="majorHAnsi" w:hAnsiTheme="majorHAnsi" w:cstheme="majorHAnsi"/>
          <w:color w:val="000000" w:themeColor="text1"/>
        </w:rPr>
        <w:t xml:space="preserve">then its </w:t>
      </w:r>
      <w:r w:rsidRPr="001A52B1">
        <w:rPr>
          <w:rStyle w:val="StyleUnderline"/>
          <w:rFonts w:asciiTheme="majorHAnsi" w:hAnsiTheme="majorHAnsi" w:cstheme="majorHAnsi"/>
          <w:color w:val="000000" w:themeColor="text1"/>
          <w:highlight w:val="green"/>
        </w:rPr>
        <w:t>neighbors will</w:t>
      </w:r>
      <w:r w:rsidRPr="001A52B1">
        <w:rPr>
          <w:rStyle w:val="StyleUnderline"/>
          <w:rFonts w:asciiTheme="majorHAnsi" w:hAnsiTheme="majorHAnsi" w:cstheme="majorHAnsi"/>
          <w:color w:val="000000" w:themeColor="text1"/>
        </w:rPr>
        <w:t xml:space="preserve"> ultimately </w:t>
      </w:r>
      <w:r w:rsidRPr="001A52B1">
        <w:rPr>
          <w:rStyle w:val="StyleUnderline"/>
          <w:rFonts w:asciiTheme="majorHAnsi" w:hAnsiTheme="majorHAnsi" w:cstheme="majorHAnsi"/>
          <w:color w:val="000000" w:themeColor="text1"/>
          <w:highlight w:val="green"/>
        </w:rPr>
        <w:t xml:space="preserve">face grave challenges in containing Chinese power </w:t>
      </w:r>
      <w:r w:rsidRPr="001A52B1">
        <w:rPr>
          <w:rStyle w:val="Emphasis"/>
          <w:rFonts w:asciiTheme="majorHAnsi" w:hAnsiTheme="majorHAnsi" w:cstheme="majorHAnsi"/>
          <w:color w:val="000000" w:themeColor="text1"/>
          <w:highlight w:val="green"/>
        </w:rPr>
        <w:t xml:space="preserve">even if they join forces </w:t>
      </w:r>
      <w:r w:rsidRPr="001A52B1">
        <w:rPr>
          <w:rStyle w:val="Emphasis"/>
          <w:rFonts w:asciiTheme="majorHAnsi" w:hAnsiTheme="majorHAnsi" w:cstheme="majorHAnsi"/>
          <w:color w:val="000000" w:themeColor="text1"/>
        </w:rPr>
        <w:t>in that endeavor</w:t>
      </w:r>
      <w:r w:rsidRPr="001A52B1">
        <w:rPr>
          <w:rFonts w:asciiTheme="majorHAnsi" w:hAnsiTheme="majorHAnsi" w:cstheme="majorHAnsi"/>
          <w:color w:val="000000" w:themeColor="text1"/>
          <w:sz w:val="16"/>
        </w:rPr>
        <w:t xml:space="preserve">. This possibility, ironically, is one to which leading advocates of retrenchment have been attuned. “The United States will have to play a key role in countering China,” </w:t>
      </w:r>
      <w:proofErr w:type="spellStart"/>
      <w:r w:rsidRPr="001A52B1">
        <w:rPr>
          <w:rFonts w:asciiTheme="majorHAnsi" w:hAnsiTheme="majorHAnsi" w:cstheme="majorHAnsi"/>
          <w:color w:val="000000" w:themeColor="text1"/>
          <w:sz w:val="16"/>
        </w:rPr>
        <w:t>Mearshimer</w:t>
      </w:r>
      <w:proofErr w:type="spellEnd"/>
      <w:r w:rsidRPr="001A52B1">
        <w:rPr>
          <w:rFonts w:asciiTheme="majorHAnsi" w:hAnsiTheme="majorHAnsi" w:cstheme="majorHAnsi"/>
          <w:color w:val="000000" w:themeColor="text1"/>
          <w:sz w:val="16"/>
        </w:rPr>
        <w:t xml:space="preserve"> writes, “because its Asian neighbors are not strong enough to do it by themselves.”48 </w:t>
      </w:r>
      <w:r w:rsidRPr="001A52B1">
        <w:rPr>
          <w:rFonts w:asciiTheme="majorHAnsi" w:hAnsiTheme="majorHAnsi" w:cstheme="majorHAnsi"/>
          <w:color w:val="000000" w:themeColor="text1"/>
          <w:sz w:val="14"/>
        </w:rPr>
        <w:t xml:space="preserve">If this is true, however, then </w:t>
      </w:r>
      <w:r w:rsidRPr="001A52B1">
        <w:rPr>
          <w:rStyle w:val="Emphasis"/>
          <w:rFonts w:asciiTheme="majorHAnsi" w:hAnsiTheme="majorHAnsi" w:cstheme="majorHAnsi"/>
          <w:color w:val="000000" w:themeColor="text1"/>
          <w:highlight w:val="green"/>
        </w:rPr>
        <w:t>offshore balancing</w:t>
      </w:r>
      <w:r w:rsidRPr="001A52B1">
        <w:rPr>
          <w:rStyle w:val="Emphasis"/>
          <w:rFonts w:asciiTheme="majorHAnsi" w:hAnsiTheme="majorHAnsi" w:cstheme="majorHAnsi"/>
          <w:color w:val="000000" w:themeColor="text1"/>
        </w:rPr>
        <w:t xml:space="preserve"> becomes a dangerous and potentially self-defeating strategy</w:t>
      </w:r>
      <w:r w:rsidRPr="001A52B1">
        <w:rPr>
          <w:rFonts w:asciiTheme="majorHAnsi" w:hAnsiTheme="majorHAnsi" w:cstheme="majorHAnsi"/>
          <w:color w:val="000000" w:themeColor="text1"/>
          <w:sz w:val="14"/>
        </w:rPr>
        <w:t xml:space="preserve">. As mentioned above, </w:t>
      </w:r>
      <w:r w:rsidRPr="001A52B1">
        <w:rPr>
          <w:rStyle w:val="StyleUnderline"/>
          <w:rFonts w:asciiTheme="majorHAnsi" w:hAnsiTheme="majorHAnsi" w:cstheme="majorHAnsi"/>
          <w:color w:val="000000" w:themeColor="text1"/>
        </w:rPr>
        <w:t xml:space="preserve">it </w:t>
      </w:r>
      <w:r w:rsidRPr="001A52B1">
        <w:rPr>
          <w:rStyle w:val="StyleUnderline"/>
          <w:rFonts w:asciiTheme="majorHAnsi" w:hAnsiTheme="majorHAnsi" w:cstheme="majorHAnsi"/>
          <w:color w:val="000000" w:themeColor="text1"/>
          <w:highlight w:val="green"/>
        </w:rPr>
        <w:t xml:space="preserve">could lead countries like Japan and South Korea to </w:t>
      </w:r>
      <w:r w:rsidRPr="001A52B1">
        <w:rPr>
          <w:rStyle w:val="Emphasis"/>
          <w:rFonts w:asciiTheme="majorHAnsi" w:hAnsiTheme="majorHAnsi" w:cstheme="majorHAnsi"/>
          <w:color w:val="000000" w:themeColor="text1"/>
          <w:highlight w:val="green"/>
        </w:rPr>
        <w:t>seek nuclear weapons</w:t>
      </w:r>
      <w:r w:rsidRPr="001A52B1">
        <w:rPr>
          <w:rFonts w:asciiTheme="majorHAnsi" w:hAnsiTheme="majorHAnsi" w:cstheme="majorHAnsi"/>
          <w:color w:val="000000" w:themeColor="text1"/>
          <w:sz w:val="14"/>
        </w:rPr>
        <w:t xml:space="preserve">, thereby </w:t>
      </w:r>
      <w:r w:rsidRPr="001A52B1">
        <w:rPr>
          <w:rStyle w:val="StyleUnderline"/>
          <w:rFonts w:asciiTheme="majorHAnsi" w:hAnsiTheme="majorHAnsi" w:cstheme="majorHAnsi"/>
          <w:color w:val="000000" w:themeColor="text1"/>
          <w:highlight w:val="green"/>
        </w:rPr>
        <w:t>stoking arms races and elevating regional tensions</w:t>
      </w:r>
      <w:r w:rsidRPr="001A52B1">
        <w:rPr>
          <w:rFonts w:asciiTheme="majorHAnsi" w:hAnsiTheme="majorHAnsi" w:cstheme="majorHAnsi"/>
          <w:color w:val="000000" w:themeColor="text1"/>
          <w:sz w:val="14"/>
        </w:rPr>
        <w:t xml:space="preserve">. Alternatively, and perhaps more worryingly, </w:t>
      </w:r>
      <w:r w:rsidRPr="001A52B1">
        <w:rPr>
          <w:rStyle w:val="StyleUnderline"/>
          <w:rFonts w:asciiTheme="majorHAnsi" w:hAnsiTheme="majorHAnsi" w:cstheme="majorHAnsi"/>
          <w:color w:val="000000" w:themeColor="text1"/>
        </w:rPr>
        <w:t xml:space="preserve">it might encourage the scenario that offshore balancers seek to avoid, by easing China’s </w:t>
      </w:r>
      <w:r w:rsidRPr="001A52B1">
        <w:rPr>
          <w:rStyle w:val="Emphasis"/>
          <w:rFonts w:asciiTheme="majorHAnsi" w:hAnsiTheme="majorHAnsi" w:cstheme="majorHAnsi"/>
          <w:color w:val="000000" w:themeColor="text1"/>
        </w:rPr>
        <w:t>ascent to regional hegemony.</w:t>
      </w:r>
      <w:r w:rsidRPr="001A52B1">
        <w:rPr>
          <w:rFonts w:asciiTheme="majorHAnsi" w:hAnsiTheme="majorHAnsi" w:cstheme="majorHAnsi"/>
          <w:color w:val="000000" w:themeColor="text1"/>
          <w:sz w:val="14"/>
        </w:rPr>
        <w:t xml:space="preserve"> As Robert Gilpin has written, “</w:t>
      </w:r>
      <w:r w:rsidRPr="001A52B1">
        <w:rPr>
          <w:rStyle w:val="StyleUnderline"/>
          <w:rFonts w:asciiTheme="majorHAnsi" w:hAnsiTheme="majorHAnsi" w:cstheme="majorHAnsi"/>
          <w:color w:val="000000" w:themeColor="text1"/>
        </w:rPr>
        <w:t xml:space="preserve">Retrenchment by its very nature is </w:t>
      </w:r>
      <w:r w:rsidRPr="001A52B1">
        <w:rPr>
          <w:rStyle w:val="Emphasis"/>
          <w:rFonts w:asciiTheme="majorHAnsi" w:hAnsiTheme="majorHAnsi" w:cstheme="majorHAnsi"/>
          <w:color w:val="000000" w:themeColor="text1"/>
        </w:rPr>
        <w:t>an indication of relative weakness</w:t>
      </w:r>
      <w:r w:rsidRPr="001A52B1">
        <w:rPr>
          <w:rStyle w:val="StyleUnderline"/>
          <w:rFonts w:asciiTheme="majorHAnsi" w:hAnsiTheme="majorHAnsi" w:cstheme="majorHAnsi"/>
          <w:color w:val="000000" w:themeColor="text1"/>
        </w:rPr>
        <w:t xml:space="preserve"> and </w:t>
      </w:r>
      <w:r w:rsidRPr="001A52B1">
        <w:rPr>
          <w:rStyle w:val="Emphasis"/>
          <w:rFonts w:asciiTheme="majorHAnsi" w:hAnsiTheme="majorHAnsi" w:cstheme="majorHAnsi"/>
          <w:color w:val="000000" w:themeColor="text1"/>
        </w:rPr>
        <w:t>declining power</w:t>
      </w:r>
      <w:r w:rsidRPr="001A52B1">
        <w:rPr>
          <w:rStyle w:val="StyleUnderline"/>
          <w:rFonts w:asciiTheme="majorHAnsi" w:hAnsiTheme="majorHAnsi" w:cstheme="majorHAnsi"/>
          <w:color w:val="000000" w:themeColor="text1"/>
        </w:rPr>
        <w:t xml:space="preserve">, and thus </w:t>
      </w:r>
      <w:r w:rsidRPr="001A52B1">
        <w:rPr>
          <w:rStyle w:val="StyleUnderline"/>
          <w:rFonts w:asciiTheme="majorHAnsi" w:hAnsiTheme="majorHAnsi" w:cstheme="majorHAnsi"/>
          <w:color w:val="000000" w:themeColor="text1"/>
          <w:highlight w:val="green"/>
        </w:rPr>
        <w:t xml:space="preserve">retrenchment can have a </w:t>
      </w:r>
      <w:r w:rsidRPr="001A52B1">
        <w:rPr>
          <w:rStyle w:val="Emphasis"/>
          <w:rFonts w:asciiTheme="majorHAnsi" w:hAnsiTheme="majorHAnsi" w:cstheme="majorHAnsi"/>
          <w:color w:val="000000" w:themeColor="text1"/>
          <w:highlight w:val="green"/>
        </w:rPr>
        <w:t>deteriorating effect on relations with allies and rivals</w:t>
      </w:r>
      <w:r w:rsidRPr="001A52B1">
        <w:rPr>
          <w:rFonts w:asciiTheme="majorHAnsi" w:hAnsiTheme="majorHAnsi" w:cstheme="majorHAnsi"/>
          <w:color w:val="000000" w:themeColor="text1"/>
          <w:sz w:val="14"/>
        </w:rPr>
        <w:t>.”</w:t>
      </w:r>
      <w:r w:rsidRPr="001A52B1">
        <w:rPr>
          <w:rStyle w:val="StyleUnderline"/>
          <w:rFonts w:asciiTheme="majorHAnsi" w:hAnsiTheme="majorHAnsi" w:cstheme="majorHAnsi"/>
          <w:color w:val="000000" w:themeColor="text1"/>
        </w:rPr>
        <w:t xml:space="preserve">49 In East Asia today, U.S. allies rely on U.S. reassurance to navigate increasingly fraught relationships with a more assertive China precisely </w:t>
      </w:r>
      <w:r w:rsidRPr="001A52B1">
        <w:rPr>
          <w:rStyle w:val="Emphasis"/>
          <w:rFonts w:asciiTheme="majorHAnsi" w:hAnsiTheme="majorHAnsi" w:cstheme="majorHAnsi"/>
          <w:color w:val="000000" w:themeColor="text1"/>
        </w:rPr>
        <w:t>because they understand that they will have great trouble balancing Beijing on their own</w:t>
      </w:r>
      <w:r w:rsidRPr="001A52B1">
        <w:rPr>
          <w:rFonts w:asciiTheme="majorHAnsi" w:hAnsiTheme="majorHAnsi" w:cstheme="majorHAnsi"/>
          <w:color w:val="000000" w:themeColor="text1"/>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39D797CE" w14:textId="77777777" w:rsidR="00F24DAF" w:rsidRPr="001A52B1" w:rsidRDefault="00F24DAF" w:rsidP="00F24DAF">
      <w:pPr>
        <w:rPr>
          <w:rFonts w:asciiTheme="majorHAnsi" w:hAnsiTheme="majorHAnsi" w:cstheme="majorHAnsi"/>
          <w:color w:val="000000" w:themeColor="text1"/>
        </w:rPr>
      </w:pPr>
    </w:p>
    <w:p w14:paraId="1EE79447" w14:textId="77777777" w:rsidR="00F24DAF" w:rsidRPr="001A52B1" w:rsidRDefault="00F24DAF" w:rsidP="00F24DAF">
      <w:pPr>
        <w:rPr>
          <w:rFonts w:asciiTheme="majorHAnsi" w:hAnsiTheme="majorHAnsi" w:cstheme="majorHAnsi"/>
          <w:color w:val="000000" w:themeColor="text1"/>
          <w:sz w:val="14"/>
        </w:rPr>
      </w:pPr>
    </w:p>
    <w:p w14:paraId="47592526" w14:textId="77777777" w:rsidR="005F06CD" w:rsidRPr="001A52B1" w:rsidRDefault="005F06CD" w:rsidP="005F06CD">
      <w:pPr>
        <w:pStyle w:val="Heading4"/>
        <w:rPr>
          <w:rFonts w:cstheme="minorBidi"/>
          <w:color w:val="000000" w:themeColor="text1"/>
        </w:rPr>
      </w:pPr>
      <w:r w:rsidRPr="001A52B1">
        <w:rPr>
          <w:color w:val="000000" w:themeColor="text1"/>
        </w:rPr>
        <w:t>Extinction.</w:t>
      </w:r>
    </w:p>
    <w:p w14:paraId="41F2F407" w14:textId="77777777" w:rsidR="005F06CD" w:rsidRPr="001A52B1" w:rsidRDefault="005F06CD" w:rsidP="005F06CD">
      <w:pPr>
        <w:shd w:val="clear" w:color="auto" w:fill="FFFFFF"/>
        <w:spacing w:after="150" w:line="240" w:lineRule="auto"/>
        <w:rPr>
          <w:rStyle w:val="Style13ptBold"/>
          <w:b w:val="0"/>
          <w:bCs/>
          <w:color w:val="000000" w:themeColor="text1"/>
          <w:sz w:val="16"/>
          <w:szCs w:val="16"/>
        </w:rPr>
      </w:pPr>
      <w:r w:rsidRPr="001A52B1">
        <w:rPr>
          <w:rStyle w:val="Style13ptBold"/>
          <w:color w:val="000000" w:themeColor="text1"/>
          <w:sz w:val="16"/>
        </w:rPr>
        <w:t xml:space="preserve">Starr 15 </w:t>
      </w:r>
      <w:r w:rsidRPr="001A52B1">
        <w:rPr>
          <w:rStyle w:val="Style13ptBold"/>
          <w:b w:val="0"/>
          <w:bCs/>
          <w:color w:val="000000" w:themeColor="text1"/>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2088867D" w14:textId="77777777" w:rsidR="005F06CD" w:rsidRPr="001A52B1" w:rsidRDefault="005F06CD" w:rsidP="005F06CD">
      <w:pPr>
        <w:shd w:val="clear" w:color="auto" w:fill="FFFFFF"/>
        <w:spacing w:after="150" w:line="240" w:lineRule="auto"/>
        <w:rPr>
          <w:rFonts w:eastAsia="Times New Roman"/>
          <w:color w:val="000000" w:themeColor="text1"/>
          <w:sz w:val="12"/>
          <w:szCs w:val="22"/>
        </w:rPr>
      </w:pPr>
      <w:r w:rsidRPr="001A52B1">
        <w:rPr>
          <w:rFonts w:eastAsia="Times New Roman"/>
          <w:color w:val="000000" w:themeColor="text1"/>
          <w:sz w:val="12"/>
          <w:szCs w:val="22"/>
        </w:rPr>
        <w:br/>
        <w:t xml:space="preserve">While it is impossible to precisely predict all the human impacts that would result from a nuclear winter, it is relatively simple to predict those which would be most profound. </w:t>
      </w:r>
      <w:r w:rsidRPr="001A52B1">
        <w:rPr>
          <w:rFonts w:eastAsia="Times New Roman"/>
          <w:color w:val="000000" w:themeColor="text1"/>
          <w:sz w:val="12"/>
          <w:szCs w:val="22"/>
        </w:rPr>
        <w:lastRenderedPageBreak/>
        <w:t xml:space="preserve">That is, a </w:t>
      </w:r>
      <w:r w:rsidRPr="001A52B1">
        <w:rPr>
          <w:rStyle w:val="StyleUnderline"/>
          <w:color w:val="000000" w:themeColor="text1"/>
          <w:szCs w:val="22"/>
          <w:highlight w:val="green"/>
        </w:rPr>
        <w:t xml:space="preserve">nuclear winter would cause </w:t>
      </w:r>
      <w:r w:rsidRPr="001A52B1">
        <w:rPr>
          <w:rStyle w:val="Emphasis"/>
          <w:color w:val="000000" w:themeColor="text1"/>
        </w:rPr>
        <w:t xml:space="preserve">most </w:t>
      </w:r>
      <w:r w:rsidRPr="001A52B1">
        <w:rPr>
          <w:rStyle w:val="Emphasis"/>
          <w:color w:val="000000" w:themeColor="text1"/>
          <w:highlight w:val="green"/>
        </w:rPr>
        <w:t>humans</w:t>
      </w:r>
      <w:r w:rsidRPr="001A52B1">
        <w:rPr>
          <w:rStyle w:val="StyleUnderline"/>
          <w:color w:val="000000" w:themeColor="text1"/>
          <w:szCs w:val="22"/>
        </w:rPr>
        <w:t xml:space="preserve"> and large animals </w:t>
      </w:r>
      <w:r w:rsidRPr="001A52B1">
        <w:rPr>
          <w:rStyle w:val="Emphasis"/>
          <w:color w:val="000000" w:themeColor="text1"/>
          <w:highlight w:val="green"/>
        </w:rPr>
        <w:t>to die</w:t>
      </w:r>
      <w:r w:rsidRPr="001A52B1">
        <w:rPr>
          <w:rStyle w:val="StyleUnderline"/>
          <w:color w:val="000000" w:themeColor="text1"/>
          <w:szCs w:val="22"/>
        </w:rPr>
        <w:t xml:space="preserve"> from nuclear famine </w:t>
      </w:r>
      <w:r w:rsidRPr="001A52B1">
        <w:rPr>
          <w:rStyle w:val="StyleUnderline"/>
          <w:color w:val="000000" w:themeColor="text1"/>
          <w:szCs w:val="22"/>
          <w:highlight w:val="green"/>
        </w:rPr>
        <w:t xml:space="preserve">in a </w:t>
      </w:r>
      <w:r w:rsidRPr="001A52B1">
        <w:rPr>
          <w:rStyle w:val="Emphasis"/>
          <w:color w:val="000000" w:themeColor="text1"/>
          <w:szCs w:val="22"/>
          <w:highlight w:val="green"/>
        </w:rPr>
        <w:t>mass extinction</w:t>
      </w:r>
      <w:r w:rsidRPr="001A52B1">
        <w:rPr>
          <w:rStyle w:val="StyleUnderline"/>
          <w:color w:val="000000" w:themeColor="text1"/>
        </w:rPr>
        <w:t xml:space="preserve"> event</w:t>
      </w:r>
      <w:r w:rsidRPr="001A52B1">
        <w:rPr>
          <w:color w:val="000000" w:themeColor="text1"/>
          <w:sz w:val="12"/>
        </w:rPr>
        <w:t xml:space="preserve"> </w:t>
      </w:r>
      <w:r w:rsidRPr="001A52B1">
        <w:rPr>
          <w:rFonts w:eastAsia="Times New Roman"/>
          <w:color w:val="000000" w:themeColor="text1"/>
          <w:sz w:val="12"/>
          <w:szCs w:val="22"/>
        </w:rPr>
        <w:t>similar to the one that wiped out the dinosaurs.</w:t>
      </w:r>
    </w:p>
    <w:p w14:paraId="309C2A00" w14:textId="77777777" w:rsidR="005F06CD" w:rsidRPr="001A52B1" w:rsidRDefault="005F06CD" w:rsidP="005F06CD">
      <w:pPr>
        <w:shd w:val="clear" w:color="auto" w:fill="FFFFFF"/>
        <w:spacing w:after="150" w:line="240" w:lineRule="auto"/>
        <w:rPr>
          <w:rFonts w:eastAsia="Times New Roman"/>
          <w:color w:val="000000" w:themeColor="text1"/>
          <w:sz w:val="12"/>
          <w:szCs w:val="22"/>
        </w:rPr>
      </w:pPr>
      <w:r w:rsidRPr="001A52B1">
        <w:rPr>
          <w:rStyle w:val="StyleUnderline"/>
          <w:color w:val="000000" w:themeColor="text1"/>
          <w:szCs w:val="22"/>
        </w:rPr>
        <w:t>Following the detonation</w:t>
      </w:r>
      <w:r w:rsidRPr="001A52B1">
        <w:rPr>
          <w:rFonts w:eastAsia="Times New Roman"/>
          <w:color w:val="000000" w:themeColor="text1"/>
          <w:sz w:val="12"/>
          <w:szCs w:val="22"/>
        </w:rPr>
        <w:t xml:space="preserve"> (in conflict) </w:t>
      </w:r>
      <w:r w:rsidRPr="001A52B1">
        <w:rPr>
          <w:rStyle w:val="StyleUnderline"/>
          <w:color w:val="000000" w:themeColor="text1"/>
          <w:szCs w:val="22"/>
        </w:rPr>
        <w:t>of</w:t>
      </w:r>
      <w:r w:rsidRPr="001A52B1">
        <w:rPr>
          <w:rFonts w:eastAsia="Times New Roman"/>
          <w:color w:val="000000" w:themeColor="text1"/>
          <w:sz w:val="12"/>
          <w:szCs w:val="22"/>
        </w:rPr>
        <w:t xml:space="preserve"> US and/or Russian launch-ready strategic </w:t>
      </w:r>
      <w:r w:rsidRPr="001A52B1">
        <w:rPr>
          <w:rStyle w:val="StyleUnderline"/>
          <w:color w:val="000000" w:themeColor="text1"/>
          <w:szCs w:val="22"/>
        </w:rPr>
        <w:t xml:space="preserve">nuclear weapons, </w:t>
      </w:r>
      <w:r w:rsidRPr="001A52B1">
        <w:rPr>
          <w:rStyle w:val="StyleUnderline"/>
          <w:color w:val="000000" w:themeColor="text1"/>
          <w:szCs w:val="22"/>
          <w:highlight w:val="green"/>
        </w:rPr>
        <w:t>nuclear firestorms would burn</w:t>
      </w:r>
      <w:r w:rsidRPr="001A52B1">
        <w:rPr>
          <w:rStyle w:val="StyleUnderline"/>
          <w:color w:val="000000" w:themeColor="text1"/>
          <w:szCs w:val="22"/>
        </w:rPr>
        <w:t xml:space="preserve"> simultaneously over a total land surface area of many thousands or </w:t>
      </w:r>
      <w:r w:rsidRPr="001A52B1">
        <w:rPr>
          <w:rStyle w:val="StyleUnderline"/>
          <w:color w:val="000000" w:themeColor="text1"/>
          <w:szCs w:val="22"/>
          <w:highlight w:val="green"/>
        </w:rPr>
        <w:t>tens of thousands of</w:t>
      </w:r>
      <w:r w:rsidRPr="001A52B1">
        <w:rPr>
          <w:rStyle w:val="StyleUnderline"/>
          <w:color w:val="000000" w:themeColor="text1"/>
          <w:szCs w:val="22"/>
        </w:rPr>
        <w:t xml:space="preserve"> square </w:t>
      </w:r>
      <w:r w:rsidRPr="001A52B1">
        <w:rPr>
          <w:rStyle w:val="StyleUnderline"/>
          <w:color w:val="000000" w:themeColor="text1"/>
          <w:szCs w:val="22"/>
          <w:highlight w:val="green"/>
        </w:rPr>
        <w:t xml:space="preserve">miles. </w:t>
      </w:r>
      <w:r w:rsidRPr="001A52B1">
        <w:rPr>
          <w:rStyle w:val="StyleUnderline"/>
          <w:color w:val="000000" w:themeColor="text1"/>
          <w:szCs w:val="22"/>
        </w:rPr>
        <w:t xml:space="preserve">These mass fires, many of which would rage over large </w:t>
      </w:r>
      <w:r w:rsidRPr="001A52B1">
        <w:rPr>
          <w:rStyle w:val="Emphasis"/>
          <w:color w:val="000000" w:themeColor="text1"/>
        </w:rPr>
        <w:t>cities and industrial areas</w:t>
      </w:r>
      <w:r w:rsidRPr="001A52B1">
        <w:rPr>
          <w:rStyle w:val="StyleUnderline"/>
          <w:color w:val="000000" w:themeColor="text1"/>
          <w:szCs w:val="22"/>
        </w:rPr>
        <w:t xml:space="preserve">, would release many tens of </w:t>
      </w:r>
      <w:r w:rsidRPr="001A52B1">
        <w:rPr>
          <w:rStyle w:val="StyleUnderline"/>
          <w:color w:val="000000" w:themeColor="text1"/>
          <w:szCs w:val="22"/>
          <w:highlight w:val="green"/>
        </w:rPr>
        <w:t>millions of tons of</w:t>
      </w:r>
      <w:r w:rsidRPr="001A52B1">
        <w:rPr>
          <w:rStyle w:val="StyleUnderline"/>
          <w:color w:val="000000" w:themeColor="text1"/>
          <w:szCs w:val="22"/>
        </w:rPr>
        <w:t xml:space="preserve"> black </w:t>
      </w:r>
      <w:r w:rsidRPr="001A52B1">
        <w:rPr>
          <w:rStyle w:val="StyleUnderline"/>
          <w:color w:val="000000" w:themeColor="text1"/>
          <w:szCs w:val="22"/>
          <w:highlight w:val="green"/>
        </w:rPr>
        <w:t>carbon</w:t>
      </w:r>
      <w:r w:rsidRPr="001A52B1">
        <w:rPr>
          <w:rStyle w:val="StyleUnderline"/>
          <w:color w:val="000000" w:themeColor="text1"/>
          <w:szCs w:val="22"/>
        </w:rPr>
        <w:t xml:space="preserve"> soot and smoke</w:t>
      </w:r>
      <w:r w:rsidRPr="001A52B1">
        <w:rPr>
          <w:rFonts w:eastAsia="Times New Roman"/>
          <w:color w:val="000000" w:themeColor="text1"/>
          <w:sz w:val="12"/>
          <w:szCs w:val="22"/>
        </w:rPr>
        <w:t xml:space="preserve"> (up </w:t>
      </w:r>
      <w:r w:rsidRPr="001A52B1">
        <w:rPr>
          <w:color w:val="000000" w:themeColor="text1"/>
          <w:sz w:val="12"/>
          <w:szCs w:val="22"/>
        </w:rPr>
        <w:t>to 180 million tons, according</w:t>
      </w:r>
      <w:r w:rsidRPr="001A52B1">
        <w:rPr>
          <w:rFonts w:eastAsia="Times New Roman"/>
          <w:color w:val="000000" w:themeColor="text1"/>
          <w:sz w:val="12"/>
          <w:szCs w:val="22"/>
        </w:rPr>
        <w:t xml:space="preserve"> to peer-reviewed studies), </w:t>
      </w:r>
      <w:r w:rsidRPr="001A52B1">
        <w:rPr>
          <w:rStyle w:val="StyleUnderline"/>
          <w:color w:val="000000" w:themeColor="text1"/>
          <w:szCs w:val="22"/>
        </w:rPr>
        <w:t xml:space="preserve">which </w:t>
      </w:r>
      <w:r w:rsidRPr="001A52B1">
        <w:rPr>
          <w:rStyle w:val="StyleUnderline"/>
          <w:color w:val="000000" w:themeColor="text1"/>
          <w:szCs w:val="22"/>
          <w:highlight w:val="green"/>
        </w:rPr>
        <w:t>would rise</w:t>
      </w:r>
      <w:r w:rsidRPr="001A52B1">
        <w:rPr>
          <w:rStyle w:val="StyleUnderline"/>
          <w:color w:val="000000" w:themeColor="text1"/>
          <w:szCs w:val="22"/>
        </w:rPr>
        <w:t xml:space="preserve"> rapidly </w:t>
      </w:r>
      <w:r w:rsidRPr="001A52B1">
        <w:rPr>
          <w:rStyle w:val="Emphasis"/>
          <w:color w:val="000000" w:themeColor="text1"/>
          <w:szCs w:val="22"/>
        </w:rPr>
        <w:t>above cloud level</w:t>
      </w:r>
      <w:r w:rsidRPr="001A52B1">
        <w:rPr>
          <w:rStyle w:val="StyleUnderline"/>
          <w:color w:val="000000" w:themeColor="text1"/>
          <w:szCs w:val="22"/>
        </w:rPr>
        <w:t xml:space="preserve"> and </w:t>
      </w:r>
      <w:r w:rsidRPr="001A52B1">
        <w:rPr>
          <w:rStyle w:val="StyleUnderline"/>
          <w:color w:val="000000" w:themeColor="text1"/>
          <w:szCs w:val="22"/>
          <w:highlight w:val="green"/>
        </w:rPr>
        <w:t xml:space="preserve">into the </w:t>
      </w:r>
      <w:r w:rsidRPr="001A52B1">
        <w:rPr>
          <w:rStyle w:val="Emphasis"/>
          <w:color w:val="000000" w:themeColor="text1"/>
          <w:highlight w:val="green"/>
        </w:rPr>
        <w:t>stratosphere.</w:t>
      </w:r>
      <w:r w:rsidRPr="001A52B1">
        <w:rPr>
          <w:rFonts w:eastAsia="Times New Roman"/>
          <w:color w:val="000000" w:themeColor="text1"/>
          <w:sz w:val="12"/>
          <w:szCs w:val="22"/>
        </w:rPr>
        <w:t xml:space="preserve"> [F</w:t>
      </w:r>
      <w:r w:rsidRPr="001A52B1">
        <w:rPr>
          <w:color w:val="000000" w:themeColor="text1"/>
          <w:sz w:val="12"/>
          <w:szCs w:val="22"/>
        </w:rPr>
        <w:t>or an explanation of the calculation of smoke emissions, see Atmospheric effects &amp; societal consequences of regional scale nuclear conflicts.]</w:t>
      </w:r>
    </w:p>
    <w:p w14:paraId="72040B80" w14:textId="77777777" w:rsidR="005F06CD" w:rsidRPr="001A52B1" w:rsidRDefault="005F06CD" w:rsidP="005F06CD">
      <w:pPr>
        <w:shd w:val="clear" w:color="auto" w:fill="FFFFFF"/>
        <w:spacing w:after="150" w:line="240" w:lineRule="auto"/>
        <w:rPr>
          <w:rStyle w:val="StyleUnderline"/>
          <w:color w:val="000000" w:themeColor="text1"/>
          <w:szCs w:val="22"/>
        </w:rPr>
      </w:pPr>
      <w:r w:rsidRPr="001A52B1">
        <w:rPr>
          <w:rFonts w:eastAsia="Times New Roman"/>
          <w:color w:val="000000" w:themeColor="text1"/>
          <w:sz w:val="12"/>
          <w:szCs w:val="22"/>
        </w:rPr>
        <w:t xml:space="preserve">The scientists who completed </w:t>
      </w:r>
      <w:r w:rsidRPr="001A52B1">
        <w:rPr>
          <w:rStyle w:val="StyleUnderline"/>
          <w:color w:val="000000" w:themeColor="text1"/>
          <w:szCs w:val="22"/>
        </w:rPr>
        <w:t xml:space="preserve">the </w:t>
      </w:r>
      <w:r w:rsidRPr="001A52B1">
        <w:rPr>
          <w:rStyle w:val="Emphasis"/>
          <w:color w:val="000000" w:themeColor="text1"/>
        </w:rPr>
        <w:t>most recent peer-reviewed studies</w:t>
      </w:r>
      <w:r w:rsidRPr="001A52B1">
        <w:rPr>
          <w:rStyle w:val="StyleUnderline"/>
          <w:color w:val="000000" w:themeColor="text1"/>
          <w:szCs w:val="22"/>
        </w:rPr>
        <w:t xml:space="preserve"> on nuclear winter discovered that the </w:t>
      </w:r>
      <w:r w:rsidRPr="001A52B1">
        <w:rPr>
          <w:rStyle w:val="StyleUnderline"/>
          <w:color w:val="000000" w:themeColor="text1"/>
          <w:szCs w:val="22"/>
          <w:highlight w:val="green"/>
        </w:rPr>
        <w:t>sunlight would</w:t>
      </w:r>
      <w:r w:rsidRPr="001A52B1">
        <w:rPr>
          <w:rStyle w:val="StyleUnderline"/>
          <w:color w:val="000000" w:themeColor="text1"/>
          <w:szCs w:val="22"/>
        </w:rPr>
        <w:t xml:space="preserve"> heat the smoke, </w:t>
      </w:r>
      <w:r w:rsidRPr="001A52B1">
        <w:rPr>
          <w:rStyle w:val="StyleUnderline"/>
          <w:color w:val="000000" w:themeColor="text1"/>
          <w:szCs w:val="22"/>
          <w:highlight w:val="green"/>
        </w:rPr>
        <w:t xml:space="preserve">producing a </w:t>
      </w:r>
      <w:r w:rsidRPr="001A52B1">
        <w:rPr>
          <w:rStyle w:val="StyleUnderline"/>
          <w:color w:val="000000" w:themeColor="text1"/>
          <w:szCs w:val="22"/>
        </w:rPr>
        <w:t>self-</w:t>
      </w:r>
      <w:r w:rsidRPr="001A52B1">
        <w:rPr>
          <w:rStyle w:val="StyleUnderline"/>
          <w:color w:val="000000" w:themeColor="text1"/>
          <w:szCs w:val="22"/>
          <w:highlight w:val="green"/>
        </w:rPr>
        <w:t>lofting effect that would</w:t>
      </w:r>
      <w:r w:rsidRPr="001A52B1">
        <w:rPr>
          <w:rStyle w:val="StyleUnderline"/>
          <w:color w:val="000000" w:themeColor="text1"/>
          <w:szCs w:val="22"/>
        </w:rPr>
        <w:t xml:space="preserve"> not only </w:t>
      </w:r>
      <w:r w:rsidRPr="001A52B1">
        <w:rPr>
          <w:rStyle w:val="StyleUnderline"/>
          <w:color w:val="000000" w:themeColor="text1"/>
          <w:szCs w:val="22"/>
          <w:highlight w:val="green"/>
        </w:rPr>
        <w:t>aid the rise of the smoke</w:t>
      </w:r>
      <w:r w:rsidRPr="001A52B1">
        <w:rPr>
          <w:rStyle w:val="StyleUnderline"/>
          <w:color w:val="000000" w:themeColor="text1"/>
          <w:szCs w:val="22"/>
        </w:rPr>
        <w:t xml:space="preserve"> into the stratosphere (above cloud level, </w:t>
      </w:r>
      <w:r w:rsidRPr="001A52B1">
        <w:rPr>
          <w:rStyle w:val="StyleUnderline"/>
          <w:color w:val="000000" w:themeColor="text1"/>
          <w:szCs w:val="22"/>
          <w:highlight w:val="green"/>
        </w:rPr>
        <w:t xml:space="preserve">where it </w:t>
      </w:r>
      <w:r w:rsidRPr="001A52B1">
        <w:rPr>
          <w:rStyle w:val="Emphasis"/>
          <w:color w:val="000000" w:themeColor="text1"/>
          <w:szCs w:val="22"/>
          <w:highlight w:val="green"/>
        </w:rPr>
        <w:t>could not be rained out</w:t>
      </w:r>
      <w:r w:rsidRPr="001A52B1">
        <w:rPr>
          <w:rStyle w:val="StyleUnderline"/>
          <w:color w:val="000000" w:themeColor="text1"/>
          <w:szCs w:val="22"/>
        </w:rPr>
        <w:t>), but act to keep the smoke in the stratosphere for 10 years or more. The longevity of the smoke layer would act to greatly increase the severity of its effects upon the biosphere.</w:t>
      </w:r>
    </w:p>
    <w:p w14:paraId="203A34F9" w14:textId="77777777" w:rsidR="005F06CD" w:rsidRPr="001A52B1" w:rsidRDefault="005F06CD" w:rsidP="005F06CD">
      <w:pPr>
        <w:shd w:val="clear" w:color="auto" w:fill="FFFFFF"/>
        <w:spacing w:after="150" w:line="240" w:lineRule="auto"/>
        <w:rPr>
          <w:rFonts w:eastAsia="Times New Roman"/>
          <w:color w:val="000000" w:themeColor="text1"/>
          <w:sz w:val="12"/>
          <w:szCs w:val="22"/>
        </w:rPr>
      </w:pPr>
      <w:r w:rsidRPr="001A52B1">
        <w:rPr>
          <w:rStyle w:val="StyleUnderline"/>
          <w:color w:val="000000" w:themeColor="text1"/>
          <w:szCs w:val="22"/>
        </w:rPr>
        <w:t>Once in the stratosphere, the smoke</w:t>
      </w:r>
      <w:r w:rsidRPr="001A52B1">
        <w:rPr>
          <w:rFonts w:eastAsia="Times New Roman"/>
          <w:color w:val="000000" w:themeColor="text1"/>
          <w:sz w:val="12"/>
          <w:szCs w:val="22"/>
        </w:rPr>
        <w:t xml:space="preserve"> (predicted to be produced by a range of strategic nuclear wars) </w:t>
      </w:r>
      <w:r w:rsidRPr="001A52B1">
        <w:rPr>
          <w:rStyle w:val="StyleUnderline"/>
          <w:color w:val="000000" w:themeColor="text1"/>
          <w:szCs w:val="22"/>
        </w:rPr>
        <w:t xml:space="preserve">would rapidly engulf the Earth and form a dense stratospheric smoke layer. </w:t>
      </w:r>
      <w:r w:rsidRPr="001A52B1">
        <w:rPr>
          <w:color w:val="000000" w:themeColor="text1"/>
          <w:sz w:val="12"/>
          <w:szCs w:val="22"/>
        </w:rPr>
        <w:t>The</w:t>
      </w:r>
      <w:r w:rsidRPr="001A52B1">
        <w:rPr>
          <w:rFonts w:eastAsia="Times New Roman"/>
          <w:color w:val="000000" w:themeColor="text1"/>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1A52B1">
        <w:rPr>
          <w:rStyle w:val="StyleUnderline"/>
          <w:color w:val="000000" w:themeColor="text1"/>
          <w:szCs w:val="22"/>
          <w:highlight w:val="green"/>
        </w:rPr>
        <w:t>Such an enormous loss of</w:t>
      </w:r>
      <w:r w:rsidRPr="001A52B1">
        <w:rPr>
          <w:rStyle w:val="StyleUnderline"/>
          <w:color w:val="000000" w:themeColor="text1"/>
          <w:szCs w:val="22"/>
        </w:rPr>
        <w:t xml:space="preserve"> warming </w:t>
      </w:r>
      <w:r w:rsidRPr="001A52B1">
        <w:rPr>
          <w:rStyle w:val="StyleUnderline"/>
          <w:color w:val="000000" w:themeColor="text1"/>
          <w:szCs w:val="22"/>
          <w:highlight w:val="green"/>
        </w:rPr>
        <w:t xml:space="preserve">sunlight would produce </w:t>
      </w:r>
      <w:r w:rsidRPr="001A52B1">
        <w:rPr>
          <w:rStyle w:val="Emphasis"/>
          <w:color w:val="000000" w:themeColor="text1"/>
          <w:highlight w:val="green"/>
        </w:rPr>
        <w:t>Ice Age</w:t>
      </w:r>
      <w:r w:rsidRPr="001A52B1">
        <w:rPr>
          <w:rStyle w:val="Emphasis"/>
          <w:color w:val="000000" w:themeColor="text1"/>
        </w:rPr>
        <w:t xml:space="preserve"> weather </w:t>
      </w:r>
      <w:r w:rsidRPr="001A52B1">
        <w:rPr>
          <w:rStyle w:val="Emphasis"/>
          <w:color w:val="000000" w:themeColor="text1"/>
          <w:highlight w:val="green"/>
        </w:rPr>
        <w:t>conditions</w:t>
      </w:r>
      <w:r w:rsidRPr="001A52B1">
        <w:rPr>
          <w:rStyle w:val="StyleUnderline"/>
          <w:color w:val="000000" w:themeColor="text1"/>
          <w:szCs w:val="22"/>
        </w:rPr>
        <w:t xml:space="preserve"> on Earth in a matter of weeks. For a period of 1-3 years following the war, </w:t>
      </w:r>
      <w:r w:rsidRPr="001A52B1">
        <w:rPr>
          <w:rStyle w:val="StyleUnderline"/>
          <w:color w:val="000000" w:themeColor="text1"/>
          <w:szCs w:val="22"/>
          <w:highlight w:val="green"/>
        </w:rPr>
        <w:t xml:space="preserve">temperatures would fall </w:t>
      </w:r>
      <w:r w:rsidRPr="001A52B1">
        <w:rPr>
          <w:rStyle w:val="Emphasis"/>
          <w:color w:val="000000" w:themeColor="text1"/>
          <w:highlight w:val="green"/>
        </w:rPr>
        <w:t>below freezing</w:t>
      </w:r>
      <w:r w:rsidRPr="001A52B1">
        <w:rPr>
          <w:rStyle w:val="StyleUnderline"/>
          <w:color w:val="000000" w:themeColor="text1"/>
          <w:szCs w:val="22"/>
        </w:rPr>
        <w:t> every day </w:t>
      </w:r>
      <w:r w:rsidRPr="001A52B1">
        <w:rPr>
          <w:rStyle w:val="StyleUnderline"/>
          <w:color w:val="000000" w:themeColor="text1"/>
          <w:szCs w:val="22"/>
          <w:highlight w:val="green"/>
        </w:rPr>
        <w:t>in</w:t>
      </w:r>
      <w:r w:rsidRPr="001A52B1">
        <w:rPr>
          <w:rStyle w:val="StyleUnderline"/>
          <w:color w:val="000000" w:themeColor="text1"/>
          <w:szCs w:val="22"/>
        </w:rPr>
        <w:t xml:space="preserve"> the </w:t>
      </w:r>
      <w:r w:rsidRPr="001A52B1">
        <w:rPr>
          <w:rStyle w:val="Emphasis"/>
          <w:color w:val="000000" w:themeColor="text1"/>
          <w:highlight w:val="green"/>
        </w:rPr>
        <w:t>central agricultural zones</w:t>
      </w:r>
      <w:r w:rsidRPr="001A52B1">
        <w:rPr>
          <w:rStyle w:val="StyleUnderline"/>
          <w:color w:val="000000" w:themeColor="text1"/>
          <w:szCs w:val="22"/>
        </w:rPr>
        <w:t xml:space="preserve"> of North America and Eurasia.</w:t>
      </w:r>
      <w:r w:rsidRPr="001A52B1">
        <w:rPr>
          <w:rFonts w:eastAsia="Times New Roman"/>
          <w:color w:val="000000" w:themeColor="text1"/>
          <w:sz w:val="12"/>
          <w:szCs w:val="22"/>
        </w:rPr>
        <w:t xml:space="preserve"> [For an explanation of nuclear winter, see </w:t>
      </w:r>
      <w:proofErr w:type="gramStart"/>
      <w:r w:rsidRPr="001A52B1">
        <w:rPr>
          <w:color w:val="000000" w:themeColor="text1"/>
          <w:sz w:val="12"/>
          <w:szCs w:val="22"/>
        </w:rPr>
        <w:t>Nuclear</w:t>
      </w:r>
      <w:proofErr w:type="gramEnd"/>
      <w:r w:rsidRPr="001A52B1">
        <w:rPr>
          <w:color w:val="000000" w:themeColor="text1"/>
          <w:sz w:val="12"/>
          <w:szCs w:val="22"/>
        </w:rPr>
        <w:t xml:space="preserve"> winter revisited with a modern climate model and current nuclear arsenals: Still catastrophic consequences.]</w:t>
      </w:r>
    </w:p>
    <w:p w14:paraId="740EF784" w14:textId="77777777" w:rsidR="005F06CD" w:rsidRPr="001A52B1" w:rsidRDefault="005F06CD" w:rsidP="005F06CD">
      <w:pPr>
        <w:shd w:val="clear" w:color="auto" w:fill="FFFFFF"/>
        <w:spacing w:after="150" w:line="240" w:lineRule="auto"/>
        <w:rPr>
          <w:rFonts w:eastAsia="Times New Roman"/>
          <w:color w:val="000000" w:themeColor="text1"/>
          <w:szCs w:val="22"/>
        </w:rPr>
      </w:pPr>
      <w:r w:rsidRPr="001A52B1">
        <w:rPr>
          <w:rStyle w:val="StyleUnderline"/>
          <w:color w:val="000000" w:themeColor="text1"/>
          <w:szCs w:val="22"/>
        </w:rPr>
        <w:t xml:space="preserve">Nuclear winter would cause average global surface temperatures to become colder than they were at the height of the last Ice Age. Such extreme cold would </w:t>
      </w:r>
      <w:r w:rsidRPr="001A52B1">
        <w:rPr>
          <w:rStyle w:val="Emphasis"/>
          <w:color w:val="000000" w:themeColor="text1"/>
          <w:highlight w:val="green"/>
        </w:rPr>
        <w:t>eliminate growing seasons</w:t>
      </w:r>
      <w:r w:rsidRPr="001A52B1">
        <w:rPr>
          <w:rStyle w:val="StyleUnderline"/>
          <w:color w:val="000000" w:themeColor="text1"/>
          <w:szCs w:val="22"/>
        </w:rPr>
        <w:t xml:space="preserve"> for many years, probably </w:t>
      </w:r>
      <w:r w:rsidRPr="001A52B1">
        <w:rPr>
          <w:rStyle w:val="StyleUnderline"/>
          <w:color w:val="000000" w:themeColor="text1"/>
          <w:szCs w:val="22"/>
          <w:highlight w:val="green"/>
        </w:rPr>
        <w:t xml:space="preserve">for </w:t>
      </w:r>
      <w:r w:rsidRPr="001A52B1">
        <w:rPr>
          <w:rStyle w:val="Emphasis"/>
          <w:color w:val="000000" w:themeColor="text1"/>
          <w:highlight w:val="green"/>
        </w:rPr>
        <w:t>a decade</w:t>
      </w:r>
      <w:r w:rsidRPr="001A52B1">
        <w:rPr>
          <w:rStyle w:val="StyleUnderline"/>
          <w:color w:val="000000" w:themeColor="text1"/>
          <w:szCs w:val="22"/>
        </w:rPr>
        <w:t xml:space="preserve"> or longer.</w:t>
      </w:r>
      <w:r w:rsidRPr="001A52B1">
        <w:rPr>
          <w:rFonts w:eastAsia="Times New Roman"/>
          <w:color w:val="000000" w:themeColor="text1"/>
          <w:szCs w:val="22"/>
        </w:rPr>
        <w:t xml:space="preserve"> Can you imagine a winter that lasts for ten years?</w:t>
      </w:r>
    </w:p>
    <w:p w14:paraId="7D3A7298" w14:textId="77777777" w:rsidR="005F06CD" w:rsidRPr="001A52B1" w:rsidRDefault="005F06CD" w:rsidP="005F06CD">
      <w:pPr>
        <w:shd w:val="clear" w:color="auto" w:fill="FFFFFF"/>
        <w:spacing w:after="150" w:line="240" w:lineRule="auto"/>
        <w:rPr>
          <w:rFonts w:eastAsia="Times New Roman"/>
          <w:color w:val="000000" w:themeColor="text1"/>
          <w:sz w:val="12"/>
          <w:szCs w:val="12"/>
        </w:rPr>
      </w:pPr>
      <w:r w:rsidRPr="001A52B1">
        <w:rPr>
          <w:rFonts w:eastAsia="Times New Roman"/>
          <w:color w:val="000000" w:themeColor="text1"/>
          <w:sz w:val="12"/>
          <w:szCs w:val="12"/>
        </w:rPr>
        <w:t>The results of such a scenario are obvious. Temperatures would be much too cold to grow food, and they would remain this way long enough to cause most humans and animals to starve to death.</w:t>
      </w:r>
    </w:p>
    <w:p w14:paraId="464B23EF" w14:textId="77777777" w:rsidR="005F06CD" w:rsidRPr="001A52B1" w:rsidRDefault="005F06CD" w:rsidP="005F06CD">
      <w:pPr>
        <w:shd w:val="clear" w:color="auto" w:fill="FFFFFF"/>
        <w:spacing w:after="150" w:line="240" w:lineRule="auto"/>
        <w:rPr>
          <w:rFonts w:eastAsia="Times New Roman"/>
          <w:color w:val="000000" w:themeColor="text1"/>
          <w:sz w:val="12"/>
          <w:szCs w:val="22"/>
        </w:rPr>
      </w:pPr>
      <w:r w:rsidRPr="001A52B1">
        <w:rPr>
          <w:rStyle w:val="StyleUnderline"/>
          <w:color w:val="000000" w:themeColor="text1"/>
          <w:szCs w:val="22"/>
        </w:rPr>
        <w:t xml:space="preserve">Global nuclear </w:t>
      </w:r>
      <w:r w:rsidRPr="001A52B1">
        <w:rPr>
          <w:rStyle w:val="StyleUnderline"/>
          <w:color w:val="000000" w:themeColor="text1"/>
          <w:szCs w:val="22"/>
          <w:highlight w:val="green"/>
        </w:rPr>
        <w:t xml:space="preserve">famine would ensue </w:t>
      </w:r>
      <w:r w:rsidRPr="001A52B1">
        <w:rPr>
          <w:rStyle w:val="StyleUnderline"/>
          <w:color w:val="000000" w:themeColor="text1"/>
          <w:szCs w:val="22"/>
        </w:rPr>
        <w:t xml:space="preserve">in a setting in which the </w:t>
      </w:r>
      <w:r w:rsidRPr="001A52B1">
        <w:rPr>
          <w:rStyle w:val="Emphasis"/>
          <w:color w:val="000000" w:themeColor="text1"/>
        </w:rPr>
        <w:t>infrastructure</w:t>
      </w:r>
      <w:r w:rsidRPr="001A52B1">
        <w:rPr>
          <w:rStyle w:val="StyleUnderline"/>
          <w:color w:val="000000" w:themeColor="text1"/>
          <w:szCs w:val="22"/>
        </w:rPr>
        <w:t xml:space="preserve"> of the combatant nations has been totally </w:t>
      </w:r>
      <w:r w:rsidRPr="001A52B1">
        <w:rPr>
          <w:rStyle w:val="Emphasis"/>
          <w:color w:val="000000" w:themeColor="text1"/>
        </w:rPr>
        <w:t>destroyed</w:t>
      </w:r>
      <w:r w:rsidRPr="001A52B1">
        <w:rPr>
          <w:rStyle w:val="StyleUnderline"/>
          <w:color w:val="000000" w:themeColor="text1"/>
          <w:szCs w:val="22"/>
        </w:rPr>
        <w:t xml:space="preserve">, </w:t>
      </w:r>
      <w:r w:rsidRPr="001A52B1">
        <w:rPr>
          <w:rStyle w:val="StyleUnderline"/>
          <w:color w:val="000000" w:themeColor="text1"/>
          <w:szCs w:val="22"/>
          <w:highlight w:val="green"/>
        </w:rPr>
        <w:t xml:space="preserve">resulting in massive amounts of </w:t>
      </w:r>
      <w:r w:rsidRPr="001A52B1">
        <w:rPr>
          <w:rStyle w:val="Emphasis"/>
          <w:color w:val="000000" w:themeColor="text1"/>
          <w:highlight w:val="green"/>
        </w:rPr>
        <w:t>chemical and radioactive toxins</w:t>
      </w:r>
      <w:r w:rsidRPr="001A52B1">
        <w:rPr>
          <w:rStyle w:val="StyleUnderline"/>
          <w:color w:val="000000" w:themeColor="text1"/>
          <w:szCs w:val="22"/>
          <w:highlight w:val="green"/>
        </w:rPr>
        <w:t xml:space="preserve"> being released into the biosphere.</w:t>
      </w:r>
      <w:r w:rsidRPr="001A52B1">
        <w:rPr>
          <w:rStyle w:val="StyleUnderline"/>
          <w:color w:val="000000" w:themeColor="text1"/>
          <w:szCs w:val="22"/>
        </w:rPr>
        <w:t xml:space="preserve"> We don’t need a sophisticated study to tell us </w:t>
      </w:r>
      <w:r w:rsidRPr="001A52B1">
        <w:rPr>
          <w:rStyle w:val="StyleUnderline"/>
          <w:color w:val="000000" w:themeColor="text1"/>
          <w:szCs w:val="22"/>
          <w:highlight w:val="green"/>
        </w:rPr>
        <w:t>that</w:t>
      </w:r>
      <w:r w:rsidRPr="001A52B1">
        <w:rPr>
          <w:rStyle w:val="StyleUnderline"/>
          <w:color w:val="000000" w:themeColor="text1"/>
          <w:szCs w:val="22"/>
        </w:rPr>
        <w:t xml:space="preserve"> no food and Ice Age temperatures for a decade </w:t>
      </w:r>
      <w:r w:rsidRPr="001A52B1">
        <w:rPr>
          <w:rStyle w:val="Emphasis"/>
          <w:color w:val="000000" w:themeColor="text1"/>
          <w:highlight w:val="green"/>
        </w:rPr>
        <w:t>would kill most people</w:t>
      </w:r>
      <w:r w:rsidRPr="001A52B1">
        <w:rPr>
          <w:rStyle w:val="Emphasis"/>
          <w:color w:val="000000" w:themeColor="text1"/>
        </w:rPr>
        <w:t xml:space="preserve"> and animals </w:t>
      </w:r>
      <w:r w:rsidRPr="001A52B1">
        <w:rPr>
          <w:rStyle w:val="Emphasis"/>
          <w:color w:val="000000" w:themeColor="text1"/>
          <w:highlight w:val="green"/>
        </w:rPr>
        <w:t>on the planet.</w:t>
      </w:r>
      <w:r w:rsidRPr="001A52B1">
        <w:rPr>
          <w:rFonts w:eastAsia="Times New Roman"/>
          <w:color w:val="000000" w:themeColor="text1"/>
          <w:sz w:val="12"/>
          <w:szCs w:val="22"/>
        </w:rPr>
        <w:t>  Would the few remaining survivors be able to survive in a radioactive, toxic environment?</w:t>
      </w:r>
    </w:p>
    <w:p w14:paraId="4BAE6542" w14:textId="77777777" w:rsidR="005F06CD" w:rsidRPr="001A52B1" w:rsidRDefault="005F06CD" w:rsidP="005F06CD">
      <w:pPr>
        <w:rPr>
          <w:b/>
          <w:color w:val="000000" w:themeColor="text1"/>
          <w:u w:val="single"/>
        </w:rPr>
      </w:pPr>
    </w:p>
    <w:p w14:paraId="3530247C" w14:textId="77777777" w:rsidR="00F24DAF" w:rsidRPr="001A52B1" w:rsidRDefault="00F24DAF" w:rsidP="00F24DAF">
      <w:pPr>
        <w:rPr>
          <w:rFonts w:asciiTheme="majorHAnsi" w:hAnsiTheme="majorHAnsi" w:cstheme="majorHAnsi"/>
          <w:color w:val="000000" w:themeColor="text1"/>
        </w:rPr>
      </w:pPr>
    </w:p>
    <w:p w14:paraId="12F487D6" w14:textId="77777777" w:rsidR="00F24DAF" w:rsidRPr="001A52B1" w:rsidRDefault="00F24DAF" w:rsidP="00F24DAF">
      <w:pPr>
        <w:pStyle w:val="Heading3"/>
        <w:rPr>
          <w:rFonts w:asciiTheme="majorHAnsi" w:hAnsiTheme="majorHAnsi" w:cstheme="majorHAnsi"/>
          <w:color w:val="000000" w:themeColor="text1"/>
        </w:rPr>
      </w:pPr>
      <w:r w:rsidRPr="001A52B1">
        <w:rPr>
          <w:rFonts w:asciiTheme="majorHAnsi" w:hAnsiTheme="majorHAnsi" w:cstheme="majorHAnsi"/>
          <w:color w:val="000000" w:themeColor="text1"/>
        </w:rPr>
        <w:lastRenderedPageBreak/>
        <w:t>Advocacy</w:t>
      </w:r>
    </w:p>
    <w:p w14:paraId="19FACF6B" w14:textId="3EFECC4F"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 xml:space="preserve">Plan Text: Resolved: The United States Federal Government ought to recognize an unconditional right to strike. </w:t>
      </w:r>
      <w:r w:rsidR="00935DD1" w:rsidRPr="001A52B1">
        <w:rPr>
          <w:rFonts w:asciiTheme="majorHAnsi" w:hAnsiTheme="majorHAnsi" w:cstheme="majorHAnsi"/>
          <w:color w:val="000000" w:themeColor="text1"/>
        </w:rPr>
        <w:t>I’ll defend all workers and types of strikes</w:t>
      </w:r>
      <w:r w:rsidR="005F06CD" w:rsidRPr="001A52B1">
        <w:rPr>
          <w:rFonts w:asciiTheme="majorHAnsi" w:hAnsiTheme="majorHAnsi" w:cstheme="majorHAnsi"/>
          <w:color w:val="000000" w:themeColor="text1"/>
        </w:rPr>
        <w:t xml:space="preserve"> </w:t>
      </w:r>
      <w:r w:rsidR="00935DD1" w:rsidRPr="001A52B1">
        <w:rPr>
          <w:rFonts w:asciiTheme="majorHAnsi" w:hAnsiTheme="majorHAnsi" w:cstheme="majorHAnsi"/>
          <w:color w:val="000000" w:themeColor="text1"/>
        </w:rPr>
        <w:t xml:space="preserve">and </w:t>
      </w:r>
      <w:r w:rsidRPr="001A52B1">
        <w:rPr>
          <w:rFonts w:asciiTheme="majorHAnsi" w:hAnsiTheme="majorHAnsi" w:cstheme="majorHAnsi"/>
          <w:color w:val="000000" w:themeColor="text1"/>
        </w:rPr>
        <w:t xml:space="preserve">enforcement through Congress. </w:t>
      </w:r>
    </w:p>
    <w:p w14:paraId="45F40560" w14:textId="71D61E0D" w:rsidR="00F24DAF" w:rsidRPr="001A52B1" w:rsidRDefault="00F24DAF"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 xml:space="preserve">Unconditional Right to Strike is defined </w:t>
      </w:r>
      <w:r w:rsidR="00885D8F" w:rsidRPr="001A52B1">
        <w:rPr>
          <w:rFonts w:asciiTheme="majorHAnsi" w:hAnsiTheme="majorHAnsi" w:cstheme="majorHAnsi"/>
          <w:color w:val="000000" w:themeColor="text1"/>
        </w:rPr>
        <w:t xml:space="preserve">by </w:t>
      </w:r>
      <w:r w:rsidRPr="001A52B1">
        <w:rPr>
          <w:rFonts w:asciiTheme="majorHAnsi" w:hAnsiTheme="majorHAnsi" w:cstheme="majorHAnsi"/>
          <w:color w:val="000000" w:themeColor="text1"/>
        </w:rPr>
        <w:t>NLRA</w:t>
      </w:r>
      <w:r w:rsidR="00885D8F" w:rsidRPr="001A52B1">
        <w:rPr>
          <w:rFonts w:asciiTheme="majorHAnsi" w:hAnsiTheme="majorHAnsi" w:cstheme="majorHAnsi"/>
          <w:color w:val="000000" w:themeColor="text1"/>
        </w:rPr>
        <w:t>:</w:t>
      </w:r>
    </w:p>
    <w:p w14:paraId="3D7F14FC" w14:textId="77777777" w:rsidR="00F24DAF" w:rsidRPr="001A52B1" w:rsidRDefault="00576FB1" w:rsidP="00F24DAF">
      <w:pPr>
        <w:rPr>
          <w:rFonts w:asciiTheme="majorHAnsi" w:hAnsiTheme="majorHAnsi" w:cstheme="majorHAnsi"/>
          <w:color w:val="000000" w:themeColor="text1"/>
        </w:rPr>
      </w:pPr>
      <w:hyperlink r:id="rId12" w:tooltip="Home" w:history="1">
        <w:r w:rsidR="00F24DAF" w:rsidRPr="001A52B1">
          <w:rPr>
            <w:rStyle w:val="Hyperlink"/>
            <w:rFonts w:asciiTheme="majorHAnsi" w:hAnsiTheme="majorHAnsi" w:cstheme="majorHAnsi"/>
            <w:color w:val="000000" w:themeColor="text1"/>
          </w:rPr>
          <w:t>National Labor Relations Board</w:t>
        </w:r>
      </w:hyperlink>
      <w:r w:rsidR="00F24DAF" w:rsidRPr="001A52B1">
        <w:rPr>
          <w:rFonts w:asciiTheme="majorHAnsi" w:hAnsiTheme="majorHAnsi" w:cstheme="majorHAnsi"/>
          <w:color w:val="000000" w:themeColor="text1"/>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NLRA https://www.nlrb.gov/about-nlrb/rights-we-protect/your-rights/nlra-and-the-right-to-strike</w:t>
      </w:r>
    </w:p>
    <w:p w14:paraId="4F54CA9B" w14:textId="77777777" w:rsidR="00F24DAF" w:rsidRPr="001A52B1" w:rsidRDefault="00F24DAF" w:rsidP="00F24DAF">
      <w:pPr>
        <w:rPr>
          <w:rFonts w:asciiTheme="majorHAnsi" w:hAnsiTheme="majorHAnsi" w:cstheme="majorHAnsi"/>
          <w:color w:val="000000" w:themeColor="text1"/>
          <w:sz w:val="16"/>
        </w:rPr>
      </w:pPr>
      <w:r w:rsidRPr="001A52B1">
        <w:rPr>
          <w:rFonts w:asciiTheme="majorHAnsi" w:hAnsiTheme="majorHAnsi" w:cstheme="majorHAnsi"/>
          <w:color w:val="000000" w:themeColor="text1"/>
          <w:sz w:val="16"/>
        </w:rPr>
        <w:t xml:space="preserve">NLRA and the Right to Strike </w:t>
      </w:r>
      <w:proofErr w:type="gramStart"/>
      <w:r w:rsidRPr="001A52B1">
        <w:rPr>
          <w:rFonts w:asciiTheme="majorHAnsi" w:hAnsiTheme="majorHAnsi" w:cstheme="majorHAnsi"/>
          <w:color w:val="000000" w:themeColor="text1"/>
          <w:sz w:val="16"/>
        </w:rPr>
        <w:t>The</w:t>
      </w:r>
      <w:proofErr w:type="gramEnd"/>
      <w:r w:rsidRPr="001A52B1">
        <w:rPr>
          <w:rFonts w:asciiTheme="majorHAnsi" w:hAnsiTheme="majorHAnsi" w:cstheme="majorHAnsi"/>
          <w:color w:val="000000" w:themeColor="text1"/>
          <w:sz w:val="16"/>
        </w:rPr>
        <w:t xml:space="preserve"> Right to Strike. Section 7 of the Act states in part, “Employees shall have the right. . . </w:t>
      </w:r>
      <w:r w:rsidRPr="001A52B1">
        <w:rPr>
          <w:rFonts w:asciiTheme="majorHAnsi" w:hAnsiTheme="majorHAnsi" w:cstheme="majorHAnsi"/>
          <w:color w:val="000000" w:themeColor="text1"/>
          <w:highlight w:val="yellow"/>
          <w:u w:val="single"/>
        </w:rPr>
        <w:t>to engage in</w:t>
      </w:r>
      <w:r w:rsidRPr="001A52B1">
        <w:rPr>
          <w:rFonts w:asciiTheme="majorHAnsi" w:hAnsiTheme="majorHAnsi" w:cstheme="majorHAnsi"/>
          <w:color w:val="000000" w:themeColor="text1"/>
          <w:u w:val="single"/>
        </w:rPr>
        <w:t xml:space="preserve"> other </w:t>
      </w:r>
      <w:r w:rsidRPr="001A52B1">
        <w:rPr>
          <w:rFonts w:asciiTheme="majorHAnsi" w:hAnsiTheme="majorHAnsi" w:cstheme="majorHAnsi"/>
          <w:color w:val="000000" w:themeColor="text1"/>
          <w:highlight w:val="yellow"/>
          <w:u w:val="single"/>
        </w:rPr>
        <w:t>concerted activities for the purpose of collective bargaining</w:t>
      </w:r>
      <w:r w:rsidRPr="001A52B1">
        <w:rPr>
          <w:rFonts w:asciiTheme="majorHAnsi" w:hAnsiTheme="majorHAnsi" w:cstheme="majorHAnsi"/>
          <w:color w:val="000000" w:themeColor="text1"/>
          <w:u w:val="single"/>
        </w:rPr>
        <w:t xml:space="preserve"> or other mutual aid or protection</w:t>
      </w:r>
      <w:r w:rsidRPr="001A52B1">
        <w:rPr>
          <w:rFonts w:asciiTheme="majorHAnsi" w:hAnsiTheme="majorHAnsi" w:cstheme="majorHAnsi"/>
          <w:color w:val="000000" w:themeColor="text1"/>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1A52B1">
        <w:rPr>
          <w:rFonts w:asciiTheme="majorHAnsi" w:hAnsiTheme="majorHAnsi" w:cstheme="majorHAnsi"/>
          <w:b/>
          <w:color w:val="000000" w:themeColor="text1"/>
          <w:highlight w:val="yellow"/>
          <w:u w:val="single"/>
        </w:rPr>
        <w:t>provisions</w:t>
      </w:r>
      <w:r w:rsidRPr="001A52B1">
        <w:rPr>
          <w:rFonts w:asciiTheme="majorHAnsi" w:hAnsiTheme="majorHAnsi" w:cstheme="majorHAnsi"/>
          <w:color w:val="000000" w:themeColor="text1"/>
          <w:sz w:val="16"/>
        </w:rPr>
        <w:t xml:space="preserve"> that: the law not only guarantees the right of employees to strike, but also </w:t>
      </w:r>
      <w:r w:rsidRPr="001A52B1">
        <w:rPr>
          <w:rFonts w:asciiTheme="majorHAnsi" w:hAnsiTheme="majorHAnsi" w:cstheme="majorHAnsi"/>
          <w:b/>
          <w:color w:val="000000" w:themeColor="text1"/>
          <w:highlight w:val="yellow"/>
          <w:u w:val="single"/>
        </w:rPr>
        <w:t>places limitations</w:t>
      </w:r>
      <w:r w:rsidRPr="001A52B1">
        <w:rPr>
          <w:rFonts w:asciiTheme="majorHAnsi" w:hAnsiTheme="majorHAnsi" w:cstheme="majorHAnsi"/>
          <w:color w:val="000000" w:themeColor="text1"/>
          <w:sz w:val="16"/>
        </w:rPr>
        <w:t xml:space="preserve"> and qualifications </w:t>
      </w:r>
      <w:r w:rsidRPr="001A52B1">
        <w:rPr>
          <w:rFonts w:asciiTheme="majorHAnsi" w:hAnsiTheme="majorHAnsi" w:cstheme="majorHAnsi"/>
          <w:b/>
          <w:color w:val="000000" w:themeColor="text1"/>
          <w:highlight w:val="yellow"/>
          <w:u w:val="single"/>
        </w:rPr>
        <w:t>on</w:t>
      </w:r>
      <w:r w:rsidRPr="001A52B1">
        <w:rPr>
          <w:rFonts w:asciiTheme="majorHAnsi" w:hAnsiTheme="majorHAnsi" w:cstheme="majorHAnsi"/>
          <w:color w:val="000000" w:themeColor="text1"/>
          <w:sz w:val="16"/>
        </w:rPr>
        <w:t xml:space="preserve"> the exercise of </w:t>
      </w:r>
      <w:r w:rsidRPr="001A52B1">
        <w:rPr>
          <w:rFonts w:asciiTheme="majorHAnsi" w:hAnsiTheme="majorHAnsi" w:cstheme="majorHAnsi"/>
          <w:b/>
          <w:color w:val="000000" w:themeColor="text1"/>
          <w:highlight w:val="yellow"/>
          <w:u w:val="single"/>
        </w:rPr>
        <w:t>that right</w:t>
      </w:r>
      <w:r w:rsidRPr="001A52B1">
        <w:rPr>
          <w:rFonts w:asciiTheme="majorHAnsi" w:hAnsiTheme="majorHAnsi" w:cstheme="majorHAnsi"/>
          <w:color w:val="000000" w:themeColor="text1"/>
          <w:sz w:val="16"/>
        </w:rPr>
        <w:t xml:space="preserve">. </w:t>
      </w:r>
      <w:r w:rsidRPr="001A52B1">
        <w:rPr>
          <w:rFonts w:asciiTheme="majorHAnsi" w:hAnsiTheme="majorHAnsi" w:cstheme="majorHAnsi"/>
          <w:b/>
          <w:color w:val="000000" w:themeColor="text1"/>
          <w:u w:val="single"/>
        </w:rPr>
        <w:t>Lawful</w:t>
      </w:r>
      <w:r w:rsidRPr="001A52B1">
        <w:rPr>
          <w:rFonts w:asciiTheme="majorHAnsi" w:hAnsiTheme="majorHAnsi" w:cstheme="majorHAnsi"/>
          <w:color w:val="000000" w:themeColor="text1"/>
          <w:sz w:val="16"/>
        </w:rPr>
        <w:t xml:space="preserve"> and unlawful strikes. The lawfulness of a </w:t>
      </w:r>
      <w:r w:rsidRPr="001A52B1">
        <w:rPr>
          <w:rFonts w:asciiTheme="majorHAnsi" w:hAnsiTheme="majorHAnsi" w:cstheme="majorHAnsi"/>
          <w:b/>
          <w:color w:val="000000" w:themeColor="text1"/>
          <w:u w:val="single"/>
        </w:rPr>
        <w:t>strike</w:t>
      </w:r>
      <w:r w:rsidRPr="001A52B1">
        <w:rPr>
          <w:rFonts w:asciiTheme="majorHAnsi" w:hAnsiTheme="majorHAnsi" w:cstheme="majorHAnsi"/>
          <w:color w:val="000000" w:themeColor="text1"/>
          <w:sz w:val="16"/>
        </w:rPr>
        <w:t xml:space="preserve"> may </w:t>
      </w:r>
      <w:r w:rsidRPr="001A52B1">
        <w:rPr>
          <w:rFonts w:asciiTheme="majorHAnsi" w:hAnsiTheme="majorHAnsi" w:cstheme="majorHAnsi"/>
          <w:b/>
          <w:color w:val="000000" w:themeColor="text1"/>
          <w:u w:val="single"/>
        </w:rPr>
        <w:t>depend on the object, or purpose, of the strike, on its timing, or on the conduct of the strikers.</w:t>
      </w:r>
      <w:r w:rsidRPr="001A52B1">
        <w:rPr>
          <w:rFonts w:asciiTheme="majorHAnsi" w:hAnsiTheme="majorHAnsi" w:cstheme="majorHAnsi"/>
          <w:color w:val="000000" w:themeColor="text1"/>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1A52B1">
        <w:rPr>
          <w:rFonts w:asciiTheme="majorHAnsi" w:hAnsiTheme="majorHAnsi" w:cstheme="majorHAnsi"/>
          <w:color w:val="000000" w:themeColor="text1"/>
          <w:u w:val="single"/>
        </w:rPr>
        <w:t>lawful object fall into two classes: economic strikers and unfair labor practice strikers.</w:t>
      </w:r>
      <w:r w:rsidRPr="001A52B1">
        <w:rPr>
          <w:rFonts w:asciiTheme="majorHAnsi" w:hAnsiTheme="majorHAnsi" w:cstheme="majorHAnsi"/>
          <w:color w:val="000000" w:themeColor="text1"/>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1A52B1">
        <w:rPr>
          <w:rFonts w:asciiTheme="majorHAnsi" w:hAnsiTheme="majorHAnsi" w:cstheme="majorHAnsi"/>
          <w:color w:val="000000" w:themeColor="text1"/>
          <w:u w:val="single"/>
        </w:rPr>
        <w:t>economic strikers. They retain their status as employees and cannot be discharged, but they can be replaced by their employer</w:t>
      </w:r>
      <w:r w:rsidRPr="001A52B1">
        <w:rPr>
          <w:rFonts w:asciiTheme="majorHAnsi" w:hAnsiTheme="majorHAnsi" w:cstheme="majorHAnsi"/>
          <w:color w:val="000000" w:themeColor="text1"/>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1A52B1">
        <w:rPr>
          <w:rFonts w:asciiTheme="majorHAnsi" w:hAnsiTheme="majorHAnsi" w:cstheme="majorHAnsi"/>
          <w:b/>
          <w:color w:val="000000" w:themeColor="text1"/>
          <w:highlight w:val="yellow"/>
          <w:u w:val="single"/>
        </w:rPr>
        <w:t>Strikes unlawful because of purpose</w:t>
      </w:r>
      <w:r w:rsidRPr="001A52B1">
        <w:rPr>
          <w:rFonts w:asciiTheme="majorHAnsi" w:hAnsiTheme="majorHAnsi" w:cstheme="majorHAnsi"/>
          <w:color w:val="000000" w:themeColor="text1"/>
          <w:sz w:val="16"/>
        </w:rPr>
        <w:t xml:space="preserve">. A strike may be unlawful because an object, or purpose, of the strike is unlawful. </w:t>
      </w:r>
      <w:r w:rsidRPr="001A52B1">
        <w:rPr>
          <w:rFonts w:asciiTheme="majorHAnsi" w:hAnsiTheme="majorHAnsi" w:cstheme="majorHAnsi"/>
          <w:b/>
          <w:color w:val="000000" w:themeColor="text1"/>
          <w:highlight w:val="yellow"/>
          <w:u w:val="single"/>
        </w:rPr>
        <w:t xml:space="preserve">A strike in support of </w:t>
      </w:r>
      <w:r w:rsidRPr="001A52B1">
        <w:rPr>
          <w:rFonts w:asciiTheme="majorHAnsi" w:hAnsiTheme="majorHAnsi" w:cstheme="majorHAnsi"/>
          <w:color w:val="000000" w:themeColor="text1"/>
          <w:u w:val="single"/>
        </w:rPr>
        <w:t>a union</w:t>
      </w:r>
      <w:r w:rsidRPr="001A52B1">
        <w:rPr>
          <w:rFonts w:asciiTheme="majorHAnsi" w:hAnsiTheme="majorHAnsi" w:cstheme="majorHAnsi"/>
          <w:b/>
          <w:color w:val="000000" w:themeColor="text1"/>
          <w:highlight w:val="yellow"/>
          <w:u w:val="single"/>
        </w:rPr>
        <w:t xml:space="preserve"> unfair labor practice</w:t>
      </w:r>
      <w:r w:rsidRPr="001A52B1">
        <w:rPr>
          <w:rFonts w:asciiTheme="majorHAnsi" w:hAnsiTheme="majorHAnsi" w:cstheme="majorHAnsi"/>
          <w:color w:val="000000" w:themeColor="text1"/>
          <w:sz w:val="16"/>
        </w:rPr>
        <w:t xml:space="preserve">, or one that would cause an employer to commit an unfair labor practice, may be a strike for an unlawful object. </w:t>
      </w:r>
      <w:r w:rsidRPr="001A52B1">
        <w:rPr>
          <w:rFonts w:asciiTheme="majorHAnsi" w:hAnsiTheme="majorHAnsi" w:cstheme="majorHAnsi"/>
          <w:color w:val="000000" w:themeColor="text1"/>
          <w:u w:val="single"/>
        </w:rPr>
        <w:t>For example, it is an unfair labor practice for an employer to discharge an employee for failure to make certain lawful payments to the union when there is no union security agreement in effect</w:t>
      </w:r>
      <w:r w:rsidRPr="001A52B1">
        <w:rPr>
          <w:rFonts w:asciiTheme="majorHAnsi" w:hAnsiTheme="majorHAnsi" w:cstheme="majorHAnsi"/>
          <w:color w:val="000000" w:themeColor="text1"/>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w:t>
      </w:r>
      <w:r w:rsidRPr="001A52B1">
        <w:rPr>
          <w:rFonts w:asciiTheme="majorHAnsi" w:hAnsiTheme="majorHAnsi" w:cstheme="majorHAnsi"/>
          <w:color w:val="000000" w:themeColor="text1"/>
          <w:sz w:val="16"/>
        </w:rPr>
        <w:lastRenderedPageBreak/>
        <w:t xml:space="preserve">employer to do so. In any event, employees who participate in an unlawful strike may be discharged and are not entitled to reinstatement. </w:t>
      </w:r>
      <w:r w:rsidRPr="001A52B1">
        <w:rPr>
          <w:rFonts w:asciiTheme="majorHAnsi" w:hAnsiTheme="majorHAnsi" w:cstheme="majorHAnsi"/>
          <w:color w:val="000000" w:themeColor="text1"/>
          <w:highlight w:val="yellow"/>
          <w:u w:val="single"/>
        </w:rPr>
        <w:t>Strikes unlawful because of timing</w:t>
      </w:r>
      <w:r w:rsidRPr="001A52B1">
        <w:rPr>
          <w:rFonts w:asciiTheme="majorHAnsi" w:hAnsiTheme="majorHAnsi" w:cstheme="majorHAnsi"/>
          <w:color w:val="000000" w:themeColor="text1"/>
          <w:u w:val="single"/>
        </w:rPr>
        <w:t xml:space="preserve">—Effect of no-strike contract. </w:t>
      </w:r>
      <w:r w:rsidRPr="001A52B1">
        <w:rPr>
          <w:rFonts w:asciiTheme="majorHAnsi" w:hAnsiTheme="majorHAnsi" w:cstheme="majorHAnsi"/>
          <w:color w:val="000000" w:themeColor="text1"/>
          <w:highlight w:val="yellow"/>
          <w:u w:val="single"/>
        </w:rPr>
        <w:t>A strike that violates a no-strike</w:t>
      </w:r>
      <w:r w:rsidRPr="001A52B1">
        <w:rPr>
          <w:rFonts w:asciiTheme="majorHAnsi" w:hAnsiTheme="majorHAnsi" w:cstheme="majorHAnsi"/>
          <w:color w:val="000000" w:themeColor="text1"/>
          <w:u w:val="single"/>
        </w:rPr>
        <w:t xml:space="preserve"> provision</w:t>
      </w:r>
      <w:r w:rsidRPr="001A52B1">
        <w:rPr>
          <w:rFonts w:asciiTheme="majorHAnsi" w:hAnsiTheme="majorHAnsi" w:cstheme="majorHAnsi"/>
          <w:color w:val="000000" w:themeColor="text1"/>
          <w:sz w:val="16"/>
        </w:rPr>
        <w:t xml:space="preserve"> </w:t>
      </w:r>
      <w:r w:rsidRPr="001A52B1">
        <w:rPr>
          <w:rFonts w:asciiTheme="majorHAnsi" w:hAnsiTheme="majorHAnsi" w:cstheme="majorHAnsi"/>
          <w:color w:val="000000" w:themeColor="text1"/>
          <w:u w:val="single"/>
        </w:rPr>
        <w:t xml:space="preserve">of a </w:t>
      </w:r>
      <w:r w:rsidRPr="001A52B1">
        <w:rPr>
          <w:rFonts w:asciiTheme="majorHAnsi" w:hAnsiTheme="majorHAnsi" w:cstheme="majorHAnsi"/>
          <w:color w:val="000000" w:themeColor="text1"/>
          <w:highlight w:val="yellow"/>
          <w:u w:val="single"/>
        </w:rPr>
        <w:t>contract is not protected</w:t>
      </w:r>
      <w:r w:rsidRPr="001A52B1">
        <w:rPr>
          <w:rFonts w:asciiTheme="majorHAnsi" w:hAnsiTheme="majorHAnsi" w:cstheme="majorHAnsi"/>
          <w:color w:val="000000" w:themeColor="text1"/>
          <w:u w:val="single"/>
        </w:rPr>
        <w:t xml:space="preserve"> </w:t>
      </w:r>
      <w:r w:rsidRPr="001A52B1">
        <w:rPr>
          <w:rFonts w:asciiTheme="majorHAnsi" w:hAnsiTheme="majorHAnsi" w:cstheme="majorHAnsi"/>
          <w:color w:val="000000" w:themeColor="text1"/>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1A52B1">
        <w:rPr>
          <w:rFonts w:asciiTheme="majorHAnsi" w:hAnsiTheme="majorHAnsi" w:cstheme="majorHAnsi"/>
          <w:color w:val="000000" w:themeColor="text1"/>
          <w:highlight w:val="yellow"/>
          <w:u w:val="single"/>
        </w:rPr>
        <w:t>A walkout because of conditions abnormally dangerous to health</w:t>
      </w:r>
      <w:r w:rsidRPr="001A52B1">
        <w:rPr>
          <w:rFonts w:asciiTheme="majorHAnsi" w:hAnsiTheme="majorHAnsi" w:cstheme="majorHAnsi"/>
          <w:color w:val="000000" w:themeColor="text1"/>
          <w:u w:val="single"/>
        </w:rPr>
        <w:t>, such as a defective ventilation system in a spray-painting shop, has been held not to violate a no-strike provision.</w:t>
      </w:r>
      <w:r w:rsidRPr="001A52B1">
        <w:rPr>
          <w:rFonts w:asciiTheme="majorHAnsi" w:hAnsiTheme="majorHAnsi" w:cstheme="majorHAnsi"/>
          <w:color w:val="000000" w:themeColor="text1"/>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1A52B1">
        <w:rPr>
          <w:rFonts w:asciiTheme="majorHAnsi" w:hAnsiTheme="majorHAnsi" w:cstheme="majorHAnsi"/>
          <w:color w:val="000000" w:themeColor="text1"/>
          <w:highlight w:val="yellow"/>
          <w:u w:val="single"/>
        </w:rPr>
        <w:t>Strikes unlawful because of misconduct</w:t>
      </w:r>
      <w:r w:rsidRPr="001A52B1">
        <w:rPr>
          <w:rFonts w:asciiTheme="majorHAnsi" w:hAnsiTheme="majorHAnsi" w:cstheme="majorHAnsi"/>
          <w:color w:val="000000" w:themeColor="text1"/>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1A52B1">
        <w:rPr>
          <w:rFonts w:asciiTheme="majorHAnsi" w:hAnsiTheme="majorHAnsi" w:cstheme="majorHAnsi"/>
          <w:color w:val="000000" w:themeColor="text1"/>
          <w:sz w:val="16"/>
        </w:rPr>
        <w:t>sitdown</w:t>
      </w:r>
      <w:proofErr w:type="spellEnd"/>
      <w:r w:rsidRPr="001A52B1">
        <w:rPr>
          <w:rFonts w:asciiTheme="majorHAnsi" w:hAnsiTheme="majorHAnsi" w:cstheme="majorHAnsi"/>
          <w:color w:val="000000" w:themeColor="text1"/>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1A52B1">
        <w:rPr>
          <w:rFonts w:asciiTheme="majorHAnsi" w:hAnsiTheme="majorHAnsi" w:cstheme="majorHAnsi"/>
          <w:color w:val="000000" w:themeColor="text1"/>
          <w:highlight w:val="yellow"/>
          <w:u w:val="single"/>
        </w:rPr>
        <w:t>physically blocking persons</w:t>
      </w:r>
      <w:r w:rsidRPr="001A52B1">
        <w:rPr>
          <w:rFonts w:asciiTheme="majorHAnsi" w:hAnsiTheme="majorHAnsi" w:cstheme="majorHAnsi"/>
          <w:color w:val="000000" w:themeColor="text1"/>
          <w:sz w:val="16"/>
        </w:rPr>
        <w:t xml:space="preserve"> from entering or leaving a struck plant. • Strikers </w:t>
      </w:r>
      <w:r w:rsidRPr="001A52B1">
        <w:rPr>
          <w:rFonts w:asciiTheme="majorHAnsi" w:hAnsiTheme="majorHAnsi" w:cstheme="majorHAnsi"/>
          <w:color w:val="000000" w:themeColor="text1"/>
          <w:highlight w:val="yellow"/>
          <w:u w:val="single"/>
        </w:rPr>
        <w:t>threatening violence</w:t>
      </w:r>
      <w:r w:rsidRPr="001A52B1">
        <w:rPr>
          <w:rFonts w:asciiTheme="majorHAnsi" w:hAnsiTheme="majorHAnsi" w:cstheme="majorHAnsi"/>
          <w:color w:val="000000" w:themeColor="text1"/>
          <w:sz w:val="16"/>
        </w:rPr>
        <w:t xml:space="preserve"> against </w:t>
      </w:r>
      <w:proofErr w:type="spellStart"/>
      <w:r w:rsidRPr="001A52B1">
        <w:rPr>
          <w:rFonts w:asciiTheme="majorHAnsi" w:hAnsiTheme="majorHAnsi" w:cstheme="majorHAnsi"/>
          <w:color w:val="000000" w:themeColor="text1"/>
          <w:sz w:val="16"/>
        </w:rPr>
        <w:t>nonstriking</w:t>
      </w:r>
      <w:proofErr w:type="spellEnd"/>
      <w:r w:rsidRPr="001A52B1">
        <w:rPr>
          <w:rFonts w:asciiTheme="majorHAnsi" w:hAnsiTheme="majorHAnsi" w:cstheme="majorHAnsi"/>
          <w:color w:val="000000" w:themeColor="text1"/>
          <w:sz w:val="16"/>
        </w:rPr>
        <w:t xml:space="preserve"> employees. • Strikers </w:t>
      </w:r>
      <w:r w:rsidRPr="001A52B1">
        <w:rPr>
          <w:rFonts w:asciiTheme="majorHAnsi" w:hAnsiTheme="majorHAnsi" w:cstheme="majorHAnsi"/>
          <w:color w:val="000000" w:themeColor="text1"/>
          <w:highlight w:val="yellow"/>
          <w:u w:val="single"/>
        </w:rPr>
        <w:t>attacking management</w:t>
      </w:r>
      <w:r w:rsidRPr="001A52B1">
        <w:rPr>
          <w:rFonts w:asciiTheme="majorHAnsi" w:hAnsiTheme="majorHAnsi" w:cstheme="majorHAnsi"/>
          <w:color w:val="000000" w:themeColor="text1"/>
          <w:sz w:val="16"/>
        </w:rPr>
        <w:t xml:space="preserve"> representatives.</w:t>
      </w:r>
    </w:p>
    <w:p w14:paraId="02ED8BF5" w14:textId="77777777" w:rsidR="00F24DAF" w:rsidRPr="001A52B1" w:rsidRDefault="00F24DAF" w:rsidP="00F24DAF">
      <w:pPr>
        <w:rPr>
          <w:rFonts w:asciiTheme="majorHAnsi" w:hAnsiTheme="majorHAnsi" w:cstheme="majorHAnsi"/>
          <w:color w:val="000000" w:themeColor="text1"/>
        </w:rPr>
      </w:pPr>
    </w:p>
    <w:p w14:paraId="6E1EDBD7" w14:textId="77777777" w:rsidR="00F24DAF" w:rsidRPr="00113AFD" w:rsidRDefault="00F24DAF" w:rsidP="00F24DAF">
      <w:pPr>
        <w:pStyle w:val="Heading4"/>
        <w:rPr>
          <w:rFonts w:asciiTheme="majorHAnsi" w:hAnsiTheme="majorHAnsi" w:cstheme="majorHAnsi"/>
          <w:color w:val="FF0000"/>
        </w:rPr>
      </w:pPr>
      <w:r w:rsidRPr="00113AFD">
        <w:rPr>
          <w:rFonts w:asciiTheme="majorHAnsi" w:hAnsiTheme="majorHAnsi" w:cstheme="majorHAnsi"/>
          <w:color w:val="FF0000"/>
        </w:rPr>
        <w:t>A right to strike is the foundational aspect of collective workforce power and unionized negotiation. Myall 19</w:t>
      </w:r>
    </w:p>
    <w:p w14:paraId="30E4BCE5" w14:textId="77777777" w:rsidR="00F24DAF" w:rsidRPr="00113AFD" w:rsidRDefault="00F24DAF" w:rsidP="00F24DAF">
      <w:pPr>
        <w:rPr>
          <w:rFonts w:asciiTheme="majorHAnsi" w:hAnsiTheme="majorHAnsi" w:cstheme="majorHAnsi"/>
          <w:color w:val="FF0000"/>
        </w:rPr>
      </w:pPr>
      <w:r w:rsidRPr="00113AFD">
        <w:rPr>
          <w:rFonts w:asciiTheme="majorHAnsi" w:hAnsiTheme="majorHAnsi" w:cstheme="majorHAnsi"/>
          <w:color w:val="FF0000"/>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113AFD">
        <w:rPr>
          <w:rFonts w:asciiTheme="majorHAnsi" w:hAnsiTheme="majorHAnsi" w:cstheme="majorHAnsi"/>
          <w:color w:val="FF0000"/>
        </w:rPr>
        <w:t>Aanya</w:t>
      </w:r>
      <w:proofErr w:type="spellEnd"/>
    </w:p>
    <w:p w14:paraId="522F7C6D" w14:textId="77777777" w:rsidR="00F24DAF" w:rsidRPr="00113AFD" w:rsidRDefault="00F24DAF" w:rsidP="00F24DAF">
      <w:pPr>
        <w:rPr>
          <w:rFonts w:asciiTheme="majorHAnsi" w:hAnsiTheme="majorHAnsi" w:cstheme="majorHAnsi"/>
          <w:color w:val="FF0000"/>
          <w:sz w:val="16"/>
        </w:rPr>
      </w:pPr>
      <w:r w:rsidRPr="00113AFD">
        <w:rPr>
          <w:rFonts w:asciiTheme="majorHAnsi" w:hAnsiTheme="majorHAnsi" w:cstheme="majorHAnsi"/>
          <w:color w:val="FF0000"/>
          <w:sz w:val="16"/>
        </w:rPr>
        <w:t xml:space="preserve">The right to strike would </w:t>
      </w:r>
      <w:r w:rsidRPr="00113AFD">
        <w:rPr>
          <w:rStyle w:val="StyleUnderline"/>
          <w:rFonts w:asciiTheme="majorHAnsi" w:hAnsiTheme="majorHAnsi" w:cstheme="majorHAnsi"/>
          <w:color w:val="FF0000"/>
          <w:highlight w:val="cyan"/>
        </w:rPr>
        <w:t>enable fairer negotiations</w:t>
      </w:r>
      <w:r w:rsidRPr="00113AFD">
        <w:rPr>
          <w:rStyle w:val="StyleUnderline"/>
          <w:rFonts w:asciiTheme="majorHAnsi" w:hAnsiTheme="majorHAnsi" w:cstheme="majorHAnsi"/>
          <w:color w:val="FF0000"/>
        </w:rPr>
        <w:t xml:space="preserve"> </w:t>
      </w:r>
      <w:r w:rsidRPr="00113AFD">
        <w:rPr>
          <w:rStyle w:val="StyleUnderline"/>
          <w:rFonts w:asciiTheme="majorHAnsi" w:hAnsiTheme="majorHAnsi" w:cstheme="majorHAnsi"/>
          <w:color w:val="FF0000"/>
          <w:highlight w:val="cyan"/>
        </w:rPr>
        <w:t>between</w:t>
      </w:r>
      <w:r w:rsidRPr="00113AFD">
        <w:rPr>
          <w:rStyle w:val="StyleUnderline"/>
          <w:rFonts w:asciiTheme="majorHAnsi" w:hAnsiTheme="majorHAnsi" w:cstheme="majorHAnsi"/>
          <w:color w:val="FF0000"/>
        </w:rPr>
        <w:t xml:space="preserve"> public </w:t>
      </w:r>
      <w:r w:rsidRPr="00113AFD">
        <w:rPr>
          <w:rStyle w:val="StyleUnderline"/>
          <w:rFonts w:asciiTheme="majorHAnsi" w:hAnsiTheme="majorHAnsi" w:cstheme="majorHAnsi"/>
          <w:color w:val="FF0000"/>
          <w:highlight w:val="cyan"/>
        </w:rPr>
        <w:t>workers and the government</w:t>
      </w:r>
      <w:r w:rsidRPr="00113AFD">
        <w:rPr>
          <w:rStyle w:val="StyleUnderline"/>
          <w:rFonts w:asciiTheme="majorHAnsi" w:hAnsiTheme="majorHAnsi" w:cstheme="majorHAnsi"/>
          <w:color w:val="FF0000"/>
        </w:rPr>
        <w:t xml:space="preserve">. </w:t>
      </w:r>
      <w:r w:rsidRPr="00113AFD">
        <w:rPr>
          <w:rFonts w:asciiTheme="majorHAnsi" w:hAnsiTheme="majorHAnsi" w:cstheme="majorHAnsi"/>
          <w:color w:val="FF0000"/>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113AFD">
        <w:rPr>
          <w:rStyle w:val="StyleUnderline"/>
          <w:rFonts w:asciiTheme="majorHAnsi" w:hAnsiTheme="majorHAnsi" w:cstheme="majorHAnsi"/>
          <w:color w:val="FF0000"/>
          <w:highlight w:val="cyan"/>
        </w:rPr>
        <w:t>Unions support a fairer economy</w:t>
      </w:r>
      <w:r w:rsidRPr="00113AFD">
        <w:rPr>
          <w:rStyle w:val="StyleUnderline"/>
          <w:rFonts w:asciiTheme="majorHAnsi" w:hAnsiTheme="majorHAnsi" w:cstheme="majorHAnsi"/>
          <w:color w:val="FF0000"/>
        </w:rPr>
        <w:t>.</w:t>
      </w:r>
      <w:r w:rsidRPr="00113AFD">
        <w:rPr>
          <w:rFonts w:asciiTheme="majorHAnsi" w:hAnsiTheme="majorHAnsi" w:cstheme="majorHAnsi"/>
          <w:color w:val="FF0000"/>
          <w:sz w:val="16"/>
        </w:rPr>
        <w:t xml:space="preserve"> Periods of </w:t>
      </w:r>
      <w:r w:rsidRPr="00113AFD">
        <w:rPr>
          <w:rStyle w:val="StyleUnderline"/>
          <w:rFonts w:asciiTheme="majorHAnsi" w:hAnsiTheme="majorHAnsi" w:cstheme="majorHAnsi"/>
          <w:color w:val="FF0000"/>
          <w:highlight w:val="cyan"/>
        </w:rPr>
        <w:t>high union membership</w:t>
      </w:r>
      <w:r w:rsidRPr="00113AFD">
        <w:rPr>
          <w:rFonts w:asciiTheme="majorHAnsi" w:hAnsiTheme="majorHAnsi" w:cstheme="majorHAnsi"/>
          <w:color w:val="FF0000"/>
          <w:sz w:val="16"/>
        </w:rPr>
        <w:t xml:space="preserve"> are </w:t>
      </w:r>
      <w:r w:rsidRPr="00113AFD">
        <w:rPr>
          <w:rStyle w:val="StyleUnderline"/>
          <w:rFonts w:asciiTheme="majorHAnsi" w:hAnsiTheme="majorHAnsi" w:cstheme="majorHAnsi"/>
          <w:color w:val="FF0000"/>
          <w:highlight w:val="cyan"/>
        </w:rPr>
        <w:t>associated with lower</w:t>
      </w:r>
      <w:r w:rsidRPr="00113AFD">
        <w:rPr>
          <w:rFonts w:asciiTheme="majorHAnsi" w:hAnsiTheme="majorHAnsi" w:cstheme="majorHAnsi"/>
          <w:color w:val="FF0000"/>
          <w:sz w:val="16"/>
          <w:highlight w:val="cyan"/>
        </w:rPr>
        <w:t xml:space="preserve"> l</w:t>
      </w:r>
      <w:r w:rsidRPr="00113AFD">
        <w:rPr>
          <w:rFonts w:asciiTheme="majorHAnsi" w:hAnsiTheme="majorHAnsi" w:cstheme="majorHAnsi"/>
          <w:color w:val="FF0000"/>
          <w:sz w:val="16"/>
        </w:rPr>
        <w:t xml:space="preserve">evels of </w:t>
      </w:r>
      <w:r w:rsidRPr="00113AFD">
        <w:rPr>
          <w:rStyle w:val="StyleUnderline"/>
          <w:rFonts w:asciiTheme="majorHAnsi" w:hAnsiTheme="majorHAnsi" w:cstheme="majorHAnsi"/>
          <w:color w:val="FF0000"/>
          <w:highlight w:val="cyan"/>
        </w:rPr>
        <w:t>income inequality</w:t>
      </w:r>
      <w:r w:rsidRPr="00113AFD">
        <w:rPr>
          <w:rFonts w:asciiTheme="majorHAnsi" w:hAnsiTheme="majorHAnsi" w:cstheme="majorHAnsi"/>
          <w:color w:val="FF0000"/>
          <w:sz w:val="16"/>
        </w:rPr>
        <w:t xml:space="preserve">, both nationally and in Maine. </w:t>
      </w:r>
      <w:r w:rsidRPr="00113AFD">
        <w:rPr>
          <w:rStyle w:val="StyleUnderline"/>
          <w:rFonts w:asciiTheme="majorHAnsi" w:hAnsiTheme="majorHAnsi" w:cstheme="majorHAnsi"/>
          <w:color w:val="FF0000"/>
          <w:highlight w:val="cyan"/>
        </w:rPr>
        <w:t>Strong unions</w:t>
      </w:r>
      <w:r w:rsidRPr="00113AFD">
        <w:rPr>
          <w:rStyle w:val="StyleUnderline"/>
          <w:rFonts w:asciiTheme="majorHAnsi" w:hAnsiTheme="majorHAnsi" w:cstheme="majorHAnsi"/>
          <w:color w:val="FF0000"/>
        </w:rPr>
        <w:t>,</w:t>
      </w:r>
      <w:r w:rsidRPr="00113AFD">
        <w:rPr>
          <w:rFonts w:asciiTheme="majorHAnsi" w:hAnsiTheme="majorHAnsi" w:cstheme="majorHAnsi"/>
          <w:color w:val="FF0000"/>
          <w:sz w:val="16"/>
        </w:rPr>
        <w:t xml:space="preserve"> including public-sector unions, have a </w:t>
      </w:r>
      <w:r w:rsidRPr="00113AFD">
        <w:rPr>
          <w:rStyle w:val="StyleUnderline"/>
          <w:rFonts w:asciiTheme="majorHAnsi" w:hAnsiTheme="majorHAnsi" w:cstheme="majorHAnsi"/>
          <w:color w:val="FF0000"/>
          <w:highlight w:val="cyan"/>
        </w:rPr>
        <w:t>critical role</w:t>
      </w:r>
      <w:r w:rsidRPr="00113AFD">
        <w:rPr>
          <w:rStyle w:val="StyleUnderline"/>
          <w:rFonts w:asciiTheme="majorHAnsi" w:hAnsiTheme="majorHAnsi" w:cstheme="majorHAnsi"/>
          <w:color w:val="FF0000"/>
        </w:rPr>
        <w:t xml:space="preserve"> to</w:t>
      </w:r>
      <w:r w:rsidRPr="00113AFD">
        <w:rPr>
          <w:rFonts w:asciiTheme="majorHAnsi" w:hAnsiTheme="majorHAnsi" w:cstheme="majorHAnsi"/>
          <w:color w:val="FF0000"/>
          <w:sz w:val="16"/>
        </w:rPr>
        <w:t xml:space="preserve"> play in </w:t>
      </w:r>
      <w:r w:rsidRPr="00113AFD">
        <w:rPr>
          <w:rStyle w:val="StyleUnderline"/>
          <w:rFonts w:asciiTheme="majorHAnsi" w:hAnsiTheme="majorHAnsi" w:cstheme="majorHAnsi"/>
          <w:color w:val="FF0000"/>
          <w:highlight w:val="cyan"/>
        </w:rPr>
        <w:t>rebuilding a strong middle class</w:t>
      </w:r>
      <w:r w:rsidRPr="00113AFD">
        <w:rPr>
          <w:rStyle w:val="StyleUnderline"/>
          <w:rFonts w:asciiTheme="majorHAnsi" w:hAnsiTheme="majorHAnsi" w:cstheme="majorHAnsi"/>
          <w:color w:val="FF0000"/>
        </w:rPr>
        <w:t>.</w:t>
      </w:r>
      <w:r w:rsidRPr="00113AFD">
        <w:rPr>
          <w:rFonts w:asciiTheme="majorHAnsi" w:hAnsiTheme="majorHAnsi" w:cstheme="majorHAnsi"/>
          <w:color w:val="FF0000"/>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113AFD">
        <w:rPr>
          <w:rStyle w:val="StyleUnderline"/>
          <w:rFonts w:asciiTheme="majorHAnsi" w:hAnsiTheme="majorHAnsi" w:cstheme="majorHAnsi"/>
          <w:color w:val="FF0000"/>
        </w:rPr>
        <w:t xml:space="preserve">help </w:t>
      </w:r>
      <w:r w:rsidRPr="00113AFD">
        <w:rPr>
          <w:rStyle w:val="StyleUnderline"/>
          <w:rFonts w:asciiTheme="majorHAnsi" w:hAnsiTheme="majorHAnsi" w:cstheme="majorHAnsi"/>
          <w:color w:val="FF0000"/>
          <w:highlight w:val="cyan"/>
        </w:rPr>
        <w:t>combat inequities</w:t>
      </w:r>
      <w:r w:rsidRPr="00113AFD">
        <w:rPr>
          <w:rStyle w:val="StyleUnderline"/>
          <w:rFonts w:asciiTheme="majorHAnsi" w:hAnsiTheme="majorHAnsi" w:cstheme="majorHAnsi"/>
          <w:color w:val="FF0000"/>
        </w:rPr>
        <w:t xml:space="preserve"> </w:t>
      </w:r>
      <w:r w:rsidRPr="00113AFD">
        <w:rPr>
          <w:rFonts w:asciiTheme="majorHAnsi" w:hAnsiTheme="majorHAnsi" w:cstheme="majorHAnsi"/>
          <w:color w:val="FF0000"/>
          <w:sz w:val="16"/>
        </w:rPr>
        <w:t xml:space="preserve">within work places. Women and people of color in unions </w:t>
      </w:r>
      <w:r w:rsidRPr="00113AFD">
        <w:rPr>
          <w:rStyle w:val="StyleUnderline"/>
          <w:rFonts w:asciiTheme="majorHAnsi" w:hAnsiTheme="majorHAnsi" w:cstheme="majorHAnsi"/>
          <w:color w:val="FF0000"/>
        </w:rPr>
        <w:t>face less wage discrimination than</w:t>
      </w:r>
      <w:r w:rsidRPr="00113AFD">
        <w:rPr>
          <w:rFonts w:asciiTheme="majorHAnsi" w:hAnsiTheme="majorHAnsi" w:cstheme="majorHAnsi"/>
          <w:color w:val="FF0000"/>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113AFD">
        <w:rPr>
          <w:rFonts w:asciiTheme="majorHAnsi" w:hAnsiTheme="majorHAnsi" w:cstheme="majorHAnsi"/>
          <w:color w:val="FF0000"/>
          <w:sz w:val="16"/>
        </w:rPr>
        <w:t>i</w:t>
      </w:r>
      <w:proofErr w:type="spellEnd"/>
      <w:r w:rsidRPr="00113AFD">
        <w:rPr>
          <w:rFonts w:asciiTheme="majorHAnsi" w:hAnsiTheme="majorHAnsi" w:cstheme="majorHAnsi"/>
          <w:color w:val="FF0000"/>
          <w:sz w:val="16"/>
        </w:rPr>
        <w:t xml:space="preserve">] All of us have a stake in the success of collective bargaining. But </w:t>
      </w:r>
      <w:r w:rsidRPr="00113AFD">
        <w:rPr>
          <w:rStyle w:val="Emphasis"/>
          <w:rFonts w:asciiTheme="majorHAnsi" w:hAnsiTheme="majorHAnsi" w:cstheme="majorHAnsi"/>
          <w:color w:val="FF0000"/>
          <w:highlight w:val="cyan"/>
        </w:rPr>
        <w:t xml:space="preserve">a union without the right to strike loses </w:t>
      </w:r>
      <w:r w:rsidRPr="00113AFD">
        <w:rPr>
          <w:rStyle w:val="Emphasis"/>
          <w:rFonts w:asciiTheme="majorHAnsi" w:hAnsiTheme="majorHAnsi" w:cstheme="majorHAnsi"/>
          <w:color w:val="FF0000"/>
        </w:rPr>
        <w:t xml:space="preserve">much of </w:t>
      </w:r>
      <w:r w:rsidRPr="00113AFD">
        <w:rPr>
          <w:rStyle w:val="Emphasis"/>
          <w:rFonts w:asciiTheme="majorHAnsi" w:hAnsiTheme="majorHAnsi" w:cstheme="majorHAnsi"/>
          <w:color w:val="FF0000"/>
          <w:highlight w:val="cyan"/>
        </w:rPr>
        <w:t>its negotiating power.</w:t>
      </w:r>
      <w:r w:rsidRPr="00113AFD">
        <w:rPr>
          <w:rFonts w:asciiTheme="majorHAnsi" w:hAnsiTheme="majorHAnsi" w:cstheme="majorHAnsi"/>
          <w:color w:val="FF0000"/>
          <w:sz w:val="16"/>
        </w:rPr>
        <w:t xml:space="preserve"> The </w:t>
      </w:r>
      <w:r w:rsidRPr="00113AFD">
        <w:rPr>
          <w:rStyle w:val="StyleUnderline"/>
          <w:rFonts w:asciiTheme="majorHAnsi" w:hAnsiTheme="majorHAnsi" w:cstheme="majorHAnsi"/>
          <w:color w:val="FF0000"/>
          <w:highlight w:val="cyan"/>
        </w:rPr>
        <w:t>right to withdraw</w:t>
      </w:r>
      <w:r w:rsidRPr="00113AFD">
        <w:rPr>
          <w:rFonts w:asciiTheme="majorHAnsi" w:hAnsiTheme="majorHAnsi" w:cstheme="majorHAnsi"/>
          <w:color w:val="FF0000"/>
          <w:sz w:val="16"/>
        </w:rPr>
        <w:t xml:space="preserve"> your </w:t>
      </w:r>
      <w:r w:rsidRPr="00113AFD">
        <w:rPr>
          <w:rStyle w:val="StyleUnderline"/>
          <w:rFonts w:asciiTheme="majorHAnsi" w:hAnsiTheme="majorHAnsi" w:cstheme="majorHAnsi"/>
          <w:color w:val="FF0000"/>
          <w:highlight w:val="cyan"/>
        </w:rPr>
        <w:t>labor is the foundation of collective</w:t>
      </w:r>
      <w:r w:rsidRPr="00113AFD">
        <w:rPr>
          <w:rStyle w:val="StyleUnderline"/>
          <w:rFonts w:asciiTheme="majorHAnsi" w:hAnsiTheme="majorHAnsi" w:cstheme="majorHAnsi"/>
          <w:color w:val="FF0000"/>
        </w:rPr>
        <w:t xml:space="preserve"> worker </w:t>
      </w:r>
      <w:r w:rsidRPr="00113AFD">
        <w:rPr>
          <w:rStyle w:val="StyleUnderline"/>
          <w:rFonts w:asciiTheme="majorHAnsi" w:hAnsiTheme="majorHAnsi" w:cstheme="majorHAnsi"/>
          <w:color w:val="FF0000"/>
          <w:highlight w:val="cyan"/>
        </w:rPr>
        <w:t>action.</w:t>
      </w:r>
      <w:r w:rsidRPr="00113AFD">
        <w:rPr>
          <w:rFonts w:asciiTheme="majorHAnsi" w:hAnsiTheme="majorHAnsi" w:cstheme="majorHAnsi"/>
          <w:color w:val="FF0000"/>
          <w:sz w:val="16"/>
        </w:rPr>
        <w:t xml:space="preserve"> When state employees or teachers are sitting across the negotiating table from their employers, </w:t>
      </w:r>
      <w:r w:rsidRPr="00113AFD">
        <w:rPr>
          <w:rStyle w:val="StyleUnderline"/>
          <w:rFonts w:asciiTheme="majorHAnsi" w:hAnsiTheme="majorHAnsi" w:cstheme="majorHAnsi"/>
          <w:color w:val="FF0000"/>
          <w:highlight w:val="cyan"/>
        </w:rPr>
        <w:t>how much leverage</w:t>
      </w:r>
      <w:r w:rsidRPr="00113AFD">
        <w:rPr>
          <w:rStyle w:val="StyleUnderline"/>
          <w:rFonts w:asciiTheme="majorHAnsi" w:hAnsiTheme="majorHAnsi" w:cstheme="majorHAnsi"/>
          <w:color w:val="FF0000"/>
        </w:rPr>
        <w:t xml:space="preserve"> do they</w:t>
      </w:r>
      <w:r w:rsidRPr="00113AFD">
        <w:rPr>
          <w:rFonts w:asciiTheme="majorHAnsi" w:hAnsiTheme="majorHAnsi" w:cstheme="majorHAnsi"/>
          <w:color w:val="FF0000"/>
          <w:sz w:val="16"/>
        </w:rPr>
        <w:t xml:space="preserve"> really </w:t>
      </w:r>
      <w:r w:rsidRPr="00113AFD">
        <w:rPr>
          <w:rStyle w:val="StyleUnderline"/>
          <w:rFonts w:asciiTheme="majorHAnsi" w:hAnsiTheme="majorHAnsi" w:cstheme="majorHAnsi"/>
          <w:color w:val="FF0000"/>
        </w:rPr>
        <w:t xml:space="preserve">have </w:t>
      </w:r>
      <w:r w:rsidRPr="00113AFD">
        <w:rPr>
          <w:rStyle w:val="StyleUnderline"/>
          <w:rFonts w:asciiTheme="majorHAnsi" w:hAnsiTheme="majorHAnsi" w:cstheme="majorHAnsi"/>
          <w:color w:val="FF0000"/>
          <w:highlight w:val="cyan"/>
        </w:rPr>
        <w:t>when they can</w:t>
      </w:r>
      <w:r w:rsidRPr="00113AFD">
        <w:rPr>
          <w:rStyle w:val="StyleUnderline"/>
          <w:rFonts w:asciiTheme="majorHAnsi" w:hAnsiTheme="majorHAnsi" w:cstheme="majorHAnsi"/>
          <w:color w:val="FF0000"/>
        </w:rPr>
        <w:t xml:space="preserve"> be </w:t>
      </w:r>
      <w:r w:rsidRPr="00113AFD">
        <w:rPr>
          <w:rStyle w:val="StyleUnderline"/>
          <w:rFonts w:asciiTheme="majorHAnsi" w:hAnsiTheme="majorHAnsi" w:cstheme="majorHAnsi"/>
          <w:color w:val="FF0000"/>
          <w:highlight w:val="cyan"/>
        </w:rPr>
        <w:t>made to work without a contract?</w:t>
      </w:r>
      <w:r w:rsidRPr="00113AFD">
        <w:rPr>
          <w:rStyle w:val="StyleUnderline"/>
          <w:rFonts w:asciiTheme="majorHAnsi" w:hAnsiTheme="majorHAnsi" w:cstheme="majorHAnsi"/>
          <w:color w:val="FF0000"/>
        </w:rPr>
        <w:t xml:space="preserve"> </w:t>
      </w:r>
      <w:r w:rsidRPr="00113AFD">
        <w:rPr>
          <w:rFonts w:asciiTheme="majorHAnsi" w:hAnsiTheme="majorHAnsi" w:cstheme="majorHAnsi"/>
          <w:color w:val="FF0000"/>
          <w:sz w:val="16"/>
        </w:rPr>
        <w:t xml:space="preserve">It’s like negotiating the price of a car when the salesman knows you’re going to have to buy it — whatever the final price is. </w:t>
      </w:r>
      <w:r w:rsidRPr="00113AFD">
        <w:rPr>
          <w:rStyle w:val="StyleUnderline"/>
          <w:rFonts w:asciiTheme="majorHAnsi" w:hAnsiTheme="majorHAnsi" w:cstheme="majorHAnsi"/>
          <w:color w:val="FF0000"/>
          <w:highlight w:val="cyan"/>
        </w:rPr>
        <w:t>Research confirms</w:t>
      </w:r>
      <w:r w:rsidRPr="00113AFD">
        <w:rPr>
          <w:rStyle w:val="StyleUnderline"/>
          <w:rFonts w:asciiTheme="majorHAnsi" w:hAnsiTheme="majorHAnsi" w:cstheme="majorHAnsi"/>
          <w:color w:val="FF0000"/>
        </w:rPr>
        <w:t xml:space="preserve"> that public-sector </w:t>
      </w:r>
      <w:r w:rsidRPr="00113AFD">
        <w:rPr>
          <w:rStyle w:val="StyleUnderline"/>
          <w:rFonts w:asciiTheme="majorHAnsi" w:hAnsiTheme="majorHAnsi" w:cstheme="majorHAnsi"/>
          <w:color w:val="FF0000"/>
          <w:highlight w:val="cyan"/>
        </w:rPr>
        <w:t>unions are less effective without the right to strike</w:t>
      </w:r>
      <w:r w:rsidRPr="00113AFD">
        <w:rPr>
          <w:rStyle w:val="StyleUnderline"/>
          <w:rFonts w:asciiTheme="majorHAnsi" w:hAnsiTheme="majorHAnsi" w:cstheme="majorHAnsi"/>
          <w:color w:val="FF0000"/>
        </w:rPr>
        <w:t>.</w:t>
      </w:r>
      <w:r w:rsidRPr="00113AFD">
        <w:rPr>
          <w:rFonts w:asciiTheme="majorHAnsi" w:hAnsiTheme="majorHAnsi" w:cstheme="majorHAnsi"/>
          <w:color w:val="FF0000"/>
          <w:sz w:val="16"/>
        </w:rPr>
        <w:t xml:space="preserve"> Public </w:t>
      </w:r>
      <w:r w:rsidRPr="00113AFD">
        <w:rPr>
          <w:rStyle w:val="StyleUnderline"/>
          <w:rFonts w:asciiTheme="majorHAnsi" w:hAnsiTheme="majorHAnsi" w:cstheme="majorHAnsi"/>
          <w:color w:val="FF0000"/>
        </w:rPr>
        <w:t xml:space="preserve">employees with a right to </w:t>
      </w:r>
      <w:r w:rsidRPr="00113AFD">
        <w:rPr>
          <w:rStyle w:val="StyleUnderline"/>
          <w:rFonts w:asciiTheme="majorHAnsi" w:hAnsiTheme="majorHAnsi" w:cstheme="majorHAnsi"/>
          <w:color w:val="FF0000"/>
        </w:rPr>
        <w:lastRenderedPageBreak/>
        <w:t xml:space="preserve">strike </w:t>
      </w:r>
      <w:r w:rsidRPr="00113AFD">
        <w:rPr>
          <w:rStyle w:val="StyleUnderline"/>
          <w:rFonts w:asciiTheme="majorHAnsi" w:hAnsiTheme="majorHAnsi" w:cstheme="majorHAnsi"/>
          <w:color w:val="FF0000"/>
          <w:highlight w:val="cyan"/>
        </w:rPr>
        <w:t>earn</w:t>
      </w:r>
      <w:r w:rsidRPr="00113AFD">
        <w:rPr>
          <w:rStyle w:val="StyleUnderline"/>
          <w:rFonts w:asciiTheme="majorHAnsi" w:hAnsiTheme="majorHAnsi" w:cstheme="majorHAnsi"/>
          <w:color w:val="FF0000"/>
        </w:rPr>
        <w:t xml:space="preserve"> between 2 percent and </w:t>
      </w:r>
      <w:r w:rsidRPr="00113AFD">
        <w:rPr>
          <w:rStyle w:val="StyleUnderline"/>
          <w:rFonts w:asciiTheme="majorHAnsi" w:hAnsiTheme="majorHAnsi" w:cstheme="majorHAnsi"/>
          <w:color w:val="FF0000"/>
          <w:highlight w:val="cyan"/>
        </w:rPr>
        <w:t>5 percent more</w:t>
      </w:r>
      <w:r w:rsidRPr="00113AFD">
        <w:rPr>
          <w:rFonts w:asciiTheme="majorHAnsi" w:hAnsiTheme="majorHAnsi" w:cstheme="majorHAnsi"/>
          <w:color w:val="FF0000"/>
          <w:sz w:val="16"/>
        </w:rPr>
        <w:t xml:space="preserve"> than those without it.[ii] While that’s a meaningful increase for those workers, it also </w:t>
      </w:r>
      <w:r w:rsidRPr="00113AFD">
        <w:rPr>
          <w:rStyle w:val="StyleUnderline"/>
          <w:rFonts w:asciiTheme="majorHAnsi" w:hAnsiTheme="majorHAnsi" w:cstheme="majorHAnsi"/>
          <w:color w:val="FF0000"/>
        </w:rPr>
        <w:t xml:space="preserve">should </w:t>
      </w:r>
      <w:r w:rsidRPr="00113AFD">
        <w:rPr>
          <w:rStyle w:val="StyleUnderline"/>
          <w:rFonts w:asciiTheme="majorHAnsi" w:hAnsiTheme="majorHAnsi" w:cstheme="majorHAnsi"/>
          <w:color w:val="FF0000"/>
          <w:highlight w:val="cyan"/>
        </w:rPr>
        <w:t xml:space="preserve">assuage </w:t>
      </w:r>
      <w:r w:rsidRPr="00113AFD">
        <w:rPr>
          <w:rStyle w:val="StyleUnderline"/>
          <w:rFonts w:asciiTheme="majorHAnsi" w:hAnsiTheme="majorHAnsi" w:cstheme="majorHAnsi"/>
          <w:color w:val="FF0000"/>
        </w:rPr>
        <w:t>any</w:t>
      </w:r>
      <w:r w:rsidRPr="00113AFD">
        <w:rPr>
          <w:rStyle w:val="StyleUnderline"/>
          <w:rFonts w:asciiTheme="majorHAnsi" w:hAnsiTheme="majorHAnsi" w:cstheme="majorHAnsi"/>
          <w:color w:val="FF0000"/>
          <w:highlight w:val="cyan"/>
        </w:rPr>
        <w:t xml:space="preserve"> fears</w:t>
      </w:r>
      <w:r w:rsidRPr="00113AFD">
        <w:rPr>
          <w:rFonts w:asciiTheme="majorHAnsi" w:hAnsiTheme="majorHAnsi" w:cstheme="majorHAnsi"/>
          <w:color w:val="FF0000"/>
          <w:sz w:val="16"/>
        </w:rPr>
        <w:t xml:space="preserve"> that a right to strike </w:t>
      </w:r>
      <w:r w:rsidRPr="00113AFD">
        <w:rPr>
          <w:rStyle w:val="StyleUnderline"/>
          <w:rFonts w:asciiTheme="majorHAnsi" w:hAnsiTheme="majorHAnsi" w:cstheme="majorHAnsi"/>
          <w:color w:val="FF0000"/>
          <w:highlight w:val="cyan"/>
        </w:rPr>
        <w:t>would lead to excessive pay increases</w:t>
      </w:r>
      <w:r w:rsidRPr="00113AFD">
        <w:rPr>
          <w:rStyle w:val="StyleUnderline"/>
          <w:rFonts w:asciiTheme="majorHAnsi" w:hAnsiTheme="majorHAnsi" w:cstheme="majorHAnsi"/>
          <w:color w:val="FF0000"/>
        </w:rPr>
        <w:t xml:space="preserve"> or employees abusing</w:t>
      </w:r>
      <w:r w:rsidRPr="00113AFD">
        <w:rPr>
          <w:rFonts w:asciiTheme="majorHAnsi" w:hAnsiTheme="majorHAnsi" w:cstheme="majorHAnsi"/>
          <w:color w:val="FF0000"/>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113AFD">
        <w:rPr>
          <w:rStyle w:val="StyleUnderline"/>
          <w:rFonts w:asciiTheme="majorHAnsi" w:hAnsiTheme="majorHAnsi" w:cstheme="majorHAnsi"/>
          <w:color w:val="FF0000"/>
          <w:highlight w:val="cyan"/>
        </w:rPr>
        <w:t>strengthen</w:t>
      </w:r>
      <w:r w:rsidRPr="00113AFD">
        <w:rPr>
          <w:rStyle w:val="StyleUnderline"/>
          <w:rFonts w:asciiTheme="majorHAnsi" w:hAnsiTheme="majorHAnsi" w:cstheme="majorHAnsi"/>
          <w:color w:val="FF0000"/>
        </w:rPr>
        <w:t xml:space="preserve"> the </w:t>
      </w:r>
      <w:r w:rsidRPr="00113AFD">
        <w:rPr>
          <w:rStyle w:val="StyleUnderline"/>
          <w:rFonts w:asciiTheme="majorHAnsi" w:hAnsiTheme="majorHAnsi" w:cstheme="majorHAnsi"/>
          <w:color w:val="FF0000"/>
          <w:highlight w:val="cyan"/>
        </w:rPr>
        <w:t>ability</w:t>
      </w:r>
      <w:r w:rsidRPr="00113AFD">
        <w:rPr>
          <w:rFonts w:asciiTheme="majorHAnsi" w:hAnsiTheme="majorHAnsi" w:cstheme="majorHAnsi"/>
          <w:color w:val="FF0000"/>
          <w:sz w:val="16"/>
        </w:rPr>
        <w:t xml:space="preserve"> of Maine’s public-sector workers </w:t>
      </w:r>
      <w:r w:rsidRPr="00113AFD">
        <w:rPr>
          <w:rStyle w:val="StyleUnderline"/>
          <w:rFonts w:asciiTheme="majorHAnsi" w:hAnsiTheme="majorHAnsi" w:cstheme="majorHAnsi"/>
          <w:color w:val="FF0000"/>
          <w:highlight w:val="cyan"/>
        </w:rPr>
        <w:t>to negotiate,</w:t>
      </w:r>
      <w:r w:rsidRPr="00113AFD">
        <w:rPr>
          <w:rStyle w:val="StyleUnderline"/>
          <w:rFonts w:asciiTheme="majorHAnsi" w:hAnsiTheme="majorHAnsi" w:cstheme="majorHAnsi"/>
          <w:color w:val="FF0000"/>
        </w:rPr>
        <w:t xml:space="preserve"> resulting in </w:t>
      </w:r>
      <w:r w:rsidRPr="00113AFD">
        <w:rPr>
          <w:rStyle w:val="StyleUnderline"/>
          <w:rFonts w:asciiTheme="majorHAnsi" w:hAnsiTheme="majorHAnsi" w:cstheme="majorHAnsi"/>
          <w:color w:val="FF0000"/>
          <w:highlight w:val="cyan"/>
        </w:rPr>
        <w:t>higher wagers</w:t>
      </w:r>
      <w:r w:rsidRPr="00113AFD">
        <w:rPr>
          <w:rStyle w:val="StyleUnderline"/>
          <w:rFonts w:asciiTheme="majorHAnsi" w:hAnsiTheme="majorHAnsi" w:cstheme="majorHAnsi"/>
          <w:color w:val="FF0000"/>
        </w:rPr>
        <w:t>,</w:t>
      </w:r>
      <w:r w:rsidRPr="00113AFD">
        <w:rPr>
          <w:rFonts w:asciiTheme="majorHAnsi" w:hAnsiTheme="majorHAnsi" w:cstheme="majorHAnsi"/>
          <w:color w:val="FF0000"/>
          <w:sz w:val="16"/>
        </w:rPr>
        <w:t xml:space="preserve"> a more level playing field, and a fairer economy for all of us.</w:t>
      </w:r>
    </w:p>
    <w:p w14:paraId="02C53645" w14:textId="77777777" w:rsidR="00F24DAF" w:rsidRPr="001A52B1" w:rsidRDefault="00F24DAF" w:rsidP="00F24DAF">
      <w:pPr>
        <w:pStyle w:val="Heading3"/>
        <w:rPr>
          <w:rFonts w:asciiTheme="majorHAnsi" w:hAnsiTheme="majorHAnsi" w:cstheme="majorHAnsi"/>
          <w:color w:val="000000" w:themeColor="text1"/>
        </w:rPr>
      </w:pPr>
      <w:proofErr w:type="spellStart"/>
      <w:r w:rsidRPr="001A52B1">
        <w:rPr>
          <w:rFonts w:asciiTheme="majorHAnsi" w:hAnsiTheme="majorHAnsi" w:cstheme="majorHAnsi"/>
          <w:color w:val="000000" w:themeColor="text1"/>
        </w:rPr>
        <w:lastRenderedPageBreak/>
        <w:t>Underview</w:t>
      </w:r>
      <w:proofErr w:type="spellEnd"/>
    </w:p>
    <w:p w14:paraId="6F275D5B" w14:textId="7ABB2769" w:rsidR="00F24DAF" w:rsidRPr="001A52B1" w:rsidRDefault="005F06CD" w:rsidP="00F24DAF">
      <w:pPr>
        <w:pStyle w:val="Heading4"/>
        <w:rPr>
          <w:rFonts w:asciiTheme="majorHAnsi" w:hAnsiTheme="majorHAnsi" w:cstheme="majorHAnsi"/>
          <w:color w:val="000000" w:themeColor="text1"/>
        </w:rPr>
      </w:pPr>
      <w:r w:rsidRPr="001A52B1">
        <w:rPr>
          <w:rFonts w:asciiTheme="majorHAnsi" w:hAnsiTheme="majorHAnsi" w:cstheme="majorHAnsi"/>
          <w:color w:val="000000" w:themeColor="text1"/>
        </w:rPr>
        <w:t xml:space="preserve">1] </w:t>
      </w:r>
      <w:r w:rsidR="00F24DAF" w:rsidRPr="001A52B1">
        <w:rPr>
          <w:rFonts w:asciiTheme="majorHAnsi" w:hAnsiTheme="majorHAnsi" w:cstheme="majorHAnsi"/>
          <w:color w:val="000000" w:themeColor="text1"/>
        </w:rPr>
        <w:t>1AR Theory Paradigm—7-6-4-</w:t>
      </w:r>
      <w:proofErr w:type="gramStart"/>
      <w:r w:rsidR="00F24DAF" w:rsidRPr="001A52B1">
        <w:rPr>
          <w:rFonts w:asciiTheme="majorHAnsi" w:hAnsiTheme="majorHAnsi" w:cstheme="majorHAnsi"/>
          <w:color w:val="000000" w:themeColor="text1"/>
        </w:rPr>
        <w:t>3 time</w:t>
      </w:r>
      <w:proofErr w:type="gramEnd"/>
      <w:r w:rsidR="00F24DAF" w:rsidRPr="001A52B1">
        <w:rPr>
          <w:rFonts w:asciiTheme="majorHAnsi" w:hAnsiTheme="majorHAnsi" w:cstheme="majorHAnsi"/>
          <w:color w:val="000000" w:themeColor="text1"/>
        </w:rPr>
        <w:t xml:space="preserve"> skew means it checks NC</w:t>
      </w:r>
      <w:r w:rsidR="00F24DAF" w:rsidRPr="001A52B1">
        <w:rPr>
          <w:rFonts w:asciiTheme="majorHAnsi" w:hAnsiTheme="majorHAnsi" w:cstheme="majorHAnsi"/>
          <w:color w:val="000000" w:themeColor="text1"/>
          <w:u w:val="single"/>
        </w:rPr>
        <w:t xml:space="preserve"> infinite abuse</w:t>
      </w:r>
      <w:r w:rsidR="00F24DAF" w:rsidRPr="001A52B1">
        <w:rPr>
          <w:rFonts w:asciiTheme="majorHAnsi" w:hAnsiTheme="majorHAnsi" w:cstheme="majorHAnsi"/>
          <w:color w:val="000000" w:themeColor="text1"/>
        </w:rPr>
        <w:t xml:space="preserve">—we </w:t>
      </w:r>
      <w:proofErr w:type="spellStart"/>
      <w:r w:rsidR="00F24DAF" w:rsidRPr="001A52B1">
        <w:rPr>
          <w:rFonts w:asciiTheme="majorHAnsi" w:hAnsiTheme="majorHAnsi" w:cstheme="majorHAnsi"/>
          <w:color w:val="000000" w:themeColor="text1"/>
        </w:rPr>
        <w:t>cant</w:t>
      </w:r>
      <w:proofErr w:type="spellEnd"/>
      <w:r w:rsidR="00F24DAF" w:rsidRPr="001A52B1">
        <w:rPr>
          <w:rFonts w:asciiTheme="majorHAnsi" w:hAnsiTheme="majorHAnsi" w:cstheme="majorHAnsi"/>
          <w:color w:val="000000" w:themeColor="text1"/>
        </w:rPr>
        <w:t xml:space="preserve"> preempt every possible norm in the 1AC and </w:t>
      </w:r>
      <w:proofErr w:type="spellStart"/>
      <w:r w:rsidR="00F24DAF" w:rsidRPr="001A52B1">
        <w:rPr>
          <w:rFonts w:asciiTheme="majorHAnsi" w:hAnsiTheme="majorHAnsi" w:cstheme="majorHAnsi"/>
          <w:color w:val="000000" w:themeColor="text1"/>
        </w:rPr>
        <w:t>it’s</w:t>
      </w:r>
      <w:proofErr w:type="spellEnd"/>
      <w:r w:rsidR="00F24DAF" w:rsidRPr="001A52B1">
        <w:rPr>
          <w:rFonts w:asciiTheme="majorHAnsi" w:hAnsiTheme="majorHAnsi" w:cstheme="majorHAnsi"/>
          <w:color w:val="000000" w:themeColor="text1"/>
        </w:rPr>
        <w:t xml:space="preserve"> structurally </w:t>
      </w:r>
      <w:proofErr w:type="spellStart"/>
      <w:r w:rsidR="00F24DAF" w:rsidRPr="001A52B1">
        <w:rPr>
          <w:rFonts w:asciiTheme="majorHAnsi" w:hAnsiTheme="majorHAnsi" w:cstheme="majorHAnsi"/>
          <w:color w:val="000000" w:themeColor="text1"/>
        </w:rPr>
        <w:t>irreciprocal</w:t>
      </w:r>
      <w:proofErr w:type="spellEnd"/>
      <w:r w:rsidR="00F24DAF" w:rsidRPr="001A52B1">
        <w:rPr>
          <w:rFonts w:asciiTheme="majorHAnsi" w:hAnsiTheme="majorHAnsi" w:cstheme="majorHAnsi"/>
          <w:color w:val="000000" w:themeColor="text1"/>
        </w:rPr>
        <w:t xml:space="preserve"> since they have unconditional routes to the ballot</w:t>
      </w:r>
      <w:r w:rsidR="001A52B1">
        <w:rPr>
          <w:rFonts w:asciiTheme="majorHAnsi" w:hAnsiTheme="majorHAnsi" w:cstheme="majorHAnsi"/>
          <w:color w:val="000000" w:themeColor="text1"/>
        </w:rPr>
        <w:t xml:space="preserve"> like T</w:t>
      </w:r>
      <w:r w:rsidR="00F24DAF" w:rsidRPr="001A52B1">
        <w:rPr>
          <w:rFonts w:asciiTheme="majorHAnsi" w:hAnsiTheme="majorHAnsi" w:cstheme="majorHAnsi"/>
          <w:color w:val="000000" w:themeColor="text1"/>
        </w:rPr>
        <w:t xml:space="preserve"> so 1AR theory compensates. </w:t>
      </w:r>
    </w:p>
    <w:p w14:paraId="6CDD2967" w14:textId="77777777" w:rsidR="005F06CD" w:rsidRPr="001A52B1" w:rsidRDefault="005F06CD" w:rsidP="005F06CD">
      <w:pPr>
        <w:rPr>
          <w:color w:val="000000" w:themeColor="text1"/>
        </w:rPr>
      </w:pPr>
    </w:p>
    <w:p w14:paraId="05530423" w14:textId="5F313777" w:rsidR="005F06CD" w:rsidRPr="001A52B1" w:rsidRDefault="00F94A14" w:rsidP="005F06CD">
      <w:pPr>
        <w:rPr>
          <w:b/>
          <w:bCs/>
          <w:color w:val="000000" w:themeColor="text1"/>
          <w:sz w:val="26"/>
          <w:szCs w:val="26"/>
        </w:rPr>
      </w:pPr>
      <w:r w:rsidRPr="001A52B1">
        <w:rPr>
          <w:b/>
          <w:bCs/>
          <w:color w:val="000000" w:themeColor="text1"/>
          <w:sz w:val="26"/>
          <w:szCs w:val="26"/>
        </w:rPr>
        <w:t>2</w:t>
      </w:r>
      <w:r w:rsidR="005F06CD" w:rsidRPr="001A52B1">
        <w:rPr>
          <w:b/>
          <w:bCs/>
          <w:color w:val="000000" w:themeColor="text1"/>
          <w:sz w:val="26"/>
          <w:szCs w:val="26"/>
        </w:rPr>
        <w:t xml:space="preserve">] </w:t>
      </w:r>
      <w:r w:rsidR="005F06CD" w:rsidRPr="001A52B1">
        <w:rPr>
          <w:b/>
          <w:bCs/>
          <w:color w:val="000000" w:themeColor="text1"/>
          <w:sz w:val="26"/>
          <w:szCs w:val="26"/>
          <w:u w:val="single"/>
        </w:rPr>
        <w:t>Reject permissibility and presumption</w:t>
      </w:r>
      <w:r w:rsidR="005F06CD" w:rsidRPr="001A52B1">
        <w:rPr>
          <w:b/>
          <w:bCs/>
          <w:color w:val="000000" w:themeColor="text1"/>
          <w:sz w:val="26"/>
          <w:szCs w:val="26"/>
        </w:rPr>
        <w:t xml:space="preserve"> – it’s an abhorrent view of the world that makes the debate space horrible which ow on accessibility – making </w:t>
      </w:r>
      <w:proofErr w:type="spellStart"/>
      <w:r w:rsidR="005F06CD" w:rsidRPr="001A52B1">
        <w:rPr>
          <w:b/>
          <w:bCs/>
          <w:color w:val="000000" w:themeColor="text1"/>
          <w:sz w:val="26"/>
          <w:szCs w:val="26"/>
        </w:rPr>
        <w:t>args</w:t>
      </w:r>
      <w:proofErr w:type="spellEnd"/>
      <w:r w:rsidR="005F06CD" w:rsidRPr="001A52B1">
        <w:rPr>
          <w:b/>
          <w:bCs/>
          <w:color w:val="000000" w:themeColor="text1"/>
          <w:sz w:val="26"/>
          <w:szCs w:val="26"/>
        </w:rPr>
        <w:t xml:space="preserve"> in favor of an alternate ethic solves. Presumption’s a race to the bottom that forsakes qualitative substantive clash for spamming </w:t>
      </w:r>
      <w:proofErr w:type="spellStart"/>
      <w:r w:rsidR="005F06CD" w:rsidRPr="001A52B1">
        <w:rPr>
          <w:b/>
          <w:bCs/>
          <w:color w:val="000000" w:themeColor="text1"/>
          <w:sz w:val="26"/>
          <w:szCs w:val="26"/>
        </w:rPr>
        <w:t>blippy</w:t>
      </w:r>
      <w:proofErr w:type="spellEnd"/>
      <w:r w:rsidR="005F06CD" w:rsidRPr="001A52B1">
        <w:rPr>
          <w:b/>
          <w:bCs/>
          <w:color w:val="000000" w:themeColor="text1"/>
          <w:sz w:val="26"/>
          <w:szCs w:val="26"/>
        </w:rPr>
        <w:t xml:space="preserve"> preclusive arguments.</w:t>
      </w:r>
    </w:p>
    <w:p w14:paraId="7E307A2F" w14:textId="77777777" w:rsidR="005F06CD" w:rsidRPr="001A52B1" w:rsidRDefault="005F06CD" w:rsidP="005F06CD">
      <w:pPr>
        <w:rPr>
          <w:b/>
          <w:bCs/>
          <w:color w:val="000000" w:themeColor="text1"/>
          <w:sz w:val="26"/>
          <w:szCs w:val="26"/>
        </w:rPr>
      </w:pPr>
    </w:p>
    <w:p w14:paraId="5CD2564E" w14:textId="666D61D1" w:rsidR="005F06CD" w:rsidRPr="001A52B1" w:rsidRDefault="001A52B1" w:rsidP="005F06CD">
      <w:pPr>
        <w:pStyle w:val="Heading4"/>
        <w:rPr>
          <w:color w:val="000000" w:themeColor="text1"/>
        </w:rPr>
      </w:pPr>
      <w:r>
        <w:rPr>
          <w:color w:val="000000" w:themeColor="text1"/>
        </w:rPr>
        <w:t>2</w:t>
      </w:r>
      <w:r w:rsidR="005F06CD" w:rsidRPr="001A52B1">
        <w:rPr>
          <w:color w:val="000000" w:themeColor="text1"/>
        </w:rPr>
        <w:t xml:space="preserve">] Nothing in the </w:t>
      </w:r>
      <w:proofErr w:type="spellStart"/>
      <w:r w:rsidR="005F06CD" w:rsidRPr="001A52B1">
        <w:rPr>
          <w:color w:val="000000" w:themeColor="text1"/>
        </w:rPr>
        <w:t>aff</w:t>
      </w:r>
      <w:proofErr w:type="spellEnd"/>
      <w:r w:rsidR="005F06CD" w:rsidRPr="001A52B1">
        <w:rPr>
          <w:color w:val="000000" w:themeColor="text1"/>
        </w:rPr>
        <w:t xml:space="preserve"> triggers either, but permissibility and presumption affirm.</w:t>
      </w:r>
    </w:p>
    <w:p w14:paraId="0C45D2E5" w14:textId="77777777" w:rsidR="005F06CD" w:rsidRPr="001A52B1" w:rsidRDefault="005F06CD" w:rsidP="005F06CD">
      <w:pPr>
        <w:keepNext/>
        <w:keepLines/>
        <w:spacing w:before="40" w:after="0"/>
        <w:outlineLvl w:val="3"/>
        <w:rPr>
          <w:rFonts w:eastAsiaTheme="majorEastAsia"/>
          <w:b/>
          <w:bCs/>
          <w:color w:val="000000" w:themeColor="text1"/>
          <w:sz w:val="26"/>
          <w:szCs w:val="26"/>
        </w:rPr>
      </w:pPr>
      <w:r w:rsidRPr="001A52B1">
        <w:rPr>
          <w:rFonts w:eastAsiaTheme="majorEastAsia"/>
          <w:b/>
          <w:bCs/>
          <w:color w:val="000000" w:themeColor="text1"/>
          <w:sz w:val="26"/>
          <w:szCs w:val="26"/>
        </w:rPr>
        <w:t xml:space="preserve">A] </w:t>
      </w:r>
      <w:r w:rsidRPr="001A52B1">
        <w:rPr>
          <w:rFonts w:eastAsiaTheme="majorEastAsia"/>
          <w:b/>
          <w:bCs/>
          <w:color w:val="000000" w:themeColor="text1"/>
          <w:sz w:val="26"/>
          <w:szCs w:val="26"/>
          <w:u w:val="single"/>
        </w:rPr>
        <w:t>Freeze</w:t>
      </w:r>
      <w:r w:rsidRPr="001A52B1">
        <w:rPr>
          <w:rFonts w:eastAsiaTheme="majorEastAsia"/>
          <w:b/>
          <w:bCs/>
          <w:color w:val="000000" w:themeColor="text1"/>
          <w:sz w:val="26"/>
          <w:szCs w:val="26"/>
        </w:rPr>
        <w:t>- otherwise we would not be able to justify morally neutral actions since there isn’t a prohibition and we would have to prove an obligation.</w:t>
      </w:r>
    </w:p>
    <w:p w14:paraId="6DB84586" w14:textId="77777777" w:rsidR="005F06CD" w:rsidRPr="001A52B1" w:rsidRDefault="005F06CD" w:rsidP="005F06CD">
      <w:pPr>
        <w:keepNext/>
        <w:keepLines/>
        <w:spacing w:before="40" w:after="0"/>
        <w:outlineLvl w:val="3"/>
        <w:rPr>
          <w:rFonts w:eastAsiaTheme="majorEastAsia"/>
          <w:b/>
          <w:bCs/>
          <w:color w:val="000000" w:themeColor="text1"/>
          <w:sz w:val="26"/>
          <w:szCs w:val="26"/>
        </w:rPr>
      </w:pPr>
      <w:r w:rsidRPr="001A52B1">
        <w:rPr>
          <w:rFonts w:eastAsiaTheme="majorEastAsia"/>
          <w:b/>
          <w:bCs/>
          <w:color w:val="000000" w:themeColor="text1"/>
          <w:sz w:val="26"/>
          <w:szCs w:val="26"/>
        </w:rPr>
        <w:t xml:space="preserve">B] </w:t>
      </w:r>
      <w:r w:rsidRPr="001A52B1">
        <w:rPr>
          <w:rFonts w:eastAsiaTheme="majorEastAsia"/>
          <w:b/>
          <w:bCs/>
          <w:color w:val="000000" w:themeColor="text1"/>
          <w:sz w:val="26"/>
          <w:szCs w:val="26"/>
          <w:u w:val="single"/>
        </w:rPr>
        <w:t>Trivialism</w:t>
      </w:r>
      <w:r w:rsidRPr="001A52B1">
        <w:rPr>
          <w:rFonts w:eastAsiaTheme="majorEastAsia"/>
          <w:b/>
          <w:bCs/>
          <w:color w:val="000000" w:themeColor="text1"/>
          <w:sz w:val="26"/>
          <w:szCs w:val="26"/>
        </w:rPr>
        <w:t xml:space="preserve">- statements are true until proven false, if I told you my </w:t>
      </w:r>
      <w:proofErr w:type="gramStart"/>
      <w:r w:rsidRPr="001A52B1">
        <w:rPr>
          <w:rFonts w:eastAsiaTheme="majorEastAsia"/>
          <w:b/>
          <w:bCs/>
          <w:color w:val="000000" w:themeColor="text1"/>
          <w:sz w:val="26"/>
          <w:szCs w:val="26"/>
        </w:rPr>
        <w:t>name</w:t>
      </w:r>
      <w:proofErr w:type="gramEnd"/>
      <w:r w:rsidRPr="001A52B1">
        <w:rPr>
          <w:rFonts w:eastAsiaTheme="majorEastAsia"/>
          <w:b/>
          <w:bCs/>
          <w:color w:val="000000" w:themeColor="text1"/>
          <w:sz w:val="26"/>
          <w:szCs w:val="26"/>
        </w:rPr>
        <w:t xml:space="preserve"> you’d believe me.</w:t>
      </w:r>
    </w:p>
    <w:p w14:paraId="51501792" w14:textId="77777777" w:rsidR="005F06CD" w:rsidRPr="00113AFD" w:rsidRDefault="005F06CD" w:rsidP="005F06CD">
      <w:pPr>
        <w:pStyle w:val="Heading4"/>
        <w:rPr>
          <w:color w:val="FF0000"/>
        </w:rPr>
      </w:pPr>
      <w:r w:rsidRPr="00113AFD">
        <w:rPr>
          <w:color w:val="FF0000"/>
        </w:rPr>
        <w:t xml:space="preserve">C] </w:t>
      </w:r>
      <w:r w:rsidRPr="00113AFD">
        <w:rPr>
          <w:color w:val="FF0000"/>
          <w:u w:val="single"/>
        </w:rPr>
        <w:t>Negation Theory</w:t>
      </w:r>
      <w:r w:rsidRPr="00113AFD">
        <w:rPr>
          <w:color w:val="FF0000"/>
        </w:rPr>
        <w:t>- Negating requires a complete absence of an existing obligation</w:t>
      </w:r>
    </w:p>
    <w:p w14:paraId="08A5197A" w14:textId="77777777" w:rsidR="005F06CD" w:rsidRPr="00113AFD" w:rsidRDefault="005F06CD" w:rsidP="005F06CD">
      <w:pPr>
        <w:rPr>
          <w:rStyle w:val="Emphasis"/>
          <w:color w:val="FF0000"/>
        </w:rPr>
      </w:pPr>
      <w:r w:rsidRPr="00113AFD">
        <w:rPr>
          <w:rStyle w:val="Emphasis"/>
          <w:color w:val="FF0000"/>
          <w:highlight w:val="green"/>
        </w:rPr>
        <w:t>Negate: to deny the existence of</w:t>
      </w:r>
    </w:p>
    <w:p w14:paraId="40CF2434" w14:textId="77777777" w:rsidR="005F06CD" w:rsidRPr="00113AFD" w:rsidRDefault="005F06CD" w:rsidP="005F06CD">
      <w:pPr>
        <w:rPr>
          <w:rStyle w:val="Emphasis"/>
          <w:b w:val="0"/>
          <w:color w:val="FF0000"/>
        </w:rPr>
      </w:pPr>
      <w:r w:rsidRPr="00113AFD">
        <w:rPr>
          <w:rStyle w:val="Style13ptBold"/>
          <w:color w:val="FF0000"/>
          <w:sz w:val="24"/>
        </w:rPr>
        <w:t>That’s Dictionary.com</w:t>
      </w:r>
      <w:r w:rsidRPr="00113AFD">
        <w:rPr>
          <w:rStyle w:val="Emphasis"/>
          <w:color w:val="FF0000"/>
        </w:rPr>
        <w:t xml:space="preserve">- “Negate” </w:t>
      </w:r>
      <w:r w:rsidRPr="00113AFD">
        <w:rPr>
          <w:color w:val="FF0000"/>
        </w:rPr>
        <w:t xml:space="preserve">https://www.dictionary.com/browse/negate. </w:t>
      </w:r>
    </w:p>
    <w:p w14:paraId="65ACB249" w14:textId="77777777" w:rsidR="005F06CD" w:rsidRPr="00113AFD" w:rsidRDefault="005F06CD" w:rsidP="005F06CD">
      <w:pPr>
        <w:pStyle w:val="Heading4"/>
        <w:rPr>
          <w:rStyle w:val="Hyperlink"/>
          <w:color w:val="FF0000"/>
        </w:rPr>
      </w:pPr>
      <w:r w:rsidRPr="00113AFD">
        <w:rPr>
          <w:color w:val="FF0000"/>
        </w:rPr>
        <w:t xml:space="preserve">D] </w:t>
      </w:r>
      <w:r w:rsidRPr="00113AFD">
        <w:rPr>
          <w:color w:val="FF0000"/>
          <w:u w:val="single"/>
        </w:rPr>
        <w:t>The Law of Excluded Middles</w:t>
      </w:r>
      <w:r w:rsidRPr="00113AFD">
        <w:rPr>
          <w:color w:val="FF0000"/>
        </w:rPr>
        <w:t xml:space="preserve">- if something is not false, it must be true, which means that if something is not prohibited, it must be obligatory, and permissibility is the same as obligatory. </w:t>
      </w:r>
    </w:p>
    <w:p w14:paraId="2D407ABB" w14:textId="77777777" w:rsidR="005F06CD" w:rsidRPr="00113AFD" w:rsidRDefault="005F06CD" w:rsidP="005F06CD">
      <w:pPr>
        <w:rPr>
          <w:color w:val="FF0000"/>
        </w:rPr>
      </w:pPr>
    </w:p>
    <w:p w14:paraId="1DB1141A" w14:textId="16ED3829" w:rsidR="005F06CD" w:rsidRPr="00113AFD" w:rsidRDefault="001A52B1" w:rsidP="005F06CD">
      <w:pPr>
        <w:pStyle w:val="Heading4"/>
        <w:rPr>
          <w:rFonts w:cs="Calibri"/>
          <w:color w:val="FF0000"/>
        </w:rPr>
      </w:pPr>
      <w:r w:rsidRPr="00113AFD">
        <w:rPr>
          <w:rFonts w:cs="Calibri"/>
          <w:color w:val="FF0000"/>
        </w:rPr>
        <w:t>3</w:t>
      </w:r>
      <w:r w:rsidR="005F06CD" w:rsidRPr="00113AFD">
        <w:rPr>
          <w:rFonts w:cs="Calibri"/>
          <w:color w:val="FF0000"/>
        </w:rPr>
        <w:t xml:space="preserve">] Use comparative worlds – A] </w:t>
      </w:r>
      <w:r w:rsidR="005F06CD" w:rsidRPr="00113AFD">
        <w:rPr>
          <w:rFonts w:cs="Calibri"/>
          <w:color w:val="FF0000"/>
          <w:u w:val="single"/>
        </w:rPr>
        <w:t>topic ed</w:t>
      </w:r>
      <w:r w:rsidR="005F06CD" w:rsidRPr="00113AFD">
        <w:rPr>
          <w:rFonts w:cs="Calibri"/>
          <w:color w:val="FF0000"/>
        </w:rPr>
        <w:t xml:space="preserve"> – forces the neg to research the topic instead of low quality </w:t>
      </w:r>
      <w:proofErr w:type="spellStart"/>
      <w:r w:rsidR="005F06CD" w:rsidRPr="00113AFD">
        <w:rPr>
          <w:rFonts w:cs="Calibri"/>
          <w:color w:val="FF0000"/>
        </w:rPr>
        <w:t>rez</w:t>
      </w:r>
      <w:proofErr w:type="spellEnd"/>
      <w:r w:rsidR="005F06CD" w:rsidRPr="00113AFD">
        <w:rPr>
          <w:rFonts w:cs="Calibri"/>
          <w:color w:val="FF0000"/>
        </w:rPr>
        <w:t xml:space="preserve"> flaw </w:t>
      </w:r>
      <w:proofErr w:type="spellStart"/>
      <w:r w:rsidR="005F06CD" w:rsidRPr="00113AFD">
        <w:rPr>
          <w:rFonts w:cs="Calibri"/>
          <w:color w:val="FF0000"/>
        </w:rPr>
        <w:t>args</w:t>
      </w:r>
      <w:proofErr w:type="spellEnd"/>
      <w:r w:rsidR="005F06CD" w:rsidRPr="00113AFD">
        <w:rPr>
          <w:rFonts w:cs="Calibri"/>
          <w:color w:val="FF0000"/>
        </w:rPr>
        <w:t xml:space="preserve"> – the only benefit to debate is making us better arguers not perfect logicians, B] </w:t>
      </w:r>
      <w:r w:rsidR="005F06CD" w:rsidRPr="00113AFD">
        <w:rPr>
          <w:rFonts w:cs="Calibri"/>
          <w:color w:val="FF0000"/>
          <w:u w:val="single"/>
        </w:rPr>
        <w:t>reciprocity</w:t>
      </w:r>
      <w:r w:rsidR="005F06CD" w:rsidRPr="00113AFD">
        <w:rPr>
          <w:rFonts w:cs="Calibri"/>
          <w:color w:val="FF0000"/>
        </w:rPr>
        <w:t xml:space="preserve"> – truth-testing allows the neg to disprove any part of the </w:t>
      </w:r>
      <w:proofErr w:type="spellStart"/>
      <w:r w:rsidR="005F06CD" w:rsidRPr="00113AFD">
        <w:rPr>
          <w:rFonts w:cs="Calibri"/>
          <w:color w:val="FF0000"/>
        </w:rPr>
        <w:t>aff</w:t>
      </w:r>
      <w:proofErr w:type="spellEnd"/>
      <w:r w:rsidR="005F06CD" w:rsidRPr="00113AFD">
        <w:rPr>
          <w:rFonts w:cs="Calibri"/>
          <w:color w:val="FF0000"/>
        </w:rPr>
        <w:t xml:space="preserve">, but the </w:t>
      </w:r>
      <w:proofErr w:type="spellStart"/>
      <w:r w:rsidR="005F06CD" w:rsidRPr="00113AFD">
        <w:rPr>
          <w:rFonts w:cs="Calibri"/>
          <w:color w:val="FF0000"/>
        </w:rPr>
        <w:t>aff</w:t>
      </w:r>
      <w:proofErr w:type="spellEnd"/>
      <w:r w:rsidR="005F06CD" w:rsidRPr="00113AFD">
        <w:rPr>
          <w:rFonts w:cs="Calibri"/>
          <w:color w:val="FF0000"/>
        </w:rPr>
        <w:t xml:space="preserve"> has to defend every part, which gives the neg too much ground, C] </w:t>
      </w:r>
      <w:r w:rsidR="005F06CD" w:rsidRPr="00113AFD">
        <w:rPr>
          <w:rFonts w:cs="Calibri"/>
          <w:color w:val="FF0000"/>
          <w:u w:val="single"/>
        </w:rPr>
        <w:t>inclusion</w:t>
      </w:r>
      <w:r w:rsidR="005F06CD" w:rsidRPr="00113AFD">
        <w:rPr>
          <w:rFonts w:cs="Calibri"/>
          <w:color w:val="FF0000"/>
        </w:rPr>
        <w:t xml:space="preserve"> – truth testing says </w:t>
      </w:r>
      <w:proofErr w:type="spellStart"/>
      <w:r w:rsidR="005F06CD" w:rsidRPr="00113AFD">
        <w:rPr>
          <w:rFonts w:cs="Calibri"/>
          <w:color w:val="FF0000"/>
        </w:rPr>
        <w:t>rez</w:t>
      </w:r>
      <w:proofErr w:type="spellEnd"/>
      <w:r w:rsidR="005F06CD" w:rsidRPr="00113AFD">
        <w:rPr>
          <w:rFonts w:cs="Calibri"/>
          <w:color w:val="FF0000"/>
        </w:rPr>
        <w:t xml:space="preserve"> is only thing that’s relevant which excludes </w:t>
      </w:r>
      <w:proofErr w:type="spellStart"/>
      <w:r w:rsidR="005F06CD" w:rsidRPr="00113AFD">
        <w:rPr>
          <w:rFonts w:cs="Calibri"/>
          <w:color w:val="FF0000"/>
        </w:rPr>
        <w:t>ks</w:t>
      </w:r>
      <w:proofErr w:type="spellEnd"/>
      <w:r w:rsidR="005F06CD" w:rsidRPr="00113AFD">
        <w:rPr>
          <w:rFonts w:cs="Calibri"/>
          <w:color w:val="FF0000"/>
        </w:rPr>
        <w:t xml:space="preserve"> – either only the </w:t>
      </w:r>
      <w:proofErr w:type="spellStart"/>
      <w:r w:rsidR="005F06CD" w:rsidRPr="00113AFD">
        <w:rPr>
          <w:rFonts w:cs="Calibri"/>
          <w:color w:val="FF0000"/>
        </w:rPr>
        <w:t>rez</w:t>
      </w:r>
      <w:proofErr w:type="spellEnd"/>
      <w:r w:rsidR="005F06CD" w:rsidRPr="00113AFD">
        <w:rPr>
          <w:rFonts w:cs="Calibri"/>
          <w:color w:val="FF0000"/>
        </w:rPr>
        <w:t xml:space="preserve"> matters so we can’t punish slurs, or people should get dropped for making debate unsafe which proves other things matter </w:t>
      </w:r>
    </w:p>
    <w:p w14:paraId="2D5CFDD1" w14:textId="77777777" w:rsidR="005F06CD" w:rsidRPr="00113AFD" w:rsidRDefault="005F06CD" w:rsidP="005F06CD">
      <w:pPr>
        <w:rPr>
          <w:color w:val="FF0000"/>
        </w:rPr>
      </w:pPr>
    </w:p>
    <w:p w14:paraId="7946A87F" w14:textId="206D1893" w:rsidR="00E42E4C" w:rsidRPr="00113AFD" w:rsidRDefault="00E42E4C" w:rsidP="00A93116">
      <w:pPr>
        <w:rPr>
          <w:rFonts w:asciiTheme="majorHAnsi" w:hAnsiTheme="majorHAnsi" w:cstheme="majorHAnsi"/>
          <w:color w:val="FF0000"/>
        </w:rPr>
      </w:pPr>
    </w:p>
    <w:sectPr w:rsidR="00E42E4C" w:rsidRPr="00113A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imes New Roman">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4C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AFD"/>
    <w:rsid w:val="00117316"/>
    <w:rsid w:val="001209B4"/>
    <w:rsid w:val="001761FC"/>
    <w:rsid w:val="00182655"/>
    <w:rsid w:val="001840F2"/>
    <w:rsid w:val="00185134"/>
    <w:rsid w:val="001856C6"/>
    <w:rsid w:val="00191B5F"/>
    <w:rsid w:val="00192487"/>
    <w:rsid w:val="00193416"/>
    <w:rsid w:val="00195073"/>
    <w:rsid w:val="0019668D"/>
    <w:rsid w:val="001A25FD"/>
    <w:rsid w:val="001A52B1"/>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06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C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FB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6CD"/>
    <w:rsid w:val="005F192D"/>
    <w:rsid w:val="005F24C8"/>
    <w:rsid w:val="005F26AF"/>
    <w:rsid w:val="006041D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6D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D8F"/>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DD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11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94DB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DAF"/>
    <w:rsid w:val="00F277AA"/>
    <w:rsid w:val="00F31955"/>
    <w:rsid w:val="00F34C06"/>
    <w:rsid w:val="00F43EA3"/>
    <w:rsid w:val="00F50C55"/>
    <w:rsid w:val="00F57FFB"/>
    <w:rsid w:val="00F601E6"/>
    <w:rsid w:val="00F73954"/>
    <w:rsid w:val="00F94060"/>
    <w:rsid w:val="00F94A1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D513F"/>
  <w14:defaultImageDpi w14:val="300"/>
  <w15:docId w15:val="{1FC7DB71-3FF9-8747-BB90-65A04EA4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3A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3A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3A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13A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113A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3A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3AFD"/>
  </w:style>
  <w:style w:type="character" w:customStyle="1" w:styleId="Heading1Char">
    <w:name w:val="Heading 1 Char"/>
    <w:aliases w:val="Pocket Char"/>
    <w:basedOn w:val="DefaultParagraphFont"/>
    <w:link w:val="Heading1"/>
    <w:uiPriority w:val="9"/>
    <w:rsid w:val="00113A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3AF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13AF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113A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13AF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113AF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113A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3AF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13AFD"/>
    <w:rPr>
      <w:color w:val="auto"/>
      <w:u w:val="none"/>
    </w:rPr>
  </w:style>
  <w:style w:type="paragraph" w:styleId="DocumentMap">
    <w:name w:val="Document Map"/>
    <w:basedOn w:val="Normal"/>
    <w:link w:val="DocumentMapChar"/>
    <w:uiPriority w:val="99"/>
    <w:semiHidden/>
    <w:unhideWhenUsed/>
    <w:rsid w:val="00113A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3AFD"/>
    <w:rPr>
      <w:rFonts w:ascii="Lucida Grande" w:hAnsi="Lucida Grande" w:cs="Lucida Grande"/>
    </w:rPr>
  </w:style>
  <w:style w:type="paragraph" w:customStyle="1" w:styleId="Emphasis1">
    <w:name w:val="Emphasis1"/>
    <w:basedOn w:val="Normal"/>
    <w:link w:val="Emphasis"/>
    <w:uiPriority w:val="20"/>
    <w:qFormat/>
    <w:rsid w:val="00F24DA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24DA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tyle2">
    <w:name w:val="Style2"/>
    <w:basedOn w:val="Normal"/>
    <w:qFormat/>
    <w:rsid w:val="00F24DAF"/>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Cards">
    <w:name w:val="Cards"/>
    <w:next w:val="Normal"/>
    <w:link w:val="CardsChar"/>
    <w:autoRedefine/>
    <w:qFormat/>
    <w:rsid w:val="00F24DAF"/>
    <w:pPr>
      <w:widowControl w:val="0"/>
      <w:tabs>
        <w:tab w:val="left" w:pos="2640"/>
      </w:tabs>
      <w:ind w:left="450" w:right="432"/>
      <w:jc w:val="both"/>
    </w:pPr>
    <w:rPr>
      <w:rFonts w:ascii="Times New Roman" w:eastAsia="Times New Roman" w:hAnsi="Times New Roman" w:cs="Times New Roman"/>
      <w:sz w:val="12"/>
      <w:szCs w:val="22"/>
    </w:rPr>
  </w:style>
  <w:style w:type="character" w:customStyle="1" w:styleId="CardsChar">
    <w:name w:val="Cards Char"/>
    <w:link w:val="Cards"/>
    <w:rsid w:val="00F24DAF"/>
    <w:rPr>
      <w:rFonts w:ascii="Times New Roman" w:eastAsia="Times New Roman" w:hAnsi="Times New Roman" w:cs="Times New Roman"/>
      <w:sz w:val="12"/>
      <w:szCs w:val="22"/>
    </w:rPr>
  </w:style>
  <w:style w:type="paragraph" w:customStyle="1" w:styleId="textbold">
    <w:name w:val="text bold"/>
    <w:basedOn w:val="Normal"/>
    <w:uiPriority w:val="20"/>
    <w:qFormat/>
    <w:rsid w:val="00F24DAF"/>
    <w:pPr>
      <w:ind w:left="720"/>
      <w:jc w:val="both"/>
    </w:pPr>
    <w:rPr>
      <w:rFonts w:eastAsiaTheme="minorHAnsi"/>
      <w:b/>
      <w:iCs/>
      <w:szCs w:val="22"/>
      <w:u w:val="single"/>
    </w:rPr>
  </w:style>
  <w:style w:type="paragraph" w:customStyle="1" w:styleId="Unformatted">
    <w:name w:val="Unformatted"/>
    <w:basedOn w:val="Normal"/>
    <w:qFormat/>
    <w:rsid w:val="00A93116"/>
    <w:rPr>
      <w:rFonts w:ascii="imes New Roman" w:hAnsi="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lrb.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www.epi.org/publication/secular-stagnation/)//BB"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18</Pages>
  <Words>10098</Words>
  <Characters>57559</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10</cp:revision>
  <dcterms:created xsi:type="dcterms:W3CDTF">2021-11-20T18:29:00Z</dcterms:created>
  <dcterms:modified xsi:type="dcterms:W3CDTF">2021-11-21T16:39:00Z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