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B9275" w14:textId="5AF084E7" w:rsidR="00CC221A" w:rsidRPr="00F71695" w:rsidRDefault="00CC221A" w:rsidP="00CC221A">
      <w:pPr>
        <w:pStyle w:val="Heading2"/>
      </w:pPr>
      <w:r w:rsidRPr="00F71695">
        <w:t xml:space="preserve">1AC </w:t>
      </w:r>
      <w:proofErr w:type="spellStart"/>
      <w:r w:rsidR="009153DF">
        <w:t>Glenbrooks</w:t>
      </w:r>
      <w:proofErr w:type="spellEnd"/>
      <w:r w:rsidR="009153DF">
        <w:t xml:space="preserve"> </w:t>
      </w:r>
      <w:r>
        <w:t xml:space="preserve">Round </w:t>
      </w:r>
      <w:r w:rsidR="009153DF">
        <w:t>1</w:t>
      </w:r>
      <w:r w:rsidR="00DC4A4C">
        <w:t xml:space="preserve"> vs Westwood PM</w:t>
      </w:r>
    </w:p>
    <w:p w14:paraId="152E78DC" w14:textId="77777777" w:rsidR="00CC221A" w:rsidRPr="00F605D9" w:rsidRDefault="00CC221A" w:rsidP="00CC221A">
      <w:pPr>
        <w:pStyle w:val="Heading3"/>
      </w:pPr>
      <w:r w:rsidRPr="00F605D9">
        <w:lastRenderedPageBreak/>
        <w:t>Framing</w:t>
      </w:r>
    </w:p>
    <w:p w14:paraId="32DF4832" w14:textId="77777777" w:rsidR="00CC221A" w:rsidRDefault="00CC221A" w:rsidP="00CC221A">
      <w:pPr>
        <w:pStyle w:val="Heading4"/>
      </w:pPr>
      <w:r>
        <w:t xml:space="preserve">The standard is maximizing expected well-being. </w:t>
      </w:r>
    </w:p>
    <w:p w14:paraId="3AE16973" w14:textId="77777777" w:rsidR="00CC221A" w:rsidRPr="00716136" w:rsidRDefault="00CC221A" w:rsidP="00CC221A">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4973EF6" w14:textId="77777777" w:rsidR="00CC221A" w:rsidRPr="00716136" w:rsidRDefault="00CC221A" w:rsidP="00CC221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9574991" w14:textId="77777777" w:rsidR="00CC221A" w:rsidRDefault="00CC221A" w:rsidP="00CC221A">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4AE3696" w14:textId="77777777" w:rsidR="00CC221A" w:rsidRPr="008F5337" w:rsidRDefault="00CC221A" w:rsidP="00CC221A">
      <w:pPr>
        <w:pStyle w:val="Heading4"/>
      </w:pPr>
      <w:r>
        <w:t xml:space="preserve">2] Extinction first --- moral uncertainty. </w:t>
      </w:r>
    </w:p>
    <w:p w14:paraId="3A70FC72" w14:textId="77777777" w:rsidR="00CC221A" w:rsidRPr="005F7BED" w:rsidRDefault="00CC221A" w:rsidP="00CC221A">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B918718" w14:textId="77777777" w:rsidR="00CC221A" w:rsidRDefault="00CC221A" w:rsidP="00CC221A">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38F869DA" w14:textId="77777777" w:rsidR="00CC221A" w:rsidRPr="00F71695" w:rsidRDefault="00CC221A" w:rsidP="00CC221A">
      <w:pPr>
        <w:rPr>
          <w:rFonts w:asciiTheme="majorHAnsi" w:hAnsiTheme="majorHAnsi" w:cstheme="majorHAnsi"/>
        </w:rPr>
      </w:pPr>
    </w:p>
    <w:p w14:paraId="2D01AAA3" w14:textId="21DA84F3" w:rsidR="00CC221A" w:rsidRPr="00F71695" w:rsidRDefault="00CC221A" w:rsidP="00CC221A">
      <w:pPr>
        <w:pStyle w:val="Heading3"/>
        <w:rPr>
          <w:rFonts w:asciiTheme="majorHAnsi" w:hAnsiTheme="majorHAnsi" w:cstheme="majorHAnsi"/>
        </w:rPr>
      </w:pPr>
      <w:r w:rsidRPr="00F71695">
        <w:rPr>
          <w:rFonts w:asciiTheme="majorHAnsi" w:hAnsiTheme="majorHAnsi" w:cstheme="majorHAnsi"/>
        </w:rPr>
        <w:lastRenderedPageBreak/>
        <w:t>Adv</w:t>
      </w:r>
      <w:r w:rsidR="00DC4A4C">
        <w:rPr>
          <w:rFonts w:asciiTheme="majorHAnsi" w:hAnsiTheme="majorHAnsi" w:cstheme="majorHAnsi"/>
        </w:rPr>
        <w:t>antage</w:t>
      </w:r>
      <w:r w:rsidRPr="00F71695">
        <w:rPr>
          <w:rFonts w:asciiTheme="majorHAnsi" w:hAnsiTheme="majorHAnsi" w:cstheme="majorHAnsi"/>
        </w:rPr>
        <w:t xml:space="preserve">—Growth </w:t>
      </w:r>
    </w:p>
    <w:p w14:paraId="33FBEBE8"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The advantage is Workforce Retention.</w:t>
      </w:r>
    </w:p>
    <w:p w14:paraId="62960210" w14:textId="77777777" w:rsidR="00CC221A" w:rsidRPr="00F71695" w:rsidRDefault="00CC221A" w:rsidP="00CC221A">
      <w:pPr>
        <w:rPr>
          <w:rFonts w:asciiTheme="majorHAnsi" w:hAnsiTheme="majorHAnsi" w:cstheme="majorHAnsi"/>
        </w:rPr>
      </w:pPr>
    </w:p>
    <w:p w14:paraId="2FDA1766" w14:textId="703BF8DA"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A right to strike is crucial to negotiating conditions for workforce retention</w:t>
      </w:r>
      <w:r w:rsidR="00DC4A4C">
        <w:rPr>
          <w:rFonts w:asciiTheme="majorHAnsi" w:hAnsiTheme="majorHAnsi" w:cstheme="majorHAnsi"/>
        </w:rPr>
        <w:t>, specifically higher wages</w:t>
      </w:r>
      <w:r w:rsidRPr="00F71695">
        <w:rPr>
          <w:rFonts w:asciiTheme="majorHAnsi" w:hAnsiTheme="majorHAnsi" w:cstheme="majorHAnsi"/>
        </w:rPr>
        <w:t xml:space="preserve">—but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5CC079FF"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5F151296" w14:textId="671EDAE9" w:rsidR="00CC221A" w:rsidRDefault="00CC221A" w:rsidP="00CC221A">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w:t>
      </w:r>
      <w:r w:rsidRPr="00F71695">
        <w:rPr>
          <w:rFonts w:asciiTheme="majorHAnsi" w:hAnsiTheme="majorHAnsi" w:cstheme="majorHAnsi"/>
          <w:sz w:val="16"/>
        </w:rPr>
        <w:lastRenderedPageBreak/>
        <w:t xml:space="preserve">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77EBF7DA" w14:textId="77777777" w:rsidR="002E297E" w:rsidRPr="00F71695" w:rsidRDefault="002E297E" w:rsidP="00CC221A">
      <w:pPr>
        <w:rPr>
          <w:rFonts w:asciiTheme="majorHAnsi" w:hAnsiTheme="majorHAnsi" w:cstheme="majorHAnsi"/>
          <w:sz w:val="16"/>
        </w:rPr>
      </w:pPr>
    </w:p>
    <w:p w14:paraId="4676F45C" w14:textId="0BA84B37" w:rsidR="00CC221A" w:rsidRPr="00F71695" w:rsidRDefault="00DC4A4C" w:rsidP="00CC221A">
      <w:pPr>
        <w:pStyle w:val="Heading4"/>
        <w:rPr>
          <w:rFonts w:asciiTheme="majorHAnsi" w:hAnsiTheme="majorHAnsi" w:cstheme="majorHAnsi"/>
        </w:rPr>
      </w:pPr>
      <w:r>
        <w:rPr>
          <w:rFonts w:asciiTheme="majorHAnsi" w:hAnsiTheme="majorHAnsi" w:cstheme="majorHAnsi"/>
        </w:rPr>
        <w:t>And, h</w:t>
      </w:r>
      <w:r w:rsidR="00CC221A" w:rsidRPr="00F71695">
        <w:rPr>
          <w:rFonts w:asciiTheme="majorHAnsi" w:hAnsiTheme="majorHAnsi" w:cstheme="majorHAnsi"/>
        </w:rPr>
        <w:t>igh wages are the crucial internal link for continued growth.</w:t>
      </w:r>
    </w:p>
    <w:p w14:paraId="5C894E87" w14:textId="77777777" w:rsidR="00CC221A" w:rsidRPr="00F71695" w:rsidRDefault="00CC221A" w:rsidP="00CC221A">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1A967A78" w14:textId="77777777" w:rsidR="00CC221A" w:rsidRDefault="00CC221A" w:rsidP="00CC221A">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 xml:space="preserve">measures to </w:t>
      </w:r>
      <w:r w:rsidRPr="00F71695">
        <w:rPr>
          <w:rStyle w:val="StyleUnderline"/>
          <w:rFonts w:asciiTheme="majorHAnsi" w:hAnsiTheme="majorHAnsi" w:cstheme="majorHAnsi"/>
        </w:rPr>
        <w:lastRenderedPageBreak/>
        <w:t>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4BCD3CC5" w14:textId="77777777" w:rsidR="00CC221A" w:rsidRPr="004F58CA" w:rsidRDefault="00CC221A" w:rsidP="00CC221A">
      <w:pPr>
        <w:pStyle w:val="Heading4"/>
        <w:rPr>
          <w:rFonts w:asciiTheme="majorHAnsi" w:hAnsiTheme="majorHAnsi" w:cstheme="majorHAnsi"/>
        </w:rPr>
      </w:pPr>
      <w:r w:rsidRPr="004F58CA">
        <w:rPr>
          <w:rFonts w:asciiTheme="majorHAnsi" w:hAnsiTheme="majorHAnsi" w:cstheme="majorHAnsi"/>
        </w:rPr>
        <w:t xml:space="preserve">High wages are a </w:t>
      </w:r>
      <w:r w:rsidRPr="004F58CA">
        <w:rPr>
          <w:rFonts w:asciiTheme="majorHAnsi" w:hAnsiTheme="majorHAnsi" w:cstheme="majorHAnsi"/>
          <w:u w:val="single"/>
        </w:rPr>
        <w:t>pre-requisite</w:t>
      </w:r>
      <w:r w:rsidRPr="004F58CA">
        <w:rPr>
          <w:rFonts w:asciiTheme="majorHAnsi" w:hAnsiTheme="majorHAnsi" w:cstheme="majorHAnsi"/>
        </w:rPr>
        <w:t xml:space="preserve"> to sustainability---productivity expansion </w:t>
      </w:r>
      <w:r w:rsidRPr="004F58CA">
        <w:rPr>
          <w:rFonts w:asciiTheme="majorHAnsi" w:hAnsiTheme="majorHAnsi" w:cstheme="majorHAnsi"/>
          <w:u w:val="single"/>
        </w:rPr>
        <w:t>without</w:t>
      </w:r>
      <w:r w:rsidRPr="004F58CA">
        <w:rPr>
          <w:rFonts w:asciiTheme="majorHAnsi" w:hAnsiTheme="majorHAnsi" w:cstheme="majorHAnsi"/>
        </w:rPr>
        <w:t xml:space="preserve"> high wages is </w:t>
      </w:r>
      <w:r w:rsidRPr="004F58CA">
        <w:rPr>
          <w:rFonts w:asciiTheme="majorHAnsi" w:hAnsiTheme="majorHAnsi" w:cstheme="majorHAnsi"/>
          <w:u w:val="single"/>
        </w:rPr>
        <w:t>short-lived</w:t>
      </w:r>
      <w:r w:rsidRPr="004F58CA">
        <w:rPr>
          <w:rFonts w:asciiTheme="majorHAnsi" w:hAnsiTheme="majorHAnsi" w:cstheme="majorHAnsi"/>
        </w:rPr>
        <w:t xml:space="preserve"> and </w:t>
      </w:r>
      <w:r w:rsidRPr="004F58CA">
        <w:rPr>
          <w:rFonts w:asciiTheme="majorHAnsi" w:hAnsiTheme="majorHAnsi" w:cstheme="majorHAnsi"/>
          <w:u w:val="single"/>
        </w:rPr>
        <w:t>bubble-prone</w:t>
      </w:r>
    </w:p>
    <w:p w14:paraId="1BA13872" w14:textId="77777777" w:rsidR="00CC221A" w:rsidRPr="004F58CA" w:rsidRDefault="00CC221A" w:rsidP="00CC221A">
      <w:pPr>
        <w:rPr>
          <w:rFonts w:asciiTheme="majorHAnsi" w:hAnsiTheme="majorHAnsi" w:cstheme="majorHAnsi"/>
        </w:rPr>
      </w:pPr>
      <w:r w:rsidRPr="004F58CA">
        <w:rPr>
          <w:rStyle w:val="Style13ptBold"/>
          <w:rFonts w:asciiTheme="majorHAnsi" w:hAnsiTheme="majorHAnsi" w:cstheme="majorHAnsi"/>
        </w:rPr>
        <w:t>White 17</w:t>
      </w:r>
      <w:r w:rsidRPr="004F58CA">
        <w:rPr>
          <w:rFonts w:asciiTheme="majorHAnsi" w:hAnsiTheme="majorHAnsi" w:cstheme="majorHAnsi"/>
        </w:rPr>
        <w:t xml:space="preserve"> – PhD, Economics Professor @ U Sydney (Graham, “Explainer: how wage growth contributes to the economy,” </w:t>
      </w:r>
      <w:r w:rsidRPr="004F58CA">
        <w:rPr>
          <w:rFonts w:asciiTheme="majorHAnsi" w:hAnsiTheme="majorHAnsi" w:cstheme="majorHAnsi"/>
          <w:i/>
        </w:rPr>
        <w:t>Sydney Business Insights</w:t>
      </w:r>
      <w:r w:rsidRPr="004F58CA">
        <w:rPr>
          <w:rFonts w:asciiTheme="majorHAnsi" w:hAnsiTheme="majorHAnsi" w:cstheme="majorHAnsi"/>
        </w:rPr>
        <w:t xml:space="preserve">, </w:t>
      </w:r>
      <w:proofErr w:type="spellStart"/>
      <w:r w:rsidRPr="004F58CA">
        <w:rPr>
          <w:rFonts w:asciiTheme="majorHAnsi" w:hAnsiTheme="majorHAnsi" w:cstheme="majorHAnsi"/>
        </w:rPr>
        <w:t>Proquest</w:t>
      </w:r>
      <w:proofErr w:type="spellEnd"/>
      <w:r w:rsidRPr="004F58CA">
        <w:rPr>
          <w:rFonts w:asciiTheme="majorHAnsi" w:hAnsiTheme="majorHAnsi" w:cstheme="majorHAnsi"/>
        </w:rPr>
        <w:t>)//BB</w:t>
      </w:r>
    </w:p>
    <w:p w14:paraId="12FF2FF4" w14:textId="77777777" w:rsidR="00CC221A" w:rsidRPr="004F58CA" w:rsidRDefault="00CC221A" w:rsidP="00CC221A">
      <w:pPr>
        <w:rPr>
          <w:rFonts w:asciiTheme="majorHAnsi" w:hAnsiTheme="majorHAnsi" w:cstheme="majorHAnsi"/>
        </w:rPr>
      </w:pPr>
      <w:r w:rsidRPr="004F58CA">
        <w:rPr>
          <w:rFonts w:asciiTheme="majorHAnsi" w:hAnsiTheme="majorHAnsi" w:cstheme="majorHAnsi"/>
        </w:rPr>
        <w:t>Wages growth and investment</w:t>
      </w:r>
    </w:p>
    <w:p w14:paraId="62DF6281" w14:textId="77777777" w:rsidR="00CC221A" w:rsidRPr="004F58CA" w:rsidRDefault="00CC221A" w:rsidP="00CC221A">
      <w:pPr>
        <w:rPr>
          <w:rFonts w:asciiTheme="majorHAnsi" w:hAnsiTheme="majorHAnsi" w:cstheme="majorHAnsi"/>
        </w:rPr>
      </w:pPr>
      <w:r w:rsidRPr="004F58CA">
        <w:rPr>
          <w:rFonts w:asciiTheme="majorHAnsi" w:hAnsiTheme="majorHAnsi" w:cstheme="majorHAnsi"/>
        </w:rPr>
        <w:t xml:space="preserve">But </w:t>
      </w:r>
      <w:r w:rsidRPr="004F58CA">
        <w:rPr>
          <w:rStyle w:val="StyleUnderline"/>
          <w:rFonts w:asciiTheme="majorHAnsi" w:hAnsiTheme="majorHAnsi" w:cstheme="majorHAnsi"/>
          <w:highlight w:val="yellow"/>
        </w:rPr>
        <w:t>demand growth</w:t>
      </w:r>
      <w:r w:rsidRPr="004F58CA">
        <w:rPr>
          <w:rStyle w:val="StyleUnderline"/>
          <w:rFonts w:asciiTheme="majorHAnsi" w:hAnsiTheme="majorHAnsi" w:cstheme="majorHAnsi"/>
        </w:rPr>
        <w:t xml:space="preserve"> varies with spending power and the income that flows to the population, </w:t>
      </w:r>
      <w:r w:rsidRPr="004F58CA">
        <w:rPr>
          <w:rStyle w:val="StyleUnderline"/>
          <w:rFonts w:asciiTheme="majorHAnsi" w:hAnsiTheme="majorHAnsi" w:cstheme="majorHAnsi"/>
          <w:highlight w:val="yellow"/>
        </w:rPr>
        <w:t>a significant portion of which comes from wages</w:t>
      </w:r>
      <w:r w:rsidRPr="004F58CA">
        <w:rPr>
          <w:rFonts w:asciiTheme="majorHAnsi" w:hAnsiTheme="majorHAnsi" w:cstheme="majorHAnsi"/>
        </w:rPr>
        <w:t xml:space="preserve">. In other words, </w:t>
      </w:r>
      <w:r w:rsidRPr="004F58CA">
        <w:rPr>
          <w:rStyle w:val="StyleUnderline"/>
          <w:rFonts w:asciiTheme="majorHAnsi" w:hAnsiTheme="majorHAnsi" w:cstheme="majorHAnsi"/>
        </w:rPr>
        <w:t>wages</w:t>
      </w:r>
      <w:r w:rsidRPr="004F58CA">
        <w:rPr>
          <w:rFonts w:asciiTheme="majorHAnsi" w:hAnsiTheme="majorHAnsi" w:cstheme="majorHAnsi"/>
        </w:rPr>
        <w:t xml:space="preserve"> have a flipside. </w:t>
      </w:r>
      <w:r w:rsidRPr="004F58CA">
        <w:rPr>
          <w:rStyle w:val="StyleUnderline"/>
          <w:rFonts w:asciiTheme="majorHAnsi" w:hAnsiTheme="majorHAnsi" w:cstheme="majorHAnsi"/>
        </w:rPr>
        <w:t>They’re not just a cost of production; they’re also a source of spending and thus of revenue and profit for business</w:t>
      </w:r>
      <w:r w:rsidRPr="004F58CA">
        <w:rPr>
          <w:rFonts w:asciiTheme="majorHAnsi" w:hAnsiTheme="majorHAnsi" w:cstheme="majorHAnsi"/>
        </w:rPr>
        <w:t xml:space="preserve">. This is an important point in economics, specifically about how what we see at the micro level does not automatically replicate itself for the economy as a whole. </w:t>
      </w:r>
      <w:r w:rsidRPr="004F58CA">
        <w:rPr>
          <w:rStyle w:val="StyleUnderline"/>
          <w:rFonts w:asciiTheme="majorHAnsi" w:hAnsiTheme="majorHAnsi" w:cstheme="majorHAnsi"/>
        </w:rPr>
        <w:t>Looked at from the perspective of a single business, wages appear as a cost. But to only look at things this way is inadequate if you are interested in the impact of changes in wages on the overall economy. For that you also have to consider wages as income and a source of demand</w:t>
      </w:r>
      <w:r w:rsidRPr="004F58CA">
        <w:rPr>
          <w:rFonts w:asciiTheme="majorHAnsi" w:hAnsiTheme="majorHAnsi" w:cstheme="majorHAnsi"/>
        </w:rPr>
        <w:t xml:space="preserve">. Expectations about future demand growth are presumably as critical to the investment decision for firms as are expectations about factors such as taxes on business income. A reduction in business taxation may well increase prospective after-tax rates of return on investment. But, as already mentioned, this assumes people with income to spend are ready to buy the output produced with newly installed plant and equipment. Looked at from this angle, one could argue that growth in demand and in turn </w:t>
      </w:r>
      <w:r w:rsidRPr="004F58CA">
        <w:rPr>
          <w:rStyle w:val="StyleUnderline"/>
          <w:rFonts w:asciiTheme="majorHAnsi" w:hAnsiTheme="majorHAnsi" w:cstheme="majorHAnsi"/>
        </w:rPr>
        <w:t xml:space="preserve">wages growth will be </w:t>
      </w:r>
      <w:r w:rsidRPr="004F58CA">
        <w:rPr>
          <w:rStyle w:val="Emphasis"/>
          <w:rFonts w:asciiTheme="majorHAnsi" w:hAnsiTheme="majorHAnsi" w:cstheme="majorHAnsi"/>
        </w:rPr>
        <w:t>required</w:t>
      </w:r>
      <w:r w:rsidRPr="004F58CA">
        <w:rPr>
          <w:rStyle w:val="StyleUnderline"/>
          <w:rFonts w:asciiTheme="majorHAnsi" w:hAnsiTheme="majorHAnsi" w:cstheme="majorHAnsi"/>
        </w:rPr>
        <w:t xml:space="preserve"> to warrant producers undertaking investment and in turn the kind of changes to production that underpin productivity growth</w:t>
      </w:r>
      <w:r w:rsidRPr="004F58CA">
        <w:rPr>
          <w:rFonts w:asciiTheme="majorHAnsi" w:hAnsiTheme="majorHAnsi" w:cstheme="majorHAnsi"/>
        </w:rPr>
        <w:t xml:space="preserve">. One can go a little further. Assuming a government’s intention is to wind back its contribution to demand in the economy (via government spending) through what is euphemistically termed “fiscal consolidation”, and assuming our trade is not significantly changing, </w:t>
      </w:r>
      <w:r w:rsidRPr="004F58CA">
        <w:rPr>
          <w:rStyle w:val="StyleUnderline"/>
          <w:rFonts w:asciiTheme="majorHAnsi" w:hAnsiTheme="majorHAnsi" w:cstheme="majorHAnsi"/>
          <w:highlight w:val="yellow"/>
        </w:rPr>
        <w:t>a</w:t>
      </w:r>
      <w:r w:rsidRPr="004F58CA">
        <w:rPr>
          <w:rStyle w:val="StyleUnderline"/>
          <w:rFonts w:asciiTheme="majorHAnsi" w:hAnsiTheme="majorHAnsi" w:cstheme="majorHAnsi"/>
        </w:rPr>
        <w:t xml:space="preserve"> certain real </w:t>
      </w:r>
      <w:r w:rsidRPr="004F58CA">
        <w:rPr>
          <w:rStyle w:val="StyleUnderline"/>
          <w:rFonts w:asciiTheme="majorHAnsi" w:hAnsiTheme="majorHAnsi" w:cstheme="majorHAnsi"/>
          <w:highlight w:val="yellow"/>
        </w:rPr>
        <w:t>wage growth is required</w:t>
      </w:r>
      <w:r w:rsidRPr="004F58CA">
        <w:rPr>
          <w:rStyle w:val="StyleUnderline"/>
          <w:rFonts w:asciiTheme="majorHAnsi" w:hAnsiTheme="majorHAnsi" w:cstheme="majorHAnsi"/>
        </w:rPr>
        <w:t xml:space="preserve"> to generate sufficient </w:t>
      </w:r>
      <w:r w:rsidRPr="004F58CA">
        <w:rPr>
          <w:rStyle w:val="StyleUnderline"/>
          <w:rFonts w:asciiTheme="majorHAnsi" w:hAnsiTheme="majorHAnsi" w:cstheme="majorHAnsi"/>
          <w:highlight w:val="yellow"/>
        </w:rPr>
        <w:t>growth in demand to warrant sustained investment and productivity growth</w:t>
      </w:r>
      <w:r w:rsidRPr="004F58CA">
        <w:rPr>
          <w:rFonts w:asciiTheme="majorHAnsi" w:hAnsiTheme="majorHAnsi" w:cstheme="majorHAnsi"/>
        </w:rPr>
        <w:t xml:space="preserve">. It’s the flipside to this scenario that is worrying. </w:t>
      </w:r>
      <w:r w:rsidRPr="004F58CA">
        <w:rPr>
          <w:rStyle w:val="StyleUnderline"/>
          <w:rFonts w:asciiTheme="majorHAnsi" w:hAnsiTheme="majorHAnsi" w:cstheme="majorHAnsi"/>
        </w:rPr>
        <w:t xml:space="preserve">To the extent that </w:t>
      </w:r>
      <w:r w:rsidRPr="004F58CA">
        <w:rPr>
          <w:rStyle w:val="StyleUnderline"/>
          <w:rFonts w:asciiTheme="majorHAnsi" w:hAnsiTheme="majorHAnsi" w:cstheme="majorHAnsi"/>
          <w:highlight w:val="yellow"/>
        </w:rPr>
        <w:t>increasing</w:t>
      </w:r>
      <w:r w:rsidRPr="004F58CA">
        <w:rPr>
          <w:rStyle w:val="StyleUnderline"/>
          <w:rFonts w:asciiTheme="majorHAnsi" w:hAnsiTheme="majorHAnsi" w:cstheme="majorHAnsi"/>
        </w:rPr>
        <w:t xml:space="preserve"> </w:t>
      </w:r>
      <w:r w:rsidRPr="004F58CA">
        <w:rPr>
          <w:rFonts w:asciiTheme="majorHAnsi" w:hAnsiTheme="majorHAnsi" w:cstheme="majorHAnsi"/>
        </w:rPr>
        <w:t xml:space="preserve">profitability through increased </w:t>
      </w:r>
      <w:r w:rsidRPr="004F58CA">
        <w:rPr>
          <w:rStyle w:val="StyleUnderline"/>
          <w:rFonts w:asciiTheme="majorHAnsi" w:hAnsiTheme="majorHAnsi" w:cstheme="majorHAnsi"/>
          <w:highlight w:val="yellow"/>
        </w:rPr>
        <w:t>productivity is not shared in the form of increased real wages,</w:t>
      </w:r>
      <w:r w:rsidRPr="004F58CA">
        <w:rPr>
          <w:rStyle w:val="StyleUnderline"/>
          <w:rFonts w:asciiTheme="majorHAnsi" w:hAnsiTheme="majorHAnsi" w:cstheme="majorHAnsi"/>
        </w:rPr>
        <w:t xml:space="preserve"> the economy faces the </w:t>
      </w:r>
      <w:r w:rsidRPr="004F58CA">
        <w:rPr>
          <w:rStyle w:val="Emphasis"/>
          <w:rFonts w:asciiTheme="majorHAnsi" w:hAnsiTheme="majorHAnsi" w:cstheme="majorHAnsi"/>
        </w:rPr>
        <w:t>danger</w:t>
      </w:r>
      <w:r w:rsidRPr="004F58CA">
        <w:rPr>
          <w:rStyle w:val="StyleUnderline"/>
          <w:rFonts w:asciiTheme="majorHAnsi" w:hAnsiTheme="majorHAnsi" w:cstheme="majorHAnsi"/>
        </w:rPr>
        <w:t xml:space="preserve"> of its productive capacity growing faster than demand</w:t>
      </w:r>
      <w:r w:rsidRPr="004F58CA">
        <w:rPr>
          <w:rFonts w:asciiTheme="majorHAnsi" w:hAnsiTheme="majorHAnsi" w:cstheme="majorHAnsi"/>
        </w:rPr>
        <w:t xml:space="preserve">. This kind of danger was highlighted long ago by the noted Italian economist Luigi Pasinetti. </w:t>
      </w:r>
      <w:r w:rsidRPr="004F58CA">
        <w:rPr>
          <w:rStyle w:val="StyleUnderline"/>
          <w:rFonts w:asciiTheme="majorHAnsi" w:hAnsiTheme="majorHAnsi" w:cstheme="majorHAnsi"/>
        </w:rPr>
        <w:t xml:space="preserve">In </w:t>
      </w:r>
      <w:r w:rsidRPr="004F58CA">
        <w:rPr>
          <w:rStyle w:val="StyleUnderline"/>
          <w:rFonts w:asciiTheme="majorHAnsi" w:hAnsiTheme="majorHAnsi" w:cstheme="majorHAnsi"/>
        </w:rPr>
        <w:lastRenderedPageBreak/>
        <w:t xml:space="preserve">this scenario the profit of each unit of output may increase initially as productivity grows, but demand does not keep pace, in which case the increase in profitability is likely to be </w:t>
      </w:r>
      <w:r w:rsidRPr="004F58CA">
        <w:rPr>
          <w:rStyle w:val="Emphasis"/>
          <w:rFonts w:asciiTheme="majorHAnsi" w:hAnsiTheme="majorHAnsi" w:cstheme="majorHAnsi"/>
        </w:rPr>
        <w:t>short-lived.</w:t>
      </w:r>
      <w:r w:rsidRPr="004F58CA">
        <w:rPr>
          <w:rFonts w:asciiTheme="majorHAnsi" w:hAnsiTheme="majorHAnsi" w:cstheme="majorHAnsi"/>
        </w:rPr>
        <w:t xml:space="preserve"> More worrying in this case is that </w:t>
      </w:r>
      <w:r w:rsidRPr="004F58CA">
        <w:rPr>
          <w:rStyle w:val="StyleUnderline"/>
          <w:rFonts w:asciiTheme="majorHAnsi" w:hAnsiTheme="majorHAnsi" w:cstheme="majorHAnsi"/>
          <w:highlight w:val="yellow"/>
        </w:rPr>
        <w:t>employment growth suffers</w:t>
      </w:r>
      <w:r w:rsidRPr="004F58CA">
        <w:rPr>
          <w:rStyle w:val="StyleUnderline"/>
          <w:rFonts w:asciiTheme="majorHAnsi" w:hAnsiTheme="majorHAnsi" w:cstheme="majorHAnsi"/>
        </w:rPr>
        <w:t xml:space="preserve"> and consequently the </w:t>
      </w:r>
      <w:r w:rsidRPr="004F58CA">
        <w:rPr>
          <w:rStyle w:val="StyleUnderline"/>
          <w:rFonts w:asciiTheme="majorHAnsi" w:hAnsiTheme="majorHAnsi" w:cstheme="majorHAnsi"/>
          <w:highlight w:val="yellow"/>
        </w:rPr>
        <w:t>unemployment rate is likely to rise</w:t>
      </w:r>
      <w:r w:rsidRPr="004F58CA">
        <w:rPr>
          <w:rFonts w:asciiTheme="majorHAnsi" w:hAnsiTheme="majorHAnsi" w:cstheme="majorHAnsi"/>
        </w:rPr>
        <w:t xml:space="preserve">. Some economists would counter </w:t>
      </w:r>
      <w:proofErr w:type="gramStart"/>
      <w:r w:rsidRPr="004F58CA">
        <w:rPr>
          <w:rFonts w:asciiTheme="majorHAnsi" w:hAnsiTheme="majorHAnsi" w:cstheme="majorHAnsi"/>
        </w:rPr>
        <w:t>that real wages</w:t>
      </w:r>
      <w:proofErr w:type="gramEnd"/>
      <w:r w:rsidRPr="004F58CA">
        <w:rPr>
          <w:rFonts w:asciiTheme="majorHAnsi" w:hAnsiTheme="majorHAnsi" w:cstheme="majorHAnsi"/>
        </w:rPr>
        <w:t xml:space="preserve"> would fall in order to absorb any increased unemployment, though this claim has always been contentious. It supposes that unfettered markets will always provide demand for whatever amounts of goods and services are produced – in itself a controversial position in economics. Of course, none of this deals with the moral or ethical imperative of a minimum wage which ensures a </w:t>
      </w:r>
      <w:proofErr w:type="spellStart"/>
      <w:r w:rsidRPr="004F58CA">
        <w:rPr>
          <w:rFonts w:asciiTheme="majorHAnsi" w:hAnsiTheme="majorHAnsi" w:cstheme="majorHAnsi"/>
        </w:rPr>
        <w:t>liveable</w:t>
      </w:r>
      <w:proofErr w:type="spellEnd"/>
      <w:r w:rsidRPr="004F58CA">
        <w:rPr>
          <w:rFonts w:asciiTheme="majorHAnsi" w:hAnsiTheme="majorHAnsi" w:cstheme="majorHAnsi"/>
        </w:rPr>
        <w:t xml:space="preserve"> real wage. Rather, the point here is that, quite aside from the moral or ethical case, </w:t>
      </w:r>
      <w:r w:rsidRPr="004F58CA">
        <w:rPr>
          <w:rStyle w:val="StyleUnderline"/>
          <w:rFonts w:asciiTheme="majorHAnsi" w:hAnsiTheme="majorHAnsi" w:cstheme="majorHAnsi"/>
          <w:highlight w:val="yellow"/>
        </w:rPr>
        <w:t>there are economic arguments to be had for ensuring an appropriate rate of growth of real wages</w:t>
      </w:r>
      <w:r w:rsidRPr="004F58CA">
        <w:rPr>
          <w:rFonts w:asciiTheme="majorHAnsi" w:hAnsiTheme="majorHAnsi" w:cstheme="majorHAnsi"/>
          <w:highlight w:val="yellow"/>
        </w:rPr>
        <w:t>.</w:t>
      </w:r>
    </w:p>
    <w:p w14:paraId="2ED2D7EA" w14:textId="77777777" w:rsidR="00CC221A" w:rsidRPr="004F58CA" w:rsidRDefault="00CC221A" w:rsidP="00CC221A">
      <w:pPr>
        <w:rPr>
          <w:rFonts w:asciiTheme="majorHAnsi" w:hAnsiTheme="majorHAnsi" w:cstheme="majorHAnsi"/>
        </w:rPr>
      </w:pPr>
    </w:p>
    <w:p w14:paraId="69B1F8CF" w14:textId="77777777" w:rsidR="00CC221A" w:rsidRPr="00F71695" w:rsidRDefault="00CC221A" w:rsidP="00CC221A">
      <w:pPr>
        <w:rPr>
          <w:rFonts w:asciiTheme="majorHAnsi" w:hAnsiTheme="majorHAnsi" w:cstheme="majorHAnsi"/>
        </w:rPr>
      </w:pPr>
    </w:p>
    <w:p w14:paraId="73E49FC3" w14:textId="77777777" w:rsidR="00CC221A" w:rsidRPr="00F71695" w:rsidRDefault="00CC221A" w:rsidP="00CC221A">
      <w:pPr>
        <w:rPr>
          <w:rFonts w:asciiTheme="majorHAnsi" w:hAnsiTheme="majorHAnsi" w:cstheme="majorHAnsi"/>
          <w:sz w:val="16"/>
        </w:rPr>
      </w:pPr>
    </w:p>
    <w:p w14:paraId="24D1EDF5" w14:textId="7F52913B" w:rsidR="00CC221A" w:rsidRPr="00F71695" w:rsidRDefault="00CC221A" w:rsidP="00CC221A">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 growth wrecks US leadership</w:t>
      </w:r>
      <w:r w:rsidR="00DC4A4C">
        <w:rPr>
          <w:rFonts w:asciiTheme="majorHAnsi" w:eastAsiaTheme="majorEastAsia" w:hAnsiTheme="majorHAnsi" w:cstheme="majorHAnsi"/>
          <w:b/>
          <w:iCs/>
          <w:sz w:val="26"/>
        </w:rPr>
        <w:t>.</w:t>
      </w:r>
    </w:p>
    <w:p w14:paraId="24A29C0F"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0D49ACF1" w14:textId="77777777" w:rsidR="00CC221A" w:rsidRPr="00BF1B2E" w:rsidRDefault="00CC221A" w:rsidP="00CC221A">
      <w:pPr>
        <w:rPr>
          <w:rFonts w:asciiTheme="majorHAnsi" w:hAnsiTheme="majorHAnsi" w:cstheme="majorHAnsi"/>
          <w:color w:val="000000" w:themeColor="text1"/>
          <w:u w:val="single"/>
        </w:rPr>
      </w:pPr>
      <w:r w:rsidRPr="00C95688">
        <w:rPr>
          <w:rFonts w:asciiTheme="majorHAnsi" w:hAnsiTheme="majorHAnsi" w:cstheme="majorHAnsi"/>
          <w:u w:val="single"/>
        </w:rPr>
        <w:t xml:space="preserve">A large portion of the burden of creating and maintaining order at the regional or global level will fall on the United States. This is </w:t>
      </w:r>
      <w:r w:rsidRPr="00C95688">
        <w:rPr>
          <w:rStyle w:val="Emphasis"/>
          <w:rFonts w:asciiTheme="majorHAnsi" w:hAnsiTheme="majorHAnsi" w:cstheme="majorHAnsi"/>
        </w:rPr>
        <w:t>inevitable</w:t>
      </w:r>
      <w:r w:rsidRPr="00C95688">
        <w:rPr>
          <w:rFonts w:asciiTheme="majorHAnsi" w:hAnsiTheme="majorHAnsi" w:cstheme="majorHAnsi"/>
          <w:u w:val="single"/>
        </w:rPr>
        <w:t xml:space="preserve"> </w:t>
      </w:r>
      <w:r w:rsidRPr="00C95688">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C95688">
        <w:rPr>
          <w:rFonts w:asciiTheme="majorHAnsi" w:hAnsiTheme="majorHAnsi" w:cstheme="majorHAnsi"/>
          <w:u w:val="single"/>
        </w:rPr>
        <w:t>no other country or group of countries has either the capacity or the mind-set to build a global order</w:t>
      </w:r>
      <w:r w:rsidRPr="00C95688">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C95688">
        <w:rPr>
          <w:rFonts w:asciiTheme="majorHAnsi" w:hAnsiTheme="majorHAnsi" w:cstheme="majorHAnsi"/>
          <w:u w:val="single"/>
        </w:rPr>
        <w:t xml:space="preserve">certain actors do have the mind-set and means to shape an order. The problem is that their views of order are in part or in whole incompatible with U.S. interests. Examples would include </w:t>
      </w:r>
      <w:r w:rsidRPr="00C95688">
        <w:rPr>
          <w:rStyle w:val="Emphasis"/>
          <w:rFonts w:asciiTheme="majorHAnsi" w:hAnsiTheme="majorHAnsi" w:cstheme="majorHAnsi"/>
        </w:rPr>
        <w:t>Iran</w:t>
      </w:r>
      <w:r w:rsidRPr="00C95688">
        <w:rPr>
          <w:rFonts w:asciiTheme="majorHAnsi" w:hAnsiTheme="majorHAnsi" w:cstheme="majorHAnsi"/>
          <w:u w:val="single"/>
        </w:rPr>
        <w:t xml:space="preserve"> and </w:t>
      </w:r>
      <w:r w:rsidRPr="00C95688">
        <w:rPr>
          <w:rStyle w:val="Emphasis"/>
          <w:rFonts w:asciiTheme="majorHAnsi" w:hAnsiTheme="majorHAnsi" w:cstheme="majorHAnsi"/>
        </w:rPr>
        <w:t>ISIS</w:t>
      </w:r>
      <w:r w:rsidRPr="00C95688">
        <w:rPr>
          <w:rFonts w:asciiTheme="majorHAnsi" w:hAnsiTheme="majorHAnsi" w:cstheme="majorHAnsi"/>
          <w:u w:val="single"/>
        </w:rPr>
        <w:t xml:space="preserve"> in the Middle East, </w:t>
      </w:r>
      <w:r w:rsidRPr="00C95688">
        <w:rPr>
          <w:rStyle w:val="Emphasis"/>
          <w:rFonts w:asciiTheme="majorHAnsi" w:hAnsiTheme="majorHAnsi" w:cstheme="majorHAnsi"/>
        </w:rPr>
        <w:t>China</w:t>
      </w:r>
      <w:r w:rsidRPr="00C95688">
        <w:rPr>
          <w:rFonts w:asciiTheme="majorHAnsi" w:hAnsiTheme="majorHAnsi" w:cstheme="majorHAnsi"/>
          <w:u w:val="single"/>
        </w:rPr>
        <w:t xml:space="preserve"> in Asia, and </w:t>
      </w:r>
      <w:r w:rsidRPr="00C95688">
        <w:rPr>
          <w:rStyle w:val="Emphasis"/>
          <w:rFonts w:asciiTheme="majorHAnsi" w:hAnsiTheme="majorHAnsi" w:cstheme="majorHAnsi"/>
        </w:rPr>
        <w:t>Russia</w:t>
      </w:r>
      <w:r w:rsidRPr="00C95688">
        <w:rPr>
          <w:rFonts w:asciiTheme="majorHAnsi" w:hAnsiTheme="majorHAnsi" w:cstheme="majorHAnsi"/>
          <w:u w:val="single"/>
        </w:rPr>
        <w:t xml:space="preserve"> in Europe</w:t>
      </w:r>
      <w:r w:rsidRPr="00C95688">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C95688">
        <w:rPr>
          <w:rFonts w:asciiTheme="majorHAnsi" w:hAnsiTheme="majorHAnsi" w:cstheme="majorHAnsi"/>
          <w:u w:val="single"/>
        </w:rPr>
        <w:t xml:space="preserve"> no country can contend with </w:t>
      </w:r>
      <w:r w:rsidRPr="00C95688">
        <w:rPr>
          <w:rStyle w:val="Emphasis"/>
          <w:rFonts w:asciiTheme="majorHAnsi" w:hAnsiTheme="majorHAnsi" w:cstheme="majorHAnsi"/>
        </w:rPr>
        <w:t>global challenges</w:t>
      </w:r>
      <w:r w:rsidRPr="00C95688">
        <w:rPr>
          <w:rFonts w:asciiTheme="majorHAnsi" w:hAnsiTheme="majorHAnsi" w:cstheme="majorHAnsi"/>
          <w:u w:val="single"/>
        </w:rPr>
        <w:t xml:space="preserve"> on its own given the very nature of these challenges. The United States could reduce its carbon footprint dramatically, but the effect on </w:t>
      </w:r>
      <w:r w:rsidRPr="00C95688">
        <w:rPr>
          <w:rStyle w:val="Emphasis"/>
          <w:rFonts w:asciiTheme="majorHAnsi" w:hAnsiTheme="majorHAnsi" w:cstheme="majorHAnsi"/>
        </w:rPr>
        <w:t>global climate</w:t>
      </w:r>
      <w:r w:rsidRPr="00C95688">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C95688">
        <w:rPr>
          <w:rStyle w:val="Emphasis"/>
          <w:rFonts w:asciiTheme="majorHAnsi" w:hAnsiTheme="majorHAnsi" w:cstheme="majorHAnsi"/>
        </w:rPr>
        <w:t>terrorism or disease</w:t>
      </w:r>
      <w:r w:rsidRPr="00C95688">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C95688">
        <w:rPr>
          <w:rFonts w:asciiTheme="majorHAnsi" w:hAnsiTheme="majorHAnsi" w:cstheme="majorHAnsi"/>
          <w:u w:val="single"/>
        </w:rPr>
        <w:t xml:space="preserve"> Partners are essential. </w:t>
      </w:r>
      <w:r w:rsidRPr="00C95688">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w:t>
      </w:r>
      <w:r w:rsidRPr="00C95688">
        <w:rPr>
          <w:rFonts w:asciiTheme="majorHAnsi" w:hAnsiTheme="majorHAnsi" w:cstheme="majorHAnsi"/>
          <w:sz w:val="16"/>
          <w:szCs w:val="16"/>
        </w:rPr>
        <w:lastRenderedPageBreak/>
        <w:t xml:space="preserve">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C95688">
        <w:rPr>
          <w:rFonts w:asciiTheme="majorHAnsi" w:hAnsiTheme="majorHAnsi" w:cstheme="majorHAnsi"/>
          <w:u w:val="single"/>
        </w:rPr>
        <w:t xml:space="preserve">to lead and compete and act effectively in the world, the United States </w:t>
      </w:r>
      <w:r w:rsidRPr="00C95688">
        <w:rPr>
          <w:rStyle w:val="Emphasis"/>
          <w:rFonts w:asciiTheme="majorHAnsi" w:hAnsiTheme="majorHAnsi" w:cstheme="majorHAnsi"/>
        </w:rPr>
        <w:t>needs to put its house in order</w:t>
      </w:r>
      <w:r w:rsidRPr="00C95688">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w:t>
      </w:r>
      <w:r w:rsidRPr="00F71695">
        <w:rPr>
          <w:rFonts w:asciiTheme="majorHAnsi" w:hAnsiTheme="majorHAnsi" w:cstheme="majorHAnsi"/>
          <w:sz w:val="16"/>
          <w:szCs w:val="16"/>
        </w:rPr>
        <w:t xml:space="preserve">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5E7C4396" w14:textId="77777777" w:rsidR="00CC221A" w:rsidRPr="00F71695" w:rsidRDefault="00CC221A" w:rsidP="00CC221A">
      <w:pPr>
        <w:rPr>
          <w:rFonts w:asciiTheme="majorHAnsi" w:hAnsiTheme="majorHAnsi" w:cstheme="majorHAnsi"/>
        </w:rPr>
      </w:pPr>
      <w:r w:rsidRPr="00F71695">
        <w:rPr>
          <w:rFonts w:asciiTheme="majorHAnsi" w:hAnsiTheme="majorHAnsi" w:cstheme="majorHAnsi"/>
          <w:noProof/>
        </w:rPr>
        <w:drawing>
          <wp:inline distT="0" distB="0" distL="0" distR="0" wp14:anchorId="69D855EB" wp14:editId="2B650398">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6039A782" w14:textId="5A5F5ACE" w:rsidR="00CC221A" w:rsidRPr="004F58CA" w:rsidRDefault="00CC221A" w:rsidP="00CC221A">
      <w:pPr>
        <w:pStyle w:val="Heading4"/>
        <w:rPr>
          <w:rFonts w:asciiTheme="majorHAnsi" w:hAnsiTheme="majorHAnsi" w:cstheme="majorHAnsi"/>
        </w:rPr>
      </w:pPr>
      <w:r w:rsidRPr="004F58CA">
        <w:rPr>
          <w:rFonts w:asciiTheme="majorHAnsi" w:hAnsiTheme="majorHAnsi" w:cstheme="majorHAnsi"/>
        </w:rPr>
        <w:lastRenderedPageBreak/>
        <w:t xml:space="preserve">I pledge allegiance to the Flag of the </w:t>
      </w:r>
      <w:r w:rsidR="00DC4A4C">
        <w:rPr>
          <w:rFonts w:asciiTheme="majorHAnsi" w:hAnsiTheme="majorHAnsi" w:cstheme="majorHAnsi"/>
        </w:rPr>
        <w:t xml:space="preserve">USA </w:t>
      </w:r>
      <w:r>
        <w:rPr>
          <w:rFonts w:asciiTheme="majorHAnsi" w:hAnsiTheme="majorHAnsi" w:cstheme="majorHAnsi"/>
        </w:rPr>
        <w:t xml:space="preserve">and so should you </w:t>
      </w:r>
      <w:proofErr w:type="spellStart"/>
      <w:r>
        <w:rPr>
          <w:rFonts w:asciiTheme="majorHAnsi" w:hAnsiTheme="majorHAnsi" w:cstheme="majorHAnsi"/>
        </w:rPr>
        <w:t>cuz</w:t>
      </w:r>
      <w:proofErr w:type="spellEnd"/>
      <w:r>
        <w:rPr>
          <w:rFonts w:asciiTheme="majorHAnsi" w:hAnsiTheme="majorHAnsi" w:cstheme="majorHAnsi"/>
        </w:rPr>
        <w:t xml:space="preserve"> </w:t>
      </w:r>
      <w:proofErr w:type="spellStart"/>
      <w:r>
        <w:rPr>
          <w:rFonts w:asciiTheme="majorHAnsi" w:hAnsiTheme="majorHAnsi" w:cstheme="majorHAnsi"/>
        </w:rPr>
        <w:t>heg</w:t>
      </w:r>
      <w:proofErr w:type="spellEnd"/>
      <w:r>
        <w:rPr>
          <w:rFonts w:asciiTheme="majorHAnsi" w:hAnsiTheme="majorHAnsi" w:cstheme="majorHAnsi"/>
        </w:rPr>
        <w:t xml:space="preserve"> is awesome!</w:t>
      </w:r>
    </w:p>
    <w:p w14:paraId="1EDC1426" w14:textId="77777777" w:rsidR="00CC221A" w:rsidRPr="004F58CA" w:rsidRDefault="00CC221A" w:rsidP="00CC221A">
      <w:pPr>
        <w:rPr>
          <w:rFonts w:asciiTheme="majorHAnsi" w:hAnsiTheme="majorHAnsi" w:cstheme="majorHAnsi"/>
        </w:rPr>
      </w:pPr>
      <w:r w:rsidRPr="004F58CA">
        <w:rPr>
          <w:rStyle w:val="Style13ptBold"/>
          <w:rFonts w:asciiTheme="majorHAnsi" w:hAnsiTheme="majorHAnsi" w:cstheme="majorHAnsi"/>
        </w:rPr>
        <w:t xml:space="preserve">Brooks, </w:t>
      </w:r>
      <w:proofErr w:type="spellStart"/>
      <w:r w:rsidRPr="004F58CA">
        <w:rPr>
          <w:rStyle w:val="Style13ptBold"/>
          <w:rFonts w:asciiTheme="majorHAnsi" w:hAnsiTheme="majorHAnsi" w:cstheme="majorHAnsi"/>
        </w:rPr>
        <w:t>Ikenberry</w:t>
      </w:r>
      <w:proofErr w:type="spellEnd"/>
      <w:r w:rsidRPr="004F58CA">
        <w:rPr>
          <w:rStyle w:val="Style13ptBold"/>
          <w:rFonts w:asciiTheme="majorHAnsi" w:hAnsiTheme="majorHAnsi" w:cstheme="majorHAnsi"/>
        </w:rPr>
        <w:t xml:space="preserve">, and </w:t>
      </w:r>
      <w:proofErr w:type="spellStart"/>
      <w:r w:rsidRPr="004F58CA">
        <w:rPr>
          <w:rStyle w:val="Style13ptBold"/>
          <w:rFonts w:asciiTheme="majorHAnsi" w:hAnsiTheme="majorHAnsi" w:cstheme="majorHAnsi"/>
        </w:rPr>
        <w:t>Wohlforth</w:t>
      </w:r>
      <w:proofErr w:type="spellEnd"/>
      <w:r w:rsidRPr="004F58CA">
        <w:rPr>
          <w:rStyle w:val="Style13ptBold"/>
          <w:rFonts w:asciiTheme="majorHAnsi" w:hAnsiTheme="majorHAnsi" w:cstheme="majorHAnsi"/>
        </w:rPr>
        <w:t xml:space="preserve"> 13</w:t>
      </w:r>
      <w:r w:rsidRPr="004F58CA">
        <w:rPr>
          <w:rFonts w:asciiTheme="majorHAnsi" w:hAnsiTheme="majorHAnsi" w:cstheme="majorHAnsi"/>
          <w:sz w:val="16"/>
          <w:szCs w:val="16"/>
        </w:rPr>
        <w:t xml:space="preserve"> Stephen, Associate Professor of Government at Dartmouth College, John </w:t>
      </w:r>
      <w:proofErr w:type="spellStart"/>
      <w:r w:rsidRPr="004F58CA">
        <w:rPr>
          <w:rFonts w:asciiTheme="majorHAnsi" w:hAnsiTheme="majorHAnsi" w:cstheme="majorHAnsi"/>
          <w:sz w:val="16"/>
          <w:szCs w:val="16"/>
        </w:rPr>
        <w:t>Ikenberry</w:t>
      </w:r>
      <w:proofErr w:type="spellEnd"/>
      <w:r w:rsidRPr="004F58CA">
        <w:rPr>
          <w:rFonts w:asciiTheme="majorHAnsi" w:hAnsiTheme="majorHAnsi" w:cstheme="majorHAnsi"/>
          <w:sz w:val="16"/>
          <w:szCs w:val="16"/>
        </w:rPr>
        <w:t xml:space="preserve"> is the Albert G. Milbank Professor of Politics and International Affairs at Princeton University in the Department of Politics and the Woodrow Wilson School of Public and International Affairs, William C. </w:t>
      </w:r>
      <w:proofErr w:type="spellStart"/>
      <w:r w:rsidRPr="004F58CA">
        <w:rPr>
          <w:rFonts w:asciiTheme="majorHAnsi" w:hAnsiTheme="majorHAnsi" w:cstheme="majorHAnsi"/>
          <w:sz w:val="16"/>
          <w:szCs w:val="16"/>
        </w:rPr>
        <w:t>Wohlforth</w:t>
      </w:r>
      <w:proofErr w:type="spellEnd"/>
      <w:r w:rsidRPr="004F58CA">
        <w:rPr>
          <w:rFonts w:asciiTheme="majorHAnsi" w:hAnsiTheme="majorHAnsi" w:cstheme="majorHAnsi"/>
          <w:sz w:val="16"/>
          <w:szCs w:val="16"/>
        </w:rPr>
        <w:t xml:space="preserve"> is the Daniel Webster Professor in the Department of Government at Dartmouth College “Don’t Come Home America: The Case Against Retrenchment,” International Security, Vol. 37, No. 3 (Winter 2012/13), pp. 7–51</w:t>
      </w:r>
    </w:p>
    <w:p w14:paraId="204D92C7" w14:textId="77777777" w:rsidR="00DC4A4C" w:rsidRDefault="00CC221A" w:rsidP="00CC221A">
      <w:pPr>
        <w:pStyle w:val="ListParagraph"/>
        <w:numPr>
          <w:ilvl w:val="0"/>
          <w:numId w:val="12"/>
        </w:numPr>
        <w:rPr>
          <w:rFonts w:asciiTheme="majorHAnsi" w:hAnsiTheme="majorHAnsi" w:cstheme="majorHAnsi"/>
          <w:sz w:val="16"/>
          <w:szCs w:val="16"/>
        </w:rPr>
      </w:pPr>
      <w:r w:rsidRPr="00DC4A4C">
        <w:rPr>
          <w:rFonts w:asciiTheme="majorHAnsi" w:hAnsiTheme="majorHAnsi" w:cstheme="majorHAnsi"/>
          <w:sz w:val="16"/>
          <w:szCs w:val="16"/>
        </w:rPr>
        <w:t>European governments don’t want to take on extra burden so they won’t increase military budgets to deal with rogue threats such as the Balkans</w:t>
      </w:r>
    </w:p>
    <w:p w14:paraId="28672CCC" w14:textId="77777777" w:rsidR="00DC4A4C" w:rsidRDefault="00CC221A" w:rsidP="00CC221A">
      <w:pPr>
        <w:pStyle w:val="ListParagraph"/>
        <w:numPr>
          <w:ilvl w:val="0"/>
          <w:numId w:val="12"/>
        </w:numPr>
        <w:rPr>
          <w:rFonts w:asciiTheme="majorHAnsi" w:hAnsiTheme="majorHAnsi" w:cstheme="majorHAnsi"/>
          <w:sz w:val="16"/>
          <w:szCs w:val="16"/>
        </w:rPr>
      </w:pPr>
      <w:r w:rsidRPr="00DC4A4C">
        <w:rPr>
          <w:rFonts w:asciiTheme="majorHAnsi" w:hAnsiTheme="majorHAnsi" w:cstheme="majorHAnsi"/>
          <w:sz w:val="16"/>
          <w:szCs w:val="16"/>
        </w:rPr>
        <w:t xml:space="preserve">Middle Eastern states that are currently backed by the US (Saudi Arabia, Egypt, Israel) will begin increasing their military expenditure and likely to become more antagonistic </w:t>
      </w:r>
    </w:p>
    <w:p w14:paraId="53EC2551" w14:textId="77777777" w:rsidR="00DC4A4C" w:rsidRDefault="00CC221A" w:rsidP="00CC221A">
      <w:pPr>
        <w:pStyle w:val="ListParagraph"/>
        <w:numPr>
          <w:ilvl w:val="0"/>
          <w:numId w:val="12"/>
        </w:numPr>
        <w:rPr>
          <w:rFonts w:asciiTheme="majorHAnsi" w:hAnsiTheme="majorHAnsi" w:cstheme="majorHAnsi"/>
          <w:sz w:val="16"/>
          <w:szCs w:val="16"/>
        </w:rPr>
      </w:pPr>
      <w:r w:rsidRPr="00DC4A4C">
        <w:rPr>
          <w:rFonts w:asciiTheme="majorHAnsi" w:hAnsiTheme="majorHAnsi" w:cstheme="majorHAnsi"/>
          <w:sz w:val="16"/>
          <w:szCs w:val="16"/>
        </w:rPr>
        <w:t xml:space="preserve">Japan and South Korea will do </w:t>
      </w:r>
      <w:proofErr w:type="spellStart"/>
      <w:r w:rsidRPr="00DC4A4C">
        <w:rPr>
          <w:rFonts w:asciiTheme="majorHAnsi" w:hAnsiTheme="majorHAnsi" w:cstheme="majorHAnsi"/>
          <w:sz w:val="16"/>
          <w:szCs w:val="16"/>
        </w:rPr>
        <w:t>prolif</w:t>
      </w:r>
      <w:proofErr w:type="spellEnd"/>
      <w:r w:rsidRPr="00DC4A4C">
        <w:rPr>
          <w:rFonts w:asciiTheme="majorHAnsi" w:hAnsiTheme="majorHAnsi" w:cstheme="majorHAnsi"/>
          <w:sz w:val="16"/>
          <w:szCs w:val="16"/>
        </w:rPr>
        <w:t>. Empirically proven that during the Cold War, the only reason they didn’t is because they were swayed by the US</w:t>
      </w:r>
    </w:p>
    <w:p w14:paraId="43B8733D" w14:textId="77777777" w:rsidR="00DC4A4C" w:rsidRDefault="00CC221A" w:rsidP="00CC221A">
      <w:pPr>
        <w:pStyle w:val="ListParagraph"/>
        <w:numPr>
          <w:ilvl w:val="0"/>
          <w:numId w:val="12"/>
        </w:numPr>
        <w:rPr>
          <w:rFonts w:asciiTheme="majorHAnsi" w:hAnsiTheme="majorHAnsi" w:cstheme="majorHAnsi"/>
          <w:sz w:val="16"/>
          <w:szCs w:val="16"/>
        </w:rPr>
      </w:pPr>
      <w:r w:rsidRPr="00DC4A4C">
        <w:rPr>
          <w:rFonts w:asciiTheme="majorHAnsi" w:hAnsiTheme="majorHAnsi" w:cstheme="majorHAnsi"/>
          <w:sz w:val="16"/>
          <w:szCs w:val="16"/>
        </w:rPr>
        <w:t xml:space="preserve">States will go to war even if they’re secure because they want to gain prestige </w:t>
      </w:r>
    </w:p>
    <w:p w14:paraId="14F6F590" w14:textId="6491AD76" w:rsidR="00CC221A" w:rsidRPr="00DC4A4C" w:rsidRDefault="00CC221A" w:rsidP="00CC221A">
      <w:pPr>
        <w:pStyle w:val="ListParagraph"/>
        <w:numPr>
          <w:ilvl w:val="0"/>
          <w:numId w:val="12"/>
        </w:numPr>
        <w:rPr>
          <w:rFonts w:asciiTheme="majorHAnsi" w:hAnsiTheme="majorHAnsi" w:cstheme="majorHAnsi"/>
          <w:sz w:val="16"/>
          <w:szCs w:val="16"/>
        </w:rPr>
      </w:pPr>
      <w:r w:rsidRPr="00DC4A4C">
        <w:rPr>
          <w:rFonts w:asciiTheme="majorHAnsi" w:hAnsiTheme="majorHAnsi" w:cstheme="majorHAnsi"/>
          <w:sz w:val="16"/>
          <w:szCs w:val="16"/>
        </w:rPr>
        <w:t xml:space="preserve">Regional instability creates incentives for proliferation which not only increases the risk of war via a use </w:t>
      </w:r>
      <w:proofErr w:type="spellStart"/>
      <w:r w:rsidRPr="00DC4A4C">
        <w:rPr>
          <w:rFonts w:asciiTheme="majorHAnsi" w:hAnsiTheme="majorHAnsi" w:cstheme="majorHAnsi"/>
          <w:sz w:val="16"/>
          <w:szCs w:val="16"/>
        </w:rPr>
        <w:t>if</w:t>
      </w:r>
      <w:proofErr w:type="spellEnd"/>
      <w:r w:rsidRPr="00DC4A4C">
        <w:rPr>
          <w:rFonts w:asciiTheme="majorHAnsi" w:hAnsiTheme="majorHAnsi" w:cstheme="majorHAnsi"/>
          <w:sz w:val="16"/>
          <w:szCs w:val="16"/>
        </w:rPr>
        <w:t xml:space="preserve"> or lose it mentality, but also increases the risk of environmental disasters via accidents/leaks</w:t>
      </w:r>
    </w:p>
    <w:p w14:paraId="61375380" w14:textId="77777777" w:rsidR="00CC221A" w:rsidRPr="00FF7D24" w:rsidRDefault="00CC221A" w:rsidP="00CC221A">
      <w:pPr>
        <w:rPr>
          <w:rFonts w:asciiTheme="majorHAnsi" w:hAnsiTheme="majorHAnsi" w:cstheme="majorHAnsi"/>
          <w:color w:val="FF0000"/>
          <w:sz w:val="16"/>
        </w:rPr>
      </w:pPr>
      <w:r w:rsidRPr="004F58CA">
        <w:rPr>
          <w:rFonts w:asciiTheme="majorHAnsi" w:hAnsiTheme="majorHAnsi" w:cstheme="majorHAnsi"/>
          <w:sz w:val="16"/>
        </w:rPr>
        <w:t xml:space="preserve">A core premise of deep engagement is that </w:t>
      </w:r>
      <w:r w:rsidRPr="004F58CA">
        <w:rPr>
          <w:rStyle w:val="StyleUnderline"/>
          <w:rFonts w:asciiTheme="majorHAnsi" w:hAnsiTheme="majorHAnsi" w:cstheme="majorHAnsi"/>
        </w:rPr>
        <w:t>it prevents the emergence of a far more dangerous global security environment.</w:t>
      </w:r>
      <w:r w:rsidRPr="004F58CA">
        <w:rPr>
          <w:rFonts w:asciiTheme="majorHAnsi" w:hAnsiTheme="majorHAnsi" w:cstheme="majorHAnsi"/>
          <w:sz w:val="16"/>
        </w:rPr>
        <w:t xml:space="preserve"> For one thing, as noted above, </w:t>
      </w:r>
      <w:r w:rsidRPr="004F58CA">
        <w:rPr>
          <w:rStyle w:val="StyleUnderline"/>
          <w:rFonts w:asciiTheme="majorHAnsi" w:hAnsiTheme="majorHAnsi" w:cstheme="majorHAnsi"/>
        </w:rPr>
        <w:t>t</w:t>
      </w:r>
      <w:r w:rsidRPr="004F58CA">
        <w:rPr>
          <w:rStyle w:val="StyleUnderline"/>
          <w:rFonts w:asciiTheme="majorHAnsi" w:hAnsiTheme="majorHAnsi" w:cstheme="majorHAnsi"/>
          <w:highlight w:val="cyan"/>
        </w:rPr>
        <w:t>he U</w:t>
      </w:r>
      <w:r w:rsidRPr="004F58CA">
        <w:rPr>
          <w:rStyle w:val="StyleUnderline"/>
          <w:rFonts w:asciiTheme="majorHAnsi" w:hAnsiTheme="majorHAnsi" w:cstheme="majorHAnsi"/>
        </w:rPr>
        <w:t xml:space="preserve">nited </w:t>
      </w:r>
      <w:r w:rsidRPr="004F58CA">
        <w:rPr>
          <w:rStyle w:val="StyleUnderline"/>
          <w:rFonts w:asciiTheme="majorHAnsi" w:hAnsiTheme="majorHAnsi" w:cstheme="majorHAnsi"/>
          <w:highlight w:val="cyan"/>
        </w:rPr>
        <w:t>S</w:t>
      </w:r>
      <w:r w:rsidRPr="004F58CA">
        <w:rPr>
          <w:rStyle w:val="StyleUnderline"/>
          <w:rFonts w:asciiTheme="majorHAnsi" w:hAnsiTheme="majorHAnsi" w:cstheme="majorHAnsi"/>
        </w:rPr>
        <w:t xml:space="preserve">tates’ </w:t>
      </w:r>
      <w:r w:rsidRPr="004F58CA">
        <w:rPr>
          <w:rStyle w:val="StyleUnderline"/>
          <w:rFonts w:asciiTheme="majorHAnsi" w:hAnsiTheme="majorHAnsi" w:cstheme="majorHAnsi"/>
          <w:highlight w:val="cyan"/>
        </w:rPr>
        <w:t xml:space="preserve">overseas presence gives </w:t>
      </w:r>
      <w:r w:rsidRPr="00C95688">
        <w:rPr>
          <w:rStyle w:val="StyleUnderline"/>
          <w:rFonts w:asciiTheme="majorHAnsi" w:hAnsiTheme="majorHAnsi" w:cstheme="majorHAnsi"/>
        </w:rPr>
        <w:t xml:space="preserve">it the </w:t>
      </w:r>
      <w:r w:rsidRPr="004F58CA">
        <w:rPr>
          <w:rStyle w:val="StyleUnderline"/>
          <w:rFonts w:asciiTheme="majorHAnsi" w:hAnsiTheme="majorHAnsi" w:cstheme="majorHAnsi"/>
          <w:highlight w:val="cyan"/>
        </w:rPr>
        <w:t xml:space="preserve">leverage to restrain </w:t>
      </w:r>
      <w:r w:rsidRPr="00C95688">
        <w:rPr>
          <w:rStyle w:val="StyleUnderline"/>
          <w:rFonts w:asciiTheme="majorHAnsi" w:hAnsiTheme="majorHAnsi" w:cstheme="majorHAnsi"/>
        </w:rPr>
        <w:t xml:space="preserve">partners from taking </w:t>
      </w:r>
      <w:r w:rsidRPr="004F58CA">
        <w:rPr>
          <w:rStyle w:val="StyleUnderline"/>
          <w:rFonts w:asciiTheme="majorHAnsi" w:hAnsiTheme="majorHAnsi" w:cstheme="majorHAnsi"/>
          <w:highlight w:val="cyan"/>
        </w:rPr>
        <w:t>provocative action</w:t>
      </w:r>
      <w:r w:rsidRPr="004F58CA">
        <w:rPr>
          <w:rStyle w:val="StyleUnderline"/>
          <w:rFonts w:asciiTheme="majorHAnsi" w:hAnsiTheme="majorHAnsi" w:cstheme="majorHAnsi"/>
        </w:rPr>
        <w:t>.</w:t>
      </w:r>
      <w:r w:rsidRPr="004F58CA">
        <w:rPr>
          <w:rFonts w:asciiTheme="majorHAnsi" w:hAnsiTheme="majorHAnsi" w:cstheme="majorHAnsi"/>
          <w:sz w:val="16"/>
        </w:rPr>
        <w:t xml:space="preserve"> Perhaps more important, </w:t>
      </w:r>
      <w:r w:rsidRPr="004F58CA">
        <w:rPr>
          <w:rStyle w:val="StyleUnderline"/>
          <w:rFonts w:asciiTheme="majorHAnsi" w:hAnsiTheme="majorHAnsi" w:cstheme="majorHAnsi"/>
        </w:rPr>
        <w:t xml:space="preserve">its core alliance commitments also </w:t>
      </w:r>
      <w:r w:rsidRPr="004F58CA">
        <w:rPr>
          <w:rStyle w:val="StyleUnderline"/>
          <w:rFonts w:asciiTheme="majorHAnsi" w:hAnsiTheme="majorHAnsi" w:cstheme="majorHAnsi"/>
          <w:highlight w:val="cyan"/>
        </w:rPr>
        <w:t xml:space="preserve">deter states with aspirations to </w:t>
      </w:r>
      <w:r w:rsidRPr="00C95688">
        <w:rPr>
          <w:rStyle w:val="StyleUnderline"/>
          <w:rFonts w:asciiTheme="majorHAnsi" w:hAnsiTheme="majorHAnsi" w:cstheme="majorHAnsi"/>
        </w:rPr>
        <w:t xml:space="preserve">regional </w:t>
      </w:r>
      <w:r w:rsidRPr="004F58CA">
        <w:rPr>
          <w:rStyle w:val="StyleUnderline"/>
          <w:rFonts w:asciiTheme="majorHAnsi" w:hAnsiTheme="majorHAnsi" w:cstheme="majorHAnsi"/>
          <w:highlight w:val="cyan"/>
        </w:rPr>
        <w:t>hegemony</w:t>
      </w:r>
      <w:r w:rsidRPr="004F58CA">
        <w:rPr>
          <w:rStyle w:val="StyleUnderline"/>
          <w:rFonts w:asciiTheme="majorHAnsi" w:hAnsiTheme="majorHAnsi" w:cstheme="majorHAnsi"/>
        </w:rPr>
        <w:t xml:space="preserve"> from contemplating expansion </w:t>
      </w:r>
      <w:r w:rsidRPr="00C95688">
        <w:rPr>
          <w:rStyle w:val="StyleUnderline"/>
          <w:rFonts w:asciiTheme="majorHAnsi" w:hAnsiTheme="majorHAnsi" w:cstheme="majorHAnsi"/>
        </w:rPr>
        <w:t>and</w:t>
      </w:r>
      <w:r w:rsidRPr="004F58CA">
        <w:rPr>
          <w:rStyle w:val="StyleUnderline"/>
          <w:rFonts w:asciiTheme="majorHAnsi" w:hAnsiTheme="majorHAnsi" w:cstheme="majorHAnsi"/>
          <w:highlight w:val="cyan"/>
        </w:rPr>
        <w:t xml:space="preserve"> make its partners more secure, reducing </w:t>
      </w:r>
      <w:r w:rsidRPr="00C95688">
        <w:rPr>
          <w:rStyle w:val="StyleUnderline"/>
          <w:rFonts w:asciiTheme="majorHAnsi" w:hAnsiTheme="majorHAnsi" w:cstheme="majorHAnsi"/>
        </w:rPr>
        <w:t>their</w:t>
      </w:r>
      <w:r w:rsidRPr="004F58CA">
        <w:rPr>
          <w:rStyle w:val="StyleUnderline"/>
          <w:rFonts w:asciiTheme="majorHAnsi" w:hAnsiTheme="majorHAnsi" w:cstheme="majorHAnsi"/>
          <w:highlight w:val="cyan"/>
        </w:rPr>
        <w:t xml:space="preserve"> incentive to</w:t>
      </w:r>
      <w:r w:rsidRPr="004F58CA">
        <w:rPr>
          <w:rStyle w:val="StyleUnderline"/>
          <w:rFonts w:asciiTheme="majorHAnsi" w:hAnsiTheme="majorHAnsi" w:cstheme="majorHAnsi"/>
        </w:rPr>
        <w:t xml:space="preserve"> adopt solutions to their security problems that </w:t>
      </w:r>
      <w:r w:rsidRPr="004F58CA">
        <w:rPr>
          <w:rStyle w:val="StyleUnderline"/>
          <w:rFonts w:asciiTheme="majorHAnsi" w:hAnsiTheme="majorHAnsi" w:cstheme="majorHAnsi"/>
          <w:highlight w:val="cyan"/>
        </w:rPr>
        <w:t>threaten others</w:t>
      </w:r>
      <w:r w:rsidRPr="004F58CA">
        <w:rPr>
          <w:rStyle w:val="StyleUnderline"/>
          <w:rFonts w:asciiTheme="majorHAnsi" w:hAnsiTheme="majorHAnsi" w:cstheme="majorHAnsi"/>
        </w:rPr>
        <w:t xml:space="preserve"> and thus stoke security dilemmas. The contention that engaged U.S. power dampens the baleful effects of anarchy is consistent with influential variants of realist theory.</w:t>
      </w:r>
      <w:r w:rsidRPr="004F58CA">
        <w:rPr>
          <w:rFonts w:asciiTheme="majorHAnsi" w:hAnsiTheme="majorHAnsi" w:cstheme="majorHAnsi"/>
          <w:sz w:val="16"/>
        </w:rPr>
        <w:t xml:space="preserve"> Indeed, arguably the scariest portrayal of the war-prone world that would emerge absent the “American Pacifier” is provided in the works of John Mearsheimer, who forecasts dangerous multipolar regions replete with security competition, arms races, nuclear proliferation and associated preventive war temptations, regional rivalries, and even runs at regional hegemony and full-scale great power war.72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w:t>
      </w:r>
      <w:r w:rsidRPr="004F58CA">
        <w:rPr>
          <w:rStyle w:val="StyleUnderline"/>
          <w:rFonts w:asciiTheme="majorHAnsi" w:hAnsiTheme="majorHAnsi" w:cstheme="majorHAnsi"/>
        </w:rPr>
        <w:t>The first response flows from defensive realism as well as other international relations theories that discount the conflict-generating potential of anarchy under contemporary conditions.</w:t>
      </w:r>
      <w:r w:rsidRPr="004F58CA">
        <w:rPr>
          <w:rFonts w:asciiTheme="majorHAnsi" w:hAnsiTheme="majorHAnsi" w:cstheme="majorHAnsi"/>
          <w:sz w:val="16"/>
        </w:rPr>
        <w:t xml:space="preserve">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w:t>
      </w:r>
      <w:proofErr w:type="spellStart"/>
      <w:r w:rsidRPr="004F58CA">
        <w:rPr>
          <w:rFonts w:asciiTheme="majorHAnsi" w:hAnsiTheme="majorHAnsi" w:cstheme="majorHAnsi"/>
          <w:sz w:val="16"/>
        </w:rPr>
        <w:t>nonrealist</w:t>
      </w:r>
      <w:proofErr w:type="spellEnd"/>
      <w:r w:rsidRPr="004F58CA">
        <w:rPr>
          <w:rFonts w:asciiTheme="majorHAnsi" w:hAnsiTheme="majorHAnsi" w:cstheme="majorHAnsi"/>
          <w:sz w:val="16"/>
        </w:rPr>
        <w:t xml:space="preserve"> theories point to—such as democratic governance or dense institutional linkages—are either absent or weakly present. </w:t>
      </w:r>
      <w:r w:rsidRPr="004F58CA">
        <w:rPr>
          <w:rStyle w:val="StyleUnderline"/>
          <w:rFonts w:asciiTheme="majorHAnsi" w:hAnsiTheme="majorHAnsi" w:cstheme="majorHAnsi"/>
        </w:rPr>
        <w:t>There are three other major bodies of scholarship, however, that might give decision makers pause before making this bet. First is regional expertise. Needless to say, there is no consensus on the net security effects of U.S. withdrawal.</w:t>
      </w:r>
      <w:r w:rsidRPr="004F58CA">
        <w:rPr>
          <w:rFonts w:asciiTheme="majorHAnsi" w:hAnsiTheme="majorHAnsi" w:cstheme="majorHAnsi"/>
          <w:sz w:val="16"/>
        </w:rPr>
        <w:t xml:space="preserve"> Regarding each region, there are optimists and pessimists. Few experts expect a return of intense great power competition in a post-American Europe, but </w:t>
      </w:r>
      <w:r w:rsidRPr="004F58CA">
        <w:rPr>
          <w:rStyle w:val="StyleUnderline"/>
          <w:rFonts w:asciiTheme="majorHAnsi" w:hAnsiTheme="majorHAnsi" w:cstheme="majorHAnsi"/>
          <w:highlight w:val="cyan"/>
        </w:rPr>
        <w:t>many doubt Europea</w:t>
      </w:r>
      <w:r w:rsidRPr="00C95688">
        <w:rPr>
          <w:rStyle w:val="StyleUnderline"/>
          <w:rFonts w:asciiTheme="majorHAnsi" w:hAnsiTheme="majorHAnsi" w:cstheme="majorHAnsi"/>
        </w:rPr>
        <w:t>n governments</w:t>
      </w:r>
      <w:r w:rsidRPr="004F58CA">
        <w:rPr>
          <w:rStyle w:val="StyleUnderline"/>
          <w:rFonts w:asciiTheme="majorHAnsi" w:hAnsiTheme="majorHAnsi" w:cstheme="majorHAnsi"/>
          <w:highlight w:val="cyan"/>
        </w:rPr>
        <w:t xml:space="preserve"> will pay </w:t>
      </w:r>
      <w:r w:rsidRPr="00C95688">
        <w:rPr>
          <w:rStyle w:val="StyleUnderline"/>
          <w:rFonts w:asciiTheme="majorHAnsi" w:hAnsiTheme="majorHAnsi" w:cstheme="majorHAnsi"/>
        </w:rPr>
        <w:t xml:space="preserve">the political </w:t>
      </w:r>
      <w:r w:rsidRPr="004F58CA">
        <w:rPr>
          <w:rStyle w:val="StyleUnderline"/>
          <w:rFonts w:asciiTheme="majorHAnsi" w:hAnsiTheme="majorHAnsi" w:cstheme="majorHAnsi"/>
          <w:highlight w:val="cyan"/>
        </w:rPr>
        <w:t xml:space="preserve">costs of increased EU defense </w:t>
      </w:r>
      <w:r w:rsidRPr="00C95688">
        <w:rPr>
          <w:rStyle w:val="StyleUnderline"/>
          <w:rFonts w:asciiTheme="majorHAnsi" w:hAnsiTheme="majorHAnsi" w:cstheme="majorHAnsi"/>
        </w:rPr>
        <w:t>cooperation</w:t>
      </w:r>
      <w:r w:rsidRPr="004F58CA">
        <w:rPr>
          <w:rStyle w:val="StyleUnderline"/>
          <w:rFonts w:asciiTheme="majorHAnsi" w:hAnsiTheme="majorHAnsi" w:cstheme="majorHAnsi"/>
        </w:rPr>
        <w:t xml:space="preserve"> and the budgetary costs of increasing military outlays</w:t>
      </w:r>
      <w:r w:rsidRPr="004F58CA">
        <w:rPr>
          <w:rFonts w:asciiTheme="majorHAnsi" w:hAnsiTheme="majorHAnsi" w:cstheme="majorHAnsi"/>
          <w:sz w:val="16"/>
        </w:rPr>
        <w:t xml:space="preserve">.74 </w:t>
      </w:r>
      <w:r w:rsidRPr="00C95688">
        <w:rPr>
          <w:rStyle w:val="StyleUnderline"/>
          <w:rFonts w:asciiTheme="majorHAnsi" w:hAnsiTheme="majorHAnsi" w:cstheme="majorHAnsi"/>
        </w:rPr>
        <w:t xml:space="preserve">The result might be a </w:t>
      </w:r>
      <w:r w:rsidRPr="004F58CA">
        <w:rPr>
          <w:rStyle w:val="StyleUnderline"/>
          <w:rFonts w:asciiTheme="majorHAnsi" w:hAnsiTheme="majorHAnsi" w:cstheme="majorHAnsi"/>
          <w:highlight w:val="cyan"/>
        </w:rPr>
        <w:t>Europe</w:t>
      </w:r>
      <w:r w:rsidRPr="00C95688">
        <w:rPr>
          <w:rStyle w:val="StyleUnderline"/>
          <w:rFonts w:asciiTheme="majorHAnsi" w:hAnsiTheme="majorHAnsi" w:cstheme="majorHAnsi"/>
        </w:rPr>
        <w:t xml:space="preserve"> that </w:t>
      </w:r>
      <w:r w:rsidRPr="004F58CA">
        <w:rPr>
          <w:rStyle w:val="StyleUnderline"/>
          <w:rFonts w:asciiTheme="majorHAnsi" w:hAnsiTheme="majorHAnsi" w:cstheme="majorHAnsi"/>
          <w:highlight w:val="cyan"/>
        </w:rPr>
        <w:t xml:space="preserve">is incapable of securing itself from </w:t>
      </w:r>
      <w:r w:rsidRPr="00C95688">
        <w:rPr>
          <w:rStyle w:val="StyleUnderline"/>
          <w:rFonts w:asciiTheme="majorHAnsi" w:hAnsiTheme="majorHAnsi" w:cstheme="majorHAnsi"/>
        </w:rPr>
        <w:t>various</w:t>
      </w:r>
      <w:r w:rsidRPr="004F58CA">
        <w:rPr>
          <w:rStyle w:val="StyleUnderline"/>
          <w:rFonts w:asciiTheme="majorHAnsi" w:hAnsiTheme="majorHAnsi" w:cstheme="majorHAnsi"/>
          <w:highlight w:val="cyan"/>
        </w:rPr>
        <w:t xml:space="preserve"> threats </w:t>
      </w:r>
      <w:r w:rsidRPr="00C95688">
        <w:rPr>
          <w:rStyle w:val="StyleUnderline"/>
          <w:rFonts w:asciiTheme="majorHAnsi" w:hAnsiTheme="majorHAnsi" w:cstheme="majorHAnsi"/>
        </w:rPr>
        <w:t xml:space="preserve">that could be </w:t>
      </w:r>
      <w:r w:rsidRPr="004F58CA">
        <w:rPr>
          <w:rStyle w:val="StyleUnderline"/>
          <w:rFonts w:asciiTheme="majorHAnsi" w:hAnsiTheme="majorHAnsi" w:cstheme="majorHAnsi"/>
          <w:highlight w:val="cyan"/>
        </w:rPr>
        <w:t xml:space="preserve">destabilizing </w:t>
      </w:r>
      <w:r w:rsidRPr="00C95688">
        <w:rPr>
          <w:rStyle w:val="StyleUnderline"/>
          <w:rFonts w:asciiTheme="majorHAnsi" w:hAnsiTheme="majorHAnsi" w:cstheme="majorHAnsi"/>
        </w:rPr>
        <w:t>within the region</w:t>
      </w:r>
      <w:r w:rsidRPr="004F58CA">
        <w:rPr>
          <w:rStyle w:val="StyleUnderline"/>
          <w:rFonts w:asciiTheme="majorHAnsi" w:hAnsiTheme="majorHAnsi" w:cstheme="majorHAnsi"/>
        </w:rPr>
        <w:t xml:space="preserve"> and beyond</w:t>
      </w:r>
      <w:r w:rsidRPr="004F58CA">
        <w:rPr>
          <w:rFonts w:asciiTheme="majorHAnsi" w:hAnsiTheme="majorHAnsi" w:cstheme="majorHAnsi"/>
          <w:sz w:val="16"/>
        </w:rPr>
        <w:t xml:space="preserve"> (e.g., a regional conflict akin to the 1990s Balkan wars), </w:t>
      </w:r>
      <w:r w:rsidRPr="004F58CA">
        <w:rPr>
          <w:rStyle w:val="StyleUnderline"/>
          <w:rFonts w:asciiTheme="majorHAnsi" w:hAnsiTheme="majorHAnsi" w:cstheme="majorHAnsi"/>
        </w:rPr>
        <w:t xml:space="preserve">lacks capacity for global security missions in which U.S. leaders might want European participation, and is vulnerable to the influence of outside rising powers. </w:t>
      </w:r>
      <w:r w:rsidRPr="004F58CA">
        <w:rPr>
          <w:rFonts w:asciiTheme="majorHAnsi" w:hAnsiTheme="majorHAnsi" w:cstheme="majorHAnsi"/>
          <w:sz w:val="16"/>
        </w:rPr>
        <w:t xml:space="preserve">What about the other parts of Eurasia where the United States has a substantial military presence? </w:t>
      </w:r>
      <w:r w:rsidRPr="00C95688">
        <w:rPr>
          <w:rStyle w:val="StyleUnderline"/>
          <w:rFonts w:asciiTheme="majorHAnsi" w:hAnsiTheme="majorHAnsi" w:cstheme="majorHAnsi"/>
        </w:rPr>
        <w:t xml:space="preserve">Regarding the </w:t>
      </w:r>
      <w:r w:rsidRPr="004F58CA">
        <w:rPr>
          <w:rStyle w:val="StyleUnderline"/>
          <w:rFonts w:asciiTheme="majorHAnsi" w:hAnsiTheme="majorHAnsi" w:cstheme="majorHAnsi"/>
          <w:highlight w:val="cyan"/>
        </w:rPr>
        <w:t>Middle East</w:t>
      </w:r>
      <w:r w:rsidRPr="004F58CA">
        <w:rPr>
          <w:rStyle w:val="StyleUnderline"/>
          <w:rFonts w:asciiTheme="majorHAnsi" w:hAnsiTheme="majorHAnsi" w:cstheme="majorHAnsi"/>
        </w:rPr>
        <w:t xml:space="preserve">, the balance begins to swing toward pessimists concerned that states currently </w:t>
      </w:r>
      <w:r w:rsidRPr="004F58CA">
        <w:rPr>
          <w:rStyle w:val="StyleUnderline"/>
          <w:rFonts w:asciiTheme="majorHAnsi" w:hAnsiTheme="majorHAnsi" w:cstheme="majorHAnsi"/>
        </w:rPr>
        <w:lastRenderedPageBreak/>
        <w:t>backed by Washington— notably Israel, Egypt, and Saudi Arabia—</w:t>
      </w:r>
      <w:r w:rsidRPr="004F58CA">
        <w:rPr>
          <w:rStyle w:val="StyleUnderline"/>
          <w:rFonts w:asciiTheme="majorHAnsi" w:hAnsiTheme="majorHAnsi" w:cstheme="majorHAnsi"/>
          <w:highlight w:val="cyan"/>
        </w:rPr>
        <w:t xml:space="preserve">might take actions </w:t>
      </w:r>
      <w:r w:rsidRPr="00C95688">
        <w:rPr>
          <w:rStyle w:val="StyleUnderline"/>
          <w:rFonts w:asciiTheme="majorHAnsi" w:hAnsiTheme="majorHAnsi" w:cstheme="majorHAnsi"/>
        </w:rPr>
        <w:t xml:space="preserve">upon U.S. </w:t>
      </w:r>
      <w:r w:rsidRPr="00C95688">
        <w:rPr>
          <w:rStyle w:val="StyleUnderline"/>
          <w:rFonts w:asciiTheme="majorHAnsi" w:hAnsiTheme="majorHAnsi" w:cstheme="majorHAnsi"/>
          <w:highlight w:val="cyan"/>
        </w:rPr>
        <w:t>retrenchmen</w:t>
      </w:r>
      <w:r w:rsidRPr="00C95688">
        <w:rPr>
          <w:rStyle w:val="StyleUnderline"/>
          <w:rFonts w:asciiTheme="majorHAnsi" w:hAnsiTheme="majorHAnsi" w:cstheme="majorHAnsi"/>
        </w:rPr>
        <w:t xml:space="preserve">t that would </w:t>
      </w:r>
      <w:r w:rsidRPr="004F58CA">
        <w:rPr>
          <w:rStyle w:val="StyleUnderline"/>
          <w:rFonts w:asciiTheme="majorHAnsi" w:hAnsiTheme="majorHAnsi" w:cstheme="majorHAnsi"/>
          <w:highlight w:val="cyan"/>
        </w:rPr>
        <w:t>intensify security dilemmas</w:t>
      </w:r>
      <w:r w:rsidRPr="004F58CA">
        <w:rPr>
          <w:rFonts w:asciiTheme="majorHAnsi" w:hAnsiTheme="majorHAnsi" w:cstheme="majorHAnsi"/>
          <w:sz w:val="16"/>
        </w:rPr>
        <w:t xml:space="preserve">. And concerning East Asia, pessimism regarding the region’s prospects without the American pacifier is pronounced. Arguably the principal concern expressed by area experts is that </w:t>
      </w:r>
      <w:r w:rsidRPr="004F58CA">
        <w:rPr>
          <w:rStyle w:val="StyleUnderline"/>
          <w:rFonts w:asciiTheme="majorHAnsi" w:hAnsiTheme="majorHAnsi" w:cstheme="majorHAnsi"/>
          <w:highlight w:val="cyan"/>
        </w:rPr>
        <w:t>Japan and South Korea are likely to obtain a nuclear capacity</w:t>
      </w:r>
      <w:r w:rsidRPr="004F58CA">
        <w:rPr>
          <w:rStyle w:val="StyleUnderline"/>
          <w:rFonts w:asciiTheme="majorHAnsi" w:hAnsiTheme="majorHAnsi" w:cstheme="majorHAnsi"/>
        </w:rPr>
        <w:t xml:space="preserve"> and increase their military commitments, </w:t>
      </w:r>
      <w:r w:rsidRPr="004F58CA">
        <w:rPr>
          <w:rStyle w:val="StyleUnderline"/>
          <w:rFonts w:asciiTheme="majorHAnsi" w:hAnsiTheme="majorHAnsi" w:cstheme="majorHAnsi"/>
          <w:highlight w:val="cyan"/>
        </w:rPr>
        <w:t>which could stoke a</w:t>
      </w:r>
      <w:r w:rsidRPr="004F58CA">
        <w:rPr>
          <w:rStyle w:val="StyleUnderline"/>
          <w:rFonts w:asciiTheme="majorHAnsi" w:hAnsiTheme="majorHAnsi" w:cstheme="majorHAnsi"/>
        </w:rPr>
        <w:t xml:space="preserve"> destabilizing </w:t>
      </w:r>
      <w:r w:rsidRPr="004F58CA">
        <w:rPr>
          <w:rStyle w:val="StyleUnderline"/>
          <w:rFonts w:asciiTheme="majorHAnsi" w:hAnsiTheme="majorHAnsi" w:cstheme="majorHAnsi"/>
          <w:highlight w:val="cyan"/>
        </w:rPr>
        <w:t>reaction from China</w:t>
      </w:r>
      <w:r w:rsidRPr="004F58CA">
        <w:rPr>
          <w:rStyle w:val="StyleUnderline"/>
          <w:rFonts w:asciiTheme="majorHAnsi" w:hAnsiTheme="majorHAnsi" w:cstheme="majorHAnsi"/>
        </w:rPr>
        <w:t xml:space="preserve">. It is notable that </w:t>
      </w:r>
      <w:r w:rsidRPr="004F58CA">
        <w:rPr>
          <w:rStyle w:val="StyleUnderline"/>
          <w:rFonts w:asciiTheme="majorHAnsi" w:hAnsiTheme="majorHAnsi" w:cstheme="majorHAnsi"/>
          <w:highlight w:val="cyan"/>
        </w:rPr>
        <w:t>during the Cold War, both</w:t>
      </w:r>
      <w:r w:rsidRPr="004F58CA">
        <w:rPr>
          <w:rStyle w:val="StyleUnderline"/>
          <w:rFonts w:asciiTheme="majorHAnsi" w:hAnsiTheme="majorHAnsi" w:cstheme="majorHAnsi"/>
        </w:rPr>
        <w:t xml:space="preserve"> South Korea and Taiwan </w:t>
      </w:r>
      <w:r w:rsidRPr="004F58CA">
        <w:rPr>
          <w:rStyle w:val="StyleUnderline"/>
          <w:rFonts w:asciiTheme="majorHAnsi" w:hAnsiTheme="majorHAnsi" w:cstheme="majorHAnsi"/>
          <w:highlight w:val="cyan"/>
        </w:rPr>
        <w:t>moved to obtain</w:t>
      </w:r>
      <w:r w:rsidRPr="004F58CA">
        <w:rPr>
          <w:rStyle w:val="StyleUnderline"/>
          <w:rFonts w:asciiTheme="majorHAnsi" w:hAnsiTheme="majorHAnsi" w:cstheme="majorHAnsi"/>
        </w:rPr>
        <w:t xml:space="preserve"> a nuclear weapons </w:t>
      </w:r>
      <w:r w:rsidRPr="004F58CA">
        <w:rPr>
          <w:rStyle w:val="StyleUnderline"/>
          <w:rFonts w:asciiTheme="majorHAnsi" w:hAnsiTheme="majorHAnsi" w:cstheme="majorHAnsi"/>
          <w:highlight w:val="cyan"/>
        </w:rPr>
        <w:t xml:space="preserve">capacity and </w:t>
      </w:r>
      <w:r w:rsidRPr="004F58CA">
        <w:rPr>
          <w:rStyle w:val="Emphasis"/>
          <w:rFonts w:asciiTheme="majorHAnsi" w:hAnsiTheme="majorHAnsi" w:cstheme="majorHAnsi"/>
          <w:highlight w:val="cyan"/>
        </w:rPr>
        <w:t>were only constrained</w:t>
      </w:r>
      <w:r w:rsidRPr="004F58CA">
        <w:rPr>
          <w:rStyle w:val="Emphasis"/>
          <w:rFonts w:asciiTheme="majorHAnsi" w:hAnsiTheme="majorHAnsi" w:cstheme="majorHAnsi"/>
        </w:rPr>
        <w:t xml:space="preserve"> from doing so </w:t>
      </w:r>
      <w:r w:rsidRPr="004F58CA">
        <w:rPr>
          <w:rStyle w:val="Emphasis"/>
          <w:rFonts w:asciiTheme="majorHAnsi" w:hAnsiTheme="majorHAnsi" w:cstheme="majorHAnsi"/>
          <w:highlight w:val="cyan"/>
        </w:rPr>
        <w:t>by a still-engaged U</w:t>
      </w:r>
      <w:r w:rsidRPr="004F58CA">
        <w:rPr>
          <w:rStyle w:val="Emphasis"/>
          <w:rFonts w:asciiTheme="majorHAnsi" w:hAnsiTheme="majorHAnsi" w:cstheme="majorHAnsi"/>
        </w:rPr>
        <w:t xml:space="preserve">nited </w:t>
      </w:r>
      <w:r w:rsidRPr="004F58CA">
        <w:rPr>
          <w:rStyle w:val="Emphasis"/>
          <w:rFonts w:asciiTheme="majorHAnsi" w:hAnsiTheme="majorHAnsi" w:cstheme="majorHAnsi"/>
          <w:highlight w:val="cyan"/>
        </w:rPr>
        <w:t>S</w:t>
      </w:r>
      <w:r w:rsidRPr="004F58CA">
        <w:rPr>
          <w:rStyle w:val="Emphasis"/>
          <w:rFonts w:asciiTheme="majorHAnsi" w:hAnsiTheme="majorHAnsi" w:cstheme="majorHAnsi"/>
        </w:rPr>
        <w:t>tates.</w:t>
      </w:r>
      <w:r w:rsidRPr="004F58CA">
        <w:rPr>
          <w:rFonts w:asciiTheme="majorHAnsi" w:hAnsiTheme="majorHAnsi" w:cstheme="majorHAnsi"/>
          <w:sz w:val="16"/>
        </w:rPr>
        <w:t xml:space="preserve">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w:t>
      </w:r>
      <w:r w:rsidRPr="004F58CA">
        <w:rPr>
          <w:rStyle w:val="StyleUnderline"/>
          <w:rFonts w:asciiTheme="majorHAnsi" w:hAnsiTheme="majorHAnsi" w:cstheme="majorHAnsi"/>
        </w:rPr>
        <w:t>the prediction of post-American tranquility throughout Eurasia rests on the assumption that security is the only relevant state preference, with security defined narrowly in terms of protection from violent external attacks on the homeland.</w:t>
      </w:r>
      <w:r w:rsidRPr="004F58CA">
        <w:rPr>
          <w:rFonts w:asciiTheme="majorHAnsi" w:hAnsiTheme="majorHAnsi" w:cstheme="majorHAnsi"/>
          <w:sz w:val="16"/>
        </w:rPr>
        <w:t xml:space="preserve"> Under that assumption, the security problem is largely solved as soon as offense and defense are clearly distinguishable, and offense is extremely expensive relative to defense. Burgeoning </w:t>
      </w:r>
      <w:r w:rsidRPr="004F58CA">
        <w:rPr>
          <w:rStyle w:val="StyleUnderline"/>
          <w:rFonts w:asciiTheme="majorHAnsi" w:hAnsiTheme="majorHAnsi" w:cstheme="majorHAnsi"/>
        </w:rPr>
        <w:t xml:space="preserve">research across the social and other sciences, however, undermines that core assumption: </w:t>
      </w:r>
      <w:r w:rsidRPr="004F58CA">
        <w:rPr>
          <w:rStyle w:val="StyleUnderline"/>
          <w:rFonts w:asciiTheme="majorHAnsi" w:hAnsiTheme="majorHAnsi" w:cstheme="majorHAnsi"/>
          <w:highlight w:val="cyan"/>
        </w:rPr>
        <w:t>states have preferences</w:t>
      </w:r>
      <w:r w:rsidRPr="004F58CA">
        <w:rPr>
          <w:rStyle w:val="StyleUnderline"/>
          <w:rFonts w:asciiTheme="majorHAnsi" w:hAnsiTheme="majorHAnsi" w:cstheme="majorHAnsi"/>
        </w:rPr>
        <w:t xml:space="preserve"> not only for security but </w:t>
      </w:r>
      <w:r w:rsidRPr="004F58CA">
        <w:rPr>
          <w:rStyle w:val="StyleUnderline"/>
          <w:rFonts w:asciiTheme="majorHAnsi" w:hAnsiTheme="majorHAnsi" w:cstheme="majorHAnsi"/>
          <w:highlight w:val="cyan"/>
        </w:rPr>
        <w:t>also for prestige, status, and other aims, and they engage in trade-offs among the various objectives</w:t>
      </w:r>
      <w:r w:rsidRPr="004F58CA">
        <w:rPr>
          <w:rStyle w:val="StyleUnderline"/>
          <w:rFonts w:asciiTheme="majorHAnsi" w:hAnsiTheme="majorHAnsi" w:cstheme="majorHAnsi"/>
        </w:rPr>
        <w:t>.</w:t>
      </w:r>
      <w:r w:rsidRPr="004F58CA">
        <w:rPr>
          <w:rFonts w:asciiTheme="majorHAnsi" w:hAnsiTheme="majorHAnsi" w:cstheme="majorHAnsi"/>
          <w:sz w:val="16"/>
        </w:rPr>
        <w:t xml:space="preserve">76 In addition, </w:t>
      </w:r>
      <w:r w:rsidRPr="004F58CA">
        <w:rPr>
          <w:rStyle w:val="StyleUnderline"/>
          <w:rFonts w:asciiTheme="majorHAnsi" w:hAnsiTheme="majorHAnsi" w:cstheme="majorHAnsi"/>
        </w:rPr>
        <w:t>they define security</w:t>
      </w:r>
      <w:r w:rsidRPr="004F58CA">
        <w:rPr>
          <w:rFonts w:asciiTheme="majorHAnsi" w:hAnsiTheme="majorHAnsi" w:cstheme="majorHAnsi"/>
          <w:sz w:val="16"/>
        </w:rPr>
        <w:t xml:space="preserve"> not just in terms of territorial protection but </w:t>
      </w:r>
      <w:r w:rsidRPr="004F58CA">
        <w:rPr>
          <w:rStyle w:val="StyleUnderline"/>
          <w:rFonts w:asciiTheme="majorHAnsi" w:hAnsiTheme="majorHAnsi" w:cstheme="majorHAnsi"/>
        </w:rPr>
        <w:t xml:space="preserve">in view of many and varied milieu goals. It follows that even </w:t>
      </w:r>
      <w:r w:rsidRPr="00C95688">
        <w:rPr>
          <w:rStyle w:val="StyleUnderline"/>
          <w:rFonts w:asciiTheme="majorHAnsi" w:hAnsiTheme="majorHAnsi" w:cstheme="majorHAnsi"/>
        </w:rPr>
        <w:t>states that are relatively secure may nevertheless engage in highly competitive behavior.</w:t>
      </w:r>
      <w:r w:rsidRPr="004F58CA">
        <w:rPr>
          <w:rFonts w:asciiTheme="majorHAnsi" w:hAnsiTheme="majorHAnsi" w:cstheme="majorHAnsi"/>
          <w:sz w:val="16"/>
        </w:rPr>
        <w:t xml:space="preserve"> Empirical studies show that this is indeed sometimes the case.77 In sum, a bet on a benign </w:t>
      </w:r>
      <w:proofErr w:type="spellStart"/>
      <w:r w:rsidRPr="004F58CA">
        <w:rPr>
          <w:rFonts w:asciiTheme="majorHAnsi" w:hAnsiTheme="majorHAnsi" w:cstheme="majorHAnsi"/>
          <w:sz w:val="16"/>
        </w:rPr>
        <w:t>postretrenchment</w:t>
      </w:r>
      <w:proofErr w:type="spellEnd"/>
      <w:r w:rsidRPr="004F58CA">
        <w:rPr>
          <w:rFonts w:asciiTheme="majorHAnsi" w:hAnsiTheme="majorHAnsi" w:cstheme="majorHAnsi"/>
          <w:sz w:val="16"/>
        </w:rPr>
        <w:t xml:space="preserve"> Eurasia is a bet that leaders of major countries will never allow these </w:t>
      </w:r>
      <w:proofErr w:type="spellStart"/>
      <w:r w:rsidRPr="004F58CA">
        <w:rPr>
          <w:rFonts w:asciiTheme="majorHAnsi" w:hAnsiTheme="majorHAnsi" w:cstheme="majorHAnsi"/>
          <w:sz w:val="16"/>
        </w:rPr>
        <w:t>nonsecurity</w:t>
      </w:r>
      <w:proofErr w:type="spellEnd"/>
      <w:r w:rsidRPr="004F58CA">
        <w:rPr>
          <w:rFonts w:asciiTheme="majorHAnsi" w:hAnsiTheme="majorHAnsi" w:cstheme="majorHAnsi"/>
          <w:sz w:val="16"/>
        </w:rPr>
        <w:t xml:space="preserve"> preferences to influence their strategic choices. To the degree that these bodies of scholarly knowledge have predictive leverage, </w:t>
      </w:r>
      <w:r w:rsidRPr="004F58CA">
        <w:rPr>
          <w:rStyle w:val="StyleUnderline"/>
          <w:rFonts w:asciiTheme="majorHAnsi" w:hAnsiTheme="majorHAnsi" w:cstheme="majorHAnsi"/>
        </w:rPr>
        <w:t>U.S. retrenchment would result in a significant deterioration in the security environment in at least some of the world’s key regions.</w:t>
      </w:r>
      <w:r w:rsidRPr="004F58CA">
        <w:rPr>
          <w:rFonts w:asciiTheme="majorHAnsi" w:hAnsiTheme="majorHAnsi" w:cstheme="majorHAnsi"/>
          <w:sz w:val="16"/>
        </w:rPr>
        <w:t xml:space="preserve"> We have already mentioned the third, even more alarming body of scholarship. Offensive realism predicts that </w:t>
      </w:r>
      <w:r w:rsidRPr="004F58CA">
        <w:rPr>
          <w:rStyle w:val="Emphasis"/>
          <w:rFonts w:asciiTheme="majorHAnsi" w:hAnsiTheme="majorHAnsi" w:cstheme="majorHAnsi"/>
          <w:highlight w:val="cyan"/>
        </w:rPr>
        <w:t>the withdrawal</w:t>
      </w:r>
      <w:r w:rsidRPr="004F58CA">
        <w:rPr>
          <w:rStyle w:val="Emphasis"/>
          <w:rFonts w:asciiTheme="majorHAnsi" w:hAnsiTheme="majorHAnsi" w:cstheme="majorHAnsi"/>
        </w:rPr>
        <w:t xml:space="preserve"> of the American pacifier </w:t>
      </w:r>
      <w:r w:rsidRPr="004F58CA">
        <w:rPr>
          <w:rStyle w:val="Emphasis"/>
          <w:rFonts w:asciiTheme="majorHAnsi" w:hAnsiTheme="majorHAnsi" w:cstheme="majorHAnsi"/>
          <w:highlight w:val="cyan"/>
        </w:rPr>
        <w:t>will yield</w:t>
      </w:r>
      <w:r w:rsidRPr="004F58CA">
        <w:rPr>
          <w:rStyle w:val="Emphasis"/>
          <w:rFonts w:asciiTheme="majorHAnsi" w:hAnsiTheme="majorHAnsi" w:cstheme="majorHAnsi"/>
        </w:rPr>
        <w:t xml:space="preserve"> either </w:t>
      </w:r>
      <w:r w:rsidRPr="004F58CA">
        <w:rPr>
          <w:rStyle w:val="Emphasis"/>
          <w:rFonts w:asciiTheme="majorHAnsi" w:hAnsiTheme="majorHAnsi" w:cstheme="majorHAnsi"/>
          <w:highlight w:val="cyan"/>
        </w:rPr>
        <w:t>a competitive regional multipolarity complete with associated insecurity, arms racing, crisis instability, nuclear proliferation</w:t>
      </w:r>
      <w:r w:rsidRPr="004F58CA">
        <w:rPr>
          <w:rStyle w:val="Emphasis"/>
          <w:rFonts w:asciiTheme="majorHAnsi" w:hAnsiTheme="majorHAnsi" w:cstheme="majorHAnsi"/>
        </w:rPr>
        <w:t xml:space="preserve">, and the like, or bids for regional hegemony, which may be </w:t>
      </w:r>
      <w:r w:rsidRPr="004F58CA">
        <w:rPr>
          <w:rStyle w:val="Emphasis"/>
          <w:rFonts w:asciiTheme="majorHAnsi" w:hAnsiTheme="majorHAnsi" w:cstheme="majorHAnsi"/>
          <w:highlight w:val="cyan"/>
        </w:rPr>
        <w:t>beyond the capacity of local great powers to contain</w:t>
      </w:r>
      <w:r w:rsidRPr="004F58CA">
        <w:rPr>
          <w:rFonts w:asciiTheme="majorHAnsi" w:hAnsiTheme="majorHAnsi" w:cstheme="majorHAnsi"/>
          <w:sz w:val="16"/>
        </w:rPr>
        <w:t xml:space="preserve"> (and which in any case would generate intensely competitive behavior, possibly including regional great power war).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 makers may be rationally reluctant to run the retrenchment experiment. First, </w:t>
      </w:r>
      <w:r w:rsidRPr="004F58CA">
        <w:rPr>
          <w:rStyle w:val="StyleUnderline"/>
          <w:rFonts w:asciiTheme="majorHAnsi" w:hAnsiTheme="majorHAnsi" w:cstheme="majorHAnsi"/>
        </w:rPr>
        <w:t xml:space="preserve">overall higher levels of conflict make the world a more dangerous place. Were Eurasia to return to higher levels of interstate military competition, </w:t>
      </w:r>
      <w:r w:rsidRPr="004F58CA">
        <w:rPr>
          <w:rStyle w:val="StyleUnderline"/>
          <w:rFonts w:asciiTheme="majorHAnsi" w:hAnsiTheme="majorHAnsi" w:cstheme="majorHAnsi"/>
          <w:highlight w:val="cyan"/>
        </w:rPr>
        <w:t xml:space="preserve">one would see </w:t>
      </w:r>
      <w:r w:rsidRPr="00C95688">
        <w:rPr>
          <w:rStyle w:val="StyleUnderline"/>
          <w:rFonts w:asciiTheme="majorHAnsi" w:hAnsiTheme="majorHAnsi" w:cstheme="majorHAnsi"/>
        </w:rPr>
        <w:t xml:space="preserve">overall </w:t>
      </w:r>
      <w:r w:rsidRPr="004F58CA">
        <w:rPr>
          <w:rStyle w:val="StyleUnderline"/>
          <w:rFonts w:asciiTheme="majorHAnsi" w:hAnsiTheme="majorHAnsi" w:cstheme="majorHAnsi"/>
          <w:highlight w:val="cyan"/>
        </w:rPr>
        <w:t xml:space="preserve">higher levels of military spending and innovation and a </w:t>
      </w:r>
      <w:r w:rsidRPr="00C95688">
        <w:rPr>
          <w:rStyle w:val="StyleUnderline"/>
          <w:rFonts w:asciiTheme="majorHAnsi" w:hAnsiTheme="majorHAnsi" w:cstheme="majorHAnsi"/>
        </w:rPr>
        <w:t xml:space="preserve">higher </w:t>
      </w:r>
      <w:r w:rsidRPr="004F58CA">
        <w:rPr>
          <w:rStyle w:val="StyleUnderline"/>
          <w:rFonts w:asciiTheme="majorHAnsi" w:hAnsiTheme="majorHAnsi" w:cstheme="majorHAnsi"/>
          <w:highlight w:val="cyan"/>
        </w:rPr>
        <w:t xml:space="preserve">likelihood of </w:t>
      </w:r>
      <w:r w:rsidRPr="00C95688">
        <w:rPr>
          <w:rStyle w:val="StyleUnderline"/>
          <w:rFonts w:asciiTheme="majorHAnsi" w:hAnsiTheme="majorHAnsi" w:cstheme="majorHAnsi"/>
        </w:rPr>
        <w:t xml:space="preserve">competitive regional </w:t>
      </w:r>
      <w:r w:rsidRPr="004F58CA">
        <w:rPr>
          <w:rStyle w:val="StyleUnderline"/>
          <w:rFonts w:asciiTheme="majorHAnsi" w:hAnsiTheme="majorHAnsi" w:cstheme="majorHAnsi"/>
          <w:highlight w:val="cyan"/>
        </w:rPr>
        <w:t>proxy wars and arming of client states</w:t>
      </w:r>
      <w:r w:rsidRPr="004F58CA">
        <w:rPr>
          <w:rFonts w:asciiTheme="majorHAnsi" w:hAnsiTheme="majorHAnsi" w:cstheme="majorHAnsi"/>
          <w:sz w:val="16"/>
        </w:rPr>
        <w:t xml:space="preserve">—all of which would be concerning, in part because it would promote a faster diffusion of military power away from the United States. </w:t>
      </w:r>
      <w:r w:rsidRPr="004F58CA">
        <w:rPr>
          <w:rStyle w:val="StyleUnderline"/>
          <w:rFonts w:asciiTheme="majorHAnsi" w:hAnsiTheme="majorHAnsi" w:cstheme="majorHAnsi"/>
        </w:rPr>
        <w:t>Greater regional insecurity could well feed proliferation cascades, as states such as Egypt, Japan, South Korea, Taiwan, and Saudi Arabia all might choose to create nuclear forces.</w:t>
      </w:r>
      <w:r w:rsidRPr="004F58CA">
        <w:rPr>
          <w:rFonts w:asciiTheme="majorHAnsi" w:hAnsiTheme="majorHAnsi" w:cstheme="majorHAnsi"/>
          <w:sz w:val="16"/>
        </w:rPr>
        <w:t xml:space="preserve">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problem.79 Usually carried out in dyadic terms, the debate over the stability of proliferation changes as the numbers go up. Proliferation optimism rests on assumptions of rationality and narrow security preferences. In social science, however, such assumptions are inevitably probabilistic. </w:t>
      </w:r>
      <w:r w:rsidRPr="004F58CA">
        <w:rPr>
          <w:rStyle w:val="StyleUnderline"/>
          <w:rFonts w:asciiTheme="majorHAnsi" w:hAnsiTheme="majorHAnsi" w:cstheme="majorHAnsi"/>
        </w:rPr>
        <w:t>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w:t>
      </w:r>
      <w:r w:rsidRPr="004F58CA">
        <w:rPr>
          <w:rFonts w:asciiTheme="majorHAnsi" w:hAnsiTheme="majorHAnsi" w:cstheme="majorHAnsi"/>
          <w:sz w:val="16"/>
        </w:rPr>
        <w:t xml:space="preserve"> In addition</w:t>
      </w:r>
      <w:r w:rsidRPr="004F58CA">
        <w:rPr>
          <w:rStyle w:val="StyleUnderline"/>
          <w:rFonts w:asciiTheme="majorHAnsi" w:hAnsiTheme="majorHAnsi" w:cstheme="majorHAnsi"/>
        </w:rPr>
        <w:t xml:space="preserve">, many of the other </w:t>
      </w:r>
      <w:r w:rsidRPr="004F58CA">
        <w:rPr>
          <w:rStyle w:val="StyleUnderline"/>
          <w:rFonts w:asciiTheme="majorHAnsi" w:hAnsiTheme="majorHAnsi" w:cstheme="majorHAnsi"/>
        </w:rPr>
        <w:lastRenderedPageBreak/>
        <w:t xml:space="preserve">dangers noted by analysts who are concerned about </w:t>
      </w:r>
      <w:r w:rsidRPr="00C95688">
        <w:rPr>
          <w:rStyle w:val="StyleUnderline"/>
          <w:rFonts w:asciiTheme="majorHAnsi" w:hAnsiTheme="majorHAnsi" w:cstheme="majorHAnsi"/>
        </w:rPr>
        <w:t>the</w:t>
      </w:r>
      <w:r w:rsidRPr="004F58CA">
        <w:rPr>
          <w:rStyle w:val="StyleUnderline"/>
          <w:rFonts w:asciiTheme="majorHAnsi" w:hAnsiTheme="majorHAnsi" w:cstheme="majorHAnsi"/>
          <w:highlight w:val="cyan"/>
        </w:rPr>
        <w:t xml:space="preserve"> destabilizing effects of </w:t>
      </w:r>
      <w:r w:rsidRPr="00C95688">
        <w:rPr>
          <w:rStyle w:val="StyleUnderline"/>
          <w:rFonts w:asciiTheme="majorHAnsi" w:hAnsiTheme="majorHAnsi" w:cstheme="majorHAnsi"/>
        </w:rPr>
        <w:t>nuclear</w:t>
      </w:r>
      <w:r w:rsidRPr="004F58CA">
        <w:rPr>
          <w:rStyle w:val="StyleUnderline"/>
          <w:rFonts w:asciiTheme="majorHAnsi" w:hAnsiTheme="majorHAnsi" w:cstheme="majorHAnsi"/>
          <w:highlight w:val="cyan"/>
        </w:rPr>
        <w:t xml:space="preserve"> proliferation—including </w:t>
      </w:r>
      <w:r w:rsidRPr="00C95688">
        <w:rPr>
          <w:rStyle w:val="StyleUnderline"/>
          <w:rFonts w:asciiTheme="majorHAnsi" w:hAnsiTheme="majorHAnsi" w:cstheme="majorHAnsi"/>
        </w:rPr>
        <w:t xml:space="preserve">the risk of </w:t>
      </w:r>
      <w:r w:rsidRPr="004F58CA">
        <w:rPr>
          <w:rStyle w:val="StyleUnderline"/>
          <w:rFonts w:asciiTheme="majorHAnsi" w:hAnsiTheme="majorHAnsi" w:cstheme="majorHAnsi"/>
          <w:highlight w:val="cyan"/>
        </w:rPr>
        <w:t>accidents</w:t>
      </w:r>
      <w:r w:rsidRPr="004F58CA">
        <w:rPr>
          <w:rStyle w:val="StyleUnderline"/>
          <w:rFonts w:asciiTheme="majorHAnsi" w:hAnsiTheme="majorHAnsi" w:cstheme="majorHAnsi"/>
        </w:rPr>
        <w:t xml:space="preserve"> and the prospects that some new nuclear powers will not have truly survivable forces—</w:t>
      </w:r>
      <w:r w:rsidRPr="004F58CA">
        <w:rPr>
          <w:rStyle w:val="StyleUnderline"/>
          <w:rFonts w:asciiTheme="majorHAnsi" w:hAnsiTheme="majorHAnsi" w:cstheme="majorHAnsi"/>
          <w:highlight w:val="cyan"/>
        </w:rPr>
        <w:t>seem prone to go up</w:t>
      </w:r>
      <w:r w:rsidRPr="004F58CA">
        <w:rPr>
          <w:rFonts w:asciiTheme="majorHAnsi" w:hAnsiTheme="majorHAnsi" w:cstheme="majorHAnsi"/>
          <w:sz w:val="16"/>
        </w:rPr>
        <w:t xml:space="preserve"> as the number of nuclear powers grows.80 Moreover, </w:t>
      </w:r>
      <w:r w:rsidRPr="004F58CA">
        <w:rPr>
          <w:rStyle w:val="StyleUnderline"/>
          <w:rFonts w:asciiTheme="majorHAnsi" w:hAnsiTheme="majorHAnsi" w:cstheme="majorHAnsi"/>
        </w:rPr>
        <w:t>the risk of “unforeseen crisis dynamics” that could spin out of control is also higher as the number of nuclear powers increases. Finally, add to these concerns the enhanced danger of nuclear leakage, and a world with overall higher levels of security competition becomes yet more worrisome.</w:t>
      </w:r>
      <w:r w:rsidRPr="004F58CA">
        <w:rPr>
          <w:rFonts w:asciiTheme="majorHAnsi" w:hAnsiTheme="majorHAnsi" w:cstheme="majorHAnsi"/>
          <w:sz w:val="16"/>
        </w:rPr>
        <w:t xml:space="preserv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4F58CA">
        <w:rPr>
          <w:rFonts w:asciiTheme="majorHAnsi" w:hAnsiTheme="majorHAnsi" w:cstheme="majorHAnsi"/>
          <w:sz w:val="16"/>
        </w:rPr>
        <w:t>midtwentieth</w:t>
      </w:r>
      <w:proofErr w:type="spellEnd"/>
      <w:r w:rsidRPr="004F58CA">
        <w:rPr>
          <w:rFonts w:asciiTheme="majorHAnsi" w:hAnsiTheme="majorHAnsi" w:cstheme="majorHAnsi"/>
          <w:sz w:val="16"/>
        </w:rPr>
        <w:t xml:space="preserve"> century. </w:t>
      </w:r>
      <w:r w:rsidRPr="004F58CA">
        <w:rPr>
          <w:rStyle w:val="StyleUnderline"/>
          <w:rFonts w:asciiTheme="majorHAnsi" w:hAnsiTheme="majorHAnsi" w:cstheme="majorHAnsi"/>
        </w:rPr>
        <w:t>The problem is that China’s rise puts the possibility of its attaining regional hegemony on the table,</w:t>
      </w:r>
      <w:r w:rsidRPr="004F58CA">
        <w:rPr>
          <w:rFonts w:asciiTheme="majorHAnsi" w:hAnsiTheme="majorHAnsi" w:cstheme="majorHAnsi"/>
          <w:sz w:val="16"/>
        </w:rPr>
        <w:t xml:space="preserve"> at least in the medium to long term. As Mearsheimer notes, “</w:t>
      </w:r>
      <w:r w:rsidRPr="004F58CA">
        <w:rPr>
          <w:rStyle w:val="StyleUnderline"/>
          <w:rFonts w:asciiTheme="majorHAnsi" w:hAnsiTheme="majorHAnsi" w:cstheme="majorHAnsi"/>
        </w:rPr>
        <w:t>The United States will have to play a key role in countering China, because its Asian neighbors are not strong enough to do it by themselves.</w:t>
      </w:r>
      <w:r w:rsidRPr="004F58CA">
        <w:rPr>
          <w:rFonts w:asciiTheme="majorHAnsi" w:hAnsiTheme="majorHAnsi" w:cstheme="majorHAnsi"/>
          <w:sz w:val="16"/>
        </w:rPr>
        <w:t>”81 Therefore, unless China’s rise stalls, “</w:t>
      </w:r>
      <w:r w:rsidRPr="004F58CA">
        <w:rPr>
          <w:rStyle w:val="StyleUnderline"/>
          <w:rFonts w:asciiTheme="majorHAnsi" w:hAnsiTheme="majorHAnsi" w:cstheme="majorHAnsi"/>
        </w:rPr>
        <w:t>the United States is likely to act toward China similar to the way it behaved toward the Soviet Union during the Cold War</w:t>
      </w:r>
      <w:r w:rsidRPr="004F58CA">
        <w:rPr>
          <w:rFonts w:asciiTheme="majorHAnsi" w:hAnsiTheme="majorHAnsi" w:cstheme="majorHAnsi"/>
          <w:sz w:val="16"/>
        </w:rPr>
        <w:t xml:space="preserve">.”82 It follows that the United States should take no action that would compromise its capacity to move to onshore balancing in the future. </w:t>
      </w:r>
      <w:r w:rsidRPr="004F58CA">
        <w:rPr>
          <w:rStyle w:val="StyleUnderline"/>
          <w:rFonts w:asciiTheme="majorHAnsi" w:hAnsiTheme="majorHAnsi" w:cstheme="majorHAnsi"/>
        </w:rPr>
        <w:t>It will need to maintain key alliance relationships in Asia as well as the formidably expensive military capacity to intervene there.</w:t>
      </w:r>
      <w:r w:rsidRPr="004F58CA">
        <w:rPr>
          <w:rFonts w:asciiTheme="majorHAnsi" w:hAnsiTheme="majorHAnsi" w:cstheme="majorHAnsi"/>
          <w:sz w:val="16"/>
        </w:rPr>
        <w:t xml:space="preserve"> The implication is to get out of Iraq and Afghanistan, reduce the presence in Europe, and pivot to Asia— just what the United States is doing.83 In sum, </w:t>
      </w:r>
      <w:r w:rsidRPr="00C95688">
        <w:rPr>
          <w:rStyle w:val="StyleUnderline"/>
          <w:rFonts w:asciiTheme="majorHAnsi" w:hAnsiTheme="majorHAnsi" w:cstheme="majorHAnsi"/>
        </w:rPr>
        <w:t xml:space="preserve">the argument that </w:t>
      </w:r>
      <w:r w:rsidRPr="004F58CA">
        <w:rPr>
          <w:rStyle w:val="StyleUnderline"/>
          <w:rFonts w:asciiTheme="majorHAnsi" w:hAnsiTheme="majorHAnsi" w:cstheme="majorHAnsi"/>
          <w:highlight w:val="cyan"/>
        </w:rPr>
        <w:t>U.S. security commitments</w:t>
      </w:r>
      <w:r w:rsidRPr="00C95688">
        <w:rPr>
          <w:rStyle w:val="StyleUnderline"/>
          <w:rFonts w:asciiTheme="majorHAnsi" w:hAnsiTheme="majorHAnsi" w:cstheme="majorHAnsi"/>
        </w:rPr>
        <w:t xml:space="preserve"> are </w:t>
      </w:r>
      <w:r w:rsidRPr="004F58CA">
        <w:rPr>
          <w:rStyle w:val="StyleUnderline"/>
          <w:rFonts w:asciiTheme="majorHAnsi" w:hAnsiTheme="majorHAnsi" w:cstheme="majorHAnsi"/>
          <w:highlight w:val="cyan"/>
        </w:rPr>
        <w:t xml:space="preserve">unnecessary for peace is countered by </w:t>
      </w:r>
      <w:r w:rsidRPr="00C95688">
        <w:rPr>
          <w:rStyle w:val="StyleUnderline"/>
          <w:rFonts w:asciiTheme="majorHAnsi" w:hAnsiTheme="majorHAnsi" w:cstheme="majorHAnsi"/>
        </w:rPr>
        <w:t xml:space="preserve">a lot of </w:t>
      </w:r>
      <w:r w:rsidRPr="004F58CA">
        <w:rPr>
          <w:rStyle w:val="StyleUnderline"/>
          <w:rFonts w:asciiTheme="majorHAnsi" w:hAnsiTheme="majorHAnsi" w:cstheme="majorHAnsi"/>
          <w:highlight w:val="cyan"/>
        </w:rPr>
        <w:t xml:space="preserve">scholarship, </w:t>
      </w:r>
      <w:r w:rsidRPr="00FF7D24">
        <w:rPr>
          <w:rStyle w:val="StyleUnderline"/>
          <w:rFonts w:asciiTheme="majorHAnsi" w:hAnsiTheme="majorHAnsi" w:cstheme="majorHAnsi"/>
          <w:color w:val="FF0000"/>
          <w:highlight w:val="cyan"/>
        </w:rPr>
        <w:t>including highly influential realist scholarship</w:t>
      </w:r>
      <w:r w:rsidRPr="00FF7D24">
        <w:rPr>
          <w:rStyle w:val="StyleUnderline"/>
          <w:rFonts w:asciiTheme="majorHAnsi" w:hAnsiTheme="majorHAnsi" w:cstheme="majorHAnsi"/>
          <w:color w:val="FF0000"/>
        </w:rPr>
        <w:t>.</w:t>
      </w:r>
      <w:r w:rsidRPr="00FF7D24">
        <w:rPr>
          <w:rFonts w:asciiTheme="majorHAnsi" w:hAnsiTheme="majorHAnsi" w:cstheme="majorHAnsi"/>
          <w:color w:val="FF0000"/>
          <w:sz w:val="16"/>
        </w:rPr>
        <w:t xml:space="preserve"> In addition, </w:t>
      </w:r>
      <w:r w:rsidRPr="00FF7D24">
        <w:rPr>
          <w:rStyle w:val="StyleUnderline"/>
          <w:rFonts w:asciiTheme="majorHAnsi" w:hAnsiTheme="majorHAnsi" w:cstheme="majorHAnsi"/>
          <w:color w:val="FF0000"/>
        </w:rPr>
        <w:t>the argument that Eurasian peace is unnecessary for U.S. security is weakened by the potential for a large number of nasty security consequences as well as the need to retain a latent onshore balancing capacity that dramatically reduces the savings retrenchment might bring.</w:t>
      </w:r>
      <w:r w:rsidRPr="00FF7D24">
        <w:rPr>
          <w:rFonts w:asciiTheme="majorHAnsi" w:hAnsiTheme="majorHAnsi" w:cstheme="majorHAnsi"/>
          <w:color w:val="FF0000"/>
          <w:sz w:val="16"/>
        </w:rPr>
        <w:t xml:space="preserve"> Moreover, switching between offshore and onshore balancing could well be difficult. Bringing together the thrust of many of the arguments discussed so far underlines the degree to which the case for retrenchment misses the underlying logic of the deep engagement strategy. By supplying reassurance, deterrence, and active management, </w:t>
      </w:r>
      <w:r w:rsidRPr="00FF7D24">
        <w:rPr>
          <w:rStyle w:val="StyleUnderline"/>
          <w:rFonts w:asciiTheme="majorHAnsi" w:hAnsiTheme="majorHAnsi" w:cstheme="majorHAnsi"/>
          <w:color w:val="FF0000"/>
          <w:highlight w:val="cyan"/>
        </w:rPr>
        <w:t>the U</w:t>
      </w:r>
      <w:r w:rsidRPr="00FF7D24">
        <w:rPr>
          <w:rFonts w:asciiTheme="majorHAnsi" w:hAnsiTheme="majorHAnsi" w:cstheme="majorHAnsi"/>
          <w:color w:val="FF0000"/>
          <w:sz w:val="16"/>
        </w:rPr>
        <w:t xml:space="preserve">nited </w:t>
      </w:r>
      <w:r w:rsidRPr="00FF7D24">
        <w:rPr>
          <w:rStyle w:val="StyleUnderline"/>
          <w:rFonts w:asciiTheme="majorHAnsi" w:hAnsiTheme="majorHAnsi" w:cstheme="majorHAnsi"/>
          <w:color w:val="FF0000"/>
          <w:highlight w:val="cyan"/>
        </w:rPr>
        <w:t>S</w:t>
      </w:r>
      <w:r w:rsidRPr="00FF7D24">
        <w:rPr>
          <w:rFonts w:asciiTheme="majorHAnsi" w:hAnsiTheme="majorHAnsi" w:cstheme="majorHAnsi"/>
          <w:color w:val="FF0000"/>
          <w:sz w:val="16"/>
        </w:rPr>
        <w:t xml:space="preserve">tates </w:t>
      </w:r>
      <w:r w:rsidRPr="00FF7D24">
        <w:rPr>
          <w:rStyle w:val="StyleUnderline"/>
          <w:rFonts w:asciiTheme="majorHAnsi" w:hAnsiTheme="majorHAnsi" w:cstheme="majorHAnsi"/>
          <w:color w:val="FF0000"/>
          <w:highlight w:val="cyan"/>
        </w:rPr>
        <w:t>lowers security competition in the world’s key regions</w:t>
      </w:r>
      <w:r w:rsidRPr="00FF7D24">
        <w:rPr>
          <w:rStyle w:val="StyleUnderline"/>
          <w:rFonts w:asciiTheme="majorHAnsi" w:hAnsiTheme="majorHAnsi" w:cstheme="majorHAnsi"/>
          <w:color w:val="FF0000"/>
        </w:rPr>
        <w:t>, thereby preventing the emergence of a hothouse atmosphere for growing new military capabilities. Alliance ties dissuade partners from ramping up and also provide leverage to prevent military transfers to potential rivals.</w:t>
      </w:r>
      <w:r w:rsidRPr="00FF7D24">
        <w:rPr>
          <w:rFonts w:asciiTheme="majorHAnsi" w:hAnsiTheme="majorHAnsi" w:cstheme="majorHAnsi"/>
          <w:color w:val="FF0000"/>
          <w:sz w:val="16"/>
        </w:rPr>
        <w:t xml:space="preserve"> On top of all this, </w:t>
      </w:r>
      <w:r w:rsidRPr="00FF7D24">
        <w:rPr>
          <w:rStyle w:val="StyleUnderline"/>
          <w:rFonts w:asciiTheme="majorHAnsi" w:hAnsiTheme="majorHAnsi" w:cstheme="majorHAnsi"/>
          <w:color w:val="FF0000"/>
        </w:rPr>
        <w:t>the U</w:t>
      </w:r>
      <w:r w:rsidRPr="00FF7D24">
        <w:rPr>
          <w:rFonts w:asciiTheme="majorHAnsi" w:hAnsiTheme="majorHAnsi" w:cstheme="majorHAnsi"/>
          <w:color w:val="FF0000"/>
          <w:sz w:val="16"/>
        </w:rPr>
        <w:t xml:space="preserve">nited </w:t>
      </w:r>
      <w:r w:rsidRPr="00FF7D24">
        <w:rPr>
          <w:rStyle w:val="StyleUnderline"/>
          <w:rFonts w:asciiTheme="majorHAnsi" w:hAnsiTheme="majorHAnsi" w:cstheme="majorHAnsi"/>
          <w:color w:val="FF0000"/>
        </w:rPr>
        <w:t>S</w:t>
      </w:r>
      <w:r w:rsidRPr="00FF7D24">
        <w:rPr>
          <w:rFonts w:asciiTheme="majorHAnsi" w:hAnsiTheme="majorHAnsi" w:cstheme="majorHAnsi"/>
          <w:color w:val="FF0000"/>
          <w:sz w:val="16"/>
        </w:rPr>
        <w:t xml:space="preserve">tates’ formidable </w:t>
      </w:r>
      <w:r w:rsidRPr="00FF7D24">
        <w:rPr>
          <w:rStyle w:val="StyleUnderline"/>
          <w:rFonts w:asciiTheme="majorHAnsi" w:hAnsiTheme="majorHAnsi" w:cstheme="majorHAnsi"/>
          <w:color w:val="FF0000"/>
        </w:rPr>
        <w:t>military machine may deter entry by potential rivals.</w:t>
      </w:r>
      <w:r w:rsidRPr="00FF7D24">
        <w:rPr>
          <w:rFonts w:asciiTheme="majorHAnsi" w:hAnsiTheme="majorHAnsi" w:cstheme="majorHAnsi"/>
          <w:color w:val="FF0000"/>
          <w:sz w:val="16"/>
        </w:rPr>
        <w:t xml:space="preserve">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shrinking.85</w:t>
      </w:r>
    </w:p>
    <w:p w14:paraId="228B4C90" w14:textId="77777777" w:rsidR="00CC221A" w:rsidRPr="00F71695" w:rsidRDefault="00CC221A" w:rsidP="00CC221A">
      <w:pPr>
        <w:rPr>
          <w:rFonts w:asciiTheme="majorHAnsi" w:hAnsiTheme="majorHAnsi" w:cstheme="majorHAnsi"/>
        </w:rPr>
      </w:pPr>
    </w:p>
    <w:p w14:paraId="5504FBD7"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3B3E448B" w14:textId="77777777" w:rsidR="00CC221A" w:rsidRPr="00F71695" w:rsidRDefault="00CC221A" w:rsidP="00CC221A">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5ED84F60" w14:textId="77777777" w:rsidR="00CC221A" w:rsidRPr="00011E9C" w:rsidRDefault="00CC221A" w:rsidP="00CC221A">
      <w:pPr>
        <w:rPr>
          <w:rFonts w:asciiTheme="majorHAnsi" w:hAnsiTheme="majorHAnsi" w:cstheme="majorHAnsi"/>
          <w:color w:val="000000" w:themeColor="text1"/>
          <w:sz w:val="14"/>
        </w:rPr>
      </w:pPr>
      <w:r w:rsidRPr="00F71695">
        <w:rPr>
          <w:rFonts w:asciiTheme="majorHAnsi" w:hAnsiTheme="majorHAnsi" w:cstheme="majorHAnsi"/>
          <w:sz w:val="14"/>
        </w:rPr>
        <w:lastRenderedPageBreak/>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w:t>
      </w:r>
      <w:r w:rsidRPr="00C95688">
        <w:rPr>
          <w:rStyle w:val="StyleUnderline"/>
          <w:rFonts w:asciiTheme="majorHAnsi" w:hAnsiTheme="majorHAnsi" w:cstheme="majorHAnsi"/>
        </w:rPr>
        <w:t xml:space="preserve"> has </w:t>
      </w:r>
      <w:r w:rsidRPr="00F71695">
        <w:rPr>
          <w:rStyle w:val="StyleUnderline"/>
          <w:rFonts w:asciiTheme="majorHAnsi" w:hAnsiTheme="majorHAnsi" w:cstheme="majorHAnsi"/>
          <w:highlight w:val="green"/>
        </w:rPr>
        <w:t xml:space="preserve">afforded </w:t>
      </w:r>
      <w:r w:rsidRPr="00C95688">
        <w:rPr>
          <w:rStyle w:val="StyleUnderline"/>
          <w:rFonts w:asciiTheme="majorHAnsi" w:hAnsiTheme="majorHAnsi" w:cstheme="majorHAnsi"/>
        </w:rPr>
        <w:t xml:space="preserve">its </w:t>
      </w:r>
      <w:r w:rsidRPr="00F71695">
        <w:rPr>
          <w:rStyle w:val="StyleUnderline"/>
          <w:rFonts w:asciiTheme="majorHAnsi" w:hAnsiTheme="majorHAnsi" w:cstheme="majorHAnsi"/>
          <w:highlight w:val="green"/>
        </w:rPr>
        <w:t>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afforded the U</w:t>
      </w:r>
      <w:r w:rsidRPr="00C95688">
        <w:rPr>
          <w:rStyle w:val="StyleUnderline"/>
          <w:rFonts w:asciiTheme="majorHAnsi" w:hAnsiTheme="majorHAnsi" w:cstheme="majorHAnsi"/>
        </w:rPr>
        <w:t xml:space="preserve">nited </w:t>
      </w:r>
      <w:r w:rsidRPr="00F71695">
        <w:rPr>
          <w:rStyle w:val="StyleUnderline"/>
          <w:rFonts w:asciiTheme="majorHAnsi" w:hAnsiTheme="majorHAnsi" w:cstheme="majorHAnsi"/>
          <w:highlight w:val="green"/>
        </w:rPr>
        <w:t>St</w:t>
      </w:r>
      <w:r w:rsidRPr="00C95688">
        <w:rPr>
          <w:rStyle w:val="StyleUnderline"/>
          <w:rFonts w:asciiTheme="majorHAnsi" w:hAnsiTheme="majorHAnsi" w:cstheme="majorHAnsi"/>
        </w:rPr>
        <w:t>ates</w:t>
      </w:r>
      <w:r w:rsidRPr="00F71695">
        <w:rPr>
          <w:rStyle w:val="StyleUnderline"/>
          <w:rFonts w:asciiTheme="majorHAnsi" w:hAnsiTheme="majorHAnsi" w:cstheme="majorHAnsi"/>
          <w:highlight w:val="green"/>
        </w:rPr>
        <w:t xml:space="preserve">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C95688">
        <w:rPr>
          <w:rFonts w:asciiTheme="majorHAnsi" w:hAnsiTheme="majorHAnsi" w:cstheme="majorHAnsi"/>
          <w:sz w:val="14"/>
        </w:rPr>
        <w:t xml:space="preserve">. </w:t>
      </w:r>
      <w:r w:rsidRPr="00C95688">
        <w:rPr>
          <w:rStyle w:val="StyleUnderline"/>
          <w:rFonts w:asciiTheme="majorHAnsi" w:hAnsiTheme="majorHAnsi" w:cstheme="majorHAnsi"/>
        </w:rPr>
        <w:t xml:space="preserve">It has occurred </w:t>
      </w:r>
      <w:r w:rsidRPr="00F71695">
        <w:rPr>
          <w:rStyle w:val="Emphasis"/>
          <w:rFonts w:asciiTheme="majorHAnsi" w:hAnsiTheme="majorHAnsi" w:cstheme="majorHAnsi"/>
          <w:highlight w:val="green"/>
        </w:rPr>
        <w:t>because the “American pacifier”</w:t>
      </w:r>
      <w:r w:rsidRPr="00C95688">
        <w:rPr>
          <w:rStyle w:val="Emphasis"/>
          <w:rFonts w:asciiTheme="majorHAnsi" w:hAnsiTheme="majorHAnsi" w:cstheme="majorHAnsi"/>
        </w:rPr>
        <w:t xml:space="preserve"> has </w:t>
      </w:r>
      <w:r w:rsidRPr="00F71695">
        <w:rPr>
          <w:rStyle w:val="Emphasis"/>
          <w:rFonts w:asciiTheme="majorHAnsi" w:hAnsiTheme="majorHAnsi" w:cstheme="majorHAnsi"/>
          <w:highlight w:val="green"/>
        </w:rPr>
        <w:t>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C95688">
        <w:rPr>
          <w:rStyle w:val="StyleUnderline"/>
          <w:rFonts w:asciiTheme="majorHAnsi" w:hAnsiTheme="majorHAnsi" w:cstheme="majorHAnsi"/>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w:t>
      </w:r>
      <w:r w:rsidRPr="00C95688">
        <w:rPr>
          <w:rStyle w:val="StyleUnderline"/>
          <w:rFonts w:asciiTheme="majorHAnsi" w:hAnsiTheme="majorHAnsi" w:cstheme="majorHAnsi"/>
        </w:rPr>
        <w:t xml:space="preserve">t has </w:t>
      </w:r>
      <w:r w:rsidRPr="00F71695">
        <w:rPr>
          <w:rStyle w:val="StyleUnderline"/>
          <w:rFonts w:asciiTheme="majorHAnsi" w:hAnsiTheme="majorHAnsi" w:cstheme="majorHAnsi"/>
          <w:highlight w:val="green"/>
        </w:rPr>
        <w:t>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C95688">
        <w:rPr>
          <w:rStyle w:val="StyleUnderline"/>
          <w:rFonts w:asciiTheme="majorHAnsi" w:hAnsiTheme="majorHAnsi" w:cstheme="majorHAnsi"/>
        </w:rPr>
        <w:t xml:space="preserve">It has </w:t>
      </w:r>
      <w:r w:rsidRPr="00F71695">
        <w:rPr>
          <w:rStyle w:val="StyleUnderline"/>
          <w:rFonts w:asciiTheme="majorHAnsi" w:hAnsiTheme="majorHAnsi" w:cstheme="majorHAnsi"/>
          <w:highlight w:val="green"/>
        </w:rPr>
        <w:t>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C95688">
        <w:rPr>
          <w:rStyle w:val="StyleUnderline"/>
          <w:rFonts w:asciiTheme="majorHAnsi" w:hAnsiTheme="majorHAnsi" w:cstheme="majorHAnsi"/>
        </w:rPr>
        <w:t xml:space="preserve">What would </w:t>
      </w:r>
      <w:r w:rsidRPr="00F71695">
        <w:rPr>
          <w:rStyle w:val="StyleUnderline"/>
          <w:rFonts w:asciiTheme="majorHAnsi" w:hAnsiTheme="majorHAnsi" w:cstheme="majorHAnsi"/>
          <w:highlight w:val="green"/>
        </w:rPr>
        <w:t>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C95688">
        <w:rPr>
          <w:rStyle w:val="StyleUnderline"/>
          <w:rFonts w:asciiTheme="majorHAnsi" w:hAnsiTheme="majorHAnsi" w:cstheme="majorHAnsi"/>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 xml:space="preserve">feel empowered to </w:t>
      </w:r>
      <w:r w:rsidRPr="00C95688">
        <w:rPr>
          <w:rStyle w:val="StyleUnderline"/>
          <w:rFonts w:asciiTheme="majorHAnsi" w:hAnsiTheme="majorHAnsi" w:cstheme="majorHAnsi"/>
        </w:rPr>
        <w:t xml:space="preserve">more assertively </w:t>
      </w:r>
      <w:r w:rsidRPr="00F71695">
        <w:rPr>
          <w:rStyle w:val="StyleUnderline"/>
          <w:rFonts w:asciiTheme="majorHAnsi" w:hAnsiTheme="majorHAnsi" w:cstheme="majorHAnsi"/>
          <w:highlight w:val="green"/>
        </w:rPr>
        <w:t>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w:t>
      </w:r>
      <w:r w:rsidRPr="00C95688">
        <w:rPr>
          <w:rStyle w:val="StyleUnderline"/>
          <w:rFonts w:asciiTheme="majorHAnsi" w:hAnsiTheme="majorHAnsi" w:cstheme="majorHAnsi"/>
          <w:color w:val="000000" w:themeColor="text1"/>
        </w:rPr>
        <w:t xml:space="preserve">has </w:t>
      </w:r>
      <w:r w:rsidRPr="002454F5">
        <w:rPr>
          <w:rStyle w:val="StyleUnderline"/>
          <w:rFonts w:asciiTheme="majorHAnsi" w:hAnsiTheme="majorHAnsi" w:cstheme="majorHAnsi"/>
          <w:color w:val="000000" w:themeColor="text1"/>
          <w:highlight w:val="green"/>
        </w:rPr>
        <w:t xml:space="preserve">stoked </w:t>
      </w:r>
      <w:r w:rsidRPr="00C95688">
        <w:rPr>
          <w:rStyle w:val="StyleUnderline"/>
          <w:rFonts w:asciiTheme="majorHAnsi" w:hAnsiTheme="majorHAnsi" w:cstheme="majorHAnsi"/>
          <w:color w:val="000000" w:themeColor="text1"/>
        </w:rPr>
        <w:t xml:space="preserve">region-wide </w:t>
      </w:r>
      <w:r w:rsidRPr="002454F5">
        <w:rPr>
          <w:rStyle w:val="StyleUnderline"/>
          <w:rFonts w:asciiTheme="majorHAnsi" w:hAnsiTheme="majorHAnsi" w:cstheme="majorHAnsi"/>
          <w:color w:val="000000" w:themeColor="text1"/>
          <w:highlight w:val="green"/>
        </w:rPr>
        <w:t xml:space="preserve">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w:t>
      </w:r>
      <w:r w:rsidRPr="00C95688">
        <w:rPr>
          <w:rStyle w:val="StyleUnderline"/>
          <w:rFonts w:asciiTheme="majorHAnsi" w:hAnsiTheme="majorHAnsi" w:cstheme="majorHAnsi"/>
          <w:color w:val="000000" w:themeColor="text1"/>
        </w:rPr>
        <w:t xml:space="preserve"> an </w:t>
      </w:r>
      <w:r w:rsidRPr="002454F5">
        <w:rPr>
          <w:rStyle w:val="Emphasis"/>
          <w:rFonts w:asciiTheme="majorHAnsi" w:hAnsiTheme="majorHAnsi" w:cstheme="majorHAnsi"/>
          <w:color w:val="000000" w:themeColor="text1"/>
          <w:highlight w:val="green"/>
        </w:rPr>
        <w:t>incipient 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w:t>
      </w:r>
      <w:r w:rsidRPr="002454F5">
        <w:rPr>
          <w:rStyle w:val="Emphasis"/>
          <w:rFonts w:asciiTheme="majorHAnsi" w:hAnsiTheme="majorHAnsi" w:cstheme="majorHAnsi"/>
          <w:color w:val="000000" w:themeColor="text1"/>
          <w:highlight w:val="green"/>
        </w:rPr>
        <w:lastRenderedPageBreak/>
        <w:t xml:space="preserve">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face</w:t>
      </w:r>
      <w:r w:rsidRPr="00C95688">
        <w:rPr>
          <w:rStyle w:val="StyleUnderline"/>
          <w:rFonts w:asciiTheme="majorHAnsi" w:hAnsiTheme="majorHAnsi" w:cstheme="majorHAnsi"/>
          <w:color w:val="000000" w:themeColor="text1"/>
          <w:highlight w:val="green"/>
        </w:rPr>
        <w:t xml:space="preserve"> grave</w:t>
      </w:r>
      <w:r w:rsidRPr="00C95688">
        <w:rPr>
          <w:rStyle w:val="StyleUnderline"/>
          <w:rFonts w:asciiTheme="majorHAnsi" w:hAnsiTheme="majorHAnsi" w:cstheme="majorHAnsi"/>
          <w:color w:val="000000" w:themeColor="text1"/>
        </w:rPr>
        <w:t xml:space="preserve"> </w:t>
      </w:r>
      <w:r w:rsidRPr="00011E9C">
        <w:rPr>
          <w:rStyle w:val="StyleUnderline"/>
          <w:rFonts w:asciiTheme="majorHAnsi" w:hAnsiTheme="majorHAnsi" w:cstheme="majorHAnsi"/>
          <w:color w:val="000000" w:themeColor="text1"/>
          <w:highlight w:val="green"/>
        </w:rPr>
        <w:t xml:space="preserve">challenges </w:t>
      </w:r>
      <w:r w:rsidRPr="00C95688">
        <w:rPr>
          <w:rStyle w:val="StyleUnderline"/>
          <w:rFonts w:asciiTheme="majorHAnsi" w:hAnsiTheme="majorHAnsi" w:cstheme="majorHAnsi"/>
          <w:color w:val="000000" w:themeColor="text1"/>
        </w:rPr>
        <w:t xml:space="preserve">in </w:t>
      </w:r>
      <w:r w:rsidRPr="00011E9C">
        <w:rPr>
          <w:rStyle w:val="StyleUnderline"/>
          <w:rFonts w:asciiTheme="majorHAnsi" w:hAnsiTheme="majorHAnsi" w:cstheme="majorHAnsi"/>
          <w:color w:val="000000" w:themeColor="text1"/>
          <w:highlight w:val="green"/>
        </w:rPr>
        <w:t xml:space="preserve">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w:t>
      </w:r>
      <w:proofErr w:type="spellStart"/>
      <w:r w:rsidRPr="00011E9C">
        <w:rPr>
          <w:rFonts w:asciiTheme="majorHAnsi" w:hAnsiTheme="majorHAnsi" w:cstheme="majorHAnsi"/>
          <w:color w:val="000000" w:themeColor="text1"/>
          <w:sz w:val="16"/>
        </w:rPr>
        <w:t>Mearshimer</w:t>
      </w:r>
      <w:proofErr w:type="spellEnd"/>
      <w:r w:rsidRPr="00011E9C">
        <w:rPr>
          <w:rFonts w:asciiTheme="majorHAnsi" w:hAnsiTheme="majorHAnsi" w:cstheme="majorHAnsi"/>
          <w:color w:val="000000" w:themeColor="text1"/>
          <w:sz w:val="16"/>
        </w:rPr>
        <w:t xml:space="preserve">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w:t>
      </w:r>
      <w:r w:rsidRPr="00C95688">
        <w:rPr>
          <w:rStyle w:val="StyleUnderline"/>
          <w:rFonts w:asciiTheme="majorHAnsi" w:hAnsiTheme="majorHAnsi" w:cstheme="majorHAnsi"/>
          <w:color w:val="000000" w:themeColor="text1"/>
        </w:rPr>
        <w:t xml:space="preserve">like Japan and South Korea </w:t>
      </w:r>
      <w:r w:rsidRPr="00011E9C">
        <w:rPr>
          <w:rStyle w:val="StyleUnderline"/>
          <w:rFonts w:asciiTheme="majorHAnsi" w:hAnsiTheme="majorHAnsi" w:cstheme="majorHAnsi"/>
          <w:color w:val="000000" w:themeColor="text1"/>
          <w:highlight w:val="green"/>
        </w:rPr>
        <w:t xml:space="preserve">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stoking arms races and 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w:t>
      </w:r>
      <w:r w:rsidRPr="00C95688">
        <w:rPr>
          <w:rStyle w:val="StyleUnderline"/>
          <w:rFonts w:asciiTheme="majorHAnsi" w:hAnsiTheme="majorHAnsi" w:cstheme="majorHAnsi"/>
          <w:color w:val="000000" w:themeColor="text1"/>
        </w:rPr>
        <w:t>can</w:t>
      </w:r>
      <w:r w:rsidRPr="00011E9C">
        <w:rPr>
          <w:rStyle w:val="StyleUnderline"/>
          <w:rFonts w:asciiTheme="majorHAnsi" w:hAnsiTheme="majorHAnsi" w:cstheme="majorHAnsi"/>
          <w:color w:val="000000" w:themeColor="text1"/>
          <w:highlight w:val="green"/>
        </w:rPr>
        <w:t xml:space="preserve"> have a </w:t>
      </w:r>
      <w:r w:rsidRPr="00011E9C">
        <w:rPr>
          <w:rStyle w:val="Emphasis"/>
          <w:rFonts w:asciiTheme="majorHAnsi" w:hAnsiTheme="majorHAnsi" w:cstheme="majorHAnsi"/>
          <w:color w:val="000000" w:themeColor="text1"/>
          <w:highlight w:val="green"/>
        </w:rPr>
        <w:t xml:space="preserve">deteriorating effect on relations </w:t>
      </w:r>
      <w:r w:rsidRPr="00C95688">
        <w:rPr>
          <w:rStyle w:val="Emphasis"/>
          <w:rFonts w:asciiTheme="majorHAnsi" w:hAnsiTheme="majorHAnsi" w:cstheme="majorHAnsi"/>
          <w:color w:val="000000" w:themeColor="text1"/>
        </w:rPr>
        <w:t>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2B6A0FA3" w14:textId="77777777" w:rsidR="00CC221A" w:rsidRPr="00011E9C" w:rsidRDefault="00CC221A" w:rsidP="00CC221A">
      <w:pPr>
        <w:rPr>
          <w:rFonts w:asciiTheme="majorHAnsi" w:hAnsiTheme="majorHAnsi" w:cstheme="majorHAnsi"/>
          <w:color w:val="000000" w:themeColor="text1"/>
        </w:rPr>
      </w:pPr>
    </w:p>
    <w:p w14:paraId="1EE69A10" w14:textId="77777777" w:rsidR="00CC221A" w:rsidRPr="00011E9C" w:rsidRDefault="00CC221A" w:rsidP="00CC221A">
      <w:pPr>
        <w:rPr>
          <w:rFonts w:asciiTheme="majorHAnsi" w:hAnsiTheme="majorHAnsi" w:cstheme="majorHAnsi"/>
          <w:color w:val="000000" w:themeColor="text1"/>
          <w:sz w:val="14"/>
        </w:rPr>
      </w:pPr>
    </w:p>
    <w:p w14:paraId="0FB113FC" w14:textId="77777777" w:rsidR="00CC221A" w:rsidRPr="00011E9C" w:rsidRDefault="00CC221A" w:rsidP="00CC221A">
      <w:pPr>
        <w:rPr>
          <w:rFonts w:asciiTheme="majorHAnsi" w:hAnsiTheme="majorHAnsi" w:cstheme="majorHAnsi"/>
          <w:color w:val="000000" w:themeColor="text1"/>
        </w:rPr>
      </w:pPr>
    </w:p>
    <w:p w14:paraId="1758588E" w14:textId="77777777" w:rsidR="00CC221A" w:rsidRPr="00F71695" w:rsidRDefault="00CC221A" w:rsidP="00CC221A">
      <w:pPr>
        <w:pStyle w:val="Heading3"/>
        <w:rPr>
          <w:rFonts w:asciiTheme="majorHAnsi" w:hAnsiTheme="majorHAnsi" w:cstheme="majorHAnsi"/>
        </w:rPr>
      </w:pPr>
      <w:r w:rsidRPr="00F71695">
        <w:rPr>
          <w:rFonts w:asciiTheme="majorHAnsi" w:hAnsiTheme="majorHAnsi" w:cstheme="majorHAnsi"/>
        </w:rPr>
        <w:lastRenderedPageBreak/>
        <w:t>Advocacy</w:t>
      </w:r>
    </w:p>
    <w:p w14:paraId="334A074B"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3A069B91" w14:textId="77777777" w:rsidR="00CC221A" w:rsidRPr="00F71695" w:rsidRDefault="00CC221A" w:rsidP="00CC221A">
      <w:pPr>
        <w:rPr>
          <w:rFonts w:asciiTheme="majorHAnsi" w:hAnsiTheme="majorHAnsi" w:cstheme="majorHAnsi"/>
          <w:sz w:val="16"/>
        </w:rPr>
      </w:pPr>
    </w:p>
    <w:p w14:paraId="2A8AE2EB" w14:textId="4EBDD89C" w:rsidR="00CC221A" w:rsidRDefault="00CC221A" w:rsidP="00CC221A">
      <w:pPr>
        <w:pStyle w:val="Heading4"/>
        <w:rPr>
          <w:rFonts w:asciiTheme="majorHAnsi" w:hAnsiTheme="majorHAnsi" w:cstheme="majorHAnsi"/>
        </w:rPr>
      </w:pPr>
      <w:r w:rsidRPr="00F71695">
        <w:rPr>
          <w:rFonts w:asciiTheme="majorHAnsi" w:hAnsiTheme="majorHAnsi" w:cstheme="majorHAnsi"/>
        </w:rPr>
        <w:t xml:space="preserve">I’ll defend enforcement through </w:t>
      </w:r>
      <w:r w:rsidR="00C95688">
        <w:rPr>
          <w:rFonts w:asciiTheme="majorHAnsi" w:hAnsiTheme="majorHAnsi" w:cstheme="majorHAnsi"/>
        </w:rPr>
        <w:t xml:space="preserve">normal means which is </w:t>
      </w:r>
      <w:r>
        <w:rPr>
          <w:rFonts w:asciiTheme="majorHAnsi" w:hAnsiTheme="majorHAnsi" w:cstheme="majorHAnsi"/>
        </w:rPr>
        <w:t>Congress</w:t>
      </w:r>
    </w:p>
    <w:p w14:paraId="0415AEAF" w14:textId="4EDB1736" w:rsidR="009153DF" w:rsidRDefault="009153DF" w:rsidP="009153DF"/>
    <w:p w14:paraId="6101505B" w14:textId="3150C2D0" w:rsidR="009153DF" w:rsidRPr="00D07230" w:rsidRDefault="009153DF" w:rsidP="009153DF">
      <w:pPr>
        <w:pStyle w:val="Heading4"/>
      </w:pPr>
      <w:r w:rsidRPr="00D07230">
        <w:t>The Unconditional Right to Strike is defined in the NLRA</w:t>
      </w:r>
      <w:r w:rsidR="00DC4A4C">
        <w:t>-</w:t>
      </w:r>
    </w:p>
    <w:p w14:paraId="0A7492D2" w14:textId="1629D02B" w:rsidR="009153DF" w:rsidRPr="00D07230" w:rsidRDefault="00FF7D24" w:rsidP="009153DF">
      <w:hyperlink r:id="rId11" w:tooltip="Home" w:history="1">
        <w:r w:rsidR="009153DF" w:rsidRPr="00D07230">
          <w:rPr>
            <w:rStyle w:val="Hyperlink"/>
          </w:rPr>
          <w:t>National Labor Relations Board</w:t>
        </w:r>
      </w:hyperlink>
      <w:r w:rsidR="009153DF"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009153DF" w:rsidRPr="00D07230">
        <w:t>xxxx</w:t>
      </w:r>
      <w:proofErr w:type="spellEnd"/>
      <w:r w:rsidR="009153DF" w:rsidRPr="00D07230">
        <w:t>, "NLRA and the Right to Strike," https://www.nlrb.gov/about-nlrb/rights-we-protect/your-rights/nlra-and-the-right-to-strike</w:t>
      </w:r>
    </w:p>
    <w:p w14:paraId="35313B03" w14:textId="77777777" w:rsidR="009153DF" w:rsidRPr="00D07230" w:rsidRDefault="009153DF" w:rsidP="009153DF">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w:t>
      </w:r>
      <w:r w:rsidRPr="00D07230">
        <w:rPr>
          <w:sz w:val="16"/>
        </w:rPr>
        <w:lastRenderedPageBreak/>
        <w:t xml:space="preserve">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B80477">
        <w:rPr>
          <w:highlight w:val="yellow"/>
          <w:u w:val="single"/>
        </w:rPr>
        <w:t>physically blocking persons</w:t>
      </w:r>
      <w:r w:rsidRPr="00D07230">
        <w:rPr>
          <w:sz w:val="16"/>
        </w:rPr>
        <w:t xml:space="preserve"> from entering or leaving a struck plant. • Strikers </w:t>
      </w:r>
      <w:r w:rsidRPr="00B80477">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B80477">
        <w:rPr>
          <w:highlight w:val="yellow"/>
          <w:u w:val="single"/>
        </w:rPr>
        <w:t>attacking management</w:t>
      </w:r>
      <w:r w:rsidRPr="00D07230">
        <w:rPr>
          <w:sz w:val="16"/>
        </w:rPr>
        <w:t xml:space="preserve"> representatives.</w:t>
      </w:r>
    </w:p>
    <w:p w14:paraId="3CB1A8D3" w14:textId="77777777" w:rsidR="009153DF" w:rsidRPr="004F58CA" w:rsidRDefault="009153DF" w:rsidP="009153DF">
      <w:pPr>
        <w:rPr>
          <w:rFonts w:asciiTheme="majorHAnsi" w:hAnsiTheme="majorHAnsi" w:cstheme="majorHAnsi"/>
        </w:rPr>
      </w:pPr>
    </w:p>
    <w:p w14:paraId="46164FD4" w14:textId="77777777" w:rsidR="009153DF" w:rsidRPr="009153DF" w:rsidRDefault="009153DF" w:rsidP="009153DF"/>
    <w:p w14:paraId="7EB1FB44" w14:textId="77777777" w:rsidR="00DC4A4C" w:rsidRPr="00497C29" w:rsidRDefault="00DC4A4C" w:rsidP="00DC4A4C">
      <w:pPr>
        <w:pStyle w:val="Heading4"/>
        <w:rPr>
          <w:rFonts w:cs="Calibri"/>
        </w:rPr>
      </w:pPr>
      <w:r>
        <w:rPr>
          <w:rFonts w:cs="Calibri"/>
          <w:u w:val="single"/>
        </w:rPr>
        <w:t xml:space="preserve">Strikes </w:t>
      </w:r>
      <w:r w:rsidRPr="00497C29">
        <w:rPr>
          <w:rFonts w:cs="Calibri"/>
        </w:rPr>
        <w:t xml:space="preserve">are </w:t>
      </w:r>
      <w:r w:rsidRPr="00497C29">
        <w:rPr>
          <w:rFonts w:cs="Calibri"/>
          <w:u w:val="single"/>
        </w:rPr>
        <w:t>possible</w:t>
      </w:r>
      <w:r w:rsidRPr="00497C29">
        <w:rPr>
          <w:rFonts w:cs="Calibri"/>
        </w:rPr>
        <w:t xml:space="preserve"> and </w:t>
      </w:r>
      <w:r w:rsidRPr="00497C29">
        <w:rPr>
          <w:rFonts w:cs="Calibri"/>
          <w:u w:val="single"/>
        </w:rPr>
        <w:t xml:space="preserve">thump any </w:t>
      </w:r>
      <w:proofErr w:type="spellStart"/>
      <w:r w:rsidRPr="00497C29">
        <w:rPr>
          <w:rFonts w:cs="Calibri"/>
          <w:u w:val="single"/>
        </w:rPr>
        <w:t>disad</w:t>
      </w:r>
      <w:proofErr w:type="spellEnd"/>
      <w:r w:rsidRPr="00497C29">
        <w:rPr>
          <w:rFonts w:cs="Calibri"/>
          <w:u w:val="single"/>
        </w:rPr>
        <w:t xml:space="preserve"> link</w:t>
      </w:r>
      <w:r w:rsidRPr="00497C29">
        <w:rPr>
          <w:rFonts w:cs="Calibri"/>
        </w:rPr>
        <w:t>, but this burst will not last into any long-term change – the question of solvency is sustainability</w:t>
      </w:r>
    </w:p>
    <w:p w14:paraId="0D0160CF" w14:textId="77777777" w:rsidR="00DC4A4C" w:rsidRPr="00497C29" w:rsidRDefault="00DC4A4C" w:rsidP="00DC4A4C">
      <w:pPr>
        <w:rPr>
          <w:rStyle w:val="Style13ptBold"/>
        </w:rPr>
      </w:pPr>
      <w:r w:rsidRPr="00497C29">
        <w:rPr>
          <w:rStyle w:val="Style13ptBold"/>
        </w:rPr>
        <w:t>Greenhouse 10</w:t>
      </w:r>
      <w:r>
        <w:rPr>
          <w:rStyle w:val="Style13ptBold"/>
        </w:rPr>
        <w:t>/</w:t>
      </w:r>
      <w:r w:rsidRPr="00497C29">
        <w:rPr>
          <w:rStyle w:val="Style13ptBold"/>
        </w:rPr>
        <w:t>23</w:t>
      </w:r>
      <w:r>
        <w:rPr>
          <w:rStyle w:val="Style13ptBold"/>
        </w:rPr>
        <w:t xml:space="preserve"> </w:t>
      </w:r>
    </w:p>
    <w:p w14:paraId="08EB977B" w14:textId="77777777" w:rsidR="00DC4A4C" w:rsidRPr="00497C29" w:rsidRDefault="00DC4A4C" w:rsidP="00DC4A4C">
      <w:pPr>
        <w:rPr>
          <w:sz w:val="16"/>
        </w:rPr>
      </w:pPr>
      <w:r w:rsidRPr="00497C29">
        <w:rPr>
          <w:sz w:val="16"/>
        </w:rPr>
        <w:t>(Steven, https://www.theguardian.com/us-news/2021/oct/23/striketober-unions-strikes-workers-lasting-change)</w:t>
      </w:r>
    </w:p>
    <w:p w14:paraId="511EF897" w14:textId="77777777" w:rsidR="00DC4A4C" w:rsidRPr="00497C29" w:rsidRDefault="00DC4A4C" w:rsidP="00DC4A4C">
      <w:pPr>
        <w:rPr>
          <w:sz w:val="16"/>
        </w:rPr>
      </w:pPr>
      <w:r w:rsidRPr="00497C29">
        <w:rPr>
          <w:rStyle w:val="StyleUnderline"/>
        </w:rPr>
        <w:t xml:space="preserve">US </w:t>
      </w:r>
      <w:r w:rsidRPr="00497C29">
        <w:rPr>
          <w:rStyle w:val="StyleUnderline"/>
          <w:highlight w:val="green"/>
        </w:rPr>
        <w:t>labor unions have been on the defensive for decades</w:t>
      </w:r>
      <w:r w:rsidRPr="00497C29">
        <w:rPr>
          <w:rStyle w:val="StyleUnderline"/>
        </w:rPr>
        <w:t xml:space="preserve"> </w:t>
      </w:r>
      <w:r w:rsidRPr="00497C29">
        <w:rPr>
          <w:rStyle w:val="StyleUnderline"/>
          <w:highlight w:val="green"/>
        </w:rPr>
        <w:t>but</w:t>
      </w:r>
      <w:r w:rsidRPr="00497C29">
        <w:rPr>
          <w:rStyle w:val="StyleUnderline"/>
        </w:rPr>
        <w:t xml:space="preserve"> this October there has been a </w:t>
      </w:r>
      <w:r w:rsidRPr="00497C29">
        <w:rPr>
          <w:rStyle w:val="StyleUnderline"/>
          <w:highlight w:val="green"/>
        </w:rPr>
        <w:t>surprising</w:t>
      </w:r>
      <w:r w:rsidRPr="00497C29">
        <w:rPr>
          <w:rStyle w:val="StyleUnderline"/>
        </w:rPr>
        <w:t xml:space="preserve"> </w:t>
      </w:r>
      <w:r w:rsidRPr="00497C29">
        <w:rPr>
          <w:rStyle w:val="StyleUnderline"/>
          <w:highlight w:val="green"/>
        </w:rPr>
        <w:t>burst</w:t>
      </w:r>
      <w:r w:rsidRPr="00497C29">
        <w:rPr>
          <w:rStyle w:val="StyleUnderline"/>
        </w:rPr>
        <w:t xml:space="preserve"> </w:t>
      </w:r>
      <w:r w:rsidRPr="00497C29">
        <w:rPr>
          <w:rStyle w:val="StyleUnderline"/>
          <w:highlight w:val="green"/>
        </w:rPr>
        <w:t xml:space="preserve">of </w:t>
      </w:r>
      <w:r w:rsidRPr="00497C29">
        <w:rPr>
          <w:rStyle w:val="Emphasis"/>
          <w:highlight w:val="green"/>
        </w:rPr>
        <w:t>worker militancy and strikes</w:t>
      </w:r>
      <w:r w:rsidRPr="00497C29">
        <w:rPr>
          <w:sz w:val="16"/>
        </w:rPr>
        <w:t xml:space="preserve"> as workers have gone on the offensive to demand more. </w:t>
      </w:r>
      <w:r w:rsidRPr="00497C29">
        <w:rPr>
          <w:rStyle w:val="StyleUnderline"/>
        </w:rPr>
        <w:t xml:space="preserve">Experts are predicting </w:t>
      </w:r>
      <w:r w:rsidRPr="00497C29">
        <w:rPr>
          <w:rStyle w:val="Emphasis"/>
        </w:rPr>
        <w:t>more actions to come</w:t>
      </w:r>
      <w:r w:rsidRPr="00497C29">
        <w:rPr>
          <w:sz w:val="16"/>
        </w:rPr>
        <w:t xml:space="preserve"> </w:t>
      </w:r>
      <w:r w:rsidRPr="00497C29">
        <w:rPr>
          <w:rStyle w:val="StyleUnderline"/>
        </w:rPr>
        <w:t xml:space="preserve">but </w:t>
      </w:r>
      <w:r w:rsidRPr="00497C29">
        <w:rPr>
          <w:rStyle w:val="StyleUnderline"/>
          <w:highlight w:val="green"/>
        </w:rPr>
        <w:t xml:space="preserve">whether </w:t>
      </w:r>
      <w:r w:rsidRPr="00497C29">
        <w:rPr>
          <w:rStyle w:val="Emphasis"/>
          <w:highlight w:val="green"/>
        </w:rPr>
        <w:t>“</w:t>
      </w:r>
      <w:proofErr w:type="spellStart"/>
      <w:r w:rsidRPr="00497C29">
        <w:rPr>
          <w:rStyle w:val="Emphasis"/>
          <w:highlight w:val="green"/>
        </w:rPr>
        <w:t>Striketober</w:t>
      </w:r>
      <w:proofErr w:type="spellEnd"/>
      <w:r w:rsidRPr="00497C29">
        <w:rPr>
          <w:rStyle w:val="StyleUnderline"/>
          <w:highlight w:val="green"/>
        </w:rPr>
        <w:t xml:space="preserve">” can lead to permanent change remains an </w:t>
      </w:r>
      <w:r w:rsidRPr="00497C29">
        <w:rPr>
          <w:rStyle w:val="Emphasis"/>
          <w:highlight w:val="green"/>
        </w:rPr>
        <w:t>open question.</w:t>
      </w:r>
      <w:r w:rsidRPr="00497C29">
        <w:rPr>
          <w:rStyle w:val="StyleUnderline"/>
        </w:rPr>
        <w:t xml:space="preserve"> </w:t>
      </w:r>
      <w:r w:rsidRPr="00497C29">
        <w:rPr>
          <w:rStyle w:val="Emphasis"/>
        </w:rPr>
        <w:t>The scale of industrial action is truly remarkable</w:t>
      </w:r>
      <w:r w:rsidRPr="00497C29">
        <w:rPr>
          <w:sz w:val="16"/>
        </w:rPr>
        <w:t xml:space="preserve">. </w:t>
      </w:r>
      <w:r w:rsidRPr="00497C29">
        <w:rPr>
          <w:rStyle w:val="StyleUnderline"/>
        </w:rPr>
        <w:t xml:space="preserve">Ten thousand </w:t>
      </w:r>
      <w:r w:rsidRPr="00497C29">
        <w:rPr>
          <w:rStyle w:val="StyleUnderline"/>
          <w:highlight w:val="green"/>
        </w:rPr>
        <w:t>John Deere</w:t>
      </w:r>
      <w:r w:rsidRPr="00497C29">
        <w:rPr>
          <w:rStyle w:val="StyleUnderline"/>
        </w:rPr>
        <w:t xml:space="preserve"> workers</w:t>
      </w:r>
      <w:r w:rsidRPr="00497C29">
        <w:rPr>
          <w:sz w:val="16"/>
        </w:rPr>
        <w:t xml:space="preserve"> have gone on strike, </w:t>
      </w:r>
      <w:r w:rsidRPr="00497C29">
        <w:rPr>
          <w:rStyle w:val="StyleUnderline"/>
        </w:rPr>
        <w:t xml:space="preserve">1,400 </w:t>
      </w:r>
      <w:r w:rsidRPr="00497C29">
        <w:rPr>
          <w:rStyle w:val="StyleUnderline"/>
          <w:highlight w:val="green"/>
        </w:rPr>
        <w:t>Kellogg</w:t>
      </w:r>
      <w:r w:rsidRPr="00497C29">
        <w:rPr>
          <w:rStyle w:val="StyleUnderline"/>
        </w:rPr>
        <w:t xml:space="preserve"> workers</w:t>
      </w:r>
      <w:r w:rsidRPr="00497C29">
        <w:rPr>
          <w:sz w:val="16"/>
        </w:rPr>
        <w:t xml:space="preserve"> have walked out, as well as a walkout threatened by more than </w:t>
      </w:r>
      <w:r w:rsidRPr="00497C29">
        <w:rPr>
          <w:rStyle w:val="StyleUnderline"/>
        </w:rPr>
        <w:t xml:space="preserve">30,000 </w:t>
      </w:r>
      <w:r w:rsidRPr="00497C29">
        <w:rPr>
          <w:rStyle w:val="StyleUnderline"/>
          <w:highlight w:val="green"/>
        </w:rPr>
        <w:t>Kaiser</w:t>
      </w:r>
      <w:r w:rsidRPr="00497C29">
        <w:rPr>
          <w:rStyle w:val="StyleUnderline"/>
        </w:rPr>
        <w:t xml:space="preserve"> Permanente</w:t>
      </w:r>
      <w:r w:rsidRPr="00497C29">
        <w:rPr>
          <w:sz w:val="16"/>
        </w:rPr>
        <w:t xml:space="preserve"> workers, all inflamed by a profound disconnect between labor and management. Many </w:t>
      </w:r>
      <w:r w:rsidRPr="00497C29">
        <w:rPr>
          <w:rStyle w:val="StyleUnderline"/>
          <w:highlight w:val="green"/>
        </w:rPr>
        <w:t>frontline workers</w:t>
      </w:r>
      <w:r w:rsidRPr="00497C29">
        <w:rPr>
          <w:sz w:val="16"/>
        </w:rPr>
        <w:t xml:space="preserve"> – after working so hard and risking their lives during the pandemic – </w:t>
      </w:r>
      <w:r w:rsidRPr="00497C29">
        <w:rPr>
          <w:rStyle w:val="StyleUnderline"/>
        </w:rPr>
        <w:t>say they deserve substantial raises</w:t>
      </w:r>
      <w:r w:rsidRPr="00497C29">
        <w:rPr>
          <w:sz w:val="16"/>
        </w:rPr>
        <w:t xml:space="preserve"> along with lots of gratitude. W</w:t>
      </w:r>
      <w:r w:rsidRPr="00497C29">
        <w:rPr>
          <w:rStyle w:val="StyleUnderline"/>
        </w:rPr>
        <w:t xml:space="preserve">ith this in mind and with myriad employers complaining of a labor shortage, many workers believe </w:t>
      </w:r>
      <w:r w:rsidRPr="00497C29">
        <w:rPr>
          <w:rStyle w:val="StyleUnderline"/>
          <w:highlight w:val="green"/>
        </w:rPr>
        <w:t xml:space="preserve">it’s an </w:t>
      </w:r>
      <w:r w:rsidRPr="00497C29">
        <w:rPr>
          <w:rStyle w:val="Emphasis"/>
          <w:highlight w:val="green"/>
        </w:rPr>
        <w:t>opportune time</w:t>
      </w:r>
      <w:r w:rsidRPr="00497C29">
        <w:rPr>
          <w:rStyle w:val="StyleUnderline"/>
          <w:highlight w:val="green"/>
        </w:rPr>
        <w:t xml:space="preserve"> to demand more and go on strike</w:t>
      </w:r>
      <w:r w:rsidRPr="00497C29">
        <w:rPr>
          <w:rStyle w:val="StyleUnderline"/>
        </w:rPr>
        <w:t xml:space="preserve">. It doesn’t hurt that </w:t>
      </w:r>
      <w:r w:rsidRPr="00497C29">
        <w:rPr>
          <w:rStyle w:val="StyleUnderline"/>
          <w:highlight w:val="green"/>
        </w:rPr>
        <w:t xml:space="preserve">there’s a </w:t>
      </w:r>
      <w:r w:rsidRPr="00497C29">
        <w:rPr>
          <w:rStyle w:val="Emphasis"/>
          <w:highlight w:val="green"/>
        </w:rPr>
        <w:t>strongly pro-union president</w:t>
      </w:r>
      <w:r w:rsidRPr="00497C29">
        <w:rPr>
          <w:rStyle w:val="StyleUnderline"/>
          <w:highlight w:val="green"/>
        </w:rPr>
        <w:t xml:space="preserve"> in the White House and there’s </w:t>
      </w:r>
      <w:r w:rsidRPr="00497C29">
        <w:rPr>
          <w:rStyle w:val="Emphasis"/>
          <w:highlight w:val="green"/>
        </w:rPr>
        <w:t>more public support</w:t>
      </w:r>
      <w:r w:rsidRPr="00497C29">
        <w:rPr>
          <w:rStyle w:val="StyleUnderline"/>
          <w:highlight w:val="green"/>
        </w:rPr>
        <w:t xml:space="preserve"> for unions than in decades</w:t>
      </w:r>
      <w:r w:rsidRPr="00497C29">
        <w:rPr>
          <w:rStyle w:val="StyleUnderline"/>
        </w:rPr>
        <w:t>.</w:t>
      </w:r>
      <w:r w:rsidRPr="00497C29">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497C29">
        <w:rPr>
          <w:sz w:val="16"/>
        </w:rPr>
        <w:t>Laursen</w:t>
      </w:r>
      <w:proofErr w:type="spellEnd"/>
      <w:r w:rsidRPr="00497C29">
        <w:rPr>
          <w:sz w:val="16"/>
        </w:rPr>
        <w:t xml:space="preserve">, who earns $20.82 an hour after 19 years at Deere’s farm equipment factory in Ottumwa, Iowa. </w:t>
      </w:r>
      <w:proofErr w:type="spellStart"/>
      <w:r w:rsidRPr="00497C29">
        <w:rPr>
          <w:sz w:val="16"/>
        </w:rPr>
        <w:t>Laursen</w:t>
      </w:r>
      <w:proofErr w:type="spellEnd"/>
      <w:r w:rsidRPr="00497C29">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497C29">
        <w:rPr>
          <w:sz w:val="16"/>
        </w:rPr>
        <w:t>Laursen</w:t>
      </w:r>
      <w:proofErr w:type="spellEnd"/>
      <w:r w:rsidRPr="00497C29">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t>
      </w:r>
      <w:r w:rsidRPr="00497C29">
        <w:rPr>
          <w:sz w:val="16"/>
        </w:rPr>
        <w:lastRenderedPageBreak/>
        <w:t xml:space="preserve">walkout in 35 years. “We really showed up during the pandemic and kept building equipment for them,” </w:t>
      </w:r>
      <w:proofErr w:type="spellStart"/>
      <w:r w:rsidRPr="00497C29">
        <w:rPr>
          <w:sz w:val="16"/>
        </w:rPr>
        <w:t>Laursen</w:t>
      </w:r>
      <w:proofErr w:type="spellEnd"/>
      <w:r w:rsidRPr="00497C29">
        <w:rPr>
          <w:sz w:val="16"/>
        </w:rPr>
        <w:t xml:space="preserve"> said. “Now we want something back. The stars are finally lined up for us, and we had to bring the fight.” Thomas </w:t>
      </w:r>
      <w:proofErr w:type="spellStart"/>
      <w:r w:rsidRPr="00497C29">
        <w:rPr>
          <w:rStyle w:val="StyleUnderline"/>
        </w:rPr>
        <w:t>Kochan</w:t>
      </w:r>
      <w:proofErr w:type="spellEnd"/>
      <w:r w:rsidRPr="00497C29">
        <w:rPr>
          <w:rStyle w:val="StyleUnderline"/>
        </w:rPr>
        <w:t>, an MIT professor</w:t>
      </w:r>
      <w:r w:rsidRPr="00497C29">
        <w:rPr>
          <w:sz w:val="16"/>
        </w:rPr>
        <w:t xml:space="preserve"> of industrial relations, </w:t>
      </w:r>
      <w:r w:rsidRPr="00497C29">
        <w:rPr>
          <w:rStyle w:val="StyleUnderline"/>
        </w:rPr>
        <w:t>agreed that it was a favorable time for workers</w:t>
      </w:r>
      <w:r w:rsidRPr="00497C29">
        <w:rPr>
          <w:sz w:val="16"/>
        </w:rPr>
        <w:t xml:space="preserve"> – many corporations have substantially increased pay in response to the labor shortage. “It’s clear that workers are much more empowered,” he said. “</w:t>
      </w:r>
      <w:r w:rsidRPr="00497C29">
        <w:rPr>
          <w:rStyle w:val="Emphasis"/>
          <w:highlight w:val="green"/>
        </w:rPr>
        <w:t>They’re empowered</w:t>
      </w:r>
      <w:r w:rsidRPr="00497C29">
        <w:rPr>
          <w:rStyle w:val="Emphasis"/>
        </w:rPr>
        <w:t xml:space="preserve"> because of the labor shortage</w:t>
      </w:r>
      <w:r w:rsidRPr="00497C29">
        <w:rPr>
          <w:sz w:val="16"/>
        </w:rPr>
        <w:t xml:space="preserve">.” </w:t>
      </w:r>
      <w:proofErr w:type="spellStart"/>
      <w:r w:rsidRPr="00497C29">
        <w:rPr>
          <w:sz w:val="16"/>
        </w:rPr>
        <w:t>Kochan</w:t>
      </w:r>
      <w:proofErr w:type="spellEnd"/>
      <w:r w:rsidRPr="00497C29">
        <w:rPr>
          <w:sz w:val="16"/>
        </w:rPr>
        <w:t xml:space="preserve"> added: “</w:t>
      </w:r>
      <w:r w:rsidRPr="00497C29">
        <w:rPr>
          <w:rStyle w:val="Emphasis"/>
        </w:rPr>
        <w:t xml:space="preserve">These strikes could easily trigger more strike activity if several are successful or perceived to be successful.” </w:t>
      </w:r>
      <w:r w:rsidRPr="00497C29">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497C29">
        <w:rPr>
          <w:sz w:val="16"/>
        </w:rPr>
        <w:t>for ever</w:t>
      </w:r>
      <w:proofErr w:type="spellEnd"/>
      <w:r w:rsidRPr="00497C29">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497C29">
        <w:rPr>
          <w:sz w:val="16"/>
        </w:rPr>
        <w:t>Kochan</w:t>
      </w:r>
      <w:proofErr w:type="spellEnd"/>
      <w:r w:rsidRPr="00497C29">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497C29">
        <w:rPr>
          <w:rStyle w:val="StyleUnderline"/>
        </w:rPr>
        <w:t xml:space="preserve">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497C29">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497C29">
        <w:rPr>
          <w:rStyle w:val="StyleUnderline"/>
        </w:rPr>
        <w:t>if workers see others winning better wages and conditions through strikes, that will raise unions’ visibility and lead to more workers voting to join unions</w:t>
      </w:r>
      <w:r w:rsidRPr="00497C29">
        <w:rPr>
          <w:sz w:val="16"/>
        </w:rPr>
        <w:t xml:space="preserve">. </w:t>
      </w:r>
      <w:r w:rsidRPr="00497C29">
        <w:rPr>
          <w:rStyle w:val="StyleUnderline"/>
        </w:rPr>
        <w:t>Despite the recent turbulence</w:t>
      </w:r>
      <w:r w:rsidRPr="00497C29">
        <w:rPr>
          <w:sz w:val="16"/>
        </w:rPr>
        <w:t xml:space="preserve">, Ruth </w:t>
      </w:r>
      <w:r w:rsidRPr="00497C29">
        <w:rPr>
          <w:rStyle w:val="StyleUnderline"/>
        </w:rPr>
        <w:t>Milkman, a sociologist of labor</w:t>
      </w:r>
      <w:r w:rsidRPr="00497C29">
        <w:rPr>
          <w:sz w:val="16"/>
        </w:rPr>
        <w:t xml:space="preserve"> at City University of New York, </w:t>
      </w:r>
      <w:r w:rsidRPr="00497C29">
        <w:rPr>
          <w:rStyle w:val="StyleUnderline"/>
        </w:rPr>
        <w:t>foresees a return to the status quo</w:t>
      </w:r>
      <w:r w:rsidRPr="00497C29">
        <w:rPr>
          <w:sz w:val="16"/>
        </w:rPr>
        <w:t>. “I think things will go back to where they were once things settle down,” she said. “</w:t>
      </w:r>
      <w:r w:rsidRPr="00497C29">
        <w:rPr>
          <w:rStyle w:val="Emphasis"/>
          <w:highlight w:val="green"/>
        </w:rPr>
        <w:t>The labor shortage is not necessarily going to last</w:t>
      </w:r>
      <w:r w:rsidRPr="00497C29">
        <w:rPr>
          <w:sz w:val="16"/>
        </w:rPr>
        <w:t xml:space="preserve">.” </w:t>
      </w:r>
      <w:r w:rsidRPr="00497C29">
        <w:rPr>
          <w:rStyle w:val="StyleUnderline"/>
        </w:rPr>
        <w:t xml:space="preserve">She sees the </w:t>
      </w:r>
      <w:r w:rsidRPr="00497C29">
        <w:rPr>
          <w:rStyle w:val="StyleUnderline"/>
          <w:highlight w:val="green"/>
        </w:rPr>
        <w:t>number of strikes declining once the labor shortage ends.</w:t>
      </w:r>
      <w:r w:rsidRPr="00497C29">
        <w:rPr>
          <w:rStyle w:val="StyleUnderline"/>
        </w:rPr>
        <w:t xml:space="preserve"> In her view, union </w:t>
      </w:r>
      <w:r w:rsidRPr="00497C29">
        <w:rPr>
          <w:rStyle w:val="StyleUnderline"/>
        </w:rPr>
        <w:lastRenderedPageBreak/>
        <w:t xml:space="preserve">membership isn’t likely to increase markedly because “they’re not doing that much organizing. </w:t>
      </w:r>
      <w:r w:rsidRPr="00497C29">
        <w:rPr>
          <w:sz w:val="16"/>
        </w:rPr>
        <w:t xml:space="preserve">“There’s a little” – like the unionization efforts at Starbucks in Buffalo and at Amazon – “but it’s not as if there’s some big push.” </w:t>
      </w:r>
      <w:r w:rsidRPr="00497C29">
        <w:rPr>
          <w:rStyle w:val="StyleUnderline"/>
        </w:rPr>
        <w:t>A big question</w:t>
      </w:r>
      <w:r w:rsidRPr="00497C29">
        <w:rPr>
          <w:sz w:val="16"/>
        </w:rPr>
        <w:t xml:space="preserve">, Milkman said, </w:t>
      </w:r>
      <w:r w:rsidRPr="00497C29">
        <w:rPr>
          <w:rStyle w:val="Emphasis"/>
        </w:rPr>
        <w:t xml:space="preserve">was </w:t>
      </w:r>
      <w:r w:rsidRPr="00497C29">
        <w:rPr>
          <w:rStyle w:val="Emphasis"/>
          <w:highlight w:val="green"/>
        </w:rPr>
        <w:t>how can today’s labor momentum be sustained</w:t>
      </w:r>
      <w:r w:rsidRPr="00497C29">
        <w:rPr>
          <w:sz w:val="16"/>
        </w:rPr>
        <w:t xml:space="preserve">? She said it would help if Congress passed the Protecting the </w:t>
      </w:r>
      <w:r w:rsidRPr="00497C29">
        <w:rPr>
          <w:highlight w:val="green"/>
          <w:u w:val="single"/>
        </w:rPr>
        <w:t>Right to Organize</w:t>
      </w:r>
      <w:r w:rsidRPr="00497C29">
        <w:rPr>
          <w:sz w:val="16"/>
        </w:rPr>
        <w:t xml:space="preserve"> Act, which would </w:t>
      </w:r>
      <w:r w:rsidRPr="00497C29">
        <w:rPr>
          <w:highlight w:val="green"/>
          <w:u w:val="single"/>
        </w:rPr>
        <w:t>make it easier to unionize</w:t>
      </w:r>
      <w:r w:rsidRPr="00497C29">
        <w:rPr>
          <w:u w:val="single"/>
        </w:rPr>
        <w:t xml:space="preserve"> workers</w:t>
      </w:r>
      <w:r w:rsidRPr="00497C29">
        <w:rPr>
          <w:sz w:val="16"/>
        </w:rPr>
        <w:t xml:space="preserve">. That law would </w:t>
      </w:r>
      <w:r w:rsidRPr="00497C29">
        <w:rPr>
          <w:highlight w:val="green"/>
          <w:u w:val="single"/>
        </w:rPr>
        <w:t>spur</w:t>
      </w:r>
      <w:r w:rsidRPr="00497C29">
        <w:rPr>
          <w:sz w:val="16"/>
          <w:u w:val="single"/>
        </w:rPr>
        <w:t xml:space="preserve"> </w:t>
      </w:r>
      <w:r w:rsidRPr="00497C29">
        <w:rPr>
          <w:u w:val="single"/>
        </w:rPr>
        <w:t xml:space="preserve">unions to do </w:t>
      </w:r>
      <w:r w:rsidRPr="00497C29">
        <w:rPr>
          <w:highlight w:val="green"/>
          <w:u w:val="single"/>
        </w:rPr>
        <w:t>more organizing</w:t>
      </w:r>
      <w:r w:rsidRPr="00497C29">
        <w:rPr>
          <w:sz w:val="16"/>
          <w:u w:val="single"/>
        </w:rPr>
        <w:t xml:space="preserve"> </w:t>
      </w:r>
      <w:r w:rsidRPr="00497C29">
        <w:rPr>
          <w:sz w:val="16"/>
        </w:rPr>
        <w:t>and increase their chances of winning union drives. “That would be a real shot in the arm,” Milkman said.</w:t>
      </w:r>
    </w:p>
    <w:p w14:paraId="2C338775" w14:textId="77777777" w:rsidR="00DC4A4C" w:rsidRDefault="00DC4A4C" w:rsidP="00DC4A4C">
      <w:pPr>
        <w:rPr>
          <w:rFonts w:asciiTheme="majorHAnsi" w:hAnsiTheme="majorHAnsi" w:cstheme="majorHAnsi"/>
          <w:sz w:val="16"/>
        </w:rPr>
      </w:pPr>
    </w:p>
    <w:p w14:paraId="4FE05BBC" w14:textId="77777777" w:rsidR="00DC4A4C" w:rsidRPr="00DE2072" w:rsidRDefault="00DC4A4C" w:rsidP="00DC4A4C">
      <w:pPr>
        <w:pStyle w:val="Heading4"/>
        <w:rPr>
          <w:rFonts w:asciiTheme="majorHAnsi" w:hAnsiTheme="majorHAnsi" w:cstheme="majorHAnsi"/>
        </w:rPr>
      </w:pPr>
      <w:r w:rsidRPr="00DE2072">
        <w:rPr>
          <w:rFonts w:asciiTheme="majorHAnsi" w:hAnsiTheme="majorHAnsi" w:cstheme="majorHAnsi"/>
        </w:rPr>
        <w:t>Empirics go conclusively AFF --- best, most recent studies prove that unions increase innovation</w:t>
      </w:r>
    </w:p>
    <w:p w14:paraId="6D2C1908" w14:textId="77777777" w:rsidR="00DC4A4C" w:rsidRPr="00DE2072" w:rsidRDefault="00DC4A4C" w:rsidP="00DC4A4C">
      <w:pPr>
        <w:rPr>
          <w:rFonts w:asciiTheme="majorHAnsi" w:hAnsiTheme="majorHAnsi" w:cstheme="majorHAnsi"/>
        </w:rPr>
      </w:pPr>
      <w:r w:rsidRPr="00DE2072">
        <w:rPr>
          <w:rStyle w:val="Style13ptBold"/>
          <w:rFonts w:asciiTheme="majorHAnsi" w:hAnsiTheme="majorHAnsi" w:cstheme="majorHAnsi"/>
        </w:rPr>
        <w:t xml:space="preserve">Berton, </w:t>
      </w:r>
      <w:proofErr w:type="spellStart"/>
      <w:r w:rsidRPr="00DE2072">
        <w:rPr>
          <w:rStyle w:val="Style13ptBold"/>
          <w:rFonts w:asciiTheme="majorHAnsi" w:hAnsiTheme="majorHAnsi" w:cstheme="majorHAnsi"/>
        </w:rPr>
        <w:t>Dughera</w:t>
      </w:r>
      <w:proofErr w:type="spellEnd"/>
      <w:r w:rsidRPr="00DE2072">
        <w:rPr>
          <w:rStyle w:val="Style13ptBold"/>
          <w:rFonts w:asciiTheme="majorHAnsi" w:hAnsiTheme="majorHAnsi" w:cstheme="majorHAnsi"/>
        </w:rPr>
        <w:t xml:space="preserve">, and Ricci 21 </w:t>
      </w:r>
      <w:r w:rsidRPr="00DE2072">
        <w:rPr>
          <w:rFonts w:asciiTheme="majorHAnsi" w:hAnsiTheme="majorHAnsi" w:cstheme="majorHAnsi"/>
          <w:sz w:val="15"/>
          <w:szCs w:val="16"/>
        </w:rPr>
        <w:t xml:space="preserve">[Fabio Berton University of Torino, </w:t>
      </w:r>
      <w:proofErr w:type="spellStart"/>
      <w:r w:rsidRPr="00DE2072">
        <w:rPr>
          <w:rFonts w:asciiTheme="majorHAnsi" w:hAnsiTheme="majorHAnsi" w:cstheme="majorHAnsi"/>
          <w:sz w:val="15"/>
          <w:szCs w:val="16"/>
        </w:rPr>
        <w:t>LABORatorio</w:t>
      </w:r>
      <w:proofErr w:type="spellEnd"/>
      <w:r w:rsidRPr="00DE2072">
        <w:rPr>
          <w:rFonts w:asciiTheme="majorHAnsi" w:hAnsiTheme="majorHAnsi" w:cstheme="majorHAnsi"/>
          <w:sz w:val="15"/>
          <w:szCs w:val="16"/>
        </w:rPr>
        <w:t xml:space="preserve"> R. </w:t>
      </w:r>
      <w:proofErr w:type="spellStart"/>
      <w:r w:rsidRPr="00DE2072">
        <w:rPr>
          <w:rFonts w:asciiTheme="majorHAnsi" w:hAnsiTheme="majorHAnsi" w:cstheme="majorHAnsi"/>
          <w:sz w:val="15"/>
          <w:szCs w:val="16"/>
        </w:rPr>
        <w:t>Revelli</w:t>
      </w:r>
      <w:proofErr w:type="spellEnd"/>
      <w:r w:rsidRPr="00DE2072">
        <w:rPr>
          <w:rFonts w:asciiTheme="majorHAnsi" w:hAnsiTheme="majorHAnsi" w:cstheme="majorHAnsi"/>
          <w:sz w:val="15"/>
          <w:szCs w:val="16"/>
        </w:rPr>
        <w:t xml:space="preserve">, IZA and CIRET Stefano </w:t>
      </w:r>
      <w:proofErr w:type="spellStart"/>
      <w:r w:rsidRPr="00DE2072">
        <w:rPr>
          <w:rFonts w:asciiTheme="majorHAnsi" w:hAnsiTheme="majorHAnsi" w:cstheme="majorHAnsi"/>
          <w:sz w:val="15"/>
          <w:szCs w:val="16"/>
        </w:rPr>
        <w:t>Dughera</w:t>
      </w:r>
      <w:proofErr w:type="spellEnd"/>
      <w:r w:rsidRPr="00DE2072">
        <w:rPr>
          <w:rFonts w:asciiTheme="majorHAnsi" w:hAnsiTheme="majorHAnsi" w:cstheme="majorHAnsi"/>
          <w:sz w:val="15"/>
          <w:szCs w:val="16"/>
        </w:rPr>
        <w:t xml:space="preserve"> University of Torino and </w:t>
      </w:r>
      <w:proofErr w:type="spellStart"/>
      <w:r w:rsidRPr="00DE2072">
        <w:rPr>
          <w:rFonts w:asciiTheme="majorHAnsi" w:hAnsiTheme="majorHAnsi" w:cstheme="majorHAnsi"/>
          <w:sz w:val="15"/>
          <w:szCs w:val="16"/>
        </w:rPr>
        <w:t>LABORatorio</w:t>
      </w:r>
      <w:proofErr w:type="spellEnd"/>
      <w:r w:rsidRPr="00DE2072">
        <w:rPr>
          <w:rFonts w:asciiTheme="majorHAnsi" w:hAnsiTheme="majorHAnsi" w:cstheme="majorHAnsi"/>
          <w:sz w:val="15"/>
          <w:szCs w:val="16"/>
        </w:rPr>
        <w:t xml:space="preserve"> R. </w:t>
      </w:r>
      <w:proofErr w:type="spellStart"/>
      <w:r w:rsidRPr="00DE2072">
        <w:rPr>
          <w:rFonts w:asciiTheme="majorHAnsi" w:hAnsiTheme="majorHAnsi" w:cstheme="majorHAnsi"/>
          <w:sz w:val="15"/>
          <w:szCs w:val="16"/>
        </w:rPr>
        <w:t>Revelli</w:t>
      </w:r>
      <w:proofErr w:type="spellEnd"/>
      <w:r w:rsidRPr="00DE2072">
        <w:rPr>
          <w:rFonts w:asciiTheme="majorHAnsi" w:hAnsiTheme="majorHAnsi" w:cstheme="majorHAnsi"/>
          <w:sz w:val="15"/>
          <w:szCs w:val="16"/>
        </w:rPr>
        <w:t>, Andrea Ricci INAPP.  “Are Unions Detrimental to Innovation?  Theory and Evidence.”  February 2021.  https://ftp.iza.org/dp14102.pdf]</w:t>
      </w:r>
    </w:p>
    <w:p w14:paraId="4FC92AA9" w14:textId="77777777" w:rsidR="00DC4A4C" w:rsidRDefault="00DC4A4C" w:rsidP="00DC4A4C">
      <w:pPr>
        <w:rPr>
          <w:rFonts w:asciiTheme="majorHAnsi" w:hAnsiTheme="majorHAnsi" w:cstheme="majorHAnsi"/>
          <w:sz w:val="16"/>
        </w:rPr>
      </w:pPr>
      <w:r w:rsidRPr="00DE2072">
        <w:rPr>
          <w:rFonts w:asciiTheme="majorHAnsi" w:hAnsiTheme="majorHAnsi" w:cstheme="majorHAnsi"/>
          <w:sz w:val="16"/>
        </w:rPr>
        <w:t xml:space="preserve">In this article, </w:t>
      </w:r>
      <w:r w:rsidRPr="00DE2072">
        <w:rPr>
          <w:rFonts w:asciiTheme="majorHAnsi" w:hAnsiTheme="majorHAnsi" w:cstheme="majorHAnsi"/>
          <w:u w:val="single"/>
        </w:rPr>
        <w:t xml:space="preserve">we study the </w:t>
      </w:r>
      <w:r w:rsidRPr="00DE2072">
        <w:rPr>
          <w:rFonts w:asciiTheme="majorHAnsi" w:hAnsiTheme="majorHAnsi" w:cstheme="majorHAnsi"/>
          <w:highlight w:val="green"/>
          <w:u w:val="single"/>
        </w:rPr>
        <w:t>relationship between unions and innovation</w:t>
      </w:r>
      <w:r w:rsidRPr="00DE2072">
        <w:rPr>
          <w:rFonts w:asciiTheme="majorHAnsi" w:hAnsiTheme="majorHAnsi" w:cstheme="majorHAnsi"/>
          <w:u w:val="single"/>
        </w:rPr>
        <w:t xml:space="preserve">, </w:t>
      </w:r>
      <w:r w:rsidRPr="00DE2072">
        <w:rPr>
          <w:rFonts w:asciiTheme="majorHAnsi" w:hAnsiTheme="majorHAnsi" w:cstheme="majorHAnsi"/>
          <w:sz w:val="16"/>
        </w:rPr>
        <w:t xml:space="preserve">from both a theoretical and an empirical point of view. From the theoretical standpoint, </w:t>
      </w:r>
      <w:r w:rsidRPr="00DE2072">
        <w:rPr>
          <w:rFonts w:asciiTheme="majorHAnsi" w:hAnsiTheme="majorHAnsi" w:cstheme="majorHAnsi"/>
          <w:u w:val="single"/>
        </w:rPr>
        <w:t xml:space="preserve">we propose a model capable of providing a rationale for the possibly ambiguous effect – </w:t>
      </w:r>
      <w:r w:rsidRPr="00DE2072">
        <w:rPr>
          <w:rFonts w:asciiTheme="majorHAnsi" w:hAnsiTheme="majorHAnsi" w:cstheme="majorHAnsi"/>
          <w:highlight w:val="green"/>
          <w:u w:val="single"/>
        </w:rPr>
        <w:t>confirmed by</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international empirical literature</w:t>
      </w:r>
      <w:r w:rsidRPr="00DE2072">
        <w:rPr>
          <w:rFonts w:asciiTheme="majorHAnsi" w:hAnsiTheme="majorHAnsi" w:cstheme="majorHAnsi"/>
          <w:u w:val="single"/>
        </w:rPr>
        <w:t xml:space="preserve"> – of unions on innovation.</w:t>
      </w:r>
      <w:r w:rsidRPr="00DE2072">
        <w:rPr>
          <w:rFonts w:asciiTheme="majorHAnsi" w:hAnsiTheme="majorHAnsi" w:cstheme="majorHAnsi"/>
          <w:sz w:val="16"/>
        </w:rPr>
        <w:t xml:space="preserve"> The intuition is that </w:t>
      </w:r>
      <w:r w:rsidRPr="00DE2072">
        <w:rPr>
          <w:rFonts w:asciiTheme="majorHAnsi" w:hAnsiTheme="majorHAnsi" w:cstheme="majorHAnsi"/>
          <w:u w:val="single"/>
        </w:rPr>
        <w:t xml:space="preserve">the traditional rent sharing/hold-up view can be more than compensated by the </w:t>
      </w:r>
      <w:r w:rsidRPr="00DE2072">
        <w:rPr>
          <w:rFonts w:asciiTheme="majorHAnsi" w:hAnsiTheme="majorHAnsi" w:cstheme="majorHAnsi"/>
          <w:highlight w:val="green"/>
          <w:u w:val="single"/>
        </w:rPr>
        <w:t>cooperative state of industrial relations and</w:t>
      </w:r>
      <w:r w:rsidRPr="00DE2072">
        <w:rPr>
          <w:rFonts w:asciiTheme="majorHAnsi" w:hAnsiTheme="majorHAnsi" w:cstheme="majorHAnsi"/>
          <w:u w:val="single"/>
        </w:rPr>
        <w:t xml:space="preserve"> by the </w:t>
      </w:r>
      <w:r w:rsidRPr="00DE2072">
        <w:rPr>
          <w:rFonts w:asciiTheme="majorHAnsi" w:hAnsiTheme="majorHAnsi" w:cstheme="majorHAnsi"/>
          <w:highlight w:val="green"/>
          <w:u w:val="single"/>
        </w:rPr>
        <w:t>incentive to commit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that unions</w:t>
      </w:r>
      <w:r w:rsidRPr="00DE2072">
        <w:rPr>
          <w:rFonts w:asciiTheme="majorHAnsi" w:hAnsiTheme="majorHAnsi" w:cstheme="majorHAnsi"/>
          <w:u w:val="single"/>
        </w:rPr>
        <w:t xml:space="preserve"> may </w:t>
      </w:r>
      <w:r w:rsidRPr="00DE2072">
        <w:rPr>
          <w:rFonts w:asciiTheme="majorHAnsi" w:hAnsiTheme="majorHAnsi" w:cstheme="majorHAnsi"/>
          <w:highlight w:val="green"/>
          <w:u w:val="single"/>
        </w:rPr>
        <w:t>provide</w:t>
      </w:r>
      <w:r w:rsidRPr="00DE2072">
        <w:rPr>
          <w:rFonts w:asciiTheme="majorHAnsi" w:hAnsiTheme="majorHAnsi" w:cstheme="majorHAnsi"/>
          <w:u w:val="single"/>
        </w:rPr>
        <w:t xml:space="preserve"> to the workers through their voice capacity</w:t>
      </w:r>
      <w:r w:rsidRPr="00DE2072">
        <w:rPr>
          <w:rFonts w:asciiTheme="majorHAnsi" w:hAnsiTheme="majorHAnsi" w:cstheme="majorHAnsi"/>
          <w:sz w:val="16"/>
        </w:rPr>
        <w:t xml:space="preserve">. More specifically, </w:t>
      </w:r>
      <w:r w:rsidRPr="00DE2072">
        <w:rPr>
          <w:rFonts w:asciiTheme="majorHAnsi" w:hAnsiTheme="majorHAnsi" w:cstheme="majorHAnsi"/>
          <w:u w:val="single"/>
        </w:rPr>
        <w:t>our model predicts that a cooperative wage bargaining system</w:t>
      </w:r>
      <w:r w:rsidRPr="00DE2072">
        <w:rPr>
          <w:rFonts w:asciiTheme="majorHAnsi" w:hAnsiTheme="majorHAnsi" w:cstheme="majorHAnsi"/>
          <w:sz w:val="16"/>
        </w:rPr>
        <w:t xml:space="preserve"> – </w:t>
      </w:r>
      <w:proofErr w:type="gramStart"/>
      <w:r w:rsidRPr="00DE2072">
        <w:rPr>
          <w:rFonts w:asciiTheme="majorHAnsi" w:hAnsiTheme="majorHAnsi" w:cstheme="majorHAnsi"/>
          <w:sz w:val="16"/>
        </w:rPr>
        <w:t>i.e.</w:t>
      </w:r>
      <w:proofErr w:type="gramEnd"/>
      <w:r w:rsidRPr="00DE2072">
        <w:rPr>
          <w:rFonts w:asciiTheme="majorHAnsi" w:hAnsiTheme="majorHAnsi" w:cstheme="majorHAnsi"/>
          <w:sz w:val="16"/>
        </w:rPr>
        <w:t xml:space="preserve"> one in which a single union maximizes the industry wage bill by adjusting firm-level wages to the firm’s relative competitiveness – i</w:t>
      </w:r>
      <w:r w:rsidRPr="00DE2072">
        <w:rPr>
          <w:rFonts w:asciiTheme="majorHAnsi" w:hAnsiTheme="majorHAnsi" w:cstheme="majorHAnsi"/>
          <w:u w:val="single"/>
        </w:rPr>
        <w:t xml:space="preserve">s </w:t>
      </w:r>
      <w:r w:rsidRPr="00DE2072">
        <w:rPr>
          <w:rFonts w:asciiTheme="majorHAnsi" w:hAnsiTheme="majorHAnsi" w:cstheme="majorHAnsi"/>
          <w:highlight w:val="green"/>
          <w:u w:val="single"/>
        </w:rPr>
        <w:t>more inducive of</w:t>
      </w:r>
      <w:r w:rsidRPr="00DE2072">
        <w:rPr>
          <w:rFonts w:asciiTheme="majorHAnsi" w:hAnsiTheme="majorHAnsi" w:cstheme="majorHAnsi"/>
          <w:u w:val="single"/>
        </w:rPr>
        <w:t xml:space="preserve"> product </w:t>
      </w:r>
      <w:r w:rsidRPr="00DE2072">
        <w:rPr>
          <w:rFonts w:asciiTheme="majorHAnsi" w:hAnsiTheme="majorHAnsi" w:cstheme="majorHAnsi"/>
          <w:highlight w:val="green"/>
          <w:u w:val="single"/>
        </w:rPr>
        <w:t>innovations</w:t>
      </w:r>
      <w:r w:rsidRPr="00DE2072">
        <w:rPr>
          <w:rFonts w:asciiTheme="majorHAnsi" w:hAnsiTheme="majorHAnsi" w:cstheme="majorHAnsi"/>
          <w:u w:val="single"/>
        </w:rPr>
        <w:t xml:space="preserve"> than a system in which wages are set at their competitive level,</w:t>
      </w:r>
      <w:r w:rsidRPr="00DE2072">
        <w:rPr>
          <w:rFonts w:asciiTheme="majorHAnsi" w:hAnsiTheme="majorHAnsi" w:cstheme="majorHAnsi"/>
          <w:sz w:val="16"/>
        </w:rPr>
        <w:t xml:space="preserve"> the larger is the voice capacity of workers’ representative bodies. </w:t>
      </w:r>
      <w:r w:rsidRPr="00DE2072">
        <w:rPr>
          <w:rFonts w:asciiTheme="majorHAnsi" w:hAnsiTheme="majorHAnsi" w:cstheme="majorHAnsi"/>
          <w:u w:val="single"/>
        </w:rPr>
        <w:t xml:space="preserve">The same </w:t>
      </w:r>
      <w:r w:rsidRPr="00DE2072">
        <w:rPr>
          <w:rFonts w:asciiTheme="majorHAnsi" w:hAnsiTheme="majorHAnsi" w:cstheme="majorHAnsi"/>
          <w:highlight w:val="green"/>
          <w:u w:val="single"/>
        </w:rPr>
        <w:t>effect on process innovation appears</w:t>
      </w:r>
      <w:r w:rsidRPr="00DE2072">
        <w:rPr>
          <w:rFonts w:asciiTheme="majorHAnsi" w:hAnsiTheme="majorHAnsi" w:cstheme="majorHAnsi"/>
          <w:u w:val="single"/>
        </w:rPr>
        <w:t xml:space="preserve"> instead inverse </w:t>
      </w:r>
      <w:proofErr w:type="spellStart"/>
      <w:r w:rsidRPr="00DE2072">
        <w:rPr>
          <w:rFonts w:asciiTheme="majorHAnsi" w:hAnsiTheme="majorHAnsi" w:cstheme="majorHAnsi"/>
          <w:u w:val="single"/>
        </w:rPr>
        <w:t>Ushaped</w:t>
      </w:r>
      <w:proofErr w:type="spellEnd"/>
      <w:r w:rsidRPr="00DE2072">
        <w:rPr>
          <w:rFonts w:asciiTheme="majorHAnsi" w:hAnsiTheme="majorHAnsi" w:cstheme="majorHAnsi"/>
          <w:u w:val="single"/>
        </w:rPr>
        <w:t>, with intermediate levels of voice capacity that maximize the probability of cooperative wage bargaining systems to outperform the pure market</w:t>
      </w:r>
      <w:r w:rsidRPr="00DE2072">
        <w:rPr>
          <w:rFonts w:asciiTheme="majorHAnsi" w:hAnsiTheme="majorHAnsi" w:cstheme="majorHAnsi"/>
          <w:sz w:val="16"/>
        </w:rPr>
        <w:t xml:space="preserve">. To test the model’s main predictions, </w:t>
      </w:r>
      <w:r w:rsidRPr="00DE2072">
        <w:rPr>
          <w:rFonts w:asciiTheme="majorHAnsi" w:hAnsiTheme="majorHAnsi" w:cstheme="majorHAnsi"/>
          <w:u w:val="single"/>
        </w:rPr>
        <w:t xml:space="preserve">we </w:t>
      </w:r>
      <w:r w:rsidRPr="00DE2072">
        <w:rPr>
          <w:rFonts w:asciiTheme="majorHAnsi" w:hAnsiTheme="majorHAnsi" w:cstheme="majorHAnsi"/>
          <w:highlight w:val="green"/>
          <w:u w:val="single"/>
        </w:rPr>
        <w:t>use a</w:t>
      </w:r>
      <w:r w:rsidRPr="00DE2072">
        <w:rPr>
          <w:rFonts w:asciiTheme="majorHAnsi" w:hAnsiTheme="majorHAnsi" w:cstheme="majorHAnsi"/>
          <w:u w:val="single"/>
        </w:rPr>
        <w:t xml:space="preserve"> large </w:t>
      </w:r>
      <w:r w:rsidRPr="00DE2072">
        <w:rPr>
          <w:rFonts w:asciiTheme="majorHAnsi" w:hAnsiTheme="majorHAnsi" w:cstheme="majorHAnsi"/>
          <w:highlight w:val="green"/>
          <w:u w:val="single"/>
        </w:rPr>
        <w:t>representative sample</w:t>
      </w:r>
      <w:r w:rsidRPr="00DE2072">
        <w:rPr>
          <w:rFonts w:asciiTheme="majorHAnsi" w:hAnsiTheme="majorHAnsi" w:cstheme="majorHAnsi"/>
          <w:u w:val="single"/>
        </w:rPr>
        <w:t xml:space="preserve"> of Italian firms and take advantage of the existence of establishment-level workers’ representative bodies to 25 </w:t>
      </w:r>
      <w:r w:rsidRPr="00DE2072">
        <w:rPr>
          <w:rFonts w:asciiTheme="majorHAnsi" w:hAnsiTheme="majorHAnsi" w:cstheme="majorHAnsi"/>
          <w:highlight w:val="green"/>
          <w:u w:val="single"/>
        </w:rPr>
        <w:t>capture the variability of</w:t>
      </w:r>
      <w:r w:rsidRPr="00DE2072">
        <w:rPr>
          <w:rFonts w:asciiTheme="majorHAnsi" w:hAnsiTheme="majorHAnsi" w:cstheme="majorHAnsi"/>
          <w:u w:val="single"/>
        </w:rPr>
        <w:t xml:space="preserve"> workers’ </w:t>
      </w:r>
      <w:r w:rsidRPr="00DE2072">
        <w:rPr>
          <w:rFonts w:asciiTheme="majorHAnsi" w:hAnsiTheme="majorHAnsi" w:cstheme="majorHAnsi"/>
          <w:highlight w:val="green"/>
          <w:u w:val="single"/>
        </w:rPr>
        <w:t>voice capacity</w:t>
      </w:r>
      <w:r w:rsidRPr="00DE2072">
        <w:rPr>
          <w:rFonts w:asciiTheme="majorHAnsi" w:hAnsiTheme="majorHAnsi" w:cstheme="majorHAnsi"/>
          <w:u w:val="single"/>
        </w:rPr>
        <w:t xml:space="preserve"> across firms and over time</w:t>
      </w:r>
      <w:r w:rsidRPr="00DE2072">
        <w:rPr>
          <w:rFonts w:asciiTheme="majorHAnsi" w:hAnsiTheme="majorHAnsi" w:cstheme="majorHAnsi"/>
          <w:sz w:val="16"/>
        </w:rPr>
        <w:t xml:space="preserve">. Consistently with the theory, we find that </w:t>
      </w:r>
      <w:r w:rsidRPr="00DE2072">
        <w:rPr>
          <w:rFonts w:asciiTheme="majorHAnsi" w:hAnsiTheme="majorHAnsi" w:cstheme="majorHAnsi"/>
          <w:u w:val="single"/>
        </w:rPr>
        <w:t xml:space="preserve">the presence of a workers’ representation within the firm </w:t>
      </w:r>
      <w:r w:rsidRPr="00DE2072">
        <w:rPr>
          <w:rFonts w:asciiTheme="majorHAnsi" w:hAnsiTheme="majorHAnsi" w:cstheme="majorHAnsi"/>
          <w:highlight w:val="green"/>
          <w:u w:val="single"/>
        </w:rPr>
        <w:t>enhances the propensity to innovate</w:t>
      </w:r>
      <w:r w:rsidRPr="00DE2072">
        <w:rPr>
          <w:rFonts w:asciiTheme="majorHAnsi" w:hAnsiTheme="majorHAnsi" w:cstheme="majorHAnsi"/>
          <w:u w:val="single"/>
        </w:rPr>
        <w:t xml:space="preserve"> the products </w:t>
      </w:r>
      <w:r w:rsidRPr="00DE2072">
        <w:rPr>
          <w:rFonts w:asciiTheme="majorHAnsi" w:hAnsiTheme="majorHAnsi" w:cstheme="majorHAnsi"/>
          <w:highlight w:val="green"/>
          <w:u w:val="single"/>
        </w:rPr>
        <w:t>by</w:t>
      </w:r>
      <w:r w:rsidRPr="00DE2072">
        <w:rPr>
          <w:rFonts w:asciiTheme="majorHAnsi" w:hAnsiTheme="majorHAnsi" w:cstheme="majorHAnsi"/>
          <w:u w:val="single"/>
        </w:rPr>
        <w:t xml:space="preserve"> up to </w:t>
      </w:r>
      <w:r w:rsidRPr="00DE2072">
        <w:rPr>
          <w:rFonts w:asciiTheme="majorHAnsi" w:hAnsiTheme="majorHAnsi" w:cstheme="majorHAnsi"/>
          <w:highlight w:val="green"/>
          <w:u w:val="single"/>
        </w:rPr>
        <w:t>23 percent</w:t>
      </w:r>
      <w:r w:rsidRPr="00DE2072">
        <w:rPr>
          <w:rFonts w:asciiTheme="majorHAnsi" w:hAnsiTheme="majorHAnsi" w:cstheme="majorHAnsi"/>
          <w:u w:val="single"/>
        </w:rPr>
        <w:t>age points when we use an IV approach</w:t>
      </w:r>
      <w:r w:rsidRPr="00DE2072">
        <w:rPr>
          <w:rFonts w:asciiTheme="majorHAnsi" w:hAnsiTheme="majorHAnsi" w:cstheme="majorHAnsi"/>
          <w:sz w:val="16"/>
        </w:rPr>
        <w:t xml:space="preserve">. This </w:t>
      </w:r>
      <w:r w:rsidRPr="00DE2072">
        <w:rPr>
          <w:rFonts w:asciiTheme="majorHAnsi" w:hAnsiTheme="majorHAnsi" w:cstheme="majorHAnsi"/>
          <w:u w:val="single"/>
        </w:rPr>
        <w:t xml:space="preserve">suggests that workers’ voice instruments are on average </w:t>
      </w:r>
      <w:r w:rsidRPr="00DE2072">
        <w:rPr>
          <w:rFonts w:asciiTheme="majorHAnsi" w:hAnsiTheme="majorHAnsi" w:cstheme="majorHAnsi"/>
          <w:highlight w:val="green"/>
          <w:u w:val="single"/>
        </w:rPr>
        <w:t>very effective</w:t>
      </w:r>
      <w:r w:rsidRPr="00DE2072">
        <w:rPr>
          <w:rFonts w:asciiTheme="majorHAnsi" w:hAnsiTheme="majorHAnsi" w:cstheme="majorHAnsi"/>
          <w:sz w:val="16"/>
        </w:rPr>
        <w:t xml:space="preserve">, what in turn – as suggested by the theory – depresses the propensity to process innovation. Heterogeneity analysis suggests that – beyond formal representation – the actual voice power of workers varies across firms, and that tends to vanish beyond a certain firm size. Our analysis has strong policy implications. Deregulation has been a hallmark of labor market policies since the early nineties, thereby including industrial relations (IMF, 1999; OECD, 1994). The </w:t>
      </w:r>
      <w:r w:rsidRPr="00DE2072">
        <w:rPr>
          <w:rFonts w:asciiTheme="majorHAnsi" w:hAnsiTheme="majorHAnsi" w:cstheme="majorHAnsi"/>
          <w:u w:val="single"/>
        </w:rPr>
        <w:t>general advice</w:t>
      </w:r>
      <w:r w:rsidRPr="00DE2072">
        <w:rPr>
          <w:rFonts w:asciiTheme="majorHAnsi" w:hAnsiTheme="majorHAnsi" w:cstheme="majorHAnsi"/>
          <w:sz w:val="16"/>
        </w:rPr>
        <w:t xml:space="preserve"> was that collective bargaining should be moved from the national/sectoral level to the local/firm one, to better match productivity. In other words, </w:t>
      </w:r>
      <w:r w:rsidRPr="00DE2072">
        <w:rPr>
          <w:rFonts w:asciiTheme="majorHAnsi" w:hAnsiTheme="majorHAnsi" w:cstheme="majorHAnsi"/>
          <w:u w:val="single"/>
        </w:rPr>
        <w:t>industrial relations should mimic the market more closely</w:t>
      </w:r>
      <w:r w:rsidRPr="00DE2072">
        <w:rPr>
          <w:rFonts w:asciiTheme="majorHAnsi" w:hAnsiTheme="majorHAnsi" w:cstheme="majorHAnsi"/>
          <w:sz w:val="16"/>
        </w:rPr>
        <w:t xml:space="preserve">. </w:t>
      </w:r>
      <w:r w:rsidRPr="00DE2072">
        <w:rPr>
          <w:rFonts w:asciiTheme="majorHAnsi" w:hAnsiTheme="majorHAnsi" w:cstheme="majorHAnsi"/>
          <w:u w:val="single"/>
        </w:rPr>
        <w:t>With this article, we suggest that this is not necessarily beneficial to innovation.</w:t>
      </w:r>
      <w:r w:rsidRPr="00DE2072">
        <w:rPr>
          <w:rFonts w:asciiTheme="majorHAnsi" w:hAnsiTheme="majorHAnsi" w:cstheme="majorHAnsi"/>
          <w:sz w:val="16"/>
        </w:rPr>
        <w:t xml:space="preserve"> Indeed, </w:t>
      </w:r>
      <w:r w:rsidRPr="00DE2072">
        <w:rPr>
          <w:rFonts w:asciiTheme="majorHAnsi" w:hAnsiTheme="majorHAnsi" w:cstheme="majorHAnsi"/>
          <w:u w:val="single"/>
        </w:rPr>
        <w:t xml:space="preserve">we show that a </w:t>
      </w:r>
      <w:r w:rsidRPr="00DE2072">
        <w:rPr>
          <w:rFonts w:asciiTheme="majorHAnsi" w:hAnsiTheme="majorHAnsi" w:cstheme="majorHAnsi"/>
          <w:highlight w:val="green"/>
          <w:u w:val="single"/>
        </w:rPr>
        <w:t>system</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where</w:t>
      </w:r>
      <w:r w:rsidRPr="00DE2072">
        <w:rPr>
          <w:rFonts w:asciiTheme="majorHAnsi" w:hAnsiTheme="majorHAnsi" w:cstheme="majorHAnsi"/>
          <w:u w:val="single"/>
        </w:rPr>
        <w:t xml:space="preserve"> bargaining occurs at the sectoral level and an intermediate voice capacity of </w:t>
      </w:r>
      <w:r w:rsidRPr="00DE2072">
        <w:rPr>
          <w:rFonts w:asciiTheme="majorHAnsi" w:hAnsiTheme="majorHAnsi" w:cstheme="majorHAnsi"/>
          <w:highlight w:val="green"/>
          <w:u w:val="single"/>
        </w:rPr>
        <w:t>unions</w:t>
      </w:r>
      <w:r w:rsidRPr="00DE2072">
        <w:rPr>
          <w:rFonts w:asciiTheme="majorHAnsi" w:hAnsiTheme="majorHAnsi" w:cstheme="majorHAnsi"/>
          <w:u w:val="single"/>
        </w:rPr>
        <w:t xml:space="preserve"> is </w:t>
      </w:r>
      <w:r w:rsidRPr="00DE2072">
        <w:rPr>
          <w:rFonts w:asciiTheme="majorHAnsi" w:hAnsiTheme="majorHAnsi" w:cstheme="majorHAnsi"/>
          <w:highlight w:val="green"/>
          <w:u w:val="single"/>
        </w:rPr>
        <w:t>preserved outperforms</w:t>
      </w:r>
      <w:r w:rsidRPr="00DE2072">
        <w:rPr>
          <w:rFonts w:asciiTheme="majorHAnsi" w:hAnsiTheme="majorHAnsi" w:cstheme="majorHAnsi"/>
          <w:u w:val="single"/>
        </w:rPr>
        <w:t xml:space="preserve"> the market with respect to both product and process innovation</w:t>
      </w:r>
      <w:r w:rsidRPr="00DE2072">
        <w:rPr>
          <w:rFonts w:asciiTheme="majorHAnsi" w:hAnsiTheme="majorHAnsi" w:cstheme="majorHAnsi"/>
          <w:sz w:val="16"/>
        </w:rPr>
        <w:t xml:space="preserve">. </w:t>
      </w:r>
      <w:r w:rsidRPr="00DE2072">
        <w:rPr>
          <w:rFonts w:asciiTheme="majorHAnsi" w:hAnsiTheme="majorHAnsi" w:cstheme="majorHAnsi"/>
          <w:u w:val="single"/>
        </w:rPr>
        <w:t>Local or firm agreements should therefore combine rather than substitute a more overarching bargaining system</w:t>
      </w:r>
      <w:r w:rsidRPr="00DE2072">
        <w:rPr>
          <w:rFonts w:asciiTheme="majorHAnsi" w:hAnsiTheme="majorHAnsi" w:cstheme="majorHAnsi"/>
          <w:sz w:val="16"/>
        </w:rPr>
        <w:t>.</w:t>
      </w:r>
    </w:p>
    <w:p w14:paraId="73767ED1" w14:textId="77777777" w:rsidR="00DC4A4C" w:rsidRPr="00AE3907" w:rsidRDefault="00DC4A4C" w:rsidP="00DC4A4C"/>
    <w:p w14:paraId="238B6EF5" w14:textId="77777777" w:rsidR="00CC221A" w:rsidRPr="00F71695" w:rsidRDefault="00CC221A" w:rsidP="00CC221A">
      <w:pPr>
        <w:rPr>
          <w:rFonts w:asciiTheme="majorHAnsi" w:hAnsiTheme="majorHAnsi" w:cstheme="majorHAnsi"/>
        </w:rPr>
      </w:pPr>
    </w:p>
    <w:p w14:paraId="372C7EE7"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lastRenderedPageBreak/>
        <w:t xml:space="preserve">Status Quo protections don’t solve—locks in income inequality, wage stagnation, and years of structural interference. Samuels 10/8 </w:t>
      </w:r>
    </w:p>
    <w:p w14:paraId="410D2BD9"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31580C0F" w14:textId="77777777" w:rsidR="00CC221A" w:rsidRPr="00F71695" w:rsidRDefault="00CC221A" w:rsidP="00CC221A">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19D36854" w14:textId="77777777" w:rsidR="00CC221A" w:rsidRPr="00F71695" w:rsidRDefault="00CC221A" w:rsidP="00CC221A">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5D47B549" wp14:editId="23028DE9">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5E561FED" w14:textId="77777777" w:rsidR="00CC221A" w:rsidRPr="00F71695" w:rsidRDefault="00CC221A" w:rsidP="00CC221A">
      <w:pPr>
        <w:rPr>
          <w:rFonts w:asciiTheme="majorHAnsi" w:hAnsiTheme="majorHAnsi" w:cstheme="majorHAnsi"/>
        </w:rPr>
      </w:pPr>
    </w:p>
    <w:p w14:paraId="2913B6E4"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745C22F7" w14:textId="77777777" w:rsidR="00CC221A" w:rsidRPr="00F71695" w:rsidRDefault="00CC221A" w:rsidP="00CC221A">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w:t>
      </w:r>
      <w:r w:rsidRPr="00F71695">
        <w:rPr>
          <w:rFonts w:asciiTheme="majorHAnsi" w:hAnsiTheme="majorHAnsi" w:cstheme="majorHAnsi"/>
          <w:sz w:val="16"/>
        </w:rPr>
        <w:lastRenderedPageBreak/>
        <w:t xml:space="preserve">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0DB64B47" w14:textId="77777777" w:rsidR="00CC221A" w:rsidRPr="00F71695" w:rsidRDefault="00CC221A" w:rsidP="00CC221A">
      <w:pPr>
        <w:rPr>
          <w:rFonts w:asciiTheme="majorHAnsi" w:hAnsiTheme="majorHAnsi" w:cstheme="majorHAnsi"/>
        </w:rPr>
      </w:pPr>
    </w:p>
    <w:p w14:paraId="2572ABDA" w14:textId="77777777" w:rsidR="00CC221A" w:rsidRPr="004F58CA" w:rsidRDefault="00CC221A" w:rsidP="00CC221A">
      <w:pPr>
        <w:pStyle w:val="Heading4"/>
        <w:rPr>
          <w:rFonts w:asciiTheme="majorHAnsi" w:hAnsiTheme="majorHAnsi" w:cstheme="majorHAnsi"/>
        </w:rPr>
      </w:pPr>
      <w:r w:rsidRPr="004F58CA">
        <w:rPr>
          <w:rFonts w:asciiTheme="majorHAnsi" w:hAnsiTheme="majorHAnsi" w:cstheme="majorHAnsi"/>
        </w:rPr>
        <w:t>A right to strike is the foundational aspect of collective workforce power and unionized negotiation. Myall 19</w:t>
      </w:r>
    </w:p>
    <w:p w14:paraId="3B37817E" w14:textId="77777777" w:rsidR="00CC221A" w:rsidRPr="004F58CA" w:rsidRDefault="00CC221A" w:rsidP="00CC221A">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4F58CA">
        <w:rPr>
          <w:rFonts w:asciiTheme="majorHAnsi" w:hAnsiTheme="majorHAnsi" w:cstheme="majorHAnsi"/>
        </w:rPr>
        <w:t>Aanya</w:t>
      </w:r>
      <w:proofErr w:type="spellEnd"/>
    </w:p>
    <w:p w14:paraId="5B6F9A8F" w14:textId="77777777" w:rsidR="00CC221A" w:rsidRPr="00011E9C" w:rsidRDefault="00CC221A" w:rsidP="00CC221A">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w:t>
      </w:r>
      <w:r w:rsidRPr="00011E9C">
        <w:rPr>
          <w:rFonts w:asciiTheme="majorHAnsi" w:hAnsiTheme="majorHAnsi" w:cstheme="majorHAnsi"/>
          <w:color w:val="000000" w:themeColor="text1"/>
          <w:sz w:val="16"/>
        </w:rPr>
        <w:lastRenderedPageBreak/>
        <w:t xml:space="preserve">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63894D58" w14:textId="77777777" w:rsidR="00CC221A" w:rsidRDefault="00CC221A" w:rsidP="00CC221A">
      <w:pPr>
        <w:pStyle w:val="Heading3"/>
      </w:pPr>
      <w:proofErr w:type="spellStart"/>
      <w:r>
        <w:lastRenderedPageBreak/>
        <w:t>Underview</w:t>
      </w:r>
      <w:proofErr w:type="spellEnd"/>
    </w:p>
    <w:p w14:paraId="25690A4D" w14:textId="58278814" w:rsidR="00CC221A" w:rsidRPr="00FC23FC" w:rsidRDefault="00CC221A" w:rsidP="00CC221A">
      <w:pPr>
        <w:pStyle w:val="Heading4"/>
      </w:pPr>
      <w:r>
        <w:t>1AR Theory Paradigm—</w:t>
      </w:r>
      <w:proofErr w:type="spellStart"/>
      <w:r>
        <w:t>ichecks</w:t>
      </w:r>
      <w:proofErr w:type="spellEnd"/>
      <w:r>
        <w:t xml:space="preserve"> NC</w:t>
      </w:r>
      <w:r w:rsidRPr="00FC23FC">
        <w:rPr>
          <w:u w:val="single"/>
        </w:rPr>
        <w:t xml:space="preserve"> infinite abuse</w:t>
      </w:r>
      <w:r>
        <w:t xml:space="preserve">—DTD-proportional to check time that could have been spent on substance, and fairness and education are voters—gateway issue, all your arguments presuppose it—and constitutive and the only portable skill we get from debate. </w:t>
      </w:r>
    </w:p>
    <w:p w14:paraId="49BD03F0" w14:textId="77777777" w:rsidR="00CC221A" w:rsidRPr="00F601E6" w:rsidRDefault="00CC221A" w:rsidP="00CC221A"/>
    <w:p w14:paraId="734CF177" w14:textId="77777777" w:rsidR="00CC221A" w:rsidRPr="00F601E6" w:rsidRDefault="00CC221A" w:rsidP="00CC221A"/>
    <w:p w14:paraId="052FE40E" w14:textId="17ECD6D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E4188D"/>
    <w:multiLevelType w:val="hybridMultilevel"/>
    <w:tmpl w:val="05D4E780"/>
    <w:lvl w:ilvl="0" w:tplc="9AB47E1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6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97E"/>
    <w:rsid w:val="002E392E"/>
    <w:rsid w:val="002E6BBC"/>
    <w:rsid w:val="002F1BA9"/>
    <w:rsid w:val="002F6E74"/>
    <w:rsid w:val="003106B3"/>
    <w:rsid w:val="0031385D"/>
    <w:rsid w:val="003171AB"/>
    <w:rsid w:val="003223B2"/>
    <w:rsid w:val="00322A67"/>
    <w:rsid w:val="00322CC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3D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DB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688"/>
    <w:rsid w:val="00CA013C"/>
    <w:rsid w:val="00CA6D6D"/>
    <w:rsid w:val="00CC22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4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85013"/>
  <w14:defaultImageDpi w14:val="300"/>
  <w15:docId w15:val="{D954F65F-EFC6-9B49-9A88-6C3EAD00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7D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7D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7D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F7D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FF7D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7D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D24"/>
  </w:style>
  <w:style w:type="character" w:customStyle="1" w:styleId="Heading1Char">
    <w:name w:val="Heading 1 Char"/>
    <w:aliases w:val="Pocket Char"/>
    <w:basedOn w:val="DefaultParagraphFont"/>
    <w:link w:val="Heading1"/>
    <w:uiPriority w:val="9"/>
    <w:rsid w:val="00FF7D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7D2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F7D2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FF7D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7D2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F7D2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FF7D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7D2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F7D24"/>
    <w:rPr>
      <w:color w:val="auto"/>
      <w:u w:val="none"/>
    </w:rPr>
  </w:style>
  <w:style w:type="paragraph" w:styleId="DocumentMap">
    <w:name w:val="Document Map"/>
    <w:basedOn w:val="Normal"/>
    <w:link w:val="DocumentMapChar"/>
    <w:uiPriority w:val="99"/>
    <w:semiHidden/>
    <w:unhideWhenUsed/>
    <w:rsid w:val="00FF7D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7D24"/>
    <w:rPr>
      <w:rFonts w:ascii="Lucida Grande" w:hAnsi="Lucida Grande" w:cs="Lucida Grande"/>
    </w:rPr>
  </w:style>
  <w:style w:type="paragraph" w:customStyle="1" w:styleId="Emphasis1">
    <w:name w:val="Emphasis1"/>
    <w:basedOn w:val="Normal"/>
    <w:link w:val="Emphasis"/>
    <w:uiPriority w:val="20"/>
    <w:qFormat/>
    <w:rsid w:val="00CC221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C22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C4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21</Pages>
  <Words>11385</Words>
  <Characters>64901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8</cp:revision>
  <dcterms:created xsi:type="dcterms:W3CDTF">2021-11-20T14:15:00Z</dcterms:created>
  <dcterms:modified xsi:type="dcterms:W3CDTF">2021-11-20T16:07:00Z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