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328CDA" w14:textId="23E83EF5" w:rsidR="00AE11EA" w:rsidRPr="00F71695" w:rsidRDefault="00AE11EA" w:rsidP="00AE11EA">
      <w:pPr>
        <w:pStyle w:val="Heading2"/>
      </w:pPr>
      <w:r w:rsidRPr="00F71695">
        <w:t xml:space="preserve">1AC Blue Key Round </w:t>
      </w:r>
      <w:r w:rsidR="007A3B46">
        <w:t xml:space="preserve">5 vs sid </w:t>
      </w:r>
      <w:r w:rsidR="007A3B46">
        <w:sym w:font="Wingdings" w:char="F04A"/>
      </w:r>
      <w:r w:rsidR="007A3B46">
        <w:t xml:space="preserve"> </w:t>
      </w:r>
    </w:p>
    <w:p w14:paraId="11524EAE" w14:textId="77777777" w:rsidR="00AE11EA" w:rsidRDefault="00AE11EA" w:rsidP="00AE11EA">
      <w:pPr>
        <w:pStyle w:val="Heading2"/>
      </w:pPr>
      <w:r>
        <w:lastRenderedPageBreak/>
        <w:t>Framing</w:t>
      </w:r>
    </w:p>
    <w:p w14:paraId="1DA127A1" w14:textId="77777777" w:rsidR="00AE11EA" w:rsidRPr="00F71695" w:rsidRDefault="00AE11EA" w:rsidP="00AE11EA">
      <w:pPr>
        <w:pStyle w:val="Heading4"/>
        <w:rPr>
          <w:rFonts w:asciiTheme="majorHAnsi" w:hAnsiTheme="majorHAnsi" w:cstheme="majorHAnsi"/>
        </w:rPr>
      </w:pPr>
      <w:r w:rsidRPr="00F71695">
        <w:rPr>
          <w:rFonts w:asciiTheme="majorHAnsi" w:hAnsiTheme="majorHAnsi" w:cstheme="majorHAnsi"/>
        </w:rPr>
        <w:t xml:space="preserve">The meta-ethic is substantive moral naturalism. Prefer – </w:t>
      </w:r>
      <w:r w:rsidRPr="00F71695">
        <w:rPr>
          <w:rFonts w:asciiTheme="majorHAnsi" w:eastAsia="Times New Roman" w:hAnsiTheme="majorHAnsi" w:cstheme="majorHAnsi"/>
          <w:vanish/>
          <w:sz w:val="16"/>
          <w:szCs w:val="16"/>
        </w:rPr>
        <w:t>Bottom of Form</w:t>
      </w:r>
    </w:p>
    <w:p w14:paraId="4A7A0ABA" w14:textId="77777777" w:rsidR="00AE11EA" w:rsidRPr="00F71695" w:rsidRDefault="00AE11EA" w:rsidP="00AE11EA">
      <w:pPr>
        <w:pStyle w:val="Heading4"/>
        <w:rPr>
          <w:rFonts w:asciiTheme="majorHAnsi" w:hAnsiTheme="majorHAnsi" w:cstheme="majorHAnsi"/>
        </w:rPr>
      </w:pPr>
      <w:r w:rsidRPr="00F71695">
        <w:rPr>
          <w:rFonts w:asciiTheme="majorHAnsi" w:hAnsiTheme="majorHAnsi" w:cstheme="majorHAnsi"/>
        </w:rPr>
        <w:t>[1] Empiricism – naturalism is the only objective way to derive experiences for normative values based on the real world around us</w:t>
      </w:r>
    </w:p>
    <w:p w14:paraId="46FA6719" w14:textId="77777777" w:rsidR="00AE11EA" w:rsidRPr="00F71695" w:rsidRDefault="00AE11EA" w:rsidP="00AE11EA">
      <w:pPr>
        <w:pStyle w:val="Heading4"/>
        <w:rPr>
          <w:rFonts w:asciiTheme="majorHAnsi" w:hAnsiTheme="majorHAnsi" w:cstheme="majorHAnsi"/>
        </w:rPr>
      </w:pPr>
      <w:r w:rsidRPr="00F71695">
        <w:rPr>
          <w:rFonts w:asciiTheme="majorHAnsi" w:hAnsiTheme="majorHAnsi" w:cstheme="majorHAnsi"/>
        </w:rPr>
        <w:t>[2] All other theories collapse – epistemological guidance is predisposed with a physical cognitive capacity to act which is reliant on the natural world.</w:t>
      </w:r>
    </w:p>
    <w:p w14:paraId="0F5208A5" w14:textId="77777777" w:rsidR="00AE11EA" w:rsidRPr="00F71695" w:rsidRDefault="00AE11EA" w:rsidP="00AE11EA">
      <w:pPr>
        <w:pStyle w:val="Heading4"/>
        <w:rPr>
          <w:rFonts w:asciiTheme="majorHAnsi" w:hAnsiTheme="majorHAnsi" w:cstheme="majorHAnsi"/>
        </w:rPr>
      </w:pPr>
      <w:r w:rsidRPr="00F71695">
        <w:rPr>
          <w:rFonts w:asciiTheme="majorHAnsi" w:hAnsiTheme="majorHAnsi" w:cstheme="majorHAnsi"/>
        </w:rPr>
        <w:t xml:space="preserve">The standard is maximizing expected well-being. Prefer – </w:t>
      </w:r>
    </w:p>
    <w:p w14:paraId="59225E42" w14:textId="77777777" w:rsidR="00AE11EA" w:rsidRPr="00F71695" w:rsidRDefault="00AE11EA" w:rsidP="00AE11EA">
      <w:pPr>
        <w:pStyle w:val="Heading4"/>
        <w:rPr>
          <w:rFonts w:asciiTheme="majorHAnsi" w:hAnsiTheme="majorHAnsi" w:cstheme="majorHAnsi"/>
        </w:rPr>
      </w:pPr>
      <w:r w:rsidRPr="00F71695">
        <w:rPr>
          <w:rFonts w:asciiTheme="majorHAnsi" w:hAnsiTheme="majorHAnsi" w:cstheme="majorHAnsi"/>
        </w:rPr>
        <w:t>[1] Actor specificity – Governments must aggregate with util because their policies benefit some and harm others so side constraints freeze state action. Actor spec comes first – different agents have different ethical standings – takes out calc indicts because it proves the fwrk is empirically used.</w:t>
      </w:r>
    </w:p>
    <w:p w14:paraId="1686EC49" w14:textId="77777777" w:rsidR="00AE11EA" w:rsidRPr="00F71695" w:rsidRDefault="00AE11EA" w:rsidP="00AE11EA">
      <w:pPr>
        <w:pStyle w:val="Heading4"/>
        <w:rPr>
          <w:rFonts w:asciiTheme="majorHAnsi" w:hAnsiTheme="majorHAnsi" w:cstheme="majorHAnsi"/>
        </w:rPr>
      </w:pPr>
      <w:r w:rsidRPr="00F71695">
        <w:rPr>
          <w:rFonts w:asciiTheme="majorHAnsi" w:hAnsiTheme="majorHAnsi" w:cstheme="majorHAnsi"/>
        </w:rPr>
        <w:t>[2] Ground – Both debaters have ground to engage under util – Aff gets plans, while Neg gets DAs and counterplans. AND anything can function under util if it has an external benefit. Other fwrks deny 1 side engagement on link and impact level. TJFs outweigh because concerns fairness – outweighs all args concede valid of fairness.</w:t>
      </w:r>
    </w:p>
    <w:p w14:paraId="51236BFC" w14:textId="465421C4" w:rsidR="00AE11EA" w:rsidRPr="00F71695" w:rsidRDefault="00AE11EA" w:rsidP="00AE11EA">
      <w:pPr>
        <w:pStyle w:val="Heading4"/>
        <w:rPr>
          <w:rFonts w:asciiTheme="majorHAnsi" w:hAnsiTheme="majorHAnsi" w:cstheme="majorHAnsi"/>
        </w:rPr>
      </w:pPr>
      <w:r w:rsidRPr="00F71695">
        <w:rPr>
          <w:rFonts w:asciiTheme="majorHAnsi" w:hAnsiTheme="majorHAnsi" w:cstheme="majorHAnsi"/>
        </w:rPr>
        <w:t xml:space="preserve">[3] Consequentialism is true and a side constraint to ethics – [A] All actions are forward-looking, so intentions are constituted by foreseen consequences. [B] Moral substitutability – </w:t>
      </w:r>
      <w:r w:rsidRPr="00F71695">
        <w:rPr>
          <w:rStyle w:val="Strong"/>
          <w:rFonts w:asciiTheme="majorHAnsi" w:hAnsiTheme="majorHAnsi" w:cstheme="majorHAnsi"/>
        </w:rPr>
        <w:t>If I ought to mow the lawn, then I ought to turn on the lawnmower. Thus, an obligation requires all of its necessary enablers.</w:t>
      </w:r>
      <w:r w:rsidRPr="00F71695">
        <w:rPr>
          <w:rFonts w:asciiTheme="majorHAnsi" w:hAnsiTheme="majorHAnsi" w:cstheme="majorHAnsi"/>
        </w:rPr>
        <w:t xml:space="preserve"> [C] No Act Omission Distinction – choosing to omit is an act in and of itself thus people psychologically decide not to act </w:t>
      </w:r>
    </w:p>
    <w:p w14:paraId="56F2769E" w14:textId="77777777" w:rsidR="00AE11EA" w:rsidRPr="00F71695" w:rsidRDefault="00AE11EA" w:rsidP="00AE11EA">
      <w:pPr>
        <w:pStyle w:val="Heading4"/>
        <w:rPr>
          <w:rFonts w:asciiTheme="majorHAnsi" w:hAnsiTheme="majorHAnsi" w:cstheme="majorHAnsi"/>
        </w:rPr>
      </w:pPr>
      <w:r w:rsidRPr="00F71695">
        <w:rPr>
          <w:rFonts w:asciiTheme="majorHAnsi" w:hAnsiTheme="majorHAnsi" w:cstheme="majorHAnsi"/>
        </w:rPr>
        <w:t xml:space="preserve">[4] We have no unified consciousness—empirics, </w:t>
      </w:r>
    </w:p>
    <w:p w14:paraId="2EBD5D99" w14:textId="77777777" w:rsidR="00AE11EA" w:rsidRPr="00F71695" w:rsidRDefault="00AE11EA" w:rsidP="00AE11EA">
      <w:pPr>
        <w:spacing w:after="0"/>
        <w:rPr>
          <w:rFonts w:asciiTheme="majorHAnsi" w:hAnsiTheme="majorHAnsi" w:cstheme="majorHAnsi"/>
          <w:color w:val="000000" w:themeColor="text1"/>
        </w:rPr>
      </w:pPr>
      <w:r w:rsidRPr="00F71695">
        <w:rPr>
          <w:rStyle w:val="Style13ptBold"/>
          <w:rFonts w:asciiTheme="majorHAnsi" w:hAnsiTheme="majorHAnsi" w:cstheme="majorHAnsi"/>
        </w:rPr>
        <w:t>Parfit 84</w:t>
      </w:r>
      <w:r w:rsidRPr="00F71695">
        <w:rPr>
          <w:rFonts w:asciiTheme="majorHAnsi" w:hAnsiTheme="majorHAnsi" w:cstheme="majorHAnsi"/>
          <w:color w:val="000000" w:themeColor="text1"/>
        </w:rPr>
        <w:t xml:space="preserve"> </w:t>
      </w:r>
      <w:r w:rsidRPr="00F71695">
        <w:rPr>
          <w:rFonts w:asciiTheme="majorHAnsi" w:hAnsiTheme="majorHAnsi" w:cstheme="majorHAnsi"/>
        </w:rPr>
        <w:t>[Derek Parfit, Reasons and Persons (Oxford: Clarendon, 1984)</w:t>
      </w:r>
    </w:p>
    <w:p w14:paraId="31BC7406" w14:textId="77777777" w:rsidR="00AE11EA" w:rsidRPr="00F71695" w:rsidRDefault="00AE11EA" w:rsidP="00AE11EA">
      <w:pPr>
        <w:spacing w:after="80" w:line="276" w:lineRule="auto"/>
        <w:rPr>
          <w:rFonts w:asciiTheme="majorHAnsi" w:hAnsiTheme="majorHAnsi" w:cstheme="majorHAnsi"/>
          <w:color w:val="000000" w:themeColor="text1"/>
          <w:sz w:val="10"/>
        </w:rPr>
      </w:pPr>
      <w:r w:rsidRPr="00F71695">
        <w:rPr>
          <w:rFonts w:asciiTheme="majorHAnsi" w:hAnsiTheme="majorHAnsi" w:cstheme="majorHAnsi"/>
          <w:color w:val="000000" w:themeColor="text1"/>
          <w:sz w:val="10"/>
        </w:rPr>
        <w:t xml:space="preserve">Some recent medical cases provide striking evidence in favour of the Reductionist View. </w:t>
      </w:r>
      <w:r w:rsidRPr="00F71695">
        <w:rPr>
          <w:rFonts w:asciiTheme="majorHAnsi" w:hAnsiTheme="majorHAnsi" w:cstheme="majorHAnsi"/>
          <w:b/>
          <w:color w:val="000000" w:themeColor="text1"/>
          <w:highlight w:val="green"/>
          <w:u w:val="single"/>
        </w:rPr>
        <w:t xml:space="preserve">Human </w:t>
      </w:r>
      <w:r w:rsidRPr="00F71695">
        <w:rPr>
          <w:rFonts w:asciiTheme="majorHAnsi" w:hAnsiTheme="majorHAnsi" w:cstheme="majorHAnsi"/>
          <w:b/>
          <w:bCs/>
          <w:color w:val="000000" w:themeColor="text1"/>
          <w:highlight w:val="green"/>
          <w:u w:val="single"/>
        </w:rPr>
        <w:t xml:space="preserve">beings </w:t>
      </w:r>
      <w:r w:rsidRPr="00F71695">
        <w:rPr>
          <w:rFonts w:asciiTheme="majorHAnsi" w:hAnsiTheme="majorHAnsi" w:cstheme="majorHAnsi"/>
          <w:b/>
          <w:color w:val="000000" w:themeColor="text1"/>
          <w:highlight w:val="green"/>
          <w:u w:val="single"/>
        </w:rPr>
        <w:t>have a lower brain and</w:t>
      </w:r>
      <w:r w:rsidRPr="00F71695">
        <w:rPr>
          <w:rFonts w:asciiTheme="majorHAnsi" w:hAnsiTheme="majorHAnsi" w:cstheme="majorHAnsi"/>
          <w:color w:val="000000" w:themeColor="text1"/>
          <w:sz w:val="10"/>
        </w:rPr>
        <w:t xml:space="preserve"> two </w:t>
      </w:r>
      <w:r w:rsidRPr="00F71695">
        <w:rPr>
          <w:rFonts w:asciiTheme="majorHAnsi" w:hAnsiTheme="majorHAnsi" w:cstheme="majorHAnsi"/>
          <w:b/>
          <w:color w:val="000000" w:themeColor="text1"/>
          <w:highlight w:val="green"/>
          <w:u w:val="single"/>
        </w:rPr>
        <w:t>upper hemispheres</w:t>
      </w:r>
      <w:r w:rsidRPr="00F71695">
        <w:rPr>
          <w:rFonts w:asciiTheme="majorHAnsi" w:hAnsiTheme="majorHAnsi" w:cstheme="majorHAnsi"/>
          <w:color w:val="000000" w:themeColor="text1"/>
          <w:sz w:val="10"/>
        </w:rPr>
        <w:t xml:space="preserve">, which are connected by a bundle of fibres. In treating a few people with severe epilepsy, </w:t>
      </w:r>
      <w:r w:rsidRPr="00F71695">
        <w:rPr>
          <w:rFonts w:asciiTheme="majorHAnsi" w:hAnsiTheme="majorHAnsi" w:cstheme="majorHAnsi"/>
          <w:b/>
          <w:color w:val="000000" w:themeColor="text1"/>
          <w:highlight w:val="green"/>
          <w:u w:val="single"/>
        </w:rPr>
        <w:t>surgeons have cut these fibres</w:t>
      </w:r>
      <w:r w:rsidRPr="00F71695">
        <w:rPr>
          <w:rFonts w:asciiTheme="majorHAnsi" w:hAnsiTheme="majorHAnsi" w:cstheme="majorHAnsi"/>
          <w:color w:val="000000" w:themeColor="text1"/>
          <w:sz w:val="10"/>
        </w:rPr>
        <w:t xml:space="preserve">. The aim was to reduce the severity of epileptic fits, by confining their causes to a single hemisphere. This aim was achieved. But the operations had another unintended consequence. </w:t>
      </w:r>
      <w:r w:rsidRPr="00F71695">
        <w:rPr>
          <w:rFonts w:asciiTheme="majorHAnsi" w:hAnsiTheme="majorHAnsi" w:cstheme="majorHAnsi"/>
          <w:b/>
          <w:bCs/>
          <w:color w:val="000000" w:themeColor="text1"/>
          <w:u w:val="single"/>
        </w:rPr>
        <w:t>The effect</w:t>
      </w:r>
      <w:r w:rsidRPr="00F71695">
        <w:rPr>
          <w:rFonts w:asciiTheme="majorHAnsi" w:hAnsiTheme="majorHAnsi" w:cstheme="majorHAnsi"/>
          <w:color w:val="000000" w:themeColor="text1"/>
          <w:sz w:val="10"/>
        </w:rPr>
        <w:t xml:space="preserve">, in the words of one surgeon, </w:t>
      </w:r>
      <w:r w:rsidRPr="00F71695">
        <w:rPr>
          <w:rFonts w:asciiTheme="majorHAnsi" w:hAnsiTheme="majorHAnsi" w:cstheme="majorHAnsi"/>
          <w:b/>
          <w:bCs/>
          <w:color w:val="000000" w:themeColor="text1"/>
          <w:u w:val="single"/>
        </w:rPr>
        <w:t>was the creation of ‘two separate spheres of consciousness.’</w:t>
      </w:r>
      <w:r w:rsidRPr="00F71695">
        <w:rPr>
          <w:rFonts w:asciiTheme="majorHAnsi" w:hAnsiTheme="majorHAnsi" w:cstheme="majorHAnsi"/>
          <w:color w:val="000000" w:themeColor="text1"/>
          <w:sz w:val="10"/>
        </w:rPr>
        <w:t xml:space="preserve"> This effect was revealed by various psychological tests. These made use of two facts. We control our right arms with our left hemispheres, and vice versa. And what is in the right halves of our visual fields we see with our left hemispheres, and vice versa. When someone’s hemispheres have been disconnected, </w:t>
      </w:r>
      <w:r w:rsidRPr="00F71695">
        <w:rPr>
          <w:rFonts w:asciiTheme="majorHAnsi" w:hAnsiTheme="majorHAnsi" w:cstheme="majorHAnsi"/>
          <w:b/>
          <w:color w:val="000000" w:themeColor="text1"/>
          <w:highlight w:val="green"/>
          <w:u w:val="single"/>
        </w:rPr>
        <w:t>psychologists can</w:t>
      </w:r>
      <w:r w:rsidRPr="00F71695">
        <w:rPr>
          <w:rFonts w:asciiTheme="majorHAnsi" w:hAnsiTheme="majorHAnsi" w:cstheme="majorHAnsi"/>
          <w:color w:val="000000" w:themeColor="text1"/>
          <w:sz w:val="10"/>
        </w:rPr>
        <w:t xml:space="preserve"> thus </w:t>
      </w:r>
      <w:r w:rsidRPr="00F71695">
        <w:rPr>
          <w:rFonts w:asciiTheme="majorHAnsi" w:hAnsiTheme="majorHAnsi" w:cstheme="majorHAnsi"/>
          <w:b/>
          <w:color w:val="000000" w:themeColor="text1"/>
          <w:highlight w:val="green"/>
          <w:u w:val="single"/>
        </w:rPr>
        <w:t>present</w:t>
      </w:r>
      <w:r w:rsidRPr="00F71695">
        <w:rPr>
          <w:rFonts w:asciiTheme="majorHAnsi" w:hAnsiTheme="majorHAnsi" w:cstheme="majorHAnsi"/>
          <w:color w:val="000000" w:themeColor="text1"/>
          <w:sz w:val="10"/>
        </w:rPr>
        <w:t xml:space="preserve"> to </w:t>
      </w:r>
      <w:r w:rsidRPr="00F71695">
        <w:rPr>
          <w:rFonts w:asciiTheme="majorHAnsi" w:hAnsiTheme="majorHAnsi" w:cstheme="majorHAnsi"/>
          <w:b/>
          <w:color w:val="000000" w:themeColor="text1"/>
          <w:highlight w:val="green"/>
          <w:u w:val="single"/>
        </w:rPr>
        <w:t>this person two different</w:t>
      </w:r>
      <w:r w:rsidRPr="00F71695">
        <w:rPr>
          <w:rFonts w:asciiTheme="majorHAnsi" w:hAnsiTheme="majorHAnsi" w:cstheme="majorHAnsi"/>
          <w:color w:val="000000" w:themeColor="text1"/>
          <w:sz w:val="10"/>
        </w:rPr>
        <w:t xml:space="preserve"> written </w:t>
      </w:r>
      <w:r w:rsidRPr="00F71695">
        <w:rPr>
          <w:rFonts w:asciiTheme="majorHAnsi" w:hAnsiTheme="majorHAnsi" w:cstheme="majorHAnsi"/>
          <w:b/>
          <w:color w:val="000000" w:themeColor="text1"/>
          <w:highlight w:val="green"/>
          <w:u w:val="single"/>
        </w:rPr>
        <w:t>questions</w:t>
      </w:r>
      <w:r w:rsidRPr="00F71695">
        <w:rPr>
          <w:rFonts w:asciiTheme="majorHAnsi" w:hAnsiTheme="majorHAnsi" w:cstheme="majorHAnsi"/>
          <w:color w:val="000000" w:themeColor="text1"/>
          <w:sz w:val="10"/>
        </w:rPr>
        <w:t xml:space="preserve"> in the two halves of his visual field, </w:t>
      </w:r>
      <w:r w:rsidRPr="00F71695">
        <w:rPr>
          <w:rFonts w:asciiTheme="majorHAnsi" w:hAnsiTheme="majorHAnsi" w:cstheme="majorHAnsi"/>
          <w:b/>
          <w:color w:val="000000" w:themeColor="text1"/>
          <w:highlight w:val="green"/>
          <w:u w:val="single"/>
        </w:rPr>
        <w:t>and</w:t>
      </w:r>
      <w:r w:rsidRPr="00F71695">
        <w:rPr>
          <w:rFonts w:asciiTheme="majorHAnsi" w:hAnsiTheme="majorHAnsi" w:cstheme="majorHAnsi"/>
          <w:color w:val="000000" w:themeColor="text1"/>
          <w:sz w:val="10"/>
        </w:rPr>
        <w:t xml:space="preserve"> can </w:t>
      </w:r>
      <w:r w:rsidRPr="00F71695">
        <w:rPr>
          <w:rFonts w:asciiTheme="majorHAnsi" w:hAnsiTheme="majorHAnsi" w:cstheme="majorHAnsi"/>
          <w:b/>
          <w:color w:val="000000" w:themeColor="text1"/>
          <w:highlight w:val="green"/>
          <w:u w:val="single"/>
        </w:rPr>
        <w:t>receive two different answers</w:t>
      </w:r>
      <w:r w:rsidRPr="00F71695">
        <w:rPr>
          <w:rFonts w:asciiTheme="majorHAnsi" w:hAnsiTheme="majorHAnsi" w:cstheme="majorHAnsi"/>
          <w:color w:val="000000" w:themeColor="text1"/>
          <w:sz w:val="10"/>
        </w:rPr>
        <w:t xml:space="preserve"> written by this person’s two hands.</w:t>
      </w:r>
    </w:p>
    <w:p w14:paraId="25BBE1EC" w14:textId="3644F04F" w:rsidR="00AE11EA" w:rsidRPr="00F71695" w:rsidRDefault="00AE11EA" w:rsidP="00AE11EA">
      <w:pPr>
        <w:pStyle w:val="Heading4"/>
        <w:rPr>
          <w:rFonts w:asciiTheme="majorHAnsi" w:hAnsiTheme="majorHAnsi" w:cstheme="majorHAnsi"/>
        </w:rPr>
      </w:pPr>
      <w:r w:rsidRPr="00F71695">
        <w:rPr>
          <w:rFonts w:asciiTheme="majorHAnsi" w:hAnsiTheme="majorHAnsi" w:cstheme="majorHAnsi"/>
        </w:rPr>
        <w:lastRenderedPageBreak/>
        <w:t>That means util—only helping groups of people is important and only util does so.</w:t>
      </w:r>
    </w:p>
    <w:p w14:paraId="33D6E91C" w14:textId="77777777" w:rsidR="00AE11EA" w:rsidRPr="00F71695" w:rsidRDefault="00AE11EA" w:rsidP="00AE11EA">
      <w:pPr>
        <w:pStyle w:val="Heading4"/>
        <w:rPr>
          <w:rFonts w:asciiTheme="majorHAnsi" w:hAnsiTheme="majorHAnsi" w:cstheme="majorHAnsi"/>
        </w:rPr>
      </w:pPr>
      <w:r w:rsidRPr="00F71695">
        <w:rPr>
          <w:rFonts w:asciiTheme="majorHAnsi" w:hAnsiTheme="majorHAnsi" w:cstheme="majorHAnsi"/>
        </w:rPr>
        <w:t xml:space="preserve">[5] </w:t>
      </w:r>
      <w:r w:rsidRPr="00F71695">
        <w:rPr>
          <w:rFonts w:asciiTheme="majorHAnsi" w:hAnsiTheme="majorHAnsi" w:cstheme="majorHAnsi"/>
          <w:u w:val="single"/>
        </w:rPr>
        <w:t>Extinction first</w:t>
      </w:r>
      <w:r w:rsidRPr="00F71695">
        <w:rPr>
          <w:rFonts w:asciiTheme="majorHAnsi" w:hAnsiTheme="majorHAnsi" w:cstheme="majorHAnsi"/>
        </w:rPr>
        <w:t xml:space="preserve"> – a) Forecloses future improvement – we can never improve society because our impact is irreversible b) Moral obligation – allowing people to die is unethical and should be prevented because it creates ethics towards other people c) Objectivity – body count is the most objective way to calculate impacts because comparing suffering is unethical.</w:t>
      </w:r>
    </w:p>
    <w:p w14:paraId="56B9B0DC" w14:textId="77777777" w:rsidR="00AE11EA" w:rsidRPr="00F71695" w:rsidRDefault="00AE11EA" w:rsidP="00AE11EA">
      <w:pPr>
        <w:pStyle w:val="Heading4"/>
        <w:rPr>
          <w:rFonts w:asciiTheme="majorHAnsi" w:hAnsiTheme="majorHAnsi" w:cstheme="majorHAnsi"/>
        </w:rPr>
      </w:pPr>
      <w:r w:rsidRPr="00F71695">
        <w:rPr>
          <w:rFonts w:asciiTheme="majorHAnsi" w:hAnsiTheme="majorHAnsi" w:cstheme="majorHAnsi"/>
        </w:rPr>
        <w:t>The brain seeks pleasure to initiate action – optogenetics proves.</w:t>
      </w:r>
    </w:p>
    <w:p w14:paraId="2CC2D206" w14:textId="77777777" w:rsidR="00AE11EA" w:rsidRPr="00F71695" w:rsidRDefault="00AE11EA" w:rsidP="00AE11EA">
      <w:pPr>
        <w:spacing w:after="0"/>
        <w:rPr>
          <w:rFonts w:asciiTheme="majorHAnsi" w:hAnsiTheme="majorHAnsi" w:cstheme="majorHAnsi"/>
        </w:rPr>
      </w:pPr>
      <w:r w:rsidRPr="00F71695">
        <w:rPr>
          <w:rFonts w:asciiTheme="majorHAnsi" w:hAnsiTheme="majorHAnsi" w:cstheme="majorHAnsi"/>
          <w:b/>
          <w:sz w:val="26"/>
          <w:szCs w:val="26"/>
        </w:rPr>
        <w:t>Schaffer 17</w:t>
      </w:r>
      <w:r w:rsidRPr="00F71695">
        <w:rPr>
          <w:rFonts w:asciiTheme="majorHAnsi" w:hAnsiTheme="majorHAnsi" w:cstheme="majorHAnsi"/>
        </w:rPr>
        <w:t xml:space="preserve"> </w:t>
      </w:r>
      <w:r w:rsidRPr="00F71695">
        <w:rPr>
          <w:rFonts w:asciiTheme="majorHAnsi" w:hAnsiTheme="majorHAnsi" w:cstheme="majorHAnsi"/>
          <w:sz w:val="18"/>
          <w:szCs w:val="18"/>
        </w:rPr>
        <w:t xml:space="preserve">(MIT technology review, Amanda Schaffer is a freelance journalist who writes about science and medicine for Slate, the New York Times, and other publications. Neuroscientist Kay Tye tackles the physical basis of emotions and behavior. </w:t>
      </w:r>
      <w:r w:rsidRPr="00F71695">
        <w:rPr>
          <w:rFonts w:asciiTheme="majorHAnsi" w:hAnsiTheme="majorHAnsi" w:cstheme="majorHAnsi"/>
        </w:rPr>
        <w:t>[</w:t>
      </w:r>
      <w:r w:rsidRPr="00F71695">
        <w:rPr>
          <w:rStyle w:val="Emphasis"/>
          <w:rFonts w:asciiTheme="majorHAnsi" w:hAnsiTheme="majorHAnsi" w:cstheme="majorHAnsi"/>
          <w:szCs w:val="26"/>
        </w:rPr>
        <w:t xml:space="preserve">“How </w:t>
      </w:r>
      <w:r w:rsidRPr="00F71695">
        <w:rPr>
          <w:rStyle w:val="Emphasis"/>
          <w:rFonts w:asciiTheme="majorHAnsi" w:hAnsiTheme="majorHAnsi" w:cstheme="majorHAnsi"/>
          <w:szCs w:val="26"/>
          <w:highlight w:val="green"/>
        </w:rPr>
        <w:t xml:space="preserve">the Brain Seeks Pleasure </w:t>
      </w:r>
      <w:r w:rsidRPr="00F71695">
        <w:rPr>
          <w:rStyle w:val="Emphasis"/>
          <w:rFonts w:asciiTheme="majorHAnsi" w:hAnsiTheme="majorHAnsi" w:cstheme="majorHAnsi"/>
          <w:szCs w:val="26"/>
        </w:rPr>
        <w:t xml:space="preserve">and Avoids Pain” </w:t>
      </w:r>
      <w:r w:rsidRPr="00F71695">
        <w:rPr>
          <w:rStyle w:val="Emphasis"/>
          <w:rFonts w:asciiTheme="majorHAnsi" w:hAnsiTheme="majorHAnsi" w:cstheme="majorHAnsi"/>
          <w:sz w:val="18"/>
          <w:szCs w:val="18"/>
        </w:rPr>
        <w:t xml:space="preserve"> </w:t>
      </w:r>
      <w:r w:rsidRPr="00F71695">
        <w:rPr>
          <w:rFonts w:asciiTheme="majorHAnsi" w:hAnsiTheme="majorHAnsi" w:cstheme="majorHAnsi"/>
          <w:sz w:val="18"/>
          <w:szCs w:val="18"/>
        </w:rPr>
        <w:t xml:space="preserve">MIT research lab </w:t>
      </w:r>
      <w:hyperlink r:id="rId11" w:history="1">
        <w:r w:rsidRPr="00F71695">
          <w:rPr>
            <w:rStyle w:val="Hyperlink"/>
            <w:rFonts w:asciiTheme="majorHAnsi" w:hAnsiTheme="majorHAnsi" w:cstheme="majorHAnsi"/>
            <w:sz w:val="18"/>
            <w:szCs w:val="18"/>
          </w:rPr>
          <w:t>https://www.technologyreview.com/2017/06/27/150948/how-the-brain-seeks-pleasure-and-avoids-pain/</w:t>
        </w:r>
      </w:hyperlink>
      <w:r w:rsidRPr="00F71695">
        <w:rPr>
          <w:rFonts w:asciiTheme="majorHAnsi" w:hAnsiTheme="majorHAnsi" w:cstheme="majorHAnsi"/>
          <w:sz w:val="18"/>
          <w:szCs w:val="18"/>
        </w:rPr>
        <w:t xml:space="preserve"> 6/27/17] // Mberhe</w:t>
      </w:r>
    </w:p>
    <w:p w14:paraId="48FFEB73" w14:textId="67DB0D92" w:rsidR="00AE11EA" w:rsidRDefault="00AE11EA" w:rsidP="00AE11EA">
      <w:pPr>
        <w:rPr>
          <w:rFonts w:asciiTheme="majorHAnsi" w:hAnsiTheme="majorHAnsi" w:cstheme="majorHAnsi"/>
          <w:sz w:val="8"/>
        </w:rPr>
      </w:pPr>
      <w:r w:rsidRPr="00F71695">
        <w:rPr>
          <w:rFonts w:asciiTheme="majorHAnsi" w:hAnsiTheme="majorHAnsi" w:cstheme="majorHAnsi"/>
          <w:sz w:val="8"/>
        </w:rPr>
        <w:t xml:space="preserve">As a child, Kay Tye was immersed in a life of science. “I grew up in my mom’s lab,” she says. At the age of five or six, she earned 25 cents a box for “restocking” bulk-ordered pipette tips into boxes for sterilization as her mother, an acclaimed biochemist at Cornell University, probed the genetics of yeast. (Tye’s father is a theoretical physicist known for his work on cosmic inflation and superstring theory.) Today, </w:t>
      </w:r>
      <w:r w:rsidRPr="00F71695">
        <w:rPr>
          <w:rStyle w:val="StyleUnderline"/>
          <w:rFonts w:asciiTheme="majorHAnsi" w:hAnsiTheme="majorHAnsi" w:cstheme="majorHAnsi"/>
          <w:highlight w:val="green"/>
        </w:rPr>
        <w:t xml:space="preserve">Tye </w:t>
      </w:r>
      <w:r w:rsidRPr="00F71695">
        <w:rPr>
          <w:rStyle w:val="StyleUnderline"/>
          <w:rFonts w:asciiTheme="majorHAnsi" w:hAnsiTheme="majorHAnsi" w:cstheme="majorHAnsi"/>
        </w:rPr>
        <w:t xml:space="preserve">runs her own neuroscience lab at MIT. </w:t>
      </w:r>
      <w:r w:rsidRPr="00F71695">
        <w:rPr>
          <w:rFonts w:asciiTheme="majorHAnsi" w:hAnsiTheme="majorHAnsi" w:cstheme="majorHAnsi"/>
          <w:sz w:val="8"/>
        </w:rPr>
        <w:t xml:space="preserve">Under large black lights reminiscent of a fashion shoot, she and her team at the Picower Institute for Learning and Memory can observe how mice behave when particular brain circuits are turned on or off. Nearby, they can record the mice’s neural activity as the animals move toward a particular stimulus, like sugar water, or away, if they’re crossing a floor that delivers mild electric shocks. Elsewhere, they create brain slices to test in vitro, since these samples retain their physiological activity, even outside the body, for up to eight hours. </w:t>
      </w:r>
      <w:r w:rsidRPr="00F71695">
        <w:rPr>
          <w:rStyle w:val="StyleUnderline"/>
          <w:rFonts w:asciiTheme="majorHAnsi" w:hAnsiTheme="majorHAnsi" w:cstheme="majorHAnsi"/>
        </w:rPr>
        <w:t>Tye has been at the forefront of efforts to pinpoint the sources of anxiety and other emotions in the brain by analyzing how groups of neurons work together in circuits to process information</w:t>
      </w:r>
      <w:r w:rsidRPr="00F71695">
        <w:rPr>
          <w:rFonts w:asciiTheme="majorHAnsi" w:hAnsiTheme="majorHAnsi" w:cstheme="majorHAnsi"/>
          <w:sz w:val="8"/>
        </w:rPr>
        <w:t xml:space="preserve">. In particular, her work has contributed to a profound shift in researchers’ understanding of the amygdala, a brain area that has been thought of as central to fear responses: she has found that signaling in the amygdala can in fact reduce anxiety as well as increase it. To gain such insights, </w:t>
      </w:r>
      <w:r w:rsidRPr="00F71695">
        <w:rPr>
          <w:rStyle w:val="StyleUnderline"/>
          <w:rFonts w:asciiTheme="majorHAnsi" w:hAnsiTheme="majorHAnsi" w:cstheme="majorHAnsi"/>
        </w:rPr>
        <w:t xml:space="preserve">she has also </w:t>
      </w:r>
      <w:r w:rsidRPr="00F71695">
        <w:rPr>
          <w:rStyle w:val="StyleUnderline"/>
          <w:rFonts w:asciiTheme="majorHAnsi" w:hAnsiTheme="majorHAnsi" w:cstheme="majorHAnsi"/>
          <w:highlight w:val="green"/>
        </w:rPr>
        <w:t xml:space="preserve">made </w:t>
      </w:r>
      <w:r w:rsidRPr="00F71695">
        <w:rPr>
          <w:rStyle w:val="StyleUnderline"/>
          <w:rFonts w:asciiTheme="majorHAnsi" w:hAnsiTheme="majorHAnsi" w:cstheme="majorHAnsi"/>
        </w:rPr>
        <w:t xml:space="preserve">crucial </w:t>
      </w:r>
      <w:r w:rsidRPr="00F71695">
        <w:rPr>
          <w:rStyle w:val="StyleUnderline"/>
          <w:rFonts w:asciiTheme="majorHAnsi" w:hAnsiTheme="majorHAnsi" w:cstheme="majorHAnsi"/>
          <w:highlight w:val="green"/>
        </w:rPr>
        <w:t xml:space="preserve">advances in </w:t>
      </w:r>
      <w:r w:rsidRPr="00F71695">
        <w:rPr>
          <w:rStyle w:val="StyleUnderline"/>
          <w:rFonts w:asciiTheme="majorHAnsi" w:hAnsiTheme="majorHAnsi" w:cstheme="majorHAnsi"/>
        </w:rPr>
        <w:t xml:space="preserve">a technique, called </w:t>
      </w:r>
      <w:r w:rsidRPr="00F71695">
        <w:rPr>
          <w:rStyle w:val="StyleUnderline"/>
          <w:rFonts w:asciiTheme="majorHAnsi" w:hAnsiTheme="majorHAnsi" w:cstheme="majorHAnsi"/>
          <w:highlight w:val="green"/>
        </w:rPr>
        <w:t>optogenetics</w:t>
      </w:r>
      <w:r w:rsidRPr="00F71695">
        <w:rPr>
          <w:rStyle w:val="StyleUnderline"/>
          <w:rFonts w:asciiTheme="majorHAnsi" w:hAnsiTheme="majorHAnsi" w:cstheme="majorHAnsi"/>
        </w:rPr>
        <w:t xml:space="preserve">, that allows researchers </w:t>
      </w:r>
      <w:r w:rsidRPr="00F71695">
        <w:rPr>
          <w:rStyle w:val="StyleUnderline"/>
          <w:rFonts w:asciiTheme="majorHAnsi" w:hAnsiTheme="majorHAnsi" w:cstheme="majorHAnsi"/>
          <w:highlight w:val="green"/>
        </w:rPr>
        <w:t>to activate</w:t>
      </w:r>
      <w:r w:rsidRPr="00F71695">
        <w:rPr>
          <w:rStyle w:val="StyleUnderline"/>
          <w:rFonts w:asciiTheme="majorHAnsi" w:hAnsiTheme="majorHAnsi" w:cstheme="majorHAnsi"/>
        </w:rPr>
        <w:t xml:space="preserve"> or suppress </w:t>
      </w:r>
      <w:r w:rsidRPr="00F71695">
        <w:rPr>
          <w:rStyle w:val="StyleUnderline"/>
          <w:rFonts w:asciiTheme="majorHAnsi" w:hAnsiTheme="majorHAnsi" w:cstheme="majorHAnsi"/>
          <w:highlight w:val="green"/>
        </w:rPr>
        <w:t xml:space="preserve">particular neural circuits </w:t>
      </w:r>
      <w:r w:rsidRPr="00F71695">
        <w:rPr>
          <w:rStyle w:val="StyleUnderline"/>
          <w:rFonts w:asciiTheme="majorHAnsi" w:hAnsiTheme="majorHAnsi" w:cstheme="majorHAnsi"/>
        </w:rPr>
        <w:t>in lab animals using light.</w:t>
      </w:r>
      <w:r w:rsidRPr="00F71695">
        <w:rPr>
          <w:rFonts w:asciiTheme="majorHAnsi" w:hAnsiTheme="majorHAnsi" w:cstheme="majorHAnsi"/>
          <w:sz w:val="8"/>
        </w:rPr>
        <w:t xml:space="preserve"> Optogenetics was developed by Stanford neuroscientist and psychiatrist Karl ­Deisseroth, and it represented a breakthrough in efforts to determine the role of specific parts of the brain. While Tye was working in his laboratory as a postdoc, she demonstrated, for the first time, that it was possible to pinpoint and control specific groups of neurons that were sending signals to specific target neurons. </w:t>
      </w:r>
      <w:r w:rsidRPr="00F71695">
        <w:rPr>
          <w:rStyle w:val="Emphasis"/>
          <w:rFonts w:asciiTheme="majorHAnsi" w:hAnsiTheme="majorHAnsi" w:cstheme="majorHAnsi"/>
          <w:highlight w:val="green"/>
        </w:rPr>
        <w:t>This</w:t>
      </w:r>
      <w:r w:rsidRPr="00F71695">
        <w:rPr>
          <w:rStyle w:val="Emphasis"/>
          <w:rFonts w:asciiTheme="majorHAnsi" w:hAnsiTheme="majorHAnsi" w:cstheme="majorHAnsi"/>
        </w:rPr>
        <w:t xml:space="preserve"> fine-grained approach </w:t>
      </w:r>
      <w:r w:rsidRPr="00F71695">
        <w:rPr>
          <w:rStyle w:val="Emphasis"/>
          <w:rFonts w:asciiTheme="majorHAnsi" w:hAnsiTheme="majorHAnsi" w:cstheme="majorHAnsi"/>
          <w:highlight w:val="green"/>
        </w:rPr>
        <w:t xml:space="preserve">is important because drugs that treat conditions like anxiety </w:t>
      </w:r>
      <w:r w:rsidRPr="00F71695">
        <w:rPr>
          <w:rStyle w:val="Emphasis"/>
          <w:rFonts w:asciiTheme="majorHAnsi" w:hAnsiTheme="majorHAnsi" w:cstheme="majorHAnsi"/>
        </w:rPr>
        <w:t xml:space="preserve">currently </w:t>
      </w:r>
      <w:r w:rsidRPr="00F71695">
        <w:rPr>
          <w:rStyle w:val="Emphasis"/>
          <w:rFonts w:asciiTheme="majorHAnsi" w:hAnsiTheme="majorHAnsi" w:cstheme="majorHAnsi"/>
          <w:highlight w:val="green"/>
        </w:rPr>
        <w:t>do not target</w:t>
      </w:r>
      <w:r w:rsidRPr="00F71695">
        <w:rPr>
          <w:rStyle w:val="Emphasis"/>
          <w:rFonts w:asciiTheme="majorHAnsi" w:hAnsiTheme="majorHAnsi" w:cstheme="majorHAnsi"/>
        </w:rPr>
        <w:t xml:space="preserve"> specific </w:t>
      </w:r>
      <w:r w:rsidRPr="00F71695">
        <w:rPr>
          <w:rStyle w:val="Emphasis"/>
          <w:rFonts w:asciiTheme="majorHAnsi" w:hAnsiTheme="majorHAnsi" w:cstheme="majorHAnsi"/>
          <w:highlight w:val="green"/>
        </w:rPr>
        <w:t>circuits</w:t>
      </w:r>
      <w:r w:rsidRPr="00F71695">
        <w:rPr>
          <w:rFonts w:asciiTheme="majorHAnsi" w:hAnsiTheme="majorHAnsi" w:cstheme="majorHAnsi"/>
          <w:sz w:val="8"/>
        </w:rPr>
        <w:t xml:space="preserve">, let alone individual neurons; rather, they operate throughout the brain, which often leads to undesirable side effects. Tye’s research may eventually help open the door to drugs that affect only specific neural circuits, reducing anxiety with fewer side effects. Such work has earned formal accolades, including a Presidential Early Career Award for Scientists and Engineers from President Obama, a Freedman Prize for neuroscience, and a TR35 award, recognizing outstanding researchers under the age of 35. Tye has also won high praise from others in her field who admire the creative breadth of her ambition. “She’s not afraid to ask the most fundamental questions, the ones most other scientists shy away from,” says Sheena Josselyn of the University of Toronto and the Hospital for Sick Children Research Institute. The questions she takes on involve emotions and phenomena that loom large in human experience, such as reward-seeking, loneliness, and compulsive overeating. Her goal is to understand their neural basis—to bridge the gap between brain, as understood by neuroscientists, and the mind, as conceived more expansively by psychiatrists, psychologists, and other students of human behavior. Would-be novelist Though it might seem as if Tye was born to be a scientist, she says her choice of career was anything but inevitable. In high school, she was ambivalent about science and gravitated instead toward writing; she wrote plays, short stories, and poetry. “In my mind, I was going to be a novelist,” she recalls. Still, while applying to college, she included MIT on her list, partly to humor her parents, Bik-Kwoon Tye and Henry Tye, both of whom had earned PhDs there in 1974. And when she received an acceptance letter, her father found it hard to disguise his feelings as his eyes welled with tears. “I’d never in my life seen my dad cry,” she says. She decided that she ought to give scientific learning a more dedicated try. She also convinced herself (with parental encouragement) that focusing on the natural world would give her more to write about down the road. As a freshman at MIT, Tye joined the lab of Suzanne Corkin, who was working with H.M., one of the most famous patients in the history of neuroscience. H.M., whose name was revealed to be Henry Molaison upon his death in 2008, suffered from profound amnesia after a lobotomy to treat seizures; studying his condition allowed researchers to probe the neural underpinnings of memory. One of Tye’s roles in the group was to make H.M. a peanut butter and jelly sandwich for lunch. He would eat it and then, moments later, with crumbs still on his face, ask, “Did we have lunch yet?” “It made me appreciate that these basic functions, like memory, that are so key to who we are have biological substrates in the brain,” she says. Neuroscience can be intimidating and filled with jargon, she adds. But the experience with H.M., along with an inspiring introductory psychology class taught by Steven Pinker, “made it seem worth it to slog through the all-nighters” to understand the biological mechanisms behind psychological constructs. Still, after graduation, Tye wanted to make sure she was “looking around,” thinking about who she was and who she wanted to be. </w:t>
      </w:r>
      <w:proofErr w:type="gramStart"/>
      <w:r w:rsidRPr="00F71695">
        <w:rPr>
          <w:rFonts w:asciiTheme="majorHAnsi" w:hAnsiTheme="majorHAnsi" w:cstheme="majorHAnsi"/>
          <w:sz w:val="8"/>
        </w:rPr>
        <w:t>So</w:t>
      </w:r>
      <w:proofErr w:type="gramEnd"/>
      <w:r w:rsidRPr="00F71695">
        <w:rPr>
          <w:rFonts w:asciiTheme="majorHAnsi" w:hAnsiTheme="majorHAnsi" w:cstheme="majorHAnsi"/>
          <w:sz w:val="8"/>
        </w:rPr>
        <w:t xml:space="preserve"> she spent a year backpacking in Australia, where she worked on a farm, lived in a yoga ashram, taught yoga, camped out on the beach, and worked on a novel. She found that writing was “hard and lonely.” She enjoyed teaching yoga but didn’t see it as a satisfying career path. “I came out of that year surprisingly ready to go to grad school,” she says. Diving back into the academic world, she initially struggled to find a lab that would accept her and almost dropped out after her first year. But she found a mentor in Patricia Janak, who became her advisor, and earned a PhD in neuroscience at the University of California, San Francisco, in 2008. A surprise in the amygdala </w:t>
      </w:r>
      <w:proofErr w:type="gramStart"/>
      <w:r w:rsidRPr="00F71695">
        <w:rPr>
          <w:rFonts w:asciiTheme="majorHAnsi" w:hAnsiTheme="majorHAnsi" w:cstheme="majorHAnsi"/>
          <w:sz w:val="8"/>
        </w:rPr>
        <w:t>In</w:t>
      </w:r>
      <w:proofErr w:type="gramEnd"/>
      <w:r w:rsidRPr="00F71695">
        <w:rPr>
          <w:rFonts w:asciiTheme="majorHAnsi" w:hAnsiTheme="majorHAnsi" w:cstheme="majorHAnsi"/>
          <w:sz w:val="8"/>
        </w:rPr>
        <w:t xml:space="preserve"> 2009, Tye joined Deisseroth’s lab at Stanford. Deisseroth had already developed optogenetics, which gave researchers a much more precise way to identify the contributions of individual neurons within a circuit. Along with others in the lab, Tye used optogenetics to probe the connection between two parts of the amygdala, an almond-shaped region that is crucial to anxiety and fear. She first identified neurons in one area (known as the basolateral amygdala) that formed connections to neurons in another amygdalar area (known as the central nucleus) by sending out projections of nerve fibers. When she stimulated those basolateral amygdala neurons, she was able to reduce anxiety in mice. That is, she could cause the animals to spend more time in open spaces and less time cowering to the side. This was surprising, because when researchers stimulated the amygdala as a whole, the mice’s behavior grew more anxious. At first, everyone asked, “Are you sure you’re using the </w:t>
      </w:r>
      <w:proofErr w:type="gramStart"/>
      <w:r w:rsidRPr="00F71695">
        <w:rPr>
          <w:rFonts w:asciiTheme="majorHAnsi" w:hAnsiTheme="majorHAnsi" w:cstheme="majorHAnsi"/>
          <w:sz w:val="8"/>
        </w:rPr>
        <w:t>tool</w:t>
      </w:r>
      <w:proofErr w:type="gramEnd"/>
      <w:r w:rsidRPr="00F71695">
        <w:rPr>
          <w:rFonts w:asciiTheme="majorHAnsi" w:hAnsiTheme="majorHAnsi" w:cstheme="majorHAnsi"/>
          <w:sz w:val="8"/>
        </w:rPr>
        <w:t xml:space="preserve"> right? What’s going on?” she recalls. But after meticulous validation, in 2011, Tye and the group published their results in Nature, showing that some circuitry within the amygdala helps to calm animals down. This paper also represented a breakthrough in optogenetic technique. For the first time, researchers were able to zero in on and manipulate a specific part of a brain circuit: particular groups of neurons communicating with known target neurons. The technique, known as optogenetic projection-specific manipulation, is now considered one of the key tools of neuroscience. In 2012, Tye came to MIT as an assistant professor of brain and cognitive sciences at the Picower, continuing her work on anxiety. While setting up her lab, she targeted neurons within the amygdala that seemed to have the opposite effect on mouse anxiety, causing it to increase. These brain cells are also located in the basolateral amygdala, but they send projections to a nearby region known as the ventral hippocampus. When Tye stimulated this circuit using optogenetics, the mice avoided open spaces, apparently suffering from anxiety. (When she inhibited the connections from forming, the animals hung out in the open again, their anxiety seemingly alleviated.) Tye proposed that neighboring neurons in the amygdala can have opposite effects on animals’ behavior, depending on the targets to which they send signals. Threats and rewards </w:t>
      </w:r>
      <w:proofErr w:type="gramStart"/>
      <w:r w:rsidRPr="00F71695">
        <w:rPr>
          <w:rFonts w:asciiTheme="majorHAnsi" w:hAnsiTheme="majorHAnsi" w:cstheme="majorHAnsi"/>
          <w:sz w:val="8"/>
        </w:rPr>
        <w:t>At</w:t>
      </w:r>
      <w:proofErr w:type="gramEnd"/>
      <w:r w:rsidRPr="00F71695">
        <w:rPr>
          <w:rFonts w:asciiTheme="majorHAnsi" w:hAnsiTheme="majorHAnsi" w:cstheme="majorHAnsi"/>
          <w:sz w:val="8"/>
        </w:rPr>
        <w:t xml:space="preserve"> the time, most researchers studying the amygdala still tended to focus mainly on its role in fear. Yet Tye suspected that activity in this part of the brain might encode a stimulus as either rewarding or threatening, good or bad, helping individuals decide how to respond. “There are many stimuli we encounter in our daily lives that are ambiguous,” says Conor ­Liston of the Brain and Mind Research Institute at Weill Cornell. “A social interaction, for example, can be either threatening or rewarding, and we need brain circuits devoted to differentiating which is which.” By looking at the relative strength of the currents passing through two glutamate receptors known to indicate synaptic strength, </w:t>
      </w:r>
      <w:r w:rsidRPr="00F71695">
        <w:rPr>
          <w:rStyle w:val="StyleUnderline"/>
          <w:rFonts w:asciiTheme="majorHAnsi" w:hAnsiTheme="majorHAnsi" w:cstheme="majorHAnsi"/>
          <w:highlight w:val="green"/>
        </w:rPr>
        <w:t>Tye discovered</w:t>
      </w:r>
      <w:r w:rsidRPr="00F71695">
        <w:rPr>
          <w:rStyle w:val="StyleUnderline"/>
          <w:rFonts w:asciiTheme="majorHAnsi" w:hAnsiTheme="majorHAnsi" w:cstheme="majorHAnsi"/>
        </w:rPr>
        <w:t xml:space="preserve"> that different neural </w:t>
      </w:r>
      <w:r w:rsidRPr="00F71695">
        <w:rPr>
          <w:rStyle w:val="StyleUnderline"/>
          <w:rFonts w:asciiTheme="majorHAnsi" w:hAnsiTheme="majorHAnsi" w:cstheme="majorHAnsi"/>
          <w:highlight w:val="green"/>
        </w:rPr>
        <w:t>connections</w:t>
      </w:r>
      <w:r w:rsidRPr="00F71695">
        <w:rPr>
          <w:rStyle w:val="StyleUnderline"/>
          <w:rFonts w:asciiTheme="majorHAnsi" w:hAnsiTheme="majorHAnsi" w:cstheme="majorHAnsi"/>
        </w:rPr>
        <w:t xml:space="preserve"> in mice </w:t>
      </w:r>
      <w:r w:rsidRPr="00F71695">
        <w:rPr>
          <w:rStyle w:val="StyleUnderline"/>
          <w:rFonts w:asciiTheme="majorHAnsi" w:hAnsiTheme="majorHAnsi" w:cstheme="majorHAnsi"/>
          <w:highlight w:val="green"/>
        </w:rPr>
        <w:t xml:space="preserve">were reinforced </w:t>
      </w:r>
      <w:r w:rsidRPr="00F71695">
        <w:rPr>
          <w:rStyle w:val="StyleUnderline"/>
          <w:rFonts w:asciiTheme="majorHAnsi" w:hAnsiTheme="majorHAnsi" w:cstheme="majorHAnsi"/>
        </w:rPr>
        <w:t xml:space="preserve">depending </w:t>
      </w:r>
      <w:r w:rsidRPr="00F71695">
        <w:rPr>
          <w:rStyle w:val="StyleUnderline"/>
          <w:rFonts w:asciiTheme="majorHAnsi" w:hAnsiTheme="majorHAnsi" w:cstheme="majorHAnsi"/>
          <w:highlight w:val="green"/>
        </w:rPr>
        <w:t>on whether</w:t>
      </w:r>
      <w:r w:rsidRPr="00F71695">
        <w:rPr>
          <w:rStyle w:val="StyleUnderline"/>
          <w:rFonts w:asciiTheme="majorHAnsi" w:hAnsiTheme="majorHAnsi" w:cstheme="majorHAnsi"/>
        </w:rPr>
        <w:t xml:space="preserve"> a particular </w:t>
      </w:r>
      <w:r w:rsidRPr="00F71695">
        <w:rPr>
          <w:rStyle w:val="StyleUnderline"/>
          <w:rFonts w:asciiTheme="majorHAnsi" w:hAnsiTheme="majorHAnsi" w:cstheme="majorHAnsi"/>
          <w:highlight w:val="green"/>
        </w:rPr>
        <w:t>stimulus was linked to a reward or</w:t>
      </w:r>
      <w:r w:rsidRPr="00F71695">
        <w:rPr>
          <w:rStyle w:val="StyleUnderline"/>
          <w:rFonts w:asciiTheme="majorHAnsi" w:hAnsiTheme="majorHAnsi" w:cstheme="majorHAnsi"/>
        </w:rPr>
        <w:t xml:space="preserve"> a </w:t>
      </w:r>
      <w:r w:rsidRPr="00F71695">
        <w:rPr>
          <w:rStyle w:val="StyleUnderline"/>
          <w:rFonts w:asciiTheme="majorHAnsi" w:hAnsiTheme="majorHAnsi" w:cstheme="majorHAnsi"/>
          <w:highlight w:val="green"/>
        </w:rPr>
        <w:t>threat</w:t>
      </w:r>
      <w:r w:rsidRPr="00F71695">
        <w:rPr>
          <w:rFonts w:asciiTheme="majorHAnsi" w:hAnsiTheme="majorHAnsi" w:cstheme="majorHAnsi"/>
          <w:sz w:val="8"/>
        </w:rPr>
        <w:t xml:space="preserve">. When mice learned to associate a sound with a treat of sugar, she found stronger synaptic input to the </w:t>
      </w:r>
      <w:r w:rsidRPr="00F71695">
        <w:rPr>
          <w:rStyle w:val="Emphasis"/>
          <w:rFonts w:asciiTheme="majorHAnsi" w:hAnsiTheme="majorHAnsi" w:cstheme="majorHAnsi"/>
        </w:rPr>
        <w:t>neurons in the basolateral amygdala that were sending information to the nucleus accumbens, which is part of the brain’s reward circuitry</w:t>
      </w:r>
      <w:r w:rsidRPr="00F71695">
        <w:rPr>
          <w:rFonts w:asciiTheme="majorHAnsi" w:hAnsiTheme="majorHAnsi" w:cstheme="majorHAnsi"/>
          <w:sz w:val="8"/>
        </w:rPr>
        <w:t xml:space="preserve">. On the other hand, when mice learned to associate the sound with mild electric shocks to their feet, </w:t>
      </w:r>
      <w:r w:rsidRPr="00F71695">
        <w:rPr>
          <w:rStyle w:val="Emphasis"/>
          <w:rFonts w:asciiTheme="majorHAnsi" w:hAnsiTheme="majorHAnsi" w:cstheme="majorHAnsi"/>
          <w:highlight w:val="green"/>
        </w:rPr>
        <w:t>input signals grew stronger in circuits leading from</w:t>
      </w:r>
      <w:r w:rsidRPr="00F71695">
        <w:rPr>
          <w:rStyle w:val="Emphasis"/>
          <w:rFonts w:asciiTheme="majorHAnsi" w:hAnsiTheme="majorHAnsi" w:cstheme="majorHAnsi"/>
        </w:rPr>
        <w:t xml:space="preserve"> the basolateral amygdala to the centromedial amygdala, which is involved in</w:t>
      </w:r>
      <w:r w:rsidRPr="00F71695">
        <w:rPr>
          <w:rStyle w:val="Emphasis"/>
          <w:rFonts w:asciiTheme="majorHAnsi" w:hAnsiTheme="majorHAnsi" w:cstheme="majorHAnsi"/>
          <w:highlight w:val="green"/>
        </w:rPr>
        <w:t xml:space="preserve"> pain and fear</w:t>
      </w:r>
      <w:r w:rsidRPr="00F71695">
        <w:rPr>
          <w:rFonts w:asciiTheme="majorHAnsi" w:hAnsiTheme="majorHAnsi" w:cstheme="majorHAnsi"/>
          <w:sz w:val="8"/>
        </w:rPr>
        <w:t>. In addition, she demonstrated a trade-off: when one of these circuits grew more active, the other grew less so. In other words, she had found how the brain encodes information that allows mice to differentiate between stimuli that are rewarding and those that are potentially harmful. The results were published in Nature in 2015. In recent work, Tye also probed the circuitry involved in making split-second decisions when both threatening and rewarding cues are present at the same time. She and her team focused this time on connections between the amygdala and the prefrontal cortex, an area responsible for higher-order thinking. (Specifically, they examined interactions between the basolateral amygdala and the prelimbic medial prefrontal cortex.) Using optogenetics and other techniques, they showed that this circuitry was active when the animals were simultaneously exposed to a potential sugar treat and a potential electric shock and had to make a decision about how to behave. Her results, which appeared in April in Nature Neuroscience, help illuminate how animals figure out what to do in the face of complex and sometimes contradictory cues.</w:t>
      </w:r>
    </w:p>
    <w:p w14:paraId="159C694D" w14:textId="77777777" w:rsidR="007A3B46" w:rsidRDefault="007A3B46" w:rsidP="007A3B46">
      <w:pPr>
        <w:pStyle w:val="Heading4"/>
        <w:rPr>
          <w:rFonts w:cs="Calibri"/>
        </w:rPr>
      </w:pPr>
      <w:r w:rsidRPr="004D267B">
        <w:rPr>
          <w:rFonts w:cs="Calibri"/>
        </w:rPr>
        <w:lastRenderedPageBreak/>
        <w:t>Use a comparative world paradigm.</w:t>
      </w:r>
    </w:p>
    <w:p w14:paraId="2C806586" w14:textId="6CD4AEDB" w:rsidR="007A3B46" w:rsidRDefault="007A3B46" w:rsidP="007A3B46">
      <w:pPr>
        <w:pStyle w:val="Heading4"/>
        <w:rPr>
          <w:rFonts w:cs="Calibri"/>
        </w:rPr>
      </w:pPr>
      <w:r w:rsidRPr="004D267B">
        <w:rPr>
          <w:rFonts w:cs="Calibri"/>
        </w:rPr>
        <w:t>[</w:t>
      </w:r>
      <w:r>
        <w:rPr>
          <w:rFonts w:cs="Calibri"/>
        </w:rPr>
        <w:t>1</w:t>
      </w:r>
      <w:r w:rsidRPr="004D267B">
        <w:rPr>
          <w:rFonts w:cs="Calibri"/>
        </w:rPr>
        <w:t xml:space="preserve">] Textuality – </w:t>
      </w:r>
      <w:r>
        <w:rPr>
          <w:rFonts w:cs="Calibri"/>
        </w:rPr>
        <w:t>Parcher</w:t>
      </w:r>
      <w:r w:rsidR="00FA248E">
        <w:rPr>
          <w:rFonts w:cs="Calibri"/>
        </w:rPr>
        <w:t xml:space="preserve"> 01</w:t>
      </w:r>
    </w:p>
    <w:p w14:paraId="5D42FC6E" w14:textId="6DDADE20" w:rsidR="00FA248E" w:rsidRPr="00FA248E" w:rsidRDefault="00FA248E" w:rsidP="00FA248E">
      <w:r w:rsidRPr="00FA248E">
        <w:footnoteRef/>
      </w:r>
      <w:r w:rsidRPr="00FA248E">
        <w:t xml:space="preserve"> (Jeff, Fmr. Debate Coach at Georgetown University, February, http://www.ndtceda.com/archives/200102/0790.html)</w:t>
      </w:r>
    </w:p>
    <w:p w14:paraId="54C38225" w14:textId="77777777" w:rsidR="007A3B46" w:rsidRPr="004D267B" w:rsidRDefault="007A3B46" w:rsidP="007A3B46">
      <w:pPr>
        <w:spacing w:after="0"/>
        <w:rPr>
          <w:sz w:val="12"/>
        </w:rPr>
      </w:pPr>
      <w:r w:rsidRPr="00245048">
        <w:rPr>
          <w:b/>
          <w:highlight w:val="green"/>
          <w:u w:val="single"/>
        </w:rPr>
        <w:t>Resolved</w:t>
      </w:r>
      <w:r w:rsidRPr="004D267B">
        <w:rPr>
          <w:sz w:val="12"/>
        </w:rPr>
        <w:t xml:space="preserve"> comes </w:t>
      </w:r>
      <w:r w:rsidRPr="00245048">
        <w:rPr>
          <w:b/>
          <w:highlight w:val="green"/>
          <w:u w:val="single"/>
        </w:rPr>
        <w:t>from</w:t>
      </w:r>
      <w:r w:rsidRPr="004D267B">
        <w:rPr>
          <w:sz w:val="12"/>
        </w:rPr>
        <w:t xml:space="preserve"> the adoption of </w:t>
      </w:r>
      <w:r w:rsidRPr="00245048">
        <w:rPr>
          <w:b/>
          <w:highlight w:val="green"/>
          <w:u w:val="single"/>
        </w:rPr>
        <w:t xml:space="preserve">resolutions by legislative bodies. </w:t>
      </w:r>
      <w:r w:rsidRPr="00CA50BE">
        <w:rPr>
          <w:b/>
          <w:u w:val="single"/>
        </w:rPr>
        <w:t>A resolution is either adopted or it is not.</w:t>
      </w:r>
      <w:r w:rsidRPr="004D267B">
        <w:rPr>
          <w:sz w:val="12"/>
        </w:rPr>
        <w:t xml:space="preserve"> It's a question before a legislative body. </w:t>
      </w:r>
      <w:r w:rsidRPr="004D267B">
        <w:rPr>
          <w:b/>
          <w:u w:val="single"/>
        </w:rPr>
        <w:t>Should this statement be adopted</w:t>
      </w:r>
      <w:r w:rsidRPr="004D267B">
        <w:rPr>
          <w:sz w:val="12"/>
        </w:rPr>
        <w:t xml:space="preserve"> or </w:t>
      </w:r>
      <w:proofErr w:type="gramStart"/>
      <w:r w:rsidRPr="004D267B">
        <w:rPr>
          <w:sz w:val="12"/>
        </w:rPr>
        <w:t>not.</w:t>
      </w:r>
      <w:proofErr w:type="gramEnd"/>
      <w:r w:rsidRPr="004D267B">
        <w:rPr>
          <w:sz w:val="12"/>
        </w:rPr>
        <w:t xml:space="preserve"> </w:t>
      </w:r>
    </w:p>
    <w:p w14:paraId="6B64B5AF" w14:textId="77777777" w:rsidR="007A3B46" w:rsidRDefault="007A3B46" w:rsidP="007A3B46">
      <w:pPr>
        <w:pStyle w:val="Heading4"/>
      </w:pPr>
      <w:r w:rsidRPr="004D267B">
        <w:t>Implies comparative worlds – the res requires policy comparison between world</w:t>
      </w:r>
      <w:r>
        <w:t>s</w:t>
      </w:r>
      <w:r w:rsidRPr="004D267B">
        <w:t xml:space="preserve"> </w:t>
      </w:r>
      <w:r>
        <w:t>of</w:t>
      </w:r>
      <w:r w:rsidRPr="004D267B">
        <w:t xml:space="preserve"> the aff policy. </w:t>
      </w:r>
      <w:r>
        <w:t xml:space="preserve">Outweighs on specificity – </w:t>
      </w:r>
    </w:p>
    <w:p w14:paraId="119AD82A" w14:textId="59B44E40" w:rsidR="007A3B46" w:rsidRPr="00CA50BE" w:rsidRDefault="007A3B46" w:rsidP="007A3B46">
      <w:pPr>
        <w:pStyle w:val="Heading4"/>
        <w:spacing w:line="240" w:lineRule="auto"/>
        <w:rPr>
          <w:rFonts w:cs="Arial"/>
          <w:b w:val="0"/>
        </w:rPr>
      </w:pPr>
      <w:r>
        <w:t xml:space="preserve">[2] </w:t>
      </w:r>
      <w:r w:rsidRPr="005C4CC2">
        <w:t>Inclusion</w:t>
      </w:r>
      <w:r>
        <w:t xml:space="preserve"> – </w:t>
      </w:r>
      <w:r w:rsidRPr="00E14097">
        <w:rPr>
          <w:rFonts w:cs="Arial"/>
        </w:rPr>
        <w:t>A] justifies absurd NIBs and a prior</w:t>
      </w:r>
      <w:r w:rsidR="00FA248E">
        <w:rPr>
          <w:rFonts w:cs="Arial"/>
        </w:rPr>
        <w:t>is</w:t>
      </w:r>
      <w:r w:rsidRPr="00E14097">
        <w:rPr>
          <w:rFonts w:cs="Arial"/>
        </w:rPr>
        <w:t xml:space="preserve"> confusing to novices and lay debaters and deter them from the activity B] A lot of small school debaters are K debaters to manage the res specific prep load</w:t>
      </w:r>
      <w:r>
        <w:rPr>
          <w:rFonts w:cs="Arial"/>
        </w:rPr>
        <w:t xml:space="preserve">. </w:t>
      </w:r>
    </w:p>
    <w:p w14:paraId="7C6371C9" w14:textId="3169D270" w:rsidR="007A3B46" w:rsidRDefault="007A3B46" w:rsidP="007A3B46">
      <w:pPr>
        <w:pStyle w:val="Heading4"/>
        <w:rPr>
          <w:rFonts w:eastAsia="Times New Roman"/>
        </w:rPr>
      </w:pPr>
      <w:r>
        <w:t xml:space="preserve">[3] </w:t>
      </w:r>
      <w:r>
        <w:rPr>
          <w:rFonts w:eastAsia="Times New Roman"/>
        </w:rPr>
        <w:t>S</w:t>
      </w:r>
      <w:r w:rsidRPr="00016953">
        <w:rPr>
          <w:rFonts w:eastAsia="Times New Roman"/>
        </w:rPr>
        <w:t xml:space="preserve">trat skew – </w:t>
      </w:r>
      <w:r>
        <w:rPr>
          <w:rFonts w:eastAsia="Times New Roman"/>
        </w:rPr>
        <w:t>TT</w:t>
      </w:r>
      <w:r w:rsidRPr="00016953">
        <w:rPr>
          <w:rFonts w:eastAsia="Times New Roman"/>
        </w:rPr>
        <w:t xml:space="preserve"> imposes absolute proof</w:t>
      </w:r>
      <w:r>
        <w:rPr>
          <w:rFonts w:eastAsia="Times New Roman"/>
        </w:rPr>
        <w:t xml:space="preserve"> </w:t>
      </w:r>
      <w:r w:rsidRPr="00016953">
        <w:rPr>
          <w:rFonts w:eastAsia="Times New Roman"/>
        </w:rPr>
        <w:t xml:space="preserve">– gives them infinite ground through </w:t>
      </w:r>
      <w:r w:rsidR="00FA248E">
        <w:rPr>
          <w:rFonts w:eastAsia="Times New Roman"/>
        </w:rPr>
        <w:t xml:space="preserve">tiny </w:t>
      </w:r>
      <w:r w:rsidRPr="00016953">
        <w:rPr>
          <w:rFonts w:eastAsia="Times New Roman"/>
        </w:rPr>
        <w:t xml:space="preserve">logical </w:t>
      </w:r>
      <w:r w:rsidR="00FA248E">
        <w:rPr>
          <w:rFonts w:eastAsia="Times New Roman"/>
        </w:rPr>
        <w:t>flaws</w:t>
      </w:r>
      <w:r w:rsidRPr="00016953">
        <w:rPr>
          <w:rFonts w:eastAsia="Times New Roman"/>
        </w:rPr>
        <w:t xml:space="preserve">– comparative worlds are a 1:1 burden structure </w:t>
      </w:r>
    </w:p>
    <w:p w14:paraId="0E112482" w14:textId="70625913" w:rsidR="007A3B46" w:rsidRDefault="007A3B46" w:rsidP="007A3B46">
      <w:pPr>
        <w:pStyle w:val="Heading4"/>
      </w:pPr>
      <w:r>
        <w:t>This empirically takes out permissibility triggers – comparative worlds</w:t>
      </w:r>
      <w:r w:rsidR="00FA248E">
        <w:t xml:space="preserve"> </w:t>
      </w:r>
      <w:proofErr w:type="gramStart"/>
      <w:r w:rsidR="00FA248E">
        <w:t>resolves</w:t>
      </w:r>
      <w:proofErr w:type="gramEnd"/>
      <w:r>
        <w:t xml:space="preserve"> real</w:t>
      </w:r>
      <w:r w:rsidR="00FA248E">
        <w:t>-</w:t>
      </w:r>
      <w:r>
        <w:t>world comparisons of ethics</w:t>
      </w:r>
      <w:r w:rsidR="00FA248E">
        <w:t xml:space="preserve">, </w:t>
      </w:r>
      <w:r>
        <w:t xml:space="preserve">not logical inconsistencies. </w:t>
      </w:r>
    </w:p>
    <w:p w14:paraId="42B245B3" w14:textId="77777777" w:rsidR="007A3B46" w:rsidRPr="00901BEF" w:rsidRDefault="007A3B46" w:rsidP="007A3B46"/>
    <w:p w14:paraId="59A477FF" w14:textId="77777777" w:rsidR="007A3B46" w:rsidRPr="00F71695" w:rsidRDefault="007A3B46" w:rsidP="00AE11EA">
      <w:pPr>
        <w:rPr>
          <w:rFonts w:asciiTheme="majorHAnsi" w:hAnsiTheme="majorHAnsi" w:cstheme="majorHAnsi"/>
          <w:sz w:val="8"/>
        </w:rPr>
      </w:pPr>
    </w:p>
    <w:p w14:paraId="1CF86841" w14:textId="77777777" w:rsidR="00AE11EA" w:rsidRPr="00F71695" w:rsidRDefault="00AE11EA" w:rsidP="00AE11EA">
      <w:pPr>
        <w:rPr>
          <w:rFonts w:asciiTheme="majorHAnsi" w:hAnsiTheme="majorHAnsi" w:cstheme="majorHAnsi"/>
        </w:rPr>
      </w:pPr>
    </w:p>
    <w:p w14:paraId="00C4586A" w14:textId="77777777" w:rsidR="00AE11EA" w:rsidRPr="00F71695" w:rsidRDefault="00AE11EA" w:rsidP="00AE11EA">
      <w:pPr>
        <w:pStyle w:val="Heading3"/>
        <w:rPr>
          <w:rFonts w:asciiTheme="majorHAnsi" w:hAnsiTheme="majorHAnsi" w:cstheme="majorHAnsi"/>
        </w:rPr>
      </w:pPr>
      <w:r w:rsidRPr="00F71695">
        <w:rPr>
          <w:rFonts w:asciiTheme="majorHAnsi" w:hAnsiTheme="majorHAnsi" w:cstheme="majorHAnsi"/>
        </w:rPr>
        <w:lastRenderedPageBreak/>
        <w:t xml:space="preserve">Adv—Growth </w:t>
      </w:r>
    </w:p>
    <w:p w14:paraId="078082F9" w14:textId="77777777" w:rsidR="00AE11EA" w:rsidRPr="00F71695" w:rsidRDefault="00AE11EA" w:rsidP="00AE11EA">
      <w:pPr>
        <w:pStyle w:val="Heading4"/>
        <w:rPr>
          <w:rFonts w:asciiTheme="majorHAnsi" w:hAnsiTheme="majorHAnsi" w:cstheme="majorHAnsi"/>
        </w:rPr>
      </w:pPr>
      <w:r w:rsidRPr="00F71695">
        <w:rPr>
          <w:rFonts w:asciiTheme="majorHAnsi" w:hAnsiTheme="majorHAnsi" w:cstheme="majorHAnsi"/>
        </w:rPr>
        <w:t>The advantage is Workforce Retention.</w:t>
      </w:r>
    </w:p>
    <w:p w14:paraId="682D413B" w14:textId="77777777" w:rsidR="00AE11EA" w:rsidRPr="00F71695" w:rsidRDefault="00AE11EA" w:rsidP="00AE11EA">
      <w:pPr>
        <w:rPr>
          <w:rFonts w:asciiTheme="majorHAnsi" w:hAnsiTheme="majorHAnsi" w:cstheme="majorHAnsi"/>
        </w:rPr>
      </w:pPr>
    </w:p>
    <w:p w14:paraId="2552EE3C" w14:textId="77777777" w:rsidR="00AE11EA" w:rsidRPr="00F71695" w:rsidRDefault="00AE11EA" w:rsidP="00AE11EA">
      <w:pPr>
        <w:pStyle w:val="Heading4"/>
        <w:rPr>
          <w:rFonts w:asciiTheme="majorHAnsi" w:hAnsiTheme="majorHAnsi" w:cstheme="majorHAnsi"/>
        </w:rPr>
      </w:pPr>
      <w:r w:rsidRPr="00F71695">
        <w:rPr>
          <w:rFonts w:asciiTheme="majorHAnsi" w:hAnsiTheme="majorHAnsi" w:cstheme="majorHAnsi"/>
        </w:rPr>
        <w:t xml:space="preserve">A right to strike is crucial to negotiating conditions for workforce retention—but unchecked, companies </w:t>
      </w:r>
      <w:r w:rsidRPr="00F71695">
        <w:rPr>
          <w:rFonts w:asciiTheme="majorHAnsi" w:hAnsiTheme="majorHAnsi" w:cstheme="majorHAnsi"/>
          <w:u w:val="single"/>
        </w:rPr>
        <w:t>lash out</w:t>
      </w:r>
      <w:r w:rsidRPr="00F71695">
        <w:rPr>
          <w:rFonts w:asciiTheme="majorHAnsi" w:hAnsiTheme="majorHAnsi" w:cstheme="majorHAnsi"/>
        </w:rPr>
        <w:t xml:space="preserve"> with dismissals. Bogage 10/17</w:t>
      </w:r>
    </w:p>
    <w:p w14:paraId="798A4A30" w14:textId="77777777" w:rsidR="00AE11EA" w:rsidRPr="00F71695" w:rsidRDefault="00AE11EA" w:rsidP="00AE11EA">
      <w:pPr>
        <w:rPr>
          <w:rFonts w:asciiTheme="majorHAnsi" w:hAnsiTheme="majorHAnsi" w:cstheme="majorHAnsi"/>
        </w:rPr>
      </w:pPr>
      <w:r w:rsidRPr="00F71695">
        <w:rPr>
          <w:rFonts w:asciiTheme="majorHAnsi" w:hAnsiTheme="majorHAnsi" w:cstheme="majorHAnsi"/>
        </w:rPr>
        <w:t>Jacob Bogage, writes about business and technology for The Washington Post, where he's worked since 2015. He's previously covered the automotive and manufacturing industries and wrote for the Sports section. He has previously reported for the Columbia Missourian, Columbia (Mo.) Daily Tribune, Bethesda Magazine and the Montgomery County Gazette. He is a Maryland native and a graduate of the University of Missouri, 10-17-2021, "Strikes are sweeping the labor market as workers wield new leverage ," Washington Post, https://www.washingtonpost.com/business/2021/10/17/strikes-great-resignation/, 10-22-2021//Aanya</w:t>
      </w:r>
    </w:p>
    <w:p w14:paraId="494CFDD6" w14:textId="77777777" w:rsidR="00AE11EA" w:rsidRPr="00F71695" w:rsidRDefault="00AE11EA" w:rsidP="00AE11EA">
      <w:pPr>
        <w:rPr>
          <w:rFonts w:asciiTheme="majorHAnsi" w:hAnsiTheme="majorHAnsi" w:cstheme="majorHAnsi"/>
          <w:sz w:val="16"/>
        </w:rPr>
      </w:pPr>
      <w:r w:rsidRPr="00F71695">
        <w:rPr>
          <w:rFonts w:asciiTheme="majorHAnsi" w:hAnsiTheme="majorHAnsi" w:cstheme="majorHAnsi"/>
          <w:sz w:val="16"/>
        </w:rPr>
        <w:t xml:space="preserve">Marcial Reyes could have just quit his job. Frustrated with chronic understaffing at the Kaiser Permanente hospital where he works in Southern California, he knows he has options in a region desperate for nurses. Instead, he voted to go on strike. While </w:t>
      </w:r>
      <w:r w:rsidRPr="00F71695">
        <w:rPr>
          <w:rStyle w:val="StyleUnderline"/>
          <w:rFonts w:asciiTheme="majorHAnsi" w:hAnsiTheme="majorHAnsi" w:cstheme="majorHAnsi"/>
          <w:highlight w:val="cyan"/>
        </w:rPr>
        <w:t>Americans are leaving</w:t>
      </w:r>
      <w:r w:rsidRPr="00F71695">
        <w:rPr>
          <w:rStyle w:val="StyleUnderline"/>
          <w:rFonts w:asciiTheme="majorHAnsi" w:hAnsiTheme="majorHAnsi" w:cstheme="majorHAnsi"/>
        </w:rPr>
        <w:t xml:space="preserve"> their </w:t>
      </w:r>
      <w:r w:rsidRPr="00F71695">
        <w:rPr>
          <w:rStyle w:val="StyleUnderline"/>
          <w:rFonts w:asciiTheme="majorHAnsi" w:hAnsiTheme="majorHAnsi" w:cstheme="majorHAnsi"/>
          <w:highlight w:val="cyan"/>
        </w:rPr>
        <w:t>jobs at staggering</w:t>
      </w:r>
      <w:r w:rsidRPr="00F71695">
        <w:rPr>
          <w:rStyle w:val="StyleUnderline"/>
          <w:rFonts w:asciiTheme="majorHAnsi" w:hAnsiTheme="majorHAnsi" w:cstheme="majorHAnsi"/>
        </w:rPr>
        <w:t xml:space="preserve"> r</w:t>
      </w:r>
      <w:r w:rsidRPr="00F71695">
        <w:rPr>
          <w:rStyle w:val="StyleUnderline"/>
          <w:rFonts w:asciiTheme="majorHAnsi" w:hAnsiTheme="majorHAnsi" w:cstheme="majorHAnsi"/>
          <w:highlight w:val="cyan"/>
        </w:rPr>
        <w:t>ates</w:t>
      </w:r>
      <w:r w:rsidRPr="00F71695">
        <w:rPr>
          <w:rFonts w:asciiTheme="majorHAnsi" w:hAnsiTheme="majorHAnsi" w:cstheme="majorHAnsi"/>
          <w:sz w:val="16"/>
        </w:rPr>
        <w:t xml:space="preserve"> — a record </w:t>
      </w:r>
      <w:r w:rsidRPr="00F71695">
        <w:rPr>
          <w:rStyle w:val="StyleUnderline"/>
          <w:rFonts w:asciiTheme="majorHAnsi" w:hAnsiTheme="majorHAnsi" w:cstheme="majorHAnsi"/>
        </w:rPr>
        <w:t>4</w:t>
      </w:r>
      <w:r w:rsidRPr="00F71695">
        <w:rPr>
          <w:rStyle w:val="StyleUnderline"/>
          <w:rFonts w:asciiTheme="majorHAnsi" w:hAnsiTheme="majorHAnsi" w:cstheme="majorHAnsi"/>
          <w:highlight w:val="cyan"/>
        </w:rPr>
        <w:t>.3 million quit in August</w:t>
      </w:r>
      <w:r w:rsidRPr="00F71695">
        <w:rPr>
          <w:rFonts w:asciiTheme="majorHAnsi" w:hAnsiTheme="majorHAnsi" w:cstheme="majorHAnsi"/>
          <w:sz w:val="16"/>
        </w:rPr>
        <w:t xml:space="preserve"> alone — </w:t>
      </w:r>
      <w:r w:rsidRPr="00F71695">
        <w:rPr>
          <w:rStyle w:val="StyleUnderline"/>
          <w:rFonts w:asciiTheme="majorHAnsi" w:hAnsiTheme="majorHAnsi" w:cstheme="majorHAnsi"/>
          <w:highlight w:val="cyan"/>
        </w:rPr>
        <w:t>hundreds of thousands</w:t>
      </w:r>
      <w:r w:rsidRPr="00F71695">
        <w:rPr>
          <w:rFonts w:asciiTheme="majorHAnsi" w:hAnsiTheme="majorHAnsi" w:cstheme="majorHAnsi"/>
          <w:sz w:val="16"/>
        </w:rPr>
        <w:t xml:space="preserve"> of workers with similar grievances about wages, benefits and quality of life are, like Reyes, choosing to dig in </w:t>
      </w:r>
      <w:r w:rsidRPr="00F71695">
        <w:rPr>
          <w:rStyle w:val="StyleUnderline"/>
          <w:rFonts w:asciiTheme="majorHAnsi" w:hAnsiTheme="majorHAnsi" w:cstheme="majorHAnsi"/>
        </w:rPr>
        <w:t>and fight.</w:t>
      </w:r>
      <w:r w:rsidRPr="00F71695">
        <w:rPr>
          <w:rFonts w:asciiTheme="majorHAnsi" w:hAnsiTheme="majorHAnsi" w:cstheme="majorHAnsi"/>
          <w:sz w:val="16"/>
        </w:rPr>
        <w:t xml:space="preserve"> Last week, </w:t>
      </w:r>
      <w:r w:rsidRPr="00F71695">
        <w:rPr>
          <w:rStyle w:val="StyleUnderline"/>
          <w:rFonts w:asciiTheme="majorHAnsi" w:hAnsiTheme="majorHAnsi" w:cstheme="majorHAnsi"/>
        </w:rPr>
        <w:t>10,000 John Deere workers</w:t>
      </w:r>
      <w:r w:rsidRPr="00F71695">
        <w:rPr>
          <w:rFonts w:asciiTheme="majorHAnsi" w:hAnsiTheme="majorHAnsi" w:cstheme="majorHAnsi"/>
          <w:sz w:val="16"/>
        </w:rPr>
        <w:t xml:space="preserve"> went on strike, while unions representing </w:t>
      </w:r>
      <w:r w:rsidRPr="00F71695">
        <w:rPr>
          <w:rStyle w:val="StyleUnderline"/>
          <w:rFonts w:asciiTheme="majorHAnsi" w:hAnsiTheme="majorHAnsi" w:cstheme="majorHAnsi"/>
        </w:rPr>
        <w:t xml:space="preserve">31,000 Kaiser employees </w:t>
      </w:r>
      <w:r w:rsidRPr="00F71695">
        <w:rPr>
          <w:rFonts w:asciiTheme="majorHAnsi" w:hAnsiTheme="majorHAnsi" w:cstheme="majorHAnsi"/>
          <w:sz w:val="16"/>
        </w:rPr>
        <w:t xml:space="preserve">authorized walkouts. Some </w:t>
      </w:r>
      <w:r w:rsidRPr="00F71695">
        <w:rPr>
          <w:rStyle w:val="StyleUnderline"/>
          <w:rFonts w:asciiTheme="majorHAnsi" w:hAnsiTheme="majorHAnsi" w:cstheme="majorHAnsi"/>
        </w:rPr>
        <w:t>60,000 Hollywood production workers</w:t>
      </w:r>
      <w:r w:rsidRPr="00F71695">
        <w:rPr>
          <w:rFonts w:asciiTheme="majorHAnsi" w:hAnsiTheme="majorHAnsi" w:cstheme="majorHAnsi"/>
          <w:sz w:val="16"/>
        </w:rPr>
        <w:t xml:space="preserve"> reached a deal Saturday night, averting a strike hours before a negotiation deadline. All told, </w:t>
      </w:r>
      <w:r w:rsidRPr="00F71695">
        <w:rPr>
          <w:rStyle w:val="StyleUnderline"/>
          <w:rFonts w:asciiTheme="majorHAnsi" w:hAnsiTheme="majorHAnsi" w:cstheme="majorHAnsi"/>
        </w:rPr>
        <w:t xml:space="preserve">there have been </w:t>
      </w:r>
      <w:r w:rsidRPr="00F71695">
        <w:rPr>
          <w:rStyle w:val="StyleUnderline"/>
          <w:rFonts w:asciiTheme="majorHAnsi" w:hAnsiTheme="majorHAnsi" w:cstheme="majorHAnsi"/>
          <w:highlight w:val="cyan"/>
        </w:rPr>
        <w:t>strikes against 178 employers</w:t>
      </w:r>
      <w:r w:rsidRPr="00F71695">
        <w:rPr>
          <w:rFonts w:asciiTheme="majorHAnsi" w:hAnsiTheme="majorHAnsi" w:cstheme="majorHAnsi"/>
          <w:sz w:val="16"/>
        </w:rPr>
        <w:t xml:space="preserve"> this year, according to a tracker by Cornell University’s School of Industrial and Labor Relations. The Bureau of Labor Statistics, which records only large work stoppages, has documented 12 strikes involving 1,000 or more workers so far this year. That’s considerably higher than 2020, when the pandemic took hold, but in line with significant strike activity recorded in 2019 and 2018. The trend, union officials and economists say, is an offshoot of the phenomenon known as </w:t>
      </w:r>
      <w:r w:rsidRPr="00F71695">
        <w:rPr>
          <w:rStyle w:val="StyleUnderline"/>
          <w:rFonts w:asciiTheme="majorHAnsi" w:hAnsiTheme="majorHAnsi" w:cstheme="majorHAnsi"/>
          <w:highlight w:val="cyan"/>
        </w:rPr>
        <w:t>the Great Resignation,</w:t>
      </w:r>
      <w:r w:rsidRPr="00F71695">
        <w:rPr>
          <w:rFonts w:asciiTheme="majorHAnsi" w:hAnsiTheme="majorHAnsi" w:cstheme="majorHAnsi"/>
          <w:sz w:val="16"/>
        </w:rPr>
        <w:t xml:space="preserve"> which </w:t>
      </w:r>
      <w:r w:rsidRPr="00F71695">
        <w:rPr>
          <w:rStyle w:val="StyleUnderline"/>
          <w:rFonts w:asciiTheme="majorHAnsi" w:hAnsiTheme="majorHAnsi" w:cstheme="majorHAnsi"/>
        </w:rPr>
        <w:t xml:space="preserve">has </w:t>
      </w:r>
      <w:r w:rsidRPr="00F71695">
        <w:rPr>
          <w:rStyle w:val="StyleUnderline"/>
          <w:rFonts w:asciiTheme="majorHAnsi" w:hAnsiTheme="majorHAnsi" w:cstheme="majorHAnsi"/>
          <w:highlight w:val="cyan"/>
        </w:rPr>
        <w:t>thinned the</w:t>
      </w:r>
      <w:r w:rsidRPr="00F71695">
        <w:rPr>
          <w:rStyle w:val="StyleUnderline"/>
          <w:rFonts w:asciiTheme="majorHAnsi" w:hAnsiTheme="majorHAnsi" w:cstheme="majorHAnsi"/>
        </w:rPr>
        <w:t xml:space="preserve"> nation’s </w:t>
      </w:r>
      <w:r w:rsidRPr="00F71695">
        <w:rPr>
          <w:rStyle w:val="StyleUnderline"/>
          <w:rFonts w:asciiTheme="majorHAnsi" w:hAnsiTheme="majorHAnsi" w:cstheme="majorHAnsi"/>
          <w:highlight w:val="cyan"/>
        </w:rPr>
        <w:t>labor pool and slowed</w:t>
      </w:r>
      <w:r w:rsidRPr="00F71695">
        <w:rPr>
          <w:rStyle w:val="StyleUnderline"/>
          <w:rFonts w:asciiTheme="majorHAnsi" w:hAnsiTheme="majorHAnsi" w:cstheme="majorHAnsi"/>
        </w:rPr>
        <w:t xml:space="preserve"> the economic </w:t>
      </w:r>
      <w:r w:rsidRPr="00F71695">
        <w:rPr>
          <w:rStyle w:val="StyleUnderline"/>
          <w:rFonts w:asciiTheme="majorHAnsi" w:hAnsiTheme="majorHAnsi" w:cstheme="majorHAnsi"/>
          <w:highlight w:val="cyan"/>
        </w:rPr>
        <w:t>recovery</w:t>
      </w:r>
      <w:r w:rsidRPr="00F71695">
        <w:rPr>
          <w:rFonts w:asciiTheme="majorHAnsi" w:hAnsiTheme="majorHAnsi" w:cstheme="majorHAnsi"/>
          <w:sz w:val="16"/>
          <w:highlight w:val="cyan"/>
        </w:rPr>
        <w:t>.</w:t>
      </w:r>
      <w:r w:rsidRPr="00F71695">
        <w:rPr>
          <w:rFonts w:asciiTheme="majorHAnsi" w:hAnsiTheme="majorHAnsi" w:cstheme="majorHAnsi"/>
          <w:sz w:val="16"/>
        </w:rPr>
        <w:t xml:space="preserve"> </w:t>
      </w:r>
      <w:r w:rsidRPr="00F71695">
        <w:rPr>
          <w:rStyle w:val="StyleUnderline"/>
          <w:rFonts w:asciiTheme="majorHAnsi" w:hAnsiTheme="majorHAnsi" w:cstheme="majorHAnsi"/>
          <w:highlight w:val="cyan"/>
        </w:rPr>
        <w:t>Workers are</w:t>
      </w:r>
      <w:r w:rsidRPr="00F71695">
        <w:rPr>
          <w:rFonts w:asciiTheme="majorHAnsi" w:hAnsiTheme="majorHAnsi" w:cstheme="majorHAnsi"/>
          <w:sz w:val="16"/>
        </w:rPr>
        <w:t xml:space="preserve"> now </w:t>
      </w:r>
      <w:r w:rsidRPr="00F71695">
        <w:rPr>
          <w:rStyle w:val="StyleUnderline"/>
          <w:rFonts w:asciiTheme="majorHAnsi" w:hAnsiTheme="majorHAnsi" w:cstheme="majorHAnsi"/>
          <w:highlight w:val="cyan"/>
        </w:rPr>
        <w:t>harder to replace</w:t>
      </w:r>
      <w:r w:rsidRPr="00F71695">
        <w:rPr>
          <w:rFonts w:asciiTheme="majorHAnsi" w:hAnsiTheme="majorHAnsi" w:cstheme="majorHAnsi"/>
          <w:sz w:val="16"/>
        </w:rPr>
        <w:t xml:space="preserve">, especially while many companies are scrambling to meet heightened demand for their products and manage hobbled supply chains. That has given unions new leverage, and made striking less risky. In interviews, workers and labor leaders said union members are angry with employers for failing to raise pay to match new profits and are disappointed by the lack of high-quality jobs. They also are frustrated that </w:t>
      </w:r>
      <w:r w:rsidRPr="00F71695">
        <w:rPr>
          <w:rStyle w:val="StyleUnderline"/>
          <w:rFonts w:asciiTheme="majorHAnsi" w:hAnsiTheme="majorHAnsi" w:cstheme="majorHAnsi"/>
          <w:highlight w:val="cyan"/>
        </w:rPr>
        <w:t>wage growth is not keeping</w:t>
      </w:r>
      <w:r w:rsidRPr="00F71695">
        <w:rPr>
          <w:rStyle w:val="StyleUnderline"/>
          <w:rFonts w:asciiTheme="majorHAnsi" w:hAnsiTheme="majorHAnsi" w:cstheme="majorHAnsi"/>
        </w:rPr>
        <w:t xml:space="preserve"> pace </w:t>
      </w:r>
      <w:r w:rsidRPr="00F71695">
        <w:rPr>
          <w:rStyle w:val="StyleUnderline"/>
          <w:rFonts w:asciiTheme="majorHAnsi" w:hAnsiTheme="majorHAnsi" w:cstheme="majorHAnsi"/>
          <w:highlight w:val="cyan"/>
        </w:rPr>
        <w:t>with inflation</w:t>
      </w:r>
      <w:r w:rsidRPr="00F71695">
        <w:rPr>
          <w:rFonts w:asciiTheme="majorHAnsi" w:hAnsiTheme="majorHAnsi" w:cstheme="majorHAnsi"/>
          <w:sz w:val="16"/>
        </w:rPr>
        <w:t xml:space="preserve">. Although the average U.S. worker’s hourly pay was up 4 percent in September compared with a year ago, according to the St. Louis Federal Reserve, inflation grew 5.4 percent over the same period. “The </w:t>
      </w:r>
      <w:r w:rsidRPr="00F71695">
        <w:rPr>
          <w:rStyle w:val="StyleUnderline"/>
          <w:rFonts w:asciiTheme="majorHAnsi" w:hAnsiTheme="majorHAnsi" w:cstheme="majorHAnsi"/>
          <w:highlight w:val="cyan"/>
        </w:rPr>
        <w:t>strikes are sending a signa</w:t>
      </w:r>
      <w:r w:rsidRPr="00F71695">
        <w:rPr>
          <w:rStyle w:val="StyleUnderline"/>
          <w:rFonts w:asciiTheme="majorHAnsi" w:hAnsiTheme="majorHAnsi" w:cstheme="majorHAnsi"/>
        </w:rPr>
        <w:t>l</w:t>
      </w:r>
      <w:r w:rsidRPr="00F71695">
        <w:rPr>
          <w:rFonts w:asciiTheme="majorHAnsi" w:hAnsiTheme="majorHAnsi" w:cstheme="majorHAnsi"/>
          <w:sz w:val="16"/>
        </w:rPr>
        <w:t xml:space="preserve">, no doubt about it, that </w:t>
      </w:r>
      <w:r w:rsidRPr="00F71695">
        <w:rPr>
          <w:rStyle w:val="StyleUnderline"/>
          <w:rFonts w:asciiTheme="majorHAnsi" w:hAnsiTheme="majorHAnsi" w:cstheme="majorHAnsi"/>
          <w:highlight w:val="cyan"/>
        </w:rPr>
        <w:t>employers ignore worker</w:t>
      </w:r>
      <w:r w:rsidRPr="00F71695">
        <w:rPr>
          <w:rStyle w:val="StyleUnderline"/>
          <w:rFonts w:asciiTheme="majorHAnsi" w:hAnsiTheme="majorHAnsi" w:cstheme="majorHAnsi"/>
        </w:rPr>
        <w:t>s</w:t>
      </w:r>
      <w:r w:rsidRPr="00F71695">
        <w:rPr>
          <w:rFonts w:asciiTheme="majorHAnsi" w:hAnsiTheme="majorHAnsi" w:cstheme="majorHAnsi"/>
          <w:sz w:val="16"/>
        </w:rPr>
        <w:t xml:space="preserve"> at their peril,” AFL-CIO President Liz Shuler said in an interview with The Washington Post. “I think this wave of strikes is actually going to inspire more workers to stand up and speak out and put that line in the sand and say, ‘We deserve better.’ ” Not all work stoppages have been successful. More than 1,000 Alabama miners have been on strike at Warrior Met Coal since April. That same month, </w:t>
      </w:r>
      <w:r w:rsidRPr="00F71695">
        <w:rPr>
          <w:rStyle w:val="StyleUnderline"/>
          <w:rFonts w:asciiTheme="majorHAnsi" w:hAnsiTheme="majorHAnsi" w:cstheme="majorHAnsi"/>
          <w:highlight w:val="cyan"/>
        </w:rPr>
        <w:t>14 oil workers staged a walkout</w:t>
      </w:r>
      <w:r w:rsidRPr="00F71695">
        <w:rPr>
          <w:rFonts w:asciiTheme="majorHAnsi" w:hAnsiTheme="majorHAnsi" w:cstheme="majorHAnsi"/>
          <w:sz w:val="16"/>
        </w:rPr>
        <w:t xml:space="preserve"> against United Metro Energy in New York; </w:t>
      </w:r>
      <w:r w:rsidRPr="00F71695">
        <w:rPr>
          <w:rStyle w:val="StyleUnderline"/>
          <w:rFonts w:asciiTheme="majorHAnsi" w:hAnsiTheme="majorHAnsi" w:cstheme="majorHAnsi"/>
          <w:highlight w:val="cyan"/>
        </w:rPr>
        <w:t>eight have since been fired</w:t>
      </w:r>
      <w:r w:rsidRPr="00F71695">
        <w:rPr>
          <w:rFonts w:asciiTheme="majorHAnsi" w:hAnsiTheme="majorHAnsi" w:cstheme="majorHAnsi"/>
          <w:sz w:val="16"/>
        </w:rPr>
        <w:t xml:space="preserve">, according to the local Teamsters branch. And roughly 1,400 </w:t>
      </w:r>
      <w:r w:rsidRPr="00F71695">
        <w:rPr>
          <w:rStyle w:val="StyleUnderline"/>
          <w:rFonts w:asciiTheme="majorHAnsi" w:hAnsiTheme="majorHAnsi" w:cstheme="majorHAnsi"/>
        </w:rPr>
        <w:t>workers at Kellogg</w:t>
      </w:r>
      <w:r w:rsidRPr="00F71695">
        <w:rPr>
          <w:rFonts w:asciiTheme="majorHAnsi" w:hAnsiTheme="majorHAnsi" w:cstheme="majorHAnsi"/>
          <w:sz w:val="16"/>
        </w:rPr>
        <w:t xml:space="preserve"> Co. cereal factories in four states </w:t>
      </w:r>
      <w:r w:rsidRPr="00F71695">
        <w:rPr>
          <w:rStyle w:val="StyleUnderline"/>
          <w:rFonts w:asciiTheme="majorHAnsi" w:hAnsiTheme="majorHAnsi" w:cstheme="majorHAnsi"/>
        </w:rPr>
        <w:t>are entering their third week</w:t>
      </w:r>
      <w:r w:rsidRPr="00F71695">
        <w:rPr>
          <w:rFonts w:asciiTheme="majorHAnsi" w:hAnsiTheme="majorHAnsi" w:cstheme="majorHAnsi"/>
          <w:sz w:val="16"/>
        </w:rPr>
        <w:t xml:space="preserve"> on the picket line. Still, the labor </w:t>
      </w:r>
      <w:r w:rsidRPr="00F71695">
        <w:rPr>
          <w:rStyle w:val="StyleUnderline"/>
          <w:rFonts w:asciiTheme="majorHAnsi" w:hAnsiTheme="majorHAnsi" w:cstheme="majorHAnsi"/>
        </w:rPr>
        <w:t xml:space="preserve">movement has </w:t>
      </w:r>
      <w:r w:rsidRPr="00F71695">
        <w:rPr>
          <w:rFonts w:asciiTheme="majorHAnsi" w:hAnsiTheme="majorHAnsi" w:cstheme="majorHAnsi"/>
          <w:sz w:val="16"/>
        </w:rPr>
        <w:t xml:space="preserve">drawn </w:t>
      </w:r>
      <w:r w:rsidRPr="00F71695">
        <w:rPr>
          <w:rStyle w:val="StyleUnderline"/>
          <w:rFonts w:asciiTheme="majorHAnsi" w:hAnsiTheme="majorHAnsi" w:cstheme="majorHAnsi"/>
        </w:rPr>
        <w:t>support from the White House</w:t>
      </w:r>
      <w:r w:rsidRPr="00F71695">
        <w:rPr>
          <w:rFonts w:asciiTheme="majorHAnsi" w:hAnsiTheme="majorHAnsi" w:cstheme="majorHAnsi"/>
          <w:sz w:val="16"/>
        </w:rPr>
        <w:t xml:space="preserve">. </w:t>
      </w:r>
      <w:r w:rsidRPr="00F71695">
        <w:rPr>
          <w:rStyle w:val="StyleUnderline"/>
          <w:rFonts w:asciiTheme="majorHAnsi" w:hAnsiTheme="majorHAnsi" w:cstheme="majorHAnsi"/>
        </w:rPr>
        <w:t>President Biden made a</w:t>
      </w:r>
      <w:r w:rsidRPr="00F71695">
        <w:rPr>
          <w:rFonts w:asciiTheme="majorHAnsi" w:hAnsiTheme="majorHAnsi" w:cstheme="majorHAnsi"/>
          <w:sz w:val="16"/>
        </w:rPr>
        <w:t xml:space="preserve"> public </w:t>
      </w:r>
      <w:r w:rsidRPr="00F71695">
        <w:rPr>
          <w:rStyle w:val="StyleUnderline"/>
          <w:rFonts w:asciiTheme="majorHAnsi" w:hAnsiTheme="majorHAnsi" w:cstheme="majorHAnsi"/>
        </w:rPr>
        <w:t>statement supporting the Amazon union drive</w:t>
      </w:r>
      <w:r w:rsidRPr="00F71695">
        <w:rPr>
          <w:rFonts w:asciiTheme="majorHAnsi" w:hAnsiTheme="majorHAnsi" w:cstheme="majorHAnsi"/>
          <w:sz w:val="16"/>
        </w:rPr>
        <w:t xml:space="preserve"> in Alabama — a rare move by a sitting president. And his constant calls to raise the federal minimum wage to $15 an hour have delighted labor leaders. In Fontana, Calif., Reyes is hopeful. As a covid-19 patient who spent a month in the same Kaiser hospital where he works, he has a unique perspective on pandemic-related staffing shortages. “I think I got the best care that I could have gotten at Kaiser,” he said. “Now it’s time to pay back the nurses that took care of me” by striking for additional resources. The </w:t>
      </w:r>
      <w:r w:rsidRPr="00F71695">
        <w:rPr>
          <w:rStyle w:val="StyleUnderline"/>
          <w:rFonts w:asciiTheme="majorHAnsi" w:hAnsiTheme="majorHAnsi" w:cstheme="majorHAnsi"/>
        </w:rPr>
        <w:t>strike drives in 2021</w:t>
      </w:r>
      <w:r w:rsidRPr="00F71695">
        <w:rPr>
          <w:rFonts w:asciiTheme="majorHAnsi" w:hAnsiTheme="majorHAnsi" w:cstheme="majorHAnsi"/>
          <w:sz w:val="16"/>
        </w:rPr>
        <w:t xml:space="preserve"> run the gamut of American industry: </w:t>
      </w:r>
      <w:r w:rsidRPr="00F71695">
        <w:rPr>
          <w:rStyle w:val="StyleUnderline"/>
          <w:rFonts w:asciiTheme="majorHAnsi" w:hAnsiTheme="majorHAnsi" w:cstheme="majorHAnsi"/>
        </w:rPr>
        <w:t>Nurses and health workers</w:t>
      </w:r>
      <w:r w:rsidRPr="00F71695">
        <w:rPr>
          <w:rFonts w:asciiTheme="majorHAnsi" w:hAnsiTheme="majorHAnsi" w:cstheme="majorHAnsi"/>
          <w:sz w:val="16"/>
        </w:rPr>
        <w:t xml:space="preserve"> in California and Oregon; </w:t>
      </w:r>
      <w:r w:rsidRPr="00F71695">
        <w:rPr>
          <w:rStyle w:val="StyleUnderline"/>
          <w:rFonts w:asciiTheme="majorHAnsi" w:hAnsiTheme="majorHAnsi" w:cstheme="majorHAnsi"/>
        </w:rPr>
        <w:t>oil</w:t>
      </w:r>
      <w:r w:rsidRPr="00F71695">
        <w:rPr>
          <w:rFonts w:asciiTheme="majorHAnsi" w:hAnsiTheme="majorHAnsi" w:cstheme="majorHAnsi"/>
          <w:sz w:val="16"/>
        </w:rPr>
        <w:t xml:space="preserve"> workers in New York</w:t>
      </w:r>
      <w:r w:rsidRPr="00F71695">
        <w:rPr>
          <w:rStyle w:val="StyleUnderline"/>
          <w:rFonts w:asciiTheme="majorHAnsi" w:hAnsiTheme="majorHAnsi" w:cstheme="majorHAnsi"/>
        </w:rPr>
        <w:t>; cereal factory</w:t>
      </w:r>
      <w:r w:rsidRPr="00F71695">
        <w:rPr>
          <w:rFonts w:asciiTheme="majorHAnsi" w:hAnsiTheme="majorHAnsi" w:cstheme="majorHAnsi"/>
          <w:sz w:val="16"/>
        </w:rPr>
        <w:t xml:space="preserve"> workers in Michigan, Nebraska, Pennsylvania and Tennessee</w:t>
      </w:r>
      <w:r w:rsidRPr="00F71695">
        <w:rPr>
          <w:rStyle w:val="StyleUnderline"/>
          <w:rFonts w:asciiTheme="majorHAnsi" w:hAnsiTheme="majorHAnsi" w:cstheme="majorHAnsi"/>
        </w:rPr>
        <w:t>; television and film production</w:t>
      </w:r>
      <w:r w:rsidRPr="00F71695">
        <w:rPr>
          <w:rFonts w:asciiTheme="majorHAnsi" w:hAnsiTheme="majorHAnsi" w:cstheme="majorHAnsi"/>
          <w:sz w:val="16"/>
        </w:rPr>
        <w:t xml:space="preserve"> crews in Hollywood; and more. The surge in strike activity has yielded mixed results, economists say. Though work stoppages this summer at Nabisco and Frito-Lay helped secure higher raises and new vacation allowances for workers, </w:t>
      </w:r>
      <w:r w:rsidRPr="00F71695">
        <w:rPr>
          <w:rStyle w:val="StyleUnderline"/>
          <w:rFonts w:asciiTheme="majorHAnsi" w:hAnsiTheme="majorHAnsi" w:cstheme="majorHAnsi"/>
          <w:highlight w:val="cyan"/>
        </w:rPr>
        <w:t xml:space="preserve">employers have not made </w:t>
      </w:r>
      <w:r w:rsidRPr="00F71695">
        <w:rPr>
          <w:rStyle w:val="StyleUnderline"/>
          <w:rFonts w:asciiTheme="majorHAnsi" w:hAnsiTheme="majorHAnsi" w:cstheme="majorHAnsi"/>
          <w:highlight w:val="cyan"/>
        </w:rPr>
        <w:lastRenderedPageBreak/>
        <w:t>meaningful increases</w:t>
      </w:r>
      <w:r w:rsidRPr="00F71695">
        <w:rPr>
          <w:rFonts w:asciiTheme="majorHAnsi" w:hAnsiTheme="majorHAnsi" w:cstheme="majorHAnsi"/>
          <w:sz w:val="16"/>
        </w:rPr>
        <w:t xml:space="preserve"> </w:t>
      </w:r>
      <w:r w:rsidRPr="00F71695">
        <w:rPr>
          <w:rStyle w:val="StyleUnderline"/>
          <w:rFonts w:asciiTheme="majorHAnsi" w:hAnsiTheme="majorHAnsi" w:cstheme="majorHAnsi"/>
        </w:rPr>
        <w:t>in their workforces or compensation structures.</w:t>
      </w:r>
      <w:r w:rsidRPr="00F71695">
        <w:rPr>
          <w:rFonts w:asciiTheme="majorHAnsi" w:hAnsiTheme="majorHAnsi" w:cstheme="majorHAnsi"/>
          <w:sz w:val="16"/>
        </w:rPr>
        <w:t xml:space="preserve"> Both sides acknowledge the benefit of retaining workers. </w:t>
      </w:r>
      <w:r w:rsidRPr="00F71695">
        <w:rPr>
          <w:rStyle w:val="StyleUnderline"/>
          <w:rFonts w:asciiTheme="majorHAnsi" w:hAnsiTheme="majorHAnsi" w:cstheme="majorHAnsi"/>
        </w:rPr>
        <w:t xml:space="preserve">Management </w:t>
      </w:r>
      <w:r w:rsidRPr="00F71695">
        <w:rPr>
          <w:rFonts w:asciiTheme="majorHAnsi" w:hAnsiTheme="majorHAnsi" w:cstheme="majorHAnsi"/>
          <w:sz w:val="16"/>
        </w:rPr>
        <w:t>more often would</w:t>
      </w:r>
      <w:r w:rsidRPr="00F71695">
        <w:rPr>
          <w:rStyle w:val="StyleUnderline"/>
          <w:rFonts w:asciiTheme="majorHAnsi" w:hAnsiTheme="majorHAnsi" w:cstheme="majorHAnsi"/>
        </w:rPr>
        <w:t xml:space="preserve"> rather deal with a brief strike than</w:t>
      </w:r>
      <w:r w:rsidRPr="00F71695">
        <w:rPr>
          <w:rFonts w:asciiTheme="majorHAnsi" w:hAnsiTheme="majorHAnsi" w:cstheme="majorHAnsi"/>
          <w:sz w:val="16"/>
        </w:rPr>
        <w:t xml:space="preserve"> absorb higher costs associated with </w:t>
      </w:r>
      <w:r w:rsidRPr="00F71695">
        <w:rPr>
          <w:rStyle w:val="StyleUnderline"/>
          <w:rFonts w:asciiTheme="majorHAnsi" w:hAnsiTheme="majorHAnsi" w:cstheme="majorHAnsi"/>
        </w:rPr>
        <w:t>turnover and training</w:t>
      </w:r>
      <w:r w:rsidRPr="00F71695">
        <w:rPr>
          <w:rFonts w:asciiTheme="majorHAnsi" w:hAnsiTheme="majorHAnsi" w:cstheme="majorHAnsi"/>
          <w:sz w:val="16"/>
        </w:rPr>
        <w:t xml:space="preserve"> new staff. For the employee, a new job isn’t necessarily a better one. A “There’s a cost to searching and a cost to leaving your current employer,” said William M. Rodgers III, director of the Institute for Economic Equity at the Federal Reserve Bank of St. Louis. “And maybe some of the desire to strike is predicated out of a level of loyalty that these people have been with this company for a good duration.” Unions increasingly are </w:t>
      </w:r>
      <w:r w:rsidRPr="00F71695">
        <w:rPr>
          <w:rStyle w:val="StyleUnderline"/>
          <w:rFonts w:asciiTheme="majorHAnsi" w:hAnsiTheme="majorHAnsi" w:cstheme="majorHAnsi"/>
        </w:rPr>
        <w:t>seeking changes in the workplace</w:t>
      </w:r>
      <w:r w:rsidRPr="00F71695">
        <w:rPr>
          <w:rFonts w:asciiTheme="majorHAnsi" w:hAnsiTheme="majorHAnsi" w:cstheme="majorHAnsi"/>
          <w:sz w:val="16"/>
        </w:rPr>
        <w:t xml:space="preserve"> and corporate culture. Some strike drives are pushing for </w:t>
      </w:r>
      <w:r w:rsidRPr="00F71695">
        <w:rPr>
          <w:rStyle w:val="StyleUnderline"/>
          <w:rFonts w:asciiTheme="majorHAnsi" w:hAnsiTheme="majorHAnsi" w:cstheme="majorHAnsi"/>
        </w:rPr>
        <w:t>better safeguards</w:t>
      </w:r>
      <w:r w:rsidRPr="00F71695">
        <w:rPr>
          <w:rFonts w:asciiTheme="majorHAnsi" w:hAnsiTheme="majorHAnsi" w:cstheme="majorHAnsi"/>
          <w:sz w:val="16"/>
        </w:rPr>
        <w:t xml:space="preserve"> against sexual harassment and </w:t>
      </w:r>
      <w:r w:rsidRPr="00F71695">
        <w:rPr>
          <w:rStyle w:val="StyleUnderline"/>
          <w:rFonts w:asciiTheme="majorHAnsi" w:hAnsiTheme="majorHAnsi" w:cstheme="majorHAnsi"/>
        </w:rPr>
        <w:t>coronavirus safety protocols,</w:t>
      </w:r>
      <w:r w:rsidRPr="00F71695">
        <w:rPr>
          <w:rFonts w:asciiTheme="majorHAnsi" w:hAnsiTheme="majorHAnsi" w:cstheme="majorHAnsi"/>
          <w:sz w:val="16"/>
        </w:rPr>
        <w:t xml:space="preserve"> including one at El Milagro, a Chicago-based tortilla manufacturer. Workers at a West Virginia producer of industrial pump parts went on strike Oct. 1 seeking better seniority rights. Some are attempting to claw back perks that vanished years ago during economic downturns. Striking John Deere workers contend that the company’s massive profit during the pandemic — earnings nearly doubled to a record $1.79 billion last quarter — should be reflected in their compensation, particularly retirement benefits. More than </w:t>
      </w:r>
      <w:r w:rsidRPr="00F71695">
        <w:rPr>
          <w:rStyle w:val="StyleUnderline"/>
          <w:rFonts w:asciiTheme="majorHAnsi" w:hAnsiTheme="majorHAnsi" w:cstheme="majorHAnsi"/>
        </w:rPr>
        <w:t xml:space="preserve">60,000 members of the International Alliance of Theatrical Stage Employees </w:t>
      </w:r>
      <w:r w:rsidRPr="00F71695">
        <w:rPr>
          <w:rFonts w:asciiTheme="majorHAnsi" w:hAnsiTheme="majorHAnsi" w:cstheme="majorHAnsi"/>
          <w:sz w:val="16"/>
        </w:rPr>
        <w:t xml:space="preserve">(IATSE), which represents Hollywood production workers, had planned to strike Monday unless they reached a deal with the Alliance of Motion Picture and Television Producers. The two sides arrived at a tentative agreement Saturday night that guarantees workers meal breaks, weekends and breaks between shifts, plus significant raises. “They do </w:t>
      </w:r>
      <w:r w:rsidRPr="00F71695">
        <w:rPr>
          <w:rStyle w:val="StyleUnderline"/>
          <w:rFonts w:asciiTheme="majorHAnsi" w:hAnsiTheme="majorHAnsi" w:cstheme="majorHAnsi"/>
          <w:highlight w:val="cyan"/>
        </w:rPr>
        <w:t>have to change the way they do business</w:t>
      </w:r>
      <w:r w:rsidRPr="00F71695">
        <w:rPr>
          <w:rFonts w:asciiTheme="majorHAnsi" w:hAnsiTheme="majorHAnsi" w:cstheme="majorHAnsi"/>
          <w:sz w:val="16"/>
        </w:rPr>
        <w:t>,” IATSE President Matthew D. Loeb said, “</w:t>
      </w:r>
      <w:r w:rsidRPr="00F71695">
        <w:rPr>
          <w:rStyle w:val="StyleUnderline"/>
          <w:rFonts w:asciiTheme="majorHAnsi" w:hAnsiTheme="majorHAnsi" w:cstheme="majorHAnsi"/>
        </w:rPr>
        <w:t>to avoid a strike</w:t>
      </w:r>
      <w:r w:rsidRPr="00F71695">
        <w:rPr>
          <w:rFonts w:asciiTheme="majorHAnsi" w:hAnsiTheme="majorHAnsi" w:cstheme="majorHAnsi"/>
          <w:sz w:val="16"/>
        </w:rPr>
        <w:t xml:space="preserve">, to have good morale and to have safe, healthy employees.” A spokesman for the television and film </w:t>
      </w:r>
      <w:proofErr w:type="gramStart"/>
      <w:r w:rsidRPr="00F71695">
        <w:rPr>
          <w:rFonts w:asciiTheme="majorHAnsi" w:hAnsiTheme="majorHAnsi" w:cstheme="majorHAnsi"/>
          <w:sz w:val="16"/>
        </w:rPr>
        <w:t>producers</w:t>
      </w:r>
      <w:proofErr w:type="gramEnd"/>
      <w:r w:rsidRPr="00F71695">
        <w:rPr>
          <w:rFonts w:asciiTheme="majorHAnsi" w:hAnsiTheme="majorHAnsi" w:cstheme="majorHAnsi"/>
          <w:sz w:val="16"/>
        </w:rPr>
        <w:t xml:space="preserve"> alliance did not respond to a request for comment. </w:t>
      </w:r>
      <w:r w:rsidRPr="00F71695">
        <w:rPr>
          <w:rStyle w:val="StyleUnderline"/>
          <w:rFonts w:asciiTheme="majorHAnsi" w:hAnsiTheme="majorHAnsi" w:cstheme="majorHAnsi"/>
          <w:highlight w:val="cyan"/>
        </w:rPr>
        <w:t>Labor leaders have defined wage demands as a new frontier</w:t>
      </w:r>
      <w:r w:rsidRPr="00F71695">
        <w:rPr>
          <w:rStyle w:val="StyleUnderline"/>
          <w:rFonts w:asciiTheme="majorHAnsi" w:hAnsiTheme="majorHAnsi" w:cstheme="majorHAnsi"/>
        </w:rPr>
        <w:t xml:space="preserve"> f</w:t>
      </w:r>
      <w:r w:rsidRPr="00F71695">
        <w:rPr>
          <w:rFonts w:asciiTheme="majorHAnsi" w:hAnsiTheme="majorHAnsi" w:cstheme="majorHAnsi"/>
          <w:sz w:val="16"/>
        </w:rPr>
        <w:t>or workers’ rights. Unions helped deliver the 40-hour workweek, they note, and the</w:t>
      </w:r>
      <w:r w:rsidRPr="00F71695">
        <w:rPr>
          <w:rStyle w:val="StyleUnderline"/>
          <w:rFonts w:asciiTheme="majorHAnsi" w:hAnsiTheme="majorHAnsi" w:cstheme="majorHAnsi"/>
        </w:rPr>
        <w:t xml:space="preserve"> </w:t>
      </w:r>
      <w:r w:rsidRPr="00F71695">
        <w:rPr>
          <w:rStyle w:val="StyleUnderline"/>
          <w:rFonts w:asciiTheme="majorHAnsi" w:hAnsiTheme="majorHAnsi" w:cstheme="majorHAnsi"/>
          <w:highlight w:val="cyan"/>
        </w:rPr>
        <w:t>coronavirus</w:t>
      </w:r>
      <w:r w:rsidRPr="00F71695">
        <w:rPr>
          <w:rStyle w:val="StyleUnderline"/>
          <w:rFonts w:asciiTheme="majorHAnsi" w:hAnsiTheme="majorHAnsi" w:cstheme="majorHAnsi"/>
        </w:rPr>
        <w:t xml:space="preserve"> </w:t>
      </w:r>
      <w:r w:rsidRPr="00F71695">
        <w:rPr>
          <w:rFonts w:asciiTheme="majorHAnsi" w:hAnsiTheme="majorHAnsi" w:cstheme="majorHAnsi"/>
          <w:sz w:val="16"/>
        </w:rPr>
        <w:t xml:space="preserve">crisis </w:t>
      </w:r>
      <w:r w:rsidRPr="00F71695">
        <w:rPr>
          <w:rStyle w:val="StyleUnderline"/>
          <w:rFonts w:asciiTheme="majorHAnsi" w:hAnsiTheme="majorHAnsi" w:cstheme="majorHAnsi"/>
        </w:rPr>
        <w:t xml:space="preserve">has </w:t>
      </w:r>
      <w:r w:rsidRPr="00F71695">
        <w:rPr>
          <w:rStyle w:val="StyleUnderline"/>
          <w:rFonts w:asciiTheme="majorHAnsi" w:hAnsiTheme="majorHAnsi" w:cstheme="majorHAnsi"/>
          <w:highlight w:val="cyan"/>
        </w:rPr>
        <w:t>reinforced the need</w:t>
      </w:r>
      <w:r w:rsidRPr="00F71695">
        <w:rPr>
          <w:rFonts w:asciiTheme="majorHAnsi" w:hAnsiTheme="majorHAnsi" w:cstheme="majorHAnsi"/>
          <w:sz w:val="16"/>
        </w:rPr>
        <w:t xml:space="preserve"> to secure living wages and safer workplaces. “Especially during the pandemic, where people have worked overtime, they’ve sacrificed. They want to be acknowledged and appreciated,” Shuler said. Workers took notice when their companies publicly praised them as heroic and essential in the early days of pandemic, labor leaders and experts say, and it made them angry. Many saw a disconnect between the accolades and the realities of their jobs, and now interpret “essential” more broadly: They’re not only crucial to helping put food on families’ tables or treating patients, they’re essential to very companies they serve — and can inflict pain by shutting down or slowing operations. “</w:t>
      </w:r>
      <w:r w:rsidRPr="00F71695">
        <w:rPr>
          <w:rStyle w:val="StyleUnderline"/>
          <w:rFonts w:asciiTheme="majorHAnsi" w:hAnsiTheme="majorHAnsi" w:cstheme="majorHAnsi"/>
          <w:highlight w:val="cyan"/>
        </w:rPr>
        <w:t>A strike is</w:t>
      </w:r>
      <w:r w:rsidRPr="00F71695">
        <w:rPr>
          <w:rFonts w:asciiTheme="majorHAnsi" w:hAnsiTheme="majorHAnsi" w:cstheme="majorHAnsi"/>
          <w:sz w:val="16"/>
        </w:rPr>
        <w:t xml:space="preserve"> </w:t>
      </w:r>
      <w:r w:rsidRPr="00F71695">
        <w:rPr>
          <w:rStyle w:val="StyleUnderline"/>
          <w:rFonts w:asciiTheme="majorHAnsi" w:hAnsiTheme="majorHAnsi" w:cstheme="majorHAnsi"/>
        </w:rPr>
        <w:t>really the last resort. That’s</w:t>
      </w:r>
      <w:r w:rsidRPr="00F71695">
        <w:rPr>
          <w:rFonts w:asciiTheme="majorHAnsi" w:hAnsiTheme="majorHAnsi" w:cstheme="majorHAnsi"/>
          <w:sz w:val="16"/>
        </w:rPr>
        <w:t xml:space="preserve"> </w:t>
      </w:r>
      <w:r w:rsidRPr="00F71695">
        <w:rPr>
          <w:rStyle w:val="StyleUnderline"/>
          <w:rFonts w:asciiTheme="majorHAnsi" w:hAnsiTheme="majorHAnsi" w:cstheme="majorHAnsi"/>
          <w:highlight w:val="cyan"/>
        </w:rPr>
        <w:t>labor’s power</w:t>
      </w:r>
      <w:r w:rsidRPr="00F71695">
        <w:rPr>
          <w:rFonts w:asciiTheme="majorHAnsi" w:hAnsiTheme="majorHAnsi" w:cstheme="majorHAnsi"/>
          <w:sz w:val="16"/>
          <w:highlight w:val="cyan"/>
        </w:rPr>
        <w:t>,</w:t>
      </w:r>
      <w:r w:rsidRPr="00F71695">
        <w:rPr>
          <w:rFonts w:asciiTheme="majorHAnsi" w:hAnsiTheme="majorHAnsi" w:cstheme="majorHAnsi"/>
          <w:sz w:val="16"/>
        </w:rPr>
        <w:t xml:space="preserve"> </w:t>
      </w:r>
      <w:r w:rsidRPr="00F71695">
        <w:rPr>
          <w:rStyle w:val="StyleUnderline"/>
          <w:rFonts w:asciiTheme="majorHAnsi" w:hAnsiTheme="majorHAnsi" w:cstheme="majorHAnsi"/>
        </w:rPr>
        <w:t xml:space="preserve">a worker’s power is to </w:t>
      </w:r>
      <w:r w:rsidRPr="00F71695">
        <w:rPr>
          <w:rStyle w:val="StyleUnderline"/>
          <w:rFonts w:asciiTheme="majorHAnsi" w:hAnsiTheme="majorHAnsi" w:cstheme="majorHAnsi"/>
          <w:highlight w:val="cyan"/>
        </w:rPr>
        <w:t>withhold</w:t>
      </w:r>
      <w:r w:rsidRPr="00F71695">
        <w:rPr>
          <w:rFonts w:asciiTheme="majorHAnsi" w:hAnsiTheme="majorHAnsi" w:cstheme="majorHAnsi"/>
          <w:sz w:val="16"/>
        </w:rPr>
        <w:t xml:space="preserve"> </w:t>
      </w:r>
      <w:r w:rsidRPr="00F71695">
        <w:rPr>
          <w:rStyle w:val="StyleUnderline"/>
          <w:rFonts w:asciiTheme="majorHAnsi" w:hAnsiTheme="majorHAnsi" w:cstheme="majorHAnsi"/>
        </w:rPr>
        <w:t>their labor,” said</w:t>
      </w:r>
      <w:r w:rsidRPr="00F71695">
        <w:rPr>
          <w:rFonts w:asciiTheme="majorHAnsi" w:hAnsiTheme="majorHAnsi" w:cstheme="majorHAnsi"/>
          <w:sz w:val="16"/>
        </w:rPr>
        <w:t xml:space="preserve"> Kim Cordova, president of the Colorado branch of the United Food and Commercial Workers Union. “</w:t>
      </w:r>
      <w:r w:rsidRPr="00F71695">
        <w:rPr>
          <w:rStyle w:val="StyleUnderline"/>
          <w:rFonts w:asciiTheme="majorHAnsi" w:hAnsiTheme="majorHAnsi" w:cstheme="majorHAnsi"/>
          <w:highlight w:val="cyan"/>
        </w:rPr>
        <w:t>A company</w:t>
      </w:r>
      <w:r w:rsidRPr="00F71695">
        <w:rPr>
          <w:rFonts w:asciiTheme="majorHAnsi" w:hAnsiTheme="majorHAnsi" w:cstheme="majorHAnsi"/>
          <w:sz w:val="16"/>
        </w:rPr>
        <w:t xml:space="preserve"> </w:t>
      </w:r>
      <w:r w:rsidRPr="00F71695">
        <w:rPr>
          <w:rStyle w:val="StyleUnderline"/>
          <w:rFonts w:asciiTheme="majorHAnsi" w:hAnsiTheme="majorHAnsi" w:cstheme="majorHAnsi"/>
        </w:rPr>
        <w:t>can function without a CEO, but they</w:t>
      </w:r>
      <w:r w:rsidRPr="00F71695">
        <w:rPr>
          <w:rFonts w:asciiTheme="majorHAnsi" w:hAnsiTheme="majorHAnsi" w:cstheme="majorHAnsi"/>
          <w:sz w:val="16"/>
        </w:rPr>
        <w:t xml:space="preserve"> </w:t>
      </w:r>
      <w:r w:rsidRPr="00F71695">
        <w:rPr>
          <w:rStyle w:val="StyleUnderline"/>
          <w:rFonts w:asciiTheme="majorHAnsi" w:hAnsiTheme="majorHAnsi" w:cstheme="majorHAnsi"/>
          <w:highlight w:val="cyan"/>
        </w:rPr>
        <w:t>can’t function without</w:t>
      </w:r>
      <w:r w:rsidRPr="00F71695">
        <w:rPr>
          <w:rStyle w:val="StyleUnderline"/>
          <w:rFonts w:asciiTheme="majorHAnsi" w:hAnsiTheme="majorHAnsi" w:cstheme="majorHAnsi"/>
        </w:rPr>
        <w:t xml:space="preserve"> the </w:t>
      </w:r>
      <w:r w:rsidRPr="00F71695">
        <w:rPr>
          <w:rStyle w:val="StyleUnderline"/>
          <w:rFonts w:asciiTheme="majorHAnsi" w:hAnsiTheme="majorHAnsi" w:cstheme="majorHAnsi"/>
          <w:highlight w:val="cyan"/>
        </w:rPr>
        <w:t>workers</w:t>
      </w:r>
      <w:r w:rsidRPr="00F71695">
        <w:rPr>
          <w:rFonts w:asciiTheme="majorHAnsi" w:hAnsiTheme="majorHAnsi" w:cstheme="majorHAnsi"/>
          <w:sz w:val="16"/>
        </w:rPr>
        <w:t xml:space="preserve"> to actually go do the work.” </w:t>
      </w:r>
    </w:p>
    <w:p w14:paraId="29B2D1E3" w14:textId="77777777" w:rsidR="00AE11EA" w:rsidRPr="00F71695" w:rsidRDefault="00AE11EA" w:rsidP="00AE11EA">
      <w:pPr>
        <w:rPr>
          <w:rFonts w:asciiTheme="majorHAnsi" w:hAnsiTheme="majorHAnsi" w:cstheme="majorHAnsi"/>
          <w:sz w:val="16"/>
        </w:rPr>
      </w:pPr>
    </w:p>
    <w:p w14:paraId="4C2AAE75" w14:textId="77777777" w:rsidR="00AE11EA" w:rsidRPr="00F71695" w:rsidRDefault="00AE11EA" w:rsidP="00AE11EA">
      <w:pPr>
        <w:pStyle w:val="Heading4"/>
        <w:rPr>
          <w:rFonts w:asciiTheme="majorHAnsi" w:hAnsiTheme="majorHAnsi" w:cstheme="majorHAnsi"/>
        </w:rPr>
      </w:pPr>
      <w:r w:rsidRPr="00F71695">
        <w:rPr>
          <w:rFonts w:asciiTheme="majorHAnsi" w:hAnsiTheme="majorHAnsi" w:cstheme="majorHAnsi"/>
        </w:rPr>
        <w:t>High wages are the crucial internal link for continued growth.</w:t>
      </w:r>
    </w:p>
    <w:p w14:paraId="1C7392CD" w14:textId="77777777" w:rsidR="00AE11EA" w:rsidRPr="00F71695" w:rsidRDefault="00AE11EA" w:rsidP="00AE11EA">
      <w:pPr>
        <w:rPr>
          <w:rFonts w:asciiTheme="majorHAnsi" w:hAnsiTheme="majorHAnsi" w:cstheme="majorHAnsi"/>
        </w:rPr>
      </w:pPr>
      <w:r w:rsidRPr="00F71695">
        <w:rPr>
          <w:rStyle w:val="Style13ptBold"/>
          <w:rFonts w:asciiTheme="majorHAnsi" w:hAnsiTheme="majorHAnsi" w:cstheme="majorHAnsi"/>
        </w:rPr>
        <w:t>Bivens 17</w:t>
      </w:r>
      <w:r w:rsidRPr="00F71695">
        <w:rPr>
          <w:rFonts w:asciiTheme="majorHAnsi" w:hAnsiTheme="majorHAnsi" w:cstheme="majorHAnsi"/>
        </w:rPr>
        <w:t xml:space="preserve"> – PhD @ The New School for Social Research (Josh, “Inequality is slowing US economic growth,” </w:t>
      </w:r>
      <w:r w:rsidRPr="00F71695">
        <w:rPr>
          <w:rFonts w:asciiTheme="majorHAnsi" w:hAnsiTheme="majorHAnsi" w:cstheme="majorHAnsi"/>
          <w:i/>
        </w:rPr>
        <w:t>Economic Policy Institute</w:t>
      </w:r>
      <w:r w:rsidRPr="00F71695">
        <w:rPr>
          <w:rFonts w:asciiTheme="majorHAnsi" w:hAnsiTheme="majorHAnsi" w:cstheme="majorHAnsi"/>
        </w:rPr>
        <w:t xml:space="preserve">, </w:t>
      </w:r>
      <w:hyperlink r:id="rId12" w:history="1">
        <w:r w:rsidRPr="00F71695">
          <w:rPr>
            <w:rStyle w:val="Hyperlink"/>
            <w:rFonts w:asciiTheme="majorHAnsi" w:hAnsiTheme="majorHAnsi" w:cstheme="majorHAnsi"/>
          </w:rPr>
          <w:t>https://www.epi.org/publication/secular-stagnation/)//BB</w:t>
        </w:r>
      </w:hyperlink>
    </w:p>
    <w:p w14:paraId="18D38337" w14:textId="77777777" w:rsidR="00AE11EA" w:rsidRPr="00F71695" w:rsidRDefault="00AE11EA" w:rsidP="00AE11EA">
      <w:pPr>
        <w:rPr>
          <w:rFonts w:asciiTheme="majorHAnsi" w:hAnsiTheme="majorHAnsi" w:cstheme="majorHAnsi"/>
        </w:rPr>
      </w:pPr>
      <w:r w:rsidRPr="00F71695">
        <w:rPr>
          <w:rFonts w:asciiTheme="majorHAnsi" w:hAnsiTheme="majorHAnsi" w:cstheme="majorHAnsi"/>
        </w:rPr>
        <w:t xml:space="preserve">This new attention to the crisis of American pay is totally proper. </w:t>
      </w:r>
      <w:r w:rsidRPr="00F71695">
        <w:rPr>
          <w:rStyle w:val="StyleUnderline"/>
          <w:rFonts w:asciiTheme="majorHAnsi" w:hAnsiTheme="majorHAnsi" w:cstheme="majorHAnsi"/>
          <w:highlight w:val="yellow"/>
        </w:rPr>
        <w:t>The failure of wages</w:t>
      </w:r>
      <w:r w:rsidRPr="00F71695">
        <w:rPr>
          <w:rStyle w:val="StyleUnderline"/>
          <w:rFonts w:asciiTheme="majorHAnsi" w:hAnsiTheme="majorHAnsi" w:cstheme="majorHAnsi"/>
        </w:rPr>
        <w:t xml:space="preserve"> of the vast majority of Americans </w:t>
      </w:r>
      <w:r w:rsidRPr="00F71695">
        <w:rPr>
          <w:rStyle w:val="StyleUnderline"/>
          <w:rFonts w:asciiTheme="majorHAnsi" w:hAnsiTheme="majorHAnsi" w:cstheme="majorHAnsi"/>
          <w:highlight w:val="yellow"/>
        </w:rPr>
        <w:t>to benefit from economy-wide growth in productivity</w:t>
      </w:r>
      <w:r w:rsidRPr="00F71695">
        <w:rPr>
          <w:rFonts w:asciiTheme="majorHAnsi" w:hAnsiTheme="majorHAnsi" w:cstheme="majorHAnsi"/>
        </w:rPr>
        <w:t xml:space="preserve"> (or income generated in an average hour of work) </w:t>
      </w:r>
      <w:r w:rsidRPr="00F71695">
        <w:rPr>
          <w:rStyle w:val="StyleUnderline"/>
          <w:rFonts w:asciiTheme="majorHAnsi" w:hAnsiTheme="majorHAnsi" w:cstheme="majorHAnsi"/>
        </w:rPr>
        <w:t>has been the root cause of the stratospheric rise in inequality and the concentration of economic growth at the very top of the income distribution</w:t>
      </w:r>
      <w:r w:rsidRPr="00F71695">
        <w:rPr>
          <w:rFonts w:asciiTheme="majorHAnsi" w:hAnsiTheme="majorHAnsi" w:cstheme="majorHAnsi"/>
        </w:rPr>
        <w:t xml:space="preserve">. Had this upward redistribution not happened, incomes for the bottom 90 percent of Americans would be roughly 20 percent higher today.3 In short, </w:t>
      </w:r>
      <w:r w:rsidRPr="00F71695">
        <w:rPr>
          <w:rStyle w:val="StyleUnderline"/>
          <w:rFonts w:asciiTheme="majorHAnsi" w:hAnsiTheme="majorHAnsi" w:cstheme="majorHAnsi"/>
        </w:rPr>
        <w:t>the rise in inequality driven by anemic wage growth has imposed an “inequality tax” on American households</w:t>
      </w:r>
      <w:r w:rsidRPr="00F71695">
        <w:rPr>
          <w:rFonts w:asciiTheme="majorHAnsi" w:hAnsiTheme="majorHAnsi" w:cstheme="majorHAnsi"/>
        </w:rPr>
        <w:t xml:space="preserve"> that has robbed them of a fifth of their potential income. </w:t>
      </w:r>
      <w:r w:rsidRPr="00F71695">
        <w:rPr>
          <w:rStyle w:val="StyleUnderline"/>
          <w:rFonts w:asciiTheme="majorHAnsi" w:hAnsiTheme="majorHAnsi" w:cstheme="majorHAnsi"/>
          <w:highlight w:val="yellow"/>
        </w:rPr>
        <w:t>There would be huge benefits to American well-being from</w:t>
      </w:r>
      <w:r w:rsidRPr="00F71695">
        <w:rPr>
          <w:rStyle w:val="StyleUnderline"/>
          <w:rFonts w:asciiTheme="majorHAnsi" w:hAnsiTheme="majorHAnsi" w:cstheme="majorHAnsi"/>
        </w:rPr>
        <w:t xml:space="preserve"> blocking or reversing this upward </w:t>
      </w:r>
      <w:r w:rsidRPr="00F71695">
        <w:rPr>
          <w:rStyle w:val="StyleUnderline"/>
          <w:rFonts w:asciiTheme="majorHAnsi" w:hAnsiTheme="majorHAnsi" w:cstheme="majorHAnsi"/>
          <w:highlight w:val="yellow"/>
        </w:rPr>
        <w:t>redistribution</w:t>
      </w:r>
      <w:r w:rsidRPr="00F71695">
        <w:rPr>
          <w:rStyle w:val="StyleUnderline"/>
          <w:rFonts w:asciiTheme="majorHAnsi" w:hAnsiTheme="majorHAnsi" w:cstheme="majorHAnsi"/>
        </w:rPr>
        <w:t>. This welfare gain stemming from blocking upward redistribution is the primary reason to</w:t>
      </w:r>
      <w:r w:rsidRPr="00F71695">
        <w:rPr>
          <w:rFonts w:asciiTheme="majorHAnsi" w:hAnsiTheme="majorHAnsi" w:cstheme="majorHAnsi"/>
        </w:rPr>
        <w:t xml:space="preserve"> champion policy measures to </w:t>
      </w:r>
      <w:r w:rsidRPr="00F71695">
        <w:rPr>
          <w:rStyle w:val="StyleUnderline"/>
          <w:rFonts w:asciiTheme="majorHAnsi" w:hAnsiTheme="majorHAnsi" w:cstheme="majorHAnsi"/>
        </w:rPr>
        <w:t>boost wage growth</w:t>
      </w:r>
      <w:r w:rsidRPr="00F71695">
        <w:rPr>
          <w:rFonts w:asciiTheme="majorHAnsi" w:hAnsiTheme="majorHAnsi" w:cstheme="majorHAnsi"/>
        </w:rPr>
        <w:t xml:space="preserve"> and lead to a more equal distribution of income gains. Put simply, </w:t>
      </w:r>
      <w:r w:rsidRPr="00F71695">
        <w:rPr>
          <w:rStyle w:val="StyleUnderline"/>
          <w:rFonts w:asciiTheme="majorHAnsi" w:hAnsiTheme="majorHAnsi" w:cstheme="majorHAnsi"/>
        </w:rPr>
        <w:t>a dollar is worth more to a family living paycheck to paycheck than it is to families comfortably in the top 1 percent of the income distribution</w:t>
      </w:r>
      <w:r w:rsidRPr="00F71695">
        <w:rPr>
          <w:rFonts w:asciiTheme="majorHAnsi" w:hAnsiTheme="majorHAnsi" w:cstheme="majorHAnsi"/>
        </w:rPr>
        <w:t xml:space="preserve">. </w:t>
      </w:r>
      <w:r w:rsidRPr="00F71695">
        <w:rPr>
          <w:rStyle w:val="StyleUnderline"/>
          <w:rFonts w:asciiTheme="majorHAnsi" w:hAnsiTheme="majorHAnsi" w:cstheme="majorHAnsi"/>
        </w:rPr>
        <w:t>Proponents of</w:t>
      </w:r>
      <w:r w:rsidRPr="00F71695">
        <w:rPr>
          <w:rFonts w:asciiTheme="majorHAnsi" w:hAnsiTheme="majorHAnsi" w:cstheme="majorHAnsi"/>
        </w:rPr>
        <w:t xml:space="preserve"> increases in the minimum wage and other </w:t>
      </w:r>
      <w:r w:rsidRPr="00F71695">
        <w:rPr>
          <w:rStyle w:val="StyleUnderline"/>
          <w:rFonts w:asciiTheme="majorHAnsi" w:hAnsiTheme="majorHAnsi" w:cstheme="majorHAnsi"/>
        </w:rPr>
        <w:t>measures to boost American wages have</w:t>
      </w:r>
      <w:r w:rsidRPr="00F71695">
        <w:rPr>
          <w:rFonts w:asciiTheme="majorHAnsi" w:hAnsiTheme="majorHAnsi" w:cstheme="majorHAnsi"/>
        </w:rPr>
        <w:t xml:space="preserve"> often </w:t>
      </w:r>
      <w:r w:rsidRPr="00F71695">
        <w:rPr>
          <w:rStyle w:val="StyleUnderline"/>
          <w:rFonts w:asciiTheme="majorHAnsi" w:hAnsiTheme="majorHAnsi" w:cstheme="majorHAnsi"/>
        </w:rPr>
        <w:t xml:space="preserve">argued that there are benefits to these policies besides the </w:t>
      </w:r>
      <w:r w:rsidRPr="00F71695">
        <w:rPr>
          <w:rStyle w:val="StyleUnderline"/>
          <w:rFonts w:asciiTheme="majorHAnsi" w:hAnsiTheme="majorHAnsi" w:cstheme="majorHAnsi"/>
        </w:rPr>
        <w:lastRenderedPageBreak/>
        <w:t>welfare gains stemming from pure redistribution</w:t>
      </w:r>
      <w:r w:rsidRPr="00F71695">
        <w:rPr>
          <w:rFonts w:asciiTheme="majorHAnsi" w:hAnsiTheme="majorHAnsi" w:cstheme="majorHAnsi"/>
        </w:rPr>
        <w:t xml:space="preserve">. These proponents have often argued </w:t>
      </w:r>
      <w:r w:rsidRPr="00F71695">
        <w:rPr>
          <w:rStyle w:val="StyleUnderline"/>
          <w:rFonts w:asciiTheme="majorHAnsi" w:hAnsiTheme="majorHAnsi" w:cstheme="majorHAnsi"/>
        </w:rPr>
        <w:t>that boosting wages would</w:t>
      </w:r>
      <w:r w:rsidRPr="00F71695">
        <w:rPr>
          <w:rFonts w:asciiTheme="majorHAnsi" w:hAnsiTheme="majorHAnsi" w:cstheme="majorHAnsi"/>
        </w:rPr>
        <w:t xml:space="preserve"> even </w:t>
      </w:r>
      <w:r w:rsidRPr="00F71695">
        <w:rPr>
          <w:rStyle w:val="StyleUnderline"/>
          <w:rFonts w:asciiTheme="majorHAnsi" w:hAnsiTheme="majorHAnsi" w:cstheme="majorHAnsi"/>
        </w:rPr>
        <w:t>benefit aggregate economic outcomes</w:t>
      </w:r>
      <w:r w:rsidRPr="00F71695">
        <w:rPr>
          <w:rFonts w:asciiTheme="majorHAnsi" w:hAnsiTheme="majorHAnsi" w:cstheme="majorHAnsi"/>
        </w:rPr>
        <w:t xml:space="preserve">, like growth in gross domestic product (GDP) or employment. </w:t>
      </w:r>
      <w:r w:rsidRPr="00F71695">
        <w:rPr>
          <w:rStyle w:val="StyleUnderline"/>
          <w:rFonts w:asciiTheme="majorHAnsi" w:hAnsiTheme="majorHAnsi" w:cstheme="majorHAnsi"/>
        </w:rPr>
        <w:t xml:space="preserve">Recent evidence about developments in the American and global economies strongly indicate that these arguments are correct: </w:t>
      </w:r>
      <w:r w:rsidRPr="00F71695">
        <w:rPr>
          <w:rStyle w:val="StyleUnderline"/>
          <w:rFonts w:asciiTheme="majorHAnsi" w:hAnsiTheme="majorHAnsi" w:cstheme="majorHAnsi"/>
          <w:highlight w:val="yellow"/>
        </w:rPr>
        <w:t>boosting wages</w:t>
      </w:r>
      <w:r w:rsidRPr="00F71695">
        <w:rPr>
          <w:rStyle w:val="StyleUnderline"/>
          <w:rFonts w:asciiTheme="majorHAnsi" w:hAnsiTheme="majorHAnsi" w:cstheme="majorHAnsi"/>
        </w:rPr>
        <w:t xml:space="preserve"> of the bottom 90 percent </w:t>
      </w:r>
      <w:r w:rsidRPr="00F71695">
        <w:rPr>
          <w:rStyle w:val="StyleUnderline"/>
          <w:rFonts w:asciiTheme="majorHAnsi" w:hAnsiTheme="majorHAnsi" w:cstheme="majorHAnsi"/>
          <w:highlight w:val="yellow"/>
        </w:rPr>
        <w:t>would</w:t>
      </w:r>
      <w:r w:rsidRPr="00F71695">
        <w:rPr>
          <w:rFonts w:asciiTheme="majorHAnsi" w:hAnsiTheme="majorHAnsi" w:cstheme="majorHAnsi"/>
        </w:rPr>
        <w:t xml:space="preserve"> not just raise these households’ incomes and welfare (a more-than-sufficient reason to do so), it would also </w:t>
      </w:r>
      <w:r w:rsidRPr="00F71695">
        <w:rPr>
          <w:rStyle w:val="StyleUnderline"/>
          <w:rFonts w:asciiTheme="majorHAnsi" w:hAnsiTheme="majorHAnsi" w:cstheme="majorHAnsi"/>
          <w:highlight w:val="yellow"/>
        </w:rPr>
        <w:t>boost overall growth.</w:t>
      </w:r>
      <w:r w:rsidRPr="00F71695">
        <w:rPr>
          <w:rStyle w:val="StyleUnderline"/>
          <w:rFonts w:asciiTheme="majorHAnsi" w:hAnsiTheme="majorHAnsi" w:cstheme="majorHAnsi"/>
        </w:rPr>
        <w:t xml:space="preserve"> For the past decade</w:t>
      </w:r>
      <w:r w:rsidRPr="00F71695">
        <w:rPr>
          <w:rFonts w:asciiTheme="majorHAnsi" w:hAnsiTheme="majorHAnsi" w:cstheme="majorHAnsi"/>
        </w:rPr>
        <w:t xml:space="preserve"> (and maybe even longer), </w:t>
      </w:r>
      <w:r w:rsidRPr="00F71695">
        <w:rPr>
          <w:rStyle w:val="StyleUnderline"/>
          <w:rFonts w:asciiTheme="majorHAnsi" w:hAnsiTheme="majorHAnsi" w:cstheme="majorHAnsi"/>
        </w:rPr>
        <w:t xml:space="preserve">the </w:t>
      </w:r>
      <w:r w:rsidRPr="00F71695">
        <w:rPr>
          <w:rStyle w:val="Emphasis"/>
          <w:rFonts w:asciiTheme="majorHAnsi" w:hAnsiTheme="majorHAnsi" w:cstheme="majorHAnsi"/>
        </w:rPr>
        <w:t>primary constraint</w:t>
      </w:r>
      <w:r w:rsidRPr="00F71695">
        <w:rPr>
          <w:rStyle w:val="StyleUnderline"/>
          <w:rFonts w:asciiTheme="majorHAnsi" w:hAnsiTheme="majorHAnsi" w:cstheme="majorHAnsi"/>
        </w:rPr>
        <w:t xml:space="preserve"> on American economic growth has been too-slow spending</w:t>
      </w:r>
      <w:r w:rsidRPr="00F71695">
        <w:rPr>
          <w:rFonts w:asciiTheme="majorHAnsi" w:hAnsiTheme="majorHAnsi" w:cstheme="majorHAnsi"/>
        </w:rPr>
        <w:t xml:space="preserve"> by households, businesses, and governments. In economists’ jargon, </w:t>
      </w:r>
      <w:r w:rsidRPr="00F71695">
        <w:rPr>
          <w:rStyle w:val="StyleUnderline"/>
          <w:rFonts w:asciiTheme="majorHAnsi" w:hAnsiTheme="majorHAnsi" w:cstheme="majorHAnsi"/>
        </w:rPr>
        <w:t>the constraint has been growth in aggregate demand lagging behind growth in the economy’s productive capacity</w:t>
      </w:r>
      <w:r w:rsidRPr="00F71695">
        <w:rPr>
          <w:rFonts w:asciiTheme="majorHAnsi" w:hAnsiTheme="majorHAnsi" w:cstheme="majorHAnsi"/>
        </w:rPr>
        <w:t xml:space="preserve"> (including growth of the labor force and the stock of productive capital, such as plants and equipment). Much research indicates that </w:t>
      </w:r>
      <w:r w:rsidRPr="00F71695">
        <w:rPr>
          <w:rStyle w:val="StyleUnderline"/>
          <w:rFonts w:asciiTheme="majorHAnsi" w:hAnsiTheme="majorHAnsi" w:cstheme="majorHAnsi"/>
          <w:highlight w:val="yellow"/>
        </w:rPr>
        <w:t>this shortfall of demand could become a chronic problem</w:t>
      </w:r>
      <w:r w:rsidRPr="00F71695">
        <w:rPr>
          <w:rFonts w:asciiTheme="majorHAnsi" w:hAnsiTheme="majorHAnsi" w:cstheme="majorHAnsi"/>
        </w:rPr>
        <w:t xml:space="preserve"> in the future, </w:t>
      </w:r>
      <w:r w:rsidRPr="00F71695">
        <w:rPr>
          <w:rStyle w:val="StyleUnderline"/>
          <w:rFonts w:asciiTheme="majorHAnsi" w:hAnsiTheme="majorHAnsi" w:cstheme="majorHAnsi"/>
        </w:rPr>
        <w:t>constantly pulling down growth</w:t>
      </w:r>
      <w:r w:rsidRPr="00F71695">
        <w:rPr>
          <w:rFonts w:asciiTheme="majorHAnsi" w:hAnsiTheme="majorHAnsi" w:cstheme="majorHAnsi"/>
        </w:rPr>
        <w:t xml:space="preserve"> unless macroeconomic policy changes dramatically.</w:t>
      </w:r>
    </w:p>
    <w:p w14:paraId="055D8610" w14:textId="77777777" w:rsidR="00AE11EA" w:rsidRPr="00F71695" w:rsidRDefault="00AE11EA" w:rsidP="00AE11EA">
      <w:pPr>
        <w:pStyle w:val="Heading4"/>
        <w:rPr>
          <w:rFonts w:asciiTheme="majorHAnsi" w:hAnsiTheme="majorHAnsi" w:cstheme="majorHAnsi"/>
        </w:rPr>
      </w:pPr>
      <w:r w:rsidRPr="00F71695">
        <w:rPr>
          <w:rFonts w:asciiTheme="majorHAnsi" w:hAnsiTheme="majorHAnsi" w:cstheme="majorHAnsi"/>
        </w:rPr>
        <w:t>Wages cause deflation which decks the economy and leads to quantitative easing</w:t>
      </w:r>
    </w:p>
    <w:p w14:paraId="6FECC650" w14:textId="77777777" w:rsidR="00AE11EA" w:rsidRPr="00F71695" w:rsidRDefault="00AE11EA" w:rsidP="00AE11EA">
      <w:pPr>
        <w:rPr>
          <w:rStyle w:val="Style13ptBold"/>
          <w:rFonts w:asciiTheme="majorHAnsi" w:hAnsiTheme="majorHAnsi" w:cstheme="majorHAnsi"/>
          <w:b w:val="0"/>
          <w:bCs/>
        </w:rPr>
      </w:pPr>
      <w:r w:rsidRPr="00F71695">
        <w:rPr>
          <w:rStyle w:val="Style13ptBold"/>
          <w:rFonts w:asciiTheme="majorHAnsi" w:hAnsiTheme="majorHAnsi" w:cstheme="majorHAnsi"/>
        </w:rPr>
        <w:t xml:space="preserve">Wessel 14 </w:t>
      </w:r>
      <w:r w:rsidRPr="00F71695">
        <w:rPr>
          <w:rFonts w:asciiTheme="majorHAnsi" w:hAnsiTheme="majorHAnsi" w:cstheme="majorHAnsi"/>
        </w:rPr>
        <w:t>(David, Director of The Hutchins Center on Fiscal and Monetary Policy and Senior Fellow at the Brooking Institute, 10/16/14, “5 Reasons to Worry About Deflation”, https://www.brookings.edu/opinions/5-reasons-to-worry-about-deflation/, AZG)</w:t>
      </w:r>
    </w:p>
    <w:p w14:paraId="6980D53C" w14:textId="77777777" w:rsidR="00AE11EA" w:rsidRPr="00F71695" w:rsidRDefault="00AE11EA" w:rsidP="00AE11EA">
      <w:pPr>
        <w:rPr>
          <w:rFonts w:asciiTheme="majorHAnsi" w:hAnsiTheme="majorHAnsi" w:cstheme="majorHAnsi"/>
          <w:sz w:val="10"/>
        </w:rPr>
      </w:pPr>
      <w:r w:rsidRPr="00F71695">
        <w:rPr>
          <w:rFonts w:asciiTheme="majorHAnsi" w:hAnsiTheme="majorHAnsi" w:cstheme="majorHAnsi"/>
          <w:sz w:val="10"/>
        </w:rPr>
        <w:t xml:space="preserve">So why worry? Here are five reasons: 1. </w:t>
      </w:r>
      <w:r w:rsidRPr="00F71695">
        <w:rPr>
          <w:rStyle w:val="StyleUnderline"/>
          <w:rFonts w:asciiTheme="majorHAnsi" w:hAnsiTheme="majorHAnsi" w:cstheme="majorHAnsi"/>
        </w:rPr>
        <w:t>Deflation is a generalized decline in prices and</w:t>
      </w:r>
      <w:r w:rsidRPr="00F71695">
        <w:rPr>
          <w:rFonts w:asciiTheme="majorHAnsi" w:hAnsiTheme="majorHAnsi" w:cstheme="majorHAnsi"/>
          <w:sz w:val="10"/>
        </w:rPr>
        <w:t xml:space="preserve">, sometimes, </w:t>
      </w:r>
      <w:r w:rsidRPr="00F71695">
        <w:rPr>
          <w:rStyle w:val="StyleUnderline"/>
          <w:rFonts w:asciiTheme="majorHAnsi" w:hAnsiTheme="majorHAnsi" w:cstheme="majorHAnsi"/>
        </w:rPr>
        <w:t>wages.</w:t>
      </w:r>
      <w:r w:rsidRPr="00F71695">
        <w:rPr>
          <w:rFonts w:asciiTheme="majorHAnsi" w:hAnsiTheme="majorHAnsi" w:cstheme="majorHAnsi"/>
          <w:sz w:val="10"/>
        </w:rPr>
        <w:t xml:space="preserve"> Sure, if you’re lucky enough to get a raise, your paycheck goes further–but </w:t>
      </w:r>
      <w:r w:rsidRPr="00F71695">
        <w:rPr>
          <w:rStyle w:val="StyleUnderline"/>
          <w:rFonts w:asciiTheme="majorHAnsi" w:hAnsiTheme="majorHAnsi" w:cstheme="majorHAnsi"/>
          <w:highlight w:val="cyan"/>
        </w:rPr>
        <w:t>those whose wages decline</w:t>
      </w:r>
      <w:r w:rsidRPr="00F71695">
        <w:rPr>
          <w:rStyle w:val="StyleUnderline"/>
          <w:rFonts w:asciiTheme="majorHAnsi" w:hAnsiTheme="majorHAnsi" w:cstheme="majorHAnsi"/>
        </w:rPr>
        <w:t xml:space="preserve"> or who are laid off or work fewer hours </w:t>
      </w:r>
      <w:r w:rsidRPr="00F71695">
        <w:rPr>
          <w:rStyle w:val="StyleUnderline"/>
          <w:rFonts w:asciiTheme="majorHAnsi" w:hAnsiTheme="majorHAnsi" w:cstheme="majorHAnsi"/>
          <w:highlight w:val="cyan"/>
        </w:rPr>
        <w:t>are not going to enjoy</w:t>
      </w:r>
      <w:r w:rsidRPr="00F71695">
        <w:rPr>
          <w:rStyle w:val="StyleUnderline"/>
          <w:rFonts w:asciiTheme="majorHAnsi" w:hAnsiTheme="majorHAnsi" w:cstheme="majorHAnsi"/>
        </w:rPr>
        <w:t xml:space="preserve"> a </w:t>
      </w:r>
      <w:r w:rsidRPr="00F71695">
        <w:rPr>
          <w:rStyle w:val="StyleUnderline"/>
          <w:rFonts w:asciiTheme="majorHAnsi" w:hAnsiTheme="majorHAnsi" w:cstheme="majorHAnsi"/>
          <w:highlight w:val="cyan"/>
        </w:rPr>
        <w:t>falling price</w:t>
      </w:r>
      <w:r w:rsidRPr="00F71695">
        <w:rPr>
          <w:rFonts w:asciiTheme="majorHAnsi" w:hAnsiTheme="majorHAnsi" w:cstheme="majorHAnsi"/>
          <w:sz w:val="10"/>
        </w:rPr>
        <w:t xml:space="preserve"> index. 2. It can be hard (though, as we’ve seen, not impossible) for employers to cut nominal wages when conditions warrant; it’s easier to give raises that are less than the inflation rate, which is what economists call a real wage cut. And if </w:t>
      </w:r>
      <w:r w:rsidRPr="00F71695">
        <w:rPr>
          <w:rStyle w:val="StyleUnderline"/>
          <w:rFonts w:asciiTheme="majorHAnsi" w:hAnsiTheme="majorHAnsi" w:cstheme="majorHAnsi"/>
        </w:rPr>
        <w:t>wages are</w:t>
      </w:r>
      <w:r w:rsidRPr="00F71695">
        <w:rPr>
          <w:rFonts w:asciiTheme="majorHAnsi" w:hAnsiTheme="majorHAnsi" w:cstheme="majorHAnsi"/>
          <w:sz w:val="10"/>
        </w:rPr>
        <w:t xml:space="preserve">, as economists say, </w:t>
      </w:r>
      <w:r w:rsidRPr="00F71695">
        <w:rPr>
          <w:rStyle w:val="StyleUnderline"/>
          <w:rFonts w:asciiTheme="majorHAnsi" w:hAnsiTheme="majorHAnsi" w:cstheme="majorHAnsi"/>
        </w:rPr>
        <w:t>marked by “downward nominal rigidity,” then employers will hire fewer people.</w:t>
      </w:r>
      <w:r w:rsidRPr="00F71695">
        <w:rPr>
          <w:rFonts w:asciiTheme="majorHAnsi" w:hAnsiTheme="majorHAnsi" w:cstheme="majorHAnsi"/>
          <w:sz w:val="10"/>
        </w:rPr>
        <w:t xml:space="preserve"> As Paul Krugman put it in 2010: “in a deflationary economy, </w:t>
      </w:r>
      <w:r w:rsidRPr="00F71695">
        <w:rPr>
          <w:rStyle w:val="Emphasis"/>
          <w:rFonts w:asciiTheme="majorHAnsi" w:hAnsiTheme="majorHAnsi" w:cstheme="majorHAnsi"/>
        </w:rPr>
        <w:t xml:space="preserve">wages as well as prices often have to fall–and it’s a fact of life that it’s very hard to cut nominal wages. … What this means is that in general </w:t>
      </w:r>
      <w:r w:rsidRPr="00F71695">
        <w:rPr>
          <w:rStyle w:val="Emphasis"/>
          <w:rFonts w:asciiTheme="majorHAnsi" w:hAnsiTheme="majorHAnsi" w:cstheme="majorHAnsi"/>
          <w:highlight w:val="cyan"/>
        </w:rPr>
        <w:t>economies don’t manage to have falling wages unless they also have mass unemployment, so</w:t>
      </w:r>
      <w:r w:rsidRPr="00F71695">
        <w:rPr>
          <w:rStyle w:val="Emphasis"/>
          <w:rFonts w:asciiTheme="majorHAnsi" w:hAnsiTheme="majorHAnsi" w:cstheme="majorHAnsi"/>
        </w:rPr>
        <w:t xml:space="preserve"> that </w:t>
      </w:r>
      <w:r w:rsidRPr="00F71695">
        <w:rPr>
          <w:rStyle w:val="Emphasis"/>
          <w:rFonts w:asciiTheme="majorHAnsi" w:hAnsiTheme="majorHAnsi" w:cstheme="majorHAnsi"/>
          <w:highlight w:val="cyan"/>
        </w:rPr>
        <w:t xml:space="preserve">workers are desperate </w:t>
      </w:r>
      <w:r w:rsidRPr="00F71695">
        <w:rPr>
          <w:rStyle w:val="Emphasis"/>
          <w:rFonts w:asciiTheme="majorHAnsi" w:hAnsiTheme="majorHAnsi" w:cstheme="majorHAnsi"/>
        </w:rPr>
        <w:t>enough to accept those wage declines.</w:t>
      </w:r>
      <w:r w:rsidRPr="00F71695">
        <w:rPr>
          <w:rFonts w:asciiTheme="majorHAnsi" w:hAnsiTheme="majorHAnsi" w:cstheme="majorHAnsi"/>
          <w:sz w:val="10"/>
        </w:rPr>
        <w:t xml:space="preserve"> See Estonia and Latvia, cases of.” 3. As economic textbooks teach, </w:t>
      </w:r>
      <w:r w:rsidRPr="00F71695">
        <w:rPr>
          <w:rStyle w:val="StyleUnderline"/>
          <w:rFonts w:asciiTheme="majorHAnsi" w:hAnsiTheme="majorHAnsi" w:cstheme="majorHAnsi"/>
        </w:rPr>
        <w:t xml:space="preserve">the prospect that </w:t>
      </w:r>
      <w:r w:rsidRPr="00F71695">
        <w:rPr>
          <w:rStyle w:val="StyleUnderline"/>
          <w:rFonts w:asciiTheme="majorHAnsi" w:hAnsiTheme="majorHAnsi" w:cstheme="majorHAnsi"/>
          <w:highlight w:val="cyan"/>
        </w:rPr>
        <w:t>things</w:t>
      </w:r>
      <w:r w:rsidRPr="00F71695">
        <w:rPr>
          <w:rFonts w:asciiTheme="majorHAnsi" w:hAnsiTheme="majorHAnsi" w:cstheme="majorHAnsi"/>
          <w:sz w:val="10"/>
        </w:rPr>
        <w:t xml:space="preserve"> will </w:t>
      </w:r>
      <w:r w:rsidRPr="00F71695">
        <w:rPr>
          <w:rStyle w:val="StyleUnderline"/>
          <w:rFonts w:asciiTheme="majorHAnsi" w:hAnsiTheme="majorHAnsi" w:cstheme="majorHAnsi"/>
          <w:highlight w:val="cyan"/>
        </w:rPr>
        <w:t>cost less tomorrow</w:t>
      </w:r>
      <w:r w:rsidRPr="00F71695">
        <w:rPr>
          <w:rFonts w:asciiTheme="majorHAnsi" w:hAnsiTheme="majorHAnsi" w:cstheme="majorHAnsi"/>
          <w:sz w:val="10"/>
        </w:rPr>
        <w:t xml:space="preserve"> than they do today </w:t>
      </w:r>
      <w:r w:rsidRPr="00F71695">
        <w:rPr>
          <w:rStyle w:val="StyleUnderline"/>
          <w:rFonts w:asciiTheme="majorHAnsi" w:hAnsiTheme="majorHAnsi" w:cstheme="majorHAnsi"/>
          <w:highlight w:val="cyan"/>
        </w:rPr>
        <w:t>encourages people to put off buying.</w:t>
      </w:r>
      <w:r w:rsidRPr="00F71695">
        <w:rPr>
          <w:rFonts w:asciiTheme="majorHAnsi" w:hAnsiTheme="majorHAnsi" w:cstheme="majorHAnsi"/>
          <w:sz w:val="10"/>
        </w:rPr>
        <w:t xml:space="preserve"> If enough people do that, then </w:t>
      </w:r>
      <w:r w:rsidRPr="00F71695">
        <w:rPr>
          <w:rStyle w:val="StyleUnderline"/>
          <w:rFonts w:asciiTheme="majorHAnsi" w:hAnsiTheme="majorHAnsi" w:cstheme="majorHAnsi"/>
          <w:highlight w:val="cyan"/>
        </w:rPr>
        <w:t xml:space="preserve">businesses are less likely to hire and invest, and </w:t>
      </w:r>
      <w:r w:rsidRPr="00F71695">
        <w:rPr>
          <w:rStyle w:val="Emphasis"/>
          <w:rFonts w:asciiTheme="majorHAnsi" w:hAnsiTheme="majorHAnsi" w:cstheme="majorHAnsi"/>
          <w:highlight w:val="cyan"/>
        </w:rPr>
        <w:t>that makes everything worse</w:t>
      </w:r>
      <w:r w:rsidRPr="00F71695">
        <w:rPr>
          <w:rStyle w:val="Emphasis"/>
          <w:rFonts w:asciiTheme="majorHAnsi" w:hAnsiTheme="majorHAnsi" w:cstheme="majorHAnsi"/>
        </w:rPr>
        <w:t>.</w:t>
      </w:r>
      <w:r w:rsidRPr="00F71695">
        <w:rPr>
          <w:rStyle w:val="StyleUnderline"/>
          <w:rFonts w:asciiTheme="majorHAnsi" w:hAnsiTheme="majorHAnsi" w:cstheme="majorHAnsi"/>
        </w:rPr>
        <w:t xml:space="preserve"> </w:t>
      </w:r>
      <w:r w:rsidRPr="00F71695">
        <w:rPr>
          <w:rFonts w:asciiTheme="majorHAnsi" w:hAnsiTheme="majorHAnsi" w:cstheme="majorHAnsi"/>
          <w:sz w:val="10"/>
        </w:rPr>
        <w:t xml:space="preserve">4. Deflation is terrible for debtors. </w:t>
      </w:r>
      <w:r w:rsidRPr="00F71695">
        <w:rPr>
          <w:rStyle w:val="StyleUnderline"/>
          <w:rFonts w:asciiTheme="majorHAnsi" w:hAnsiTheme="majorHAnsi" w:cstheme="majorHAnsi"/>
        </w:rPr>
        <w:t xml:space="preserve">Prices and wages fall, but the value of your debt does not. </w:t>
      </w:r>
      <w:proofErr w:type="gramStart"/>
      <w:r w:rsidRPr="00F71695">
        <w:rPr>
          <w:rStyle w:val="StyleUnderline"/>
          <w:rFonts w:asciiTheme="majorHAnsi" w:hAnsiTheme="majorHAnsi" w:cstheme="majorHAnsi"/>
        </w:rPr>
        <w:t>So</w:t>
      </w:r>
      <w:proofErr w:type="gramEnd"/>
      <w:r w:rsidRPr="00F71695">
        <w:rPr>
          <w:rStyle w:val="StyleUnderline"/>
          <w:rFonts w:asciiTheme="majorHAnsi" w:hAnsiTheme="majorHAnsi" w:cstheme="majorHAnsi"/>
        </w:rPr>
        <w:t xml:space="preserve"> you’re forced to cut spending.</w:t>
      </w:r>
      <w:r w:rsidRPr="00F71695">
        <w:rPr>
          <w:rFonts w:asciiTheme="majorHAnsi" w:hAnsiTheme="majorHAnsi" w:cstheme="majorHAnsi"/>
          <w:sz w:val="10"/>
        </w:rPr>
        <w:t xml:space="preserve"> This applies to consumers and to governments, and it is one of the biggest issues in Europe right now. As Yale University economist Irving Fisher wrote decades ago, debtors are likely to cut spending more than creditors increase it, and </w:t>
      </w:r>
      <w:r w:rsidRPr="00F71695">
        <w:rPr>
          <w:rStyle w:val="Emphasis"/>
          <w:rFonts w:asciiTheme="majorHAnsi" w:hAnsiTheme="majorHAnsi" w:cstheme="majorHAnsi"/>
          <w:highlight w:val="cyan"/>
        </w:rPr>
        <w:t>this can turn into a</w:t>
      </w:r>
      <w:r w:rsidRPr="00F71695">
        <w:rPr>
          <w:rStyle w:val="Emphasis"/>
          <w:rFonts w:asciiTheme="majorHAnsi" w:hAnsiTheme="majorHAnsi" w:cstheme="majorHAnsi"/>
        </w:rPr>
        <w:t xml:space="preserve"> really </w:t>
      </w:r>
      <w:r w:rsidRPr="00F71695">
        <w:rPr>
          <w:rStyle w:val="Emphasis"/>
          <w:rFonts w:asciiTheme="majorHAnsi" w:hAnsiTheme="majorHAnsi" w:cstheme="majorHAnsi"/>
          <w:highlight w:val="cyan"/>
        </w:rPr>
        <w:t>bad downward spiral</w:t>
      </w:r>
      <w:r w:rsidRPr="00F71695">
        <w:rPr>
          <w:rStyle w:val="Emphasis"/>
          <w:rFonts w:asciiTheme="majorHAnsi" w:hAnsiTheme="majorHAnsi" w:cstheme="majorHAnsi"/>
        </w:rPr>
        <w:t>.</w:t>
      </w:r>
      <w:r w:rsidRPr="00F71695">
        <w:rPr>
          <w:rFonts w:asciiTheme="majorHAnsi" w:hAnsiTheme="majorHAnsi" w:cstheme="majorHAnsi"/>
          <w:sz w:val="10"/>
        </w:rPr>
        <w:t xml:space="preserve"> (The experience of Japan, though, proves that an economy can have a prolonged period of moderate deflation without falling into that downward spiral.) 5. </w:t>
      </w:r>
      <w:r w:rsidRPr="00F71695">
        <w:rPr>
          <w:rStyle w:val="StyleUnderline"/>
          <w:rFonts w:asciiTheme="majorHAnsi" w:hAnsiTheme="majorHAnsi" w:cstheme="majorHAnsi"/>
        </w:rPr>
        <w:t>Cutting interest rates below zero is very hard.</w:t>
      </w:r>
      <w:r w:rsidRPr="00F71695">
        <w:rPr>
          <w:rFonts w:asciiTheme="majorHAnsi" w:hAnsiTheme="majorHAnsi" w:cstheme="majorHAnsi"/>
          <w:sz w:val="10"/>
        </w:rPr>
        <w:t xml:space="preserve"> Yes, one way that central bank magic works is that the Federal Reserve and the European Central Bank cut inflation-adjusted interest rates below zero when times are bad, hoping to spur borrowing, spending and investment. But it’s almost impossible for them to cut rates below zero. (Sure, there are some examples of negative interest rates, but they’re not very negative.) If there’s 4% inflation, a </w:t>
      </w:r>
      <w:proofErr w:type="gramStart"/>
      <w:r w:rsidRPr="00F71695">
        <w:rPr>
          <w:rFonts w:asciiTheme="majorHAnsi" w:hAnsiTheme="majorHAnsi" w:cstheme="majorHAnsi"/>
          <w:sz w:val="10"/>
        </w:rPr>
        <w:t>zero interest</w:t>
      </w:r>
      <w:proofErr w:type="gramEnd"/>
      <w:r w:rsidRPr="00F71695">
        <w:rPr>
          <w:rFonts w:asciiTheme="majorHAnsi" w:hAnsiTheme="majorHAnsi" w:cstheme="majorHAnsi"/>
          <w:sz w:val="10"/>
        </w:rPr>
        <w:t xml:space="preserve"> rate works out to a -4% real (or inflation-adjusted) rate. At no inflation, a </w:t>
      </w:r>
      <w:proofErr w:type="gramStart"/>
      <w:r w:rsidRPr="00F71695">
        <w:rPr>
          <w:rFonts w:asciiTheme="majorHAnsi" w:hAnsiTheme="majorHAnsi" w:cstheme="majorHAnsi"/>
          <w:sz w:val="10"/>
        </w:rPr>
        <w:t>zero interest</w:t>
      </w:r>
      <w:proofErr w:type="gramEnd"/>
      <w:r w:rsidRPr="00F71695">
        <w:rPr>
          <w:rFonts w:asciiTheme="majorHAnsi" w:hAnsiTheme="majorHAnsi" w:cstheme="majorHAnsi"/>
          <w:sz w:val="10"/>
        </w:rPr>
        <w:t xml:space="preserve"> rate is, well, zero. And with deflation, a </w:t>
      </w:r>
      <w:proofErr w:type="gramStart"/>
      <w:r w:rsidRPr="00F71695">
        <w:rPr>
          <w:rFonts w:asciiTheme="majorHAnsi" w:hAnsiTheme="majorHAnsi" w:cstheme="majorHAnsi"/>
          <w:sz w:val="10"/>
        </w:rPr>
        <w:t>zero interest</w:t>
      </w:r>
      <w:proofErr w:type="gramEnd"/>
      <w:r w:rsidRPr="00F71695">
        <w:rPr>
          <w:rFonts w:asciiTheme="majorHAnsi" w:hAnsiTheme="majorHAnsi" w:cstheme="majorHAnsi"/>
          <w:sz w:val="10"/>
        </w:rPr>
        <w:t xml:space="preserve"> rate is a positive real rate. Deflation just makes all this harder to do. </w:t>
      </w:r>
      <w:r w:rsidRPr="00F71695">
        <w:rPr>
          <w:rStyle w:val="StyleUnderline"/>
          <w:rFonts w:asciiTheme="majorHAnsi" w:hAnsiTheme="majorHAnsi" w:cstheme="majorHAnsi"/>
          <w:highlight w:val="cyan"/>
        </w:rPr>
        <w:t>When</w:t>
      </w:r>
      <w:r w:rsidRPr="00F71695">
        <w:rPr>
          <w:rStyle w:val="StyleUnderline"/>
          <w:rFonts w:asciiTheme="majorHAnsi" w:hAnsiTheme="majorHAnsi" w:cstheme="majorHAnsi"/>
        </w:rPr>
        <w:t xml:space="preserve"> short-term </w:t>
      </w:r>
      <w:r w:rsidRPr="00F71695">
        <w:rPr>
          <w:rStyle w:val="StyleUnderline"/>
          <w:rFonts w:asciiTheme="majorHAnsi" w:hAnsiTheme="majorHAnsi" w:cstheme="majorHAnsi"/>
          <w:highlight w:val="cyan"/>
        </w:rPr>
        <w:t>rates hit zero the Fed turned to</w:t>
      </w:r>
      <w:r w:rsidRPr="00F71695">
        <w:rPr>
          <w:rStyle w:val="StyleUnderline"/>
          <w:rFonts w:asciiTheme="majorHAnsi" w:hAnsiTheme="majorHAnsi" w:cstheme="majorHAnsi"/>
        </w:rPr>
        <w:t xml:space="preserve"> buying all those long-term bonds in what’s known as </w:t>
      </w:r>
      <w:r w:rsidRPr="00F71695">
        <w:rPr>
          <w:rStyle w:val="StyleUnderline"/>
          <w:rFonts w:asciiTheme="majorHAnsi" w:hAnsiTheme="majorHAnsi" w:cstheme="majorHAnsi"/>
          <w:highlight w:val="cyan"/>
        </w:rPr>
        <w:t>“quantitative easing,”</w:t>
      </w:r>
      <w:r w:rsidRPr="00F71695">
        <w:rPr>
          <w:rFonts w:asciiTheme="majorHAnsi" w:hAnsiTheme="majorHAnsi" w:cstheme="majorHAnsi"/>
          <w:sz w:val="10"/>
        </w:rPr>
        <w:t xml:space="preserve"> or QE. But there is a lingering debate about how well QE works, and its side effects, and as the ECB demonstrates, there are political obstacles to launching QE that don’t apply to simply cutting interest rates. Once upon a time, the U.S. and other economies seemed so prone to inflation that even low rates of inflation didn’t provoke fears of deflation. “Today that belief in an inflationary bias is gone, or at least greatly attenuated,” Berkeley’s Brad DeLong observed in 1999. There are still some people fretting that, given all the money the Fed has pumped into the economy in quantitative easing, inflation is just around the corner. But today, the bigger fear–especially in Europe–is just the opposite.</w:t>
      </w:r>
    </w:p>
    <w:p w14:paraId="3BEC90D1" w14:textId="77777777" w:rsidR="00AE11EA" w:rsidRPr="00F71695" w:rsidRDefault="00AE11EA" w:rsidP="00AE11EA">
      <w:pPr>
        <w:keepNext/>
        <w:keepLines/>
        <w:spacing w:before="40" w:after="0"/>
        <w:outlineLvl w:val="3"/>
        <w:rPr>
          <w:rFonts w:asciiTheme="majorHAnsi" w:eastAsiaTheme="majorEastAsia" w:hAnsiTheme="majorHAnsi" w:cstheme="majorHAnsi"/>
          <w:b/>
          <w:iCs/>
          <w:sz w:val="26"/>
        </w:rPr>
      </w:pPr>
      <w:r w:rsidRPr="00F71695">
        <w:rPr>
          <w:rFonts w:asciiTheme="majorHAnsi" w:eastAsiaTheme="majorEastAsia" w:hAnsiTheme="majorHAnsi" w:cstheme="majorHAnsi"/>
          <w:b/>
          <w:iCs/>
          <w:sz w:val="26"/>
        </w:rPr>
        <w:t>Slower growth wrecks US leadership which is a prerequisite to solving all impacts</w:t>
      </w:r>
    </w:p>
    <w:p w14:paraId="7D7C71A5" w14:textId="77777777" w:rsidR="00AE11EA" w:rsidRPr="00F71695" w:rsidRDefault="00AE11EA" w:rsidP="00AE11EA">
      <w:pPr>
        <w:rPr>
          <w:rFonts w:asciiTheme="majorHAnsi" w:hAnsiTheme="majorHAnsi" w:cstheme="majorHAnsi"/>
        </w:rPr>
      </w:pPr>
      <w:r w:rsidRPr="00F71695">
        <w:rPr>
          <w:rFonts w:asciiTheme="majorHAnsi" w:hAnsiTheme="majorHAnsi" w:cstheme="majorHAnsi"/>
        </w:rPr>
        <w:t xml:space="preserve">Richard </w:t>
      </w:r>
      <w:r w:rsidRPr="00F71695">
        <w:rPr>
          <w:rStyle w:val="Style13ptBold"/>
          <w:rFonts w:asciiTheme="majorHAnsi" w:hAnsiTheme="majorHAnsi" w:cstheme="majorHAnsi"/>
        </w:rPr>
        <w:t>Haass 17</w:t>
      </w:r>
      <w:r w:rsidRPr="00F71695">
        <w:rPr>
          <w:rFonts w:asciiTheme="majorHAnsi" w:hAnsiTheme="majorHAnsi" w:cstheme="majorHAnsi"/>
        </w:rPr>
        <w:t xml:space="preserve">, President of the Council on Foreign Relations, previously served as Director of Policy Planning for the US State Department (2001-2003), and was President George W. </w:t>
      </w:r>
      <w:r w:rsidRPr="00F71695">
        <w:rPr>
          <w:rFonts w:asciiTheme="majorHAnsi" w:hAnsiTheme="majorHAnsi" w:cstheme="majorHAnsi"/>
        </w:rPr>
        <w:lastRenderedPageBreak/>
        <w:t>Bush's special envoy to Northern Ireland and Coordinator for the Future of Afghanistan “A World in Disarray: American Foreign Policy and the Crisis of the Old Order” published January 10, 2017</w:t>
      </w:r>
    </w:p>
    <w:p w14:paraId="2A20D156" w14:textId="77777777" w:rsidR="00AE11EA" w:rsidRPr="00AE11EA" w:rsidRDefault="00AE11EA" w:rsidP="00AE11EA">
      <w:pPr>
        <w:rPr>
          <w:rFonts w:asciiTheme="majorHAnsi" w:hAnsiTheme="majorHAnsi" w:cstheme="majorHAnsi"/>
          <w:color w:val="000000" w:themeColor="text1"/>
          <w:u w:val="single"/>
        </w:rPr>
      </w:pPr>
      <w:r w:rsidRPr="00F71695">
        <w:rPr>
          <w:rFonts w:asciiTheme="majorHAnsi" w:hAnsiTheme="majorHAnsi" w:cstheme="majorHAnsi"/>
          <w:u w:val="single"/>
        </w:rPr>
        <w:t xml:space="preserve">A large portion of </w:t>
      </w:r>
      <w:r w:rsidRPr="00F71695">
        <w:rPr>
          <w:rFonts w:asciiTheme="majorHAnsi" w:hAnsiTheme="majorHAnsi" w:cstheme="majorHAnsi"/>
          <w:highlight w:val="yellow"/>
          <w:u w:val="single"/>
        </w:rPr>
        <w:t>the burden of</w:t>
      </w:r>
      <w:r w:rsidRPr="00F71695">
        <w:rPr>
          <w:rFonts w:asciiTheme="majorHAnsi" w:hAnsiTheme="majorHAnsi" w:cstheme="majorHAnsi"/>
          <w:u w:val="single"/>
        </w:rPr>
        <w:t xml:space="preserve"> creating and </w:t>
      </w:r>
      <w:r w:rsidRPr="00F71695">
        <w:rPr>
          <w:rFonts w:asciiTheme="majorHAnsi" w:hAnsiTheme="majorHAnsi" w:cstheme="majorHAnsi"/>
          <w:highlight w:val="yellow"/>
          <w:u w:val="single"/>
        </w:rPr>
        <w:t>maintaining order</w:t>
      </w:r>
      <w:r w:rsidRPr="00F71695">
        <w:rPr>
          <w:rFonts w:asciiTheme="majorHAnsi" w:hAnsiTheme="majorHAnsi" w:cstheme="majorHAnsi"/>
          <w:u w:val="single"/>
        </w:rPr>
        <w:t xml:space="preserve"> at the regional or global level </w:t>
      </w:r>
      <w:r w:rsidRPr="00F71695">
        <w:rPr>
          <w:rFonts w:asciiTheme="majorHAnsi" w:hAnsiTheme="majorHAnsi" w:cstheme="majorHAnsi"/>
          <w:highlight w:val="yellow"/>
          <w:u w:val="single"/>
        </w:rPr>
        <w:t>will fall on the U</w:t>
      </w:r>
      <w:r w:rsidRPr="00F71695">
        <w:rPr>
          <w:rFonts w:asciiTheme="majorHAnsi" w:hAnsiTheme="majorHAnsi" w:cstheme="majorHAnsi"/>
          <w:u w:val="single"/>
        </w:rPr>
        <w:t xml:space="preserve">nited </w:t>
      </w:r>
      <w:r w:rsidRPr="00F71695">
        <w:rPr>
          <w:rFonts w:asciiTheme="majorHAnsi" w:hAnsiTheme="majorHAnsi" w:cstheme="majorHAnsi"/>
          <w:highlight w:val="yellow"/>
          <w:u w:val="single"/>
        </w:rPr>
        <w:t>S</w:t>
      </w:r>
      <w:r w:rsidRPr="00F71695">
        <w:rPr>
          <w:rFonts w:asciiTheme="majorHAnsi" w:hAnsiTheme="majorHAnsi" w:cstheme="majorHAnsi"/>
          <w:u w:val="single"/>
        </w:rPr>
        <w:t xml:space="preserve">tates. </w:t>
      </w:r>
      <w:r w:rsidRPr="00F71695">
        <w:rPr>
          <w:rFonts w:asciiTheme="majorHAnsi" w:hAnsiTheme="majorHAnsi" w:cstheme="majorHAnsi"/>
          <w:highlight w:val="yellow"/>
          <w:u w:val="single"/>
        </w:rPr>
        <w:t xml:space="preserve">This is </w:t>
      </w:r>
      <w:r w:rsidRPr="00F71695">
        <w:rPr>
          <w:rStyle w:val="Emphasis"/>
          <w:rFonts w:asciiTheme="majorHAnsi" w:hAnsiTheme="majorHAnsi" w:cstheme="majorHAnsi"/>
          <w:highlight w:val="yellow"/>
        </w:rPr>
        <w:t>inevitable</w:t>
      </w:r>
      <w:r w:rsidRPr="00F71695">
        <w:rPr>
          <w:rFonts w:asciiTheme="majorHAnsi" w:hAnsiTheme="majorHAnsi" w:cstheme="majorHAnsi"/>
          <w:u w:val="single"/>
        </w:rPr>
        <w:t xml:space="preserve"> </w:t>
      </w:r>
      <w:r w:rsidRPr="00F71695">
        <w:rPr>
          <w:rFonts w:asciiTheme="majorHAnsi" w:hAnsiTheme="majorHAnsi" w:cstheme="majorHAnsi"/>
          <w:sz w:val="16"/>
          <w:szCs w:val="16"/>
        </w:rPr>
        <w:t xml:space="preserve">for several reasons, only one of which is that the United States is and will likely remain the most powerful country in the world for decades to come. The corollary to this point is that </w:t>
      </w:r>
      <w:r w:rsidRPr="00F71695">
        <w:rPr>
          <w:rFonts w:asciiTheme="majorHAnsi" w:hAnsiTheme="majorHAnsi" w:cstheme="majorHAnsi"/>
          <w:highlight w:val="yellow"/>
          <w:u w:val="single"/>
        </w:rPr>
        <w:t>no other country or group</w:t>
      </w:r>
      <w:r w:rsidRPr="00F71695">
        <w:rPr>
          <w:rFonts w:asciiTheme="majorHAnsi" w:hAnsiTheme="majorHAnsi" w:cstheme="majorHAnsi"/>
          <w:u w:val="single"/>
        </w:rPr>
        <w:t xml:space="preserve"> of countries </w:t>
      </w:r>
      <w:r w:rsidRPr="00F71695">
        <w:rPr>
          <w:rFonts w:asciiTheme="majorHAnsi" w:hAnsiTheme="majorHAnsi" w:cstheme="majorHAnsi"/>
          <w:highlight w:val="yellow"/>
          <w:u w:val="single"/>
        </w:rPr>
        <w:t>has</w:t>
      </w:r>
      <w:r w:rsidRPr="00F71695">
        <w:rPr>
          <w:rFonts w:asciiTheme="majorHAnsi" w:hAnsiTheme="majorHAnsi" w:cstheme="majorHAnsi"/>
          <w:u w:val="single"/>
        </w:rPr>
        <w:t xml:space="preserve"> either </w:t>
      </w:r>
      <w:r w:rsidRPr="00F71695">
        <w:rPr>
          <w:rFonts w:asciiTheme="majorHAnsi" w:hAnsiTheme="majorHAnsi" w:cstheme="majorHAnsi"/>
          <w:highlight w:val="yellow"/>
          <w:u w:val="single"/>
        </w:rPr>
        <w:t>the capacity or</w:t>
      </w:r>
      <w:r w:rsidRPr="00F71695">
        <w:rPr>
          <w:rFonts w:asciiTheme="majorHAnsi" w:hAnsiTheme="majorHAnsi" w:cstheme="majorHAnsi"/>
          <w:u w:val="single"/>
        </w:rPr>
        <w:t xml:space="preserve"> the </w:t>
      </w:r>
      <w:r w:rsidRPr="00F71695">
        <w:rPr>
          <w:rFonts w:asciiTheme="majorHAnsi" w:hAnsiTheme="majorHAnsi" w:cstheme="majorHAnsi"/>
          <w:highlight w:val="yellow"/>
          <w:u w:val="single"/>
        </w:rPr>
        <w:t>mind-set</w:t>
      </w:r>
      <w:r w:rsidRPr="00F71695">
        <w:rPr>
          <w:rFonts w:asciiTheme="majorHAnsi" w:hAnsiTheme="majorHAnsi" w:cstheme="majorHAnsi"/>
          <w:u w:val="single"/>
        </w:rPr>
        <w:t xml:space="preserve"> to build a global order</w:t>
      </w:r>
      <w:r w:rsidRPr="00F71695">
        <w:rPr>
          <w:rFonts w:asciiTheme="majorHAnsi" w:hAnsiTheme="majorHAnsi" w:cstheme="majorHAnsi"/>
          <w:sz w:val="16"/>
          <w:szCs w:val="16"/>
        </w:rPr>
        <w:t xml:space="preserve">. Nor can order ever be expected to emerge automatically; there is no invisible hand in the geopolitical marketplace. Again, a large part of the burden (or, more positively, opportunity) falls on the principal power of the day. There is more than a little self-interest at stake. The United States cannot remain aloof, much less unaffected by a world in disarray. Globalization is more reality than choice. At the regional level, the United States actually faces the opposite problem, namely, that </w:t>
      </w:r>
      <w:r w:rsidRPr="00F71695">
        <w:rPr>
          <w:rFonts w:asciiTheme="majorHAnsi" w:hAnsiTheme="majorHAnsi" w:cstheme="majorHAnsi"/>
          <w:highlight w:val="yellow"/>
          <w:u w:val="single"/>
        </w:rPr>
        <w:t>certain actors do have the</w:t>
      </w:r>
      <w:r w:rsidRPr="00F71695">
        <w:rPr>
          <w:rFonts w:asciiTheme="majorHAnsi" w:hAnsiTheme="majorHAnsi" w:cstheme="majorHAnsi"/>
          <w:u w:val="single"/>
        </w:rPr>
        <w:t xml:space="preserve"> mind-set and </w:t>
      </w:r>
      <w:r w:rsidRPr="00F71695">
        <w:rPr>
          <w:rFonts w:asciiTheme="majorHAnsi" w:hAnsiTheme="majorHAnsi" w:cstheme="majorHAnsi"/>
          <w:highlight w:val="yellow"/>
          <w:u w:val="single"/>
        </w:rPr>
        <w:t>means</w:t>
      </w:r>
      <w:r w:rsidRPr="00F71695">
        <w:rPr>
          <w:rFonts w:asciiTheme="majorHAnsi" w:hAnsiTheme="majorHAnsi" w:cstheme="majorHAnsi"/>
          <w:u w:val="single"/>
        </w:rPr>
        <w:t xml:space="preserve"> to shape an order. The problem is that their views of order are in part or in whole incompatible with U.S. interests. Examples would include </w:t>
      </w:r>
      <w:r w:rsidRPr="00F71695">
        <w:rPr>
          <w:rStyle w:val="Emphasis"/>
          <w:rFonts w:asciiTheme="majorHAnsi" w:hAnsiTheme="majorHAnsi" w:cstheme="majorHAnsi"/>
          <w:highlight w:val="yellow"/>
        </w:rPr>
        <w:t>Iran</w:t>
      </w:r>
      <w:r w:rsidRPr="00F71695">
        <w:rPr>
          <w:rFonts w:asciiTheme="majorHAnsi" w:hAnsiTheme="majorHAnsi" w:cstheme="majorHAnsi"/>
          <w:u w:val="single"/>
        </w:rPr>
        <w:t xml:space="preserve"> </w:t>
      </w:r>
      <w:r w:rsidRPr="00F71695">
        <w:rPr>
          <w:rFonts w:asciiTheme="majorHAnsi" w:hAnsiTheme="majorHAnsi" w:cstheme="majorHAnsi"/>
          <w:highlight w:val="yellow"/>
          <w:u w:val="single"/>
        </w:rPr>
        <w:t xml:space="preserve">and </w:t>
      </w:r>
      <w:r w:rsidRPr="00F71695">
        <w:rPr>
          <w:rStyle w:val="Emphasis"/>
          <w:rFonts w:asciiTheme="majorHAnsi" w:hAnsiTheme="majorHAnsi" w:cstheme="majorHAnsi"/>
          <w:highlight w:val="yellow"/>
        </w:rPr>
        <w:t>ISIS</w:t>
      </w:r>
      <w:r w:rsidRPr="00F71695">
        <w:rPr>
          <w:rFonts w:asciiTheme="majorHAnsi" w:hAnsiTheme="majorHAnsi" w:cstheme="majorHAnsi"/>
          <w:u w:val="single"/>
        </w:rPr>
        <w:t xml:space="preserve"> in the Middle East, </w:t>
      </w:r>
      <w:r w:rsidRPr="00F71695">
        <w:rPr>
          <w:rStyle w:val="Emphasis"/>
          <w:rFonts w:asciiTheme="majorHAnsi" w:hAnsiTheme="majorHAnsi" w:cstheme="majorHAnsi"/>
          <w:highlight w:val="yellow"/>
        </w:rPr>
        <w:t>China</w:t>
      </w:r>
      <w:r w:rsidRPr="00F71695">
        <w:rPr>
          <w:rFonts w:asciiTheme="majorHAnsi" w:hAnsiTheme="majorHAnsi" w:cstheme="majorHAnsi"/>
          <w:u w:val="single"/>
        </w:rPr>
        <w:t xml:space="preserve"> in Asia, </w:t>
      </w:r>
      <w:r w:rsidRPr="00F71695">
        <w:rPr>
          <w:rFonts w:asciiTheme="majorHAnsi" w:hAnsiTheme="majorHAnsi" w:cstheme="majorHAnsi"/>
          <w:highlight w:val="yellow"/>
          <w:u w:val="single"/>
        </w:rPr>
        <w:t xml:space="preserve">and </w:t>
      </w:r>
      <w:r w:rsidRPr="00F71695">
        <w:rPr>
          <w:rStyle w:val="Emphasis"/>
          <w:rFonts w:asciiTheme="majorHAnsi" w:hAnsiTheme="majorHAnsi" w:cstheme="majorHAnsi"/>
          <w:highlight w:val="yellow"/>
        </w:rPr>
        <w:t>Russia</w:t>
      </w:r>
      <w:r w:rsidRPr="00F71695">
        <w:rPr>
          <w:rFonts w:asciiTheme="majorHAnsi" w:hAnsiTheme="majorHAnsi" w:cstheme="majorHAnsi"/>
          <w:u w:val="single"/>
        </w:rPr>
        <w:t xml:space="preserve"> in Europe</w:t>
      </w:r>
      <w:r w:rsidRPr="00F71695">
        <w:rPr>
          <w:rFonts w:asciiTheme="majorHAnsi" w:hAnsiTheme="majorHAnsi" w:cstheme="majorHAnsi"/>
          <w:sz w:val="16"/>
          <w:szCs w:val="16"/>
        </w:rPr>
        <w:t>. It will not be an easy time for the United States. The sheer number and range of challenges is daunting. There are a large number of actors and forces to contend with. Alliances, normally created in opposition to some country or countries, may not be as useful a vehicle in a world in which not all foes are always foes and not all friends are always friendly. Diplomacy will count for a great deal; there will be a premium on dexterity. Consultations that aim to affect the actions of other governments and their leaders are likely to matter more than negotiations that aim to solve problems. Another reality is that the United States for all its power cannot impose order. Partially this reflects what might be called structural realities, namely, that</w:t>
      </w:r>
      <w:r w:rsidRPr="00F71695">
        <w:rPr>
          <w:rFonts w:asciiTheme="majorHAnsi" w:hAnsiTheme="majorHAnsi" w:cstheme="majorHAnsi"/>
          <w:u w:val="single"/>
        </w:rPr>
        <w:t xml:space="preserve"> </w:t>
      </w:r>
      <w:r w:rsidRPr="00F71695">
        <w:rPr>
          <w:rFonts w:asciiTheme="majorHAnsi" w:hAnsiTheme="majorHAnsi" w:cstheme="majorHAnsi"/>
          <w:highlight w:val="yellow"/>
          <w:u w:val="single"/>
        </w:rPr>
        <w:t xml:space="preserve">no country can contend with </w:t>
      </w:r>
      <w:r w:rsidRPr="00F71695">
        <w:rPr>
          <w:rStyle w:val="Emphasis"/>
          <w:rFonts w:asciiTheme="majorHAnsi" w:hAnsiTheme="majorHAnsi" w:cstheme="majorHAnsi"/>
          <w:highlight w:val="yellow"/>
        </w:rPr>
        <w:t>global challenges</w:t>
      </w:r>
      <w:r w:rsidRPr="00F71695">
        <w:rPr>
          <w:rFonts w:asciiTheme="majorHAnsi" w:hAnsiTheme="majorHAnsi" w:cstheme="majorHAnsi"/>
          <w:highlight w:val="yellow"/>
          <w:u w:val="single"/>
        </w:rPr>
        <w:t xml:space="preserve"> on its own</w:t>
      </w:r>
      <w:r w:rsidRPr="00F71695">
        <w:rPr>
          <w:rFonts w:asciiTheme="majorHAnsi" w:hAnsiTheme="majorHAnsi" w:cstheme="majorHAnsi"/>
          <w:u w:val="single"/>
        </w:rPr>
        <w:t xml:space="preserve"> given the very nature of these challenges. The United States could reduce its carbon footprint dramatically, but the effect on </w:t>
      </w:r>
      <w:r w:rsidRPr="00F71695">
        <w:rPr>
          <w:rStyle w:val="Emphasis"/>
          <w:rFonts w:asciiTheme="majorHAnsi" w:hAnsiTheme="majorHAnsi" w:cstheme="majorHAnsi"/>
        </w:rPr>
        <w:t xml:space="preserve">global </w:t>
      </w:r>
      <w:r w:rsidRPr="00F71695">
        <w:rPr>
          <w:rStyle w:val="Emphasis"/>
          <w:rFonts w:asciiTheme="majorHAnsi" w:hAnsiTheme="majorHAnsi" w:cstheme="majorHAnsi"/>
          <w:highlight w:val="yellow"/>
        </w:rPr>
        <w:t>climate</w:t>
      </w:r>
      <w:r w:rsidRPr="00F71695">
        <w:rPr>
          <w:rFonts w:asciiTheme="majorHAnsi" w:hAnsiTheme="majorHAnsi" w:cstheme="majorHAnsi"/>
          <w:u w:val="single"/>
        </w:rPr>
        <w:t xml:space="preserve"> would be modest if India and China failed to follow suit. Similarly, on its own the United States cannot maintain a world trading system or successfully combat </w:t>
      </w:r>
      <w:r w:rsidRPr="00F71695">
        <w:rPr>
          <w:rStyle w:val="Emphasis"/>
          <w:rFonts w:asciiTheme="majorHAnsi" w:hAnsiTheme="majorHAnsi" w:cstheme="majorHAnsi"/>
          <w:highlight w:val="yellow"/>
        </w:rPr>
        <w:t>terrorism or disease</w:t>
      </w:r>
      <w:r w:rsidRPr="00F71695">
        <w:rPr>
          <w:rFonts w:asciiTheme="majorHAnsi" w:hAnsiTheme="majorHAnsi" w:cstheme="majorHAnsi"/>
          <w:sz w:val="16"/>
          <w:szCs w:val="16"/>
        </w:rPr>
        <w:t>. Adding to these realities are resource limits. The United States cannot provide all the troops or dollars to maintain order in the Middle East and Europe and Asia and South Asia. There is simply too much capability in too many hands. Unilateralism is rarely a serious foreign policy option.</w:t>
      </w:r>
      <w:r w:rsidRPr="00F71695">
        <w:rPr>
          <w:rFonts w:asciiTheme="majorHAnsi" w:hAnsiTheme="majorHAnsi" w:cstheme="majorHAnsi"/>
          <w:u w:val="single"/>
        </w:rPr>
        <w:t xml:space="preserve"> </w:t>
      </w:r>
      <w:r w:rsidRPr="00F71695">
        <w:rPr>
          <w:rFonts w:asciiTheme="majorHAnsi" w:hAnsiTheme="majorHAnsi" w:cstheme="majorHAnsi"/>
          <w:highlight w:val="yellow"/>
          <w:u w:val="single"/>
        </w:rPr>
        <w:t>Partners are essential</w:t>
      </w:r>
      <w:r w:rsidRPr="00F71695">
        <w:rPr>
          <w:rFonts w:asciiTheme="majorHAnsi" w:hAnsiTheme="majorHAnsi" w:cstheme="majorHAnsi"/>
          <w:u w:val="single"/>
        </w:rPr>
        <w:t xml:space="preserve">. </w:t>
      </w:r>
      <w:r w:rsidRPr="00F71695">
        <w:rPr>
          <w:rFonts w:asciiTheme="majorHAnsi" w:hAnsiTheme="majorHAnsi" w:cstheme="majorHAnsi"/>
          <w:sz w:val="16"/>
          <w:szCs w:val="16"/>
        </w:rPr>
        <w:t xml:space="preserve">That is one of the reasons why sovereign obligation is a desirable compass for U.S. foreign policy. Earlier I made the case that it represents realism for an era of globalization. It also is a natural successor to containment, the doctrine that guided the United States for the four decades of the Cold War. There are basic differences, however. Containment was about holding back more than bringing in and was designed for an era when rivals were almost always adversaries and in which the challenges were mostly related to classical geopolitical competition.1 Sovereign obligation, by contrast, is designed for a world in which sometime rivals are sometime partners and in which collective efforts are required to meet common challenges. Up to this point, we have focused on what the United States needs to do in the world to promote order. That is what one would expect from a book about international relations and American foreign policy. But a focus on foreign policy is not enough. National security is a coin with two sides, and what the United States does at home, what is normally thought of as belonging to the domestic realm, is every bit as much a part of national security as foreign policy. It is best to understand the issue as guns and butter rather than guns versus butter. When it comes to the domestic side, the argument is straightforward. In order </w:t>
      </w:r>
      <w:r w:rsidRPr="00F71695">
        <w:rPr>
          <w:rFonts w:asciiTheme="majorHAnsi" w:hAnsiTheme="majorHAnsi" w:cstheme="majorHAnsi"/>
          <w:highlight w:val="yellow"/>
          <w:u w:val="single"/>
        </w:rPr>
        <w:t>to lead</w:t>
      </w:r>
      <w:r w:rsidRPr="00F71695">
        <w:rPr>
          <w:rFonts w:asciiTheme="majorHAnsi" w:hAnsiTheme="majorHAnsi" w:cstheme="majorHAnsi"/>
          <w:u w:val="single"/>
        </w:rPr>
        <w:t xml:space="preserve"> and compete and act </w:t>
      </w:r>
      <w:r w:rsidRPr="00F71695">
        <w:rPr>
          <w:rFonts w:asciiTheme="majorHAnsi" w:hAnsiTheme="majorHAnsi" w:cstheme="majorHAnsi"/>
          <w:highlight w:val="yellow"/>
          <w:u w:val="single"/>
        </w:rPr>
        <w:t>effectively</w:t>
      </w:r>
      <w:r w:rsidRPr="00F71695">
        <w:rPr>
          <w:rFonts w:asciiTheme="majorHAnsi" w:hAnsiTheme="majorHAnsi" w:cstheme="majorHAnsi"/>
          <w:u w:val="single"/>
        </w:rPr>
        <w:t xml:space="preserve"> in the world, </w:t>
      </w:r>
      <w:r w:rsidRPr="00F71695">
        <w:rPr>
          <w:rFonts w:asciiTheme="majorHAnsi" w:hAnsiTheme="majorHAnsi" w:cstheme="majorHAnsi"/>
          <w:highlight w:val="yellow"/>
          <w:u w:val="single"/>
        </w:rPr>
        <w:t>the U</w:t>
      </w:r>
      <w:r w:rsidRPr="00F71695">
        <w:rPr>
          <w:rFonts w:asciiTheme="majorHAnsi" w:hAnsiTheme="majorHAnsi" w:cstheme="majorHAnsi"/>
          <w:u w:val="single"/>
        </w:rPr>
        <w:t xml:space="preserve">nited </w:t>
      </w:r>
      <w:r w:rsidRPr="00F71695">
        <w:rPr>
          <w:rFonts w:asciiTheme="majorHAnsi" w:hAnsiTheme="majorHAnsi" w:cstheme="majorHAnsi"/>
          <w:highlight w:val="yellow"/>
          <w:u w:val="single"/>
        </w:rPr>
        <w:t>S</w:t>
      </w:r>
      <w:r w:rsidRPr="00F71695">
        <w:rPr>
          <w:rFonts w:asciiTheme="majorHAnsi" w:hAnsiTheme="majorHAnsi" w:cstheme="majorHAnsi"/>
          <w:u w:val="single"/>
        </w:rPr>
        <w:t xml:space="preserve">tates </w:t>
      </w:r>
      <w:r w:rsidRPr="00F71695">
        <w:rPr>
          <w:rStyle w:val="Emphasis"/>
          <w:rFonts w:asciiTheme="majorHAnsi" w:hAnsiTheme="majorHAnsi" w:cstheme="majorHAnsi"/>
          <w:highlight w:val="yellow"/>
        </w:rPr>
        <w:t>needs to put its house in order</w:t>
      </w:r>
      <w:r w:rsidRPr="00F71695">
        <w:rPr>
          <w:rFonts w:asciiTheme="majorHAnsi" w:hAnsiTheme="majorHAnsi" w:cstheme="majorHAnsi"/>
          <w:sz w:val="16"/>
          <w:szCs w:val="16"/>
        </w:rPr>
        <w:t>. I have written on what this entails in a book titled Foreign Policy Begins at Home.2 This was sometimes interpreted as suggesting a turn away from foreign policy. It was nothing of the sort. Foreign policy begins at home, but it ends there only at the country’s peril.3 Earlier I mentioned that the United States has few unilateral options, that there are few if any things it can do better alone than with others. The counterpart to this claim is that the world cannot come up with the elements of a working order absent the United States.</w:t>
      </w:r>
      <w:r w:rsidRPr="00F71695">
        <w:rPr>
          <w:rFonts w:asciiTheme="majorHAnsi" w:hAnsiTheme="majorHAnsi" w:cstheme="majorHAnsi"/>
          <w:u w:val="single"/>
        </w:rPr>
        <w:t xml:space="preserve"> The United States is not sufficient, </w:t>
      </w:r>
      <w:r w:rsidRPr="00F71695">
        <w:rPr>
          <w:rStyle w:val="Emphasis"/>
          <w:rFonts w:asciiTheme="majorHAnsi" w:hAnsiTheme="majorHAnsi" w:cstheme="majorHAnsi"/>
        </w:rPr>
        <w:t>but it is necessary</w:t>
      </w:r>
      <w:r w:rsidRPr="00F71695">
        <w:rPr>
          <w:rFonts w:asciiTheme="majorHAnsi" w:hAnsiTheme="majorHAnsi" w:cstheme="majorHAnsi"/>
          <w:sz w:val="16"/>
          <w:szCs w:val="16"/>
        </w:rPr>
        <w:t xml:space="preserve">. It is also true that the United States cannot lead or act effectively in the world if it does not have a strong domestic foundation. </w:t>
      </w:r>
      <w:r w:rsidRPr="00F71695">
        <w:rPr>
          <w:rFonts w:asciiTheme="majorHAnsi" w:hAnsiTheme="majorHAnsi" w:cstheme="majorHAnsi"/>
          <w:highlight w:val="yellow"/>
          <w:u w:val="single"/>
        </w:rPr>
        <w:t>National security</w:t>
      </w:r>
      <w:r w:rsidRPr="00F71695">
        <w:rPr>
          <w:rFonts w:asciiTheme="majorHAnsi" w:hAnsiTheme="majorHAnsi" w:cstheme="majorHAnsi"/>
          <w:u w:val="single"/>
        </w:rPr>
        <w:t xml:space="preserve"> inevitably </w:t>
      </w:r>
      <w:r w:rsidRPr="00F71695">
        <w:rPr>
          <w:rFonts w:asciiTheme="majorHAnsi" w:hAnsiTheme="majorHAnsi" w:cstheme="majorHAnsi"/>
          <w:highlight w:val="yellow"/>
          <w:u w:val="single"/>
        </w:rPr>
        <w:t>requires significant</w:t>
      </w:r>
      <w:r w:rsidRPr="00F71695">
        <w:rPr>
          <w:rFonts w:asciiTheme="majorHAnsi" w:hAnsiTheme="majorHAnsi" w:cstheme="majorHAnsi"/>
          <w:u w:val="single"/>
        </w:rPr>
        <w:t xml:space="preserve"> amounts of human, physical, and financial </w:t>
      </w:r>
      <w:r w:rsidRPr="00F71695">
        <w:rPr>
          <w:rFonts w:asciiTheme="majorHAnsi" w:hAnsiTheme="majorHAnsi" w:cstheme="majorHAnsi"/>
          <w:highlight w:val="yellow"/>
          <w:u w:val="single"/>
        </w:rPr>
        <w:t>resources</w:t>
      </w:r>
      <w:r w:rsidRPr="00F71695">
        <w:rPr>
          <w:rFonts w:asciiTheme="majorHAnsi" w:hAnsiTheme="majorHAnsi" w:cstheme="majorHAnsi"/>
          <w:u w:val="single"/>
        </w:rPr>
        <w:t xml:space="preserve"> to draw on. </w:t>
      </w:r>
      <w:r w:rsidRPr="00F71695">
        <w:rPr>
          <w:rFonts w:asciiTheme="majorHAnsi" w:hAnsiTheme="majorHAnsi" w:cstheme="majorHAnsi"/>
          <w:highlight w:val="yellow"/>
          <w:u w:val="single"/>
        </w:rPr>
        <w:t>The better the U</w:t>
      </w:r>
      <w:r w:rsidRPr="00F71695">
        <w:rPr>
          <w:rFonts w:asciiTheme="majorHAnsi" w:hAnsiTheme="majorHAnsi" w:cstheme="majorHAnsi"/>
          <w:u w:val="single"/>
        </w:rPr>
        <w:t xml:space="preserve">nited </w:t>
      </w:r>
      <w:r w:rsidRPr="00F71695">
        <w:rPr>
          <w:rFonts w:asciiTheme="majorHAnsi" w:hAnsiTheme="majorHAnsi" w:cstheme="majorHAnsi"/>
          <w:highlight w:val="yellow"/>
          <w:u w:val="single"/>
        </w:rPr>
        <w:t>S</w:t>
      </w:r>
      <w:r w:rsidRPr="00F71695">
        <w:rPr>
          <w:rFonts w:asciiTheme="majorHAnsi" w:hAnsiTheme="majorHAnsi" w:cstheme="majorHAnsi"/>
          <w:u w:val="single"/>
        </w:rPr>
        <w:t xml:space="preserve">tates </w:t>
      </w:r>
      <w:r w:rsidRPr="00F71695">
        <w:rPr>
          <w:rFonts w:asciiTheme="majorHAnsi" w:hAnsiTheme="majorHAnsi" w:cstheme="majorHAnsi"/>
          <w:highlight w:val="yellow"/>
          <w:u w:val="single"/>
        </w:rPr>
        <w:t>is doing economically, the more it will have</w:t>
      </w:r>
      <w:r w:rsidRPr="00F71695">
        <w:rPr>
          <w:rFonts w:asciiTheme="majorHAnsi" w:hAnsiTheme="majorHAnsi" w:cstheme="majorHAnsi"/>
          <w:u w:val="single"/>
        </w:rPr>
        <w:t xml:space="preserve"> available in the way of resources </w:t>
      </w:r>
      <w:r w:rsidRPr="00F71695">
        <w:rPr>
          <w:rFonts w:asciiTheme="majorHAnsi" w:hAnsiTheme="majorHAnsi" w:cstheme="majorHAnsi"/>
          <w:highlight w:val="yellow"/>
          <w:u w:val="single"/>
        </w:rPr>
        <w:t>to devote</w:t>
      </w:r>
      <w:r w:rsidRPr="00F71695">
        <w:rPr>
          <w:rFonts w:asciiTheme="majorHAnsi" w:hAnsiTheme="majorHAnsi" w:cstheme="majorHAnsi"/>
          <w:u w:val="single"/>
        </w:rPr>
        <w:t xml:space="preserve"> to what it wants and needs to do </w:t>
      </w:r>
      <w:r w:rsidRPr="00F71695">
        <w:rPr>
          <w:rFonts w:asciiTheme="majorHAnsi" w:hAnsiTheme="majorHAnsi" w:cstheme="majorHAnsi"/>
          <w:highlight w:val="yellow"/>
          <w:u w:val="single"/>
        </w:rPr>
        <w:t>abroad without</w:t>
      </w:r>
      <w:r w:rsidRPr="00F71695">
        <w:rPr>
          <w:rFonts w:asciiTheme="majorHAnsi" w:hAnsiTheme="majorHAnsi" w:cstheme="majorHAnsi"/>
          <w:u w:val="single"/>
        </w:rPr>
        <w:t xml:space="preserve"> igniting a </w:t>
      </w:r>
      <w:r w:rsidRPr="00F71695">
        <w:rPr>
          <w:rFonts w:asciiTheme="majorHAnsi" w:hAnsiTheme="majorHAnsi" w:cstheme="majorHAnsi"/>
          <w:highlight w:val="yellow"/>
          <w:u w:val="single"/>
        </w:rPr>
        <w:t>divisive</w:t>
      </w:r>
      <w:r w:rsidRPr="00F71695">
        <w:rPr>
          <w:rFonts w:asciiTheme="majorHAnsi" w:hAnsiTheme="majorHAnsi" w:cstheme="majorHAnsi"/>
          <w:u w:val="single"/>
        </w:rPr>
        <w:t xml:space="preserve"> and distracting domestic </w:t>
      </w:r>
      <w:r w:rsidRPr="00AE11EA">
        <w:rPr>
          <w:rFonts w:asciiTheme="majorHAnsi" w:hAnsiTheme="majorHAnsi" w:cstheme="majorHAnsi"/>
          <w:color w:val="000000" w:themeColor="text1"/>
          <w:highlight w:val="yellow"/>
          <w:u w:val="single"/>
        </w:rPr>
        <w:t>debate</w:t>
      </w:r>
      <w:r w:rsidRPr="00AE11EA">
        <w:rPr>
          <w:rFonts w:asciiTheme="majorHAnsi" w:hAnsiTheme="majorHAnsi" w:cstheme="majorHAnsi"/>
          <w:color w:val="000000" w:themeColor="text1"/>
          <w:u w:val="single"/>
        </w:rPr>
        <w:t xml:space="preserve"> as to priorities. An additional benefit is that </w:t>
      </w:r>
      <w:r w:rsidRPr="00AE11EA">
        <w:rPr>
          <w:rFonts w:asciiTheme="majorHAnsi" w:hAnsiTheme="majorHAnsi" w:cstheme="majorHAnsi"/>
          <w:color w:val="000000" w:themeColor="text1"/>
          <w:highlight w:val="yellow"/>
          <w:u w:val="single"/>
        </w:rPr>
        <w:t>respect for the</w:t>
      </w:r>
      <w:r w:rsidRPr="00AE11EA">
        <w:rPr>
          <w:rFonts w:asciiTheme="majorHAnsi" w:hAnsiTheme="majorHAnsi" w:cstheme="majorHAnsi"/>
          <w:color w:val="000000" w:themeColor="text1"/>
          <w:u w:val="single"/>
        </w:rPr>
        <w:t xml:space="preserve"> United States and for the </w:t>
      </w:r>
      <w:r w:rsidRPr="00AE11EA">
        <w:rPr>
          <w:rFonts w:asciiTheme="majorHAnsi" w:hAnsiTheme="majorHAnsi" w:cstheme="majorHAnsi"/>
          <w:color w:val="000000" w:themeColor="text1"/>
          <w:highlight w:val="yellow"/>
          <w:u w:val="single"/>
        </w:rPr>
        <w:t>American</w:t>
      </w:r>
      <w:r w:rsidRPr="00AE11EA">
        <w:rPr>
          <w:rFonts w:asciiTheme="majorHAnsi" w:hAnsiTheme="majorHAnsi" w:cstheme="majorHAnsi"/>
          <w:color w:val="000000" w:themeColor="text1"/>
          <w:u w:val="single"/>
        </w:rPr>
        <w:t xml:space="preserve"> political, social, and economic </w:t>
      </w:r>
      <w:r w:rsidRPr="00AE11EA">
        <w:rPr>
          <w:rFonts w:asciiTheme="majorHAnsi" w:hAnsiTheme="majorHAnsi" w:cstheme="majorHAnsi"/>
          <w:color w:val="000000" w:themeColor="text1"/>
          <w:highlight w:val="yellow"/>
          <w:u w:val="single"/>
        </w:rPr>
        <w:t>model</w:t>
      </w:r>
      <w:r w:rsidRPr="00AE11EA">
        <w:rPr>
          <w:rFonts w:asciiTheme="majorHAnsi" w:hAnsiTheme="majorHAnsi" w:cstheme="majorHAnsi"/>
          <w:color w:val="000000" w:themeColor="text1"/>
          <w:u w:val="single"/>
        </w:rPr>
        <w:t xml:space="preserve"> (along with a desire to emulate it) </w:t>
      </w:r>
      <w:r w:rsidRPr="00AE11EA">
        <w:rPr>
          <w:rFonts w:asciiTheme="majorHAnsi" w:hAnsiTheme="majorHAnsi" w:cstheme="majorHAnsi"/>
          <w:color w:val="000000" w:themeColor="text1"/>
          <w:highlight w:val="yellow"/>
          <w:u w:val="single"/>
        </w:rPr>
        <w:t>will increase</w:t>
      </w:r>
      <w:r w:rsidRPr="00AE11EA">
        <w:rPr>
          <w:rFonts w:asciiTheme="majorHAnsi" w:hAnsiTheme="majorHAnsi" w:cstheme="majorHAnsi"/>
          <w:color w:val="000000" w:themeColor="text1"/>
          <w:u w:val="single"/>
        </w:rPr>
        <w:t xml:space="preserve"> only </w:t>
      </w:r>
      <w:r w:rsidRPr="00AE11EA">
        <w:rPr>
          <w:rFonts w:asciiTheme="majorHAnsi" w:hAnsiTheme="majorHAnsi" w:cstheme="majorHAnsi"/>
          <w:color w:val="000000" w:themeColor="text1"/>
          <w:highlight w:val="yellow"/>
          <w:u w:val="single"/>
        </w:rPr>
        <w:t>if it is seen as successful</w:t>
      </w:r>
      <w:r w:rsidRPr="00AE11EA">
        <w:rPr>
          <w:rFonts w:asciiTheme="majorHAnsi" w:hAnsiTheme="majorHAnsi" w:cstheme="majorHAnsi"/>
          <w:color w:val="000000" w:themeColor="text1"/>
          <w:u w:val="single"/>
        </w:rPr>
        <w:t xml:space="preserve">. </w:t>
      </w:r>
      <w:r w:rsidRPr="00AE11EA">
        <w:rPr>
          <w:rStyle w:val="Emphasis"/>
          <w:rFonts w:asciiTheme="majorHAnsi" w:hAnsiTheme="majorHAnsi" w:cstheme="majorHAnsi"/>
          <w:color w:val="000000" w:themeColor="text1"/>
          <w:highlight w:val="yellow"/>
        </w:rPr>
        <w:t>The most basic test</w:t>
      </w:r>
      <w:r w:rsidRPr="00AE11EA">
        <w:rPr>
          <w:rStyle w:val="Emphasis"/>
          <w:rFonts w:asciiTheme="majorHAnsi" w:hAnsiTheme="majorHAnsi" w:cstheme="majorHAnsi"/>
          <w:color w:val="000000" w:themeColor="text1"/>
        </w:rPr>
        <w:t xml:space="preserve"> of the success of the model </w:t>
      </w:r>
      <w:r w:rsidRPr="00AE11EA">
        <w:rPr>
          <w:rStyle w:val="Emphasis"/>
          <w:rFonts w:asciiTheme="majorHAnsi" w:hAnsiTheme="majorHAnsi" w:cstheme="majorHAnsi"/>
          <w:color w:val="000000" w:themeColor="text1"/>
          <w:highlight w:val="yellow"/>
        </w:rPr>
        <w:t>will be</w:t>
      </w:r>
      <w:r w:rsidRPr="00AE11EA">
        <w:rPr>
          <w:rStyle w:val="Emphasis"/>
          <w:rFonts w:asciiTheme="majorHAnsi" w:hAnsiTheme="majorHAnsi" w:cstheme="majorHAnsi"/>
          <w:color w:val="000000" w:themeColor="text1"/>
        </w:rPr>
        <w:t xml:space="preserve"> economic </w:t>
      </w:r>
      <w:r w:rsidRPr="00AE11EA">
        <w:rPr>
          <w:rStyle w:val="Emphasis"/>
          <w:rFonts w:asciiTheme="majorHAnsi" w:hAnsiTheme="majorHAnsi" w:cstheme="majorHAnsi"/>
          <w:color w:val="000000" w:themeColor="text1"/>
          <w:highlight w:val="yellow"/>
        </w:rPr>
        <w:t>growth</w:t>
      </w:r>
      <w:r w:rsidRPr="00AE11EA">
        <w:rPr>
          <w:rFonts w:asciiTheme="majorHAnsi" w:hAnsiTheme="majorHAnsi" w:cstheme="majorHAnsi"/>
          <w:color w:val="000000" w:themeColor="text1"/>
          <w:u w:val="single"/>
        </w:rPr>
        <w:t xml:space="preserve">. </w:t>
      </w:r>
      <w:r w:rsidRPr="00AE11EA">
        <w:rPr>
          <w:rFonts w:asciiTheme="majorHAnsi" w:hAnsiTheme="majorHAnsi" w:cstheme="majorHAnsi"/>
          <w:color w:val="000000" w:themeColor="text1"/>
          <w:highlight w:val="yellow"/>
          <w:u w:val="single"/>
        </w:rPr>
        <w:t>U.S. growth levels</w:t>
      </w:r>
      <w:r w:rsidRPr="00AE11EA">
        <w:rPr>
          <w:rFonts w:asciiTheme="majorHAnsi" w:hAnsiTheme="majorHAnsi" w:cstheme="majorHAnsi"/>
          <w:color w:val="000000" w:themeColor="text1"/>
          <w:u w:val="single"/>
        </w:rPr>
        <w:t xml:space="preserve"> may appear all right when </w:t>
      </w:r>
      <w:r w:rsidRPr="00AE11EA">
        <w:rPr>
          <w:rFonts w:asciiTheme="majorHAnsi" w:hAnsiTheme="majorHAnsi" w:cstheme="majorHAnsi"/>
          <w:color w:val="000000" w:themeColor="text1"/>
          <w:u w:val="single"/>
        </w:rPr>
        <w:lastRenderedPageBreak/>
        <w:t xml:space="preserve">compared with what a good many other countries are experiencing, but they </w:t>
      </w:r>
      <w:r w:rsidRPr="00AE11EA">
        <w:rPr>
          <w:rFonts w:asciiTheme="majorHAnsi" w:hAnsiTheme="majorHAnsi" w:cstheme="majorHAnsi"/>
          <w:color w:val="000000" w:themeColor="text1"/>
          <w:highlight w:val="yellow"/>
          <w:u w:val="single"/>
        </w:rPr>
        <w:t>are below</w:t>
      </w:r>
      <w:r w:rsidRPr="00AE11EA">
        <w:rPr>
          <w:rFonts w:asciiTheme="majorHAnsi" w:hAnsiTheme="majorHAnsi" w:cstheme="majorHAnsi"/>
          <w:color w:val="000000" w:themeColor="text1"/>
          <w:u w:val="single"/>
        </w:rPr>
        <w:t xml:space="preserve"> </w:t>
      </w:r>
      <w:r w:rsidRPr="00AE11EA">
        <w:rPr>
          <w:rFonts w:asciiTheme="majorHAnsi" w:hAnsiTheme="majorHAnsi" w:cstheme="majorHAnsi"/>
          <w:color w:val="000000" w:themeColor="text1"/>
          <w:sz w:val="16"/>
          <w:szCs w:val="16"/>
        </w:rPr>
        <w:t>what is needed and fall short of what is possible. There is no reason why the United States is not growing in</w:t>
      </w:r>
      <w:r w:rsidRPr="00AE11EA">
        <w:rPr>
          <w:rFonts w:asciiTheme="majorHAnsi" w:hAnsiTheme="majorHAnsi" w:cstheme="majorHAnsi"/>
          <w:color w:val="000000" w:themeColor="text1"/>
          <w:u w:val="single"/>
        </w:rPr>
        <w:t xml:space="preserve"> </w:t>
      </w:r>
      <w:r w:rsidRPr="00AE11EA">
        <w:rPr>
          <w:rStyle w:val="Emphasis"/>
          <w:rFonts w:asciiTheme="majorHAnsi" w:hAnsiTheme="majorHAnsi" w:cstheme="majorHAnsi"/>
          <w:color w:val="000000" w:themeColor="text1"/>
        </w:rPr>
        <w:t xml:space="preserve">the range of </w:t>
      </w:r>
      <w:r w:rsidRPr="00AE11EA">
        <w:rPr>
          <w:rStyle w:val="Emphasis"/>
          <w:rFonts w:asciiTheme="majorHAnsi" w:hAnsiTheme="majorHAnsi" w:cstheme="majorHAnsi"/>
          <w:color w:val="000000" w:themeColor="text1"/>
          <w:highlight w:val="yellow"/>
        </w:rPr>
        <w:t>3 percent or</w:t>
      </w:r>
      <w:r w:rsidRPr="00AE11EA">
        <w:rPr>
          <w:rStyle w:val="Emphasis"/>
          <w:rFonts w:asciiTheme="majorHAnsi" w:hAnsiTheme="majorHAnsi" w:cstheme="majorHAnsi"/>
          <w:color w:val="000000" w:themeColor="text1"/>
        </w:rPr>
        <w:t xml:space="preserve"> even </w:t>
      </w:r>
      <w:r w:rsidRPr="00AE11EA">
        <w:rPr>
          <w:rStyle w:val="Emphasis"/>
          <w:rFonts w:asciiTheme="majorHAnsi" w:hAnsiTheme="majorHAnsi" w:cstheme="majorHAnsi"/>
          <w:color w:val="000000" w:themeColor="text1"/>
          <w:highlight w:val="yellow"/>
        </w:rPr>
        <w:t>higher</w:t>
      </w:r>
      <w:r w:rsidRPr="00AE11EA">
        <w:rPr>
          <w:rFonts w:asciiTheme="majorHAnsi" w:hAnsiTheme="majorHAnsi" w:cstheme="majorHAnsi"/>
          <w:color w:val="000000" w:themeColor="text1"/>
          <w:u w:val="single"/>
        </w:rPr>
        <w:t xml:space="preserve"> other than what it is doing and, more important, not doing.4</w:t>
      </w:r>
    </w:p>
    <w:p w14:paraId="480B969A" w14:textId="77777777" w:rsidR="00AE11EA" w:rsidRPr="00F71695" w:rsidRDefault="00AE11EA" w:rsidP="00AE11EA">
      <w:pPr>
        <w:rPr>
          <w:rFonts w:asciiTheme="majorHAnsi" w:hAnsiTheme="majorHAnsi" w:cstheme="majorHAnsi"/>
        </w:rPr>
      </w:pPr>
      <w:r w:rsidRPr="00F71695">
        <w:rPr>
          <w:rFonts w:asciiTheme="majorHAnsi" w:hAnsiTheme="majorHAnsi" w:cstheme="majorHAnsi"/>
          <w:noProof/>
        </w:rPr>
        <w:drawing>
          <wp:inline distT="0" distB="0" distL="0" distR="0" wp14:anchorId="047AF0CE" wp14:editId="7B74B9B1">
            <wp:extent cx="6238875" cy="3285158"/>
            <wp:effectExtent l="0" t="0" r="0" b="0"/>
            <wp:docPr id="2" name="Picture 2" descr="Image result for american fl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american fla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248068" cy="3289998"/>
                    </a:xfrm>
                    <a:prstGeom prst="rect">
                      <a:avLst/>
                    </a:prstGeom>
                    <a:noFill/>
                    <a:ln>
                      <a:noFill/>
                    </a:ln>
                  </pic:spPr>
                </pic:pic>
              </a:graphicData>
            </a:graphic>
          </wp:inline>
        </w:drawing>
      </w:r>
    </w:p>
    <w:p w14:paraId="7F9D5AEC" w14:textId="77777777" w:rsidR="00AE11EA" w:rsidRPr="00F71695" w:rsidRDefault="00AE11EA" w:rsidP="00AE11EA">
      <w:pPr>
        <w:rPr>
          <w:rFonts w:asciiTheme="majorHAnsi" w:hAnsiTheme="majorHAnsi" w:cstheme="majorHAnsi"/>
        </w:rPr>
      </w:pPr>
    </w:p>
    <w:p w14:paraId="52B60CCA" w14:textId="77777777" w:rsidR="00AE11EA" w:rsidRPr="00F71695" w:rsidRDefault="00AE11EA" w:rsidP="00AE11EA">
      <w:pPr>
        <w:pStyle w:val="Heading4"/>
        <w:rPr>
          <w:rFonts w:asciiTheme="majorHAnsi" w:hAnsiTheme="majorHAnsi" w:cstheme="majorHAnsi"/>
        </w:rPr>
      </w:pPr>
      <w:r w:rsidRPr="00F71695">
        <w:rPr>
          <w:rFonts w:asciiTheme="majorHAnsi" w:hAnsiTheme="majorHAnsi" w:cstheme="majorHAnsi"/>
        </w:rPr>
        <w:t>Default to status quo hegemony – it’s sustainable and creates a structural disincentive for great power war and escalation—collapse causes cascading prolif and extinction</w:t>
      </w:r>
    </w:p>
    <w:p w14:paraId="2D15815E" w14:textId="77777777" w:rsidR="00AE11EA" w:rsidRPr="00F71695" w:rsidRDefault="00AE11EA" w:rsidP="00AE11EA">
      <w:pPr>
        <w:rPr>
          <w:rFonts w:asciiTheme="majorHAnsi" w:hAnsiTheme="majorHAnsi" w:cstheme="majorHAnsi"/>
        </w:rPr>
      </w:pPr>
      <w:r w:rsidRPr="00F71695">
        <w:rPr>
          <w:rStyle w:val="Style13ptBold"/>
          <w:rFonts w:asciiTheme="majorHAnsi" w:hAnsiTheme="majorHAnsi" w:cstheme="majorHAnsi"/>
        </w:rPr>
        <w:t>Brands 15</w:t>
      </w:r>
      <w:r w:rsidRPr="00F71695">
        <w:rPr>
          <w:rFonts w:asciiTheme="majorHAnsi" w:hAnsiTheme="majorHAnsi" w:cstheme="majorHAnsi"/>
        </w:rPr>
        <w:t xml:space="preserve"> ( Hal Brands is on the faculty at the Sanford School of Public Policy at Duke University </w:t>
      </w:r>
      <w:proofErr w:type="gramStart"/>
      <w:r w:rsidRPr="00F71695">
        <w:rPr>
          <w:rFonts w:asciiTheme="majorHAnsi" w:hAnsiTheme="majorHAnsi" w:cstheme="majorHAnsi"/>
        </w:rPr>
        <w:t>The</w:t>
      </w:r>
      <w:proofErr w:type="gramEnd"/>
      <w:r w:rsidRPr="00F71695">
        <w:rPr>
          <w:rFonts w:asciiTheme="majorHAnsi" w:hAnsiTheme="majorHAnsi" w:cstheme="majorHAnsi"/>
        </w:rPr>
        <w:t xml:space="preserve"> Elliott School of International Affairs The Washington Quarterly Summer 2015 38:2 pp. 7–28)</w:t>
      </w:r>
    </w:p>
    <w:p w14:paraId="2D10C0C7" w14:textId="77777777" w:rsidR="00AE11EA" w:rsidRPr="00F71695" w:rsidRDefault="00AE11EA" w:rsidP="00AE11EA">
      <w:pPr>
        <w:rPr>
          <w:rFonts w:asciiTheme="majorHAnsi" w:hAnsiTheme="majorHAnsi" w:cstheme="majorHAnsi"/>
          <w:sz w:val="14"/>
        </w:rPr>
      </w:pPr>
      <w:r w:rsidRPr="00F71695">
        <w:rPr>
          <w:rFonts w:asciiTheme="majorHAnsi" w:hAnsiTheme="majorHAnsi" w:cstheme="majorHAnsi"/>
          <w:sz w:val="14"/>
        </w:rPr>
        <w:t xml:space="preserve">The fundamental reason is that </w:t>
      </w:r>
      <w:r w:rsidRPr="00F71695">
        <w:rPr>
          <w:rStyle w:val="StyleUnderline"/>
          <w:rFonts w:asciiTheme="majorHAnsi" w:hAnsiTheme="majorHAnsi" w:cstheme="majorHAnsi"/>
        </w:rPr>
        <w:t xml:space="preserve">both U.S. influence and international stability are </w:t>
      </w:r>
      <w:r w:rsidRPr="00F71695">
        <w:rPr>
          <w:rStyle w:val="Emphasis"/>
          <w:rFonts w:asciiTheme="majorHAnsi" w:hAnsiTheme="majorHAnsi" w:cstheme="majorHAnsi"/>
        </w:rPr>
        <w:t>thoroughly interwoven with a robust U.S. forward presence.</w:t>
      </w:r>
      <w:r w:rsidRPr="00F71695">
        <w:rPr>
          <w:rFonts w:asciiTheme="majorHAnsi" w:hAnsiTheme="majorHAnsi" w:cstheme="majorHAnsi"/>
          <w:sz w:val="14"/>
        </w:rPr>
        <w:t xml:space="preserve"> Regarding influence, </w:t>
      </w:r>
      <w:r w:rsidRPr="00F71695">
        <w:rPr>
          <w:rStyle w:val="StyleUnderline"/>
          <w:rFonts w:asciiTheme="majorHAnsi" w:hAnsiTheme="majorHAnsi" w:cstheme="majorHAnsi"/>
        </w:rPr>
        <w:t xml:space="preserve">the </w:t>
      </w:r>
      <w:r w:rsidRPr="00F71695">
        <w:rPr>
          <w:rStyle w:val="StyleUnderline"/>
          <w:rFonts w:asciiTheme="majorHAnsi" w:hAnsiTheme="majorHAnsi" w:cstheme="majorHAnsi"/>
          <w:highlight w:val="green"/>
        </w:rPr>
        <w:t>protection that Washington has afforded its allies has</w:t>
      </w:r>
      <w:r w:rsidRPr="00F71695">
        <w:rPr>
          <w:rStyle w:val="StyleUnderline"/>
          <w:rFonts w:asciiTheme="majorHAnsi" w:hAnsiTheme="majorHAnsi" w:cstheme="majorHAnsi"/>
        </w:rPr>
        <w:t xml:space="preserve"> equally </w:t>
      </w:r>
      <w:r w:rsidRPr="00F71695">
        <w:rPr>
          <w:rStyle w:val="StyleUnderline"/>
          <w:rFonts w:asciiTheme="majorHAnsi" w:hAnsiTheme="majorHAnsi" w:cstheme="majorHAnsi"/>
          <w:highlight w:val="green"/>
        </w:rPr>
        <w:t xml:space="preserve">afforded the United States great sway </w:t>
      </w:r>
      <w:r w:rsidRPr="00F71695">
        <w:rPr>
          <w:rStyle w:val="StyleUnderline"/>
          <w:rFonts w:asciiTheme="majorHAnsi" w:hAnsiTheme="majorHAnsi" w:cstheme="majorHAnsi"/>
        </w:rPr>
        <w:t>over those allies’ policies</w:t>
      </w:r>
      <w:r w:rsidRPr="00F71695">
        <w:rPr>
          <w:rFonts w:asciiTheme="majorHAnsi" w:hAnsiTheme="majorHAnsi" w:cstheme="majorHAnsi"/>
          <w:sz w:val="14"/>
        </w:rPr>
        <w:t xml:space="preserve">.43 </w:t>
      </w:r>
      <w:r w:rsidRPr="00F71695">
        <w:rPr>
          <w:rStyle w:val="StyleUnderline"/>
          <w:rFonts w:asciiTheme="majorHAnsi" w:hAnsiTheme="majorHAnsi" w:cstheme="majorHAnsi"/>
        </w:rPr>
        <w:t>During the Cold War and after</w:t>
      </w:r>
      <w:r w:rsidRPr="00F71695">
        <w:rPr>
          <w:rFonts w:asciiTheme="majorHAnsi" w:hAnsiTheme="majorHAnsi" w:cstheme="majorHAnsi"/>
          <w:sz w:val="14"/>
        </w:rPr>
        <w:t xml:space="preserve">, for instance, </w:t>
      </w:r>
      <w:r w:rsidRPr="00F71695">
        <w:rPr>
          <w:rStyle w:val="StyleUnderline"/>
          <w:rFonts w:asciiTheme="majorHAnsi" w:hAnsiTheme="majorHAnsi" w:cstheme="majorHAnsi"/>
        </w:rPr>
        <w:t>the</w:t>
      </w:r>
      <w:r w:rsidRPr="00F71695">
        <w:rPr>
          <w:rFonts w:asciiTheme="majorHAnsi" w:hAnsiTheme="majorHAnsi" w:cstheme="majorHAnsi"/>
          <w:sz w:val="14"/>
        </w:rPr>
        <w:t xml:space="preserve"> </w:t>
      </w:r>
      <w:r w:rsidRPr="00F71695">
        <w:rPr>
          <w:rStyle w:val="Emphasis"/>
          <w:rFonts w:asciiTheme="majorHAnsi" w:hAnsiTheme="majorHAnsi" w:cstheme="majorHAnsi"/>
        </w:rPr>
        <w:t>U</w:t>
      </w:r>
      <w:r w:rsidRPr="00F71695">
        <w:rPr>
          <w:rFonts w:asciiTheme="majorHAnsi" w:hAnsiTheme="majorHAnsi" w:cstheme="majorHAnsi"/>
          <w:sz w:val="14"/>
        </w:rPr>
        <w:t xml:space="preserve">nited </w:t>
      </w:r>
      <w:r w:rsidRPr="00F71695">
        <w:rPr>
          <w:rStyle w:val="Emphasis"/>
          <w:rFonts w:asciiTheme="majorHAnsi" w:hAnsiTheme="majorHAnsi" w:cstheme="majorHAnsi"/>
        </w:rPr>
        <w:t>S</w:t>
      </w:r>
      <w:r w:rsidRPr="00F71695">
        <w:rPr>
          <w:rFonts w:asciiTheme="majorHAnsi" w:hAnsiTheme="majorHAnsi" w:cstheme="majorHAnsi"/>
          <w:sz w:val="14"/>
        </w:rPr>
        <w:t xml:space="preserve">tates </w:t>
      </w:r>
      <w:r w:rsidRPr="00F71695">
        <w:rPr>
          <w:rStyle w:val="StyleUnderline"/>
          <w:rFonts w:asciiTheme="majorHAnsi" w:hAnsiTheme="majorHAnsi" w:cstheme="majorHAnsi"/>
        </w:rPr>
        <w:t xml:space="preserve">has used the influence provided by its security posture </w:t>
      </w:r>
      <w:r w:rsidRPr="00F71695">
        <w:rPr>
          <w:rStyle w:val="StyleUnderline"/>
          <w:rFonts w:asciiTheme="majorHAnsi" w:hAnsiTheme="majorHAnsi" w:cstheme="majorHAnsi"/>
          <w:highlight w:val="green"/>
        </w:rPr>
        <w:t>to veto</w:t>
      </w:r>
      <w:r w:rsidRPr="00F71695">
        <w:rPr>
          <w:rStyle w:val="StyleUnderline"/>
          <w:rFonts w:asciiTheme="majorHAnsi" w:hAnsiTheme="majorHAnsi" w:cstheme="majorHAnsi"/>
        </w:rPr>
        <w:t xml:space="preserve"> allies’ </w:t>
      </w:r>
      <w:r w:rsidRPr="00F71695">
        <w:rPr>
          <w:rStyle w:val="Emphasis"/>
          <w:rFonts w:asciiTheme="majorHAnsi" w:hAnsiTheme="majorHAnsi" w:cstheme="majorHAnsi"/>
          <w:highlight w:val="green"/>
        </w:rPr>
        <w:t>pursuit of nuclear weapons</w:t>
      </w:r>
      <w:r w:rsidRPr="00F71695">
        <w:rPr>
          <w:rFonts w:asciiTheme="majorHAnsi" w:hAnsiTheme="majorHAnsi" w:cstheme="majorHAnsi"/>
          <w:sz w:val="14"/>
        </w:rPr>
        <w:t xml:space="preserve">, </w:t>
      </w:r>
      <w:r w:rsidRPr="00F71695">
        <w:rPr>
          <w:rStyle w:val="StyleUnderline"/>
          <w:rFonts w:asciiTheme="majorHAnsi" w:hAnsiTheme="majorHAnsi" w:cstheme="majorHAnsi"/>
        </w:rPr>
        <w:t xml:space="preserve">to obtain more advantageous </w:t>
      </w:r>
      <w:r w:rsidRPr="00F71695">
        <w:rPr>
          <w:rStyle w:val="Emphasis"/>
          <w:rFonts w:asciiTheme="majorHAnsi" w:hAnsiTheme="majorHAnsi" w:cstheme="majorHAnsi"/>
        </w:rPr>
        <w:t>terms in financial and trade agreements</w:t>
      </w:r>
      <w:r w:rsidRPr="00F71695">
        <w:rPr>
          <w:rFonts w:asciiTheme="majorHAnsi" w:hAnsiTheme="majorHAnsi" w:cstheme="majorHAnsi"/>
          <w:sz w:val="14"/>
        </w:rPr>
        <w:t xml:space="preserve">, and even to affect the composition of allied nations’ governments.44 More broadly, it has used its alliances as vehicles for shaping political, security, and economic agendas in key regions and bilateral relationships, thus giving the United States an outsized voice on a range of important issues. To be clear, this influence has never been as pervasive as U.S. officials might like, or as some observers might imagine. But by any reasonable standard of comparison, it has nonetheless been remarkable. </w:t>
      </w:r>
      <w:r w:rsidRPr="00F71695">
        <w:rPr>
          <w:rStyle w:val="Emphasis"/>
          <w:rFonts w:asciiTheme="majorHAnsi" w:hAnsiTheme="majorHAnsi" w:cstheme="majorHAnsi"/>
        </w:rPr>
        <w:t>One can tell a similar story about the relative stability of the post-war order</w:t>
      </w:r>
      <w:r w:rsidRPr="00F71695">
        <w:rPr>
          <w:rFonts w:asciiTheme="majorHAnsi" w:hAnsiTheme="majorHAnsi" w:cstheme="majorHAnsi"/>
          <w:sz w:val="14"/>
        </w:rPr>
        <w:t>. As even some leading offshore balancers have acknowledged</w:t>
      </w:r>
      <w:r w:rsidRPr="00F71695">
        <w:rPr>
          <w:rStyle w:val="StyleUnderline"/>
          <w:rFonts w:asciiTheme="majorHAnsi" w:hAnsiTheme="majorHAnsi" w:cstheme="majorHAnsi"/>
        </w:rPr>
        <w:t xml:space="preserve">, the </w:t>
      </w:r>
      <w:r w:rsidRPr="00F71695">
        <w:rPr>
          <w:rStyle w:val="StyleUnderline"/>
          <w:rFonts w:asciiTheme="majorHAnsi" w:hAnsiTheme="majorHAnsi" w:cstheme="majorHAnsi"/>
          <w:highlight w:val="green"/>
        </w:rPr>
        <w:t>lack of conflict in</w:t>
      </w:r>
      <w:r w:rsidRPr="00F71695">
        <w:rPr>
          <w:rStyle w:val="StyleUnderline"/>
          <w:rFonts w:asciiTheme="majorHAnsi" w:hAnsiTheme="majorHAnsi" w:cstheme="majorHAnsi"/>
        </w:rPr>
        <w:t xml:space="preserve"> regions like </w:t>
      </w:r>
      <w:r w:rsidRPr="00F71695">
        <w:rPr>
          <w:rStyle w:val="StyleUnderline"/>
          <w:rFonts w:asciiTheme="majorHAnsi" w:hAnsiTheme="majorHAnsi" w:cstheme="majorHAnsi"/>
          <w:highlight w:val="green"/>
        </w:rPr>
        <w:t>Europe</w:t>
      </w:r>
      <w:r w:rsidRPr="00F71695">
        <w:rPr>
          <w:rStyle w:val="StyleUnderline"/>
          <w:rFonts w:asciiTheme="majorHAnsi" w:hAnsiTheme="majorHAnsi" w:cstheme="majorHAnsi"/>
        </w:rPr>
        <w:t xml:space="preserve"> in recent decades </w:t>
      </w:r>
      <w:r w:rsidRPr="00F71695">
        <w:rPr>
          <w:rStyle w:val="Emphasis"/>
          <w:rFonts w:asciiTheme="majorHAnsi" w:hAnsiTheme="majorHAnsi" w:cstheme="majorHAnsi"/>
          <w:highlight w:val="green"/>
        </w:rPr>
        <w:t>is not something that has occurred naturally</w:t>
      </w:r>
      <w:r w:rsidRPr="00F71695">
        <w:rPr>
          <w:rFonts w:asciiTheme="majorHAnsi" w:hAnsiTheme="majorHAnsi" w:cstheme="majorHAnsi"/>
          <w:sz w:val="14"/>
          <w:highlight w:val="green"/>
        </w:rPr>
        <w:t xml:space="preserve">. </w:t>
      </w:r>
      <w:r w:rsidRPr="00F71695">
        <w:rPr>
          <w:rStyle w:val="StyleUnderline"/>
          <w:rFonts w:asciiTheme="majorHAnsi" w:hAnsiTheme="majorHAnsi" w:cstheme="majorHAnsi"/>
          <w:highlight w:val="green"/>
        </w:rPr>
        <w:t xml:space="preserve">It has occurred </w:t>
      </w:r>
      <w:r w:rsidRPr="00F71695">
        <w:rPr>
          <w:rStyle w:val="Emphasis"/>
          <w:rFonts w:asciiTheme="majorHAnsi" w:hAnsiTheme="majorHAnsi" w:cstheme="majorHAnsi"/>
          <w:highlight w:val="green"/>
        </w:rPr>
        <w:t>because the “American pacifier” has suppressed</w:t>
      </w:r>
      <w:r w:rsidRPr="00F71695">
        <w:rPr>
          <w:rStyle w:val="Emphasis"/>
          <w:rFonts w:asciiTheme="majorHAnsi" w:hAnsiTheme="majorHAnsi" w:cstheme="majorHAnsi"/>
        </w:rPr>
        <w:t xml:space="preserve"> precisely </w:t>
      </w:r>
      <w:r w:rsidRPr="00F71695">
        <w:rPr>
          <w:rStyle w:val="Emphasis"/>
          <w:rFonts w:asciiTheme="majorHAnsi" w:hAnsiTheme="majorHAnsi" w:cstheme="majorHAnsi"/>
          <w:highlight w:val="green"/>
        </w:rPr>
        <w:t>the dynamics that</w:t>
      </w:r>
      <w:r w:rsidRPr="00F71695">
        <w:rPr>
          <w:rStyle w:val="Emphasis"/>
          <w:rFonts w:asciiTheme="majorHAnsi" w:hAnsiTheme="majorHAnsi" w:cstheme="majorHAnsi"/>
        </w:rPr>
        <w:t xml:space="preserve"> previously </w:t>
      </w:r>
      <w:r w:rsidRPr="00F71695">
        <w:rPr>
          <w:rStyle w:val="Emphasis"/>
          <w:rFonts w:asciiTheme="majorHAnsi" w:hAnsiTheme="majorHAnsi" w:cstheme="majorHAnsi"/>
          <w:highlight w:val="green"/>
        </w:rPr>
        <w:t>fostered</w:t>
      </w:r>
      <w:r w:rsidRPr="00F71695">
        <w:rPr>
          <w:rStyle w:val="Emphasis"/>
          <w:rFonts w:asciiTheme="majorHAnsi" w:hAnsiTheme="majorHAnsi" w:cstheme="majorHAnsi"/>
        </w:rPr>
        <w:t xml:space="preserve"> geopolitical </w:t>
      </w:r>
      <w:r w:rsidRPr="00F71695">
        <w:rPr>
          <w:rStyle w:val="Emphasis"/>
          <w:rFonts w:asciiTheme="majorHAnsi" w:hAnsiTheme="majorHAnsi" w:cstheme="majorHAnsi"/>
          <w:highlight w:val="green"/>
        </w:rPr>
        <w:t>turmoil</w:t>
      </w:r>
      <w:r w:rsidRPr="00F71695">
        <w:rPr>
          <w:rFonts w:asciiTheme="majorHAnsi" w:hAnsiTheme="majorHAnsi" w:cstheme="majorHAnsi"/>
          <w:sz w:val="14"/>
          <w:highlight w:val="green"/>
        </w:rPr>
        <w:t xml:space="preserve">. </w:t>
      </w:r>
      <w:r w:rsidRPr="00F71695">
        <w:rPr>
          <w:rStyle w:val="StyleUnderline"/>
          <w:rFonts w:asciiTheme="majorHAnsi" w:hAnsiTheme="majorHAnsi" w:cstheme="majorHAnsi"/>
          <w:highlight w:val="green"/>
        </w:rPr>
        <w:t xml:space="preserve">That pacifier has </w:t>
      </w:r>
      <w:r w:rsidRPr="00F71695">
        <w:rPr>
          <w:rStyle w:val="Emphasis"/>
          <w:rFonts w:asciiTheme="majorHAnsi" w:hAnsiTheme="majorHAnsi" w:cstheme="majorHAnsi"/>
          <w:highlight w:val="green"/>
        </w:rPr>
        <w:t>limited arms races and security competitions</w:t>
      </w:r>
      <w:r w:rsidRPr="00F71695">
        <w:rPr>
          <w:rStyle w:val="Emphasis"/>
          <w:rFonts w:asciiTheme="majorHAnsi" w:hAnsiTheme="majorHAnsi" w:cstheme="majorHAnsi"/>
        </w:rPr>
        <w:t xml:space="preserve"> by providing the protection that allows other countries to under-build </w:t>
      </w:r>
      <w:r w:rsidRPr="00F71695">
        <w:rPr>
          <w:rStyle w:val="Emphasis"/>
          <w:rFonts w:asciiTheme="majorHAnsi" w:hAnsiTheme="majorHAnsi" w:cstheme="majorHAnsi"/>
        </w:rPr>
        <w:lastRenderedPageBreak/>
        <w:t>their militaries</w:t>
      </w:r>
      <w:r w:rsidRPr="00F71695">
        <w:rPr>
          <w:rStyle w:val="StyleUnderline"/>
          <w:rFonts w:asciiTheme="majorHAnsi" w:hAnsiTheme="majorHAnsi" w:cstheme="majorHAnsi"/>
        </w:rPr>
        <w:t xml:space="preserve">. </w:t>
      </w:r>
      <w:r w:rsidRPr="00F71695">
        <w:rPr>
          <w:rStyle w:val="StyleUnderline"/>
          <w:rFonts w:asciiTheme="majorHAnsi" w:hAnsiTheme="majorHAnsi" w:cstheme="majorHAnsi"/>
          <w:highlight w:val="green"/>
        </w:rPr>
        <w:t>It has soothed historical rivalries</w:t>
      </w:r>
      <w:r w:rsidRPr="00F71695">
        <w:rPr>
          <w:rStyle w:val="StyleUnderline"/>
          <w:rFonts w:asciiTheme="majorHAnsi" w:hAnsiTheme="majorHAnsi" w:cstheme="majorHAnsi"/>
        </w:rPr>
        <w:t xml:space="preserve"> by affording a climate of security in which powerful countries like Germany and Japan could be revived economically and </w:t>
      </w:r>
      <w:r w:rsidRPr="00F71695">
        <w:rPr>
          <w:rStyle w:val="Emphasis"/>
          <w:rFonts w:asciiTheme="majorHAnsi" w:hAnsiTheme="majorHAnsi" w:cstheme="majorHAnsi"/>
        </w:rPr>
        <w:t>reintegrated into</w:t>
      </w:r>
      <w:r w:rsidRPr="00F71695">
        <w:rPr>
          <w:rStyle w:val="StyleUnderline"/>
          <w:rFonts w:asciiTheme="majorHAnsi" w:hAnsiTheme="majorHAnsi" w:cstheme="majorHAnsi"/>
        </w:rPr>
        <w:t xml:space="preserve"> thriving and fairly cooperative </w:t>
      </w:r>
      <w:r w:rsidRPr="00F71695">
        <w:rPr>
          <w:rStyle w:val="Emphasis"/>
          <w:rFonts w:asciiTheme="majorHAnsi" w:hAnsiTheme="majorHAnsi" w:cstheme="majorHAnsi"/>
        </w:rPr>
        <w:t>regional orders</w:t>
      </w:r>
      <w:r w:rsidRPr="00F71695">
        <w:rPr>
          <w:rStyle w:val="StyleUnderline"/>
          <w:rFonts w:asciiTheme="majorHAnsi" w:hAnsiTheme="majorHAnsi" w:cstheme="majorHAnsi"/>
        </w:rPr>
        <w:t>.</w:t>
      </w:r>
      <w:r w:rsidRPr="00F71695">
        <w:rPr>
          <w:rFonts w:asciiTheme="majorHAnsi" w:hAnsiTheme="majorHAnsi" w:cstheme="majorHAnsi"/>
          <w:sz w:val="14"/>
        </w:rPr>
        <w:t xml:space="preserve"> </w:t>
      </w:r>
      <w:r w:rsidRPr="00F71695">
        <w:rPr>
          <w:rStyle w:val="StyleUnderline"/>
          <w:rFonts w:asciiTheme="majorHAnsi" w:hAnsiTheme="majorHAnsi" w:cstheme="majorHAnsi"/>
          <w:highlight w:val="green"/>
        </w:rPr>
        <w:t>It has induced caution in</w:t>
      </w:r>
      <w:r w:rsidRPr="00F71695">
        <w:rPr>
          <w:rStyle w:val="StyleUnderline"/>
          <w:rFonts w:asciiTheme="majorHAnsi" w:hAnsiTheme="majorHAnsi" w:cstheme="majorHAnsi"/>
        </w:rPr>
        <w:t xml:space="preserve"> the behavior of </w:t>
      </w:r>
      <w:r w:rsidRPr="00F71695">
        <w:rPr>
          <w:rStyle w:val="Emphasis"/>
          <w:rFonts w:asciiTheme="majorHAnsi" w:hAnsiTheme="majorHAnsi" w:cstheme="majorHAnsi"/>
          <w:highlight w:val="green"/>
        </w:rPr>
        <w:t>allies and adversaries</w:t>
      </w:r>
      <w:r w:rsidRPr="00F71695">
        <w:rPr>
          <w:rStyle w:val="Emphasis"/>
          <w:rFonts w:asciiTheme="majorHAnsi" w:hAnsiTheme="majorHAnsi" w:cstheme="majorHAnsi"/>
        </w:rPr>
        <w:t xml:space="preserve"> alike</w:t>
      </w:r>
      <w:r w:rsidRPr="00F71695">
        <w:rPr>
          <w:rStyle w:val="StyleUnderline"/>
          <w:rFonts w:asciiTheme="majorHAnsi" w:hAnsiTheme="majorHAnsi" w:cstheme="majorHAnsi"/>
        </w:rPr>
        <w:t xml:space="preserve">, </w:t>
      </w:r>
      <w:r w:rsidRPr="00F71695">
        <w:rPr>
          <w:rStyle w:val="Emphasis"/>
          <w:rFonts w:asciiTheme="majorHAnsi" w:hAnsiTheme="majorHAnsi" w:cstheme="majorHAnsi"/>
          <w:highlight w:val="green"/>
        </w:rPr>
        <w:t>deterring aggression and dissuading</w:t>
      </w:r>
      <w:r w:rsidRPr="00F71695">
        <w:rPr>
          <w:rStyle w:val="Emphasis"/>
          <w:rFonts w:asciiTheme="majorHAnsi" w:hAnsiTheme="majorHAnsi" w:cstheme="majorHAnsi"/>
        </w:rPr>
        <w:t xml:space="preserve"> other </w:t>
      </w:r>
      <w:r w:rsidRPr="00F71695">
        <w:rPr>
          <w:rStyle w:val="Emphasis"/>
          <w:rFonts w:asciiTheme="majorHAnsi" w:hAnsiTheme="majorHAnsi" w:cstheme="majorHAnsi"/>
          <w:highlight w:val="green"/>
        </w:rPr>
        <w:t>destabilizing behavior</w:t>
      </w:r>
      <w:r w:rsidRPr="00F71695">
        <w:rPr>
          <w:rFonts w:asciiTheme="majorHAnsi" w:hAnsiTheme="majorHAnsi" w:cstheme="majorHAnsi"/>
          <w:sz w:val="14"/>
        </w:rPr>
        <w:t xml:space="preserve">. As John Mearsheimer has noted, the United States “effectively acts as a night watchman,” lending order to an otherwise disorderly and anarchical environment.45 </w:t>
      </w:r>
      <w:r w:rsidRPr="00F71695">
        <w:rPr>
          <w:rStyle w:val="StyleUnderline"/>
          <w:rFonts w:asciiTheme="majorHAnsi" w:hAnsiTheme="majorHAnsi" w:cstheme="majorHAnsi"/>
          <w:highlight w:val="green"/>
        </w:rPr>
        <w:t>What would happen if Washington backed away</w:t>
      </w:r>
      <w:r w:rsidRPr="00F71695">
        <w:rPr>
          <w:rStyle w:val="StyleUnderline"/>
          <w:rFonts w:asciiTheme="majorHAnsi" w:hAnsiTheme="majorHAnsi" w:cstheme="majorHAnsi"/>
        </w:rPr>
        <w:t xml:space="preserve"> from this role</w:t>
      </w:r>
      <w:r w:rsidRPr="00F71695">
        <w:rPr>
          <w:rFonts w:asciiTheme="majorHAnsi" w:hAnsiTheme="majorHAnsi" w:cstheme="majorHAnsi"/>
          <w:sz w:val="16"/>
        </w:rPr>
        <w:t xml:space="preserve">? The most logical answer is that </w:t>
      </w:r>
      <w:r w:rsidRPr="00F71695">
        <w:rPr>
          <w:rStyle w:val="Emphasis"/>
          <w:rFonts w:asciiTheme="majorHAnsi" w:hAnsiTheme="majorHAnsi" w:cstheme="majorHAnsi"/>
        </w:rPr>
        <w:t xml:space="preserve">both U.S. influence and </w:t>
      </w:r>
      <w:r w:rsidRPr="00F71695">
        <w:rPr>
          <w:rStyle w:val="Emphasis"/>
          <w:rFonts w:asciiTheme="majorHAnsi" w:hAnsiTheme="majorHAnsi" w:cstheme="majorHAnsi"/>
          <w:highlight w:val="green"/>
        </w:rPr>
        <w:t>global stability would suffer</w:t>
      </w:r>
      <w:r w:rsidRPr="00F71695">
        <w:rPr>
          <w:rFonts w:asciiTheme="majorHAnsi" w:hAnsiTheme="majorHAnsi" w:cstheme="majorHAnsi"/>
          <w:sz w:val="16"/>
        </w:rPr>
        <w:t xml:space="preserve">. </w:t>
      </w:r>
      <w:r w:rsidRPr="00F71695">
        <w:rPr>
          <w:rStyle w:val="StyleUnderline"/>
          <w:rFonts w:asciiTheme="majorHAnsi" w:hAnsiTheme="majorHAnsi" w:cstheme="majorHAnsi"/>
        </w:rPr>
        <w:t>With respect to influence,</w:t>
      </w:r>
      <w:r w:rsidRPr="00F71695">
        <w:rPr>
          <w:rFonts w:asciiTheme="majorHAnsi" w:hAnsiTheme="majorHAnsi" w:cstheme="majorHAnsi"/>
          <w:sz w:val="16"/>
        </w:rPr>
        <w:t xml:space="preserve"> </w:t>
      </w:r>
      <w:r w:rsidRPr="00F71695">
        <w:rPr>
          <w:rStyle w:val="StyleUnderline"/>
          <w:rFonts w:asciiTheme="majorHAnsi" w:hAnsiTheme="majorHAnsi" w:cstheme="majorHAnsi"/>
        </w:rPr>
        <w:t>the</w:t>
      </w:r>
      <w:r w:rsidRPr="00F71695">
        <w:rPr>
          <w:rFonts w:asciiTheme="majorHAnsi" w:hAnsiTheme="majorHAnsi" w:cstheme="majorHAnsi"/>
          <w:sz w:val="16"/>
        </w:rPr>
        <w:t xml:space="preserve"> </w:t>
      </w:r>
      <w:r w:rsidRPr="00F71695">
        <w:rPr>
          <w:rStyle w:val="Emphasis"/>
          <w:rFonts w:asciiTheme="majorHAnsi" w:hAnsiTheme="majorHAnsi" w:cstheme="majorHAnsi"/>
        </w:rPr>
        <w:t>U</w:t>
      </w:r>
      <w:r w:rsidRPr="00F71695">
        <w:rPr>
          <w:rFonts w:asciiTheme="majorHAnsi" w:hAnsiTheme="majorHAnsi" w:cstheme="majorHAnsi"/>
          <w:sz w:val="16"/>
        </w:rPr>
        <w:t xml:space="preserve">nited </w:t>
      </w:r>
      <w:r w:rsidRPr="00F71695">
        <w:rPr>
          <w:rStyle w:val="Emphasis"/>
          <w:rFonts w:asciiTheme="majorHAnsi" w:hAnsiTheme="majorHAnsi" w:cstheme="majorHAnsi"/>
        </w:rPr>
        <w:t>S</w:t>
      </w:r>
      <w:r w:rsidRPr="00F71695">
        <w:rPr>
          <w:rFonts w:asciiTheme="majorHAnsi" w:hAnsiTheme="majorHAnsi" w:cstheme="majorHAnsi"/>
          <w:sz w:val="16"/>
        </w:rPr>
        <w:t xml:space="preserve">tates </w:t>
      </w:r>
      <w:r w:rsidRPr="00F71695">
        <w:rPr>
          <w:rStyle w:val="StyleUnderline"/>
          <w:rFonts w:asciiTheme="majorHAnsi" w:hAnsiTheme="majorHAnsi" w:cstheme="majorHAnsi"/>
        </w:rPr>
        <w:t>would</w:t>
      </w:r>
      <w:r w:rsidRPr="00F71695">
        <w:rPr>
          <w:rFonts w:asciiTheme="majorHAnsi" w:hAnsiTheme="majorHAnsi" w:cstheme="majorHAnsi"/>
          <w:sz w:val="16"/>
        </w:rPr>
        <w:t xml:space="preserve"> effectively </w:t>
      </w:r>
      <w:r w:rsidRPr="00F71695">
        <w:rPr>
          <w:rStyle w:val="StyleUnderline"/>
          <w:rFonts w:asciiTheme="majorHAnsi" w:hAnsiTheme="majorHAnsi" w:cstheme="majorHAnsi"/>
        </w:rPr>
        <w:t xml:space="preserve">be </w:t>
      </w:r>
      <w:r w:rsidRPr="00F71695">
        <w:rPr>
          <w:rStyle w:val="Emphasis"/>
          <w:rFonts w:asciiTheme="majorHAnsi" w:hAnsiTheme="majorHAnsi" w:cstheme="majorHAnsi"/>
        </w:rPr>
        <w:t>surrendering the most powerful bargaining chip</w:t>
      </w:r>
      <w:r w:rsidRPr="00F71695">
        <w:rPr>
          <w:rStyle w:val="StyleUnderline"/>
          <w:rFonts w:asciiTheme="majorHAnsi" w:hAnsiTheme="majorHAnsi" w:cstheme="majorHAnsi"/>
        </w:rPr>
        <w:t xml:space="preserve"> it has traditionally wielded in dealing with friends and allies,</w:t>
      </w:r>
      <w:r w:rsidRPr="00F71695">
        <w:rPr>
          <w:rFonts w:asciiTheme="majorHAnsi" w:hAnsiTheme="majorHAnsi" w:cstheme="majorHAnsi"/>
          <w:sz w:val="16"/>
        </w:rPr>
        <w:t xml:space="preserve"> </w:t>
      </w:r>
      <w:r w:rsidRPr="00F71695">
        <w:rPr>
          <w:rStyle w:val="StyleUnderline"/>
          <w:rFonts w:asciiTheme="majorHAnsi" w:hAnsiTheme="majorHAnsi" w:cstheme="majorHAnsi"/>
        </w:rPr>
        <w:t xml:space="preserve">and jeopardizing the position of leadership it has used to shape bilateral and regional </w:t>
      </w:r>
      <w:r w:rsidRPr="00F71695">
        <w:rPr>
          <w:rStyle w:val="Emphasis"/>
          <w:rFonts w:asciiTheme="majorHAnsi" w:hAnsiTheme="majorHAnsi" w:cstheme="majorHAnsi"/>
        </w:rPr>
        <w:t>agendas for decades</w:t>
      </w:r>
      <w:r w:rsidRPr="00F71695">
        <w:rPr>
          <w:rFonts w:asciiTheme="majorHAnsi" w:hAnsiTheme="majorHAnsi" w:cstheme="majorHAnsi"/>
          <w:sz w:val="16"/>
        </w:rPr>
        <w:t xml:space="preserve">. </w:t>
      </w:r>
      <w:r w:rsidRPr="00F71695">
        <w:rPr>
          <w:rStyle w:val="Emphasis"/>
          <w:rFonts w:asciiTheme="majorHAnsi" w:hAnsiTheme="majorHAnsi" w:cstheme="majorHAnsi"/>
        </w:rPr>
        <w:t>The consequences would seem no less damaging where stability is concerned</w:t>
      </w:r>
      <w:r w:rsidRPr="00F71695">
        <w:rPr>
          <w:rFonts w:asciiTheme="majorHAnsi" w:hAnsiTheme="majorHAnsi" w:cstheme="majorHAnsi"/>
          <w:sz w:val="16"/>
        </w:rPr>
        <w:t xml:space="preserve">. As offshore balancers have argued, it may be that U.S. retrenchment would force local powers to spend more on defense, while perhaps assuaging certain points of friction with countries that feel threatened or encircled by U.S. presence. But it equally stands to reason that </w:t>
      </w:r>
      <w:r w:rsidRPr="00F71695">
        <w:rPr>
          <w:rStyle w:val="StyleUnderline"/>
          <w:rFonts w:asciiTheme="majorHAnsi" w:hAnsiTheme="majorHAnsi" w:cstheme="majorHAnsi"/>
          <w:highlight w:val="green"/>
        </w:rPr>
        <w:t xml:space="preserve">removing the American pacifier would </w:t>
      </w:r>
      <w:r w:rsidRPr="00F71695">
        <w:rPr>
          <w:rStyle w:val="Emphasis"/>
          <w:rFonts w:asciiTheme="majorHAnsi" w:hAnsiTheme="majorHAnsi" w:cstheme="majorHAnsi"/>
          <w:highlight w:val="green"/>
        </w:rPr>
        <w:t>liberate</w:t>
      </w:r>
      <w:r w:rsidRPr="00F71695">
        <w:rPr>
          <w:rStyle w:val="Emphasis"/>
          <w:rFonts w:asciiTheme="majorHAnsi" w:hAnsiTheme="majorHAnsi" w:cstheme="majorHAnsi"/>
        </w:rPr>
        <w:t xml:space="preserve"> the more </w:t>
      </w:r>
      <w:r w:rsidRPr="00F71695">
        <w:rPr>
          <w:rStyle w:val="Emphasis"/>
          <w:rFonts w:asciiTheme="majorHAnsi" w:hAnsiTheme="majorHAnsi" w:cstheme="majorHAnsi"/>
          <w:highlight w:val="green"/>
        </w:rPr>
        <w:t>destabilizing influences</w:t>
      </w:r>
      <w:r w:rsidRPr="00F71695">
        <w:rPr>
          <w:rStyle w:val="Emphasis"/>
          <w:rFonts w:asciiTheme="majorHAnsi" w:hAnsiTheme="majorHAnsi" w:cstheme="majorHAnsi"/>
        </w:rPr>
        <w:t xml:space="preserve"> that U.S. policy had previously stifled</w:t>
      </w:r>
      <w:r w:rsidRPr="00F71695">
        <w:rPr>
          <w:rFonts w:asciiTheme="majorHAnsi" w:hAnsiTheme="majorHAnsi" w:cstheme="majorHAnsi"/>
          <w:sz w:val="16"/>
        </w:rPr>
        <w:t xml:space="preserve">. </w:t>
      </w:r>
      <w:r w:rsidRPr="00F71695">
        <w:rPr>
          <w:rStyle w:val="StyleUnderline"/>
          <w:rFonts w:asciiTheme="majorHAnsi" w:hAnsiTheme="majorHAnsi" w:cstheme="majorHAnsi"/>
        </w:rPr>
        <w:t xml:space="preserve">Long-dormant </w:t>
      </w:r>
      <w:r w:rsidRPr="00F71695">
        <w:rPr>
          <w:rStyle w:val="Emphasis"/>
          <w:rFonts w:asciiTheme="majorHAnsi" w:hAnsiTheme="majorHAnsi" w:cstheme="majorHAnsi"/>
          <w:highlight w:val="green"/>
        </w:rPr>
        <w:t>security competitions might reawaken</w:t>
      </w:r>
      <w:r w:rsidRPr="00F71695">
        <w:rPr>
          <w:rStyle w:val="Emphasis"/>
          <w:rFonts w:asciiTheme="majorHAnsi" w:hAnsiTheme="majorHAnsi" w:cstheme="majorHAnsi"/>
        </w:rPr>
        <w:t xml:space="preserve"> as countries armed themselves</w:t>
      </w:r>
      <w:r w:rsidRPr="00F71695">
        <w:rPr>
          <w:rStyle w:val="StyleUnderline"/>
          <w:rFonts w:asciiTheme="majorHAnsi" w:hAnsiTheme="majorHAnsi" w:cstheme="majorHAnsi"/>
        </w:rPr>
        <w:t xml:space="preserve"> more vigorously</w:t>
      </w:r>
      <w:r w:rsidRPr="00F71695">
        <w:rPr>
          <w:rFonts w:asciiTheme="majorHAnsi" w:hAnsiTheme="majorHAnsi" w:cstheme="majorHAnsi"/>
          <w:sz w:val="16"/>
        </w:rPr>
        <w:t xml:space="preserve">; </w:t>
      </w:r>
      <w:r w:rsidRPr="00F71695">
        <w:rPr>
          <w:rStyle w:val="Emphasis"/>
          <w:rFonts w:asciiTheme="majorHAnsi" w:hAnsiTheme="majorHAnsi" w:cstheme="majorHAnsi"/>
          <w:highlight w:val="green"/>
        </w:rPr>
        <w:t>historical antagonisms</w:t>
      </w:r>
      <w:r w:rsidRPr="00F71695">
        <w:rPr>
          <w:rFonts w:asciiTheme="majorHAnsi" w:hAnsiTheme="majorHAnsi" w:cstheme="majorHAnsi"/>
          <w:sz w:val="16"/>
        </w:rPr>
        <w:t xml:space="preserve"> </w:t>
      </w:r>
      <w:r w:rsidRPr="00F71695">
        <w:rPr>
          <w:rStyle w:val="StyleUnderline"/>
          <w:rFonts w:asciiTheme="majorHAnsi" w:hAnsiTheme="majorHAnsi" w:cstheme="majorHAnsi"/>
        </w:rPr>
        <w:t xml:space="preserve">between old rivals </w:t>
      </w:r>
      <w:r w:rsidRPr="00F71695">
        <w:rPr>
          <w:rStyle w:val="StyleUnderline"/>
          <w:rFonts w:asciiTheme="majorHAnsi" w:hAnsiTheme="majorHAnsi" w:cstheme="majorHAnsi"/>
          <w:highlight w:val="green"/>
        </w:rPr>
        <w:t xml:space="preserve">might </w:t>
      </w:r>
      <w:r w:rsidRPr="00F71695">
        <w:rPr>
          <w:rStyle w:val="Emphasis"/>
          <w:rFonts w:asciiTheme="majorHAnsi" w:hAnsiTheme="majorHAnsi" w:cstheme="majorHAnsi"/>
          <w:highlight w:val="green"/>
        </w:rPr>
        <w:t>reemerge</w:t>
      </w:r>
      <w:r w:rsidRPr="00F71695">
        <w:rPr>
          <w:rStyle w:val="Emphasis"/>
          <w:rFonts w:asciiTheme="majorHAnsi" w:hAnsiTheme="majorHAnsi" w:cstheme="majorHAnsi"/>
        </w:rPr>
        <w:t xml:space="preserve"> in the absence of a robust U.S. presence</w:t>
      </w:r>
      <w:r w:rsidRPr="00F71695">
        <w:rPr>
          <w:rStyle w:val="StyleUnderline"/>
          <w:rFonts w:asciiTheme="majorHAnsi" w:hAnsiTheme="majorHAnsi" w:cstheme="majorHAnsi"/>
        </w:rPr>
        <w:t xml:space="preserve"> and the reassurance it provides</w:t>
      </w:r>
      <w:r w:rsidRPr="00F71695">
        <w:rPr>
          <w:rFonts w:asciiTheme="majorHAnsi" w:hAnsiTheme="majorHAnsi" w:cstheme="majorHAnsi"/>
          <w:sz w:val="16"/>
        </w:rPr>
        <w:t xml:space="preserve">. Moreover, </w:t>
      </w:r>
      <w:r w:rsidRPr="00F71695">
        <w:rPr>
          <w:rStyle w:val="StyleUnderline"/>
          <w:rFonts w:asciiTheme="majorHAnsi" w:hAnsiTheme="majorHAnsi" w:cstheme="majorHAnsi"/>
          <w:highlight w:val="green"/>
        </w:rPr>
        <w:t>countries that seek to revise</w:t>
      </w:r>
      <w:r w:rsidRPr="00F71695">
        <w:rPr>
          <w:rStyle w:val="StyleUnderline"/>
          <w:rFonts w:asciiTheme="majorHAnsi" w:hAnsiTheme="majorHAnsi" w:cstheme="majorHAnsi"/>
        </w:rPr>
        <w:t xml:space="preserve"> existing </w:t>
      </w:r>
      <w:r w:rsidRPr="00F71695">
        <w:rPr>
          <w:rStyle w:val="StyleUnderline"/>
          <w:rFonts w:asciiTheme="majorHAnsi" w:hAnsiTheme="majorHAnsi" w:cstheme="majorHAnsi"/>
          <w:highlight w:val="green"/>
        </w:rPr>
        <w:t>regional orders</w:t>
      </w:r>
      <w:r w:rsidRPr="00F71695">
        <w:rPr>
          <w:rStyle w:val="StyleUnderline"/>
          <w:rFonts w:asciiTheme="majorHAnsi" w:hAnsiTheme="majorHAnsi" w:cstheme="majorHAnsi"/>
        </w:rPr>
        <w:t xml:space="preserve"> in their favor</w:t>
      </w:r>
      <w:r w:rsidRPr="00F71695">
        <w:rPr>
          <w:rFonts w:asciiTheme="majorHAnsi" w:hAnsiTheme="majorHAnsi" w:cstheme="majorHAnsi"/>
          <w:sz w:val="16"/>
        </w:rPr>
        <w:t xml:space="preserve">—think </w:t>
      </w:r>
      <w:r w:rsidRPr="00F71695">
        <w:rPr>
          <w:rStyle w:val="Emphasis"/>
          <w:rFonts w:asciiTheme="majorHAnsi" w:hAnsiTheme="majorHAnsi" w:cstheme="majorHAnsi"/>
        </w:rPr>
        <w:t>Russia</w:t>
      </w:r>
      <w:r w:rsidRPr="00F71695">
        <w:rPr>
          <w:rFonts w:asciiTheme="majorHAnsi" w:hAnsiTheme="majorHAnsi" w:cstheme="majorHAnsi"/>
          <w:sz w:val="16"/>
        </w:rPr>
        <w:t xml:space="preserve"> in </w:t>
      </w:r>
      <w:r w:rsidRPr="00F71695">
        <w:rPr>
          <w:rStyle w:val="Emphasis"/>
          <w:rFonts w:asciiTheme="majorHAnsi" w:hAnsiTheme="majorHAnsi" w:cstheme="majorHAnsi"/>
        </w:rPr>
        <w:t>Europe</w:t>
      </w:r>
      <w:r w:rsidRPr="00F71695">
        <w:rPr>
          <w:rFonts w:asciiTheme="majorHAnsi" w:hAnsiTheme="majorHAnsi" w:cstheme="majorHAnsi"/>
          <w:sz w:val="16"/>
        </w:rPr>
        <w:t xml:space="preserve">, or </w:t>
      </w:r>
      <w:r w:rsidRPr="00F71695">
        <w:rPr>
          <w:rStyle w:val="Emphasis"/>
          <w:rFonts w:asciiTheme="majorHAnsi" w:hAnsiTheme="majorHAnsi" w:cstheme="majorHAnsi"/>
        </w:rPr>
        <w:t>China</w:t>
      </w:r>
      <w:r w:rsidRPr="00F71695">
        <w:rPr>
          <w:rFonts w:asciiTheme="majorHAnsi" w:hAnsiTheme="majorHAnsi" w:cstheme="majorHAnsi"/>
          <w:sz w:val="16"/>
        </w:rPr>
        <w:t xml:space="preserve"> in Asia—might indeed applaud U.S. retrenchment, but </w:t>
      </w:r>
      <w:r w:rsidRPr="00F71695">
        <w:rPr>
          <w:rStyle w:val="StyleUnderline"/>
          <w:rFonts w:asciiTheme="majorHAnsi" w:hAnsiTheme="majorHAnsi" w:cstheme="majorHAnsi"/>
        </w:rPr>
        <w:t xml:space="preserve">they </w:t>
      </w:r>
      <w:r w:rsidRPr="00F71695">
        <w:rPr>
          <w:rStyle w:val="StyleUnderline"/>
          <w:rFonts w:asciiTheme="majorHAnsi" w:hAnsiTheme="majorHAnsi" w:cstheme="majorHAnsi"/>
          <w:highlight w:val="green"/>
        </w:rPr>
        <w:t>might</w:t>
      </w:r>
      <w:r w:rsidRPr="00F71695">
        <w:rPr>
          <w:rStyle w:val="StyleUnderline"/>
          <w:rFonts w:asciiTheme="majorHAnsi" w:hAnsiTheme="majorHAnsi" w:cstheme="majorHAnsi"/>
        </w:rPr>
        <w:t xml:space="preserve"> just as plausibly </w:t>
      </w:r>
      <w:r w:rsidRPr="00F71695">
        <w:rPr>
          <w:rStyle w:val="StyleUnderline"/>
          <w:rFonts w:asciiTheme="majorHAnsi" w:hAnsiTheme="majorHAnsi" w:cstheme="majorHAnsi"/>
          <w:highlight w:val="green"/>
        </w:rPr>
        <w:t>feel empowered to more assertively press their interest</w:t>
      </w:r>
      <w:r w:rsidRPr="00F71695">
        <w:rPr>
          <w:rStyle w:val="StyleUnderline"/>
          <w:rFonts w:asciiTheme="majorHAnsi" w:hAnsiTheme="majorHAnsi" w:cstheme="majorHAnsi"/>
        </w:rPr>
        <w:t>s</w:t>
      </w:r>
      <w:r w:rsidRPr="00F71695">
        <w:rPr>
          <w:rFonts w:asciiTheme="majorHAnsi" w:hAnsiTheme="majorHAnsi" w:cstheme="majorHAnsi"/>
          <w:sz w:val="16"/>
        </w:rPr>
        <w:t>. If the United States has been a kind of Leviathan in key regions, Mearsheimer acknowledges, then “</w:t>
      </w:r>
      <w:r w:rsidRPr="00F71695">
        <w:rPr>
          <w:rStyle w:val="Emphasis"/>
          <w:rFonts w:asciiTheme="majorHAnsi" w:hAnsiTheme="majorHAnsi" w:cstheme="majorHAnsi"/>
        </w:rPr>
        <w:t>take away that Leviathan and there is likely to be big trouble</w:t>
      </w:r>
      <w:r w:rsidRPr="00F71695">
        <w:rPr>
          <w:rFonts w:asciiTheme="majorHAnsi" w:hAnsiTheme="majorHAnsi" w:cstheme="majorHAnsi"/>
          <w:sz w:val="16"/>
        </w:rPr>
        <w:t xml:space="preserve">.”46 Scanning the global horizon today, </w:t>
      </w:r>
      <w:r w:rsidRPr="00F71695">
        <w:rPr>
          <w:rStyle w:val="Emphasis"/>
          <w:rFonts w:asciiTheme="majorHAnsi" w:hAnsiTheme="majorHAnsi" w:cstheme="majorHAnsi"/>
        </w:rPr>
        <w:t>one can easily see where such trouble might arise</w:t>
      </w:r>
      <w:r w:rsidRPr="00F71695">
        <w:rPr>
          <w:rFonts w:asciiTheme="majorHAnsi" w:hAnsiTheme="majorHAnsi" w:cstheme="majorHAnsi"/>
          <w:sz w:val="16"/>
        </w:rPr>
        <w:t xml:space="preserve">. </w:t>
      </w:r>
      <w:r w:rsidRPr="00F71695">
        <w:rPr>
          <w:rStyle w:val="StyleUnderline"/>
          <w:rFonts w:asciiTheme="majorHAnsi" w:hAnsiTheme="majorHAnsi" w:cstheme="majorHAnsi"/>
        </w:rPr>
        <w:t>In Europe,</w:t>
      </w:r>
      <w:r w:rsidRPr="00F71695">
        <w:rPr>
          <w:rFonts w:asciiTheme="majorHAnsi" w:hAnsiTheme="majorHAnsi" w:cstheme="majorHAnsi"/>
          <w:sz w:val="16"/>
        </w:rPr>
        <w:t xml:space="preserve"> </w:t>
      </w:r>
      <w:r w:rsidRPr="00F71695">
        <w:rPr>
          <w:rStyle w:val="StyleUnderline"/>
          <w:rFonts w:asciiTheme="majorHAnsi" w:hAnsiTheme="majorHAnsi" w:cstheme="majorHAnsi"/>
          <w:highlight w:val="green"/>
        </w:rPr>
        <w:t>a revisionist Russia is</w:t>
      </w:r>
      <w:r w:rsidRPr="00F71695">
        <w:rPr>
          <w:rStyle w:val="StyleUnderline"/>
          <w:rFonts w:asciiTheme="majorHAnsi" w:hAnsiTheme="majorHAnsi" w:cstheme="majorHAnsi"/>
        </w:rPr>
        <w:t xml:space="preserve"> already </w:t>
      </w:r>
      <w:r w:rsidRPr="00F71695">
        <w:rPr>
          <w:rStyle w:val="StyleUnderline"/>
          <w:rFonts w:asciiTheme="majorHAnsi" w:hAnsiTheme="majorHAnsi" w:cstheme="majorHAnsi"/>
          <w:highlight w:val="green"/>
        </w:rPr>
        <w:t>destabilizing its neighbors and contesting the post-Cold War settlement in the region</w:t>
      </w:r>
      <w:r w:rsidRPr="00F71695">
        <w:rPr>
          <w:rStyle w:val="StyleUnderline"/>
          <w:rFonts w:asciiTheme="majorHAnsi" w:hAnsiTheme="majorHAnsi" w:cstheme="majorHAnsi"/>
        </w:rPr>
        <w:t>.</w:t>
      </w:r>
      <w:r w:rsidRPr="00F71695">
        <w:rPr>
          <w:rFonts w:asciiTheme="majorHAnsi" w:hAnsiTheme="majorHAnsi" w:cstheme="majorHAnsi"/>
          <w:sz w:val="16"/>
        </w:rPr>
        <w:t xml:space="preserve"> </w:t>
      </w:r>
      <w:r w:rsidRPr="00E84048">
        <w:rPr>
          <w:rStyle w:val="StyleUnderline"/>
          <w:rFonts w:asciiTheme="majorHAnsi" w:hAnsiTheme="majorHAnsi" w:cstheme="majorHAnsi"/>
          <w:color w:val="FF0000"/>
        </w:rPr>
        <w:t xml:space="preserve">In the Gulf and broader Middle East, the </w:t>
      </w:r>
      <w:r w:rsidRPr="00E84048">
        <w:rPr>
          <w:rStyle w:val="StyleUnderline"/>
          <w:rFonts w:asciiTheme="majorHAnsi" w:hAnsiTheme="majorHAnsi" w:cstheme="majorHAnsi"/>
          <w:color w:val="FF0000"/>
          <w:highlight w:val="green"/>
        </w:rPr>
        <w:t xml:space="preserve">threat of Iranian ascendancy has stoked region-wide tensions manifesting in </w:t>
      </w:r>
      <w:r w:rsidRPr="00E84048">
        <w:rPr>
          <w:rStyle w:val="Emphasis"/>
          <w:rFonts w:asciiTheme="majorHAnsi" w:hAnsiTheme="majorHAnsi" w:cstheme="majorHAnsi"/>
          <w:color w:val="FF0000"/>
          <w:highlight w:val="green"/>
        </w:rPr>
        <w:t>proxy wars</w:t>
      </w:r>
      <w:r w:rsidRPr="00E84048">
        <w:rPr>
          <w:rStyle w:val="StyleUnderline"/>
          <w:rFonts w:asciiTheme="majorHAnsi" w:hAnsiTheme="majorHAnsi" w:cstheme="majorHAnsi"/>
          <w:color w:val="FF0000"/>
          <w:highlight w:val="green"/>
        </w:rPr>
        <w:t xml:space="preserve"> and hints of an </w:t>
      </w:r>
      <w:r w:rsidRPr="00E84048">
        <w:rPr>
          <w:rStyle w:val="Emphasis"/>
          <w:rFonts w:asciiTheme="majorHAnsi" w:hAnsiTheme="majorHAnsi" w:cstheme="majorHAnsi"/>
          <w:color w:val="FF0000"/>
          <w:highlight w:val="green"/>
        </w:rPr>
        <w:t>incipient arms race</w:t>
      </w:r>
      <w:r w:rsidRPr="00E84048">
        <w:rPr>
          <w:rStyle w:val="StyleUnderline"/>
          <w:rFonts w:asciiTheme="majorHAnsi" w:hAnsiTheme="majorHAnsi" w:cstheme="majorHAnsi"/>
          <w:color w:val="FF0000"/>
        </w:rPr>
        <w:t xml:space="preserve">, even as that region also contends with a severe threat to its stability in the form of the Islamic State. In East Asia, </w:t>
      </w:r>
      <w:r w:rsidRPr="00E84048">
        <w:rPr>
          <w:rStyle w:val="Emphasis"/>
          <w:rFonts w:asciiTheme="majorHAnsi" w:hAnsiTheme="majorHAnsi" w:cstheme="majorHAnsi"/>
          <w:color w:val="FF0000"/>
        </w:rPr>
        <w:t xml:space="preserve">a rising </w:t>
      </w:r>
      <w:r w:rsidRPr="00E84048">
        <w:rPr>
          <w:rStyle w:val="Emphasis"/>
          <w:rFonts w:asciiTheme="majorHAnsi" w:hAnsiTheme="majorHAnsi" w:cstheme="majorHAnsi"/>
          <w:color w:val="FF0000"/>
          <w:highlight w:val="green"/>
        </w:rPr>
        <w:t>China is challenging the regional status quo</w:t>
      </w:r>
      <w:r w:rsidRPr="00E84048">
        <w:rPr>
          <w:rStyle w:val="StyleUnderline"/>
          <w:rFonts w:asciiTheme="majorHAnsi" w:hAnsiTheme="majorHAnsi" w:cstheme="majorHAnsi"/>
          <w:color w:val="FF0000"/>
        </w:rPr>
        <w:t xml:space="preserve"> in numerous ways, </w:t>
      </w:r>
      <w:r w:rsidRPr="00E84048">
        <w:rPr>
          <w:rStyle w:val="StyleUnderline"/>
          <w:rFonts w:asciiTheme="majorHAnsi" w:hAnsiTheme="majorHAnsi" w:cstheme="majorHAnsi"/>
          <w:color w:val="FF0000"/>
          <w:highlight w:val="green"/>
        </w:rPr>
        <w:t>sounding alarms among its neighbors</w:t>
      </w:r>
      <w:r w:rsidRPr="00E84048">
        <w:rPr>
          <w:rStyle w:val="StyleUnderline"/>
          <w:rFonts w:asciiTheme="majorHAnsi" w:hAnsiTheme="majorHAnsi" w:cstheme="majorHAnsi"/>
          <w:color w:val="FF0000"/>
        </w:rPr>
        <w:t xml:space="preserve">—many of whom also have historical grievances against each other. </w:t>
      </w:r>
      <w:r w:rsidRPr="00E84048">
        <w:rPr>
          <w:rFonts w:asciiTheme="majorHAnsi" w:hAnsiTheme="majorHAnsi" w:cstheme="majorHAnsi"/>
          <w:color w:val="FF0000"/>
          <w:sz w:val="16"/>
        </w:rPr>
        <w:t xml:space="preserve">In these circumstances, </w:t>
      </w:r>
      <w:r w:rsidRPr="00E84048">
        <w:rPr>
          <w:rStyle w:val="Emphasis"/>
          <w:rFonts w:asciiTheme="majorHAnsi" w:hAnsiTheme="majorHAnsi" w:cstheme="majorHAnsi"/>
          <w:color w:val="FF0000"/>
          <w:highlight w:val="green"/>
        </w:rPr>
        <w:t>removing the American pacifier would</w:t>
      </w:r>
      <w:r w:rsidRPr="00E84048">
        <w:rPr>
          <w:rStyle w:val="Emphasis"/>
          <w:rFonts w:asciiTheme="majorHAnsi" w:hAnsiTheme="majorHAnsi" w:cstheme="majorHAnsi"/>
          <w:color w:val="FF0000"/>
        </w:rPr>
        <w:t xml:space="preserve"> likely </w:t>
      </w:r>
      <w:r w:rsidRPr="00E84048">
        <w:rPr>
          <w:rStyle w:val="Emphasis"/>
          <w:rFonts w:asciiTheme="majorHAnsi" w:hAnsiTheme="majorHAnsi" w:cstheme="majorHAnsi"/>
          <w:color w:val="FF0000"/>
          <w:highlight w:val="green"/>
        </w:rPr>
        <w:t>yield</w:t>
      </w:r>
      <w:r w:rsidRPr="00E84048">
        <w:rPr>
          <w:rStyle w:val="Emphasis"/>
          <w:rFonts w:asciiTheme="majorHAnsi" w:hAnsiTheme="majorHAnsi" w:cstheme="majorHAnsi"/>
          <w:color w:val="FF0000"/>
        </w:rPr>
        <w:t xml:space="preserve"> not low-cost stability, but </w:t>
      </w:r>
      <w:r w:rsidRPr="00E84048">
        <w:rPr>
          <w:rStyle w:val="Emphasis"/>
          <w:rFonts w:asciiTheme="majorHAnsi" w:hAnsiTheme="majorHAnsi" w:cstheme="majorHAnsi"/>
          <w:color w:val="FF0000"/>
          <w:highlight w:val="green"/>
        </w:rPr>
        <w:t>increased conflict and upheaval</w:t>
      </w:r>
      <w:r w:rsidRPr="00E84048">
        <w:rPr>
          <w:rStyle w:val="Emphasis"/>
          <w:rFonts w:asciiTheme="majorHAnsi" w:hAnsiTheme="majorHAnsi" w:cstheme="majorHAnsi"/>
          <w:color w:val="FF0000"/>
        </w:rPr>
        <w:t xml:space="preserve">. </w:t>
      </w:r>
      <w:r w:rsidRPr="00E84048">
        <w:rPr>
          <w:rStyle w:val="StyleUnderline"/>
          <w:rFonts w:asciiTheme="majorHAnsi" w:hAnsiTheme="majorHAnsi" w:cstheme="majorHAnsi"/>
          <w:color w:val="FF0000"/>
        </w:rPr>
        <w:t>That conflict and upheaval</w:t>
      </w:r>
      <w:r w:rsidRPr="00E84048">
        <w:rPr>
          <w:rFonts w:asciiTheme="majorHAnsi" w:hAnsiTheme="majorHAnsi" w:cstheme="majorHAnsi"/>
          <w:color w:val="FF0000"/>
          <w:sz w:val="16"/>
        </w:rPr>
        <w:t xml:space="preserve">, in turn, </w:t>
      </w:r>
      <w:r w:rsidRPr="00E84048">
        <w:rPr>
          <w:rStyle w:val="Emphasis"/>
          <w:rFonts w:asciiTheme="majorHAnsi" w:hAnsiTheme="majorHAnsi" w:cstheme="majorHAnsi"/>
          <w:color w:val="FF0000"/>
        </w:rPr>
        <w:t>would be quite damaging to U.S. interests</w:t>
      </w:r>
      <w:r w:rsidRPr="00E84048">
        <w:rPr>
          <w:rFonts w:asciiTheme="majorHAnsi" w:hAnsiTheme="majorHAnsi" w:cstheme="majorHAnsi"/>
          <w:color w:val="FF0000"/>
          <w:sz w:val="16"/>
        </w:rPr>
        <w:t xml:space="preserve"> even if it did not result in the nightmare scenario of a hostile power dominating a key region. </w:t>
      </w:r>
      <w:r w:rsidRPr="00E84048">
        <w:rPr>
          <w:rStyle w:val="Emphasis"/>
          <w:rFonts w:asciiTheme="majorHAnsi" w:hAnsiTheme="majorHAnsi" w:cstheme="majorHAnsi"/>
          <w:color w:val="FF0000"/>
          <w:highlight w:val="green"/>
        </w:rPr>
        <w:t>It is hard to imagine</w:t>
      </w:r>
      <w:r w:rsidRPr="00E84048">
        <w:rPr>
          <w:rFonts w:asciiTheme="majorHAnsi" w:hAnsiTheme="majorHAnsi" w:cstheme="majorHAnsi"/>
          <w:color w:val="FF0000"/>
          <w:sz w:val="16"/>
        </w:rPr>
        <w:t xml:space="preserve">, for instance, </w:t>
      </w:r>
      <w:r w:rsidRPr="00E84048">
        <w:rPr>
          <w:rStyle w:val="Emphasis"/>
          <w:rFonts w:asciiTheme="majorHAnsi" w:hAnsiTheme="majorHAnsi" w:cstheme="majorHAnsi"/>
          <w:color w:val="FF0000"/>
          <w:highlight w:val="green"/>
        </w:rPr>
        <w:t>that increased instability</w:t>
      </w:r>
      <w:r w:rsidRPr="00E84048">
        <w:rPr>
          <w:rStyle w:val="Emphasis"/>
          <w:rFonts w:asciiTheme="majorHAnsi" w:hAnsiTheme="majorHAnsi" w:cstheme="majorHAnsi"/>
          <w:color w:val="FF0000"/>
        </w:rPr>
        <w:t xml:space="preserve"> and acrimony </w:t>
      </w:r>
      <w:r w:rsidRPr="00E84048">
        <w:rPr>
          <w:rStyle w:val="Emphasis"/>
          <w:rFonts w:asciiTheme="majorHAnsi" w:hAnsiTheme="majorHAnsi" w:cstheme="majorHAnsi"/>
          <w:color w:val="FF0000"/>
          <w:highlight w:val="green"/>
        </w:rPr>
        <w:t>would produce the</w:t>
      </w:r>
      <w:r w:rsidRPr="00E84048">
        <w:rPr>
          <w:rStyle w:val="Emphasis"/>
          <w:rFonts w:asciiTheme="majorHAnsi" w:hAnsiTheme="majorHAnsi" w:cstheme="majorHAnsi"/>
          <w:color w:val="FF0000"/>
        </w:rPr>
        <w:t xml:space="preserve"> robust </w:t>
      </w:r>
      <w:r w:rsidRPr="00E84048">
        <w:rPr>
          <w:rStyle w:val="Emphasis"/>
          <w:rFonts w:asciiTheme="majorHAnsi" w:hAnsiTheme="majorHAnsi" w:cstheme="majorHAnsi"/>
          <w:color w:val="FF0000"/>
          <w:highlight w:val="green"/>
        </w:rPr>
        <w:t>multilateral cooperation necessary to deal with transnational threats from pandemics to piracy</w:t>
      </w:r>
      <w:r w:rsidRPr="00E84048">
        <w:rPr>
          <w:rFonts w:asciiTheme="majorHAnsi" w:hAnsiTheme="majorHAnsi" w:cstheme="majorHAnsi"/>
          <w:color w:val="FF0000"/>
          <w:sz w:val="16"/>
        </w:rPr>
        <w:t xml:space="preserve">. </w:t>
      </w:r>
      <w:r w:rsidRPr="00E84048">
        <w:rPr>
          <w:rStyle w:val="Emphasis"/>
          <w:rFonts w:asciiTheme="majorHAnsi" w:hAnsiTheme="majorHAnsi" w:cstheme="majorHAnsi"/>
          <w:color w:val="FF0000"/>
        </w:rPr>
        <w:t>More problematic still might be the economic consequences.</w:t>
      </w:r>
      <w:r w:rsidRPr="00E84048">
        <w:rPr>
          <w:rFonts w:asciiTheme="majorHAnsi" w:hAnsiTheme="majorHAnsi" w:cstheme="majorHAnsi"/>
          <w:color w:val="FF0000"/>
          <w:sz w:val="16"/>
        </w:rPr>
        <w:t xml:space="preserve"> As scholars like Michael Mandelbaum have argued, </w:t>
      </w:r>
      <w:r w:rsidRPr="00E84048">
        <w:rPr>
          <w:rStyle w:val="StyleUnderline"/>
          <w:rFonts w:asciiTheme="majorHAnsi" w:hAnsiTheme="majorHAnsi" w:cstheme="majorHAnsi"/>
          <w:color w:val="FF0000"/>
        </w:rPr>
        <w:t xml:space="preserve">the enormous </w:t>
      </w:r>
      <w:r w:rsidRPr="00E84048">
        <w:rPr>
          <w:rStyle w:val="StyleUnderline"/>
          <w:rFonts w:asciiTheme="majorHAnsi" w:hAnsiTheme="majorHAnsi" w:cstheme="majorHAnsi"/>
          <w:color w:val="FF0000"/>
          <w:highlight w:val="green"/>
        </w:rPr>
        <w:t>progress toward global prosperity and integration</w:t>
      </w:r>
      <w:r w:rsidRPr="00E84048">
        <w:rPr>
          <w:rStyle w:val="StyleUnderline"/>
          <w:rFonts w:asciiTheme="majorHAnsi" w:hAnsiTheme="majorHAnsi" w:cstheme="majorHAnsi"/>
          <w:color w:val="FF0000"/>
        </w:rPr>
        <w:t xml:space="preserve"> that has occurred since World War II</w:t>
      </w:r>
      <w:r w:rsidRPr="00E84048">
        <w:rPr>
          <w:rFonts w:asciiTheme="majorHAnsi" w:hAnsiTheme="majorHAnsi" w:cstheme="majorHAnsi"/>
          <w:color w:val="FF0000"/>
          <w:sz w:val="16"/>
        </w:rPr>
        <w:t xml:space="preserve"> (and now the Cold War) </w:t>
      </w:r>
      <w:r w:rsidRPr="00E84048">
        <w:rPr>
          <w:rStyle w:val="StyleUnderline"/>
          <w:rFonts w:asciiTheme="majorHAnsi" w:hAnsiTheme="majorHAnsi" w:cstheme="majorHAnsi"/>
          <w:color w:val="FF0000"/>
          <w:highlight w:val="green"/>
        </w:rPr>
        <w:t>has come in the climate of</w:t>
      </w:r>
      <w:r w:rsidRPr="00E84048">
        <w:rPr>
          <w:rStyle w:val="StyleUnderline"/>
          <w:rFonts w:asciiTheme="majorHAnsi" w:hAnsiTheme="majorHAnsi" w:cstheme="majorHAnsi"/>
          <w:color w:val="FF0000"/>
        </w:rPr>
        <w:t xml:space="preserve"> relative stability and </w:t>
      </w:r>
      <w:r w:rsidRPr="00E84048">
        <w:rPr>
          <w:rStyle w:val="StyleUnderline"/>
          <w:rFonts w:asciiTheme="majorHAnsi" w:hAnsiTheme="majorHAnsi" w:cstheme="majorHAnsi"/>
          <w:color w:val="FF0000"/>
          <w:highlight w:val="green"/>
        </w:rPr>
        <w:t>security provided</w:t>
      </w:r>
      <w:r w:rsidRPr="00E84048">
        <w:rPr>
          <w:rStyle w:val="StyleUnderline"/>
          <w:rFonts w:asciiTheme="majorHAnsi" w:hAnsiTheme="majorHAnsi" w:cstheme="majorHAnsi"/>
          <w:color w:val="FF0000"/>
        </w:rPr>
        <w:t xml:space="preserve"> largely </w:t>
      </w:r>
      <w:r w:rsidRPr="00E84048">
        <w:rPr>
          <w:rStyle w:val="StyleUnderline"/>
          <w:rFonts w:asciiTheme="majorHAnsi" w:hAnsiTheme="majorHAnsi" w:cstheme="majorHAnsi"/>
          <w:color w:val="FF0000"/>
          <w:highlight w:val="green"/>
        </w:rPr>
        <w:t>by the</w:t>
      </w:r>
      <w:r w:rsidRPr="00E84048">
        <w:rPr>
          <w:rStyle w:val="StyleUnderline"/>
          <w:rFonts w:asciiTheme="majorHAnsi" w:hAnsiTheme="majorHAnsi" w:cstheme="majorHAnsi"/>
          <w:color w:val="FF0000"/>
        </w:rPr>
        <w:t xml:space="preserve"> </w:t>
      </w:r>
      <w:r w:rsidRPr="00E84048">
        <w:rPr>
          <w:rStyle w:val="Emphasis"/>
          <w:rFonts w:asciiTheme="majorHAnsi" w:hAnsiTheme="majorHAnsi" w:cstheme="majorHAnsi"/>
          <w:color w:val="FF0000"/>
          <w:highlight w:val="green"/>
        </w:rPr>
        <w:t>U</w:t>
      </w:r>
      <w:r w:rsidRPr="00E84048">
        <w:rPr>
          <w:rFonts w:asciiTheme="majorHAnsi" w:hAnsiTheme="majorHAnsi" w:cstheme="majorHAnsi"/>
          <w:color w:val="FF0000"/>
          <w:sz w:val="16"/>
        </w:rPr>
        <w:t xml:space="preserve">nited </w:t>
      </w:r>
      <w:r w:rsidRPr="00E84048">
        <w:rPr>
          <w:rStyle w:val="Emphasis"/>
          <w:rFonts w:asciiTheme="majorHAnsi" w:hAnsiTheme="majorHAnsi" w:cstheme="majorHAnsi"/>
          <w:color w:val="FF0000"/>
          <w:highlight w:val="green"/>
        </w:rPr>
        <w:t>S</w:t>
      </w:r>
      <w:r w:rsidRPr="00E84048">
        <w:rPr>
          <w:rFonts w:asciiTheme="majorHAnsi" w:hAnsiTheme="majorHAnsi" w:cstheme="majorHAnsi"/>
          <w:color w:val="FF0000"/>
          <w:sz w:val="16"/>
        </w:rPr>
        <w:t xml:space="preserve">tates.47 </w:t>
      </w:r>
      <w:r w:rsidRPr="00E84048">
        <w:rPr>
          <w:rStyle w:val="StyleUnderline"/>
          <w:rFonts w:asciiTheme="majorHAnsi" w:hAnsiTheme="majorHAnsi" w:cstheme="majorHAnsi"/>
          <w:color w:val="FF0000"/>
          <w:highlight w:val="green"/>
        </w:rPr>
        <w:t>One</w:t>
      </w:r>
      <w:r w:rsidRPr="00E84048">
        <w:rPr>
          <w:rStyle w:val="StyleUnderline"/>
          <w:rFonts w:asciiTheme="majorHAnsi" w:hAnsiTheme="majorHAnsi" w:cstheme="majorHAnsi"/>
          <w:color w:val="FF0000"/>
        </w:rPr>
        <w:t xml:space="preserve"> simply </w:t>
      </w:r>
      <w:r w:rsidRPr="00E84048">
        <w:rPr>
          <w:rStyle w:val="StyleUnderline"/>
          <w:rFonts w:asciiTheme="majorHAnsi" w:hAnsiTheme="majorHAnsi" w:cstheme="majorHAnsi"/>
          <w:color w:val="FF0000"/>
          <w:highlight w:val="green"/>
        </w:rPr>
        <w:t>cannot</w:t>
      </w:r>
      <w:r w:rsidRPr="00E84048">
        <w:rPr>
          <w:rStyle w:val="StyleUnderline"/>
          <w:rFonts w:asciiTheme="majorHAnsi" w:hAnsiTheme="majorHAnsi" w:cstheme="majorHAnsi"/>
          <w:color w:val="FF0000"/>
        </w:rPr>
        <w:t xml:space="preserve"> confidently </w:t>
      </w:r>
      <w:r w:rsidRPr="00E84048">
        <w:rPr>
          <w:rStyle w:val="StyleUnderline"/>
          <w:rFonts w:asciiTheme="majorHAnsi" w:hAnsiTheme="majorHAnsi" w:cstheme="majorHAnsi"/>
          <w:color w:val="FF0000"/>
          <w:highlight w:val="green"/>
        </w:rPr>
        <w:t>predict that</w:t>
      </w:r>
      <w:r w:rsidRPr="00E84048">
        <w:rPr>
          <w:rStyle w:val="StyleUnderline"/>
          <w:rFonts w:asciiTheme="majorHAnsi" w:hAnsiTheme="majorHAnsi" w:cstheme="majorHAnsi"/>
          <w:color w:val="FF0000"/>
        </w:rPr>
        <w:t xml:space="preserve"> this </w:t>
      </w:r>
      <w:r w:rsidRPr="00E84048">
        <w:rPr>
          <w:rStyle w:val="Emphasis"/>
          <w:rFonts w:asciiTheme="majorHAnsi" w:hAnsiTheme="majorHAnsi" w:cstheme="majorHAnsi"/>
          <w:color w:val="FF0000"/>
          <w:highlight w:val="green"/>
        </w:rPr>
        <w:t>progress would endure amid escalating geopolitical competition</w:t>
      </w:r>
      <w:r w:rsidRPr="00E84048">
        <w:rPr>
          <w:rStyle w:val="Emphasis"/>
          <w:rFonts w:asciiTheme="majorHAnsi" w:hAnsiTheme="majorHAnsi" w:cstheme="majorHAnsi"/>
          <w:color w:val="FF0000"/>
        </w:rPr>
        <w:t xml:space="preserve"> in regions of enormous importance to the world economy. </w:t>
      </w:r>
      <w:r w:rsidRPr="00E84048">
        <w:rPr>
          <w:rFonts w:asciiTheme="majorHAnsi" w:hAnsiTheme="majorHAnsi" w:cstheme="majorHAnsi"/>
          <w:color w:val="FF0000"/>
          <w:sz w:val="16"/>
        </w:rPr>
        <w:t xml:space="preserve">Perhaps </w:t>
      </w:r>
      <w:r w:rsidRPr="00E84048">
        <w:rPr>
          <w:rStyle w:val="StyleUnderline"/>
          <w:rFonts w:asciiTheme="majorHAnsi" w:hAnsiTheme="majorHAnsi" w:cstheme="majorHAnsi"/>
          <w:color w:val="FF0000"/>
        </w:rPr>
        <w:t>the greatest risk that a strategy of offshore balancing would run</w:t>
      </w:r>
      <w:r w:rsidRPr="00E84048">
        <w:rPr>
          <w:rFonts w:asciiTheme="majorHAnsi" w:hAnsiTheme="majorHAnsi" w:cstheme="majorHAnsi"/>
          <w:color w:val="FF0000"/>
          <w:sz w:val="16"/>
        </w:rPr>
        <w:t xml:space="preserve">, of course, </w:t>
      </w:r>
      <w:r w:rsidRPr="00E84048">
        <w:rPr>
          <w:rStyle w:val="Emphasis"/>
          <w:rFonts w:asciiTheme="majorHAnsi" w:hAnsiTheme="majorHAnsi" w:cstheme="majorHAnsi"/>
          <w:color w:val="FF0000"/>
        </w:rPr>
        <w:t>is that a key region might not be able to maintain its own balance following U.S. retrenchment</w:t>
      </w:r>
      <w:r w:rsidRPr="00E84048">
        <w:rPr>
          <w:rFonts w:asciiTheme="majorHAnsi" w:hAnsiTheme="majorHAnsi" w:cstheme="majorHAnsi"/>
          <w:color w:val="FF0000"/>
          <w:sz w:val="16"/>
        </w:rPr>
        <w:t xml:space="preserve">. That prospect might have seemed far-fetched in the early post-Cold War era, and it remains unlikely in the immediate future. But </w:t>
      </w:r>
      <w:r w:rsidRPr="00E84048">
        <w:rPr>
          <w:rStyle w:val="Emphasis"/>
          <w:rFonts w:asciiTheme="majorHAnsi" w:hAnsiTheme="majorHAnsi" w:cstheme="majorHAnsi"/>
          <w:color w:val="FF0000"/>
          <w:highlight w:val="green"/>
        </w:rPr>
        <w:t>in East Asia</w:t>
      </w:r>
      <w:r w:rsidRPr="00E84048">
        <w:rPr>
          <w:rStyle w:val="Emphasis"/>
          <w:rFonts w:asciiTheme="majorHAnsi" w:hAnsiTheme="majorHAnsi" w:cstheme="majorHAnsi"/>
          <w:color w:val="FF0000"/>
        </w:rPr>
        <w:t xml:space="preserve"> particularly, </w:t>
      </w:r>
      <w:r w:rsidRPr="00E84048">
        <w:rPr>
          <w:rStyle w:val="StyleUnderline"/>
          <w:rFonts w:asciiTheme="majorHAnsi" w:hAnsiTheme="majorHAnsi" w:cstheme="majorHAnsi"/>
          <w:color w:val="FF0000"/>
        </w:rPr>
        <w:t xml:space="preserve">the rise and growing </w:t>
      </w:r>
      <w:r w:rsidRPr="00E84048">
        <w:rPr>
          <w:rStyle w:val="StyleUnderline"/>
          <w:rFonts w:asciiTheme="majorHAnsi" w:hAnsiTheme="majorHAnsi" w:cstheme="majorHAnsi"/>
          <w:color w:val="FF0000"/>
          <w:highlight w:val="green"/>
        </w:rPr>
        <w:t>assertiveness of China has highlighted the</w:t>
      </w:r>
      <w:r w:rsidRPr="00E84048">
        <w:rPr>
          <w:rStyle w:val="StyleUnderline"/>
          <w:rFonts w:asciiTheme="majorHAnsi" w:hAnsiTheme="majorHAnsi" w:cstheme="majorHAnsi"/>
          <w:color w:val="FF0000"/>
        </w:rPr>
        <w:t xml:space="preserve"> medium- to long-term </w:t>
      </w:r>
      <w:r w:rsidRPr="00E84048">
        <w:rPr>
          <w:rStyle w:val="StyleUnderline"/>
          <w:rFonts w:asciiTheme="majorHAnsi" w:hAnsiTheme="majorHAnsi" w:cstheme="majorHAnsi"/>
          <w:color w:val="FF0000"/>
          <w:highlight w:val="green"/>
        </w:rPr>
        <w:t>danger that a hostile power could</w:t>
      </w:r>
      <w:r w:rsidRPr="00E84048">
        <w:rPr>
          <w:rStyle w:val="StyleUnderline"/>
          <w:rFonts w:asciiTheme="majorHAnsi" w:hAnsiTheme="majorHAnsi" w:cstheme="majorHAnsi"/>
          <w:color w:val="FF0000"/>
        </w:rPr>
        <w:t xml:space="preserve"> in fact</w:t>
      </w:r>
      <w:r w:rsidRPr="00E84048">
        <w:rPr>
          <w:rStyle w:val="Emphasis"/>
          <w:rFonts w:asciiTheme="majorHAnsi" w:hAnsiTheme="majorHAnsi" w:cstheme="majorHAnsi"/>
          <w:color w:val="FF0000"/>
        </w:rPr>
        <w:t xml:space="preserve"> </w:t>
      </w:r>
      <w:r w:rsidRPr="00E84048">
        <w:rPr>
          <w:rStyle w:val="Emphasis"/>
          <w:rFonts w:asciiTheme="majorHAnsi" w:hAnsiTheme="majorHAnsi" w:cstheme="majorHAnsi"/>
          <w:color w:val="FF0000"/>
          <w:highlight w:val="green"/>
        </w:rPr>
        <w:t>gain regional primacy</w:t>
      </w:r>
      <w:r w:rsidRPr="00E84048">
        <w:rPr>
          <w:rFonts w:asciiTheme="majorHAnsi" w:hAnsiTheme="majorHAnsi" w:cstheme="majorHAnsi"/>
          <w:color w:val="FF0000"/>
          <w:sz w:val="16"/>
        </w:rPr>
        <w:t xml:space="preserve">. </w:t>
      </w:r>
      <w:r w:rsidRPr="00E84048">
        <w:rPr>
          <w:rStyle w:val="StyleUnderline"/>
          <w:rFonts w:asciiTheme="majorHAnsi" w:hAnsiTheme="majorHAnsi" w:cstheme="majorHAnsi"/>
          <w:color w:val="FF0000"/>
        </w:rPr>
        <w:t>If China’s economy continues to grow rapidly</w:t>
      </w:r>
      <w:r w:rsidRPr="00E84048">
        <w:rPr>
          <w:rFonts w:asciiTheme="majorHAnsi" w:hAnsiTheme="majorHAnsi" w:cstheme="majorHAnsi"/>
          <w:color w:val="FF0000"/>
          <w:sz w:val="16"/>
        </w:rPr>
        <w:t xml:space="preserve">, and if Beijing continues to increase military spending by 10 percent or more each year, </w:t>
      </w:r>
      <w:r w:rsidRPr="00E84048">
        <w:rPr>
          <w:rStyle w:val="StyleUnderline"/>
          <w:rFonts w:asciiTheme="majorHAnsi" w:hAnsiTheme="majorHAnsi" w:cstheme="majorHAnsi"/>
          <w:color w:val="FF0000"/>
        </w:rPr>
        <w:t xml:space="preserve">then its </w:t>
      </w:r>
      <w:r w:rsidRPr="00E84048">
        <w:rPr>
          <w:rStyle w:val="StyleUnderline"/>
          <w:rFonts w:asciiTheme="majorHAnsi" w:hAnsiTheme="majorHAnsi" w:cstheme="majorHAnsi"/>
          <w:color w:val="FF0000"/>
          <w:highlight w:val="green"/>
        </w:rPr>
        <w:t>neighbors will</w:t>
      </w:r>
      <w:r w:rsidRPr="00E84048">
        <w:rPr>
          <w:rStyle w:val="StyleUnderline"/>
          <w:rFonts w:asciiTheme="majorHAnsi" w:hAnsiTheme="majorHAnsi" w:cstheme="majorHAnsi"/>
          <w:color w:val="FF0000"/>
        </w:rPr>
        <w:t xml:space="preserve"> ultimately </w:t>
      </w:r>
      <w:r w:rsidRPr="00E84048">
        <w:rPr>
          <w:rStyle w:val="StyleUnderline"/>
          <w:rFonts w:asciiTheme="majorHAnsi" w:hAnsiTheme="majorHAnsi" w:cstheme="majorHAnsi"/>
          <w:color w:val="FF0000"/>
          <w:highlight w:val="green"/>
        </w:rPr>
        <w:t xml:space="preserve">face grave challenges in containing Chinese power </w:t>
      </w:r>
      <w:r w:rsidRPr="00E84048">
        <w:rPr>
          <w:rStyle w:val="Emphasis"/>
          <w:rFonts w:asciiTheme="majorHAnsi" w:hAnsiTheme="majorHAnsi" w:cstheme="majorHAnsi"/>
          <w:color w:val="FF0000"/>
          <w:highlight w:val="green"/>
        </w:rPr>
        <w:t xml:space="preserve">even if they join forces </w:t>
      </w:r>
      <w:r w:rsidRPr="00E84048">
        <w:rPr>
          <w:rStyle w:val="Emphasis"/>
          <w:rFonts w:asciiTheme="majorHAnsi" w:hAnsiTheme="majorHAnsi" w:cstheme="majorHAnsi"/>
          <w:color w:val="FF0000"/>
        </w:rPr>
        <w:t>in that endeavor</w:t>
      </w:r>
      <w:r w:rsidRPr="00E84048">
        <w:rPr>
          <w:rFonts w:asciiTheme="majorHAnsi" w:hAnsiTheme="majorHAnsi" w:cstheme="majorHAnsi"/>
          <w:color w:val="FF0000"/>
          <w:sz w:val="16"/>
        </w:rPr>
        <w:t xml:space="preserve">. This possibility, ironically, is one to which leading </w:t>
      </w:r>
      <w:r w:rsidRPr="00E84048">
        <w:rPr>
          <w:rFonts w:asciiTheme="majorHAnsi" w:hAnsiTheme="majorHAnsi" w:cstheme="majorHAnsi"/>
          <w:color w:val="FF0000"/>
          <w:sz w:val="16"/>
        </w:rPr>
        <w:lastRenderedPageBreak/>
        <w:t xml:space="preserve">advocates of retrenchment have been attuned. “The United States will have to play a key role in countering China,” Mearshimer writes, “because its Asian neighbors are not strong enough to do it by themselves.”48 </w:t>
      </w:r>
      <w:r w:rsidRPr="00E84048">
        <w:rPr>
          <w:rFonts w:asciiTheme="majorHAnsi" w:hAnsiTheme="majorHAnsi" w:cstheme="majorHAnsi"/>
          <w:color w:val="FF0000"/>
          <w:sz w:val="14"/>
        </w:rPr>
        <w:t xml:space="preserve">If this is true, however, then </w:t>
      </w:r>
      <w:r w:rsidRPr="00E84048">
        <w:rPr>
          <w:rStyle w:val="Emphasis"/>
          <w:rFonts w:asciiTheme="majorHAnsi" w:hAnsiTheme="majorHAnsi" w:cstheme="majorHAnsi"/>
          <w:color w:val="FF0000"/>
          <w:highlight w:val="green"/>
        </w:rPr>
        <w:t>offshore balancing</w:t>
      </w:r>
      <w:r w:rsidRPr="00E84048">
        <w:rPr>
          <w:rStyle w:val="Emphasis"/>
          <w:rFonts w:asciiTheme="majorHAnsi" w:hAnsiTheme="majorHAnsi" w:cstheme="majorHAnsi"/>
          <w:color w:val="FF0000"/>
        </w:rPr>
        <w:t xml:space="preserve"> becomes a dangerous and potentially self-defeating strategy</w:t>
      </w:r>
      <w:r w:rsidRPr="00E84048">
        <w:rPr>
          <w:rFonts w:asciiTheme="majorHAnsi" w:hAnsiTheme="majorHAnsi" w:cstheme="majorHAnsi"/>
          <w:color w:val="FF0000"/>
          <w:sz w:val="14"/>
        </w:rPr>
        <w:t xml:space="preserve">. As mentioned above, </w:t>
      </w:r>
      <w:r w:rsidRPr="00E84048">
        <w:rPr>
          <w:rStyle w:val="StyleUnderline"/>
          <w:rFonts w:asciiTheme="majorHAnsi" w:hAnsiTheme="majorHAnsi" w:cstheme="majorHAnsi"/>
          <w:color w:val="FF0000"/>
        </w:rPr>
        <w:t xml:space="preserve">it </w:t>
      </w:r>
      <w:r w:rsidRPr="00E84048">
        <w:rPr>
          <w:rStyle w:val="StyleUnderline"/>
          <w:rFonts w:asciiTheme="majorHAnsi" w:hAnsiTheme="majorHAnsi" w:cstheme="majorHAnsi"/>
          <w:color w:val="FF0000"/>
          <w:highlight w:val="green"/>
        </w:rPr>
        <w:t xml:space="preserve">could lead countries like Japan and South Korea to </w:t>
      </w:r>
      <w:r w:rsidRPr="00E84048">
        <w:rPr>
          <w:rStyle w:val="Emphasis"/>
          <w:rFonts w:asciiTheme="majorHAnsi" w:hAnsiTheme="majorHAnsi" w:cstheme="majorHAnsi"/>
          <w:color w:val="FF0000"/>
          <w:highlight w:val="green"/>
        </w:rPr>
        <w:t>seek nuclear weapons</w:t>
      </w:r>
      <w:r w:rsidRPr="00E84048">
        <w:rPr>
          <w:rFonts w:asciiTheme="majorHAnsi" w:hAnsiTheme="majorHAnsi" w:cstheme="majorHAnsi"/>
          <w:color w:val="FF0000"/>
          <w:sz w:val="14"/>
        </w:rPr>
        <w:t xml:space="preserve">, thereby </w:t>
      </w:r>
      <w:r w:rsidRPr="00E84048">
        <w:rPr>
          <w:rStyle w:val="StyleUnderline"/>
          <w:rFonts w:asciiTheme="majorHAnsi" w:hAnsiTheme="majorHAnsi" w:cstheme="majorHAnsi"/>
          <w:color w:val="FF0000"/>
          <w:highlight w:val="green"/>
        </w:rPr>
        <w:t>stoking arms races and elevating regional tensions</w:t>
      </w:r>
      <w:r w:rsidRPr="00E84048">
        <w:rPr>
          <w:rFonts w:asciiTheme="majorHAnsi" w:hAnsiTheme="majorHAnsi" w:cstheme="majorHAnsi"/>
          <w:color w:val="FF0000"/>
          <w:sz w:val="14"/>
        </w:rPr>
        <w:t xml:space="preserve">. Alternatively, and perhaps more worryingly, </w:t>
      </w:r>
      <w:r w:rsidRPr="00E84048">
        <w:rPr>
          <w:rStyle w:val="StyleUnderline"/>
          <w:rFonts w:asciiTheme="majorHAnsi" w:hAnsiTheme="majorHAnsi" w:cstheme="majorHAnsi"/>
          <w:color w:val="FF0000"/>
        </w:rPr>
        <w:t xml:space="preserve">it might encourage the scenario that offshore balancers seek to avoid, by easing China’s </w:t>
      </w:r>
      <w:r w:rsidRPr="00E84048">
        <w:rPr>
          <w:rStyle w:val="Emphasis"/>
          <w:rFonts w:asciiTheme="majorHAnsi" w:hAnsiTheme="majorHAnsi" w:cstheme="majorHAnsi"/>
          <w:color w:val="FF0000"/>
        </w:rPr>
        <w:t>ascent to regional hegemony.</w:t>
      </w:r>
      <w:r w:rsidRPr="00E84048">
        <w:rPr>
          <w:rFonts w:asciiTheme="majorHAnsi" w:hAnsiTheme="majorHAnsi" w:cstheme="majorHAnsi"/>
          <w:color w:val="FF0000"/>
          <w:sz w:val="14"/>
        </w:rPr>
        <w:t xml:space="preserve"> As Robert Gilpin has written, “</w:t>
      </w:r>
      <w:r w:rsidRPr="00E84048">
        <w:rPr>
          <w:rStyle w:val="StyleUnderline"/>
          <w:rFonts w:asciiTheme="majorHAnsi" w:hAnsiTheme="majorHAnsi" w:cstheme="majorHAnsi"/>
          <w:color w:val="FF0000"/>
        </w:rPr>
        <w:t xml:space="preserve">Retrenchment by its very nature is </w:t>
      </w:r>
      <w:r w:rsidRPr="00E84048">
        <w:rPr>
          <w:rStyle w:val="Emphasis"/>
          <w:rFonts w:asciiTheme="majorHAnsi" w:hAnsiTheme="majorHAnsi" w:cstheme="majorHAnsi"/>
          <w:color w:val="FF0000"/>
        </w:rPr>
        <w:t>an indication of relative weakness</w:t>
      </w:r>
      <w:r w:rsidRPr="00E84048">
        <w:rPr>
          <w:rStyle w:val="StyleUnderline"/>
          <w:rFonts w:asciiTheme="majorHAnsi" w:hAnsiTheme="majorHAnsi" w:cstheme="majorHAnsi"/>
          <w:color w:val="FF0000"/>
        </w:rPr>
        <w:t xml:space="preserve"> and </w:t>
      </w:r>
      <w:r w:rsidRPr="00E84048">
        <w:rPr>
          <w:rStyle w:val="Emphasis"/>
          <w:rFonts w:asciiTheme="majorHAnsi" w:hAnsiTheme="majorHAnsi" w:cstheme="majorHAnsi"/>
          <w:color w:val="FF0000"/>
        </w:rPr>
        <w:t>declining power</w:t>
      </w:r>
      <w:r w:rsidRPr="00E84048">
        <w:rPr>
          <w:rStyle w:val="StyleUnderline"/>
          <w:rFonts w:asciiTheme="majorHAnsi" w:hAnsiTheme="majorHAnsi" w:cstheme="majorHAnsi"/>
          <w:color w:val="FF0000"/>
        </w:rPr>
        <w:t xml:space="preserve">, and thus </w:t>
      </w:r>
      <w:r w:rsidRPr="00E84048">
        <w:rPr>
          <w:rStyle w:val="StyleUnderline"/>
          <w:rFonts w:asciiTheme="majorHAnsi" w:hAnsiTheme="majorHAnsi" w:cstheme="majorHAnsi"/>
          <w:color w:val="FF0000"/>
          <w:highlight w:val="green"/>
        </w:rPr>
        <w:t xml:space="preserve">retrenchment can have a </w:t>
      </w:r>
      <w:r w:rsidRPr="00E84048">
        <w:rPr>
          <w:rStyle w:val="Emphasis"/>
          <w:rFonts w:asciiTheme="majorHAnsi" w:hAnsiTheme="majorHAnsi" w:cstheme="majorHAnsi"/>
          <w:color w:val="FF0000"/>
          <w:highlight w:val="green"/>
        </w:rPr>
        <w:t>deteriorating effect on relations with allies and rivals</w:t>
      </w:r>
      <w:r w:rsidRPr="00E84048">
        <w:rPr>
          <w:rFonts w:asciiTheme="majorHAnsi" w:hAnsiTheme="majorHAnsi" w:cstheme="majorHAnsi"/>
          <w:color w:val="FF0000"/>
          <w:sz w:val="14"/>
        </w:rPr>
        <w:t>.”</w:t>
      </w:r>
      <w:r w:rsidRPr="00E84048">
        <w:rPr>
          <w:rStyle w:val="StyleUnderline"/>
          <w:rFonts w:asciiTheme="majorHAnsi" w:hAnsiTheme="majorHAnsi" w:cstheme="majorHAnsi"/>
          <w:color w:val="FF0000"/>
        </w:rPr>
        <w:t xml:space="preserve">49 In East Asia today, U.S. allies rely on U.S. reassurance to navigate increasingly fraught relationships with a more assertive China precisely </w:t>
      </w:r>
      <w:r w:rsidRPr="00E84048">
        <w:rPr>
          <w:rStyle w:val="Emphasis"/>
          <w:rFonts w:asciiTheme="majorHAnsi" w:hAnsiTheme="majorHAnsi" w:cstheme="majorHAnsi"/>
          <w:color w:val="FF0000"/>
        </w:rPr>
        <w:t>because they understand that they will have great trouble balancing Beijing on their own</w:t>
      </w:r>
      <w:r w:rsidRPr="00E84048">
        <w:rPr>
          <w:rFonts w:asciiTheme="majorHAnsi" w:hAnsiTheme="majorHAnsi" w:cstheme="majorHAnsi"/>
          <w:color w:val="FF0000"/>
          <w:sz w:val="14"/>
        </w:rPr>
        <w:t>. A significant U.S. retrenchment might therefore tempt these countries to acquiesce to, or bandwagon with, a rising China if they felt that prospects for successful resistance were diminishing as the United States retreated.50 In the same vein, retrenchment would compromise alliance relationships, basing agreements, and other assets that might help Washington check Chinese power in the first place—and that would allow the United States to surge additional forces into theater in a crisis. In sum, if one expects that Asian countries will be unable to counter China themselves, then reducing U.S. influence and leverage in the region is a curious policy. Offshore balancing might promise to preserve a stable and advantageous environment while reducing U.S. burdens. But upon closer analysis, the probable outcomes of the strategy seem more perilous and destabilizing than its proponents acknowledge.</w:t>
      </w:r>
    </w:p>
    <w:p w14:paraId="76C04CA9" w14:textId="77777777" w:rsidR="00AE11EA" w:rsidRPr="00F71695" w:rsidRDefault="00AE11EA" w:rsidP="00AE11EA">
      <w:pPr>
        <w:rPr>
          <w:rFonts w:asciiTheme="majorHAnsi" w:hAnsiTheme="majorHAnsi" w:cstheme="majorHAnsi"/>
        </w:rPr>
      </w:pPr>
    </w:p>
    <w:p w14:paraId="4A49DC57" w14:textId="77777777" w:rsidR="00AE11EA" w:rsidRPr="00F71695" w:rsidRDefault="00AE11EA" w:rsidP="00AE11EA">
      <w:pPr>
        <w:rPr>
          <w:rFonts w:asciiTheme="majorHAnsi" w:hAnsiTheme="majorHAnsi" w:cstheme="majorHAnsi"/>
          <w:sz w:val="14"/>
        </w:rPr>
      </w:pPr>
    </w:p>
    <w:p w14:paraId="0E96D3A5" w14:textId="77777777" w:rsidR="00AE11EA" w:rsidRPr="00F71695" w:rsidRDefault="00AE11EA" w:rsidP="00AE11EA">
      <w:pPr>
        <w:rPr>
          <w:rFonts w:asciiTheme="majorHAnsi" w:hAnsiTheme="majorHAnsi" w:cstheme="majorHAnsi"/>
        </w:rPr>
      </w:pPr>
    </w:p>
    <w:p w14:paraId="4B4212D8" w14:textId="77777777" w:rsidR="00AE11EA" w:rsidRPr="00F71695" w:rsidRDefault="00AE11EA" w:rsidP="00AE11EA">
      <w:pPr>
        <w:pStyle w:val="Heading3"/>
        <w:rPr>
          <w:rFonts w:asciiTheme="majorHAnsi" w:hAnsiTheme="majorHAnsi" w:cstheme="majorHAnsi"/>
        </w:rPr>
      </w:pPr>
      <w:r w:rsidRPr="00F71695">
        <w:rPr>
          <w:rFonts w:asciiTheme="majorHAnsi" w:hAnsiTheme="majorHAnsi" w:cstheme="majorHAnsi"/>
        </w:rPr>
        <w:lastRenderedPageBreak/>
        <w:t>Advocacy</w:t>
      </w:r>
    </w:p>
    <w:p w14:paraId="40D9C142" w14:textId="77777777" w:rsidR="00AE11EA" w:rsidRPr="00F71695" w:rsidRDefault="00AE11EA" w:rsidP="00AE11EA">
      <w:pPr>
        <w:pStyle w:val="Heading4"/>
        <w:rPr>
          <w:rFonts w:asciiTheme="majorHAnsi" w:hAnsiTheme="majorHAnsi" w:cstheme="majorHAnsi"/>
        </w:rPr>
      </w:pPr>
      <w:r w:rsidRPr="00F71695">
        <w:rPr>
          <w:rFonts w:asciiTheme="majorHAnsi" w:hAnsiTheme="majorHAnsi" w:cstheme="majorHAnsi"/>
        </w:rPr>
        <w:t xml:space="preserve">Plan Text: Resolved: The United States Federal Government ought to recognize an unconditional right to strike. </w:t>
      </w:r>
    </w:p>
    <w:p w14:paraId="7CD7E42E" w14:textId="77777777" w:rsidR="00AE11EA" w:rsidRPr="00F71695" w:rsidRDefault="00AE11EA" w:rsidP="00AE11EA">
      <w:pPr>
        <w:rPr>
          <w:rFonts w:asciiTheme="majorHAnsi" w:hAnsiTheme="majorHAnsi" w:cstheme="majorHAnsi"/>
          <w:sz w:val="16"/>
        </w:rPr>
      </w:pPr>
    </w:p>
    <w:p w14:paraId="6B07A8CE" w14:textId="56081F4D" w:rsidR="00AE11EA" w:rsidRPr="00AE11EA" w:rsidRDefault="00AE11EA" w:rsidP="00AE11EA">
      <w:pPr>
        <w:pStyle w:val="Heading4"/>
        <w:rPr>
          <w:rFonts w:asciiTheme="majorHAnsi" w:hAnsiTheme="majorHAnsi" w:cstheme="majorHAnsi"/>
          <w:sz w:val="16"/>
        </w:rPr>
      </w:pPr>
      <w:r w:rsidRPr="00F71695">
        <w:rPr>
          <w:rFonts w:asciiTheme="majorHAnsi" w:hAnsiTheme="majorHAnsi" w:cstheme="majorHAnsi"/>
        </w:rPr>
        <w:t xml:space="preserve">I’ll defend </w:t>
      </w:r>
      <w:r w:rsidR="007A3B46">
        <w:rPr>
          <w:rFonts w:asciiTheme="majorHAnsi" w:hAnsiTheme="majorHAnsi" w:cstheme="majorHAnsi"/>
        </w:rPr>
        <w:t xml:space="preserve">all types of strikes, workers, and </w:t>
      </w:r>
      <w:r w:rsidRPr="00F71695">
        <w:rPr>
          <w:rFonts w:asciiTheme="majorHAnsi" w:hAnsiTheme="majorHAnsi" w:cstheme="majorHAnsi"/>
        </w:rPr>
        <w:t xml:space="preserve">enforcement through </w:t>
      </w:r>
      <w:r>
        <w:rPr>
          <w:rFonts w:asciiTheme="majorHAnsi" w:hAnsiTheme="majorHAnsi" w:cstheme="majorHAnsi"/>
        </w:rPr>
        <w:t>Congress</w:t>
      </w:r>
      <w:r w:rsidR="007A3B46">
        <w:rPr>
          <w:rFonts w:asciiTheme="majorHAnsi" w:hAnsiTheme="majorHAnsi" w:cstheme="majorHAnsi"/>
        </w:rPr>
        <w:t xml:space="preserve"> passing formal legislation</w:t>
      </w:r>
      <w:r>
        <w:rPr>
          <w:rFonts w:asciiTheme="majorHAnsi" w:hAnsiTheme="majorHAnsi" w:cstheme="majorHAnsi"/>
        </w:rPr>
        <w:t>.</w:t>
      </w:r>
      <w:r>
        <w:rPr>
          <w:rFonts w:asciiTheme="majorHAnsi" w:hAnsiTheme="majorHAnsi" w:cstheme="majorHAnsi"/>
          <w:sz w:val="16"/>
        </w:rPr>
        <w:t xml:space="preserve"> </w:t>
      </w:r>
      <w:r w:rsidRPr="00F71695">
        <w:rPr>
          <w:rFonts w:asciiTheme="majorHAnsi" w:hAnsiTheme="majorHAnsi" w:cstheme="majorHAnsi"/>
        </w:rPr>
        <w:t>The Unconditional Right to Strike is defined in the NLRA as</w:t>
      </w:r>
    </w:p>
    <w:p w14:paraId="1FE3CC37" w14:textId="77777777" w:rsidR="00AE11EA" w:rsidRPr="00F71695" w:rsidRDefault="00BA0F9B" w:rsidP="00AE11EA">
      <w:pPr>
        <w:rPr>
          <w:rFonts w:asciiTheme="majorHAnsi" w:hAnsiTheme="majorHAnsi" w:cstheme="majorHAnsi"/>
        </w:rPr>
      </w:pPr>
      <w:hyperlink r:id="rId14" w:tooltip="Home" w:history="1">
        <w:r w:rsidR="00AE11EA" w:rsidRPr="00F71695">
          <w:rPr>
            <w:rStyle w:val="Hyperlink"/>
            <w:rFonts w:asciiTheme="majorHAnsi" w:hAnsiTheme="majorHAnsi" w:cstheme="majorHAnsi"/>
          </w:rPr>
          <w:t>National Labor Relations Board</w:t>
        </w:r>
      </w:hyperlink>
      <w:r w:rsidR="00AE11EA" w:rsidRPr="00F71695">
        <w:rPr>
          <w:rFonts w:asciiTheme="majorHAnsi" w:hAnsiTheme="majorHAnsi" w:cstheme="majorHAnsi"/>
        </w:rPr>
        <w:t>, [The National Labor Relations Board (NLRB) is comprised of a team of professionals who work to assure fair labor practices and workplace democracy nationwide. Since its creation by Congress in 1935, this small, highly respected, independent Federal agency has had daily impact on the way America's companies, industries and unions conduct business. Agency staff members investigate and remedy unfair labor practices by unions and employers.],"NLRA and the Right to Strike," N</w:t>
      </w:r>
      <w:r w:rsidR="00AE11EA">
        <w:rPr>
          <w:rFonts w:asciiTheme="majorHAnsi" w:hAnsiTheme="majorHAnsi" w:cstheme="majorHAnsi"/>
        </w:rPr>
        <w:t xml:space="preserve">LRA </w:t>
      </w:r>
      <w:r w:rsidR="00AE11EA" w:rsidRPr="00F71695">
        <w:rPr>
          <w:rFonts w:asciiTheme="majorHAnsi" w:hAnsiTheme="majorHAnsi" w:cstheme="majorHAnsi"/>
        </w:rPr>
        <w:t>https://www.nlrb.gov/about-nlrb/rights-we-protect/your-rights/nlra-and-the-right-to-strike</w:t>
      </w:r>
    </w:p>
    <w:p w14:paraId="011E2AAF" w14:textId="77777777" w:rsidR="00AE11EA" w:rsidRPr="00F71695" w:rsidRDefault="00AE11EA" w:rsidP="00AE11EA">
      <w:pPr>
        <w:rPr>
          <w:rFonts w:asciiTheme="majorHAnsi" w:hAnsiTheme="majorHAnsi" w:cstheme="majorHAnsi"/>
          <w:sz w:val="16"/>
        </w:rPr>
      </w:pPr>
      <w:r w:rsidRPr="00F71695">
        <w:rPr>
          <w:rFonts w:asciiTheme="majorHAnsi" w:hAnsiTheme="majorHAnsi" w:cstheme="majorHAnsi"/>
          <w:sz w:val="16"/>
        </w:rPr>
        <w:t xml:space="preserve">NLRA and the Right to Strike </w:t>
      </w:r>
      <w:proofErr w:type="gramStart"/>
      <w:r w:rsidRPr="00F71695">
        <w:rPr>
          <w:rFonts w:asciiTheme="majorHAnsi" w:hAnsiTheme="majorHAnsi" w:cstheme="majorHAnsi"/>
          <w:sz w:val="16"/>
        </w:rPr>
        <w:t>The</w:t>
      </w:r>
      <w:proofErr w:type="gramEnd"/>
      <w:r w:rsidRPr="00F71695">
        <w:rPr>
          <w:rFonts w:asciiTheme="majorHAnsi" w:hAnsiTheme="majorHAnsi" w:cstheme="majorHAnsi"/>
          <w:sz w:val="16"/>
        </w:rPr>
        <w:t xml:space="preserve"> Right to Strike. Section 7 of the Act states in part, “Employees shall have the right. . . </w:t>
      </w:r>
      <w:r w:rsidRPr="00F71695">
        <w:rPr>
          <w:rFonts w:asciiTheme="majorHAnsi" w:hAnsiTheme="majorHAnsi" w:cstheme="majorHAnsi"/>
          <w:highlight w:val="yellow"/>
          <w:u w:val="single"/>
        </w:rPr>
        <w:t>to engage in</w:t>
      </w:r>
      <w:r w:rsidRPr="00F71695">
        <w:rPr>
          <w:rFonts w:asciiTheme="majorHAnsi" w:hAnsiTheme="majorHAnsi" w:cstheme="majorHAnsi"/>
          <w:u w:val="single"/>
        </w:rPr>
        <w:t xml:space="preserve"> other </w:t>
      </w:r>
      <w:r w:rsidRPr="00F71695">
        <w:rPr>
          <w:rFonts w:asciiTheme="majorHAnsi" w:hAnsiTheme="majorHAnsi" w:cstheme="majorHAnsi"/>
          <w:highlight w:val="yellow"/>
          <w:u w:val="single"/>
        </w:rPr>
        <w:t>concerted activities for the purpose of collective bargaining</w:t>
      </w:r>
      <w:r w:rsidRPr="00F71695">
        <w:rPr>
          <w:rFonts w:asciiTheme="majorHAnsi" w:hAnsiTheme="majorHAnsi" w:cstheme="majorHAnsi"/>
          <w:u w:val="single"/>
        </w:rPr>
        <w:t xml:space="preserve"> or other mutual aid or protection</w:t>
      </w:r>
      <w:r w:rsidRPr="00F71695">
        <w:rPr>
          <w:rFonts w:asciiTheme="majorHAnsi" w:hAnsiTheme="majorHAnsi" w:cstheme="majorHAnsi"/>
          <w:sz w:val="16"/>
        </w:rPr>
        <w:t xml:space="preserve">.” Strikes are included among the concerted activities protected for employees by this section. Section 13 also concerns the right to strike. It reads as follows: Nothing in this Act, except as specifically provided for herein, shall be construed so as either to interfere with or impede or diminish in any way the right to strike, or to affect the limitations or qualifications on that right. It is clear from a reading of these two </w:t>
      </w:r>
      <w:r w:rsidRPr="00F71695">
        <w:rPr>
          <w:rFonts w:asciiTheme="majorHAnsi" w:hAnsiTheme="majorHAnsi" w:cstheme="majorHAnsi"/>
          <w:b/>
          <w:highlight w:val="yellow"/>
          <w:u w:val="single"/>
        </w:rPr>
        <w:t>provisions</w:t>
      </w:r>
      <w:r w:rsidRPr="00F71695">
        <w:rPr>
          <w:rFonts w:asciiTheme="majorHAnsi" w:hAnsiTheme="majorHAnsi" w:cstheme="majorHAnsi"/>
          <w:sz w:val="16"/>
        </w:rPr>
        <w:t xml:space="preserve"> that: the law not only guarantees the right of employees to strike, but also </w:t>
      </w:r>
      <w:r w:rsidRPr="00F71695">
        <w:rPr>
          <w:rFonts w:asciiTheme="majorHAnsi" w:hAnsiTheme="majorHAnsi" w:cstheme="majorHAnsi"/>
          <w:b/>
          <w:highlight w:val="yellow"/>
          <w:u w:val="single"/>
        </w:rPr>
        <w:t>places limitations</w:t>
      </w:r>
      <w:r w:rsidRPr="00F71695">
        <w:rPr>
          <w:rFonts w:asciiTheme="majorHAnsi" w:hAnsiTheme="majorHAnsi" w:cstheme="majorHAnsi"/>
          <w:sz w:val="16"/>
        </w:rPr>
        <w:t xml:space="preserve"> and qualifications </w:t>
      </w:r>
      <w:r w:rsidRPr="00F71695">
        <w:rPr>
          <w:rFonts w:asciiTheme="majorHAnsi" w:hAnsiTheme="majorHAnsi" w:cstheme="majorHAnsi"/>
          <w:b/>
          <w:highlight w:val="yellow"/>
          <w:u w:val="single"/>
        </w:rPr>
        <w:t>on</w:t>
      </w:r>
      <w:r w:rsidRPr="00F71695">
        <w:rPr>
          <w:rFonts w:asciiTheme="majorHAnsi" w:hAnsiTheme="majorHAnsi" w:cstheme="majorHAnsi"/>
          <w:sz w:val="16"/>
        </w:rPr>
        <w:t xml:space="preserve"> the exercise of </w:t>
      </w:r>
      <w:r w:rsidRPr="00F71695">
        <w:rPr>
          <w:rFonts w:asciiTheme="majorHAnsi" w:hAnsiTheme="majorHAnsi" w:cstheme="majorHAnsi"/>
          <w:b/>
          <w:highlight w:val="yellow"/>
          <w:u w:val="single"/>
        </w:rPr>
        <w:t>that right</w:t>
      </w:r>
      <w:r w:rsidRPr="00F71695">
        <w:rPr>
          <w:rFonts w:asciiTheme="majorHAnsi" w:hAnsiTheme="majorHAnsi" w:cstheme="majorHAnsi"/>
          <w:sz w:val="16"/>
        </w:rPr>
        <w:t xml:space="preserve">. </w:t>
      </w:r>
      <w:r w:rsidRPr="00F71695">
        <w:rPr>
          <w:rFonts w:asciiTheme="majorHAnsi" w:hAnsiTheme="majorHAnsi" w:cstheme="majorHAnsi"/>
          <w:b/>
          <w:u w:val="single"/>
        </w:rPr>
        <w:t>Lawful</w:t>
      </w:r>
      <w:r w:rsidRPr="00F71695">
        <w:rPr>
          <w:rFonts w:asciiTheme="majorHAnsi" w:hAnsiTheme="majorHAnsi" w:cstheme="majorHAnsi"/>
          <w:sz w:val="16"/>
        </w:rPr>
        <w:t xml:space="preserve"> and unlawful strikes. The lawfulness of a </w:t>
      </w:r>
      <w:r w:rsidRPr="00F71695">
        <w:rPr>
          <w:rFonts w:asciiTheme="majorHAnsi" w:hAnsiTheme="majorHAnsi" w:cstheme="majorHAnsi"/>
          <w:b/>
          <w:u w:val="single"/>
        </w:rPr>
        <w:t>strike</w:t>
      </w:r>
      <w:r w:rsidRPr="00F71695">
        <w:rPr>
          <w:rFonts w:asciiTheme="majorHAnsi" w:hAnsiTheme="majorHAnsi" w:cstheme="majorHAnsi"/>
          <w:sz w:val="16"/>
        </w:rPr>
        <w:t xml:space="preserve"> may </w:t>
      </w:r>
      <w:r w:rsidRPr="00F71695">
        <w:rPr>
          <w:rFonts w:asciiTheme="majorHAnsi" w:hAnsiTheme="majorHAnsi" w:cstheme="majorHAnsi"/>
          <w:b/>
          <w:u w:val="single"/>
        </w:rPr>
        <w:t>depend on the object, or purpose, of the strike, on its timing, or on the conduct of the strikers.</w:t>
      </w:r>
      <w:r w:rsidRPr="00F71695">
        <w:rPr>
          <w:rFonts w:asciiTheme="majorHAnsi" w:hAnsiTheme="majorHAnsi" w:cstheme="majorHAnsi"/>
          <w:sz w:val="16"/>
        </w:rPr>
        <w:t xml:space="preserve"> The object, or objects, of a strike and whether the objects are lawful are matters that are not always easy to determine. Such issues often have to be decided by the National Labor Relations Board. The consequences can be severe to striking employees and struck employers, involving as they do questions of reinstatement and backpay. Strikes for a lawful object. Employees who strike for a </w:t>
      </w:r>
      <w:r w:rsidRPr="00F71695">
        <w:rPr>
          <w:rFonts w:asciiTheme="majorHAnsi" w:hAnsiTheme="majorHAnsi" w:cstheme="majorHAnsi"/>
          <w:u w:val="single"/>
        </w:rPr>
        <w:t>lawful object fall into two classes: economic strikers and unfair labor practice strikers.</w:t>
      </w:r>
      <w:r w:rsidRPr="00F71695">
        <w:rPr>
          <w:rFonts w:asciiTheme="majorHAnsi" w:hAnsiTheme="majorHAnsi" w:cstheme="majorHAnsi"/>
          <w:sz w:val="16"/>
        </w:rPr>
        <w:t xml:space="preserve"> Both classes continue as employees, but unfair labor practice strikers have greater rights of reinstatement to their jobs. Economic strikers defined. If the object of a strike is to obtain from the employer some economic concession such as higher wages, shorter hours, or better working conditions, the striking employees are called </w:t>
      </w:r>
      <w:r w:rsidRPr="00F71695">
        <w:rPr>
          <w:rFonts w:asciiTheme="majorHAnsi" w:hAnsiTheme="majorHAnsi" w:cstheme="majorHAnsi"/>
          <w:u w:val="single"/>
        </w:rPr>
        <w:t>economic strikers. They retain their status as employees and cannot be discharged, but they can be replaced by their employer</w:t>
      </w:r>
      <w:r w:rsidRPr="00F71695">
        <w:rPr>
          <w:rFonts w:asciiTheme="majorHAnsi" w:hAnsiTheme="majorHAnsi" w:cstheme="majorHAnsi"/>
          <w:sz w:val="16"/>
        </w:rPr>
        <w:t xml:space="preserve">. If the employer has hired bona fide permanent replacements who are filling the jobs of the economic strikers when the strikers apply unconditionally to go back to work, the strikers are not entitled to reinstatement at that time. However, if the strikers do not obtain regular and substantially equivalent employment, they are entitled to be recalled to jobs for which they are qualified when openings in such jobs occur if they, or their bargaining representative, have made an unconditional request for their reinstatement. Unfair labor practice strikers defined. Employees who strike to protest an unfair labor practice committed by their employer are called unfair labor practice strikers. Such strikers can be neither discharged nor permanently replaced. When the strike ends, unfair labor practice strikers, absent serious misconduct on their part, are entitled to have their jobs back even if employees hired to do their work have to be discharged. If the Board finds that economic strikers or unfair labor practice strikers who have made an unconditional request for reinstatement have been unlawfully denied reinstatement by their employer, the Board may award such strikers backpay starting at the time they should have been reinstated. </w:t>
      </w:r>
      <w:r w:rsidRPr="00F71695">
        <w:rPr>
          <w:rFonts w:asciiTheme="majorHAnsi" w:hAnsiTheme="majorHAnsi" w:cstheme="majorHAnsi"/>
          <w:b/>
          <w:highlight w:val="yellow"/>
          <w:u w:val="single"/>
        </w:rPr>
        <w:t>Strikes unlawful because of purpose</w:t>
      </w:r>
      <w:r w:rsidRPr="00F71695">
        <w:rPr>
          <w:rFonts w:asciiTheme="majorHAnsi" w:hAnsiTheme="majorHAnsi" w:cstheme="majorHAnsi"/>
          <w:sz w:val="16"/>
        </w:rPr>
        <w:t xml:space="preserve">. A strike may be unlawful because an object, or purpose, of the strike is unlawful. </w:t>
      </w:r>
      <w:r w:rsidRPr="00F71695">
        <w:rPr>
          <w:rFonts w:asciiTheme="majorHAnsi" w:hAnsiTheme="majorHAnsi" w:cstheme="majorHAnsi"/>
          <w:b/>
          <w:highlight w:val="yellow"/>
          <w:u w:val="single"/>
        </w:rPr>
        <w:t xml:space="preserve">A strike in support of </w:t>
      </w:r>
      <w:r w:rsidRPr="00F71695">
        <w:rPr>
          <w:rFonts w:asciiTheme="majorHAnsi" w:hAnsiTheme="majorHAnsi" w:cstheme="majorHAnsi"/>
          <w:u w:val="single"/>
        </w:rPr>
        <w:t>a union</w:t>
      </w:r>
      <w:r w:rsidRPr="00F71695">
        <w:rPr>
          <w:rFonts w:asciiTheme="majorHAnsi" w:hAnsiTheme="majorHAnsi" w:cstheme="majorHAnsi"/>
          <w:b/>
          <w:highlight w:val="yellow"/>
          <w:u w:val="single"/>
        </w:rPr>
        <w:t xml:space="preserve"> unfair labor practice</w:t>
      </w:r>
      <w:r w:rsidRPr="00F71695">
        <w:rPr>
          <w:rFonts w:asciiTheme="majorHAnsi" w:hAnsiTheme="majorHAnsi" w:cstheme="majorHAnsi"/>
          <w:sz w:val="16"/>
        </w:rPr>
        <w:t xml:space="preserve">, or one that would cause an employer to commit an unfair labor practice, may be a strike for an unlawful object. </w:t>
      </w:r>
      <w:r w:rsidRPr="00F71695">
        <w:rPr>
          <w:rFonts w:asciiTheme="majorHAnsi" w:hAnsiTheme="majorHAnsi" w:cstheme="majorHAnsi"/>
          <w:u w:val="single"/>
        </w:rPr>
        <w:t>For example, it is an unfair labor practice for an employer to discharge an employee for failure to make certain lawful payments to the union when there is no union security agreement in effect</w:t>
      </w:r>
      <w:r w:rsidRPr="00F71695">
        <w:rPr>
          <w:rFonts w:asciiTheme="majorHAnsi" w:hAnsiTheme="majorHAnsi" w:cstheme="majorHAnsi"/>
          <w:sz w:val="16"/>
        </w:rPr>
        <w:t xml:space="preserve"> (Section 8(a)(3)). A strike to compel an employer to do this would be a strike for an unlawful object and, therefore, an unlawful strike. Furthermore, Section 8(b)(4) of the Act prohibits strikes for certain objects even though </w:t>
      </w:r>
      <w:r w:rsidRPr="00F71695">
        <w:rPr>
          <w:rFonts w:asciiTheme="majorHAnsi" w:hAnsiTheme="majorHAnsi" w:cstheme="majorHAnsi"/>
          <w:sz w:val="16"/>
        </w:rPr>
        <w:lastRenderedPageBreak/>
        <w:t xml:space="preserve">the objects are not necessarily unlawful if achieved by other means. An example of this would be a strike to compel Employer A to cease doing business with Employer B. It is not unlawful for Employer A voluntarily to stop doing business with Employer B, nor is it unlawful for a union merely to request that it do so. It is, however, unlawful for the union to strike with an object of forcing the employer to do so. In any event, employees who participate in an unlawful strike may be discharged and are not entitled to reinstatement. </w:t>
      </w:r>
      <w:r w:rsidRPr="00F71695">
        <w:rPr>
          <w:rFonts w:asciiTheme="majorHAnsi" w:hAnsiTheme="majorHAnsi" w:cstheme="majorHAnsi"/>
          <w:highlight w:val="yellow"/>
          <w:u w:val="single"/>
        </w:rPr>
        <w:t>Strikes unlawful because of timing</w:t>
      </w:r>
      <w:r w:rsidRPr="00F71695">
        <w:rPr>
          <w:rFonts w:asciiTheme="majorHAnsi" w:hAnsiTheme="majorHAnsi" w:cstheme="majorHAnsi"/>
          <w:u w:val="single"/>
        </w:rPr>
        <w:t xml:space="preserve">—Effect of no-strike contract. </w:t>
      </w:r>
      <w:r w:rsidRPr="00F71695">
        <w:rPr>
          <w:rFonts w:asciiTheme="majorHAnsi" w:hAnsiTheme="majorHAnsi" w:cstheme="majorHAnsi"/>
          <w:highlight w:val="yellow"/>
          <w:u w:val="single"/>
        </w:rPr>
        <w:t>A strike that violates a no-strike</w:t>
      </w:r>
      <w:r w:rsidRPr="00F71695">
        <w:rPr>
          <w:rFonts w:asciiTheme="majorHAnsi" w:hAnsiTheme="majorHAnsi" w:cstheme="majorHAnsi"/>
          <w:u w:val="single"/>
        </w:rPr>
        <w:t xml:space="preserve"> provision</w:t>
      </w:r>
      <w:r w:rsidRPr="00F71695">
        <w:rPr>
          <w:rFonts w:asciiTheme="majorHAnsi" w:hAnsiTheme="majorHAnsi" w:cstheme="majorHAnsi"/>
          <w:sz w:val="16"/>
        </w:rPr>
        <w:t xml:space="preserve"> </w:t>
      </w:r>
      <w:r w:rsidRPr="00F71695">
        <w:rPr>
          <w:rFonts w:asciiTheme="majorHAnsi" w:hAnsiTheme="majorHAnsi" w:cstheme="majorHAnsi"/>
          <w:u w:val="single"/>
        </w:rPr>
        <w:t xml:space="preserve">of a </w:t>
      </w:r>
      <w:r w:rsidRPr="00F71695">
        <w:rPr>
          <w:rFonts w:asciiTheme="majorHAnsi" w:hAnsiTheme="majorHAnsi" w:cstheme="majorHAnsi"/>
          <w:highlight w:val="yellow"/>
          <w:u w:val="single"/>
        </w:rPr>
        <w:t>contract is not protected</w:t>
      </w:r>
      <w:r w:rsidRPr="00F71695">
        <w:rPr>
          <w:rFonts w:asciiTheme="majorHAnsi" w:hAnsiTheme="majorHAnsi" w:cstheme="majorHAnsi"/>
          <w:u w:val="single"/>
        </w:rPr>
        <w:t xml:space="preserve"> </w:t>
      </w:r>
      <w:r w:rsidRPr="00F71695">
        <w:rPr>
          <w:rFonts w:asciiTheme="majorHAnsi" w:hAnsiTheme="majorHAnsi" w:cstheme="majorHAnsi"/>
          <w:sz w:val="16"/>
        </w:rPr>
        <w:t xml:space="preserve">by the Act, and the striking employees can be discharged or otherwise disciplined, unless the strike is called to protest certain kinds of unfair labor practices committed by the employer. It should be noted that not all refusals to work are considered strikes and thus violations of no-strike provisions. </w:t>
      </w:r>
      <w:r w:rsidRPr="00F71695">
        <w:rPr>
          <w:rFonts w:asciiTheme="majorHAnsi" w:hAnsiTheme="majorHAnsi" w:cstheme="majorHAnsi"/>
          <w:highlight w:val="yellow"/>
          <w:u w:val="single"/>
        </w:rPr>
        <w:t>A walkout because of conditions abnormally dangerous to health</w:t>
      </w:r>
      <w:r w:rsidRPr="00F71695">
        <w:rPr>
          <w:rFonts w:asciiTheme="majorHAnsi" w:hAnsiTheme="majorHAnsi" w:cstheme="majorHAnsi"/>
          <w:u w:val="single"/>
        </w:rPr>
        <w:t>, such as a defective ventilation system in a spray-painting shop, has been held not to violate a no-strike provision.</w:t>
      </w:r>
      <w:r w:rsidRPr="00F71695">
        <w:rPr>
          <w:rFonts w:asciiTheme="majorHAnsi" w:hAnsiTheme="majorHAnsi" w:cstheme="majorHAnsi"/>
          <w:sz w:val="16"/>
        </w:rPr>
        <w:t xml:space="preserve"> Same—Strikes at end of contract period. Section 8(d) provides that when either party desires to terminate or change an existing contract, it must comply with certain conditions. If these requirements are not met, a strike to terminate or change a contract is unlawful and participating strikers lose their status as employees of the employer engaged in the labor dispute. If the strike was caused by the unfair labor practice of the employer, however, the strikers are classified as unfair labor practice strikers and their status is not affected by failure to follow the required procedure. </w:t>
      </w:r>
      <w:r w:rsidRPr="00F71695">
        <w:rPr>
          <w:rFonts w:asciiTheme="majorHAnsi" w:hAnsiTheme="majorHAnsi" w:cstheme="majorHAnsi"/>
          <w:highlight w:val="yellow"/>
          <w:u w:val="single"/>
        </w:rPr>
        <w:t>Strikes unlawful because of misconduct</w:t>
      </w:r>
      <w:r w:rsidRPr="00F71695">
        <w:rPr>
          <w:rFonts w:asciiTheme="majorHAnsi" w:hAnsiTheme="majorHAnsi" w:cstheme="majorHAnsi"/>
          <w:sz w:val="16"/>
        </w:rPr>
        <w:t xml:space="preserve"> of strikers. Strikers who engage in serious misconduct in the course of a strike may be refused reinstatement to their former jobs. This applies to both economic strikers and unfair labor practice strikers. Serious misconduct has been held to include, among other things, violence and threats of violence. The U.S. Supreme Court has ruled that a “sitdown” strike, when employees simply stay in the plant and refuse to work, thus depriving the owner of property, is not protected by the law. Examples of serious misconduct that could cause the employees involved to lose their right to reinstatement are: • Strikers </w:t>
      </w:r>
      <w:r w:rsidRPr="00F71695">
        <w:rPr>
          <w:rFonts w:asciiTheme="majorHAnsi" w:hAnsiTheme="majorHAnsi" w:cstheme="majorHAnsi"/>
          <w:highlight w:val="yellow"/>
          <w:u w:val="single"/>
        </w:rPr>
        <w:t>physically blocking persons</w:t>
      </w:r>
      <w:r w:rsidRPr="00F71695">
        <w:rPr>
          <w:rFonts w:asciiTheme="majorHAnsi" w:hAnsiTheme="majorHAnsi" w:cstheme="majorHAnsi"/>
          <w:sz w:val="16"/>
        </w:rPr>
        <w:t xml:space="preserve"> from entering or leaving a struck plant. • Strikers </w:t>
      </w:r>
      <w:r w:rsidRPr="00F71695">
        <w:rPr>
          <w:rFonts w:asciiTheme="majorHAnsi" w:hAnsiTheme="majorHAnsi" w:cstheme="majorHAnsi"/>
          <w:highlight w:val="yellow"/>
          <w:u w:val="single"/>
        </w:rPr>
        <w:t>threatening violence</w:t>
      </w:r>
      <w:r w:rsidRPr="00F71695">
        <w:rPr>
          <w:rFonts w:asciiTheme="majorHAnsi" w:hAnsiTheme="majorHAnsi" w:cstheme="majorHAnsi"/>
          <w:sz w:val="16"/>
        </w:rPr>
        <w:t xml:space="preserve"> against nonstriking employees. • Strikers </w:t>
      </w:r>
      <w:r w:rsidRPr="00F71695">
        <w:rPr>
          <w:rFonts w:asciiTheme="majorHAnsi" w:hAnsiTheme="majorHAnsi" w:cstheme="majorHAnsi"/>
          <w:highlight w:val="yellow"/>
          <w:u w:val="single"/>
        </w:rPr>
        <w:t>attacking management</w:t>
      </w:r>
      <w:r w:rsidRPr="00F71695">
        <w:rPr>
          <w:rFonts w:asciiTheme="majorHAnsi" w:hAnsiTheme="majorHAnsi" w:cstheme="majorHAnsi"/>
          <w:sz w:val="16"/>
        </w:rPr>
        <w:t xml:space="preserve"> representatives.</w:t>
      </w:r>
    </w:p>
    <w:p w14:paraId="7D5820BC" w14:textId="77777777" w:rsidR="00AE11EA" w:rsidRPr="00F71695" w:rsidRDefault="00AE11EA" w:rsidP="00AE11EA">
      <w:pPr>
        <w:rPr>
          <w:rFonts w:asciiTheme="majorHAnsi" w:hAnsiTheme="majorHAnsi" w:cstheme="majorHAnsi"/>
        </w:rPr>
      </w:pPr>
    </w:p>
    <w:p w14:paraId="38ECD019" w14:textId="77777777" w:rsidR="00AE11EA" w:rsidRPr="00F71695" w:rsidRDefault="00AE11EA" w:rsidP="00AE11EA">
      <w:pPr>
        <w:rPr>
          <w:rFonts w:asciiTheme="majorHAnsi" w:hAnsiTheme="majorHAnsi" w:cstheme="majorHAnsi"/>
        </w:rPr>
      </w:pPr>
    </w:p>
    <w:p w14:paraId="6FF82193" w14:textId="77777777" w:rsidR="00AE11EA" w:rsidRPr="00F71695" w:rsidRDefault="00AE11EA" w:rsidP="00AE11EA">
      <w:pPr>
        <w:pStyle w:val="Heading4"/>
        <w:rPr>
          <w:rFonts w:asciiTheme="majorHAnsi" w:hAnsiTheme="majorHAnsi" w:cstheme="majorHAnsi"/>
        </w:rPr>
      </w:pPr>
      <w:r w:rsidRPr="00F71695">
        <w:rPr>
          <w:rFonts w:asciiTheme="majorHAnsi" w:hAnsiTheme="majorHAnsi" w:cstheme="majorHAnsi"/>
        </w:rPr>
        <w:t xml:space="preserve">Status Quo protections don’t solve—locks in income inequality, wage stagnation, and years of structural interference. Samuels 10/8 </w:t>
      </w:r>
    </w:p>
    <w:p w14:paraId="1D2D0415" w14:textId="77777777" w:rsidR="00AE11EA" w:rsidRPr="00F71695" w:rsidRDefault="00AE11EA" w:rsidP="00AE11EA">
      <w:pPr>
        <w:rPr>
          <w:rFonts w:asciiTheme="majorHAnsi" w:hAnsiTheme="majorHAnsi" w:cstheme="majorHAnsi"/>
        </w:rPr>
      </w:pPr>
      <w:r w:rsidRPr="00F71695">
        <w:rPr>
          <w:rFonts w:asciiTheme="majorHAnsi" w:hAnsiTheme="majorHAnsi" w:cstheme="majorHAnsi"/>
        </w:rPr>
        <w:t>Alana Semuels October 8, 2021 10, 2-24-2021, "U.S. Workers Are Realizing It's the Perfect Time to Go on Strike," Time, https://time.com/6105109/workers-strike-unemployment/, 10-26-2021//Aanya</w:t>
      </w:r>
    </w:p>
    <w:p w14:paraId="630260E2" w14:textId="77777777" w:rsidR="00AE11EA" w:rsidRPr="00F71695" w:rsidRDefault="00AE11EA" w:rsidP="00AE11EA">
      <w:pPr>
        <w:rPr>
          <w:rFonts w:asciiTheme="majorHAnsi" w:hAnsiTheme="majorHAnsi" w:cstheme="majorHAnsi"/>
          <w:sz w:val="16"/>
        </w:rPr>
      </w:pPr>
      <w:r w:rsidRPr="00F71695">
        <w:rPr>
          <w:rStyle w:val="StyleUnderline"/>
          <w:rFonts w:asciiTheme="majorHAnsi" w:hAnsiTheme="majorHAnsi" w:cstheme="majorHAnsi"/>
          <w:highlight w:val="cyan"/>
        </w:rPr>
        <w:t>Greater income inequality, more strikes</w:t>
      </w:r>
      <w:r w:rsidRPr="00F71695">
        <w:rPr>
          <w:rFonts w:asciiTheme="majorHAnsi" w:hAnsiTheme="majorHAnsi" w:cstheme="majorHAnsi"/>
          <w:sz w:val="16"/>
        </w:rPr>
        <w:t xml:space="preserve"> Part of the support of unions and organizing may come from Americans’ discontent with growing inequality, much as inequality a century ago galvanized a labor movement then, says Tom Kochan, a professor of work and employment research at MIT. There are a growing number of billionaires in America–708 as of August—with a net worth of $4.7 trillion as of August 17. That’s more than the total net worth of the bottom 50% of Americans. “I think the </w:t>
      </w:r>
      <w:r w:rsidRPr="00F71695">
        <w:rPr>
          <w:rStyle w:val="StyleUnderline"/>
          <w:rFonts w:asciiTheme="majorHAnsi" w:hAnsiTheme="majorHAnsi" w:cstheme="majorHAnsi"/>
          <w:highlight w:val="cyan"/>
        </w:rPr>
        <w:t>accumulated effects of</w:t>
      </w:r>
      <w:r w:rsidRPr="00F71695">
        <w:rPr>
          <w:rStyle w:val="StyleUnderline"/>
          <w:rFonts w:asciiTheme="majorHAnsi" w:hAnsiTheme="majorHAnsi" w:cstheme="majorHAnsi"/>
        </w:rPr>
        <w:t xml:space="preserve"> </w:t>
      </w:r>
      <w:r w:rsidRPr="00F71695">
        <w:rPr>
          <w:rFonts w:asciiTheme="majorHAnsi" w:hAnsiTheme="majorHAnsi" w:cstheme="majorHAnsi"/>
          <w:sz w:val="16"/>
        </w:rPr>
        <w:t xml:space="preserve">the </w:t>
      </w:r>
      <w:r w:rsidRPr="00F71695">
        <w:rPr>
          <w:rStyle w:val="StyleUnderline"/>
          <w:rFonts w:asciiTheme="majorHAnsi" w:hAnsiTheme="majorHAnsi" w:cstheme="majorHAnsi"/>
          <w:highlight w:val="cyan"/>
        </w:rPr>
        <w:t>loss of</w:t>
      </w:r>
      <w:r w:rsidRPr="00F71695">
        <w:rPr>
          <w:rFonts w:asciiTheme="majorHAnsi" w:hAnsiTheme="majorHAnsi" w:cstheme="majorHAnsi"/>
          <w:sz w:val="16"/>
          <w:highlight w:val="cyan"/>
        </w:rPr>
        <w:t xml:space="preserve"> </w:t>
      </w:r>
      <w:r w:rsidRPr="00F71695">
        <w:rPr>
          <w:rFonts w:asciiTheme="majorHAnsi" w:hAnsiTheme="majorHAnsi" w:cstheme="majorHAnsi"/>
          <w:sz w:val="16"/>
        </w:rPr>
        <w:t xml:space="preserve">good </w:t>
      </w:r>
      <w:r w:rsidRPr="00F71695">
        <w:rPr>
          <w:rStyle w:val="StyleUnderline"/>
          <w:rFonts w:asciiTheme="majorHAnsi" w:hAnsiTheme="majorHAnsi" w:cstheme="majorHAnsi"/>
          <w:highlight w:val="cyan"/>
        </w:rPr>
        <w:t>jobs in manufacturing, stagnant wages, growing inequality</w:t>
      </w:r>
      <w:r w:rsidRPr="00F71695">
        <w:rPr>
          <w:rStyle w:val="StyleUnderline"/>
          <w:rFonts w:asciiTheme="majorHAnsi" w:hAnsiTheme="majorHAnsi" w:cstheme="majorHAnsi"/>
        </w:rPr>
        <w:t xml:space="preserve">, and </w:t>
      </w:r>
      <w:r w:rsidRPr="00F71695">
        <w:rPr>
          <w:rFonts w:asciiTheme="majorHAnsi" w:hAnsiTheme="majorHAnsi" w:cstheme="majorHAnsi"/>
          <w:sz w:val="16"/>
        </w:rPr>
        <w:t xml:space="preserve">the growing </w:t>
      </w:r>
      <w:r w:rsidRPr="00F71695">
        <w:rPr>
          <w:rStyle w:val="StyleUnderline"/>
          <w:rFonts w:asciiTheme="majorHAnsi" w:hAnsiTheme="majorHAnsi" w:cstheme="majorHAnsi"/>
          <w:highlight w:val="cyan"/>
        </w:rPr>
        <w:t>disparity</w:t>
      </w:r>
      <w:r w:rsidRPr="00F71695">
        <w:rPr>
          <w:rStyle w:val="StyleUnderline"/>
          <w:rFonts w:asciiTheme="majorHAnsi" w:hAnsiTheme="majorHAnsi" w:cstheme="majorHAnsi"/>
        </w:rPr>
        <w:t xml:space="preserve"> </w:t>
      </w:r>
      <w:r w:rsidRPr="00F71695">
        <w:rPr>
          <w:rFonts w:asciiTheme="majorHAnsi" w:hAnsiTheme="majorHAnsi" w:cstheme="majorHAnsi"/>
          <w:sz w:val="16"/>
        </w:rPr>
        <w:t xml:space="preserve">between executives and managers and the workforce—all of that is </w:t>
      </w:r>
      <w:r w:rsidRPr="00F71695">
        <w:rPr>
          <w:rStyle w:val="StyleUnderline"/>
          <w:rFonts w:asciiTheme="majorHAnsi" w:hAnsiTheme="majorHAnsi" w:cstheme="majorHAnsi"/>
        </w:rPr>
        <w:t xml:space="preserve">fueling increases </w:t>
      </w:r>
      <w:r w:rsidRPr="00F71695">
        <w:rPr>
          <w:rFonts w:asciiTheme="majorHAnsi" w:hAnsiTheme="majorHAnsi" w:cstheme="majorHAnsi"/>
          <w:sz w:val="16"/>
        </w:rPr>
        <w:t xml:space="preserve">in organizing,” he says. Some of this labor activism was happening before the pandemic, Kochan says, when even the government’s strike tracker showed an uptick in unrest. Teachers in states like Arizona and Oklahoma started striking in 2018 because of low pay and a lack of public funding. In 2020, NBA athletes walked out of a playoff game to protest the shooting of Jacob Blake in Kenosha, Wisc. </w:t>
      </w:r>
    </w:p>
    <w:p w14:paraId="6D4BB456" w14:textId="77777777" w:rsidR="00AE11EA" w:rsidRPr="00F71695" w:rsidRDefault="00AE11EA" w:rsidP="00AE11EA">
      <w:pPr>
        <w:spacing w:after="0" w:line="240" w:lineRule="auto"/>
        <w:rPr>
          <w:rFonts w:asciiTheme="majorHAnsi" w:eastAsia="Times New Roman" w:hAnsiTheme="majorHAnsi" w:cstheme="majorHAnsi"/>
          <w:sz w:val="24"/>
        </w:rPr>
      </w:pPr>
      <w:r w:rsidRPr="00F71695">
        <w:rPr>
          <w:rFonts w:asciiTheme="majorHAnsi" w:eastAsia="Times New Roman" w:hAnsiTheme="majorHAnsi" w:cstheme="majorHAnsi"/>
          <w:sz w:val="24"/>
        </w:rPr>
        <w:lastRenderedPageBreak/>
        <w:fldChar w:fldCharType="begin"/>
      </w:r>
      <w:r w:rsidRPr="00F71695">
        <w:rPr>
          <w:rFonts w:asciiTheme="majorHAnsi" w:eastAsia="Times New Roman" w:hAnsiTheme="majorHAnsi" w:cstheme="majorHAnsi"/>
          <w:sz w:val="24"/>
        </w:rPr>
        <w:instrText xml:space="preserve"> INCLUDEPICTURE "https://api.time.com/wp-content/uploads/2021/10/Gallup_Labor_Unions1.png?w=1600&amp;quality=70" \* MERGEFORMATINET </w:instrText>
      </w:r>
      <w:r w:rsidRPr="00F71695">
        <w:rPr>
          <w:rFonts w:asciiTheme="majorHAnsi" w:eastAsia="Times New Roman" w:hAnsiTheme="majorHAnsi" w:cstheme="majorHAnsi"/>
          <w:sz w:val="24"/>
        </w:rPr>
        <w:fldChar w:fldCharType="separate"/>
      </w:r>
      <w:r w:rsidRPr="00F71695">
        <w:rPr>
          <w:rFonts w:asciiTheme="majorHAnsi" w:eastAsia="Times New Roman" w:hAnsiTheme="majorHAnsi" w:cstheme="majorHAnsi"/>
          <w:noProof/>
          <w:sz w:val="24"/>
        </w:rPr>
        <w:drawing>
          <wp:inline distT="0" distB="0" distL="0" distR="0" wp14:anchorId="4804B79B" wp14:editId="78049C55">
            <wp:extent cx="5486400" cy="2834640"/>
            <wp:effectExtent l="0" t="0" r="0" b="0"/>
            <wp:docPr id="1" name="Picture 1" descr="Support for labor unions has increased in recent yea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upport for labor unions has increased in recent years"/>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86400" cy="2834640"/>
                    </a:xfrm>
                    <a:prstGeom prst="rect">
                      <a:avLst/>
                    </a:prstGeom>
                    <a:noFill/>
                    <a:ln>
                      <a:noFill/>
                    </a:ln>
                  </pic:spPr>
                </pic:pic>
              </a:graphicData>
            </a:graphic>
          </wp:inline>
        </w:drawing>
      </w:r>
      <w:r w:rsidRPr="00F71695">
        <w:rPr>
          <w:rFonts w:asciiTheme="majorHAnsi" w:eastAsia="Times New Roman" w:hAnsiTheme="majorHAnsi" w:cstheme="majorHAnsi"/>
          <w:sz w:val="24"/>
        </w:rPr>
        <w:fldChar w:fldCharType="end"/>
      </w:r>
    </w:p>
    <w:p w14:paraId="0C523936" w14:textId="77777777" w:rsidR="00AE11EA" w:rsidRPr="00F71695" w:rsidRDefault="00AE11EA" w:rsidP="00AE11EA">
      <w:pPr>
        <w:rPr>
          <w:rFonts w:asciiTheme="majorHAnsi" w:hAnsiTheme="majorHAnsi" w:cstheme="majorHAnsi"/>
        </w:rPr>
      </w:pPr>
    </w:p>
    <w:p w14:paraId="49698ABC" w14:textId="77777777" w:rsidR="00AE11EA" w:rsidRPr="00F71695" w:rsidRDefault="00AE11EA" w:rsidP="00AE11EA">
      <w:pPr>
        <w:rPr>
          <w:rFonts w:asciiTheme="majorHAnsi" w:hAnsiTheme="majorHAnsi" w:cstheme="majorHAnsi"/>
        </w:rPr>
      </w:pPr>
      <w:r w:rsidRPr="00F71695">
        <w:rPr>
          <w:rFonts w:asciiTheme="majorHAnsi" w:hAnsiTheme="majorHAnsi" w:cstheme="majorHAnsi"/>
        </w:rPr>
        <w:t xml:space="preserve">Support for labor unions has increased in recent years Gallup </w:t>
      </w:r>
    </w:p>
    <w:p w14:paraId="70FC1806" w14:textId="77777777" w:rsidR="00AE11EA" w:rsidRPr="00F71695" w:rsidRDefault="00AE11EA" w:rsidP="00AE11EA">
      <w:pPr>
        <w:rPr>
          <w:rFonts w:asciiTheme="majorHAnsi" w:hAnsiTheme="majorHAnsi" w:cstheme="majorHAnsi"/>
          <w:sz w:val="16"/>
        </w:rPr>
      </w:pPr>
      <w:r w:rsidRPr="00F71695">
        <w:rPr>
          <w:rFonts w:asciiTheme="majorHAnsi" w:hAnsiTheme="majorHAnsi" w:cstheme="majorHAnsi"/>
          <w:sz w:val="16"/>
        </w:rPr>
        <w:t xml:space="preserve">The year 2019 saw 25 work stoppages involving 1,000 or more workers, the most since 2001. In 2017, 48% of non-unionized workers said they would vote to join a union if given the chance, higher than the share who said that in 1995 (32%) and 1977 (33%), according to Kochan’s research. The </w:t>
      </w:r>
      <w:r w:rsidRPr="00F71695">
        <w:rPr>
          <w:rStyle w:val="StyleUnderline"/>
          <w:rFonts w:asciiTheme="majorHAnsi" w:hAnsiTheme="majorHAnsi" w:cstheme="majorHAnsi"/>
        </w:rPr>
        <w:t>p</w:t>
      </w:r>
      <w:r w:rsidRPr="00F71695">
        <w:rPr>
          <w:rStyle w:val="StyleUnderline"/>
          <w:rFonts w:asciiTheme="majorHAnsi" w:hAnsiTheme="majorHAnsi" w:cstheme="majorHAnsi"/>
          <w:highlight w:val="cyan"/>
        </w:rPr>
        <w:t>andemic</w:t>
      </w:r>
      <w:r w:rsidRPr="00F71695">
        <w:rPr>
          <w:rStyle w:val="StyleUnderline"/>
          <w:rFonts w:asciiTheme="majorHAnsi" w:hAnsiTheme="majorHAnsi" w:cstheme="majorHAnsi"/>
        </w:rPr>
        <w:t xml:space="preserve"> </w:t>
      </w:r>
      <w:r w:rsidRPr="00F71695">
        <w:rPr>
          <w:rStyle w:val="StyleUnderline"/>
          <w:rFonts w:asciiTheme="majorHAnsi" w:hAnsiTheme="majorHAnsi" w:cstheme="majorHAnsi"/>
          <w:highlight w:val="cyan"/>
        </w:rPr>
        <w:t>worsened working conditions</w:t>
      </w:r>
      <w:r w:rsidRPr="00F71695">
        <w:rPr>
          <w:rStyle w:val="StyleUnderline"/>
          <w:rFonts w:asciiTheme="majorHAnsi" w:hAnsiTheme="majorHAnsi" w:cstheme="majorHAnsi"/>
        </w:rPr>
        <w:t xml:space="preserve"> for thousands</w:t>
      </w:r>
      <w:r w:rsidRPr="00F71695">
        <w:rPr>
          <w:rFonts w:asciiTheme="majorHAnsi" w:hAnsiTheme="majorHAnsi" w:cstheme="majorHAnsi"/>
          <w:sz w:val="16"/>
        </w:rPr>
        <w:t xml:space="preserve"> of workers like Deyo. Kellogg workers at a plant in Battle Creek, Mich., told the local news that they were lauded as heroes for working </w:t>
      </w:r>
      <w:proofErr w:type="gramStart"/>
      <w:r w:rsidRPr="00F71695">
        <w:rPr>
          <w:rStyle w:val="StyleUnderline"/>
          <w:rFonts w:asciiTheme="majorHAnsi" w:hAnsiTheme="majorHAnsi" w:cstheme="majorHAnsi"/>
        </w:rPr>
        <w:t>16 hour</w:t>
      </w:r>
      <w:proofErr w:type="gramEnd"/>
      <w:r w:rsidRPr="00F71695">
        <w:rPr>
          <w:rStyle w:val="StyleUnderline"/>
          <w:rFonts w:asciiTheme="majorHAnsi" w:hAnsiTheme="majorHAnsi" w:cstheme="majorHAnsi"/>
        </w:rPr>
        <w:t xml:space="preserve"> days, seven days a week</w:t>
      </w:r>
      <w:r w:rsidRPr="00F71695">
        <w:rPr>
          <w:rFonts w:asciiTheme="majorHAnsi" w:hAnsiTheme="majorHAnsi" w:cstheme="majorHAnsi"/>
          <w:sz w:val="16"/>
        </w:rPr>
        <w:t xml:space="preserve"> during the pandemic, and rather than reward them, the company recently decided to offshore some of their jobs. They went on strike on Oct. 5. Musicians at the San Antonio Symphony say they voluntarily accepted an 80% pay cut last season, and that the symphony then proposed first to permanently cut their pay by 50% and then to cut the number of full-time members from 72 to 42. They went on strike on Sept. 27. </w:t>
      </w:r>
      <w:r w:rsidRPr="00F71695">
        <w:rPr>
          <w:rStyle w:val="StyleUnderline"/>
          <w:rFonts w:asciiTheme="majorHAnsi" w:hAnsiTheme="majorHAnsi" w:cstheme="majorHAnsi"/>
          <w:highlight w:val="cyan"/>
        </w:rPr>
        <w:t>Do strikes work?</w:t>
      </w:r>
      <w:r w:rsidRPr="00F71695">
        <w:rPr>
          <w:rStyle w:val="StyleUnderline"/>
          <w:rFonts w:asciiTheme="majorHAnsi" w:hAnsiTheme="majorHAnsi" w:cstheme="majorHAnsi"/>
        </w:rPr>
        <w:t xml:space="preserve"> </w:t>
      </w:r>
      <w:r w:rsidRPr="00F71695">
        <w:rPr>
          <w:rFonts w:asciiTheme="majorHAnsi" w:hAnsiTheme="majorHAnsi" w:cstheme="majorHAnsi"/>
          <w:sz w:val="16"/>
        </w:rPr>
        <w:t xml:space="preserve">For their part, </w:t>
      </w:r>
      <w:r w:rsidRPr="00F71695">
        <w:rPr>
          <w:rStyle w:val="StyleUnderline"/>
          <w:rFonts w:asciiTheme="majorHAnsi" w:hAnsiTheme="majorHAnsi" w:cstheme="majorHAnsi"/>
          <w:highlight w:val="cyan"/>
        </w:rPr>
        <w:t>employers say</w:t>
      </w:r>
      <w:r w:rsidRPr="00F71695">
        <w:rPr>
          <w:rFonts w:asciiTheme="majorHAnsi" w:hAnsiTheme="majorHAnsi" w:cstheme="majorHAnsi"/>
          <w:sz w:val="16"/>
        </w:rPr>
        <w:t xml:space="preserve"> that </w:t>
      </w:r>
      <w:r w:rsidRPr="00F71695">
        <w:rPr>
          <w:rStyle w:val="StyleUnderline"/>
          <w:rFonts w:asciiTheme="majorHAnsi" w:hAnsiTheme="majorHAnsi" w:cstheme="majorHAnsi"/>
          <w:highlight w:val="cyan"/>
        </w:rPr>
        <w:t>they’re being fair,</w:t>
      </w:r>
      <w:r w:rsidRPr="00F71695">
        <w:rPr>
          <w:rFonts w:asciiTheme="majorHAnsi" w:hAnsiTheme="majorHAnsi" w:cstheme="majorHAnsi"/>
          <w:sz w:val="16"/>
        </w:rPr>
        <w:t xml:space="preserve"> and that </w:t>
      </w:r>
      <w:r w:rsidRPr="00F71695">
        <w:rPr>
          <w:rStyle w:val="StyleUnderline"/>
          <w:rFonts w:asciiTheme="majorHAnsi" w:hAnsiTheme="majorHAnsi" w:cstheme="majorHAnsi"/>
        </w:rPr>
        <w:t>workers are</w:t>
      </w:r>
      <w:r w:rsidRPr="00F71695">
        <w:rPr>
          <w:rFonts w:asciiTheme="majorHAnsi" w:hAnsiTheme="majorHAnsi" w:cstheme="majorHAnsi"/>
          <w:sz w:val="16"/>
        </w:rPr>
        <w:t xml:space="preserve"> being</w:t>
      </w:r>
      <w:r w:rsidRPr="00F71695">
        <w:rPr>
          <w:rStyle w:val="StyleUnderline"/>
          <w:rFonts w:asciiTheme="majorHAnsi" w:hAnsiTheme="majorHAnsi" w:cstheme="majorHAnsi"/>
        </w:rPr>
        <w:t xml:space="preserve"> unreasonable.</w:t>
      </w:r>
      <w:r w:rsidRPr="00F71695">
        <w:rPr>
          <w:rFonts w:asciiTheme="majorHAnsi" w:hAnsiTheme="majorHAnsi" w:cstheme="majorHAnsi"/>
          <w:sz w:val="16"/>
        </w:rPr>
        <w:t xml:space="preserve"> Kellogg provides workers with benefits and compensation that are among the industry’s best, a company spokesman, Kris Bahner, said in a statement. The company says it has not proposed moving any jobs from the Ready to Eat Cereal plants, which are the plants where the workers are striking, as part of negotiations. The San Antonio Symphony said, in a statement, that the union and the symphony agreed to a 25% reduction in weekly salary for the 2020-2021 season, but that because there were fewer performances and because fewer musicians could fit on stage because of social distancing guidelines, some musicians did make 80% less than they would have made in a normal season. The symphony needs to make “fundamental changes,” a spokesperson said, and it cannot afford to spend more than it makes through ticket sales and donations. Carolyn Jackson, the CEO of St. Vincent’s, where Deyo and hundreds of other </w:t>
      </w:r>
      <w:r w:rsidRPr="00F71695">
        <w:rPr>
          <w:rStyle w:val="StyleUnderline"/>
          <w:rFonts w:asciiTheme="majorHAnsi" w:hAnsiTheme="majorHAnsi" w:cstheme="majorHAnsi"/>
          <w:highlight w:val="cyan"/>
        </w:rPr>
        <w:t>nurses are striking</w:t>
      </w:r>
      <w:r w:rsidRPr="00F71695">
        <w:rPr>
          <w:rFonts w:asciiTheme="majorHAnsi" w:hAnsiTheme="majorHAnsi" w:cstheme="majorHAnsi"/>
          <w:sz w:val="16"/>
        </w:rPr>
        <w:t xml:space="preserve">, says that the nurses are trying to push a 1:4 nurse to patient ratio that Massachusetts voters rejected by a large margin in 2018. The hospital has done research and decided its staffing is appropriate, and that its staffing ratios are in fact better than most other hospitals in the state, she says. Ryan says the hospital announced it was </w:t>
      </w:r>
      <w:r w:rsidRPr="00F71695">
        <w:rPr>
          <w:rStyle w:val="StyleUnderline"/>
          <w:rFonts w:asciiTheme="majorHAnsi" w:hAnsiTheme="majorHAnsi" w:cstheme="majorHAnsi"/>
          <w:highlight w:val="cyan"/>
        </w:rPr>
        <w:t xml:space="preserve">hiring </w:t>
      </w:r>
      <w:r w:rsidRPr="00F71695">
        <w:rPr>
          <w:rStyle w:val="StyleUnderline"/>
          <w:rFonts w:asciiTheme="majorHAnsi" w:hAnsiTheme="majorHAnsi" w:cstheme="majorHAnsi"/>
        </w:rPr>
        <w:t xml:space="preserve">100 </w:t>
      </w:r>
      <w:r w:rsidRPr="00F71695">
        <w:rPr>
          <w:rStyle w:val="StyleUnderline"/>
          <w:rFonts w:asciiTheme="majorHAnsi" w:hAnsiTheme="majorHAnsi" w:cstheme="majorHAnsi"/>
          <w:highlight w:val="cyan"/>
        </w:rPr>
        <w:t>permanent replacement</w:t>
      </w:r>
      <w:r w:rsidRPr="00F71695">
        <w:rPr>
          <w:rStyle w:val="StyleUnderline"/>
          <w:rFonts w:asciiTheme="majorHAnsi" w:hAnsiTheme="majorHAnsi" w:cstheme="majorHAnsi"/>
        </w:rPr>
        <w:t xml:space="preserve"> </w:t>
      </w:r>
      <w:r w:rsidRPr="00F71695">
        <w:rPr>
          <w:rFonts w:asciiTheme="majorHAnsi" w:hAnsiTheme="majorHAnsi" w:cstheme="majorHAnsi"/>
          <w:sz w:val="16"/>
        </w:rPr>
        <w:t xml:space="preserve">nurses in May during a COVID-19 surge, and that the striking nurses are insisting on getting their old positions back. That </w:t>
      </w:r>
      <w:r w:rsidRPr="00F71695">
        <w:rPr>
          <w:rStyle w:val="StyleUnderline"/>
          <w:rFonts w:asciiTheme="majorHAnsi" w:hAnsiTheme="majorHAnsi" w:cstheme="majorHAnsi"/>
          <w:highlight w:val="cyan"/>
        </w:rPr>
        <w:t>the hospital is not budging</w:t>
      </w:r>
      <w:r w:rsidRPr="00F71695">
        <w:rPr>
          <w:rFonts w:asciiTheme="majorHAnsi" w:hAnsiTheme="majorHAnsi" w:cstheme="majorHAnsi"/>
          <w:sz w:val="16"/>
        </w:rPr>
        <w:t xml:space="preserve"> speaks to the fact that </w:t>
      </w:r>
      <w:r w:rsidRPr="00F71695">
        <w:rPr>
          <w:rStyle w:val="StyleUnderline"/>
          <w:rFonts w:asciiTheme="majorHAnsi" w:hAnsiTheme="majorHAnsi" w:cstheme="majorHAnsi"/>
          <w:highlight w:val="cyan"/>
        </w:rPr>
        <w:t>despite</w:t>
      </w:r>
      <w:r w:rsidRPr="00F71695">
        <w:rPr>
          <w:rStyle w:val="StyleUnderline"/>
          <w:rFonts w:asciiTheme="majorHAnsi" w:hAnsiTheme="majorHAnsi" w:cstheme="majorHAnsi"/>
        </w:rPr>
        <w:t xml:space="preserve"> this </w:t>
      </w:r>
      <w:r w:rsidRPr="00F71695">
        <w:rPr>
          <w:rStyle w:val="StyleUnderline"/>
          <w:rFonts w:asciiTheme="majorHAnsi" w:hAnsiTheme="majorHAnsi" w:cstheme="majorHAnsi"/>
          <w:highlight w:val="cyan"/>
        </w:rPr>
        <w:t>increase in worker activism</w:t>
      </w:r>
      <w:r w:rsidRPr="00F71695">
        <w:rPr>
          <w:rFonts w:asciiTheme="majorHAnsi" w:hAnsiTheme="majorHAnsi" w:cstheme="majorHAnsi"/>
          <w:sz w:val="16"/>
        </w:rPr>
        <w:t xml:space="preserve">, </w:t>
      </w:r>
      <w:r w:rsidRPr="00F71695">
        <w:rPr>
          <w:rStyle w:val="StyleUnderline"/>
          <w:rFonts w:asciiTheme="majorHAnsi" w:hAnsiTheme="majorHAnsi" w:cstheme="majorHAnsi"/>
        </w:rPr>
        <w:t xml:space="preserve">workers </w:t>
      </w:r>
      <w:r w:rsidRPr="00F71695">
        <w:rPr>
          <w:rStyle w:val="StyleUnderline"/>
          <w:rFonts w:asciiTheme="majorHAnsi" w:hAnsiTheme="majorHAnsi" w:cstheme="majorHAnsi"/>
          <w:highlight w:val="cyan"/>
        </w:rPr>
        <w:t>may not gain</w:t>
      </w:r>
      <w:r w:rsidRPr="00F71695">
        <w:rPr>
          <w:rFonts w:asciiTheme="majorHAnsi" w:hAnsiTheme="majorHAnsi" w:cstheme="majorHAnsi"/>
          <w:sz w:val="16"/>
        </w:rPr>
        <w:t xml:space="preserve"> much </w:t>
      </w:r>
      <w:r w:rsidRPr="00F71695">
        <w:rPr>
          <w:rStyle w:val="StyleUnderline"/>
          <w:rFonts w:asciiTheme="majorHAnsi" w:hAnsiTheme="majorHAnsi" w:cstheme="majorHAnsi"/>
        </w:rPr>
        <w:t xml:space="preserve">more power </w:t>
      </w:r>
      <w:r w:rsidRPr="00F71695">
        <w:rPr>
          <w:rFonts w:asciiTheme="majorHAnsi" w:hAnsiTheme="majorHAnsi" w:cstheme="majorHAnsi"/>
          <w:sz w:val="16"/>
        </w:rPr>
        <w:t xml:space="preserve">in the long run. </w:t>
      </w:r>
      <w:r w:rsidRPr="00F71695">
        <w:rPr>
          <w:rStyle w:val="StyleUnderline"/>
          <w:rFonts w:asciiTheme="majorHAnsi" w:hAnsiTheme="majorHAnsi" w:cstheme="majorHAnsi"/>
        </w:rPr>
        <w:t xml:space="preserve">Over the last </w:t>
      </w:r>
      <w:r w:rsidRPr="00F71695">
        <w:rPr>
          <w:rStyle w:val="StyleUnderline"/>
          <w:rFonts w:asciiTheme="majorHAnsi" w:hAnsiTheme="majorHAnsi" w:cstheme="majorHAnsi"/>
          <w:highlight w:val="cyan"/>
        </w:rPr>
        <w:t>40 years, the government</w:t>
      </w:r>
      <w:r w:rsidRPr="00F71695">
        <w:rPr>
          <w:rFonts w:asciiTheme="majorHAnsi" w:hAnsiTheme="majorHAnsi" w:cstheme="majorHAnsi"/>
          <w:sz w:val="16"/>
        </w:rPr>
        <w:t xml:space="preserve"> has </w:t>
      </w:r>
      <w:r w:rsidRPr="00F71695">
        <w:rPr>
          <w:rStyle w:val="StyleUnderline"/>
          <w:rFonts w:asciiTheme="majorHAnsi" w:hAnsiTheme="majorHAnsi" w:cstheme="majorHAnsi"/>
          <w:highlight w:val="cyan"/>
        </w:rPr>
        <w:t>made it</w:t>
      </w:r>
      <w:r w:rsidRPr="00F71695">
        <w:rPr>
          <w:rStyle w:val="StyleUnderline"/>
          <w:rFonts w:asciiTheme="majorHAnsi" w:hAnsiTheme="majorHAnsi" w:cstheme="majorHAnsi"/>
        </w:rPr>
        <w:t xml:space="preserve"> </w:t>
      </w:r>
      <w:r w:rsidRPr="00F71695">
        <w:rPr>
          <w:rFonts w:asciiTheme="majorHAnsi" w:hAnsiTheme="majorHAnsi" w:cstheme="majorHAnsi"/>
          <w:sz w:val="16"/>
        </w:rPr>
        <w:t xml:space="preserve">much </w:t>
      </w:r>
      <w:r w:rsidRPr="00F71695">
        <w:rPr>
          <w:rStyle w:val="StyleUnderline"/>
          <w:rFonts w:asciiTheme="majorHAnsi" w:hAnsiTheme="majorHAnsi" w:cstheme="majorHAnsi"/>
          <w:highlight w:val="cyan"/>
        </w:rPr>
        <w:t>more difficult for workers to</w:t>
      </w:r>
      <w:r w:rsidRPr="00F71695">
        <w:rPr>
          <w:rFonts w:asciiTheme="majorHAnsi" w:hAnsiTheme="majorHAnsi" w:cstheme="majorHAnsi"/>
          <w:sz w:val="16"/>
        </w:rPr>
        <w:t xml:space="preserve"> both form unions and to </w:t>
      </w:r>
      <w:r w:rsidRPr="00F71695">
        <w:rPr>
          <w:rStyle w:val="StyleUnderline"/>
          <w:rFonts w:asciiTheme="majorHAnsi" w:hAnsiTheme="majorHAnsi" w:cstheme="majorHAnsi"/>
          <w:highlight w:val="cyan"/>
        </w:rPr>
        <w:t>strike</w:t>
      </w:r>
      <w:r w:rsidRPr="00F71695">
        <w:rPr>
          <w:rFonts w:asciiTheme="majorHAnsi" w:hAnsiTheme="majorHAnsi" w:cstheme="majorHAnsi"/>
          <w:sz w:val="16"/>
          <w:highlight w:val="cyan"/>
        </w:rPr>
        <w:t>,</w:t>
      </w:r>
      <w:r w:rsidRPr="00F71695">
        <w:rPr>
          <w:rFonts w:asciiTheme="majorHAnsi" w:hAnsiTheme="majorHAnsi" w:cstheme="majorHAnsi"/>
          <w:sz w:val="16"/>
        </w:rPr>
        <w:t xml:space="preserve"> says Heidi Shierholz, the president of the Economic Policy Institute, a progressive think tank. </w:t>
      </w:r>
      <w:r w:rsidRPr="00F71695">
        <w:rPr>
          <w:rStyle w:val="StyleUnderline"/>
          <w:rFonts w:asciiTheme="majorHAnsi" w:hAnsiTheme="majorHAnsi" w:cstheme="majorHAnsi"/>
        </w:rPr>
        <w:t>Amazon was able to</w:t>
      </w:r>
      <w:r w:rsidRPr="00F71695">
        <w:rPr>
          <w:rFonts w:asciiTheme="majorHAnsi" w:hAnsiTheme="majorHAnsi" w:cstheme="majorHAnsi"/>
          <w:sz w:val="16"/>
        </w:rPr>
        <w:t xml:space="preserve"> effectively </w:t>
      </w:r>
      <w:r w:rsidRPr="00F71695">
        <w:rPr>
          <w:rStyle w:val="StyleUnderline"/>
          <w:rFonts w:asciiTheme="majorHAnsi" w:hAnsiTheme="majorHAnsi" w:cstheme="majorHAnsi"/>
        </w:rPr>
        <w:t xml:space="preserve">interfere in a union vote </w:t>
      </w:r>
      <w:r w:rsidRPr="00F71695">
        <w:rPr>
          <w:rFonts w:asciiTheme="majorHAnsi" w:hAnsiTheme="majorHAnsi" w:cstheme="majorHAnsi"/>
          <w:sz w:val="16"/>
        </w:rPr>
        <w:t xml:space="preserve">among its workers this spring, she says, </w:t>
      </w:r>
      <w:r w:rsidRPr="00F71695">
        <w:rPr>
          <w:rStyle w:val="StyleUnderline"/>
          <w:rFonts w:asciiTheme="majorHAnsi" w:hAnsiTheme="majorHAnsi" w:cstheme="majorHAnsi"/>
        </w:rPr>
        <w:t>preventing</w:t>
      </w:r>
      <w:r w:rsidRPr="00F71695">
        <w:rPr>
          <w:rFonts w:asciiTheme="majorHAnsi" w:hAnsiTheme="majorHAnsi" w:cstheme="majorHAnsi"/>
          <w:sz w:val="16"/>
        </w:rPr>
        <w:t xml:space="preserve"> the union from </w:t>
      </w:r>
      <w:r w:rsidRPr="00F71695">
        <w:rPr>
          <w:rStyle w:val="StyleUnderline"/>
          <w:rFonts w:asciiTheme="majorHAnsi" w:hAnsiTheme="majorHAnsi" w:cstheme="majorHAnsi"/>
        </w:rPr>
        <w:t>succeeding.</w:t>
      </w:r>
    </w:p>
    <w:p w14:paraId="12329432" w14:textId="77777777" w:rsidR="00AE11EA" w:rsidRPr="00F71695" w:rsidRDefault="00AE11EA" w:rsidP="00AE11EA">
      <w:pPr>
        <w:rPr>
          <w:rFonts w:asciiTheme="majorHAnsi" w:hAnsiTheme="majorHAnsi" w:cstheme="majorHAnsi"/>
        </w:rPr>
      </w:pPr>
    </w:p>
    <w:p w14:paraId="124D1844" w14:textId="77777777" w:rsidR="00AE11EA" w:rsidRPr="004F58CA" w:rsidRDefault="00AE11EA" w:rsidP="00AE11EA">
      <w:pPr>
        <w:pStyle w:val="Heading4"/>
        <w:rPr>
          <w:rFonts w:asciiTheme="majorHAnsi" w:hAnsiTheme="majorHAnsi" w:cstheme="majorHAnsi"/>
        </w:rPr>
      </w:pPr>
      <w:r w:rsidRPr="004F58CA">
        <w:rPr>
          <w:rFonts w:asciiTheme="majorHAnsi" w:hAnsiTheme="majorHAnsi" w:cstheme="majorHAnsi"/>
        </w:rPr>
        <w:lastRenderedPageBreak/>
        <w:t>A right to strike is the foundational aspect of collective workforce power and unionized negotiation. Myall 19</w:t>
      </w:r>
    </w:p>
    <w:p w14:paraId="32A8AED6" w14:textId="77777777" w:rsidR="00AE11EA" w:rsidRPr="004F58CA" w:rsidRDefault="00AE11EA" w:rsidP="00AE11EA">
      <w:pPr>
        <w:rPr>
          <w:rFonts w:asciiTheme="majorHAnsi" w:hAnsiTheme="majorHAnsi" w:cstheme="majorHAnsi"/>
        </w:rPr>
      </w:pPr>
      <w:r w:rsidRPr="004F58CA">
        <w:rPr>
          <w:rFonts w:asciiTheme="majorHAnsi" w:hAnsiTheme="majorHAnsi" w:cstheme="majorHAnsi"/>
        </w:rPr>
        <w:t>James Myall, MECEP’s lead on the inclusive economy, including research on labor issues, gender and racial equity, and health care policy. James conducts research and impact analyses, writes educational materials, and collaborates with partners. He is skilled in data collection, research, and statistical and policy analysis. He studied public policy and management at the University of Southern Maine and holds a master’s degree in ancient history and archaeology from the University of St. Andrews in Scotland. 4-17-2019, "Right to strike would level the playing field for public workers, with benefits for all of us," MECEP, https://www.mecep.org/blog/right-to-strike-would-level-the-playing-field-for-public-workers-with-benefits-for-all-of-us/, 10-26-2021//Aanya</w:t>
      </w:r>
    </w:p>
    <w:p w14:paraId="0C48222F" w14:textId="58A2973B" w:rsidR="00AE11EA" w:rsidRDefault="00AE11EA" w:rsidP="00AE11EA">
      <w:pPr>
        <w:rPr>
          <w:rFonts w:asciiTheme="majorHAnsi" w:hAnsiTheme="majorHAnsi" w:cstheme="majorHAnsi"/>
          <w:sz w:val="16"/>
        </w:rPr>
      </w:pPr>
      <w:r w:rsidRPr="004F58CA">
        <w:rPr>
          <w:rFonts w:asciiTheme="majorHAnsi" w:hAnsiTheme="majorHAnsi" w:cstheme="majorHAnsi"/>
          <w:sz w:val="16"/>
        </w:rPr>
        <w:t xml:space="preserve">The right to strike would </w:t>
      </w:r>
      <w:r w:rsidRPr="004F58CA">
        <w:rPr>
          <w:rStyle w:val="StyleUnderline"/>
          <w:rFonts w:asciiTheme="majorHAnsi" w:hAnsiTheme="majorHAnsi" w:cstheme="majorHAnsi"/>
          <w:highlight w:val="cyan"/>
        </w:rPr>
        <w:t>enable fairer negotiations</w:t>
      </w:r>
      <w:r w:rsidRPr="004F58CA">
        <w:rPr>
          <w:rStyle w:val="StyleUnderline"/>
          <w:rFonts w:asciiTheme="majorHAnsi" w:hAnsiTheme="majorHAnsi" w:cstheme="majorHAnsi"/>
        </w:rPr>
        <w:t xml:space="preserve"> </w:t>
      </w:r>
      <w:r w:rsidRPr="004F58CA">
        <w:rPr>
          <w:rStyle w:val="StyleUnderline"/>
          <w:rFonts w:asciiTheme="majorHAnsi" w:hAnsiTheme="majorHAnsi" w:cstheme="majorHAnsi"/>
          <w:highlight w:val="cyan"/>
        </w:rPr>
        <w:t>between</w:t>
      </w:r>
      <w:r w:rsidRPr="004F58CA">
        <w:rPr>
          <w:rStyle w:val="StyleUnderline"/>
          <w:rFonts w:asciiTheme="majorHAnsi" w:hAnsiTheme="majorHAnsi" w:cstheme="majorHAnsi"/>
        </w:rPr>
        <w:t xml:space="preserve"> public </w:t>
      </w:r>
      <w:r w:rsidRPr="004F58CA">
        <w:rPr>
          <w:rStyle w:val="StyleUnderline"/>
          <w:rFonts w:asciiTheme="majorHAnsi" w:hAnsiTheme="majorHAnsi" w:cstheme="majorHAnsi"/>
          <w:highlight w:val="cyan"/>
        </w:rPr>
        <w:t>workers and the government</w:t>
      </w:r>
      <w:r w:rsidRPr="004F58CA">
        <w:rPr>
          <w:rStyle w:val="StyleUnderline"/>
          <w:rFonts w:asciiTheme="majorHAnsi" w:hAnsiTheme="majorHAnsi" w:cstheme="majorHAnsi"/>
        </w:rPr>
        <w:t xml:space="preserve">. </w:t>
      </w:r>
      <w:r w:rsidRPr="004F58CA">
        <w:rPr>
          <w:rFonts w:asciiTheme="majorHAnsi" w:hAnsiTheme="majorHAnsi" w:cstheme="majorHAnsi"/>
          <w:sz w:val="16"/>
        </w:rPr>
        <w:t xml:space="preserve">All of us have reason to support that outcome. Research shows that union negotiations set the bar for working conditions with other employers. And as the largest employer in Maine, the state’s treatment of its workers has a big impact on working conditions in the private sector. </w:t>
      </w:r>
      <w:r w:rsidRPr="004F58CA">
        <w:rPr>
          <w:rStyle w:val="StyleUnderline"/>
          <w:rFonts w:asciiTheme="majorHAnsi" w:hAnsiTheme="majorHAnsi" w:cstheme="majorHAnsi"/>
          <w:highlight w:val="cyan"/>
        </w:rPr>
        <w:t>Unions support a fairer economy</w:t>
      </w:r>
      <w:r w:rsidRPr="004F58CA">
        <w:rPr>
          <w:rStyle w:val="StyleUnderline"/>
          <w:rFonts w:asciiTheme="majorHAnsi" w:hAnsiTheme="majorHAnsi" w:cstheme="majorHAnsi"/>
        </w:rPr>
        <w:t>.</w:t>
      </w:r>
      <w:r w:rsidRPr="004F58CA">
        <w:rPr>
          <w:rFonts w:asciiTheme="majorHAnsi" w:hAnsiTheme="majorHAnsi" w:cstheme="majorHAnsi"/>
          <w:sz w:val="16"/>
        </w:rPr>
        <w:t xml:space="preserve"> Periods of </w:t>
      </w:r>
      <w:r w:rsidRPr="004F58CA">
        <w:rPr>
          <w:rStyle w:val="StyleUnderline"/>
          <w:rFonts w:asciiTheme="majorHAnsi" w:hAnsiTheme="majorHAnsi" w:cstheme="majorHAnsi"/>
          <w:highlight w:val="cyan"/>
        </w:rPr>
        <w:t>high union membership</w:t>
      </w:r>
      <w:r w:rsidRPr="004F58CA">
        <w:rPr>
          <w:rFonts w:asciiTheme="majorHAnsi" w:hAnsiTheme="majorHAnsi" w:cstheme="majorHAnsi"/>
          <w:sz w:val="16"/>
        </w:rPr>
        <w:t xml:space="preserve"> are </w:t>
      </w:r>
      <w:r w:rsidRPr="004F58CA">
        <w:rPr>
          <w:rStyle w:val="StyleUnderline"/>
          <w:rFonts w:asciiTheme="majorHAnsi" w:hAnsiTheme="majorHAnsi" w:cstheme="majorHAnsi"/>
          <w:highlight w:val="cyan"/>
        </w:rPr>
        <w:t>associated with lower</w:t>
      </w:r>
      <w:r w:rsidRPr="004F58CA">
        <w:rPr>
          <w:rFonts w:asciiTheme="majorHAnsi" w:hAnsiTheme="majorHAnsi" w:cstheme="majorHAnsi"/>
          <w:sz w:val="16"/>
          <w:highlight w:val="cyan"/>
        </w:rPr>
        <w:t xml:space="preserve"> l</w:t>
      </w:r>
      <w:r w:rsidRPr="004F58CA">
        <w:rPr>
          <w:rFonts w:asciiTheme="majorHAnsi" w:hAnsiTheme="majorHAnsi" w:cstheme="majorHAnsi"/>
          <w:sz w:val="16"/>
        </w:rPr>
        <w:t xml:space="preserve">evels of </w:t>
      </w:r>
      <w:r w:rsidRPr="004F58CA">
        <w:rPr>
          <w:rStyle w:val="StyleUnderline"/>
          <w:rFonts w:asciiTheme="majorHAnsi" w:hAnsiTheme="majorHAnsi" w:cstheme="majorHAnsi"/>
          <w:highlight w:val="cyan"/>
        </w:rPr>
        <w:t>income inequality</w:t>
      </w:r>
      <w:r w:rsidRPr="004F58CA">
        <w:rPr>
          <w:rFonts w:asciiTheme="majorHAnsi" w:hAnsiTheme="majorHAnsi" w:cstheme="majorHAnsi"/>
          <w:sz w:val="16"/>
        </w:rPr>
        <w:t xml:space="preserve">, both nationally and in Maine. </w:t>
      </w:r>
      <w:r w:rsidRPr="004F58CA">
        <w:rPr>
          <w:rStyle w:val="StyleUnderline"/>
          <w:rFonts w:asciiTheme="majorHAnsi" w:hAnsiTheme="majorHAnsi" w:cstheme="majorHAnsi"/>
          <w:highlight w:val="cyan"/>
        </w:rPr>
        <w:t>Strong unions</w:t>
      </w:r>
      <w:r w:rsidRPr="004F58CA">
        <w:rPr>
          <w:rStyle w:val="StyleUnderline"/>
          <w:rFonts w:asciiTheme="majorHAnsi" w:hAnsiTheme="majorHAnsi" w:cstheme="majorHAnsi"/>
        </w:rPr>
        <w:t>,</w:t>
      </w:r>
      <w:r w:rsidRPr="004F58CA">
        <w:rPr>
          <w:rFonts w:asciiTheme="majorHAnsi" w:hAnsiTheme="majorHAnsi" w:cstheme="majorHAnsi"/>
          <w:sz w:val="16"/>
        </w:rPr>
        <w:t xml:space="preserve"> including public-sector unions, have a </w:t>
      </w:r>
      <w:r w:rsidRPr="004F58CA">
        <w:rPr>
          <w:rStyle w:val="StyleUnderline"/>
          <w:rFonts w:asciiTheme="majorHAnsi" w:hAnsiTheme="majorHAnsi" w:cstheme="majorHAnsi"/>
          <w:highlight w:val="cyan"/>
        </w:rPr>
        <w:t>critical role</w:t>
      </w:r>
      <w:r w:rsidRPr="004F58CA">
        <w:rPr>
          <w:rStyle w:val="StyleUnderline"/>
          <w:rFonts w:asciiTheme="majorHAnsi" w:hAnsiTheme="majorHAnsi" w:cstheme="majorHAnsi"/>
        </w:rPr>
        <w:t xml:space="preserve"> to</w:t>
      </w:r>
      <w:r w:rsidRPr="004F58CA">
        <w:rPr>
          <w:rFonts w:asciiTheme="majorHAnsi" w:hAnsiTheme="majorHAnsi" w:cstheme="majorHAnsi"/>
          <w:sz w:val="16"/>
        </w:rPr>
        <w:t xml:space="preserve"> play in </w:t>
      </w:r>
      <w:r w:rsidRPr="004F58CA">
        <w:rPr>
          <w:rStyle w:val="StyleUnderline"/>
          <w:rFonts w:asciiTheme="majorHAnsi" w:hAnsiTheme="majorHAnsi" w:cstheme="majorHAnsi"/>
          <w:highlight w:val="cyan"/>
        </w:rPr>
        <w:t>rebuilding a strong middle class</w:t>
      </w:r>
      <w:r w:rsidRPr="004F58CA">
        <w:rPr>
          <w:rStyle w:val="StyleUnderline"/>
          <w:rFonts w:asciiTheme="majorHAnsi" w:hAnsiTheme="majorHAnsi" w:cstheme="majorHAnsi"/>
        </w:rPr>
        <w:t>.</w:t>
      </w:r>
      <w:r w:rsidRPr="004F58CA">
        <w:rPr>
          <w:rFonts w:asciiTheme="majorHAnsi" w:hAnsiTheme="majorHAnsi" w:cstheme="majorHAnsi"/>
          <w:sz w:val="16"/>
        </w:rPr>
        <w:t xml:space="preserve"> Source: MECEP analysis of U.S. Centers for Medicare &amp; Medicaid Services, National Health Expenditure Survey data (spending by state of residence, 1991-2014). Adjusted for inflation using the Consumer Price Index, and for population using the U.S. Census Bureau’s population estimates. 2018 spending estimate from Maine Health Data Organization. Unions </w:t>
      </w:r>
      <w:r w:rsidRPr="004F58CA">
        <w:rPr>
          <w:rStyle w:val="StyleUnderline"/>
          <w:rFonts w:asciiTheme="majorHAnsi" w:hAnsiTheme="majorHAnsi" w:cstheme="majorHAnsi"/>
        </w:rPr>
        <w:t xml:space="preserve">help </w:t>
      </w:r>
      <w:r w:rsidRPr="004F58CA">
        <w:rPr>
          <w:rStyle w:val="StyleUnderline"/>
          <w:rFonts w:asciiTheme="majorHAnsi" w:hAnsiTheme="majorHAnsi" w:cstheme="majorHAnsi"/>
          <w:highlight w:val="cyan"/>
        </w:rPr>
        <w:t>combat inequities</w:t>
      </w:r>
      <w:r w:rsidRPr="004F58CA">
        <w:rPr>
          <w:rStyle w:val="StyleUnderline"/>
          <w:rFonts w:asciiTheme="majorHAnsi" w:hAnsiTheme="majorHAnsi" w:cstheme="majorHAnsi"/>
        </w:rPr>
        <w:t xml:space="preserve"> </w:t>
      </w:r>
      <w:r w:rsidRPr="004F58CA">
        <w:rPr>
          <w:rFonts w:asciiTheme="majorHAnsi" w:hAnsiTheme="majorHAnsi" w:cstheme="majorHAnsi"/>
          <w:sz w:val="16"/>
        </w:rPr>
        <w:t xml:space="preserve">within work places. Women and people of color in unions </w:t>
      </w:r>
      <w:r w:rsidRPr="004F58CA">
        <w:rPr>
          <w:rStyle w:val="StyleUnderline"/>
          <w:rFonts w:asciiTheme="majorHAnsi" w:hAnsiTheme="majorHAnsi" w:cstheme="majorHAnsi"/>
        </w:rPr>
        <w:t>face less wage discrimination than</w:t>
      </w:r>
      <w:r w:rsidRPr="004F58CA">
        <w:rPr>
          <w:rFonts w:asciiTheme="majorHAnsi" w:hAnsiTheme="majorHAnsi" w:cstheme="majorHAnsi"/>
          <w:sz w:val="16"/>
        </w:rPr>
        <w:t xml:space="preserve"> those in nonunion workplaces. On average, wages for nonunionized white women in Maine are 18 percent less than of those of white men. Among unionized workers, that inequality shrinks to just 9 percent. Similarly, women of color earn 26 percent less than men in nonunionized jobs; for unionized women of color, the wage gap shrinks to 17 percent.[i] All of us have a stake in the success of collective bargaining. But </w:t>
      </w:r>
      <w:r w:rsidRPr="004F58CA">
        <w:rPr>
          <w:rStyle w:val="Emphasis"/>
          <w:rFonts w:asciiTheme="majorHAnsi" w:hAnsiTheme="majorHAnsi" w:cstheme="majorHAnsi"/>
          <w:highlight w:val="cyan"/>
        </w:rPr>
        <w:t xml:space="preserve">a union without the right to strike loses </w:t>
      </w:r>
      <w:r w:rsidRPr="004F58CA">
        <w:rPr>
          <w:rStyle w:val="Emphasis"/>
          <w:rFonts w:asciiTheme="majorHAnsi" w:hAnsiTheme="majorHAnsi" w:cstheme="majorHAnsi"/>
        </w:rPr>
        <w:t xml:space="preserve">much of </w:t>
      </w:r>
      <w:r w:rsidRPr="004F58CA">
        <w:rPr>
          <w:rStyle w:val="Emphasis"/>
          <w:rFonts w:asciiTheme="majorHAnsi" w:hAnsiTheme="majorHAnsi" w:cstheme="majorHAnsi"/>
          <w:highlight w:val="cyan"/>
        </w:rPr>
        <w:t>its negotiating power.</w:t>
      </w:r>
      <w:r w:rsidRPr="004F58CA">
        <w:rPr>
          <w:rFonts w:asciiTheme="majorHAnsi" w:hAnsiTheme="majorHAnsi" w:cstheme="majorHAnsi"/>
          <w:sz w:val="16"/>
        </w:rPr>
        <w:t xml:space="preserve"> The </w:t>
      </w:r>
      <w:r w:rsidRPr="004F58CA">
        <w:rPr>
          <w:rStyle w:val="StyleUnderline"/>
          <w:rFonts w:asciiTheme="majorHAnsi" w:hAnsiTheme="majorHAnsi" w:cstheme="majorHAnsi"/>
          <w:highlight w:val="cyan"/>
        </w:rPr>
        <w:t>right to withdraw</w:t>
      </w:r>
      <w:r w:rsidRPr="004F58CA">
        <w:rPr>
          <w:rFonts w:asciiTheme="majorHAnsi" w:hAnsiTheme="majorHAnsi" w:cstheme="majorHAnsi"/>
          <w:sz w:val="16"/>
        </w:rPr>
        <w:t xml:space="preserve"> your </w:t>
      </w:r>
      <w:r w:rsidRPr="004F58CA">
        <w:rPr>
          <w:rStyle w:val="StyleUnderline"/>
          <w:rFonts w:asciiTheme="majorHAnsi" w:hAnsiTheme="majorHAnsi" w:cstheme="majorHAnsi"/>
          <w:highlight w:val="cyan"/>
        </w:rPr>
        <w:t>labor is the foundation of collective</w:t>
      </w:r>
      <w:r w:rsidRPr="004F58CA">
        <w:rPr>
          <w:rStyle w:val="StyleUnderline"/>
          <w:rFonts w:asciiTheme="majorHAnsi" w:hAnsiTheme="majorHAnsi" w:cstheme="majorHAnsi"/>
        </w:rPr>
        <w:t xml:space="preserve"> worker </w:t>
      </w:r>
      <w:r w:rsidRPr="004F58CA">
        <w:rPr>
          <w:rStyle w:val="StyleUnderline"/>
          <w:rFonts w:asciiTheme="majorHAnsi" w:hAnsiTheme="majorHAnsi" w:cstheme="majorHAnsi"/>
          <w:highlight w:val="cyan"/>
        </w:rPr>
        <w:t>action.</w:t>
      </w:r>
      <w:r w:rsidRPr="004F58CA">
        <w:rPr>
          <w:rFonts w:asciiTheme="majorHAnsi" w:hAnsiTheme="majorHAnsi" w:cstheme="majorHAnsi"/>
          <w:sz w:val="16"/>
        </w:rPr>
        <w:t xml:space="preserve"> When state employees or teachers are sitting across the negotiating table from their employers, </w:t>
      </w:r>
      <w:r w:rsidRPr="004F58CA">
        <w:rPr>
          <w:rStyle w:val="StyleUnderline"/>
          <w:rFonts w:asciiTheme="majorHAnsi" w:hAnsiTheme="majorHAnsi" w:cstheme="majorHAnsi"/>
          <w:highlight w:val="cyan"/>
        </w:rPr>
        <w:t>how much leverage</w:t>
      </w:r>
      <w:r w:rsidRPr="004F58CA">
        <w:rPr>
          <w:rStyle w:val="StyleUnderline"/>
          <w:rFonts w:asciiTheme="majorHAnsi" w:hAnsiTheme="majorHAnsi" w:cstheme="majorHAnsi"/>
        </w:rPr>
        <w:t xml:space="preserve"> do they</w:t>
      </w:r>
      <w:r w:rsidRPr="004F58CA">
        <w:rPr>
          <w:rFonts w:asciiTheme="majorHAnsi" w:hAnsiTheme="majorHAnsi" w:cstheme="majorHAnsi"/>
          <w:sz w:val="16"/>
        </w:rPr>
        <w:t xml:space="preserve"> really </w:t>
      </w:r>
      <w:r w:rsidRPr="004F58CA">
        <w:rPr>
          <w:rStyle w:val="StyleUnderline"/>
          <w:rFonts w:asciiTheme="majorHAnsi" w:hAnsiTheme="majorHAnsi" w:cstheme="majorHAnsi"/>
        </w:rPr>
        <w:t xml:space="preserve">have </w:t>
      </w:r>
      <w:r w:rsidRPr="004F58CA">
        <w:rPr>
          <w:rStyle w:val="StyleUnderline"/>
          <w:rFonts w:asciiTheme="majorHAnsi" w:hAnsiTheme="majorHAnsi" w:cstheme="majorHAnsi"/>
          <w:highlight w:val="cyan"/>
        </w:rPr>
        <w:t>when they can</w:t>
      </w:r>
      <w:r w:rsidRPr="004F58CA">
        <w:rPr>
          <w:rStyle w:val="StyleUnderline"/>
          <w:rFonts w:asciiTheme="majorHAnsi" w:hAnsiTheme="majorHAnsi" w:cstheme="majorHAnsi"/>
        </w:rPr>
        <w:t xml:space="preserve"> be </w:t>
      </w:r>
      <w:r w:rsidRPr="004F58CA">
        <w:rPr>
          <w:rStyle w:val="StyleUnderline"/>
          <w:rFonts w:asciiTheme="majorHAnsi" w:hAnsiTheme="majorHAnsi" w:cstheme="majorHAnsi"/>
          <w:highlight w:val="cyan"/>
        </w:rPr>
        <w:t>made to work without a contract?</w:t>
      </w:r>
      <w:r w:rsidRPr="004F58CA">
        <w:rPr>
          <w:rStyle w:val="StyleUnderline"/>
          <w:rFonts w:asciiTheme="majorHAnsi" w:hAnsiTheme="majorHAnsi" w:cstheme="majorHAnsi"/>
        </w:rPr>
        <w:t xml:space="preserve"> </w:t>
      </w:r>
      <w:r w:rsidRPr="004F58CA">
        <w:rPr>
          <w:rFonts w:asciiTheme="majorHAnsi" w:hAnsiTheme="majorHAnsi" w:cstheme="majorHAnsi"/>
          <w:sz w:val="16"/>
        </w:rPr>
        <w:t xml:space="preserve">It’s like negotiating the price of a car when the salesman knows you’re going to have to buy it — whatever the final price is. </w:t>
      </w:r>
      <w:r w:rsidRPr="004F58CA">
        <w:rPr>
          <w:rStyle w:val="StyleUnderline"/>
          <w:rFonts w:asciiTheme="majorHAnsi" w:hAnsiTheme="majorHAnsi" w:cstheme="majorHAnsi"/>
          <w:highlight w:val="cyan"/>
        </w:rPr>
        <w:t>Research confirms</w:t>
      </w:r>
      <w:r w:rsidRPr="004F58CA">
        <w:rPr>
          <w:rStyle w:val="StyleUnderline"/>
          <w:rFonts w:asciiTheme="majorHAnsi" w:hAnsiTheme="majorHAnsi" w:cstheme="majorHAnsi"/>
        </w:rPr>
        <w:t xml:space="preserve"> that public-sector </w:t>
      </w:r>
      <w:r w:rsidRPr="004F58CA">
        <w:rPr>
          <w:rStyle w:val="StyleUnderline"/>
          <w:rFonts w:asciiTheme="majorHAnsi" w:hAnsiTheme="majorHAnsi" w:cstheme="majorHAnsi"/>
          <w:highlight w:val="cyan"/>
        </w:rPr>
        <w:t>unions are less effective without the right to strike</w:t>
      </w:r>
      <w:r w:rsidRPr="004F58CA">
        <w:rPr>
          <w:rStyle w:val="StyleUnderline"/>
          <w:rFonts w:asciiTheme="majorHAnsi" w:hAnsiTheme="majorHAnsi" w:cstheme="majorHAnsi"/>
        </w:rPr>
        <w:t>.</w:t>
      </w:r>
      <w:r w:rsidRPr="004F58CA">
        <w:rPr>
          <w:rFonts w:asciiTheme="majorHAnsi" w:hAnsiTheme="majorHAnsi" w:cstheme="majorHAnsi"/>
          <w:sz w:val="16"/>
        </w:rPr>
        <w:t xml:space="preserve"> Public </w:t>
      </w:r>
      <w:r w:rsidRPr="004F58CA">
        <w:rPr>
          <w:rStyle w:val="StyleUnderline"/>
          <w:rFonts w:asciiTheme="majorHAnsi" w:hAnsiTheme="majorHAnsi" w:cstheme="majorHAnsi"/>
        </w:rPr>
        <w:t xml:space="preserve">employees with a right to strike </w:t>
      </w:r>
      <w:r w:rsidRPr="004F58CA">
        <w:rPr>
          <w:rStyle w:val="StyleUnderline"/>
          <w:rFonts w:asciiTheme="majorHAnsi" w:hAnsiTheme="majorHAnsi" w:cstheme="majorHAnsi"/>
          <w:highlight w:val="cyan"/>
        </w:rPr>
        <w:t>earn</w:t>
      </w:r>
      <w:r w:rsidRPr="004F58CA">
        <w:rPr>
          <w:rStyle w:val="StyleUnderline"/>
          <w:rFonts w:asciiTheme="majorHAnsi" w:hAnsiTheme="majorHAnsi" w:cstheme="majorHAnsi"/>
        </w:rPr>
        <w:t xml:space="preserve"> between 2 percent and </w:t>
      </w:r>
      <w:r w:rsidRPr="004F58CA">
        <w:rPr>
          <w:rStyle w:val="StyleUnderline"/>
          <w:rFonts w:asciiTheme="majorHAnsi" w:hAnsiTheme="majorHAnsi" w:cstheme="majorHAnsi"/>
          <w:highlight w:val="cyan"/>
        </w:rPr>
        <w:t>5 percent more</w:t>
      </w:r>
      <w:r w:rsidRPr="004F58CA">
        <w:rPr>
          <w:rFonts w:asciiTheme="majorHAnsi" w:hAnsiTheme="majorHAnsi" w:cstheme="majorHAnsi"/>
          <w:sz w:val="16"/>
        </w:rPr>
        <w:t xml:space="preserve"> than those without it.[ii] While that’s a meaningful increase for those workers, it also </w:t>
      </w:r>
      <w:r w:rsidRPr="004F58CA">
        <w:rPr>
          <w:rStyle w:val="StyleUnderline"/>
          <w:rFonts w:asciiTheme="majorHAnsi" w:hAnsiTheme="majorHAnsi" w:cstheme="majorHAnsi"/>
        </w:rPr>
        <w:t xml:space="preserve">should </w:t>
      </w:r>
      <w:r w:rsidRPr="004F58CA">
        <w:rPr>
          <w:rStyle w:val="StyleUnderline"/>
          <w:rFonts w:asciiTheme="majorHAnsi" w:hAnsiTheme="majorHAnsi" w:cstheme="majorHAnsi"/>
          <w:highlight w:val="cyan"/>
        </w:rPr>
        <w:t xml:space="preserve">assuage </w:t>
      </w:r>
      <w:r w:rsidRPr="004F58CA">
        <w:rPr>
          <w:rStyle w:val="StyleUnderline"/>
          <w:rFonts w:asciiTheme="majorHAnsi" w:hAnsiTheme="majorHAnsi" w:cstheme="majorHAnsi"/>
        </w:rPr>
        <w:t>any</w:t>
      </w:r>
      <w:r w:rsidRPr="004F58CA">
        <w:rPr>
          <w:rStyle w:val="StyleUnderline"/>
          <w:rFonts w:asciiTheme="majorHAnsi" w:hAnsiTheme="majorHAnsi" w:cstheme="majorHAnsi"/>
          <w:highlight w:val="cyan"/>
        </w:rPr>
        <w:t xml:space="preserve"> fears</w:t>
      </w:r>
      <w:r w:rsidRPr="004F58CA">
        <w:rPr>
          <w:rFonts w:asciiTheme="majorHAnsi" w:hAnsiTheme="majorHAnsi" w:cstheme="majorHAnsi"/>
          <w:sz w:val="16"/>
        </w:rPr>
        <w:t xml:space="preserve"> that a right to strike </w:t>
      </w:r>
      <w:r w:rsidRPr="004F58CA">
        <w:rPr>
          <w:rStyle w:val="StyleUnderline"/>
          <w:rFonts w:asciiTheme="majorHAnsi" w:hAnsiTheme="majorHAnsi" w:cstheme="majorHAnsi"/>
          <w:highlight w:val="cyan"/>
        </w:rPr>
        <w:t>would lead to excessive pay increases</w:t>
      </w:r>
      <w:r w:rsidRPr="004F58CA">
        <w:rPr>
          <w:rStyle w:val="StyleUnderline"/>
          <w:rFonts w:asciiTheme="majorHAnsi" w:hAnsiTheme="majorHAnsi" w:cstheme="majorHAnsi"/>
        </w:rPr>
        <w:t xml:space="preserve"> or employees abusing</w:t>
      </w:r>
      <w:r w:rsidRPr="004F58CA">
        <w:rPr>
          <w:rFonts w:asciiTheme="majorHAnsi" w:hAnsiTheme="majorHAnsi" w:cstheme="majorHAnsi"/>
          <w:sz w:val="16"/>
        </w:rPr>
        <w:t xml:space="preserve"> their new right. LD 900, “An Act to Expand the Rights of Public Employees Under the Maine Labor Laws,” ensures that Maine’s public-sector workers will have the same collective bargaining rights as other employees in Maine. The bill would </w:t>
      </w:r>
      <w:r w:rsidRPr="004F58CA">
        <w:rPr>
          <w:rStyle w:val="StyleUnderline"/>
          <w:rFonts w:asciiTheme="majorHAnsi" w:hAnsiTheme="majorHAnsi" w:cstheme="majorHAnsi"/>
          <w:highlight w:val="cyan"/>
        </w:rPr>
        <w:t>strengthen</w:t>
      </w:r>
      <w:r w:rsidRPr="004F58CA">
        <w:rPr>
          <w:rStyle w:val="StyleUnderline"/>
          <w:rFonts w:asciiTheme="majorHAnsi" w:hAnsiTheme="majorHAnsi" w:cstheme="majorHAnsi"/>
        </w:rPr>
        <w:t xml:space="preserve"> the </w:t>
      </w:r>
      <w:r w:rsidRPr="004F58CA">
        <w:rPr>
          <w:rStyle w:val="StyleUnderline"/>
          <w:rFonts w:asciiTheme="majorHAnsi" w:hAnsiTheme="majorHAnsi" w:cstheme="majorHAnsi"/>
          <w:highlight w:val="cyan"/>
        </w:rPr>
        <w:t>ability</w:t>
      </w:r>
      <w:r w:rsidRPr="004F58CA">
        <w:rPr>
          <w:rFonts w:asciiTheme="majorHAnsi" w:hAnsiTheme="majorHAnsi" w:cstheme="majorHAnsi"/>
          <w:sz w:val="16"/>
        </w:rPr>
        <w:t xml:space="preserve"> of Maine’s public-sector workers </w:t>
      </w:r>
      <w:r w:rsidRPr="004F58CA">
        <w:rPr>
          <w:rStyle w:val="StyleUnderline"/>
          <w:rFonts w:asciiTheme="majorHAnsi" w:hAnsiTheme="majorHAnsi" w:cstheme="majorHAnsi"/>
          <w:highlight w:val="cyan"/>
        </w:rPr>
        <w:t>to negotiate,</w:t>
      </w:r>
      <w:r w:rsidRPr="004F58CA">
        <w:rPr>
          <w:rStyle w:val="StyleUnderline"/>
          <w:rFonts w:asciiTheme="majorHAnsi" w:hAnsiTheme="majorHAnsi" w:cstheme="majorHAnsi"/>
        </w:rPr>
        <w:t xml:space="preserve"> resulting in </w:t>
      </w:r>
      <w:r w:rsidRPr="004F58CA">
        <w:rPr>
          <w:rStyle w:val="StyleUnderline"/>
          <w:rFonts w:asciiTheme="majorHAnsi" w:hAnsiTheme="majorHAnsi" w:cstheme="majorHAnsi"/>
          <w:highlight w:val="cyan"/>
        </w:rPr>
        <w:t>higher wagers</w:t>
      </w:r>
      <w:r w:rsidRPr="004F58CA">
        <w:rPr>
          <w:rStyle w:val="StyleUnderline"/>
          <w:rFonts w:asciiTheme="majorHAnsi" w:hAnsiTheme="majorHAnsi" w:cstheme="majorHAnsi"/>
        </w:rPr>
        <w:t>,</w:t>
      </w:r>
      <w:r w:rsidRPr="004F58CA">
        <w:rPr>
          <w:rFonts w:asciiTheme="majorHAnsi" w:hAnsiTheme="majorHAnsi" w:cstheme="majorHAnsi"/>
          <w:sz w:val="16"/>
        </w:rPr>
        <w:t xml:space="preserve"> a more level playing field, and a fairer economy for all of us.</w:t>
      </w:r>
    </w:p>
    <w:p w14:paraId="7090A4D9" w14:textId="781100AE" w:rsidR="008774CB" w:rsidRDefault="008774CB" w:rsidP="00AE11EA">
      <w:pPr>
        <w:rPr>
          <w:rFonts w:asciiTheme="majorHAnsi" w:hAnsiTheme="majorHAnsi" w:cstheme="majorHAnsi"/>
          <w:sz w:val="16"/>
        </w:rPr>
      </w:pPr>
    </w:p>
    <w:p w14:paraId="3F540A1F" w14:textId="16152B4B" w:rsidR="008774CB" w:rsidRDefault="008774CB" w:rsidP="00AE11EA">
      <w:pPr>
        <w:rPr>
          <w:rFonts w:asciiTheme="majorHAnsi" w:hAnsiTheme="majorHAnsi" w:cstheme="majorHAnsi"/>
          <w:sz w:val="16"/>
        </w:rPr>
      </w:pPr>
    </w:p>
    <w:p w14:paraId="01440696" w14:textId="7A85CEC9" w:rsidR="003C7311" w:rsidRDefault="007A3B46" w:rsidP="007A3B46">
      <w:pPr>
        <w:pStyle w:val="Heading3"/>
      </w:pPr>
      <w:r>
        <w:lastRenderedPageBreak/>
        <w:t>Underview</w:t>
      </w:r>
    </w:p>
    <w:p w14:paraId="7A5AEABB" w14:textId="0D841DBB" w:rsidR="007A3B46" w:rsidRPr="007A3B46" w:rsidRDefault="007A3B46" w:rsidP="007A3B46">
      <w:pPr>
        <w:pStyle w:val="Heading4"/>
      </w:pPr>
      <w:proofErr w:type="gramStart"/>
      <w:r w:rsidRPr="007A3B46">
        <w:t>Yes</w:t>
      </w:r>
      <w:proofErr w:type="gramEnd"/>
      <w:r w:rsidRPr="007A3B46">
        <w:t xml:space="preserve"> 1AR Theory—</w:t>
      </w:r>
      <w:r>
        <w:t>protects the time-crunched 1AR</w:t>
      </w:r>
      <w:r w:rsidR="00FA248E">
        <w:t>—</w:t>
      </w:r>
      <w:r>
        <w:t xml:space="preserve">and </w:t>
      </w:r>
      <w:r w:rsidRPr="007A3B46">
        <w:t>anything else ince</w:t>
      </w:r>
      <w:r>
        <w:t>ntivi</w:t>
      </w:r>
      <w:r w:rsidRPr="007A3B46">
        <w:t xml:space="preserve">zes </w:t>
      </w:r>
      <w:r>
        <w:t>1NC infinite abus</w:t>
      </w:r>
      <w:r w:rsidRPr="007A3B46">
        <w:t>e which o</w:t>
      </w:r>
      <w:r>
        <w:t>utwei</w:t>
      </w:r>
      <w:r w:rsidRPr="007A3B46">
        <w:t xml:space="preserve">ghs on severity. </w:t>
      </w:r>
    </w:p>
    <w:sectPr w:rsidR="007A3B46" w:rsidRPr="007A3B4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A2413F" w14:textId="77777777" w:rsidR="00BA0F9B" w:rsidRDefault="00BA0F9B" w:rsidP="007A3B46">
      <w:pPr>
        <w:spacing w:after="0" w:line="240" w:lineRule="auto"/>
      </w:pPr>
      <w:r>
        <w:separator/>
      </w:r>
    </w:p>
  </w:endnote>
  <w:endnote w:type="continuationSeparator" w:id="0">
    <w:p w14:paraId="4BF156D8" w14:textId="77777777" w:rsidR="00BA0F9B" w:rsidRDefault="00BA0F9B" w:rsidP="007A3B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imes New Roman">
    <w:altName w:val="Times New Roman"/>
    <w:panose1 w:val="020B0604020202020204"/>
    <w:charset w:val="00"/>
    <w:family w:val="roman"/>
    <w:pitch w:val="default"/>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7E10C7" w14:textId="77777777" w:rsidR="00BA0F9B" w:rsidRDefault="00BA0F9B" w:rsidP="007A3B46">
      <w:pPr>
        <w:spacing w:after="0" w:line="240" w:lineRule="auto"/>
      </w:pPr>
      <w:r>
        <w:separator/>
      </w:r>
    </w:p>
  </w:footnote>
  <w:footnote w:type="continuationSeparator" w:id="0">
    <w:p w14:paraId="160CB1B0" w14:textId="77777777" w:rsidR="00BA0F9B" w:rsidRDefault="00BA0F9B" w:rsidP="007A3B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8704338"/>
    <w:multiLevelType w:val="hybridMultilevel"/>
    <w:tmpl w:val="7F78823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CF512C5"/>
    <w:multiLevelType w:val="hybridMultilevel"/>
    <w:tmpl w:val="679A10B2"/>
    <w:lvl w:ilvl="0" w:tplc="46FA55DA">
      <w:start w:val="1"/>
      <w:numFmt w:val="upperLetter"/>
      <w:lvlText w:val="%1)"/>
      <w:lvlJc w:val="left"/>
      <w:pPr>
        <w:ind w:left="360" w:hanging="360"/>
      </w:pPr>
      <w:rPr>
        <w:rFonts w:hint="default"/>
      </w:rPr>
    </w:lvl>
    <w:lvl w:ilvl="1" w:tplc="FFA617F0">
      <w:start w:val="1"/>
      <w:numFmt w:val="upperLetter"/>
      <w:lvlText w:val="%2."/>
      <w:lvlJc w:val="left"/>
      <w:pPr>
        <w:ind w:left="0" w:hanging="360"/>
      </w:pPr>
      <w:rPr>
        <w:rFonts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F170E06"/>
    <w:multiLevelType w:val="hybridMultilevel"/>
    <w:tmpl w:val="9A02A80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EC86DCD"/>
    <w:multiLevelType w:val="hybridMultilevel"/>
    <w:tmpl w:val="465A3FE6"/>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4"/>
  </w:num>
  <w:num w:numId="14">
    <w:abstractNumId w:val="13"/>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C731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43F7"/>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C7311"/>
    <w:rsid w:val="003D5EA8"/>
    <w:rsid w:val="003D7B28"/>
    <w:rsid w:val="003E305E"/>
    <w:rsid w:val="003E34DB"/>
    <w:rsid w:val="003E5302"/>
    <w:rsid w:val="003E5BF1"/>
    <w:rsid w:val="003F2452"/>
    <w:rsid w:val="003F41EA"/>
    <w:rsid w:val="003F7DF0"/>
    <w:rsid w:val="004039AF"/>
    <w:rsid w:val="00407AFF"/>
    <w:rsid w:val="0041155D"/>
    <w:rsid w:val="0041287B"/>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46"/>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774CB"/>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1EA"/>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68F"/>
    <w:rsid w:val="00B75C54"/>
    <w:rsid w:val="00B8710E"/>
    <w:rsid w:val="00B92A93"/>
    <w:rsid w:val="00BA0F9B"/>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248E"/>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8B1025"/>
  <w14:defaultImageDpi w14:val="300"/>
  <w15:docId w15:val="{D716A319-4EEB-2942-9FBC-137F69F0F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A248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A248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A248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FA248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4,No Spacing21,CD - Cite,Heading 2 Char2 Char,Heading 2 Char1 Char Char,t, Ch,TAG,no read,No Spacing211,ta,Ta,Ca,small space,Heading 21,No Spacing12,Tags,T"/>
    <w:basedOn w:val="Normal"/>
    <w:next w:val="Normal"/>
    <w:link w:val="Heading4Char"/>
    <w:uiPriority w:val="9"/>
    <w:unhideWhenUsed/>
    <w:qFormat/>
    <w:rsid w:val="00FA248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A248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A248E"/>
  </w:style>
  <w:style w:type="character" w:customStyle="1" w:styleId="Heading1Char">
    <w:name w:val="Heading 1 Char"/>
    <w:aliases w:val="Pocket Char"/>
    <w:basedOn w:val="DefaultParagraphFont"/>
    <w:link w:val="Heading1"/>
    <w:uiPriority w:val="9"/>
    <w:rsid w:val="00FA248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A248E"/>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FA248E"/>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4 Char,No Spacing21 Char,CD - Cite Char,Heading 2 Char2 Char Char,Heading 2 Char1 Char Char Char,t Char"/>
    <w:basedOn w:val="DefaultParagraphFont"/>
    <w:link w:val="Heading4"/>
    <w:uiPriority w:val="9"/>
    <w:rsid w:val="00FA248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A248E"/>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FA248E"/>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Emphasis1"/>
    <w:uiPriority w:val="20"/>
    <w:qFormat/>
    <w:rsid w:val="00FA248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A248E"/>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FA248E"/>
    <w:rPr>
      <w:color w:val="auto"/>
      <w:u w:val="none"/>
    </w:rPr>
  </w:style>
  <w:style w:type="paragraph" w:styleId="DocumentMap">
    <w:name w:val="Document Map"/>
    <w:basedOn w:val="Normal"/>
    <w:link w:val="DocumentMapChar"/>
    <w:uiPriority w:val="99"/>
    <w:semiHidden/>
    <w:unhideWhenUsed/>
    <w:rsid w:val="00FA248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A248E"/>
    <w:rPr>
      <w:rFonts w:ascii="Lucida Grande" w:hAnsi="Lucida Grande" w:cs="Lucida Grande"/>
    </w:rPr>
  </w:style>
  <w:style w:type="paragraph" w:customStyle="1" w:styleId="Emphasis1">
    <w:name w:val="Emphasis1"/>
    <w:basedOn w:val="Normal"/>
    <w:link w:val="Emphasis"/>
    <w:uiPriority w:val="20"/>
    <w:qFormat/>
    <w:rsid w:val="00AE11EA"/>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AE11E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Strong">
    <w:name w:val="Strong"/>
    <w:aliases w:val="8 pt font,Citation Char Char1 Char Char Char Char Char,Cut,Small 1,Citation Char Char Char1,Read Char Char1"/>
    <w:basedOn w:val="DefaultParagraphFont"/>
    <w:uiPriority w:val="22"/>
    <w:qFormat/>
    <w:rsid w:val="00AE11EA"/>
    <w:rPr>
      <w:b/>
      <w:bCs/>
    </w:rPr>
  </w:style>
  <w:style w:type="paragraph" w:customStyle="1" w:styleId="Unformatted">
    <w:name w:val="Unformatted"/>
    <w:basedOn w:val="Normal"/>
    <w:qFormat/>
    <w:rsid w:val="00AE11EA"/>
    <w:rPr>
      <w:rFonts w:ascii="imes New Roman" w:hAnsi="imes New Roman"/>
    </w:rPr>
  </w:style>
  <w:style w:type="paragraph" w:styleId="ListParagraph">
    <w:name w:val="List Paragraph"/>
    <w:basedOn w:val="Normal"/>
    <w:uiPriority w:val="34"/>
    <w:rsid w:val="00AE11EA"/>
    <w:pPr>
      <w:ind w:left="720"/>
      <w:contextualSpacing/>
    </w:pPr>
  </w:style>
  <w:style w:type="paragraph" w:styleId="FootnoteText">
    <w:name w:val="footnote text"/>
    <w:basedOn w:val="Normal"/>
    <w:link w:val="FootnoteTextChar"/>
    <w:uiPriority w:val="99"/>
    <w:unhideWhenUsed/>
    <w:qFormat/>
    <w:rsid w:val="007A3B46"/>
    <w:pPr>
      <w:suppressAutoHyphens/>
    </w:pPr>
    <w:rPr>
      <w:rFonts w:ascii="Times New Roman" w:eastAsia="Times New Roman" w:hAnsi="Times New Roman" w:cs="Times New Roman"/>
      <w:sz w:val="20"/>
      <w:szCs w:val="20"/>
      <w:lang w:eastAsia="zh-CN"/>
    </w:rPr>
  </w:style>
  <w:style w:type="character" w:customStyle="1" w:styleId="FootnoteTextChar">
    <w:name w:val="Footnote Text Char"/>
    <w:basedOn w:val="DefaultParagraphFont"/>
    <w:link w:val="FootnoteText"/>
    <w:uiPriority w:val="99"/>
    <w:rsid w:val="007A3B46"/>
    <w:rPr>
      <w:rFonts w:ascii="Times New Roman" w:eastAsia="Times New Roman" w:hAnsi="Times New Roman" w:cs="Times New Roman"/>
      <w:sz w:val="20"/>
      <w:szCs w:val="20"/>
      <w:lang w:eastAsia="zh-CN"/>
    </w:rPr>
  </w:style>
  <w:style w:type="character" w:styleId="FootnoteReference">
    <w:name w:val="footnote reference"/>
    <w:aliases w:val="FN Ref,footnote reference,fr,o,FR,(NECG) Footnote Reference"/>
    <w:uiPriority w:val="99"/>
    <w:unhideWhenUsed/>
    <w:qFormat/>
    <w:rsid w:val="007A3B46"/>
    <w:rPr>
      <w:vertAlign w:val="superscript"/>
    </w:rPr>
  </w:style>
  <w:style w:type="paragraph" w:styleId="Revision">
    <w:name w:val="Revision"/>
    <w:hidden/>
    <w:uiPriority w:val="99"/>
    <w:semiHidden/>
    <w:rsid w:val="007A3B46"/>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pi.org/publication/secular-stagnation/)//BB"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echnologyreview.com/2017/06/27/150948/how-the-brain-seeks-pleasure-and-avoids-pain/" TargetMode="External"/><Relationship Id="rId5" Type="http://schemas.openxmlformats.org/officeDocument/2006/relationships/numbering" Target="numbering.xml"/><Relationship Id="rId15" Type="http://schemas.openxmlformats.org/officeDocument/2006/relationships/image" Target="media/image2.png"/><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nlrb.go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nyagho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013F5CC-8323-1E4C-9270-EE07BB7C77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16</Pages>
  <Words>9072</Words>
  <Characters>51714</Characters>
  <Application>Microsoft Office Word</Application>
  <DocSecurity>0</DocSecurity>
  <Lines>430</Lines>
  <Paragraphs>121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60665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 G</cp:lastModifiedBy>
  <cp:revision>5</cp:revision>
  <dcterms:created xsi:type="dcterms:W3CDTF">2021-10-27T18:12:00Z</dcterms:created>
  <dcterms:modified xsi:type="dcterms:W3CDTF">2021-10-30T18:24:00Z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