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50221" w14:textId="06121C8E" w:rsidR="00F71695" w:rsidRPr="00F71695" w:rsidRDefault="00F71695" w:rsidP="00F71695">
      <w:pPr>
        <w:pStyle w:val="Heading2"/>
      </w:pPr>
      <w:r w:rsidRPr="00F71695">
        <w:t>1AC Blue Key Round 1</w:t>
      </w:r>
    </w:p>
    <w:p w14:paraId="5E2398C3" w14:textId="1BAC696C" w:rsidR="00F71695" w:rsidRDefault="00F71695" w:rsidP="00F71695">
      <w:pPr>
        <w:pStyle w:val="Heading2"/>
      </w:pPr>
      <w:r>
        <w:lastRenderedPageBreak/>
        <w:t>Framing</w:t>
      </w:r>
    </w:p>
    <w:p w14:paraId="76D6F0E8" w14:textId="274A080D"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 xml:space="preserve">The meta-ethic is substantive moral naturalism. Prefer – </w:t>
      </w:r>
      <w:r w:rsidRPr="00F71695">
        <w:rPr>
          <w:rFonts w:asciiTheme="majorHAnsi" w:eastAsia="Times New Roman" w:hAnsiTheme="majorHAnsi" w:cstheme="majorHAnsi"/>
          <w:vanish/>
          <w:sz w:val="16"/>
          <w:szCs w:val="16"/>
        </w:rPr>
        <w:t>Bottom of Form</w:t>
      </w:r>
    </w:p>
    <w:p w14:paraId="2EE4E25A" w14:textId="77777777"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[1] Empiricism – naturalism is the only objective way to derive experiences for normative values based on the real world around us</w:t>
      </w:r>
    </w:p>
    <w:p w14:paraId="1DCC6A18" w14:textId="77777777"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[2] All other theories collapse – epistemological guidance is predisposed with a physical cognitive capacity to act which is reliant on the natural world.</w:t>
      </w:r>
    </w:p>
    <w:p w14:paraId="460ED490" w14:textId="77777777"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 xml:space="preserve">The standard is maximizing expected well-being. Prefer – </w:t>
      </w:r>
    </w:p>
    <w:p w14:paraId="41FD7AD8" w14:textId="77777777"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 xml:space="preserve">[1] Actor specificity – Governments must aggregate with util because their policies benefit some and harm others so side constraints freeze state action. Actor spec comes first – different agents have different ethical standings – takes out calc indicts because it proves the </w:t>
      </w:r>
      <w:proofErr w:type="spellStart"/>
      <w:r w:rsidRPr="00F71695">
        <w:rPr>
          <w:rFonts w:asciiTheme="majorHAnsi" w:hAnsiTheme="majorHAnsi" w:cstheme="majorHAnsi"/>
        </w:rPr>
        <w:t>fwrk</w:t>
      </w:r>
      <w:proofErr w:type="spellEnd"/>
      <w:r w:rsidRPr="00F71695">
        <w:rPr>
          <w:rFonts w:asciiTheme="majorHAnsi" w:hAnsiTheme="majorHAnsi" w:cstheme="majorHAnsi"/>
        </w:rPr>
        <w:t xml:space="preserve"> is empirically used.</w:t>
      </w:r>
    </w:p>
    <w:p w14:paraId="345E84D7" w14:textId="77777777"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[2] Ground – Both debaters have ground to engage under util – </w:t>
      </w:r>
      <w:proofErr w:type="spellStart"/>
      <w:r w:rsidRPr="00F71695">
        <w:rPr>
          <w:rFonts w:asciiTheme="majorHAnsi" w:hAnsiTheme="majorHAnsi" w:cstheme="majorHAnsi"/>
        </w:rPr>
        <w:t>Aff</w:t>
      </w:r>
      <w:proofErr w:type="spellEnd"/>
      <w:r w:rsidRPr="00F71695">
        <w:rPr>
          <w:rFonts w:asciiTheme="majorHAnsi" w:hAnsiTheme="majorHAnsi" w:cstheme="majorHAnsi"/>
        </w:rPr>
        <w:t xml:space="preserve"> gets plans, while Neg gets DAs and counterplans. AND anything can function under util if it has an external benefit. Other </w:t>
      </w:r>
      <w:proofErr w:type="spellStart"/>
      <w:r w:rsidRPr="00F71695">
        <w:rPr>
          <w:rFonts w:asciiTheme="majorHAnsi" w:hAnsiTheme="majorHAnsi" w:cstheme="majorHAnsi"/>
        </w:rPr>
        <w:t>fwrks</w:t>
      </w:r>
      <w:proofErr w:type="spellEnd"/>
      <w:r w:rsidRPr="00F71695">
        <w:rPr>
          <w:rFonts w:asciiTheme="majorHAnsi" w:hAnsiTheme="majorHAnsi" w:cstheme="majorHAnsi"/>
        </w:rPr>
        <w:t xml:space="preserve"> deny 1 side engagement on link and impact level. TJFs outweigh because concerns fairness – outweighs all </w:t>
      </w:r>
      <w:proofErr w:type="spellStart"/>
      <w:r w:rsidRPr="00F71695">
        <w:rPr>
          <w:rFonts w:asciiTheme="majorHAnsi" w:hAnsiTheme="majorHAnsi" w:cstheme="majorHAnsi"/>
        </w:rPr>
        <w:t>args</w:t>
      </w:r>
      <w:proofErr w:type="spellEnd"/>
      <w:r w:rsidRPr="00F71695">
        <w:rPr>
          <w:rFonts w:asciiTheme="majorHAnsi" w:hAnsiTheme="majorHAnsi" w:cstheme="majorHAnsi"/>
        </w:rPr>
        <w:t xml:space="preserve"> concede valid of fairness.</w:t>
      </w:r>
    </w:p>
    <w:p w14:paraId="291AF3D0" w14:textId="2BA2298B"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 xml:space="preserve">[3] Consequentialism is true and a side constraint to ethics – [A] All actions are forward-looking, so intentions are constituted by foreseen consequences. [B] Moral substitutability – </w:t>
      </w:r>
      <w:r w:rsidRPr="00F71695">
        <w:rPr>
          <w:rStyle w:val="Strong"/>
          <w:rFonts w:asciiTheme="majorHAnsi" w:hAnsiTheme="majorHAnsi" w:cstheme="majorHAnsi"/>
        </w:rPr>
        <w:t>If I ought to mow the lawn, then I ought to turn on the lawnmower. Thus, an obligation requires all of its necessary enablers.</w:t>
      </w:r>
      <w:r w:rsidRPr="00F71695">
        <w:rPr>
          <w:rFonts w:asciiTheme="majorHAnsi" w:hAnsiTheme="majorHAnsi" w:cstheme="majorHAnsi"/>
        </w:rPr>
        <w:t xml:space="preserve"> [C] No Act Omission Distinction – choosing to omit is an act in and of itself thus people psychologically decide not to act – and if they win </w:t>
      </w:r>
    </w:p>
    <w:p w14:paraId="0A0845E3" w14:textId="77777777"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 xml:space="preserve">[4] We have no unified consciousness—empirics, </w:t>
      </w:r>
    </w:p>
    <w:p w14:paraId="7A6DC857" w14:textId="77777777" w:rsidR="00F71695" w:rsidRPr="00F71695" w:rsidRDefault="00F71695" w:rsidP="00F71695">
      <w:pPr>
        <w:spacing w:after="0"/>
        <w:rPr>
          <w:rFonts w:asciiTheme="majorHAnsi" w:hAnsiTheme="majorHAnsi" w:cstheme="majorHAnsi"/>
          <w:color w:val="000000" w:themeColor="text1"/>
        </w:rPr>
      </w:pPr>
      <w:r w:rsidRPr="00F71695">
        <w:rPr>
          <w:rStyle w:val="Style13ptBold"/>
          <w:rFonts w:asciiTheme="majorHAnsi" w:hAnsiTheme="majorHAnsi" w:cstheme="majorHAnsi"/>
        </w:rPr>
        <w:t>Parfit 84</w:t>
      </w:r>
      <w:r w:rsidRPr="00F71695">
        <w:rPr>
          <w:rFonts w:asciiTheme="majorHAnsi" w:hAnsiTheme="majorHAnsi" w:cstheme="majorHAnsi"/>
          <w:color w:val="000000" w:themeColor="text1"/>
        </w:rPr>
        <w:t xml:space="preserve"> </w:t>
      </w:r>
      <w:r w:rsidRPr="00F71695">
        <w:rPr>
          <w:rFonts w:asciiTheme="majorHAnsi" w:hAnsiTheme="majorHAnsi" w:cstheme="majorHAnsi"/>
        </w:rPr>
        <w:t>[Derek Parfit, Reasons and Persons (Oxford: Clarendon, 1984)</w:t>
      </w:r>
    </w:p>
    <w:p w14:paraId="60AB9841" w14:textId="77777777" w:rsidR="00F71695" w:rsidRPr="00F71695" w:rsidRDefault="00F71695" w:rsidP="00F71695">
      <w:pPr>
        <w:spacing w:after="80" w:line="276" w:lineRule="auto"/>
        <w:rPr>
          <w:rFonts w:asciiTheme="majorHAnsi" w:hAnsiTheme="majorHAnsi" w:cstheme="majorHAnsi"/>
          <w:color w:val="000000" w:themeColor="text1"/>
          <w:sz w:val="10"/>
        </w:rPr>
      </w:pPr>
      <w:r w:rsidRPr="00F71695">
        <w:rPr>
          <w:rFonts w:asciiTheme="majorHAnsi" w:hAnsiTheme="majorHAnsi" w:cstheme="majorHAnsi"/>
          <w:color w:val="000000" w:themeColor="text1"/>
          <w:sz w:val="10"/>
        </w:rPr>
        <w:t xml:space="preserve">Some recent medical cases provide striking evidence in </w:t>
      </w:r>
      <w:proofErr w:type="spellStart"/>
      <w:r w:rsidRPr="00F71695">
        <w:rPr>
          <w:rFonts w:asciiTheme="majorHAnsi" w:hAnsiTheme="majorHAnsi" w:cstheme="majorHAnsi"/>
          <w:color w:val="000000" w:themeColor="text1"/>
          <w:sz w:val="10"/>
        </w:rPr>
        <w:t>favour</w:t>
      </w:r>
      <w:proofErr w:type="spellEnd"/>
      <w:r w:rsidRPr="00F71695">
        <w:rPr>
          <w:rFonts w:asciiTheme="majorHAnsi" w:hAnsiTheme="majorHAnsi" w:cstheme="majorHAnsi"/>
          <w:color w:val="000000" w:themeColor="text1"/>
          <w:sz w:val="10"/>
        </w:rPr>
        <w:t xml:space="preserve"> of the Reductionist View. </w:t>
      </w:r>
      <w:r w:rsidRPr="00F71695">
        <w:rPr>
          <w:rFonts w:asciiTheme="majorHAnsi" w:hAnsiTheme="majorHAnsi" w:cstheme="majorHAnsi"/>
          <w:b/>
          <w:color w:val="000000" w:themeColor="text1"/>
          <w:highlight w:val="green"/>
          <w:u w:val="single"/>
        </w:rPr>
        <w:t xml:space="preserve">Human </w:t>
      </w:r>
      <w:r w:rsidRPr="00F71695">
        <w:rPr>
          <w:rFonts w:asciiTheme="majorHAnsi" w:hAnsiTheme="majorHAnsi" w:cstheme="majorHAnsi"/>
          <w:b/>
          <w:bCs/>
          <w:color w:val="000000" w:themeColor="text1"/>
          <w:highlight w:val="green"/>
          <w:u w:val="single"/>
        </w:rPr>
        <w:t xml:space="preserve">beings </w:t>
      </w:r>
      <w:r w:rsidRPr="00F71695">
        <w:rPr>
          <w:rFonts w:asciiTheme="majorHAnsi" w:hAnsiTheme="majorHAnsi" w:cstheme="majorHAnsi"/>
          <w:b/>
          <w:color w:val="000000" w:themeColor="text1"/>
          <w:highlight w:val="green"/>
          <w:u w:val="single"/>
        </w:rPr>
        <w:t>have a lower brain and</w:t>
      </w:r>
      <w:r w:rsidRPr="00F71695">
        <w:rPr>
          <w:rFonts w:asciiTheme="majorHAnsi" w:hAnsiTheme="majorHAnsi" w:cstheme="majorHAnsi"/>
          <w:color w:val="000000" w:themeColor="text1"/>
          <w:sz w:val="10"/>
        </w:rPr>
        <w:t xml:space="preserve"> two </w:t>
      </w:r>
      <w:r w:rsidRPr="00F71695">
        <w:rPr>
          <w:rFonts w:asciiTheme="majorHAnsi" w:hAnsiTheme="majorHAnsi" w:cstheme="majorHAnsi"/>
          <w:b/>
          <w:color w:val="000000" w:themeColor="text1"/>
          <w:highlight w:val="green"/>
          <w:u w:val="single"/>
        </w:rPr>
        <w:t>upper hemispheres</w:t>
      </w:r>
      <w:r w:rsidRPr="00F71695">
        <w:rPr>
          <w:rFonts w:asciiTheme="majorHAnsi" w:hAnsiTheme="majorHAnsi" w:cstheme="majorHAnsi"/>
          <w:color w:val="000000" w:themeColor="text1"/>
          <w:sz w:val="10"/>
        </w:rPr>
        <w:t xml:space="preserve">, which are connected by a bundle of </w:t>
      </w:r>
      <w:proofErr w:type="spellStart"/>
      <w:r w:rsidRPr="00F71695">
        <w:rPr>
          <w:rFonts w:asciiTheme="majorHAnsi" w:hAnsiTheme="majorHAnsi" w:cstheme="majorHAnsi"/>
          <w:color w:val="000000" w:themeColor="text1"/>
          <w:sz w:val="10"/>
        </w:rPr>
        <w:t>fibres</w:t>
      </w:r>
      <w:proofErr w:type="spellEnd"/>
      <w:r w:rsidRPr="00F71695">
        <w:rPr>
          <w:rFonts w:asciiTheme="majorHAnsi" w:hAnsiTheme="majorHAnsi" w:cstheme="majorHAnsi"/>
          <w:color w:val="000000" w:themeColor="text1"/>
          <w:sz w:val="10"/>
        </w:rPr>
        <w:t xml:space="preserve">. In treating a few people with severe epilepsy, </w:t>
      </w:r>
      <w:r w:rsidRPr="00F71695">
        <w:rPr>
          <w:rFonts w:asciiTheme="majorHAnsi" w:hAnsiTheme="majorHAnsi" w:cstheme="majorHAnsi"/>
          <w:b/>
          <w:color w:val="000000" w:themeColor="text1"/>
          <w:highlight w:val="green"/>
          <w:u w:val="single"/>
        </w:rPr>
        <w:t xml:space="preserve">surgeons have cut these </w:t>
      </w:r>
      <w:proofErr w:type="spellStart"/>
      <w:r w:rsidRPr="00F71695">
        <w:rPr>
          <w:rFonts w:asciiTheme="majorHAnsi" w:hAnsiTheme="majorHAnsi" w:cstheme="majorHAnsi"/>
          <w:b/>
          <w:color w:val="000000" w:themeColor="text1"/>
          <w:highlight w:val="green"/>
          <w:u w:val="single"/>
        </w:rPr>
        <w:t>fibres</w:t>
      </w:r>
      <w:proofErr w:type="spellEnd"/>
      <w:r w:rsidRPr="00F71695">
        <w:rPr>
          <w:rFonts w:asciiTheme="majorHAnsi" w:hAnsiTheme="majorHAnsi" w:cstheme="majorHAnsi"/>
          <w:color w:val="000000" w:themeColor="text1"/>
          <w:sz w:val="10"/>
        </w:rPr>
        <w:t xml:space="preserve">. The aim was to reduce the severity of epileptic fits, by confining their causes to a single hemisphere. This aim was achieved. But the operations had another unintended consequence. </w:t>
      </w:r>
      <w:r w:rsidRPr="00F71695">
        <w:rPr>
          <w:rFonts w:asciiTheme="majorHAnsi" w:hAnsiTheme="majorHAnsi" w:cstheme="majorHAnsi"/>
          <w:b/>
          <w:bCs/>
          <w:color w:val="000000" w:themeColor="text1"/>
          <w:u w:val="single"/>
        </w:rPr>
        <w:t>The effect</w:t>
      </w:r>
      <w:r w:rsidRPr="00F71695">
        <w:rPr>
          <w:rFonts w:asciiTheme="majorHAnsi" w:hAnsiTheme="majorHAnsi" w:cstheme="majorHAnsi"/>
          <w:color w:val="000000" w:themeColor="text1"/>
          <w:sz w:val="10"/>
        </w:rPr>
        <w:t xml:space="preserve">, in the words of one surgeon, </w:t>
      </w:r>
      <w:r w:rsidRPr="00F71695">
        <w:rPr>
          <w:rFonts w:asciiTheme="majorHAnsi" w:hAnsiTheme="majorHAnsi" w:cstheme="majorHAnsi"/>
          <w:b/>
          <w:bCs/>
          <w:color w:val="000000" w:themeColor="text1"/>
          <w:u w:val="single"/>
        </w:rPr>
        <w:t>was the creation of ‘two separate spheres of consciousness.’</w:t>
      </w:r>
      <w:r w:rsidRPr="00F71695">
        <w:rPr>
          <w:rFonts w:asciiTheme="majorHAnsi" w:hAnsiTheme="majorHAnsi" w:cstheme="majorHAnsi"/>
          <w:color w:val="000000" w:themeColor="text1"/>
          <w:sz w:val="10"/>
        </w:rPr>
        <w:t xml:space="preserve"> This effect was revealed by various psychological tests. These made use of two facts. We control our right arms with our left hemispheres, and vice versa. And what is in the right halves of our visual fields we see with our left hemispheres, and vice versa. When someone’s hemispheres have been disconnected, </w:t>
      </w:r>
      <w:r w:rsidRPr="00F71695">
        <w:rPr>
          <w:rFonts w:asciiTheme="majorHAnsi" w:hAnsiTheme="majorHAnsi" w:cstheme="majorHAnsi"/>
          <w:b/>
          <w:color w:val="000000" w:themeColor="text1"/>
          <w:highlight w:val="green"/>
          <w:u w:val="single"/>
        </w:rPr>
        <w:t>psychologists can</w:t>
      </w:r>
      <w:r w:rsidRPr="00F71695">
        <w:rPr>
          <w:rFonts w:asciiTheme="majorHAnsi" w:hAnsiTheme="majorHAnsi" w:cstheme="majorHAnsi"/>
          <w:color w:val="000000" w:themeColor="text1"/>
          <w:sz w:val="10"/>
        </w:rPr>
        <w:t xml:space="preserve"> thus </w:t>
      </w:r>
      <w:r w:rsidRPr="00F71695">
        <w:rPr>
          <w:rFonts w:asciiTheme="majorHAnsi" w:hAnsiTheme="majorHAnsi" w:cstheme="majorHAnsi"/>
          <w:b/>
          <w:color w:val="000000" w:themeColor="text1"/>
          <w:highlight w:val="green"/>
          <w:u w:val="single"/>
        </w:rPr>
        <w:t>present</w:t>
      </w:r>
      <w:r w:rsidRPr="00F71695">
        <w:rPr>
          <w:rFonts w:asciiTheme="majorHAnsi" w:hAnsiTheme="majorHAnsi" w:cstheme="majorHAnsi"/>
          <w:color w:val="000000" w:themeColor="text1"/>
          <w:sz w:val="10"/>
        </w:rPr>
        <w:t xml:space="preserve"> to </w:t>
      </w:r>
      <w:r w:rsidRPr="00F71695">
        <w:rPr>
          <w:rFonts w:asciiTheme="majorHAnsi" w:hAnsiTheme="majorHAnsi" w:cstheme="majorHAnsi"/>
          <w:b/>
          <w:color w:val="000000" w:themeColor="text1"/>
          <w:highlight w:val="green"/>
          <w:u w:val="single"/>
        </w:rPr>
        <w:t>this person two different</w:t>
      </w:r>
      <w:r w:rsidRPr="00F71695">
        <w:rPr>
          <w:rFonts w:asciiTheme="majorHAnsi" w:hAnsiTheme="majorHAnsi" w:cstheme="majorHAnsi"/>
          <w:color w:val="000000" w:themeColor="text1"/>
          <w:sz w:val="10"/>
        </w:rPr>
        <w:t xml:space="preserve"> written </w:t>
      </w:r>
      <w:r w:rsidRPr="00F71695">
        <w:rPr>
          <w:rFonts w:asciiTheme="majorHAnsi" w:hAnsiTheme="majorHAnsi" w:cstheme="majorHAnsi"/>
          <w:b/>
          <w:color w:val="000000" w:themeColor="text1"/>
          <w:highlight w:val="green"/>
          <w:u w:val="single"/>
        </w:rPr>
        <w:t>questions</w:t>
      </w:r>
      <w:r w:rsidRPr="00F71695">
        <w:rPr>
          <w:rFonts w:asciiTheme="majorHAnsi" w:hAnsiTheme="majorHAnsi" w:cstheme="majorHAnsi"/>
          <w:color w:val="000000" w:themeColor="text1"/>
          <w:sz w:val="10"/>
        </w:rPr>
        <w:t xml:space="preserve"> in the two halves of his visual field, </w:t>
      </w:r>
      <w:r w:rsidRPr="00F71695">
        <w:rPr>
          <w:rFonts w:asciiTheme="majorHAnsi" w:hAnsiTheme="majorHAnsi" w:cstheme="majorHAnsi"/>
          <w:b/>
          <w:color w:val="000000" w:themeColor="text1"/>
          <w:highlight w:val="green"/>
          <w:u w:val="single"/>
        </w:rPr>
        <w:t>and</w:t>
      </w:r>
      <w:r w:rsidRPr="00F71695">
        <w:rPr>
          <w:rFonts w:asciiTheme="majorHAnsi" w:hAnsiTheme="majorHAnsi" w:cstheme="majorHAnsi"/>
          <w:color w:val="000000" w:themeColor="text1"/>
          <w:sz w:val="10"/>
        </w:rPr>
        <w:t xml:space="preserve"> can </w:t>
      </w:r>
      <w:r w:rsidRPr="00F71695">
        <w:rPr>
          <w:rFonts w:asciiTheme="majorHAnsi" w:hAnsiTheme="majorHAnsi" w:cstheme="majorHAnsi"/>
          <w:b/>
          <w:color w:val="000000" w:themeColor="text1"/>
          <w:highlight w:val="green"/>
          <w:u w:val="single"/>
        </w:rPr>
        <w:t>receive two different answers</w:t>
      </w:r>
      <w:r w:rsidRPr="00F71695">
        <w:rPr>
          <w:rFonts w:asciiTheme="majorHAnsi" w:hAnsiTheme="majorHAnsi" w:cstheme="majorHAnsi"/>
          <w:color w:val="000000" w:themeColor="text1"/>
          <w:sz w:val="10"/>
        </w:rPr>
        <w:t xml:space="preserve"> written by this person’s two hands.</w:t>
      </w:r>
    </w:p>
    <w:p w14:paraId="31FCF01F" w14:textId="77777777"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lastRenderedPageBreak/>
        <w:t>That means util—focus on individual people doesn’t matter, so only helping groups of people is important and only util does so.</w:t>
      </w:r>
    </w:p>
    <w:p w14:paraId="4F94AE6D" w14:textId="77777777"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 xml:space="preserve">[5] </w:t>
      </w:r>
      <w:r w:rsidRPr="00F71695">
        <w:rPr>
          <w:rFonts w:asciiTheme="majorHAnsi" w:hAnsiTheme="majorHAnsi" w:cstheme="majorHAnsi"/>
          <w:u w:val="single"/>
        </w:rPr>
        <w:t>Extinction first</w:t>
      </w:r>
      <w:r w:rsidRPr="00F71695">
        <w:rPr>
          <w:rFonts w:asciiTheme="majorHAnsi" w:hAnsiTheme="majorHAnsi" w:cstheme="majorHAnsi"/>
        </w:rPr>
        <w:t xml:space="preserve"> – a) Forecloses future improvement – we can never improve society because our impact is irreversible b) Moral obligation – allowing people to die is unethical and should be prevented because it creates ethics towards other people c) Objectivity – body count is the most objective way to calculate impacts because comparing suffering is unethical.</w:t>
      </w:r>
    </w:p>
    <w:p w14:paraId="15F46B49" w14:textId="77777777" w:rsidR="00F71695" w:rsidRPr="00F71695" w:rsidRDefault="00F71695" w:rsidP="00F71695">
      <w:pPr>
        <w:pStyle w:val="Heading4"/>
        <w:rPr>
          <w:rFonts w:asciiTheme="majorHAnsi" w:hAnsiTheme="majorHAnsi" w:cstheme="majorHAnsi"/>
        </w:rPr>
      </w:pPr>
      <w:r w:rsidRPr="00F71695">
        <w:rPr>
          <w:rFonts w:asciiTheme="majorHAnsi" w:hAnsiTheme="majorHAnsi" w:cstheme="majorHAnsi"/>
        </w:rPr>
        <w:t>The brain seeks pleasure to initiate action – optogenetics proves.</w:t>
      </w:r>
    </w:p>
    <w:p w14:paraId="5CC48145" w14:textId="77777777" w:rsidR="00F71695" w:rsidRPr="00F71695" w:rsidRDefault="00F71695" w:rsidP="00F71695">
      <w:pPr>
        <w:spacing w:after="0"/>
        <w:rPr>
          <w:rFonts w:asciiTheme="majorHAnsi" w:hAnsiTheme="majorHAnsi" w:cstheme="majorHAnsi"/>
        </w:rPr>
      </w:pPr>
      <w:r w:rsidRPr="00F71695">
        <w:rPr>
          <w:rFonts w:asciiTheme="majorHAnsi" w:hAnsiTheme="majorHAnsi" w:cstheme="majorHAnsi"/>
          <w:b/>
          <w:sz w:val="26"/>
          <w:szCs w:val="26"/>
        </w:rPr>
        <w:t>Schaffer 17</w:t>
      </w:r>
      <w:r w:rsidRPr="00F71695">
        <w:rPr>
          <w:rFonts w:asciiTheme="majorHAnsi" w:hAnsiTheme="majorHAnsi" w:cstheme="majorHAnsi"/>
        </w:rPr>
        <w:t xml:space="preserve"> </w:t>
      </w:r>
      <w:r w:rsidRPr="00F71695">
        <w:rPr>
          <w:rFonts w:asciiTheme="majorHAnsi" w:hAnsiTheme="majorHAnsi" w:cstheme="majorHAnsi"/>
          <w:sz w:val="18"/>
          <w:szCs w:val="18"/>
        </w:rPr>
        <w:t xml:space="preserve">(MIT technology review, Amanda Schaffer is a freelance journalist who writes about science and medicine for Slate, the New York Times, and other publications. Neuroscientist Kay </w:t>
      </w:r>
      <w:proofErr w:type="spellStart"/>
      <w:r w:rsidRPr="00F71695">
        <w:rPr>
          <w:rFonts w:asciiTheme="majorHAnsi" w:hAnsiTheme="majorHAnsi" w:cstheme="majorHAnsi"/>
          <w:sz w:val="18"/>
          <w:szCs w:val="18"/>
        </w:rPr>
        <w:t>Tye</w:t>
      </w:r>
      <w:proofErr w:type="spellEnd"/>
      <w:r w:rsidRPr="00F71695">
        <w:rPr>
          <w:rFonts w:asciiTheme="majorHAnsi" w:hAnsiTheme="majorHAnsi" w:cstheme="majorHAnsi"/>
          <w:sz w:val="18"/>
          <w:szCs w:val="18"/>
        </w:rPr>
        <w:t xml:space="preserve"> tackles the physical basis of emotions and behavior. </w:t>
      </w:r>
      <w:r w:rsidRPr="00F71695">
        <w:rPr>
          <w:rFonts w:asciiTheme="majorHAnsi" w:hAnsiTheme="majorHAnsi" w:cstheme="majorHAnsi"/>
        </w:rPr>
        <w:t>[</w:t>
      </w:r>
      <w:r w:rsidRPr="00F71695">
        <w:rPr>
          <w:rStyle w:val="Emphasis"/>
          <w:rFonts w:asciiTheme="majorHAnsi" w:hAnsiTheme="majorHAnsi" w:cstheme="majorHAnsi"/>
          <w:szCs w:val="26"/>
        </w:rPr>
        <w:t xml:space="preserve">“How </w:t>
      </w:r>
      <w:r w:rsidRPr="00F71695">
        <w:rPr>
          <w:rStyle w:val="Emphasis"/>
          <w:rFonts w:asciiTheme="majorHAnsi" w:hAnsiTheme="majorHAnsi" w:cstheme="majorHAnsi"/>
          <w:szCs w:val="26"/>
          <w:highlight w:val="green"/>
        </w:rPr>
        <w:t xml:space="preserve">the Brain Seeks Pleasure </w:t>
      </w:r>
      <w:r w:rsidRPr="00F71695">
        <w:rPr>
          <w:rStyle w:val="Emphasis"/>
          <w:rFonts w:asciiTheme="majorHAnsi" w:hAnsiTheme="majorHAnsi" w:cstheme="majorHAnsi"/>
          <w:szCs w:val="26"/>
        </w:rPr>
        <w:t xml:space="preserve">and Avoids Pain” </w:t>
      </w:r>
      <w:r w:rsidRPr="00F71695">
        <w:rPr>
          <w:rStyle w:val="Emphasis"/>
          <w:rFonts w:asciiTheme="majorHAnsi" w:hAnsiTheme="majorHAnsi" w:cstheme="majorHAnsi"/>
          <w:sz w:val="18"/>
          <w:szCs w:val="18"/>
        </w:rPr>
        <w:t xml:space="preserve"> </w:t>
      </w:r>
      <w:r w:rsidRPr="00F71695">
        <w:rPr>
          <w:rFonts w:asciiTheme="majorHAnsi" w:hAnsiTheme="majorHAnsi" w:cstheme="majorHAnsi"/>
          <w:sz w:val="18"/>
          <w:szCs w:val="18"/>
        </w:rPr>
        <w:t xml:space="preserve">MIT research lab </w:t>
      </w:r>
      <w:hyperlink r:id="rId9" w:history="1">
        <w:r w:rsidRPr="00F71695">
          <w:rPr>
            <w:rStyle w:val="Hyperlink"/>
            <w:rFonts w:asciiTheme="majorHAnsi" w:hAnsiTheme="majorHAnsi" w:cstheme="majorHAnsi"/>
            <w:sz w:val="18"/>
            <w:szCs w:val="18"/>
          </w:rPr>
          <w:t>https://www.technologyreview.com/2017/06/27/150948/how-the-brain-seeks-pleasure-and-avoids-pain/</w:t>
        </w:r>
      </w:hyperlink>
      <w:r w:rsidRPr="00F71695">
        <w:rPr>
          <w:rFonts w:asciiTheme="majorHAnsi" w:hAnsiTheme="majorHAnsi" w:cstheme="majorHAnsi"/>
          <w:sz w:val="18"/>
          <w:szCs w:val="18"/>
        </w:rPr>
        <w:t xml:space="preserve"> 6/27/17] // </w:t>
      </w:r>
      <w:proofErr w:type="spellStart"/>
      <w:r w:rsidRPr="00F71695">
        <w:rPr>
          <w:rFonts w:asciiTheme="majorHAnsi" w:hAnsiTheme="majorHAnsi" w:cstheme="majorHAnsi"/>
          <w:sz w:val="18"/>
          <w:szCs w:val="18"/>
        </w:rPr>
        <w:t>Mberhe</w:t>
      </w:r>
      <w:proofErr w:type="spellEnd"/>
    </w:p>
    <w:p w14:paraId="79A02548" w14:textId="77777777" w:rsidR="00F71695" w:rsidRPr="00F71695" w:rsidRDefault="00F71695" w:rsidP="00F71695">
      <w:pPr>
        <w:rPr>
          <w:rFonts w:asciiTheme="majorHAnsi" w:hAnsiTheme="majorHAnsi" w:cstheme="majorHAnsi"/>
          <w:sz w:val="8"/>
        </w:rPr>
      </w:pPr>
      <w:r w:rsidRPr="00F71695">
        <w:rPr>
          <w:rFonts w:asciiTheme="majorHAnsi" w:hAnsiTheme="majorHAnsi" w:cstheme="majorHAnsi"/>
          <w:sz w:val="8"/>
        </w:rPr>
        <w:t xml:space="preserve">As a child, Kay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F71695">
        <w:rPr>
          <w:rFonts w:asciiTheme="majorHAnsi" w:hAnsiTheme="majorHAnsi" w:cstheme="majorHAnsi"/>
          <w:sz w:val="8"/>
        </w:rPr>
        <w:t>Tye’s</w:t>
      </w:r>
      <w:proofErr w:type="spellEnd"/>
      <w:r w:rsidRPr="00F71695">
        <w:rPr>
          <w:rFonts w:asciiTheme="majorHAnsi" w:hAnsiTheme="majorHAnsi" w:cstheme="majorHAnsi"/>
          <w:sz w:val="8"/>
        </w:rPr>
        <w:t xml:space="preserve"> father is a theoretical physicist known for his work on cosmic inflation and superstring theory.) Today, </w:t>
      </w:r>
      <w:proofErr w:type="spellStart"/>
      <w:r w:rsidRPr="00F71695">
        <w:rPr>
          <w:rStyle w:val="StyleUnderline"/>
          <w:rFonts w:asciiTheme="majorHAnsi" w:hAnsiTheme="majorHAnsi" w:cstheme="majorHAnsi"/>
          <w:highlight w:val="green"/>
        </w:rPr>
        <w:t>Tye</w:t>
      </w:r>
      <w:proofErr w:type="spellEnd"/>
      <w:r w:rsidRPr="00F71695">
        <w:rPr>
          <w:rStyle w:val="StyleUnderline"/>
          <w:rFonts w:asciiTheme="majorHAnsi" w:hAnsiTheme="majorHAnsi" w:cstheme="majorHAnsi"/>
          <w:highlight w:val="green"/>
        </w:rPr>
        <w:t xml:space="preserve"> </w:t>
      </w:r>
      <w:r w:rsidRPr="00F71695">
        <w:rPr>
          <w:rStyle w:val="StyleUnderline"/>
          <w:rFonts w:asciiTheme="majorHAnsi" w:hAnsiTheme="majorHAnsi" w:cstheme="majorHAnsi"/>
        </w:rPr>
        <w:t xml:space="preserve">runs her own neuroscience lab at MIT. </w:t>
      </w:r>
      <w:r w:rsidRPr="00F71695">
        <w:rPr>
          <w:rFonts w:asciiTheme="majorHAnsi" w:hAnsiTheme="majorHAnsi" w:cstheme="majorHAnsi"/>
          <w:sz w:val="8"/>
        </w:rPr>
        <w:t xml:space="preserve">Under large black lights reminiscent of a fashion shoot, she and her team at the </w:t>
      </w:r>
      <w:proofErr w:type="spellStart"/>
      <w:r w:rsidRPr="00F71695">
        <w:rPr>
          <w:rFonts w:asciiTheme="majorHAnsi" w:hAnsiTheme="majorHAnsi" w:cstheme="majorHAnsi"/>
          <w:sz w:val="8"/>
        </w:rPr>
        <w:t>Picower</w:t>
      </w:r>
      <w:proofErr w:type="spellEnd"/>
      <w:r w:rsidRPr="00F71695">
        <w:rPr>
          <w:rFonts w:asciiTheme="majorHAnsi" w:hAnsiTheme="majorHAnsi" w:cstheme="majorHAnsi"/>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F71695">
        <w:rPr>
          <w:rStyle w:val="StyleUnderline"/>
          <w:rFonts w:asciiTheme="majorHAnsi" w:hAnsiTheme="majorHAnsi" w:cstheme="majorHAnsi"/>
        </w:rPr>
        <w:t>Tye</w:t>
      </w:r>
      <w:proofErr w:type="spellEnd"/>
      <w:r w:rsidRPr="00F71695">
        <w:rPr>
          <w:rStyle w:val="StyleUnderline"/>
          <w:rFonts w:asciiTheme="majorHAnsi" w:hAnsiTheme="majorHAnsi" w:cstheme="majorHAnsi"/>
        </w:rPr>
        <w:t xml:space="preserve"> has been at the forefront of efforts to pinpoint the sources of anxiety and other emotions in the brain by analyzing how groups of neurons work together in circuits to process information</w:t>
      </w:r>
      <w:r w:rsidRPr="00F71695">
        <w:rPr>
          <w:rFonts w:asciiTheme="majorHAnsi" w:hAnsiTheme="majorHAnsi" w:cstheme="majorHAnsi"/>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F71695">
        <w:rPr>
          <w:rStyle w:val="StyleUnderline"/>
          <w:rFonts w:asciiTheme="majorHAnsi" w:hAnsiTheme="majorHAnsi" w:cstheme="majorHAnsi"/>
        </w:rPr>
        <w:t xml:space="preserve">she has also </w:t>
      </w:r>
      <w:r w:rsidRPr="00F71695">
        <w:rPr>
          <w:rStyle w:val="StyleUnderline"/>
          <w:rFonts w:asciiTheme="majorHAnsi" w:hAnsiTheme="majorHAnsi" w:cstheme="majorHAnsi"/>
          <w:highlight w:val="green"/>
        </w:rPr>
        <w:t xml:space="preserve">made </w:t>
      </w:r>
      <w:r w:rsidRPr="00F71695">
        <w:rPr>
          <w:rStyle w:val="StyleUnderline"/>
          <w:rFonts w:asciiTheme="majorHAnsi" w:hAnsiTheme="majorHAnsi" w:cstheme="majorHAnsi"/>
        </w:rPr>
        <w:t xml:space="preserve">crucial </w:t>
      </w:r>
      <w:r w:rsidRPr="00F71695">
        <w:rPr>
          <w:rStyle w:val="StyleUnderline"/>
          <w:rFonts w:asciiTheme="majorHAnsi" w:hAnsiTheme="majorHAnsi" w:cstheme="majorHAnsi"/>
          <w:highlight w:val="green"/>
        </w:rPr>
        <w:t xml:space="preserve">advances in </w:t>
      </w:r>
      <w:r w:rsidRPr="00F71695">
        <w:rPr>
          <w:rStyle w:val="StyleUnderline"/>
          <w:rFonts w:asciiTheme="majorHAnsi" w:hAnsiTheme="majorHAnsi" w:cstheme="majorHAnsi"/>
        </w:rPr>
        <w:t xml:space="preserve">a technique, called </w:t>
      </w:r>
      <w:r w:rsidRPr="00F71695">
        <w:rPr>
          <w:rStyle w:val="StyleUnderline"/>
          <w:rFonts w:asciiTheme="majorHAnsi" w:hAnsiTheme="majorHAnsi" w:cstheme="majorHAnsi"/>
          <w:highlight w:val="green"/>
        </w:rPr>
        <w:t>optogenetics</w:t>
      </w:r>
      <w:r w:rsidRPr="00F71695">
        <w:rPr>
          <w:rStyle w:val="StyleUnderline"/>
          <w:rFonts w:asciiTheme="majorHAnsi" w:hAnsiTheme="majorHAnsi" w:cstheme="majorHAnsi"/>
        </w:rPr>
        <w:t xml:space="preserve">, that allows researchers </w:t>
      </w:r>
      <w:r w:rsidRPr="00F71695">
        <w:rPr>
          <w:rStyle w:val="StyleUnderline"/>
          <w:rFonts w:asciiTheme="majorHAnsi" w:hAnsiTheme="majorHAnsi" w:cstheme="majorHAnsi"/>
          <w:highlight w:val="green"/>
        </w:rPr>
        <w:t>to activate</w:t>
      </w:r>
      <w:r w:rsidRPr="00F71695">
        <w:rPr>
          <w:rStyle w:val="StyleUnderline"/>
          <w:rFonts w:asciiTheme="majorHAnsi" w:hAnsiTheme="majorHAnsi" w:cstheme="majorHAnsi"/>
        </w:rPr>
        <w:t xml:space="preserve"> or suppress </w:t>
      </w:r>
      <w:r w:rsidRPr="00F71695">
        <w:rPr>
          <w:rStyle w:val="StyleUnderline"/>
          <w:rFonts w:asciiTheme="majorHAnsi" w:hAnsiTheme="majorHAnsi" w:cstheme="majorHAnsi"/>
          <w:highlight w:val="green"/>
        </w:rPr>
        <w:t xml:space="preserve">particular neural circuits </w:t>
      </w:r>
      <w:r w:rsidRPr="00F71695">
        <w:rPr>
          <w:rStyle w:val="StyleUnderline"/>
          <w:rFonts w:asciiTheme="majorHAnsi" w:hAnsiTheme="majorHAnsi" w:cstheme="majorHAnsi"/>
        </w:rPr>
        <w:t>in lab animals using light.</w:t>
      </w:r>
      <w:r w:rsidRPr="00F71695">
        <w:rPr>
          <w:rFonts w:asciiTheme="majorHAnsi" w:hAnsiTheme="majorHAnsi" w:cstheme="majorHAnsi"/>
          <w:sz w:val="8"/>
        </w:rPr>
        <w:t xml:space="preserve"> Optogenetics was developed by Stanford neuroscientist and psychiatrist Karl ­</w:t>
      </w:r>
      <w:proofErr w:type="spellStart"/>
      <w:r w:rsidRPr="00F71695">
        <w:rPr>
          <w:rFonts w:asciiTheme="majorHAnsi" w:hAnsiTheme="majorHAnsi" w:cstheme="majorHAnsi"/>
          <w:sz w:val="8"/>
        </w:rPr>
        <w:t>Deisseroth</w:t>
      </w:r>
      <w:proofErr w:type="spellEnd"/>
      <w:r w:rsidRPr="00F71695">
        <w:rPr>
          <w:rFonts w:asciiTheme="majorHAnsi" w:hAnsiTheme="majorHAnsi" w:cstheme="majorHAnsi"/>
          <w:sz w:val="8"/>
        </w:rPr>
        <w:t xml:space="preserve">, and it represented a breakthrough in efforts to determine the role of specific parts of the brain. While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was working in his laboratory as a postdoc, she demonstrated, for the first time, that it was possible to pinpoint and control specific groups of neurons that were sending signals to specific target neurons. </w:t>
      </w:r>
      <w:r w:rsidRPr="00F71695">
        <w:rPr>
          <w:rStyle w:val="Emphasis"/>
          <w:rFonts w:asciiTheme="majorHAnsi" w:hAnsiTheme="majorHAnsi" w:cstheme="majorHAnsi"/>
          <w:highlight w:val="green"/>
        </w:rPr>
        <w:t>This</w:t>
      </w:r>
      <w:r w:rsidRPr="00F71695">
        <w:rPr>
          <w:rStyle w:val="Emphasis"/>
          <w:rFonts w:asciiTheme="majorHAnsi" w:hAnsiTheme="majorHAnsi" w:cstheme="majorHAnsi"/>
        </w:rPr>
        <w:t xml:space="preserve"> fine-grained approach </w:t>
      </w:r>
      <w:r w:rsidRPr="00F71695">
        <w:rPr>
          <w:rStyle w:val="Emphasis"/>
          <w:rFonts w:asciiTheme="majorHAnsi" w:hAnsiTheme="majorHAnsi" w:cstheme="majorHAnsi"/>
          <w:highlight w:val="green"/>
        </w:rPr>
        <w:t xml:space="preserve">is important because drugs that treat conditions like anxiety </w:t>
      </w:r>
      <w:r w:rsidRPr="00F71695">
        <w:rPr>
          <w:rStyle w:val="Emphasis"/>
          <w:rFonts w:asciiTheme="majorHAnsi" w:hAnsiTheme="majorHAnsi" w:cstheme="majorHAnsi"/>
        </w:rPr>
        <w:t xml:space="preserve">currently </w:t>
      </w:r>
      <w:r w:rsidRPr="00F71695">
        <w:rPr>
          <w:rStyle w:val="Emphasis"/>
          <w:rFonts w:asciiTheme="majorHAnsi" w:hAnsiTheme="majorHAnsi" w:cstheme="majorHAnsi"/>
          <w:highlight w:val="green"/>
        </w:rPr>
        <w:t>do not target</w:t>
      </w:r>
      <w:r w:rsidRPr="00F71695">
        <w:rPr>
          <w:rStyle w:val="Emphasis"/>
          <w:rFonts w:asciiTheme="majorHAnsi" w:hAnsiTheme="majorHAnsi" w:cstheme="majorHAnsi"/>
        </w:rPr>
        <w:t xml:space="preserve"> specific </w:t>
      </w:r>
      <w:r w:rsidRPr="00F71695">
        <w:rPr>
          <w:rStyle w:val="Emphasis"/>
          <w:rFonts w:asciiTheme="majorHAnsi" w:hAnsiTheme="majorHAnsi" w:cstheme="majorHAnsi"/>
          <w:highlight w:val="green"/>
        </w:rPr>
        <w:t>circuits</w:t>
      </w:r>
      <w:r w:rsidRPr="00F71695">
        <w:rPr>
          <w:rFonts w:asciiTheme="majorHAnsi" w:hAnsiTheme="majorHAnsi" w:cstheme="majorHAnsi"/>
          <w:sz w:val="8"/>
        </w:rPr>
        <w:t xml:space="preserve">, let alone individual neurons; rather, they operate throughout the brain, which often leads to undesirable side effects. </w:t>
      </w:r>
      <w:proofErr w:type="spellStart"/>
      <w:r w:rsidRPr="00F71695">
        <w:rPr>
          <w:rFonts w:asciiTheme="majorHAnsi" w:hAnsiTheme="majorHAnsi" w:cstheme="majorHAnsi"/>
          <w:sz w:val="8"/>
        </w:rPr>
        <w:t>Tye’s</w:t>
      </w:r>
      <w:proofErr w:type="spellEnd"/>
      <w:r w:rsidRPr="00F71695">
        <w:rPr>
          <w:rFonts w:asciiTheme="majorHAnsi" w:hAnsiTheme="majorHAnsi" w:cstheme="majorHAnsi"/>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F71695">
        <w:rPr>
          <w:rFonts w:asciiTheme="majorHAnsi" w:hAnsiTheme="majorHAnsi" w:cstheme="majorHAnsi"/>
          <w:sz w:val="8"/>
        </w:rPr>
        <w:t>Kwoon</w:t>
      </w:r>
      <w:proofErr w:type="spellEnd"/>
      <w:r w:rsidRPr="00F71695">
        <w:rPr>
          <w:rFonts w:asciiTheme="majorHAnsi" w:hAnsiTheme="majorHAnsi" w:cstheme="majorHAnsi"/>
          <w:sz w:val="8"/>
        </w:rPr>
        <w:t xml:space="preserve">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and Henry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joined the lab of Suzanne </w:t>
      </w:r>
      <w:proofErr w:type="spellStart"/>
      <w:r w:rsidRPr="00F71695">
        <w:rPr>
          <w:rFonts w:asciiTheme="majorHAnsi" w:hAnsiTheme="majorHAnsi" w:cstheme="majorHAnsi"/>
          <w:sz w:val="8"/>
        </w:rPr>
        <w:t>Corkin</w:t>
      </w:r>
      <w:proofErr w:type="spellEnd"/>
      <w:r w:rsidRPr="00F71695">
        <w:rPr>
          <w:rFonts w:asciiTheme="majorHAnsi" w:hAnsiTheme="majorHAnsi" w:cstheme="majorHAnsi"/>
          <w:sz w:val="8"/>
        </w:rPr>
        <w:t xml:space="preserve">, who was working with H.M., one of the most famous patients in the history of neuroscience. H.M., whose name was revealed to be Henry </w:t>
      </w:r>
      <w:proofErr w:type="spellStart"/>
      <w:r w:rsidRPr="00F71695">
        <w:rPr>
          <w:rFonts w:asciiTheme="majorHAnsi" w:hAnsiTheme="majorHAnsi" w:cstheme="majorHAnsi"/>
          <w:sz w:val="8"/>
        </w:rPr>
        <w:t>Molaison</w:t>
      </w:r>
      <w:proofErr w:type="spellEnd"/>
      <w:r w:rsidRPr="00F71695">
        <w:rPr>
          <w:rFonts w:asciiTheme="majorHAnsi" w:hAnsiTheme="majorHAnsi" w:cstheme="majorHAnsi"/>
          <w:sz w:val="8"/>
        </w:rPr>
        <w:t xml:space="preserve"> upon his death in 2008, suffered from profound amnesia after a lobotomy to treat seizures; studying his condition allowed researchers to probe the neural underpinnings of memory. One of </w:t>
      </w:r>
      <w:proofErr w:type="spellStart"/>
      <w:r w:rsidRPr="00F71695">
        <w:rPr>
          <w:rFonts w:asciiTheme="majorHAnsi" w:hAnsiTheme="majorHAnsi" w:cstheme="majorHAnsi"/>
          <w:sz w:val="8"/>
        </w:rPr>
        <w:t>Tye’s</w:t>
      </w:r>
      <w:proofErr w:type="spellEnd"/>
      <w:r w:rsidRPr="00F71695">
        <w:rPr>
          <w:rFonts w:asciiTheme="majorHAnsi" w:hAnsiTheme="majorHAnsi" w:cstheme="majorHAnsi"/>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wanted to make sure she was “looking around,” thinking about who she was and who she wanted to be. </w:t>
      </w:r>
      <w:proofErr w:type="gramStart"/>
      <w:r w:rsidRPr="00F71695">
        <w:rPr>
          <w:rFonts w:asciiTheme="majorHAnsi" w:hAnsiTheme="majorHAnsi" w:cstheme="majorHAnsi"/>
          <w:sz w:val="8"/>
        </w:rPr>
        <w:t>So</w:t>
      </w:r>
      <w:proofErr w:type="gramEnd"/>
      <w:r w:rsidRPr="00F71695">
        <w:rPr>
          <w:rFonts w:asciiTheme="majorHAnsi" w:hAnsiTheme="majorHAnsi" w:cstheme="majorHAnsi"/>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F71695">
        <w:rPr>
          <w:rFonts w:asciiTheme="majorHAnsi" w:hAnsiTheme="majorHAnsi" w:cstheme="majorHAnsi"/>
          <w:sz w:val="8"/>
        </w:rPr>
        <w:t>Janak</w:t>
      </w:r>
      <w:proofErr w:type="spellEnd"/>
      <w:r w:rsidRPr="00F71695">
        <w:rPr>
          <w:rFonts w:asciiTheme="majorHAnsi" w:hAnsiTheme="majorHAnsi" w:cstheme="majorHAnsi"/>
          <w:sz w:val="8"/>
        </w:rPr>
        <w:t xml:space="preserve">, who became her advisor, and earned a PhD in neuroscience at the University of California, San Francisco, in 2008. A surprise in the amygdala </w:t>
      </w:r>
      <w:proofErr w:type="gramStart"/>
      <w:r w:rsidRPr="00F71695">
        <w:rPr>
          <w:rFonts w:asciiTheme="majorHAnsi" w:hAnsiTheme="majorHAnsi" w:cstheme="majorHAnsi"/>
          <w:sz w:val="8"/>
        </w:rPr>
        <w:t>In</w:t>
      </w:r>
      <w:proofErr w:type="gramEnd"/>
      <w:r w:rsidRPr="00F71695">
        <w:rPr>
          <w:rFonts w:asciiTheme="majorHAnsi" w:hAnsiTheme="majorHAnsi" w:cstheme="majorHAnsi"/>
          <w:sz w:val="8"/>
        </w:rPr>
        <w:t xml:space="preserve"> 2009,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joined </w:t>
      </w:r>
      <w:proofErr w:type="spellStart"/>
      <w:r w:rsidRPr="00F71695">
        <w:rPr>
          <w:rFonts w:asciiTheme="majorHAnsi" w:hAnsiTheme="majorHAnsi" w:cstheme="majorHAnsi"/>
          <w:sz w:val="8"/>
        </w:rPr>
        <w:t>Deisseroth’s</w:t>
      </w:r>
      <w:proofErr w:type="spellEnd"/>
      <w:r w:rsidRPr="00F71695">
        <w:rPr>
          <w:rFonts w:asciiTheme="majorHAnsi" w:hAnsiTheme="majorHAnsi" w:cstheme="majorHAnsi"/>
          <w:sz w:val="8"/>
        </w:rPr>
        <w:t xml:space="preserve"> lab at Stanford. </w:t>
      </w:r>
      <w:proofErr w:type="spellStart"/>
      <w:r w:rsidRPr="00F71695">
        <w:rPr>
          <w:rFonts w:asciiTheme="majorHAnsi" w:hAnsiTheme="majorHAnsi" w:cstheme="majorHAnsi"/>
          <w:sz w:val="8"/>
        </w:rPr>
        <w:t>Deisseroth</w:t>
      </w:r>
      <w:proofErr w:type="spellEnd"/>
      <w:r w:rsidRPr="00F71695">
        <w:rPr>
          <w:rFonts w:asciiTheme="majorHAnsi" w:hAnsiTheme="majorHAnsi" w:cstheme="majorHAnsi"/>
          <w:sz w:val="8"/>
        </w:rPr>
        <w:t xml:space="preserve"> had already developed optogenetics, which gave researchers a much more precise way to identify the contributions of individual neurons within a circuit. Along with others in the lab,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F71695">
        <w:rPr>
          <w:rFonts w:asciiTheme="majorHAnsi" w:hAnsiTheme="majorHAnsi" w:cstheme="majorHAnsi"/>
          <w:sz w:val="8"/>
        </w:rPr>
        <w:t>amygdalar</w:t>
      </w:r>
      <w:proofErr w:type="spellEnd"/>
      <w:r w:rsidRPr="00F71695">
        <w:rPr>
          <w:rFonts w:asciiTheme="majorHAnsi" w:hAnsiTheme="majorHAnsi" w:cstheme="majorHAnsi"/>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F71695">
        <w:rPr>
          <w:rFonts w:asciiTheme="majorHAnsi" w:hAnsiTheme="majorHAnsi" w:cstheme="majorHAnsi"/>
          <w:sz w:val="8"/>
        </w:rPr>
        <w:t>tool</w:t>
      </w:r>
      <w:proofErr w:type="gramEnd"/>
      <w:r w:rsidRPr="00F71695">
        <w:rPr>
          <w:rFonts w:asciiTheme="majorHAnsi" w:hAnsiTheme="majorHAnsi" w:cstheme="majorHAnsi"/>
          <w:sz w:val="8"/>
        </w:rPr>
        <w:t xml:space="preserve"> right? What’s going on?” she recalls. But after meticulous validation, in 2011,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came to MIT as an assistant professor of brain and cognitive sciences at the </w:t>
      </w:r>
      <w:proofErr w:type="spellStart"/>
      <w:r w:rsidRPr="00F71695">
        <w:rPr>
          <w:rFonts w:asciiTheme="majorHAnsi" w:hAnsiTheme="majorHAnsi" w:cstheme="majorHAnsi"/>
          <w:sz w:val="8"/>
        </w:rPr>
        <w:t>Picower</w:t>
      </w:r>
      <w:proofErr w:type="spellEnd"/>
      <w:r w:rsidRPr="00F71695">
        <w:rPr>
          <w:rFonts w:asciiTheme="majorHAnsi" w:hAnsiTheme="majorHAnsi" w:cstheme="majorHAnsi"/>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proposed that neighboring neurons in the amygdala can have opposite effects on animals’ behavior, depending on the targets to which they send signals. Threats and rewards </w:t>
      </w:r>
      <w:proofErr w:type="gramStart"/>
      <w:r w:rsidRPr="00F71695">
        <w:rPr>
          <w:rFonts w:asciiTheme="majorHAnsi" w:hAnsiTheme="majorHAnsi" w:cstheme="majorHAnsi"/>
          <w:sz w:val="8"/>
        </w:rPr>
        <w:t>At</w:t>
      </w:r>
      <w:proofErr w:type="gramEnd"/>
      <w:r w:rsidRPr="00F71695">
        <w:rPr>
          <w:rFonts w:asciiTheme="majorHAnsi" w:hAnsiTheme="majorHAnsi" w:cstheme="majorHAnsi"/>
          <w:sz w:val="8"/>
        </w:rPr>
        <w:t xml:space="preserve"> the time, most researchers studying the amygdala still tended to focus mainly on its role in fear. Yet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suspected that activity in this part of the brain might encode a stimulus as either rewarding or threatening, good or bad, 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F71695">
        <w:rPr>
          <w:rStyle w:val="StyleUnderline"/>
          <w:rFonts w:asciiTheme="majorHAnsi" w:hAnsiTheme="majorHAnsi" w:cstheme="majorHAnsi"/>
          <w:highlight w:val="green"/>
        </w:rPr>
        <w:t>Tye</w:t>
      </w:r>
      <w:proofErr w:type="spellEnd"/>
      <w:r w:rsidRPr="00F71695">
        <w:rPr>
          <w:rStyle w:val="StyleUnderline"/>
          <w:rFonts w:asciiTheme="majorHAnsi" w:hAnsiTheme="majorHAnsi" w:cstheme="majorHAnsi"/>
          <w:highlight w:val="green"/>
        </w:rPr>
        <w:t xml:space="preserve"> discovered</w:t>
      </w:r>
      <w:r w:rsidRPr="00F71695">
        <w:rPr>
          <w:rStyle w:val="StyleUnderline"/>
          <w:rFonts w:asciiTheme="majorHAnsi" w:hAnsiTheme="majorHAnsi" w:cstheme="majorHAnsi"/>
        </w:rPr>
        <w:t xml:space="preserve"> that different neural </w:t>
      </w:r>
      <w:r w:rsidRPr="00F71695">
        <w:rPr>
          <w:rStyle w:val="StyleUnderline"/>
          <w:rFonts w:asciiTheme="majorHAnsi" w:hAnsiTheme="majorHAnsi" w:cstheme="majorHAnsi"/>
          <w:highlight w:val="green"/>
        </w:rPr>
        <w:t>connections</w:t>
      </w:r>
      <w:r w:rsidRPr="00F71695">
        <w:rPr>
          <w:rStyle w:val="StyleUnderline"/>
          <w:rFonts w:asciiTheme="majorHAnsi" w:hAnsiTheme="majorHAnsi" w:cstheme="majorHAnsi"/>
        </w:rPr>
        <w:t xml:space="preserve"> in mice </w:t>
      </w:r>
      <w:r w:rsidRPr="00F71695">
        <w:rPr>
          <w:rStyle w:val="StyleUnderline"/>
          <w:rFonts w:asciiTheme="majorHAnsi" w:hAnsiTheme="majorHAnsi" w:cstheme="majorHAnsi"/>
          <w:highlight w:val="green"/>
        </w:rPr>
        <w:t xml:space="preserve">were reinforced </w:t>
      </w:r>
      <w:r w:rsidRPr="00F71695">
        <w:rPr>
          <w:rStyle w:val="StyleUnderline"/>
          <w:rFonts w:asciiTheme="majorHAnsi" w:hAnsiTheme="majorHAnsi" w:cstheme="majorHAnsi"/>
        </w:rPr>
        <w:t xml:space="preserve">depending </w:t>
      </w:r>
      <w:r w:rsidRPr="00F71695">
        <w:rPr>
          <w:rStyle w:val="StyleUnderline"/>
          <w:rFonts w:asciiTheme="majorHAnsi" w:hAnsiTheme="majorHAnsi" w:cstheme="majorHAnsi"/>
          <w:highlight w:val="green"/>
        </w:rPr>
        <w:t>on whether</w:t>
      </w:r>
      <w:r w:rsidRPr="00F71695">
        <w:rPr>
          <w:rStyle w:val="StyleUnderline"/>
          <w:rFonts w:asciiTheme="majorHAnsi" w:hAnsiTheme="majorHAnsi" w:cstheme="majorHAnsi"/>
        </w:rPr>
        <w:t xml:space="preserve"> a particular </w:t>
      </w:r>
      <w:r w:rsidRPr="00F71695">
        <w:rPr>
          <w:rStyle w:val="StyleUnderline"/>
          <w:rFonts w:asciiTheme="majorHAnsi" w:hAnsiTheme="majorHAnsi" w:cstheme="majorHAnsi"/>
          <w:highlight w:val="green"/>
        </w:rPr>
        <w:t>stimulus was linked to a reward or</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green"/>
        </w:rPr>
        <w:t>threat</w:t>
      </w:r>
      <w:r w:rsidRPr="00F71695">
        <w:rPr>
          <w:rFonts w:asciiTheme="majorHAnsi" w:hAnsiTheme="majorHAnsi" w:cstheme="majorHAnsi"/>
          <w:sz w:val="8"/>
        </w:rPr>
        <w:t xml:space="preserve">. When mice learned to associate a sound with a treat of sugar, she found stronger synaptic input to the </w:t>
      </w:r>
      <w:r w:rsidRPr="00F71695">
        <w:rPr>
          <w:rStyle w:val="Emphasis"/>
          <w:rFonts w:asciiTheme="majorHAnsi" w:hAnsiTheme="majorHAnsi" w:cstheme="majorHAnsi"/>
        </w:rPr>
        <w:t xml:space="preserve">neurons in the basolateral amygdala that were sending information to the nucleus </w:t>
      </w:r>
      <w:proofErr w:type="spellStart"/>
      <w:r w:rsidRPr="00F71695">
        <w:rPr>
          <w:rStyle w:val="Emphasis"/>
          <w:rFonts w:asciiTheme="majorHAnsi" w:hAnsiTheme="majorHAnsi" w:cstheme="majorHAnsi"/>
        </w:rPr>
        <w:t>accumbens</w:t>
      </w:r>
      <w:proofErr w:type="spellEnd"/>
      <w:r w:rsidRPr="00F71695">
        <w:rPr>
          <w:rStyle w:val="Emphasis"/>
          <w:rFonts w:asciiTheme="majorHAnsi" w:hAnsiTheme="majorHAnsi" w:cstheme="majorHAnsi"/>
        </w:rPr>
        <w:t>, which is part of the brain’s reward circuitry</w:t>
      </w:r>
      <w:r w:rsidRPr="00F71695">
        <w:rPr>
          <w:rFonts w:asciiTheme="majorHAnsi" w:hAnsiTheme="majorHAnsi" w:cstheme="majorHAnsi"/>
          <w:sz w:val="8"/>
        </w:rPr>
        <w:t xml:space="preserve">. On the other hand, when mice learned to associate the sound with mild electric shocks to their feet, </w:t>
      </w:r>
      <w:r w:rsidRPr="00F71695">
        <w:rPr>
          <w:rStyle w:val="Emphasis"/>
          <w:rFonts w:asciiTheme="majorHAnsi" w:hAnsiTheme="majorHAnsi" w:cstheme="majorHAnsi"/>
          <w:highlight w:val="green"/>
        </w:rPr>
        <w:t>input signals grew stronger in circuits leading from</w:t>
      </w:r>
      <w:r w:rsidRPr="00F71695">
        <w:rPr>
          <w:rStyle w:val="Emphasis"/>
          <w:rFonts w:asciiTheme="majorHAnsi" w:hAnsiTheme="majorHAnsi" w:cstheme="majorHAnsi"/>
        </w:rPr>
        <w:t xml:space="preserve"> the basolateral amygdala to the </w:t>
      </w:r>
      <w:proofErr w:type="spellStart"/>
      <w:r w:rsidRPr="00F71695">
        <w:rPr>
          <w:rStyle w:val="Emphasis"/>
          <w:rFonts w:asciiTheme="majorHAnsi" w:hAnsiTheme="majorHAnsi" w:cstheme="majorHAnsi"/>
        </w:rPr>
        <w:t>centromedial</w:t>
      </w:r>
      <w:proofErr w:type="spellEnd"/>
      <w:r w:rsidRPr="00F71695">
        <w:rPr>
          <w:rStyle w:val="Emphasis"/>
          <w:rFonts w:asciiTheme="majorHAnsi" w:hAnsiTheme="majorHAnsi" w:cstheme="majorHAnsi"/>
        </w:rPr>
        <w:t xml:space="preserve"> amygdala, which is involved in</w:t>
      </w:r>
      <w:r w:rsidRPr="00F71695">
        <w:rPr>
          <w:rStyle w:val="Emphasis"/>
          <w:rFonts w:asciiTheme="majorHAnsi" w:hAnsiTheme="majorHAnsi" w:cstheme="majorHAnsi"/>
          <w:highlight w:val="green"/>
        </w:rPr>
        <w:t xml:space="preserve"> pain and fear</w:t>
      </w:r>
      <w:r w:rsidRPr="00F71695">
        <w:rPr>
          <w:rFonts w:asciiTheme="majorHAnsi" w:hAnsiTheme="majorHAnsi" w:cstheme="majorHAnsi"/>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F71695">
        <w:rPr>
          <w:rFonts w:asciiTheme="majorHAnsi" w:hAnsiTheme="majorHAnsi" w:cstheme="majorHAnsi"/>
          <w:sz w:val="8"/>
        </w:rPr>
        <w:t>Tye</w:t>
      </w:r>
      <w:proofErr w:type="spellEnd"/>
      <w:r w:rsidRPr="00F71695">
        <w:rPr>
          <w:rFonts w:asciiTheme="majorHAnsi" w:hAnsiTheme="majorHAnsi" w:cstheme="majorHAnsi"/>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0FC3269B" w14:textId="77777777" w:rsidR="00F71695" w:rsidRPr="00F71695" w:rsidRDefault="00F71695" w:rsidP="00F71695">
      <w:pPr>
        <w:rPr>
          <w:rFonts w:asciiTheme="majorHAnsi" w:hAnsiTheme="majorHAnsi" w:cstheme="majorHAnsi"/>
        </w:rPr>
      </w:pPr>
    </w:p>
    <w:p w14:paraId="31240A45" w14:textId="008B67F3" w:rsidR="008624BF" w:rsidRPr="00F71695" w:rsidRDefault="008624BF" w:rsidP="008624BF">
      <w:pPr>
        <w:pStyle w:val="Heading3"/>
        <w:rPr>
          <w:rFonts w:asciiTheme="majorHAnsi" w:hAnsiTheme="majorHAnsi" w:cstheme="majorHAnsi"/>
        </w:rPr>
      </w:pPr>
      <w:r w:rsidRPr="00F71695">
        <w:rPr>
          <w:rFonts w:asciiTheme="majorHAnsi" w:hAnsiTheme="majorHAnsi" w:cstheme="majorHAnsi"/>
        </w:rPr>
        <w:lastRenderedPageBreak/>
        <w:t xml:space="preserve">Adv—Growth </w:t>
      </w:r>
    </w:p>
    <w:p w14:paraId="4EAABEC0"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The advantage is Workforce Retention.</w:t>
      </w:r>
    </w:p>
    <w:p w14:paraId="0764A2BF" w14:textId="77777777" w:rsidR="008624BF" w:rsidRPr="00F71695" w:rsidRDefault="008624BF" w:rsidP="008624BF">
      <w:pPr>
        <w:rPr>
          <w:rFonts w:asciiTheme="majorHAnsi" w:hAnsiTheme="majorHAnsi" w:cstheme="majorHAnsi"/>
        </w:rPr>
      </w:pPr>
    </w:p>
    <w:p w14:paraId="3AC42871"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The Great Resignation is here: the world is entering an era of unprecedented labor shortage with no end in sight. Tharoor 10/18</w:t>
      </w:r>
    </w:p>
    <w:p w14:paraId="12505397" w14:textId="77777777" w:rsidR="008624BF" w:rsidRPr="00F71695" w:rsidRDefault="008624BF" w:rsidP="008624BF">
      <w:pPr>
        <w:rPr>
          <w:rFonts w:asciiTheme="majorHAnsi" w:hAnsiTheme="majorHAnsi" w:cstheme="majorHAnsi"/>
        </w:rPr>
      </w:pPr>
      <w:r w:rsidRPr="00F71695">
        <w:rPr>
          <w:rFonts w:asciiTheme="majorHAnsi" w:hAnsiTheme="majorHAnsi" w:cstheme="majorHAnsi"/>
        </w:rPr>
        <w:t xml:space="preserve">Ishaan Tharoor, a columnist on the foreign desk of The Washington Post, where he authors the Today's </w:t>
      </w:r>
      <w:proofErr w:type="spellStart"/>
      <w:r w:rsidRPr="00F71695">
        <w:rPr>
          <w:rFonts w:asciiTheme="majorHAnsi" w:hAnsiTheme="majorHAnsi" w:cstheme="majorHAnsi"/>
        </w:rPr>
        <w:t>WorldView</w:t>
      </w:r>
      <w:proofErr w:type="spellEnd"/>
      <w:r w:rsidRPr="00F71695">
        <w:rPr>
          <w:rFonts w:asciiTheme="majorHAnsi" w:hAnsiTheme="majorHAnsi" w:cstheme="majorHAnsi"/>
        </w:rPr>
        <w:t xml:space="preserve">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w:t>
      </w:r>
      <w:proofErr w:type="spellStart"/>
      <w:r w:rsidRPr="00F71695">
        <w:rPr>
          <w:rFonts w:asciiTheme="majorHAnsi" w:hAnsiTheme="majorHAnsi" w:cstheme="majorHAnsi"/>
        </w:rPr>
        <w:t>Aanya</w:t>
      </w:r>
      <w:proofErr w:type="spellEnd"/>
    </w:p>
    <w:p w14:paraId="2EA387D8" w14:textId="77777777" w:rsidR="008624BF" w:rsidRPr="00F71695" w:rsidRDefault="008624BF" w:rsidP="008624BF">
      <w:pPr>
        <w:rPr>
          <w:rFonts w:asciiTheme="majorHAnsi" w:hAnsiTheme="majorHAnsi" w:cstheme="majorHAnsi"/>
          <w:sz w:val="16"/>
        </w:rPr>
      </w:pPr>
      <w:r w:rsidRPr="00F71695">
        <w:rPr>
          <w:rFonts w:asciiTheme="majorHAnsi" w:hAnsiTheme="majorHAnsi" w:cstheme="majorHAnsi"/>
          <w:sz w:val="16"/>
        </w:rPr>
        <w:t xml:space="preserve">In the United States, the phenomenon dubbed as the “Great Resignation” seems to be picking up speed. A record 4.3 million U.S. workers quit their jobs in August, according to new data from the Labor Department — a figure that expands to </w:t>
      </w:r>
      <w:r w:rsidRPr="00F71695">
        <w:rPr>
          <w:rStyle w:val="StyleUnderline"/>
          <w:rFonts w:asciiTheme="majorHAnsi" w:hAnsiTheme="majorHAnsi" w:cstheme="majorHAnsi"/>
          <w:highlight w:val="cyan"/>
        </w:rPr>
        <w:t>20 million</w:t>
      </w:r>
      <w:r w:rsidRPr="00F71695">
        <w:rPr>
          <w:rFonts w:asciiTheme="majorHAnsi" w:hAnsiTheme="majorHAnsi" w:cstheme="majorHAnsi"/>
          <w:sz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sidRPr="00F71695">
        <w:rPr>
          <w:rStyle w:val="StyleUnderline"/>
          <w:rFonts w:asciiTheme="majorHAnsi" w:hAnsiTheme="majorHAnsi" w:cstheme="majorHAnsi"/>
          <w:highlight w:val="cyan"/>
        </w:rPr>
        <w:t>a centrifugal moment in</w:t>
      </w:r>
      <w:r w:rsidRPr="00F71695">
        <w:rPr>
          <w:rStyle w:val="StyleUnderline"/>
          <w:rFonts w:asciiTheme="majorHAnsi" w:hAnsiTheme="majorHAnsi" w:cstheme="majorHAnsi"/>
        </w:rPr>
        <w:t xml:space="preserve"> American </w:t>
      </w:r>
      <w:r w:rsidRPr="00F71695">
        <w:rPr>
          <w:rFonts w:asciiTheme="majorHAnsi" w:hAnsiTheme="majorHAnsi" w:cstheme="majorHAnsi"/>
          <w:sz w:val="16"/>
        </w:rPr>
        <w:t xml:space="preserve">economic </w:t>
      </w:r>
      <w:r w:rsidRPr="00F71695">
        <w:rPr>
          <w:rStyle w:val="StyleUnderline"/>
          <w:rFonts w:asciiTheme="majorHAnsi" w:hAnsiTheme="majorHAnsi" w:cstheme="majorHAnsi"/>
          <w:highlight w:val="cyan"/>
        </w:rPr>
        <w:t>history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Wages are up and </w:t>
      </w:r>
      <w:r w:rsidRPr="00F71695">
        <w:rPr>
          <w:rStyle w:val="StyleUnderline"/>
          <w:rFonts w:asciiTheme="majorHAnsi" w:hAnsiTheme="majorHAnsi" w:cstheme="majorHAnsi"/>
          <w:highlight w:val="cyan"/>
        </w:rPr>
        <w:t>businesses face staffing shortages</w:t>
      </w:r>
      <w:r w:rsidRPr="00F71695">
        <w:rPr>
          <w:rFonts w:asciiTheme="majorHAnsi" w:hAnsiTheme="majorHAnsi" w:cstheme="majorHAnsi"/>
          <w:sz w:val="16"/>
        </w:rPr>
        <w:t xml:space="preserve">, while the experience of </w:t>
      </w:r>
      <w:r w:rsidRPr="00F71695">
        <w:rPr>
          <w:rStyle w:val="StyleUnderline"/>
          <w:rFonts w:asciiTheme="majorHAnsi" w:hAnsiTheme="majorHAnsi" w:cstheme="majorHAnsi"/>
        </w:rPr>
        <w:t>a sustained public health emergency</w:t>
      </w:r>
      <w:r w:rsidRPr="00F71695">
        <w:rPr>
          <w:rFonts w:asciiTheme="majorHAnsi" w:hAnsiTheme="majorHAnsi" w:cstheme="majorHAnsi"/>
          <w:sz w:val="16"/>
        </w:rPr>
        <w:t xml:space="preserve"> has prompted myriad Americans to reevaluate their work options. “This </w:t>
      </w:r>
      <w:r w:rsidRPr="00F71695">
        <w:rPr>
          <w:rStyle w:val="StyleUnderline"/>
          <w:rFonts w:asciiTheme="majorHAnsi" w:hAnsiTheme="majorHAnsi" w:cstheme="majorHAnsi"/>
        </w:rPr>
        <w:t>[pandemic] has been going on for so long</w:t>
      </w:r>
      <w:r w:rsidRPr="00F71695">
        <w:rPr>
          <w:rFonts w:asciiTheme="majorHAnsi" w:hAnsiTheme="majorHAnsi" w:cstheme="majorHAnsi"/>
          <w:sz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sidRPr="00F71695">
        <w:rPr>
          <w:rStyle w:val="StyleUnderline"/>
          <w:rFonts w:asciiTheme="majorHAnsi" w:hAnsiTheme="majorHAnsi" w:cstheme="majorHAnsi"/>
          <w:highlight w:val="cyan"/>
        </w:rPr>
        <w:t>stagnation in</w:t>
      </w:r>
      <w:r w:rsidRPr="00F71695">
        <w:rPr>
          <w:rFonts w:asciiTheme="majorHAnsi" w:hAnsiTheme="majorHAnsi" w:cstheme="majorHAnsi"/>
          <w:sz w:val="16"/>
        </w:rPr>
        <w:t xml:space="preserve"> worker </w:t>
      </w:r>
      <w:r w:rsidRPr="00F71695">
        <w:rPr>
          <w:rStyle w:val="StyleUnderline"/>
          <w:rFonts w:asciiTheme="majorHAnsi" w:hAnsiTheme="majorHAnsi" w:cstheme="majorHAnsi"/>
          <w:highlight w:val="cyan"/>
        </w:rPr>
        <w:t>wages and benefits</w:t>
      </w:r>
      <w:r w:rsidRPr="00F71695">
        <w:rPr>
          <w:rFonts w:asciiTheme="majorHAnsi" w:hAnsiTheme="majorHAnsi" w:cstheme="majorHAnsi"/>
          <w:sz w:val="16"/>
        </w:rPr>
        <w:t xml:space="preserve">. In lower-end jobs, earnings have not matched the pace of inflation, while work grew more informal and precarious. Workers’ rights activists now see a vital moment for a course correction. </w:t>
      </w:r>
      <w:r w:rsidRPr="00F71695">
        <w:rPr>
          <w:rStyle w:val="StyleUnderline"/>
          <w:rFonts w:asciiTheme="majorHAnsi" w:hAnsiTheme="majorHAnsi" w:cstheme="majorHAnsi"/>
          <w:highlight w:val="cyan"/>
        </w:rPr>
        <w:t>October has been a banner month for</w:t>
      </w:r>
      <w:r w:rsidRPr="00F71695">
        <w:rPr>
          <w:rFonts w:asciiTheme="majorHAnsi" w:hAnsiTheme="majorHAnsi" w:cstheme="majorHAnsi"/>
          <w:sz w:val="16"/>
        </w:rPr>
        <w:t xml:space="preserve"> American </w:t>
      </w:r>
      <w:r w:rsidRPr="00F71695">
        <w:rPr>
          <w:rStyle w:val="StyleUnderline"/>
          <w:rFonts w:asciiTheme="majorHAnsi" w:hAnsiTheme="majorHAnsi" w:cstheme="majorHAnsi"/>
          <w:highlight w:val="cyan"/>
        </w:rPr>
        <w:t>organized labor</w:t>
      </w:r>
      <w:r w:rsidRPr="00F71695">
        <w:rPr>
          <w:rStyle w:val="StyleUnderline"/>
          <w:rFonts w:asciiTheme="majorHAnsi" w:hAnsiTheme="majorHAnsi" w:cstheme="majorHAnsi"/>
        </w:rPr>
        <w:t>,</w:t>
      </w:r>
      <w:r w:rsidRPr="00F71695">
        <w:rPr>
          <w:rFonts w:asciiTheme="majorHAnsi" w:hAnsiTheme="majorHAnsi" w:cstheme="majorHAnsi"/>
          <w:sz w:val="16"/>
        </w:rPr>
        <w:t xml:space="preserve"> with major strikes across various industries sweeping the country. “Workers are harder to replace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crappy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sidRPr="00F71695">
        <w:rPr>
          <w:rStyle w:val="StyleUnderline"/>
          <w:rFonts w:asciiTheme="majorHAnsi" w:hAnsiTheme="majorHAnsi" w:cstheme="majorHAnsi"/>
          <w:highlight w:val="cyan"/>
        </w:rPr>
        <w:t>advanced industrial democracies</w:t>
      </w:r>
      <w:r w:rsidRPr="00F71695">
        <w:rPr>
          <w:rFonts w:asciiTheme="majorHAnsi" w:hAnsiTheme="majorHAnsi" w:cstheme="majorHAnsi"/>
          <w:sz w:val="16"/>
          <w:highlight w:val="cyan"/>
        </w:rPr>
        <w:t>,</w:t>
      </w:r>
      <w:r w:rsidRPr="00F71695">
        <w:rPr>
          <w:rFonts w:asciiTheme="majorHAnsi" w:hAnsiTheme="majorHAnsi" w:cstheme="majorHAnsi"/>
          <w:sz w:val="16"/>
        </w:rPr>
        <w:t xml:space="preserve"> shows that in its 38 member countries, about </w:t>
      </w:r>
      <w:r w:rsidRPr="00F71695">
        <w:rPr>
          <w:rStyle w:val="StyleUnderline"/>
          <w:rFonts w:asciiTheme="majorHAnsi" w:hAnsiTheme="majorHAnsi" w:cstheme="majorHAnsi"/>
          <w:highlight w:val="cyan"/>
        </w:rPr>
        <w:t>20 million fewer people are in work t</w:t>
      </w:r>
      <w:r w:rsidRPr="00F71695">
        <w:rPr>
          <w:rStyle w:val="StyleUnderline"/>
          <w:rFonts w:asciiTheme="majorHAnsi" w:hAnsiTheme="majorHAnsi" w:cstheme="majorHAnsi"/>
        </w:rPr>
        <w:t>han before the coronavirus struck,”</w:t>
      </w:r>
      <w:r w:rsidRPr="00F71695">
        <w:rPr>
          <w:rFonts w:asciiTheme="majorHAnsi" w:hAnsiTheme="majorHAnsi" w:cstheme="majorHAnsi"/>
          <w:sz w:val="16"/>
        </w:rPr>
        <w:t xml:space="preserve"> noted Politico Europe. “Of these, </w:t>
      </w:r>
      <w:r w:rsidRPr="00F71695">
        <w:rPr>
          <w:rStyle w:val="StyleUnderline"/>
          <w:rFonts w:asciiTheme="majorHAnsi" w:hAnsiTheme="majorHAnsi" w:cstheme="majorHAnsi"/>
          <w:highlight w:val="cyan"/>
        </w:rPr>
        <w:t>14 million have exited the labor market</w:t>
      </w:r>
      <w:r w:rsidRPr="00F71695">
        <w:rPr>
          <w:rFonts w:asciiTheme="majorHAnsi" w:hAnsiTheme="majorHAnsi" w:cstheme="majorHAnsi"/>
          <w:sz w:val="16"/>
        </w:rPr>
        <w:t xml:space="preserve"> and are classified as ‘not working’ and ‘not looking for work.’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w:t>
      </w:r>
      <w:proofErr w:type="spellStart"/>
      <w:r w:rsidRPr="00F71695">
        <w:rPr>
          <w:rFonts w:asciiTheme="majorHAnsi" w:hAnsiTheme="majorHAnsi" w:cstheme="majorHAnsi"/>
          <w:sz w:val="16"/>
        </w:rPr>
        <w:t>Süddeutsche</w:t>
      </w:r>
      <w:proofErr w:type="spellEnd"/>
      <w:r w:rsidRPr="00F71695">
        <w:rPr>
          <w:rFonts w:asciiTheme="majorHAnsi" w:hAnsiTheme="majorHAnsi" w:cstheme="majorHAnsi"/>
          <w:sz w:val="16"/>
        </w:rPr>
        <w:t xml:space="preserve"> Zeitung newspaper that the country would need to import 400,000 skilled workers a year to make up for shortfalls in a host of industries, from nursing care to green tech companies. </w:t>
      </w:r>
      <w:r w:rsidRPr="00F71695">
        <w:rPr>
          <w:rStyle w:val="StyleUnderline"/>
          <w:rFonts w:asciiTheme="majorHAnsi" w:hAnsiTheme="majorHAnsi" w:cstheme="majorHAnsi"/>
        </w:rPr>
        <w:t xml:space="preserve">Pandemic-era border closures </w:t>
      </w:r>
      <w:r w:rsidRPr="00F71695">
        <w:rPr>
          <w:rFonts w:asciiTheme="majorHAnsi" w:hAnsiTheme="majorHAnsi" w:cstheme="majorHAnsi"/>
          <w:sz w:val="16"/>
        </w:rPr>
        <w:t>and rising wages in Central and Eastern European countries have led to shortages of meatpackers and hospitality workers in countries like Germany and Denmark. “</w:t>
      </w:r>
      <w:r w:rsidRPr="00F71695">
        <w:rPr>
          <w:rStyle w:val="StyleUnderline"/>
          <w:rFonts w:asciiTheme="majorHAnsi" w:hAnsiTheme="majorHAnsi" w:cstheme="majorHAnsi"/>
        </w:rPr>
        <w:t>Frankly, this is a pay issue,”</w:t>
      </w:r>
      <w:r w:rsidRPr="00F71695">
        <w:rPr>
          <w:rFonts w:asciiTheme="majorHAnsi" w:hAnsiTheme="majorHAnsi" w:cstheme="majorHAnsi"/>
          <w:sz w:val="16"/>
        </w:rPr>
        <w:t xml:space="preserve"> said Andrew Watt, head of the European economics unit at the Macroeconomic Policy Institute at the German trade unions’ Hans </w:t>
      </w:r>
      <w:proofErr w:type="spellStart"/>
      <w:r w:rsidRPr="00F71695">
        <w:rPr>
          <w:rFonts w:asciiTheme="majorHAnsi" w:hAnsiTheme="majorHAnsi" w:cstheme="majorHAnsi"/>
          <w:sz w:val="16"/>
        </w:rPr>
        <w:t>Böckler</w:t>
      </w:r>
      <w:proofErr w:type="spellEnd"/>
      <w:r w:rsidRPr="00F71695">
        <w:rPr>
          <w:rFonts w:asciiTheme="majorHAnsi" w:hAnsiTheme="majorHAnsi" w:cstheme="majorHAnsi"/>
          <w:sz w:val="16"/>
        </w:rPr>
        <w:t xml:space="preserve"> Foundation, to Politico. “Wages will have to increase in these sectors to get people back into tough, low-paid jobs. That’s no bad thing.” But the story gets a bit more uneven, and certainly </w:t>
      </w:r>
      <w:proofErr w:type="gramStart"/>
      <w:r w:rsidRPr="00F71695">
        <w:rPr>
          <w:rFonts w:asciiTheme="majorHAnsi" w:hAnsiTheme="majorHAnsi" w:cstheme="majorHAnsi"/>
          <w:sz w:val="16"/>
        </w:rPr>
        <w:t>more grim</w:t>
      </w:r>
      <w:proofErr w:type="gramEnd"/>
      <w:r w:rsidRPr="00F71695">
        <w:rPr>
          <w:rFonts w:asciiTheme="majorHAnsi" w:hAnsiTheme="majorHAnsi" w:cstheme="majorHAnsi"/>
          <w:sz w:val="16"/>
        </w:rPr>
        <w:t xml:space="preserve">, in the developing world. In Latin America and the Caribbean, </w:t>
      </w:r>
      <w:r w:rsidRPr="00F71695">
        <w:rPr>
          <w:rStyle w:val="StyleUnderline"/>
          <w:rFonts w:asciiTheme="majorHAnsi" w:hAnsiTheme="majorHAnsi" w:cstheme="majorHAnsi"/>
          <w:highlight w:val="cyan"/>
        </w:rPr>
        <w:t>26 million people lost their jobs</w:t>
      </w:r>
      <w:r w:rsidRPr="00F71695">
        <w:rPr>
          <w:rFonts w:asciiTheme="majorHAnsi" w:hAnsiTheme="majorHAnsi" w:cstheme="majorHAnsi"/>
          <w:sz w:val="16"/>
        </w:rPr>
        <w:t xml:space="preserve"> last year amid </w:t>
      </w:r>
      <w:r w:rsidRPr="00F71695">
        <w:rPr>
          <w:rStyle w:val="StyleUnderline"/>
          <w:rFonts w:asciiTheme="majorHAnsi" w:hAnsiTheme="majorHAnsi" w:cstheme="majorHAnsi"/>
        </w:rPr>
        <w:t>pandemic-era shutdowns</w:t>
      </w:r>
      <w:r w:rsidRPr="00F71695">
        <w:rPr>
          <w:rFonts w:asciiTheme="majorHAnsi" w:hAnsiTheme="majorHAnsi" w:cstheme="majorHAnsi"/>
          <w:sz w:val="16"/>
        </w:rPr>
        <w:t xml:space="preserve">, according to the U.N.'s International </w:t>
      </w:r>
      <w:proofErr w:type="spellStart"/>
      <w:r w:rsidRPr="00F71695">
        <w:rPr>
          <w:rFonts w:asciiTheme="majorHAnsi" w:hAnsiTheme="majorHAnsi" w:cstheme="majorHAnsi"/>
          <w:sz w:val="16"/>
        </w:rPr>
        <w:t>Labour</w:t>
      </w:r>
      <w:proofErr w:type="spellEnd"/>
      <w:r w:rsidRPr="00F71695">
        <w:rPr>
          <w:rFonts w:asciiTheme="majorHAnsi" w:hAnsiTheme="majorHAnsi" w:cstheme="majorHAnsi"/>
          <w:sz w:val="16"/>
        </w:rPr>
        <w:t xml:space="preserve"> Organization. The </w:t>
      </w:r>
      <w:r w:rsidRPr="00F71695">
        <w:rPr>
          <w:rFonts w:asciiTheme="majorHAnsi" w:hAnsiTheme="majorHAnsi" w:cstheme="majorHAnsi"/>
          <w:sz w:val="16"/>
        </w:rPr>
        <w:lastRenderedPageBreak/>
        <w:t xml:space="preserve">vast majority of </w:t>
      </w:r>
      <w:r w:rsidRPr="00F71695">
        <w:rPr>
          <w:rStyle w:val="StyleUnderline"/>
          <w:rFonts w:asciiTheme="majorHAnsi" w:hAnsiTheme="majorHAnsi" w:cstheme="majorHAnsi"/>
          <w:highlight w:val="cyan"/>
        </w:rPr>
        <w:t>jobs that</w:t>
      </w:r>
      <w:r w:rsidRPr="00F71695">
        <w:rPr>
          <w:rFonts w:asciiTheme="majorHAnsi" w:hAnsiTheme="majorHAnsi" w:cstheme="majorHAnsi"/>
          <w:sz w:val="16"/>
        </w:rPr>
        <w:t xml:space="preserve"> have </w:t>
      </w:r>
      <w:r w:rsidRPr="00F71695">
        <w:rPr>
          <w:rStyle w:val="StyleUnderline"/>
          <w:rFonts w:asciiTheme="majorHAnsi" w:hAnsiTheme="majorHAnsi" w:cstheme="majorHAnsi"/>
          <w:highlight w:val="cyan"/>
        </w:rPr>
        <w:t xml:space="preserve">returned are </w:t>
      </w:r>
      <w:r w:rsidRPr="00F71695">
        <w:rPr>
          <w:rStyle w:val="StyleUnderline"/>
          <w:rFonts w:asciiTheme="majorHAnsi" w:hAnsiTheme="majorHAnsi" w:cstheme="majorHAnsi"/>
        </w:rPr>
        <w:t xml:space="preserve">in the </w:t>
      </w:r>
      <w:r w:rsidRPr="00F71695">
        <w:rPr>
          <w:rStyle w:val="StyleUnderline"/>
          <w:rFonts w:asciiTheme="majorHAnsi" w:hAnsiTheme="majorHAnsi" w:cstheme="majorHAnsi"/>
          <w:highlight w:val="cyan"/>
        </w:rPr>
        <w:t>informal s</w:t>
      </w:r>
      <w:r w:rsidRPr="00F71695">
        <w:rPr>
          <w:rStyle w:val="StyleUnderline"/>
          <w:rFonts w:asciiTheme="majorHAnsi" w:hAnsiTheme="majorHAnsi" w:cstheme="majorHAnsi"/>
        </w:rPr>
        <w:t>ector</w:t>
      </w:r>
      <w:r w:rsidRPr="00F71695">
        <w:rPr>
          <w:rFonts w:asciiTheme="majorHAnsi" w:hAnsiTheme="majorHAnsi" w:cstheme="majorHAnsi"/>
          <w:sz w:val="16"/>
        </w:rPr>
        <w:t xml:space="preserve">, an outcome that often means even </w:t>
      </w:r>
      <w:r w:rsidRPr="00F71695">
        <w:rPr>
          <w:rStyle w:val="StyleUnderline"/>
          <w:rFonts w:asciiTheme="majorHAnsi" w:hAnsiTheme="majorHAnsi" w:cstheme="majorHAnsi"/>
          <w:highlight w:val="cyan"/>
        </w:rPr>
        <w:t>lower pay and greater precarity</w:t>
      </w:r>
      <w:r w:rsidRPr="00F71695">
        <w:rPr>
          <w:rFonts w:asciiTheme="majorHAnsi" w:hAnsiTheme="majorHAnsi" w:cstheme="majorHAnsi"/>
          <w:sz w:val="16"/>
        </w:rPr>
        <w:t xml:space="preserve"> in a </w:t>
      </w:r>
      <w:r w:rsidRPr="00F71695">
        <w:rPr>
          <w:rStyle w:val="StyleUnderline"/>
          <w:rFonts w:asciiTheme="majorHAnsi" w:hAnsiTheme="majorHAnsi" w:cstheme="majorHAnsi"/>
          <w:highlight w:val="cyan"/>
        </w:rPr>
        <w:t>region</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already </w:t>
      </w:r>
      <w:r w:rsidRPr="00F71695">
        <w:rPr>
          <w:rStyle w:val="StyleUnderline"/>
          <w:rFonts w:asciiTheme="majorHAnsi" w:hAnsiTheme="majorHAnsi" w:cstheme="majorHAnsi"/>
          <w:highlight w:val="cyan"/>
        </w:rPr>
        <w:t>defined by</w:t>
      </w:r>
      <w:r w:rsidRPr="00F71695">
        <w:rPr>
          <w:rFonts w:asciiTheme="majorHAnsi" w:hAnsiTheme="majorHAnsi" w:cstheme="majorHAnsi"/>
          <w:sz w:val="16"/>
          <w:highlight w:val="cyan"/>
        </w:rPr>
        <w:t xml:space="preserve"> </w:t>
      </w:r>
      <w:r w:rsidRPr="00F71695">
        <w:rPr>
          <w:rFonts w:asciiTheme="majorHAnsi" w:hAnsiTheme="majorHAnsi" w:cstheme="majorHAnsi"/>
          <w:sz w:val="16"/>
        </w:rPr>
        <w:t>profound</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economic inequality</w:t>
      </w:r>
      <w:r w:rsidRPr="00F71695">
        <w:rPr>
          <w:rFonts w:asciiTheme="majorHAnsi" w:hAnsiTheme="majorHAnsi" w:cstheme="majorHAnsi"/>
          <w:sz w:val="16"/>
        </w:rPr>
        <w:t xml:space="preserve">. “These are jobs that are generally </w:t>
      </w:r>
      <w:r w:rsidRPr="00F71695">
        <w:rPr>
          <w:rStyle w:val="StyleUnderline"/>
          <w:rFonts w:asciiTheme="majorHAnsi" w:hAnsiTheme="majorHAnsi" w:cstheme="majorHAnsi"/>
        </w:rPr>
        <w:t>unstable</w:t>
      </w:r>
      <w:r w:rsidRPr="00F71695">
        <w:rPr>
          <w:rFonts w:asciiTheme="majorHAnsi" w:hAnsiTheme="majorHAnsi" w:cstheme="majorHAnsi"/>
          <w:sz w:val="16"/>
        </w:rPr>
        <w:t>, with</w:t>
      </w:r>
      <w:r w:rsidRPr="00F71695">
        <w:rPr>
          <w:rStyle w:val="StyleUnderline"/>
          <w:rFonts w:asciiTheme="majorHAnsi" w:hAnsiTheme="majorHAnsi" w:cstheme="majorHAnsi"/>
        </w:rPr>
        <w:t xml:space="preserve"> low wages</w:t>
      </w:r>
      <w:r w:rsidRPr="00F71695">
        <w:rPr>
          <w:rFonts w:asciiTheme="majorHAnsi" w:hAnsiTheme="majorHAnsi" w:cstheme="majorHAnsi"/>
          <w:sz w:val="16"/>
        </w:rPr>
        <w:t xml:space="preserve">, without social protection or </w:t>
      </w:r>
      <w:r w:rsidRPr="00F71695">
        <w:rPr>
          <w:rStyle w:val="StyleUnderline"/>
          <w:rFonts w:asciiTheme="majorHAnsi" w:hAnsiTheme="majorHAnsi" w:cstheme="majorHAnsi"/>
        </w:rPr>
        <w:t>rights</w:t>
      </w:r>
      <w:r w:rsidRPr="00F71695">
        <w:rPr>
          <w:rFonts w:asciiTheme="majorHAnsi" w:hAnsiTheme="majorHAnsi" w:cstheme="majorHAnsi"/>
          <w:sz w:val="16"/>
        </w:rPr>
        <w:t xml:space="preserve">,” said </w:t>
      </w:r>
      <w:proofErr w:type="spellStart"/>
      <w:r w:rsidRPr="00F71695">
        <w:rPr>
          <w:rFonts w:asciiTheme="majorHAnsi" w:hAnsiTheme="majorHAnsi" w:cstheme="majorHAnsi"/>
          <w:sz w:val="16"/>
        </w:rPr>
        <w:t>Vinícius</w:t>
      </w:r>
      <w:proofErr w:type="spellEnd"/>
      <w:r w:rsidRPr="00F71695">
        <w:rPr>
          <w:rFonts w:asciiTheme="majorHAnsi" w:hAnsiTheme="majorHAnsi" w:cstheme="majorHAnsi"/>
          <w:sz w:val="16"/>
        </w:rPr>
        <w:t xml:space="preserve">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sidRPr="00F71695">
        <w:rPr>
          <w:rStyle w:val="StyleUnderline"/>
          <w:rFonts w:asciiTheme="majorHAnsi" w:hAnsiTheme="majorHAnsi" w:cstheme="majorHAnsi"/>
        </w:rPr>
        <w:t>China is seeing</w:t>
      </w:r>
      <w:r w:rsidRPr="00F71695">
        <w:rPr>
          <w:rFonts w:asciiTheme="majorHAnsi" w:hAnsiTheme="majorHAnsi" w:cstheme="majorHAnsi"/>
          <w:sz w:val="16"/>
        </w:rPr>
        <w:t xml:space="preserve"> its own version of the “Great Resignation,” with a younger generation of workers more disenchanted by their prospects and turned off by the relatively low wages in the manufacturing centers that powered China’s economic rise. Authorities in Beijing warn of a growing </w:t>
      </w:r>
      <w:r w:rsidRPr="00F71695">
        <w:rPr>
          <w:rStyle w:val="StyleUnderline"/>
          <w:rFonts w:asciiTheme="majorHAnsi" w:hAnsiTheme="majorHAnsi" w:cstheme="majorHAnsi"/>
        </w:rPr>
        <w:t>shortage of skilled workers</w:t>
      </w:r>
      <w:r w:rsidRPr="00F71695">
        <w:rPr>
          <w:rFonts w:asciiTheme="majorHAnsi" w:hAnsiTheme="majorHAnsi" w:cstheme="majorHAnsi"/>
          <w:sz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sidRPr="00F71695">
        <w:rPr>
          <w:rStyle w:val="StyleUnderline"/>
          <w:rFonts w:asciiTheme="majorHAnsi" w:hAnsiTheme="majorHAnsi" w:cstheme="majorHAnsi"/>
        </w:rPr>
        <w:t>migrant workers</w:t>
      </w:r>
      <w:r w:rsidRPr="00F71695">
        <w:rPr>
          <w:rFonts w:asciiTheme="majorHAnsi" w:hAnsiTheme="majorHAnsi" w:cstheme="majorHAnsi"/>
          <w:sz w:val="16"/>
        </w:rPr>
        <w:t xml:space="preserve"> who left for their rural homes when jobs in big cities dried up amid lockdowns are not coming back. “It’s clear that there was extreme hardship faced by both businesses and workers during the prolonged lockdown,” said Mary </w:t>
      </w:r>
      <w:proofErr w:type="spellStart"/>
      <w:r w:rsidRPr="00F71695">
        <w:rPr>
          <w:rFonts w:asciiTheme="majorHAnsi" w:hAnsiTheme="majorHAnsi" w:cstheme="majorHAnsi"/>
          <w:sz w:val="16"/>
        </w:rPr>
        <w:t>Tarnowka</w:t>
      </w:r>
      <w:proofErr w:type="spellEnd"/>
      <w:r w:rsidRPr="00F71695">
        <w:rPr>
          <w:rFonts w:asciiTheme="majorHAnsi" w:hAnsiTheme="majorHAnsi" w:cstheme="majorHAnsi"/>
          <w:sz w:val="16"/>
        </w:rPr>
        <w:t xml:space="preserve">,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sidRPr="00F71695">
        <w:rPr>
          <w:rStyle w:val="StyleUnderline"/>
          <w:rFonts w:asciiTheme="majorHAnsi" w:hAnsiTheme="majorHAnsi" w:cstheme="majorHAnsi"/>
          <w:highlight w:val="cyan"/>
        </w:rPr>
        <w:t>swallow wage losses and endure</w:t>
      </w:r>
      <w:r w:rsidRPr="00F71695">
        <w:rPr>
          <w:rFonts w:asciiTheme="majorHAnsi" w:hAnsiTheme="majorHAnsi" w:cstheme="majorHAnsi"/>
          <w:sz w:val="16"/>
        </w:rPr>
        <w:t xml:space="preserve"> work arrangements marked by widespread </w:t>
      </w:r>
      <w:r w:rsidRPr="00F71695">
        <w:rPr>
          <w:rStyle w:val="StyleUnderline"/>
          <w:rFonts w:asciiTheme="majorHAnsi" w:hAnsiTheme="majorHAnsi" w:cstheme="majorHAnsi"/>
          <w:highlight w:val="cyan"/>
        </w:rPr>
        <w:t xml:space="preserve">human rights </w:t>
      </w:r>
      <w:proofErr w:type="spellStart"/>
      <w:r w:rsidRPr="00F71695">
        <w:rPr>
          <w:rStyle w:val="StyleUnderline"/>
          <w:rFonts w:asciiTheme="majorHAnsi" w:hAnsiTheme="majorHAnsi" w:cstheme="majorHAnsi"/>
          <w:highlight w:val="cyan"/>
        </w:rPr>
        <w:t>abuses</w:t>
      </w:r>
      <w:r w:rsidRPr="00F71695">
        <w:rPr>
          <w:rStyle w:val="StyleUnderline"/>
          <w:rFonts w:asciiTheme="majorHAnsi" w:hAnsiTheme="majorHAnsi" w:cstheme="majorHAnsi"/>
        </w:rPr>
        <w:t>.</w:t>
      </w:r>
      <w:r w:rsidRPr="00F71695">
        <w:rPr>
          <w:rFonts w:asciiTheme="majorHAnsi" w:hAnsiTheme="majorHAnsi" w:cstheme="majorHAnsi"/>
          <w:sz w:val="16"/>
        </w:rPr>
        <w:t>In</w:t>
      </w:r>
      <w:proofErr w:type="spellEnd"/>
      <w:r w:rsidRPr="00F71695">
        <w:rPr>
          <w:rFonts w:asciiTheme="majorHAnsi" w:hAnsiTheme="majorHAnsi" w:cstheme="majorHAnsi"/>
          <w:sz w:val="16"/>
        </w:rPr>
        <w:t xml:space="preserve"> a survey interviewing 1,140 garment workers in Myanmar, Honduras, Ethiopia and India, researchers from Britain’s University of Sheffield and the U.S.-based Worker Rights Consortium found that a majority had been </w:t>
      </w:r>
      <w:r w:rsidRPr="00F71695">
        <w:rPr>
          <w:rStyle w:val="StyleUnderline"/>
          <w:rFonts w:asciiTheme="majorHAnsi" w:hAnsiTheme="majorHAnsi" w:cstheme="majorHAnsi"/>
        </w:rPr>
        <w:t>forced to borrow money</w:t>
      </w:r>
      <w:r w:rsidRPr="00F71695">
        <w:rPr>
          <w:rFonts w:asciiTheme="majorHAnsi" w:hAnsiTheme="majorHAnsi" w:cstheme="majorHAnsi"/>
          <w:sz w:val="16"/>
        </w:rPr>
        <w:t xml:space="preserve"> and many incurred greater debt over the course of the pandemic. About a third of </w:t>
      </w:r>
      <w:r w:rsidRPr="00F71695">
        <w:rPr>
          <w:rStyle w:val="StyleUnderline"/>
          <w:rFonts w:asciiTheme="majorHAnsi" w:hAnsiTheme="majorHAnsi" w:cstheme="majorHAnsi"/>
        </w:rPr>
        <w:t xml:space="preserve">workers who changed jobs reported worse </w:t>
      </w:r>
      <w:r w:rsidRPr="00F71695">
        <w:rPr>
          <w:rFonts w:asciiTheme="majorHAnsi" w:hAnsiTheme="majorHAnsi" w:cstheme="majorHAnsi"/>
          <w:sz w:val="16"/>
        </w:rPr>
        <w:t xml:space="preserve">working </w:t>
      </w:r>
      <w:r w:rsidRPr="00F71695">
        <w:rPr>
          <w:rStyle w:val="StyleUnderline"/>
          <w:rFonts w:asciiTheme="majorHAnsi" w:hAnsiTheme="majorHAnsi" w:cstheme="majorHAnsi"/>
        </w:rPr>
        <w:t>conditions</w:t>
      </w:r>
      <w:r w:rsidRPr="00F71695">
        <w:rPr>
          <w:rFonts w:asciiTheme="majorHAnsi" w:hAnsiTheme="majorHAnsi" w:cstheme="majorHAnsi"/>
          <w:sz w:val="16"/>
        </w:rPr>
        <w:t xml:space="preserve">, including </w:t>
      </w:r>
      <w:r w:rsidRPr="00F71695">
        <w:rPr>
          <w:rStyle w:val="StyleUnderline"/>
          <w:rFonts w:asciiTheme="majorHAnsi" w:hAnsiTheme="majorHAnsi" w:cstheme="majorHAnsi"/>
        </w:rPr>
        <w:t>lower pay</w:t>
      </w:r>
      <w:r w:rsidRPr="00F71695">
        <w:rPr>
          <w:rFonts w:asciiTheme="majorHAnsi" w:hAnsiTheme="majorHAnsi" w:cstheme="majorHAnsi"/>
          <w:sz w:val="16"/>
        </w:rPr>
        <w:t xml:space="preserve"> and </w:t>
      </w:r>
      <w:r w:rsidRPr="00F71695">
        <w:rPr>
          <w:rStyle w:val="StyleUnderline"/>
          <w:rFonts w:asciiTheme="majorHAnsi" w:hAnsiTheme="majorHAnsi" w:cstheme="majorHAnsi"/>
        </w:rPr>
        <w:t>more risk.</w:t>
      </w:r>
      <w:r w:rsidRPr="00F71695">
        <w:rPr>
          <w:rFonts w:asciiTheme="majorHAnsi" w:hAnsiTheme="majorHAnsi" w:cstheme="majorHAnsi"/>
          <w:sz w:val="16"/>
        </w:rPr>
        <w:t xml:space="preserve"> “Workers </w:t>
      </w:r>
      <w:r w:rsidRPr="00F71695">
        <w:rPr>
          <w:rStyle w:val="StyleUnderline"/>
          <w:rFonts w:asciiTheme="majorHAnsi" w:hAnsiTheme="majorHAnsi" w:cstheme="majorHAnsi"/>
          <w:highlight w:val="cyan"/>
        </w:rPr>
        <w:t xml:space="preserve">were already not being paid </w:t>
      </w:r>
      <w:r w:rsidRPr="00F71695">
        <w:rPr>
          <w:rStyle w:val="StyleUnderline"/>
          <w:rFonts w:asciiTheme="majorHAnsi" w:hAnsiTheme="majorHAnsi" w:cstheme="majorHAnsi"/>
        </w:rPr>
        <w:t xml:space="preserve">fair </w:t>
      </w:r>
      <w:r w:rsidRPr="00F71695">
        <w:rPr>
          <w:rFonts w:asciiTheme="majorHAnsi" w:hAnsiTheme="majorHAnsi" w:cstheme="majorHAnsi"/>
          <w:sz w:val="16"/>
        </w:rPr>
        <w:t xml:space="preserve">wages and had little savings at the beginning of the pandemic,” said </w:t>
      </w:r>
      <w:proofErr w:type="spellStart"/>
      <w:r w:rsidRPr="00F71695">
        <w:rPr>
          <w:rFonts w:asciiTheme="majorHAnsi" w:hAnsiTheme="majorHAnsi" w:cstheme="majorHAnsi"/>
          <w:sz w:val="16"/>
        </w:rPr>
        <w:t>Zameer</w:t>
      </w:r>
      <w:proofErr w:type="spellEnd"/>
      <w:r w:rsidRPr="00F71695">
        <w:rPr>
          <w:rFonts w:asciiTheme="majorHAnsi" w:hAnsiTheme="majorHAnsi" w:cstheme="majorHAnsi"/>
          <w:sz w:val="16"/>
        </w:rPr>
        <w:t xml:space="preserve"> Awan, field worker with the Pakistan Institute of </w:t>
      </w:r>
      <w:proofErr w:type="spellStart"/>
      <w:r w:rsidRPr="00F71695">
        <w:rPr>
          <w:rFonts w:asciiTheme="majorHAnsi" w:hAnsiTheme="majorHAnsi" w:cstheme="majorHAnsi"/>
          <w:sz w:val="16"/>
        </w:rPr>
        <w:t>Labour</w:t>
      </w:r>
      <w:proofErr w:type="spellEnd"/>
      <w:r w:rsidRPr="00F71695">
        <w:rPr>
          <w:rFonts w:asciiTheme="majorHAnsi" w:hAnsiTheme="majorHAnsi" w:cstheme="majorHAnsi"/>
          <w:sz w:val="16"/>
        </w:rPr>
        <w:t xml:space="preserve"> Education and Research, to Reuters. “Now most are </w:t>
      </w:r>
      <w:r w:rsidRPr="00F71695">
        <w:rPr>
          <w:rStyle w:val="StyleUnderline"/>
          <w:rFonts w:asciiTheme="majorHAnsi" w:hAnsiTheme="majorHAnsi" w:cstheme="majorHAnsi"/>
          <w:highlight w:val="cyan"/>
        </w:rPr>
        <w:t>deep in debt</w:t>
      </w:r>
      <w:r w:rsidRPr="00F71695">
        <w:rPr>
          <w:rFonts w:asciiTheme="majorHAnsi" w:hAnsiTheme="majorHAnsi" w:cstheme="majorHAnsi"/>
          <w:sz w:val="16"/>
        </w:rPr>
        <w:t xml:space="preserve"> and those who have found jobs again </w:t>
      </w:r>
      <w:r w:rsidRPr="00F71695">
        <w:rPr>
          <w:rStyle w:val="StyleUnderline"/>
          <w:rFonts w:asciiTheme="majorHAnsi" w:hAnsiTheme="majorHAnsi" w:cstheme="majorHAnsi"/>
          <w:highlight w:val="cyan"/>
        </w:rPr>
        <w:t>find themselves in</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more </w:t>
      </w:r>
      <w:r w:rsidRPr="00F71695">
        <w:rPr>
          <w:rStyle w:val="StyleUnderline"/>
          <w:rFonts w:asciiTheme="majorHAnsi" w:hAnsiTheme="majorHAnsi" w:cstheme="majorHAnsi"/>
          <w:highlight w:val="cyan"/>
        </w:rPr>
        <w:t>abusive conditions</w:t>
      </w:r>
      <w:r w:rsidRPr="00F71695">
        <w:rPr>
          <w:rFonts w:asciiTheme="majorHAnsi" w:hAnsiTheme="majorHAnsi" w:cstheme="majorHAnsi"/>
          <w:sz w:val="16"/>
        </w:rPr>
        <w:t xml:space="preserve"> but </w:t>
      </w:r>
      <w:r w:rsidRPr="00F71695">
        <w:rPr>
          <w:rStyle w:val="Emphasis"/>
          <w:rFonts w:asciiTheme="majorHAnsi" w:hAnsiTheme="majorHAnsi" w:cstheme="majorHAnsi"/>
          <w:highlight w:val="cyan"/>
        </w:rPr>
        <w:t>without a voice</w:t>
      </w:r>
      <w:r w:rsidRPr="00F71695">
        <w:rPr>
          <w:rFonts w:asciiTheme="majorHAnsi" w:hAnsiTheme="majorHAnsi" w:cstheme="majorHAnsi"/>
          <w:sz w:val="16"/>
        </w:rPr>
        <w:t xml:space="preserve"> anymore.”</w:t>
      </w:r>
    </w:p>
    <w:p w14:paraId="529F47F4"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 xml:space="preserve">A right to strike is crucial to negotiating conditions for workforce retention—but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w:t>
      </w:r>
      <w:proofErr w:type="spellStart"/>
      <w:r w:rsidRPr="00F71695">
        <w:rPr>
          <w:rFonts w:asciiTheme="majorHAnsi" w:hAnsiTheme="majorHAnsi" w:cstheme="majorHAnsi"/>
        </w:rPr>
        <w:t>Bogage</w:t>
      </w:r>
      <w:proofErr w:type="spellEnd"/>
      <w:r w:rsidRPr="00F71695">
        <w:rPr>
          <w:rFonts w:asciiTheme="majorHAnsi" w:hAnsiTheme="majorHAnsi" w:cstheme="majorHAnsi"/>
        </w:rPr>
        <w:t xml:space="preserve"> 10/17</w:t>
      </w:r>
    </w:p>
    <w:p w14:paraId="4398375A" w14:textId="77777777" w:rsidR="008624BF" w:rsidRPr="00F71695" w:rsidRDefault="008624BF" w:rsidP="008624BF">
      <w:pPr>
        <w:rPr>
          <w:rFonts w:asciiTheme="majorHAnsi" w:hAnsiTheme="majorHAnsi" w:cstheme="majorHAnsi"/>
        </w:rPr>
      </w:pPr>
      <w:r w:rsidRPr="00F71695">
        <w:rPr>
          <w:rFonts w:asciiTheme="majorHAnsi" w:hAnsiTheme="majorHAnsi" w:cstheme="majorHAnsi"/>
        </w:rPr>
        <w:t xml:space="preserve">Jacob </w:t>
      </w:r>
      <w:proofErr w:type="spellStart"/>
      <w:r w:rsidRPr="00F71695">
        <w:rPr>
          <w:rFonts w:asciiTheme="majorHAnsi" w:hAnsiTheme="majorHAnsi" w:cstheme="majorHAnsi"/>
        </w:rPr>
        <w:t>Bogage</w:t>
      </w:r>
      <w:proofErr w:type="spellEnd"/>
      <w:r w:rsidRPr="00F71695">
        <w:rPr>
          <w:rFonts w:asciiTheme="majorHAnsi" w:hAnsiTheme="majorHAnsi" w:cstheme="majorHAnsi"/>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F71695">
        <w:rPr>
          <w:rFonts w:asciiTheme="majorHAnsi" w:hAnsiTheme="majorHAnsi" w:cstheme="majorHAnsi"/>
        </w:rPr>
        <w:t>Aanya</w:t>
      </w:r>
      <w:proofErr w:type="spellEnd"/>
    </w:p>
    <w:p w14:paraId="41905E1F" w14:textId="77777777" w:rsidR="008624BF" w:rsidRPr="00F71695" w:rsidRDefault="008624BF" w:rsidP="008624BF">
      <w:pPr>
        <w:rPr>
          <w:rFonts w:asciiTheme="majorHAnsi" w:hAnsiTheme="majorHAnsi" w:cstheme="majorHAnsi"/>
          <w:sz w:val="16"/>
        </w:rPr>
      </w:pPr>
      <w:proofErr w:type="spellStart"/>
      <w:r w:rsidRPr="00F71695">
        <w:rPr>
          <w:rFonts w:asciiTheme="majorHAnsi" w:hAnsiTheme="majorHAnsi" w:cstheme="majorHAnsi"/>
          <w:sz w:val="16"/>
        </w:rPr>
        <w:t>Marcial</w:t>
      </w:r>
      <w:proofErr w:type="spellEnd"/>
      <w:r w:rsidRPr="00F71695">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 xml:space="preserve">harder to </w:t>
      </w:r>
      <w:r w:rsidRPr="00F71695">
        <w:rPr>
          <w:rStyle w:val="StyleUnderline"/>
          <w:rFonts w:asciiTheme="majorHAnsi" w:hAnsiTheme="majorHAnsi" w:cstheme="majorHAnsi"/>
          <w:highlight w:val="cyan"/>
        </w:rPr>
        <w:lastRenderedPageBreak/>
        <w:t>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F71695">
        <w:rPr>
          <w:rStyle w:val="StyleUnderline"/>
          <w:rFonts w:asciiTheme="majorHAnsi" w:hAnsiTheme="majorHAnsi" w:cstheme="majorHAnsi"/>
          <w:highlight w:val="cyan"/>
        </w:rPr>
        <w:t>employers have not made 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w:t>
      </w:r>
      <w:proofErr w:type="gramStart"/>
      <w:r w:rsidRPr="00F71695">
        <w:rPr>
          <w:rFonts w:asciiTheme="majorHAnsi" w:hAnsiTheme="majorHAnsi" w:cstheme="majorHAnsi"/>
          <w:sz w:val="16"/>
        </w:rPr>
        <w:t>producers</w:t>
      </w:r>
      <w:proofErr w:type="gramEnd"/>
      <w:r w:rsidRPr="00F71695">
        <w:rPr>
          <w:rFonts w:asciiTheme="majorHAnsi" w:hAnsiTheme="majorHAnsi" w:cstheme="majorHAnsi"/>
          <w:sz w:val="16"/>
        </w:rPr>
        <w:t xml:space="preserve">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5A77B0B7" w14:textId="77777777" w:rsidR="008624BF" w:rsidRPr="00F71695" w:rsidRDefault="008624BF" w:rsidP="008624BF">
      <w:pPr>
        <w:rPr>
          <w:rFonts w:asciiTheme="majorHAnsi" w:hAnsiTheme="majorHAnsi" w:cstheme="majorHAnsi"/>
          <w:sz w:val="16"/>
        </w:rPr>
      </w:pPr>
    </w:p>
    <w:p w14:paraId="27B17D58"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lastRenderedPageBreak/>
        <w:t>High wages are the crucial internal link for continued growth.</w:t>
      </w:r>
    </w:p>
    <w:p w14:paraId="5F225489" w14:textId="77777777" w:rsidR="008624BF" w:rsidRPr="00F71695" w:rsidRDefault="008624BF" w:rsidP="008624BF">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10" w:history="1">
        <w:r w:rsidRPr="00F71695">
          <w:rPr>
            <w:rStyle w:val="Hyperlink"/>
            <w:rFonts w:asciiTheme="majorHAnsi" w:hAnsiTheme="majorHAnsi" w:cstheme="majorHAnsi"/>
          </w:rPr>
          <w:t>https://www.epi.org/publication/secular-stagnation/)//BB</w:t>
        </w:r>
      </w:hyperlink>
    </w:p>
    <w:p w14:paraId="4311F51E" w14:textId="77777777" w:rsidR="008624BF" w:rsidRPr="00F71695" w:rsidRDefault="008624BF" w:rsidP="008624BF">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measures to 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argued that there are benefits to these policies besides the 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that 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0B88F007"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Wages cause deflation which decks the economy and leads to quantitative easing</w:t>
      </w:r>
    </w:p>
    <w:p w14:paraId="1F6CF424" w14:textId="77777777" w:rsidR="008624BF" w:rsidRPr="00F71695" w:rsidRDefault="008624BF" w:rsidP="008624BF">
      <w:pPr>
        <w:rPr>
          <w:rStyle w:val="Style13ptBold"/>
          <w:rFonts w:asciiTheme="majorHAnsi" w:hAnsiTheme="majorHAnsi" w:cstheme="majorHAnsi"/>
          <w:b w:val="0"/>
          <w:bCs/>
        </w:rPr>
      </w:pPr>
      <w:r w:rsidRPr="00F71695">
        <w:rPr>
          <w:rStyle w:val="Style13ptBold"/>
          <w:rFonts w:asciiTheme="majorHAnsi" w:hAnsiTheme="majorHAnsi" w:cstheme="majorHAnsi"/>
        </w:rPr>
        <w:t xml:space="preserve">Wessel 14 </w:t>
      </w:r>
      <w:r w:rsidRPr="00F71695">
        <w:rPr>
          <w:rFonts w:asciiTheme="majorHAnsi" w:hAnsiTheme="majorHAnsi" w:cstheme="majorHAnsi"/>
        </w:rPr>
        <w:t>(David, Director of The Hutchins Center on Fiscal and Monetary Policy and Senior Fellow at the Brooking Institute, 10/16/14, “5 Reasons to Worry About Deflation”, https://www.brookings.edu/opinions/5-reasons-to-worry-about-deflation/, AZG)</w:t>
      </w:r>
    </w:p>
    <w:p w14:paraId="31DEDA60" w14:textId="77777777" w:rsidR="008624BF" w:rsidRPr="00F71695" w:rsidRDefault="008624BF" w:rsidP="008624BF">
      <w:pPr>
        <w:rPr>
          <w:rFonts w:asciiTheme="majorHAnsi" w:hAnsiTheme="majorHAnsi" w:cstheme="majorHAnsi"/>
          <w:sz w:val="10"/>
        </w:rPr>
      </w:pPr>
      <w:r w:rsidRPr="00F71695">
        <w:rPr>
          <w:rFonts w:asciiTheme="majorHAnsi" w:hAnsiTheme="majorHAnsi" w:cstheme="majorHAnsi"/>
          <w:sz w:val="10"/>
        </w:rPr>
        <w:t xml:space="preserve">So why worry? Here are five reasons: 1. </w:t>
      </w:r>
      <w:r w:rsidRPr="00F71695">
        <w:rPr>
          <w:rStyle w:val="StyleUnderline"/>
          <w:rFonts w:asciiTheme="majorHAnsi" w:hAnsiTheme="majorHAnsi" w:cstheme="majorHAnsi"/>
        </w:rPr>
        <w:t>Deflation is a generalized decline in prices and</w:t>
      </w:r>
      <w:r w:rsidRPr="00F71695">
        <w:rPr>
          <w:rFonts w:asciiTheme="majorHAnsi" w:hAnsiTheme="majorHAnsi" w:cstheme="majorHAnsi"/>
          <w:sz w:val="10"/>
        </w:rPr>
        <w:t xml:space="preserve">, sometimes, </w:t>
      </w:r>
      <w:r w:rsidRPr="00F71695">
        <w:rPr>
          <w:rStyle w:val="StyleUnderline"/>
          <w:rFonts w:asciiTheme="majorHAnsi" w:hAnsiTheme="majorHAnsi" w:cstheme="majorHAnsi"/>
        </w:rPr>
        <w:t>wages.</w:t>
      </w:r>
      <w:r w:rsidRPr="00F71695">
        <w:rPr>
          <w:rFonts w:asciiTheme="majorHAnsi" w:hAnsiTheme="majorHAnsi" w:cstheme="majorHAnsi"/>
          <w:sz w:val="10"/>
        </w:rPr>
        <w:t xml:space="preserve"> Sure, if you’re lucky enough to get a raise, your paycheck goes further–but </w:t>
      </w:r>
      <w:r w:rsidRPr="00F71695">
        <w:rPr>
          <w:rStyle w:val="StyleUnderline"/>
          <w:rFonts w:asciiTheme="majorHAnsi" w:hAnsiTheme="majorHAnsi" w:cstheme="majorHAnsi"/>
          <w:highlight w:val="cyan"/>
        </w:rPr>
        <w:t>those whose wages decline</w:t>
      </w:r>
      <w:r w:rsidRPr="00F71695">
        <w:rPr>
          <w:rStyle w:val="StyleUnderline"/>
          <w:rFonts w:asciiTheme="majorHAnsi" w:hAnsiTheme="majorHAnsi" w:cstheme="majorHAnsi"/>
        </w:rPr>
        <w:t xml:space="preserve"> or who are laid off or work fewer hours </w:t>
      </w:r>
      <w:r w:rsidRPr="00F71695">
        <w:rPr>
          <w:rStyle w:val="StyleUnderline"/>
          <w:rFonts w:asciiTheme="majorHAnsi" w:hAnsiTheme="majorHAnsi" w:cstheme="majorHAnsi"/>
          <w:highlight w:val="cyan"/>
        </w:rPr>
        <w:t>are not going to enjoy</w:t>
      </w:r>
      <w:r w:rsidRPr="00F71695">
        <w:rPr>
          <w:rStyle w:val="StyleUnderline"/>
          <w:rFonts w:asciiTheme="majorHAnsi" w:hAnsiTheme="majorHAnsi" w:cstheme="majorHAnsi"/>
        </w:rPr>
        <w:t xml:space="preserve"> a </w:t>
      </w:r>
      <w:r w:rsidRPr="00F71695">
        <w:rPr>
          <w:rStyle w:val="StyleUnderline"/>
          <w:rFonts w:asciiTheme="majorHAnsi" w:hAnsiTheme="majorHAnsi" w:cstheme="majorHAnsi"/>
          <w:highlight w:val="cyan"/>
        </w:rPr>
        <w:t>falling price</w:t>
      </w:r>
      <w:r w:rsidRPr="00F71695">
        <w:rPr>
          <w:rFonts w:asciiTheme="majorHAnsi" w:hAnsiTheme="majorHAnsi" w:cstheme="majorHAnsi"/>
          <w:sz w:val="10"/>
        </w:rPr>
        <w:t xml:space="preserve"> index. 2. It can be hard (though, as we’ve seen, not impossible) for employers to cut nominal wages when conditions warrant; it’s easier to give raises that are less than the inflation rate, which is what economists call a real wage cut. And if </w:t>
      </w:r>
      <w:r w:rsidRPr="00F71695">
        <w:rPr>
          <w:rStyle w:val="StyleUnderline"/>
          <w:rFonts w:asciiTheme="majorHAnsi" w:hAnsiTheme="majorHAnsi" w:cstheme="majorHAnsi"/>
        </w:rPr>
        <w:t>wages are</w:t>
      </w:r>
      <w:r w:rsidRPr="00F71695">
        <w:rPr>
          <w:rFonts w:asciiTheme="majorHAnsi" w:hAnsiTheme="majorHAnsi" w:cstheme="majorHAnsi"/>
          <w:sz w:val="10"/>
        </w:rPr>
        <w:t xml:space="preserve">, as economists say, </w:t>
      </w:r>
      <w:r w:rsidRPr="00F71695">
        <w:rPr>
          <w:rStyle w:val="StyleUnderline"/>
          <w:rFonts w:asciiTheme="majorHAnsi" w:hAnsiTheme="majorHAnsi" w:cstheme="majorHAnsi"/>
        </w:rPr>
        <w:t>marked by “downward nominal rigidity,” then employers will hire fewer people.</w:t>
      </w:r>
      <w:r w:rsidRPr="00F71695">
        <w:rPr>
          <w:rFonts w:asciiTheme="majorHAnsi" w:hAnsiTheme="majorHAnsi" w:cstheme="majorHAnsi"/>
          <w:sz w:val="10"/>
        </w:rPr>
        <w:t xml:space="preserve"> As Paul Krugman put it in 2010: “in a deflationary economy, </w:t>
      </w:r>
      <w:r w:rsidRPr="00F71695">
        <w:rPr>
          <w:rStyle w:val="Emphasis"/>
          <w:rFonts w:asciiTheme="majorHAnsi" w:hAnsiTheme="majorHAnsi" w:cstheme="majorHAnsi"/>
        </w:rPr>
        <w:t xml:space="preserve">wages as well as prices often have to fall–and it’s a fact of life that it’s very hard to cut nominal wages. … What this means </w:t>
      </w:r>
      <w:r w:rsidRPr="00F71695">
        <w:rPr>
          <w:rStyle w:val="Emphasis"/>
          <w:rFonts w:asciiTheme="majorHAnsi" w:hAnsiTheme="majorHAnsi" w:cstheme="majorHAnsi"/>
        </w:rPr>
        <w:lastRenderedPageBreak/>
        <w:t xml:space="preserve">is that in general </w:t>
      </w:r>
      <w:r w:rsidRPr="00F71695">
        <w:rPr>
          <w:rStyle w:val="Emphasis"/>
          <w:rFonts w:asciiTheme="majorHAnsi" w:hAnsiTheme="majorHAnsi" w:cstheme="majorHAnsi"/>
          <w:highlight w:val="cyan"/>
        </w:rPr>
        <w:t>economies don’t manage to have falling wages unless they also have mass unemployment, so</w:t>
      </w:r>
      <w:r w:rsidRPr="00F71695">
        <w:rPr>
          <w:rStyle w:val="Emphasis"/>
          <w:rFonts w:asciiTheme="majorHAnsi" w:hAnsiTheme="majorHAnsi" w:cstheme="majorHAnsi"/>
        </w:rPr>
        <w:t xml:space="preserve"> that </w:t>
      </w:r>
      <w:r w:rsidRPr="00F71695">
        <w:rPr>
          <w:rStyle w:val="Emphasis"/>
          <w:rFonts w:asciiTheme="majorHAnsi" w:hAnsiTheme="majorHAnsi" w:cstheme="majorHAnsi"/>
          <w:highlight w:val="cyan"/>
        </w:rPr>
        <w:t xml:space="preserve">workers are desperate </w:t>
      </w:r>
      <w:r w:rsidRPr="00F71695">
        <w:rPr>
          <w:rStyle w:val="Emphasis"/>
          <w:rFonts w:asciiTheme="majorHAnsi" w:hAnsiTheme="majorHAnsi" w:cstheme="majorHAnsi"/>
        </w:rPr>
        <w:t>enough to accept those wage declines.</w:t>
      </w:r>
      <w:r w:rsidRPr="00F71695">
        <w:rPr>
          <w:rFonts w:asciiTheme="majorHAnsi" w:hAnsiTheme="majorHAnsi" w:cstheme="majorHAnsi"/>
          <w:sz w:val="10"/>
        </w:rPr>
        <w:t xml:space="preserve"> See Estonia and Latvia, cases of.” 3. As economic textbooks teach, </w:t>
      </w:r>
      <w:r w:rsidRPr="00F71695">
        <w:rPr>
          <w:rStyle w:val="StyleUnderline"/>
          <w:rFonts w:asciiTheme="majorHAnsi" w:hAnsiTheme="majorHAnsi" w:cstheme="majorHAnsi"/>
        </w:rPr>
        <w:t xml:space="preserve">the prospect that </w:t>
      </w:r>
      <w:r w:rsidRPr="00F71695">
        <w:rPr>
          <w:rStyle w:val="StyleUnderline"/>
          <w:rFonts w:asciiTheme="majorHAnsi" w:hAnsiTheme="majorHAnsi" w:cstheme="majorHAnsi"/>
          <w:highlight w:val="cyan"/>
        </w:rPr>
        <w:t>things</w:t>
      </w:r>
      <w:r w:rsidRPr="00F71695">
        <w:rPr>
          <w:rFonts w:asciiTheme="majorHAnsi" w:hAnsiTheme="majorHAnsi" w:cstheme="majorHAnsi"/>
          <w:sz w:val="10"/>
        </w:rPr>
        <w:t xml:space="preserve"> will </w:t>
      </w:r>
      <w:r w:rsidRPr="00F71695">
        <w:rPr>
          <w:rStyle w:val="StyleUnderline"/>
          <w:rFonts w:asciiTheme="majorHAnsi" w:hAnsiTheme="majorHAnsi" w:cstheme="majorHAnsi"/>
          <w:highlight w:val="cyan"/>
        </w:rPr>
        <w:t>cost less tomorrow</w:t>
      </w:r>
      <w:r w:rsidRPr="00F71695">
        <w:rPr>
          <w:rFonts w:asciiTheme="majorHAnsi" w:hAnsiTheme="majorHAnsi" w:cstheme="majorHAnsi"/>
          <w:sz w:val="10"/>
        </w:rPr>
        <w:t xml:space="preserve"> than they do today </w:t>
      </w:r>
      <w:r w:rsidRPr="00F71695">
        <w:rPr>
          <w:rStyle w:val="StyleUnderline"/>
          <w:rFonts w:asciiTheme="majorHAnsi" w:hAnsiTheme="majorHAnsi" w:cstheme="majorHAnsi"/>
          <w:highlight w:val="cyan"/>
        </w:rPr>
        <w:t>encourages people to put off buying.</w:t>
      </w:r>
      <w:r w:rsidRPr="00F71695">
        <w:rPr>
          <w:rFonts w:asciiTheme="majorHAnsi" w:hAnsiTheme="majorHAnsi" w:cstheme="majorHAnsi"/>
          <w:sz w:val="10"/>
        </w:rPr>
        <w:t xml:space="preserve"> If enough people do that, then </w:t>
      </w:r>
      <w:r w:rsidRPr="00F71695">
        <w:rPr>
          <w:rStyle w:val="StyleUnderline"/>
          <w:rFonts w:asciiTheme="majorHAnsi" w:hAnsiTheme="majorHAnsi" w:cstheme="majorHAnsi"/>
          <w:highlight w:val="cyan"/>
        </w:rPr>
        <w:t xml:space="preserve">businesses are less likely to hire and invest, and </w:t>
      </w:r>
      <w:r w:rsidRPr="00F71695">
        <w:rPr>
          <w:rStyle w:val="Emphasis"/>
          <w:rFonts w:asciiTheme="majorHAnsi" w:hAnsiTheme="majorHAnsi" w:cstheme="majorHAnsi"/>
          <w:highlight w:val="cyan"/>
        </w:rPr>
        <w:t>that makes everything worse</w:t>
      </w:r>
      <w:r w:rsidRPr="00F71695">
        <w:rPr>
          <w:rStyle w:val="Emphasis"/>
          <w:rFonts w:asciiTheme="majorHAnsi" w:hAnsiTheme="majorHAnsi" w:cstheme="majorHAnsi"/>
        </w:rPr>
        <w:t>.</w:t>
      </w:r>
      <w:r w:rsidRPr="00F71695">
        <w:rPr>
          <w:rStyle w:val="StyleUnderline"/>
          <w:rFonts w:asciiTheme="majorHAnsi" w:hAnsiTheme="majorHAnsi" w:cstheme="majorHAnsi"/>
        </w:rPr>
        <w:t xml:space="preserve"> </w:t>
      </w:r>
      <w:r w:rsidRPr="00F71695">
        <w:rPr>
          <w:rFonts w:asciiTheme="majorHAnsi" w:hAnsiTheme="majorHAnsi" w:cstheme="majorHAnsi"/>
          <w:sz w:val="10"/>
        </w:rPr>
        <w:t xml:space="preserve">4. Deflation is terrible for debtors. </w:t>
      </w:r>
      <w:r w:rsidRPr="00F71695">
        <w:rPr>
          <w:rStyle w:val="StyleUnderline"/>
          <w:rFonts w:asciiTheme="majorHAnsi" w:hAnsiTheme="majorHAnsi" w:cstheme="majorHAnsi"/>
        </w:rPr>
        <w:t xml:space="preserve">Prices and wages fall, but the value of your debt does not. </w:t>
      </w:r>
      <w:proofErr w:type="gramStart"/>
      <w:r w:rsidRPr="00F71695">
        <w:rPr>
          <w:rStyle w:val="StyleUnderline"/>
          <w:rFonts w:asciiTheme="majorHAnsi" w:hAnsiTheme="majorHAnsi" w:cstheme="majorHAnsi"/>
        </w:rPr>
        <w:t>So</w:t>
      </w:r>
      <w:proofErr w:type="gramEnd"/>
      <w:r w:rsidRPr="00F71695">
        <w:rPr>
          <w:rStyle w:val="StyleUnderline"/>
          <w:rFonts w:asciiTheme="majorHAnsi" w:hAnsiTheme="majorHAnsi" w:cstheme="majorHAnsi"/>
        </w:rPr>
        <w:t xml:space="preserve"> you’re forced to cut spending.</w:t>
      </w:r>
      <w:r w:rsidRPr="00F71695">
        <w:rPr>
          <w:rFonts w:asciiTheme="majorHAnsi" w:hAnsiTheme="majorHAnsi" w:cstheme="majorHAnsi"/>
          <w:sz w:val="10"/>
        </w:rPr>
        <w:t xml:space="preserve"> This applies to consumers and to governments, and it is one of the biggest issues in Europe right now. As Yale University economist Irving Fisher wrote decades ago, debtors are likely to cut spending more than creditors increase it, and </w:t>
      </w:r>
      <w:r w:rsidRPr="00F71695">
        <w:rPr>
          <w:rStyle w:val="Emphasis"/>
          <w:rFonts w:asciiTheme="majorHAnsi" w:hAnsiTheme="majorHAnsi" w:cstheme="majorHAnsi"/>
          <w:highlight w:val="cyan"/>
        </w:rPr>
        <w:t>this can turn into a</w:t>
      </w:r>
      <w:r w:rsidRPr="00F71695">
        <w:rPr>
          <w:rStyle w:val="Emphasis"/>
          <w:rFonts w:asciiTheme="majorHAnsi" w:hAnsiTheme="majorHAnsi" w:cstheme="majorHAnsi"/>
        </w:rPr>
        <w:t xml:space="preserve"> really </w:t>
      </w:r>
      <w:r w:rsidRPr="00F71695">
        <w:rPr>
          <w:rStyle w:val="Emphasis"/>
          <w:rFonts w:asciiTheme="majorHAnsi" w:hAnsiTheme="majorHAnsi" w:cstheme="majorHAnsi"/>
          <w:highlight w:val="cyan"/>
        </w:rPr>
        <w:t>bad downward spiral</w:t>
      </w:r>
      <w:r w:rsidRPr="00F71695">
        <w:rPr>
          <w:rStyle w:val="Emphasis"/>
          <w:rFonts w:asciiTheme="majorHAnsi" w:hAnsiTheme="majorHAnsi" w:cstheme="majorHAnsi"/>
        </w:rPr>
        <w:t>.</w:t>
      </w:r>
      <w:r w:rsidRPr="00F71695">
        <w:rPr>
          <w:rFonts w:asciiTheme="majorHAnsi" w:hAnsiTheme="majorHAnsi" w:cstheme="majorHAnsi"/>
          <w:sz w:val="10"/>
        </w:rPr>
        <w:t xml:space="preserve"> (The experience of Japan, though, proves that an economy can have a prolonged period of moderate deflation without falling into that downward spiral.) 5. </w:t>
      </w:r>
      <w:r w:rsidRPr="00F71695">
        <w:rPr>
          <w:rStyle w:val="StyleUnderline"/>
          <w:rFonts w:asciiTheme="majorHAnsi" w:hAnsiTheme="majorHAnsi" w:cstheme="majorHAnsi"/>
        </w:rPr>
        <w:t>Cutting interest rates below zero is very hard.</w:t>
      </w:r>
      <w:r w:rsidRPr="00F71695">
        <w:rPr>
          <w:rFonts w:asciiTheme="majorHAnsi" w:hAnsiTheme="majorHAnsi" w:cstheme="majorHAnsi"/>
          <w:sz w:val="10"/>
        </w:rPr>
        <w:t xml:space="preserve"> Yes, one way that central bank magic works is that the Federal Reserve and the European Central Bank cut inflation-adjusted interest rates below zero when times are bad, hoping to spur borrowing, spending and investment. But it’s almost impossible for them to cut rates below zero. (Sure, there are some examples of negative interest rates, but they’re not very negative.) If there’s 4%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works out to a -4% real (or inflation-adjusted) rate. At no inflation,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well, zero. And with deflation, a </w:t>
      </w:r>
      <w:proofErr w:type="gramStart"/>
      <w:r w:rsidRPr="00F71695">
        <w:rPr>
          <w:rFonts w:asciiTheme="majorHAnsi" w:hAnsiTheme="majorHAnsi" w:cstheme="majorHAnsi"/>
          <w:sz w:val="10"/>
        </w:rPr>
        <w:t>zero interest</w:t>
      </w:r>
      <w:proofErr w:type="gramEnd"/>
      <w:r w:rsidRPr="00F71695">
        <w:rPr>
          <w:rFonts w:asciiTheme="majorHAnsi" w:hAnsiTheme="majorHAnsi" w:cstheme="majorHAnsi"/>
          <w:sz w:val="10"/>
        </w:rPr>
        <w:t xml:space="preserve"> rate is a positive real rate. Deflation just makes all this harder to do. </w:t>
      </w:r>
      <w:r w:rsidRPr="00F71695">
        <w:rPr>
          <w:rStyle w:val="StyleUnderline"/>
          <w:rFonts w:asciiTheme="majorHAnsi" w:hAnsiTheme="majorHAnsi" w:cstheme="majorHAnsi"/>
          <w:highlight w:val="cyan"/>
        </w:rPr>
        <w:t>When</w:t>
      </w:r>
      <w:r w:rsidRPr="00F71695">
        <w:rPr>
          <w:rStyle w:val="StyleUnderline"/>
          <w:rFonts w:asciiTheme="majorHAnsi" w:hAnsiTheme="majorHAnsi" w:cstheme="majorHAnsi"/>
        </w:rPr>
        <w:t xml:space="preserve"> short-term </w:t>
      </w:r>
      <w:r w:rsidRPr="00F71695">
        <w:rPr>
          <w:rStyle w:val="StyleUnderline"/>
          <w:rFonts w:asciiTheme="majorHAnsi" w:hAnsiTheme="majorHAnsi" w:cstheme="majorHAnsi"/>
          <w:highlight w:val="cyan"/>
        </w:rPr>
        <w:t>rates hit zero the Fed turned to</w:t>
      </w:r>
      <w:r w:rsidRPr="00F71695">
        <w:rPr>
          <w:rStyle w:val="StyleUnderline"/>
          <w:rFonts w:asciiTheme="majorHAnsi" w:hAnsiTheme="majorHAnsi" w:cstheme="majorHAnsi"/>
        </w:rPr>
        <w:t xml:space="preserve"> buying all those long-term bonds in what’s known as </w:t>
      </w:r>
      <w:r w:rsidRPr="00F71695">
        <w:rPr>
          <w:rStyle w:val="StyleUnderline"/>
          <w:rFonts w:asciiTheme="majorHAnsi" w:hAnsiTheme="majorHAnsi" w:cstheme="majorHAnsi"/>
          <w:highlight w:val="cyan"/>
        </w:rPr>
        <w:t>“quantitative easing,”</w:t>
      </w:r>
      <w:r w:rsidRPr="00F71695">
        <w:rPr>
          <w:rFonts w:asciiTheme="majorHAnsi" w:hAnsiTheme="majorHAnsi" w:cstheme="majorHAnsi"/>
          <w:sz w:val="10"/>
        </w:rPr>
        <w:t xml:space="preserve"> or QE. But there is a lingering debate about how well QE works, and its side effects, and as the ECB demonstrates, there are political obstacles to launching QE that don’t apply to simply cutting interest rates. Once upon a time, the U.S. and other economies seemed so prone to inflation that even low rates of inflation didn’t provoke fears of deflation. “Today that belief in an inflationary bias is gone, or at least greatly attenuated,” Berkeley’s Brad DeLong observed in 1999. There are still some people fretting that, given all the money the Fed has pumped into the economy in quantitative easing, inflation is just around the corner. But today, the bigger fear–especially in Europe–is just the opposite.</w:t>
      </w:r>
    </w:p>
    <w:p w14:paraId="7BCF8F95" w14:textId="77777777" w:rsidR="008624BF" w:rsidRPr="00F71695" w:rsidRDefault="008624BF" w:rsidP="008624BF">
      <w:pPr>
        <w:rPr>
          <w:rFonts w:asciiTheme="majorHAnsi" w:hAnsiTheme="majorHAnsi" w:cstheme="majorHAnsi"/>
        </w:rPr>
      </w:pPr>
    </w:p>
    <w:p w14:paraId="64C44E73"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 xml:space="preserve">COVID creates pressure but </w:t>
      </w:r>
      <w:proofErr w:type="spellStart"/>
      <w:r w:rsidRPr="00F71695">
        <w:rPr>
          <w:rFonts w:asciiTheme="majorHAnsi" w:hAnsiTheme="majorHAnsi" w:cstheme="majorHAnsi"/>
        </w:rPr>
        <w:t>squo</w:t>
      </w:r>
      <w:proofErr w:type="spellEnd"/>
      <w:r w:rsidRPr="00F71695">
        <w:rPr>
          <w:rFonts w:asciiTheme="majorHAnsi" w:hAnsiTheme="majorHAnsi" w:cstheme="majorHAnsi"/>
        </w:rPr>
        <w:t xml:space="preserve"> interim measures ensure slow growth.</w:t>
      </w:r>
    </w:p>
    <w:p w14:paraId="5A026D6A" w14:textId="77777777" w:rsidR="008624BF" w:rsidRPr="00F71695" w:rsidRDefault="008624BF" w:rsidP="008624BF">
      <w:pPr>
        <w:rPr>
          <w:rStyle w:val="Style13ptBold"/>
          <w:rFonts w:asciiTheme="majorHAnsi" w:hAnsiTheme="majorHAnsi" w:cstheme="majorHAnsi"/>
        </w:rPr>
      </w:pPr>
      <w:r w:rsidRPr="00F71695">
        <w:rPr>
          <w:rStyle w:val="Style13ptBold"/>
          <w:rFonts w:asciiTheme="majorHAnsi" w:hAnsiTheme="majorHAnsi" w:cstheme="majorHAnsi"/>
        </w:rPr>
        <w:t>White 20</w:t>
      </w:r>
      <w:r w:rsidRPr="00F71695">
        <w:rPr>
          <w:rFonts w:asciiTheme="majorHAnsi" w:hAnsiTheme="majorHAnsi" w:cstheme="majorHAnsi"/>
        </w:rPr>
        <w:t xml:space="preserve">—POLITICO Pro's chief economic correspondent [Ben White, Victoria </w:t>
      </w:r>
      <w:proofErr w:type="spellStart"/>
      <w:r w:rsidRPr="00F71695">
        <w:rPr>
          <w:rFonts w:asciiTheme="majorHAnsi" w:hAnsiTheme="majorHAnsi" w:cstheme="majorHAnsi"/>
        </w:rPr>
        <w:t>Guida</w:t>
      </w:r>
      <w:proofErr w:type="spellEnd"/>
      <w:r w:rsidRPr="00F71695">
        <w:rPr>
          <w:rFonts w:asciiTheme="majorHAnsi" w:hAnsiTheme="majorHAnsi" w:cstheme="majorHAnsi"/>
        </w:rPr>
        <w:t xml:space="preserve"> (financial services reporter covering banking regulations and monetary policy for POLITICO Pro), and Matthew </w:t>
      </w:r>
      <w:proofErr w:type="spellStart"/>
      <w:r w:rsidRPr="00F71695">
        <w:rPr>
          <w:rFonts w:asciiTheme="majorHAnsi" w:hAnsiTheme="majorHAnsi" w:cstheme="majorHAnsi"/>
        </w:rPr>
        <w:t>Karnitschnig</w:t>
      </w:r>
      <w:proofErr w:type="spellEnd"/>
      <w:r w:rsidRPr="00F71695">
        <w:rPr>
          <w:rFonts w:asciiTheme="majorHAnsi" w:hAnsiTheme="majorHAnsi" w:cstheme="majorHAnsi"/>
        </w:rPr>
        <w:t xml:space="preserve"> (POLITICO's chief Europe correspondent), 4/13/2020, “Blank checks, taboos and bazookas: Inside the global battle to prevent another depression”, Politico, </w:t>
      </w:r>
      <w:hyperlink r:id="rId11" w:history="1">
        <w:r w:rsidRPr="00F71695">
          <w:rPr>
            <w:rStyle w:val="Hyperlink"/>
            <w:rFonts w:asciiTheme="majorHAnsi" w:hAnsiTheme="majorHAnsi" w:cstheme="majorHAnsi"/>
          </w:rPr>
          <w:t>https://www.politico.com/amp/news/2020/04/13/inside-global-race-prevent-depression-182619</w:t>
        </w:r>
      </w:hyperlink>
      <w:r w:rsidRPr="00F71695">
        <w:rPr>
          <w:rFonts w:asciiTheme="majorHAnsi" w:hAnsiTheme="majorHAnsi" w:cstheme="majorHAnsi"/>
        </w:rPr>
        <w:t xml:space="preserve">] </w:t>
      </w:r>
      <w:proofErr w:type="spellStart"/>
      <w:r w:rsidRPr="00F71695">
        <w:rPr>
          <w:rFonts w:asciiTheme="majorHAnsi" w:hAnsiTheme="majorHAnsi" w:cstheme="majorHAnsi"/>
        </w:rPr>
        <w:t>AMarb</w:t>
      </w:r>
      <w:proofErr w:type="spellEnd"/>
    </w:p>
    <w:p w14:paraId="2A2C5AF8" w14:textId="77777777" w:rsidR="008624BF" w:rsidRPr="00F71695" w:rsidRDefault="008624BF" w:rsidP="008624BF">
      <w:pPr>
        <w:rPr>
          <w:rFonts w:asciiTheme="majorHAnsi" w:hAnsiTheme="majorHAnsi" w:cstheme="majorHAnsi"/>
          <w:sz w:val="16"/>
        </w:rPr>
      </w:pP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yellow"/>
        </w:rPr>
        <w:t>depth of the recession</w:t>
      </w:r>
      <w:r w:rsidRPr="00F71695">
        <w:rPr>
          <w:rStyle w:val="StyleUnderline"/>
          <w:rFonts w:asciiTheme="majorHAnsi" w:hAnsiTheme="majorHAnsi" w:cstheme="majorHAnsi"/>
        </w:rPr>
        <w:t xml:space="preserve">, just </w:t>
      </w:r>
      <w:r w:rsidRPr="00F71695">
        <w:rPr>
          <w:rStyle w:val="StyleUnderline"/>
          <w:rFonts w:asciiTheme="majorHAnsi" w:hAnsiTheme="majorHAnsi" w:cstheme="majorHAnsi"/>
          <w:highlight w:val="yellow"/>
        </w:rPr>
        <w:t>in</w:t>
      </w:r>
      <w:r w:rsidRPr="00F71695">
        <w:rPr>
          <w:rStyle w:val="StyleUnderline"/>
          <w:rFonts w:asciiTheme="majorHAnsi" w:hAnsiTheme="majorHAnsi" w:cstheme="majorHAnsi"/>
        </w:rPr>
        <w:t xml:space="preserve"> terms of </w:t>
      </w:r>
      <w:r w:rsidRPr="00F71695">
        <w:rPr>
          <w:rStyle w:val="StyleUnderline"/>
          <w:rFonts w:asciiTheme="majorHAnsi" w:hAnsiTheme="majorHAnsi" w:cstheme="majorHAnsi"/>
          <w:highlight w:val="yellow"/>
        </w:rPr>
        <w:t xml:space="preserve">jobs lost and fallen output, </w:t>
      </w:r>
      <w:r w:rsidRPr="00F71695">
        <w:rPr>
          <w:rStyle w:val="Emphasis"/>
          <w:rFonts w:asciiTheme="majorHAnsi" w:hAnsiTheme="majorHAnsi" w:cstheme="majorHAnsi"/>
          <w:highlight w:val="yellow"/>
        </w:rPr>
        <w:t>will not compare to anything we’ve seen in the last 150 years</w:t>
      </w:r>
      <w:r w:rsidRPr="00F71695">
        <w:rPr>
          <w:rStyle w:val="StyleUnderline"/>
          <w:rFonts w:asciiTheme="majorHAnsi" w:hAnsiTheme="majorHAnsi" w:cstheme="majorHAnsi"/>
          <w:highlight w:val="yellow"/>
        </w:rPr>
        <w:t>.</w:t>
      </w:r>
      <w:r w:rsidRPr="00F71695">
        <w:rPr>
          <w:rStyle w:val="StyleUnderline"/>
          <w:rFonts w:asciiTheme="majorHAnsi" w:hAnsiTheme="majorHAnsi" w:cstheme="majorHAnsi"/>
        </w:rPr>
        <w:t xml:space="preserve"> The </w:t>
      </w:r>
      <w:r w:rsidRPr="00F71695">
        <w:rPr>
          <w:rStyle w:val="Emphasis"/>
          <w:rFonts w:asciiTheme="majorHAnsi" w:hAnsiTheme="majorHAnsi" w:cstheme="majorHAnsi"/>
          <w:highlight w:val="yellow"/>
        </w:rPr>
        <w:t>only question is duration</w:t>
      </w:r>
      <w:r w:rsidRPr="00F71695">
        <w:rPr>
          <w:rStyle w:val="StyleUnderline"/>
          <w:rFonts w:asciiTheme="majorHAnsi" w:hAnsiTheme="majorHAnsi" w:cstheme="majorHAnsi"/>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yellow"/>
        </w:rPr>
        <w:t>said</w:t>
      </w:r>
      <w:r w:rsidRPr="00F71695">
        <w:rPr>
          <w:rFonts w:asciiTheme="majorHAnsi" w:hAnsiTheme="majorHAnsi" w:cstheme="majorHAnsi"/>
          <w:sz w:val="16"/>
        </w:rPr>
        <w:t xml:space="preserve"> Kenneth </w:t>
      </w:r>
      <w:r w:rsidRPr="00F71695">
        <w:rPr>
          <w:rStyle w:val="Emphasis"/>
          <w:rFonts w:asciiTheme="majorHAnsi" w:hAnsiTheme="majorHAnsi" w:cstheme="majorHAnsi"/>
          <w:highlight w:val="yellow"/>
        </w:rPr>
        <w:t>Rogoff</w:t>
      </w:r>
      <w:r w:rsidRPr="00F71695">
        <w:rPr>
          <w:rStyle w:val="StyleUnderline"/>
          <w:rFonts w:asciiTheme="majorHAnsi" w:hAnsiTheme="majorHAnsi" w:cstheme="majorHAnsi"/>
        </w:rPr>
        <w:t xml:space="preserve">, a </w:t>
      </w:r>
      <w:r w:rsidRPr="00F71695">
        <w:rPr>
          <w:rStyle w:val="Emphasis"/>
          <w:rFonts w:asciiTheme="majorHAnsi" w:hAnsiTheme="majorHAnsi" w:cstheme="majorHAnsi"/>
        </w:rPr>
        <w:t>Harvard professor</w:t>
      </w:r>
      <w:r w:rsidRPr="00F71695">
        <w:rPr>
          <w:rStyle w:val="StyleUnderline"/>
          <w:rFonts w:asciiTheme="majorHAnsi" w:hAnsiTheme="majorHAnsi" w:cstheme="majorHAnsi"/>
        </w:rPr>
        <w:t xml:space="preserve"> and </w:t>
      </w:r>
      <w:r w:rsidRPr="00F71695">
        <w:rPr>
          <w:rStyle w:val="Emphasis"/>
          <w:rFonts w:asciiTheme="majorHAnsi" w:hAnsiTheme="majorHAnsi" w:cstheme="majorHAnsi"/>
        </w:rPr>
        <w:t>former IMF chief economist</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yellow"/>
        </w:rPr>
        <w:t>who</w:t>
      </w:r>
      <w:r w:rsidRPr="00F71695">
        <w:rPr>
          <w:rStyle w:val="StyleUnderline"/>
          <w:rFonts w:asciiTheme="majorHAnsi" w:hAnsiTheme="majorHAnsi" w:cstheme="majorHAnsi"/>
        </w:rPr>
        <w:t xml:space="preserve"> has </w:t>
      </w:r>
      <w:r w:rsidRPr="00F71695">
        <w:rPr>
          <w:rStyle w:val="Emphasis"/>
          <w:rFonts w:asciiTheme="majorHAnsi" w:hAnsiTheme="majorHAnsi" w:cstheme="majorHAnsi"/>
          <w:highlight w:val="yellow"/>
        </w:rPr>
        <w:t>studied every recent downturn</w:t>
      </w:r>
      <w:r w:rsidRPr="00F71695">
        <w:rPr>
          <w:rStyle w:val="StyleUnderline"/>
          <w:rFonts w:asciiTheme="majorHAnsi" w:hAnsiTheme="majorHAnsi" w:cstheme="majorHAnsi"/>
        </w:rPr>
        <w:t>.</w:t>
      </w:r>
      <w:r w:rsidRPr="00F71695">
        <w:rPr>
          <w:rFonts w:asciiTheme="majorHAnsi" w:hAnsiTheme="majorHAnsi" w:cstheme="majorHAnsi"/>
          <w:sz w:val="16"/>
        </w:rPr>
        <w:t xml:space="preserve"> “The economic tools we are using are important, but it’s a natural catastrophe or war — </w:t>
      </w:r>
      <w:r w:rsidRPr="00F71695">
        <w:rPr>
          <w:rStyle w:val="StyleUnderline"/>
          <w:rFonts w:asciiTheme="majorHAnsi" w:hAnsiTheme="majorHAnsi" w:cstheme="majorHAnsi"/>
          <w:highlight w:val="yellow"/>
        </w:rPr>
        <w:t xml:space="preserve">we are in the middle of it and </w:t>
      </w:r>
      <w:r w:rsidRPr="00F71695">
        <w:rPr>
          <w:rStyle w:val="Emphasis"/>
          <w:rFonts w:asciiTheme="majorHAnsi" w:hAnsiTheme="majorHAnsi" w:cstheme="majorHAnsi"/>
          <w:highlight w:val="yellow"/>
        </w:rPr>
        <w:t>just getting out of it is</w:t>
      </w:r>
      <w:r w:rsidRPr="00F71695">
        <w:rPr>
          <w:rStyle w:val="Emphasis"/>
          <w:rFonts w:asciiTheme="majorHAnsi" w:hAnsiTheme="majorHAnsi" w:cstheme="majorHAnsi"/>
        </w:rPr>
        <w:t xml:space="preserve"> kind of </w:t>
      </w:r>
      <w:r w:rsidRPr="00F71695">
        <w:rPr>
          <w:rStyle w:val="Emphasis"/>
          <w:rFonts w:asciiTheme="majorHAnsi" w:hAnsiTheme="majorHAnsi" w:cstheme="majorHAnsi"/>
          <w:highlight w:val="yellow"/>
        </w:rPr>
        <w:t>the main thing right now</w:t>
      </w:r>
      <w:r w:rsidRPr="00F71695">
        <w:rPr>
          <w:rStyle w:val="StyleUnderline"/>
          <w:rFonts w:asciiTheme="majorHAnsi" w:hAnsiTheme="majorHAnsi" w:cstheme="majorHAnsi"/>
        </w:rPr>
        <w:t>.</w:t>
      </w:r>
      <w:r w:rsidRPr="00F71695">
        <w:rPr>
          <w:rFonts w:asciiTheme="majorHAnsi" w:hAnsiTheme="majorHAnsi" w:cstheme="majorHAnsi"/>
          <w:sz w:val="16"/>
        </w:rPr>
        <w:t>”</w:t>
      </w:r>
    </w:p>
    <w:p w14:paraId="02AA9F4F" w14:textId="77777777" w:rsidR="008624BF" w:rsidRPr="00E84048" w:rsidRDefault="008624BF" w:rsidP="008624BF">
      <w:pPr>
        <w:rPr>
          <w:rFonts w:asciiTheme="majorHAnsi" w:hAnsiTheme="majorHAnsi" w:cstheme="majorHAnsi"/>
          <w:color w:val="FF0000"/>
          <w:sz w:val="16"/>
        </w:rPr>
      </w:pP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yellow"/>
        </w:rPr>
        <w:t>massive infusions of cash</w:t>
      </w:r>
      <w:r w:rsidRPr="00F71695">
        <w:rPr>
          <w:rFonts w:asciiTheme="majorHAnsi" w:hAnsiTheme="majorHAnsi" w:cstheme="majorHAnsi"/>
          <w:sz w:val="16"/>
        </w:rPr>
        <w:t xml:space="preserve"> from central banks and governments </w:t>
      </w:r>
      <w:r w:rsidRPr="00F71695">
        <w:rPr>
          <w:rStyle w:val="StyleUnderline"/>
          <w:rFonts w:asciiTheme="majorHAnsi" w:hAnsiTheme="majorHAnsi" w:cstheme="majorHAnsi"/>
          <w:highlight w:val="yellow"/>
        </w:rPr>
        <w:t xml:space="preserve">around the world will help. But </w:t>
      </w:r>
      <w:r w:rsidRPr="00F71695">
        <w:rPr>
          <w:rStyle w:val="Emphasis"/>
          <w:rFonts w:asciiTheme="majorHAnsi" w:hAnsiTheme="majorHAnsi" w:cstheme="majorHAnsi"/>
          <w:highlight w:val="yellow"/>
        </w:rPr>
        <w:t>new approaches will ultimately be required</w:t>
      </w:r>
      <w:r w:rsidRPr="00F71695">
        <w:rPr>
          <w:rFonts w:asciiTheme="majorHAnsi" w:hAnsiTheme="majorHAnsi" w:cstheme="majorHAnsi"/>
          <w:sz w:val="16"/>
        </w:rPr>
        <w:t xml:space="preserve">, Rogoff argued, including possible global debt moratoriums for emerging-market economies such as India likely to be slammed by the virus. He also said central banks such as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yellow"/>
        </w:rPr>
        <w:t xml:space="preserve">Fed may be forced into </w:t>
      </w:r>
      <w:r w:rsidRPr="00F71695">
        <w:rPr>
          <w:rStyle w:val="Emphasis"/>
          <w:rFonts w:asciiTheme="majorHAnsi" w:hAnsiTheme="majorHAnsi" w:cstheme="majorHAnsi"/>
          <w:highlight w:val="yellow"/>
        </w:rPr>
        <w:t>unprecedented steps to revive growth</w:t>
      </w:r>
      <w:r w:rsidRPr="00F71695">
        <w:rPr>
          <w:rFonts w:asciiTheme="majorHAnsi" w:hAnsiTheme="majorHAnsi" w:cstheme="majorHAnsi"/>
          <w:sz w:val="16"/>
        </w:rPr>
        <w:t xml:space="preserve"> </w:t>
      </w:r>
      <w:r w:rsidRPr="00E84048">
        <w:rPr>
          <w:rFonts w:asciiTheme="majorHAnsi" w:hAnsiTheme="majorHAnsi" w:cstheme="majorHAnsi"/>
          <w:color w:val="FF0000"/>
          <w:sz w:val="16"/>
        </w:rPr>
        <w:t>— such as lowering interest rates below zero, a move the central bank has long resisted in part because of mixed evidence of its effectiveness.</w:t>
      </w:r>
    </w:p>
    <w:p w14:paraId="66AE4A8D" w14:textId="77777777" w:rsidR="008624BF" w:rsidRPr="00E84048" w:rsidRDefault="008624BF" w:rsidP="008624BF">
      <w:pPr>
        <w:rPr>
          <w:rStyle w:val="StyleUnderline"/>
          <w:rFonts w:asciiTheme="majorHAnsi" w:hAnsiTheme="majorHAnsi" w:cstheme="majorHAnsi"/>
          <w:color w:val="FF0000"/>
        </w:rPr>
      </w:pPr>
      <w:r w:rsidRPr="00E84048">
        <w:rPr>
          <w:rFonts w:asciiTheme="majorHAnsi" w:hAnsiTheme="majorHAnsi" w:cstheme="majorHAnsi"/>
          <w:color w:val="FF0000"/>
          <w:sz w:val="16"/>
        </w:rPr>
        <w:t xml:space="preserve">The </w:t>
      </w:r>
      <w:r w:rsidRPr="00E84048">
        <w:rPr>
          <w:rStyle w:val="StyleUnderline"/>
          <w:rFonts w:asciiTheme="majorHAnsi" w:hAnsiTheme="majorHAnsi" w:cstheme="majorHAnsi"/>
          <w:color w:val="FF0000"/>
        </w:rPr>
        <w:t xml:space="preserve">big </w:t>
      </w:r>
      <w:r w:rsidRPr="00E84048">
        <w:rPr>
          <w:rStyle w:val="StyleUnderline"/>
          <w:rFonts w:asciiTheme="majorHAnsi" w:hAnsiTheme="majorHAnsi" w:cstheme="majorHAnsi"/>
          <w:color w:val="FF0000"/>
          <w:highlight w:val="yellow"/>
        </w:rPr>
        <w:t>institutional players</w:t>
      </w:r>
      <w:r w:rsidRPr="00E84048">
        <w:rPr>
          <w:rStyle w:val="StyleUnderline"/>
          <w:rFonts w:asciiTheme="majorHAnsi" w:hAnsiTheme="majorHAnsi" w:cstheme="majorHAnsi"/>
          <w:color w:val="FF0000"/>
        </w:rPr>
        <w:t xml:space="preserve"> in this global economic drama </w:t>
      </w:r>
      <w:r w:rsidRPr="00E84048">
        <w:rPr>
          <w:rStyle w:val="StyleUnderline"/>
          <w:rFonts w:asciiTheme="majorHAnsi" w:hAnsiTheme="majorHAnsi" w:cstheme="majorHAnsi"/>
          <w:color w:val="FF0000"/>
          <w:highlight w:val="yellow"/>
        </w:rPr>
        <w:t xml:space="preserve">are </w:t>
      </w:r>
      <w:r w:rsidRPr="00E84048">
        <w:rPr>
          <w:rStyle w:val="Emphasis"/>
          <w:rFonts w:asciiTheme="majorHAnsi" w:hAnsiTheme="majorHAnsi" w:cstheme="majorHAnsi"/>
          <w:color w:val="FF0000"/>
          <w:highlight w:val="yellow"/>
        </w:rPr>
        <w:t>battle-tested veterans</w:t>
      </w:r>
      <w:r w:rsidRPr="00E84048">
        <w:rPr>
          <w:rStyle w:val="StyleUnderline"/>
          <w:rFonts w:asciiTheme="majorHAnsi" w:hAnsiTheme="majorHAnsi" w:cstheme="majorHAnsi"/>
          <w:color w:val="FF0000"/>
          <w:highlight w:val="yellow"/>
        </w:rPr>
        <w:t xml:space="preserve"> at </w:t>
      </w:r>
      <w:r w:rsidRPr="00E84048">
        <w:rPr>
          <w:rStyle w:val="Emphasis"/>
          <w:rFonts w:asciiTheme="majorHAnsi" w:hAnsiTheme="majorHAnsi" w:cstheme="majorHAnsi"/>
          <w:color w:val="FF0000"/>
          <w:highlight w:val="yellow"/>
        </w:rPr>
        <w:t>spraying foam on the runway</w:t>
      </w:r>
      <w:r w:rsidRPr="00E84048">
        <w:rPr>
          <w:rFonts w:asciiTheme="majorHAnsi" w:hAnsiTheme="majorHAnsi" w:cstheme="majorHAnsi"/>
          <w:color w:val="FF0000"/>
          <w:sz w:val="16"/>
        </w:rPr>
        <w:t xml:space="preserve"> in the form of giant spending programs and an alphabet soup of lending facilities and central bank interventions. The </w:t>
      </w:r>
      <w:r w:rsidRPr="00E84048">
        <w:rPr>
          <w:rStyle w:val="StyleUnderline"/>
          <w:rFonts w:asciiTheme="majorHAnsi" w:hAnsiTheme="majorHAnsi" w:cstheme="majorHAnsi"/>
          <w:color w:val="FF0000"/>
          <w:highlight w:val="yellow"/>
        </w:rPr>
        <w:t>U.S. Fed and Treasury</w:t>
      </w:r>
      <w:r w:rsidRPr="00E84048">
        <w:rPr>
          <w:rStyle w:val="StyleUnderline"/>
          <w:rFonts w:asciiTheme="majorHAnsi" w:hAnsiTheme="majorHAnsi" w:cstheme="majorHAnsi"/>
          <w:color w:val="FF0000"/>
        </w:rPr>
        <w:t xml:space="preserve"> just last week </w:t>
      </w:r>
      <w:r w:rsidRPr="00E84048">
        <w:rPr>
          <w:rStyle w:val="StyleUnderline"/>
          <w:rFonts w:asciiTheme="majorHAnsi" w:hAnsiTheme="majorHAnsi" w:cstheme="majorHAnsi"/>
          <w:color w:val="FF0000"/>
          <w:highlight w:val="yellow"/>
        </w:rPr>
        <w:t xml:space="preserve">announced efforts </w:t>
      </w:r>
      <w:r w:rsidRPr="00E84048">
        <w:rPr>
          <w:rStyle w:val="StyleUnderline"/>
          <w:rFonts w:asciiTheme="majorHAnsi" w:hAnsiTheme="majorHAnsi" w:cstheme="majorHAnsi"/>
          <w:color w:val="FF0000"/>
        </w:rPr>
        <w:t xml:space="preserve">designed to </w:t>
      </w:r>
      <w:r w:rsidRPr="00E84048">
        <w:rPr>
          <w:rStyle w:val="StyleUnderline"/>
          <w:rFonts w:asciiTheme="majorHAnsi" w:hAnsiTheme="majorHAnsi" w:cstheme="majorHAnsi"/>
          <w:color w:val="FF0000"/>
          <w:highlight w:val="yellow"/>
        </w:rPr>
        <w:t xml:space="preserve">dole out more than </w:t>
      </w:r>
      <w:r w:rsidRPr="00E84048">
        <w:rPr>
          <w:rStyle w:val="Emphasis"/>
          <w:rFonts w:asciiTheme="majorHAnsi" w:hAnsiTheme="majorHAnsi" w:cstheme="majorHAnsi"/>
          <w:color w:val="FF0000"/>
          <w:highlight w:val="yellow"/>
        </w:rPr>
        <w:t>$2 trillion in loans</w:t>
      </w:r>
      <w:r w:rsidRPr="00E84048">
        <w:rPr>
          <w:rStyle w:val="StyleUnderline"/>
          <w:rFonts w:asciiTheme="majorHAnsi" w:hAnsiTheme="majorHAnsi" w:cstheme="majorHAnsi"/>
          <w:color w:val="FF0000"/>
        </w:rPr>
        <w:t xml:space="preserve"> to businesses and municipalities, </w:t>
      </w:r>
      <w:r w:rsidRPr="00E84048">
        <w:rPr>
          <w:rStyle w:val="StyleUnderline"/>
          <w:rFonts w:asciiTheme="majorHAnsi" w:hAnsiTheme="majorHAnsi" w:cstheme="majorHAnsi"/>
          <w:color w:val="FF0000"/>
          <w:highlight w:val="yellow"/>
        </w:rPr>
        <w:t xml:space="preserve">on top of </w:t>
      </w:r>
      <w:r w:rsidRPr="00E84048">
        <w:rPr>
          <w:rStyle w:val="Emphasis"/>
          <w:rFonts w:asciiTheme="majorHAnsi" w:hAnsiTheme="majorHAnsi" w:cstheme="majorHAnsi"/>
          <w:color w:val="FF0000"/>
          <w:highlight w:val="yellow"/>
        </w:rPr>
        <w:t>trillions of dollars already promised</w:t>
      </w:r>
      <w:r w:rsidRPr="00E84048">
        <w:rPr>
          <w:rStyle w:val="StyleUnderline"/>
          <w:rFonts w:asciiTheme="majorHAnsi" w:hAnsiTheme="majorHAnsi" w:cstheme="majorHAnsi"/>
          <w:color w:val="FF0000"/>
        </w:rPr>
        <w:t xml:space="preserve"> through other lending and stimulus efforts.</w:t>
      </w:r>
    </w:p>
    <w:p w14:paraId="467FF1E2"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Unions are critical to R&amp;D and innovation.</w:t>
      </w:r>
    </w:p>
    <w:p w14:paraId="356F4398" w14:textId="77777777" w:rsidR="008624BF" w:rsidRPr="00F71695" w:rsidRDefault="008624BF" w:rsidP="008624BF">
      <w:pPr>
        <w:rPr>
          <w:rFonts w:asciiTheme="majorHAnsi" w:hAnsiTheme="majorHAnsi" w:cstheme="majorHAnsi"/>
          <w:sz w:val="16"/>
          <w:szCs w:val="16"/>
        </w:rPr>
      </w:pPr>
      <w:r w:rsidRPr="00F71695">
        <w:rPr>
          <w:rStyle w:val="Style13ptBold"/>
          <w:rFonts w:asciiTheme="majorHAnsi" w:hAnsiTheme="majorHAnsi" w:cstheme="majorHAnsi"/>
        </w:rPr>
        <w:t>Shin et al ’19</w:t>
      </w:r>
      <w:r w:rsidRPr="00F71695">
        <w:rPr>
          <w:rFonts w:asciiTheme="majorHAnsi" w:hAnsiTheme="majorHAnsi" w:cstheme="majorHAnsi"/>
        </w:rPr>
        <w:t xml:space="preserve"> </w:t>
      </w:r>
      <w:r w:rsidRPr="00F71695">
        <w:rPr>
          <w:rFonts w:asciiTheme="majorHAnsi" w:hAnsiTheme="majorHAnsi" w:cstheme="majorHAnsi"/>
          <w:sz w:val="16"/>
          <w:szCs w:val="16"/>
        </w:rPr>
        <w:t>[</w:t>
      </w:r>
      <w:proofErr w:type="spellStart"/>
      <w:r w:rsidRPr="00F71695">
        <w:rPr>
          <w:rFonts w:asciiTheme="majorHAnsi" w:hAnsiTheme="majorHAnsi" w:cstheme="majorHAnsi"/>
          <w:sz w:val="16"/>
          <w:szCs w:val="16"/>
        </w:rPr>
        <w:t>Ilhang</w:t>
      </w:r>
      <w:proofErr w:type="spellEnd"/>
      <w:r w:rsidRPr="00F71695">
        <w:rPr>
          <w:rFonts w:asciiTheme="majorHAnsi" w:hAnsiTheme="majorHAnsi" w:cstheme="majorHAnsi"/>
          <w:sz w:val="16"/>
          <w:szCs w:val="16"/>
        </w:rPr>
        <w:t xml:space="preserve"> Shin, College of Business &amp; Economics, </w:t>
      </w:r>
      <w:proofErr w:type="spellStart"/>
      <w:r w:rsidRPr="00F71695">
        <w:rPr>
          <w:rFonts w:asciiTheme="majorHAnsi" w:hAnsiTheme="majorHAnsi" w:cstheme="majorHAnsi"/>
          <w:sz w:val="16"/>
          <w:szCs w:val="16"/>
        </w:rPr>
        <w:t>Gachon</w:t>
      </w:r>
      <w:proofErr w:type="spellEnd"/>
      <w:r w:rsidRPr="00F71695">
        <w:rPr>
          <w:rFonts w:asciiTheme="majorHAnsi" w:hAnsiTheme="majorHAnsi" w:cstheme="majorHAnsi"/>
          <w:sz w:val="16"/>
          <w:szCs w:val="16"/>
        </w:rPr>
        <w:t xml:space="preserve"> University; </w:t>
      </w:r>
      <w:proofErr w:type="spellStart"/>
      <w:r w:rsidRPr="00F71695">
        <w:rPr>
          <w:rFonts w:asciiTheme="majorHAnsi" w:hAnsiTheme="majorHAnsi" w:cstheme="majorHAnsi"/>
          <w:sz w:val="16"/>
          <w:szCs w:val="16"/>
        </w:rPr>
        <w:t>Sorah</w:t>
      </w:r>
      <w:proofErr w:type="spellEnd"/>
      <w:r w:rsidRPr="00F71695">
        <w:rPr>
          <w:rFonts w:asciiTheme="majorHAnsi" w:hAnsiTheme="majorHAnsi" w:cstheme="majorHAnsi"/>
          <w:sz w:val="16"/>
          <w:szCs w:val="16"/>
        </w:rPr>
        <w:t xml:space="preserve"> Park,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School of Business,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w:t>
      </w:r>
      <w:proofErr w:type="spellStart"/>
      <w:r w:rsidRPr="00F71695">
        <w:rPr>
          <w:rFonts w:asciiTheme="majorHAnsi" w:hAnsiTheme="majorHAnsi" w:cstheme="majorHAnsi"/>
          <w:sz w:val="16"/>
          <w:szCs w:val="16"/>
        </w:rPr>
        <w:t>Womans</w:t>
      </w:r>
      <w:proofErr w:type="spellEnd"/>
      <w:r w:rsidRPr="00F71695">
        <w:rPr>
          <w:rFonts w:asciiTheme="majorHAnsi" w:hAnsiTheme="majorHAnsi" w:cstheme="majorHAnsi"/>
          <w:sz w:val="16"/>
          <w:szCs w:val="16"/>
        </w:rPr>
        <w:t xml:space="preserve"> University; </w:t>
      </w:r>
      <w:proofErr w:type="spellStart"/>
      <w:r w:rsidRPr="00F71695">
        <w:rPr>
          <w:rFonts w:asciiTheme="majorHAnsi" w:hAnsiTheme="majorHAnsi" w:cstheme="majorHAnsi"/>
          <w:sz w:val="16"/>
          <w:szCs w:val="16"/>
        </w:rPr>
        <w:t>Seong</w:t>
      </w:r>
      <w:proofErr w:type="spellEnd"/>
      <w:r w:rsidRPr="00F71695">
        <w:rPr>
          <w:rFonts w:asciiTheme="majorHAnsi" w:hAnsiTheme="majorHAnsi" w:cstheme="majorHAnsi"/>
          <w:sz w:val="16"/>
          <w:szCs w:val="16"/>
        </w:rPr>
        <w:t xml:space="preserve"> </w:t>
      </w:r>
      <w:proofErr w:type="spellStart"/>
      <w:r w:rsidRPr="00F71695">
        <w:rPr>
          <w:rFonts w:asciiTheme="majorHAnsi" w:hAnsiTheme="majorHAnsi" w:cstheme="majorHAnsi"/>
          <w:sz w:val="16"/>
          <w:szCs w:val="16"/>
        </w:rPr>
        <w:t>Pyo</w:t>
      </w:r>
      <w:proofErr w:type="spellEnd"/>
      <w:r w:rsidRPr="00F71695">
        <w:rPr>
          <w:rFonts w:asciiTheme="majorHAnsi" w:hAnsiTheme="majorHAnsi" w:cstheme="majorHAnsi"/>
          <w:sz w:val="16"/>
          <w:szCs w:val="16"/>
        </w:rPr>
        <w:t xml:space="preserve"> Cho, School of Business, Kyungpook National University; </w:t>
      </w:r>
      <w:proofErr w:type="spellStart"/>
      <w:r w:rsidRPr="00F71695">
        <w:rPr>
          <w:rFonts w:asciiTheme="majorHAnsi" w:hAnsiTheme="majorHAnsi" w:cstheme="majorHAnsi"/>
          <w:sz w:val="16"/>
          <w:szCs w:val="16"/>
        </w:rPr>
        <w:t>Seungho</w:t>
      </w:r>
      <w:proofErr w:type="spellEnd"/>
      <w:r w:rsidRPr="00F71695">
        <w:rPr>
          <w:rFonts w:asciiTheme="majorHAnsi" w:hAnsiTheme="majorHAnsi" w:cstheme="majorHAnsi"/>
          <w:sz w:val="16"/>
          <w:szCs w:val="16"/>
        </w:rPr>
        <w:t xml:space="preserve"> Choi,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School of Business, </w:t>
      </w:r>
      <w:proofErr w:type="spellStart"/>
      <w:r w:rsidRPr="00F71695">
        <w:rPr>
          <w:rFonts w:asciiTheme="majorHAnsi" w:hAnsiTheme="majorHAnsi" w:cstheme="majorHAnsi"/>
          <w:sz w:val="16"/>
          <w:szCs w:val="16"/>
        </w:rPr>
        <w:t>Ewha</w:t>
      </w:r>
      <w:proofErr w:type="spellEnd"/>
      <w:r w:rsidRPr="00F71695">
        <w:rPr>
          <w:rFonts w:asciiTheme="majorHAnsi" w:hAnsiTheme="majorHAnsi" w:cstheme="majorHAnsi"/>
          <w:sz w:val="16"/>
          <w:szCs w:val="16"/>
        </w:rPr>
        <w:t xml:space="preserve"> </w:t>
      </w:r>
      <w:proofErr w:type="spellStart"/>
      <w:r w:rsidRPr="00F71695">
        <w:rPr>
          <w:rFonts w:asciiTheme="majorHAnsi" w:hAnsiTheme="majorHAnsi" w:cstheme="majorHAnsi"/>
          <w:sz w:val="16"/>
          <w:szCs w:val="16"/>
        </w:rPr>
        <w:t>Womans</w:t>
      </w:r>
      <w:proofErr w:type="spellEnd"/>
      <w:r w:rsidRPr="00F71695">
        <w:rPr>
          <w:rFonts w:asciiTheme="majorHAnsi" w:hAnsiTheme="majorHAnsi" w:cstheme="majorHAnsi"/>
          <w:sz w:val="16"/>
          <w:szCs w:val="16"/>
        </w:rPr>
        <w:t xml:space="preserve"> University; “The effect of labor unions on innovation and market valuation in business group affiliations: new </w:t>
      </w:r>
      <w:r w:rsidRPr="00F71695">
        <w:rPr>
          <w:rFonts w:asciiTheme="majorHAnsi" w:hAnsiTheme="majorHAnsi" w:cstheme="majorHAnsi"/>
          <w:sz w:val="16"/>
          <w:szCs w:val="16"/>
        </w:rPr>
        <w:lastRenderedPageBreak/>
        <w:t xml:space="preserve">evidence from South Korea”; 10/26/19; Asian Bus Manage 19, 239–270 (2020). </w:t>
      </w:r>
      <w:hyperlink r:id="rId12" w:history="1">
        <w:r w:rsidRPr="00F71695">
          <w:rPr>
            <w:rStyle w:val="Hyperlink"/>
            <w:rFonts w:asciiTheme="majorHAnsi" w:hAnsiTheme="majorHAnsi" w:cstheme="majorHAnsi"/>
            <w:sz w:val="16"/>
            <w:szCs w:val="16"/>
          </w:rPr>
          <w:t>https://doi.org/10.1057/s41291-019-00089-9</w:t>
        </w:r>
      </w:hyperlink>
      <w:r w:rsidRPr="00F71695">
        <w:rPr>
          <w:rFonts w:asciiTheme="majorHAnsi" w:hAnsiTheme="majorHAnsi" w:cstheme="majorHAnsi"/>
          <w:sz w:val="16"/>
          <w:szCs w:val="16"/>
        </w:rPr>
        <w:t>; Accessed 7/7/20; NT] *Edited for readability</w:t>
      </w:r>
    </w:p>
    <w:p w14:paraId="0880E58E" w14:textId="77777777" w:rsidR="008624BF" w:rsidRPr="00F71695" w:rsidRDefault="008624BF" w:rsidP="008624BF">
      <w:pPr>
        <w:rPr>
          <w:rFonts w:asciiTheme="majorHAnsi" w:hAnsiTheme="majorHAnsi" w:cstheme="majorHAnsi"/>
          <w:sz w:val="16"/>
        </w:rPr>
      </w:pPr>
      <w:r w:rsidRPr="00F71695">
        <w:rPr>
          <w:rFonts w:asciiTheme="majorHAnsi" w:hAnsiTheme="majorHAnsi" w:cstheme="majorHAnsi"/>
          <w:sz w:val="16"/>
        </w:rPr>
        <w:t xml:space="preserve">In contrast, </w:t>
      </w:r>
      <w:r w:rsidRPr="00F71695">
        <w:rPr>
          <w:rStyle w:val="StyleUnderline"/>
          <w:rFonts w:asciiTheme="majorHAnsi" w:hAnsiTheme="majorHAnsi" w:cstheme="majorHAnsi"/>
          <w:highlight w:val="cyan"/>
        </w:rPr>
        <w:t>unions</w:t>
      </w:r>
      <w:r w:rsidRPr="00F71695">
        <w:rPr>
          <w:rFonts w:asciiTheme="majorHAnsi" w:hAnsiTheme="majorHAnsi" w:cstheme="majorHAnsi"/>
          <w:sz w:val="16"/>
        </w:rPr>
        <w:t xml:space="preserve"> can </w:t>
      </w:r>
      <w:r w:rsidRPr="00F71695">
        <w:rPr>
          <w:rStyle w:val="StyleUnderline"/>
          <w:rFonts w:asciiTheme="majorHAnsi" w:hAnsiTheme="majorHAnsi" w:cstheme="majorHAnsi"/>
          <w:highlight w:val="cyan"/>
        </w:rPr>
        <w:t>facilitate innovation by reducing grievances and staff turnover</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or </w:t>
      </w:r>
      <w:r w:rsidRPr="00F71695">
        <w:rPr>
          <w:rStyle w:val="StyleUnderline"/>
          <w:rFonts w:asciiTheme="majorHAnsi" w:hAnsiTheme="majorHAnsi" w:cstheme="majorHAnsi"/>
          <w:highlight w:val="cyan"/>
        </w:rPr>
        <w:t xml:space="preserve">by improving employees’ moral </w:t>
      </w:r>
      <w:r w:rsidRPr="00F71695">
        <w:rPr>
          <w:rStyle w:val="StyleUnderline"/>
          <w:rFonts w:asciiTheme="majorHAnsi" w:hAnsiTheme="majorHAnsi" w:cstheme="majorHAnsi"/>
        </w:rPr>
        <w:t>and training</w:t>
      </w:r>
      <w:r w:rsidRPr="00F71695">
        <w:rPr>
          <w:rFonts w:asciiTheme="majorHAnsi" w:hAnsiTheme="majorHAnsi" w:cstheme="majorHAnsi"/>
          <w:sz w:val="16"/>
        </w:rPr>
        <w:t xml:space="preserve"> </w:t>
      </w:r>
      <w:r w:rsidRPr="00F71695">
        <w:rPr>
          <w:rFonts w:asciiTheme="majorHAnsi" w:hAnsiTheme="majorHAnsi" w:cstheme="majorHAnsi"/>
          <w:sz w:val="16"/>
          <w:highlight w:val="cyan"/>
        </w:rPr>
        <w:t>(</w:t>
      </w:r>
      <w:r w:rsidRPr="00F71695">
        <w:rPr>
          <w:rFonts w:asciiTheme="majorHAnsi" w:hAnsiTheme="majorHAnsi" w:cstheme="majorHAnsi"/>
          <w:sz w:val="16"/>
        </w:rPr>
        <w:t xml:space="preserve">Freeman and </w:t>
      </w:r>
      <w:proofErr w:type="spellStart"/>
      <w:r w:rsidRPr="00F71695">
        <w:rPr>
          <w:rFonts w:asciiTheme="majorHAnsi" w:hAnsiTheme="majorHAnsi" w:cstheme="majorHAnsi"/>
          <w:sz w:val="16"/>
        </w:rPr>
        <w:t>Medof</w:t>
      </w:r>
      <w:proofErr w:type="spellEnd"/>
      <w:r w:rsidRPr="00F71695">
        <w:rPr>
          <w:rFonts w:asciiTheme="majorHAnsi" w:hAnsiTheme="majorHAnsi" w:cstheme="majorHAnsi"/>
          <w:sz w:val="16"/>
        </w:rPr>
        <w:t xml:space="preserve"> 1984). Ulph and Ulph (1989) argued that </w:t>
      </w:r>
      <w:r w:rsidRPr="00F71695">
        <w:rPr>
          <w:rStyle w:val="StyleUnderline"/>
          <w:rFonts w:asciiTheme="majorHAnsi" w:hAnsiTheme="majorHAnsi" w:cstheme="majorHAnsi"/>
        </w:rPr>
        <w:t>an increase in union power</w:t>
      </w:r>
      <w:r w:rsidRPr="00F71695">
        <w:rPr>
          <w:rFonts w:asciiTheme="majorHAnsi" w:hAnsiTheme="majorHAnsi" w:cstheme="majorHAnsi"/>
          <w:sz w:val="16"/>
        </w:rPr>
        <w:t xml:space="preserve"> can actually </w:t>
      </w:r>
      <w:r w:rsidRPr="00F71695">
        <w:rPr>
          <w:rStyle w:val="StyleUnderline"/>
          <w:rFonts w:asciiTheme="majorHAnsi" w:hAnsiTheme="majorHAnsi" w:cstheme="majorHAnsi"/>
        </w:rPr>
        <w:t>increase R&amp;D as the union bargains over employment and wages</w:t>
      </w:r>
      <w:r w:rsidRPr="00F71695">
        <w:rPr>
          <w:rFonts w:asciiTheme="majorHAnsi" w:hAnsiTheme="majorHAnsi" w:cstheme="majorHAnsi"/>
          <w:sz w:val="16"/>
        </w:rPr>
        <w:t xml:space="preserve">. Furthermore, </w:t>
      </w:r>
      <w:r w:rsidRPr="00F71695">
        <w:rPr>
          <w:rStyle w:val="StyleUnderline"/>
          <w:rFonts w:asciiTheme="majorHAnsi" w:hAnsiTheme="majorHAnsi" w:cstheme="majorHAnsi"/>
        </w:rPr>
        <w:t>unions</w:t>
      </w:r>
      <w:r w:rsidRPr="00F71695">
        <w:rPr>
          <w:rFonts w:asciiTheme="majorHAnsi" w:hAnsiTheme="majorHAnsi" w:cstheme="majorHAnsi"/>
          <w:sz w:val="16"/>
        </w:rPr>
        <w:t xml:space="preserve"> may </w:t>
      </w:r>
      <w:r w:rsidRPr="00F71695">
        <w:rPr>
          <w:rStyle w:val="StyleUnderline"/>
          <w:rFonts w:asciiTheme="majorHAnsi" w:hAnsiTheme="majorHAnsi" w:cstheme="majorHAnsi"/>
        </w:rPr>
        <w:t>allow firms to increase the speed of diffusion and implementation of technology</w:t>
      </w:r>
      <w:r w:rsidRPr="00F71695">
        <w:rPr>
          <w:rFonts w:asciiTheme="majorHAnsi" w:hAnsiTheme="majorHAnsi" w:cstheme="majorHAnsi"/>
          <w:sz w:val="16"/>
        </w:rPr>
        <w:t xml:space="preserve"> and, hence, increase the firm’s incentive to invest (Menezes-Filho et al. 1998a, b). For instance, in the European studies, </w:t>
      </w:r>
      <w:r w:rsidRPr="00F71695">
        <w:rPr>
          <w:rStyle w:val="StyleUnderline"/>
          <w:rFonts w:asciiTheme="majorHAnsi" w:hAnsiTheme="majorHAnsi" w:cstheme="majorHAnsi"/>
        </w:rPr>
        <w:t>there was no compelling evidence that unions have a detrimental effect on R&amp;D</w:t>
      </w:r>
      <w:r w:rsidRPr="00F71695">
        <w:rPr>
          <w:rFonts w:asciiTheme="majorHAnsi" w:hAnsiTheme="majorHAnsi" w:cstheme="majorHAnsi"/>
          <w:sz w:val="16"/>
        </w:rPr>
        <w:t xml:space="preserve"> (e.g., Menezes-Filho et al. 1998a, b; Schnabel and Wagner 1992). Menezes-Filho et al. (1998a) showed that </w:t>
      </w:r>
      <w:r w:rsidRPr="00F71695">
        <w:rPr>
          <w:rFonts w:asciiTheme="majorHAnsi" w:hAnsiTheme="majorHAnsi" w:cstheme="majorHAnsi"/>
          <w:sz w:val="16"/>
          <w:highlight w:val="cyan"/>
        </w:rPr>
        <w:t xml:space="preserve">a </w:t>
      </w:r>
      <w:r w:rsidRPr="00F71695">
        <w:rPr>
          <w:rStyle w:val="StyleUnderline"/>
          <w:rFonts w:asciiTheme="majorHAnsi" w:hAnsiTheme="majorHAnsi" w:cstheme="majorHAnsi"/>
          <w:highlight w:val="cyan"/>
        </w:rPr>
        <w:t>negative relationship between unions and R&amp;D</w:t>
      </w:r>
      <w:r w:rsidRPr="00F71695">
        <w:rPr>
          <w:rFonts w:asciiTheme="majorHAnsi" w:hAnsiTheme="majorHAnsi" w:cstheme="majorHAnsi"/>
          <w:sz w:val="16"/>
        </w:rPr>
        <w:t xml:space="preserve"> investment </w:t>
      </w:r>
      <w:r w:rsidRPr="00F71695">
        <w:rPr>
          <w:rStyle w:val="StyleUnderline"/>
          <w:rFonts w:asciiTheme="majorHAnsi" w:hAnsiTheme="majorHAnsi" w:cstheme="majorHAnsi"/>
          <w:highlight w:val="cyan"/>
        </w:rPr>
        <w:t>disappears</w:t>
      </w:r>
      <w:r w:rsidRPr="00F71695">
        <w:rPr>
          <w:rFonts w:asciiTheme="majorHAnsi" w:hAnsiTheme="majorHAnsi" w:cstheme="majorHAnsi"/>
          <w:sz w:val="16"/>
        </w:rPr>
        <w:t xml:space="preserve"> when unions could control the availability of innovative technology in the industry in the UK. Furthermore, Menezes-Filho et al. (1998b) showed that </w:t>
      </w:r>
      <w:r w:rsidRPr="00F71695">
        <w:rPr>
          <w:rStyle w:val="StyleUnderline"/>
          <w:rFonts w:asciiTheme="majorHAnsi" w:hAnsiTheme="majorHAnsi" w:cstheme="majorHAnsi"/>
        </w:rPr>
        <w:t>unions</w:t>
      </w:r>
      <w:r w:rsidRPr="00F71695">
        <w:rPr>
          <w:rFonts w:asciiTheme="majorHAnsi" w:hAnsiTheme="majorHAnsi" w:cstheme="majorHAnsi"/>
          <w:sz w:val="16"/>
        </w:rPr>
        <w:t xml:space="preserve"> in the UK </w:t>
      </w:r>
      <w:r w:rsidRPr="00F71695">
        <w:rPr>
          <w:rStyle w:val="StyleUnderline"/>
          <w:rFonts w:asciiTheme="majorHAnsi" w:hAnsiTheme="majorHAnsi" w:cstheme="majorHAnsi"/>
        </w:rPr>
        <w:t>improve a firm’s relative R&amp;D performance</w:t>
      </w:r>
      <w:r w:rsidRPr="00F71695">
        <w:rPr>
          <w:rFonts w:asciiTheme="majorHAnsi" w:hAnsiTheme="majorHAnsi" w:cstheme="majorHAnsi"/>
          <w:sz w:val="16"/>
        </w:rPr>
        <w:t xml:space="preserve">. In addition, Schnabel and Wagner (1992) showed that unions do not impede innovation in Germany, because of the more cooperative nature of industrial relations. </w:t>
      </w:r>
      <w:r w:rsidRPr="00F71695">
        <w:rPr>
          <w:rStyle w:val="StyleUnderline"/>
          <w:rFonts w:asciiTheme="majorHAnsi" w:hAnsiTheme="majorHAnsi" w:cstheme="majorHAnsi"/>
        </w:rPr>
        <w:t>Strong labor unions</w:t>
      </w:r>
      <w:r w:rsidRPr="00F71695">
        <w:rPr>
          <w:rFonts w:asciiTheme="majorHAnsi" w:hAnsiTheme="majorHAnsi" w:cstheme="majorHAnsi"/>
          <w:sz w:val="16"/>
        </w:rPr>
        <w:t xml:space="preserve"> may </w:t>
      </w:r>
      <w:r w:rsidRPr="00F71695">
        <w:rPr>
          <w:rStyle w:val="StyleUnderline"/>
          <w:rFonts w:asciiTheme="majorHAnsi" w:hAnsiTheme="majorHAnsi" w:cstheme="majorHAnsi"/>
        </w:rPr>
        <w:t xml:space="preserve">act as a corporate </w:t>
      </w:r>
      <w:r w:rsidRPr="00F71695">
        <w:rPr>
          <w:rStyle w:val="StyleUnderline"/>
          <w:rFonts w:asciiTheme="majorHAnsi" w:hAnsiTheme="majorHAnsi" w:cstheme="majorHAnsi"/>
          <w:highlight w:val="cyan"/>
        </w:rPr>
        <w:t xml:space="preserve">governance mechanism </w:t>
      </w:r>
      <w:r w:rsidRPr="00F71695">
        <w:rPr>
          <w:rStyle w:val="StyleUnderline"/>
          <w:rFonts w:asciiTheme="majorHAnsi" w:hAnsiTheme="majorHAnsi" w:cstheme="majorHAnsi"/>
        </w:rPr>
        <w:t xml:space="preserve">that </w:t>
      </w:r>
      <w:r w:rsidRPr="00F71695">
        <w:rPr>
          <w:rStyle w:val="StyleUnderline"/>
          <w:rFonts w:asciiTheme="majorHAnsi" w:hAnsiTheme="majorHAnsi" w:cstheme="majorHAnsi"/>
          <w:highlight w:val="cyan"/>
        </w:rPr>
        <w:t xml:space="preserve">monitors the agency problems, </w:t>
      </w:r>
      <w:r w:rsidRPr="00F71695">
        <w:rPr>
          <w:rStyle w:val="StyleUnderline"/>
          <w:rFonts w:asciiTheme="majorHAnsi" w:hAnsiTheme="majorHAnsi" w:cstheme="majorHAnsi"/>
        </w:rPr>
        <w:t>thereby mitigating managerial myopia. This</w:t>
      </w:r>
      <w:r w:rsidRPr="00F71695">
        <w:rPr>
          <w:rFonts w:asciiTheme="majorHAnsi" w:hAnsiTheme="majorHAnsi" w:cstheme="majorHAnsi"/>
          <w:sz w:val="16"/>
        </w:rPr>
        <w:t xml:space="preserve"> may eventually </w:t>
      </w:r>
      <w:r w:rsidRPr="00F71695">
        <w:rPr>
          <w:rStyle w:val="StyleUnderline"/>
          <w:rFonts w:asciiTheme="majorHAnsi" w:hAnsiTheme="majorHAnsi" w:cstheme="majorHAnsi"/>
        </w:rPr>
        <w:t>encourage risk taking and innovative behaviors</w:t>
      </w:r>
      <w:r w:rsidRPr="00F71695">
        <w:rPr>
          <w:rFonts w:asciiTheme="majorHAnsi" w:hAnsiTheme="majorHAnsi" w:cstheme="majorHAnsi"/>
          <w:sz w:val="16"/>
        </w:rPr>
        <w:t xml:space="preserve">. According to Chen et al. (2011), </w:t>
      </w:r>
      <w:r w:rsidRPr="00F71695">
        <w:rPr>
          <w:rStyle w:val="StyleUnderline"/>
          <w:rFonts w:asciiTheme="majorHAnsi" w:hAnsiTheme="majorHAnsi" w:cstheme="majorHAnsi"/>
        </w:rPr>
        <w:t>labor unions</w:t>
      </w:r>
      <w:r w:rsidRPr="00F71695">
        <w:rPr>
          <w:rFonts w:asciiTheme="majorHAnsi" w:hAnsiTheme="majorHAnsi" w:cstheme="majorHAnsi"/>
          <w:sz w:val="16"/>
        </w:rPr>
        <w:t xml:space="preserve"> can </w:t>
      </w:r>
      <w:r w:rsidRPr="00F71695">
        <w:rPr>
          <w:rStyle w:val="StyleUnderline"/>
          <w:rFonts w:asciiTheme="majorHAnsi" w:hAnsiTheme="majorHAnsi" w:cstheme="majorHAnsi"/>
        </w:rPr>
        <w:t>effectively monitor managerial actions because they can acquire their firms’ information</w:t>
      </w:r>
      <w:r w:rsidRPr="00F71695">
        <w:rPr>
          <w:rFonts w:asciiTheme="majorHAnsi" w:hAnsiTheme="majorHAnsi" w:cstheme="majorHAnsi"/>
          <w:sz w:val="16"/>
        </w:rPr>
        <w:t xml:space="preserve"> more easily than can outside stakeholders can. Also, </w:t>
      </w:r>
      <w:r w:rsidRPr="00F71695">
        <w:rPr>
          <w:rStyle w:val="StyleUnderline"/>
          <w:rFonts w:asciiTheme="majorHAnsi" w:hAnsiTheme="majorHAnsi" w:cstheme="majorHAnsi"/>
          <w:highlight w:val="cyan"/>
        </w:rPr>
        <w:t>unions</w:t>
      </w:r>
      <w:r w:rsidRPr="00F71695">
        <w:rPr>
          <w:rStyle w:val="StyleUnderline"/>
          <w:rFonts w:asciiTheme="majorHAnsi" w:hAnsiTheme="majorHAnsi" w:cstheme="majorHAnsi"/>
        </w:rPr>
        <w:t xml:space="preserve"> exert</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power</w:t>
      </w:r>
      <w:r w:rsidRPr="00F71695">
        <w:rPr>
          <w:rFonts w:asciiTheme="majorHAnsi" w:hAnsiTheme="majorHAnsi" w:cstheme="majorHAnsi"/>
          <w:sz w:val="16"/>
        </w:rPr>
        <w:t xml:space="preserve"> on management </w:t>
      </w:r>
      <w:r w:rsidRPr="00F71695">
        <w:rPr>
          <w:rStyle w:val="StyleUnderline"/>
          <w:rFonts w:asciiTheme="majorHAnsi" w:hAnsiTheme="majorHAnsi" w:cstheme="majorHAnsi"/>
        </w:rPr>
        <w:t>by using</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 xml:space="preserve">bargaining power to </w:t>
      </w:r>
      <w:r w:rsidRPr="00F71695">
        <w:rPr>
          <w:rStyle w:val="StyleUnderline"/>
          <w:rFonts w:asciiTheme="majorHAnsi" w:hAnsiTheme="majorHAnsi" w:cstheme="majorHAnsi"/>
          <w:highlight w:val="cyan"/>
        </w:rPr>
        <w:t>increase</w:t>
      </w:r>
      <w:r w:rsidRPr="00F71695">
        <w:rPr>
          <w:rFonts w:asciiTheme="majorHAnsi" w:hAnsiTheme="majorHAnsi" w:cstheme="majorHAnsi"/>
          <w:sz w:val="16"/>
        </w:rPr>
        <w:t xml:space="preserve"> the </w:t>
      </w:r>
      <w:r w:rsidRPr="00F71695">
        <w:rPr>
          <w:rStyle w:val="StyleUnderline"/>
          <w:rFonts w:asciiTheme="majorHAnsi" w:hAnsiTheme="majorHAnsi" w:cstheme="majorHAnsi"/>
          <w:highlight w:val="cyan"/>
        </w:rPr>
        <w:t>corporate transparency</w:t>
      </w:r>
      <w:r w:rsidRPr="00F71695">
        <w:rPr>
          <w:rFonts w:asciiTheme="majorHAnsi" w:hAnsiTheme="majorHAnsi" w:cstheme="majorHAnsi"/>
          <w:sz w:val="16"/>
        </w:rPr>
        <w:t>. For instance, affiliated labor unions in Korea have asked management to share information and to allow their participation in decision making in order to monitor whether managers harm the transparency and betray the trust of stakeholders.2</w:t>
      </w:r>
    </w:p>
    <w:p w14:paraId="53F32910"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Declines in R&amp;D cede tech dominance to China.</w:t>
      </w:r>
    </w:p>
    <w:p w14:paraId="327B38A9" w14:textId="77777777" w:rsidR="008624BF" w:rsidRPr="00F71695" w:rsidRDefault="008624BF" w:rsidP="008624BF">
      <w:pPr>
        <w:rPr>
          <w:rFonts w:asciiTheme="majorHAnsi" w:hAnsiTheme="majorHAnsi" w:cstheme="majorHAnsi"/>
          <w:sz w:val="16"/>
          <w:szCs w:val="16"/>
        </w:rPr>
      </w:pPr>
      <w:r w:rsidRPr="00F71695">
        <w:rPr>
          <w:rStyle w:val="Style13ptBold"/>
          <w:rFonts w:asciiTheme="majorHAnsi" w:hAnsiTheme="majorHAnsi" w:cstheme="majorHAnsi"/>
        </w:rPr>
        <w:t>Davidson ’17</w:t>
      </w:r>
      <w:r w:rsidRPr="00F71695">
        <w:rPr>
          <w:rFonts w:asciiTheme="majorHAnsi" w:hAnsiTheme="majorHAnsi" w:cstheme="majorHAnsi"/>
        </w:rPr>
        <w:t xml:space="preserve"> </w:t>
      </w:r>
      <w:r w:rsidRPr="00F71695">
        <w:rPr>
          <w:rFonts w:asciiTheme="majorHAnsi" w:hAnsiTheme="majorHAnsi" w:cstheme="majorHAnsi"/>
          <w:sz w:val="16"/>
          <w:szCs w:val="16"/>
        </w:rPr>
        <w:t xml:space="preserve">[Paul; Reporter for USA Today; “Why China is beating the U.S. at innovation”; 4/17/17; USA Today; </w:t>
      </w:r>
      <w:hyperlink r:id="rId13" w:history="1">
        <w:r w:rsidRPr="00F71695">
          <w:rPr>
            <w:rStyle w:val="Hyperlink"/>
            <w:rFonts w:asciiTheme="majorHAnsi" w:hAnsiTheme="majorHAnsi" w:cstheme="majorHAnsi"/>
            <w:sz w:val="16"/>
            <w:szCs w:val="16"/>
          </w:rPr>
          <w:t>https://www.usatoday.com/story/money/2017/04/17/why-china-beating-us-innovation/100016138/</w:t>
        </w:r>
      </w:hyperlink>
      <w:r w:rsidRPr="00F71695">
        <w:rPr>
          <w:rFonts w:asciiTheme="majorHAnsi" w:hAnsiTheme="majorHAnsi" w:cstheme="majorHAnsi"/>
          <w:sz w:val="16"/>
          <w:szCs w:val="16"/>
        </w:rPr>
        <w:t>; Accessed 7/7/20; NT]</w:t>
      </w:r>
    </w:p>
    <w:p w14:paraId="3C3969CF" w14:textId="77777777" w:rsidR="008624BF" w:rsidRPr="00F71695" w:rsidRDefault="008624BF" w:rsidP="008624BF">
      <w:pPr>
        <w:rPr>
          <w:rFonts w:asciiTheme="majorHAnsi" w:hAnsiTheme="majorHAnsi" w:cstheme="majorHAnsi"/>
          <w:sz w:val="16"/>
        </w:rPr>
      </w:pPr>
      <w:r w:rsidRPr="00F71695">
        <w:rPr>
          <w:rStyle w:val="StyleUnderline"/>
          <w:rFonts w:asciiTheme="majorHAnsi" w:hAnsiTheme="majorHAnsi" w:cstheme="majorHAnsi"/>
          <w:highlight w:val="cyan"/>
        </w:rPr>
        <w:t>The U.S.</w:t>
      </w:r>
      <w:r w:rsidRPr="00F71695">
        <w:rPr>
          <w:rStyle w:val="StyleUnderline"/>
          <w:rFonts w:asciiTheme="majorHAnsi" w:hAnsiTheme="majorHAnsi" w:cstheme="majorHAnsi"/>
        </w:rPr>
        <w:t xml:space="preserve"> has</w:t>
      </w:r>
      <w:r w:rsidRPr="00F71695">
        <w:rPr>
          <w:rFonts w:asciiTheme="majorHAnsi" w:hAnsiTheme="majorHAnsi" w:cstheme="majorHAnsi"/>
          <w:sz w:val="16"/>
        </w:rPr>
        <w:t xml:space="preserve"> also </w:t>
      </w:r>
      <w:r w:rsidRPr="00F71695">
        <w:rPr>
          <w:rStyle w:val="StyleUnderline"/>
          <w:rFonts w:asciiTheme="majorHAnsi" w:hAnsiTheme="majorHAnsi" w:cstheme="majorHAnsi"/>
        </w:rPr>
        <w:t>given birth to</w:t>
      </w:r>
      <w:r w:rsidRPr="00F71695">
        <w:rPr>
          <w:rFonts w:asciiTheme="majorHAnsi" w:hAnsiTheme="majorHAnsi" w:cstheme="majorHAnsi"/>
          <w:sz w:val="16"/>
        </w:rPr>
        <w:t xml:space="preserve"> a Smithsonian-worthy collection of </w:t>
      </w:r>
      <w:r w:rsidRPr="00F71695">
        <w:rPr>
          <w:rStyle w:val="StyleUnderline"/>
          <w:rFonts w:asciiTheme="majorHAnsi" w:hAnsiTheme="majorHAnsi" w:cstheme="majorHAnsi"/>
        </w:rPr>
        <w:t>breakthrough technologies</w:t>
      </w:r>
      <w:r w:rsidRPr="00F71695">
        <w:rPr>
          <w:rFonts w:asciiTheme="majorHAnsi" w:hAnsiTheme="majorHAnsi" w:cstheme="majorHAnsi"/>
          <w:sz w:val="16"/>
        </w:rPr>
        <w:t xml:space="preserve"> — including flat-panel displays, digital mobile handsets, notebook computers and solar panels — </w:t>
      </w:r>
      <w:r w:rsidRPr="00F71695">
        <w:rPr>
          <w:rStyle w:val="StyleUnderline"/>
          <w:rFonts w:asciiTheme="majorHAnsi" w:hAnsiTheme="majorHAnsi" w:cstheme="majorHAnsi"/>
        </w:rPr>
        <w:t xml:space="preserve">only to </w:t>
      </w:r>
      <w:r w:rsidRPr="00F71695">
        <w:rPr>
          <w:rStyle w:val="StyleUnderline"/>
          <w:rFonts w:asciiTheme="majorHAnsi" w:hAnsiTheme="majorHAnsi" w:cstheme="majorHAnsi"/>
          <w:highlight w:val="cyan"/>
        </w:rPr>
        <w:t>fumble away their development to other countries,</w:t>
      </w:r>
      <w:r w:rsidRPr="00F71695">
        <w:rPr>
          <w:rFonts w:asciiTheme="majorHAnsi" w:hAnsiTheme="majorHAnsi" w:cstheme="majorHAnsi"/>
          <w:sz w:val="16"/>
        </w:rPr>
        <w:t xml:space="preserve"> particularly China and Japan. The BCG study concludes </w:t>
      </w:r>
      <w:r w:rsidRPr="00F71695">
        <w:rPr>
          <w:rStyle w:val="StyleUnderline"/>
          <w:rFonts w:asciiTheme="majorHAnsi" w:hAnsiTheme="majorHAnsi" w:cstheme="majorHAnsi"/>
          <w:highlight w:val="cyan"/>
        </w:rPr>
        <w:t>the U.S. has the potential to reverse</w:t>
      </w:r>
      <w:r w:rsidRPr="00F71695">
        <w:rPr>
          <w:rFonts w:asciiTheme="majorHAnsi" w:hAnsiTheme="majorHAnsi" w:cstheme="majorHAnsi"/>
          <w:sz w:val="16"/>
        </w:rPr>
        <w:t xml:space="preserve"> the trend </w:t>
      </w:r>
      <w:r w:rsidRPr="00F71695">
        <w:rPr>
          <w:rStyle w:val="StyleUnderline"/>
          <w:rFonts w:asciiTheme="majorHAnsi" w:hAnsiTheme="majorHAnsi" w:cstheme="majorHAnsi"/>
          <w:highlight w:val="cyan"/>
        </w:rPr>
        <w:t>through better collaboration</w:t>
      </w:r>
      <w:r w:rsidRPr="00F71695">
        <w:rPr>
          <w:rFonts w:asciiTheme="majorHAnsi" w:hAnsiTheme="majorHAnsi" w:cstheme="majorHAnsi"/>
          <w:sz w:val="16"/>
        </w:rPr>
        <w:t xml:space="preserve"> among private industry, universities and research consortia. Such a </w:t>
      </w:r>
      <w:r w:rsidRPr="00F71695">
        <w:rPr>
          <w:rStyle w:val="StyleUnderline"/>
          <w:rFonts w:asciiTheme="majorHAnsi" w:hAnsiTheme="majorHAnsi" w:cstheme="majorHAnsi"/>
        </w:rPr>
        <w:t>shift would increase annual manufacturing</w:t>
      </w:r>
      <w:r w:rsidRPr="00F71695">
        <w:rPr>
          <w:rFonts w:asciiTheme="majorHAnsi" w:hAnsiTheme="majorHAnsi" w:cstheme="majorHAnsi"/>
          <w:sz w:val="16"/>
        </w:rPr>
        <w:t xml:space="preserve"> output by 5%, or $100 billion, and add 700,000 factory jobs and another 1.9 million in other sectors through ripple effects. Yet </w:t>
      </w:r>
      <w:r w:rsidRPr="00F71695">
        <w:rPr>
          <w:rStyle w:val="StyleUnderline"/>
          <w:rFonts w:asciiTheme="majorHAnsi" w:hAnsiTheme="majorHAnsi" w:cstheme="majorHAnsi"/>
        </w:rPr>
        <w:t>while</w:t>
      </w:r>
      <w:r w:rsidRPr="00F71695">
        <w:rPr>
          <w:rFonts w:asciiTheme="majorHAnsi" w:hAnsiTheme="majorHAnsi" w:cstheme="majorHAnsi"/>
          <w:sz w:val="16"/>
        </w:rPr>
        <w:t xml:space="preserve"> President </w:t>
      </w:r>
      <w:r w:rsidRPr="00F71695">
        <w:rPr>
          <w:rStyle w:val="StyleUnderline"/>
          <w:rFonts w:asciiTheme="majorHAnsi" w:hAnsiTheme="majorHAnsi" w:cstheme="majorHAnsi"/>
        </w:rPr>
        <w:t>Trump is focused on narrowing</w:t>
      </w:r>
      <w:r w:rsidRPr="00F71695">
        <w:rPr>
          <w:rFonts w:asciiTheme="majorHAnsi" w:hAnsiTheme="majorHAnsi" w:cstheme="majorHAnsi"/>
          <w:sz w:val="16"/>
        </w:rPr>
        <w:t xml:space="preserve"> the nation’s </w:t>
      </w:r>
      <w:r w:rsidRPr="00F71695">
        <w:rPr>
          <w:rStyle w:val="StyleUnderline"/>
          <w:rFonts w:asciiTheme="majorHAnsi" w:hAnsiTheme="majorHAnsi" w:cstheme="majorHAnsi"/>
        </w:rPr>
        <w:t>trade deficit</w:t>
      </w:r>
      <w:r w:rsidRPr="00F71695">
        <w:rPr>
          <w:rFonts w:asciiTheme="majorHAnsi" w:hAnsiTheme="majorHAnsi" w:cstheme="majorHAnsi"/>
          <w:sz w:val="16"/>
        </w:rPr>
        <w:t xml:space="preserve">, </w:t>
      </w:r>
      <w:r w:rsidRPr="00F71695">
        <w:rPr>
          <w:rStyle w:val="StyleUnderline"/>
          <w:rFonts w:asciiTheme="majorHAnsi" w:hAnsiTheme="majorHAnsi" w:cstheme="majorHAnsi"/>
        </w:rPr>
        <w:t>his</w:t>
      </w:r>
      <w:r w:rsidRPr="00F71695">
        <w:rPr>
          <w:rFonts w:asciiTheme="majorHAnsi" w:hAnsiTheme="majorHAnsi" w:cstheme="majorHAnsi"/>
          <w:sz w:val="16"/>
        </w:rPr>
        <w:t xml:space="preserve"> proposed </w:t>
      </w:r>
      <w:r w:rsidRPr="00F71695">
        <w:rPr>
          <w:rStyle w:val="StyleUnderline"/>
          <w:rFonts w:asciiTheme="majorHAnsi" w:hAnsiTheme="majorHAnsi" w:cstheme="majorHAnsi"/>
        </w:rPr>
        <w:t>budget would slash</w:t>
      </w:r>
      <w:r w:rsidRPr="00F71695">
        <w:rPr>
          <w:rFonts w:asciiTheme="majorHAnsi" w:hAnsiTheme="majorHAnsi" w:cstheme="majorHAnsi"/>
          <w:sz w:val="16"/>
        </w:rPr>
        <w:t xml:space="preserve"> federal funding for </w:t>
      </w:r>
      <w:r w:rsidRPr="00F71695">
        <w:rPr>
          <w:rStyle w:val="StyleUnderline"/>
          <w:rFonts w:asciiTheme="majorHAnsi" w:hAnsiTheme="majorHAnsi" w:cstheme="majorHAnsi"/>
        </w:rPr>
        <w:t>R&amp;D</w:t>
      </w:r>
      <w:r w:rsidRPr="00F71695">
        <w:rPr>
          <w:rFonts w:asciiTheme="majorHAnsi" w:hAnsiTheme="majorHAnsi" w:cstheme="majorHAnsi"/>
          <w:sz w:val="16"/>
        </w:rPr>
        <w:t xml:space="preserve">, potentially snuffing out a significant source of U.S. manufacturing jobs that could help accomplish that goal. Last year, the U.S. had an $83 billion trade gap in advanced technology products, according to the Census Bureau. </w:t>
      </w:r>
      <w:r w:rsidRPr="00F71695">
        <w:rPr>
          <w:rStyle w:val="StyleUnderline"/>
          <w:rFonts w:asciiTheme="majorHAnsi" w:hAnsiTheme="majorHAnsi" w:cstheme="majorHAnsi"/>
        </w:rPr>
        <w:t>The country is still the global leader in</w:t>
      </w:r>
      <w:r w:rsidRPr="00F71695">
        <w:rPr>
          <w:rFonts w:asciiTheme="majorHAnsi" w:hAnsiTheme="majorHAnsi" w:cstheme="majorHAnsi"/>
          <w:sz w:val="16"/>
        </w:rPr>
        <w:t xml:space="preserve"> “basic and applied” </w:t>
      </w:r>
      <w:r w:rsidRPr="00F71695">
        <w:rPr>
          <w:rStyle w:val="StyleUnderline"/>
          <w:rFonts w:asciiTheme="majorHAnsi" w:hAnsiTheme="majorHAnsi" w:cstheme="majorHAnsi"/>
        </w:rPr>
        <w:t>R&amp;D</w:t>
      </w:r>
      <w:r w:rsidRPr="00F71695">
        <w:rPr>
          <w:rFonts w:asciiTheme="majorHAnsi" w:hAnsiTheme="majorHAnsi" w:cstheme="majorHAnsi"/>
          <w:sz w:val="16"/>
        </w:rPr>
        <w:t xml:space="preserve">, which makes early discoveries and further refines them. About a third of the $500 billion the country spends on R&amp;D is funneled to those activities. But while two-thirds of the total goes to later-stage “development” R&amp;D, China invests 84% of its R&amp;D money on advances that yield commercial products. For the past decade, “development” R&amp;D has been growing 20% a year in China, versus 5% in the U.S., the BCG report says. As recently as 2004, the U.S. spent four times as much as China. </w:t>
      </w:r>
      <w:r w:rsidRPr="00F71695">
        <w:rPr>
          <w:rStyle w:val="StyleUnderline"/>
          <w:rFonts w:asciiTheme="majorHAnsi" w:hAnsiTheme="majorHAnsi" w:cstheme="majorHAnsi"/>
        </w:rPr>
        <w:t xml:space="preserve">In </w:t>
      </w:r>
      <w:r w:rsidRPr="00F71695">
        <w:rPr>
          <w:rStyle w:val="StyleUnderline"/>
          <w:rFonts w:asciiTheme="majorHAnsi" w:hAnsiTheme="majorHAnsi" w:cstheme="majorHAnsi"/>
          <w:highlight w:val="cyan"/>
        </w:rPr>
        <w:t>China</w:t>
      </w:r>
      <w:r w:rsidRPr="00F71695">
        <w:rPr>
          <w:rFonts w:asciiTheme="majorHAnsi" w:hAnsiTheme="majorHAnsi" w:cstheme="majorHAnsi"/>
          <w:sz w:val="16"/>
        </w:rPr>
        <w:t xml:space="preserve">, many </w:t>
      </w:r>
      <w:r w:rsidRPr="00F71695">
        <w:rPr>
          <w:rStyle w:val="StyleUnderline"/>
          <w:rFonts w:asciiTheme="majorHAnsi" w:hAnsiTheme="majorHAnsi" w:cstheme="majorHAnsi"/>
        </w:rPr>
        <w:t xml:space="preserve">technology </w:t>
      </w:r>
      <w:r w:rsidRPr="00F71695">
        <w:rPr>
          <w:rStyle w:val="StyleUnderline"/>
          <w:rFonts w:asciiTheme="majorHAnsi" w:hAnsiTheme="majorHAnsi" w:cstheme="majorHAnsi"/>
          <w:highlight w:val="cyan"/>
        </w:rPr>
        <w:t>companies are state-owned and</w:t>
      </w:r>
      <w:r w:rsidRPr="00F71695">
        <w:rPr>
          <w:rFonts w:asciiTheme="majorHAnsi" w:hAnsiTheme="majorHAnsi" w:cstheme="majorHAnsi"/>
          <w:sz w:val="16"/>
        </w:rPr>
        <w:t xml:space="preserve"> so they </w:t>
      </w:r>
      <w:r w:rsidRPr="00F71695">
        <w:rPr>
          <w:rStyle w:val="StyleUnderline"/>
          <w:rFonts w:asciiTheme="majorHAnsi" w:hAnsiTheme="majorHAnsi" w:cstheme="majorHAnsi"/>
          <w:highlight w:val="cyan"/>
        </w:rPr>
        <w:t>don’t have to worry if</w:t>
      </w:r>
      <w:r w:rsidRPr="00F71695">
        <w:rPr>
          <w:rFonts w:asciiTheme="majorHAnsi" w:hAnsiTheme="majorHAnsi" w:cstheme="majorHAnsi"/>
          <w:sz w:val="16"/>
        </w:rPr>
        <w:t xml:space="preserve"> massive </w:t>
      </w:r>
      <w:r w:rsidRPr="00F71695">
        <w:rPr>
          <w:rStyle w:val="StyleUnderline"/>
          <w:rFonts w:asciiTheme="majorHAnsi" w:hAnsiTheme="majorHAnsi" w:cstheme="majorHAnsi"/>
          <w:highlight w:val="cyan"/>
        </w:rPr>
        <w:t>R&amp;D</w:t>
      </w:r>
      <w:r w:rsidRPr="00F71695">
        <w:rPr>
          <w:rFonts w:asciiTheme="majorHAnsi" w:hAnsiTheme="majorHAnsi" w:cstheme="majorHAnsi"/>
          <w:sz w:val="16"/>
        </w:rPr>
        <w:t xml:space="preserve"> spending </w:t>
      </w:r>
      <w:r w:rsidRPr="00F71695">
        <w:rPr>
          <w:rStyle w:val="StyleUnderline"/>
          <w:rFonts w:asciiTheme="majorHAnsi" w:hAnsiTheme="majorHAnsi" w:cstheme="majorHAnsi"/>
          <w:highlight w:val="cyan"/>
        </w:rPr>
        <w:t>yields losses</w:t>
      </w:r>
      <w:r w:rsidRPr="00F71695">
        <w:rPr>
          <w:rFonts w:asciiTheme="majorHAnsi" w:hAnsiTheme="majorHAnsi" w:cstheme="majorHAnsi"/>
          <w:sz w:val="16"/>
        </w:rPr>
        <w:t xml:space="preserve"> until a product is commercialized, and even the research of private firms is often subsidized by the government, says Robert Atkinson, president of the Information Technology and Innovation Foundation. The Chinese government, he says, also gives the private sector specific timetables for achieving dominance in areas such as solar, printers, robots and drones. And China routinely steals technology and fails to enforce patent laws, Atkinson says “</w:t>
      </w:r>
      <w:r w:rsidRPr="00F71695">
        <w:rPr>
          <w:rStyle w:val="StyleUnderline"/>
          <w:rFonts w:asciiTheme="majorHAnsi" w:hAnsiTheme="majorHAnsi" w:cstheme="majorHAnsi"/>
        </w:rPr>
        <w:t>They have huge advantages</w:t>
      </w:r>
      <w:r w:rsidRPr="00F71695">
        <w:rPr>
          <w:rFonts w:asciiTheme="majorHAnsi" w:hAnsiTheme="majorHAnsi" w:cstheme="majorHAnsi"/>
          <w:sz w:val="16"/>
        </w:rPr>
        <w:t>,” he says.</w:t>
      </w:r>
    </w:p>
    <w:p w14:paraId="019D0FCE"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lastRenderedPageBreak/>
        <w:t>US tech dominance is critical to sustain nuclear deterrence – collapse ensures nuclear conflict.</w:t>
      </w:r>
    </w:p>
    <w:p w14:paraId="01741101" w14:textId="77777777" w:rsidR="008624BF" w:rsidRPr="00F71695" w:rsidRDefault="008624BF" w:rsidP="008624BF">
      <w:pPr>
        <w:rPr>
          <w:rFonts w:asciiTheme="majorHAnsi" w:hAnsiTheme="majorHAnsi" w:cstheme="majorHAnsi"/>
          <w:sz w:val="16"/>
          <w:szCs w:val="16"/>
        </w:rPr>
      </w:pPr>
      <w:r w:rsidRPr="00F71695">
        <w:rPr>
          <w:rStyle w:val="Style13ptBold"/>
          <w:rFonts w:asciiTheme="majorHAnsi" w:hAnsiTheme="majorHAnsi" w:cstheme="majorHAnsi"/>
        </w:rPr>
        <w:t>Saalman ’20</w:t>
      </w:r>
      <w:r w:rsidRPr="00F71695">
        <w:rPr>
          <w:rFonts w:asciiTheme="majorHAnsi" w:hAnsiTheme="majorHAnsi" w:cstheme="majorHAnsi"/>
        </w:rPr>
        <w:t xml:space="preserve"> </w:t>
      </w:r>
      <w:r w:rsidRPr="00F71695">
        <w:rPr>
          <w:rFonts w:asciiTheme="majorHAnsi" w:hAnsiTheme="majorHAnsi" w:cstheme="majorHAnsi"/>
          <w:sz w:val="16"/>
          <w:szCs w:val="16"/>
        </w:rPr>
        <w:t xml:space="preserve">[Dr. Lora; Associate Senior Fellow at the Stockholm International Peace Research Institute and a Senior Fellow at the </w:t>
      </w:r>
      <w:proofErr w:type="spellStart"/>
      <w:r w:rsidRPr="00F71695">
        <w:rPr>
          <w:rFonts w:asciiTheme="majorHAnsi" w:hAnsiTheme="majorHAnsi" w:cstheme="majorHAnsi"/>
          <w:sz w:val="16"/>
          <w:szCs w:val="16"/>
        </w:rPr>
        <w:t>EastWest</w:t>
      </w:r>
      <w:proofErr w:type="spellEnd"/>
      <w:r w:rsidRPr="00F71695">
        <w:rPr>
          <w:rFonts w:asciiTheme="majorHAnsi" w:hAnsiTheme="majorHAnsi" w:cstheme="majorHAnsi"/>
          <w:sz w:val="16"/>
          <w:szCs w:val="16"/>
        </w:rPr>
        <w:t xml:space="preserve"> Institute.; “THE IMPACT OF AI ON NUCLEAR DETERRENCE: CHINA, RUSSIA, AND THE UNITED STATES”; 4/14/20; East-West Center; </w:t>
      </w:r>
      <w:hyperlink r:id="rId14" w:history="1">
        <w:r w:rsidRPr="00F71695">
          <w:rPr>
            <w:rStyle w:val="Hyperlink"/>
            <w:rFonts w:asciiTheme="majorHAnsi" w:hAnsiTheme="majorHAnsi" w:cstheme="majorHAnsi"/>
            <w:sz w:val="16"/>
            <w:szCs w:val="16"/>
          </w:rPr>
          <w:t>https://www.eastwestcenter.org/news-center/east-west-wire/the-impact-ai-nuclear-deterrence-china-russia-and-the-united-states</w:t>
        </w:r>
      </w:hyperlink>
      <w:r w:rsidRPr="00F71695">
        <w:rPr>
          <w:rFonts w:asciiTheme="majorHAnsi" w:hAnsiTheme="majorHAnsi" w:cstheme="majorHAnsi"/>
          <w:sz w:val="16"/>
          <w:szCs w:val="16"/>
        </w:rPr>
        <w:t>; Accessed 7/7/20; NT]</w:t>
      </w:r>
    </w:p>
    <w:p w14:paraId="5CBD0B8F" w14:textId="77777777" w:rsidR="008624BF" w:rsidRPr="00E84048" w:rsidRDefault="008624BF" w:rsidP="008624BF">
      <w:pPr>
        <w:rPr>
          <w:rFonts w:asciiTheme="majorHAnsi" w:hAnsiTheme="majorHAnsi" w:cstheme="majorHAnsi"/>
          <w:color w:val="FF0000"/>
          <w:sz w:val="16"/>
        </w:rPr>
      </w:pPr>
      <w:r w:rsidRPr="00F71695">
        <w:rPr>
          <w:rFonts w:asciiTheme="majorHAnsi" w:hAnsiTheme="majorHAnsi" w:cstheme="majorHAnsi"/>
          <w:sz w:val="16"/>
        </w:rPr>
        <w:t xml:space="preserve">HONOLULU (14 April 2020)—Artificial intelligence </w:t>
      </w:r>
      <w:r w:rsidRPr="00F71695">
        <w:rPr>
          <w:rStyle w:val="StyleUnderline"/>
          <w:rFonts w:asciiTheme="majorHAnsi" w:hAnsiTheme="majorHAnsi" w:cstheme="majorHAnsi"/>
        </w:rPr>
        <w:t>(</w:t>
      </w:r>
      <w:r w:rsidRPr="00F71695">
        <w:rPr>
          <w:rStyle w:val="StyleUnderline"/>
          <w:rFonts w:asciiTheme="majorHAnsi" w:hAnsiTheme="majorHAnsi" w:cstheme="majorHAnsi"/>
          <w:highlight w:val="cyan"/>
        </w:rPr>
        <w:t xml:space="preserve">AI) is an </w:t>
      </w:r>
      <w:r w:rsidRPr="00F71695">
        <w:rPr>
          <w:rStyle w:val="StyleUnderline"/>
          <w:rFonts w:asciiTheme="majorHAnsi" w:hAnsiTheme="majorHAnsi" w:cstheme="majorHAnsi"/>
        </w:rPr>
        <w:t xml:space="preserve">increasingly </w:t>
      </w:r>
      <w:r w:rsidRPr="00F71695">
        <w:rPr>
          <w:rStyle w:val="StyleUnderline"/>
          <w:rFonts w:asciiTheme="majorHAnsi" w:hAnsiTheme="majorHAnsi" w:cstheme="majorHAnsi"/>
          <w:highlight w:val="cyan"/>
        </w:rPr>
        <w:t>important component of weapons systems</w:t>
      </w:r>
      <w:r w:rsidRPr="00F71695">
        <w:rPr>
          <w:rStyle w:val="StyleUnderline"/>
          <w:rFonts w:asciiTheme="majorHAnsi" w:hAnsiTheme="majorHAnsi" w:cstheme="majorHAnsi"/>
        </w:rPr>
        <w:t>, with</w:t>
      </w:r>
      <w:r w:rsidRPr="00F71695">
        <w:rPr>
          <w:rFonts w:asciiTheme="majorHAnsi" w:hAnsiTheme="majorHAnsi" w:cstheme="majorHAnsi"/>
          <w:sz w:val="16"/>
        </w:rPr>
        <w:t xml:space="preserve"> both positive and negative </w:t>
      </w:r>
      <w:r w:rsidRPr="00F71695">
        <w:rPr>
          <w:rStyle w:val="StyleUnderline"/>
          <w:rFonts w:asciiTheme="majorHAnsi" w:hAnsiTheme="majorHAnsi" w:cstheme="majorHAnsi"/>
        </w:rPr>
        <w:t xml:space="preserve">implications </w:t>
      </w:r>
      <w:r w:rsidRPr="00F71695">
        <w:rPr>
          <w:rStyle w:val="StyleUnderline"/>
          <w:rFonts w:asciiTheme="majorHAnsi" w:hAnsiTheme="majorHAnsi" w:cstheme="majorHAnsi"/>
          <w:highlight w:val="cyan"/>
        </w:rPr>
        <w:t>for nuclear deterrence</w:t>
      </w:r>
      <w:r w:rsidRPr="00F71695">
        <w:rPr>
          <w:rStyle w:val="StyleUnderline"/>
          <w:rFonts w:asciiTheme="majorHAnsi" w:hAnsiTheme="majorHAnsi" w:cstheme="majorHAnsi"/>
        </w:rPr>
        <w:t>. Integration of AI into military platforms has the potential to allow weaker nuclear-armed states to reset</w:t>
      </w:r>
      <w:r w:rsidRPr="00F71695">
        <w:rPr>
          <w:rFonts w:asciiTheme="majorHAnsi" w:hAnsiTheme="majorHAnsi" w:cstheme="majorHAnsi"/>
          <w:sz w:val="16"/>
        </w:rPr>
        <w:t xml:space="preserve"> the </w:t>
      </w:r>
      <w:r w:rsidRPr="00F71695">
        <w:rPr>
          <w:rStyle w:val="StyleUnderline"/>
          <w:rFonts w:asciiTheme="majorHAnsi" w:hAnsiTheme="majorHAnsi" w:cstheme="majorHAnsi"/>
        </w:rPr>
        <w:t>imbalance of power</w:t>
      </w:r>
      <w:r w:rsidRPr="00F71695">
        <w:rPr>
          <w:rFonts w:asciiTheme="majorHAnsi" w:hAnsiTheme="majorHAnsi" w:cstheme="majorHAnsi"/>
          <w:sz w:val="16"/>
        </w:rPr>
        <w:t xml:space="preserve">, but at the same time </w:t>
      </w:r>
      <w:r w:rsidRPr="00F71695">
        <w:rPr>
          <w:rStyle w:val="StyleUnderline"/>
          <w:rFonts w:asciiTheme="majorHAnsi" w:hAnsiTheme="majorHAnsi" w:cstheme="majorHAnsi"/>
          <w:highlight w:val="cyan"/>
        </w:rPr>
        <w:t>it exacerbates fears that</w:t>
      </w:r>
      <w:r w:rsidRPr="00F71695">
        <w:rPr>
          <w:rStyle w:val="StyleUnderline"/>
          <w:rFonts w:asciiTheme="majorHAnsi" w:hAnsiTheme="majorHAnsi" w:cstheme="majorHAnsi"/>
        </w:rPr>
        <w:t xml:space="preserve"> stronger </w:t>
      </w:r>
      <w:r w:rsidRPr="00F71695">
        <w:rPr>
          <w:rStyle w:val="StyleUnderline"/>
          <w:rFonts w:asciiTheme="majorHAnsi" w:hAnsiTheme="majorHAnsi" w:cstheme="majorHAnsi"/>
          <w:highlight w:val="cyan"/>
        </w:rPr>
        <w:t>states</w:t>
      </w:r>
      <w:r w:rsidRPr="00F71695">
        <w:rPr>
          <w:rFonts w:asciiTheme="majorHAnsi" w:hAnsiTheme="majorHAnsi" w:cstheme="majorHAnsi"/>
          <w:sz w:val="16"/>
        </w:rPr>
        <w:t xml:space="preserve"> may </w:t>
      </w:r>
      <w:r w:rsidRPr="00F71695">
        <w:rPr>
          <w:rStyle w:val="StyleUnderline"/>
          <w:rFonts w:asciiTheme="majorHAnsi" w:hAnsiTheme="majorHAnsi" w:cstheme="majorHAnsi"/>
        </w:rPr>
        <w:t xml:space="preserve">further </w:t>
      </w:r>
      <w:r w:rsidRPr="00F71695">
        <w:rPr>
          <w:rStyle w:val="StyleUnderline"/>
          <w:rFonts w:asciiTheme="majorHAnsi" w:hAnsiTheme="majorHAnsi" w:cstheme="majorHAnsi"/>
          <w:highlight w:val="cyan"/>
        </w:rPr>
        <w:t>solidify their dominance and engage in</w:t>
      </w:r>
      <w:r w:rsidRPr="00F71695">
        <w:rPr>
          <w:rStyle w:val="StyleUnderline"/>
          <w:rFonts w:asciiTheme="majorHAnsi" w:hAnsiTheme="majorHAnsi" w:cstheme="majorHAnsi"/>
        </w:rPr>
        <w:t xml:space="preserve"> more </w:t>
      </w:r>
      <w:r w:rsidRPr="00F71695">
        <w:rPr>
          <w:rStyle w:val="StyleUnderline"/>
          <w:rFonts w:asciiTheme="majorHAnsi" w:hAnsiTheme="majorHAnsi" w:cstheme="majorHAnsi"/>
          <w:highlight w:val="cyan"/>
        </w:rPr>
        <w:t>provocative actions</w:t>
      </w:r>
      <w:r w:rsidRPr="00F71695">
        <w:rPr>
          <w:rFonts w:asciiTheme="majorHAnsi" w:hAnsiTheme="majorHAnsi" w:cstheme="majorHAnsi"/>
          <w:sz w:val="16"/>
        </w:rPr>
        <w:t xml:space="preserve">. </w:t>
      </w:r>
      <w:r w:rsidRPr="00F71695">
        <w:rPr>
          <w:rStyle w:val="StyleUnderline"/>
          <w:rFonts w:asciiTheme="majorHAnsi" w:hAnsiTheme="majorHAnsi" w:cstheme="majorHAnsi"/>
        </w:rPr>
        <w:t>China, Russia, and the US are</w:t>
      </w:r>
      <w:r w:rsidRPr="00F71695">
        <w:rPr>
          <w:rFonts w:asciiTheme="majorHAnsi" w:hAnsiTheme="majorHAnsi" w:cstheme="majorHAnsi"/>
          <w:sz w:val="16"/>
        </w:rPr>
        <w:t xml:space="preserve"> all </w:t>
      </w:r>
      <w:r w:rsidRPr="00F71695">
        <w:rPr>
          <w:rStyle w:val="StyleUnderline"/>
          <w:rFonts w:asciiTheme="majorHAnsi" w:hAnsiTheme="majorHAnsi" w:cstheme="majorHAnsi"/>
        </w:rPr>
        <w:t>engaged in developing and integrating AI applications into their military modernization programs</w:t>
      </w:r>
      <w:r w:rsidRPr="00F71695">
        <w:rPr>
          <w:rFonts w:asciiTheme="majorHAnsi" w:hAnsiTheme="majorHAnsi" w:cstheme="majorHAnsi"/>
          <w:sz w:val="16"/>
        </w:rPr>
        <w:t xml:space="preserve">. These </w:t>
      </w:r>
      <w:r w:rsidRPr="00F71695">
        <w:rPr>
          <w:rStyle w:val="StyleUnderline"/>
          <w:rFonts w:asciiTheme="majorHAnsi" w:hAnsiTheme="majorHAnsi" w:cstheme="majorHAnsi"/>
        </w:rPr>
        <w:t>applications include machine learning, neural networks, and autonomy that feature in</w:t>
      </w:r>
      <w:r w:rsidRPr="00F71695">
        <w:rPr>
          <w:rFonts w:asciiTheme="majorHAnsi" w:hAnsiTheme="majorHAnsi" w:cstheme="majorHAnsi"/>
          <w:sz w:val="16"/>
        </w:rPr>
        <w:t xml:space="preserve"> Command, Control, Communications, Computers, Intelligence, Surveillance, and Reconnaissance (</w:t>
      </w:r>
      <w:r w:rsidRPr="00F71695">
        <w:rPr>
          <w:rStyle w:val="StyleUnderline"/>
          <w:rFonts w:asciiTheme="majorHAnsi" w:hAnsiTheme="majorHAnsi" w:cstheme="majorHAnsi"/>
        </w:rPr>
        <w:t>C4ISR</w:t>
      </w:r>
      <w:r w:rsidRPr="00F71695">
        <w:rPr>
          <w:rFonts w:asciiTheme="majorHAnsi" w:hAnsiTheme="majorHAnsi" w:cstheme="majorHAnsi"/>
          <w:sz w:val="16"/>
        </w:rPr>
        <w:t xml:space="preserve">) systems. They also include the deployment of unmanned weapons-delivery and defense platforms. AI has both defensive and offensive applications </w:t>
      </w:r>
      <w:proofErr w:type="gramStart"/>
      <w:r w:rsidRPr="00F71695">
        <w:rPr>
          <w:rFonts w:asciiTheme="majorHAnsi" w:hAnsiTheme="majorHAnsi" w:cstheme="majorHAnsi"/>
          <w:sz w:val="16"/>
        </w:rPr>
        <w:t>At</w:t>
      </w:r>
      <w:proofErr w:type="gramEnd"/>
      <w:r w:rsidRPr="00F71695">
        <w:rPr>
          <w:rFonts w:asciiTheme="majorHAnsi" w:hAnsiTheme="majorHAnsi" w:cstheme="majorHAnsi"/>
          <w:sz w:val="16"/>
        </w:rPr>
        <w:t xml:space="preserve"> the defensive level, </w:t>
      </w:r>
      <w:r w:rsidRPr="00F71695">
        <w:rPr>
          <w:rStyle w:val="StyleUnderline"/>
          <w:rFonts w:asciiTheme="majorHAnsi" w:hAnsiTheme="majorHAnsi" w:cstheme="majorHAnsi"/>
        </w:rPr>
        <w:t>AI has a strong allure for countries that have less capable early-warning systems</w:t>
      </w:r>
      <w:r w:rsidRPr="00F71695">
        <w:rPr>
          <w:rFonts w:asciiTheme="majorHAnsi" w:hAnsiTheme="majorHAnsi" w:cstheme="majorHAnsi"/>
          <w:sz w:val="16"/>
        </w:rPr>
        <w:t xml:space="preserve"> and smaller and weaker nuclear and conventional arsenals. </w:t>
      </w:r>
      <w:r w:rsidRPr="00F71695">
        <w:rPr>
          <w:rStyle w:val="StyleUnderline"/>
          <w:rFonts w:asciiTheme="majorHAnsi" w:hAnsiTheme="majorHAnsi" w:cstheme="majorHAnsi"/>
        </w:rPr>
        <w:t>Machines have the capacity to make decisions based on objective criteria</w:t>
      </w:r>
      <w:r w:rsidRPr="00F71695">
        <w:rPr>
          <w:rFonts w:asciiTheme="majorHAnsi" w:hAnsiTheme="majorHAnsi" w:cstheme="majorHAnsi"/>
          <w:sz w:val="16"/>
        </w:rPr>
        <w:t xml:space="preserve">, avoiding the pitfalls of human error, and they can provide faster anticipation and response to an incoming attack. These </w:t>
      </w:r>
      <w:r w:rsidRPr="00F71695">
        <w:rPr>
          <w:rStyle w:val="StyleUnderline"/>
          <w:rFonts w:asciiTheme="majorHAnsi" w:hAnsiTheme="majorHAnsi" w:cstheme="majorHAnsi"/>
        </w:rPr>
        <w:t>capabilities are compelling for countries</w:t>
      </w:r>
      <w:r w:rsidRPr="00F71695">
        <w:rPr>
          <w:rFonts w:asciiTheme="majorHAnsi" w:hAnsiTheme="majorHAnsi" w:cstheme="majorHAnsi"/>
          <w:sz w:val="16"/>
        </w:rPr>
        <w:t xml:space="preserve"> such as China and Russia </w:t>
      </w:r>
      <w:r w:rsidRPr="00F71695">
        <w:rPr>
          <w:rStyle w:val="StyleUnderline"/>
          <w:rFonts w:asciiTheme="majorHAnsi" w:hAnsiTheme="majorHAnsi" w:cstheme="majorHAnsi"/>
        </w:rPr>
        <w:t>that have concerns about deficiencies in</w:t>
      </w:r>
      <w:r w:rsidRPr="00F71695">
        <w:rPr>
          <w:rFonts w:asciiTheme="majorHAnsi" w:hAnsiTheme="majorHAnsi" w:cstheme="majorHAnsi"/>
          <w:sz w:val="16"/>
        </w:rPr>
        <w:t xml:space="preserve"> their </w:t>
      </w:r>
      <w:r w:rsidRPr="00F71695">
        <w:rPr>
          <w:rStyle w:val="StyleUnderline"/>
          <w:rFonts w:asciiTheme="majorHAnsi" w:hAnsiTheme="majorHAnsi" w:cstheme="majorHAnsi"/>
        </w:rPr>
        <w:t>early-warning capabilities in the face of improving US capacity to mount high-precision, stealthy, and swift attacks</w:t>
      </w:r>
      <w:r w:rsidRPr="00F71695">
        <w:rPr>
          <w:rFonts w:asciiTheme="majorHAnsi" w:hAnsiTheme="majorHAnsi" w:cstheme="majorHAnsi"/>
          <w:sz w:val="16"/>
        </w:rPr>
        <w:t xml:space="preserve">. At the offensive level, </w:t>
      </w:r>
      <w:r w:rsidRPr="00F71695">
        <w:rPr>
          <w:rStyle w:val="StyleUnderline"/>
          <w:rFonts w:asciiTheme="majorHAnsi" w:hAnsiTheme="majorHAnsi" w:cstheme="majorHAnsi"/>
          <w:highlight w:val="cyan"/>
        </w:rPr>
        <w:t xml:space="preserve">Russia, China, and the US are all developing </w:t>
      </w:r>
      <w:r w:rsidRPr="00F71695">
        <w:rPr>
          <w:rStyle w:val="StyleUnderline"/>
          <w:rFonts w:asciiTheme="majorHAnsi" w:hAnsiTheme="majorHAnsi" w:cstheme="majorHAnsi"/>
        </w:rPr>
        <w:t xml:space="preserve">unmanned </w:t>
      </w:r>
      <w:r w:rsidRPr="00F71695">
        <w:rPr>
          <w:rStyle w:val="StyleUnderline"/>
          <w:rFonts w:asciiTheme="majorHAnsi" w:hAnsiTheme="majorHAnsi" w:cstheme="majorHAnsi"/>
          <w:highlight w:val="cyan"/>
        </w:rPr>
        <w:t xml:space="preserve">platforms </w:t>
      </w:r>
      <w:r w:rsidRPr="00F71695">
        <w:rPr>
          <w:rStyle w:val="StyleUnderline"/>
          <w:rFonts w:asciiTheme="majorHAnsi" w:hAnsiTheme="majorHAnsi" w:cstheme="majorHAnsi"/>
        </w:rPr>
        <w:t>with</w:t>
      </w:r>
      <w:r w:rsidRPr="00F71695">
        <w:rPr>
          <w:rFonts w:asciiTheme="majorHAnsi" w:hAnsiTheme="majorHAnsi" w:cstheme="majorHAnsi"/>
          <w:sz w:val="16"/>
        </w:rPr>
        <w:t xml:space="preserve"> varying levels of </w:t>
      </w:r>
      <w:r w:rsidRPr="00F71695">
        <w:rPr>
          <w:rStyle w:val="StyleUnderline"/>
          <w:rFonts w:asciiTheme="majorHAnsi" w:hAnsiTheme="majorHAnsi" w:cstheme="majorHAnsi"/>
          <w:highlight w:val="cyan"/>
        </w:rPr>
        <w:t>AI integration and autonomy</w:t>
      </w:r>
      <w:r w:rsidRPr="00F71695">
        <w:rPr>
          <w:rStyle w:val="StyleUnderline"/>
          <w:rFonts w:asciiTheme="majorHAnsi" w:hAnsiTheme="majorHAnsi" w:cstheme="majorHAnsi"/>
        </w:rPr>
        <w:t xml:space="preserve"> that can be used </w:t>
      </w:r>
      <w:r w:rsidRPr="00F71695">
        <w:rPr>
          <w:rStyle w:val="StyleUnderline"/>
          <w:rFonts w:asciiTheme="majorHAnsi" w:hAnsiTheme="majorHAnsi" w:cstheme="majorHAnsi"/>
          <w:highlight w:val="cyan"/>
        </w:rPr>
        <w:t>to deploy nuclear</w:t>
      </w:r>
      <w:r w:rsidRPr="00F71695">
        <w:rPr>
          <w:rStyle w:val="StyleUnderline"/>
          <w:rFonts w:asciiTheme="majorHAnsi" w:hAnsiTheme="majorHAnsi" w:cstheme="majorHAnsi"/>
        </w:rPr>
        <w:t xml:space="preserve"> or conventional </w:t>
      </w:r>
      <w:r w:rsidRPr="00F71695">
        <w:rPr>
          <w:rStyle w:val="StyleUnderline"/>
          <w:rFonts w:asciiTheme="majorHAnsi" w:hAnsiTheme="majorHAnsi" w:cstheme="majorHAnsi"/>
          <w:highlight w:val="cyan"/>
        </w:rPr>
        <w:t>weapons</w:t>
      </w:r>
      <w:r w:rsidRPr="00F71695">
        <w:rPr>
          <w:rFonts w:asciiTheme="majorHAnsi" w:hAnsiTheme="majorHAnsi" w:cstheme="majorHAnsi"/>
          <w:sz w:val="16"/>
        </w:rPr>
        <w:t>.</w:t>
      </w:r>
      <w:r w:rsidRPr="00E84048">
        <w:rPr>
          <w:rFonts w:asciiTheme="majorHAnsi" w:hAnsiTheme="majorHAnsi" w:cstheme="majorHAnsi"/>
          <w:color w:val="FF0000"/>
          <w:sz w:val="16"/>
        </w:rPr>
        <w:t xml:space="preserve"> These unmanned platforms include underwater vehicles, combat aerial vehicles, and spaceplanes. One </w:t>
      </w:r>
      <w:r w:rsidRPr="00E84048">
        <w:rPr>
          <w:rStyle w:val="StyleUnderline"/>
          <w:rFonts w:asciiTheme="majorHAnsi" w:hAnsiTheme="majorHAnsi" w:cstheme="majorHAnsi"/>
          <w:color w:val="FF0000"/>
        </w:rPr>
        <w:t>risk</w:t>
      </w:r>
      <w:r w:rsidRPr="00E84048">
        <w:rPr>
          <w:rFonts w:asciiTheme="majorHAnsi" w:hAnsiTheme="majorHAnsi" w:cstheme="majorHAnsi"/>
          <w:color w:val="FF0000"/>
          <w:sz w:val="16"/>
        </w:rPr>
        <w:t xml:space="preserve"> is </w:t>
      </w:r>
      <w:r w:rsidRPr="00E84048">
        <w:rPr>
          <w:rStyle w:val="StyleUnderline"/>
          <w:rFonts w:asciiTheme="majorHAnsi" w:hAnsiTheme="majorHAnsi" w:cstheme="majorHAnsi"/>
          <w:color w:val="FF0000"/>
        </w:rPr>
        <w:t>that</w:t>
      </w:r>
      <w:r w:rsidRPr="00E84048">
        <w:rPr>
          <w:rFonts w:asciiTheme="majorHAnsi" w:hAnsiTheme="majorHAnsi" w:cstheme="majorHAnsi"/>
          <w:color w:val="FF0000"/>
          <w:sz w:val="16"/>
        </w:rPr>
        <w:t xml:space="preserve"> such </w:t>
      </w:r>
      <w:r w:rsidRPr="00E84048">
        <w:rPr>
          <w:rStyle w:val="StyleUnderline"/>
          <w:rFonts w:asciiTheme="majorHAnsi" w:hAnsiTheme="majorHAnsi" w:cstheme="majorHAnsi"/>
          <w:color w:val="FF0000"/>
        </w:rPr>
        <w:t>platforms could</w:t>
      </w:r>
      <w:r w:rsidRPr="00E84048">
        <w:rPr>
          <w:rFonts w:asciiTheme="majorHAnsi" w:hAnsiTheme="majorHAnsi" w:cstheme="majorHAnsi"/>
          <w:color w:val="FF0000"/>
          <w:sz w:val="16"/>
        </w:rPr>
        <w:t xml:space="preserve"> potentially </w:t>
      </w:r>
      <w:r w:rsidRPr="00E84048">
        <w:rPr>
          <w:rStyle w:val="StyleUnderline"/>
          <w:rFonts w:asciiTheme="majorHAnsi" w:hAnsiTheme="majorHAnsi" w:cstheme="majorHAnsi"/>
          <w:color w:val="FF0000"/>
        </w:rPr>
        <w:t>select and engage targets without meaningful human control</w:t>
      </w:r>
      <w:r w:rsidRPr="00E84048">
        <w:rPr>
          <w:rFonts w:asciiTheme="majorHAnsi" w:hAnsiTheme="majorHAnsi" w:cstheme="majorHAnsi"/>
          <w:color w:val="FF0000"/>
          <w:sz w:val="16"/>
        </w:rPr>
        <w:t xml:space="preserve">. The three countries’ </w:t>
      </w:r>
      <w:r w:rsidRPr="00E84048">
        <w:rPr>
          <w:rStyle w:val="StyleUnderline"/>
          <w:rFonts w:asciiTheme="majorHAnsi" w:hAnsiTheme="majorHAnsi" w:cstheme="majorHAnsi"/>
          <w:color w:val="FF0000"/>
        </w:rPr>
        <w:t>differing</w:t>
      </w:r>
      <w:r w:rsidRPr="00E84048">
        <w:rPr>
          <w:rFonts w:asciiTheme="majorHAnsi" w:hAnsiTheme="majorHAnsi" w:cstheme="majorHAnsi"/>
          <w:color w:val="FF0000"/>
          <w:sz w:val="16"/>
        </w:rPr>
        <w:t>—</w:t>
      </w:r>
      <w:r w:rsidRPr="00E84048">
        <w:rPr>
          <w:rStyle w:val="StyleUnderline"/>
          <w:rFonts w:asciiTheme="majorHAnsi" w:hAnsiTheme="majorHAnsi" w:cstheme="majorHAnsi"/>
          <w:color w:val="FF0000"/>
        </w:rPr>
        <w:t>and</w:t>
      </w:r>
      <w:r w:rsidRPr="00E84048">
        <w:rPr>
          <w:rFonts w:asciiTheme="majorHAnsi" w:hAnsiTheme="majorHAnsi" w:cstheme="majorHAnsi"/>
          <w:color w:val="FF0000"/>
          <w:sz w:val="16"/>
        </w:rPr>
        <w:t xml:space="preserve"> at times </w:t>
      </w:r>
      <w:r w:rsidRPr="00E84048">
        <w:rPr>
          <w:rStyle w:val="StyleUnderline"/>
          <w:rFonts w:asciiTheme="majorHAnsi" w:hAnsiTheme="majorHAnsi" w:cstheme="majorHAnsi"/>
          <w:color w:val="FF0000"/>
        </w:rPr>
        <w:t>contradictory</w:t>
      </w:r>
      <w:r w:rsidRPr="00E84048">
        <w:rPr>
          <w:rFonts w:asciiTheme="majorHAnsi" w:hAnsiTheme="majorHAnsi" w:cstheme="majorHAnsi"/>
          <w:color w:val="FF0000"/>
          <w:sz w:val="16"/>
        </w:rPr>
        <w:t>—</w:t>
      </w:r>
      <w:r w:rsidRPr="00E84048">
        <w:rPr>
          <w:rStyle w:val="StyleUnderline"/>
          <w:rFonts w:asciiTheme="majorHAnsi" w:hAnsiTheme="majorHAnsi" w:cstheme="majorHAnsi"/>
          <w:color w:val="FF0000"/>
        </w:rPr>
        <w:t>definitions of</w:t>
      </w:r>
      <w:r w:rsidRPr="00E84048">
        <w:rPr>
          <w:rFonts w:asciiTheme="majorHAnsi" w:hAnsiTheme="majorHAnsi" w:cstheme="majorHAnsi"/>
          <w:color w:val="FF0000"/>
          <w:sz w:val="16"/>
        </w:rPr>
        <w:t xml:space="preserve"> what constitutes a lethal autonomous weapon system (</w:t>
      </w:r>
      <w:r w:rsidRPr="00E84048">
        <w:rPr>
          <w:rStyle w:val="StyleUnderline"/>
          <w:rFonts w:asciiTheme="majorHAnsi" w:hAnsiTheme="majorHAnsi" w:cstheme="majorHAnsi"/>
          <w:color w:val="FF0000"/>
        </w:rPr>
        <w:t>LAWS) impede consensus on</w:t>
      </w:r>
      <w:r w:rsidRPr="00E84048">
        <w:rPr>
          <w:rFonts w:asciiTheme="majorHAnsi" w:hAnsiTheme="majorHAnsi" w:cstheme="majorHAnsi"/>
          <w:color w:val="FF0000"/>
          <w:sz w:val="16"/>
        </w:rPr>
        <w:t xml:space="preserve"> how to </w:t>
      </w:r>
      <w:r w:rsidRPr="00E84048">
        <w:rPr>
          <w:rStyle w:val="StyleUnderline"/>
          <w:rFonts w:asciiTheme="majorHAnsi" w:hAnsiTheme="majorHAnsi" w:cstheme="majorHAnsi"/>
          <w:color w:val="FF0000"/>
        </w:rPr>
        <w:t>avoid</w:t>
      </w:r>
      <w:r w:rsidRPr="00E84048">
        <w:rPr>
          <w:rFonts w:asciiTheme="majorHAnsi" w:hAnsiTheme="majorHAnsi" w:cstheme="majorHAnsi"/>
          <w:color w:val="FF0000"/>
          <w:sz w:val="16"/>
        </w:rPr>
        <w:t xml:space="preserve"> such</w:t>
      </w:r>
      <w:r w:rsidRPr="00E84048">
        <w:rPr>
          <w:rStyle w:val="StyleUnderline"/>
          <w:rFonts w:asciiTheme="majorHAnsi" w:hAnsiTheme="majorHAnsi" w:cstheme="majorHAnsi"/>
          <w:color w:val="FF0000"/>
        </w:rPr>
        <w:t xml:space="preserve"> risks</w:t>
      </w:r>
      <w:r w:rsidRPr="00E84048">
        <w:rPr>
          <w:rFonts w:asciiTheme="majorHAnsi" w:hAnsiTheme="majorHAnsi" w:cstheme="majorHAnsi"/>
          <w:color w:val="FF0000"/>
          <w:sz w:val="16"/>
        </w:rPr>
        <w:t xml:space="preserve">. Roles are shifting </w:t>
      </w:r>
      <w:r w:rsidRPr="00E84048">
        <w:rPr>
          <w:rStyle w:val="StyleUnderline"/>
          <w:rFonts w:asciiTheme="majorHAnsi" w:hAnsiTheme="majorHAnsi" w:cstheme="majorHAnsi"/>
          <w:color w:val="FF0000"/>
        </w:rPr>
        <w:t>The US remains one of the largest drivers of AI and nuclear trends</w:t>
      </w:r>
      <w:r w:rsidRPr="00E84048">
        <w:rPr>
          <w:rFonts w:asciiTheme="majorHAnsi" w:hAnsiTheme="majorHAnsi" w:cstheme="majorHAnsi"/>
          <w:color w:val="FF0000"/>
          <w:sz w:val="16"/>
        </w:rPr>
        <w:t xml:space="preserve">. In part this is because the US system is relatively transparent, thereby eliciting countermeasures and imitation. It also stems from the history of US military deployments in East Asia and elsewhere. </w:t>
      </w:r>
      <w:r w:rsidRPr="00E84048">
        <w:rPr>
          <w:rStyle w:val="StyleUnderline"/>
          <w:rFonts w:asciiTheme="majorHAnsi" w:hAnsiTheme="majorHAnsi" w:cstheme="majorHAnsi"/>
          <w:color w:val="FF0000"/>
        </w:rPr>
        <w:t>US development</w:t>
      </w:r>
      <w:r w:rsidRPr="00E84048">
        <w:rPr>
          <w:rFonts w:asciiTheme="majorHAnsi" w:hAnsiTheme="majorHAnsi" w:cstheme="majorHAnsi"/>
          <w:color w:val="FF0000"/>
          <w:sz w:val="16"/>
        </w:rPr>
        <w:t xml:space="preserve"> of unmanned combat aerial and underwater vehicles, as well as spaceplanes, has </w:t>
      </w:r>
      <w:r w:rsidRPr="00E84048">
        <w:rPr>
          <w:rStyle w:val="StyleUnderline"/>
          <w:rFonts w:asciiTheme="majorHAnsi" w:hAnsiTheme="majorHAnsi" w:cstheme="majorHAnsi"/>
          <w:color w:val="FF0000"/>
        </w:rPr>
        <w:t>raised</w:t>
      </w:r>
      <w:r w:rsidRPr="00E84048">
        <w:rPr>
          <w:rFonts w:asciiTheme="majorHAnsi" w:hAnsiTheme="majorHAnsi" w:cstheme="majorHAnsi"/>
          <w:color w:val="FF0000"/>
          <w:sz w:val="16"/>
        </w:rPr>
        <w:t xml:space="preserve"> the </w:t>
      </w:r>
      <w:r w:rsidRPr="00E84048">
        <w:rPr>
          <w:rStyle w:val="StyleUnderline"/>
          <w:rFonts w:asciiTheme="majorHAnsi" w:hAnsiTheme="majorHAnsi" w:cstheme="majorHAnsi"/>
          <w:color w:val="FF0000"/>
        </w:rPr>
        <w:t>attention of Russia and China</w:t>
      </w:r>
      <w:r w:rsidRPr="00E84048">
        <w:rPr>
          <w:rFonts w:asciiTheme="majorHAnsi" w:hAnsiTheme="majorHAnsi" w:cstheme="majorHAnsi"/>
          <w:color w:val="FF0000"/>
          <w:sz w:val="16"/>
        </w:rPr>
        <w:t xml:space="preserve">, given their longstanding concerns </w:t>
      </w:r>
      <w:r w:rsidRPr="00E84048">
        <w:rPr>
          <w:rStyle w:val="StyleUnderline"/>
          <w:rFonts w:asciiTheme="majorHAnsi" w:hAnsiTheme="majorHAnsi" w:cstheme="majorHAnsi"/>
          <w:color w:val="FF0000"/>
        </w:rPr>
        <w:t>over US attempts to gain an absolute strategic advantage</w:t>
      </w:r>
      <w:r w:rsidRPr="00E84048">
        <w:rPr>
          <w:rFonts w:asciiTheme="majorHAnsi" w:hAnsiTheme="majorHAnsi" w:cstheme="majorHAnsi"/>
          <w:color w:val="FF0000"/>
          <w:sz w:val="16"/>
        </w:rPr>
        <w:t xml:space="preserve">. Not surprisingly, both </w:t>
      </w:r>
      <w:r w:rsidRPr="00E84048">
        <w:rPr>
          <w:rStyle w:val="StyleUnderline"/>
          <w:rFonts w:asciiTheme="majorHAnsi" w:hAnsiTheme="majorHAnsi" w:cstheme="majorHAnsi"/>
          <w:color w:val="FF0000"/>
          <w:highlight w:val="cyan"/>
        </w:rPr>
        <w:t>Russia and China</w:t>
      </w:r>
      <w:r w:rsidRPr="00E84048">
        <w:rPr>
          <w:rFonts w:asciiTheme="majorHAnsi" w:hAnsiTheme="majorHAnsi" w:cstheme="majorHAnsi"/>
          <w:color w:val="FF0000"/>
          <w:sz w:val="16"/>
        </w:rPr>
        <w:t xml:space="preserve"> have </w:t>
      </w:r>
      <w:r w:rsidRPr="00E84048">
        <w:rPr>
          <w:rStyle w:val="StyleUnderline"/>
          <w:rFonts w:asciiTheme="majorHAnsi" w:hAnsiTheme="majorHAnsi" w:cstheme="majorHAnsi"/>
          <w:color w:val="FF0000"/>
          <w:highlight w:val="cyan"/>
        </w:rPr>
        <w:t>engaged in similar, and</w:t>
      </w:r>
      <w:r w:rsidRPr="00E84048">
        <w:rPr>
          <w:rFonts w:asciiTheme="majorHAnsi" w:hAnsiTheme="majorHAnsi" w:cstheme="majorHAnsi"/>
          <w:color w:val="FF0000"/>
          <w:sz w:val="16"/>
        </w:rPr>
        <w:t xml:space="preserve"> in some cases </w:t>
      </w:r>
      <w:r w:rsidRPr="00E84048">
        <w:rPr>
          <w:rStyle w:val="StyleUnderline"/>
          <w:rFonts w:asciiTheme="majorHAnsi" w:hAnsiTheme="majorHAnsi" w:cstheme="majorHAnsi"/>
          <w:color w:val="FF0000"/>
          <w:highlight w:val="cyan"/>
        </w:rPr>
        <w:t xml:space="preserve">more expansive and unpredictable, </w:t>
      </w:r>
      <w:r w:rsidRPr="00E84048">
        <w:rPr>
          <w:rStyle w:val="StyleUnderline"/>
          <w:rFonts w:asciiTheme="majorHAnsi" w:hAnsiTheme="majorHAnsi" w:cstheme="majorHAnsi"/>
          <w:color w:val="FF0000"/>
        </w:rPr>
        <w:t xml:space="preserve">AI-driven </w:t>
      </w:r>
      <w:r w:rsidRPr="00E84048">
        <w:rPr>
          <w:rStyle w:val="StyleUnderline"/>
          <w:rFonts w:asciiTheme="majorHAnsi" w:hAnsiTheme="majorHAnsi" w:cstheme="majorHAnsi"/>
          <w:color w:val="FF0000"/>
          <w:highlight w:val="cyan"/>
        </w:rPr>
        <w:t>weapons developments</w:t>
      </w:r>
      <w:r w:rsidRPr="00E84048">
        <w:rPr>
          <w:rStyle w:val="StyleUnderline"/>
          <w:rFonts w:asciiTheme="majorHAnsi" w:hAnsiTheme="majorHAnsi" w:cstheme="majorHAnsi"/>
          <w:color w:val="FF0000"/>
        </w:rPr>
        <w:t xml:space="preserve"> and deployments</w:t>
      </w:r>
      <w:r w:rsidRPr="00E84048">
        <w:rPr>
          <w:rFonts w:asciiTheme="majorHAnsi" w:hAnsiTheme="majorHAnsi" w:cstheme="majorHAnsi"/>
          <w:color w:val="FF0000"/>
          <w:sz w:val="16"/>
        </w:rPr>
        <w:t xml:space="preserve"> of their own. The </w:t>
      </w:r>
      <w:r w:rsidRPr="00E84048">
        <w:rPr>
          <w:rStyle w:val="StyleUnderline"/>
          <w:rFonts w:asciiTheme="majorHAnsi" w:hAnsiTheme="majorHAnsi" w:cstheme="majorHAnsi"/>
          <w:color w:val="FF0000"/>
        </w:rPr>
        <w:t>Chinese military</w:t>
      </w:r>
      <w:r w:rsidRPr="00E84048">
        <w:rPr>
          <w:rFonts w:asciiTheme="majorHAnsi" w:hAnsiTheme="majorHAnsi" w:cstheme="majorHAnsi"/>
          <w:color w:val="FF0000"/>
          <w:sz w:val="16"/>
        </w:rPr>
        <w:t xml:space="preserve"> has been </w:t>
      </w:r>
      <w:r w:rsidRPr="00E84048">
        <w:rPr>
          <w:rStyle w:val="StyleUnderline"/>
          <w:rFonts w:asciiTheme="majorHAnsi" w:hAnsiTheme="majorHAnsi" w:cstheme="majorHAnsi"/>
          <w:color w:val="FF0000"/>
        </w:rPr>
        <w:t>leveraging AI research and development</w:t>
      </w:r>
      <w:r w:rsidRPr="00E84048">
        <w:rPr>
          <w:rFonts w:asciiTheme="majorHAnsi" w:hAnsiTheme="majorHAnsi" w:cstheme="majorHAnsi"/>
          <w:color w:val="FF0000"/>
          <w:sz w:val="16"/>
        </w:rPr>
        <w:t xml:space="preserve"> in private industry and universities under “military-civil fusion” (</w:t>
      </w:r>
      <w:proofErr w:type="spellStart"/>
      <w:r w:rsidRPr="00E84048">
        <w:rPr>
          <w:rFonts w:asciiTheme="majorHAnsi" w:eastAsia="Microsoft JhengHei" w:hAnsiTheme="majorHAnsi" w:cstheme="majorHAnsi"/>
          <w:color w:val="FF0000"/>
          <w:sz w:val="16"/>
        </w:rPr>
        <w:t>军</w:t>
      </w:r>
      <w:r w:rsidRPr="00E84048">
        <w:rPr>
          <w:rFonts w:asciiTheme="majorHAnsi" w:eastAsia="MS Mincho" w:hAnsiTheme="majorHAnsi" w:cstheme="majorHAnsi"/>
          <w:color w:val="FF0000"/>
          <w:sz w:val="16"/>
        </w:rPr>
        <w:t>民融合</w:t>
      </w:r>
      <w:proofErr w:type="spellEnd"/>
      <w:r w:rsidRPr="00E84048">
        <w:rPr>
          <w:rFonts w:asciiTheme="majorHAnsi" w:hAnsiTheme="majorHAnsi" w:cstheme="majorHAnsi"/>
          <w:color w:val="FF0000"/>
          <w:sz w:val="16"/>
        </w:rPr>
        <w:t xml:space="preserve">), </w:t>
      </w:r>
      <w:r w:rsidRPr="00E84048">
        <w:rPr>
          <w:rStyle w:val="StyleUnderline"/>
          <w:rFonts w:asciiTheme="majorHAnsi" w:hAnsiTheme="majorHAnsi" w:cstheme="majorHAnsi"/>
          <w:color w:val="FF0000"/>
        </w:rPr>
        <w:t>with</w:t>
      </w:r>
      <w:r w:rsidRPr="00E84048">
        <w:rPr>
          <w:rFonts w:asciiTheme="majorHAnsi" w:hAnsiTheme="majorHAnsi" w:cstheme="majorHAnsi"/>
          <w:color w:val="FF0000"/>
          <w:sz w:val="16"/>
        </w:rPr>
        <w:t xml:space="preserve"> a </w:t>
      </w:r>
      <w:r w:rsidRPr="00E84048">
        <w:rPr>
          <w:rStyle w:val="StyleUnderline"/>
          <w:rFonts w:asciiTheme="majorHAnsi" w:hAnsiTheme="majorHAnsi" w:cstheme="majorHAnsi"/>
          <w:color w:val="FF0000"/>
        </w:rPr>
        <w:t>focus on autonomous decision-making</w:t>
      </w:r>
      <w:r w:rsidRPr="00E84048">
        <w:rPr>
          <w:rFonts w:asciiTheme="majorHAnsi" w:hAnsiTheme="majorHAnsi" w:cstheme="majorHAnsi"/>
          <w:color w:val="FF0000"/>
          <w:sz w:val="16"/>
        </w:rPr>
        <w:t xml:space="preserve">, early-warning, guidance, and targeting systems optimized by machine learning. </w:t>
      </w:r>
      <w:r w:rsidRPr="00E84048">
        <w:rPr>
          <w:rStyle w:val="StyleUnderline"/>
          <w:rFonts w:asciiTheme="majorHAnsi" w:hAnsiTheme="majorHAnsi" w:cstheme="majorHAnsi"/>
          <w:color w:val="FF0000"/>
        </w:rPr>
        <w:t>China</w:t>
      </w:r>
      <w:r w:rsidRPr="00E84048">
        <w:rPr>
          <w:rFonts w:asciiTheme="majorHAnsi" w:hAnsiTheme="majorHAnsi" w:cstheme="majorHAnsi"/>
          <w:color w:val="FF0000"/>
          <w:sz w:val="16"/>
        </w:rPr>
        <w:t xml:space="preserve"> has also </w:t>
      </w:r>
      <w:r w:rsidRPr="00E84048">
        <w:rPr>
          <w:rStyle w:val="StyleUnderline"/>
          <w:rFonts w:asciiTheme="majorHAnsi" w:hAnsiTheme="majorHAnsi" w:cstheme="majorHAnsi"/>
          <w:color w:val="FF0000"/>
        </w:rPr>
        <w:t>worked to</w:t>
      </w:r>
      <w:r w:rsidRPr="00E84048">
        <w:rPr>
          <w:rFonts w:asciiTheme="majorHAnsi" w:hAnsiTheme="majorHAnsi" w:cstheme="majorHAnsi"/>
          <w:color w:val="FF0000"/>
          <w:sz w:val="16"/>
        </w:rPr>
        <w:t xml:space="preserve"> integrate neural networks that can </w:t>
      </w:r>
      <w:r w:rsidRPr="00E84048">
        <w:rPr>
          <w:rStyle w:val="StyleUnderline"/>
          <w:rFonts w:asciiTheme="majorHAnsi" w:hAnsiTheme="majorHAnsi" w:cstheme="majorHAnsi"/>
          <w:color w:val="FF0000"/>
        </w:rPr>
        <w:t>enhance</w:t>
      </w:r>
      <w:r w:rsidRPr="00E84048">
        <w:rPr>
          <w:rFonts w:asciiTheme="majorHAnsi" w:hAnsiTheme="majorHAnsi" w:cstheme="majorHAnsi"/>
          <w:color w:val="FF0000"/>
          <w:sz w:val="16"/>
        </w:rPr>
        <w:t xml:space="preserve"> the maneuverability of its </w:t>
      </w:r>
      <w:r w:rsidRPr="00E84048">
        <w:rPr>
          <w:rStyle w:val="StyleUnderline"/>
          <w:rFonts w:asciiTheme="majorHAnsi" w:hAnsiTheme="majorHAnsi" w:cstheme="majorHAnsi"/>
          <w:color w:val="FF0000"/>
        </w:rPr>
        <w:t>hypersonic glide vehicles</w:t>
      </w:r>
      <w:r w:rsidRPr="00E84048">
        <w:rPr>
          <w:rFonts w:asciiTheme="majorHAnsi" w:hAnsiTheme="majorHAnsi" w:cstheme="majorHAnsi"/>
          <w:color w:val="FF0000"/>
          <w:sz w:val="16"/>
        </w:rPr>
        <w:t xml:space="preserve"> and unmanned underwater and aerial vehicles. These are currently thought to be platforms for conventional weapons, but they </w:t>
      </w:r>
      <w:r w:rsidRPr="00E84048">
        <w:rPr>
          <w:rStyle w:val="StyleUnderline"/>
          <w:rFonts w:asciiTheme="majorHAnsi" w:hAnsiTheme="majorHAnsi" w:cstheme="majorHAnsi"/>
          <w:color w:val="FF0000"/>
        </w:rPr>
        <w:t>could serve as AI-enabled nuclear platforms</w:t>
      </w:r>
      <w:r w:rsidRPr="00E84048">
        <w:rPr>
          <w:rFonts w:asciiTheme="majorHAnsi" w:hAnsiTheme="majorHAnsi" w:cstheme="majorHAnsi"/>
          <w:color w:val="FF0000"/>
          <w:sz w:val="16"/>
        </w:rPr>
        <w:t xml:space="preserve"> in the future. While </w:t>
      </w:r>
      <w:r w:rsidRPr="00E84048">
        <w:rPr>
          <w:rStyle w:val="StyleUnderline"/>
          <w:rFonts w:asciiTheme="majorHAnsi" w:hAnsiTheme="majorHAnsi" w:cstheme="majorHAnsi"/>
          <w:color w:val="FF0000"/>
        </w:rPr>
        <w:t>Russia</w:t>
      </w:r>
      <w:r w:rsidRPr="00E84048">
        <w:rPr>
          <w:rFonts w:asciiTheme="majorHAnsi" w:hAnsiTheme="majorHAnsi" w:cstheme="majorHAnsi"/>
          <w:color w:val="FF0000"/>
          <w:sz w:val="16"/>
        </w:rPr>
        <w:t xml:space="preserve"> was late in releasing its national AI strategy, it has </w:t>
      </w:r>
      <w:r w:rsidRPr="00E84048">
        <w:rPr>
          <w:rStyle w:val="StyleUnderline"/>
          <w:rFonts w:asciiTheme="majorHAnsi" w:hAnsiTheme="majorHAnsi" w:cstheme="majorHAnsi"/>
          <w:color w:val="FF0000"/>
        </w:rPr>
        <w:t>made strides in developing and testing</w:t>
      </w:r>
      <w:r w:rsidRPr="00E84048">
        <w:rPr>
          <w:rFonts w:asciiTheme="majorHAnsi" w:hAnsiTheme="majorHAnsi" w:cstheme="majorHAnsi"/>
          <w:color w:val="FF0000"/>
          <w:sz w:val="16"/>
        </w:rPr>
        <w:t xml:space="preserve"> a suite of </w:t>
      </w:r>
      <w:r w:rsidRPr="00E84048">
        <w:rPr>
          <w:rStyle w:val="StyleUnderline"/>
          <w:rFonts w:asciiTheme="majorHAnsi" w:hAnsiTheme="majorHAnsi" w:cstheme="majorHAnsi"/>
          <w:color w:val="FF0000"/>
        </w:rPr>
        <w:t>AI-enabled platforms</w:t>
      </w:r>
      <w:r w:rsidRPr="00E84048">
        <w:rPr>
          <w:rFonts w:asciiTheme="majorHAnsi" w:hAnsiTheme="majorHAnsi" w:cstheme="majorHAnsi"/>
          <w:color w:val="FF0000"/>
          <w:sz w:val="16"/>
        </w:rPr>
        <w:t xml:space="preserve"> and gearing them toward nuclear delivery. </w:t>
      </w:r>
      <w:r w:rsidRPr="00E84048">
        <w:rPr>
          <w:rStyle w:val="StyleUnderline"/>
          <w:rFonts w:asciiTheme="majorHAnsi" w:hAnsiTheme="majorHAnsi" w:cstheme="majorHAnsi"/>
          <w:color w:val="FF0000"/>
        </w:rPr>
        <w:t>These include</w:t>
      </w:r>
      <w:r w:rsidRPr="00E84048">
        <w:rPr>
          <w:rFonts w:asciiTheme="majorHAnsi" w:hAnsiTheme="majorHAnsi" w:cstheme="majorHAnsi"/>
          <w:color w:val="FF0000"/>
          <w:sz w:val="16"/>
        </w:rPr>
        <w:t xml:space="preserve"> an </w:t>
      </w:r>
      <w:r w:rsidRPr="00E84048">
        <w:rPr>
          <w:rStyle w:val="StyleUnderline"/>
          <w:rFonts w:asciiTheme="majorHAnsi" w:hAnsiTheme="majorHAnsi" w:cstheme="majorHAnsi"/>
          <w:color w:val="FF0000"/>
        </w:rPr>
        <w:t>AI-equipped missile-carrying bomber, hypersonic glide vehicles that can deliver</w:t>
      </w:r>
      <w:r w:rsidRPr="00E84048">
        <w:rPr>
          <w:rFonts w:asciiTheme="majorHAnsi" w:hAnsiTheme="majorHAnsi" w:cstheme="majorHAnsi"/>
          <w:color w:val="FF0000"/>
          <w:sz w:val="16"/>
        </w:rPr>
        <w:t xml:space="preserve"> both </w:t>
      </w:r>
      <w:r w:rsidRPr="00E84048">
        <w:rPr>
          <w:rStyle w:val="StyleUnderline"/>
          <w:rFonts w:asciiTheme="majorHAnsi" w:hAnsiTheme="majorHAnsi" w:cstheme="majorHAnsi"/>
          <w:color w:val="FF0000"/>
        </w:rPr>
        <w:t>nuclear</w:t>
      </w:r>
      <w:r w:rsidRPr="00E84048">
        <w:rPr>
          <w:rFonts w:asciiTheme="majorHAnsi" w:hAnsiTheme="majorHAnsi" w:cstheme="majorHAnsi"/>
          <w:color w:val="FF0000"/>
          <w:sz w:val="16"/>
        </w:rPr>
        <w:t xml:space="preserve"> and conventional </w:t>
      </w:r>
      <w:r w:rsidRPr="00E84048">
        <w:rPr>
          <w:rStyle w:val="StyleUnderline"/>
          <w:rFonts w:asciiTheme="majorHAnsi" w:hAnsiTheme="majorHAnsi" w:cstheme="majorHAnsi"/>
          <w:color w:val="FF0000"/>
        </w:rPr>
        <w:t>payloads</w:t>
      </w:r>
      <w:r w:rsidRPr="00E84048">
        <w:rPr>
          <w:rFonts w:asciiTheme="majorHAnsi" w:hAnsiTheme="majorHAnsi" w:cstheme="majorHAnsi"/>
          <w:color w:val="FF0000"/>
          <w:sz w:val="16"/>
        </w:rPr>
        <w:t xml:space="preserve">, and a nuclear-powered unmanned underwater vehicle that will reportedly carry a nuclear weapon. Unlike China that has hedged on the ultimate payload of its platforms, </w:t>
      </w:r>
      <w:r w:rsidRPr="00E84048">
        <w:rPr>
          <w:rStyle w:val="StyleUnderline"/>
          <w:rFonts w:asciiTheme="majorHAnsi" w:hAnsiTheme="majorHAnsi" w:cstheme="majorHAnsi"/>
          <w:color w:val="FF0000"/>
          <w:highlight w:val="cyan"/>
        </w:rPr>
        <w:t>Russia has been</w:t>
      </w:r>
      <w:r w:rsidRPr="00E84048">
        <w:rPr>
          <w:rFonts w:asciiTheme="majorHAnsi" w:hAnsiTheme="majorHAnsi" w:cstheme="majorHAnsi"/>
          <w:color w:val="FF0000"/>
          <w:sz w:val="16"/>
        </w:rPr>
        <w:t xml:space="preserve"> much more </w:t>
      </w:r>
      <w:r w:rsidRPr="00E84048">
        <w:rPr>
          <w:rStyle w:val="StyleUnderline"/>
          <w:rFonts w:asciiTheme="majorHAnsi" w:hAnsiTheme="majorHAnsi" w:cstheme="majorHAnsi"/>
          <w:color w:val="FF0000"/>
          <w:highlight w:val="cyan"/>
        </w:rPr>
        <w:t>explicit about its intention to use these systems for nuclear weapons</w:t>
      </w:r>
      <w:r w:rsidRPr="00E84048">
        <w:rPr>
          <w:rFonts w:asciiTheme="majorHAnsi" w:hAnsiTheme="majorHAnsi" w:cstheme="majorHAnsi"/>
          <w:color w:val="FF0000"/>
          <w:sz w:val="16"/>
          <w:highlight w:val="cyan"/>
        </w:rPr>
        <w:t>.</w:t>
      </w:r>
      <w:r w:rsidRPr="00E84048">
        <w:rPr>
          <w:rFonts w:asciiTheme="majorHAnsi" w:hAnsiTheme="majorHAnsi" w:cstheme="majorHAnsi"/>
          <w:color w:val="FF0000"/>
          <w:sz w:val="16"/>
        </w:rPr>
        <w:t xml:space="preserve"> Such </w:t>
      </w:r>
      <w:r w:rsidRPr="00E84048">
        <w:rPr>
          <w:rStyle w:val="StyleUnderline"/>
          <w:rFonts w:asciiTheme="majorHAnsi" w:hAnsiTheme="majorHAnsi" w:cstheme="majorHAnsi"/>
          <w:color w:val="FF0000"/>
        </w:rPr>
        <w:t>Chinese and Russian advances</w:t>
      </w:r>
      <w:r w:rsidRPr="00E84048">
        <w:rPr>
          <w:rFonts w:asciiTheme="majorHAnsi" w:hAnsiTheme="majorHAnsi" w:cstheme="majorHAnsi"/>
          <w:color w:val="FF0000"/>
          <w:sz w:val="16"/>
        </w:rPr>
        <w:t xml:space="preserve"> have </w:t>
      </w:r>
      <w:r w:rsidRPr="00E84048">
        <w:rPr>
          <w:rStyle w:val="StyleUnderline"/>
          <w:rFonts w:asciiTheme="majorHAnsi" w:hAnsiTheme="majorHAnsi" w:cstheme="majorHAnsi"/>
          <w:color w:val="FF0000"/>
        </w:rPr>
        <w:t>overturned</w:t>
      </w:r>
      <w:r w:rsidRPr="00E84048">
        <w:rPr>
          <w:rFonts w:asciiTheme="majorHAnsi" w:hAnsiTheme="majorHAnsi" w:cstheme="majorHAnsi"/>
          <w:color w:val="FF0000"/>
          <w:sz w:val="16"/>
        </w:rPr>
        <w:t xml:space="preserve"> the </w:t>
      </w:r>
      <w:r w:rsidRPr="00E84048">
        <w:rPr>
          <w:rStyle w:val="StyleUnderline"/>
          <w:rFonts w:asciiTheme="majorHAnsi" w:hAnsiTheme="majorHAnsi" w:cstheme="majorHAnsi"/>
          <w:color w:val="FF0000"/>
        </w:rPr>
        <w:t>traditional view</w:t>
      </w:r>
      <w:r w:rsidRPr="00E84048">
        <w:rPr>
          <w:rFonts w:asciiTheme="majorHAnsi" w:hAnsiTheme="majorHAnsi" w:cstheme="majorHAnsi"/>
          <w:color w:val="FF0000"/>
          <w:sz w:val="16"/>
        </w:rPr>
        <w:t xml:space="preserve"> that </w:t>
      </w:r>
      <w:r w:rsidRPr="00E84048">
        <w:rPr>
          <w:rStyle w:val="StyleUnderline"/>
          <w:rFonts w:asciiTheme="majorHAnsi" w:hAnsiTheme="majorHAnsi" w:cstheme="majorHAnsi"/>
          <w:color w:val="FF0000"/>
        </w:rPr>
        <w:t>these</w:t>
      </w:r>
      <w:r w:rsidRPr="00E84048">
        <w:rPr>
          <w:rFonts w:asciiTheme="majorHAnsi" w:hAnsiTheme="majorHAnsi" w:cstheme="majorHAnsi"/>
          <w:color w:val="FF0000"/>
          <w:sz w:val="16"/>
        </w:rPr>
        <w:t xml:space="preserve"> two </w:t>
      </w:r>
      <w:r w:rsidRPr="00E84048">
        <w:rPr>
          <w:rStyle w:val="StyleUnderline"/>
          <w:rFonts w:asciiTheme="majorHAnsi" w:hAnsiTheme="majorHAnsi" w:cstheme="majorHAnsi"/>
          <w:color w:val="FF0000"/>
        </w:rPr>
        <w:t>countries are simply responding to the US</w:t>
      </w:r>
      <w:r w:rsidRPr="00E84048">
        <w:rPr>
          <w:rFonts w:asciiTheme="majorHAnsi" w:hAnsiTheme="majorHAnsi" w:cstheme="majorHAnsi"/>
          <w:color w:val="FF0000"/>
          <w:sz w:val="16"/>
        </w:rPr>
        <w:t xml:space="preserve">. As revealed by the 2018 US Nuclear Posture Review and the growing interest in low-yield submarine-launched ballistic missiles (SLBMs) </w:t>
      </w:r>
      <w:r w:rsidRPr="00E84048">
        <w:rPr>
          <w:rFonts w:asciiTheme="majorHAnsi" w:hAnsiTheme="majorHAnsi" w:cstheme="majorHAnsi"/>
          <w:color w:val="FF0000"/>
          <w:sz w:val="16"/>
        </w:rPr>
        <w:lastRenderedPageBreak/>
        <w:t xml:space="preserve">and cruise missiles (SLCMs), the US is increasingly reacting to China and Russia. China’s </w:t>
      </w:r>
      <w:r w:rsidRPr="00E84048">
        <w:rPr>
          <w:rStyle w:val="StyleUnderline"/>
          <w:rFonts w:asciiTheme="majorHAnsi" w:hAnsiTheme="majorHAnsi" w:cstheme="majorHAnsi"/>
          <w:color w:val="FF0000"/>
        </w:rPr>
        <w:t>hedging</w:t>
      </w:r>
      <w:r w:rsidRPr="00E84048">
        <w:rPr>
          <w:rFonts w:asciiTheme="majorHAnsi" w:hAnsiTheme="majorHAnsi" w:cstheme="majorHAnsi"/>
          <w:color w:val="FF0000"/>
          <w:sz w:val="16"/>
        </w:rPr>
        <w:t xml:space="preserve"> on the ultimate payload and future aims of its hypersonic (DF-ZF) and unmanned systems, as well as Russia’s substantial tactical nuclear assets and projects to enhance survivability and nuclear delivery, such as the Poseidon (Status-6) unmanned underwater vehicle, </w:t>
      </w:r>
      <w:r w:rsidRPr="00E84048">
        <w:rPr>
          <w:rStyle w:val="StyleUnderline"/>
          <w:rFonts w:asciiTheme="majorHAnsi" w:hAnsiTheme="majorHAnsi" w:cstheme="majorHAnsi"/>
          <w:color w:val="FF0000"/>
        </w:rPr>
        <w:t>are driving US strategic evolution</w:t>
      </w:r>
      <w:r w:rsidRPr="00E84048">
        <w:rPr>
          <w:rFonts w:asciiTheme="majorHAnsi" w:hAnsiTheme="majorHAnsi" w:cstheme="majorHAnsi"/>
          <w:color w:val="FF0000"/>
          <w:sz w:val="16"/>
        </w:rPr>
        <w:t xml:space="preserve">. Arms control mechanisms need to be revitalized </w:t>
      </w:r>
      <w:proofErr w:type="gramStart"/>
      <w:r w:rsidRPr="00E84048">
        <w:rPr>
          <w:rFonts w:asciiTheme="majorHAnsi" w:hAnsiTheme="majorHAnsi" w:cstheme="majorHAnsi"/>
          <w:color w:val="FF0000"/>
          <w:sz w:val="16"/>
        </w:rPr>
        <w:t>In</w:t>
      </w:r>
      <w:proofErr w:type="gramEnd"/>
      <w:r w:rsidRPr="00E84048">
        <w:rPr>
          <w:rFonts w:asciiTheme="majorHAnsi" w:hAnsiTheme="majorHAnsi" w:cstheme="majorHAnsi"/>
          <w:color w:val="FF0000"/>
          <w:sz w:val="16"/>
        </w:rPr>
        <w:t xml:space="preserve"> light of these developments and threat perceptions, unmanned weapons platforms controlled by </w:t>
      </w:r>
      <w:r w:rsidRPr="00E84048">
        <w:rPr>
          <w:rStyle w:val="StyleUnderline"/>
          <w:rFonts w:asciiTheme="majorHAnsi" w:hAnsiTheme="majorHAnsi" w:cstheme="majorHAnsi"/>
          <w:color w:val="FF0000"/>
          <w:highlight w:val="cyan"/>
        </w:rPr>
        <w:t>AI</w:t>
      </w:r>
      <w:r w:rsidRPr="00E84048">
        <w:rPr>
          <w:rFonts w:asciiTheme="majorHAnsi" w:hAnsiTheme="majorHAnsi" w:cstheme="majorHAnsi"/>
          <w:color w:val="FF0000"/>
          <w:sz w:val="16"/>
        </w:rPr>
        <w:t xml:space="preserve"> systems could </w:t>
      </w:r>
      <w:r w:rsidRPr="00E84048">
        <w:rPr>
          <w:rStyle w:val="StyleUnderline"/>
          <w:rFonts w:asciiTheme="majorHAnsi" w:hAnsiTheme="majorHAnsi" w:cstheme="majorHAnsi"/>
          <w:color w:val="FF0000"/>
          <w:highlight w:val="cyan"/>
        </w:rPr>
        <w:t>increase</w:t>
      </w:r>
      <w:r w:rsidRPr="00E84048">
        <w:rPr>
          <w:rFonts w:asciiTheme="majorHAnsi" w:hAnsiTheme="majorHAnsi" w:cstheme="majorHAnsi"/>
          <w:color w:val="FF0000"/>
          <w:sz w:val="16"/>
        </w:rPr>
        <w:t xml:space="preserve"> the </w:t>
      </w:r>
      <w:r w:rsidRPr="00E84048">
        <w:rPr>
          <w:rStyle w:val="StyleUnderline"/>
          <w:rFonts w:asciiTheme="majorHAnsi" w:hAnsiTheme="majorHAnsi" w:cstheme="majorHAnsi"/>
          <w:color w:val="FF0000"/>
          <w:highlight w:val="cyan"/>
        </w:rPr>
        <w:t>risk of nuclear escalation</w:t>
      </w:r>
      <w:r w:rsidRPr="00E84048">
        <w:rPr>
          <w:rFonts w:asciiTheme="majorHAnsi" w:hAnsiTheme="majorHAnsi" w:cstheme="majorHAnsi"/>
          <w:color w:val="FF0000"/>
          <w:sz w:val="16"/>
        </w:rPr>
        <w:t xml:space="preserve">, in particular </w:t>
      </w:r>
      <w:r w:rsidRPr="00E84048">
        <w:rPr>
          <w:rStyle w:val="StyleUnderline"/>
          <w:rFonts w:asciiTheme="majorHAnsi" w:hAnsiTheme="majorHAnsi" w:cstheme="majorHAnsi"/>
          <w:color w:val="FF0000"/>
          <w:highlight w:val="cyan"/>
        </w:rPr>
        <w:t>through</w:t>
      </w:r>
      <w:r w:rsidRPr="00E84048">
        <w:rPr>
          <w:rFonts w:asciiTheme="majorHAnsi" w:hAnsiTheme="majorHAnsi" w:cstheme="majorHAnsi"/>
          <w:color w:val="FF0000"/>
          <w:sz w:val="16"/>
        </w:rPr>
        <w:t xml:space="preserve"> the </w:t>
      </w:r>
      <w:r w:rsidRPr="00E84048">
        <w:rPr>
          <w:rStyle w:val="StyleUnderline"/>
          <w:rFonts w:asciiTheme="majorHAnsi" w:hAnsiTheme="majorHAnsi" w:cstheme="majorHAnsi"/>
          <w:color w:val="FF0000"/>
          <w:highlight w:val="cyan"/>
        </w:rPr>
        <w:t>unintentional or intentional collision of unmanned vehicles</w:t>
      </w:r>
      <w:r w:rsidRPr="00E84048">
        <w:rPr>
          <w:rFonts w:asciiTheme="majorHAnsi" w:hAnsiTheme="majorHAnsi" w:cstheme="majorHAnsi"/>
          <w:color w:val="FF0000"/>
          <w:sz w:val="16"/>
        </w:rPr>
        <w:t xml:space="preserve">. Despite these emerging challenges, current </w:t>
      </w:r>
      <w:r w:rsidRPr="00E84048">
        <w:rPr>
          <w:rStyle w:val="StyleUnderline"/>
          <w:rFonts w:asciiTheme="majorHAnsi" w:hAnsiTheme="majorHAnsi" w:cstheme="majorHAnsi"/>
          <w:color w:val="FF0000"/>
        </w:rPr>
        <w:t>arms control</w:t>
      </w:r>
      <w:r w:rsidRPr="00E84048">
        <w:rPr>
          <w:rFonts w:asciiTheme="majorHAnsi" w:hAnsiTheme="majorHAnsi" w:cstheme="majorHAnsi"/>
          <w:color w:val="FF0000"/>
          <w:sz w:val="16"/>
        </w:rPr>
        <w:t xml:space="preserve"> mechanisms </w:t>
      </w:r>
      <w:r w:rsidRPr="00E84048">
        <w:rPr>
          <w:rStyle w:val="StyleUnderline"/>
          <w:rFonts w:asciiTheme="majorHAnsi" w:hAnsiTheme="majorHAnsi" w:cstheme="majorHAnsi"/>
          <w:color w:val="FF0000"/>
        </w:rPr>
        <w:t>remain mired in</w:t>
      </w:r>
      <w:r w:rsidRPr="00E84048">
        <w:rPr>
          <w:rFonts w:asciiTheme="majorHAnsi" w:hAnsiTheme="majorHAnsi" w:cstheme="majorHAnsi"/>
          <w:color w:val="FF0000"/>
          <w:sz w:val="16"/>
        </w:rPr>
        <w:t xml:space="preserve"> decades of historical </w:t>
      </w:r>
      <w:r w:rsidRPr="00E84048">
        <w:rPr>
          <w:rStyle w:val="StyleUnderline"/>
          <w:rFonts w:asciiTheme="majorHAnsi" w:hAnsiTheme="majorHAnsi" w:cstheme="majorHAnsi"/>
          <w:color w:val="FF0000"/>
        </w:rPr>
        <w:t>grievances</w:t>
      </w:r>
      <w:r w:rsidRPr="00E84048">
        <w:rPr>
          <w:rFonts w:asciiTheme="majorHAnsi" w:hAnsiTheme="majorHAnsi" w:cstheme="majorHAnsi"/>
          <w:color w:val="FF0000"/>
          <w:sz w:val="16"/>
        </w:rPr>
        <w:t xml:space="preserve">. Both the </w:t>
      </w:r>
      <w:r w:rsidRPr="00E84048">
        <w:rPr>
          <w:rStyle w:val="StyleUnderline"/>
          <w:rFonts w:asciiTheme="majorHAnsi" w:hAnsiTheme="majorHAnsi" w:cstheme="majorHAnsi"/>
          <w:color w:val="FF0000"/>
        </w:rPr>
        <w:t>multilateral</w:t>
      </w:r>
      <w:r w:rsidRPr="00E84048">
        <w:rPr>
          <w:rFonts w:asciiTheme="majorHAnsi" w:hAnsiTheme="majorHAnsi" w:cstheme="majorHAnsi"/>
          <w:color w:val="FF0000"/>
          <w:sz w:val="16"/>
        </w:rPr>
        <w:t xml:space="preserve"> Non-Proliferation of </w:t>
      </w:r>
      <w:proofErr w:type="gramStart"/>
      <w:r w:rsidRPr="00E84048">
        <w:rPr>
          <w:rFonts w:asciiTheme="majorHAnsi" w:hAnsiTheme="majorHAnsi" w:cstheme="majorHAnsi"/>
          <w:color w:val="FF0000"/>
          <w:sz w:val="16"/>
        </w:rPr>
        <w:t>Nuclear Weapons</w:t>
      </w:r>
      <w:proofErr w:type="gramEnd"/>
      <w:r w:rsidRPr="00E84048">
        <w:rPr>
          <w:rFonts w:asciiTheme="majorHAnsi" w:hAnsiTheme="majorHAnsi" w:cstheme="majorHAnsi"/>
          <w:color w:val="FF0000"/>
          <w:sz w:val="16"/>
        </w:rPr>
        <w:t xml:space="preserve"> (NPT) Review Conference and the largely stalled bilateral China-US and Russia-US strategic </w:t>
      </w:r>
      <w:r w:rsidRPr="00E84048">
        <w:rPr>
          <w:rStyle w:val="StyleUnderline"/>
          <w:rFonts w:asciiTheme="majorHAnsi" w:hAnsiTheme="majorHAnsi" w:cstheme="majorHAnsi"/>
          <w:color w:val="FF0000"/>
        </w:rPr>
        <w:t>dialogues are plagued with ossified definitions</w:t>
      </w:r>
      <w:r w:rsidRPr="00E84048">
        <w:rPr>
          <w:rFonts w:asciiTheme="majorHAnsi" w:hAnsiTheme="majorHAnsi" w:cstheme="majorHAnsi"/>
          <w:color w:val="FF0000"/>
          <w:sz w:val="16"/>
        </w:rPr>
        <w:t xml:space="preserve"> of weapons platforms and nuclear deterrence.</w:t>
      </w:r>
    </w:p>
    <w:p w14:paraId="5B715B21" w14:textId="77777777" w:rsidR="008624BF" w:rsidRPr="00F71695" w:rsidRDefault="008624BF" w:rsidP="008624BF">
      <w:pPr>
        <w:rPr>
          <w:rFonts w:asciiTheme="majorHAnsi" w:hAnsiTheme="majorHAnsi" w:cstheme="majorHAnsi"/>
        </w:rPr>
      </w:pPr>
    </w:p>
    <w:p w14:paraId="26C1DAFB" w14:textId="77777777" w:rsidR="008624BF" w:rsidRPr="00F71695" w:rsidRDefault="008624BF" w:rsidP="008624BF">
      <w:pPr>
        <w:rPr>
          <w:rStyle w:val="StyleUnderline"/>
          <w:rFonts w:asciiTheme="majorHAnsi" w:hAnsiTheme="majorHAnsi" w:cstheme="majorHAnsi"/>
        </w:rPr>
      </w:pPr>
    </w:p>
    <w:p w14:paraId="75FA886D" w14:textId="77777777" w:rsidR="008624BF" w:rsidRPr="00F71695" w:rsidRDefault="008624BF" w:rsidP="008624BF">
      <w:pPr>
        <w:rPr>
          <w:rFonts w:asciiTheme="majorHAnsi" w:hAnsiTheme="majorHAnsi" w:cstheme="majorHAnsi"/>
          <w:sz w:val="16"/>
        </w:rPr>
      </w:pPr>
    </w:p>
    <w:p w14:paraId="60C14BE1" w14:textId="77777777" w:rsidR="008624BF" w:rsidRPr="00F71695" w:rsidRDefault="008624BF" w:rsidP="008624BF">
      <w:pPr>
        <w:rPr>
          <w:rFonts w:asciiTheme="majorHAnsi" w:hAnsiTheme="majorHAnsi" w:cstheme="majorHAnsi"/>
          <w:sz w:val="16"/>
        </w:rPr>
      </w:pPr>
    </w:p>
    <w:p w14:paraId="4F4A1046" w14:textId="77777777" w:rsidR="008624BF" w:rsidRPr="00F71695" w:rsidRDefault="008624BF" w:rsidP="008624BF">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Slower growth wrecks US leadership which is a prerequisite to solving all impacts</w:t>
      </w:r>
    </w:p>
    <w:p w14:paraId="675F337B" w14:textId="77777777" w:rsidR="008624BF" w:rsidRPr="00F71695" w:rsidRDefault="008624BF" w:rsidP="008624BF">
      <w:pPr>
        <w:rPr>
          <w:rFonts w:asciiTheme="majorHAnsi" w:hAnsiTheme="majorHAnsi" w:cstheme="majorHAnsi"/>
        </w:rPr>
      </w:pPr>
      <w:r w:rsidRPr="00F71695">
        <w:rPr>
          <w:rFonts w:asciiTheme="majorHAnsi" w:hAnsiTheme="majorHAnsi" w:cstheme="majorHAnsi"/>
        </w:rPr>
        <w:t xml:space="preserve">Richard </w:t>
      </w:r>
      <w:proofErr w:type="spellStart"/>
      <w:r w:rsidRPr="00F71695">
        <w:rPr>
          <w:rStyle w:val="Style13ptBold"/>
          <w:rFonts w:asciiTheme="majorHAnsi" w:hAnsiTheme="majorHAnsi" w:cstheme="majorHAnsi"/>
        </w:rPr>
        <w:t>Haass</w:t>
      </w:r>
      <w:proofErr w:type="spellEnd"/>
      <w:r w:rsidRPr="00F71695">
        <w:rPr>
          <w:rStyle w:val="Style13ptBold"/>
          <w:rFonts w:asciiTheme="majorHAnsi" w:hAnsiTheme="majorHAnsi" w:cstheme="majorHAnsi"/>
        </w:rPr>
        <w:t xml:space="preserve"> 17</w:t>
      </w:r>
      <w:r w:rsidRPr="00F7169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4A46DEA8" w14:textId="77777777" w:rsidR="008624BF" w:rsidRPr="00F71695" w:rsidRDefault="008624BF" w:rsidP="008624BF">
      <w:pPr>
        <w:rPr>
          <w:rFonts w:asciiTheme="majorHAnsi" w:hAnsiTheme="majorHAnsi" w:cstheme="majorHAnsi"/>
          <w:u w:val="single"/>
        </w:rPr>
      </w:pPr>
      <w:r w:rsidRPr="00F71695">
        <w:rPr>
          <w:rFonts w:asciiTheme="majorHAnsi" w:hAnsiTheme="majorHAnsi" w:cstheme="majorHAnsi"/>
          <w:u w:val="single"/>
        </w:rPr>
        <w:t xml:space="preserve">A large portion of </w:t>
      </w:r>
      <w:r w:rsidRPr="00F71695">
        <w:rPr>
          <w:rFonts w:asciiTheme="majorHAnsi" w:hAnsiTheme="majorHAnsi" w:cstheme="majorHAnsi"/>
          <w:highlight w:val="yellow"/>
          <w:u w:val="single"/>
        </w:rPr>
        <w:t>the burden of</w:t>
      </w:r>
      <w:r w:rsidRPr="00F71695">
        <w:rPr>
          <w:rFonts w:asciiTheme="majorHAnsi" w:hAnsiTheme="majorHAnsi" w:cstheme="majorHAnsi"/>
          <w:u w:val="single"/>
        </w:rPr>
        <w:t xml:space="preserve"> creating and </w:t>
      </w:r>
      <w:r w:rsidRPr="00F71695">
        <w:rPr>
          <w:rFonts w:asciiTheme="majorHAnsi" w:hAnsiTheme="majorHAnsi" w:cstheme="majorHAnsi"/>
          <w:highlight w:val="yellow"/>
          <w:u w:val="single"/>
        </w:rPr>
        <w:t>maintaining order</w:t>
      </w:r>
      <w:r w:rsidRPr="00F71695">
        <w:rPr>
          <w:rFonts w:asciiTheme="majorHAnsi" w:hAnsiTheme="majorHAnsi" w:cstheme="majorHAnsi"/>
          <w:u w:val="single"/>
        </w:rPr>
        <w:t xml:space="preserve"> at the regional or global level </w:t>
      </w:r>
      <w:r w:rsidRPr="00F71695">
        <w:rPr>
          <w:rFonts w:asciiTheme="majorHAnsi" w:hAnsiTheme="majorHAnsi" w:cstheme="majorHAnsi"/>
          <w:highlight w:val="yellow"/>
          <w:u w:val="single"/>
        </w:rPr>
        <w:t>will fall on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 xml:space="preserve">This is </w:t>
      </w:r>
      <w:r w:rsidRPr="00F71695">
        <w:rPr>
          <w:rStyle w:val="Emphasis"/>
          <w:rFonts w:asciiTheme="majorHAnsi" w:hAnsiTheme="majorHAnsi" w:cstheme="majorHAnsi"/>
          <w:highlight w:val="yellow"/>
        </w:rPr>
        <w:t>inevitable</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F71695">
        <w:rPr>
          <w:rFonts w:asciiTheme="majorHAnsi" w:hAnsiTheme="majorHAnsi" w:cstheme="majorHAnsi"/>
          <w:highlight w:val="yellow"/>
          <w:u w:val="single"/>
        </w:rPr>
        <w:t>no other country or group</w:t>
      </w:r>
      <w:r w:rsidRPr="00F71695">
        <w:rPr>
          <w:rFonts w:asciiTheme="majorHAnsi" w:hAnsiTheme="majorHAnsi" w:cstheme="majorHAnsi"/>
          <w:u w:val="single"/>
        </w:rPr>
        <w:t xml:space="preserve"> of countries </w:t>
      </w:r>
      <w:r w:rsidRPr="00F71695">
        <w:rPr>
          <w:rFonts w:asciiTheme="majorHAnsi" w:hAnsiTheme="majorHAnsi" w:cstheme="majorHAnsi"/>
          <w:highlight w:val="yellow"/>
          <w:u w:val="single"/>
        </w:rPr>
        <w:t>has</w:t>
      </w:r>
      <w:r w:rsidRPr="00F71695">
        <w:rPr>
          <w:rFonts w:asciiTheme="majorHAnsi" w:hAnsiTheme="majorHAnsi" w:cstheme="majorHAnsi"/>
          <w:u w:val="single"/>
        </w:rPr>
        <w:t xml:space="preserve"> either </w:t>
      </w:r>
      <w:r w:rsidRPr="00F71695">
        <w:rPr>
          <w:rFonts w:asciiTheme="majorHAnsi" w:hAnsiTheme="majorHAnsi" w:cstheme="majorHAnsi"/>
          <w:highlight w:val="yellow"/>
          <w:u w:val="single"/>
        </w:rPr>
        <w:t>the capacity or</w:t>
      </w:r>
      <w:r w:rsidRPr="00F71695">
        <w:rPr>
          <w:rFonts w:asciiTheme="majorHAnsi" w:hAnsiTheme="majorHAnsi" w:cstheme="majorHAnsi"/>
          <w:u w:val="single"/>
        </w:rPr>
        <w:t xml:space="preserve"> the </w:t>
      </w:r>
      <w:r w:rsidRPr="00F71695">
        <w:rPr>
          <w:rFonts w:asciiTheme="majorHAnsi" w:hAnsiTheme="majorHAnsi" w:cstheme="majorHAnsi"/>
          <w:highlight w:val="yellow"/>
          <w:u w:val="single"/>
        </w:rPr>
        <w:t>mind-set</w:t>
      </w:r>
      <w:r w:rsidRPr="00F71695">
        <w:rPr>
          <w:rFonts w:asciiTheme="majorHAnsi" w:hAnsiTheme="majorHAnsi" w:cstheme="majorHAnsi"/>
          <w:u w:val="single"/>
        </w:rPr>
        <w:t xml:space="preserve"> to build a global order</w:t>
      </w:r>
      <w:r w:rsidRPr="00F71695">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F71695">
        <w:rPr>
          <w:rFonts w:asciiTheme="majorHAnsi" w:hAnsiTheme="majorHAnsi" w:cstheme="majorHAnsi"/>
          <w:highlight w:val="yellow"/>
          <w:u w:val="single"/>
        </w:rPr>
        <w:t>certain actors do have the</w:t>
      </w:r>
      <w:r w:rsidRPr="00F71695">
        <w:rPr>
          <w:rFonts w:asciiTheme="majorHAnsi" w:hAnsiTheme="majorHAnsi" w:cstheme="majorHAnsi"/>
          <w:u w:val="single"/>
        </w:rPr>
        <w:t xml:space="preserve"> mind-set and </w:t>
      </w:r>
      <w:r w:rsidRPr="00F71695">
        <w:rPr>
          <w:rFonts w:asciiTheme="majorHAnsi" w:hAnsiTheme="majorHAnsi" w:cstheme="majorHAnsi"/>
          <w:highlight w:val="yellow"/>
          <w:u w:val="single"/>
        </w:rPr>
        <w:t>means</w:t>
      </w:r>
      <w:r w:rsidRPr="00F71695">
        <w:rPr>
          <w:rFonts w:asciiTheme="majorHAnsi" w:hAnsiTheme="majorHAnsi" w:cstheme="majorHAnsi"/>
          <w:u w:val="single"/>
        </w:rPr>
        <w:t xml:space="preserve"> to shape an order. The problem is that their views of order are in part or in whole incompatible with U.S. interests. Examples would include </w:t>
      </w:r>
      <w:r w:rsidRPr="00F71695">
        <w:rPr>
          <w:rStyle w:val="Emphasis"/>
          <w:rFonts w:asciiTheme="majorHAnsi" w:hAnsiTheme="majorHAnsi" w:cstheme="majorHAnsi"/>
          <w:highlight w:val="yellow"/>
        </w:rPr>
        <w:t>Iran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ISIS</w:t>
      </w:r>
      <w:r w:rsidRPr="00F71695">
        <w:rPr>
          <w:rFonts w:asciiTheme="majorHAnsi" w:hAnsiTheme="majorHAnsi" w:cstheme="majorHAnsi"/>
          <w:u w:val="single"/>
        </w:rPr>
        <w:t xml:space="preserve"> in the Middle East, </w:t>
      </w:r>
      <w:r w:rsidRPr="00F71695">
        <w:rPr>
          <w:rStyle w:val="Emphasis"/>
          <w:rFonts w:asciiTheme="majorHAnsi" w:hAnsiTheme="majorHAnsi" w:cstheme="majorHAnsi"/>
          <w:highlight w:val="yellow"/>
        </w:rPr>
        <w:t>China</w:t>
      </w:r>
      <w:r w:rsidRPr="00F71695">
        <w:rPr>
          <w:rFonts w:asciiTheme="majorHAnsi" w:hAnsiTheme="majorHAnsi" w:cstheme="majorHAnsi"/>
          <w:u w:val="single"/>
        </w:rPr>
        <w:t xml:space="preserve"> in Asia, </w:t>
      </w:r>
      <w:r w:rsidRPr="00F71695">
        <w:rPr>
          <w:rFonts w:asciiTheme="majorHAnsi" w:hAnsiTheme="majorHAnsi" w:cstheme="majorHAnsi"/>
          <w:highlight w:val="yellow"/>
          <w:u w:val="single"/>
        </w:rPr>
        <w:t xml:space="preserve">and </w:t>
      </w:r>
      <w:r w:rsidRPr="00F71695">
        <w:rPr>
          <w:rStyle w:val="Emphasis"/>
          <w:rFonts w:asciiTheme="majorHAnsi" w:hAnsiTheme="majorHAnsi" w:cstheme="majorHAnsi"/>
          <w:highlight w:val="yellow"/>
        </w:rPr>
        <w:t>Russia</w:t>
      </w:r>
      <w:r w:rsidRPr="00F71695">
        <w:rPr>
          <w:rFonts w:asciiTheme="majorHAnsi" w:hAnsiTheme="majorHAnsi" w:cstheme="majorHAnsi"/>
          <w:u w:val="single"/>
        </w:rPr>
        <w:t xml:space="preserve"> in Europe</w:t>
      </w:r>
      <w:r w:rsidRPr="00F71695">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 xml:space="preserve">no country can contend with </w:t>
      </w:r>
      <w:r w:rsidRPr="00F71695">
        <w:rPr>
          <w:rStyle w:val="Emphasis"/>
          <w:rFonts w:asciiTheme="majorHAnsi" w:hAnsiTheme="majorHAnsi" w:cstheme="majorHAnsi"/>
          <w:highlight w:val="yellow"/>
        </w:rPr>
        <w:t>global challenges</w:t>
      </w:r>
      <w:r w:rsidRPr="00F71695">
        <w:rPr>
          <w:rFonts w:asciiTheme="majorHAnsi" w:hAnsiTheme="majorHAnsi" w:cstheme="majorHAnsi"/>
          <w:highlight w:val="yellow"/>
          <w:u w:val="single"/>
        </w:rPr>
        <w:t xml:space="preserve"> on its own</w:t>
      </w:r>
      <w:r w:rsidRPr="00F71695">
        <w:rPr>
          <w:rFonts w:asciiTheme="majorHAnsi" w:hAnsiTheme="majorHAnsi" w:cstheme="majorHAnsi"/>
          <w:u w:val="single"/>
        </w:rPr>
        <w:t xml:space="preserve"> given the very nature of these challenges. The United States could reduce its carbon footprint dramatically, but the effect on </w:t>
      </w:r>
      <w:r w:rsidRPr="00F71695">
        <w:rPr>
          <w:rStyle w:val="Emphasis"/>
          <w:rFonts w:asciiTheme="majorHAnsi" w:hAnsiTheme="majorHAnsi" w:cstheme="majorHAnsi"/>
        </w:rPr>
        <w:t xml:space="preserve">global </w:t>
      </w:r>
      <w:r w:rsidRPr="00F71695">
        <w:rPr>
          <w:rStyle w:val="Emphasis"/>
          <w:rFonts w:asciiTheme="majorHAnsi" w:hAnsiTheme="majorHAnsi" w:cstheme="majorHAnsi"/>
          <w:highlight w:val="yellow"/>
        </w:rPr>
        <w:t>climate</w:t>
      </w:r>
      <w:r w:rsidRPr="00F71695">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F71695">
        <w:rPr>
          <w:rStyle w:val="Emphasis"/>
          <w:rFonts w:asciiTheme="majorHAnsi" w:hAnsiTheme="majorHAnsi" w:cstheme="majorHAnsi"/>
          <w:highlight w:val="yellow"/>
        </w:rPr>
        <w:t>terrorism or disease</w:t>
      </w:r>
      <w:r w:rsidRPr="00F71695">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F71695">
        <w:rPr>
          <w:rFonts w:asciiTheme="majorHAnsi" w:hAnsiTheme="majorHAnsi" w:cstheme="majorHAnsi"/>
          <w:u w:val="single"/>
        </w:rPr>
        <w:t xml:space="preserve"> </w:t>
      </w:r>
      <w:r w:rsidRPr="00F71695">
        <w:rPr>
          <w:rFonts w:asciiTheme="majorHAnsi" w:hAnsiTheme="majorHAnsi" w:cstheme="majorHAnsi"/>
          <w:highlight w:val="yellow"/>
          <w:u w:val="single"/>
        </w:rPr>
        <w:t>Partners are essential</w:t>
      </w:r>
      <w:r w:rsidRPr="00F71695">
        <w:rPr>
          <w:rFonts w:asciiTheme="majorHAnsi" w:hAnsiTheme="majorHAnsi" w:cstheme="majorHAnsi"/>
          <w:u w:val="single"/>
        </w:rPr>
        <w:t xml:space="preserve">. </w:t>
      </w:r>
      <w:r w:rsidRPr="00F71695">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w:t>
      </w:r>
      <w:r w:rsidRPr="00F71695">
        <w:rPr>
          <w:rFonts w:asciiTheme="majorHAnsi" w:hAnsiTheme="majorHAnsi" w:cstheme="majorHAnsi"/>
          <w:sz w:val="16"/>
          <w:szCs w:val="16"/>
        </w:rPr>
        <w:lastRenderedPageBreak/>
        <w:t xml:space="preserve">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F71695">
        <w:rPr>
          <w:rFonts w:asciiTheme="majorHAnsi" w:hAnsiTheme="majorHAnsi" w:cstheme="majorHAnsi"/>
          <w:highlight w:val="yellow"/>
          <w:u w:val="single"/>
        </w:rPr>
        <w:t>to lead</w:t>
      </w:r>
      <w:r w:rsidRPr="00F71695">
        <w:rPr>
          <w:rFonts w:asciiTheme="majorHAnsi" w:hAnsiTheme="majorHAnsi" w:cstheme="majorHAnsi"/>
          <w:u w:val="single"/>
        </w:rPr>
        <w:t xml:space="preserve"> and compete and act </w:t>
      </w:r>
      <w:r w:rsidRPr="00F71695">
        <w:rPr>
          <w:rFonts w:asciiTheme="majorHAnsi" w:hAnsiTheme="majorHAnsi" w:cstheme="majorHAnsi"/>
          <w:highlight w:val="yellow"/>
          <w:u w:val="single"/>
        </w:rPr>
        <w:t>effectively</w:t>
      </w:r>
      <w:r w:rsidRPr="00F71695">
        <w:rPr>
          <w:rFonts w:asciiTheme="majorHAnsi" w:hAnsiTheme="majorHAnsi" w:cstheme="majorHAnsi"/>
          <w:u w:val="single"/>
        </w:rPr>
        <w:t xml:space="preserve"> in the world, </w:t>
      </w:r>
      <w:r w:rsidRPr="00F71695">
        <w:rPr>
          <w:rFonts w:asciiTheme="majorHAnsi" w:hAnsiTheme="majorHAnsi" w:cstheme="majorHAnsi"/>
          <w:highlight w:val="yellow"/>
          <w:u w:val="single"/>
        </w:rPr>
        <w:t>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Style w:val="Emphasis"/>
          <w:rFonts w:asciiTheme="majorHAnsi" w:hAnsiTheme="majorHAnsi" w:cstheme="majorHAnsi"/>
          <w:highlight w:val="yellow"/>
        </w:rPr>
        <w:t>needs to put its house in order</w:t>
      </w:r>
      <w:r w:rsidRPr="00F71695">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F71695">
        <w:rPr>
          <w:rFonts w:asciiTheme="majorHAnsi" w:hAnsiTheme="majorHAnsi" w:cstheme="majorHAnsi"/>
          <w:highlight w:val="yellow"/>
          <w:u w:val="single"/>
        </w:rPr>
        <w:t>debate</w:t>
      </w:r>
      <w:r w:rsidRPr="008C201B">
        <w:rPr>
          <w:rFonts w:asciiTheme="majorHAnsi" w:hAnsiTheme="majorHAnsi" w:cstheme="majorHAnsi"/>
          <w:color w:val="FF0000"/>
          <w:u w:val="single"/>
        </w:rPr>
        <w:t xml:space="preserve"> as to priorities. An additional benefit is that </w:t>
      </w:r>
      <w:r w:rsidRPr="008C201B">
        <w:rPr>
          <w:rFonts w:asciiTheme="majorHAnsi" w:hAnsiTheme="majorHAnsi" w:cstheme="majorHAnsi"/>
          <w:color w:val="FF0000"/>
          <w:highlight w:val="yellow"/>
          <w:u w:val="single"/>
        </w:rPr>
        <w:t>respect for the</w:t>
      </w:r>
      <w:r w:rsidRPr="008C201B">
        <w:rPr>
          <w:rFonts w:asciiTheme="majorHAnsi" w:hAnsiTheme="majorHAnsi" w:cstheme="majorHAnsi"/>
          <w:color w:val="FF0000"/>
          <w:u w:val="single"/>
        </w:rPr>
        <w:t xml:space="preserve"> United States and for the </w:t>
      </w:r>
      <w:r w:rsidRPr="008C201B">
        <w:rPr>
          <w:rFonts w:asciiTheme="majorHAnsi" w:hAnsiTheme="majorHAnsi" w:cstheme="majorHAnsi"/>
          <w:color w:val="FF0000"/>
          <w:highlight w:val="yellow"/>
          <w:u w:val="single"/>
        </w:rPr>
        <w:t>American</w:t>
      </w:r>
      <w:r w:rsidRPr="008C201B">
        <w:rPr>
          <w:rFonts w:asciiTheme="majorHAnsi" w:hAnsiTheme="majorHAnsi" w:cstheme="majorHAnsi"/>
          <w:color w:val="FF0000"/>
          <w:u w:val="single"/>
        </w:rPr>
        <w:t xml:space="preserve"> political, social, and economic </w:t>
      </w:r>
      <w:r w:rsidRPr="008C201B">
        <w:rPr>
          <w:rFonts w:asciiTheme="majorHAnsi" w:hAnsiTheme="majorHAnsi" w:cstheme="majorHAnsi"/>
          <w:color w:val="FF0000"/>
          <w:highlight w:val="yellow"/>
          <w:u w:val="single"/>
        </w:rPr>
        <w:t>model</w:t>
      </w:r>
      <w:r w:rsidRPr="008C201B">
        <w:rPr>
          <w:rFonts w:asciiTheme="majorHAnsi" w:hAnsiTheme="majorHAnsi" w:cstheme="majorHAnsi"/>
          <w:color w:val="FF0000"/>
          <w:u w:val="single"/>
        </w:rPr>
        <w:t xml:space="preserve"> (along with a desire to emulate it) </w:t>
      </w:r>
      <w:r w:rsidRPr="008C201B">
        <w:rPr>
          <w:rFonts w:asciiTheme="majorHAnsi" w:hAnsiTheme="majorHAnsi" w:cstheme="majorHAnsi"/>
          <w:color w:val="FF0000"/>
          <w:highlight w:val="yellow"/>
          <w:u w:val="single"/>
        </w:rPr>
        <w:t>will increase</w:t>
      </w:r>
      <w:r w:rsidRPr="008C201B">
        <w:rPr>
          <w:rFonts w:asciiTheme="majorHAnsi" w:hAnsiTheme="majorHAnsi" w:cstheme="majorHAnsi"/>
          <w:color w:val="FF0000"/>
          <w:u w:val="single"/>
        </w:rPr>
        <w:t xml:space="preserve"> only </w:t>
      </w:r>
      <w:r w:rsidRPr="008C201B">
        <w:rPr>
          <w:rFonts w:asciiTheme="majorHAnsi" w:hAnsiTheme="majorHAnsi" w:cstheme="majorHAnsi"/>
          <w:color w:val="FF0000"/>
          <w:highlight w:val="yellow"/>
          <w:u w:val="single"/>
        </w:rPr>
        <w:t>if it is seen as successful</w:t>
      </w:r>
      <w:r w:rsidRPr="008C201B">
        <w:rPr>
          <w:rFonts w:asciiTheme="majorHAnsi" w:hAnsiTheme="majorHAnsi" w:cstheme="majorHAnsi"/>
          <w:color w:val="FF0000"/>
          <w:u w:val="single"/>
        </w:rPr>
        <w:t xml:space="preserve">. </w:t>
      </w:r>
      <w:r w:rsidRPr="008C201B">
        <w:rPr>
          <w:rStyle w:val="Emphasis"/>
          <w:rFonts w:asciiTheme="majorHAnsi" w:hAnsiTheme="majorHAnsi" w:cstheme="majorHAnsi"/>
          <w:color w:val="FF0000"/>
          <w:highlight w:val="yellow"/>
        </w:rPr>
        <w:t>The most basic test</w:t>
      </w:r>
      <w:r w:rsidRPr="008C201B">
        <w:rPr>
          <w:rStyle w:val="Emphasis"/>
          <w:rFonts w:asciiTheme="majorHAnsi" w:hAnsiTheme="majorHAnsi" w:cstheme="majorHAnsi"/>
          <w:color w:val="FF0000"/>
        </w:rPr>
        <w:t xml:space="preserve"> of the success of the model </w:t>
      </w:r>
      <w:r w:rsidRPr="008C201B">
        <w:rPr>
          <w:rStyle w:val="Emphasis"/>
          <w:rFonts w:asciiTheme="majorHAnsi" w:hAnsiTheme="majorHAnsi" w:cstheme="majorHAnsi"/>
          <w:color w:val="FF0000"/>
          <w:highlight w:val="yellow"/>
        </w:rPr>
        <w:t>will be</w:t>
      </w:r>
      <w:r w:rsidRPr="008C201B">
        <w:rPr>
          <w:rStyle w:val="Emphasis"/>
          <w:rFonts w:asciiTheme="majorHAnsi" w:hAnsiTheme="majorHAnsi" w:cstheme="majorHAnsi"/>
          <w:color w:val="FF0000"/>
        </w:rPr>
        <w:t xml:space="preserve"> economic </w:t>
      </w:r>
      <w:r w:rsidRPr="008C201B">
        <w:rPr>
          <w:rStyle w:val="Emphasis"/>
          <w:rFonts w:asciiTheme="majorHAnsi" w:hAnsiTheme="majorHAnsi" w:cstheme="majorHAnsi"/>
          <w:color w:val="FF0000"/>
          <w:highlight w:val="yellow"/>
        </w:rPr>
        <w:t>growth</w:t>
      </w:r>
      <w:r w:rsidRPr="008C201B">
        <w:rPr>
          <w:rFonts w:asciiTheme="majorHAnsi" w:hAnsiTheme="majorHAnsi" w:cstheme="majorHAnsi"/>
          <w:color w:val="FF0000"/>
          <w:u w:val="single"/>
        </w:rPr>
        <w:t xml:space="preserve">. </w:t>
      </w:r>
      <w:r w:rsidRPr="008C201B">
        <w:rPr>
          <w:rFonts w:asciiTheme="majorHAnsi" w:hAnsiTheme="majorHAnsi" w:cstheme="majorHAnsi"/>
          <w:color w:val="FF0000"/>
          <w:highlight w:val="yellow"/>
          <w:u w:val="single"/>
        </w:rPr>
        <w:t>U.S. growth levels</w:t>
      </w:r>
      <w:r w:rsidRPr="008C201B">
        <w:rPr>
          <w:rFonts w:asciiTheme="majorHAnsi" w:hAnsiTheme="majorHAnsi" w:cstheme="majorHAnsi"/>
          <w:color w:val="FF0000"/>
          <w:u w:val="single"/>
        </w:rPr>
        <w:t xml:space="preserve"> may appear all right when compared with what a good many other countries are experiencing, but they </w:t>
      </w:r>
      <w:r w:rsidRPr="008C201B">
        <w:rPr>
          <w:rFonts w:asciiTheme="majorHAnsi" w:hAnsiTheme="majorHAnsi" w:cstheme="majorHAnsi"/>
          <w:color w:val="FF0000"/>
          <w:highlight w:val="yellow"/>
          <w:u w:val="single"/>
        </w:rPr>
        <w:t>are below</w:t>
      </w:r>
      <w:r w:rsidRPr="008C201B">
        <w:rPr>
          <w:rFonts w:asciiTheme="majorHAnsi" w:hAnsiTheme="majorHAnsi" w:cstheme="majorHAnsi"/>
          <w:color w:val="FF0000"/>
          <w:u w:val="single"/>
        </w:rPr>
        <w:t xml:space="preserve"> </w:t>
      </w:r>
      <w:r w:rsidRPr="008C201B">
        <w:rPr>
          <w:rFonts w:asciiTheme="majorHAnsi" w:hAnsiTheme="majorHAnsi" w:cstheme="majorHAnsi"/>
          <w:color w:val="FF0000"/>
          <w:sz w:val="16"/>
          <w:szCs w:val="16"/>
        </w:rPr>
        <w:t>what is needed and fall short of what is possible. There is no reason why the United States is not growing in</w:t>
      </w:r>
      <w:r w:rsidRPr="008C201B">
        <w:rPr>
          <w:rFonts w:asciiTheme="majorHAnsi" w:hAnsiTheme="majorHAnsi" w:cstheme="majorHAnsi"/>
          <w:color w:val="FF0000"/>
          <w:u w:val="single"/>
        </w:rPr>
        <w:t xml:space="preserve"> </w:t>
      </w:r>
      <w:r w:rsidRPr="008C201B">
        <w:rPr>
          <w:rStyle w:val="Emphasis"/>
          <w:rFonts w:asciiTheme="majorHAnsi" w:hAnsiTheme="majorHAnsi" w:cstheme="majorHAnsi"/>
          <w:color w:val="FF0000"/>
        </w:rPr>
        <w:t xml:space="preserve">the range of </w:t>
      </w:r>
      <w:r w:rsidRPr="008C201B">
        <w:rPr>
          <w:rStyle w:val="Emphasis"/>
          <w:rFonts w:asciiTheme="majorHAnsi" w:hAnsiTheme="majorHAnsi" w:cstheme="majorHAnsi"/>
          <w:color w:val="FF0000"/>
          <w:highlight w:val="yellow"/>
        </w:rPr>
        <w:t>3 percent or</w:t>
      </w:r>
      <w:r w:rsidRPr="008C201B">
        <w:rPr>
          <w:rStyle w:val="Emphasis"/>
          <w:rFonts w:asciiTheme="majorHAnsi" w:hAnsiTheme="majorHAnsi" w:cstheme="majorHAnsi"/>
          <w:color w:val="FF0000"/>
        </w:rPr>
        <w:t xml:space="preserve"> even </w:t>
      </w:r>
      <w:r w:rsidRPr="008C201B">
        <w:rPr>
          <w:rStyle w:val="Emphasis"/>
          <w:rFonts w:asciiTheme="majorHAnsi" w:hAnsiTheme="majorHAnsi" w:cstheme="majorHAnsi"/>
          <w:color w:val="FF0000"/>
          <w:highlight w:val="yellow"/>
        </w:rPr>
        <w:t>higher</w:t>
      </w:r>
      <w:r w:rsidRPr="008C201B">
        <w:rPr>
          <w:rFonts w:asciiTheme="majorHAnsi" w:hAnsiTheme="majorHAnsi" w:cstheme="majorHAnsi"/>
          <w:color w:val="FF0000"/>
          <w:u w:val="single"/>
        </w:rPr>
        <w:t xml:space="preserve"> other than what it is doing and, more important, not doing.4</w:t>
      </w:r>
    </w:p>
    <w:p w14:paraId="652CF8FF" w14:textId="77777777" w:rsidR="008624BF" w:rsidRPr="00F71695" w:rsidRDefault="008624BF" w:rsidP="008624BF">
      <w:pPr>
        <w:rPr>
          <w:rFonts w:asciiTheme="majorHAnsi" w:hAnsiTheme="majorHAnsi" w:cstheme="majorHAnsi"/>
        </w:rPr>
      </w:pPr>
      <w:r w:rsidRPr="00F71695">
        <w:rPr>
          <w:rFonts w:asciiTheme="majorHAnsi" w:hAnsiTheme="majorHAnsi" w:cstheme="majorHAnsi"/>
          <w:noProof/>
        </w:rPr>
        <w:drawing>
          <wp:inline distT="0" distB="0" distL="0" distR="0" wp14:anchorId="1C8A7D9D" wp14:editId="0801A011">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0959422E" w14:textId="77777777" w:rsidR="008624BF" w:rsidRPr="00F71695" w:rsidRDefault="008624BF" w:rsidP="008624BF">
      <w:pPr>
        <w:rPr>
          <w:rFonts w:asciiTheme="majorHAnsi" w:hAnsiTheme="majorHAnsi" w:cstheme="majorHAnsi"/>
        </w:rPr>
      </w:pPr>
    </w:p>
    <w:p w14:paraId="46E05114"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lastRenderedPageBreak/>
        <w:t xml:space="preserve">Default to status quo hegemony – it’s sustainable and creates a structural disincentive for great power war and escalation—collapse causes cascading </w:t>
      </w:r>
      <w:proofErr w:type="spellStart"/>
      <w:r w:rsidRPr="00F71695">
        <w:rPr>
          <w:rFonts w:asciiTheme="majorHAnsi" w:hAnsiTheme="majorHAnsi" w:cstheme="majorHAnsi"/>
        </w:rPr>
        <w:t>prolif</w:t>
      </w:r>
      <w:proofErr w:type="spellEnd"/>
      <w:r w:rsidRPr="00F71695">
        <w:rPr>
          <w:rFonts w:asciiTheme="majorHAnsi" w:hAnsiTheme="majorHAnsi" w:cstheme="majorHAnsi"/>
        </w:rPr>
        <w:t xml:space="preserve"> and extinction</w:t>
      </w:r>
    </w:p>
    <w:p w14:paraId="269353AB" w14:textId="77777777" w:rsidR="008624BF" w:rsidRPr="00F71695" w:rsidRDefault="008624BF" w:rsidP="008624BF">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w:t>
      </w:r>
      <w:proofErr w:type="gramStart"/>
      <w:r w:rsidRPr="00F71695">
        <w:rPr>
          <w:rFonts w:asciiTheme="majorHAnsi" w:hAnsiTheme="majorHAnsi" w:cstheme="majorHAnsi"/>
        </w:rPr>
        <w:t>The</w:t>
      </w:r>
      <w:proofErr w:type="gramEnd"/>
      <w:r w:rsidRPr="00F71695">
        <w:rPr>
          <w:rFonts w:asciiTheme="majorHAnsi" w:hAnsiTheme="majorHAnsi" w:cstheme="majorHAnsi"/>
        </w:rPr>
        <w:t xml:space="preserve"> Elliott School of International Affairs The Washington Quarterly Summer 2015 38:2 pp. 7–28)</w:t>
      </w:r>
    </w:p>
    <w:p w14:paraId="7CFD9412" w14:textId="77777777" w:rsidR="008624BF" w:rsidRPr="00F71695" w:rsidRDefault="008624BF" w:rsidP="008624BF">
      <w:pPr>
        <w:rPr>
          <w:rFonts w:asciiTheme="majorHAnsi" w:hAnsiTheme="majorHAnsi" w:cstheme="majorHAnsi"/>
          <w:sz w:val="14"/>
        </w:rPr>
      </w:pPr>
      <w:r w:rsidRPr="00F71695">
        <w:rPr>
          <w:rFonts w:asciiTheme="majorHAnsi" w:hAnsiTheme="majorHAnsi" w:cstheme="majorHAnsi"/>
          <w:sz w:val="14"/>
        </w:rPr>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 has afforded its 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 xml:space="preserve">afforded the United States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It has occurred </w:t>
      </w:r>
      <w:r w:rsidRPr="00F71695">
        <w:rPr>
          <w:rStyle w:val="Emphasis"/>
          <w:rFonts w:asciiTheme="majorHAnsi" w:hAnsiTheme="majorHAnsi" w:cstheme="majorHAnsi"/>
          <w:highlight w:val="green"/>
        </w:rPr>
        <w:t>because the “American pacifier” has 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F71695">
        <w:rPr>
          <w:rStyle w:val="StyleUnderline"/>
          <w:rFonts w:asciiTheme="majorHAnsi" w:hAnsiTheme="majorHAnsi" w:cstheme="majorHAnsi"/>
          <w:highlight w:val="green"/>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It has 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F71695">
        <w:rPr>
          <w:rStyle w:val="StyleUnderline"/>
          <w:rFonts w:asciiTheme="majorHAnsi" w:hAnsiTheme="majorHAnsi" w:cstheme="majorHAnsi"/>
          <w:highlight w:val="green"/>
        </w:rPr>
        <w:t>It has 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F71695">
        <w:rPr>
          <w:rStyle w:val="StyleUnderline"/>
          <w:rFonts w:asciiTheme="majorHAnsi" w:hAnsiTheme="majorHAnsi" w:cstheme="majorHAnsi"/>
          <w:highlight w:val="green"/>
        </w:rPr>
        <w:t>What would 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F71695">
        <w:rPr>
          <w:rStyle w:val="StyleUnderline"/>
          <w:rFonts w:asciiTheme="majorHAnsi" w:hAnsiTheme="majorHAnsi" w:cstheme="majorHAnsi"/>
          <w:highlight w:val="green"/>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feel empowered to more assertively 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F71695">
        <w:rPr>
          <w:rStyle w:val="StyleUnderline"/>
          <w:rFonts w:asciiTheme="majorHAnsi" w:hAnsiTheme="majorHAnsi" w:cstheme="majorHAnsi"/>
        </w:rPr>
        <w:t>.</w:t>
      </w:r>
      <w:r w:rsidRPr="00F71695">
        <w:rPr>
          <w:rFonts w:asciiTheme="majorHAnsi" w:hAnsiTheme="majorHAnsi" w:cstheme="majorHAnsi"/>
          <w:sz w:val="16"/>
        </w:rPr>
        <w:t xml:space="preserve"> </w:t>
      </w:r>
      <w:r w:rsidRPr="00E84048">
        <w:rPr>
          <w:rStyle w:val="StyleUnderline"/>
          <w:rFonts w:asciiTheme="majorHAnsi" w:hAnsiTheme="majorHAnsi" w:cstheme="majorHAnsi"/>
          <w:color w:val="FF0000"/>
        </w:rPr>
        <w:t xml:space="preserve">In the Gulf and broader Middle East, the </w:t>
      </w:r>
      <w:r w:rsidRPr="00E84048">
        <w:rPr>
          <w:rStyle w:val="StyleUnderline"/>
          <w:rFonts w:asciiTheme="majorHAnsi" w:hAnsiTheme="majorHAnsi" w:cstheme="majorHAnsi"/>
          <w:color w:val="FF0000"/>
          <w:highlight w:val="green"/>
        </w:rPr>
        <w:t xml:space="preserve">threat of Iranian ascendancy has stoked region-wide tensions manifesting in </w:t>
      </w:r>
      <w:r w:rsidRPr="00E84048">
        <w:rPr>
          <w:rStyle w:val="Emphasis"/>
          <w:rFonts w:asciiTheme="majorHAnsi" w:hAnsiTheme="majorHAnsi" w:cstheme="majorHAnsi"/>
          <w:color w:val="FF0000"/>
          <w:highlight w:val="green"/>
        </w:rPr>
        <w:t>proxy wars</w:t>
      </w:r>
      <w:r w:rsidRPr="00E84048">
        <w:rPr>
          <w:rStyle w:val="StyleUnderline"/>
          <w:rFonts w:asciiTheme="majorHAnsi" w:hAnsiTheme="majorHAnsi" w:cstheme="majorHAnsi"/>
          <w:color w:val="FF0000"/>
          <w:highlight w:val="green"/>
        </w:rPr>
        <w:t xml:space="preserve"> and hints of an </w:t>
      </w:r>
      <w:r w:rsidRPr="00E84048">
        <w:rPr>
          <w:rStyle w:val="Emphasis"/>
          <w:rFonts w:asciiTheme="majorHAnsi" w:hAnsiTheme="majorHAnsi" w:cstheme="majorHAnsi"/>
          <w:color w:val="FF0000"/>
          <w:highlight w:val="green"/>
        </w:rPr>
        <w:t xml:space="preserve">incipient </w:t>
      </w:r>
      <w:r w:rsidRPr="00E84048">
        <w:rPr>
          <w:rStyle w:val="Emphasis"/>
          <w:rFonts w:asciiTheme="majorHAnsi" w:hAnsiTheme="majorHAnsi" w:cstheme="majorHAnsi"/>
          <w:color w:val="FF0000"/>
          <w:highlight w:val="green"/>
        </w:rPr>
        <w:lastRenderedPageBreak/>
        <w:t>arms race</w:t>
      </w:r>
      <w:r w:rsidRPr="00E84048">
        <w:rPr>
          <w:rStyle w:val="StyleUnderline"/>
          <w:rFonts w:asciiTheme="majorHAnsi" w:hAnsiTheme="majorHAnsi" w:cstheme="majorHAnsi"/>
          <w:color w:val="FF0000"/>
        </w:rPr>
        <w:t xml:space="preserve">, even as that region also contends with a severe threat to its stability in the form of the Islamic State. In East Asia, </w:t>
      </w:r>
      <w:r w:rsidRPr="00E84048">
        <w:rPr>
          <w:rStyle w:val="Emphasis"/>
          <w:rFonts w:asciiTheme="majorHAnsi" w:hAnsiTheme="majorHAnsi" w:cstheme="majorHAnsi"/>
          <w:color w:val="FF0000"/>
        </w:rPr>
        <w:t xml:space="preserve">a rising </w:t>
      </w:r>
      <w:r w:rsidRPr="00E84048">
        <w:rPr>
          <w:rStyle w:val="Emphasis"/>
          <w:rFonts w:asciiTheme="majorHAnsi" w:hAnsiTheme="majorHAnsi" w:cstheme="majorHAnsi"/>
          <w:color w:val="FF0000"/>
          <w:highlight w:val="green"/>
        </w:rPr>
        <w:t>China is challenging the regional status quo</w:t>
      </w:r>
      <w:r w:rsidRPr="00E84048">
        <w:rPr>
          <w:rStyle w:val="StyleUnderline"/>
          <w:rFonts w:asciiTheme="majorHAnsi" w:hAnsiTheme="majorHAnsi" w:cstheme="majorHAnsi"/>
          <w:color w:val="FF0000"/>
        </w:rPr>
        <w:t xml:space="preserve"> in numerous ways, </w:t>
      </w:r>
      <w:r w:rsidRPr="00E84048">
        <w:rPr>
          <w:rStyle w:val="StyleUnderline"/>
          <w:rFonts w:asciiTheme="majorHAnsi" w:hAnsiTheme="majorHAnsi" w:cstheme="majorHAnsi"/>
          <w:color w:val="FF0000"/>
          <w:highlight w:val="green"/>
        </w:rPr>
        <w:t>sounding alarms among its neighbors</w:t>
      </w:r>
      <w:r w:rsidRPr="00E84048">
        <w:rPr>
          <w:rStyle w:val="StyleUnderline"/>
          <w:rFonts w:asciiTheme="majorHAnsi" w:hAnsiTheme="majorHAnsi" w:cstheme="majorHAnsi"/>
          <w:color w:val="FF0000"/>
        </w:rPr>
        <w:t xml:space="preserve">—many of whom also have historical grievances against each other. </w:t>
      </w:r>
      <w:r w:rsidRPr="00E84048">
        <w:rPr>
          <w:rFonts w:asciiTheme="majorHAnsi" w:hAnsiTheme="majorHAnsi" w:cstheme="majorHAnsi"/>
          <w:color w:val="FF0000"/>
          <w:sz w:val="16"/>
        </w:rPr>
        <w:t xml:space="preserve">In these circumstances, </w:t>
      </w:r>
      <w:r w:rsidRPr="00E84048">
        <w:rPr>
          <w:rStyle w:val="Emphasis"/>
          <w:rFonts w:asciiTheme="majorHAnsi" w:hAnsiTheme="majorHAnsi" w:cstheme="majorHAnsi"/>
          <w:color w:val="FF0000"/>
          <w:highlight w:val="green"/>
        </w:rPr>
        <w:t>removing the American pacifier would</w:t>
      </w:r>
      <w:r w:rsidRPr="00E84048">
        <w:rPr>
          <w:rStyle w:val="Emphasis"/>
          <w:rFonts w:asciiTheme="majorHAnsi" w:hAnsiTheme="majorHAnsi" w:cstheme="majorHAnsi"/>
          <w:color w:val="FF0000"/>
        </w:rPr>
        <w:t xml:space="preserve"> likely </w:t>
      </w:r>
      <w:r w:rsidRPr="00E84048">
        <w:rPr>
          <w:rStyle w:val="Emphasis"/>
          <w:rFonts w:asciiTheme="majorHAnsi" w:hAnsiTheme="majorHAnsi" w:cstheme="majorHAnsi"/>
          <w:color w:val="FF0000"/>
          <w:highlight w:val="green"/>
        </w:rPr>
        <w:t>yield</w:t>
      </w:r>
      <w:r w:rsidRPr="00E84048">
        <w:rPr>
          <w:rStyle w:val="Emphasis"/>
          <w:rFonts w:asciiTheme="majorHAnsi" w:hAnsiTheme="majorHAnsi" w:cstheme="majorHAnsi"/>
          <w:color w:val="FF0000"/>
        </w:rPr>
        <w:t xml:space="preserve"> not low-cost stability, but </w:t>
      </w:r>
      <w:r w:rsidRPr="00E84048">
        <w:rPr>
          <w:rStyle w:val="Emphasis"/>
          <w:rFonts w:asciiTheme="majorHAnsi" w:hAnsiTheme="majorHAnsi" w:cstheme="majorHAnsi"/>
          <w:color w:val="FF0000"/>
          <w:highlight w:val="green"/>
        </w:rPr>
        <w:t>increased conflict and upheaval</w:t>
      </w:r>
      <w:r w:rsidRPr="00E84048">
        <w:rPr>
          <w:rStyle w:val="Emphasis"/>
          <w:rFonts w:asciiTheme="majorHAnsi" w:hAnsiTheme="majorHAnsi" w:cstheme="majorHAnsi"/>
          <w:color w:val="FF0000"/>
        </w:rPr>
        <w:t xml:space="preserve">. </w:t>
      </w:r>
      <w:r w:rsidRPr="00E84048">
        <w:rPr>
          <w:rStyle w:val="StyleUnderline"/>
          <w:rFonts w:asciiTheme="majorHAnsi" w:hAnsiTheme="majorHAnsi" w:cstheme="majorHAnsi"/>
          <w:color w:val="FF0000"/>
        </w:rPr>
        <w:t>That conflict and upheaval</w:t>
      </w:r>
      <w:r w:rsidRPr="00E84048">
        <w:rPr>
          <w:rFonts w:asciiTheme="majorHAnsi" w:hAnsiTheme="majorHAnsi" w:cstheme="majorHAnsi"/>
          <w:color w:val="FF0000"/>
          <w:sz w:val="16"/>
        </w:rPr>
        <w:t xml:space="preserve">, in turn, </w:t>
      </w:r>
      <w:r w:rsidRPr="00E84048">
        <w:rPr>
          <w:rStyle w:val="Emphasis"/>
          <w:rFonts w:asciiTheme="majorHAnsi" w:hAnsiTheme="majorHAnsi" w:cstheme="majorHAnsi"/>
          <w:color w:val="FF0000"/>
        </w:rPr>
        <w:t>would be quite damaging to U.S. interests</w:t>
      </w:r>
      <w:r w:rsidRPr="00E84048">
        <w:rPr>
          <w:rFonts w:asciiTheme="majorHAnsi" w:hAnsiTheme="majorHAnsi" w:cstheme="majorHAnsi"/>
          <w:color w:val="FF0000"/>
          <w:sz w:val="16"/>
        </w:rPr>
        <w:t xml:space="preserve"> even if it did not result in the nightmare scenario of a hostile power dominating a key region. </w:t>
      </w:r>
      <w:r w:rsidRPr="00E84048">
        <w:rPr>
          <w:rStyle w:val="Emphasis"/>
          <w:rFonts w:asciiTheme="majorHAnsi" w:hAnsiTheme="majorHAnsi" w:cstheme="majorHAnsi"/>
          <w:color w:val="FF0000"/>
          <w:highlight w:val="green"/>
        </w:rPr>
        <w:t>It is hard to imagine</w:t>
      </w:r>
      <w:r w:rsidRPr="00E84048">
        <w:rPr>
          <w:rFonts w:asciiTheme="majorHAnsi" w:hAnsiTheme="majorHAnsi" w:cstheme="majorHAnsi"/>
          <w:color w:val="FF0000"/>
          <w:sz w:val="16"/>
        </w:rPr>
        <w:t xml:space="preserve">, for instance, </w:t>
      </w:r>
      <w:r w:rsidRPr="00E84048">
        <w:rPr>
          <w:rStyle w:val="Emphasis"/>
          <w:rFonts w:asciiTheme="majorHAnsi" w:hAnsiTheme="majorHAnsi" w:cstheme="majorHAnsi"/>
          <w:color w:val="FF0000"/>
          <w:highlight w:val="green"/>
        </w:rPr>
        <w:t>that increased instability</w:t>
      </w:r>
      <w:r w:rsidRPr="00E84048">
        <w:rPr>
          <w:rStyle w:val="Emphasis"/>
          <w:rFonts w:asciiTheme="majorHAnsi" w:hAnsiTheme="majorHAnsi" w:cstheme="majorHAnsi"/>
          <w:color w:val="FF0000"/>
        </w:rPr>
        <w:t xml:space="preserve"> and acrimony </w:t>
      </w:r>
      <w:r w:rsidRPr="00E84048">
        <w:rPr>
          <w:rStyle w:val="Emphasis"/>
          <w:rFonts w:asciiTheme="majorHAnsi" w:hAnsiTheme="majorHAnsi" w:cstheme="majorHAnsi"/>
          <w:color w:val="FF0000"/>
          <w:highlight w:val="green"/>
        </w:rPr>
        <w:t>would produce the</w:t>
      </w:r>
      <w:r w:rsidRPr="00E84048">
        <w:rPr>
          <w:rStyle w:val="Emphasis"/>
          <w:rFonts w:asciiTheme="majorHAnsi" w:hAnsiTheme="majorHAnsi" w:cstheme="majorHAnsi"/>
          <w:color w:val="FF0000"/>
        </w:rPr>
        <w:t xml:space="preserve"> robust </w:t>
      </w:r>
      <w:r w:rsidRPr="00E84048">
        <w:rPr>
          <w:rStyle w:val="Emphasis"/>
          <w:rFonts w:asciiTheme="majorHAnsi" w:hAnsiTheme="majorHAnsi" w:cstheme="majorHAnsi"/>
          <w:color w:val="FF0000"/>
          <w:highlight w:val="green"/>
        </w:rPr>
        <w:t>multilateral cooperation necessary to deal with transnational threats from pandemics to piracy</w:t>
      </w:r>
      <w:r w:rsidRPr="00E84048">
        <w:rPr>
          <w:rFonts w:asciiTheme="majorHAnsi" w:hAnsiTheme="majorHAnsi" w:cstheme="majorHAnsi"/>
          <w:color w:val="FF0000"/>
          <w:sz w:val="16"/>
        </w:rPr>
        <w:t xml:space="preserve">. </w:t>
      </w:r>
      <w:r w:rsidRPr="00E84048">
        <w:rPr>
          <w:rStyle w:val="Emphasis"/>
          <w:rFonts w:asciiTheme="majorHAnsi" w:hAnsiTheme="majorHAnsi" w:cstheme="majorHAnsi"/>
          <w:color w:val="FF0000"/>
        </w:rPr>
        <w:t>More problematic still might be the economic consequences.</w:t>
      </w:r>
      <w:r w:rsidRPr="00E84048">
        <w:rPr>
          <w:rFonts w:asciiTheme="majorHAnsi" w:hAnsiTheme="majorHAnsi" w:cstheme="majorHAnsi"/>
          <w:color w:val="FF0000"/>
          <w:sz w:val="16"/>
        </w:rPr>
        <w:t xml:space="preserve"> As scholars like Michael Mandelbaum have argued, </w:t>
      </w:r>
      <w:r w:rsidRPr="00E84048">
        <w:rPr>
          <w:rStyle w:val="StyleUnderline"/>
          <w:rFonts w:asciiTheme="majorHAnsi" w:hAnsiTheme="majorHAnsi" w:cstheme="majorHAnsi"/>
          <w:color w:val="FF0000"/>
        </w:rPr>
        <w:t xml:space="preserve">the enormous </w:t>
      </w:r>
      <w:r w:rsidRPr="00E84048">
        <w:rPr>
          <w:rStyle w:val="StyleUnderline"/>
          <w:rFonts w:asciiTheme="majorHAnsi" w:hAnsiTheme="majorHAnsi" w:cstheme="majorHAnsi"/>
          <w:color w:val="FF0000"/>
          <w:highlight w:val="green"/>
        </w:rPr>
        <w:t>progress toward global prosperity and integration</w:t>
      </w:r>
      <w:r w:rsidRPr="00E84048">
        <w:rPr>
          <w:rStyle w:val="StyleUnderline"/>
          <w:rFonts w:asciiTheme="majorHAnsi" w:hAnsiTheme="majorHAnsi" w:cstheme="majorHAnsi"/>
          <w:color w:val="FF0000"/>
        </w:rPr>
        <w:t xml:space="preserve"> that has occurred since World War II</w:t>
      </w:r>
      <w:r w:rsidRPr="00E84048">
        <w:rPr>
          <w:rFonts w:asciiTheme="majorHAnsi" w:hAnsiTheme="majorHAnsi" w:cstheme="majorHAnsi"/>
          <w:color w:val="FF0000"/>
          <w:sz w:val="16"/>
        </w:rPr>
        <w:t xml:space="preserve"> (and now the Cold War) </w:t>
      </w:r>
      <w:r w:rsidRPr="00E84048">
        <w:rPr>
          <w:rStyle w:val="StyleUnderline"/>
          <w:rFonts w:asciiTheme="majorHAnsi" w:hAnsiTheme="majorHAnsi" w:cstheme="majorHAnsi"/>
          <w:color w:val="FF0000"/>
          <w:highlight w:val="green"/>
        </w:rPr>
        <w:t>has come in the climate of</w:t>
      </w:r>
      <w:r w:rsidRPr="00E84048">
        <w:rPr>
          <w:rStyle w:val="StyleUnderline"/>
          <w:rFonts w:asciiTheme="majorHAnsi" w:hAnsiTheme="majorHAnsi" w:cstheme="majorHAnsi"/>
          <w:color w:val="FF0000"/>
        </w:rPr>
        <w:t xml:space="preserve"> relative stability and </w:t>
      </w:r>
      <w:r w:rsidRPr="00E84048">
        <w:rPr>
          <w:rStyle w:val="StyleUnderline"/>
          <w:rFonts w:asciiTheme="majorHAnsi" w:hAnsiTheme="majorHAnsi" w:cstheme="majorHAnsi"/>
          <w:color w:val="FF0000"/>
          <w:highlight w:val="green"/>
        </w:rPr>
        <w:t>security provided</w:t>
      </w:r>
      <w:r w:rsidRPr="00E84048">
        <w:rPr>
          <w:rStyle w:val="StyleUnderline"/>
          <w:rFonts w:asciiTheme="majorHAnsi" w:hAnsiTheme="majorHAnsi" w:cstheme="majorHAnsi"/>
          <w:color w:val="FF0000"/>
        </w:rPr>
        <w:t xml:space="preserve"> largely </w:t>
      </w:r>
      <w:r w:rsidRPr="00E84048">
        <w:rPr>
          <w:rStyle w:val="StyleUnderline"/>
          <w:rFonts w:asciiTheme="majorHAnsi" w:hAnsiTheme="majorHAnsi" w:cstheme="majorHAnsi"/>
          <w:color w:val="FF0000"/>
          <w:highlight w:val="green"/>
        </w:rPr>
        <w:t>by the</w:t>
      </w:r>
      <w:r w:rsidRPr="00E84048">
        <w:rPr>
          <w:rStyle w:val="StyleUnderline"/>
          <w:rFonts w:asciiTheme="majorHAnsi" w:hAnsiTheme="majorHAnsi" w:cstheme="majorHAnsi"/>
          <w:color w:val="FF0000"/>
        </w:rPr>
        <w:t xml:space="preserve"> </w:t>
      </w:r>
      <w:r w:rsidRPr="00E84048">
        <w:rPr>
          <w:rStyle w:val="Emphasis"/>
          <w:rFonts w:asciiTheme="majorHAnsi" w:hAnsiTheme="majorHAnsi" w:cstheme="majorHAnsi"/>
          <w:color w:val="FF0000"/>
          <w:highlight w:val="green"/>
        </w:rPr>
        <w:t>U</w:t>
      </w:r>
      <w:r w:rsidRPr="00E84048">
        <w:rPr>
          <w:rFonts w:asciiTheme="majorHAnsi" w:hAnsiTheme="majorHAnsi" w:cstheme="majorHAnsi"/>
          <w:color w:val="FF0000"/>
          <w:sz w:val="16"/>
        </w:rPr>
        <w:t xml:space="preserve">nited </w:t>
      </w:r>
      <w:r w:rsidRPr="00E84048">
        <w:rPr>
          <w:rStyle w:val="Emphasis"/>
          <w:rFonts w:asciiTheme="majorHAnsi" w:hAnsiTheme="majorHAnsi" w:cstheme="majorHAnsi"/>
          <w:color w:val="FF0000"/>
          <w:highlight w:val="green"/>
        </w:rPr>
        <w:t>S</w:t>
      </w:r>
      <w:r w:rsidRPr="00E84048">
        <w:rPr>
          <w:rFonts w:asciiTheme="majorHAnsi" w:hAnsiTheme="majorHAnsi" w:cstheme="majorHAnsi"/>
          <w:color w:val="FF0000"/>
          <w:sz w:val="16"/>
        </w:rPr>
        <w:t xml:space="preserve">tates.47 </w:t>
      </w:r>
      <w:r w:rsidRPr="00E84048">
        <w:rPr>
          <w:rStyle w:val="StyleUnderline"/>
          <w:rFonts w:asciiTheme="majorHAnsi" w:hAnsiTheme="majorHAnsi" w:cstheme="majorHAnsi"/>
          <w:color w:val="FF0000"/>
          <w:highlight w:val="green"/>
        </w:rPr>
        <w:t>One</w:t>
      </w:r>
      <w:r w:rsidRPr="00E84048">
        <w:rPr>
          <w:rStyle w:val="StyleUnderline"/>
          <w:rFonts w:asciiTheme="majorHAnsi" w:hAnsiTheme="majorHAnsi" w:cstheme="majorHAnsi"/>
          <w:color w:val="FF0000"/>
        </w:rPr>
        <w:t xml:space="preserve"> simply </w:t>
      </w:r>
      <w:r w:rsidRPr="00E84048">
        <w:rPr>
          <w:rStyle w:val="StyleUnderline"/>
          <w:rFonts w:asciiTheme="majorHAnsi" w:hAnsiTheme="majorHAnsi" w:cstheme="majorHAnsi"/>
          <w:color w:val="FF0000"/>
          <w:highlight w:val="green"/>
        </w:rPr>
        <w:t>cannot</w:t>
      </w:r>
      <w:r w:rsidRPr="00E84048">
        <w:rPr>
          <w:rStyle w:val="StyleUnderline"/>
          <w:rFonts w:asciiTheme="majorHAnsi" w:hAnsiTheme="majorHAnsi" w:cstheme="majorHAnsi"/>
          <w:color w:val="FF0000"/>
        </w:rPr>
        <w:t xml:space="preserve"> confidently </w:t>
      </w:r>
      <w:r w:rsidRPr="00E84048">
        <w:rPr>
          <w:rStyle w:val="StyleUnderline"/>
          <w:rFonts w:asciiTheme="majorHAnsi" w:hAnsiTheme="majorHAnsi" w:cstheme="majorHAnsi"/>
          <w:color w:val="FF0000"/>
          <w:highlight w:val="green"/>
        </w:rPr>
        <w:t>predict that</w:t>
      </w:r>
      <w:r w:rsidRPr="00E84048">
        <w:rPr>
          <w:rStyle w:val="StyleUnderline"/>
          <w:rFonts w:asciiTheme="majorHAnsi" w:hAnsiTheme="majorHAnsi" w:cstheme="majorHAnsi"/>
          <w:color w:val="FF0000"/>
        </w:rPr>
        <w:t xml:space="preserve"> this </w:t>
      </w:r>
      <w:r w:rsidRPr="00E84048">
        <w:rPr>
          <w:rStyle w:val="Emphasis"/>
          <w:rFonts w:asciiTheme="majorHAnsi" w:hAnsiTheme="majorHAnsi" w:cstheme="majorHAnsi"/>
          <w:color w:val="FF0000"/>
          <w:highlight w:val="green"/>
        </w:rPr>
        <w:t>progress would endure amid escalating geopolitical competition</w:t>
      </w:r>
      <w:r w:rsidRPr="00E84048">
        <w:rPr>
          <w:rStyle w:val="Emphasis"/>
          <w:rFonts w:asciiTheme="majorHAnsi" w:hAnsiTheme="majorHAnsi" w:cstheme="majorHAnsi"/>
          <w:color w:val="FF0000"/>
        </w:rPr>
        <w:t xml:space="preserve"> in regions of enormous importance to the world economy. </w:t>
      </w:r>
      <w:r w:rsidRPr="00E84048">
        <w:rPr>
          <w:rFonts w:asciiTheme="majorHAnsi" w:hAnsiTheme="majorHAnsi" w:cstheme="majorHAnsi"/>
          <w:color w:val="FF0000"/>
          <w:sz w:val="16"/>
        </w:rPr>
        <w:t xml:space="preserve">Perhaps </w:t>
      </w:r>
      <w:r w:rsidRPr="00E84048">
        <w:rPr>
          <w:rStyle w:val="StyleUnderline"/>
          <w:rFonts w:asciiTheme="majorHAnsi" w:hAnsiTheme="majorHAnsi" w:cstheme="majorHAnsi"/>
          <w:color w:val="FF0000"/>
        </w:rPr>
        <w:t>the greatest risk that a strategy of offshore balancing would run</w:t>
      </w:r>
      <w:r w:rsidRPr="00E84048">
        <w:rPr>
          <w:rFonts w:asciiTheme="majorHAnsi" w:hAnsiTheme="majorHAnsi" w:cstheme="majorHAnsi"/>
          <w:color w:val="FF0000"/>
          <w:sz w:val="16"/>
        </w:rPr>
        <w:t xml:space="preserve">, of course, </w:t>
      </w:r>
      <w:r w:rsidRPr="00E84048">
        <w:rPr>
          <w:rStyle w:val="Emphasis"/>
          <w:rFonts w:asciiTheme="majorHAnsi" w:hAnsiTheme="majorHAnsi" w:cstheme="majorHAnsi"/>
          <w:color w:val="FF0000"/>
        </w:rPr>
        <w:t>is that a key region might not be able to maintain its own balance following U.S. retrenchment</w:t>
      </w:r>
      <w:r w:rsidRPr="00E84048">
        <w:rPr>
          <w:rFonts w:asciiTheme="majorHAnsi" w:hAnsiTheme="majorHAnsi" w:cstheme="majorHAnsi"/>
          <w:color w:val="FF0000"/>
          <w:sz w:val="16"/>
        </w:rPr>
        <w:t xml:space="preserve">. That prospect might have seemed far-fetched in the early post-Cold War era, and it remains unlikely in the immediate future. But </w:t>
      </w:r>
      <w:r w:rsidRPr="00E84048">
        <w:rPr>
          <w:rStyle w:val="Emphasis"/>
          <w:rFonts w:asciiTheme="majorHAnsi" w:hAnsiTheme="majorHAnsi" w:cstheme="majorHAnsi"/>
          <w:color w:val="FF0000"/>
          <w:highlight w:val="green"/>
        </w:rPr>
        <w:t>in East Asia</w:t>
      </w:r>
      <w:r w:rsidRPr="00E84048">
        <w:rPr>
          <w:rStyle w:val="Emphasis"/>
          <w:rFonts w:asciiTheme="majorHAnsi" w:hAnsiTheme="majorHAnsi" w:cstheme="majorHAnsi"/>
          <w:color w:val="FF0000"/>
        </w:rPr>
        <w:t xml:space="preserve"> particularly, </w:t>
      </w:r>
      <w:r w:rsidRPr="00E84048">
        <w:rPr>
          <w:rStyle w:val="StyleUnderline"/>
          <w:rFonts w:asciiTheme="majorHAnsi" w:hAnsiTheme="majorHAnsi" w:cstheme="majorHAnsi"/>
          <w:color w:val="FF0000"/>
        </w:rPr>
        <w:t xml:space="preserve">the rise and growing </w:t>
      </w:r>
      <w:r w:rsidRPr="00E84048">
        <w:rPr>
          <w:rStyle w:val="StyleUnderline"/>
          <w:rFonts w:asciiTheme="majorHAnsi" w:hAnsiTheme="majorHAnsi" w:cstheme="majorHAnsi"/>
          <w:color w:val="FF0000"/>
          <w:highlight w:val="green"/>
        </w:rPr>
        <w:t>assertiveness of China has highlighted the</w:t>
      </w:r>
      <w:r w:rsidRPr="00E84048">
        <w:rPr>
          <w:rStyle w:val="StyleUnderline"/>
          <w:rFonts w:asciiTheme="majorHAnsi" w:hAnsiTheme="majorHAnsi" w:cstheme="majorHAnsi"/>
          <w:color w:val="FF0000"/>
        </w:rPr>
        <w:t xml:space="preserve"> medium- to long-term </w:t>
      </w:r>
      <w:r w:rsidRPr="00E84048">
        <w:rPr>
          <w:rStyle w:val="StyleUnderline"/>
          <w:rFonts w:asciiTheme="majorHAnsi" w:hAnsiTheme="majorHAnsi" w:cstheme="majorHAnsi"/>
          <w:color w:val="FF0000"/>
          <w:highlight w:val="green"/>
        </w:rPr>
        <w:t>danger that a hostile power could</w:t>
      </w:r>
      <w:r w:rsidRPr="00E84048">
        <w:rPr>
          <w:rStyle w:val="StyleUnderline"/>
          <w:rFonts w:asciiTheme="majorHAnsi" w:hAnsiTheme="majorHAnsi" w:cstheme="majorHAnsi"/>
          <w:color w:val="FF0000"/>
        </w:rPr>
        <w:t xml:space="preserve"> in fact</w:t>
      </w:r>
      <w:r w:rsidRPr="00E84048">
        <w:rPr>
          <w:rStyle w:val="Emphasis"/>
          <w:rFonts w:asciiTheme="majorHAnsi" w:hAnsiTheme="majorHAnsi" w:cstheme="majorHAnsi"/>
          <w:color w:val="FF0000"/>
        </w:rPr>
        <w:t xml:space="preserve"> </w:t>
      </w:r>
      <w:r w:rsidRPr="00E84048">
        <w:rPr>
          <w:rStyle w:val="Emphasis"/>
          <w:rFonts w:asciiTheme="majorHAnsi" w:hAnsiTheme="majorHAnsi" w:cstheme="majorHAnsi"/>
          <w:color w:val="FF0000"/>
          <w:highlight w:val="green"/>
        </w:rPr>
        <w:t>gain regional primacy</w:t>
      </w:r>
      <w:r w:rsidRPr="00E84048">
        <w:rPr>
          <w:rFonts w:asciiTheme="majorHAnsi" w:hAnsiTheme="majorHAnsi" w:cstheme="majorHAnsi"/>
          <w:color w:val="FF0000"/>
          <w:sz w:val="16"/>
        </w:rPr>
        <w:t xml:space="preserve">. </w:t>
      </w:r>
      <w:r w:rsidRPr="00E84048">
        <w:rPr>
          <w:rStyle w:val="StyleUnderline"/>
          <w:rFonts w:asciiTheme="majorHAnsi" w:hAnsiTheme="majorHAnsi" w:cstheme="majorHAnsi"/>
          <w:color w:val="FF0000"/>
        </w:rPr>
        <w:t>If China’s economy continues to grow rapidly</w:t>
      </w:r>
      <w:r w:rsidRPr="00E84048">
        <w:rPr>
          <w:rFonts w:asciiTheme="majorHAnsi" w:hAnsiTheme="majorHAnsi" w:cstheme="majorHAnsi"/>
          <w:color w:val="FF0000"/>
          <w:sz w:val="16"/>
        </w:rPr>
        <w:t xml:space="preserve">, and if Beijing continues to increase military spending by 10 percent or more each year, </w:t>
      </w:r>
      <w:r w:rsidRPr="00E84048">
        <w:rPr>
          <w:rStyle w:val="StyleUnderline"/>
          <w:rFonts w:asciiTheme="majorHAnsi" w:hAnsiTheme="majorHAnsi" w:cstheme="majorHAnsi"/>
          <w:color w:val="FF0000"/>
        </w:rPr>
        <w:t xml:space="preserve">then its </w:t>
      </w:r>
      <w:r w:rsidRPr="00E84048">
        <w:rPr>
          <w:rStyle w:val="StyleUnderline"/>
          <w:rFonts w:asciiTheme="majorHAnsi" w:hAnsiTheme="majorHAnsi" w:cstheme="majorHAnsi"/>
          <w:color w:val="FF0000"/>
          <w:highlight w:val="green"/>
        </w:rPr>
        <w:t>neighbors will</w:t>
      </w:r>
      <w:r w:rsidRPr="00E84048">
        <w:rPr>
          <w:rStyle w:val="StyleUnderline"/>
          <w:rFonts w:asciiTheme="majorHAnsi" w:hAnsiTheme="majorHAnsi" w:cstheme="majorHAnsi"/>
          <w:color w:val="FF0000"/>
        </w:rPr>
        <w:t xml:space="preserve"> ultimately </w:t>
      </w:r>
      <w:r w:rsidRPr="00E84048">
        <w:rPr>
          <w:rStyle w:val="StyleUnderline"/>
          <w:rFonts w:asciiTheme="majorHAnsi" w:hAnsiTheme="majorHAnsi" w:cstheme="majorHAnsi"/>
          <w:color w:val="FF0000"/>
          <w:highlight w:val="green"/>
        </w:rPr>
        <w:t xml:space="preserve">face grave challenges in containing Chinese power </w:t>
      </w:r>
      <w:r w:rsidRPr="00E84048">
        <w:rPr>
          <w:rStyle w:val="Emphasis"/>
          <w:rFonts w:asciiTheme="majorHAnsi" w:hAnsiTheme="majorHAnsi" w:cstheme="majorHAnsi"/>
          <w:color w:val="FF0000"/>
          <w:highlight w:val="green"/>
        </w:rPr>
        <w:t xml:space="preserve">even if they join forces </w:t>
      </w:r>
      <w:r w:rsidRPr="00E84048">
        <w:rPr>
          <w:rStyle w:val="Emphasis"/>
          <w:rFonts w:asciiTheme="majorHAnsi" w:hAnsiTheme="majorHAnsi" w:cstheme="majorHAnsi"/>
          <w:color w:val="FF0000"/>
        </w:rPr>
        <w:t>in that endeavor</w:t>
      </w:r>
      <w:r w:rsidRPr="00E84048">
        <w:rPr>
          <w:rFonts w:asciiTheme="majorHAnsi" w:hAnsiTheme="majorHAnsi" w:cstheme="majorHAnsi"/>
          <w:color w:val="FF0000"/>
          <w:sz w:val="16"/>
        </w:rPr>
        <w:t xml:space="preserve">. This possibility, ironically, is one to which leading advocates of retrenchment have been attuned. “The United States will have to play a key role in countering China,” </w:t>
      </w:r>
      <w:proofErr w:type="spellStart"/>
      <w:r w:rsidRPr="00E84048">
        <w:rPr>
          <w:rFonts w:asciiTheme="majorHAnsi" w:hAnsiTheme="majorHAnsi" w:cstheme="majorHAnsi"/>
          <w:color w:val="FF0000"/>
          <w:sz w:val="16"/>
        </w:rPr>
        <w:t>Mearshimer</w:t>
      </w:r>
      <w:proofErr w:type="spellEnd"/>
      <w:r w:rsidRPr="00E84048">
        <w:rPr>
          <w:rFonts w:asciiTheme="majorHAnsi" w:hAnsiTheme="majorHAnsi" w:cstheme="majorHAnsi"/>
          <w:color w:val="FF0000"/>
          <w:sz w:val="16"/>
        </w:rPr>
        <w:t xml:space="preserve"> writes, “because its Asian neighbors are not strong enough to do it by themselves.”48 </w:t>
      </w:r>
      <w:r w:rsidRPr="00E84048">
        <w:rPr>
          <w:rFonts w:asciiTheme="majorHAnsi" w:hAnsiTheme="majorHAnsi" w:cstheme="majorHAnsi"/>
          <w:color w:val="FF0000"/>
          <w:sz w:val="14"/>
        </w:rPr>
        <w:t xml:space="preserve">If this is true, however, then </w:t>
      </w:r>
      <w:r w:rsidRPr="00E84048">
        <w:rPr>
          <w:rStyle w:val="Emphasis"/>
          <w:rFonts w:asciiTheme="majorHAnsi" w:hAnsiTheme="majorHAnsi" w:cstheme="majorHAnsi"/>
          <w:color w:val="FF0000"/>
          <w:highlight w:val="green"/>
        </w:rPr>
        <w:t>offshore balancing</w:t>
      </w:r>
      <w:r w:rsidRPr="00E84048">
        <w:rPr>
          <w:rStyle w:val="Emphasis"/>
          <w:rFonts w:asciiTheme="majorHAnsi" w:hAnsiTheme="majorHAnsi" w:cstheme="majorHAnsi"/>
          <w:color w:val="FF0000"/>
        </w:rPr>
        <w:t xml:space="preserve"> becomes a dangerous and potentially self-defeating strategy</w:t>
      </w:r>
      <w:r w:rsidRPr="00E84048">
        <w:rPr>
          <w:rFonts w:asciiTheme="majorHAnsi" w:hAnsiTheme="majorHAnsi" w:cstheme="majorHAnsi"/>
          <w:color w:val="FF0000"/>
          <w:sz w:val="14"/>
        </w:rPr>
        <w:t xml:space="preserve">. As mentioned above, </w:t>
      </w:r>
      <w:r w:rsidRPr="00E84048">
        <w:rPr>
          <w:rStyle w:val="StyleUnderline"/>
          <w:rFonts w:asciiTheme="majorHAnsi" w:hAnsiTheme="majorHAnsi" w:cstheme="majorHAnsi"/>
          <w:color w:val="FF0000"/>
        </w:rPr>
        <w:t xml:space="preserve">it </w:t>
      </w:r>
      <w:r w:rsidRPr="00E84048">
        <w:rPr>
          <w:rStyle w:val="StyleUnderline"/>
          <w:rFonts w:asciiTheme="majorHAnsi" w:hAnsiTheme="majorHAnsi" w:cstheme="majorHAnsi"/>
          <w:color w:val="FF0000"/>
          <w:highlight w:val="green"/>
        </w:rPr>
        <w:t xml:space="preserve">could lead countries like Japan and South Korea to </w:t>
      </w:r>
      <w:r w:rsidRPr="00E84048">
        <w:rPr>
          <w:rStyle w:val="Emphasis"/>
          <w:rFonts w:asciiTheme="majorHAnsi" w:hAnsiTheme="majorHAnsi" w:cstheme="majorHAnsi"/>
          <w:color w:val="FF0000"/>
          <w:highlight w:val="green"/>
        </w:rPr>
        <w:t>seek nuclear weapons</w:t>
      </w:r>
      <w:r w:rsidRPr="00E84048">
        <w:rPr>
          <w:rFonts w:asciiTheme="majorHAnsi" w:hAnsiTheme="majorHAnsi" w:cstheme="majorHAnsi"/>
          <w:color w:val="FF0000"/>
          <w:sz w:val="14"/>
        </w:rPr>
        <w:t xml:space="preserve">, thereby </w:t>
      </w:r>
      <w:r w:rsidRPr="00E84048">
        <w:rPr>
          <w:rStyle w:val="StyleUnderline"/>
          <w:rFonts w:asciiTheme="majorHAnsi" w:hAnsiTheme="majorHAnsi" w:cstheme="majorHAnsi"/>
          <w:color w:val="FF0000"/>
          <w:highlight w:val="green"/>
        </w:rPr>
        <w:t>stoking arms races and elevating regional tensions</w:t>
      </w:r>
      <w:r w:rsidRPr="00E84048">
        <w:rPr>
          <w:rFonts w:asciiTheme="majorHAnsi" w:hAnsiTheme="majorHAnsi" w:cstheme="majorHAnsi"/>
          <w:color w:val="FF0000"/>
          <w:sz w:val="14"/>
        </w:rPr>
        <w:t xml:space="preserve">. Alternatively, and perhaps more worryingly, </w:t>
      </w:r>
      <w:r w:rsidRPr="00E84048">
        <w:rPr>
          <w:rStyle w:val="StyleUnderline"/>
          <w:rFonts w:asciiTheme="majorHAnsi" w:hAnsiTheme="majorHAnsi" w:cstheme="majorHAnsi"/>
          <w:color w:val="FF0000"/>
        </w:rPr>
        <w:t xml:space="preserve">it might encourage the scenario that offshore balancers seek to avoid, by easing China’s </w:t>
      </w:r>
      <w:r w:rsidRPr="00E84048">
        <w:rPr>
          <w:rStyle w:val="Emphasis"/>
          <w:rFonts w:asciiTheme="majorHAnsi" w:hAnsiTheme="majorHAnsi" w:cstheme="majorHAnsi"/>
          <w:color w:val="FF0000"/>
        </w:rPr>
        <w:t>ascent to regional hegemony.</w:t>
      </w:r>
      <w:r w:rsidRPr="00E84048">
        <w:rPr>
          <w:rFonts w:asciiTheme="majorHAnsi" w:hAnsiTheme="majorHAnsi" w:cstheme="majorHAnsi"/>
          <w:color w:val="FF0000"/>
          <w:sz w:val="14"/>
        </w:rPr>
        <w:t xml:space="preserve"> As Robert Gilpin has written, “</w:t>
      </w:r>
      <w:r w:rsidRPr="00E84048">
        <w:rPr>
          <w:rStyle w:val="StyleUnderline"/>
          <w:rFonts w:asciiTheme="majorHAnsi" w:hAnsiTheme="majorHAnsi" w:cstheme="majorHAnsi"/>
          <w:color w:val="FF0000"/>
        </w:rPr>
        <w:t xml:space="preserve">Retrenchment by its very nature is </w:t>
      </w:r>
      <w:r w:rsidRPr="00E84048">
        <w:rPr>
          <w:rStyle w:val="Emphasis"/>
          <w:rFonts w:asciiTheme="majorHAnsi" w:hAnsiTheme="majorHAnsi" w:cstheme="majorHAnsi"/>
          <w:color w:val="FF0000"/>
        </w:rPr>
        <w:t>an indication of relative weakness</w:t>
      </w:r>
      <w:r w:rsidRPr="00E84048">
        <w:rPr>
          <w:rStyle w:val="StyleUnderline"/>
          <w:rFonts w:asciiTheme="majorHAnsi" w:hAnsiTheme="majorHAnsi" w:cstheme="majorHAnsi"/>
          <w:color w:val="FF0000"/>
        </w:rPr>
        <w:t xml:space="preserve"> and </w:t>
      </w:r>
      <w:r w:rsidRPr="00E84048">
        <w:rPr>
          <w:rStyle w:val="Emphasis"/>
          <w:rFonts w:asciiTheme="majorHAnsi" w:hAnsiTheme="majorHAnsi" w:cstheme="majorHAnsi"/>
          <w:color w:val="FF0000"/>
        </w:rPr>
        <w:t>declining power</w:t>
      </w:r>
      <w:r w:rsidRPr="00E84048">
        <w:rPr>
          <w:rStyle w:val="StyleUnderline"/>
          <w:rFonts w:asciiTheme="majorHAnsi" w:hAnsiTheme="majorHAnsi" w:cstheme="majorHAnsi"/>
          <w:color w:val="FF0000"/>
        </w:rPr>
        <w:t xml:space="preserve">, and thus </w:t>
      </w:r>
      <w:r w:rsidRPr="00E84048">
        <w:rPr>
          <w:rStyle w:val="StyleUnderline"/>
          <w:rFonts w:asciiTheme="majorHAnsi" w:hAnsiTheme="majorHAnsi" w:cstheme="majorHAnsi"/>
          <w:color w:val="FF0000"/>
          <w:highlight w:val="green"/>
        </w:rPr>
        <w:t xml:space="preserve">retrenchment can have a </w:t>
      </w:r>
      <w:r w:rsidRPr="00E84048">
        <w:rPr>
          <w:rStyle w:val="Emphasis"/>
          <w:rFonts w:asciiTheme="majorHAnsi" w:hAnsiTheme="majorHAnsi" w:cstheme="majorHAnsi"/>
          <w:color w:val="FF0000"/>
          <w:highlight w:val="green"/>
        </w:rPr>
        <w:t>deteriorating effect on relations with allies and rivals</w:t>
      </w:r>
      <w:r w:rsidRPr="00E84048">
        <w:rPr>
          <w:rFonts w:asciiTheme="majorHAnsi" w:hAnsiTheme="majorHAnsi" w:cstheme="majorHAnsi"/>
          <w:color w:val="FF0000"/>
          <w:sz w:val="14"/>
        </w:rPr>
        <w:t>.”</w:t>
      </w:r>
      <w:r w:rsidRPr="00E84048">
        <w:rPr>
          <w:rStyle w:val="StyleUnderline"/>
          <w:rFonts w:asciiTheme="majorHAnsi" w:hAnsiTheme="majorHAnsi" w:cstheme="majorHAnsi"/>
          <w:color w:val="FF0000"/>
        </w:rPr>
        <w:t xml:space="preserve">49 In East Asia today, U.S. allies rely on U.S. reassurance to navigate increasingly fraught relationships with a more assertive China precisely </w:t>
      </w:r>
      <w:r w:rsidRPr="00E84048">
        <w:rPr>
          <w:rStyle w:val="Emphasis"/>
          <w:rFonts w:asciiTheme="majorHAnsi" w:hAnsiTheme="majorHAnsi" w:cstheme="majorHAnsi"/>
          <w:color w:val="FF0000"/>
        </w:rPr>
        <w:t>because they understand that they will have great trouble balancing Beijing on their own</w:t>
      </w:r>
      <w:r w:rsidRPr="00E84048">
        <w:rPr>
          <w:rFonts w:asciiTheme="majorHAnsi" w:hAnsiTheme="majorHAnsi" w:cstheme="majorHAnsi"/>
          <w:color w:val="FF0000"/>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27266549" w14:textId="77777777" w:rsidR="008624BF" w:rsidRPr="00F71695" w:rsidRDefault="008624BF" w:rsidP="008624BF">
      <w:pPr>
        <w:rPr>
          <w:rFonts w:asciiTheme="majorHAnsi" w:hAnsiTheme="majorHAnsi" w:cstheme="majorHAnsi"/>
        </w:rPr>
      </w:pPr>
    </w:p>
    <w:p w14:paraId="070866FB" w14:textId="77777777" w:rsidR="008624BF" w:rsidRPr="00F71695" w:rsidRDefault="008624BF" w:rsidP="008624BF">
      <w:pPr>
        <w:rPr>
          <w:rFonts w:asciiTheme="majorHAnsi" w:hAnsiTheme="majorHAnsi" w:cstheme="majorHAnsi"/>
          <w:sz w:val="14"/>
        </w:rPr>
      </w:pPr>
    </w:p>
    <w:p w14:paraId="68636D45" w14:textId="77777777" w:rsidR="008624BF" w:rsidRPr="00F71695" w:rsidRDefault="008624BF" w:rsidP="008624BF">
      <w:pPr>
        <w:rPr>
          <w:rFonts w:asciiTheme="majorHAnsi" w:hAnsiTheme="majorHAnsi" w:cstheme="majorHAnsi"/>
        </w:rPr>
      </w:pPr>
    </w:p>
    <w:p w14:paraId="358954A4" w14:textId="77777777" w:rsidR="008624BF" w:rsidRPr="00F71695" w:rsidRDefault="008624BF" w:rsidP="008624BF">
      <w:pPr>
        <w:pStyle w:val="Heading3"/>
        <w:rPr>
          <w:rFonts w:asciiTheme="majorHAnsi" w:hAnsiTheme="majorHAnsi" w:cstheme="majorHAnsi"/>
        </w:rPr>
      </w:pPr>
      <w:r w:rsidRPr="00F71695">
        <w:rPr>
          <w:rFonts w:asciiTheme="majorHAnsi" w:hAnsiTheme="majorHAnsi" w:cstheme="majorHAnsi"/>
        </w:rPr>
        <w:lastRenderedPageBreak/>
        <w:t>Advocacy</w:t>
      </w:r>
    </w:p>
    <w:p w14:paraId="7080F22A"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1DD72641" w14:textId="77777777" w:rsidR="008624BF" w:rsidRPr="00F71695" w:rsidRDefault="008624BF" w:rsidP="008624BF">
      <w:pPr>
        <w:rPr>
          <w:rFonts w:asciiTheme="majorHAnsi" w:hAnsiTheme="majorHAnsi" w:cstheme="majorHAnsi"/>
          <w:sz w:val="16"/>
        </w:rPr>
      </w:pPr>
    </w:p>
    <w:p w14:paraId="61E33BCA"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I’ll defend enforcement through modelling the NLRA. Bondi 95</w:t>
      </w:r>
    </w:p>
    <w:p w14:paraId="6579ACB7" w14:textId="77777777" w:rsidR="008624BF" w:rsidRPr="00F71695" w:rsidRDefault="008624BF" w:rsidP="008624BF">
      <w:pPr>
        <w:rPr>
          <w:rFonts w:asciiTheme="majorHAnsi" w:hAnsiTheme="majorHAnsi" w:cstheme="majorHAnsi"/>
        </w:rPr>
      </w:pPr>
      <w:r w:rsidRPr="00F71695">
        <w:rPr>
          <w:rFonts w:asciiTheme="majorHAnsi" w:hAnsiTheme="majorHAnsi" w:cstheme="majorHAnsi"/>
        </w:rPr>
        <w:t xml:space="preserve">Victor Bondi , 1995, "American Decades: 1940-1949," </w:t>
      </w:r>
      <w:hyperlink r:id="rId16" w:history="1">
        <w:r w:rsidRPr="00F71695">
          <w:rPr>
            <w:rStyle w:val="Hyperlink"/>
            <w:rFonts w:asciiTheme="majorHAnsi" w:hAnsiTheme="majorHAnsi" w:cstheme="majorHAnsi"/>
          </w:rPr>
          <w:t>https://www.cengage.com/search/productOverview.do?N=197+4294921854+4294916915+4294904579&amp;amp;Ntk=P_EPI&amp;amp;Ntt=15051676421114137871909840985170930831&amp;amp;Ntx=mode%2Bmatchallpartial</w:t>
        </w:r>
      </w:hyperlink>
    </w:p>
    <w:p w14:paraId="07E3DDBF" w14:textId="77777777" w:rsidR="008624BF" w:rsidRPr="00F71695" w:rsidRDefault="008624BF" w:rsidP="008624BF">
      <w:pPr>
        <w:rPr>
          <w:rFonts w:asciiTheme="majorHAnsi" w:hAnsiTheme="majorHAnsi" w:cstheme="majorHAnsi"/>
          <w:sz w:val="16"/>
        </w:rPr>
      </w:pPr>
      <w:proofErr w:type="spellStart"/>
      <w:r w:rsidRPr="00F71695">
        <w:rPr>
          <w:rFonts w:asciiTheme="majorHAnsi" w:hAnsiTheme="majorHAnsi" w:cstheme="majorHAnsi"/>
          <w:sz w:val="16"/>
        </w:rPr>
        <w:t>Durin</w:t>
      </w:r>
      <w:proofErr w:type="spellEnd"/>
      <w:r w:rsidRPr="00F71695">
        <w:rPr>
          <w:rFonts w:asciiTheme="majorHAnsi" w:hAnsiTheme="majorHAnsi" w:cstheme="majorHAnsi"/>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F71695">
        <w:rPr>
          <w:rFonts w:asciiTheme="majorHAnsi" w:hAnsiTheme="majorHAnsi" w:cstheme="majorHAnsi"/>
          <w:highlight w:val="yellow"/>
          <w:u w:val="single"/>
        </w:rPr>
        <w:t>Congress</w:t>
      </w:r>
      <w:r w:rsidRPr="00F71695">
        <w:rPr>
          <w:rFonts w:asciiTheme="majorHAnsi" w:hAnsiTheme="majorHAnsi" w:cstheme="majorHAnsi"/>
          <w:u w:val="single"/>
        </w:rPr>
        <w:t xml:space="preserve"> passed the Taft-Hartley Act over the veto of President Harry S Truman, reducing or eliminating many labor union advantages provided for in the</w:t>
      </w:r>
      <w:r w:rsidRPr="00F71695">
        <w:rPr>
          <w:rFonts w:asciiTheme="majorHAnsi" w:hAnsiTheme="majorHAnsi" w:cstheme="majorHAnsi"/>
          <w:b/>
          <w:highlight w:val="yellow"/>
          <w:u w:val="single"/>
        </w:rPr>
        <w:t xml:space="preserve"> N</w:t>
      </w:r>
      <w:r w:rsidRPr="00F71695">
        <w:rPr>
          <w:rFonts w:asciiTheme="majorHAnsi" w:hAnsiTheme="majorHAnsi" w:cstheme="majorHAnsi"/>
          <w:b/>
          <w:u w:val="single"/>
        </w:rPr>
        <w:t xml:space="preserve">ational </w:t>
      </w:r>
      <w:r w:rsidRPr="00F71695">
        <w:rPr>
          <w:rFonts w:asciiTheme="majorHAnsi" w:hAnsiTheme="majorHAnsi" w:cstheme="majorHAnsi"/>
          <w:b/>
          <w:highlight w:val="yellow"/>
          <w:u w:val="single"/>
        </w:rPr>
        <w:t>L</w:t>
      </w:r>
      <w:r w:rsidRPr="00F71695">
        <w:rPr>
          <w:rFonts w:asciiTheme="majorHAnsi" w:hAnsiTheme="majorHAnsi" w:cstheme="majorHAnsi"/>
          <w:b/>
          <w:u w:val="single"/>
        </w:rPr>
        <w:t xml:space="preserve">abor </w:t>
      </w:r>
      <w:r w:rsidRPr="00F71695">
        <w:rPr>
          <w:rFonts w:asciiTheme="majorHAnsi" w:hAnsiTheme="majorHAnsi" w:cstheme="majorHAnsi"/>
          <w:b/>
          <w:highlight w:val="yellow"/>
          <w:u w:val="single"/>
        </w:rPr>
        <w:t>R</w:t>
      </w:r>
      <w:r w:rsidRPr="00F71695">
        <w:rPr>
          <w:rFonts w:asciiTheme="majorHAnsi" w:hAnsiTheme="majorHAnsi" w:cstheme="majorHAnsi"/>
          <w:b/>
          <w:u w:val="single"/>
        </w:rPr>
        <w:t xml:space="preserve">elations </w:t>
      </w:r>
      <w:r w:rsidRPr="00F71695">
        <w:rPr>
          <w:rFonts w:asciiTheme="majorHAnsi" w:hAnsiTheme="majorHAnsi" w:cstheme="majorHAnsi"/>
          <w:b/>
          <w:highlight w:val="yellow"/>
          <w:u w:val="single"/>
        </w:rPr>
        <w:t>A</w:t>
      </w:r>
      <w:r w:rsidRPr="00F71695">
        <w:rPr>
          <w:rFonts w:asciiTheme="majorHAnsi" w:hAnsiTheme="majorHAnsi" w:cstheme="majorHAnsi"/>
          <w:b/>
          <w:u w:val="single"/>
        </w:rPr>
        <w:t xml:space="preserve">ct </w:t>
      </w:r>
      <w:r w:rsidRPr="00F71695">
        <w:rPr>
          <w:rFonts w:asciiTheme="majorHAnsi" w:hAnsiTheme="majorHAnsi" w:cstheme="majorHAnsi"/>
          <w:b/>
          <w:highlight w:val="yellow"/>
          <w:u w:val="single"/>
        </w:rPr>
        <w:t>of 1935</w:t>
      </w:r>
      <w:r w:rsidRPr="00F71695">
        <w:rPr>
          <w:rFonts w:asciiTheme="majorHAnsi" w:hAnsiTheme="majorHAnsi" w:cstheme="majorHAnsi"/>
          <w:sz w:val="16"/>
        </w:rPr>
        <w:t xml:space="preserve">. These </w:t>
      </w:r>
      <w:r w:rsidRPr="00F71695">
        <w:rPr>
          <w:rFonts w:asciiTheme="majorHAnsi" w:hAnsiTheme="majorHAnsi" w:cstheme="majorHAnsi"/>
          <w:b/>
          <w:highlight w:val="yellow"/>
          <w:u w:val="single"/>
        </w:rPr>
        <w:t>included</w:t>
      </w:r>
      <w:r w:rsidRPr="00F71695">
        <w:rPr>
          <w:rFonts w:asciiTheme="majorHAnsi" w:hAnsiTheme="majorHAnsi" w:cstheme="majorHAnsi"/>
          <w:sz w:val="16"/>
        </w:rPr>
        <w:t xml:space="preserve"> the unconditional closed shop; the checkoff system, which enabled unions to collect dues from all employed members; the </w:t>
      </w:r>
      <w:r w:rsidRPr="00F71695">
        <w:rPr>
          <w:rFonts w:asciiTheme="majorHAnsi" w:hAnsiTheme="majorHAnsi" w:cstheme="majorHAnsi"/>
          <w:b/>
          <w:highlight w:val="yellow"/>
          <w:u w:val="single"/>
        </w:rPr>
        <w:t>unconditional right to strike at any time;</w:t>
      </w:r>
      <w:r w:rsidRPr="00F71695">
        <w:rPr>
          <w:rFonts w:asciiTheme="majorHAnsi" w:hAnsiTheme="majorHAnsi" w:cstheme="majorHAnsi"/>
          <w:sz w:val="16"/>
        </w:rPr>
        <w:t xml:space="preserve"> and immunity from employer lawsuits over breaches of contract and strike damages.</w:t>
      </w:r>
    </w:p>
    <w:p w14:paraId="4BBEA621"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The Unconditional Right to Strike is defined in the NLRA as,</w:t>
      </w:r>
    </w:p>
    <w:p w14:paraId="6BF80D3D" w14:textId="29FB431A" w:rsidR="008624BF" w:rsidRPr="00F71695" w:rsidRDefault="008C201B" w:rsidP="008624BF">
      <w:pPr>
        <w:rPr>
          <w:rFonts w:asciiTheme="majorHAnsi" w:hAnsiTheme="majorHAnsi" w:cstheme="majorHAnsi"/>
        </w:rPr>
      </w:pPr>
      <w:hyperlink r:id="rId17" w:tooltip="Home" w:history="1">
        <w:r w:rsidR="008624BF" w:rsidRPr="00F71695">
          <w:rPr>
            <w:rStyle w:val="Hyperlink"/>
            <w:rFonts w:asciiTheme="majorHAnsi" w:hAnsiTheme="majorHAnsi" w:cstheme="majorHAnsi"/>
          </w:rPr>
          <w:t>National Labor Relations Board</w:t>
        </w:r>
      </w:hyperlink>
      <w:r w:rsidR="008624BF" w:rsidRPr="00F71695">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w:t>
      </w:r>
      <w:r w:rsidR="00F71695">
        <w:rPr>
          <w:rFonts w:asciiTheme="majorHAnsi" w:hAnsiTheme="majorHAnsi" w:cstheme="majorHAnsi"/>
        </w:rPr>
        <w:t xml:space="preserve">LRA </w:t>
      </w:r>
      <w:r w:rsidR="008624BF" w:rsidRPr="00F71695">
        <w:rPr>
          <w:rFonts w:asciiTheme="majorHAnsi" w:hAnsiTheme="majorHAnsi" w:cstheme="majorHAnsi"/>
        </w:rPr>
        <w:t>https://www.nlrb.gov/about-nlrb/rights-we-protect/your-rights/nlra-and-the-right-to-strike</w:t>
      </w:r>
    </w:p>
    <w:p w14:paraId="2620C16B" w14:textId="77777777" w:rsidR="008624BF" w:rsidRPr="00F71695" w:rsidRDefault="008624BF" w:rsidP="008624BF">
      <w:pPr>
        <w:rPr>
          <w:rFonts w:asciiTheme="majorHAnsi" w:hAnsiTheme="majorHAnsi" w:cstheme="majorHAnsi"/>
          <w:sz w:val="16"/>
        </w:rPr>
      </w:pPr>
      <w:r w:rsidRPr="00F71695">
        <w:rPr>
          <w:rFonts w:asciiTheme="majorHAnsi" w:hAnsiTheme="majorHAnsi" w:cstheme="majorHAnsi"/>
          <w:sz w:val="16"/>
        </w:rPr>
        <w:t xml:space="preserve">NLRA and the Right to Strike </w:t>
      </w:r>
      <w:proofErr w:type="gramStart"/>
      <w:r w:rsidRPr="00F71695">
        <w:rPr>
          <w:rFonts w:asciiTheme="majorHAnsi" w:hAnsiTheme="majorHAnsi" w:cstheme="majorHAnsi"/>
          <w:sz w:val="16"/>
        </w:rPr>
        <w:t>The</w:t>
      </w:r>
      <w:proofErr w:type="gramEnd"/>
      <w:r w:rsidRPr="00F71695">
        <w:rPr>
          <w:rFonts w:asciiTheme="majorHAnsi" w:hAnsiTheme="majorHAnsi" w:cstheme="majorHAnsi"/>
          <w:sz w:val="16"/>
        </w:rPr>
        <w:t xml:space="preserve"> Right to Strike. Section 7 of the Act states in part, “Employees shall have the right. . . </w:t>
      </w:r>
      <w:r w:rsidRPr="00F71695">
        <w:rPr>
          <w:rFonts w:asciiTheme="majorHAnsi" w:hAnsiTheme="majorHAnsi" w:cstheme="majorHAnsi"/>
          <w:highlight w:val="yellow"/>
          <w:u w:val="single"/>
        </w:rPr>
        <w:t>to engage in</w:t>
      </w:r>
      <w:r w:rsidRPr="00F71695">
        <w:rPr>
          <w:rFonts w:asciiTheme="majorHAnsi" w:hAnsiTheme="majorHAnsi" w:cstheme="majorHAnsi"/>
          <w:u w:val="single"/>
        </w:rPr>
        <w:t xml:space="preserve"> other </w:t>
      </w:r>
      <w:r w:rsidRPr="00F71695">
        <w:rPr>
          <w:rFonts w:asciiTheme="majorHAnsi" w:hAnsiTheme="majorHAnsi" w:cstheme="majorHAnsi"/>
          <w:highlight w:val="yellow"/>
          <w:u w:val="single"/>
        </w:rPr>
        <w:t>concerted activities for the purpose of collective bargaining</w:t>
      </w:r>
      <w:r w:rsidRPr="00F71695">
        <w:rPr>
          <w:rFonts w:asciiTheme="majorHAnsi" w:hAnsiTheme="majorHAnsi" w:cstheme="majorHAnsi"/>
          <w:u w:val="single"/>
        </w:rPr>
        <w:t xml:space="preserve"> or other mutual aid or protection</w:t>
      </w:r>
      <w:r w:rsidRPr="00F71695">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F71695">
        <w:rPr>
          <w:rFonts w:asciiTheme="majorHAnsi" w:hAnsiTheme="majorHAnsi" w:cstheme="majorHAnsi"/>
          <w:b/>
          <w:highlight w:val="yellow"/>
          <w:u w:val="single"/>
        </w:rPr>
        <w:t>provisions</w:t>
      </w:r>
      <w:r w:rsidRPr="00F71695">
        <w:rPr>
          <w:rFonts w:asciiTheme="majorHAnsi" w:hAnsiTheme="majorHAnsi" w:cstheme="majorHAnsi"/>
          <w:sz w:val="16"/>
        </w:rPr>
        <w:t xml:space="preserve"> that: the law not only guarantees the right of employees to strike, but also </w:t>
      </w:r>
      <w:r w:rsidRPr="00F71695">
        <w:rPr>
          <w:rFonts w:asciiTheme="majorHAnsi" w:hAnsiTheme="majorHAnsi" w:cstheme="majorHAnsi"/>
          <w:b/>
          <w:highlight w:val="yellow"/>
          <w:u w:val="single"/>
        </w:rPr>
        <w:t>places limitations</w:t>
      </w:r>
      <w:r w:rsidRPr="00F71695">
        <w:rPr>
          <w:rFonts w:asciiTheme="majorHAnsi" w:hAnsiTheme="majorHAnsi" w:cstheme="majorHAnsi"/>
          <w:sz w:val="16"/>
        </w:rPr>
        <w:t xml:space="preserve"> and qualifications </w:t>
      </w:r>
      <w:r w:rsidRPr="00F71695">
        <w:rPr>
          <w:rFonts w:asciiTheme="majorHAnsi" w:hAnsiTheme="majorHAnsi" w:cstheme="majorHAnsi"/>
          <w:b/>
          <w:highlight w:val="yellow"/>
          <w:u w:val="single"/>
        </w:rPr>
        <w:t>on</w:t>
      </w:r>
      <w:r w:rsidRPr="00F71695">
        <w:rPr>
          <w:rFonts w:asciiTheme="majorHAnsi" w:hAnsiTheme="majorHAnsi" w:cstheme="majorHAnsi"/>
          <w:sz w:val="16"/>
        </w:rPr>
        <w:t xml:space="preserve"> the exercise of </w:t>
      </w:r>
      <w:r w:rsidRPr="00F71695">
        <w:rPr>
          <w:rFonts w:asciiTheme="majorHAnsi" w:hAnsiTheme="majorHAnsi" w:cstheme="majorHAnsi"/>
          <w:b/>
          <w:highlight w:val="yellow"/>
          <w:u w:val="single"/>
        </w:rPr>
        <w:t>that right</w:t>
      </w:r>
      <w:r w:rsidRPr="00F71695">
        <w:rPr>
          <w:rFonts w:asciiTheme="majorHAnsi" w:hAnsiTheme="majorHAnsi" w:cstheme="majorHAnsi"/>
          <w:sz w:val="16"/>
        </w:rPr>
        <w:t xml:space="preserve">. </w:t>
      </w:r>
      <w:r w:rsidRPr="00F71695">
        <w:rPr>
          <w:rFonts w:asciiTheme="majorHAnsi" w:hAnsiTheme="majorHAnsi" w:cstheme="majorHAnsi"/>
          <w:b/>
          <w:u w:val="single"/>
        </w:rPr>
        <w:t>Lawful</w:t>
      </w:r>
      <w:r w:rsidRPr="00F71695">
        <w:rPr>
          <w:rFonts w:asciiTheme="majorHAnsi" w:hAnsiTheme="majorHAnsi" w:cstheme="majorHAnsi"/>
          <w:sz w:val="16"/>
        </w:rPr>
        <w:t xml:space="preserve"> and unlawful strikes. The lawfulness of a </w:t>
      </w:r>
      <w:r w:rsidRPr="00F71695">
        <w:rPr>
          <w:rFonts w:asciiTheme="majorHAnsi" w:hAnsiTheme="majorHAnsi" w:cstheme="majorHAnsi"/>
          <w:b/>
          <w:u w:val="single"/>
        </w:rPr>
        <w:t>strike</w:t>
      </w:r>
      <w:r w:rsidRPr="00F71695">
        <w:rPr>
          <w:rFonts w:asciiTheme="majorHAnsi" w:hAnsiTheme="majorHAnsi" w:cstheme="majorHAnsi"/>
          <w:sz w:val="16"/>
        </w:rPr>
        <w:t xml:space="preserve"> may </w:t>
      </w:r>
      <w:r w:rsidRPr="00F71695">
        <w:rPr>
          <w:rFonts w:asciiTheme="majorHAnsi" w:hAnsiTheme="majorHAnsi" w:cstheme="majorHAnsi"/>
          <w:b/>
          <w:u w:val="single"/>
        </w:rPr>
        <w:t>depend on the object, or purpose, of the strike, on its timing, or on the conduct of the strikers.</w:t>
      </w:r>
      <w:r w:rsidRPr="00F71695">
        <w:rPr>
          <w:rFonts w:asciiTheme="majorHAnsi" w:hAnsiTheme="majorHAnsi" w:cstheme="majorHAnsi"/>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F71695">
        <w:rPr>
          <w:rFonts w:asciiTheme="majorHAnsi" w:hAnsiTheme="majorHAnsi" w:cstheme="majorHAnsi"/>
          <w:u w:val="single"/>
        </w:rPr>
        <w:t>lawful object fall into two classes: economic strikers and unfair labor practice strikers.</w:t>
      </w:r>
      <w:r w:rsidRPr="00F71695">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F71695">
        <w:rPr>
          <w:rFonts w:asciiTheme="majorHAnsi" w:hAnsiTheme="majorHAnsi" w:cstheme="majorHAnsi"/>
          <w:u w:val="single"/>
        </w:rPr>
        <w:t>economic strikers. They retain their status as employees and cannot be discharged, but they can be replaced by their employer</w:t>
      </w:r>
      <w:r w:rsidRPr="00F71695">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w:t>
      </w:r>
      <w:r w:rsidRPr="00F71695">
        <w:rPr>
          <w:rFonts w:asciiTheme="majorHAnsi" w:hAnsiTheme="majorHAnsi" w:cstheme="majorHAnsi"/>
          <w:sz w:val="16"/>
        </w:rPr>
        <w:lastRenderedPageBreak/>
        <w:t xml:space="preserve">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F71695">
        <w:rPr>
          <w:rFonts w:asciiTheme="majorHAnsi" w:hAnsiTheme="majorHAnsi" w:cstheme="majorHAnsi"/>
          <w:b/>
          <w:highlight w:val="yellow"/>
          <w:u w:val="single"/>
        </w:rPr>
        <w:t>Strikes unlawful because of purpose</w:t>
      </w:r>
      <w:r w:rsidRPr="00F71695">
        <w:rPr>
          <w:rFonts w:asciiTheme="majorHAnsi" w:hAnsiTheme="majorHAnsi" w:cstheme="majorHAnsi"/>
          <w:sz w:val="16"/>
        </w:rPr>
        <w:t xml:space="preserve">. A strike may be unlawful because an object, or purpose, of the strike is unlawful. </w:t>
      </w:r>
      <w:r w:rsidRPr="00F71695">
        <w:rPr>
          <w:rFonts w:asciiTheme="majorHAnsi" w:hAnsiTheme="majorHAnsi" w:cstheme="majorHAnsi"/>
          <w:b/>
          <w:highlight w:val="yellow"/>
          <w:u w:val="single"/>
        </w:rPr>
        <w:t xml:space="preserve">A strike in support of </w:t>
      </w:r>
      <w:r w:rsidRPr="00F71695">
        <w:rPr>
          <w:rFonts w:asciiTheme="majorHAnsi" w:hAnsiTheme="majorHAnsi" w:cstheme="majorHAnsi"/>
          <w:u w:val="single"/>
        </w:rPr>
        <w:t>a union</w:t>
      </w:r>
      <w:r w:rsidRPr="00F71695">
        <w:rPr>
          <w:rFonts w:asciiTheme="majorHAnsi" w:hAnsiTheme="majorHAnsi" w:cstheme="majorHAnsi"/>
          <w:b/>
          <w:highlight w:val="yellow"/>
          <w:u w:val="single"/>
        </w:rPr>
        <w:t xml:space="preserve"> unfair labor practice</w:t>
      </w:r>
      <w:r w:rsidRPr="00F71695">
        <w:rPr>
          <w:rFonts w:asciiTheme="majorHAnsi" w:hAnsiTheme="majorHAnsi" w:cstheme="majorHAnsi"/>
          <w:sz w:val="16"/>
        </w:rPr>
        <w:t xml:space="preserve">, or one that would cause an employer to commit an unfair labor practice, may be a strike for an unlawful object. </w:t>
      </w:r>
      <w:r w:rsidRPr="00F71695">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F71695">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F71695">
        <w:rPr>
          <w:rFonts w:asciiTheme="majorHAnsi" w:hAnsiTheme="majorHAnsi" w:cstheme="majorHAnsi"/>
          <w:highlight w:val="yellow"/>
          <w:u w:val="single"/>
        </w:rPr>
        <w:t>Strikes unlawful because of timing</w:t>
      </w:r>
      <w:r w:rsidRPr="00F71695">
        <w:rPr>
          <w:rFonts w:asciiTheme="majorHAnsi" w:hAnsiTheme="majorHAnsi" w:cstheme="majorHAnsi"/>
          <w:u w:val="single"/>
        </w:rPr>
        <w:t xml:space="preserve">—Effect of no-strike contract. </w:t>
      </w:r>
      <w:r w:rsidRPr="00F71695">
        <w:rPr>
          <w:rFonts w:asciiTheme="majorHAnsi" w:hAnsiTheme="majorHAnsi" w:cstheme="majorHAnsi"/>
          <w:highlight w:val="yellow"/>
          <w:u w:val="single"/>
        </w:rPr>
        <w:t>A strike that violates a no-strike</w:t>
      </w:r>
      <w:r w:rsidRPr="00F71695">
        <w:rPr>
          <w:rFonts w:asciiTheme="majorHAnsi" w:hAnsiTheme="majorHAnsi" w:cstheme="majorHAnsi"/>
          <w:u w:val="single"/>
        </w:rPr>
        <w:t xml:space="preserve"> provision</w:t>
      </w:r>
      <w:r w:rsidRPr="00F71695">
        <w:rPr>
          <w:rFonts w:asciiTheme="majorHAnsi" w:hAnsiTheme="majorHAnsi" w:cstheme="majorHAnsi"/>
          <w:sz w:val="16"/>
        </w:rPr>
        <w:t xml:space="preserve"> </w:t>
      </w:r>
      <w:r w:rsidRPr="00F71695">
        <w:rPr>
          <w:rFonts w:asciiTheme="majorHAnsi" w:hAnsiTheme="majorHAnsi" w:cstheme="majorHAnsi"/>
          <w:u w:val="single"/>
        </w:rPr>
        <w:t xml:space="preserve">of a </w:t>
      </w:r>
      <w:r w:rsidRPr="00F71695">
        <w:rPr>
          <w:rFonts w:asciiTheme="majorHAnsi" w:hAnsiTheme="majorHAnsi" w:cstheme="majorHAnsi"/>
          <w:highlight w:val="yellow"/>
          <w:u w:val="single"/>
        </w:rPr>
        <w:t>contract is not protected</w:t>
      </w:r>
      <w:r w:rsidRPr="00F71695">
        <w:rPr>
          <w:rFonts w:asciiTheme="majorHAnsi" w:hAnsiTheme="majorHAnsi" w:cstheme="majorHAnsi"/>
          <w:u w:val="single"/>
        </w:rPr>
        <w:t xml:space="preserve"> </w:t>
      </w:r>
      <w:r w:rsidRPr="00F71695">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F71695">
        <w:rPr>
          <w:rFonts w:asciiTheme="majorHAnsi" w:hAnsiTheme="majorHAnsi" w:cstheme="majorHAnsi"/>
          <w:highlight w:val="yellow"/>
          <w:u w:val="single"/>
        </w:rPr>
        <w:t>A walkout because of conditions abnormally dangerous to health</w:t>
      </w:r>
      <w:r w:rsidRPr="00F71695">
        <w:rPr>
          <w:rFonts w:asciiTheme="majorHAnsi" w:hAnsiTheme="majorHAnsi" w:cstheme="majorHAnsi"/>
          <w:u w:val="single"/>
        </w:rPr>
        <w:t>, such as a defective ventilation system in a spray-painting shop, has been held not to violate a no-strike provision.</w:t>
      </w:r>
      <w:r w:rsidRPr="00F71695">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F71695">
        <w:rPr>
          <w:rFonts w:asciiTheme="majorHAnsi" w:hAnsiTheme="majorHAnsi" w:cstheme="majorHAnsi"/>
          <w:highlight w:val="yellow"/>
          <w:u w:val="single"/>
        </w:rPr>
        <w:t>Strikes unlawful because of misconduct</w:t>
      </w:r>
      <w:r w:rsidRPr="00F71695">
        <w:rPr>
          <w:rFonts w:asciiTheme="majorHAnsi" w:hAnsiTheme="majorHAnsi" w:cstheme="majorHAnsi"/>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F71695">
        <w:rPr>
          <w:rFonts w:asciiTheme="majorHAnsi" w:hAnsiTheme="majorHAnsi" w:cstheme="majorHAnsi"/>
          <w:sz w:val="16"/>
        </w:rPr>
        <w:t>sitdown</w:t>
      </w:r>
      <w:proofErr w:type="spellEnd"/>
      <w:r w:rsidRPr="00F71695">
        <w:rPr>
          <w:rFonts w:asciiTheme="majorHAnsi" w:hAnsiTheme="majorHAnsi" w:cstheme="majorHAnsi"/>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F71695">
        <w:rPr>
          <w:rFonts w:asciiTheme="majorHAnsi" w:hAnsiTheme="majorHAnsi" w:cstheme="majorHAnsi"/>
          <w:highlight w:val="yellow"/>
          <w:u w:val="single"/>
        </w:rPr>
        <w:t>physically blocking persons</w:t>
      </w:r>
      <w:r w:rsidRPr="00F71695">
        <w:rPr>
          <w:rFonts w:asciiTheme="majorHAnsi" w:hAnsiTheme="majorHAnsi" w:cstheme="majorHAnsi"/>
          <w:sz w:val="16"/>
        </w:rPr>
        <w:t xml:space="preserve"> from entering or leaving a struck plant. • Strikers </w:t>
      </w:r>
      <w:r w:rsidRPr="00F71695">
        <w:rPr>
          <w:rFonts w:asciiTheme="majorHAnsi" w:hAnsiTheme="majorHAnsi" w:cstheme="majorHAnsi"/>
          <w:highlight w:val="yellow"/>
          <w:u w:val="single"/>
        </w:rPr>
        <w:t>threatening violence</w:t>
      </w:r>
      <w:r w:rsidRPr="00F71695">
        <w:rPr>
          <w:rFonts w:asciiTheme="majorHAnsi" w:hAnsiTheme="majorHAnsi" w:cstheme="majorHAnsi"/>
          <w:sz w:val="16"/>
        </w:rPr>
        <w:t xml:space="preserve"> against </w:t>
      </w:r>
      <w:proofErr w:type="spellStart"/>
      <w:r w:rsidRPr="00F71695">
        <w:rPr>
          <w:rFonts w:asciiTheme="majorHAnsi" w:hAnsiTheme="majorHAnsi" w:cstheme="majorHAnsi"/>
          <w:sz w:val="16"/>
        </w:rPr>
        <w:t>nonstriking</w:t>
      </w:r>
      <w:proofErr w:type="spellEnd"/>
      <w:r w:rsidRPr="00F71695">
        <w:rPr>
          <w:rFonts w:asciiTheme="majorHAnsi" w:hAnsiTheme="majorHAnsi" w:cstheme="majorHAnsi"/>
          <w:sz w:val="16"/>
        </w:rPr>
        <w:t xml:space="preserve"> employees. • Strikers </w:t>
      </w:r>
      <w:r w:rsidRPr="00F71695">
        <w:rPr>
          <w:rFonts w:asciiTheme="majorHAnsi" w:hAnsiTheme="majorHAnsi" w:cstheme="majorHAnsi"/>
          <w:highlight w:val="yellow"/>
          <w:u w:val="single"/>
        </w:rPr>
        <w:t>attacking management</w:t>
      </w:r>
      <w:r w:rsidRPr="00F71695">
        <w:rPr>
          <w:rFonts w:asciiTheme="majorHAnsi" w:hAnsiTheme="majorHAnsi" w:cstheme="majorHAnsi"/>
          <w:sz w:val="16"/>
        </w:rPr>
        <w:t xml:space="preserve"> representatives.</w:t>
      </w:r>
    </w:p>
    <w:p w14:paraId="51A8DAD8" w14:textId="77777777" w:rsidR="008624BF" w:rsidRPr="00F71695" w:rsidRDefault="008624BF" w:rsidP="008624BF">
      <w:pPr>
        <w:rPr>
          <w:rFonts w:asciiTheme="majorHAnsi" w:hAnsiTheme="majorHAnsi" w:cstheme="majorHAnsi"/>
        </w:rPr>
      </w:pPr>
    </w:p>
    <w:p w14:paraId="6ED162BC" w14:textId="77777777" w:rsidR="008624BF" w:rsidRPr="00F71695" w:rsidRDefault="008624BF" w:rsidP="008624BF">
      <w:pPr>
        <w:rPr>
          <w:rFonts w:asciiTheme="majorHAnsi" w:hAnsiTheme="majorHAnsi" w:cstheme="majorHAnsi"/>
        </w:rPr>
      </w:pPr>
    </w:p>
    <w:p w14:paraId="71C5C286"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t xml:space="preserve">Status Quo protections don’t solve—locks in income inequality, wage stagnation, and years of structural interference. Samuels 10/8 </w:t>
      </w:r>
    </w:p>
    <w:p w14:paraId="4AC4952D" w14:textId="77777777" w:rsidR="008624BF" w:rsidRPr="00F71695" w:rsidRDefault="008624BF" w:rsidP="008624BF">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w:t>
      </w:r>
      <w:proofErr w:type="spellStart"/>
      <w:r w:rsidRPr="00F71695">
        <w:rPr>
          <w:rFonts w:asciiTheme="majorHAnsi" w:hAnsiTheme="majorHAnsi" w:cstheme="majorHAnsi"/>
        </w:rPr>
        <w:t>Aanya</w:t>
      </w:r>
      <w:proofErr w:type="spellEnd"/>
    </w:p>
    <w:p w14:paraId="729BBAFB" w14:textId="77777777" w:rsidR="008624BF" w:rsidRPr="00F71695" w:rsidRDefault="008624BF" w:rsidP="008624BF">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says, when even the government’s strike tracker showed an uptick in unrest. Teachers in states like Arizona and Oklahoma started striking in 2018 because of low pay </w:t>
      </w:r>
      <w:r w:rsidRPr="00F71695">
        <w:rPr>
          <w:rFonts w:asciiTheme="majorHAnsi" w:hAnsiTheme="majorHAnsi" w:cstheme="majorHAnsi"/>
          <w:sz w:val="16"/>
        </w:rPr>
        <w:lastRenderedPageBreak/>
        <w:t xml:space="preserve">and a lack of public funding. In 2020, NBA athletes walked out of a playoff game to protest the shooting of Jacob Blake in Kenosha, Wisc. </w:t>
      </w:r>
    </w:p>
    <w:p w14:paraId="5B613501" w14:textId="77777777" w:rsidR="008624BF" w:rsidRPr="00F71695" w:rsidRDefault="008624BF" w:rsidP="008624BF">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41667036" wp14:editId="11EB9EC3">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3B3B5116" w14:textId="77777777" w:rsidR="008624BF" w:rsidRPr="00F71695" w:rsidRDefault="008624BF" w:rsidP="008624BF">
      <w:pPr>
        <w:rPr>
          <w:rFonts w:asciiTheme="majorHAnsi" w:hAnsiTheme="majorHAnsi" w:cstheme="majorHAnsi"/>
        </w:rPr>
      </w:pPr>
    </w:p>
    <w:p w14:paraId="6DA29E25" w14:textId="77777777" w:rsidR="008624BF" w:rsidRPr="00F71695" w:rsidRDefault="008624BF" w:rsidP="008624BF">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1299D387" w14:textId="77777777" w:rsidR="008624BF" w:rsidRPr="00F71695" w:rsidRDefault="008624BF" w:rsidP="008624BF">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F71695">
        <w:rPr>
          <w:rFonts w:asciiTheme="majorHAnsi" w:hAnsiTheme="majorHAnsi" w:cstheme="majorHAnsi"/>
          <w:sz w:val="16"/>
        </w:rPr>
        <w:t>Kochan’s</w:t>
      </w:r>
      <w:proofErr w:type="spellEnd"/>
      <w:r w:rsidRPr="00F71695">
        <w:rPr>
          <w:rFonts w:asciiTheme="majorHAnsi" w:hAnsiTheme="majorHAnsi" w:cstheme="majorHAnsi"/>
          <w:sz w:val="16"/>
        </w:rPr>
        <w:t xml:space="preserve">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Kellogg workers at a plant in Battle Creek, Mich., told the local news that they were lauded as heroes for working </w:t>
      </w:r>
      <w:proofErr w:type="gramStart"/>
      <w:r w:rsidRPr="00F71695">
        <w:rPr>
          <w:rStyle w:val="StyleUnderline"/>
          <w:rFonts w:asciiTheme="majorHAnsi" w:hAnsiTheme="majorHAnsi" w:cstheme="majorHAnsi"/>
        </w:rPr>
        <w:t>16 hour</w:t>
      </w:r>
      <w:proofErr w:type="gramEnd"/>
      <w:r w:rsidRPr="00F71695">
        <w:rPr>
          <w:rStyle w:val="StyleUnderline"/>
          <w:rFonts w:asciiTheme="majorHAnsi" w:hAnsiTheme="majorHAnsi" w:cstheme="majorHAnsi"/>
        </w:rPr>
        <w:t xml:space="preserve">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w:t>
      </w:r>
      <w:proofErr w:type="spellStart"/>
      <w:r w:rsidRPr="00F71695">
        <w:rPr>
          <w:rFonts w:asciiTheme="majorHAnsi" w:hAnsiTheme="majorHAnsi" w:cstheme="majorHAnsi"/>
          <w:sz w:val="16"/>
        </w:rPr>
        <w:t>Bahner</w:t>
      </w:r>
      <w:proofErr w:type="spellEnd"/>
      <w:r w:rsidRPr="00F71695">
        <w:rPr>
          <w:rFonts w:asciiTheme="majorHAnsi" w:hAnsiTheme="majorHAnsi" w:cstheme="majorHAnsi"/>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w:t>
      </w:r>
      <w:proofErr w:type="spellStart"/>
      <w:r w:rsidRPr="00F71695">
        <w:rPr>
          <w:rFonts w:asciiTheme="majorHAnsi" w:hAnsiTheme="majorHAnsi" w:cstheme="majorHAnsi"/>
          <w:sz w:val="16"/>
        </w:rPr>
        <w:t>Shierholz</w:t>
      </w:r>
      <w:proofErr w:type="spellEnd"/>
      <w:r w:rsidRPr="00F71695">
        <w:rPr>
          <w:rFonts w:asciiTheme="majorHAnsi" w:hAnsiTheme="majorHAnsi" w:cstheme="majorHAnsi"/>
          <w:sz w:val="16"/>
        </w:rPr>
        <w:t xml:space="preserve">,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32548CAE" w14:textId="77777777" w:rsidR="008624BF" w:rsidRPr="00F71695" w:rsidRDefault="008624BF" w:rsidP="008624BF">
      <w:pPr>
        <w:rPr>
          <w:rFonts w:asciiTheme="majorHAnsi" w:hAnsiTheme="majorHAnsi" w:cstheme="majorHAnsi"/>
        </w:rPr>
      </w:pPr>
    </w:p>
    <w:p w14:paraId="70A5B03F" w14:textId="77777777" w:rsidR="008624BF" w:rsidRPr="00F71695" w:rsidRDefault="008624BF" w:rsidP="008624BF">
      <w:pPr>
        <w:pStyle w:val="Heading4"/>
        <w:rPr>
          <w:rFonts w:asciiTheme="majorHAnsi" w:hAnsiTheme="majorHAnsi" w:cstheme="majorHAnsi"/>
        </w:rPr>
      </w:pPr>
      <w:r w:rsidRPr="00F71695">
        <w:rPr>
          <w:rFonts w:asciiTheme="majorHAnsi" w:hAnsiTheme="majorHAnsi" w:cstheme="majorHAnsi"/>
        </w:rPr>
        <w:lastRenderedPageBreak/>
        <w:t>A right to strike is the foundational aspect of collective workforce power and unionized negotiation. Myall 19</w:t>
      </w:r>
    </w:p>
    <w:p w14:paraId="1F675434" w14:textId="77777777" w:rsidR="008624BF" w:rsidRPr="00F71695" w:rsidRDefault="008624BF" w:rsidP="008624BF">
      <w:pPr>
        <w:rPr>
          <w:rFonts w:asciiTheme="majorHAnsi" w:hAnsiTheme="majorHAnsi" w:cstheme="majorHAnsi"/>
        </w:rPr>
      </w:pPr>
      <w:r w:rsidRPr="00F71695">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F71695">
        <w:rPr>
          <w:rFonts w:asciiTheme="majorHAnsi" w:hAnsiTheme="majorHAnsi" w:cstheme="majorHAnsi"/>
        </w:rPr>
        <w:t>Aanya</w:t>
      </w:r>
      <w:proofErr w:type="spellEnd"/>
    </w:p>
    <w:p w14:paraId="5A161758" w14:textId="40878FBD" w:rsidR="008624BF" w:rsidRPr="00F71695" w:rsidRDefault="008624BF" w:rsidP="008624BF">
      <w:pPr>
        <w:rPr>
          <w:rFonts w:asciiTheme="majorHAnsi" w:hAnsiTheme="majorHAnsi" w:cstheme="majorHAnsi"/>
          <w:sz w:val="16"/>
        </w:rPr>
      </w:pPr>
      <w:r w:rsidRPr="00F71695">
        <w:rPr>
          <w:rFonts w:asciiTheme="majorHAnsi" w:hAnsiTheme="majorHAnsi" w:cstheme="majorHAnsi"/>
          <w:sz w:val="16"/>
        </w:rPr>
        <w:t xml:space="preserve">The right to strike would </w:t>
      </w:r>
      <w:r w:rsidRPr="00F71695">
        <w:rPr>
          <w:rStyle w:val="StyleUnderline"/>
          <w:rFonts w:asciiTheme="majorHAnsi" w:hAnsiTheme="majorHAnsi" w:cstheme="majorHAnsi"/>
          <w:highlight w:val="cyan"/>
        </w:rPr>
        <w:t>enable fairer negotiations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between</w:t>
      </w:r>
      <w:r w:rsidRPr="00F71695">
        <w:rPr>
          <w:rStyle w:val="StyleUnderline"/>
          <w:rFonts w:asciiTheme="majorHAnsi" w:hAnsiTheme="majorHAnsi" w:cstheme="majorHAnsi"/>
        </w:rPr>
        <w:t xml:space="preserve"> public </w:t>
      </w:r>
      <w:r w:rsidRPr="00F71695">
        <w:rPr>
          <w:rStyle w:val="StyleUnderline"/>
          <w:rFonts w:asciiTheme="majorHAnsi" w:hAnsiTheme="majorHAnsi" w:cstheme="majorHAnsi"/>
          <w:highlight w:val="cyan"/>
        </w:rPr>
        <w:t>workers and the government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F71695">
        <w:rPr>
          <w:rStyle w:val="StyleUnderline"/>
          <w:rFonts w:asciiTheme="majorHAnsi" w:hAnsiTheme="majorHAnsi" w:cstheme="majorHAnsi"/>
          <w:highlight w:val="cyan"/>
        </w:rPr>
        <w:t>Unions support a fairer economy</w:t>
      </w:r>
      <w:r w:rsidRPr="00F71695">
        <w:rPr>
          <w:rStyle w:val="StyleUnderline"/>
          <w:rFonts w:asciiTheme="majorHAnsi" w:hAnsiTheme="majorHAnsi" w:cstheme="majorHAnsi"/>
        </w:rPr>
        <w:t>.</w:t>
      </w:r>
      <w:r w:rsidRPr="00F71695">
        <w:rPr>
          <w:rFonts w:asciiTheme="majorHAnsi" w:hAnsiTheme="majorHAnsi" w:cstheme="majorHAnsi"/>
          <w:sz w:val="16"/>
        </w:rPr>
        <w:t xml:space="preserve"> Periods of </w:t>
      </w:r>
      <w:r w:rsidRPr="00F71695">
        <w:rPr>
          <w:rStyle w:val="StyleUnderline"/>
          <w:rFonts w:asciiTheme="majorHAnsi" w:hAnsiTheme="majorHAnsi" w:cstheme="majorHAnsi"/>
          <w:highlight w:val="cyan"/>
        </w:rPr>
        <w:t>high union membership</w:t>
      </w:r>
      <w:r w:rsidRPr="00F71695">
        <w:rPr>
          <w:rFonts w:asciiTheme="majorHAnsi" w:hAnsiTheme="majorHAnsi" w:cstheme="majorHAnsi"/>
          <w:sz w:val="16"/>
        </w:rPr>
        <w:t xml:space="preserve"> are </w:t>
      </w:r>
      <w:r w:rsidRPr="00F71695">
        <w:rPr>
          <w:rStyle w:val="StyleUnderline"/>
          <w:rFonts w:asciiTheme="majorHAnsi" w:hAnsiTheme="majorHAnsi" w:cstheme="majorHAnsi"/>
          <w:highlight w:val="cyan"/>
        </w:rPr>
        <w:t>associated with lower</w:t>
      </w:r>
      <w:r w:rsidRPr="00F71695">
        <w:rPr>
          <w:rFonts w:asciiTheme="majorHAnsi" w:hAnsiTheme="majorHAnsi" w:cstheme="majorHAnsi"/>
          <w:sz w:val="16"/>
          <w:highlight w:val="cyan"/>
        </w:rPr>
        <w:t xml:space="preserve"> l</w:t>
      </w:r>
      <w:r w:rsidRPr="00F71695">
        <w:rPr>
          <w:rFonts w:asciiTheme="majorHAnsi" w:hAnsiTheme="majorHAnsi" w:cstheme="majorHAnsi"/>
          <w:sz w:val="16"/>
        </w:rPr>
        <w:t xml:space="preserve">evels of </w:t>
      </w:r>
      <w:r w:rsidRPr="00F71695">
        <w:rPr>
          <w:rStyle w:val="StyleUnderline"/>
          <w:rFonts w:asciiTheme="majorHAnsi" w:hAnsiTheme="majorHAnsi" w:cstheme="majorHAnsi"/>
          <w:highlight w:val="cyan"/>
        </w:rPr>
        <w:t>income inequality</w:t>
      </w:r>
      <w:r w:rsidRPr="00F71695">
        <w:rPr>
          <w:rFonts w:asciiTheme="majorHAnsi" w:hAnsiTheme="majorHAnsi" w:cstheme="majorHAnsi"/>
          <w:sz w:val="16"/>
        </w:rPr>
        <w:t xml:space="preserve">, both nationally and in Maine. </w:t>
      </w:r>
      <w:r w:rsidRPr="00F71695">
        <w:rPr>
          <w:rStyle w:val="StyleUnderline"/>
          <w:rFonts w:asciiTheme="majorHAnsi" w:hAnsiTheme="majorHAnsi" w:cstheme="majorHAnsi"/>
          <w:highlight w:val="cyan"/>
        </w:rPr>
        <w:t>Strong unions</w:t>
      </w:r>
      <w:r w:rsidRPr="00F71695">
        <w:rPr>
          <w:rStyle w:val="StyleUnderline"/>
          <w:rFonts w:asciiTheme="majorHAnsi" w:hAnsiTheme="majorHAnsi" w:cstheme="majorHAnsi"/>
        </w:rPr>
        <w:t>,</w:t>
      </w:r>
      <w:r w:rsidRPr="00F71695">
        <w:rPr>
          <w:rFonts w:asciiTheme="majorHAnsi" w:hAnsiTheme="majorHAnsi" w:cstheme="majorHAnsi"/>
          <w:sz w:val="16"/>
        </w:rPr>
        <w:t xml:space="preserve"> including public-sector unions, have a </w:t>
      </w:r>
      <w:r w:rsidRPr="00F71695">
        <w:rPr>
          <w:rStyle w:val="StyleUnderline"/>
          <w:rFonts w:asciiTheme="majorHAnsi" w:hAnsiTheme="majorHAnsi" w:cstheme="majorHAnsi"/>
          <w:highlight w:val="cyan"/>
        </w:rPr>
        <w:t>critical role</w:t>
      </w:r>
      <w:r w:rsidRPr="00F71695">
        <w:rPr>
          <w:rStyle w:val="StyleUnderline"/>
          <w:rFonts w:asciiTheme="majorHAnsi" w:hAnsiTheme="majorHAnsi" w:cstheme="majorHAnsi"/>
        </w:rPr>
        <w:t xml:space="preserve"> to</w:t>
      </w:r>
      <w:r w:rsidRPr="00F71695">
        <w:rPr>
          <w:rFonts w:asciiTheme="majorHAnsi" w:hAnsiTheme="majorHAnsi" w:cstheme="majorHAnsi"/>
          <w:sz w:val="16"/>
        </w:rPr>
        <w:t xml:space="preserve"> play in </w:t>
      </w:r>
      <w:r w:rsidRPr="00F71695">
        <w:rPr>
          <w:rStyle w:val="StyleUnderline"/>
          <w:rFonts w:asciiTheme="majorHAnsi" w:hAnsiTheme="majorHAnsi" w:cstheme="majorHAnsi"/>
          <w:highlight w:val="cyan"/>
        </w:rPr>
        <w:t>rebuilding a strong middle class</w:t>
      </w:r>
      <w:r w:rsidRPr="00F71695">
        <w:rPr>
          <w:rStyle w:val="StyleUnderline"/>
          <w:rFonts w:asciiTheme="majorHAnsi" w:hAnsiTheme="majorHAnsi" w:cstheme="majorHAnsi"/>
        </w:rPr>
        <w:t>.</w:t>
      </w:r>
      <w:r w:rsidRPr="00F71695">
        <w:rPr>
          <w:rFonts w:asciiTheme="majorHAnsi" w:hAnsiTheme="majorHAnsi" w:cstheme="majorHAnsi"/>
          <w:sz w:val="16"/>
        </w:rPr>
        <w:t xml:space="preserve"> </w:t>
      </w:r>
    </w:p>
    <w:sectPr w:rsidR="008624BF" w:rsidRPr="00F716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074CC"/>
    <w:multiLevelType w:val="hybridMultilevel"/>
    <w:tmpl w:val="FFFC243E"/>
    <w:lvl w:ilvl="0" w:tplc="D46E1570">
      <w:numFmt w:val="bullet"/>
      <w:lvlText w:val="-"/>
      <w:lvlJc w:val="left"/>
      <w:pPr>
        <w:ind w:left="770" w:hanging="360"/>
      </w:pPr>
      <w:rPr>
        <w:rFonts w:ascii="Calibri" w:eastAsiaTheme="minorEastAsia" w:hAnsi="Calibri" w:cstheme="minorBidi"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0C3152"/>
    <w:multiLevelType w:val="hybridMultilevel"/>
    <w:tmpl w:val="B6F8D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FE39B1"/>
    <w:multiLevelType w:val="hybridMultilevel"/>
    <w:tmpl w:val="1B503F8A"/>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DE15CA"/>
    <w:multiLevelType w:val="hybridMultilevel"/>
    <w:tmpl w:val="17742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FD1C99"/>
    <w:multiLevelType w:val="hybridMultilevel"/>
    <w:tmpl w:val="89248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7"/>
  </w:num>
  <w:num w:numId="15">
    <w:abstractNumId w:val="14"/>
  </w:num>
  <w:num w:numId="16">
    <w:abstractNumId w:val="12"/>
  </w:num>
  <w:num w:numId="17">
    <w:abstractNumId w:val="11"/>
  </w:num>
  <w:num w:numId="18">
    <w:abstractNumId w:val="13"/>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13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4B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01B"/>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048"/>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695"/>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40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40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40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840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E840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40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048"/>
  </w:style>
  <w:style w:type="character" w:customStyle="1" w:styleId="Heading1Char">
    <w:name w:val="Heading 1 Char"/>
    <w:aliases w:val="Pocket Char"/>
    <w:basedOn w:val="DefaultParagraphFont"/>
    <w:link w:val="Heading1"/>
    <w:uiPriority w:val="9"/>
    <w:rsid w:val="00E840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404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8404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E840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404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E8404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E840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404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84048"/>
    <w:rPr>
      <w:color w:val="auto"/>
      <w:u w:val="none"/>
    </w:rPr>
  </w:style>
  <w:style w:type="paragraph" w:styleId="DocumentMap">
    <w:name w:val="Document Map"/>
    <w:basedOn w:val="Normal"/>
    <w:link w:val="DocumentMapChar"/>
    <w:uiPriority w:val="99"/>
    <w:semiHidden/>
    <w:unhideWhenUsed/>
    <w:rsid w:val="00E840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4048"/>
    <w:rPr>
      <w:rFonts w:ascii="Lucida Grande" w:hAnsi="Lucida Grande" w:cs="Lucida Grande"/>
    </w:rPr>
  </w:style>
  <w:style w:type="character" w:styleId="UnresolvedMention">
    <w:name w:val="Unresolved Mention"/>
    <w:basedOn w:val="DefaultParagraphFont"/>
    <w:uiPriority w:val="99"/>
    <w:semiHidden/>
    <w:unhideWhenUsed/>
    <w:rsid w:val="008624BF"/>
    <w:rPr>
      <w:color w:val="605E5C"/>
      <w:shd w:val="clear" w:color="auto" w:fill="E1DFDD"/>
    </w:rPr>
  </w:style>
  <w:style w:type="paragraph" w:customStyle="1" w:styleId="Emphasis1">
    <w:name w:val="Emphasis1"/>
    <w:basedOn w:val="Normal"/>
    <w:link w:val="Emphasis"/>
    <w:uiPriority w:val="20"/>
    <w:qFormat/>
    <w:rsid w:val="008624B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624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624BF"/>
    <w:pPr>
      <w:ind w:left="720"/>
      <w:jc w:val="both"/>
    </w:pPr>
    <w:rPr>
      <w:rFonts w:eastAsiaTheme="minorHAnsi"/>
      <w:b/>
      <w:iCs/>
      <w:szCs w:val="22"/>
      <w:u w:val="single"/>
    </w:rPr>
  </w:style>
  <w:style w:type="paragraph" w:styleId="ListParagraph">
    <w:name w:val="List Paragraph"/>
    <w:aliases w:val="6 font,Colorful List - Accent 11"/>
    <w:basedOn w:val="Normal"/>
    <w:uiPriority w:val="99"/>
    <w:unhideWhenUsed/>
    <w:qFormat/>
    <w:rsid w:val="008624BF"/>
    <w:pPr>
      <w:ind w:left="720"/>
      <w:contextualSpacing/>
    </w:pPr>
  </w:style>
  <w:style w:type="paragraph" w:customStyle="1" w:styleId="cardtext">
    <w:name w:val="card text"/>
    <w:basedOn w:val="Normal"/>
    <w:link w:val="cardtextChar"/>
    <w:qFormat/>
    <w:rsid w:val="008624BF"/>
    <w:pPr>
      <w:ind w:left="288" w:right="288"/>
    </w:pPr>
    <w:rPr>
      <w:rFonts w:ascii="Times New Roman" w:hAnsi="Times New Roman" w:cs="Times New Roman"/>
    </w:rPr>
  </w:style>
  <w:style w:type="character" w:customStyle="1" w:styleId="cardtextChar">
    <w:name w:val="card text Char"/>
    <w:basedOn w:val="DefaultParagraphFont"/>
    <w:link w:val="cardtext"/>
    <w:rsid w:val="008624BF"/>
    <w:rPr>
      <w:rFonts w:ascii="Times New Roman" w:hAnsi="Times New Roman" w:cs="Times New Roman"/>
      <w:sz w:val="22"/>
    </w:rPr>
  </w:style>
  <w:style w:type="character" w:customStyle="1" w:styleId="underline">
    <w:name w:val="underline"/>
    <w:qFormat/>
    <w:rsid w:val="008624BF"/>
    <w:rPr>
      <w:u w:val="single"/>
    </w:rPr>
  </w:style>
  <w:style w:type="paragraph" w:styleId="BodyText">
    <w:name w:val="Body Text"/>
    <w:basedOn w:val="Normal"/>
    <w:link w:val="BodyTextChar"/>
    <w:semiHidden/>
    <w:rsid w:val="008624BF"/>
    <w:rPr>
      <w:rFonts w:ascii="Century Gothic" w:eastAsia="Calibri" w:hAnsi="Century Gothic"/>
    </w:rPr>
  </w:style>
  <w:style w:type="character" w:customStyle="1" w:styleId="BodyTextChar">
    <w:name w:val="Body Text Char"/>
    <w:basedOn w:val="DefaultParagraphFont"/>
    <w:link w:val="BodyText"/>
    <w:semiHidden/>
    <w:rsid w:val="008624BF"/>
    <w:rPr>
      <w:rFonts w:ascii="Century Gothic" w:eastAsia="Calibri" w:hAnsi="Century Gothic"/>
      <w:sz w:val="22"/>
    </w:rPr>
  </w:style>
  <w:style w:type="paragraph" w:styleId="FootnoteText">
    <w:name w:val="footnote text"/>
    <w:basedOn w:val="Normal"/>
    <w:link w:val="FootnoteTextChar"/>
    <w:uiPriority w:val="99"/>
    <w:semiHidden/>
    <w:unhideWhenUsed/>
    <w:rsid w:val="008624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4BF"/>
    <w:rPr>
      <w:rFonts w:ascii="Calibri" w:hAnsi="Calibri"/>
      <w:sz w:val="20"/>
      <w:szCs w:val="20"/>
    </w:rPr>
  </w:style>
  <w:style w:type="character" w:styleId="FootnoteReference">
    <w:name w:val="footnote reference"/>
    <w:basedOn w:val="DefaultParagraphFont"/>
    <w:uiPriority w:val="99"/>
    <w:semiHidden/>
    <w:unhideWhenUsed/>
    <w:rsid w:val="008624BF"/>
    <w:rPr>
      <w:vertAlign w:val="superscript"/>
    </w:rPr>
  </w:style>
  <w:style w:type="paragraph" w:customStyle="1" w:styleId="UnderlinePara">
    <w:name w:val="Underline Para"/>
    <w:basedOn w:val="Normal"/>
    <w:uiPriority w:val="1"/>
    <w:qFormat/>
    <w:rsid w:val="008624BF"/>
    <w:pPr>
      <w:widowControl w:val="0"/>
      <w:suppressAutoHyphens/>
      <w:spacing w:after="200" w:line="240" w:lineRule="auto"/>
      <w:contextualSpacing/>
    </w:pPr>
    <w:rPr>
      <w:rFonts w:asciiTheme="minorHAnsi" w:hAnsiTheme="minorHAnsi"/>
      <w:u w:val="single"/>
    </w:rPr>
  </w:style>
  <w:style w:type="paragraph" w:customStyle="1" w:styleId="Analytic">
    <w:name w:val="Analytic"/>
    <w:basedOn w:val="Heading4"/>
    <w:qFormat/>
    <w:rsid w:val="008624BF"/>
  </w:style>
  <w:style w:type="character" w:styleId="Strong">
    <w:name w:val="Strong"/>
    <w:aliases w:val="8 pt font,Citation Char Char1 Char Char Char Char Char,Cut,Small 1,Citation Char Char Char1,Read Char Char1"/>
    <w:basedOn w:val="DefaultParagraphFont"/>
    <w:uiPriority w:val="22"/>
    <w:qFormat/>
    <w:rsid w:val="00F716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money/2017/04/17/why-china-beating-us-innovation/100016138/" TargetMode="Externa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57/s41291-019-00089-9" TargetMode="External"/><Relationship Id="rId17" Type="http://schemas.openxmlformats.org/officeDocument/2006/relationships/hyperlink" Target="https://www.nlrb.gov/" TargetMode="External"/><Relationship Id="rId2" Type="http://schemas.openxmlformats.org/officeDocument/2006/relationships/customXml" Target="../customXml/item2.xml"/><Relationship Id="rId16"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www.epi.org/publication/secular-stagnation/)//BB"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hyperlink" Target="https://www.eastwestcenter.org/news-center/east-west-wire/the-impact-ai-nuclear-deterrence-china-russia-and-the-united-st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19</Pages>
  <Words>11906</Words>
  <Characters>67868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2021-10-27T18:12:00Z</dcterms:created>
  <dcterms:modified xsi:type="dcterms:W3CDTF">2021-10-29T20:44:00Z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