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E226B" w14:textId="780CEB27" w:rsidR="009D41A5" w:rsidRDefault="009D41A5" w:rsidP="009D41A5">
      <w:pPr>
        <w:pStyle w:val="Heading2"/>
      </w:pPr>
      <w:r>
        <w:t>1AC Blue Key RR R1</w:t>
      </w:r>
    </w:p>
    <w:p w14:paraId="5C2A79BD" w14:textId="68DA3D4A" w:rsidR="009D41A5" w:rsidRPr="009D41A5" w:rsidRDefault="009D41A5" w:rsidP="009D41A5">
      <w:pPr>
        <w:pStyle w:val="Heading3"/>
        <w:rPr>
          <w:rFonts w:asciiTheme="majorHAnsi" w:hAnsiTheme="majorHAnsi" w:cstheme="majorHAnsi"/>
        </w:rPr>
      </w:pPr>
      <w:r w:rsidRPr="009D41A5">
        <w:rPr>
          <w:rFonts w:asciiTheme="majorHAnsi" w:hAnsiTheme="majorHAnsi" w:cstheme="majorHAnsi"/>
        </w:rPr>
        <w:lastRenderedPageBreak/>
        <w:t>1</w:t>
      </w:r>
      <w:r>
        <w:rPr>
          <w:rFonts w:asciiTheme="majorHAnsi" w:hAnsiTheme="majorHAnsi" w:cstheme="majorHAnsi"/>
        </w:rPr>
        <w:t>A</w:t>
      </w:r>
      <w:r w:rsidRPr="009D41A5">
        <w:rPr>
          <w:rFonts w:asciiTheme="majorHAnsi" w:hAnsiTheme="majorHAnsi" w:cstheme="majorHAnsi"/>
        </w:rPr>
        <w:t xml:space="preserve">C – </w:t>
      </w:r>
      <w:r>
        <w:rPr>
          <w:rFonts w:asciiTheme="majorHAnsi" w:hAnsiTheme="majorHAnsi" w:cstheme="majorHAnsi"/>
        </w:rPr>
        <w:t>FW</w:t>
      </w:r>
    </w:p>
    <w:p w14:paraId="648D39B3"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The Standard is Maximizing Expected Wellbeing</w:t>
      </w:r>
    </w:p>
    <w:p w14:paraId="18EB7367" w14:textId="51ABED0F" w:rsidR="009D41A5" w:rsidRDefault="009D41A5" w:rsidP="009D41A5">
      <w:pPr>
        <w:pStyle w:val="Heading4"/>
        <w:rPr>
          <w:rFonts w:asciiTheme="majorHAnsi" w:hAnsiTheme="majorHAnsi" w:cstheme="majorHAnsi"/>
        </w:rPr>
      </w:pPr>
      <w:r w:rsidRPr="009D41A5">
        <w:rPr>
          <w:rFonts w:asciiTheme="majorHAnsi" w:hAnsiTheme="majorHAnsi" w:cstheme="majorHAnsi"/>
        </w:rPr>
        <w:t xml:space="preserve">[1] </w:t>
      </w:r>
      <w:r w:rsidRPr="009D41A5">
        <w:rPr>
          <w:rFonts w:asciiTheme="majorHAnsi" w:hAnsiTheme="majorHAnsi" w:cstheme="majorHAnsi"/>
          <w:u w:val="single"/>
        </w:rPr>
        <w:t>Extinction first</w:t>
      </w:r>
      <w:r w:rsidRPr="009D41A5">
        <w:rPr>
          <w:rFonts w:asciiTheme="majorHAnsi" w:hAnsiTheme="majorHAnsi" w:cstheme="majorHAnsi"/>
        </w:rPr>
        <w:t xml:space="preserve"> – </w:t>
      </w:r>
    </w:p>
    <w:p w14:paraId="4BB24BFD" w14:textId="77777777" w:rsidR="00FF33F4" w:rsidRPr="00FF33F4" w:rsidRDefault="00FF33F4" w:rsidP="00FF33F4"/>
    <w:p w14:paraId="1BB6F510" w14:textId="5F24DEB4" w:rsidR="009D41A5" w:rsidRDefault="00574D7C" w:rsidP="00574D7C">
      <w:pPr>
        <w:pStyle w:val="Heading4"/>
        <w:rPr>
          <w:rFonts w:asciiTheme="majorHAnsi" w:hAnsiTheme="majorHAnsi" w:cstheme="majorHAnsi"/>
        </w:rPr>
      </w:pPr>
      <w:r>
        <w:rPr>
          <w:rFonts w:asciiTheme="majorHAnsi" w:hAnsiTheme="majorHAnsi" w:cstheme="majorHAnsi"/>
        </w:rPr>
        <w:t xml:space="preserve">A] </w:t>
      </w:r>
      <w:r w:rsidR="009D41A5" w:rsidRPr="009D41A5">
        <w:rPr>
          <w:rFonts w:asciiTheme="majorHAnsi" w:hAnsiTheme="majorHAnsi" w:cstheme="majorHAnsi"/>
        </w:rPr>
        <w:t xml:space="preserve">Forecloses future improvement – we can never improve society because our impact is irreversible </w:t>
      </w:r>
    </w:p>
    <w:p w14:paraId="0B6C8B7A" w14:textId="77777777" w:rsidR="00FF33F4" w:rsidRPr="00FF33F4" w:rsidRDefault="00FF33F4" w:rsidP="00FF33F4"/>
    <w:p w14:paraId="54E41498" w14:textId="61E8249F" w:rsidR="009D41A5" w:rsidRDefault="00574D7C" w:rsidP="00574D7C">
      <w:pPr>
        <w:pStyle w:val="Heading4"/>
        <w:rPr>
          <w:rFonts w:asciiTheme="majorHAnsi" w:hAnsiTheme="majorHAnsi" w:cstheme="majorHAnsi"/>
        </w:rPr>
      </w:pPr>
      <w:r>
        <w:rPr>
          <w:rFonts w:asciiTheme="majorHAnsi" w:hAnsiTheme="majorHAnsi" w:cstheme="majorHAnsi"/>
        </w:rPr>
        <w:t xml:space="preserve">B] </w:t>
      </w:r>
      <w:r w:rsidR="009D41A5" w:rsidRPr="009D41A5">
        <w:rPr>
          <w:rFonts w:asciiTheme="majorHAnsi" w:hAnsiTheme="majorHAnsi" w:cstheme="majorHAnsi"/>
        </w:rPr>
        <w:t xml:space="preserve">Turns suffering – mass death causes suffering because people can’t get access to resources and basic necessities </w:t>
      </w:r>
    </w:p>
    <w:p w14:paraId="02D0B9BA" w14:textId="77777777" w:rsidR="00FF33F4" w:rsidRDefault="00FF33F4" w:rsidP="00FF33F4">
      <w:pPr>
        <w:pStyle w:val="ListParagraph"/>
      </w:pPr>
    </w:p>
    <w:p w14:paraId="672789BD" w14:textId="77777777" w:rsidR="00FF33F4" w:rsidRPr="00FF33F4" w:rsidRDefault="00FF33F4" w:rsidP="00574D7C">
      <w:pPr>
        <w:pStyle w:val="ListParagraph"/>
      </w:pPr>
    </w:p>
    <w:p w14:paraId="4CF6E462" w14:textId="019DEF45" w:rsidR="009D41A5" w:rsidRDefault="00574D7C" w:rsidP="00574D7C">
      <w:pPr>
        <w:pStyle w:val="Heading4"/>
        <w:rPr>
          <w:rFonts w:asciiTheme="majorHAnsi" w:hAnsiTheme="majorHAnsi" w:cstheme="majorHAnsi"/>
        </w:rPr>
      </w:pPr>
      <w:r>
        <w:rPr>
          <w:rFonts w:asciiTheme="majorHAnsi" w:hAnsiTheme="majorHAnsi" w:cstheme="majorHAnsi"/>
        </w:rPr>
        <w:t xml:space="preserve">C] </w:t>
      </w:r>
      <w:r w:rsidR="009D41A5" w:rsidRPr="009D41A5">
        <w:rPr>
          <w:rFonts w:asciiTheme="majorHAnsi" w:hAnsiTheme="majorHAnsi" w:cstheme="majorHAnsi"/>
        </w:rPr>
        <w:t xml:space="preserve">Moral obligation – allowing people to die is unethical and should be prevented because it creates ethics towards other people </w:t>
      </w:r>
    </w:p>
    <w:p w14:paraId="57797791" w14:textId="77777777" w:rsidR="00FF33F4" w:rsidRPr="00FF33F4" w:rsidRDefault="00FF33F4" w:rsidP="00574D7C">
      <w:pPr>
        <w:ind w:left="360"/>
      </w:pPr>
    </w:p>
    <w:p w14:paraId="36A46349" w14:textId="0539F624" w:rsidR="009D41A5" w:rsidRDefault="00574D7C" w:rsidP="009D41A5">
      <w:pPr>
        <w:pStyle w:val="Heading4"/>
        <w:rPr>
          <w:rFonts w:asciiTheme="majorHAnsi" w:hAnsiTheme="majorHAnsi" w:cstheme="majorHAnsi"/>
        </w:rPr>
      </w:pPr>
      <w:r>
        <w:rPr>
          <w:rFonts w:asciiTheme="majorHAnsi" w:hAnsiTheme="majorHAnsi" w:cstheme="majorHAnsi"/>
        </w:rPr>
        <w:t>D]</w:t>
      </w:r>
      <w:r w:rsidR="009D41A5" w:rsidRPr="009D41A5">
        <w:rPr>
          <w:rFonts w:asciiTheme="majorHAnsi" w:hAnsiTheme="majorHAnsi" w:cstheme="majorHAnsi"/>
        </w:rPr>
        <w:t xml:space="preserve"> Objectivity – body count is the most objective way to calculate impacts because comparing suffering is unethical</w:t>
      </w:r>
    </w:p>
    <w:p w14:paraId="53578E02" w14:textId="77777777" w:rsidR="00FF33F4" w:rsidRPr="00FF33F4" w:rsidRDefault="00FF33F4" w:rsidP="00FF33F4"/>
    <w:p w14:paraId="6D483DBF" w14:textId="3B68EFFE" w:rsidR="00FF33F4" w:rsidRDefault="009D41A5" w:rsidP="009D41A5">
      <w:pPr>
        <w:pStyle w:val="Heading4"/>
        <w:rPr>
          <w:rFonts w:asciiTheme="majorHAnsi" w:hAnsiTheme="majorHAnsi" w:cstheme="majorHAnsi"/>
        </w:rPr>
      </w:pPr>
      <w:r w:rsidRPr="009D41A5">
        <w:rPr>
          <w:rFonts w:asciiTheme="majorHAnsi" w:hAnsiTheme="majorHAnsi" w:cstheme="majorHAnsi"/>
        </w:rPr>
        <w:t xml:space="preserve">[2] Util is a lexical pre-requisite to any other framework – </w:t>
      </w:r>
    </w:p>
    <w:p w14:paraId="5B81BFA2" w14:textId="53E0E7DD" w:rsidR="009D41A5" w:rsidRDefault="009D41A5" w:rsidP="009D41A5">
      <w:pPr>
        <w:pStyle w:val="Heading4"/>
        <w:rPr>
          <w:rFonts w:asciiTheme="majorHAnsi" w:hAnsiTheme="majorHAnsi" w:cstheme="majorHAnsi"/>
        </w:rPr>
      </w:pPr>
      <w:r w:rsidRPr="009D41A5">
        <w:rPr>
          <w:rFonts w:asciiTheme="majorHAnsi" w:hAnsiTheme="majorHAnsi" w:cstheme="majorHAnsi"/>
        </w:rPr>
        <w:t>Threats to bodily security precl</w:t>
      </w:r>
      <w:r w:rsidR="00ED2A02">
        <w:rPr>
          <w:rFonts w:asciiTheme="majorHAnsi" w:hAnsiTheme="majorHAnsi" w:cstheme="majorHAnsi"/>
        </w:rPr>
        <w:t>1</w:t>
      </w:r>
      <w:r w:rsidRPr="009D41A5">
        <w:rPr>
          <w:rFonts w:asciiTheme="majorHAnsi" w:hAnsiTheme="majorHAnsi" w:cstheme="majorHAnsi"/>
        </w:rPr>
        <w:t>ude the ability for moral actors to act upon other theories since they are in a constant crisis that inhibits the moral conditions other theories presuppose.</w:t>
      </w:r>
    </w:p>
    <w:p w14:paraId="4C975ADC" w14:textId="77777777" w:rsidR="00FF33F4" w:rsidRPr="00FF33F4" w:rsidRDefault="00FF33F4" w:rsidP="00FF33F4"/>
    <w:p w14:paraId="1BA19B12"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 xml:space="preserve">[3] </w:t>
      </w:r>
      <w:bookmarkStart w:id="0" w:name="_Hlk42768733"/>
      <w:r w:rsidRPr="009D41A5">
        <w:rPr>
          <w:rFonts w:asciiTheme="majorHAnsi" w:hAnsiTheme="majorHAnsi" w:cstheme="majorHAnsi"/>
        </w:rPr>
        <w:t xml:space="preserve">Pain provides an objective reason for why oppression is bad. </w:t>
      </w:r>
    </w:p>
    <w:bookmarkEnd w:id="0"/>
    <w:p w14:paraId="21C6C6A0" w14:textId="77777777" w:rsidR="009D41A5" w:rsidRPr="009D41A5" w:rsidRDefault="009D41A5" w:rsidP="009D41A5">
      <w:pPr>
        <w:rPr>
          <w:rFonts w:asciiTheme="majorHAnsi" w:hAnsiTheme="majorHAnsi" w:cstheme="majorHAnsi"/>
          <w:sz w:val="18"/>
          <w:szCs w:val="18"/>
        </w:rPr>
      </w:pPr>
      <w:r w:rsidRPr="009D41A5">
        <w:rPr>
          <w:rFonts w:asciiTheme="majorHAnsi" w:hAnsiTheme="majorHAnsi" w:cstheme="majorHAnsi"/>
          <w:b/>
          <w:sz w:val="26"/>
          <w:szCs w:val="26"/>
        </w:rPr>
        <w:t>Gray 09</w:t>
      </w:r>
      <w:r w:rsidRPr="009D41A5">
        <w:rPr>
          <w:rFonts w:asciiTheme="majorHAnsi" w:hAnsiTheme="majorHAnsi" w:cstheme="majorHAnsi"/>
          <w:sz w:val="18"/>
          <w:szCs w:val="18"/>
        </w:rPr>
        <w:t xml:space="preserve"> </w:t>
      </w:r>
      <w:r w:rsidRPr="009D41A5">
        <w:rPr>
          <w:rFonts w:asciiTheme="majorHAnsi" w:hAnsiTheme="majorHAnsi" w:cstheme="majorHAnsi"/>
        </w:rPr>
        <w:t>[Gray, James W. "An Argument for Moral Realism." Ethical Realism. N.p., 07 Oct. 2009. Web. 04 Sept. 2015. &lt;https://ethicalrealism.wordpress.com/2009/10/07/an-argument-for-moral-realism/&gt;. MA in philosophy from San Jose State University (2008)]</w:t>
      </w:r>
    </w:p>
    <w:p w14:paraId="61BEADBB" w14:textId="77777777" w:rsidR="009D41A5" w:rsidRPr="009D41A5" w:rsidRDefault="009D41A5" w:rsidP="009D41A5">
      <w:pPr>
        <w:spacing w:line="276" w:lineRule="auto"/>
        <w:rPr>
          <w:rFonts w:asciiTheme="majorHAnsi" w:hAnsiTheme="majorHAnsi" w:cstheme="majorHAnsi"/>
          <w:sz w:val="12"/>
        </w:rPr>
      </w:pPr>
      <w:r w:rsidRPr="009D41A5">
        <w:rPr>
          <w:rFonts w:asciiTheme="majorHAnsi" w:hAnsiTheme="majorHAnsi" w:cstheme="majorHAnsi"/>
          <w:b/>
          <w:u w:val="single"/>
        </w:rPr>
        <w:t>If we have evidence</w:t>
      </w:r>
      <w:r w:rsidRPr="009D41A5">
        <w:rPr>
          <w:rFonts w:asciiTheme="majorHAnsi" w:hAnsiTheme="majorHAnsi" w:cstheme="majorHAnsi"/>
          <w:sz w:val="12"/>
        </w:rPr>
        <w:t xml:space="preserve"> that </w:t>
      </w:r>
      <w:r w:rsidRPr="009D41A5">
        <w:rPr>
          <w:rFonts w:asciiTheme="majorHAnsi" w:hAnsiTheme="majorHAnsi" w:cstheme="majorHAnsi"/>
          <w:b/>
          <w:u w:val="single"/>
        </w:rPr>
        <w:t>anything</w:t>
      </w:r>
      <w:r w:rsidRPr="009D41A5">
        <w:rPr>
          <w:rFonts w:asciiTheme="majorHAnsi" w:hAnsiTheme="majorHAnsi" w:cstheme="majorHAnsi"/>
          <w:sz w:val="12"/>
        </w:rPr>
        <w:t xml:space="preserve"> in particular </w:t>
      </w:r>
      <w:r w:rsidRPr="009D41A5">
        <w:rPr>
          <w:rFonts w:asciiTheme="majorHAnsi" w:hAnsiTheme="majorHAnsi" w:cstheme="majorHAnsi"/>
          <w:b/>
          <w:u w:val="single"/>
        </w:rPr>
        <w:t>has intrinsic value</w:t>
      </w:r>
      <w:r w:rsidRPr="009D41A5">
        <w:rPr>
          <w:rFonts w:asciiTheme="majorHAnsi" w:hAnsiTheme="majorHAnsi" w:cstheme="majorHAnsi"/>
          <w:sz w:val="12"/>
        </w:rPr>
        <w:t xml:space="preserve">, then we also have evidence that </w:t>
      </w:r>
      <w:r w:rsidRPr="009D41A5">
        <w:rPr>
          <w:rFonts w:asciiTheme="majorHAnsi" w:hAnsiTheme="majorHAnsi" w:cstheme="majorHAnsi"/>
          <w:b/>
          <w:u w:val="single"/>
          <w:bdr w:val="single" w:sz="18" w:space="0" w:color="auto"/>
        </w:rPr>
        <w:t>moral realism is true</w:t>
      </w:r>
      <w:r w:rsidRPr="009D41A5">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9D41A5">
        <w:rPr>
          <w:rStyle w:val="StyleUnderline"/>
          <w:rFonts w:asciiTheme="majorHAnsi" w:hAnsiTheme="majorHAnsi" w:cstheme="majorHAnsi"/>
        </w:rPr>
        <w:t>disvalue of pain is irreducible.</w:t>
      </w:r>
      <w:r w:rsidRPr="009D41A5">
        <w:rPr>
          <w:rFonts w:asciiTheme="majorHAnsi" w:hAnsiTheme="majorHAnsi" w:cstheme="majorHAnsi"/>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D41A5">
        <w:rPr>
          <w:rFonts w:asciiTheme="majorHAnsi" w:hAnsiTheme="majorHAnsi" w:cstheme="majorHAnsi"/>
          <w:b/>
          <w:highlight w:val="green"/>
          <w:u w:val="single"/>
        </w:rPr>
        <w:t>pain has intrinsic disvalue</w:t>
      </w:r>
      <w:r w:rsidRPr="009D41A5">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9D41A5">
        <w:rPr>
          <w:rFonts w:asciiTheme="majorHAnsi" w:hAnsiTheme="majorHAnsi" w:cstheme="majorHAnsi"/>
          <w:b/>
          <w:highlight w:val="green"/>
          <w:u w:val="single"/>
        </w:rPr>
        <w:t xml:space="preserve">because of </w:t>
      </w:r>
      <w:r w:rsidRPr="009D41A5">
        <w:rPr>
          <w:rFonts w:asciiTheme="majorHAnsi" w:hAnsiTheme="majorHAnsi" w:cstheme="majorHAnsi"/>
          <w:b/>
          <w:u w:val="single"/>
        </w:rPr>
        <w:t xml:space="preserve">our </w:t>
      </w:r>
      <w:r w:rsidRPr="009D41A5">
        <w:rPr>
          <w:rFonts w:asciiTheme="majorHAnsi" w:hAnsiTheme="majorHAnsi" w:cstheme="majorHAnsi"/>
          <w:b/>
          <w:highlight w:val="green"/>
          <w:u w:val="single"/>
        </w:rPr>
        <w:t>experience</w:t>
      </w:r>
      <w:r w:rsidRPr="009D41A5">
        <w:rPr>
          <w:rFonts w:asciiTheme="majorHAnsi" w:hAnsiTheme="majorHAnsi" w:cstheme="majorHAnsi"/>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9D41A5">
        <w:rPr>
          <w:rFonts w:asciiTheme="majorHAnsi" w:hAnsiTheme="majorHAnsi" w:cstheme="majorHAnsi"/>
          <w:b/>
          <w:u w:val="single"/>
        </w:rPr>
        <w:t>It would be strange to ask</w:t>
      </w:r>
      <w:r w:rsidRPr="009D41A5">
        <w:rPr>
          <w:rFonts w:asciiTheme="majorHAnsi" w:hAnsiTheme="majorHAnsi" w:cstheme="majorHAnsi"/>
          <w:sz w:val="12"/>
        </w:rPr>
        <w:t xml:space="preserve"> the child, “So what? </w:t>
      </w:r>
      <w:r w:rsidRPr="009D41A5">
        <w:rPr>
          <w:rFonts w:asciiTheme="majorHAnsi" w:hAnsiTheme="majorHAnsi" w:cstheme="majorHAnsi"/>
          <w:b/>
          <w:u w:val="single"/>
        </w:rPr>
        <w:t>What’s wrong with pain</w:t>
      </w:r>
      <w:r w:rsidRPr="009D41A5">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w:t>
      </w:r>
      <w:r w:rsidRPr="009D41A5">
        <w:rPr>
          <w:rFonts w:asciiTheme="majorHAnsi" w:hAnsiTheme="majorHAnsi" w:cstheme="majorHAnsi"/>
          <w:sz w:val="12"/>
        </w:rPr>
        <w:lastRenderedPageBreak/>
        <w:t xml:space="preserve">instrumental value. The badness of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Pain’s badness isn’t an instrumental value – Pain’s disvalue is not an instrumental disvalue because pain can be quite useful to us. </w:t>
      </w:r>
      <w:r w:rsidRPr="009D41A5">
        <w:rPr>
          <w:rFonts w:asciiTheme="majorHAnsi" w:hAnsiTheme="majorHAnsi" w:cstheme="majorHAnsi"/>
          <w:b/>
          <w:highlight w:val="green"/>
          <w:u w:val="single"/>
          <w:bdr w:val="single" w:sz="18" w:space="0" w:color="auto"/>
        </w:rPr>
        <w:t>Pain</w:t>
      </w:r>
      <w:r w:rsidRPr="009D41A5">
        <w:rPr>
          <w:rFonts w:asciiTheme="majorHAnsi" w:hAnsiTheme="majorHAnsi" w:cstheme="majorHAnsi"/>
          <w:sz w:val="12"/>
          <w:bdr w:val="single" w:sz="18" w:space="0" w:color="auto"/>
        </w:rPr>
        <w:t xml:space="preserve"> can tell us when we are unhealthy or injured. We evolved pain because </w:t>
      </w:r>
      <w:r w:rsidRPr="009D41A5">
        <w:rPr>
          <w:rFonts w:asciiTheme="majorHAnsi" w:hAnsiTheme="majorHAnsi" w:cstheme="majorHAnsi"/>
          <w:b/>
          <w:highlight w:val="green"/>
          <w:u w:val="single"/>
          <w:bdr w:val="single" w:sz="18" w:space="0" w:color="auto"/>
        </w:rPr>
        <w:t>i</w:t>
      </w:r>
      <w:r w:rsidRPr="009D41A5">
        <w:rPr>
          <w:rFonts w:asciiTheme="majorHAnsi" w:hAnsiTheme="majorHAnsi" w:cstheme="majorHAnsi"/>
          <w:sz w:val="12"/>
          <w:bdr w:val="single" w:sz="18" w:space="0" w:color="auto"/>
        </w:rPr>
        <w:t>t’</w:t>
      </w:r>
      <w:r w:rsidRPr="009D41A5">
        <w:rPr>
          <w:rFonts w:asciiTheme="majorHAnsi" w:hAnsiTheme="majorHAnsi" w:cstheme="majorHAnsi"/>
          <w:b/>
          <w:highlight w:val="green"/>
          <w:u w:val="single"/>
          <w:bdr w:val="single" w:sz="18" w:space="0" w:color="auto"/>
        </w:rPr>
        <w:t>s</w:t>
      </w:r>
      <w:r w:rsidRPr="009D41A5">
        <w:rPr>
          <w:rFonts w:asciiTheme="majorHAnsi" w:hAnsiTheme="majorHAnsi" w:cstheme="majorHAnsi"/>
          <w:sz w:val="12"/>
          <w:bdr w:val="single" w:sz="18" w:space="0" w:color="auto"/>
        </w:rPr>
        <w:t xml:space="preserve"> </w:t>
      </w:r>
      <w:r w:rsidRPr="009D41A5">
        <w:rPr>
          <w:rFonts w:asciiTheme="majorHAnsi" w:hAnsiTheme="majorHAnsi" w:cstheme="majorHAnsi"/>
          <w:b/>
          <w:highlight w:val="green"/>
          <w:u w:val="single"/>
          <w:bdr w:val="single" w:sz="18" w:space="0" w:color="auto"/>
        </w:rPr>
        <w:t>essential</w:t>
      </w:r>
      <w:r w:rsidRPr="009D41A5">
        <w:rPr>
          <w:rFonts w:asciiTheme="majorHAnsi" w:hAnsiTheme="majorHAnsi" w:cstheme="majorHAnsi"/>
          <w:sz w:val="12"/>
          <w:highlight w:val="green"/>
          <w:bdr w:val="single" w:sz="18" w:space="0" w:color="auto"/>
        </w:rPr>
        <w:t xml:space="preserve"> </w:t>
      </w:r>
      <w:r w:rsidRPr="009D41A5">
        <w:rPr>
          <w:rFonts w:asciiTheme="majorHAnsi" w:hAnsiTheme="majorHAnsi" w:cstheme="majorHAnsi"/>
          <w:b/>
          <w:highlight w:val="green"/>
          <w:u w:val="single"/>
          <w:bdr w:val="single" w:sz="18" w:space="0" w:color="auto"/>
        </w:rPr>
        <w:t>to</w:t>
      </w:r>
      <w:r w:rsidRPr="009D41A5">
        <w:rPr>
          <w:rFonts w:asciiTheme="majorHAnsi" w:hAnsiTheme="majorHAnsi" w:cstheme="majorHAnsi"/>
          <w:sz w:val="12"/>
          <w:bdr w:val="single" w:sz="18" w:space="0" w:color="auto"/>
        </w:rPr>
        <w:t xml:space="preserve"> our </w:t>
      </w:r>
      <w:r w:rsidRPr="009D41A5">
        <w:rPr>
          <w:rFonts w:asciiTheme="majorHAnsi" w:hAnsiTheme="majorHAnsi" w:cstheme="majorHAnsi"/>
          <w:b/>
          <w:highlight w:val="green"/>
          <w:u w:val="single"/>
          <w:bdr w:val="single" w:sz="18" w:space="0" w:color="auto"/>
        </w:rPr>
        <w:t>survival</w:t>
      </w:r>
      <w:r w:rsidRPr="009D41A5">
        <w:rPr>
          <w:rFonts w:asciiTheme="majorHAnsi" w:hAnsiTheme="majorHAnsi" w:cstheme="majorHAnsi"/>
          <w:sz w:val="12"/>
          <w:bdr w:val="single" w:sz="18" w:space="0" w:color="auto"/>
        </w:rPr>
        <w:t>.</w:t>
      </w:r>
      <w:r w:rsidRPr="009D41A5">
        <w:rPr>
          <w:rFonts w:asciiTheme="majorHAnsi" w:hAnsiTheme="majorHAnsi" w:cstheme="majorHAnsi"/>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D41A5">
        <w:rPr>
          <w:rFonts w:asciiTheme="majorHAnsi" w:hAnsiTheme="majorHAnsi" w:cstheme="majorHAnsi"/>
          <w:b/>
          <w:highlight w:val="green"/>
          <w:u w:val="single"/>
        </w:rPr>
        <w:t>pain</w:t>
      </w:r>
      <w:r w:rsidRPr="009D41A5">
        <w:rPr>
          <w:rFonts w:asciiTheme="majorHAnsi" w:hAnsiTheme="majorHAnsi" w:cstheme="majorHAnsi"/>
          <w:sz w:val="12"/>
        </w:rPr>
        <w:t xml:space="preserve"> because it </w:t>
      </w:r>
      <w:r w:rsidRPr="009D41A5">
        <w:rPr>
          <w:rFonts w:asciiTheme="majorHAnsi" w:hAnsiTheme="majorHAnsi" w:cstheme="majorHAnsi"/>
          <w:b/>
          <w:highlight w:val="green"/>
          <w:u w:val="single"/>
        </w:rPr>
        <w:t>feels bad</w:t>
      </w:r>
      <w:r w:rsidRPr="009D41A5">
        <w:rPr>
          <w:rFonts w:asciiTheme="majorHAnsi" w:hAnsiTheme="majorHAnsi" w:cstheme="majorHAnsi"/>
          <w:sz w:val="12"/>
        </w:rPr>
        <w:t xml:space="preserve">.2 If pain didn’t feel bad, then we wouldn’t have such a strong desire to avoid intense pain. Pain means “feels bad” and it </w:t>
      </w:r>
      <w:r w:rsidRPr="009D41A5">
        <w:rPr>
          <w:rFonts w:asciiTheme="majorHAnsi" w:hAnsiTheme="majorHAnsi" w:cstheme="majorHAnsi"/>
          <w:b/>
          <w:u w:val="single"/>
        </w:rPr>
        <w:t xml:space="preserve">is </w:t>
      </w:r>
      <w:r w:rsidRPr="009D41A5">
        <w:rPr>
          <w:rFonts w:asciiTheme="majorHAnsi" w:hAnsiTheme="majorHAnsi" w:cstheme="majorHAnsi"/>
          <w:b/>
          <w:highlight w:val="green"/>
          <w:u w:val="single"/>
        </w:rPr>
        <w:t>manifested in various experiences</w:t>
      </w:r>
      <w:r w:rsidRPr="009D41A5">
        <w:rPr>
          <w:rFonts w:asciiTheme="majorHAnsi" w:hAnsiTheme="majorHAnsi" w:cstheme="majorHAnsi"/>
          <w:sz w:val="12"/>
        </w:rPr>
        <w:t xml:space="preserve">, such as touching fire. </w:t>
      </w:r>
      <w:r w:rsidRPr="009D41A5">
        <w:rPr>
          <w:rFonts w:asciiTheme="majorHAnsi" w:hAnsiTheme="majorHAnsi" w:cstheme="majorHAnsi"/>
          <w:b/>
          <w:u w:val="single"/>
        </w:rPr>
        <w:t xml:space="preserve">We have to know the meaning of “bad” </w:t>
      </w:r>
      <w:r w:rsidRPr="009D41A5">
        <w:rPr>
          <w:rFonts w:asciiTheme="majorHAnsi" w:hAnsiTheme="majorHAnsi" w:cstheme="majorHAnsi"/>
          <w:sz w:val="12"/>
        </w:rPr>
        <w:t xml:space="preserve">in order to understand pain at all. </w:t>
      </w:r>
      <w:r w:rsidRPr="009D41A5">
        <w:rPr>
          <w:rFonts w:asciiTheme="majorHAnsi" w:hAnsiTheme="majorHAnsi" w:cstheme="majorHAnsi"/>
          <w:b/>
          <w:u w:val="single"/>
        </w:rPr>
        <w:t>We attain an understanding of “bad” just by feeling pain</w:t>
      </w:r>
      <w:r w:rsidRPr="009D41A5">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9D41A5">
        <w:rPr>
          <w:rFonts w:asciiTheme="majorHAnsi" w:hAnsiTheme="majorHAnsi" w:cstheme="majorHAnsi"/>
          <w:b/>
          <w:u w:val="single"/>
        </w:rPr>
        <w:t>pain is a final end</w:t>
      </w:r>
      <w:r w:rsidRPr="009D41A5">
        <w:rPr>
          <w:rFonts w:asciiTheme="majorHAnsi" w:hAnsiTheme="majorHAnsi" w:cstheme="majorHAnsi"/>
          <w:sz w:val="12"/>
        </w:rPr>
        <w:t xml:space="preserve"> – A final end is a goal people recognize as being </w:t>
      </w:r>
      <w:r w:rsidRPr="009D41A5">
        <w:rPr>
          <w:rFonts w:asciiTheme="majorHAnsi" w:hAnsiTheme="majorHAnsi" w:cstheme="majorHAnsi"/>
          <w:b/>
          <w:u w:val="single"/>
        </w:rPr>
        <w:t>worthy of being sought after for its own sake</w:t>
      </w:r>
      <w:r w:rsidRPr="009D41A5">
        <w:rPr>
          <w:rFonts w:asciiTheme="majorHAnsi" w:hAnsiTheme="majorHAnsi" w:cstheme="majorHAnsi"/>
          <w:sz w:val="12"/>
        </w:rPr>
        <w:t xml:space="preserve">. Money is not a final end </w:t>
      </w:r>
      <w:r w:rsidRPr="009D41A5">
        <w:rPr>
          <w:rFonts w:asciiTheme="majorHAnsi" w:hAnsiTheme="majorHAnsi" w:cstheme="majorHAnsi"/>
          <w:b/>
          <w:u w:val="single"/>
        </w:rPr>
        <w:t>because</w:t>
      </w:r>
      <w:r w:rsidRPr="009D41A5">
        <w:rPr>
          <w:rFonts w:asciiTheme="majorHAnsi" w:hAnsiTheme="majorHAnsi" w:cstheme="majorHAnsi"/>
          <w:sz w:val="12"/>
        </w:rPr>
        <w:t xml:space="preserve"> it is only valuable when used to do something else. Pleasure and pain-avoidance are final ends because they are taken t be worthy of being avoided for their own sake. We know that avoiding pain makes sense even when </w:t>
      </w:r>
      <w:r w:rsidRPr="009D41A5">
        <w:rPr>
          <w:rFonts w:asciiTheme="majorHAnsi" w:hAnsiTheme="majorHAnsi" w:cstheme="majorHAnsi"/>
          <w:b/>
          <w:u w:val="single"/>
          <w:bdr w:val="single" w:sz="18" w:space="0" w:color="auto"/>
        </w:rPr>
        <w:t>it doesn’t lead to anything else</w:t>
      </w:r>
      <w:r w:rsidRPr="009D41A5">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9D41A5">
        <w:rPr>
          <w:rFonts w:asciiTheme="majorHAnsi" w:hAnsiTheme="majorHAnsi" w:cstheme="majorHAnsi"/>
          <w:b/>
          <w:u w:val="single"/>
        </w:rPr>
        <w:t>Pain’s disvalue is irreducible</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 xml:space="preserve">If </w:t>
      </w:r>
      <w:r w:rsidRPr="009D41A5">
        <w:rPr>
          <w:rFonts w:asciiTheme="majorHAnsi" w:hAnsiTheme="majorHAnsi" w:cstheme="majorHAnsi"/>
          <w:b/>
          <w:u w:val="single"/>
        </w:rPr>
        <w:t xml:space="preserve">the </w:t>
      </w:r>
      <w:r w:rsidRPr="009D41A5">
        <w:rPr>
          <w:rFonts w:asciiTheme="majorHAnsi" w:hAnsiTheme="majorHAnsi" w:cstheme="majorHAnsi"/>
          <w:b/>
          <w:highlight w:val="green"/>
          <w:u w:val="single"/>
        </w:rPr>
        <w:t xml:space="preserve">badness of pain was reducible </w:t>
      </w:r>
      <w:r w:rsidRPr="009D41A5">
        <w:rPr>
          <w:rFonts w:asciiTheme="majorHAnsi" w:hAnsiTheme="majorHAnsi" w:cstheme="majorHAnsi"/>
          <w:b/>
          <w:u w:val="single"/>
        </w:rPr>
        <w:t xml:space="preserve">to nonmoral properties, </w:t>
      </w:r>
      <w:r w:rsidRPr="009D41A5">
        <w:rPr>
          <w:rFonts w:asciiTheme="majorHAnsi" w:hAnsiTheme="majorHAnsi" w:cstheme="majorHAnsi"/>
          <w:b/>
          <w:highlight w:val="green"/>
          <w:u w:val="single"/>
        </w:rPr>
        <w:t xml:space="preserve">then we should be able to describe </w:t>
      </w:r>
      <w:r w:rsidRPr="009D41A5">
        <w:rPr>
          <w:rFonts w:asciiTheme="majorHAnsi" w:hAnsiTheme="majorHAnsi" w:cstheme="majorHAnsi"/>
          <w:b/>
          <w:u w:val="single"/>
        </w:rPr>
        <w:t>what</w:t>
      </w:r>
      <w:r w:rsidRPr="009D41A5">
        <w:rPr>
          <w:rFonts w:asciiTheme="majorHAnsi" w:hAnsiTheme="majorHAnsi" w:cstheme="majorHAnsi"/>
          <w:sz w:val="12"/>
        </w:rPr>
        <w:t xml:space="preserve"> “bad” means </w:t>
      </w:r>
      <w:r w:rsidRPr="009D41A5">
        <w:rPr>
          <w:rFonts w:asciiTheme="majorHAnsi" w:hAnsiTheme="majorHAnsi" w:cstheme="majorHAnsi"/>
          <w:b/>
          <w:highlight w:val="green"/>
          <w:u w:val="single"/>
        </w:rPr>
        <w:t>through a non-moral description</w:t>
      </w:r>
      <w:r w:rsidRPr="009D41A5">
        <w:rPr>
          <w:rFonts w:asciiTheme="majorHAnsi" w:hAnsiTheme="majorHAnsi" w:cstheme="majorHAnsi"/>
          <w:sz w:val="12"/>
        </w:rPr>
        <w:t xml:space="preserve">. </w:t>
      </w:r>
      <w:r w:rsidRPr="009D41A5">
        <w:rPr>
          <w:rFonts w:asciiTheme="majorHAnsi" w:hAnsiTheme="majorHAnsi" w:cstheme="majorHAnsi"/>
          <w:b/>
          <w:u w:val="single"/>
        </w:rPr>
        <w:t>However</w:t>
      </w:r>
      <w:r w:rsidRPr="009D41A5">
        <w:rPr>
          <w:rFonts w:asciiTheme="majorHAnsi" w:hAnsiTheme="majorHAnsi" w:cstheme="majorHAnsi"/>
          <w:sz w:val="12"/>
        </w:rPr>
        <w:t xml:space="preserve">, </w:t>
      </w:r>
      <w:r w:rsidRPr="009D41A5">
        <w:rPr>
          <w:rFonts w:asciiTheme="majorHAnsi" w:hAnsiTheme="majorHAnsi" w:cstheme="majorHAnsi"/>
          <w:b/>
          <w:u w:val="single"/>
        </w:rPr>
        <w:t>we</w:t>
      </w:r>
      <w:r w:rsidRPr="009D41A5">
        <w:rPr>
          <w:rFonts w:asciiTheme="majorHAnsi" w:hAnsiTheme="majorHAnsi" w:cstheme="majorHAnsi"/>
          <w:sz w:val="12"/>
        </w:rPr>
        <w:t xml:space="preserve"> currently </w:t>
      </w:r>
      <w:r w:rsidRPr="009D41A5">
        <w:rPr>
          <w:rFonts w:asciiTheme="majorHAnsi" w:hAnsiTheme="majorHAnsi" w:cstheme="majorHAnsi"/>
          <w:b/>
          <w:u w:val="single"/>
        </w:rPr>
        <w:t xml:space="preserve">have no </w:t>
      </w:r>
      <w:r w:rsidRPr="009D41A5">
        <w:rPr>
          <w:rStyle w:val="StyleUnderline"/>
          <w:rFonts w:asciiTheme="majorHAnsi" w:hAnsiTheme="majorHAnsi" w:cstheme="majorHAnsi"/>
        </w:rPr>
        <w:t>way of understanding pain’s badness</w:t>
      </w:r>
      <w:r w:rsidRPr="009D41A5">
        <w:rPr>
          <w:rFonts w:asciiTheme="majorHAnsi" w:hAnsiTheme="majorHAnsi" w:cstheme="majorHAnsi"/>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9D41A5">
        <w:rPr>
          <w:rFonts w:asciiTheme="majorHAnsi" w:hAnsiTheme="majorHAnsi" w:cstheme="majorHAnsi"/>
          <w:b/>
          <w:u w:val="single"/>
          <w:bdr w:val="single" w:sz="18" w:space="0" w:color="auto"/>
        </w:rPr>
        <w:t xml:space="preserve">“bad” means the same thing as </w:t>
      </w:r>
      <w:r w:rsidRPr="009D41A5">
        <w:rPr>
          <w:rFonts w:asciiTheme="majorHAnsi" w:hAnsiTheme="majorHAnsi" w:cstheme="majorHAnsi"/>
          <w:sz w:val="12"/>
          <w:bdr w:val="single" w:sz="18" w:space="0" w:color="auto"/>
        </w:rPr>
        <w:t xml:space="preserve">something like </w:t>
      </w:r>
      <w:r w:rsidRPr="009D41A5">
        <w:rPr>
          <w:rFonts w:asciiTheme="majorHAnsi" w:hAnsiTheme="majorHAnsi" w:cstheme="majorHAnsi"/>
          <w:b/>
          <w:u w:val="single"/>
          <w:bdr w:val="single" w:sz="18" w:space="0" w:color="auto"/>
        </w:rPr>
        <w:t>“pain,”</w:t>
      </w:r>
      <w:r w:rsidRPr="009D41A5">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9D41A5">
        <w:rPr>
          <w:rFonts w:asciiTheme="majorHAnsi" w:hAnsiTheme="majorHAnsi" w:cstheme="majorHAnsi"/>
          <w:b/>
          <w:u w:val="single"/>
        </w:rPr>
        <w:t>If the badness of pain is real</w:t>
      </w:r>
      <w:r w:rsidRPr="009D41A5">
        <w:rPr>
          <w:rFonts w:asciiTheme="majorHAnsi" w:hAnsiTheme="majorHAnsi" w:cstheme="majorHAnsi"/>
          <w:sz w:val="12"/>
        </w:rPr>
        <w:t xml:space="preserve">, </w:t>
      </w:r>
      <w:r w:rsidRPr="009D41A5">
        <w:rPr>
          <w:rFonts w:asciiTheme="majorHAnsi" w:hAnsiTheme="majorHAnsi" w:cstheme="majorHAnsi"/>
          <w:b/>
          <w:highlight w:val="green"/>
          <w:u w:val="single"/>
        </w:rPr>
        <w:t>then everyone’s pain is bad</w:t>
      </w:r>
      <w:r w:rsidRPr="009D41A5">
        <w:rPr>
          <w:rFonts w:asciiTheme="majorHAnsi" w:hAnsiTheme="majorHAnsi" w:cstheme="majorHAnsi"/>
          <w:sz w:val="12"/>
        </w:rPr>
        <w:t xml:space="preserve">. Pain isn’t bad just for me, but not for you. It states that </w:t>
      </w:r>
      <w:r w:rsidRPr="009D41A5">
        <w:rPr>
          <w:rFonts w:asciiTheme="majorHAnsi" w:hAnsiTheme="majorHAnsi" w:cstheme="majorHAnsi"/>
          <w:b/>
          <w:u w:val="single"/>
        </w:rPr>
        <w:t>we don’t</w:t>
      </w:r>
      <w:r w:rsidRPr="009D41A5">
        <w:rPr>
          <w:rFonts w:asciiTheme="majorHAnsi" w:hAnsiTheme="majorHAnsi" w:cstheme="majorHAnsi"/>
          <w:sz w:val="12"/>
        </w:rPr>
        <w:t xml:space="preserve"> all merely </w:t>
      </w:r>
      <w:r w:rsidRPr="009D41A5">
        <w:rPr>
          <w:rFonts w:asciiTheme="majorHAnsi" w:hAnsiTheme="majorHAnsi" w:cstheme="majorHAnsi"/>
          <w:b/>
          <w:u w:val="single"/>
        </w:rPr>
        <w:t>share a subjective preference</w:t>
      </w:r>
      <w:r w:rsidRPr="009D41A5">
        <w:rPr>
          <w:rFonts w:asciiTheme="majorHAnsi" w:hAnsiTheme="majorHAnsi" w:cstheme="majorHAnsi"/>
          <w:sz w:val="12"/>
        </w:rPr>
        <w:t xml:space="preserve"> in avoiding pain, </w:t>
      </w:r>
    </w:p>
    <w:p w14:paraId="6B1BD551" w14:textId="131583AB"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[4] Ground – </w:t>
      </w:r>
      <w:r w:rsidR="00574D7C">
        <w:rPr>
          <w:rFonts w:asciiTheme="majorHAnsi" w:hAnsiTheme="majorHAnsi" w:cstheme="majorHAnsi"/>
        </w:rPr>
        <w:t xml:space="preserve"> </w:t>
      </w:r>
      <w:r w:rsidRPr="009D41A5">
        <w:rPr>
          <w:rFonts w:asciiTheme="majorHAnsi" w:hAnsiTheme="majorHAnsi" w:cstheme="majorHAnsi"/>
        </w:rPr>
        <w:t xml:space="preserve">Both debaters have ground to engage under util – Aff gets plans, while Neg gets DAs and counterplans. </w:t>
      </w:r>
      <w:r w:rsidR="00574D7C">
        <w:rPr>
          <w:rFonts w:asciiTheme="majorHAnsi" w:hAnsiTheme="majorHAnsi" w:cstheme="majorHAnsi"/>
        </w:rPr>
        <w:t xml:space="preserve"> </w:t>
      </w:r>
      <w:r w:rsidRPr="009D41A5">
        <w:rPr>
          <w:rFonts w:asciiTheme="majorHAnsi" w:hAnsiTheme="majorHAnsi" w:cstheme="majorHAnsi"/>
        </w:rPr>
        <w:t>AND anything can function under util if it has an external benefit. Other fwrks deny 1 side engagement on link and impact level.  Hyper-specific theories mean people have little prep on the issue. </w:t>
      </w:r>
    </w:p>
    <w:p w14:paraId="112849D2" w14:textId="77777777" w:rsidR="009D41A5" w:rsidRPr="009D41A5" w:rsidRDefault="009D41A5" w:rsidP="009D41A5">
      <w:pPr>
        <w:rPr>
          <w:rFonts w:asciiTheme="majorHAnsi" w:hAnsiTheme="majorHAnsi" w:cstheme="majorHAnsi"/>
        </w:rPr>
      </w:pPr>
    </w:p>
    <w:p w14:paraId="25D38455" w14:textId="77777777" w:rsidR="009D41A5" w:rsidRPr="009D41A5" w:rsidRDefault="009D41A5" w:rsidP="009D41A5">
      <w:pPr>
        <w:rPr>
          <w:rFonts w:asciiTheme="majorHAnsi" w:hAnsiTheme="majorHAnsi" w:cstheme="majorHAnsi"/>
        </w:rPr>
      </w:pPr>
    </w:p>
    <w:p w14:paraId="3E8866C1" w14:textId="77777777" w:rsidR="009D41A5" w:rsidRPr="009D41A5" w:rsidRDefault="009D41A5" w:rsidP="009D41A5">
      <w:pPr>
        <w:rPr>
          <w:rFonts w:asciiTheme="majorHAnsi" w:hAnsiTheme="majorHAnsi" w:cstheme="majorHAnsi"/>
        </w:rPr>
      </w:pPr>
    </w:p>
    <w:p w14:paraId="3EA4E98B" w14:textId="51A3D7B1" w:rsidR="009D41A5" w:rsidRPr="009D41A5" w:rsidRDefault="009D41A5" w:rsidP="009D41A5">
      <w:pPr>
        <w:pStyle w:val="Heading3"/>
        <w:rPr>
          <w:rFonts w:asciiTheme="majorHAnsi" w:hAnsiTheme="majorHAnsi" w:cstheme="majorHAnsi"/>
        </w:rPr>
      </w:pPr>
      <w:r w:rsidRPr="009D41A5">
        <w:rPr>
          <w:rFonts w:asciiTheme="majorHAnsi" w:hAnsiTheme="majorHAnsi" w:cstheme="majorHAnsi"/>
        </w:rPr>
        <w:lastRenderedPageBreak/>
        <w:t>Adv</w:t>
      </w:r>
      <w:r>
        <w:rPr>
          <w:rFonts w:asciiTheme="majorHAnsi" w:hAnsiTheme="majorHAnsi" w:cstheme="majorHAnsi"/>
        </w:rPr>
        <w:t>antage</w:t>
      </w:r>
      <w:r w:rsidRPr="009D41A5">
        <w:rPr>
          <w:rFonts w:asciiTheme="majorHAnsi" w:hAnsiTheme="majorHAnsi" w:cstheme="majorHAnsi"/>
        </w:rPr>
        <w:t xml:space="preserve"> </w:t>
      </w:r>
    </w:p>
    <w:p w14:paraId="57A03D61"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The advantage is Workforce Retention.</w:t>
      </w:r>
    </w:p>
    <w:p w14:paraId="395FA1CF" w14:textId="77777777" w:rsidR="009D41A5" w:rsidRPr="009D41A5" w:rsidRDefault="009D41A5" w:rsidP="009D41A5">
      <w:pPr>
        <w:rPr>
          <w:rFonts w:asciiTheme="majorHAnsi" w:hAnsiTheme="majorHAnsi" w:cstheme="majorHAnsi"/>
        </w:rPr>
      </w:pPr>
    </w:p>
    <w:p w14:paraId="24CF476F"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The Great Resignation is here: the world is entering an era of unprecedented labor shortage with no end in sight. Tharoor 10/18</w:t>
      </w:r>
    </w:p>
    <w:p w14:paraId="3EF440DF"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Ishaan Tharoor,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10-23-2021//Aanya</w:t>
      </w:r>
    </w:p>
    <w:p w14:paraId="3B6972CB"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9D41A5">
        <w:rPr>
          <w:rStyle w:val="StyleUnderline"/>
          <w:rFonts w:asciiTheme="majorHAnsi" w:hAnsiTheme="majorHAnsi" w:cstheme="majorHAnsi"/>
          <w:highlight w:val="cyan"/>
        </w:rPr>
        <w:t>20 million</w:t>
      </w:r>
      <w:r w:rsidRPr="009D41A5">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9D41A5">
        <w:rPr>
          <w:rStyle w:val="StyleUnderline"/>
          <w:rFonts w:asciiTheme="majorHAnsi" w:hAnsiTheme="majorHAnsi" w:cstheme="majorHAnsi"/>
          <w:highlight w:val="cyan"/>
        </w:rPr>
        <w:t>a centrifugal moment in</w:t>
      </w:r>
      <w:r w:rsidRPr="009D41A5">
        <w:rPr>
          <w:rStyle w:val="StyleUnderline"/>
          <w:rFonts w:asciiTheme="majorHAnsi" w:hAnsiTheme="majorHAnsi" w:cstheme="majorHAnsi"/>
        </w:rPr>
        <w:t xml:space="preserve"> American </w:t>
      </w:r>
      <w:r w:rsidRPr="009D41A5">
        <w:rPr>
          <w:rFonts w:asciiTheme="majorHAnsi" w:hAnsiTheme="majorHAnsi" w:cstheme="majorHAnsi"/>
          <w:sz w:val="16"/>
        </w:rPr>
        <w:t xml:space="preserve">economic </w:t>
      </w:r>
      <w:r w:rsidRPr="009D41A5">
        <w:rPr>
          <w:rStyle w:val="StyleUnderline"/>
          <w:rFonts w:asciiTheme="majorHAnsi" w:hAnsiTheme="majorHAnsi" w:cstheme="majorHAnsi"/>
          <w:highlight w:val="cyan"/>
        </w:rPr>
        <w:t>history</w:t>
      </w:r>
      <w:r w:rsidRPr="009D41A5">
        <w:rPr>
          <w:rFonts w:asciiTheme="majorHAnsi" w:hAnsiTheme="majorHAnsi" w:cstheme="majorHAnsi"/>
          <w:sz w:val="16"/>
          <w:highlight w:val="cyan"/>
        </w:rPr>
        <w:t>.”</w:t>
      </w:r>
      <w:r w:rsidRPr="009D41A5">
        <w:rPr>
          <w:rFonts w:asciiTheme="majorHAnsi" w:hAnsiTheme="majorHAnsi" w:cstheme="majorHAnsi"/>
          <w:sz w:val="16"/>
        </w:rPr>
        <w:t xml:space="preserve"> Wages are up and </w:t>
      </w:r>
      <w:r w:rsidRPr="009D41A5">
        <w:rPr>
          <w:rStyle w:val="StyleUnderline"/>
          <w:rFonts w:asciiTheme="majorHAnsi" w:hAnsiTheme="majorHAnsi" w:cstheme="majorHAnsi"/>
          <w:highlight w:val="cyan"/>
        </w:rPr>
        <w:t>businesses face staffing shortages</w:t>
      </w:r>
      <w:r w:rsidRPr="009D41A5">
        <w:rPr>
          <w:rFonts w:asciiTheme="majorHAnsi" w:hAnsiTheme="majorHAnsi" w:cstheme="majorHAnsi"/>
          <w:sz w:val="16"/>
        </w:rPr>
        <w:t xml:space="preserve">, while the experience of </w:t>
      </w:r>
      <w:r w:rsidRPr="009D41A5">
        <w:rPr>
          <w:rStyle w:val="StyleUnderline"/>
          <w:rFonts w:asciiTheme="majorHAnsi" w:hAnsiTheme="majorHAnsi" w:cstheme="majorHAnsi"/>
        </w:rPr>
        <w:t>a sustained public health emergency</w:t>
      </w:r>
      <w:r w:rsidRPr="009D41A5">
        <w:rPr>
          <w:rFonts w:asciiTheme="majorHAnsi" w:hAnsiTheme="majorHAnsi" w:cstheme="majorHAnsi"/>
          <w:sz w:val="16"/>
        </w:rPr>
        <w:t xml:space="preserve"> has prompted myriad Americans to reevaluate their work options. “This </w:t>
      </w:r>
      <w:r w:rsidRPr="009D41A5">
        <w:rPr>
          <w:rStyle w:val="StyleUnderline"/>
          <w:rFonts w:asciiTheme="majorHAnsi" w:hAnsiTheme="majorHAnsi" w:cstheme="majorHAnsi"/>
        </w:rPr>
        <w:t>[pandemic] has been going on for so long</w:t>
      </w:r>
      <w:r w:rsidRPr="009D41A5">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9D41A5">
        <w:rPr>
          <w:rStyle w:val="StyleUnderline"/>
          <w:rFonts w:asciiTheme="majorHAnsi" w:hAnsiTheme="majorHAnsi" w:cstheme="majorHAnsi"/>
          <w:highlight w:val="cyan"/>
        </w:rPr>
        <w:t>stagnation in</w:t>
      </w:r>
      <w:r w:rsidRPr="009D41A5">
        <w:rPr>
          <w:rFonts w:asciiTheme="majorHAnsi" w:hAnsiTheme="majorHAnsi" w:cstheme="majorHAnsi"/>
          <w:sz w:val="16"/>
        </w:rPr>
        <w:t xml:space="preserve"> worker </w:t>
      </w:r>
      <w:r w:rsidRPr="009D41A5">
        <w:rPr>
          <w:rStyle w:val="StyleUnderline"/>
          <w:rFonts w:asciiTheme="majorHAnsi" w:hAnsiTheme="majorHAnsi" w:cstheme="majorHAnsi"/>
          <w:highlight w:val="cyan"/>
        </w:rPr>
        <w:t>wages and benefits</w:t>
      </w:r>
      <w:r w:rsidRPr="009D41A5">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9D41A5">
        <w:rPr>
          <w:rStyle w:val="StyleUnderline"/>
          <w:rFonts w:asciiTheme="majorHAnsi" w:hAnsiTheme="majorHAnsi" w:cstheme="majorHAnsi"/>
          <w:highlight w:val="cyan"/>
        </w:rPr>
        <w:t>October has been a banner month for</w:t>
      </w:r>
      <w:r w:rsidRPr="009D41A5">
        <w:rPr>
          <w:rFonts w:asciiTheme="majorHAnsi" w:hAnsiTheme="majorHAnsi" w:cstheme="majorHAnsi"/>
          <w:sz w:val="16"/>
        </w:rPr>
        <w:t xml:space="preserve"> American </w:t>
      </w:r>
      <w:r w:rsidRPr="009D41A5">
        <w:rPr>
          <w:rStyle w:val="StyleUnderline"/>
          <w:rFonts w:asciiTheme="majorHAnsi" w:hAnsiTheme="majorHAnsi" w:cstheme="majorHAnsi"/>
          <w:highlight w:val="cyan"/>
        </w:rPr>
        <w:t>organized labor</w:t>
      </w:r>
      <w:r w:rsidRPr="009D41A5">
        <w:rPr>
          <w:rStyle w:val="StyleUnderline"/>
          <w:rFonts w:asciiTheme="majorHAnsi" w:hAnsiTheme="majorHAnsi" w:cstheme="majorHAnsi"/>
        </w:rPr>
        <w:t>,</w:t>
      </w:r>
      <w:r w:rsidRPr="009D41A5">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9D41A5">
        <w:rPr>
          <w:rStyle w:val="StyleUnderline"/>
          <w:rFonts w:asciiTheme="majorHAnsi" w:hAnsiTheme="majorHAnsi" w:cstheme="majorHAnsi"/>
          <w:highlight w:val="cyan"/>
        </w:rPr>
        <w:t>advanced industrial democracies</w:t>
      </w:r>
      <w:r w:rsidRPr="009D41A5">
        <w:rPr>
          <w:rFonts w:asciiTheme="majorHAnsi" w:hAnsiTheme="majorHAnsi" w:cstheme="majorHAnsi"/>
          <w:sz w:val="16"/>
          <w:highlight w:val="cyan"/>
        </w:rPr>
        <w:t>,</w:t>
      </w:r>
      <w:r w:rsidRPr="009D41A5">
        <w:rPr>
          <w:rFonts w:asciiTheme="majorHAnsi" w:hAnsiTheme="majorHAnsi" w:cstheme="majorHAnsi"/>
          <w:sz w:val="16"/>
        </w:rPr>
        <w:t xml:space="preserve"> shows that in its 38 member countries, about </w:t>
      </w:r>
      <w:r w:rsidRPr="009D41A5">
        <w:rPr>
          <w:rStyle w:val="StyleUnderline"/>
          <w:rFonts w:asciiTheme="majorHAnsi" w:hAnsiTheme="majorHAnsi" w:cstheme="majorHAnsi"/>
          <w:highlight w:val="cyan"/>
        </w:rPr>
        <w:t>20 million fewer people are in work t</w:t>
      </w:r>
      <w:r w:rsidRPr="009D41A5">
        <w:rPr>
          <w:rStyle w:val="StyleUnderline"/>
          <w:rFonts w:asciiTheme="majorHAnsi" w:hAnsiTheme="majorHAnsi" w:cstheme="majorHAnsi"/>
        </w:rPr>
        <w:t>han before the coronavirus struck,”</w:t>
      </w:r>
      <w:r w:rsidRPr="009D41A5">
        <w:rPr>
          <w:rFonts w:asciiTheme="majorHAnsi" w:hAnsiTheme="majorHAnsi" w:cstheme="majorHAnsi"/>
          <w:sz w:val="16"/>
        </w:rPr>
        <w:t xml:space="preserve"> noted Politico Europe. “Of these, </w:t>
      </w:r>
      <w:r w:rsidRPr="009D41A5">
        <w:rPr>
          <w:rStyle w:val="StyleUnderline"/>
          <w:rFonts w:asciiTheme="majorHAnsi" w:hAnsiTheme="majorHAnsi" w:cstheme="majorHAnsi"/>
          <w:highlight w:val="cyan"/>
        </w:rPr>
        <w:t>14 million have exited the labor market</w:t>
      </w:r>
      <w:r w:rsidRPr="009D41A5">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Süddeutsche Zeitung newspaper that the country would need to import 400,000 skilled workers a year to make up for shortfalls in a host of industries, from nursing care to green tech companies. </w:t>
      </w:r>
      <w:r w:rsidRPr="009D41A5">
        <w:rPr>
          <w:rStyle w:val="StyleUnderline"/>
          <w:rFonts w:asciiTheme="majorHAnsi" w:hAnsiTheme="majorHAnsi" w:cstheme="majorHAnsi"/>
        </w:rPr>
        <w:t xml:space="preserve">Pandemic-era border closures </w:t>
      </w:r>
      <w:r w:rsidRPr="009D41A5">
        <w:rPr>
          <w:rFonts w:asciiTheme="majorHAnsi" w:hAnsiTheme="majorHAnsi" w:cstheme="majorHAnsi"/>
          <w:sz w:val="16"/>
        </w:rPr>
        <w:t>and rising wages in Central and Eastern European countries have led to shortages of meatpackers and hospitality workers in countries like Germany and Denmark. “</w:t>
      </w:r>
      <w:r w:rsidRPr="009D41A5">
        <w:rPr>
          <w:rStyle w:val="StyleUnderline"/>
          <w:rFonts w:asciiTheme="majorHAnsi" w:hAnsiTheme="majorHAnsi" w:cstheme="majorHAnsi"/>
        </w:rPr>
        <w:t>Frankly, this is a pay issue,”</w:t>
      </w:r>
      <w:r w:rsidRPr="009D41A5">
        <w:rPr>
          <w:rFonts w:asciiTheme="majorHAnsi" w:hAnsiTheme="majorHAnsi" w:cstheme="majorHAnsi"/>
          <w:sz w:val="16"/>
        </w:rPr>
        <w:t xml:space="preserve"> said Andrew Watt, head of the European economics unit at the Macroeconomic Policy Institute at the German trade unions’ Hans Böckler Foundation, to Politico. “Wages will have to increase in these sectors to get people back into tough, low-paid jobs. That’s no bad thing.” But the story gets a bit more uneven, and certainly more grim, in the developing world. In Latin America and the Caribbean, </w:t>
      </w:r>
      <w:r w:rsidRPr="009D41A5">
        <w:rPr>
          <w:rStyle w:val="StyleUnderline"/>
          <w:rFonts w:asciiTheme="majorHAnsi" w:hAnsiTheme="majorHAnsi" w:cstheme="majorHAnsi"/>
          <w:highlight w:val="cyan"/>
        </w:rPr>
        <w:t>26 million people lost their jobs</w:t>
      </w:r>
      <w:r w:rsidRPr="009D41A5">
        <w:rPr>
          <w:rFonts w:asciiTheme="majorHAnsi" w:hAnsiTheme="majorHAnsi" w:cstheme="majorHAnsi"/>
          <w:sz w:val="16"/>
        </w:rPr>
        <w:t xml:space="preserve"> last year amid </w:t>
      </w:r>
      <w:r w:rsidRPr="009D41A5">
        <w:rPr>
          <w:rStyle w:val="StyleUnderline"/>
          <w:rFonts w:asciiTheme="majorHAnsi" w:hAnsiTheme="majorHAnsi" w:cstheme="majorHAnsi"/>
        </w:rPr>
        <w:t>pandemic-era shutdowns</w:t>
      </w:r>
      <w:r w:rsidRPr="009D41A5">
        <w:rPr>
          <w:rFonts w:asciiTheme="majorHAnsi" w:hAnsiTheme="majorHAnsi" w:cstheme="majorHAnsi"/>
          <w:sz w:val="16"/>
        </w:rPr>
        <w:t xml:space="preserve">, according to the U.N.'s International Labour Organization. The </w:t>
      </w:r>
      <w:r w:rsidRPr="009D41A5">
        <w:rPr>
          <w:rFonts w:asciiTheme="majorHAnsi" w:hAnsiTheme="majorHAnsi" w:cstheme="majorHAnsi"/>
          <w:sz w:val="16"/>
        </w:rPr>
        <w:lastRenderedPageBreak/>
        <w:t xml:space="preserve">vast majority of </w:t>
      </w:r>
      <w:r w:rsidRPr="009D41A5">
        <w:rPr>
          <w:rStyle w:val="StyleUnderline"/>
          <w:rFonts w:asciiTheme="majorHAnsi" w:hAnsiTheme="majorHAnsi" w:cstheme="majorHAnsi"/>
          <w:highlight w:val="cyan"/>
        </w:rPr>
        <w:t>jobs that</w:t>
      </w:r>
      <w:r w:rsidRPr="009D41A5">
        <w:rPr>
          <w:rFonts w:asciiTheme="majorHAnsi" w:hAnsiTheme="majorHAnsi" w:cstheme="majorHAnsi"/>
          <w:sz w:val="16"/>
        </w:rPr>
        <w:t xml:space="preserve"> have </w:t>
      </w:r>
      <w:r w:rsidRPr="009D41A5">
        <w:rPr>
          <w:rStyle w:val="StyleUnderline"/>
          <w:rFonts w:asciiTheme="majorHAnsi" w:hAnsiTheme="majorHAnsi" w:cstheme="majorHAnsi"/>
          <w:highlight w:val="cyan"/>
        </w:rPr>
        <w:t xml:space="preserve">returned are </w:t>
      </w:r>
      <w:r w:rsidRPr="009D41A5">
        <w:rPr>
          <w:rStyle w:val="StyleUnderline"/>
          <w:rFonts w:asciiTheme="majorHAnsi" w:hAnsiTheme="majorHAnsi" w:cstheme="majorHAnsi"/>
        </w:rPr>
        <w:t xml:space="preserve">in the </w:t>
      </w:r>
      <w:r w:rsidRPr="009D41A5">
        <w:rPr>
          <w:rStyle w:val="StyleUnderline"/>
          <w:rFonts w:asciiTheme="majorHAnsi" w:hAnsiTheme="majorHAnsi" w:cstheme="majorHAnsi"/>
          <w:highlight w:val="cyan"/>
        </w:rPr>
        <w:t>informal s</w:t>
      </w:r>
      <w:r w:rsidRPr="009D41A5">
        <w:rPr>
          <w:rStyle w:val="StyleUnderline"/>
          <w:rFonts w:asciiTheme="majorHAnsi" w:hAnsiTheme="majorHAnsi" w:cstheme="majorHAnsi"/>
        </w:rPr>
        <w:t>ector</w:t>
      </w:r>
      <w:r w:rsidRPr="009D41A5">
        <w:rPr>
          <w:rFonts w:asciiTheme="majorHAnsi" w:hAnsiTheme="majorHAnsi" w:cstheme="majorHAnsi"/>
          <w:sz w:val="16"/>
        </w:rPr>
        <w:t xml:space="preserve">, an outcome that often means even </w:t>
      </w:r>
      <w:r w:rsidRPr="009D41A5">
        <w:rPr>
          <w:rStyle w:val="StyleUnderline"/>
          <w:rFonts w:asciiTheme="majorHAnsi" w:hAnsiTheme="majorHAnsi" w:cstheme="majorHAnsi"/>
          <w:highlight w:val="cyan"/>
        </w:rPr>
        <w:t>lower pay and greater precarity</w:t>
      </w:r>
      <w:r w:rsidRPr="009D41A5">
        <w:rPr>
          <w:rFonts w:asciiTheme="majorHAnsi" w:hAnsiTheme="majorHAnsi" w:cstheme="majorHAnsi"/>
          <w:sz w:val="16"/>
        </w:rPr>
        <w:t xml:space="preserve"> in a </w:t>
      </w:r>
      <w:r w:rsidRPr="009D41A5">
        <w:rPr>
          <w:rStyle w:val="StyleUnderline"/>
          <w:rFonts w:asciiTheme="majorHAnsi" w:hAnsiTheme="majorHAnsi" w:cstheme="majorHAnsi"/>
          <w:highlight w:val="cyan"/>
        </w:rPr>
        <w:t>region</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already </w:t>
      </w:r>
      <w:r w:rsidRPr="009D41A5">
        <w:rPr>
          <w:rStyle w:val="StyleUnderline"/>
          <w:rFonts w:asciiTheme="majorHAnsi" w:hAnsiTheme="majorHAnsi" w:cstheme="majorHAnsi"/>
          <w:highlight w:val="cyan"/>
        </w:rPr>
        <w:t>defined by</w:t>
      </w:r>
      <w:r w:rsidRPr="009D41A5">
        <w:rPr>
          <w:rFonts w:asciiTheme="majorHAnsi" w:hAnsiTheme="majorHAnsi" w:cstheme="majorHAnsi"/>
          <w:sz w:val="16"/>
          <w:highlight w:val="cyan"/>
        </w:rPr>
        <w:t xml:space="preserve"> </w:t>
      </w:r>
      <w:r w:rsidRPr="009D41A5">
        <w:rPr>
          <w:rFonts w:asciiTheme="majorHAnsi" w:hAnsiTheme="majorHAnsi" w:cstheme="majorHAnsi"/>
          <w:sz w:val="16"/>
        </w:rPr>
        <w:t>profound</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economic inequality</w:t>
      </w:r>
      <w:r w:rsidRPr="009D41A5">
        <w:rPr>
          <w:rFonts w:asciiTheme="majorHAnsi" w:hAnsiTheme="majorHAnsi" w:cstheme="majorHAnsi"/>
          <w:sz w:val="16"/>
        </w:rPr>
        <w:t xml:space="preserve">. “These are jobs that are generally </w:t>
      </w:r>
      <w:r w:rsidRPr="009D41A5">
        <w:rPr>
          <w:rStyle w:val="StyleUnderline"/>
          <w:rFonts w:asciiTheme="majorHAnsi" w:hAnsiTheme="majorHAnsi" w:cstheme="majorHAnsi"/>
        </w:rPr>
        <w:t>unstable</w:t>
      </w:r>
      <w:r w:rsidRPr="009D41A5">
        <w:rPr>
          <w:rFonts w:asciiTheme="majorHAnsi" w:hAnsiTheme="majorHAnsi" w:cstheme="majorHAnsi"/>
          <w:sz w:val="16"/>
        </w:rPr>
        <w:t>, with</w:t>
      </w:r>
      <w:r w:rsidRPr="009D41A5">
        <w:rPr>
          <w:rStyle w:val="StyleUnderline"/>
          <w:rFonts w:asciiTheme="majorHAnsi" w:hAnsiTheme="majorHAnsi" w:cstheme="majorHAnsi"/>
        </w:rPr>
        <w:t xml:space="preserve"> low wages</w:t>
      </w:r>
      <w:r w:rsidRPr="009D41A5">
        <w:rPr>
          <w:rFonts w:asciiTheme="majorHAnsi" w:hAnsiTheme="majorHAnsi" w:cstheme="majorHAnsi"/>
          <w:sz w:val="16"/>
        </w:rPr>
        <w:t xml:space="preserve">, without social protection or </w:t>
      </w:r>
      <w:r w:rsidRPr="009D41A5">
        <w:rPr>
          <w:rStyle w:val="StyleUnderline"/>
          <w:rFonts w:asciiTheme="majorHAnsi" w:hAnsiTheme="majorHAnsi" w:cstheme="majorHAnsi"/>
        </w:rPr>
        <w:t>rights</w:t>
      </w:r>
      <w:r w:rsidRPr="009D41A5">
        <w:rPr>
          <w:rFonts w:asciiTheme="majorHAnsi" w:hAnsiTheme="majorHAnsi" w:cstheme="majorHAnsi"/>
          <w:sz w:val="16"/>
        </w:rPr>
        <w:t xml:space="preserve">,” said Vinícius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9D41A5">
        <w:rPr>
          <w:rStyle w:val="StyleUnderline"/>
          <w:rFonts w:asciiTheme="majorHAnsi" w:hAnsiTheme="majorHAnsi" w:cstheme="majorHAnsi"/>
        </w:rPr>
        <w:t>China is seeing</w:t>
      </w:r>
      <w:r w:rsidRPr="009D41A5">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9D41A5">
        <w:rPr>
          <w:rStyle w:val="StyleUnderline"/>
          <w:rFonts w:asciiTheme="majorHAnsi" w:hAnsiTheme="majorHAnsi" w:cstheme="majorHAnsi"/>
        </w:rPr>
        <w:t>shortage of skilled workers</w:t>
      </w:r>
      <w:r w:rsidRPr="009D41A5">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9D41A5">
        <w:rPr>
          <w:rStyle w:val="StyleUnderline"/>
          <w:rFonts w:asciiTheme="majorHAnsi" w:hAnsiTheme="majorHAnsi" w:cstheme="majorHAnsi"/>
        </w:rPr>
        <w:t>migrant workers</w:t>
      </w:r>
      <w:r w:rsidRPr="009D41A5">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Tarnowka,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9D41A5">
        <w:rPr>
          <w:rStyle w:val="StyleUnderline"/>
          <w:rFonts w:asciiTheme="majorHAnsi" w:hAnsiTheme="majorHAnsi" w:cstheme="majorHAnsi"/>
          <w:highlight w:val="cyan"/>
        </w:rPr>
        <w:t>swallow wage losses and endure</w:t>
      </w:r>
      <w:r w:rsidRPr="009D41A5">
        <w:rPr>
          <w:rFonts w:asciiTheme="majorHAnsi" w:hAnsiTheme="majorHAnsi" w:cstheme="majorHAnsi"/>
          <w:sz w:val="16"/>
        </w:rPr>
        <w:t xml:space="preserve"> work arrangements marked by widespread </w:t>
      </w:r>
      <w:r w:rsidRPr="009D41A5">
        <w:rPr>
          <w:rStyle w:val="StyleUnderline"/>
          <w:rFonts w:asciiTheme="majorHAnsi" w:hAnsiTheme="majorHAnsi" w:cstheme="majorHAnsi"/>
          <w:highlight w:val="cyan"/>
        </w:rPr>
        <w:t>human rights abuses</w:t>
      </w:r>
      <w:r w:rsidRPr="009D41A5">
        <w:rPr>
          <w:rStyle w:val="StyleUnderline"/>
          <w:rFonts w:asciiTheme="majorHAnsi" w:hAnsiTheme="majorHAnsi" w:cstheme="majorHAnsi"/>
        </w:rPr>
        <w:t>.</w:t>
      </w:r>
      <w:r w:rsidRPr="009D41A5">
        <w:rPr>
          <w:rFonts w:asciiTheme="majorHAnsi" w:hAnsiTheme="majorHAnsi" w:cstheme="majorHAnsi"/>
          <w:sz w:val="16"/>
        </w:rPr>
        <w:t xml:space="preserve">In a survey interviewing 1,140 garment workers in Myanmar, Honduras, Ethiopia and India, researchers from Britain’s University of Sheffield and the U.S.-based Worker Rights Consortium found that a majority had been </w:t>
      </w:r>
      <w:r w:rsidRPr="009D41A5">
        <w:rPr>
          <w:rStyle w:val="StyleUnderline"/>
          <w:rFonts w:asciiTheme="majorHAnsi" w:hAnsiTheme="majorHAnsi" w:cstheme="majorHAnsi"/>
        </w:rPr>
        <w:t>forced to borrow money</w:t>
      </w:r>
      <w:r w:rsidRPr="009D41A5">
        <w:rPr>
          <w:rFonts w:asciiTheme="majorHAnsi" w:hAnsiTheme="majorHAnsi" w:cstheme="majorHAnsi"/>
          <w:sz w:val="16"/>
        </w:rPr>
        <w:t xml:space="preserve"> and many incurred greater debt over the course of the pandemic. About a third of </w:t>
      </w:r>
      <w:r w:rsidRPr="009D41A5">
        <w:rPr>
          <w:rStyle w:val="StyleUnderline"/>
          <w:rFonts w:asciiTheme="majorHAnsi" w:hAnsiTheme="majorHAnsi" w:cstheme="majorHAnsi"/>
        </w:rPr>
        <w:t xml:space="preserve">workers who changed jobs reported worse </w:t>
      </w:r>
      <w:r w:rsidRPr="009D41A5">
        <w:rPr>
          <w:rFonts w:asciiTheme="majorHAnsi" w:hAnsiTheme="majorHAnsi" w:cstheme="majorHAnsi"/>
          <w:sz w:val="16"/>
        </w:rPr>
        <w:t xml:space="preserve">working </w:t>
      </w:r>
      <w:r w:rsidRPr="009D41A5">
        <w:rPr>
          <w:rStyle w:val="StyleUnderline"/>
          <w:rFonts w:asciiTheme="majorHAnsi" w:hAnsiTheme="majorHAnsi" w:cstheme="majorHAnsi"/>
        </w:rPr>
        <w:t>conditions</w:t>
      </w:r>
      <w:r w:rsidRPr="009D41A5">
        <w:rPr>
          <w:rFonts w:asciiTheme="majorHAnsi" w:hAnsiTheme="majorHAnsi" w:cstheme="majorHAnsi"/>
          <w:sz w:val="16"/>
        </w:rPr>
        <w:t xml:space="preserve">, including </w:t>
      </w:r>
      <w:r w:rsidRPr="009D41A5">
        <w:rPr>
          <w:rStyle w:val="StyleUnderline"/>
          <w:rFonts w:asciiTheme="majorHAnsi" w:hAnsiTheme="majorHAnsi" w:cstheme="majorHAnsi"/>
        </w:rPr>
        <w:t>lower pay</w:t>
      </w:r>
      <w:r w:rsidRPr="009D41A5">
        <w:rPr>
          <w:rFonts w:asciiTheme="majorHAnsi" w:hAnsiTheme="majorHAnsi" w:cstheme="majorHAnsi"/>
          <w:sz w:val="16"/>
        </w:rPr>
        <w:t xml:space="preserve"> and </w:t>
      </w:r>
      <w:r w:rsidRPr="009D41A5">
        <w:rPr>
          <w:rStyle w:val="StyleUnderline"/>
          <w:rFonts w:asciiTheme="majorHAnsi" w:hAnsiTheme="majorHAnsi" w:cstheme="majorHAnsi"/>
        </w:rPr>
        <w:t>more risk.</w:t>
      </w:r>
      <w:r w:rsidRPr="009D41A5">
        <w:rPr>
          <w:rFonts w:asciiTheme="majorHAnsi" w:hAnsiTheme="majorHAnsi" w:cstheme="majorHAnsi"/>
          <w:sz w:val="16"/>
        </w:rPr>
        <w:t xml:space="preserve"> “Workers </w:t>
      </w:r>
      <w:r w:rsidRPr="009D41A5">
        <w:rPr>
          <w:rStyle w:val="StyleUnderline"/>
          <w:rFonts w:asciiTheme="majorHAnsi" w:hAnsiTheme="majorHAnsi" w:cstheme="majorHAnsi"/>
          <w:highlight w:val="cyan"/>
        </w:rPr>
        <w:t xml:space="preserve">were already not being paid </w:t>
      </w:r>
      <w:r w:rsidRPr="009D41A5">
        <w:rPr>
          <w:rStyle w:val="StyleUnderline"/>
          <w:rFonts w:asciiTheme="majorHAnsi" w:hAnsiTheme="majorHAnsi" w:cstheme="majorHAnsi"/>
        </w:rPr>
        <w:t xml:space="preserve">fair </w:t>
      </w:r>
      <w:r w:rsidRPr="009D41A5">
        <w:rPr>
          <w:rFonts w:asciiTheme="majorHAnsi" w:hAnsiTheme="majorHAnsi" w:cstheme="majorHAnsi"/>
          <w:sz w:val="16"/>
        </w:rPr>
        <w:t xml:space="preserve">wages and had little savings at the beginning of the pandemic,” said Zameer Awan, field worker with the Pakistan Institute of Labour Education and Research, to Reuters. “Now most are </w:t>
      </w:r>
      <w:r w:rsidRPr="009D41A5">
        <w:rPr>
          <w:rStyle w:val="StyleUnderline"/>
          <w:rFonts w:asciiTheme="majorHAnsi" w:hAnsiTheme="majorHAnsi" w:cstheme="majorHAnsi"/>
          <w:highlight w:val="cyan"/>
        </w:rPr>
        <w:t>deep in debt</w:t>
      </w:r>
      <w:r w:rsidRPr="009D41A5">
        <w:rPr>
          <w:rFonts w:asciiTheme="majorHAnsi" w:hAnsiTheme="majorHAnsi" w:cstheme="majorHAnsi"/>
          <w:sz w:val="16"/>
        </w:rPr>
        <w:t xml:space="preserve"> and those who have found jobs again </w:t>
      </w:r>
      <w:r w:rsidRPr="009D41A5">
        <w:rPr>
          <w:rStyle w:val="StyleUnderline"/>
          <w:rFonts w:asciiTheme="majorHAnsi" w:hAnsiTheme="majorHAnsi" w:cstheme="majorHAnsi"/>
          <w:highlight w:val="cyan"/>
        </w:rPr>
        <w:t>find themselves in</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more </w:t>
      </w:r>
      <w:r w:rsidRPr="009D41A5">
        <w:rPr>
          <w:rStyle w:val="StyleUnderline"/>
          <w:rFonts w:asciiTheme="majorHAnsi" w:hAnsiTheme="majorHAnsi" w:cstheme="majorHAnsi"/>
          <w:highlight w:val="cyan"/>
        </w:rPr>
        <w:t>abusive conditions</w:t>
      </w:r>
      <w:r w:rsidRPr="009D41A5">
        <w:rPr>
          <w:rFonts w:asciiTheme="majorHAnsi" w:hAnsiTheme="majorHAnsi" w:cstheme="majorHAnsi"/>
          <w:sz w:val="16"/>
        </w:rPr>
        <w:t xml:space="preserve"> but </w:t>
      </w:r>
      <w:r w:rsidRPr="009D41A5">
        <w:rPr>
          <w:rStyle w:val="Emphasis"/>
          <w:rFonts w:asciiTheme="majorHAnsi" w:hAnsiTheme="majorHAnsi" w:cstheme="majorHAnsi"/>
          <w:highlight w:val="cyan"/>
        </w:rPr>
        <w:t>without a voice</w:t>
      </w:r>
      <w:r w:rsidRPr="009D41A5">
        <w:rPr>
          <w:rFonts w:asciiTheme="majorHAnsi" w:hAnsiTheme="majorHAnsi" w:cstheme="majorHAnsi"/>
          <w:sz w:val="16"/>
        </w:rPr>
        <w:t xml:space="preserve"> anymore.”</w:t>
      </w:r>
    </w:p>
    <w:p w14:paraId="5765B009"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 xml:space="preserve">A right to strike is crucial to negotiating conditions for workforce retention—but unchecked, companies </w:t>
      </w:r>
      <w:r w:rsidRPr="009D41A5">
        <w:rPr>
          <w:rFonts w:asciiTheme="majorHAnsi" w:hAnsiTheme="majorHAnsi" w:cstheme="majorHAnsi"/>
          <w:u w:val="single"/>
        </w:rPr>
        <w:t>lash out</w:t>
      </w:r>
      <w:r w:rsidRPr="009D41A5">
        <w:rPr>
          <w:rFonts w:asciiTheme="majorHAnsi" w:hAnsiTheme="majorHAnsi" w:cstheme="majorHAnsi"/>
        </w:rPr>
        <w:t xml:space="preserve"> with dismissals. Bogage 10/17</w:t>
      </w:r>
    </w:p>
    <w:p w14:paraId="731F1E63"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0BDDA2FF" w14:textId="577EE106"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9D41A5">
        <w:rPr>
          <w:rStyle w:val="StyleUnderline"/>
          <w:rFonts w:asciiTheme="majorHAnsi" w:hAnsiTheme="majorHAnsi" w:cstheme="majorHAnsi"/>
          <w:highlight w:val="cyan"/>
        </w:rPr>
        <w:t>Americans are leaving</w:t>
      </w:r>
      <w:r w:rsidRPr="009D41A5">
        <w:rPr>
          <w:rStyle w:val="StyleUnderline"/>
          <w:rFonts w:asciiTheme="majorHAnsi" w:hAnsiTheme="majorHAnsi" w:cstheme="majorHAnsi"/>
        </w:rPr>
        <w:t xml:space="preserve"> their </w:t>
      </w:r>
      <w:r w:rsidRPr="009D41A5">
        <w:rPr>
          <w:rStyle w:val="StyleUnderline"/>
          <w:rFonts w:asciiTheme="majorHAnsi" w:hAnsiTheme="majorHAnsi" w:cstheme="majorHAnsi"/>
          <w:highlight w:val="cyan"/>
        </w:rPr>
        <w:t>jobs at staggering</w:t>
      </w:r>
      <w:r w:rsidRPr="009D41A5">
        <w:rPr>
          <w:rStyle w:val="StyleUnderline"/>
          <w:rFonts w:asciiTheme="majorHAnsi" w:hAnsiTheme="majorHAnsi" w:cstheme="majorHAnsi"/>
        </w:rPr>
        <w:t xml:space="preserve"> r</w:t>
      </w:r>
      <w:r w:rsidRPr="009D41A5">
        <w:rPr>
          <w:rStyle w:val="StyleUnderline"/>
          <w:rFonts w:asciiTheme="majorHAnsi" w:hAnsiTheme="majorHAnsi" w:cstheme="majorHAnsi"/>
          <w:highlight w:val="cyan"/>
        </w:rPr>
        <w:t>ates</w:t>
      </w:r>
      <w:r w:rsidRPr="009D41A5">
        <w:rPr>
          <w:rFonts w:asciiTheme="majorHAnsi" w:hAnsiTheme="majorHAnsi" w:cstheme="majorHAnsi"/>
          <w:sz w:val="16"/>
        </w:rPr>
        <w:t xml:space="preserve"> — a record </w:t>
      </w:r>
      <w:r w:rsidRPr="009D41A5">
        <w:rPr>
          <w:rStyle w:val="StyleUnderline"/>
          <w:rFonts w:asciiTheme="majorHAnsi" w:hAnsiTheme="majorHAnsi" w:cstheme="majorHAnsi"/>
          <w:highlight w:val="cyan"/>
        </w:rPr>
        <w:t>4.3 million quit in August</w:t>
      </w:r>
      <w:r w:rsidRPr="009D41A5">
        <w:rPr>
          <w:rFonts w:asciiTheme="majorHAnsi" w:hAnsiTheme="majorHAnsi" w:cstheme="majorHAnsi"/>
          <w:sz w:val="16"/>
        </w:rPr>
        <w:t xml:space="preserve"> alone — </w:t>
      </w:r>
      <w:r w:rsidRPr="009D41A5">
        <w:rPr>
          <w:rStyle w:val="StyleUnderline"/>
          <w:rFonts w:asciiTheme="majorHAnsi" w:hAnsiTheme="majorHAnsi" w:cstheme="majorHAnsi"/>
          <w:highlight w:val="cyan"/>
        </w:rPr>
        <w:t>hundreds of thousands</w:t>
      </w:r>
      <w:r w:rsidRPr="009D41A5">
        <w:rPr>
          <w:rFonts w:asciiTheme="majorHAnsi" w:hAnsiTheme="majorHAnsi" w:cstheme="majorHAnsi"/>
          <w:sz w:val="16"/>
        </w:rPr>
        <w:t xml:space="preserve"> of workers with similar grievances about wages, benefits and quality of life are, like Reyes, choosing to dig in </w:t>
      </w:r>
      <w:r w:rsidRPr="009D41A5">
        <w:rPr>
          <w:rStyle w:val="StyleUnderline"/>
          <w:rFonts w:asciiTheme="majorHAnsi" w:hAnsiTheme="majorHAnsi" w:cstheme="majorHAnsi"/>
        </w:rPr>
        <w:t>and fight.</w:t>
      </w:r>
      <w:r w:rsidRPr="009D41A5">
        <w:rPr>
          <w:rFonts w:asciiTheme="majorHAnsi" w:hAnsiTheme="majorHAnsi" w:cstheme="majorHAnsi"/>
          <w:sz w:val="16"/>
        </w:rPr>
        <w:t xml:space="preserve"> Last week, </w:t>
      </w:r>
      <w:r w:rsidRPr="009D41A5">
        <w:rPr>
          <w:rStyle w:val="StyleUnderline"/>
          <w:rFonts w:asciiTheme="majorHAnsi" w:hAnsiTheme="majorHAnsi" w:cstheme="majorHAnsi"/>
        </w:rPr>
        <w:t>10,000 John Deere workers</w:t>
      </w:r>
      <w:r w:rsidRPr="009D41A5">
        <w:rPr>
          <w:rFonts w:asciiTheme="majorHAnsi" w:hAnsiTheme="majorHAnsi" w:cstheme="majorHAnsi"/>
          <w:sz w:val="16"/>
        </w:rPr>
        <w:t xml:space="preserve"> went on strike, while unions representing </w:t>
      </w:r>
      <w:r w:rsidRPr="009D41A5">
        <w:rPr>
          <w:rStyle w:val="StyleUnderline"/>
          <w:rFonts w:asciiTheme="majorHAnsi" w:hAnsiTheme="majorHAnsi" w:cstheme="majorHAnsi"/>
        </w:rPr>
        <w:t xml:space="preserve">31,000 Kaiser employees </w:t>
      </w:r>
      <w:r w:rsidRPr="009D41A5">
        <w:rPr>
          <w:rFonts w:asciiTheme="majorHAnsi" w:hAnsiTheme="majorHAnsi" w:cstheme="majorHAnsi"/>
          <w:sz w:val="16"/>
        </w:rPr>
        <w:t xml:space="preserve">authorized walkouts. Some </w:t>
      </w:r>
      <w:r w:rsidRPr="009D41A5">
        <w:rPr>
          <w:rStyle w:val="StyleUnderline"/>
          <w:rFonts w:asciiTheme="majorHAnsi" w:hAnsiTheme="majorHAnsi" w:cstheme="majorHAnsi"/>
        </w:rPr>
        <w:t>60,000 Hollywood production workers</w:t>
      </w:r>
      <w:r w:rsidRPr="009D41A5">
        <w:rPr>
          <w:rFonts w:asciiTheme="majorHAnsi" w:hAnsiTheme="majorHAnsi" w:cstheme="majorHAnsi"/>
          <w:sz w:val="16"/>
        </w:rPr>
        <w:t xml:space="preserve"> reached a deal Saturday night, averting a strike hours before a negotiation deadline. All told, </w:t>
      </w:r>
      <w:r w:rsidRPr="009D41A5">
        <w:rPr>
          <w:rStyle w:val="StyleUnderline"/>
          <w:rFonts w:asciiTheme="majorHAnsi" w:hAnsiTheme="majorHAnsi" w:cstheme="majorHAnsi"/>
        </w:rPr>
        <w:t xml:space="preserve">there have been </w:t>
      </w:r>
      <w:r w:rsidRPr="009D41A5">
        <w:rPr>
          <w:rStyle w:val="StyleUnderline"/>
          <w:rFonts w:asciiTheme="majorHAnsi" w:hAnsiTheme="majorHAnsi" w:cstheme="majorHAnsi"/>
          <w:highlight w:val="cyan"/>
        </w:rPr>
        <w:t>strikes against 178 employers</w:t>
      </w:r>
      <w:r w:rsidRPr="009D41A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9D41A5">
        <w:rPr>
          <w:rStyle w:val="StyleUnderline"/>
          <w:rFonts w:asciiTheme="majorHAnsi" w:hAnsiTheme="majorHAnsi" w:cstheme="majorHAnsi"/>
          <w:highlight w:val="cyan"/>
        </w:rPr>
        <w:t>the Great Resignation,</w:t>
      </w:r>
      <w:r w:rsidRPr="009D41A5">
        <w:rPr>
          <w:rFonts w:asciiTheme="majorHAnsi" w:hAnsiTheme="majorHAnsi" w:cstheme="majorHAnsi"/>
          <w:sz w:val="16"/>
        </w:rPr>
        <w:t xml:space="preserve"> which </w:t>
      </w:r>
      <w:r w:rsidRPr="009D41A5">
        <w:rPr>
          <w:rStyle w:val="StyleUnderline"/>
          <w:rFonts w:asciiTheme="majorHAnsi" w:hAnsiTheme="majorHAnsi" w:cstheme="majorHAnsi"/>
        </w:rPr>
        <w:t xml:space="preserve">has </w:t>
      </w:r>
      <w:r w:rsidRPr="009D41A5">
        <w:rPr>
          <w:rStyle w:val="StyleUnderline"/>
          <w:rFonts w:asciiTheme="majorHAnsi" w:hAnsiTheme="majorHAnsi" w:cstheme="majorHAnsi"/>
          <w:highlight w:val="cyan"/>
        </w:rPr>
        <w:t>thinned the</w:t>
      </w:r>
      <w:r w:rsidRPr="009D41A5">
        <w:rPr>
          <w:rStyle w:val="StyleUnderline"/>
          <w:rFonts w:asciiTheme="majorHAnsi" w:hAnsiTheme="majorHAnsi" w:cstheme="majorHAnsi"/>
        </w:rPr>
        <w:t xml:space="preserve"> nation’s </w:t>
      </w:r>
      <w:r w:rsidRPr="009D41A5">
        <w:rPr>
          <w:rStyle w:val="StyleUnderline"/>
          <w:rFonts w:asciiTheme="majorHAnsi" w:hAnsiTheme="majorHAnsi" w:cstheme="majorHAnsi"/>
          <w:highlight w:val="cyan"/>
        </w:rPr>
        <w:t>labor pool and slowed</w:t>
      </w:r>
      <w:r w:rsidRPr="009D41A5">
        <w:rPr>
          <w:rStyle w:val="StyleUnderline"/>
          <w:rFonts w:asciiTheme="majorHAnsi" w:hAnsiTheme="majorHAnsi" w:cstheme="majorHAnsi"/>
        </w:rPr>
        <w:t xml:space="preserve"> the economic </w:t>
      </w:r>
      <w:r w:rsidRPr="009D41A5">
        <w:rPr>
          <w:rStyle w:val="StyleUnderline"/>
          <w:rFonts w:asciiTheme="majorHAnsi" w:hAnsiTheme="majorHAnsi" w:cstheme="majorHAnsi"/>
          <w:highlight w:val="cyan"/>
        </w:rPr>
        <w:t>recovery</w:t>
      </w:r>
      <w:r w:rsidRPr="009D41A5">
        <w:rPr>
          <w:rFonts w:asciiTheme="majorHAnsi" w:hAnsiTheme="majorHAnsi" w:cstheme="majorHAnsi"/>
          <w:sz w:val="16"/>
          <w:highlight w:val="cyan"/>
        </w:rPr>
        <w:t>.</w:t>
      </w:r>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Workers are</w:t>
      </w:r>
      <w:r w:rsidRPr="009D41A5">
        <w:rPr>
          <w:rFonts w:asciiTheme="majorHAnsi" w:hAnsiTheme="majorHAnsi" w:cstheme="majorHAnsi"/>
          <w:sz w:val="16"/>
        </w:rPr>
        <w:t xml:space="preserve"> now </w:t>
      </w:r>
      <w:r w:rsidRPr="009D41A5">
        <w:rPr>
          <w:rStyle w:val="StyleUnderline"/>
          <w:rFonts w:asciiTheme="majorHAnsi" w:hAnsiTheme="majorHAnsi" w:cstheme="majorHAnsi"/>
          <w:highlight w:val="cyan"/>
        </w:rPr>
        <w:t xml:space="preserve">harder to </w:t>
      </w:r>
      <w:r w:rsidRPr="009D41A5">
        <w:rPr>
          <w:rStyle w:val="StyleUnderline"/>
          <w:rFonts w:asciiTheme="majorHAnsi" w:hAnsiTheme="majorHAnsi" w:cstheme="majorHAnsi"/>
          <w:highlight w:val="cyan"/>
        </w:rPr>
        <w:lastRenderedPageBreak/>
        <w:t>replace</w:t>
      </w:r>
      <w:r w:rsidRPr="009D41A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9D41A5">
        <w:rPr>
          <w:rStyle w:val="StyleUnderline"/>
          <w:rFonts w:asciiTheme="majorHAnsi" w:hAnsiTheme="majorHAnsi" w:cstheme="majorHAnsi"/>
          <w:highlight w:val="cyan"/>
        </w:rPr>
        <w:t>wage growth is not keeping</w:t>
      </w:r>
      <w:r w:rsidRPr="009D41A5">
        <w:rPr>
          <w:rStyle w:val="StyleUnderline"/>
          <w:rFonts w:asciiTheme="majorHAnsi" w:hAnsiTheme="majorHAnsi" w:cstheme="majorHAnsi"/>
        </w:rPr>
        <w:t xml:space="preserve"> pace </w:t>
      </w:r>
      <w:r w:rsidRPr="009D41A5">
        <w:rPr>
          <w:rStyle w:val="StyleUnderline"/>
          <w:rFonts w:asciiTheme="majorHAnsi" w:hAnsiTheme="majorHAnsi" w:cstheme="majorHAnsi"/>
          <w:highlight w:val="cyan"/>
        </w:rPr>
        <w:t>with inflation</w:t>
      </w:r>
      <w:r w:rsidRPr="009D41A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9D41A5">
        <w:rPr>
          <w:rStyle w:val="StyleUnderline"/>
          <w:rFonts w:asciiTheme="majorHAnsi" w:hAnsiTheme="majorHAnsi" w:cstheme="majorHAnsi"/>
          <w:highlight w:val="cyan"/>
        </w:rPr>
        <w:t>strikes are sending a signa</w:t>
      </w:r>
      <w:r w:rsidRPr="009D41A5">
        <w:rPr>
          <w:rStyle w:val="StyleUnderline"/>
          <w:rFonts w:asciiTheme="majorHAnsi" w:hAnsiTheme="majorHAnsi" w:cstheme="majorHAnsi"/>
        </w:rPr>
        <w:t>l</w:t>
      </w:r>
      <w:r w:rsidRPr="009D41A5">
        <w:rPr>
          <w:rFonts w:asciiTheme="majorHAnsi" w:hAnsiTheme="majorHAnsi" w:cstheme="majorHAnsi"/>
          <w:sz w:val="16"/>
        </w:rPr>
        <w:t xml:space="preserve">, no doubt about it, that </w:t>
      </w:r>
      <w:r w:rsidRPr="009D41A5">
        <w:rPr>
          <w:rStyle w:val="StyleUnderline"/>
          <w:rFonts w:asciiTheme="majorHAnsi" w:hAnsiTheme="majorHAnsi" w:cstheme="majorHAnsi"/>
          <w:highlight w:val="cyan"/>
        </w:rPr>
        <w:t>employers ignore worker</w:t>
      </w:r>
      <w:r w:rsidRPr="009D41A5">
        <w:rPr>
          <w:rStyle w:val="StyleUnderline"/>
          <w:rFonts w:asciiTheme="majorHAnsi" w:hAnsiTheme="majorHAnsi" w:cstheme="majorHAnsi"/>
        </w:rPr>
        <w:t>s</w:t>
      </w:r>
      <w:r w:rsidRPr="009D41A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9D41A5">
        <w:rPr>
          <w:rStyle w:val="StyleUnderline"/>
          <w:rFonts w:asciiTheme="majorHAnsi" w:hAnsiTheme="majorHAnsi" w:cstheme="majorHAnsi"/>
          <w:highlight w:val="cyan"/>
        </w:rPr>
        <w:t>14 oil workers staged a walkout</w:t>
      </w:r>
      <w:r w:rsidRPr="009D41A5">
        <w:rPr>
          <w:rFonts w:asciiTheme="majorHAnsi" w:hAnsiTheme="majorHAnsi" w:cstheme="majorHAnsi"/>
          <w:sz w:val="16"/>
        </w:rPr>
        <w:t xml:space="preserve"> against United Metro Energy in New York; </w:t>
      </w:r>
      <w:r w:rsidRPr="009D41A5">
        <w:rPr>
          <w:rStyle w:val="StyleUnderline"/>
          <w:rFonts w:asciiTheme="majorHAnsi" w:hAnsiTheme="majorHAnsi" w:cstheme="majorHAnsi"/>
          <w:highlight w:val="cyan"/>
        </w:rPr>
        <w:t>eight have since been fired</w:t>
      </w:r>
      <w:r w:rsidRPr="009D41A5">
        <w:rPr>
          <w:rFonts w:asciiTheme="majorHAnsi" w:hAnsiTheme="majorHAnsi" w:cstheme="majorHAnsi"/>
          <w:sz w:val="16"/>
        </w:rPr>
        <w:t xml:space="preserve">, according to the local Teamsters branch. And roughly 1,400 </w:t>
      </w:r>
      <w:r w:rsidRPr="009D41A5">
        <w:rPr>
          <w:rStyle w:val="StyleUnderline"/>
          <w:rFonts w:asciiTheme="majorHAnsi" w:hAnsiTheme="majorHAnsi" w:cstheme="majorHAnsi"/>
        </w:rPr>
        <w:t>workers at Kellogg</w:t>
      </w:r>
      <w:r w:rsidRPr="009D41A5">
        <w:rPr>
          <w:rFonts w:asciiTheme="majorHAnsi" w:hAnsiTheme="majorHAnsi" w:cstheme="majorHAnsi"/>
          <w:sz w:val="16"/>
        </w:rPr>
        <w:t xml:space="preserve"> Co. cereal factories in four states </w:t>
      </w:r>
      <w:r w:rsidRPr="009D41A5">
        <w:rPr>
          <w:rStyle w:val="StyleUnderline"/>
          <w:rFonts w:asciiTheme="majorHAnsi" w:hAnsiTheme="majorHAnsi" w:cstheme="majorHAnsi"/>
        </w:rPr>
        <w:t>are entering their third week</w:t>
      </w:r>
      <w:r w:rsidRPr="009D41A5">
        <w:rPr>
          <w:rFonts w:asciiTheme="majorHAnsi" w:hAnsiTheme="majorHAnsi" w:cstheme="majorHAnsi"/>
          <w:sz w:val="16"/>
        </w:rPr>
        <w:t xml:space="preserve"> on the picket line. Still, the labor </w:t>
      </w:r>
      <w:r w:rsidRPr="009D41A5">
        <w:rPr>
          <w:rStyle w:val="StyleUnderline"/>
          <w:rFonts w:asciiTheme="majorHAnsi" w:hAnsiTheme="majorHAnsi" w:cstheme="majorHAnsi"/>
        </w:rPr>
        <w:t xml:space="preserve">movement has </w:t>
      </w:r>
      <w:r w:rsidRPr="009D41A5">
        <w:rPr>
          <w:rFonts w:asciiTheme="majorHAnsi" w:hAnsiTheme="majorHAnsi" w:cstheme="majorHAnsi"/>
          <w:sz w:val="16"/>
        </w:rPr>
        <w:t xml:space="preserve">drawn </w:t>
      </w:r>
      <w:r w:rsidRPr="009D41A5">
        <w:rPr>
          <w:rStyle w:val="StyleUnderline"/>
          <w:rFonts w:asciiTheme="majorHAnsi" w:hAnsiTheme="majorHAnsi" w:cstheme="majorHAnsi"/>
        </w:rPr>
        <w:t>support from the White House</w:t>
      </w:r>
      <w:r w:rsidRPr="009D41A5">
        <w:rPr>
          <w:rFonts w:asciiTheme="majorHAnsi" w:hAnsiTheme="majorHAnsi" w:cstheme="majorHAnsi"/>
          <w:sz w:val="16"/>
        </w:rPr>
        <w:t xml:space="preserve">. </w:t>
      </w:r>
      <w:r w:rsidRPr="009D41A5">
        <w:rPr>
          <w:rStyle w:val="StyleUnderline"/>
          <w:rFonts w:asciiTheme="majorHAnsi" w:hAnsiTheme="majorHAnsi" w:cstheme="majorHAnsi"/>
        </w:rPr>
        <w:t>President Biden made a</w:t>
      </w:r>
      <w:r w:rsidRPr="009D41A5">
        <w:rPr>
          <w:rFonts w:asciiTheme="majorHAnsi" w:hAnsiTheme="majorHAnsi" w:cstheme="majorHAnsi"/>
          <w:sz w:val="16"/>
        </w:rPr>
        <w:t xml:space="preserve"> public </w:t>
      </w:r>
      <w:r w:rsidRPr="009D41A5">
        <w:rPr>
          <w:rStyle w:val="StyleUnderline"/>
          <w:rFonts w:asciiTheme="majorHAnsi" w:hAnsiTheme="majorHAnsi" w:cstheme="majorHAnsi"/>
        </w:rPr>
        <w:t>statement supporting the Amazon union drive</w:t>
      </w:r>
      <w:r w:rsidRPr="009D41A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9D41A5">
        <w:rPr>
          <w:rStyle w:val="StyleUnderline"/>
          <w:rFonts w:asciiTheme="majorHAnsi" w:hAnsiTheme="majorHAnsi" w:cstheme="majorHAnsi"/>
        </w:rPr>
        <w:t>strike drives in 2021</w:t>
      </w:r>
      <w:r w:rsidRPr="009D41A5">
        <w:rPr>
          <w:rFonts w:asciiTheme="majorHAnsi" w:hAnsiTheme="majorHAnsi" w:cstheme="majorHAnsi"/>
          <w:sz w:val="16"/>
        </w:rPr>
        <w:t xml:space="preserve"> run the gamut of American industry: </w:t>
      </w:r>
      <w:r w:rsidRPr="009D41A5">
        <w:rPr>
          <w:rStyle w:val="StyleUnderline"/>
          <w:rFonts w:asciiTheme="majorHAnsi" w:hAnsiTheme="majorHAnsi" w:cstheme="majorHAnsi"/>
        </w:rPr>
        <w:t>Nurses and health workers</w:t>
      </w:r>
      <w:r w:rsidRPr="009D41A5">
        <w:rPr>
          <w:rFonts w:asciiTheme="majorHAnsi" w:hAnsiTheme="majorHAnsi" w:cstheme="majorHAnsi"/>
          <w:sz w:val="16"/>
        </w:rPr>
        <w:t xml:space="preserve"> in California and Oregon; </w:t>
      </w:r>
      <w:r w:rsidRPr="009D41A5">
        <w:rPr>
          <w:rStyle w:val="StyleUnderline"/>
          <w:rFonts w:asciiTheme="majorHAnsi" w:hAnsiTheme="majorHAnsi" w:cstheme="majorHAnsi"/>
        </w:rPr>
        <w:t>oil</w:t>
      </w:r>
      <w:r w:rsidRPr="009D41A5">
        <w:rPr>
          <w:rFonts w:asciiTheme="majorHAnsi" w:hAnsiTheme="majorHAnsi" w:cstheme="majorHAnsi"/>
          <w:sz w:val="16"/>
        </w:rPr>
        <w:t xml:space="preserve"> workers in New York</w:t>
      </w:r>
      <w:r w:rsidRPr="009D41A5">
        <w:rPr>
          <w:rStyle w:val="StyleUnderline"/>
          <w:rFonts w:asciiTheme="majorHAnsi" w:hAnsiTheme="majorHAnsi" w:cstheme="majorHAnsi"/>
        </w:rPr>
        <w:t>; cereal factory</w:t>
      </w:r>
      <w:r w:rsidRPr="009D41A5">
        <w:rPr>
          <w:rFonts w:asciiTheme="majorHAnsi" w:hAnsiTheme="majorHAnsi" w:cstheme="majorHAnsi"/>
          <w:sz w:val="16"/>
        </w:rPr>
        <w:t xml:space="preserve"> workers in Michigan, Nebraska, Pennsylvania and Tennessee</w:t>
      </w:r>
      <w:r w:rsidRPr="009D41A5">
        <w:rPr>
          <w:rStyle w:val="StyleUnderline"/>
          <w:rFonts w:asciiTheme="majorHAnsi" w:hAnsiTheme="majorHAnsi" w:cstheme="majorHAnsi"/>
        </w:rPr>
        <w:t>; television and film production</w:t>
      </w:r>
      <w:r w:rsidRPr="009D41A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9D41A5">
        <w:rPr>
          <w:rStyle w:val="StyleUnderline"/>
          <w:rFonts w:asciiTheme="majorHAnsi" w:hAnsiTheme="majorHAnsi" w:cstheme="majorHAnsi"/>
          <w:highlight w:val="cyan"/>
        </w:rPr>
        <w:t>employers have not made meaningful increases</w:t>
      </w:r>
      <w:r w:rsidRPr="009D41A5">
        <w:rPr>
          <w:rFonts w:asciiTheme="majorHAnsi" w:hAnsiTheme="majorHAnsi" w:cstheme="majorHAnsi"/>
          <w:sz w:val="16"/>
        </w:rPr>
        <w:t xml:space="preserve"> </w:t>
      </w:r>
      <w:r w:rsidRPr="009D41A5">
        <w:rPr>
          <w:rStyle w:val="StyleUnderline"/>
          <w:rFonts w:asciiTheme="majorHAnsi" w:hAnsiTheme="majorHAnsi" w:cstheme="majorHAnsi"/>
        </w:rPr>
        <w:t>in their workforces or compensation structures.</w:t>
      </w:r>
      <w:r w:rsidRPr="009D41A5">
        <w:rPr>
          <w:rFonts w:asciiTheme="majorHAnsi" w:hAnsiTheme="majorHAnsi" w:cstheme="majorHAnsi"/>
          <w:sz w:val="16"/>
        </w:rPr>
        <w:t xml:space="preserve"> Both sides acknowledge the benefit of retaining workers. </w:t>
      </w:r>
      <w:r w:rsidRPr="009D41A5">
        <w:rPr>
          <w:rStyle w:val="StyleUnderline"/>
          <w:rFonts w:asciiTheme="majorHAnsi" w:hAnsiTheme="majorHAnsi" w:cstheme="majorHAnsi"/>
        </w:rPr>
        <w:t xml:space="preserve">Management </w:t>
      </w:r>
      <w:r w:rsidRPr="009D41A5">
        <w:rPr>
          <w:rFonts w:asciiTheme="majorHAnsi" w:hAnsiTheme="majorHAnsi" w:cstheme="majorHAnsi"/>
          <w:sz w:val="16"/>
        </w:rPr>
        <w:t>more often would</w:t>
      </w:r>
      <w:r w:rsidRPr="009D41A5">
        <w:rPr>
          <w:rStyle w:val="StyleUnderline"/>
          <w:rFonts w:asciiTheme="majorHAnsi" w:hAnsiTheme="majorHAnsi" w:cstheme="majorHAnsi"/>
        </w:rPr>
        <w:t xml:space="preserve"> rather deal with a brief strike than</w:t>
      </w:r>
      <w:r w:rsidRPr="009D41A5">
        <w:rPr>
          <w:rFonts w:asciiTheme="majorHAnsi" w:hAnsiTheme="majorHAnsi" w:cstheme="majorHAnsi"/>
          <w:sz w:val="16"/>
        </w:rPr>
        <w:t xml:space="preserve"> absorb higher costs associated with </w:t>
      </w:r>
      <w:r w:rsidRPr="009D41A5">
        <w:rPr>
          <w:rStyle w:val="StyleUnderline"/>
          <w:rFonts w:asciiTheme="majorHAnsi" w:hAnsiTheme="majorHAnsi" w:cstheme="majorHAnsi"/>
        </w:rPr>
        <w:t>turnover and training</w:t>
      </w:r>
      <w:r w:rsidRPr="009D41A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9D41A5">
        <w:rPr>
          <w:rStyle w:val="StyleUnderline"/>
          <w:rFonts w:asciiTheme="majorHAnsi" w:hAnsiTheme="majorHAnsi" w:cstheme="majorHAnsi"/>
        </w:rPr>
        <w:t>seeking changes in the workplace</w:t>
      </w:r>
      <w:r w:rsidRPr="009D41A5">
        <w:rPr>
          <w:rFonts w:asciiTheme="majorHAnsi" w:hAnsiTheme="majorHAnsi" w:cstheme="majorHAnsi"/>
          <w:sz w:val="16"/>
        </w:rPr>
        <w:t xml:space="preserve"> and corporate culture. Some strike drives are pushing for </w:t>
      </w:r>
      <w:r w:rsidRPr="009D41A5">
        <w:rPr>
          <w:rStyle w:val="StyleUnderline"/>
          <w:rFonts w:asciiTheme="majorHAnsi" w:hAnsiTheme="majorHAnsi" w:cstheme="majorHAnsi"/>
        </w:rPr>
        <w:t>better safeguards</w:t>
      </w:r>
      <w:r w:rsidRPr="009D41A5">
        <w:rPr>
          <w:rFonts w:asciiTheme="majorHAnsi" w:hAnsiTheme="majorHAnsi" w:cstheme="majorHAnsi"/>
          <w:sz w:val="16"/>
        </w:rPr>
        <w:t xml:space="preserve"> against sexual harassment and </w:t>
      </w:r>
      <w:r w:rsidRPr="009D41A5">
        <w:rPr>
          <w:rStyle w:val="StyleUnderline"/>
          <w:rFonts w:asciiTheme="majorHAnsi" w:hAnsiTheme="majorHAnsi" w:cstheme="majorHAnsi"/>
        </w:rPr>
        <w:t>coronavirus safety protocols,</w:t>
      </w:r>
      <w:r w:rsidRPr="009D41A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9D41A5">
        <w:rPr>
          <w:rStyle w:val="StyleUnderline"/>
          <w:rFonts w:asciiTheme="majorHAnsi" w:hAnsiTheme="majorHAnsi" w:cstheme="majorHAnsi"/>
        </w:rPr>
        <w:t xml:space="preserve">60,000 members of the International Alliance of Theatrical Stage Employees </w:t>
      </w:r>
      <w:r w:rsidRPr="009D41A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9D41A5">
        <w:rPr>
          <w:rStyle w:val="StyleUnderline"/>
          <w:rFonts w:asciiTheme="majorHAnsi" w:hAnsiTheme="majorHAnsi" w:cstheme="majorHAnsi"/>
          <w:highlight w:val="cyan"/>
        </w:rPr>
        <w:t>have to change the way they do business</w:t>
      </w:r>
      <w:r w:rsidRPr="009D41A5">
        <w:rPr>
          <w:rFonts w:asciiTheme="majorHAnsi" w:hAnsiTheme="majorHAnsi" w:cstheme="majorHAnsi"/>
          <w:sz w:val="16"/>
        </w:rPr>
        <w:t>,” IATSE President Matthew D. Loeb said, “</w:t>
      </w:r>
      <w:r w:rsidRPr="009D41A5">
        <w:rPr>
          <w:rStyle w:val="StyleUnderline"/>
          <w:rFonts w:asciiTheme="majorHAnsi" w:hAnsiTheme="majorHAnsi" w:cstheme="majorHAnsi"/>
        </w:rPr>
        <w:t>to avoid a strike</w:t>
      </w:r>
      <w:r w:rsidRPr="009D41A5">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9D41A5">
        <w:rPr>
          <w:rStyle w:val="StyleUnderline"/>
          <w:rFonts w:asciiTheme="majorHAnsi" w:hAnsiTheme="majorHAnsi" w:cstheme="majorHAnsi"/>
          <w:highlight w:val="cyan"/>
        </w:rPr>
        <w:t>Labor leaders have defined wage demands as a new frontier</w:t>
      </w:r>
      <w:r w:rsidRPr="009D41A5">
        <w:rPr>
          <w:rStyle w:val="StyleUnderline"/>
          <w:rFonts w:asciiTheme="majorHAnsi" w:hAnsiTheme="majorHAnsi" w:cstheme="majorHAnsi"/>
        </w:rPr>
        <w:t xml:space="preserve"> f</w:t>
      </w:r>
      <w:r w:rsidRPr="009D41A5">
        <w:rPr>
          <w:rFonts w:asciiTheme="majorHAnsi" w:hAnsiTheme="majorHAnsi" w:cstheme="majorHAnsi"/>
          <w:sz w:val="16"/>
        </w:rPr>
        <w:t>or workers’ rights. Unions helped deliver the 40-hour workweek, they note, and the</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coronavirus</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crisis </w:t>
      </w:r>
      <w:r w:rsidRPr="009D41A5">
        <w:rPr>
          <w:rStyle w:val="StyleUnderline"/>
          <w:rFonts w:asciiTheme="majorHAnsi" w:hAnsiTheme="majorHAnsi" w:cstheme="majorHAnsi"/>
        </w:rPr>
        <w:t xml:space="preserve">has </w:t>
      </w:r>
      <w:r w:rsidRPr="009D41A5">
        <w:rPr>
          <w:rStyle w:val="StyleUnderline"/>
          <w:rFonts w:asciiTheme="majorHAnsi" w:hAnsiTheme="majorHAnsi" w:cstheme="majorHAnsi"/>
          <w:highlight w:val="cyan"/>
        </w:rPr>
        <w:t>reinforced the need</w:t>
      </w:r>
      <w:r w:rsidRPr="009D41A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9D41A5">
        <w:rPr>
          <w:rStyle w:val="StyleUnderline"/>
          <w:rFonts w:asciiTheme="majorHAnsi" w:hAnsiTheme="majorHAnsi" w:cstheme="majorHAnsi"/>
          <w:highlight w:val="cyan"/>
        </w:rPr>
        <w:t>A strike is</w:t>
      </w:r>
      <w:r w:rsidRPr="009D41A5">
        <w:rPr>
          <w:rFonts w:asciiTheme="majorHAnsi" w:hAnsiTheme="majorHAnsi" w:cstheme="majorHAnsi"/>
          <w:sz w:val="16"/>
        </w:rPr>
        <w:t xml:space="preserve"> </w:t>
      </w:r>
      <w:r w:rsidRPr="009D41A5">
        <w:rPr>
          <w:rStyle w:val="StyleUnderline"/>
          <w:rFonts w:asciiTheme="majorHAnsi" w:hAnsiTheme="majorHAnsi" w:cstheme="majorHAnsi"/>
        </w:rPr>
        <w:t>really the last resort. That’s</w:t>
      </w:r>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labor’s power</w:t>
      </w:r>
      <w:r w:rsidRPr="009D41A5">
        <w:rPr>
          <w:rFonts w:asciiTheme="majorHAnsi" w:hAnsiTheme="majorHAnsi" w:cstheme="majorHAnsi"/>
          <w:sz w:val="16"/>
          <w:highlight w:val="cyan"/>
        </w:rPr>
        <w:t>,</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a worker’s power is to </w:t>
      </w:r>
      <w:r w:rsidRPr="009D41A5">
        <w:rPr>
          <w:rStyle w:val="StyleUnderline"/>
          <w:rFonts w:asciiTheme="majorHAnsi" w:hAnsiTheme="majorHAnsi" w:cstheme="majorHAnsi"/>
          <w:highlight w:val="cyan"/>
        </w:rPr>
        <w:t>withhold</w:t>
      </w:r>
      <w:r w:rsidRPr="009D41A5">
        <w:rPr>
          <w:rFonts w:asciiTheme="majorHAnsi" w:hAnsiTheme="majorHAnsi" w:cstheme="majorHAnsi"/>
          <w:sz w:val="16"/>
        </w:rPr>
        <w:t xml:space="preserve"> </w:t>
      </w:r>
      <w:r w:rsidRPr="009D41A5">
        <w:rPr>
          <w:rStyle w:val="StyleUnderline"/>
          <w:rFonts w:asciiTheme="majorHAnsi" w:hAnsiTheme="majorHAnsi" w:cstheme="majorHAnsi"/>
        </w:rPr>
        <w:t>their labor,” said</w:t>
      </w:r>
      <w:r w:rsidRPr="009D41A5">
        <w:rPr>
          <w:rFonts w:asciiTheme="majorHAnsi" w:hAnsiTheme="majorHAnsi" w:cstheme="majorHAnsi"/>
          <w:sz w:val="16"/>
        </w:rPr>
        <w:t xml:space="preserve"> Kim Cordova, president of the Colorado branch of the United Food and Commercial Workers Union. “</w:t>
      </w:r>
      <w:r w:rsidRPr="009D41A5">
        <w:rPr>
          <w:rStyle w:val="StyleUnderline"/>
          <w:rFonts w:asciiTheme="majorHAnsi" w:hAnsiTheme="majorHAnsi" w:cstheme="majorHAnsi"/>
          <w:highlight w:val="cyan"/>
        </w:rPr>
        <w:t>A company</w:t>
      </w:r>
      <w:r w:rsidRPr="009D41A5">
        <w:rPr>
          <w:rFonts w:asciiTheme="majorHAnsi" w:hAnsiTheme="majorHAnsi" w:cstheme="majorHAnsi"/>
          <w:sz w:val="16"/>
        </w:rPr>
        <w:t xml:space="preserve"> </w:t>
      </w:r>
      <w:r w:rsidRPr="009D41A5">
        <w:rPr>
          <w:rStyle w:val="StyleUnderline"/>
          <w:rFonts w:asciiTheme="majorHAnsi" w:hAnsiTheme="majorHAnsi" w:cstheme="majorHAnsi"/>
        </w:rPr>
        <w:t>can function without a CEO, but they</w:t>
      </w:r>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can’t function without</w:t>
      </w:r>
      <w:r w:rsidRPr="009D41A5">
        <w:rPr>
          <w:rStyle w:val="StyleUnderline"/>
          <w:rFonts w:asciiTheme="majorHAnsi" w:hAnsiTheme="majorHAnsi" w:cstheme="majorHAnsi"/>
        </w:rPr>
        <w:t xml:space="preserve"> the </w:t>
      </w:r>
      <w:r w:rsidRPr="009D41A5">
        <w:rPr>
          <w:rStyle w:val="StyleUnderline"/>
          <w:rFonts w:asciiTheme="majorHAnsi" w:hAnsiTheme="majorHAnsi" w:cstheme="majorHAnsi"/>
          <w:highlight w:val="cyan"/>
        </w:rPr>
        <w:t>workers</w:t>
      </w:r>
      <w:r w:rsidRPr="009D41A5">
        <w:rPr>
          <w:rFonts w:asciiTheme="majorHAnsi" w:hAnsiTheme="majorHAnsi" w:cstheme="majorHAnsi"/>
          <w:sz w:val="16"/>
        </w:rPr>
        <w:t xml:space="preserve"> to actually go do the work.” </w:t>
      </w:r>
    </w:p>
    <w:p w14:paraId="03F8BF36" w14:textId="77777777" w:rsidR="009D41A5" w:rsidRPr="009D41A5" w:rsidRDefault="009D41A5" w:rsidP="009D41A5">
      <w:pPr>
        <w:rPr>
          <w:rFonts w:asciiTheme="majorHAnsi" w:hAnsiTheme="majorHAnsi" w:cstheme="majorHAnsi"/>
          <w:sz w:val="16"/>
        </w:rPr>
      </w:pPr>
    </w:p>
    <w:p w14:paraId="78CC3715"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lastRenderedPageBreak/>
        <w:t>High wages are the crucial internal link for continued growth.</w:t>
      </w:r>
    </w:p>
    <w:p w14:paraId="4D6A10DF" w14:textId="77777777" w:rsidR="009D41A5" w:rsidRPr="009D41A5" w:rsidRDefault="009D41A5" w:rsidP="009D41A5">
      <w:pPr>
        <w:rPr>
          <w:rFonts w:asciiTheme="majorHAnsi" w:hAnsiTheme="majorHAnsi" w:cstheme="majorHAnsi"/>
        </w:rPr>
      </w:pPr>
      <w:r w:rsidRPr="009D41A5">
        <w:rPr>
          <w:rStyle w:val="Style13ptBold"/>
          <w:rFonts w:asciiTheme="majorHAnsi" w:hAnsiTheme="majorHAnsi" w:cstheme="majorHAnsi"/>
        </w:rPr>
        <w:t>Bivens 17</w:t>
      </w:r>
      <w:r w:rsidRPr="009D41A5">
        <w:rPr>
          <w:rFonts w:asciiTheme="majorHAnsi" w:hAnsiTheme="majorHAnsi" w:cstheme="majorHAnsi"/>
        </w:rPr>
        <w:t xml:space="preserve"> – PhD @ The New School for Social Research (Josh, “Inequality is slowing US economic growth,” </w:t>
      </w:r>
      <w:r w:rsidRPr="009D41A5">
        <w:rPr>
          <w:rFonts w:asciiTheme="majorHAnsi" w:hAnsiTheme="majorHAnsi" w:cstheme="majorHAnsi"/>
          <w:i/>
        </w:rPr>
        <w:t>Economic Policy Institute</w:t>
      </w:r>
      <w:r w:rsidRPr="009D41A5">
        <w:rPr>
          <w:rFonts w:asciiTheme="majorHAnsi" w:hAnsiTheme="majorHAnsi" w:cstheme="majorHAnsi"/>
        </w:rPr>
        <w:t xml:space="preserve">, </w:t>
      </w:r>
      <w:hyperlink r:id="rId9" w:history="1">
        <w:r w:rsidRPr="009D41A5">
          <w:rPr>
            <w:rStyle w:val="Hyperlink"/>
            <w:rFonts w:asciiTheme="majorHAnsi" w:hAnsiTheme="majorHAnsi" w:cstheme="majorHAnsi"/>
          </w:rPr>
          <w:t>https://www.epi.org/publication/secular-stagnation/)//BB</w:t>
        </w:r>
      </w:hyperlink>
    </w:p>
    <w:p w14:paraId="791618BE"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 xml:space="preserve">This new attention to the crisis of American pay is totally proper. </w:t>
      </w:r>
      <w:r w:rsidRPr="009D41A5">
        <w:rPr>
          <w:rStyle w:val="StyleUnderline"/>
          <w:rFonts w:asciiTheme="majorHAnsi" w:hAnsiTheme="majorHAnsi" w:cstheme="majorHAnsi"/>
          <w:highlight w:val="yellow"/>
        </w:rPr>
        <w:t>The failure of wages</w:t>
      </w:r>
      <w:r w:rsidRPr="009D41A5">
        <w:rPr>
          <w:rStyle w:val="StyleUnderline"/>
          <w:rFonts w:asciiTheme="majorHAnsi" w:hAnsiTheme="majorHAnsi" w:cstheme="majorHAnsi"/>
        </w:rPr>
        <w:t xml:space="preserve"> of the vast majority of Americans </w:t>
      </w:r>
      <w:r w:rsidRPr="009D41A5">
        <w:rPr>
          <w:rStyle w:val="StyleUnderline"/>
          <w:rFonts w:asciiTheme="majorHAnsi" w:hAnsiTheme="majorHAnsi" w:cstheme="majorHAnsi"/>
          <w:highlight w:val="yellow"/>
        </w:rPr>
        <w:t>to benefit from economy-wide growth in productivity</w:t>
      </w:r>
      <w:r w:rsidRPr="009D41A5">
        <w:rPr>
          <w:rFonts w:asciiTheme="majorHAnsi" w:hAnsiTheme="majorHAnsi" w:cstheme="majorHAnsi"/>
        </w:rPr>
        <w:t xml:space="preserve"> (or income generated in an average hour of work) </w:t>
      </w:r>
      <w:r w:rsidRPr="009D41A5">
        <w:rPr>
          <w:rStyle w:val="StyleUnderline"/>
          <w:rFonts w:asciiTheme="majorHAnsi" w:hAnsiTheme="majorHAnsi" w:cstheme="majorHAnsi"/>
        </w:rPr>
        <w:t>has been the root cause of the stratospheric rise in inequality and the concentration of economic growth at the very top of the income distribution</w:t>
      </w:r>
      <w:r w:rsidRPr="009D41A5">
        <w:rPr>
          <w:rFonts w:asciiTheme="majorHAnsi" w:hAnsiTheme="majorHAnsi" w:cstheme="majorHAnsi"/>
        </w:rPr>
        <w:t xml:space="preserve">. Had this upward redistribution not happened, incomes for the bottom 90 percent of Americans would be roughly 20 percent higher today.3 In short, </w:t>
      </w:r>
      <w:r w:rsidRPr="009D41A5">
        <w:rPr>
          <w:rStyle w:val="StyleUnderline"/>
          <w:rFonts w:asciiTheme="majorHAnsi" w:hAnsiTheme="majorHAnsi" w:cstheme="majorHAnsi"/>
        </w:rPr>
        <w:t>the rise in inequality driven by anemic wage growth has imposed an “inequality tax” on American households</w:t>
      </w:r>
      <w:r w:rsidRPr="009D41A5">
        <w:rPr>
          <w:rFonts w:asciiTheme="majorHAnsi" w:hAnsiTheme="majorHAnsi" w:cstheme="majorHAnsi"/>
        </w:rPr>
        <w:t xml:space="preserve"> that has robbed them of a fifth of their potential income. </w:t>
      </w:r>
      <w:r w:rsidRPr="009D41A5">
        <w:rPr>
          <w:rStyle w:val="StyleUnderline"/>
          <w:rFonts w:asciiTheme="majorHAnsi" w:hAnsiTheme="majorHAnsi" w:cstheme="majorHAnsi"/>
          <w:highlight w:val="yellow"/>
        </w:rPr>
        <w:t>There would be huge benefits to American well-being from</w:t>
      </w:r>
      <w:r w:rsidRPr="009D41A5">
        <w:rPr>
          <w:rStyle w:val="StyleUnderline"/>
          <w:rFonts w:asciiTheme="majorHAnsi" w:hAnsiTheme="majorHAnsi" w:cstheme="majorHAnsi"/>
        </w:rPr>
        <w:t xml:space="preserve"> blocking or reversing this upward </w:t>
      </w:r>
      <w:r w:rsidRPr="009D41A5">
        <w:rPr>
          <w:rStyle w:val="StyleUnderline"/>
          <w:rFonts w:asciiTheme="majorHAnsi" w:hAnsiTheme="majorHAnsi" w:cstheme="majorHAnsi"/>
          <w:highlight w:val="yellow"/>
        </w:rPr>
        <w:t>redistribution</w:t>
      </w:r>
      <w:r w:rsidRPr="009D41A5">
        <w:rPr>
          <w:rStyle w:val="StyleUnderline"/>
          <w:rFonts w:asciiTheme="majorHAnsi" w:hAnsiTheme="majorHAnsi" w:cstheme="majorHAnsi"/>
        </w:rPr>
        <w:t>. This welfare gain stemming from blocking upward redistribution is the primary reason to</w:t>
      </w:r>
      <w:r w:rsidRPr="009D41A5">
        <w:rPr>
          <w:rFonts w:asciiTheme="majorHAnsi" w:hAnsiTheme="majorHAnsi" w:cstheme="majorHAnsi"/>
        </w:rPr>
        <w:t xml:space="preserve"> champion policy measures to </w:t>
      </w:r>
      <w:r w:rsidRPr="009D41A5">
        <w:rPr>
          <w:rStyle w:val="StyleUnderline"/>
          <w:rFonts w:asciiTheme="majorHAnsi" w:hAnsiTheme="majorHAnsi" w:cstheme="majorHAnsi"/>
        </w:rPr>
        <w:t>boost wage growth</w:t>
      </w:r>
      <w:r w:rsidRPr="009D41A5">
        <w:rPr>
          <w:rFonts w:asciiTheme="majorHAnsi" w:hAnsiTheme="majorHAnsi" w:cstheme="majorHAnsi"/>
        </w:rPr>
        <w:t xml:space="preserve"> and lead to a more equal distribution of income gains. Put simply, </w:t>
      </w:r>
      <w:r w:rsidRPr="009D41A5">
        <w:rPr>
          <w:rStyle w:val="StyleUnderline"/>
          <w:rFonts w:asciiTheme="majorHAnsi" w:hAnsiTheme="majorHAnsi" w:cstheme="majorHAnsi"/>
        </w:rPr>
        <w:t>a dollar is worth more to a family living paycheck to paycheck than it is to families comfortably in the top 1 percent of the income distribution</w:t>
      </w:r>
      <w:r w:rsidRPr="009D41A5">
        <w:rPr>
          <w:rFonts w:asciiTheme="majorHAnsi" w:hAnsiTheme="majorHAnsi" w:cstheme="majorHAnsi"/>
        </w:rPr>
        <w:t xml:space="preserve">. </w:t>
      </w:r>
      <w:r w:rsidRPr="009D41A5">
        <w:rPr>
          <w:rStyle w:val="StyleUnderline"/>
          <w:rFonts w:asciiTheme="majorHAnsi" w:hAnsiTheme="majorHAnsi" w:cstheme="majorHAnsi"/>
        </w:rPr>
        <w:t>Proponents of</w:t>
      </w:r>
      <w:r w:rsidRPr="009D41A5">
        <w:rPr>
          <w:rFonts w:asciiTheme="majorHAnsi" w:hAnsiTheme="majorHAnsi" w:cstheme="majorHAnsi"/>
        </w:rPr>
        <w:t xml:space="preserve"> increases in the minimum wage and other </w:t>
      </w:r>
      <w:r w:rsidRPr="009D41A5">
        <w:rPr>
          <w:rStyle w:val="StyleUnderline"/>
          <w:rFonts w:asciiTheme="majorHAnsi" w:hAnsiTheme="majorHAnsi" w:cstheme="majorHAnsi"/>
        </w:rPr>
        <w:t>measures to boost American wages have</w:t>
      </w:r>
      <w:r w:rsidRPr="009D41A5">
        <w:rPr>
          <w:rFonts w:asciiTheme="majorHAnsi" w:hAnsiTheme="majorHAnsi" w:cstheme="majorHAnsi"/>
        </w:rPr>
        <w:t xml:space="preserve"> often </w:t>
      </w:r>
      <w:r w:rsidRPr="009D41A5">
        <w:rPr>
          <w:rStyle w:val="StyleUnderline"/>
          <w:rFonts w:asciiTheme="majorHAnsi" w:hAnsiTheme="majorHAnsi" w:cstheme="majorHAnsi"/>
        </w:rPr>
        <w:t>argued that there are benefits to these policies besides the welfare gains stemming from pure redistribution</w:t>
      </w:r>
      <w:r w:rsidRPr="009D41A5">
        <w:rPr>
          <w:rFonts w:asciiTheme="majorHAnsi" w:hAnsiTheme="majorHAnsi" w:cstheme="majorHAnsi"/>
        </w:rPr>
        <w:t xml:space="preserve">. These proponents have often argued </w:t>
      </w:r>
      <w:r w:rsidRPr="009D41A5">
        <w:rPr>
          <w:rStyle w:val="StyleUnderline"/>
          <w:rFonts w:asciiTheme="majorHAnsi" w:hAnsiTheme="majorHAnsi" w:cstheme="majorHAnsi"/>
        </w:rPr>
        <w:t>that boosting wages would</w:t>
      </w:r>
      <w:r w:rsidRPr="009D41A5">
        <w:rPr>
          <w:rFonts w:asciiTheme="majorHAnsi" w:hAnsiTheme="majorHAnsi" w:cstheme="majorHAnsi"/>
        </w:rPr>
        <w:t xml:space="preserve"> even </w:t>
      </w:r>
      <w:r w:rsidRPr="009D41A5">
        <w:rPr>
          <w:rStyle w:val="StyleUnderline"/>
          <w:rFonts w:asciiTheme="majorHAnsi" w:hAnsiTheme="majorHAnsi" w:cstheme="majorHAnsi"/>
        </w:rPr>
        <w:t>benefit aggregate economic outcomes</w:t>
      </w:r>
      <w:r w:rsidRPr="009D41A5">
        <w:rPr>
          <w:rFonts w:asciiTheme="majorHAnsi" w:hAnsiTheme="majorHAnsi" w:cstheme="majorHAnsi"/>
        </w:rPr>
        <w:t xml:space="preserve">, like growth in gross domestic product (GDP) or employment. </w:t>
      </w:r>
      <w:r w:rsidRPr="009D41A5">
        <w:rPr>
          <w:rStyle w:val="StyleUnderline"/>
          <w:rFonts w:asciiTheme="majorHAnsi" w:hAnsiTheme="majorHAnsi" w:cstheme="majorHAnsi"/>
        </w:rPr>
        <w:t xml:space="preserve">Recent evidence about developments in the American and global economies strongly indicate that these arguments are correct: </w:t>
      </w:r>
      <w:r w:rsidRPr="009D41A5">
        <w:rPr>
          <w:rStyle w:val="StyleUnderline"/>
          <w:rFonts w:asciiTheme="majorHAnsi" w:hAnsiTheme="majorHAnsi" w:cstheme="majorHAnsi"/>
          <w:highlight w:val="yellow"/>
        </w:rPr>
        <w:t>boosting wages</w:t>
      </w:r>
      <w:r w:rsidRPr="009D41A5">
        <w:rPr>
          <w:rStyle w:val="StyleUnderline"/>
          <w:rFonts w:asciiTheme="majorHAnsi" w:hAnsiTheme="majorHAnsi" w:cstheme="majorHAnsi"/>
        </w:rPr>
        <w:t xml:space="preserve"> of the bottom 90 percent </w:t>
      </w:r>
      <w:r w:rsidRPr="009D41A5">
        <w:rPr>
          <w:rStyle w:val="StyleUnderline"/>
          <w:rFonts w:asciiTheme="majorHAnsi" w:hAnsiTheme="majorHAnsi" w:cstheme="majorHAnsi"/>
          <w:highlight w:val="yellow"/>
        </w:rPr>
        <w:t>would</w:t>
      </w:r>
      <w:r w:rsidRPr="009D41A5">
        <w:rPr>
          <w:rFonts w:asciiTheme="majorHAnsi" w:hAnsiTheme="majorHAnsi" w:cstheme="majorHAnsi"/>
        </w:rPr>
        <w:t xml:space="preserve"> not just raise these households’ incomes and welfare (a more-than-sufficient reason to do so), it would also </w:t>
      </w:r>
      <w:r w:rsidRPr="009D41A5">
        <w:rPr>
          <w:rStyle w:val="StyleUnderline"/>
          <w:rFonts w:asciiTheme="majorHAnsi" w:hAnsiTheme="majorHAnsi" w:cstheme="majorHAnsi"/>
          <w:highlight w:val="yellow"/>
        </w:rPr>
        <w:t>boost overall growth.</w:t>
      </w:r>
      <w:r w:rsidRPr="009D41A5">
        <w:rPr>
          <w:rStyle w:val="StyleUnderline"/>
          <w:rFonts w:asciiTheme="majorHAnsi" w:hAnsiTheme="majorHAnsi" w:cstheme="majorHAnsi"/>
        </w:rPr>
        <w:t xml:space="preserve"> For the past decade</w:t>
      </w:r>
      <w:r w:rsidRPr="009D41A5">
        <w:rPr>
          <w:rFonts w:asciiTheme="majorHAnsi" w:hAnsiTheme="majorHAnsi" w:cstheme="majorHAnsi"/>
        </w:rPr>
        <w:t xml:space="preserve"> (and maybe even longer), </w:t>
      </w:r>
      <w:r w:rsidRPr="009D41A5">
        <w:rPr>
          <w:rStyle w:val="StyleUnderline"/>
          <w:rFonts w:asciiTheme="majorHAnsi" w:hAnsiTheme="majorHAnsi" w:cstheme="majorHAnsi"/>
        </w:rPr>
        <w:t xml:space="preserve">the </w:t>
      </w:r>
      <w:r w:rsidRPr="009D41A5">
        <w:rPr>
          <w:rStyle w:val="Emphasis"/>
          <w:rFonts w:asciiTheme="majorHAnsi" w:hAnsiTheme="majorHAnsi" w:cstheme="majorHAnsi"/>
        </w:rPr>
        <w:t>primary constraint</w:t>
      </w:r>
      <w:r w:rsidRPr="009D41A5">
        <w:rPr>
          <w:rStyle w:val="StyleUnderline"/>
          <w:rFonts w:asciiTheme="majorHAnsi" w:hAnsiTheme="majorHAnsi" w:cstheme="majorHAnsi"/>
        </w:rPr>
        <w:t xml:space="preserve"> on American economic growth has been too-slow spending</w:t>
      </w:r>
      <w:r w:rsidRPr="009D41A5">
        <w:rPr>
          <w:rFonts w:asciiTheme="majorHAnsi" w:hAnsiTheme="majorHAnsi" w:cstheme="majorHAnsi"/>
        </w:rPr>
        <w:t xml:space="preserve"> by households, businesses, and governments. In economists’ jargon, </w:t>
      </w:r>
      <w:r w:rsidRPr="009D41A5">
        <w:rPr>
          <w:rStyle w:val="StyleUnderline"/>
          <w:rFonts w:asciiTheme="majorHAnsi" w:hAnsiTheme="majorHAnsi" w:cstheme="majorHAnsi"/>
        </w:rPr>
        <w:t>the constraint has been growth in aggregate demand lagging behind growth in the economy’s productive capacity</w:t>
      </w:r>
      <w:r w:rsidRPr="009D41A5">
        <w:rPr>
          <w:rFonts w:asciiTheme="majorHAnsi" w:hAnsiTheme="majorHAnsi" w:cstheme="majorHAnsi"/>
        </w:rPr>
        <w:t xml:space="preserve"> (including growth of the labor force and the stock of productive capital, such as plants and equipment). Much research indicates that </w:t>
      </w:r>
      <w:r w:rsidRPr="009D41A5">
        <w:rPr>
          <w:rStyle w:val="StyleUnderline"/>
          <w:rFonts w:asciiTheme="majorHAnsi" w:hAnsiTheme="majorHAnsi" w:cstheme="majorHAnsi"/>
          <w:highlight w:val="yellow"/>
        </w:rPr>
        <w:t>this shortfall of demand could become a chronic problem</w:t>
      </w:r>
      <w:r w:rsidRPr="009D41A5">
        <w:rPr>
          <w:rFonts w:asciiTheme="majorHAnsi" w:hAnsiTheme="majorHAnsi" w:cstheme="majorHAnsi"/>
        </w:rPr>
        <w:t xml:space="preserve"> in the future, </w:t>
      </w:r>
      <w:r w:rsidRPr="009D41A5">
        <w:rPr>
          <w:rStyle w:val="StyleUnderline"/>
          <w:rFonts w:asciiTheme="majorHAnsi" w:hAnsiTheme="majorHAnsi" w:cstheme="majorHAnsi"/>
        </w:rPr>
        <w:t>constantly pulling down growth</w:t>
      </w:r>
      <w:r w:rsidRPr="009D41A5">
        <w:rPr>
          <w:rFonts w:asciiTheme="majorHAnsi" w:hAnsiTheme="majorHAnsi" w:cstheme="majorHAnsi"/>
        </w:rPr>
        <w:t xml:space="preserve"> unless macroeconomic policy changes dramatically.</w:t>
      </w:r>
    </w:p>
    <w:p w14:paraId="398B882F" w14:textId="38F44738" w:rsidR="009D41A5" w:rsidRPr="009D41A5" w:rsidRDefault="009D41A5" w:rsidP="009D41A5">
      <w:pPr>
        <w:rPr>
          <w:rFonts w:asciiTheme="majorHAnsi" w:hAnsiTheme="majorHAnsi" w:cstheme="majorHAnsi"/>
          <w:sz w:val="16"/>
        </w:rPr>
      </w:pPr>
    </w:p>
    <w:p w14:paraId="221C42EA" w14:textId="77777777" w:rsidR="009D41A5" w:rsidRPr="009D41A5" w:rsidRDefault="009D41A5" w:rsidP="009D41A5">
      <w:pPr>
        <w:keepNext/>
        <w:keepLines/>
        <w:spacing w:before="40" w:after="0"/>
        <w:outlineLvl w:val="3"/>
        <w:rPr>
          <w:rFonts w:asciiTheme="majorHAnsi" w:eastAsiaTheme="majorEastAsia" w:hAnsiTheme="majorHAnsi" w:cstheme="majorHAnsi"/>
          <w:b/>
          <w:iCs/>
          <w:sz w:val="26"/>
        </w:rPr>
      </w:pPr>
      <w:r w:rsidRPr="009D41A5">
        <w:rPr>
          <w:rFonts w:asciiTheme="majorHAnsi" w:eastAsiaTheme="majorEastAsia" w:hAnsiTheme="majorHAnsi" w:cstheme="majorHAnsi"/>
          <w:b/>
          <w:iCs/>
          <w:sz w:val="26"/>
        </w:rPr>
        <w:t>Slower growth wrecks US leadership which is a prerequisite to solving all impacts</w:t>
      </w:r>
    </w:p>
    <w:p w14:paraId="313FBCC3"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 xml:space="preserve">Richard </w:t>
      </w:r>
      <w:r w:rsidRPr="009D41A5">
        <w:rPr>
          <w:rStyle w:val="Style13ptBold"/>
          <w:rFonts w:asciiTheme="majorHAnsi" w:hAnsiTheme="majorHAnsi" w:cstheme="majorHAnsi"/>
        </w:rPr>
        <w:t>Haass 17</w:t>
      </w:r>
      <w:r w:rsidRPr="009D41A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75394FB1" w14:textId="77777777" w:rsidR="009D41A5" w:rsidRPr="009D41A5" w:rsidRDefault="009D41A5" w:rsidP="009D41A5">
      <w:pPr>
        <w:rPr>
          <w:rFonts w:asciiTheme="majorHAnsi" w:hAnsiTheme="majorHAnsi" w:cstheme="majorHAnsi"/>
          <w:u w:val="single"/>
        </w:rPr>
      </w:pPr>
      <w:r w:rsidRPr="009D41A5">
        <w:rPr>
          <w:rFonts w:asciiTheme="majorHAnsi" w:hAnsiTheme="majorHAnsi" w:cstheme="majorHAnsi"/>
          <w:u w:val="single"/>
        </w:rPr>
        <w:t xml:space="preserve">A large portion of </w:t>
      </w:r>
      <w:r w:rsidRPr="009D41A5">
        <w:rPr>
          <w:rFonts w:asciiTheme="majorHAnsi" w:hAnsiTheme="majorHAnsi" w:cstheme="majorHAnsi"/>
          <w:highlight w:val="yellow"/>
          <w:u w:val="single"/>
        </w:rPr>
        <w:t>the burden of</w:t>
      </w:r>
      <w:r w:rsidRPr="009D41A5">
        <w:rPr>
          <w:rFonts w:asciiTheme="majorHAnsi" w:hAnsiTheme="majorHAnsi" w:cstheme="majorHAnsi"/>
          <w:u w:val="single"/>
        </w:rPr>
        <w:t xml:space="preserve"> creating and </w:t>
      </w:r>
      <w:r w:rsidRPr="009D41A5">
        <w:rPr>
          <w:rFonts w:asciiTheme="majorHAnsi" w:hAnsiTheme="majorHAnsi" w:cstheme="majorHAnsi"/>
          <w:highlight w:val="yellow"/>
          <w:u w:val="single"/>
        </w:rPr>
        <w:t>maintaining order</w:t>
      </w:r>
      <w:r w:rsidRPr="009D41A5">
        <w:rPr>
          <w:rFonts w:asciiTheme="majorHAnsi" w:hAnsiTheme="majorHAnsi" w:cstheme="majorHAnsi"/>
          <w:u w:val="single"/>
        </w:rPr>
        <w:t xml:space="preserve"> at the regional or global level </w:t>
      </w:r>
      <w:r w:rsidRPr="009D41A5">
        <w:rPr>
          <w:rFonts w:asciiTheme="majorHAnsi" w:hAnsiTheme="majorHAnsi" w:cstheme="majorHAnsi"/>
          <w:highlight w:val="yellow"/>
          <w:u w:val="single"/>
        </w:rPr>
        <w:t>will fall on the U</w:t>
      </w:r>
      <w:r w:rsidRPr="009D41A5">
        <w:rPr>
          <w:rFonts w:asciiTheme="majorHAnsi" w:hAnsiTheme="majorHAnsi" w:cstheme="majorHAnsi"/>
          <w:u w:val="single"/>
        </w:rPr>
        <w:t xml:space="preserve">nited </w:t>
      </w:r>
      <w:r w:rsidRPr="009D41A5">
        <w:rPr>
          <w:rFonts w:asciiTheme="majorHAnsi" w:hAnsiTheme="majorHAnsi" w:cstheme="majorHAnsi"/>
          <w:highlight w:val="yellow"/>
          <w:u w:val="single"/>
        </w:rPr>
        <w:t>S</w:t>
      </w:r>
      <w:r w:rsidRPr="009D41A5">
        <w:rPr>
          <w:rFonts w:asciiTheme="majorHAnsi" w:hAnsiTheme="majorHAnsi" w:cstheme="majorHAnsi"/>
          <w:u w:val="single"/>
        </w:rPr>
        <w:t xml:space="preserve">tates. </w:t>
      </w:r>
      <w:r w:rsidRPr="009D41A5">
        <w:rPr>
          <w:rFonts w:asciiTheme="majorHAnsi" w:hAnsiTheme="majorHAnsi" w:cstheme="majorHAnsi"/>
          <w:highlight w:val="yellow"/>
          <w:u w:val="single"/>
        </w:rPr>
        <w:t xml:space="preserve">This is </w:t>
      </w:r>
      <w:r w:rsidRPr="009D41A5">
        <w:rPr>
          <w:rStyle w:val="Emphasis"/>
          <w:rFonts w:asciiTheme="majorHAnsi" w:hAnsiTheme="majorHAnsi" w:cstheme="majorHAnsi"/>
          <w:highlight w:val="yellow"/>
        </w:rPr>
        <w:t>inevitable</w:t>
      </w:r>
      <w:r w:rsidRPr="009D41A5">
        <w:rPr>
          <w:rFonts w:asciiTheme="majorHAnsi" w:hAnsiTheme="majorHAnsi" w:cstheme="majorHAnsi"/>
          <w:u w:val="single"/>
        </w:rPr>
        <w:t xml:space="preserve"> </w:t>
      </w:r>
      <w:r w:rsidRPr="009D41A5">
        <w:rPr>
          <w:rFonts w:asciiTheme="majorHAnsi" w:hAnsiTheme="majorHAnsi" w:cstheme="majorHAnsi"/>
          <w:sz w:val="16"/>
          <w:szCs w:val="16"/>
        </w:rPr>
        <w:t xml:space="preserve">for several reasons, only one of which is that the United States is </w:t>
      </w:r>
      <w:r w:rsidRPr="009D41A5">
        <w:rPr>
          <w:rFonts w:asciiTheme="majorHAnsi" w:hAnsiTheme="majorHAnsi" w:cstheme="majorHAnsi"/>
          <w:sz w:val="16"/>
          <w:szCs w:val="16"/>
        </w:rPr>
        <w:lastRenderedPageBreak/>
        <w:t xml:space="preserve">and will likely remain the most powerful country in the world for decades to come. The corollary to this point is that </w:t>
      </w:r>
      <w:r w:rsidRPr="009D41A5">
        <w:rPr>
          <w:rFonts w:asciiTheme="majorHAnsi" w:hAnsiTheme="majorHAnsi" w:cstheme="majorHAnsi"/>
          <w:highlight w:val="yellow"/>
          <w:u w:val="single"/>
        </w:rPr>
        <w:t>no other country or group</w:t>
      </w:r>
      <w:r w:rsidRPr="009D41A5">
        <w:rPr>
          <w:rFonts w:asciiTheme="majorHAnsi" w:hAnsiTheme="majorHAnsi" w:cstheme="majorHAnsi"/>
          <w:u w:val="single"/>
        </w:rPr>
        <w:t xml:space="preserve"> of countries </w:t>
      </w:r>
      <w:r w:rsidRPr="009D41A5">
        <w:rPr>
          <w:rFonts w:asciiTheme="majorHAnsi" w:hAnsiTheme="majorHAnsi" w:cstheme="majorHAnsi"/>
          <w:highlight w:val="yellow"/>
          <w:u w:val="single"/>
        </w:rPr>
        <w:t>has</w:t>
      </w:r>
      <w:r w:rsidRPr="009D41A5">
        <w:rPr>
          <w:rFonts w:asciiTheme="majorHAnsi" w:hAnsiTheme="majorHAnsi" w:cstheme="majorHAnsi"/>
          <w:u w:val="single"/>
        </w:rPr>
        <w:t xml:space="preserve"> either </w:t>
      </w:r>
      <w:r w:rsidRPr="009D41A5">
        <w:rPr>
          <w:rFonts w:asciiTheme="majorHAnsi" w:hAnsiTheme="majorHAnsi" w:cstheme="majorHAnsi"/>
          <w:highlight w:val="yellow"/>
          <w:u w:val="single"/>
        </w:rPr>
        <w:t>the capacity or</w:t>
      </w:r>
      <w:r w:rsidRPr="009D41A5">
        <w:rPr>
          <w:rFonts w:asciiTheme="majorHAnsi" w:hAnsiTheme="majorHAnsi" w:cstheme="majorHAnsi"/>
          <w:u w:val="single"/>
        </w:rPr>
        <w:t xml:space="preserve"> the </w:t>
      </w:r>
      <w:r w:rsidRPr="009D41A5">
        <w:rPr>
          <w:rFonts w:asciiTheme="majorHAnsi" w:hAnsiTheme="majorHAnsi" w:cstheme="majorHAnsi"/>
          <w:highlight w:val="yellow"/>
          <w:u w:val="single"/>
        </w:rPr>
        <w:t>mind-set</w:t>
      </w:r>
      <w:r w:rsidRPr="009D41A5">
        <w:rPr>
          <w:rFonts w:asciiTheme="majorHAnsi" w:hAnsiTheme="majorHAnsi" w:cstheme="majorHAnsi"/>
          <w:u w:val="single"/>
        </w:rPr>
        <w:t xml:space="preserve"> to build a global order</w:t>
      </w:r>
      <w:r w:rsidRPr="009D41A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9D41A5">
        <w:rPr>
          <w:rFonts w:asciiTheme="majorHAnsi" w:hAnsiTheme="majorHAnsi" w:cstheme="majorHAnsi"/>
          <w:highlight w:val="yellow"/>
          <w:u w:val="single"/>
        </w:rPr>
        <w:t>certain actors do have the</w:t>
      </w:r>
      <w:r w:rsidRPr="009D41A5">
        <w:rPr>
          <w:rFonts w:asciiTheme="majorHAnsi" w:hAnsiTheme="majorHAnsi" w:cstheme="majorHAnsi"/>
          <w:u w:val="single"/>
        </w:rPr>
        <w:t xml:space="preserve"> mind-set and </w:t>
      </w:r>
      <w:r w:rsidRPr="009D41A5">
        <w:rPr>
          <w:rFonts w:asciiTheme="majorHAnsi" w:hAnsiTheme="majorHAnsi" w:cstheme="majorHAnsi"/>
          <w:highlight w:val="yellow"/>
          <w:u w:val="single"/>
        </w:rPr>
        <w:t>means</w:t>
      </w:r>
      <w:r w:rsidRPr="009D41A5">
        <w:rPr>
          <w:rFonts w:asciiTheme="majorHAnsi" w:hAnsiTheme="majorHAnsi" w:cstheme="majorHAnsi"/>
          <w:u w:val="single"/>
        </w:rPr>
        <w:t xml:space="preserve"> to shape an order. The problem is that their views of order are in part or in whole incompatible with U.S. interests. Examples would include </w:t>
      </w:r>
      <w:r w:rsidRPr="009D41A5">
        <w:rPr>
          <w:rStyle w:val="Emphasis"/>
          <w:rFonts w:asciiTheme="majorHAnsi" w:hAnsiTheme="majorHAnsi" w:cstheme="majorHAnsi"/>
          <w:highlight w:val="yellow"/>
        </w:rPr>
        <w:t>Iran</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 xml:space="preserve">and </w:t>
      </w:r>
      <w:r w:rsidRPr="009D41A5">
        <w:rPr>
          <w:rStyle w:val="Emphasis"/>
          <w:rFonts w:asciiTheme="majorHAnsi" w:hAnsiTheme="majorHAnsi" w:cstheme="majorHAnsi"/>
          <w:highlight w:val="yellow"/>
        </w:rPr>
        <w:t>ISIS</w:t>
      </w:r>
      <w:r w:rsidRPr="009D41A5">
        <w:rPr>
          <w:rFonts w:asciiTheme="majorHAnsi" w:hAnsiTheme="majorHAnsi" w:cstheme="majorHAnsi"/>
          <w:u w:val="single"/>
        </w:rPr>
        <w:t xml:space="preserve"> in the Middle East, </w:t>
      </w:r>
      <w:r w:rsidRPr="009D41A5">
        <w:rPr>
          <w:rStyle w:val="Emphasis"/>
          <w:rFonts w:asciiTheme="majorHAnsi" w:hAnsiTheme="majorHAnsi" w:cstheme="majorHAnsi"/>
          <w:highlight w:val="yellow"/>
        </w:rPr>
        <w:t>China</w:t>
      </w:r>
      <w:r w:rsidRPr="009D41A5">
        <w:rPr>
          <w:rFonts w:asciiTheme="majorHAnsi" w:hAnsiTheme="majorHAnsi" w:cstheme="majorHAnsi"/>
          <w:u w:val="single"/>
        </w:rPr>
        <w:t xml:space="preserve"> in Asia, </w:t>
      </w:r>
      <w:r w:rsidRPr="009D41A5">
        <w:rPr>
          <w:rFonts w:asciiTheme="majorHAnsi" w:hAnsiTheme="majorHAnsi" w:cstheme="majorHAnsi"/>
          <w:highlight w:val="yellow"/>
          <w:u w:val="single"/>
        </w:rPr>
        <w:t xml:space="preserve">and </w:t>
      </w:r>
      <w:r w:rsidRPr="009D41A5">
        <w:rPr>
          <w:rStyle w:val="Emphasis"/>
          <w:rFonts w:asciiTheme="majorHAnsi" w:hAnsiTheme="majorHAnsi" w:cstheme="majorHAnsi"/>
          <w:highlight w:val="yellow"/>
        </w:rPr>
        <w:t>Russia</w:t>
      </w:r>
      <w:r w:rsidRPr="009D41A5">
        <w:rPr>
          <w:rFonts w:asciiTheme="majorHAnsi" w:hAnsiTheme="majorHAnsi" w:cstheme="majorHAnsi"/>
          <w:u w:val="single"/>
        </w:rPr>
        <w:t xml:space="preserve"> in Europe</w:t>
      </w:r>
      <w:r w:rsidRPr="009D41A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 xml:space="preserve">no country can contend with </w:t>
      </w:r>
      <w:r w:rsidRPr="009D41A5">
        <w:rPr>
          <w:rStyle w:val="Emphasis"/>
          <w:rFonts w:asciiTheme="majorHAnsi" w:hAnsiTheme="majorHAnsi" w:cstheme="majorHAnsi"/>
          <w:highlight w:val="yellow"/>
        </w:rPr>
        <w:t>global challenges</w:t>
      </w:r>
      <w:r w:rsidRPr="009D41A5">
        <w:rPr>
          <w:rFonts w:asciiTheme="majorHAnsi" w:hAnsiTheme="majorHAnsi" w:cstheme="majorHAnsi"/>
          <w:highlight w:val="yellow"/>
          <w:u w:val="single"/>
        </w:rPr>
        <w:t xml:space="preserve"> on its own</w:t>
      </w:r>
      <w:r w:rsidRPr="009D41A5">
        <w:rPr>
          <w:rFonts w:asciiTheme="majorHAnsi" w:hAnsiTheme="majorHAnsi" w:cstheme="majorHAnsi"/>
          <w:u w:val="single"/>
        </w:rPr>
        <w:t xml:space="preserve"> given the very nature of these challenges. The United States could reduce its carbon footprint dramatically, but the effect on </w:t>
      </w:r>
      <w:r w:rsidRPr="009D41A5">
        <w:rPr>
          <w:rStyle w:val="Emphasis"/>
          <w:rFonts w:asciiTheme="majorHAnsi" w:hAnsiTheme="majorHAnsi" w:cstheme="majorHAnsi"/>
        </w:rPr>
        <w:t xml:space="preserve">global </w:t>
      </w:r>
      <w:r w:rsidRPr="009D41A5">
        <w:rPr>
          <w:rStyle w:val="Emphasis"/>
          <w:rFonts w:asciiTheme="majorHAnsi" w:hAnsiTheme="majorHAnsi" w:cstheme="majorHAnsi"/>
          <w:highlight w:val="yellow"/>
        </w:rPr>
        <w:t>climate</w:t>
      </w:r>
      <w:r w:rsidRPr="009D41A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9D41A5">
        <w:rPr>
          <w:rStyle w:val="Emphasis"/>
          <w:rFonts w:asciiTheme="majorHAnsi" w:hAnsiTheme="majorHAnsi" w:cstheme="majorHAnsi"/>
          <w:highlight w:val="yellow"/>
        </w:rPr>
        <w:t>terrorism or disease</w:t>
      </w:r>
      <w:r w:rsidRPr="009D41A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Partners are essential</w:t>
      </w:r>
      <w:r w:rsidRPr="009D41A5">
        <w:rPr>
          <w:rFonts w:asciiTheme="majorHAnsi" w:hAnsiTheme="majorHAnsi" w:cstheme="majorHAnsi"/>
          <w:u w:val="single"/>
        </w:rPr>
        <w:t xml:space="preserve">. </w:t>
      </w:r>
      <w:r w:rsidRPr="009D41A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9D41A5">
        <w:rPr>
          <w:rFonts w:asciiTheme="majorHAnsi" w:hAnsiTheme="majorHAnsi" w:cstheme="majorHAnsi"/>
          <w:highlight w:val="yellow"/>
          <w:u w:val="single"/>
        </w:rPr>
        <w:t>to lead</w:t>
      </w:r>
      <w:r w:rsidRPr="009D41A5">
        <w:rPr>
          <w:rFonts w:asciiTheme="majorHAnsi" w:hAnsiTheme="majorHAnsi" w:cstheme="majorHAnsi"/>
          <w:u w:val="single"/>
        </w:rPr>
        <w:t xml:space="preserve"> and compete and act </w:t>
      </w:r>
      <w:r w:rsidRPr="009D41A5">
        <w:rPr>
          <w:rFonts w:asciiTheme="majorHAnsi" w:hAnsiTheme="majorHAnsi" w:cstheme="majorHAnsi"/>
          <w:highlight w:val="yellow"/>
          <w:u w:val="single"/>
        </w:rPr>
        <w:t>effectively</w:t>
      </w:r>
      <w:r w:rsidRPr="009D41A5">
        <w:rPr>
          <w:rFonts w:asciiTheme="majorHAnsi" w:hAnsiTheme="majorHAnsi" w:cstheme="majorHAnsi"/>
          <w:u w:val="single"/>
        </w:rPr>
        <w:t xml:space="preserve"> in the world, </w:t>
      </w:r>
      <w:r w:rsidRPr="009D41A5">
        <w:rPr>
          <w:rFonts w:asciiTheme="majorHAnsi" w:hAnsiTheme="majorHAnsi" w:cstheme="majorHAnsi"/>
          <w:highlight w:val="yellow"/>
          <w:u w:val="single"/>
        </w:rPr>
        <w:t>the U</w:t>
      </w:r>
      <w:r w:rsidRPr="009D41A5">
        <w:rPr>
          <w:rFonts w:asciiTheme="majorHAnsi" w:hAnsiTheme="majorHAnsi" w:cstheme="majorHAnsi"/>
          <w:u w:val="single"/>
        </w:rPr>
        <w:t xml:space="preserve">nited </w:t>
      </w:r>
      <w:r w:rsidRPr="009D41A5">
        <w:rPr>
          <w:rFonts w:asciiTheme="majorHAnsi" w:hAnsiTheme="majorHAnsi" w:cstheme="majorHAnsi"/>
          <w:highlight w:val="yellow"/>
          <w:u w:val="single"/>
        </w:rPr>
        <w:t>S</w:t>
      </w:r>
      <w:r w:rsidRPr="009D41A5">
        <w:rPr>
          <w:rFonts w:asciiTheme="majorHAnsi" w:hAnsiTheme="majorHAnsi" w:cstheme="majorHAnsi"/>
          <w:u w:val="single"/>
        </w:rPr>
        <w:t xml:space="preserve">tates </w:t>
      </w:r>
      <w:r w:rsidRPr="009D41A5">
        <w:rPr>
          <w:rStyle w:val="Emphasis"/>
          <w:rFonts w:asciiTheme="majorHAnsi" w:hAnsiTheme="majorHAnsi" w:cstheme="majorHAnsi"/>
          <w:highlight w:val="yellow"/>
        </w:rPr>
        <w:t>needs to put its house in order</w:t>
      </w:r>
      <w:r w:rsidRPr="009D41A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9D41A5">
        <w:rPr>
          <w:rFonts w:asciiTheme="majorHAnsi" w:hAnsiTheme="majorHAnsi" w:cstheme="majorHAnsi"/>
          <w:u w:val="single"/>
        </w:rPr>
        <w:t xml:space="preserve"> The United States is not sufficient, </w:t>
      </w:r>
      <w:r w:rsidRPr="009D41A5">
        <w:rPr>
          <w:rStyle w:val="Emphasis"/>
          <w:rFonts w:asciiTheme="majorHAnsi" w:hAnsiTheme="majorHAnsi" w:cstheme="majorHAnsi"/>
        </w:rPr>
        <w:t>but it is necessary</w:t>
      </w:r>
      <w:r w:rsidRPr="009D41A5">
        <w:rPr>
          <w:rFonts w:asciiTheme="majorHAnsi" w:hAnsiTheme="majorHAnsi" w:cstheme="majorHAnsi"/>
          <w:sz w:val="16"/>
          <w:szCs w:val="16"/>
        </w:rPr>
        <w:t xml:space="preserve">. It is also true that the United States cannot lead or act effectively in the world if it does not have a strong domestic foundation. </w:t>
      </w:r>
      <w:r w:rsidRPr="009D41A5">
        <w:rPr>
          <w:rFonts w:asciiTheme="majorHAnsi" w:hAnsiTheme="majorHAnsi" w:cstheme="majorHAnsi"/>
          <w:highlight w:val="yellow"/>
          <w:u w:val="single"/>
        </w:rPr>
        <w:t>National security</w:t>
      </w:r>
      <w:r w:rsidRPr="009D41A5">
        <w:rPr>
          <w:rFonts w:asciiTheme="majorHAnsi" w:hAnsiTheme="majorHAnsi" w:cstheme="majorHAnsi"/>
          <w:u w:val="single"/>
        </w:rPr>
        <w:t xml:space="preserve"> inevitably </w:t>
      </w:r>
      <w:r w:rsidRPr="009D41A5">
        <w:rPr>
          <w:rFonts w:asciiTheme="majorHAnsi" w:hAnsiTheme="majorHAnsi" w:cstheme="majorHAnsi"/>
          <w:highlight w:val="yellow"/>
          <w:u w:val="single"/>
        </w:rPr>
        <w:t>requires significant</w:t>
      </w:r>
      <w:r w:rsidRPr="009D41A5">
        <w:rPr>
          <w:rFonts w:asciiTheme="majorHAnsi" w:hAnsiTheme="majorHAnsi" w:cstheme="majorHAnsi"/>
          <w:u w:val="single"/>
        </w:rPr>
        <w:t xml:space="preserve"> amounts of human, physical, and financial </w:t>
      </w:r>
      <w:r w:rsidRPr="009D41A5">
        <w:rPr>
          <w:rFonts w:asciiTheme="majorHAnsi" w:hAnsiTheme="majorHAnsi" w:cstheme="majorHAnsi"/>
          <w:highlight w:val="yellow"/>
          <w:u w:val="single"/>
        </w:rPr>
        <w:t>resources</w:t>
      </w:r>
      <w:r w:rsidRPr="009D41A5">
        <w:rPr>
          <w:rFonts w:asciiTheme="majorHAnsi" w:hAnsiTheme="majorHAnsi" w:cstheme="majorHAnsi"/>
          <w:u w:val="single"/>
        </w:rPr>
        <w:t xml:space="preserve"> to draw on. </w:t>
      </w:r>
      <w:r w:rsidRPr="009D41A5">
        <w:rPr>
          <w:rFonts w:asciiTheme="majorHAnsi" w:hAnsiTheme="majorHAnsi" w:cstheme="majorHAnsi"/>
          <w:highlight w:val="yellow"/>
          <w:u w:val="single"/>
        </w:rPr>
        <w:t>The better the U</w:t>
      </w:r>
      <w:r w:rsidRPr="009D41A5">
        <w:rPr>
          <w:rFonts w:asciiTheme="majorHAnsi" w:hAnsiTheme="majorHAnsi" w:cstheme="majorHAnsi"/>
          <w:u w:val="single"/>
        </w:rPr>
        <w:t xml:space="preserve">nited </w:t>
      </w:r>
      <w:r w:rsidRPr="009D41A5">
        <w:rPr>
          <w:rFonts w:asciiTheme="majorHAnsi" w:hAnsiTheme="majorHAnsi" w:cstheme="majorHAnsi"/>
          <w:highlight w:val="yellow"/>
          <w:u w:val="single"/>
        </w:rPr>
        <w:t>S</w:t>
      </w:r>
      <w:r w:rsidRPr="009D41A5">
        <w:rPr>
          <w:rFonts w:asciiTheme="majorHAnsi" w:hAnsiTheme="majorHAnsi" w:cstheme="majorHAnsi"/>
          <w:u w:val="single"/>
        </w:rPr>
        <w:t xml:space="preserve">tates </w:t>
      </w:r>
      <w:r w:rsidRPr="009D41A5">
        <w:rPr>
          <w:rFonts w:asciiTheme="majorHAnsi" w:hAnsiTheme="majorHAnsi" w:cstheme="majorHAnsi"/>
          <w:highlight w:val="yellow"/>
          <w:u w:val="single"/>
        </w:rPr>
        <w:t>is doing economically, the more it will have</w:t>
      </w:r>
      <w:r w:rsidRPr="009D41A5">
        <w:rPr>
          <w:rFonts w:asciiTheme="majorHAnsi" w:hAnsiTheme="majorHAnsi" w:cstheme="majorHAnsi"/>
          <w:u w:val="single"/>
        </w:rPr>
        <w:t xml:space="preserve"> available in the way of resources </w:t>
      </w:r>
      <w:r w:rsidRPr="009D41A5">
        <w:rPr>
          <w:rFonts w:asciiTheme="majorHAnsi" w:hAnsiTheme="majorHAnsi" w:cstheme="majorHAnsi"/>
          <w:highlight w:val="yellow"/>
          <w:u w:val="single"/>
        </w:rPr>
        <w:t>to devote</w:t>
      </w:r>
      <w:r w:rsidRPr="009D41A5">
        <w:rPr>
          <w:rFonts w:asciiTheme="majorHAnsi" w:hAnsiTheme="majorHAnsi" w:cstheme="majorHAnsi"/>
          <w:u w:val="single"/>
        </w:rPr>
        <w:t xml:space="preserve"> to what it wants and needs to do </w:t>
      </w:r>
      <w:r w:rsidRPr="009D41A5">
        <w:rPr>
          <w:rFonts w:asciiTheme="majorHAnsi" w:hAnsiTheme="majorHAnsi" w:cstheme="majorHAnsi"/>
          <w:highlight w:val="yellow"/>
          <w:u w:val="single"/>
        </w:rPr>
        <w:t>abroad without</w:t>
      </w:r>
      <w:r w:rsidRPr="009D41A5">
        <w:rPr>
          <w:rFonts w:asciiTheme="majorHAnsi" w:hAnsiTheme="majorHAnsi" w:cstheme="majorHAnsi"/>
          <w:u w:val="single"/>
        </w:rPr>
        <w:t xml:space="preserve"> igniting a </w:t>
      </w:r>
      <w:r w:rsidRPr="009D41A5">
        <w:rPr>
          <w:rFonts w:asciiTheme="majorHAnsi" w:hAnsiTheme="majorHAnsi" w:cstheme="majorHAnsi"/>
          <w:highlight w:val="yellow"/>
          <w:u w:val="single"/>
        </w:rPr>
        <w:t>divisive</w:t>
      </w:r>
      <w:r w:rsidRPr="009D41A5">
        <w:rPr>
          <w:rFonts w:asciiTheme="majorHAnsi" w:hAnsiTheme="majorHAnsi" w:cstheme="majorHAnsi"/>
          <w:u w:val="single"/>
        </w:rPr>
        <w:t xml:space="preserve"> and distracting domestic </w:t>
      </w:r>
      <w:r w:rsidRPr="009D41A5">
        <w:rPr>
          <w:rFonts w:asciiTheme="majorHAnsi" w:hAnsiTheme="majorHAnsi" w:cstheme="majorHAnsi"/>
          <w:highlight w:val="yellow"/>
          <w:u w:val="single"/>
        </w:rPr>
        <w:t>debate</w:t>
      </w:r>
      <w:r w:rsidRPr="009D41A5">
        <w:rPr>
          <w:rFonts w:asciiTheme="majorHAnsi" w:hAnsiTheme="majorHAnsi" w:cstheme="majorHAnsi"/>
          <w:u w:val="single"/>
        </w:rPr>
        <w:t xml:space="preserve"> as to priorities. An additional benefit is that </w:t>
      </w:r>
      <w:r w:rsidRPr="009D41A5">
        <w:rPr>
          <w:rFonts w:asciiTheme="majorHAnsi" w:hAnsiTheme="majorHAnsi" w:cstheme="majorHAnsi"/>
          <w:highlight w:val="yellow"/>
          <w:u w:val="single"/>
        </w:rPr>
        <w:t>respect for the</w:t>
      </w:r>
      <w:r w:rsidRPr="009D41A5">
        <w:rPr>
          <w:rFonts w:asciiTheme="majorHAnsi" w:hAnsiTheme="majorHAnsi" w:cstheme="majorHAnsi"/>
          <w:u w:val="single"/>
        </w:rPr>
        <w:t xml:space="preserve"> United States and for the </w:t>
      </w:r>
      <w:r w:rsidRPr="009D41A5">
        <w:rPr>
          <w:rFonts w:asciiTheme="majorHAnsi" w:hAnsiTheme="majorHAnsi" w:cstheme="majorHAnsi"/>
          <w:highlight w:val="yellow"/>
          <w:u w:val="single"/>
        </w:rPr>
        <w:t>American</w:t>
      </w:r>
      <w:r w:rsidRPr="009D41A5">
        <w:rPr>
          <w:rFonts w:asciiTheme="majorHAnsi" w:hAnsiTheme="majorHAnsi" w:cstheme="majorHAnsi"/>
          <w:u w:val="single"/>
        </w:rPr>
        <w:t xml:space="preserve"> political, social, and economic </w:t>
      </w:r>
      <w:r w:rsidRPr="009D41A5">
        <w:rPr>
          <w:rFonts w:asciiTheme="majorHAnsi" w:hAnsiTheme="majorHAnsi" w:cstheme="majorHAnsi"/>
          <w:highlight w:val="yellow"/>
          <w:u w:val="single"/>
        </w:rPr>
        <w:t>model</w:t>
      </w:r>
      <w:r w:rsidRPr="009D41A5">
        <w:rPr>
          <w:rFonts w:asciiTheme="majorHAnsi" w:hAnsiTheme="majorHAnsi" w:cstheme="majorHAnsi"/>
          <w:u w:val="single"/>
        </w:rPr>
        <w:t xml:space="preserve"> (along with a desire to emulate it) </w:t>
      </w:r>
      <w:r w:rsidRPr="009D41A5">
        <w:rPr>
          <w:rFonts w:asciiTheme="majorHAnsi" w:hAnsiTheme="majorHAnsi" w:cstheme="majorHAnsi"/>
          <w:highlight w:val="yellow"/>
          <w:u w:val="single"/>
        </w:rPr>
        <w:t>will increase</w:t>
      </w:r>
      <w:r w:rsidRPr="009D41A5">
        <w:rPr>
          <w:rFonts w:asciiTheme="majorHAnsi" w:hAnsiTheme="majorHAnsi" w:cstheme="majorHAnsi"/>
          <w:u w:val="single"/>
        </w:rPr>
        <w:t xml:space="preserve"> only </w:t>
      </w:r>
      <w:r w:rsidRPr="009D41A5">
        <w:rPr>
          <w:rFonts w:asciiTheme="majorHAnsi" w:hAnsiTheme="majorHAnsi" w:cstheme="majorHAnsi"/>
          <w:highlight w:val="yellow"/>
          <w:u w:val="single"/>
        </w:rPr>
        <w:t>if it is seen as successful</w:t>
      </w:r>
      <w:r w:rsidRPr="009D41A5">
        <w:rPr>
          <w:rFonts w:asciiTheme="majorHAnsi" w:hAnsiTheme="majorHAnsi" w:cstheme="majorHAnsi"/>
          <w:u w:val="single"/>
        </w:rPr>
        <w:t xml:space="preserve">. </w:t>
      </w:r>
      <w:r w:rsidRPr="009D41A5">
        <w:rPr>
          <w:rStyle w:val="Emphasis"/>
          <w:rFonts w:asciiTheme="majorHAnsi" w:hAnsiTheme="majorHAnsi" w:cstheme="majorHAnsi"/>
          <w:highlight w:val="yellow"/>
        </w:rPr>
        <w:t>The most basic test</w:t>
      </w:r>
      <w:r w:rsidRPr="009D41A5">
        <w:rPr>
          <w:rStyle w:val="Emphasis"/>
          <w:rFonts w:asciiTheme="majorHAnsi" w:hAnsiTheme="majorHAnsi" w:cstheme="majorHAnsi"/>
        </w:rPr>
        <w:t xml:space="preserve"> of the success of the model </w:t>
      </w:r>
      <w:r w:rsidRPr="009D41A5">
        <w:rPr>
          <w:rStyle w:val="Emphasis"/>
          <w:rFonts w:asciiTheme="majorHAnsi" w:hAnsiTheme="majorHAnsi" w:cstheme="majorHAnsi"/>
          <w:highlight w:val="yellow"/>
        </w:rPr>
        <w:t>will be</w:t>
      </w:r>
      <w:r w:rsidRPr="009D41A5">
        <w:rPr>
          <w:rStyle w:val="Emphasis"/>
          <w:rFonts w:asciiTheme="majorHAnsi" w:hAnsiTheme="majorHAnsi" w:cstheme="majorHAnsi"/>
        </w:rPr>
        <w:t xml:space="preserve"> economic </w:t>
      </w:r>
      <w:r w:rsidRPr="009D41A5">
        <w:rPr>
          <w:rStyle w:val="Emphasis"/>
          <w:rFonts w:asciiTheme="majorHAnsi" w:hAnsiTheme="majorHAnsi" w:cstheme="majorHAnsi"/>
          <w:highlight w:val="yellow"/>
        </w:rPr>
        <w:t>growth</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U.S. growth levels</w:t>
      </w:r>
      <w:r w:rsidRPr="009D41A5">
        <w:rPr>
          <w:rFonts w:asciiTheme="majorHAnsi" w:hAnsiTheme="majorHAnsi" w:cstheme="majorHAnsi"/>
          <w:u w:val="single"/>
        </w:rPr>
        <w:t xml:space="preserve"> may appear all right when compared with what a good many other countries are experiencing, but they </w:t>
      </w:r>
      <w:r w:rsidRPr="009D41A5">
        <w:rPr>
          <w:rFonts w:asciiTheme="majorHAnsi" w:hAnsiTheme="majorHAnsi" w:cstheme="majorHAnsi"/>
          <w:highlight w:val="yellow"/>
          <w:u w:val="single"/>
        </w:rPr>
        <w:t>are below</w:t>
      </w:r>
      <w:r w:rsidRPr="009D41A5">
        <w:rPr>
          <w:rFonts w:asciiTheme="majorHAnsi" w:hAnsiTheme="majorHAnsi" w:cstheme="majorHAnsi"/>
          <w:u w:val="single"/>
        </w:rPr>
        <w:t xml:space="preserve"> </w:t>
      </w:r>
      <w:r w:rsidRPr="009D41A5">
        <w:rPr>
          <w:rFonts w:asciiTheme="majorHAnsi" w:hAnsiTheme="majorHAnsi" w:cstheme="majorHAnsi"/>
          <w:sz w:val="16"/>
          <w:szCs w:val="16"/>
        </w:rPr>
        <w:t>what is needed and fall short of what is possible. There is no reason why the United States is not growing in</w:t>
      </w:r>
      <w:r w:rsidRPr="009D41A5">
        <w:rPr>
          <w:rFonts w:asciiTheme="majorHAnsi" w:hAnsiTheme="majorHAnsi" w:cstheme="majorHAnsi"/>
          <w:u w:val="single"/>
        </w:rPr>
        <w:t xml:space="preserve"> </w:t>
      </w:r>
      <w:r w:rsidRPr="009D41A5">
        <w:rPr>
          <w:rStyle w:val="Emphasis"/>
          <w:rFonts w:asciiTheme="majorHAnsi" w:hAnsiTheme="majorHAnsi" w:cstheme="majorHAnsi"/>
        </w:rPr>
        <w:t xml:space="preserve">the range of </w:t>
      </w:r>
      <w:r w:rsidRPr="009D41A5">
        <w:rPr>
          <w:rStyle w:val="Emphasis"/>
          <w:rFonts w:asciiTheme="majorHAnsi" w:hAnsiTheme="majorHAnsi" w:cstheme="majorHAnsi"/>
          <w:highlight w:val="yellow"/>
        </w:rPr>
        <w:t>3 percent or</w:t>
      </w:r>
      <w:r w:rsidRPr="009D41A5">
        <w:rPr>
          <w:rStyle w:val="Emphasis"/>
          <w:rFonts w:asciiTheme="majorHAnsi" w:hAnsiTheme="majorHAnsi" w:cstheme="majorHAnsi"/>
        </w:rPr>
        <w:t xml:space="preserve"> even </w:t>
      </w:r>
      <w:r w:rsidRPr="009D41A5">
        <w:rPr>
          <w:rStyle w:val="Emphasis"/>
          <w:rFonts w:asciiTheme="majorHAnsi" w:hAnsiTheme="majorHAnsi" w:cstheme="majorHAnsi"/>
          <w:highlight w:val="yellow"/>
        </w:rPr>
        <w:t>higher</w:t>
      </w:r>
      <w:r w:rsidRPr="009D41A5">
        <w:rPr>
          <w:rFonts w:asciiTheme="majorHAnsi" w:hAnsiTheme="majorHAnsi" w:cstheme="majorHAnsi"/>
          <w:u w:val="single"/>
        </w:rPr>
        <w:t xml:space="preserve"> other than what it is doing and, more important, not doing.4</w:t>
      </w:r>
    </w:p>
    <w:p w14:paraId="0E5D0883" w14:textId="77777777" w:rsidR="009D41A5" w:rsidRPr="009D41A5" w:rsidRDefault="009D41A5" w:rsidP="009D41A5">
      <w:pPr>
        <w:rPr>
          <w:rFonts w:asciiTheme="majorHAnsi" w:hAnsiTheme="majorHAnsi" w:cstheme="majorHAnsi"/>
          <w:sz w:val="16"/>
        </w:rPr>
      </w:pPr>
    </w:p>
    <w:p w14:paraId="50C2BAD2" w14:textId="380AB9CD" w:rsidR="009D41A5" w:rsidRPr="009D41A5" w:rsidRDefault="009D41A5" w:rsidP="009D41A5">
      <w:pPr>
        <w:rPr>
          <w:rFonts w:asciiTheme="majorHAnsi" w:hAnsiTheme="majorHAnsi" w:cstheme="majorHAnsi"/>
          <w:sz w:val="16"/>
        </w:rPr>
      </w:pPr>
    </w:p>
    <w:p w14:paraId="5FFB8360"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lastRenderedPageBreak/>
        <w:t xml:space="preserve">Economic crisis causes global war---defense is wrong </w:t>
      </w:r>
    </w:p>
    <w:p w14:paraId="4EEBE9E4"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 xml:space="preserve">Qian </w:t>
      </w:r>
      <w:r w:rsidRPr="009D41A5">
        <w:rPr>
          <w:rStyle w:val="Style13ptBold"/>
          <w:rFonts w:asciiTheme="majorHAnsi" w:hAnsiTheme="majorHAnsi" w:cstheme="majorHAnsi"/>
        </w:rPr>
        <w:t>Liu 18</w:t>
      </w:r>
      <w:r w:rsidRPr="009D41A5">
        <w:rPr>
          <w:rFonts w:asciiTheme="majorHAnsi" w:hAnsiTheme="majorHAnsi" w:cstheme="majorHAnsi"/>
        </w:rPr>
        <w:t xml:space="preserve">, Managing Director of Greater China for The Economist Group, previously director of the global economics unit and director of Access China for the Economist Intelligence Unit, PhD in economics from Uppsala University, Sweden, 11/13/18, “The next economic crisis could cause a global conflict. Here's why,” </w:t>
      </w:r>
      <w:hyperlink r:id="rId10" w:history="1">
        <w:r w:rsidRPr="009D41A5">
          <w:rPr>
            <w:rStyle w:val="Hyperlink"/>
            <w:rFonts w:asciiTheme="majorHAnsi" w:hAnsiTheme="majorHAnsi" w:cstheme="majorHAnsi"/>
          </w:rPr>
          <w:t>https://www.weforum.org/agenda/2018/11/the-next-economic-crisis-could-cause-a-global-conflict-heres-why/</w:t>
        </w:r>
      </w:hyperlink>
    </w:p>
    <w:p w14:paraId="4B78BEDF"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The </w:t>
      </w:r>
      <w:r w:rsidRPr="009D41A5">
        <w:rPr>
          <w:rStyle w:val="StyleUnderline"/>
          <w:rFonts w:asciiTheme="majorHAnsi" w:hAnsiTheme="majorHAnsi" w:cstheme="majorHAnsi"/>
        </w:rPr>
        <w:t>response to the 20</w:t>
      </w:r>
      <w:r w:rsidRPr="009D41A5">
        <w:rPr>
          <w:rStyle w:val="Emphasis"/>
          <w:rFonts w:asciiTheme="majorHAnsi" w:hAnsiTheme="majorHAnsi" w:cstheme="majorHAnsi"/>
        </w:rPr>
        <w:t>08</w:t>
      </w:r>
      <w:r w:rsidRPr="009D41A5">
        <w:rPr>
          <w:rFonts w:asciiTheme="majorHAnsi" w:hAnsiTheme="majorHAnsi" w:cstheme="majorHAnsi"/>
          <w:sz w:val="16"/>
        </w:rPr>
        <w:t xml:space="preserve"> economic </w:t>
      </w:r>
      <w:r w:rsidRPr="009D41A5">
        <w:rPr>
          <w:rStyle w:val="StyleUnderline"/>
          <w:rFonts w:asciiTheme="majorHAnsi" w:hAnsiTheme="majorHAnsi" w:cstheme="majorHAnsi"/>
        </w:rPr>
        <w:t>crisis</w:t>
      </w:r>
      <w:r w:rsidRPr="009D41A5">
        <w:rPr>
          <w:rFonts w:asciiTheme="majorHAnsi" w:hAnsiTheme="majorHAnsi" w:cstheme="majorHAnsi"/>
          <w:sz w:val="16"/>
        </w:rPr>
        <w:t xml:space="preserve"> has </w:t>
      </w:r>
      <w:r w:rsidRPr="009D41A5">
        <w:rPr>
          <w:rStyle w:val="StyleUnderline"/>
          <w:rFonts w:asciiTheme="majorHAnsi" w:hAnsiTheme="majorHAnsi" w:cstheme="majorHAnsi"/>
        </w:rPr>
        <w:t>relied far too much on monetary stimulus</w:t>
      </w:r>
      <w:r w:rsidRPr="009D41A5">
        <w:rPr>
          <w:rFonts w:asciiTheme="majorHAnsi" w:hAnsiTheme="majorHAnsi" w:cstheme="majorHAnsi"/>
          <w:sz w:val="16"/>
        </w:rPr>
        <w:t xml:space="preserve">, in the form of quantitative easing and near-zero (or even negative) interest rates, </w:t>
      </w:r>
      <w:r w:rsidRPr="009D41A5">
        <w:rPr>
          <w:rStyle w:val="StyleUnderline"/>
          <w:rFonts w:asciiTheme="majorHAnsi" w:hAnsiTheme="majorHAnsi" w:cstheme="majorHAnsi"/>
        </w:rPr>
        <w:t>and</w:t>
      </w:r>
      <w:r w:rsidRPr="009D41A5">
        <w:rPr>
          <w:rFonts w:asciiTheme="majorHAnsi" w:hAnsiTheme="majorHAnsi" w:cstheme="majorHAnsi"/>
          <w:sz w:val="16"/>
        </w:rPr>
        <w:t xml:space="preserve"> included </w:t>
      </w:r>
      <w:r w:rsidRPr="009D41A5">
        <w:rPr>
          <w:rStyle w:val="Emphasis"/>
          <w:rFonts w:asciiTheme="majorHAnsi" w:hAnsiTheme="majorHAnsi" w:cstheme="majorHAnsi"/>
        </w:rPr>
        <w:t>far too little structural reform</w:t>
      </w:r>
      <w:r w:rsidRPr="009D41A5">
        <w:rPr>
          <w:rStyle w:val="StyleUnderline"/>
          <w:rFonts w:asciiTheme="majorHAnsi" w:hAnsiTheme="majorHAnsi" w:cstheme="majorHAnsi"/>
        </w:rPr>
        <w:t>. This means</w:t>
      </w:r>
      <w:r w:rsidRPr="009D41A5">
        <w:rPr>
          <w:rFonts w:asciiTheme="majorHAnsi" w:hAnsiTheme="majorHAnsi" w:cstheme="majorHAnsi"/>
          <w:sz w:val="16"/>
        </w:rPr>
        <w:t xml:space="preserve"> that </w:t>
      </w:r>
      <w:r w:rsidRPr="009D41A5">
        <w:rPr>
          <w:rStyle w:val="StyleUnderline"/>
          <w:rFonts w:asciiTheme="majorHAnsi" w:hAnsiTheme="majorHAnsi" w:cstheme="majorHAnsi"/>
          <w:highlight w:val="yellow"/>
        </w:rPr>
        <w:t>the next crisis could</w:t>
      </w:r>
      <w:r w:rsidRPr="009D41A5">
        <w:rPr>
          <w:rStyle w:val="StyleUnderline"/>
          <w:rFonts w:asciiTheme="majorHAnsi" w:hAnsiTheme="majorHAnsi" w:cstheme="majorHAnsi"/>
        </w:rPr>
        <w:t xml:space="preserve"> come soon – and </w:t>
      </w:r>
      <w:r w:rsidRPr="009D41A5">
        <w:rPr>
          <w:rStyle w:val="StyleUnderline"/>
          <w:rFonts w:asciiTheme="majorHAnsi" w:hAnsiTheme="majorHAnsi" w:cstheme="majorHAnsi"/>
          <w:highlight w:val="yellow"/>
        </w:rPr>
        <w:t>pave the way for</w:t>
      </w:r>
      <w:r w:rsidRPr="009D41A5">
        <w:rPr>
          <w:rFonts w:asciiTheme="majorHAnsi" w:hAnsiTheme="majorHAnsi" w:cstheme="majorHAnsi"/>
          <w:sz w:val="16"/>
        </w:rPr>
        <w:t xml:space="preserve"> a </w:t>
      </w:r>
      <w:r w:rsidRPr="009D41A5">
        <w:rPr>
          <w:rStyle w:val="Emphasis"/>
          <w:rFonts w:asciiTheme="majorHAnsi" w:hAnsiTheme="majorHAnsi" w:cstheme="majorHAnsi"/>
          <w:highlight w:val="yellow"/>
        </w:rPr>
        <w:t>large-scale military conflict</w:t>
      </w:r>
      <w:r w:rsidRPr="009D41A5">
        <w:rPr>
          <w:rFonts w:asciiTheme="majorHAnsi" w:hAnsiTheme="majorHAnsi" w:cstheme="majorHAnsi"/>
          <w:sz w:val="16"/>
        </w:rPr>
        <w:t>.</w:t>
      </w:r>
    </w:p>
    <w:p w14:paraId="723F5231"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The next economic crisis is closer than you think. But what you should really worry about is what comes after: </w:t>
      </w:r>
      <w:r w:rsidRPr="009D41A5">
        <w:rPr>
          <w:rStyle w:val="StyleUnderline"/>
          <w:rFonts w:asciiTheme="majorHAnsi" w:hAnsiTheme="majorHAnsi" w:cstheme="majorHAnsi"/>
          <w:highlight w:val="yellow"/>
        </w:rPr>
        <w:t>in the current</w:t>
      </w:r>
      <w:r w:rsidRPr="009D41A5">
        <w:rPr>
          <w:rStyle w:val="StyleUnderline"/>
          <w:rFonts w:asciiTheme="majorHAnsi" w:hAnsiTheme="majorHAnsi" w:cstheme="majorHAnsi"/>
        </w:rPr>
        <w:t xml:space="preserve"> social, </w:t>
      </w:r>
      <w:r w:rsidRPr="009D41A5">
        <w:rPr>
          <w:rStyle w:val="StyleUnderline"/>
          <w:rFonts w:asciiTheme="majorHAnsi" w:hAnsiTheme="majorHAnsi" w:cstheme="majorHAnsi"/>
          <w:highlight w:val="yellow"/>
        </w:rPr>
        <w:t>political</w:t>
      </w:r>
      <w:r w:rsidRPr="009D41A5">
        <w:rPr>
          <w:rStyle w:val="StyleUnderline"/>
          <w:rFonts w:asciiTheme="majorHAnsi" w:hAnsiTheme="majorHAnsi" w:cstheme="majorHAnsi"/>
        </w:rPr>
        <w:t xml:space="preserve">, and technological </w:t>
      </w:r>
      <w:r w:rsidRPr="009D41A5">
        <w:rPr>
          <w:rStyle w:val="StyleUnderline"/>
          <w:rFonts w:asciiTheme="majorHAnsi" w:hAnsiTheme="majorHAnsi" w:cstheme="majorHAnsi"/>
          <w:highlight w:val="yellow"/>
        </w:rPr>
        <w:t>landscape</w:t>
      </w:r>
      <w:r w:rsidRPr="009D41A5">
        <w:rPr>
          <w:rStyle w:val="StyleUnderline"/>
          <w:rFonts w:asciiTheme="majorHAnsi" w:hAnsiTheme="majorHAnsi" w:cstheme="majorHAnsi"/>
        </w:rPr>
        <w:t xml:space="preserve">, a </w:t>
      </w:r>
      <w:r w:rsidRPr="009D41A5">
        <w:rPr>
          <w:rStyle w:val="StyleUnderline"/>
          <w:rFonts w:asciiTheme="majorHAnsi" w:hAnsiTheme="majorHAnsi" w:cstheme="majorHAnsi"/>
          <w:highlight w:val="yellow"/>
        </w:rPr>
        <w:t>prolonged</w:t>
      </w:r>
      <w:r w:rsidRPr="009D41A5">
        <w:rPr>
          <w:rFonts w:asciiTheme="majorHAnsi" w:hAnsiTheme="majorHAnsi" w:cstheme="majorHAnsi"/>
          <w:sz w:val="16"/>
        </w:rPr>
        <w:t xml:space="preserve"> economic </w:t>
      </w:r>
      <w:r w:rsidRPr="009D41A5">
        <w:rPr>
          <w:rStyle w:val="StyleUnderline"/>
          <w:rFonts w:asciiTheme="majorHAnsi" w:hAnsiTheme="majorHAnsi" w:cstheme="majorHAnsi"/>
          <w:highlight w:val="yellow"/>
        </w:rPr>
        <w:t>crisis</w:t>
      </w:r>
      <w:r w:rsidRPr="009D41A5">
        <w:rPr>
          <w:rStyle w:val="StyleUnderline"/>
          <w:rFonts w:asciiTheme="majorHAnsi" w:hAnsiTheme="majorHAnsi" w:cstheme="majorHAnsi"/>
        </w:rPr>
        <w:t>, combined with rising</w:t>
      </w:r>
      <w:r w:rsidRPr="009D41A5">
        <w:rPr>
          <w:rFonts w:asciiTheme="majorHAnsi" w:hAnsiTheme="majorHAnsi" w:cstheme="majorHAnsi"/>
          <w:sz w:val="16"/>
        </w:rPr>
        <w:t xml:space="preserve"> income </w:t>
      </w:r>
      <w:r w:rsidRPr="009D41A5">
        <w:rPr>
          <w:rStyle w:val="StyleUnderline"/>
          <w:rFonts w:asciiTheme="majorHAnsi" w:hAnsiTheme="majorHAnsi" w:cstheme="majorHAnsi"/>
        </w:rPr>
        <w:t xml:space="preserve">inequality, </w:t>
      </w:r>
      <w:r w:rsidRPr="009D41A5">
        <w:rPr>
          <w:rStyle w:val="StyleUnderline"/>
          <w:rFonts w:asciiTheme="majorHAnsi" w:hAnsiTheme="majorHAnsi" w:cstheme="majorHAnsi"/>
          <w:highlight w:val="yellow"/>
        </w:rPr>
        <w:t>could</w:t>
      </w:r>
      <w:r w:rsidRPr="009D41A5">
        <w:rPr>
          <w:rFonts w:asciiTheme="majorHAnsi" w:hAnsiTheme="majorHAnsi" w:cstheme="majorHAnsi"/>
          <w:sz w:val="16"/>
        </w:rPr>
        <w:t xml:space="preserve"> well </w:t>
      </w:r>
      <w:r w:rsidRPr="009D41A5">
        <w:rPr>
          <w:rStyle w:val="Emphasis"/>
          <w:rFonts w:asciiTheme="majorHAnsi" w:hAnsiTheme="majorHAnsi" w:cstheme="majorHAnsi"/>
          <w:highlight w:val="yellow"/>
        </w:rPr>
        <w:t>escalate into</w:t>
      </w:r>
      <w:r w:rsidRPr="009D41A5">
        <w:rPr>
          <w:rStyle w:val="Emphasis"/>
          <w:rFonts w:asciiTheme="majorHAnsi" w:hAnsiTheme="majorHAnsi" w:cstheme="majorHAnsi"/>
        </w:rPr>
        <w:t xml:space="preserve"> a major </w:t>
      </w:r>
      <w:r w:rsidRPr="009D41A5">
        <w:rPr>
          <w:rStyle w:val="Emphasis"/>
          <w:rFonts w:asciiTheme="majorHAnsi" w:hAnsiTheme="majorHAnsi" w:cstheme="majorHAnsi"/>
          <w:highlight w:val="yellow"/>
        </w:rPr>
        <w:t>global military conflict</w:t>
      </w:r>
      <w:r w:rsidRPr="009D41A5">
        <w:rPr>
          <w:rFonts w:asciiTheme="majorHAnsi" w:hAnsiTheme="majorHAnsi" w:cstheme="majorHAnsi"/>
          <w:sz w:val="16"/>
        </w:rPr>
        <w:t>.</w:t>
      </w:r>
    </w:p>
    <w:p w14:paraId="02411233"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The </w:t>
      </w:r>
      <w:r w:rsidRPr="009D41A5">
        <w:rPr>
          <w:rStyle w:val="StyleUnderline"/>
          <w:rFonts w:asciiTheme="majorHAnsi" w:hAnsiTheme="majorHAnsi" w:cstheme="majorHAnsi"/>
        </w:rPr>
        <w:t>20</w:t>
      </w:r>
      <w:r w:rsidRPr="009D41A5">
        <w:rPr>
          <w:rStyle w:val="Emphasis"/>
          <w:rFonts w:asciiTheme="majorHAnsi" w:hAnsiTheme="majorHAnsi" w:cstheme="majorHAnsi"/>
          <w:highlight w:val="yellow"/>
        </w:rPr>
        <w:t>08</w:t>
      </w:r>
      <w:r w:rsidRPr="009D41A5">
        <w:rPr>
          <w:rFonts w:asciiTheme="majorHAnsi" w:hAnsiTheme="majorHAnsi" w:cstheme="majorHAnsi"/>
          <w:sz w:val="16"/>
        </w:rPr>
        <w:t xml:space="preserve">-09 global financial crisis </w:t>
      </w:r>
      <w:r w:rsidRPr="009D41A5">
        <w:rPr>
          <w:rStyle w:val="StyleUnderline"/>
          <w:rFonts w:asciiTheme="majorHAnsi" w:hAnsiTheme="majorHAnsi" w:cstheme="majorHAnsi"/>
          <w:highlight w:val="yellow"/>
        </w:rPr>
        <w:t>almost</w:t>
      </w:r>
      <w:r w:rsidRPr="009D41A5">
        <w:rPr>
          <w:rFonts w:asciiTheme="majorHAnsi" w:hAnsiTheme="majorHAnsi" w:cstheme="majorHAnsi"/>
          <w:sz w:val="16"/>
        </w:rPr>
        <w:t xml:space="preserve"> bankrupted governments and </w:t>
      </w:r>
      <w:r w:rsidRPr="009D41A5">
        <w:rPr>
          <w:rStyle w:val="StyleUnderline"/>
          <w:rFonts w:asciiTheme="majorHAnsi" w:hAnsiTheme="majorHAnsi" w:cstheme="majorHAnsi"/>
          <w:highlight w:val="yellow"/>
        </w:rPr>
        <w:t>caused systemic collapse</w:t>
      </w:r>
      <w:r w:rsidRPr="009D41A5">
        <w:rPr>
          <w:rStyle w:val="StyleUnderline"/>
          <w:rFonts w:asciiTheme="majorHAnsi" w:hAnsiTheme="majorHAnsi" w:cstheme="majorHAnsi"/>
        </w:rPr>
        <w:t>. Policymakers managed to pull the global economy back from the brink, using massive monetary stimulus</w:t>
      </w:r>
      <w:r w:rsidRPr="009D41A5">
        <w:rPr>
          <w:rFonts w:asciiTheme="majorHAnsi" w:hAnsiTheme="majorHAnsi" w:cstheme="majorHAnsi"/>
          <w:sz w:val="16"/>
        </w:rPr>
        <w:t>, including quantitative easing and near-zero (or even negative) interest rates.</w:t>
      </w:r>
    </w:p>
    <w:p w14:paraId="1563CD53"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30C8B5BC"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1EF0A9D7"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The </w:t>
      </w:r>
      <w:r w:rsidRPr="009D41A5">
        <w:rPr>
          <w:rStyle w:val="StyleUnderline"/>
          <w:rFonts w:asciiTheme="majorHAnsi" w:hAnsiTheme="majorHAnsi" w:cstheme="majorHAnsi"/>
        </w:rPr>
        <w:t>lack of structural reform has meant</w:t>
      </w:r>
      <w:r w:rsidRPr="009D41A5">
        <w:rPr>
          <w:rFonts w:asciiTheme="majorHAnsi" w:hAnsiTheme="majorHAnsi" w:cstheme="majorHAnsi"/>
          <w:sz w:val="16"/>
        </w:rPr>
        <w:t xml:space="preserve"> that the </w:t>
      </w:r>
      <w:r w:rsidRPr="009D41A5">
        <w:rPr>
          <w:rStyle w:val="StyleUnderline"/>
          <w:rFonts w:asciiTheme="majorHAnsi" w:hAnsiTheme="majorHAnsi" w:cstheme="majorHAnsi"/>
        </w:rPr>
        <w:t>unprecedented excess liquidity</w:t>
      </w:r>
      <w:r w:rsidRPr="009D41A5">
        <w:rPr>
          <w:rFonts w:asciiTheme="majorHAnsi" w:hAnsiTheme="majorHAnsi" w:cstheme="majorHAnsi"/>
          <w:sz w:val="16"/>
        </w:rPr>
        <w:t xml:space="preserve"> that central banks injected into their economies </w:t>
      </w:r>
      <w:r w:rsidRPr="009D41A5">
        <w:rPr>
          <w:rStyle w:val="StyleUnderline"/>
          <w:rFonts w:asciiTheme="majorHAnsi" w:hAnsiTheme="majorHAnsi" w:cstheme="majorHAnsi"/>
        </w:rPr>
        <w:t>was not allocated to its most efficient uses. Instead, it raised global asset prices to levels even higher than those prevailing before 2008</w:t>
      </w:r>
      <w:r w:rsidRPr="009D41A5">
        <w:rPr>
          <w:rFonts w:asciiTheme="majorHAnsi" w:hAnsiTheme="majorHAnsi" w:cstheme="majorHAnsi"/>
          <w:sz w:val="16"/>
        </w:rPr>
        <w:t>.</w:t>
      </w:r>
    </w:p>
    <w:p w14:paraId="11B06DF5"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3877031B"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As monetary tightening reveals the vulnerabilities in the real economy, the collapse of asset-price bubbles will trigger </w:t>
      </w:r>
      <w:r w:rsidRPr="009D41A5">
        <w:rPr>
          <w:rStyle w:val="StyleUnderline"/>
          <w:rFonts w:asciiTheme="majorHAnsi" w:hAnsiTheme="majorHAnsi" w:cstheme="majorHAnsi"/>
          <w:highlight w:val="yellow"/>
        </w:rPr>
        <w:t>another</w:t>
      </w:r>
      <w:r w:rsidRPr="009D41A5">
        <w:rPr>
          <w:rStyle w:val="StyleUnderline"/>
          <w:rFonts w:asciiTheme="majorHAnsi" w:hAnsiTheme="majorHAnsi" w:cstheme="majorHAnsi"/>
        </w:rPr>
        <w:t xml:space="preserve"> economic </w:t>
      </w:r>
      <w:r w:rsidRPr="009D41A5">
        <w:rPr>
          <w:rStyle w:val="StyleUnderline"/>
          <w:rFonts w:asciiTheme="majorHAnsi" w:hAnsiTheme="majorHAnsi" w:cstheme="majorHAnsi"/>
          <w:highlight w:val="yellow"/>
        </w:rPr>
        <w:t>crisis</w:t>
      </w:r>
      <w:r w:rsidRPr="009D41A5">
        <w:rPr>
          <w:rFonts w:asciiTheme="majorHAnsi" w:hAnsiTheme="majorHAnsi" w:cstheme="majorHAnsi"/>
          <w:sz w:val="16"/>
        </w:rPr>
        <w:t xml:space="preserve"> – one that </w:t>
      </w:r>
      <w:r w:rsidRPr="009D41A5">
        <w:rPr>
          <w:rStyle w:val="StyleUnderline"/>
          <w:rFonts w:asciiTheme="majorHAnsi" w:hAnsiTheme="majorHAnsi" w:cstheme="majorHAnsi"/>
          <w:highlight w:val="yellow"/>
        </w:rPr>
        <w:t xml:space="preserve">could be </w:t>
      </w:r>
      <w:r w:rsidRPr="009D41A5">
        <w:rPr>
          <w:rStyle w:val="Emphasis"/>
          <w:rFonts w:asciiTheme="majorHAnsi" w:hAnsiTheme="majorHAnsi" w:cstheme="majorHAnsi"/>
          <w:highlight w:val="yellow"/>
        </w:rPr>
        <w:t>even more severe</w:t>
      </w:r>
      <w:r w:rsidRPr="009D41A5">
        <w:rPr>
          <w:rFonts w:asciiTheme="majorHAnsi" w:hAnsiTheme="majorHAnsi" w:cstheme="majorHAnsi"/>
          <w:sz w:val="16"/>
        </w:rPr>
        <w:t xml:space="preserve"> than the last, </w:t>
      </w:r>
      <w:r w:rsidRPr="009D41A5">
        <w:rPr>
          <w:rStyle w:val="StyleUnderline"/>
          <w:rFonts w:asciiTheme="majorHAnsi" w:hAnsiTheme="majorHAnsi" w:cstheme="majorHAnsi"/>
          <w:highlight w:val="yellow"/>
        </w:rPr>
        <w:t>because</w:t>
      </w:r>
      <w:r w:rsidRPr="009D41A5">
        <w:rPr>
          <w:rStyle w:val="StyleUnderline"/>
          <w:rFonts w:asciiTheme="majorHAnsi" w:hAnsiTheme="majorHAnsi" w:cstheme="majorHAnsi"/>
        </w:rPr>
        <w:t xml:space="preserve"> we have built up a tolerance to our strongest macroeconomic medications. </w:t>
      </w:r>
      <w:r w:rsidRPr="009D41A5">
        <w:rPr>
          <w:rStyle w:val="StyleUnderline"/>
          <w:rFonts w:asciiTheme="majorHAnsi" w:hAnsiTheme="majorHAnsi" w:cstheme="majorHAnsi"/>
          <w:highlight w:val="yellow"/>
        </w:rPr>
        <w:t>A decade of</w:t>
      </w:r>
      <w:r w:rsidRPr="009D41A5">
        <w:rPr>
          <w:rFonts w:asciiTheme="majorHAnsi" w:hAnsiTheme="majorHAnsi" w:cstheme="majorHAnsi"/>
          <w:sz w:val="16"/>
        </w:rPr>
        <w:t xml:space="preserve"> regular adrenaline shots, in the form of ultra-low interest rates and </w:t>
      </w:r>
      <w:r w:rsidRPr="009D41A5">
        <w:rPr>
          <w:rStyle w:val="StyleUnderline"/>
          <w:rFonts w:asciiTheme="majorHAnsi" w:hAnsiTheme="majorHAnsi" w:cstheme="majorHAnsi"/>
          <w:highlight w:val="yellow"/>
        </w:rPr>
        <w:t>unconventional monetary policies</w:t>
      </w:r>
      <w:r w:rsidRPr="009D41A5">
        <w:rPr>
          <w:rStyle w:val="StyleUnderline"/>
          <w:rFonts w:asciiTheme="majorHAnsi" w:hAnsiTheme="majorHAnsi" w:cstheme="majorHAnsi"/>
        </w:rPr>
        <w:t xml:space="preserve">, has </w:t>
      </w:r>
      <w:r w:rsidRPr="009D41A5">
        <w:rPr>
          <w:rStyle w:val="Emphasis"/>
          <w:rFonts w:asciiTheme="majorHAnsi" w:hAnsiTheme="majorHAnsi" w:cstheme="majorHAnsi"/>
        </w:rPr>
        <w:t xml:space="preserve">severely </w:t>
      </w:r>
      <w:r w:rsidRPr="009D41A5">
        <w:rPr>
          <w:rStyle w:val="Emphasis"/>
          <w:rFonts w:asciiTheme="majorHAnsi" w:hAnsiTheme="majorHAnsi" w:cstheme="majorHAnsi"/>
          <w:highlight w:val="yellow"/>
        </w:rPr>
        <w:t>depleted their power to stabilize</w:t>
      </w:r>
      <w:r w:rsidRPr="009D41A5">
        <w:rPr>
          <w:rStyle w:val="Emphasis"/>
          <w:rFonts w:asciiTheme="majorHAnsi" w:hAnsiTheme="majorHAnsi" w:cstheme="majorHAnsi"/>
        </w:rPr>
        <w:t xml:space="preserve"> and stimulate </w:t>
      </w:r>
      <w:r w:rsidRPr="009D41A5">
        <w:rPr>
          <w:rStyle w:val="Emphasis"/>
          <w:rFonts w:asciiTheme="majorHAnsi" w:hAnsiTheme="majorHAnsi" w:cstheme="majorHAnsi"/>
          <w:highlight w:val="yellow"/>
        </w:rPr>
        <w:t>the economy</w:t>
      </w:r>
      <w:r w:rsidRPr="009D41A5">
        <w:rPr>
          <w:rFonts w:asciiTheme="majorHAnsi" w:hAnsiTheme="majorHAnsi" w:cstheme="majorHAnsi"/>
          <w:sz w:val="16"/>
        </w:rPr>
        <w:t>.</w:t>
      </w:r>
    </w:p>
    <w:p w14:paraId="48BEF800"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If history is any guide, the </w:t>
      </w:r>
      <w:r w:rsidRPr="009D41A5">
        <w:rPr>
          <w:rStyle w:val="StyleUnderline"/>
          <w:rFonts w:asciiTheme="majorHAnsi" w:hAnsiTheme="majorHAnsi" w:cstheme="majorHAnsi"/>
        </w:rPr>
        <w:t>consequences</w:t>
      </w:r>
      <w:r w:rsidRPr="009D41A5">
        <w:rPr>
          <w:rFonts w:asciiTheme="majorHAnsi" w:hAnsiTheme="majorHAnsi" w:cstheme="majorHAnsi"/>
          <w:sz w:val="16"/>
        </w:rPr>
        <w:t xml:space="preserve"> of this mistake </w:t>
      </w:r>
      <w:r w:rsidRPr="009D41A5">
        <w:rPr>
          <w:rStyle w:val="StyleUnderline"/>
          <w:rFonts w:asciiTheme="majorHAnsi" w:hAnsiTheme="majorHAnsi" w:cstheme="majorHAnsi"/>
        </w:rPr>
        <w:t>could extend far beyond the economy</w:t>
      </w:r>
      <w:r w:rsidRPr="009D41A5">
        <w:rPr>
          <w:rFonts w:asciiTheme="majorHAnsi" w:hAnsiTheme="majorHAnsi" w:cstheme="majorHAnsi"/>
          <w:sz w:val="16"/>
        </w:rPr>
        <w:t xml:space="preserve">. According to Harvard’s Benjamin Friedman, </w:t>
      </w:r>
      <w:r w:rsidRPr="009D41A5">
        <w:rPr>
          <w:rStyle w:val="StyleUnderline"/>
          <w:rFonts w:asciiTheme="majorHAnsi" w:hAnsiTheme="majorHAnsi" w:cstheme="majorHAnsi"/>
        </w:rPr>
        <w:t>prolonged</w:t>
      </w:r>
      <w:r w:rsidRPr="009D41A5">
        <w:rPr>
          <w:rFonts w:asciiTheme="majorHAnsi" w:hAnsiTheme="majorHAnsi" w:cstheme="majorHAnsi"/>
          <w:sz w:val="16"/>
        </w:rPr>
        <w:t xml:space="preserve"> periods of </w:t>
      </w:r>
      <w:r w:rsidRPr="009D41A5">
        <w:rPr>
          <w:rStyle w:val="StyleUnderline"/>
          <w:rFonts w:asciiTheme="majorHAnsi" w:hAnsiTheme="majorHAnsi" w:cstheme="majorHAnsi"/>
        </w:rPr>
        <w:t>economic distress have been characterized</w:t>
      </w:r>
      <w:r w:rsidRPr="009D41A5">
        <w:rPr>
          <w:rFonts w:asciiTheme="majorHAnsi" w:hAnsiTheme="majorHAnsi" w:cstheme="majorHAnsi"/>
          <w:sz w:val="16"/>
        </w:rPr>
        <w:t xml:space="preserve"> also </w:t>
      </w:r>
      <w:r w:rsidRPr="009D41A5">
        <w:rPr>
          <w:rStyle w:val="StyleUnderline"/>
          <w:rFonts w:asciiTheme="majorHAnsi" w:hAnsiTheme="majorHAnsi" w:cstheme="majorHAnsi"/>
        </w:rPr>
        <w:t>by</w:t>
      </w:r>
      <w:r w:rsidRPr="009D41A5">
        <w:rPr>
          <w:rFonts w:asciiTheme="majorHAnsi" w:hAnsiTheme="majorHAnsi" w:cstheme="majorHAnsi"/>
          <w:sz w:val="16"/>
        </w:rPr>
        <w:t xml:space="preserve"> public </w:t>
      </w:r>
      <w:r w:rsidRPr="009D41A5">
        <w:rPr>
          <w:rStyle w:val="StyleUnderline"/>
          <w:rFonts w:asciiTheme="majorHAnsi" w:hAnsiTheme="majorHAnsi" w:cstheme="majorHAnsi"/>
        </w:rPr>
        <w:t>antipathy toward</w:t>
      </w:r>
      <w:r w:rsidRPr="009D41A5">
        <w:rPr>
          <w:rFonts w:asciiTheme="majorHAnsi" w:hAnsiTheme="majorHAnsi" w:cstheme="majorHAnsi"/>
          <w:sz w:val="16"/>
        </w:rPr>
        <w:t xml:space="preserve"> minority groups or </w:t>
      </w:r>
      <w:r w:rsidRPr="009D41A5">
        <w:rPr>
          <w:rStyle w:val="StyleUnderline"/>
          <w:rFonts w:asciiTheme="majorHAnsi" w:hAnsiTheme="majorHAnsi" w:cstheme="majorHAnsi"/>
        </w:rPr>
        <w:t>foreign countries</w:t>
      </w:r>
      <w:r w:rsidRPr="009D41A5">
        <w:rPr>
          <w:rFonts w:asciiTheme="majorHAnsi" w:hAnsiTheme="majorHAnsi" w:cstheme="majorHAnsi"/>
          <w:sz w:val="16"/>
        </w:rPr>
        <w:t xml:space="preserve"> – attitudes </w:t>
      </w:r>
      <w:r w:rsidRPr="009D41A5">
        <w:rPr>
          <w:rStyle w:val="StyleUnderline"/>
          <w:rFonts w:asciiTheme="majorHAnsi" w:hAnsiTheme="majorHAnsi" w:cstheme="majorHAnsi"/>
        </w:rPr>
        <w:t>that can</w:t>
      </w:r>
      <w:r w:rsidRPr="009D41A5">
        <w:rPr>
          <w:rFonts w:asciiTheme="majorHAnsi" w:hAnsiTheme="majorHAnsi" w:cstheme="majorHAnsi"/>
          <w:sz w:val="16"/>
        </w:rPr>
        <w:t xml:space="preserve"> help to </w:t>
      </w:r>
      <w:r w:rsidRPr="009D41A5">
        <w:rPr>
          <w:rStyle w:val="StyleUnderline"/>
          <w:rFonts w:asciiTheme="majorHAnsi" w:hAnsiTheme="majorHAnsi" w:cstheme="majorHAnsi"/>
        </w:rPr>
        <w:t>fuel</w:t>
      </w:r>
      <w:r w:rsidRPr="009D41A5">
        <w:rPr>
          <w:rFonts w:asciiTheme="majorHAnsi" w:hAnsiTheme="majorHAnsi" w:cstheme="majorHAnsi"/>
          <w:sz w:val="16"/>
        </w:rPr>
        <w:t xml:space="preserve"> unrest, </w:t>
      </w:r>
      <w:r w:rsidRPr="009D41A5">
        <w:rPr>
          <w:rStyle w:val="Emphasis"/>
          <w:rFonts w:asciiTheme="majorHAnsi" w:hAnsiTheme="majorHAnsi" w:cstheme="majorHAnsi"/>
        </w:rPr>
        <w:t>terrorism, or even war</w:t>
      </w:r>
      <w:r w:rsidRPr="009D41A5">
        <w:rPr>
          <w:rFonts w:asciiTheme="majorHAnsi" w:hAnsiTheme="majorHAnsi" w:cstheme="majorHAnsi"/>
          <w:sz w:val="16"/>
        </w:rPr>
        <w:t>.</w:t>
      </w:r>
    </w:p>
    <w:p w14:paraId="613D05FE"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14:paraId="7D1BD3FC"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To be sure, WWII, like World War I, was caused by a multitude of factors; </w:t>
      </w:r>
      <w:r w:rsidRPr="009D41A5">
        <w:rPr>
          <w:rStyle w:val="StyleUnderline"/>
          <w:rFonts w:asciiTheme="majorHAnsi" w:hAnsiTheme="majorHAnsi" w:cstheme="majorHAnsi"/>
        </w:rPr>
        <w:t>there is no standard path to war. But</w:t>
      </w:r>
      <w:r w:rsidRPr="009D41A5">
        <w:rPr>
          <w:rFonts w:asciiTheme="majorHAnsi" w:hAnsiTheme="majorHAnsi" w:cstheme="majorHAnsi"/>
          <w:sz w:val="16"/>
        </w:rPr>
        <w:t xml:space="preserve"> there is reason to believe that </w:t>
      </w:r>
      <w:r w:rsidRPr="009D41A5">
        <w:rPr>
          <w:rStyle w:val="StyleUnderline"/>
          <w:rFonts w:asciiTheme="majorHAnsi" w:hAnsiTheme="majorHAnsi" w:cstheme="majorHAnsi"/>
        </w:rPr>
        <w:t>high</w:t>
      </w:r>
      <w:r w:rsidRPr="009D41A5">
        <w:rPr>
          <w:rFonts w:asciiTheme="majorHAnsi" w:hAnsiTheme="majorHAnsi" w:cstheme="majorHAnsi"/>
          <w:sz w:val="16"/>
        </w:rPr>
        <w:t xml:space="preserve"> levels of </w:t>
      </w:r>
      <w:r w:rsidRPr="009D41A5">
        <w:rPr>
          <w:rStyle w:val="StyleUnderline"/>
          <w:rFonts w:asciiTheme="majorHAnsi" w:hAnsiTheme="majorHAnsi" w:cstheme="majorHAnsi"/>
        </w:rPr>
        <w:t>inequality can play a significant role</w:t>
      </w:r>
      <w:r w:rsidRPr="009D41A5">
        <w:rPr>
          <w:rFonts w:asciiTheme="majorHAnsi" w:hAnsiTheme="majorHAnsi" w:cstheme="majorHAnsi"/>
          <w:sz w:val="16"/>
        </w:rPr>
        <w:t xml:space="preserve"> in </w:t>
      </w:r>
      <w:r w:rsidRPr="009D41A5">
        <w:rPr>
          <w:rStyle w:val="StyleUnderline"/>
          <w:rFonts w:asciiTheme="majorHAnsi" w:hAnsiTheme="majorHAnsi" w:cstheme="majorHAnsi"/>
        </w:rPr>
        <w:t>stoking conflict</w:t>
      </w:r>
      <w:r w:rsidRPr="009D41A5">
        <w:rPr>
          <w:rFonts w:asciiTheme="majorHAnsi" w:hAnsiTheme="majorHAnsi" w:cstheme="majorHAnsi"/>
          <w:sz w:val="16"/>
        </w:rPr>
        <w:t>.</w:t>
      </w:r>
    </w:p>
    <w:p w14:paraId="2FA06E46"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lastRenderedPageBreak/>
        <w:t xml:space="preserve">According to research by the economist Thomas Piketty, a spike in income inequality is often followed by a great crisis. Income inequality then declines for a while, before rising again, until a new peak – and a new disaster. </w:t>
      </w:r>
      <w:r w:rsidRPr="009D41A5">
        <w:rPr>
          <w:rStyle w:val="StyleUnderline"/>
          <w:rFonts w:asciiTheme="majorHAnsi" w:hAnsiTheme="majorHAnsi" w:cstheme="majorHAnsi"/>
        </w:rPr>
        <w:t>Though causality has yet to be proven, given the limited number of data points,</w:t>
      </w:r>
      <w:r w:rsidRPr="009D41A5">
        <w:rPr>
          <w:rFonts w:asciiTheme="majorHAnsi" w:hAnsiTheme="majorHAnsi" w:cstheme="majorHAnsi"/>
          <w:sz w:val="16"/>
        </w:rPr>
        <w:t xml:space="preserve"> </w:t>
      </w:r>
      <w:r w:rsidRPr="009D41A5">
        <w:rPr>
          <w:rStyle w:val="Emphasis"/>
          <w:rFonts w:asciiTheme="majorHAnsi" w:hAnsiTheme="majorHAnsi" w:cstheme="majorHAnsi"/>
        </w:rPr>
        <w:t>this correlation should not be taken lightly</w:t>
      </w:r>
      <w:r w:rsidRPr="009D41A5">
        <w:rPr>
          <w:rFonts w:asciiTheme="majorHAnsi" w:hAnsiTheme="majorHAnsi" w:cstheme="majorHAnsi"/>
          <w:sz w:val="16"/>
        </w:rPr>
        <w:t>, especially with wealth and income inequality at historically high levels.</w:t>
      </w:r>
    </w:p>
    <w:p w14:paraId="38B3337F"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This is </w:t>
      </w:r>
      <w:r w:rsidRPr="009D41A5">
        <w:rPr>
          <w:rStyle w:val="StyleUnderline"/>
          <w:rFonts w:asciiTheme="majorHAnsi" w:hAnsiTheme="majorHAnsi" w:cstheme="majorHAnsi"/>
        </w:rPr>
        <w:t>all the more</w:t>
      </w:r>
      <w:r w:rsidRPr="009D41A5">
        <w:rPr>
          <w:rFonts w:asciiTheme="majorHAnsi" w:hAnsiTheme="majorHAnsi" w:cstheme="majorHAnsi"/>
          <w:sz w:val="16"/>
        </w:rPr>
        <w:t xml:space="preserve"> worrying </w:t>
      </w:r>
      <w:r w:rsidRPr="009D41A5">
        <w:rPr>
          <w:rStyle w:val="StyleUnderline"/>
          <w:rFonts w:asciiTheme="majorHAnsi" w:hAnsiTheme="majorHAnsi" w:cstheme="majorHAnsi"/>
          <w:highlight w:val="yellow"/>
        </w:rPr>
        <w:t>in view of</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yellow"/>
        </w:rPr>
        <w:t>numerous</w:t>
      </w:r>
      <w:r w:rsidRPr="009D41A5">
        <w:rPr>
          <w:rStyle w:val="StyleUnderline"/>
          <w:rFonts w:asciiTheme="majorHAnsi" w:hAnsiTheme="majorHAnsi" w:cstheme="majorHAnsi"/>
        </w:rPr>
        <w:t xml:space="preserve"> other </w:t>
      </w:r>
      <w:r w:rsidRPr="009D41A5">
        <w:rPr>
          <w:rStyle w:val="StyleUnderline"/>
          <w:rFonts w:asciiTheme="majorHAnsi" w:hAnsiTheme="majorHAnsi" w:cstheme="majorHAnsi"/>
          <w:highlight w:val="yellow"/>
        </w:rPr>
        <w:t>factors stoking</w:t>
      </w:r>
      <w:r w:rsidRPr="009D41A5">
        <w:rPr>
          <w:rStyle w:val="StyleUnderline"/>
          <w:rFonts w:asciiTheme="majorHAnsi" w:hAnsiTheme="majorHAnsi" w:cstheme="majorHAnsi"/>
        </w:rPr>
        <w:t xml:space="preserve"> social unrest and </w:t>
      </w:r>
      <w:r w:rsidRPr="009D41A5">
        <w:rPr>
          <w:rStyle w:val="Emphasis"/>
          <w:rFonts w:asciiTheme="majorHAnsi" w:hAnsiTheme="majorHAnsi" w:cstheme="majorHAnsi"/>
          <w:highlight w:val="yellow"/>
        </w:rPr>
        <w:t>diplomatic tension</w:t>
      </w:r>
      <w:r w:rsidRPr="009D41A5">
        <w:rPr>
          <w:rStyle w:val="StyleUnderline"/>
          <w:rFonts w:asciiTheme="majorHAnsi" w:hAnsiTheme="majorHAnsi" w:cstheme="majorHAnsi"/>
        </w:rPr>
        <w:t>, including technological disruption</w:t>
      </w:r>
      <w:r w:rsidRPr="009D41A5">
        <w:rPr>
          <w:rFonts w:asciiTheme="majorHAnsi" w:hAnsiTheme="majorHAnsi" w:cstheme="majorHAnsi"/>
          <w:sz w:val="16"/>
        </w:rPr>
        <w:t xml:space="preserve">, a record-breaking </w:t>
      </w:r>
      <w:r w:rsidRPr="009D41A5">
        <w:rPr>
          <w:rStyle w:val="StyleUnderline"/>
          <w:rFonts w:asciiTheme="majorHAnsi" w:hAnsiTheme="majorHAnsi" w:cstheme="majorHAnsi"/>
        </w:rPr>
        <w:t>migration</w:t>
      </w:r>
      <w:r w:rsidRPr="009D41A5">
        <w:rPr>
          <w:rFonts w:asciiTheme="majorHAnsi" w:hAnsiTheme="majorHAnsi" w:cstheme="majorHAnsi"/>
          <w:sz w:val="16"/>
        </w:rPr>
        <w:t xml:space="preserve"> crisis, </w:t>
      </w:r>
      <w:r w:rsidRPr="009D41A5">
        <w:rPr>
          <w:rStyle w:val="StyleUnderline"/>
          <w:rFonts w:asciiTheme="majorHAnsi" w:hAnsiTheme="majorHAnsi" w:cstheme="majorHAnsi"/>
        </w:rPr>
        <w:t>anxiety over globalization, political polarization, and</w:t>
      </w:r>
      <w:r w:rsidRPr="009D41A5">
        <w:rPr>
          <w:rFonts w:asciiTheme="majorHAnsi" w:hAnsiTheme="majorHAnsi" w:cstheme="majorHAnsi"/>
          <w:sz w:val="16"/>
        </w:rPr>
        <w:t xml:space="preserve"> rising </w:t>
      </w:r>
      <w:r w:rsidRPr="009D41A5">
        <w:rPr>
          <w:rStyle w:val="StyleUnderline"/>
          <w:rFonts w:asciiTheme="majorHAnsi" w:hAnsiTheme="majorHAnsi" w:cstheme="majorHAnsi"/>
        </w:rPr>
        <w:t>nationalism. All</w:t>
      </w:r>
      <w:r w:rsidRPr="009D41A5">
        <w:rPr>
          <w:rFonts w:asciiTheme="majorHAnsi" w:hAnsiTheme="majorHAnsi" w:cstheme="majorHAnsi"/>
          <w:sz w:val="16"/>
        </w:rPr>
        <w:t xml:space="preserve"> are symptoms of failed policies that </w:t>
      </w:r>
      <w:r w:rsidRPr="009D41A5">
        <w:rPr>
          <w:rStyle w:val="StyleUnderline"/>
          <w:rFonts w:asciiTheme="majorHAnsi" w:hAnsiTheme="majorHAnsi" w:cstheme="majorHAnsi"/>
        </w:rPr>
        <w:t>could</w:t>
      </w:r>
      <w:r w:rsidRPr="009D41A5">
        <w:rPr>
          <w:rFonts w:asciiTheme="majorHAnsi" w:hAnsiTheme="majorHAnsi" w:cstheme="majorHAnsi"/>
          <w:sz w:val="16"/>
        </w:rPr>
        <w:t xml:space="preserve"> turn out to </w:t>
      </w:r>
      <w:r w:rsidRPr="009D41A5">
        <w:rPr>
          <w:rStyle w:val="StyleUnderline"/>
          <w:rFonts w:asciiTheme="majorHAnsi" w:hAnsiTheme="majorHAnsi" w:cstheme="majorHAnsi"/>
        </w:rPr>
        <w:t xml:space="preserve">be </w:t>
      </w:r>
      <w:r w:rsidRPr="009D41A5">
        <w:rPr>
          <w:rStyle w:val="Emphasis"/>
          <w:rFonts w:asciiTheme="majorHAnsi" w:hAnsiTheme="majorHAnsi" w:cstheme="majorHAnsi"/>
        </w:rPr>
        <w:t>trigger points for a future crisis</w:t>
      </w:r>
      <w:r w:rsidRPr="009D41A5">
        <w:rPr>
          <w:rFonts w:asciiTheme="majorHAnsi" w:hAnsiTheme="majorHAnsi" w:cstheme="majorHAnsi"/>
          <w:sz w:val="16"/>
        </w:rPr>
        <w:t>.</w:t>
      </w:r>
    </w:p>
    <w:p w14:paraId="4DCB4E3A"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9D41A5">
        <w:rPr>
          <w:rStyle w:val="StyleUnderline"/>
          <w:rFonts w:asciiTheme="majorHAnsi" w:hAnsiTheme="majorHAnsi" w:cstheme="majorHAnsi"/>
        </w:rPr>
        <w:t>multilateralism is increasingly being eschewed, as countries</w:t>
      </w:r>
      <w:r w:rsidRPr="009D41A5">
        <w:rPr>
          <w:rFonts w:asciiTheme="majorHAnsi" w:hAnsiTheme="majorHAnsi" w:cstheme="majorHAnsi"/>
          <w:sz w:val="16"/>
        </w:rPr>
        <w:t xml:space="preserve"> – most notably, Donald Trump’s US – </w:t>
      </w:r>
      <w:r w:rsidRPr="009D41A5">
        <w:rPr>
          <w:rStyle w:val="StyleUnderline"/>
          <w:rFonts w:asciiTheme="majorHAnsi" w:hAnsiTheme="majorHAnsi" w:cstheme="majorHAnsi"/>
        </w:rPr>
        <w:t>pursue unilateral, isolationist policies</w:t>
      </w:r>
      <w:r w:rsidRPr="009D41A5">
        <w:rPr>
          <w:rFonts w:asciiTheme="majorHAnsi" w:hAnsiTheme="majorHAnsi" w:cstheme="majorHAnsi"/>
          <w:sz w:val="16"/>
        </w:rPr>
        <w:t>. Meanwhile, proxy wars are raging in Syria and Yemen.</w:t>
      </w:r>
    </w:p>
    <w:p w14:paraId="0B84DEAA" w14:textId="77777777" w:rsidR="009D41A5" w:rsidRPr="009D41A5" w:rsidRDefault="009D41A5" w:rsidP="009D41A5">
      <w:pPr>
        <w:rPr>
          <w:rFonts w:asciiTheme="majorHAnsi" w:hAnsiTheme="majorHAnsi" w:cstheme="majorHAnsi"/>
          <w:sz w:val="16"/>
        </w:rPr>
      </w:pPr>
      <w:r w:rsidRPr="009D41A5">
        <w:rPr>
          <w:rStyle w:val="StyleUnderline"/>
          <w:rFonts w:asciiTheme="majorHAnsi" w:hAnsiTheme="majorHAnsi" w:cstheme="majorHAnsi"/>
        </w:rPr>
        <w:t>Against this background</w:t>
      </w:r>
      <w:r w:rsidRPr="009D41A5">
        <w:rPr>
          <w:rFonts w:asciiTheme="majorHAnsi" w:hAnsiTheme="majorHAnsi" w:cstheme="majorHAnsi"/>
          <w:sz w:val="16"/>
        </w:rPr>
        <w:t xml:space="preserve">, we must take seriously the possibility that </w:t>
      </w:r>
      <w:r w:rsidRPr="009D41A5">
        <w:rPr>
          <w:rStyle w:val="Emphasis"/>
          <w:rFonts w:asciiTheme="majorHAnsi" w:hAnsiTheme="majorHAnsi" w:cstheme="majorHAnsi"/>
          <w:highlight w:val="yellow"/>
        </w:rPr>
        <w:t>the next</w:t>
      </w:r>
      <w:r w:rsidRPr="009D41A5">
        <w:rPr>
          <w:rStyle w:val="Emphasis"/>
          <w:rFonts w:asciiTheme="majorHAnsi" w:hAnsiTheme="majorHAnsi" w:cstheme="majorHAnsi"/>
        </w:rPr>
        <w:t xml:space="preserve"> economic </w:t>
      </w:r>
      <w:r w:rsidRPr="009D41A5">
        <w:rPr>
          <w:rStyle w:val="Emphasis"/>
          <w:rFonts w:asciiTheme="majorHAnsi" w:hAnsiTheme="majorHAnsi" w:cstheme="majorHAnsi"/>
          <w:highlight w:val="yellow"/>
        </w:rPr>
        <w:t>crisis could lead to</w:t>
      </w:r>
      <w:r w:rsidRPr="009D41A5">
        <w:rPr>
          <w:rStyle w:val="Emphasis"/>
          <w:rFonts w:asciiTheme="majorHAnsi" w:hAnsiTheme="majorHAnsi" w:cstheme="majorHAnsi"/>
        </w:rPr>
        <w:t xml:space="preserve"> a </w:t>
      </w:r>
      <w:r w:rsidRPr="009D41A5">
        <w:rPr>
          <w:rStyle w:val="Emphasis"/>
          <w:rFonts w:asciiTheme="majorHAnsi" w:hAnsiTheme="majorHAnsi" w:cstheme="majorHAnsi"/>
          <w:highlight w:val="yellow"/>
        </w:rPr>
        <w:t>large-scale military confrontation</w:t>
      </w:r>
      <w:r w:rsidRPr="009D41A5">
        <w:rPr>
          <w:rFonts w:asciiTheme="majorHAnsi" w:hAnsiTheme="majorHAnsi" w:cstheme="majorHAnsi"/>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w:t>
      </w:r>
      <w:r w:rsidRPr="009D41A5">
        <w:rPr>
          <w:rStyle w:val="Emphasis"/>
          <w:rFonts w:asciiTheme="majorHAnsi" w:hAnsiTheme="majorHAnsi" w:cstheme="majorHAnsi"/>
        </w:rPr>
        <w:t>global conflagration</w:t>
      </w:r>
      <w:r w:rsidRPr="009D41A5">
        <w:rPr>
          <w:rFonts w:asciiTheme="majorHAnsi" w:hAnsiTheme="majorHAnsi" w:cstheme="majorHAnsi"/>
          <w:sz w:val="16"/>
        </w:rPr>
        <w:t>.</w:t>
      </w:r>
    </w:p>
    <w:p w14:paraId="035EE033" w14:textId="77777777" w:rsidR="009D41A5" w:rsidRPr="009D41A5" w:rsidRDefault="009D41A5" w:rsidP="009D41A5">
      <w:pPr>
        <w:rPr>
          <w:rFonts w:asciiTheme="majorHAnsi" w:hAnsiTheme="majorHAnsi" w:cstheme="majorHAnsi"/>
          <w:sz w:val="16"/>
        </w:rPr>
      </w:pPr>
    </w:p>
    <w:p w14:paraId="0E86AF30" w14:textId="77777777" w:rsidR="009D41A5" w:rsidRPr="009D41A5" w:rsidRDefault="009D41A5" w:rsidP="009D41A5">
      <w:pPr>
        <w:rPr>
          <w:rFonts w:asciiTheme="majorHAnsi" w:hAnsiTheme="majorHAnsi" w:cstheme="majorHAnsi"/>
          <w:sz w:val="16"/>
        </w:rPr>
      </w:pPr>
    </w:p>
    <w:p w14:paraId="2474CB86" w14:textId="77777777" w:rsidR="009D41A5" w:rsidRPr="009D41A5" w:rsidRDefault="009D41A5" w:rsidP="009D41A5">
      <w:pPr>
        <w:rPr>
          <w:rFonts w:asciiTheme="majorHAnsi" w:hAnsiTheme="majorHAnsi" w:cstheme="majorHAnsi"/>
          <w:sz w:val="14"/>
        </w:rPr>
      </w:pPr>
    </w:p>
    <w:p w14:paraId="7083D747"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Unions are critical to R&amp;D and innovation.</w:t>
      </w:r>
    </w:p>
    <w:p w14:paraId="0CE6AB5E" w14:textId="77777777" w:rsidR="009D41A5" w:rsidRPr="009D41A5" w:rsidRDefault="009D41A5" w:rsidP="009D41A5">
      <w:pPr>
        <w:rPr>
          <w:rFonts w:asciiTheme="majorHAnsi" w:hAnsiTheme="majorHAnsi" w:cstheme="majorHAnsi"/>
          <w:sz w:val="16"/>
          <w:szCs w:val="16"/>
        </w:rPr>
      </w:pPr>
      <w:r w:rsidRPr="009D41A5">
        <w:rPr>
          <w:rStyle w:val="Style13ptBold"/>
          <w:rFonts w:asciiTheme="majorHAnsi" w:hAnsiTheme="majorHAnsi" w:cstheme="majorHAnsi"/>
        </w:rPr>
        <w:t>Shin et al ’19</w:t>
      </w:r>
      <w:r w:rsidRPr="009D41A5">
        <w:rPr>
          <w:rFonts w:asciiTheme="majorHAnsi" w:hAnsiTheme="majorHAnsi" w:cstheme="majorHAnsi"/>
        </w:rPr>
        <w:t xml:space="preserve"> </w:t>
      </w:r>
      <w:r w:rsidRPr="009D41A5">
        <w:rPr>
          <w:rFonts w:asciiTheme="majorHAnsi" w:hAnsiTheme="majorHAnsi" w:cstheme="majorHAnsi"/>
          <w:sz w:val="16"/>
          <w:szCs w:val="16"/>
        </w:rPr>
        <w:t xml:space="preserve">[Ilhang Shin, College of Business &amp; Economics, Gachon University; Sorah Park, Ewha School of Business, Ewha Womans University; Seong Pyo Cho, School of Business, Kyungpook National University; Seungho Choi, Ewha School of Business, Ewha Womans University; “The effect of labor unions on innovation and market valuation in business group affiliations: new evidence from South Korea”; 10/26/19; Asian Bus Manage 19, 239–270 (2020). </w:t>
      </w:r>
      <w:hyperlink r:id="rId11" w:history="1">
        <w:r w:rsidRPr="009D41A5">
          <w:rPr>
            <w:rStyle w:val="Hyperlink"/>
            <w:rFonts w:asciiTheme="majorHAnsi" w:hAnsiTheme="majorHAnsi" w:cstheme="majorHAnsi"/>
            <w:sz w:val="16"/>
            <w:szCs w:val="16"/>
          </w:rPr>
          <w:t>https://doi.org/10.1057/s41291-019-00089-9</w:t>
        </w:r>
      </w:hyperlink>
      <w:r w:rsidRPr="009D41A5">
        <w:rPr>
          <w:rFonts w:asciiTheme="majorHAnsi" w:hAnsiTheme="majorHAnsi" w:cstheme="majorHAnsi"/>
          <w:sz w:val="16"/>
          <w:szCs w:val="16"/>
        </w:rPr>
        <w:t>; Accessed 7/7/20; NT] *Edited for readability</w:t>
      </w:r>
    </w:p>
    <w:p w14:paraId="0848F045"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In contrast, </w:t>
      </w:r>
      <w:r w:rsidRPr="009D41A5">
        <w:rPr>
          <w:rStyle w:val="StyleUnderline"/>
          <w:rFonts w:asciiTheme="majorHAnsi" w:hAnsiTheme="majorHAnsi" w:cstheme="majorHAnsi"/>
          <w:highlight w:val="cyan"/>
        </w:rPr>
        <w:t>unions</w:t>
      </w:r>
      <w:r w:rsidRPr="009D41A5">
        <w:rPr>
          <w:rFonts w:asciiTheme="majorHAnsi" w:hAnsiTheme="majorHAnsi" w:cstheme="majorHAnsi"/>
          <w:sz w:val="16"/>
        </w:rPr>
        <w:t xml:space="preserve"> can </w:t>
      </w:r>
      <w:r w:rsidRPr="009D41A5">
        <w:rPr>
          <w:rStyle w:val="StyleUnderline"/>
          <w:rFonts w:asciiTheme="majorHAnsi" w:hAnsiTheme="majorHAnsi" w:cstheme="majorHAnsi"/>
          <w:highlight w:val="cyan"/>
        </w:rPr>
        <w:t>facilitate innovation by reducing grievances and staff turnover</w:t>
      </w:r>
      <w:r w:rsidRPr="009D41A5">
        <w:rPr>
          <w:rFonts w:asciiTheme="majorHAnsi" w:hAnsiTheme="majorHAnsi" w:cstheme="majorHAnsi"/>
          <w:sz w:val="16"/>
          <w:highlight w:val="cyan"/>
        </w:rPr>
        <w:t xml:space="preserve"> </w:t>
      </w:r>
      <w:r w:rsidRPr="009D41A5">
        <w:rPr>
          <w:rFonts w:asciiTheme="majorHAnsi" w:hAnsiTheme="majorHAnsi" w:cstheme="majorHAnsi"/>
          <w:sz w:val="16"/>
        </w:rPr>
        <w:t xml:space="preserve">or </w:t>
      </w:r>
      <w:r w:rsidRPr="009D41A5">
        <w:rPr>
          <w:rStyle w:val="StyleUnderline"/>
          <w:rFonts w:asciiTheme="majorHAnsi" w:hAnsiTheme="majorHAnsi" w:cstheme="majorHAnsi"/>
          <w:highlight w:val="cyan"/>
        </w:rPr>
        <w:t xml:space="preserve">by improving employees’ moral </w:t>
      </w:r>
      <w:r w:rsidRPr="009D41A5">
        <w:rPr>
          <w:rStyle w:val="StyleUnderline"/>
          <w:rFonts w:asciiTheme="majorHAnsi" w:hAnsiTheme="majorHAnsi" w:cstheme="majorHAnsi"/>
        </w:rPr>
        <w:t>and training</w:t>
      </w:r>
      <w:r w:rsidRPr="009D41A5">
        <w:rPr>
          <w:rFonts w:asciiTheme="majorHAnsi" w:hAnsiTheme="majorHAnsi" w:cstheme="majorHAnsi"/>
          <w:sz w:val="16"/>
        </w:rPr>
        <w:t xml:space="preserve"> </w:t>
      </w:r>
      <w:r w:rsidRPr="009D41A5">
        <w:rPr>
          <w:rFonts w:asciiTheme="majorHAnsi" w:hAnsiTheme="majorHAnsi" w:cstheme="majorHAnsi"/>
          <w:sz w:val="16"/>
          <w:highlight w:val="cyan"/>
        </w:rPr>
        <w:t>(</w:t>
      </w:r>
      <w:r w:rsidRPr="009D41A5">
        <w:rPr>
          <w:rFonts w:asciiTheme="majorHAnsi" w:hAnsiTheme="majorHAnsi" w:cstheme="majorHAnsi"/>
          <w:sz w:val="16"/>
        </w:rPr>
        <w:t xml:space="preserve">Freeman and Medof 1984). Ulph and Ulph (1989) argued that </w:t>
      </w:r>
      <w:r w:rsidRPr="009D41A5">
        <w:rPr>
          <w:rStyle w:val="StyleUnderline"/>
          <w:rFonts w:asciiTheme="majorHAnsi" w:hAnsiTheme="majorHAnsi" w:cstheme="majorHAnsi"/>
        </w:rPr>
        <w:t>an increase in union power</w:t>
      </w:r>
      <w:r w:rsidRPr="009D41A5">
        <w:rPr>
          <w:rFonts w:asciiTheme="majorHAnsi" w:hAnsiTheme="majorHAnsi" w:cstheme="majorHAnsi"/>
          <w:sz w:val="16"/>
        </w:rPr>
        <w:t xml:space="preserve"> can actually </w:t>
      </w:r>
      <w:r w:rsidRPr="009D41A5">
        <w:rPr>
          <w:rStyle w:val="StyleUnderline"/>
          <w:rFonts w:asciiTheme="majorHAnsi" w:hAnsiTheme="majorHAnsi" w:cstheme="majorHAnsi"/>
        </w:rPr>
        <w:t>increase R&amp;D as the union bargains over employment and wages</w:t>
      </w:r>
      <w:r w:rsidRPr="009D41A5">
        <w:rPr>
          <w:rFonts w:asciiTheme="majorHAnsi" w:hAnsiTheme="majorHAnsi" w:cstheme="majorHAnsi"/>
          <w:sz w:val="16"/>
        </w:rPr>
        <w:t xml:space="preserve">. Furthermore, </w:t>
      </w:r>
      <w:r w:rsidRPr="009D41A5">
        <w:rPr>
          <w:rStyle w:val="StyleUnderline"/>
          <w:rFonts w:asciiTheme="majorHAnsi" w:hAnsiTheme="majorHAnsi" w:cstheme="majorHAnsi"/>
        </w:rPr>
        <w:t>unions</w:t>
      </w:r>
      <w:r w:rsidRPr="009D41A5">
        <w:rPr>
          <w:rFonts w:asciiTheme="majorHAnsi" w:hAnsiTheme="majorHAnsi" w:cstheme="majorHAnsi"/>
          <w:sz w:val="16"/>
        </w:rPr>
        <w:t xml:space="preserve"> may </w:t>
      </w:r>
      <w:r w:rsidRPr="009D41A5">
        <w:rPr>
          <w:rStyle w:val="StyleUnderline"/>
          <w:rFonts w:asciiTheme="majorHAnsi" w:hAnsiTheme="majorHAnsi" w:cstheme="majorHAnsi"/>
        </w:rPr>
        <w:t>allow firms to increase the speed of diffusion and implementation of technology</w:t>
      </w:r>
      <w:r w:rsidRPr="009D41A5">
        <w:rPr>
          <w:rFonts w:asciiTheme="majorHAnsi" w:hAnsiTheme="majorHAnsi" w:cstheme="majorHAnsi"/>
          <w:sz w:val="16"/>
        </w:rPr>
        <w:t xml:space="preserve"> and, hence, increase the firm’s incentive to invest (Menezes-Filho et al. 1998a, b). For instance, in the European studies, </w:t>
      </w:r>
      <w:r w:rsidRPr="009D41A5">
        <w:rPr>
          <w:rStyle w:val="StyleUnderline"/>
          <w:rFonts w:asciiTheme="majorHAnsi" w:hAnsiTheme="majorHAnsi" w:cstheme="majorHAnsi"/>
        </w:rPr>
        <w:t>there was no compelling evidence that unions have a detrimental effect on R&amp;D</w:t>
      </w:r>
      <w:r w:rsidRPr="009D41A5">
        <w:rPr>
          <w:rFonts w:asciiTheme="majorHAnsi" w:hAnsiTheme="majorHAnsi" w:cstheme="majorHAnsi"/>
          <w:sz w:val="16"/>
        </w:rPr>
        <w:t xml:space="preserve"> (e.g., Menezes-Filho et al. 1998a, b; Schnabel and Wagner 1992). Menezes-Filho et al. (1998a) showed that </w:t>
      </w:r>
      <w:r w:rsidRPr="009D41A5">
        <w:rPr>
          <w:rFonts w:asciiTheme="majorHAnsi" w:hAnsiTheme="majorHAnsi" w:cstheme="majorHAnsi"/>
          <w:sz w:val="16"/>
          <w:highlight w:val="cyan"/>
        </w:rPr>
        <w:t xml:space="preserve">a </w:t>
      </w:r>
      <w:r w:rsidRPr="009D41A5">
        <w:rPr>
          <w:rStyle w:val="StyleUnderline"/>
          <w:rFonts w:asciiTheme="majorHAnsi" w:hAnsiTheme="majorHAnsi" w:cstheme="majorHAnsi"/>
          <w:highlight w:val="cyan"/>
        </w:rPr>
        <w:t>negative relationship between unions and R&amp;D</w:t>
      </w:r>
      <w:r w:rsidRPr="009D41A5">
        <w:rPr>
          <w:rFonts w:asciiTheme="majorHAnsi" w:hAnsiTheme="majorHAnsi" w:cstheme="majorHAnsi"/>
          <w:sz w:val="16"/>
        </w:rPr>
        <w:t xml:space="preserve"> investment </w:t>
      </w:r>
      <w:r w:rsidRPr="009D41A5">
        <w:rPr>
          <w:rStyle w:val="StyleUnderline"/>
          <w:rFonts w:asciiTheme="majorHAnsi" w:hAnsiTheme="majorHAnsi" w:cstheme="majorHAnsi"/>
          <w:highlight w:val="cyan"/>
        </w:rPr>
        <w:t>disappears</w:t>
      </w:r>
      <w:r w:rsidRPr="009D41A5">
        <w:rPr>
          <w:rFonts w:asciiTheme="majorHAnsi" w:hAnsiTheme="majorHAnsi" w:cstheme="majorHAnsi"/>
          <w:sz w:val="16"/>
        </w:rPr>
        <w:t xml:space="preserve"> when unions could control the availability of innovative technology in the industry in the UK. Furthermore, Menezes-Filho et al. (1998b) showed that </w:t>
      </w:r>
      <w:r w:rsidRPr="009D41A5">
        <w:rPr>
          <w:rStyle w:val="StyleUnderline"/>
          <w:rFonts w:asciiTheme="majorHAnsi" w:hAnsiTheme="majorHAnsi" w:cstheme="majorHAnsi"/>
        </w:rPr>
        <w:t>unions</w:t>
      </w:r>
      <w:r w:rsidRPr="009D41A5">
        <w:rPr>
          <w:rFonts w:asciiTheme="majorHAnsi" w:hAnsiTheme="majorHAnsi" w:cstheme="majorHAnsi"/>
          <w:sz w:val="16"/>
        </w:rPr>
        <w:t xml:space="preserve"> in the UK </w:t>
      </w:r>
      <w:r w:rsidRPr="009D41A5">
        <w:rPr>
          <w:rStyle w:val="StyleUnderline"/>
          <w:rFonts w:asciiTheme="majorHAnsi" w:hAnsiTheme="majorHAnsi" w:cstheme="majorHAnsi"/>
        </w:rPr>
        <w:t>improve a firm’s relative R&amp;D performance</w:t>
      </w:r>
      <w:r w:rsidRPr="009D41A5">
        <w:rPr>
          <w:rFonts w:asciiTheme="majorHAnsi" w:hAnsiTheme="majorHAnsi" w:cstheme="majorHAnsi"/>
          <w:sz w:val="16"/>
        </w:rPr>
        <w:t xml:space="preserve">. In addition, Schnabel and Wagner (1992) showed that unions do not impede innovation in Germany, because of the more cooperative nature of industrial relations. </w:t>
      </w:r>
      <w:r w:rsidRPr="009D41A5">
        <w:rPr>
          <w:rStyle w:val="StyleUnderline"/>
          <w:rFonts w:asciiTheme="majorHAnsi" w:hAnsiTheme="majorHAnsi" w:cstheme="majorHAnsi"/>
        </w:rPr>
        <w:t>Strong labor unions</w:t>
      </w:r>
      <w:r w:rsidRPr="009D41A5">
        <w:rPr>
          <w:rFonts w:asciiTheme="majorHAnsi" w:hAnsiTheme="majorHAnsi" w:cstheme="majorHAnsi"/>
          <w:sz w:val="16"/>
        </w:rPr>
        <w:t xml:space="preserve"> may </w:t>
      </w:r>
      <w:r w:rsidRPr="009D41A5">
        <w:rPr>
          <w:rStyle w:val="StyleUnderline"/>
          <w:rFonts w:asciiTheme="majorHAnsi" w:hAnsiTheme="majorHAnsi" w:cstheme="majorHAnsi"/>
        </w:rPr>
        <w:t xml:space="preserve">act as a corporate </w:t>
      </w:r>
      <w:r w:rsidRPr="009D41A5">
        <w:rPr>
          <w:rStyle w:val="StyleUnderline"/>
          <w:rFonts w:asciiTheme="majorHAnsi" w:hAnsiTheme="majorHAnsi" w:cstheme="majorHAnsi"/>
          <w:highlight w:val="cyan"/>
        </w:rPr>
        <w:t xml:space="preserve">governance mechanism </w:t>
      </w:r>
      <w:r w:rsidRPr="009D41A5">
        <w:rPr>
          <w:rStyle w:val="StyleUnderline"/>
          <w:rFonts w:asciiTheme="majorHAnsi" w:hAnsiTheme="majorHAnsi" w:cstheme="majorHAnsi"/>
        </w:rPr>
        <w:t xml:space="preserve">that </w:t>
      </w:r>
      <w:r w:rsidRPr="009D41A5">
        <w:rPr>
          <w:rStyle w:val="StyleUnderline"/>
          <w:rFonts w:asciiTheme="majorHAnsi" w:hAnsiTheme="majorHAnsi" w:cstheme="majorHAnsi"/>
          <w:highlight w:val="cyan"/>
        </w:rPr>
        <w:t xml:space="preserve">monitors the agency problems, </w:t>
      </w:r>
      <w:r w:rsidRPr="009D41A5">
        <w:rPr>
          <w:rStyle w:val="StyleUnderline"/>
          <w:rFonts w:asciiTheme="majorHAnsi" w:hAnsiTheme="majorHAnsi" w:cstheme="majorHAnsi"/>
        </w:rPr>
        <w:t>thereby mitigating managerial myopia. This</w:t>
      </w:r>
      <w:r w:rsidRPr="009D41A5">
        <w:rPr>
          <w:rFonts w:asciiTheme="majorHAnsi" w:hAnsiTheme="majorHAnsi" w:cstheme="majorHAnsi"/>
          <w:sz w:val="16"/>
        </w:rPr>
        <w:t xml:space="preserve"> may eventually </w:t>
      </w:r>
      <w:r w:rsidRPr="009D41A5">
        <w:rPr>
          <w:rStyle w:val="StyleUnderline"/>
          <w:rFonts w:asciiTheme="majorHAnsi" w:hAnsiTheme="majorHAnsi" w:cstheme="majorHAnsi"/>
        </w:rPr>
        <w:t>encourage risk taking and innovative behaviors</w:t>
      </w:r>
      <w:r w:rsidRPr="009D41A5">
        <w:rPr>
          <w:rFonts w:asciiTheme="majorHAnsi" w:hAnsiTheme="majorHAnsi" w:cstheme="majorHAnsi"/>
          <w:sz w:val="16"/>
        </w:rPr>
        <w:t xml:space="preserve">. According to Chen et al. (2011), </w:t>
      </w:r>
      <w:r w:rsidRPr="009D41A5">
        <w:rPr>
          <w:rStyle w:val="StyleUnderline"/>
          <w:rFonts w:asciiTheme="majorHAnsi" w:hAnsiTheme="majorHAnsi" w:cstheme="majorHAnsi"/>
        </w:rPr>
        <w:t>labor unions</w:t>
      </w:r>
      <w:r w:rsidRPr="009D41A5">
        <w:rPr>
          <w:rFonts w:asciiTheme="majorHAnsi" w:hAnsiTheme="majorHAnsi" w:cstheme="majorHAnsi"/>
          <w:sz w:val="16"/>
        </w:rPr>
        <w:t xml:space="preserve"> can </w:t>
      </w:r>
      <w:r w:rsidRPr="009D41A5">
        <w:rPr>
          <w:rStyle w:val="StyleUnderline"/>
          <w:rFonts w:asciiTheme="majorHAnsi" w:hAnsiTheme="majorHAnsi" w:cstheme="majorHAnsi"/>
        </w:rPr>
        <w:t>effectively monitor managerial actions because they can acquire their firms’ information</w:t>
      </w:r>
      <w:r w:rsidRPr="009D41A5">
        <w:rPr>
          <w:rFonts w:asciiTheme="majorHAnsi" w:hAnsiTheme="majorHAnsi" w:cstheme="majorHAnsi"/>
          <w:sz w:val="16"/>
        </w:rPr>
        <w:t xml:space="preserve"> more easily than can outside stakeholders can. Also, </w:t>
      </w:r>
      <w:r w:rsidRPr="009D41A5">
        <w:rPr>
          <w:rStyle w:val="StyleUnderline"/>
          <w:rFonts w:asciiTheme="majorHAnsi" w:hAnsiTheme="majorHAnsi" w:cstheme="majorHAnsi"/>
          <w:highlight w:val="cyan"/>
        </w:rPr>
        <w:t>unions</w:t>
      </w:r>
      <w:r w:rsidRPr="009D41A5">
        <w:rPr>
          <w:rStyle w:val="StyleUnderline"/>
          <w:rFonts w:asciiTheme="majorHAnsi" w:hAnsiTheme="majorHAnsi" w:cstheme="majorHAnsi"/>
        </w:rPr>
        <w:t xml:space="preserve"> exert</w:t>
      </w:r>
      <w:r w:rsidRPr="009D41A5">
        <w:rPr>
          <w:rFonts w:asciiTheme="majorHAnsi" w:hAnsiTheme="majorHAnsi" w:cstheme="majorHAnsi"/>
          <w:sz w:val="16"/>
        </w:rPr>
        <w:t xml:space="preserve"> their </w:t>
      </w:r>
      <w:r w:rsidRPr="009D41A5">
        <w:rPr>
          <w:rStyle w:val="StyleUnderline"/>
          <w:rFonts w:asciiTheme="majorHAnsi" w:hAnsiTheme="majorHAnsi" w:cstheme="majorHAnsi"/>
        </w:rPr>
        <w:t>power</w:t>
      </w:r>
      <w:r w:rsidRPr="009D41A5">
        <w:rPr>
          <w:rFonts w:asciiTheme="majorHAnsi" w:hAnsiTheme="majorHAnsi" w:cstheme="majorHAnsi"/>
          <w:sz w:val="16"/>
        </w:rPr>
        <w:t xml:space="preserve"> on management </w:t>
      </w:r>
      <w:r w:rsidRPr="009D41A5">
        <w:rPr>
          <w:rStyle w:val="StyleUnderline"/>
          <w:rFonts w:asciiTheme="majorHAnsi" w:hAnsiTheme="majorHAnsi" w:cstheme="majorHAnsi"/>
        </w:rPr>
        <w:t>by using</w:t>
      </w:r>
      <w:r w:rsidRPr="009D41A5">
        <w:rPr>
          <w:rFonts w:asciiTheme="majorHAnsi" w:hAnsiTheme="majorHAnsi" w:cstheme="majorHAnsi"/>
          <w:sz w:val="16"/>
        </w:rPr>
        <w:t xml:space="preserve"> their </w:t>
      </w:r>
      <w:r w:rsidRPr="009D41A5">
        <w:rPr>
          <w:rStyle w:val="StyleUnderline"/>
          <w:rFonts w:asciiTheme="majorHAnsi" w:hAnsiTheme="majorHAnsi" w:cstheme="majorHAnsi"/>
        </w:rPr>
        <w:t xml:space="preserve">bargaining power to </w:t>
      </w:r>
      <w:r w:rsidRPr="009D41A5">
        <w:rPr>
          <w:rStyle w:val="StyleUnderline"/>
          <w:rFonts w:asciiTheme="majorHAnsi" w:hAnsiTheme="majorHAnsi" w:cstheme="majorHAnsi"/>
          <w:highlight w:val="cyan"/>
        </w:rPr>
        <w:t>increase</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corporate transparency</w:t>
      </w:r>
      <w:r w:rsidRPr="009D41A5">
        <w:rPr>
          <w:rFonts w:asciiTheme="majorHAnsi" w:hAnsiTheme="majorHAnsi" w:cstheme="majorHAnsi"/>
          <w:sz w:val="16"/>
        </w:rPr>
        <w:t>. For instance, affiliated labor unions in Korea have asked management to share information and to allow their participation in decision making in order to monitor whether managers harm the transparency and betray the trust of stakeholders.2</w:t>
      </w:r>
    </w:p>
    <w:p w14:paraId="7136469A"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lastRenderedPageBreak/>
        <w:t>Declines in R&amp;D cede tech dominance to China.</w:t>
      </w:r>
    </w:p>
    <w:p w14:paraId="4A3F8359" w14:textId="77777777" w:rsidR="009D41A5" w:rsidRPr="009D41A5" w:rsidRDefault="009D41A5" w:rsidP="009D41A5">
      <w:pPr>
        <w:rPr>
          <w:rFonts w:asciiTheme="majorHAnsi" w:hAnsiTheme="majorHAnsi" w:cstheme="majorHAnsi"/>
          <w:sz w:val="16"/>
          <w:szCs w:val="16"/>
        </w:rPr>
      </w:pPr>
      <w:r w:rsidRPr="009D41A5">
        <w:rPr>
          <w:rStyle w:val="Style13ptBold"/>
          <w:rFonts w:asciiTheme="majorHAnsi" w:hAnsiTheme="majorHAnsi" w:cstheme="majorHAnsi"/>
        </w:rPr>
        <w:t>Davidson ’17</w:t>
      </w:r>
      <w:r w:rsidRPr="009D41A5">
        <w:rPr>
          <w:rFonts w:asciiTheme="majorHAnsi" w:hAnsiTheme="majorHAnsi" w:cstheme="majorHAnsi"/>
        </w:rPr>
        <w:t xml:space="preserve"> </w:t>
      </w:r>
      <w:r w:rsidRPr="009D41A5">
        <w:rPr>
          <w:rFonts w:asciiTheme="majorHAnsi" w:hAnsiTheme="majorHAnsi" w:cstheme="majorHAnsi"/>
          <w:sz w:val="16"/>
          <w:szCs w:val="16"/>
        </w:rPr>
        <w:t xml:space="preserve">[Paul; Reporter for USA Today; “Why China is beating the U.S. at innovation”; 4/17/17; USA Today; </w:t>
      </w:r>
      <w:hyperlink r:id="rId12" w:history="1">
        <w:r w:rsidRPr="009D41A5">
          <w:rPr>
            <w:rStyle w:val="Hyperlink"/>
            <w:rFonts w:asciiTheme="majorHAnsi" w:hAnsiTheme="majorHAnsi" w:cstheme="majorHAnsi"/>
            <w:sz w:val="16"/>
            <w:szCs w:val="16"/>
          </w:rPr>
          <w:t>https://www.usatoday.com/story/money/2017/04/17/why-china-beating-us-innovation/100016138/</w:t>
        </w:r>
      </w:hyperlink>
      <w:r w:rsidRPr="009D41A5">
        <w:rPr>
          <w:rFonts w:asciiTheme="majorHAnsi" w:hAnsiTheme="majorHAnsi" w:cstheme="majorHAnsi"/>
          <w:sz w:val="16"/>
          <w:szCs w:val="16"/>
        </w:rPr>
        <w:t>; Accessed 7/7/20; NT]</w:t>
      </w:r>
    </w:p>
    <w:p w14:paraId="019EBB7D" w14:textId="77777777" w:rsidR="009D41A5" w:rsidRPr="009D41A5" w:rsidRDefault="009D41A5" w:rsidP="009D41A5">
      <w:pPr>
        <w:rPr>
          <w:rFonts w:asciiTheme="majorHAnsi" w:hAnsiTheme="majorHAnsi" w:cstheme="majorHAnsi"/>
          <w:sz w:val="16"/>
        </w:rPr>
      </w:pPr>
      <w:r w:rsidRPr="009D41A5">
        <w:rPr>
          <w:rStyle w:val="StyleUnderline"/>
          <w:rFonts w:asciiTheme="majorHAnsi" w:hAnsiTheme="majorHAnsi" w:cstheme="majorHAnsi"/>
          <w:highlight w:val="cyan"/>
        </w:rPr>
        <w:t>The U.S.</w:t>
      </w:r>
      <w:r w:rsidRPr="009D41A5">
        <w:rPr>
          <w:rStyle w:val="StyleUnderline"/>
          <w:rFonts w:asciiTheme="majorHAnsi" w:hAnsiTheme="majorHAnsi" w:cstheme="majorHAnsi"/>
        </w:rPr>
        <w:t xml:space="preserve"> has</w:t>
      </w:r>
      <w:r w:rsidRPr="009D41A5">
        <w:rPr>
          <w:rFonts w:asciiTheme="majorHAnsi" w:hAnsiTheme="majorHAnsi" w:cstheme="majorHAnsi"/>
          <w:sz w:val="16"/>
        </w:rPr>
        <w:t xml:space="preserve"> also </w:t>
      </w:r>
      <w:r w:rsidRPr="009D41A5">
        <w:rPr>
          <w:rStyle w:val="StyleUnderline"/>
          <w:rFonts w:asciiTheme="majorHAnsi" w:hAnsiTheme="majorHAnsi" w:cstheme="majorHAnsi"/>
        </w:rPr>
        <w:t>given birth to</w:t>
      </w:r>
      <w:r w:rsidRPr="009D41A5">
        <w:rPr>
          <w:rFonts w:asciiTheme="majorHAnsi" w:hAnsiTheme="majorHAnsi" w:cstheme="majorHAnsi"/>
          <w:sz w:val="16"/>
        </w:rPr>
        <w:t xml:space="preserve"> a Smithsonian-worthy collection of </w:t>
      </w:r>
      <w:r w:rsidRPr="009D41A5">
        <w:rPr>
          <w:rStyle w:val="StyleUnderline"/>
          <w:rFonts w:asciiTheme="majorHAnsi" w:hAnsiTheme="majorHAnsi" w:cstheme="majorHAnsi"/>
        </w:rPr>
        <w:t>breakthrough technologies</w:t>
      </w:r>
      <w:r w:rsidRPr="009D41A5">
        <w:rPr>
          <w:rFonts w:asciiTheme="majorHAnsi" w:hAnsiTheme="majorHAnsi" w:cstheme="majorHAnsi"/>
          <w:sz w:val="16"/>
        </w:rPr>
        <w:t xml:space="preserve"> — including flat-panel displays, digital mobile handsets, notebook computers and solar panels — </w:t>
      </w:r>
      <w:r w:rsidRPr="009D41A5">
        <w:rPr>
          <w:rStyle w:val="StyleUnderline"/>
          <w:rFonts w:asciiTheme="majorHAnsi" w:hAnsiTheme="majorHAnsi" w:cstheme="majorHAnsi"/>
        </w:rPr>
        <w:t xml:space="preserve">only to </w:t>
      </w:r>
      <w:r w:rsidRPr="009D41A5">
        <w:rPr>
          <w:rStyle w:val="StyleUnderline"/>
          <w:rFonts w:asciiTheme="majorHAnsi" w:hAnsiTheme="majorHAnsi" w:cstheme="majorHAnsi"/>
          <w:highlight w:val="cyan"/>
        </w:rPr>
        <w:t>fumble away their development to other countries,</w:t>
      </w:r>
      <w:r w:rsidRPr="009D41A5">
        <w:rPr>
          <w:rFonts w:asciiTheme="majorHAnsi" w:hAnsiTheme="majorHAnsi" w:cstheme="majorHAnsi"/>
          <w:sz w:val="16"/>
        </w:rPr>
        <w:t xml:space="preserve"> particularly China and Japan. The BCG study concludes </w:t>
      </w:r>
      <w:r w:rsidRPr="009D41A5">
        <w:rPr>
          <w:rStyle w:val="StyleUnderline"/>
          <w:rFonts w:asciiTheme="majorHAnsi" w:hAnsiTheme="majorHAnsi" w:cstheme="majorHAnsi"/>
          <w:highlight w:val="cyan"/>
        </w:rPr>
        <w:t>the U.S. has the potential to reverse</w:t>
      </w:r>
      <w:r w:rsidRPr="009D41A5">
        <w:rPr>
          <w:rFonts w:asciiTheme="majorHAnsi" w:hAnsiTheme="majorHAnsi" w:cstheme="majorHAnsi"/>
          <w:sz w:val="16"/>
        </w:rPr>
        <w:t xml:space="preserve"> the trend </w:t>
      </w:r>
      <w:r w:rsidRPr="009D41A5">
        <w:rPr>
          <w:rStyle w:val="StyleUnderline"/>
          <w:rFonts w:asciiTheme="majorHAnsi" w:hAnsiTheme="majorHAnsi" w:cstheme="majorHAnsi"/>
          <w:highlight w:val="cyan"/>
        </w:rPr>
        <w:t>through better collaboration</w:t>
      </w:r>
      <w:r w:rsidRPr="009D41A5">
        <w:rPr>
          <w:rFonts w:asciiTheme="majorHAnsi" w:hAnsiTheme="majorHAnsi" w:cstheme="majorHAnsi"/>
          <w:sz w:val="16"/>
        </w:rPr>
        <w:t xml:space="preserve"> among private industry, universities and research consortia. Such a </w:t>
      </w:r>
      <w:r w:rsidRPr="009D41A5">
        <w:rPr>
          <w:rStyle w:val="StyleUnderline"/>
          <w:rFonts w:asciiTheme="majorHAnsi" w:hAnsiTheme="majorHAnsi" w:cstheme="majorHAnsi"/>
        </w:rPr>
        <w:t>shift would increase annual manufacturing</w:t>
      </w:r>
      <w:r w:rsidRPr="009D41A5">
        <w:rPr>
          <w:rFonts w:asciiTheme="majorHAnsi" w:hAnsiTheme="majorHAnsi" w:cstheme="majorHAnsi"/>
          <w:sz w:val="16"/>
        </w:rPr>
        <w:t xml:space="preserve"> output by 5%, or $100 billion, and add 700,000 factory jobs and another 1.9 million in other sectors through ripple effects. Yet </w:t>
      </w:r>
      <w:r w:rsidRPr="009D41A5">
        <w:rPr>
          <w:rStyle w:val="StyleUnderline"/>
          <w:rFonts w:asciiTheme="majorHAnsi" w:hAnsiTheme="majorHAnsi" w:cstheme="majorHAnsi"/>
        </w:rPr>
        <w:t>while</w:t>
      </w:r>
      <w:r w:rsidRPr="009D41A5">
        <w:rPr>
          <w:rFonts w:asciiTheme="majorHAnsi" w:hAnsiTheme="majorHAnsi" w:cstheme="majorHAnsi"/>
          <w:sz w:val="16"/>
        </w:rPr>
        <w:t xml:space="preserve"> President </w:t>
      </w:r>
      <w:r w:rsidRPr="009D41A5">
        <w:rPr>
          <w:rStyle w:val="StyleUnderline"/>
          <w:rFonts w:asciiTheme="majorHAnsi" w:hAnsiTheme="majorHAnsi" w:cstheme="majorHAnsi"/>
        </w:rPr>
        <w:t>Trump is focused on narrowing</w:t>
      </w:r>
      <w:r w:rsidRPr="009D41A5">
        <w:rPr>
          <w:rFonts w:asciiTheme="majorHAnsi" w:hAnsiTheme="majorHAnsi" w:cstheme="majorHAnsi"/>
          <w:sz w:val="16"/>
        </w:rPr>
        <w:t xml:space="preserve"> the nation’s </w:t>
      </w:r>
      <w:r w:rsidRPr="009D41A5">
        <w:rPr>
          <w:rStyle w:val="StyleUnderline"/>
          <w:rFonts w:asciiTheme="majorHAnsi" w:hAnsiTheme="majorHAnsi" w:cstheme="majorHAnsi"/>
        </w:rPr>
        <w:t>trade deficit</w:t>
      </w:r>
      <w:r w:rsidRPr="009D41A5">
        <w:rPr>
          <w:rFonts w:asciiTheme="majorHAnsi" w:hAnsiTheme="majorHAnsi" w:cstheme="majorHAnsi"/>
          <w:sz w:val="16"/>
        </w:rPr>
        <w:t xml:space="preserve">, </w:t>
      </w:r>
      <w:r w:rsidRPr="009D41A5">
        <w:rPr>
          <w:rStyle w:val="StyleUnderline"/>
          <w:rFonts w:asciiTheme="majorHAnsi" w:hAnsiTheme="majorHAnsi" w:cstheme="majorHAnsi"/>
        </w:rPr>
        <w:t>his</w:t>
      </w:r>
      <w:r w:rsidRPr="009D41A5">
        <w:rPr>
          <w:rFonts w:asciiTheme="majorHAnsi" w:hAnsiTheme="majorHAnsi" w:cstheme="majorHAnsi"/>
          <w:sz w:val="16"/>
        </w:rPr>
        <w:t xml:space="preserve"> proposed </w:t>
      </w:r>
      <w:r w:rsidRPr="009D41A5">
        <w:rPr>
          <w:rStyle w:val="StyleUnderline"/>
          <w:rFonts w:asciiTheme="majorHAnsi" w:hAnsiTheme="majorHAnsi" w:cstheme="majorHAnsi"/>
        </w:rPr>
        <w:t>budget would slash</w:t>
      </w:r>
      <w:r w:rsidRPr="009D41A5">
        <w:rPr>
          <w:rFonts w:asciiTheme="majorHAnsi" w:hAnsiTheme="majorHAnsi" w:cstheme="majorHAnsi"/>
          <w:sz w:val="16"/>
        </w:rPr>
        <w:t xml:space="preserve"> federal funding for </w:t>
      </w:r>
      <w:r w:rsidRPr="009D41A5">
        <w:rPr>
          <w:rStyle w:val="StyleUnderline"/>
          <w:rFonts w:asciiTheme="majorHAnsi" w:hAnsiTheme="majorHAnsi" w:cstheme="majorHAnsi"/>
        </w:rPr>
        <w:t>R&amp;D</w:t>
      </w:r>
      <w:r w:rsidRPr="009D41A5">
        <w:rPr>
          <w:rFonts w:asciiTheme="majorHAnsi" w:hAnsiTheme="majorHAnsi" w:cstheme="majorHAnsi"/>
          <w:sz w:val="16"/>
        </w:rPr>
        <w:t xml:space="preserve">, potentially snuffing out a significant source of U.S. manufacturing jobs that could help accomplish that goal. Last year, the U.S. had an $83 billion trade gap in advanced technology products, according to the Census Bureau. </w:t>
      </w:r>
      <w:r w:rsidRPr="009D41A5">
        <w:rPr>
          <w:rStyle w:val="StyleUnderline"/>
          <w:rFonts w:asciiTheme="majorHAnsi" w:hAnsiTheme="majorHAnsi" w:cstheme="majorHAnsi"/>
        </w:rPr>
        <w:t>The country is still the global leader in</w:t>
      </w:r>
      <w:r w:rsidRPr="009D41A5">
        <w:rPr>
          <w:rFonts w:asciiTheme="majorHAnsi" w:hAnsiTheme="majorHAnsi" w:cstheme="majorHAnsi"/>
          <w:sz w:val="16"/>
        </w:rPr>
        <w:t xml:space="preserve"> “basic and applied” </w:t>
      </w:r>
      <w:r w:rsidRPr="009D41A5">
        <w:rPr>
          <w:rStyle w:val="StyleUnderline"/>
          <w:rFonts w:asciiTheme="majorHAnsi" w:hAnsiTheme="majorHAnsi" w:cstheme="majorHAnsi"/>
        </w:rPr>
        <w:t>R&amp;D</w:t>
      </w:r>
      <w:r w:rsidRPr="009D41A5">
        <w:rPr>
          <w:rFonts w:asciiTheme="majorHAnsi" w:hAnsiTheme="majorHAnsi" w:cstheme="majorHAnsi"/>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9D41A5">
        <w:rPr>
          <w:rStyle w:val="StyleUnderline"/>
          <w:rFonts w:asciiTheme="majorHAnsi" w:hAnsiTheme="majorHAnsi" w:cstheme="majorHAnsi"/>
        </w:rPr>
        <w:t xml:space="preserve">In </w:t>
      </w:r>
      <w:r w:rsidRPr="009D41A5">
        <w:rPr>
          <w:rStyle w:val="StyleUnderline"/>
          <w:rFonts w:asciiTheme="majorHAnsi" w:hAnsiTheme="majorHAnsi" w:cstheme="majorHAnsi"/>
          <w:highlight w:val="cyan"/>
        </w:rPr>
        <w:t>China</w:t>
      </w:r>
      <w:r w:rsidRPr="009D41A5">
        <w:rPr>
          <w:rFonts w:asciiTheme="majorHAnsi" w:hAnsiTheme="majorHAnsi" w:cstheme="majorHAnsi"/>
          <w:sz w:val="16"/>
        </w:rPr>
        <w:t xml:space="preserve">, many </w:t>
      </w:r>
      <w:r w:rsidRPr="009D41A5">
        <w:rPr>
          <w:rStyle w:val="StyleUnderline"/>
          <w:rFonts w:asciiTheme="majorHAnsi" w:hAnsiTheme="majorHAnsi" w:cstheme="majorHAnsi"/>
        </w:rPr>
        <w:t xml:space="preserve">technology </w:t>
      </w:r>
      <w:r w:rsidRPr="009D41A5">
        <w:rPr>
          <w:rStyle w:val="StyleUnderline"/>
          <w:rFonts w:asciiTheme="majorHAnsi" w:hAnsiTheme="majorHAnsi" w:cstheme="majorHAnsi"/>
          <w:highlight w:val="cyan"/>
        </w:rPr>
        <w:t>companies are state-owned and</w:t>
      </w:r>
      <w:r w:rsidRPr="009D41A5">
        <w:rPr>
          <w:rFonts w:asciiTheme="majorHAnsi" w:hAnsiTheme="majorHAnsi" w:cstheme="majorHAnsi"/>
          <w:sz w:val="16"/>
        </w:rPr>
        <w:t xml:space="preserve"> so they </w:t>
      </w:r>
      <w:r w:rsidRPr="009D41A5">
        <w:rPr>
          <w:rStyle w:val="StyleUnderline"/>
          <w:rFonts w:asciiTheme="majorHAnsi" w:hAnsiTheme="majorHAnsi" w:cstheme="majorHAnsi"/>
          <w:highlight w:val="cyan"/>
        </w:rPr>
        <w:t>don’t have to worry if</w:t>
      </w:r>
      <w:r w:rsidRPr="009D41A5">
        <w:rPr>
          <w:rFonts w:asciiTheme="majorHAnsi" w:hAnsiTheme="majorHAnsi" w:cstheme="majorHAnsi"/>
          <w:sz w:val="16"/>
        </w:rPr>
        <w:t xml:space="preserve"> massive </w:t>
      </w:r>
      <w:r w:rsidRPr="009D41A5">
        <w:rPr>
          <w:rStyle w:val="StyleUnderline"/>
          <w:rFonts w:asciiTheme="majorHAnsi" w:hAnsiTheme="majorHAnsi" w:cstheme="majorHAnsi"/>
          <w:highlight w:val="cyan"/>
        </w:rPr>
        <w:t>R&amp;D</w:t>
      </w:r>
      <w:r w:rsidRPr="009D41A5">
        <w:rPr>
          <w:rFonts w:asciiTheme="majorHAnsi" w:hAnsiTheme="majorHAnsi" w:cstheme="majorHAnsi"/>
          <w:sz w:val="16"/>
        </w:rPr>
        <w:t xml:space="preserve"> spending </w:t>
      </w:r>
      <w:r w:rsidRPr="009D41A5">
        <w:rPr>
          <w:rStyle w:val="StyleUnderline"/>
          <w:rFonts w:asciiTheme="majorHAnsi" w:hAnsiTheme="majorHAnsi" w:cstheme="majorHAnsi"/>
          <w:highlight w:val="cyan"/>
        </w:rPr>
        <w:t>yields losses</w:t>
      </w:r>
      <w:r w:rsidRPr="009D41A5">
        <w:rPr>
          <w:rFonts w:asciiTheme="majorHAnsi" w:hAnsiTheme="majorHAnsi" w:cstheme="majorHAnsi"/>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private sector specific timetables for achieving dominance in areas such as solar, printers, robots and drones. And China routinely steals technology and fails to enforce patent laws, Atkinson says “</w:t>
      </w:r>
      <w:r w:rsidRPr="009D41A5">
        <w:rPr>
          <w:rStyle w:val="StyleUnderline"/>
          <w:rFonts w:asciiTheme="majorHAnsi" w:hAnsiTheme="majorHAnsi" w:cstheme="majorHAnsi"/>
        </w:rPr>
        <w:t>They have huge advantages</w:t>
      </w:r>
      <w:r w:rsidRPr="009D41A5">
        <w:rPr>
          <w:rFonts w:asciiTheme="majorHAnsi" w:hAnsiTheme="majorHAnsi" w:cstheme="majorHAnsi"/>
          <w:sz w:val="16"/>
        </w:rPr>
        <w:t>,” he says.</w:t>
      </w:r>
    </w:p>
    <w:p w14:paraId="418B48D5"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US tech dominance is critical to sustain nuclear deterrence – collapse ensures nuclear conflict.</w:t>
      </w:r>
    </w:p>
    <w:p w14:paraId="1775E37B" w14:textId="77777777" w:rsidR="009D41A5" w:rsidRPr="009D41A5" w:rsidRDefault="009D41A5" w:rsidP="009D41A5">
      <w:pPr>
        <w:rPr>
          <w:rFonts w:asciiTheme="majorHAnsi" w:hAnsiTheme="majorHAnsi" w:cstheme="majorHAnsi"/>
          <w:sz w:val="16"/>
          <w:szCs w:val="16"/>
        </w:rPr>
      </w:pPr>
      <w:r w:rsidRPr="009D41A5">
        <w:rPr>
          <w:rStyle w:val="Style13ptBold"/>
          <w:rFonts w:asciiTheme="majorHAnsi" w:hAnsiTheme="majorHAnsi" w:cstheme="majorHAnsi"/>
        </w:rPr>
        <w:t>Saalman ’20</w:t>
      </w:r>
      <w:r w:rsidRPr="009D41A5">
        <w:rPr>
          <w:rFonts w:asciiTheme="majorHAnsi" w:hAnsiTheme="majorHAnsi" w:cstheme="majorHAnsi"/>
        </w:rPr>
        <w:t xml:space="preserve"> </w:t>
      </w:r>
      <w:r w:rsidRPr="009D41A5">
        <w:rPr>
          <w:rFonts w:asciiTheme="majorHAnsi" w:hAnsiTheme="majorHAnsi" w:cstheme="majorHAnsi"/>
          <w:sz w:val="16"/>
          <w:szCs w:val="16"/>
        </w:rPr>
        <w:t xml:space="preserve">[Dr. Lora; Associate Senior Fellow at the Stockholm International Peace Research Institute and a Senior Fellow at the EastWest Institute.; “THE IMPACT OF AI ON NUCLEAR DETERRENCE: CHINA, RUSSIA, AND THE UNITED STATES”; 4/14/20; East-West Center; </w:t>
      </w:r>
      <w:hyperlink r:id="rId13" w:history="1">
        <w:r w:rsidRPr="009D41A5">
          <w:rPr>
            <w:rStyle w:val="Hyperlink"/>
            <w:rFonts w:asciiTheme="majorHAnsi" w:hAnsiTheme="majorHAnsi" w:cstheme="majorHAnsi"/>
            <w:sz w:val="16"/>
            <w:szCs w:val="16"/>
          </w:rPr>
          <w:t>https://www.eastwestcenter.org/news-center/east-west-wire/the-impact-ai-nuclear-deterrence-china-russia-and-the-united-states</w:t>
        </w:r>
      </w:hyperlink>
      <w:r w:rsidRPr="009D41A5">
        <w:rPr>
          <w:rFonts w:asciiTheme="majorHAnsi" w:hAnsiTheme="majorHAnsi" w:cstheme="majorHAnsi"/>
          <w:sz w:val="16"/>
          <w:szCs w:val="16"/>
        </w:rPr>
        <w:t>; Accessed 7/7/20; NT]</w:t>
      </w:r>
    </w:p>
    <w:p w14:paraId="20A4AB4B"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HONOLULU (14 April 2020)—Artificial intelligence </w:t>
      </w:r>
      <w:r w:rsidRPr="009D41A5">
        <w:rPr>
          <w:rStyle w:val="StyleUnderline"/>
          <w:rFonts w:asciiTheme="majorHAnsi" w:hAnsiTheme="majorHAnsi" w:cstheme="majorHAnsi"/>
        </w:rPr>
        <w:t>(</w:t>
      </w:r>
      <w:r w:rsidRPr="009D41A5">
        <w:rPr>
          <w:rStyle w:val="StyleUnderline"/>
          <w:rFonts w:asciiTheme="majorHAnsi" w:hAnsiTheme="majorHAnsi" w:cstheme="majorHAnsi"/>
          <w:highlight w:val="cyan"/>
        </w:rPr>
        <w:t xml:space="preserve">AI) is an </w:t>
      </w:r>
      <w:r w:rsidRPr="009D41A5">
        <w:rPr>
          <w:rStyle w:val="StyleUnderline"/>
          <w:rFonts w:asciiTheme="majorHAnsi" w:hAnsiTheme="majorHAnsi" w:cstheme="majorHAnsi"/>
        </w:rPr>
        <w:t xml:space="preserve">increasingly </w:t>
      </w:r>
      <w:r w:rsidRPr="009D41A5">
        <w:rPr>
          <w:rStyle w:val="StyleUnderline"/>
          <w:rFonts w:asciiTheme="majorHAnsi" w:hAnsiTheme="majorHAnsi" w:cstheme="majorHAnsi"/>
          <w:highlight w:val="cyan"/>
        </w:rPr>
        <w:t>important component of weapons systems</w:t>
      </w:r>
      <w:r w:rsidRPr="009D41A5">
        <w:rPr>
          <w:rStyle w:val="StyleUnderline"/>
          <w:rFonts w:asciiTheme="majorHAnsi" w:hAnsiTheme="majorHAnsi" w:cstheme="majorHAnsi"/>
        </w:rPr>
        <w:t>, with</w:t>
      </w:r>
      <w:r w:rsidRPr="009D41A5">
        <w:rPr>
          <w:rFonts w:asciiTheme="majorHAnsi" w:hAnsiTheme="majorHAnsi" w:cstheme="majorHAnsi"/>
          <w:sz w:val="16"/>
        </w:rPr>
        <w:t xml:space="preserve"> both positive and negative </w:t>
      </w:r>
      <w:r w:rsidRPr="009D41A5">
        <w:rPr>
          <w:rStyle w:val="StyleUnderline"/>
          <w:rFonts w:asciiTheme="majorHAnsi" w:hAnsiTheme="majorHAnsi" w:cstheme="majorHAnsi"/>
        </w:rPr>
        <w:t xml:space="preserve">implications </w:t>
      </w:r>
      <w:r w:rsidRPr="009D41A5">
        <w:rPr>
          <w:rStyle w:val="StyleUnderline"/>
          <w:rFonts w:asciiTheme="majorHAnsi" w:hAnsiTheme="majorHAnsi" w:cstheme="majorHAnsi"/>
          <w:highlight w:val="cyan"/>
        </w:rPr>
        <w:t>for nuclear deterrence</w:t>
      </w:r>
      <w:r w:rsidRPr="009D41A5">
        <w:rPr>
          <w:rStyle w:val="StyleUnderline"/>
          <w:rFonts w:asciiTheme="majorHAnsi" w:hAnsiTheme="majorHAnsi" w:cstheme="majorHAnsi"/>
        </w:rPr>
        <w:t>. Integration of AI into military platforms has the potential to allow weaker nuclear-armed states to reset</w:t>
      </w:r>
      <w:r w:rsidRPr="009D41A5">
        <w:rPr>
          <w:rFonts w:asciiTheme="majorHAnsi" w:hAnsiTheme="majorHAnsi" w:cstheme="majorHAnsi"/>
          <w:sz w:val="16"/>
        </w:rPr>
        <w:t xml:space="preserve"> the </w:t>
      </w:r>
      <w:r w:rsidRPr="009D41A5">
        <w:rPr>
          <w:rStyle w:val="StyleUnderline"/>
          <w:rFonts w:asciiTheme="majorHAnsi" w:hAnsiTheme="majorHAnsi" w:cstheme="majorHAnsi"/>
        </w:rPr>
        <w:t>imbalance of power</w:t>
      </w:r>
      <w:r w:rsidRPr="009D41A5">
        <w:rPr>
          <w:rFonts w:asciiTheme="majorHAnsi" w:hAnsiTheme="majorHAnsi" w:cstheme="majorHAnsi"/>
          <w:sz w:val="16"/>
        </w:rPr>
        <w:t xml:space="preserve">, but at the same time </w:t>
      </w:r>
      <w:r w:rsidRPr="009D41A5">
        <w:rPr>
          <w:rStyle w:val="StyleUnderline"/>
          <w:rFonts w:asciiTheme="majorHAnsi" w:hAnsiTheme="majorHAnsi" w:cstheme="majorHAnsi"/>
          <w:highlight w:val="cyan"/>
        </w:rPr>
        <w:t>it exacerbates fears that</w:t>
      </w:r>
      <w:r w:rsidRPr="009D41A5">
        <w:rPr>
          <w:rStyle w:val="StyleUnderline"/>
          <w:rFonts w:asciiTheme="majorHAnsi" w:hAnsiTheme="majorHAnsi" w:cstheme="majorHAnsi"/>
        </w:rPr>
        <w:t xml:space="preserve"> stronger </w:t>
      </w:r>
      <w:r w:rsidRPr="009D41A5">
        <w:rPr>
          <w:rStyle w:val="StyleUnderline"/>
          <w:rFonts w:asciiTheme="majorHAnsi" w:hAnsiTheme="majorHAnsi" w:cstheme="majorHAnsi"/>
          <w:highlight w:val="cyan"/>
        </w:rPr>
        <w:t>states</w:t>
      </w:r>
      <w:r w:rsidRPr="009D41A5">
        <w:rPr>
          <w:rFonts w:asciiTheme="majorHAnsi" w:hAnsiTheme="majorHAnsi" w:cstheme="majorHAnsi"/>
          <w:sz w:val="16"/>
        </w:rPr>
        <w:t xml:space="preserve"> may </w:t>
      </w:r>
      <w:r w:rsidRPr="009D41A5">
        <w:rPr>
          <w:rStyle w:val="StyleUnderline"/>
          <w:rFonts w:asciiTheme="majorHAnsi" w:hAnsiTheme="majorHAnsi" w:cstheme="majorHAnsi"/>
        </w:rPr>
        <w:t xml:space="preserve">further </w:t>
      </w:r>
      <w:r w:rsidRPr="009D41A5">
        <w:rPr>
          <w:rStyle w:val="StyleUnderline"/>
          <w:rFonts w:asciiTheme="majorHAnsi" w:hAnsiTheme="majorHAnsi" w:cstheme="majorHAnsi"/>
          <w:highlight w:val="cyan"/>
        </w:rPr>
        <w:t>solidify their dominance and engage in</w:t>
      </w:r>
      <w:r w:rsidRPr="009D41A5">
        <w:rPr>
          <w:rStyle w:val="StyleUnderline"/>
          <w:rFonts w:asciiTheme="majorHAnsi" w:hAnsiTheme="majorHAnsi" w:cstheme="majorHAnsi"/>
        </w:rPr>
        <w:t xml:space="preserve"> more </w:t>
      </w:r>
      <w:r w:rsidRPr="009D41A5">
        <w:rPr>
          <w:rStyle w:val="StyleUnderline"/>
          <w:rFonts w:asciiTheme="majorHAnsi" w:hAnsiTheme="majorHAnsi" w:cstheme="majorHAnsi"/>
          <w:highlight w:val="cyan"/>
        </w:rPr>
        <w:t>provocative actions</w:t>
      </w:r>
      <w:r w:rsidRPr="009D41A5">
        <w:rPr>
          <w:rFonts w:asciiTheme="majorHAnsi" w:hAnsiTheme="majorHAnsi" w:cstheme="majorHAnsi"/>
          <w:sz w:val="16"/>
        </w:rPr>
        <w:t xml:space="preserve">. </w:t>
      </w:r>
      <w:r w:rsidRPr="009D41A5">
        <w:rPr>
          <w:rStyle w:val="StyleUnderline"/>
          <w:rFonts w:asciiTheme="majorHAnsi" w:hAnsiTheme="majorHAnsi" w:cstheme="majorHAnsi"/>
        </w:rPr>
        <w:t>China, Russia, and the US are</w:t>
      </w:r>
      <w:r w:rsidRPr="009D41A5">
        <w:rPr>
          <w:rFonts w:asciiTheme="majorHAnsi" w:hAnsiTheme="majorHAnsi" w:cstheme="majorHAnsi"/>
          <w:sz w:val="16"/>
        </w:rPr>
        <w:t xml:space="preserve"> all </w:t>
      </w:r>
      <w:r w:rsidRPr="009D41A5">
        <w:rPr>
          <w:rStyle w:val="StyleUnderline"/>
          <w:rFonts w:asciiTheme="majorHAnsi" w:hAnsiTheme="majorHAnsi" w:cstheme="majorHAnsi"/>
        </w:rPr>
        <w:t>engaged in developing and integrating AI applications into their military modernization programs</w:t>
      </w:r>
      <w:r w:rsidRPr="009D41A5">
        <w:rPr>
          <w:rFonts w:asciiTheme="majorHAnsi" w:hAnsiTheme="majorHAnsi" w:cstheme="majorHAnsi"/>
          <w:sz w:val="16"/>
        </w:rPr>
        <w:t xml:space="preserve">. These </w:t>
      </w:r>
      <w:r w:rsidRPr="009D41A5">
        <w:rPr>
          <w:rStyle w:val="StyleUnderline"/>
          <w:rFonts w:asciiTheme="majorHAnsi" w:hAnsiTheme="majorHAnsi" w:cstheme="majorHAnsi"/>
        </w:rPr>
        <w:t>applications include machine learning, neural networks, and autonomy that feature in</w:t>
      </w:r>
      <w:r w:rsidRPr="009D41A5">
        <w:rPr>
          <w:rFonts w:asciiTheme="majorHAnsi" w:hAnsiTheme="majorHAnsi" w:cstheme="majorHAnsi"/>
          <w:sz w:val="16"/>
        </w:rPr>
        <w:t xml:space="preserve"> Command, Control, Communications, Computers, Intelligence, Surveillance, and Reconnaissance (</w:t>
      </w:r>
      <w:r w:rsidRPr="009D41A5">
        <w:rPr>
          <w:rStyle w:val="StyleUnderline"/>
          <w:rFonts w:asciiTheme="majorHAnsi" w:hAnsiTheme="majorHAnsi" w:cstheme="majorHAnsi"/>
        </w:rPr>
        <w:t>C4ISR</w:t>
      </w:r>
      <w:r w:rsidRPr="009D41A5">
        <w:rPr>
          <w:rFonts w:asciiTheme="majorHAnsi" w:hAnsiTheme="majorHAnsi" w:cstheme="majorHAnsi"/>
          <w:sz w:val="16"/>
        </w:rPr>
        <w:t xml:space="preserve">) systems. They also include the deployment of unmanned weapons-delivery and defense platforms. AI has both defensive and offensive applications At the defensive level, </w:t>
      </w:r>
      <w:r w:rsidRPr="009D41A5">
        <w:rPr>
          <w:rStyle w:val="StyleUnderline"/>
          <w:rFonts w:asciiTheme="majorHAnsi" w:hAnsiTheme="majorHAnsi" w:cstheme="majorHAnsi"/>
        </w:rPr>
        <w:t>AI has a strong allure for countries that have less capable early-warning systems</w:t>
      </w:r>
      <w:r w:rsidRPr="009D41A5">
        <w:rPr>
          <w:rFonts w:asciiTheme="majorHAnsi" w:hAnsiTheme="majorHAnsi" w:cstheme="majorHAnsi"/>
          <w:sz w:val="16"/>
        </w:rPr>
        <w:t xml:space="preserve"> and smaller and weaker nuclear and conventional arsenals. </w:t>
      </w:r>
      <w:r w:rsidRPr="009D41A5">
        <w:rPr>
          <w:rStyle w:val="StyleUnderline"/>
          <w:rFonts w:asciiTheme="majorHAnsi" w:hAnsiTheme="majorHAnsi" w:cstheme="majorHAnsi"/>
        </w:rPr>
        <w:t>Machines have the capacity to make decisions based on objective criteria</w:t>
      </w:r>
      <w:r w:rsidRPr="009D41A5">
        <w:rPr>
          <w:rFonts w:asciiTheme="majorHAnsi" w:hAnsiTheme="majorHAnsi" w:cstheme="majorHAnsi"/>
          <w:sz w:val="16"/>
        </w:rPr>
        <w:t xml:space="preserve">, avoiding the pitfalls of human error, and they can provide faster anticipation and response to an incoming attack. These </w:t>
      </w:r>
      <w:r w:rsidRPr="009D41A5">
        <w:rPr>
          <w:rStyle w:val="StyleUnderline"/>
          <w:rFonts w:asciiTheme="majorHAnsi" w:hAnsiTheme="majorHAnsi" w:cstheme="majorHAnsi"/>
        </w:rPr>
        <w:t>capabilities are compelling for countries</w:t>
      </w:r>
      <w:r w:rsidRPr="009D41A5">
        <w:rPr>
          <w:rFonts w:asciiTheme="majorHAnsi" w:hAnsiTheme="majorHAnsi" w:cstheme="majorHAnsi"/>
          <w:sz w:val="16"/>
        </w:rPr>
        <w:t xml:space="preserve"> such as China and Russia </w:t>
      </w:r>
      <w:r w:rsidRPr="009D41A5">
        <w:rPr>
          <w:rStyle w:val="StyleUnderline"/>
          <w:rFonts w:asciiTheme="majorHAnsi" w:hAnsiTheme="majorHAnsi" w:cstheme="majorHAnsi"/>
        </w:rPr>
        <w:t>that have concerns about deficiencies in</w:t>
      </w:r>
      <w:r w:rsidRPr="009D41A5">
        <w:rPr>
          <w:rFonts w:asciiTheme="majorHAnsi" w:hAnsiTheme="majorHAnsi" w:cstheme="majorHAnsi"/>
          <w:sz w:val="16"/>
        </w:rPr>
        <w:t xml:space="preserve"> their </w:t>
      </w:r>
      <w:r w:rsidRPr="009D41A5">
        <w:rPr>
          <w:rStyle w:val="StyleUnderline"/>
          <w:rFonts w:asciiTheme="majorHAnsi" w:hAnsiTheme="majorHAnsi" w:cstheme="majorHAnsi"/>
        </w:rPr>
        <w:t>early-warning capabilities in the face of improving US capacity to mount high-precision, stealthy, and swift attacks</w:t>
      </w:r>
      <w:r w:rsidRPr="009D41A5">
        <w:rPr>
          <w:rFonts w:asciiTheme="majorHAnsi" w:hAnsiTheme="majorHAnsi" w:cstheme="majorHAnsi"/>
          <w:sz w:val="16"/>
        </w:rPr>
        <w:t xml:space="preserve">. At the offensive level, </w:t>
      </w:r>
      <w:r w:rsidRPr="009D41A5">
        <w:rPr>
          <w:rStyle w:val="StyleUnderline"/>
          <w:rFonts w:asciiTheme="majorHAnsi" w:hAnsiTheme="majorHAnsi" w:cstheme="majorHAnsi"/>
          <w:highlight w:val="cyan"/>
        </w:rPr>
        <w:t xml:space="preserve">Russia, China, and the US are all developing </w:t>
      </w:r>
      <w:r w:rsidRPr="009D41A5">
        <w:rPr>
          <w:rStyle w:val="StyleUnderline"/>
          <w:rFonts w:asciiTheme="majorHAnsi" w:hAnsiTheme="majorHAnsi" w:cstheme="majorHAnsi"/>
        </w:rPr>
        <w:t xml:space="preserve">unmanned </w:t>
      </w:r>
      <w:r w:rsidRPr="009D41A5">
        <w:rPr>
          <w:rStyle w:val="StyleUnderline"/>
          <w:rFonts w:asciiTheme="majorHAnsi" w:hAnsiTheme="majorHAnsi" w:cstheme="majorHAnsi"/>
          <w:highlight w:val="cyan"/>
        </w:rPr>
        <w:t xml:space="preserve">platforms </w:t>
      </w:r>
      <w:r w:rsidRPr="009D41A5">
        <w:rPr>
          <w:rStyle w:val="StyleUnderline"/>
          <w:rFonts w:asciiTheme="majorHAnsi" w:hAnsiTheme="majorHAnsi" w:cstheme="majorHAnsi"/>
        </w:rPr>
        <w:t>with</w:t>
      </w:r>
      <w:r w:rsidRPr="009D41A5">
        <w:rPr>
          <w:rFonts w:asciiTheme="majorHAnsi" w:hAnsiTheme="majorHAnsi" w:cstheme="majorHAnsi"/>
          <w:sz w:val="16"/>
        </w:rPr>
        <w:t xml:space="preserve"> varying levels of </w:t>
      </w:r>
      <w:r w:rsidRPr="009D41A5">
        <w:rPr>
          <w:rStyle w:val="StyleUnderline"/>
          <w:rFonts w:asciiTheme="majorHAnsi" w:hAnsiTheme="majorHAnsi" w:cstheme="majorHAnsi"/>
          <w:highlight w:val="cyan"/>
        </w:rPr>
        <w:t>AI integration and autonomy</w:t>
      </w:r>
      <w:r w:rsidRPr="009D41A5">
        <w:rPr>
          <w:rStyle w:val="StyleUnderline"/>
          <w:rFonts w:asciiTheme="majorHAnsi" w:hAnsiTheme="majorHAnsi" w:cstheme="majorHAnsi"/>
        </w:rPr>
        <w:t xml:space="preserve"> that can be used </w:t>
      </w:r>
      <w:r w:rsidRPr="009D41A5">
        <w:rPr>
          <w:rStyle w:val="StyleUnderline"/>
          <w:rFonts w:asciiTheme="majorHAnsi" w:hAnsiTheme="majorHAnsi" w:cstheme="majorHAnsi"/>
          <w:highlight w:val="cyan"/>
        </w:rPr>
        <w:t>to deploy nuclear</w:t>
      </w:r>
      <w:r w:rsidRPr="009D41A5">
        <w:rPr>
          <w:rStyle w:val="StyleUnderline"/>
          <w:rFonts w:asciiTheme="majorHAnsi" w:hAnsiTheme="majorHAnsi" w:cstheme="majorHAnsi"/>
        </w:rPr>
        <w:t xml:space="preserve"> or conventional </w:t>
      </w:r>
      <w:r w:rsidRPr="009D41A5">
        <w:rPr>
          <w:rStyle w:val="StyleUnderline"/>
          <w:rFonts w:asciiTheme="majorHAnsi" w:hAnsiTheme="majorHAnsi" w:cstheme="majorHAnsi"/>
          <w:highlight w:val="cyan"/>
        </w:rPr>
        <w:t>weapons</w:t>
      </w:r>
      <w:r w:rsidRPr="009D41A5">
        <w:rPr>
          <w:rFonts w:asciiTheme="majorHAnsi" w:hAnsiTheme="majorHAnsi" w:cstheme="majorHAnsi"/>
          <w:sz w:val="16"/>
        </w:rPr>
        <w:t xml:space="preserve">. These unmanned platforms include underwater vehicles, combat aerial </w:t>
      </w:r>
      <w:r w:rsidRPr="009D41A5">
        <w:rPr>
          <w:rFonts w:asciiTheme="majorHAnsi" w:hAnsiTheme="majorHAnsi" w:cstheme="majorHAnsi"/>
          <w:sz w:val="16"/>
        </w:rPr>
        <w:lastRenderedPageBreak/>
        <w:t xml:space="preserve">vehicles, and spaceplanes. One </w:t>
      </w:r>
      <w:r w:rsidRPr="009D41A5">
        <w:rPr>
          <w:rStyle w:val="StyleUnderline"/>
          <w:rFonts w:asciiTheme="majorHAnsi" w:hAnsiTheme="majorHAnsi" w:cstheme="majorHAnsi"/>
        </w:rPr>
        <w:t>risk</w:t>
      </w:r>
      <w:r w:rsidRPr="009D41A5">
        <w:rPr>
          <w:rFonts w:asciiTheme="majorHAnsi" w:hAnsiTheme="majorHAnsi" w:cstheme="majorHAnsi"/>
          <w:sz w:val="16"/>
        </w:rPr>
        <w:t xml:space="preserve"> is </w:t>
      </w:r>
      <w:r w:rsidRPr="009D41A5">
        <w:rPr>
          <w:rStyle w:val="StyleUnderline"/>
          <w:rFonts w:asciiTheme="majorHAnsi" w:hAnsiTheme="majorHAnsi" w:cstheme="majorHAnsi"/>
        </w:rPr>
        <w:t>that</w:t>
      </w:r>
      <w:r w:rsidRPr="009D41A5">
        <w:rPr>
          <w:rFonts w:asciiTheme="majorHAnsi" w:hAnsiTheme="majorHAnsi" w:cstheme="majorHAnsi"/>
          <w:sz w:val="16"/>
        </w:rPr>
        <w:t xml:space="preserve"> such </w:t>
      </w:r>
      <w:r w:rsidRPr="009D41A5">
        <w:rPr>
          <w:rStyle w:val="StyleUnderline"/>
          <w:rFonts w:asciiTheme="majorHAnsi" w:hAnsiTheme="majorHAnsi" w:cstheme="majorHAnsi"/>
        </w:rPr>
        <w:t>platforms could</w:t>
      </w:r>
      <w:r w:rsidRPr="009D41A5">
        <w:rPr>
          <w:rFonts w:asciiTheme="majorHAnsi" w:hAnsiTheme="majorHAnsi" w:cstheme="majorHAnsi"/>
          <w:sz w:val="16"/>
        </w:rPr>
        <w:t xml:space="preserve"> potentially </w:t>
      </w:r>
      <w:r w:rsidRPr="009D41A5">
        <w:rPr>
          <w:rStyle w:val="StyleUnderline"/>
          <w:rFonts w:asciiTheme="majorHAnsi" w:hAnsiTheme="majorHAnsi" w:cstheme="majorHAnsi"/>
        </w:rPr>
        <w:t>select and engage targets without meaningful human control</w:t>
      </w:r>
      <w:r w:rsidRPr="009D41A5">
        <w:rPr>
          <w:rFonts w:asciiTheme="majorHAnsi" w:hAnsiTheme="majorHAnsi" w:cstheme="majorHAnsi"/>
          <w:sz w:val="16"/>
        </w:rPr>
        <w:t xml:space="preserve">. The three countries’ </w:t>
      </w:r>
      <w:r w:rsidRPr="009D41A5">
        <w:rPr>
          <w:rStyle w:val="StyleUnderline"/>
          <w:rFonts w:asciiTheme="majorHAnsi" w:hAnsiTheme="majorHAnsi" w:cstheme="majorHAnsi"/>
        </w:rPr>
        <w:t>differing</w:t>
      </w:r>
      <w:r w:rsidRPr="009D41A5">
        <w:rPr>
          <w:rFonts w:asciiTheme="majorHAnsi" w:hAnsiTheme="majorHAnsi" w:cstheme="majorHAnsi"/>
          <w:sz w:val="16"/>
        </w:rPr>
        <w:t>—</w:t>
      </w:r>
      <w:r w:rsidRPr="009D41A5">
        <w:rPr>
          <w:rStyle w:val="StyleUnderline"/>
          <w:rFonts w:asciiTheme="majorHAnsi" w:hAnsiTheme="majorHAnsi" w:cstheme="majorHAnsi"/>
        </w:rPr>
        <w:t>and</w:t>
      </w:r>
      <w:r w:rsidRPr="009D41A5">
        <w:rPr>
          <w:rFonts w:asciiTheme="majorHAnsi" w:hAnsiTheme="majorHAnsi" w:cstheme="majorHAnsi"/>
          <w:sz w:val="16"/>
        </w:rPr>
        <w:t xml:space="preserve"> at times </w:t>
      </w:r>
      <w:r w:rsidRPr="009D41A5">
        <w:rPr>
          <w:rStyle w:val="StyleUnderline"/>
          <w:rFonts w:asciiTheme="majorHAnsi" w:hAnsiTheme="majorHAnsi" w:cstheme="majorHAnsi"/>
        </w:rPr>
        <w:t>contradictory</w:t>
      </w:r>
      <w:r w:rsidRPr="009D41A5">
        <w:rPr>
          <w:rFonts w:asciiTheme="majorHAnsi" w:hAnsiTheme="majorHAnsi" w:cstheme="majorHAnsi"/>
          <w:sz w:val="16"/>
        </w:rPr>
        <w:t>—</w:t>
      </w:r>
      <w:r w:rsidRPr="009D41A5">
        <w:rPr>
          <w:rStyle w:val="StyleUnderline"/>
          <w:rFonts w:asciiTheme="majorHAnsi" w:hAnsiTheme="majorHAnsi" w:cstheme="majorHAnsi"/>
        </w:rPr>
        <w:t>definitions of</w:t>
      </w:r>
      <w:r w:rsidRPr="009D41A5">
        <w:rPr>
          <w:rFonts w:asciiTheme="majorHAnsi" w:hAnsiTheme="majorHAnsi" w:cstheme="majorHAnsi"/>
          <w:sz w:val="16"/>
        </w:rPr>
        <w:t xml:space="preserve"> what constitutes a lethal autonomous weapon system (</w:t>
      </w:r>
      <w:r w:rsidRPr="009D41A5">
        <w:rPr>
          <w:rStyle w:val="StyleUnderline"/>
          <w:rFonts w:asciiTheme="majorHAnsi" w:hAnsiTheme="majorHAnsi" w:cstheme="majorHAnsi"/>
        </w:rPr>
        <w:t>LAWS) impede consensus on</w:t>
      </w:r>
      <w:r w:rsidRPr="009D41A5">
        <w:rPr>
          <w:rFonts w:asciiTheme="majorHAnsi" w:hAnsiTheme="majorHAnsi" w:cstheme="majorHAnsi"/>
          <w:sz w:val="16"/>
        </w:rPr>
        <w:t xml:space="preserve"> how to </w:t>
      </w:r>
      <w:r w:rsidRPr="009D41A5">
        <w:rPr>
          <w:rStyle w:val="StyleUnderline"/>
          <w:rFonts w:asciiTheme="majorHAnsi" w:hAnsiTheme="majorHAnsi" w:cstheme="majorHAnsi"/>
        </w:rPr>
        <w:t>avoid</w:t>
      </w:r>
      <w:r w:rsidRPr="009D41A5">
        <w:rPr>
          <w:rFonts w:asciiTheme="majorHAnsi" w:hAnsiTheme="majorHAnsi" w:cstheme="majorHAnsi"/>
          <w:sz w:val="16"/>
        </w:rPr>
        <w:t xml:space="preserve"> such</w:t>
      </w:r>
      <w:r w:rsidRPr="009D41A5">
        <w:rPr>
          <w:rStyle w:val="StyleUnderline"/>
          <w:rFonts w:asciiTheme="majorHAnsi" w:hAnsiTheme="majorHAnsi" w:cstheme="majorHAnsi"/>
        </w:rPr>
        <w:t xml:space="preserve"> risks</w:t>
      </w:r>
      <w:r w:rsidRPr="009D41A5">
        <w:rPr>
          <w:rFonts w:asciiTheme="majorHAnsi" w:hAnsiTheme="majorHAnsi" w:cstheme="majorHAnsi"/>
          <w:sz w:val="16"/>
        </w:rPr>
        <w:t xml:space="preserve">. Roles are shifting </w:t>
      </w:r>
      <w:r w:rsidRPr="009D41A5">
        <w:rPr>
          <w:rStyle w:val="StyleUnderline"/>
          <w:rFonts w:asciiTheme="majorHAnsi" w:hAnsiTheme="majorHAnsi" w:cstheme="majorHAnsi"/>
        </w:rPr>
        <w:t>The US remains one of the largest drivers of AI and nuclear trends</w:t>
      </w:r>
      <w:r w:rsidRPr="009D41A5">
        <w:rPr>
          <w:rFonts w:asciiTheme="majorHAnsi" w:hAnsiTheme="majorHAnsi" w:cstheme="majorHAnsi"/>
          <w:sz w:val="16"/>
        </w:rPr>
        <w:t xml:space="preserve">. In part this is because the US system is relatively transparent, thereby eliciting countermeasures and imitation. It also stems from the history of US military deployments in East Asia and elsewhere. </w:t>
      </w:r>
      <w:r w:rsidRPr="009D41A5">
        <w:rPr>
          <w:rStyle w:val="StyleUnderline"/>
          <w:rFonts w:asciiTheme="majorHAnsi" w:hAnsiTheme="majorHAnsi" w:cstheme="majorHAnsi"/>
        </w:rPr>
        <w:t>US development</w:t>
      </w:r>
      <w:r w:rsidRPr="009D41A5">
        <w:rPr>
          <w:rFonts w:asciiTheme="majorHAnsi" w:hAnsiTheme="majorHAnsi" w:cstheme="majorHAnsi"/>
          <w:sz w:val="16"/>
        </w:rPr>
        <w:t xml:space="preserve"> of unmanned combat aerial and underwater vehicles, as well as spaceplanes, has </w:t>
      </w:r>
      <w:r w:rsidRPr="009D41A5">
        <w:rPr>
          <w:rStyle w:val="StyleUnderline"/>
          <w:rFonts w:asciiTheme="majorHAnsi" w:hAnsiTheme="majorHAnsi" w:cstheme="majorHAnsi"/>
        </w:rPr>
        <w:t>raised</w:t>
      </w:r>
      <w:r w:rsidRPr="009D41A5">
        <w:rPr>
          <w:rFonts w:asciiTheme="majorHAnsi" w:hAnsiTheme="majorHAnsi" w:cstheme="majorHAnsi"/>
          <w:sz w:val="16"/>
        </w:rPr>
        <w:t xml:space="preserve"> the </w:t>
      </w:r>
      <w:r w:rsidRPr="009D41A5">
        <w:rPr>
          <w:rStyle w:val="StyleUnderline"/>
          <w:rFonts w:asciiTheme="majorHAnsi" w:hAnsiTheme="majorHAnsi" w:cstheme="majorHAnsi"/>
        </w:rPr>
        <w:t>attention of Russia and China</w:t>
      </w:r>
      <w:r w:rsidRPr="009D41A5">
        <w:rPr>
          <w:rFonts w:asciiTheme="majorHAnsi" w:hAnsiTheme="majorHAnsi" w:cstheme="majorHAnsi"/>
          <w:sz w:val="16"/>
        </w:rPr>
        <w:t xml:space="preserve">, given their longstanding concerns </w:t>
      </w:r>
      <w:r w:rsidRPr="009D41A5">
        <w:rPr>
          <w:rStyle w:val="StyleUnderline"/>
          <w:rFonts w:asciiTheme="majorHAnsi" w:hAnsiTheme="majorHAnsi" w:cstheme="majorHAnsi"/>
        </w:rPr>
        <w:t>over US attempts to gain an absolute strategic advantage</w:t>
      </w:r>
      <w:r w:rsidRPr="009D41A5">
        <w:rPr>
          <w:rFonts w:asciiTheme="majorHAnsi" w:hAnsiTheme="majorHAnsi" w:cstheme="majorHAnsi"/>
          <w:sz w:val="16"/>
        </w:rPr>
        <w:t xml:space="preserve">. Not surprisingly, both </w:t>
      </w:r>
      <w:r w:rsidRPr="009D41A5">
        <w:rPr>
          <w:rStyle w:val="StyleUnderline"/>
          <w:rFonts w:asciiTheme="majorHAnsi" w:hAnsiTheme="majorHAnsi" w:cstheme="majorHAnsi"/>
          <w:highlight w:val="cyan"/>
        </w:rPr>
        <w:t>Russia and China</w:t>
      </w:r>
      <w:r w:rsidRPr="009D41A5">
        <w:rPr>
          <w:rFonts w:asciiTheme="majorHAnsi" w:hAnsiTheme="majorHAnsi" w:cstheme="majorHAnsi"/>
          <w:sz w:val="16"/>
        </w:rPr>
        <w:t xml:space="preserve"> have </w:t>
      </w:r>
      <w:r w:rsidRPr="009D41A5">
        <w:rPr>
          <w:rStyle w:val="StyleUnderline"/>
          <w:rFonts w:asciiTheme="majorHAnsi" w:hAnsiTheme="majorHAnsi" w:cstheme="majorHAnsi"/>
          <w:highlight w:val="cyan"/>
        </w:rPr>
        <w:t>engaged in similar, and</w:t>
      </w:r>
      <w:r w:rsidRPr="009D41A5">
        <w:rPr>
          <w:rFonts w:asciiTheme="majorHAnsi" w:hAnsiTheme="majorHAnsi" w:cstheme="majorHAnsi"/>
          <w:sz w:val="16"/>
        </w:rPr>
        <w:t xml:space="preserve"> in some cases </w:t>
      </w:r>
      <w:r w:rsidRPr="009D41A5">
        <w:rPr>
          <w:rStyle w:val="StyleUnderline"/>
          <w:rFonts w:asciiTheme="majorHAnsi" w:hAnsiTheme="majorHAnsi" w:cstheme="majorHAnsi"/>
          <w:highlight w:val="cyan"/>
        </w:rPr>
        <w:t xml:space="preserve">more expansive and unpredictable, </w:t>
      </w:r>
      <w:r w:rsidRPr="009D41A5">
        <w:rPr>
          <w:rStyle w:val="StyleUnderline"/>
          <w:rFonts w:asciiTheme="majorHAnsi" w:hAnsiTheme="majorHAnsi" w:cstheme="majorHAnsi"/>
        </w:rPr>
        <w:t xml:space="preserve">AI-driven </w:t>
      </w:r>
      <w:r w:rsidRPr="009D41A5">
        <w:rPr>
          <w:rStyle w:val="StyleUnderline"/>
          <w:rFonts w:asciiTheme="majorHAnsi" w:hAnsiTheme="majorHAnsi" w:cstheme="majorHAnsi"/>
          <w:highlight w:val="cyan"/>
        </w:rPr>
        <w:t>weapons developments</w:t>
      </w:r>
      <w:r w:rsidRPr="009D41A5">
        <w:rPr>
          <w:rStyle w:val="StyleUnderline"/>
          <w:rFonts w:asciiTheme="majorHAnsi" w:hAnsiTheme="majorHAnsi" w:cstheme="majorHAnsi"/>
        </w:rPr>
        <w:t xml:space="preserve"> and deployments</w:t>
      </w:r>
      <w:r w:rsidRPr="009D41A5">
        <w:rPr>
          <w:rFonts w:asciiTheme="majorHAnsi" w:hAnsiTheme="majorHAnsi" w:cstheme="majorHAnsi"/>
          <w:sz w:val="16"/>
        </w:rPr>
        <w:t xml:space="preserve"> of their own. The </w:t>
      </w:r>
      <w:r w:rsidRPr="009D41A5">
        <w:rPr>
          <w:rStyle w:val="StyleUnderline"/>
          <w:rFonts w:asciiTheme="majorHAnsi" w:hAnsiTheme="majorHAnsi" w:cstheme="majorHAnsi"/>
        </w:rPr>
        <w:t>Chinese military</w:t>
      </w:r>
      <w:r w:rsidRPr="009D41A5">
        <w:rPr>
          <w:rFonts w:asciiTheme="majorHAnsi" w:hAnsiTheme="majorHAnsi" w:cstheme="majorHAnsi"/>
          <w:sz w:val="16"/>
        </w:rPr>
        <w:t xml:space="preserve"> has been </w:t>
      </w:r>
      <w:r w:rsidRPr="009D41A5">
        <w:rPr>
          <w:rStyle w:val="StyleUnderline"/>
          <w:rFonts w:asciiTheme="majorHAnsi" w:hAnsiTheme="majorHAnsi" w:cstheme="majorHAnsi"/>
        </w:rPr>
        <w:t>leveraging AI research and development</w:t>
      </w:r>
      <w:r w:rsidRPr="009D41A5">
        <w:rPr>
          <w:rFonts w:asciiTheme="majorHAnsi" w:hAnsiTheme="majorHAnsi" w:cstheme="majorHAnsi"/>
          <w:sz w:val="16"/>
        </w:rPr>
        <w:t xml:space="preserve"> in private industry and universities under “military-civil fusion” (</w:t>
      </w:r>
      <w:r w:rsidRPr="009D41A5">
        <w:rPr>
          <w:rFonts w:asciiTheme="majorHAnsi" w:eastAsia="Microsoft JhengHei" w:hAnsiTheme="majorHAnsi" w:cstheme="majorHAnsi"/>
          <w:sz w:val="16"/>
        </w:rPr>
        <w:t>军</w:t>
      </w:r>
      <w:r w:rsidRPr="009D41A5">
        <w:rPr>
          <w:rFonts w:asciiTheme="majorHAnsi" w:eastAsia="MS Mincho" w:hAnsiTheme="majorHAnsi" w:cstheme="majorHAnsi"/>
          <w:sz w:val="16"/>
        </w:rPr>
        <w:t>民融合</w:t>
      </w:r>
      <w:r w:rsidRPr="009D41A5">
        <w:rPr>
          <w:rFonts w:asciiTheme="majorHAnsi" w:hAnsiTheme="majorHAnsi" w:cstheme="majorHAnsi"/>
          <w:sz w:val="16"/>
        </w:rPr>
        <w:t xml:space="preserve">), </w:t>
      </w:r>
      <w:r w:rsidRPr="009D41A5">
        <w:rPr>
          <w:rStyle w:val="StyleUnderline"/>
          <w:rFonts w:asciiTheme="majorHAnsi" w:hAnsiTheme="majorHAnsi" w:cstheme="majorHAnsi"/>
        </w:rPr>
        <w:t>with</w:t>
      </w:r>
      <w:r w:rsidRPr="009D41A5">
        <w:rPr>
          <w:rFonts w:asciiTheme="majorHAnsi" w:hAnsiTheme="majorHAnsi" w:cstheme="majorHAnsi"/>
          <w:sz w:val="16"/>
        </w:rPr>
        <w:t xml:space="preserve"> a </w:t>
      </w:r>
      <w:r w:rsidRPr="009D41A5">
        <w:rPr>
          <w:rStyle w:val="StyleUnderline"/>
          <w:rFonts w:asciiTheme="majorHAnsi" w:hAnsiTheme="majorHAnsi" w:cstheme="majorHAnsi"/>
        </w:rPr>
        <w:t>focus on autonomous decision-making</w:t>
      </w:r>
      <w:r w:rsidRPr="009D41A5">
        <w:rPr>
          <w:rFonts w:asciiTheme="majorHAnsi" w:hAnsiTheme="majorHAnsi" w:cstheme="majorHAnsi"/>
          <w:sz w:val="16"/>
        </w:rPr>
        <w:t xml:space="preserve">, early-warning, guidance, and targeting systems optimized by machine learning. </w:t>
      </w:r>
      <w:r w:rsidRPr="009D41A5">
        <w:rPr>
          <w:rStyle w:val="StyleUnderline"/>
          <w:rFonts w:asciiTheme="majorHAnsi" w:hAnsiTheme="majorHAnsi" w:cstheme="majorHAnsi"/>
        </w:rPr>
        <w:t>China</w:t>
      </w:r>
      <w:r w:rsidRPr="009D41A5">
        <w:rPr>
          <w:rFonts w:asciiTheme="majorHAnsi" w:hAnsiTheme="majorHAnsi" w:cstheme="majorHAnsi"/>
          <w:sz w:val="16"/>
        </w:rPr>
        <w:t xml:space="preserve"> has also </w:t>
      </w:r>
      <w:r w:rsidRPr="009D41A5">
        <w:rPr>
          <w:rStyle w:val="StyleUnderline"/>
          <w:rFonts w:asciiTheme="majorHAnsi" w:hAnsiTheme="majorHAnsi" w:cstheme="majorHAnsi"/>
        </w:rPr>
        <w:t>worked to</w:t>
      </w:r>
      <w:r w:rsidRPr="009D41A5">
        <w:rPr>
          <w:rFonts w:asciiTheme="majorHAnsi" w:hAnsiTheme="majorHAnsi" w:cstheme="majorHAnsi"/>
          <w:sz w:val="16"/>
        </w:rPr>
        <w:t xml:space="preserve"> integrate neural networks that can </w:t>
      </w:r>
      <w:r w:rsidRPr="009D41A5">
        <w:rPr>
          <w:rStyle w:val="StyleUnderline"/>
          <w:rFonts w:asciiTheme="majorHAnsi" w:hAnsiTheme="majorHAnsi" w:cstheme="majorHAnsi"/>
        </w:rPr>
        <w:t>enhance</w:t>
      </w:r>
      <w:r w:rsidRPr="009D41A5">
        <w:rPr>
          <w:rFonts w:asciiTheme="majorHAnsi" w:hAnsiTheme="majorHAnsi" w:cstheme="majorHAnsi"/>
          <w:sz w:val="16"/>
        </w:rPr>
        <w:t xml:space="preserve"> the maneuverability of its </w:t>
      </w:r>
      <w:r w:rsidRPr="009D41A5">
        <w:rPr>
          <w:rStyle w:val="StyleUnderline"/>
          <w:rFonts w:asciiTheme="majorHAnsi" w:hAnsiTheme="majorHAnsi" w:cstheme="majorHAnsi"/>
        </w:rPr>
        <w:t>hypersonic glide vehicles</w:t>
      </w:r>
      <w:r w:rsidRPr="009D41A5">
        <w:rPr>
          <w:rFonts w:asciiTheme="majorHAnsi" w:hAnsiTheme="majorHAnsi" w:cstheme="majorHAnsi"/>
          <w:sz w:val="16"/>
        </w:rPr>
        <w:t xml:space="preserve"> and unmanned underwater and aerial vehicles. These are currently thought to be platforms for conventional weapons, but they </w:t>
      </w:r>
      <w:r w:rsidRPr="009D41A5">
        <w:rPr>
          <w:rStyle w:val="StyleUnderline"/>
          <w:rFonts w:asciiTheme="majorHAnsi" w:hAnsiTheme="majorHAnsi" w:cstheme="majorHAnsi"/>
        </w:rPr>
        <w:t>could serve as AI-enabled nuclear platforms</w:t>
      </w:r>
      <w:r w:rsidRPr="009D41A5">
        <w:rPr>
          <w:rFonts w:asciiTheme="majorHAnsi" w:hAnsiTheme="majorHAnsi" w:cstheme="majorHAnsi"/>
          <w:sz w:val="16"/>
        </w:rPr>
        <w:t xml:space="preserve"> in the future. While </w:t>
      </w:r>
      <w:r w:rsidRPr="009D41A5">
        <w:rPr>
          <w:rStyle w:val="StyleUnderline"/>
          <w:rFonts w:asciiTheme="majorHAnsi" w:hAnsiTheme="majorHAnsi" w:cstheme="majorHAnsi"/>
        </w:rPr>
        <w:t>Russia</w:t>
      </w:r>
      <w:r w:rsidRPr="009D41A5">
        <w:rPr>
          <w:rFonts w:asciiTheme="majorHAnsi" w:hAnsiTheme="majorHAnsi" w:cstheme="majorHAnsi"/>
          <w:sz w:val="16"/>
        </w:rPr>
        <w:t xml:space="preserve"> was late in releasing its national AI strategy, it has </w:t>
      </w:r>
      <w:r w:rsidRPr="009D41A5">
        <w:rPr>
          <w:rStyle w:val="StyleUnderline"/>
          <w:rFonts w:asciiTheme="majorHAnsi" w:hAnsiTheme="majorHAnsi" w:cstheme="majorHAnsi"/>
        </w:rPr>
        <w:t>made strides in developing and testing</w:t>
      </w:r>
      <w:r w:rsidRPr="009D41A5">
        <w:rPr>
          <w:rFonts w:asciiTheme="majorHAnsi" w:hAnsiTheme="majorHAnsi" w:cstheme="majorHAnsi"/>
          <w:sz w:val="16"/>
        </w:rPr>
        <w:t xml:space="preserve"> a suite of </w:t>
      </w:r>
      <w:r w:rsidRPr="009D41A5">
        <w:rPr>
          <w:rStyle w:val="StyleUnderline"/>
          <w:rFonts w:asciiTheme="majorHAnsi" w:hAnsiTheme="majorHAnsi" w:cstheme="majorHAnsi"/>
        </w:rPr>
        <w:t>AI-enabled platforms</w:t>
      </w:r>
      <w:r w:rsidRPr="009D41A5">
        <w:rPr>
          <w:rFonts w:asciiTheme="majorHAnsi" w:hAnsiTheme="majorHAnsi" w:cstheme="majorHAnsi"/>
          <w:sz w:val="16"/>
        </w:rPr>
        <w:t xml:space="preserve"> and gearing them toward nuclear delivery. </w:t>
      </w:r>
      <w:r w:rsidRPr="009D41A5">
        <w:rPr>
          <w:rStyle w:val="StyleUnderline"/>
          <w:rFonts w:asciiTheme="majorHAnsi" w:hAnsiTheme="majorHAnsi" w:cstheme="majorHAnsi"/>
        </w:rPr>
        <w:t>These include</w:t>
      </w:r>
      <w:r w:rsidRPr="009D41A5">
        <w:rPr>
          <w:rFonts w:asciiTheme="majorHAnsi" w:hAnsiTheme="majorHAnsi" w:cstheme="majorHAnsi"/>
          <w:sz w:val="16"/>
        </w:rPr>
        <w:t xml:space="preserve"> an </w:t>
      </w:r>
      <w:r w:rsidRPr="009D41A5">
        <w:rPr>
          <w:rStyle w:val="StyleUnderline"/>
          <w:rFonts w:asciiTheme="majorHAnsi" w:hAnsiTheme="majorHAnsi" w:cstheme="majorHAnsi"/>
        </w:rPr>
        <w:t>AI-equipped missile-carrying bomber, hypersonic glide vehicles that can deliver</w:t>
      </w:r>
      <w:r w:rsidRPr="009D41A5">
        <w:rPr>
          <w:rFonts w:asciiTheme="majorHAnsi" w:hAnsiTheme="majorHAnsi" w:cstheme="majorHAnsi"/>
          <w:sz w:val="16"/>
        </w:rPr>
        <w:t xml:space="preserve"> both </w:t>
      </w:r>
      <w:r w:rsidRPr="009D41A5">
        <w:rPr>
          <w:rStyle w:val="StyleUnderline"/>
          <w:rFonts w:asciiTheme="majorHAnsi" w:hAnsiTheme="majorHAnsi" w:cstheme="majorHAnsi"/>
        </w:rPr>
        <w:t>nuclear</w:t>
      </w:r>
      <w:r w:rsidRPr="009D41A5">
        <w:rPr>
          <w:rFonts w:asciiTheme="majorHAnsi" w:hAnsiTheme="majorHAnsi" w:cstheme="majorHAnsi"/>
          <w:sz w:val="16"/>
        </w:rPr>
        <w:t xml:space="preserve"> and conventional </w:t>
      </w:r>
      <w:r w:rsidRPr="009D41A5">
        <w:rPr>
          <w:rStyle w:val="StyleUnderline"/>
          <w:rFonts w:asciiTheme="majorHAnsi" w:hAnsiTheme="majorHAnsi" w:cstheme="majorHAnsi"/>
        </w:rPr>
        <w:t>payloads</w:t>
      </w:r>
      <w:r w:rsidRPr="009D41A5">
        <w:rPr>
          <w:rFonts w:asciiTheme="majorHAnsi" w:hAnsiTheme="majorHAnsi" w:cstheme="majorHAnsi"/>
          <w:sz w:val="16"/>
        </w:rPr>
        <w:t xml:space="preserve">, and a nuclear-powered unmanned underwater vehicle that will reportedly carry a nuclear weapon. Unlike China that has hedged on the ultimate payload of its platforms, </w:t>
      </w:r>
      <w:r w:rsidRPr="009D41A5">
        <w:rPr>
          <w:rStyle w:val="StyleUnderline"/>
          <w:rFonts w:asciiTheme="majorHAnsi" w:hAnsiTheme="majorHAnsi" w:cstheme="majorHAnsi"/>
          <w:highlight w:val="cyan"/>
        </w:rPr>
        <w:t>Russia has been</w:t>
      </w:r>
      <w:r w:rsidRPr="009D41A5">
        <w:rPr>
          <w:rFonts w:asciiTheme="majorHAnsi" w:hAnsiTheme="majorHAnsi" w:cstheme="majorHAnsi"/>
          <w:sz w:val="16"/>
        </w:rPr>
        <w:t xml:space="preserve"> much more </w:t>
      </w:r>
      <w:r w:rsidRPr="009D41A5">
        <w:rPr>
          <w:rStyle w:val="StyleUnderline"/>
          <w:rFonts w:asciiTheme="majorHAnsi" w:hAnsiTheme="majorHAnsi" w:cstheme="majorHAnsi"/>
          <w:highlight w:val="cyan"/>
        </w:rPr>
        <w:t>explicit about its intention to use these systems for nuclear weapons</w:t>
      </w:r>
      <w:r w:rsidRPr="009D41A5">
        <w:rPr>
          <w:rFonts w:asciiTheme="majorHAnsi" w:hAnsiTheme="majorHAnsi" w:cstheme="majorHAnsi"/>
          <w:sz w:val="16"/>
          <w:highlight w:val="cyan"/>
        </w:rPr>
        <w:t>.</w:t>
      </w:r>
      <w:r w:rsidRPr="009D41A5">
        <w:rPr>
          <w:rFonts w:asciiTheme="majorHAnsi" w:hAnsiTheme="majorHAnsi" w:cstheme="majorHAnsi"/>
          <w:sz w:val="16"/>
        </w:rPr>
        <w:t xml:space="preserve"> Such </w:t>
      </w:r>
      <w:r w:rsidRPr="009D41A5">
        <w:rPr>
          <w:rStyle w:val="StyleUnderline"/>
          <w:rFonts w:asciiTheme="majorHAnsi" w:hAnsiTheme="majorHAnsi" w:cstheme="majorHAnsi"/>
        </w:rPr>
        <w:t>Chinese and Russian advances</w:t>
      </w:r>
      <w:r w:rsidRPr="009D41A5">
        <w:rPr>
          <w:rFonts w:asciiTheme="majorHAnsi" w:hAnsiTheme="majorHAnsi" w:cstheme="majorHAnsi"/>
          <w:sz w:val="16"/>
        </w:rPr>
        <w:t xml:space="preserve"> have </w:t>
      </w:r>
      <w:r w:rsidRPr="009D41A5">
        <w:rPr>
          <w:rStyle w:val="StyleUnderline"/>
          <w:rFonts w:asciiTheme="majorHAnsi" w:hAnsiTheme="majorHAnsi" w:cstheme="majorHAnsi"/>
        </w:rPr>
        <w:t>overturned</w:t>
      </w:r>
      <w:r w:rsidRPr="009D41A5">
        <w:rPr>
          <w:rFonts w:asciiTheme="majorHAnsi" w:hAnsiTheme="majorHAnsi" w:cstheme="majorHAnsi"/>
          <w:sz w:val="16"/>
        </w:rPr>
        <w:t xml:space="preserve"> the </w:t>
      </w:r>
      <w:r w:rsidRPr="009D41A5">
        <w:rPr>
          <w:rStyle w:val="StyleUnderline"/>
          <w:rFonts w:asciiTheme="majorHAnsi" w:hAnsiTheme="majorHAnsi" w:cstheme="majorHAnsi"/>
        </w:rPr>
        <w:t>traditional view</w:t>
      </w:r>
      <w:r w:rsidRPr="009D41A5">
        <w:rPr>
          <w:rFonts w:asciiTheme="majorHAnsi" w:hAnsiTheme="majorHAnsi" w:cstheme="majorHAnsi"/>
          <w:sz w:val="16"/>
        </w:rPr>
        <w:t xml:space="preserve"> that </w:t>
      </w:r>
      <w:r w:rsidRPr="009D41A5">
        <w:rPr>
          <w:rStyle w:val="StyleUnderline"/>
          <w:rFonts w:asciiTheme="majorHAnsi" w:hAnsiTheme="majorHAnsi" w:cstheme="majorHAnsi"/>
        </w:rPr>
        <w:t>these</w:t>
      </w:r>
      <w:r w:rsidRPr="009D41A5">
        <w:rPr>
          <w:rFonts w:asciiTheme="majorHAnsi" w:hAnsiTheme="majorHAnsi" w:cstheme="majorHAnsi"/>
          <w:sz w:val="16"/>
        </w:rPr>
        <w:t xml:space="preserve"> two </w:t>
      </w:r>
      <w:r w:rsidRPr="009D41A5">
        <w:rPr>
          <w:rStyle w:val="StyleUnderline"/>
          <w:rFonts w:asciiTheme="majorHAnsi" w:hAnsiTheme="majorHAnsi" w:cstheme="majorHAnsi"/>
        </w:rPr>
        <w:t>countries are simply responding to the US</w:t>
      </w:r>
      <w:r w:rsidRPr="009D41A5">
        <w:rPr>
          <w:rFonts w:asciiTheme="majorHAnsi" w:hAnsiTheme="majorHAnsi" w:cstheme="majorHAnsi"/>
          <w:sz w:val="16"/>
        </w:rPr>
        <w:t xml:space="preserve">. As revealed by the 2018 US Nuclear Posture Review and the growing interest in low-yield submarine-launched ballistic missiles (SLBMs) and cruise missiles (SLCMs), the US is increasingly reacting to China and Russia. China’s </w:t>
      </w:r>
      <w:r w:rsidRPr="009D41A5">
        <w:rPr>
          <w:rStyle w:val="StyleUnderline"/>
          <w:rFonts w:asciiTheme="majorHAnsi" w:hAnsiTheme="majorHAnsi" w:cstheme="majorHAnsi"/>
        </w:rPr>
        <w:t>hedging</w:t>
      </w:r>
      <w:r w:rsidRPr="009D41A5">
        <w:rPr>
          <w:rFonts w:asciiTheme="majorHAnsi" w:hAnsiTheme="majorHAnsi" w:cstheme="majorHAnsi"/>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9D41A5">
        <w:rPr>
          <w:rStyle w:val="StyleUnderline"/>
          <w:rFonts w:asciiTheme="majorHAnsi" w:hAnsiTheme="majorHAnsi" w:cstheme="majorHAnsi"/>
        </w:rPr>
        <w:t>are driving US strategic evolution</w:t>
      </w:r>
      <w:r w:rsidRPr="009D41A5">
        <w:rPr>
          <w:rFonts w:asciiTheme="majorHAnsi" w:hAnsiTheme="majorHAnsi" w:cstheme="majorHAnsi"/>
          <w:sz w:val="16"/>
        </w:rPr>
        <w:t xml:space="preserve">. Arms control mechanisms need to be revitalized In light of these developments and threat perceptions, unmanned weapons platforms controlled by </w:t>
      </w:r>
      <w:r w:rsidRPr="009D41A5">
        <w:rPr>
          <w:rStyle w:val="StyleUnderline"/>
          <w:rFonts w:asciiTheme="majorHAnsi" w:hAnsiTheme="majorHAnsi" w:cstheme="majorHAnsi"/>
          <w:highlight w:val="cyan"/>
        </w:rPr>
        <w:t>AI</w:t>
      </w:r>
      <w:r w:rsidRPr="009D41A5">
        <w:rPr>
          <w:rFonts w:asciiTheme="majorHAnsi" w:hAnsiTheme="majorHAnsi" w:cstheme="majorHAnsi"/>
          <w:sz w:val="16"/>
        </w:rPr>
        <w:t xml:space="preserve"> systems could </w:t>
      </w:r>
      <w:r w:rsidRPr="009D41A5">
        <w:rPr>
          <w:rStyle w:val="StyleUnderline"/>
          <w:rFonts w:asciiTheme="majorHAnsi" w:hAnsiTheme="majorHAnsi" w:cstheme="majorHAnsi"/>
          <w:highlight w:val="cyan"/>
        </w:rPr>
        <w:t>increase</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risk of nuclear escalation</w:t>
      </w:r>
      <w:r w:rsidRPr="009D41A5">
        <w:rPr>
          <w:rFonts w:asciiTheme="majorHAnsi" w:hAnsiTheme="majorHAnsi" w:cstheme="majorHAnsi"/>
          <w:sz w:val="16"/>
        </w:rPr>
        <w:t xml:space="preserve">, in particular </w:t>
      </w:r>
      <w:r w:rsidRPr="009D41A5">
        <w:rPr>
          <w:rStyle w:val="StyleUnderline"/>
          <w:rFonts w:asciiTheme="majorHAnsi" w:hAnsiTheme="majorHAnsi" w:cstheme="majorHAnsi"/>
          <w:highlight w:val="cyan"/>
        </w:rPr>
        <w:t>through</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unintentional or intentional collision of unmanned vehicles</w:t>
      </w:r>
      <w:r w:rsidRPr="009D41A5">
        <w:rPr>
          <w:rFonts w:asciiTheme="majorHAnsi" w:hAnsiTheme="majorHAnsi" w:cstheme="majorHAnsi"/>
          <w:sz w:val="16"/>
        </w:rPr>
        <w:t xml:space="preserve">. Despite these emerging challenges, current </w:t>
      </w:r>
      <w:r w:rsidRPr="009D41A5">
        <w:rPr>
          <w:rStyle w:val="StyleUnderline"/>
          <w:rFonts w:asciiTheme="majorHAnsi" w:hAnsiTheme="majorHAnsi" w:cstheme="majorHAnsi"/>
        </w:rPr>
        <w:t>arms control</w:t>
      </w:r>
      <w:r w:rsidRPr="009D41A5">
        <w:rPr>
          <w:rFonts w:asciiTheme="majorHAnsi" w:hAnsiTheme="majorHAnsi" w:cstheme="majorHAnsi"/>
          <w:sz w:val="16"/>
        </w:rPr>
        <w:t xml:space="preserve"> mechanisms </w:t>
      </w:r>
      <w:r w:rsidRPr="009D41A5">
        <w:rPr>
          <w:rStyle w:val="StyleUnderline"/>
          <w:rFonts w:asciiTheme="majorHAnsi" w:hAnsiTheme="majorHAnsi" w:cstheme="majorHAnsi"/>
        </w:rPr>
        <w:t>remain mired in</w:t>
      </w:r>
      <w:r w:rsidRPr="009D41A5">
        <w:rPr>
          <w:rFonts w:asciiTheme="majorHAnsi" w:hAnsiTheme="majorHAnsi" w:cstheme="majorHAnsi"/>
          <w:sz w:val="16"/>
        </w:rPr>
        <w:t xml:space="preserve"> decades of historical </w:t>
      </w:r>
      <w:r w:rsidRPr="009D41A5">
        <w:rPr>
          <w:rStyle w:val="StyleUnderline"/>
          <w:rFonts w:asciiTheme="majorHAnsi" w:hAnsiTheme="majorHAnsi" w:cstheme="majorHAnsi"/>
        </w:rPr>
        <w:t>grievances</w:t>
      </w:r>
      <w:r w:rsidRPr="009D41A5">
        <w:rPr>
          <w:rFonts w:asciiTheme="majorHAnsi" w:hAnsiTheme="majorHAnsi" w:cstheme="majorHAnsi"/>
          <w:sz w:val="16"/>
        </w:rPr>
        <w:t xml:space="preserve">. Both the </w:t>
      </w:r>
      <w:r w:rsidRPr="009D41A5">
        <w:rPr>
          <w:rStyle w:val="StyleUnderline"/>
          <w:rFonts w:asciiTheme="majorHAnsi" w:hAnsiTheme="majorHAnsi" w:cstheme="majorHAnsi"/>
        </w:rPr>
        <w:t>multilateral</w:t>
      </w:r>
      <w:r w:rsidRPr="009D41A5">
        <w:rPr>
          <w:rFonts w:asciiTheme="majorHAnsi" w:hAnsiTheme="majorHAnsi" w:cstheme="majorHAnsi"/>
          <w:sz w:val="16"/>
        </w:rPr>
        <w:t xml:space="preserve"> Non-Proliferation of Nuclear Weapons (NPT) Review Conference and the largely stalled bilateral China-US and Russia-US strategic </w:t>
      </w:r>
      <w:r w:rsidRPr="009D41A5">
        <w:rPr>
          <w:rStyle w:val="StyleUnderline"/>
          <w:rFonts w:asciiTheme="majorHAnsi" w:hAnsiTheme="majorHAnsi" w:cstheme="majorHAnsi"/>
        </w:rPr>
        <w:t>dialogues are plagued with ossified definitions</w:t>
      </w:r>
      <w:r w:rsidRPr="009D41A5">
        <w:rPr>
          <w:rFonts w:asciiTheme="majorHAnsi" w:hAnsiTheme="majorHAnsi" w:cstheme="majorHAnsi"/>
          <w:sz w:val="16"/>
        </w:rPr>
        <w:t xml:space="preserve"> of weapons platforms and nuclear deterrence.</w:t>
      </w:r>
    </w:p>
    <w:p w14:paraId="684C2C44" w14:textId="77777777" w:rsidR="009D41A5" w:rsidRPr="009D41A5" w:rsidRDefault="009D41A5" w:rsidP="009D41A5">
      <w:pPr>
        <w:rPr>
          <w:rFonts w:asciiTheme="majorHAnsi" w:hAnsiTheme="majorHAnsi" w:cstheme="majorHAnsi"/>
        </w:rPr>
      </w:pPr>
    </w:p>
    <w:p w14:paraId="4D4B2C9B" w14:textId="77777777" w:rsidR="009D41A5" w:rsidRPr="009D41A5" w:rsidRDefault="009D41A5" w:rsidP="009D41A5">
      <w:pPr>
        <w:rPr>
          <w:rStyle w:val="StyleUnderline"/>
          <w:rFonts w:asciiTheme="majorHAnsi" w:hAnsiTheme="majorHAnsi" w:cstheme="majorHAnsi"/>
        </w:rPr>
      </w:pPr>
    </w:p>
    <w:p w14:paraId="57FB1278" w14:textId="77777777" w:rsidR="009D41A5" w:rsidRPr="009D41A5" w:rsidRDefault="009D41A5" w:rsidP="009D41A5">
      <w:pPr>
        <w:rPr>
          <w:rFonts w:asciiTheme="majorHAnsi" w:hAnsiTheme="majorHAnsi" w:cstheme="majorHAnsi"/>
          <w:sz w:val="16"/>
        </w:rPr>
      </w:pPr>
    </w:p>
    <w:p w14:paraId="2FB08DFA" w14:textId="77777777" w:rsidR="009D41A5" w:rsidRPr="009D41A5" w:rsidRDefault="009D41A5" w:rsidP="009D41A5">
      <w:pPr>
        <w:rPr>
          <w:rFonts w:asciiTheme="majorHAnsi" w:hAnsiTheme="majorHAnsi" w:cstheme="majorHAnsi"/>
        </w:rPr>
      </w:pPr>
    </w:p>
    <w:p w14:paraId="23436F70"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 xml:space="preserve">Unipolarity is </w:t>
      </w:r>
      <w:r w:rsidRPr="009D41A5">
        <w:rPr>
          <w:rFonts w:asciiTheme="majorHAnsi" w:hAnsiTheme="majorHAnsi" w:cstheme="majorHAnsi"/>
          <w:u w:val="single"/>
        </w:rPr>
        <w:t>sustainable</w:t>
      </w:r>
      <w:r w:rsidRPr="009D41A5">
        <w:rPr>
          <w:rFonts w:asciiTheme="majorHAnsi" w:hAnsiTheme="majorHAnsi" w:cstheme="majorHAnsi"/>
        </w:rPr>
        <w:t xml:space="preserve"> and creates a </w:t>
      </w:r>
      <w:r w:rsidRPr="009D41A5">
        <w:rPr>
          <w:rFonts w:asciiTheme="majorHAnsi" w:hAnsiTheme="majorHAnsi" w:cstheme="majorHAnsi"/>
          <w:u w:val="single"/>
        </w:rPr>
        <w:t>structural disincentive</w:t>
      </w:r>
      <w:r w:rsidRPr="009D41A5">
        <w:rPr>
          <w:rFonts w:asciiTheme="majorHAnsi" w:hAnsiTheme="majorHAnsi" w:cstheme="majorHAnsi"/>
        </w:rPr>
        <w:t xml:space="preserve"> for great power war and escalation – power vacuums cause </w:t>
      </w:r>
      <w:r w:rsidRPr="009D41A5">
        <w:rPr>
          <w:rFonts w:asciiTheme="majorHAnsi" w:hAnsiTheme="majorHAnsi" w:cstheme="majorHAnsi"/>
          <w:u w:val="single"/>
        </w:rPr>
        <w:t>cascade prolif</w:t>
      </w:r>
      <w:r w:rsidRPr="009D41A5">
        <w:rPr>
          <w:rFonts w:asciiTheme="majorHAnsi" w:hAnsiTheme="majorHAnsi" w:cstheme="majorHAnsi"/>
        </w:rPr>
        <w:t xml:space="preserve"> and </w:t>
      </w:r>
      <w:r w:rsidRPr="009D41A5">
        <w:rPr>
          <w:rFonts w:asciiTheme="majorHAnsi" w:hAnsiTheme="majorHAnsi" w:cstheme="majorHAnsi"/>
          <w:u w:val="single"/>
        </w:rPr>
        <w:t>extinction</w:t>
      </w:r>
    </w:p>
    <w:p w14:paraId="6D16D754"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 xml:space="preserve">Hal </w:t>
      </w:r>
      <w:r w:rsidRPr="009D41A5">
        <w:rPr>
          <w:rFonts w:asciiTheme="majorHAnsi" w:hAnsiTheme="majorHAnsi" w:cstheme="majorHAnsi"/>
          <w:b/>
        </w:rPr>
        <w:t>Brands 15</w:t>
      </w:r>
      <w:r w:rsidRPr="009D41A5">
        <w:rPr>
          <w:rFonts w:asciiTheme="majorHAnsi" w:hAnsiTheme="majorHAnsi" w:cstheme="majorHAnsi"/>
        </w:rPr>
        <w:t>. On the faculty at the Sanford School of Public Policy at Duke University The Elliott School of International Affairs The Washington Quarterly Summer 2015 38:2 pp. 7–28</w:t>
      </w:r>
    </w:p>
    <w:p w14:paraId="204FA1D6" w14:textId="77777777" w:rsidR="009D41A5" w:rsidRPr="009D41A5" w:rsidRDefault="009D41A5" w:rsidP="009D41A5">
      <w:pPr>
        <w:rPr>
          <w:rFonts w:asciiTheme="majorHAnsi" w:hAnsiTheme="majorHAnsi" w:cstheme="majorHAnsi"/>
          <w:sz w:val="14"/>
        </w:rPr>
      </w:pPr>
      <w:r w:rsidRPr="009D41A5">
        <w:rPr>
          <w:rFonts w:asciiTheme="majorHAnsi" w:hAnsiTheme="majorHAnsi" w:cstheme="majorHAnsi"/>
          <w:sz w:val="14"/>
        </w:rPr>
        <w:t xml:space="preserve">The fundamental reason is that </w:t>
      </w:r>
      <w:r w:rsidRPr="009D41A5">
        <w:rPr>
          <w:rStyle w:val="StyleUnderline"/>
          <w:rFonts w:asciiTheme="majorHAnsi" w:hAnsiTheme="majorHAnsi" w:cstheme="majorHAnsi"/>
        </w:rPr>
        <w:t xml:space="preserve">both U.S. </w:t>
      </w:r>
      <w:r w:rsidRPr="009D41A5">
        <w:rPr>
          <w:rStyle w:val="StyleUnderline"/>
          <w:rFonts w:asciiTheme="majorHAnsi" w:hAnsiTheme="majorHAnsi" w:cstheme="majorHAnsi"/>
          <w:highlight w:val="green"/>
        </w:rPr>
        <w:t xml:space="preserve">influence and international stability are </w:t>
      </w:r>
      <w:r w:rsidRPr="009D41A5">
        <w:rPr>
          <w:rStyle w:val="Emphasis"/>
          <w:rFonts w:asciiTheme="majorHAnsi" w:hAnsiTheme="majorHAnsi" w:cstheme="majorHAnsi"/>
          <w:highlight w:val="green"/>
        </w:rPr>
        <w:t>thoroughly interwoven with a robust U.S. forward presence</w:t>
      </w:r>
      <w:r w:rsidRPr="009D41A5">
        <w:rPr>
          <w:rStyle w:val="Emphasis"/>
          <w:rFonts w:asciiTheme="majorHAnsi" w:hAnsiTheme="majorHAnsi" w:cstheme="majorHAnsi"/>
        </w:rPr>
        <w:t>.</w:t>
      </w:r>
      <w:r w:rsidRPr="009D41A5">
        <w:rPr>
          <w:rFonts w:asciiTheme="majorHAnsi" w:hAnsiTheme="majorHAnsi" w:cstheme="majorHAnsi"/>
          <w:sz w:val="14"/>
        </w:rPr>
        <w:t xml:space="preserve"> Regarding influence, </w:t>
      </w:r>
      <w:r w:rsidRPr="009D41A5">
        <w:rPr>
          <w:rStyle w:val="StyleUnderline"/>
          <w:rFonts w:asciiTheme="majorHAnsi" w:hAnsiTheme="majorHAnsi" w:cstheme="majorHAnsi"/>
        </w:rPr>
        <w:t>the protection that Washington has afforded its allies has equally afforded the United States great sway over those allies’ policies</w:t>
      </w:r>
      <w:r w:rsidRPr="009D41A5">
        <w:rPr>
          <w:rFonts w:asciiTheme="majorHAnsi" w:hAnsiTheme="majorHAnsi" w:cstheme="majorHAnsi"/>
          <w:sz w:val="14"/>
        </w:rPr>
        <w:t xml:space="preserve">.43 </w:t>
      </w:r>
      <w:r w:rsidRPr="009D41A5">
        <w:rPr>
          <w:rStyle w:val="StyleUnderline"/>
          <w:rFonts w:asciiTheme="majorHAnsi" w:hAnsiTheme="majorHAnsi" w:cstheme="majorHAnsi"/>
        </w:rPr>
        <w:t xml:space="preserve">During </w:t>
      </w:r>
      <w:r w:rsidRPr="009D41A5">
        <w:rPr>
          <w:rStyle w:val="StyleUnderline"/>
          <w:rFonts w:asciiTheme="majorHAnsi" w:hAnsiTheme="majorHAnsi" w:cstheme="majorHAnsi"/>
        </w:rPr>
        <w:lastRenderedPageBreak/>
        <w:t>the Cold War and after</w:t>
      </w:r>
      <w:r w:rsidRPr="009D41A5">
        <w:rPr>
          <w:rFonts w:asciiTheme="majorHAnsi" w:hAnsiTheme="majorHAnsi" w:cstheme="majorHAnsi"/>
          <w:sz w:val="14"/>
        </w:rPr>
        <w:t xml:space="preserve">, for instance, </w:t>
      </w:r>
      <w:r w:rsidRPr="009D41A5">
        <w:rPr>
          <w:rStyle w:val="StyleUnderline"/>
          <w:rFonts w:asciiTheme="majorHAnsi" w:hAnsiTheme="majorHAnsi" w:cstheme="majorHAnsi"/>
        </w:rPr>
        <w:t>the</w:t>
      </w:r>
      <w:r w:rsidRPr="009D41A5">
        <w:rPr>
          <w:rFonts w:asciiTheme="majorHAnsi" w:hAnsiTheme="majorHAnsi" w:cstheme="majorHAnsi"/>
          <w:sz w:val="14"/>
        </w:rPr>
        <w:t xml:space="preserve"> </w:t>
      </w:r>
      <w:r w:rsidRPr="009D41A5">
        <w:rPr>
          <w:rStyle w:val="Emphasis"/>
          <w:rFonts w:asciiTheme="majorHAnsi" w:hAnsiTheme="majorHAnsi" w:cstheme="majorHAnsi"/>
        </w:rPr>
        <w:t>U</w:t>
      </w:r>
      <w:r w:rsidRPr="009D41A5">
        <w:rPr>
          <w:rFonts w:asciiTheme="majorHAnsi" w:hAnsiTheme="majorHAnsi" w:cstheme="majorHAnsi"/>
          <w:sz w:val="14"/>
        </w:rPr>
        <w:t xml:space="preserve">nited </w:t>
      </w:r>
      <w:r w:rsidRPr="009D41A5">
        <w:rPr>
          <w:rStyle w:val="Emphasis"/>
          <w:rFonts w:asciiTheme="majorHAnsi" w:hAnsiTheme="majorHAnsi" w:cstheme="majorHAnsi"/>
        </w:rPr>
        <w:t>S</w:t>
      </w:r>
      <w:r w:rsidRPr="009D41A5">
        <w:rPr>
          <w:rFonts w:asciiTheme="majorHAnsi" w:hAnsiTheme="majorHAnsi" w:cstheme="majorHAnsi"/>
          <w:sz w:val="14"/>
        </w:rPr>
        <w:t xml:space="preserve">tates </w:t>
      </w:r>
      <w:r w:rsidRPr="009D41A5">
        <w:rPr>
          <w:rStyle w:val="StyleUnderline"/>
          <w:rFonts w:asciiTheme="majorHAnsi" w:hAnsiTheme="majorHAnsi" w:cstheme="majorHAnsi"/>
        </w:rPr>
        <w:t xml:space="preserve">has used the influence provided by its security posture to veto allies’ </w:t>
      </w:r>
      <w:r w:rsidRPr="009D41A5">
        <w:rPr>
          <w:rStyle w:val="Emphasis"/>
          <w:rFonts w:asciiTheme="majorHAnsi" w:hAnsiTheme="majorHAnsi" w:cstheme="majorHAnsi"/>
        </w:rPr>
        <w:t>pursuit of nuclear weapons</w:t>
      </w:r>
      <w:r w:rsidRPr="009D41A5">
        <w:rPr>
          <w:rFonts w:asciiTheme="majorHAnsi" w:hAnsiTheme="majorHAnsi" w:cstheme="majorHAnsi"/>
          <w:sz w:val="14"/>
        </w:rPr>
        <w:t xml:space="preserve">, </w:t>
      </w:r>
      <w:r w:rsidRPr="009D41A5">
        <w:rPr>
          <w:rStyle w:val="StyleUnderline"/>
          <w:rFonts w:asciiTheme="majorHAnsi" w:hAnsiTheme="majorHAnsi" w:cstheme="majorHAnsi"/>
        </w:rPr>
        <w:t xml:space="preserve">to obtain more advantageous </w:t>
      </w:r>
      <w:r w:rsidRPr="009D41A5">
        <w:rPr>
          <w:rStyle w:val="Emphasis"/>
          <w:rFonts w:asciiTheme="majorHAnsi" w:hAnsiTheme="majorHAnsi" w:cstheme="majorHAnsi"/>
        </w:rPr>
        <w:t>terms in financial and trade agreements</w:t>
      </w:r>
      <w:r w:rsidRPr="009D41A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9D41A5">
        <w:rPr>
          <w:rStyle w:val="Emphasis"/>
          <w:rFonts w:asciiTheme="majorHAnsi" w:hAnsiTheme="majorHAnsi" w:cstheme="majorHAnsi"/>
        </w:rPr>
        <w:t xml:space="preserve">One can tell a similar story about </w:t>
      </w:r>
      <w:r w:rsidRPr="009D41A5">
        <w:rPr>
          <w:rStyle w:val="Emphasis"/>
          <w:rFonts w:asciiTheme="majorHAnsi" w:hAnsiTheme="majorHAnsi" w:cstheme="majorHAnsi"/>
          <w:highlight w:val="green"/>
        </w:rPr>
        <w:t>the</w:t>
      </w:r>
      <w:r w:rsidRPr="009D41A5">
        <w:rPr>
          <w:rStyle w:val="Emphasis"/>
          <w:rFonts w:asciiTheme="majorHAnsi" w:hAnsiTheme="majorHAnsi" w:cstheme="majorHAnsi"/>
        </w:rPr>
        <w:t xml:space="preserve"> relative </w:t>
      </w:r>
      <w:r w:rsidRPr="009D41A5">
        <w:rPr>
          <w:rStyle w:val="Emphasis"/>
          <w:rFonts w:asciiTheme="majorHAnsi" w:hAnsiTheme="majorHAnsi" w:cstheme="majorHAnsi"/>
          <w:highlight w:val="green"/>
        </w:rPr>
        <w:t>stability of the post-war order</w:t>
      </w:r>
      <w:r w:rsidRPr="009D41A5">
        <w:rPr>
          <w:rFonts w:asciiTheme="majorHAnsi" w:hAnsiTheme="majorHAnsi" w:cstheme="majorHAnsi"/>
          <w:sz w:val="14"/>
        </w:rPr>
        <w:t>. As even some leading offshore balancers have acknowledged</w:t>
      </w:r>
      <w:r w:rsidRPr="009D41A5">
        <w:rPr>
          <w:rStyle w:val="StyleUnderline"/>
          <w:rFonts w:asciiTheme="majorHAnsi" w:hAnsiTheme="majorHAnsi" w:cstheme="majorHAnsi"/>
        </w:rPr>
        <w:t xml:space="preserve">, the </w:t>
      </w:r>
      <w:r w:rsidRPr="009D41A5">
        <w:rPr>
          <w:rStyle w:val="StyleUnderline"/>
          <w:rFonts w:asciiTheme="majorHAnsi" w:hAnsiTheme="majorHAnsi" w:cstheme="majorHAnsi"/>
          <w:highlight w:val="green"/>
        </w:rPr>
        <w:t>lack of</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green"/>
        </w:rPr>
        <w:t>conflict</w:t>
      </w:r>
      <w:r w:rsidRPr="009D41A5">
        <w:rPr>
          <w:rStyle w:val="StyleUnderline"/>
          <w:rFonts w:asciiTheme="majorHAnsi" w:hAnsiTheme="majorHAnsi" w:cstheme="majorHAnsi"/>
        </w:rPr>
        <w:t xml:space="preserve"> in regions like Europe in recent decades </w:t>
      </w:r>
      <w:r w:rsidRPr="009D41A5">
        <w:rPr>
          <w:rStyle w:val="Emphasis"/>
          <w:rFonts w:asciiTheme="majorHAnsi" w:hAnsiTheme="majorHAnsi" w:cstheme="majorHAnsi"/>
          <w:highlight w:val="green"/>
        </w:rPr>
        <w:t>is not something that has occurred naturally</w:t>
      </w:r>
      <w:r w:rsidRPr="009D41A5">
        <w:rPr>
          <w:rFonts w:asciiTheme="majorHAnsi" w:hAnsiTheme="majorHAnsi" w:cstheme="majorHAnsi"/>
          <w:sz w:val="14"/>
        </w:rPr>
        <w:t xml:space="preserve">. </w:t>
      </w:r>
      <w:r w:rsidRPr="009D41A5">
        <w:rPr>
          <w:rStyle w:val="StyleUnderline"/>
          <w:rFonts w:asciiTheme="majorHAnsi" w:hAnsiTheme="majorHAnsi" w:cstheme="majorHAnsi"/>
          <w:highlight w:val="green"/>
        </w:rPr>
        <w:t xml:space="preserve">It has occurred </w:t>
      </w:r>
      <w:r w:rsidRPr="009D41A5">
        <w:rPr>
          <w:rStyle w:val="Emphasis"/>
          <w:rFonts w:asciiTheme="majorHAnsi" w:hAnsiTheme="majorHAnsi" w:cstheme="majorHAnsi"/>
          <w:highlight w:val="green"/>
        </w:rPr>
        <w:t>because the “American pacifier” has suppressed</w:t>
      </w:r>
      <w:r w:rsidRPr="009D41A5">
        <w:rPr>
          <w:rStyle w:val="Emphasis"/>
          <w:rFonts w:asciiTheme="majorHAnsi" w:hAnsiTheme="majorHAnsi" w:cstheme="majorHAnsi"/>
        </w:rPr>
        <w:t xml:space="preserve"> precisely the </w:t>
      </w:r>
      <w:r w:rsidRPr="009D41A5">
        <w:rPr>
          <w:rStyle w:val="Emphasis"/>
          <w:rFonts w:asciiTheme="majorHAnsi" w:hAnsiTheme="majorHAnsi" w:cstheme="majorHAnsi"/>
          <w:highlight w:val="green"/>
        </w:rPr>
        <w:t>dynamics that previously fostered geopolitical turmoil</w:t>
      </w:r>
      <w:r w:rsidRPr="009D41A5">
        <w:rPr>
          <w:rFonts w:asciiTheme="majorHAnsi" w:hAnsiTheme="majorHAnsi" w:cstheme="majorHAnsi"/>
          <w:sz w:val="14"/>
          <w:highlight w:val="green"/>
        </w:rPr>
        <w:t xml:space="preserve">. </w:t>
      </w:r>
      <w:r w:rsidRPr="009D41A5">
        <w:rPr>
          <w:rStyle w:val="StyleUnderline"/>
          <w:rFonts w:asciiTheme="majorHAnsi" w:hAnsiTheme="majorHAnsi" w:cstheme="majorHAnsi"/>
          <w:highlight w:val="green"/>
        </w:rPr>
        <w:t xml:space="preserve">That pacifier has </w:t>
      </w:r>
      <w:r w:rsidRPr="009D41A5">
        <w:rPr>
          <w:rStyle w:val="Emphasis"/>
          <w:rFonts w:asciiTheme="majorHAnsi" w:hAnsiTheme="majorHAnsi" w:cstheme="majorHAnsi"/>
          <w:highlight w:val="green"/>
        </w:rPr>
        <w:t>limited arms races and security competitions</w:t>
      </w:r>
      <w:r w:rsidRPr="009D41A5">
        <w:rPr>
          <w:rStyle w:val="Emphasis"/>
          <w:rFonts w:asciiTheme="majorHAnsi" w:hAnsiTheme="majorHAnsi" w:cstheme="majorHAnsi"/>
        </w:rPr>
        <w:t xml:space="preserve"> by providing the protection that allows other countries to under-build their militaries</w:t>
      </w:r>
      <w:r w:rsidRPr="009D41A5">
        <w:rPr>
          <w:rStyle w:val="StyleUnderline"/>
          <w:rFonts w:asciiTheme="majorHAnsi" w:hAnsiTheme="majorHAnsi" w:cstheme="majorHAnsi"/>
        </w:rPr>
        <w:t xml:space="preserve">. It has soothed historical rivalries by affording a climate of security in which powerful countries like Germany and Japan could be revived economically and </w:t>
      </w:r>
      <w:r w:rsidRPr="009D41A5">
        <w:rPr>
          <w:rStyle w:val="Emphasis"/>
          <w:rFonts w:asciiTheme="majorHAnsi" w:hAnsiTheme="majorHAnsi" w:cstheme="majorHAnsi"/>
        </w:rPr>
        <w:t>reintegrated into</w:t>
      </w:r>
      <w:r w:rsidRPr="009D41A5">
        <w:rPr>
          <w:rStyle w:val="StyleUnderline"/>
          <w:rFonts w:asciiTheme="majorHAnsi" w:hAnsiTheme="majorHAnsi" w:cstheme="majorHAnsi"/>
        </w:rPr>
        <w:t xml:space="preserve"> thriving and fairly cooperative </w:t>
      </w:r>
      <w:r w:rsidRPr="009D41A5">
        <w:rPr>
          <w:rStyle w:val="Emphasis"/>
          <w:rFonts w:asciiTheme="majorHAnsi" w:hAnsiTheme="majorHAnsi" w:cstheme="majorHAnsi"/>
        </w:rPr>
        <w:t>regional orders</w:t>
      </w:r>
      <w:r w:rsidRPr="009D41A5">
        <w:rPr>
          <w:rStyle w:val="StyleUnderline"/>
          <w:rFonts w:asciiTheme="majorHAnsi" w:hAnsiTheme="majorHAnsi" w:cstheme="majorHAnsi"/>
        </w:rPr>
        <w:t>.</w:t>
      </w:r>
      <w:r w:rsidRPr="009D41A5">
        <w:rPr>
          <w:rFonts w:asciiTheme="majorHAnsi" w:hAnsiTheme="majorHAnsi" w:cstheme="majorHAnsi"/>
          <w:sz w:val="14"/>
        </w:rPr>
        <w:t xml:space="preserve"> </w:t>
      </w:r>
      <w:r w:rsidRPr="009D41A5">
        <w:rPr>
          <w:rStyle w:val="StyleUnderline"/>
          <w:rFonts w:asciiTheme="majorHAnsi" w:hAnsiTheme="majorHAnsi" w:cstheme="majorHAnsi"/>
        </w:rPr>
        <w:t xml:space="preserve">It has </w:t>
      </w:r>
      <w:r w:rsidRPr="009D41A5">
        <w:rPr>
          <w:rStyle w:val="StyleUnderline"/>
          <w:rFonts w:asciiTheme="majorHAnsi" w:hAnsiTheme="majorHAnsi" w:cstheme="majorHAnsi"/>
          <w:highlight w:val="green"/>
        </w:rPr>
        <w:t xml:space="preserve">induced caution in the behavior of </w:t>
      </w:r>
      <w:r w:rsidRPr="009D41A5">
        <w:rPr>
          <w:rStyle w:val="Emphasis"/>
          <w:rFonts w:asciiTheme="majorHAnsi" w:hAnsiTheme="majorHAnsi" w:cstheme="majorHAnsi"/>
          <w:highlight w:val="green"/>
        </w:rPr>
        <w:t xml:space="preserve">allies and adversaries </w:t>
      </w:r>
      <w:r w:rsidRPr="009D41A5">
        <w:rPr>
          <w:rStyle w:val="Emphasis"/>
          <w:rFonts w:asciiTheme="majorHAnsi" w:hAnsiTheme="majorHAnsi" w:cstheme="majorHAnsi"/>
        </w:rPr>
        <w:t>alike</w:t>
      </w:r>
      <w:r w:rsidRPr="009D41A5">
        <w:rPr>
          <w:rStyle w:val="StyleUnderline"/>
          <w:rFonts w:asciiTheme="majorHAnsi" w:hAnsiTheme="majorHAnsi" w:cstheme="majorHAnsi"/>
        </w:rPr>
        <w:t xml:space="preserve">, </w:t>
      </w:r>
      <w:r w:rsidRPr="009D41A5">
        <w:rPr>
          <w:rStyle w:val="Emphasis"/>
          <w:rFonts w:asciiTheme="majorHAnsi" w:hAnsiTheme="majorHAnsi" w:cstheme="majorHAnsi"/>
          <w:highlight w:val="green"/>
        </w:rPr>
        <w:t xml:space="preserve">deterring aggression and dissuading </w:t>
      </w:r>
      <w:r w:rsidRPr="009D41A5">
        <w:rPr>
          <w:rStyle w:val="Emphasis"/>
          <w:rFonts w:asciiTheme="majorHAnsi" w:hAnsiTheme="majorHAnsi" w:cstheme="majorHAnsi"/>
        </w:rPr>
        <w:t xml:space="preserve">other </w:t>
      </w:r>
      <w:r w:rsidRPr="009D41A5">
        <w:rPr>
          <w:rStyle w:val="Emphasis"/>
          <w:rFonts w:asciiTheme="majorHAnsi" w:hAnsiTheme="majorHAnsi" w:cstheme="majorHAnsi"/>
          <w:highlight w:val="green"/>
        </w:rPr>
        <w:t>destabilizing behavior</w:t>
      </w:r>
      <w:r w:rsidRPr="009D41A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9D41A5">
        <w:rPr>
          <w:rStyle w:val="StyleUnderline"/>
          <w:rFonts w:asciiTheme="majorHAnsi" w:hAnsiTheme="majorHAnsi" w:cstheme="majorHAnsi"/>
        </w:rPr>
        <w:t xml:space="preserve">What would happen </w:t>
      </w:r>
      <w:r w:rsidRPr="009D41A5">
        <w:rPr>
          <w:rStyle w:val="StyleUnderline"/>
          <w:rFonts w:asciiTheme="majorHAnsi" w:hAnsiTheme="majorHAnsi" w:cstheme="majorHAnsi"/>
          <w:highlight w:val="green"/>
        </w:rPr>
        <w:t xml:space="preserve">if Washington backed away </w:t>
      </w:r>
      <w:r w:rsidRPr="009D41A5">
        <w:rPr>
          <w:rStyle w:val="StyleUnderline"/>
          <w:rFonts w:asciiTheme="majorHAnsi" w:hAnsiTheme="majorHAnsi" w:cstheme="majorHAnsi"/>
        </w:rPr>
        <w:t>from this role</w:t>
      </w:r>
      <w:r w:rsidRPr="009D41A5">
        <w:rPr>
          <w:rFonts w:asciiTheme="majorHAnsi" w:hAnsiTheme="majorHAnsi" w:cstheme="majorHAnsi"/>
          <w:sz w:val="16"/>
        </w:rPr>
        <w:t xml:space="preserve">? The most logical answer is that </w:t>
      </w:r>
      <w:r w:rsidRPr="009D41A5">
        <w:rPr>
          <w:rStyle w:val="Emphasis"/>
          <w:rFonts w:asciiTheme="majorHAnsi" w:hAnsiTheme="majorHAnsi" w:cstheme="majorHAnsi"/>
        </w:rPr>
        <w:t xml:space="preserve">both U.S. influence and </w:t>
      </w:r>
      <w:r w:rsidRPr="009D41A5">
        <w:rPr>
          <w:rStyle w:val="Emphasis"/>
          <w:rFonts w:asciiTheme="majorHAnsi" w:hAnsiTheme="majorHAnsi" w:cstheme="majorHAnsi"/>
          <w:highlight w:val="green"/>
        </w:rPr>
        <w:t>global stability would suffer</w:t>
      </w:r>
      <w:r w:rsidRPr="009D41A5">
        <w:rPr>
          <w:rFonts w:asciiTheme="majorHAnsi" w:hAnsiTheme="majorHAnsi" w:cstheme="majorHAnsi"/>
          <w:sz w:val="16"/>
        </w:rPr>
        <w:t xml:space="preserve">. </w:t>
      </w:r>
      <w:r w:rsidRPr="009D41A5">
        <w:rPr>
          <w:rStyle w:val="StyleUnderline"/>
          <w:rFonts w:asciiTheme="majorHAnsi" w:hAnsiTheme="majorHAnsi" w:cstheme="majorHAnsi"/>
        </w:rPr>
        <w:t>With respect to influence,</w:t>
      </w:r>
      <w:r w:rsidRPr="009D41A5">
        <w:rPr>
          <w:rFonts w:asciiTheme="majorHAnsi" w:hAnsiTheme="majorHAnsi" w:cstheme="majorHAnsi"/>
          <w:sz w:val="16"/>
        </w:rPr>
        <w:t xml:space="preserve"> </w:t>
      </w:r>
      <w:r w:rsidRPr="009D41A5">
        <w:rPr>
          <w:rStyle w:val="StyleUnderline"/>
          <w:rFonts w:asciiTheme="majorHAnsi" w:hAnsiTheme="majorHAnsi" w:cstheme="majorHAnsi"/>
        </w:rPr>
        <w:t>the</w:t>
      </w:r>
      <w:r w:rsidRPr="009D41A5">
        <w:rPr>
          <w:rFonts w:asciiTheme="majorHAnsi" w:hAnsiTheme="majorHAnsi" w:cstheme="majorHAnsi"/>
          <w:sz w:val="16"/>
        </w:rPr>
        <w:t xml:space="preserve"> </w:t>
      </w:r>
      <w:r w:rsidRPr="009D41A5">
        <w:rPr>
          <w:rStyle w:val="Emphasis"/>
          <w:rFonts w:asciiTheme="majorHAnsi" w:hAnsiTheme="majorHAnsi" w:cstheme="majorHAnsi"/>
        </w:rPr>
        <w:t>U</w:t>
      </w:r>
      <w:r w:rsidRPr="009D41A5">
        <w:rPr>
          <w:rFonts w:asciiTheme="majorHAnsi" w:hAnsiTheme="majorHAnsi" w:cstheme="majorHAnsi"/>
          <w:sz w:val="16"/>
        </w:rPr>
        <w:t xml:space="preserve">nited </w:t>
      </w:r>
      <w:r w:rsidRPr="009D41A5">
        <w:rPr>
          <w:rStyle w:val="Emphasis"/>
          <w:rFonts w:asciiTheme="majorHAnsi" w:hAnsiTheme="majorHAnsi" w:cstheme="majorHAnsi"/>
        </w:rPr>
        <w:t>S</w:t>
      </w:r>
      <w:r w:rsidRPr="009D41A5">
        <w:rPr>
          <w:rFonts w:asciiTheme="majorHAnsi" w:hAnsiTheme="majorHAnsi" w:cstheme="majorHAnsi"/>
          <w:sz w:val="16"/>
        </w:rPr>
        <w:t xml:space="preserve">tates </w:t>
      </w:r>
      <w:r w:rsidRPr="009D41A5">
        <w:rPr>
          <w:rStyle w:val="StyleUnderline"/>
          <w:rFonts w:asciiTheme="majorHAnsi" w:hAnsiTheme="majorHAnsi" w:cstheme="majorHAnsi"/>
        </w:rPr>
        <w:t>would</w:t>
      </w:r>
      <w:r w:rsidRPr="009D41A5">
        <w:rPr>
          <w:rFonts w:asciiTheme="majorHAnsi" w:hAnsiTheme="majorHAnsi" w:cstheme="majorHAnsi"/>
          <w:sz w:val="16"/>
        </w:rPr>
        <w:t xml:space="preserve"> effectively </w:t>
      </w:r>
      <w:r w:rsidRPr="009D41A5">
        <w:rPr>
          <w:rStyle w:val="StyleUnderline"/>
          <w:rFonts w:asciiTheme="majorHAnsi" w:hAnsiTheme="majorHAnsi" w:cstheme="majorHAnsi"/>
        </w:rPr>
        <w:t xml:space="preserve">be </w:t>
      </w:r>
      <w:r w:rsidRPr="009D41A5">
        <w:rPr>
          <w:rStyle w:val="Emphasis"/>
          <w:rFonts w:asciiTheme="majorHAnsi" w:hAnsiTheme="majorHAnsi" w:cstheme="majorHAnsi"/>
          <w:highlight w:val="green"/>
        </w:rPr>
        <w:t>surrendering the most powerful bargaining chip</w:t>
      </w:r>
      <w:r w:rsidRPr="009D41A5">
        <w:rPr>
          <w:rStyle w:val="StyleUnderline"/>
          <w:rFonts w:asciiTheme="majorHAnsi" w:hAnsiTheme="majorHAnsi" w:cstheme="majorHAnsi"/>
        </w:rPr>
        <w:t xml:space="preserve"> it has traditionally wielded in dealing with friends and allies,</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and jeopardizing the position of leadership it has used to shape bilateral and regional </w:t>
      </w:r>
      <w:r w:rsidRPr="009D41A5">
        <w:rPr>
          <w:rStyle w:val="Emphasis"/>
          <w:rFonts w:asciiTheme="majorHAnsi" w:hAnsiTheme="majorHAnsi" w:cstheme="majorHAnsi"/>
        </w:rPr>
        <w:t>agendas for decades</w:t>
      </w:r>
      <w:r w:rsidRPr="009D41A5">
        <w:rPr>
          <w:rFonts w:asciiTheme="majorHAnsi" w:hAnsiTheme="majorHAnsi" w:cstheme="majorHAnsi"/>
          <w:sz w:val="16"/>
        </w:rPr>
        <w:t xml:space="preserve">. </w:t>
      </w:r>
      <w:r w:rsidRPr="009D41A5">
        <w:rPr>
          <w:rStyle w:val="Emphasis"/>
          <w:rFonts w:asciiTheme="majorHAnsi" w:hAnsiTheme="majorHAnsi" w:cstheme="majorHAnsi"/>
        </w:rPr>
        <w:t>The consequences would seem no less damaging where stability is concerned</w:t>
      </w:r>
      <w:r w:rsidRPr="009D41A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9D41A5">
        <w:rPr>
          <w:rStyle w:val="StyleUnderline"/>
          <w:rFonts w:asciiTheme="majorHAnsi" w:hAnsiTheme="majorHAnsi" w:cstheme="majorHAnsi"/>
        </w:rPr>
        <w:t xml:space="preserve">removing the American pacifier would </w:t>
      </w:r>
      <w:r w:rsidRPr="009D41A5">
        <w:rPr>
          <w:rStyle w:val="Emphasis"/>
          <w:rFonts w:asciiTheme="majorHAnsi" w:hAnsiTheme="majorHAnsi" w:cstheme="majorHAnsi"/>
        </w:rPr>
        <w:t>liberate the more destabilizing influences that U.S. policy had previously stifled</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Long-dormant </w:t>
      </w:r>
      <w:r w:rsidRPr="009D41A5">
        <w:rPr>
          <w:rStyle w:val="Emphasis"/>
          <w:rFonts w:asciiTheme="majorHAnsi" w:hAnsiTheme="majorHAnsi" w:cstheme="majorHAnsi"/>
          <w:highlight w:val="green"/>
        </w:rPr>
        <w:t xml:space="preserve">security competitions </w:t>
      </w:r>
      <w:r w:rsidRPr="009D41A5">
        <w:rPr>
          <w:rStyle w:val="Emphasis"/>
          <w:rFonts w:asciiTheme="majorHAnsi" w:hAnsiTheme="majorHAnsi" w:cstheme="majorHAnsi"/>
        </w:rPr>
        <w:t xml:space="preserve">might </w:t>
      </w:r>
      <w:r w:rsidRPr="009D41A5">
        <w:rPr>
          <w:rStyle w:val="Emphasis"/>
          <w:rFonts w:asciiTheme="majorHAnsi" w:hAnsiTheme="majorHAnsi" w:cstheme="majorHAnsi"/>
          <w:highlight w:val="green"/>
        </w:rPr>
        <w:t>reawaken as countries armed themselves</w:t>
      </w:r>
      <w:r w:rsidRPr="009D41A5">
        <w:rPr>
          <w:rStyle w:val="StyleUnderline"/>
          <w:rFonts w:asciiTheme="majorHAnsi" w:hAnsiTheme="majorHAnsi" w:cstheme="majorHAnsi"/>
        </w:rPr>
        <w:t xml:space="preserve"> more vigorously</w:t>
      </w:r>
      <w:r w:rsidRPr="009D41A5">
        <w:rPr>
          <w:rFonts w:asciiTheme="majorHAnsi" w:hAnsiTheme="majorHAnsi" w:cstheme="majorHAnsi"/>
          <w:sz w:val="16"/>
        </w:rPr>
        <w:t xml:space="preserve">; </w:t>
      </w:r>
      <w:r w:rsidRPr="009D41A5">
        <w:rPr>
          <w:rStyle w:val="Emphasis"/>
          <w:rFonts w:asciiTheme="majorHAnsi" w:hAnsiTheme="majorHAnsi" w:cstheme="majorHAnsi"/>
        </w:rPr>
        <w:t xml:space="preserve">historical </w:t>
      </w:r>
      <w:r w:rsidRPr="009D41A5">
        <w:rPr>
          <w:rStyle w:val="Emphasis"/>
          <w:rFonts w:asciiTheme="majorHAnsi" w:hAnsiTheme="majorHAnsi" w:cstheme="majorHAnsi"/>
          <w:highlight w:val="green"/>
        </w:rPr>
        <w:t>antagonisms</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between old rivals might </w:t>
      </w:r>
      <w:r w:rsidRPr="009D41A5">
        <w:rPr>
          <w:rStyle w:val="Emphasis"/>
          <w:rFonts w:asciiTheme="majorHAnsi" w:hAnsiTheme="majorHAnsi" w:cstheme="majorHAnsi"/>
          <w:highlight w:val="green"/>
        </w:rPr>
        <w:t xml:space="preserve">reemerge in the absence of </w:t>
      </w:r>
      <w:r w:rsidRPr="009D41A5">
        <w:rPr>
          <w:rStyle w:val="Emphasis"/>
          <w:rFonts w:asciiTheme="majorHAnsi" w:hAnsiTheme="majorHAnsi" w:cstheme="majorHAnsi"/>
        </w:rPr>
        <w:t>a</w:t>
      </w:r>
      <w:r w:rsidRPr="009D41A5">
        <w:rPr>
          <w:rStyle w:val="Emphasis"/>
          <w:rFonts w:asciiTheme="majorHAnsi" w:hAnsiTheme="majorHAnsi" w:cstheme="majorHAnsi"/>
          <w:highlight w:val="green"/>
        </w:rPr>
        <w:t xml:space="preserve"> robust</w:t>
      </w:r>
      <w:r w:rsidRPr="009D41A5">
        <w:rPr>
          <w:rStyle w:val="Emphasis"/>
          <w:rFonts w:asciiTheme="majorHAnsi" w:hAnsiTheme="majorHAnsi" w:cstheme="majorHAnsi"/>
        </w:rPr>
        <w:t xml:space="preserve"> U.S. </w:t>
      </w:r>
      <w:r w:rsidRPr="009D41A5">
        <w:rPr>
          <w:rStyle w:val="Emphasis"/>
          <w:rFonts w:asciiTheme="majorHAnsi" w:hAnsiTheme="majorHAnsi" w:cstheme="majorHAnsi"/>
          <w:highlight w:val="green"/>
        </w:rPr>
        <w:t>presence</w:t>
      </w:r>
      <w:r w:rsidRPr="009D41A5">
        <w:rPr>
          <w:rStyle w:val="StyleUnderline"/>
          <w:rFonts w:asciiTheme="majorHAnsi" w:hAnsiTheme="majorHAnsi" w:cstheme="majorHAnsi"/>
        </w:rPr>
        <w:t xml:space="preserve"> and the reassurance it provides</w:t>
      </w:r>
      <w:r w:rsidRPr="009D41A5">
        <w:rPr>
          <w:rFonts w:asciiTheme="majorHAnsi" w:hAnsiTheme="majorHAnsi" w:cstheme="majorHAnsi"/>
          <w:sz w:val="16"/>
        </w:rPr>
        <w:t xml:space="preserve">. Moreover, </w:t>
      </w:r>
      <w:r w:rsidRPr="009D41A5">
        <w:rPr>
          <w:rStyle w:val="StyleUnderline"/>
          <w:rFonts w:asciiTheme="majorHAnsi" w:hAnsiTheme="majorHAnsi" w:cstheme="majorHAnsi"/>
          <w:highlight w:val="green"/>
        </w:rPr>
        <w:t xml:space="preserve">countries that seek to revise existing regional orders </w:t>
      </w:r>
      <w:r w:rsidRPr="009D41A5">
        <w:rPr>
          <w:rStyle w:val="StyleUnderline"/>
          <w:rFonts w:asciiTheme="majorHAnsi" w:hAnsiTheme="majorHAnsi" w:cstheme="majorHAnsi"/>
        </w:rPr>
        <w:t>in their favor</w:t>
      </w:r>
      <w:r w:rsidRPr="009D41A5">
        <w:rPr>
          <w:rFonts w:asciiTheme="majorHAnsi" w:hAnsiTheme="majorHAnsi" w:cstheme="majorHAnsi"/>
          <w:sz w:val="16"/>
        </w:rPr>
        <w:t xml:space="preserve">—think </w:t>
      </w:r>
      <w:r w:rsidRPr="009D41A5">
        <w:rPr>
          <w:rStyle w:val="Emphasis"/>
          <w:rFonts w:asciiTheme="majorHAnsi" w:hAnsiTheme="majorHAnsi" w:cstheme="majorHAnsi"/>
          <w:highlight w:val="green"/>
        </w:rPr>
        <w:t>Russia</w:t>
      </w:r>
      <w:r w:rsidRPr="009D41A5">
        <w:rPr>
          <w:rFonts w:asciiTheme="majorHAnsi" w:hAnsiTheme="majorHAnsi" w:cstheme="majorHAnsi"/>
          <w:sz w:val="16"/>
        </w:rPr>
        <w:t xml:space="preserve"> in </w:t>
      </w:r>
      <w:r w:rsidRPr="009D41A5">
        <w:rPr>
          <w:rStyle w:val="Emphasis"/>
          <w:rFonts w:asciiTheme="majorHAnsi" w:hAnsiTheme="majorHAnsi" w:cstheme="majorHAnsi"/>
          <w:highlight w:val="green"/>
        </w:rPr>
        <w:t>Europe</w:t>
      </w:r>
      <w:r w:rsidRPr="009D41A5">
        <w:rPr>
          <w:rFonts w:asciiTheme="majorHAnsi" w:hAnsiTheme="majorHAnsi" w:cstheme="majorHAnsi"/>
          <w:sz w:val="16"/>
        </w:rPr>
        <w:t xml:space="preserve">, or </w:t>
      </w:r>
      <w:r w:rsidRPr="009D41A5">
        <w:rPr>
          <w:rStyle w:val="Emphasis"/>
          <w:rFonts w:asciiTheme="majorHAnsi" w:hAnsiTheme="majorHAnsi" w:cstheme="majorHAnsi"/>
          <w:highlight w:val="green"/>
        </w:rPr>
        <w:t>China</w:t>
      </w:r>
      <w:r w:rsidRPr="009D41A5">
        <w:rPr>
          <w:rFonts w:asciiTheme="majorHAnsi" w:hAnsiTheme="majorHAnsi" w:cstheme="majorHAnsi"/>
          <w:sz w:val="16"/>
        </w:rPr>
        <w:t xml:space="preserve"> in Asia—might indeed applaud U.S. retrenchment, but </w:t>
      </w:r>
      <w:r w:rsidRPr="009D41A5">
        <w:rPr>
          <w:rStyle w:val="StyleUnderline"/>
          <w:rFonts w:asciiTheme="majorHAnsi" w:hAnsiTheme="majorHAnsi" w:cstheme="majorHAnsi"/>
        </w:rPr>
        <w:t>they might just as plausibly feel empowered to more assertively press their interests</w:t>
      </w:r>
      <w:r w:rsidRPr="009D41A5">
        <w:rPr>
          <w:rFonts w:asciiTheme="majorHAnsi" w:hAnsiTheme="majorHAnsi" w:cstheme="majorHAnsi"/>
          <w:sz w:val="16"/>
        </w:rPr>
        <w:t>. If the United States has been a kind of Leviathan in key regions, Mearsheimer acknowledges, then “</w:t>
      </w:r>
      <w:r w:rsidRPr="009D41A5">
        <w:rPr>
          <w:rStyle w:val="Emphasis"/>
          <w:rFonts w:asciiTheme="majorHAnsi" w:hAnsiTheme="majorHAnsi" w:cstheme="majorHAnsi"/>
        </w:rPr>
        <w:t>take away that Leviathan and there is likely to be big trouble</w:t>
      </w:r>
      <w:r w:rsidRPr="009D41A5">
        <w:rPr>
          <w:rFonts w:asciiTheme="majorHAnsi" w:hAnsiTheme="majorHAnsi" w:cstheme="majorHAnsi"/>
          <w:sz w:val="16"/>
        </w:rPr>
        <w:t xml:space="preserve">.”46 Scanning the global horizon today, </w:t>
      </w:r>
      <w:r w:rsidRPr="009D41A5">
        <w:rPr>
          <w:rStyle w:val="Emphasis"/>
          <w:rFonts w:asciiTheme="majorHAnsi" w:hAnsiTheme="majorHAnsi" w:cstheme="majorHAnsi"/>
        </w:rPr>
        <w:t>one can easily see where such trouble might arise</w:t>
      </w:r>
      <w:r w:rsidRPr="009D41A5">
        <w:rPr>
          <w:rFonts w:asciiTheme="majorHAnsi" w:hAnsiTheme="majorHAnsi" w:cstheme="majorHAnsi"/>
          <w:sz w:val="16"/>
        </w:rPr>
        <w:t xml:space="preserve">. </w:t>
      </w:r>
      <w:r w:rsidRPr="009D41A5">
        <w:rPr>
          <w:rStyle w:val="StyleUnderline"/>
          <w:rFonts w:asciiTheme="majorHAnsi" w:hAnsiTheme="majorHAnsi" w:cstheme="majorHAnsi"/>
        </w:rPr>
        <w:t>In Europe,</w:t>
      </w:r>
      <w:r w:rsidRPr="009D41A5">
        <w:rPr>
          <w:rFonts w:asciiTheme="majorHAnsi" w:hAnsiTheme="majorHAnsi" w:cstheme="majorHAnsi"/>
          <w:sz w:val="16"/>
        </w:rPr>
        <w:t xml:space="preserve"> </w:t>
      </w:r>
      <w:r w:rsidRPr="009D41A5">
        <w:rPr>
          <w:rStyle w:val="StyleUnderline"/>
          <w:rFonts w:asciiTheme="majorHAnsi" w:hAnsiTheme="majorHAnsi" w:cstheme="majorHAnsi"/>
        </w:rPr>
        <w:t>a revisionist Russia is already destabilizing its neighbors and contesting the post-Cold War settlement in the region.</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In the Gulf and broader Middle East, the threat of Iranian ascendancy has stoked region-wide tensions manifesting in </w:t>
      </w:r>
      <w:r w:rsidRPr="009D41A5">
        <w:rPr>
          <w:rStyle w:val="Emphasis"/>
          <w:rFonts w:asciiTheme="majorHAnsi" w:hAnsiTheme="majorHAnsi" w:cstheme="majorHAnsi"/>
        </w:rPr>
        <w:t>proxy wars</w:t>
      </w:r>
      <w:r w:rsidRPr="009D41A5">
        <w:rPr>
          <w:rStyle w:val="StyleUnderline"/>
          <w:rFonts w:asciiTheme="majorHAnsi" w:hAnsiTheme="majorHAnsi" w:cstheme="majorHAnsi"/>
        </w:rPr>
        <w:t xml:space="preserve"> and hints of an </w:t>
      </w:r>
      <w:r w:rsidRPr="009D41A5">
        <w:rPr>
          <w:rStyle w:val="Emphasis"/>
          <w:rFonts w:asciiTheme="majorHAnsi" w:hAnsiTheme="majorHAnsi" w:cstheme="majorHAnsi"/>
        </w:rPr>
        <w:t>incipient arms race</w:t>
      </w:r>
      <w:r w:rsidRPr="009D41A5">
        <w:rPr>
          <w:rStyle w:val="StyleUnderline"/>
          <w:rFonts w:asciiTheme="majorHAnsi" w:hAnsiTheme="majorHAnsi" w:cstheme="majorHAnsi"/>
        </w:rPr>
        <w:t xml:space="preserve">, even as that region also contends with a severe threat to its stability in the form of the Islamic State. In East Asia, </w:t>
      </w:r>
      <w:r w:rsidRPr="009D41A5">
        <w:rPr>
          <w:rStyle w:val="Emphasis"/>
          <w:rFonts w:asciiTheme="majorHAnsi" w:hAnsiTheme="majorHAnsi" w:cstheme="majorHAnsi"/>
        </w:rPr>
        <w:t>a rising China is challenging the regional status quo</w:t>
      </w:r>
      <w:r w:rsidRPr="009D41A5">
        <w:rPr>
          <w:rStyle w:val="StyleUnderline"/>
          <w:rFonts w:asciiTheme="majorHAnsi" w:hAnsiTheme="majorHAnsi" w:cstheme="majorHAnsi"/>
        </w:rPr>
        <w:t xml:space="preserve"> in numerous ways, sounding alarms among its neighbors—many of whom also have historical grievances against each other. </w:t>
      </w:r>
      <w:r w:rsidRPr="009D41A5">
        <w:rPr>
          <w:rFonts w:asciiTheme="majorHAnsi" w:hAnsiTheme="majorHAnsi" w:cstheme="majorHAnsi"/>
          <w:sz w:val="16"/>
        </w:rPr>
        <w:t xml:space="preserve">In these circumstances, </w:t>
      </w:r>
      <w:r w:rsidRPr="009D41A5">
        <w:rPr>
          <w:rStyle w:val="Emphasis"/>
          <w:rFonts w:asciiTheme="majorHAnsi" w:hAnsiTheme="majorHAnsi" w:cstheme="majorHAnsi"/>
          <w:highlight w:val="green"/>
        </w:rPr>
        <w:t xml:space="preserve">removing the </w:t>
      </w:r>
      <w:r w:rsidRPr="009D41A5">
        <w:rPr>
          <w:rStyle w:val="Emphasis"/>
          <w:rFonts w:asciiTheme="majorHAnsi" w:hAnsiTheme="majorHAnsi" w:cstheme="majorHAnsi"/>
        </w:rPr>
        <w:t>American</w:t>
      </w:r>
      <w:r w:rsidRPr="009D41A5">
        <w:rPr>
          <w:rStyle w:val="Emphasis"/>
          <w:rFonts w:asciiTheme="majorHAnsi" w:hAnsiTheme="majorHAnsi" w:cstheme="majorHAnsi"/>
          <w:highlight w:val="green"/>
        </w:rPr>
        <w:t xml:space="preserve"> pacifier would </w:t>
      </w:r>
      <w:r w:rsidRPr="009D41A5">
        <w:rPr>
          <w:rStyle w:val="Emphasis"/>
          <w:rFonts w:asciiTheme="majorHAnsi" w:hAnsiTheme="majorHAnsi" w:cstheme="majorHAnsi"/>
        </w:rPr>
        <w:t xml:space="preserve">likely </w:t>
      </w:r>
      <w:r w:rsidRPr="009D41A5">
        <w:rPr>
          <w:rStyle w:val="Emphasis"/>
          <w:rFonts w:asciiTheme="majorHAnsi" w:hAnsiTheme="majorHAnsi" w:cstheme="majorHAnsi"/>
          <w:highlight w:val="green"/>
        </w:rPr>
        <w:t>yield</w:t>
      </w:r>
      <w:r w:rsidRPr="009D41A5">
        <w:rPr>
          <w:rStyle w:val="Emphasis"/>
          <w:rFonts w:asciiTheme="majorHAnsi" w:hAnsiTheme="majorHAnsi" w:cstheme="majorHAnsi"/>
        </w:rPr>
        <w:t xml:space="preserve"> not low-cost stability, but </w:t>
      </w:r>
      <w:r w:rsidRPr="009D41A5">
        <w:rPr>
          <w:rStyle w:val="Emphasis"/>
          <w:rFonts w:asciiTheme="majorHAnsi" w:hAnsiTheme="majorHAnsi" w:cstheme="majorHAnsi"/>
          <w:highlight w:val="green"/>
        </w:rPr>
        <w:t xml:space="preserve">increased conflict and upheaval. </w:t>
      </w:r>
      <w:r w:rsidRPr="009D41A5">
        <w:rPr>
          <w:rStyle w:val="StyleUnderline"/>
          <w:rFonts w:asciiTheme="majorHAnsi" w:hAnsiTheme="majorHAnsi" w:cstheme="majorHAnsi"/>
        </w:rPr>
        <w:t>That conflict and upheaval</w:t>
      </w:r>
      <w:r w:rsidRPr="009D41A5">
        <w:rPr>
          <w:rFonts w:asciiTheme="majorHAnsi" w:hAnsiTheme="majorHAnsi" w:cstheme="majorHAnsi"/>
          <w:sz w:val="16"/>
        </w:rPr>
        <w:t xml:space="preserve">, in turn, </w:t>
      </w:r>
      <w:r w:rsidRPr="009D41A5">
        <w:rPr>
          <w:rStyle w:val="Emphasis"/>
          <w:rFonts w:asciiTheme="majorHAnsi" w:hAnsiTheme="majorHAnsi" w:cstheme="majorHAnsi"/>
        </w:rPr>
        <w:t>would be quite damaging to U.S. interests</w:t>
      </w:r>
      <w:r w:rsidRPr="009D41A5">
        <w:rPr>
          <w:rFonts w:asciiTheme="majorHAnsi" w:hAnsiTheme="majorHAnsi" w:cstheme="majorHAnsi"/>
          <w:sz w:val="16"/>
        </w:rPr>
        <w:t xml:space="preserve"> even if it did not result in the nightmare scenario of a hostile power dominating a key region. </w:t>
      </w:r>
      <w:r w:rsidRPr="009D41A5">
        <w:rPr>
          <w:rStyle w:val="Emphasis"/>
          <w:rFonts w:asciiTheme="majorHAnsi" w:hAnsiTheme="majorHAnsi" w:cstheme="majorHAnsi"/>
        </w:rPr>
        <w:t>It is hard to imagine</w:t>
      </w:r>
      <w:r w:rsidRPr="009D41A5">
        <w:rPr>
          <w:rFonts w:asciiTheme="majorHAnsi" w:hAnsiTheme="majorHAnsi" w:cstheme="majorHAnsi"/>
          <w:sz w:val="16"/>
        </w:rPr>
        <w:t xml:space="preserve">, for instance, </w:t>
      </w:r>
      <w:r w:rsidRPr="009D41A5">
        <w:rPr>
          <w:rStyle w:val="Emphasis"/>
          <w:rFonts w:asciiTheme="majorHAnsi" w:hAnsiTheme="majorHAnsi" w:cstheme="majorHAnsi"/>
        </w:rPr>
        <w:t>that increased instability and acrimony would produce the robust multilateral cooperation necessary to deal with transnational threats from pandemics to piracy</w:t>
      </w:r>
      <w:r w:rsidRPr="009D41A5">
        <w:rPr>
          <w:rFonts w:asciiTheme="majorHAnsi" w:hAnsiTheme="majorHAnsi" w:cstheme="majorHAnsi"/>
          <w:sz w:val="16"/>
        </w:rPr>
        <w:t xml:space="preserve">. </w:t>
      </w:r>
      <w:r w:rsidRPr="009D41A5">
        <w:rPr>
          <w:rStyle w:val="Emphasis"/>
          <w:rFonts w:asciiTheme="majorHAnsi" w:hAnsiTheme="majorHAnsi" w:cstheme="majorHAnsi"/>
        </w:rPr>
        <w:t>More problematic still might be the economic consequences.</w:t>
      </w:r>
      <w:r w:rsidRPr="009D41A5">
        <w:rPr>
          <w:rFonts w:asciiTheme="majorHAnsi" w:hAnsiTheme="majorHAnsi" w:cstheme="majorHAnsi"/>
          <w:sz w:val="16"/>
        </w:rPr>
        <w:t xml:space="preserve"> As scholars like Michael Mandelbaum have argued, </w:t>
      </w:r>
      <w:r w:rsidRPr="009D41A5">
        <w:rPr>
          <w:rStyle w:val="StyleUnderline"/>
          <w:rFonts w:asciiTheme="majorHAnsi" w:hAnsiTheme="majorHAnsi" w:cstheme="majorHAnsi"/>
        </w:rPr>
        <w:t>the enormous progress toward global prosperity and integration that has occurred since World War II</w:t>
      </w:r>
      <w:r w:rsidRPr="009D41A5">
        <w:rPr>
          <w:rFonts w:asciiTheme="majorHAnsi" w:hAnsiTheme="majorHAnsi" w:cstheme="majorHAnsi"/>
          <w:sz w:val="16"/>
        </w:rPr>
        <w:t xml:space="preserve"> (and now the Cold War) </w:t>
      </w:r>
      <w:r w:rsidRPr="009D41A5">
        <w:rPr>
          <w:rStyle w:val="StyleUnderline"/>
          <w:rFonts w:asciiTheme="majorHAnsi" w:hAnsiTheme="majorHAnsi" w:cstheme="majorHAnsi"/>
        </w:rPr>
        <w:t xml:space="preserve">has come in the climate of relative stability </w:t>
      </w:r>
      <w:r w:rsidRPr="009D41A5">
        <w:rPr>
          <w:rStyle w:val="StyleUnderline"/>
          <w:rFonts w:asciiTheme="majorHAnsi" w:hAnsiTheme="majorHAnsi" w:cstheme="majorHAnsi"/>
        </w:rPr>
        <w:lastRenderedPageBreak/>
        <w:t xml:space="preserve">and security provided largely by the </w:t>
      </w:r>
      <w:r w:rsidRPr="009D41A5">
        <w:rPr>
          <w:rStyle w:val="Emphasis"/>
          <w:rFonts w:asciiTheme="majorHAnsi" w:hAnsiTheme="majorHAnsi" w:cstheme="majorHAnsi"/>
        </w:rPr>
        <w:t>U</w:t>
      </w:r>
      <w:r w:rsidRPr="009D41A5">
        <w:rPr>
          <w:rFonts w:asciiTheme="majorHAnsi" w:hAnsiTheme="majorHAnsi" w:cstheme="majorHAnsi"/>
          <w:sz w:val="16"/>
        </w:rPr>
        <w:t xml:space="preserve">nited </w:t>
      </w:r>
      <w:r w:rsidRPr="009D41A5">
        <w:rPr>
          <w:rStyle w:val="Emphasis"/>
          <w:rFonts w:asciiTheme="majorHAnsi" w:hAnsiTheme="majorHAnsi" w:cstheme="majorHAnsi"/>
        </w:rPr>
        <w:t>S</w:t>
      </w:r>
      <w:r w:rsidRPr="009D41A5">
        <w:rPr>
          <w:rFonts w:asciiTheme="majorHAnsi" w:hAnsiTheme="majorHAnsi" w:cstheme="majorHAnsi"/>
          <w:sz w:val="16"/>
        </w:rPr>
        <w:t xml:space="preserve">tates.47 </w:t>
      </w:r>
      <w:r w:rsidRPr="009D41A5">
        <w:rPr>
          <w:rStyle w:val="StyleUnderline"/>
          <w:rFonts w:asciiTheme="majorHAnsi" w:hAnsiTheme="majorHAnsi" w:cstheme="majorHAnsi"/>
        </w:rPr>
        <w:t xml:space="preserve">One simply cannot confidently predict that this </w:t>
      </w:r>
      <w:r w:rsidRPr="009D41A5">
        <w:rPr>
          <w:rStyle w:val="Emphasis"/>
          <w:rFonts w:asciiTheme="majorHAnsi" w:hAnsiTheme="majorHAnsi" w:cstheme="majorHAnsi"/>
        </w:rPr>
        <w:t xml:space="preserve">progress would endure amid </w:t>
      </w:r>
      <w:r w:rsidRPr="009D41A5">
        <w:rPr>
          <w:rStyle w:val="Emphasis"/>
          <w:rFonts w:asciiTheme="majorHAnsi" w:hAnsiTheme="majorHAnsi" w:cstheme="majorHAnsi"/>
          <w:highlight w:val="green"/>
        </w:rPr>
        <w:t xml:space="preserve">escalating geopolitical competition </w:t>
      </w:r>
      <w:r w:rsidRPr="009D41A5">
        <w:rPr>
          <w:rStyle w:val="Emphasis"/>
          <w:rFonts w:asciiTheme="majorHAnsi" w:hAnsiTheme="majorHAnsi" w:cstheme="majorHAnsi"/>
        </w:rPr>
        <w:t xml:space="preserve">in regions of enormous importance to the world economy. </w:t>
      </w:r>
      <w:r w:rsidRPr="009D41A5">
        <w:rPr>
          <w:rFonts w:asciiTheme="majorHAnsi" w:hAnsiTheme="majorHAnsi" w:cstheme="majorHAnsi"/>
          <w:sz w:val="16"/>
        </w:rPr>
        <w:t xml:space="preserve">Perhaps </w:t>
      </w:r>
      <w:r w:rsidRPr="009D41A5">
        <w:rPr>
          <w:rStyle w:val="StyleUnderline"/>
          <w:rFonts w:asciiTheme="majorHAnsi" w:hAnsiTheme="majorHAnsi" w:cstheme="majorHAnsi"/>
        </w:rPr>
        <w:t>the greatest risk that a strategy of offshore balancing would run</w:t>
      </w:r>
      <w:r w:rsidRPr="009D41A5">
        <w:rPr>
          <w:rFonts w:asciiTheme="majorHAnsi" w:hAnsiTheme="majorHAnsi" w:cstheme="majorHAnsi"/>
          <w:sz w:val="16"/>
        </w:rPr>
        <w:t xml:space="preserve">, of course, </w:t>
      </w:r>
      <w:r w:rsidRPr="009D41A5">
        <w:rPr>
          <w:rStyle w:val="Emphasis"/>
          <w:rFonts w:asciiTheme="majorHAnsi" w:hAnsiTheme="majorHAnsi" w:cstheme="majorHAnsi"/>
        </w:rPr>
        <w:t>is that a key region might not be able to maintain its own balance following U.S. retrenchment</w:t>
      </w:r>
      <w:r w:rsidRPr="009D41A5">
        <w:rPr>
          <w:rFonts w:asciiTheme="majorHAnsi" w:hAnsiTheme="majorHAnsi" w:cstheme="majorHAnsi"/>
          <w:sz w:val="16"/>
        </w:rPr>
        <w:t xml:space="preserve">. That prospect might have seemed far-fetched in the early post-Cold War era, and it remains unlikely in the immediate future. But </w:t>
      </w:r>
      <w:r w:rsidRPr="009D41A5">
        <w:rPr>
          <w:rStyle w:val="Emphasis"/>
          <w:rFonts w:asciiTheme="majorHAnsi" w:hAnsiTheme="majorHAnsi" w:cstheme="majorHAnsi"/>
        </w:rPr>
        <w:t xml:space="preserve">in East Asia particularly, </w:t>
      </w:r>
      <w:r w:rsidRPr="009D41A5">
        <w:rPr>
          <w:rStyle w:val="StyleUnderline"/>
          <w:rFonts w:asciiTheme="majorHAnsi" w:hAnsiTheme="majorHAnsi" w:cstheme="majorHAnsi"/>
          <w:highlight w:val="green"/>
        </w:rPr>
        <w:t>the rise</w:t>
      </w:r>
      <w:r w:rsidRPr="009D41A5">
        <w:rPr>
          <w:rStyle w:val="StyleUnderline"/>
          <w:rFonts w:asciiTheme="majorHAnsi" w:hAnsiTheme="majorHAnsi" w:cstheme="majorHAnsi"/>
        </w:rPr>
        <w:t xml:space="preserve"> and growing assertiveness </w:t>
      </w:r>
      <w:r w:rsidRPr="009D41A5">
        <w:rPr>
          <w:rStyle w:val="StyleUnderline"/>
          <w:rFonts w:asciiTheme="majorHAnsi" w:hAnsiTheme="majorHAnsi" w:cstheme="majorHAnsi"/>
          <w:highlight w:val="green"/>
        </w:rPr>
        <w:t>of China</w:t>
      </w:r>
      <w:r w:rsidRPr="009D41A5">
        <w:rPr>
          <w:rStyle w:val="StyleUnderline"/>
          <w:rFonts w:asciiTheme="majorHAnsi" w:hAnsiTheme="majorHAnsi" w:cstheme="majorHAnsi"/>
        </w:rPr>
        <w:t xml:space="preserve"> has highlighted the medium- to long-term danger that a hostile power could in fact</w:t>
      </w:r>
      <w:r w:rsidRPr="009D41A5">
        <w:rPr>
          <w:rStyle w:val="Emphasis"/>
          <w:rFonts w:asciiTheme="majorHAnsi" w:hAnsiTheme="majorHAnsi" w:cstheme="majorHAnsi"/>
        </w:rPr>
        <w:t xml:space="preserve"> gain regional primacy</w:t>
      </w:r>
      <w:r w:rsidRPr="009D41A5">
        <w:rPr>
          <w:rFonts w:asciiTheme="majorHAnsi" w:hAnsiTheme="majorHAnsi" w:cstheme="majorHAnsi"/>
          <w:sz w:val="16"/>
        </w:rPr>
        <w:t xml:space="preserve">. </w:t>
      </w:r>
      <w:r w:rsidRPr="009D41A5">
        <w:rPr>
          <w:rStyle w:val="StyleUnderline"/>
          <w:rFonts w:asciiTheme="majorHAnsi" w:hAnsiTheme="majorHAnsi" w:cstheme="majorHAnsi"/>
        </w:rPr>
        <w:t>If China’s economy continues to grow rapidly</w:t>
      </w:r>
      <w:r w:rsidRPr="009D41A5">
        <w:rPr>
          <w:rFonts w:asciiTheme="majorHAnsi" w:hAnsiTheme="majorHAnsi" w:cstheme="majorHAnsi"/>
          <w:sz w:val="16"/>
        </w:rPr>
        <w:t xml:space="preserve">, and if Beijing continues to increase military spending by 10 percent or more each year, </w:t>
      </w:r>
      <w:r w:rsidRPr="009D41A5">
        <w:rPr>
          <w:rStyle w:val="StyleUnderline"/>
          <w:rFonts w:asciiTheme="majorHAnsi" w:hAnsiTheme="majorHAnsi" w:cstheme="majorHAnsi"/>
        </w:rPr>
        <w:t xml:space="preserve">then its neighbors will ultimately face grave challenges in containing Chinese power </w:t>
      </w:r>
      <w:r w:rsidRPr="009D41A5">
        <w:rPr>
          <w:rStyle w:val="Emphasis"/>
          <w:rFonts w:asciiTheme="majorHAnsi" w:hAnsiTheme="majorHAnsi" w:cstheme="majorHAnsi"/>
        </w:rPr>
        <w:t>even if they join forces in that endeavor</w:t>
      </w:r>
      <w:r w:rsidRPr="009D41A5">
        <w:rPr>
          <w:rFonts w:asciiTheme="majorHAnsi" w:hAnsiTheme="majorHAnsi" w:cstheme="majorHAnsi"/>
          <w:sz w:val="16"/>
        </w:rPr>
        <w:t xml:space="preserve">. This possibility, ironically, is one to which leading advocates of retrenchment have been attuned. “The United States will have to play a key role in countering China,” Mearshimer writes, “because its Asian neighbors are not strong enough to do it by themselves.”48 </w:t>
      </w:r>
      <w:r w:rsidRPr="009D41A5">
        <w:rPr>
          <w:rFonts w:asciiTheme="majorHAnsi" w:hAnsiTheme="majorHAnsi" w:cstheme="majorHAnsi"/>
          <w:sz w:val="14"/>
        </w:rPr>
        <w:t xml:space="preserve">If this is true, however, then </w:t>
      </w:r>
      <w:r w:rsidRPr="009D41A5">
        <w:rPr>
          <w:rStyle w:val="Emphasis"/>
          <w:rFonts w:asciiTheme="majorHAnsi" w:hAnsiTheme="majorHAnsi" w:cstheme="majorHAnsi"/>
        </w:rPr>
        <w:t>offshore balancing becomes a dangerous and potentially self-defeating strategy</w:t>
      </w:r>
      <w:r w:rsidRPr="009D41A5">
        <w:rPr>
          <w:rFonts w:asciiTheme="majorHAnsi" w:hAnsiTheme="majorHAnsi" w:cstheme="majorHAnsi"/>
          <w:sz w:val="14"/>
        </w:rPr>
        <w:t xml:space="preserve">. As mentioned above, </w:t>
      </w:r>
      <w:r w:rsidRPr="009D41A5">
        <w:rPr>
          <w:rStyle w:val="StyleUnderline"/>
          <w:rFonts w:asciiTheme="majorHAnsi" w:hAnsiTheme="majorHAnsi" w:cstheme="majorHAnsi"/>
        </w:rPr>
        <w:t xml:space="preserve">it </w:t>
      </w:r>
      <w:r w:rsidRPr="009D41A5">
        <w:rPr>
          <w:rStyle w:val="StyleUnderline"/>
          <w:rFonts w:asciiTheme="majorHAnsi" w:hAnsiTheme="majorHAnsi" w:cstheme="majorHAnsi"/>
          <w:highlight w:val="green"/>
        </w:rPr>
        <w:t>could lead</w:t>
      </w:r>
      <w:r w:rsidRPr="009D41A5">
        <w:rPr>
          <w:rStyle w:val="StyleUnderline"/>
          <w:rFonts w:asciiTheme="majorHAnsi" w:hAnsiTheme="majorHAnsi" w:cstheme="majorHAnsi"/>
        </w:rPr>
        <w:t xml:space="preserve"> countries like </w:t>
      </w:r>
      <w:r w:rsidRPr="009D41A5">
        <w:rPr>
          <w:rStyle w:val="StyleUnderline"/>
          <w:rFonts w:asciiTheme="majorHAnsi" w:hAnsiTheme="majorHAnsi" w:cstheme="majorHAnsi"/>
          <w:highlight w:val="green"/>
        </w:rPr>
        <w:t xml:space="preserve">Japan and </w:t>
      </w:r>
      <w:r w:rsidRPr="009D41A5">
        <w:rPr>
          <w:rStyle w:val="StyleUnderline"/>
          <w:rFonts w:asciiTheme="majorHAnsi" w:hAnsiTheme="majorHAnsi" w:cstheme="majorHAnsi"/>
        </w:rPr>
        <w:t xml:space="preserve">South </w:t>
      </w:r>
      <w:r w:rsidRPr="009D41A5">
        <w:rPr>
          <w:rStyle w:val="StyleUnderline"/>
          <w:rFonts w:asciiTheme="majorHAnsi" w:hAnsiTheme="majorHAnsi" w:cstheme="majorHAnsi"/>
          <w:highlight w:val="green"/>
        </w:rPr>
        <w:t xml:space="preserve">Korea to </w:t>
      </w:r>
      <w:r w:rsidRPr="009D41A5">
        <w:rPr>
          <w:rStyle w:val="Emphasis"/>
          <w:rFonts w:asciiTheme="majorHAnsi" w:hAnsiTheme="majorHAnsi" w:cstheme="majorHAnsi"/>
          <w:highlight w:val="green"/>
        </w:rPr>
        <w:t>seek nuclear weapons</w:t>
      </w:r>
      <w:r w:rsidRPr="009D41A5">
        <w:rPr>
          <w:rFonts w:asciiTheme="majorHAnsi" w:hAnsiTheme="majorHAnsi" w:cstheme="majorHAnsi"/>
          <w:sz w:val="14"/>
        </w:rPr>
        <w:t xml:space="preserve">, thereby </w:t>
      </w:r>
      <w:r w:rsidRPr="009D41A5">
        <w:rPr>
          <w:rStyle w:val="StyleUnderline"/>
          <w:rFonts w:asciiTheme="majorHAnsi" w:hAnsiTheme="majorHAnsi" w:cstheme="majorHAnsi"/>
          <w:highlight w:val="green"/>
        </w:rPr>
        <w:t>stoking arms races</w:t>
      </w:r>
      <w:r w:rsidRPr="009D41A5">
        <w:rPr>
          <w:rStyle w:val="StyleUnderline"/>
          <w:rFonts w:asciiTheme="majorHAnsi" w:hAnsiTheme="majorHAnsi" w:cstheme="majorHAnsi"/>
        </w:rPr>
        <w:t xml:space="preserve"> and elevating regional tensions</w:t>
      </w:r>
      <w:r w:rsidRPr="009D41A5">
        <w:rPr>
          <w:rFonts w:asciiTheme="majorHAnsi" w:hAnsiTheme="majorHAnsi" w:cstheme="majorHAnsi"/>
          <w:sz w:val="14"/>
        </w:rPr>
        <w:t xml:space="preserve">. Alternatively, and perhaps more worryingly, </w:t>
      </w:r>
      <w:r w:rsidRPr="009D41A5">
        <w:rPr>
          <w:rStyle w:val="StyleUnderline"/>
          <w:rFonts w:asciiTheme="majorHAnsi" w:hAnsiTheme="majorHAnsi" w:cstheme="majorHAnsi"/>
        </w:rPr>
        <w:t xml:space="preserve">it might encourage the scenario that offshore balancers seek to avoid, by easing China’s </w:t>
      </w:r>
      <w:r w:rsidRPr="009D41A5">
        <w:rPr>
          <w:rStyle w:val="Emphasis"/>
          <w:rFonts w:asciiTheme="majorHAnsi" w:hAnsiTheme="majorHAnsi" w:cstheme="majorHAnsi"/>
        </w:rPr>
        <w:t>ascent to regional hegemony.</w:t>
      </w:r>
      <w:r w:rsidRPr="009D41A5">
        <w:rPr>
          <w:rFonts w:asciiTheme="majorHAnsi" w:hAnsiTheme="majorHAnsi" w:cstheme="majorHAnsi"/>
          <w:sz w:val="14"/>
        </w:rPr>
        <w:t xml:space="preserve"> As Robert Gilpin has written, “</w:t>
      </w:r>
      <w:r w:rsidRPr="009D41A5">
        <w:rPr>
          <w:rStyle w:val="StyleUnderline"/>
          <w:rFonts w:asciiTheme="majorHAnsi" w:hAnsiTheme="majorHAnsi" w:cstheme="majorHAnsi"/>
          <w:highlight w:val="green"/>
        </w:rPr>
        <w:t xml:space="preserve">Retrenchment </w:t>
      </w:r>
      <w:r w:rsidRPr="009D41A5">
        <w:rPr>
          <w:rStyle w:val="StyleUnderline"/>
          <w:rFonts w:asciiTheme="majorHAnsi" w:hAnsiTheme="majorHAnsi" w:cstheme="majorHAnsi"/>
        </w:rPr>
        <w:t xml:space="preserve">by its very nature </w:t>
      </w:r>
      <w:r w:rsidRPr="009D41A5">
        <w:rPr>
          <w:rStyle w:val="StyleUnderline"/>
          <w:rFonts w:asciiTheme="majorHAnsi" w:hAnsiTheme="majorHAnsi" w:cstheme="majorHAnsi"/>
          <w:highlight w:val="green"/>
        </w:rPr>
        <w:t xml:space="preserve">is </w:t>
      </w:r>
      <w:r w:rsidRPr="009D41A5">
        <w:rPr>
          <w:rStyle w:val="Emphasis"/>
          <w:rFonts w:asciiTheme="majorHAnsi" w:hAnsiTheme="majorHAnsi" w:cstheme="majorHAnsi"/>
          <w:highlight w:val="green"/>
        </w:rPr>
        <w:t>an indication of relative weakness</w:t>
      </w:r>
      <w:r w:rsidRPr="009D41A5">
        <w:rPr>
          <w:rStyle w:val="StyleUnderline"/>
          <w:rFonts w:asciiTheme="majorHAnsi" w:hAnsiTheme="majorHAnsi" w:cstheme="majorHAnsi"/>
          <w:highlight w:val="green"/>
        </w:rPr>
        <w:t xml:space="preserve"> and </w:t>
      </w:r>
      <w:r w:rsidRPr="009D41A5">
        <w:rPr>
          <w:rStyle w:val="Emphasis"/>
          <w:rFonts w:asciiTheme="majorHAnsi" w:hAnsiTheme="majorHAnsi" w:cstheme="majorHAnsi"/>
          <w:highlight w:val="green"/>
        </w:rPr>
        <w:t>declining power</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green"/>
        </w:rPr>
        <w:t xml:space="preserve">and thus retrenchment can have a </w:t>
      </w:r>
      <w:r w:rsidRPr="009D41A5">
        <w:rPr>
          <w:rStyle w:val="Emphasis"/>
          <w:rFonts w:asciiTheme="majorHAnsi" w:hAnsiTheme="majorHAnsi" w:cstheme="majorHAnsi"/>
          <w:highlight w:val="green"/>
        </w:rPr>
        <w:t xml:space="preserve">deteriorating effect on relations </w:t>
      </w:r>
      <w:r w:rsidRPr="009D41A5">
        <w:rPr>
          <w:rStyle w:val="Emphasis"/>
          <w:rFonts w:asciiTheme="majorHAnsi" w:hAnsiTheme="majorHAnsi" w:cstheme="majorHAnsi"/>
        </w:rPr>
        <w:t>with allies and rivals</w:t>
      </w:r>
      <w:r w:rsidRPr="009D41A5">
        <w:rPr>
          <w:rFonts w:asciiTheme="majorHAnsi" w:hAnsiTheme="majorHAnsi" w:cstheme="majorHAnsi"/>
          <w:sz w:val="14"/>
        </w:rPr>
        <w:t>.”</w:t>
      </w:r>
      <w:r w:rsidRPr="009D41A5">
        <w:rPr>
          <w:rStyle w:val="StyleUnderline"/>
          <w:rFonts w:asciiTheme="majorHAnsi" w:hAnsiTheme="majorHAnsi" w:cstheme="majorHAnsi"/>
        </w:rPr>
        <w:t xml:space="preserve">49 In East Asia today, U.S. allies rely on U.S. reassurance to navigate increasingly fraught relationships with a more assertive China precisely </w:t>
      </w:r>
      <w:r w:rsidRPr="009D41A5">
        <w:rPr>
          <w:rStyle w:val="Emphasis"/>
          <w:rFonts w:asciiTheme="majorHAnsi" w:hAnsiTheme="majorHAnsi" w:cstheme="majorHAnsi"/>
        </w:rPr>
        <w:t>because they understand that they will have great trouble balancing Beijing on their own</w:t>
      </w:r>
      <w:r w:rsidRPr="009D41A5">
        <w:rPr>
          <w:rFonts w:asciiTheme="majorHAnsi" w:hAnsiTheme="majorHAnsi" w:cstheme="majorHAnsi"/>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4232CCFA" w14:textId="77777777" w:rsidR="009D41A5" w:rsidRPr="009D41A5" w:rsidRDefault="009D41A5" w:rsidP="009D41A5">
      <w:pPr>
        <w:pStyle w:val="Heading3"/>
        <w:rPr>
          <w:rFonts w:asciiTheme="majorHAnsi" w:hAnsiTheme="majorHAnsi" w:cstheme="majorHAnsi"/>
        </w:rPr>
      </w:pPr>
      <w:r w:rsidRPr="009D41A5">
        <w:rPr>
          <w:rFonts w:asciiTheme="majorHAnsi" w:hAnsiTheme="majorHAnsi" w:cstheme="majorHAnsi"/>
        </w:rPr>
        <w:lastRenderedPageBreak/>
        <w:t>Advocacy</w:t>
      </w:r>
    </w:p>
    <w:p w14:paraId="31EE7AF4"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 xml:space="preserve">Plan Text: Resolved: The United States Federal Government ought to recognize an unconditional right to strike. </w:t>
      </w:r>
    </w:p>
    <w:p w14:paraId="24EFB06B" w14:textId="77777777" w:rsidR="009D41A5" w:rsidRPr="009D41A5" w:rsidRDefault="009D41A5" w:rsidP="009D41A5">
      <w:pPr>
        <w:rPr>
          <w:rFonts w:asciiTheme="majorHAnsi" w:hAnsiTheme="majorHAnsi" w:cstheme="majorHAnsi"/>
          <w:sz w:val="16"/>
        </w:rPr>
      </w:pPr>
    </w:p>
    <w:p w14:paraId="1A4FC12E"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I’ll defend enforcement through modelling the NLRA. Bondi 95</w:t>
      </w:r>
    </w:p>
    <w:p w14:paraId="00B2C00E"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 xml:space="preserve">Victor Bondi , 1995, "American Decades: 1940-1949," </w:t>
      </w:r>
      <w:hyperlink r:id="rId14" w:history="1">
        <w:r w:rsidRPr="009D41A5">
          <w:rPr>
            <w:rStyle w:val="Hyperlink"/>
            <w:rFonts w:asciiTheme="majorHAnsi" w:hAnsiTheme="majorHAnsi" w:cstheme="majorHAnsi"/>
          </w:rPr>
          <w:t>https://www.cengage.com/search/productOverview.do?N=197+4294921854+4294916915+4294904579&amp;amp;Ntk=P_EPI&amp;amp;Ntt=15051676421114137871909840985170930831&amp;amp;Ntx=mode%2Bmatchallpartial</w:t>
        </w:r>
      </w:hyperlink>
    </w:p>
    <w:p w14:paraId="647E915B"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9D41A5">
        <w:rPr>
          <w:rFonts w:asciiTheme="majorHAnsi" w:hAnsiTheme="majorHAnsi" w:cstheme="majorHAnsi"/>
          <w:highlight w:val="yellow"/>
          <w:u w:val="single"/>
        </w:rPr>
        <w:t>Congress</w:t>
      </w:r>
      <w:r w:rsidRPr="009D41A5">
        <w:rPr>
          <w:rFonts w:asciiTheme="majorHAnsi" w:hAnsiTheme="majorHAnsi" w:cstheme="majorHAnsi"/>
          <w:u w:val="single"/>
        </w:rPr>
        <w:t xml:space="preserve"> passed the Taft-Hartley Act over the veto of President Harry S Truman, reducing or eliminating many labor union advantages provided for in the</w:t>
      </w:r>
      <w:r w:rsidRPr="009D41A5">
        <w:rPr>
          <w:rFonts w:asciiTheme="majorHAnsi" w:hAnsiTheme="majorHAnsi" w:cstheme="majorHAnsi"/>
          <w:b/>
          <w:highlight w:val="yellow"/>
          <w:u w:val="single"/>
        </w:rPr>
        <w:t xml:space="preserve"> N</w:t>
      </w:r>
      <w:r w:rsidRPr="009D41A5">
        <w:rPr>
          <w:rFonts w:asciiTheme="majorHAnsi" w:hAnsiTheme="majorHAnsi" w:cstheme="majorHAnsi"/>
          <w:b/>
          <w:u w:val="single"/>
        </w:rPr>
        <w:t xml:space="preserve">ational </w:t>
      </w:r>
      <w:r w:rsidRPr="009D41A5">
        <w:rPr>
          <w:rFonts w:asciiTheme="majorHAnsi" w:hAnsiTheme="majorHAnsi" w:cstheme="majorHAnsi"/>
          <w:b/>
          <w:highlight w:val="yellow"/>
          <w:u w:val="single"/>
        </w:rPr>
        <w:t>L</w:t>
      </w:r>
      <w:r w:rsidRPr="009D41A5">
        <w:rPr>
          <w:rFonts w:asciiTheme="majorHAnsi" w:hAnsiTheme="majorHAnsi" w:cstheme="majorHAnsi"/>
          <w:b/>
          <w:u w:val="single"/>
        </w:rPr>
        <w:t xml:space="preserve">abor </w:t>
      </w:r>
      <w:r w:rsidRPr="009D41A5">
        <w:rPr>
          <w:rFonts w:asciiTheme="majorHAnsi" w:hAnsiTheme="majorHAnsi" w:cstheme="majorHAnsi"/>
          <w:b/>
          <w:highlight w:val="yellow"/>
          <w:u w:val="single"/>
        </w:rPr>
        <w:t>R</w:t>
      </w:r>
      <w:r w:rsidRPr="009D41A5">
        <w:rPr>
          <w:rFonts w:asciiTheme="majorHAnsi" w:hAnsiTheme="majorHAnsi" w:cstheme="majorHAnsi"/>
          <w:b/>
          <w:u w:val="single"/>
        </w:rPr>
        <w:t xml:space="preserve">elations </w:t>
      </w:r>
      <w:r w:rsidRPr="009D41A5">
        <w:rPr>
          <w:rFonts w:asciiTheme="majorHAnsi" w:hAnsiTheme="majorHAnsi" w:cstheme="majorHAnsi"/>
          <w:b/>
          <w:highlight w:val="yellow"/>
          <w:u w:val="single"/>
        </w:rPr>
        <w:t>A</w:t>
      </w:r>
      <w:r w:rsidRPr="009D41A5">
        <w:rPr>
          <w:rFonts w:asciiTheme="majorHAnsi" w:hAnsiTheme="majorHAnsi" w:cstheme="majorHAnsi"/>
          <w:b/>
          <w:u w:val="single"/>
        </w:rPr>
        <w:t xml:space="preserve">ct </w:t>
      </w:r>
      <w:r w:rsidRPr="009D41A5">
        <w:rPr>
          <w:rFonts w:asciiTheme="majorHAnsi" w:hAnsiTheme="majorHAnsi" w:cstheme="majorHAnsi"/>
          <w:b/>
          <w:highlight w:val="yellow"/>
          <w:u w:val="single"/>
        </w:rPr>
        <w:t>of 1935</w:t>
      </w:r>
      <w:r w:rsidRPr="009D41A5">
        <w:rPr>
          <w:rFonts w:asciiTheme="majorHAnsi" w:hAnsiTheme="majorHAnsi" w:cstheme="majorHAnsi"/>
          <w:sz w:val="16"/>
        </w:rPr>
        <w:t xml:space="preserve">. These </w:t>
      </w:r>
      <w:r w:rsidRPr="009D41A5">
        <w:rPr>
          <w:rFonts w:asciiTheme="majorHAnsi" w:hAnsiTheme="majorHAnsi" w:cstheme="majorHAnsi"/>
          <w:b/>
          <w:highlight w:val="yellow"/>
          <w:u w:val="single"/>
        </w:rPr>
        <w:t>included</w:t>
      </w:r>
      <w:r w:rsidRPr="009D41A5">
        <w:rPr>
          <w:rFonts w:asciiTheme="majorHAnsi" w:hAnsiTheme="majorHAnsi" w:cstheme="majorHAnsi"/>
          <w:sz w:val="16"/>
        </w:rPr>
        <w:t xml:space="preserve"> the unconditional closed shop; the checkoff system, which enabled unions to collect dues from all employed members; the </w:t>
      </w:r>
      <w:r w:rsidRPr="009D41A5">
        <w:rPr>
          <w:rFonts w:asciiTheme="majorHAnsi" w:hAnsiTheme="majorHAnsi" w:cstheme="majorHAnsi"/>
          <w:b/>
          <w:highlight w:val="yellow"/>
          <w:u w:val="single"/>
        </w:rPr>
        <w:t>unconditional right to strike at any time;</w:t>
      </w:r>
      <w:r w:rsidRPr="009D41A5">
        <w:rPr>
          <w:rFonts w:asciiTheme="majorHAnsi" w:hAnsiTheme="majorHAnsi" w:cstheme="majorHAnsi"/>
          <w:sz w:val="16"/>
        </w:rPr>
        <w:t xml:space="preserve"> and immunity from employer lawsuits over breaches of contract and strike damages.</w:t>
      </w:r>
    </w:p>
    <w:p w14:paraId="669B39B5"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The Unconditional Right to Strike is defined in the NLRA as,</w:t>
      </w:r>
    </w:p>
    <w:p w14:paraId="6C01BE67" w14:textId="77777777" w:rsidR="009D41A5" w:rsidRPr="009D41A5" w:rsidRDefault="003B1AF1" w:rsidP="009D41A5">
      <w:pPr>
        <w:rPr>
          <w:rFonts w:asciiTheme="majorHAnsi" w:hAnsiTheme="majorHAnsi" w:cstheme="majorHAnsi"/>
        </w:rPr>
      </w:pPr>
      <w:hyperlink r:id="rId15" w:tooltip="Home" w:history="1">
        <w:r w:rsidR="009D41A5" w:rsidRPr="009D41A5">
          <w:rPr>
            <w:rStyle w:val="Hyperlink"/>
            <w:rFonts w:asciiTheme="majorHAnsi" w:hAnsiTheme="majorHAnsi" w:cstheme="majorHAnsi"/>
          </w:rPr>
          <w:t>National Labor Relations Board</w:t>
        </w:r>
      </w:hyperlink>
      <w:r w:rsidR="009D41A5" w:rsidRPr="009D41A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19F2539B"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NLRA and the Right to Strike The Right to Strike. Section 7 of the Act states in part, “Employees shall have the right. . . </w:t>
      </w:r>
      <w:r w:rsidRPr="009D41A5">
        <w:rPr>
          <w:rFonts w:asciiTheme="majorHAnsi" w:hAnsiTheme="majorHAnsi" w:cstheme="majorHAnsi"/>
          <w:highlight w:val="yellow"/>
          <w:u w:val="single"/>
        </w:rPr>
        <w:t>to engage in</w:t>
      </w:r>
      <w:r w:rsidRPr="009D41A5">
        <w:rPr>
          <w:rFonts w:asciiTheme="majorHAnsi" w:hAnsiTheme="majorHAnsi" w:cstheme="majorHAnsi"/>
          <w:u w:val="single"/>
        </w:rPr>
        <w:t xml:space="preserve"> other </w:t>
      </w:r>
      <w:r w:rsidRPr="009D41A5">
        <w:rPr>
          <w:rFonts w:asciiTheme="majorHAnsi" w:hAnsiTheme="majorHAnsi" w:cstheme="majorHAnsi"/>
          <w:highlight w:val="yellow"/>
          <w:u w:val="single"/>
        </w:rPr>
        <w:t>concerted activities for the purpose of collective bargaining</w:t>
      </w:r>
      <w:r w:rsidRPr="009D41A5">
        <w:rPr>
          <w:rFonts w:asciiTheme="majorHAnsi" w:hAnsiTheme="majorHAnsi" w:cstheme="majorHAnsi"/>
          <w:u w:val="single"/>
        </w:rPr>
        <w:t xml:space="preserve"> or other mutual aid or protection</w:t>
      </w:r>
      <w:r w:rsidRPr="009D41A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9D41A5">
        <w:rPr>
          <w:rFonts w:asciiTheme="majorHAnsi" w:hAnsiTheme="majorHAnsi" w:cstheme="majorHAnsi"/>
          <w:b/>
          <w:highlight w:val="yellow"/>
          <w:u w:val="single"/>
        </w:rPr>
        <w:t>provisions</w:t>
      </w:r>
      <w:r w:rsidRPr="009D41A5">
        <w:rPr>
          <w:rFonts w:asciiTheme="majorHAnsi" w:hAnsiTheme="majorHAnsi" w:cstheme="majorHAnsi"/>
          <w:sz w:val="16"/>
        </w:rPr>
        <w:t xml:space="preserve"> that: the law not only guarantees the right of employees to strike, but also </w:t>
      </w:r>
      <w:r w:rsidRPr="009D41A5">
        <w:rPr>
          <w:rFonts w:asciiTheme="majorHAnsi" w:hAnsiTheme="majorHAnsi" w:cstheme="majorHAnsi"/>
          <w:b/>
          <w:highlight w:val="yellow"/>
          <w:u w:val="single"/>
        </w:rPr>
        <w:t>places limitations</w:t>
      </w:r>
      <w:r w:rsidRPr="009D41A5">
        <w:rPr>
          <w:rFonts w:asciiTheme="majorHAnsi" w:hAnsiTheme="majorHAnsi" w:cstheme="majorHAnsi"/>
          <w:sz w:val="16"/>
        </w:rPr>
        <w:t xml:space="preserve"> and qualifications </w:t>
      </w:r>
      <w:r w:rsidRPr="009D41A5">
        <w:rPr>
          <w:rFonts w:asciiTheme="majorHAnsi" w:hAnsiTheme="majorHAnsi" w:cstheme="majorHAnsi"/>
          <w:b/>
          <w:highlight w:val="yellow"/>
          <w:u w:val="single"/>
        </w:rPr>
        <w:t>on</w:t>
      </w:r>
      <w:r w:rsidRPr="009D41A5">
        <w:rPr>
          <w:rFonts w:asciiTheme="majorHAnsi" w:hAnsiTheme="majorHAnsi" w:cstheme="majorHAnsi"/>
          <w:sz w:val="16"/>
        </w:rPr>
        <w:t xml:space="preserve"> the exercise of </w:t>
      </w:r>
      <w:r w:rsidRPr="009D41A5">
        <w:rPr>
          <w:rFonts w:asciiTheme="majorHAnsi" w:hAnsiTheme="majorHAnsi" w:cstheme="majorHAnsi"/>
          <w:b/>
          <w:highlight w:val="yellow"/>
          <w:u w:val="single"/>
        </w:rPr>
        <w:t>that right</w:t>
      </w:r>
      <w:r w:rsidRPr="009D41A5">
        <w:rPr>
          <w:rFonts w:asciiTheme="majorHAnsi" w:hAnsiTheme="majorHAnsi" w:cstheme="majorHAnsi"/>
          <w:sz w:val="16"/>
        </w:rPr>
        <w:t xml:space="preserve">. </w:t>
      </w:r>
      <w:r w:rsidRPr="009D41A5">
        <w:rPr>
          <w:rFonts w:asciiTheme="majorHAnsi" w:hAnsiTheme="majorHAnsi" w:cstheme="majorHAnsi"/>
          <w:b/>
          <w:u w:val="single"/>
        </w:rPr>
        <w:t>Lawful</w:t>
      </w:r>
      <w:r w:rsidRPr="009D41A5">
        <w:rPr>
          <w:rFonts w:asciiTheme="majorHAnsi" w:hAnsiTheme="majorHAnsi" w:cstheme="majorHAnsi"/>
          <w:sz w:val="16"/>
        </w:rPr>
        <w:t xml:space="preserve"> and unlawful strikes. The lawfulness of a </w:t>
      </w:r>
      <w:r w:rsidRPr="009D41A5">
        <w:rPr>
          <w:rFonts w:asciiTheme="majorHAnsi" w:hAnsiTheme="majorHAnsi" w:cstheme="majorHAnsi"/>
          <w:b/>
          <w:u w:val="single"/>
        </w:rPr>
        <w:t>strike</w:t>
      </w:r>
      <w:r w:rsidRPr="009D41A5">
        <w:rPr>
          <w:rFonts w:asciiTheme="majorHAnsi" w:hAnsiTheme="majorHAnsi" w:cstheme="majorHAnsi"/>
          <w:sz w:val="16"/>
        </w:rPr>
        <w:t xml:space="preserve"> may </w:t>
      </w:r>
      <w:r w:rsidRPr="009D41A5">
        <w:rPr>
          <w:rFonts w:asciiTheme="majorHAnsi" w:hAnsiTheme="majorHAnsi" w:cstheme="majorHAnsi"/>
          <w:b/>
          <w:u w:val="single"/>
        </w:rPr>
        <w:t>depend on the object, or purpose, of the strike, on its timing, or on the conduct of the strikers.</w:t>
      </w:r>
      <w:r w:rsidRPr="009D41A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9D41A5">
        <w:rPr>
          <w:rFonts w:asciiTheme="majorHAnsi" w:hAnsiTheme="majorHAnsi" w:cstheme="majorHAnsi"/>
          <w:u w:val="single"/>
        </w:rPr>
        <w:t>lawful object fall into two classes: economic strikers and unfair labor practice strikers.</w:t>
      </w:r>
      <w:r w:rsidRPr="009D41A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9D41A5">
        <w:rPr>
          <w:rFonts w:asciiTheme="majorHAnsi" w:hAnsiTheme="majorHAnsi" w:cstheme="majorHAnsi"/>
          <w:u w:val="single"/>
        </w:rPr>
        <w:t>economic strikers. They retain their status as employees and cannot be discharged, but they can be replaced by their employer</w:t>
      </w:r>
      <w:r w:rsidRPr="009D41A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w:t>
      </w:r>
      <w:r w:rsidRPr="009D41A5">
        <w:rPr>
          <w:rFonts w:asciiTheme="majorHAnsi" w:hAnsiTheme="majorHAnsi" w:cstheme="majorHAnsi"/>
          <w:sz w:val="16"/>
        </w:rPr>
        <w:lastRenderedPageBreak/>
        <w:t xml:space="preserve">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9D41A5">
        <w:rPr>
          <w:rFonts w:asciiTheme="majorHAnsi" w:hAnsiTheme="majorHAnsi" w:cstheme="majorHAnsi"/>
          <w:b/>
          <w:highlight w:val="yellow"/>
          <w:u w:val="single"/>
        </w:rPr>
        <w:t>Strikes unlawful because of purpose</w:t>
      </w:r>
      <w:r w:rsidRPr="009D41A5">
        <w:rPr>
          <w:rFonts w:asciiTheme="majorHAnsi" w:hAnsiTheme="majorHAnsi" w:cstheme="majorHAnsi"/>
          <w:sz w:val="16"/>
        </w:rPr>
        <w:t xml:space="preserve">. A strike may be unlawful because an object, or purpose, of the strike is unlawful. </w:t>
      </w:r>
      <w:r w:rsidRPr="009D41A5">
        <w:rPr>
          <w:rFonts w:asciiTheme="majorHAnsi" w:hAnsiTheme="majorHAnsi" w:cstheme="majorHAnsi"/>
          <w:b/>
          <w:highlight w:val="yellow"/>
          <w:u w:val="single"/>
        </w:rPr>
        <w:t xml:space="preserve">A strike in support of </w:t>
      </w:r>
      <w:r w:rsidRPr="009D41A5">
        <w:rPr>
          <w:rFonts w:asciiTheme="majorHAnsi" w:hAnsiTheme="majorHAnsi" w:cstheme="majorHAnsi"/>
          <w:u w:val="single"/>
        </w:rPr>
        <w:t>a union</w:t>
      </w:r>
      <w:r w:rsidRPr="009D41A5">
        <w:rPr>
          <w:rFonts w:asciiTheme="majorHAnsi" w:hAnsiTheme="majorHAnsi" w:cstheme="majorHAnsi"/>
          <w:b/>
          <w:highlight w:val="yellow"/>
          <w:u w:val="single"/>
        </w:rPr>
        <w:t xml:space="preserve"> unfair labor practice</w:t>
      </w:r>
      <w:r w:rsidRPr="009D41A5">
        <w:rPr>
          <w:rFonts w:asciiTheme="majorHAnsi" w:hAnsiTheme="majorHAnsi" w:cstheme="majorHAnsi"/>
          <w:sz w:val="16"/>
        </w:rPr>
        <w:t xml:space="preserve">, or one that would cause an employer to commit an unfair labor practice, may be a strike for an unlawful object. </w:t>
      </w:r>
      <w:r w:rsidRPr="009D41A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9D41A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9D41A5">
        <w:rPr>
          <w:rFonts w:asciiTheme="majorHAnsi" w:hAnsiTheme="majorHAnsi" w:cstheme="majorHAnsi"/>
          <w:highlight w:val="yellow"/>
          <w:u w:val="single"/>
        </w:rPr>
        <w:t>Strikes unlawful because of timing</w:t>
      </w:r>
      <w:r w:rsidRPr="009D41A5">
        <w:rPr>
          <w:rFonts w:asciiTheme="majorHAnsi" w:hAnsiTheme="majorHAnsi" w:cstheme="majorHAnsi"/>
          <w:u w:val="single"/>
        </w:rPr>
        <w:t xml:space="preserve">—Effect of no-strike contract. </w:t>
      </w:r>
      <w:r w:rsidRPr="009D41A5">
        <w:rPr>
          <w:rFonts w:asciiTheme="majorHAnsi" w:hAnsiTheme="majorHAnsi" w:cstheme="majorHAnsi"/>
          <w:highlight w:val="yellow"/>
          <w:u w:val="single"/>
        </w:rPr>
        <w:t>A strike that violates a no-strike</w:t>
      </w:r>
      <w:r w:rsidRPr="009D41A5">
        <w:rPr>
          <w:rFonts w:asciiTheme="majorHAnsi" w:hAnsiTheme="majorHAnsi" w:cstheme="majorHAnsi"/>
          <w:u w:val="single"/>
        </w:rPr>
        <w:t xml:space="preserve"> provision</w:t>
      </w:r>
      <w:r w:rsidRPr="009D41A5">
        <w:rPr>
          <w:rFonts w:asciiTheme="majorHAnsi" w:hAnsiTheme="majorHAnsi" w:cstheme="majorHAnsi"/>
          <w:sz w:val="16"/>
        </w:rPr>
        <w:t xml:space="preserve"> </w:t>
      </w:r>
      <w:r w:rsidRPr="009D41A5">
        <w:rPr>
          <w:rFonts w:asciiTheme="majorHAnsi" w:hAnsiTheme="majorHAnsi" w:cstheme="majorHAnsi"/>
          <w:u w:val="single"/>
        </w:rPr>
        <w:t xml:space="preserve">of a </w:t>
      </w:r>
      <w:r w:rsidRPr="009D41A5">
        <w:rPr>
          <w:rFonts w:asciiTheme="majorHAnsi" w:hAnsiTheme="majorHAnsi" w:cstheme="majorHAnsi"/>
          <w:highlight w:val="yellow"/>
          <w:u w:val="single"/>
        </w:rPr>
        <w:t>contract is not protected</w:t>
      </w:r>
      <w:r w:rsidRPr="009D41A5">
        <w:rPr>
          <w:rFonts w:asciiTheme="majorHAnsi" w:hAnsiTheme="majorHAnsi" w:cstheme="majorHAnsi"/>
          <w:u w:val="single"/>
        </w:rPr>
        <w:t xml:space="preserve"> </w:t>
      </w:r>
      <w:r w:rsidRPr="009D41A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9D41A5">
        <w:rPr>
          <w:rFonts w:asciiTheme="majorHAnsi" w:hAnsiTheme="majorHAnsi" w:cstheme="majorHAnsi"/>
          <w:highlight w:val="yellow"/>
          <w:u w:val="single"/>
        </w:rPr>
        <w:t>A walkout because of conditions abnormally dangerous to health</w:t>
      </w:r>
      <w:r w:rsidRPr="009D41A5">
        <w:rPr>
          <w:rFonts w:asciiTheme="majorHAnsi" w:hAnsiTheme="majorHAnsi" w:cstheme="majorHAnsi"/>
          <w:u w:val="single"/>
        </w:rPr>
        <w:t>, such as a defective ventilation system in a spray-painting shop, has been held not to violate a no-strike provision.</w:t>
      </w:r>
      <w:r w:rsidRPr="009D41A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9D41A5">
        <w:rPr>
          <w:rFonts w:asciiTheme="majorHAnsi" w:hAnsiTheme="majorHAnsi" w:cstheme="majorHAnsi"/>
          <w:highlight w:val="yellow"/>
          <w:u w:val="single"/>
        </w:rPr>
        <w:t>Strikes unlawful because of misconduct</w:t>
      </w:r>
      <w:r w:rsidRPr="009D41A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9D41A5">
        <w:rPr>
          <w:rFonts w:asciiTheme="majorHAnsi" w:hAnsiTheme="majorHAnsi" w:cstheme="majorHAnsi"/>
          <w:highlight w:val="yellow"/>
          <w:u w:val="single"/>
        </w:rPr>
        <w:t>physically blocking persons</w:t>
      </w:r>
      <w:r w:rsidRPr="009D41A5">
        <w:rPr>
          <w:rFonts w:asciiTheme="majorHAnsi" w:hAnsiTheme="majorHAnsi" w:cstheme="majorHAnsi"/>
          <w:sz w:val="16"/>
        </w:rPr>
        <w:t xml:space="preserve"> from entering or leaving a struck plant. • Strikers </w:t>
      </w:r>
      <w:r w:rsidRPr="009D41A5">
        <w:rPr>
          <w:rFonts w:asciiTheme="majorHAnsi" w:hAnsiTheme="majorHAnsi" w:cstheme="majorHAnsi"/>
          <w:highlight w:val="yellow"/>
          <w:u w:val="single"/>
        </w:rPr>
        <w:t>threatening violence</w:t>
      </w:r>
      <w:r w:rsidRPr="009D41A5">
        <w:rPr>
          <w:rFonts w:asciiTheme="majorHAnsi" w:hAnsiTheme="majorHAnsi" w:cstheme="majorHAnsi"/>
          <w:sz w:val="16"/>
        </w:rPr>
        <w:t xml:space="preserve"> against nonstriking employees. • Strikers </w:t>
      </w:r>
      <w:r w:rsidRPr="009D41A5">
        <w:rPr>
          <w:rFonts w:asciiTheme="majorHAnsi" w:hAnsiTheme="majorHAnsi" w:cstheme="majorHAnsi"/>
          <w:highlight w:val="yellow"/>
          <w:u w:val="single"/>
        </w:rPr>
        <w:t>attacking management</w:t>
      </w:r>
      <w:r w:rsidRPr="009D41A5">
        <w:rPr>
          <w:rFonts w:asciiTheme="majorHAnsi" w:hAnsiTheme="majorHAnsi" w:cstheme="majorHAnsi"/>
          <w:sz w:val="16"/>
        </w:rPr>
        <w:t xml:space="preserve"> representatives.</w:t>
      </w:r>
    </w:p>
    <w:p w14:paraId="007E213A" w14:textId="77777777" w:rsidR="009D41A5" w:rsidRPr="009D41A5" w:rsidRDefault="009D41A5" w:rsidP="009D41A5">
      <w:pPr>
        <w:rPr>
          <w:rFonts w:asciiTheme="majorHAnsi" w:hAnsiTheme="majorHAnsi" w:cstheme="majorHAnsi"/>
        </w:rPr>
      </w:pPr>
    </w:p>
    <w:p w14:paraId="01CD5F3A"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Conditional recognition is inadequate and allows companies to exploit overlooked loopholes—that decimates strike effectiveness. McNicholas and Poydock 20</w:t>
      </w:r>
    </w:p>
    <w:p w14:paraId="3ECAED8B"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Celine McNicholas, director of policy and government affairs/general counsel at the Economic Policy Institute, a nonprofit, nonpartisan think tank that uses the power of its research on economic trends and the impact of economic policies to advance reforms that serve working people, deliver racial justice, and guarantee gender equity. McNicholas assumed the policy director position in October 2021. She has served as EPI’s director of government affairs and labor counsel since 2017 and </w:t>
      </w:r>
      <w:hyperlink r:id="rId16" w:history="1">
        <w:r w:rsidRPr="009D41A5">
          <w:rPr>
            <w:rStyle w:val="Hyperlink"/>
            <w:rFonts w:asciiTheme="majorHAnsi" w:hAnsiTheme="majorHAnsi" w:cstheme="majorHAnsi"/>
          </w:rPr>
          <w:t>Margaret Poydock</w:t>
        </w:r>
      </w:hyperlink>
      <w:r w:rsidRPr="009D41A5">
        <w:rPr>
          <w:rFonts w:asciiTheme="majorHAnsi" w:hAnsiTheme="majorHAnsi" w:cstheme="majorHAnsi"/>
        </w:rPr>
        <w:t>, policy analyst, she assists the policy team in managing EPI’s legislative and policy initiatives to build a more just economy.  6-22-2020,"Workers are striking during the coronavirus: Labor law must be reformed to strengthen this fundamental right," Economic Policy Institute, https://www.epi.org/blog/thousands-of-</w:t>
      </w:r>
      <w:r w:rsidRPr="009D41A5">
        <w:rPr>
          <w:rFonts w:asciiTheme="majorHAnsi" w:hAnsiTheme="majorHAnsi" w:cstheme="majorHAnsi"/>
        </w:rPr>
        <w:lastRenderedPageBreak/>
        <w:t>workers-have-gone-on-strike-during-the-coronavirus-labor-law-must-be-reformed-to-strengthen-this-fundamental-right/, 10-26-2021//Aanya</w:t>
      </w:r>
    </w:p>
    <w:p w14:paraId="0A07B8B0"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What is the right to strike and who has it? 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 </w:t>
      </w:r>
      <w:r w:rsidRPr="009D41A5">
        <w:rPr>
          <w:rStyle w:val="StyleUnderline"/>
          <w:rFonts w:asciiTheme="majorHAnsi" w:hAnsiTheme="majorHAnsi" w:cstheme="majorHAnsi"/>
        </w:rPr>
        <w:t xml:space="preserve">There is </w:t>
      </w:r>
      <w:r w:rsidRPr="009D41A5">
        <w:rPr>
          <w:rStyle w:val="StyleUnderline"/>
          <w:rFonts w:asciiTheme="majorHAnsi" w:hAnsiTheme="majorHAnsi" w:cstheme="majorHAnsi"/>
          <w:highlight w:val="cyan"/>
        </w:rPr>
        <w:t>no federal law</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that gives</w:t>
      </w:r>
      <w:r w:rsidRPr="009D41A5">
        <w:rPr>
          <w:rFonts w:asciiTheme="majorHAnsi" w:hAnsiTheme="majorHAnsi" w:cstheme="majorHAnsi"/>
          <w:sz w:val="16"/>
        </w:rPr>
        <w:t xml:space="preserve"> public-sector </w:t>
      </w:r>
      <w:r w:rsidRPr="009D41A5">
        <w:rPr>
          <w:rStyle w:val="StyleUnderline"/>
          <w:rFonts w:asciiTheme="majorHAnsi" w:hAnsiTheme="majorHAnsi" w:cstheme="majorHAnsi"/>
        </w:rPr>
        <w:t xml:space="preserve">workers the </w:t>
      </w:r>
      <w:r w:rsidRPr="009D41A5">
        <w:rPr>
          <w:rStyle w:val="StyleUnderline"/>
          <w:rFonts w:asciiTheme="majorHAnsi" w:hAnsiTheme="majorHAnsi" w:cstheme="majorHAnsi"/>
          <w:highlight w:val="cyan"/>
        </w:rPr>
        <w:t>right to strike</w:t>
      </w:r>
      <w:r w:rsidRPr="009D41A5">
        <w:rPr>
          <w:rStyle w:val="StyleUnderline"/>
          <w:rFonts w:asciiTheme="majorHAnsi" w:hAnsiTheme="majorHAnsi" w:cstheme="majorHAnsi"/>
        </w:rPr>
        <w:t>,</w:t>
      </w:r>
      <w:r w:rsidRPr="009D41A5">
        <w:rPr>
          <w:rFonts w:asciiTheme="majorHAnsi" w:hAnsiTheme="majorHAnsi" w:cstheme="majorHAnsi"/>
          <w:sz w:val="16"/>
        </w:rPr>
        <w:t xml:space="preserve"> but a dozen states grant public-sector workers the right to strike. 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w:t>
      </w:r>
      <w:r w:rsidRPr="009D41A5">
        <w:rPr>
          <w:rStyle w:val="StyleUnderline"/>
          <w:rFonts w:asciiTheme="majorHAnsi" w:hAnsiTheme="majorHAnsi" w:cstheme="majorHAnsi"/>
        </w:rPr>
        <w:t xml:space="preserve">their </w:t>
      </w:r>
      <w:r w:rsidRPr="009D41A5">
        <w:rPr>
          <w:rStyle w:val="StyleUnderline"/>
          <w:rFonts w:asciiTheme="majorHAnsi" w:hAnsiTheme="majorHAnsi" w:cstheme="majorHAnsi"/>
          <w:highlight w:val="cyan"/>
        </w:rPr>
        <w:t>employer has</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the </w:t>
      </w:r>
      <w:r w:rsidRPr="009D41A5">
        <w:rPr>
          <w:rStyle w:val="StyleUnderline"/>
          <w:rFonts w:asciiTheme="majorHAnsi" w:hAnsiTheme="majorHAnsi" w:cstheme="majorHAnsi"/>
          <w:highlight w:val="cyan"/>
        </w:rPr>
        <w:t>right to permanently replace</w:t>
      </w:r>
      <w:r w:rsidRPr="009D41A5">
        <w:rPr>
          <w:rStyle w:val="StyleUnderline"/>
          <w:rFonts w:asciiTheme="majorHAnsi" w:hAnsiTheme="majorHAnsi" w:cstheme="majorHAnsi"/>
        </w:rPr>
        <w:t xml:space="preserve"> them.</w:t>
      </w:r>
      <w:r w:rsidRPr="009D41A5">
        <w:rPr>
          <w:rFonts w:asciiTheme="majorHAnsi" w:hAnsiTheme="majorHAnsi" w:cstheme="majorHAnsi"/>
          <w:sz w:val="16"/>
        </w:rPr>
        <w:t xml:space="preserve"> In an unfair labor practice strike, workers withhold their labor to protest their employer engaging in activities that they regard as a violation of labor law. Workers in an unfair labor practice strike cannot legally be discharged or permanently replaced. However, not all strikes are protected under the law. For example, it is currently </w:t>
      </w:r>
      <w:r w:rsidRPr="009D41A5">
        <w:rPr>
          <w:rStyle w:val="StyleUnderline"/>
          <w:rFonts w:asciiTheme="majorHAnsi" w:hAnsiTheme="majorHAnsi" w:cstheme="majorHAnsi"/>
          <w:highlight w:val="cyan"/>
        </w:rPr>
        <w:t>unlawful f</w:t>
      </w:r>
      <w:r w:rsidRPr="009D41A5">
        <w:rPr>
          <w:rStyle w:val="StyleUnderline"/>
          <w:rFonts w:asciiTheme="majorHAnsi" w:hAnsiTheme="majorHAnsi" w:cstheme="majorHAnsi"/>
        </w:rPr>
        <w:t xml:space="preserve">or workers </w:t>
      </w:r>
      <w:r w:rsidRPr="009D41A5">
        <w:rPr>
          <w:rStyle w:val="StyleUnderline"/>
          <w:rFonts w:asciiTheme="majorHAnsi" w:hAnsiTheme="majorHAnsi" w:cstheme="majorHAnsi"/>
          <w:highlight w:val="cyan"/>
        </w:rPr>
        <w:t>to</w:t>
      </w:r>
      <w:r w:rsidRPr="009D41A5">
        <w:rPr>
          <w:rStyle w:val="StyleUnderline"/>
          <w:rFonts w:asciiTheme="majorHAnsi" w:hAnsiTheme="majorHAnsi" w:cstheme="majorHAnsi"/>
        </w:rPr>
        <w:t xml:space="preserve"> </w:t>
      </w:r>
      <w:r w:rsidRPr="009D41A5">
        <w:rPr>
          <w:rFonts w:asciiTheme="majorHAnsi" w:hAnsiTheme="majorHAnsi" w:cstheme="majorHAnsi"/>
          <w:sz w:val="16"/>
        </w:rPr>
        <w:t>be involved in</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secondary” strikes</w:t>
      </w:r>
      <w:r w:rsidRPr="009D41A5">
        <w:rPr>
          <w:rFonts w:asciiTheme="majorHAnsi" w:hAnsiTheme="majorHAnsi" w:cstheme="majorHAnsi"/>
          <w:sz w:val="16"/>
        </w:rPr>
        <w:t xml:space="preserve">, which are strikes </w:t>
      </w:r>
      <w:r w:rsidRPr="009D41A5">
        <w:rPr>
          <w:rStyle w:val="StyleUnderline"/>
          <w:rFonts w:asciiTheme="majorHAnsi" w:hAnsiTheme="majorHAnsi" w:cstheme="majorHAnsi"/>
        </w:rPr>
        <w:t xml:space="preserve">aimed at an employer </w:t>
      </w:r>
      <w:r w:rsidRPr="009D41A5">
        <w:rPr>
          <w:rFonts w:asciiTheme="majorHAnsi" w:hAnsiTheme="majorHAnsi" w:cstheme="majorHAnsi"/>
          <w:sz w:val="16"/>
        </w:rPr>
        <w:t xml:space="preserve">other </w:t>
      </w:r>
      <w:r w:rsidRPr="009D41A5">
        <w:rPr>
          <w:rStyle w:val="StyleUnderline"/>
          <w:rFonts w:asciiTheme="majorHAnsi" w:hAnsiTheme="majorHAnsi" w:cstheme="majorHAnsi"/>
        </w:rPr>
        <w:t>than the primary employer</w:t>
      </w:r>
      <w:r w:rsidRPr="009D41A5">
        <w:rPr>
          <w:rFonts w:asciiTheme="majorHAnsi" w:hAnsiTheme="majorHAnsi" w:cstheme="majorHAnsi"/>
          <w:sz w:val="16"/>
        </w:rPr>
        <w:t xml:space="preserve"> (for example, when workers from one company strike in solidarity with another company’s workers). If a strike is deemed an “</w:t>
      </w:r>
      <w:r w:rsidRPr="009D41A5">
        <w:rPr>
          <w:rStyle w:val="StyleUnderline"/>
          <w:rFonts w:asciiTheme="majorHAnsi" w:hAnsiTheme="majorHAnsi" w:cstheme="majorHAnsi"/>
          <w:highlight w:val="cyan"/>
        </w:rPr>
        <w:t>intermittent strike</w:t>
      </w:r>
      <w:r w:rsidRPr="009D41A5">
        <w:rPr>
          <w:rStyle w:val="StyleUnderline"/>
          <w:rFonts w:asciiTheme="majorHAnsi" w:hAnsiTheme="majorHAnsi" w:cstheme="majorHAnsi"/>
        </w:rPr>
        <w:t>”—</w:t>
      </w:r>
      <w:r w:rsidRPr="009D41A5">
        <w:rPr>
          <w:rFonts w:asciiTheme="majorHAnsi" w:hAnsiTheme="majorHAnsi" w:cstheme="majorHAnsi"/>
          <w:sz w:val="16"/>
        </w:rPr>
        <w:t xml:space="preserve">when workers strike </w:t>
      </w:r>
      <w:r w:rsidRPr="009D41A5">
        <w:rPr>
          <w:rStyle w:val="StyleUnderline"/>
          <w:rFonts w:asciiTheme="majorHAnsi" w:hAnsiTheme="majorHAnsi" w:cstheme="majorHAnsi"/>
        </w:rPr>
        <w:t>on-and-off</w:t>
      </w:r>
      <w:r w:rsidRPr="009D41A5">
        <w:rPr>
          <w:rFonts w:asciiTheme="majorHAnsi" w:hAnsiTheme="majorHAnsi" w:cstheme="majorHAnsi"/>
          <w:sz w:val="16"/>
        </w:rPr>
        <w:t xml:space="preserve"> over a period of time—it is </w:t>
      </w:r>
      <w:r w:rsidRPr="009D41A5">
        <w:rPr>
          <w:rStyle w:val="StyleUnderline"/>
          <w:rFonts w:asciiTheme="majorHAnsi" w:hAnsiTheme="majorHAnsi" w:cstheme="majorHAnsi"/>
        </w:rPr>
        <w:t>not protected</w:t>
      </w:r>
      <w:r w:rsidRPr="009D41A5">
        <w:rPr>
          <w:rFonts w:asciiTheme="majorHAnsi" w:hAnsiTheme="majorHAnsi" w:cstheme="majorHAnsi"/>
          <w:sz w:val="16"/>
        </w:rPr>
        <w:t xml:space="preserve"> as a lawful strike </w:t>
      </w:r>
      <w:r w:rsidRPr="009D41A5">
        <w:rPr>
          <w:rStyle w:val="StyleUnderline"/>
          <w:rFonts w:asciiTheme="majorHAnsi" w:hAnsiTheme="majorHAnsi" w:cstheme="majorHAnsi"/>
        </w:rPr>
        <w:t>by the NLRA</w:t>
      </w:r>
      <w:r w:rsidRPr="009D41A5">
        <w:rPr>
          <w:rFonts w:asciiTheme="majorHAnsi" w:hAnsiTheme="majorHAnsi" w:cstheme="majorHAnsi"/>
          <w:sz w:val="16"/>
        </w:rPr>
        <w:t xml:space="preserve">. In general, </w:t>
      </w:r>
      <w:r w:rsidRPr="009D41A5">
        <w:rPr>
          <w:rStyle w:val="StyleUnderline"/>
          <w:rFonts w:asciiTheme="majorHAnsi" w:hAnsiTheme="majorHAnsi" w:cstheme="majorHAnsi"/>
        </w:rPr>
        <w:t>a strike is</w:t>
      </w:r>
      <w:r w:rsidRPr="009D41A5">
        <w:rPr>
          <w:rFonts w:asciiTheme="majorHAnsi" w:hAnsiTheme="majorHAnsi" w:cstheme="majorHAnsi"/>
          <w:sz w:val="16"/>
        </w:rPr>
        <w:t xml:space="preserve"> also </w:t>
      </w:r>
      <w:r w:rsidRPr="009D41A5">
        <w:rPr>
          <w:rStyle w:val="StyleUnderline"/>
          <w:rFonts w:asciiTheme="majorHAnsi" w:hAnsiTheme="majorHAnsi" w:cstheme="majorHAnsi"/>
          <w:highlight w:val="cyan"/>
        </w:rPr>
        <w:t>unlawful</w:t>
      </w:r>
      <w:r w:rsidRPr="009D41A5">
        <w:rPr>
          <w:rFonts w:asciiTheme="majorHAnsi" w:hAnsiTheme="majorHAnsi" w:cstheme="majorHAnsi"/>
          <w:sz w:val="16"/>
          <w:highlight w:val="cyan"/>
        </w:rPr>
        <w:t xml:space="preserve"> </w:t>
      </w:r>
      <w:r w:rsidRPr="009D41A5">
        <w:rPr>
          <w:rStyle w:val="StyleUnderline"/>
          <w:rFonts w:asciiTheme="majorHAnsi" w:hAnsiTheme="majorHAnsi" w:cstheme="majorHAnsi"/>
          <w:highlight w:val="cyan"/>
        </w:rPr>
        <w:t>if</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t</w:t>
      </w:r>
      <w:r w:rsidRPr="009D41A5">
        <w:rPr>
          <w:rStyle w:val="StyleUnderline"/>
          <w:rFonts w:asciiTheme="majorHAnsi" w:hAnsiTheme="majorHAnsi" w:cstheme="majorHAnsi"/>
        </w:rPr>
        <w:t xml:space="preserve">he </w:t>
      </w:r>
      <w:r w:rsidRPr="009D41A5">
        <w:rPr>
          <w:rStyle w:val="StyleUnderline"/>
          <w:rFonts w:asciiTheme="majorHAnsi" w:hAnsiTheme="majorHAnsi" w:cstheme="majorHAnsi"/>
          <w:highlight w:val="cyan"/>
        </w:rPr>
        <w:t>collective bargaining</w:t>
      </w:r>
      <w:r w:rsidRPr="009D41A5">
        <w:rPr>
          <w:rStyle w:val="StyleUnderline"/>
          <w:rFonts w:asciiTheme="majorHAnsi" w:hAnsiTheme="majorHAnsi" w:cstheme="majorHAnsi"/>
        </w:rPr>
        <w:t xml:space="preserve"> agreement</w:t>
      </w:r>
      <w:r w:rsidRPr="009D41A5">
        <w:rPr>
          <w:rFonts w:asciiTheme="majorHAnsi" w:hAnsiTheme="majorHAnsi" w:cstheme="majorHAnsi"/>
          <w:sz w:val="16"/>
        </w:rPr>
        <w:t xml:space="preserve"> between a union and the employer</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is in effect</w:t>
      </w:r>
      <w:r w:rsidRPr="009D41A5">
        <w:rPr>
          <w:rFonts w:asciiTheme="majorHAnsi" w:hAnsiTheme="majorHAnsi" w:cstheme="majorHAnsi"/>
          <w:sz w:val="16"/>
        </w:rPr>
        <w:t xml:space="preserve"> and has a “no-strike, no-lockout” clause.</w:t>
      </w:r>
    </w:p>
    <w:p w14:paraId="6544F23B" w14:textId="77777777" w:rsidR="009D41A5" w:rsidRPr="009D41A5" w:rsidRDefault="009D41A5" w:rsidP="009D41A5">
      <w:pPr>
        <w:rPr>
          <w:rFonts w:asciiTheme="majorHAnsi" w:hAnsiTheme="majorHAnsi" w:cstheme="majorHAnsi"/>
        </w:rPr>
      </w:pPr>
    </w:p>
    <w:p w14:paraId="210DA76A"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t xml:space="preserve">Status Quo protections don’t solve—locks in income inequality, wage stagnation, and years of structural interference. Samuels 10/8 </w:t>
      </w:r>
    </w:p>
    <w:p w14:paraId="23DC4927"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Alana Semuels October 8, 2021 10, 2-24-2021, "U.S. Workers Are Realizing It's the Perfect Time to Go on Strike," Time, https://time.com/6105109/workers-strike-unemployment/, 10-26-2021//Aanya</w:t>
      </w:r>
    </w:p>
    <w:p w14:paraId="54EF271F" w14:textId="77777777" w:rsidR="009D41A5" w:rsidRPr="009D41A5" w:rsidRDefault="009D41A5" w:rsidP="009D41A5">
      <w:pPr>
        <w:rPr>
          <w:rFonts w:asciiTheme="majorHAnsi" w:hAnsiTheme="majorHAnsi" w:cstheme="majorHAnsi"/>
          <w:sz w:val="16"/>
        </w:rPr>
      </w:pPr>
      <w:r w:rsidRPr="009D41A5">
        <w:rPr>
          <w:rStyle w:val="StyleUnderline"/>
          <w:rFonts w:asciiTheme="majorHAnsi" w:hAnsiTheme="majorHAnsi" w:cstheme="majorHAnsi"/>
          <w:highlight w:val="cyan"/>
        </w:rPr>
        <w:t>Greater income inequality, more strikes</w:t>
      </w:r>
      <w:r w:rsidRPr="009D41A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Kochan, a professor of work and employment research at MIT. There are a growing number of billionaires in America–708 as of August—with a net worth of $4.7 trillion as of August 17. That’s more than the total net worth of the bottom 50% of Americans. “I think the </w:t>
      </w:r>
      <w:r w:rsidRPr="009D41A5">
        <w:rPr>
          <w:rStyle w:val="StyleUnderline"/>
          <w:rFonts w:asciiTheme="majorHAnsi" w:hAnsiTheme="majorHAnsi" w:cstheme="majorHAnsi"/>
          <w:highlight w:val="cyan"/>
        </w:rPr>
        <w:t>accumulated effects of</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the </w:t>
      </w:r>
      <w:r w:rsidRPr="009D41A5">
        <w:rPr>
          <w:rStyle w:val="StyleUnderline"/>
          <w:rFonts w:asciiTheme="majorHAnsi" w:hAnsiTheme="majorHAnsi" w:cstheme="majorHAnsi"/>
          <w:highlight w:val="cyan"/>
        </w:rPr>
        <w:t>loss of</w:t>
      </w:r>
      <w:r w:rsidRPr="009D41A5">
        <w:rPr>
          <w:rFonts w:asciiTheme="majorHAnsi" w:hAnsiTheme="majorHAnsi" w:cstheme="majorHAnsi"/>
          <w:sz w:val="16"/>
          <w:highlight w:val="cyan"/>
        </w:rPr>
        <w:t xml:space="preserve"> </w:t>
      </w:r>
      <w:r w:rsidRPr="009D41A5">
        <w:rPr>
          <w:rFonts w:asciiTheme="majorHAnsi" w:hAnsiTheme="majorHAnsi" w:cstheme="majorHAnsi"/>
          <w:sz w:val="16"/>
        </w:rPr>
        <w:t xml:space="preserve">good </w:t>
      </w:r>
      <w:r w:rsidRPr="009D41A5">
        <w:rPr>
          <w:rStyle w:val="StyleUnderline"/>
          <w:rFonts w:asciiTheme="majorHAnsi" w:hAnsiTheme="majorHAnsi" w:cstheme="majorHAnsi"/>
          <w:highlight w:val="cyan"/>
        </w:rPr>
        <w:t>jobs in manufacturing, stagnant wages, growing inequality</w:t>
      </w:r>
      <w:r w:rsidRPr="009D41A5">
        <w:rPr>
          <w:rStyle w:val="StyleUnderline"/>
          <w:rFonts w:asciiTheme="majorHAnsi" w:hAnsiTheme="majorHAnsi" w:cstheme="majorHAnsi"/>
        </w:rPr>
        <w:t xml:space="preserve">, and </w:t>
      </w:r>
      <w:r w:rsidRPr="009D41A5">
        <w:rPr>
          <w:rFonts w:asciiTheme="majorHAnsi" w:hAnsiTheme="majorHAnsi" w:cstheme="majorHAnsi"/>
          <w:sz w:val="16"/>
        </w:rPr>
        <w:t xml:space="preserve">the growing </w:t>
      </w:r>
      <w:r w:rsidRPr="009D41A5">
        <w:rPr>
          <w:rStyle w:val="StyleUnderline"/>
          <w:rFonts w:asciiTheme="majorHAnsi" w:hAnsiTheme="majorHAnsi" w:cstheme="majorHAnsi"/>
          <w:highlight w:val="cyan"/>
        </w:rPr>
        <w:t>disparity</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between executives and managers and the workforce—all of that is </w:t>
      </w:r>
      <w:r w:rsidRPr="009D41A5">
        <w:rPr>
          <w:rStyle w:val="StyleUnderline"/>
          <w:rFonts w:asciiTheme="majorHAnsi" w:hAnsiTheme="majorHAnsi" w:cstheme="majorHAnsi"/>
        </w:rPr>
        <w:t xml:space="preserve">fueling increases </w:t>
      </w:r>
      <w:r w:rsidRPr="009D41A5">
        <w:rPr>
          <w:rFonts w:asciiTheme="majorHAnsi" w:hAnsiTheme="majorHAnsi" w:cstheme="majorHAnsi"/>
          <w:sz w:val="16"/>
        </w:rPr>
        <w:t xml:space="preserve">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75BCB4D0" w14:textId="77777777" w:rsidR="009D41A5" w:rsidRPr="009D41A5" w:rsidRDefault="009D41A5" w:rsidP="009D41A5">
      <w:pPr>
        <w:spacing w:after="0" w:line="240" w:lineRule="auto"/>
        <w:rPr>
          <w:rFonts w:asciiTheme="majorHAnsi" w:eastAsia="Times New Roman" w:hAnsiTheme="majorHAnsi" w:cstheme="majorHAnsi"/>
          <w:sz w:val="24"/>
        </w:rPr>
      </w:pPr>
      <w:r w:rsidRPr="009D41A5">
        <w:rPr>
          <w:rFonts w:asciiTheme="majorHAnsi" w:eastAsia="Times New Roman" w:hAnsiTheme="majorHAnsi" w:cstheme="majorHAnsi"/>
          <w:sz w:val="24"/>
        </w:rPr>
        <w:lastRenderedPageBreak/>
        <w:fldChar w:fldCharType="begin"/>
      </w:r>
      <w:r w:rsidRPr="009D41A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9D41A5">
        <w:rPr>
          <w:rFonts w:asciiTheme="majorHAnsi" w:eastAsia="Times New Roman" w:hAnsiTheme="majorHAnsi" w:cstheme="majorHAnsi"/>
          <w:sz w:val="24"/>
        </w:rPr>
        <w:fldChar w:fldCharType="separate"/>
      </w:r>
      <w:r w:rsidRPr="009D41A5">
        <w:rPr>
          <w:rFonts w:asciiTheme="majorHAnsi" w:eastAsia="Times New Roman" w:hAnsiTheme="majorHAnsi" w:cstheme="majorHAnsi"/>
          <w:noProof/>
          <w:sz w:val="24"/>
        </w:rPr>
        <w:drawing>
          <wp:inline distT="0" distB="0" distL="0" distR="0" wp14:anchorId="093ACC06" wp14:editId="2FB1B847">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9D41A5">
        <w:rPr>
          <w:rFonts w:asciiTheme="majorHAnsi" w:eastAsia="Times New Roman" w:hAnsiTheme="majorHAnsi" w:cstheme="majorHAnsi"/>
          <w:sz w:val="24"/>
        </w:rPr>
        <w:fldChar w:fldCharType="end"/>
      </w:r>
    </w:p>
    <w:p w14:paraId="6371869F" w14:textId="77777777" w:rsidR="009D41A5" w:rsidRPr="009D41A5" w:rsidRDefault="009D41A5" w:rsidP="009D41A5">
      <w:pPr>
        <w:rPr>
          <w:rFonts w:asciiTheme="majorHAnsi" w:hAnsiTheme="majorHAnsi" w:cstheme="majorHAnsi"/>
        </w:rPr>
      </w:pPr>
    </w:p>
    <w:p w14:paraId="154673BB"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 xml:space="preserve">Support for labor unions has increased in recent years Gallup </w:t>
      </w:r>
    </w:p>
    <w:p w14:paraId="4AD28AF9" w14:textId="77777777" w:rsidR="009D41A5" w:rsidRP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Kochan’s research. The </w:t>
      </w:r>
      <w:r w:rsidRPr="009D41A5">
        <w:rPr>
          <w:rStyle w:val="StyleUnderline"/>
          <w:rFonts w:asciiTheme="majorHAnsi" w:hAnsiTheme="majorHAnsi" w:cstheme="majorHAnsi"/>
        </w:rPr>
        <w:t>p</w:t>
      </w:r>
      <w:r w:rsidRPr="009D41A5">
        <w:rPr>
          <w:rStyle w:val="StyleUnderline"/>
          <w:rFonts w:asciiTheme="majorHAnsi" w:hAnsiTheme="majorHAnsi" w:cstheme="majorHAnsi"/>
          <w:highlight w:val="cyan"/>
        </w:rPr>
        <w:t>andemic</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worsened working conditions</w:t>
      </w:r>
      <w:r w:rsidRPr="009D41A5">
        <w:rPr>
          <w:rStyle w:val="StyleUnderline"/>
          <w:rFonts w:asciiTheme="majorHAnsi" w:hAnsiTheme="majorHAnsi" w:cstheme="majorHAnsi"/>
        </w:rPr>
        <w:t xml:space="preserve"> for thousands</w:t>
      </w:r>
      <w:r w:rsidRPr="009D41A5">
        <w:rPr>
          <w:rFonts w:asciiTheme="majorHAnsi" w:hAnsiTheme="majorHAnsi" w:cstheme="majorHAnsi"/>
          <w:sz w:val="16"/>
        </w:rPr>
        <w:t xml:space="preserve"> of workers like Deyo. Kellogg workers at a plant in Battle Creek, Mich., told the local news that they were lauded as heroes for working </w:t>
      </w:r>
      <w:r w:rsidRPr="009D41A5">
        <w:rPr>
          <w:rStyle w:val="StyleUnderline"/>
          <w:rFonts w:asciiTheme="majorHAnsi" w:hAnsiTheme="majorHAnsi" w:cstheme="majorHAnsi"/>
        </w:rPr>
        <w:t>16 hour days, seven days a week</w:t>
      </w:r>
      <w:r w:rsidRPr="009D41A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9D41A5">
        <w:rPr>
          <w:rStyle w:val="StyleUnderline"/>
          <w:rFonts w:asciiTheme="majorHAnsi" w:hAnsiTheme="majorHAnsi" w:cstheme="majorHAnsi"/>
          <w:highlight w:val="cyan"/>
        </w:rPr>
        <w:t>Do strikes work?</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For their part, </w:t>
      </w:r>
      <w:r w:rsidRPr="009D41A5">
        <w:rPr>
          <w:rStyle w:val="StyleUnderline"/>
          <w:rFonts w:asciiTheme="majorHAnsi" w:hAnsiTheme="majorHAnsi" w:cstheme="majorHAnsi"/>
          <w:highlight w:val="cyan"/>
        </w:rPr>
        <w:t>employers say</w:t>
      </w:r>
      <w:r w:rsidRPr="009D41A5">
        <w:rPr>
          <w:rFonts w:asciiTheme="majorHAnsi" w:hAnsiTheme="majorHAnsi" w:cstheme="majorHAnsi"/>
          <w:sz w:val="16"/>
        </w:rPr>
        <w:t xml:space="preserve"> that </w:t>
      </w:r>
      <w:r w:rsidRPr="009D41A5">
        <w:rPr>
          <w:rStyle w:val="StyleUnderline"/>
          <w:rFonts w:asciiTheme="majorHAnsi" w:hAnsiTheme="majorHAnsi" w:cstheme="majorHAnsi"/>
          <w:highlight w:val="cyan"/>
        </w:rPr>
        <w:t>they’re being fair,</w:t>
      </w:r>
      <w:r w:rsidRPr="009D41A5">
        <w:rPr>
          <w:rFonts w:asciiTheme="majorHAnsi" w:hAnsiTheme="majorHAnsi" w:cstheme="majorHAnsi"/>
          <w:sz w:val="16"/>
        </w:rPr>
        <w:t xml:space="preserve"> and that </w:t>
      </w:r>
      <w:r w:rsidRPr="009D41A5">
        <w:rPr>
          <w:rStyle w:val="StyleUnderline"/>
          <w:rFonts w:asciiTheme="majorHAnsi" w:hAnsiTheme="majorHAnsi" w:cstheme="majorHAnsi"/>
        </w:rPr>
        <w:t>workers are</w:t>
      </w:r>
      <w:r w:rsidRPr="009D41A5">
        <w:rPr>
          <w:rFonts w:asciiTheme="majorHAnsi" w:hAnsiTheme="majorHAnsi" w:cstheme="majorHAnsi"/>
          <w:sz w:val="16"/>
        </w:rPr>
        <w:t xml:space="preserve"> being</w:t>
      </w:r>
      <w:r w:rsidRPr="009D41A5">
        <w:rPr>
          <w:rStyle w:val="StyleUnderline"/>
          <w:rFonts w:asciiTheme="majorHAnsi" w:hAnsiTheme="majorHAnsi" w:cstheme="majorHAnsi"/>
        </w:rPr>
        <w:t xml:space="preserve"> unreasonable.</w:t>
      </w:r>
      <w:r w:rsidRPr="009D41A5">
        <w:rPr>
          <w:rFonts w:asciiTheme="majorHAnsi" w:hAnsiTheme="majorHAnsi" w:cstheme="majorHAnsi"/>
          <w:sz w:val="16"/>
        </w:rPr>
        <w:t xml:space="preserv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Deyo and hundreds of other </w:t>
      </w:r>
      <w:r w:rsidRPr="009D41A5">
        <w:rPr>
          <w:rStyle w:val="StyleUnderline"/>
          <w:rFonts w:asciiTheme="majorHAnsi" w:hAnsiTheme="majorHAnsi" w:cstheme="majorHAnsi"/>
          <w:highlight w:val="cyan"/>
        </w:rPr>
        <w:t>nurses are striking</w:t>
      </w:r>
      <w:r w:rsidRPr="009D41A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9D41A5">
        <w:rPr>
          <w:rStyle w:val="StyleUnderline"/>
          <w:rFonts w:asciiTheme="majorHAnsi" w:hAnsiTheme="majorHAnsi" w:cstheme="majorHAnsi"/>
          <w:highlight w:val="cyan"/>
        </w:rPr>
        <w:t xml:space="preserve">hiring </w:t>
      </w:r>
      <w:r w:rsidRPr="009D41A5">
        <w:rPr>
          <w:rStyle w:val="StyleUnderline"/>
          <w:rFonts w:asciiTheme="majorHAnsi" w:hAnsiTheme="majorHAnsi" w:cstheme="majorHAnsi"/>
        </w:rPr>
        <w:t xml:space="preserve">100 </w:t>
      </w:r>
      <w:r w:rsidRPr="009D41A5">
        <w:rPr>
          <w:rStyle w:val="StyleUnderline"/>
          <w:rFonts w:asciiTheme="majorHAnsi" w:hAnsiTheme="majorHAnsi" w:cstheme="majorHAnsi"/>
          <w:highlight w:val="cyan"/>
        </w:rPr>
        <w:t>permanent replacement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nurses in May during a COVID-19 surge, and that the striking nurses are insisting on getting their old positions back. That </w:t>
      </w:r>
      <w:r w:rsidRPr="009D41A5">
        <w:rPr>
          <w:rStyle w:val="StyleUnderline"/>
          <w:rFonts w:asciiTheme="majorHAnsi" w:hAnsiTheme="majorHAnsi" w:cstheme="majorHAnsi"/>
          <w:highlight w:val="cyan"/>
        </w:rPr>
        <w:t>the hospital is not budging</w:t>
      </w:r>
      <w:r w:rsidRPr="009D41A5">
        <w:rPr>
          <w:rFonts w:asciiTheme="majorHAnsi" w:hAnsiTheme="majorHAnsi" w:cstheme="majorHAnsi"/>
          <w:sz w:val="16"/>
        </w:rPr>
        <w:t xml:space="preserve"> speaks to the fact that </w:t>
      </w:r>
      <w:r w:rsidRPr="009D41A5">
        <w:rPr>
          <w:rStyle w:val="StyleUnderline"/>
          <w:rFonts w:asciiTheme="majorHAnsi" w:hAnsiTheme="majorHAnsi" w:cstheme="majorHAnsi"/>
          <w:highlight w:val="cyan"/>
        </w:rPr>
        <w:t>despite</w:t>
      </w:r>
      <w:r w:rsidRPr="009D41A5">
        <w:rPr>
          <w:rStyle w:val="StyleUnderline"/>
          <w:rFonts w:asciiTheme="majorHAnsi" w:hAnsiTheme="majorHAnsi" w:cstheme="majorHAnsi"/>
        </w:rPr>
        <w:t xml:space="preserve"> this </w:t>
      </w:r>
      <w:r w:rsidRPr="009D41A5">
        <w:rPr>
          <w:rStyle w:val="StyleUnderline"/>
          <w:rFonts w:asciiTheme="majorHAnsi" w:hAnsiTheme="majorHAnsi" w:cstheme="majorHAnsi"/>
          <w:highlight w:val="cyan"/>
        </w:rPr>
        <w:t>increase in worker activism</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workers </w:t>
      </w:r>
      <w:r w:rsidRPr="009D41A5">
        <w:rPr>
          <w:rStyle w:val="StyleUnderline"/>
          <w:rFonts w:asciiTheme="majorHAnsi" w:hAnsiTheme="majorHAnsi" w:cstheme="majorHAnsi"/>
          <w:highlight w:val="cyan"/>
        </w:rPr>
        <w:t>may not gain</w:t>
      </w:r>
      <w:r w:rsidRPr="009D41A5">
        <w:rPr>
          <w:rFonts w:asciiTheme="majorHAnsi" w:hAnsiTheme="majorHAnsi" w:cstheme="majorHAnsi"/>
          <w:sz w:val="16"/>
        </w:rPr>
        <w:t xml:space="preserve"> much </w:t>
      </w:r>
      <w:r w:rsidRPr="009D41A5">
        <w:rPr>
          <w:rStyle w:val="StyleUnderline"/>
          <w:rFonts w:asciiTheme="majorHAnsi" w:hAnsiTheme="majorHAnsi" w:cstheme="majorHAnsi"/>
        </w:rPr>
        <w:t xml:space="preserve">more power </w:t>
      </w:r>
      <w:r w:rsidRPr="009D41A5">
        <w:rPr>
          <w:rFonts w:asciiTheme="majorHAnsi" w:hAnsiTheme="majorHAnsi" w:cstheme="majorHAnsi"/>
          <w:sz w:val="16"/>
        </w:rPr>
        <w:t xml:space="preserve">in the long run. </w:t>
      </w:r>
      <w:r w:rsidRPr="009D41A5">
        <w:rPr>
          <w:rStyle w:val="StyleUnderline"/>
          <w:rFonts w:asciiTheme="majorHAnsi" w:hAnsiTheme="majorHAnsi" w:cstheme="majorHAnsi"/>
        </w:rPr>
        <w:t xml:space="preserve">Over the last </w:t>
      </w:r>
      <w:r w:rsidRPr="009D41A5">
        <w:rPr>
          <w:rStyle w:val="StyleUnderline"/>
          <w:rFonts w:asciiTheme="majorHAnsi" w:hAnsiTheme="majorHAnsi" w:cstheme="majorHAnsi"/>
          <w:highlight w:val="cyan"/>
        </w:rPr>
        <w:t>40 years, the government</w:t>
      </w:r>
      <w:r w:rsidRPr="009D41A5">
        <w:rPr>
          <w:rFonts w:asciiTheme="majorHAnsi" w:hAnsiTheme="majorHAnsi" w:cstheme="majorHAnsi"/>
          <w:sz w:val="16"/>
        </w:rPr>
        <w:t xml:space="preserve"> has </w:t>
      </w:r>
      <w:r w:rsidRPr="009D41A5">
        <w:rPr>
          <w:rStyle w:val="StyleUnderline"/>
          <w:rFonts w:asciiTheme="majorHAnsi" w:hAnsiTheme="majorHAnsi" w:cstheme="majorHAnsi"/>
          <w:highlight w:val="cyan"/>
        </w:rPr>
        <w:t>made it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much </w:t>
      </w:r>
      <w:r w:rsidRPr="009D41A5">
        <w:rPr>
          <w:rStyle w:val="StyleUnderline"/>
          <w:rFonts w:asciiTheme="majorHAnsi" w:hAnsiTheme="majorHAnsi" w:cstheme="majorHAnsi"/>
          <w:highlight w:val="cyan"/>
        </w:rPr>
        <w:t>more difficult for workers to</w:t>
      </w:r>
      <w:r w:rsidRPr="009D41A5">
        <w:rPr>
          <w:rFonts w:asciiTheme="majorHAnsi" w:hAnsiTheme="majorHAnsi" w:cstheme="majorHAnsi"/>
          <w:sz w:val="16"/>
        </w:rPr>
        <w:t xml:space="preserve"> both form unions and to </w:t>
      </w:r>
      <w:r w:rsidRPr="009D41A5">
        <w:rPr>
          <w:rStyle w:val="StyleUnderline"/>
          <w:rFonts w:asciiTheme="majorHAnsi" w:hAnsiTheme="majorHAnsi" w:cstheme="majorHAnsi"/>
          <w:highlight w:val="cyan"/>
        </w:rPr>
        <w:t>strike</w:t>
      </w:r>
      <w:r w:rsidRPr="009D41A5">
        <w:rPr>
          <w:rFonts w:asciiTheme="majorHAnsi" w:hAnsiTheme="majorHAnsi" w:cstheme="majorHAnsi"/>
          <w:sz w:val="16"/>
          <w:highlight w:val="cyan"/>
        </w:rPr>
        <w:t>,</w:t>
      </w:r>
      <w:r w:rsidRPr="009D41A5">
        <w:rPr>
          <w:rFonts w:asciiTheme="majorHAnsi" w:hAnsiTheme="majorHAnsi" w:cstheme="majorHAnsi"/>
          <w:sz w:val="16"/>
        </w:rPr>
        <w:t xml:space="preserve"> says Heidi Shierholz, the president of the Economic Policy Institute, a progressive think tank. </w:t>
      </w:r>
      <w:r w:rsidRPr="009D41A5">
        <w:rPr>
          <w:rStyle w:val="StyleUnderline"/>
          <w:rFonts w:asciiTheme="majorHAnsi" w:hAnsiTheme="majorHAnsi" w:cstheme="majorHAnsi"/>
        </w:rPr>
        <w:t>Amazon was able to</w:t>
      </w:r>
      <w:r w:rsidRPr="009D41A5">
        <w:rPr>
          <w:rFonts w:asciiTheme="majorHAnsi" w:hAnsiTheme="majorHAnsi" w:cstheme="majorHAnsi"/>
          <w:sz w:val="16"/>
        </w:rPr>
        <w:t xml:space="preserve"> effectively </w:t>
      </w:r>
      <w:r w:rsidRPr="009D41A5">
        <w:rPr>
          <w:rStyle w:val="StyleUnderline"/>
          <w:rFonts w:asciiTheme="majorHAnsi" w:hAnsiTheme="majorHAnsi" w:cstheme="majorHAnsi"/>
        </w:rPr>
        <w:t xml:space="preserve">interfere in a union vote </w:t>
      </w:r>
      <w:r w:rsidRPr="009D41A5">
        <w:rPr>
          <w:rFonts w:asciiTheme="majorHAnsi" w:hAnsiTheme="majorHAnsi" w:cstheme="majorHAnsi"/>
          <w:sz w:val="16"/>
        </w:rPr>
        <w:t xml:space="preserve">among its workers this spring, she says, </w:t>
      </w:r>
      <w:r w:rsidRPr="009D41A5">
        <w:rPr>
          <w:rStyle w:val="StyleUnderline"/>
          <w:rFonts w:asciiTheme="majorHAnsi" w:hAnsiTheme="majorHAnsi" w:cstheme="majorHAnsi"/>
        </w:rPr>
        <w:t>preventing</w:t>
      </w:r>
      <w:r w:rsidRPr="009D41A5">
        <w:rPr>
          <w:rFonts w:asciiTheme="majorHAnsi" w:hAnsiTheme="majorHAnsi" w:cstheme="majorHAnsi"/>
          <w:sz w:val="16"/>
        </w:rPr>
        <w:t xml:space="preserve"> the union from </w:t>
      </w:r>
      <w:r w:rsidRPr="009D41A5">
        <w:rPr>
          <w:rStyle w:val="StyleUnderline"/>
          <w:rFonts w:asciiTheme="majorHAnsi" w:hAnsiTheme="majorHAnsi" w:cstheme="majorHAnsi"/>
        </w:rPr>
        <w:t>succeeding.</w:t>
      </w:r>
    </w:p>
    <w:p w14:paraId="0A2A5B96" w14:textId="77777777" w:rsidR="009D41A5" w:rsidRPr="009D41A5" w:rsidRDefault="009D41A5" w:rsidP="009D41A5">
      <w:pPr>
        <w:rPr>
          <w:rFonts w:asciiTheme="majorHAnsi" w:hAnsiTheme="majorHAnsi" w:cstheme="majorHAnsi"/>
        </w:rPr>
      </w:pPr>
    </w:p>
    <w:p w14:paraId="160836E7" w14:textId="77777777" w:rsidR="009D41A5" w:rsidRPr="009D41A5" w:rsidRDefault="009D41A5" w:rsidP="009D41A5">
      <w:pPr>
        <w:pStyle w:val="Heading4"/>
        <w:rPr>
          <w:rFonts w:asciiTheme="majorHAnsi" w:hAnsiTheme="majorHAnsi" w:cstheme="majorHAnsi"/>
        </w:rPr>
      </w:pPr>
      <w:r w:rsidRPr="009D41A5">
        <w:rPr>
          <w:rFonts w:asciiTheme="majorHAnsi" w:hAnsiTheme="majorHAnsi" w:cstheme="majorHAnsi"/>
        </w:rPr>
        <w:lastRenderedPageBreak/>
        <w:t>A right to strike is the foundational aspect of collective workforce power and unionized negotiation. Myall 19</w:t>
      </w:r>
    </w:p>
    <w:p w14:paraId="542EF23D" w14:textId="77777777" w:rsidR="009D41A5" w:rsidRPr="009D41A5" w:rsidRDefault="009D41A5" w:rsidP="009D41A5">
      <w:pPr>
        <w:rPr>
          <w:rFonts w:asciiTheme="majorHAnsi" w:hAnsiTheme="majorHAnsi" w:cstheme="majorHAnsi"/>
        </w:rPr>
      </w:pPr>
      <w:r w:rsidRPr="009D41A5">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10-26-2021//Aanya</w:t>
      </w:r>
    </w:p>
    <w:p w14:paraId="28100273" w14:textId="30AC5C6C" w:rsidR="009D41A5" w:rsidRDefault="009D41A5" w:rsidP="009D41A5">
      <w:pPr>
        <w:rPr>
          <w:rFonts w:asciiTheme="majorHAnsi" w:hAnsiTheme="majorHAnsi" w:cstheme="majorHAnsi"/>
          <w:sz w:val="16"/>
        </w:rPr>
      </w:pPr>
      <w:r w:rsidRPr="009D41A5">
        <w:rPr>
          <w:rFonts w:asciiTheme="majorHAnsi" w:hAnsiTheme="majorHAnsi" w:cstheme="majorHAnsi"/>
          <w:sz w:val="16"/>
        </w:rPr>
        <w:t xml:space="preserve">The right to strike would </w:t>
      </w:r>
      <w:r w:rsidRPr="009D41A5">
        <w:rPr>
          <w:rStyle w:val="StyleUnderline"/>
          <w:rFonts w:asciiTheme="majorHAnsi" w:hAnsiTheme="majorHAnsi" w:cstheme="majorHAnsi"/>
          <w:highlight w:val="cyan"/>
        </w:rPr>
        <w:t>enable fairer negotiations</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between</w:t>
      </w:r>
      <w:r w:rsidRPr="009D41A5">
        <w:rPr>
          <w:rStyle w:val="StyleUnderline"/>
          <w:rFonts w:asciiTheme="majorHAnsi" w:hAnsiTheme="majorHAnsi" w:cstheme="majorHAnsi"/>
        </w:rPr>
        <w:t xml:space="preserve"> public </w:t>
      </w:r>
      <w:r w:rsidRPr="009D41A5">
        <w:rPr>
          <w:rStyle w:val="StyleUnderline"/>
          <w:rFonts w:asciiTheme="majorHAnsi" w:hAnsiTheme="majorHAnsi" w:cstheme="majorHAnsi"/>
          <w:highlight w:val="cyan"/>
        </w:rPr>
        <w:t>workers and the government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9D41A5">
        <w:rPr>
          <w:rStyle w:val="StyleUnderline"/>
          <w:rFonts w:asciiTheme="majorHAnsi" w:hAnsiTheme="majorHAnsi" w:cstheme="majorHAnsi"/>
          <w:highlight w:val="cyan"/>
        </w:rPr>
        <w:t>Unions support a fairer economy</w:t>
      </w:r>
      <w:r w:rsidRPr="009D41A5">
        <w:rPr>
          <w:rStyle w:val="StyleUnderline"/>
          <w:rFonts w:asciiTheme="majorHAnsi" w:hAnsiTheme="majorHAnsi" w:cstheme="majorHAnsi"/>
        </w:rPr>
        <w:t>.</w:t>
      </w:r>
      <w:r w:rsidRPr="009D41A5">
        <w:rPr>
          <w:rFonts w:asciiTheme="majorHAnsi" w:hAnsiTheme="majorHAnsi" w:cstheme="majorHAnsi"/>
          <w:sz w:val="16"/>
        </w:rPr>
        <w:t xml:space="preserve"> Periods of </w:t>
      </w:r>
      <w:r w:rsidRPr="009D41A5">
        <w:rPr>
          <w:rStyle w:val="StyleUnderline"/>
          <w:rFonts w:asciiTheme="majorHAnsi" w:hAnsiTheme="majorHAnsi" w:cstheme="majorHAnsi"/>
          <w:highlight w:val="cyan"/>
        </w:rPr>
        <w:t>high union membership</w:t>
      </w:r>
      <w:r w:rsidRPr="009D41A5">
        <w:rPr>
          <w:rFonts w:asciiTheme="majorHAnsi" w:hAnsiTheme="majorHAnsi" w:cstheme="majorHAnsi"/>
          <w:sz w:val="16"/>
        </w:rPr>
        <w:t xml:space="preserve"> are </w:t>
      </w:r>
      <w:r w:rsidRPr="009D41A5">
        <w:rPr>
          <w:rStyle w:val="StyleUnderline"/>
          <w:rFonts w:asciiTheme="majorHAnsi" w:hAnsiTheme="majorHAnsi" w:cstheme="majorHAnsi"/>
          <w:highlight w:val="cyan"/>
        </w:rPr>
        <w:t>associated with lower</w:t>
      </w:r>
      <w:r w:rsidRPr="009D41A5">
        <w:rPr>
          <w:rFonts w:asciiTheme="majorHAnsi" w:hAnsiTheme="majorHAnsi" w:cstheme="majorHAnsi"/>
          <w:sz w:val="16"/>
          <w:highlight w:val="cyan"/>
        </w:rPr>
        <w:t xml:space="preserve"> l</w:t>
      </w:r>
      <w:r w:rsidRPr="009D41A5">
        <w:rPr>
          <w:rFonts w:asciiTheme="majorHAnsi" w:hAnsiTheme="majorHAnsi" w:cstheme="majorHAnsi"/>
          <w:sz w:val="16"/>
        </w:rPr>
        <w:t xml:space="preserve">evels of </w:t>
      </w:r>
      <w:r w:rsidRPr="009D41A5">
        <w:rPr>
          <w:rStyle w:val="StyleUnderline"/>
          <w:rFonts w:asciiTheme="majorHAnsi" w:hAnsiTheme="majorHAnsi" w:cstheme="majorHAnsi"/>
          <w:highlight w:val="cyan"/>
        </w:rPr>
        <w:t>income inequality</w:t>
      </w:r>
      <w:r w:rsidRPr="009D41A5">
        <w:rPr>
          <w:rFonts w:asciiTheme="majorHAnsi" w:hAnsiTheme="majorHAnsi" w:cstheme="majorHAnsi"/>
          <w:sz w:val="16"/>
        </w:rPr>
        <w:t xml:space="preserve">, both nationally and in Maine. </w:t>
      </w:r>
      <w:r w:rsidRPr="009D41A5">
        <w:rPr>
          <w:rStyle w:val="StyleUnderline"/>
          <w:rFonts w:asciiTheme="majorHAnsi" w:hAnsiTheme="majorHAnsi" w:cstheme="majorHAnsi"/>
          <w:highlight w:val="cyan"/>
        </w:rPr>
        <w:t>Strong unions</w:t>
      </w:r>
      <w:r w:rsidRPr="009D41A5">
        <w:rPr>
          <w:rStyle w:val="StyleUnderline"/>
          <w:rFonts w:asciiTheme="majorHAnsi" w:hAnsiTheme="majorHAnsi" w:cstheme="majorHAnsi"/>
        </w:rPr>
        <w:t>,</w:t>
      </w:r>
      <w:r w:rsidRPr="009D41A5">
        <w:rPr>
          <w:rFonts w:asciiTheme="majorHAnsi" w:hAnsiTheme="majorHAnsi" w:cstheme="majorHAnsi"/>
          <w:sz w:val="16"/>
        </w:rPr>
        <w:t xml:space="preserve"> including public-sector unions, have a </w:t>
      </w:r>
      <w:r w:rsidRPr="009D41A5">
        <w:rPr>
          <w:rStyle w:val="StyleUnderline"/>
          <w:rFonts w:asciiTheme="majorHAnsi" w:hAnsiTheme="majorHAnsi" w:cstheme="majorHAnsi"/>
          <w:highlight w:val="cyan"/>
        </w:rPr>
        <w:t>critical role</w:t>
      </w:r>
      <w:r w:rsidRPr="009D41A5">
        <w:rPr>
          <w:rStyle w:val="StyleUnderline"/>
          <w:rFonts w:asciiTheme="majorHAnsi" w:hAnsiTheme="majorHAnsi" w:cstheme="majorHAnsi"/>
        </w:rPr>
        <w:t xml:space="preserve"> to</w:t>
      </w:r>
      <w:r w:rsidRPr="009D41A5">
        <w:rPr>
          <w:rFonts w:asciiTheme="majorHAnsi" w:hAnsiTheme="majorHAnsi" w:cstheme="majorHAnsi"/>
          <w:sz w:val="16"/>
        </w:rPr>
        <w:t xml:space="preserve"> play in </w:t>
      </w:r>
      <w:r w:rsidRPr="009D41A5">
        <w:rPr>
          <w:rStyle w:val="StyleUnderline"/>
          <w:rFonts w:asciiTheme="majorHAnsi" w:hAnsiTheme="majorHAnsi" w:cstheme="majorHAnsi"/>
          <w:highlight w:val="cyan"/>
        </w:rPr>
        <w:t>rebuilding a strong middle class</w:t>
      </w:r>
      <w:r w:rsidRPr="009D41A5">
        <w:rPr>
          <w:rStyle w:val="StyleUnderline"/>
          <w:rFonts w:asciiTheme="majorHAnsi" w:hAnsiTheme="majorHAnsi" w:cstheme="majorHAnsi"/>
        </w:rPr>
        <w:t>.</w:t>
      </w:r>
      <w:r w:rsidRPr="009D41A5">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9D41A5">
        <w:rPr>
          <w:rStyle w:val="StyleUnderline"/>
          <w:rFonts w:asciiTheme="majorHAnsi" w:hAnsiTheme="majorHAnsi" w:cstheme="majorHAnsi"/>
        </w:rPr>
        <w:t xml:space="preserve">help </w:t>
      </w:r>
      <w:r w:rsidRPr="009D41A5">
        <w:rPr>
          <w:rStyle w:val="StyleUnderline"/>
          <w:rFonts w:asciiTheme="majorHAnsi" w:hAnsiTheme="majorHAnsi" w:cstheme="majorHAnsi"/>
          <w:highlight w:val="cyan"/>
        </w:rPr>
        <w:t>combat inequities</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within work places. Women and people of color in unions </w:t>
      </w:r>
      <w:r w:rsidRPr="009D41A5">
        <w:rPr>
          <w:rStyle w:val="StyleUnderline"/>
          <w:rFonts w:asciiTheme="majorHAnsi" w:hAnsiTheme="majorHAnsi" w:cstheme="majorHAnsi"/>
        </w:rPr>
        <w:t>face less wage discrimination than</w:t>
      </w:r>
      <w:r w:rsidRPr="009D41A5">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9D41A5">
        <w:rPr>
          <w:rStyle w:val="Emphasis"/>
          <w:rFonts w:asciiTheme="majorHAnsi" w:hAnsiTheme="majorHAnsi" w:cstheme="majorHAnsi"/>
          <w:highlight w:val="cyan"/>
        </w:rPr>
        <w:t xml:space="preserve">a union without the right to strike loses </w:t>
      </w:r>
      <w:r w:rsidRPr="009D41A5">
        <w:rPr>
          <w:rStyle w:val="Emphasis"/>
          <w:rFonts w:asciiTheme="majorHAnsi" w:hAnsiTheme="majorHAnsi" w:cstheme="majorHAnsi"/>
        </w:rPr>
        <w:t xml:space="preserve">much of </w:t>
      </w:r>
      <w:r w:rsidRPr="009D41A5">
        <w:rPr>
          <w:rStyle w:val="Emphasis"/>
          <w:rFonts w:asciiTheme="majorHAnsi" w:hAnsiTheme="majorHAnsi" w:cstheme="majorHAnsi"/>
          <w:highlight w:val="cyan"/>
        </w:rPr>
        <w:t>its negotiating power.</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right to withdraw</w:t>
      </w:r>
      <w:r w:rsidRPr="009D41A5">
        <w:rPr>
          <w:rFonts w:asciiTheme="majorHAnsi" w:hAnsiTheme="majorHAnsi" w:cstheme="majorHAnsi"/>
          <w:sz w:val="16"/>
        </w:rPr>
        <w:t xml:space="preserve"> your </w:t>
      </w:r>
      <w:r w:rsidRPr="009D41A5">
        <w:rPr>
          <w:rStyle w:val="StyleUnderline"/>
          <w:rFonts w:asciiTheme="majorHAnsi" w:hAnsiTheme="majorHAnsi" w:cstheme="majorHAnsi"/>
          <w:highlight w:val="cyan"/>
        </w:rPr>
        <w:t>labor is the foundation of collective</w:t>
      </w:r>
      <w:r w:rsidRPr="009D41A5">
        <w:rPr>
          <w:rStyle w:val="StyleUnderline"/>
          <w:rFonts w:asciiTheme="majorHAnsi" w:hAnsiTheme="majorHAnsi" w:cstheme="majorHAnsi"/>
        </w:rPr>
        <w:t xml:space="preserve"> worker </w:t>
      </w:r>
      <w:r w:rsidRPr="009D41A5">
        <w:rPr>
          <w:rStyle w:val="StyleUnderline"/>
          <w:rFonts w:asciiTheme="majorHAnsi" w:hAnsiTheme="majorHAnsi" w:cstheme="majorHAnsi"/>
          <w:highlight w:val="cyan"/>
        </w:rPr>
        <w:t>action.</w:t>
      </w:r>
      <w:r w:rsidRPr="009D41A5">
        <w:rPr>
          <w:rFonts w:asciiTheme="majorHAnsi" w:hAnsiTheme="majorHAnsi" w:cstheme="majorHAnsi"/>
          <w:sz w:val="16"/>
        </w:rPr>
        <w:t xml:space="preserve"> When state employees or teachers are sitting across the negotiating table from their employers, </w:t>
      </w:r>
      <w:r w:rsidRPr="009D41A5">
        <w:rPr>
          <w:rStyle w:val="StyleUnderline"/>
          <w:rFonts w:asciiTheme="majorHAnsi" w:hAnsiTheme="majorHAnsi" w:cstheme="majorHAnsi"/>
          <w:highlight w:val="cyan"/>
        </w:rPr>
        <w:t>how much leverage</w:t>
      </w:r>
      <w:r w:rsidRPr="009D41A5">
        <w:rPr>
          <w:rStyle w:val="StyleUnderline"/>
          <w:rFonts w:asciiTheme="majorHAnsi" w:hAnsiTheme="majorHAnsi" w:cstheme="majorHAnsi"/>
        </w:rPr>
        <w:t xml:space="preserve"> do they</w:t>
      </w:r>
      <w:r w:rsidRPr="009D41A5">
        <w:rPr>
          <w:rFonts w:asciiTheme="majorHAnsi" w:hAnsiTheme="majorHAnsi" w:cstheme="majorHAnsi"/>
          <w:sz w:val="16"/>
        </w:rPr>
        <w:t xml:space="preserve"> really </w:t>
      </w:r>
      <w:r w:rsidRPr="009D41A5">
        <w:rPr>
          <w:rStyle w:val="StyleUnderline"/>
          <w:rFonts w:asciiTheme="majorHAnsi" w:hAnsiTheme="majorHAnsi" w:cstheme="majorHAnsi"/>
        </w:rPr>
        <w:t xml:space="preserve">have </w:t>
      </w:r>
      <w:r w:rsidRPr="009D41A5">
        <w:rPr>
          <w:rStyle w:val="StyleUnderline"/>
          <w:rFonts w:asciiTheme="majorHAnsi" w:hAnsiTheme="majorHAnsi" w:cstheme="majorHAnsi"/>
          <w:highlight w:val="cyan"/>
        </w:rPr>
        <w:t>when they can</w:t>
      </w:r>
      <w:r w:rsidRPr="009D41A5">
        <w:rPr>
          <w:rStyle w:val="StyleUnderline"/>
          <w:rFonts w:asciiTheme="majorHAnsi" w:hAnsiTheme="majorHAnsi" w:cstheme="majorHAnsi"/>
        </w:rPr>
        <w:t xml:space="preserve"> be </w:t>
      </w:r>
      <w:r w:rsidRPr="009D41A5">
        <w:rPr>
          <w:rStyle w:val="StyleUnderline"/>
          <w:rFonts w:asciiTheme="majorHAnsi" w:hAnsiTheme="majorHAnsi" w:cstheme="majorHAnsi"/>
          <w:highlight w:val="cyan"/>
        </w:rPr>
        <w:t>made to work without a contract?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It’s like negotiating the price of a car when the salesman knows you’re going to have to buy it — whatever the final price is. </w:t>
      </w:r>
      <w:r w:rsidRPr="009D41A5">
        <w:rPr>
          <w:rStyle w:val="StyleUnderline"/>
          <w:rFonts w:asciiTheme="majorHAnsi" w:hAnsiTheme="majorHAnsi" w:cstheme="majorHAnsi"/>
          <w:highlight w:val="cyan"/>
        </w:rPr>
        <w:t>Research confirms</w:t>
      </w:r>
      <w:r w:rsidRPr="009D41A5">
        <w:rPr>
          <w:rStyle w:val="StyleUnderline"/>
          <w:rFonts w:asciiTheme="majorHAnsi" w:hAnsiTheme="majorHAnsi" w:cstheme="majorHAnsi"/>
        </w:rPr>
        <w:t xml:space="preserve"> that public-sector </w:t>
      </w:r>
      <w:r w:rsidRPr="009D41A5">
        <w:rPr>
          <w:rStyle w:val="StyleUnderline"/>
          <w:rFonts w:asciiTheme="majorHAnsi" w:hAnsiTheme="majorHAnsi" w:cstheme="majorHAnsi"/>
          <w:highlight w:val="cyan"/>
        </w:rPr>
        <w:t>unions are less effective without the right to strike</w:t>
      </w:r>
      <w:r w:rsidRPr="009D41A5">
        <w:rPr>
          <w:rStyle w:val="StyleUnderline"/>
          <w:rFonts w:asciiTheme="majorHAnsi" w:hAnsiTheme="majorHAnsi" w:cstheme="majorHAnsi"/>
        </w:rPr>
        <w:t>.</w:t>
      </w:r>
      <w:r w:rsidRPr="009D41A5">
        <w:rPr>
          <w:rFonts w:asciiTheme="majorHAnsi" w:hAnsiTheme="majorHAnsi" w:cstheme="majorHAnsi"/>
          <w:sz w:val="16"/>
        </w:rPr>
        <w:t xml:space="preserve"> Public </w:t>
      </w:r>
      <w:r w:rsidRPr="009D41A5">
        <w:rPr>
          <w:rStyle w:val="StyleUnderline"/>
          <w:rFonts w:asciiTheme="majorHAnsi" w:hAnsiTheme="majorHAnsi" w:cstheme="majorHAnsi"/>
        </w:rPr>
        <w:t xml:space="preserve">employees with a right to strike </w:t>
      </w:r>
      <w:r w:rsidRPr="009D41A5">
        <w:rPr>
          <w:rStyle w:val="StyleUnderline"/>
          <w:rFonts w:asciiTheme="majorHAnsi" w:hAnsiTheme="majorHAnsi" w:cstheme="majorHAnsi"/>
          <w:highlight w:val="cyan"/>
        </w:rPr>
        <w:t>earn</w:t>
      </w:r>
      <w:r w:rsidRPr="009D41A5">
        <w:rPr>
          <w:rStyle w:val="StyleUnderline"/>
          <w:rFonts w:asciiTheme="majorHAnsi" w:hAnsiTheme="majorHAnsi" w:cstheme="majorHAnsi"/>
        </w:rPr>
        <w:t xml:space="preserve"> between 2 percent and </w:t>
      </w:r>
      <w:r w:rsidRPr="009D41A5">
        <w:rPr>
          <w:rStyle w:val="StyleUnderline"/>
          <w:rFonts w:asciiTheme="majorHAnsi" w:hAnsiTheme="majorHAnsi" w:cstheme="majorHAnsi"/>
          <w:highlight w:val="cyan"/>
        </w:rPr>
        <w:t>5 percent more</w:t>
      </w:r>
      <w:r w:rsidRPr="009D41A5">
        <w:rPr>
          <w:rFonts w:asciiTheme="majorHAnsi" w:hAnsiTheme="majorHAnsi" w:cstheme="majorHAnsi"/>
          <w:sz w:val="16"/>
        </w:rPr>
        <w:t xml:space="preserve"> than those without it.[ii] While that’s a meaningful increase for those workers, it also </w:t>
      </w:r>
      <w:r w:rsidRPr="009D41A5">
        <w:rPr>
          <w:rStyle w:val="StyleUnderline"/>
          <w:rFonts w:asciiTheme="majorHAnsi" w:hAnsiTheme="majorHAnsi" w:cstheme="majorHAnsi"/>
        </w:rPr>
        <w:t xml:space="preserve">should </w:t>
      </w:r>
      <w:r w:rsidRPr="009D41A5">
        <w:rPr>
          <w:rStyle w:val="StyleUnderline"/>
          <w:rFonts w:asciiTheme="majorHAnsi" w:hAnsiTheme="majorHAnsi" w:cstheme="majorHAnsi"/>
          <w:highlight w:val="cyan"/>
        </w:rPr>
        <w:t xml:space="preserve">assuage </w:t>
      </w:r>
      <w:r w:rsidRPr="009D41A5">
        <w:rPr>
          <w:rStyle w:val="StyleUnderline"/>
          <w:rFonts w:asciiTheme="majorHAnsi" w:hAnsiTheme="majorHAnsi" w:cstheme="majorHAnsi"/>
        </w:rPr>
        <w:t>any</w:t>
      </w:r>
      <w:r w:rsidRPr="009D41A5">
        <w:rPr>
          <w:rStyle w:val="StyleUnderline"/>
          <w:rFonts w:asciiTheme="majorHAnsi" w:hAnsiTheme="majorHAnsi" w:cstheme="majorHAnsi"/>
          <w:highlight w:val="cyan"/>
        </w:rPr>
        <w:t xml:space="preserve"> fears</w:t>
      </w:r>
      <w:r w:rsidRPr="009D41A5">
        <w:rPr>
          <w:rFonts w:asciiTheme="majorHAnsi" w:hAnsiTheme="majorHAnsi" w:cstheme="majorHAnsi"/>
          <w:sz w:val="16"/>
        </w:rPr>
        <w:t xml:space="preserve"> that a right to strike </w:t>
      </w:r>
      <w:r w:rsidRPr="009D41A5">
        <w:rPr>
          <w:rStyle w:val="StyleUnderline"/>
          <w:rFonts w:asciiTheme="majorHAnsi" w:hAnsiTheme="majorHAnsi" w:cstheme="majorHAnsi"/>
          <w:highlight w:val="cyan"/>
        </w:rPr>
        <w:t>would lead to excessive pay increases</w:t>
      </w:r>
      <w:r w:rsidRPr="009D41A5">
        <w:rPr>
          <w:rStyle w:val="StyleUnderline"/>
          <w:rFonts w:asciiTheme="majorHAnsi" w:hAnsiTheme="majorHAnsi" w:cstheme="majorHAnsi"/>
        </w:rPr>
        <w:t xml:space="preserve"> or employees abusing</w:t>
      </w:r>
      <w:r w:rsidRPr="009D41A5">
        <w:rPr>
          <w:rFonts w:asciiTheme="majorHAnsi" w:hAnsiTheme="majorHAnsi" w:cstheme="majorHAnsi"/>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9D41A5">
        <w:rPr>
          <w:rStyle w:val="StyleUnderline"/>
          <w:rFonts w:asciiTheme="majorHAnsi" w:hAnsiTheme="majorHAnsi" w:cstheme="majorHAnsi"/>
          <w:highlight w:val="cyan"/>
        </w:rPr>
        <w:t>strengthen</w:t>
      </w:r>
      <w:r w:rsidRPr="009D41A5">
        <w:rPr>
          <w:rStyle w:val="StyleUnderline"/>
          <w:rFonts w:asciiTheme="majorHAnsi" w:hAnsiTheme="majorHAnsi" w:cstheme="majorHAnsi"/>
        </w:rPr>
        <w:t xml:space="preserve"> the </w:t>
      </w:r>
      <w:r w:rsidRPr="009D41A5">
        <w:rPr>
          <w:rStyle w:val="StyleUnderline"/>
          <w:rFonts w:asciiTheme="majorHAnsi" w:hAnsiTheme="majorHAnsi" w:cstheme="majorHAnsi"/>
          <w:highlight w:val="cyan"/>
        </w:rPr>
        <w:t>ability</w:t>
      </w:r>
      <w:r w:rsidRPr="009D41A5">
        <w:rPr>
          <w:rFonts w:asciiTheme="majorHAnsi" w:hAnsiTheme="majorHAnsi" w:cstheme="majorHAnsi"/>
          <w:sz w:val="16"/>
        </w:rPr>
        <w:t xml:space="preserve"> of Maine’s public-sector workers </w:t>
      </w:r>
      <w:r w:rsidRPr="009D41A5">
        <w:rPr>
          <w:rStyle w:val="StyleUnderline"/>
          <w:rFonts w:asciiTheme="majorHAnsi" w:hAnsiTheme="majorHAnsi" w:cstheme="majorHAnsi"/>
          <w:highlight w:val="cyan"/>
        </w:rPr>
        <w:t>to negotiate,</w:t>
      </w:r>
      <w:r w:rsidRPr="009D41A5">
        <w:rPr>
          <w:rStyle w:val="StyleUnderline"/>
          <w:rFonts w:asciiTheme="majorHAnsi" w:hAnsiTheme="majorHAnsi" w:cstheme="majorHAnsi"/>
        </w:rPr>
        <w:t xml:space="preserve"> resulting in </w:t>
      </w:r>
      <w:r w:rsidRPr="009D41A5">
        <w:rPr>
          <w:rStyle w:val="StyleUnderline"/>
          <w:rFonts w:asciiTheme="majorHAnsi" w:hAnsiTheme="majorHAnsi" w:cstheme="majorHAnsi"/>
          <w:highlight w:val="cyan"/>
        </w:rPr>
        <w:t>higher wagers</w:t>
      </w:r>
      <w:r w:rsidRPr="009D41A5">
        <w:rPr>
          <w:rStyle w:val="StyleUnderline"/>
          <w:rFonts w:asciiTheme="majorHAnsi" w:hAnsiTheme="majorHAnsi" w:cstheme="majorHAnsi"/>
        </w:rPr>
        <w:t>,</w:t>
      </w:r>
      <w:r w:rsidRPr="009D41A5">
        <w:rPr>
          <w:rFonts w:asciiTheme="majorHAnsi" w:hAnsiTheme="majorHAnsi" w:cstheme="majorHAnsi"/>
          <w:sz w:val="16"/>
        </w:rPr>
        <w:t xml:space="preserve"> a more level playing field, and a fairer economy for all of us.</w:t>
      </w:r>
    </w:p>
    <w:p w14:paraId="01440696" w14:textId="4B6D0B02" w:rsidR="003C7311" w:rsidRPr="009D41A5" w:rsidRDefault="009D41A5" w:rsidP="009D41A5">
      <w:pPr>
        <w:pStyle w:val="Heading3"/>
        <w:rPr>
          <w:rFonts w:asciiTheme="majorHAnsi" w:hAnsiTheme="majorHAnsi" w:cstheme="majorHAnsi"/>
        </w:rPr>
      </w:pPr>
      <w:r w:rsidRPr="009D41A5">
        <w:rPr>
          <w:rFonts w:asciiTheme="majorHAnsi" w:hAnsiTheme="majorHAnsi" w:cstheme="majorHAnsi"/>
        </w:rPr>
        <w:lastRenderedPageBreak/>
        <w:t>UV</w:t>
      </w:r>
    </w:p>
    <w:p w14:paraId="089D1CC1" w14:textId="77777777" w:rsidR="00FF33F4" w:rsidRDefault="009D41A5" w:rsidP="009D41A5">
      <w:pPr>
        <w:pStyle w:val="Heading4"/>
        <w:rPr>
          <w:rFonts w:asciiTheme="majorHAnsi" w:hAnsiTheme="majorHAnsi" w:cstheme="majorHAnsi"/>
        </w:rPr>
      </w:pPr>
      <w:r w:rsidRPr="009D41A5">
        <w:rPr>
          <w:rFonts w:asciiTheme="majorHAnsi" w:hAnsiTheme="majorHAnsi" w:cstheme="majorHAnsi"/>
        </w:rPr>
        <w:t>Yes 1ar theory—</w:t>
      </w:r>
    </w:p>
    <w:p w14:paraId="4ACF3DF1" w14:textId="77777777" w:rsidR="00FF33F4" w:rsidRDefault="009D41A5" w:rsidP="009D41A5">
      <w:pPr>
        <w:pStyle w:val="Heading4"/>
        <w:rPr>
          <w:rFonts w:asciiTheme="majorHAnsi" w:hAnsiTheme="majorHAnsi" w:cstheme="majorHAnsi"/>
        </w:rPr>
      </w:pPr>
      <w:r w:rsidRPr="009D41A5">
        <w:rPr>
          <w:rFonts w:asciiTheme="majorHAnsi" w:hAnsiTheme="majorHAnsi" w:cstheme="majorHAnsi"/>
        </w:rPr>
        <w:t>no rvis dtd ci—</w:t>
      </w:r>
    </w:p>
    <w:p w14:paraId="314C39F3" w14:textId="38CF2B80" w:rsidR="009D41A5" w:rsidRDefault="009D41A5" w:rsidP="009D41A5">
      <w:pPr>
        <w:pStyle w:val="Heading4"/>
        <w:rPr>
          <w:rFonts w:asciiTheme="majorHAnsi" w:hAnsiTheme="majorHAnsi" w:cstheme="majorHAnsi"/>
        </w:rPr>
      </w:pPr>
      <w:r w:rsidRPr="009D41A5">
        <w:rPr>
          <w:rFonts w:asciiTheme="majorHAnsi" w:hAnsiTheme="majorHAnsi" w:cstheme="majorHAnsi"/>
        </w:rPr>
        <w:t xml:space="preserve">1ar is too short to win substance and check abuse and the 6 min 2nr can brute force. </w:t>
      </w:r>
    </w:p>
    <w:p w14:paraId="7EC4AED4" w14:textId="66F200C5" w:rsidR="00554EAB" w:rsidRDefault="00554EAB" w:rsidP="00554EAB"/>
    <w:p w14:paraId="6D05DC28" w14:textId="53B7C0D2" w:rsidR="009D41A5" w:rsidRPr="009D41A5" w:rsidRDefault="009D41A5" w:rsidP="009D41A5">
      <w:pPr>
        <w:pStyle w:val="Heading3"/>
        <w:jc w:val="left"/>
        <w:rPr>
          <w:rFonts w:asciiTheme="majorHAnsi" w:hAnsiTheme="majorHAnsi" w:cstheme="majorHAnsi"/>
        </w:rPr>
      </w:pPr>
    </w:p>
    <w:sectPr w:rsidR="009D41A5" w:rsidRPr="009D41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676784"/>
    <w:multiLevelType w:val="hybridMultilevel"/>
    <w:tmpl w:val="61C8BB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C0840"/>
    <w:multiLevelType w:val="hybridMultilevel"/>
    <w:tmpl w:val="C292D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CA4791"/>
    <w:multiLevelType w:val="hybridMultilevel"/>
    <w:tmpl w:val="F376B0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AF1"/>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EAB"/>
    <w:rsid w:val="0055699B"/>
    <w:rsid w:val="0056020A"/>
    <w:rsid w:val="00563D3D"/>
    <w:rsid w:val="005659AA"/>
    <w:rsid w:val="005676E8"/>
    <w:rsid w:val="00574D7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1A5"/>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50D"/>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ED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A02"/>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3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1A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1A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1A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B1A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3B1A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1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1AF1"/>
  </w:style>
  <w:style w:type="character" w:customStyle="1" w:styleId="Heading1Char">
    <w:name w:val="Heading 1 Char"/>
    <w:aliases w:val="Pocket Char"/>
    <w:basedOn w:val="DefaultParagraphFont"/>
    <w:link w:val="Heading1"/>
    <w:uiPriority w:val="9"/>
    <w:rsid w:val="003B1A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1AF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B1AF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3B1A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1AF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B1AF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3B1A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1AF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B1AF1"/>
    <w:rPr>
      <w:color w:val="auto"/>
      <w:u w:val="none"/>
    </w:rPr>
  </w:style>
  <w:style w:type="paragraph" w:styleId="DocumentMap">
    <w:name w:val="Document Map"/>
    <w:basedOn w:val="Normal"/>
    <w:link w:val="DocumentMapChar"/>
    <w:uiPriority w:val="99"/>
    <w:semiHidden/>
    <w:unhideWhenUsed/>
    <w:rsid w:val="003B1A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1AF1"/>
    <w:rPr>
      <w:rFonts w:ascii="Lucida Grande" w:hAnsi="Lucida Grande" w:cs="Lucida Grande"/>
    </w:rPr>
  </w:style>
  <w:style w:type="paragraph" w:customStyle="1" w:styleId="Emphasis1">
    <w:name w:val="Emphasis1"/>
    <w:basedOn w:val="Normal"/>
    <w:link w:val="Emphasis"/>
    <w:uiPriority w:val="20"/>
    <w:qFormat/>
    <w:rsid w:val="009D41A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D4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F33F4"/>
    <w:pPr>
      <w:ind w:left="720"/>
      <w:contextualSpacing/>
    </w:pPr>
  </w:style>
  <w:style w:type="paragraph" w:customStyle="1" w:styleId="textbold">
    <w:name w:val="text bold"/>
    <w:basedOn w:val="Normal"/>
    <w:uiPriority w:val="20"/>
    <w:qFormat/>
    <w:rsid w:val="00554EAB"/>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stwestcenter.org/news-center/east-west-wire/the-impact-ai-nuclear-deterrence-china-russia-and-the-united-stat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atoday.com/story/money/2017/04/17/why-china-beating-us-innovation/100016138/"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epi.org/people/margaret-poydoc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57/s41291-019-00089-9" TargetMode="External"/><Relationship Id="rId5" Type="http://schemas.openxmlformats.org/officeDocument/2006/relationships/numbering" Target="numbering.xml"/><Relationship Id="rId15" Type="http://schemas.openxmlformats.org/officeDocument/2006/relationships/hyperlink" Target="https://www.nlrb.gov/" TargetMode="External"/><Relationship Id="rId10" Type="http://schemas.openxmlformats.org/officeDocument/2006/relationships/hyperlink" Target="https://www.weforum.org/agenda/2018/11/the-next-economic-crisis-could-cause-a-global-conflict-heres-wh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hyperlink" Target="https://www.cengage.com/search/productOverview.do?N=197+4294921854+4294916915+4294904579&amp;amp;Ntk=P_EPI&amp;amp;Ntt=15051676421114137871909840985170930831&amp;amp;Ntx=mode%2Bmatchallpart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21</Pages>
  <Words>11865</Words>
  <Characters>67637</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7</cp:revision>
  <dcterms:created xsi:type="dcterms:W3CDTF">2021-10-27T18:12:00Z</dcterms:created>
  <dcterms:modified xsi:type="dcterms:W3CDTF">2021-10-28T15:01:00Z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