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C8210" w14:textId="7469351E" w:rsidR="006C347F" w:rsidRPr="00F71695" w:rsidRDefault="006C347F" w:rsidP="006C347F">
      <w:pPr>
        <w:pStyle w:val="Heading2"/>
      </w:pPr>
      <w:r w:rsidRPr="00F71695">
        <w:t xml:space="preserve">1AC </w:t>
      </w:r>
      <w:r>
        <w:t xml:space="preserve">Apple Valley Round </w:t>
      </w:r>
      <w:r w:rsidR="00DF4616">
        <w:t>6</w:t>
      </w:r>
    </w:p>
    <w:p w14:paraId="06B675AF" w14:textId="77777777" w:rsidR="006C347F" w:rsidRPr="00F605D9" w:rsidRDefault="006C347F" w:rsidP="006C347F">
      <w:pPr>
        <w:pStyle w:val="Heading3"/>
      </w:pPr>
      <w:r w:rsidRPr="00F605D9">
        <w:lastRenderedPageBreak/>
        <w:t>Framing</w:t>
      </w:r>
    </w:p>
    <w:p w14:paraId="20CD7432" w14:textId="77777777" w:rsidR="006C347F" w:rsidRDefault="006C347F" w:rsidP="006C347F">
      <w:pPr>
        <w:pStyle w:val="Heading4"/>
      </w:pPr>
      <w:r>
        <w:t xml:space="preserve">The standard is maximizing expected well-being. </w:t>
      </w:r>
    </w:p>
    <w:p w14:paraId="04EF6FCB" w14:textId="77777777" w:rsidR="006C347F" w:rsidRPr="00716136" w:rsidRDefault="006C347F" w:rsidP="006C347F">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0A0791D" w14:textId="77777777" w:rsidR="006C347F" w:rsidRPr="00716136" w:rsidRDefault="006C347F" w:rsidP="006C347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57533A7B" w14:textId="77777777" w:rsidR="006C347F" w:rsidRDefault="006C347F" w:rsidP="006C347F">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 xml:space="preserve">pain is intrinsically </w:t>
      </w:r>
      <w:proofErr w:type="spellStart"/>
      <w:r w:rsidRPr="00206F2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EF75EB8" w14:textId="77777777" w:rsidR="006C347F" w:rsidRPr="008F5337" w:rsidRDefault="006C347F" w:rsidP="006C347F">
      <w:pPr>
        <w:pStyle w:val="Heading4"/>
      </w:pPr>
      <w:r>
        <w:t xml:space="preserve">2] Extinction first --- moral uncertainty. </w:t>
      </w:r>
    </w:p>
    <w:p w14:paraId="62F9911C" w14:textId="77777777" w:rsidR="006C347F" w:rsidRPr="005F7BED" w:rsidRDefault="006C347F" w:rsidP="006C347F">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B40B7F7" w14:textId="77777777" w:rsidR="006C347F" w:rsidRDefault="006C347F" w:rsidP="006C347F">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1CDE3B93" w14:textId="77777777" w:rsidR="006C347F" w:rsidRPr="00F71695" w:rsidRDefault="006C347F" w:rsidP="006C347F">
      <w:pPr>
        <w:rPr>
          <w:rFonts w:asciiTheme="majorHAnsi" w:hAnsiTheme="majorHAnsi" w:cstheme="majorHAnsi"/>
        </w:rPr>
      </w:pPr>
    </w:p>
    <w:p w14:paraId="14A03CC3" w14:textId="77777777" w:rsidR="006C347F" w:rsidRPr="00F71695" w:rsidRDefault="006C347F" w:rsidP="006C347F">
      <w:pPr>
        <w:pStyle w:val="Heading3"/>
        <w:rPr>
          <w:rFonts w:asciiTheme="majorHAnsi" w:hAnsiTheme="majorHAnsi" w:cstheme="majorHAnsi"/>
        </w:rPr>
      </w:pPr>
      <w:r w:rsidRPr="00F71695">
        <w:rPr>
          <w:rFonts w:asciiTheme="majorHAnsi" w:hAnsiTheme="majorHAnsi" w:cstheme="majorHAnsi"/>
        </w:rPr>
        <w:lastRenderedPageBreak/>
        <w:t xml:space="preserve">Adv—Growth </w:t>
      </w:r>
    </w:p>
    <w:p w14:paraId="6247CDD1" w14:textId="77777777" w:rsidR="006C347F" w:rsidRPr="00F71695" w:rsidRDefault="006C347F" w:rsidP="006C347F">
      <w:pPr>
        <w:pStyle w:val="Heading4"/>
        <w:rPr>
          <w:rFonts w:asciiTheme="majorHAnsi" w:hAnsiTheme="majorHAnsi" w:cstheme="majorHAnsi"/>
        </w:rPr>
      </w:pPr>
      <w:r w:rsidRPr="00F71695">
        <w:rPr>
          <w:rFonts w:asciiTheme="majorHAnsi" w:hAnsiTheme="majorHAnsi" w:cstheme="majorHAnsi"/>
        </w:rPr>
        <w:t>The advantage is Workforce Retention.</w:t>
      </w:r>
    </w:p>
    <w:p w14:paraId="77AFC7FA" w14:textId="77777777" w:rsidR="006C347F" w:rsidRPr="00F71695" w:rsidRDefault="006C347F" w:rsidP="006C347F">
      <w:pPr>
        <w:rPr>
          <w:rFonts w:asciiTheme="majorHAnsi" w:hAnsiTheme="majorHAnsi" w:cstheme="majorHAnsi"/>
        </w:rPr>
      </w:pPr>
    </w:p>
    <w:p w14:paraId="07D01625" w14:textId="77777777" w:rsidR="006C347F" w:rsidRPr="00F71695" w:rsidRDefault="006C347F" w:rsidP="006C347F">
      <w:pPr>
        <w:pStyle w:val="Heading4"/>
        <w:rPr>
          <w:rFonts w:asciiTheme="majorHAnsi" w:hAnsiTheme="majorHAnsi" w:cstheme="majorHAnsi"/>
        </w:rPr>
      </w:pPr>
      <w:r w:rsidRPr="00F71695">
        <w:rPr>
          <w:rFonts w:asciiTheme="majorHAnsi" w:hAnsiTheme="majorHAnsi" w:cstheme="majorHAnsi"/>
        </w:rPr>
        <w:t xml:space="preserve">A right to strike is crucial to negotiating conditions for workforce retention—but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w:t>
      </w:r>
      <w:proofErr w:type="spellStart"/>
      <w:r w:rsidRPr="00F71695">
        <w:rPr>
          <w:rFonts w:asciiTheme="majorHAnsi" w:hAnsiTheme="majorHAnsi" w:cstheme="majorHAnsi"/>
        </w:rPr>
        <w:t>Bogage</w:t>
      </w:r>
      <w:proofErr w:type="spellEnd"/>
      <w:r w:rsidRPr="00F71695">
        <w:rPr>
          <w:rFonts w:asciiTheme="majorHAnsi" w:hAnsiTheme="majorHAnsi" w:cstheme="majorHAnsi"/>
        </w:rPr>
        <w:t xml:space="preserve"> 10/17</w:t>
      </w:r>
    </w:p>
    <w:p w14:paraId="54EE448F" w14:textId="77777777" w:rsidR="006C347F" w:rsidRPr="00F71695" w:rsidRDefault="006C347F" w:rsidP="006C347F">
      <w:pPr>
        <w:rPr>
          <w:rFonts w:asciiTheme="majorHAnsi" w:hAnsiTheme="majorHAnsi" w:cstheme="majorHAnsi"/>
        </w:rPr>
      </w:pPr>
      <w:r w:rsidRPr="00F71695">
        <w:rPr>
          <w:rFonts w:asciiTheme="majorHAnsi" w:hAnsiTheme="majorHAnsi" w:cstheme="majorHAnsi"/>
        </w:rPr>
        <w:t xml:space="preserve">Jacob </w:t>
      </w:r>
      <w:proofErr w:type="spellStart"/>
      <w:r w:rsidRPr="00F71695">
        <w:rPr>
          <w:rFonts w:asciiTheme="majorHAnsi" w:hAnsiTheme="majorHAnsi" w:cstheme="majorHAnsi"/>
        </w:rPr>
        <w:t>Bogage</w:t>
      </w:r>
      <w:proofErr w:type="spellEnd"/>
      <w:r w:rsidRPr="00F71695">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F71695">
        <w:rPr>
          <w:rFonts w:asciiTheme="majorHAnsi" w:hAnsiTheme="majorHAnsi" w:cstheme="majorHAnsi"/>
        </w:rPr>
        <w:t>Aanya</w:t>
      </w:r>
      <w:proofErr w:type="spellEnd"/>
    </w:p>
    <w:p w14:paraId="53C907DA" w14:textId="77777777" w:rsidR="006C347F" w:rsidRPr="00F71695" w:rsidRDefault="006C347F" w:rsidP="006C347F">
      <w:pPr>
        <w:rPr>
          <w:rFonts w:asciiTheme="majorHAnsi" w:hAnsiTheme="majorHAnsi" w:cstheme="majorHAnsi"/>
          <w:sz w:val="16"/>
        </w:rPr>
      </w:pPr>
      <w:proofErr w:type="spellStart"/>
      <w:r w:rsidRPr="00F71695">
        <w:rPr>
          <w:rFonts w:asciiTheme="majorHAnsi" w:hAnsiTheme="majorHAnsi" w:cstheme="majorHAnsi"/>
          <w:sz w:val="16"/>
        </w:rPr>
        <w:t>Marcial</w:t>
      </w:r>
      <w:proofErr w:type="spellEnd"/>
      <w:r w:rsidRPr="00F71695">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harder to 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F71695">
        <w:rPr>
          <w:rStyle w:val="StyleUnderline"/>
          <w:rFonts w:asciiTheme="majorHAnsi" w:hAnsiTheme="majorHAnsi" w:cstheme="majorHAnsi"/>
          <w:highlight w:val="cyan"/>
        </w:rPr>
        <w:t xml:space="preserve">employers have not made </w:t>
      </w:r>
      <w:r w:rsidRPr="00F71695">
        <w:rPr>
          <w:rStyle w:val="StyleUnderline"/>
          <w:rFonts w:asciiTheme="majorHAnsi" w:hAnsiTheme="majorHAnsi" w:cstheme="majorHAnsi"/>
          <w:highlight w:val="cyan"/>
        </w:rPr>
        <w:lastRenderedPageBreak/>
        <w:t>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w:t>
      </w:r>
      <w:proofErr w:type="gramStart"/>
      <w:r w:rsidRPr="00F71695">
        <w:rPr>
          <w:rFonts w:asciiTheme="majorHAnsi" w:hAnsiTheme="majorHAnsi" w:cstheme="majorHAnsi"/>
          <w:sz w:val="16"/>
        </w:rPr>
        <w:t>producers</w:t>
      </w:r>
      <w:proofErr w:type="gramEnd"/>
      <w:r w:rsidRPr="00F71695">
        <w:rPr>
          <w:rFonts w:asciiTheme="majorHAnsi" w:hAnsiTheme="majorHAnsi" w:cstheme="majorHAnsi"/>
          <w:sz w:val="16"/>
        </w:rPr>
        <w:t xml:space="preserve">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2884F8E0" w14:textId="750BA288" w:rsidR="006C347F" w:rsidRPr="00F71695" w:rsidRDefault="006C347F" w:rsidP="006C347F">
      <w:pPr>
        <w:pStyle w:val="Heading4"/>
        <w:rPr>
          <w:rFonts w:asciiTheme="majorHAnsi" w:hAnsiTheme="majorHAnsi" w:cstheme="majorHAnsi"/>
        </w:rPr>
      </w:pPr>
      <w:r w:rsidRPr="00F71695">
        <w:rPr>
          <w:rFonts w:asciiTheme="majorHAnsi" w:hAnsiTheme="majorHAnsi" w:cstheme="majorHAnsi"/>
        </w:rPr>
        <w:t>High wages are the crucial internal link for continued growth.</w:t>
      </w:r>
    </w:p>
    <w:p w14:paraId="104C6732" w14:textId="77777777" w:rsidR="006C347F" w:rsidRPr="00F71695" w:rsidRDefault="006C347F" w:rsidP="006C347F">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9" w:history="1">
        <w:r w:rsidRPr="00F71695">
          <w:rPr>
            <w:rStyle w:val="Hyperlink"/>
            <w:rFonts w:asciiTheme="majorHAnsi" w:hAnsiTheme="majorHAnsi" w:cstheme="majorHAnsi"/>
          </w:rPr>
          <w:t>https://www.epi.org/publication/secular-stagnation/)//BB</w:t>
        </w:r>
      </w:hyperlink>
    </w:p>
    <w:p w14:paraId="5E1F9705" w14:textId="77777777" w:rsidR="006C347F" w:rsidRDefault="006C347F" w:rsidP="006C347F">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measures to 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argued that there are benefits to these policies besides the 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 xml:space="preserve">that </w:t>
      </w:r>
      <w:r w:rsidRPr="00F71695">
        <w:rPr>
          <w:rStyle w:val="StyleUnderline"/>
          <w:rFonts w:asciiTheme="majorHAnsi" w:hAnsiTheme="majorHAnsi" w:cstheme="majorHAnsi"/>
        </w:rPr>
        <w:lastRenderedPageBreak/>
        <w:t>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7CF17AF2" w14:textId="77777777" w:rsidR="006C347F" w:rsidRPr="004F58CA" w:rsidRDefault="006C347F" w:rsidP="006C347F">
      <w:pPr>
        <w:pStyle w:val="Heading4"/>
        <w:rPr>
          <w:rFonts w:asciiTheme="majorHAnsi" w:hAnsiTheme="majorHAnsi" w:cstheme="majorHAnsi"/>
        </w:rPr>
      </w:pPr>
      <w:r w:rsidRPr="004F58CA">
        <w:rPr>
          <w:rFonts w:asciiTheme="majorHAnsi" w:hAnsiTheme="majorHAnsi" w:cstheme="majorHAnsi"/>
        </w:rPr>
        <w:t xml:space="preserve">Low wages reduce </w:t>
      </w:r>
      <w:r w:rsidRPr="004F58CA">
        <w:rPr>
          <w:rFonts w:asciiTheme="majorHAnsi" w:hAnsiTheme="majorHAnsi" w:cstheme="majorHAnsi"/>
          <w:u w:val="single"/>
        </w:rPr>
        <w:t>productivity</w:t>
      </w:r>
      <w:r w:rsidRPr="004F58CA">
        <w:rPr>
          <w:rFonts w:asciiTheme="majorHAnsi" w:hAnsiTheme="majorHAnsi" w:cstheme="majorHAnsi"/>
        </w:rPr>
        <w:t xml:space="preserve"> and </w:t>
      </w:r>
      <w:r w:rsidRPr="004F58CA">
        <w:rPr>
          <w:rFonts w:asciiTheme="majorHAnsi" w:hAnsiTheme="majorHAnsi" w:cstheme="majorHAnsi"/>
          <w:u w:val="single"/>
        </w:rPr>
        <w:t>innovation.</w:t>
      </w:r>
    </w:p>
    <w:p w14:paraId="570697D7" w14:textId="77777777" w:rsidR="006C347F" w:rsidRPr="004F58CA" w:rsidRDefault="006C347F" w:rsidP="006C347F">
      <w:pPr>
        <w:rPr>
          <w:rFonts w:asciiTheme="majorHAnsi" w:hAnsiTheme="majorHAnsi" w:cstheme="majorHAnsi"/>
        </w:rPr>
      </w:pPr>
      <w:proofErr w:type="spellStart"/>
      <w:r w:rsidRPr="004F58CA">
        <w:rPr>
          <w:rStyle w:val="Style13ptBold"/>
          <w:rFonts w:asciiTheme="majorHAnsi" w:hAnsiTheme="majorHAnsi" w:cstheme="majorHAnsi"/>
        </w:rPr>
        <w:t>Meuris</w:t>
      </w:r>
      <w:proofErr w:type="spellEnd"/>
      <w:r w:rsidRPr="004F58CA">
        <w:rPr>
          <w:rStyle w:val="Style13ptBold"/>
          <w:rFonts w:asciiTheme="majorHAnsi" w:hAnsiTheme="majorHAnsi" w:cstheme="majorHAnsi"/>
        </w:rPr>
        <w:t xml:space="preserve"> and Leana 15</w:t>
      </w:r>
      <w:r w:rsidRPr="004F58CA">
        <w:rPr>
          <w:rFonts w:asciiTheme="majorHAnsi" w:hAnsiTheme="majorHAnsi" w:cstheme="majorHAnsi"/>
        </w:rPr>
        <w:t xml:space="preserve"> – </w:t>
      </w:r>
      <w:proofErr w:type="spellStart"/>
      <w:r w:rsidRPr="004F58CA">
        <w:rPr>
          <w:rFonts w:asciiTheme="majorHAnsi" w:hAnsiTheme="majorHAnsi" w:cstheme="majorHAnsi"/>
        </w:rPr>
        <w:t>Jirs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Meuris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Leana, C. R.,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2015 (“The high cost of low wages: Economic scarcity effects in organizations.” Research in Organizational Behavior (2015), Available online at </w:t>
      </w:r>
      <w:hyperlink r:id="rId10" w:history="1">
        <w:r w:rsidRPr="004F58CA">
          <w:rPr>
            <w:rStyle w:val="Hyperlink"/>
            <w:rFonts w:asciiTheme="majorHAnsi" w:hAnsiTheme="majorHAnsi" w:cstheme="majorHAnsi"/>
          </w:rPr>
          <w:t>http://dx.doi.org/10.1016/j.riob.2015.07.001</w:t>
        </w:r>
      </w:hyperlink>
      <w:r w:rsidRPr="004F58CA">
        <w:rPr>
          <w:rFonts w:asciiTheme="majorHAnsi" w:hAnsiTheme="majorHAnsi" w:cstheme="majorHAnsi"/>
        </w:rPr>
        <w:t>, Accessed 06-24-2018)</w:t>
      </w:r>
    </w:p>
    <w:p w14:paraId="32FBEBBF" w14:textId="77777777" w:rsidR="006C347F" w:rsidRPr="004F58CA" w:rsidRDefault="006C347F" w:rsidP="006C347F">
      <w:pPr>
        <w:rPr>
          <w:rFonts w:asciiTheme="majorHAnsi" w:hAnsiTheme="majorHAnsi" w:cstheme="majorHAnsi"/>
          <w:szCs w:val="16"/>
        </w:rPr>
      </w:pPr>
      <w:r w:rsidRPr="004F58CA">
        <w:rPr>
          <w:rFonts w:asciiTheme="majorHAnsi" w:hAnsiTheme="majorHAnsi" w:cstheme="majorHAnsi"/>
          <w:szCs w:val="16"/>
        </w:rPr>
        <w:t>Knowledge and skill acquisition</w:t>
      </w:r>
    </w:p>
    <w:p w14:paraId="058FD3A9" w14:textId="77777777" w:rsidR="006C347F" w:rsidRPr="004F58CA" w:rsidRDefault="006C347F" w:rsidP="006C347F">
      <w:pPr>
        <w:rPr>
          <w:rStyle w:val="StyleUnderline"/>
          <w:rFonts w:asciiTheme="majorHAnsi" w:hAnsiTheme="majorHAnsi" w:cstheme="majorHAnsi"/>
        </w:rPr>
      </w:pPr>
      <w:r w:rsidRPr="004F58CA">
        <w:rPr>
          <w:rStyle w:val="Emphasis"/>
          <w:rFonts w:asciiTheme="majorHAnsi" w:hAnsiTheme="majorHAnsi" w:cstheme="majorHAnsi"/>
          <w:highlight w:val="yellow"/>
        </w:rPr>
        <w:t>Individual learning is crucial</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to organizational success</w:t>
      </w:r>
      <w:r w:rsidRPr="004F58CA">
        <w:rPr>
          <w:rFonts w:asciiTheme="majorHAnsi" w:hAnsiTheme="majorHAnsi" w:cstheme="majorHAnsi"/>
        </w:rPr>
        <w:t xml:space="preserve"> because, </w:t>
      </w:r>
      <w:r w:rsidRPr="004F58CA">
        <w:rPr>
          <w:rStyle w:val="Emphasis"/>
          <w:rFonts w:asciiTheme="majorHAnsi" w:hAnsiTheme="majorHAnsi" w:cstheme="majorHAnsi"/>
          <w:highlight w:val="yellow"/>
        </w:rPr>
        <w:t>to exploit</w:t>
      </w:r>
      <w:r w:rsidRPr="004F58CA">
        <w:rPr>
          <w:rStyle w:val="StyleUnderline"/>
          <w:rFonts w:asciiTheme="majorHAnsi" w:hAnsiTheme="majorHAnsi" w:cstheme="majorHAnsi"/>
        </w:rPr>
        <w:t xml:space="preserve"> external </w:t>
      </w:r>
      <w:r w:rsidRPr="004F58CA">
        <w:rPr>
          <w:rStyle w:val="Emphasis"/>
          <w:rFonts w:asciiTheme="majorHAnsi" w:hAnsiTheme="majorHAnsi" w:cstheme="majorHAnsi"/>
          <w:highlight w:val="yellow"/>
        </w:rPr>
        <w:t>information</w:t>
      </w:r>
      <w:r w:rsidRPr="004F58CA">
        <w:rPr>
          <w:rFonts w:asciiTheme="majorHAnsi" w:hAnsiTheme="majorHAnsi" w:cstheme="majorHAnsi"/>
        </w:rPr>
        <w:t xml:space="preserve"> and successfully initiate </w:t>
      </w:r>
      <w:r w:rsidRPr="004F58CA">
        <w:rPr>
          <w:rStyle w:val="Emphasis"/>
          <w:rFonts w:asciiTheme="majorHAnsi" w:hAnsiTheme="majorHAnsi" w:cstheme="majorHAnsi"/>
          <w:highlight w:val="yellow"/>
        </w:rPr>
        <w:t>and</w:t>
      </w:r>
      <w:r w:rsidRPr="004F58CA">
        <w:rPr>
          <w:rStyle w:val="StyleUnderline"/>
          <w:rFonts w:asciiTheme="majorHAnsi" w:hAnsiTheme="majorHAnsi" w:cstheme="majorHAnsi"/>
        </w:rPr>
        <w:t xml:space="preserve"> implement </w:t>
      </w:r>
      <w:r w:rsidRPr="004F58CA">
        <w:rPr>
          <w:rStyle w:val="Emphasis"/>
          <w:rFonts w:asciiTheme="majorHAnsi" w:hAnsiTheme="majorHAnsi" w:cstheme="majorHAnsi"/>
          <w:highlight w:val="yellow"/>
        </w:rPr>
        <w:t>innovations</w:t>
      </w:r>
      <w:r w:rsidRPr="004F58CA">
        <w:rPr>
          <w:rStyle w:val="StyleUnderline"/>
          <w:rFonts w:asciiTheme="majorHAnsi" w:hAnsiTheme="majorHAnsi" w:cstheme="majorHAnsi"/>
        </w:rPr>
        <w:t>,</w:t>
      </w:r>
      <w:r w:rsidRPr="004F58CA">
        <w:rPr>
          <w:rFonts w:asciiTheme="majorHAnsi" w:hAnsiTheme="majorHAnsi" w:cstheme="majorHAnsi"/>
        </w:rPr>
        <w:t xml:space="preserve"> </w:t>
      </w:r>
      <w:r w:rsidRPr="004F58CA">
        <w:rPr>
          <w:rStyle w:val="Emphasis"/>
          <w:rFonts w:asciiTheme="majorHAnsi" w:hAnsiTheme="majorHAnsi" w:cstheme="majorHAnsi"/>
        </w:rPr>
        <w:t>employees need</w:t>
      </w:r>
      <w:r w:rsidRPr="004F58CA">
        <w:rPr>
          <w:rStyle w:val="StyleUnderline"/>
          <w:rFonts w:asciiTheme="majorHAnsi" w:hAnsiTheme="majorHAnsi" w:cstheme="majorHAnsi"/>
        </w:rPr>
        <w:t xml:space="preserve"> to acquire</w:t>
      </w:r>
      <w:r w:rsidRPr="004F58CA">
        <w:rPr>
          <w:rFonts w:asciiTheme="majorHAnsi" w:hAnsiTheme="majorHAnsi" w:cstheme="majorHAnsi"/>
        </w:rPr>
        <w:t xml:space="preserve"> new knowledge and </w:t>
      </w:r>
      <w:r w:rsidRPr="004F58CA">
        <w:rPr>
          <w:rStyle w:val="Emphasis"/>
          <w:rFonts w:asciiTheme="majorHAnsi" w:hAnsiTheme="majorHAnsi" w:cstheme="majorHAnsi"/>
        </w:rPr>
        <w:t>skills</w:t>
      </w:r>
      <w:r w:rsidRPr="004F58CA">
        <w:rPr>
          <w:rFonts w:asciiTheme="majorHAnsi" w:hAnsiTheme="majorHAnsi" w:cstheme="majorHAnsi"/>
        </w:rPr>
        <w:t xml:space="preserve"> and apply them in their professional context (e.g., Cohen &amp; Levinthal, 1990; Klein &amp; Knight, 2005; Simon, 1991). Even in jobs that are constrained through their design (like many low-wage jobs), employee learning remains a key factor in promoting and sustaining organizational functioning. Cognitively, </w:t>
      </w:r>
      <w:r w:rsidRPr="004F58CA">
        <w:rPr>
          <w:rStyle w:val="StyleUnderline"/>
          <w:rFonts w:asciiTheme="majorHAnsi" w:hAnsiTheme="majorHAnsi" w:cstheme="majorHAnsi"/>
        </w:rPr>
        <w:t xml:space="preserve">the spillover of </w:t>
      </w:r>
      <w:r w:rsidRPr="004F58CA">
        <w:rPr>
          <w:rStyle w:val="Emphasis"/>
          <w:rFonts w:asciiTheme="majorHAnsi" w:hAnsiTheme="majorHAnsi" w:cstheme="majorHAnsi"/>
          <w:highlight w:val="yellow"/>
        </w:rPr>
        <w:t>economic scarcity</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affects employee learning</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by </w:t>
      </w:r>
      <w:r w:rsidRPr="004F58CA">
        <w:rPr>
          <w:rStyle w:val="Emphasis"/>
          <w:rFonts w:asciiTheme="majorHAnsi" w:hAnsiTheme="majorHAnsi" w:cstheme="majorHAnsi"/>
          <w:highlight w:val="yellow"/>
        </w:rPr>
        <w:t>reducing</w:t>
      </w:r>
      <w:r w:rsidRPr="004F58CA">
        <w:rPr>
          <w:rStyle w:val="StyleUnderline"/>
          <w:rFonts w:asciiTheme="majorHAnsi" w:hAnsiTheme="majorHAnsi" w:cstheme="majorHAnsi"/>
        </w:rPr>
        <w:t xml:space="preserve"> the </w:t>
      </w:r>
      <w:r w:rsidRPr="004F58CA">
        <w:rPr>
          <w:rStyle w:val="Emphasis"/>
          <w:rFonts w:asciiTheme="majorHAnsi" w:hAnsiTheme="majorHAnsi" w:cstheme="majorHAnsi"/>
          <w:highlight w:val="yellow"/>
        </w:rPr>
        <w:t>mental bandwidth</w:t>
      </w:r>
      <w:r w:rsidRPr="004F58CA">
        <w:rPr>
          <w:rStyle w:val="StyleUnderline"/>
          <w:rFonts w:asciiTheme="majorHAnsi" w:hAnsiTheme="majorHAnsi" w:cstheme="majorHAnsi"/>
        </w:rPr>
        <w:t xml:space="preserve"> available for the acquisition</w:t>
      </w:r>
      <w:r w:rsidRPr="004F58CA">
        <w:rPr>
          <w:rFonts w:asciiTheme="majorHAnsi" w:hAnsiTheme="majorHAnsi" w:cstheme="majorHAnsi"/>
        </w:rPr>
        <w:t xml:space="preserve"> of new knowledge and skills. </w:t>
      </w:r>
      <w:r w:rsidRPr="004F58CA">
        <w:rPr>
          <w:rStyle w:val="StyleUnderline"/>
          <w:rFonts w:asciiTheme="majorHAnsi" w:hAnsiTheme="majorHAnsi" w:cstheme="majorHAnsi"/>
        </w:rPr>
        <w:t xml:space="preserve">Increased </w:t>
      </w:r>
      <w:r w:rsidRPr="004F58CA">
        <w:rPr>
          <w:rStyle w:val="Emphasis"/>
          <w:rFonts w:asciiTheme="majorHAnsi" w:hAnsiTheme="majorHAnsi" w:cstheme="majorHAnsi"/>
          <w:highlight w:val="yellow"/>
        </w:rPr>
        <w:t>cognitive load</w:t>
      </w:r>
      <w:r w:rsidRPr="004F58CA">
        <w:rPr>
          <w:rFonts w:asciiTheme="majorHAnsi" w:hAnsiTheme="majorHAnsi" w:cstheme="majorHAnsi"/>
          <w:highlight w:val="yellow"/>
        </w:rPr>
        <w:t xml:space="preserve"> </w:t>
      </w:r>
      <w:r w:rsidRPr="004F58CA">
        <w:rPr>
          <w:rFonts w:asciiTheme="majorHAnsi" w:hAnsiTheme="majorHAnsi" w:cstheme="majorHAnsi"/>
        </w:rPr>
        <w:t xml:space="preserve">can </w:t>
      </w:r>
      <w:r w:rsidRPr="004F58CA">
        <w:rPr>
          <w:rStyle w:val="Emphasis"/>
          <w:rFonts w:asciiTheme="majorHAnsi" w:hAnsiTheme="majorHAnsi" w:cstheme="majorHAnsi"/>
          <w:highlight w:val="yellow"/>
        </w:rPr>
        <w:t>undermine learning</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by</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diminishing</w:t>
      </w:r>
      <w:r w:rsidRPr="004F58CA">
        <w:rPr>
          <w:rStyle w:val="StyleUnderline"/>
          <w:rFonts w:asciiTheme="majorHAnsi" w:hAnsiTheme="majorHAnsi" w:cstheme="majorHAnsi"/>
          <w:highlight w:val="yellow"/>
        </w:rPr>
        <w:t xml:space="preserve"> </w:t>
      </w:r>
      <w:r w:rsidRPr="004F58CA">
        <w:rPr>
          <w:rStyle w:val="StyleUnderline"/>
          <w:rFonts w:asciiTheme="majorHAnsi" w:hAnsiTheme="majorHAnsi" w:cstheme="majorHAnsi"/>
        </w:rPr>
        <w:t xml:space="preserve">the </w:t>
      </w:r>
      <w:r w:rsidRPr="004F58CA">
        <w:rPr>
          <w:rStyle w:val="StyleUnderline"/>
          <w:rFonts w:asciiTheme="majorHAnsi" w:hAnsiTheme="majorHAnsi" w:cstheme="majorHAnsi"/>
          <w:highlight w:val="yellow"/>
        </w:rPr>
        <w:t xml:space="preserve">ability for </w:t>
      </w:r>
      <w:r w:rsidRPr="004F58CA">
        <w:rPr>
          <w:rStyle w:val="Emphasis"/>
          <w:rFonts w:asciiTheme="majorHAnsi" w:hAnsiTheme="majorHAnsi" w:cstheme="majorHAnsi"/>
          <w:highlight w:val="yellow"/>
        </w:rPr>
        <w:t>acquisition</w:t>
      </w:r>
      <w:r w:rsidRPr="004F58CA">
        <w:rPr>
          <w:rStyle w:val="StyleUnderline"/>
          <w:rFonts w:asciiTheme="majorHAnsi" w:hAnsiTheme="majorHAnsi" w:cstheme="majorHAnsi"/>
        </w:rPr>
        <w:t xml:space="preserve"> and storage of information and cognitive schemas</w:t>
      </w:r>
      <w:r w:rsidRPr="004F58CA">
        <w:rPr>
          <w:rFonts w:asciiTheme="majorHAnsi" w:hAnsiTheme="majorHAnsi" w:cstheme="majorHAnsi"/>
        </w:rPr>
        <w:t xml:space="preserve">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1988), and the ability to provide consistent attention during training sessions (Nissen &amp;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w:t>
      </w:r>
      <w:proofErr w:type="spellStart"/>
      <w:r w:rsidRPr="004F58CA">
        <w:rPr>
          <w:rFonts w:asciiTheme="majorHAnsi" w:hAnsiTheme="majorHAnsi" w:cstheme="majorHAnsi"/>
        </w:rPr>
        <w:t>Kanfer</w:t>
      </w:r>
      <w:proofErr w:type="spellEnd"/>
      <w:r w:rsidRPr="004F58CA">
        <w:rPr>
          <w:rFonts w:asciiTheme="majorHAnsi" w:hAnsiTheme="majorHAnsi" w:cstheme="majorHAnsi"/>
        </w:rPr>
        <w:t xml:space="preserve"> and Ackerman (1989) show that reduced attention to learning tasks reduced the acquisition of skills in Air Force cadets. Nissen and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also provide evidence for reductions in learning proficiency by finding that introducing a second simultaneous task prevented the learning of a repeating sequence. Indeed, most of the recent research on learning in educational psychology is based on limiting ‘‘extraneous cognitive load’’ to promote skill acquisition (see Van </w:t>
      </w:r>
      <w:proofErr w:type="spellStart"/>
      <w:r w:rsidRPr="004F58CA">
        <w:rPr>
          <w:rFonts w:asciiTheme="majorHAnsi" w:hAnsiTheme="majorHAnsi" w:cstheme="majorHAnsi"/>
        </w:rPr>
        <w:t>Merrie¨nboer</w:t>
      </w:r>
      <w:proofErr w:type="spellEnd"/>
      <w:r w:rsidRPr="004F58CA">
        <w:rPr>
          <w:rFonts w:asciiTheme="majorHAnsi" w:hAnsiTheme="majorHAnsi" w:cstheme="majorHAnsi"/>
        </w:rPr>
        <w:t xml:space="preserve"> &amp;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2010 for example). </w:t>
      </w:r>
      <w:r w:rsidRPr="004F58CA">
        <w:rPr>
          <w:rStyle w:val="StyleUnderline"/>
          <w:rFonts w:asciiTheme="majorHAnsi" w:hAnsiTheme="majorHAnsi" w:cstheme="majorHAnsi"/>
          <w:highlight w:val="yellow"/>
        </w:rPr>
        <w:t>Economic</w:t>
      </w:r>
      <w:r w:rsidRPr="004F58CA">
        <w:rPr>
          <w:rStyle w:val="StyleUnderline"/>
          <w:rFonts w:asciiTheme="majorHAnsi" w:hAnsiTheme="majorHAnsi" w:cstheme="majorHAnsi"/>
        </w:rPr>
        <w:t xml:space="preserve"> </w:t>
      </w:r>
      <w:r w:rsidRPr="004F58CA">
        <w:rPr>
          <w:rStyle w:val="Emphasis"/>
          <w:rFonts w:asciiTheme="majorHAnsi" w:hAnsiTheme="majorHAnsi" w:cstheme="majorHAnsi"/>
          <w:highlight w:val="yellow"/>
        </w:rPr>
        <w:t>scarcity</w:t>
      </w:r>
      <w:r w:rsidRPr="004F58CA">
        <w:rPr>
          <w:rFonts w:asciiTheme="majorHAnsi" w:hAnsiTheme="majorHAnsi" w:cstheme="majorHAnsi"/>
        </w:rPr>
        <w:t xml:space="preserve"> can </w:t>
      </w:r>
      <w:r w:rsidRPr="004F58CA">
        <w:rPr>
          <w:rStyle w:val="Emphasis"/>
          <w:rFonts w:asciiTheme="majorHAnsi" w:hAnsiTheme="majorHAnsi" w:cstheme="majorHAnsi"/>
          <w:highlight w:val="yellow"/>
        </w:rPr>
        <w:t>leave employees</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with less</w:t>
      </w:r>
      <w:r w:rsidRPr="004F58CA">
        <w:rPr>
          <w:rStyle w:val="StyleUnderline"/>
          <w:rFonts w:asciiTheme="majorHAnsi" w:hAnsiTheme="majorHAnsi" w:cstheme="majorHAnsi"/>
        </w:rPr>
        <w:t xml:space="preserve"> spare cognitive capacity available </w:t>
      </w:r>
      <w:r w:rsidRPr="004F58CA">
        <w:rPr>
          <w:rStyle w:val="Emphasis"/>
          <w:rFonts w:asciiTheme="majorHAnsi" w:hAnsiTheme="majorHAnsi" w:cstheme="majorHAnsi"/>
          <w:highlight w:val="yellow"/>
        </w:rPr>
        <w:t>to devote to learning</w:t>
      </w:r>
      <w:r w:rsidRPr="004F58CA">
        <w:rPr>
          <w:rFonts w:asciiTheme="majorHAnsi" w:hAnsiTheme="majorHAnsi" w:cstheme="majorHAnsi"/>
        </w:rPr>
        <w:t xml:space="preserve"> new information (e.g., Kahneman, 1973), </w:t>
      </w:r>
      <w:r w:rsidRPr="004F58CA">
        <w:rPr>
          <w:rStyle w:val="Emphasis"/>
          <w:rFonts w:asciiTheme="majorHAnsi" w:hAnsiTheme="majorHAnsi" w:cstheme="majorHAnsi"/>
          <w:highlight w:val="yellow"/>
        </w:rPr>
        <w:t>which</w:t>
      </w:r>
      <w:r w:rsidRPr="004F58CA">
        <w:rPr>
          <w:rFonts w:asciiTheme="majorHAnsi" w:hAnsiTheme="majorHAnsi" w:cstheme="majorHAnsi"/>
        </w:rPr>
        <w:t xml:space="preserve"> in turn </w:t>
      </w:r>
      <w:r w:rsidRPr="004F58CA">
        <w:rPr>
          <w:rStyle w:val="StyleUnderline"/>
          <w:rFonts w:asciiTheme="majorHAnsi" w:hAnsiTheme="majorHAnsi" w:cstheme="majorHAnsi"/>
        </w:rPr>
        <w:t xml:space="preserve">can </w:t>
      </w:r>
      <w:r w:rsidRPr="004F58CA">
        <w:rPr>
          <w:rStyle w:val="Emphasis"/>
          <w:rFonts w:asciiTheme="majorHAnsi" w:hAnsiTheme="majorHAnsi" w:cstheme="majorHAnsi"/>
          <w:highlight w:val="yellow"/>
        </w:rPr>
        <w:t>impede</w:t>
      </w:r>
      <w:r w:rsidRPr="004F58CA">
        <w:rPr>
          <w:rFonts w:asciiTheme="majorHAnsi" w:hAnsiTheme="majorHAnsi" w:cstheme="majorHAnsi"/>
        </w:rPr>
        <w:t xml:space="preserve"> </w:t>
      </w:r>
      <w:r w:rsidRPr="004F58CA">
        <w:rPr>
          <w:rStyle w:val="StyleUnderline"/>
          <w:rFonts w:asciiTheme="majorHAnsi" w:hAnsiTheme="majorHAnsi" w:cstheme="majorHAnsi"/>
        </w:rPr>
        <w:t>the ability of the organization</w:t>
      </w:r>
      <w:r w:rsidRPr="004F58CA">
        <w:rPr>
          <w:rFonts w:asciiTheme="majorHAnsi" w:hAnsiTheme="majorHAnsi" w:cstheme="majorHAnsi"/>
        </w:rPr>
        <w:t xml:space="preserve"> </w:t>
      </w:r>
      <w:r w:rsidRPr="004F58CA">
        <w:rPr>
          <w:rStyle w:val="StyleUnderline"/>
          <w:rFonts w:asciiTheme="majorHAnsi" w:hAnsiTheme="majorHAnsi" w:cstheme="majorHAnsi"/>
        </w:rPr>
        <w:t>to</w:t>
      </w:r>
      <w:r w:rsidRPr="004F58CA">
        <w:rPr>
          <w:rFonts w:asciiTheme="majorHAnsi" w:hAnsiTheme="majorHAnsi" w:cstheme="majorHAnsi"/>
        </w:rPr>
        <w:t xml:space="preserve"> successfully </w:t>
      </w:r>
      <w:r w:rsidRPr="004F58CA">
        <w:rPr>
          <w:rStyle w:val="StyleUnderline"/>
          <w:rFonts w:asciiTheme="majorHAnsi" w:hAnsiTheme="majorHAnsi" w:cstheme="majorHAnsi"/>
        </w:rPr>
        <w:t>design</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and implement novel work practices and </w:t>
      </w:r>
      <w:r w:rsidRPr="004F58CA">
        <w:rPr>
          <w:rStyle w:val="Emphasis"/>
          <w:rFonts w:asciiTheme="majorHAnsi" w:hAnsiTheme="majorHAnsi" w:cstheme="majorHAnsi"/>
          <w:highlight w:val="yellow"/>
        </w:rPr>
        <w:t>technology</w:t>
      </w:r>
      <w:r w:rsidRPr="004F58CA">
        <w:rPr>
          <w:rStyle w:val="StyleUnderline"/>
          <w:rFonts w:asciiTheme="majorHAnsi" w:hAnsiTheme="majorHAnsi" w:cstheme="majorHAnsi"/>
        </w:rPr>
        <w:t>.</w:t>
      </w:r>
    </w:p>
    <w:p w14:paraId="4255E4CD" w14:textId="77777777" w:rsidR="006C347F" w:rsidRPr="004F58CA" w:rsidRDefault="006C347F" w:rsidP="006C347F">
      <w:pPr>
        <w:pStyle w:val="Heading4"/>
        <w:rPr>
          <w:rFonts w:asciiTheme="majorHAnsi" w:hAnsiTheme="majorHAnsi" w:cstheme="majorHAnsi"/>
        </w:rPr>
      </w:pPr>
      <w:r w:rsidRPr="004F58CA">
        <w:rPr>
          <w:rFonts w:asciiTheme="majorHAnsi" w:hAnsiTheme="majorHAnsi" w:cstheme="majorHAnsi"/>
        </w:rPr>
        <w:lastRenderedPageBreak/>
        <w:t xml:space="preserve">High wages are a </w:t>
      </w:r>
      <w:r w:rsidRPr="004F58CA">
        <w:rPr>
          <w:rFonts w:asciiTheme="majorHAnsi" w:hAnsiTheme="majorHAnsi" w:cstheme="majorHAnsi"/>
          <w:u w:val="single"/>
        </w:rPr>
        <w:t>pre-requisite</w:t>
      </w:r>
      <w:r w:rsidRPr="004F58CA">
        <w:rPr>
          <w:rFonts w:asciiTheme="majorHAnsi" w:hAnsiTheme="majorHAnsi" w:cstheme="majorHAnsi"/>
        </w:rPr>
        <w:t xml:space="preserve"> to sustainability---productivity expansion </w:t>
      </w:r>
      <w:r w:rsidRPr="004F58CA">
        <w:rPr>
          <w:rFonts w:asciiTheme="majorHAnsi" w:hAnsiTheme="majorHAnsi" w:cstheme="majorHAnsi"/>
          <w:u w:val="single"/>
        </w:rPr>
        <w:t>without</w:t>
      </w:r>
      <w:r w:rsidRPr="004F58CA">
        <w:rPr>
          <w:rFonts w:asciiTheme="majorHAnsi" w:hAnsiTheme="majorHAnsi" w:cstheme="majorHAnsi"/>
        </w:rPr>
        <w:t xml:space="preserve"> high wages is </w:t>
      </w:r>
      <w:r w:rsidRPr="004F58CA">
        <w:rPr>
          <w:rFonts w:asciiTheme="majorHAnsi" w:hAnsiTheme="majorHAnsi" w:cstheme="majorHAnsi"/>
          <w:u w:val="single"/>
        </w:rPr>
        <w:t>short-lived</w:t>
      </w:r>
      <w:r w:rsidRPr="004F58CA">
        <w:rPr>
          <w:rFonts w:asciiTheme="majorHAnsi" w:hAnsiTheme="majorHAnsi" w:cstheme="majorHAnsi"/>
        </w:rPr>
        <w:t xml:space="preserve"> and </w:t>
      </w:r>
      <w:r w:rsidRPr="004F58CA">
        <w:rPr>
          <w:rFonts w:asciiTheme="majorHAnsi" w:hAnsiTheme="majorHAnsi" w:cstheme="majorHAnsi"/>
          <w:u w:val="single"/>
        </w:rPr>
        <w:t>bubble-prone</w:t>
      </w:r>
    </w:p>
    <w:p w14:paraId="743759F2" w14:textId="77777777" w:rsidR="006C347F" w:rsidRPr="004F58CA" w:rsidRDefault="006C347F" w:rsidP="006C347F">
      <w:pPr>
        <w:rPr>
          <w:rFonts w:asciiTheme="majorHAnsi" w:hAnsiTheme="majorHAnsi" w:cstheme="majorHAnsi"/>
        </w:rPr>
      </w:pPr>
      <w:r w:rsidRPr="004F58CA">
        <w:rPr>
          <w:rStyle w:val="Style13ptBold"/>
          <w:rFonts w:asciiTheme="majorHAnsi" w:hAnsiTheme="majorHAnsi" w:cstheme="majorHAnsi"/>
        </w:rPr>
        <w:t>White 17</w:t>
      </w:r>
      <w:r w:rsidRPr="004F58CA">
        <w:rPr>
          <w:rFonts w:asciiTheme="majorHAnsi" w:hAnsiTheme="majorHAnsi" w:cstheme="majorHAnsi"/>
        </w:rPr>
        <w:t xml:space="preserve"> – PhD, Economics Professor @ U Sydney (Graham, “Explainer: how wage growth contributes to the economy,” </w:t>
      </w:r>
      <w:r w:rsidRPr="004F58CA">
        <w:rPr>
          <w:rFonts w:asciiTheme="majorHAnsi" w:hAnsiTheme="majorHAnsi" w:cstheme="majorHAnsi"/>
          <w:i/>
        </w:rPr>
        <w:t>Sydney Business Insights</w:t>
      </w:r>
      <w:r w:rsidRPr="004F58CA">
        <w:rPr>
          <w:rFonts w:asciiTheme="majorHAnsi" w:hAnsiTheme="majorHAnsi" w:cstheme="majorHAnsi"/>
        </w:rPr>
        <w:t xml:space="preserve">, </w:t>
      </w:r>
      <w:proofErr w:type="spellStart"/>
      <w:r w:rsidRPr="004F58CA">
        <w:rPr>
          <w:rFonts w:asciiTheme="majorHAnsi" w:hAnsiTheme="majorHAnsi" w:cstheme="majorHAnsi"/>
        </w:rPr>
        <w:t>Proquest</w:t>
      </w:r>
      <w:proofErr w:type="spellEnd"/>
      <w:r w:rsidRPr="004F58CA">
        <w:rPr>
          <w:rFonts w:asciiTheme="majorHAnsi" w:hAnsiTheme="majorHAnsi" w:cstheme="majorHAnsi"/>
        </w:rPr>
        <w:t>)//BB</w:t>
      </w:r>
    </w:p>
    <w:p w14:paraId="0A829214" w14:textId="77777777" w:rsidR="006C347F" w:rsidRPr="004F58CA" w:rsidRDefault="006C347F" w:rsidP="006C347F">
      <w:pPr>
        <w:rPr>
          <w:rFonts w:asciiTheme="majorHAnsi" w:hAnsiTheme="majorHAnsi" w:cstheme="majorHAnsi"/>
        </w:rPr>
      </w:pPr>
      <w:r w:rsidRPr="004F58CA">
        <w:rPr>
          <w:rFonts w:asciiTheme="majorHAnsi" w:hAnsiTheme="majorHAnsi" w:cstheme="majorHAnsi"/>
        </w:rPr>
        <w:t>Wages growth and investment</w:t>
      </w:r>
    </w:p>
    <w:p w14:paraId="4E2AB1CD" w14:textId="77777777" w:rsidR="006C347F" w:rsidRPr="004F58CA" w:rsidRDefault="006C347F" w:rsidP="006C347F">
      <w:pPr>
        <w:rPr>
          <w:rFonts w:asciiTheme="majorHAnsi" w:hAnsiTheme="majorHAnsi" w:cstheme="majorHAnsi"/>
        </w:rPr>
      </w:pPr>
      <w:r w:rsidRPr="004F58CA">
        <w:rPr>
          <w:rFonts w:asciiTheme="majorHAnsi" w:hAnsiTheme="majorHAnsi" w:cstheme="majorHAnsi"/>
        </w:rPr>
        <w:t xml:space="preserve">But </w:t>
      </w:r>
      <w:r w:rsidRPr="004F58CA">
        <w:rPr>
          <w:rStyle w:val="StyleUnderline"/>
          <w:rFonts w:asciiTheme="majorHAnsi" w:hAnsiTheme="majorHAnsi" w:cstheme="majorHAnsi"/>
          <w:highlight w:val="yellow"/>
        </w:rPr>
        <w:t>demand growth</w:t>
      </w:r>
      <w:r w:rsidRPr="004F58CA">
        <w:rPr>
          <w:rStyle w:val="StyleUnderline"/>
          <w:rFonts w:asciiTheme="majorHAnsi" w:hAnsiTheme="majorHAnsi" w:cstheme="majorHAnsi"/>
        </w:rPr>
        <w:t xml:space="preserve"> varies with spending power and the income that flows to the population, </w:t>
      </w:r>
      <w:r w:rsidRPr="004F58CA">
        <w:rPr>
          <w:rStyle w:val="StyleUnderline"/>
          <w:rFonts w:asciiTheme="majorHAnsi" w:hAnsiTheme="majorHAnsi" w:cstheme="majorHAnsi"/>
          <w:highlight w:val="yellow"/>
        </w:rPr>
        <w:t>a significant portion of which comes from wages</w:t>
      </w:r>
      <w:r w:rsidRPr="004F58CA">
        <w:rPr>
          <w:rFonts w:asciiTheme="majorHAnsi" w:hAnsiTheme="majorHAnsi" w:cstheme="majorHAnsi"/>
        </w:rPr>
        <w:t xml:space="preserve">. In other words, </w:t>
      </w:r>
      <w:r w:rsidRPr="004F58CA">
        <w:rPr>
          <w:rStyle w:val="StyleUnderline"/>
          <w:rFonts w:asciiTheme="majorHAnsi" w:hAnsiTheme="majorHAnsi" w:cstheme="majorHAnsi"/>
        </w:rPr>
        <w:t>wages</w:t>
      </w:r>
      <w:r w:rsidRPr="004F58CA">
        <w:rPr>
          <w:rFonts w:asciiTheme="majorHAnsi" w:hAnsiTheme="majorHAnsi" w:cstheme="majorHAnsi"/>
        </w:rPr>
        <w:t xml:space="preserve"> have a flipside. </w:t>
      </w:r>
      <w:r w:rsidRPr="004F58CA">
        <w:rPr>
          <w:rStyle w:val="StyleUnderline"/>
          <w:rFonts w:asciiTheme="majorHAnsi" w:hAnsiTheme="majorHAnsi" w:cstheme="majorHAnsi"/>
        </w:rPr>
        <w:t>They’re not just a cost of production; they’re also a source of spending and thus of revenue and profit for business</w:t>
      </w:r>
      <w:r w:rsidRPr="004F58CA">
        <w:rPr>
          <w:rFonts w:asciiTheme="majorHAnsi" w:hAnsiTheme="majorHAnsi" w:cstheme="majorHAnsi"/>
        </w:rPr>
        <w:t xml:space="preserve">. This is an important point in economics, specifically about how what we see at the micro level does not automatically replicate itself for the economy as a whole. </w:t>
      </w:r>
      <w:r w:rsidRPr="004F58CA">
        <w:rPr>
          <w:rStyle w:val="StyleUnderline"/>
          <w:rFonts w:asciiTheme="majorHAnsi" w:hAnsiTheme="majorHAnsi" w:cstheme="majorHAnsi"/>
        </w:rPr>
        <w:t>Looked at from the perspective of a single business, wages appear as a cost. But to only look at things this way is inadequate if you are interested in the impact of changes in wages on the overall economy. For that you also have to consider wages as income and a source of demand</w:t>
      </w:r>
      <w:r w:rsidRPr="004F58CA">
        <w:rPr>
          <w:rFonts w:asciiTheme="majorHAnsi" w:hAnsiTheme="majorHAnsi" w:cstheme="majorHAnsi"/>
        </w:rPr>
        <w:t xml:space="preserve">. Expectations about future demand growth are presumably as critical to the investment decision for firms as are expectations about factors such as taxes on business income. A reduction in business taxation may well increase prospective after-tax rates of return on investment. But, as already mentioned, this assumes people with income to spend are ready to buy the output produced with newly installed plant and equipment. Looked at from this angle, one could argue that growth in demand and in turn </w:t>
      </w:r>
      <w:r w:rsidRPr="004F58CA">
        <w:rPr>
          <w:rStyle w:val="StyleUnderline"/>
          <w:rFonts w:asciiTheme="majorHAnsi" w:hAnsiTheme="majorHAnsi" w:cstheme="majorHAnsi"/>
        </w:rPr>
        <w:t xml:space="preserve">wages growth will be </w:t>
      </w:r>
      <w:r w:rsidRPr="004F58CA">
        <w:rPr>
          <w:rStyle w:val="Emphasis"/>
          <w:rFonts w:asciiTheme="majorHAnsi" w:hAnsiTheme="majorHAnsi" w:cstheme="majorHAnsi"/>
        </w:rPr>
        <w:t>required</w:t>
      </w:r>
      <w:r w:rsidRPr="004F58CA">
        <w:rPr>
          <w:rStyle w:val="StyleUnderline"/>
          <w:rFonts w:asciiTheme="majorHAnsi" w:hAnsiTheme="majorHAnsi" w:cstheme="majorHAnsi"/>
        </w:rPr>
        <w:t xml:space="preserve"> to warrant producers undertaking investment and in turn the kind of changes to production that underpin productivity growth</w:t>
      </w:r>
      <w:r w:rsidRPr="004F58CA">
        <w:rPr>
          <w:rFonts w:asciiTheme="majorHAnsi" w:hAnsiTheme="majorHAnsi" w:cstheme="majorHAnsi"/>
        </w:rPr>
        <w:t xml:space="preserve">. One can go a little further. Assuming a government’s intention is to wind back its contribution to demand in the economy (via government spending) through what is euphemistically termed “fiscal consolidation”, and assuming our trade is not significantly changing, </w:t>
      </w:r>
      <w:r w:rsidRPr="004F58CA">
        <w:rPr>
          <w:rStyle w:val="StyleUnderline"/>
          <w:rFonts w:asciiTheme="majorHAnsi" w:hAnsiTheme="majorHAnsi" w:cstheme="majorHAnsi"/>
          <w:highlight w:val="yellow"/>
        </w:rPr>
        <w:t>a</w:t>
      </w:r>
      <w:r w:rsidRPr="004F58CA">
        <w:rPr>
          <w:rStyle w:val="StyleUnderline"/>
          <w:rFonts w:asciiTheme="majorHAnsi" w:hAnsiTheme="majorHAnsi" w:cstheme="majorHAnsi"/>
        </w:rPr>
        <w:t xml:space="preserve"> certain real </w:t>
      </w:r>
      <w:r w:rsidRPr="004F58CA">
        <w:rPr>
          <w:rStyle w:val="StyleUnderline"/>
          <w:rFonts w:asciiTheme="majorHAnsi" w:hAnsiTheme="majorHAnsi" w:cstheme="majorHAnsi"/>
          <w:highlight w:val="yellow"/>
        </w:rPr>
        <w:t>wage growth is required</w:t>
      </w:r>
      <w:r w:rsidRPr="004F58CA">
        <w:rPr>
          <w:rStyle w:val="StyleUnderline"/>
          <w:rFonts w:asciiTheme="majorHAnsi" w:hAnsiTheme="majorHAnsi" w:cstheme="majorHAnsi"/>
        </w:rPr>
        <w:t xml:space="preserve"> to generate sufficient </w:t>
      </w:r>
      <w:r w:rsidRPr="004F58CA">
        <w:rPr>
          <w:rStyle w:val="StyleUnderline"/>
          <w:rFonts w:asciiTheme="majorHAnsi" w:hAnsiTheme="majorHAnsi" w:cstheme="majorHAnsi"/>
          <w:highlight w:val="yellow"/>
        </w:rPr>
        <w:t>growth in demand to warrant sustained investment and productivity growth</w:t>
      </w:r>
      <w:r w:rsidRPr="004F58CA">
        <w:rPr>
          <w:rFonts w:asciiTheme="majorHAnsi" w:hAnsiTheme="majorHAnsi" w:cstheme="majorHAnsi"/>
        </w:rPr>
        <w:t xml:space="preserve">. It’s the flipside to this scenario that is worrying. </w:t>
      </w:r>
      <w:r w:rsidRPr="004F58CA">
        <w:rPr>
          <w:rStyle w:val="StyleUnderline"/>
          <w:rFonts w:asciiTheme="majorHAnsi" w:hAnsiTheme="majorHAnsi" w:cstheme="majorHAnsi"/>
        </w:rPr>
        <w:t xml:space="preserve">To the extent that </w:t>
      </w:r>
      <w:r w:rsidRPr="004F58CA">
        <w:rPr>
          <w:rStyle w:val="StyleUnderline"/>
          <w:rFonts w:asciiTheme="majorHAnsi" w:hAnsiTheme="majorHAnsi" w:cstheme="majorHAnsi"/>
          <w:highlight w:val="yellow"/>
        </w:rPr>
        <w:t>increasing</w:t>
      </w:r>
      <w:r w:rsidRPr="004F58CA">
        <w:rPr>
          <w:rStyle w:val="StyleUnderline"/>
          <w:rFonts w:asciiTheme="majorHAnsi" w:hAnsiTheme="majorHAnsi" w:cstheme="majorHAnsi"/>
        </w:rPr>
        <w:t xml:space="preserve"> </w:t>
      </w:r>
      <w:r w:rsidRPr="004F58CA">
        <w:rPr>
          <w:rFonts w:asciiTheme="majorHAnsi" w:hAnsiTheme="majorHAnsi" w:cstheme="majorHAnsi"/>
        </w:rPr>
        <w:t xml:space="preserve">profitability through increased </w:t>
      </w:r>
      <w:r w:rsidRPr="004F58CA">
        <w:rPr>
          <w:rStyle w:val="StyleUnderline"/>
          <w:rFonts w:asciiTheme="majorHAnsi" w:hAnsiTheme="majorHAnsi" w:cstheme="majorHAnsi"/>
          <w:highlight w:val="yellow"/>
        </w:rPr>
        <w:t>productivity is not shared in the form of increased real wages,</w:t>
      </w:r>
      <w:r w:rsidRPr="004F58CA">
        <w:rPr>
          <w:rStyle w:val="StyleUnderline"/>
          <w:rFonts w:asciiTheme="majorHAnsi" w:hAnsiTheme="majorHAnsi" w:cstheme="majorHAnsi"/>
        </w:rPr>
        <w:t xml:space="preserve"> the economy faces the </w:t>
      </w:r>
      <w:r w:rsidRPr="004F58CA">
        <w:rPr>
          <w:rStyle w:val="Emphasis"/>
          <w:rFonts w:asciiTheme="majorHAnsi" w:hAnsiTheme="majorHAnsi" w:cstheme="majorHAnsi"/>
        </w:rPr>
        <w:t>danger</w:t>
      </w:r>
      <w:r w:rsidRPr="004F58CA">
        <w:rPr>
          <w:rStyle w:val="StyleUnderline"/>
          <w:rFonts w:asciiTheme="majorHAnsi" w:hAnsiTheme="majorHAnsi" w:cstheme="majorHAnsi"/>
        </w:rPr>
        <w:t xml:space="preserve"> of its productive capacity growing faster than demand</w:t>
      </w:r>
      <w:r w:rsidRPr="004F58CA">
        <w:rPr>
          <w:rFonts w:asciiTheme="majorHAnsi" w:hAnsiTheme="majorHAnsi" w:cstheme="majorHAnsi"/>
        </w:rPr>
        <w:t xml:space="preserve">. This kind of danger was highlighted long ago by the noted Italian economist Luigi Pasinetti. </w:t>
      </w:r>
      <w:r w:rsidRPr="004F58CA">
        <w:rPr>
          <w:rStyle w:val="StyleUnderline"/>
          <w:rFonts w:asciiTheme="majorHAnsi" w:hAnsiTheme="majorHAnsi" w:cstheme="majorHAnsi"/>
        </w:rPr>
        <w:t xml:space="preserve">In this scenario the profit of each unit of output may increase initially as productivity grows, but demand does not keep pace, in which case the increase in profitability is likely to be </w:t>
      </w:r>
      <w:r w:rsidRPr="004F58CA">
        <w:rPr>
          <w:rStyle w:val="Emphasis"/>
          <w:rFonts w:asciiTheme="majorHAnsi" w:hAnsiTheme="majorHAnsi" w:cstheme="majorHAnsi"/>
        </w:rPr>
        <w:t>short-lived.</w:t>
      </w:r>
      <w:r w:rsidRPr="004F58CA">
        <w:rPr>
          <w:rFonts w:asciiTheme="majorHAnsi" w:hAnsiTheme="majorHAnsi" w:cstheme="majorHAnsi"/>
        </w:rPr>
        <w:t xml:space="preserve"> More worrying in this case is that </w:t>
      </w:r>
      <w:r w:rsidRPr="004F58CA">
        <w:rPr>
          <w:rStyle w:val="StyleUnderline"/>
          <w:rFonts w:asciiTheme="majorHAnsi" w:hAnsiTheme="majorHAnsi" w:cstheme="majorHAnsi"/>
          <w:highlight w:val="yellow"/>
        </w:rPr>
        <w:t>employment growth suffers</w:t>
      </w:r>
      <w:r w:rsidRPr="004F58CA">
        <w:rPr>
          <w:rStyle w:val="StyleUnderline"/>
          <w:rFonts w:asciiTheme="majorHAnsi" w:hAnsiTheme="majorHAnsi" w:cstheme="majorHAnsi"/>
        </w:rPr>
        <w:t xml:space="preserve"> and consequently the </w:t>
      </w:r>
      <w:r w:rsidRPr="004F58CA">
        <w:rPr>
          <w:rStyle w:val="StyleUnderline"/>
          <w:rFonts w:asciiTheme="majorHAnsi" w:hAnsiTheme="majorHAnsi" w:cstheme="majorHAnsi"/>
          <w:highlight w:val="yellow"/>
        </w:rPr>
        <w:t>unemployment rate is likely to rise</w:t>
      </w:r>
      <w:r w:rsidRPr="004F58CA">
        <w:rPr>
          <w:rFonts w:asciiTheme="majorHAnsi" w:hAnsiTheme="majorHAnsi" w:cstheme="majorHAnsi"/>
        </w:rPr>
        <w:t xml:space="preserve">. Some economists would counter </w:t>
      </w:r>
      <w:proofErr w:type="gramStart"/>
      <w:r w:rsidRPr="004F58CA">
        <w:rPr>
          <w:rFonts w:asciiTheme="majorHAnsi" w:hAnsiTheme="majorHAnsi" w:cstheme="majorHAnsi"/>
        </w:rPr>
        <w:t>that real wages</w:t>
      </w:r>
      <w:proofErr w:type="gramEnd"/>
      <w:r w:rsidRPr="004F58CA">
        <w:rPr>
          <w:rFonts w:asciiTheme="majorHAnsi" w:hAnsiTheme="majorHAnsi" w:cstheme="majorHAnsi"/>
        </w:rPr>
        <w:t xml:space="preserve"> would fall in order to absorb any increased unemployment, though this claim has always been contentious. It supposes that unfettered markets will always provide demand for whatever amounts of goods and services are produced – in itself a controversial position in economics. Of course, none of </w:t>
      </w:r>
      <w:proofErr w:type="gramStart"/>
      <w:r w:rsidRPr="004F58CA">
        <w:rPr>
          <w:rFonts w:asciiTheme="majorHAnsi" w:hAnsiTheme="majorHAnsi" w:cstheme="majorHAnsi"/>
        </w:rPr>
        <w:t>this deals</w:t>
      </w:r>
      <w:proofErr w:type="gramEnd"/>
      <w:r w:rsidRPr="004F58CA">
        <w:rPr>
          <w:rFonts w:asciiTheme="majorHAnsi" w:hAnsiTheme="majorHAnsi" w:cstheme="majorHAnsi"/>
        </w:rPr>
        <w:t xml:space="preserve"> with the moral or ethical imperative of a minimum wage which ensures a </w:t>
      </w:r>
      <w:proofErr w:type="spellStart"/>
      <w:r w:rsidRPr="004F58CA">
        <w:rPr>
          <w:rFonts w:asciiTheme="majorHAnsi" w:hAnsiTheme="majorHAnsi" w:cstheme="majorHAnsi"/>
        </w:rPr>
        <w:t>liveable</w:t>
      </w:r>
      <w:proofErr w:type="spellEnd"/>
      <w:r w:rsidRPr="004F58CA">
        <w:rPr>
          <w:rFonts w:asciiTheme="majorHAnsi" w:hAnsiTheme="majorHAnsi" w:cstheme="majorHAnsi"/>
        </w:rPr>
        <w:t xml:space="preserve"> real wage. Rather, the point here is that, quite aside from the moral or ethical case, </w:t>
      </w:r>
      <w:r w:rsidRPr="004F58CA">
        <w:rPr>
          <w:rStyle w:val="StyleUnderline"/>
          <w:rFonts w:asciiTheme="majorHAnsi" w:hAnsiTheme="majorHAnsi" w:cstheme="majorHAnsi"/>
          <w:highlight w:val="yellow"/>
        </w:rPr>
        <w:t>there are economic arguments to be had for ensuring an appropriate rate of growth of real wages</w:t>
      </w:r>
      <w:r w:rsidRPr="004F58CA">
        <w:rPr>
          <w:rFonts w:asciiTheme="majorHAnsi" w:hAnsiTheme="majorHAnsi" w:cstheme="majorHAnsi"/>
          <w:highlight w:val="yellow"/>
        </w:rPr>
        <w:t>.</w:t>
      </w:r>
    </w:p>
    <w:p w14:paraId="56F3E993" w14:textId="77777777" w:rsidR="006C347F" w:rsidRPr="004F58CA" w:rsidRDefault="006C347F" w:rsidP="006C347F">
      <w:pPr>
        <w:rPr>
          <w:rFonts w:asciiTheme="majorHAnsi" w:hAnsiTheme="majorHAnsi" w:cstheme="majorHAnsi"/>
        </w:rPr>
      </w:pPr>
    </w:p>
    <w:p w14:paraId="79B7A2A1" w14:textId="77777777" w:rsidR="006C347F" w:rsidRPr="00F71695" w:rsidRDefault="006C347F" w:rsidP="006C347F">
      <w:pPr>
        <w:rPr>
          <w:rFonts w:asciiTheme="majorHAnsi" w:hAnsiTheme="majorHAnsi" w:cstheme="majorHAnsi"/>
        </w:rPr>
      </w:pPr>
    </w:p>
    <w:p w14:paraId="14E6E916" w14:textId="77777777" w:rsidR="006C347F" w:rsidRPr="00F71695" w:rsidRDefault="006C347F" w:rsidP="006C347F">
      <w:pPr>
        <w:pStyle w:val="Heading4"/>
        <w:rPr>
          <w:rFonts w:asciiTheme="majorHAnsi" w:hAnsiTheme="majorHAnsi" w:cstheme="majorHAnsi"/>
        </w:rPr>
      </w:pPr>
      <w:r>
        <w:rPr>
          <w:rFonts w:asciiTheme="majorHAnsi" w:hAnsiTheme="majorHAnsi" w:cstheme="majorHAnsi"/>
        </w:rPr>
        <w:lastRenderedPageBreak/>
        <w:t>Low w</w:t>
      </w:r>
      <w:r w:rsidRPr="00F71695">
        <w:rPr>
          <w:rFonts w:asciiTheme="majorHAnsi" w:hAnsiTheme="majorHAnsi" w:cstheme="majorHAnsi"/>
        </w:rPr>
        <w:t>ages cause deflation which decks the economy and leads to quantitative easing</w:t>
      </w:r>
    </w:p>
    <w:p w14:paraId="7988A85C" w14:textId="77777777" w:rsidR="006C347F" w:rsidRPr="00F71695" w:rsidRDefault="006C347F" w:rsidP="006C347F">
      <w:pPr>
        <w:rPr>
          <w:rStyle w:val="Style13ptBold"/>
          <w:rFonts w:asciiTheme="majorHAnsi" w:hAnsiTheme="majorHAnsi" w:cstheme="majorHAnsi"/>
          <w:b w:val="0"/>
          <w:bCs/>
        </w:rPr>
      </w:pPr>
      <w:r w:rsidRPr="00F71695">
        <w:rPr>
          <w:rStyle w:val="Style13ptBold"/>
          <w:rFonts w:asciiTheme="majorHAnsi" w:hAnsiTheme="majorHAnsi" w:cstheme="majorHAnsi"/>
        </w:rPr>
        <w:t xml:space="preserve">Wessel 14 </w:t>
      </w:r>
      <w:r w:rsidRPr="00F71695">
        <w:rPr>
          <w:rFonts w:asciiTheme="majorHAnsi" w:hAnsiTheme="majorHAnsi" w:cstheme="majorHAnsi"/>
        </w:rPr>
        <w:t>(David, Director of The Hutchins Center on Fiscal and Monetary Policy and Senior Fellow at the Brooking Institute, 10/16/14, “5 Reasons to Worry About Deflation”, https://www.brookings.edu/opinions/5-reasons-to-worry-about-deflation/, AZG)</w:t>
      </w:r>
    </w:p>
    <w:p w14:paraId="0AAFDA8B" w14:textId="77777777" w:rsidR="006C347F" w:rsidRPr="00F71695" w:rsidRDefault="006C347F" w:rsidP="006C347F">
      <w:pPr>
        <w:rPr>
          <w:rFonts w:asciiTheme="majorHAnsi" w:hAnsiTheme="majorHAnsi" w:cstheme="majorHAnsi"/>
          <w:sz w:val="10"/>
        </w:rPr>
      </w:pPr>
      <w:r w:rsidRPr="00F71695">
        <w:rPr>
          <w:rFonts w:asciiTheme="majorHAnsi" w:hAnsiTheme="majorHAnsi" w:cstheme="majorHAnsi"/>
          <w:sz w:val="10"/>
        </w:rPr>
        <w:t xml:space="preserve">So why worry? Here are five reasons: 1. </w:t>
      </w:r>
      <w:r w:rsidRPr="00F71695">
        <w:rPr>
          <w:rStyle w:val="StyleUnderline"/>
          <w:rFonts w:asciiTheme="majorHAnsi" w:hAnsiTheme="majorHAnsi" w:cstheme="majorHAnsi"/>
        </w:rPr>
        <w:t>Deflation is a generalized decline in prices and</w:t>
      </w:r>
      <w:r w:rsidRPr="00F71695">
        <w:rPr>
          <w:rFonts w:asciiTheme="majorHAnsi" w:hAnsiTheme="majorHAnsi" w:cstheme="majorHAnsi"/>
          <w:sz w:val="10"/>
        </w:rPr>
        <w:t xml:space="preserve">, sometimes, </w:t>
      </w:r>
      <w:r w:rsidRPr="00F71695">
        <w:rPr>
          <w:rStyle w:val="StyleUnderline"/>
          <w:rFonts w:asciiTheme="majorHAnsi" w:hAnsiTheme="majorHAnsi" w:cstheme="majorHAnsi"/>
        </w:rPr>
        <w:t>wages.</w:t>
      </w:r>
      <w:r w:rsidRPr="00F71695">
        <w:rPr>
          <w:rFonts w:asciiTheme="majorHAnsi" w:hAnsiTheme="majorHAnsi" w:cstheme="majorHAnsi"/>
          <w:sz w:val="10"/>
        </w:rPr>
        <w:t xml:space="preserve"> Sure, if you’re lucky enough to get a raise, your paycheck goes further–but </w:t>
      </w:r>
      <w:r w:rsidRPr="00F71695">
        <w:rPr>
          <w:rStyle w:val="StyleUnderline"/>
          <w:rFonts w:asciiTheme="majorHAnsi" w:hAnsiTheme="majorHAnsi" w:cstheme="majorHAnsi"/>
          <w:highlight w:val="cyan"/>
        </w:rPr>
        <w:t>those whose wages decline</w:t>
      </w:r>
      <w:r w:rsidRPr="00F71695">
        <w:rPr>
          <w:rStyle w:val="StyleUnderline"/>
          <w:rFonts w:asciiTheme="majorHAnsi" w:hAnsiTheme="majorHAnsi" w:cstheme="majorHAnsi"/>
        </w:rPr>
        <w:t xml:space="preserve"> or who are laid off or work fewer hours </w:t>
      </w:r>
      <w:r w:rsidRPr="00F71695">
        <w:rPr>
          <w:rStyle w:val="StyleUnderline"/>
          <w:rFonts w:asciiTheme="majorHAnsi" w:hAnsiTheme="majorHAnsi" w:cstheme="majorHAnsi"/>
          <w:highlight w:val="cyan"/>
        </w:rPr>
        <w:t>are not going to enjoy</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cyan"/>
        </w:rPr>
        <w:t>falling price</w:t>
      </w:r>
      <w:r w:rsidRPr="00F71695">
        <w:rPr>
          <w:rFonts w:asciiTheme="majorHAnsi" w:hAnsiTheme="majorHAnsi" w:cstheme="majorHAnsi"/>
          <w:sz w:val="10"/>
        </w:rPr>
        <w:t xml:space="preserve"> index. 2. It can be hard (though, as we’ve seen, not impossible) for employers to cut nominal wages when conditions warrant; it’s easier to give raises that are less than the inflation rate, which is what economists call a real wage cut. And if </w:t>
      </w:r>
      <w:r w:rsidRPr="00F71695">
        <w:rPr>
          <w:rStyle w:val="StyleUnderline"/>
          <w:rFonts w:asciiTheme="majorHAnsi" w:hAnsiTheme="majorHAnsi" w:cstheme="majorHAnsi"/>
        </w:rPr>
        <w:t>wages are</w:t>
      </w:r>
      <w:r w:rsidRPr="00F71695">
        <w:rPr>
          <w:rFonts w:asciiTheme="majorHAnsi" w:hAnsiTheme="majorHAnsi" w:cstheme="majorHAnsi"/>
          <w:sz w:val="10"/>
        </w:rPr>
        <w:t xml:space="preserve">, as economists say, </w:t>
      </w:r>
      <w:r w:rsidRPr="00F71695">
        <w:rPr>
          <w:rStyle w:val="StyleUnderline"/>
          <w:rFonts w:asciiTheme="majorHAnsi" w:hAnsiTheme="majorHAnsi" w:cstheme="majorHAnsi"/>
        </w:rPr>
        <w:t>marked by “downward nominal rigidity,” then employers will hire fewer people.</w:t>
      </w:r>
      <w:r w:rsidRPr="00F71695">
        <w:rPr>
          <w:rFonts w:asciiTheme="majorHAnsi" w:hAnsiTheme="majorHAnsi" w:cstheme="majorHAnsi"/>
          <w:sz w:val="10"/>
        </w:rPr>
        <w:t xml:space="preserve"> As Paul Krugman put it in 2010: “in a deflationary economy, </w:t>
      </w:r>
      <w:r w:rsidRPr="00F71695">
        <w:rPr>
          <w:rStyle w:val="Emphasis"/>
          <w:rFonts w:asciiTheme="majorHAnsi" w:hAnsiTheme="majorHAnsi" w:cstheme="majorHAnsi"/>
        </w:rPr>
        <w:t xml:space="preserve">wages as well as prices often have to fall–and it’s a fact of life that it’s very hard to cut nominal wages. … What this means is that in general </w:t>
      </w:r>
      <w:r w:rsidRPr="00F71695">
        <w:rPr>
          <w:rStyle w:val="Emphasis"/>
          <w:rFonts w:asciiTheme="majorHAnsi" w:hAnsiTheme="majorHAnsi" w:cstheme="majorHAnsi"/>
          <w:highlight w:val="cyan"/>
        </w:rPr>
        <w:t>economies don’t manage to have falling wages unless they also have mass unemployment, so</w:t>
      </w:r>
      <w:r w:rsidRPr="00F71695">
        <w:rPr>
          <w:rStyle w:val="Emphasis"/>
          <w:rFonts w:asciiTheme="majorHAnsi" w:hAnsiTheme="majorHAnsi" w:cstheme="majorHAnsi"/>
        </w:rPr>
        <w:t xml:space="preserve"> that </w:t>
      </w:r>
      <w:r w:rsidRPr="00F71695">
        <w:rPr>
          <w:rStyle w:val="Emphasis"/>
          <w:rFonts w:asciiTheme="majorHAnsi" w:hAnsiTheme="majorHAnsi" w:cstheme="majorHAnsi"/>
          <w:highlight w:val="cyan"/>
        </w:rPr>
        <w:t xml:space="preserve">workers are desperate </w:t>
      </w:r>
      <w:r w:rsidRPr="00F71695">
        <w:rPr>
          <w:rStyle w:val="Emphasis"/>
          <w:rFonts w:asciiTheme="majorHAnsi" w:hAnsiTheme="majorHAnsi" w:cstheme="majorHAnsi"/>
        </w:rPr>
        <w:t>enough to accept those wage declines.</w:t>
      </w:r>
      <w:r w:rsidRPr="00F71695">
        <w:rPr>
          <w:rFonts w:asciiTheme="majorHAnsi" w:hAnsiTheme="majorHAnsi" w:cstheme="majorHAnsi"/>
          <w:sz w:val="10"/>
        </w:rPr>
        <w:t xml:space="preserve"> See Estonia and Latvia, cases of.” 3. As economic textbooks teach, </w:t>
      </w:r>
      <w:r w:rsidRPr="00F71695">
        <w:rPr>
          <w:rStyle w:val="StyleUnderline"/>
          <w:rFonts w:asciiTheme="majorHAnsi" w:hAnsiTheme="majorHAnsi" w:cstheme="majorHAnsi"/>
        </w:rPr>
        <w:t xml:space="preserve">the prospect that </w:t>
      </w:r>
      <w:r w:rsidRPr="00F71695">
        <w:rPr>
          <w:rStyle w:val="StyleUnderline"/>
          <w:rFonts w:asciiTheme="majorHAnsi" w:hAnsiTheme="majorHAnsi" w:cstheme="majorHAnsi"/>
          <w:highlight w:val="cyan"/>
        </w:rPr>
        <w:t>things</w:t>
      </w:r>
      <w:r w:rsidRPr="00F71695">
        <w:rPr>
          <w:rFonts w:asciiTheme="majorHAnsi" w:hAnsiTheme="majorHAnsi" w:cstheme="majorHAnsi"/>
          <w:sz w:val="10"/>
        </w:rPr>
        <w:t xml:space="preserve"> will </w:t>
      </w:r>
      <w:r w:rsidRPr="00F71695">
        <w:rPr>
          <w:rStyle w:val="StyleUnderline"/>
          <w:rFonts w:asciiTheme="majorHAnsi" w:hAnsiTheme="majorHAnsi" w:cstheme="majorHAnsi"/>
          <w:highlight w:val="cyan"/>
        </w:rPr>
        <w:t>cost less tomorrow</w:t>
      </w:r>
      <w:r w:rsidRPr="00F71695">
        <w:rPr>
          <w:rFonts w:asciiTheme="majorHAnsi" w:hAnsiTheme="majorHAnsi" w:cstheme="majorHAnsi"/>
          <w:sz w:val="10"/>
        </w:rPr>
        <w:t xml:space="preserve"> than they do today </w:t>
      </w:r>
      <w:r w:rsidRPr="00F71695">
        <w:rPr>
          <w:rStyle w:val="StyleUnderline"/>
          <w:rFonts w:asciiTheme="majorHAnsi" w:hAnsiTheme="majorHAnsi" w:cstheme="majorHAnsi"/>
          <w:highlight w:val="cyan"/>
        </w:rPr>
        <w:t>encourages people to put off buying.</w:t>
      </w:r>
      <w:r w:rsidRPr="00F71695">
        <w:rPr>
          <w:rFonts w:asciiTheme="majorHAnsi" w:hAnsiTheme="majorHAnsi" w:cstheme="majorHAnsi"/>
          <w:sz w:val="10"/>
        </w:rPr>
        <w:t xml:space="preserve"> If enough people do that, then </w:t>
      </w:r>
      <w:r w:rsidRPr="00F71695">
        <w:rPr>
          <w:rStyle w:val="StyleUnderline"/>
          <w:rFonts w:asciiTheme="majorHAnsi" w:hAnsiTheme="majorHAnsi" w:cstheme="majorHAnsi"/>
          <w:highlight w:val="cyan"/>
        </w:rPr>
        <w:t xml:space="preserve">businesses are less likely to hire and invest, and </w:t>
      </w:r>
      <w:r w:rsidRPr="00F71695">
        <w:rPr>
          <w:rStyle w:val="Emphasis"/>
          <w:rFonts w:asciiTheme="majorHAnsi" w:hAnsiTheme="majorHAnsi" w:cstheme="majorHAnsi"/>
          <w:highlight w:val="cyan"/>
        </w:rPr>
        <w:t>that makes everything worse</w:t>
      </w:r>
      <w:r w:rsidRPr="00F71695">
        <w:rPr>
          <w:rStyle w:val="Emphasis"/>
          <w:rFonts w:asciiTheme="majorHAnsi" w:hAnsiTheme="majorHAnsi" w:cstheme="majorHAnsi"/>
        </w:rPr>
        <w:t>.</w:t>
      </w:r>
      <w:r w:rsidRPr="00F71695">
        <w:rPr>
          <w:rStyle w:val="StyleUnderline"/>
          <w:rFonts w:asciiTheme="majorHAnsi" w:hAnsiTheme="majorHAnsi" w:cstheme="majorHAnsi"/>
        </w:rPr>
        <w:t xml:space="preserve"> </w:t>
      </w:r>
      <w:r w:rsidRPr="00F71695">
        <w:rPr>
          <w:rFonts w:asciiTheme="majorHAnsi" w:hAnsiTheme="majorHAnsi" w:cstheme="majorHAnsi"/>
          <w:sz w:val="10"/>
        </w:rPr>
        <w:t xml:space="preserve">4. Deflation is terrible for debtors. </w:t>
      </w:r>
      <w:r w:rsidRPr="00F71695">
        <w:rPr>
          <w:rStyle w:val="StyleUnderline"/>
          <w:rFonts w:asciiTheme="majorHAnsi" w:hAnsiTheme="majorHAnsi" w:cstheme="majorHAnsi"/>
        </w:rPr>
        <w:t xml:space="preserve">Prices and wages fall, but the value of your debt does not. </w:t>
      </w:r>
      <w:proofErr w:type="gramStart"/>
      <w:r w:rsidRPr="00F71695">
        <w:rPr>
          <w:rStyle w:val="StyleUnderline"/>
          <w:rFonts w:asciiTheme="majorHAnsi" w:hAnsiTheme="majorHAnsi" w:cstheme="majorHAnsi"/>
        </w:rPr>
        <w:t>So</w:t>
      </w:r>
      <w:proofErr w:type="gramEnd"/>
      <w:r w:rsidRPr="00F71695">
        <w:rPr>
          <w:rStyle w:val="StyleUnderline"/>
          <w:rFonts w:asciiTheme="majorHAnsi" w:hAnsiTheme="majorHAnsi" w:cstheme="majorHAnsi"/>
        </w:rPr>
        <w:t xml:space="preserve"> you’re forced to cut spending.</w:t>
      </w:r>
      <w:r w:rsidRPr="00F71695">
        <w:rPr>
          <w:rFonts w:asciiTheme="majorHAnsi" w:hAnsiTheme="majorHAnsi" w:cstheme="majorHAnsi"/>
          <w:sz w:val="10"/>
        </w:rPr>
        <w:t xml:space="preserve"> This applies to consumers and to governments, and it is one of the biggest issues in Europe right now. As Yale University economist Irving Fisher wrote decades ago, debtors are likely to cut spending more than creditors increase it, and </w:t>
      </w:r>
      <w:r w:rsidRPr="00F71695">
        <w:rPr>
          <w:rStyle w:val="Emphasis"/>
          <w:rFonts w:asciiTheme="majorHAnsi" w:hAnsiTheme="majorHAnsi" w:cstheme="majorHAnsi"/>
          <w:highlight w:val="cyan"/>
        </w:rPr>
        <w:t>this can turn into a</w:t>
      </w:r>
      <w:r w:rsidRPr="00F71695">
        <w:rPr>
          <w:rStyle w:val="Emphasis"/>
          <w:rFonts w:asciiTheme="majorHAnsi" w:hAnsiTheme="majorHAnsi" w:cstheme="majorHAnsi"/>
        </w:rPr>
        <w:t xml:space="preserve"> really </w:t>
      </w:r>
      <w:r w:rsidRPr="00F71695">
        <w:rPr>
          <w:rStyle w:val="Emphasis"/>
          <w:rFonts w:asciiTheme="majorHAnsi" w:hAnsiTheme="majorHAnsi" w:cstheme="majorHAnsi"/>
          <w:highlight w:val="cyan"/>
        </w:rPr>
        <w:t>bad downward spiral</w:t>
      </w:r>
      <w:r w:rsidRPr="00F71695">
        <w:rPr>
          <w:rStyle w:val="Emphasis"/>
          <w:rFonts w:asciiTheme="majorHAnsi" w:hAnsiTheme="majorHAnsi" w:cstheme="majorHAnsi"/>
        </w:rPr>
        <w:t>.</w:t>
      </w:r>
      <w:r w:rsidRPr="00F71695">
        <w:rPr>
          <w:rFonts w:asciiTheme="majorHAnsi" w:hAnsiTheme="majorHAnsi" w:cstheme="majorHAnsi"/>
          <w:sz w:val="10"/>
        </w:rPr>
        <w:t xml:space="preserve"> (The experience of Japan, though, proves that an economy can have a prolonged period of moderate deflation without falling into that downward spiral.) 5. </w:t>
      </w:r>
      <w:r w:rsidRPr="00F71695">
        <w:rPr>
          <w:rStyle w:val="StyleUnderline"/>
          <w:rFonts w:asciiTheme="majorHAnsi" w:hAnsiTheme="majorHAnsi" w:cstheme="majorHAnsi"/>
        </w:rPr>
        <w:t>Cutting interest rates below zero is very hard.</w:t>
      </w:r>
      <w:r w:rsidRPr="00F71695">
        <w:rPr>
          <w:rFonts w:asciiTheme="majorHAnsi" w:hAnsiTheme="majorHAnsi" w:cstheme="majorHAnsi"/>
          <w:sz w:val="10"/>
        </w:rPr>
        <w:t xml:space="preserve"> Yes, one way that central bank magic works is that the Federal Reserve and the European Central Bank cut inflation-adjusted interest rates below zero when times are bad, hoping to spur borrowing, spending and investment. But it’s almost impossible for them to cut rates below zero. (Sure, there are some examples of negative interest rates, but they’re not very negative.) If there’s 4%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works out to a -4% real (or inflation-adjusted) rate. At no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well, zero. And with deflation,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a positive real rate. Deflation just makes all this harder to do. </w:t>
      </w:r>
      <w:r w:rsidRPr="00F71695">
        <w:rPr>
          <w:rStyle w:val="StyleUnderline"/>
          <w:rFonts w:asciiTheme="majorHAnsi" w:hAnsiTheme="majorHAnsi" w:cstheme="majorHAnsi"/>
          <w:highlight w:val="cyan"/>
        </w:rPr>
        <w:t>When</w:t>
      </w:r>
      <w:r w:rsidRPr="00F71695">
        <w:rPr>
          <w:rStyle w:val="StyleUnderline"/>
          <w:rFonts w:asciiTheme="majorHAnsi" w:hAnsiTheme="majorHAnsi" w:cstheme="majorHAnsi"/>
        </w:rPr>
        <w:t xml:space="preserve"> short-term </w:t>
      </w:r>
      <w:r w:rsidRPr="00F71695">
        <w:rPr>
          <w:rStyle w:val="StyleUnderline"/>
          <w:rFonts w:asciiTheme="majorHAnsi" w:hAnsiTheme="majorHAnsi" w:cstheme="majorHAnsi"/>
          <w:highlight w:val="cyan"/>
        </w:rPr>
        <w:t>rates hit zero the Fed turned to</w:t>
      </w:r>
      <w:r w:rsidRPr="00F71695">
        <w:rPr>
          <w:rStyle w:val="StyleUnderline"/>
          <w:rFonts w:asciiTheme="majorHAnsi" w:hAnsiTheme="majorHAnsi" w:cstheme="majorHAnsi"/>
        </w:rPr>
        <w:t xml:space="preserve"> buying all those long-term bonds in what’s known as </w:t>
      </w:r>
      <w:r w:rsidRPr="00F71695">
        <w:rPr>
          <w:rStyle w:val="StyleUnderline"/>
          <w:rFonts w:asciiTheme="majorHAnsi" w:hAnsiTheme="majorHAnsi" w:cstheme="majorHAnsi"/>
          <w:highlight w:val="cyan"/>
        </w:rPr>
        <w:t>“quantitative easing,”</w:t>
      </w:r>
      <w:r w:rsidRPr="00F71695">
        <w:rPr>
          <w:rFonts w:asciiTheme="majorHAnsi" w:hAnsiTheme="majorHAnsi" w:cstheme="majorHAnsi"/>
          <w:sz w:val="10"/>
        </w:rPr>
        <w:t xml:space="preserve"> or QE. But there is a lingering debate about how well QE works, and its side effects, and as the ECB demonstrates, there are political obstacles to launching QE that don’t apply to simply cutting interest rates. Once upon a time, the U.S. and other economies seemed so prone to inflation that even low rates of inflation didn’t provoke fears of deflation. “Today that belief in an inflationary bias is gone, or at least greatly attenuated,” Berkeley’s Brad DeLong observed in 1999. There are still some people fretting that, given all the money the Fed has pumped into the economy in quantitative easing, inflation is just around the corner. But today, the bigger fear–especially in Europe–is just the opposite.</w:t>
      </w:r>
    </w:p>
    <w:p w14:paraId="175FC98F" w14:textId="77777777" w:rsidR="006C347F" w:rsidRPr="00F71695" w:rsidRDefault="006C347F" w:rsidP="006C347F">
      <w:pPr>
        <w:rPr>
          <w:rFonts w:asciiTheme="majorHAnsi" w:hAnsiTheme="majorHAnsi" w:cstheme="majorHAnsi"/>
        </w:rPr>
      </w:pPr>
    </w:p>
    <w:p w14:paraId="467FA1B0" w14:textId="77777777" w:rsidR="006C347F" w:rsidRPr="00F71695" w:rsidRDefault="006C347F" w:rsidP="006C347F">
      <w:pPr>
        <w:rPr>
          <w:rFonts w:asciiTheme="majorHAnsi" w:hAnsiTheme="majorHAnsi" w:cstheme="majorHAnsi"/>
          <w:sz w:val="16"/>
        </w:rPr>
      </w:pPr>
    </w:p>
    <w:p w14:paraId="296AC5D7" w14:textId="77777777" w:rsidR="006C347F" w:rsidRPr="00F71695" w:rsidRDefault="006C347F" w:rsidP="006C347F">
      <w:pPr>
        <w:rPr>
          <w:rFonts w:asciiTheme="majorHAnsi" w:hAnsiTheme="majorHAnsi" w:cstheme="majorHAnsi"/>
          <w:sz w:val="16"/>
        </w:rPr>
      </w:pPr>
    </w:p>
    <w:p w14:paraId="003487F9" w14:textId="77777777" w:rsidR="006C347F" w:rsidRPr="00F71695" w:rsidRDefault="006C347F" w:rsidP="006C347F">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Slower growth wrecks US leadership which is a prerequisite to solving all impacts</w:t>
      </w:r>
    </w:p>
    <w:p w14:paraId="7A511E24" w14:textId="77777777" w:rsidR="006C347F" w:rsidRPr="00F71695" w:rsidRDefault="006C347F" w:rsidP="006C347F">
      <w:pPr>
        <w:rPr>
          <w:rFonts w:asciiTheme="majorHAnsi" w:hAnsiTheme="majorHAnsi" w:cstheme="majorHAnsi"/>
        </w:rPr>
      </w:pPr>
      <w:r w:rsidRPr="00F71695">
        <w:rPr>
          <w:rFonts w:asciiTheme="majorHAnsi" w:hAnsiTheme="majorHAnsi" w:cstheme="majorHAnsi"/>
        </w:rPr>
        <w:t xml:space="preserve">Richard </w:t>
      </w:r>
      <w:proofErr w:type="spellStart"/>
      <w:r w:rsidRPr="00F71695">
        <w:rPr>
          <w:rStyle w:val="Style13ptBold"/>
          <w:rFonts w:asciiTheme="majorHAnsi" w:hAnsiTheme="majorHAnsi" w:cstheme="majorHAnsi"/>
        </w:rPr>
        <w:t>Haass</w:t>
      </w:r>
      <w:proofErr w:type="spellEnd"/>
      <w:r w:rsidRPr="00F71695">
        <w:rPr>
          <w:rStyle w:val="Style13ptBold"/>
          <w:rFonts w:asciiTheme="majorHAnsi" w:hAnsiTheme="majorHAnsi" w:cstheme="majorHAnsi"/>
        </w:rPr>
        <w:t xml:space="preserve"> 17</w:t>
      </w:r>
      <w:r w:rsidRPr="00F7169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14FE3E3F" w14:textId="77777777" w:rsidR="006C347F" w:rsidRPr="00BF1B2E" w:rsidRDefault="006C347F" w:rsidP="006C347F">
      <w:pPr>
        <w:rPr>
          <w:rFonts w:asciiTheme="majorHAnsi" w:hAnsiTheme="majorHAnsi" w:cstheme="majorHAnsi"/>
          <w:color w:val="000000" w:themeColor="text1"/>
          <w:u w:val="single"/>
        </w:rPr>
      </w:pPr>
      <w:r w:rsidRPr="00F71695">
        <w:rPr>
          <w:rFonts w:asciiTheme="majorHAnsi" w:hAnsiTheme="majorHAnsi" w:cstheme="majorHAnsi"/>
          <w:u w:val="single"/>
        </w:rPr>
        <w:t xml:space="preserve">A large portion of </w:t>
      </w:r>
      <w:r w:rsidRPr="00F71695">
        <w:rPr>
          <w:rFonts w:asciiTheme="majorHAnsi" w:hAnsiTheme="majorHAnsi" w:cstheme="majorHAnsi"/>
          <w:highlight w:val="yellow"/>
          <w:u w:val="single"/>
        </w:rPr>
        <w:t>the burden of</w:t>
      </w:r>
      <w:r w:rsidRPr="00F71695">
        <w:rPr>
          <w:rFonts w:asciiTheme="majorHAnsi" w:hAnsiTheme="majorHAnsi" w:cstheme="majorHAnsi"/>
          <w:u w:val="single"/>
        </w:rPr>
        <w:t xml:space="preserve"> creating and </w:t>
      </w:r>
      <w:r w:rsidRPr="00F71695">
        <w:rPr>
          <w:rFonts w:asciiTheme="majorHAnsi" w:hAnsiTheme="majorHAnsi" w:cstheme="majorHAnsi"/>
          <w:highlight w:val="yellow"/>
          <w:u w:val="single"/>
        </w:rPr>
        <w:t>maintaining order</w:t>
      </w:r>
      <w:r w:rsidRPr="00F71695">
        <w:rPr>
          <w:rFonts w:asciiTheme="majorHAnsi" w:hAnsiTheme="majorHAnsi" w:cstheme="majorHAnsi"/>
          <w:u w:val="single"/>
        </w:rPr>
        <w:t xml:space="preserve"> at the regional or global level </w:t>
      </w:r>
      <w:r w:rsidRPr="00F71695">
        <w:rPr>
          <w:rFonts w:asciiTheme="majorHAnsi" w:hAnsiTheme="majorHAnsi" w:cstheme="majorHAnsi"/>
          <w:highlight w:val="yellow"/>
          <w:u w:val="single"/>
        </w:rPr>
        <w:t>will fall on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 xml:space="preserve">This is </w:t>
      </w:r>
      <w:r w:rsidRPr="00F71695">
        <w:rPr>
          <w:rStyle w:val="Emphasis"/>
          <w:rFonts w:asciiTheme="majorHAnsi" w:hAnsiTheme="majorHAnsi" w:cstheme="majorHAnsi"/>
          <w:highlight w:val="yellow"/>
        </w:rPr>
        <w:t>inevitable</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F71695">
        <w:rPr>
          <w:rFonts w:asciiTheme="majorHAnsi" w:hAnsiTheme="majorHAnsi" w:cstheme="majorHAnsi"/>
          <w:highlight w:val="yellow"/>
          <w:u w:val="single"/>
        </w:rPr>
        <w:t>no other country or group</w:t>
      </w:r>
      <w:r w:rsidRPr="00F71695">
        <w:rPr>
          <w:rFonts w:asciiTheme="majorHAnsi" w:hAnsiTheme="majorHAnsi" w:cstheme="majorHAnsi"/>
          <w:u w:val="single"/>
        </w:rPr>
        <w:t xml:space="preserve"> of countries </w:t>
      </w:r>
      <w:r w:rsidRPr="00F71695">
        <w:rPr>
          <w:rFonts w:asciiTheme="majorHAnsi" w:hAnsiTheme="majorHAnsi" w:cstheme="majorHAnsi"/>
          <w:highlight w:val="yellow"/>
          <w:u w:val="single"/>
        </w:rPr>
        <w:t>has</w:t>
      </w:r>
      <w:r w:rsidRPr="00F71695">
        <w:rPr>
          <w:rFonts w:asciiTheme="majorHAnsi" w:hAnsiTheme="majorHAnsi" w:cstheme="majorHAnsi"/>
          <w:u w:val="single"/>
        </w:rPr>
        <w:t xml:space="preserve"> either </w:t>
      </w:r>
      <w:r w:rsidRPr="00F71695">
        <w:rPr>
          <w:rFonts w:asciiTheme="majorHAnsi" w:hAnsiTheme="majorHAnsi" w:cstheme="majorHAnsi"/>
          <w:highlight w:val="yellow"/>
          <w:u w:val="single"/>
        </w:rPr>
        <w:t>the capacity or</w:t>
      </w:r>
      <w:r w:rsidRPr="00F71695">
        <w:rPr>
          <w:rFonts w:asciiTheme="majorHAnsi" w:hAnsiTheme="majorHAnsi" w:cstheme="majorHAnsi"/>
          <w:u w:val="single"/>
        </w:rPr>
        <w:t xml:space="preserve"> the </w:t>
      </w:r>
      <w:r w:rsidRPr="00F71695">
        <w:rPr>
          <w:rFonts w:asciiTheme="majorHAnsi" w:hAnsiTheme="majorHAnsi" w:cstheme="majorHAnsi"/>
          <w:highlight w:val="yellow"/>
          <w:u w:val="single"/>
        </w:rPr>
        <w:t>mind-set</w:t>
      </w:r>
      <w:r w:rsidRPr="00F71695">
        <w:rPr>
          <w:rFonts w:asciiTheme="majorHAnsi" w:hAnsiTheme="majorHAnsi" w:cstheme="majorHAnsi"/>
          <w:u w:val="single"/>
        </w:rPr>
        <w:t xml:space="preserve"> to build a global order</w:t>
      </w:r>
      <w:r w:rsidRPr="00F71695">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w:t>
      </w:r>
      <w:r w:rsidRPr="00F71695">
        <w:rPr>
          <w:rFonts w:asciiTheme="majorHAnsi" w:hAnsiTheme="majorHAnsi" w:cstheme="majorHAnsi"/>
          <w:sz w:val="16"/>
          <w:szCs w:val="16"/>
        </w:rPr>
        <w:lastRenderedPageBreak/>
        <w:t xml:space="preserve">regional level, the United States actually faces the opposite problem, namely, that </w:t>
      </w:r>
      <w:r w:rsidRPr="00F71695">
        <w:rPr>
          <w:rFonts w:asciiTheme="majorHAnsi" w:hAnsiTheme="majorHAnsi" w:cstheme="majorHAnsi"/>
          <w:highlight w:val="yellow"/>
          <w:u w:val="single"/>
        </w:rPr>
        <w:t>certain actors do have the</w:t>
      </w:r>
      <w:r w:rsidRPr="00F71695">
        <w:rPr>
          <w:rFonts w:asciiTheme="majorHAnsi" w:hAnsiTheme="majorHAnsi" w:cstheme="majorHAnsi"/>
          <w:u w:val="single"/>
        </w:rPr>
        <w:t xml:space="preserve"> mind-set and </w:t>
      </w:r>
      <w:r w:rsidRPr="00F71695">
        <w:rPr>
          <w:rFonts w:asciiTheme="majorHAnsi" w:hAnsiTheme="majorHAnsi" w:cstheme="majorHAnsi"/>
          <w:highlight w:val="yellow"/>
          <w:u w:val="single"/>
        </w:rPr>
        <w:t>means</w:t>
      </w:r>
      <w:r w:rsidRPr="00F71695">
        <w:rPr>
          <w:rFonts w:asciiTheme="majorHAnsi" w:hAnsiTheme="majorHAnsi" w:cstheme="majorHAnsi"/>
          <w:u w:val="single"/>
        </w:rPr>
        <w:t xml:space="preserve"> to shape an order. The problem is that their views of order are in part or in whole incompatible with U.S. interests. Examples would include </w:t>
      </w:r>
      <w:r w:rsidRPr="00F71695">
        <w:rPr>
          <w:rStyle w:val="Emphasis"/>
          <w:rFonts w:asciiTheme="majorHAnsi" w:hAnsiTheme="majorHAnsi" w:cstheme="majorHAnsi"/>
          <w:highlight w:val="yellow"/>
        </w:rPr>
        <w:t>Iran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ISIS</w:t>
      </w:r>
      <w:r w:rsidRPr="00F71695">
        <w:rPr>
          <w:rFonts w:asciiTheme="majorHAnsi" w:hAnsiTheme="majorHAnsi" w:cstheme="majorHAnsi"/>
          <w:u w:val="single"/>
        </w:rPr>
        <w:t xml:space="preserve"> in the Middle East, </w:t>
      </w:r>
      <w:r w:rsidRPr="00F71695">
        <w:rPr>
          <w:rStyle w:val="Emphasis"/>
          <w:rFonts w:asciiTheme="majorHAnsi" w:hAnsiTheme="majorHAnsi" w:cstheme="majorHAnsi"/>
          <w:highlight w:val="yellow"/>
        </w:rPr>
        <w:t>China</w:t>
      </w:r>
      <w:r w:rsidRPr="00F71695">
        <w:rPr>
          <w:rFonts w:asciiTheme="majorHAnsi" w:hAnsiTheme="majorHAnsi" w:cstheme="majorHAnsi"/>
          <w:u w:val="single"/>
        </w:rPr>
        <w:t xml:space="preserve"> in Asia,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Russia</w:t>
      </w:r>
      <w:r w:rsidRPr="00F71695">
        <w:rPr>
          <w:rFonts w:asciiTheme="majorHAnsi" w:hAnsiTheme="majorHAnsi" w:cstheme="majorHAnsi"/>
          <w:u w:val="single"/>
        </w:rPr>
        <w:t xml:space="preserve"> in Europe</w:t>
      </w:r>
      <w:r w:rsidRPr="00F71695">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no country can contend with </w:t>
      </w:r>
      <w:r w:rsidRPr="00F71695">
        <w:rPr>
          <w:rStyle w:val="Emphasis"/>
          <w:rFonts w:asciiTheme="majorHAnsi" w:hAnsiTheme="majorHAnsi" w:cstheme="majorHAnsi"/>
          <w:highlight w:val="yellow"/>
        </w:rPr>
        <w:t>global challenges</w:t>
      </w:r>
      <w:r w:rsidRPr="00F71695">
        <w:rPr>
          <w:rFonts w:asciiTheme="majorHAnsi" w:hAnsiTheme="majorHAnsi" w:cstheme="majorHAnsi"/>
          <w:highlight w:val="yellow"/>
          <w:u w:val="single"/>
        </w:rPr>
        <w:t xml:space="preserve"> on its own</w:t>
      </w:r>
      <w:r w:rsidRPr="00F71695">
        <w:rPr>
          <w:rFonts w:asciiTheme="majorHAnsi" w:hAnsiTheme="majorHAnsi" w:cstheme="majorHAnsi"/>
          <w:u w:val="single"/>
        </w:rPr>
        <w:t xml:space="preserve"> given the very nature of these challenges. The United States could reduce its carbon footprint dramatically, but the effect on </w:t>
      </w:r>
      <w:r w:rsidRPr="00F71695">
        <w:rPr>
          <w:rStyle w:val="Emphasis"/>
          <w:rFonts w:asciiTheme="majorHAnsi" w:hAnsiTheme="majorHAnsi" w:cstheme="majorHAnsi"/>
        </w:rPr>
        <w:t xml:space="preserve">global </w:t>
      </w:r>
      <w:r w:rsidRPr="00F71695">
        <w:rPr>
          <w:rStyle w:val="Emphasis"/>
          <w:rFonts w:asciiTheme="majorHAnsi" w:hAnsiTheme="majorHAnsi" w:cstheme="majorHAnsi"/>
          <w:highlight w:val="yellow"/>
        </w:rPr>
        <w:t>climate</w:t>
      </w:r>
      <w:r w:rsidRPr="00F71695">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F71695">
        <w:rPr>
          <w:rStyle w:val="Emphasis"/>
          <w:rFonts w:asciiTheme="majorHAnsi" w:hAnsiTheme="majorHAnsi" w:cstheme="majorHAnsi"/>
          <w:highlight w:val="yellow"/>
        </w:rPr>
        <w:t>terrorism or disease</w:t>
      </w:r>
      <w:r w:rsidRPr="00F71695">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Partners are essential</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F71695">
        <w:rPr>
          <w:rFonts w:asciiTheme="majorHAnsi" w:hAnsiTheme="majorHAnsi" w:cstheme="majorHAnsi"/>
          <w:highlight w:val="yellow"/>
          <w:u w:val="single"/>
        </w:rPr>
        <w:t>to lead</w:t>
      </w:r>
      <w:r w:rsidRPr="00F71695">
        <w:rPr>
          <w:rFonts w:asciiTheme="majorHAnsi" w:hAnsiTheme="majorHAnsi" w:cstheme="majorHAnsi"/>
          <w:u w:val="single"/>
        </w:rPr>
        <w:t xml:space="preserve"> and compete and act </w:t>
      </w:r>
      <w:r w:rsidRPr="00F71695">
        <w:rPr>
          <w:rFonts w:asciiTheme="majorHAnsi" w:hAnsiTheme="majorHAnsi" w:cstheme="majorHAnsi"/>
          <w:highlight w:val="yellow"/>
          <w:u w:val="single"/>
        </w:rPr>
        <w:t>effectively</w:t>
      </w:r>
      <w:r w:rsidRPr="00F71695">
        <w:rPr>
          <w:rFonts w:asciiTheme="majorHAnsi" w:hAnsiTheme="majorHAnsi" w:cstheme="majorHAnsi"/>
          <w:u w:val="single"/>
        </w:rPr>
        <w:t xml:space="preserve"> in the world, </w:t>
      </w:r>
      <w:r w:rsidRPr="00F71695">
        <w:rPr>
          <w:rFonts w:asciiTheme="majorHAnsi" w:hAnsiTheme="majorHAnsi" w:cstheme="majorHAnsi"/>
          <w:highlight w:val="yellow"/>
          <w:u w:val="single"/>
        </w:rPr>
        <w:t>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Style w:val="Emphasis"/>
          <w:rFonts w:asciiTheme="majorHAnsi" w:hAnsiTheme="majorHAnsi" w:cstheme="majorHAnsi"/>
          <w:highlight w:val="yellow"/>
        </w:rPr>
        <w:t>needs to put its house in order</w:t>
      </w:r>
      <w:r w:rsidRPr="00F71695">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F71695">
        <w:rPr>
          <w:rFonts w:asciiTheme="majorHAnsi" w:hAnsiTheme="majorHAnsi" w:cstheme="majorHAnsi"/>
          <w:highlight w:val="yellow"/>
          <w:u w:val="single"/>
        </w:rPr>
        <w:t>debate</w:t>
      </w:r>
      <w:r w:rsidRPr="008C201B">
        <w:rPr>
          <w:rFonts w:asciiTheme="majorHAnsi" w:hAnsiTheme="majorHAnsi" w:cstheme="majorHAnsi"/>
          <w:color w:val="FF0000"/>
          <w:u w:val="single"/>
        </w:rPr>
        <w:t xml:space="preserve"> </w:t>
      </w:r>
      <w:r w:rsidRPr="00BF1B2E">
        <w:rPr>
          <w:rFonts w:asciiTheme="majorHAnsi" w:hAnsiTheme="majorHAnsi" w:cstheme="majorHAnsi"/>
          <w:color w:val="000000" w:themeColor="text1"/>
          <w:u w:val="single"/>
        </w:rPr>
        <w:t xml:space="preserve">as to priorities. An additional benefit is that </w:t>
      </w:r>
      <w:r w:rsidRPr="00BF1B2E">
        <w:rPr>
          <w:rFonts w:asciiTheme="majorHAnsi" w:hAnsiTheme="majorHAnsi" w:cstheme="majorHAnsi"/>
          <w:color w:val="000000" w:themeColor="text1"/>
          <w:highlight w:val="yellow"/>
          <w:u w:val="single"/>
        </w:rPr>
        <w:t>respect for the</w:t>
      </w:r>
      <w:r w:rsidRPr="00BF1B2E">
        <w:rPr>
          <w:rFonts w:asciiTheme="majorHAnsi" w:hAnsiTheme="majorHAnsi" w:cstheme="majorHAnsi"/>
          <w:color w:val="000000" w:themeColor="text1"/>
          <w:u w:val="single"/>
        </w:rPr>
        <w:t xml:space="preserve"> United States and for the </w:t>
      </w:r>
      <w:r w:rsidRPr="00BF1B2E">
        <w:rPr>
          <w:rFonts w:asciiTheme="majorHAnsi" w:hAnsiTheme="majorHAnsi" w:cstheme="majorHAnsi"/>
          <w:color w:val="000000" w:themeColor="text1"/>
          <w:highlight w:val="yellow"/>
          <w:u w:val="single"/>
        </w:rPr>
        <w:t>American</w:t>
      </w:r>
      <w:r w:rsidRPr="00BF1B2E">
        <w:rPr>
          <w:rFonts w:asciiTheme="majorHAnsi" w:hAnsiTheme="majorHAnsi" w:cstheme="majorHAnsi"/>
          <w:color w:val="000000" w:themeColor="text1"/>
          <w:u w:val="single"/>
        </w:rPr>
        <w:t xml:space="preserve"> political, social, and economic </w:t>
      </w:r>
      <w:r w:rsidRPr="00BF1B2E">
        <w:rPr>
          <w:rFonts w:asciiTheme="majorHAnsi" w:hAnsiTheme="majorHAnsi" w:cstheme="majorHAnsi"/>
          <w:color w:val="000000" w:themeColor="text1"/>
          <w:highlight w:val="yellow"/>
          <w:u w:val="single"/>
        </w:rPr>
        <w:t>model</w:t>
      </w:r>
      <w:r w:rsidRPr="00BF1B2E">
        <w:rPr>
          <w:rFonts w:asciiTheme="majorHAnsi" w:hAnsiTheme="majorHAnsi" w:cstheme="majorHAnsi"/>
          <w:color w:val="000000" w:themeColor="text1"/>
          <w:u w:val="single"/>
        </w:rPr>
        <w:t xml:space="preserve"> (along with a desire to emulate it) </w:t>
      </w:r>
      <w:r w:rsidRPr="00BF1B2E">
        <w:rPr>
          <w:rFonts w:asciiTheme="majorHAnsi" w:hAnsiTheme="majorHAnsi" w:cstheme="majorHAnsi"/>
          <w:color w:val="000000" w:themeColor="text1"/>
          <w:highlight w:val="yellow"/>
          <w:u w:val="single"/>
        </w:rPr>
        <w:t>will increase</w:t>
      </w:r>
      <w:r w:rsidRPr="00BF1B2E">
        <w:rPr>
          <w:rFonts w:asciiTheme="majorHAnsi" w:hAnsiTheme="majorHAnsi" w:cstheme="majorHAnsi"/>
          <w:color w:val="000000" w:themeColor="text1"/>
          <w:u w:val="single"/>
        </w:rPr>
        <w:t xml:space="preserve"> only </w:t>
      </w:r>
      <w:r w:rsidRPr="00BF1B2E">
        <w:rPr>
          <w:rFonts w:asciiTheme="majorHAnsi" w:hAnsiTheme="majorHAnsi" w:cstheme="majorHAnsi"/>
          <w:color w:val="000000" w:themeColor="text1"/>
          <w:highlight w:val="yellow"/>
          <w:u w:val="single"/>
        </w:rPr>
        <w:t>if it is seen as successful</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highlight w:val="yellow"/>
        </w:rPr>
        <w:t>The most basic test</w:t>
      </w:r>
      <w:r w:rsidRPr="00BF1B2E">
        <w:rPr>
          <w:rStyle w:val="Emphasis"/>
          <w:rFonts w:asciiTheme="majorHAnsi" w:hAnsiTheme="majorHAnsi" w:cstheme="majorHAnsi"/>
          <w:color w:val="000000" w:themeColor="text1"/>
        </w:rPr>
        <w:t xml:space="preserve"> of the success of the model </w:t>
      </w:r>
      <w:r w:rsidRPr="00BF1B2E">
        <w:rPr>
          <w:rStyle w:val="Emphasis"/>
          <w:rFonts w:asciiTheme="majorHAnsi" w:hAnsiTheme="majorHAnsi" w:cstheme="majorHAnsi"/>
          <w:color w:val="000000" w:themeColor="text1"/>
          <w:highlight w:val="yellow"/>
        </w:rPr>
        <w:t>will be</w:t>
      </w:r>
      <w:r w:rsidRPr="00BF1B2E">
        <w:rPr>
          <w:rStyle w:val="Emphasis"/>
          <w:rFonts w:asciiTheme="majorHAnsi" w:hAnsiTheme="majorHAnsi" w:cstheme="majorHAnsi"/>
          <w:color w:val="000000" w:themeColor="text1"/>
        </w:rPr>
        <w:t xml:space="preserve"> economic </w:t>
      </w:r>
      <w:r w:rsidRPr="00BF1B2E">
        <w:rPr>
          <w:rStyle w:val="Emphasis"/>
          <w:rFonts w:asciiTheme="majorHAnsi" w:hAnsiTheme="majorHAnsi" w:cstheme="majorHAnsi"/>
          <w:color w:val="000000" w:themeColor="text1"/>
          <w:highlight w:val="yellow"/>
        </w:rPr>
        <w:t>growth</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highlight w:val="yellow"/>
          <w:u w:val="single"/>
        </w:rPr>
        <w:t>U.S. growth levels</w:t>
      </w:r>
      <w:r w:rsidRPr="00BF1B2E">
        <w:rPr>
          <w:rFonts w:asciiTheme="majorHAnsi" w:hAnsiTheme="majorHAnsi" w:cstheme="majorHAnsi"/>
          <w:color w:val="000000" w:themeColor="text1"/>
          <w:u w:val="single"/>
        </w:rPr>
        <w:t xml:space="preserve"> may appear all right when compared with what a good many other countries are experiencing, but they </w:t>
      </w:r>
      <w:r w:rsidRPr="00BF1B2E">
        <w:rPr>
          <w:rFonts w:asciiTheme="majorHAnsi" w:hAnsiTheme="majorHAnsi" w:cstheme="majorHAnsi"/>
          <w:color w:val="000000" w:themeColor="text1"/>
          <w:highlight w:val="yellow"/>
          <w:u w:val="single"/>
        </w:rPr>
        <w:t>are below</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sz w:val="16"/>
          <w:szCs w:val="16"/>
        </w:rPr>
        <w:t>what is needed and fall short of what is possible. There is no reason why the United States is not growing in</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rPr>
        <w:t xml:space="preserve">the range of </w:t>
      </w:r>
      <w:r w:rsidRPr="00BF1B2E">
        <w:rPr>
          <w:rStyle w:val="Emphasis"/>
          <w:rFonts w:asciiTheme="majorHAnsi" w:hAnsiTheme="majorHAnsi" w:cstheme="majorHAnsi"/>
          <w:color w:val="000000" w:themeColor="text1"/>
          <w:highlight w:val="yellow"/>
        </w:rPr>
        <w:t>3 percent or</w:t>
      </w:r>
      <w:r w:rsidRPr="00BF1B2E">
        <w:rPr>
          <w:rStyle w:val="Emphasis"/>
          <w:rFonts w:asciiTheme="majorHAnsi" w:hAnsiTheme="majorHAnsi" w:cstheme="majorHAnsi"/>
          <w:color w:val="000000" w:themeColor="text1"/>
        </w:rPr>
        <w:t xml:space="preserve"> even </w:t>
      </w:r>
      <w:r w:rsidRPr="00BF1B2E">
        <w:rPr>
          <w:rStyle w:val="Emphasis"/>
          <w:rFonts w:asciiTheme="majorHAnsi" w:hAnsiTheme="majorHAnsi" w:cstheme="majorHAnsi"/>
          <w:color w:val="000000" w:themeColor="text1"/>
          <w:highlight w:val="yellow"/>
        </w:rPr>
        <w:t>higher</w:t>
      </w:r>
      <w:r w:rsidRPr="00BF1B2E">
        <w:rPr>
          <w:rFonts w:asciiTheme="majorHAnsi" w:hAnsiTheme="majorHAnsi" w:cstheme="majorHAnsi"/>
          <w:color w:val="000000" w:themeColor="text1"/>
          <w:u w:val="single"/>
        </w:rPr>
        <w:t xml:space="preserve"> other than what it is doing and, more important, not doing.4</w:t>
      </w:r>
    </w:p>
    <w:p w14:paraId="78A6BFCA" w14:textId="77777777" w:rsidR="006C347F" w:rsidRPr="00F71695" w:rsidRDefault="006C347F" w:rsidP="006C347F">
      <w:pPr>
        <w:rPr>
          <w:rFonts w:asciiTheme="majorHAnsi" w:hAnsiTheme="majorHAnsi" w:cstheme="majorHAnsi"/>
        </w:rPr>
      </w:pPr>
      <w:r w:rsidRPr="00F71695">
        <w:rPr>
          <w:rFonts w:asciiTheme="majorHAnsi" w:hAnsiTheme="majorHAnsi" w:cstheme="majorHAnsi"/>
          <w:noProof/>
        </w:rPr>
        <w:lastRenderedPageBreak/>
        <w:drawing>
          <wp:inline distT="0" distB="0" distL="0" distR="0" wp14:anchorId="687937A9" wp14:editId="0D5936EC">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7009F9FA" w14:textId="71ECE96F" w:rsidR="006C347F" w:rsidRPr="004F58CA" w:rsidRDefault="006C347F" w:rsidP="006C347F">
      <w:pPr>
        <w:pStyle w:val="Heading4"/>
        <w:rPr>
          <w:rFonts w:asciiTheme="majorHAnsi" w:hAnsiTheme="majorHAnsi" w:cstheme="majorHAnsi"/>
        </w:rPr>
      </w:pPr>
      <w:r w:rsidRPr="004F58CA">
        <w:rPr>
          <w:rFonts w:asciiTheme="majorHAnsi" w:hAnsiTheme="majorHAnsi" w:cstheme="majorHAnsi"/>
        </w:rPr>
        <w:t>I pledge allegiance to the Flag of the United States of Ameri</w:t>
      </w:r>
      <w:r>
        <w:rPr>
          <w:rFonts w:asciiTheme="majorHAnsi" w:hAnsiTheme="majorHAnsi" w:cstheme="majorHAnsi"/>
        </w:rPr>
        <w:t xml:space="preserve">ca and so should you </w:t>
      </w:r>
      <w:proofErr w:type="spellStart"/>
      <w:r>
        <w:rPr>
          <w:rFonts w:asciiTheme="majorHAnsi" w:hAnsiTheme="majorHAnsi" w:cstheme="majorHAnsi"/>
        </w:rPr>
        <w:t>cuz</w:t>
      </w:r>
      <w:proofErr w:type="spellEnd"/>
      <w:r>
        <w:rPr>
          <w:rFonts w:asciiTheme="majorHAnsi" w:hAnsiTheme="majorHAnsi" w:cstheme="majorHAnsi"/>
        </w:rPr>
        <w:t xml:space="preserve"> </w:t>
      </w:r>
      <w:proofErr w:type="spellStart"/>
      <w:r>
        <w:rPr>
          <w:rFonts w:asciiTheme="majorHAnsi" w:hAnsiTheme="majorHAnsi" w:cstheme="majorHAnsi"/>
        </w:rPr>
        <w:t>heg</w:t>
      </w:r>
      <w:proofErr w:type="spellEnd"/>
      <w:r>
        <w:rPr>
          <w:rFonts w:asciiTheme="majorHAnsi" w:hAnsiTheme="majorHAnsi" w:cstheme="majorHAnsi"/>
        </w:rPr>
        <w:t xml:space="preserve"> is awesome!</w:t>
      </w:r>
    </w:p>
    <w:p w14:paraId="49C7E009" w14:textId="77777777" w:rsidR="006C347F" w:rsidRPr="004F58CA" w:rsidRDefault="006C347F" w:rsidP="006C347F">
      <w:pPr>
        <w:rPr>
          <w:rFonts w:asciiTheme="majorHAnsi" w:hAnsiTheme="majorHAnsi" w:cstheme="majorHAnsi"/>
        </w:rPr>
      </w:pPr>
      <w:r w:rsidRPr="004F58CA">
        <w:rPr>
          <w:rStyle w:val="Style13ptBold"/>
          <w:rFonts w:asciiTheme="majorHAnsi" w:hAnsiTheme="majorHAnsi" w:cstheme="majorHAnsi"/>
        </w:rPr>
        <w:t xml:space="preserve">Brooks, </w:t>
      </w:r>
      <w:proofErr w:type="spellStart"/>
      <w:r w:rsidRPr="004F58CA">
        <w:rPr>
          <w:rStyle w:val="Style13ptBold"/>
          <w:rFonts w:asciiTheme="majorHAnsi" w:hAnsiTheme="majorHAnsi" w:cstheme="majorHAnsi"/>
        </w:rPr>
        <w:t>Ikenberry</w:t>
      </w:r>
      <w:proofErr w:type="spellEnd"/>
      <w:r w:rsidRPr="004F58CA">
        <w:rPr>
          <w:rStyle w:val="Style13ptBold"/>
          <w:rFonts w:asciiTheme="majorHAnsi" w:hAnsiTheme="majorHAnsi" w:cstheme="majorHAnsi"/>
        </w:rPr>
        <w:t xml:space="preserve">, and </w:t>
      </w:r>
      <w:proofErr w:type="spellStart"/>
      <w:r w:rsidRPr="004F58CA">
        <w:rPr>
          <w:rStyle w:val="Style13ptBold"/>
          <w:rFonts w:asciiTheme="majorHAnsi" w:hAnsiTheme="majorHAnsi" w:cstheme="majorHAnsi"/>
        </w:rPr>
        <w:t>Wohlforth</w:t>
      </w:r>
      <w:proofErr w:type="spellEnd"/>
      <w:r w:rsidRPr="004F58CA">
        <w:rPr>
          <w:rStyle w:val="Style13ptBold"/>
          <w:rFonts w:asciiTheme="majorHAnsi" w:hAnsiTheme="majorHAnsi" w:cstheme="majorHAnsi"/>
        </w:rPr>
        <w:t xml:space="preserve"> 13</w:t>
      </w:r>
      <w:r w:rsidRPr="004F58CA">
        <w:rPr>
          <w:rFonts w:asciiTheme="majorHAnsi" w:hAnsiTheme="majorHAnsi" w:cstheme="majorHAnsi"/>
          <w:sz w:val="16"/>
          <w:szCs w:val="16"/>
        </w:rPr>
        <w:t xml:space="preserve"> Stephen, Associate Professor of Government at Dartmouth College, John </w:t>
      </w:r>
      <w:proofErr w:type="spellStart"/>
      <w:r w:rsidRPr="004F58CA">
        <w:rPr>
          <w:rFonts w:asciiTheme="majorHAnsi" w:hAnsiTheme="majorHAnsi" w:cstheme="majorHAnsi"/>
          <w:sz w:val="16"/>
          <w:szCs w:val="16"/>
        </w:rPr>
        <w:t>Ikenberry</w:t>
      </w:r>
      <w:proofErr w:type="spellEnd"/>
      <w:r w:rsidRPr="004F58CA">
        <w:rPr>
          <w:rFonts w:asciiTheme="majorHAnsi" w:hAnsiTheme="majorHAnsi" w:cstheme="majorHAnsi"/>
          <w:sz w:val="16"/>
          <w:szCs w:val="16"/>
        </w:rPr>
        <w:t xml:space="preserve"> is the Albert G. Milbank Professor of Politics and International Affairs at Princeton University in the Department of Politics and the Woodrow Wilson School of Public and International Affairs, William C. </w:t>
      </w:r>
      <w:proofErr w:type="spellStart"/>
      <w:r w:rsidRPr="004F58CA">
        <w:rPr>
          <w:rFonts w:asciiTheme="majorHAnsi" w:hAnsiTheme="majorHAnsi" w:cstheme="majorHAnsi"/>
          <w:sz w:val="16"/>
          <w:szCs w:val="16"/>
        </w:rPr>
        <w:t>Wohlforth</w:t>
      </w:r>
      <w:proofErr w:type="spellEnd"/>
      <w:r w:rsidRPr="004F58CA">
        <w:rPr>
          <w:rFonts w:asciiTheme="majorHAnsi" w:hAnsiTheme="majorHAnsi" w:cstheme="majorHAnsi"/>
          <w:sz w:val="16"/>
          <w:szCs w:val="16"/>
        </w:rPr>
        <w:t xml:space="preserve"> is the Daniel Webster Professor in the Department of Government at Dartmouth College “Don’t Come Home America: The Case Against Retrenchment,” International Security, Vol. 37, No. 3 (Winter 2012/13), pp. 7–51</w:t>
      </w:r>
    </w:p>
    <w:p w14:paraId="13EA889F" w14:textId="77777777" w:rsidR="006C347F" w:rsidRPr="004F58CA" w:rsidRDefault="006C347F" w:rsidP="006C347F">
      <w:pPr>
        <w:rPr>
          <w:rFonts w:asciiTheme="majorHAnsi" w:hAnsiTheme="majorHAnsi" w:cstheme="majorHAnsi"/>
          <w:sz w:val="16"/>
          <w:szCs w:val="16"/>
        </w:rPr>
      </w:pPr>
      <w:r w:rsidRPr="004F58CA">
        <w:rPr>
          <w:rFonts w:asciiTheme="majorHAnsi" w:hAnsiTheme="majorHAnsi" w:cstheme="majorHAnsi"/>
          <w:sz w:val="16"/>
          <w:szCs w:val="16"/>
        </w:rPr>
        <w:t>European governments don’t want to take on extra burden so they won’t increase military budgets to deal with rogue threats such as the Balkans</w:t>
      </w:r>
    </w:p>
    <w:p w14:paraId="2787FCF3" w14:textId="77777777" w:rsidR="006C347F" w:rsidRPr="004F58CA" w:rsidRDefault="006C347F" w:rsidP="006C347F">
      <w:pPr>
        <w:rPr>
          <w:rFonts w:asciiTheme="majorHAnsi" w:hAnsiTheme="majorHAnsi" w:cstheme="majorHAnsi"/>
          <w:sz w:val="16"/>
          <w:szCs w:val="16"/>
        </w:rPr>
      </w:pPr>
      <w:r w:rsidRPr="004F58CA">
        <w:rPr>
          <w:rFonts w:asciiTheme="majorHAnsi" w:hAnsiTheme="majorHAnsi" w:cstheme="majorHAnsi"/>
          <w:sz w:val="16"/>
          <w:szCs w:val="16"/>
        </w:rPr>
        <w:t xml:space="preserve">Middle Eastern states that are currently backed by the US (Saudi Arabia, Egypt, Israel) will begin increasing their military expenditure and likely to become more antagonistic </w:t>
      </w:r>
    </w:p>
    <w:p w14:paraId="26FFD12B" w14:textId="77777777" w:rsidR="006C347F" w:rsidRPr="004F58CA" w:rsidRDefault="006C347F" w:rsidP="006C347F">
      <w:pPr>
        <w:rPr>
          <w:rFonts w:asciiTheme="majorHAnsi" w:hAnsiTheme="majorHAnsi" w:cstheme="majorHAnsi"/>
          <w:sz w:val="16"/>
          <w:szCs w:val="16"/>
        </w:rPr>
      </w:pPr>
      <w:r w:rsidRPr="004F58CA">
        <w:rPr>
          <w:rFonts w:asciiTheme="majorHAnsi" w:hAnsiTheme="majorHAnsi" w:cstheme="majorHAnsi"/>
          <w:sz w:val="16"/>
          <w:szCs w:val="16"/>
        </w:rPr>
        <w:t xml:space="preserve">Japan and South Korea will do </w:t>
      </w:r>
      <w:proofErr w:type="spellStart"/>
      <w:r w:rsidRPr="004F58CA">
        <w:rPr>
          <w:rFonts w:asciiTheme="majorHAnsi" w:hAnsiTheme="majorHAnsi" w:cstheme="majorHAnsi"/>
          <w:sz w:val="16"/>
          <w:szCs w:val="16"/>
        </w:rPr>
        <w:t>prolif</w:t>
      </w:r>
      <w:proofErr w:type="spellEnd"/>
      <w:r w:rsidRPr="004F58CA">
        <w:rPr>
          <w:rFonts w:asciiTheme="majorHAnsi" w:hAnsiTheme="majorHAnsi" w:cstheme="majorHAnsi"/>
          <w:sz w:val="16"/>
          <w:szCs w:val="16"/>
        </w:rPr>
        <w:t>. Empirically proven that during the Cold War, the only reason they didn’t is because they were swayed by the US</w:t>
      </w:r>
    </w:p>
    <w:p w14:paraId="3F081EC3" w14:textId="77777777" w:rsidR="006C347F" w:rsidRPr="004F58CA" w:rsidRDefault="006C347F" w:rsidP="006C347F">
      <w:pPr>
        <w:rPr>
          <w:rFonts w:asciiTheme="majorHAnsi" w:hAnsiTheme="majorHAnsi" w:cstheme="majorHAnsi"/>
          <w:sz w:val="16"/>
          <w:szCs w:val="16"/>
        </w:rPr>
      </w:pPr>
      <w:r w:rsidRPr="004F58CA">
        <w:rPr>
          <w:rFonts w:asciiTheme="majorHAnsi" w:hAnsiTheme="majorHAnsi" w:cstheme="majorHAnsi"/>
          <w:sz w:val="16"/>
          <w:szCs w:val="16"/>
        </w:rPr>
        <w:t xml:space="preserve">States will go to war even if they’re secure because they want to gain prestige </w:t>
      </w:r>
    </w:p>
    <w:p w14:paraId="3590E4E6" w14:textId="77777777" w:rsidR="006C347F" w:rsidRPr="004F58CA" w:rsidRDefault="006C347F" w:rsidP="006C347F">
      <w:pPr>
        <w:rPr>
          <w:rFonts w:asciiTheme="majorHAnsi" w:hAnsiTheme="majorHAnsi" w:cstheme="majorHAnsi"/>
          <w:sz w:val="16"/>
          <w:szCs w:val="16"/>
        </w:rPr>
      </w:pPr>
      <w:r w:rsidRPr="004F58CA">
        <w:rPr>
          <w:rFonts w:asciiTheme="majorHAnsi" w:hAnsiTheme="majorHAnsi" w:cstheme="majorHAnsi"/>
          <w:sz w:val="16"/>
          <w:szCs w:val="16"/>
        </w:rPr>
        <w:t xml:space="preserve">Regional instability creates incentives for proliferation which not only increases the risk of war via a use </w:t>
      </w:r>
      <w:proofErr w:type="spellStart"/>
      <w:r w:rsidRPr="004F58CA">
        <w:rPr>
          <w:rFonts w:asciiTheme="majorHAnsi" w:hAnsiTheme="majorHAnsi" w:cstheme="majorHAnsi"/>
          <w:sz w:val="16"/>
          <w:szCs w:val="16"/>
        </w:rPr>
        <w:t>if</w:t>
      </w:r>
      <w:proofErr w:type="spellEnd"/>
      <w:r w:rsidRPr="004F58CA">
        <w:rPr>
          <w:rFonts w:asciiTheme="majorHAnsi" w:hAnsiTheme="majorHAnsi" w:cstheme="majorHAnsi"/>
          <w:sz w:val="16"/>
          <w:szCs w:val="16"/>
        </w:rPr>
        <w:t xml:space="preserve"> or lose it mentality, but also increases the risk of environmental disasters via accidents/leaks</w:t>
      </w:r>
    </w:p>
    <w:p w14:paraId="12AA1F07" w14:textId="77777777" w:rsidR="006C347F" w:rsidRPr="004F58CA" w:rsidRDefault="006C347F" w:rsidP="006C347F">
      <w:pPr>
        <w:rPr>
          <w:rFonts w:asciiTheme="majorHAnsi" w:hAnsiTheme="majorHAnsi" w:cstheme="majorHAnsi"/>
          <w:sz w:val="16"/>
        </w:rPr>
      </w:pPr>
      <w:r w:rsidRPr="004F58CA">
        <w:rPr>
          <w:rFonts w:asciiTheme="majorHAnsi" w:hAnsiTheme="majorHAnsi" w:cstheme="majorHAnsi"/>
          <w:sz w:val="16"/>
        </w:rPr>
        <w:t xml:space="preserve">A core premise of deep engagement is that </w:t>
      </w:r>
      <w:r w:rsidRPr="004F58CA">
        <w:rPr>
          <w:rStyle w:val="StyleUnderline"/>
          <w:rFonts w:asciiTheme="majorHAnsi" w:hAnsiTheme="majorHAnsi" w:cstheme="majorHAnsi"/>
        </w:rPr>
        <w:t>it prevents the emergence of a far more dangerous global security environment.</w:t>
      </w:r>
      <w:r w:rsidRPr="004F58CA">
        <w:rPr>
          <w:rFonts w:asciiTheme="majorHAnsi" w:hAnsiTheme="majorHAnsi" w:cstheme="majorHAnsi"/>
          <w:sz w:val="16"/>
        </w:rPr>
        <w:t xml:space="preserve"> For one thing, as noted above, </w:t>
      </w:r>
      <w:r w:rsidRPr="004F58CA">
        <w:rPr>
          <w:rStyle w:val="StyleUnderline"/>
          <w:rFonts w:asciiTheme="majorHAnsi" w:hAnsiTheme="majorHAnsi" w:cstheme="majorHAnsi"/>
        </w:rPr>
        <w:t>t</w:t>
      </w:r>
      <w:r w:rsidRPr="004F58CA">
        <w:rPr>
          <w:rStyle w:val="StyleUnderline"/>
          <w:rFonts w:asciiTheme="majorHAnsi" w:hAnsiTheme="majorHAnsi" w:cstheme="majorHAnsi"/>
          <w:highlight w:val="cyan"/>
        </w:rPr>
        <w:t>he U</w:t>
      </w:r>
      <w:r w:rsidRPr="004F58CA">
        <w:rPr>
          <w:rStyle w:val="StyleUnderline"/>
          <w:rFonts w:asciiTheme="majorHAnsi" w:hAnsiTheme="majorHAnsi" w:cstheme="majorHAnsi"/>
        </w:rPr>
        <w:t xml:space="preserve">nited </w:t>
      </w:r>
      <w:r w:rsidRPr="004F58CA">
        <w:rPr>
          <w:rStyle w:val="StyleUnderline"/>
          <w:rFonts w:asciiTheme="majorHAnsi" w:hAnsiTheme="majorHAnsi" w:cstheme="majorHAnsi"/>
          <w:highlight w:val="cyan"/>
        </w:rPr>
        <w:t>S</w:t>
      </w:r>
      <w:r w:rsidRPr="004F58CA">
        <w:rPr>
          <w:rStyle w:val="StyleUnderline"/>
          <w:rFonts w:asciiTheme="majorHAnsi" w:hAnsiTheme="majorHAnsi" w:cstheme="majorHAnsi"/>
        </w:rPr>
        <w:t xml:space="preserve">tates’ </w:t>
      </w:r>
      <w:r w:rsidRPr="004F58CA">
        <w:rPr>
          <w:rStyle w:val="StyleUnderline"/>
          <w:rFonts w:asciiTheme="majorHAnsi" w:hAnsiTheme="majorHAnsi" w:cstheme="majorHAnsi"/>
          <w:highlight w:val="cyan"/>
        </w:rPr>
        <w:t>overseas presence gives it the leverage to restrain partners from taking provocative action</w:t>
      </w:r>
      <w:r w:rsidRPr="004F58CA">
        <w:rPr>
          <w:rStyle w:val="StyleUnderline"/>
          <w:rFonts w:asciiTheme="majorHAnsi" w:hAnsiTheme="majorHAnsi" w:cstheme="majorHAnsi"/>
        </w:rPr>
        <w:t>.</w:t>
      </w:r>
      <w:r w:rsidRPr="004F58CA">
        <w:rPr>
          <w:rFonts w:asciiTheme="majorHAnsi" w:hAnsiTheme="majorHAnsi" w:cstheme="majorHAnsi"/>
          <w:sz w:val="16"/>
        </w:rPr>
        <w:t xml:space="preserve"> Perhaps more important, </w:t>
      </w:r>
      <w:r w:rsidRPr="004F58CA">
        <w:rPr>
          <w:rStyle w:val="StyleUnderline"/>
          <w:rFonts w:asciiTheme="majorHAnsi" w:hAnsiTheme="majorHAnsi" w:cstheme="majorHAnsi"/>
        </w:rPr>
        <w:t xml:space="preserve">its core alliance commitments also </w:t>
      </w:r>
      <w:r w:rsidRPr="004F58CA">
        <w:rPr>
          <w:rStyle w:val="StyleUnderline"/>
          <w:rFonts w:asciiTheme="majorHAnsi" w:hAnsiTheme="majorHAnsi" w:cstheme="majorHAnsi"/>
          <w:highlight w:val="cyan"/>
        </w:rPr>
        <w:t>deter states with aspirations to regional hegemony</w:t>
      </w:r>
      <w:r w:rsidRPr="004F58CA">
        <w:rPr>
          <w:rStyle w:val="StyleUnderline"/>
          <w:rFonts w:asciiTheme="majorHAnsi" w:hAnsiTheme="majorHAnsi" w:cstheme="majorHAnsi"/>
        </w:rPr>
        <w:t xml:space="preserve"> from contemplating expansion </w:t>
      </w:r>
      <w:r w:rsidRPr="004F58CA">
        <w:rPr>
          <w:rStyle w:val="StyleUnderline"/>
          <w:rFonts w:asciiTheme="majorHAnsi" w:hAnsiTheme="majorHAnsi" w:cstheme="majorHAnsi"/>
          <w:highlight w:val="cyan"/>
        </w:rPr>
        <w:t>and make its partners more secure, reducing their incentive to</w:t>
      </w:r>
      <w:r w:rsidRPr="004F58CA">
        <w:rPr>
          <w:rStyle w:val="StyleUnderline"/>
          <w:rFonts w:asciiTheme="majorHAnsi" w:hAnsiTheme="majorHAnsi" w:cstheme="majorHAnsi"/>
        </w:rPr>
        <w:t xml:space="preserve"> adopt solutions to their security problems that </w:t>
      </w:r>
      <w:r w:rsidRPr="004F58CA">
        <w:rPr>
          <w:rStyle w:val="StyleUnderline"/>
          <w:rFonts w:asciiTheme="majorHAnsi" w:hAnsiTheme="majorHAnsi" w:cstheme="majorHAnsi"/>
          <w:highlight w:val="cyan"/>
        </w:rPr>
        <w:t>threaten others</w:t>
      </w:r>
      <w:r w:rsidRPr="004F58CA">
        <w:rPr>
          <w:rStyle w:val="StyleUnderline"/>
          <w:rFonts w:asciiTheme="majorHAnsi" w:hAnsiTheme="majorHAnsi" w:cstheme="majorHAnsi"/>
        </w:rPr>
        <w:t xml:space="preserve"> and thus stoke security dilemmas. The contention that engaged U.S. power dampens the baleful effects of anarchy is consistent with influential variants of realist theory.</w:t>
      </w:r>
      <w:r w:rsidRPr="004F58CA">
        <w:rPr>
          <w:rFonts w:asciiTheme="majorHAnsi" w:hAnsiTheme="majorHAnsi" w:cstheme="majorHAnsi"/>
          <w:sz w:val="16"/>
        </w:rPr>
        <w:t xml:space="preserve"> Indeed, arguably the scariest portrayal of the war-prone world that would emerge absent the “American Pacifier” is provided in the works of John Mearsheimer, who forecasts dangerous multipolar regions replete with security competition, arms races, nuclear proliferation and associated preventive war temptations, regional rivalries, and even runs at </w:t>
      </w:r>
      <w:r w:rsidRPr="004F58CA">
        <w:rPr>
          <w:rFonts w:asciiTheme="majorHAnsi" w:hAnsiTheme="majorHAnsi" w:cstheme="majorHAnsi"/>
          <w:sz w:val="16"/>
        </w:rPr>
        <w:lastRenderedPageBreak/>
        <w:t xml:space="preserve">regional hegemony and full-scale great power war.72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w:t>
      </w:r>
      <w:r w:rsidRPr="004F58CA">
        <w:rPr>
          <w:rStyle w:val="StyleUnderline"/>
          <w:rFonts w:asciiTheme="majorHAnsi" w:hAnsiTheme="majorHAnsi" w:cstheme="majorHAnsi"/>
        </w:rPr>
        <w:t>The first response flows from defensive realism as well as other international relations theories that discount the conflict-generating potential of anarchy under contemporary conditions.</w:t>
      </w:r>
      <w:r w:rsidRPr="004F58CA">
        <w:rPr>
          <w:rFonts w:asciiTheme="majorHAnsi" w:hAnsiTheme="majorHAnsi" w:cstheme="majorHAnsi"/>
          <w:sz w:val="16"/>
        </w:rPr>
        <w:t xml:space="preserve">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w:t>
      </w:r>
      <w:proofErr w:type="spellStart"/>
      <w:r w:rsidRPr="004F58CA">
        <w:rPr>
          <w:rFonts w:asciiTheme="majorHAnsi" w:hAnsiTheme="majorHAnsi" w:cstheme="majorHAnsi"/>
          <w:sz w:val="16"/>
        </w:rPr>
        <w:t>nonrealist</w:t>
      </w:r>
      <w:proofErr w:type="spellEnd"/>
      <w:r w:rsidRPr="004F58CA">
        <w:rPr>
          <w:rFonts w:asciiTheme="majorHAnsi" w:hAnsiTheme="majorHAnsi" w:cstheme="majorHAnsi"/>
          <w:sz w:val="16"/>
        </w:rPr>
        <w:t xml:space="preserve"> theories point to—such as democratic governance or dense institutional linkages—are either absent or weakly present. </w:t>
      </w:r>
      <w:r w:rsidRPr="004F58CA">
        <w:rPr>
          <w:rStyle w:val="StyleUnderline"/>
          <w:rFonts w:asciiTheme="majorHAnsi" w:hAnsiTheme="majorHAnsi" w:cstheme="majorHAnsi"/>
        </w:rPr>
        <w:t>There are three other major bodies of scholarship, however, that might give decision makers pause before making this bet. First is regional expertise. Needless to say, there is no consensus on the net security effects of U.S. withdrawal.</w:t>
      </w:r>
      <w:r w:rsidRPr="004F58CA">
        <w:rPr>
          <w:rFonts w:asciiTheme="majorHAnsi" w:hAnsiTheme="majorHAnsi" w:cstheme="majorHAnsi"/>
          <w:sz w:val="16"/>
        </w:rPr>
        <w:t xml:space="preserve"> Regarding each region, there are optimists and pessimists. Few experts expect a return of intense great power competition in a post-American Europe, but </w:t>
      </w:r>
      <w:r w:rsidRPr="004F58CA">
        <w:rPr>
          <w:rStyle w:val="StyleUnderline"/>
          <w:rFonts w:asciiTheme="majorHAnsi" w:hAnsiTheme="majorHAnsi" w:cstheme="majorHAnsi"/>
          <w:highlight w:val="cyan"/>
        </w:rPr>
        <w:t>many doubt European governments will pay the political costs of increased EU defense cooperation</w:t>
      </w:r>
      <w:r w:rsidRPr="004F58CA">
        <w:rPr>
          <w:rStyle w:val="StyleUnderline"/>
          <w:rFonts w:asciiTheme="majorHAnsi" w:hAnsiTheme="majorHAnsi" w:cstheme="majorHAnsi"/>
        </w:rPr>
        <w:t xml:space="preserve"> and the budgetary costs of increasing military outlays</w:t>
      </w:r>
      <w:r w:rsidRPr="004F58CA">
        <w:rPr>
          <w:rFonts w:asciiTheme="majorHAnsi" w:hAnsiTheme="majorHAnsi" w:cstheme="majorHAnsi"/>
          <w:sz w:val="16"/>
        </w:rPr>
        <w:t xml:space="preserve">.74 </w:t>
      </w:r>
      <w:r w:rsidRPr="004F58CA">
        <w:rPr>
          <w:rStyle w:val="StyleUnderline"/>
          <w:rFonts w:asciiTheme="majorHAnsi" w:hAnsiTheme="majorHAnsi" w:cstheme="majorHAnsi"/>
          <w:highlight w:val="cyan"/>
        </w:rPr>
        <w:t>The result might be a Europe that is incapable of securing itself from various threats that could be destabilizing within the region</w:t>
      </w:r>
      <w:r w:rsidRPr="004F58CA">
        <w:rPr>
          <w:rStyle w:val="StyleUnderline"/>
          <w:rFonts w:asciiTheme="majorHAnsi" w:hAnsiTheme="majorHAnsi" w:cstheme="majorHAnsi"/>
        </w:rPr>
        <w:t xml:space="preserve"> and beyond</w:t>
      </w:r>
      <w:r w:rsidRPr="004F58CA">
        <w:rPr>
          <w:rFonts w:asciiTheme="majorHAnsi" w:hAnsiTheme="majorHAnsi" w:cstheme="majorHAnsi"/>
          <w:sz w:val="16"/>
        </w:rPr>
        <w:t xml:space="preserve"> (e.g., a regional conflict akin to the 1990s Balkan wars), </w:t>
      </w:r>
      <w:r w:rsidRPr="004F58CA">
        <w:rPr>
          <w:rStyle w:val="StyleUnderline"/>
          <w:rFonts w:asciiTheme="majorHAnsi" w:hAnsiTheme="majorHAnsi" w:cstheme="majorHAnsi"/>
        </w:rPr>
        <w:t xml:space="preserve">lacks capacity for global security missions in which U.S. leaders might want European participation, and is vulnerable to the influence of outside rising powers. </w:t>
      </w:r>
      <w:r w:rsidRPr="004F58CA">
        <w:rPr>
          <w:rFonts w:asciiTheme="majorHAnsi" w:hAnsiTheme="majorHAnsi" w:cstheme="majorHAnsi"/>
          <w:sz w:val="16"/>
        </w:rPr>
        <w:t xml:space="preserve">What about the other parts of Eurasia where the United States has a substantial military presence? </w:t>
      </w:r>
      <w:r w:rsidRPr="004F58CA">
        <w:rPr>
          <w:rStyle w:val="StyleUnderline"/>
          <w:rFonts w:asciiTheme="majorHAnsi" w:hAnsiTheme="majorHAnsi" w:cstheme="majorHAnsi"/>
          <w:highlight w:val="cyan"/>
        </w:rPr>
        <w:t>Regarding the Middle East</w:t>
      </w:r>
      <w:r w:rsidRPr="004F58CA">
        <w:rPr>
          <w:rStyle w:val="StyleUnderline"/>
          <w:rFonts w:asciiTheme="majorHAnsi" w:hAnsiTheme="majorHAnsi" w:cstheme="majorHAnsi"/>
        </w:rPr>
        <w:t>, the balance begins to swing toward pessimists concerned that states currently backed by Washington— notably Israel, Egypt, and Saudi Arabia—</w:t>
      </w:r>
      <w:r w:rsidRPr="004F58CA">
        <w:rPr>
          <w:rStyle w:val="StyleUnderline"/>
          <w:rFonts w:asciiTheme="majorHAnsi" w:hAnsiTheme="majorHAnsi" w:cstheme="majorHAnsi"/>
          <w:highlight w:val="cyan"/>
        </w:rPr>
        <w:t>might take actions upon U.S. retrenchment that would intensify security dilemmas</w:t>
      </w:r>
      <w:r w:rsidRPr="004F58CA">
        <w:rPr>
          <w:rFonts w:asciiTheme="majorHAnsi" w:hAnsiTheme="majorHAnsi" w:cstheme="majorHAnsi"/>
          <w:sz w:val="16"/>
        </w:rPr>
        <w:t xml:space="preserve">. And concerning East Asia, pessimism regarding the region’s prospects without the American pacifier is pronounced. Arguably the principal concern expressed by area experts is that </w:t>
      </w:r>
      <w:r w:rsidRPr="004F58CA">
        <w:rPr>
          <w:rStyle w:val="StyleUnderline"/>
          <w:rFonts w:asciiTheme="majorHAnsi" w:hAnsiTheme="majorHAnsi" w:cstheme="majorHAnsi"/>
          <w:highlight w:val="cyan"/>
        </w:rPr>
        <w:t>Japan and South Korea are likely to obtain a nuclear capacity</w:t>
      </w:r>
      <w:r w:rsidRPr="004F58CA">
        <w:rPr>
          <w:rStyle w:val="StyleUnderline"/>
          <w:rFonts w:asciiTheme="majorHAnsi" w:hAnsiTheme="majorHAnsi" w:cstheme="majorHAnsi"/>
        </w:rPr>
        <w:t xml:space="preserve"> and increase their military commitments, </w:t>
      </w:r>
      <w:r w:rsidRPr="004F58CA">
        <w:rPr>
          <w:rStyle w:val="StyleUnderline"/>
          <w:rFonts w:asciiTheme="majorHAnsi" w:hAnsiTheme="majorHAnsi" w:cstheme="majorHAnsi"/>
          <w:highlight w:val="cyan"/>
        </w:rPr>
        <w:t>which could stoke a</w:t>
      </w:r>
      <w:r w:rsidRPr="004F58CA">
        <w:rPr>
          <w:rStyle w:val="StyleUnderline"/>
          <w:rFonts w:asciiTheme="majorHAnsi" w:hAnsiTheme="majorHAnsi" w:cstheme="majorHAnsi"/>
        </w:rPr>
        <w:t xml:space="preserve"> destabilizing </w:t>
      </w:r>
      <w:r w:rsidRPr="004F58CA">
        <w:rPr>
          <w:rStyle w:val="StyleUnderline"/>
          <w:rFonts w:asciiTheme="majorHAnsi" w:hAnsiTheme="majorHAnsi" w:cstheme="majorHAnsi"/>
          <w:highlight w:val="cyan"/>
        </w:rPr>
        <w:t>reaction from China</w:t>
      </w:r>
      <w:r w:rsidRPr="004F58CA">
        <w:rPr>
          <w:rStyle w:val="StyleUnderline"/>
          <w:rFonts w:asciiTheme="majorHAnsi" w:hAnsiTheme="majorHAnsi" w:cstheme="majorHAnsi"/>
        </w:rPr>
        <w:t xml:space="preserve">. It is notable that </w:t>
      </w:r>
      <w:r w:rsidRPr="004F58CA">
        <w:rPr>
          <w:rStyle w:val="StyleUnderline"/>
          <w:rFonts w:asciiTheme="majorHAnsi" w:hAnsiTheme="majorHAnsi" w:cstheme="majorHAnsi"/>
          <w:highlight w:val="cyan"/>
        </w:rPr>
        <w:t>during the Cold War, both</w:t>
      </w:r>
      <w:r w:rsidRPr="004F58CA">
        <w:rPr>
          <w:rStyle w:val="StyleUnderline"/>
          <w:rFonts w:asciiTheme="majorHAnsi" w:hAnsiTheme="majorHAnsi" w:cstheme="majorHAnsi"/>
        </w:rPr>
        <w:t xml:space="preserve"> South Korea and Taiwan </w:t>
      </w:r>
      <w:r w:rsidRPr="004F58CA">
        <w:rPr>
          <w:rStyle w:val="StyleUnderline"/>
          <w:rFonts w:asciiTheme="majorHAnsi" w:hAnsiTheme="majorHAnsi" w:cstheme="majorHAnsi"/>
          <w:highlight w:val="cyan"/>
        </w:rPr>
        <w:t>moved to obtain</w:t>
      </w:r>
      <w:r w:rsidRPr="004F58CA">
        <w:rPr>
          <w:rStyle w:val="StyleUnderline"/>
          <w:rFonts w:asciiTheme="majorHAnsi" w:hAnsiTheme="majorHAnsi" w:cstheme="majorHAnsi"/>
        </w:rPr>
        <w:t xml:space="preserve"> a nuclear weapons </w:t>
      </w:r>
      <w:r w:rsidRPr="004F58CA">
        <w:rPr>
          <w:rStyle w:val="StyleUnderline"/>
          <w:rFonts w:asciiTheme="majorHAnsi" w:hAnsiTheme="majorHAnsi" w:cstheme="majorHAnsi"/>
          <w:highlight w:val="cyan"/>
        </w:rPr>
        <w:t xml:space="preserve">capacity and </w:t>
      </w:r>
      <w:r w:rsidRPr="004F58CA">
        <w:rPr>
          <w:rStyle w:val="Emphasis"/>
          <w:rFonts w:asciiTheme="majorHAnsi" w:hAnsiTheme="majorHAnsi" w:cstheme="majorHAnsi"/>
          <w:highlight w:val="cyan"/>
        </w:rPr>
        <w:t>were only constrained</w:t>
      </w:r>
      <w:r w:rsidRPr="004F58CA">
        <w:rPr>
          <w:rStyle w:val="Emphasis"/>
          <w:rFonts w:asciiTheme="majorHAnsi" w:hAnsiTheme="majorHAnsi" w:cstheme="majorHAnsi"/>
        </w:rPr>
        <w:t xml:space="preserve"> from doing so </w:t>
      </w:r>
      <w:r w:rsidRPr="004F58CA">
        <w:rPr>
          <w:rStyle w:val="Emphasis"/>
          <w:rFonts w:asciiTheme="majorHAnsi" w:hAnsiTheme="majorHAnsi" w:cstheme="majorHAnsi"/>
          <w:highlight w:val="cyan"/>
        </w:rPr>
        <w:t>by a still-engaged U</w:t>
      </w:r>
      <w:r w:rsidRPr="004F58CA">
        <w:rPr>
          <w:rStyle w:val="Emphasis"/>
          <w:rFonts w:asciiTheme="majorHAnsi" w:hAnsiTheme="majorHAnsi" w:cstheme="majorHAnsi"/>
        </w:rPr>
        <w:t xml:space="preserve">nited </w:t>
      </w:r>
      <w:r w:rsidRPr="004F58CA">
        <w:rPr>
          <w:rStyle w:val="Emphasis"/>
          <w:rFonts w:asciiTheme="majorHAnsi" w:hAnsiTheme="majorHAnsi" w:cstheme="majorHAnsi"/>
          <w:highlight w:val="cyan"/>
        </w:rPr>
        <w:t>S</w:t>
      </w:r>
      <w:r w:rsidRPr="004F58CA">
        <w:rPr>
          <w:rStyle w:val="Emphasis"/>
          <w:rFonts w:asciiTheme="majorHAnsi" w:hAnsiTheme="majorHAnsi" w:cstheme="majorHAnsi"/>
        </w:rPr>
        <w:t>tates.</w:t>
      </w:r>
      <w:r w:rsidRPr="004F58CA">
        <w:rPr>
          <w:rFonts w:asciiTheme="majorHAnsi" w:hAnsiTheme="majorHAnsi" w:cstheme="majorHAnsi"/>
          <w:sz w:val="16"/>
        </w:rPr>
        <w:t xml:space="preserve">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w:t>
      </w:r>
      <w:r w:rsidRPr="004F58CA">
        <w:rPr>
          <w:rStyle w:val="StyleUnderline"/>
          <w:rFonts w:asciiTheme="majorHAnsi" w:hAnsiTheme="majorHAnsi" w:cstheme="majorHAnsi"/>
        </w:rPr>
        <w:t>the prediction of post-American tranquility throughout Eurasia rests on the assumption that security is the only relevant state preference, with security defined narrowly in terms of protection from violent external attacks on the homeland.</w:t>
      </w:r>
      <w:r w:rsidRPr="004F58CA">
        <w:rPr>
          <w:rFonts w:asciiTheme="majorHAnsi" w:hAnsiTheme="majorHAnsi" w:cstheme="majorHAnsi"/>
          <w:sz w:val="16"/>
        </w:rPr>
        <w:t xml:space="preserve"> Under that assumption, the security problem is largely solved as soon as offense and defense are clearly distinguishable, and offense is extremely expensive relative to defense. Burgeoning </w:t>
      </w:r>
      <w:r w:rsidRPr="004F58CA">
        <w:rPr>
          <w:rStyle w:val="StyleUnderline"/>
          <w:rFonts w:asciiTheme="majorHAnsi" w:hAnsiTheme="majorHAnsi" w:cstheme="majorHAnsi"/>
        </w:rPr>
        <w:t xml:space="preserve">research across the social and other sciences, however, undermines that core assumption: </w:t>
      </w:r>
      <w:r w:rsidRPr="004F58CA">
        <w:rPr>
          <w:rStyle w:val="StyleUnderline"/>
          <w:rFonts w:asciiTheme="majorHAnsi" w:hAnsiTheme="majorHAnsi" w:cstheme="majorHAnsi"/>
          <w:highlight w:val="cyan"/>
        </w:rPr>
        <w:t>states have preferences</w:t>
      </w:r>
      <w:r w:rsidRPr="004F58CA">
        <w:rPr>
          <w:rStyle w:val="StyleUnderline"/>
          <w:rFonts w:asciiTheme="majorHAnsi" w:hAnsiTheme="majorHAnsi" w:cstheme="majorHAnsi"/>
        </w:rPr>
        <w:t xml:space="preserve"> not only for security but </w:t>
      </w:r>
      <w:r w:rsidRPr="004F58CA">
        <w:rPr>
          <w:rStyle w:val="StyleUnderline"/>
          <w:rFonts w:asciiTheme="majorHAnsi" w:hAnsiTheme="majorHAnsi" w:cstheme="majorHAnsi"/>
          <w:highlight w:val="cyan"/>
        </w:rPr>
        <w:t>also for prestige, status, and other aims, and they engage in trade-offs among the various objectives</w:t>
      </w:r>
      <w:r w:rsidRPr="004F58CA">
        <w:rPr>
          <w:rStyle w:val="StyleUnderline"/>
          <w:rFonts w:asciiTheme="majorHAnsi" w:hAnsiTheme="majorHAnsi" w:cstheme="majorHAnsi"/>
        </w:rPr>
        <w:t>.</w:t>
      </w:r>
      <w:r w:rsidRPr="004F58CA">
        <w:rPr>
          <w:rFonts w:asciiTheme="majorHAnsi" w:hAnsiTheme="majorHAnsi" w:cstheme="majorHAnsi"/>
          <w:sz w:val="16"/>
        </w:rPr>
        <w:t xml:space="preserve">76 In addition, </w:t>
      </w:r>
      <w:r w:rsidRPr="004F58CA">
        <w:rPr>
          <w:rStyle w:val="StyleUnderline"/>
          <w:rFonts w:asciiTheme="majorHAnsi" w:hAnsiTheme="majorHAnsi" w:cstheme="majorHAnsi"/>
        </w:rPr>
        <w:t>they define security</w:t>
      </w:r>
      <w:r w:rsidRPr="004F58CA">
        <w:rPr>
          <w:rFonts w:asciiTheme="majorHAnsi" w:hAnsiTheme="majorHAnsi" w:cstheme="majorHAnsi"/>
          <w:sz w:val="16"/>
        </w:rPr>
        <w:t xml:space="preserve"> not just in terms of territorial protection but </w:t>
      </w:r>
      <w:r w:rsidRPr="004F58CA">
        <w:rPr>
          <w:rStyle w:val="StyleUnderline"/>
          <w:rFonts w:asciiTheme="majorHAnsi" w:hAnsiTheme="majorHAnsi" w:cstheme="majorHAnsi"/>
        </w:rPr>
        <w:t xml:space="preserve">in view of many and varied milieu goals. It follows that even </w:t>
      </w:r>
      <w:r w:rsidRPr="004F58CA">
        <w:rPr>
          <w:rStyle w:val="StyleUnderline"/>
          <w:rFonts w:asciiTheme="majorHAnsi" w:hAnsiTheme="majorHAnsi" w:cstheme="majorHAnsi"/>
          <w:highlight w:val="cyan"/>
        </w:rPr>
        <w:t>states that are</w:t>
      </w:r>
      <w:r w:rsidRPr="004F58CA">
        <w:rPr>
          <w:rStyle w:val="StyleUnderline"/>
          <w:rFonts w:asciiTheme="majorHAnsi" w:hAnsiTheme="majorHAnsi" w:cstheme="majorHAnsi"/>
        </w:rPr>
        <w:t xml:space="preserve"> relatively </w:t>
      </w:r>
      <w:r w:rsidRPr="004F58CA">
        <w:rPr>
          <w:rStyle w:val="StyleUnderline"/>
          <w:rFonts w:asciiTheme="majorHAnsi" w:hAnsiTheme="majorHAnsi" w:cstheme="majorHAnsi"/>
          <w:highlight w:val="cyan"/>
        </w:rPr>
        <w:t>secure may nevertheless engage in highly competitive behavior</w:t>
      </w:r>
      <w:r w:rsidRPr="004F58CA">
        <w:rPr>
          <w:rStyle w:val="StyleUnderline"/>
          <w:rFonts w:asciiTheme="majorHAnsi" w:hAnsiTheme="majorHAnsi" w:cstheme="majorHAnsi"/>
        </w:rPr>
        <w:t>.</w:t>
      </w:r>
      <w:r w:rsidRPr="004F58CA">
        <w:rPr>
          <w:rFonts w:asciiTheme="majorHAnsi" w:hAnsiTheme="majorHAnsi" w:cstheme="majorHAnsi"/>
          <w:sz w:val="16"/>
        </w:rPr>
        <w:t xml:space="preserve"> Empirical studies show that this is indeed sometimes the case.77 In sum, a bet on a benign </w:t>
      </w:r>
      <w:proofErr w:type="spellStart"/>
      <w:r w:rsidRPr="004F58CA">
        <w:rPr>
          <w:rFonts w:asciiTheme="majorHAnsi" w:hAnsiTheme="majorHAnsi" w:cstheme="majorHAnsi"/>
          <w:sz w:val="16"/>
        </w:rPr>
        <w:t>postretrenchment</w:t>
      </w:r>
      <w:proofErr w:type="spellEnd"/>
      <w:r w:rsidRPr="004F58CA">
        <w:rPr>
          <w:rFonts w:asciiTheme="majorHAnsi" w:hAnsiTheme="majorHAnsi" w:cstheme="majorHAnsi"/>
          <w:sz w:val="16"/>
        </w:rPr>
        <w:t xml:space="preserve"> Eurasia is a bet that leaders of major countries will never allow these </w:t>
      </w:r>
      <w:proofErr w:type="spellStart"/>
      <w:r w:rsidRPr="004F58CA">
        <w:rPr>
          <w:rFonts w:asciiTheme="majorHAnsi" w:hAnsiTheme="majorHAnsi" w:cstheme="majorHAnsi"/>
          <w:sz w:val="16"/>
        </w:rPr>
        <w:t>nonsecurity</w:t>
      </w:r>
      <w:proofErr w:type="spellEnd"/>
      <w:r w:rsidRPr="004F58CA">
        <w:rPr>
          <w:rFonts w:asciiTheme="majorHAnsi" w:hAnsiTheme="majorHAnsi" w:cstheme="majorHAnsi"/>
          <w:sz w:val="16"/>
        </w:rPr>
        <w:t xml:space="preserve"> preferences to influence their strategic choices. To the degree that these bodies of scholarly knowledge have predictive leverage, </w:t>
      </w:r>
      <w:r w:rsidRPr="004F58CA">
        <w:rPr>
          <w:rStyle w:val="StyleUnderline"/>
          <w:rFonts w:asciiTheme="majorHAnsi" w:hAnsiTheme="majorHAnsi" w:cstheme="majorHAnsi"/>
        </w:rPr>
        <w:t>U.S. retrenchment would result in a significant deterioration in the security environment in at least some of the world’s key regions.</w:t>
      </w:r>
      <w:r w:rsidRPr="004F58CA">
        <w:rPr>
          <w:rFonts w:asciiTheme="majorHAnsi" w:hAnsiTheme="majorHAnsi" w:cstheme="majorHAnsi"/>
          <w:sz w:val="16"/>
        </w:rPr>
        <w:t xml:space="preserve"> We have already mentioned the third, even more alarming body of scholarship. Offensive realism predicts that </w:t>
      </w:r>
      <w:r w:rsidRPr="004F58CA">
        <w:rPr>
          <w:rStyle w:val="Emphasis"/>
          <w:rFonts w:asciiTheme="majorHAnsi" w:hAnsiTheme="majorHAnsi" w:cstheme="majorHAnsi"/>
          <w:highlight w:val="cyan"/>
        </w:rPr>
        <w:t>the withdrawal</w:t>
      </w:r>
      <w:r w:rsidRPr="004F58CA">
        <w:rPr>
          <w:rStyle w:val="Emphasis"/>
          <w:rFonts w:asciiTheme="majorHAnsi" w:hAnsiTheme="majorHAnsi" w:cstheme="majorHAnsi"/>
        </w:rPr>
        <w:t xml:space="preserve"> of the American pacifier </w:t>
      </w:r>
      <w:r w:rsidRPr="004F58CA">
        <w:rPr>
          <w:rStyle w:val="Emphasis"/>
          <w:rFonts w:asciiTheme="majorHAnsi" w:hAnsiTheme="majorHAnsi" w:cstheme="majorHAnsi"/>
          <w:highlight w:val="cyan"/>
        </w:rPr>
        <w:t>will yield</w:t>
      </w:r>
      <w:r w:rsidRPr="004F58CA">
        <w:rPr>
          <w:rStyle w:val="Emphasis"/>
          <w:rFonts w:asciiTheme="majorHAnsi" w:hAnsiTheme="majorHAnsi" w:cstheme="majorHAnsi"/>
        </w:rPr>
        <w:t xml:space="preserve"> either </w:t>
      </w:r>
      <w:r w:rsidRPr="004F58CA">
        <w:rPr>
          <w:rStyle w:val="Emphasis"/>
          <w:rFonts w:asciiTheme="majorHAnsi" w:hAnsiTheme="majorHAnsi" w:cstheme="majorHAnsi"/>
          <w:highlight w:val="cyan"/>
        </w:rPr>
        <w:t xml:space="preserve">a competitive regional multipolarity complete with associated insecurity, arms racing, crisis instability, nuclear </w:t>
      </w:r>
      <w:r w:rsidRPr="004F58CA">
        <w:rPr>
          <w:rStyle w:val="Emphasis"/>
          <w:rFonts w:asciiTheme="majorHAnsi" w:hAnsiTheme="majorHAnsi" w:cstheme="majorHAnsi"/>
          <w:highlight w:val="cyan"/>
        </w:rPr>
        <w:lastRenderedPageBreak/>
        <w:t>proliferation</w:t>
      </w:r>
      <w:r w:rsidRPr="004F58CA">
        <w:rPr>
          <w:rStyle w:val="Emphasis"/>
          <w:rFonts w:asciiTheme="majorHAnsi" w:hAnsiTheme="majorHAnsi" w:cstheme="majorHAnsi"/>
        </w:rPr>
        <w:t xml:space="preserve">, and the like, or bids for regional hegemony, which may be </w:t>
      </w:r>
      <w:r w:rsidRPr="004F58CA">
        <w:rPr>
          <w:rStyle w:val="Emphasis"/>
          <w:rFonts w:asciiTheme="majorHAnsi" w:hAnsiTheme="majorHAnsi" w:cstheme="majorHAnsi"/>
          <w:highlight w:val="cyan"/>
        </w:rPr>
        <w:t>beyond the capacity of local great powers to contain</w:t>
      </w:r>
      <w:r w:rsidRPr="004F58CA">
        <w:rPr>
          <w:rFonts w:asciiTheme="majorHAnsi" w:hAnsiTheme="majorHAnsi" w:cstheme="majorHAnsi"/>
          <w:sz w:val="16"/>
        </w:rPr>
        <w:t xml:space="preserve"> (and which in any case would generate intensely competitive behavior, possibly including regional great power war).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 makers may be rationally reluctant to run the retrenchment experiment. First, </w:t>
      </w:r>
      <w:r w:rsidRPr="004F58CA">
        <w:rPr>
          <w:rStyle w:val="StyleUnderline"/>
          <w:rFonts w:asciiTheme="majorHAnsi" w:hAnsiTheme="majorHAnsi" w:cstheme="majorHAnsi"/>
        </w:rPr>
        <w:t xml:space="preserve">overall higher levels of conflict make the world a more dangerous place. Were Eurasia to return to higher levels of interstate military competition, </w:t>
      </w:r>
      <w:r w:rsidRPr="004F58CA">
        <w:rPr>
          <w:rStyle w:val="StyleUnderline"/>
          <w:rFonts w:asciiTheme="majorHAnsi" w:hAnsiTheme="majorHAnsi" w:cstheme="majorHAnsi"/>
          <w:highlight w:val="cyan"/>
        </w:rPr>
        <w:t>one would see overall higher levels of military spending and innovation and a higher likelihood of competitive regional proxy wars and arming of client states</w:t>
      </w:r>
      <w:r w:rsidRPr="004F58CA">
        <w:rPr>
          <w:rFonts w:asciiTheme="majorHAnsi" w:hAnsiTheme="majorHAnsi" w:cstheme="majorHAnsi"/>
          <w:sz w:val="16"/>
        </w:rPr>
        <w:t xml:space="preserve">—all of which would be concerning, in part because it would promote a faster diffusion of military power away from the United States. </w:t>
      </w:r>
      <w:r w:rsidRPr="004F58CA">
        <w:rPr>
          <w:rStyle w:val="StyleUnderline"/>
          <w:rFonts w:asciiTheme="majorHAnsi" w:hAnsiTheme="majorHAnsi" w:cstheme="majorHAnsi"/>
        </w:rPr>
        <w:t>Greater regional insecurity could well feed proliferation cascades, as states such as Egypt, Japan, South Korea, Taiwan, and Saudi Arabia all might choose to create nuclear forces.</w:t>
      </w:r>
      <w:r w:rsidRPr="004F58CA">
        <w:rPr>
          <w:rFonts w:asciiTheme="majorHAnsi" w:hAnsiTheme="majorHAnsi" w:cstheme="majorHAnsi"/>
          <w:sz w:val="16"/>
        </w:rPr>
        <w:t xml:space="preserve">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problem.79 Usually carried out in dyadic terms, the debate over the stability of proliferation changes as the numbers go up. Proliferation optimism rests on assumptions of rationality and narrow security preferences. In social science, however, such assumptions are inevitably probabilistic. </w:t>
      </w:r>
      <w:r w:rsidRPr="004F58CA">
        <w:rPr>
          <w:rStyle w:val="StyleUnderline"/>
          <w:rFonts w:asciiTheme="majorHAnsi" w:hAnsiTheme="majorHAnsi" w:cstheme="majorHAnsi"/>
        </w:rPr>
        <w:t>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w:t>
      </w:r>
      <w:r w:rsidRPr="004F58CA">
        <w:rPr>
          <w:rFonts w:asciiTheme="majorHAnsi" w:hAnsiTheme="majorHAnsi" w:cstheme="majorHAnsi"/>
          <w:sz w:val="16"/>
        </w:rPr>
        <w:t xml:space="preserve"> In addition</w:t>
      </w:r>
      <w:r w:rsidRPr="004F58CA">
        <w:rPr>
          <w:rStyle w:val="StyleUnderline"/>
          <w:rFonts w:asciiTheme="majorHAnsi" w:hAnsiTheme="majorHAnsi" w:cstheme="majorHAnsi"/>
        </w:rPr>
        <w:t xml:space="preserve">, many of the other dangers noted by analysts who are concerned about </w:t>
      </w:r>
      <w:r w:rsidRPr="004F58CA">
        <w:rPr>
          <w:rStyle w:val="StyleUnderline"/>
          <w:rFonts w:asciiTheme="majorHAnsi" w:hAnsiTheme="majorHAnsi" w:cstheme="majorHAnsi"/>
          <w:highlight w:val="cyan"/>
        </w:rPr>
        <w:t>the destabilizing effects of nuclear proliferation—including the risk of accidents</w:t>
      </w:r>
      <w:r w:rsidRPr="004F58CA">
        <w:rPr>
          <w:rStyle w:val="StyleUnderline"/>
          <w:rFonts w:asciiTheme="majorHAnsi" w:hAnsiTheme="majorHAnsi" w:cstheme="majorHAnsi"/>
        </w:rPr>
        <w:t xml:space="preserve"> and the prospects that some new nuclear powers will not have truly survivable forces—</w:t>
      </w:r>
      <w:r w:rsidRPr="004F58CA">
        <w:rPr>
          <w:rStyle w:val="StyleUnderline"/>
          <w:rFonts w:asciiTheme="majorHAnsi" w:hAnsiTheme="majorHAnsi" w:cstheme="majorHAnsi"/>
          <w:highlight w:val="cyan"/>
        </w:rPr>
        <w:t>seem prone to go up</w:t>
      </w:r>
      <w:r w:rsidRPr="004F58CA">
        <w:rPr>
          <w:rFonts w:asciiTheme="majorHAnsi" w:hAnsiTheme="majorHAnsi" w:cstheme="majorHAnsi"/>
          <w:sz w:val="16"/>
        </w:rPr>
        <w:t xml:space="preserve"> as the number of nuclear powers grows.80 Moreover, </w:t>
      </w:r>
      <w:r w:rsidRPr="004F58CA">
        <w:rPr>
          <w:rStyle w:val="StyleUnderline"/>
          <w:rFonts w:asciiTheme="majorHAnsi" w:hAnsiTheme="majorHAnsi" w:cstheme="majorHAnsi"/>
        </w:rPr>
        <w:t>the risk of “unforeseen crisis dynamics” that could spin out of control is also higher as the number of nuclear powers increases. Finally, add to these concerns the enhanced danger of nuclear leakage, and a world with overall higher levels of security competition becomes yet more worrisome.</w:t>
      </w:r>
      <w:r w:rsidRPr="004F58CA">
        <w:rPr>
          <w:rFonts w:asciiTheme="majorHAnsi" w:hAnsiTheme="majorHAnsi" w:cstheme="majorHAnsi"/>
          <w:sz w:val="16"/>
        </w:rPr>
        <w:t xml:space="preserv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4F58CA">
        <w:rPr>
          <w:rFonts w:asciiTheme="majorHAnsi" w:hAnsiTheme="majorHAnsi" w:cstheme="majorHAnsi"/>
          <w:sz w:val="16"/>
        </w:rPr>
        <w:t>midtwentieth</w:t>
      </w:r>
      <w:proofErr w:type="spellEnd"/>
      <w:r w:rsidRPr="004F58CA">
        <w:rPr>
          <w:rFonts w:asciiTheme="majorHAnsi" w:hAnsiTheme="majorHAnsi" w:cstheme="majorHAnsi"/>
          <w:sz w:val="16"/>
        </w:rPr>
        <w:t xml:space="preserve"> century. </w:t>
      </w:r>
      <w:r w:rsidRPr="004F58CA">
        <w:rPr>
          <w:rStyle w:val="StyleUnderline"/>
          <w:rFonts w:asciiTheme="majorHAnsi" w:hAnsiTheme="majorHAnsi" w:cstheme="majorHAnsi"/>
        </w:rPr>
        <w:t>The problem is that China’s rise puts the possibility of its attaining regional hegemony on the table,</w:t>
      </w:r>
      <w:r w:rsidRPr="004F58CA">
        <w:rPr>
          <w:rFonts w:asciiTheme="majorHAnsi" w:hAnsiTheme="majorHAnsi" w:cstheme="majorHAnsi"/>
          <w:sz w:val="16"/>
        </w:rPr>
        <w:t xml:space="preserve"> at least in the medium to long term. As Mearsheimer notes, “</w:t>
      </w:r>
      <w:r w:rsidRPr="004F58CA">
        <w:rPr>
          <w:rStyle w:val="StyleUnderline"/>
          <w:rFonts w:asciiTheme="majorHAnsi" w:hAnsiTheme="majorHAnsi" w:cstheme="majorHAnsi"/>
        </w:rPr>
        <w:t>The United States will have to play a key role in countering China, because its Asian neighbors are not strong enough to do it by themselves.</w:t>
      </w:r>
      <w:r w:rsidRPr="004F58CA">
        <w:rPr>
          <w:rFonts w:asciiTheme="majorHAnsi" w:hAnsiTheme="majorHAnsi" w:cstheme="majorHAnsi"/>
          <w:sz w:val="16"/>
        </w:rPr>
        <w:t>”81 Therefore, unless China’s rise stalls, “</w:t>
      </w:r>
      <w:r w:rsidRPr="004F58CA">
        <w:rPr>
          <w:rStyle w:val="StyleUnderline"/>
          <w:rFonts w:asciiTheme="majorHAnsi" w:hAnsiTheme="majorHAnsi" w:cstheme="majorHAnsi"/>
        </w:rPr>
        <w:t>the United States is likely to act toward China similar to the way it behaved toward the Soviet Union during the Cold War</w:t>
      </w:r>
      <w:r w:rsidRPr="004F58CA">
        <w:rPr>
          <w:rFonts w:asciiTheme="majorHAnsi" w:hAnsiTheme="majorHAnsi" w:cstheme="majorHAnsi"/>
          <w:sz w:val="16"/>
        </w:rPr>
        <w:t xml:space="preserve">.”82 It follows that the United States should take no action that would compromise its capacity to move to onshore balancing in the future. </w:t>
      </w:r>
      <w:r w:rsidRPr="004F58CA">
        <w:rPr>
          <w:rStyle w:val="StyleUnderline"/>
          <w:rFonts w:asciiTheme="majorHAnsi" w:hAnsiTheme="majorHAnsi" w:cstheme="majorHAnsi"/>
        </w:rPr>
        <w:t>It will need to maintain key alliance relationships in Asia as well as the formidably expensive military capacity to intervene there.</w:t>
      </w:r>
      <w:r w:rsidRPr="004F58CA">
        <w:rPr>
          <w:rFonts w:asciiTheme="majorHAnsi" w:hAnsiTheme="majorHAnsi" w:cstheme="majorHAnsi"/>
          <w:sz w:val="16"/>
        </w:rPr>
        <w:t xml:space="preserve"> The implication is to get out of Iraq and Afghanistan, reduce the presence in Europe, and pivot to Asia— just what the United States is doing.83 In sum, </w:t>
      </w:r>
      <w:r w:rsidRPr="004F58CA">
        <w:rPr>
          <w:rStyle w:val="StyleUnderline"/>
          <w:rFonts w:asciiTheme="majorHAnsi" w:hAnsiTheme="majorHAnsi" w:cstheme="majorHAnsi"/>
          <w:highlight w:val="cyan"/>
        </w:rPr>
        <w:t>the argument that U.S. security commitments are unnecessary for peace is countered by a lot of scholarship, including highly influential realist scholarship</w:t>
      </w:r>
      <w:r w:rsidRPr="004F58CA">
        <w:rPr>
          <w:rStyle w:val="StyleUnderline"/>
          <w:rFonts w:asciiTheme="majorHAnsi" w:hAnsiTheme="majorHAnsi" w:cstheme="majorHAnsi"/>
        </w:rPr>
        <w:t>.</w:t>
      </w:r>
      <w:r w:rsidRPr="004F58CA">
        <w:rPr>
          <w:rFonts w:asciiTheme="majorHAnsi" w:hAnsiTheme="majorHAnsi" w:cstheme="majorHAnsi"/>
          <w:sz w:val="16"/>
        </w:rPr>
        <w:t xml:space="preserve"> In addition, </w:t>
      </w:r>
      <w:r w:rsidRPr="004F58CA">
        <w:rPr>
          <w:rStyle w:val="StyleUnderline"/>
          <w:rFonts w:asciiTheme="majorHAnsi" w:hAnsiTheme="majorHAnsi" w:cstheme="majorHAnsi"/>
        </w:rPr>
        <w:t xml:space="preserve">the argument that Eurasian peace is unnecessary for U.S. security is weakened by the potential for a large number of nasty security consequences as well as the need to retain a latent onshore balancing capacity that dramatically reduces the savings retrenchment might </w:t>
      </w:r>
      <w:r w:rsidRPr="004F58CA">
        <w:rPr>
          <w:rStyle w:val="StyleUnderline"/>
          <w:rFonts w:asciiTheme="majorHAnsi" w:hAnsiTheme="majorHAnsi" w:cstheme="majorHAnsi"/>
        </w:rPr>
        <w:lastRenderedPageBreak/>
        <w:t>bring.</w:t>
      </w:r>
      <w:r w:rsidRPr="004F58CA">
        <w:rPr>
          <w:rFonts w:asciiTheme="majorHAnsi" w:hAnsiTheme="majorHAnsi" w:cstheme="majorHAnsi"/>
          <w:sz w:val="16"/>
        </w:rPr>
        <w:t xml:space="preserve"> Moreover, switching between offshore and onshore balancing could well be difficult. Bringing together the thrust of many of the arguments discussed so far underlines the degree to which the case for retrenchment misses the underlying logic of the deep engagement strategy. By supplying reassurance, deterrence, and active management, </w:t>
      </w:r>
      <w:r w:rsidRPr="004F58CA">
        <w:rPr>
          <w:rStyle w:val="StyleUnderline"/>
          <w:rFonts w:asciiTheme="majorHAnsi" w:hAnsiTheme="majorHAnsi" w:cstheme="majorHAnsi"/>
          <w:highlight w:val="cyan"/>
        </w:rPr>
        <w:t>the U</w:t>
      </w:r>
      <w:r w:rsidRPr="004F58CA">
        <w:rPr>
          <w:rFonts w:asciiTheme="majorHAnsi" w:hAnsiTheme="majorHAnsi" w:cstheme="majorHAnsi"/>
          <w:sz w:val="16"/>
        </w:rPr>
        <w:t xml:space="preserve">nited </w:t>
      </w:r>
      <w:r w:rsidRPr="004F58CA">
        <w:rPr>
          <w:rStyle w:val="StyleUnderline"/>
          <w:rFonts w:asciiTheme="majorHAnsi" w:hAnsiTheme="majorHAnsi" w:cstheme="majorHAnsi"/>
          <w:highlight w:val="cyan"/>
        </w:rPr>
        <w:t>S</w:t>
      </w:r>
      <w:r w:rsidRPr="004F58CA">
        <w:rPr>
          <w:rFonts w:asciiTheme="majorHAnsi" w:hAnsiTheme="majorHAnsi" w:cstheme="majorHAnsi"/>
          <w:sz w:val="16"/>
        </w:rPr>
        <w:t xml:space="preserve">tates </w:t>
      </w:r>
      <w:r w:rsidRPr="004F58CA">
        <w:rPr>
          <w:rStyle w:val="StyleUnderline"/>
          <w:rFonts w:asciiTheme="majorHAnsi" w:hAnsiTheme="majorHAnsi" w:cstheme="majorHAnsi"/>
          <w:highlight w:val="cyan"/>
        </w:rPr>
        <w:t>lowers security competition in the world’s key regions</w:t>
      </w:r>
      <w:r w:rsidRPr="004F58CA">
        <w:rPr>
          <w:rStyle w:val="StyleUnderline"/>
          <w:rFonts w:asciiTheme="majorHAnsi" w:hAnsiTheme="majorHAnsi" w:cstheme="majorHAnsi"/>
        </w:rPr>
        <w:t>, thereby preventing the emergence of a hothouse atmosphere for growing new military capabilities. Alliance ties dissuade partners from ramping up and also provide leverage to prevent military transfers to potential rivals.</w:t>
      </w:r>
      <w:r w:rsidRPr="004F58CA">
        <w:rPr>
          <w:rFonts w:asciiTheme="majorHAnsi" w:hAnsiTheme="majorHAnsi" w:cstheme="majorHAnsi"/>
          <w:sz w:val="16"/>
        </w:rPr>
        <w:t xml:space="preserve"> On top of all this, </w:t>
      </w:r>
      <w:r w:rsidRPr="004F58CA">
        <w:rPr>
          <w:rStyle w:val="StyleUnderline"/>
          <w:rFonts w:asciiTheme="majorHAnsi" w:hAnsiTheme="majorHAnsi" w:cstheme="majorHAnsi"/>
        </w:rPr>
        <w:t>the U</w:t>
      </w:r>
      <w:r w:rsidRPr="004F58CA">
        <w:rPr>
          <w:rFonts w:asciiTheme="majorHAnsi" w:hAnsiTheme="majorHAnsi" w:cstheme="majorHAnsi"/>
          <w:sz w:val="16"/>
        </w:rPr>
        <w:t xml:space="preserve">nited </w:t>
      </w:r>
      <w:r w:rsidRPr="004F58CA">
        <w:rPr>
          <w:rStyle w:val="StyleUnderline"/>
          <w:rFonts w:asciiTheme="majorHAnsi" w:hAnsiTheme="majorHAnsi" w:cstheme="majorHAnsi"/>
        </w:rPr>
        <w:t>S</w:t>
      </w:r>
      <w:r w:rsidRPr="004F58CA">
        <w:rPr>
          <w:rFonts w:asciiTheme="majorHAnsi" w:hAnsiTheme="majorHAnsi" w:cstheme="majorHAnsi"/>
          <w:sz w:val="16"/>
        </w:rPr>
        <w:t xml:space="preserve">tates’ formidable </w:t>
      </w:r>
      <w:r w:rsidRPr="004F58CA">
        <w:rPr>
          <w:rStyle w:val="StyleUnderline"/>
          <w:rFonts w:asciiTheme="majorHAnsi" w:hAnsiTheme="majorHAnsi" w:cstheme="majorHAnsi"/>
        </w:rPr>
        <w:t>military machine may deter entry by potential rivals.</w:t>
      </w:r>
      <w:r w:rsidRPr="004F58CA">
        <w:rPr>
          <w:rFonts w:asciiTheme="majorHAnsi" w:hAnsiTheme="majorHAnsi" w:cstheme="majorHAnsi"/>
          <w:sz w:val="16"/>
        </w:rPr>
        <w:t xml:space="preserve">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shrinking.85</w:t>
      </w:r>
    </w:p>
    <w:p w14:paraId="30189E79" w14:textId="77777777" w:rsidR="006C347F" w:rsidRPr="00F71695" w:rsidRDefault="006C347F" w:rsidP="006C347F">
      <w:pPr>
        <w:rPr>
          <w:rFonts w:asciiTheme="majorHAnsi" w:hAnsiTheme="majorHAnsi" w:cstheme="majorHAnsi"/>
        </w:rPr>
      </w:pPr>
    </w:p>
    <w:p w14:paraId="3B8445A0" w14:textId="77777777" w:rsidR="006C347F" w:rsidRPr="00F71695" w:rsidRDefault="006C347F" w:rsidP="006C347F">
      <w:pPr>
        <w:pStyle w:val="Heading4"/>
        <w:rPr>
          <w:rFonts w:asciiTheme="majorHAnsi" w:hAnsiTheme="majorHAnsi" w:cstheme="majorHAnsi"/>
        </w:rPr>
      </w:pPr>
      <w:r w:rsidRPr="00F71695">
        <w:rPr>
          <w:rFonts w:asciiTheme="majorHAnsi" w:hAnsiTheme="majorHAnsi" w:cstheme="majorHAnsi"/>
        </w:rPr>
        <w:t xml:space="preserve">Default to status quo hegemony – it’s sustainable and creates a structural disincentive for great power war and escalation—collapse causes cascading </w:t>
      </w:r>
      <w:proofErr w:type="spellStart"/>
      <w:r w:rsidRPr="00F71695">
        <w:rPr>
          <w:rFonts w:asciiTheme="majorHAnsi" w:hAnsiTheme="majorHAnsi" w:cstheme="majorHAnsi"/>
        </w:rPr>
        <w:t>prolif</w:t>
      </w:r>
      <w:proofErr w:type="spellEnd"/>
      <w:r w:rsidRPr="00F71695">
        <w:rPr>
          <w:rFonts w:asciiTheme="majorHAnsi" w:hAnsiTheme="majorHAnsi" w:cstheme="majorHAnsi"/>
        </w:rPr>
        <w:t xml:space="preserve"> and extinction</w:t>
      </w:r>
    </w:p>
    <w:p w14:paraId="5C6FD168" w14:textId="77777777" w:rsidR="006C347F" w:rsidRPr="00F71695" w:rsidRDefault="006C347F" w:rsidP="006C347F">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w:t>
      </w:r>
      <w:proofErr w:type="gramStart"/>
      <w:r w:rsidRPr="00F71695">
        <w:rPr>
          <w:rFonts w:asciiTheme="majorHAnsi" w:hAnsiTheme="majorHAnsi" w:cstheme="majorHAnsi"/>
        </w:rPr>
        <w:t>The</w:t>
      </w:r>
      <w:proofErr w:type="gramEnd"/>
      <w:r w:rsidRPr="00F71695">
        <w:rPr>
          <w:rFonts w:asciiTheme="majorHAnsi" w:hAnsiTheme="majorHAnsi" w:cstheme="majorHAnsi"/>
        </w:rPr>
        <w:t xml:space="preserve"> Elliott School of International Affairs The Washington Quarterly Summer 2015 38:2 pp. 7–28)</w:t>
      </w:r>
    </w:p>
    <w:p w14:paraId="48C16B28" w14:textId="77777777" w:rsidR="006C347F" w:rsidRPr="00011E9C" w:rsidRDefault="006C347F" w:rsidP="006C347F">
      <w:pPr>
        <w:rPr>
          <w:rFonts w:asciiTheme="majorHAnsi" w:hAnsiTheme="majorHAnsi" w:cstheme="majorHAnsi"/>
          <w:color w:val="000000" w:themeColor="text1"/>
          <w:sz w:val="14"/>
        </w:rPr>
      </w:pPr>
      <w:r w:rsidRPr="00F71695">
        <w:rPr>
          <w:rFonts w:asciiTheme="majorHAnsi" w:hAnsiTheme="majorHAnsi" w:cstheme="majorHAnsi"/>
          <w:sz w:val="14"/>
        </w:rPr>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 has afforded its 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 xml:space="preserve">afforded the United States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It has occurred </w:t>
      </w:r>
      <w:r w:rsidRPr="00F71695">
        <w:rPr>
          <w:rStyle w:val="Emphasis"/>
          <w:rFonts w:asciiTheme="majorHAnsi" w:hAnsiTheme="majorHAnsi" w:cstheme="majorHAnsi"/>
          <w:highlight w:val="green"/>
        </w:rPr>
        <w:t>because the “American pacifier” has 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It has 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F71695">
        <w:rPr>
          <w:rStyle w:val="StyleUnderline"/>
          <w:rFonts w:asciiTheme="majorHAnsi" w:hAnsiTheme="majorHAnsi" w:cstheme="majorHAnsi"/>
          <w:highlight w:val="green"/>
        </w:rPr>
        <w:t>It has 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F71695">
        <w:rPr>
          <w:rStyle w:val="StyleUnderline"/>
          <w:rFonts w:asciiTheme="majorHAnsi" w:hAnsiTheme="majorHAnsi" w:cstheme="majorHAnsi"/>
          <w:highlight w:val="green"/>
        </w:rPr>
        <w:t>What would 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w:t>
      </w:r>
      <w:r w:rsidRPr="00F71695">
        <w:rPr>
          <w:rFonts w:asciiTheme="majorHAnsi" w:hAnsiTheme="majorHAnsi" w:cstheme="majorHAnsi"/>
          <w:sz w:val="16"/>
        </w:rPr>
        <w:lastRenderedPageBreak/>
        <w:t xml:space="preserve">or encircled by U.S. presence. But it equally stands to reason that </w:t>
      </w:r>
      <w:r w:rsidRPr="00F71695">
        <w:rPr>
          <w:rStyle w:val="StyleUnderline"/>
          <w:rFonts w:asciiTheme="majorHAnsi" w:hAnsiTheme="majorHAnsi" w:cstheme="majorHAnsi"/>
          <w:highlight w:val="green"/>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feel empowered to more assertively 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2454F5">
        <w:rPr>
          <w:rStyle w:val="StyleUnderline"/>
          <w:rFonts w:asciiTheme="majorHAnsi" w:hAnsiTheme="majorHAnsi" w:cstheme="majorHAnsi"/>
          <w:color w:val="000000" w:themeColor="text1"/>
        </w:rPr>
        <w:t>.</w:t>
      </w:r>
      <w:r w:rsidRPr="002454F5">
        <w:rPr>
          <w:rFonts w:asciiTheme="majorHAnsi" w:hAnsiTheme="majorHAnsi" w:cstheme="majorHAnsi"/>
          <w:color w:val="000000" w:themeColor="text1"/>
          <w:sz w:val="16"/>
        </w:rPr>
        <w:t xml:space="preserve"> </w:t>
      </w:r>
      <w:r w:rsidRPr="002454F5">
        <w:rPr>
          <w:rStyle w:val="StyleUnderline"/>
          <w:rFonts w:asciiTheme="majorHAnsi" w:hAnsiTheme="majorHAnsi" w:cstheme="majorHAnsi"/>
          <w:color w:val="000000" w:themeColor="text1"/>
        </w:rPr>
        <w:t xml:space="preserve">In the Gulf and broader Middle East, the </w:t>
      </w:r>
      <w:r w:rsidRPr="002454F5">
        <w:rPr>
          <w:rStyle w:val="StyleUnderline"/>
          <w:rFonts w:asciiTheme="majorHAnsi" w:hAnsiTheme="majorHAnsi" w:cstheme="majorHAnsi"/>
          <w:color w:val="000000" w:themeColor="text1"/>
          <w:highlight w:val="green"/>
        </w:rPr>
        <w:t xml:space="preserve">threat of Iranian ascendancy has stoked region-wide tensions manifesting in </w:t>
      </w:r>
      <w:r w:rsidRPr="002454F5">
        <w:rPr>
          <w:rStyle w:val="Emphasis"/>
          <w:rFonts w:asciiTheme="majorHAnsi" w:hAnsiTheme="majorHAnsi" w:cstheme="majorHAnsi"/>
          <w:color w:val="000000" w:themeColor="text1"/>
          <w:highlight w:val="green"/>
        </w:rPr>
        <w:t>proxy wars</w:t>
      </w:r>
      <w:r w:rsidRPr="002454F5">
        <w:rPr>
          <w:rStyle w:val="StyleUnderline"/>
          <w:rFonts w:asciiTheme="majorHAnsi" w:hAnsiTheme="majorHAnsi" w:cstheme="majorHAnsi"/>
          <w:color w:val="000000" w:themeColor="text1"/>
          <w:highlight w:val="green"/>
        </w:rPr>
        <w:t xml:space="preserve"> and hints of an </w:t>
      </w:r>
      <w:r w:rsidRPr="002454F5">
        <w:rPr>
          <w:rStyle w:val="Emphasis"/>
          <w:rFonts w:asciiTheme="majorHAnsi" w:hAnsiTheme="majorHAnsi" w:cstheme="majorHAnsi"/>
          <w:color w:val="000000" w:themeColor="text1"/>
          <w:highlight w:val="green"/>
        </w:rPr>
        <w:t>incipient arms race</w:t>
      </w:r>
      <w:r w:rsidRPr="002454F5">
        <w:rPr>
          <w:rStyle w:val="StyleUnderline"/>
          <w:rFonts w:asciiTheme="majorHAnsi" w:hAnsiTheme="majorHAnsi" w:cstheme="majorHAnsi"/>
          <w:color w:val="000000" w:themeColor="text1"/>
        </w:rPr>
        <w:t xml:space="preserve">, even as that region also contends with a severe threat to its stability in the form of the Islamic State. In East Asia, </w:t>
      </w:r>
      <w:r w:rsidRPr="002454F5">
        <w:rPr>
          <w:rStyle w:val="Emphasis"/>
          <w:rFonts w:asciiTheme="majorHAnsi" w:hAnsiTheme="majorHAnsi" w:cstheme="majorHAnsi"/>
          <w:color w:val="000000" w:themeColor="text1"/>
        </w:rPr>
        <w:t xml:space="preserve">a rising </w:t>
      </w:r>
      <w:r w:rsidRPr="002454F5">
        <w:rPr>
          <w:rStyle w:val="Emphasis"/>
          <w:rFonts w:asciiTheme="majorHAnsi" w:hAnsiTheme="majorHAnsi" w:cstheme="majorHAnsi"/>
          <w:color w:val="000000" w:themeColor="text1"/>
          <w:highlight w:val="green"/>
        </w:rPr>
        <w:t>China is challenging the regional status quo</w:t>
      </w:r>
      <w:r w:rsidRPr="002454F5">
        <w:rPr>
          <w:rStyle w:val="StyleUnderline"/>
          <w:rFonts w:asciiTheme="majorHAnsi" w:hAnsiTheme="majorHAnsi" w:cstheme="majorHAnsi"/>
          <w:color w:val="000000" w:themeColor="text1"/>
        </w:rPr>
        <w:t xml:space="preserve"> in numerous ways, </w:t>
      </w:r>
      <w:r w:rsidRPr="002454F5">
        <w:rPr>
          <w:rStyle w:val="StyleUnderline"/>
          <w:rFonts w:asciiTheme="majorHAnsi" w:hAnsiTheme="majorHAnsi" w:cstheme="majorHAnsi"/>
          <w:color w:val="000000" w:themeColor="text1"/>
          <w:highlight w:val="green"/>
        </w:rPr>
        <w:t>sounding alarms among its neighbors</w:t>
      </w:r>
      <w:r w:rsidRPr="002454F5">
        <w:rPr>
          <w:rStyle w:val="StyleUnderline"/>
          <w:rFonts w:asciiTheme="majorHAnsi" w:hAnsiTheme="majorHAnsi" w:cstheme="majorHAnsi"/>
          <w:color w:val="000000" w:themeColor="text1"/>
        </w:rPr>
        <w:t xml:space="preserve">—many of whom also have historical grievances against each other. </w:t>
      </w:r>
      <w:r w:rsidRPr="002454F5">
        <w:rPr>
          <w:rFonts w:asciiTheme="majorHAnsi" w:hAnsiTheme="majorHAnsi" w:cstheme="majorHAnsi"/>
          <w:color w:val="000000" w:themeColor="text1"/>
          <w:sz w:val="16"/>
        </w:rPr>
        <w:t xml:space="preserve">In these circumstances, </w:t>
      </w:r>
      <w:r w:rsidRPr="002454F5">
        <w:rPr>
          <w:rStyle w:val="Emphasis"/>
          <w:rFonts w:asciiTheme="majorHAnsi" w:hAnsiTheme="majorHAnsi" w:cstheme="majorHAnsi"/>
          <w:color w:val="000000" w:themeColor="text1"/>
          <w:highlight w:val="green"/>
        </w:rPr>
        <w:t>removing the American pacifier would</w:t>
      </w:r>
      <w:r w:rsidRPr="002454F5">
        <w:rPr>
          <w:rStyle w:val="Emphasis"/>
          <w:rFonts w:asciiTheme="majorHAnsi" w:hAnsiTheme="majorHAnsi" w:cstheme="majorHAnsi"/>
          <w:color w:val="000000" w:themeColor="text1"/>
        </w:rPr>
        <w:t xml:space="preserve"> likely </w:t>
      </w:r>
      <w:r w:rsidRPr="002454F5">
        <w:rPr>
          <w:rStyle w:val="Emphasis"/>
          <w:rFonts w:asciiTheme="majorHAnsi" w:hAnsiTheme="majorHAnsi" w:cstheme="majorHAnsi"/>
          <w:color w:val="000000" w:themeColor="text1"/>
          <w:highlight w:val="green"/>
        </w:rPr>
        <w:t>yield</w:t>
      </w:r>
      <w:r w:rsidRPr="002454F5">
        <w:rPr>
          <w:rStyle w:val="Emphasis"/>
          <w:rFonts w:asciiTheme="majorHAnsi" w:hAnsiTheme="majorHAnsi" w:cstheme="majorHAnsi"/>
          <w:color w:val="000000" w:themeColor="text1"/>
        </w:rPr>
        <w:t xml:space="preserve"> not low-cost stability, but </w:t>
      </w:r>
      <w:r w:rsidRPr="002454F5">
        <w:rPr>
          <w:rStyle w:val="Emphasis"/>
          <w:rFonts w:asciiTheme="majorHAnsi" w:hAnsiTheme="majorHAnsi" w:cstheme="majorHAnsi"/>
          <w:color w:val="000000" w:themeColor="text1"/>
          <w:highlight w:val="green"/>
        </w:rPr>
        <w:t>increased conflict and upheaval</w:t>
      </w:r>
      <w:r w:rsidRPr="002454F5">
        <w:rPr>
          <w:rStyle w:val="Emphasis"/>
          <w:rFonts w:asciiTheme="majorHAnsi" w:hAnsiTheme="majorHAnsi" w:cstheme="majorHAnsi"/>
          <w:color w:val="000000" w:themeColor="text1"/>
        </w:rPr>
        <w:t xml:space="preserve">. </w:t>
      </w:r>
      <w:r w:rsidRPr="002454F5">
        <w:rPr>
          <w:rStyle w:val="StyleUnderline"/>
          <w:rFonts w:asciiTheme="majorHAnsi" w:hAnsiTheme="majorHAnsi" w:cstheme="majorHAnsi"/>
          <w:color w:val="000000" w:themeColor="text1"/>
        </w:rPr>
        <w:t>That conflict and upheaval</w:t>
      </w:r>
      <w:r w:rsidRPr="002454F5">
        <w:rPr>
          <w:rFonts w:asciiTheme="majorHAnsi" w:hAnsiTheme="majorHAnsi" w:cstheme="majorHAnsi"/>
          <w:color w:val="000000" w:themeColor="text1"/>
          <w:sz w:val="16"/>
        </w:rPr>
        <w:t xml:space="preserve">, in turn, </w:t>
      </w:r>
      <w:r w:rsidRPr="002454F5">
        <w:rPr>
          <w:rStyle w:val="Emphasis"/>
          <w:rFonts w:asciiTheme="majorHAnsi" w:hAnsiTheme="majorHAnsi" w:cstheme="majorHAnsi"/>
          <w:color w:val="000000" w:themeColor="text1"/>
        </w:rPr>
        <w:t>would be quite damaging to U.S. interests</w:t>
      </w:r>
      <w:r w:rsidRPr="002454F5">
        <w:rPr>
          <w:rFonts w:asciiTheme="majorHAnsi" w:hAnsiTheme="majorHAnsi" w:cstheme="majorHAnsi"/>
          <w:color w:val="000000" w:themeColor="text1"/>
          <w:sz w:val="16"/>
        </w:rPr>
        <w:t xml:space="preserve"> even if it did not result in the nightmare scenario of a hostile power dominating a key region. </w:t>
      </w:r>
      <w:r w:rsidRPr="002454F5">
        <w:rPr>
          <w:rStyle w:val="Emphasis"/>
          <w:rFonts w:asciiTheme="majorHAnsi" w:hAnsiTheme="majorHAnsi" w:cstheme="majorHAnsi"/>
          <w:color w:val="000000" w:themeColor="text1"/>
          <w:highlight w:val="green"/>
        </w:rPr>
        <w:t>It is hard to imagine</w:t>
      </w:r>
      <w:r w:rsidRPr="002454F5">
        <w:rPr>
          <w:rFonts w:asciiTheme="majorHAnsi" w:hAnsiTheme="majorHAnsi" w:cstheme="majorHAnsi"/>
          <w:color w:val="000000" w:themeColor="text1"/>
          <w:sz w:val="16"/>
        </w:rPr>
        <w:t xml:space="preserve">, for instance, </w:t>
      </w:r>
      <w:r w:rsidRPr="002454F5">
        <w:rPr>
          <w:rStyle w:val="Emphasis"/>
          <w:rFonts w:asciiTheme="majorHAnsi" w:hAnsiTheme="majorHAnsi" w:cstheme="majorHAnsi"/>
          <w:color w:val="000000" w:themeColor="text1"/>
          <w:highlight w:val="green"/>
        </w:rPr>
        <w:t>that increased instability</w:t>
      </w:r>
      <w:r w:rsidRPr="002454F5">
        <w:rPr>
          <w:rStyle w:val="Emphasis"/>
          <w:rFonts w:asciiTheme="majorHAnsi" w:hAnsiTheme="majorHAnsi" w:cstheme="majorHAnsi"/>
          <w:color w:val="000000" w:themeColor="text1"/>
        </w:rPr>
        <w:t xml:space="preserve"> and acrimony </w:t>
      </w:r>
      <w:r w:rsidRPr="002454F5">
        <w:rPr>
          <w:rStyle w:val="Emphasis"/>
          <w:rFonts w:asciiTheme="majorHAnsi" w:hAnsiTheme="majorHAnsi" w:cstheme="majorHAnsi"/>
          <w:color w:val="000000" w:themeColor="text1"/>
          <w:highlight w:val="green"/>
        </w:rPr>
        <w:t>would produce the</w:t>
      </w:r>
      <w:r w:rsidRPr="002454F5">
        <w:rPr>
          <w:rStyle w:val="Emphasis"/>
          <w:rFonts w:asciiTheme="majorHAnsi" w:hAnsiTheme="majorHAnsi" w:cstheme="majorHAnsi"/>
          <w:color w:val="000000" w:themeColor="text1"/>
        </w:rPr>
        <w:t xml:space="preserve"> robust </w:t>
      </w:r>
      <w:r w:rsidRPr="002454F5">
        <w:rPr>
          <w:rStyle w:val="Emphasis"/>
          <w:rFonts w:asciiTheme="majorHAnsi" w:hAnsiTheme="majorHAnsi" w:cstheme="majorHAnsi"/>
          <w:color w:val="000000" w:themeColor="text1"/>
          <w:highlight w:val="green"/>
        </w:rPr>
        <w:t xml:space="preserve">multilateral cooperation necessary to deal with transnational threats from pandemics to </w:t>
      </w:r>
      <w:r w:rsidRPr="00011E9C">
        <w:rPr>
          <w:rStyle w:val="Emphasis"/>
          <w:rFonts w:asciiTheme="majorHAnsi" w:hAnsiTheme="majorHAnsi" w:cstheme="majorHAnsi"/>
          <w:color w:val="000000" w:themeColor="text1"/>
          <w:highlight w:val="green"/>
        </w:rPr>
        <w:t>piracy</w:t>
      </w:r>
      <w:r w:rsidRPr="00011E9C">
        <w:rPr>
          <w:rFonts w:asciiTheme="majorHAnsi" w:hAnsiTheme="majorHAnsi" w:cstheme="majorHAnsi"/>
          <w:color w:val="000000" w:themeColor="text1"/>
          <w:sz w:val="16"/>
        </w:rPr>
        <w:t xml:space="preserve">. </w:t>
      </w:r>
      <w:r w:rsidRPr="00011E9C">
        <w:rPr>
          <w:rStyle w:val="Emphasis"/>
          <w:rFonts w:asciiTheme="majorHAnsi" w:hAnsiTheme="majorHAnsi" w:cstheme="majorHAnsi"/>
          <w:color w:val="000000" w:themeColor="text1"/>
        </w:rPr>
        <w:t>More problematic still might be the economic consequences.</w:t>
      </w:r>
      <w:r w:rsidRPr="00011E9C">
        <w:rPr>
          <w:rFonts w:asciiTheme="majorHAnsi" w:hAnsiTheme="majorHAnsi" w:cstheme="majorHAnsi"/>
          <w:color w:val="000000" w:themeColor="text1"/>
          <w:sz w:val="16"/>
        </w:rPr>
        <w:t xml:space="preserve"> As scholars like Michael Mandelbaum have argued, </w:t>
      </w:r>
      <w:r w:rsidRPr="00011E9C">
        <w:rPr>
          <w:rStyle w:val="StyleUnderline"/>
          <w:rFonts w:asciiTheme="majorHAnsi" w:hAnsiTheme="majorHAnsi" w:cstheme="majorHAnsi"/>
          <w:color w:val="000000" w:themeColor="text1"/>
        </w:rPr>
        <w:t xml:space="preserve">the enormous </w:t>
      </w:r>
      <w:r w:rsidRPr="00011E9C">
        <w:rPr>
          <w:rStyle w:val="StyleUnderline"/>
          <w:rFonts w:asciiTheme="majorHAnsi" w:hAnsiTheme="majorHAnsi" w:cstheme="majorHAnsi"/>
          <w:color w:val="000000" w:themeColor="text1"/>
          <w:highlight w:val="green"/>
        </w:rPr>
        <w:t>progress toward global prosperity and integration</w:t>
      </w:r>
      <w:r w:rsidRPr="00011E9C">
        <w:rPr>
          <w:rStyle w:val="StyleUnderline"/>
          <w:rFonts w:asciiTheme="majorHAnsi" w:hAnsiTheme="majorHAnsi" w:cstheme="majorHAnsi"/>
          <w:color w:val="000000" w:themeColor="text1"/>
        </w:rPr>
        <w:t xml:space="preserve"> that has occurred since World War II</w:t>
      </w:r>
      <w:r w:rsidRPr="00011E9C">
        <w:rPr>
          <w:rFonts w:asciiTheme="majorHAnsi" w:hAnsiTheme="majorHAnsi" w:cstheme="majorHAnsi"/>
          <w:color w:val="000000" w:themeColor="text1"/>
          <w:sz w:val="16"/>
        </w:rPr>
        <w:t xml:space="preserve"> (and now the Cold War) </w:t>
      </w:r>
      <w:r w:rsidRPr="00011E9C">
        <w:rPr>
          <w:rStyle w:val="StyleUnderline"/>
          <w:rFonts w:asciiTheme="majorHAnsi" w:hAnsiTheme="majorHAnsi" w:cstheme="majorHAnsi"/>
          <w:color w:val="000000" w:themeColor="text1"/>
          <w:highlight w:val="green"/>
        </w:rPr>
        <w:t>has come in the climate of</w:t>
      </w:r>
      <w:r w:rsidRPr="00011E9C">
        <w:rPr>
          <w:rStyle w:val="StyleUnderline"/>
          <w:rFonts w:asciiTheme="majorHAnsi" w:hAnsiTheme="majorHAnsi" w:cstheme="majorHAnsi"/>
          <w:color w:val="000000" w:themeColor="text1"/>
        </w:rPr>
        <w:t xml:space="preserve"> relative stability and </w:t>
      </w:r>
      <w:r w:rsidRPr="00011E9C">
        <w:rPr>
          <w:rStyle w:val="StyleUnderline"/>
          <w:rFonts w:asciiTheme="majorHAnsi" w:hAnsiTheme="majorHAnsi" w:cstheme="majorHAnsi"/>
          <w:color w:val="000000" w:themeColor="text1"/>
          <w:highlight w:val="green"/>
        </w:rPr>
        <w:t>security provided</w:t>
      </w:r>
      <w:r w:rsidRPr="00011E9C">
        <w:rPr>
          <w:rStyle w:val="StyleUnderline"/>
          <w:rFonts w:asciiTheme="majorHAnsi" w:hAnsiTheme="majorHAnsi" w:cstheme="majorHAnsi"/>
          <w:color w:val="000000" w:themeColor="text1"/>
        </w:rPr>
        <w:t xml:space="preserve"> largely </w:t>
      </w:r>
      <w:r w:rsidRPr="00011E9C">
        <w:rPr>
          <w:rStyle w:val="StyleUnderline"/>
          <w:rFonts w:asciiTheme="majorHAnsi" w:hAnsiTheme="majorHAnsi" w:cstheme="majorHAnsi"/>
          <w:color w:val="000000" w:themeColor="text1"/>
          <w:highlight w:val="green"/>
        </w:rPr>
        <w:t>by the</w:t>
      </w:r>
      <w:r w:rsidRPr="00011E9C">
        <w:rPr>
          <w:rStyle w:val="StyleUnderline"/>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U</w:t>
      </w:r>
      <w:r w:rsidRPr="00011E9C">
        <w:rPr>
          <w:rFonts w:asciiTheme="majorHAnsi" w:hAnsiTheme="majorHAnsi" w:cstheme="majorHAnsi"/>
          <w:color w:val="000000" w:themeColor="text1"/>
          <w:sz w:val="16"/>
        </w:rPr>
        <w:t xml:space="preserve">nited </w:t>
      </w:r>
      <w:r w:rsidRPr="00011E9C">
        <w:rPr>
          <w:rStyle w:val="Emphasis"/>
          <w:rFonts w:asciiTheme="majorHAnsi" w:hAnsiTheme="majorHAnsi" w:cstheme="majorHAnsi"/>
          <w:color w:val="000000" w:themeColor="text1"/>
          <w:highlight w:val="green"/>
        </w:rPr>
        <w:t>S</w:t>
      </w:r>
      <w:r w:rsidRPr="00011E9C">
        <w:rPr>
          <w:rFonts w:asciiTheme="majorHAnsi" w:hAnsiTheme="majorHAnsi" w:cstheme="majorHAnsi"/>
          <w:color w:val="000000" w:themeColor="text1"/>
          <w:sz w:val="16"/>
        </w:rPr>
        <w:t xml:space="preserve">tates.47 </w:t>
      </w:r>
      <w:r w:rsidRPr="00011E9C">
        <w:rPr>
          <w:rStyle w:val="StyleUnderline"/>
          <w:rFonts w:asciiTheme="majorHAnsi" w:hAnsiTheme="majorHAnsi" w:cstheme="majorHAnsi"/>
          <w:color w:val="000000" w:themeColor="text1"/>
          <w:highlight w:val="green"/>
        </w:rPr>
        <w:t>One</w:t>
      </w:r>
      <w:r w:rsidRPr="00011E9C">
        <w:rPr>
          <w:rStyle w:val="StyleUnderline"/>
          <w:rFonts w:asciiTheme="majorHAnsi" w:hAnsiTheme="majorHAnsi" w:cstheme="majorHAnsi"/>
          <w:color w:val="000000" w:themeColor="text1"/>
        </w:rPr>
        <w:t xml:space="preserve"> simply </w:t>
      </w:r>
      <w:r w:rsidRPr="00011E9C">
        <w:rPr>
          <w:rStyle w:val="StyleUnderline"/>
          <w:rFonts w:asciiTheme="majorHAnsi" w:hAnsiTheme="majorHAnsi" w:cstheme="majorHAnsi"/>
          <w:color w:val="000000" w:themeColor="text1"/>
          <w:highlight w:val="green"/>
        </w:rPr>
        <w:t>cannot</w:t>
      </w:r>
      <w:r w:rsidRPr="00011E9C">
        <w:rPr>
          <w:rStyle w:val="StyleUnderline"/>
          <w:rFonts w:asciiTheme="majorHAnsi" w:hAnsiTheme="majorHAnsi" w:cstheme="majorHAnsi"/>
          <w:color w:val="000000" w:themeColor="text1"/>
        </w:rPr>
        <w:t xml:space="preserve"> confidently </w:t>
      </w:r>
      <w:r w:rsidRPr="00011E9C">
        <w:rPr>
          <w:rStyle w:val="StyleUnderline"/>
          <w:rFonts w:asciiTheme="majorHAnsi" w:hAnsiTheme="majorHAnsi" w:cstheme="majorHAnsi"/>
          <w:color w:val="000000" w:themeColor="text1"/>
          <w:highlight w:val="green"/>
        </w:rPr>
        <w:t>predict that</w:t>
      </w:r>
      <w:r w:rsidRPr="00011E9C">
        <w:rPr>
          <w:rStyle w:val="StyleUnderline"/>
          <w:rFonts w:asciiTheme="majorHAnsi" w:hAnsiTheme="majorHAnsi" w:cstheme="majorHAnsi"/>
          <w:color w:val="000000" w:themeColor="text1"/>
        </w:rPr>
        <w:t xml:space="preserve"> this </w:t>
      </w:r>
      <w:r w:rsidRPr="00011E9C">
        <w:rPr>
          <w:rStyle w:val="Emphasis"/>
          <w:rFonts w:asciiTheme="majorHAnsi" w:hAnsiTheme="majorHAnsi" w:cstheme="majorHAnsi"/>
          <w:color w:val="000000" w:themeColor="text1"/>
          <w:highlight w:val="green"/>
        </w:rPr>
        <w:t>progress would endure amid escalating geopolitical competition</w:t>
      </w:r>
      <w:r w:rsidRPr="00011E9C">
        <w:rPr>
          <w:rStyle w:val="Emphasis"/>
          <w:rFonts w:asciiTheme="majorHAnsi" w:hAnsiTheme="majorHAnsi" w:cstheme="majorHAnsi"/>
          <w:color w:val="000000" w:themeColor="text1"/>
        </w:rPr>
        <w:t xml:space="preserve"> in regions of enormous importance to the world economy. </w:t>
      </w:r>
      <w:r w:rsidRPr="00011E9C">
        <w:rPr>
          <w:rFonts w:asciiTheme="majorHAnsi" w:hAnsiTheme="majorHAnsi" w:cstheme="majorHAnsi"/>
          <w:color w:val="000000" w:themeColor="text1"/>
          <w:sz w:val="16"/>
        </w:rPr>
        <w:t xml:space="preserve">Perhaps </w:t>
      </w:r>
      <w:r w:rsidRPr="00011E9C">
        <w:rPr>
          <w:rStyle w:val="StyleUnderline"/>
          <w:rFonts w:asciiTheme="majorHAnsi" w:hAnsiTheme="majorHAnsi" w:cstheme="majorHAnsi"/>
          <w:color w:val="000000" w:themeColor="text1"/>
        </w:rPr>
        <w:t>the greatest risk that a strategy of offshore balancing would run</w:t>
      </w:r>
      <w:r w:rsidRPr="00011E9C">
        <w:rPr>
          <w:rFonts w:asciiTheme="majorHAnsi" w:hAnsiTheme="majorHAnsi" w:cstheme="majorHAnsi"/>
          <w:color w:val="000000" w:themeColor="text1"/>
          <w:sz w:val="16"/>
        </w:rPr>
        <w:t xml:space="preserve">, of course, </w:t>
      </w:r>
      <w:r w:rsidRPr="00011E9C">
        <w:rPr>
          <w:rStyle w:val="Emphasis"/>
          <w:rFonts w:asciiTheme="majorHAnsi" w:hAnsiTheme="majorHAnsi" w:cstheme="majorHAnsi"/>
          <w:color w:val="000000" w:themeColor="text1"/>
        </w:rPr>
        <w:t>is that a key region might not be able to maintain its own balance following U.S. retrenchment</w:t>
      </w:r>
      <w:r w:rsidRPr="00011E9C">
        <w:rPr>
          <w:rFonts w:asciiTheme="majorHAnsi" w:hAnsiTheme="majorHAnsi" w:cstheme="majorHAnsi"/>
          <w:color w:val="000000" w:themeColor="text1"/>
          <w:sz w:val="16"/>
        </w:rPr>
        <w:t xml:space="preserve">. That prospect might have seemed far-fetched in the early post-Cold War era, and it remains unlikely in the immediate future. But </w:t>
      </w:r>
      <w:r w:rsidRPr="00011E9C">
        <w:rPr>
          <w:rStyle w:val="Emphasis"/>
          <w:rFonts w:asciiTheme="majorHAnsi" w:hAnsiTheme="majorHAnsi" w:cstheme="majorHAnsi"/>
          <w:color w:val="000000" w:themeColor="text1"/>
          <w:highlight w:val="green"/>
        </w:rPr>
        <w:t>in East Asia</w:t>
      </w:r>
      <w:r w:rsidRPr="00011E9C">
        <w:rPr>
          <w:rStyle w:val="Emphasis"/>
          <w:rFonts w:asciiTheme="majorHAnsi" w:hAnsiTheme="majorHAnsi" w:cstheme="majorHAnsi"/>
          <w:color w:val="000000" w:themeColor="text1"/>
        </w:rPr>
        <w:t xml:space="preserve"> particularly, </w:t>
      </w:r>
      <w:r w:rsidRPr="00011E9C">
        <w:rPr>
          <w:rStyle w:val="StyleUnderline"/>
          <w:rFonts w:asciiTheme="majorHAnsi" w:hAnsiTheme="majorHAnsi" w:cstheme="majorHAnsi"/>
          <w:color w:val="000000" w:themeColor="text1"/>
        </w:rPr>
        <w:t xml:space="preserve">the rise and growing </w:t>
      </w:r>
      <w:r w:rsidRPr="00011E9C">
        <w:rPr>
          <w:rStyle w:val="StyleUnderline"/>
          <w:rFonts w:asciiTheme="majorHAnsi" w:hAnsiTheme="majorHAnsi" w:cstheme="majorHAnsi"/>
          <w:color w:val="000000" w:themeColor="text1"/>
          <w:highlight w:val="green"/>
        </w:rPr>
        <w:t>assertiveness of China has highlighted the</w:t>
      </w:r>
      <w:r w:rsidRPr="00011E9C">
        <w:rPr>
          <w:rStyle w:val="StyleUnderline"/>
          <w:rFonts w:asciiTheme="majorHAnsi" w:hAnsiTheme="majorHAnsi" w:cstheme="majorHAnsi"/>
          <w:color w:val="000000" w:themeColor="text1"/>
        </w:rPr>
        <w:t xml:space="preserve"> medium- to long-term </w:t>
      </w:r>
      <w:r w:rsidRPr="00011E9C">
        <w:rPr>
          <w:rStyle w:val="StyleUnderline"/>
          <w:rFonts w:asciiTheme="majorHAnsi" w:hAnsiTheme="majorHAnsi" w:cstheme="majorHAnsi"/>
          <w:color w:val="000000" w:themeColor="text1"/>
          <w:highlight w:val="green"/>
        </w:rPr>
        <w:t>danger that a hostile power could</w:t>
      </w:r>
      <w:r w:rsidRPr="00011E9C">
        <w:rPr>
          <w:rStyle w:val="StyleUnderline"/>
          <w:rFonts w:asciiTheme="majorHAnsi" w:hAnsiTheme="majorHAnsi" w:cstheme="majorHAnsi"/>
          <w:color w:val="000000" w:themeColor="text1"/>
        </w:rPr>
        <w:t xml:space="preserve"> in fact</w:t>
      </w:r>
      <w:r w:rsidRPr="00011E9C">
        <w:rPr>
          <w:rStyle w:val="Emphasis"/>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gain regional primacy</w:t>
      </w:r>
      <w:r w:rsidRPr="00011E9C">
        <w:rPr>
          <w:rFonts w:asciiTheme="majorHAnsi" w:hAnsiTheme="majorHAnsi" w:cstheme="majorHAnsi"/>
          <w:color w:val="000000" w:themeColor="text1"/>
          <w:sz w:val="16"/>
        </w:rPr>
        <w:t xml:space="preserve">. </w:t>
      </w:r>
      <w:r w:rsidRPr="00011E9C">
        <w:rPr>
          <w:rStyle w:val="StyleUnderline"/>
          <w:rFonts w:asciiTheme="majorHAnsi" w:hAnsiTheme="majorHAnsi" w:cstheme="majorHAnsi"/>
          <w:color w:val="000000" w:themeColor="text1"/>
        </w:rPr>
        <w:t>If China’s economy continues to grow rapidly</w:t>
      </w:r>
      <w:r w:rsidRPr="00011E9C">
        <w:rPr>
          <w:rFonts w:asciiTheme="majorHAnsi" w:hAnsiTheme="majorHAnsi" w:cstheme="majorHAnsi"/>
          <w:color w:val="000000" w:themeColor="text1"/>
          <w:sz w:val="16"/>
        </w:rPr>
        <w:t xml:space="preserve">, and if Beijing continues to increase military spending by 10 percent or more each year, </w:t>
      </w:r>
      <w:r w:rsidRPr="00011E9C">
        <w:rPr>
          <w:rStyle w:val="StyleUnderline"/>
          <w:rFonts w:asciiTheme="majorHAnsi" w:hAnsiTheme="majorHAnsi" w:cstheme="majorHAnsi"/>
          <w:color w:val="000000" w:themeColor="text1"/>
        </w:rPr>
        <w:t xml:space="preserve">then its </w:t>
      </w:r>
      <w:r w:rsidRPr="00011E9C">
        <w:rPr>
          <w:rStyle w:val="StyleUnderline"/>
          <w:rFonts w:asciiTheme="majorHAnsi" w:hAnsiTheme="majorHAnsi" w:cstheme="majorHAnsi"/>
          <w:color w:val="000000" w:themeColor="text1"/>
          <w:highlight w:val="green"/>
        </w:rPr>
        <w:t>neighbors will</w:t>
      </w:r>
      <w:r w:rsidRPr="00011E9C">
        <w:rPr>
          <w:rStyle w:val="StyleUnderline"/>
          <w:rFonts w:asciiTheme="majorHAnsi" w:hAnsiTheme="majorHAnsi" w:cstheme="majorHAnsi"/>
          <w:color w:val="000000" w:themeColor="text1"/>
        </w:rPr>
        <w:t xml:space="preserve"> ultimately </w:t>
      </w:r>
      <w:r w:rsidRPr="00011E9C">
        <w:rPr>
          <w:rStyle w:val="StyleUnderline"/>
          <w:rFonts w:asciiTheme="majorHAnsi" w:hAnsiTheme="majorHAnsi" w:cstheme="majorHAnsi"/>
          <w:color w:val="000000" w:themeColor="text1"/>
          <w:highlight w:val="green"/>
        </w:rPr>
        <w:t xml:space="preserve">face grave challenges in containing Chinese power </w:t>
      </w:r>
      <w:r w:rsidRPr="00011E9C">
        <w:rPr>
          <w:rStyle w:val="Emphasis"/>
          <w:rFonts w:asciiTheme="majorHAnsi" w:hAnsiTheme="majorHAnsi" w:cstheme="majorHAnsi"/>
          <w:color w:val="000000" w:themeColor="text1"/>
          <w:highlight w:val="green"/>
        </w:rPr>
        <w:t xml:space="preserve">even if they join forces </w:t>
      </w:r>
      <w:r w:rsidRPr="00011E9C">
        <w:rPr>
          <w:rStyle w:val="Emphasis"/>
          <w:rFonts w:asciiTheme="majorHAnsi" w:hAnsiTheme="majorHAnsi" w:cstheme="majorHAnsi"/>
          <w:color w:val="000000" w:themeColor="text1"/>
        </w:rPr>
        <w:t>in that endeavor</w:t>
      </w:r>
      <w:r w:rsidRPr="00011E9C">
        <w:rPr>
          <w:rFonts w:asciiTheme="majorHAnsi" w:hAnsiTheme="majorHAnsi" w:cstheme="majorHAnsi"/>
          <w:color w:val="000000" w:themeColor="text1"/>
          <w:sz w:val="16"/>
        </w:rPr>
        <w:t xml:space="preserve">. This possibility, ironically, is one to which leading advocates of retrenchment have been attuned. “The United States will have to play a key role in countering China,” </w:t>
      </w:r>
      <w:proofErr w:type="spellStart"/>
      <w:r w:rsidRPr="00011E9C">
        <w:rPr>
          <w:rFonts w:asciiTheme="majorHAnsi" w:hAnsiTheme="majorHAnsi" w:cstheme="majorHAnsi"/>
          <w:color w:val="000000" w:themeColor="text1"/>
          <w:sz w:val="16"/>
        </w:rPr>
        <w:t>Mearshimer</w:t>
      </w:r>
      <w:proofErr w:type="spellEnd"/>
      <w:r w:rsidRPr="00011E9C">
        <w:rPr>
          <w:rFonts w:asciiTheme="majorHAnsi" w:hAnsiTheme="majorHAnsi" w:cstheme="majorHAnsi"/>
          <w:color w:val="000000" w:themeColor="text1"/>
          <w:sz w:val="16"/>
        </w:rPr>
        <w:t xml:space="preserve"> writes, “because its Asian neighbors are not strong enough to do it by themselves.”48 </w:t>
      </w:r>
      <w:r w:rsidRPr="00011E9C">
        <w:rPr>
          <w:rFonts w:asciiTheme="majorHAnsi" w:hAnsiTheme="majorHAnsi" w:cstheme="majorHAnsi"/>
          <w:color w:val="000000" w:themeColor="text1"/>
          <w:sz w:val="14"/>
        </w:rPr>
        <w:t xml:space="preserve">If this is true, however, then </w:t>
      </w:r>
      <w:r w:rsidRPr="00011E9C">
        <w:rPr>
          <w:rStyle w:val="Emphasis"/>
          <w:rFonts w:asciiTheme="majorHAnsi" w:hAnsiTheme="majorHAnsi" w:cstheme="majorHAnsi"/>
          <w:color w:val="000000" w:themeColor="text1"/>
          <w:highlight w:val="green"/>
        </w:rPr>
        <w:t>offshore balancing</w:t>
      </w:r>
      <w:r w:rsidRPr="00011E9C">
        <w:rPr>
          <w:rStyle w:val="Emphasis"/>
          <w:rFonts w:asciiTheme="majorHAnsi" w:hAnsiTheme="majorHAnsi" w:cstheme="majorHAnsi"/>
          <w:color w:val="000000" w:themeColor="text1"/>
        </w:rPr>
        <w:t xml:space="preserve"> becomes a dangerous and potentially self-defeating strategy</w:t>
      </w:r>
      <w:r w:rsidRPr="00011E9C">
        <w:rPr>
          <w:rFonts w:asciiTheme="majorHAnsi" w:hAnsiTheme="majorHAnsi" w:cstheme="majorHAnsi"/>
          <w:color w:val="000000" w:themeColor="text1"/>
          <w:sz w:val="14"/>
        </w:rPr>
        <w:t xml:space="preserve">. As mentioned above, </w:t>
      </w:r>
      <w:r w:rsidRPr="00011E9C">
        <w:rPr>
          <w:rStyle w:val="StyleUnderline"/>
          <w:rFonts w:asciiTheme="majorHAnsi" w:hAnsiTheme="majorHAnsi" w:cstheme="majorHAnsi"/>
          <w:color w:val="000000" w:themeColor="text1"/>
        </w:rPr>
        <w:t xml:space="preserve">it </w:t>
      </w:r>
      <w:r w:rsidRPr="00011E9C">
        <w:rPr>
          <w:rStyle w:val="StyleUnderline"/>
          <w:rFonts w:asciiTheme="majorHAnsi" w:hAnsiTheme="majorHAnsi" w:cstheme="majorHAnsi"/>
          <w:color w:val="000000" w:themeColor="text1"/>
          <w:highlight w:val="green"/>
        </w:rPr>
        <w:t xml:space="preserve">could lead countries like Japan and South Korea to </w:t>
      </w:r>
      <w:r w:rsidRPr="00011E9C">
        <w:rPr>
          <w:rStyle w:val="Emphasis"/>
          <w:rFonts w:asciiTheme="majorHAnsi" w:hAnsiTheme="majorHAnsi" w:cstheme="majorHAnsi"/>
          <w:color w:val="000000" w:themeColor="text1"/>
          <w:highlight w:val="green"/>
        </w:rPr>
        <w:t>seek nuclear weapons</w:t>
      </w:r>
      <w:r w:rsidRPr="00011E9C">
        <w:rPr>
          <w:rFonts w:asciiTheme="majorHAnsi" w:hAnsiTheme="majorHAnsi" w:cstheme="majorHAnsi"/>
          <w:color w:val="000000" w:themeColor="text1"/>
          <w:sz w:val="14"/>
        </w:rPr>
        <w:t xml:space="preserve">, thereby </w:t>
      </w:r>
      <w:r w:rsidRPr="00011E9C">
        <w:rPr>
          <w:rStyle w:val="StyleUnderline"/>
          <w:rFonts w:asciiTheme="majorHAnsi" w:hAnsiTheme="majorHAnsi" w:cstheme="majorHAnsi"/>
          <w:color w:val="000000" w:themeColor="text1"/>
          <w:highlight w:val="green"/>
        </w:rPr>
        <w:t>stoking arms races and elevating regional tensions</w:t>
      </w:r>
      <w:r w:rsidRPr="00011E9C">
        <w:rPr>
          <w:rFonts w:asciiTheme="majorHAnsi" w:hAnsiTheme="majorHAnsi" w:cstheme="majorHAnsi"/>
          <w:color w:val="000000" w:themeColor="text1"/>
          <w:sz w:val="14"/>
        </w:rPr>
        <w:t xml:space="preserve">. Alternatively, and perhaps more worryingly, </w:t>
      </w:r>
      <w:r w:rsidRPr="00011E9C">
        <w:rPr>
          <w:rStyle w:val="StyleUnderline"/>
          <w:rFonts w:asciiTheme="majorHAnsi" w:hAnsiTheme="majorHAnsi" w:cstheme="majorHAnsi"/>
          <w:color w:val="000000" w:themeColor="text1"/>
        </w:rPr>
        <w:t xml:space="preserve">it might encourage the scenario that offshore balancers seek to avoid, by easing China’s </w:t>
      </w:r>
      <w:r w:rsidRPr="00011E9C">
        <w:rPr>
          <w:rStyle w:val="Emphasis"/>
          <w:rFonts w:asciiTheme="majorHAnsi" w:hAnsiTheme="majorHAnsi" w:cstheme="majorHAnsi"/>
          <w:color w:val="000000" w:themeColor="text1"/>
        </w:rPr>
        <w:t>ascent to regional hegemony.</w:t>
      </w:r>
      <w:r w:rsidRPr="00011E9C">
        <w:rPr>
          <w:rFonts w:asciiTheme="majorHAnsi" w:hAnsiTheme="majorHAnsi" w:cstheme="majorHAnsi"/>
          <w:color w:val="000000" w:themeColor="text1"/>
          <w:sz w:val="14"/>
        </w:rPr>
        <w:t xml:space="preserve"> As Robert Gilpin has written, “</w:t>
      </w:r>
      <w:r w:rsidRPr="00011E9C">
        <w:rPr>
          <w:rStyle w:val="StyleUnderline"/>
          <w:rFonts w:asciiTheme="majorHAnsi" w:hAnsiTheme="majorHAnsi" w:cstheme="majorHAnsi"/>
          <w:color w:val="000000" w:themeColor="text1"/>
        </w:rPr>
        <w:t xml:space="preserve">Retrenchment by its very nature is </w:t>
      </w:r>
      <w:r w:rsidRPr="00011E9C">
        <w:rPr>
          <w:rStyle w:val="Emphasis"/>
          <w:rFonts w:asciiTheme="majorHAnsi" w:hAnsiTheme="majorHAnsi" w:cstheme="majorHAnsi"/>
          <w:color w:val="000000" w:themeColor="text1"/>
        </w:rPr>
        <w:t>an indication of relative weakness</w:t>
      </w:r>
      <w:r w:rsidRPr="00011E9C">
        <w:rPr>
          <w:rStyle w:val="StyleUnderline"/>
          <w:rFonts w:asciiTheme="majorHAnsi" w:hAnsiTheme="majorHAnsi" w:cstheme="majorHAnsi"/>
          <w:color w:val="000000" w:themeColor="text1"/>
        </w:rPr>
        <w:t xml:space="preserve"> and </w:t>
      </w:r>
      <w:r w:rsidRPr="00011E9C">
        <w:rPr>
          <w:rStyle w:val="Emphasis"/>
          <w:rFonts w:asciiTheme="majorHAnsi" w:hAnsiTheme="majorHAnsi" w:cstheme="majorHAnsi"/>
          <w:color w:val="000000" w:themeColor="text1"/>
        </w:rPr>
        <w:t>declining power</w:t>
      </w:r>
      <w:r w:rsidRPr="00011E9C">
        <w:rPr>
          <w:rStyle w:val="StyleUnderline"/>
          <w:rFonts w:asciiTheme="majorHAnsi" w:hAnsiTheme="majorHAnsi" w:cstheme="majorHAnsi"/>
          <w:color w:val="000000" w:themeColor="text1"/>
        </w:rPr>
        <w:t xml:space="preserve">, and thus </w:t>
      </w:r>
      <w:r w:rsidRPr="00011E9C">
        <w:rPr>
          <w:rStyle w:val="StyleUnderline"/>
          <w:rFonts w:asciiTheme="majorHAnsi" w:hAnsiTheme="majorHAnsi" w:cstheme="majorHAnsi"/>
          <w:color w:val="000000" w:themeColor="text1"/>
          <w:highlight w:val="green"/>
        </w:rPr>
        <w:t xml:space="preserve">retrenchment can have a </w:t>
      </w:r>
      <w:r w:rsidRPr="00011E9C">
        <w:rPr>
          <w:rStyle w:val="Emphasis"/>
          <w:rFonts w:asciiTheme="majorHAnsi" w:hAnsiTheme="majorHAnsi" w:cstheme="majorHAnsi"/>
          <w:color w:val="000000" w:themeColor="text1"/>
          <w:highlight w:val="green"/>
        </w:rPr>
        <w:t>deteriorating effect on relations with allies and rivals</w:t>
      </w:r>
      <w:r w:rsidRPr="00011E9C">
        <w:rPr>
          <w:rFonts w:asciiTheme="majorHAnsi" w:hAnsiTheme="majorHAnsi" w:cstheme="majorHAnsi"/>
          <w:color w:val="000000" w:themeColor="text1"/>
          <w:sz w:val="14"/>
        </w:rPr>
        <w:t>.”</w:t>
      </w:r>
      <w:r w:rsidRPr="00011E9C">
        <w:rPr>
          <w:rStyle w:val="StyleUnderline"/>
          <w:rFonts w:asciiTheme="majorHAnsi" w:hAnsiTheme="majorHAnsi" w:cstheme="majorHAnsi"/>
          <w:color w:val="000000" w:themeColor="text1"/>
        </w:rPr>
        <w:t xml:space="preserve">49 In East Asia today, U.S. allies rely on U.S. reassurance to navigate increasingly fraught relationships with a more assertive China precisely </w:t>
      </w:r>
      <w:r w:rsidRPr="00011E9C">
        <w:rPr>
          <w:rStyle w:val="Emphasis"/>
          <w:rFonts w:asciiTheme="majorHAnsi" w:hAnsiTheme="majorHAnsi" w:cstheme="majorHAnsi"/>
          <w:color w:val="000000" w:themeColor="text1"/>
        </w:rPr>
        <w:t>because they understand that they will have great trouble balancing Beijing on their own</w:t>
      </w:r>
      <w:r w:rsidRPr="00011E9C">
        <w:rPr>
          <w:rFonts w:asciiTheme="majorHAnsi" w:hAnsiTheme="majorHAnsi" w:cstheme="majorHAnsi"/>
          <w:color w:val="000000" w:themeColor="text1"/>
          <w:sz w:val="14"/>
        </w:rPr>
        <w:t xml:space="preserve">. A significant U.S. retrenchment might therefore tempt these countries to acquiesce to, or bandwagon with, a rising China if they felt that prospects for successful resistance were diminishing as the United States retreated.50 </w:t>
      </w:r>
      <w:r w:rsidRPr="00011E9C">
        <w:rPr>
          <w:rFonts w:asciiTheme="majorHAnsi" w:hAnsiTheme="majorHAnsi" w:cstheme="majorHAnsi"/>
          <w:color w:val="000000" w:themeColor="text1"/>
          <w:sz w:val="14"/>
        </w:rPr>
        <w:lastRenderedPageBreak/>
        <w:t>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3F38B858" w14:textId="77777777" w:rsidR="006C347F" w:rsidRPr="00011E9C" w:rsidRDefault="006C347F" w:rsidP="006C347F">
      <w:pPr>
        <w:rPr>
          <w:rFonts w:asciiTheme="majorHAnsi" w:hAnsiTheme="majorHAnsi" w:cstheme="majorHAnsi"/>
          <w:color w:val="000000" w:themeColor="text1"/>
        </w:rPr>
      </w:pPr>
    </w:p>
    <w:p w14:paraId="7E04E780" w14:textId="77777777" w:rsidR="006C347F" w:rsidRPr="00011E9C" w:rsidRDefault="006C347F" w:rsidP="006C347F">
      <w:pPr>
        <w:rPr>
          <w:rFonts w:asciiTheme="majorHAnsi" w:hAnsiTheme="majorHAnsi" w:cstheme="majorHAnsi"/>
          <w:color w:val="000000" w:themeColor="text1"/>
          <w:sz w:val="14"/>
        </w:rPr>
      </w:pPr>
    </w:p>
    <w:p w14:paraId="1D320A0B" w14:textId="77777777" w:rsidR="006C347F" w:rsidRPr="00011E9C" w:rsidRDefault="006C347F" w:rsidP="006C347F">
      <w:pPr>
        <w:rPr>
          <w:rFonts w:asciiTheme="majorHAnsi" w:hAnsiTheme="majorHAnsi" w:cstheme="majorHAnsi"/>
          <w:color w:val="000000" w:themeColor="text1"/>
        </w:rPr>
      </w:pPr>
    </w:p>
    <w:p w14:paraId="23B81B3E" w14:textId="77777777" w:rsidR="006C347F" w:rsidRPr="00F71695" w:rsidRDefault="006C347F" w:rsidP="006C347F">
      <w:pPr>
        <w:pStyle w:val="Heading3"/>
        <w:rPr>
          <w:rFonts w:asciiTheme="majorHAnsi" w:hAnsiTheme="majorHAnsi" w:cstheme="majorHAnsi"/>
        </w:rPr>
      </w:pPr>
      <w:r w:rsidRPr="00F71695">
        <w:rPr>
          <w:rFonts w:asciiTheme="majorHAnsi" w:hAnsiTheme="majorHAnsi" w:cstheme="majorHAnsi"/>
        </w:rPr>
        <w:lastRenderedPageBreak/>
        <w:t>Advocacy</w:t>
      </w:r>
    </w:p>
    <w:p w14:paraId="68F9EBCB" w14:textId="77777777" w:rsidR="006C347F" w:rsidRPr="00F71695" w:rsidRDefault="006C347F" w:rsidP="006C347F">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56D7B585" w14:textId="77777777" w:rsidR="006C347F" w:rsidRPr="00F71695" w:rsidRDefault="006C347F" w:rsidP="006C347F">
      <w:pPr>
        <w:rPr>
          <w:rFonts w:asciiTheme="majorHAnsi" w:hAnsiTheme="majorHAnsi" w:cstheme="majorHAnsi"/>
          <w:sz w:val="16"/>
        </w:rPr>
      </w:pPr>
    </w:p>
    <w:p w14:paraId="2C5B82F0" w14:textId="77777777" w:rsidR="006C347F" w:rsidRPr="00F71695" w:rsidRDefault="006C347F" w:rsidP="006C347F">
      <w:pPr>
        <w:pStyle w:val="Heading4"/>
        <w:rPr>
          <w:rFonts w:asciiTheme="majorHAnsi" w:hAnsiTheme="majorHAnsi" w:cstheme="majorHAnsi"/>
          <w:sz w:val="16"/>
        </w:rPr>
      </w:pPr>
      <w:r w:rsidRPr="00F71695">
        <w:rPr>
          <w:rFonts w:asciiTheme="majorHAnsi" w:hAnsiTheme="majorHAnsi" w:cstheme="majorHAnsi"/>
        </w:rPr>
        <w:t xml:space="preserve">I’ll defend enforcement through </w:t>
      </w:r>
      <w:r>
        <w:rPr>
          <w:rFonts w:asciiTheme="majorHAnsi" w:hAnsiTheme="majorHAnsi" w:cstheme="majorHAnsi"/>
        </w:rPr>
        <w:t xml:space="preserve">Congress. </w:t>
      </w:r>
    </w:p>
    <w:p w14:paraId="4DBAFFF0" w14:textId="77777777" w:rsidR="006C347F" w:rsidRPr="00F71695" w:rsidRDefault="006C347F" w:rsidP="006C347F">
      <w:pPr>
        <w:pStyle w:val="Heading4"/>
        <w:rPr>
          <w:rFonts w:asciiTheme="majorHAnsi" w:hAnsiTheme="majorHAnsi" w:cstheme="majorHAnsi"/>
        </w:rPr>
      </w:pPr>
      <w:r w:rsidRPr="00F71695">
        <w:rPr>
          <w:rFonts w:asciiTheme="majorHAnsi" w:hAnsiTheme="majorHAnsi" w:cstheme="majorHAnsi"/>
        </w:rPr>
        <w:t>The Unconditional Right to Strike is defined in the NLRA as</w:t>
      </w:r>
    </w:p>
    <w:p w14:paraId="19F9705C" w14:textId="77777777" w:rsidR="006C347F" w:rsidRPr="00F71695" w:rsidRDefault="00743F5D" w:rsidP="006C347F">
      <w:pPr>
        <w:rPr>
          <w:rFonts w:asciiTheme="majorHAnsi" w:hAnsiTheme="majorHAnsi" w:cstheme="majorHAnsi"/>
        </w:rPr>
      </w:pPr>
      <w:hyperlink r:id="rId12" w:tooltip="Home" w:history="1">
        <w:r w:rsidR="006C347F" w:rsidRPr="00F71695">
          <w:rPr>
            <w:rStyle w:val="Hyperlink"/>
            <w:rFonts w:asciiTheme="majorHAnsi" w:hAnsiTheme="majorHAnsi" w:cstheme="majorHAnsi"/>
          </w:rPr>
          <w:t>National Labor Relations Board</w:t>
        </w:r>
      </w:hyperlink>
      <w:r w:rsidR="006C347F" w:rsidRPr="00F71695">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w:t>
      </w:r>
      <w:r w:rsidR="006C347F">
        <w:rPr>
          <w:rFonts w:asciiTheme="majorHAnsi" w:hAnsiTheme="majorHAnsi" w:cstheme="majorHAnsi"/>
        </w:rPr>
        <w:t xml:space="preserve">LRA </w:t>
      </w:r>
      <w:r w:rsidR="006C347F" w:rsidRPr="00F71695">
        <w:rPr>
          <w:rFonts w:asciiTheme="majorHAnsi" w:hAnsiTheme="majorHAnsi" w:cstheme="majorHAnsi"/>
        </w:rPr>
        <w:t>https://www.nlrb.gov/about-nlrb/rights-we-protect/your-rights/nlra-and-the-right-to-strike</w:t>
      </w:r>
    </w:p>
    <w:p w14:paraId="1158288E" w14:textId="77777777" w:rsidR="006C347F" w:rsidRPr="00F71695" w:rsidRDefault="006C347F" w:rsidP="006C347F">
      <w:pPr>
        <w:rPr>
          <w:rFonts w:asciiTheme="majorHAnsi" w:hAnsiTheme="majorHAnsi" w:cstheme="majorHAnsi"/>
          <w:sz w:val="16"/>
        </w:rPr>
      </w:pPr>
      <w:r w:rsidRPr="00F71695">
        <w:rPr>
          <w:rFonts w:asciiTheme="majorHAnsi" w:hAnsiTheme="majorHAnsi" w:cstheme="majorHAnsi"/>
          <w:sz w:val="16"/>
        </w:rPr>
        <w:t xml:space="preserve">NLRA and the Right to Strike </w:t>
      </w:r>
      <w:proofErr w:type="gramStart"/>
      <w:r w:rsidRPr="00F71695">
        <w:rPr>
          <w:rFonts w:asciiTheme="majorHAnsi" w:hAnsiTheme="majorHAnsi" w:cstheme="majorHAnsi"/>
          <w:sz w:val="16"/>
        </w:rPr>
        <w:t>The</w:t>
      </w:r>
      <w:proofErr w:type="gramEnd"/>
      <w:r w:rsidRPr="00F71695">
        <w:rPr>
          <w:rFonts w:asciiTheme="majorHAnsi" w:hAnsiTheme="majorHAnsi" w:cstheme="majorHAnsi"/>
          <w:sz w:val="16"/>
        </w:rPr>
        <w:t xml:space="preserve"> Right to Strike. Section 7 of the Act states in part, “Employees shall have the right. . . </w:t>
      </w:r>
      <w:r w:rsidRPr="00F71695">
        <w:rPr>
          <w:rFonts w:asciiTheme="majorHAnsi" w:hAnsiTheme="majorHAnsi" w:cstheme="majorHAnsi"/>
          <w:highlight w:val="yellow"/>
          <w:u w:val="single"/>
        </w:rPr>
        <w:t>to engage in</w:t>
      </w:r>
      <w:r w:rsidRPr="00F71695">
        <w:rPr>
          <w:rFonts w:asciiTheme="majorHAnsi" w:hAnsiTheme="majorHAnsi" w:cstheme="majorHAnsi"/>
          <w:u w:val="single"/>
        </w:rPr>
        <w:t xml:space="preserve"> other </w:t>
      </w:r>
      <w:r w:rsidRPr="00F71695">
        <w:rPr>
          <w:rFonts w:asciiTheme="majorHAnsi" w:hAnsiTheme="majorHAnsi" w:cstheme="majorHAnsi"/>
          <w:highlight w:val="yellow"/>
          <w:u w:val="single"/>
        </w:rPr>
        <w:t>concerted activities for the purpose of collective bargaining</w:t>
      </w:r>
      <w:r w:rsidRPr="00F71695">
        <w:rPr>
          <w:rFonts w:asciiTheme="majorHAnsi" w:hAnsiTheme="majorHAnsi" w:cstheme="majorHAnsi"/>
          <w:u w:val="single"/>
        </w:rPr>
        <w:t xml:space="preserve"> or other mutual aid or protection</w:t>
      </w:r>
      <w:r w:rsidRPr="00F71695">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F71695">
        <w:rPr>
          <w:rFonts w:asciiTheme="majorHAnsi" w:hAnsiTheme="majorHAnsi" w:cstheme="majorHAnsi"/>
          <w:b/>
          <w:highlight w:val="yellow"/>
          <w:u w:val="single"/>
        </w:rPr>
        <w:t>provisions</w:t>
      </w:r>
      <w:r w:rsidRPr="00F71695">
        <w:rPr>
          <w:rFonts w:asciiTheme="majorHAnsi" w:hAnsiTheme="majorHAnsi" w:cstheme="majorHAnsi"/>
          <w:sz w:val="16"/>
        </w:rPr>
        <w:t xml:space="preserve"> that: the law not only guarantees the right of employees to strike, but also </w:t>
      </w:r>
      <w:r w:rsidRPr="00F71695">
        <w:rPr>
          <w:rFonts w:asciiTheme="majorHAnsi" w:hAnsiTheme="majorHAnsi" w:cstheme="majorHAnsi"/>
          <w:b/>
          <w:highlight w:val="yellow"/>
          <w:u w:val="single"/>
        </w:rPr>
        <w:t>places limitations</w:t>
      </w:r>
      <w:r w:rsidRPr="00F71695">
        <w:rPr>
          <w:rFonts w:asciiTheme="majorHAnsi" w:hAnsiTheme="majorHAnsi" w:cstheme="majorHAnsi"/>
          <w:sz w:val="16"/>
        </w:rPr>
        <w:t xml:space="preserve"> and qualifications </w:t>
      </w:r>
      <w:r w:rsidRPr="00F71695">
        <w:rPr>
          <w:rFonts w:asciiTheme="majorHAnsi" w:hAnsiTheme="majorHAnsi" w:cstheme="majorHAnsi"/>
          <w:b/>
          <w:highlight w:val="yellow"/>
          <w:u w:val="single"/>
        </w:rPr>
        <w:t>on</w:t>
      </w:r>
      <w:r w:rsidRPr="00F71695">
        <w:rPr>
          <w:rFonts w:asciiTheme="majorHAnsi" w:hAnsiTheme="majorHAnsi" w:cstheme="majorHAnsi"/>
          <w:sz w:val="16"/>
        </w:rPr>
        <w:t xml:space="preserve"> the exercise of </w:t>
      </w:r>
      <w:r w:rsidRPr="00F71695">
        <w:rPr>
          <w:rFonts w:asciiTheme="majorHAnsi" w:hAnsiTheme="majorHAnsi" w:cstheme="majorHAnsi"/>
          <w:b/>
          <w:highlight w:val="yellow"/>
          <w:u w:val="single"/>
        </w:rPr>
        <w:t>that right</w:t>
      </w:r>
      <w:r w:rsidRPr="00F71695">
        <w:rPr>
          <w:rFonts w:asciiTheme="majorHAnsi" w:hAnsiTheme="majorHAnsi" w:cstheme="majorHAnsi"/>
          <w:sz w:val="16"/>
        </w:rPr>
        <w:t xml:space="preserve">. </w:t>
      </w:r>
      <w:r w:rsidRPr="00F71695">
        <w:rPr>
          <w:rFonts w:asciiTheme="majorHAnsi" w:hAnsiTheme="majorHAnsi" w:cstheme="majorHAnsi"/>
          <w:b/>
          <w:u w:val="single"/>
        </w:rPr>
        <w:t>Lawful</w:t>
      </w:r>
      <w:r w:rsidRPr="00F71695">
        <w:rPr>
          <w:rFonts w:asciiTheme="majorHAnsi" w:hAnsiTheme="majorHAnsi" w:cstheme="majorHAnsi"/>
          <w:sz w:val="16"/>
        </w:rPr>
        <w:t xml:space="preserve"> and unlawful strikes. The lawfulness of a </w:t>
      </w:r>
      <w:r w:rsidRPr="00F71695">
        <w:rPr>
          <w:rFonts w:asciiTheme="majorHAnsi" w:hAnsiTheme="majorHAnsi" w:cstheme="majorHAnsi"/>
          <w:b/>
          <w:u w:val="single"/>
        </w:rPr>
        <w:t>strike</w:t>
      </w:r>
      <w:r w:rsidRPr="00F71695">
        <w:rPr>
          <w:rFonts w:asciiTheme="majorHAnsi" w:hAnsiTheme="majorHAnsi" w:cstheme="majorHAnsi"/>
          <w:sz w:val="16"/>
        </w:rPr>
        <w:t xml:space="preserve"> may </w:t>
      </w:r>
      <w:r w:rsidRPr="00F71695">
        <w:rPr>
          <w:rFonts w:asciiTheme="majorHAnsi" w:hAnsiTheme="majorHAnsi" w:cstheme="majorHAnsi"/>
          <w:b/>
          <w:u w:val="single"/>
        </w:rPr>
        <w:t>depend on the object, or purpose, of the strike, on its timing, or on the conduct of the strikers.</w:t>
      </w:r>
      <w:r w:rsidRPr="00F71695">
        <w:rPr>
          <w:rFonts w:asciiTheme="majorHAnsi" w:hAnsiTheme="majorHAnsi" w:cstheme="majorHAnsi"/>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F71695">
        <w:rPr>
          <w:rFonts w:asciiTheme="majorHAnsi" w:hAnsiTheme="majorHAnsi" w:cstheme="majorHAnsi"/>
          <w:u w:val="single"/>
        </w:rPr>
        <w:t>lawful object fall into two classes: economic strikers and unfair labor practice strikers.</w:t>
      </w:r>
      <w:r w:rsidRPr="00F71695">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F71695">
        <w:rPr>
          <w:rFonts w:asciiTheme="majorHAnsi" w:hAnsiTheme="majorHAnsi" w:cstheme="majorHAnsi"/>
          <w:u w:val="single"/>
        </w:rPr>
        <w:t>economic strikers. They retain their status as employees and cannot be discharged, but they can be replaced by their employer</w:t>
      </w:r>
      <w:r w:rsidRPr="00F71695">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F71695">
        <w:rPr>
          <w:rFonts w:asciiTheme="majorHAnsi" w:hAnsiTheme="majorHAnsi" w:cstheme="majorHAnsi"/>
          <w:b/>
          <w:highlight w:val="yellow"/>
          <w:u w:val="single"/>
        </w:rPr>
        <w:t>Strikes unlawful because of purpose</w:t>
      </w:r>
      <w:r w:rsidRPr="00F71695">
        <w:rPr>
          <w:rFonts w:asciiTheme="majorHAnsi" w:hAnsiTheme="majorHAnsi" w:cstheme="majorHAnsi"/>
          <w:sz w:val="16"/>
        </w:rPr>
        <w:t xml:space="preserve">. A strike may be unlawful because an object, or purpose, of the strike is unlawful. </w:t>
      </w:r>
      <w:r w:rsidRPr="00F71695">
        <w:rPr>
          <w:rFonts w:asciiTheme="majorHAnsi" w:hAnsiTheme="majorHAnsi" w:cstheme="majorHAnsi"/>
          <w:b/>
          <w:highlight w:val="yellow"/>
          <w:u w:val="single"/>
        </w:rPr>
        <w:t xml:space="preserve">A strike in support of </w:t>
      </w:r>
      <w:r w:rsidRPr="00F71695">
        <w:rPr>
          <w:rFonts w:asciiTheme="majorHAnsi" w:hAnsiTheme="majorHAnsi" w:cstheme="majorHAnsi"/>
          <w:u w:val="single"/>
        </w:rPr>
        <w:t>a union</w:t>
      </w:r>
      <w:r w:rsidRPr="00F71695">
        <w:rPr>
          <w:rFonts w:asciiTheme="majorHAnsi" w:hAnsiTheme="majorHAnsi" w:cstheme="majorHAnsi"/>
          <w:b/>
          <w:highlight w:val="yellow"/>
          <w:u w:val="single"/>
        </w:rPr>
        <w:t xml:space="preserve"> unfair labor practice</w:t>
      </w:r>
      <w:r w:rsidRPr="00F71695">
        <w:rPr>
          <w:rFonts w:asciiTheme="majorHAnsi" w:hAnsiTheme="majorHAnsi" w:cstheme="majorHAnsi"/>
          <w:sz w:val="16"/>
        </w:rPr>
        <w:t xml:space="preserve">, or one that would cause an employer to commit an unfair labor practice, may be a strike for an unlawful object. </w:t>
      </w:r>
      <w:r w:rsidRPr="00F71695">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F71695">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w:t>
      </w:r>
      <w:r w:rsidRPr="00F71695">
        <w:rPr>
          <w:rFonts w:asciiTheme="majorHAnsi" w:hAnsiTheme="majorHAnsi" w:cstheme="majorHAnsi"/>
          <w:sz w:val="16"/>
        </w:rPr>
        <w:lastRenderedPageBreak/>
        <w:t xml:space="preserve">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F71695">
        <w:rPr>
          <w:rFonts w:asciiTheme="majorHAnsi" w:hAnsiTheme="majorHAnsi" w:cstheme="majorHAnsi"/>
          <w:highlight w:val="yellow"/>
          <w:u w:val="single"/>
        </w:rPr>
        <w:t>Strikes unlawful because of timing</w:t>
      </w:r>
      <w:r w:rsidRPr="00F71695">
        <w:rPr>
          <w:rFonts w:asciiTheme="majorHAnsi" w:hAnsiTheme="majorHAnsi" w:cstheme="majorHAnsi"/>
          <w:u w:val="single"/>
        </w:rPr>
        <w:t xml:space="preserve">—Effect of no-strike contract. </w:t>
      </w:r>
      <w:r w:rsidRPr="00F71695">
        <w:rPr>
          <w:rFonts w:asciiTheme="majorHAnsi" w:hAnsiTheme="majorHAnsi" w:cstheme="majorHAnsi"/>
          <w:highlight w:val="yellow"/>
          <w:u w:val="single"/>
        </w:rPr>
        <w:t>A strike that violates a no-strike</w:t>
      </w:r>
      <w:r w:rsidRPr="00F71695">
        <w:rPr>
          <w:rFonts w:asciiTheme="majorHAnsi" w:hAnsiTheme="majorHAnsi" w:cstheme="majorHAnsi"/>
          <w:u w:val="single"/>
        </w:rPr>
        <w:t xml:space="preserve"> provision</w:t>
      </w:r>
      <w:r w:rsidRPr="00F71695">
        <w:rPr>
          <w:rFonts w:asciiTheme="majorHAnsi" w:hAnsiTheme="majorHAnsi" w:cstheme="majorHAnsi"/>
          <w:sz w:val="16"/>
        </w:rPr>
        <w:t xml:space="preserve"> </w:t>
      </w:r>
      <w:r w:rsidRPr="00F71695">
        <w:rPr>
          <w:rFonts w:asciiTheme="majorHAnsi" w:hAnsiTheme="majorHAnsi" w:cstheme="majorHAnsi"/>
          <w:u w:val="single"/>
        </w:rPr>
        <w:t xml:space="preserve">of a </w:t>
      </w:r>
      <w:r w:rsidRPr="00F71695">
        <w:rPr>
          <w:rFonts w:asciiTheme="majorHAnsi" w:hAnsiTheme="majorHAnsi" w:cstheme="majorHAnsi"/>
          <w:highlight w:val="yellow"/>
          <w:u w:val="single"/>
        </w:rPr>
        <w:t>contract is not protected</w:t>
      </w:r>
      <w:r w:rsidRPr="00F71695">
        <w:rPr>
          <w:rFonts w:asciiTheme="majorHAnsi" w:hAnsiTheme="majorHAnsi" w:cstheme="majorHAnsi"/>
          <w:u w:val="single"/>
        </w:rPr>
        <w:t xml:space="preserve"> </w:t>
      </w:r>
      <w:r w:rsidRPr="00F71695">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F71695">
        <w:rPr>
          <w:rFonts w:asciiTheme="majorHAnsi" w:hAnsiTheme="majorHAnsi" w:cstheme="majorHAnsi"/>
          <w:highlight w:val="yellow"/>
          <w:u w:val="single"/>
        </w:rPr>
        <w:t>A walkout because of conditions abnormally dangerous to health</w:t>
      </w:r>
      <w:r w:rsidRPr="00F71695">
        <w:rPr>
          <w:rFonts w:asciiTheme="majorHAnsi" w:hAnsiTheme="majorHAnsi" w:cstheme="majorHAnsi"/>
          <w:u w:val="single"/>
        </w:rPr>
        <w:t>, such as a defective ventilation system in a spray-painting shop, has been held not to violate a no-strike provision.</w:t>
      </w:r>
      <w:r w:rsidRPr="00F71695">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71695">
        <w:rPr>
          <w:rFonts w:asciiTheme="majorHAnsi" w:hAnsiTheme="majorHAnsi" w:cstheme="majorHAnsi"/>
          <w:highlight w:val="yellow"/>
          <w:u w:val="single"/>
        </w:rPr>
        <w:t>Strikes unlawful because of misconduct</w:t>
      </w:r>
      <w:r w:rsidRPr="00F71695">
        <w:rPr>
          <w:rFonts w:asciiTheme="majorHAnsi" w:hAnsiTheme="majorHAnsi" w:cstheme="majorHAnsi"/>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F71695">
        <w:rPr>
          <w:rFonts w:asciiTheme="majorHAnsi" w:hAnsiTheme="majorHAnsi" w:cstheme="majorHAnsi"/>
          <w:sz w:val="16"/>
        </w:rPr>
        <w:t>sitdown</w:t>
      </w:r>
      <w:proofErr w:type="spellEnd"/>
      <w:r w:rsidRPr="00F71695">
        <w:rPr>
          <w:rFonts w:asciiTheme="majorHAnsi" w:hAnsiTheme="majorHAnsi" w:cstheme="majorHAnsi"/>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F71695">
        <w:rPr>
          <w:rFonts w:asciiTheme="majorHAnsi" w:hAnsiTheme="majorHAnsi" w:cstheme="majorHAnsi"/>
          <w:highlight w:val="yellow"/>
          <w:u w:val="single"/>
        </w:rPr>
        <w:t>physically blocking persons</w:t>
      </w:r>
      <w:r w:rsidRPr="00F71695">
        <w:rPr>
          <w:rFonts w:asciiTheme="majorHAnsi" w:hAnsiTheme="majorHAnsi" w:cstheme="majorHAnsi"/>
          <w:sz w:val="16"/>
        </w:rPr>
        <w:t xml:space="preserve"> from entering or leaving a struck plant. • Strikers </w:t>
      </w:r>
      <w:r w:rsidRPr="00F71695">
        <w:rPr>
          <w:rFonts w:asciiTheme="majorHAnsi" w:hAnsiTheme="majorHAnsi" w:cstheme="majorHAnsi"/>
          <w:highlight w:val="yellow"/>
          <w:u w:val="single"/>
        </w:rPr>
        <w:t>threatening violence</w:t>
      </w:r>
      <w:r w:rsidRPr="00F71695">
        <w:rPr>
          <w:rFonts w:asciiTheme="majorHAnsi" w:hAnsiTheme="majorHAnsi" w:cstheme="majorHAnsi"/>
          <w:sz w:val="16"/>
        </w:rPr>
        <w:t xml:space="preserve"> against </w:t>
      </w:r>
      <w:proofErr w:type="spellStart"/>
      <w:r w:rsidRPr="00F71695">
        <w:rPr>
          <w:rFonts w:asciiTheme="majorHAnsi" w:hAnsiTheme="majorHAnsi" w:cstheme="majorHAnsi"/>
          <w:sz w:val="16"/>
        </w:rPr>
        <w:t>nonstriking</w:t>
      </w:r>
      <w:proofErr w:type="spellEnd"/>
      <w:r w:rsidRPr="00F71695">
        <w:rPr>
          <w:rFonts w:asciiTheme="majorHAnsi" w:hAnsiTheme="majorHAnsi" w:cstheme="majorHAnsi"/>
          <w:sz w:val="16"/>
        </w:rPr>
        <w:t xml:space="preserve"> employees. • Strikers </w:t>
      </w:r>
      <w:r w:rsidRPr="00F71695">
        <w:rPr>
          <w:rFonts w:asciiTheme="majorHAnsi" w:hAnsiTheme="majorHAnsi" w:cstheme="majorHAnsi"/>
          <w:highlight w:val="yellow"/>
          <w:u w:val="single"/>
        </w:rPr>
        <w:t>attacking management</w:t>
      </w:r>
      <w:r w:rsidRPr="00F71695">
        <w:rPr>
          <w:rFonts w:asciiTheme="majorHAnsi" w:hAnsiTheme="majorHAnsi" w:cstheme="majorHAnsi"/>
          <w:sz w:val="16"/>
        </w:rPr>
        <w:t xml:space="preserve"> representatives.</w:t>
      </w:r>
    </w:p>
    <w:p w14:paraId="7E188CB9" w14:textId="77777777" w:rsidR="006C347F" w:rsidRPr="00F71695" w:rsidRDefault="006C347F" w:rsidP="006C347F">
      <w:pPr>
        <w:rPr>
          <w:rFonts w:asciiTheme="majorHAnsi" w:hAnsiTheme="majorHAnsi" w:cstheme="majorHAnsi"/>
        </w:rPr>
      </w:pPr>
    </w:p>
    <w:p w14:paraId="0EDB9DCE" w14:textId="77777777" w:rsidR="006C347F" w:rsidRPr="00F71695" w:rsidRDefault="006C347F" w:rsidP="006C347F">
      <w:pPr>
        <w:rPr>
          <w:rFonts w:asciiTheme="majorHAnsi" w:hAnsiTheme="majorHAnsi" w:cstheme="majorHAnsi"/>
        </w:rPr>
      </w:pPr>
    </w:p>
    <w:p w14:paraId="1A41A069" w14:textId="77777777" w:rsidR="006C347F" w:rsidRPr="00F71695" w:rsidRDefault="006C347F" w:rsidP="006C347F">
      <w:pPr>
        <w:pStyle w:val="Heading4"/>
        <w:rPr>
          <w:rFonts w:asciiTheme="majorHAnsi" w:hAnsiTheme="majorHAnsi" w:cstheme="majorHAnsi"/>
        </w:rPr>
      </w:pPr>
      <w:r w:rsidRPr="00F71695">
        <w:rPr>
          <w:rFonts w:asciiTheme="majorHAnsi" w:hAnsiTheme="majorHAnsi" w:cstheme="majorHAnsi"/>
        </w:rPr>
        <w:t xml:space="preserve">Status Quo protections don’t solve—locks in income inequality, wage stagnation, and years of structural interference. Samuels 10/8 </w:t>
      </w:r>
    </w:p>
    <w:p w14:paraId="62B394F0" w14:textId="77777777" w:rsidR="006C347F" w:rsidRPr="00F71695" w:rsidRDefault="006C347F" w:rsidP="006C347F">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w:t>
      </w:r>
      <w:proofErr w:type="spellStart"/>
      <w:r w:rsidRPr="00F71695">
        <w:rPr>
          <w:rFonts w:asciiTheme="majorHAnsi" w:hAnsiTheme="majorHAnsi" w:cstheme="majorHAnsi"/>
        </w:rPr>
        <w:t>Aanya</w:t>
      </w:r>
      <w:proofErr w:type="spellEnd"/>
    </w:p>
    <w:p w14:paraId="1E65AF41" w14:textId="77777777" w:rsidR="006C347F" w:rsidRPr="00F71695" w:rsidRDefault="006C347F" w:rsidP="006C347F">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3E0111F4" w14:textId="77777777" w:rsidR="006C347F" w:rsidRPr="00F71695" w:rsidRDefault="006C347F" w:rsidP="006C347F">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lastRenderedPageBreak/>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329CBE1F" wp14:editId="4236828E">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4A1A801A" w14:textId="77777777" w:rsidR="006C347F" w:rsidRPr="00F71695" w:rsidRDefault="006C347F" w:rsidP="006C347F">
      <w:pPr>
        <w:rPr>
          <w:rFonts w:asciiTheme="majorHAnsi" w:hAnsiTheme="majorHAnsi" w:cstheme="majorHAnsi"/>
        </w:rPr>
      </w:pPr>
    </w:p>
    <w:p w14:paraId="75B143B4" w14:textId="77777777" w:rsidR="006C347F" w:rsidRPr="00F71695" w:rsidRDefault="006C347F" w:rsidP="006C347F">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2C7F3D90" w14:textId="77777777" w:rsidR="006C347F" w:rsidRPr="00F71695" w:rsidRDefault="006C347F" w:rsidP="006C347F">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F71695">
        <w:rPr>
          <w:rFonts w:asciiTheme="majorHAnsi" w:hAnsiTheme="majorHAnsi" w:cstheme="majorHAnsi"/>
          <w:sz w:val="16"/>
        </w:rPr>
        <w:t>Kochan’s</w:t>
      </w:r>
      <w:proofErr w:type="spellEnd"/>
      <w:r w:rsidRPr="00F71695">
        <w:rPr>
          <w:rFonts w:asciiTheme="majorHAnsi" w:hAnsiTheme="majorHAnsi" w:cstheme="majorHAnsi"/>
          <w:sz w:val="16"/>
        </w:rPr>
        <w:t xml:space="preserve">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Kellogg workers at a plant in Battle Creek, Mich., told the local news that they were lauded as heroes for working </w:t>
      </w:r>
      <w:proofErr w:type="gramStart"/>
      <w:r w:rsidRPr="00F71695">
        <w:rPr>
          <w:rStyle w:val="StyleUnderline"/>
          <w:rFonts w:asciiTheme="majorHAnsi" w:hAnsiTheme="majorHAnsi" w:cstheme="majorHAnsi"/>
        </w:rPr>
        <w:t>16 hour</w:t>
      </w:r>
      <w:proofErr w:type="gramEnd"/>
      <w:r w:rsidRPr="00F71695">
        <w:rPr>
          <w:rStyle w:val="StyleUnderline"/>
          <w:rFonts w:asciiTheme="majorHAnsi" w:hAnsiTheme="majorHAnsi" w:cstheme="majorHAnsi"/>
        </w:rPr>
        <w:t xml:space="preserve">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w:t>
      </w:r>
      <w:proofErr w:type="spellStart"/>
      <w:r w:rsidRPr="00F71695">
        <w:rPr>
          <w:rFonts w:asciiTheme="majorHAnsi" w:hAnsiTheme="majorHAnsi" w:cstheme="majorHAnsi"/>
          <w:sz w:val="16"/>
        </w:rPr>
        <w:t>Bahner</w:t>
      </w:r>
      <w:proofErr w:type="spellEnd"/>
      <w:r w:rsidRPr="00F71695">
        <w:rPr>
          <w:rFonts w:asciiTheme="majorHAnsi" w:hAnsiTheme="majorHAnsi" w:cstheme="majorHAnsi"/>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w:t>
      </w:r>
      <w:proofErr w:type="spellStart"/>
      <w:r w:rsidRPr="00F71695">
        <w:rPr>
          <w:rFonts w:asciiTheme="majorHAnsi" w:hAnsiTheme="majorHAnsi" w:cstheme="majorHAnsi"/>
          <w:sz w:val="16"/>
        </w:rPr>
        <w:t>Shierholz</w:t>
      </w:r>
      <w:proofErr w:type="spellEnd"/>
      <w:r w:rsidRPr="00F71695">
        <w:rPr>
          <w:rFonts w:asciiTheme="majorHAnsi" w:hAnsiTheme="majorHAnsi" w:cstheme="majorHAnsi"/>
          <w:sz w:val="16"/>
        </w:rPr>
        <w:t xml:space="preserve">,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286989D1" w14:textId="77777777" w:rsidR="006C347F" w:rsidRPr="00F71695" w:rsidRDefault="006C347F" w:rsidP="006C347F">
      <w:pPr>
        <w:rPr>
          <w:rFonts w:asciiTheme="majorHAnsi" w:hAnsiTheme="majorHAnsi" w:cstheme="majorHAnsi"/>
        </w:rPr>
      </w:pPr>
    </w:p>
    <w:p w14:paraId="73D8DBDB" w14:textId="77777777" w:rsidR="006C347F" w:rsidRPr="004F58CA" w:rsidRDefault="006C347F" w:rsidP="006C347F">
      <w:pPr>
        <w:pStyle w:val="Heading4"/>
        <w:rPr>
          <w:rFonts w:asciiTheme="majorHAnsi" w:hAnsiTheme="majorHAnsi" w:cstheme="majorHAnsi"/>
        </w:rPr>
      </w:pPr>
      <w:r w:rsidRPr="004F58CA">
        <w:rPr>
          <w:rFonts w:asciiTheme="majorHAnsi" w:hAnsiTheme="majorHAnsi" w:cstheme="majorHAnsi"/>
        </w:rPr>
        <w:lastRenderedPageBreak/>
        <w:t>A right to strike is the foundational aspect of collective workforce power and unionized negotiation. Myall 19</w:t>
      </w:r>
    </w:p>
    <w:p w14:paraId="617764F5" w14:textId="77777777" w:rsidR="006C347F" w:rsidRPr="004F58CA" w:rsidRDefault="006C347F" w:rsidP="006C347F">
      <w:pPr>
        <w:rPr>
          <w:rFonts w:asciiTheme="majorHAnsi" w:hAnsiTheme="majorHAnsi" w:cstheme="majorHAnsi"/>
        </w:rPr>
      </w:pPr>
      <w:r w:rsidRPr="004F58C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4F58CA">
        <w:rPr>
          <w:rFonts w:asciiTheme="majorHAnsi" w:hAnsiTheme="majorHAnsi" w:cstheme="majorHAnsi"/>
        </w:rPr>
        <w:t>Aanya</w:t>
      </w:r>
      <w:proofErr w:type="spellEnd"/>
    </w:p>
    <w:p w14:paraId="3C68E358" w14:textId="77777777" w:rsidR="006C347F" w:rsidRPr="00011E9C" w:rsidRDefault="006C347F" w:rsidP="006C347F">
      <w:pPr>
        <w:rPr>
          <w:rFonts w:asciiTheme="majorHAnsi" w:hAnsiTheme="majorHAnsi" w:cstheme="majorHAnsi"/>
          <w:color w:val="000000" w:themeColor="text1"/>
          <w:sz w:val="16"/>
        </w:rPr>
      </w:pPr>
      <w:r w:rsidRPr="004F58CA">
        <w:rPr>
          <w:rFonts w:asciiTheme="majorHAnsi" w:hAnsiTheme="majorHAnsi" w:cstheme="majorHAnsi"/>
          <w:sz w:val="16"/>
        </w:rPr>
        <w:t xml:space="preserve">The right to strike would </w:t>
      </w:r>
      <w:r w:rsidRPr="004F58CA">
        <w:rPr>
          <w:rStyle w:val="StyleUnderline"/>
          <w:rFonts w:asciiTheme="majorHAnsi" w:hAnsiTheme="majorHAnsi" w:cstheme="majorHAnsi"/>
          <w:highlight w:val="cyan"/>
        </w:rPr>
        <w:t>enable fairer negotiations</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between</w:t>
      </w:r>
      <w:r w:rsidRPr="004F58CA">
        <w:rPr>
          <w:rStyle w:val="StyleUnderline"/>
          <w:rFonts w:asciiTheme="majorHAnsi" w:hAnsiTheme="majorHAnsi" w:cstheme="majorHAnsi"/>
        </w:rPr>
        <w:t xml:space="preserve"> public </w:t>
      </w:r>
      <w:r w:rsidRPr="004F58CA">
        <w:rPr>
          <w:rStyle w:val="StyleUnderline"/>
          <w:rFonts w:asciiTheme="majorHAnsi" w:hAnsiTheme="majorHAnsi" w:cstheme="majorHAnsi"/>
          <w:highlight w:val="cyan"/>
        </w:rPr>
        <w:t>workers and the government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4F58CA">
        <w:rPr>
          <w:rStyle w:val="StyleUnderline"/>
          <w:rFonts w:asciiTheme="majorHAnsi" w:hAnsiTheme="majorHAnsi" w:cstheme="majorHAnsi"/>
          <w:highlight w:val="cyan"/>
        </w:rPr>
        <w:t>Unions support a fairer economy</w:t>
      </w:r>
      <w:r w:rsidRPr="004F58CA">
        <w:rPr>
          <w:rStyle w:val="StyleUnderline"/>
          <w:rFonts w:asciiTheme="majorHAnsi" w:hAnsiTheme="majorHAnsi" w:cstheme="majorHAnsi"/>
        </w:rPr>
        <w:t>.</w:t>
      </w:r>
      <w:r w:rsidRPr="004F58CA">
        <w:rPr>
          <w:rFonts w:asciiTheme="majorHAnsi" w:hAnsiTheme="majorHAnsi" w:cstheme="majorHAnsi"/>
          <w:sz w:val="16"/>
        </w:rPr>
        <w:t xml:space="preserve"> Periods of </w:t>
      </w:r>
      <w:r w:rsidRPr="004F58CA">
        <w:rPr>
          <w:rStyle w:val="StyleUnderline"/>
          <w:rFonts w:asciiTheme="majorHAnsi" w:hAnsiTheme="majorHAnsi" w:cstheme="majorHAnsi"/>
          <w:highlight w:val="cyan"/>
        </w:rPr>
        <w:t>high union membership</w:t>
      </w:r>
      <w:r w:rsidRPr="004F58CA">
        <w:rPr>
          <w:rFonts w:asciiTheme="majorHAnsi" w:hAnsiTheme="majorHAnsi" w:cstheme="majorHAnsi"/>
          <w:sz w:val="16"/>
        </w:rPr>
        <w:t xml:space="preserve"> are </w:t>
      </w:r>
      <w:r w:rsidRPr="004F58CA">
        <w:rPr>
          <w:rStyle w:val="StyleUnderline"/>
          <w:rFonts w:asciiTheme="majorHAnsi" w:hAnsiTheme="majorHAnsi" w:cstheme="majorHAnsi"/>
          <w:highlight w:val="cyan"/>
        </w:rPr>
        <w:t>associated with lower</w:t>
      </w:r>
      <w:r w:rsidRPr="004F58CA">
        <w:rPr>
          <w:rFonts w:asciiTheme="majorHAnsi" w:hAnsiTheme="majorHAnsi" w:cstheme="majorHAnsi"/>
          <w:sz w:val="16"/>
          <w:highlight w:val="cyan"/>
        </w:rPr>
        <w:t xml:space="preserve"> l</w:t>
      </w:r>
      <w:r w:rsidRPr="004F58CA">
        <w:rPr>
          <w:rFonts w:asciiTheme="majorHAnsi" w:hAnsiTheme="majorHAnsi" w:cstheme="majorHAnsi"/>
          <w:sz w:val="16"/>
        </w:rPr>
        <w:t xml:space="preserve">evels of </w:t>
      </w:r>
      <w:r w:rsidRPr="004F58CA">
        <w:rPr>
          <w:rStyle w:val="StyleUnderline"/>
          <w:rFonts w:asciiTheme="majorHAnsi" w:hAnsiTheme="majorHAnsi" w:cstheme="majorHAnsi"/>
          <w:highlight w:val="cyan"/>
        </w:rPr>
        <w:t>income inequality</w:t>
      </w:r>
      <w:r w:rsidRPr="004F58CA">
        <w:rPr>
          <w:rFonts w:asciiTheme="majorHAnsi" w:hAnsiTheme="majorHAnsi" w:cstheme="majorHAnsi"/>
          <w:sz w:val="16"/>
        </w:rPr>
        <w:t xml:space="preserve">, both nationally and in Maine. </w:t>
      </w:r>
      <w:r w:rsidRPr="004F58CA">
        <w:rPr>
          <w:rStyle w:val="StyleUnderline"/>
          <w:rFonts w:asciiTheme="majorHAnsi" w:hAnsiTheme="majorHAnsi" w:cstheme="majorHAnsi"/>
          <w:highlight w:val="cyan"/>
        </w:rPr>
        <w:t>Strong unions</w:t>
      </w:r>
      <w:r w:rsidRPr="004F58CA">
        <w:rPr>
          <w:rStyle w:val="StyleUnderline"/>
          <w:rFonts w:asciiTheme="majorHAnsi" w:hAnsiTheme="majorHAnsi" w:cstheme="majorHAnsi"/>
        </w:rPr>
        <w:t>,</w:t>
      </w:r>
      <w:r w:rsidRPr="004F58CA">
        <w:rPr>
          <w:rFonts w:asciiTheme="majorHAnsi" w:hAnsiTheme="majorHAnsi" w:cstheme="majorHAnsi"/>
          <w:sz w:val="16"/>
        </w:rPr>
        <w:t xml:space="preserve"> including public-sector unions, have a </w:t>
      </w:r>
      <w:r w:rsidRPr="004F58CA">
        <w:rPr>
          <w:rStyle w:val="StyleUnderline"/>
          <w:rFonts w:asciiTheme="majorHAnsi" w:hAnsiTheme="majorHAnsi" w:cstheme="majorHAnsi"/>
          <w:highlight w:val="cyan"/>
        </w:rPr>
        <w:t>critical role</w:t>
      </w:r>
      <w:r w:rsidRPr="004F58CA">
        <w:rPr>
          <w:rStyle w:val="StyleUnderline"/>
          <w:rFonts w:asciiTheme="majorHAnsi" w:hAnsiTheme="majorHAnsi" w:cstheme="majorHAnsi"/>
        </w:rPr>
        <w:t xml:space="preserve"> to</w:t>
      </w:r>
      <w:r w:rsidRPr="004F58CA">
        <w:rPr>
          <w:rFonts w:asciiTheme="majorHAnsi" w:hAnsiTheme="majorHAnsi" w:cstheme="majorHAnsi"/>
          <w:sz w:val="16"/>
        </w:rPr>
        <w:t xml:space="preserve"> play in </w:t>
      </w:r>
      <w:r w:rsidRPr="004F58CA">
        <w:rPr>
          <w:rStyle w:val="StyleUnderline"/>
          <w:rFonts w:asciiTheme="majorHAnsi" w:hAnsiTheme="majorHAnsi" w:cstheme="majorHAnsi"/>
          <w:highlight w:val="cyan"/>
        </w:rPr>
        <w:t>rebuilding a strong middle class</w:t>
      </w:r>
      <w:r w:rsidRPr="004F58CA">
        <w:rPr>
          <w:rStyle w:val="StyleUnderline"/>
          <w:rFonts w:asciiTheme="majorHAnsi" w:hAnsiTheme="majorHAnsi" w:cstheme="majorHAnsi"/>
        </w:rPr>
        <w:t>.</w:t>
      </w:r>
      <w:r w:rsidRPr="004F58C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4F58CA">
        <w:rPr>
          <w:rStyle w:val="StyleUnderline"/>
          <w:rFonts w:asciiTheme="majorHAnsi" w:hAnsiTheme="majorHAnsi" w:cstheme="majorHAnsi"/>
        </w:rPr>
        <w:t xml:space="preserve">help </w:t>
      </w:r>
      <w:r w:rsidRPr="004F58CA">
        <w:rPr>
          <w:rStyle w:val="StyleUnderline"/>
          <w:rFonts w:asciiTheme="majorHAnsi" w:hAnsiTheme="majorHAnsi" w:cstheme="majorHAnsi"/>
          <w:highlight w:val="cyan"/>
        </w:rPr>
        <w:t>combat inequities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within work places. Women and people of color in unions </w:t>
      </w:r>
      <w:r w:rsidRPr="004F58CA">
        <w:rPr>
          <w:rStyle w:val="StyleUnderline"/>
          <w:rFonts w:asciiTheme="majorHAnsi" w:hAnsiTheme="majorHAnsi" w:cstheme="majorHAnsi"/>
        </w:rPr>
        <w:t>face less wage discrimination than</w:t>
      </w:r>
      <w:r w:rsidRPr="004F58C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4F58CA">
        <w:rPr>
          <w:rFonts w:asciiTheme="majorHAnsi" w:hAnsiTheme="majorHAnsi" w:cstheme="majorHAnsi"/>
          <w:sz w:val="16"/>
        </w:rPr>
        <w:t>i</w:t>
      </w:r>
      <w:proofErr w:type="spellEnd"/>
      <w:r w:rsidRPr="004F58CA">
        <w:rPr>
          <w:rFonts w:asciiTheme="majorHAnsi" w:hAnsiTheme="majorHAnsi" w:cstheme="majorHAnsi"/>
          <w:sz w:val="16"/>
        </w:rPr>
        <w:t xml:space="preserve">] All of us have a stake in the success of collective bargaining. But </w:t>
      </w:r>
      <w:r w:rsidRPr="004F58CA">
        <w:rPr>
          <w:rStyle w:val="Emphasis"/>
          <w:rFonts w:asciiTheme="majorHAnsi" w:hAnsiTheme="majorHAnsi" w:cstheme="majorHAnsi"/>
          <w:highlight w:val="cyan"/>
        </w:rPr>
        <w:t xml:space="preserve">a union without the right to strike loses </w:t>
      </w:r>
      <w:r w:rsidRPr="004F58CA">
        <w:rPr>
          <w:rStyle w:val="Emphasis"/>
          <w:rFonts w:asciiTheme="majorHAnsi" w:hAnsiTheme="majorHAnsi" w:cstheme="majorHAnsi"/>
        </w:rPr>
        <w:t xml:space="preserve">much of </w:t>
      </w:r>
      <w:r w:rsidRPr="004F58CA">
        <w:rPr>
          <w:rStyle w:val="Emphasis"/>
          <w:rFonts w:asciiTheme="majorHAnsi" w:hAnsiTheme="majorHAnsi" w:cstheme="majorHAnsi"/>
          <w:highlight w:val="cyan"/>
        </w:rPr>
        <w:t>its negotiating power.</w:t>
      </w:r>
      <w:r w:rsidRPr="004F58CA">
        <w:rPr>
          <w:rFonts w:asciiTheme="majorHAnsi" w:hAnsiTheme="majorHAnsi" w:cstheme="majorHAnsi"/>
          <w:sz w:val="16"/>
        </w:rPr>
        <w:t xml:space="preserve"> The </w:t>
      </w:r>
      <w:r w:rsidRPr="004F58CA">
        <w:rPr>
          <w:rStyle w:val="StyleUnderline"/>
          <w:rFonts w:asciiTheme="majorHAnsi" w:hAnsiTheme="majorHAnsi" w:cstheme="majorHAnsi"/>
          <w:highlight w:val="cyan"/>
        </w:rPr>
        <w:t>right to withdraw</w:t>
      </w:r>
      <w:r w:rsidRPr="004F58CA">
        <w:rPr>
          <w:rFonts w:asciiTheme="majorHAnsi" w:hAnsiTheme="majorHAnsi" w:cstheme="majorHAnsi"/>
          <w:sz w:val="16"/>
        </w:rPr>
        <w:t xml:space="preserve"> your </w:t>
      </w:r>
      <w:r w:rsidRPr="004F58CA">
        <w:rPr>
          <w:rStyle w:val="StyleUnderline"/>
          <w:rFonts w:asciiTheme="majorHAnsi" w:hAnsiTheme="majorHAnsi" w:cstheme="majorHAnsi"/>
          <w:highlight w:val="cyan"/>
        </w:rPr>
        <w:t>labor is the foundation of collective</w:t>
      </w:r>
      <w:r w:rsidRPr="004F58CA">
        <w:rPr>
          <w:rStyle w:val="StyleUnderline"/>
          <w:rFonts w:asciiTheme="majorHAnsi" w:hAnsiTheme="majorHAnsi" w:cstheme="majorHAnsi"/>
        </w:rPr>
        <w:t xml:space="preserve"> worker </w:t>
      </w:r>
      <w:r w:rsidRPr="004F58CA">
        <w:rPr>
          <w:rStyle w:val="StyleUnderline"/>
          <w:rFonts w:asciiTheme="majorHAnsi" w:hAnsiTheme="majorHAnsi" w:cstheme="majorHAnsi"/>
          <w:highlight w:val="cyan"/>
        </w:rPr>
        <w:t>action.</w:t>
      </w:r>
      <w:r w:rsidRPr="004F58CA">
        <w:rPr>
          <w:rFonts w:asciiTheme="majorHAnsi" w:hAnsiTheme="majorHAnsi" w:cstheme="majorHAnsi"/>
          <w:sz w:val="16"/>
        </w:rPr>
        <w:t xml:space="preserve"> When state employees or teachers are sitting across the negotiating table from their employers, </w:t>
      </w:r>
      <w:r w:rsidRPr="004F58CA">
        <w:rPr>
          <w:rStyle w:val="StyleUnderline"/>
          <w:rFonts w:asciiTheme="majorHAnsi" w:hAnsiTheme="majorHAnsi" w:cstheme="majorHAnsi"/>
          <w:highlight w:val="cyan"/>
        </w:rPr>
        <w:t>how much leverage</w:t>
      </w:r>
      <w:r w:rsidRPr="004F58CA">
        <w:rPr>
          <w:rStyle w:val="StyleUnderline"/>
          <w:rFonts w:asciiTheme="majorHAnsi" w:hAnsiTheme="majorHAnsi" w:cstheme="majorHAnsi"/>
        </w:rPr>
        <w:t xml:space="preserve"> do they</w:t>
      </w:r>
      <w:r w:rsidRPr="004F58CA">
        <w:rPr>
          <w:rFonts w:asciiTheme="majorHAnsi" w:hAnsiTheme="majorHAnsi" w:cstheme="majorHAnsi"/>
          <w:sz w:val="16"/>
        </w:rPr>
        <w:t xml:space="preserve"> really </w:t>
      </w:r>
      <w:r w:rsidRPr="004F58CA">
        <w:rPr>
          <w:rStyle w:val="StyleUnderline"/>
          <w:rFonts w:asciiTheme="majorHAnsi" w:hAnsiTheme="majorHAnsi" w:cstheme="majorHAnsi"/>
        </w:rPr>
        <w:t xml:space="preserve">have </w:t>
      </w:r>
      <w:r w:rsidRPr="004F58CA">
        <w:rPr>
          <w:rStyle w:val="StyleUnderline"/>
          <w:rFonts w:asciiTheme="majorHAnsi" w:hAnsiTheme="majorHAnsi" w:cstheme="majorHAnsi"/>
          <w:highlight w:val="cyan"/>
        </w:rPr>
        <w:t>when they can</w:t>
      </w:r>
      <w:r w:rsidRPr="004F58CA">
        <w:rPr>
          <w:rStyle w:val="StyleUnderline"/>
          <w:rFonts w:asciiTheme="majorHAnsi" w:hAnsiTheme="majorHAnsi" w:cstheme="majorHAnsi"/>
        </w:rPr>
        <w:t xml:space="preserve"> be </w:t>
      </w:r>
      <w:r w:rsidRPr="004F58CA">
        <w:rPr>
          <w:rStyle w:val="StyleUnderline"/>
          <w:rFonts w:asciiTheme="majorHAnsi" w:hAnsiTheme="majorHAnsi" w:cstheme="majorHAnsi"/>
          <w:highlight w:val="cyan"/>
        </w:rPr>
        <w:t>made to work without a contract?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It’s like negotiating the price of a car when the salesman knows you’re going to have to buy it — whatever the final price is. </w:t>
      </w:r>
      <w:r w:rsidRPr="004F58CA">
        <w:rPr>
          <w:rStyle w:val="StyleUnderline"/>
          <w:rFonts w:asciiTheme="majorHAnsi" w:hAnsiTheme="majorHAnsi" w:cstheme="majorHAnsi"/>
          <w:highlight w:val="cyan"/>
        </w:rPr>
        <w:t>Research confirms</w:t>
      </w:r>
      <w:r w:rsidRPr="004F58CA">
        <w:rPr>
          <w:rStyle w:val="StyleUnderline"/>
          <w:rFonts w:asciiTheme="majorHAnsi" w:hAnsiTheme="majorHAnsi" w:cstheme="majorHAnsi"/>
        </w:rPr>
        <w:t xml:space="preserve"> that public-sector </w:t>
      </w:r>
      <w:r w:rsidRPr="004F58CA">
        <w:rPr>
          <w:rStyle w:val="StyleUnderline"/>
          <w:rFonts w:asciiTheme="majorHAnsi" w:hAnsiTheme="majorHAnsi" w:cstheme="majorHAnsi"/>
          <w:highlight w:val="cyan"/>
        </w:rPr>
        <w:t>unions are less effective without the right to strike</w:t>
      </w:r>
      <w:r w:rsidRPr="004F58CA">
        <w:rPr>
          <w:rStyle w:val="StyleUnderline"/>
          <w:rFonts w:asciiTheme="majorHAnsi" w:hAnsiTheme="majorHAnsi" w:cstheme="majorHAnsi"/>
        </w:rPr>
        <w:t>.</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 xml:space="preserve">employees with a right to strike </w:t>
      </w:r>
      <w:r w:rsidRPr="004F58CA">
        <w:rPr>
          <w:rStyle w:val="StyleUnderline"/>
          <w:rFonts w:asciiTheme="majorHAnsi" w:hAnsiTheme="majorHAnsi" w:cstheme="majorHAnsi"/>
          <w:highlight w:val="cyan"/>
        </w:rPr>
        <w:t>earn</w:t>
      </w:r>
      <w:r w:rsidRPr="004F58CA">
        <w:rPr>
          <w:rStyle w:val="StyleUnderline"/>
          <w:rFonts w:asciiTheme="majorHAnsi" w:hAnsiTheme="majorHAnsi" w:cstheme="majorHAnsi"/>
        </w:rPr>
        <w:t xml:space="preserve"> between 2 percent and </w:t>
      </w:r>
      <w:r w:rsidRPr="004F58CA">
        <w:rPr>
          <w:rStyle w:val="StyleUnderline"/>
          <w:rFonts w:asciiTheme="majorHAnsi" w:hAnsiTheme="majorHAnsi" w:cstheme="majorHAnsi"/>
          <w:highlight w:val="cyan"/>
        </w:rPr>
        <w:t xml:space="preserve">5 percent </w:t>
      </w:r>
      <w:r w:rsidRPr="00011E9C">
        <w:rPr>
          <w:rStyle w:val="StyleUnderline"/>
          <w:rFonts w:asciiTheme="majorHAnsi" w:hAnsiTheme="majorHAnsi" w:cstheme="majorHAnsi"/>
          <w:color w:val="000000" w:themeColor="text1"/>
          <w:highlight w:val="cyan"/>
        </w:rPr>
        <w:t>more</w:t>
      </w:r>
      <w:r w:rsidRPr="00011E9C">
        <w:rPr>
          <w:rFonts w:asciiTheme="majorHAnsi" w:hAnsiTheme="majorHAnsi" w:cstheme="majorHAnsi"/>
          <w:color w:val="000000" w:themeColor="text1"/>
          <w:sz w:val="16"/>
        </w:rPr>
        <w:t xml:space="preserve"> than those without it.[ii] While that’s a meaningful increase for those workers, it also </w:t>
      </w:r>
      <w:r w:rsidRPr="00011E9C">
        <w:rPr>
          <w:rStyle w:val="StyleUnderline"/>
          <w:rFonts w:asciiTheme="majorHAnsi" w:hAnsiTheme="majorHAnsi" w:cstheme="majorHAnsi"/>
          <w:color w:val="000000" w:themeColor="text1"/>
        </w:rPr>
        <w:t xml:space="preserve">should </w:t>
      </w:r>
      <w:r w:rsidRPr="00011E9C">
        <w:rPr>
          <w:rStyle w:val="StyleUnderline"/>
          <w:rFonts w:asciiTheme="majorHAnsi" w:hAnsiTheme="majorHAnsi" w:cstheme="majorHAnsi"/>
          <w:color w:val="000000" w:themeColor="text1"/>
          <w:highlight w:val="cyan"/>
        </w:rPr>
        <w:t xml:space="preserve">assuage </w:t>
      </w:r>
      <w:r w:rsidRPr="00011E9C">
        <w:rPr>
          <w:rStyle w:val="StyleUnderline"/>
          <w:rFonts w:asciiTheme="majorHAnsi" w:hAnsiTheme="majorHAnsi" w:cstheme="majorHAnsi"/>
          <w:color w:val="000000" w:themeColor="text1"/>
        </w:rPr>
        <w:t>any</w:t>
      </w:r>
      <w:r w:rsidRPr="00011E9C">
        <w:rPr>
          <w:rStyle w:val="StyleUnderline"/>
          <w:rFonts w:asciiTheme="majorHAnsi" w:hAnsiTheme="majorHAnsi" w:cstheme="majorHAnsi"/>
          <w:color w:val="000000" w:themeColor="text1"/>
          <w:highlight w:val="cyan"/>
        </w:rPr>
        <w:t xml:space="preserve"> fears</w:t>
      </w:r>
      <w:r w:rsidRPr="00011E9C">
        <w:rPr>
          <w:rFonts w:asciiTheme="majorHAnsi" w:hAnsiTheme="majorHAnsi" w:cstheme="majorHAnsi"/>
          <w:color w:val="000000" w:themeColor="text1"/>
          <w:sz w:val="16"/>
        </w:rPr>
        <w:t xml:space="preserve"> that a right to strike </w:t>
      </w:r>
      <w:r w:rsidRPr="00011E9C">
        <w:rPr>
          <w:rStyle w:val="StyleUnderline"/>
          <w:rFonts w:asciiTheme="majorHAnsi" w:hAnsiTheme="majorHAnsi" w:cstheme="majorHAnsi"/>
          <w:color w:val="000000" w:themeColor="text1"/>
          <w:highlight w:val="cyan"/>
        </w:rPr>
        <w:t>would lead to excessive pay increases</w:t>
      </w:r>
      <w:r w:rsidRPr="00011E9C">
        <w:rPr>
          <w:rStyle w:val="StyleUnderline"/>
          <w:rFonts w:asciiTheme="majorHAnsi" w:hAnsiTheme="majorHAnsi" w:cstheme="majorHAnsi"/>
          <w:color w:val="000000" w:themeColor="text1"/>
        </w:rPr>
        <w:t xml:space="preserve"> or employees abusing</w:t>
      </w:r>
      <w:r w:rsidRPr="00011E9C">
        <w:rPr>
          <w:rFonts w:asciiTheme="majorHAnsi" w:hAnsiTheme="majorHAnsi" w:cstheme="majorHAnsi"/>
          <w:color w:val="000000" w:themeColor="text1"/>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011E9C">
        <w:rPr>
          <w:rStyle w:val="StyleUnderline"/>
          <w:rFonts w:asciiTheme="majorHAnsi" w:hAnsiTheme="majorHAnsi" w:cstheme="majorHAnsi"/>
          <w:color w:val="000000" w:themeColor="text1"/>
          <w:highlight w:val="cyan"/>
        </w:rPr>
        <w:t>strengthen</w:t>
      </w:r>
      <w:r w:rsidRPr="00011E9C">
        <w:rPr>
          <w:rStyle w:val="StyleUnderline"/>
          <w:rFonts w:asciiTheme="majorHAnsi" w:hAnsiTheme="majorHAnsi" w:cstheme="majorHAnsi"/>
          <w:color w:val="000000" w:themeColor="text1"/>
        </w:rPr>
        <w:t xml:space="preserve"> the </w:t>
      </w:r>
      <w:r w:rsidRPr="00011E9C">
        <w:rPr>
          <w:rStyle w:val="StyleUnderline"/>
          <w:rFonts w:asciiTheme="majorHAnsi" w:hAnsiTheme="majorHAnsi" w:cstheme="majorHAnsi"/>
          <w:color w:val="000000" w:themeColor="text1"/>
          <w:highlight w:val="cyan"/>
        </w:rPr>
        <w:t>ability</w:t>
      </w:r>
      <w:r w:rsidRPr="00011E9C">
        <w:rPr>
          <w:rFonts w:asciiTheme="majorHAnsi" w:hAnsiTheme="majorHAnsi" w:cstheme="majorHAnsi"/>
          <w:color w:val="000000" w:themeColor="text1"/>
          <w:sz w:val="16"/>
        </w:rPr>
        <w:t xml:space="preserve"> of Maine’s public-sector workers </w:t>
      </w:r>
      <w:r w:rsidRPr="00011E9C">
        <w:rPr>
          <w:rStyle w:val="StyleUnderline"/>
          <w:rFonts w:asciiTheme="majorHAnsi" w:hAnsiTheme="majorHAnsi" w:cstheme="majorHAnsi"/>
          <w:color w:val="000000" w:themeColor="text1"/>
          <w:highlight w:val="cyan"/>
        </w:rPr>
        <w:t>to negotiate,</w:t>
      </w:r>
      <w:r w:rsidRPr="00011E9C">
        <w:rPr>
          <w:rStyle w:val="StyleUnderline"/>
          <w:rFonts w:asciiTheme="majorHAnsi" w:hAnsiTheme="majorHAnsi" w:cstheme="majorHAnsi"/>
          <w:color w:val="000000" w:themeColor="text1"/>
        </w:rPr>
        <w:t xml:space="preserve"> resulting in </w:t>
      </w:r>
      <w:r w:rsidRPr="00011E9C">
        <w:rPr>
          <w:rStyle w:val="StyleUnderline"/>
          <w:rFonts w:asciiTheme="majorHAnsi" w:hAnsiTheme="majorHAnsi" w:cstheme="majorHAnsi"/>
          <w:color w:val="000000" w:themeColor="text1"/>
          <w:highlight w:val="cyan"/>
        </w:rPr>
        <w:t>higher wagers</w:t>
      </w:r>
      <w:r w:rsidRPr="00011E9C">
        <w:rPr>
          <w:rStyle w:val="StyleUnderline"/>
          <w:rFonts w:asciiTheme="majorHAnsi" w:hAnsiTheme="majorHAnsi" w:cstheme="majorHAnsi"/>
          <w:color w:val="000000" w:themeColor="text1"/>
        </w:rPr>
        <w:t>,</w:t>
      </w:r>
      <w:r w:rsidRPr="00011E9C">
        <w:rPr>
          <w:rFonts w:asciiTheme="majorHAnsi" w:hAnsiTheme="majorHAnsi" w:cstheme="majorHAnsi"/>
          <w:color w:val="000000" w:themeColor="text1"/>
          <w:sz w:val="16"/>
        </w:rPr>
        <w:t xml:space="preserve"> a more level playing field, and a fairer economy for all of us.</w:t>
      </w:r>
    </w:p>
    <w:p w14:paraId="1EE686BB" w14:textId="77777777" w:rsidR="006C347F" w:rsidRDefault="006C347F" w:rsidP="006C347F">
      <w:pPr>
        <w:pStyle w:val="Heading3"/>
      </w:pPr>
      <w:proofErr w:type="spellStart"/>
      <w:r>
        <w:lastRenderedPageBreak/>
        <w:t>Underview</w:t>
      </w:r>
      <w:proofErr w:type="spellEnd"/>
    </w:p>
    <w:p w14:paraId="0CCB6CA8" w14:textId="77777777" w:rsidR="006C347F" w:rsidRPr="00FC23FC" w:rsidRDefault="006C347F" w:rsidP="006C347F">
      <w:pPr>
        <w:pStyle w:val="Heading4"/>
      </w:pPr>
      <w:r>
        <w:t>1AR Theory Paradigm—7-6-4-</w:t>
      </w:r>
      <w:proofErr w:type="gramStart"/>
      <w:r>
        <w:t>3 time</w:t>
      </w:r>
      <w:proofErr w:type="gramEnd"/>
      <w:r>
        <w:t xml:space="preserve"> skew means it checks NC</w:t>
      </w:r>
      <w:r w:rsidRPr="00FC23FC">
        <w:rPr>
          <w:u w:val="single"/>
        </w:rPr>
        <w:t xml:space="preserve"> infinite abuse</w:t>
      </w:r>
      <w:r>
        <w:t xml:space="preserve">—DTD-proportional to check time that could have been spent on substance, and fairness and education are voters—gateway issue, all your arguments presuppose it—and constitutive and the only portable skill we get from debate. </w:t>
      </w:r>
    </w:p>
    <w:p w14:paraId="73142FC3" w14:textId="77777777" w:rsidR="006C347F" w:rsidRPr="00F601E6" w:rsidRDefault="006C347F" w:rsidP="006C347F"/>
    <w:p w14:paraId="1C44020A" w14:textId="1D89B4B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85179"/>
    <w:multiLevelType w:val="hybridMultilevel"/>
    <w:tmpl w:val="38D82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255E0"/>
    <w:multiLevelType w:val="hybridMultilevel"/>
    <w:tmpl w:val="DCC28C7C"/>
    <w:lvl w:ilvl="0" w:tplc="805822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4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1A0"/>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534"/>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47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F5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5E8"/>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9414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616"/>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13E01"/>
  <w14:defaultImageDpi w14:val="300"/>
  <w15:docId w15:val="{0C97D084-EAE3-A049-B584-409901729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3F5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3F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3F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43F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743F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3F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F5D"/>
  </w:style>
  <w:style w:type="character" w:customStyle="1" w:styleId="Heading1Char">
    <w:name w:val="Heading 1 Char"/>
    <w:aliases w:val="Pocket Char"/>
    <w:basedOn w:val="DefaultParagraphFont"/>
    <w:link w:val="Heading1"/>
    <w:uiPriority w:val="9"/>
    <w:rsid w:val="00743F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3F5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43F5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743F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3F5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743F5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743F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3F5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43F5D"/>
    <w:rPr>
      <w:color w:val="auto"/>
      <w:u w:val="none"/>
    </w:rPr>
  </w:style>
  <w:style w:type="paragraph" w:styleId="DocumentMap">
    <w:name w:val="Document Map"/>
    <w:basedOn w:val="Normal"/>
    <w:link w:val="DocumentMapChar"/>
    <w:uiPriority w:val="99"/>
    <w:semiHidden/>
    <w:unhideWhenUsed/>
    <w:rsid w:val="00743F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3F5D"/>
    <w:rPr>
      <w:rFonts w:ascii="Lucida Grande" w:hAnsi="Lucida Grande" w:cs="Lucida Grande"/>
    </w:rPr>
  </w:style>
  <w:style w:type="paragraph" w:customStyle="1" w:styleId="Emphasis1">
    <w:name w:val="Emphasis1"/>
    <w:basedOn w:val="Normal"/>
    <w:link w:val="Emphasis"/>
    <w:uiPriority w:val="20"/>
    <w:qFormat/>
    <w:rsid w:val="006C347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C34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qFormat/>
    <w:rsid w:val="007C45E8"/>
    <w:pPr>
      <w:ind w:left="720"/>
      <w:contextualSpacing/>
    </w:pPr>
  </w:style>
  <w:style w:type="paragraph" w:customStyle="1" w:styleId="textbold">
    <w:name w:val="text bold"/>
    <w:basedOn w:val="Normal"/>
    <w:uiPriority w:val="20"/>
    <w:qFormat/>
    <w:rsid w:val="007C45E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lrb.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x.doi.org/10.1016/j.riob.2015.07.001" TargetMode="External"/><Relationship Id="rId4" Type="http://schemas.openxmlformats.org/officeDocument/2006/relationships/customXml" Target="../customXml/item4.xml"/><Relationship Id="rId9" Type="http://schemas.openxmlformats.org/officeDocument/2006/relationships/hyperlink" Target="https://www.epi.org/publication/secular-stagnation/)//B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10329</Words>
  <Characters>58878</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7</cp:revision>
  <dcterms:created xsi:type="dcterms:W3CDTF">2021-11-06T17:53:00Z</dcterms:created>
  <dcterms:modified xsi:type="dcterms:W3CDTF">2021-11-06T20:08:00Z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