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54CEB" w14:textId="77777777" w:rsidR="00A57185" w:rsidRDefault="00A57185" w:rsidP="00A57185">
      <w:pPr>
        <w:pStyle w:val="Heading2"/>
      </w:pPr>
      <w:r>
        <w:t>I Law</w:t>
      </w:r>
    </w:p>
    <w:p w14:paraId="59E48A98" w14:textId="77777777" w:rsidR="00A57185" w:rsidRPr="00DC7E68" w:rsidRDefault="00A57185" w:rsidP="00A57185">
      <w:pPr>
        <w:pStyle w:val="Heading4"/>
      </w:pPr>
      <w:r>
        <w:t>Intellectual property rights cannot be discriminated on the basis of field, or place of invention</w:t>
      </w:r>
    </w:p>
    <w:p w14:paraId="2FA5BE0A" w14:textId="77777777" w:rsidR="00A57185" w:rsidRPr="00DC7E68" w:rsidRDefault="00A57185" w:rsidP="00A57185">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047850CA" w14:textId="77777777" w:rsidR="00A57185" w:rsidRDefault="00A57185" w:rsidP="00A57185">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28341F">
        <w:rPr>
          <w:rStyle w:val="Emphasis"/>
          <w:highlight w:val="cyan"/>
        </w:rPr>
        <w:t>patents shall be available</w:t>
      </w:r>
      <w:r w:rsidRPr="003461E4">
        <w:rPr>
          <w:rStyle w:val="Emphasis"/>
        </w:rPr>
        <w:t xml:space="preserve"> and patent rights enjoyable </w:t>
      </w:r>
      <w:r w:rsidRPr="0028341F">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28341F">
        <w:rPr>
          <w:rStyle w:val="Emphasis"/>
          <w:highlight w:val="cyan"/>
        </w:rPr>
        <w:t>to the place of invention,</w:t>
      </w:r>
      <w:r w:rsidRPr="003461E4">
        <w:rPr>
          <w:rStyle w:val="Emphasis"/>
        </w:rPr>
        <w:t xml:space="preserve"> the </w:t>
      </w:r>
      <w:r w:rsidRPr="0028341F">
        <w:rPr>
          <w:rStyle w:val="Emphasis"/>
          <w:highlight w:val="cyan"/>
        </w:rPr>
        <w:t>field of technology</w:t>
      </w:r>
      <w:r w:rsidRPr="003461E4">
        <w:rPr>
          <w:rStyle w:val="Emphasis"/>
        </w:rPr>
        <w:t xml:space="preserve"> and </w:t>
      </w:r>
      <w:r w:rsidRPr="0028341F">
        <w:rPr>
          <w:rStyle w:val="Emphasis"/>
          <w:highlight w:val="cyan"/>
        </w:rPr>
        <w:t xml:space="preserve">whether products are imported </w:t>
      </w:r>
      <w:r w:rsidRPr="003461E4">
        <w:rPr>
          <w:rStyle w:val="Emphasis"/>
        </w:rPr>
        <w:t xml:space="preserve">or locally </w:t>
      </w:r>
      <w:r w:rsidRPr="0028341F">
        <w:rPr>
          <w:rStyle w:val="Emphasis"/>
          <w:highlight w:val="cyan"/>
        </w:rPr>
        <w:t>produced.</w:t>
      </w:r>
    </w:p>
    <w:p w14:paraId="16C00FFB" w14:textId="77777777" w:rsidR="00A57185" w:rsidRDefault="00A57185" w:rsidP="00A57185">
      <w:pPr>
        <w:shd w:val="clear" w:color="auto" w:fill="FFFFFF"/>
        <w:spacing w:after="150" w:line="240" w:lineRule="auto"/>
        <w:rPr>
          <w:rStyle w:val="Emphasis"/>
        </w:rPr>
      </w:pPr>
    </w:p>
    <w:p w14:paraId="6131C54E" w14:textId="77777777" w:rsidR="00A57185" w:rsidRDefault="00A57185" w:rsidP="00A57185">
      <w:pPr>
        <w:pStyle w:val="Heading4"/>
      </w:pPr>
      <w:r>
        <w:t>The WTO’s appellate body no longer exists to mediate disputes, without immediate buy in by states, and no mechanism to make disobedient states obey, the system collapses</w:t>
      </w:r>
    </w:p>
    <w:p w14:paraId="4D6B3939" w14:textId="77777777" w:rsidR="00A57185" w:rsidRPr="00EE158F" w:rsidRDefault="00A57185" w:rsidP="00A57185">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257F0B29" w14:textId="77777777" w:rsidR="00A57185" w:rsidRDefault="00A57185" w:rsidP="00A57185">
      <w:pPr>
        <w:shd w:val="clear" w:color="auto" w:fill="FFFFFF"/>
        <w:spacing w:after="150" w:line="240" w:lineRule="auto"/>
        <w:rPr>
          <w:rStyle w:val="Emphasis"/>
        </w:rPr>
      </w:pPr>
    </w:p>
    <w:p w14:paraId="15DBFA5D" w14:textId="77777777" w:rsidR="00A57185" w:rsidRPr="003024C5" w:rsidRDefault="00A57185" w:rsidP="00A57185">
      <w:pPr>
        <w:rPr>
          <w:sz w:val="12"/>
        </w:rPr>
      </w:pPr>
      <w:r w:rsidRPr="0028341F">
        <w:rPr>
          <w:rStyle w:val="Emphasis"/>
          <w:highlight w:val="cyan"/>
        </w:rPr>
        <w:t>The WTO</w:t>
      </w:r>
      <w:r w:rsidRPr="003024C5">
        <w:rPr>
          <w:sz w:val="12"/>
        </w:rPr>
        <w:t xml:space="preserve"> is unique amongst international institutions because it </w:t>
      </w:r>
      <w:r w:rsidRPr="0028341F">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28341F">
        <w:rPr>
          <w:rStyle w:val="Emphasis"/>
          <w:highlight w:val="cyan"/>
        </w:rPr>
        <w:t>the dispute settlement system</w:t>
      </w:r>
      <w:r w:rsidRPr="003024C5">
        <w:rPr>
          <w:rStyle w:val="Emphasis"/>
        </w:rPr>
        <w:t>.</w:t>
      </w:r>
      <w:r w:rsidRPr="003024C5">
        <w:rPr>
          <w:sz w:val="12"/>
        </w:rPr>
        <w:t xml:space="preserve"> However, </w:t>
      </w:r>
      <w:r w:rsidRPr="0028341F">
        <w:rPr>
          <w:rStyle w:val="Emphasis"/>
          <w:highlight w:val="cyan"/>
        </w:rPr>
        <w:t>the</w:t>
      </w:r>
      <w:r w:rsidRPr="003024C5">
        <w:rPr>
          <w:sz w:val="12"/>
        </w:rPr>
        <w:t xml:space="preserve"> fundamental </w:t>
      </w:r>
      <w:r w:rsidRPr="0028341F">
        <w:rPr>
          <w:rStyle w:val="Emphasis"/>
          <w:highlight w:val="cyan"/>
        </w:rPr>
        <w:t>vulnerability is that if</w:t>
      </w:r>
      <w:r w:rsidRPr="003024C5">
        <w:rPr>
          <w:rStyle w:val="Emphasis"/>
        </w:rPr>
        <w:t xml:space="preserve"> powerful </w:t>
      </w:r>
      <w:r w:rsidRPr="0028341F">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28341F">
        <w:rPr>
          <w:rStyle w:val="Emphasis"/>
          <w:highlight w:val="cyan"/>
        </w:rPr>
        <w:t>won’t participate</w:t>
      </w:r>
      <w:r w:rsidRPr="003024C5">
        <w:rPr>
          <w:rStyle w:val="Emphasis"/>
        </w:rPr>
        <w:t xml:space="preserve"> in the system and be bound by its rules, </w:t>
      </w:r>
      <w:r w:rsidRPr="0028341F">
        <w:rPr>
          <w:rStyle w:val="Emphasis"/>
          <w:highlight w:val="cyan"/>
        </w:rPr>
        <w:t>they</w:t>
      </w:r>
      <w:r w:rsidRPr="003024C5">
        <w:rPr>
          <w:rStyle w:val="Emphasis"/>
        </w:rPr>
        <w:t xml:space="preserve"> quickly </w:t>
      </w:r>
      <w:r w:rsidRPr="0028341F">
        <w:rPr>
          <w:rStyle w:val="Emphasis"/>
          <w:highlight w:val="cyan"/>
        </w:rPr>
        <w:t>risk becoming irrelevant</w:t>
      </w:r>
      <w:r w:rsidRPr="003024C5">
        <w:rPr>
          <w:rStyle w:val="Emphasis"/>
        </w:rPr>
        <w:t xml:space="preserve">. And that’s the situation we’re in right now with the appellate body crisis, where, </w:t>
      </w:r>
      <w:r w:rsidRPr="0028341F">
        <w:rPr>
          <w:rStyle w:val="Emphasis"/>
          <w:highlight w:val="cyan"/>
        </w:rPr>
        <w:t>without a</w:t>
      </w:r>
      <w:r w:rsidRPr="003024C5">
        <w:rPr>
          <w:rStyle w:val="Emphasis"/>
        </w:rPr>
        <w:t xml:space="preserve"> functioning </w:t>
      </w:r>
      <w:r w:rsidRPr="0028341F">
        <w:rPr>
          <w:rStyle w:val="Emphasis"/>
          <w:highlight w:val="cyan"/>
        </w:rPr>
        <w:t>mechanism to ensure that WTO rules are enforced, the</w:t>
      </w:r>
      <w:r w:rsidRPr="003024C5">
        <w:rPr>
          <w:rStyle w:val="Emphasis"/>
        </w:rPr>
        <w:t xml:space="preserve"> entire </w:t>
      </w:r>
      <w:r w:rsidRPr="0028341F">
        <w:rPr>
          <w:rStyle w:val="Emphasis"/>
          <w:highlight w:val="cyan"/>
        </w:rPr>
        <w:t>system</w:t>
      </w:r>
      <w:r w:rsidRPr="003024C5">
        <w:rPr>
          <w:rStyle w:val="Emphasis"/>
        </w:rPr>
        <w:t xml:space="preserve"> of global trade rules </w:t>
      </w:r>
      <w:r w:rsidRPr="0028341F">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33208CCA" w14:textId="77777777" w:rsidR="00A57185" w:rsidRPr="00025D88" w:rsidRDefault="00A57185" w:rsidP="00A57185">
      <w:pPr>
        <w:spacing w:after="0" w:line="240" w:lineRule="auto"/>
        <w:rPr>
          <w:rFonts w:ascii="Times New Roman" w:eastAsia="Times New Roman" w:hAnsi="Times New Roman" w:cs="Times New Roman"/>
          <w:sz w:val="24"/>
        </w:rPr>
      </w:pPr>
    </w:p>
    <w:p w14:paraId="02C5F468" w14:textId="77777777" w:rsidR="00A57185" w:rsidRDefault="00A57185" w:rsidP="00A57185">
      <w:pPr>
        <w:pStyle w:val="Heading4"/>
      </w:pPr>
      <w:r>
        <w:t>A major country operating outside WTO consensus wrecks global trade norms</w:t>
      </w:r>
    </w:p>
    <w:p w14:paraId="7F3DF725" w14:textId="77777777" w:rsidR="00A57185" w:rsidRDefault="00A57185" w:rsidP="00A57185">
      <w:r w:rsidRPr="00F72EAD">
        <w:rPr>
          <w:rStyle w:val="Heading4Char"/>
        </w:rPr>
        <w:t>Bacchus 20</w:t>
      </w:r>
      <w:r>
        <w:t xml:space="preserve"> [</w:t>
      </w:r>
      <w:r w:rsidRPr="00F72EAD">
        <w:t xml:space="preserve">James Bacchus, </w:t>
      </w:r>
      <w:r>
        <w:t xml:space="preserve">member of the Herbert A. Stiefel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073F3D95" w14:textId="77777777" w:rsidR="00A57185" w:rsidRDefault="00A57185" w:rsidP="00A57185">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28341F">
        <w:rPr>
          <w:rStyle w:val="StyleUnderline"/>
          <w:highlight w:val="cyan"/>
        </w:rPr>
        <w:t xml:space="preserve">the </w:t>
      </w:r>
      <w:r w:rsidRPr="0028341F">
        <w:rPr>
          <w:rStyle w:val="Emphasis"/>
          <w:highlight w:val="cyan"/>
        </w:rPr>
        <w:t>last thing</w:t>
      </w:r>
      <w:r w:rsidRPr="00F72EAD">
        <w:rPr>
          <w:rStyle w:val="StyleUnderline"/>
        </w:rPr>
        <w:t xml:space="preserve"> </w:t>
      </w:r>
      <w:r w:rsidRPr="0028341F">
        <w:rPr>
          <w:rStyle w:val="StyleUnderline"/>
          <w:highlight w:val="cyan"/>
        </w:rPr>
        <w:t>the WTO needs</w:t>
      </w:r>
      <w:r w:rsidRPr="00F72EAD">
        <w:rPr>
          <w:rStyle w:val="StyleUnderline"/>
        </w:rPr>
        <w:t xml:space="preserve"> </w:t>
      </w:r>
      <w:r w:rsidRPr="0028341F">
        <w:rPr>
          <w:rStyle w:val="StyleUnderline"/>
          <w:highlight w:val="cyan"/>
        </w:rPr>
        <w:t>is</w:t>
      </w:r>
      <w:r w:rsidRPr="00F72EAD">
        <w:rPr>
          <w:rStyle w:val="StyleUnderline"/>
        </w:rPr>
        <w:t xml:space="preserve"> another </w:t>
      </w:r>
      <w:r w:rsidRPr="0028341F">
        <w:rPr>
          <w:rStyle w:val="StyleUnderline"/>
          <w:highlight w:val="cyan"/>
        </w:rPr>
        <w:t>debate over</w:t>
      </w:r>
      <w:r w:rsidRPr="00F72EAD">
        <w:rPr>
          <w:rStyle w:val="StyleUnderline"/>
        </w:rPr>
        <w:t xml:space="preserve"> perceived </w:t>
      </w:r>
      <w:r w:rsidRPr="0028341F">
        <w:rPr>
          <w:rStyle w:val="StyleUnderline"/>
          <w:highlight w:val="cyan"/>
        </w:rPr>
        <w:t>trade</w:t>
      </w:r>
      <w:r w:rsidRPr="00F72EAD">
        <w:rPr>
          <w:rStyle w:val="StyleUnderline"/>
        </w:rPr>
        <w:t xml:space="preserve"> obstacles to public health</w:t>
      </w:r>
      <w:r w:rsidRPr="00F96F48">
        <w:rPr>
          <w:sz w:val="16"/>
        </w:rPr>
        <w:t xml:space="preserve">. </w:t>
      </w:r>
      <w:r w:rsidRPr="0028341F">
        <w:rPr>
          <w:rStyle w:val="StyleUnderline"/>
          <w:highlight w:val="cyan"/>
        </w:rPr>
        <w:t>Unless</w:t>
      </w:r>
      <w:r w:rsidRPr="0028341F">
        <w:rPr>
          <w:sz w:val="16"/>
          <w:highlight w:val="cyan"/>
        </w:rPr>
        <w:t xml:space="preserve"> </w:t>
      </w:r>
      <w:r w:rsidRPr="00A712A3">
        <w:rPr>
          <w:rStyle w:val="StyleUnderline"/>
        </w:rPr>
        <w:t xml:space="preserve">WTO </w:t>
      </w:r>
      <w:r w:rsidRPr="0028341F">
        <w:rPr>
          <w:rStyle w:val="StyleUnderline"/>
          <w:highlight w:val="cyan"/>
        </w:rPr>
        <w:t xml:space="preserve">members reach a </w:t>
      </w:r>
      <w:r w:rsidRPr="0028341F">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28341F">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28341F">
        <w:rPr>
          <w:rStyle w:val="Emphasis"/>
          <w:highlight w:val="cyan"/>
        </w:rPr>
        <w:t>complicated</w:t>
      </w:r>
      <w:r w:rsidRPr="00F72EAD">
        <w:rPr>
          <w:rStyle w:val="StyleUnderline"/>
        </w:rPr>
        <w:t xml:space="preserve"> </w:t>
      </w:r>
      <w:r w:rsidRPr="0028341F">
        <w:rPr>
          <w:rStyle w:val="StyleUnderline"/>
          <w:highlight w:val="cyan"/>
        </w:rPr>
        <w:t>by a delay</w:t>
      </w:r>
      <w:r w:rsidRPr="00F72EAD">
        <w:rPr>
          <w:rStyle w:val="StyleUnderline"/>
        </w:rPr>
        <w:t xml:space="preserve"> like that </w:t>
      </w:r>
      <w:r w:rsidRPr="0028341F">
        <w:rPr>
          <w:rStyle w:val="StyleUnderline"/>
          <w:highlight w:val="cyan"/>
        </w:rPr>
        <w:t>in resolving</w:t>
      </w:r>
      <w:r w:rsidRPr="00F72EAD">
        <w:rPr>
          <w:rStyle w:val="StyleUnderline"/>
        </w:rPr>
        <w:t xml:space="preserve"> </w:t>
      </w:r>
      <w:r w:rsidRPr="0028341F">
        <w:rPr>
          <w:rStyle w:val="StyleUnderline"/>
          <w:highlight w:val="cyan"/>
        </w:rPr>
        <w:t>the</w:t>
      </w:r>
      <w:r w:rsidRPr="00F72EAD">
        <w:rPr>
          <w:rStyle w:val="StyleUnderline"/>
        </w:rPr>
        <w:t xml:space="preserve"> </w:t>
      </w:r>
      <w:r w:rsidRPr="0028341F">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28341F">
        <w:rPr>
          <w:rStyle w:val="StyleUnderline"/>
          <w:highlight w:val="cyan"/>
        </w:rPr>
        <w:t>A</w:t>
      </w:r>
      <w:r w:rsidRPr="00F72EAD">
        <w:rPr>
          <w:rStyle w:val="StyleUnderline"/>
        </w:rPr>
        <w:t xml:space="preserve"> new and </w:t>
      </w:r>
      <w:r w:rsidRPr="0028341F">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28341F">
        <w:rPr>
          <w:rStyle w:val="Emphasis"/>
          <w:highlight w:val="cyan"/>
        </w:rPr>
        <w:t>political struggle</w:t>
      </w:r>
      <w:r w:rsidRPr="00F96F48">
        <w:rPr>
          <w:sz w:val="16"/>
        </w:rPr>
        <w:t xml:space="preserve"> definitely </w:t>
      </w:r>
      <w:r w:rsidRPr="0028341F">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28341F">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28341F">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28341F">
        <w:rPr>
          <w:rStyle w:val="StyleUnderline"/>
          <w:highlight w:val="cyan"/>
        </w:rPr>
        <w:t>the WTO itself were</w:t>
      </w:r>
      <w:r w:rsidRPr="00F96F48">
        <w:rPr>
          <w:sz w:val="16"/>
        </w:rPr>
        <w:t xml:space="preserve"> all </w:t>
      </w:r>
      <w:r w:rsidRPr="0028341F">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202A4058" w14:textId="77777777" w:rsidR="00A57185" w:rsidRDefault="00A57185" w:rsidP="00A57185">
      <w:pPr>
        <w:rPr>
          <w:sz w:val="16"/>
          <w:szCs w:val="16"/>
        </w:rPr>
      </w:pPr>
    </w:p>
    <w:p w14:paraId="0FF320D3" w14:textId="2BF6F41A" w:rsidR="00A57185" w:rsidRDefault="00A57185" w:rsidP="00A57185">
      <w:pPr>
        <w:pStyle w:val="Heading4"/>
      </w:pPr>
      <w:r>
        <w:t>Without all states buy in, we risk WW3</w:t>
      </w:r>
      <w:r w:rsidR="00516C91">
        <w:t xml:space="preserve"> with nukes</w:t>
      </w:r>
    </w:p>
    <w:p w14:paraId="7D3F029C" w14:textId="77777777" w:rsidR="00A57185" w:rsidRDefault="00A57185" w:rsidP="00A57185">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75541135" w14:textId="77777777" w:rsidR="00A57185" w:rsidRPr="00FE51A3" w:rsidRDefault="00A57185" w:rsidP="00A57185">
      <w:pPr>
        <w:rPr>
          <w:rFonts w:asciiTheme="majorHAnsi" w:hAnsiTheme="majorHAnsi" w:cstheme="majorHAnsi"/>
          <w:sz w:val="14"/>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28341F">
        <w:rPr>
          <w:rStyle w:val="StyleUnderline"/>
          <w:highlight w:val="cyan"/>
        </w:rPr>
        <w:t xml:space="preserve">if </w:t>
      </w:r>
      <w:r w:rsidRPr="00E140A8">
        <w:rPr>
          <w:rStyle w:val="StyleUnderline"/>
        </w:rPr>
        <w:lastRenderedPageBreak/>
        <w:t xml:space="preserve">powerful </w:t>
      </w:r>
      <w:r w:rsidRPr="0028341F">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28341F">
        <w:rPr>
          <w:rStyle w:val="StyleUnderline"/>
          <w:highlight w:val="cyan"/>
        </w:rPr>
        <w:t>won’t</w:t>
      </w:r>
      <w:r w:rsidRPr="00E140A8">
        <w:rPr>
          <w:rStyle w:val="StyleUnderline"/>
        </w:rPr>
        <w:t xml:space="preserve"> participate in the system and </w:t>
      </w:r>
      <w:r w:rsidRPr="0028341F">
        <w:rPr>
          <w:rStyle w:val="StyleUnderline"/>
          <w:highlight w:val="cyan"/>
        </w:rPr>
        <w:t>be</w:t>
      </w:r>
      <w:r w:rsidRPr="00E140A8">
        <w:rPr>
          <w:rStyle w:val="StyleUnderline"/>
        </w:rPr>
        <w:t xml:space="preserve"> </w:t>
      </w:r>
      <w:r w:rsidRPr="0028341F">
        <w:rPr>
          <w:rStyle w:val="StyleUnderline"/>
          <w:highlight w:val="cyan"/>
        </w:rPr>
        <w:t>bound by</w:t>
      </w:r>
      <w:r w:rsidRPr="00E140A8">
        <w:rPr>
          <w:rStyle w:val="StyleUnderline"/>
        </w:rPr>
        <w:t xml:space="preserve"> its </w:t>
      </w:r>
      <w:r w:rsidRPr="0028341F">
        <w:rPr>
          <w:rStyle w:val="StyleUnderline"/>
          <w:highlight w:val="cyan"/>
        </w:rPr>
        <w:t>rules</w:t>
      </w:r>
      <w:r w:rsidRPr="00E140A8">
        <w:rPr>
          <w:rStyle w:val="StyleUnderline"/>
        </w:rPr>
        <w:t xml:space="preserve">, </w:t>
      </w:r>
      <w:r w:rsidRPr="0028341F">
        <w:rPr>
          <w:rStyle w:val="StyleUnderline"/>
          <w:highlight w:val="cyan"/>
        </w:rPr>
        <w:t>they</w:t>
      </w:r>
      <w:r w:rsidRPr="00E140A8">
        <w:rPr>
          <w:rStyle w:val="StyleUnderline"/>
        </w:rPr>
        <w:t xml:space="preserve"> </w:t>
      </w:r>
      <w:r w:rsidRPr="00903585">
        <w:rPr>
          <w:rStyle w:val="Emphasis"/>
        </w:rPr>
        <w:t xml:space="preserve">quickly </w:t>
      </w:r>
      <w:r w:rsidRPr="0028341F">
        <w:rPr>
          <w:rStyle w:val="Emphasis"/>
          <w:highlight w:val="cyan"/>
        </w:rPr>
        <w:t>risk</w:t>
      </w:r>
      <w:r w:rsidRPr="0028341F">
        <w:rPr>
          <w:rStyle w:val="StyleUnderline"/>
          <w:highlight w:val="cyan"/>
        </w:rPr>
        <w:t xml:space="preserve"> becoming </w:t>
      </w:r>
      <w:r w:rsidRPr="0028341F">
        <w:rPr>
          <w:rStyle w:val="Emphasis"/>
          <w:highlight w:val="cyan"/>
        </w:rPr>
        <w:t>irrelevant</w:t>
      </w:r>
      <w:r w:rsidRPr="00E140A8">
        <w:rPr>
          <w:sz w:val="16"/>
        </w:rPr>
        <w:t xml:space="preserve">. And that’s the situation we’re in right now with the appellate body crisis, where, </w:t>
      </w:r>
      <w:r w:rsidRPr="0028341F">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28341F">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28341F">
        <w:rPr>
          <w:rStyle w:val="StyleUnderline"/>
          <w:highlight w:val="cyan"/>
        </w:rPr>
        <w:t xml:space="preserve">global trade rules risk </w:t>
      </w:r>
      <w:r w:rsidRPr="0028341F">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28341F">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28341F">
        <w:rPr>
          <w:rStyle w:val="StyleUnderline"/>
          <w:highlight w:val="cyan"/>
        </w:rPr>
        <w:t>is a return to</w:t>
      </w:r>
      <w:r w:rsidRPr="00E140A8">
        <w:rPr>
          <w:rStyle w:val="StyleUnderline"/>
        </w:rPr>
        <w:t xml:space="preserve"> </w:t>
      </w:r>
      <w:r w:rsidRPr="00E140A8">
        <w:rPr>
          <w:sz w:val="16"/>
        </w:rPr>
        <w:t xml:space="preserve">what we saw in </w:t>
      </w:r>
      <w:r w:rsidRPr="0028341F">
        <w:rPr>
          <w:rStyle w:val="StyleUnderline"/>
          <w:highlight w:val="cyan"/>
        </w:rPr>
        <w:t xml:space="preserve">the </w:t>
      </w:r>
      <w:r w:rsidRPr="00903585">
        <w:rPr>
          <w:rStyle w:val="StyleUnderline"/>
        </w:rPr>
        <w:t>19</w:t>
      </w:r>
      <w:r w:rsidRPr="0028341F">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28341F">
        <w:rPr>
          <w:rStyle w:val="StyleUnderline"/>
          <w:highlight w:val="cyan"/>
        </w:rPr>
        <w:t>countries imposing trade barriers</w:t>
      </w:r>
      <w:r w:rsidRPr="00E140A8">
        <w:rPr>
          <w:rStyle w:val="StyleUnderline"/>
        </w:rPr>
        <w:t xml:space="preserve">, </w:t>
      </w:r>
      <w:r w:rsidRPr="0028341F">
        <w:rPr>
          <w:rStyle w:val="StyleUnderline"/>
          <w:highlight w:val="cyan"/>
        </w:rPr>
        <w:t>blocking imports</w:t>
      </w:r>
      <w:r w:rsidRPr="00E140A8">
        <w:rPr>
          <w:rStyle w:val="StyleUnderline"/>
        </w:rPr>
        <w:t xml:space="preserve"> from other state, </w:t>
      </w:r>
      <w:r w:rsidRPr="0028341F">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28341F">
        <w:rPr>
          <w:rStyle w:val="Emphasis"/>
          <w:highlight w:val="cyan"/>
        </w:rPr>
        <w:t>protectionism</w:t>
      </w:r>
      <w:r w:rsidRPr="00E140A8">
        <w:rPr>
          <w:sz w:val="16"/>
        </w:rPr>
        <w:t xml:space="preserve">. </w:t>
      </w:r>
      <w:r w:rsidRPr="0028341F">
        <w:rPr>
          <w:rStyle w:val="StyleUnderline"/>
          <w:highlight w:val="cyan"/>
        </w:rPr>
        <w:t>This</w:t>
      </w:r>
      <w:r w:rsidRPr="00E140A8">
        <w:rPr>
          <w:rStyle w:val="StyleUnderline"/>
        </w:rPr>
        <w:t xml:space="preserve"> response </w:t>
      </w:r>
      <w:r w:rsidRPr="0028341F">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28341F">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28341F">
        <w:rPr>
          <w:rStyle w:val="Emphasis"/>
          <w:highlight w:val="cyan"/>
        </w:rPr>
        <w:t>world war</w:t>
      </w:r>
      <w:r w:rsidRPr="00E140A8">
        <w:rPr>
          <w:sz w:val="16"/>
        </w:rPr>
        <w:t xml:space="preserve">. </w:t>
      </w:r>
      <w:r w:rsidRPr="00E140A8">
        <w:rPr>
          <w:rStyle w:val="StyleUnderline"/>
        </w:rPr>
        <w:t xml:space="preserve">The reason why institutions like </w:t>
      </w:r>
      <w:r w:rsidRPr="0028341F">
        <w:rPr>
          <w:rStyle w:val="StyleUnderline"/>
          <w:highlight w:val="cyan"/>
        </w:rPr>
        <w:t>the WTO were created</w:t>
      </w:r>
      <w:r w:rsidRPr="00E140A8">
        <w:rPr>
          <w:rStyle w:val="StyleUnderline"/>
        </w:rPr>
        <w:t xml:space="preserve"> in the first place was </w:t>
      </w:r>
      <w:r w:rsidRPr="0028341F">
        <w:rPr>
          <w:rStyle w:val="StyleUnderline"/>
          <w:highlight w:val="cyan"/>
        </w:rPr>
        <w:t>to prevent</w:t>
      </w:r>
      <w:r w:rsidRPr="00E140A8">
        <w:rPr>
          <w:rStyle w:val="StyleUnderline"/>
        </w:rPr>
        <w:t xml:space="preserve"> a recurrence of </w:t>
      </w:r>
      <w:r w:rsidRPr="0028341F">
        <w:rPr>
          <w:rStyle w:val="StyleUnderline"/>
          <w:highlight w:val="cyan"/>
        </w:rPr>
        <w:t xml:space="preserve">the </w:t>
      </w:r>
      <w:r w:rsidRPr="00903585">
        <w:rPr>
          <w:rStyle w:val="StyleUnderline"/>
        </w:rPr>
        <w:t>19</w:t>
      </w:r>
      <w:r w:rsidRPr="0028341F">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28341F">
        <w:rPr>
          <w:rStyle w:val="StyleUnderline"/>
          <w:highlight w:val="cyan"/>
        </w:rPr>
        <w:t xml:space="preserve">if </w:t>
      </w:r>
      <w:r w:rsidRPr="00903585">
        <w:rPr>
          <w:rStyle w:val="StyleUnderline"/>
        </w:rPr>
        <w:t xml:space="preserve">those </w:t>
      </w:r>
      <w:r w:rsidRPr="0028341F">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28341F">
        <w:rPr>
          <w:rStyle w:val="StyleUnderline"/>
          <w:highlight w:val="cyan"/>
        </w:rPr>
        <w:t xml:space="preserve">the </w:t>
      </w:r>
      <w:r w:rsidRPr="00903585">
        <w:rPr>
          <w:rStyle w:val="StyleUnderline"/>
        </w:rPr>
        <w:t xml:space="preserve">institutional </w:t>
      </w:r>
      <w:r w:rsidRPr="0028341F">
        <w:rPr>
          <w:rStyle w:val="StyleUnderline"/>
          <w:highlight w:val="cyan"/>
        </w:rPr>
        <w:t>foundations of postwar</w:t>
      </w:r>
      <w:r w:rsidRPr="00E140A8">
        <w:rPr>
          <w:rStyle w:val="StyleUnderline"/>
        </w:rPr>
        <w:t xml:space="preserve"> economic </w:t>
      </w:r>
      <w:r w:rsidRPr="0028341F">
        <w:rPr>
          <w:rStyle w:val="StyleUnderline"/>
          <w:highlight w:val="cyan"/>
        </w:rPr>
        <w:t xml:space="preserve">prosperity </w:t>
      </w:r>
      <w:r w:rsidRPr="00903585">
        <w:rPr>
          <w:rStyle w:val="StyleUnderline"/>
        </w:rPr>
        <w:t xml:space="preserve">could </w:t>
      </w:r>
      <w:r w:rsidRPr="0028341F">
        <w:rPr>
          <w:rStyle w:val="Emphasis"/>
          <w:highlight w:val="cyan"/>
        </w:rPr>
        <w:t>unravel</w:t>
      </w:r>
      <w:r w:rsidRPr="00E140A8">
        <w:rPr>
          <w:rStyle w:val="StyleUnderline"/>
        </w:rPr>
        <w:t xml:space="preserve">, </w:t>
      </w:r>
      <w:r w:rsidRPr="0028341F">
        <w:rPr>
          <w:rStyle w:val="StyleUnderline"/>
          <w:highlight w:val="cyan"/>
        </w:rPr>
        <w:t>throwing us</w:t>
      </w:r>
      <w:r w:rsidRPr="00E140A8">
        <w:rPr>
          <w:rStyle w:val="StyleUnderline"/>
        </w:rPr>
        <w:t xml:space="preserve"> back </w:t>
      </w:r>
      <w:r w:rsidRPr="0028341F">
        <w:rPr>
          <w:rStyle w:val="StyleUnderline"/>
          <w:highlight w:val="cyan"/>
        </w:rPr>
        <w:t>into</w:t>
      </w:r>
      <w:r w:rsidRPr="00E140A8">
        <w:rPr>
          <w:rStyle w:val="StyleUnderline"/>
        </w:rPr>
        <w:t xml:space="preserve"> economic chaos and potentially </w:t>
      </w:r>
      <w:r w:rsidRPr="0028341F">
        <w:rPr>
          <w:rStyle w:val="Emphasis"/>
          <w:highlight w:val="cyan"/>
        </w:rPr>
        <w:t>political disorder</w:t>
      </w:r>
      <w:r w:rsidRPr="00E140A8">
        <w:rPr>
          <w:rStyle w:val="StyleUnderline"/>
        </w:rPr>
        <w:t>.</w:t>
      </w:r>
      <w:r>
        <w:rPr>
          <w:rStyle w:val="StyleUnderline"/>
        </w:rPr>
        <w:t xml:space="preserve"> </w:t>
      </w:r>
      <w:r w:rsidRPr="00E140A8">
        <w:rPr>
          <w:sz w:val="16"/>
        </w:rPr>
        <w:t>What does the WTO’s future look like under new director-general Dr Okonjo-Iweala?</w:t>
      </w:r>
    </w:p>
    <w:p w14:paraId="352505E1" w14:textId="77777777" w:rsidR="00A57185" w:rsidRDefault="00A57185" w:rsidP="00A57185">
      <w:pPr>
        <w:pStyle w:val="Heading2"/>
      </w:pPr>
      <w:r>
        <w:lastRenderedPageBreak/>
        <w:t>BioTech</w:t>
      </w:r>
    </w:p>
    <w:p w14:paraId="685F6AAB" w14:textId="77777777" w:rsidR="00A57185" w:rsidRPr="00640C59" w:rsidRDefault="00A57185" w:rsidP="00A57185">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2F8C0B79" w14:textId="77777777" w:rsidR="00A57185" w:rsidRDefault="00A57185" w:rsidP="00A57185">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Barrons,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Gaurav Gupta, a physician, is the founder of the biotechnology investment firm Ascendant BioCapital.]//Lex AKu</w:t>
      </w:r>
    </w:p>
    <w:p w14:paraId="2AA0E345" w14:textId="77777777" w:rsidR="00A57185" w:rsidRPr="00640C59" w:rsidRDefault="00A57185" w:rsidP="00A57185">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28341F">
        <w:rPr>
          <w:rStyle w:val="Emphasis"/>
          <w:highlight w:val="cyan"/>
        </w:rPr>
        <w:t>American scientific engine</w:t>
      </w:r>
      <w:r w:rsidRPr="00AE1E5F">
        <w:rPr>
          <w:rStyle w:val="Emphasis"/>
        </w:rPr>
        <w:t xml:space="preserve"> that </w:t>
      </w:r>
      <w:r w:rsidRPr="0028341F">
        <w:rPr>
          <w:rStyle w:val="Emphasis"/>
          <w:highlight w:val="cyan"/>
        </w:rPr>
        <w:t>produced</w:t>
      </w:r>
      <w:r w:rsidRPr="00AE1E5F">
        <w:rPr>
          <w:rStyle w:val="Emphasis"/>
        </w:rPr>
        <w:t xml:space="preserve"> Covid-19 </w:t>
      </w:r>
      <w:r w:rsidRPr="0028341F">
        <w:rPr>
          <w:rStyle w:val="Emphasis"/>
          <w:highlight w:val="cyan"/>
        </w:rPr>
        <w:t>vaccines in record time</w:t>
      </w:r>
      <w:r w:rsidRPr="00AE1E5F">
        <w:rPr>
          <w:rStyle w:val="Emphasis"/>
        </w:rPr>
        <w:t xml:space="preserve"> </w:t>
      </w:r>
      <w:r w:rsidRPr="0028341F">
        <w:rPr>
          <w:rStyle w:val="Emphasis"/>
          <w:highlight w:val="cyan"/>
        </w:rPr>
        <w:t>was fueled by</w:t>
      </w:r>
      <w:r w:rsidRPr="00AE1E5F">
        <w:rPr>
          <w:rStyle w:val="Emphasis"/>
        </w:rPr>
        <w:t xml:space="preserve"> a </w:t>
      </w:r>
      <w:r w:rsidRPr="0028341F">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28341F">
        <w:rPr>
          <w:rStyle w:val="Emphasis"/>
          <w:highlight w:val="cyan"/>
        </w:rPr>
        <w:t>47% of all new medicines</w:t>
      </w:r>
      <w:r>
        <w:rPr>
          <w:rStyle w:val="Emphasis"/>
        </w:rPr>
        <w:t xml:space="preserve"> </w:t>
      </w:r>
      <w:r w:rsidRPr="00AE1E5F">
        <w:rPr>
          <w:rStyle w:val="Emphasis"/>
        </w:rPr>
        <w:t xml:space="preserve">were </w:t>
      </w:r>
      <w:r w:rsidRPr="0028341F">
        <w:rPr>
          <w:rStyle w:val="Emphasis"/>
          <w:highlight w:val="cyan"/>
        </w:rPr>
        <w:t>invented by U.S.</w:t>
      </w:r>
      <w:r w:rsidRPr="00AE1E5F">
        <w:rPr>
          <w:rStyle w:val="Emphasis"/>
        </w:rPr>
        <w:t xml:space="preserve"> biopharma </w:t>
      </w:r>
      <w:r w:rsidRPr="0028341F">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28341F">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28341F">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28341F">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28341F">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28341F">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28341F">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28341F">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28341F">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28341F">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28341F">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28341F">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28341F">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28341F">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28341F">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28341F">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28341F">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28341F">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28341F">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28341F">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28341F">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28341F">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793B9E63" w14:textId="77777777" w:rsidR="00A57185" w:rsidRPr="00640C59" w:rsidRDefault="00A57185" w:rsidP="00A57185">
      <w:pPr>
        <w:rPr>
          <w:rFonts w:asciiTheme="majorHAnsi" w:hAnsiTheme="majorHAnsi" w:cstheme="majorHAnsi"/>
        </w:rPr>
      </w:pPr>
    </w:p>
    <w:p w14:paraId="7F383160" w14:textId="77777777" w:rsidR="00A57185" w:rsidRPr="00640C59" w:rsidRDefault="00A57185" w:rsidP="00A57185">
      <w:pPr>
        <w:pStyle w:val="Heading4"/>
        <w:rPr>
          <w:rFonts w:asciiTheme="majorHAnsi" w:hAnsiTheme="majorHAnsi" w:cstheme="majorHAnsi"/>
        </w:rPr>
      </w:pPr>
      <w:r>
        <w:rPr>
          <w:rFonts w:asciiTheme="majorHAnsi" w:hAnsiTheme="majorHAnsi" w:cstheme="majorHAnsi"/>
        </w:rPr>
        <w:t>p</w:t>
      </w:r>
      <w:r w:rsidRPr="00640C59">
        <w:rPr>
          <w:rFonts w:asciiTheme="majorHAnsi" w:hAnsiTheme="majorHAnsi" w:cstheme="majorHAnsi"/>
        </w:rPr>
        <w:t xml:space="preserve">The plan chills American biomed innovation and cedes control to China. </w:t>
      </w:r>
    </w:p>
    <w:p w14:paraId="29CB21FE" w14:textId="77777777" w:rsidR="00A57185" w:rsidRPr="00640C59" w:rsidRDefault="00A57185" w:rsidP="00A57185">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AKu</w:t>
      </w:r>
    </w:p>
    <w:p w14:paraId="70E3D953" w14:textId="77777777" w:rsidR="00A57185" w:rsidRPr="00640C59" w:rsidRDefault="00A57185" w:rsidP="00A57185">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28341F">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28341F">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28341F">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28341F">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28341F">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28341F">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28341F">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28341F">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28341F">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28341F">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28341F">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28341F">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28341F">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28341F">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28341F">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28341F">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28341F">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28341F">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Moderna </w:t>
      </w:r>
      <w:r w:rsidRPr="00BE485F">
        <w:rPr>
          <w:rStyle w:val="Emphasis"/>
          <w:rFonts w:asciiTheme="majorHAnsi" w:hAnsiTheme="majorHAnsi" w:cstheme="majorHAnsi"/>
        </w:rPr>
        <w:t xml:space="preserve">vaccines has </w:t>
      </w:r>
      <w:r w:rsidRPr="0028341F">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28341F">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28341F">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28341F">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28341F">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28341F">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28341F">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28341F">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28341F">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28341F">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28341F">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28341F">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28341F">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28341F">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28341F">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28341F">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28341F">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28341F">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28341F">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28341F">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28341F">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28341F">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28341F">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28341F">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28341F">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28341F">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28341F">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28341F">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28341F">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28341F">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28341F">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biotechs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70152D00" w14:textId="77777777" w:rsidR="00A57185" w:rsidRPr="00640C59" w:rsidRDefault="00A57185" w:rsidP="00A57185">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776C4FE8" w14:textId="77777777" w:rsidR="00A57185" w:rsidRPr="00640C59" w:rsidRDefault="00A57185" w:rsidP="00A57185">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114281AD" w14:textId="77777777" w:rsidR="00A57185" w:rsidRPr="00640C59" w:rsidRDefault="00A57185" w:rsidP="00A57185">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28341F">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28341F">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28341F">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28341F">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28341F">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28341F">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28341F">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28341F">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28341F">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28341F">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28341F">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28341F">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28341F">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28341F">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28341F">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28341F">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28341F">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28341F">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28341F">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28341F">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28341F">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28341F">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28341F">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28341F">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28341F">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28341F">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28341F">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28341F">
        <w:rPr>
          <w:rStyle w:val="Emphasis"/>
          <w:rFonts w:asciiTheme="majorHAnsi" w:hAnsiTheme="majorHAnsi" w:cstheme="majorHAnsi"/>
          <w:highlight w:val="cyan"/>
        </w:rPr>
        <w:t>r]esearch in genome editing</w:t>
      </w:r>
      <w:r w:rsidRPr="00640C59">
        <w:rPr>
          <w:rStyle w:val="Emphasis"/>
          <w:rFonts w:asciiTheme="majorHAnsi" w:hAnsiTheme="majorHAnsi" w:cstheme="majorHAnsi"/>
        </w:rPr>
        <w:t xml:space="preserve"> </w:t>
      </w:r>
      <w:r w:rsidRPr="0028341F">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28341F">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28341F">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28341F">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28341F">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28341F">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28341F">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28341F">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28341F">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28341F">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28341F">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28341F">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28341F">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28341F">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28341F">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28341F">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28341F">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28341F">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28341F">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28341F">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28341F">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28341F">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28341F">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Beijing has long envied the United States’s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3F759035" w14:textId="1A9CDE87" w:rsidR="00A57185" w:rsidRPr="00640C59" w:rsidRDefault="00325F23" w:rsidP="00325F23">
      <w:pPr>
        <w:pStyle w:val="Heading4"/>
      </w:pPr>
      <w:r>
        <w:t>c/a AC heg good card</w:t>
      </w:r>
    </w:p>
    <w:p w14:paraId="56E00572" w14:textId="77777777" w:rsidR="00A57185" w:rsidRDefault="00A57185" w:rsidP="00A57185">
      <w:pPr>
        <w:pStyle w:val="Heading2"/>
      </w:pPr>
      <w:r>
        <w:lastRenderedPageBreak/>
        <w:t>T - Reduce</w:t>
      </w:r>
    </w:p>
    <w:p w14:paraId="6B3DCB44" w14:textId="77777777" w:rsidR="00A57185" w:rsidRPr="00D16830" w:rsidRDefault="00A57185" w:rsidP="00A57185">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aff is a </w:t>
      </w:r>
      <w:r w:rsidRPr="00D16830">
        <w:rPr>
          <w:rFonts w:cs="Calibri"/>
          <w:u w:val="single"/>
        </w:rPr>
        <w:t>suspension</w:t>
      </w:r>
      <w:r>
        <w:rPr>
          <w:rFonts w:cs="Calibri"/>
        </w:rPr>
        <w:t>.</w:t>
      </w:r>
    </w:p>
    <w:p w14:paraId="3CABDC46" w14:textId="77777777" w:rsidR="00A57185" w:rsidRPr="00C85280" w:rsidRDefault="00A57185" w:rsidP="00A57185">
      <w:pPr>
        <w:rPr>
          <w:sz w:val="24"/>
        </w:rPr>
      </w:pPr>
      <w:r w:rsidRPr="00B70F74">
        <w:rPr>
          <w:rStyle w:val="Style13ptBold"/>
        </w:rPr>
        <w:t>Reynolds 59</w:t>
      </w:r>
      <w:r w:rsidRPr="00C85280">
        <w:rPr>
          <w:rStyle w:val="verdana"/>
        </w:rPr>
        <w:t xml:space="preserve"> – Judge (</w:t>
      </w:r>
      <w:r w:rsidRPr="00C85280">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282E4AEA" w14:textId="77777777" w:rsidR="00A57185" w:rsidRPr="00BF37D0" w:rsidRDefault="00A57185" w:rsidP="00A57185">
      <w:pPr>
        <w:rPr>
          <w:u w:val="single"/>
        </w:rPr>
      </w:pPr>
      <w:r w:rsidRPr="00C85280">
        <w:rPr>
          <w:color w:val="000000"/>
          <w:sz w:val="16"/>
        </w:rPr>
        <w:t>Section 83</w:t>
      </w:r>
      <w:r w:rsidRPr="00C85280">
        <w:rPr>
          <w:sz w:val="16"/>
        </w:rPr>
        <w:t xml:space="preserve">'s counterpart with regard to nondisability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xml:space="preserve"> [***13]  </w:t>
      </w:r>
      <w:r w:rsidRPr="00C85280">
        <w:rPr>
          <w:u w:val="single"/>
        </w:rPr>
        <w:t xml:space="preserve">The section says </w:t>
      </w:r>
      <w:r w:rsidRPr="0028341F">
        <w:rPr>
          <w:highlight w:val="cyan"/>
          <w:u w:val="single"/>
        </w:rPr>
        <w:t>"reduced", does not say that</w:t>
      </w:r>
      <w:r w:rsidRPr="00C85280">
        <w:rPr>
          <w:u w:val="single"/>
        </w:rPr>
        <w:t xml:space="preserve"> monthly payments </w:t>
      </w:r>
      <w:r w:rsidRPr="0028341F">
        <w:rPr>
          <w:highlight w:val="cyan"/>
          <w:u w:val="single"/>
        </w:rPr>
        <w:t>shall be temporarily suspended</w:t>
      </w:r>
      <w:r w:rsidRPr="00C85280">
        <w:rPr>
          <w:u w:val="single"/>
        </w:rPr>
        <w:t xml:space="preserve">; it says that the pension itself shall be reduced. </w:t>
      </w:r>
      <w:r w:rsidRPr="0028341F">
        <w:rPr>
          <w:highlight w:val="cyan"/>
          <w:u w:val="single"/>
        </w:rPr>
        <w:t xml:space="preserve">The </w:t>
      </w:r>
      <w:r w:rsidRPr="0028341F">
        <w:rPr>
          <w:rStyle w:val="Emphasis"/>
          <w:highlight w:val="cyan"/>
        </w:rPr>
        <w:t>plain dictionary meaning</w:t>
      </w:r>
      <w:r w:rsidRPr="0028341F">
        <w:rPr>
          <w:highlight w:val="cyan"/>
          <w:u w:val="single"/>
        </w:rPr>
        <w:t xml:space="preserve"> of the word is to diminish, lower or degrade.</w:t>
      </w:r>
      <w:r w:rsidRPr="00C85280">
        <w:rPr>
          <w:u w:val="single"/>
        </w:rPr>
        <w:t xml:space="preserve"> </w:t>
      </w:r>
      <w:r w:rsidRPr="00C85280">
        <w:rPr>
          <w:rStyle w:val="StyleUnderline"/>
        </w:rPr>
        <w:t xml:space="preserve">The word </w:t>
      </w:r>
      <w:r w:rsidRPr="0028341F">
        <w:rPr>
          <w:rStyle w:val="StyleUnderline"/>
          <w:highlight w:val="cyan"/>
        </w:rPr>
        <w:t>"reduce" seems</w:t>
      </w:r>
      <w:r w:rsidRPr="00C85280">
        <w:rPr>
          <w:rStyle w:val="StyleUnderline"/>
        </w:rPr>
        <w:t xml:space="preserve"> adequately </w:t>
      </w:r>
      <w:r w:rsidRPr="0028341F">
        <w:rPr>
          <w:rStyle w:val="StyleUnderline"/>
          <w:highlight w:val="cyan"/>
        </w:rPr>
        <w:t xml:space="preserve">to indicate </w:t>
      </w:r>
      <w:r w:rsidRPr="0028341F">
        <w:rPr>
          <w:rStyle w:val="Emphasis"/>
          <w:highlight w:val="cyan"/>
        </w:rPr>
        <w:t>permanency</w:t>
      </w:r>
      <w:r w:rsidRPr="0028341F">
        <w:rPr>
          <w:rStyle w:val="StyleUnderline"/>
          <w:highlight w:val="cyan"/>
        </w:rPr>
        <w:t>.</w:t>
      </w:r>
    </w:p>
    <w:p w14:paraId="12FCB28D" w14:textId="77777777" w:rsidR="00A57185" w:rsidRDefault="00A57185" w:rsidP="00A57185"/>
    <w:p w14:paraId="325FCCAB" w14:textId="1DD37626" w:rsidR="00A57185" w:rsidRDefault="00A57185" w:rsidP="00FD28B3">
      <w:pPr>
        <w:pStyle w:val="Heading4"/>
      </w:pPr>
      <w:r>
        <w:t xml:space="preserve">Violation: </w:t>
      </w:r>
      <w:r w:rsidR="00FD28B3">
        <w:t xml:space="preserve">Their aff only defends </w:t>
      </w:r>
      <w:r w:rsidR="004C0C69">
        <w:t>during pandemics</w:t>
      </w:r>
    </w:p>
    <w:p w14:paraId="402064DC" w14:textId="77777777" w:rsidR="004C0C69" w:rsidRPr="00893601" w:rsidRDefault="004C0C69" w:rsidP="004C0C69">
      <w:r w:rsidRPr="00057D64">
        <w:rPr>
          <w:rStyle w:val="Style13ptBold"/>
        </w:rPr>
        <w:t>Green 5/6</w:t>
      </w:r>
      <w:r>
        <w:t xml:space="preserve"> [Andrew Green (</w:t>
      </w:r>
      <w:r w:rsidRPr="00807221">
        <w:t>Devex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Devex. 06 May 2021. Accessed 7/31/2021. </w:t>
      </w:r>
      <w:hyperlink r:id="rId12" w:history="1">
        <w:r w:rsidRPr="00500FE9">
          <w:rPr>
            <w:rStyle w:val="Hyperlink"/>
          </w:rPr>
          <w:t>https://www.devex.com/news/us-backs-waiver-for-intellectual-property-rights-for-covid-19-vaccines-99847</w:t>
        </w:r>
      </w:hyperlink>
      <w:r>
        <w:t xml:space="preserve"> //Xu]</w:t>
      </w:r>
    </w:p>
    <w:p w14:paraId="35CA3499" w14:textId="77777777" w:rsidR="004C0C69" w:rsidRPr="00EB2E4E" w:rsidRDefault="004C0C69" w:rsidP="004C0C69">
      <w:pPr>
        <w:rPr>
          <w:sz w:val="16"/>
        </w:rPr>
      </w:pPr>
      <w:r w:rsidRPr="00974D34">
        <w:rPr>
          <w:sz w:val="16"/>
        </w:rPr>
        <w:t xml:space="preserve">In a stunning reversal, </w:t>
      </w:r>
      <w:r w:rsidRPr="00974D34">
        <w:rPr>
          <w:rStyle w:val="Emphasis"/>
        </w:rPr>
        <w:t xml:space="preserve">U.S. President Joe Biden’s administration came out in favor of </w:t>
      </w:r>
      <w:r w:rsidRPr="0028341F">
        <w:rPr>
          <w:rStyle w:val="Emphasis"/>
          <w:highlight w:val="cyan"/>
        </w:rPr>
        <w:t>waiving i</w:t>
      </w:r>
      <w:r w:rsidRPr="00974D34">
        <w:rPr>
          <w:rStyle w:val="Emphasis"/>
        </w:rPr>
        <w:t xml:space="preserve">ntellectual </w:t>
      </w:r>
      <w:r w:rsidRPr="0028341F">
        <w:rPr>
          <w:rStyle w:val="Emphasis"/>
          <w:highlight w:val="cyan"/>
        </w:rPr>
        <w:t>p</w:t>
      </w:r>
      <w:r w:rsidRPr="00974D34">
        <w:rPr>
          <w:rStyle w:val="Emphasis"/>
        </w:rPr>
        <w:t xml:space="preserve">roperty </w:t>
      </w:r>
      <w:r w:rsidRPr="0028341F">
        <w:rPr>
          <w:rStyle w:val="Emphasis"/>
          <w:highlight w:val="cyan"/>
        </w:rPr>
        <w:t>protections for</w:t>
      </w:r>
      <w:r w:rsidRPr="00974D34">
        <w:rPr>
          <w:rStyle w:val="Emphasis"/>
        </w:rPr>
        <w:t xml:space="preserve"> COVID-19 </w:t>
      </w:r>
      <w:r w:rsidRPr="0028341F">
        <w:rPr>
          <w:rStyle w:val="Emphasis"/>
          <w:highlight w:val="cya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28341F">
        <w:rPr>
          <w:rStyle w:val="Emphasis"/>
          <w:highlight w:val="cyan"/>
        </w:rPr>
        <w:t>a proposal</w:t>
      </w:r>
      <w:r w:rsidRPr="00974D34">
        <w:rPr>
          <w:rStyle w:val="Emphasis"/>
        </w:rPr>
        <w:t xml:space="preserve"> from South Africa and India </w:t>
      </w:r>
      <w:r w:rsidRPr="0028341F">
        <w:rPr>
          <w:rStyle w:val="Emphasis"/>
          <w:highlight w:val="cyan"/>
        </w:rPr>
        <w:t>to temporarily set aside i</w:t>
      </w:r>
      <w:r w:rsidRPr="00974D34">
        <w:rPr>
          <w:rStyle w:val="Emphasis"/>
        </w:rPr>
        <w:t xml:space="preserve">ntellectual </w:t>
      </w:r>
      <w:r w:rsidRPr="0028341F">
        <w:rPr>
          <w:rStyle w:val="Emphasis"/>
          <w:highlight w:val="cyan"/>
        </w:rPr>
        <w:t>p</w:t>
      </w:r>
      <w:r w:rsidRPr="00974D34">
        <w:rPr>
          <w:rStyle w:val="Emphasis"/>
        </w:rPr>
        <w:t xml:space="preserve">roperty </w:t>
      </w:r>
      <w:r w:rsidRPr="0028341F">
        <w:rPr>
          <w:rStyle w:val="Emphasis"/>
          <w:highlight w:val="cya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54684B5F" w14:textId="77777777" w:rsidR="004C0C69" w:rsidRPr="004C0C69" w:rsidRDefault="004C0C69" w:rsidP="004C0C69"/>
    <w:p w14:paraId="203B9058" w14:textId="77777777" w:rsidR="00A57185" w:rsidRPr="00A5178A" w:rsidRDefault="00A57185" w:rsidP="00A57185"/>
    <w:p w14:paraId="281D39BE" w14:textId="77777777" w:rsidR="00A57185" w:rsidRPr="000F0F15" w:rsidRDefault="00A57185" w:rsidP="00A57185">
      <w:pPr>
        <w:pStyle w:val="Heading4"/>
        <w:rPr>
          <w:rFonts w:cs="Calibri"/>
        </w:rPr>
      </w:pPr>
      <w:r w:rsidRPr="000F0F15">
        <w:rPr>
          <w:rFonts w:cs="Calibri"/>
        </w:rPr>
        <w:lastRenderedPageBreak/>
        <w:t>Vote neg:</w:t>
      </w:r>
    </w:p>
    <w:p w14:paraId="043CE33A" w14:textId="77777777" w:rsidR="00A57185" w:rsidRDefault="00A57185" w:rsidP="00A57185">
      <w:pPr>
        <w:pStyle w:val="Heading4"/>
      </w:pPr>
      <w:r>
        <w:t xml:space="preserve">1] </w:t>
      </w:r>
      <w:r w:rsidRPr="005F3BCD">
        <w:t>Limits</w:t>
      </w:r>
      <w:r>
        <w:t xml:space="preserve"> and ground</w:t>
      </w:r>
      <w:r w:rsidRPr="005F3BCD">
        <w:t xml:space="preserve">– their model allows affs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affs which makes cutting stable neg links impossible — limits key to reciprocal engagement since they create a caselist for neg prep</w:t>
      </w:r>
      <w:r>
        <w:t xml:space="preserve"> (innovation, collaboration, econ, ptx: all core neg literature thrown away)</w:t>
      </w:r>
      <w:r w:rsidRPr="005F3BCD">
        <w:t xml:space="preserve"> </w:t>
      </w:r>
    </w:p>
    <w:p w14:paraId="2EE5DA33" w14:textId="77777777" w:rsidR="00A57185" w:rsidRPr="00DB5A61" w:rsidRDefault="00A57185" w:rsidP="00A57185">
      <w:pPr>
        <w:pStyle w:val="Heading4"/>
      </w:pPr>
      <w:r>
        <w:t xml:space="preserve">2] Precision o/w – anything else justifies the aff arbitrarily jettisoning words in the resolution at their whim which decks negative ground and preparation because the aff is no longer bounded by the resolution. </w:t>
      </w:r>
    </w:p>
    <w:p w14:paraId="42F09DDC" w14:textId="77777777" w:rsidR="00A57185" w:rsidRPr="002F7767" w:rsidRDefault="00A57185" w:rsidP="00A57185">
      <w:pPr>
        <w:pStyle w:val="Heading4"/>
        <w:rPr>
          <w:rFonts w:cs="Calibri"/>
        </w:rPr>
      </w:pPr>
      <w:r>
        <w:rPr>
          <w:rFonts w:cs="Calibri"/>
        </w:rPr>
        <w:t>3</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23E4D7C4" w14:textId="77777777" w:rsidR="00A57185" w:rsidRDefault="00A57185" w:rsidP="00A57185">
      <w:pPr>
        <w:pStyle w:val="Heading4"/>
      </w:pPr>
      <w:r>
        <w:t>Fairness- consittutive of comp activites, args presume</w:t>
      </w:r>
    </w:p>
    <w:p w14:paraId="1D3641B0" w14:textId="77777777" w:rsidR="00A57185" w:rsidRDefault="00A57185" w:rsidP="00A57185">
      <w:pPr>
        <w:pStyle w:val="Heading4"/>
      </w:pPr>
      <w:r>
        <w:t>Edu- funded ny schools</w:t>
      </w:r>
    </w:p>
    <w:p w14:paraId="4582BB5A" w14:textId="77777777" w:rsidR="00A57185" w:rsidRDefault="00A57185" w:rsidP="00A57185">
      <w:pPr>
        <w:pStyle w:val="Heading4"/>
      </w:pPr>
      <w:r>
        <w:t>DTD- dta illogical, time skew</w:t>
      </w:r>
    </w:p>
    <w:p w14:paraId="435A514C" w14:textId="77777777" w:rsidR="00A57185" w:rsidRDefault="00A57185" w:rsidP="00A57185">
      <w:pPr>
        <w:pStyle w:val="Heading4"/>
      </w:pPr>
      <w:r>
        <w:t>No RVI’s- illogical, baiting</w:t>
      </w:r>
    </w:p>
    <w:p w14:paraId="7AEDB622" w14:textId="77777777" w:rsidR="00A57185" w:rsidRPr="007C192A" w:rsidRDefault="00A57185" w:rsidP="00A57185">
      <w:pPr>
        <w:pStyle w:val="Heading4"/>
      </w:pPr>
      <w:r>
        <w:t>CI – intervention, race to bottom , collapses</w:t>
      </w:r>
    </w:p>
    <w:p w14:paraId="0C713B47" w14:textId="34BBE2A0" w:rsidR="00A57185" w:rsidRDefault="00A57185" w:rsidP="00A57185">
      <w:pPr>
        <w:pStyle w:val="Heading2"/>
      </w:pPr>
      <w:r>
        <w:lastRenderedPageBreak/>
        <w:t>1NC – T</w:t>
      </w:r>
      <w:r w:rsidR="0067778E">
        <w:t xml:space="preserve"> vaccine</w:t>
      </w:r>
    </w:p>
    <w:p w14:paraId="6EFBCF42" w14:textId="77777777" w:rsidR="00A57185" w:rsidRPr="0092026C" w:rsidRDefault="00A57185" w:rsidP="00A57185">
      <w:pPr>
        <w:pStyle w:val="Heading4"/>
        <w:rPr>
          <w:rStyle w:val="Style13ptBold"/>
          <w:rFonts w:cs="Calibri"/>
          <w:b/>
          <w:bCs w:val="0"/>
        </w:rPr>
      </w:pPr>
      <w:r w:rsidRPr="0092026C">
        <w:rPr>
          <w:rStyle w:val="Style13ptBold"/>
          <w:rFonts w:cs="Calibri"/>
          <w:b/>
        </w:rPr>
        <w:t xml:space="preserve">Interp – “medicines” treat or cure, whereas vaccines prevent </w:t>
      </w:r>
      <w:r w:rsidRPr="0092026C">
        <w:rPr>
          <w:rStyle w:val="Style13ptBold"/>
          <w:rFonts w:cs="Calibri"/>
          <w:b/>
          <w:color w:val="FF0000"/>
        </w:rPr>
        <w:t>– o/w on specificity since it’s about the COVID vaccine</w:t>
      </w:r>
    </w:p>
    <w:p w14:paraId="4D4B0738" w14:textId="77777777" w:rsidR="00A57185" w:rsidRPr="0092026C" w:rsidRDefault="00A57185" w:rsidP="00A57185">
      <w:r w:rsidRPr="0092026C">
        <w:rPr>
          <w:rStyle w:val="Style13ptBold"/>
        </w:rPr>
        <w:t>Vecchio 7/22</w:t>
      </w:r>
      <w:r w:rsidRPr="0092026C">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5260CD14" w14:textId="77777777" w:rsidR="00A57185" w:rsidRPr="0092026C" w:rsidRDefault="00A57185" w:rsidP="00A57185">
      <w:r w:rsidRPr="0092026C">
        <w:t xml:space="preserve">Let’s stick to the facts. </w:t>
      </w:r>
      <w:r w:rsidRPr="0092026C">
        <w:rPr>
          <w:rStyle w:val="StyleUnderline"/>
        </w:rPr>
        <w:t xml:space="preserve">The COVID-19 </w:t>
      </w:r>
      <w:r w:rsidRPr="0028341F">
        <w:rPr>
          <w:rStyle w:val="StyleUnderline"/>
          <w:highlight w:val="cya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w:t>
      </w:r>
      <w:r>
        <w:t>v</w:t>
      </w:r>
      <w:r w:rsidRPr="0092026C">
        <w:t>,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66A85B05" w14:textId="77777777" w:rsidR="00A57185" w:rsidRPr="0092026C" w:rsidRDefault="00A57185" w:rsidP="00A57185">
      <w:pPr>
        <w:pStyle w:val="Heading4"/>
        <w:rPr>
          <w:rFonts w:cs="Calibri"/>
        </w:rPr>
      </w:pPr>
      <w:r w:rsidRPr="0092026C">
        <w:rPr>
          <w:rFonts w:cs="Calibri"/>
        </w:rPr>
        <w:t>Vaccines are medical interventions – not medicines</w:t>
      </w:r>
    </w:p>
    <w:p w14:paraId="63B8B817" w14:textId="77777777" w:rsidR="00A57185" w:rsidRPr="0092026C" w:rsidRDefault="00A57185" w:rsidP="00A57185">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 Polity Press, accessed: 8-9-2021, https://books.google.com/books?id=PKMoMJrSsksC)  ajs</w:t>
      </w:r>
    </w:p>
    <w:p w14:paraId="407B2C10" w14:textId="77777777" w:rsidR="00A57185" w:rsidRPr="0092026C" w:rsidRDefault="00A57185" w:rsidP="00A57185">
      <w:r w:rsidRPr="0092026C">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delib- erations. </w:t>
      </w:r>
      <w:r w:rsidRPr="0092026C">
        <w:rPr>
          <w:rStyle w:val="StyleUnderline"/>
        </w:rPr>
        <w:t xml:space="preserve">Strictly speaking, </w:t>
      </w:r>
      <w:r w:rsidRPr="0028341F">
        <w:rPr>
          <w:rStyle w:val="StyleUnderline"/>
          <w:highlight w:val="cyan"/>
        </w:rPr>
        <w:t>vaccines are not medicines because they consist of</w:t>
      </w:r>
      <w:r w:rsidRPr="0092026C">
        <w:rPr>
          <w:rStyle w:val="StyleUnderline"/>
        </w:rPr>
        <w:t xml:space="preserve"> small concentrations of </w:t>
      </w:r>
      <w:r w:rsidRPr="0028341F">
        <w:rPr>
          <w:rStyle w:val="StyleUnderline"/>
          <w:highlight w:val="cyan"/>
        </w:rPr>
        <w:t>disease-causing microbes</w:t>
      </w:r>
      <w:r w:rsidRPr="0092026C">
        <w:rPr>
          <w:rStyle w:val="StyleUnderline"/>
        </w:rPr>
        <w:t xml:space="preserve"> (or their derivatives) </w:t>
      </w:r>
      <w:r w:rsidRPr="0028341F">
        <w:rPr>
          <w:rStyle w:val="StyleUnderline"/>
          <w:highlight w:val="cyan"/>
        </w:rPr>
        <w:t>used to enhance</w:t>
      </w:r>
      <w:r w:rsidRPr="0092026C">
        <w:rPr>
          <w:rStyle w:val="StyleUnderline"/>
        </w:rPr>
        <w:t xml:space="preserve"> a person's </w:t>
      </w:r>
      <w:r w:rsidRPr="0028341F">
        <w:rPr>
          <w:rStyle w:val="StyleUnderline"/>
          <w:highlight w:val="cya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 generally speaking, </w:t>
      </w:r>
      <w:r w:rsidRPr="0092026C">
        <w:rPr>
          <w:rStyle w:val="StyleUnderline"/>
        </w:rPr>
        <w:t xml:space="preserve">vaccines too can be considered as medical inter- ventions. That is certainly how the </w:t>
      </w:r>
      <w:r w:rsidRPr="0028341F">
        <w:rPr>
          <w:rStyle w:val="StyleUnderline"/>
          <w:highlight w:val="cyan"/>
        </w:rPr>
        <w:t>W</w:t>
      </w:r>
      <w:r w:rsidRPr="0092026C">
        <w:rPr>
          <w:rStyle w:val="StyleUnderline"/>
        </w:rPr>
        <w:t xml:space="preserve">orld </w:t>
      </w:r>
      <w:r w:rsidRPr="0028341F">
        <w:rPr>
          <w:rStyle w:val="StyleUnderline"/>
          <w:highlight w:val="cyan"/>
        </w:rPr>
        <w:t>H</w:t>
      </w:r>
      <w:r w:rsidRPr="0092026C">
        <w:rPr>
          <w:rStyle w:val="StyleUnderline"/>
        </w:rPr>
        <w:t xml:space="preserve">ealth </w:t>
      </w:r>
      <w:r w:rsidRPr="0028341F">
        <w:rPr>
          <w:rStyle w:val="StyleUnderline"/>
          <w:highlight w:val="cyan"/>
        </w:rPr>
        <w:t>O</w:t>
      </w:r>
      <w:r w:rsidRPr="0092026C">
        <w:rPr>
          <w:rStyle w:val="StyleUnderline"/>
        </w:rPr>
        <w:t xml:space="preserve">rganization </w:t>
      </w:r>
      <w:r w:rsidRPr="0028341F">
        <w:rPr>
          <w:rStyle w:val="StyleUnderline"/>
          <w:highlight w:val="cyan"/>
        </w:rPr>
        <w:t>views</w:t>
      </w:r>
      <w:r w:rsidRPr="0092026C">
        <w:rPr>
          <w:rStyle w:val="StyleUnderline"/>
        </w:rPr>
        <w:t xml:space="preserve"> them, pointing out that </w:t>
      </w:r>
      <w:r w:rsidRPr="0028341F">
        <w:rPr>
          <w:rStyle w:val="StyleUnderline"/>
          <w:highlight w:val="cyan"/>
        </w:rPr>
        <w:t>'vaccines are</w:t>
      </w:r>
      <w:r w:rsidRPr="0092026C">
        <w:t xml:space="preserve"> among the most important </w:t>
      </w:r>
      <w:r w:rsidRPr="0028341F">
        <w:rPr>
          <w:rStyle w:val="StyleUnderline"/>
          <w:highlight w:val="cyan"/>
        </w:rPr>
        <w:t>medical interventions</w:t>
      </w:r>
      <w:r w:rsidRPr="0092026C">
        <w:t xml:space="preserve"> for reducing illness and deaths' available today (WHO 2009a). Whereas </w:t>
      </w:r>
      <w:r w:rsidRPr="0028341F">
        <w:rPr>
          <w:rStyle w:val="StyleUnderline"/>
          <w:highlight w:val="cyan"/>
        </w:rPr>
        <w:t>pills and</w:t>
      </w:r>
      <w:r w:rsidRPr="0092026C">
        <w:rPr>
          <w:rStyle w:val="StyleUnderline"/>
        </w:rPr>
        <w:t xml:space="preserve"> other </w:t>
      </w:r>
      <w:r w:rsidRPr="0028341F">
        <w:rPr>
          <w:rStyle w:val="StyleUnderline"/>
          <w:highlight w:val="cyan"/>
        </w:rPr>
        <w:t>therapies mark</w:t>
      </w:r>
      <w:r w:rsidRPr="0092026C">
        <w:rPr>
          <w:rStyle w:val="StyleUnderline"/>
        </w:rPr>
        <w:t xml:space="preserve"> the tools of clinical </w:t>
      </w:r>
      <w:r w:rsidRPr="0028341F">
        <w:rPr>
          <w:rStyle w:val="StyleUnderline"/>
          <w:highlight w:val="cyan"/>
        </w:rPr>
        <w:t>medicine</w:t>
      </w:r>
      <w:r w:rsidRPr="0092026C">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50563642" w14:textId="77777777" w:rsidR="00A57185" w:rsidRPr="0092026C" w:rsidRDefault="00A57185" w:rsidP="00A57185"/>
    <w:p w14:paraId="166C50A7" w14:textId="77777777" w:rsidR="00A57185" w:rsidRPr="0092026C" w:rsidRDefault="00A57185" w:rsidP="00A57185">
      <w:pPr>
        <w:pStyle w:val="Heading4"/>
        <w:rPr>
          <w:rFonts w:cs="Calibri"/>
        </w:rPr>
      </w:pPr>
      <w:r w:rsidRPr="0092026C">
        <w:rPr>
          <w:rFonts w:cs="Calibri"/>
        </w:rPr>
        <w:lastRenderedPageBreak/>
        <w:t xml:space="preserve">Violation – </w:t>
      </w:r>
      <w:r>
        <w:rPr>
          <w:rFonts w:cs="Calibri"/>
        </w:rPr>
        <w:t>The aff defends vaccines—every card in their aff and their solvency advocate specifically calls for their patents to be waived. If they win plan text in a vacuum vote neg on presumption since they can’t solve any of their internal links about vaccine access.</w:t>
      </w:r>
    </w:p>
    <w:p w14:paraId="545EE5DE" w14:textId="77777777" w:rsidR="00A57185" w:rsidRPr="0092026C" w:rsidRDefault="00A57185" w:rsidP="00A57185"/>
    <w:p w14:paraId="57A54F43" w14:textId="77777777" w:rsidR="00A57185" w:rsidRPr="0092026C" w:rsidRDefault="00A57185" w:rsidP="00A57185">
      <w:pPr>
        <w:pStyle w:val="Heading4"/>
        <w:rPr>
          <w:rFonts w:cs="Calibri"/>
        </w:rPr>
      </w:pPr>
      <w:r>
        <w:rPr>
          <w:rFonts w:cs="Calibri"/>
        </w:rPr>
        <w:t>Vote neg for l</w:t>
      </w:r>
      <w:r w:rsidRPr="0092026C">
        <w:rPr>
          <w:rFonts w:cs="Calibri"/>
        </w:rPr>
        <w:t>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w:t>
      </w:r>
    </w:p>
    <w:p w14:paraId="7BDEA077" w14:textId="77777777" w:rsidR="00A57185" w:rsidRDefault="00A57185" w:rsidP="00A57185"/>
    <w:p w14:paraId="26BF0159" w14:textId="5183E1F7" w:rsidR="00A57185" w:rsidRDefault="00A57185" w:rsidP="00A57185">
      <w:pPr>
        <w:pStyle w:val="Heading1"/>
      </w:pPr>
      <w:r>
        <w:lastRenderedPageBreak/>
        <w:t>Case</w:t>
      </w:r>
    </w:p>
    <w:p w14:paraId="4B80B2B2" w14:textId="297A45A5" w:rsidR="00CF2152" w:rsidRDefault="00CF2152" w:rsidP="00CF2152">
      <w:pPr>
        <w:pStyle w:val="Heading4"/>
      </w:pPr>
      <w:r>
        <w:t>1] The 1AC is not passed through the United States</w:t>
      </w:r>
      <w:r w:rsidR="005F61D4">
        <w:t xml:space="preserve"> but rather all countries, no reason that the US will be incentivized to push vaccines out to latin America</w:t>
      </w:r>
      <w:r w:rsidR="00C46CF5">
        <w:t xml:space="preserve">. THEY ARE NOT GIVING OUT THE VACCINE, THEY ARE BEING FORCED TO PASS THE PLAN BY OTHER COUNTRIES </w:t>
      </w:r>
    </w:p>
    <w:p w14:paraId="0443D64D" w14:textId="701E7732" w:rsidR="005F61D4" w:rsidRDefault="005F61D4" w:rsidP="005F61D4">
      <w:pPr>
        <w:pStyle w:val="Heading4"/>
      </w:pPr>
      <w:r>
        <w:t>2] If vaccines are pushed out it will be done through private companies NOT the US, which wont affect perception</w:t>
      </w:r>
    </w:p>
    <w:p w14:paraId="5BCF9AB8" w14:textId="12170508" w:rsidR="00905F13" w:rsidRPr="00905F13" w:rsidRDefault="00905F13" w:rsidP="00905F13">
      <w:pPr>
        <w:pStyle w:val="Heading4"/>
      </w:pPr>
      <w:r>
        <w:t xml:space="preserve">3] CX proves that countries can make their own vaccines, </w:t>
      </w:r>
      <w:r w:rsidR="003C0433">
        <w:t>limited scope of solvency</w:t>
      </w:r>
    </w:p>
    <w:p w14:paraId="08A38096" w14:textId="411FE05B" w:rsidR="00A57185" w:rsidRDefault="00A57185" w:rsidP="00A57185">
      <w:pPr>
        <w:pStyle w:val="Heading2"/>
      </w:pPr>
      <w:r>
        <w:lastRenderedPageBreak/>
        <w:t>Pandemics</w:t>
      </w:r>
    </w:p>
    <w:p w14:paraId="2E3562DD" w14:textId="77777777" w:rsidR="0021707F" w:rsidRDefault="0021707F" w:rsidP="0021707F">
      <w:pPr>
        <w:pStyle w:val="Heading4"/>
      </w:pPr>
      <w:r>
        <w:t xml:space="preserve">Weakening patents is worse – eliminates funds for R&amp;D and halts pharma innovations that prevents an effective development of a right to health. </w:t>
      </w:r>
    </w:p>
    <w:p w14:paraId="511E87EF" w14:textId="77777777" w:rsidR="0021707F" w:rsidRPr="00D55268" w:rsidRDefault="0021707F" w:rsidP="0021707F">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Professor of Human Rights Law, and the Director of the Castan Centre for Human Rights Law at Monash University</w:t>
      </w:r>
      <w:r>
        <w:t xml:space="preserve">, Sarah, “Blame it on the WTO?” </w:t>
      </w:r>
      <w:r w:rsidRPr="00B909E5">
        <w:t>http://www.oxfordscholarship.com/view/10.1093/acprof:oso/9780199565894.001.0001/acprof-9780199565894-chapter-8#acprof-9780199565894-note-1350</w:t>
      </w:r>
    </w:p>
    <w:p w14:paraId="7EEEE789" w14:textId="292EA6DF" w:rsidR="0021707F" w:rsidRPr="0021707F" w:rsidRDefault="0021707F" w:rsidP="0021707F">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favour of patents.45 </w:t>
      </w:r>
      <w:r w:rsidRPr="0028341F">
        <w:rPr>
          <w:rStyle w:val="StyleUnderline"/>
          <w:highlight w:val="cyan"/>
        </w:rPr>
        <w:t>Patents</w:t>
      </w:r>
      <w:r w:rsidRPr="00D55268">
        <w:rPr>
          <w:rStyle w:val="StyleUnderline"/>
        </w:rPr>
        <w:t xml:space="preserve"> reward people for their inventions</w:t>
      </w:r>
      <w:r w:rsidRPr="00D55268">
        <w:rPr>
          <w:sz w:val="12"/>
        </w:rPr>
        <w:t xml:space="preserve">, thus </w:t>
      </w:r>
      <w:r w:rsidRPr="0028341F">
        <w:rPr>
          <w:rStyle w:val="Emphasis"/>
          <w:highlight w:val="cya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inherently altruistic, and expect rewards for their endeavours</w:t>
      </w:r>
      <w:r w:rsidRPr="00D55268">
        <w:rPr>
          <w:sz w:val="12"/>
        </w:rPr>
        <w:t xml:space="preserve">, </w:t>
      </w:r>
      <w:r w:rsidRPr="00D55268">
        <w:rPr>
          <w:rStyle w:val="StyleUnderline"/>
        </w:rPr>
        <w:t>especially when those</w:t>
      </w:r>
      <w:r w:rsidRPr="00D55268">
        <w:rPr>
          <w:sz w:val="12"/>
        </w:rPr>
        <w:t xml:space="preserve"> endeavours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28341F">
        <w:rPr>
          <w:rStyle w:val="StyleUnderline"/>
          <w:highlight w:val="cyan"/>
        </w:rPr>
        <w:t>patent protection is</w:t>
      </w:r>
      <w:r w:rsidRPr="00D55268">
        <w:rPr>
          <w:rStyle w:val="StyleUnderline"/>
        </w:rPr>
        <w:t xml:space="preserve"> </w:t>
      </w:r>
      <w:r w:rsidRPr="00D55268">
        <w:rPr>
          <w:sz w:val="12"/>
        </w:rPr>
        <w:t xml:space="preserve">said to be </w:t>
      </w:r>
      <w:r w:rsidRPr="0028341F">
        <w:rPr>
          <w:rStyle w:val="Emphasis"/>
          <w:highlight w:val="cyan"/>
        </w:rPr>
        <w:t>necessary to fund</w:t>
      </w:r>
      <w:r w:rsidRPr="00D55268">
        <w:rPr>
          <w:rStyle w:val="Emphasis"/>
        </w:rPr>
        <w:t xml:space="preserve"> the considerable costs of research and development (</w:t>
      </w:r>
      <w:r w:rsidRPr="0028341F">
        <w:rPr>
          <w:rStyle w:val="Emphasis"/>
          <w:highlight w:val="cyan"/>
        </w:rPr>
        <w:t>R&amp;D</w:t>
      </w:r>
      <w:r w:rsidRPr="00D55268">
        <w:rPr>
          <w:rStyle w:val="Emphasis"/>
        </w:rPr>
        <w:t>).</w:t>
      </w:r>
      <w:r w:rsidRPr="00D55268">
        <w:rPr>
          <w:sz w:val="12"/>
        </w:rPr>
        <w:t xml:space="preserve">47 </w:t>
      </w:r>
      <w:r w:rsidRPr="00D55268">
        <w:rPr>
          <w:rStyle w:val="StyleUnderline"/>
        </w:rPr>
        <w:t xml:space="preserve">Therefore, </w:t>
      </w:r>
      <w:r w:rsidRPr="0028341F">
        <w:rPr>
          <w:rStyle w:val="StyleUnderline"/>
          <w:highlight w:val="cyan"/>
        </w:rPr>
        <w:t xml:space="preserve">without patents, </w:t>
      </w:r>
      <w:r w:rsidRPr="0028341F">
        <w:rPr>
          <w:rStyle w:val="Emphasis"/>
          <w:highlight w:val="cya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28341F">
        <w:rPr>
          <w:rStyle w:val="Emphasis"/>
          <w:highlight w:val="cya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28341F">
        <w:rPr>
          <w:rStyle w:val="Emphasis"/>
          <w:highlight w:val="cya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28341F">
        <w:rPr>
          <w:rStyle w:val="StyleUnderline"/>
          <w:highlight w:val="cyan"/>
        </w:rPr>
        <w:t>global IP regimes</w:t>
      </w:r>
      <w:r w:rsidRPr="00D55268">
        <w:rPr>
          <w:rStyle w:val="StyleUnderline"/>
        </w:rPr>
        <w:t xml:space="preserve"> should theoretically </w:t>
      </w:r>
      <w:r w:rsidRPr="0028341F">
        <w:rPr>
          <w:rStyle w:val="Emphasis"/>
          <w:highlight w:val="cyan"/>
        </w:rPr>
        <w:t>encourage greater technology</w:t>
      </w:r>
      <w:r w:rsidRPr="0028341F">
        <w:rPr>
          <w:sz w:val="10"/>
          <w:highlight w:val="cyan"/>
        </w:rPr>
        <w:t xml:space="preserve"> </w:t>
      </w:r>
      <w:r w:rsidRPr="0028341F">
        <w:rPr>
          <w:rStyle w:val="Emphasis"/>
          <w:highlight w:val="cyan"/>
        </w:rPr>
        <w:t>transfer</w:t>
      </w:r>
      <w:r w:rsidRPr="00D55268">
        <w:rPr>
          <w:sz w:val="10"/>
        </w:rPr>
        <w:t xml:space="preserve"> between countries, greater foreign direct investment, and </w:t>
      </w:r>
      <w:r w:rsidRPr="0028341F">
        <w:rPr>
          <w:rStyle w:val="Emphasis"/>
          <w:highlight w:val="cya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28341F">
        <w:rPr>
          <w:rStyle w:val="Emphasis"/>
          <w:highlight w:val="cyan"/>
        </w:rPr>
        <w:t>accelerate</w:t>
      </w:r>
      <w:r w:rsidRPr="00D55268">
        <w:rPr>
          <w:rStyle w:val="Emphasis"/>
        </w:rPr>
        <w:t xml:space="preserve"> the </w:t>
      </w:r>
      <w:r w:rsidRPr="0028341F">
        <w:rPr>
          <w:rStyle w:val="Emphasis"/>
          <w:highlight w:val="cyan"/>
        </w:rPr>
        <w:t>economic development of poor countries</w:t>
      </w:r>
      <w:r w:rsidRPr="00D55268">
        <w:rPr>
          <w:rStyle w:val="Emphasis"/>
        </w:rPr>
        <w:t>,</w:t>
      </w:r>
      <w:r w:rsidRPr="00D55268">
        <w:rPr>
          <w:sz w:val="10"/>
        </w:rPr>
        <w:t xml:space="preserve"> </w:t>
      </w:r>
      <w:r w:rsidRPr="0028341F">
        <w:rPr>
          <w:rStyle w:val="Emphasis"/>
          <w:highlight w:val="cyan"/>
        </w:rPr>
        <w:t>with positive knock-on</w:t>
      </w:r>
      <w:r w:rsidRPr="00D55268">
        <w:rPr>
          <w:rStyle w:val="Emphasis"/>
        </w:rPr>
        <w:t xml:space="preserve"> effects </w:t>
      </w:r>
      <w:r w:rsidRPr="0028341F">
        <w:rPr>
          <w:rStyle w:val="Emphasis"/>
          <w:highlight w:val="cya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7D99EDA0" w14:textId="77777777" w:rsidR="00A57185" w:rsidRPr="00A24362" w:rsidRDefault="00A57185" w:rsidP="00A57185">
      <w:pPr>
        <w:pStyle w:val="Heading4"/>
        <w:rPr>
          <w:rFonts w:cs="Calibri"/>
        </w:rPr>
      </w:pPr>
      <w:r w:rsidRPr="00A24362">
        <w:rPr>
          <w:rFonts w:cs="Calibri"/>
        </w:rPr>
        <w:t>IPR hasn’t harmed access – manufacturing capacity alt cause</w:t>
      </w:r>
    </w:p>
    <w:p w14:paraId="153E0E76" w14:textId="77777777" w:rsidR="00A57185" w:rsidRPr="00A24362" w:rsidRDefault="00A57185" w:rsidP="00A57185">
      <w:r w:rsidRPr="00A24362">
        <w:rPr>
          <w:rStyle w:val="Style13ptBold"/>
        </w:rPr>
        <w:t>Mercurio 2/12</w:t>
      </w:r>
      <w:r w:rsidRPr="00A24362">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ajs</w:t>
      </w:r>
    </w:p>
    <w:p w14:paraId="08BD77BF" w14:textId="77777777" w:rsidR="00A57185" w:rsidRPr="0042122E" w:rsidRDefault="00A57185" w:rsidP="00A57185">
      <w:pPr>
        <w:rPr>
          <w:sz w:val="12"/>
        </w:rPr>
      </w:pPr>
      <w:r w:rsidRPr="0042122E">
        <w:rPr>
          <w:sz w:val="12"/>
        </w:rPr>
        <w:t>2</w:t>
      </w:r>
      <w:r w:rsidRPr="0028341F">
        <w:rPr>
          <w:sz w:val="12"/>
          <w:highlight w:val="cyan"/>
        </w:rPr>
        <w:t xml:space="preserve">. </w:t>
      </w:r>
      <w:r w:rsidRPr="0028341F">
        <w:rPr>
          <w:rStyle w:val="StyleUnderline"/>
          <w:highlight w:val="cyan"/>
        </w:rPr>
        <w:t>I</w:t>
      </w:r>
      <w:r w:rsidRPr="00A24362">
        <w:rPr>
          <w:rStyle w:val="StyleUnderline"/>
        </w:rPr>
        <w:t xml:space="preserve">ntellectual </w:t>
      </w:r>
      <w:r w:rsidRPr="0028341F">
        <w:rPr>
          <w:rStyle w:val="StyleUnderline"/>
          <w:highlight w:val="cyan"/>
        </w:rPr>
        <w:t>p</w:t>
      </w:r>
      <w:r w:rsidRPr="00A24362">
        <w:rPr>
          <w:rStyle w:val="StyleUnderline"/>
        </w:rPr>
        <w:t xml:space="preserve">roperty </w:t>
      </w:r>
      <w:r w:rsidRPr="0028341F">
        <w:rPr>
          <w:rStyle w:val="StyleUnderline"/>
          <w:highlight w:val="cyan"/>
        </w:rPr>
        <w:t>rights have not hampered access to</w:t>
      </w:r>
      <w:r w:rsidRPr="00A24362">
        <w:rPr>
          <w:rStyle w:val="StyleUnderline"/>
        </w:rPr>
        <w:t xml:space="preserve"> COVID-19 </w:t>
      </w:r>
      <w:r w:rsidRPr="0028341F">
        <w:rPr>
          <w:rStyle w:val="StyleUnderline"/>
          <w:highlight w:val="cyan"/>
        </w:rPr>
        <w:t>vaccines</w:t>
      </w:r>
      <w:r w:rsidRPr="0042122E">
        <w:rPr>
          <w:sz w:val="12"/>
        </w:rPr>
        <w:t xml:space="preserve"> 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A24362">
        <w:rPr>
          <w:rStyle w:val="StyleUnderline"/>
        </w:rPr>
        <w:t>the proposed waiver unnecessary and potentially harmful.</w:t>
      </w:r>
      <w:r w:rsidRPr="0042122E">
        <w:rPr>
          <w:sz w:val="12"/>
        </w:rPr>
        <w:t xml:space="preserve"> </w:t>
      </w:r>
      <w:r w:rsidRPr="0028341F">
        <w:rPr>
          <w:rStyle w:val="StyleUnderline"/>
          <w:highlight w:val="cyan"/>
        </w:rPr>
        <w:t>First, pharm</w:t>
      </w:r>
      <w:r w:rsidRPr="00A24362">
        <w:rPr>
          <w:rStyle w:val="StyleUnderline"/>
        </w:rPr>
        <w:t xml:space="preserve">aceutical companies are </w:t>
      </w:r>
      <w:r w:rsidRPr="0028341F">
        <w:rPr>
          <w:rStyle w:val="StyleUnderline"/>
          <w:highlight w:val="cyan"/>
        </w:rPr>
        <w:t>selling</w:t>
      </w:r>
      <w:r w:rsidRPr="00A24362">
        <w:rPr>
          <w:rStyle w:val="StyleUnderline"/>
        </w:rPr>
        <w:t xml:space="preserve"> the </w:t>
      </w:r>
      <w:r w:rsidRPr="0028341F">
        <w:rPr>
          <w:rStyle w:val="StyleUnderline"/>
          <w:highlight w:val="cyan"/>
        </w:rPr>
        <w:t>vaccine at extremely reasonable rates</w:t>
      </w:r>
      <w:r w:rsidRPr="00A24362">
        <w:rPr>
          <w:rStyle w:val="StyleUnderline"/>
        </w:rPr>
        <w:t xml:space="preserve"> </w:t>
      </w:r>
      <w:r w:rsidRPr="00A24362">
        <w:rPr>
          <w:rStyle w:val="StyleUnderline"/>
        </w:rPr>
        <w:lastRenderedPageBreak/>
        <w:t xml:space="preserve">and several announced plans </w:t>
      </w:r>
      <w:r w:rsidRPr="0028341F">
        <w:rPr>
          <w:rStyle w:val="StyleUnderline"/>
          <w:highlight w:val="cyan"/>
        </w:rPr>
        <w:t>for extensive not-for-profit sales</w:t>
      </w:r>
      <w:r w:rsidRPr="0042122E">
        <w:rPr>
          <w:sz w:val="12"/>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these </w:t>
      </w:r>
      <w:r w:rsidRPr="0028341F">
        <w:rPr>
          <w:rStyle w:val="StyleUnderline"/>
          <w:highlight w:val="cyan"/>
        </w:rPr>
        <w:t>criticisms are directed at</w:t>
      </w:r>
      <w:r w:rsidRPr="00A24362">
        <w:rPr>
          <w:rStyle w:val="StyleUnderline"/>
        </w:rPr>
        <w:t xml:space="preserve"> the </w:t>
      </w:r>
      <w:r w:rsidRPr="0028341F">
        <w:rPr>
          <w:rStyle w:val="StyleUnderline"/>
          <w:highlight w:val="cyan"/>
        </w:rPr>
        <w:t>lack of transparency</w:t>
      </w:r>
      <w:r w:rsidRPr="00A24362">
        <w:rPr>
          <w:rStyle w:val="StyleUnderline"/>
        </w:rPr>
        <w:t xml:space="preserve"> in pharmaceutical licenses and production contracts – an issue which would be </w:t>
      </w:r>
      <w:r w:rsidRPr="0028341F">
        <w:rPr>
          <w:rStyle w:val="StyleUnderline"/>
          <w:highlight w:val="cyan"/>
        </w:rPr>
        <w:t>wholly unaddressed by a waiver</w:t>
      </w:r>
      <w:r w:rsidRPr="00A24362">
        <w:rPr>
          <w:rStyle w:val="StyleUnderline"/>
        </w:rPr>
        <w:t xml:space="preserve"> of IPRs.</w:t>
      </w:r>
      <w:r w:rsidRPr="0042122E">
        <w:rPr>
          <w:sz w:val="12"/>
        </w:rPr>
        <w:t xml:space="preserve"> Moreover, </w:t>
      </w:r>
      <w:r w:rsidRPr="00A24362">
        <w:rPr>
          <w:rStyle w:val="StyleUnderline"/>
        </w:rPr>
        <w:t>while the disparity in pricing is concerning</w:t>
      </w:r>
      <w:r w:rsidRPr="0042122E">
        <w:rPr>
          <w:sz w:val="12"/>
        </w:rPr>
        <w:t xml:space="preserve"> the overall per dosage rate South Africa is </w:t>
      </w:r>
      <w:r w:rsidRPr="00A24362">
        <w:rPr>
          <w:rStyle w:val="StyleUnderline"/>
        </w:rPr>
        <w:t xml:space="preserve">paying </w:t>
      </w:r>
      <w:r w:rsidRPr="0042122E">
        <w:rPr>
          <w:sz w:val="12"/>
        </w:rPr>
        <w:t>nevertheless</w:t>
      </w:r>
      <w:r w:rsidRPr="00A24362">
        <w:rPr>
          <w:rStyle w:val="StyleUnderline"/>
        </w:rPr>
        <w:t xml:space="preserve"> represents value for money given the expected health and economic returns on investment</w:t>
      </w:r>
      <w:r w:rsidRPr="0042122E">
        <w:rPr>
          <w:sz w:val="12"/>
        </w:rPr>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r>
        <w:rPr>
          <w:rStyle w:val="StyleUnderline"/>
        </w:rPr>
        <w:t xml:space="preserve"> </w:t>
      </w:r>
      <w:r w:rsidRPr="0028341F">
        <w:rPr>
          <w:rStyle w:val="StyleUnderline"/>
          <w:highlight w:val="cyan"/>
        </w:rPr>
        <w:t>Second</w:t>
      </w:r>
      <w:r w:rsidRPr="00A24362">
        <w:rPr>
          <w:rStyle w:val="StyleUnderline"/>
        </w:rPr>
        <w:t xml:space="preserve">, the proposed </w:t>
      </w:r>
      <w:r w:rsidRPr="0028341F">
        <w:rPr>
          <w:rStyle w:val="StyleUnderline"/>
          <w:highlight w:val="cyan"/>
        </w:rPr>
        <w:t>waiver will do nothing to address</w:t>
      </w:r>
      <w:r w:rsidRPr="00A24362">
        <w:rPr>
          <w:rStyle w:val="StyleUnderline"/>
        </w:rPr>
        <w:t xml:space="preserve"> the problem </w:t>
      </w:r>
      <w:r w:rsidRPr="0028341F">
        <w:rPr>
          <w:rStyle w:val="StyleUnderline"/>
          <w:highlight w:val="cyan"/>
        </w:rPr>
        <w:t>of lack of capacity or</w:t>
      </w:r>
      <w:r w:rsidRPr="00A24362">
        <w:rPr>
          <w:rStyle w:val="StyleUnderline"/>
        </w:rPr>
        <w:t xml:space="preserve"> the transfer of technology and </w:t>
      </w:r>
      <w:r w:rsidRPr="0028341F">
        <w:rPr>
          <w:rStyle w:val="StyleUnderline"/>
          <w:highlight w:val="cyan"/>
        </w:rPr>
        <w:t>goodwill</w:t>
      </w:r>
      <w:r>
        <w:rPr>
          <w:rStyle w:val="StyleUnderline"/>
        </w:rPr>
        <w:t xml:space="preserve"> </w:t>
      </w:r>
      <w:r w:rsidRPr="00A24362">
        <w:rPr>
          <w:rStyle w:val="StyleUnderline"/>
        </w:rPr>
        <w:t xml:space="preserve">. </w:t>
      </w:r>
      <w:r w:rsidRPr="0042122E">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42122E">
        <w:rPr>
          <w:sz w:val="12"/>
        </w:rPr>
        <w:t xml:space="preserve">, but the lack of production in such countries points to the real problem </w:t>
      </w:r>
      <w:r w:rsidRPr="0028341F">
        <w:rPr>
          <w:sz w:val="12"/>
          <w:highlight w:val="cyan"/>
        </w:rPr>
        <w:t xml:space="preserve">– </w:t>
      </w:r>
      <w:r w:rsidRPr="0028341F">
        <w:rPr>
          <w:rStyle w:val="StyleUnderline"/>
          <w:highlight w:val="cyan"/>
        </w:rPr>
        <w:t>these countries lack manufacturing capacity and capability.</w:t>
      </w:r>
      <w:r>
        <w:rPr>
          <w:rStyle w:val="StyleUnderline"/>
        </w:rPr>
        <w:t xml:space="preserve"> </w:t>
      </w:r>
      <w:r w:rsidRPr="0042122E">
        <w:rPr>
          <w:sz w:val="12"/>
        </w:rPr>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42122E">
        <w:rPr>
          <w:sz w:val="12"/>
        </w:rPr>
        <w:t xml:space="preserve"> the remaining countries will be left without enhanced vaccine access and still reliant on imported supplies. With </w:t>
      </w:r>
      <w:r w:rsidRPr="00A24362">
        <w:rPr>
          <w:rStyle w:val="StyleUnderline"/>
        </w:rPr>
        <w:t>prices for the vaccine already very low</w:t>
      </w:r>
      <w:r w:rsidRPr="0028341F">
        <w:rPr>
          <w:rStyle w:val="StyleUnderline"/>
          <w:highlight w:val="cyan"/>
        </w:rPr>
        <w:t>, it is doubtful that generic suppliers will</w:t>
      </w:r>
      <w:r w:rsidRPr="00A24362">
        <w:rPr>
          <w:rStyle w:val="StyleUnderline"/>
        </w:rPr>
        <w:t xml:space="preserve"> be able to </w:t>
      </w:r>
      <w:r w:rsidRPr="0028341F">
        <w:rPr>
          <w:rStyle w:val="StyleUnderline"/>
          <w:highlight w:val="cyan"/>
        </w:rPr>
        <w:t>provide</w:t>
      </w:r>
      <w:r w:rsidRPr="00A24362">
        <w:rPr>
          <w:rStyle w:val="StyleUnderline"/>
        </w:rPr>
        <w:t xml:space="preserve"> the vaccine </w:t>
      </w:r>
      <w:r w:rsidRPr="0028341F">
        <w:rPr>
          <w:rStyle w:val="StyleUnderline"/>
          <w:highlight w:val="cyan"/>
        </w:rPr>
        <w:t>at significantly lower prices</w:t>
      </w:r>
      <w:r w:rsidRPr="00A24362">
        <w:rPr>
          <w:rStyle w:val="StyleUnderline"/>
        </w:rPr>
        <w:t>.</w:t>
      </w:r>
      <w:r w:rsidRPr="0042122E">
        <w:rPr>
          <w:sz w:val="12"/>
        </w:rPr>
        <w:t xml:space="preserve"> Under such a scenario, the benefit of the waiver would go not to the countries in need but to the generic supplier who would not need to pay the licence fee or royalty to the innovator. Thus, </w:t>
      </w:r>
      <w:r w:rsidRPr="00A24362">
        <w:rPr>
          <w:rStyle w:val="StyleUnderline"/>
        </w:rPr>
        <w:t>the waiver would simply serve to benefit advanced generic manufacturers</w:t>
      </w:r>
      <w:r w:rsidRPr="0042122E">
        <w:rPr>
          <w:sz w:val="12"/>
        </w:rPr>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67A79AAC" w14:textId="77777777" w:rsidR="00A57185" w:rsidRDefault="00A57185" w:rsidP="00A57185">
      <w:pPr>
        <w:pStyle w:val="Heading4"/>
      </w:pPr>
      <w:r w:rsidRPr="0048756B">
        <w:t>The 1AC misdiagnoses the problem – the problem isn’t production of vaccines it’s the demand for them</w:t>
      </w:r>
    </w:p>
    <w:p w14:paraId="23E5B2D8" w14:textId="77777777" w:rsidR="00A57185" w:rsidRPr="0048756B" w:rsidRDefault="00A57185" w:rsidP="00A57185">
      <w:r w:rsidRPr="0023212E">
        <w:rPr>
          <w:rStyle w:val="Style13ptBold"/>
        </w:rPr>
        <w:t>Reed 21</w:t>
      </w:r>
      <w:r>
        <w:t xml:space="preserve"> (</w:t>
      </w:r>
      <w:r w:rsidRPr="0023212E">
        <w:t>TRISTAN REED|JUNE 17, 2021</w:t>
      </w:r>
      <w:r>
        <w:t xml:space="preserve">, </w:t>
      </w:r>
      <w:r w:rsidRPr="0023212E">
        <w:t>In the COVID-19 vaccine market, the problem has always been demand, n</w:t>
      </w:r>
      <w:r>
        <w:t xml:space="preserve">, </w:t>
      </w:r>
      <w:r w:rsidRPr="0023212E">
        <w:t>ot supply</w:t>
      </w:r>
      <w:r>
        <w:t xml:space="preserve">, WorldBank Blogs, </w:t>
      </w:r>
      <w:hyperlink r:id="rId13" w:history="1">
        <w:r w:rsidRPr="0038648B">
          <w:rPr>
            <w:rStyle w:val="Hyperlink"/>
          </w:rPr>
          <w:t>https://blogs.worldbank.org/developmenttalk/covid-19-vaccine-market-problem-has-always-been-demand-not-supply)//ww</w:t>
        </w:r>
      </w:hyperlink>
      <w:r>
        <w:t xml:space="preserve"> pbj</w:t>
      </w:r>
    </w:p>
    <w:p w14:paraId="3E0AD3B2" w14:textId="77777777" w:rsidR="00A57185" w:rsidRPr="0048756B" w:rsidRDefault="00A57185" w:rsidP="00A57185">
      <w:pPr>
        <w:rPr>
          <w:sz w:val="16"/>
        </w:rPr>
      </w:pPr>
      <w:r w:rsidRPr="0048756B">
        <w:rPr>
          <w:sz w:val="16"/>
        </w:rPr>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48756B">
        <w:rPr>
          <w:rStyle w:val="Emphasis"/>
        </w:rPr>
        <w:t xml:space="preserve">, these </w:t>
      </w:r>
      <w:r w:rsidRPr="0028341F">
        <w:rPr>
          <w:rStyle w:val="Emphasis"/>
          <w:highlight w:val="cyan"/>
        </w:rPr>
        <w:t>supply-side challenges are overemphasized</w:t>
      </w:r>
      <w:r w:rsidRPr="0048756B">
        <w:rPr>
          <w:rStyle w:val="Emphasis"/>
        </w:rPr>
        <w:t xml:space="preserve">. The reason why low- and middle-income countries are not further along in their vaccination campaigns comes down to </w:t>
      </w:r>
      <w:r w:rsidRPr="0028341F">
        <w:rPr>
          <w:rStyle w:val="Emphasis"/>
          <w:highlight w:val="cyan"/>
        </w:rPr>
        <w:t>insufficient demand</w:t>
      </w:r>
      <w:r w:rsidRPr="0048756B">
        <w:rPr>
          <w:rStyle w:val="Emphasis"/>
        </w:rPr>
        <w:t xml:space="preserve">. </w:t>
      </w:r>
      <w:r w:rsidRPr="0048756B">
        <w:rPr>
          <w:sz w:val="16"/>
        </w:rPr>
        <w:t xml:space="preserve">As Ruchir Agarwal of the IMF and I show in a recent research paper, </w:t>
      </w:r>
      <w:r w:rsidRPr="0048756B">
        <w:rPr>
          <w:rStyle w:val="Emphasis"/>
        </w:rPr>
        <w:t xml:space="preserve">even though governments have substantial experience implementing vaccination campaigns and most individuals are not hesitant to take vaccines, </w:t>
      </w:r>
      <w:r w:rsidRPr="0028341F">
        <w:rPr>
          <w:rStyle w:val="Emphasis"/>
          <w:highlight w:val="cyan"/>
        </w:rPr>
        <w:t>governments did not commit to buy Covid-19 vaccines</w:t>
      </w:r>
      <w:r w:rsidRPr="0048756B">
        <w:rPr>
          <w:rStyle w:val="Emphasis"/>
        </w:rPr>
        <w:t xml:space="preserve"> from manufacturers early enough</w:t>
      </w:r>
      <w:r w:rsidRPr="0048756B">
        <w:rPr>
          <w:sz w:val="16"/>
        </w:rPr>
        <w:t xml:space="preserve"> (Figure 1). Figure 1: As of April 2021, despite available capacity for 10 vaccines showing effectiveness in Phase 3 trials, there were not enough advance purchases to cover the world’s population</w:t>
      </w:r>
    </w:p>
    <w:p w14:paraId="40683B97" w14:textId="77777777" w:rsidR="00A57185" w:rsidRPr="005B4954" w:rsidRDefault="00A57185" w:rsidP="00A57185">
      <w:pPr>
        <w:spacing w:after="0" w:line="240" w:lineRule="auto"/>
        <w:rPr>
          <w:rFonts w:ascii="Times New Roman" w:eastAsia="Times New Roman" w:hAnsi="Times New Roman" w:cs="Times New Roman"/>
          <w:sz w:val="24"/>
        </w:rPr>
      </w:pPr>
      <w:r w:rsidRPr="005B4954">
        <w:rPr>
          <w:rFonts w:ascii="Times New Roman" w:eastAsia="Times New Roman" w:hAnsi="Times New Roman" w:cs="Times New Roman"/>
          <w:sz w:val="24"/>
        </w:rPr>
        <w:lastRenderedPageBreak/>
        <w:fldChar w:fldCharType="begin"/>
      </w:r>
      <w:r w:rsidRPr="005B4954">
        <w:rPr>
          <w:rFonts w:ascii="Times New Roman" w:eastAsia="Times New Roman" w:hAnsi="Times New Roman" w:cs="Times New Roman"/>
          <w:sz w:val="24"/>
        </w:rPr>
        <w:instrText xml:space="preserve"> INCLUDEPICTURE "https://blogs.worldbank.org/sites/default/files/users/user986/June2021_TristanBlog_MainImage.png" \* MERGEFORMATINET </w:instrText>
      </w:r>
      <w:r w:rsidRPr="005B4954">
        <w:rPr>
          <w:rFonts w:ascii="Times New Roman" w:eastAsia="Times New Roman" w:hAnsi="Times New Roman" w:cs="Times New Roman"/>
          <w:sz w:val="24"/>
        </w:rPr>
        <w:fldChar w:fldCharType="separate"/>
      </w:r>
      <w:r w:rsidRPr="0048756B">
        <w:rPr>
          <w:rFonts w:ascii="Times New Roman" w:eastAsia="Times New Roman" w:hAnsi="Times New Roman" w:cs="Times New Roman"/>
          <w:noProof/>
          <w:sz w:val="24"/>
        </w:rPr>
        <w:drawing>
          <wp:inline distT="0" distB="0" distL="0" distR="0" wp14:anchorId="7186B715" wp14:editId="582A8CE6">
            <wp:extent cx="5486400" cy="3752215"/>
            <wp:effectExtent l="0" t="0" r="0" b="0"/>
            <wp:docPr id="1" name="Picture 1" descr="As of April, despite available capacity for 10 vaccines showing effectiveness in Phase 3 trials, there were not enough advance purchases to cover the world’s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 of April, despite available capacity for 10 vaccines showing effectiveness in Phase 3 trials, there were not enough advance purchases to cover the world’s populati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752215"/>
                    </a:xfrm>
                    <a:prstGeom prst="rect">
                      <a:avLst/>
                    </a:prstGeom>
                    <a:noFill/>
                    <a:ln>
                      <a:noFill/>
                    </a:ln>
                  </pic:spPr>
                </pic:pic>
              </a:graphicData>
            </a:graphic>
          </wp:inline>
        </w:drawing>
      </w:r>
      <w:r w:rsidRPr="005B4954">
        <w:rPr>
          <w:rFonts w:ascii="Times New Roman" w:eastAsia="Times New Roman" w:hAnsi="Times New Roman" w:cs="Times New Roman"/>
          <w:sz w:val="24"/>
        </w:rPr>
        <w:fldChar w:fldCharType="end"/>
      </w:r>
    </w:p>
    <w:p w14:paraId="79C2E738" w14:textId="77777777" w:rsidR="00A57185" w:rsidRPr="00F72EDB" w:rsidRDefault="00A57185" w:rsidP="00A57185">
      <w:pPr>
        <w:pStyle w:val="Heading4"/>
      </w:pPr>
      <w:r w:rsidRPr="00F72EDB">
        <w:t>Waiver greenlights counterfeit medicine –</w:t>
      </w:r>
      <w:r>
        <w:t xml:space="preserve"> </w:t>
      </w:r>
      <w:r w:rsidRPr="00F72EDB">
        <w:t xml:space="preserve">turns </w:t>
      </w:r>
      <w:r>
        <w:t>c</w:t>
      </w:r>
      <w:r w:rsidRPr="00F72EDB">
        <w:t>ase.</w:t>
      </w:r>
    </w:p>
    <w:p w14:paraId="452D479B" w14:textId="77777777" w:rsidR="00A57185" w:rsidRPr="007534FF" w:rsidRDefault="00A57185" w:rsidP="00A57185">
      <w:r w:rsidRPr="007534FF">
        <w:rPr>
          <w:rStyle w:val="Style13ptBold"/>
        </w:rPr>
        <w:t>Conrad 5-18</w:t>
      </w:r>
      <w:r>
        <w:t xml:space="preserve"> </w:t>
      </w:r>
      <w:r w:rsidRPr="007534FF">
        <w:t>John Conrad 5-18-2021 "Waiving intellectual property rights is not in the best interests of patients"</w:t>
      </w:r>
      <w:r>
        <w:t xml:space="preserve"> </w:t>
      </w:r>
      <w:hyperlink r:id="rId1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7520CD50" w14:textId="77777777" w:rsidR="00A57185" w:rsidRPr="00F72EDB" w:rsidRDefault="00A57185" w:rsidP="00A57185">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28341F">
        <w:rPr>
          <w:sz w:val="26"/>
          <w:szCs w:val="26"/>
          <w:highlight w:val="cyan"/>
          <w:u w:val="single"/>
        </w:rPr>
        <w:t>waive</w:t>
      </w:r>
      <w:r w:rsidRPr="0028341F">
        <w:rPr>
          <w:szCs w:val="26"/>
          <w:highlight w:val="cyan"/>
        </w:rPr>
        <w:t xml:space="preserve"> </w:t>
      </w:r>
      <w:r w:rsidRPr="00F72EDB">
        <w:rPr>
          <w:szCs w:val="26"/>
        </w:rPr>
        <w:t>anti-</w:t>
      </w:r>
      <w:r w:rsidRPr="0028341F">
        <w:rPr>
          <w:sz w:val="26"/>
          <w:szCs w:val="26"/>
          <w:highlight w:val="cyan"/>
          <w:u w:val="single"/>
        </w:rPr>
        <w:t>COVID vaccine patents</w:t>
      </w:r>
      <w:r w:rsidRPr="0028341F">
        <w:rPr>
          <w:szCs w:val="26"/>
          <w:highlight w:val="cyan"/>
        </w:rPr>
        <w:t xml:space="preserve"> </w:t>
      </w:r>
      <w:r w:rsidRPr="00F72EDB">
        <w:rPr>
          <w:szCs w:val="26"/>
        </w:rPr>
        <w:t xml:space="preserve">to boost its supply </w:t>
      </w:r>
      <w:r w:rsidRPr="0028341F">
        <w:rPr>
          <w:sz w:val="26"/>
          <w:szCs w:val="26"/>
          <w:highlight w:val="cyan"/>
          <w:u w:val="single"/>
        </w:rPr>
        <w:t>will</w:t>
      </w:r>
      <w:r w:rsidRPr="0028341F">
        <w:rPr>
          <w:szCs w:val="26"/>
          <w:highlight w:val="cyan"/>
        </w:rPr>
        <w:t xml:space="preserve"> </w:t>
      </w:r>
      <w:r w:rsidRPr="0028341F">
        <w:rPr>
          <w:sz w:val="26"/>
          <w:szCs w:val="26"/>
          <w:highlight w:val="cyan"/>
          <w:u w:val="single"/>
        </w:rPr>
        <w:t>fuel</w:t>
      </w:r>
      <w:r w:rsidRPr="0028341F">
        <w:rPr>
          <w:szCs w:val="26"/>
          <w:highlight w:val="cyan"/>
        </w:rPr>
        <w:t xml:space="preserve"> </w:t>
      </w:r>
      <w:r w:rsidRPr="00F72EDB">
        <w:rPr>
          <w:szCs w:val="26"/>
        </w:rPr>
        <w:t xml:space="preserve">the </w:t>
      </w:r>
      <w:r w:rsidRPr="00F72EDB">
        <w:rPr>
          <w:b/>
          <w:bCs/>
          <w:sz w:val="26"/>
          <w:szCs w:val="26"/>
          <w:u w:val="single"/>
          <w:bdr w:val="single" w:sz="4" w:space="0" w:color="auto"/>
        </w:rPr>
        <w:t xml:space="preserve">development of </w:t>
      </w:r>
      <w:r w:rsidRPr="0028341F">
        <w:rPr>
          <w:b/>
          <w:bCs/>
          <w:sz w:val="26"/>
          <w:szCs w:val="26"/>
          <w:highlight w:val="cya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28341F">
        <w:rPr>
          <w:b/>
          <w:bCs/>
          <w:sz w:val="26"/>
          <w:szCs w:val="26"/>
          <w:highlight w:val="cya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28341F">
        <w:rPr>
          <w:sz w:val="26"/>
          <w:szCs w:val="26"/>
          <w:highlight w:val="cyan"/>
          <w:u w:val="single"/>
        </w:rPr>
        <w:t>only</w:t>
      </w:r>
      <w:r w:rsidRPr="0028341F">
        <w:rPr>
          <w:szCs w:val="26"/>
          <w:highlight w:val="cyan"/>
        </w:rPr>
        <w:t xml:space="preserve"> </w:t>
      </w:r>
      <w:r w:rsidRPr="0028341F">
        <w:rPr>
          <w:sz w:val="26"/>
          <w:szCs w:val="26"/>
          <w:highlight w:val="cyan"/>
          <w:u w:val="single"/>
        </w:rPr>
        <w:t>manufacturers</w:t>
      </w:r>
      <w:r w:rsidRPr="0028341F">
        <w:rPr>
          <w:szCs w:val="26"/>
          <w:highlight w:val="cyan"/>
        </w:rPr>
        <w:t xml:space="preserve"> </w:t>
      </w:r>
      <w:r w:rsidRPr="0028341F">
        <w:rPr>
          <w:sz w:val="26"/>
          <w:szCs w:val="26"/>
          <w:highlight w:val="cyan"/>
          <w:u w:val="single"/>
        </w:rPr>
        <w:t>with</w:t>
      </w:r>
      <w:r w:rsidRPr="0028341F">
        <w:rPr>
          <w:szCs w:val="26"/>
          <w:highlight w:val="cyan"/>
        </w:rPr>
        <w:t xml:space="preserve"> </w:t>
      </w:r>
      <w:r w:rsidRPr="00F72EDB">
        <w:rPr>
          <w:szCs w:val="26"/>
        </w:rPr>
        <w:t xml:space="preserve">the </w:t>
      </w:r>
      <w:r w:rsidRPr="0028341F">
        <w:rPr>
          <w:b/>
          <w:bCs/>
          <w:sz w:val="26"/>
          <w:szCs w:val="26"/>
          <w:highlight w:val="cyan"/>
          <w:u w:val="single"/>
          <w:bdr w:val="single" w:sz="4" w:space="0" w:color="auto"/>
        </w:rPr>
        <w:t>proper facilities and training</w:t>
      </w:r>
      <w:r w:rsidRPr="0028341F">
        <w:rPr>
          <w:b/>
          <w:bCs/>
          <w:szCs w:val="26"/>
          <w:highlight w:val="cyan"/>
          <w:bdr w:val="single" w:sz="4" w:space="0" w:color="auto"/>
        </w:rPr>
        <w:t xml:space="preserve"> </w:t>
      </w:r>
      <w:r w:rsidRPr="0028341F">
        <w:rPr>
          <w:b/>
          <w:bCs/>
          <w:sz w:val="26"/>
          <w:szCs w:val="26"/>
          <w:highlight w:val="cyan"/>
          <w:u w:val="single"/>
          <w:bdr w:val="single" w:sz="4" w:space="0" w:color="auto"/>
        </w:rPr>
        <w:t>should</w:t>
      </w:r>
      <w:r w:rsidRPr="0028341F">
        <w:rPr>
          <w:b/>
          <w:bCs/>
          <w:szCs w:val="26"/>
          <w:highlight w:val="cyan"/>
          <w:bdr w:val="single" w:sz="4" w:space="0" w:color="auto"/>
        </w:rPr>
        <w:t xml:space="preserve"> </w:t>
      </w:r>
      <w:r w:rsidRPr="0028341F">
        <w:rPr>
          <w:b/>
          <w:bCs/>
          <w:sz w:val="26"/>
          <w:szCs w:val="26"/>
          <w:highlight w:val="cya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28341F">
        <w:rPr>
          <w:sz w:val="26"/>
          <w:szCs w:val="26"/>
          <w:highlight w:val="cyan"/>
          <w:u w:val="single"/>
        </w:rPr>
        <w:t>waiver</w:t>
      </w:r>
      <w:r w:rsidRPr="00F72EDB">
        <w:rPr>
          <w:szCs w:val="26"/>
        </w:rPr>
        <w:t xml:space="preserve"> that permits compulsory licensing to allow a manufacturer to export counterfeit vaccines </w:t>
      </w:r>
      <w:r w:rsidRPr="0028341F">
        <w:rPr>
          <w:sz w:val="26"/>
          <w:szCs w:val="26"/>
          <w:highlight w:val="cyan"/>
          <w:u w:val="single"/>
        </w:rPr>
        <w:t xml:space="preserve">will </w:t>
      </w:r>
      <w:r w:rsidRPr="0028341F">
        <w:rPr>
          <w:b/>
          <w:bCs/>
          <w:sz w:val="26"/>
          <w:szCs w:val="26"/>
          <w:highlight w:val="cya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28341F">
        <w:rPr>
          <w:sz w:val="26"/>
          <w:szCs w:val="26"/>
          <w:highlight w:val="cyan"/>
          <w:u w:val="single"/>
        </w:rPr>
        <w:t xml:space="preserve">between 60,000 and 80,000 children </w:t>
      </w:r>
      <w:r w:rsidRPr="00F72EDB">
        <w:rPr>
          <w:sz w:val="26"/>
          <w:szCs w:val="26"/>
          <w:u w:val="single"/>
        </w:rPr>
        <w:t xml:space="preserve">in Niger </w:t>
      </w:r>
      <w:r w:rsidRPr="0028341F">
        <w:rPr>
          <w:sz w:val="26"/>
          <w:szCs w:val="26"/>
          <w:highlight w:val="cyan"/>
          <w:u w:val="single"/>
        </w:rPr>
        <w:t xml:space="preserve">with </w:t>
      </w:r>
      <w:r w:rsidRPr="00F72EDB">
        <w:rPr>
          <w:sz w:val="26"/>
          <w:szCs w:val="26"/>
          <w:u w:val="single"/>
        </w:rPr>
        <w:t xml:space="preserve">fatal falciparum </w:t>
      </w:r>
      <w:r w:rsidRPr="0028341F">
        <w:rPr>
          <w:sz w:val="26"/>
          <w:szCs w:val="26"/>
          <w:highlight w:val="cyan"/>
          <w:u w:val="single"/>
        </w:rPr>
        <w:t xml:space="preserve">malaria were treated with </w:t>
      </w:r>
      <w:r w:rsidRPr="00F72EDB">
        <w:rPr>
          <w:sz w:val="26"/>
          <w:szCs w:val="26"/>
          <w:u w:val="single"/>
        </w:rPr>
        <w:t xml:space="preserve">a </w:t>
      </w:r>
      <w:r w:rsidRPr="0028341F">
        <w:rPr>
          <w:sz w:val="26"/>
          <w:szCs w:val="26"/>
          <w:highlight w:val="cyan"/>
          <w:u w:val="single"/>
        </w:rPr>
        <w:t xml:space="preserve">counterfeit vaccine </w:t>
      </w:r>
      <w:r w:rsidRPr="00F72EDB">
        <w:rPr>
          <w:sz w:val="26"/>
          <w:szCs w:val="26"/>
          <w:u w:val="single"/>
        </w:rPr>
        <w:t xml:space="preserve">containing incorrect active pharmaceutical ingredients, </w:t>
      </w:r>
      <w:r w:rsidRPr="0028341F">
        <w:rPr>
          <w:sz w:val="26"/>
          <w:szCs w:val="26"/>
          <w:highlight w:val="cyan"/>
          <w:u w:val="single"/>
        </w:rPr>
        <w:t>resulting in</w:t>
      </w:r>
      <w:r w:rsidRPr="00F72EDB">
        <w:rPr>
          <w:sz w:val="26"/>
          <w:szCs w:val="26"/>
          <w:u w:val="single"/>
        </w:rPr>
        <w:t xml:space="preserve"> more than </w:t>
      </w:r>
      <w:r w:rsidRPr="0028341F">
        <w:rPr>
          <w:b/>
          <w:bCs/>
          <w:sz w:val="26"/>
          <w:szCs w:val="26"/>
          <w:highlight w:val="cya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w:t>
      </w:r>
      <w:r w:rsidRPr="00F72EDB">
        <w:rPr>
          <w:szCs w:val="26"/>
        </w:rPr>
        <w:lastRenderedPageBreak/>
        <w:t xml:space="preserve">that feeds off of the distribution of misinformation. </w:t>
      </w:r>
      <w:r w:rsidRPr="00F72EDB">
        <w:rPr>
          <w:sz w:val="26"/>
          <w:szCs w:val="26"/>
          <w:u w:val="single"/>
        </w:rPr>
        <w:t xml:space="preserve">Allowing the production of vaccines from </w:t>
      </w:r>
      <w:r w:rsidRPr="0028341F">
        <w:rPr>
          <w:sz w:val="26"/>
          <w:szCs w:val="26"/>
          <w:highlight w:val="cyan"/>
          <w:u w:val="single"/>
        </w:rPr>
        <w:t xml:space="preserve">improper manufacturing </w:t>
      </w:r>
      <w:r w:rsidRPr="00F72EDB">
        <w:rPr>
          <w:sz w:val="26"/>
          <w:szCs w:val="26"/>
          <w:u w:val="single"/>
        </w:rPr>
        <w:t xml:space="preserve">facilities further </w:t>
      </w:r>
      <w:r w:rsidRPr="0028341F">
        <w:rPr>
          <w:sz w:val="26"/>
          <w:szCs w:val="26"/>
          <w:highlight w:val="cyan"/>
          <w:u w:val="single"/>
        </w:rPr>
        <w:t xml:space="preserve">opens </w:t>
      </w:r>
      <w:r w:rsidRPr="00F72EDB">
        <w:rPr>
          <w:sz w:val="26"/>
          <w:szCs w:val="26"/>
          <w:u w:val="single"/>
        </w:rPr>
        <w:t xml:space="preserve">the </w:t>
      </w:r>
      <w:r w:rsidRPr="0028341F">
        <w:rPr>
          <w:sz w:val="26"/>
          <w:szCs w:val="26"/>
          <w:highlight w:val="cyan"/>
          <w:u w:val="single"/>
        </w:rPr>
        <w:t xml:space="preserve">door for </w:t>
      </w:r>
      <w:r w:rsidRPr="00F72EDB">
        <w:rPr>
          <w:sz w:val="26"/>
          <w:szCs w:val="26"/>
          <w:u w:val="single"/>
        </w:rPr>
        <w:t xml:space="preserve">antivaccine hacks to stoke the fear fueling </w:t>
      </w:r>
      <w:r w:rsidRPr="0028341F">
        <w:rPr>
          <w:b/>
          <w:bCs/>
          <w:sz w:val="26"/>
          <w:szCs w:val="26"/>
          <w:highlight w:val="cyan"/>
          <w:u w:val="single"/>
          <w:bdr w:val="single" w:sz="4" w:space="0" w:color="auto"/>
        </w:rPr>
        <w:t>vaccine hesitance</w:t>
      </w:r>
      <w:r w:rsidRPr="00F72EDB">
        <w:rPr>
          <w:sz w:val="26"/>
          <w:szCs w:val="26"/>
          <w:u w:val="single"/>
        </w:rPr>
        <w:t>.</w:t>
      </w:r>
    </w:p>
    <w:p w14:paraId="06716543" w14:textId="3F4F908B" w:rsidR="00A57185" w:rsidRDefault="00A57185" w:rsidP="00A57185">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6A68EB73" w14:textId="561D9B81" w:rsidR="00E31A7E" w:rsidRDefault="00E31A7E" w:rsidP="00E31A7E"/>
    <w:p w14:paraId="5AB0702E" w14:textId="77777777" w:rsidR="00E31A7E" w:rsidRPr="0092026C" w:rsidRDefault="00E31A7E" w:rsidP="00E31A7E">
      <w:pPr>
        <w:pStyle w:val="Heading4"/>
        <w:rPr>
          <w:rFonts w:cs="Calibri"/>
        </w:rPr>
      </w:pPr>
      <w:r w:rsidRPr="0092026C">
        <w:rPr>
          <w:rFonts w:cs="Calibri"/>
        </w:rPr>
        <w:t xml:space="preserve">The aff causes a </w:t>
      </w:r>
      <w:r w:rsidRPr="0092026C">
        <w:rPr>
          <w:rFonts w:cs="Calibri"/>
          <w:u w:val="single"/>
        </w:rPr>
        <w:t>scramble</w:t>
      </w:r>
      <w:r w:rsidRPr="0092026C">
        <w:rPr>
          <w:rFonts w:cs="Calibri"/>
        </w:rPr>
        <w:t xml:space="preserve"> for limited resources by manufacturers with </w:t>
      </w:r>
      <w:r w:rsidRPr="0092026C">
        <w:rPr>
          <w:rFonts w:cs="Calibri"/>
          <w:u w:val="single"/>
        </w:rPr>
        <w:t>no experience</w:t>
      </w:r>
      <w:r w:rsidRPr="0092026C">
        <w:rPr>
          <w:rFonts w:cs="Calibri"/>
        </w:rPr>
        <w:t xml:space="preserve"> – </w:t>
      </w:r>
      <w:r w:rsidRPr="0092026C">
        <w:rPr>
          <w:rFonts w:cs="Calibri"/>
          <w:u w:val="single"/>
        </w:rPr>
        <w:t>turns case</w:t>
      </w:r>
      <w:r w:rsidRPr="0092026C">
        <w:rPr>
          <w:rFonts w:cs="Calibri"/>
        </w:rPr>
        <w:t>.</w:t>
      </w:r>
    </w:p>
    <w:p w14:paraId="3DCC8BEC" w14:textId="77777777" w:rsidR="00E31A7E" w:rsidRPr="0092026C" w:rsidRDefault="00E31A7E" w:rsidP="00E31A7E">
      <w:pPr>
        <w:rPr>
          <w:sz w:val="26"/>
          <w:szCs w:val="26"/>
        </w:rPr>
      </w:pPr>
      <w:r w:rsidRPr="0092026C">
        <w:rPr>
          <w:rStyle w:val="Style13ptBold"/>
          <w:szCs w:val="26"/>
        </w:rPr>
        <w:t>Breuninger 21</w:t>
      </w:r>
      <w:r w:rsidRPr="0092026C">
        <w:rPr>
          <w:sz w:val="26"/>
          <w:szCs w:val="26"/>
        </w:rPr>
        <w:t xml:space="preserve"> </w:t>
      </w:r>
      <w:r w:rsidRPr="0092026C">
        <w:t xml:space="preserve">[Kevin; Specialist at CNBC; “Pfizer CEO opposes U.S. call to waive Covid vaccine patents, cites manufacturing and safety issues,” CNBC; 5/7/21; </w:t>
      </w:r>
      <w:hyperlink r:id="rId16" w:history="1">
        <w:r w:rsidRPr="0092026C">
          <w:rPr>
            <w:rStyle w:val="Hyperlink"/>
          </w:rPr>
          <w:t>https://www.cnbc.com/2021/05/07/pfizer-ceo-biden-backed-covid-vaccine-patent-waiver-will-cause-problems.html</w:t>
        </w:r>
      </w:hyperlink>
      <w:r w:rsidRPr="0092026C">
        <w:t>] Justin</w:t>
      </w:r>
    </w:p>
    <w:p w14:paraId="6B20B632" w14:textId="77777777" w:rsidR="00E31A7E" w:rsidRPr="0092026C" w:rsidRDefault="00E31A7E" w:rsidP="00E31A7E">
      <w:pPr>
        <w:rPr>
          <w:szCs w:val="26"/>
        </w:rPr>
      </w:pPr>
      <w:r w:rsidRPr="0092026C">
        <w:rPr>
          <w:szCs w:val="26"/>
        </w:rPr>
        <w:t>“Currently, infrastructure is not the bottleneck for us manufacturing faster,” Bourla wrote in a dear colleague letter posted on LinkedIn. “</w:t>
      </w:r>
      <w:r w:rsidRPr="0092026C">
        <w:rPr>
          <w:sz w:val="26"/>
          <w:szCs w:val="26"/>
          <w:u w:val="single"/>
        </w:rPr>
        <w:t xml:space="preserve">The </w:t>
      </w:r>
      <w:r w:rsidRPr="0028341F">
        <w:rPr>
          <w:sz w:val="26"/>
          <w:szCs w:val="26"/>
          <w:highlight w:val="cyan"/>
          <w:u w:val="single"/>
        </w:rPr>
        <w:t>restriction is</w:t>
      </w:r>
      <w:r w:rsidRPr="0092026C">
        <w:rPr>
          <w:sz w:val="26"/>
          <w:szCs w:val="26"/>
          <w:u w:val="single"/>
        </w:rPr>
        <w:t xml:space="preserve"> the </w:t>
      </w:r>
      <w:r w:rsidRPr="0028341F">
        <w:rPr>
          <w:rStyle w:val="Emphasis"/>
          <w:szCs w:val="26"/>
          <w:highlight w:val="cyan"/>
        </w:rPr>
        <w:t>scarcity of</w:t>
      </w:r>
      <w:r w:rsidRPr="0092026C">
        <w:rPr>
          <w:rStyle w:val="Emphasis"/>
          <w:szCs w:val="26"/>
        </w:rPr>
        <w:t xml:space="preserve"> highly specialized raw </w:t>
      </w:r>
      <w:r w:rsidRPr="0028341F">
        <w:rPr>
          <w:rStyle w:val="Emphasis"/>
          <w:szCs w:val="26"/>
          <w:highlight w:val="cyan"/>
        </w:rPr>
        <w:t>materials</w:t>
      </w:r>
      <w:r w:rsidRPr="0092026C">
        <w:rPr>
          <w:sz w:val="26"/>
          <w:szCs w:val="26"/>
          <w:u w:val="single"/>
        </w:rPr>
        <w:t xml:space="preserve"> needed to produce our vaccine</w:t>
      </w:r>
      <w:r w:rsidRPr="0092026C">
        <w:rPr>
          <w:szCs w:val="26"/>
        </w:rPr>
        <w:t xml:space="preserve">.” Pfizer’s vaccine requires 280 different materials and components that are sourced from 19 countries around the world, Bourla said. He contended that without patent protections, </w:t>
      </w:r>
      <w:r w:rsidRPr="0028341F">
        <w:rPr>
          <w:sz w:val="26"/>
          <w:szCs w:val="26"/>
          <w:highlight w:val="cyan"/>
          <w:u w:val="single"/>
        </w:rPr>
        <w:t>entities with</w:t>
      </w:r>
      <w:r w:rsidRPr="0092026C">
        <w:rPr>
          <w:sz w:val="26"/>
          <w:szCs w:val="26"/>
          <w:u w:val="single"/>
        </w:rPr>
        <w:t xml:space="preserve"> much </w:t>
      </w:r>
      <w:r w:rsidRPr="0028341F">
        <w:rPr>
          <w:rStyle w:val="Emphasis"/>
          <w:szCs w:val="26"/>
          <w:highlight w:val="cyan"/>
        </w:rPr>
        <w:t>less experienced than Pfizer</w:t>
      </w:r>
      <w:r w:rsidRPr="0092026C">
        <w:rPr>
          <w:rStyle w:val="Emphasis"/>
          <w:szCs w:val="26"/>
        </w:rPr>
        <w:t xml:space="preserve"> at manufacturing vaccines will </w:t>
      </w:r>
      <w:r w:rsidRPr="0028341F">
        <w:rPr>
          <w:rStyle w:val="Emphasis"/>
          <w:szCs w:val="26"/>
          <w:highlight w:val="cyan"/>
        </w:rPr>
        <w:t>start competing for</w:t>
      </w:r>
      <w:r w:rsidRPr="0092026C">
        <w:rPr>
          <w:rStyle w:val="Emphasis"/>
          <w:szCs w:val="26"/>
        </w:rPr>
        <w:t xml:space="preserve"> the same </w:t>
      </w:r>
      <w:r w:rsidRPr="0028341F">
        <w:rPr>
          <w:rStyle w:val="Emphasis"/>
          <w:szCs w:val="26"/>
          <w:highlight w:val="cyan"/>
        </w:rPr>
        <w:t>ingredients</w:t>
      </w:r>
      <w:r w:rsidRPr="0092026C">
        <w:rPr>
          <w:rStyle w:val="Emphasis"/>
          <w:szCs w:val="26"/>
        </w:rPr>
        <w:t xml:space="preserve">. </w:t>
      </w:r>
      <w:r w:rsidRPr="0092026C">
        <w:rPr>
          <w:szCs w:val="26"/>
        </w:rPr>
        <w:t xml:space="preserve">“Right now, </w:t>
      </w:r>
      <w:r w:rsidRPr="0092026C">
        <w:rPr>
          <w:sz w:val="26"/>
          <w:szCs w:val="26"/>
          <w:u w:val="single"/>
        </w:rPr>
        <w:t xml:space="preserve">virtually every single gram of raw material produced is </w:t>
      </w:r>
      <w:r w:rsidRPr="0092026C">
        <w:rPr>
          <w:rStyle w:val="Emphasis"/>
          <w:szCs w:val="26"/>
        </w:rPr>
        <w:t>shipped immediately into our manufacturing facilities</w:t>
      </w:r>
      <w:r w:rsidRPr="0092026C">
        <w:rPr>
          <w:sz w:val="26"/>
          <w:szCs w:val="26"/>
          <w:u w:val="single"/>
        </w:rPr>
        <w:t xml:space="preserve"> and is converted immediately and reliably to vaccines</w:t>
      </w:r>
      <w:r w:rsidRPr="0092026C">
        <w:rPr>
          <w:szCs w:val="26"/>
        </w:rPr>
        <w:t xml:space="preserve"> that are shipped immediately around the world,” Bourla wrote. He predicted that the proposed </w:t>
      </w:r>
      <w:r w:rsidRPr="0028341F">
        <w:rPr>
          <w:sz w:val="26"/>
          <w:szCs w:val="26"/>
          <w:highlight w:val="cyan"/>
          <w:u w:val="single"/>
        </w:rPr>
        <w:t>waiver</w:t>
      </w:r>
      <w:r w:rsidRPr="0092026C">
        <w:rPr>
          <w:szCs w:val="26"/>
        </w:rPr>
        <w:t xml:space="preserve"> “threatens to disrupt the flow of raw materials.” “It will </w:t>
      </w:r>
      <w:r w:rsidRPr="0028341F">
        <w:rPr>
          <w:sz w:val="26"/>
          <w:szCs w:val="26"/>
          <w:highlight w:val="cyan"/>
          <w:u w:val="single"/>
        </w:rPr>
        <w:t xml:space="preserve">unleash a </w:t>
      </w:r>
      <w:r w:rsidRPr="0028341F">
        <w:rPr>
          <w:rStyle w:val="Emphasis"/>
          <w:szCs w:val="26"/>
          <w:highlight w:val="cyan"/>
        </w:rPr>
        <w:t>scramble for</w:t>
      </w:r>
      <w:r w:rsidRPr="0092026C">
        <w:rPr>
          <w:rStyle w:val="Emphasis"/>
          <w:szCs w:val="26"/>
        </w:rPr>
        <w:t xml:space="preserve"> the </w:t>
      </w:r>
      <w:r w:rsidRPr="0028341F">
        <w:rPr>
          <w:rStyle w:val="Emphasis"/>
          <w:szCs w:val="26"/>
          <w:highlight w:val="cyan"/>
        </w:rPr>
        <w:t>critical inputs</w:t>
      </w:r>
      <w:r w:rsidRPr="0092026C">
        <w:rPr>
          <w:rStyle w:val="Emphasis"/>
          <w:szCs w:val="26"/>
        </w:rPr>
        <w:t xml:space="preserve"> we require in order to make a safe and effective vaccine</w:t>
      </w:r>
      <w:r w:rsidRPr="0092026C">
        <w:rPr>
          <w:szCs w:val="26"/>
        </w:rPr>
        <w:t>,” Bourla wrote. “</w:t>
      </w:r>
      <w:r w:rsidRPr="0028341F">
        <w:rPr>
          <w:sz w:val="26"/>
          <w:szCs w:val="26"/>
          <w:highlight w:val="cyan"/>
          <w:u w:val="single"/>
        </w:rPr>
        <w:t>Entities with</w:t>
      </w:r>
      <w:r w:rsidRPr="0092026C">
        <w:rPr>
          <w:sz w:val="26"/>
          <w:szCs w:val="26"/>
          <w:u w:val="single"/>
        </w:rPr>
        <w:t xml:space="preserve"> little </w:t>
      </w:r>
      <w:r w:rsidRPr="0028341F">
        <w:rPr>
          <w:sz w:val="26"/>
          <w:szCs w:val="26"/>
          <w:highlight w:val="cyan"/>
          <w:u w:val="single"/>
        </w:rPr>
        <w:t>or no experience</w:t>
      </w:r>
      <w:r w:rsidRPr="0092026C">
        <w:rPr>
          <w:szCs w:val="26"/>
        </w:rPr>
        <w:t xml:space="preserve"> in manufacturing vaccines </w:t>
      </w:r>
      <w:r w:rsidRPr="0092026C">
        <w:rPr>
          <w:sz w:val="26"/>
          <w:szCs w:val="26"/>
          <w:u w:val="single"/>
        </w:rPr>
        <w:t xml:space="preserve">are </w:t>
      </w:r>
      <w:r w:rsidRPr="0028341F">
        <w:rPr>
          <w:sz w:val="26"/>
          <w:szCs w:val="26"/>
          <w:highlight w:val="cyan"/>
          <w:u w:val="single"/>
        </w:rPr>
        <w:t>likely to chase</w:t>
      </w:r>
      <w:r w:rsidRPr="0092026C">
        <w:rPr>
          <w:sz w:val="26"/>
          <w:szCs w:val="26"/>
          <w:u w:val="single"/>
        </w:rPr>
        <w:t xml:space="preserve"> the very </w:t>
      </w:r>
      <w:r w:rsidRPr="0028341F">
        <w:rPr>
          <w:sz w:val="26"/>
          <w:szCs w:val="26"/>
          <w:highlight w:val="cyan"/>
          <w:u w:val="single"/>
        </w:rPr>
        <w:t>raw materials we require</w:t>
      </w:r>
      <w:r w:rsidRPr="0092026C">
        <w:rPr>
          <w:sz w:val="26"/>
          <w:szCs w:val="26"/>
          <w:u w:val="single"/>
        </w:rPr>
        <w:t xml:space="preserve"> to scale our production, </w:t>
      </w:r>
      <w:r w:rsidRPr="0028341F">
        <w:rPr>
          <w:rStyle w:val="Emphasis"/>
          <w:szCs w:val="26"/>
          <w:highlight w:val="cyan"/>
        </w:rPr>
        <w:t>putting</w:t>
      </w:r>
      <w:r w:rsidRPr="0092026C">
        <w:rPr>
          <w:rStyle w:val="Emphasis"/>
          <w:szCs w:val="26"/>
        </w:rPr>
        <w:t xml:space="preserve"> the safety and security of </w:t>
      </w:r>
      <w:r w:rsidRPr="0028341F">
        <w:rPr>
          <w:rStyle w:val="Emphasis"/>
          <w:szCs w:val="26"/>
          <w:highlight w:val="cyan"/>
        </w:rPr>
        <w:t>all at risk</w:t>
      </w:r>
      <w:r w:rsidRPr="0092026C">
        <w:rPr>
          <w:szCs w:val="26"/>
        </w:rPr>
        <w:t>,” the CEO wrote.</w:t>
      </w:r>
    </w:p>
    <w:p w14:paraId="44267099" w14:textId="77777777" w:rsidR="00647625" w:rsidRDefault="00647625" w:rsidP="00647625">
      <w:pPr>
        <w:pStyle w:val="Heading4"/>
      </w:pPr>
      <w:r>
        <w:rPr>
          <w:u w:val="single"/>
        </w:rPr>
        <w:t>Skill Disparities and Trade Secrets</w:t>
      </w:r>
      <w:r>
        <w:t xml:space="preserve"> – Moderna proves </w:t>
      </w:r>
      <w:r>
        <w:rPr>
          <w:u w:val="single"/>
        </w:rPr>
        <w:t>IP</w:t>
      </w:r>
      <w:r>
        <w:t xml:space="preserve"> isn’t the root cause.</w:t>
      </w:r>
    </w:p>
    <w:p w14:paraId="11BA6A29" w14:textId="77777777" w:rsidR="00647625" w:rsidRPr="00DD7490" w:rsidRDefault="00647625" w:rsidP="00647625">
      <w:r w:rsidRPr="00EF3181">
        <w:rPr>
          <w:rStyle w:val="Style13ptBold"/>
        </w:rPr>
        <w:t>Silverman 3-15</w:t>
      </w:r>
      <w:r>
        <w:t xml:space="preserve"> </w:t>
      </w:r>
      <w:r w:rsidRPr="00EF3181">
        <w:t>Rachel Silverman 3-15-2021 "Waiving vaccine patents won’t help inoculate poorer nations"</w:t>
      </w:r>
      <w:r>
        <w:t xml:space="preserve"> </w:t>
      </w:r>
      <w:hyperlink r:id="rId17"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378772CC" w14:textId="77777777" w:rsidR="00647625" w:rsidRDefault="00647625" w:rsidP="00647625">
      <w:pPr>
        <w:rPr>
          <w:sz w:val="16"/>
        </w:rPr>
      </w:pPr>
      <w:r w:rsidRPr="001C28B0">
        <w:rPr>
          <w:sz w:val="16"/>
        </w:rPr>
        <w:t>Reality is more complicated, however</w:t>
      </w:r>
      <w:r w:rsidRPr="001C28B0">
        <w:rPr>
          <w:u w:val="single"/>
        </w:rPr>
        <w:t xml:space="preserve">. Because of the </w:t>
      </w:r>
      <w:r w:rsidRPr="0028341F">
        <w:rPr>
          <w:highlight w:val="cyan"/>
          <w:u w:val="single"/>
        </w:rPr>
        <w:t>technical complexity</w:t>
      </w:r>
      <w:r w:rsidRPr="001C28B0">
        <w:rPr>
          <w:u w:val="single"/>
        </w:rPr>
        <w:t xml:space="preserve"> of </w:t>
      </w:r>
      <w:r w:rsidRPr="001D2A7B">
        <w:rPr>
          <w:u w:val="single"/>
        </w:rPr>
        <w:t xml:space="preserve">manufacturing coronavirus vaccines, </w:t>
      </w:r>
      <w:r w:rsidRPr="0028341F">
        <w:rPr>
          <w:highlight w:val="cyan"/>
          <w:u w:val="single"/>
        </w:rPr>
        <w:t>waiving i</w:t>
      </w:r>
      <w:r w:rsidRPr="001C28B0">
        <w:rPr>
          <w:u w:val="single"/>
        </w:rPr>
        <w:t>ntellectual-</w:t>
      </w:r>
      <w:r w:rsidRPr="0028341F">
        <w:rPr>
          <w:highlight w:val="cyan"/>
          <w:u w:val="single"/>
        </w:rPr>
        <w:t>p</w:t>
      </w:r>
      <w:r w:rsidRPr="001C28B0">
        <w:rPr>
          <w:u w:val="single"/>
        </w:rPr>
        <w:t xml:space="preserve">roperty rights, by itself, </w:t>
      </w:r>
      <w:r w:rsidRPr="0028341F">
        <w:rPr>
          <w:highlight w:val="cyan"/>
          <w:u w:val="single"/>
        </w:rPr>
        <w:t>would have</w:t>
      </w:r>
      <w:r w:rsidRPr="001C28B0">
        <w:rPr>
          <w:u w:val="single"/>
        </w:rPr>
        <w:t xml:space="preserve"> </w:t>
      </w:r>
      <w:r w:rsidRPr="0028341F">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28341F">
        <w:rPr>
          <w:highlight w:val="cyan"/>
          <w:u w:val="single"/>
        </w:rPr>
        <w:t>Moderna vaccine illustrates</w:t>
      </w:r>
      <w:r w:rsidRPr="001C28B0">
        <w:rPr>
          <w:u w:val="single"/>
        </w:rPr>
        <w:t xml:space="preserve"> the </w:t>
      </w:r>
      <w:r w:rsidRPr="0028341F">
        <w:rPr>
          <w:highlight w:val="cyan"/>
          <w:u w:val="single"/>
        </w:rPr>
        <w:t>limits of</w:t>
      </w:r>
      <w:r w:rsidRPr="001C28B0">
        <w:rPr>
          <w:u w:val="single"/>
        </w:rPr>
        <w:t xml:space="preserve"> freeing up </w:t>
      </w:r>
      <w:r w:rsidRPr="0028341F">
        <w:rPr>
          <w:highlight w:val="cyan"/>
          <w:u w:val="single"/>
        </w:rPr>
        <w:t>i</w:t>
      </w:r>
      <w:r w:rsidRPr="001C28B0">
        <w:rPr>
          <w:u w:val="single"/>
        </w:rPr>
        <w:t xml:space="preserve">ntellectual </w:t>
      </w:r>
      <w:r w:rsidRPr="0028341F">
        <w:rPr>
          <w:highlight w:val="cyan"/>
          <w:u w:val="single"/>
        </w:rPr>
        <w:t>p</w:t>
      </w:r>
      <w:r w:rsidRPr="001C28B0">
        <w:rPr>
          <w:u w:val="single"/>
        </w:rPr>
        <w:t xml:space="preserve">roperty. Moderna </w:t>
      </w:r>
      <w:r w:rsidRPr="0028341F">
        <w:rPr>
          <w:highlight w:val="cyan"/>
          <w:u w:val="single"/>
        </w:rPr>
        <w:t>announced</w:t>
      </w:r>
      <w:r w:rsidRPr="001C28B0">
        <w:rPr>
          <w:u w:val="single"/>
        </w:rPr>
        <w:t xml:space="preserve"> in </w:t>
      </w:r>
      <w:r w:rsidRPr="001C28B0">
        <w:rPr>
          <w:u w:val="single"/>
        </w:rPr>
        <w:lastRenderedPageBreak/>
        <w:t xml:space="preserve">October that it </w:t>
      </w:r>
      <w:r w:rsidRPr="0028341F">
        <w:rPr>
          <w:highlight w:val="cyan"/>
          <w:u w:val="single"/>
        </w:rPr>
        <w:t xml:space="preserve">would </w:t>
      </w:r>
      <w:r w:rsidRPr="0028341F">
        <w:rPr>
          <w:b/>
          <w:bCs/>
          <w:highlight w:val="cyan"/>
          <w:u w:val="single"/>
        </w:rPr>
        <w:t>not enforce IP</w:t>
      </w:r>
      <w:r w:rsidRPr="001D2A7B">
        <w:rPr>
          <w:b/>
          <w:bCs/>
          <w:u w:val="single"/>
        </w:rPr>
        <w:t xml:space="preserve"> rights</w:t>
      </w:r>
      <w:r w:rsidRPr="001C28B0">
        <w:rPr>
          <w:u w:val="single"/>
        </w:rPr>
        <w:t xml:space="preserve"> </w:t>
      </w:r>
      <w:r w:rsidRPr="0028341F">
        <w:rPr>
          <w:highlight w:val="cyan"/>
          <w:u w:val="single"/>
        </w:rPr>
        <w:t>on its coronavirus vaccine</w:t>
      </w:r>
      <w:r w:rsidRPr="001C28B0">
        <w:rPr>
          <w:u w:val="single"/>
        </w:rPr>
        <w:t xml:space="preserve"> — and </w:t>
      </w:r>
      <w:r w:rsidRPr="0028341F">
        <w:rPr>
          <w:highlight w:val="cyan"/>
          <w:u w:val="single"/>
        </w:rPr>
        <w:t>yet</w:t>
      </w:r>
      <w:r w:rsidRPr="001C28B0">
        <w:rPr>
          <w:u w:val="single"/>
        </w:rPr>
        <w:t xml:space="preserve"> it has </w:t>
      </w:r>
      <w:r w:rsidRPr="0028341F">
        <w:rPr>
          <w:b/>
          <w:bCs/>
          <w:highlight w:val="cyan"/>
          <w:u w:val="single"/>
        </w:rPr>
        <w:t>taken no steps to share info</w:t>
      </w:r>
      <w:r w:rsidRPr="001D2A7B">
        <w:rPr>
          <w:b/>
          <w:bCs/>
          <w:u w:val="single"/>
        </w:rPr>
        <w:t>rmation</w:t>
      </w:r>
      <w:r w:rsidRPr="001C28B0">
        <w:rPr>
          <w:u w:val="single"/>
        </w:rPr>
        <w:t xml:space="preserve"> </w:t>
      </w:r>
      <w:r w:rsidRPr="0028341F">
        <w:rPr>
          <w:highlight w:val="cyan"/>
          <w:u w:val="single"/>
        </w:rPr>
        <w:t>about</w:t>
      </w:r>
      <w:r w:rsidRPr="001C28B0">
        <w:rPr>
          <w:u w:val="single"/>
        </w:rPr>
        <w:t xml:space="preserve"> the </w:t>
      </w:r>
      <w:r w:rsidRPr="0028341F">
        <w:rPr>
          <w:highlight w:val="cyan"/>
          <w:u w:val="single"/>
        </w:rPr>
        <w:t>vaccine’s design or manufacture, citing commercial interests in the underlying technology.</w:t>
      </w:r>
      <w:r w:rsidRPr="001C28B0">
        <w:rPr>
          <w:u w:val="single"/>
        </w:rPr>
        <w:t xml:space="preserve"> Five months later, </w:t>
      </w:r>
      <w:r w:rsidRPr="0028341F">
        <w:rPr>
          <w:highlight w:val="cyan"/>
          <w:u w:val="single"/>
        </w:rPr>
        <w:t>production</w:t>
      </w:r>
      <w:r w:rsidRPr="001C28B0">
        <w:rPr>
          <w:u w:val="single"/>
        </w:rPr>
        <w:t xml:space="preserve"> of the Moderna vaccine </w:t>
      </w:r>
      <w:r w:rsidRPr="0028341F">
        <w:rPr>
          <w:highlight w:val="cyan"/>
          <w:u w:val="single"/>
        </w:rPr>
        <w:t>remains entirely under</w:t>
      </w:r>
      <w:r w:rsidRPr="001C28B0">
        <w:rPr>
          <w:u w:val="single"/>
        </w:rPr>
        <w:t xml:space="preserve"> the </w:t>
      </w:r>
      <w:r w:rsidRPr="0028341F">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Covax,</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28341F">
        <w:rPr>
          <w:highlight w:val="cyan"/>
          <w:u w:val="single"/>
        </w:rPr>
        <w:t>patent waivers</w:t>
      </w:r>
      <w:r w:rsidRPr="001C28B0">
        <w:rPr>
          <w:u w:val="single"/>
        </w:rPr>
        <w:t xml:space="preserve"> are </w:t>
      </w:r>
      <w:r w:rsidRPr="0028341F">
        <w:rPr>
          <w:highlight w:val="cyan"/>
          <w:u w:val="single"/>
        </w:rPr>
        <w:t>unlikely to help</w:t>
      </w:r>
      <w:r w:rsidRPr="001C28B0">
        <w:rPr>
          <w:u w:val="single"/>
        </w:rPr>
        <w:t xml:space="preserve"> much in this case is that </w:t>
      </w:r>
      <w:r w:rsidRPr="0028341F">
        <w:rPr>
          <w:highlight w:val="cyan"/>
          <w:u w:val="single"/>
        </w:rPr>
        <w:t>vaccines</w:t>
      </w:r>
      <w:r w:rsidRPr="001C28B0">
        <w:rPr>
          <w:u w:val="single"/>
        </w:rPr>
        <w:t xml:space="preserve"> are </w:t>
      </w:r>
      <w:r w:rsidRPr="0028341F">
        <w:rPr>
          <w:highlight w:val="cya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28341F">
        <w:rPr>
          <w:highlight w:val="cyan"/>
          <w:u w:val="single"/>
        </w:rPr>
        <w:t>complex biological products</w:t>
      </w:r>
      <w:r w:rsidRPr="0028341F">
        <w:rPr>
          <w:sz w:val="16"/>
          <w:highlight w:val="cyan"/>
        </w:rPr>
        <w:t xml:space="preserve">. </w:t>
      </w:r>
      <w:r w:rsidRPr="0028341F">
        <w:rPr>
          <w:highlight w:val="cyan"/>
          <w:u w:val="single"/>
        </w:rPr>
        <w:t>Observing</w:t>
      </w:r>
      <w:r w:rsidRPr="001C28B0">
        <w:rPr>
          <w:u w:val="single"/>
        </w:rPr>
        <w:t xml:space="preserve"> their </w:t>
      </w:r>
      <w:r w:rsidRPr="0028341F">
        <w:rPr>
          <w:highlight w:val="cyan"/>
          <w:u w:val="single"/>
        </w:rPr>
        <w:t>contents</w:t>
      </w:r>
      <w:r w:rsidRPr="001C28B0">
        <w:rPr>
          <w:u w:val="single"/>
        </w:rPr>
        <w:t xml:space="preserve"> is </w:t>
      </w:r>
      <w:r w:rsidRPr="0028341F">
        <w:rPr>
          <w:highlight w:val="cya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48E37FF3" w14:textId="77777777" w:rsidR="00E31A7E" w:rsidRPr="00E31A7E" w:rsidRDefault="00E31A7E" w:rsidP="00E31A7E"/>
    <w:p w14:paraId="49A9E0CA" w14:textId="77777777" w:rsidR="001E7746" w:rsidRDefault="001E7746" w:rsidP="001E7746">
      <w:pPr>
        <w:pStyle w:val="Heading4"/>
      </w:pPr>
      <w:r>
        <w:t xml:space="preserve">No Correlation and </w:t>
      </w:r>
      <w:r>
        <w:rPr>
          <w:u w:val="single"/>
        </w:rPr>
        <w:t>best studies</w:t>
      </w:r>
      <w:r>
        <w:t xml:space="preserve"> show COVID </w:t>
      </w:r>
      <w:r>
        <w:rPr>
          <w:u w:val="single"/>
        </w:rPr>
        <w:t>decreases Conflict</w:t>
      </w:r>
      <w:r>
        <w:t>.</w:t>
      </w:r>
    </w:p>
    <w:p w14:paraId="1521782E" w14:textId="77777777" w:rsidR="001E7746" w:rsidRPr="0033139F" w:rsidRDefault="001E7746" w:rsidP="001E7746">
      <w:r w:rsidRPr="0033139F">
        <w:rPr>
          <w:rStyle w:val="Style13ptBold"/>
        </w:rPr>
        <w:t>Salemi 20</w:t>
      </w:r>
      <w:r>
        <w:t xml:space="preserve"> </w:t>
      </w:r>
      <w:r w:rsidRPr="0033139F">
        <w:t>Colette Salemi 10-15-2020 "Does COVID-19 raise the risk of violent conflict? Not everywhere"</w:t>
      </w:r>
      <w:r>
        <w:t xml:space="preserve"> </w:t>
      </w:r>
      <w:hyperlink r:id="rId18" w:anchor="selection-309.0-312.0" w:history="1">
        <w:r w:rsidRPr="004E1AFA">
          <w:rPr>
            <w:rStyle w:val="Hyperlink"/>
          </w:rPr>
          <w:t>https://archive.is/h591O#selection-309.0-312.0</w:t>
        </w:r>
      </w:hyperlink>
      <w:r>
        <w:t xml:space="preserve"> (</w:t>
      </w:r>
      <w:r w:rsidRPr="0033139F">
        <w:t>Colette Salemi is a PhD student in applied economics at the University of Minnesota. Her research focuses on conflict, forced displacement, environmental degradation and their intersections.</w:t>
      </w:r>
      <w:r>
        <w:t xml:space="preserve">)//Elmer </w:t>
      </w:r>
    </w:p>
    <w:p w14:paraId="400C4B89" w14:textId="77777777" w:rsidR="001E7746" w:rsidRPr="003D0649" w:rsidRDefault="001E7746" w:rsidP="001E7746">
      <w:pPr>
        <w:rPr>
          <w:sz w:val="16"/>
        </w:rPr>
      </w:pPr>
      <w:r w:rsidRPr="003D0649">
        <w:rPr>
          <w:sz w:val="16"/>
        </w:rPr>
        <w:t xml:space="preserve">How we did our research We </w:t>
      </w:r>
      <w:r w:rsidRPr="0028341F">
        <w:rPr>
          <w:b/>
          <w:sz w:val="26"/>
          <w:highlight w:val="cyan"/>
          <w:u w:val="single"/>
        </w:rPr>
        <w:t>used</w:t>
      </w:r>
      <w:r w:rsidRPr="0028341F">
        <w:rPr>
          <w:sz w:val="16"/>
          <w:highlight w:val="cyan"/>
        </w:rPr>
        <w:t xml:space="preserve"> </w:t>
      </w:r>
      <w:r w:rsidRPr="003D0649">
        <w:rPr>
          <w:sz w:val="16"/>
        </w:rPr>
        <w:t>the Armed Conflict Location and Event Data (</w:t>
      </w:r>
      <w:r w:rsidRPr="0028341F">
        <w:rPr>
          <w:b/>
          <w:sz w:val="26"/>
          <w:highlight w:val="cyan"/>
          <w:u w:val="single"/>
        </w:rPr>
        <w:t>ACLED</w:t>
      </w:r>
      <w:r w:rsidRPr="003D0649">
        <w:rPr>
          <w:sz w:val="16"/>
        </w:rPr>
        <w:t xml:space="preserve">), a </w:t>
      </w:r>
      <w:r w:rsidRPr="0028341F">
        <w:rPr>
          <w:b/>
          <w:sz w:val="26"/>
          <w:highlight w:val="cyan"/>
          <w:u w:val="single"/>
        </w:rPr>
        <w:t>database</w:t>
      </w:r>
      <w:r w:rsidRPr="0028341F">
        <w:rPr>
          <w:sz w:val="16"/>
          <w:highlight w:val="cyan"/>
        </w:rPr>
        <w:t xml:space="preserve"> </w:t>
      </w:r>
      <w:r w:rsidRPr="0028341F">
        <w:rPr>
          <w:b/>
          <w:sz w:val="26"/>
          <w:highlight w:val="cyan"/>
          <w:u w:val="single"/>
        </w:rPr>
        <w:t>that counts</w:t>
      </w:r>
      <w:r w:rsidRPr="0028341F">
        <w:rPr>
          <w:sz w:val="16"/>
          <w:highlight w:val="cyan"/>
        </w:rPr>
        <w:t xml:space="preserve"> </w:t>
      </w:r>
      <w:r w:rsidRPr="003D0649">
        <w:rPr>
          <w:sz w:val="16"/>
        </w:rPr>
        <w:t xml:space="preserve">the </w:t>
      </w:r>
      <w:r w:rsidRPr="0028341F">
        <w:rPr>
          <w:b/>
          <w:sz w:val="26"/>
          <w:highlight w:val="cyan"/>
          <w:u w:val="single"/>
          <w:bdr w:val="single" w:sz="18" w:space="0" w:color="auto"/>
        </w:rPr>
        <w:t>number of conflict events daily around the world</w:t>
      </w:r>
      <w:r w:rsidRPr="003D0649">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28341F">
        <w:rPr>
          <w:b/>
          <w:sz w:val="26"/>
          <w:highlight w:val="cyan"/>
          <w:u w:val="single"/>
        </w:rPr>
        <w:t xml:space="preserve">relationship between pandemics and conflict is </w:t>
      </w:r>
      <w:r w:rsidRPr="0028341F">
        <w:rPr>
          <w:b/>
          <w:sz w:val="26"/>
          <w:highlight w:val="cyan"/>
          <w:u w:val="single"/>
          <w:bdr w:val="single" w:sz="18" w:space="0" w:color="auto"/>
        </w:rPr>
        <w:t>theoretically unclear</w:t>
      </w:r>
      <w:r w:rsidRPr="0028341F">
        <w:rPr>
          <w:b/>
          <w:sz w:val="26"/>
          <w:highlight w:val="cyan"/>
          <w:u w:val="single"/>
        </w:rPr>
        <w:t>.</w:t>
      </w:r>
      <w:r w:rsidRPr="0028341F">
        <w:rPr>
          <w:sz w:val="16"/>
          <w:highlight w:val="cya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28341F">
        <w:rPr>
          <w:b/>
          <w:sz w:val="26"/>
          <w:highlight w:val="cyan"/>
          <w:u w:val="single"/>
        </w:rPr>
        <w:t>market disruptions</w:t>
      </w:r>
      <w:r w:rsidRPr="0028341F">
        <w:rPr>
          <w:highlight w:val="cyan"/>
          <w:u w:val="single"/>
        </w:rPr>
        <w:t xml:space="preserve"> </w:t>
      </w:r>
      <w:r w:rsidRPr="0033139F">
        <w:rPr>
          <w:u w:val="single"/>
        </w:rPr>
        <w:t xml:space="preserve">and reduced global demand are </w:t>
      </w:r>
      <w:r w:rsidRPr="0028341F">
        <w:rPr>
          <w:b/>
          <w:sz w:val="26"/>
          <w:highlight w:val="cyan"/>
          <w:u w:val="single"/>
        </w:rPr>
        <w:t>driving down</w:t>
      </w:r>
      <w:r w:rsidRPr="0028341F">
        <w:rPr>
          <w:highlight w:val="cyan"/>
          <w:u w:val="single"/>
        </w:rPr>
        <w:t xml:space="preserve"> </w:t>
      </w:r>
      <w:r w:rsidRPr="0033139F">
        <w:rPr>
          <w:u w:val="single"/>
        </w:rPr>
        <w:t xml:space="preserve">the </w:t>
      </w:r>
      <w:r w:rsidRPr="0028341F">
        <w:rPr>
          <w:b/>
          <w:sz w:val="26"/>
          <w:highlight w:val="cyan"/>
          <w:u w:val="single"/>
        </w:rPr>
        <w:t>value of natural resources</w:t>
      </w:r>
      <w:r w:rsidRPr="0028341F">
        <w:rPr>
          <w:highlight w:val="cyan"/>
          <w:u w:val="single"/>
        </w:rPr>
        <w:t xml:space="preserve"> </w:t>
      </w:r>
      <w:r w:rsidRPr="0033139F">
        <w:rPr>
          <w:u w:val="single"/>
        </w:rPr>
        <w:t xml:space="preserve">such as oil wells, then </w:t>
      </w:r>
      <w:r w:rsidRPr="0028341F">
        <w:rPr>
          <w:b/>
          <w:sz w:val="26"/>
          <w:highlight w:val="cyan"/>
          <w:u w:val="single"/>
        </w:rPr>
        <w:t>we</w:t>
      </w:r>
      <w:r w:rsidRPr="0028341F">
        <w:rPr>
          <w:highlight w:val="cyan"/>
          <w:u w:val="single"/>
        </w:rPr>
        <w:t xml:space="preserve"> </w:t>
      </w:r>
      <w:r w:rsidRPr="0033139F">
        <w:rPr>
          <w:u w:val="single"/>
        </w:rPr>
        <w:t xml:space="preserve">may </w:t>
      </w:r>
      <w:r w:rsidRPr="0028341F">
        <w:rPr>
          <w:b/>
          <w:sz w:val="26"/>
          <w:highlight w:val="cyan"/>
          <w:u w:val="single"/>
        </w:rPr>
        <w:t>see less conflict</w:t>
      </w:r>
      <w:r w:rsidRPr="0028341F">
        <w:rPr>
          <w:highlight w:val="cyan"/>
          <w:u w:val="single"/>
        </w:rPr>
        <w:t xml:space="preserve"> </w:t>
      </w:r>
      <w:r w:rsidRPr="0033139F">
        <w:rPr>
          <w:u w:val="single"/>
        </w:rPr>
        <w:t xml:space="preserve">over control of such resources. We then </w:t>
      </w:r>
      <w:r w:rsidRPr="0028341F">
        <w:rPr>
          <w:b/>
          <w:sz w:val="26"/>
          <w:highlight w:val="cyan"/>
          <w:u w:val="single"/>
        </w:rPr>
        <w:t>conducted</w:t>
      </w:r>
      <w:r w:rsidRPr="0028341F">
        <w:rPr>
          <w:highlight w:val="cyan"/>
          <w:u w:val="single"/>
        </w:rPr>
        <w:t xml:space="preserve"> </w:t>
      </w:r>
      <w:r w:rsidRPr="0033139F">
        <w:rPr>
          <w:u w:val="single"/>
        </w:rPr>
        <w:t xml:space="preserve">case </w:t>
      </w:r>
      <w:r w:rsidRPr="0028341F">
        <w:rPr>
          <w:b/>
          <w:sz w:val="26"/>
          <w:highlight w:val="cyan"/>
          <w:u w:val="single"/>
        </w:rPr>
        <w:t>studies</w:t>
      </w:r>
      <w:r w:rsidRPr="0028341F">
        <w:rPr>
          <w:highlight w:val="cyan"/>
          <w:u w:val="single"/>
        </w:rPr>
        <w:t xml:space="preserve"> </w:t>
      </w:r>
      <w:r w:rsidRPr="0033139F">
        <w:rPr>
          <w:u w:val="single"/>
        </w:rPr>
        <w:t xml:space="preserve">based </w:t>
      </w:r>
      <w:r w:rsidRPr="0028341F">
        <w:rPr>
          <w:b/>
          <w:sz w:val="26"/>
          <w:highlight w:val="cyan"/>
          <w:u w:val="single"/>
        </w:rPr>
        <w:t>on</w:t>
      </w:r>
      <w:r w:rsidRPr="0028341F">
        <w:rPr>
          <w:highlight w:val="cyan"/>
          <w:u w:val="single"/>
        </w:rPr>
        <w:t xml:space="preserve"> </w:t>
      </w:r>
      <w:r w:rsidRPr="0033139F">
        <w:rPr>
          <w:u w:val="single"/>
        </w:rPr>
        <w:t xml:space="preserve">our knowledge of countries with high rates of violent conflict before </w:t>
      </w:r>
      <w:r w:rsidRPr="0028341F">
        <w:rPr>
          <w:b/>
          <w:sz w:val="26"/>
          <w:highlight w:val="cya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w:t>
      </w:r>
      <w:r w:rsidRPr="003D0649">
        <w:rPr>
          <w:sz w:val="16"/>
        </w:rPr>
        <w:lastRenderedPageBreak/>
        <w:t xml:space="preserve">the coronavirus pandemic varies greatly </w:t>
      </w:r>
      <w:r w:rsidRPr="0028341F">
        <w:rPr>
          <w:b/>
          <w:sz w:val="26"/>
          <w:highlight w:val="cyan"/>
          <w:u w:val="single"/>
        </w:rPr>
        <w:t>Worldwide</w:t>
      </w:r>
      <w:r w:rsidRPr="0033139F">
        <w:rPr>
          <w:u w:val="single"/>
        </w:rPr>
        <w:t xml:space="preserve">, </w:t>
      </w:r>
      <w:r w:rsidRPr="0028341F">
        <w:rPr>
          <w:b/>
          <w:sz w:val="26"/>
          <w:highlight w:val="cyan"/>
          <w:u w:val="single"/>
        </w:rPr>
        <w:t>we didn’t observe an increase in violent conflict</w:t>
      </w:r>
      <w:r w:rsidRPr="0033139F">
        <w:rPr>
          <w:u w:val="single"/>
        </w:rPr>
        <w:t xml:space="preserve">. </w:t>
      </w:r>
      <w:r w:rsidRPr="0028341F">
        <w:rPr>
          <w:b/>
          <w:sz w:val="26"/>
          <w:highlight w:val="cyan"/>
          <w:u w:val="single"/>
          <w:bdr w:val="single" w:sz="18" w:space="0" w:color="auto"/>
        </w:rPr>
        <w:t>If anything, conflict has decreased</w:t>
      </w:r>
      <w:r w:rsidRPr="0033139F">
        <w:rPr>
          <w:u w:val="single"/>
        </w:rPr>
        <w:t xml:space="preserve">, as the figure below shows. </w:t>
      </w:r>
      <w:r w:rsidRPr="0028341F">
        <w:rPr>
          <w:b/>
          <w:sz w:val="26"/>
          <w:highlight w:val="cyan"/>
          <w:u w:val="single"/>
        </w:rPr>
        <w:t>Violent conflict</w:t>
      </w:r>
      <w:r w:rsidRPr="0028341F">
        <w:rPr>
          <w:highlight w:val="cyan"/>
          <w:u w:val="single"/>
        </w:rPr>
        <w:t xml:space="preserve"> </w:t>
      </w:r>
      <w:r w:rsidRPr="0033139F">
        <w:rPr>
          <w:u w:val="single"/>
        </w:rPr>
        <w:t xml:space="preserve">between March and August 2020 </w:t>
      </w:r>
      <w:r w:rsidRPr="0028341F">
        <w:rPr>
          <w:b/>
          <w:sz w:val="26"/>
          <w:highlight w:val="cyan"/>
          <w:u w:val="single"/>
          <w:bdr w:val="single" w:sz="18" w:space="0" w:color="auto"/>
        </w:rPr>
        <w:t>was 23 percent lower</w:t>
      </w:r>
      <w:r w:rsidRPr="0028341F">
        <w:rPr>
          <w:highlight w:val="cya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32BAA3E8" w14:textId="77777777" w:rsidR="001E7746" w:rsidRDefault="001E7746" w:rsidP="001E7746">
      <w:r>
        <w:rPr>
          <w:noProof/>
        </w:rPr>
        <w:drawing>
          <wp:inline distT="0" distB="0" distL="0" distR="0" wp14:anchorId="3D2ECCA7" wp14:editId="476E068C">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776E819B" w14:textId="77777777" w:rsidR="00B02B28" w:rsidRPr="0023000B" w:rsidRDefault="00B02B28" w:rsidP="00B02B28">
      <w:pPr>
        <w:pStyle w:val="Heading4"/>
      </w:pPr>
      <w:r w:rsidRPr="0023000B">
        <w:t>WTO already did the AFF – Doha Declaration nullifies medical patents for developing countries struggling with pricing</w:t>
      </w:r>
    </w:p>
    <w:p w14:paraId="656F09DF" w14:textId="77777777" w:rsidR="00B02B28" w:rsidRDefault="00B02B28" w:rsidP="00B02B28">
      <w:pPr>
        <w:spacing w:after="0"/>
      </w:pPr>
      <w:r w:rsidRPr="0023000B">
        <w:rPr>
          <w:rStyle w:val="Style13ptBold"/>
        </w:rPr>
        <w:t>World Trade Organization 17</w:t>
      </w:r>
      <w:r w:rsidRPr="0023000B">
        <w:t xml:space="preserve"> (World Trade Organization – you should know who this is, “WTO IP rules amended to ease poor countries’ access to affordable medicines”, </w:t>
      </w:r>
      <w:hyperlink r:id="rId20" w:history="1">
        <w:r w:rsidRPr="0023000B">
          <w:rPr>
            <w:rStyle w:val="Hyperlink"/>
          </w:rPr>
          <w:t>https://www.wto.org/english/news_e/news17_e/trip_23jan17_e.htm</w:t>
        </w:r>
      </w:hyperlink>
      <w:r w:rsidRPr="0023000B">
        <w:t>, 23 January 2017, EmmieeM)</w:t>
      </w:r>
    </w:p>
    <w:p w14:paraId="6FDAA5DF" w14:textId="77777777" w:rsidR="00B02B28" w:rsidRPr="0023000B" w:rsidRDefault="00B02B28" w:rsidP="00B02B28">
      <w:pPr>
        <w:spacing w:after="0"/>
      </w:pPr>
      <w:r w:rsidRPr="0028341F">
        <w:rPr>
          <w:rStyle w:val="Emphasis"/>
          <w:highlight w:val="cyan"/>
        </w:rPr>
        <w:t>An amendment to</w:t>
      </w:r>
      <w:r w:rsidRPr="0023000B">
        <w:rPr>
          <w:rStyle w:val="StyleUnderline"/>
        </w:rPr>
        <w:t xml:space="preserve"> the agreement on </w:t>
      </w:r>
      <w:r w:rsidRPr="0028341F">
        <w:rPr>
          <w:rStyle w:val="Emphasis"/>
          <w:highlight w:val="cyan"/>
        </w:rPr>
        <w:t>intellectual property entered</w:t>
      </w:r>
      <w:r w:rsidRPr="0023000B">
        <w:rPr>
          <w:rStyle w:val="StyleUnderline"/>
        </w:rPr>
        <w:t xml:space="preserve"> into force</w:t>
      </w:r>
      <w:r w:rsidRPr="0023000B">
        <w:t xml:space="preserve"> </w:t>
      </w:r>
      <w:r w:rsidRPr="00CA5C99">
        <w:rPr>
          <w:sz w:val="16"/>
          <w:szCs w:val="16"/>
        </w:rPr>
        <w:t>today (23 January)</w:t>
      </w:r>
      <w:r w:rsidRPr="0023000B">
        <w:t xml:space="preserve"> </w:t>
      </w:r>
      <w:r w:rsidRPr="0028341F">
        <w:rPr>
          <w:rStyle w:val="Emphasis"/>
          <w:highlight w:val="cyan"/>
        </w:rPr>
        <w:t>securing for developing countries a legal pathway to access affordable medicines under WTO rules</w:t>
      </w:r>
      <w:r w:rsidRPr="0023000B">
        <w:t>.</w:t>
      </w:r>
    </w:p>
    <w:p w14:paraId="321A5180" w14:textId="77777777" w:rsidR="00B02B28" w:rsidRPr="00CA5C99" w:rsidRDefault="00B02B28" w:rsidP="00B02B28">
      <w:pPr>
        <w:spacing w:after="0"/>
        <w:rPr>
          <w:sz w:val="16"/>
          <w:szCs w:val="16"/>
        </w:rPr>
      </w:pPr>
      <w:r w:rsidRPr="00CA5C99">
        <w:rPr>
          <w:sz w:val="16"/>
          <w:szCs w:val="16"/>
        </w:rPr>
        <w:t>The amendment to the WTO Trade Related Aspects of Intellectual Property Rights (TRIPS) Agreement marks the first time since the organization opened its doors in 1995 that WTO accords have been amended.</w:t>
      </w:r>
    </w:p>
    <w:p w14:paraId="36B56E26" w14:textId="77777777" w:rsidR="00B02B28" w:rsidRPr="00CA5C99" w:rsidRDefault="00B02B28" w:rsidP="00B02B28">
      <w:pPr>
        <w:spacing w:after="0"/>
        <w:rPr>
          <w:rStyle w:val="StyleUnderline"/>
        </w:rPr>
      </w:pPr>
      <w:r w:rsidRPr="00CA5C99">
        <w:rPr>
          <w:sz w:val="16"/>
          <w:szCs w:val="16"/>
        </w:rPr>
        <w:t xml:space="preserve">The WTO Secretariat has received in recent days notifications from five members that </w:t>
      </w:r>
      <w:r w:rsidRPr="003279E4">
        <w:rPr>
          <w:sz w:val="16"/>
          <w:szCs w:val="16"/>
        </w:rPr>
        <w:t xml:space="preserve">they have ratified the protocol amending the WTO TRIPS Agreement. These notifications — from Burkina Faso, Nigeria, Liechtenstein, the United Arab Emirates and Viet Nam — brought to </w:t>
      </w:r>
      <w:r w:rsidRPr="003279E4">
        <w:rPr>
          <w:rStyle w:val="StyleUnderline"/>
        </w:rPr>
        <w:t>two-thirds</w:t>
      </w:r>
      <w:r w:rsidRPr="003279E4">
        <w:t xml:space="preserve"> </w:t>
      </w:r>
      <w:r w:rsidRPr="003279E4">
        <w:rPr>
          <w:sz w:val="16"/>
          <w:szCs w:val="16"/>
        </w:rPr>
        <w:t>the number</w:t>
      </w:r>
      <w:r w:rsidRPr="003279E4">
        <w:t xml:space="preserve"> </w:t>
      </w:r>
      <w:r w:rsidRPr="003279E4">
        <w:rPr>
          <w:rStyle w:val="StyleUnderline"/>
        </w:rPr>
        <w:t>of WTO members</w:t>
      </w:r>
      <w:r w:rsidRPr="003279E4">
        <w:t xml:space="preserve"> </w:t>
      </w:r>
      <w:r w:rsidRPr="003279E4">
        <w:rPr>
          <w:sz w:val="16"/>
          <w:szCs w:val="16"/>
        </w:rPr>
        <w:t>which have now</w:t>
      </w:r>
      <w:r w:rsidRPr="003279E4">
        <w:t xml:space="preserve"> </w:t>
      </w:r>
      <w:r w:rsidRPr="003279E4">
        <w:rPr>
          <w:rStyle w:val="StyleUnderline"/>
        </w:rPr>
        <w:t>ratified</w:t>
      </w:r>
      <w:r w:rsidRPr="003279E4">
        <w:t xml:space="preserve"> </w:t>
      </w:r>
      <w:r w:rsidRPr="003279E4">
        <w:rPr>
          <w:sz w:val="16"/>
          <w:szCs w:val="16"/>
        </w:rPr>
        <w:t xml:space="preserve">the amendment. </w:t>
      </w:r>
      <w:r w:rsidRPr="003279E4">
        <w:rPr>
          <w:rStyle w:val="StyleUnderline"/>
        </w:rPr>
        <w:t>The</w:t>
      </w:r>
      <w:r w:rsidRPr="003279E4">
        <w:t xml:space="preserve"> </w:t>
      </w:r>
      <w:r w:rsidRPr="003279E4">
        <w:rPr>
          <w:sz w:val="16"/>
          <w:szCs w:val="16"/>
        </w:rPr>
        <w:t>two-thirds</w:t>
      </w:r>
      <w:r w:rsidRPr="003279E4">
        <w:t xml:space="preserve"> </w:t>
      </w:r>
      <w:r w:rsidRPr="003279E4">
        <w:rPr>
          <w:rStyle w:val="StyleUnderline"/>
        </w:rPr>
        <w:t>threshold</w:t>
      </w:r>
      <w:r w:rsidRPr="003279E4">
        <w:t xml:space="preserve"> </w:t>
      </w:r>
      <w:r w:rsidRPr="003279E4">
        <w:rPr>
          <w:sz w:val="16"/>
          <w:szCs w:val="16"/>
        </w:rPr>
        <w:t>was</w:t>
      </w:r>
      <w:r w:rsidRPr="003279E4">
        <w:t xml:space="preserve"> </w:t>
      </w:r>
      <w:r w:rsidRPr="003279E4">
        <w:rPr>
          <w:rStyle w:val="StyleUnderline"/>
        </w:rPr>
        <w:t>needed to formally bring the amendment into the TRIPS Agreement.</w:t>
      </w:r>
      <w:r w:rsidRPr="00CA5C99">
        <w:t xml:space="preserve">   </w:t>
      </w:r>
    </w:p>
    <w:p w14:paraId="694F68B1" w14:textId="77777777" w:rsidR="00B02B28" w:rsidRPr="0023000B" w:rsidRDefault="00B02B28" w:rsidP="00B02B28">
      <w:pPr>
        <w:spacing w:after="0"/>
      </w:pPr>
      <w:r w:rsidRPr="00CA5C99">
        <w:rPr>
          <w:rStyle w:val="StyleUnderline"/>
        </w:rPr>
        <w:t>Members took the decision</w:t>
      </w:r>
      <w:r w:rsidRPr="0023000B">
        <w:t xml:space="preserve"> </w:t>
      </w:r>
      <w:r w:rsidRPr="00CA5C99">
        <w:rPr>
          <w:sz w:val="16"/>
          <w:szCs w:val="16"/>
        </w:rPr>
        <w:t>to amend the TRIPS Agreement</w:t>
      </w:r>
      <w:r w:rsidRPr="0023000B">
        <w:t xml:space="preserve"> </w:t>
      </w:r>
      <w:r w:rsidRPr="0028341F">
        <w:rPr>
          <w:rStyle w:val="Emphasis"/>
          <w:highlight w:val="cyan"/>
        </w:rPr>
        <w:t>specifically to adapt</w:t>
      </w:r>
      <w:r w:rsidRPr="00CA5C99">
        <w:rPr>
          <w:rStyle w:val="StyleUnderline"/>
        </w:rPr>
        <w:t xml:space="preserve"> the </w:t>
      </w:r>
      <w:r w:rsidRPr="0028341F">
        <w:rPr>
          <w:rStyle w:val="Emphasis"/>
          <w:highlight w:val="cyan"/>
        </w:rPr>
        <w:t>rules</w:t>
      </w:r>
      <w:r w:rsidRPr="00CA5C99">
        <w:rPr>
          <w:rStyle w:val="StyleUnderline"/>
        </w:rPr>
        <w:t xml:space="preserve"> of the global trading system </w:t>
      </w:r>
      <w:r w:rsidRPr="0028341F">
        <w:rPr>
          <w:rStyle w:val="Emphasis"/>
          <w:highlight w:val="cyan"/>
        </w:rPr>
        <w:t>to</w:t>
      </w:r>
      <w:r w:rsidRPr="00CA5C99">
        <w:rPr>
          <w:rStyle w:val="Emphasis"/>
        </w:rPr>
        <w:t xml:space="preserve"> the </w:t>
      </w:r>
      <w:r w:rsidRPr="0028341F">
        <w:rPr>
          <w:rStyle w:val="Emphasis"/>
          <w:highlight w:val="cyan"/>
        </w:rPr>
        <w:t>public health needs</w:t>
      </w:r>
      <w:r w:rsidRPr="00CA5C99">
        <w:rPr>
          <w:rStyle w:val="Emphasis"/>
        </w:rPr>
        <w:t xml:space="preserve"> of people in poor countries</w:t>
      </w:r>
      <w:r w:rsidRPr="0023000B">
        <w:t xml:space="preserve">. </w:t>
      </w:r>
      <w:r w:rsidRPr="00CA5C99">
        <w:rPr>
          <w:sz w:val="16"/>
          <w:szCs w:val="16"/>
        </w:rPr>
        <w:t>This action follows repeated calls from the multilateral system for acceptance of the amendment, most recently by the United Nations General Assembly High-Level Meeting on Ending AIDS in June 2016.</w:t>
      </w:r>
    </w:p>
    <w:p w14:paraId="267033AE" w14:textId="77777777" w:rsidR="00B02B28" w:rsidRPr="0023000B" w:rsidRDefault="00B02B28" w:rsidP="00B02B28">
      <w:pPr>
        <w:spacing w:after="0"/>
      </w:pPr>
      <w:r w:rsidRPr="0023000B">
        <w:t>“</w:t>
      </w:r>
      <w:r w:rsidRPr="00CA5C99">
        <w:rPr>
          <w:rStyle w:val="StyleUnderline"/>
        </w:rPr>
        <w:t xml:space="preserve">This is </w:t>
      </w:r>
      <w:r w:rsidRPr="0028341F">
        <w:rPr>
          <w:rStyle w:val="StyleUnderline"/>
          <w:highlight w:val="cyan"/>
        </w:rPr>
        <w:t xml:space="preserve">an </w:t>
      </w:r>
      <w:r w:rsidRPr="0028341F">
        <w:rPr>
          <w:rStyle w:val="Emphasis"/>
          <w:highlight w:val="cyan"/>
        </w:rPr>
        <w:t>extremely important amendment</w:t>
      </w:r>
      <w:r w:rsidRPr="0023000B">
        <w:t xml:space="preserve">. </w:t>
      </w:r>
      <w:r w:rsidRPr="00CA5C99">
        <w:rPr>
          <w:rStyle w:val="StyleUnderline"/>
        </w:rPr>
        <w:t xml:space="preserve">It </w:t>
      </w:r>
      <w:r w:rsidRPr="0028341F">
        <w:rPr>
          <w:rStyle w:val="Emphasis"/>
          <w:highlight w:val="cyan"/>
        </w:rPr>
        <w:t>gives legal certainty that generic medicines can be exported at reasonable prices</w:t>
      </w:r>
      <w:r w:rsidRPr="003279E4">
        <w:rPr>
          <w:rStyle w:val="Emphasis"/>
        </w:rPr>
        <w:t xml:space="preserve"> to satisfy</w:t>
      </w:r>
      <w:r w:rsidRPr="00CA5C99">
        <w:rPr>
          <w:rStyle w:val="Emphasis"/>
        </w:rPr>
        <w:t xml:space="preserve"> the needs of countries with</w:t>
      </w:r>
      <w:r w:rsidRPr="00CA5C99">
        <w:rPr>
          <w:rStyle w:val="StyleUnderline"/>
        </w:rPr>
        <w:t xml:space="preserve"> no pharmaceutical production capacity, or those with </w:t>
      </w:r>
      <w:r w:rsidRPr="00CA5C99">
        <w:rPr>
          <w:rStyle w:val="Emphasis"/>
        </w:rPr>
        <w:t>limited capacity</w:t>
      </w:r>
      <w:r w:rsidRPr="00CA5C99">
        <w:rPr>
          <w:rStyle w:val="StyleUnderline"/>
        </w:rPr>
        <w:t>.</w:t>
      </w:r>
      <w:r w:rsidRPr="0023000B">
        <w:t xml:space="preserve"> </w:t>
      </w:r>
      <w:r w:rsidRPr="00CA5C99">
        <w:rPr>
          <w:sz w:val="16"/>
          <w:szCs w:val="16"/>
        </w:rPr>
        <w:t>By doing so</w:t>
      </w:r>
      <w:r w:rsidRPr="0023000B">
        <w:t xml:space="preserve">, </w:t>
      </w:r>
      <w:r w:rsidRPr="0028341F">
        <w:rPr>
          <w:rStyle w:val="Emphasis"/>
          <w:highlight w:val="cyan"/>
        </w:rPr>
        <w:t>it helps the most vulnerable</w:t>
      </w:r>
      <w:r w:rsidRPr="0023000B">
        <w:t xml:space="preserve"> </w:t>
      </w:r>
      <w:r w:rsidRPr="00CA5C99">
        <w:rPr>
          <w:rStyle w:val="StyleUnderline"/>
        </w:rPr>
        <w:t>access the drugs that meet their needs</w:t>
      </w:r>
      <w:r w:rsidRPr="0023000B">
        <w:t xml:space="preserve">, </w:t>
      </w:r>
      <w:r w:rsidRPr="00CA5C99">
        <w:rPr>
          <w:rStyle w:val="StyleUnderline"/>
        </w:rPr>
        <w:t>helping</w:t>
      </w:r>
      <w:r w:rsidRPr="0023000B">
        <w:t xml:space="preserve"> </w:t>
      </w:r>
      <w:r w:rsidRPr="00CA5C99">
        <w:rPr>
          <w:sz w:val="16"/>
          <w:szCs w:val="16"/>
        </w:rPr>
        <w:t xml:space="preserve">to deal </w:t>
      </w:r>
      <w:r w:rsidRPr="0028341F">
        <w:rPr>
          <w:rStyle w:val="StyleUnderline"/>
          <w:highlight w:val="cyan"/>
        </w:rPr>
        <w:t>with</w:t>
      </w:r>
      <w:r w:rsidRPr="0023000B">
        <w:t xml:space="preserve"> </w:t>
      </w:r>
      <w:r w:rsidRPr="00CA5C99">
        <w:rPr>
          <w:sz w:val="16"/>
          <w:szCs w:val="16"/>
        </w:rPr>
        <w:t>diseases such as</w:t>
      </w:r>
      <w:r w:rsidRPr="0023000B">
        <w:t xml:space="preserve"> </w:t>
      </w:r>
      <w:r w:rsidRPr="0028341F">
        <w:rPr>
          <w:rStyle w:val="StyleUnderline"/>
          <w:highlight w:val="cyan"/>
        </w:rPr>
        <w:t>HIV/AIDS, tuberculosis</w:t>
      </w:r>
      <w:r w:rsidRPr="0023000B">
        <w:t xml:space="preserve"> or </w:t>
      </w:r>
      <w:r w:rsidRPr="0028341F">
        <w:rPr>
          <w:rStyle w:val="StyleUnderline"/>
          <w:highlight w:val="cyan"/>
        </w:rPr>
        <w:t>malaria</w:t>
      </w:r>
      <w:r w:rsidRPr="0023000B">
        <w:t xml:space="preserve">, as well as </w:t>
      </w:r>
      <w:r w:rsidRPr="00CA5C99">
        <w:rPr>
          <w:rStyle w:val="StyleUnderline"/>
        </w:rPr>
        <w:t xml:space="preserve">other </w:t>
      </w:r>
      <w:r w:rsidRPr="0028341F">
        <w:rPr>
          <w:rStyle w:val="StyleUnderline"/>
          <w:highlight w:val="cyan"/>
        </w:rPr>
        <w:t>epidemics</w:t>
      </w:r>
      <w:r w:rsidRPr="00CA5C99">
        <w:rPr>
          <w:rStyle w:val="StyleUnderline"/>
        </w:rPr>
        <w:t>.</w:t>
      </w:r>
      <w:r w:rsidRPr="0023000B">
        <w:t xml:space="preserve"> </w:t>
      </w:r>
      <w:r w:rsidRPr="00CA5C99">
        <w:rPr>
          <w:sz w:val="16"/>
          <w:szCs w:val="16"/>
        </w:rPr>
        <w:t>I am delighted that WTO members have now followed through on their commitment and brought this important measure into force,” said WTO Director-General Roberto Azevêdo. In video statements available here, some of the key players share their thoughts on the TRIPS amendment.</w:t>
      </w:r>
    </w:p>
    <w:p w14:paraId="774E6387" w14:textId="7ED95BDC" w:rsidR="00B02B28" w:rsidRPr="0023000B" w:rsidRDefault="00B02B28" w:rsidP="00366483">
      <w:pPr>
        <w:spacing w:after="0"/>
      </w:pPr>
      <w:r w:rsidRPr="00CA5C99">
        <w:rPr>
          <w:sz w:val="16"/>
          <w:szCs w:val="16"/>
        </w:rPr>
        <w:t>Unanimously adopted by WTO members in 2005</w:t>
      </w:r>
      <w:r w:rsidRPr="003279E4">
        <w:rPr>
          <w:sz w:val="16"/>
          <w:szCs w:val="16"/>
        </w:rPr>
        <w:t xml:space="preserve">, </w:t>
      </w:r>
      <w:r w:rsidRPr="0028341F">
        <w:rPr>
          <w:rStyle w:val="StyleUnderline"/>
          <w:highlight w:val="cyan"/>
        </w:rPr>
        <w:t>the protocol</w:t>
      </w:r>
      <w:r w:rsidRPr="0023000B">
        <w:t xml:space="preserve"> </w:t>
      </w:r>
      <w:r w:rsidRPr="00CA5C99">
        <w:rPr>
          <w:sz w:val="16"/>
          <w:szCs w:val="16"/>
        </w:rPr>
        <w:t>amending the TRIPS Agreement</w:t>
      </w:r>
      <w:r w:rsidRPr="0023000B">
        <w:t xml:space="preserve"> </w:t>
      </w:r>
      <w:r w:rsidRPr="0028341F">
        <w:rPr>
          <w:rStyle w:val="Emphasis"/>
          <w:highlight w:val="cyan"/>
        </w:rPr>
        <w:t>makes permanent a mechanism to ease poorer WTO members’ access to affordable</w:t>
      </w:r>
      <w:r w:rsidRPr="00CA5C99">
        <w:rPr>
          <w:rStyle w:val="Emphasis"/>
        </w:rPr>
        <w:t xml:space="preserve"> generic </w:t>
      </w:r>
      <w:r w:rsidRPr="0028341F">
        <w:rPr>
          <w:rStyle w:val="Emphasis"/>
          <w:highlight w:val="cyan"/>
        </w:rPr>
        <w:t xml:space="preserve">medicines produced in </w:t>
      </w:r>
      <w:r w:rsidRPr="0028341F">
        <w:rPr>
          <w:rStyle w:val="Emphasis"/>
          <w:highlight w:val="cyan"/>
        </w:rPr>
        <w:lastRenderedPageBreak/>
        <w:t>other countries</w:t>
      </w:r>
      <w:r w:rsidRPr="0023000B">
        <w:t xml:space="preserve">. </w:t>
      </w:r>
      <w:r w:rsidRPr="0028341F">
        <w:rPr>
          <w:rStyle w:val="StyleUnderline"/>
          <w:highlight w:val="cyan"/>
        </w:rPr>
        <w:t>The</w:t>
      </w:r>
      <w:r w:rsidRPr="00CA5C99">
        <w:rPr>
          <w:rStyle w:val="StyleUnderline"/>
        </w:rPr>
        <w:t xml:space="preserve"> amendment </w:t>
      </w:r>
      <w:r w:rsidRPr="0028341F">
        <w:rPr>
          <w:rStyle w:val="Emphasis"/>
          <w:highlight w:val="cyan"/>
        </w:rPr>
        <w:t>empowers</w:t>
      </w:r>
      <w:r w:rsidRPr="00CA5C99">
        <w:rPr>
          <w:rStyle w:val="StyleUnderline"/>
        </w:rPr>
        <w:t xml:space="preserve"> importing </w:t>
      </w:r>
      <w:r w:rsidRPr="0028341F">
        <w:rPr>
          <w:rStyle w:val="Emphasis"/>
          <w:highlight w:val="cyan"/>
        </w:rPr>
        <w:t>developing and least-developed countries facing public health problems and lacking</w:t>
      </w:r>
      <w:r w:rsidRPr="00CA5C99">
        <w:rPr>
          <w:rStyle w:val="StyleUnderline"/>
        </w:rPr>
        <w:t xml:space="preserve"> the </w:t>
      </w:r>
      <w:r w:rsidRPr="0028341F">
        <w:rPr>
          <w:rStyle w:val="Emphasis"/>
          <w:highlight w:val="cyan"/>
        </w:rPr>
        <w:t>capacity to produce drugs</w:t>
      </w:r>
      <w:r w:rsidRPr="00CA5C99">
        <w:rPr>
          <w:rStyle w:val="StyleUnderline"/>
        </w:rPr>
        <w:t xml:space="preserve"> </w:t>
      </w:r>
    </w:p>
    <w:p w14:paraId="25BDB0FF" w14:textId="77777777" w:rsidR="002A0FE4" w:rsidRPr="002A0FE4" w:rsidRDefault="002A0FE4" w:rsidP="002A0FE4"/>
    <w:sectPr w:rsidR="002A0FE4" w:rsidRPr="002A0F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71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46"/>
    <w:rsid w:val="001F1173"/>
    <w:rsid w:val="002005A8"/>
    <w:rsid w:val="00203DD8"/>
    <w:rsid w:val="00204E1D"/>
    <w:rsid w:val="002059BD"/>
    <w:rsid w:val="00207FD8"/>
    <w:rsid w:val="00210FAF"/>
    <w:rsid w:val="00213B1E"/>
    <w:rsid w:val="00215284"/>
    <w:rsid w:val="002168F2"/>
    <w:rsid w:val="0021707F"/>
    <w:rsid w:val="0022589F"/>
    <w:rsid w:val="002343FE"/>
    <w:rsid w:val="00235F7B"/>
    <w:rsid w:val="002502CF"/>
    <w:rsid w:val="00267EBB"/>
    <w:rsid w:val="0027023B"/>
    <w:rsid w:val="00272F3F"/>
    <w:rsid w:val="00274EDB"/>
    <w:rsid w:val="0027729E"/>
    <w:rsid w:val="0028341F"/>
    <w:rsid w:val="002843B2"/>
    <w:rsid w:val="00284ED6"/>
    <w:rsid w:val="00290C5A"/>
    <w:rsid w:val="00290C92"/>
    <w:rsid w:val="0029647A"/>
    <w:rsid w:val="00296504"/>
    <w:rsid w:val="002A0FE4"/>
    <w:rsid w:val="002B5511"/>
    <w:rsid w:val="002B7ACF"/>
    <w:rsid w:val="002E0643"/>
    <w:rsid w:val="002E392E"/>
    <w:rsid w:val="002E6BBC"/>
    <w:rsid w:val="002F1BA9"/>
    <w:rsid w:val="002F6E74"/>
    <w:rsid w:val="003106B3"/>
    <w:rsid w:val="0031385D"/>
    <w:rsid w:val="003171AB"/>
    <w:rsid w:val="003223B2"/>
    <w:rsid w:val="00322A67"/>
    <w:rsid w:val="00325F23"/>
    <w:rsid w:val="00330E13"/>
    <w:rsid w:val="00335A23"/>
    <w:rsid w:val="00340707"/>
    <w:rsid w:val="00341C61"/>
    <w:rsid w:val="00351841"/>
    <w:rsid w:val="003624A6"/>
    <w:rsid w:val="00364ADF"/>
    <w:rsid w:val="00365C8D"/>
    <w:rsid w:val="00366483"/>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433"/>
    <w:rsid w:val="003C5F4C"/>
    <w:rsid w:val="003C78F2"/>
    <w:rsid w:val="003D29B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0AF"/>
    <w:rsid w:val="0047482C"/>
    <w:rsid w:val="00475436"/>
    <w:rsid w:val="0048047E"/>
    <w:rsid w:val="00482AF9"/>
    <w:rsid w:val="00492989"/>
    <w:rsid w:val="00496BB2"/>
    <w:rsid w:val="004B37B4"/>
    <w:rsid w:val="004B72B4"/>
    <w:rsid w:val="004C0314"/>
    <w:rsid w:val="004C0C69"/>
    <w:rsid w:val="004C0D3D"/>
    <w:rsid w:val="004C213E"/>
    <w:rsid w:val="004C376C"/>
    <w:rsid w:val="004C657F"/>
    <w:rsid w:val="004D17D8"/>
    <w:rsid w:val="004D52D8"/>
    <w:rsid w:val="004E355B"/>
    <w:rsid w:val="005028E5"/>
    <w:rsid w:val="00503735"/>
    <w:rsid w:val="00516A88"/>
    <w:rsid w:val="00516C9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1D4"/>
    <w:rsid w:val="00607D6C"/>
    <w:rsid w:val="0061383D"/>
    <w:rsid w:val="00614D69"/>
    <w:rsid w:val="00617030"/>
    <w:rsid w:val="00621301"/>
    <w:rsid w:val="0062173F"/>
    <w:rsid w:val="006235FB"/>
    <w:rsid w:val="00626A15"/>
    <w:rsid w:val="006379E9"/>
    <w:rsid w:val="006438CB"/>
    <w:rsid w:val="00647625"/>
    <w:rsid w:val="006529B9"/>
    <w:rsid w:val="00654695"/>
    <w:rsid w:val="0065500A"/>
    <w:rsid w:val="00655217"/>
    <w:rsid w:val="0065727C"/>
    <w:rsid w:val="00674A78"/>
    <w:rsid w:val="0067778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F13"/>
    <w:rsid w:val="00920E6A"/>
    <w:rsid w:val="00931816"/>
    <w:rsid w:val="00932C71"/>
    <w:rsid w:val="009509D5"/>
    <w:rsid w:val="009538F5"/>
    <w:rsid w:val="00957187"/>
    <w:rsid w:val="00960255"/>
    <w:rsid w:val="009603E1"/>
    <w:rsid w:val="0096093A"/>
    <w:rsid w:val="00961C9D"/>
    <w:rsid w:val="00963065"/>
    <w:rsid w:val="0097151F"/>
    <w:rsid w:val="00973777"/>
    <w:rsid w:val="00976E78"/>
    <w:rsid w:val="009775C0"/>
    <w:rsid w:val="00981F23"/>
    <w:rsid w:val="0098331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D7B"/>
    <w:rsid w:val="00A22670"/>
    <w:rsid w:val="00A24B35"/>
    <w:rsid w:val="00A271BA"/>
    <w:rsid w:val="00A27F86"/>
    <w:rsid w:val="00A431C6"/>
    <w:rsid w:val="00A54315"/>
    <w:rsid w:val="00A5718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B2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CF5"/>
    <w:rsid w:val="00C56DCC"/>
    <w:rsid w:val="00C57075"/>
    <w:rsid w:val="00C72AFE"/>
    <w:rsid w:val="00C81619"/>
    <w:rsid w:val="00C96E72"/>
    <w:rsid w:val="00CA013C"/>
    <w:rsid w:val="00CA6D6D"/>
    <w:rsid w:val="00CC7A4E"/>
    <w:rsid w:val="00CD1359"/>
    <w:rsid w:val="00CD4C83"/>
    <w:rsid w:val="00CF215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A3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A7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8B3"/>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4C423"/>
  <w14:defaultImageDpi w14:val="300"/>
  <w15:docId w15:val="{0A9D8B24-6AD9-1042-A34D-DDB90308F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718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71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71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71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9"/>
    <w:unhideWhenUsed/>
    <w:qFormat/>
    <w:rsid w:val="00A571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71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7185"/>
  </w:style>
  <w:style w:type="character" w:customStyle="1" w:styleId="Heading1Char">
    <w:name w:val="Heading 1 Char"/>
    <w:aliases w:val="Pocket Char"/>
    <w:basedOn w:val="DefaultParagraphFont"/>
    <w:link w:val="Heading1"/>
    <w:uiPriority w:val="9"/>
    <w:rsid w:val="00A571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71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718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5718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57185"/>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1"/>
    <w:qFormat/>
    <w:rsid w:val="00A57185"/>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A5718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5718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A57185"/>
    <w:rPr>
      <w:color w:val="auto"/>
      <w:u w:val="none"/>
    </w:rPr>
  </w:style>
  <w:style w:type="paragraph" w:styleId="DocumentMap">
    <w:name w:val="Document Map"/>
    <w:basedOn w:val="Normal"/>
    <w:link w:val="DocumentMapChar"/>
    <w:uiPriority w:val="99"/>
    <w:semiHidden/>
    <w:unhideWhenUsed/>
    <w:rsid w:val="00A571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7185"/>
    <w:rPr>
      <w:rFonts w:ascii="Lucida Grande" w:hAnsi="Lucida Grande" w:cs="Lucida Grande"/>
    </w:rPr>
  </w:style>
  <w:style w:type="paragraph" w:customStyle="1" w:styleId="Emphasize">
    <w:name w:val="Emphasize"/>
    <w:basedOn w:val="Normal"/>
    <w:link w:val="Emphasis"/>
    <w:uiPriority w:val="20"/>
    <w:qFormat/>
    <w:rsid w:val="00A5718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57185"/>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A571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A57185"/>
    <w:rPr>
      <w:rFonts w:ascii="Calibri" w:hAnsi="Calibri" w:cs="Calibri"/>
      <w:sz w:val="22"/>
    </w:rPr>
  </w:style>
  <w:style w:type="character" w:customStyle="1" w:styleId="verdana">
    <w:name w:val="verdana"/>
    <w:rsid w:val="00A57185"/>
  </w:style>
  <w:style w:type="character" w:customStyle="1" w:styleId="italic">
    <w:name w:val="italic"/>
    <w:rsid w:val="00A57185"/>
  </w:style>
  <w:style w:type="paragraph" w:customStyle="1" w:styleId="textbold">
    <w:name w:val="text bold"/>
    <w:basedOn w:val="Normal"/>
    <w:uiPriority w:val="20"/>
    <w:qFormat/>
    <w:rsid w:val="00A57185"/>
    <w:pPr>
      <w:ind w:left="720"/>
      <w:jc w:val="both"/>
    </w:pPr>
    <w:rPr>
      <w:rFonts w:eastAsiaTheme="minorHAnsi"/>
      <w:b/>
      <w:iCs/>
      <w:szCs w:val="22"/>
      <w:u w:val="single"/>
    </w:rPr>
  </w:style>
  <w:style w:type="paragraph" w:customStyle="1" w:styleId="cardbody">
    <w:name w:val="cardbody"/>
    <w:basedOn w:val="Normal"/>
    <w:rsid w:val="00A571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A5718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ogs.worldbank.org/developmenttalk/covid-19-vaccine-market-problem-has-always-been-demand-not-supply)//ww" TargetMode="External"/><Relationship Id="rId18" Type="http://schemas.openxmlformats.org/officeDocument/2006/relationships/hyperlink" Target="https://archive.is/h591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evex.com/news/us-backs-waiver-for-intellectual-property-rights-for-covid-19-vaccines-99847" TargetMode="External"/><Relationship Id="rId17" Type="http://schemas.openxmlformats.org/officeDocument/2006/relationships/hyperlink" Target="https://www.washingtonpost.com/outlook/2021/03/15/vaccine-coronavirus-patents-waive-global-equity/" TargetMode="External"/><Relationship Id="rId2" Type="http://schemas.openxmlformats.org/officeDocument/2006/relationships/customXml" Target="../customXml/item2.xml"/><Relationship Id="rId16" Type="http://schemas.openxmlformats.org/officeDocument/2006/relationships/hyperlink" Target="https://www.cnbc.com/2021/05/07/pfizer-ceo-biden-backed-covid-vaccine-patent-waiver-will-cause-problems.html" TargetMode="External"/><Relationship Id="rId20" Type="http://schemas.openxmlformats.org/officeDocument/2006/relationships/hyperlink" Target="https://www.wto.org/english/news_e/news17_e/trip_23jan17_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5d/Kankee" TargetMode="External"/><Relationship Id="rId5" Type="http://schemas.openxmlformats.org/officeDocument/2006/relationships/numbering" Target="numbering.xml"/><Relationship Id="rId15" Type="http://schemas.openxmlformats.org/officeDocument/2006/relationships/hyperlink" Target="https://archive.is/vsNXv" TargetMode="External"/><Relationship Id="rId10" Type="http://schemas.openxmlformats.org/officeDocument/2006/relationships/hyperlink" Target="https://www.wto.org/english/docs_e/legal_e/27-trips_04c_e.htm" TargetMode="Externa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8560</Words>
  <Characters>48796</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26</cp:revision>
  <dcterms:created xsi:type="dcterms:W3CDTF">2021-10-16T15:49:00Z</dcterms:created>
  <dcterms:modified xsi:type="dcterms:W3CDTF">2021-10-16T17:20:00Z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