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7E270" w14:textId="65C47707" w:rsidR="009A6239" w:rsidRDefault="009A6239" w:rsidP="009A6239">
      <w:pPr>
        <w:pStyle w:val="Heading2"/>
      </w:pPr>
      <w:r>
        <w:t>E Spec</w:t>
      </w:r>
    </w:p>
    <w:p w14:paraId="44F6BEC5" w14:textId="4738506C" w:rsidR="003C036D" w:rsidRPr="009A6239" w:rsidRDefault="003C036D" w:rsidP="009A6239">
      <w:pPr>
        <w:pStyle w:val="Heading4"/>
      </w:pPr>
      <w:r w:rsidRPr="009A6239">
        <w:t>Interpretation: Debaters must specify how they enforce reduction of IPP in the 1AC</w:t>
      </w:r>
      <w:r w:rsidR="0004113F">
        <w:t xml:space="preserve"> in a delineated text of the 1AC</w:t>
      </w:r>
      <w:r w:rsidRPr="009A6239">
        <w:t>.</w:t>
      </w:r>
    </w:p>
    <w:p w14:paraId="49015FA3" w14:textId="77777777" w:rsidR="003C036D" w:rsidRPr="009A6239" w:rsidRDefault="003C036D" w:rsidP="009A6239">
      <w:pPr>
        <w:pStyle w:val="Heading4"/>
      </w:pPr>
      <w:r w:rsidRPr="009A6239">
        <w:t xml:space="preserve">1] Resolvability – enforcement is the core to </w:t>
      </w:r>
      <w:proofErr w:type="spellStart"/>
      <w:r w:rsidRPr="009A6239">
        <w:t>aff</w:t>
      </w:r>
      <w:proofErr w:type="spellEnd"/>
      <w:r w:rsidRPr="009A6239">
        <w:t xml:space="preserve"> solvency. Yu 14</w:t>
      </w:r>
    </w:p>
    <w:p w14:paraId="54BEC269" w14:textId="77777777" w:rsidR="003C036D" w:rsidRPr="00380462" w:rsidRDefault="003C036D" w:rsidP="003C036D">
      <w:pPr>
        <w:rPr>
          <w:rFonts w:asciiTheme="minorHAnsi" w:hAnsiTheme="minorHAnsi" w:cstheme="minorHAnsi"/>
        </w:rPr>
      </w:pPr>
      <w:r w:rsidRPr="00380462">
        <w:rPr>
          <w:rFonts w:asciiTheme="minorHAnsi" w:hAnsiTheme="minorHAnsi" w:cstheme="minorHAnsi"/>
        </w:rPr>
        <w:t xml:space="preserve">Peter K. Yu, 12-2014, "Why Are the TRIPS Enforcement Provisions Ineffective?," Texas </w:t>
      </w:r>
      <w:proofErr w:type="spellStart"/>
      <w:r w:rsidRPr="00380462">
        <w:rPr>
          <w:rFonts w:asciiTheme="minorHAnsi" w:hAnsiTheme="minorHAnsi" w:cstheme="minorHAnsi"/>
        </w:rPr>
        <w:t>A&amp;amp;M</w:t>
      </w:r>
      <w:proofErr w:type="spellEnd"/>
      <w:r w:rsidRPr="00380462">
        <w:rPr>
          <w:rFonts w:asciiTheme="minorHAnsi" w:hAnsiTheme="minorHAnsi" w:cstheme="minorHAnsi"/>
        </w:rPr>
        <w:t xml:space="preserve"> Law Scholarship, </w:t>
      </w:r>
      <w:hyperlink r:id="rId9" w:history="1">
        <w:r w:rsidRPr="00380462">
          <w:rPr>
            <w:rStyle w:val="Hyperlink"/>
            <w:rFonts w:asciiTheme="minorHAnsi" w:hAnsiTheme="minorHAnsi" w:cstheme="minorHAnsi"/>
          </w:rPr>
          <w:t>https://scholarship.law.tamu.edu/facscholar/1022/</w:t>
        </w:r>
      </w:hyperlink>
      <w:r w:rsidRPr="00380462">
        <w:rPr>
          <w:rFonts w:asciiTheme="minorHAnsi" w:hAnsiTheme="minorHAnsi" w:cstheme="minorHAnsi"/>
        </w:rPr>
        <w:t xml:space="preserve"> AT</w:t>
      </w:r>
    </w:p>
    <w:p w14:paraId="353519F3" w14:textId="77777777" w:rsidR="003C036D" w:rsidRPr="00380462" w:rsidRDefault="003C036D" w:rsidP="003C036D">
      <w:pPr>
        <w:rPr>
          <w:rFonts w:asciiTheme="minorHAnsi" w:hAnsiTheme="minorHAnsi" w:cstheme="minorHAnsi"/>
        </w:rPr>
      </w:pPr>
      <w:r w:rsidRPr="00380462">
        <w:rPr>
          <w:rFonts w:asciiTheme="minorHAnsi" w:hAnsiTheme="minorHAnsi" w:cstheme="minorHAnsi"/>
          <w:u w:val="single"/>
        </w:rPr>
        <w:t>Shortly after the adoption of the Agreement on Trade-Related Aspects of Intellectual Property Rights (TRIPS Agreement</w:t>
      </w:r>
      <w:r w:rsidRPr="00380462">
        <w:rPr>
          <w:rFonts w:asciiTheme="minorHAnsi" w:hAnsiTheme="minorHAnsi" w:cstheme="minorHAnsi"/>
        </w:rPr>
        <w:t xml:space="preserve">), commentators widely praised the Agreement for transforming the international intellectual property system. While some considered the extension of the mandatory dispute settlement process of </w:t>
      </w:r>
      <w:r w:rsidRPr="00F86751">
        <w:rPr>
          <w:rFonts w:asciiTheme="minorHAnsi" w:hAnsiTheme="minorHAnsi" w:cstheme="minorHAnsi"/>
          <w:highlight w:val="cyan"/>
          <w:u w:val="single"/>
        </w:rPr>
        <w:t>the</w:t>
      </w:r>
      <w:r w:rsidRPr="00380462">
        <w:rPr>
          <w:rFonts w:asciiTheme="minorHAnsi" w:hAnsiTheme="minorHAnsi" w:cstheme="minorHAnsi"/>
          <w:u w:val="single"/>
        </w:rPr>
        <w:t xml:space="preserve"> World Trade Organization (</w:t>
      </w:r>
      <w:r w:rsidRPr="00F86751">
        <w:rPr>
          <w:rFonts w:asciiTheme="minorHAnsi" w:hAnsiTheme="minorHAnsi" w:cstheme="minorHAnsi"/>
          <w:highlight w:val="cyan"/>
          <w:u w:val="single"/>
        </w:rPr>
        <w:t>WTO</w:t>
      </w:r>
      <w:r w:rsidRPr="00380462">
        <w:rPr>
          <w:rFonts w:asciiTheme="minorHAnsi" w:hAnsiTheme="minorHAnsi" w:cstheme="minorHAnsi"/>
          <w:u w:val="single"/>
        </w:rPr>
        <w:t>)</w:t>
      </w:r>
      <w:r w:rsidRPr="00380462">
        <w:rPr>
          <w:rFonts w:asciiTheme="minorHAnsi" w:hAnsiTheme="minorHAnsi" w:cstheme="minorHAnsi"/>
        </w:rPr>
        <w:t xml:space="preserve"> to intellectual property disputes a crowning achievement of the Uruguay Round of Multilateral Trade Negotiations (Uruguay Round), others extolled the unprecedented benefits of having a set of multilateral enforcement norms built into the international intellectual property system. With twenty-one provisions on obligations that range from border measures to criminal sanctions, </w:t>
      </w:r>
      <w:r w:rsidRPr="00380462">
        <w:rPr>
          <w:rFonts w:asciiTheme="minorHAnsi" w:hAnsiTheme="minorHAnsi" w:cstheme="minorHAnsi"/>
          <w:u w:val="single"/>
        </w:rPr>
        <w:t xml:space="preserve">the </w:t>
      </w:r>
      <w:r w:rsidRPr="00F86751">
        <w:rPr>
          <w:rFonts w:asciiTheme="minorHAnsi" w:hAnsiTheme="minorHAnsi" w:cstheme="minorHAnsi"/>
          <w:highlight w:val="cyan"/>
          <w:u w:val="single"/>
        </w:rPr>
        <w:t>TRIPS Agreement</w:t>
      </w:r>
      <w:r w:rsidRPr="00380462">
        <w:rPr>
          <w:rFonts w:asciiTheme="minorHAnsi" w:hAnsiTheme="minorHAnsi" w:cstheme="minorHAnsi"/>
          <w:u w:val="single"/>
        </w:rPr>
        <w:t xml:space="preserve">, for the first time, </w:t>
      </w:r>
      <w:r w:rsidRPr="00F86751">
        <w:rPr>
          <w:rFonts w:asciiTheme="minorHAnsi" w:hAnsiTheme="minorHAnsi" w:cstheme="minorHAnsi"/>
          <w:highlight w:val="cyan"/>
          <w:u w:val="single"/>
        </w:rPr>
        <w:t>provides</w:t>
      </w:r>
      <w:r w:rsidRPr="00380462">
        <w:rPr>
          <w:rFonts w:asciiTheme="minorHAnsi" w:hAnsiTheme="minorHAnsi" w:cstheme="minorHAnsi"/>
          <w:u w:val="single"/>
        </w:rPr>
        <w:t xml:space="preserve"> comprehensive international </w:t>
      </w:r>
      <w:r w:rsidRPr="00F86751">
        <w:rPr>
          <w:rFonts w:asciiTheme="minorHAnsi" w:hAnsiTheme="minorHAnsi" w:cstheme="minorHAnsi"/>
          <w:highlight w:val="cyan"/>
          <w:u w:val="single"/>
        </w:rPr>
        <w:t>minimum standards on the enforcement of intellectual property rights</w:t>
      </w:r>
      <w:r w:rsidRPr="00380462">
        <w:rPr>
          <w:rFonts w:asciiTheme="minorHAnsi" w:hAnsiTheme="minorHAnsi" w:cstheme="minorHAnsi"/>
        </w:rPr>
        <w:t xml:space="preserve">. Notwithstanding these quick praises, some commentators provided more measured assessments. For example, in a prescient, and still highly relevant, </w:t>
      </w:r>
      <w:r w:rsidRPr="00380462">
        <w:rPr>
          <w:rFonts w:asciiTheme="minorHAnsi" w:hAnsiTheme="minorHAnsi" w:cstheme="minorHAnsi"/>
          <w:u w:val="single"/>
        </w:rPr>
        <w:t xml:space="preserve">article published shortly after the adoption of the TRIPS Agreement, Jerome </w:t>
      </w:r>
      <w:r w:rsidRPr="00F86751">
        <w:rPr>
          <w:rFonts w:asciiTheme="minorHAnsi" w:hAnsiTheme="minorHAnsi" w:cstheme="minorHAnsi"/>
          <w:highlight w:val="cyan"/>
          <w:u w:val="single"/>
        </w:rPr>
        <w:t>Reichman and</w:t>
      </w:r>
      <w:r w:rsidRPr="00380462">
        <w:rPr>
          <w:rFonts w:asciiTheme="minorHAnsi" w:hAnsiTheme="minorHAnsi" w:cstheme="minorHAnsi"/>
          <w:u w:val="single"/>
        </w:rPr>
        <w:t xml:space="preserve"> David </w:t>
      </w:r>
      <w:r w:rsidRPr="00F86751">
        <w:rPr>
          <w:rFonts w:asciiTheme="minorHAnsi" w:hAnsiTheme="minorHAnsi" w:cstheme="minorHAnsi"/>
          <w:highlight w:val="cyan"/>
          <w:u w:val="single"/>
        </w:rPr>
        <w:t>Lange described the Agreement’s enforcement</w:t>
      </w:r>
      <w:r w:rsidRPr="00380462">
        <w:rPr>
          <w:rFonts w:asciiTheme="minorHAnsi" w:hAnsiTheme="minorHAnsi" w:cstheme="minorHAnsi"/>
          <w:u w:val="single"/>
        </w:rPr>
        <w:t xml:space="preserve"> provisions </w:t>
      </w:r>
      <w:r w:rsidRPr="00F86751">
        <w:rPr>
          <w:rFonts w:asciiTheme="minorHAnsi" w:hAnsiTheme="minorHAnsi" w:cstheme="minorHAnsi"/>
          <w:highlight w:val="cyan"/>
          <w:u w:val="single"/>
        </w:rPr>
        <w:t>as its ‘Achilles’ heel’</w:t>
      </w:r>
      <w:r w:rsidRPr="00380462">
        <w:rPr>
          <w:rFonts w:asciiTheme="minorHAnsi" w:hAnsiTheme="minorHAnsi" w:cstheme="minorHAnsi"/>
        </w:rPr>
        <w:t xml:space="preserve">. As they observed: </w:t>
      </w:r>
      <w:r w:rsidRPr="00380462">
        <w:rPr>
          <w:rFonts w:asciiTheme="minorHAnsi" w:hAnsiTheme="minorHAnsi" w:cstheme="minorHAnsi"/>
          <w:u w:val="single"/>
        </w:rPr>
        <w:t xml:space="preserve">The enforcement provisions are </w:t>
      </w:r>
      <w:r w:rsidRPr="00F86751">
        <w:rPr>
          <w:rFonts w:asciiTheme="minorHAnsi" w:hAnsiTheme="minorHAnsi" w:cstheme="minorHAnsi"/>
          <w:highlight w:val="cyan"/>
          <w:u w:val="single"/>
        </w:rPr>
        <w:t xml:space="preserve">crafted as broad legal standards, rather than </w:t>
      </w:r>
      <w:r w:rsidRPr="00380462">
        <w:rPr>
          <w:rFonts w:asciiTheme="minorHAnsi" w:hAnsiTheme="minorHAnsi" w:cstheme="minorHAnsi"/>
          <w:u w:val="single"/>
        </w:rPr>
        <w:t xml:space="preserve">as </w:t>
      </w:r>
      <w:r w:rsidRPr="00F86751">
        <w:rPr>
          <w:rFonts w:asciiTheme="minorHAnsi" w:hAnsiTheme="minorHAnsi" w:cstheme="minorHAnsi"/>
          <w:highlight w:val="cyan"/>
          <w:u w:val="single"/>
        </w:rPr>
        <w:t>narrow rules</w:t>
      </w:r>
      <w:r w:rsidRPr="00380462">
        <w:rPr>
          <w:rFonts w:asciiTheme="minorHAnsi" w:hAnsiTheme="minorHAnsi" w:cstheme="minorHAnsi"/>
          <w:u w:val="single"/>
        </w:rPr>
        <w:t xml:space="preserve">, and their inherent ambiguity will </w:t>
      </w:r>
      <w:r w:rsidRPr="00F86751">
        <w:rPr>
          <w:rFonts w:asciiTheme="minorHAnsi" w:hAnsiTheme="minorHAnsi" w:cstheme="minorHAnsi"/>
          <w:highlight w:val="cyan"/>
          <w:u w:val="single"/>
        </w:rPr>
        <w:t>make it hard</w:t>
      </w:r>
      <w:r w:rsidRPr="00380462">
        <w:rPr>
          <w:rFonts w:asciiTheme="minorHAnsi" w:hAnsiTheme="minorHAnsi" w:cstheme="minorHAnsi"/>
          <w:u w:val="single"/>
        </w:rPr>
        <w:t xml:space="preserve">er for mediators or dispute-settlement panels </w:t>
      </w:r>
      <w:r w:rsidRPr="00F86751">
        <w:rPr>
          <w:rFonts w:asciiTheme="minorHAnsi" w:hAnsiTheme="minorHAnsi" w:cstheme="minorHAnsi"/>
          <w:highlight w:val="cyan"/>
          <w:u w:val="single"/>
        </w:rPr>
        <w:t>to pin down</w:t>
      </w:r>
      <w:r w:rsidRPr="00380462">
        <w:rPr>
          <w:rFonts w:asciiTheme="minorHAnsi" w:hAnsiTheme="minorHAnsi" w:cstheme="minorHAnsi"/>
          <w:u w:val="single"/>
        </w:rPr>
        <w:t xml:space="preserve"> clear-cut </w:t>
      </w:r>
      <w:r w:rsidRPr="00F86751">
        <w:rPr>
          <w:rFonts w:asciiTheme="minorHAnsi" w:hAnsiTheme="minorHAnsi" w:cstheme="minorHAnsi"/>
          <w:highlight w:val="cyan"/>
          <w:u w:val="single"/>
        </w:rPr>
        <w:t>violations of i</w:t>
      </w:r>
      <w:r w:rsidRPr="00380462">
        <w:rPr>
          <w:rFonts w:asciiTheme="minorHAnsi" w:hAnsiTheme="minorHAnsi" w:cstheme="minorHAnsi"/>
          <w:u w:val="single"/>
        </w:rPr>
        <w:t xml:space="preserve">nternational </w:t>
      </w:r>
      <w:r w:rsidRPr="00F86751">
        <w:rPr>
          <w:rFonts w:asciiTheme="minorHAnsi" w:hAnsiTheme="minorHAnsi" w:cstheme="minorHAnsi"/>
          <w:highlight w:val="cyan"/>
          <w:u w:val="single"/>
        </w:rPr>
        <w:t>law</w:t>
      </w:r>
      <w:r w:rsidRPr="00380462">
        <w:rPr>
          <w:rFonts w:asciiTheme="minorHAnsi" w:hAnsiTheme="minorHAnsi" w:cstheme="minorHAnsi"/>
        </w:rPr>
        <w:t xml:space="preserve"> … . We predict that </w:t>
      </w:r>
      <w:r w:rsidRPr="00380462">
        <w:rPr>
          <w:rFonts w:asciiTheme="minorHAnsi" w:hAnsiTheme="minorHAnsi" w:cstheme="minorHAnsi"/>
          <w:u w:val="single"/>
        </w:rPr>
        <w:t xml:space="preserve">the level of enforcement under the TRIPS Agreement will greatly disappoint rightsholders in the developed countries, and that </w:t>
      </w:r>
      <w:r w:rsidRPr="00F86751">
        <w:rPr>
          <w:rFonts w:asciiTheme="minorHAnsi" w:hAnsiTheme="minorHAnsi" w:cstheme="minorHAnsi"/>
          <w:highlight w:val="cyan"/>
          <w:u w:val="single"/>
        </w:rPr>
        <w:t>recourse</w:t>
      </w:r>
      <w:r w:rsidRPr="00380462">
        <w:rPr>
          <w:rFonts w:asciiTheme="minorHAnsi" w:hAnsiTheme="minorHAnsi" w:cstheme="minorHAnsi"/>
          <w:u w:val="single"/>
        </w:rPr>
        <w:t xml:space="preserve"> to coercive measures </w:t>
      </w:r>
      <w:r w:rsidRPr="00F86751">
        <w:rPr>
          <w:rFonts w:asciiTheme="minorHAnsi" w:hAnsiTheme="minorHAnsi" w:cstheme="minorHAnsi"/>
          <w:highlight w:val="cyan"/>
          <w:u w:val="single"/>
        </w:rPr>
        <w:t>will not</w:t>
      </w:r>
      <w:r w:rsidRPr="00380462">
        <w:rPr>
          <w:rFonts w:asciiTheme="minorHAnsi" w:hAnsiTheme="minorHAnsi" w:cstheme="minorHAnsi"/>
          <w:u w:val="single"/>
        </w:rPr>
        <w:t xml:space="preserve"> appreciably </w:t>
      </w:r>
      <w:r w:rsidRPr="00F86751">
        <w:rPr>
          <w:rFonts w:asciiTheme="minorHAnsi" w:hAnsiTheme="minorHAnsi" w:cstheme="minorHAnsi"/>
          <w:highlight w:val="cyan"/>
          <w:u w:val="single"/>
        </w:rPr>
        <w:t>improve</w:t>
      </w:r>
      <w:r w:rsidRPr="00380462">
        <w:rPr>
          <w:rFonts w:asciiTheme="minorHAnsi" w:hAnsiTheme="minorHAnsi" w:cstheme="minorHAnsi"/>
          <w:u w:val="single"/>
        </w:rPr>
        <w:t xml:space="preserve"> the situation in the short and medium terms</w:t>
      </w:r>
      <w:r w:rsidRPr="00380462">
        <w:rPr>
          <w:rFonts w:asciiTheme="minorHAnsi" w:hAnsiTheme="minorHAnsi" w:cstheme="minorHAnsi"/>
        </w:rPr>
        <w:t>.</w:t>
      </w:r>
    </w:p>
    <w:p w14:paraId="51315705" w14:textId="77777777" w:rsidR="003C036D" w:rsidRPr="00725FE5" w:rsidRDefault="003C036D" w:rsidP="00725FE5">
      <w:pPr>
        <w:pStyle w:val="Heading4"/>
      </w:pPr>
      <w:r w:rsidRPr="00725FE5">
        <w:lastRenderedPageBreak/>
        <w:t>That’s a voter since judges need to decide debates and takes out regress since its key to topic debates.</w:t>
      </w:r>
    </w:p>
    <w:p w14:paraId="6CE42930" w14:textId="77777777" w:rsidR="003C036D" w:rsidRPr="00725FE5" w:rsidRDefault="003C036D" w:rsidP="00725FE5">
      <w:pPr>
        <w:pStyle w:val="Heading4"/>
      </w:pPr>
      <w:r w:rsidRPr="00725FE5">
        <w:t xml:space="preserve">2] Stable advocacy – 1AR clarification delinks neg positions that prove why enforcement in a certain instance is bad by saying it isn't their method of enforcement – wrecks neg ballot access and kills in depth clash – CX doesn't check since it kills 1NC construction pre-round since I don't know advocacy till in round, and judges do not flow cross ex so </w:t>
      </w:r>
      <w:proofErr w:type="spellStart"/>
      <w:r w:rsidRPr="00725FE5">
        <w:t>its</w:t>
      </w:r>
      <w:proofErr w:type="spellEnd"/>
      <w:r w:rsidRPr="00725FE5">
        <w:t xml:space="preserve"> not verifiable.</w:t>
      </w:r>
    </w:p>
    <w:p w14:paraId="080D167E" w14:textId="77777777" w:rsidR="003C036D" w:rsidRPr="00725FE5" w:rsidRDefault="003C036D" w:rsidP="00725FE5">
      <w:pPr>
        <w:pStyle w:val="Heading4"/>
      </w:pPr>
      <w:r w:rsidRPr="00725FE5">
        <w:t xml:space="preserve">3] Prep skew – I don't know what they will be willing to clarify until CX which means I could go 6 minutes planning to read a </w:t>
      </w:r>
      <w:proofErr w:type="spellStart"/>
      <w:r w:rsidRPr="00725FE5">
        <w:t>disad</w:t>
      </w:r>
      <w:proofErr w:type="spellEnd"/>
      <w:r w:rsidRPr="00725FE5">
        <w:t xml:space="preserve"> and then get screwed over in CX when they spec something else. </w:t>
      </w:r>
    </w:p>
    <w:p w14:paraId="6A779A26" w14:textId="77777777" w:rsidR="003C036D" w:rsidRDefault="003C036D" w:rsidP="003C036D">
      <w:pPr>
        <w:pStyle w:val="Heading4"/>
      </w:pPr>
      <w:r>
        <w:t xml:space="preserve">Fairness- </w:t>
      </w:r>
      <w:proofErr w:type="spellStart"/>
      <w:r>
        <w:t>consittutive</w:t>
      </w:r>
      <w:proofErr w:type="spellEnd"/>
      <w:r>
        <w:t xml:space="preserve"> of comp </w:t>
      </w:r>
      <w:proofErr w:type="spellStart"/>
      <w:r>
        <w:t>activites</w:t>
      </w:r>
      <w:proofErr w:type="spellEnd"/>
      <w:r>
        <w:t xml:space="preserve">, </w:t>
      </w:r>
      <w:proofErr w:type="spellStart"/>
      <w:r>
        <w:t>args</w:t>
      </w:r>
      <w:proofErr w:type="spellEnd"/>
      <w:r>
        <w:t xml:space="preserve"> presume</w:t>
      </w:r>
    </w:p>
    <w:p w14:paraId="096188BD" w14:textId="77777777" w:rsidR="003C036D" w:rsidRDefault="003C036D" w:rsidP="003C036D">
      <w:pPr>
        <w:pStyle w:val="Heading4"/>
      </w:pPr>
      <w:r>
        <w:t xml:space="preserve">Edu- funded </w:t>
      </w:r>
      <w:proofErr w:type="spellStart"/>
      <w:r>
        <w:t>ny</w:t>
      </w:r>
      <w:proofErr w:type="spellEnd"/>
      <w:r>
        <w:t xml:space="preserve"> schools</w:t>
      </w:r>
    </w:p>
    <w:p w14:paraId="7DC76178" w14:textId="47038D97" w:rsidR="003C036D" w:rsidRDefault="0004113F" w:rsidP="003C036D">
      <w:pPr>
        <w:pStyle w:val="Heading4"/>
      </w:pPr>
      <w:proofErr w:type="spellStart"/>
      <w:r>
        <w:t>i</w:t>
      </w:r>
      <w:r w:rsidR="003C036D">
        <w:t>DTD</w:t>
      </w:r>
      <w:proofErr w:type="spellEnd"/>
      <w:r w:rsidR="003C036D">
        <w:t xml:space="preserve">- </w:t>
      </w:r>
      <w:proofErr w:type="spellStart"/>
      <w:r w:rsidR="003C036D">
        <w:t>dta</w:t>
      </w:r>
      <w:proofErr w:type="spellEnd"/>
      <w:r w:rsidR="003C036D">
        <w:t xml:space="preserve"> illogical, time skew</w:t>
      </w:r>
    </w:p>
    <w:p w14:paraId="64F33C3E" w14:textId="77777777" w:rsidR="003C036D" w:rsidRDefault="003C036D" w:rsidP="003C036D">
      <w:pPr>
        <w:pStyle w:val="Heading4"/>
      </w:pPr>
      <w:r>
        <w:t>No RVI’s- illogical, baiting</w:t>
      </w:r>
    </w:p>
    <w:p w14:paraId="625AF5E8" w14:textId="77777777" w:rsidR="003C036D" w:rsidRDefault="003C036D" w:rsidP="003C036D">
      <w:pPr>
        <w:pStyle w:val="Heading4"/>
      </w:pPr>
      <w:r>
        <w:t>CI- intervention, race to bottom, collapses, yours vs best</w:t>
      </w:r>
    </w:p>
    <w:p w14:paraId="4BE5ABA5" w14:textId="77777777" w:rsidR="003C036D" w:rsidRDefault="003C036D" w:rsidP="003C036D"/>
    <w:p w14:paraId="037E8580" w14:textId="6C95DA54" w:rsidR="00C66975" w:rsidRDefault="00C66975" w:rsidP="00C66975">
      <w:pPr>
        <w:pStyle w:val="Heading2"/>
      </w:pPr>
      <w:r>
        <w:lastRenderedPageBreak/>
        <w:t>Innovation</w:t>
      </w:r>
    </w:p>
    <w:p w14:paraId="66BCB191" w14:textId="303F326E" w:rsidR="00F82B1D" w:rsidRDefault="00F82B1D" w:rsidP="00F82B1D">
      <w:pPr>
        <w:pStyle w:val="Heading4"/>
      </w:pPr>
      <w:r>
        <w:t>Pharmaceutical innovation is accelerating now – new medicines are substantially better than existing treatments.</w:t>
      </w:r>
    </w:p>
    <w:p w14:paraId="6FF4FE6F" w14:textId="77777777" w:rsidR="00F82B1D" w:rsidRPr="004531FB" w:rsidRDefault="00F82B1D" w:rsidP="00F82B1D">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10" w:history="1">
        <w:r w:rsidRPr="004531FB">
          <w:rPr>
            <w:rStyle w:val="Hyperlink"/>
            <w:sz w:val="16"/>
          </w:rPr>
          <w:t>https://pubs.acs.org/doi/pdf/10.1021/acsmedchemlett.0c00319</w:t>
        </w:r>
      </w:hyperlink>
      <w:r w:rsidRPr="004531FB">
        <w:rPr>
          <w:sz w:val="16"/>
        </w:rPr>
        <w:t xml:space="preserve"> C.VC</w:t>
      </w:r>
    </w:p>
    <w:p w14:paraId="4E968E18" w14:textId="35647F23" w:rsidR="00F82B1D" w:rsidRPr="00C66975" w:rsidRDefault="00F82B1D" w:rsidP="00F82B1D">
      <w:pPr>
        <w:rPr>
          <w:sz w:val="10"/>
        </w:rPr>
      </w:pPr>
      <w:r w:rsidRPr="00F86751">
        <w:rPr>
          <w:rStyle w:val="StyleUnderline"/>
          <w:highlight w:val="cyan"/>
        </w:rPr>
        <w:t xml:space="preserve">Despite recent concerns over an </w:t>
      </w:r>
      <w:r w:rsidRPr="004531FB">
        <w:rPr>
          <w:rStyle w:val="StyleUnderline"/>
        </w:rPr>
        <w:t xml:space="preserve">innovation </w:t>
      </w:r>
      <w:r w:rsidRPr="00F86751">
        <w:rPr>
          <w:rStyle w:val="StyleUnderline"/>
          <w:highlight w:val="cyan"/>
        </w:rPr>
        <w:t>crisis</w:t>
      </w:r>
      <w:r w:rsidRPr="00C66975">
        <w:rPr>
          <w:sz w:val="10"/>
        </w:rPr>
        <w:t xml:space="preserve">, this analysis shows </w:t>
      </w:r>
      <w:r w:rsidRPr="00F86751">
        <w:rPr>
          <w:rStyle w:val="StyleUnderline"/>
          <w:highlight w:val="cyan"/>
        </w:rPr>
        <w:t xml:space="preserve">pharmaceutical innovation has </w:t>
      </w:r>
      <w:r w:rsidRPr="004531FB">
        <w:rPr>
          <w:rStyle w:val="StyleUnderline"/>
        </w:rPr>
        <w:t xml:space="preserve">actually </w:t>
      </w:r>
      <w:r w:rsidRPr="00F86751">
        <w:rPr>
          <w:rStyle w:val="StyleUnderline"/>
          <w:highlight w:val="cyan"/>
        </w:rPr>
        <w:t>increased over the last several decade</w:t>
      </w:r>
      <w:r w:rsidRPr="004531FB">
        <w:rPr>
          <w:rStyle w:val="StyleUnderline"/>
        </w:rPr>
        <w:t xml:space="preserve">s based on the structural novelty of approved NMEs. The higher proportion of Pioneers over the most recent decade is a sign that </w:t>
      </w:r>
      <w:r w:rsidRPr="00F86751">
        <w:rPr>
          <w:rStyle w:val="StyleUnderline"/>
          <w:highlight w:val="cyan"/>
        </w:rPr>
        <w:t xml:space="preserve">innovation within the industry is </w:t>
      </w:r>
      <w:r w:rsidRPr="00F86751">
        <w:rPr>
          <w:rStyle w:val="Emphasis"/>
          <w:highlight w:val="cyan"/>
        </w:rPr>
        <w:t>accelerating rather than slowing</w:t>
      </w:r>
      <w:r w:rsidRPr="004531FB">
        <w:rPr>
          <w:rStyle w:val="StyleUnderline"/>
        </w:rPr>
        <w:t xml:space="preserve">. It is also an encouraging sign for the state of innovation in drug discovery that </w:t>
      </w:r>
      <w:r w:rsidRPr="00F86751">
        <w:rPr>
          <w:rStyle w:val="StyleUnderline"/>
          <w:highlight w:val="cyan"/>
        </w:rPr>
        <w:t xml:space="preserve">these Pioneers are significantly more likely to be the source of promising new therapies that are expected to provide substantial </w:t>
      </w:r>
      <w:r w:rsidRPr="004531FB">
        <w:rPr>
          <w:rStyle w:val="StyleUnderline"/>
        </w:rPr>
        <w:t xml:space="preserve">clinical </w:t>
      </w:r>
      <w:r w:rsidRPr="00F86751">
        <w:rPr>
          <w:rStyle w:val="StyleUnderline"/>
          <w:highlight w:val="cyan"/>
        </w:rPr>
        <w:t>advantages over existing treatments</w:t>
      </w:r>
      <w:r w:rsidRPr="00C66975">
        <w:rPr>
          <w:sz w:val="10"/>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r w:rsidR="00C66975" w:rsidRPr="00C66975">
        <w:rPr>
          <w:sz w:val="10"/>
        </w:rPr>
        <w:t xml:space="preserve"> </w:t>
      </w:r>
      <w:r w:rsidRPr="00C66975">
        <w:rPr>
          <w:sz w:val="10"/>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r w:rsidR="00C66975" w:rsidRPr="00C66975">
        <w:rPr>
          <w:sz w:val="10"/>
        </w:rPr>
        <w:t xml:space="preserve"> </w:t>
      </w:r>
      <w:r w:rsidRPr="00C66975">
        <w:rPr>
          <w:sz w:val="10"/>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r w:rsidR="00C66975" w:rsidRPr="00C66975">
        <w:rPr>
          <w:sz w:val="10"/>
        </w:rPr>
        <w:t xml:space="preserve"> </w:t>
      </w:r>
      <w:r w:rsidRPr="004531FB">
        <w:rPr>
          <w:rStyle w:val="StyleUnderline"/>
        </w:rPr>
        <w:t xml:space="preserve">As it often takes more than 10 years after initial discovery for an experimental drug to gain FDA approval, </w:t>
      </w:r>
      <w:r w:rsidRPr="00F86751">
        <w:rPr>
          <w:rStyle w:val="StyleUnderline"/>
          <w:highlight w:val="cyan"/>
        </w:rPr>
        <w:t>any measure of drug innovation that relies on the time of approval incorporates a significant time lag between initial discovery and ultimate approval</w:t>
      </w:r>
      <w:r w:rsidRPr="00C66975">
        <w:rPr>
          <w:sz w:val="10"/>
        </w:rPr>
        <w:t xml:space="preserve">. However, </w:t>
      </w:r>
      <w:r w:rsidRPr="00F86751">
        <w:rPr>
          <w:rStyle w:val="StyleUnderline"/>
          <w:highlight w:val="cyan"/>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C66975">
        <w:rPr>
          <w:sz w:val="10"/>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C66975">
        <w:rPr>
          <w:sz w:val="10"/>
        </w:rPr>
        <w:t xml:space="preserve">. Therefore, a separate study of drug candidates with </w:t>
      </w:r>
      <w:proofErr w:type="spellStart"/>
      <w:r w:rsidRPr="00C66975">
        <w:rPr>
          <w:sz w:val="10"/>
        </w:rPr>
        <w:t>publically</w:t>
      </w:r>
      <w:proofErr w:type="spellEnd"/>
      <w:r w:rsidRPr="00C66975">
        <w:rPr>
          <w:sz w:val="10"/>
        </w:rPr>
        <w:t xml:space="preserve"> disclosed structures currently in clinical development could provide additional insights into innovation trends at an FDA regulatory review level and serve as a leading indicator of innovation trends at an FDA approval level.</w:t>
      </w:r>
      <w:r w:rsidR="00C66975" w:rsidRPr="00C66975">
        <w:rPr>
          <w:sz w:val="10"/>
        </w:rPr>
        <w:t xml:space="preserve"> </w:t>
      </w:r>
      <w:r w:rsidRPr="00C66975">
        <w:rPr>
          <w:sz w:val="10"/>
        </w:rPr>
        <w:t xml:space="preserve">Given the tremendous opportunity represented by the vast amount of chemical space yet to be explored, </w:t>
      </w:r>
      <w:r w:rsidRPr="00F86751">
        <w:rPr>
          <w:rStyle w:val="StyleUnderline"/>
          <w:highlight w:val="cyan"/>
        </w:rPr>
        <w:t>drug-hunters</w:t>
      </w:r>
      <w:r w:rsidRPr="004531FB">
        <w:rPr>
          <w:rStyle w:val="StyleUnderline"/>
        </w:rPr>
        <w:t xml:space="preserve"> of all types </w:t>
      </w:r>
      <w:r w:rsidRPr="00F86751">
        <w:rPr>
          <w:rStyle w:val="StyleUnderline"/>
          <w:highlight w:val="cyan"/>
        </w:rPr>
        <w:t xml:space="preserve">will continue pushing the boundaries to find promising new therapies </w:t>
      </w:r>
      <w:r w:rsidRPr="004531FB">
        <w:rPr>
          <w:rStyle w:val="StyleUnderline"/>
        </w:rPr>
        <w:t>in previously unexplored areas of chemical space</w:t>
      </w:r>
      <w:r w:rsidRPr="00C66975">
        <w:rPr>
          <w:sz w:val="10"/>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00D609C3" w14:textId="77777777" w:rsidR="00F82B1D" w:rsidRPr="00AB1385" w:rsidRDefault="00F82B1D" w:rsidP="00F82B1D"/>
    <w:p w14:paraId="2E41258E" w14:textId="77777777" w:rsidR="00F82B1D" w:rsidRDefault="00F82B1D" w:rsidP="00F82B1D">
      <w:pPr>
        <w:pStyle w:val="Heading4"/>
      </w:pPr>
      <w:r>
        <w:t>The biopharmaceutical industry is uniquely reliant on IP protections – undermining them would kill innovation by making an already expensive process completely unfeasible.</w:t>
      </w:r>
    </w:p>
    <w:p w14:paraId="144A7668" w14:textId="77777777" w:rsidR="00F82B1D" w:rsidRPr="00BE4941" w:rsidRDefault="00F82B1D" w:rsidP="00F82B1D">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11"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45B5494D" w14:textId="4F63519F" w:rsidR="00F82B1D" w:rsidRPr="00C66975" w:rsidRDefault="00F82B1D" w:rsidP="00F82B1D">
      <w:pPr>
        <w:rPr>
          <w:sz w:val="10"/>
        </w:rPr>
      </w:pPr>
      <w:r w:rsidRPr="00FD325D">
        <w:rPr>
          <w:rStyle w:val="StyleUnderline"/>
        </w:rPr>
        <w:t xml:space="preserve">The unique structure of </w:t>
      </w:r>
      <w:r w:rsidRPr="00F86751">
        <w:rPr>
          <w:rStyle w:val="StyleUnderline"/>
          <w:highlight w:val="cyan"/>
        </w:rPr>
        <w:t xml:space="preserve">the innovative biopharmaceutical industry necessitates </w:t>
      </w:r>
      <w:r w:rsidRPr="00FD325D">
        <w:rPr>
          <w:rStyle w:val="StyleUnderline"/>
        </w:rPr>
        <w:t xml:space="preserve">a </w:t>
      </w:r>
      <w:r w:rsidRPr="00FD325D">
        <w:rPr>
          <w:rStyle w:val="Emphasis"/>
        </w:rPr>
        <w:t xml:space="preserve">variety of </w:t>
      </w:r>
      <w:r w:rsidRPr="00F86751">
        <w:rPr>
          <w:rStyle w:val="Emphasis"/>
          <w:highlight w:val="cyan"/>
        </w:rPr>
        <w:t>i</w:t>
      </w:r>
      <w:r w:rsidRPr="00C66975">
        <w:rPr>
          <w:sz w:val="10"/>
        </w:rPr>
        <w:t xml:space="preserve">ntellectual </w:t>
      </w:r>
      <w:r w:rsidRPr="00F86751">
        <w:rPr>
          <w:rStyle w:val="Emphasis"/>
          <w:highlight w:val="cyan"/>
        </w:rPr>
        <w:t>p</w:t>
      </w:r>
      <w:r w:rsidRPr="00C66975">
        <w:rPr>
          <w:sz w:val="10"/>
        </w:rPr>
        <w:t xml:space="preserve">roperty </w:t>
      </w:r>
      <w:r w:rsidRPr="00F86751">
        <w:rPr>
          <w:rStyle w:val="Emphasis"/>
          <w:highlight w:val="cyan"/>
        </w:rPr>
        <w:t xml:space="preserve">protection </w:t>
      </w:r>
      <w:r w:rsidRPr="00FD325D">
        <w:rPr>
          <w:rStyle w:val="Emphasis"/>
        </w:rPr>
        <w:t>mechanisms</w:t>
      </w:r>
      <w:r w:rsidRPr="00C66975">
        <w:rPr>
          <w:sz w:val="10"/>
        </w:rPr>
        <w:t xml:space="preserve">. In particular, </w:t>
      </w:r>
      <w:r w:rsidRPr="00FD325D">
        <w:rPr>
          <w:rStyle w:val="StyleUnderline"/>
        </w:rPr>
        <w:t>the industry is characterized by a</w:t>
      </w:r>
      <w:r w:rsidRPr="00C66975">
        <w:rPr>
          <w:sz w:val="10"/>
        </w:rPr>
        <w:t xml:space="preserve"> research and development (</w:t>
      </w:r>
      <w:r w:rsidRPr="00F86751">
        <w:rPr>
          <w:rStyle w:val="StyleUnderline"/>
          <w:highlight w:val="cyan"/>
        </w:rPr>
        <w:t>R&amp;D</w:t>
      </w:r>
      <w:r w:rsidRPr="00C66975">
        <w:rPr>
          <w:sz w:val="10"/>
        </w:rPr>
        <w:t xml:space="preserve">) </w:t>
      </w:r>
      <w:r w:rsidRPr="00FD325D">
        <w:rPr>
          <w:rStyle w:val="StyleUnderline"/>
        </w:rPr>
        <w:t xml:space="preserve">process that </w:t>
      </w:r>
      <w:r w:rsidRPr="00F86751">
        <w:rPr>
          <w:rStyle w:val="StyleUnderline"/>
          <w:highlight w:val="cyan"/>
        </w:rPr>
        <w:t xml:space="preserve">is </w:t>
      </w:r>
      <w:r w:rsidRPr="00F86751">
        <w:rPr>
          <w:rStyle w:val="Emphasis"/>
          <w:highlight w:val="cyan"/>
        </w:rPr>
        <w:t>lengthy, expensive, uncertain, and risky</w:t>
      </w:r>
      <w:r w:rsidRPr="00C66975">
        <w:rPr>
          <w:sz w:val="10"/>
        </w:rPr>
        <w:t xml:space="preserve">. According to </w:t>
      </w:r>
      <w:proofErr w:type="spellStart"/>
      <w:r w:rsidRPr="00C66975">
        <w:rPr>
          <w:sz w:val="10"/>
        </w:rPr>
        <w:t>DiMasi</w:t>
      </w:r>
      <w:proofErr w:type="spellEnd"/>
      <w:r w:rsidRPr="00C66975">
        <w:rPr>
          <w:sz w:val="10"/>
        </w:rPr>
        <w:t xml:space="preserve"> and colleagues, </w:t>
      </w:r>
      <w:r w:rsidRPr="00F86751">
        <w:rPr>
          <w:rStyle w:val="StyleUnderline"/>
          <w:highlight w:val="cyan"/>
        </w:rPr>
        <w:t>the estimated cost of developing a new medicine is</w:t>
      </w:r>
      <w:r w:rsidRPr="00914CB1">
        <w:rPr>
          <w:rStyle w:val="StyleUnderline"/>
        </w:rPr>
        <w:t xml:space="preserve"> US</w:t>
      </w:r>
      <w:r w:rsidRPr="00914CB1">
        <w:rPr>
          <w:rStyle w:val="Emphasis"/>
        </w:rPr>
        <w:t>$</w:t>
      </w:r>
      <w:r w:rsidRPr="00F86751">
        <w:rPr>
          <w:rStyle w:val="Emphasis"/>
          <w:highlight w:val="cyan"/>
        </w:rPr>
        <w:t>2.6 billion</w:t>
      </w:r>
      <w:r w:rsidRPr="00F86751">
        <w:rPr>
          <w:sz w:val="10"/>
          <w:highlight w:val="cyan"/>
        </w:rPr>
        <w:t xml:space="preserve"> </w:t>
      </w:r>
      <w:r w:rsidRPr="00C66975">
        <w:rPr>
          <w:sz w:val="10"/>
        </w:rPr>
        <w:t>(</w:t>
      </w:r>
      <w:proofErr w:type="spellStart"/>
      <w:r w:rsidRPr="00C66975">
        <w:rPr>
          <w:sz w:val="10"/>
        </w:rPr>
        <w:t>DiMasi</w:t>
      </w:r>
      <w:proofErr w:type="spellEnd"/>
      <w:r w:rsidRPr="00C66975">
        <w:rPr>
          <w:sz w:val="10"/>
        </w:rPr>
        <w:t xml:space="preserve">, Grabowski, and Hansen, 2016).2 In addition, </w:t>
      </w:r>
      <w:r w:rsidRPr="00F86751">
        <w:rPr>
          <w:rStyle w:val="StyleUnderline"/>
          <w:highlight w:val="cyan"/>
        </w:rPr>
        <w:t xml:space="preserve">the time </w:t>
      </w:r>
      <w:r w:rsidRPr="00914CB1">
        <w:rPr>
          <w:rStyle w:val="StyleUnderline"/>
        </w:rPr>
        <w:t xml:space="preserve">required to develop a new drug </w:t>
      </w:r>
      <w:r w:rsidRPr="00F86751">
        <w:rPr>
          <w:rStyle w:val="StyleUnderline"/>
          <w:highlight w:val="cyan"/>
        </w:rPr>
        <w:t xml:space="preserve">is also significant, averaging 10 to 15 years </w:t>
      </w:r>
      <w:r w:rsidRPr="00F86751">
        <w:rPr>
          <w:rStyle w:val="Emphasis"/>
          <w:highlight w:val="cyan"/>
        </w:rPr>
        <w:t>without any guarantee of success</w:t>
      </w:r>
      <w:r w:rsidRPr="00C66975">
        <w:rPr>
          <w:sz w:val="10"/>
        </w:rPr>
        <w:t xml:space="preserve"> (PhRMA, n.d.). While these figures are highly controversial, </w:t>
      </w:r>
      <w:r w:rsidRPr="00914CB1">
        <w:rPr>
          <w:rStyle w:val="StyleUnderline"/>
        </w:rPr>
        <w:t>biopharmaceutical innovation is unquestionably an expensive and lengthy undertaking</w:t>
      </w:r>
      <w:r w:rsidRPr="00C66975">
        <w:rPr>
          <w:sz w:val="10"/>
        </w:rPr>
        <w:t xml:space="preserve">.3 For the biopharmaceutical industry, </w:t>
      </w:r>
      <w:r w:rsidRPr="00F86751">
        <w:rPr>
          <w:rStyle w:val="Emphasis"/>
          <w:highlight w:val="cyan"/>
        </w:rPr>
        <w:t>innovation and its protection</w:t>
      </w:r>
      <w:r w:rsidRPr="00F86751">
        <w:rPr>
          <w:rStyle w:val="StyleUnderline"/>
          <w:highlight w:val="cyan"/>
        </w:rPr>
        <w:t xml:space="preserve"> are essential </w:t>
      </w:r>
      <w:r w:rsidRPr="00914CB1">
        <w:rPr>
          <w:rStyle w:val="StyleUnderline"/>
        </w:rPr>
        <w:t>and the source of both profits and growth</w:t>
      </w:r>
      <w:r w:rsidRPr="00C66975">
        <w:rPr>
          <w:sz w:val="10"/>
        </w:rPr>
        <w:t xml:space="preserve">. As such, </w:t>
      </w:r>
      <w:r w:rsidRPr="00F86751">
        <w:rPr>
          <w:rStyle w:val="StyleUnderline"/>
          <w:highlight w:val="cyan"/>
        </w:rPr>
        <w:t xml:space="preserve">patent protection is </w:t>
      </w:r>
      <w:r w:rsidRPr="00F86751">
        <w:rPr>
          <w:rStyle w:val="Emphasis"/>
          <w:highlight w:val="cyan"/>
        </w:rPr>
        <w:t>disproportionally more important</w:t>
      </w:r>
      <w:r w:rsidRPr="00F86751">
        <w:rPr>
          <w:rStyle w:val="StyleUnderline"/>
          <w:highlight w:val="cyan"/>
        </w:rPr>
        <w:t xml:space="preserve"> </w:t>
      </w:r>
      <w:r w:rsidRPr="00914CB1">
        <w:rPr>
          <w:rStyle w:val="StyleUnderline"/>
        </w:rPr>
        <w:t xml:space="preserve">for ensuring that the innovator appropriates the returns </w:t>
      </w:r>
      <w:r w:rsidRPr="00914CB1">
        <w:rPr>
          <w:rStyle w:val="StyleUnderline"/>
        </w:rPr>
        <w:lastRenderedPageBreak/>
        <w:t xml:space="preserve">to R&amp;D </w:t>
      </w:r>
      <w:r w:rsidRPr="00F86751">
        <w:rPr>
          <w:rStyle w:val="StyleUnderline"/>
          <w:highlight w:val="cyan"/>
        </w:rPr>
        <w:t xml:space="preserve">for the </w:t>
      </w:r>
      <w:r w:rsidRPr="00F86751">
        <w:rPr>
          <w:rStyle w:val="Emphasis"/>
          <w:highlight w:val="cyan"/>
        </w:rPr>
        <w:t xml:space="preserve">biopharmaceutical industry than </w:t>
      </w:r>
      <w:r w:rsidRPr="00914CB1">
        <w:rPr>
          <w:rStyle w:val="Emphasis"/>
        </w:rPr>
        <w:t xml:space="preserve">virtually </w:t>
      </w:r>
      <w:r w:rsidRPr="00F86751">
        <w:rPr>
          <w:rStyle w:val="Emphasis"/>
          <w:highlight w:val="cyan"/>
        </w:rPr>
        <w:t>any other</w:t>
      </w:r>
      <w:r w:rsidRPr="00C66975">
        <w:rPr>
          <w:sz w:val="10"/>
        </w:rPr>
        <w:t xml:space="preserve">. Extending the findings of the 1987 “Yale Survey” (Levin, </w:t>
      </w:r>
      <w:proofErr w:type="spellStart"/>
      <w:r w:rsidRPr="00C66975">
        <w:rPr>
          <w:sz w:val="10"/>
        </w:rPr>
        <w:t>Klevorick</w:t>
      </w:r>
      <w:proofErr w:type="spellEnd"/>
      <w:r w:rsidRPr="00C66975">
        <w:rPr>
          <w:sz w:val="10"/>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C66975">
        <w:rPr>
          <w:sz w:val="10"/>
        </w:rPr>
        <w:t>.4</w:t>
      </w:r>
      <w:r w:rsidR="00C66975" w:rsidRPr="00C66975">
        <w:rPr>
          <w:sz w:val="10"/>
        </w:rPr>
        <w:t xml:space="preserve"> </w:t>
      </w:r>
      <w:r w:rsidRPr="00C66975">
        <w:rPr>
          <w:sz w:val="10"/>
        </w:rPr>
        <w:t xml:space="preserve">In essence, </w:t>
      </w:r>
      <w:r w:rsidRPr="00F86751">
        <w:rPr>
          <w:rStyle w:val="StyleUnderline"/>
          <w:highlight w:val="cyan"/>
        </w:rPr>
        <w:t xml:space="preserve">IPR </w:t>
      </w:r>
      <w:r w:rsidRPr="00C91BBA">
        <w:rPr>
          <w:rStyle w:val="StyleUnderline"/>
        </w:rPr>
        <w:t xml:space="preserve">protections </w:t>
      </w:r>
      <w:r w:rsidRPr="00F86751">
        <w:rPr>
          <w:rStyle w:val="StyleUnderline"/>
          <w:highlight w:val="cyan"/>
        </w:rPr>
        <w:t xml:space="preserve">provide innovative biopharmaceutical firms with </w:t>
      </w:r>
      <w:r w:rsidRPr="00C91BBA">
        <w:rPr>
          <w:rStyle w:val="StyleUnderline"/>
        </w:rPr>
        <w:t xml:space="preserve">an </w:t>
      </w:r>
      <w:r w:rsidRPr="00F86751">
        <w:rPr>
          <w:rStyle w:val="StyleUnderline"/>
          <w:highlight w:val="cyan"/>
        </w:rPr>
        <w:t xml:space="preserve">assurance of some </w:t>
      </w:r>
      <w:r w:rsidRPr="00F86751">
        <w:rPr>
          <w:rStyle w:val="Emphasis"/>
          <w:highlight w:val="cyan"/>
        </w:rPr>
        <w:t>return on their investment</w:t>
      </w:r>
      <w:r w:rsidRPr="00C91BBA">
        <w:rPr>
          <w:rStyle w:val="StyleUnderline"/>
        </w:rPr>
        <w:t xml:space="preserve">, thus </w:t>
      </w:r>
      <w:r w:rsidRPr="00F86751">
        <w:rPr>
          <w:rStyle w:val="StyleUnderline"/>
          <w:highlight w:val="cyan"/>
        </w:rPr>
        <w:t xml:space="preserve">creating incentives for the </w:t>
      </w:r>
      <w:r w:rsidRPr="00F86751">
        <w:rPr>
          <w:rStyle w:val="Emphasis"/>
          <w:highlight w:val="cyan"/>
        </w:rPr>
        <w:t>development of new technologies</w:t>
      </w:r>
      <w:r w:rsidRPr="00F86751">
        <w:rPr>
          <w:rStyle w:val="StyleUnderline"/>
          <w:highlight w:val="cyan"/>
        </w:rPr>
        <w:t xml:space="preserve"> that could otherwise be </w:t>
      </w:r>
      <w:r w:rsidRPr="00F86751">
        <w:rPr>
          <w:rStyle w:val="Emphasis"/>
          <w:highlight w:val="cyan"/>
        </w:rPr>
        <w:t>easily replicated</w:t>
      </w:r>
      <w:r w:rsidRPr="00BB372E">
        <w:rPr>
          <w:rStyle w:val="StyleUnderline"/>
        </w:rPr>
        <w:t xml:space="preserve"> </w:t>
      </w:r>
      <w:r w:rsidRPr="00C91BBA">
        <w:rPr>
          <w:rStyle w:val="StyleUnderline"/>
        </w:rPr>
        <w:t>and sold by competitors</w:t>
      </w:r>
      <w:r w:rsidRPr="00C66975">
        <w:rPr>
          <w:sz w:val="10"/>
        </w:rPr>
        <w:t xml:space="preserve">. Due to the tremendous fixed costs required to develop new treatments and cures, </w:t>
      </w:r>
      <w:r w:rsidRPr="00C91BBA">
        <w:rPr>
          <w:rStyle w:val="StyleUnderline"/>
        </w:rPr>
        <w:t xml:space="preserve">a significant potential exists for </w:t>
      </w:r>
      <w:r w:rsidRPr="00F86751">
        <w:rPr>
          <w:rStyle w:val="StyleUnderline"/>
          <w:highlight w:val="cyan"/>
        </w:rPr>
        <w:t xml:space="preserve">free riding </w:t>
      </w:r>
      <w:r w:rsidRPr="00C91BBA">
        <w:rPr>
          <w:rStyle w:val="StyleUnderline"/>
        </w:rPr>
        <w:t>by follower firms</w:t>
      </w:r>
      <w:r w:rsidRPr="00C66975">
        <w:rPr>
          <w:sz w:val="10"/>
        </w:rPr>
        <w:t xml:space="preserve">, a market failure </w:t>
      </w:r>
      <w:r w:rsidRPr="00C91BBA">
        <w:rPr>
          <w:rStyle w:val="StyleUnderline"/>
        </w:rPr>
        <w:t xml:space="preserve">that </w:t>
      </w:r>
      <w:r w:rsidRPr="00F86751">
        <w:rPr>
          <w:rStyle w:val="StyleUnderline"/>
          <w:highlight w:val="cyan"/>
        </w:rPr>
        <w:t xml:space="preserve">would </w:t>
      </w:r>
      <w:r w:rsidRPr="00F86751">
        <w:rPr>
          <w:rStyle w:val="Emphasis"/>
          <w:highlight w:val="cyan"/>
        </w:rPr>
        <w:t>prevent investment in innovation</w:t>
      </w:r>
      <w:r w:rsidRPr="00F86751">
        <w:rPr>
          <w:rStyle w:val="StyleUnderline"/>
          <w:highlight w:val="cyan"/>
        </w:rPr>
        <w:t xml:space="preserve"> </w:t>
      </w:r>
      <w:r w:rsidRPr="00C91BBA">
        <w:rPr>
          <w:rStyle w:val="StyleUnderline"/>
        </w:rPr>
        <w:t>were it not for the patents and other forms of i</w:t>
      </w:r>
      <w:r w:rsidRPr="00C66975">
        <w:rPr>
          <w:sz w:val="10"/>
        </w:rPr>
        <w:t xml:space="preserve">ntellectual </w:t>
      </w:r>
      <w:r w:rsidRPr="00C91BBA">
        <w:rPr>
          <w:rStyle w:val="StyleUnderline"/>
        </w:rPr>
        <w:t>p</w:t>
      </w:r>
      <w:r w:rsidRPr="00C66975">
        <w:rPr>
          <w:sz w:val="10"/>
        </w:rPr>
        <w:t xml:space="preserve">roperty </w:t>
      </w:r>
      <w:r w:rsidRPr="00C91BBA">
        <w:rPr>
          <w:rStyle w:val="StyleUnderline"/>
        </w:rPr>
        <w:t>protections that provide a limited period of market exclusivity or other such incentives</w:t>
      </w:r>
      <w:r w:rsidRPr="00C66975">
        <w:rPr>
          <w:sz w:val="10"/>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C66975">
        <w:rPr>
          <w:sz w:val="10"/>
        </w:rPr>
        <w:t>Apotex</w:t>
      </w:r>
      <w:proofErr w:type="spellEnd"/>
      <w:r w:rsidRPr="00C66975">
        <w:rPr>
          <w:sz w:val="10"/>
        </w:rPr>
        <w:t xml:space="preserve"> Inc. v. </w:t>
      </w:r>
      <w:proofErr w:type="spellStart"/>
      <w:r w:rsidRPr="00C66975">
        <w:rPr>
          <w:sz w:val="10"/>
        </w:rPr>
        <w:t>Wellcome</w:t>
      </w:r>
      <w:proofErr w:type="spellEnd"/>
      <w:r w:rsidRPr="00C66975">
        <w:rPr>
          <w:sz w:val="10"/>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r w:rsidR="00C66975" w:rsidRPr="00C66975">
        <w:rPr>
          <w:sz w:val="10"/>
        </w:rPr>
        <w:t xml:space="preserve"> </w:t>
      </w:r>
      <w:r w:rsidRPr="00E51F4D">
        <w:rPr>
          <w:rStyle w:val="StyleUnderline"/>
        </w:rPr>
        <w:t xml:space="preserve">The biopharmaceutical industry is characterized by a number of legal and economic issues that </w:t>
      </w:r>
      <w:r w:rsidRPr="00E51F4D">
        <w:rPr>
          <w:rStyle w:val="Emphasis"/>
        </w:rPr>
        <w:t>distinguish it from other research-intensive industries</w:t>
      </w:r>
      <w:r w:rsidRPr="00C66975">
        <w:rPr>
          <w:sz w:val="10"/>
        </w:rPr>
        <w:t xml:space="preserve">. </w:t>
      </w:r>
      <w:proofErr w:type="spellStart"/>
      <w:r w:rsidRPr="00C66975">
        <w:rPr>
          <w:sz w:val="10"/>
        </w:rPr>
        <w:t>Danzon</w:t>
      </w:r>
      <w:proofErr w:type="spellEnd"/>
      <w:r w:rsidRPr="00C66975">
        <w:rPr>
          <w:sz w:val="10"/>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F86751">
        <w:rPr>
          <w:rStyle w:val="StyleUnderline"/>
          <w:highlight w:val="cyan"/>
        </w:rPr>
        <w:t xml:space="preserve">every aspect of the industry is </w:t>
      </w:r>
      <w:r w:rsidRPr="00F86751">
        <w:rPr>
          <w:rStyle w:val="Emphasis"/>
          <w:highlight w:val="cyan"/>
        </w:rPr>
        <w:t>heavily regulated</w:t>
      </w:r>
      <w:r w:rsidRPr="00F86751">
        <w:rPr>
          <w:rStyle w:val="StyleUnderline"/>
          <w:highlight w:val="cyan"/>
        </w:rPr>
        <w:t xml:space="preserve">, from safety and efficacy to </w:t>
      </w:r>
      <w:r w:rsidRPr="00BB372E">
        <w:rPr>
          <w:rStyle w:val="StyleUnderline"/>
        </w:rPr>
        <w:t xml:space="preserve">promotion and </w:t>
      </w:r>
      <w:r w:rsidRPr="00F86751">
        <w:rPr>
          <w:rStyle w:val="StyleUnderline"/>
          <w:highlight w:val="cyan"/>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F86751">
        <w:rPr>
          <w:rStyle w:val="StyleUnderline"/>
          <w:highlight w:val="cyan"/>
        </w:rPr>
        <w:t>the impact of these regulations as “</w:t>
      </w:r>
      <w:r w:rsidRPr="00F86751">
        <w:rPr>
          <w:rStyle w:val="Emphasis"/>
          <w:highlight w:val="cyan"/>
        </w:rPr>
        <w:t>profound and multidimensional</w:t>
      </w:r>
      <w:r w:rsidRPr="00F86751">
        <w:rPr>
          <w:rStyle w:val="StyleUnderline"/>
          <w:highlight w:val="cyan"/>
        </w:rPr>
        <w:t xml:space="preserve"> even within a single country, affecting consumption </w:t>
      </w:r>
      <w:r w:rsidRPr="00BB372E">
        <w:rPr>
          <w:rStyle w:val="StyleUnderline"/>
        </w:rPr>
        <w:t xml:space="preserve">patterns, productivity, </w:t>
      </w:r>
      <w:r w:rsidRPr="00F86751">
        <w:rPr>
          <w:rStyle w:val="StyleUnderline"/>
          <w:highlight w:val="cyan"/>
        </w:rPr>
        <w:t xml:space="preserve">R&amp;D and </w:t>
      </w:r>
      <w:r w:rsidRPr="00BB372E">
        <w:rPr>
          <w:rStyle w:val="StyleUnderline"/>
        </w:rPr>
        <w:t xml:space="preserve">hence </w:t>
      </w:r>
      <w:r w:rsidRPr="00F86751">
        <w:rPr>
          <w:rStyle w:val="StyleUnderline"/>
          <w:highlight w:val="cyan"/>
        </w:rPr>
        <w:t>the supply of future technologies</w:t>
      </w:r>
      <w:r w:rsidRPr="00BB372E">
        <w:rPr>
          <w:rStyle w:val="StyleUnderline"/>
        </w:rPr>
        <w:t>”</w:t>
      </w:r>
      <w:r w:rsidRPr="00C66975">
        <w:rPr>
          <w:sz w:val="10"/>
        </w:rPr>
        <w:t xml:space="preserve"> (</w:t>
      </w:r>
      <w:proofErr w:type="spellStart"/>
      <w:r w:rsidRPr="00C66975">
        <w:rPr>
          <w:sz w:val="10"/>
        </w:rPr>
        <w:t>Danzon</w:t>
      </w:r>
      <w:proofErr w:type="spellEnd"/>
      <w:r w:rsidRPr="00C66975">
        <w:rPr>
          <w:sz w:val="10"/>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C66975">
        <w:rPr>
          <w:sz w:val="10"/>
        </w:rPr>
        <w:t xml:space="preserve"> (</w:t>
      </w:r>
      <w:proofErr w:type="spellStart"/>
      <w:r w:rsidRPr="00C66975">
        <w:rPr>
          <w:sz w:val="10"/>
        </w:rPr>
        <w:t>Danzon</w:t>
      </w:r>
      <w:proofErr w:type="spellEnd"/>
      <w:r w:rsidRPr="00C66975">
        <w:rPr>
          <w:sz w:val="10"/>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C66975">
        <w:rPr>
          <w:sz w:val="10"/>
        </w:rPr>
        <w:t xml:space="preserve"> and the public health policies that surround their production, marketing, and distribution.</w:t>
      </w:r>
      <w:r w:rsidR="00C66975" w:rsidRPr="00C66975">
        <w:rPr>
          <w:sz w:val="10"/>
        </w:rPr>
        <w:t xml:space="preserve"> </w:t>
      </w:r>
      <w:r w:rsidRPr="00E51F4D">
        <w:rPr>
          <w:rStyle w:val="StyleUnderline"/>
        </w:rPr>
        <w:t>Innovative companies make far greater investments in time, resources, and financial support than do generic firms</w:t>
      </w:r>
      <w:r w:rsidRPr="00C66975">
        <w:rPr>
          <w:sz w:val="10"/>
        </w:rPr>
        <w:t xml:space="preserve">. Notably, </w:t>
      </w:r>
      <w:r w:rsidRPr="00F86751">
        <w:rPr>
          <w:rStyle w:val="StyleUnderline"/>
          <w:highlight w:val="cyan"/>
        </w:rPr>
        <w:t xml:space="preserve">innovation-based companies spend </w:t>
      </w:r>
      <w:r w:rsidRPr="00F86751">
        <w:rPr>
          <w:rStyle w:val="Emphasis"/>
          <w:highlight w:val="cyan"/>
        </w:rPr>
        <w:t>more than 200 times</w:t>
      </w:r>
      <w:r w:rsidRPr="00F86751">
        <w:rPr>
          <w:rStyle w:val="StyleUnderline"/>
          <w:highlight w:val="cyan"/>
        </w:rPr>
        <w:t xml:space="preserve"> that which generic companies spend </w:t>
      </w:r>
      <w:r w:rsidRPr="00E51F4D">
        <w:rPr>
          <w:rStyle w:val="StyleUnderline"/>
        </w:rPr>
        <w:t>on the development of a particular drug</w:t>
      </w:r>
      <w:r w:rsidRPr="00C66975">
        <w:rPr>
          <w:sz w:val="10"/>
        </w:rPr>
        <w:t xml:space="preserve"> (CIPC, 2011: 10). In addition, </w:t>
      </w:r>
      <w:r w:rsidRPr="00E51F4D">
        <w:rPr>
          <w:rStyle w:val="StyleUnderline"/>
        </w:rPr>
        <w:t>the investment of time, from laboratory to market, is also close to double for innovative companies relative to generic producers</w:t>
      </w:r>
      <w:r w:rsidRPr="00C66975">
        <w:rPr>
          <w:sz w:val="10"/>
        </w:rPr>
        <w:t>. Table 1 highlights the differences in the drug development processes of innovative and generic companies. For innovative biopharmaceutical companies</w:t>
      </w:r>
      <w:r w:rsidRPr="00E51F4D">
        <w:rPr>
          <w:rStyle w:val="StyleUnderline"/>
        </w:rPr>
        <w:t xml:space="preserve">, </w:t>
      </w:r>
      <w:r w:rsidRPr="00F86751">
        <w:rPr>
          <w:rStyle w:val="StyleUnderline"/>
          <w:highlight w:val="cyan"/>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C66975">
        <w:rPr>
          <w:sz w:val="10"/>
        </w:rPr>
        <w:t>.</w:t>
      </w:r>
      <w:r w:rsidR="00C66975" w:rsidRPr="00C66975">
        <w:rPr>
          <w:sz w:val="10"/>
        </w:rPr>
        <w:t xml:space="preserve"> </w:t>
      </w:r>
      <w:r w:rsidRPr="00C66975">
        <w:rPr>
          <w:sz w:val="10"/>
        </w:rPr>
        <w:t xml:space="preserve">The risk involved in biopharmaceutical development is starkly illustrated in a recent report by Biotechnology Innovation Organization (BIO), which reports that </w:t>
      </w:r>
      <w:r w:rsidRPr="00F86751">
        <w:rPr>
          <w:rStyle w:val="StyleUnderline"/>
          <w:highlight w:val="cyan"/>
        </w:rPr>
        <w:t xml:space="preserve">less than one of every 10 drugs that enter clinical trials is ultimately approved </w:t>
      </w:r>
      <w:r w:rsidRPr="00E51F4D">
        <w:rPr>
          <w:rStyle w:val="StyleUnderline"/>
        </w:rPr>
        <w:t>by the F</w:t>
      </w:r>
      <w:r w:rsidRPr="00C66975">
        <w:rPr>
          <w:sz w:val="10"/>
        </w:rPr>
        <w:t xml:space="preserve">ood and </w:t>
      </w:r>
      <w:r w:rsidRPr="00E51F4D">
        <w:rPr>
          <w:rStyle w:val="StyleUnderline"/>
        </w:rPr>
        <w:t>D</w:t>
      </w:r>
      <w:r w:rsidRPr="00C66975">
        <w:rPr>
          <w:sz w:val="10"/>
        </w:rPr>
        <w:t xml:space="preserve">rug </w:t>
      </w:r>
      <w:r w:rsidRPr="00E51F4D">
        <w:rPr>
          <w:rStyle w:val="StyleUnderline"/>
        </w:rPr>
        <w:t>A</w:t>
      </w:r>
      <w:r w:rsidRPr="00C66975">
        <w:rPr>
          <w:sz w:val="10"/>
        </w:rPr>
        <w:t xml:space="preserve">dministration in the United States. </w:t>
      </w:r>
      <w:r w:rsidRPr="00E51F4D">
        <w:rPr>
          <w:rStyle w:val="StyleUnderline"/>
        </w:rPr>
        <w:t>The report finds a success rate of merely 9.6%, a calculation that is significantly smaller than the widely-cited 11.8% figure from a 2014 study</w:t>
      </w:r>
      <w:r w:rsidRPr="00C66975">
        <w:rPr>
          <w:sz w:val="10"/>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r w:rsidR="00C66975" w:rsidRPr="00C66975">
        <w:rPr>
          <w:sz w:val="10"/>
        </w:rPr>
        <w:t xml:space="preserve"> </w:t>
      </w:r>
      <w:r w:rsidRPr="00C66975">
        <w:rPr>
          <w:sz w:val="10"/>
        </w:rPr>
        <w:t xml:space="preserve">Fundamentally, </w:t>
      </w:r>
      <w:r w:rsidRPr="0092698E">
        <w:rPr>
          <w:rStyle w:val="StyleUnderline"/>
        </w:rPr>
        <w:t>research-based biopharmaceutical companies incur greater expenses and risk in the development of their products than do generic manufactures</w:t>
      </w:r>
      <w:r w:rsidRPr="00C66975">
        <w:rPr>
          <w:sz w:val="10"/>
        </w:rPr>
        <w:t xml:space="preserve">. These investments of time and financial resources should be recognized and the effective patent life should be sufficient to recoup these investments. </w:t>
      </w:r>
      <w:r w:rsidRPr="00F86751">
        <w:rPr>
          <w:rStyle w:val="StyleUnderline"/>
          <w:highlight w:val="cyan"/>
        </w:rPr>
        <w:t xml:space="preserve">Continued investment and innovation are contingent upon </w:t>
      </w:r>
      <w:r w:rsidRPr="00F86751">
        <w:rPr>
          <w:rStyle w:val="Emphasis"/>
          <w:highlight w:val="cyan"/>
        </w:rPr>
        <w:t>strong, effective i</w:t>
      </w:r>
      <w:r w:rsidRPr="00381E8C">
        <w:rPr>
          <w:rStyle w:val="Emphasis"/>
        </w:rPr>
        <w:t xml:space="preserve">ntellectual </w:t>
      </w:r>
      <w:r w:rsidRPr="00F86751">
        <w:rPr>
          <w:rStyle w:val="Emphasis"/>
          <w:highlight w:val="cyan"/>
        </w:rPr>
        <w:t>p</w:t>
      </w:r>
      <w:r w:rsidRPr="00381E8C">
        <w:rPr>
          <w:rStyle w:val="Emphasis"/>
        </w:rPr>
        <w:t xml:space="preserve">roperty </w:t>
      </w:r>
      <w:r w:rsidRPr="00F86751">
        <w:rPr>
          <w:rStyle w:val="Emphasis"/>
          <w:highlight w:val="cyan"/>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C66975">
        <w:rPr>
          <w:sz w:val="10"/>
        </w:rPr>
        <w:t>.</w:t>
      </w:r>
    </w:p>
    <w:p w14:paraId="56C9D9C0" w14:textId="77777777" w:rsidR="00F82B1D" w:rsidRDefault="00F82B1D" w:rsidP="00F82B1D"/>
    <w:p w14:paraId="18B37F3B" w14:textId="77777777" w:rsidR="00F82B1D" w:rsidRPr="00BB372E" w:rsidRDefault="00F82B1D" w:rsidP="00F82B1D">
      <w:pPr>
        <w:keepNext/>
        <w:keepLines/>
        <w:spacing w:before="40" w:after="0"/>
        <w:outlineLvl w:val="3"/>
        <w:rPr>
          <w:rFonts w:eastAsia="MS Gothic"/>
          <w:b/>
          <w:iCs/>
          <w:u w:val="single"/>
        </w:rPr>
      </w:pPr>
      <w:r w:rsidRPr="00BB372E">
        <w:rPr>
          <w:rFonts w:eastAsia="MS Gothic"/>
          <w:b/>
          <w:iCs/>
        </w:rPr>
        <w:t xml:space="preserve">Pharmaceutical innovation is </w:t>
      </w:r>
      <w:r w:rsidRPr="00BB372E">
        <w:rPr>
          <w:rFonts w:eastAsia="MS Gothic"/>
          <w:b/>
          <w:iCs/>
          <w:u w:val="single"/>
        </w:rPr>
        <w:t>key to protecting against future pandemics, bioterrorism, and antibiotic resistance.</w:t>
      </w:r>
    </w:p>
    <w:p w14:paraId="3924C42A" w14:textId="77777777" w:rsidR="00F82B1D" w:rsidRPr="00BB372E" w:rsidRDefault="00F82B1D" w:rsidP="00F82B1D">
      <w:pPr>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52864EE8" w14:textId="77777777" w:rsidR="00F82B1D" w:rsidRPr="00BB372E" w:rsidRDefault="00F82B1D" w:rsidP="00F82B1D">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F86751">
        <w:rPr>
          <w:rFonts w:eastAsia="Cambria"/>
          <w:highlight w:val="cyan"/>
          <w:u w:val="single"/>
        </w:rPr>
        <w:t>anthrax, smallpox and tularemia</w:t>
      </w:r>
      <w:r w:rsidRPr="00BB372E">
        <w:rPr>
          <w:rFonts w:eastAsia="Cambria"/>
          <w:u w:val="single"/>
        </w:rPr>
        <w:t xml:space="preserve"> could </w:t>
      </w:r>
      <w:r w:rsidRPr="00F86751">
        <w:rPr>
          <w:rFonts w:eastAsia="Cambria"/>
          <w:highlight w:val="cyan"/>
          <w:u w:val="single"/>
        </w:rPr>
        <w:t>present threats in a</w:t>
      </w:r>
      <w:r w:rsidRPr="00BB372E">
        <w:rPr>
          <w:rFonts w:eastAsia="Cambria"/>
          <w:u w:val="single"/>
        </w:rPr>
        <w:t xml:space="preserve"> </w:t>
      </w:r>
      <w:r w:rsidRPr="00F86751">
        <w:rPr>
          <w:rFonts w:eastAsia="Cambria"/>
          <w:b/>
          <w:bCs/>
          <w:highlight w:val="cyan"/>
          <w:u w:val="single"/>
        </w:rPr>
        <w:t>bioterrorism con-text</w:t>
      </w:r>
      <w:r w:rsidRPr="00BB372E">
        <w:rPr>
          <w:rFonts w:eastAsia="Cambria"/>
          <w:sz w:val="16"/>
        </w:rPr>
        <w:t xml:space="preserve">.1 </w:t>
      </w:r>
      <w:r w:rsidRPr="00F86751">
        <w:rPr>
          <w:rFonts w:eastAsia="Cambria"/>
          <w:highlight w:val="cyan"/>
          <w:u w:val="single"/>
        </w:rPr>
        <w:t>The</w:t>
      </w:r>
      <w:r w:rsidRPr="00BB372E">
        <w:rPr>
          <w:rFonts w:eastAsia="Cambria"/>
          <w:u w:val="single"/>
        </w:rPr>
        <w:t xml:space="preserve"> general </w:t>
      </w:r>
      <w:r w:rsidRPr="00F86751">
        <w:rPr>
          <w:rFonts w:eastAsia="Cambria"/>
          <w:highlight w:val="cyan"/>
          <w:u w:val="single"/>
        </w:rPr>
        <w:t>threat</w:t>
      </w:r>
      <w:r w:rsidRPr="00BB372E">
        <w:rPr>
          <w:rFonts w:eastAsia="Cambria"/>
          <w:u w:val="single"/>
        </w:rPr>
        <w:t xml:space="preserve"> to public health that is </w:t>
      </w:r>
      <w:r w:rsidRPr="00F86751">
        <w:rPr>
          <w:rFonts w:eastAsia="Cambria"/>
          <w:highlight w:val="cyan"/>
          <w:u w:val="single"/>
        </w:rPr>
        <w:t>posed by</w:t>
      </w:r>
      <w:r w:rsidRPr="00F86751">
        <w:rPr>
          <w:rFonts w:eastAsia="Cambria"/>
          <w:b/>
          <w:bCs/>
          <w:highlight w:val="cyan"/>
          <w:u w:val="single"/>
        </w:rPr>
        <w:t xml:space="preserve"> antimicrobial resistance</w:t>
      </w:r>
      <w:r w:rsidRPr="00F86751">
        <w:rPr>
          <w:rFonts w:eastAsia="Cambria"/>
          <w:highlight w:val="cyan"/>
          <w:u w:val="single"/>
        </w:rPr>
        <w:t xml:space="preserve"> is</w:t>
      </w:r>
      <w:r w:rsidRPr="00BB372E">
        <w:rPr>
          <w:rFonts w:eastAsia="Cambria"/>
          <w:u w:val="single"/>
        </w:rPr>
        <w:t xml:space="preserve"> also </w:t>
      </w:r>
      <w:r w:rsidRPr="00F86751">
        <w:rPr>
          <w:rFonts w:eastAsia="Cambria"/>
          <w:b/>
          <w:bCs/>
          <w:highlight w:val="cyan"/>
          <w:u w:val="single"/>
        </w:rPr>
        <w:t>well-</w:t>
      </w:r>
      <w:proofErr w:type="spellStart"/>
      <w:r w:rsidRPr="00F86751">
        <w:rPr>
          <w:rFonts w:eastAsia="Cambria"/>
          <w:b/>
          <w:bCs/>
          <w:highlight w:val="cyan"/>
          <w:u w:val="single"/>
        </w:rPr>
        <w:t>recognised</w:t>
      </w:r>
      <w:proofErr w:type="spellEnd"/>
      <w:r w:rsidRPr="00BB372E">
        <w:rPr>
          <w:rFonts w:eastAsia="Cambria"/>
          <w:u w:val="single"/>
        </w:rPr>
        <w:t xml:space="preserve"> as </w:t>
      </w:r>
      <w:r w:rsidRPr="00F86751">
        <w:rPr>
          <w:rFonts w:eastAsia="Cambria"/>
          <w:highlight w:val="cyan"/>
          <w:u w:val="single"/>
        </w:rPr>
        <w:t xml:space="preserve">an area </w:t>
      </w:r>
      <w:r w:rsidRPr="00F86751">
        <w:rPr>
          <w:rFonts w:eastAsia="Cambria"/>
          <w:b/>
          <w:bCs/>
          <w:highlight w:val="cyan"/>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F86751">
        <w:rPr>
          <w:rFonts w:eastAsia="Cambria"/>
          <w:highlight w:val="cyan"/>
          <w:u w:val="single"/>
        </w:rPr>
        <w:t>expertise, networks and infrastructure</w:t>
      </w:r>
      <w:r w:rsidRPr="00BB372E">
        <w:rPr>
          <w:rFonts w:eastAsia="Cambria"/>
          <w:u w:val="single"/>
        </w:rPr>
        <w:t xml:space="preserve"> that </w:t>
      </w:r>
      <w:r w:rsidRPr="00F86751">
        <w:rPr>
          <w:rFonts w:eastAsia="Cambria"/>
          <w:highlight w:val="cyan"/>
          <w:u w:val="single"/>
        </w:rPr>
        <w:t>industry has within its reach</w:t>
      </w:r>
      <w:r w:rsidRPr="00BB372E">
        <w:rPr>
          <w:rFonts w:eastAsia="Cambria"/>
          <w:sz w:val="16"/>
        </w:rPr>
        <w:t xml:space="preserve">, as well as public expectations and the moral imperative, </w:t>
      </w:r>
      <w:r w:rsidRPr="00F86751">
        <w:rPr>
          <w:rFonts w:eastAsia="Cambria"/>
          <w:highlight w:val="cyan"/>
          <w:u w:val="single"/>
        </w:rPr>
        <w:t>make pharmaceutical companies</w:t>
      </w:r>
      <w:r w:rsidRPr="00BB372E">
        <w:rPr>
          <w:rFonts w:eastAsia="Cambria"/>
          <w:u w:val="single"/>
        </w:rPr>
        <w:t xml:space="preserve"> and the wider life sciences sector an </w:t>
      </w:r>
      <w:r w:rsidRPr="00F86751">
        <w:rPr>
          <w:rFonts w:eastAsia="Cambria"/>
          <w:b/>
          <w:bCs/>
          <w:highlight w:val="cyan"/>
          <w:u w:val="single"/>
        </w:rPr>
        <w:t>indispensable</w:t>
      </w:r>
      <w:r w:rsidRPr="00BB372E">
        <w:rPr>
          <w:rFonts w:eastAsia="Cambria"/>
          <w:b/>
          <w:bCs/>
          <w:u w:val="single"/>
        </w:rPr>
        <w:t xml:space="preserve"> </w:t>
      </w:r>
      <w:r w:rsidRPr="00BB372E">
        <w:rPr>
          <w:rFonts w:eastAsia="Cambria"/>
          <w:u w:val="single"/>
        </w:rPr>
        <w:t xml:space="preserve">partner </w:t>
      </w:r>
      <w:r w:rsidRPr="00F86751">
        <w:rPr>
          <w:rFonts w:eastAsia="Cambria"/>
          <w:highlight w:val="cyan"/>
          <w:u w:val="single"/>
        </w:rPr>
        <w:t>in</w:t>
      </w:r>
      <w:r w:rsidRPr="00BB372E">
        <w:rPr>
          <w:rFonts w:eastAsia="Cambria"/>
          <w:u w:val="single"/>
        </w:rPr>
        <w:t xml:space="preserve"> the </w:t>
      </w:r>
      <w:r w:rsidRPr="00F86751">
        <w:rPr>
          <w:rFonts w:eastAsia="Cambria"/>
          <w:highlight w:val="cyan"/>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F86751">
        <w:rPr>
          <w:rFonts w:eastAsia="Cambria"/>
          <w:highlight w:val="cyan"/>
          <w:u w:val="single"/>
        </w:rPr>
        <w:t>contributing to the search for effective medicines</w:t>
      </w:r>
      <w:r w:rsidRPr="00BB372E">
        <w:rPr>
          <w:rFonts w:eastAsia="Cambria"/>
          <w:u w:val="single"/>
        </w:rPr>
        <w:t xml:space="preserve">, vaccines or diagnostics </w:t>
      </w:r>
      <w:r w:rsidRPr="00F86751">
        <w:rPr>
          <w:rFonts w:eastAsia="Cambria"/>
          <w:highlight w:val="cyan"/>
          <w:u w:val="single"/>
        </w:rPr>
        <w:t xml:space="preserve">is </w:t>
      </w:r>
      <w:r w:rsidRPr="00F86751">
        <w:rPr>
          <w:rFonts w:eastAsia="Cambria"/>
          <w:b/>
          <w:bCs/>
          <w:highlight w:val="cyan"/>
          <w:u w:val="single"/>
        </w:rPr>
        <w:t>essential</w:t>
      </w:r>
      <w:r w:rsidRPr="00F86751">
        <w:rPr>
          <w:rFonts w:eastAsia="Cambria"/>
          <w:highlight w:val="cyan"/>
          <w:u w:val="single"/>
        </w:rPr>
        <w:t xml:space="preserve"> for socially responsible companies</w:t>
      </w:r>
      <w:r w:rsidRPr="00BB372E">
        <w:rPr>
          <w:rFonts w:eastAsia="Cambria"/>
          <w:u w:val="single"/>
        </w:rPr>
        <w:t xml:space="preserve"> in the sec-tor</w:t>
      </w:r>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F86751">
        <w:rPr>
          <w:rFonts w:eastAsia="Cambria"/>
          <w:highlight w:val="cyan"/>
          <w:u w:val="single"/>
        </w:rPr>
        <w:t>The</w:t>
      </w:r>
      <w:r w:rsidRPr="00BB372E">
        <w:rPr>
          <w:rFonts w:eastAsia="Cambria"/>
          <w:u w:val="single"/>
        </w:rPr>
        <w:t xml:space="preserve"> primary </w:t>
      </w:r>
      <w:r w:rsidRPr="00F86751">
        <w:rPr>
          <w:rFonts w:eastAsia="Cambria"/>
          <w:highlight w:val="cyan"/>
          <w:u w:val="single"/>
        </w:rPr>
        <w:t xml:space="preserve">purpose of such innovation is to </w:t>
      </w:r>
      <w:r w:rsidRPr="00F86751">
        <w:rPr>
          <w:rFonts w:eastAsia="Cambria"/>
          <w:b/>
          <w:bCs/>
          <w:highlight w:val="cyan"/>
          <w:u w:val="single"/>
        </w:rPr>
        <w:t>benefit patients</w:t>
      </w:r>
      <w:r w:rsidRPr="00F86751">
        <w:rPr>
          <w:rFonts w:eastAsia="Cambria"/>
          <w:highlight w:val="cyan"/>
          <w:u w:val="single"/>
        </w:rPr>
        <w:t xml:space="preserve"> and</w:t>
      </w:r>
      <w:r w:rsidRPr="00BB372E">
        <w:rPr>
          <w:rFonts w:eastAsia="Cambria"/>
          <w:u w:val="single"/>
        </w:rPr>
        <w:t xml:space="preserve"> wider </w:t>
      </w:r>
      <w:r w:rsidRPr="00F86751">
        <w:rPr>
          <w:rFonts w:eastAsia="Cambria"/>
          <w:b/>
          <w:bCs/>
          <w:highlight w:val="cyan"/>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F86751">
        <w:rPr>
          <w:rFonts w:eastAsia="Cambria"/>
          <w:b/>
          <w:bCs/>
          <w:highlight w:val="cyan"/>
          <w:u w:val="single"/>
        </w:rPr>
        <w:t>infectious diseases</w:t>
      </w:r>
      <w:r w:rsidRPr="00BB372E">
        <w:rPr>
          <w:rFonts w:eastAsia="Cambria"/>
          <w:u w:val="single"/>
        </w:rPr>
        <w:t xml:space="preserve">, </w:t>
      </w:r>
      <w:r w:rsidRPr="00F86751">
        <w:rPr>
          <w:rFonts w:eastAsia="Cambria"/>
          <w:b/>
          <w:bCs/>
          <w:highlight w:val="cyan"/>
          <w:u w:val="single"/>
        </w:rPr>
        <w:t>bioterror-ism</w:t>
      </w:r>
      <w:r w:rsidRPr="00BB372E">
        <w:rPr>
          <w:rFonts w:eastAsia="Cambria"/>
          <w:u w:val="single"/>
        </w:rPr>
        <w:t xml:space="preserve"> agents </w:t>
      </w:r>
      <w:r w:rsidRPr="00F86751">
        <w:rPr>
          <w:rFonts w:eastAsia="Cambria"/>
          <w:b/>
          <w:bCs/>
          <w:highlight w:val="cyan"/>
          <w:u w:val="single"/>
        </w:rPr>
        <w:t>and antimicrobial resistance</w:t>
      </w:r>
      <w:r w:rsidRPr="00BB372E">
        <w:rPr>
          <w:rFonts w:eastAsia="Cambria"/>
          <w:u w:val="single"/>
        </w:rPr>
        <w:t xml:space="preserve">) </w:t>
      </w:r>
      <w:r w:rsidRPr="00F86751">
        <w:rPr>
          <w:rFonts w:eastAsia="Cambria"/>
          <w:highlight w:val="cyan"/>
          <w:u w:val="single"/>
        </w:rPr>
        <w:t xml:space="preserve">are </w:t>
      </w:r>
      <w:r w:rsidRPr="00F86751">
        <w:rPr>
          <w:rFonts w:eastAsia="Cambria"/>
          <w:b/>
          <w:bCs/>
          <w:highlight w:val="cyan"/>
          <w:u w:val="single"/>
        </w:rPr>
        <w:t>urgently in need of pharmaceutical innovation</w:t>
      </w:r>
      <w:r w:rsidRPr="00BB372E">
        <w:rPr>
          <w:rFonts w:eastAsia="Cambria"/>
          <w:u w:val="single"/>
        </w:rPr>
        <w:t xml:space="preserve">, </w:t>
      </w:r>
      <w:r w:rsidRPr="00F86751">
        <w:rPr>
          <w:rFonts w:eastAsia="Cambria"/>
          <w:b/>
          <w:bCs/>
          <w:highlight w:val="cyan"/>
          <w:u w:val="single"/>
        </w:rPr>
        <w:t>even if their impacts are not as visible</w:t>
      </w:r>
      <w:r w:rsidRPr="00BB372E">
        <w:rPr>
          <w:rFonts w:eastAsia="Cambria"/>
          <w:u w:val="single"/>
        </w:rPr>
        <w:t xml:space="preserve"> to society </w:t>
      </w:r>
      <w:r w:rsidRPr="00F86751">
        <w:rPr>
          <w:rFonts w:eastAsia="Cambria"/>
          <w:b/>
          <w:bCs/>
          <w:highlight w:val="cyan"/>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F86751">
        <w:rPr>
          <w:rFonts w:eastAsia="Cambria"/>
          <w:highlight w:val="cyan"/>
          <w:u w:val="single"/>
        </w:rPr>
        <w:t>activity in response to</w:t>
      </w:r>
      <w:r w:rsidRPr="00BB372E">
        <w:rPr>
          <w:rFonts w:eastAsia="Cambria"/>
          <w:u w:val="single"/>
        </w:rPr>
        <w:t xml:space="preserve"> the threat of </w:t>
      </w:r>
      <w:r w:rsidRPr="00F86751">
        <w:rPr>
          <w:rFonts w:eastAsia="Cambria"/>
          <w:highlight w:val="cyan"/>
          <w:u w:val="single"/>
        </w:rPr>
        <w:t>antimicrobial resistance are</w:t>
      </w:r>
      <w:r w:rsidRPr="00BB372E">
        <w:rPr>
          <w:rFonts w:eastAsia="Cambria"/>
          <w:u w:val="single"/>
        </w:rPr>
        <w:t xml:space="preserve"> still </w:t>
      </w:r>
      <w:r w:rsidRPr="00F86751">
        <w:rPr>
          <w:rFonts w:eastAsia="Cambria"/>
          <w:b/>
          <w:bCs/>
          <w:highlight w:val="cyan"/>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058DF759" w14:textId="77777777" w:rsidR="00F82B1D" w:rsidRDefault="00F82B1D" w:rsidP="00F82B1D">
      <w:pPr>
        <w:rPr>
          <w:rFonts w:eastAsia="Cambria"/>
          <w:sz w:val="16"/>
        </w:rPr>
      </w:pPr>
    </w:p>
    <w:p w14:paraId="3256B560" w14:textId="77777777" w:rsidR="00F82B1D" w:rsidRDefault="00F82B1D" w:rsidP="00F82B1D">
      <w:pPr>
        <w:pStyle w:val="Heading4"/>
      </w:pPr>
      <w:r>
        <w:t>Bioterrorism and future pandemics cause extinction.</w:t>
      </w:r>
    </w:p>
    <w:p w14:paraId="4378E583" w14:textId="77777777" w:rsidR="00F82B1D" w:rsidRPr="00CA2687" w:rsidRDefault="00F82B1D" w:rsidP="00F82B1D">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12" w:history="1">
        <w:r w:rsidRPr="00CA2687">
          <w:rPr>
            <w:rStyle w:val="Hyperlink"/>
            <w:sz w:val="16"/>
          </w:rPr>
          <w:t>https://ctc.usma.edu/biosecurity-in-the-wake-of-covid-19-the-urgent-action-needed/</w:t>
        </w:r>
      </w:hyperlink>
      <w:r w:rsidRPr="00CA2687">
        <w:rPr>
          <w:sz w:val="16"/>
        </w:rPr>
        <w:t xml:space="preserve"> C.VC</w:t>
      </w:r>
    </w:p>
    <w:p w14:paraId="52A04A52" w14:textId="01440206" w:rsidR="00F82B1D" w:rsidRPr="004F6348" w:rsidRDefault="00F82B1D" w:rsidP="00F82B1D">
      <w:pPr>
        <w:rPr>
          <w:sz w:val="10"/>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4F6348">
        <w:rPr>
          <w:sz w:val="10"/>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F86751">
        <w:rPr>
          <w:rStyle w:val="StyleUnderline"/>
          <w:highlight w:val="cyan"/>
        </w:rPr>
        <w:t xml:space="preserve">The world may be confronted with other viruses </w:t>
      </w:r>
      <w:r w:rsidRPr="00AB1385">
        <w:rPr>
          <w:rStyle w:val="StyleUnderline"/>
        </w:rPr>
        <w:t xml:space="preserve">in the future </w:t>
      </w:r>
      <w:r w:rsidRPr="00F86751">
        <w:rPr>
          <w:rStyle w:val="StyleUnderline"/>
          <w:highlight w:val="cyan"/>
        </w:rPr>
        <w:t>whose combination of virulence</w:t>
      </w:r>
      <w:r w:rsidRPr="00F86751">
        <w:rPr>
          <w:sz w:val="10"/>
          <w:highlight w:val="cyan"/>
        </w:rPr>
        <w:t xml:space="preserve"> </w:t>
      </w:r>
      <w:r w:rsidRPr="004F6348">
        <w:rPr>
          <w:sz w:val="10"/>
        </w:rPr>
        <w:t xml:space="preserve">(the harm a pathogen does to its host), </w:t>
      </w:r>
      <w:r w:rsidRPr="00F86751">
        <w:rPr>
          <w:rStyle w:val="StyleUnderline"/>
          <w:highlight w:val="cyan"/>
        </w:rPr>
        <w:t>transmissibility, and other characteristics pose much greater danger</w:t>
      </w:r>
      <w:r w:rsidRPr="004F6348">
        <w:rPr>
          <w:sz w:val="10"/>
        </w:rPr>
        <w:t>.</w:t>
      </w:r>
      <w:r w:rsidR="004F6348" w:rsidRPr="004F6348">
        <w:rPr>
          <w:sz w:val="10"/>
        </w:rPr>
        <w:t xml:space="preserve"> </w:t>
      </w:r>
      <w:r w:rsidRPr="004F6348">
        <w:rPr>
          <w:sz w:val="10"/>
        </w:rPr>
        <w:t xml:space="preserve">While overwhelming evidence points to SARS-CoV-2 spontaneously spreading to humans, </w:t>
      </w:r>
      <w:r w:rsidRPr="00AB1385">
        <w:rPr>
          <w:rStyle w:val="StyleUnderline"/>
        </w:rPr>
        <w:t xml:space="preserve">the </w:t>
      </w:r>
      <w:r w:rsidRPr="00F86751">
        <w:rPr>
          <w:rStyle w:val="StyleUnderline"/>
          <w:highlight w:val="cyan"/>
        </w:rPr>
        <w:t xml:space="preserve">advances in synthetic biology </w:t>
      </w:r>
      <w:r w:rsidRPr="00AB1385">
        <w:rPr>
          <w:rStyle w:val="StyleUnderline"/>
        </w:rPr>
        <w:t>and the growth in the number of Level 3 and 4 biocontainment facilities around the world storing deadly viruses</w:t>
      </w:r>
      <w:r w:rsidRPr="004F6348">
        <w:rPr>
          <w:sz w:val="10"/>
        </w:rPr>
        <w:t xml:space="preserve">1 </w:t>
      </w:r>
      <w:r w:rsidRPr="00F86751">
        <w:rPr>
          <w:rStyle w:val="StyleUnderline"/>
          <w:highlight w:val="cyan"/>
        </w:rPr>
        <w:t xml:space="preserve">mean there is </w:t>
      </w:r>
      <w:r w:rsidRPr="00AB1385">
        <w:rPr>
          <w:rStyle w:val="StyleUnderline"/>
        </w:rPr>
        <w:t xml:space="preserve">also </w:t>
      </w:r>
      <w:r w:rsidRPr="00F86751">
        <w:rPr>
          <w:rStyle w:val="StyleUnderline"/>
          <w:highlight w:val="cyan"/>
        </w:rPr>
        <w:t xml:space="preserve">the very real possibility that </w:t>
      </w:r>
      <w:r w:rsidRPr="00AB1385">
        <w:rPr>
          <w:rStyle w:val="StyleUnderline"/>
        </w:rPr>
        <w:t xml:space="preserve">in the future, </w:t>
      </w:r>
      <w:r w:rsidRPr="00F86751">
        <w:rPr>
          <w:rStyle w:val="StyleUnderline"/>
          <w:highlight w:val="cyan"/>
        </w:rPr>
        <w:t xml:space="preserve">bad actors will try to </w:t>
      </w:r>
      <w:r w:rsidRPr="00F86751">
        <w:rPr>
          <w:rStyle w:val="Emphasis"/>
          <w:highlight w:val="cyan"/>
        </w:rPr>
        <w:t>engineer or steal</w:t>
      </w:r>
      <w:r w:rsidRPr="00AB1385">
        <w:rPr>
          <w:rStyle w:val="StyleUnderline"/>
        </w:rPr>
        <w:t xml:space="preserve">/obtain </w:t>
      </w:r>
      <w:r w:rsidRPr="00F86751">
        <w:rPr>
          <w:rStyle w:val="StyleUnderline"/>
          <w:highlight w:val="cyan"/>
        </w:rPr>
        <w:t xml:space="preserve">a </w:t>
      </w:r>
      <w:r w:rsidRPr="00AB1385">
        <w:rPr>
          <w:rStyle w:val="StyleUnderline"/>
        </w:rPr>
        <w:t xml:space="preserve">highly transmissible and highly virulent </w:t>
      </w:r>
      <w:r w:rsidRPr="00F86751">
        <w:rPr>
          <w:rStyle w:val="StyleUnderline"/>
          <w:highlight w:val="cyan"/>
        </w:rPr>
        <w:t xml:space="preserve">virus and unleash it onto the world. Another risk is </w:t>
      </w:r>
      <w:r w:rsidRPr="00F86751">
        <w:rPr>
          <w:rStyle w:val="Emphasis"/>
          <w:highlight w:val="cyan"/>
        </w:rPr>
        <w:t>accidental releases</w:t>
      </w:r>
      <w:r w:rsidRPr="00F86751">
        <w:rPr>
          <w:rStyle w:val="StyleUnderline"/>
          <w:highlight w:val="cyan"/>
        </w:rPr>
        <w:t xml:space="preserve"> </w:t>
      </w:r>
      <w:r w:rsidRPr="00AB1385">
        <w:rPr>
          <w:rStyle w:val="StyleUnderline"/>
        </w:rPr>
        <w:t>from such biocontainment facilities</w:t>
      </w:r>
      <w:r w:rsidRPr="004F6348">
        <w:rPr>
          <w:sz w:val="10"/>
        </w:rPr>
        <w:t>.</w:t>
      </w:r>
      <w:r w:rsidR="004F6348" w:rsidRPr="004F6348">
        <w:rPr>
          <w:sz w:val="10"/>
        </w:rPr>
        <w:t xml:space="preserve"> </w:t>
      </w:r>
      <w:r w:rsidRPr="00AB1385">
        <w:rPr>
          <w:rStyle w:val="StyleUnderline"/>
        </w:rPr>
        <w:t>COVID-19, a highly transmissible but not very virulent pathogen, has had a devastating global impact</w:t>
      </w:r>
      <w:r w:rsidRPr="004F6348">
        <w:rPr>
          <w:sz w:val="10"/>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4F6348">
        <w:rPr>
          <w:sz w:val="10"/>
        </w:rPr>
        <w:t xml:space="preserve">,2 </w:t>
      </w:r>
      <w:r w:rsidRPr="00AB1385">
        <w:rPr>
          <w:rStyle w:val="StyleUnderline"/>
        </w:rPr>
        <w:t>recreated the 1918 Spanish flu virus</w:t>
      </w:r>
      <w:r w:rsidRPr="004F6348">
        <w:rPr>
          <w:sz w:val="10"/>
        </w:rPr>
        <w:t xml:space="preserve">,3 </w:t>
      </w:r>
      <w:r w:rsidRPr="00AB1385">
        <w:rPr>
          <w:rStyle w:val="StyleUnderline"/>
        </w:rPr>
        <w:t>and succeeded in modifying the H5N1 avian flu virus so that it resulted</w:t>
      </w:r>
      <w:r w:rsidRPr="004F6348">
        <w:rPr>
          <w:sz w:val="10"/>
        </w:rPr>
        <w:t xml:space="preserve"> (in a research laboratory) </w:t>
      </w:r>
      <w:r w:rsidRPr="00AB1385">
        <w:rPr>
          <w:rStyle w:val="StyleUnderline"/>
        </w:rPr>
        <w:t>in airborne transmission</w:t>
      </w:r>
      <w:r w:rsidRPr="004F6348">
        <w:rPr>
          <w:sz w:val="10"/>
        </w:rPr>
        <w:t xml:space="preserve"> among mammals.4 In the future, </w:t>
      </w:r>
      <w:r w:rsidRPr="00F86751">
        <w:rPr>
          <w:rStyle w:val="StyleUnderline"/>
          <w:highlight w:val="cyan"/>
        </w:rPr>
        <w:t xml:space="preserve">we should think of weaponized biology as </w:t>
      </w:r>
      <w:r w:rsidRPr="00F86751">
        <w:rPr>
          <w:rStyle w:val="Emphasis"/>
          <w:highlight w:val="cyan"/>
        </w:rPr>
        <w:t xml:space="preserve">no less of an existential threat </w:t>
      </w:r>
      <w:r w:rsidRPr="00AB1385">
        <w:rPr>
          <w:rStyle w:val="Emphasis"/>
        </w:rPr>
        <w:t xml:space="preserve">to the planet </w:t>
      </w:r>
      <w:r w:rsidRPr="00F86751">
        <w:rPr>
          <w:rStyle w:val="Emphasis"/>
          <w:highlight w:val="cyan"/>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4F6348">
        <w:rPr>
          <w:sz w:val="10"/>
        </w:rPr>
        <w:t>.</w:t>
      </w:r>
      <w:r w:rsidR="004F6348" w:rsidRPr="004F6348">
        <w:rPr>
          <w:sz w:val="10"/>
        </w:rPr>
        <w:t xml:space="preserve"> </w:t>
      </w:r>
      <w:r w:rsidRPr="004F6348">
        <w:rPr>
          <w:sz w:val="10"/>
        </w:rPr>
        <w:t>The Need to Rethink Likelihood</w:t>
      </w:r>
      <w:r w:rsidR="004F6348" w:rsidRPr="004F6348">
        <w:rPr>
          <w:sz w:val="10"/>
        </w:rPr>
        <w:t xml:space="preserve"> </w:t>
      </w:r>
      <w:r w:rsidRPr="004F6348">
        <w:rPr>
          <w:sz w:val="10"/>
        </w:rPr>
        <w:t xml:space="preserve">Given the fact that in late 2019 when, as far as is known, COVID-19 cases first started emerging in China, it had been more than a century since the previous catastrophic outbreak (the 1918-1919 “Spanish flu” pandemic),d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4F6348">
        <w:rPr>
          <w:sz w:val="10"/>
        </w:rPr>
        <w:t>beings.e</w:t>
      </w:r>
      <w:proofErr w:type="spellEnd"/>
      <w:r w:rsidRPr="004F6348">
        <w:rPr>
          <w:sz w:val="10"/>
        </w:rPr>
        <w:t xml:space="preserve"> And when they do, as the COVID-19 pandemic illustrated, </w:t>
      </w:r>
      <w:r w:rsidRPr="00F86751">
        <w:rPr>
          <w:rStyle w:val="StyleUnderline"/>
          <w:highlight w:val="cyan"/>
        </w:rPr>
        <w:t xml:space="preserve">the interconnectedness of a world </w:t>
      </w:r>
      <w:r w:rsidRPr="00AB1385">
        <w:rPr>
          <w:rStyle w:val="StyleUnderline"/>
        </w:rPr>
        <w:t>in which millions of people fly each day</w:t>
      </w:r>
      <w:r w:rsidRPr="004F6348">
        <w:rPr>
          <w:sz w:val="10"/>
        </w:rPr>
        <w:t xml:space="preserve">6 </w:t>
      </w:r>
      <w:r w:rsidRPr="00F86751">
        <w:rPr>
          <w:rStyle w:val="StyleUnderline"/>
          <w:highlight w:val="cyan"/>
        </w:rPr>
        <w:t>means they can spread very rapidly</w:t>
      </w:r>
      <w:r w:rsidRPr="004F6348">
        <w:rPr>
          <w:sz w:val="10"/>
        </w:rPr>
        <w:t>.</w:t>
      </w:r>
      <w:r w:rsidR="004F6348" w:rsidRPr="004F6348">
        <w:rPr>
          <w:sz w:val="10"/>
        </w:rPr>
        <w:t xml:space="preserve"> </w:t>
      </w:r>
      <w:r w:rsidRPr="00AB1385">
        <w:rPr>
          <w:rStyle w:val="StyleUnderline"/>
        </w:rPr>
        <w:t>There is also growing concern about engineered viruses. Not only have advances in synthetic biology</w:t>
      </w:r>
      <w:r w:rsidRPr="004F6348">
        <w:rPr>
          <w:sz w:val="10"/>
        </w:rPr>
        <w:t xml:space="preserve"> (</w:t>
      </w:r>
      <w:proofErr w:type="spellStart"/>
      <w:r w:rsidRPr="004F6348">
        <w:rPr>
          <w:sz w:val="10"/>
        </w:rPr>
        <w:t>SynBio</w:t>
      </w:r>
      <w:proofErr w:type="spellEnd"/>
      <w:r w:rsidRPr="004F6348">
        <w:rPr>
          <w:sz w:val="10"/>
        </w:rPr>
        <w:t xml:space="preserve">) </w:t>
      </w:r>
      <w:r w:rsidRPr="00AB1385">
        <w:rPr>
          <w:rStyle w:val="StyleUnderline"/>
        </w:rPr>
        <w:t xml:space="preserve">created growing capacity for extremely dangerous viruses to be engineered in a laboratory, but </w:t>
      </w:r>
      <w:r w:rsidRPr="00F86751">
        <w:rPr>
          <w:rStyle w:val="StyleUnderline"/>
          <w:highlight w:val="cyan"/>
        </w:rPr>
        <w:t xml:space="preserve">the number of people with access to </w:t>
      </w:r>
      <w:r w:rsidRPr="00AB1385">
        <w:rPr>
          <w:rStyle w:val="StyleUnderline"/>
        </w:rPr>
        <w:t xml:space="preserve">potentially dangerous </w:t>
      </w:r>
      <w:r w:rsidRPr="00F86751">
        <w:rPr>
          <w:rStyle w:val="StyleUnderline"/>
          <w:highlight w:val="cyan"/>
        </w:rPr>
        <w:t>‘dual use’ technology has greatly expanded</w:t>
      </w:r>
      <w:r w:rsidRPr="00F86751">
        <w:rPr>
          <w:sz w:val="10"/>
          <w:highlight w:val="cyan"/>
        </w:rPr>
        <w:t xml:space="preserve"> </w:t>
      </w:r>
      <w:r w:rsidRPr="004F6348">
        <w:rPr>
          <w:sz w:val="10"/>
        </w:rPr>
        <w:t>and continues to expand, making malevolent use of such technology ever more likely.</w:t>
      </w:r>
      <w:r w:rsidR="004F6348" w:rsidRPr="004F6348">
        <w:rPr>
          <w:sz w:val="10"/>
        </w:rPr>
        <w:t xml:space="preserve"> </w:t>
      </w:r>
      <w:r w:rsidRPr="004F6348">
        <w:rPr>
          <w:sz w:val="10"/>
        </w:rPr>
        <w:t>In the August 2020 issue of this publication, scientists at the U.S. Military Academy at West Point warned that:</w:t>
      </w:r>
      <w:r w:rsidR="004F6348" w:rsidRPr="004F6348">
        <w:rPr>
          <w:sz w:val="10"/>
        </w:rPr>
        <w:t xml:space="preserve"> </w:t>
      </w:r>
      <w:r w:rsidRPr="004F6348">
        <w:rPr>
          <w:sz w:val="10"/>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4F6348">
        <w:rPr>
          <w:sz w:val="10"/>
        </w:rPr>
        <w:t>SynBio</w:t>
      </w:r>
      <w:proofErr w:type="spellEnd"/>
      <w:r w:rsidRPr="004F6348">
        <w:rPr>
          <w:sz w:val="10"/>
        </w:rPr>
        <w:t xml:space="preserve"> is changing the threat paradigm.</w:t>
      </w:r>
      <w:r w:rsidR="004F6348" w:rsidRPr="004F6348">
        <w:rPr>
          <w:sz w:val="10"/>
        </w:rPr>
        <w:t xml:space="preserve"> </w:t>
      </w:r>
      <w:r w:rsidRPr="004F6348">
        <w:rPr>
          <w:sz w:val="10"/>
        </w:rPr>
        <w:t xml:space="preserve">The cost threshold of engineering viruses is also lowering, with the West Point scientists warning that </w:t>
      </w:r>
      <w:r w:rsidRPr="00F86751">
        <w:rPr>
          <w:rStyle w:val="StyleUnderline"/>
          <w:highlight w:val="cyan"/>
        </w:rPr>
        <w:t xml:space="preserve">synthetic biology has “placed </w:t>
      </w:r>
      <w:r w:rsidRPr="00AB1385">
        <w:rPr>
          <w:rStyle w:val="StyleUnderline"/>
        </w:rPr>
        <w:t xml:space="preserve">the ability to recreate some of the deadliest </w:t>
      </w:r>
      <w:r w:rsidRPr="00F86751">
        <w:rPr>
          <w:rStyle w:val="StyleUnderline"/>
          <w:highlight w:val="cyan"/>
        </w:rPr>
        <w:t xml:space="preserve">infectious diseases </w:t>
      </w:r>
      <w:r w:rsidRPr="00AB1385">
        <w:rPr>
          <w:rStyle w:val="StyleUnderline"/>
        </w:rPr>
        <w:t xml:space="preserve">known well </w:t>
      </w:r>
      <w:r w:rsidRPr="00F86751">
        <w:rPr>
          <w:rStyle w:val="StyleUnderline"/>
          <w:highlight w:val="cyan"/>
        </w:rPr>
        <w:t>within the grasp of the state-sponsored terrorist and the talented non-state actor</w:t>
      </w:r>
      <w:r w:rsidRPr="00AB1385">
        <w:rPr>
          <w:rStyle w:val="StyleUnderline"/>
        </w:rPr>
        <w:t>.”</w:t>
      </w:r>
      <w:r w:rsidRPr="004F6348">
        <w:rPr>
          <w:sz w:val="10"/>
        </w:rPr>
        <w:t>7</w:t>
      </w:r>
      <w:r w:rsidR="004F6348" w:rsidRPr="004F6348">
        <w:rPr>
          <w:sz w:val="10"/>
        </w:rPr>
        <w:t xml:space="preserve"> </w:t>
      </w:r>
      <w:r w:rsidRPr="004F6348">
        <w:rPr>
          <w:sz w:val="10"/>
        </w:rPr>
        <w:t xml:space="preserve">As already noted, </w:t>
      </w:r>
      <w:r w:rsidRPr="00AB1385">
        <w:rPr>
          <w:rStyle w:val="StyleUnderline"/>
        </w:rPr>
        <w:t xml:space="preserve">another source of vulnerability is that </w:t>
      </w:r>
      <w:r w:rsidRPr="00F86751">
        <w:rPr>
          <w:rStyle w:val="StyleUnderline"/>
          <w:highlight w:val="cyan"/>
        </w:rPr>
        <w:t>deadly viruses could be stolen from or escape from a research laboratory</w:t>
      </w:r>
      <w:r w:rsidRPr="004F6348">
        <w:rPr>
          <w:sz w:val="10"/>
        </w:rPr>
        <w:t xml:space="preserve">. There are now around 50 Biosafety Level 4f facilities around the world, where the deadliest pathogens are stored and worked on, and this figure is set to increase in the next few </w:t>
      </w:r>
      <w:proofErr w:type="spellStart"/>
      <w:r w:rsidRPr="004F6348">
        <w:rPr>
          <w:sz w:val="10"/>
        </w:rPr>
        <w:t>years.g</w:t>
      </w:r>
      <w:proofErr w:type="spellEnd"/>
      <w:r w:rsidRPr="004F6348">
        <w:rPr>
          <w:sz w:val="10"/>
        </w:rPr>
        <w:t xml:space="preserve"> </w:t>
      </w:r>
      <w:r w:rsidRPr="00AB1385">
        <w:rPr>
          <w:rStyle w:val="StyleUnderline"/>
        </w:rPr>
        <w:t>This is a large increase over the last 30 years, creating bigger risk of a breach</w:t>
      </w:r>
      <w:r w:rsidRPr="004F6348">
        <w:rPr>
          <w:sz w:val="10"/>
        </w:rPr>
        <w:t>. Of equal, if not greater concern are the thousands of Biosafety Level 3 labs globally,8 which handle deadly pathogens like COVID-19.9</w:t>
      </w:r>
      <w:r w:rsidR="004F6348" w:rsidRPr="004F6348">
        <w:rPr>
          <w:sz w:val="10"/>
        </w:rPr>
        <w:t xml:space="preserve"> </w:t>
      </w:r>
      <w:r w:rsidRPr="004F6348">
        <w:rPr>
          <w:sz w:val="10"/>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F86751">
        <w:rPr>
          <w:rStyle w:val="StyleUnderline"/>
          <w:highlight w:val="cyan"/>
        </w:rPr>
        <w:t>there should no higher priority</w:t>
      </w:r>
      <w:r w:rsidRPr="00AB1385">
        <w:rPr>
          <w:rStyle w:val="StyleUnderline"/>
        </w:rPr>
        <w:t xml:space="preserve"> for the international community </w:t>
      </w:r>
      <w:r w:rsidRPr="00F86751">
        <w:rPr>
          <w:rStyle w:val="StyleUnderline"/>
          <w:highlight w:val="cyan"/>
        </w:rPr>
        <w:t>than biosecurity</w:t>
      </w:r>
      <w:r w:rsidRPr="004F6348">
        <w:rPr>
          <w:sz w:val="10"/>
        </w:rPr>
        <w:t>.</w:t>
      </w:r>
    </w:p>
    <w:p w14:paraId="7FEDF428" w14:textId="77777777" w:rsidR="00F82B1D" w:rsidRDefault="00F82B1D" w:rsidP="00F82B1D"/>
    <w:p w14:paraId="6E687DF4" w14:textId="5CAD49BA" w:rsidR="00D530ED" w:rsidRDefault="00F86751" w:rsidP="00D530ED">
      <w:pPr>
        <w:pStyle w:val="Heading2"/>
      </w:pPr>
      <w:r>
        <w:lastRenderedPageBreak/>
        <w:t>Framing</w:t>
      </w:r>
    </w:p>
    <w:p w14:paraId="39B4E9F5" w14:textId="77777777" w:rsidR="00D530ED" w:rsidRDefault="00D530ED" w:rsidP="00D530ED">
      <w:pPr>
        <w:pStyle w:val="Heading4"/>
      </w:pPr>
      <w:r w:rsidRPr="00A25C18">
        <w:t xml:space="preserve">No Arbitrary roles of the </w:t>
      </w:r>
      <w:r>
        <w:t>judge or ballot –</w:t>
      </w:r>
      <w:r w:rsidRPr="00A25C18">
        <w:t xml:space="preserve"> the judge should vote for the side that produces the best material consequences. Anything else moots </w:t>
      </w:r>
      <w:r>
        <w:t>the NC</w:t>
      </w:r>
      <w:r w:rsidRPr="00A25C18">
        <w:t xml:space="preserve"> and lets the </w:t>
      </w:r>
      <w:proofErr w:type="spellStart"/>
      <w:r>
        <w:t>aff</w:t>
      </w:r>
      <w:proofErr w:type="spellEnd"/>
      <w:r w:rsidRPr="00A25C18">
        <w:t xml:space="preserve"> choose a self-serving starting point for discussion. </w:t>
      </w:r>
    </w:p>
    <w:p w14:paraId="6C8040A1" w14:textId="77777777" w:rsidR="00D530ED" w:rsidRDefault="00D530ED" w:rsidP="00D530ED"/>
    <w:p w14:paraId="0F3C5E85" w14:textId="77777777" w:rsidR="00D530ED" w:rsidRPr="00730CE9" w:rsidRDefault="00D530ED" w:rsidP="00D530ED">
      <w:pPr>
        <w:pStyle w:val="Heading4"/>
        <w:rPr>
          <w:rFonts w:cs="Arial"/>
        </w:rPr>
      </w:pPr>
      <w:r>
        <w:rPr>
          <w:rFonts w:cs="Arial"/>
        </w:rPr>
        <w:t>Extinction</w:t>
      </w:r>
      <w:r w:rsidRPr="00730CE9">
        <w:rPr>
          <w:rFonts w:cs="Arial"/>
        </w:rPr>
        <w:t xml:space="preserve"> outweighs---it’s the upmost moral evil and disavowal of the risk makes it more likely.</w:t>
      </w:r>
    </w:p>
    <w:p w14:paraId="1A02DBE0" w14:textId="77777777" w:rsidR="00D530ED" w:rsidRPr="00AE4834" w:rsidRDefault="00D530ED" w:rsidP="00D530ED">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proofErr w:type="spellStart"/>
      <w:r w:rsidRPr="00AE4834">
        <w:rPr>
          <w:rStyle w:val="Style13ptBold"/>
          <w:rFonts w:eastAsia="Calibri"/>
        </w:rPr>
        <w:t>Finneron</w:t>
      </w:r>
      <w:proofErr w:type="spellEnd"/>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3"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7AB9E5C1" w14:textId="77777777" w:rsidR="00D530ED" w:rsidRDefault="00D530ED" w:rsidP="00D530ED">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F86751">
        <w:rPr>
          <w:rStyle w:val="StyleUnderline"/>
          <w:rFonts w:eastAsia="Calibri"/>
          <w:highlight w:val="cyan"/>
        </w:rPr>
        <w:t>it</w:t>
      </w:r>
      <w:r w:rsidRPr="00F86751">
        <w:rPr>
          <w:rStyle w:val="StyleUnderline"/>
          <w:highlight w:val="cyan"/>
        </w:rPr>
        <w:t xml:space="preserve"> </w:t>
      </w:r>
      <w:r w:rsidRPr="00F86751">
        <w:rPr>
          <w:rStyle w:val="StyleUnderline"/>
          <w:rFonts w:eastAsia="Calibri"/>
          <w:highlight w:val="cyan"/>
        </w:rPr>
        <w:t>is</w:t>
      </w:r>
      <w:r w:rsidRPr="00F86751">
        <w:rPr>
          <w:rStyle w:val="StyleUnderline"/>
          <w:highlight w:val="cyan"/>
        </w:rPr>
        <w:t xml:space="preserve"> </w:t>
      </w:r>
      <w:r w:rsidRPr="00AE4834">
        <w:rPr>
          <w:rStyle w:val="StyleUnderline"/>
          <w:rFonts w:eastAsia="Calibri"/>
        </w:rPr>
        <w:t>a</w:t>
      </w:r>
      <w:r w:rsidRPr="00AE4834">
        <w:rPr>
          <w:rStyle w:val="StyleUnderline"/>
        </w:rPr>
        <w:t xml:space="preserve"> </w:t>
      </w:r>
      <w:r w:rsidRPr="00F86751">
        <w:rPr>
          <w:rStyle w:val="StyleUnderline"/>
          <w:rFonts w:eastAsia="Calibri"/>
          <w:highlight w:val="cyan"/>
        </w:rPr>
        <w:t>good</w:t>
      </w:r>
      <w:r w:rsidRPr="00F86751">
        <w:rPr>
          <w:rStyle w:val="StyleUnderline"/>
          <w:highlight w:val="cyan"/>
        </w:rPr>
        <w:t xml:space="preserve"> </w:t>
      </w:r>
      <w:r w:rsidRPr="00AE4834">
        <w:rPr>
          <w:rStyle w:val="StyleUnderline"/>
          <w:rFonts w:eastAsia="Calibri"/>
        </w:rPr>
        <w:t>thing</w:t>
      </w:r>
      <w:r w:rsidRPr="00AE4834">
        <w:rPr>
          <w:rStyle w:val="StyleUnderline"/>
        </w:rPr>
        <w:t xml:space="preserve"> </w:t>
      </w:r>
      <w:r w:rsidRPr="00F86751">
        <w:rPr>
          <w:rStyle w:val="StyleUnderline"/>
          <w:rFonts w:eastAsia="Calibri"/>
          <w:highlight w:val="cyan"/>
        </w:rPr>
        <w:t>for</w:t>
      </w:r>
      <w:r w:rsidRPr="00F86751">
        <w:rPr>
          <w:rStyle w:val="StyleUnderline"/>
          <w:highlight w:val="cyan"/>
        </w:rPr>
        <w:t xml:space="preserve"> </w:t>
      </w:r>
      <w:r w:rsidRPr="00F86751">
        <w:rPr>
          <w:rStyle w:val="StyleUnderline"/>
          <w:rFonts w:eastAsia="Calibri"/>
          <w:highlight w:val="cyan"/>
        </w:rPr>
        <w:t>people</w:t>
      </w:r>
      <w:r w:rsidRPr="00F86751">
        <w:rPr>
          <w:rStyle w:val="StyleUnderline"/>
          <w:highlight w:val="cyan"/>
        </w:rPr>
        <w:t xml:space="preserve"> </w:t>
      </w:r>
      <w:r w:rsidRPr="00F86751">
        <w:rPr>
          <w:rStyle w:val="StyleUnderline"/>
          <w:rFonts w:eastAsia="Calibri"/>
          <w:highlight w:val="cyan"/>
        </w:rPr>
        <w:t>to</w:t>
      </w:r>
      <w:r w:rsidRPr="00F86751">
        <w:rPr>
          <w:rStyle w:val="StyleUnderline"/>
          <w:highlight w:val="cyan"/>
        </w:rPr>
        <w:t xml:space="preserve"> </w:t>
      </w:r>
      <w:r w:rsidRPr="00F86751">
        <w:rPr>
          <w:rStyle w:val="StyleUnderline"/>
          <w:rFonts w:eastAsia="Calibri"/>
          <w:highlight w:val="cyan"/>
        </w:rPr>
        <w:t>exist</w:t>
      </w:r>
      <w:r w:rsidRPr="00F86751">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F86751">
        <w:rPr>
          <w:rStyle w:val="StyleUnderline"/>
          <w:rFonts w:eastAsia="Calibri"/>
          <w:highlight w:val="cyan"/>
        </w:rPr>
        <w:t>and</w:t>
      </w:r>
      <w:r w:rsidRPr="00F86751">
        <w:rPr>
          <w:rStyle w:val="StyleUnderline"/>
          <w:highlight w:val="cyan"/>
        </w:rPr>
        <w:t xml:space="preserve"> </w:t>
      </w:r>
      <w:r w:rsidRPr="00F86751">
        <w:rPr>
          <w:rStyle w:val="StyleUnderline"/>
          <w:rFonts w:eastAsia="Calibri"/>
          <w:highlight w:val="cyan"/>
        </w:rPr>
        <w:t>extinction</w:t>
      </w:r>
      <w:r w:rsidRPr="00F86751">
        <w:rPr>
          <w:rStyle w:val="StyleUnderline"/>
          <w:highlight w:val="cyan"/>
        </w:rPr>
        <w:t xml:space="preserve"> </w:t>
      </w:r>
      <w:r w:rsidRPr="00F86751">
        <w:rPr>
          <w:rStyle w:val="StyleUnderline"/>
          <w:rFonts w:eastAsia="Calibri"/>
          <w:highlight w:val="cyan"/>
        </w:rPr>
        <w:t>would</w:t>
      </w:r>
      <w:r w:rsidRPr="00F86751">
        <w:rPr>
          <w:rStyle w:val="StyleUnderline"/>
          <w:highlight w:val="cyan"/>
        </w:rPr>
        <w:t xml:space="preserve"> </w:t>
      </w:r>
      <w:r w:rsidRPr="00F86751">
        <w:rPr>
          <w:rStyle w:val="StyleUnderline"/>
          <w:rFonts w:eastAsia="Calibri"/>
          <w:highlight w:val="cyan"/>
        </w:rPr>
        <w:t>deprive</w:t>
      </w:r>
      <w:r w:rsidRPr="00F86751">
        <w:rPr>
          <w:rStyle w:val="StyleUnderline"/>
          <w:highlight w:val="cyan"/>
        </w:rPr>
        <w:t xml:space="preserve"> </w:t>
      </w:r>
      <w:r w:rsidRPr="00AE4834">
        <w:rPr>
          <w:rStyle w:val="StyleUnderline"/>
          <w:rFonts w:eastAsia="Calibri"/>
        </w:rPr>
        <w:t>more</w:t>
      </w:r>
      <w:r w:rsidRPr="00AE4834">
        <w:rPr>
          <w:rStyle w:val="StyleUnderline"/>
        </w:rPr>
        <w:t xml:space="preserve"> </w:t>
      </w:r>
      <w:r w:rsidRPr="00F86751">
        <w:rPr>
          <w:rStyle w:val="StyleUnderline"/>
          <w:rFonts w:eastAsia="Calibri"/>
          <w:highlight w:val="cyan"/>
        </w:rPr>
        <w:t>people</w:t>
      </w:r>
      <w:r w:rsidRPr="00F86751">
        <w:rPr>
          <w:rStyle w:val="StyleUnderline"/>
          <w:highlight w:val="cyan"/>
        </w:rPr>
        <w:t xml:space="preserve"> </w:t>
      </w:r>
      <w:r w:rsidRPr="00F86751">
        <w:rPr>
          <w:rStyle w:val="StyleUnderline"/>
          <w:rFonts w:eastAsia="Calibri"/>
          <w:highlight w:val="cyan"/>
        </w:rPr>
        <w:t>of</w:t>
      </w:r>
      <w:r w:rsidRPr="00F86751">
        <w:rPr>
          <w:rStyle w:val="StyleUnderline"/>
          <w:highlight w:val="cyan"/>
        </w:rPr>
        <w:t xml:space="preserve"> </w:t>
      </w:r>
      <w:r w:rsidRPr="00AE4834">
        <w:rPr>
          <w:rStyle w:val="StyleUnderline"/>
          <w:rFonts w:eastAsia="Calibri"/>
        </w:rPr>
        <w:t>enjoying</w:t>
      </w:r>
      <w:r w:rsidRPr="00AE4834">
        <w:rPr>
          <w:rStyle w:val="StyleUnderline"/>
        </w:rPr>
        <w:t xml:space="preserve"> </w:t>
      </w:r>
      <w:r w:rsidRPr="00F86751">
        <w:rPr>
          <w:rStyle w:val="StyleUnderline"/>
          <w:rFonts w:eastAsia="Calibri"/>
          <w:highlight w:val="cyan"/>
        </w:rPr>
        <w:t>this</w:t>
      </w:r>
      <w:r w:rsidRPr="00F86751">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F86751">
        <w:rPr>
          <w:rStyle w:val="Emphasis"/>
          <w:rFonts w:eastAsia="Calibri"/>
          <w:highlight w:val="cyan"/>
        </w:rPr>
        <w:t>billions</w:t>
      </w:r>
      <w:r w:rsidRPr="00F86751">
        <w:rPr>
          <w:rStyle w:val="Emphasis"/>
          <w:highlight w:val="cyan"/>
        </w:rPr>
        <w:t xml:space="preserve"> </w:t>
      </w:r>
      <w:r w:rsidRPr="00F86751">
        <w:rPr>
          <w:rStyle w:val="Emphasis"/>
          <w:rFonts w:eastAsia="Calibri"/>
          <w:highlight w:val="cyan"/>
        </w:rPr>
        <w:t>of</w:t>
      </w:r>
      <w:r w:rsidRPr="00F86751">
        <w:rPr>
          <w:rStyle w:val="Emphasis"/>
          <w:highlight w:val="cyan"/>
        </w:rPr>
        <w:t xml:space="preserve"> </w:t>
      </w:r>
      <w:r w:rsidRPr="00F86751">
        <w:rPr>
          <w:rStyle w:val="Emphasis"/>
          <w:rFonts w:eastAsia="Calibri"/>
          <w:highlight w:val="cyan"/>
        </w:rPr>
        <w:t>people</w:t>
      </w:r>
      <w:r w:rsidRPr="00F86751">
        <w:rPr>
          <w:rStyle w:val="Emphasis"/>
          <w:highlight w:val="cyan"/>
        </w:rPr>
        <w:t xml:space="preserve"> </w:t>
      </w:r>
      <w:r w:rsidRPr="00F86751">
        <w:rPr>
          <w:rStyle w:val="Emphasis"/>
          <w:rFonts w:eastAsia="Calibri"/>
          <w:highlight w:val="cyan"/>
        </w:rPr>
        <w:t>would</w:t>
      </w:r>
      <w:r w:rsidRPr="00F86751">
        <w:rPr>
          <w:rStyle w:val="Emphasis"/>
          <w:highlight w:val="cyan"/>
        </w:rPr>
        <w:t xml:space="preserve"> </w:t>
      </w:r>
      <w:r w:rsidRPr="00AE4834">
        <w:rPr>
          <w:rStyle w:val="Emphasis"/>
          <w:rFonts w:eastAsia="Calibri"/>
        </w:rPr>
        <w:t>likely</w:t>
      </w:r>
      <w:r w:rsidRPr="00AE4834">
        <w:rPr>
          <w:rStyle w:val="Emphasis"/>
        </w:rPr>
        <w:t xml:space="preserve"> </w:t>
      </w:r>
      <w:r w:rsidRPr="00F86751">
        <w:rPr>
          <w:rStyle w:val="Emphasis"/>
          <w:rFonts w:eastAsia="Calibri"/>
          <w:highlight w:val="cyan"/>
        </w:rPr>
        <w:t>die</w:t>
      </w:r>
      <w:r w:rsidRPr="00F86751">
        <w:rPr>
          <w:rStyle w:val="Emphasis"/>
          <w:highlight w:val="cyan"/>
        </w:rPr>
        <w:t xml:space="preserve"> </w:t>
      </w:r>
      <w:r w:rsidRPr="00F86751">
        <w:rPr>
          <w:rStyle w:val="Emphasis"/>
          <w:rFonts w:eastAsia="Calibri"/>
          <w:highlight w:val="cyan"/>
        </w:rPr>
        <w:t>painful</w:t>
      </w:r>
      <w:r w:rsidRPr="00F86751">
        <w:rPr>
          <w:rStyle w:val="Emphasis"/>
          <w:highlight w:val="cyan"/>
        </w:rPr>
        <w:t xml:space="preserve"> </w:t>
      </w:r>
      <w:r w:rsidRPr="00F86751">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F86751">
        <w:rPr>
          <w:rStyle w:val="StyleUnderline"/>
          <w:rFonts w:eastAsia="Calibri"/>
          <w:highlight w:val="cyan"/>
        </w:rPr>
        <w:t>there</w:t>
      </w:r>
      <w:r w:rsidRPr="00F86751">
        <w:rPr>
          <w:rStyle w:val="StyleUnderline"/>
          <w:highlight w:val="cyan"/>
        </w:rPr>
        <w:t xml:space="preserve"> </w:t>
      </w:r>
      <w:r w:rsidRPr="00F86751">
        <w:rPr>
          <w:rStyle w:val="StyleUnderline"/>
          <w:rFonts w:eastAsia="Calibri"/>
          <w:highlight w:val="cyan"/>
        </w:rPr>
        <w:t>would</w:t>
      </w:r>
      <w:r w:rsidRPr="00F86751">
        <w:rPr>
          <w:rStyle w:val="StyleUnderline"/>
          <w:highlight w:val="cyan"/>
        </w:rPr>
        <w:t xml:space="preserve"> </w:t>
      </w:r>
      <w:r w:rsidRPr="00F86751">
        <w:rPr>
          <w:rStyle w:val="StyleUnderline"/>
          <w:rFonts w:eastAsia="Calibri"/>
          <w:highlight w:val="cyan"/>
        </w:rPr>
        <w:t>be</w:t>
      </w:r>
      <w:r w:rsidRPr="00F86751">
        <w:rPr>
          <w:rStyle w:val="StyleUnderline"/>
          <w:highlight w:val="cyan"/>
        </w:rPr>
        <w:t xml:space="preserve"> </w:t>
      </w:r>
      <w:r w:rsidRPr="00F86751">
        <w:rPr>
          <w:rStyle w:val="StyleUnderline"/>
          <w:rFonts w:eastAsia="Calibri"/>
          <w:highlight w:val="cyan"/>
        </w:rPr>
        <w:t>no</w:t>
      </w:r>
      <w:r w:rsidRPr="00F86751">
        <w:rPr>
          <w:rStyle w:val="StyleUnderline"/>
          <w:highlight w:val="cyan"/>
        </w:rPr>
        <w:t xml:space="preserve"> </w:t>
      </w:r>
      <w:r w:rsidRPr="00F86751">
        <w:rPr>
          <w:rStyle w:val="StyleUnderline"/>
          <w:rFonts w:eastAsia="Calibri"/>
          <w:highlight w:val="cyan"/>
        </w:rPr>
        <w:t>future</w:t>
      </w:r>
      <w:r w:rsidRPr="00F86751">
        <w:rPr>
          <w:rStyle w:val="StyleUnderline"/>
          <w:highlight w:val="cyan"/>
        </w:rPr>
        <w:t xml:space="preserve"> </w:t>
      </w:r>
      <w:r w:rsidRPr="00F86751">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F86751">
        <w:rPr>
          <w:rStyle w:val="Emphasis"/>
          <w:rFonts w:eastAsia="Calibri"/>
          <w:highlight w:val="cyan"/>
        </w:rPr>
        <w:t>the</w:t>
      </w:r>
      <w:r w:rsidRPr="00F86751">
        <w:rPr>
          <w:rStyle w:val="Emphasis"/>
          <w:highlight w:val="cyan"/>
        </w:rPr>
        <w:t xml:space="preserve"> </w:t>
      </w:r>
      <w:r w:rsidRPr="00F86751">
        <w:rPr>
          <w:rStyle w:val="Emphasis"/>
          <w:rFonts w:eastAsia="Calibri"/>
          <w:highlight w:val="cyan"/>
        </w:rPr>
        <w:t>value</w:t>
      </w:r>
      <w:r w:rsidRPr="00F86751">
        <w:rPr>
          <w:rStyle w:val="Emphasis"/>
          <w:highlight w:val="cyan"/>
        </w:rPr>
        <w:t xml:space="preserve"> </w:t>
      </w:r>
      <w:r w:rsidRPr="00F86751">
        <w:rPr>
          <w:rStyle w:val="Emphasis"/>
          <w:rFonts w:eastAsia="Calibri"/>
          <w:highlight w:val="cyan"/>
        </w:rPr>
        <w:t>of</w:t>
      </w:r>
      <w:r w:rsidRPr="00F86751">
        <w:rPr>
          <w:rStyle w:val="Emphasis"/>
          <w:highlight w:val="cyan"/>
        </w:rPr>
        <w:t xml:space="preserve"> </w:t>
      </w:r>
      <w:r w:rsidRPr="00F86751">
        <w:rPr>
          <w:rStyle w:val="Emphasis"/>
          <w:rFonts w:eastAsia="Calibri"/>
          <w:highlight w:val="cyan"/>
        </w:rPr>
        <w:t>all</w:t>
      </w:r>
      <w:r w:rsidRPr="00F86751">
        <w:rPr>
          <w:rStyle w:val="Emphasis"/>
          <w:highlight w:val="cyan"/>
        </w:rPr>
        <w:t xml:space="preserve"> </w:t>
      </w:r>
      <w:r w:rsidRPr="00F86751">
        <w:rPr>
          <w:rStyle w:val="Emphasis"/>
          <w:rFonts w:eastAsia="Calibri"/>
          <w:highlight w:val="cyan"/>
        </w:rPr>
        <w:t>those</w:t>
      </w:r>
      <w:r w:rsidRPr="00F86751">
        <w:rPr>
          <w:rStyle w:val="Emphasis"/>
          <w:highlight w:val="cyan"/>
        </w:rPr>
        <w:t xml:space="preserve"> </w:t>
      </w:r>
      <w:r w:rsidRPr="00F86751">
        <w:rPr>
          <w:rStyle w:val="Emphasis"/>
          <w:rFonts w:eastAsia="Calibri"/>
          <w:highlight w:val="cyan"/>
        </w:rPr>
        <w:t>generations</w:t>
      </w:r>
      <w:r w:rsidRPr="00F86751">
        <w:rPr>
          <w:rStyle w:val="Emphasis"/>
          <w:highlight w:val="cyan"/>
        </w:rPr>
        <w:t xml:space="preserve"> </w:t>
      </w:r>
      <w:r w:rsidRPr="00F86751">
        <w:rPr>
          <w:rStyle w:val="Emphasis"/>
          <w:rFonts w:eastAsia="Calibri"/>
          <w:highlight w:val="cyan"/>
        </w:rPr>
        <w:t>together</w:t>
      </w:r>
      <w:r w:rsidRPr="00F86751">
        <w:rPr>
          <w:rStyle w:val="Emphasis"/>
          <w:highlight w:val="cyan"/>
        </w:rPr>
        <w:t xml:space="preserve"> </w:t>
      </w:r>
      <w:r w:rsidRPr="00F86751">
        <w:rPr>
          <w:rStyle w:val="Emphasis"/>
          <w:rFonts w:eastAsia="Calibri"/>
          <w:highlight w:val="cyan"/>
        </w:rPr>
        <w:t>greatly</w:t>
      </w:r>
      <w:r w:rsidRPr="00F86751">
        <w:rPr>
          <w:rStyle w:val="Emphasis"/>
          <w:highlight w:val="cyan"/>
        </w:rPr>
        <w:t xml:space="preserve"> </w:t>
      </w:r>
      <w:r w:rsidRPr="00F86751">
        <w:rPr>
          <w:rStyle w:val="Emphasis"/>
          <w:rFonts w:eastAsia="Calibri"/>
          <w:highlight w:val="cyan"/>
        </w:rPr>
        <w:t>exceeds</w:t>
      </w:r>
      <w:r w:rsidRPr="00F86751">
        <w:rPr>
          <w:rStyle w:val="Emphasis"/>
          <w:highlight w:val="cyan"/>
        </w:rPr>
        <w:t xml:space="preserve"> </w:t>
      </w:r>
      <w:r w:rsidRPr="00F86751">
        <w:rPr>
          <w:rStyle w:val="Emphasis"/>
          <w:rFonts w:eastAsia="Calibri"/>
          <w:highlight w:val="cyan"/>
        </w:rPr>
        <w:t>the</w:t>
      </w:r>
      <w:r w:rsidRPr="00F86751">
        <w:rPr>
          <w:rStyle w:val="Emphasis"/>
          <w:highlight w:val="cyan"/>
        </w:rPr>
        <w:t xml:space="preserve"> </w:t>
      </w:r>
      <w:r w:rsidRPr="00F86751">
        <w:rPr>
          <w:rStyle w:val="Emphasis"/>
          <w:rFonts w:eastAsia="Calibri"/>
          <w:highlight w:val="cyan"/>
        </w:rPr>
        <w:t>value</w:t>
      </w:r>
      <w:r w:rsidRPr="00F86751">
        <w:rPr>
          <w:rStyle w:val="Emphasis"/>
          <w:highlight w:val="cyan"/>
        </w:rPr>
        <w:t xml:space="preserve"> </w:t>
      </w:r>
      <w:r w:rsidRPr="00F86751">
        <w:rPr>
          <w:rStyle w:val="Emphasis"/>
          <w:rFonts w:eastAsia="Calibri"/>
          <w:highlight w:val="cyan"/>
        </w:rPr>
        <w:t>of</w:t>
      </w:r>
      <w:r w:rsidRPr="00F86751">
        <w:rPr>
          <w:rStyle w:val="Emphasis"/>
          <w:highlight w:val="cyan"/>
        </w:rPr>
        <w:t xml:space="preserve"> </w:t>
      </w:r>
      <w:r w:rsidRPr="00F86751">
        <w:rPr>
          <w:rStyle w:val="Emphasis"/>
          <w:rFonts w:eastAsia="Calibri"/>
          <w:highlight w:val="cyan"/>
        </w:rPr>
        <w:t>the</w:t>
      </w:r>
      <w:r w:rsidRPr="00F86751">
        <w:rPr>
          <w:rStyle w:val="Emphasis"/>
          <w:highlight w:val="cyan"/>
        </w:rPr>
        <w:t xml:space="preserve"> </w:t>
      </w:r>
      <w:r w:rsidRPr="00F86751">
        <w:rPr>
          <w:rStyle w:val="Emphasis"/>
          <w:rFonts w:eastAsia="Calibri"/>
          <w:highlight w:val="cyan"/>
        </w:rPr>
        <w:t>current</w:t>
      </w:r>
      <w:r w:rsidRPr="00F86751">
        <w:rPr>
          <w:rStyle w:val="Emphasis"/>
          <w:highlight w:val="cyan"/>
        </w:rPr>
        <w:t xml:space="preserve"> </w:t>
      </w:r>
      <w:r w:rsidRPr="00F86751">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F86751">
        <w:rPr>
          <w:rStyle w:val="Emphasis"/>
          <w:rFonts w:eastAsia="Calibri"/>
          <w:highlight w:val="cyan"/>
        </w:rPr>
        <w:t>It</w:t>
      </w:r>
      <w:r w:rsidRPr="00F86751">
        <w:rPr>
          <w:rStyle w:val="Emphasis"/>
          <w:highlight w:val="cyan"/>
        </w:rPr>
        <w:t xml:space="preserve"> </w:t>
      </w:r>
      <w:r w:rsidRPr="00F86751">
        <w:rPr>
          <w:rStyle w:val="Emphasis"/>
          <w:rFonts w:eastAsia="Calibri"/>
          <w:highlight w:val="cyan"/>
        </w:rPr>
        <w:t>would</w:t>
      </w:r>
      <w:r w:rsidRPr="00F86751">
        <w:rPr>
          <w:rStyle w:val="Emphasis"/>
          <w:highlight w:val="cyan"/>
        </w:rPr>
        <w:t xml:space="preserve"> </w:t>
      </w:r>
      <w:r w:rsidRPr="00F86751">
        <w:rPr>
          <w:rStyle w:val="Emphasis"/>
          <w:rFonts w:eastAsia="Calibri"/>
          <w:highlight w:val="cyan"/>
        </w:rPr>
        <w:t>mean</w:t>
      </w:r>
      <w:r w:rsidRPr="00F86751">
        <w:rPr>
          <w:rStyle w:val="Emphasis"/>
          <w:highlight w:val="cyan"/>
        </w:rPr>
        <w:t xml:space="preserve"> </w:t>
      </w:r>
      <w:r w:rsidRPr="00F86751">
        <w:rPr>
          <w:rStyle w:val="Emphasis"/>
          <w:rFonts w:eastAsia="Calibri"/>
          <w:highlight w:val="cyan"/>
        </w:rPr>
        <w:t>the</w:t>
      </w:r>
      <w:r w:rsidRPr="00F86751">
        <w:rPr>
          <w:rStyle w:val="Emphasis"/>
          <w:highlight w:val="cyan"/>
        </w:rPr>
        <w:t xml:space="preserve"> </w:t>
      </w:r>
      <w:r w:rsidRPr="00F86751">
        <w:rPr>
          <w:rStyle w:val="Emphasis"/>
          <w:rFonts w:eastAsia="Calibri"/>
          <w:highlight w:val="cyan"/>
        </w:rPr>
        <w:t>loss</w:t>
      </w:r>
      <w:r w:rsidRPr="00F86751">
        <w:rPr>
          <w:rStyle w:val="Emphasis"/>
          <w:highlight w:val="cyan"/>
        </w:rPr>
        <w:t xml:space="preserve"> </w:t>
      </w:r>
      <w:r w:rsidRPr="00F86751">
        <w:rPr>
          <w:rStyle w:val="Emphasis"/>
          <w:rFonts w:eastAsia="Calibri"/>
          <w:highlight w:val="cyan"/>
        </w:rPr>
        <w:t>of</w:t>
      </w:r>
      <w:r w:rsidRPr="00F86751">
        <w:rPr>
          <w:rStyle w:val="Emphasis"/>
          <w:highlight w:val="cyan"/>
        </w:rPr>
        <w:t xml:space="preserve"> </w:t>
      </w:r>
      <w:r w:rsidRPr="00F86751">
        <w:rPr>
          <w:rStyle w:val="Emphasis"/>
          <w:rFonts w:eastAsia="Calibri"/>
          <w:highlight w:val="cyan"/>
        </w:rPr>
        <w:t>the</w:t>
      </w:r>
      <w:r w:rsidRPr="00F86751">
        <w:rPr>
          <w:rStyle w:val="Emphasis"/>
          <w:highlight w:val="cyan"/>
        </w:rPr>
        <w:t xml:space="preserve"> </w:t>
      </w:r>
      <w:r w:rsidRPr="00F86751">
        <w:rPr>
          <w:rStyle w:val="Emphasis"/>
          <w:rFonts w:eastAsia="Calibri"/>
          <w:highlight w:val="cyan"/>
        </w:rPr>
        <w:t>only</w:t>
      </w:r>
      <w:r w:rsidRPr="00F86751">
        <w:rPr>
          <w:rStyle w:val="Emphasis"/>
          <w:highlight w:val="cyan"/>
        </w:rPr>
        <w:t xml:space="preserve"> </w:t>
      </w:r>
      <w:r w:rsidRPr="00F86751">
        <w:rPr>
          <w:rStyle w:val="Emphasis"/>
          <w:rFonts w:eastAsia="Calibri"/>
          <w:highlight w:val="cyan"/>
        </w:rPr>
        <w:t>known</w:t>
      </w:r>
      <w:r w:rsidRPr="00F86751">
        <w:rPr>
          <w:rStyle w:val="Emphasis"/>
          <w:highlight w:val="cyan"/>
        </w:rPr>
        <w:t xml:space="preserve"> </w:t>
      </w:r>
      <w:r w:rsidRPr="00F86751">
        <w:rPr>
          <w:rStyle w:val="Emphasis"/>
          <w:rFonts w:eastAsia="Calibri"/>
          <w:highlight w:val="cyan"/>
        </w:rPr>
        <w:t>form</w:t>
      </w:r>
      <w:r w:rsidRPr="00F86751">
        <w:rPr>
          <w:rStyle w:val="Emphasis"/>
          <w:highlight w:val="cyan"/>
        </w:rPr>
        <w:t xml:space="preserve"> </w:t>
      </w:r>
      <w:r w:rsidRPr="00F86751">
        <w:rPr>
          <w:rStyle w:val="Emphasis"/>
          <w:rFonts w:eastAsia="Calibri"/>
          <w:highlight w:val="cyan"/>
        </w:rPr>
        <w:t>of</w:t>
      </w:r>
      <w:r w:rsidRPr="00F86751">
        <w:rPr>
          <w:rStyle w:val="Emphasis"/>
          <w:highlight w:val="cyan"/>
        </w:rPr>
        <w:t xml:space="preserve"> </w:t>
      </w:r>
      <w:r w:rsidRPr="00F86751">
        <w:rPr>
          <w:rStyle w:val="Emphasis"/>
          <w:rFonts w:eastAsia="Calibri"/>
          <w:highlight w:val="cyan"/>
        </w:rPr>
        <w:t>intelligent</w:t>
      </w:r>
      <w:r w:rsidRPr="00F86751">
        <w:rPr>
          <w:rStyle w:val="Emphasis"/>
          <w:highlight w:val="cyan"/>
        </w:rPr>
        <w:t xml:space="preserve"> </w:t>
      </w:r>
      <w:r w:rsidRPr="00F86751">
        <w:rPr>
          <w:rStyle w:val="Emphasis"/>
          <w:rFonts w:eastAsia="Calibri"/>
          <w:highlight w:val="cyan"/>
        </w:rPr>
        <w:t>life</w:t>
      </w:r>
      <w:r w:rsidRPr="00F86751">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F86751">
        <w:rPr>
          <w:rStyle w:val="StyleUnderline"/>
          <w:rFonts w:eastAsia="Calibri"/>
          <w:highlight w:val="cyan"/>
        </w:rPr>
        <w:t>humans</w:t>
      </w:r>
      <w:r w:rsidRPr="00F86751">
        <w:rPr>
          <w:rStyle w:val="StyleUnderline"/>
          <w:highlight w:val="cyan"/>
        </w:rPr>
        <w:t xml:space="preserve">’ </w:t>
      </w:r>
      <w:r w:rsidRPr="00F86751">
        <w:rPr>
          <w:rStyle w:val="StyleUnderline"/>
          <w:rFonts w:eastAsia="Calibri"/>
          <w:highlight w:val="cyan"/>
        </w:rPr>
        <w:t>capacity</w:t>
      </w:r>
      <w:r w:rsidRPr="00F86751">
        <w:rPr>
          <w:rStyle w:val="StyleUnderline"/>
          <w:highlight w:val="cyan"/>
        </w:rPr>
        <w:t xml:space="preserve"> </w:t>
      </w:r>
      <w:r w:rsidRPr="00F86751">
        <w:rPr>
          <w:rStyle w:val="StyleUnderline"/>
          <w:rFonts w:eastAsia="Calibri"/>
          <w:highlight w:val="cyan"/>
        </w:rPr>
        <w:t>for</w:t>
      </w:r>
      <w:r w:rsidRPr="00F86751">
        <w:rPr>
          <w:rStyle w:val="StyleUnderline"/>
          <w:highlight w:val="cyan"/>
        </w:rPr>
        <w:t xml:space="preserve"> </w:t>
      </w:r>
      <w:r w:rsidRPr="00F86751">
        <w:rPr>
          <w:rStyle w:val="StyleUnderline"/>
          <w:rFonts w:eastAsia="Calibri"/>
          <w:highlight w:val="cyan"/>
        </w:rPr>
        <w:t>rationality</w:t>
      </w:r>
      <w:r w:rsidRPr="00F86751">
        <w:rPr>
          <w:sz w:val="8"/>
          <w:highlight w:val="cyan"/>
        </w:rPr>
        <w:t xml:space="preserve"> </w:t>
      </w:r>
      <w:r w:rsidRPr="00AE4834">
        <w:rPr>
          <w:rFonts w:eastAsia="Calibri"/>
          <w:sz w:val="8"/>
        </w:rPr>
        <w:t>which</w:t>
      </w:r>
      <w:r w:rsidRPr="00AE4834">
        <w:rPr>
          <w:sz w:val="8"/>
        </w:rPr>
        <w:t xml:space="preserve"> </w:t>
      </w:r>
      <w:r w:rsidRPr="00F86751">
        <w:rPr>
          <w:rStyle w:val="StyleUnderline"/>
          <w:rFonts w:eastAsia="Calibri"/>
          <w:highlight w:val="cyan"/>
        </w:rPr>
        <w:t>is</w:t>
      </w:r>
      <w:r w:rsidRPr="00F86751">
        <w:rPr>
          <w:rStyle w:val="StyleUnderline"/>
          <w:highlight w:val="cyan"/>
        </w:rPr>
        <w:t xml:space="preserve"> </w:t>
      </w:r>
      <w:r w:rsidRPr="00F86751">
        <w:rPr>
          <w:rStyle w:val="StyleUnderline"/>
          <w:rFonts w:eastAsia="Calibri"/>
          <w:highlight w:val="cyan"/>
        </w:rPr>
        <w:t>valuable</w:t>
      </w:r>
      <w:r w:rsidRPr="00F86751">
        <w:rPr>
          <w:rStyle w:val="StyleUnderline"/>
          <w:highlight w:val="cyan"/>
        </w:rPr>
        <w:t xml:space="preserve"> </w:t>
      </w:r>
      <w:r w:rsidRPr="00F86751">
        <w:rPr>
          <w:rStyle w:val="StyleUnderline"/>
          <w:rFonts w:eastAsia="Calibri"/>
          <w:highlight w:val="cyan"/>
        </w:rPr>
        <w:t>in</w:t>
      </w:r>
      <w:r w:rsidRPr="00F86751">
        <w:rPr>
          <w:rStyle w:val="StyleUnderline"/>
          <w:highlight w:val="cyan"/>
        </w:rPr>
        <w:t xml:space="preserve"> </w:t>
      </w:r>
      <w:r w:rsidRPr="00F86751">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lastRenderedPageBreak/>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F86751">
        <w:rPr>
          <w:rStyle w:val="Emphasis"/>
          <w:rFonts w:eastAsia="Calibri"/>
          <w:highlight w:val="cyan"/>
        </w:rPr>
        <w:t>Existing</w:t>
      </w:r>
      <w:r w:rsidRPr="00F86751">
        <w:rPr>
          <w:rStyle w:val="Emphasis"/>
          <w:highlight w:val="cyan"/>
        </w:rPr>
        <w:t xml:space="preserve"> </w:t>
      </w:r>
      <w:r w:rsidRPr="00F86751">
        <w:rPr>
          <w:rStyle w:val="Emphasis"/>
          <w:rFonts w:eastAsia="Calibri"/>
          <w:highlight w:val="cyan"/>
        </w:rPr>
        <w:t>people</w:t>
      </w:r>
      <w:r w:rsidRPr="00F86751">
        <w:rPr>
          <w:rStyle w:val="Emphasis"/>
          <w:highlight w:val="cyan"/>
        </w:rPr>
        <w:t xml:space="preserve"> </w:t>
      </w:r>
      <w:r w:rsidRPr="00F86751">
        <w:rPr>
          <w:rStyle w:val="Emphasis"/>
          <w:rFonts w:eastAsia="Calibri"/>
          <w:highlight w:val="cyan"/>
        </w:rPr>
        <w:t>would</w:t>
      </w:r>
      <w:r w:rsidRPr="00F86751">
        <w:rPr>
          <w:rStyle w:val="Emphasis"/>
          <w:highlight w:val="cyan"/>
        </w:rPr>
        <w:t xml:space="preserve"> </w:t>
      </w:r>
      <w:r w:rsidRPr="00F86751">
        <w:rPr>
          <w:rStyle w:val="Emphasis"/>
          <w:rFonts w:eastAsia="Calibri"/>
          <w:highlight w:val="cyan"/>
        </w:rPr>
        <w:t>endure</w:t>
      </w:r>
      <w:r w:rsidRPr="00F86751">
        <w:rPr>
          <w:rStyle w:val="Emphasis"/>
          <w:highlight w:val="cyan"/>
        </w:rPr>
        <w:t xml:space="preserve"> </w:t>
      </w:r>
      <w:r w:rsidRPr="00F86751">
        <w:rPr>
          <w:rStyle w:val="Emphasis"/>
          <w:rFonts w:eastAsia="Calibri"/>
          <w:highlight w:val="cyan"/>
        </w:rPr>
        <w:t>physical</w:t>
      </w:r>
      <w:r w:rsidRPr="00F86751">
        <w:rPr>
          <w:rStyle w:val="Emphasis"/>
          <w:highlight w:val="cyan"/>
        </w:rPr>
        <w:t xml:space="preserve"> </w:t>
      </w:r>
      <w:r w:rsidRPr="00F86751">
        <w:rPr>
          <w:rStyle w:val="Emphasis"/>
          <w:rFonts w:eastAsia="Calibri"/>
          <w:highlight w:val="cyan"/>
        </w:rPr>
        <w:t>pain</w:t>
      </w:r>
      <w:r w:rsidRPr="00F86751">
        <w:rPr>
          <w:rStyle w:val="Emphasis"/>
          <w:highlight w:val="cyan"/>
        </w:rPr>
        <w:t xml:space="preserve"> </w:t>
      </w:r>
      <w:r w:rsidRPr="00F86751">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F86751">
        <w:rPr>
          <w:rStyle w:val="Emphasis"/>
          <w:rFonts w:eastAsia="Calibri"/>
          <w:highlight w:val="cyan"/>
        </w:rPr>
        <w:t>painful</w:t>
      </w:r>
      <w:r w:rsidRPr="00F86751">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F86751">
        <w:rPr>
          <w:rStyle w:val="Emphasis"/>
          <w:rFonts w:eastAsia="Calibri"/>
          <w:highlight w:val="cyan"/>
        </w:rPr>
        <w:t>premature</w:t>
      </w:r>
      <w:r w:rsidRPr="00F86751">
        <w:rPr>
          <w:rStyle w:val="Emphasis"/>
          <w:highlight w:val="cyan"/>
        </w:rPr>
        <w:t xml:space="preserve"> </w:t>
      </w:r>
      <w:r w:rsidRPr="00F86751">
        <w:rPr>
          <w:rStyle w:val="Emphasis"/>
          <w:rFonts w:eastAsia="Calibri"/>
          <w:highlight w:val="cyan"/>
        </w:rPr>
        <w:t>deaths</w:t>
      </w:r>
      <w:r w:rsidRPr="00F86751">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F86751">
        <w:rPr>
          <w:rStyle w:val="StyleUnderline"/>
          <w:rFonts w:eastAsia="Calibri"/>
          <w:highlight w:val="cyan"/>
        </w:rPr>
        <w:t>there</w:t>
      </w:r>
      <w:r w:rsidRPr="00F86751">
        <w:rPr>
          <w:rStyle w:val="StyleUnderline"/>
          <w:highlight w:val="cyan"/>
        </w:rPr>
        <w:t xml:space="preserve"> </w:t>
      </w:r>
      <w:r w:rsidRPr="00F86751">
        <w:rPr>
          <w:rStyle w:val="StyleUnderline"/>
          <w:rFonts w:eastAsia="Calibri"/>
          <w:highlight w:val="cyan"/>
        </w:rPr>
        <w:t>could</w:t>
      </w:r>
      <w:r w:rsidRPr="00F86751">
        <w:rPr>
          <w:rStyle w:val="StyleUnderline"/>
          <w:highlight w:val="cyan"/>
        </w:rPr>
        <w:t xml:space="preserve"> </w:t>
      </w:r>
      <w:r w:rsidRPr="00F86751">
        <w:rPr>
          <w:rStyle w:val="StyleUnderline"/>
          <w:rFonts w:eastAsia="Calibri"/>
          <w:highlight w:val="cyan"/>
        </w:rPr>
        <w:t>be</w:t>
      </w:r>
      <w:r w:rsidRPr="00F86751">
        <w:rPr>
          <w:rStyle w:val="StyleUnderline"/>
          <w:highlight w:val="cyan"/>
        </w:rPr>
        <w:t xml:space="preserve"> </w:t>
      </w:r>
      <w:r w:rsidRPr="00F86751">
        <w:rPr>
          <w:rStyle w:val="StyleUnderline"/>
          <w:rFonts w:eastAsia="Calibri"/>
          <w:highlight w:val="cyan"/>
        </w:rPr>
        <w:t>various</w:t>
      </w:r>
      <w:r w:rsidRPr="00F86751">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F86751">
        <w:rPr>
          <w:rStyle w:val="StyleUnderline"/>
          <w:rFonts w:eastAsia="Calibri"/>
          <w:highlight w:val="cyan"/>
        </w:rPr>
        <w:t>psychological</w:t>
      </w:r>
      <w:r w:rsidRPr="00F86751">
        <w:rPr>
          <w:rStyle w:val="StyleUnderline"/>
          <w:highlight w:val="cyan"/>
        </w:rPr>
        <w:t xml:space="preserve"> </w:t>
      </w:r>
      <w:r w:rsidRPr="00F86751">
        <w:rPr>
          <w:rStyle w:val="StyleUnderline"/>
          <w:rFonts w:eastAsia="Calibri"/>
          <w:highlight w:val="cyan"/>
        </w:rPr>
        <w:t>effects</w:t>
      </w:r>
      <w:r w:rsidRPr="00F86751">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F86751">
        <w:rPr>
          <w:rStyle w:val="StyleUnderline"/>
          <w:rFonts w:eastAsia="Calibri"/>
          <w:highlight w:val="cyan"/>
        </w:rPr>
        <w:t>sense</w:t>
      </w:r>
      <w:r w:rsidRPr="00F86751">
        <w:rPr>
          <w:rStyle w:val="StyleUnderline"/>
          <w:highlight w:val="cyan"/>
        </w:rPr>
        <w:t xml:space="preserve"> </w:t>
      </w:r>
      <w:r w:rsidRPr="00F86751">
        <w:rPr>
          <w:rStyle w:val="StyleUnderline"/>
          <w:rFonts w:eastAsia="Calibri"/>
          <w:highlight w:val="cyan"/>
        </w:rPr>
        <w:t>of</w:t>
      </w:r>
      <w:r w:rsidRPr="00F86751">
        <w:rPr>
          <w:rStyle w:val="StyleUnderline"/>
          <w:highlight w:val="cyan"/>
        </w:rPr>
        <w:t xml:space="preserve"> </w:t>
      </w:r>
      <w:r w:rsidRPr="00F86751">
        <w:rPr>
          <w:rStyle w:val="StyleUnderline"/>
          <w:rFonts w:eastAsia="Calibri"/>
          <w:highlight w:val="cyan"/>
        </w:rPr>
        <w:t>hopelessness</w:t>
      </w:r>
      <w:r w:rsidRPr="00F86751">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F86751">
        <w:rPr>
          <w:rStyle w:val="StyleUnderline"/>
          <w:rFonts w:eastAsia="Calibri"/>
          <w:highlight w:val="cyan"/>
        </w:rPr>
        <w:t>there</w:t>
      </w:r>
      <w:r w:rsidRPr="00F86751">
        <w:rPr>
          <w:rStyle w:val="StyleUnderline"/>
          <w:highlight w:val="cyan"/>
        </w:rPr>
        <w:t xml:space="preserve"> </w:t>
      </w:r>
      <w:r w:rsidRPr="00F86751">
        <w:rPr>
          <w:rStyle w:val="StyleUnderline"/>
          <w:rFonts w:eastAsia="Calibri"/>
          <w:highlight w:val="cyan"/>
        </w:rPr>
        <w:t>will</w:t>
      </w:r>
      <w:r w:rsidRPr="00F86751">
        <w:rPr>
          <w:rStyle w:val="StyleUnderline"/>
          <w:highlight w:val="cyan"/>
        </w:rPr>
        <w:t xml:space="preserve"> </w:t>
      </w:r>
      <w:r w:rsidRPr="00F86751">
        <w:rPr>
          <w:rStyle w:val="StyleUnderline"/>
          <w:rFonts w:eastAsia="Calibri"/>
          <w:highlight w:val="cyan"/>
        </w:rPr>
        <w:t>be</w:t>
      </w:r>
      <w:r w:rsidRPr="00F86751">
        <w:rPr>
          <w:rStyle w:val="StyleUnderline"/>
          <w:highlight w:val="cyan"/>
        </w:rPr>
        <w:t xml:space="preserve"> </w:t>
      </w:r>
      <w:r w:rsidRPr="00F86751">
        <w:rPr>
          <w:rStyle w:val="StyleUnderline"/>
          <w:rFonts w:eastAsia="Calibri"/>
          <w:highlight w:val="cyan"/>
        </w:rPr>
        <w:t>no</w:t>
      </w:r>
      <w:r w:rsidRPr="00F86751">
        <w:rPr>
          <w:rStyle w:val="StyleUnderline"/>
          <w:highlight w:val="cyan"/>
        </w:rPr>
        <w:t xml:space="preserve"> </w:t>
      </w:r>
      <w:r w:rsidRPr="00F86751">
        <w:rPr>
          <w:rStyle w:val="StyleUnderline"/>
          <w:rFonts w:eastAsia="Calibri"/>
          <w:highlight w:val="cyan"/>
        </w:rPr>
        <w:t>more</w:t>
      </w:r>
      <w:r w:rsidRPr="00F86751">
        <w:rPr>
          <w:rStyle w:val="StyleUnderline"/>
          <w:highlight w:val="cyan"/>
        </w:rPr>
        <w:t xml:space="preserve"> </w:t>
      </w:r>
      <w:r w:rsidRPr="00F86751">
        <w:rPr>
          <w:rStyle w:val="StyleUnderline"/>
          <w:rFonts w:eastAsia="Calibri"/>
          <w:highlight w:val="cyan"/>
        </w:rPr>
        <w:t>humans</w:t>
      </w:r>
      <w:r w:rsidRPr="00F86751">
        <w:rPr>
          <w:rStyle w:val="StyleUnderline"/>
          <w:highlight w:val="cyan"/>
        </w:rPr>
        <w:t xml:space="preserve"> </w:t>
      </w:r>
      <w:r w:rsidRPr="00F86751">
        <w:rPr>
          <w:rStyle w:val="StyleUnderline"/>
          <w:rFonts w:eastAsia="Calibri"/>
          <w:highlight w:val="cyan"/>
        </w:rPr>
        <w:t>and</w:t>
      </w:r>
      <w:r w:rsidRPr="00F86751">
        <w:rPr>
          <w:rStyle w:val="StyleUnderline"/>
          <w:highlight w:val="cyan"/>
        </w:rPr>
        <w:t xml:space="preserve"> </w:t>
      </w:r>
      <w:r w:rsidRPr="00F86751">
        <w:rPr>
          <w:rStyle w:val="StyleUnderline"/>
          <w:rFonts w:eastAsia="Calibri"/>
          <w:highlight w:val="cyan"/>
        </w:rPr>
        <w:t>that</w:t>
      </w:r>
      <w:r w:rsidRPr="00F86751">
        <w:rPr>
          <w:rStyle w:val="StyleUnderline"/>
          <w:highlight w:val="cyan"/>
        </w:rPr>
        <w:t xml:space="preserve"> </w:t>
      </w:r>
      <w:r w:rsidRPr="00F86751">
        <w:rPr>
          <w:rStyle w:val="StyleUnderline"/>
          <w:rFonts w:eastAsia="Calibri"/>
          <w:highlight w:val="cyan"/>
        </w:rPr>
        <w:t>your</w:t>
      </w:r>
      <w:r w:rsidRPr="00F86751">
        <w:rPr>
          <w:rStyle w:val="StyleUnderline"/>
          <w:highlight w:val="cyan"/>
        </w:rPr>
        <w:t xml:space="preserve"> </w:t>
      </w:r>
      <w:r w:rsidRPr="00F86751">
        <w:rPr>
          <w:rStyle w:val="StyleUnderline"/>
          <w:rFonts w:eastAsia="Calibri"/>
          <w:highlight w:val="cyan"/>
        </w:rPr>
        <w:t>projects</w:t>
      </w:r>
      <w:r w:rsidRPr="00F86751">
        <w:rPr>
          <w:rStyle w:val="StyleUnderline"/>
          <w:highlight w:val="cyan"/>
        </w:rPr>
        <w:t xml:space="preserve"> </w:t>
      </w:r>
      <w:r w:rsidRPr="00F86751">
        <w:rPr>
          <w:rStyle w:val="StyleUnderline"/>
          <w:rFonts w:eastAsia="Calibri"/>
          <w:highlight w:val="cyan"/>
        </w:rPr>
        <w:t>will</w:t>
      </w:r>
      <w:r w:rsidRPr="00F86751">
        <w:rPr>
          <w:rStyle w:val="StyleUnderline"/>
          <w:highlight w:val="cyan"/>
        </w:rPr>
        <w:t xml:space="preserve"> </w:t>
      </w:r>
      <w:r w:rsidRPr="00F86751">
        <w:rPr>
          <w:rStyle w:val="StyleUnderline"/>
          <w:rFonts w:eastAsia="Calibri"/>
          <w:highlight w:val="cyan"/>
        </w:rPr>
        <w:t>end</w:t>
      </w:r>
      <w:r w:rsidRPr="00F86751">
        <w:rPr>
          <w:rStyle w:val="StyleUnderline"/>
          <w:highlight w:val="cyan"/>
        </w:rPr>
        <w:t xml:space="preserve"> </w:t>
      </w:r>
      <w:r w:rsidRPr="00F86751">
        <w:rPr>
          <w:rStyle w:val="StyleUnderline"/>
          <w:rFonts w:eastAsia="Calibri"/>
          <w:highlight w:val="cyan"/>
        </w:rPr>
        <w:t>with</w:t>
      </w:r>
      <w:r w:rsidRPr="00F86751">
        <w:rPr>
          <w:rStyle w:val="StyleUnderline"/>
          <w:highlight w:val="cyan"/>
        </w:rPr>
        <w:t xml:space="preserve"> </w:t>
      </w:r>
      <w:r w:rsidRPr="00F86751">
        <w:rPr>
          <w:rStyle w:val="StyleUnderline"/>
          <w:rFonts w:eastAsia="Calibri"/>
          <w:highlight w:val="cyan"/>
        </w:rPr>
        <w:t>you</w:t>
      </w:r>
      <w:r w:rsidRPr="00F86751">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48B024F5" w14:textId="77777777" w:rsidR="00D530ED" w:rsidRPr="00AE4834" w:rsidRDefault="00D530ED" w:rsidP="00D530ED">
      <w:pPr>
        <w:rPr>
          <w:sz w:val="8"/>
        </w:rPr>
      </w:pPr>
    </w:p>
    <w:p w14:paraId="2886B0FC" w14:textId="77777777" w:rsidR="00D530ED" w:rsidRPr="00730CE9" w:rsidRDefault="00D530ED" w:rsidP="00D530ED">
      <w:pPr>
        <w:pStyle w:val="Heading4"/>
        <w:rPr>
          <w:rFonts w:cs="Arial"/>
        </w:rPr>
      </w:pPr>
      <w:r w:rsidRPr="00730CE9">
        <w:rPr>
          <w:rFonts w:cs="Arial"/>
        </w:rPr>
        <w:lastRenderedPageBreak/>
        <w:t xml:space="preserve">That is the only </w:t>
      </w:r>
      <w:r w:rsidRPr="00730CE9">
        <w:rPr>
          <w:rFonts w:cs="Arial"/>
          <w:u w:val="single"/>
        </w:rPr>
        <w:t>egalitarian metric</w:t>
      </w:r>
      <w:r w:rsidRPr="00730CE9">
        <w:rPr>
          <w:rFonts w:cs="Arial"/>
        </w:rPr>
        <w:t xml:space="preserve">---anything else collapses cooperation on </w:t>
      </w:r>
      <w:r w:rsidRPr="00730CE9">
        <w:rPr>
          <w:rFonts w:cs="Arial"/>
          <w:u w:val="single"/>
        </w:rPr>
        <w:t>collective action</w:t>
      </w:r>
      <w:r w:rsidRPr="00730CE9">
        <w:rPr>
          <w:rFonts w:cs="Arial"/>
        </w:rPr>
        <w:t xml:space="preserve"> crises and makes extinction inevitable </w:t>
      </w:r>
    </w:p>
    <w:p w14:paraId="0CF674C2" w14:textId="461668A1" w:rsidR="00D530ED" w:rsidRDefault="00D530ED" w:rsidP="0025655C">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F86751">
        <w:rPr>
          <w:rStyle w:val="StyleUnderline"/>
          <w:highlight w:val="cyan"/>
        </w:rPr>
        <w:t xml:space="preserve">human culture is </w:t>
      </w:r>
      <w:r w:rsidRPr="00F86751">
        <w:rPr>
          <w:rStyle w:val="Emphasis"/>
          <w:highlight w:val="cyan"/>
        </w:rPr>
        <w:t>far from immutable</w:t>
      </w:r>
      <w:r w:rsidRPr="00F86751">
        <w:rPr>
          <w:sz w:val="12"/>
          <w:highlight w:val="cyan"/>
        </w:rPr>
        <w:t>.</w:t>
      </w:r>
      <w:r w:rsidRPr="00AE4834">
        <w:rPr>
          <w:sz w:val="12"/>
        </w:rPr>
        <w:t xml:space="preserve"> That we can struggle against our baser instincts. That </w:t>
      </w:r>
      <w:r w:rsidRPr="00F86751">
        <w:rPr>
          <w:rStyle w:val="Emphasis"/>
          <w:highlight w:val="cyan"/>
        </w:rPr>
        <w:t>we can</w:t>
      </w:r>
      <w:r w:rsidRPr="00AE4834">
        <w:rPr>
          <w:rStyle w:val="Emphasis"/>
        </w:rPr>
        <w:t xml:space="preserve"> master them and </w:t>
      </w:r>
      <w:r w:rsidRPr="00F86751">
        <w:rPr>
          <w:rStyle w:val="Emphasis"/>
          <w:highlight w:val="cyan"/>
        </w:rPr>
        <w:t>rise to</w:t>
      </w:r>
      <w:r w:rsidRPr="00AE4834">
        <w:rPr>
          <w:rStyle w:val="Emphasis"/>
        </w:rPr>
        <w:t xml:space="preserve"> unprecedented </w:t>
      </w:r>
      <w:r w:rsidRPr="00F86751">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F86751">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F86751">
        <w:rPr>
          <w:rStyle w:val="Emphasis"/>
          <w:highlight w:val="cyan"/>
        </w:rPr>
        <w:t>only one outcome is truly irreversible: extinction</w:t>
      </w:r>
      <w:r w:rsidRPr="00F86751">
        <w:rPr>
          <w:sz w:val="12"/>
          <w:highlight w:val="cyan"/>
        </w:rPr>
        <w:t xml:space="preserve">. </w:t>
      </w:r>
      <w:r w:rsidRPr="00F86751">
        <w:rPr>
          <w:rStyle w:val="StyleUnderline"/>
          <w:highlight w:val="cyan"/>
        </w:rPr>
        <w:t>Concerns</w:t>
      </w:r>
      <w:r w:rsidRPr="00AE4834">
        <w:rPr>
          <w:sz w:val="12"/>
        </w:rPr>
        <w:t xml:space="preserve"> about extinction </w:t>
      </w:r>
      <w:r w:rsidRPr="00F86751">
        <w:rPr>
          <w:rStyle w:val="StyleUnderline"/>
          <w:highlight w:val="cyan"/>
        </w:rPr>
        <w:t>are</w:t>
      </w:r>
      <w:r w:rsidRPr="00AE4834">
        <w:rPr>
          <w:sz w:val="12"/>
        </w:rPr>
        <w:t xml:space="preserve"> often </w:t>
      </w:r>
      <w:r w:rsidRPr="00F86751">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F86751">
        <w:rPr>
          <w:rStyle w:val="StyleUnderline"/>
          <w:highlight w:val="cyan"/>
        </w:rPr>
        <w:t xml:space="preserve">there have been </w:t>
      </w:r>
      <w:r w:rsidRPr="00F86751">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F86751">
        <w:rPr>
          <w:rStyle w:val="Emphasis"/>
          <w:highlight w:val="cyan"/>
        </w:rPr>
        <w:t>Extinction is the rule</w:t>
      </w:r>
      <w:r w:rsidRPr="00AE4834">
        <w:rPr>
          <w:rStyle w:val="Emphasis"/>
        </w:rPr>
        <w:t>, not the exception</w:t>
      </w:r>
      <w:r w:rsidRPr="00AE4834">
        <w:rPr>
          <w:sz w:val="12"/>
        </w:rPr>
        <w:t xml:space="preserve"> More than </w:t>
      </w:r>
      <w:r w:rsidRPr="00F86751">
        <w:rPr>
          <w:rStyle w:val="StyleUnderline"/>
          <w:highlight w:val="cyan"/>
        </w:rPr>
        <w:t>99.9% of all the species that ever existed are gone</w:t>
      </w:r>
      <w:r w:rsidRPr="00F86751">
        <w:rPr>
          <w:sz w:val="12"/>
          <w:highlight w:val="cyan"/>
        </w:rPr>
        <w:t xml:space="preserve">. </w:t>
      </w:r>
      <w:r w:rsidRPr="00F86751">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w:t>
      </w:r>
      <w:r w:rsidRPr="00AE4834">
        <w:rPr>
          <w:sz w:val="12"/>
        </w:rPr>
        <w:lastRenderedPageBreak/>
        <w:t xml:space="preserve">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F86751">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F86751">
        <w:rPr>
          <w:rStyle w:val="StyleUnderline"/>
          <w:highlight w:val="cyan"/>
        </w:rPr>
        <w:t>We may have a violent past, but</w:t>
      </w:r>
      <w:r w:rsidRPr="00AE4834">
        <w:rPr>
          <w:rStyle w:val="StyleUnderline"/>
        </w:rPr>
        <w:t xml:space="preserve"> </w:t>
      </w:r>
      <w:r w:rsidRPr="00AE4834">
        <w:rPr>
          <w:rStyle w:val="Emphasis"/>
        </w:rPr>
        <w:t xml:space="preserve">we have </w:t>
      </w:r>
      <w:r w:rsidRPr="00F86751">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F86751">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F86751">
        <w:rPr>
          <w:rStyle w:val="StyleUnderline"/>
          <w:highlight w:val="cyan"/>
        </w:rPr>
        <w:t>a future that unleashes the</w:t>
      </w:r>
    </w:p>
    <w:p w14:paraId="65E9F4AA" w14:textId="77777777" w:rsidR="00D530ED" w:rsidRPr="00231AF6" w:rsidRDefault="00D530ED" w:rsidP="00D530ED">
      <w:pPr>
        <w:pStyle w:val="Heading4"/>
      </w:pPr>
      <w:r>
        <w:t xml:space="preserve">No benefit explained as to why a focus on indigenous unscientific knowledge is better – the </w:t>
      </w:r>
      <w:proofErr w:type="spellStart"/>
      <w:r>
        <w:t>aff</w:t>
      </w:r>
      <w:proofErr w:type="spellEnd"/>
      <w:r>
        <w:t xml:space="preserve"> includes NO WARRANTED CRITIQUE of science, rationality, or modern medicine… which is concerning given the broad claims they are making.</w:t>
      </w:r>
    </w:p>
    <w:p w14:paraId="61896CEC" w14:textId="77777777" w:rsidR="00D530ED" w:rsidRDefault="00D530ED" w:rsidP="00F82B1D">
      <w:pPr>
        <w:pStyle w:val="Heading2"/>
      </w:pPr>
      <w:proofErr w:type="spellStart"/>
      <w:r>
        <w:lastRenderedPageBreak/>
        <w:t>Ov</w:t>
      </w:r>
      <w:proofErr w:type="spellEnd"/>
      <w:r>
        <w:t xml:space="preserve"> – </w:t>
      </w:r>
    </w:p>
    <w:p w14:paraId="702491EB" w14:textId="77777777" w:rsidR="00D530ED" w:rsidRDefault="00D530ED" w:rsidP="00D530ED">
      <w:pPr>
        <w:pStyle w:val="Heading4"/>
      </w:pPr>
      <w:r>
        <w:t xml:space="preserve">1] Plan is a terrible idea – leads to authenticity testing when filing for patent protection since governments will have to do blood tests to check that the person is indigenous. Otherwise, there’s no enforcement since anyone can claim their indigenous for the sake of a patent. </w:t>
      </w:r>
    </w:p>
    <w:p w14:paraId="45FECBB2" w14:textId="77777777" w:rsidR="00D530ED" w:rsidRDefault="00D530ED" w:rsidP="00D530ED">
      <w:pPr>
        <w:pStyle w:val="Heading4"/>
      </w:pPr>
      <w:r>
        <w:t xml:space="preserve">2] Misunderstands what patents are – they don’t stop use of willow leaves but commercializing extract from willow leaves in the same way that a medicine like </w:t>
      </w:r>
      <w:proofErr w:type="spellStart"/>
      <w:r>
        <w:t>advil</w:t>
      </w:r>
      <w:proofErr w:type="spellEnd"/>
      <w:r>
        <w:t xml:space="preserve"> does which doesn’t matter since they aren’t using the leaves in that way. </w:t>
      </w:r>
    </w:p>
    <w:p w14:paraId="28635987" w14:textId="6A57387D" w:rsidR="0025655C" w:rsidRPr="0025655C" w:rsidRDefault="0025655C" w:rsidP="0025655C">
      <w:pPr>
        <w:pStyle w:val="Heading4"/>
      </w:pPr>
      <w:r w:rsidRPr="0025655C">
        <w:t>3] Commodification DA — renders native violence a tool to win a ballot—double-bind if academia is bad then there’s literally no net benefit to affirming – triggers presumption.</w:t>
      </w:r>
    </w:p>
    <w:p w14:paraId="072D576B" w14:textId="00EE2576" w:rsidR="00E42E4C" w:rsidRDefault="0025655C" w:rsidP="0025655C">
      <w:pPr>
        <w:pStyle w:val="Heading4"/>
      </w:pPr>
      <w:r>
        <w:t xml:space="preserve">4] Relations DA – passing the 1AC removes potentially </w:t>
      </w:r>
      <w:proofErr w:type="spellStart"/>
      <w:r>
        <w:t xml:space="preserve">life </w:t>
      </w:r>
      <w:proofErr w:type="spellEnd"/>
      <w:r>
        <w:t xml:space="preserve">saving medications from </w:t>
      </w:r>
      <w:proofErr w:type="spellStart"/>
      <w:r>
        <w:t>non indigenous</w:t>
      </w:r>
      <w:proofErr w:type="spellEnd"/>
      <w:r>
        <w:t xml:space="preserve"> peoples which will cause widespread backlash against indigenous groups, and cause hatred. The story of the 1AC doesn’t end there, governments will certainly use policies to punish indigenous groups for their actions</w:t>
      </w:r>
    </w:p>
    <w:p w14:paraId="5D77C41E" w14:textId="4B242B35" w:rsidR="00690E10" w:rsidRDefault="00690E10" w:rsidP="00690E10">
      <w:pPr>
        <w:pStyle w:val="Heading4"/>
      </w:pPr>
      <w:r w:rsidRPr="00690E10">
        <w:t>5] Prep Out DA – the nature of debate is finding ways to disprove your arguments, if it is the case that we ought to use your method, simply educating us about the method is net better than using it for the purpose of winning a round since the community then dedicates itself to defeating the argument rather than appreciating its effectiveness as a real-world cultural practice.</w:t>
      </w:r>
    </w:p>
    <w:p w14:paraId="459A68F8" w14:textId="1A79108A" w:rsidR="00690E10" w:rsidRDefault="00690E10" w:rsidP="00690E10">
      <w:pPr>
        <w:pStyle w:val="Heading4"/>
      </w:pPr>
      <w:r>
        <w:t xml:space="preserve">6] </w:t>
      </w:r>
      <w:r>
        <w:t xml:space="preserve">Even if </w:t>
      </w:r>
      <w:r>
        <w:t xml:space="preserve">the </w:t>
      </w:r>
      <w:proofErr w:type="spellStart"/>
      <w:r>
        <w:t>aff</w:t>
      </w:r>
      <w:proofErr w:type="spellEnd"/>
      <w:r>
        <w:t xml:space="preserve"> is</w:t>
      </w:r>
      <w:r>
        <w:t xml:space="preserve"> a good model the judge shouldn’t endorse it, results in guilt politics where the judge does nothing but believes they participate, this leads to  broader exported violence in everyday life. Paints suffering as vote for us to remedy, assuages the judge of guilt </w:t>
      </w:r>
      <w:proofErr w:type="spellStart"/>
      <w:r>
        <w:t>bc</w:t>
      </w:r>
      <w:proofErr w:type="spellEnd"/>
      <w:r>
        <w:t xml:space="preserve"> of </w:t>
      </w:r>
      <w:proofErr w:type="spellStart"/>
      <w:r>
        <w:t>indivual</w:t>
      </w:r>
      <w:proofErr w:type="spellEnd"/>
      <w:r>
        <w:t xml:space="preserve"> actions when they have in fact done nothing</w:t>
      </w:r>
    </w:p>
    <w:p w14:paraId="2FB3AECA" w14:textId="5353C00A" w:rsidR="0048286E" w:rsidRDefault="0048286E" w:rsidP="0048286E">
      <w:pPr>
        <w:pStyle w:val="Heading4"/>
      </w:pPr>
      <w:r w:rsidRPr="0048286E">
        <w:t xml:space="preserve">7] </w:t>
      </w:r>
      <w:proofErr w:type="spellStart"/>
      <w:r w:rsidRPr="0048286E">
        <w:t>Profitization</w:t>
      </w:r>
      <w:proofErr w:type="spellEnd"/>
      <w:r w:rsidRPr="0048286E">
        <w:t xml:space="preserve"> DA – your call for the ballot is the same commodification settlers used to further their economic gain through using their culture. Horse Malt Liquor, Cherokee brand jeans, and Washington Redskins jackets – the scholarship is only good insofar as it picks up ballots. </w:t>
      </w:r>
    </w:p>
    <w:p w14:paraId="4EFB3425" w14:textId="7BC9344A" w:rsidR="0048286E" w:rsidRDefault="0048286E" w:rsidP="0048286E">
      <w:pPr>
        <w:pStyle w:val="Heading4"/>
      </w:pPr>
      <w:r>
        <w:t xml:space="preserve">8] No solvency- no </w:t>
      </w:r>
      <w:proofErr w:type="spellStart"/>
      <w:r>
        <w:t>brightline</w:t>
      </w:r>
      <w:proofErr w:type="spellEnd"/>
      <w:r>
        <w:t xml:space="preserve"> for what it means for something to be ‘derived’ from indigenous knowledge, companies will inevitable just say that whatever the product was it wasn’t derived from indigenous knowledge</w:t>
      </w:r>
    </w:p>
    <w:p w14:paraId="70E7EAC0" w14:textId="3289D0A3" w:rsidR="0048286E" w:rsidRPr="0048286E" w:rsidRDefault="0048286E" w:rsidP="0048286E">
      <w:pPr>
        <w:pStyle w:val="Heading4"/>
      </w:pPr>
      <w:r>
        <w:t>9] Paternalism DA – companies will just hire a token indigenous person to ensure that they have access to patents and medicines which allows them to steal indigenous culture but also commodifies indigenous bodies</w:t>
      </w:r>
    </w:p>
    <w:p w14:paraId="317C2BEA" w14:textId="02AA79B8" w:rsidR="00052883" w:rsidRDefault="00052883" w:rsidP="00052883"/>
    <w:p w14:paraId="610C4B5A" w14:textId="77777777" w:rsidR="0048286E" w:rsidRPr="00052883" w:rsidRDefault="0048286E" w:rsidP="00052883"/>
    <w:p w14:paraId="2371675C" w14:textId="77777777" w:rsidR="00052883" w:rsidRPr="00E449AA" w:rsidRDefault="00052883" w:rsidP="00052883">
      <w:pPr>
        <w:pStyle w:val="Heading4"/>
        <w:rPr>
          <w:rFonts w:asciiTheme="minorHAnsi" w:hAnsiTheme="minorHAnsi" w:cstheme="minorHAnsi"/>
        </w:rPr>
      </w:pPr>
      <w:r w:rsidRPr="00E449AA">
        <w:rPr>
          <w:rFonts w:asciiTheme="minorHAnsi" w:hAnsiTheme="minorHAnsi" w:cstheme="minorHAnsi"/>
        </w:rPr>
        <w:t xml:space="preserve">State engagement is good – Contingent gains are better than the alt --- </w:t>
      </w:r>
    </w:p>
    <w:p w14:paraId="509704BF" w14:textId="44897C1F" w:rsidR="00052883" w:rsidRPr="00E449AA" w:rsidRDefault="00052883" w:rsidP="00052883">
      <w:pPr>
        <w:pStyle w:val="Heading4"/>
        <w:rPr>
          <w:rFonts w:asciiTheme="minorHAnsi" w:hAnsiTheme="minorHAnsi" w:cstheme="minorHAnsi"/>
        </w:rPr>
      </w:pPr>
      <w:r w:rsidRPr="00E449AA">
        <w:rPr>
          <w:rFonts w:asciiTheme="minorHAnsi" w:hAnsiTheme="minorHAnsi" w:cstheme="minorHAnsi"/>
        </w:rPr>
        <w:t xml:space="preserve">Pushing native crises aside by “surrendering sovereignty” is a move to innocence </w:t>
      </w:r>
    </w:p>
    <w:p w14:paraId="4C9DE270" w14:textId="77777777" w:rsidR="00052883" w:rsidRPr="00E449AA" w:rsidRDefault="00052883" w:rsidP="00052883">
      <w:pPr>
        <w:rPr>
          <w:rFonts w:asciiTheme="minorHAnsi" w:hAnsiTheme="minorHAnsi" w:cstheme="minorHAnsi"/>
        </w:rPr>
      </w:pPr>
      <w:proofErr w:type="spellStart"/>
      <w:r w:rsidRPr="00E449AA">
        <w:rPr>
          <w:rFonts w:asciiTheme="minorHAnsi" w:hAnsiTheme="minorHAnsi" w:cstheme="minorHAnsi"/>
          <w:b/>
          <w:bCs/>
          <w:sz w:val="24"/>
          <w:u w:val="single"/>
        </w:rPr>
        <w:t>Segers</w:t>
      </w:r>
      <w:proofErr w:type="spellEnd"/>
      <w:r w:rsidRPr="00E449AA">
        <w:rPr>
          <w:rFonts w:asciiTheme="minorHAnsi" w:hAnsiTheme="minorHAnsi" w:cstheme="minorHAnsi"/>
          <w:b/>
          <w:bCs/>
          <w:sz w:val="24"/>
          <w:u w:val="single"/>
        </w:rPr>
        <w:t xml:space="preserve"> 19</w:t>
      </w:r>
      <w:r w:rsidRPr="00E449AA">
        <w:rPr>
          <w:rFonts w:asciiTheme="minorHAnsi" w:hAnsiTheme="minorHAnsi" w:cstheme="minorHAnsi"/>
          <w:sz w:val="24"/>
        </w:rPr>
        <w:t xml:space="preserve"> </w:t>
      </w:r>
      <w:r w:rsidRPr="00E449AA">
        <w:rPr>
          <w:rFonts w:asciiTheme="minorHAnsi" w:hAnsiTheme="minorHAnsi" w:cstheme="minorHAnsi"/>
        </w:rPr>
        <w:t xml:space="preserve">[Grace </w:t>
      </w:r>
      <w:proofErr w:type="spellStart"/>
      <w:r w:rsidRPr="00E449AA">
        <w:rPr>
          <w:rStyle w:val="Hyperlink"/>
          <w:rFonts w:asciiTheme="minorHAnsi" w:hAnsiTheme="minorHAnsi" w:cstheme="minorHAnsi"/>
        </w:rPr>
        <w:t>Segers</w:t>
      </w:r>
      <w:proofErr w:type="spellEnd"/>
      <w:r w:rsidRPr="00E449AA">
        <w:rPr>
          <w:rStyle w:val="Hyperlink"/>
          <w:rFonts w:asciiTheme="minorHAnsi" w:hAnsiTheme="minorHAnsi" w:cstheme="minorHAnsi"/>
        </w:rPr>
        <w:t xml:space="preserve">, </w:t>
      </w:r>
      <w:hyperlink r:id="rId14" w:history="1">
        <w:r w:rsidRPr="00E449AA">
          <w:rPr>
            <w:rStyle w:val="Hyperlink"/>
            <w:rFonts w:asciiTheme="minorHAnsi" w:hAnsiTheme="minorHAnsi" w:cstheme="minorHAnsi"/>
          </w:rPr>
          <w:t>https://www.cbsnews.com/news/congress-crisis-missing-and-murdered-native-american-women/</w:t>
        </w:r>
      </w:hyperlink>
      <w:r w:rsidRPr="00E449AA">
        <w:rPr>
          <w:rStyle w:val="Hyperlink"/>
          <w:rFonts w:asciiTheme="minorHAnsi" w:hAnsiTheme="minorHAnsi" w:cstheme="minorHAnsi"/>
        </w:rPr>
        <w:t>, JUNE 12, 2019 ]</w:t>
      </w:r>
    </w:p>
    <w:p w14:paraId="6004AE5D" w14:textId="77777777" w:rsidR="00052883" w:rsidRPr="00A925E1" w:rsidRDefault="00052883" w:rsidP="00052883">
      <w:pPr>
        <w:rPr>
          <w:rFonts w:asciiTheme="minorHAnsi" w:eastAsia="Times New Roman" w:hAnsiTheme="minorHAnsi" w:cstheme="minorHAnsi"/>
          <w:sz w:val="12"/>
          <w:szCs w:val="26"/>
        </w:rPr>
      </w:pPr>
      <w:r w:rsidRPr="00A925E1">
        <w:rPr>
          <w:rFonts w:asciiTheme="minorHAnsi" w:eastAsia="Times New Roman" w:hAnsiTheme="minorHAnsi" w:cstheme="minorHAnsi"/>
          <w:sz w:val="12"/>
          <w:szCs w:val="26"/>
        </w:rPr>
        <w:t xml:space="preserve">"Right now </w:t>
      </w:r>
      <w:r w:rsidRPr="00A925E1">
        <w:rPr>
          <w:rStyle w:val="StyleUnderline"/>
          <w:rFonts w:asciiTheme="minorHAnsi" w:hAnsiTheme="minorHAnsi" w:cstheme="minorHAnsi"/>
          <w:bCs/>
          <w:sz w:val="26"/>
          <w:szCs w:val="26"/>
        </w:rPr>
        <w:t xml:space="preserve">it's almost like </w:t>
      </w:r>
      <w:r w:rsidRPr="00F86751">
        <w:rPr>
          <w:rStyle w:val="StyleUnderline"/>
          <w:rFonts w:asciiTheme="minorHAnsi" w:hAnsiTheme="minorHAnsi" w:cstheme="minorHAnsi"/>
          <w:bCs/>
          <w:sz w:val="26"/>
          <w:szCs w:val="26"/>
          <w:highlight w:val="cyan"/>
        </w:rPr>
        <w:t xml:space="preserve">nobody knows how to deal with this issue, </w:t>
      </w:r>
      <w:r w:rsidRPr="00A925E1">
        <w:rPr>
          <w:rStyle w:val="StyleUnderline"/>
          <w:rFonts w:asciiTheme="minorHAnsi" w:hAnsiTheme="minorHAnsi" w:cstheme="minorHAnsi"/>
          <w:bCs/>
          <w:sz w:val="26"/>
          <w:szCs w:val="26"/>
        </w:rPr>
        <w:t xml:space="preserve">and that's </w:t>
      </w:r>
      <w:r w:rsidRPr="00F86751">
        <w:rPr>
          <w:rStyle w:val="StyleUnderline"/>
          <w:rFonts w:asciiTheme="minorHAnsi" w:hAnsiTheme="minorHAnsi" w:cstheme="minorHAnsi"/>
          <w:bCs/>
          <w:sz w:val="26"/>
          <w:szCs w:val="26"/>
          <w:highlight w:val="cyan"/>
        </w:rPr>
        <w:t>one of the reasons why it's been kicked aside for so long</w:t>
      </w:r>
      <w:r w:rsidRPr="00A925E1">
        <w:rPr>
          <w:rFonts w:asciiTheme="minorHAnsi" w:eastAsia="Times New Roman" w:hAnsiTheme="minorHAnsi" w:cstheme="minorHAnsi"/>
          <w:b/>
          <w:bCs/>
          <w:sz w:val="12"/>
          <w:szCs w:val="26"/>
        </w:rPr>
        <w:t>,</w:t>
      </w:r>
      <w:r w:rsidRPr="00A925E1">
        <w:rPr>
          <w:rFonts w:asciiTheme="minorHAnsi" w:eastAsia="Times New Roman" w:hAnsiTheme="minorHAnsi" w:cstheme="minorHAnsi"/>
          <w:sz w:val="12"/>
          <w:szCs w:val="26"/>
        </w:rPr>
        <w:t xml:space="preserve">" said Rep. Deb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of New Mexico, one of the first Native American women to be elected to Congress, in a conference call with reporters. "</w:t>
      </w:r>
      <w:r w:rsidRPr="00F86751">
        <w:rPr>
          <w:rStyle w:val="StyleUnderline"/>
          <w:rFonts w:asciiTheme="minorHAnsi" w:hAnsiTheme="minorHAnsi" w:cstheme="minorHAnsi"/>
          <w:bCs/>
          <w:sz w:val="26"/>
          <w:szCs w:val="26"/>
          <w:highlight w:val="cyan"/>
        </w:rPr>
        <w:t>Congress has never had a voice</w:t>
      </w:r>
      <w:r w:rsidRPr="00A925E1">
        <w:rPr>
          <w:rStyle w:val="StyleUnderline"/>
          <w:rFonts w:asciiTheme="minorHAnsi" w:hAnsiTheme="minorHAnsi" w:cstheme="minorHAnsi"/>
          <w:bCs/>
          <w:sz w:val="26"/>
          <w:szCs w:val="26"/>
        </w:rPr>
        <w:t xml:space="preserve"> like mine, </w:t>
      </w:r>
      <w:r w:rsidRPr="00F86751">
        <w:rPr>
          <w:rStyle w:val="StyleUnderline"/>
          <w:rFonts w:asciiTheme="minorHAnsi" w:hAnsiTheme="minorHAnsi" w:cstheme="minorHAnsi"/>
          <w:bCs/>
          <w:sz w:val="26"/>
          <w:szCs w:val="26"/>
          <w:highlight w:val="cyan"/>
        </w:rPr>
        <w:t xml:space="preserve">a Native American woman who sees the blind spots that have existed for far too long. </w:t>
      </w:r>
      <w:r w:rsidRPr="00A925E1">
        <w:rPr>
          <w:rStyle w:val="StyleUnderline"/>
          <w:rFonts w:asciiTheme="minorHAnsi" w:hAnsiTheme="minorHAnsi" w:cstheme="minorHAnsi"/>
          <w:bCs/>
          <w:sz w:val="26"/>
          <w:szCs w:val="26"/>
        </w:rPr>
        <w:t>That's why I've been working on multiple bills and legislation to address this crisis."</w:t>
      </w:r>
      <w:r w:rsidRPr="00A925E1">
        <w:rPr>
          <w:rStyle w:val="StyleUnderline"/>
          <w:rFonts w:asciiTheme="minorHAnsi" w:hAnsiTheme="minorHAnsi" w:cstheme="minorHAnsi"/>
          <w:sz w:val="26"/>
          <w:szCs w:val="26"/>
        </w:rPr>
        <w:t xml:space="preserve"> </w:t>
      </w:r>
      <w:r w:rsidRPr="00A925E1">
        <w:rPr>
          <w:rFonts w:asciiTheme="minorHAnsi" w:eastAsia="Times New Roman" w:hAnsiTheme="minorHAnsi" w:cstheme="minorHAnsi"/>
          <w:sz w:val="12"/>
          <w:szCs w:val="26"/>
        </w:rPr>
        <w:t xml:space="preserve">In a rare example of bipartisanship in such a divided political culture, </w:t>
      </w:r>
      <w:r w:rsidRPr="00F86751">
        <w:rPr>
          <w:rStyle w:val="StyleUnderline"/>
          <w:rFonts w:asciiTheme="minorHAnsi" w:hAnsiTheme="minorHAnsi" w:cstheme="minorHAnsi"/>
          <w:bCs/>
          <w:sz w:val="26"/>
          <w:szCs w:val="26"/>
          <w:highlight w:val="cyan"/>
        </w:rPr>
        <w:t xml:space="preserve">members of Congress are working together to raise awareness about </w:t>
      </w:r>
      <w:r w:rsidRPr="00A925E1">
        <w:rPr>
          <w:rStyle w:val="StyleUnderline"/>
          <w:rFonts w:asciiTheme="minorHAnsi" w:hAnsiTheme="minorHAnsi" w:cstheme="minorHAnsi"/>
          <w:bCs/>
          <w:sz w:val="26"/>
          <w:szCs w:val="26"/>
        </w:rPr>
        <w:t xml:space="preserve">the epidemic of missing and </w:t>
      </w:r>
      <w:r w:rsidRPr="00F86751">
        <w:rPr>
          <w:rStyle w:val="StyleUnderline"/>
          <w:rFonts w:asciiTheme="minorHAnsi" w:hAnsiTheme="minorHAnsi" w:cstheme="minorHAnsi"/>
          <w:bCs/>
          <w:sz w:val="26"/>
          <w:szCs w:val="26"/>
          <w:highlight w:val="cyan"/>
        </w:rPr>
        <w:t>murdered Native women and improving the federal response</w:t>
      </w:r>
      <w:r w:rsidRPr="00A925E1">
        <w:rPr>
          <w:rFonts w:asciiTheme="minorHAnsi" w:eastAsia="Times New Roman" w:hAnsiTheme="minorHAnsi" w:cstheme="minorHAnsi"/>
          <w:b/>
          <w:bCs/>
          <w:sz w:val="12"/>
          <w:szCs w:val="26"/>
        </w:rPr>
        <w:t xml:space="preserve">. </w:t>
      </w:r>
      <w:r w:rsidRPr="00F86751">
        <w:rPr>
          <w:rStyle w:val="StyleUnderline"/>
          <w:rFonts w:asciiTheme="minorHAnsi" w:hAnsiTheme="minorHAnsi" w:cstheme="minorHAnsi"/>
          <w:bCs/>
          <w:sz w:val="26"/>
          <w:szCs w:val="26"/>
          <w:highlight w:val="cyan"/>
        </w:rPr>
        <w:t>Savanna's Act</w:t>
      </w:r>
      <w:r w:rsidRPr="00F86751">
        <w:rPr>
          <w:rStyle w:val="StyleUnderline"/>
          <w:rFonts w:asciiTheme="minorHAnsi" w:hAnsiTheme="minorHAnsi" w:cstheme="minorHAnsi"/>
          <w:sz w:val="26"/>
          <w:szCs w:val="26"/>
          <w:highlight w:val="cyan"/>
        </w:rPr>
        <w:t xml:space="preserve"> </w:t>
      </w:r>
      <w:r w:rsidRPr="00A925E1">
        <w:rPr>
          <w:rFonts w:asciiTheme="minorHAnsi" w:eastAsia="Times New Roman" w:hAnsiTheme="minorHAnsi" w:cstheme="minorHAnsi"/>
          <w:sz w:val="12"/>
          <w:szCs w:val="26"/>
        </w:rPr>
        <w:t>A bipartisan group of senators is sponsoring Savanna's Act, named for Savanna LaFontaine-</w:t>
      </w:r>
      <w:proofErr w:type="spellStart"/>
      <w:r w:rsidRPr="00A925E1">
        <w:rPr>
          <w:rFonts w:asciiTheme="minorHAnsi" w:eastAsia="Times New Roman" w:hAnsiTheme="minorHAnsi" w:cstheme="minorHAnsi"/>
          <w:sz w:val="12"/>
          <w:szCs w:val="26"/>
        </w:rPr>
        <w:t>Greywind</w:t>
      </w:r>
      <w:proofErr w:type="spellEnd"/>
      <w:r w:rsidRPr="00A925E1">
        <w:rPr>
          <w:rFonts w:asciiTheme="minorHAnsi" w:eastAsia="Times New Roman" w:hAnsiTheme="minorHAnsi" w:cstheme="minorHAnsi"/>
          <w:sz w:val="12"/>
          <w:szCs w:val="26"/>
        </w:rPr>
        <w:t xml:space="preserve">, a young pregnant woman who was abducted and killed in Fargo, North Dakota, in 2017. The bill would </w:t>
      </w:r>
      <w:r w:rsidRPr="00F86751">
        <w:rPr>
          <w:rStyle w:val="StyleUnderline"/>
          <w:rFonts w:asciiTheme="minorHAnsi" w:hAnsiTheme="minorHAnsi" w:cstheme="minorHAnsi"/>
          <w:bCs/>
          <w:sz w:val="26"/>
          <w:szCs w:val="26"/>
          <w:highlight w:val="cyan"/>
        </w:rPr>
        <w:t>increase coordination between federal and tribal agencies, improving tribal access to law enforcement databases</w:t>
      </w:r>
      <w:r w:rsidRPr="00A925E1">
        <w:rPr>
          <w:rFonts w:asciiTheme="minorHAnsi" w:eastAsia="Times New Roman" w:hAnsiTheme="minorHAnsi" w:cstheme="minorHAnsi"/>
          <w:sz w:val="12"/>
          <w:szCs w:val="26"/>
        </w:rPr>
        <w:t xml:space="preserve"> and mandating that the attorney general and Interior secretary consult with tribes on how to further develop these databases. The bill also requires the Justice Department to create standardized guidelines for responding to cases of missing and murdered Native women, and would mandate that statistics on missing and murdered Native women are sent to Congress in a report each year. "There are all of these questions, and no data. That's the impetus behind Savanna's Act," said Sen. Catherine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a Democrat from Nevada who introduced the bill with Alaska Republican Sen. Lisa Murkowski this year. "Savanna's Act is something that was important for us to highlight what is going on." The bill was first introduced by North Dakota Democratic Sen. Heidi Heitkamp and Murkowski in 2018. Although it </w:t>
      </w:r>
      <w:r w:rsidRPr="00F86751">
        <w:rPr>
          <w:rStyle w:val="StyleUnderline"/>
          <w:rFonts w:asciiTheme="minorHAnsi" w:hAnsiTheme="minorHAnsi" w:cstheme="minorHAnsi"/>
          <w:bCs/>
          <w:sz w:val="26"/>
          <w:szCs w:val="26"/>
          <w:highlight w:val="cyan"/>
        </w:rPr>
        <w:t>passed the Senate unanimously, it was blocked in the House</w:t>
      </w:r>
      <w:r w:rsidRPr="00A925E1">
        <w:rPr>
          <w:rFonts w:asciiTheme="minorHAnsi" w:eastAsia="Times New Roman" w:hAnsiTheme="minorHAnsi" w:cstheme="minorHAnsi"/>
          <w:sz w:val="12"/>
          <w:szCs w:val="26"/>
        </w:rPr>
        <w:t xml:space="preserve"> by former Rep. Bob Goodlatte, the chairman of the Judiciary Committee, who objected to how it dispersed federal funds. Heitkamp was defeated in 2018, but Goodlatte retired at the end of last year, </w:t>
      </w:r>
      <w:r w:rsidRPr="00F86751">
        <w:rPr>
          <w:rStyle w:val="StyleUnderline"/>
          <w:rFonts w:asciiTheme="minorHAnsi" w:hAnsiTheme="minorHAnsi" w:cstheme="minorHAnsi"/>
          <w:bCs/>
          <w:sz w:val="26"/>
          <w:szCs w:val="26"/>
          <w:highlight w:val="cyan"/>
        </w:rPr>
        <w:t>giving the bill another opportunity to pass Congress.</w:t>
      </w:r>
      <w:r w:rsidRPr="00F86751">
        <w:rPr>
          <w:rStyle w:val="StyleUnderline"/>
          <w:rFonts w:asciiTheme="minorHAnsi" w:hAnsiTheme="minorHAnsi" w:cstheme="minorHAnsi"/>
          <w:sz w:val="26"/>
          <w:szCs w:val="26"/>
          <w:highlight w:val="cyan"/>
        </w:rPr>
        <w:t xml:space="preserve"> </w:t>
      </w:r>
      <w:r w:rsidRPr="00A925E1">
        <w:rPr>
          <w:rFonts w:asciiTheme="minorHAnsi" w:eastAsia="Times New Roman" w:hAnsiTheme="minorHAnsi" w:cstheme="minorHAnsi"/>
          <w:sz w:val="12"/>
          <w:szCs w:val="26"/>
        </w:rPr>
        <w:t xml:space="preserve">Murkowski and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reintroduced the bill in January. It is co-sponsored by four Republicans -- Sens. John </w:t>
      </w:r>
      <w:proofErr w:type="spellStart"/>
      <w:r w:rsidRPr="00A925E1">
        <w:rPr>
          <w:rFonts w:asciiTheme="minorHAnsi" w:eastAsia="Times New Roman" w:hAnsiTheme="minorHAnsi" w:cstheme="minorHAnsi"/>
          <w:sz w:val="12"/>
          <w:szCs w:val="26"/>
        </w:rPr>
        <w:t>Hoeven</w:t>
      </w:r>
      <w:proofErr w:type="spellEnd"/>
      <w:r w:rsidRPr="00A925E1">
        <w:rPr>
          <w:rFonts w:asciiTheme="minorHAnsi" w:eastAsia="Times New Roman" w:hAnsiTheme="minorHAnsi" w:cstheme="minorHAnsi"/>
          <w:sz w:val="12"/>
          <w:szCs w:val="26"/>
        </w:rPr>
        <w:t xml:space="preserve"> and Kevin Cramer of North Dakota, Dan Sullivan of Alaska, and Thom Tillis of North Carolina -- and six Democrats -- Sens. Maria Cantwell of Washington, Tom Udall and Martin Heinrich of New Mexico, Jon Tester of Montana, Chris Coons of Delaware, and Jeff Merkley of Oregon.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said that senators had made "some additional language changes" after the bill faced opposition in the House last year. A version of Savanna's Act was also introduced in the House by Democratic Rep. Norma Torres of California, Republican Rep. Dan Newhouse of Washington, and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in May. Like the Senate bill, it has a raft of bipartisan co-sponsors -- including the other three Native American members of the house, Reps. Sharice </w:t>
      </w:r>
      <w:proofErr w:type="spellStart"/>
      <w:r w:rsidRPr="00A925E1">
        <w:rPr>
          <w:rFonts w:asciiTheme="minorHAnsi" w:eastAsia="Times New Roman" w:hAnsiTheme="minorHAnsi" w:cstheme="minorHAnsi"/>
          <w:sz w:val="12"/>
          <w:szCs w:val="26"/>
        </w:rPr>
        <w:t>Davids</w:t>
      </w:r>
      <w:proofErr w:type="spellEnd"/>
      <w:r w:rsidRPr="00A925E1">
        <w:rPr>
          <w:rFonts w:asciiTheme="minorHAnsi" w:eastAsia="Times New Roman" w:hAnsiTheme="minorHAnsi" w:cstheme="minorHAnsi"/>
          <w:sz w:val="12"/>
          <w:szCs w:val="26"/>
        </w:rPr>
        <w:t xml:space="preserve">, Tom Cole and Markwayne Mullin. "Sometimes the record of that missing indigenous woman or person isn't documented, leaving questions unanswered for sometimes decades, leading to gaps in information, missing person cases unsolved and perpetrators roaming the streets,"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told reporters. "In this updated version of Savanna's Act, I worked hard to prioritize the safety of Native women, including urban areas to protect indigenous women throughout the country." Not Invisible Act Another bill addressing the crisis, the </w:t>
      </w:r>
      <w:r w:rsidRPr="00F86751">
        <w:rPr>
          <w:rStyle w:val="StyleUnderline"/>
          <w:rFonts w:asciiTheme="minorHAnsi" w:hAnsiTheme="minorHAnsi" w:cstheme="minorHAnsi"/>
          <w:bCs/>
          <w:sz w:val="26"/>
          <w:szCs w:val="26"/>
          <w:highlight w:val="cyan"/>
        </w:rPr>
        <w:t>Not Invisible Act,</w:t>
      </w:r>
      <w:r w:rsidRPr="00A925E1">
        <w:rPr>
          <w:rFonts w:asciiTheme="minorHAnsi" w:eastAsia="Times New Roman" w:hAnsiTheme="minorHAnsi" w:cstheme="minorHAnsi"/>
          <w:sz w:val="12"/>
          <w:szCs w:val="26"/>
        </w:rPr>
        <w:t xml:space="preserve"> is </w:t>
      </w:r>
      <w:r w:rsidRPr="00F86751">
        <w:rPr>
          <w:rStyle w:val="StyleUnderline"/>
          <w:rFonts w:asciiTheme="minorHAnsi" w:hAnsiTheme="minorHAnsi" w:cstheme="minorHAnsi"/>
          <w:bCs/>
          <w:sz w:val="26"/>
          <w:szCs w:val="26"/>
          <w:highlight w:val="cyan"/>
        </w:rPr>
        <w:t>also under consideration</w:t>
      </w:r>
      <w:r w:rsidRPr="00A925E1">
        <w:rPr>
          <w:rFonts w:asciiTheme="minorHAnsi" w:eastAsia="Times New Roman" w:hAnsiTheme="minorHAnsi" w:cstheme="minorHAnsi"/>
          <w:sz w:val="12"/>
          <w:szCs w:val="26"/>
        </w:rPr>
        <w:t xml:space="preserve"> in the House and Senate. The legislation was introduced in the House by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a member of the Pueblo Nation of Laguna; </w:t>
      </w:r>
      <w:proofErr w:type="spellStart"/>
      <w:r w:rsidRPr="00A925E1">
        <w:rPr>
          <w:rFonts w:asciiTheme="minorHAnsi" w:eastAsia="Times New Roman" w:hAnsiTheme="minorHAnsi" w:cstheme="minorHAnsi"/>
          <w:sz w:val="12"/>
          <w:szCs w:val="26"/>
        </w:rPr>
        <w:t>Davids</w:t>
      </w:r>
      <w:proofErr w:type="spellEnd"/>
      <w:r w:rsidRPr="00A925E1">
        <w:rPr>
          <w:rFonts w:asciiTheme="minorHAnsi" w:eastAsia="Times New Roman" w:hAnsiTheme="minorHAnsi" w:cstheme="minorHAnsi"/>
          <w:sz w:val="12"/>
          <w:szCs w:val="26"/>
        </w:rPr>
        <w:t xml:space="preserve">, a member of the Ho-Chunk Nation of Wisconsin; Cole, a member of the Chickasaw Nation of Oklahoma; and Mullin, a member of the Cherokee Nation. The bill would create an advisory committee comprised of law enforcement, tribal leaders, survivors, and family members of a victim, which will make recommendations to the Departments of the Interior and of Justice for how to address the crisis. It would also designate an official within the Bureau of Indian Affairs to improve violent crime prevention efforts across federal agencies.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told reporters that the Not Invisible Act could help the federal government overcome the distrust from Native communities by including Native voices on the advisory council. "There's lots of reasons and lots of ways that women go missing,"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said. "We do have to be sensitive and accurate in our descriptions of what happens to these women when they are taken away from their communities."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Murkowski and Tester introduced the bill in the Senate in April. "It was designed to work in conjunction with Savanna's Act,"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said about the Not Invisible Act. In the meantime, a bipartisan group of legislators in the House and Senate, including members of the Senate Committee on Indian Affairs and the House Subcommittee for Indigenous Peoples, </w:t>
      </w:r>
      <w:hyperlink r:id="rId15" w:tgtFrame="_blank" w:history="1">
        <w:r w:rsidRPr="00A925E1">
          <w:rPr>
            <w:rFonts w:asciiTheme="minorHAnsi" w:eastAsia="Times New Roman" w:hAnsiTheme="minorHAnsi" w:cstheme="minorHAnsi"/>
            <w:sz w:val="12"/>
            <w:szCs w:val="26"/>
          </w:rPr>
          <w:t>sent a letter</w:t>
        </w:r>
      </w:hyperlink>
      <w:r w:rsidRPr="00A925E1">
        <w:rPr>
          <w:rFonts w:asciiTheme="minorHAnsi" w:eastAsia="Times New Roman" w:hAnsiTheme="minorHAnsi" w:cstheme="minorHAnsi"/>
          <w:sz w:val="12"/>
          <w:szCs w:val="26"/>
        </w:rPr>
        <w:t xml:space="preserve"> to the Government Accountability Office (GAO) asking Comptroller General Gene </w:t>
      </w:r>
      <w:proofErr w:type="spellStart"/>
      <w:r w:rsidRPr="00A925E1">
        <w:rPr>
          <w:rFonts w:asciiTheme="minorHAnsi" w:eastAsia="Times New Roman" w:hAnsiTheme="minorHAnsi" w:cstheme="minorHAnsi"/>
          <w:sz w:val="12"/>
          <w:szCs w:val="26"/>
        </w:rPr>
        <w:t>Dodaro</w:t>
      </w:r>
      <w:proofErr w:type="spellEnd"/>
      <w:r w:rsidRPr="00A925E1">
        <w:rPr>
          <w:rFonts w:asciiTheme="minorHAnsi" w:eastAsia="Times New Roman" w:hAnsiTheme="minorHAnsi" w:cstheme="minorHAnsi"/>
          <w:sz w:val="12"/>
          <w:szCs w:val="26"/>
        </w:rPr>
        <w:t xml:space="preserve"> to conduct a study on missing and murdered indigenous women on May 7. The letter said that these members of Congress had "heard from federal officials, tribal leaders, and members of families directly impacted by the [missing and murdered indigenous women] crisis," and that "all agreed that failures in cross-jurisdictional coordination, inadequate MMIW reporting protocols, and poor data collection limit the effectiveness of efforts to track, investigate, and solve MMIW cases." In a visit to Alaska in late May, Attorney General William Barr expressed his willingness to address the crisis of violence against women in tribal communities. "We have programs that are directed at violence against women, which is a major problem in some of these communities, and so there are areas we can help -- but the important thing is that we don't just dribble in grants here and there to make ourselves feel good," Barr said about tribal communities in Alaska. Violence Against Women Act Despite the bipartisanship displayed with Savanna's Act, the Not Invisible Act and the letter to the GAO, not all legislation addressing the crisis has support from members of both parties. The </w:t>
      </w:r>
      <w:r w:rsidRPr="00F86751">
        <w:rPr>
          <w:rStyle w:val="StyleUnderline"/>
          <w:rFonts w:asciiTheme="minorHAnsi" w:hAnsiTheme="minorHAnsi" w:cstheme="minorHAnsi"/>
          <w:bCs/>
          <w:sz w:val="26"/>
          <w:szCs w:val="26"/>
          <w:highlight w:val="cyan"/>
        </w:rPr>
        <w:t>Violence Against Women Act</w:t>
      </w:r>
      <w:r w:rsidRPr="00A925E1">
        <w:rPr>
          <w:rFonts w:asciiTheme="minorHAnsi" w:eastAsia="Times New Roman" w:hAnsiTheme="minorHAnsi" w:cstheme="minorHAnsi"/>
          <w:sz w:val="12"/>
          <w:szCs w:val="26"/>
        </w:rPr>
        <w:t xml:space="preserve"> (VAWA) </w:t>
      </w:r>
      <w:r w:rsidRPr="00F86751">
        <w:rPr>
          <w:rStyle w:val="StyleUnderline"/>
          <w:rFonts w:asciiTheme="minorHAnsi" w:hAnsiTheme="minorHAnsi" w:cstheme="minorHAnsi"/>
          <w:bCs/>
          <w:sz w:val="26"/>
          <w:szCs w:val="26"/>
          <w:highlight w:val="cyan"/>
        </w:rPr>
        <w:t>reauthorization passed by the House this year included several amendments intended to address the crisis</w:t>
      </w:r>
      <w:r w:rsidRPr="00A925E1">
        <w:rPr>
          <w:rFonts w:asciiTheme="minorHAnsi" w:eastAsia="Times New Roman" w:hAnsiTheme="minorHAnsi" w:cstheme="minorHAnsi"/>
          <w:sz w:val="12"/>
          <w:szCs w:val="26"/>
        </w:rPr>
        <w:t xml:space="preserve">, including one authored by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that would provide victim advocate services in state courts for Native women living in cities. Another amendment would require the GAO to submit a report on the response of law enforcement agencies on the crisis. The 2013 reauthorization of VAWA included a provision allowing tribal law enforcement to prosecute non-Native perpetrators in cases of domestic violence. The bill passed in the House this year now includes a provision that would </w:t>
      </w:r>
      <w:r w:rsidRPr="00F86751">
        <w:rPr>
          <w:rStyle w:val="StyleUnderline"/>
          <w:rFonts w:asciiTheme="minorHAnsi" w:hAnsiTheme="minorHAnsi" w:cstheme="minorHAnsi"/>
          <w:bCs/>
          <w:sz w:val="26"/>
          <w:szCs w:val="26"/>
          <w:highlight w:val="cyan"/>
        </w:rPr>
        <w:t xml:space="preserve">expand the definition of domestic violence in the Indian Civil </w:t>
      </w:r>
      <w:r w:rsidRPr="00F86751">
        <w:rPr>
          <w:rStyle w:val="StyleUnderline"/>
          <w:rFonts w:asciiTheme="minorHAnsi" w:hAnsiTheme="minorHAnsi" w:cstheme="minorHAnsi"/>
          <w:bCs/>
          <w:sz w:val="26"/>
          <w:szCs w:val="26"/>
          <w:highlight w:val="cyan"/>
        </w:rPr>
        <w:lastRenderedPageBreak/>
        <w:t>Rights Act of 1968</w:t>
      </w:r>
      <w:r w:rsidRPr="00A925E1">
        <w:rPr>
          <w:rFonts w:asciiTheme="minorHAnsi" w:eastAsia="Times New Roman" w:hAnsiTheme="minorHAnsi" w:cstheme="minorHAnsi"/>
          <w:sz w:val="12"/>
          <w:szCs w:val="26"/>
        </w:rPr>
        <w:t xml:space="preserve"> to include violence against children and elders. It also recognizes tribal jurisdiction over crimes other than domestic violence, such as sexual assault. However, Republicans in the Senate have taken issue to some of the provisions added by the Democratic majority in the House version of the bill, like allowing transgender individuals in women's shelters and preventing gun sales to convicted abusers and those found guilty of stalking misdemeanors. Some Republicans also oppose the extension of tribal prosecution to non-Native persons charged with violent crimes. On May 7, Democratic senators took to the Senate floor to condemn their Republican colleagues for not being willing to support VAWA. "We cannot allow this bill to be buried in the majority leader's so-called 'legislative graveyard,'" said Udall, referring to Senate Majority Leader Mitch McConnell's </w:t>
      </w:r>
      <w:hyperlink r:id="rId16" w:history="1">
        <w:r w:rsidRPr="00A925E1">
          <w:rPr>
            <w:rFonts w:asciiTheme="minorHAnsi" w:eastAsia="Times New Roman" w:hAnsiTheme="minorHAnsi" w:cstheme="minorHAnsi"/>
            <w:sz w:val="12"/>
            <w:szCs w:val="26"/>
          </w:rPr>
          <w:t>vow not to take up progressive legislation</w:t>
        </w:r>
      </w:hyperlink>
      <w:r w:rsidRPr="00A925E1">
        <w:rPr>
          <w:rFonts w:asciiTheme="minorHAnsi" w:eastAsia="Times New Roman" w:hAnsiTheme="minorHAnsi" w:cstheme="minorHAnsi"/>
          <w:sz w:val="12"/>
          <w:szCs w:val="26"/>
        </w:rPr>
        <w:t xml:space="preserve"> that passed in the House. A spokesman for McConnell told CBS News that there were no announcements on the House version of VAWA, but that work has been underway on similar legislation in the Senate, which is being crafted by Republican Sen. Joni Ernst and Democratic Sen. Dianne Feinstein. He also blamed Democrats for allowing VAWA to expire in order to tack on the controversial provisions. In her interview with CBS News,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condemned Republican opponents of VAWA. "Unfortunately, some of my Republican colleagues want to take out any funding or support for our tribal communities,"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said. "It shouldn't be an issue." Nonetheless, while a stalemate continues over VAWA, it's likely that Savanna's Act and the Not Invisible Act are headed for passage in Congress. "I haven't heard of any opposition so far,"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said about Savanna's Act. "</w:t>
      </w:r>
      <w:r w:rsidRPr="00F86751">
        <w:rPr>
          <w:rStyle w:val="StyleUnderline"/>
          <w:rFonts w:asciiTheme="minorHAnsi" w:hAnsiTheme="minorHAnsi" w:cstheme="minorHAnsi"/>
          <w:bCs/>
          <w:sz w:val="26"/>
          <w:szCs w:val="26"/>
          <w:highlight w:val="cyan"/>
        </w:rPr>
        <w:t>We have a lot of bipartisan support."</w:t>
      </w:r>
      <w:r w:rsidRPr="00F86751">
        <w:rPr>
          <w:rStyle w:val="StyleUnderline"/>
          <w:rFonts w:asciiTheme="minorHAnsi" w:hAnsiTheme="minorHAnsi" w:cstheme="minorHAnsi"/>
          <w:sz w:val="26"/>
          <w:szCs w:val="26"/>
          <w:highlight w:val="cyan"/>
        </w:rPr>
        <w:t xml:space="preserve"> </w:t>
      </w:r>
      <w:r w:rsidRPr="00A925E1">
        <w:rPr>
          <w:rFonts w:asciiTheme="minorHAnsi" w:eastAsia="Times New Roman" w:hAnsiTheme="minorHAnsi" w:cstheme="minorHAnsi"/>
          <w:sz w:val="12"/>
          <w:szCs w:val="26"/>
        </w:rPr>
        <w:t xml:space="preserve">The states with the highest populations of Native Americans are a mix of traditionally red and blue states.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who worked with tribal communities to combat sex trafficking as Nevada's attorney general, emphasized how it was important to raise national awareness about the issue. If the crisis is more widely known, obtaining data on missing and murdered women will be considered more critical. "This is an epidemic," she said.</w:t>
      </w:r>
    </w:p>
    <w:p w14:paraId="78407FE7" w14:textId="77777777" w:rsidR="00690E10" w:rsidRPr="00690E10" w:rsidRDefault="00690E10" w:rsidP="00690E10"/>
    <w:sectPr w:rsidR="00690E10" w:rsidRPr="00690E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Noto Sans Symbols">
    <w:altName w:val="Cambria"/>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panose1 w:val="020B0604020202020204"/>
    <w:charset w:val="4D"/>
    <w:family w:val="roman"/>
    <w:notTrueType/>
    <w:pitch w:val="default"/>
    <w:sig w:usb0="03000000" w:usb1="00000000" w:usb2="00000000" w:usb3="00000000" w:csb0="00000001" w:csb1="00000000"/>
  </w:font>
  <w:font w:name="Frutiger LT Std 55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panose1 w:val="020B0604020202020204"/>
    <w:charset w:val="4D"/>
    <w:family w:val="roman"/>
    <w:notTrueType/>
    <w:pitch w:val="default"/>
    <w:sig w:usb0="00000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 w:name="Liberation Sans">
    <w:altName w:val="Arial"/>
    <w:panose1 w:val="020B0604020202020204"/>
    <w:charset w:val="01"/>
    <w:family w:val="swiss"/>
    <w:pitch w:val="variable"/>
  </w:font>
  <w:font w:name="Droid Sans Fallback">
    <w:panose1 w:val="020B0604020202020204"/>
    <w:charset w:val="00"/>
    <w:family w:val="roman"/>
    <w:notTrueType/>
    <w:pitch w:val="default"/>
  </w:font>
  <w:font w:name="FreeSans">
    <w:panose1 w:val="020B0604020202020204"/>
    <w:charset w:val="00"/>
    <w:family w:val="roman"/>
    <w:notTrueType/>
    <w:pitch w:val="default"/>
  </w:font>
  <w:font w:name="HNKAOE+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0"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5B6517F"/>
    <w:multiLevelType w:val="hybridMultilevel"/>
    <w:tmpl w:val="101E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8"/>
  </w:num>
  <w:num w:numId="14">
    <w:abstractNumId w:val="15"/>
  </w:num>
  <w:num w:numId="15">
    <w:abstractNumId w:val="14"/>
  </w:num>
  <w:num w:numId="16">
    <w:abstractNumId w:val="22"/>
  </w:num>
  <w:num w:numId="17">
    <w:abstractNumId w:val="20"/>
  </w:num>
  <w:num w:numId="18">
    <w:abstractNumId w:val="17"/>
  </w:num>
  <w:num w:numId="19">
    <w:abstractNumId w:val="21"/>
  </w:num>
  <w:num w:numId="20">
    <w:abstractNumId w:val="16"/>
  </w:num>
  <w:num w:numId="21">
    <w:abstractNumId w:val="13"/>
  </w:num>
  <w:num w:numId="22">
    <w:abstractNumId w:val="23"/>
  </w:num>
  <w:num w:numId="23">
    <w:abstractNumId w:val="11"/>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7D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13F"/>
    <w:rsid w:val="00042F46"/>
    <w:rsid w:val="0005288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4B9"/>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655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36D"/>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86E"/>
    <w:rsid w:val="00482AF9"/>
    <w:rsid w:val="00492989"/>
    <w:rsid w:val="00496BB2"/>
    <w:rsid w:val="004B37B4"/>
    <w:rsid w:val="004B72B4"/>
    <w:rsid w:val="004C0314"/>
    <w:rsid w:val="004C0D3D"/>
    <w:rsid w:val="004C213E"/>
    <w:rsid w:val="004C376C"/>
    <w:rsid w:val="004C657F"/>
    <w:rsid w:val="004D17D8"/>
    <w:rsid w:val="004D52D8"/>
    <w:rsid w:val="004E355B"/>
    <w:rsid w:val="004F634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0E10"/>
    <w:rsid w:val="00696A16"/>
    <w:rsid w:val="006A4840"/>
    <w:rsid w:val="006A52A0"/>
    <w:rsid w:val="006A7E1D"/>
    <w:rsid w:val="006B530F"/>
    <w:rsid w:val="006C2AC7"/>
    <w:rsid w:val="006C3A56"/>
    <w:rsid w:val="006D13F4"/>
    <w:rsid w:val="006D6AED"/>
    <w:rsid w:val="006E6D0B"/>
    <w:rsid w:val="006F126E"/>
    <w:rsid w:val="006F32C9"/>
    <w:rsid w:val="006F3834"/>
    <w:rsid w:val="006F5693"/>
    <w:rsid w:val="006F5D4C"/>
    <w:rsid w:val="00717B01"/>
    <w:rsid w:val="007227D9"/>
    <w:rsid w:val="0072491F"/>
    <w:rsid w:val="00725598"/>
    <w:rsid w:val="00725FE5"/>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239"/>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B85"/>
    <w:rsid w:val="00C56DCC"/>
    <w:rsid w:val="00C57075"/>
    <w:rsid w:val="00C669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0ED"/>
    <w:rsid w:val="00D56071"/>
    <w:rsid w:val="00D61A4E"/>
    <w:rsid w:val="00D634EA"/>
    <w:rsid w:val="00D713A1"/>
    <w:rsid w:val="00D77956"/>
    <w:rsid w:val="00D80F0C"/>
    <w:rsid w:val="00D92077"/>
    <w:rsid w:val="00D951E2"/>
    <w:rsid w:val="00D9565A"/>
    <w:rsid w:val="00D97DCA"/>
    <w:rsid w:val="00DB2337"/>
    <w:rsid w:val="00DB5F87"/>
    <w:rsid w:val="00DB699B"/>
    <w:rsid w:val="00DC0376"/>
    <w:rsid w:val="00DC099B"/>
    <w:rsid w:val="00DC2BE5"/>
    <w:rsid w:val="00DD4CD4"/>
    <w:rsid w:val="00DD65A2"/>
    <w:rsid w:val="00DD6770"/>
    <w:rsid w:val="00DD712D"/>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B1D"/>
    <w:rsid w:val="00F86751"/>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554DDE"/>
  <w14:defaultImageDpi w14:val="300"/>
  <w15:docId w15:val="{98C6968C-E0E6-C84C-887C-7C93B8A80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30ED"/>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D97D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D97D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Tags v 2,no"/>
    <w:basedOn w:val="Normal"/>
    <w:next w:val="Normal"/>
    <w:link w:val="Heading3Char"/>
    <w:uiPriority w:val="9"/>
    <w:unhideWhenUsed/>
    <w:qFormat/>
    <w:rsid w:val="00D97D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T"/>
    <w:basedOn w:val="Normal"/>
    <w:next w:val="Normal"/>
    <w:link w:val="Heading4Char"/>
    <w:uiPriority w:val="9"/>
    <w:unhideWhenUsed/>
    <w:qFormat/>
    <w:rsid w:val="00D97DCA"/>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D530ED"/>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D530ED"/>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D530ED"/>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D530ED"/>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D530ED"/>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D97D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7DCA"/>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D97DCA"/>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D97DC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D97DCA"/>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TAG Char"/>
    <w:basedOn w:val="DefaultParagraphFont"/>
    <w:link w:val="Heading4"/>
    <w:uiPriority w:val="9"/>
    <w:rsid w:val="00D97DC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D97DCA"/>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c"/>
    <w:basedOn w:val="DefaultParagraphFont"/>
    <w:uiPriority w:val="1"/>
    <w:qFormat/>
    <w:rsid w:val="00D97DCA"/>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Style1,Box"/>
    <w:basedOn w:val="DefaultParagraphFont"/>
    <w:link w:val="Emphasis1"/>
    <w:uiPriority w:val="20"/>
    <w:qFormat/>
    <w:rsid w:val="00D97DCA"/>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D97DCA"/>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C"/>
    <w:basedOn w:val="DefaultParagraphFont"/>
    <w:link w:val="NoSpacing"/>
    <w:uiPriority w:val="99"/>
    <w:unhideWhenUsed/>
    <w:rsid w:val="00D97DCA"/>
    <w:rPr>
      <w:color w:val="auto"/>
      <w:u w:val="none"/>
    </w:rPr>
  </w:style>
  <w:style w:type="paragraph" w:styleId="DocumentMap">
    <w:name w:val="Document Map"/>
    <w:basedOn w:val="Normal"/>
    <w:link w:val="DocumentMapChar"/>
    <w:uiPriority w:val="99"/>
    <w:unhideWhenUsed/>
    <w:rsid w:val="00D97D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97DCA"/>
    <w:rPr>
      <w:rFonts w:ascii="Lucida Grande" w:hAnsi="Lucida Grande" w:cs="Lucida Grande"/>
    </w:rPr>
  </w:style>
  <w:style w:type="character" w:customStyle="1" w:styleId="Heading5Char">
    <w:name w:val="Heading 5 Char"/>
    <w:aliases w:val="Text Char"/>
    <w:basedOn w:val="DefaultParagraphFont"/>
    <w:link w:val="Heading5"/>
    <w:rsid w:val="00D530ED"/>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D530ED"/>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D530ED"/>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D530ED"/>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D530ED"/>
    <w:rPr>
      <w:rFonts w:ascii="Cambria" w:eastAsia="Times New Roman" w:hAnsi="Cambria" w:cs="Calibri"/>
      <w:i/>
      <w:iCs/>
      <w:sz w:val="18"/>
      <w:szCs w:val="18"/>
      <w:lang w:bidi="en-US"/>
    </w:rPr>
  </w:style>
  <w:style w:type="paragraph" w:customStyle="1" w:styleId="Analytic">
    <w:name w:val="Analytic"/>
    <w:basedOn w:val="Heading4"/>
    <w:link w:val="AnalyticChar"/>
    <w:autoRedefine/>
    <w:uiPriority w:val="4"/>
    <w:qFormat/>
    <w:rsid w:val="00D530ED"/>
    <w:rPr>
      <w:color w:val="C00000"/>
    </w:rPr>
  </w:style>
  <w:style w:type="paragraph" w:customStyle="1" w:styleId="Emphasis1">
    <w:name w:val="Emphasis1"/>
    <w:basedOn w:val="Normal"/>
    <w:link w:val="Emphasis"/>
    <w:autoRedefine/>
    <w:uiPriority w:val="20"/>
    <w:qFormat/>
    <w:rsid w:val="00D530E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D530E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unhideWhenUsed/>
    <w:rsid w:val="00D530ED"/>
    <w:rPr>
      <w:color w:val="605E5C"/>
      <w:shd w:val="clear" w:color="auto" w:fill="E1DFDD"/>
    </w:rPr>
  </w:style>
  <w:style w:type="character" w:customStyle="1" w:styleId="AnalyticChar">
    <w:name w:val="Analytic Char"/>
    <w:basedOn w:val="DefaultParagraphFont"/>
    <w:link w:val="Analytic"/>
    <w:uiPriority w:val="4"/>
    <w:rsid w:val="00D530ED"/>
    <w:rPr>
      <w:rFonts w:ascii="Calibri" w:eastAsiaTheme="majorEastAsia" w:hAnsi="Calibri" w:cstheme="majorBidi"/>
      <w:b/>
      <w:bCs/>
      <w:color w:val="C00000"/>
      <w:sz w:val="26"/>
      <w:szCs w:val="26"/>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D530E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D530ED"/>
    <w:pPr>
      <w:ind w:left="720"/>
      <w:contextualSpacing/>
    </w:pPr>
  </w:style>
  <w:style w:type="paragraph" w:styleId="BalloonText">
    <w:name w:val="Balloon Text"/>
    <w:basedOn w:val="Normal"/>
    <w:link w:val="BalloonTextChar"/>
    <w:uiPriority w:val="99"/>
    <w:unhideWhenUsed/>
    <w:qFormat/>
    <w:rsid w:val="00D530ED"/>
    <w:rPr>
      <w:rFonts w:ascii="Tahoma" w:hAnsi="Tahoma" w:cs="Tahoma"/>
      <w:sz w:val="16"/>
      <w:szCs w:val="16"/>
    </w:rPr>
  </w:style>
  <w:style w:type="character" w:customStyle="1" w:styleId="BalloonTextChar">
    <w:name w:val="Balloon Text Char"/>
    <w:basedOn w:val="DefaultParagraphFont"/>
    <w:link w:val="BalloonText"/>
    <w:uiPriority w:val="99"/>
    <w:qFormat/>
    <w:rsid w:val="00D530ED"/>
    <w:rPr>
      <w:rFonts w:ascii="Tahoma" w:hAnsi="Tahoma" w:cs="Tahoma"/>
      <w:sz w:val="16"/>
      <w:szCs w:val="16"/>
    </w:rPr>
  </w:style>
  <w:style w:type="paragraph" w:customStyle="1" w:styleId="UnderlinePara">
    <w:name w:val="Underline Para"/>
    <w:basedOn w:val="Normal"/>
    <w:autoRedefine/>
    <w:uiPriority w:val="6"/>
    <w:qFormat/>
    <w:rsid w:val="00D530ED"/>
    <w:pPr>
      <w:widowControl w:val="0"/>
      <w:suppressAutoHyphens/>
      <w:spacing w:after="200" w:line="256" w:lineRule="auto"/>
      <w:contextualSpacing/>
    </w:pPr>
    <w:rPr>
      <w:u w:val="single"/>
    </w:rPr>
  </w:style>
  <w:style w:type="paragraph" w:styleId="Header">
    <w:name w:val="header"/>
    <w:aliases w:val="Header Char Char1,Header Char2 Char Char Char,Header Char1 Char1 Char Char Char,Header Char Char Char1 Char Char Char,Header Char Char2 Char Char Char"/>
    <w:basedOn w:val="Normal"/>
    <w:link w:val="HeaderChar"/>
    <w:uiPriority w:val="99"/>
    <w:unhideWhenUsed/>
    <w:qFormat/>
    <w:rsid w:val="00D530ED"/>
    <w:pPr>
      <w:tabs>
        <w:tab w:val="center" w:pos="4680"/>
        <w:tab w:val="right" w:pos="9360"/>
      </w:tabs>
    </w:pPr>
  </w:style>
  <w:style w:type="character" w:customStyle="1" w:styleId="HeaderChar">
    <w:name w:val="Header Char"/>
    <w:aliases w:val="Header Char Char1 Char,Header Char2 Char Char Char Char,Header Char1 Char1 Char Char Char Char,Header Char Char Char1 Char Char Char Char,Header Char Char2 Char Char Char Char"/>
    <w:basedOn w:val="DefaultParagraphFont"/>
    <w:link w:val="Header"/>
    <w:uiPriority w:val="99"/>
    <w:rsid w:val="00D530ED"/>
    <w:rPr>
      <w:rFonts w:ascii="Calibri" w:hAnsi="Calibri" w:cs="Calibri"/>
      <w:sz w:val="22"/>
    </w:rPr>
  </w:style>
  <w:style w:type="paragraph" w:styleId="Footer">
    <w:name w:val="footer"/>
    <w:basedOn w:val="Normal"/>
    <w:link w:val="FooterChar"/>
    <w:uiPriority w:val="99"/>
    <w:unhideWhenUsed/>
    <w:rsid w:val="00D530ED"/>
    <w:pPr>
      <w:tabs>
        <w:tab w:val="center" w:pos="4680"/>
        <w:tab w:val="right" w:pos="9360"/>
      </w:tabs>
    </w:pPr>
  </w:style>
  <w:style w:type="character" w:customStyle="1" w:styleId="FooterChar">
    <w:name w:val="Footer Char"/>
    <w:basedOn w:val="DefaultParagraphFont"/>
    <w:link w:val="Footer"/>
    <w:uiPriority w:val="99"/>
    <w:rsid w:val="00D530ED"/>
    <w:rPr>
      <w:rFonts w:ascii="Calibri" w:hAnsi="Calibri" w:cs="Calibri"/>
      <w:sz w:val="22"/>
    </w:rPr>
  </w:style>
  <w:style w:type="character" w:styleId="PageNumber">
    <w:name w:val="page number"/>
    <w:aliases w:val="card ununderlined"/>
    <w:basedOn w:val="DefaultParagraphFont"/>
    <w:uiPriority w:val="99"/>
    <w:unhideWhenUsed/>
    <w:rsid w:val="00D530ED"/>
  </w:style>
  <w:style w:type="character" w:customStyle="1" w:styleId="underline">
    <w:name w:val="underline"/>
    <w:qFormat/>
    <w:rsid w:val="00D530ED"/>
    <w:rPr>
      <w:u w:val="single"/>
    </w:rPr>
  </w:style>
  <w:style w:type="character" w:customStyle="1" w:styleId="m4841727538114946087gmail-styleunderline">
    <w:name w:val="m_4841727538114946087gmail-styleunderline"/>
    <w:basedOn w:val="DefaultParagraphFont"/>
    <w:rsid w:val="00D530ED"/>
  </w:style>
  <w:style w:type="paragraph" w:customStyle="1" w:styleId="BreakTag">
    <w:name w:val="Break Tag"/>
    <w:basedOn w:val="Normal"/>
    <w:autoRedefine/>
    <w:uiPriority w:val="4"/>
    <w:qFormat/>
    <w:rsid w:val="00D530ED"/>
    <w:pPr>
      <w:spacing w:before="240"/>
    </w:pPr>
    <w:rPr>
      <w:b/>
      <w:sz w:val="26"/>
    </w:rPr>
  </w:style>
  <w:style w:type="paragraph" w:customStyle="1" w:styleId="BreakBlock">
    <w:name w:val="Break Block"/>
    <w:basedOn w:val="Normal"/>
    <w:link w:val="BreakBlockChar"/>
    <w:autoRedefine/>
    <w:qFormat/>
    <w:rsid w:val="00D530ED"/>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D530ED"/>
    <w:rPr>
      <w:rFonts w:ascii="Arial Bold" w:hAnsi="Arial Bold" w:cs="Calibri"/>
      <w:b/>
      <w:caps/>
      <w:sz w:val="32"/>
      <w:u w:val="single"/>
    </w:rPr>
  </w:style>
  <w:style w:type="character" w:customStyle="1" w:styleId="Mention1">
    <w:name w:val="Mention1"/>
    <w:basedOn w:val="DefaultParagraphFont"/>
    <w:uiPriority w:val="99"/>
    <w:semiHidden/>
    <w:unhideWhenUsed/>
    <w:rsid w:val="00D530ED"/>
    <w:rPr>
      <w:color w:val="2B579A"/>
      <w:shd w:val="clear" w:color="auto" w:fill="E6E6E6"/>
    </w:rPr>
  </w:style>
  <w:style w:type="character" w:customStyle="1" w:styleId="UnresolvedMention1">
    <w:name w:val="Unresolved Mention1"/>
    <w:basedOn w:val="DefaultParagraphFont"/>
    <w:uiPriority w:val="99"/>
    <w:unhideWhenUsed/>
    <w:rsid w:val="00D530ED"/>
    <w:rPr>
      <w:color w:val="808080"/>
      <w:shd w:val="clear" w:color="auto" w:fill="E6E6E6"/>
    </w:rPr>
  </w:style>
  <w:style w:type="paragraph" w:customStyle="1" w:styleId="evidencetext">
    <w:name w:val="evidence text"/>
    <w:basedOn w:val="Normal"/>
    <w:link w:val="evidencetextChar1"/>
    <w:qFormat/>
    <w:rsid w:val="00D530ED"/>
    <w:pPr>
      <w:ind w:left="432" w:right="432"/>
    </w:pPr>
    <w:rPr>
      <w:color w:val="000000"/>
      <w:lang w:val="x-none" w:eastAsia="x-none"/>
    </w:rPr>
  </w:style>
  <w:style w:type="character" w:customStyle="1" w:styleId="evidencetextChar1">
    <w:name w:val="evidence text Char1"/>
    <w:link w:val="evidencetext"/>
    <w:rsid w:val="00D530ED"/>
    <w:rPr>
      <w:rFonts w:ascii="Calibri" w:hAnsi="Calibri" w:cs="Calibri"/>
      <w:color w:val="000000"/>
      <w:sz w:val="22"/>
      <w:lang w:val="x-none" w:eastAsia="x-none"/>
    </w:rPr>
  </w:style>
  <w:style w:type="character" w:customStyle="1" w:styleId="Author-Date">
    <w:name w:val="Author-Date"/>
    <w:qFormat/>
    <w:rsid w:val="00D530ED"/>
    <w:rPr>
      <w:b/>
      <w:sz w:val="24"/>
    </w:rPr>
  </w:style>
  <w:style w:type="paragraph" w:customStyle="1" w:styleId="Nothing">
    <w:name w:val="Nothing"/>
    <w:link w:val="NothingChar"/>
    <w:qFormat/>
    <w:rsid w:val="00D530ED"/>
    <w:pPr>
      <w:jc w:val="both"/>
    </w:pPr>
    <w:rPr>
      <w:rFonts w:ascii="Times New Roman" w:eastAsia="Times New Roman" w:hAnsi="Times New Roman" w:cs="Times New Roman"/>
      <w:sz w:val="20"/>
    </w:rPr>
  </w:style>
  <w:style w:type="paragraph" w:styleId="Title">
    <w:name w:val="Title"/>
    <w:aliases w:val="Cites and Cards,UNDERLINE,Bold Underlined,title,Block Heading,Read This,Non Read Text,Debate Normal,Warrants"/>
    <w:basedOn w:val="Normal"/>
    <w:link w:val="TitleChar"/>
    <w:uiPriority w:val="6"/>
    <w:qFormat/>
    <w:rsid w:val="00D530ED"/>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6"/>
    <w:qFormat/>
    <w:rsid w:val="00D530ED"/>
    <w:rPr>
      <w:rFonts w:ascii="Calibri" w:hAnsi="Calibri" w:cs="Calibri"/>
      <w:u w:val="single"/>
    </w:rPr>
  </w:style>
  <w:style w:type="paragraph" w:customStyle="1" w:styleId="Style4">
    <w:name w:val="Style4"/>
    <w:basedOn w:val="Normal"/>
    <w:link w:val="Style4Char"/>
    <w:qFormat/>
    <w:rsid w:val="00D530ED"/>
    <w:rPr>
      <w:rFonts w:eastAsia="Times New Roman"/>
      <w:u w:val="single"/>
    </w:rPr>
  </w:style>
  <w:style w:type="character" w:customStyle="1" w:styleId="Style4Char">
    <w:name w:val="Style4 Char"/>
    <w:link w:val="Style4"/>
    <w:qFormat/>
    <w:rsid w:val="00D530ED"/>
    <w:rPr>
      <w:rFonts w:ascii="Calibri" w:eastAsia="Times New Roman" w:hAnsi="Calibri" w:cs="Calibri"/>
      <w:sz w:val="22"/>
      <w:u w:val="single"/>
    </w:rPr>
  </w:style>
  <w:style w:type="character" w:customStyle="1" w:styleId="cardChar">
    <w:name w:val="card Char"/>
    <w:aliases w:val="Bold Cite Char Char,Speed Cite Char"/>
    <w:basedOn w:val="DefaultParagraphFont"/>
    <w:qFormat/>
    <w:rsid w:val="00D530ED"/>
    <w:rPr>
      <w:rFonts w:ascii="Times New Roman" w:hAnsi="Times New Roman"/>
      <w:u w:val="single"/>
    </w:rPr>
  </w:style>
  <w:style w:type="character" w:customStyle="1" w:styleId="term">
    <w:name w:val="term"/>
    <w:basedOn w:val="DefaultParagraphFont"/>
    <w:rsid w:val="00D530ED"/>
  </w:style>
  <w:style w:type="character" w:customStyle="1" w:styleId="Style1Char">
    <w:name w:val="Style1 Char"/>
    <w:qFormat/>
    <w:rsid w:val="00D530ED"/>
    <w:rPr>
      <w:rFonts w:ascii="Times New Roman" w:eastAsia="SimSun" w:hAnsi="Times New Roman" w:cs="Times New Roman"/>
      <w:sz w:val="20"/>
      <w:szCs w:val="24"/>
      <w:u w:val="single"/>
      <w:lang w:eastAsia="zh-CN"/>
    </w:rPr>
  </w:style>
  <w:style w:type="character" w:customStyle="1" w:styleId="Styleunderline11pt">
    <w:name w:val="Style underline + 11 pt"/>
    <w:rsid w:val="00D530ED"/>
    <w:rPr>
      <w:rFonts w:ascii="Times New Roman" w:hAnsi="Times New Roman"/>
      <w:sz w:val="20"/>
      <w:u w:val="single"/>
    </w:rPr>
  </w:style>
  <w:style w:type="paragraph" w:customStyle="1" w:styleId="Stylecard11pt">
    <w:name w:val="Style card + 11 pt"/>
    <w:basedOn w:val="Normal"/>
    <w:link w:val="Stylecard11ptChar"/>
    <w:qFormat/>
    <w:rsid w:val="00D530ED"/>
    <w:pPr>
      <w:ind w:left="288" w:right="288"/>
    </w:pPr>
    <w:rPr>
      <w:rFonts w:ascii="Georgia" w:eastAsia="SimSun" w:hAnsi="Georgia"/>
      <w:lang w:eastAsia="zh-CN"/>
    </w:rPr>
  </w:style>
  <w:style w:type="character" w:customStyle="1" w:styleId="Stylecard11ptChar">
    <w:name w:val="Style card + 11 pt Char"/>
    <w:link w:val="Stylecard11pt"/>
    <w:rsid w:val="00D530ED"/>
    <w:rPr>
      <w:rFonts w:ascii="Georgia" w:eastAsia="SimSun" w:hAnsi="Georgia" w:cs="Calibri"/>
      <w:sz w:val="22"/>
      <w:lang w:eastAsia="zh-CN"/>
    </w:rPr>
  </w:style>
  <w:style w:type="paragraph" w:customStyle="1" w:styleId="Minimize">
    <w:name w:val="Minimize"/>
    <w:basedOn w:val="Normal"/>
    <w:next w:val="Normal"/>
    <w:link w:val="MinimizeChar"/>
    <w:qFormat/>
    <w:rsid w:val="00D530ED"/>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D530ED"/>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D530ED"/>
    <w:rPr>
      <w:rFonts w:ascii="Arial" w:eastAsiaTheme="minorHAnsi" w:hAnsi="Arial" w:cs="Arial"/>
      <w:sz w:val="22"/>
      <w:szCs w:val="22"/>
      <w:u w:val="single"/>
    </w:rPr>
  </w:style>
  <w:style w:type="paragraph" w:customStyle="1" w:styleId="cardtext">
    <w:name w:val="card text"/>
    <w:basedOn w:val="Normal"/>
    <w:link w:val="cardtextChar"/>
    <w:qFormat/>
    <w:rsid w:val="00D530ED"/>
    <w:pPr>
      <w:ind w:left="288" w:right="288"/>
    </w:pPr>
  </w:style>
  <w:style w:type="character" w:customStyle="1" w:styleId="cardtextChar">
    <w:name w:val="card text Char"/>
    <w:basedOn w:val="DefaultParagraphFont"/>
    <w:link w:val="cardtext"/>
    <w:rsid w:val="00D530ED"/>
    <w:rPr>
      <w:rFonts w:ascii="Calibri" w:hAnsi="Calibri" w:cs="Calibri"/>
      <w:sz w:val="22"/>
    </w:rPr>
  </w:style>
  <w:style w:type="character" w:customStyle="1" w:styleId="byline">
    <w:name w:val="byline"/>
    <w:basedOn w:val="DefaultParagraphFont"/>
    <w:rsid w:val="00D530ED"/>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qFormat/>
    <w:rsid w:val="00D530ED"/>
    <w:rPr>
      <w:rFonts w:ascii="Arial" w:hAnsi="Arial"/>
      <w:b/>
      <w:sz w:val="24"/>
      <w:szCs w:val="22"/>
      <w:u w:val="single"/>
    </w:rPr>
  </w:style>
  <w:style w:type="paragraph" w:customStyle="1" w:styleId="StyleStyle411pt">
    <w:name w:val="Style Style4 + 11 pt"/>
    <w:basedOn w:val="Normal"/>
    <w:link w:val="StyleStyle411ptChar"/>
    <w:qFormat/>
    <w:rsid w:val="00D530ED"/>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D530ED"/>
    <w:rPr>
      <w:rFonts w:ascii="Calibri" w:eastAsia="Times New Roman" w:hAnsi="Calibri" w:cs="Calibri"/>
      <w:sz w:val="22"/>
      <w:u w:val="single"/>
    </w:rPr>
  </w:style>
  <w:style w:type="character" w:customStyle="1" w:styleId="Style11ptUnderline">
    <w:name w:val="Style 11 pt Underline"/>
    <w:qFormat/>
    <w:rsid w:val="00D530ED"/>
    <w:rPr>
      <w:sz w:val="20"/>
      <w:u w:val="single"/>
    </w:rPr>
  </w:style>
  <w:style w:type="character" w:customStyle="1" w:styleId="Style11ptBoldUnderline">
    <w:name w:val="Style 11 pt Bold Underline"/>
    <w:qFormat/>
    <w:rsid w:val="00D530ED"/>
    <w:rPr>
      <w:b/>
      <w:bCs/>
      <w:sz w:val="20"/>
      <w:u w:val="single"/>
    </w:rPr>
  </w:style>
  <w:style w:type="character" w:customStyle="1" w:styleId="Style11pt">
    <w:name w:val="Style 11 pt"/>
    <w:qFormat/>
    <w:rsid w:val="00D530ED"/>
    <w:rPr>
      <w:sz w:val="20"/>
    </w:rPr>
  </w:style>
  <w:style w:type="paragraph" w:customStyle="1" w:styleId="StyleStyle411ptBold">
    <w:name w:val="Style Style4 + 11 pt Bold"/>
    <w:basedOn w:val="Normal"/>
    <w:link w:val="StyleStyle411ptBoldChar"/>
    <w:qFormat/>
    <w:rsid w:val="00D530ED"/>
    <w:rPr>
      <w:rFonts w:eastAsia="Times New Roman"/>
      <w:b/>
      <w:bCs/>
      <w:u w:val="single"/>
    </w:rPr>
  </w:style>
  <w:style w:type="character" w:customStyle="1" w:styleId="StyleStyle411ptBoldChar">
    <w:name w:val="Style Style4 + 11 pt Bold Char"/>
    <w:basedOn w:val="DefaultParagraphFont"/>
    <w:link w:val="StyleStyle411ptBold"/>
    <w:rsid w:val="00D530ED"/>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D530ED"/>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D530ED"/>
    <w:rPr>
      <w:rFonts w:ascii="Calibri" w:eastAsia="Times New Roman" w:hAnsi="Calibri" w:cs="Calibri"/>
      <w:b/>
      <w:sz w:val="32"/>
      <w:szCs w:val="20"/>
      <w:u w:val="single"/>
    </w:rPr>
  </w:style>
  <w:style w:type="character" w:customStyle="1" w:styleId="Emphasis2">
    <w:name w:val="Emphasis2"/>
    <w:basedOn w:val="DefaultParagraphFont"/>
    <w:qFormat/>
    <w:rsid w:val="00D530ED"/>
    <w:rPr>
      <w:rFonts w:ascii="Franklin Gothic Heavy" w:hAnsi="Franklin Gothic Heavy"/>
      <w:iCs/>
      <w:u w:val="single"/>
    </w:rPr>
  </w:style>
  <w:style w:type="paragraph" w:customStyle="1" w:styleId="Cards">
    <w:name w:val="Cards"/>
    <w:basedOn w:val="Normal"/>
    <w:link w:val="CardsChar1"/>
    <w:qFormat/>
    <w:rsid w:val="00D530ED"/>
    <w:pPr>
      <w:autoSpaceDE w:val="0"/>
      <w:autoSpaceDN w:val="0"/>
      <w:adjustRightInd w:val="0"/>
      <w:ind w:left="432" w:right="432"/>
      <w:jc w:val="both"/>
    </w:pPr>
    <w:rPr>
      <w:rFonts w:eastAsia="Times New Roman"/>
      <w:sz w:val="20"/>
      <w:szCs w:val="20"/>
    </w:rPr>
  </w:style>
  <w:style w:type="character" w:customStyle="1" w:styleId="CardsChar">
    <w:name w:val="Cards Char"/>
    <w:qFormat/>
    <w:locked/>
    <w:rsid w:val="00D530ED"/>
    <w:rPr>
      <w:rFonts w:ascii="Times New Roman" w:eastAsia="Times New Roman" w:hAnsi="Times New Roman" w:cs="Times New Roman"/>
      <w:sz w:val="20"/>
      <w:szCs w:val="24"/>
    </w:rPr>
  </w:style>
  <w:style w:type="character" w:customStyle="1" w:styleId="pmterms1">
    <w:name w:val="pmterms1"/>
    <w:basedOn w:val="DefaultParagraphFont"/>
    <w:qFormat/>
    <w:rsid w:val="00D530ED"/>
  </w:style>
  <w:style w:type="character" w:customStyle="1" w:styleId="hilite1">
    <w:name w:val="hilite1"/>
    <w:basedOn w:val="DefaultParagraphFont"/>
    <w:rsid w:val="00D530ED"/>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D530ED"/>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D530ED"/>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D530ED"/>
    <w:rPr>
      <w:rFonts w:eastAsia="Times New Roman"/>
      <w:b/>
      <w:szCs w:val="20"/>
    </w:rPr>
  </w:style>
  <w:style w:type="character" w:customStyle="1" w:styleId="NormaltagChar">
    <w:name w:val="Normal tag Char"/>
    <w:basedOn w:val="DefaultParagraphFont"/>
    <w:link w:val="Normaltag"/>
    <w:uiPriority w:val="99"/>
    <w:locked/>
    <w:rsid w:val="00D530ED"/>
    <w:rPr>
      <w:rFonts w:ascii="Calibri" w:eastAsia="Times New Roman" w:hAnsi="Calibri" w:cs="Calibri"/>
      <w:b/>
      <w:sz w:val="22"/>
      <w:szCs w:val="20"/>
    </w:rPr>
  </w:style>
  <w:style w:type="character" w:customStyle="1" w:styleId="DebateUnderline">
    <w:name w:val="Debate Underline"/>
    <w:qFormat/>
    <w:rsid w:val="00D530ED"/>
    <w:rPr>
      <w:rFonts w:ascii="Times New Roman" w:hAnsi="Times New Roman"/>
      <w:sz w:val="20"/>
      <w:szCs w:val="24"/>
      <w:u w:val="thick"/>
    </w:rPr>
  </w:style>
  <w:style w:type="character" w:customStyle="1" w:styleId="blue">
    <w:name w:val="blue"/>
    <w:basedOn w:val="DefaultParagraphFont"/>
    <w:qFormat/>
    <w:rsid w:val="00D530ED"/>
    <w:rPr>
      <w:rFonts w:cs="Times New Roman"/>
    </w:rPr>
  </w:style>
  <w:style w:type="paragraph" w:customStyle="1" w:styleId="cites">
    <w:name w:val="cites"/>
    <w:link w:val="Heading1Char3"/>
    <w:autoRedefine/>
    <w:qFormat/>
    <w:rsid w:val="00D530ED"/>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D530ED"/>
    <w:rPr>
      <w:rFonts w:ascii="Times New Roman" w:eastAsia="Malgun Gothic" w:hAnsi="Times New Roman" w:cs="Times New Roman"/>
      <w:b/>
      <w:u w:val="single"/>
    </w:rPr>
  </w:style>
  <w:style w:type="paragraph" w:customStyle="1" w:styleId="tiny">
    <w:name w:val="tiny"/>
    <w:next w:val="Normal"/>
    <w:link w:val="tinyChar"/>
    <w:autoRedefine/>
    <w:qFormat/>
    <w:rsid w:val="00D530ED"/>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D530ED"/>
    <w:rPr>
      <w:rFonts w:ascii="Times New Roman" w:eastAsia="Malgun Gothic" w:hAnsi="Times New Roman" w:cs="Times New Roman"/>
      <w:sz w:val="12"/>
    </w:rPr>
  </w:style>
  <w:style w:type="character" w:customStyle="1" w:styleId="CitesChar2">
    <w:name w:val="Cites Char2"/>
    <w:rsid w:val="00D530ED"/>
    <w:rPr>
      <w:rFonts w:eastAsia="Times New Roman" w:cs="Times New Roman"/>
      <w:b/>
      <w:bCs/>
      <w:sz w:val="20"/>
      <w:szCs w:val="20"/>
    </w:rPr>
  </w:style>
  <w:style w:type="character" w:customStyle="1" w:styleId="Heading1Char1">
    <w:name w:val="Heading 1 Char1"/>
    <w:aliases w:val="Pocket Char1"/>
    <w:basedOn w:val="DefaultParagraphFont"/>
    <w:uiPriority w:val="1"/>
    <w:rsid w:val="00D530ED"/>
    <w:rPr>
      <w:rFonts w:ascii="Arial" w:hAnsi="Arial" w:cs="Arial"/>
      <w:b/>
      <w:bCs/>
      <w:kern w:val="32"/>
      <w:sz w:val="28"/>
      <w:szCs w:val="32"/>
      <w:lang w:bidi="en-US"/>
    </w:rPr>
  </w:style>
  <w:style w:type="paragraph" w:customStyle="1" w:styleId="BlockTitle2">
    <w:name w:val="Block Title2"/>
    <w:basedOn w:val="Normal"/>
    <w:next w:val="Normal"/>
    <w:qFormat/>
    <w:rsid w:val="00D530ED"/>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D530ED"/>
    <w:pPr>
      <w:spacing w:before="120" w:after="120"/>
    </w:pPr>
    <w:rPr>
      <w:rFonts w:eastAsia="Times New Roman"/>
      <w:b/>
      <w:u w:val="single"/>
      <w:lang w:bidi="en-US"/>
    </w:rPr>
  </w:style>
  <w:style w:type="paragraph" w:styleId="TOC9">
    <w:name w:val="toc 9"/>
    <w:basedOn w:val="Normal"/>
    <w:next w:val="Normal"/>
    <w:autoRedefine/>
    <w:rsid w:val="00D530ED"/>
    <w:pPr>
      <w:ind w:left="1600"/>
    </w:pPr>
    <w:rPr>
      <w:rFonts w:eastAsia="Times New Roman"/>
      <w:sz w:val="20"/>
      <w:lang w:bidi="en-US"/>
    </w:rPr>
  </w:style>
  <w:style w:type="paragraph" w:customStyle="1" w:styleId="TxBrp1">
    <w:name w:val="TxBr_p1"/>
    <w:basedOn w:val="Normal"/>
    <w:qFormat/>
    <w:rsid w:val="00D530ED"/>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D530ED"/>
    <w:pPr>
      <w:spacing w:before="100" w:beforeAutospacing="1" w:after="100" w:afterAutospacing="1"/>
    </w:pPr>
    <w:rPr>
      <w:rFonts w:eastAsia="Times New Roman"/>
      <w:lang w:bidi="en-US"/>
    </w:rPr>
  </w:style>
  <w:style w:type="paragraph" w:customStyle="1" w:styleId="fullstory">
    <w:name w:val="fullstory"/>
    <w:basedOn w:val="Normal"/>
    <w:qFormat/>
    <w:rsid w:val="00D530ED"/>
    <w:pPr>
      <w:spacing w:before="100" w:beforeAutospacing="1" w:after="100" w:afterAutospacing="1"/>
    </w:pPr>
    <w:rPr>
      <w:rFonts w:eastAsia="Times New Roman"/>
      <w:lang w:bidi="en-US"/>
    </w:rPr>
  </w:style>
  <w:style w:type="character" w:customStyle="1" w:styleId="standardcontent">
    <w:name w:val="standardcontent"/>
    <w:basedOn w:val="DefaultParagraphFont"/>
    <w:rsid w:val="00D530ED"/>
  </w:style>
  <w:style w:type="paragraph" w:customStyle="1" w:styleId="hat">
    <w:name w:val="hat"/>
    <w:basedOn w:val="Normal"/>
    <w:next w:val="Normal"/>
    <w:link w:val="hatChar"/>
    <w:qFormat/>
    <w:rsid w:val="00D530ED"/>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D530ED"/>
  </w:style>
  <w:style w:type="paragraph" w:customStyle="1" w:styleId="HotRouteChar">
    <w:name w:val="Hot Route! Char"/>
    <w:basedOn w:val="Normal"/>
    <w:qFormat/>
    <w:rsid w:val="00D530ED"/>
    <w:pPr>
      <w:ind w:left="144"/>
    </w:pPr>
    <w:rPr>
      <w:rFonts w:eastAsia="Times New Roman"/>
      <w:sz w:val="20"/>
      <w:lang w:bidi="en-US"/>
    </w:rPr>
  </w:style>
  <w:style w:type="character" w:styleId="Strong">
    <w:name w:val="Strong"/>
    <w:aliases w:val="8 pt font,Citation Char Char1 Char Char Char Char Char,Cut,Small 1,Read Char Char Char,Read Char Char1"/>
    <w:basedOn w:val="DefaultParagraphFont"/>
    <w:uiPriority w:val="22"/>
    <w:qFormat/>
    <w:rsid w:val="00D530ED"/>
    <w:rPr>
      <w:rFonts w:cs="Times New Roman"/>
      <w:b/>
      <w:bCs/>
    </w:rPr>
  </w:style>
  <w:style w:type="paragraph" w:customStyle="1" w:styleId="Default">
    <w:name w:val="Default"/>
    <w:qFormat/>
    <w:rsid w:val="00D530ED"/>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D530ED"/>
    <w:rPr>
      <w:rFonts w:ascii="Cambria" w:hAnsi="Cambria" w:cs="Times New Roman"/>
      <w:b/>
      <w:bCs/>
      <w:sz w:val="26"/>
      <w:szCs w:val="26"/>
    </w:rPr>
  </w:style>
  <w:style w:type="character" w:customStyle="1" w:styleId="UnderliningChar">
    <w:name w:val="Underlining Char"/>
    <w:basedOn w:val="DefaultParagraphFont"/>
    <w:link w:val="Underlining"/>
    <w:rsid w:val="00D530ED"/>
    <w:rPr>
      <w:rFonts w:ascii="Arial Narrow" w:hAnsi="Arial Narrow" w:cs="Times New Roman"/>
      <w:u w:val="single"/>
    </w:rPr>
  </w:style>
  <w:style w:type="character" w:customStyle="1" w:styleId="CardCharChar1">
    <w:name w:val="Card Char Char1"/>
    <w:basedOn w:val="DefaultParagraphFont"/>
    <w:rsid w:val="00D530ED"/>
    <w:rPr>
      <w:rFonts w:cs="Times New Roman"/>
      <w:b/>
      <w:bCs/>
      <w:sz w:val="28"/>
      <w:szCs w:val="28"/>
    </w:rPr>
  </w:style>
  <w:style w:type="character" w:customStyle="1" w:styleId="CitesChar">
    <w:name w:val="Cites Char"/>
    <w:qFormat/>
    <w:locked/>
    <w:rsid w:val="00D530ED"/>
    <w:rPr>
      <w:rFonts w:ascii="Times New Roman" w:eastAsia="Calibri" w:hAnsi="Times New Roman" w:cs="Times New Roman"/>
      <w:sz w:val="24"/>
      <w:szCs w:val="24"/>
    </w:rPr>
  </w:style>
  <w:style w:type="character" w:customStyle="1" w:styleId="apple-converted-space">
    <w:name w:val="apple-converted-space"/>
    <w:basedOn w:val="DefaultParagraphFont"/>
    <w:qFormat/>
    <w:rsid w:val="00D530ED"/>
  </w:style>
  <w:style w:type="character" w:customStyle="1" w:styleId="hit">
    <w:name w:val="hit"/>
    <w:basedOn w:val="DefaultParagraphFont"/>
    <w:qFormat/>
    <w:rsid w:val="00D530ED"/>
    <w:rPr>
      <w:rFonts w:cs="Times New Roman"/>
    </w:rPr>
  </w:style>
  <w:style w:type="paragraph" w:customStyle="1" w:styleId="SmallFont">
    <w:name w:val="Small Font"/>
    <w:basedOn w:val="Normal"/>
    <w:link w:val="SmallFontChar"/>
    <w:qFormat/>
    <w:rsid w:val="00D530ED"/>
    <w:pPr>
      <w:spacing w:after="200"/>
      <w:jc w:val="both"/>
    </w:pPr>
    <w:rPr>
      <w:rFonts w:eastAsia="Calibri"/>
      <w:szCs w:val="18"/>
    </w:rPr>
  </w:style>
  <w:style w:type="character" w:customStyle="1" w:styleId="SmallFontChar">
    <w:name w:val="Small Font Char"/>
    <w:basedOn w:val="DefaultParagraphFont"/>
    <w:link w:val="SmallFont"/>
    <w:locked/>
    <w:rsid w:val="00D530ED"/>
    <w:rPr>
      <w:rFonts w:ascii="Calibri" w:eastAsia="Calibri" w:hAnsi="Calibri" w:cs="Calibri"/>
      <w:sz w:val="22"/>
      <w:szCs w:val="18"/>
    </w:rPr>
  </w:style>
  <w:style w:type="character" w:customStyle="1" w:styleId="CircleChar1">
    <w:name w:val="Circle Char1"/>
    <w:basedOn w:val="DefaultParagraphFont"/>
    <w:rsid w:val="00D530ED"/>
    <w:rPr>
      <w:rFonts w:cs="Times New Roman"/>
      <w:b/>
      <w:i/>
      <w:sz w:val="18"/>
      <w:szCs w:val="18"/>
      <w:u w:val="single"/>
      <w:lang w:val="en-US" w:eastAsia="en-US" w:bidi="ar-SA"/>
    </w:rPr>
  </w:style>
  <w:style w:type="paragraph" w:styleId="BodyText">
    <w:name w:val="Body Text"/>
    <w:basedOn w:val="Normal"/>
    <w:link w:val="BodyTextChar"/>
    <w:uiPriority w:val="99"/>
    <w:unhideWhenUsed/>
    <w:qFormat/>
    <w:rsid w:val="00D530ED"/>
    <w:pPr>
      <w:spacing w:after="120"/>
    </w:pPr>
  </w:style>
  <w:style w:type="character" w:customStyle="1" w:styleId="BodyTextChar">
    <w:name w:val="Body Text Char"/>
    <w:basedOn w:val="DefaultParagraphFont"/>
    <w:link w:val="BodyText"/>
    <w:uiPriority w:val="99"/>
    <w:qFormat/>
    <w:rsid w:val="00D530ED"/>
    <w:rPr>
      <w:rFonts w:ascii="Calibri" w:hAnsi="Calibri" w:cs="Calibri"/>
      <w:sz w:val="22"/>
    </w:rPr>
  </w:style>
  <w:style w:type="character" w:customStyle="1" w:styleId="verdana">
    <w:name w:val="verdana"/>
    <w:basedOn w:val="DefaultParagraphFont"/>
    <w:qFormat/>
    <w:rsid w:val="00D530ED"/>
  </w:style>
  <w:style w:type="character" w:customStyle="1" w:styleId="CardsChar1">
    <w:name w:val="Cards Char1"/>
    <w:link w:val="Cards"/>
    <w:rsid w:val="00D530ED"/>
    <w:rPr>
      <w:rFonts w:ascii="Calibri" w:eastAsia="Times New Roman" w:hAnsi="Calibri" w:cs="Calibri"/>
      <w:sz w:val="20"/>
      <w:szCs w:val="20"/>
    </w:rPr>
  </w:style>
  <w:style w:type="paragraph" w:customStyle="1" w:styleId="BlockHeadings">
    <w:name w:val="Block Headings"/>
    <w:basedOn w:val="Normal"/>
    <w:link w:val="BlockHeadingsChar"/>
    <w:qFormat/>
    <w:rsid w:val="00D530ED"/>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D530ED"/>
    <w:rPr>
      <w:rFonts w:ascii="Calibri" w:eastAsia="Times New Roman" w:hAnsi="Calibri" w:cs="Calibri"/>
      <w:b/>
      <w:sz w:val="20"/>
      <w:szCs w:val="20"/>
    </w:rPr>
  </w:style>
  <w:style w:type="paragraph" w:customStyle="1" w:styleId="loose">
    <w:name w:val="loose"/>
    <w:basedOn w:val="Normal"/>
    <w:qFormat/>
    <w:rsid w:val="00D530ED"/>
    <w:pPr>
      <w:spacing w:before="210"/>
    </w:pPr>
    <w:rPr>
      <w:rFonts w:eastAsia="Times New Roman"/>
      <w:lang w:eastAsia="zh-CN" w:bidi="he-IL"/>
    </w:rPr>
  </w:style>
  <w:style w:type="character" w:customStyle="1" w:styleId="hit1">
    <w:name w:val="hit1"/>
    <w:basedOn w:val="DefaultParagraphFont"/>
    <w:rsid w:val="00D530ED"/>
    <w:rPr>
      <w:b/>
      <w:bCs/>
      <w:color w:val="CC0033"/>
    </w:rPr>
  </w:style>
  <w:style w:type="character" w:customStyle="1" w:styleId="upper">
    <w:name w:val="upper"/>
    <w:basedOn w:val="DefaultParagraphFont"/>
    <w:rsid w:val="00D530ED"/>
  </w:style>
  <w:style w:type="character" w:customStyle="1" w:styleId="Author">
    <w:name w:val="Author"/>
    <w:aliases w:val="Style Date"/>
    <w:basedOn w:val="DefaultParagraphFont"/>
    <w:qFormat/>
    <w:rsid w:val="00D530ED"/>
    <w:rPr>
      <w:b/>
      <w:sz w:val="24"/>
    </w:rPr>
  </w:style>
  <w:style w:type="character" w:customStyle="1" w:styleId="SmallFont7pt">
    <w:name w:val="Small Font (7 pt)"/>
    <w:basedOn w:val="DefaultParagraphFont"/>
    <w:qFormat/>
    <w:rsid w:val="00D530ED"/>
    <w:rPr>
      <w:sz w:val="14"/>
    </w:rPr>
  </w:style>
  <w:style w:type="paragraph" w:customStyle="1" w:styleId="UnderlinedText">
    <w:name w:val="Underlined Text"/>
    <w:basedOn w:val="Normal"/>
    <w:qFormat/>
    <w:rsid w:val="00D530ED"/>
    <w:rPr>
      <w:rFonts w:eastAsia="Times New Roman"/>
      <w:b/>
      <w:szCs w:val="20"/>
    </w:rPr>
  </w:style>
  <w:style w:type="character" w:customStyle="1" w:styleId="SmallText-New">
    <w:name w:val="Small Text - New"/>
    <w:basedOn w:val="DefaultParagraphFont"/>
    <w:rsid w:val="00D530ED"/>
    <w:rPr>
      <w:rFonts w:ascii="Arial Narrow" w:hAnsi="Arial Narrow"/>
      <w:sz w:val="14"/>
    </w:rPr>
  </w:style>
  <w:style w:type="paragraph" w:customStyle="1" w:styleId="Smalltext">
    <w:name w:val="Small text"/>
    <w:aliases w:val="Quote1,Quote11"/>
    <w:basedOn w:val="Normal"/>
    <w:link w:val="SmalltextChar"/>
    <w:qFormat/>
    <w:rsid w:val="00D530ED"/>
    <w:rPr>
      <w:rFonts w:ascii="Arial Narrow" w:eastAsia="Times New Roman" w:hAnsi="Arial Narrow"/>
    </w:rPr>
  </w:style>
  <w:style w:type="character" w:customStyle="1" w:styleId="Underlined-New">
    <w:name w:val="Underlined - New"/>
    <w:basedOn w:val="DefaultParagraphFont"/>
    <w:rsid w:val="00D530ED"/>
    <w:rPr>
      <w:rFonts w:ascii="Arial Narrow" w:hAnsi="Arial Narrow"/>
      <w:sz w:val="16"/>
      <w:u w:val="single"/>
    </w:rPr>
  </w:style>
  <w:style w:type="paragraph" w:styleId="TOC2">
    <w:name w:val="toc 2"/>
    <w:basedOn w:val="Normal"/>
    <w:next w:val="Normal"/>
    <w:autoRedefine/>
    <w:uiPriority w:val="39"/>
    <w:qFormat/>
    <w:rsid w:val="00D530ED"/>
    <w:pPr>
      <w:ind w:left="200"/>
    </w:pPr>
    <w:rPr>
      <w:rFonts w:eastAsia="Times New Roman"/>
      <w:sz w:val="20"/>
      <w:lang w:bidi="en-US"/>
    </w:rPr>
  </w:style>
  <w:style w:type="paragraph" w:styleId="Caption">
    <w:name w:val="caption"/>
    <w:aliases w:val="caption"/>
    <w:basedOn w:val="Normal"/>
    <w:next w:val="Normal"/>
    <w:qFormat/>
    <w:rsid w:val="00D530ED"/>
    <w:rPr>
      <w:rFonts w:eastAsia="Times New Roman"/>
      <w:b/>
      <w:bCs/>
      <w:sz w:val="18"/>
      <w:szCs w:val="18"/>
      <w:lang w:bidi="en-US"/>
    </w:rPr>
  </w:style>
  <w:style w:type="paragraph" w:styleId="TOCHeading">
    <w:name w:val="TOC Heading"/>
    <w:basedOn w:val="Heading1"/>
    <w:next w:val="Normal"/>
    <w:uiPriority w:val="39"/>
    <w:qFormat/>
    <w:rsid w:val="00D530ED"/>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D530ED"/>
    <w:rPr>
      <w:rFonts w:ascii="Arial Narrow" w:hAnsi="Arial Narrow"/>
      <w:dstrike w:val="0"/>
      <w:sz w:val="20"/>
      <w:bdr w:val="single" w:sz="2" w:space="0" w:color="auto"/>
      <w:vertAlign w:val="baseline"/>
    </w:rPr>
  </w:style>
  <w:style w:type="character" w:customStyle="1" w:styleId="style65">
    <w:name w:val="style65"/>
    <w:basedOn w:val="DefaultParagraphFont"/>
    <w:rsid w:val="00D530ED"/>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D530ED"/>
    <w:rPr>
      <w:rFonts w:cs="Arial"/>
      <w:bCs/>
      <w:szCs w:val="26"/>
      <w:u w:val="single"/>
      <w:lang w:val="en-US" w:eastAsia="en-US" w:bidi="ar-SA"/>
    </w:rPr>
  </w:style>
  <w:style w:type="character" w:customStyle="1" w:styleId="qlabel">
    <w:name w:val="q_label"/>
    <w:basedOn w:val="DefaultParagraphFont"/>
    <w:rsid w:val="00D530ED"/>
  </w:style>
  <w:style w:type="character" w:customStyle="1" w:styleId="alabel">
    <w:name w:val="a_label"/>
    <w:basedOn w:val="DefaultParagraphFont"/>
    <w:rsid w:val="00D530ED"/>
  </w:style>
  <w:style w:type="character" w:customStyle="1" w:styleId="Style1Char1">
    <w:name w:val="Style1 Char1"/>
    <w:basedOn w:val="DefaultParagraphFont"/>
    <w:qFormat/>
    <w:rsid w:val="00D530ED"/>
    <w:rPr>
      <w:rFonts w:eastAsia="SimSun"/>
      <w:sz w:val="20"/>
      <w:szCs w:val="24"/>
      <w:u w:val="single"/>
      <w:lang w:val="en-US" w:eastAsia="zh-CN" w:bidi="ar-SA"/>
    </w:rPr>
  </w:style>
  <w:style w:type="character" w:customStyle="1" w:styleId="UnderlineCharChar">
    <w:name w:val="Underline Char Char"/>
    <w:basedOn w:val="DefaultParagraphFont"/>
    <w:rsid w:val="00D530ED"/>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D530ED"/>
    <w:rPr>
      <w:rFonts w:eastAsia="MS Mincho"/>
      <w:b/>
      <w:u w:val="single"/>
      <w:lang w:val="en-US" w:eastAsia="en-US" w:bidi="ar-SA"/>
    </w:rPr>
  </w:style>
  <w:style w:type="character" w:customStyle="1" w:styleId="CardTextChar0">
    <w:name w:val="Card Text Char"/>
    <w:basedOn w:val="DefaultParagraphFont"/>
    <w:rsid w:val="00D530ED"/>
    <w:rPr>
      <w:rFonts w:ascii="Times New Roman" w:eastAsia="Times New Roman" w:hAnsi="Times New Roman" w:cs="Times New Roman"/>
      <w:szCs w:val="24"/>
    </w:rPr>
  </w:style>
  <w:style w:type="character" w:customStyle="1" w:styleId="reduce2">
    <w:name w:val="reduce2"/>
    <w:basedOn w:val="DefaultParagraphFont"/>
    <w:rsid w:val="00D530ED"/>
    <w:rPr>
      <w:rFonts w:ascii="Arial" w:hAnsi="Arial" w:cs="Arial"/>
      <w:color w:val="000000"/>
      <w:sz w:val="10"/>
      <w:szCs w:val="22"/>
    </w:rPr>
  </w:style>
  <w:style w:type="paragraph" w:customStyle="1" w:styleId="BoldUnderline">
    <w:name w:val="BoldUnderline"/>
    <w:link w:val="BoldUnderlineChar"/>
    <w:uiPriority w:val="99"/>
    <w:qFormat/>
    <w:rsid w:val="00D530ED"/>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D530ED"/>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D530ED"/>
    <w:rPr>
      <w:rFonts w:cs="Arial"/>
      <w:bCs/>
      <w:szCs w:val="26"/>
      <w:u w:val="single"/>
      <w:lang w:val="en-US" w:eastAsia="en-US" w:bidi="ar-SA"/>
    </w:rPr>
  </w:style>
  <w:style w:type="paragraph" w:customStyle="1" w:styleId="evidencetextChar">
    <w:name w:val="evidence text Char"/>
    <w:basedOn w:val="Normal"/>
    <w:qFormat/>
    <w:rsid w:val="00D530ED"/>
    <w:pPr>
      <w:ind w:left="1728" w:right="1008"/>
    </w:pPr>
    <w:rPr>
      <w:rFonts w:eastAsia="Times New Roman"/>
      <w:color w:val="000000"/>
      <w:sz w:val="18"/>
    </w:rPr>
  </w:style>
  <w:style w:type="character" w:customStyle="1" w:styleId="underline2">
    <w:name w:val="underline2"/>
    <w:basedOn w:val="DefaultParagraphFont"/>
    <w:rsid w:val="00D530ED"/>
    <w:rPr>
      <w:u w:val="single"/>
    </w:rPr>
  </w:style>
  <w:style w:type="character" w:customStyle="1" w:styleId="Style11ptUnderlineBorderSinglesolidlineAuto05pt">
    <w:name w:val="Style 11 pt Underline Border: : (Single solid line Auto  0.5 pt..."/>
    <w:qFormat/>
    <w:rsid w:val="00D530ED"/>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D530ED"/>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D530ED"/>
    <w:rPr>
      <w:rFonts w:ascii="Calibri" w:eastAsia="Times New Roman" w:hAnsi="Calibri" w:cs="Calibri"/>
      <w:sz w:val="22"/>
      <w:u w:val="single"/>
      <w:bdr w:val="single" w:sz="4" w:space="0" w:color="auto"/>
    </w:rPr>
  </w:style>
  <w:style w:type="character" w:customStyle="1" w:styleId="UnderlineChar4Char">
    <w:name w:val="Underline Char4 Char"/>
    <w:basedOn w:val="DefaultParagraphFont"/>
    <w:link w:val="UnderlineChar4"/>
    <w:rsid w:val="00D530ED"/>
    <w:rPr>
      <w:u w:val="single"/>
    </w:rPr>
  </w:style>
  <w:style w:type="paragraph" w:customStyle="1" w:styleId="UnderlineChar4">
    <w:name w:val="Underline Char4"/>
    <w:basedOn w:val="Normal"/>
    <w:link w:val="UnderlineChar4Char"/>
    <w:qFormat/>
    <w:rsid w:val="00D530ED"/>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D530ED"/>
    <w:rPr>
      <w:b/>
      <w:u w:val="single"/>
    </w:rPr>
  </w:style>
  <w:style w:type="paragraph" w:customStyle="1" w:styleId="BoldandUnderlineChar3">
    <w:name w:val="Bold and Underline Char3"/>
    <w:basedOn w:val="Normal"/>
    <w:link w:val="BoldandUnderlineChar3Char2"/>
    <w:qFormat/>
    <w:rsid w:val="00D530ED"/>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D530ED"/>
    <w:rPr>
      <w:rFonts w:eastAsia="Times New Roman"/>
      <w:u w:val="single"/>
    </w:rPr>
  </w:style>
  <w:style w:type="character" w:customStyle="1" w:styleId="StyleUnderlineChar11ptChar">
    <w:name w:val="Style Underline Char + 11 pt Char"/>
    <w:basedOn w:val="DefaultParagraphFont"/>
    <w:link w:val="StyleUnderlineChar11pt"/>
    <w:rsid w:val="00D530ED"/>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D530ED"/>
    <w:rPr>
      <w:rFonts w:eastAsia="Times New Roman"/>
      <w:b/>
      <w:bCs/>
      <w:u w:val="single"/>
    </w:rPr>
  </w:style>
  <w:style w:type="character" w:customStyle="1" w:styleId="StyleUnderlineChar11ptBoldChar">
    <w:name w:val="Style Underline Char + 11 pt Bold Char"/>
    <w:basedOn w:val="DefaultParagraphFont"/>
    <w:link w:val="StyleUnderlineChar11ptBold"/>
    <w:rsid w:val="00D530ED"/>
    <w:rPr>
      <w:rFonts w:ascii="Calibri" w:eastAsia="Times New Roman" w:hAnsi="Calibri" w:cs="Calibri"/>
      <w:b/>
      <w:bCs/>
      <w:sz w:val="22"/>
      <w:u w:val="single"/>
    </w:rPr>
  </w:style>
  <w:style w:type="character" w:customStyle="1" w:styleId="inside-head">
    <w:name w:val="inside-head"/>
    <w:basedOn w:val="DefaultParagraphFont"/>
    <w:rsid w:val="00D530ED"/>
  </w:style>
  <w:style w:type="paragraph" w:customStyle="1" w:styleId="Style3">
    <w:name w:val="Style3"/>
    <w:basedOn w:val="Normal"/>
    <w:link w:val="Style3Char"/>
    <w:qFormat/>
    <w:rsid w:val="00D530ED"/>
    <w:rPr>
      <w:rFonts w:ascii="Arial Narrow" w:eastAsia="Times New Roman" w:hAnsi="Arial Narrow"/>
      <w:b/>
    </w:rPr>
  </w:style>
  <w:style w:type="character" w:customStyle="1" w:styleId="Style3Char">
    <w:name w:val="Style3 Char"/>
    <w:basedOn w:val="DefaultParagraphFont"/>
    <w:link w:val="Style3"/>
    <w:rsid w:val="00D530ED"/>
    <w:rPr>
      <w:rFonts w:ascii="Arial Narrow" w:eastAsia="Times New Roman" w:hAnsi="Arial Narrow" w:cs="Calibri"/>
      <w:b/>
      <w:sz w:val="22"/>
    </w:rPr>
  </w:style>
  <w:style w:type="character" w:customStyle="1" w:styleId="7TimesNewRoman">
    <w:name w:val="7 Times New Roman"/>
    <w:rsid w:val="00D530ED"/>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D530ED"/>
  </w:style>
  <w:style w:type="character" w:customStyle="1" w:styleId="officialsbureau">
    <w:name w:val="official_s_bureau"/>
    <w:basedOn w:val="DefaultParagraphFont"/>
    <w:rsid w:val="00D530ED"/>
  </w:style>
  <w:style w:type="paragraph" w:customStyle="1" w:styleId="Stylecard11ptUnderline">
    <w:name w:val="Style card + 11 pt Underline"/>
    <w:basedOn w:val="Normal"/>
    <w:link w:val="Stylecard11ptUnderlineChar"/>
    <w:qFormat/>
    <w:rsid w:val="00D530ED"/>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D530ED"/>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D530ED"/>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D530ED"/>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D530ED"/>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D530ED"/>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D530ED"/>
    <w:rPr>
      <w:rFonts w:ascii="Georgia" w:eastAsia="SimSun" w:hAnsi="Georgia" w:cs="Calibri"/>
      <w:sz w:val="22"/>
      <w:u w:val="single"/>
      <w:lang w:eastAsia="zh-CN"/>
    </w:rPr>
  </w:style>
  <w:style w:type="paragraph" w:styleId="HTMLPreformatted">
    <w:name w:val="HTML Preformatted"/>
    <w:basedOn w:val="Normal"/>
    <w:link w:val="HTMLPreformattedChar"/>
    <w:rsid w:val="00D53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D530ED"/>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D530ED"/>
    <w:rPr>
      <w:u w:val="single"/>
    </w:rPr>
  </w:style>
  <w:style w:type="character" w:customStyle="1" w:styleId="StyleUnderlining11ptChar">
    <w:name w:val="Style Underlining + 11 pt Char"/>
    <w:basedOn w:val="DefaultParagraphFont"/>
    <w:link w:val="StyleUnderlining11pt"/>
    <w:rsid w:val="00D530ED"/>
    <w:rPr>
      <w:rFonts w:ascii="Calibri" w:hAnsi="Calibri" w:cs="Calibri"/>
      <w:sz w:val="22"/>
      <w:u w:val="single"/>
    </w:rPr>
  </w:style>
  <w:style w:type="paragraph" w:customStyle="1" w:styleId="StyleCardText9pt">
    <w:name w:val="Style Card Text + 9 pt"/>
    <w:basedOn w:val="Normal"/>
    <w:link w:val="StyleCardText9ptChar"/>
    <w:qFormat/>
    <w:rsid w:val="00D530ED"/>
    <w:pPr>
      <w:spacing w:after="200"/>
      <w:contextualSpacing/>
    </w:pPr>
    <w:rPr>
      <w:rFonts w:eastAsia="Calibri"/>
    </w:rPr>
  </w:style>
  <w:style w:type="character" w:customStyle="1" w:styleId="StyleCardText9ptChar">
    <w:name w:val="Style Card Text + 9 pt Char"/>
    <w:basedOn w:val="DefaultParagraphFont"/>
    <w:link w:val="StyleCardText9pt"/>
    <w:rsid w:val="00D530ED"/>
    <w:rPr>
      <w:rFonts w:ascii="Calibri" w:eastAsia="Calibri" w:hAnsi="Calibri" w:cs="Calibri"/>
      <w:sz w:val="22"/>
    </w:rPr>
  </w:style>
  <w:style w:type="paragraph" w:styleId="Quote">
    <w:name w:val="Quote"/>
    <w:basedOn w:val="Normal"/>
    <w:next w:val="Normal"/>
    <w:link w:val="QuoteChar"/>
    <w:uiPriority w:val="29"/>
    <w:qFormat/>
    <w:rsid w:val="00D530ED"/>
    <w:pPr>
      <w:widowControl w:val="0"/>
    </w:pPr>
    <w:rPr>
      <w:rFonts w:eastAsia="Times New Roman"/>
      <w:iCs/>
      <w:color w:val="000000"/>
      <w:lang w:bidi="en-US"/>
    </w:rPr>
  </w:style>
  <w:style w:type="character" w:customStyle="1" w:styleId="QuoteChar">
    <w:name w:val="Quote Char"/>
    <w:basedOn w:val="DefaultParagraphFont"/>
    <w:link w:val="Quote"/>
    <w:uiPriority w:val="29"/>
    <w:rsid w:val="00D530ED"/>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D530ED"/>
    <w:rPr>
      <w:rFonts w:ascii="Arial Narrow" w:hAnsi="Arial Narrow" w:cs="Times New Roman"/>
      <w:sz w:val="24"/>
      <w:u w:val="single"/>
    </w:rPr>
  </w:style>
  <w:style w:type="character" w:customStyle="1" w:styleId="ital-inline">
    <w:name w:val="ital-inline"/>
    <w:basedOn w:val="DefaultParagraphFont"/>
    <w:qFormat/>
    <w:rsid w:val="00D530ED"/>
  </w:style>
  <w:style w:type="character" w:customStyle="1" w:styleId="underlineChar">
    <w:name w:val="underline Char"/>
    <w:basedOn w:val="DefaultParagraphFont"/>
    <w:rsid w:val="00D530ED"/>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D530ED"/>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D530ED"/>
    <w:rPr>
      <w:sz w:val="20"/>
      <w:u w:val="single"/>
    </w:rPr>
  </w:style>
  <w:style w:type="paragraph" w:styleId="BodyTextIndent2">
    <w:name w:val="Body Text Indent 2"/>
    <w:basedOn w:val="Normal"/>
    <w:link w:val="BodyTextIndent2Char"/>
    <w:unhideWhenUsed/>
    <w:rsid w:val="00D530ED"/>
    <w:pPr>
      <w:spacing w:after="120" w:line="480" w:lineRule="auto"/>
      <w:ind w:left="360"/>
    </w:pPr>
  </w:style>
  <w:style w:type="character" w:customStyle="1" w:styleId="BodyTextIndent2Char">
    <w:name w:val="Body Text Indent 2 Char"/>
    <w:basedOn w:val="DefaultParagraphFont"/>
    <w:link w:val="BodyTextIndent2"/>
    <w:rsid w:val="00D530ED"/>
    <w:rPr>
      <w:rFonts w:ascii="Calibri" w:hAnsi="Calibri" w:cs="Calibri"/>
      <w:sz w:val="22"/>
    </w:rPr>
  </w:style>
  <w:style w:type="paragraph" w:styleId="BodyTextIndent3">
    <w:name w:val="Body Text Indent 3"/>
    <w:basedOn w:val="Normal"/>
    <w:link w:val="BodyTextIndent3Char"/>
    <w:uiPriority w:val="99"/>
    <w:unhideWhenUsed/>
    <w:rsid w:val="00D530ED"/>
    <w:pPr>
      <w:spacing w:after="120"/>
      <w:ind w:left="360"/>
    </w:pPr>
    <w:rPr>
      <w:szCs w:val="16"/>
    </w:rPr>
  </w:style>
  <w:style w:type="character" w:customStyle="1" w:styleId="BodyTextIndent3Char">
    <w:name w:val="Body Text Indent 3 Char"/>
    <w:basedOn w:val="DefaultParagraphFont"/>
    <w:link w:val="BodyTextIndent3"/>
    <w:uiPriority w:val="99"/>
    <w:rsid w:val="00D530ED"/>
    <w:rPr>
      <w:rFonts w:ascii="Calibri" w:hAnsi="Calibri" w:cs="Calibri"/>
      <w:sz w:val="22"/>
      <w:szCs w:val="16"/>
    </w:rPr>
  </w:style>
  <w:style w:type="paragraph" w:styleId="BodyText2">
    <w:name w:val="Body Text 2"/>
    <w:basedOn w:val="Normal"/>
    <w:link w:val="BodyText2Char"/>
    <w:unhideWhenUsed/>
    <w:rsid w:val="00D530ED"/>
    <w:pPr>
      <w:spacing w:after="120" w:line="480" w:lineRule="auto"/>
    </w:pPr>
  </w:style>
  <w:style w:type="character" w:customStyle="1" w:styleId="BodyText2Char">
    <w:name w:val="Body Text 2 Char"/>
    <w:basedOn w:val="DefaultParagraphFont"/>
    <w:link w:val="BodyText2"/>
    <w:rsid w:val="00D530ED"/>
    <w:rPr>
      <w:rFonts w:ascii="Calibri" w:hAnsi="Calibri" w:cs="Calibri"/>
      <w:sz w:val="22"/>
    </w:rPr>
  </w:style>
  <w:style w:type="paragraph" w:styleId="BodyTextIndent">
    <w:name w:val="Body Text Indent"/>
    <w:basedOn w:val="Normal"/>
    <w:link w:val="BodyTextIndentChar"/>
    <w:uiPriority w:val="99"/>
    <w:unhideWhenUsed/>
    <w:rsid w:val="00D530ED"/>
    <w:pPr>
      <w:spacing w:after="120"/>
      <w:ind w:left="360"/>
    </w:pPr>
  </w:style>
  <w:style w:type="character" w:customStyle="1" w:styleId="BodyTextIndentChar">
    <w:name w:val="Body Text Indent Char"/>
    <w:basedOn w:val="DefaultParagraphFont"/>
    <w:link w:val="BodyTextIndent"/>
    <w:uiPriority w:val="99"/>
    <w:rsid w:val="00D530ED"/>
    <w:rPr>
      <w:rFonts w:ascii="Calibri" w:hAnsi="Calibri" w:cs="Calibri"/>
      <w:sz w:val="22"/>
    </w:rPr>
  </w:style>
  <w:style w:type="paragraph" w:styleId="BodyText3">
    <w:name w:val="Body Text 3"/>
    <w:basedOn w:val="Normal"/>
    <w:link w:val="BodyText3Char"/>
    <w:unhideWhenUsed/>
    <w:rsid w:val="00D530ED"/>
    <w:pPr>
      <w:spacing w:after="120"/>
    </w:pPr>
    <w:rPr>
      <w:szCs w:val="16"/>
    </w:rPr>
  </w:style>
  <w:style w:type="character" w:customStyle="1" w:styleId="BodyText3Char">
    <w:name w:val="Body Text 3 Char"/>
    <w:basedOn w:val="DefaultParagraphFont"/>
    <w:link w:val="BodyText3"/>
    <w:rsid w:val="00D530ED"/>
    <w:rPr>
      <w:rFonts w:ascii="Calibri" w:hAnsi="Calibri" w:cs="Calibri"/>
      <w:sz w:val="22"/>
      <w:szCs w:val="16"/>
    </w:rPr>
  </w:style>
  <w:style w:type="character" w:customStyle="1" w:styleId="StyleBold">
    <w:name w:val="Style Bold"/>
    <w:basedOn w:val="DefaultParagraphFont"/>
    <w:uiPriority w:val="9"/>
    <w:semiHidden/>
    <w:qFormat/>
    <w:rsid w:val="00D530ED"/>
    <w:rPr>
      <w:b/>
      <w:bCs/>
    </w:rPr>
  </w:style>
  <w:style w:type="character" w:customStyle="1" w:styleId="body-text">
    <w:name w:val="body-text"/>
    <w:basedOn w:val="DefaultParagraphFont"/>
    <w:rsid w:val="00D530ED"/>
  </w:style>
  <w:style w:type="paragraph" w:customStyle="1" w:styleId="StyleStyle411ptBoldBorderSinglesolidlineAuto0">
    <w:name w:val="Style Style4 + 11 pt Bold Border: : (Single solid line Auto  0...."/>
    <w:basedOn w:val="Normal"/>
    <w:link w:val="StyleStyle411ptBoldBorderSinglesolidlineAuto0Char"/>
    <w:qFormat/>
    <w:rsid w:val="00D530ED"/>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D530ED"/>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D530ED"/>
    <w:rPr>
      <w:rFonts w:ascii="Tahoma" w:hAnsi="Tahoma" w:cs="Tahoma"/>
      <w:sz w:val="16"/>
      <w:szCs w:val="16"/>
    </w:rPr>
  </w:style>
  <w:style w:type="character" w:customStyle="1" w:styleId="globalcontentbody">
    <w:name w:val="globalcontentbody"/>
    <w:basedOn w:val="DefaultParagraphFont"/>
    <w:rsid w:val="00D530ED"/>
  </w:style>
  <w:style w:type="paragraph" w:customStyle="1" w:styleId="StyleStyle112pt">
    <w:name w:val="Style Style1 + 12 pt"/>
    <w:basedOn w:val="Normal"/>
    <w:link w:val="StyleStyle112ptChar"/>
    <w:qFormat/>
    <w:rsid w:val="00D530ED"/>
    <w:rPr>
      <w:rFonts w:eastAsia="SimSun"/>
      <w:u w:val="single"/>
      <w:lang w:eastAsia="zh-CN"/>
    </w:rPr>
  </w:style>
  <w:style w:type="character" w:customStyle="1" w:styleId="StyleStyle112ptChar">
    <w:name w:val="Style Style1 + 12 pt Char"/>
    <w:basedOn w:val="DefaultParagraphFont"/>
    <w:link w:val="StyleStyle112pt"/>
    <w:rsid w:val="00D530ED"/>
    <w:rPr>
      <w:rFonts w:ascii="Calibri" w:eastAsia="SimSun" w:hAnsi="Calibri" w:cs="Calibri"/>
      <w:sz w:val="22"/>
      <w:u w:val="single"/>
      <w:lang w:eastAsia="zh-CN"/>
    </w:rPr>
  </w:style>
  <w:style w:type="paragraph" w:customStyle="1" w:styleId="MinimizedText">
    <w:name w:val="Minimized Text"/>
    <w:basedOn w:val="Normal"/>
    <w:link w:val="MinimizedTextChar"/>
    <w:qFormat/>
    <w:rsid w:val="00D530ED"/>
    <w:rPr>
      <w:rFonts w:eastAsia="Times New Roman"/>
    </w:rPr>
  </w:style>
  <w:style w:type="character" w:customStyle="1" w:styleId="MinimizedTextChar">
    <w:name w:val="Minimized Text Char"/>
    <w:basedOn w:val="DefaultParagraphFont"/>
    <w:link w:val="MinimizedText"/>
    <w:rsid w:val="00D530ED"/>
    <w:rPr>
      <w:rFonts w:ascii="Calibri" w:eastAsia="Times New Roman" w:hAnsi="Calibri" w:cs="Calibri"/>
      <w:sz w:val="22"/>
    </w:rPr>
  </w:style>
  <w:style w:type="character" w:customStyle="1" w:styleId="term1">
    <w:name w:val="term1"/>
    <w:basedOn w:val="DefaultParagraphFont"/>
    <w:rsid w:val="00D530ED"/>
    <w:rPr>
      <w:b/>
      <w:bCs/>
    </w:rPr>
  </w:style>
  <w:style w:type="character" w:customStyle="1" w:styleId="Styleterm111ptUnderline">
    <w:name w:val="Style term1 + 11 pt Underline"/>
    <w:basedOn w:val="term1"/>
    <w:rsid w:val="00D530ED"/>
    <w:rPr>
      <w:b/>
      <w:bCs/>
      <w:sz w:val="20"/>
      <w:u w:val="single"/>
    </w:rPr>
  </w:style>
  <w:style w:type="paragraph" w:customStyle="1" w:styleId="StyleMinimizedTextArialNarrow10pt">
    <w:name w:val="Style Minimized Text + Arial Narrow 10 pt"/>
    <w:basedOn w:val="MinimizedText"/>
    <w:link w:val="StyleMinimizedTextArialNarrow10ptChar"/>
    <w:qFormat/>
    <w:rsid w:val="00D530ED"/>
    <w:rPr>
      <w:sz w:val="20"/>
    </w:rPr>
  </w:style>
  <w:style w:type="character" w:customStyle="1" w:styleId="StyleMinimizedTextArialNarrow10ptChar">
    <w:name w:val="Style Minimized Text + Arial Narrow 10 pt Char"/>
    <w:basedOn w:val="MinimizedTextChar"/>
    <w:link w:val="StyleMinimizedTextArialNarrow10pt"/>
    <w:rsid w:val="00D530ED"/>
    <w:rPr>
      <w:rFonts w:ascii="Calibri" w:eastAsia="Times New Roman" w:hAnsi="Calibri" w:cs="Calibri"/>
      <w:sz w:val="20"/>
    </w:rPr>
  </w:style>
  <w:style w:type="character" w:customStyle="1" w:styleId="Styleunderline11ptBold">
    <w:name w:val="Style underline + 11 pt Bold"/>
    <w:basedOn w:val="underline"/>
    <w:rsid w:val="00D530ED"/>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D530ED"/>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D530ED"/>
    <w:rPr>
      <w:rFonts w:ascii="Calibri" w:eastAsia="Times New Roman" w:hAnsi="Calibri" w:cs="Calibri"/>
      <w:sz w:val="22"/>
      <w:u w:val="single"/>
      <w:bdr w:val="single" w:sz="4" w:space="0" w:color="auto"/>
    </w:rPr>
  </w:style>
  <w:style w:type="character" w:customStyle="1" w:styleId="Style9pt">
    <w:name w:val="Style 9 pt"/>
    <w:basedOn w:val="DefaultParagraphFont"/>
    <w:rsid w:val="00D530ED"/>
    <w:rPr>
      <w:rFonts w:ascii="Times New Roman" w:hAnsi="Times New Roman"/>
      <w:sz w:val="20"/>
    </w:rPr>
  </w:style>
  <w:style w:type="paragraph" w:customStyle="1" w:styleId="StyleStyle49pt3">
    <w:name w:val="Style Style4 + 9 pt3"/>
    <w:basedOn w:val="Style4"/>
    <w:link w:val="StyleStyle49pt3Char"/>
    <w:qFormat/>
    <w:rsid w:val="00D530ED"/>
  </w:style>
  <w:style w:type="character" w:customStyle="1" w:styleId="StyleStyle49pt3Char">
    <w:name w:val="Style Style4 + 9 pt3 Char"/>
    <w:basedOn w:val="Style4Char"/>
    <w:link w:val="StyleStyle49pt3"/>
    <w:rsid w:val="00D530ED"/>
    <w:rPr>
      <w:rFonts w:ascii="Calibri" w:eastAsia="Times New Roman" w:hAnsi="Calibri" w:cs="Calibri"/>
      <w:sz w:val="22"/>
      <w:u w:val="single"/>
    </w:rPr>
  </w:style>
  <w:style w:type="paragraph" w:customStyle="1" w:styleId="StyleStyle4Bold">
    <w:name w:val="Style Style4 + Bold"/>
    <w:basedOn w:val="Style4"/>
    <w:link w:val="StyleStyle4BoldChar"/>
    <w:qFormat/>
    <w:rsid w:val="00D530ED"/>
    <w:rPr>
      <w:b/>
      <w:bCs/>
    </w:rPr>
  </w:style>
  <w:style w:type="character" w:customStyle="1" w:styleId="StyleStyle4BoldChar">
    <w:name w:val="Style Style4 + Bold Char"/>
    <w:basedOn w:val="Style4Char"/>
    <w:link w:val="StyleStyle4Bold"/>
    <w:rsid w:val="00D530ED"/>
    <w:rPr>
      <w:rFonts w:ascii="Calibri" w:eastAsia="Times New Roman" w:hAnsi="Calibri" w:cs="Calibri"/>
      <w:b/>
      <w:bCs/>
      <w:sz w:val="22"/>
      <w:u w:val="single"/>
    </w:rPr>
  </w:style>
  <w:style w:type="character" w:customStyle="1" w:styleId="CharChar11">
    <w:name w:val="Char Char11"/>
    <w:basedOn w:val="DefaultParagraphFont"/>
    <w:rsid w:val="00D530ED"/>
    <w:rPr>
      <w:rFonts w:cs="Arial"/>
      <w:bCs/>
      <w:szCs w:val="26"/>
      <w:u w:val="single"/>
      <w:lang w:val="en-US" w:eastAsia="en-US" w:bidi="ar-SA"/>
    </w:rPr>
  </w:style>
  <w:style w:type="character" w:customStyle="1" w:styleId="authorbio">
    <w:name w:val="authorbio"/>
    <w:basedOn w:val="DefaultParagraphFont"/>
    <w:rsid w:val="00D530ED"/>
  </w:style>
  <w:style w:type="character" w:customStyle="1" w:styleId="a">
    <w:name w:val="a"/>
    <w:basedOn w:val="DefaultParagraphFont"/>
    <w:rsid w:val="00D530ED"/>
  </w:style>
  <w:style w:type="character" w:customStyle="1" w:styleId="StyleStyleUnderline411pt">
    <w:name w:val="Style Style Underline4 + 11 pt"/>
    <w:basedOn w:val="DefaultParagraphFont"/>
    <w:rsid w:val="00D530ED"/>
    <w:rPr>
      <w:sz w:val="20"/>
      <w:u w:val="single"/>
    </w:rPr>
  </w:style>
  <w:style w:type="character" w:customStyle="1" w:styleId="StyleStyleUnderline411ptBold">
    <w:name w:val="Style Style Underline4 + 11 pt Bold"/>
    <w:basedOn w:val="DefaultParagraphFont"/>
    <w:rsid w:val="00D530ED"/>
    <w:rPr>
      <w:b/>
      <w:bCs/>
      <w:sz w:val="20"/>
      <w:u w:val="single"/>
    </w:rPr>
  </w:style>
  <w:style w:type="character" w:customStyle="1" w:styleId="StyleStyleUnderline311pt">
    <w:name w:val="Style Style Underline3 + 11 pt"/>
    <w:basedOn w:val="DefaultParagraphFont"/>
    <w:rsid w:val="00D530ED"/>
    <w:rPr>
      <w:sz w:val="20"/>
      <w:u w:val="single"/>
    </w:rPr>
  </w:style>
  <w:style w:type="character" w:customStyle="1" w:styleId="StyleStyleUnderline311ptBold">
    <w:name w:val="Style Style Underline3 + 11 pt Bold"/>
    <w:basedOn w:val="DefaultParagraphFont"/>
    <w:rsid w:val="00D530ED"/>
    <w:rPr>
      <w:b/>
      <w:bCs/>
      <w:sz w:val="20"/>
      <w:u w:val="single"/>
    </w:rPr>
  </w:style>
  <w:style w:type="character" w:customStyle="1" w:styleId="StyleUnderline3">
    <w:name w:val="Style Underline3"/>
    <w:basedOn w:val="DefaultParagraphFont"/>
    <w:rsid w:val="00D530ED"/>
    <w:rPr>
      <w:u w:val="single"/>
    </w:rPr>
  </w:style>
  <w:style w:type="paragraph" w:customStyle="1" w:styleId="StyleStyle111ptBorderSinglesolidlineAuto05ptL">
    <w:name w:val="Style Style1 + 11 pt Border: : (Single solid line Auto  0.5 pt L..."/>
    <w:link w:val="StyleStyle111ptBorderSinglesolidlineAuto05ptLChar"/>
    <w:qFormat/>
    <w:rsid w:val="00D530ED"/>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D530ED"/>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D530ED"/>
    <w:rPr>
      <w:u w:val="single"/>
    </w:rPr>
  </w:style>
  <w:style w:type="character" w:customStyle="1" w:styleId="NothingChar">
    <w:name w:val="Nothing Char"/>
    <w:basedOn w:val="DefaultParagraphFont"/>
    <w:link w:val="Nothing"/>
    <w:rsid w:val="00D530ED"/>
    <w:rPr>
      <w:rFonts w:ascii="Times New Roman" w:eastAsia="Times New Roman" w:hAnsi="Times New Roman" w:cs="Times New Roman"/>
      <w:sz w:val="20"/>
    </w:rPr>
  </w:style>
  <w:style w:type="character" w:customStyle="1" w:styleId="CardsFont12pt0">
    <w:name w:val="Cards + Font 12pt"/>
    <w:basedOn w:val="DefaultParagraphFont"/>
    <w:qFormat/>
    <w:rsid w:val="00D530ED"/>
    <w:rPr>
      <w:rFonts w:ascii="Times New Roman" w:eastAsia="Calibri" w:hAnsi="Times New Roman" w:cs="Times New Roman"/>
      <w:sz w:val="24"/>
      <w:szCs w:val="20"/>
      <w:u w:val="single"/>
    </w:rPr>
  </w:style>
  <w:style w:type="character" w:customStyle="1" w:styleId="SmallTextChar0">
    <w:name w:val="Small Text Char"/>
    <w:aliases w:val="No Spacing111 Char1,Read stuff Char1"/>
    <w:basedOn w:val="CardTextChar0"/>
    <w:link w:val="SmallText0"/>
    <w:qFormat/>
    <w:rsid w:val="00D530ED"/>
    <w:rPr>
      <w:rFonts w:ascii="Times New Roman" w:eastAsia="MS Mincho" w:hAnsi="Times New Roman" w:cs="Times New Roman"/>
      <w:sz w:val="15"/>
      <w:szCs w:val="24"/>
      <w:lang w:eastAsia="ja-JP"/>
    </w:rPr>
  </w:style>
  <w:style w:type="paragraph" w:customStyle="1" w:styleId="Circled">
    <w:name w:val="Circled"/>
    <w:link w:val="CircledChar"/>
    <w:qFormat/>
    <w:rsid w:val="00D530ED"/>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D530ED"/>
    <w:rPr>
      <w:rFonts w:ascii="Times New Roman" w:eastAsia="MS Mincho" w:hAnsi="Times New Roman" w:cs="Times New Roman"/>
      <w:b/>
      <w:sz w:val="22"/>
      <w:szCs w:val="20"/>
      <w:u w:val="single"/>
      <w:lang w:eastAsia="ja-JP"/>
    </w:rPr>
  </w:style>
  <w:style w:type="character" w:customStyle="1" w:styleId="UnderlinedChar0">
    <w:name w:val="Underlined Char"/>
    <w:aliases w:val="small text Char Char"/>
    <w:basedOn w:val="CardTextChar0"/>
    <w:rsid w:val="00D530ED"/>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D530ED"/>
  </w:style>
  <w:style w:type="character" w:customStyle="1" w:styleId="part-of-speech">
    <w:name w:val="part-of-speech"/>
    <w:basedOn w:val="DefaultParagraphFont"/>
    <w:rsid w:val="00D530ED"/>
  </w:style>
  <w:style w:type="character" w:customStyle="1" w:styleId="sep">
    <w:name w:val="sep"/>
    <w:basedOn w:val="DefaultParagraphFont"/>
    <w:rsid w:val="00D530ED"/>
  </w:style>
  <w:style w:type="character" w:customStyle="1" w:styleId="pron">
    <w:name w:val="pron"/>
    <w:basedOn w:val="DefaultParagraphFont"/>
    <w:rsid w:val="00D530ED"/>
  </w:style>
  <w:style w:type="paragraph" w:customStyle="1" w:styleId="StyleStyle4LatinTimesNewRomanAsianSimSun">
    <w:name w:val="Style Style4 + (Latin) Times New Roman (Asian) SimSun"/>
    <w:basedOn w:val="Normal"/>
    <w:link w:val="StyleStyle4LatinTimesNewRomanAsianSimSunChar"/>
    <w:qFormat/>
    <w:rsid w:val="00D530ED"/>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D530ED"/>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D530ED"/>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D530ED"/>
    <w:rPr>
      <w:rFonts w:ascii="Calibri" w:eastAsia="SimSun" w:hAnsi="Calibri" w:cs="Calibri"/>
      <w:b/>
      <w:bCs/>
      <w:sz w:val="22"/>
      <w:u w:val="single"/>
    </w:rPr>
  </w:style>
  <w:style w:type="character" w:customStyle="1" w:styleId="CharChar3">
    <w:name w:val="Char Char3"/>
    <w:basedOn w:val="DefaultParagraphFont"/>
    <w:rsid w:val="00D530ED"/>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D530ED"/>
    <w:rPr>
      <w:bCs/>
      <w:szCs w:val="26"/>
      <w:u w:val="single"/>
    </w:rPr>
  </w:style>
  <w:style w:type="paragraph" w:styleId="Subtitle">
    <w:name w:val="Subtitle"/>
    <w:aliases w:val="Underlined card text"/>
    <w:basedOn w:val="Normal"/>
    <w:next w:val="Normal"/>
    <w:link w:val="SubtitleChar"/>
    <w:uiPriority w:val="99"/>
    <w:qFormat/>
    <w:rsid w:val="00D530ED"/>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D530ED"/>
    <w:rPr>
      <w:color w:val="5A5A5A" w:themeColor="text1" w:themeTint="A5"/>
      <w:spacing w:val="15"/>
      <w:sz w:val="22"/>
      <w:szCs w:val="22"/>
    </w:rPr>
  </w:style>
  <w:style w:type="paragraph" w:customStyle="1" w:styleId="StyleStyle411pt1">
    <w:name w:val="Style Style4 + 11 pt1"/>
    <w:basedOn w:val="Style4"/>
    <w:link w:val="StyleStyle411pt1Char"/>
    <w:qFormat/>
    <w:rsid w:val="00D530ED"/>
  </w:style>
  <w:style w:type="character" w:customStyle="1" w:styleId="StyleStyle411pt1Char">
    <w:name w:val="Style Style4 + 11 pt1 Char"/>
    <w:basedOn w:val="Style4Char"/>
    <w:link w:val="StyleStyle411pt1"/>
    <w:rsid w:val="00D530ED"/>
    <w:rPr>
      <w:rFonts w:ascii="Calibri" w:eastAsia="Times New Roman" w:hAnsi="Calibri" w:cs="Calibri"/>
      <w:sz w:val="22"/>
      <w:u w:val="single"/>
    </w:rPr>
  </w:style>
  <w:style w:type="character" w:customStyle="1" w:styleId="BoldandUnderlineCharChar2">
    <w:name w:val="Bold and Underline Char Char2"/>
    <w:basedOn w:val="DefaultParagraphFont"/>
    <w:rsid w:val="00D530ED"/>
    <w:rPr>
      <w:b/>
      <w:u w:val="single"/>
      <w:lang w:val="en-US" w:eastAsia="en-US" w:bidi="ar-SA"/>
    </w:rPr>
  </w:style>
  <w:style w:type="character" w:customStyle="1" w:styleId="StyleUnderlineCharChar111pt">
    <w:name w:val="Style Underline Char Char1 + 11 pt"/>
    <w:basedOn w:val="DefaultParagraphFont"/>
    <w:rsid w:val="00D530ED"/>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D530ED"/>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D530ED"/>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D530ED"/>
    <w:rPr>
      <w:sz w:val="22"/>
      <w:u w:val="single"/>
    </w:rPr>
  </w:style>
  <w:style w:type="paragraph" w:customStyle="1" w:styleId="StyleMinimizedTextArialNarrow9pt">
    <w:name w:val="Style Minimized Text + Arial Narrow 9 pt"/>
    <w:basedOn w:val="Normal"/>
    <w:link w:val="StyleMinimizedTextArialNarrow9ptChar"/>
    <w:qFormat/>
    <w:rsid w:val="00D530ED"/>
    <w:rPr>
      <w:rFonts w:eastAsia="Times New Roman"/>
    </w:rPr>
  </w:style>
  <w:style w:type="character" w:customStyle="1" w:styleId="StyleMinimizedTextArialNarrow9ptChar">
    <w:name w:val="Style Minimized Text + Arial Narrow 9 pt Char"/>
    <w:basedOn w:val="DefaultParagraphFont"/>
    <w:link w:val="StyleMinimizedTextArialNarrow9pt"/>
    <w:rsid w:val="00D530ED"/>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D530ED"/>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D530ED"/>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D530ED"/>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D530ED"/>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D530ED"/>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D530ED"/>
    <w:rPr>
      <w:b w:val="0"/>
      <w:bCs/>
      <w:sz w:val="20"/>
      <w:u w:val="single"/>
      <w:lang w:val="en-US" w:eastAsia="en-US" w:bidi="ar-SA"/>
    </w:rPr>
  </w:style>
  <w:style w:type="character" w:customStyle="1" w:styleId="Styleunderline9pt">
    <w:name w:val="Style underline + 9 pt"/>
    <w:basedOn w:val="underline"/>
    <w:rsid w:val="00D530ED"/>
    <w:rPr>
      <w:rFonts w:ascii="Times New Roman" w:hAnsi="Times New Roman" w:cs="Times New Roman"/>
      <w:b/>
      <w:sz w:val="20"/>
      <w:u w:val="single"/>
    </w:rPr>
  </w:style>
  <w:style w:type="character" w:customStyle="1" w:styleId="StyleTimesNewRoman9pt">
    <w:name w:val="Style Times New Roman 9 pt"/>
    <w:basedOn w:val="DefaultParagraphFont"/>
    <w:rsid w:val="00D530ED"/>
    <w:rPr>
      <w:rFonts w:ascii="Times New Roman" w:hAnsi="Times New Roman"/>
      <w:sz w:val="20"/>
    </w:rPr>
  </w:style>
  <w:style w:type="character" w:customStyle="1" w:styleId="Styleunderline9pt1">
    <w:name w:val="Style underline + 9 pt1"/>
    <w:basedOn w:val="underline"/>
    <w:rsid w:val="00D530ED"/>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D530ED"/>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D530ED"/>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D530ED"/>
    <w:rPr>
      <w:b/>
      <w:bCs/>
      <w:noProof w:val="0"/>
      <w:sz w:val="20"/>
      <w:u w:val="single"/>
      <w:lang w:val="en-US" w:eastAsia="en-US" w:bidi="ar-SA"/>
    </w:rPr>
  </w:style>
  <w:style w:type="character" w:customStyle="1" w:styleId="Hyperlink23">
    <w:name w:val="Hyperlink23"/>
    <w:basedOn w:val="DefaultParagraphFont"/>
    <w:rsid w:val="00D530ED"/>
    <w:rPr>
      <w:color w:val="3300CC"/>
      <w:u w:val="single"/>
    </w:rPr>
  </w:style>
  <w:style w:type="paragraph" w:customStyle="1" w:styleId="cardCharChar">
    <w:name w:val="card Char Char"/>
    <w:basedOn w:val="Normal"/>
    <w:link w:val="cardCharCharChar"/>
    <w:qFormat/>
    <w:rsid w:val="00D530ED"/>
    <w:pPr>
      <w:ind w:left="288" w:right="288"/>
    </w:pPr>
    <w:rPr>
      <w:rFonts w:eastAsia="Times New Roman"/>
      <w:szCs w:val="20"/>
    </w:rPr>
  </w:style>
  <w:style w:type="character" w:customStyle="1" w:styleId="cardCharCharChar">
    <w:name w:val="card Char Char Char"/>
    <w:basedOn w:val="DefaultParagraphFont"/>
    <w:link w:val="cardCharChar"/>
    <w:rsid w:val="00D530ED"/>
    <w:rPr>
      <w:rFonts w:ascii="Calibri" w:eastAsia="Times New Roman" w:hAnsi="Calibri" w:cs="Calibri"/>
      <w:sz w:val="22"/>
      <w:szCs w:val="20"/>
    </w:rPr>
  </w:style>
  <w:style w:type="character" w:customStyle="1" w:styleId="StyleunderlineArialNarrow9ptBold">
    <w:name w:val="Style underline + Arial Narrow 9 pt Bold"/>
    <w:basedOn w:val="underline"/>
    <w:rsid w:val="00D530ED"/>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D530ED"/>
  </w:style>
  <w:style w:type="character" w:customStyle="1" w:styleId="StylecardCharCharArialNarrow9ptChar">
    <w:name w:val="Style card Char Char + Arial Narrow 9 pt Char"/>
    <w:basedOn w:val="cardCharCharChar"/>
    <w:link w:val="StylecardCharCharArialNarrow9pt"/>
    <w:rsid w:val="00D530ED"/>
    <w:rPr>
      <w:rFonts w:ascii="Calibri" w:eastAsia="Times New Roman" w:hAnsi="Calibri" w:cs="Calibri"/>
      <w:sz w:val="22"/>
      <w:szCs w:val="20"/>
    </w:rPr>
  </w:style>
  <w:style w:type="character" w:customStyle="1" w:styleId="UnderlineCharCharChar">
    <w:name w:val="Underline Char Char Char"/>
    <w:basedOn w:val="DefaultParagraphFont"/>
    <w:rsid w:val="00D530ED"/>
    <w:rPr>
      <w:noProof w:val="0"/>
      <w:u w:val="single"/>
      <w:lang w:val="en-US" w:eastAsia="en-US" w:bidi="ar-SA"/>
    </w:rPr>
  </w:style>
  <w:style w:type="character" w:customStyle="1" w:styleId="CardTextChar1">
    <w:name w:val="Card Text Char1"/>
    <w:basedOn w:val="DefaultParagraphFont"/>
    <w:rsid w:val="00D530ED"/>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D530ED"/>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D530ED"/>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D530E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D530ED"/>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D530ED"/>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D530ED"/>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D530ED"/>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D530ED"/>
    <w:rPr>
      <w:rFonts w:eastAsia="Times New Roman"/>
    </w:rPr>
  </w:style>
  <w:style w:type="character" w:customStyle="1" w:styleId="TextsmallChar">
    <w:name w:val="Textsmall Char"/>
    <w:basedOn w:val="DefaultParagraphFont"/>
    <w:link w:val="Textsmall"/>
    <w:rsid w:val="00D530ED"/>
    <w:rPr>
      <w:rFonts w:ascii="Calibri" w:eastAsia="Times New Roman" w:hAnsi="Calibri" w:cs="Calibri"/>
      <w:sz w:val="22"/>
    </w:rPr>
  </w:style>
  <w:style w:type="character" w:customStyle="1" w:styleId="CharChar111">
    <w:name w:val="Char Char111"/>
    <w:basedOn w:val="DefaultParagraphFont"/>
    <w:rsid w:val="00D530ED"/>
    <w:rPr>
      <w:rFonts w:cs="Arial"/>
      <w:bCs/>
      <w:szCs w:val="26"/>
      <w:u w:val="single"/>
      <w:lang w:val="en-US" w:eastAsia="en-US" w:bidi="ar-SA"/>
    </w:rPr>
  </w:style>
  <w:style w:type="character" w:customStyle="1" w:styleId="UnderlineBold">
    <w:name w:val="Underline + Bold"/>
    <w:uiPriority w:val="1"/>
    <w:qFormat/>
    <w:rsid w:val="00D530ED"/>
    <w:rPr>
      <w:b/>
      <w:sz w:val="20"/>
      <w:u w:val="single"/>
    </w:rPr>
  </w:style>
  <w:style w:type="paragraph" w:customStyle="1" w:styleId="cardtextsmall">
    <w:name w:val="card text small"/>
    <w:basedOn w:val="Normal"/>
    <w:qFormat/>
    <w:rsid w:val="00D530ED"/>
    <w:rPr>
      <w:rFonts w:ascii="Arial Narrow" w:eastAsia="Times New Roman" w:hAnsi="Arial Narrow"/>
    </w:rPr>
  </w:style>
  <w:style w:type="character" w:customStyle="1" w:styleId="AUnterdline">
    <w:name w:val="AUnterdline"/>
    <w:qFormat/>
    <w:rsid w:val="00D530ED"/>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D530ED"/>
    <w:rPr>
      <w:rFonts w:ascii="Times New Roman" w:hAnsi="Times New Roman"/>
      <w:b/>
      <w:bCs/>
      <w:sz w:val="20"/>
      <w:u w:val="single"/>
      <w:bdr w:val="single" w:sz="4" w:space="0" w:color="auto"/>
    </w:rPr>
  </w:style>
  <w:style w:type="character" w:customStyle="1" w:styleId="highlightedsearchterm">
    <w:name w:val="highlightedsearchterm"/>
    <w:rsid w:val="00D530ED"/>
  </w:style>
  <w:style w:type="character" w:customStyle="1" w:styleId="StyleUnderline1">
    <w:name w:val="Style Underline1"/>
    <w:basedOn w:val="DefaultParagraphFont"/>
    <w:rsid w:val="00D530ED"/>
    <w:rPr>
      <w:rFonts w:ascii="Times New Roman" w:hAnsi="Times New Roman"/>
      <w:sz w:val="20"/>
      <w:u w:val="single"/>
    </w:rPr>
  </w:style>
  <w:style w:type="paragraph" w:customStyle="1" w:styleId="CardIndented">
    <w:name w:val="Card (Indented)"/>
    <w:basedOn w:val="Normal"/>
    <w:link w:val="CardIndentedChar"/>
    <w:qFormat/>
    <w:rsid w:val="00D530ED"/>
    <w:pPr>
      <w:ind w:left="288"/>
    </w:pPr>
  </w:style>
  <w:style w:type="paragraph" w:customStyle="1" w:styleId="StyleStyle49pt10">
    <w:name w:val="Style Style4 + 9 pt10"/>
    <w:basedOn w:val="Style4"/>
    <w:link w:val="StyleStyle49pt10Char"/>
    <w:qFormat/>
    <w:rsid w:val="00D530ED"/>
  </w:style>
  <w:style w:type="character" w:customStyle="1" w:styleId="StyleStyle49pt10Char">
    <w:name w:val="Style Style4 + 9 pt10 Char"/>
    <w:basedOn w:val="Style4Char"/>
    <w:link w:val="StyleStyle49pt10"/>
    <w:rsid w:val="00D530ED"/>
    <w:rPr>
      <w:rFonts w:ascii="Calibri" w:eastAsia="Times New Roman" w:hAnsi="Calibri" w:cs="Calibri"/>
      <w:sz w:val="22"/>
      <w:u w:val="single"/>
    </w:rPr>
  </w:style>
  <w:style w:type="paragraph" w:customStyle="1" w:styleId="StyleStyle49ptBold7">
    <w:name w:val="Style Style4 + 9 pt Bold7"/>
    <w:basedOn w:val="Style4"/>
    <w:link w:val="StyleStyle49ptBold7Char"/>
    <w:qFormat/>
    <w:rsid w:val="00D530ED"/>
    <w:rPr>
      <w:b/>
      <w:bCs/>
    </w:rPr>
  </w:style>
  <w:style w:type="character" w:customStyle="1" w:styleId="StyleStyle49ptBold7Char">
    <w:name w:val="Style Style4 + 9 pt Bold7 Char"/>
    <w:link w:val="StyleStyle49ptBold7"/>
    <w:rsid w:val="00D530ED"/>
    <w:rPr>
      <w:rFonts w:ascii="Calibri" w:eastAsia="Times New Roman" w:hAnsi="Calibri" w:cs="Calibri"/>
      <w:b/>
      <w:bCs/>
      <w:sz w:val="22"/>
      <w:u w:val="single"/>
    </w:rPr>
  </w:style>
  <w:style w:type="paragraph" w:customStyle="1" w:styleId="NormalUnderline">
    <w:name w:val="Normal Underline"/>
    <w:basedOn w:val="Normal"/>
    <w:link w:val="NormalUnderlineChar"/>
    <w:qFormat/>
    <w:rsid w:val="00D530ED"/>
    <w:pPr>
      <w:ind w:left="288"/>
    </w:pPr>
    <w:rPr>
      <w:rFonts w:eastAsia="Times New Roman"/>
      <w:u w:val="single"/>
    </w:rPr>
  </w:style>
  <w:style w:type="character" w:customStyle="1" w:styleId="NormalUnderlineChar">
    <w:name w:val="Normal Underline Char"/>
    <w:link w:val="NormalUnderline"/>
    <w:rsid w:val="00D530ED"/>
    <w:rPr>
      <w:rFonts w:ascii="Calibri" w:eastAsia="Times New Roman" w:hAnsi="Calibri" w:cs="Calibri"/>
      <w:sz w:val="22"/>
      <w:u w:val="single"/>
    </w:rPr>
  </w:style>
  <w:style w:type="character" w:customStyle="1" w:styleId="DontRead">
    <w:name w:val="Don't Read"/>
    <w:qFormat/>
    <w:rsid w:val="00D530ED"/>
    <w:rPr>
      <w:rFonts w:ascii="Times New Roman" w:hAnsi="Times New Roman"/>
      <w:sz w:val="16"/>
    </w:rPr>
  </w:style>
  <w:style w:type="paragraph" w:customStyle="1" w:styleId="Underlinestyle">
    <w:name w:val="Underline style"/>
    <w:basedOn w:val="Normal"/>
    <w:qFormat/>
    <w:rsid w:val="00D530ED"/>
    <w:rPr>
      <w:rFonts w:eastAsia="Times New Roman"/>
      <w:u w:val="single"/>
    </w:rPr>
  </w:style>
  <w:style w:type="character" w:customStyle="1" w:styleId="Style11ptUnderline3">
    <w:name w:val="Style 11 pt Underline3"/>
    <w:rsid w:val="00D530ED"/>
    <w:rPr>
      <w:sz w:val="20"/>
      <w:u w:val="single"/>
    </w:rPr>
  </w:style>
  <w:style w:type="character" w:customStyle="1" w:styleId="27">
    <w:name w:val="27"/>
    <w:rsid w:val="00D530ED"/>
    <w:rPr>
      <w:rFonts w:cs="Arial"/>
      <w:bCs/>
      <w:sz w:val="20"/>
      <w:u w:val="single"/>
      <w:lang w:val="en-US" w:eastAsia="en-US" w:bidi="ar-SA"/>
    </w:rPr>
  </w:style>
  <w:style w:type="character" w:customStyle="1" w:styleId="2">
    <w:name w:val="2"/>
    <w:rsid w:val="00D530ED"/>
    <w:rPr>
      <w:rFonts w:cs="Arial"/>
      <w:bCs/>
      <w:sz w:val="20"/>
      <w:u w:val="single"/>
      <w:lang w:val="en-US" w:eastAsia="en-US" w:bidi="ar-SA"/>
    </w:rPr>
  </w:style>
  <w:style w:type="character" w:customStyle="1" w:styleId="Style9ptUnderline11">
    <w:name w:val="Style 9 pt Underline11"/>
    <w:basedOn w:val="DefaultParagraphFont"/>
    <w:rsid w:val="00D530ED"/>
    <w:rPr>
      <w:sz w:val="20"/>
      <w:u w:val="single"/>
    </w:rPr>
  </w:style>
  <w:style w:type="character" w:customStyle="1" w:styleId="Style9ptBoldUnderline5">
    <w:name w:val="Style 9 pt Bold Underline5"/>
    <w:basedOn w:val="DefaultParagraphFont"/>
    <w:rsid w:val="00D530ED"/>
    <w:rPr>
      <w:b/>
      <w:bCs/>
      <w:sz w:val="20"/>
      <w:u w:val="single"/>
    </w:rPr>
  </w:style>
  <w:style w:type="character" w:customStyle="1" w:styleId="CharChar114">
    <w:name w:val="Char Char114"/>
    <w:basedOn w:val="DefaultParagraphFont"/>
    <w:rsid w:val="00D530ED"/>
    <w:rPr>
      <w:rFonts w:cs="Arial"/>
      <w:bCs/>
      <w:szCs w:val="26"/>
      <w:u w:val="single"/>
      <w:lang w:val="en-US" w:eastAsia="en-US" w:bidi="ar-SA"/>
    </w:rPr>
  </w:style>
  <w:style w:type="character" w:customStyle="1" w:styleId="CharChar113">
    <w:name w:val="Char Char113"/>
    <w:basedOn w:val="DefaultParagraphFont"/>
    <w:rsid w:val="00D530ED"/>
    <w:rPr>
      <w:rFonts w:cs="Arial"/>
      <w:bCs/>
      <w:szCs w:val="26"/>
      <w:u w:val="single"/>
      <w:lang w:val="en-US" w:eastAsia="en-US" w:bidi="ar-SA"/>
    </w:rPr>
  </w:style>
  <w:style w:type="character" w:customStyle="1" w:styleId="CharChar112">
    <w:name w:val="Char Char112"/>
    <w:basedOn w:val="DefaultParagraphFont"/>
    <w:rsid w:val="00D530ED"/>
    <w:rPr>
      <w:rFonts w:cs="Arial"/>
      <w:bCs/>
      <w:szCs w:val="26"/>
      <w:u w:val="single"/>
      <w:lang w:val="en-US" w:eastAsia="en-US" w:bidi="ar-SA"/>
    </w:rPr>
  </w:style>
  <w:style w:type="character" w:customStyle="1" w:styleId="ssl0">
    <w:name w:val="ss_l0"/>
    <w:basedOn w:val="DefaultParagraphFont"/>
    <w:rsid w:val="00D530ED"/>
  </w:style>
  <w:style w:type="paragraph" w:styleId="CommentText">
    <w:name w:val="annotation text"/>
    <w:basedOn w:val="Normal"/>
    <w:link w:val="CommentTextChar"/>
    <w:uiPriority w:val="99"/>
    <w:rsid w:val="00D530ED"/>
    <w:rPr>
      <w:szCs w:val="20"/>
    </w:rPr>
  </w:style>
  <w:style w:type="character" w:customStyle="1" w:styleId="CommentTextChar">
    <w:name w:val="Comment Text Char"/>
    <w:basedOn w:val="DefaultParagraphFont"/>
    <w:link w:val="CommentText"/>
    <w:uiPriority w:val="99"/>
    <w:rsid w:val="00D530ED"/>
    <w:rPr>
      <w:rFonts w:ascii="Calibri" w:hAnsi="Calibri" w:cs="Calibri"/>
      <w:sz w:val="22"/>
      <w:szCs w:val="20"/>
    </w:rPr>
  </w:style>
  <w:style w:type="character" w:customStyle="1" w:styleId="CommentSubjectChar">
    <w:name w:val="Comment Subject Char"/>
    <w:basedOn w:val="CommentTextChar"/>
    <w:link w:val="CommentSubject"/>
    <w:rsid w:val="00D530ED"/>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D530ED"/>
    <w:rPr>
      <w:rFonts w:ascii="Times New Roman" w:hAnsi="Times New Roman" w:cs="Times New Roman"/>
      <w:b/>
      <w:bCs/>
      <w:sz w:val="24"/>
    </w:rPr>
  </w:style>
  <w:style w:type="character" w:customStyle="1" w:styleId="CommentSubjectChar1">
    <w:name w:val="Comment Subject Char1"/>
    <w:basedOn w:val="CommentTextChar"/>
    <w:uiPriority w:val="99"/>
    <w:semiHidden/>
    <w:rsid w:val="00D530ED"/>
    <w:rPr>
      <w:rFonts w:ascii="Calibri" w:hAnsi="Calibri" w:cs="Calibri"/>
      <w:b/>
      <w:bCs/>
      <w:sz w:val="22"/>
      <w:szCs w:val="20"/>
    </w:rPr>
  </w:style>
  <w:style w:type="paragraph" w:customStyle="1" w:styleId="WW-Default1">
    <w:name w:val="WW-Default1"/>
    <w:basedOn w:val="Normal"/>
    <w:qFormat/>
    <w:rsid w:val="00D530ED"/>
    <w:pPr>
      <w:suppressAutoHyphens/>
    </w:pPr>
    <w:rPr>
      <w:rFonts w:eastAsia="Times New Roman"/>
      <w:b/>
      <w:bCs/>
      <w:szCs w:val="20"/>
      <w:lang w:eastAsia="ar-SA"/>
    </w:rPr>
  </w:style>
  <w:style w:type="paragraph" w:customStyle="1" w:styleId="Normal1">
    <w:name w:val="Normal1"/>
    <w:basedOn w:val="BodyText"/>
    <w:qFormat/>
    <w:rsid w:val="00D530ED"/>
  </w:style>
  <w:style w:type="character" w:customStyle="1" w:styleId="zoomme">
    <w:name w:val="zoomme"/>
    <w:basedOn w:val="DefaultParagraphFont"/>
    <w:rsid w:val="00D530ED"/>
  </w:style>
  <w:style w:type="character" w:customStyle="1" w:styleId="Date1">
    <w:name w:val="Date1"/>
    <w:basedOn w:val="DefaultParagraphFont"/>
    <w:rsid w:val="00D530ED"/>
  </w:style>
  <w:style w:type="character" w:customStyle="1" w:styleId="classauthor">
    <w:name w:val="class=&quot;author&quot;"/>
    <w:basedOn w:val="DefaultParagraphFont"/>
    <w:rsid w:val="00D530ED"/>
  </w:style>
  <w:style w:type="paragraph" w:customStyle="1" w:styleId="CardStyle">
    <w:name w:val="Card Style"/>
    <w:basedOn w:val="Normal"/>
    <w:link w:val="CardStyleChar"/>
    <w:qFormat/>
    <w:rsid w:val="00D530ED"/>
    <w:rPr>
      <w:rFonts w:eastAsia="Times New Roman"/>
    </w:rPr>
  </w:style>
  <w:style w:type="character" w:customStyle="1" w:styleId="BoldUnderlineChar0">
    <w:name w:val="Bold Underline Char"/>
    <w:rsid w:val="00D530ED"/>
    <w:rPr>
      <w:rFonts w:ascii="Times New Roman" w:eastAsia="Times New Roman" w:hAnsi="Times New Roman"/>
      <w:b/>
      <w:bCs/>
      <w:szCs w:val="24"/>
      <w:u w:val="single"/>
    </w:rPr>
  </w:style>
  <w:style w:type="character" w:customStyle="1" w:styleId="texto1">
    <w:name w:val="texto1"/>
    <w:rsid w:val="00D530ED"/>
  </w:style>
  <w:style w:type="character" w:customStyle="1" w:styleId="apple-style-span">
    <w:name w:val="apple-style-span"/>
    <w:qFormat/>
    <w:rsid w:val="00D530ED"/>
  </w:style>
  <w:style w:type="paragraph" w:customStyle="1" w:styleId="citenon-bold">
    <w:name w:val="cite non-bold"/>
    <w:basedOn w:val="Normal"/>
    <w:link w:val="citenon-boldChar"/>
    <w:qFormat/>
    <w:rsid w:val="00D530ED"/>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530ED"/>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D530ED"/>
    <w:rPr>
      <w:rFonts w:ascii="Calibri" w:eastAsia="Times New Roman" w:hAnsi="Calibri" w:cs="Arial"/>
      <w:b/>
      <w:bCs/>
      <w:szCs w:val="28"/>
    </w:rPr>
  </w:style>
  <w:style w:type="paragraph" w:customStyle="1" w:styleId="Style23">
    <w:name w:val="Style23"/>
    <w:basedOn w:val="Normal"/>
    <w:uiPriority w:val="99"/>
    <w:qFormat/>
    <w:rsid w:val="00D530ED"/>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D530ED"/>
    <w:rPr>
      <w:rFonts w:ascii="Calibri" w:eastAsia="Times New Roman" w:hAnsi="Calibri" w:cs="Calibri"/>
      <w:sz w:val="22"/>
      <w:lang w:bidi="en-US"/>
    </w:rPr>
  </w:style>
  <w:style w:type="character" w:customStyle="1" w:styleId="gray">
    <w:name w:val="gray"/>
    <w:basedOn w:val="DefaultParagraphFont"/>
    <w:rsid w:val="00D530ED"/>
  </w:style>
  <w:style w:type="paragraph" w:customStyle="1" w:styleId="Tagtemplate">
    <w:name w:val="Tagtemplate"/>
    <w:basedOn w:val="Normal"/>
    <w:link w:val="TagtemplateChar"/>
    <w:autoRedefine/>
    <w:qFormat/>
    <w:rsid w:val="00D530ED"/>
    <w:pPr>
      <w:keepNext/>
      <w:keepLines/>
    </w:pPr>
    <w:rPr>
      <w:rFonts w:eastAsia="Calibri"/>
      <w:b/>
    </w:rPr>
  </w:style>
  <w:style w:type="character" w:customStyle="1" w:styleId="TagtemplateChar">
    <w:name w:val="Tagtemplate Char"/>
    <w:basedOn w:val="DefaultParagraphFont"/>
    <w:link w:val="Tagtemplate"/>
    <w:rsid w:val="00D530ED"/>
    <w:rPr>
      <w:rFonts w:ascii="Calibri" w:eastAsia="Calibri" w:hAnsi="Calibri" w:cs="Calibri"/>
      <w:b/>
      <w:sz w:val="22"/>
    </w:rPr>
  </w:style>
  <w:style w:type="character" w:customStyle="1" w:styleId="Styleunderline11ptBorderSinglesolidlineAuto05p">
    <w:name w:val="Style underline + 11 pt Border: : (Single solid line Auto  0.5 p..."/>
    <w:rsid w:val="00D530ED"/>
    <w:rPr>
      <w:sz w:val="20"/>
      <w:u w:val="single"/>
      <w:bdr w:val="single" w:sz="4" w:space="0" w:color="auto"/>
    </w:rPr>
  </w:style>
  <w:style w:type="paragraph" w:customStyle="1" w:styleId="Citation-FirstLine">
    <w:name w:val="Citation - First Line"/>
    <w:basedOn w:val="Normal"/>
    <w:next w:val="Normal"/>
    <w:autoRedefine/>
    <w:qFormat/>
    <w:rsid w:val="00D530ED"/>
    <w:pPr>
      <w:spacing w:line="240" w:lineRule="atLeast"/>
      <w:jc w:val="both"/>
    </w:pPr>
    <w:rPr>
      <w:rFonts w:ascii="Book Antiqua" w:eastAsia="Times New Roman" w:hAnsi="Book Antiqua"/>
    </w:rPr>
  </w:style>
  <w:style w:type="character" w:customStyle="1" w:styleId="CardText-Underlined">
    <w:name w:val="Card Text - Underlined"/>
    <w:rsid w:val="00D530ED"/>
    <w:rPr>
      <w:b/>
      <w:sz w:val="20"/>
      <w:u w:val="single"/>
    </w:rPr>
  </w:style>
  <w:style w:type="paragraph" w:customStyle="1" w:styleId="Citation-Complete">
    <w:name w:val="Citation - Complete"/>
    <w:basedOn w:val="Normal"/>
    <w:next w:val="Normal"/>
    <w:link w:val="Citation-CompleteChar"/>
    <w:autoRedefine/>
    <w:qFormat/>
    <w:rsid w:val="00D530ED"/>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D530ED"/>
    <w:rPr>
      <w:rFonts w:ascii="Book Antiqua" w:eastAsia="Times New Roman" w:hAnsi="Book Antiqua" w:cs="Calibri"/>
      <w:sz w:val="22"/>
    </w:rPr>
  </w:style>
  <w:style w:type="character" w:customStyle="1" w:styleId="MicroTextChar">
    <w:name w:val="MicroText Char"/>
    <w:link w:val="MicroText"/>
    <w:rsid w:val="00D530ED"/>
    <w:rPr>
      <w:rFonts w:ascii="Arial Narrow" w:hAnsi="Arial Narrow"/>
      <w:sz w:val="12"/>
    </w:rPr>
  </w:style>
  <w:style w:type="paragraph" w:customStyle="1" w:styleId="TagCite">
    <w:name w:val="Tag/Cite"/>
    <w:basedOn w:val="Normal"/>
    <w:qFormat/>
    <w:rsid w:val="00D530ED"/>
    <w:rPr>
      <w:rFonts w:eastAsia="Times New Roman"/>
      <w:b/>
    </w:rPr>
  </w:style>
  <w:style w:type="character" w:customStyle="1" w:styleId="Style11ptItalicUnderline">
    <w:name w:val="Style 11 pt Italic Underline"/>
    <w:basedOn w:val="DefaultParagraphFont"/>
    <w:qFormat/>
    <w:rsid w:val="00D530ED"/>
    <w:rPr>
      <w:i/>
      <w:iCs/>
      <w:sz w:val="20"/>
      <w:u w:val="single"/>
    </w:rPr>
  </w:style>
  <w:style w:type="character" w:customStyle="1" w:styleId="Style11ptItalic">
    <w:name w:val="Style 11 pt Italic"/>
    <w:basedOn w:val="DefaultParagraphFont"/>
    <w:rsid w:val="00D530ED"/>
    <w:rPr>
      <w:rFonts w:ascii="Times New Roman" w:hAnsi="Times New Roman"/>
      <w:i/>
      <w:iCs/>
      <w:sz w:val="20"/>
    </w:rPr>
  </w:style>
  <w:style w:type="character" w:customStyle="1" w:styleId="BoldandUnderlineChar">
    <w:name w:val="Bold and Underline Char"/>
    <w:basedOn w:val="DefaultParagraphFont"/>
    <w:link w:val="BoldandUnderline"/>
    <w:locked/>
    <w:rsid w:val="00D530ED"/>
    <w:rPr>
      <w:b/>
      <w:u w:val="single"/>
    </w:rPr>
  </w:style>
  <w:style w:type="paragraph" w:customStyle="1" w:styleId="BoldandUnderline">
    <w:name w:val="Bold and Underline"/>
    <w:basedOn w:val="Normal"/>
    <w:link w:val="BoldandUnderlineChar"/>
    <w:qFormat/>
    <w:rsid w:val="00D530ED"/>
    <w:rPr>
      <w:rFonts w:asciiTheme="minorHAnsi" w:hAnsiTheme="minorHAnsi" w:cstheme="minorBidi"/>
      <w:b/>
      <w:sz w:val="24"/>
      <w:u w:val="single"/>
    </w:rPr>
  </w:style>
  <w:style w:type="character" w:customStyle="1" w:styleId="hdr">
    <w:name w:val="hdr"/>
    <w:basedOn w:val="DefaultParagraphFont"/>
    <w:rsid w:val="00D530ED"/>
  </w:style>
  <w:style w:type="paragraph" w:customStyle="1" w:styleId="StyleStyle49ptBold3">
    <w:name w:val="Style Style4 + 9 pt Bold3"/>
    <w:basedOn w:val="Style4"/>
    <w:link w:val="StyleStyle49ptBold3Char"/>
    <w:qFormat/>
    <w:rsid w:val="00D530ED"/>
    <w:rPr>
      <w:b/>
      <w:bCs/>
    </w:rPr>
  </w:style>
  <w:style w:type="character" w:customStyle="1" w:styleId="StyleStyle49ptBold3Char">
    <w:name w:val="Style Style4 + 9 pt Bold3 Char"/>
    <w:basedOn w:val="Style4Char"/>
    <w:link w:val="StyleStyle49ptBold3"/>
    <w:rsid w:val="00D530ED"/>
    <w:rPr>
      <w:rFonts w:ascii="Calibri" w:eastAsia="Times New Roman" w:hAnsi="Calibri" w:cs="Calibri"/>
      <w:b/>
      <w:bCs/>
      <w:sz w:val="22"/>
      <w:u w:val="single"/>
    </w:rPr>
  </w:style>
  <w:style w:type="character" w:customStyle="1" w:styleId="Style9ptUnderline6">
    <w:name w:val="Style 9 pt Underline6"/>
    <w:basedOn w:val="DefaultParagraphFont"/>
    <w:rsid w:val="00D530ED"/>
    <w:rPr>
      <w:sz w:val="20"/>
      <w:u w:val="single"/>
    </w:rPr>
  </w:style>
  <w:style w:type="character" w:customStyle="1" w:styleId="ct-with-fmlt">
    <w:name w:val="ct-with-fmlt"/>
    <w:basedOn w:val="DefaultParagraphFont"/>
    <w:rsid w:val="00D530ED"/>
  </w:style>
  <w:style w:type="paragraph" w:customStyle="1" w:styleId="TagText">
    <w:name w:val="TagText"/>
    <w:basedOn w:val="Normal"/>
    <w:uiPriority w:val="99"/>
    <w:qFormat/>
    <w:rsid w:val="00D530ED"/>
    <w:rPr>
      <w:b/>
    </w:rPr>
  </w:style>
  <w:style w:type="paragraph" w:customStyle="1" w:styleId="StyleStyle49pt">
    <w:name w:val="Style Style4 + 9 pt"/>
    <w:basedOn w:val="Normal"/>
    <w:link w:val="StyleStyle49ptChar"/>
    <w:qFormat/>
    <w:rsid w:val="00D530ED"/>
    <w:rPr>
      <w:rFonts w:eastAsia="Times New Roman"/>
      <w:u w:val="single"/>
    </w:rPr>
  </w:style>
  <w:style w:type="character" w:customStyle="1" w:styleId="StyleStyle49ptChar">
    <w:name w:val="Style Style4 + 9 pt Char"/>
    <w:basedOn w:val="DefaultParagraphFont"/>
    <w:link w:val="StyleStyle49pt"/>
    <w:rsid w:val="00D530ED"/>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D530ED"/>
    <w:rPr>
      <w:rFonts w:eastAsia="Times New Roman"/>
      <w:b/>
      <w:bCs/>
      <w:u w:val="single"/>
    </w:rPr>
  </w:style>
  <w:style w:type="character" w:customStyle="1" w:styleId="StyleStyle49ptBoldChar">
    <w:name w:val="Style Style4 + 9 pt Bold Char"/>
    <w:basedOn w:val="DefaultParagraphFont"/>
    <w:link w:val="StyleStyle49ptBold"/>
    <w:rsid w:val="00D530ED"/>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D530ED"/>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D530ED"/>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D530ED"/>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D530ED"/>
    <w:rPr>
      <w:rFonts w:ascii="Arial" w:eastAsia="Times New Roman" w:hAnsi="Arial" w:cs="Arial"/>
      <w:b/>
      <w:bCs/>
      <w:sz w:val="22"/>
      <w:u w:val="single"/>
    </w:rPr>
  </w:style>
  <w:style w:type="paragraph" w:customStyle="1" w:styleId="StyleUnderlined11pt">
    <w:name w:val="Style Underlined + 11 pt"/>
    <w:link w:val="StyleUnderlined11ptChar"/>
    <w:qFormat/>
    <w:rsid w:val="00D530ED"/>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D530ED"/>
    <w:rPr>
      <w:rFonts w:ascii="Arial" w:eastAsia="Times New Roman" w:hAnsi="Arial" w:cs="Arial"/>
      <w:sz w:val="22"/>
      <w:u w:val="single"/>
    </w:rPr>
  </w:style>
  <w:style w:type="character" w:customStyle="1" w:styleId="newscontent">
    <w:name w:val="newscontent"/>
    <w:rsid w:val="00D530ED"/>
  </w:style>
  <w:style w:type="character" w:customStyle="1" w:styleId="StyleUnderlinePatternClearYellow">
    <w:name w:val="Style Underline Pattern: Clear (Yellow)"/>
    <w:basedOn w:val="DefaultParagraphFont"/>
    <w:rsid w:val="00D530ED"/>
    <w:rPr>
      <w:u w:val="single"/>
      <w:shd w:val="clear" w:color="auto" w:fill="00FF00"/>
    </w:rPr>
  </w:style>
  <w:style w:type="paragraph" w:customStyle="1" w:styleId="StyleUnderlineChar11pt3">
    <w:name w:val="Style Underline Char + 11 pt3"/>
    <w:link w:val="StyleUnderlineChar11pt3Char"/>
    <w:qFormat/>
    <w:rsid w:val="00D530ED"/>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D530ED"/>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D530ED"/>
    <w:rPr>
      <w:b w:val="0"/>
      <w:bCs/>
      <w:u w:val="single"/>
    </w:rPr>
  </w:style>
  <w:style w:type="character" w:customStyle="1" w:styleId="date-display-single">
    <w:name w:val="date-display-single"/>
    <w:basedOn w:val="DefaultParagraphFont"/>
    <w:rsid w:val="00D530ED"/>
  </w:style>
  <w:style w:type="character" w:customStyle="1" w:styleId="CommentTextChar1">
    <w:name w:val="Comment Text Char1"/>
    <w:basedOn w:val="DefaultParagraphFont"/>
    <w:uiPriority w:val="99"/>
    <w:rsid w:val="00D530ED"/>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D530ED"/>
    <w:rPr>
      <w:rFonts w:ascii="Times New Roman" w:hAnsi="Times New Roman" w:cs="Times New Roman"/>
      <w:sz w:val="20"/>
    </w:rPr>
  </w:style>
  <w:style w:type="paragraph" w:customStyle="1" w:styleId="Cite2">
    <w:name w:val="Cite 2"/>
    <w:basedOn w:val="Normal"/>
    <w:qFormat/>
    <w:rsid w:val="00D530ED"/>
    <w:rPr>
      <w:rFonts w:eastAsia="MS Mincho"/>
      <w:b/>
      <w:u w:val="single"/>
    </w:rPr>
  </w:style>
  <w:style w:type="character" w:customStyle="1" w:styleId="StyleunderlineBold">
    <w:name w:val="Style underline + Bold"/>
    <w:basedOn w:val="underline"/>
    <w:rsid w:val="00D530ED"/>
    <w:rPr>
      <w:rFonts w:ascii="Times New Roman" w:hAnsi="Times New Roman" w:cs="Times New Roman"/>
      <w:bCs/>
      <w:sz w:val="20"/>
      <w:u w:val="single"/>
    </w:rPr>
  </w:style>
  <w:style w:type="paragraph" w:customStyle="1" w:styleId="cards0">
    <w:name w:val="cards"/>
    <w:basedOn w:val="Heading3"/>
    <w:qFormat/>
    <w:rsid w:val="00D530ED"/>
    <w:pPr>
      <w:keepNext w:val="0"/>
      <w:keepLines w:val="0"/>
      <w:pageBreakBefore w:val="0"/>
      <w:autoSpaceDE w:val="0"/>
      <w:autoSpaceDN w:val="0"/>
      <w:adjustRightInd w:val="0"/>
      <w:spacing w:before="0" w:after="160"/>
      <w:jc w:val="left"/>
    </w:pPr>
    <w:rPr>
      <w:rFonts w:asciiTheme="minorHAnsi" w:eastAsia="Times New Roman" w:hAnsiTheme="minorHAnsi" w:cs="Times New Roman"/>
      <w:bCs w:val="0"/>
      <w:sz w:val="20"/>
      <w:szCs w:val="22"/>
      <w:u w:val="none"/>
    </w:rPr>
  </w:style>
  <w:style w:type="character" w:customStyle="1" w:styleId="Style10ptUnderline">
    <w:name w:val="Style 10 pt Underline"/>
    <w:basedOn w:val="DefaultParagraphFont"/>
    <w:rsid w:val="00D530ED"/>
    <w:rPr>
      <w:sz w:val="20"/>
      <w:u w:val="single"/>
    </w:rPr>
  </w:style>
  <w:style w:type="character" w:styleId="HTMLCite">
    <w:name w:val="HTML Cite"/>
    <w:uiPriority w:val="99"/>
    <w:qFormat/>
    <w:rsid w:val="00D530ED"/>
    <w:rPr>
      <w:i/>
      <w:iCs/>
    </w:rPr>
  </w:style>
  <w:style w:type="character" w:customStyle="1" w:styleId="slug-pub-date">
    <w:name w:val="slug-pub-date"/>
    <w:basedOn w:val="DefaultParagraphFont"/>
    <w:rsid w:val="00D530ED"/>
  </w:style>
  <w:style w:type="character" w:customStyle="1" w:styleId="slug-vol">
    <w:name w:val="slug-vol"/>
    <w:basedOn w:val="DefaultParagraphFont"/>
    <w:rsid w:val="00D530ED"/>
  </w:style>
  <w:style w:type="character" w:customStyle="1" w:styleId="slug-issue">
    <w:name w:val="slug-issue"/>
    <w:basedOn w:val="DefaultParagraphFont"/>
    <w:rsid w:val="00D530ED"/>
  </w:style>
  <w:style w:type="character" w:customStyle="1" w:styleId="slug-pages">
    <w:name w:val="slug-pages"/>
    <w:basedOn w:val="DefaultParagraphFont"/>
    <w:rsid w:val="00D530ED"/>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D530ED"/>
    <w:rPr>
      <w:b/>
      <w:bCs/>
      <w:strike w:val="0"/>
      <w:dstrike w:val="0"/>
      <w:sz w:val="24"/>
      <w:u w:val="none"/>
      <w:effect w:val="none"/>
    </w:rPr>
  </w:style>
  <w:style w:type="paragraph" w:customStyle="1" w:styleId="Tag2">
    <w:name w:val="Tag2"/>
    <w:basedOn w:val="Normal"/>
    <w:autoRedefine/>
    <w:qFormat/>
    <w:rsid w:val="00D530ED"/>
    <w:pPr>
      <w:spacing w:before="120"/>
    </w:pPr>
    <w:rPr>
      <w:b/>
      <w:sz w:val="26"/>
    </w:rPr>
  </w:style>
  <w:style w:type="character" w:customStyle="1" w:styleId="tagchar">
    <w:name w:val="tagchar"/>
    <w:basedOn w:val="DefaultParagraphFont"/>
    <w:rsid w:val="00D530ED"/>
  </w:style>
  <w:style w:type="paragraph" w:customStyle="1" w:styleId="NormalText">
    <w:name w:val="Normal Text"/>
    <w:basedOn w:val="Normal"/>
    <w:link w:val="NormalTextChar"/>
    <w:autoRedefine/>
    <w:qFormat/>
    <w:rsid w:val="00D530ED"/>
    <w:pPr>
      <w:jc w:val="both"/>
    </w:pPr>
    <w:rPr>
      <w:rFonts w:eastAsia="Times New Roman"/>
      <w:szCs w:val="26"/>
    </w:rPr>
  </w:style>
  <w:style w:type="character" w:customStyle="1" w:styleId="pmterms11">
    <w:name w:val="pmterms11"/>
    <w:basedOn w:val="DefaultParagraphFont"/>
    <w:rsid w:val="00D530ED"/>
    <w:rPr>
      <w:b/>
      <w:bCs/>
      <w:i w:val="0"/>
      <w:iCs w:val="0"/>
      <w:color w:val="000000"/>
    </w:rPr>
  </w:style>
  <w:style w:type="character" w:customStyle="1" w:styleId="StyleUnderlineChar9ptBold">
    <w:name w:val="Style Underline Char + 9 pt Bold"/>
    <w:basedOn w:val="DefaultParagraphFont"/>
    <w:rsid w:val="00D530ED"/>
    <w:rPr>
      <w:rFonts w:ascii="Times New Roman" w:hAnsi="Times New Roman"/>
      <w:b/>
      <w:bCs/>
      <w:sz w:val="20"/>
      <w:u w:val="single"/>
      <w:lang w:val="en-US" w:eastAsia="en-US" w:bidi="ar-SA"/>
    </w:rPr>
  </w:style>
  <w:style w:type="character" w:customStyle="1" w:styleId="Style8pt">
    <w:name w:val="Style 8 pt"/>
    <w:basedOn w:val="DefaultParagraphFont"/>
    <w:rsid w:val="00D530ED"/>
    <w:rPr>
      <w:sz w:val="20"/>
    </w:rPr>
  </w:style>
  <w:style w:type="character" w:customStyle="1" w:styleId="UnderlineChar5Char">
    <w:name w:val="Underline Char5 Char"/>
    <w:basedOn w:val="DefaultParagraphFont"/>
    <w:rsid w:val="00D530ED"/>
    <w:rPr>
      <w:szCs w:val="24"/>
      <w:u w:val="single"/>
      <w:lang w:val="en-US" w:eastAsia="en-US" w:bidi="ar-SA"/>
    </w:rPr>
  </w:style>
  <w:style w:type="character" w:customStyle="1" w:styleId="BoldandUnderlineChar2Char1">
    <w:name w:val="Bold and Underline Char2 Char1"/>
    <w:basedOn w:val="DefaultParagraphFont"/>
    <w:rsid w:val="00D530ED"/>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D530E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D530ED"/>
    <w:rPr>
      <w:szCs w:val="24"/>
      <w:u w:val="single"/>
      <w:lang w:val="en-US" w:eastAsia="en-US" w:bidi="ar-SA"/>
    </w:rPr>
  </w:style>
  <w:style w:type="paragraph" w:customStyle="1" w:styleId="Language">
    <w:name w:val="Language"/>
    <w:basedOn w:val="Normal"/>
    <w:link w:val="LanguageChar"/>
    <w:qFormat/>
    <w:rsid w:val="00D530ED"/>
    <w:rPr>
      <w:rFonts w:eastAsia="Times New Roman"/>
      <w:strike/>
      <w:szCs w:val="20"/>
    </w:rPr>
  </w:style>
  <w:style w:type="character" w:customStyle="1" w:styleId="LanguageChar">
    <w:name w:val="Language Char"/>
    <w:basedOn w:val="DefaultParagraphFont"/>
    <w:link w:val="Language"/>
    <w:rsid w:val="00D530ED"/>
    <w:rPr>
      <w:rFonts w:ascii="Calibri" w:eastAsia="Times New Roman" w:hAnsi="Calibri" w:cs="Calibri"/>
      <w:strike/>
      <w:sz w:val="22"/>
      <w:szCs w:val="20"/>
    </w:rPr>
  </w:style>
  <w:style w:type="paragraph" w:customStyle="1" w:styleId="UnderlineChar3">
    <w:name w:val="Underline Char3"/>
    <w:basedOn w:val="Normal"/>
    <w:link w:val="UnderlineChar3Char"/>
    <w:qFormat/>
    <w:rsid w:val="00D530ED"/>
    <w:rPr>
      <w:rFonts w:eastAsia="Times New Roman"/>
      <w:u w:val="single"/>
    </w:rPr>
  </w:style>
  <w:style w:type="character" w:customStyle="1" w:styleId="UnderlineChar3Char">
    <w:name w:val="Underline Char3 Char"/>
    <w:basedOn w:val="DefaultParagraphFont"/>
    <w:link w:val="UnderlineChar3"/>
    <w:rsid w:val="00D530ED"/>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D530ED"/>
    <w:rPr>
      <w:rFonts w:eastAsia="Times New Roman"/>
      <w:b/>
      <w:u w:val="single"/>
    </w:rPr>
  </w:style>
  <w:style w:type="character" w:customStyle="1" w:styleId="BoldandUnderlineChar3CharChar">
    <w:name w:val="Bold and Underline Char3 Char Char"/>
    <w:basedOn w:val="DefaultParagraphFont"/>
    <w:link w:val="BoldandUnderlineChar3Char"/>
    <w:rsid w:val="00D530ED"/>
    <w:rPr>
      <w:rFonts w:ascii="Calibri" w:eastAsia="Times New Roman" w:hAnsi="Calibri" w:cs="Calibri"/>
      <w:b/>
      <w:sz w:val="22"/>
      <w:u w:val="single"/>
    </w:rPr>
  </w:style>
  <w:style w:type="character" w:customStyle="1" w:styleId="UnderlineChar1">
    <w:name w:val="Underline Char1"/>
    <w:basedOn w:val="DefaultParagraphFont"/>
    <w:rsid w:val="00D530ED"/>
    <w:rPr>
      <w:szCs w:val="24"/>
      <w:u w:val="single"/>
      <w:lang w:val="en-US" w:eastAsia="en-US" w:bidi="ar-SA"/>
    </w:rPr>
  </w:style>
  <w:style w:type="character" w:customStyle="1" w:styleId="BoldandUnderlineChar1Char2Char">
    <w:name w:val="Bold and Underline Char1 Char2 Char"/>
    <w:basedOn w:val="DefaultParagraphFont"/>
    <w:rsid w:val="00D530ED"/>
    <w:rPr>
      <w:b/>
      <w:szCs w:val="24"/>
      <w:u w:val="single"/>
      <w:lang w:val="en-US" w:eastAsia="en-US" w:bidi="ar-SA"/>
    </w:rPr>
  </w:style>
  <w:style w:type="character" w:customStyle="1" w:styleId="SmalltextChar">
    <w:name w:val="Small text Char"/>
    <w:aliases w:val="Quote1 Char1"/>
    <w:link w:val="Smalltext"/>
    <w:qFormat/>
    <w:rsid w:val="00D530ED"/>
    <w:rPr>
      <w:rFonts w:ascii="Arial Narrow" w:eastAsia="Times New Roman" w:hAnsi="Arial Narrow" w:cs="Calibri"/>
      <w:sz w:val="22"/>
    </w:rPr>
  </w:style>
  <w:style w:type="paragraph" w:customStyle="1" w:styleId="HotRoute">
    <w:name w:val="Hot Route"/>
    <w:basedOn w:val="Normal"/>
    <w:link w:val="HotRouteChar0"/>
    <w:qFormat/>
    <w:rsid w:val="00D530ED"/>
    <w:pPr>
      <w:ind w:left="144"/>
    </w:pPr>
    <w:rPr>
      <w:rFonts w:eastAsia="Times New Roman"/>
    </w:rPr>
  </w:style>
  <w:style w:type="paragraph" w:customStyle="1" w:styleId="Cardstyle0">
    <w:name w:val="Cardstyle"/>
    <w:basedOn w:val="Normal"/>
    <w:next w:val="Normal"/>
    <w:qFormat/>
    <w:rsid w:val="00D530ED"/>
    <w:rPr>
      <w:rFonts w:eastAsia="Times New Roman"/>
    </w:rPr>
  </w:style>
  <w:style w:type="character" w:customStyle="1" w:styleId="Style12ptBoldUnderline1">
    <w:name w:val="Style 12 pt Bold Underline1"/>
    <w:basedOn w:val="DefaultParagraphFont"/>
    <w:rsid w:val="00D530ED"/>
    <w:rPr>
      <w:b/>
      <w:bCs/>
      <w:sz w:val="24"/>
      <w:u w:val="single"/>
    </w:rPr>
  </w:style>
  <w:style w:type="character" w:customStyle="1" w:styleId="StyleEmphasisArial12ptBoldNotItalic">
    <w:name w:val="Style Emphasis + Arial 12 pt Bold Not Italic"/>
    <w:basedOn w:val="Emphasis"/>
    <w:rsid w:val="00D530ED"/>
    <w:rPr>
      <w:rFonts w:ascii="Arial" w:hAnsi="Arial" w:cs="Times New Roman"/>
      <w:b w:val="0"/>
      <w:bCs/>
      <w:i/>
      <w:iCs/>
      <w:sz w:val="24"/>
      <w:u w:val="single"/>
      <w:bdr w:val="single" w:sz="8" w:space="0" w:color="auto"/>
    </w:rPr>
  </w:style>
  <w:style w:type="character" w:customStyle="1" w:styleId="DebateHighlighted">
    <w:name w:val="Debate Highlighted"/>
    <w:qFormat/>
    <w:rsid w:val="00D530ED"/>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D530ED"/>
    <w:rPr>
      <w:rFonts w:ascii="SimSun" w:eastAsia="SimSun" w:hAnsi="SimSun"/>
      <w:sz w:val="15"/>
      <w:lang w:eastAsia="zh-CN"/>
    </w:rPr>
  </w:style>
  <w:style w:type="paragraph" w:customStyle="1" w:styleId="UnreadText">
    <w:name w:val="Unread Text"/>
    <w:basedOn w:val="Normal"/>
    <w:next w:val="Normal"/>
    <w:link w:val="UnreadTextChar"/>
    <w:autoRedefine/>
    <w:qFormat/>
    <w:rsid w:val="00D530ED"/>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D530ED"/>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qFormat/>
    <w:rsid w:val="00D530ED"/>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D530ED"/>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D530ED"/>
    <w:rPr>
      <w:rFonts w:ascii="Times New Roman" w:hAnsi="Times New Roman"/>
      <w:sz w:val="20"/>
      <w:u w:val="single"/>
      <w:bdr w:val="none" w:sz="0" w:space="0" w:color="auto"/>
      <w:shd w:val="clear" w:color="auto" w:fill="C0C0C0"/>
    </w:rPr>
  </w:style>
  <w:style w:type="character" w:customStyle="1" w:styleId="smallChar">
    <w:name w:val="small Char"/>
    <w:rsid w:val="00D530ED"/>
    <w:rPr>
      <w:rFonts w:ascii="Calibri" w:eastAsia="Calibri" w:hAnsi="Calibri" w:cs="Calibri"/>
      <w:sz w:val="16"/>
      <w:szCs w:val="20"/>
      <w:lang w:val="x-none" w:eastAsia="x-none"/>
    </w:rPr>
  </w:style>
  <w:style w:type="paragraph" w:customStyle="1" w:styleId="HotRoute0">
    <w:name w:val="Hot Route!"/>
    <w:basedOn w:val="Normal"/>
    <w:qFormat/>
    <w:rsid w:val="00D530ED"/>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D530ED"/>
    <w:rPr>
      <w:rFonts w:ascii="Times New Roman" w:hAnsi="Times New Roman" w:cs="Times New Roman"/>
      <w:sz w:val="16"/>
      <w:szCs w:val="16"/>
    </w:rPr>
  </w:style>
  <w:style w:type="character" w:customStyle="1" w:styleId="BodyText2Char1">
    <w:name w:val="Body Text 2 Char1"/>
    <w:basedOn w:val="DefaultParagraphFont"/>
    <w:semiHidden/>
    <w:rsid w:val="00D530ED"/>
    <w:rPr>
      <w:rFonts w:ascii="Times New Roman" w:hAnsi="Times New Roman" w:cs="Times New Roman"/>
      <w:sz w:val="20"/>
    </w:rPr>
  </w:style>
  <w:style w:type="character" w:customStyle="1" w:styleId="Heading2Char1CharCharCharCharCharC">
    <w:name w:val="Heading 2 Char1 Char Char Char Char Char C"/>
    <w:rsid w:val="00D530ED"/>
    <w:rPr>
      <w:rFonts w:cs="Arial"/>
      <w:b/>
      <w:bCs/>
      <w:iCs/>
      <w:sz w:val="24"/>
      <w:szCs w:val="28"/>
      <w:lang w:val="en-US" w:eastAsia="en-US" w:bidi="ar-SA"/>
    </w:rPr>
  </w:style>
  <w:style w:type="character" w:customStyle="1" w:styleId="underline1">
    <w:name w:val="underline1"/>
    <w:basedOn w:val="DefaultParagraphFont"/>
    <w:rsid w:val="00D530ED"/>
    <w:rPr>
      <w:u w:val="single"/>
    </w:rPr>
  </w:style>
  <w:style w:type="character" w:customStyle="1" w:styleId="author0">
    <w:name w:val="author"/>
    <w:basedOn w:val="DefaultParagraphFont"/>
    <w:rsid w:val="00D530ED"/>
    <w:rPr>
      <w:rFonts w:ascii="Times New Roman" w:hAnsi="Times New Roman"/>
      <w:b/>
      <w:sz w:val="24"/>
    </w:rPr>
  </w:style>
  <w:style w:type="character" w:customStyle="1" w:styleId="FontStyle291">
    <w:name w:val="Font Style291"/>
    <w:basedOn w:val="DefaultParagraphFont"/>
    <w:uiPriority w:val="99"/>
    <w:rsid w:val="00D530ED"/>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D530ED"/>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D530ED"/>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D530ED"/>
    <w:rPr>
      <w:rFonts w:ascii="Calibri" w:eastAsia="Times New Roman" w:hAnsi="Calibri" w:cs="Calibri"/>
      <w:sz w:val="22"/>
    </w:rPr>
  </w:style>
  <w:style w:type="paragraph" w:customStyle="1" w:styleId="Cards1">
    <w:name w:val="Cards1"/>
    <w:basedOn w:val="Normal"/>
    <w:link w:val="Cards1Char"/>
    <w:qFormat/>
    <w:rsid w:val="00D530ED"/>
    <w:pPr>
      <w:ind w:left="288"/>
    </w:pPr>
    <w:rPr>
      <w:rFonts w:eastAsia="Times New Roman"/>
      <w:u w:val="single"/>
    </w:rPr>
  </w:style>
  <w:style w:type="character" w:customStyle="1" w:styleId="Cards1Char">
    <w:name w:val="Cards1 Char"/>
    <w:basedOn w:val="DefaultParagraphFont"/>
    <w:link w:val="Cards1"/>
    <w:rsid w:val="00D530ED"/>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D530ED"/>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D530ED"/>
    <w:rPr>
      <w:rFonts w:ascii="Arial" w:eastAsia="Calibri" w:hAnsi="Arial" w:cs="Arial"/>
      <w:sz w:val="22"/>
      <w:szCs w:val="22"/>
      <w:u w:val="single"/>
    </w:rPr>
  </w:style>
  <w:style w:type="character" w:customStyle="1" w:styleId="EmphasizeThis">
    <w:name w:val="EmphasizeThis"/>
    <w:rsid w:val="00D530ED"/>
    <w:rPr>
      <w:rFonts w:ascii="Georgia" w:hAnsi="Georgia"/>
      <w:b/>
      <w:iCs/>
      <w:sz w:val="24"/>
      <w:u w:val="thick"/>
    </w:rPr>
  </w:style>
  <w:style w:type="paragraph" w:customStyle="1" w:styleId="Stylecard8pt">
    <w:name w:val="Style card + 8 pt"/>
    <w:basedOn w:val="Normal"/>
    <w:link w:val="Stylecard8ptChar"/>
    <w:qFormat/>
    <w:rsid w:val="00D530ED"/>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D530ED"/>
    <w:rPr>
      <w:rFonts w:ascii="Georgia" w:hAnsi="Georgia" w:cs="Calibri"/>
      <w:color w:val="000000"/>
      <w:sz w:val="22"/>
      <w:u w:val="single"/>
      <w:lang w:eastAsia="ar-SA"/>
    </w:rPr>
  </w:style>
  <w:style w:type="character" w:customStyle="1" w:styleId="bhl">
    <w:name w:val="bhl"/>
    <w:basedOn w:val="DefaultParagraphFont"/>
    <w:rsid w:val="00D530ED"/>
  </w:style>
  <w:style w:type="paragraph" w:customStyle="1" w:styleId="TagGA11">
    <w:name w:val="Tag GA 11"/>
    <w:basedOn w:val="TOC1"/>
    <w:qFormat/>
    <w:rsid w:val="00D530ED"/>
    <w:pPr>
      <w:spacing w:before="0" w:after="160"/>
    </w:pPr>
    <w:rPr>
      <w:rFonts w:ascii="Georgia" w:eastAsia="Calibri" w:hAnsi="Georgia"/>
      <w:u w:val="none"/>
      <w:lang w:bidi="ar-SA"/>
    </w:rPr>
  </w:style>
  <w:style w:type="paragraph" w:customStyle="1" w:styleId="CiteCard">
    <w:name w:val="Cite/Card"/>
    <w:basedOn w:val="TOC2"/>
    <w:qFormat/>
    <w:rsid w:val="00D530ED"/>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D530ED"/>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D530ED"/>
    <w:rPr>
      <w:sz w:val="16"/>
      <w:szCs w:val="16"/>
    </w:rPr>
  </w:style>
  <w:style w:type="character" w:customStyle="1" w:styleId="DocumentMapChar1">
    <w:name w:val="Document Map Char1"/>
    <w:basedOn w:val="DefaultParagraphFont"/>
    <w:uiPriority w:val="99"/>
    <w:rsid w:val="00D530ED"/>
    <w:rPr>
      <w:rFonts w:ascii="Tahoma" w:hAnsi="Tahoma" w:cs="Tahoma"/>
      <w:sz w:val="16"/>
      <w:szCs w:val="16"/>
    </w:rPr>
  </w:style>
  <w:style w:type="character" w:customStyle="1" w:styleId="addmd">
    <w:name w:val="addmd"/>
    <w:basedOn w:val="DefaultParagraphFont"/>
    <w:rsid w:val="00D530ED"/>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D530ED"/>
    <w:rPr>
      <w:rFonts w:ascii="Arial" w:hAnsi="Arial"/>
      <w:b/>
      <w:sz w:val="26"/>
    </w:rPr>
  </w:style>
  <w:style w:type="paragraph" w:styleId="FootnoteText">
    <w:name w:val="footnote text"/>
    <w:basedOn w:val="Normal"/>
    <w:link w:val="FootnoteTextChar"/>
    <w:unhideWhenUsed/>
    <w:qFormat/>
    <w:rsid w:val="00D530ED"/>
    <w:rPr>
      <w:rFonts w:ascii="Georgia" w:eastAsia="Calibri" w:hAnsi="Georgia"/>
      <w:szCs w:val="20"/>
      <w:lang w:eastAsia="zh-CN"/>
    </w:rPr>
  </w:style>
  <w:style w:type="character" w:customStyle="1" w:styleId="FootnoteTextChar">
    <w:name w:val="Footnote Text Char"/>
    <w:basedOn w:val="DefaultParagraphFont"/>
    <w:link w:val="FootnoteText"/>
    <w:rsid w:val="00D530ED"/>
    <w:rPr>
      <w:rFonts w:ascii="Georgia" w:eastAsia="Calibri" w:hAnsi="Georgia" w:cs="Calibri"/>
      <w:sz w:val="22"/>
      <w:szCs w:val="20"/>
      <w:lang w:eastAsia="zh-CN"/>
    </w:rPr>
  </w:style>
  <w:style w:type="character" w:customStyle="1" w:styleId="UnderlinedTextCharChar">
    <w:name w:val="Underlined Text Char Char"/>
    <w:basedOn w:val="DefaultParagraphFont"/>
    <w:rsid w:val="00D530ED"/>
    <w:rPr>
      <w:rFonts w:cs="Arial"/>
      <w:bCs/>
      <w:noProof w:val="0"/>
      <w:szCs w:val="26"/>
      <w:u w:val="single"/>
      <w:lang w:val="en-US" w:eastAsia="en-US" w:bidi="ar-SA"/>
    </w:rPr>
  </w:style>
  <w:style w:type="character" w:customStyle="1" w:styleId="StyleTimesNewRoman12ptBold">
    <w:name w:val="Style Times New Roman 12 pt Bold"/>
    <w:rsid w:val="00D530ED"/>
    <w:rPr>
      <w:b/>
      <w:bCs/>
      <w:sz w:val="24"/>
    </w:rPr>
  </w:style>
  <w:style w:type="character" w:customStyle="1" w:styleId="CardText1Char">
    <w:name w:val="Card Text 1 Char"/>
    <w:rsid w:val="00D530ED"/>
    <w:rPr>
      <w:rFonts w:ascii="Georgia" w:hAnsi="Georgia"/>
      <w:color w:val="000000"/>
      <w:sz w:val="22"/>
      <w:szCs w:val="22"/>
      <w:u w:val="single"/>
    </w:rPr>
  </w:style>
  <w:style w:type="character" w:customStyle="1" w:styleId="BoldUnderlining">
    <w:name w:val="Bold Underlining"/>
    <w:rsid w:val="00D530ED"/>
    <w:rPr>
      <w:u w:val="single"/>
    </w:rPr>
  </w:style>
  <w:style w:type="character" w:customStyle="1" w:styleId="Intemphasis">
    <w:name w:val="Intemphasis"/>
    <w:uiPriority w:val="1"/>
    <w:qFormat/>
    <w:rsid w:val="00D530ED"/>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D530ED"/>
    <w:pPr>
      <w:ind w:left="288" w:right="288"/>
    </w:pPr>
    <w:rPr>
      <w:szCs w:val="16"/>
    </w:rPr>
  </w:style>
  <w:style w:type="character" w:customStyle="1" w:styleId="cardtextChar2">
    <w:name w:val="cardtext Char"/>
    <w:basedOn w:val="DefaultParagraphFont"/>
    <w:link w:val="cardtext0"/>
    <w:rsid w:val="00D530ED"/>
    <w:rPr>
      <w:rFonts w:ascii="Calibri" w:hAnsi="Calibri" w:cs="Calibri"/>
      <w:sz w:val="22"/>
      <w:szCs w:val="16"/>
    </w:rPr>
  </w:style>
  <w:style w:type="character" w:customStyle="1" w:styleId="BoldUnderlineChar1">
    <w:name w:val="BoldUnderline Char1"/>
    <w:rsid w:val="00D530ED"/>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D530ED"/>
    <w:pPr>
      <w:spacing w:after="200"/>
      <w:contextualSpacing/>
    </w:pPr>
    <w:rPr>
      <w:rFonts w:eastAsia="Calibri"/>
      <w:u w:val="single"/>
    </w:rPr>
  </w:style>
  <w:style w:type="character" w:customStyle="1" w:styleId="UnderlinedCardTextChar">
    <w:name w:val="Underlined Card Text Char"/>
    <w:link w:val="UnderlinedCardText"/>
    <w:rsid w:val="00D530ED"/>
    <w:rPr>
      <w:rFonts w:ascii="Calibri" w:eastAsia="Calibri" w:hAnsi="Calibri" w:cs="Calibri"/>
      <w:sz w:val="22"/>
      <w:u w:val="single"/>
    </w:rPr>
  </w:style>
  <w:style w:type="character" w:customStyle="1" w:styleId="Hyperlink6">
    <w:name w:val="Hyperlink6"/>
    <w:basedOn w:val="DefaultParagraphFont"/>
    <w:rsid w:val="00D530ED"/>
    <w:rPr>
      <w:color w:val="3300CC"/>
      <w:u w:val="single"/>
    </w:rPr>
  </w:style>
  <w:style w:type="paragraph" w:customStyle="1" w:styleId="Tag12">
    <w:name w:val="Tag12"/>
    <w:basedOn w:val="Normal"/>
    <w:qFormat/>
    <w:rsid w:val="00D530ED"/>
    <w:pPr>
      <w:contextualSpacing/>
    </w:pPr>
    <w:rPr>
      <w:rFonts w:eastAsia="Cambria"/>
      <w:b/>
    </w:rPr>
  </w:style>
  <w:style w:type="paragraph" w:customStyle="1" w:styleId="Shrink8">
    <w:name w:val="Shrink8"/>
    <w:basedOn w:val="Normal"/>
    <w:qFormat/>
    <w:rsid w:val="00D530ED"/>
    <w:rPr>
      <w:rFonts w:eastAsia="Cambria"/>
    </w:rPr>
  </w:style>
  <w:style w:type="character" w:customStyle="1" w:styleId="highlight2">
    <w:name w:val="highlight2"/>
    <w:rsid w:val="00D530ED"/>
    <w:rPr>
      <w:rFonts w:ascii="Arial" w:hAnsi="Arial"/>
      <w:b/>
      <w:sz w:val="19"/>
      <w:u w:val="thick"/>
      <w:bdr w:val="none" w:sz="0" w:space="0" w:color="auto"/>
      <w:shd w:val="clear" w:color="auto" w:fill="auto"/>
    </w:rPr>
  </w:style>
  <w:style w:type="character" w:customStyle="1" w:styleId="citation">
    <w:name w:val="citation"/>
    <w:basedOn w:val="DefaultParagraphFont"/>
    <w:rsid w:val="00D530ED"/>
  </w:style>
  <w:style w:type="paragraph" w:customStyle="1" w:styleId="UnderlineText">
    <w:name w:val="Underline Text"/>
    <w:basedOn w:val="Normal"/>
    <w:link w:val="UnderlineTextChar"/>
    <w:qFormat/>
    <w:rsid w:val="00D530ED"/>
    <w:pPr>
      <w:ind w:left="288"/>
    </w:pPr>
    <w:rPr>
      <w:rFonts w:eastAsia="Times New Roman"/>
      <w:u w:val="single"/>
    </w:rPr>
  </w:style>
  <w:style w:type="character" w:customStyle="1" w:styleId="UnderlineTextChar">
    <w:name w:val="Underline Text Char"/>
    <w:basedOn w:val="DefaultParagraphFont"/>
    <w:link w:val="UnderlineText"/>
    <w:rsid w:val="00D530ED"/>
    <w:rPr>
      <w:rFonts w:ascii="Calibri" w:eastAsia="Times New Roman" w:hAnsi="Calibri" w:cs="Calibri"/>
      <w:sz w:val="22"/>
      <w:u w:val="single"/>
    </w:rPr>
  </w:style>
  <w:style w:type="character" w:customStyle="1" w:styleId="il">
    <w:name w:val="il"/>
    <w:basedOn w:val="DefaultParagraphFont"/>
    <w:rsid w:val="00D530ED"/>
  </w:style>
  <w:style w:type="character" w:customStyle="1" w:styleId="commentstext">
    <w:name w:val="comments_text"/>
    <w:uiPriority w:val="99"/>
    <w:rsid w:val="00D530ED"/>
    <w:rPr>
      <w:rFonts w:cs="Times New Roman"/>
    </w:rPr>
  </w:style>
  <w:style w:type="paragraph" w:customStyle="1" w:styleId="Heading42">
    <w:name w:val="Heading 42"/>
    <w:basedOn w:val="Normal"/>
    <w:qFormat/>
    <w:rsid w:val="00D530ED"/>
    <w:rPr>
      <w:rFonts w:eastAsia="Times New Roman"/>
    </w:rPr>
  </w:style>
  <w:style w:type="paragraph" w:customStyle="1" w:styleId="DebateNormal">
    <w:name w:val="DebateNormal"/>
    <w:basedOn w:val="Normal"/>
    <w:link w:val="DebateNormalChar"/>
    <w:qFormat/>
    <w:rsid w:val="00D530ED"/>
    <w:pPr>
      <w:spacing w:line="276" w:lineRule="auto"/>
    </w:pPr>
    <w:rPr>
      <w:rFonts w:eastAsia="Calibri"/>
      <w:szCs w:val="20"/>
    </w:rPr>
  </w:style>
  <w:style w:type="character" w:customStyle="1" w:styleId="DebateNormalChar">
    <w:name w:val="DebateNormal Char"/>
    <w:basedOn w:val="DefaultParagraphFont"/>
    <w:link w:val="DebateNormal"/>
    <w:rsid w:val="00D530ED"/>
    <w:rPr>
      <w:rFonts w:ascii="Calibri" w:eastAsia="Calibri" w:hAnsi="Calibri" w:cs="Calibri"/>
      <w:sz w:val="22"/>
      <w:szCs w:val="20"/>
    </w:rPr>
  </w:style>
  <w:style w:type="paragraph" w:customStyle="1" w:styleId="DebateEmphasis">
    <w:name w:val="DebateEmphasis"/>
    <w:basedOn w:val="Normal"/>
    <w:link w:val="DebateEmphasisChar"/>
    <w:qFormat/>
    <w:rsid w:val="00D530ED"/>
    <w:pPr>
      <w:spacing w:line="276" w:lineRule="auto"/>
    </w:pPr>
    <w:rPr>
      <w:rFonts w:eastAsia="Calibri"/>
      <w:b/>
      <w:szCs w:val="20"/>
      <w:u w:val="single"/>
    </w:rPr>
  </w:style>
  <w:style w:type="character" w:customStyle="1" w:styleId="DebateEmphasisChar">
    <w:name w:val="DebateEmphasis Char"/>
    <w:basedOn w:val="DefaultParagraphFont"/>
    <w:link w:val="DebateEmphasis"/>
    <w:rsid w:val="00D530ED"/>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Heading 2 Char Char Char Char Char Char Char Char Char Char Char Char Char Char Char Char,No Spacing1 Char"/>
    <w:basedOn w:val="DefaultParagraphFont"/>
    <w:qFormat/>
    <w:locked/>
    <w:rsid w:val="00D530ED"/>
    <w:rPr>
      <w:rFonts w:ascii="Times New Roman" w:eastAsia="Cambria" w:hAnsi="Times New Roman" w:cs="Times New Roman"/>
      <w:sz w:val="20"/>
      <w:szCs w:val="22"/>
    </w:rPr>
  </w:style>
  <w:style w:type="paragraph" w:customStyle="1" w:styleId="NormalCite">
    <w:name w:val="NormalCite"/>
    <w:link w:val="NormalCiteChar"/>
    <w:qFormat/>
    <w:rsid w:val="00D530ED"/>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D530ED"/>
    <w:rPr>
      <w:rFonts w:ascii="Times New Roman" w:eastAsiaTheme="minorHAnsi" w:hAnsi="Times New Roman" w:cs="Times New Roman"/>
      <w:sz w:val="18"/>
      <w:szCs w:val="22"/>
    </w:rPr>
  </w:style>
  <w:style w:type="character" w:customStyle="1" w:styleId="articletext">
    <w:name w:val="articletext"/>
    <w:basedOn w:val="DefaultParagraphFont"/>
    <w:rsid w:val="00D530ED"/>
  </w:style>
  <w:style w:type="character" w:customStyle="1" w:styleId="grey10">
    <w:name w:val="grey10"/>
    <w:basedOn w:val="DefaultParagraphFont"/>
    <w:rsid w:val="00D530ED"/>
  </w:style>
  <w:style w:type="character" w:customStyle="1" w:styleId="navy13bd">
    <w:name w:val="navy13bd"/>
    <w:basedOn w:val="DefaultParagraphFont"/>
    <w:rsid w:val="00D530ED"/>
  </w:style>
  <w:style w:type="character" w:customStyle="1" w:styleId="Style9ptUnderline2">
    <w:name w:val="Style 9 pt Underline2"/>
    <w:basedOn w:val="DefaultParagraphFont"/>
    <w:rsid w:val="00D530ED"/>
    <w:rPr>
      <w:sz w:val="20"/>
      <w:u w:val="single"/>
    </w:rPr>
  </w:style>
  <w:style w:type="character" w:customStyle="1" w:styleId="Style9ptBoldUnderline1">
    <w:name w:val="Style 9 pt Bold Underline1"/>
    <w:basedOn w:val="DefaultParagraphFont"/>
    <w:rsid w:val="00D530ED"/>
    <w:rPr>
      <w:b/>
      <w:bCs/>
      <w:sz w:val="20"/>
      <w:u w:val="single"/>
    </w:rPr>
  </w:style>
  <w:style w:type="character" w:customStyle="1" w:styleId="TagsCharChar">
    <w:name w:val="Tags Char Char"/>
    <w:basedOn w:val="DefaultParagraphFont"/>
    <w:rsid w:val="00D530ED"/>
    <w:rPr>
      <w:rFonts w:eastAsia="SimSun"/>
      <w:b/>
      <w:sz w:val="24"/>
      <w:lang w:val="en-US" w:eastAsia="zh-CN" w:bidi="ar-SA"/>
    </w:rPr>
  </w:style>
  <w:style w:type="paragraph" w:customStyle="1" w:styleId="cardCharCharCharChar">
    <w:name w:val="card Char Char Char Char"/>
    <w:basedOn w:val="Normal"/>
    <w:qFormat/>
    <w:rsid w:val="00D530ED"/>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D530ED"/>
    <w:rPr>
      <w:rFonts w:ascii="Times" w:eastAsia="Times New Roman" w:hAnsi="Times"/>
    </w:rPr>
  </w:style>
  <w:style w:type="paragraph" w:customStyle="1" w:styleId="CARD">
    <w:name w:val="CARD"/>
    <w:basedOn w:val="Normal"/>
    <w:link w:val="CARDChar1"/>
    <w:qFormat/>
    <w:rsid w:val="00D530ED"/>
    <w:rPr>
      <w:rFonts w:eastAsia="Times New Roman"/>
      <w:u w:val="single"/>
    </w:rPr>
  </w:style>
  <w:style w:type="character" w:customStyle="1" w:styleId="CARDChar1">
    <w:name w:val="CARD Char"/>
    <w:basedOn w:val="DefaultParagraphFont"/>
    <w:link w:val="CARD"/>
    <w:rsid w:val="00D530ED"/>
    <w:rPr>
      <w:rFonts w:ascii="Calibri" w:eastAsia="Times New Roman" w:hAnsi="Calibri" w:cs="Calibri"/>
      <w:sz w:val="22"/>
      <w:u w:val="single"/>
    </w:rPr>
  </w:style>
  <w:style w:type="paragraph" w:customStyle="1" w:styleId="Normal2">
    <w:name w:val="Normal2"/>
    <w:basedOn w:val="Normal"/>
    <w:qFormat/>
    <w:rsid w:val="00D530ED"/>
    <w:rPr>
      <w:rFonts w:eastAsia="Times New Roman"/>
    </w:rPr>
  </w:style>
  <w:style w:type="character" w:customStyle="1" w:styleId="Style11ptThickunderline">
    <w:name w:val="Style 11 pt Thick underline"/>
    <w:rsid w:val="00D530ED"/>
    <w:rPr>
      <w:rFonts w:ascii="Times New Roman" w:hAnsi="Times New Roman"/>
      <w:sz w:val="20"/>
      <w:u w:val="single"/>
    </w:rPr>
  </w:style>
  <w:style w:type="character" w:customStyle="1" w:styleId="Style11ptBoldThickunderline">
    <w:name w:val="Style 11 pt Bold Thick underline"/>
    <w:rsid w:val="00D530ED"/>
    <w:rPr>
      <w:rFonts w:ascii="Times New Roman" w:hAnsi="Times New Roman"/>
      <w:b/>
      <w:bCs/>
      <w:sz w:val="20"/>
      <w:u w:val="single"/>
    </w:rPr>
  </w:style>
  <w:style w:type="character" w:styleId="FootnoteReference">
    <w:name w:val="footnote reference"/>
    <w:aliases w:val="FN Ref,footnote reference,fr,o,FR,(NECG) Footnote Reference"/>
    <w:unhideWhenUsed/>
    <w:qFormat/>
    <w:rsid w:val="00D530ED"/>
    <w:rPr>
      <w:vertAlign w:val="superscript"/>
    </w:rPr>
  </w:style>
  <w:style w:type="character" w:customStyle="1" w:styleId="CharChar5">
    <w:name w:val="Char Char5"/>
    <w:rsid w:val="00D530ED"/>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D530ED"/>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D530ED"/>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D530ED"/>
    <w:rPr>
      <w:u w:val="single"/>
    </w:rPr>
  </w:style>
  <w:style w:type="character" w:customStyle="1" w:styleId="StyleUnderlineBoldIndent11ptChar">
    <w:name w:val="Style Underline + Bold Indent + 11 pt Char"/>
    <w:link w:val="StyleUnderlineBoldIndent11pt"/>
    <w:rsid w:val="00D530ED"/>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D530ED"/>
    <w:rPr>
      <w:b/>
      <w:bCs/>
      <w:u w:val="single"/>
    </w:rPr>
  </w:style>
  <w:style w:type="character" w:customStyle="1" w:styleId="StyleUnderlineBoldIndent11ptBoldChar">
    <w:name w:val="Style Underline + Bold Indent + 11 pt Bold Char"/>
    <w:link w:val="StyleUnderlineBoldIndent11ptBold"/>
    <w:rsid w:val="00D530ED"/>
    <w:rPr>
      <w:rFonts w:ascii="Calibri" w:eastAsia="Times New Roman" w:hAnsi="Calibri" w:cs="Calibri"/>
      <w:b/>
      <w:bCs/>
      <w:sz w:val="22"/>
      <w:szCs w:val="20"/>
      <w:u w:val="single"/>
    </w:rPr>
  </w:style>
  <w:style w:type="paragraph" w:customStyle="1" w:styleId="Normal20pt">
    <w:name w:val="Normal  + 20 pt"/>
    <w:basedOn w:val="Normal"/>
    <w:uiPriority w:val="6"/>
    <w:qFormat/>
    <w:rsid w:val="00D530ED"/>
    <w:rPr>
      <w:bCs/>
      <w:u w:val="single"/>
    </w:rPr>
  </w:style>
  <w:style w:type="character" w:customStyle="1" w:styleId="StyleStyle4CharTimesNewRoman11pt">
    <w:name w:val="Style Style4 Char + Times New Roman 11 pt"/>
    <w:basedOn w:val="DefaultParagraphFont"/>
    <w:qFormat/>
    <w:rsid w:val="00D530ED"/>
    <w:rPr>
      <w:rFonts w:ascii="Times New Roman" w:hAnsi="Times New Roman"/>
      <w:sz w:val="20"/>
      <w:szCs w:val="24"/>
      <w:u w:val="single"/>
      <w:lang w:val="en-US" w:eastAsia="en-US" w:bidi="ar-SA"/>
    </w:rPr>
  </w:style>
  <w:style w:type="paragraph" w:customStyle="1" w:styleId="author-name">
    <w:name w:val="author-name"/>
    <w:basedOn w:val="Normal"/>
    <w:qFormat/>
    <w:rsid w:val="00D530ED"/>
    <w:pPr>
      <w:spacing w:before="100" w:beforeAutospacing="1" w:after="100" w:afterAutospacing="1"/>
    </w:pPr>
    <w:rPr>
      <w:rFonts w:eastAsia="Times New Roman"/>
    </w:rPr>
  </w:style>
  <w:style w:type="paragraph" w:customStyle="1" w:styleId="author-credentials">
    <w:name w:val="author-credentials"/>
    <w:basedOn w:val="Normal"/>
    <w:qFormat/>
    <w:rsid w:val="00D530ED"/>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D530ED"/>
    <w:rPr>
      <w:rFonts w:ascii="Consolas" w:hAnsi="Consolas" w:cs="Consolas"/>
      <w:sz w:val="20"/>
      <w:szCs w:val="20"/>
    </w:rPr>
  </w:style>
  <w:style w:type="character" w:customStyle="1" w:styleId="StyleStyle4CharTimesNewRoman11ptBold">
    <w:name w:val="Style Style4 Char + Times New Roman 11 pt Bold"/>
    <w:basedOn w:val="DefaultParagraphFont"/>
    <w:qFormat/>
    <w:rsid w:val="00D530ED"/>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qFormat/>
    <w:rsid w:val="00D530ED"/>
    <w:rPr>
      <w:rFonts w:ascii="Times New Roman" w:hAnsi="Times New Roman"/>
      <w:i/>
      <w:iCs/>
      <w:sz w:val="20"/>
      <w:szCs w:val="24"/>
      <w:u w:val="single"/>
      <w:lang w:val="en-US" w:eastAsia="en-US" w:bidi="ar-SA"/>
    </w:rPr>
  </w:style>
  <w:style w:type="character" w:customStyle="1" w:styleId="headline">
    <w:name w:val="headline"/>
    <w:basedOn w:val="DefaultParagraphFont"/>
    <w:rsid w:val="00D530ED"/>
  </w:style>
  <w:style w:type="character" w:customStyle="1" w:styleId="CharChar4">
    <w:name w:val="Char Char4"/>
    <w:basedOn w:val="DefaultParagraphFont"/>
    <w:rsid w:val="00D530ED"/>
    <w:rPr>
      <w:rFonts w:cs="Arial"/>
      <w:b/>
      <w:bCs/>
      <w:iCs/>
      <w:szCs w:val="28"/>
      <w:lang w:val="en-US" w:eastAsia="en-US" w:bidi="ar-SA"/>
    </w:rPr>
  </w:style>
  <w:style w:type="character" w:customStyle="1" w:styleId="yshortcuts">
    <w:name w:val="yshortcuts"/>
    <w:basedOn w:val="DefaultParagraphFont"/>
    <w:rsid w:val="00D530ED"/>
  </w:style>
  <w:style w:type="character" w:customStyle="1" w:styleId="HotRouteChar0">
    <w:name w:val="Hot Route Char"/>
    <w:link w:val="HotRoute"/>
    <w:rsid w:val="00D530ED"/>
    <w:rPr>
      <w:rFonts w:ascii="Calibri" w:eastAsia="Times New Roman" w:hAnsi="Calibri" w:cs="Calibri"/>
      <w:sz w:val="22"/>
    </w:rPr>
  </w:style>
  <w:style w:type="paragraph" w:styleId="PlainText">
    <w:name w:val="Plain Text"/>
    <w:basedOn w:val="Normal"/>
    <w:link w:val="PlainTextChar"/>
    <w:rsid w:val="00D530ED"/>
    <w:rPr>
      <w:rFonts w:ascii="Courier New" w:eastAsia="Times New Roman" w:hAnsi="Courier New" w:cs="Courier New"/>
      <w:szCs w:val="20"/>
    </w:rPr>
  </w:style>
  <w:style w:type="character" w:customStyle="1" w:styleId="PlainTextChar">
    <w:name w:val="Plain Text Char"/>
    <w:basedOn w:val="DefaultParagraphFont"/>
    <w:link w:val="PlainText"/>
    <w:rsid w:val="00D530ED"/>
    <w:rPr>
      <w:rFonts w:ascii="Courier New" w:eastAsia="Times New Roman" w:hAnsi="Courier New" w:cs="Courier New"/>
      <w:sz w:val="22"/>
      <w:szCs w:val="20"/>
    </w:rPr>
  </w:style>
  <w:style w:type="character" w:customStyle="1" w:styleId="senselabelstart">
    <w:name w:val="sense_label start"/>
    <w:basedOn w:val="DefaultParagraphFont"/>
    <w:qFormat/>
    <w:rsid w:val="00D530ED"/>
  </w:style>
  <w:style w:type="character" w:customStyle="1" w:styleId="sensecontent">
    <w:name w:val="sense_content"/>
    <w:basedOn w:val="DefaultParagraphFont"/>
    <w:qFormat/>
    <w:rsid w:val="00D530ED"/>
  </w:style>
  <w:style w:type="character" w:customStyle="1" w:styleId="vi">
    <w:name w:val="vi"/>
    <w:basedOn w:val="DefaultParagraphFont"/>
    <w:qFormat/>
    <w:rsid w:val="00D530ED"/>
  </w:style>
  <w:style w:type="character" w:customStyle="1" w:styleId="italic">
    <w:name w:val="italic"/>
    <w:basedOn w:val="DefaultParagraphFont"/>
    <w:qFormat/>
    <w:rsid w:val="00D530ED"/>
  </w:style>
  <w:style w:type="paragraph" w:customStyle="1" w:styleId="Microtext0">
    <w:name w:val="Microtext"/>
    <w:basedOn w:val="Normal"/>
    <w:next w:val="Normal"/>
    <w:link w:val="MicrotextChar0"/>
    <w:qFormat/>
    <w:rsid w:val="00D530ED"/>
    <w:rPr>
      <w:sz w:val="12"/>
    </w:rPr>
  </w:style>
  <w:style w:type="character" w:customStyle="1" w:styleId="MicrotextChar0">
    <w:name w:val="Microtext Char"/>
    <w:link w:val="Microtext0"/>
    <w:rsid w:val="00D530ED"/>
    <w:rPr>
      <w:rFonts w:ascii="Calibri" w:hAnsi="Calibri" w:cs="Calibri"/>
      <w:sz w:val="12"/>
    </w:rPr>
  </w:style>
  <w:style w:type="character" w:customStyle="1" w:styleId="st">
    <w:name w:val="st"/>
    <w:basedOn w:val="DefaultParagraphFont"/>
    <w:rsid w:val="00D530ED"/>
  </w:style>
  <w:style w:type="paragraph" w:customStyle="1" w:styleId="Style6">
    <w:name w:val="Style6"/>
    <w:basedOn w:val="Normal"/>
    <w:link w:val="Style6Char"/>
    <w:autoRedefine/>
    <w:qFormat/>
    <w:rsid w:val="00D530ED"/>
    <w:rPr>
      <w:b/>
    </w:rPr>
  </w:style>
  <w:style w:type="character" w:customStyle="1" w:styleId="Style6Char">
    <w:name w:val="Style6 Char"/>
    <w:basedOn w:val="DefaultParagraphFont"/>
    <w:link w:val="Style6"/>
    <w:rsid w:val="00D530ED"/>
    <w:rPr>
      <w:rFonts w:ascii="Calibri" w:hAnsi="Calibri" w:cs="Calibri"/>
      <w:b/>
      <w:sz w:val="22"/>
    </w:rPr>
  </w:style>
  <w:style w:type="paragraph" w:customStyle="1" w:styleId="Style11">
    <w:name w:val="Style11"/>
    <w:basedOn w:val="Normal"/>
    <w:link w:val="Style11Char"/>
    <w:qFormat/>
    <w:rsid w:val="00D530ED"/>
    <w:rPr>
      <w:rFonts w:eastAsia="Times New Roman"/>
      <w:b/>
      <w:szCs w:val="20"/>
      <w:u w:val="thick"/>
    </w:rPr>
  </w:style>
  <w:style w:type="paragraph" w:customStyle="1" w:styleId="Style12">
    <w:name w:val="Style12"/>
    <w:basedOn w:val="Normal"/>
    <w:link w:val="Style12Char"/>
    <w:qFormat/>
    <w:rsid w:val="00D530ED"/>
    <w:rPr>
      <w:rFonts w:eastAsia="Times New Roman"/>
      <w:b/>
      <w:u w:val="thick"/>
    </w:rPr>
  </w:style>
  <w:style w:type="character" w:customStyle="1" w:styleId="Style11Char">
    <w:name w:val="Style11 Char"/>
    <w:basedOn w:val="DefaultParagraphFont"/>
    <w:link w:val="Style11"/>
    <w:rsid w:val="00D530ED"/>
    <w:rPr>
      <w:rFonts w:ascii="Calibri" w:eastAsia="Times New Roman" w:hAnsi="Calibri" w:cs="Calibri"/>
      <w:b/>
      <w:sz w:val="22"/>
      <w:szCs w:val="20"/>
      <w:u w:val="thick"/>
    </w:rPr>
  </w:style>
  <w:style w:type="character" w:customStyle="1" w:styleId="Style12Char">
    <w:name w:val="Style12 Char"/>
    <w:basedOn w:val="DefaultParagraphFont"/>
    <w:link w:val="Style12"/>
    <w:rsid w:val="00D530ED"/>
    <w:rPr>
      <w:rFonts w:ascii="Calibri" w:eastAsia="Times New Roman" w:hAnsi="Calibri" w:cs="Calibri"/>
      <w:b/>
      <w:sz w:val="22"/>
      <w:u w:val="thick"/>
    </w:rPr>
  </w:style>
  <w:style w:type="character" w:customStyle="1" w:styleId="caps-label">
    <w:name w:val="caps-label"/>
    <w:basedOn w:val="DefaultParagraphFont"/>
    <w:rsid w:val="00D530ED"/>
  </w:style>
  <w:style w:type="character" w:customStyle="1" w:styleId="wikiexternallink">
    <w:name w:val="wikiexternallink"/>
    <w:basedOn w:val="DefaultParagraphFont"/>
    <w:rsid w:val="00D530ED"/>
  </w:style>
  <w:style w:type="character" w:customStyle="1" w:styleId="wikigeneratedlinkcontent">
    <w:name w:val="wikigeneratedlinkcontent"/>
    <w:basedOn w:val="DefaultParagraphFont"/>
    <w:rsid w:val="00D530ED"/>
  </w:style>
  <w:style w:type="character" w:customStyle="1" w:styleId="ShrinkChar">
    <w:name w:val="Shrink Char"/>
    <w:link w:val="Shrink"/>
    <w:locked/>
    <w:rsid w:val="00D530ED"/>
    <w:rPr>
      <w:rFonts w:ascii="Garamond" w:eastAsia="Times New Roman" w:hAnsi="Garamond"/>
      <w:sz w:val="12"/>
    </w:rPr>
  </w:style>
  <w:style w:type="paragraph" w:customStyle="1" w:styleId="Shrink">
    <w:name w:val="Shrink"/>
    <w:link w:val="ShrinkChar"/>
    <w:qFormat/>
    <w:rsid w:val="00D530ED"/>
    <w:pPr>
      <w:ind w:left="288" w:right="288"/>
    </w:pPr>
    <w:rPr>
      <w:rFonts w:ascii="Garamond" w:eastAsia="Times New Roman" w:hAnsi="Garamond"/>
      <w:sz w:val="12"/>
    </w:rPr>
  </w:style>
  <w:style w:type="character" w:customStyle="1" w:styleId="aqj">
    <w:name w:val="aqj"/>
    <w:basedOn w:val="DefaultParagraphFont"/>
    <w:rsid w:val="00D530ED"/>
  </w:style>
  <w:style w:type="character" w:customStyle="1" w:styleId="StyleStyleBoldUnderlineIntenseEmphasisUnderlineapple-style-s">
    <w:name w:val="Style Style Bold UnderlineIntense EmphasisUnderlineapple-style-s..."/>
    <w:basedOn w:val="DefaultParagraphFont"/>
    <w:rsid w:val="00D530ED"/>
    <w:rPr>
      <w:b w:val="0"/>
      <w:bCs w:val="0"/>
      <w:sz w:val="22"/>
      <w:u w:val="single"/>
      <w:bdr w:val="none" w:sz="0" w:space="0" w:color="auto"/>
    </w:rPr>
  </w:style>
  <w:style w:type="paragraph" w:customStyle="1" w:styleId="blocktitle0">
    <w:name w:val="block title"/>
    <w:basedOn w:val="Normal"/>
    <w:link w:val="blocktitleChar0"/>
    <w:autoRedefine/>
    <w:qFormat/>
    <w:rsid w:val="00D530ED"/>
    <w:pPr>
      <w:spacing w:after="240"/>
      <w:jc w:val="center"/>
      <w:outlineLvl w:val="0"/>
    </w:pPr>
    <w:rPr>
      <w:rFonts w:eastAsia="Calibri"/>
      <w:b/>
      <w:caps/>
      <w:sz w:val="28"/>
      <w:szCs w:val="28"/>
      <w:lang w:val="es-ES"/>
    </w:rPr>
  </w:style>
  <w:style w:type="character" w:customStyle="1" w:styleId="Boxed">
    <w:name w:val="Boxed"/>
    <w:qFormat/>
    <w:rsid w:val="00D530ED"/>
    <w:rPr>
      <w:rFonts w:ascii="Times New Roman" w:hAnsi="Times New Roman"/>
      <w:sz w:val="20"/>
      <w:bdr w:val="single" w:sz="6" w:space="0" w:color="auto"/>
    </w:rPr>
  </w:style>
  <w:style w:type="character" w:customStyle="1" w:styleId="UnderlineCard">
    <w:name w:val="Underline Card"/>
    <w:uiPriority w:val="6"/>
    <w:qFormat/>
    <w:rsid w:val="00D530ED"/>
    <w:rPr>
      <w:rFonts w:ascii="Arial" w:hAnsi="Arial"/>
      <w:b w:val="0"/>
      <w:bCs/>
      <w:sz w:val="20"/>
      <w:u w:val="single"/>
    </w:rPr>
  </w:style>
  <w:style w:type="character" w:customStyle="1" w:styleId="story-author">
    <w:name w:val="story-author"/>
    <w:basedOn w:val="DefaultParagraphFont"/>
    <w:rsid w:val="00D530ED"/>
  </w:style>
  <w:style w:type="paragraph" w:customStyle="1" w:styleId="type">
    <w:name w:val="type"/>
    <w:basedOn w:val="Normal"/>
    <w:qFormat/>
    <w:rsid w:val="00D530ED"/>
    <w:pPr>
      <w:spacing w:before="100" w:beforeAutospacing="1" w:after="100" w:afterAutospacing="1"/>
    </w:pPr>
    <w:rPr>
      <w:rFonts w:eastAsia="Times New Roman"/>
    </w:rPr>
  </w:style>
  <w:style w:type="character" w:customStyle="1" w:styleId="institution">
    <w:name w:val="institution"/>
    <w:basedOn w:val="DefaultParagraphFont"/>
    <w:rsid w:val="00D530ED"/>
  </w:style>
  <w:style w:type="character" w:customStyle="1" w:styleId="abodyblack3">
    <w:name w:val="abodyblack3"/>
    <w:basedOn w:val="DefaultParagraphFont"/>
    <w:rsid w:val="00D530ED"/>
  </w:style>
  <w:style w:type="paragraph" w:customStyle="1" w:styleId="UnderlineChar2CharChar">
    <w:name w:val="Underline Char2 Char Char"/>
    <w:basedOn w:val="Normal"/>
    <w:link w:val="UnderlineChar2CharCharChar"/>
    <w:qFormat/>
    <w:rsid w:val="00D530ED"/>
    <w:rPr>
      <w:rFonts w:eastAsia="MS Mincho"/>
      <w:szCs w:val="20"/>
      <w:u w:val="single"/>
    </w:rPr>
  </w:style>
  <w:style w:type="character" w:customStyle="1" w:styleId="UnderlineChar2CharCharChar">
    <w:name w:val="Underline Char2 Char Char Char"/>
    <w:link w:val="UnderlineChar2CharChar"/>
    <w:rsid w:val="00D530ED"/>
    <w:rPr>
      <w:rFonts w:ascii="Calibri" w:eastAsia="MS Mincho" w:hAnsi="Calibri" w:cs="Calibri"/>
      <w:sz w:val="22"/>
      <w:szCs w:val="20"/>
      <w:u w:val="single"/>
    </w:rPr>
  </w:style>
  <w:style w:type="character" w:customStyle="1" w:styleId="CharacterStyle1">
    <w:name w:val="Character Style 1"/>
    <w:rsid w:val="00D530ED"/>
    <w:rPr>
      <w:sz w:val="20"/>
      <w:szCs w:val="20"/>
    </w:rPr>
  </w:style>
  <w:style w:type="character" w:customStyle="1" w:styleId="FontStyle177">
    <w:name w:val="Font Style177"/>
    <w:basedOn w:val="DefaultParagraphFont"/>
    <w:uiPriority w:val="99"/>
    <w:rsid w:val="00D530ED"/>
    <w:rPr>
      <w:rFonts w:ascii="Times New Roman" w:hAnsi="Times New Roman" w:cs="Times New Roman"/>
      <w:sz w:val="20"/>
      <w:szCs w:val="20"/>
    </w:rPr>
  </w:style>
  <w:style w:type="character" w:customStyle="1" w:styleId="FontStyle173">
    <w:name w:val="Font Style173"/>
    <w:basedOn w:val="DefaultParagraphFont"/>
    <w:uiPriority w:val="99"/>
    <w:rsid w:val="00D530ED"/>
    <w:rPr>
      <w:rFonts w:ascii="Times New Roman" w:hAnsi="Times New Roman" w:cs="Times New Roman"/>
      <w:sz w:val="14"/>
      <w:szCs w:val="14"/>
    </w:rPr>
  </w:style>
  <w:style w:type="character" w:customStyle="1" w:styleId="FontStyle151">
    <w:name w:val="Font Style151"/>
    <w:basedOn w:val="DefaultParagraphFont"/>
    <w:uiPriority w:val="99"/>
    <w:rsid w:val="00D530ED"/>
    <w:rPr>
      <w:rFonts w:ascii="Arial Narrow" w:hAnsi="Arial Narrow" w:cs="Arial Narrow"/>
      <w:b/>
      <w:bCs/>
      <w:sz w:val="12"/>
      <w:szCs w:val="12"/>
    </w:rPr>
  </w:style>
  <w:style w:type="character" w:customStyle="1" w:styleId="FontStyle156">
    <w:name w:val="Font Style156"/>
    <w:basedOn w:val="DefaultParagraphFont"/>
    <w:uiPriority w:val="99"/>
    <w:rsid w:val="00D530ED"/>
    <w:rPr>
      <w:rFonts w:ascii="Arial Narrow" w:hAnsi="Arial Narrow" w:cs="Arial Narrow"/>
      <w:sz w:val="8"/>
      <w:szCs w:val="8"/>
    </w:rPr>
  </w:style>
  <w:style w:type="character" w:customStyle="1" w:styleId="FontStyle160">
    <w:name w:val="Font Style160"/>
    <w:basedOn w:val="DefaultParagraphFont"/>
    <w:uiPriority w:val="99"/>
    <w:rsid w:val="00D530ED"/>
    <w:rPr>
      <w:rFonts w:ascii="Times New Roman" w:hAnsi="Times New Roman" w:cs="Times New Roman"/>
      <w:b/>
      <w:bCs/>
      <w:sz w:val="20"/>
      <w:szCs w:val="20"/>
    </w:rPr>
  </w:style>
  <w:style w:type="character" w:customStyle="1" w:styleId="FontStyle178">
    <w:name w:val="Font Style178"/>
    <w:basedOn w:val="DefaultParagraphFont"/>
    <w:uiPriority w:val="99"/>
    <w:rsid w:val="00D530ED"/>
    <w:rPr>
      <w:rFonts w:ascii="Times New Roman" w:hAnsi="Times New Roman" w:cs="Times New Roman"/>
      <w:sz w:val="18"/>
      <w:szCs w:val="18"/>
    </w:rPr>
  </w:style>
  <w:style w:type="paragraph" w:customStyle="1" w:styleId="Style14">
    <w:name w:val="Style14"/>
    <w:basedOn w:val="Normal"/>
    <w:uiPriority w:val="99"/>
    <w:qFormat/>
    <w:rsid w:val="00D530ED"/>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D530ED"/>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D530ED"/>
    <w:rPr>
      <w:rFonts w:ascii="Times New Roman" w:hAnsi="Times New Roman" w:cs="Times New Roman"/>
      <w:sz w:val="12"/>
      <w:szCs w:val="12"/>
    </w:rPr>
  </w:style>
  <w:style w:type="paragraph" w:customStyle="1" w:styleId="Style9">
    <w:name w:val="Style9"/>
    <w:basedOn w:val="Normal"/>
    <w:uiPriority w:val="99"/>
    <w:qFormat/>
    <w:rsid w:val="00D530ED"/>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D530ED"/>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D530ED"/>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D530ED"/>
    <w:rPr>
      <w:rFonts w:ascii="Times New Roman" w:hAnsi="Times New Roman" w:cs="Times New Roman"/>
      <w:sz w:val="16"/>
      <w:szCs w:val="16"/>
    </w:rPr>
  </w:style>
  <w:style w:type="character" w:customStyle="1" w:styleId="f">
    <w:name w:val="f"/>
    <w:basedOn w:val="DefaultParagraphFont"/>
    <w:rsid w:val="00D530ED"/>
  </w:style>
  <w:style w:type="character" w:customStyle="1" w:styleId="TagsChar2">
    <w:name w:val="Tags Char2"/>
    <w:rsid w:val="00D530ED"/>
    <w:rPr>
      <w:b/>
      <w:sz w:val="24"/>
    </w:rPr>
  </w:style>
  <w:style w:type="paragraph" w:customStyle="1" w:styleId="CardsFont6ptChar">
    <w:name w:val="Cards + Font: 6 pt Char"/>
    <w:basedOn w:val="Normal"/>
    <w:link w:val="CardsFont6ptCharChar"/>
    <w:qFormat/>
    <w:rsid w:val="00D530ED"/>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D530ED"/>
    <w:rPr>
      <w:rFonts w:ascii="Calibri" w:eastAsia="Times New Roman" w:hAnsi="Calibri" w:cs="Calibri"/>
      <w:sz w:val="12"/>
    </w:rPr>
  </w:style>
  <w:style w:type="character" w:customStyle="1" w:styleId="FontStyle172">
    <w:name w:val="Font Style172"/>
    <w:basedOn w:val="DefaultParagraphFont"/>
    <w:uiPriority w:val="99"/>
    <w:rsid w:val="00D530ED"/>
    <w:rPr>
      <w:rFonts w:ascii="Times New Roman" w:hAnsi="Times New Roman" w:cs="Times New Roman"/>
      <w:b/>
      <w:bCs/>
      <w:sz w:val="16"/>
      <w:szCs w:val="16"/>
    </w:rPr>
  </w:style>
  <w:style w:type="paragraph" w:customStyle="1" w:styleId="Style18">
    <w:name w:val="Style18"/>
    <w:basedOn w:val="Normal"/>
    <w:uiPriority w:val="99"/>
    <w:qFormat/>
    <w:rsid w:val="00D530ED"/>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D530ED"/>
    <w:rPr>
      <w:rFonts w:ascii="Times New Roman" w:hAnsi="Times New Roman" w:cs="Times New Roman"/>
      <w:i/>
      <w:iCs/>
      <w:sz w:val="16"/>
      <w:szCs w:val="16"/>
    </w:rPr>
  </w:style>
  <w:style w:type="character" w:customStyle="1" w:styleId="FontStyle162">
    <w:name w:val="Font Style162"/>
    <w:basedOn w:val="DefaultParagraphFont"/>
    <w:uiPriority w:val="99"/>
    <w:rsid w:val="00D530ED"/>
    <w:rPr>
      <w:rFonts w:ascii="Times New Roman" w:hAnsi="Times New Roman" w:cs="Times New Roman"/>
      <w:b/>
      <w:bCs/>
      <w:sz w:val="18"/>
      <w:szCs w:val="18"/>
    </w:rPr>
  </w:style>
  <w:style w:type="character" w:customStyle="1" w:styleId="FontStyle167">
    <w:name w:val="Font Style167"/>
    <w:basedOn w:val="DefaultParagraphFont"/>
    <w:uiPriority w:val="99"/>
    <w:rsid w:val="00D530ED"/>
    <w:rPr>
      <w:rFonts w:ascii="Times New Roman" w:hAnsi="Times New Roman" w:cs="Times New Roman"/>
      <w:sz w:val="10"/>
      <w:szCs w:val="10"/>
    </w:rPr>
  </w:style>
  <w:style w:type="character" w:customStyle="1" w:styleId="FontStyle174">
    <w:name w:val="Font Style174"/>
    <w:basedOn w:val="DefaultParagraphFont"/>
    <w:uiPriority w:val="99"/>
    <w:rsid w:val="00D530ED"/>
    <w:rPr>
      <w:rFonts w:ascii="Arial Narrow" w:hAnsi="Arial Narrow" w:cs="Arial Narrow"/>
      <w:b/>
      <w:bCs/>
      <w:sz w:val="18"/>
      <w:szCs w:val="18"/>
    </w:rPr>
  </w:style>
  <w:style w:type="paragraph" w:customStyle="1" w:styleId="Style47">
    <w:name w:val="Style47"/>
    <w:basedOn w:val="Normal"/>
    <w:uiPriority w:val="99"/>
    <w:qFormat/>
    <w:rsid w:val="00D530ED"/>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D530ED"/>
    <w:rPr>
      <w:rFonts w:ascii="Times New Roman" w:hAnsi="Times New Roman" w:cs="Times New Roman"/>
      <w:sz w:val="12"/>
      <w:szCs w:val="12"/>
    </w:rPr>
  </w:style>
  <w:style w:type="paragraph" w:customStyle="1" w:styleId="Style24">
    <w:name w:val="Style24"/>
    <w:basedOn w:val="Normal"/>
    <w:uiPriority w:val="99"/>
    <w:qFormat/>
    <w:rsid w:val="00D530ED"/>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D530ED"/>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D530ED"/>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D530ED"/>
    <w:rPr>
      <w:rFonts w:ascii="Times New Roman" w:hAnsi="Times New Roman" w:cs="Times New Roman"/>
      <w:b/>
      <w:bCs/>
      <w:sz w:val="18"/>
      <w:szCs w:val="18"/>
    </w:rPr>
  </w:style>
  <w:style w:type="paragraph" w:customStyle="1" w:styleId="Style21">
    <w:name w:val="Style21"/>
    <w:basedOn w:val="Normal"/>
    <w:uiPriority w:val="99"/>
    <w:qFormat/>
    <w:rsid w:val="00D530ED"/>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D530ED"/>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rsid w:val="00D530ED"/>
    <w:rPr>
      <w:rFonts w:ascii="Calibri" w:hAnsi="Calibri"/>
      <w:sz w:val="20"/>
      <w:szCs w:val="20"/>
    </w:rPr>
  </w:style>
  <w:style w:type="paragraph" w:customStyle="1" w:styleId="Standard">
    <w:name w:val="Standard"/>
    <w:qFormat/>
    <w:rsid w:val="00D530ED"/>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D530ED"/>
    <w:rPr>
      <w:color w:val="000000"/>
      <w:sz w:val="32"/>
      <w:szCs w:val="32"/>
    </w:rPr>
  </w:style>
  <w:style w:type="paragraph" w:customStyle="1" w:styleId="Cardnon-underlined">
    <w:name w:val="Card non-underlined"/>
    <w:basedOn w:val="Normal"/>
    <w:link w:val="Cardnon-underlinedChar"/>
    <w:autoRedefine/>
    <w:uiPriority w:val="99"/>
    <w:qFormat/>
    <w:rsid w:val="00D530ED"/>
    <w:rPr>
      <w:rFonts w:eastAsia="Times New Roman"/>
      <w:szCs w:val="20"/>
    </w:rPr>
  </w:style>
  <w:style w:type="character" w:customStyle="1" w:styleId="Cardnon-underlinedChar">
    <w:name w:val="Card non-underlined Char"/>
    <w:basedOn w:val="DefaultParagraphFont"/>
    <w:link w:val="Cardnon-underlined"/>
    <w:uiPriority w:val="99"/>
    <w:rsid w:val="00D530ED"/>
    <w:rPr>
      <w:rFonts w:ascii="Calibri" w:eastAsia="Times New Roman" w:hAnsi="Calibri" w:cs="Calibri"/>
      <w:sz w:val="22"/>
      <w:szCs w:val="20"/>
    </w:rPr>
  </w:style>
  <w:style w:type="numbering" w:customStyle="1" w:styleId="NoList1">
    <w:name w:val="No List1"/>
    <w:next w:val="NoList"/>
    <w:semiHidden/>
    <w:unhideWhenUsed/>
    <w:rsid w:val="00D530ED"/>
  </w:style>
  <w:style w:type="character" w:customStyle="1" w:styleId="TitleChar2">
    <w:name w:val="Title Char2"/>
    <w:aliases w:val="Cites and Cards Char1,Bold Underlined Char1,UNDERLINE Char1,Read This Char1"/>
    <w:basedOn w:val="DefaultParagraphFont"/>
    <w:uiPriority w:val="10"/>
    <w:qFormat/>
    <w:locked/>
    <w:rsid w:val="00D530ED"/>
    <w:rPr>
      <w:b/>
      <w:bCs/>
      <w:u w:val="single"/>
    </w:rPr>
  </w:style>
  <w:style w:type="paragraph" w:styleId="TOC3">
    <w:name w:val="toc 3"/>
    <w:basedOn w:val="Normal"/>
    <w:next w:val="Normal"/>
    <w:autoRedefine/>
    <w:qFormat/>
    <w:rsid w:val="00D530ED"/>
    <w:pPr>
      <w:ind w:left="400"/>
    </w:pPr>
    <w:rPr>
      <w:rFonts w:eastAsia="Times New Roman"/>
      <w:szCs w:val="20"/>
    </w:rPr>
  </w:style>
  <w:style w:type="paragraph" w:styleId="TOC4">
    <w:name w:val="toc 4"/>
    <w:basedOn w:val="Normal"/>
    <w:next w:val="Normal"/>
    <w:autoRedefine/>
    <w:rsid w:val="00D530ED"/>
    <w:pPr>
      <w:ind w:left="600"/>
    </w:pPr>
    <w:rPr>
      <w:rFonts w:eastAsia="Times New Roman"/>
      <w:szCs w:val="20"/>
    </w:rPr>
  </w:style>
  <w:style w:type="paragraph" w:styleId="TOC5">
    <w:name w:val="toc 5"/>
    <w:basedOn w:val="Normal"/>
    <w:next w:val="Normal"/>
    <w:autoRedefine/>
    <w:rsid w:val="00D530ED"/>
    <w:pPr>
      <w:ind w:left="800"/>
    </w:pPr>
    <w:rPr>
      <w:rFonts w:eastAsia="Times New Roman"/>
      <w:szCs w:val="20"/>
    </w:rPr>
  </w:style>
  <w:style w:type="paragraph" w:styleId="TOC6">
    <w:name w:val="toc 6"/>
    <w:basedOn w:val="Normal"/>
    <w:next w:val="Normal"/>
    <w:autoRedefine/>
    <w:rsid w:val="00D530ED"/>
    <w:pPr>
      <w:ind w:left="1000"/>
    </w:pPr>
    <w:rPr>
      <w:rFonts w:eastAsia="Times New Roman"/>
      <w:szCs w:val="20"/>
    </w:rPr>
  </w:style>
  <w:style w:type="paragraph" w:styleId="TOC7">
    <w:name w:val="toc 7"/>
    <w:basedOn w:val="Normal"/>
    <w:next w:val="Normal"/>
    <w:autoRedefine/>
    <w:rsid w:val="00D530ED"/>
    <w:pPr>
      <w:ind w:left="1200"/>
    </w:pPr>
    <w:rPr>
      <w:rFonts w:eastAsia="Times New Roman"/>
      <w:szCs w:val="20"/>
    </w:rPr>
  </w:style>
  <w:style w:type="paragraph" w:styleId="TOC8">
    <w:name w:val="toc 8"/>
    <w:basedOn w:val="Normal"/>
    <w:next w:val="Normal"/>
    <w:autoRedefine/>
    <w:rsid w:val="00D530ED"/>
    <w:pPr>
      <w:ind w:left="1400"/>
    </w:pPr>
    <w:rPr>
      <w:rFonts w:eastAsia="Times New Roman"/>
      <w:szCs w:val="20"/>
    </w:rPr>
  </w:style>
  <w:style w:type="character" w:customStyle="1" w:styleId="allocatoragentsleft">
    <w:name w:val="al_locatoragentsleft"/>
    <w:basedOn w:val="DefaultParagraphFont"/>
    <w:rsid w:val="00D530ED"/>
  </w:style>
  <w:style w:type="character" w:styleId="HTMLTypewriter">
    <w:name w:val="HTML Typewriter"/>
    <w:basedOn w:val="DefaultParagraphFont"/>
    <w:unhideWhenUsed/>
    <w:rsid w:val="00D530ED"/>
    <w:rPr>
      <w:rFonts w:ascii="Courier New" w:eastAsia="Times New Roman" w:hAnsi="Courier New" w:cs="Courier New"/>
      <w:sz w:val="20"/>
      <w:szCs w:val="20"/>
    </w:rPr>
  </w:style>
  <w:style w:type="character" w:customStyle="1" w:styleId="caps">
    <w:name w:val="caps"/>
    <w:basedOn w:val="DefaultParagraphFont"/>
    <w:qFormat/>
    <w:rsid w:val="00D530ED"/>
  </w:style>
  <w:style w:type="character" w:customStyle="1" w:styleId="UnderlinesCharChar">
    <w:name w:val="Underlines Char Char"/>
    <w:basedOn w:val="DefaultParagraphFont"/>
    <w:rsid w:val="00D530ED"/>
    <w:rPr>
      <w:rFonts w:cs="Arial"/>
      <w:b/>
      <w:bCs/>
      <w:noProof w:val="0"/>
      <w:sz w:val="22"/>
      <w:szCs w:val="26"/>
      <w:u w:val="single"/>
      <w:lang w:val="en-US" w:eastAsia="en-US" w:bidi="ar-SA"/>
    </w:rPr>
  </w:style>
  <w:style w:type="paragraph" w:customStyle="1" w:styleId="Carding">
    <w:name w:val="Carding"/>
    <w:basedOn w:val="Normal"/>
    <w:uiPriority w:val="99"/>
    <w:qFormat/>
    <w:rsid w:val="00D530ED"/>
    <w:rPr>
      <w:rFonts w:eastAsia="Times New Roman"/>
      <w:sz w:val="18"/>
    </w:rPr>
  </w:style>
  <w:style w:type="character" w:customStyle="1" w:styleId="TagsChar1">
    <w:name w:val="Tags Char1"/>
    <w:aliases w:val="Super Script Char1,TagStyle Char1"/>
    <w:basedOn w:val="DefaultParagraphFont"/>
    <w:rsid w:val="00D530ED"/>
    <w:rPr>
      <w:rFonts w:ascii="Arial Narrow" w:hAnsi="Arial Narrow"/>
      <w:b/>
      <w:noProof w:val="0"/>
      <w:sz w:val="22"/>
      <w:szCs w:val="60"/>
      <w:lang w:val="en-US" w:eastAsia="en-US" w:bidi="ar-SA"/>
    </w:rPr>
  </w:style>
  <w:style w:type="character" w:customStyle="1" w:styleId="aunderline">
    <w:name w:val="aunderline"/>
    <w:basedOn w:val="DefaultParagraphFont"/>
    <w:qFormat/>
    <w:rsid w:val="00D530ED"/>
    <w:rPr>
      <w:rFonts w:ascii="Times New Roman" w:hAnsi="Times New Roman"/>
      <w:sz w:val="20"/>
      <w:szCs w:val="24"/>
      <w:u w:val="thick"/>
    </w:rPr>
  </w:style>
  <w:style w:type="character" w:customStyle="1" w:styleId="tagChar1">
    <w:name w:val="tag Char1"/>
    <w:basedOn w:val="DefaultParagraphFont"/>
    <w:rsid w:val="00D530ED"/>
    <w:rPr>
      <w:b/>
      <w:noProof w:val="0"/>
      <w:sz w:val="24"/>
      <w:lang w:val="en-US" w:eastAsia="en-US" w:bidi="ar-SA"/>
    </w:rPr>
  </w:style>
  <w:style w:type="character" w:customStyle="1" w:styleId="tagChar2">
    <w:name w:val="tag Char2"/>
    <w:basedOn w:val="DefaultParagraphFont"/>
    <w:qFormat/>
    <w:rsid w:val="00D530ED"/>
    <w:rPr>
      <w:b/>
      <w:noProof w:val="0"/>
      <w:sz w:val="24"/>
      <w:lang w:val="en-US" w:eastAsia="en-US" w:bidi="ar-SA"/>
    </w:rPr>
  </w:style>
  <w:style w:type="character" w:customStyle="1" w:styleId="Taggin-New">
    <w:name w:val="Taggin - New"/>
    <w:basedOn w:val="DefaultParagraphFont"/>
    <w:rsid w:val="00D530ED"/>
    <w:rPr>
      <w:rFonts w:ascii="Arial Narrow" w:hAnsi="Arial Narrow"/>
      <w:b/>
      <w:sz w:val="22"/>
    </w:rPr>
  </w:style>
  <w:style w:type="character" w:customStyle="1" w:styleId="Boxing-New">
    <w:name w:val="Boxing - New"/>
    <w:basedOn w:val="DefaultParagraphFont"/>
    <w:rsid w:val="00D530ED"/>
    <w:rPr>
      <w:rFonts w:ascii="Arial Narrow" w:hAnsi="Arial Narrow"/>
      <w:sz w:val="16"/>
      <w:u w:val="none"/>
      <w:bdr w:val="single" w:sz="4" w:space="0" w:color="auto"/>
    </w:rPr>
  </w:style>
  <w:style w:type="character" w:customStyle="1" w:styleId="ilad">
    <w:name w:val="il_ad"/>
    <w:rsid w:val="00D530ED"/>
  </w:style>
  <w:style w:type="paragraph" w:customStyle="1" w:styleId="CardsHighlighted">
    <w:name w:val="Cards Highlighted"/>
    <w:next w:val="Normal"/>
    <w:link w:val="CardsHighlightedChar"/>
    <w:qFormat/>
    <w:rsid w:val="00D530ED"/>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D530ED"/>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D530ED"/>
    <w:rPr>
      <w:rFonts w:ascii="Garamond" w:hAnsi="Garamond"/>
      <w:sz w:val="22"/>
      <w:szCs w:val="24"/>
      <w:u w:val="single"/>
      <w:lang w:val="en-US" w:eastAsia="en-US" w:bidi="ar-SA"/>
    </w:rPr>
  </w:style>
  <w:style w:type="paragraph" w:customStyle="1" w:styleId="Style2">
    <w:name w:val="Style2"/>
    <w:basedOn w:val="Heading4"/>
    <w:qFormat/>
    <w:rsid w:val="00D530ED"/>
    <w:pPr>
      <w:spacing w:before="0"/>
    </w:pPr>
    <w:rPr>
      <w:rFonts w:eastAsia="Times New Roman" w:cs="Times New Roman"/>
      <w:bCs w:val="0"/>
      <w:caps/>
      <w:szCs w:val="20"/>
    </w:rPr>
  </w:style>
  <w:style w:type="character" w:customStyle="1" w:styleId="pagetitle">
    <w:name w:val="pagetitle"/>
    <w:basedOn w:val="DefaultParagraphFont"/>
    <w:rsid w:val="00D530ED"/>
  </w:style>
  <w:style w:type="paragraph" w:customStyle="1" w:styleId="text">
    <w:name w:val="text"/>
    <w:basedOn w:val="Normal"/>
    <w:uiPriority w:val="99"/>
    <w:qFormat/>
    <w:rsid w:val="00D530ED"/>
    <w:pPr>
      <w:spacing w:before="100" w:beforeAutospacing="1" w:after="100" w:afterAutospacing="1"/>
    </w:pPr>
    <w:rPr>
      <w:rFonts w:eastAsia="Times New Roman"/>
    </w:rPr>
  </w:style>
  <w:style w:type="character" w:customStyle="1" w:styleId="StyleUnderlineCharChar9ptBold1">
    <w:name w:val="Style Underline Char Char + 9 pt Bold1"/>
    <w:rsid w:val="00D530E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D530ED"/>
    <w:rPr>
      <w:rFonts w:ascii="Times New Roman" w:hAnsi="Times New Roman"/>
      <w:sz w:val="20"/>
      <w:szCs w:val="24"/>
      <w:u w:val="single"/>
      <w:lang w:val="en-US" w:eastAsia="en-US" w:bidi="ar-SA"/>
    </w:rPr>
  </w:style>
  <w:style w:type="character" w:customStyle="1" w:styleId="Style9ptBoldUnderline">
    <w:name w:val="Style 9 pt Bold Underline"/>
    <w:rsid w:val="00D530ED"/>
    <w:rPr>
      <w:b/>
      <w:bCs/>
      <w:sz w:val="20"/>
      <w:u w:val="single"/>
    </w:rPr>
  </w:style>
  <w:style w:type="paragraph" w:customStyle="1" w:styleId="StyleUnderline9pt0">
    <w:name w:val="Style Underline + 9 pt"/>
    <w:link w:val="StyleUnderline9ptChar"/>
    <w:qFormat/>
    <w:rsid w:val="00D530ED"/>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D530ED"/>
    <w:rPr>
      <w:rFonts w:ascii="Arial" w:eastAsia="Times New Roman" w:hAnsi="Arial" w:cs="Times New Roman"/>
      <w:sz w:val="22"/>
      <w:szCs w:val="20"/>
      <w:u w:val="single"/>
    </w:rPr>
  </w:style>
  <w:style w:type="character" w:customStyle="1" w:styleId="StyleUnderlineChar1Bold">
    <w:name w:val="Style Underline Char1 + Bold"/>
    <w:rsid w:val="00D530ED"/>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D530ED"/>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D530ED"/>
    <w:rPr>
      <w:rFonts w:ascii="Calibri" w:hAnsi="Calibri" w:cs="Calibri"/>
      <w:kern w:val="32"/>
      <w:sz w:val="22"/>
      <w:szCs w:val="20"/>
      <w:u w:val="single"/>
      <w:lang w:eastAsia="ar-SA"/>
    </w:rPr>
  </w:style>
  <w:style w:type="character" w:customStyle="1" w:styleId="TagsCharCharChar">
    <w:name w:val="Tags Char Char Char"/>
    <w:basedOn w:val="DefaultParagraphFont"/>
    <w:rsid w:val="00D530E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D530ED"/>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qFormat/>
    <w:rsid w:val="00D530ED"/>
    <w:rPr>
      <w:color w:val="000000"/>
      <w:sz w:val="20"/>
      <w:u w:val="single"/>
    </w:rPr>
  </w:style>
  <w:style w:type="character" w:customStyle="1" w:styleId="Style11ptBlack">
    <w:name w:val="Style 11 pt Black"/>
    <w:basedOn w:val="DefaultParagraphFont"/>
    <w:qFormat/>
    <w:rsid w:val="00D530ED"/>
    <w:rPr>
      <w:color w:val="000000"/>
      <w:sz w:val="20"/>
    </w:rPr>
  </w:style>
  <w:style w:type="character" w:customStyle="1" w:styleId="StyleUnderlineCharTimesBold">
    <w:name w:val="Style Underline Char + Times Bold"/>
    <w:basedOn w:val="DefaultParagraphFont"/>
    <w:rsid w:val="00D530ED"/>
    <w:rPr>
      <w:rFonts w:ascii="Times" w:hAnsi="Times"/>
      <w:b w:val="0"/>
      <w:bCs/>
      <w:sz w:val="20"/>
      <w:u w:val="single"/>
    </w:rPr>
  </w:style>
  <w:style w:type="character" w:customStyle="1" w:styleId="blubigktbiz">
    <w:name w:val="blubigktbiz"/>
    <w:rsid w:val="00D530ED"/>
  </w:style>
  <w:style w:type="paragraph" w:customStyle="1" w:styleId="StyleevidencetextBorderSinglesolidlineAuto05ptL">
    <w:name w:val="Style evidence text + Border: : (Single solid line Auto  0.5 pt L..."/>
    <w:basedOn w:val="evidencetext"/>
    <w:link w:val="StyleevidencetextBorderSinglesolidlineAuto05ptLChar"/>
    <w:qFormat/>
    <w:rsid w:val="00D530ED"/>
  </w:style>
  <w:style w:type="character" w:customStyle="1" w:styleId="StyleevidencetextBorderSinglesolidlineAuto05ptLChar">
    <w:name w:val="Style evidence text + Border: : (Single solid line Auto  0.5 pt L... Char"/>
    <w:link w:val="StyleevidencetextBorderSinglesolidlineAuto05ptL"/>
    <w:rsid w:val="00D530ED"/>
    <w:rPr>
      <w:rFonts w:ascii="Calibri" w:hAnsi="Calibri" w:cs="Calibri"/>
      <w:color w:val="000000"/>
      <w:sz w:val="22"/>
      <w:lang w:val="x-none" w:eastAsia="x-none"/>
    </w:rPr>
  </w:style>
  <w:style w:type="character" w:customStyle="1" w:styleId="Style4CharChar">
    <w:name w:val="Style4 Char Char"/>
    <w:basedOn w:val="DefaultParagraphFont"/>
    <w:rsid w:val="00D530ED"/>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D530ED"/>
    <w:rPr>
      <w:rFonts w:ascii="Times New Roman" w:hAnsi="Times New Roman" w:cs="Times New Roman"/>
      <w:sz w:val="16"/>
      <w:szCs w:val="16"/>
    </w:rPr>
  </w:style>
  <w:style w:type="character" w:customStyle="1" w:styleId="StyleEmphasisArial12ptBold">
    <w:name w:val="Style Emphasis + Arial 12 pt Bold"/>
    <w:rsid w:val="00D530ED"/>
    <w:rPr>
      <w:rFonts w:ascii="Arial" w:hAnsi="Arial"/>
      <w:b/>
      <w:bCs/>
      <w:i/>
      <w:iCs/>
      <w:sz w:val="24"/>
    </w:rPr>
  </w:style>
  <w:style w:type="character" w:customStyle="1" w:styleId="super">
    <w:name w:val="super"/>
    <w:rsid w:val="00D530ED"/>
  </w:style>
  <w:style w:type="character" w:customStyle="1" w:styleId="text30">
    <w:name w:val="text30"/>
    <w:rsid w:val="00D530ED"/>
  </w:style>
  <w:style w:type="character" w:customStyle="1" w:styleId="uppercase">
    <w:name w:val="uppercase"/>
    <w:rsid w:val="00D530ED"/>
  </w:style>
  <w:style w:type="character" w:customStyle="1" w:styleId="bodytext0">
    <w:name w:val="bodytext"/>
    <w:rsid w:val="00D530ED"/>
  </w:style>
  <w:style w:type="character" w:customStyle="1" w:styleId="entry-title">
    <w:name w:val="entry-title"/>
    <w:rsid w:val="00D530ED"/>
  </w:style>
  <w:style w:type="character" w:customStyle="1" w:styleId="BodyTextIndentChar1">
    <w:name w:val="Body Text Indent Char1"/>
    <w:basedOn w:val="DefaultParagraphFont"/>
    <w:uiPriority w:val="99"/>
    <w:semiHidden/>
    <w:rsid w:val="00D530ED"/>
    <w:rPr>
      <w:rFonts w:ascii="Times New Roman" w:hAnsi="Times New Roman" w:cs="Times New Roman"/>
      <w:sz w:val="20"/>
    </w:rPr>
  </w:style>
  <w:style w:type="character" w:customStyle="1" w:styleId="Style6pt">
    <w:name w:val="Style 6 pt"/>
    <w:basedOn w:val="DefaultParagraphFont"/>
    <w:qFormat/>
    <w:rsid w:val="00D530ED"/>
    <w:rPr>
      <w:sz w:val="12"/>
    </w:rPr>
  </w:style>
  <w:style w:type="character" w:customStyle="1" w:styleId="CiteCharCharCharCharCharChar">
    <w:name w:val="Cite Char Char Char Char Char Char"/>
    <w:basedOn w:val="DefaultParagraphFont"/>
    <w:rsid w:val="00D530ED"/>
    <w:rPr>
      <w:b/>
      <w:noProof w:val="0"/>
      <w:sz w:val="22"/>
      <w:szCs w:val="24"/>
      <w:u w:val="single"/>
      <w:lang w:val="en-US" w:eastAsia="en-US" w:bidi="ar-SA"/>
    </w:rPr>
  </w:style>
  <w:style w:type="character" w:customStyle="1" w:styleId="mainbody1">
    <w:name w:val="mainbody1"/>
    <w:basedOn w:val="DefaultParagraphFont"/>
    <w:rsid w:val="00D530ED"/>
    <w:rPr>
      <w:rFonts w:ascii="Verdana" w:hAnsi="Verdana" w:hint="default"/>
      <w:color w:val="000000"/>
      <w:sz w:val="22"/>
      <w:szCs w:val="22"/>
    </w:rPr>
  </w:style>
  <w:style w:type="character" w:customStyle="1" w:styleId="ssl4">
    <w:name w:val="ss_l4"/>
    <w:basedOn w:val="DefaultParagraphFont"/>
    <w:rsid w:val="00D530ED"/>
  </w:style>
  <w:style w:type="paragraph" w:customStyle="1" w:styleId="StyleNormalWeb11ptUnderline">
    <w:name w:val="Style Normal (Web) + 11 pt Underline"/>
    <w:basedOn w:val="NormalWeb"/>
    <w:link w:val="StyleNormalWeb11ptUnderlineChar"/>
    <w:qFormat/>
    <w:rsid w:val="00D530ED"/>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D530ED"/>
    <w:rPr>
      <w:rFonts w:ascii="Calibri" w:eastAsia="Calibri" w:hAnsi="Calibri" w:cs="Calibri"/>
      <w:sz w:val="22"/>
      <w:u w:val="single"/>
    </w:rPr>
  </w:style>
  <w:style w:type="character" w:customStyle="1" w:styleId="cit-first-element">
    <w:name w:val="cit-first-element"/>
    <w:basedOn w:val="DefaultParagraphFont"/>
    <w:rsid w:val="00D530ED"/>
  </w:style>
  <w:style w:type="character" w:customStyle="1" w:styleId="title1">
    <w:name w:val="title1"/>
    <w:basedOn w:val="DefaultParagraphFont"/>
    <w:rsid w:val="00D530ED"/>
  </w:style>
  <w:style w:type="character" w:customStyle="1" w:styleId="StyleThickunderline1">
    <w:name w:val="Style Thick underline1"/>
    <w:basedOn w:val="DefaultParagraphFont"/>
    <w:rsid w:val="00D530ED"/>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D530ED"/>
    <w:rPr>
      <w:rFonts w:ascii="Georgia" w:hAnsi="Georgia"/>
    </w:rPr>
  </w:style>
  <w:style w:type="character" w:customStyle="1" w:styleId="FooterChar1">
    <w:name w:val="Footer Char1"/>
    <w:basedOn w:val="DefaultParagraphFont"/>
    <w:uiPriority w:val="99"/>
    <w:semiHidden/>
    <w:rsid w:val="00D530ED"/>
    <w:rPr>
      <w:rFonts w:ascii="Georgia" w:hAnsi="Georgia"/>
    </w:rPr>
  </w:style>
  <w:style w:type="character" w:customStyle="1" w:styleId="UnderlineBold0">
    <w:name w:val="Underline Bold"/>
    <w:uiPriority w:val="6"/>
    <w:qFormat/>
    <w:rsid w:val="00D530ED"/>
    <w:rPr>
      <w:b/>
      <w:sz w:val="20"/>
      <w:u w:val="single"/>
    </w:rPr>
  </w:style>
  <w:style w:type="paragraph" w:customStyle="1" w:styleId="Underline20">
    <w:name w:val="Underline2"/>
    <w:basedOn w:val="Normal"/>
    <w:link w:val="Underline2Char"/>
    <w:autoRedefine/>
    <w:uiPriority w:val="4"/>
    <w:qFormat/>
    <w:rsid w:val="00D530ED"/>
    <w:rPr>
      <w:b/>
      <w:u w:val="single"/>
    </w:rPr>
  </w:style>
  <w:style w:type="character" w:customStyle="1" w:styleId="Underline2Char">
    <w:name w:val="Underline2 Char"/>
    <w:basedOn w:val="DefaultParagraphFont"/>
    <w:link w:val="Underline20"/>
    <w:uiPriority w:val="4"/>
    <w:rsid w:val="00D530ED"/>
    <w:rPr>
      <w:rFonts w:ascii="Calibri" w:hAnsi="Calibri" w:cs="Calibri"/>
      <w:b/>
      <w:sz w:val="22"/>
      <w:u w:val="single"/>
    </w:rPr>
  </w:style>
  <w:style w:type="character" w:customStyle="1" w:styleId="NormalTextChar">
    <w:name w:val="Normal Text Char"/>
    <w:link w:val="NormalText"/>
    <w:rsid w:val="00D530ED"/>
    <w:rPr>
      <w:rFonts w:ascii="Calibri" w:eastAsia="Times New Roman" w:hAnsi="Calibri" w:cs="Calibri"/>
      <w:sz w:val="22"/>
      <w:szCs w:val="26"/>
    </w:rPr>
  </w:style>
  <w:style w:type="paragraph" w:customStyle="1" w:styleId="TableParagraph">
    <w:name w:val="Table Paragraph"/>
    <w:basedOn w:val="Normal"/>
    <w:uiPriority w:val="1"/>
    <w:qFormat/>
    <w:rsid w:val="00D530ED"/>
    <w:pPr>
      <w:widowControl w:val="0"/>
    </w:pPr>
  </w:style>
  <w:style w:type="character" w:customStyle="1" w:styleId="UnderlineChar0">
    <w:name w:val="UnderlineChar"/>
    <w:rsid w:val="00D530ED"/>
    <w:rPr>
      <w:sz w:val="24"/>
      <w:u w:val="single"/>
      <w:shd w:val="clear" w:color="auto" w:fill="auto"/>
    </w:rPr>
  </w:style>
  <w:style w:type="character" w:customStyle="1" w:styleId="foreground">
    <w:name w:val="foreground"/>
    <w:basedOn w:val="DefaultParagraphFont"/>
    <w:rsid w:val="00D530ED"/>
  </w:style>
  <w:style w:type="paragraph" w:customStyle="1" w:styleId="StyleCircled11pt">
    <w:name w:val="Style Circled + 11 pt"/>
    <w:basedOn w:val="Normal"/>
    <w:link w:val="StyleCircled11ptChar"/>
    <w:qFormat/>
    <w:rsid w:val="00D530ED"/>
    <w:rPr>
      <w:rFonts w:eastAsia="Times New Roman"/>
      <w:b/>
      <w:bCs/>
      <w:sz w:val="20"/>
      <w:u w:val="single"/>
    </w:rPr>
  </w:style>
  <w:style w:type="character" w:customStyle="1" w:styleId="StyleCircled11ptChar">
    <w:name w:val="Style Circled + 11 pt Char"/>
    <w:link w:val="StyleCircled11pt"/>
    <w:rsid w:val="00D530ED"/>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D530ED"/>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D530ED"/>
    <w:rPr>
      <w:rFonts w:ascii="Times" w:eastAsia="Times New Roman" w:hAnsi="Times" w:cs="Calibri"/>
      <w:sz w:val="20"/>
      <w:szCs w:val="28"/>
      <w:u w:val="single"/>
    </w:rPr>
  </w:style>
  <w:style w:type="paragraph" w:customStyle="1" w:styleId="cite20">
    <w:name w:val="cite2"/>
    <w:basedOn w:val="Normal"/>
    <w:uiPriority w:val="99"/>
    <w:qFormat/>
    <w:rsid w:val="00D530ED"/>
    <w:rPr>
      <w:rFonts w:eastAsia="Times New Roman"/>
      <w:color w:val="000000"/>
      <w:sz w:val="20"/>
      <w:szCs w:val="20"/>
    </w:rPr>
  </w:style>
  <w:style w:type="character" w:customStyle="1" w:styleId="postby">
    <w:name w:val="post_by"/>
    <w:basedOn w:val="DefaultParagraphFont"/>
    <w:rsid w:val="00D530ED"/>
  </w:style>
  <w:style w:type="character" w:customStyle="1" w:styleId="Style11ptBorderSinglesolidlineAuto05ptLinewidth">
    <w:name w:val="Style 11 pt Border: : (Single solid line Auto  0.5 pt Line width)"/>
    <w:rsid w:val="00D530ED"/>
    <w:rPr>
      <w:sz w:val="20"/>
      <w:bdr w:val="single" w:sz="4" w:space="0" w:color="auto" w:frame="1"/>
    </w:rPr>
  </w:style>
  <w:style w:type="character" w:customStyle="1" w:styleId="StyleUnderlineChar9ptBorderSinglesolidlineAuto0">
    <w:name w:val="Style Underline Char + 9 pt Border: : (Single solid line Auto  0..."/>
    <w:rsid w:val="00D530ED"/>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D530E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530E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530E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530ED"/>
    <w:rPr>
      <w:sz w:val="20"/>
      <w:szCs w:val="24"/>
      <w:u w:val="single"/>
      <w:bdr w:val="single" w:sz="4" w:space="0" w:color="auto"/>
      <w:lang w:val="en-US" w:eastAsia="en-US" w:bidi="ar-SA"/>
    </w:rPr>
  </w:style>
  <w:style w:type="character" w:customStyle="1" w:styleId="StyleLatinGaramondUnderline">
    <w:name w:val="Style (Latin) Garamond Underline"/>
    <w:rsid w:val="00D530ED"/>
    <w:rPr>
      <w:rFonts w:ascii="Times New Roman" w:hAnsi="Times New Roman"/>
      <w:sz w:val="20"/>
      <w:u w:val="single"/>
    </w:rPr>
  </w:style>
  <w:style w:type="character" w:customStyle="1" w:styleId="StyleLatinGaramond">
    <w:name w:val="Style (Latin) Garamond"/>
    <w:rsid w:val="00D530ED"/>
    <w:rPr>
      <w:rFonts w:ascii="Times New Roman" w:hAnsi="Times New Roman"/>
      <w:sz w:val="20"/>
    </w:rPr>
  </w:style>
  <w:style w:type="character" w:customStyle="1" w:styleId="styletimesnewroman12ptbold0">
    <w:name w:val="styletimesnewroman12ptbold"/>
    <w:basedOn w:val="DefaultParagraphFont"/>
    <w:rsid w:val="00D530ED"/>
  </w:style>
  <w:style w:type="character" w:customStyle="1" w:styleId="CharCharCharCharChar">
    <w:name w:val="Char Char Char Char Char"/>
    <w:aliases w:val="Char Char Char Char,Char Char Char Char Char Char Char1,Heading 2 Char1 Char Char Char Char Char Char,T Char"/>
    <w:basedOn w:val="DefaultParagraphFont"/>
    <w:qFormat/>
    <w:rsid w:val="00D530ED"/>
    <w:rPr>
      <w:rFonts w:cs="Arial"/>
      <w:b/>
      <w:bCs/>
      <w:iCs/>
      <w:sz w:val="24"/>
      <w:szCs w:val="28"/>
      <w:lang w:val="en-US" w:eastAsia="en-US" w:bidi="ar-SA"/>
    </w:rPr>
  </w:style>
  <w:style w:type="character" w:customStyle="1" w:styleId="mainheading">
    <w:name w:val="mainheading"/>
    <w:basedOn w:val="DefaultParagraphFont"/>
    <w:rsid w:val="00D530ED"/>
  </w:style>
  <w:style w:type="paragraph" w:customStyle="1" w:styleId="BoldandUnderlineChar2CharChar">
    <w:name w:val="Bold and Underline Char2 Char Char"/>
    <w:basedOn w:val="Normal"/>
    <w:link w:val="BoldandUnderlineChar2CharCharChar"/>
    <w:qFormat/>
    <w:rsid w:val="00D530ED"/>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D530ED"/>
    <w:rPr>
      <w:rFonts w:ascii="Calibri" w:eastAsia="Times New Roman" w:hAnsi="Calibri" w:cs="Calibri"/>
      <w:b/>
      <w:sz w:val="22"/>
      <w:u w:val="single"/>
    </w:rPr>
  </w:style>
  <w:style w:type="character" w:customStyle="1" w:styleId="StyleUnderlineChar9ptChar">
    <w:name w:val="Style Underline Char + 9 pt Char"/>
    <w:basedOn w:val="UnderlineCharChar"/>
    <w:rsid w:val="00D530ED"/>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D530ED"/>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D530ED"/>
    <w:rPr>
      <w:sz w:val="16"/>
    </w:rPr>
  </w:style>
  <w:style w:type="paragraph" w:customStyle="1" w:styleId="Reduce8pt">
    <w:name w:val="Reduce 8pt"/>
    <w:basedOn w:val="Normal"/>
    <w:link w:val="Reduce8ptCharChar"/>
    <w:qFormat/>
    <w:rsid w:val="00D530ED"/>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D530ED"/>
    <w:pPr>
      <w:contextualSpacing/>
    </w:pPr>
    <w:rPr>
      <w:rFonts w:eastAsia="Calibri"/>
    </w:rPr>
  </w:style>
  <w:style w:type="character" w:customStyle="1" w:styleId="CardIndentedChar">
    <w:name w:val="Card (Indented) Char"/>
    <w:link w:val="CardIndented"/>
    <w:locked/>
    <w:rsid w:val="00D530ED"/>
    <w:rPr>
      <w:rFonts w:ascii="Calibri" w:hAnsi="Calibri" w:cs="Calibri"/>
      <w:sz w:val="22"/>
    </w:rPr>
  </w:style>
  <w:style w:type="character" w:customStyle="1" w:styleId="citenon-boldChar">
    <w:name w:val="cite non-bold Char"/>
    <w:basedOn w:val="DefaultParagraphFont"/>
    <w:link w:val="citenon-bold"/>
    <w:locked/>
    <w:rsid w:val="00D530ED"/>
    <w:rPr>
      <w:rFonts w:ascii="Garamond" w:eastAsia="Times New Roman" w:hAnsi="Garamond" w:cs="Calibri"/>
      <w:sz w:val="22"/>
      <w:szCs w:val="20"/>
    </w:rPr>
  </w:style>
  <w:style w:type="character" w:customStyle="1" w:styleId="boldciteChar4">
    <w:name w:val="bold cite Char4"/>
    <w:link w:val="boldcite"/>
    <w:locked/>
    <w:rsid w:val="00D530ED"/>
    <w:rPr>
      <w:rFonts w:eastAsia="Times New Roman" w:cs="Times New Roman"/>
      <w:b/>
      <w:color w:val="000000"/>
      <w:sz w:val="20"/>
      <w:u w:val="thick" w:color="000000"/>
    </w:rPr>
  </w:style>
  <w:style w:type="paragraph" w:customStyle="1" w:styleId="boldcite">
    <w:name w:val="bold cite"/>
    <w:basedOn w:val="Normal"/>
    <w:link w:val="boldciteChar4"/>
    <w:qFormat/>
    <w:rsid w:val="00D530ED"/>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D530ED"/>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D530ED"/>
    <w:rPr>
      <w:rFonts w:eastAsia="Calibri"/>
      <w:b/>
    </w:rPr>
  </w:style>
  <w:style w:type="character" w:customStyle="1" w:styleId="HeadingsBaseChar">
    <w:name w:val="Headings Base Char"/>
    <w:basedOn w:val="DefaultParagraphFont"/>
    <w:link w:val="HeadingsBase"/>
    <w:locked/>
    <w:rsid w:val="00D530ED"/>
    <w:rPr>
      <w:rFonts w:ascii="Times New Roman" w:hAnsi="Times New Roman" w:cs="Times New Roman"/>
      <w:b/>
      <w:sz w:val="32"/>
    </w:rPr>
  </w:style>
  <w:style w:type="paragraph" w:customStyle="1" w:styleId="HeadingsBase">
    <w:name w:val="Headings Base"/>
    <w:basedOn w:val="Normal"/>
    <w:link w:val="HeadingsBaseChar"/>
    <w:qFormat/>
    <w:rsid w:val="00D530ED"/>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D530ED"/>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D530ED"/>
    <w:pPr>
      <w:spacing w:line="480" w:lineRule="auto"/>
      <w:ind w:firstLine="720"/>
    </w:pPr>
    <w:rPr>
      <w:rFonts w:eastAsia="Calibri"/>
    </w:rPr>
  </w:style>
  <w:style w:type="paragraph" w:customStyle="1" w:styleId="SchoolBlockQuote">
    <w:name w:val="School Block Quote"/>
    <w:basedOn w:val="SchoolPaper"/>
    <w:qFormat/>
    <w:rsid w:val="00D530ED"/>
  </w:style>
  <w:style w:type="paragraph" w:customStyle="1" w:styleId="SchoolWorksCited">
    <w:name w:val="School Works Cited"/>
    <w:basedOn w:val="SchoolPaper"/>
    <w:qFormat/>
    <w:rsid w:val="00D530ED"/>
  </w:style>
  <w:style w:type="paragraph" w:customStyle="1" w:styleId="BlockQuote">
    <w:name w:val="Block Quote"/>
    <w:basedOn w:val="Normal"/>
    <w:qFormat/>
    <w:rsid w:val="00D530ED"/>
    <w:pPr>
      <w:ind w:left="720" w:right="720"/>
    </w:pPr>
    <w:rPr>
      <w:rFonts w:eastAsia="Calibri"/>
    </w:rPr>
  </w:style>
  <w:style w:type="paragraph" w:customStyle="1" w:styleId="PaperBody">
    <w:name w:val="Paper Body"/>
    <w:basedOn w:val="Normal"/>
    <w:qFormat/>
    <w:rsid w:val="00D530ED"/>
    <w:pPr>
      <w:spacing w:line="480" w:lineRule="auto"/>
      <w:ind w:firstLine="720"/>
    </w:pPr>
    <w:rPr>
      <w:rFonts w:eastAsia="Calibri"/>
    </w:rPr>
  </w:style>
  <w:style w:type="paragraph" w:customStyle="1" w:styleId="PaperCitation">
    <w:name w:val="Paper Citation"/>
    <w:basedOn w:val="Normal"/>
    <w:qFormat/>
    <w:rsid w:val="00D530ED"/>
    <w:pPr>
      <w:spacing w:line="480" w:lineRule="auto"/>
      <w:ind w:left="720" w:hanging="720"/>
    </w:pPr>
    <w:rPr>
      <w:rFonts w:eastAsia="Calibri"/>
    </w:rPr>
  </w:style>
  <w:style w:type="character" w:customStyle="1" w:styleId="hatChar">
    <w:name w:val="hat Char"/>
    <w:basedOn w:val="DefaultParagraphFont"/>
    <w:link w:val="hat"/>
    <w:locked/>
    <w:rsid w:val="00D530ED"/>
    <w:rPr>
      <w:rFonts w:ascii="Calibri" w:eastAsia="Times New Roman" w:hAnsi="Calibri" w:cs="Calibri"/>
      <w:b/>
      <w:bCs/>
      <w:sz w:val="32"/>
      <w:u w:val="single"/>
      <w:lang w:bidi="en-US"/>
    </w:rPr>
  </w:style>
  <w:style w:type="paragraph" w:customStyle="1" w:styleId="WW-Default">
    <w:name w:val="WW-Default"/>
    <w:qFormat/>
    <w:rsid w:val="00D530ED"/>
    <w:pPr>
      <w:suppressAutoHyphens/>
    </w:pPr>
    <w:rPr>
      <w:rFonts w:ascii="Georgia" w:eastAsia="Calibri" w:hAnsi="Georgia" w:cs="Calibri"/>
      <w:sz w:val="22"/>
      <w:szCs w:val="22"/>
      <w:lang w:eastAsia="ar-SA"/>
    </w:rPr>
  </w:style>
  <w:style w:type="paragraph" w:customStyle="1" w:styleId="B-TagCite">
    <w:name w:val="B-TagCite"/>
    <w:qFormat/>
    <w:rsid w:val="00D530ED"/>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D530ED"/>
    <w:rPr>
      <w:rFonts w:ascii="Times New Roman" w:hAnsi="Times New Roman" w:cs="Times New Roman"/>
      <w:b/>
      <w:sz w:val="20"/>
    </w:rPr>
  </w:style>
  <w:style w:type="paragraph" w:customStyle="1" w:styleId="MicroText">
    <w:name w:val="MicroText"/>
    <w:basedOn w:val="Normal"/>
    <w:next w:val="Normal"/>
    <w:link w:val="MicroTextChar"/>
    <w:qFormat/>
    <w:rsid w:val="00D530ED"/>
    <w:rPr>
      <w:rFonts w:ascii="Arial Narrow" w:hAnsi="Arial Narrow" w:cstheme="minorBidi"/>
      <w:sz w:val="12"/>
    </w:rPr>
  </w:style>
  <w:style w:type="character" w:customStyle="1" w:styleId="Footnote2Char">
    <w:name w:val="Footnote2 Char"/>
    <w:link w:val="Footnote2"/>
    <w:locked/>
    <w:rsid w:val="00D530ED"/>
  </w:style>
  <w:style w:type="paragraph" w:customStyle="1" w:styleId="Footnote2">
    <w:name w:val="Footnote2"/>
    <w:basedOn w:val="Normal"/>
    <w:next w:val="Normal"/>
    <w:link w:val="Footnote2Char"/>
    <w:autoRedefine/>
    <w:qFormat/>
    <w:rsid w:val="00D530ED"/>
    <w:pPr>
      <w:spacing w:after="120" w:line="480" w:lineRule="auto"/>
    </w:pPr>
    <w:rPr>
      <w:rFonts w:asciiTheme="minorHAnsi" w:hAnsiTheme="minorHAnsi" w:cstheme="minorBidi"/>
      <w:sz w:val="24"/>
    </w:rPr>
  </w:style>
  <w:style w:type="paragraph" w:customStyle="1" w:styleId="indent">
    <w:name w:val="indent"/>
    <w:basedOn w:val="Normal"/>
    <w:qFormat/>
    <w:rsid w:val="00D530ED"/>
    <w:pPr>
      <w:spacing w:before="100" w:beforeAutospacing="1" w:after="100" w:afterAutospacing="1"/>
    </w:pPr>
    <w:rPr>
      <w:rFonts w:eastAsia="Times New Roman"/>
    </w:rPr>
  </w:style>
  <w:style w:type="paragraph" w:customStyle="1" w:styleId="PageHeaderLine1">
    <w:name w:val="PageHeaderLine1"/>
    <w:basedOn w:val="Normal"/>
    <w:qFormat/>
    <w:rsid w:val="00D530ED"/>
    <w:pPr>
      <w:tabs>
        <w:tab w:val="right" w:pos="10800"/>
      </w:tabs>
    </w:pPr>
    <w:rPr>
      <w:rFonts w:eastAsia="Calibri"/>
      <w:b/>
    </w:rPr>
  </w:style>
  <w:style w:type="paragraph" w:customStyle="1" w:styleId="PageHeaderLine2">
    <w:name w:val="PageHeaderLine2"/>
    <w:basedOn w:val="Normal"/>
    <w:next w:val="Normal"/>
    <w:link w:val="PageHeaderLine2Char"/>
    <w:qFormat/>
    <w:rsid w:val="00D530ED"/>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D530ED"/>
    <w:rPr>
      <w:rFonts w:ascii="Times New Roman" w:hAnsi="Times New Roman" w:cs="Times New Roman"/>
      <w:sz w:val="20"/>
    </w:rPr>
  </w:style>
  <w:style w:type="paragraph" w:customStyle="1" w:styleId="CardText1">
    <w:name w:val="CardText"/>
    <w:basedOn w:val="Normal"/>
    <w:link w:val="CardTextChar3"/>
    <w:qFormat/>
    <w:rsid w:val="00D530ED"/>
    <w:pPr>
      <w:ind w:left="288"/>
    </w:pPr>
    <w:rPr>
      <w:rFonts w:ascii="Times New Roman" w:hAnsi="Times New Roman" w:cs="Times New Roman"/>
      <w:sz w:val="20"/>
    </w:rPr>
  </w:style>
  <w:style w:type="character" w:customStyle="1" w:styleId="stylestylebold12pt">
    <w:name w:val="stylestylebold12pt"/>
    <w:basedOn w:val="DefaultParagraphFont"/>
    <w:rsid w:val="00D530ED"/>
  </w:style>
  <w:style w:type="character" w:customStyle="1" w:styleId="styleboldunderline">
    <w:name w:val="styleboldunderline"/>
    <w:basedOn w:val="DefaultParagraphFont"/>
    <w:rsid w:val="00D530ED"/>
  </w:style>
  <w:style w:type="character" w:customStyle="1" w:styleId="box">
    <w:name w:val="box"/>
    <w:basedOn w:val="DefaultParagraphFont"/>
    <w:rsid w:val="00D530ED"/>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D530ED"/>
    <w:rPr>
      <w:rFonts w:ascii="Arial Narrow" w:hAnsi="Arial Narrow" w:cs="Arial Narrow" w:hint="default"/>
      <w:sz w:val="18"/>
      <w:szCs w:val="18"/>
    </w:rPr>
  </w:style>
  <w:style w:type="character" w:customStyle="1" w:styleId="FontStyle14">
    <w:name w:val="Font Style14"/>
    <w:basedOn w:val="DefaultParagraphFont"/>
    <w:uiPriority w:val="99"/>
    <w:rsid w:val="00D530ED"/>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D530ED"/>
    <w:rPr>
      <w:rFonts w:ascii="Arial Narrow" w:hAnsi="Arial Narrow" w:cs="Arial Narrow" w:hint="default"/>
      <w:b/>
      <w:bCs/>
      <w:sz w:val="10"/>
      <w:szCs w:val="10"/>
    </w:rPr>
  </w:style>
  <w:style w:type="character" w:customStyle="1" w:styleId="CardTagandCiteChar">
    <w:name w:val="Card Tag and Cite Char"/>
    <w:basedOn w:val="DefaultParagraphFont"/>
    <w:rsid w:val="00D530ED"/>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D530ED"/>
    <w:rPr>
      <w:rFonts w:ascii="Arial Narrow" w:hAnsi="Arial Narrow"/>
      <w:b/>
      <w:color w:val="000000"/>
      <w:sz w:val="22"/>
      <w:szCs w:val="22"/>
      <w:u w:val="single"/>
    </w:rPr>
  </w:style>
  <w:style w:type="character" w:customStyle="1" w:styleId="SmallText1">
    <w:name w:val="SmallText"/>
    <w:rsid w:val="00D530ED"/>
    <w:rPr>
      <w:color w:val="000000"/>
    </w:rPr>
  </w:style>
  <w:style w:type="character" w:customStyle="1" w:styleId="CitesChar1">
    <w:name w:val="Cites Char1"/>
    <w:basedOn w:val="DefaultParagraphFont"/>
    <w:rsid w:val="00D530ED"/>
    <w:rPr>
      <w:b/>
      <w:bCs w:val="0"/>
      <w:szCs w:val="24"/>
      <w:u w:val="single"/>
      <w:lang w:val="en-US" w:eastAsia="en-US" w:bidi="ar-SA"/>
    </w:rPr>
  </w:style>
  <w:style w:type="character" w:customStyle="1" w:styleId="CardUnderlinedChar">
    <w:name w:val="Card Underlined Char"/>
    <w:basedOn w:val="DefaultParagraphFont"/>
    <w:rsid w:val="00D530ED"/>
    <w:rPr>
      <w:rFonts w:ascii="Arial Narrow" w:hAnsi="Arial Narrow" w:hint="default"/>
      <w:sz w:val="22"/>
      <w:szCs w:val="24"/>
      <w:u w:val="single"/>
      <w:lang w:val="en-US" w:eastAsia="en-US" w:bidi="ar-SA"/>
    </w:rPr>
  </w:style>
  <w:style w:type="character" w:customStyle="1" w:styleId="underline3">
    <w:name w:val="underline3"/>
    <w:basedOn w:val="underline2"/>
    <w:rsid w:val="00D530ED"/>
    <w:rPr>
      <w:rFonts w:ascii="Arial" w:hAnsi="Arial"/>
      <w:sz w:val="18"/>
      <w:u w:val="single"/>
      <w:bdr w:val="none" w:sz="0" w:space="0" w:color="auto" w:frame="1"/>
      <w:shd w:val="clear" w:color="auto" w:fill="FFFF00"/>
    </w:rPr>
  </w:style>
  <w:style w:type="character" w:customStyle="1" w:styleId="menu">
    <w:name w:val="menu"/>
    <w:basedOn w:val="DefaultParagraphFont"/>
    <w:rsid w:val="00D530ED"/>
  </w:style>
  <w:style w:type="character" w:customStyle="1" w:styleId="itxtrst">
    <w:name w:val="itxtrst"/>
    <w:rsid w:val="00D530ED"/>
  </w:style>
  <w:style w:type="character" w:customStyle="1" w:styleId="A-Underlining">
    <w:name w:val="A-Underlining"/>
    <w:basedOn w:val="DefaultParagraphFont"/>
    <w:rsid w:val="00D530ED"/>
    <w:rPr>
      <w:rFonts w:ascii="Garamond" w:hAnsi="Garamond" w:hint="default"/>
      <w:color w:val="auto"/>
      <w:sz w:val="24"/>
      <w:u w:val="single"/>
    </w:rPr>
  </w:style>
  <w:style w:type="character" w:customStyle="1" w:styleId="StyleUnderlineBold0">
    <w:name w:val="Style Underline + Bold"/>
    <w:rsid w:val="00D530ED"/>
    <w:rPr>
      <w:b/>
      <w:bCs/>
      <w:u w:val="single"/>
    </w:rPr>
  </w:style>
  <w:style w:type="character" w:customStyle="1" w:styleId="Underline-Highlighted">
    <w:name w:val="Underline-Highlighted"/>
    <w:uiPriority w:val="1"/>
    <w:qFormat/>
    <w:rsid w:val="00D530ED"/>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D530ED"/>
  </w:style>
  <w:style w:type="character" w:customStyle="1" w:styleId="newsmain">
    <w:name w:val="news_main"/>
    <w:basedOn w:val="DefaultParagraphFont"/>
    <w:rsid w:val="00D530ED"/>
  </w:style>
  <w:style w:type="character" w:customStyle="1" w:styleId="vitstoryheadline">
    <w:name w:val="vitstoryheadline"/>
    <w:rsid w:val="00D530ED"/>
  </w:style>
  <w:style w:type="character" w:customStyle="1" w:styleId="AuthorDate0">
    <w:name w:val="Author Date"/>
    <w:rsid w:val="00D530ED"/>
    <w:rPr>
      <w:b/>
      <w:bCs w:val="0"/>
      <w:sz w:val="24"/>
      <w:u w:val="thick"/>
    </w:rPr>
  </w:style>
  <w:style w:type="character" w:customStyle="1" w:styleId="red">
    <w:name w:val="red"/>
    <w:basedOn w:val="DefaultParagraphFont"/>
    <w:rsid w:val="00D530ED"/>
  </w:style>
  <w:style w:type="character" w:customStyle="1" w:styleId="at">
    <w:name w:val="at"/>
    <w:rsid w:val="00D530ED"/>
  </w:style>
  <w:style w:type="character" w:customStyle="1" w:styleId="org">
    <w:name w:val="org"/>
    <w:rsid w:val="00D530ED"/>
  </w:style>
  <w:style w:type="character" w:customStyle="1" w:styleId="pnumber">
    <w:name w:val="pnumber"/>
    <w:rsid w:val="00D530ED"/>
  </w:style>
  <w:style w:type="character" w:customStyle="1" w:styleId="ital">
    <w:name w:val="ital"/>
    <w:rsid w:val="00D530ED"/>
  </w:style>
  <w:style w:type="character" w:customStyle="1" w:styleId="orgdiv">
    <w:name w:val="orgdiv"/>
    <w:rsid w:val="00D530ED"/>
  </w:style>
  <w:style w:type="character" w:customStyle="1" w:styleId="orgname">
    <w:name w:val="orgname"/>
    <w:rsid w:val="00D530ED"/>
  </w:style>
  <w:style w:type="character" w:customStyle="1" w:styleId="city">
    <w:name w:val="city"/>
    <w:rsid w:val="00D530ED"/>
  </w:style>
  <w:style w:type="character" w:customStyle="1" w:styleId="state">
    <w:name w:val="state"/>
    <w:rsid w:val="00D530ED"/>
  </w:style>
  <w:style w:type="character" w:customStyle="1" w:styleId="country">
    <w:name w:val="country"/>
    <w:rsid w:val="00D530ED"/>
  </w:style>
  <w:style w:type="character" w:customStyle="1" w:styleId="articletitle">
    <w:name w:val="articletitle"/>
    <w:rsid w:val="00D530ED"/>
    <w:rPr>
      <w:rFonts w:ascii="Times New Roman" w:hAnsi="Times New Roman" w:cs="Times New Roman" w:hint="default"/>
    </w:rPr>
  </w:style>
  <w:style w:type="character" w:customStyle="1" w:styleId="6pointChar">
    <w:name w:val="6 point Char"/>
    <w:rsid w:val="00D530ED"/>
    <w:rPr>
      <w:rFonts w:ascii="Times New Roman" w:hAnsi="Times New Roman" w:cs="Times New Roman" w:hint="default"/>
      <w:sz w:val="12"/>
      <w:lang w:val="en-US" w:eastAsia="en-US"/>
    </w:rPr>
  </w:style>
  <w:style w:type="character" w:customStyle="1" w:styleId="StyleThickunderline">
    <w:name w:val="Style Thick underline"/>
    <w:qFormat/>
    <w:rsid w:val="00D530ED"/>
    <w:rPr>
      <w:u w:val="thick"/>
    </w:rPr>
  </w:style>
  <w:style w:type="character" w:customStyle="1" w:styleId="Box0">
    <w:name w:val="Box!"/>
    <w:rsid w:val="00D530ED"/>
    <w:rPr>
      <w:rFonts w:ascii="Garamond" w:hAnsi="Garamond" w:hint="default"/>
      <w:sz w:val="24"/>
      <w:u w:val="single"/>
      <w:bdr w:val="single" w:sz="4" w:space="0" w:color="auto" w:frame="1"/>
    </w:rPr>
  </w:style>
  <w:style w:type="character" w:customStyle="1" w:styleId="citechar">
    <w:name w:val="citechar"/>
    <w:basedOn w:val="DefaultParagraphFont"/>
    <w:rsid w:val="00D530ED"/>
  </w:style>
  <w:style w:type="character" w:customStyle="1" w:styleId="underlinechar2">
    <w:name w:val="underlinechar"/>
    <w:basedOn w:val="DefaultParagraphFont"/>
    <w:rsid w:val="00D530ED"/>
  </w:style>
  <w:style w:type="character" w:customStyle="1" w:styleId="CardUnderlineChar">
    <w:name w:val="Card Underline Char"/>
    <w:rsid w:val="00D530ED"/>
    <w:rPr>
      <w:szCs w:val="24"/>
      <w:u w:val="single"/>
      <w:lang w:val="en-US" w:eastAsia="en-US" w:bidi="ar-SA"/>
    </w:rPr>
  </w:style>
  <w:style w:type="character" w:customStyle="1" w:styleId="tagciteChar">
    <w:name w:val="tag/cite Char"/>
    <w:basedOn w:val="DefaultParagraphFont"/>
    <w:rsid w:val="00D530ED"/>
    <w:rPr>
      <w:b/>
      <w:bCs w:val="0"/>
      <w:sz w:val="24"/>
      <w:lang w:val="en-US" w:eastAsia="en-US" w:bidi="ar-SA"/>
    </w:rPr>
  </w:style>
  <w:style w:type="character" w:customStyle="1" w:styleId="8pointChar">
    <w:name w:val="8 point Char"/>
    <w:basedOn w:val="DefaultParagraphFont"/>
    <w:rsid w:val="00D530ED"/>
    <w:rPr>
      <w:sz w:val="16"/>
      <w:lang w:val="en-US" w:eastAsia="en-US" w:bidi="ar-SA"/>
    </w:rPr>
  </w:style>
  <w:style w:type="character" w:customStyle="1" w:styleId="BoldText12pt">
    <w:name w:val="Bold Text 12 pt"/>
    <w:rsid w:val="00D530ED"/>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D530ED"/>
  </w:style>
  <w:style w:type="table" w:styleId="TableGrid">
    <w:name w:val="Table Grid"/>
    <w:basedOn w:val="TableNormal"/>
    <w:rsid w:val="00D530ED"/>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D530ED"/>
    <w:rPr>
      <w:b/>
      <w:bCs w:val="0"/>
      <w:sz w:val="24"/>
      <w:lang w:val="en-US" w:eastAsia="en-US" w:bidi="ar-SA"/>
    </w:rPr>
  </w:style>
  <w:style w:type="character" w:customStyle="1" w:styleId="Mention11">
    <w:name w:val="Mention11"/>
    <w:basedOn w:val="DefaultParagraphFont"/>
    <w:uiPriority w:val="99"/>
    <w:semiHidden/>
    <w:unhideWhenUsed/>
    <w:rsid w:val="00D530ED"/>
    <w:rPr>
      <w:color w:val="2B579A"/>
      <w:shd w:val="clear" w:color="auto" w:fill="E6E6E6"/>
    </w:rPr>
  </w:style>
  <w:style w:type="paragraph" w:customStyle="1" w:styleId="Emphasize">
    <w:name w:val="Emphasize"/>
    <w:basedOn w:val="Normal"/>
    <w:uiPriority w:val="7"/>
    <w:qFormat/>
    <w:rsid w:val="00D530E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D530ED"/>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D530ED"/>
  </w:style>
  <w:style w:type="character" w:customStyle="1" w:styleId="Mention2">
    <w:name w:val="Mention2"/>
    <w:basedOn w:val="DefaultParagraphFont"/>
    <w:uiPriority w:val="99"/>
    <w:semiHidden/>
    <w:unhideWhenUsed/>
    <w:rsid w:val="00D530ED"/>
    <w:rPr>
      <w:color w:val="2B579A"/>
      <w:shd w:val="clear" w:color="auto" w:fill="E6E6E6"/>
    </w:rPr>
  </w:style>
  <w:style w:type="paragraph" w:customStyle="1" w:styleId="FlashTag">
    <w:name w:val="FlashTag"/>
    <w:basedOn w:val="Normal"/>
    <w:link w:val="FlashTagChar"/>
    <w:autoRedefine/>
    <w:uiPriority w:val="4"/>
    <w:qFormat/>
    <w:rsid w:val="00D530ED"/>
    <w:rPr>
      <w:rFonts w:asciiTheme="majorHAnsi" w:hAnsiTheme="majorHAnsi"/>
      <w:b/>
      <w:sz w:val="28"/>
    </w:rPr>
  </w:style>
  <w:style w:type="character" w:customStyle="1" w:styleId="FlashTagChar">
    <w:name w:val="FlashTag Char"/>
    <w:basedOn w:val="DefaultParagraphFont"/>
    <w:link w:val="FlashTag"/>
    <w:uiPriority w:val="4"/>
    <w:rsid w:val="00D530ED"/>
    <w:rPr>
      <w:rFonts w:asciiTheme="majorHAnsi" w:hAnsiTheme="majorHAnsi" w:cs="Calibri"/>
      <w:b/>
      <w:sz w:val="28"/>
    </w:rPr>
  </w:style>
  <w:style w:type="paragraph" w:customStyle="1" w:styleId="Warrant">
    <w:name w:val="Warrant"/>
    <w:autoRedefine/>
    <w:uiPriority w:val="4"/>
    <w:qFormat/>
    <w:rsid w:val="00D530ED"/>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D530ED"/>
  </w:style>
  <w:style w:type="character" w:customStyle="1" w:styleId="m3965771245576658108gmail-styleunderline">
    <w:name w:val="m_3965771245576658108gmail-styleunderline"/>
    <w:basedOn w:val="DefaultParagraphFont"/>
    <w:rsid w:val="00D530ED"/>
  </w:style>
  <w:style w:type="paragraph" w:customStyle="1" w:styleId="Header1">
    <w:name w:val="Header1"/>
    <w:aliases w:val="Header Char Char,Header Char Char Char Char Char Char Char Cha,Header Char2,Header Char1 Char,Char Char Char Cha"/>
    <w:basedOn w:val="Normal"/>
    <w:qFormat/>
    <w:rsid w:val="00D530ED"/>
    <w:pPr>
      <w:tabs>
        <w:tab w:val="center" w:pos="4680"/>
        <w:tab w:val="right" w:pos="9360"/>
      </w:tabs>
    </w:pPr>
  </w:style>
  <w:style w:type="character" w:customStyle="1" w:styleId="EndnoteTextChar">
    <w:name w:val="Endnote Text Char"/>
    <w:basedOn w:val="DefaultParagraphFont"/>
    <w:link w:val="EndnoteText"/>
    <w:locked/>
    <w:rsid w:val="00D530ED"/>
    <w:rPr>
      <w:rFonts w:ascii="Georgia" w:eastAsia="Times New Roman" w:hAnsi="Georgia"/>
      <w:szCs w:val="20"/>
    </w:rPr>
  </w:style>
  <w:style w:type="paragraph" w:styleId="EndnoteText">
    <w:name w:val="endnote text"/>
    <w:basedOn w:val="Normal"/>
    <w:link w:val="EndnoteTextChar"/>
    <w:unhideWhenUsed/>
    <w:rsid w:val="00D530ED"/>
    <w:rPr>
      <w:rFonts w:ascii="Georgia" w:eastAsia="Times New Roman" w:hAnsi="Georgia" w:cstheme="minorBidi"/>
      <w:sz w:val="24"/>
      <w:szCs w:val="20"/>
    </w:rPr>
  </w:style>
  <w:style w:type="character" w:customStyle="1" w:styleId="EndnoteTextChar1">
    <w:name w:val="Endnote Text Char1"/>
    <w:basedOn w:val="DefaultParagraphFont"/>
    <w:semiHidden/>
    <w:rsid w:val="00D530ED"/>
    <w:rPr>
      <w:rFonts w:ascii="Calibri" w:hAnsi="Calibri" w:cs="Calibri"/>
      <w:sz w:val="20"/>
      <w:szCs w:val="20"/>
    </w:rPr>
  </w:style>
  <w:style w:type="character" w:customStyle="1" w:styleId="DateChar">
    <w:name w:val="Date Char"/>
    <w:aliases w:val="date Char"/>
    <w:basedOn w:val="DefaultParagraphFont"/>
    <w:link w:val="Date"/>
    <w:uiPriority w:val="99"/>
    <w:locked/>
    <w:rsid w:val="00D530ED"/>
    <w:rPr>
      <w:rFonts w:ascii="Georgia" w:eastAsia="Times New Roman" w:hAnsi="Georgia"/>
    </w:rPr>
  </w:style>
  <w:style w:type="paragraph" w:styleId="Date">
    <w:name w:val="Date"/>
    <w:aliases w:val="date"/>
    <w:basedOn w:val="Normal"/>
    <w:next w:val="Normal"/>
    <w:link w:val="DateChar"/>
    <w:uiPriority w:val="99"/>
    <w:unhideWhenUsed/>
    <w:rsid w:val="00D530ED"/>
    <w:rPr>
      <w:rFonts w:ascii="Georgia" w:eastAsia="Times New Roman" w:hAnsi="Georgia" w:cstheme="minorBidi"/>
      <w:sz w:val="24"/>
    </w:rPr>
  </w:style>
  <w:style w:type="character" w:customStyle="1" w:styleId="DateChar1">
    <w:name w:val="Date Char1"/>
    <w:basedOn w:val="DefaultParagraphFont"/>
    <w:uiPriority w:val="99"/>
    <w:rsid w:val="00D530ED"/>
    <w:rPr>
      <w:rFonts w:ascii="Calibri" w:hAnsi="Calibri" w:cs="Calibri"/>
      <w:sz w:val="22"/>
    </w:rPr>
  </w:style>
  <w:style w:type="character" w:customStyle="1" w:styleId="BodyTextFirstIndentChar">
    <w:name w:val="Body Text First Indent Char"/>
    <w:basedOn w:val="BodyTextChar"/>
    <w:link w:val="BodyTextFirstIndent"/>
    <w:locked/>
    <w:rsid w:val="00D530ED"/>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D530ED"/>
    <w:pPr>
      <w:spacing w:after="0"/>
      <w:ind w:firstLine="360"/>
    </w:pPr>
    <w:rPr>
      <w:rFonts w:ascii="Times New Roman" w:eastAsia="Times New Roman" w:hAnsi="Times New Roman" w:cs="Times New Roman"/>
      <w:spacing w:val="-8"/>
      <w:sz w:val="20"/>
      <w:szCs w:val="20"/>
      <w:lang w:eastAsia="ar-SA"/>
    </w:rPr>
  </w:style>
  <w:style w:type="character" w:customStyle="1" w:styleId="BodyTextFirstIndentChar1">
    <w:name w:val="Body Text First Indent Char1"/>
    <w:basedOn w:val="BodyTextChar"/>
    <w:semiHidden/>
    <w:rsid w:val="00D530ED"/>
    <w:rPr>
      <w:rFonts w:ascii="Calibri" w:hAnsi="Calibri" w:cs="Calibri"/>
      <w:sz w:val="22"/>
    </w:rPr>
  </w:style>
  <w:style w:type="character" w:customStyle="1" w:styleId="BodyTextIndent2Char1">
    <w:name w:val="Body Text Indent 2 Char1"/>
    <w:basedOn w:val="DefaultParagraphFont"/>
    <w:semiHidden/>
    <w:rsid w:val="00D530ED"/>
    <w:rPr>
      <w:rFonts w:ascii="Calibri" w:hAnsi="Calibri" w:cs="Calibri"/>
    </w:rPr>
  </w:style>
  <w:style w:type="character" w:customStyle="1" w:styleId="PlainTextChar1">
    <w:name w:val="Plain Text Char1"/>
    <w:basedOn w:val="DefaultParagraphFont"/>
    <w:semiHidden/>
    <w:rsid w:val="00D530ED"/>
    <w:rPr>
      <w:rFonts w:ascii="Consolas" w:hAnsi="Consolas" w:cs="Calibri"/>
      <w:sz w:val="21"/>
      <w:szCs w:val="21"/>
    </w:rPr>
  </w:style>
  <w:style w:type="paragraph" w:customStyle="1" w:styleId="msolistparagraphcxspfirst">
    <w:name w:val="msolistparagraphcxspfirst"/>
    <w:basedOn w:val="Normal"/>
    <w:uiPriority w:val="99"/>
    <w:qFormat/>
    <w:rsid w:val="00D530ED"/>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D530ED"/>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D530ED"/>
    <w:rPr>
      <w:rFonts w:ascii="Calibri" w:hAnsi="Calibri" w:cs="Calibri"/>
      <w:i/>
      <w:iCs/>
      <w:color w:val="000000" w:themeColor="text1"/>
    </w:rPr>
  </w:style>
  <w:style w:type="paragraph" w:customStyle="1" w:styleId="CiteSpacing">
    <w:name w:val="Cite Spacing"/>
    <w:basedOn w:val="Normal"/>
    <w:uiPriority w:val="4"/>
    <w:qFormat/>
    <w:rsid w:val="00D530ED"/>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D530ED"/>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D530ED"/>
    <w:rPr>
      <w:rFonts w:ascii="Calibri" w:eastAsia="Calibri" w:hAnsi="Calibri" w:cs="Calibri"/>
      <w:b/>
      <w:sz w:val="22"/>
    </w:rPr>
  </w:style>
  <w:style w:type="paragraph" w:customStyle="1" w:styleId="Heading2-Bold">
    <w:name w:val="Heading 2 - Bold"/>
    <w:basedOn w:val="Normal"/>
    <w:autoRedefine/>
    <w:uiPriority w:val="99"/>
    <w:qFormat/>
    <w:rsid w:val="00D530ED"/>
    <w:rPr>
      <w:rFonts w:ascii="Garamond" w:eastAsia="Calibri" w:hAnsi="Garamond"/>
      <w:b/>
    </w:rPr>
  </w:style>
  <w:style w:type="paragraph" w:customStyle="1" w:styleId="tag">
    <w:name w:val="%tag"/>
    <w:basedOn w:val="Normal"/>
    <w:next w:val="Normal"/>
    <w:uiPriority w:val="99"/>
    <w:qFormat/>
    <w:rsid w:val="00D530ED"/>
    <w:rPr>
      <w:rFonts w:ascii="Garamond" w:eastAsia="Calibri" w:hAnsi="Garamond"/>
      <w:bCs/>
      <w:sz w:val="18"/>
    </w:rPr>
  </w:style>
  <w:style w:type="character" w:customStyle="1" w:styleId="Style2Char">
    <w:name w:val="Style 2 Char"/>
    <w:link w:val="Style20"/>
    <w:uiPriority w:val="99"/>
    <w:locked/>
    <w:rsid w:val="00D530ED"/>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D530ED"/>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D530ED"/>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D530ED"/>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D530ED"/>
    <w:rPr>
      <w:rFonts w:ascii="Georgia" w:eastAsia="Times New Roman" w:hAnsi="Georgia"/>
      <w:sz w:val="18"/>
      <w:szCs w:val="20"/>
      <w:lang w:val="x-none" w:eastAsia="x-none"/>
    </w:rPr>
  </w:style>
  <w:style w:type="paragraph" w:customStyle="1" w:styleId="textsmall0">
    <w:name w:val="textsmall"/>
    <w:basedOn w:val="Normal"/>
    <w:link w:val="textsmallChar0"/>
    <w:qFormat/>
    <w:rsid w:val="00D530ED"/>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D530ED"/>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D530ED"/>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D530ED"/>
    <w:rPr>
      <w:rFonts w:ascii="Arial" w:eastAsia="Times New Roman" w:hAnsi="Arial" w:cs="Arial"/>
      <w:sz w:val="12"/>
    </w:rPr>
  </w:style>
  <w:style w:type="paragraph" w:customStyle="1" w:styleId="Micro">
    <w:name w:val="Micro"/>
    <w:basedOn w:val="Normal"/>
    <w:next w:val="Normal"/>
    <w:link w:val="MicroChar"/>
    <w:qFormat/>
    <w:rsid w:val="00D530ED"/>
    <w:rPr>
      <w:rFonts w:ascii="Arial" w:eastAsia="Times New Roman" w:hAnsi="Arial" w:cs="Arial"/>
      <w:sz w:val="12"/>
    </w:rPr>
  </w:style>
  <w:style w:type="character" w:customStyle="1" w:styleId="CardNotUnderlinedChar1">
    <w:name w:val="Card Not Underlined Char1"/>
    <w:link w:val="CardNotUnderlined"/>
    <w:locked/>
    <w:rsid w:val="00D530ED"/>
    <w:rPr>
      <w:rFonts w:ascii="Bell MT" w:eastAsia="Calibri" w:hAnsi="Bell MT"/>
      <w:szCs w:val="20"/>
    </w:rPr>
  </w:style>
  <w:style w:type="paragraph" w:customStyle="1" w:styleId="CardNotUnderlined">
    <w:name w:val="Card Not Underlined"/>
    <w:basedOn w:val="Normal"/>
    <w:link w:val="CardNotUnderlinedChar1"/>
    <w:autoRedefine/>
    <w:qFormat/>
    <w:rsid w:val="00D530ED"/>
    <w:rPr>
      <w:rFonts w:ascii="Bell MT" w:eastAsia="Calibri" w:hAnsi="Bell MT" w:cstheme="minorBidi"/>
      <w:sz w:val="24"/>
      <w:szCs w:val="20"/>
    </w:rPr>
  </w:style>
  <w:style w:type="paragraph" w:customStyle="1" w:styleId="h-lead">
    <w:name w:val="h-lead"/>
    <w:basedOn w:val="Normal"/>
    <w:uiPriority w:val="99"/>
    <w:qFormat/>
    <w:rsid w:val="00D530ED"/>
    <w:pPr>
      <w:spacing w:before="100" w:beforeAutospacing="1" w:after="100" w:afterAutospacing="1"/>
    </w:pPr>
    <w:rPr>
      <w:rFonts w:eastAsia="Times New Roman"/>
      <w:sz w:val="24"/>
    </w:rPr>
  </w:style>
  <w:style w:type="paragraph" w:customStyle="1" w:styleId="intro">
    <w:name w:val="intro"/>
    <w:basedOn w:val="Normal"/>
    <w:uiPriority w:val="99"/>
    <w:qFormat/>
    <w:rsid w:val="00D530ED"/>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D530ED"/>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D530ED"/>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D530ED"/>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D530ED"/>
    <w:rPr>
      <w:rFonts w:eastAsia="Calibri"/>
    </w:rPr>
  </w:style>
  <w:style w:type="paragraph" w:customStyle="1" w:styleId="F3-TagAuthor">
    <w:name w:val="F3 - Tag/Author"/>
    <w:basedOn w:val="Normal"/>
    <w:uiPriority w:val="99"/>
    <w:qFormat/>
    <w:rsid w:val="00D530ED"/>
    <w:rPr>
      <w:rFonts w:eastAsia="Times New Roman"/>
      <w:b/>
    </w:rPr>
  </w:style>
  <w:style w:type="paragraph" w:customStyle="1" w:styleId="F5-UnderlineNormal">
    <w:name w:val="F5 - Underline Normal"/>
    <w:basedOn w:val="Normal"/>
    <w:uiPriority w:val="99"/>
    <w:qFormat/>
    <w:rsid w:val="00D530ED"/>
    <w:rPr>
      <w:rFonts w:eastAsia="Calibri"/>
      <w:u w:val="single"/>
    </w:rPr>
  </w:style>
  <w:style w:type="paragraph" w:customStyle="1" w:styleId="Brief-PrimarySource">
    <w:name w:val="Brief - Primary Source"/>
    <w:basedOn w:val="Normal"/>
    <w:uiPriority w:val="99"/>
    <w:qFormat/>
    <w:rsid w:val="00D530ED"/>
    <w:rPr>
      <w:rFonts w:eastAsia="Times New Roman"/>
      <w:b/>
      <w:sz w:val="24"/>
      <w:u w:val="single"/>
    </w:rPr>
  </w:style>
  <w:style w:type="paragraph" w:customStyle="1" w:styleId="Brief-Underline">
    <w:name w:val="Brief - Underline"/>
    <w:basedOn w:val="Normal"/>
    <w:uiPriority w:val="99"/>
    <w:qFormat/>
    <w:rsid w:val="00D530ED"/>
    <w:rPr>
      <w:rFonts w:eastAsia="Times New Roman"/>
      <w:u w:val="single"/>
    </w:rPr>
  </w:style>
  <w:style w:type="paragraph" w:customStyle="1" w:styleId="Brief">
    <w:name w:val="Brief"/>
    <w:basedOn w:val="Brief-PrimarySource"/>
    <w:uiPriority w:val="99"/>
    <w:qFormat/>
    <w:rsid w:val="00D530ED"/>
    <w:rPr>
      <w:b w:val="0"/>
    </w:rPr>
  </w:style>
  <w:style w:type="paragraph" w:customStyle="1" w:styleId="CM2">
    <w:name w:val="CM2"/>
    <w:basedOn w:val="Normal"/>
    <w:next w:val="Normal"/>
    <w:uiPriority w:val="99"/>
    <w:qFormat/>
    <w:rsid w:val="00D530ED"/>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D530ED"/>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D530ED"/>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D530ED"/>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D530ED"/>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D530ED"/>
    <w:pPr>
      <w:widowControl w:val="0"/>
      <w:spacing w:line="276" w:lineRule="atLeast"/>
    </w:pPr>
    <w:rPr>
      <w:color w:val="auto"/>
    </w:rPr>
  </w:style>
  <w:style w:type="paragraph" w:customStyle="1" w:styleId="CM34">
    <w:name w:val="CM34"/>
    <w:basedOn w:val="Default"/>
    <w:next w:val="Default"/>
    <w:uiPriority w:val="99"/>
    <w:qFormat/>
    <w:rsid w:val="00D530ED"/>
    <w:pPr>
      <w:widowControl w:val="0"/>
    </w:pPr>
    <w:rPr>
      <w:color w:val="auto"/>
    </w:rPr>
  </w:style>
  <w:style w:type="paragraph" w:customStyle="1" w:styleId="CM56">
    <w:name w:val="CM56"/>
    <w:basedOn w:val="Default"/>
    <w:next w:val="Default"/>
    <w:uiPriority w:val="99"/>
    <w:qFormat/>
    <w:rsid w:val="00D530ED"/>
    <w:pPr>
      <w:widowControl w:val="0"/>
    </w:pPr>
    <w:rPr>
      <w:rFonts w:eastAsia="Calibri"/>
      <w:color w:val="auto"/>
    </w:rPr>
  </w:style>
  <w:style w:type="paragraph" w:customStyle="1" w:styleId="CM58">
    <w:name w:val="CM58"/>
    <w:basedOn w:val="Default"/>
    <w:next w:val="Default"/>
    <w:uiPriority w:val="99"/>
    <w:qFormat/>
    <w:rsid w:val="00D530ED"/>
    <w:pPr>
      <w:widowControl w:val="0"/>
    </w:pPr>
    <w:rPr>
      <w:rFonts w:eastAsia="Calibri"/>
      <w:color w:val="auto"/>
    </w:rPr>
  </w:style>
  <w:style w:type="paragraph" w:customStyle="1" w:styleId="CM57">
    <w:name w:val="CM57"/>
    <w:basedOn w:val="Default"/>
    <w:next w:val="Default"/>
    <w:uiPriority w:val="99"/>
    <w:qFormat/>
    <w:rsid w:val="00D530ED"/>
    <w:pPr>
      <w:widowControl w:val="0"/>
    </w:pPr>
    <w:rPr>
      <w:rFonts w:eastAsia="Calibri"/>
      <w:color w:val="auto"/>
    </w:rPr>
  </w:style>
  <w:style w:type="paragraph" w:customStyle="1" w:styleId="CM1">
    <w:name w:val="CM1"/>
    <w:basedOn w:val="Default"/>
    <w:next w:val="Default"/>
    <w:uiPriority w:val="99"/>
    <w:qFormat/>
    <w:rsid w:val="00D530ED"/>
    <w:pPr>
      <w:widowControl w:val="0"/>
    </w:pPr>
    <w:rPr>
      <w:rFonts w:eastAsia="Calibri"/>
      <w:color w:val="auto"/>
    </w:rPr>
  </w:style>
  <w:style w:type="paragraph" w:customStyle="1" w:styleId="CM49">
    <w:name w:val="CM49"/>
    <w:basedOn w:val="Default"/>
    <w:next w:val="Default"/>
    <w:uiPriority w:val="99"/>
    <w:qFormat/>
    <w:rsid w:val="00D530ED"/>
    <w:pPr>
      <w:widowControl w:val="0"/>
    </w:pPr>
    <w:rPr>
      <w:rFonts w:eastAsia="Calibri"/>
      <w:color w:val="auto"/>
    </w:rPr>
  </w:style>
  <w:style w:type="paragraph" w:customStyle="1" w:styleId="CM41">
    <w:name w:val="CM41"/>
    <w:basedOn w:val="Default"/>
    <w:next w:val="Default"/>
    <w:uiPriority w:val="99"/>
    <w:qFormat/>
    <w:rsid w:val="00D530ED"/>
    <w:pPr>
      <w:widowControl w:val="0"/>
    </w:pPr>
    <w:rPr>
      <w:rFonts w:eastAsia="Calibri"/>
      <w:color w:val="auto"/>
    </w:rPr>
  </w:style>
  <w:style w:type="paragraph" w:customStyle="1" w:styleId="3rdOrderPara">
    <w:name w:val="3rd Order Para"/>
    <w:basedOn w:val="Default"/>
    <w:next w:val="Default"/>
    <w:qFormat/>
    <w:rsid w:val="00D530ED"/>
    <w:pPr>
      <w:widowControl w:val="0"/>
    </w:pPr>
    <w:rPr>
      <w:rFonts w:eastAsia="Calibri"/>
      <w:color w:val="auto"/>
    </w:rPr>
  </w:style>
  <w:style w:type="paragraph" w:customStyle="1" w:styleId="2ndOrderPara">
    <w:name w:val="2nd Order Para"/>
    <w:basedOn w:val="Default"/>
    <w:next w:val="Default"/>
    <w:qFormat/>
    <w:rsid w:val="00D530ED"/>
    <w:pPr>
      <w:widowControl w:val="0"/>
    </w:pPr>
    <w:rPr>
      <w:rFonts w:eastAsia="Calibri"/>
      <w:color w:val="auto"/>
    </w:rPr>
  </w:style>
  <w:style w:type="paragraph" w:customStyle="1" w:styleId="Normal-SIGN2">
    <w:name w:val="Normal-SIGN2"/>
    <w:basedOn w:val="Default"/>
    <w:next w:val="Default"/>
    <w:qFormat/>
    <w:rsid w:val="00D530ED"/>
    <w:pPr>
      <w:widowControl w:val="0"/>
    </w:pPr>
    <w:rPr>
      <w:rFonts w:eastAsia="Calibri"/>
      <w:color w:val="auto"/>
    </w:rPr>
  </w:style>
  <w:style w:type="paragraph" w:customStyle="1" w:styleId="Normal-SIGN1">
    <w:name w:val="Normal-SIGN1"/>
    <w:basedOn w:val="Default"/>
    <w:next w:val="Default"/>
    <w:uiPriority w:val="99"/>
    <w:qFormat/>
    <w:rsid w:val="00D530ED"/>
    <w:pPr>
      <w:widowControl w:val="0"/>
    </w:pPr>
    <w:rPr>
      <w:rFonts w:eastAsia="Calibri"/>
      <w:color w:val="auto"/>
    </w:rPr>
  </w:style>
  <w:style w:type="paragraph" w:customStyle="1" w:styleId="CM3">
    <w:name w:val="CM3"/>
    <w:basedOn w:val="Default"/>
    <w:next w:val="Default"/>
    <w:uiPriority w:val="99"/>
    <w:qFormat/>
    <w:rsid w:val="00D530ED"/>
    <w:pPr>
      <w:widowControl w:val="0"/>
      <w:spacing w:line="553" w:lineRule="atLeast"/>
    </w:pPr>
    <w:rPr>
      <w:rFonts w:eastAsia="Calibri"/>
      <w:color w:val="auto"/>
    </w:rPr>
  </w:style>
  <w:style w:type="paragraph" w:customStyle="1" w:styleId="CM33">
    <w:name w:val="CM33"/>
    <w:basedOn w:val="Default"/>
    <w:next w:val="Default"/>
    <w:uiPriority w:val="99"/>
    <w:qFormat/>
    <w:rsid w:val="00D530ED"/>
    <w:pPr>
      <w:widowControl w:val="0"/>
    </w:pPr>
    <w:rPr>
      <w:rFonts w:eastAsia="Calibri"/>
      <w:color w:val="auto"/>
    </w:rPr>
  </w:style>
  <w:style w:type="paragraph" w:customStyle="1" w:styleId="CM37">
    <w:name w:val="CM37"/>
    <w:basedOn w:val="Default"/>
    <w:next w:val="Default"/>
    <w:uiPriority w:val="99"/>
    <w:qFormat/>
    <w:rsid w:val="00D530ED"/>
    <w:pPr>
      <w:widowControl w:val="0"/>
    </w:pPr>
    <w:rPr>
      <w:rFonts w:eastAsia="Calibri"/>
      <w:color w:val="auto"/>
    </w:rPr>
  </w:style>
  <w:style w:type="paragraph" w:customStyle="1" w:styleId="CM7">
    <w:name w:val="CM7"/>
    <w:basedOn w:val="Default"/>
    <w:next w:val="Default"/>
    <w:uiPriority w:val="99"/>
    <w:qFormat/>
    <w:rsid w:val="00D530ED"/>
    <w:pPr>
      <w:widowControl w:val="0"/>
      <w:spacing w:line="553" w:lineRule="atLeast"/>
    </w:pPr>
    <w:rPr>
      <w:rFonts w:eastAsia="Calibri"/>
      <w:color w:val="auto"/>
    </w:rPr>
  </w:style>
  <w:style w:type="paragraph" w:customStyle="1" w:styleId="Brief-SecondarySource">
    <w:name w:val="Brief - Secondary Source"/>
    <w:basedOn w:val="Normal"/>
    <w:qFormat/>
    <w:rsid w:val="00D530ED"/>
    <w:rPr>
      <w:rFonts w:eastAsia="Times New Roman"/>
      <w:sz w:val="14"/>
      <w:szCs w:val="20"/>
    </w:rPr>
  </w:style>
  <w:style w:type="paragraph" w:customStyle="1" w:styleId="Brief-Card">
    <w:name w:val="Brief - Card"/>
    <w:basedOn w:val="Normal"/>
    <w:uiPriority w:val="99"/>
    <w:qFormat/>
    <w:rsid w:val="00D530ED"/>
    <w:rPr>
      <w:rFonts w:eastAsia="Times New Roman"/>
    </w:rPr>
  </w:style>
  <w:style w:type="paragraph" w:customStyle="1" w:styleId="Pa2">
    <w:name w:val="Pa2"/>
    <w:basedOn w:val="Default"/>
    <w:next w:val="Default"/>
    <w:uiPriority w:val="99"/>
    <w:qFormat/>
    <w:rsid w:val="00D530ED"/>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D530ED"/>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D530ED"/>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D530ED"/>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D530ED"/>
    <w:pPr>
      <w:widowControl w:val="0"/>
    </w:pPr>
    <w:rPr>
      <w:rFonts w:ascii="Arial Black" w:hAnsi="Arial Black"/>
      <w:color w:val="auto"/>
    </w:rPr>
  </w:style>
  <w:style w:type="paragraph" w:customStyle="1" w:styleId="Cover1">
    <w:name w:val="Cover 1"/>
    <w:basedOn w:val="Normal"/>
    <w:next w:val="Normal"/>
    <w:uiPriority w:val="99"/>
    <w:qFormat/>
    <w:rsid w:val="00D530ED"/>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D530ED"/>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D530ED"/>
    <w:pPr>
      <w:widowControl w:val="0"/>
    </w:pPr>
    <w:rPr>
      <w:color w:val="auto"/>
    </w:rPr>
  </w:style>
  <w:style w:type="paragraph" w:customStyle="1" w:styleId="Pa11">
    <w:name w:val="Pa11"/>
    <w:basedOn w:val="Normal"/>
    <w:next w:val="Normal"/>
    <w:uiPriority w:val="99"/>
    <w:qFormat/>
    <w:rsid w:val="00D530ED"/>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D530ED"/>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D530ED"/>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D530ED"/>
    <w:pPr>
      <w:widowControl w:val="0"/>
    </w:pPr>
    <w:rPr>
      <w:rFonts w:eastAsia="Calibri"/>
      <w:color w:val="auto"/>
    </w:rPr>
  </w:style>
  <w:style w:type="paragraph" w:customStyle="1" w:styleId="CM5">
    <w:name w:val="CM5"/>
    <w:basedOn w:val="Default"/>
    <w:next w:val="Default"/>
    <w:qFormat/>
    <w:rsid w:val="00D530ED"/>
    <w:pPr>
      <w:widowControl w:val="0"/>
      <w:spacing w:line="553" w:lineRule="atLeast"/>
    </w:pPr>
    <w:rPr>
      <w:rFonts w:eastAsia="Calibri"/>
      <w:color w:val="auto"/>
    </w:rPr>
  </w:style>
  <w:style w:type="paragraph" w:customStyle="1" w:styleId="CM28">
    <w:name w:val="CM28"/>
    <w:basedOn w:val="Default"/>
    <w:next w:val="Default"/>
    <w:uiPriority w:val="99"/>
    <w:qFormat/>
    <w:rsid w:val="00D530ED"/>
    <w:pPr>
      <w:widowControl w:val="0"/>
    </w:pPr>
    <w:rPr>
      <w:rFonts w:eastAsia="Calibri"/>
      <w:color w:val="auto"/>
    </w:rPr>
  </w:style>
  <w:style w:type="paragraph" w:customStyle="1" w:styleId="CM8">
    <w:name w:val="CM8"/>
    <w:basedOn w:val="Default"/>
    <w:next w:val="Default"/>
    <w:uiPriority w:val="99"/>
    <w:qFormat/>
    <w:rsid w:val="00D530ED"/>
    <w:pPr>
      <w:widowControl w:val="0"/>
    </w:pPr>
    <w:rPr>
      <w:rFonts w:eastAsia="Calibri"/>
      <w:color w:val="auto"/>
    </w:rPr>
  </w:style>
  <w:style w:type="paragraph" w:customStyle="1" w:styleId="CM6">
    <w:name w:val="CM6"/>
    <w:basedOn w:val="Default"/>
    <w:next w:val="Default"/>
    <w:uiPriority w:val="99"/>
    <w:qFormat/>
    <w:rsid w:val="00D530ED"/>
    <w:pPr>
      <w:widowControl w:val="0"/>
      <w:spacing w:line="553" w:lineRule="atLeast"/>
    </w:pPr>
    <w:rPr>
      <w:rFonts w:eastAsia="Calibri"/>
      <w:color w:val="auto"/>
    </w:rPr>
  </w:style>
  <w:style w:type="paragraph" w:customStyle="1" w:styleId="CM22">
    <w:name w:val="CM22"/>
    <w:basedOn w:val="Default"/>
    <w:next w:val="Default"/>
    <w:uiPriority w:val="99"/>
    <w:qFormat/>
    <w:rsid w:val="00D530ED"/>
    <w:pPr>
      <w:widowControl w:val="0"/>
    </w:pPr>
    <w:rPr>
      <w:rFonts w:eastAsia="Calibri"/>
      <w:color w:val="auto"/>
    </w:rPr>
  </w:style>
  <w:style w:type="paragraph" w:customStyle="1" w:styleId="DoubleUnderlined">
    <w:name w:val="Double Underlined"/>
    <w:basedOn w:val="Heading2"/>
    <w:autoRedefine/>
    <w:uiPriority w:val="99"/>
    <w:qFormat/>
    <w:rsid w:val="00D530ED"/>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D530ED"/>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D530ED"/>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D530ED"/>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D530ED"/>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D530ED"/>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D530ED"/>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qFormat/>
    <w:rsid w:val="00D530ED"/>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D530ED"/>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D530ED"/>
  </w:style>
  <w:style w:type="paragraph" w:customStyle="1" w:styleId="StyleUnderliningTimesNewRomanBoldNounderlineKernat16">
    <w:name w:val="Style Underlining + Times New Roman Bold No underline Kern at 16..."/>
    <w:basedOn w:val="Normal"/>
    <w:uiPriority w:val="99"/>
    <w:qFormat/>
    <w:rsid w:val="00D530ED"/>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530ED"/>
    <w:rPr>
      <w:rFonts w:eastAsia="Times New Roman"/>
      <w:b/>
      <w:bCs/>
      <w:kern w:val="32"/>
      <w:sz w:val="32"/>
      <w:szCs w:val="32"/>
    </w:rPr>
  </w:style>
  <w:style w:type="paragraph" w:customStyle="1" w:styleId="StyleBoldUnderliningKernat16pt">
    <w:name w:val="Style Bold Underlining + Kern at 16 pt"/>
    <w:uiPriority w:val="99"/>
    <w:qFormat/>
    <w:rsid w:val="00D530ED"/>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D530ED"/>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qFormat/>
    <w:rsid w:val="00D530ED"/>
    <w:pPr>
      <w:spacing w:line="256" w:lineRule="auto"/>
      <w:ind w:left="0" w:right="0"/>
      <w:jc w:val="left"/>
    </w:pPr>
    <w:rPr>
      <w:sz w:val="12"/>
      <w:szCs w:val="24"/>
    </w:rPr>
  </w:style>
  <w:style w:type="paragraph" w:customStyle="1" w:styleId="TxBr6p1">
    <w:name w:val="TxBr_6p1"/>
    <w:basedOn w:val="Normal"/>
    <w:uiPriority w:val="99"/>
    <w:qFormat/>
    <w:rsid w:val="00D530ED"/>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D530ED"/>
    <w:pPr>
      <w:ind w:left="400"/>
    </w:pPr>
    <w:rPr>
      <w:rFonts w:eastAsia="Times New Roman"/>
      <w:szCs w:val="20"/>
    </w:rPr>
  </w:style>
  <w:style w:type="paragraph" w:customStyle="1" w:styleId="Paste">
    <w:name w:val="Paste"/>
    <w:basedOn w:val="Normal"/>
    <w:qFormat/>
    <w:rsid w:val="00D530ED"/>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D530ED"/>
    <w:rPr>
      <w:rFonts w:ascii="Georgia" w:eastAsia="Times New Roman" w:hAnsi="Georgia"/>
      <w:b/>
      <w:u w:val="single"/>
    </w:rPr>
  </w:style>
  <w:style w:type="paragraph" w:customStyle="1" w:styleId="UnderlineStyle0">
    <w:name w:val="Underline Style"/>
    <w:basedOn w:val="Normal"/>
    <w:link w:val="UnderlineStyleChar"/>
    <w:qFormat/>
    <w:rsid w:val="00D530ED"/>
    <w:rPr>
      <w:rFonts w:ascii="Georgia" w:eastAsia="Times New Roman" w:hAnsi="Georgia" w:cstheme="minorBidi"/>
      <w:b/>
      <w:sz w:val="24"/>
      <w:u w:val="single"/>
    </w:rPr>
  </w:style>
  <w:style w:type="paragraph" w:customStyle="1" w:styleId="Normalization">
    <w:name w:val="Normalization"/>
    <w:basedOn w:val="Normal"/>
    <w:uiPriority w:val="99"/>
    <w:qFormat/>
    <w:rsid w:val="00D530ED"/>
    <w:rPr>
      <w:rFonts w:eastAsia="Times New Roman"/>
      <w:sz w:val="18"/>
    </w:rPr>
  </w:style>
  <w:style w:type="paragraph" w:customStyle="1" w:styleId="BreifTitle">
    <w:name w:val="Breif Title"/>
    <w:basedOn w:val="Normal"/>
    <w:autoRedefine/>
    <w:uiPriority w:val="99"/>
    <w:qFormat/>
    <w:rsid w:val="00D530ED"/>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D530ED"/>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D530ED"/>
    <w:pPr>
      <w:spacing w:before="0" w:after="0"/>
      <w:jc w:val="center"/>
      <w:outlineLvl w:val="0"/>
    </w:pPr>
    <w:rPr>
      <w:sz w:val="32"/>
      <w:szCs w:val="32"/>
      <w:lang w:bidi="ar-SA"/>
    </w:rPr>
  </w:style>
  <w:style w:type="paragraph" w:customStyle="1" w:styleId="Tagandcite">
    <w:name w:val="Tag and cite"/>
    <w:basedOn w:val="Normal"/>
    <w:autoRedefine/>
    <w:uiPriority w:val="99"/>
    <w:qFormat/>
    <w:rsid w:val="00D530ED"/>
    <w:rPr>
      <w:rFonts w:eastAsia="Times New Roman"/>
      <w:color w:val="333333"/>
    </w:rPr>
  </w:style>
  <w:style w:type="paragraph" w:customStyle="1" w:styleId="StyleTagandCiteFranklinGothicDemi">
    <w:name w:val="Style Tag and Cite + Franklin Gothic Demi"/>
    <w:basedOn w:val="Normal"/>
    <w:autoRedefine/>
    <w:uiPriority w:val="99"/>
    <w:qFormat/>
    <w:rsid w:val="00D530ED"/>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D530ED"/>
    <w:rPr>
      <w:bCs/>
    </w:rPr>
  </w:style>
  <w:style w:type="paragraph" w:customStyle="1" w:styleId="tagCharCharCharCharCharCharChar">
    <w:name w:val="tag Char Char Char Char Char Char Char"/>
    <w:basedOn w:val="Normal"/>
    <w:uiPriority w:val="99"/>
    <w:qFormat/>
    <w:rsid w:val="00D530ED"/>
    <w:rPr>
      <w:rFonts w:eastAsia="Times New Roman"/>
      <w:b/>
      <w:sz w:val="24"/>
      <w:szCs w:val="20"/>
    </w:rPr>
  </w:style>
  <w:style w:type="paragraph" w:customStyle="1" w:styleId="title-bold-medium">
    <w:name w:val="title-bold-medium"/>
    <w:basedOn w:val="Normal"/>
    <w:uiPriority w:val="99"/>
    <w:qFormat/>
    <w:rsid w:val="00D530ED"/>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D530ED"/>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D530ED"/>
    <w:rPr>
      <w:rFonts w:ascii="Arial Narrow" w:eastAsia="Times New Roman" w:hAnsi="Arial Narrow"/>
      <w:b/>
      <w:sz w:val="24"/>
    </w:rPr>
  </w:style>
  <w:style w:type="paragraph" w:customStyle="1" w:styleId="BLOCKTITLE1">
    <w:name w:val="BLOCK TITLE"/>
    <w:basedOn w:val="Heading1"/>
    <w:uiPriority w:val="99"/>
    <w:qFormat/>
    <w:rsid w:val="00D530ED"/>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D530ED"/>
    <w:pPr>
      <w:widowControl w:val="0"/>
      <w:autoSpaceDE w:val="0"/>
      <w:autoSpaceDN w:val="0"/>
      <w:adjustRightInd w:val="0"/>
    </w:pPr>
    <w:rPr>
      <w:sz w:val="24"/>
      <w:szCs w:val="20"/>
    </w:rPr>
  </w:style>
  <w:style w:type="paragraph" w:customStyle="1" w:styleId="BriefTitle1">
    <w:name w:val="Brief Title 1"/>
    <w:basedOn w:val="Normal"/>
    <w:uiPriority w:val="99"/>
    <w:qFormat/>
    <w:rsid w:val="00D530ED"/>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D530ED"/>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D530ED"/>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D530ED"/>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D530ED"/>
    <w:pPr>
      <w:spacing w:before="100" w:beforeAutospacing="1" w:after="100" w:afterAutospacing="1"/>
    </w:pPr>
    <w:rPr>
      <w:rFonts w:eastAsia="Times New Roman"/>
    </w:rPr>
  </w:style>
  <w:style w:type="paragraph" w:customStyle="1" w:styleId="ToRead">
    <w:name w:val="To Read"/>
    <w:basedOn w:val="Normal"/>
    <w:uiPriority w:val="99"/>
    <w:qFormat/>
    <w:rsid w:val="00D530ED"/>
    <w:pPr>
      <w:ind w:left="720"/>
    </w:pPr>
    <w:rPr>
      <w:rFonts w:ascii="Verdana" w:eastAsia="Times New Roman" w:hAnsi="Verdana"/>
      <w:b/>
      <w:u w:val="single"/>
    </w:rPr>
  </w:style>
  <w:style w:type="paragraph" w:customStyle="1" w:styleId="Style1">
    <w:name w:val="Style 1"/>
    <w:basedOn w:val="Normal"/>
    <w:uiPriority w:val="99"/>
    <w:qFormat/>
    <w:rsid w:val="00D530ED"/>
    <w:pPr>
      <w:widowControl w:val="0"/>
      <w:ind w:firstLine="216"/>
    </w:pPr>
    <w:rPr>
      <w:rFonts w:eastAsia="Times New Roman"/>
      <w:noProof/>
      <w:color w:val="000000"/>
      <w:szCs w:val="20"/>
    </w:rPr>
  </w:style>
  <w:style w:type="paragraph" w:customStyle="1" w:styleId="Style40">
    <w:name w:val="Style 4"/>
    <w:basedOn w:val="Normal"/>
    <w:uiPriority w:val="99"/>
    <w:qFormat/>
    <w:rsid w:val="00D530ED"/>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D530ED"/>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D530ED"/>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D530ED"/>
    <w:pPr>
      <w:ind w:left="1660"/>
    </w:pPr>
  </w:style>
  <w:style w:type="paragraph" w:customStyle="1" w:styleId="PageNumber1">
    <w:name w:val="Page Number1"/>
    <w:basedOn w:val="Normal"/>
    <w:next w:val="Normal"/>
    <w:uiPriority w:val="99"/>
    <w:qFormat/>
    <w:rsid w:val="00D530ED"/>
    <w:rPr>
      <w:rFonts w:eastAsia="Times New Roman"/>
    </w:rPr>
  </w:style>
  <w:style w:type="paragraph" w:customStyle="1" w:styleId="Card1">
    <w:name w:val="Card1"/>
    <w:uiPriority w:val="99"/>
    <w:qFormat/>
    <w:rsid w:val="00D530ED"/>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D530ED"/>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D530ED"/>
    <w:pPr>
      <w:ind w:left="288" w:right="288"/>
    </w:pPr>
    <w:rPr>
      <w:rFonts w:eastAsia="Times New Roman"/>
    </w:rPr>
  </w:style>
  <w:style w:type="paragraph" w:customStyle="1" w:styleId="CaseListNormal">
    <w:name w:val="Case List Normal"/>
    <w:basedOn w:val="Normal"/>
    <w:uiPriority w:val="99"/>
    <w:qFormat/>
    <w:rsid w:val="00D530ED"/>
    <w:rPr>
      <w:rFonts w:ascii="Times" w:eastAsia="Times New Roman" w:hAnsi="Times"/>
      <w:szCs w:val="26"/>
    </w:rPr>
  </w:style>
  <w:style w:type="paragraph" w:customStyle="1" w:styleId="Body">
    <w:name w:val="Body"/>
    <w:basedOn w:val="Normal"/>
    <w:uiPriority w:val="99"/>
    <w:qFormat/>
    <w:rsid w:val="00D530ED"/>
    <w:pPr>
      <w:outlineLvl w:val="3"/>
    </w:pPr>
    <w:rPr>
      <w:rFonts w:eastAsia="Times New Roman"/>
      <w:szCs w:val="20"/>
    </w:rPr>
  </w:style>
  <w:style w:type="paragraph" w:customStyle="1" w:styleId="3text">
    <w:name w:val="3text"/>
    <w:basedOn w:val="Normal"/>
    <w:uiPriority w:val="99"/>
    <w:qFormat/>
    <w:rsid w:val="00D530ED"/>
    <w:pPr>
      <w:spacing w:before="100" w:beforeAutospacing="1" w:after="100" w:afterAutospacing="1"/>
    </w:pPr>
    <w:rPr>
      <w:rFonts w:eastAsia="Times New Roman"/>
      <w:sz w:val="24"/>
    </w:rPr>
  </w:style>
  <w:style w:type="paragraph" w:customStyle="1" w:styleId="TimesNewRoman12">
    <w:name w:val="TimesNewRoman12"/>
    <w:uiPriority w:val="99"/>
    <w:qFormat/>
    <w:rsid w:val="00D530ED"/>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D530ED"/>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D530ED"/>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D530ED"/>
    <w:rPr>
      <w:rFonts w:eastAsia="Times New Roman"/>
      <w:color w:val="000000"/>
      <w:sz w:val="18"/>
    </w:rPr>
  </w:style>
  <w:style w:type="paragraph" w:customStyle="1" w:styleId="text1">
    <w:name w:val="text1"/>
    <w:basedOn w:val="Normal"/>
    <w:autoRedefine/>
    <w:uiPriority w:val="99"/>
    <w:qFormat/>
    <w:rsid w:val="00D530ED"/>
    <w:rPr>
      <w:rFonts w:eastAsia="Times New Roman"/>
      <w:szCs w:val="20"/>
    </w:rPr>
  </w:style>
  <w:style w:type="paragraph" w:customStyle="1" w:styleId="RepeatBlockHeading">
    <w:name w:val="Repeat Block Heading"/>
    <w:basedOn w:val="Normal"/>
    <w:autoRedefine/>
    <w:uiPriority w:val="99"/>
    <w:qFormat/>
    <w:rsid w:val="00D530ED"/>
    <w:pPr>
      <w:jc w:val="center"/>
    </w:pPr>
    <w:rPr>
      <w:rFonts w:eastAsia="Times New Roman"/>
      <w:b/>
      <w:smallCaps/>
      <w:color w:val="000000"/>
      <w:sz w:val="24"/>
      <w:u w:val="thick"/>
    </w:rPr>
  </w:style>
  <w:style w:type="paragraph" w:customStyle="1" w:styleId="story-headline">
    <w:name w:val="story-headline"/>
    <w:basedOn w:val="Normal"/>
    <w:uiPriority w:val="99"/>
    <w:qFormat/>
    <w:rsid w:val="00D530ED"/>
    <w:pPr>
      <w:spacing w:before="72" w:after="72"/>
    </w:pPr>
    <w:rPr>
      <w:rFonts w:eastAsia="Times New Roman"/>
      <w:b/>
      <w:bCs/>
      <w:sz w:val="26"/>
      <w:szCs w:val="26"/>
    </w:rPr>
  </w:style>
  <w:style w:type="paragraph" w:customStyle="1" w:styleId="story-body">
    <w:name w:val="story-body"/>
    <w:basedOn w:val="Normal"/>
    <w:uiPriority w:val="99"/>
    <w:qFormat/>
    <w:rsid w:val="00D530ED"/>
    <w:pPr>
      <w:spacing w:before="100" w:beforeAutospacing="1" w:after="100" w:afterAutospacing="1"/>
    </w:pPr>
    <w:rPr>
      <w:rFonts w:eastAsia="Times New Roman"/>
    </w:rPr>
  </w:style>
  <w:style w:type="paragraph" w:customStyle="1" w:styleId="story-dateline">
    <w:name w:val="story-dateline"/>
    <w:basedOn w:val="Normal"/>
    <w:uiPriority w:val="99"/>
    <w:qFormat/>
    <w:rsid w:val="00D530ED"/>
    <w:rPr>
      <w:rFonts w:eastAsia="Times New Roman"/>
      <w:b/>
      <w:bCs/>
    </w:rPr>
  </w:style>
  <w:style w:type="paragraph" w:customStyle="1" w:styleId="TextofCards">
    <w:name w:val="Text of Cards"/>
    <w:basedOn w:val="Normal"/>
    <w:uiPriority w:val="99"/>
    <w:qFormat/>
    <w:rsid w:val="00D530ED"/>
    <w:rPr>
      <w:rFonts w:eastAsia="Times New Roman"/>
      <w:color w:val="000000"/>
      <w:spacing w:val="6"/>
      <w:szCs w:val="23"/>
    </w:rPr>
  </w:style>
  <w:style w:type="paragraph" w:customStyle="1" w:styleId="Corpotesto">
    <w:name w:val="Corpo testo"/>
    <w:basedOn w:val="Normal"/>
    <w:uiPriority w:val="99"/>
    <w:qFormat/>
    <w:rsid w:val="00D530ED"/>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D530ED"/>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D530ED"/>
    <w:rPr>
      <w:rFonts w:eastAsia="Times New Roman" w:cs="Calibri"/>
      <w:b/>
      <w:bCs/>
    </w:rPr>
  </w:style>
  <w:style w:type="paragraph" w:customStyle="1" w:styleId="inside-copy">
    <w:name w:val="inside-copy"/>
    <w:basedOn w:val="Normal"/>
    <w:uiPriority w:val="99"/>
    <w:qFormat/>
    <w:rsid w:val="00D530ED"/>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D530ED"/>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D530ED"/>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D530ED"/>
    <w:rPr>
      <w:rFonts w:ascii="Arial" w:hAnsi="Arial"/>
      <w:b w:val="0"/>
      <w:caps w:val="0"/>
      <w:sz w:val="20"/>
    </w:rPr>
  </w:style>
  <w:style w:type="paragraph" w:customStyle="1" w:styleId="ProjectTitleLine">
    <w:name w:val="Project Title Line"/>
    <w:basedOn w:val="Normal"/>
    <w:next w:val="Normal"/>
    <w:autoRedefine/>
    <w:uiPriority w:val="99"/>
    <w:qFormat/>
    <w:rsid w:val="00D530ED"/>
    <w:pPr>
      <w:jc w:val="center"/>
    </w:pPr>
    <w:rPr>
      <w:rFonts w:eastAsia="Times New Roman"/>
      <w:caps/>
      <w:szCs w:val="20"/>
    </w:rPr>
  </w:style>
  <w:style w:type="paragraph" w:customStyle="1" w:styleId="LanguageStrike">
    <w:name w:val="Language Strike"/>
    <w:basedOn w:val="Normal"/>
    <w:next w:val="Normal"/>
    <w:uiPriority w:val="99"/>
    <w:qFormat/>
    <w:rsid w:val="00D530ED"/>
    <w:rPr>
      <w:rFonts w:ascii="Arial Narrow" w:eastAsia="Times New Roman" w:hAnsi="Arial Narrow"/>
      <w:strike/>
    </w:rPr>
  </w:style>
  <w:style w:type="paragraph" w:customStyle="1" w:styleId="NormalVerdana">
    <w:name w:val="Normal + Verdana"/>
    <w:aliases w:val="10 pt,White,Normal + Arial"/>
    <w:basedOn w:val="Normal"/>
    <w:uiPriority w:val="99"/>
    <w:qFormat/>
    <w:rsid w:val="00D530ED"/>
    <w:rPr>
      <w:rFonts w:eastAsia="Times New Roman"/>
      <w:szCs w:val="20"/>
      <w:u w:val="single"/>
    </w:rPr>
  </w:style>
  <w:style w:type="paragraph" w:customStyle="1" w:styleId="Normal10pt">
    <w:name w:val="Normal + 10 pt"/>
    <w:basedOn w:val="Normal"/>
    <w:uiPriority w:val="99"/>
    <w:qFormat/>
    <w:rsid w:val="00D530ED"/>
    <w:rPr>
      <w:rFonts w:eastAsia="Times New Roman"/>
      <w:szCs w:val="20"/>
    </w:rPr>
  </w:style>
  <w:style w:type="paragraph" w:customStyle="1" w:styleId="cardChar1Char">
    <w:name w:val="card Char1 Char"/>
    <w:basedOn w:val="Normal"/>
    <w:uiPriority w:val="99"/>
    <w:qFormat/>
    <w:rsid w:val="00D530ED"/>
    <w:pPr>
      <w:ind w:left="288" w:right="288"/>
    </w:pPr>
    <w:rPr>
      <w:rFonts w:eastAsia="Times New Roman"/>
      <w:szCs w:val="20"/>
    </w:rPr>
  </w:style>
  <w:style w:type="paragraph" w:customStyle="1" w:styleId="CM12">
    <w:name w:val="CM12"/>
    <w:basedOn w:val="Default"/>
    <w:next w:val="Default"/>
    <w:uiPriority w:val="99"/>
    <w:qFormat/>
    <w:rsid w:val="00D530ED"/>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D530ED"/>
    <w:pPr>
      <w:widowControl w:val="0"/>
      <w:spacing w:after="480"/>
    </w:pPr>
    <w:rPr>
      <w:rFonts w:ascii="Granjon LT Std" w:hAnsi="Granjon LT Std"/>
      <w:color w:val="auto"/>
    </w:rPr>
  </w:style>
  <w:style w:type="paragraph" w:customStyle="1" w:styleId="CM10">
    <w:name w:val="CM10"/>
    <w:basedOn w:val="Default"/>
    <w:next w:val="Default"/>
    <w:uiPriority w:val="99"/>
    <w:qFormat/>
    <w:rsid w:val="00D530ED"/>
    <w:pPr>
      <w:widowControl w:val="0"/>
      <w:spacing w:line="320" w:lineRule="atLeast"/>
    </w:pPr>
    <w:rPr>
      <w:rFonts w:ascii="Granjon LT Std" w:hAnsi="Granjon LT Std"/>
      <w:color w:val="auto"/>
    </w:rPr>
  </w:style>
  <w:style w:type="paragraph" w:customStyle="1" w:styleId="bold">
    <w:name w:val="bold"/>
    <w:basedOn w:val="Normal"/>
    <w:uiPriority w:val="99"/>
    <w:qFormat/>
    <w:rsid w:val="00D530ED"/>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D530ED"/>
    <w:rPr>
      <w:rFonts w:ascii="Arial Narrow" w:eastAsia="Times New Roman" w:hAnsi="Arial Narrow"/>
      <w:strike/>
      <w:szCs w:val="20"/>
    </w:rPr>
  </w:style>
  <w:style w:type="paragraph" w:customStyle="1" w:styleId="textbodyblack">
    <w:name w:val="textbodyblack"/>
    <w:basedOn w:val="Normal"/>
    <w:uiPriority w:val="99"/>
    <w:qFormat/>
    <w:rsid w:val="00D530ED"/>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D530E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D530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D530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D530ED"/>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D530ED"/>
    <w:rPr>
      <w:rFonts w:ascii="Georgia" w:eastAsia="Times New Roman" w:hAnsi="Georgia"/>
      <w:b/>
      <w:bCs/>
      <w:szCs w:val="16"/>
      <w:u w:val="single"/>
    </w:rPr>
  </w:style>
  <w:style w:type="paragraph" w:customStyle="1" w:styleId="CiteCorrected">
    <w:name w:val="Cite Corrected"/>
    <w:basedOn w:val="Normal"/>
    <w:link w:val="CiteCorrectedChar"/>
    <w:qFormat/>
    <w:rsid w:val="00D530ED"/>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D530ED"/>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D530ED"/>
    <w:pPr>
      <w:ind w:left="288"/>
    </w:pPr>
    <w:rPr>
      <w:rFonts w:eastAsia="SimSun"/>
      <w:szCs w:val="20"/>
      <w:lang w:eastAsia="zh-CN"/>
    </w:rPr>
  </w:style>
  <w:style w:type="paragraph" w:customStyle="1" w:styleId="story-body-text">
    <w:name w:val="story-body-text"/>
    <w:basedOn w:val="Normal"/>
    <w:uiPriority w:val="99"/>
    <w:qFormat/>
    <w:rsid w:val="00D530ED"/>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D530ED"/>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D530ED"/>
    <w:rPr>
      <w:u w:val="single"/>
    </w:rPr>
  </w:style>
  <w:style w:type="paragraph" w:customStyle="1" w:styleId="StyleCardText11ptUnderline">
    <w:name w:val="Style Card Text + 11 pt Underline"/>
    <w:link w:val="StyleCardText11ptUnderlineChar"/>
    <w:qFormat/>
    <w:rsid w:val="00D530ED"/>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D530ED"/>
    <w:rPr>
      <w:rFonts w:ascii="Georgia" w:hAnsi="Georgia"/>
      <w:sz w:val="16"/>
    </w:rPr>
  </w:style>
  <w:style w:type="paragraph" w:customStyle="1" w:styleId="StyleMinimizedText11pt">
    <w:name w:val="Style Minimized Text + 11 pt"/>
    <w:basedOn w:val="Normal"/>
    <w:link w:val="StyleMinimizedText11ptChar"/>
    <w:qFormat/>
    <w:rsid w:val="00D530ED"/>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D530ED"/>
    <w:rPr>
      <w:rFonts w:ascii="Georgia" w:hAnsi="Georgia"/>
      <w:sz w:val="16"/>
    </w:rPr>
  </w:style>
  <w:style w:type="paragraph" w:customStyle="1" w:styleId="StyleMinimizedText11pt1">
    <w:name w:val="Style Minimized Text + 11 pt1"/>
    <w:basedOn w:val="Normal"/>
    <w:link w:val="StyleMinimizedText11pt1Char"/>
    <w:qFormat/>
    <w:rsid w:val="00D530ED"/>
    <w:rPr>
      <w:rFonts w:ascii="Georgia" w:hAnsi="Georgia" w:cstheme="minorBidi"/>
      <w:sz w:val="16"/>
    </w:rPr>
  </w:style>
  <w:style w:type="character" w:customStyle="1" w:styleId="Debate-CardSmalltextF2Char">
    <w:name w:val="Debate- Card Small text F2 Char"/>
    <w:link w:val="Debate-CardSmalltextF2"/>
    <w:locked/>
    <w:rsid w:val="00D530ED"/>
    <w:rPr>
      <w:rFonts w:ascii="Arial Narrow" w:hAnsi="Arial Narrow"/>
      <w:sz w:val="16"/>
    </w:rPr>
  </w:style>
  <w:style w:type="paragraph" w:customStyle="1" w:styleId="Debate-CardSmalltextF2">
    <w:name w:val="Debate- Card Small text F2"/>
    <w:basedOn w:val="Normal"/>
    <w:next w:val="Normal"/>
    <w:link w:val="Debate-CardSmalltextF2Char"/>
    <w:qFormat/>
    <w:rsid w:val="00D530ED"/>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D530ED"/>
    <w:rPr>
      <w:rFonts w:ascii="Arial Narrow" w:hAnsi="Arial Narrow"/>
      <w:b/>
      <w:sz w:val="18"/>
      <w:u w:val="single"/>
    </w:rPr>
  </w:style>
  <w:style w:type="paragraph" w:customStyle="1" w:styleId="Debate-EmphasizedText-F5">
    <w:name w:val="Debate- Emphasized Text- F5"/>
    <w:basedOn w:val="Normal"/>
    <w:link w:val="Debate-EmphasizedText-F5Char"/>
    <w:qFormat/>
    <w:rsid w:val="00D530ED"/>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D530E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530ED"/>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D530ED"/>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D530ED"/>
    <w:rPr>
      <w:rFonts w:ascii="Times New Roman" w:eastAsia="Times New Roman" w:hAnsi="Times New Roman"/>
      <w:sz w:val="16"/>
    </w:rPr>
  </w:style>
  <w:style w:type="character" w:customStyle="1" w:styleId="CardStyleChar">
    <w:name w:val="Card Style Char"/>
    <w:link w:val="CardStyle"/>
    <w:locked/>
    <w:rsid w:val="00D530ED"/>
    <w:rPr>
      <w:rFonts w:ascii="Calibri" w:eastAsia="Times New Roman" w:hAnsi="Calibri" w:cs="Calibri"/>
      <w:sz w:val="22"/>
    </w:rPr>
  </w:style>
  <w:style w:type="paragraph" w:customStyle="1" w:styleId="emactive">
    <w:name w:val="emactive"/>
    <w:basedOn w:val="Normal"/>
    <w:uiPriority w:val="99"/>
    <w:qFormat/>
    <w:rsid w:val="00D530ED"/>
    <w:pPr>
      <w:spacing w:before="100" w:beforeAutospacing="1" w:after="100" w:afterAutospacing="1"/>
    </w:pPr>
    <w:rPr>
      <w:rFonts w:eastAsia="Times New Roman"/>
      <w:sz w:val="24"/>
    </w:rPr>
  </w:style>
  <w:style w:type="paragraph" w:customStyle="1" w:styleId="emready">
    <w:name w:val="emready"/>
    <w:basedOn w:val="Normal"/>
    <w:uiPriority w:val="99"/>
    <w:qFormat/>
    <w:rsid w:val="00D530ED"/>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D530ED"/>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D530ED"/>
    <w:rPr>
      <w:rFonts w:ascii="Georgia" w:eastAsia="Times New Roman" w:hAnsi="Georgia" w:cs="Times New Roman"/>
      <w:b/>
      <w:sz w:val="24"/>
      <w:u w:val="single"/>
    </w:rPr>
  </w:style>
  <w:style w:type="character" w:customStyle="1" w:styleId="CardHighlightChar">
    <w:name w:val="Card Highlight Char"/>
    <w:link w:val="CardHighlight"/>
    <w:locked/>
    <w:rsid w:val="00D530ED"/>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D530ED"/>
    <w:pPr>
      <w:shd w:val="clear" w:color="auto" w:fill="66FFFF"/>
    </w:pPr>
    <w:rPr>
      <w:rFonts w:eastAsia="Calibri"/>
      <w:sz w:val="24"/>
      <w:u w:val="single"/>
    </w:rPr>
  </w:style>
  <w:style w:type="character" w:customStyle="1" w:styleId="BlockHeaderHiddenChar">
    <w:name w:val="Block Header Hidden Char"/>
    <w:link w:val="BlockHeaderHidden"/>
    <w:locked/>
    <w:rsid w:val="00D530ED"/>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D530ED"/>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D530ED"/>
    <w:pPr>
      <w:spacing w:before="100" w:beforeAutospacing="1" w:after="100" w:afterAutospacing="1"/>
    </w:pPr>
    <w:rPr>
      <w:rFonts w:eastAsia="Times New Roman"/>
      <w:sz w:val="24"/>
    </w:rPr>
  </w:style>
  <w:style w:type="paragraph" w:customStyle="1" w:styleId="norma">
    <w:name w:val="norma"/>
    <w:basedOn w:val="Heading3"/>
    <w:uiPriority w:val="99"/>
    <w:qFormat/>
    <w:rsid w:val="00D530ED"/>
    <w:rPr>
      <w:rFonts w:eastAsia="MS Gothic" w:cs="Arial"/>
      <w:bCs w:val="0"/>
      <w:sz w:val="24"/>
    </w:rPr>
  </w:style>
  <w:style w:type="paragraph" w:customStyle="1" w:styleId="nromal">
    <w:name w:val="nromal"/>
    <w:basedOn w:val="Normal"/>
    <w:uiPriority w:val="99"/>
    <w:qFormat/>
    <w:rsid w:val="00D530ED"/>
    <w:pPr>
      <w:keepNext/>
      <w:keepLines/>
      <w:spacing w:before="200"/>
      <w:outlineLvl w:val="3"/>
    </w:pPr>
    <w:rPr>
      <w:rFonts w:eastAsia="Times New Roman" w:cs="Cambria"/>
      <w:b/>
      <w:iCs/>
    </w:rPr>
  </w:style>
  <w:style w:type="paragraph" w:customStyle="1" w:styleId="natural">
    <w:name w:val="natural"/>
    <w:basedOn w:val="Normal"/>
    <w:uiPriority w:val="99"/>
    <w:qFormat/>
    <w:rsid w:val="00D530ED"/>
    <w:pPr>
      <w:keepNext/>
      <w:keepLines/>
      <w:spacing w:before="200"/>
      <w:outlineLvl w:val="3"/>
    </w:pPr>
    <w:rPr>
      <w:rFonts w:eastAsia="Times New Roman"/>
      <w:b/>
      <w:iCs/>
    </w:rPr>
  </w:style>
  <w:style w:type="paragraph" w:customStyle="1" w:styleId="nroaml">
    <w:name w:val="nroaml"/>
    <w:basedOn w:val="Normal"/>
    <w:uiPriority w:val="99"/>
    <w:qFormat/>
    <w:rsid w:val="00D530ED"/>
    <w:pPr>
      <w:keepNext/>
      <w:keepLines/>
      <w:spacing w:before="200"/>
      <w:outlineLvl w:val="3"/>
    </w:pPr>
    <w:rPr>
      <w:rFonts w:eastAsia="Times New Roman"/>
      <w:b/>
      <w:iCs/>
    </w:rPr>
  </w:style>
  <w:style w:type="paragraph" w:customStyle="1" w:styleId="noraml">
    <w:name w:val="noraml"/>
    <w:basedOn w:val="Normal"/>
    <w:uiPriority w:val="99"/>
    <w:qFormat/>
    <w:rsid w:val="00D530ED"/>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D530ED"/>
    <w:rPr>
      <w:rFonts w:ascii="Georgia" w:eastAsia="Calibri" w:hAnsi="Georgia"/>
      <w:sz w:val="16"/>
      <w:szCs w:val="16"/>
    </w:rPr>
  </w:style>
  <w:style w:type="paragraph" w:customStyle="1" w:styleId="SmallSizeParagraph">
    <w:name w:val="Small Size Paragraph"/>
    <w:basedOn w:val="Normal"/>
    <w:link w:val="SmallSizeParagraphChar"/>
    <w:qFormat/>
    <w:rsid w:val="00D530ED"/>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D530ED"/>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D530ED"/>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D530ED"/>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D530ED"/>
    <w:rPr>
      <w:rFonts w:ascii="Times New Roman" w:eastAsia="Times New Roman" w:hAnsi="Times New Roman" w:cs="Times New Roman"/>
      <w:strike/>
      <w:sz w:val="20"/>
    </w:rPr>
  </w:style>
  <w:style w:type="character" w:customStyle="1" w:styleId="CardT1Char">
    <w:name w:val="CardT1 Char"/>
    <w:link w:val="CardT1"/>
    <w:locked/>
    <w:rsid w:val="00D530ED"/>
    <w:rPr>
      <w:rFonts w:ascii="Arial" w:eastAsia="Calibri" w:hAnsi="Arial" w:cs="Arial"/>
      <w:kern w:val="2"/>
      <w:sz w:val="14"/>
      <w:szCs w:val="14"/>
      <w:lang w:eastAsia="zh-TW"/>
    </w:rPr>
  </w:style>
  <w:style w:type="paragraph" w:customStyle="1" w:styleId="CardT1">
    <w:name w:val="CardT1"/>
    <w:basedOn w:val="Normal"/>
    <w:link w:val="CardT1Char"/>
    <w:qFormat/>
    <w:rsid w:val="00D530ED"/>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D530ED"/>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D530ED"/>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D530ED"/>
    <w:pPr>
      <w:spacing w:before="100" w:beforeAutospacing="1" w:after="100" w:afterAutospacing="1"/>
    </w:pPr>
    <w:rPr>
      <w:rFonts w:eastAsia="Times New Roman"/>
      <w:sz w:val="24"/>
    </w:rPr>
  </w:style>
  <w:style w:type="paragraph" w:customStyle="1" w:styleId="CiteReal">
    <w:name w:val="Cite Real"/>
    <w:basedOn w:val="Normal"/>
    <w:next w:val="Normal"/>
    <w:qFormat/>
    <w:rsid w:val="00D530ED"/>
    <w:rPr>
      <w:rFonts w:eastAsia="MS Mincho"/>
      <w:b/>
      <w:sz w:val="24"/>
      <w:u w:val="single"/>
    </w:rPr>
  </w:style>
  <w:style w:type="paragraph" w:customStyle="1" w:styleId="2909F619802848F09E01365C32F34654">
    <w:name w:val="2909F619802848F09E01365C32F34654"/>
    <w:uiPriority w:val="99"/>
    <w:qFormat/>
    <w:rsid w:val="00D530ED"/>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D530ED"/>
    <w:rPr>
      <w:rFonts w:ascii="Georgia" w:eastAsia="Calibri" w:hAnsi="Georgia"/>
      <w:u w:val="single"/>
      <w:lang w:val="x-none" w:eastAsia="zh-CN"/>
    </w:rPr>
  </w:style>
  <w:style w:type="paragraph" w:customStyle="1" w:styleId="UnderlineS">
    <w:name w:val="Underline S"/>
    <w:basedOn w:val="Normal"/>
    <w:link w:val="UnderlineSChar"/>
    <w:qFormat/>
    <w:rsid w:val="00D530ED"/>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D530ED"/>
    <w:rPr>
      <w:rFonts w:ascii="Georgia" w:eastAsia="SimSun" w:hAnsi="Georgia"/>
      <w:sz w:val="12"/>
    </w:rPr>
  </w:style>
  <w:style w:type="paragraph" w:customStyle="1" w:styleId="Ununderlined">
    <w:name w:val="Ununderlined"/>
    <w:basedOn w:val="Normal"/>
    <w:link w:val="UnunderlinedChar"/>
    <w:qFormat/>
    <w:rsid w:val="00D530ED"/>
    <w:rPr>
      <w:rFonts w:ascii="Georgia" w:eastAsia="SimSun" w:hAnsi="Georgia" w:cstheme="minorBidi"/>
      <w:sz w:val="12"/>
    </w:rPr>
  </w:style>
  <w:style w:type="character" w:customStyle="1" w:styleId="HighlightingChar">
    <w:name w:val="Highlighting Char"/>
    <w:link w:val="Highlighting"/>
    <w:locked/>
    <w:rsid w:val="00D530ED"/>
    <w:rPr>
      <w:rFonts w:ascii="Georgia" w:eastAsia="SimSun" w:hAnsi="Georgia"/>
      <w:u w:val="thick"/>
    </w:rPr>
  </w:style>
  <w:style w:type="paragraph" w:customStyle="1" w:styleId="Highlighting">
    <w:name w:val="Highlighting"/>
    <w:basedOn w:val="Normal"/>
    <w:link w:val="HighlightingChar"/>
    <w:autoRedefine/>
    <w:qFormat/>
    <w:rsid w:val="00D530ED"/>
    <w:rPr>
      <w:rFonts w:ascii="Georgia" w:eastAsia="SimSun" w:hAnsi="Georgia" w:cstheme="minorBidi"/>
      <w:sz w:val="24"/>
      <w:u w:val="thick"/>
    </w:rPr>
  </w:style>
  <w:style w:type="character" w:customStyle="1" w:styleId="CITEChar0">
    <w:name w:val="CITE Char"/>
    <w:link w:val="CITE"/>
    <w:locked/>
    <w:rsid w:val="00D530ED"/>
    <w:rPr>
      <w:rFonts w:ascii="Arial" w:eastAsia="Times New Roman" w:hAnsi="Arial" w:cs="Arial"/>
      <w:iCs/>
      <w:smallCaps/>
      <w:sz w:val="20"/>
      <w:szCs w:val="20"/>
      <w:u w:val="double"/>
    </w:rPr>
  </w:style>
  <w:style w:type="paragraph" w:customStyle="1" w:styleId="CITE">
    <w:name w:val="CITE"/>
    <w:basedOn w:val="Heading2"/>
    <w:link w:val="CITEChar0"/>
    <w:autoRedefine/>
    <w:qFormat/>
    <w:rsid w:val="00D530ED"/>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D530ED"/>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uiPriority w:val="4"/>
    <w:qFormat/>
    <w:rsid w:val="00D530ED"/>
    <w:rPr>
      <w:rFonts w:eastAsia="Calibri"/>
      <w:b/>
      <w:sz w:val="24"/>
    </w:rPr>
  </w:style>
  <w:style w:type="paragraph" w:customStyle="1" w:styleId="D345FF3D873148C5AE3FBF3267827368">
    <w:name w:val="D345FF3D873148C5AE3FBF3267827368"/>
    <w:uiPriority w:val="99"/>
    <w:qFormat/>
    <w:rsid w:val="00D530ED"/>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D530ED"/>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D530ED"/>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D530ED"/>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D530ED"/>
    <w:rPr>
      <w:b/>
      <w:sz w:val="28"/>
    </w:rPr>
  </w:style>
  <w:style w:type="character" w:customStyle="1" w:styleId="SourcenameChar">
    <w:name w:val="Source name Char"/>
    <w:link w:val="Sourcename"/>
    <w:locked/>
    <w:rsid w:val="00D530ED"/>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D530ED"/>
    <w:rPr>
      <w:b/>
      <w:bCs/>
      <w:sz w:val="20"/>
    </w:rPr>
  </w:style>
  <w:style w:type="character" w:customStyle="1" w:styleId="underlinedcardChar">
    <w:name w:val="underlined card Char"/>
    <w:link w:val="underlinedcard0"/>
    <w:locked/>
    <w:rsid w:val="00D530ED"/>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D530ED"/>
    <w:rPr>
      <w:sz w:val="24"/>
      <w:u w:val="single"/>
    </w:rPr>
  </w:style>
  <w:style w:type="paragraph" w:customStyle="1" w:styleId="FullText">
    <w:name w:val="Full Text"/>
    <w:basedOn w:val="Normal"/>
    <w:uiPriority w:val="99"/>
    <w:qFormat/>
    <w:rsid w:val="00D530ED"/>
    <w:rPr>
      <w:rFonts w:eastAsia="Times New Roman"/>
      <w:sz w:val="16"/>
    </w:rPr>
  </w:style>
  <w:style w:type="character" w:customStyle="1" w:styleId="TextUnderlineChar">
    <w:name w:val="Text Underline Char"/>
    <w:link w:val="TextUnderline"/>
    <w:locked/>
    <w:rsid w:val="00D530ED"/>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D530ED"/>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D530ED"/>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D530ED"/>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D530ED"/>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D530ED"/>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D530ED"/>
    <w:pPr>
      <w:spacing w:before="240"/>
      <w:outlineLvl w:val="2"/>
    </w:pPr>
    <w:rPr>
      <w:rFonts w:eastAsia="Times New Roman"/>
      <w:b/>
    </w:rPr>
  </w:style>
  <w:style w:type="character" w:customStyle="1" w:styleId="CiteCardChar">
    <w:name w:val="Cite_Card Char"/>
    <w:link w:val="CiteCard0"/>
    <w:locked/>
    <w:rsid w:val="00D530ED"/>
    <w:rPr>
      <w:rFonts w:ascii="Times New Roman" w:eastAsia="Times New Roman" w:hAnsi="Times New Roman" w:cs="Arial"/>
      <w:bCs/>
      <w:sz w:val="20"/>
      <w:szCs w:val="20"/>
    </w:rPr>
  </w:style>
  <w:style w:type="paragraph" w:customStyle="1" w:styleId="CiteCard0">
    <w:name w:val="Cite_Card"/>
    <w:link w:val="CiteCardChar"/>
    <w:qFormat/>
    <w:rsid w:val="00D530ED"/>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D530ED"/>
    <w:pPr>
      <w:widowControl w:val="0"/>
    </w:pPr>
    <w:rPr>
      <w:rFonts w:eastAsia="MS Mincho"/>
      <w:color w:val="auto"/>
    </w:rPr>
  </w:style>
  <w:style w:type="paragraph" w:customStyle="1" w:styleId="dropcap">
    <w:name w:val="dropcap"/>
    <w:basedOn w:val="Normal"/>
    <w:uiPriority w:val="99"/>
    <w:qFormat/>
    <w:rsid w:val="00D530ED"/>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D530ED"/>
    <w:rPr>
      <w:rFonts w:ascii="Georgia" w:eastAsia="Times New Roman" w:hAnsi="Georgia" w:cs="Calibri"/>
      <w:sz w:val="22"/>
      <w:u w:val="single"/>
    </w:rPr>
  </w:style>
  <w:style w:type="paragraph" w:customStyle="1" w:styleId="StyleStyle49pt6">
    <w:name w:val="Style Style4 + 9 pt6"/>
    <w:basedOn w:val="Style4"/>
    <w:link w:val="StyleStyle49pt6Char"/>
    <w:qFormat/>
    <w:rsid w:val="00D530ED"/>
    <w:rPr>
      <w:rFonts w:ascii="Georgia" w:hAnsi="Georgia"/>
    </w:rPr>
  </w:style>
  <w:style w:type="character" w:customStyle="1" w:styleId="UnderlineCharCharCharCharChar">
    <w:name w:val="Underline Char Char Char Char Char"/>
    <w:link w:val="UnderlineCharCharCharChar"/>
    <w:locked/>
    <w:rsid w:val="00D530ED"/>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D530ED"/>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D530ED"/>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D530ED"/>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D530ED"/>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D530ED"/>
    <w:rPr>
      <w:rFonts w:ascii="Georgia" w:hAnsi="Georgia"/>
      <w:b/>
      <w:bCs/>
      <w:sz w:val="24"/>
      <w:u w:val="single"/>
    </w:rPr>
  </w:style>
  <w:style w:type="character" w:customStyle="1" w:styleId="DebatenoramlChar">
    <w:name w:val="Debatenoraml Char"/>
    <w:link w:val="Debatenoraml"/>
    <w:locked/>
    <w:rsid w:val="00D530ED"/>
    <w:rPr>
      <w:rFonts w:ascii="Times New Roman" w:hAnsi="Times New Roman" w:cs="Times New Roman"/>
    </w:rPr>
  </w:style>
  <w:style w:type="paragraph" w:customStyle="1" w:styleId="Debatenoraml">
    <w:name w:val="Debatenoraml"/>
    <w:basedOn w:val="NoSpacing"/>
    <w:link w:val="DebatenoramlChar"/>
    <w:qFormat/>
    <w:rsid w:val="00D530ED"/>
    <w:pPr>
      <w:spacing w:line="240" w:lineRule="auto"/>
    </w:pPr>
    <w:rPr>
      <w:rFonts w:ascii="Times New Roman" w:hAnsi="Times New Roman" w:cs="Times New Roman"/>
    </w:rPr>
  </w:style>
  <w:style w:type="paragraph" w:customStyle="1" w:styleId="SynergyTag">
    <w:name w:val="SynergyTag"/>
    <w:basedOn w:val="Normal"/>
    <w:uiPriority w:val="99"/>
    <w:qFormat/>
    <w:rsid w:val="00D530ED"/>
    <w:rPr>
      <w:rFonts w:eastAsia="Calibri"/>
      <w:b/>
    </w:rPr>
  </w:style>
  <w:style w:type="character" w:customStyle="1" w:styleId="QualsChar">
    <w:name w:val="Quals Char"/>
    <w:link w:val="Quals"/>
    <w:locked/>
    <w:rsid w:val="00D530ED"/>
    <w:rPr>
      <w:rFonts w:ascii="Georgia" w:eastAsia="Calibri" w:hAnsi="Georgia"/>
      <w:sz w:val="18"/>
    </w:rPr>
  </w:style>
  <w:style w:type="paragraph" w:customStyle="1" w:styleId="Quals">
    <w:name w:val="Quals"/>
    <w:basedOn w:val="Normal"/>
    <w:link w:val="QualsChar"/>
    <w:qFormat/>
    <w:rsid w:val="00D530ED"/>
    <w:rPr>
      <w:rFonts w:ascii="Georgia" w:eastAsia="Calibri" w:hAnsi="Georgia" w:cstheme="minorBidi"/>
      <w:sz w:val="18"/>
    </w:rPr>
  </w:style>
  <w:style w:type="paragraph" w:customStyle="1" w:styleId="times">
    <w:name w:val="times"/>
    <w:basedOn w:val="Normal"/>
    <w:qFormat/>
    <w:rsid w:val="00D530ED"/>
    <w:pPr>
      <w:spacing w:before="100" w:beforeAutospacing="1" w:after="100" w:afterAutospacing="1"/>
    </w:pPr>
    <w:rPr>
      <w:rFonts w:eastAsia="Times New Roman"/>
      <w:sz w:val="24"/>
    </w:rPr>
  </w:style>
  <w:style w:type="paragraph" w:customStyle="1" w:styleId="BodyA">
    <w:name w:val="Body A"/>
    <w:uiPriority w:val="99"/>
    <w:qFormat/>
    <w:rsid w:val="00D530ED"/>
    <w:rPr>
      <w:rFonts w:ascii="Helvetica" w:eastAsia="ヒラギノ角ゴ Pro W3" w:hAnsi="Helvetica" w:cs="Times New Roman"/>
      <w:color w:val="000000"/>
      <w:szCs w:val="20"/>
    </w:rPr>
  </w:style>
  <w:style w:type="character" w:customStyle="1" w:styleId="StarredChar">
    <w:name w:val="Starred Char"/>
    <w:link w:val="Starred"/>
    <w:locked/>
    <w:rsid w:val="00D530ED"/>
    <w:rPr>
      <w:rFonts w:ascii="Georgia" w:eastAsia="Times New Roman" w:hAnsi="Georgia"/>
      <w:b/>
      <w:caps/>
      <w:szCs w:val="28"/>
      <w:u w:val="single"/>
    </w:rPr>
  </w:style>
  <w:style w:type="paragraph" w:customStyle="1" w:styleId="Starred">
    <w:name w:val="Starred"/>
    <w:basedOn w:val="Normal"/>
    <w:link w:val="StarredChar"/>
    <w:qFormat/>
    <w:rsid w:val="00D530ED"/>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D530ED"/>
    <w:rPr>
      <w:rFonts w:ascii="Georgia" w:eastAsia="Times New Roman" w:hAnsi="Georgia"/>
      <w:b/>
      <w:caps/>
      <w:szCs w:val="28"/>
      <w:u w:val="single"/>
    </w:rPr>
  </w:style>
  <w:style w:type="paragraph" w:customStyle="1" w:styleId="NotStarred">
    <w:name w:val="NotStarred"/>
    <w:basedOn w:val="Normal"/>
    <w:link w:val="NotStarredChar"/>
    <w:qFormat/>
    <w:rsid w:val="00D530ED"/>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D530ED"/>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D530ED"/>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D530ED"/>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D530ED"/>
    <w:rPr>
      <w:rFonts w:ascii="Georgia" w:eastAsia="Calibri" w:hAnsi="Georgia"/>
      <w:b/>
    </w:rPr>
  </w:style>
  <w:style w:type="paragraph" w:customStyle="1" w:styleId="H4Tag">
    <w:name w:val="H4 (Tag)"/>
    <w:basedOn w:val="Normal"/>
    <w:link w:val="H4TagChar1"/>
    <w:qFormat/>
    <w:rsid w:val="00D530ED"/>
    <w:rPr>
      <w:rFonts w:ascii="Georgia" w:eastAsia="Calibri" w:hAnsi="Georgia" w:cstheme="minorBidi"/>
      <w:b/>
      <w:sz w:val="24"/>
    </w:rPr>
  </w:style>
  <w:style w:type="paragraph" w:customStyle="1" w:styleId="CM25">
    <w:name w:val="CM25"/>
    <w:basedOn w:val="Default"/>
    <w:next w:val="Default"/>
    <w:qFormat/>
    <w:rsid w:val="00D530ED"/>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D530ED"/>
    <w:rPr>
      <w:rFonts w:ascii="Georgia" w:hAnsi="Georgia"/>
      <w:b/>
    </w:rPr>
  </w:style>
  <w:style w:type="paragraph" w:customStyle="1" w:styleId="Debate-CardTagandCite-F6">
    <w:name w:val="Debate- Card Tag and Cite- F6"/>
    <w:basedOn w:val="Normal"/>
    <w:link w:val="Debate-CardTagandCite-F6Char"/>
    <w:qFormat/>
    <w:rsid w:val="00D530ED"/>
    <w:pPr>
      <w:contextualSpacing/>
    </w:pPr>
    <w:rPr>
      <w:rFonts w:ascii="Georgia" w:hAnsi="Georgia" w:cstheme="minorBidi"/>
      <w:b/>
      <w:sz w:val="24"/>
    </w:rPr>
  </w:style>
  <w:style w:type="character" w:customStyle="1" w:styleId="CardtextChar4">
    <w:name w:val="Card text Char"/>
    <w:link w:val="Cardtext3"/>
    <w:locked/>
    <w:rsid w:val="00D530ED"/>
    <w:rPr>
      <w:rFonts w:ascii="Arial Narrow" w:hAnsi="Arial Narrow"/>
      <w:u w:val="single"/>
    </w:rPr>
  </w:style>
  <w:style w:type="paragraph" w:customStyle="1" w:styleId="Cardtext3">
    <w:name w:val="Card text"/>
    <w:link w:val="CardtextChar4"/>
    <w:qFormat/>
    <w:rsid w:val="00D530ED"/>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D530ED"/>
    <w:rPr>
      <w:rFonts w:ascii="Georgia" w:eastAsia="Times New Roman" w:hAnsi="Georgia"/>
      <w:b/>
      <w:szCs w:val="28"/>
      <w:u w:val="single"/>
    </w:rPr>
  </w:style>
  <w:style w:type="paragraph" w:customStyle="1" w:styleId="NewHeading2">
    <w:name w:val="NewHeading2"/>
    <w:basedOn w:val="Normal"/>
    <w:link w:val="NewHeading2Char"/>
    <w:qFormat/>
    <w:rsid w:val="00D530ED"/>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D530ED"/>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D530ED"/>
    <w:rPr>
      <w:rFonts w:eastAsia="Calibri"/>
    </w:rPr>
  </w:style>
  <w:style w:type="paragraph" w:customStyle="1" w:styleId="TagLine">
    <w:name w:val="Tag Line"/>
    <w:basedOn w:val="Normal"/>
    <w:next w:val="FullText"/>
    <w:uiPriority w:val="99"/>
    <w:qFormat/>
    <w:rsid w:val="00D530ED"/>
    <w:rPr>
      <w:rFonts w:ascii="Arial Narrow" w:eastAsia="Times New Roman" w:hAnsi="Arial Narrow"/>
      <w:b/>
      <w:sz w:val="28"/>
    </w:rPr>
  </w:style>
  <w:style w:type="paragraph" w:customStyle="1" w:styleId="Card6pt">
    <w:name w:val="Card 6pt"/>
    <w:basedOn w:val="Normal"/>
    <w:uiPriority w:val="99"/>
    <w:qFormat/>
    <w:rsid w:val="00D530ED"/>
    <w:pPr>
      <w:ind w:left="288" w:right="288"/>
    </w:pPr>
    <w:rPr>
      <w:rFonts w:ascii="Georgia" w:eastAsia="Calibri" w:hAnsi="Georgia"/>
      <w:color w:val="000000"/>
      <w:sz w:val="12"/>
      <w:szCs w:val="20"/>
    </w:rPr>
  </w:style>
  <w:style w:type="character" w:customStyle="1" w:styleId="FullCiteChar">
    <w:name w:val="Full Cite Char"/>
    <w:link w:val="FullCite"/>
    <w:locked/>
    <w:rsid w:val="00D530ED"/>
    <w:rPr>
      <w:rFonts w:ascii="Garamond" w:eastAsia="Calibri" w:hAnsi="Garamond"/>
    </w:rPr>
  </w:style>
  <w:style w:type="paragraph" w:customStyle="1" w:styleId="FullCite">
    <w:name w:val="Full Cite"/>
    <w:basedOn w:val="Normal"/>
    <w:next w:val="Normal"/>
    <w:link w:val="FullCiteChar"/>
    <w:qFormat/>
    <w:rsid w:val="00D530ED"/>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D530ED"/>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D530ED"/>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D530ED"/>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D530ED"/>
    <w:rPr>
      <w:rFonts w:ascii="Century Gothic" w:eastAsia="Times New Roman" w:hAnsi="Century Gothic"/>
      <w:sz w:val="16"/>
    </w:rPr>
  </w:style>
  <w:style w:type="character" w:customStyle="1" w:styleId="StylecardThickunderlineChar">
    <w:name w:val="Style card + Thick underline Char"/>
    <w:link w:val="StylecardThickunderline"/>
    <w:locked/>
    <w:rsid w:val="00D530ED"/>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D530ED"/>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D530ED"/>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D530ED"/>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D530ED"/>
    <w:pPr>
      <w:spacing w:after="200" w:line="276" w:lineRule="auto"/>
    </w:pPr>
    <w:rPr>
      <w:rFonts w:eastAsia="Calibri"/>
      <w:color w:val="auto"/>
      <w:sz w:val="22"/>
    </w:rPr>
  </w:style>
  <w:style w:type="paragraph" w:customStyle="1" w:styleId="font-null">
    <w:name w:val="font-null"/>
    <w:basedOn w:val="Normal"/>
    <w:uiPriority w:val="99"/>
    <w:qFormat/>
    <w:rsid w:val="00D530ED"/>
    <w:pPr>
      <w:spacing w:before="100" w:beforeAutospacing="1" w:after="100" w:afterAutospacing="1"/>
    </w:pPr>
    <w:rPr>
      <w:rFonts w:eastAsia="Times New Roman"/>
      <w:sz w:val="24"/>
    </w:rPr>
  </w:style>
  <w:style w:type="paragraph" w:customStyle="1" w:styleId="rteindent1">
    <w:name w:val="rteindent1"/>
    <w:basedOn w:val="Normal"/>
    <w:uiPriority w:val="99"/>
    <w:qFormat/>
    <w:rsid w:val="00D530ED"/>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D530ED"/>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D530ED"/>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D530ED"/>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D530ED"/>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D530ED"/>
    <w:pPr>
      <w:spacing w:before="100" w:beforeAutospacing="1" w:after="100" w:afterAutospacing="1"/>
    </w:pPr>
    <w:rPr>
      <w:rFonts w:eastAsia="Times New Roman"/>
      <w:sz w:val="24"/>
    </w:rPr>
  </w:style>
  <w:style w:type="paragraph" w:customStyle="1" w:styleId="class">
    <w:name w:val="class"/>
    <w:basedOn w:val="Normal"/>
    <w:uiPriority w:val="99"/>
    <w:qFormat/>
    <w:rsid w:val="00D530ED"/>
    <w:pPr>
      <w:spacing w:before="100" w:beforeAutospacing="1" w:after="100" w:afterAutospacing="1"/>
    </w:pPr>
    <w:rPr>
      <w:rFonts w:eastAsia="Times New Roman"/>
      <w:sz w:val="24"/>
    </w:rPr>
  </w:style>
  <w:style w:type="character" w:customStyle="1" w:styleId="blocktitleChar0">
    <w:name w:val="block title Char"/>
    <w:link w:val="blocktitle0"/>
    <w:locked/>
    <w:rsid w:val="00D530ED"/>
    <w:rPr>
      <w:rFonts w:ascii="Calibri" w:eastAsia="Calibri" w:hAnsi="Calibri" w:cs="Calibri"/>
      <w:b/>
      <w:caps/>
      <w:sz w:val="28"/>
      <w:szCs w:val="28"/>
      <w:lang w:val="es-ES"/>
    </w:rPr>
  </w:style>
  <w:style w:type="paragraph" w:customStyle="1" w:styleId="Pa6">
    <w:name w:val="Pa6"/>
    <w:basedOn w:val="Normal"/>
    <w:next w:val="Normal"/>
    <w:uiPriority w:val="99"/>
    <w:qFormat/>
    <w:rsid w:val="00D530ED"/>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D530ED"/>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D530ED"/>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D530ED"/>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D530ED"/>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D530ED"/>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D530ED"/>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D530ED"/>
    <w:rPr>
      <w:rFonts w:ascii="Georgia" w:eastAsia="SimSun" w:hAnsi="Georgia" w:cstheme="minorBidi"/>
      <w:b/>
      <w:bCs/>
      <w:sz w:val="24"/>
    </w:rPr>
  </w:style>
  <w:style w:type="paragraph" w:customStyle="1" w:styleId="summary">
    <w:name w:val="summary"/>
    <w:basedOn w:val="Normal"/>
    <w:uiPriority w:val="99"/>
    <w:qFormat/>
    <w:rsid w:val="00D530ED"/>
    <w:pPr>
      <w:spacing w:before="100" w:beforeAutospacing="1" w:after="100" w:afterAutospacing="1"/>
    </w:pPr>
    <w:rPr>
      <w:rFonts w:eastAsia="Times New Roman"/>
      <w:sz w:val="24"/>
    </w:rPr>
  </w:style>
  <w:style w:type="paragraph" w:customStyle="1" w:styleId="Caption2">
    <w:name w:val="Caption2"/>
    <w:basedOn w:val="Normal"/>
    <w:uiPriority w:val="99"/>
    <w:qFormat/>
    <w:rsid w:val="00D530ED"/>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D530ED"/>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D530ED"/>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D530ED"/>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D530ED"/>
    <w:pPr>
      <w:keepNext/>
      <w:ind w:left="288" w:right="288"/>
    </w:pPr>
    <w:rPr>
      <w:rFonts w:ascii="Georgia" w:eastAsia="MS Gothic" w:hAnsi="Georgia"/>
      <w:szCs w:val="20"/>
    </w:rPr>
  </w:style>
  <w:style w:type="paragraph" w:customStyle="1" w:styleId="Little">
    <w:name w:val="Little"/>
    <w:basedOn w:val="Normal"/>
    <w:next w:val="Normal"/>
    <w:link w:val="LittleChar"/>
    <w:qFormat/>
    <w:rsid w:val="00D530ED"/>
    <w:pPr>
      <w:ind w:left="288"/>
    </w:pPr>
    <w:rPr>
      <w:rFonts w:ascii="Garamond" w:eastAsia="Times New Roman" w:hAnsi="Garamond"/>
      <w:sz w:val="16"/>
    </w:rPr>
  </w:style>
  <w:style w:type="paragraph" w:customStyle="1" w:styleId="AAAcard">
    <w:name w:val="AAAcard"/>
    <w:basedOn w:val="Normal"/>
    <w:uiPriority w:val="99"/>
    <w:qFormat/>
    <w:rsid w:val="00D530ED"/>
    <w:pPr>
      <w:ind w:left="288" w:right="288"/>
    </w:pPr>
    <w:rPr>
      <w:rFonts w:eastAsia="Times New Roman"/>
    </w:rPr>
  </w:style>
  <w:style w:type="paragraph" w:customStyle="1" w:styleId="Caption3">
    <w:name w:val="Caption3"/>
    <w:basedOn w:val="Normal"/>
    <w:uiPriority w:val="99"/>
    <w:qFormat/>
    <w:rsid w:val="00D530ED"/>
    <w:pPr>
      <w:spacing w:before="100" w:beforeAutospacing="1" w:after="100" w:afterAutospacing="1"/>
    </w:pPr>
    <w:rPr>
      <w:rFonts w:eastAsia="Times New Roman"/>
      <w:sz w:val="24"/>
    </w:rPr>
  </w:style>
  <w:style w:type="paragraph" w:customStyle="1" w:styleId="body-12-5">
    <w:name w:val="body-12-5"/>
    <w:basedOn w:val="Normal"/>
    <w:uiPriority w:val="99"/>
    <w:qFormat/>
    <w:rsid w:val="00D530ED"/>
    <w:pPr>
      <w:spacing w:before="100" w:beforeAutospacing="1" w:after="100" w:afterAutospacing="1"/>
    </w:pPr>
    <w:rPr>
      <w:rFonts w:eastAsia="Times New Roman"/>
      <w:sz w:val="24"/>
    </w:rPr>
  </w:style>
  <w:style w:type="paragraph" w:customStyle="1" w:styleId="infuse">
    <w:name w:val="infuse"/>
    <w:basedOn w:val="Normal"/>
    <w:uiPriority w:val="99"/>
    <w:qFormat/>
    <w:rsid w:val="00D530ED"/>
    <w:pPr>
      <w:spacing w:before="100" w:beforeAutospacing="1" w:after="100" w:afterAutospacing="1"/>
    </w:pPr>
    <w:rPr>
      <w:rFonts w:eastAsia="Times New Roman"/>
      <w:sz w:val="24"/>
    </w:rPr>
  </w:style>
  <w:style w:type="paragraph" w:customStyle="1" w:styleId="fontreg">
    <w:name w:val="font_reg"/>
    <w:basedOn w:val="Normal"/>
    <w:uiPriority w:val="99"/>
    <w:qFormat/>
    <w:rsid w:val="00D530ED"/>
    <w:pPr>
      <w:spacing w:before="100" w:beforeAutospacing="1" w:after="100" w:afterAutospacing="1"/>
    </w:pPr>
    <w:rPr>
      <w:rFonts w:eastAsia="Times New Roman"/>
      <w:sz w:val="24"/>
    </w:rPr>
  </w:style>
  <w:style w:type="paragraph" w:customStyle="1" w:styleId="CITEF3">
    <w:name w:val="CITE F3"/>
    <w:uiPriority w:val="99"/>
    <w:qFormat/>
    <w:rsid w:val="00D530ED"/>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D530E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530E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530E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D530ED"/>
    <w:pPr>
      <w:spacing w:after="200"/>
    </w:pPr>
    <w:rPr>
      <w:rFonts w:ascii="Calibri" w:eastAsia="Calibri" w:hAnsi="Calibri" w:cs="Times New Roman"/>
      <w:sz w:val="20"/>
      <w:szCs w:val="20"/>
      <w:u w:val="single"/>
    </w:rPr>
  </w:style>
  <w:style w:type="paragraph" w:customStyle="1" w:styleId="hotroute1">
    <w:name w:val="hot route!"/>
    <w:basedOn w:val="Normal"/>
    <w:qFormat/>
    <w:rsid w:val="00D530ED"/>
    <w:pPr>
      <w:ind w:left="144"/>
    </w:pPr>
    <w:rPr>
      <w:rFonts w:ascii="Cambria" w:eastAsia="Calibri" w:hAnsi="Cambria"/>
      <w:sz w:val="24"/>
    </w:rPr>
  </w:style>
  <w:style w:type="paragraph" w:customStyle="1" w:styleId="FreeFormA">
    <w:name w:val="Free Form A"/>
    <w:autoRedefine/>
    <w:uiPriority w:val="99"/>
    <w:qFormat/>
    <w:rsid w:val="00D530ED"/>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D530ED"/>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D530ED"/>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D530ED"/>
    <w:rPr>
      <w:rFonts w:ascii="Times New Roman" w:eastAsia="Times New Roman" w:hAnsi="Times New Roman" w:cs="Times New Roman"/>
      <w:sz w:val="10"/>
    </w:rPr>
  </w:style>
  <w:style w:type="paragraph" w:customStyle="1" w:styleId="subheader">
    <w:name w:val="subheader"/>
    <w:basedOn w:val="Normal"/>
    <w:uiPriority w:val="99"/>
    <w:qFormat/>
    <w:rsid w:val="00D530ED"/>
    <w:pPr>
      <w:spacing w:before="100" w:beforeAutospacing="1" w:after="100" w:afterAutospacing="1"/>
    </w:pPr>
    <w:rPr>
      <w:rFonts w:eastAsia="Times New Roman"/>
      <w:sz w:val="24"/>
    </w:rPr>
  </w:style>
  <w:style w:type="paragraph" w:customStyle="1" w:styleId="firstletter">
    <w:name w:val="firstletter"/>
    <w:basedOn w:val="Normal"/>
    <w:uiPriority w:val="99"/>
    <w:qFormat/>
    <w:rsid w:val="00D530ED"/>
    <w:pPr>
      <w:spacing w:before="100" w:beforeAutospacing="1" w:after="100" w:afterAutospacing="1"/>
    </w:pPr>
    <w:rPr>
      <w:rFonts w:eastAsia="Times New Roman"/>
      <w:sz w:val="24"/>
    </w:rPr>
  </w:style>
  <w:style w:type="paragraph" w:customStyle="1" w:styleId="more">
    <w:name w:val="more"/>
    <w:basedOn w:val="Normal"/>
    <w:uiPriority w:val="99"/>
    <w:qFormat/>
    <w:rsid w:val="00D530ED"/>
    <w:pPr>
      <w:spacing w:before="100" w:beforeAutospacing="1" w:after="100" w:afterAutospacing="1"/>
    </w:pPr>
    <w:rPr>
      <w:rFonts w:eastAsia="Times New Roman"/>
      <w:sz w:val="24"/>
    </w:rPr>
  </w:style>
  <w:style w:type="paragraph" w:customStyle="1" w:styleId="story">
    <w:name w:val="story"/>
    <w:basedOn w:val="Normal"/>
    <w:uiPriority w:val="99"/>
    <w:qFormat/>
    <w:rsid w:val="00D530ED"/>
    <w:pPr>
      <w:spacing w:before="100" w:beforeAutospacing="1" w:after="100" w:afterAutospacing="1"/>
    </w:pPr>
    <w:rPr>
      <w:rFonts w:eastAsia="Times New Roman"/>
      <w:sz w:val="24"/>
    </w:rPr>
  </w:style>
  <w:style w:type="paragraph" w:customStyle="1" w:styleId="H1numbered">
    <w:name w:val="H1 numbered"/>
    <w:basedOn w:val="Normal"/>
    <w:uiPriority w:val="99"/>
    <w:qFormat/>
    <w:rsid w:val="00D530ED"/>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D530ED"/>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D530ED"/>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D530ED"/>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D530ED"/>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D530ED"/>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D530ED"/>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D530ED"/>
    <w:pPr>
      <w:widowControl w:val="0"/>
      <w:spacing w:after="63"/>
    </w:pPr>
    <w:rPr>
      <w:rFonts w:ascii="Arial" w:hAnsi="Arial"/>
      <w:color w:val="auto"/>
    </w:rPr>
  </w:style>
  <w:style w:type="paragraph" w:customStyle="1" w:styleId="CM35">
    <w:name w:val="CM35"/>
    <w:basedOn w:val="Default"/>
    <w:next w:val="Default"/>
    <w:uiPriority w:val="99"/>
    <w:qFormat/>
    <w:rsid w:val="00D530ED"/>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D530ED"/>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D530ED"/>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D530ED"/>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D530ED"/>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D530ED"/>
    <w:rPr>
      <w:rFonts w:ascii="Georgia" w:hAnsi="Georgia" w:cs="Times New Roman"/>
      <w:sz w:val="24"/>
      <w:szCs w:val="24"/>
      <w:lang w:val="x-none" w:eastAsia="x-none"/>
    </w:rPr>
  </w:style>
  <w:style w:type="character" w:customStyle="1" w:styleId="StyleCards11ptUnderlineChar">
    <w:name w:val="Style Cards + 11 pt Underline Char"/>
    <w:link w:val="StyleCards11ptUnderline"/>
    <w:locked/>
    <w:rsid w:val="00D530ED"/>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D530ED"/>
    <w:rPr>
      <w:rFonts w:ascii="Georgia" w:hAnsi="Georgia" w:cs="Times New Roman"/>
      <w:sz w:val="24"/>
      <w:u w:val="single"/>
      <w:lang w:val="x-none" w:eastAsia="x-none"/>
    </w:rPr>
  </w:style>
  <w:style w:type="character" w:customStyle="1" w:styleId="StyleCards11ptBoldUnderlineChar">
    <w:name w:val="Style Cards + 11 pt Bold Underline Char"/>
    <w:link w:val="StyleCards11ptBoldUnderline"/>
    <w:locked/>
    <w:rsid w:val="00D530ED"/>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D530ED"/>
    <w:rPr>
      <w:rFonts w:ascii="Georgia" w:hAnsi="Georgia" w:cs="Times New Roman"/>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D530ED"/>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530ED"/>
    <w:pPr>
      <w:pBdr>
        <w:top w:val="single" w:sz="4" w:space="0" w:color="auto"/>
        <w:left w:val="single" w:sz="4" w:space="0" w:color="auto"/>
        <w:bottom w:val="single" w:sz="4" w:space="0" w:color="auto"/>
        <w:right w:val="single" w:sz="4" w:space="0" w:color="auto"/>
      </w:pBdr>
    </w:pPr>
    <w:rPr>
      <w:rFonts w:ascii="Georgia" w:hAnsi="Georgia" w:cs="Times New Roman"/>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D530ED"/>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D530ED"/>
    <w:rPr>
      <w:rFonts w:ascii="Georgia" w:hAnsi="Georgia" w:cstheme="minorBidi"/>
      <w:sz w:val="24"/>
      <w:lang w:val="x-none" w:eastAsia="x-none"/>
    </w:rPr>
  </w:style>
  <w:style w:type="character" w:customStyle="1" w:styleId="NormalFontChar">
    <w:name w:val="Normal Font Char"/>
    <w:link w:val="NormalFont"/>
    <w:locked/>
    <w:rsid w:val="00D530ED"/>
    <w:rPr>
      <w:rFonts w:ascii="Times New Roman" w:eastAsia="Times New Roman" w:hAnsi="Times New Roman" w:cs="Times New Roman"/>
      <w:sz w:val="20"/>
      <w:szCs w:val="20"/>
    </w:rPr>
  </w:style>
  <w:style w:type="paragraph" w:customStyle="1" w:styleId="NormalFont">
    <w:name w:val="Normal Font"/>
    <w:link w:val="NormalFontChar"/>
    <w:qFormat/>
    <w:rsid w:val="00D530ED"/>
    <w:rPr>
      <w:rFonts w:ascii="Times New Roman" w:eastAsia="Times New Roman" w:hAnsi="Times New Roman" w:cs="Times New Roman"/>
      <w:sz w:val="20"/>
      <w:szCs w:val="20"/>
    </w:rPr>
  </w:style>
  <w:style w:type="paragraph" w:customStyle="1" w:styleId="StyleSmall11pt">
    <w:name w:val="Style Small + 11 pt"/>
    <w:uiPriority w:val="99"/>
    <w:qFormat/>
    <w:rsid w:val="00D530ED"/>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D530E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D530ED"/>
    <w:rPr>
      <w:u w:val="single"/>
      <w:lang w:val="x-none" w:eastAsia="x-none"/>
    </w:rPr>
  </w:style>
  <w:style w:type="character" w:customStyle="1" w:styleId="StyleNormalFont11ptBoldUnderlineChar">
    <w:name w:val="Style Normal Font + 11 pt Bold Underline Char"/>
    <w:link w:val="StyleNormalFont11ptBoldUnderline"/>
    <w:locked/>
    <w:rsid w:val="00D530E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530ED"/>
    <w:rPr>
      <w:b/>
      <w:bCs/>
      <w:u w:val="single"/>
      <w:lang w:val="x-none" w:eastAsia="x-none"/>
    </w:rPr>
  </w:style>
  <w:style w:type="paragraph" w:customStyle="1" w:styleId="Smallfont0">
    <w:name w:val="Smallfont"/>
    <w:basedOn w:val="Normal"/>
    <w:uiPriority w:val="99"/>
    <w:qFormat/>
    <w:rsid w:val="00D530ED"/>
    <w:rPr>
      <w:rFonts w:eastAsia="Times New Roman"/>
      <w:sz w:val="15"/>
    </w:rPr>
  </w:style>
  <w:style w:type="paragraph" w:customStyle="1" w:styleId="formatvorlage2">
    <w:name w:val="formatvorlage2"/>
    <w:basedOn w:val="Normal"/>
    <w:uiPriority w:val="99"/>
    <w:qFormat/>
    <w:rsid w:val="00D530ED"/>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D530ED"/>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D530ED"/>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D530ED"/>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D530ED"/>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D530ED"/>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D530ED"/>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D530ED"/>
    <w:pPr>
      <w:spacing w:before="100" w:beforeAutospacing="1" w:after="100" w:afterAutospacing="1"/>
    </w:pPr>
    <w:rPr>
      <w:rFonts w:eastAsia="Times New Roman"/>
      <w:sz w:val="24"/>
    </w:rPr>
  </w:style>
  <w:style w:type="paragraph" w:customStyle="1" w:styleId="i1">
    <w:name w:val="i1"/>
    <w:basedOn w:val="Normal"/>
    <w:uiPriority w:val="99"/>
    <w:qFormat/>
    <w:rsid w:val="00D530ED"/>
    <w:pPr>
      <w:spacing w:before="100" w:beforeAutospacing="1" w:after="100" w:afterAutospacing="1"/>
    </w:pPr>
    <w:rPr>
      <w:rFonts w:eastAsia="Times New Roman"/>
      <w:sz w:val="24"/>
    </w:rPr>
  </w:style>
  <w:style w:type="paragraph" w:customStyle="1" w:styleId="question">
    <w:name w:val="question"/>
    <w:basedOn w:val="Normal"/>
    <w:uiPriority w:val="99"/>
    <w:qFormat/>
    <w:rsid w:val="00D530ED"/>
    <w:pPr>
      <w:spacing w:before="100" w:beforeAutospacing="1" w:after="100" w:afterAutospacing="1"/>
    </w:pPr>
    <w:rPr>
      <w:rFonts w:eastAsia="Times New Roman"/>
      <w:sz w:val="24"/>
    </w:rPr>
  </w:style>
  <w:style w:type="paragraph" w:customStyle="1" w:styleId="bodycopy">
    <w:name w:val="bodycopy"/>
    <w:basedOn w:val="Normal"/>
    <w:uiPriority w:val="99"/>
    <w:qFormat/>
    <w:rsid w:val="00D530ED"/>
    <w:pPr>
      <w:spacing w:before="100" w:beforeAutospacing="1" w:after="100" w:afterAutospacing="1"/>
    </w:pPr>
    <w:rPr>
      <w:rFonts w:eastAsia="Times New Roman"/>
      <w:sz w:val="24"/>
    </w:rPr>
  </w:style>
  <w:style w:type="paragraph" w:customStyle="1" w:styleId="Fifth">
    <w:name w:val="Fifth"/>
    <w:basedOn w:val="Normal"/>
    <w:link w:val="FifthChar"/>
    <w:qFormat/>
    <w:rsid w:val="00D530ED"/>
    <w:rPr>
      <w:rFonts w:eastAsia="Calibri"/>
    </w:rPr>
  </w:style>
  <w:style w:type="paragraph" w:customStyle="1" w:styleId="NoteLevel22">
    <w:name w:val="Note Level 22"/>
    <w:basedOn w:val="Normal"/>
    <w:next w:val="Normal"/>
    <w:uiPriority w:val="99"/>
    <w:qFormat/>
    <w:rsid w:val="00D530ED"/>
    <w:pPr>
      <w:keepNext/>
      <w:ind w:left="288" w:right="288"/>
    </w:pPr>
    <w:rPr>
      <w:rFonts w:ascii="Georgia" w:eastAsia="MS Gothic" w:hAnsi="Georgia"/>
      <w:szCs w:val="20"/>
    </w:rPr>
  </w:style>
  <w:style w:type="paragraph" w:customStyle="1" w:styleId="wp-caption-text">
    <w:name w:val="wp-caption-text"/>
    <w:basedOn w:val="Normal"/>
    <w:qFormat/>
    <w:rsid w:val="00D530ED"/>
    <w:pPr>
      <w:spacing w:before="100" w:beforeAutospacing="1" w:after="100" w:afterAutospacing="1"/>
    </w:pPr>
    <w:rPr>
      <w:rFonts w:eastAsia="Times New Roman"/>
      <w:sz w:val="24"/>
    </w:rPr>
  </w:style>
  <w:style w:type="paragraph" w:customStyle="1" w:styleId="svarticle">
    <w:name w:val="svarticle"/>
    <w:basedOn w:val="Normal"/>
    <w:uiPriority w:val="99"/>
    <w:qFormat/>
    <w:rsid w:val="00D530ED"/>
    <w:pPr>
      <w:spacing w:before="100" w:beforeAutospacing="1" w:after="100" w:afterAutospacing="1"/>
    </w:pPr>
    <w:rPr>
      <w:rFonts w:eastAsia="Times New Roman"/>
      <w:sz w:val="24"/>
    </w:rPr>
  </w:style>
  <w:style w:type="paragraph" w:customStyle="1" w:styleId="canvas-atom">
    <w:name w:val="canvas-atom"/>
    <w:basedOn w:val="Normal"/>
    <w:uiPriority w:val="99"/>
    <w:qFormat/>
    <w:rsid w:val="00D530ED"/>
    <w:pPr>
      <w:spacing w:before="100" w:beforeAutospacing="1" w:after="100" w:afterAutospacing="1"/>
    </w:pPr>
    <w:rPr>
      <w:sz w:val="24"/>
    </w:rPr>
  </w:style>
  <w:style w:type="paragraph" w:customStyle="1" w:styleId="tweet-text">
    <w:name w:val="tweet-text"/>
    <w:basedOn w:val="Normal"/>
    <w:uiPriority w:val="99"/>
    <w:qFormat/>
    <w:rsid w:val="00D530ED"/>
    <w:pPr>
      <w:spacing w:before="100" w:beforeAutospacing="1" w:after="100" w:afterAutospacing="1"/>
    </w:pPr>
  </w:style>
  <w:style w:type="paragraph" w:customStyle="1" w:styleId="description">
    <w:name w:val="description"/>
    <w:basedOn w:val="Normal"/>
    <w:uiPriority w:val="99"/>
    <w:qFormat/>
    <w:rsid w:val="00D530ED"/>
    <w:pPr>
      <w:spacing w:before="100" w:beforeAutospacing="1" w:after="100" w:afterAutospacing="1"/>
    </w:pPr>
  </w:style>
  <w:style w:type="paragraph" w:customStyle="1" w:styleId="graf">
    <w:name w:val="graf"/>
    <w:basedOn w:val="Normal"/>
    <w:uiPriority w:val="99"/>
    <w:qFormat/>
    <w:rsid w:val="00D530ED"/>
    <w:pPr>
      <w:spacing w:before="100" w:beforeAutospacing="1" w:after="100" w:afterAutospacing="1"/>
    </w:pPr>
  </w:style>
  <w:style w:type="paragraph" w:customStyle="1" w:styleId="column">
    <w:name w:val="column"/>
    <w:basedOn w:val="Normal"/>
    <w:uiPriority w:val="99"/>
    <w:qFormat/>
    <w:rsid w:val="00D530ED"/>
    <w:pPr>
      <w:spacing w:before="100" w:beforeAutospacing="1" w:after="100" w:afterAutospacing="1"/>
    </w:pPr>
  </w:style>
  <w:style w:type="paragraph" w:customStyle="1" w:styleId="recirc-container">
    <w:name w:val="recirc-container"/>
    <w:basedOn w:val="Normal"/>
    <w:uiPriority w:val="99"/>
    <w:qFormat/>
    <w:rsid w:val="00D530ED"/>
    <w:pPr>
      <w:spacing w:before="100" w:beforeAutospacing="1" w:after="100" w:afterAutospacing="1"/>
    </w:pPr>
    <w:rPr>
      <w:sz w:val="24"/>
    </w:rPr>
  </w:style>
  <w:style w:type="paragraph" w:customStyle="1" w:styleId="selectionshareable">
    <w:name w:val="selectionshareable"/>
    <w:basedOn w:val="Normal"/>
    <w:uiPriority w:val="99"/>
    <w:qFormat/>
    <w:rsid w:val="00D530ED"/>
    <w:pPr>
      <w:spacing w:before="100" w:beforeAutospacing="1" w:after="100" w:afterAutospacing="1"/>
    </w:pPr>
    <w:rPr>
      <w:sz w:val="24"/>
    </w:rPr>
  </w:style>
  <w:style w:type="paragraph" w:customStyle="1" w:styleId="interstitial-link">
    <w:name w:val="interstitial-link"/>
    <w:basedOn w:val="Normal"/>
    <w:uiPriority w:val="99"/>
    <w:qFormat/>
    <w:rsid w:val="00D530ED"/>
    <w:pPr>
      <w:spacing w:before="100" w:beforeAutospacing="1" w:after="100" w:afterAutospacing="1"/>
    </w:pPr>
    <w:rPr>
      <w:sz w:val="24"/>
    </w:rPr>
  </w:style>
  <w:style w:type="paragraph" w:customStyle="1" w:styleId="see-also">
    <w:name w:val="see-also"/>
    <w:basedOn w:val="Normal"/>
    <w:uiPriority w:val="99"/>
    <w:qFormat/>
    <w:rsid w:val="00D530ED"/>
    <w:pPr>
      <w:spacing w:before="100" w:beforeAutospacing="1" w:after="100" w:afterAutospacing="1"/>
    </w:pPr>
    <w:rPr>
      <w:sz w:val="24"/>
    </w:rPr>
  </w:style>
  <w:style w:type="character" w:styleId="SubtleEmphasis">
    <w:name w:val="Subtle Emphasis"/>
    <w:uiPriority w:val="19"/>
    <w:qFormat/>
    <w:rsid w:val="00D530ED"/>
    <w:rPr>
      <w:rFonts w:ascii="Georgia" w:hAnsi="Georgia" w:hint="default"/>
      <w:i/>
      <w:iCs/>
      <w:color w:val="808080"/>
    </w:rPr>
  </w:style>
  <w:style w:type="character" w:customStyle="1" w:styleId="cardchar00">
    <w:name w:val="cardchar0"/>
    <w:basedOn w:val="DefaultParagraphFont"/>
    <w:rsid w:val="00D530ED"/>
  </w:style>
  <w:style w:type="character" w:customStyle="1" w:styleId="UnderlineNon-bold">
    <w:name w:val="Underline Non - bold"/>
    <w:rsid w:val="00D530ED"/>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D530ED"/>
  </w:style>
  <w:style w:type="character" w:customStyle="1" w:styleId="StyleHeading4UnderlinedsmalltextGaramondChar">
    <w:name w:val="Style Heading 4Underlinedsmall text + Garamond Char"/>
    <w:link w:val="StyleHeading4UnderlinedsmalltextGaramond"/>
    <w:locked/>
    <w:rsid w:val="00D530ED"/>
    <w:rPr>
      <w:rFonts w:ascii="Calibri" w:hAnsi="Calibri" w:cs="Calibri"/>
      <w:sz w:val="22"/>
    </w:rPr>
  </w:style>
  <w:style w:type="character" w:customStyle="1" w:styleId="Heading5Char2">
    <w:name w:val="Heading 5 Char2"/>
    <w:rsid w:val="00D530ED"/>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D530ED"/>
    <w:rPr>
      <w:rFonts w:ascii="Arial" w:hAnsi="Arial" w:cs="Arial"/>
      <w:vanish/>
      <w:sz w:val="16"/>
      <w:szCs w:val="16"/>
    </w:rPr>
  </w:style>
  <w:style w:type="paragraph" w:styleId="z-TopofForm">
    <w:name w:val="HTML Top of Form"/>
    <w:basedOn w:val="Normal"/>
    <w:next w:val="Normal"/>
    <w:link w:val="z-TopofFormChar"/>
    <w:hidden/>
    <w:uiPriority w:val="99"/>
    <w:unhideWhenUsed/>
    <w:rsid w:val="00D530ED"/>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D530ED"/>
    <w:rPr>
      <w:rFonts w:ascii="Arial" w:hAnsi="Arial" w:cs="Arial"/>
      <w:vanish/>
      <w:sz w:val="16"/>
      <w:szCs w:val="16"/>
    </w:rPr>
  </w:style>
  <w:style w:type="character" w:customStyle="1" w:styleId="z-BottomofFormChar">
    <w:name w:val="z-Bottom of Form Char"/>
    <w:basedOn w:val="DefaultParagraphFont"/>
    <w:link w:val="z-BottomofForm"/>
    <w:uiPriority w:val="99"/>
    <w:rsid w:val="00D530E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D530E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D530ED"/>
    <w:rPr>
      <w:rFonts w:ascii="Arial" w:hAnsi="Arial" w:cs="Arial"/>
      <w:vanish/>
      <w:sz w:val="16"/>
      <w:szCs w:val="16"/>
    </w:rPr>
  </w:style>
  <w:style w:type="character" w:customStyle="1" w:styleId="Style2CharChar">
    <w:name w:val="Style2 Char Char"/>
    <w:rsid w:val="00D530ED"/>
    <w:rPr>
      <w:u w:val="thick"/>
      <w:lang w:val="en-US" w:eastAsia="en-US" w:bidi="ar-SA"/>
    </w:rPr>
  </w:style>
  <w:style w:type="character" w:customStyle="1" w:styleId="authordate1">
    <w:name w:val="authordate"/>
    <w:rsid w:val="00D530ED"/>
  </w:style>
  <w:style w:type="character" w:customStyle="1" w:styleId="underline0">
    <w:name w:val="%underline"/>
    <w:qFormat/>
    <w:rsid w:val="00D530ED"/>
    <w:rPr>
      <w:rFonts w:ascii="Times New Roman" w:hAnsi="Times New Roman" w:cs="Times New Roman" w:hint="default"/>
      <w:strike w:val="0"/>
      <w:dstrike w:val="0"/>
      <w:sz w:val="16"/>
      <w:u w:val="none"/>
      <w:effect w:val="none"/>
    </w:rPr>
  </w:style>
  <w:style w:type="character" w:customStyle="1" w:styleId="AUNDERLINE0">
    <w:name w:val="AUNDERLINE"/>
    <w:qFormat/>
    <w:rsid w:val="00D530ED"/>
    <w:rPr>
      <w:rFonts w:ascii="Times New Roman" w:hAnsi="Times New Roman" w:cs="Times New Roman" w:hint="default"/>
      <w:sz w:val="20"/>
      <w:u w:val="single"/>
    </w:rPr>
  </w:style>
  <w:style w:type="character" w:customStyle="1" w:styleId="UnderlinedCharChar">
    <w:name w:val="Underlined Char Char"/>
    <w:rsid w:val="00D530ED"/>
    <w:rPr>
      <w:rFonts w:ascii="Garamond" w:hAnsi="Garamond" w:hint="default"/>
      <w:szCs w:val="28"/>
      <w:u w:val="single"/>
      <w:lang w:val="en-US" w:eastAsia="en-US" w:bidi="ar-SA"/>
    </w:rPr>
  </w:style>
  <w:style w:type="character" w:customStyle="1" w:styleId="slug-doi">
    <w:name w:val="slug-doi"/>
    <w:basedOn w:val="DefaultParagraphFont"/>
    <w:rsid w:val="00D530ED"/>
  </w:style>
  <w:style w:type="character" w:customStyle="1" w:styleId="af">
    <w:name w:val="af"/>
    <w:basedOn w:val="DefaultParagraphFont"/>
    <w:rsid w:val="00D530ED"/>
  </w:style>
  <w:style w:type="character" w:customStyle="1" w:styleId="ab">
    <w:name w:val="ab"/>
    <w:basedOn w:val="DefaultParagraphFont"/>
    <w:rsid w:val="00D530ED"/>
  </w:style>
  <w:style w:type="character" w:customStyle="1" w:styleId="em">
    <w:name w:val="em"/>
    <w:basedOn w:val="DefaultParagraphFont"/>
    <w:rsid w:val="00D530ED"/>
  </w:style>
  <w:style w:type="character" w:customStyle="1" w:styleId="au">
    <w:name w:val="au"/>
    <w:basedOn w:val="DefaultParagraphFont"/>
    <w:rsid w:val="00D530ED"/>
  </w:style>
  <w:style w:type="character" w:customStyle="1" w:styleId="ti">
    <w:name w:val="ti"/>
    <w:basedOn w:val="DefaultParagraphFont"/>
    <w:rsid w:val="00D530ED"/>
  </w:style>
  <w:style w:type="character" w:customStyle="1" w:styleId="subheadblue">
    <w:name w:val="subhead_blue"/>
    <w:basedOn w:val="DefaultParagraphFont"/>
    <w:rsid w:val="00D530ED"/>
  </w:style>
  <w:style w:type="character" w:customStyle="1" w:styleId="affiliation">
    <w:name w:val="affiliation"/>
    <w:basedOn w:val="DefaultParagraphFont"/>
    <w:rsid w:val="00D530ED"/>
  </w:style>
  <w:style w:type="character" w:customStyle="1" w:styleId="slug-doi-wrapper">
    <w:name w:val="slug-doi-wrapper"/>
    <w:basedOn w:val="DefaultParagraphFont"/>
    <w:rsid w:val="00D530ED"/>
  </w:style>
  <w:style w:type="character" w:customStyle="1" w:styleId="slug-metadata-noteahead-of-print">
    <w:name w:val="slug-metadata-note ahead-of-print"/>
    <w:basedOn w:val="DefaultParagraphFont"/>
    <w:rsid w:val="00D530ED"/>
  </w:style>
  <w:style w:type="character" w:customStyle="1" w:styleId="slug-ahead-of-print-date">
    <w:name w:val="slug-ahead-of-print-date"/>
    <w:basedOn w:val="DefaultParagraphFont"/>
    <w:rsid w:val="00D530ED"/>
  </w:style>
  <w:style w:type="character" w:customStyle="1" w:styleId="medium-bold">
    <w:name w:val="medium-bold"/>
    <w:basedOn w:val="DefaultParagraphFont"/>
    <w:rsid w:val="00D530ED"/>
  </w:style>
  <w:style w:type="character" w:customStyle="1" w:styleId="updated-short-citation">
    <w:name w:val="updated-short-citation"/>
    <w:basedOn w:val="DefaultParagraphFont"/>
    <w:rsid w:val="00D530ED"/>
  </w:style>
  <w:style w:type="character" w:customStyle="1" w:styleId="goohl0">
    <w:name w:val="goohl0"/>
    <w:basedOn w:val="DefaultParagraphFont"/>
    <w:rsid w:val="00D530ED"/>
  </w:style>
  <w:style w:type="character" w:customStyle="1" w:styleId="CharChar6">
    <w:name w:val="Char Char6"/>
    <w:rsid w:val="00D530ED"/>
    <w:rPr>
      <w:rFonts w:ascii="Arial" w:hAnsi="Arial" w:cs="Arial" w:hint="default"/>
      <w:bCs/>
      <w:sz w:val="16"/>
      <w:szCs w:val="26"/>
      <w:lang w:val="en-US" w:eastAsia="en-US" w:bidi="ar-SA"/>
    </w:rPr>
  </w:style>
  <w:style w:type="character" w:customStyle="1" w:styleId="TagCharChar1">
    <w:name w:val="Tag Char Char1"/>
    <w:rsid w:val="00D530ED"/>
    <w:rPr>
      <w:b/>
      <w:bCs w:val="0"/>
      <w:sz w:val="24"/>
      <w:szCs w:val="24"/>
      <w:lang w:val="en-US" w:eastAsia="en-US" w:bidi="ar-SA"/>
    </w:rPr>
  </w:style>
  <w:style w:type="character" w:customStyle="1" w:styleId="12TimesNewRoman">
    <w:name w:val="12 Times New Roman"/>
    <w:rsid w:val="00D530ED"/>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D530ED"/>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D530ED"/>
    <w:rPr>
      <w:rFonts w:ascii="Times New Roman" w:hAnsi="Times New Roman" w:cs="Times New Roman" w:hint="default"/>
      <w:strike w:val="0"/>
      <w:dstrike w:val="0"/>
      <w:sz w:val="14"/>
      <w:u w:val="none"/>
      <w:effect w:val="none"/>
    </w:rPr>
  </w:style>
  <w:style w:type="character" w:customStyle="1" w:styleId="F8-UnderlineBold">
    <w:name w:val="F8 - Underline/Bold"/>
    <w:rsid w:val="00D530ED"/>
    <w:rPr>
      <w:rFonts w:ascii="Times New Roman" w:hAnsi="Times New Roman" w:cs="Times New Roman" w:hint="default"/>
      <w:b/>
      <w:bCs w:val="0"/>
      <w:sz w:val="20"/>
      <w:u w:val="single"/>
    </w:rPr>
  </w:style>
  <w:style w:type="character" w:customStyle="1" w:styleId="F7-SmallFont">
    <w:name w:val="F7 - Small Font"/>
    <w:rsid w:val="00D530ED"/>
    <w:rPr>
      <w:rFonts w:ascii="Times New Roman" w:hAnsi="Times New Roman" w:cs="Times New Roman" w:hint="default"/>
      <w:sz w:val="14"/>
    </w:rPr>
  </w:style>
  <w:style w:type="character" w:customStyle="1" w:styleId="Brief-Bold">
    <w:name w:val="Brief - Bold"/>
    <w:rsid w:val="00D530ED"/>
    <w:rPr>
      <w:rFonts w:ascii="Times New Roman" w:hAnsi="Times New Roman" w:cs="Times New Roman" w:hint="default"/>
      <w:b/>
      <w:bCs w:val="0"/>
    </w:rPr>
  </w:style>
  <w:style w:type="character" w:customStyle="1" w:styleId="Card-Underline">
    <w:name w:val="Card - Underline"/>
    <w:rsid w:val="00D530ED"/>
    <w:rPr>
      <w:rFonts w:ascii="Times New Roman" w:hAnsi="Times New Roman" w:cs="Times New Roman" w:hint="default"/>
      <w:u w:val="single"/>
    </w:rPr>
  </w:style>
  <w:style w:type="character" w:customStyle="1" w:styleId="beriefunderline">
    <w:name w:val="berief = underline"/>
    <w:rsid w:val="00D530ED"/>
    <w:rPr>
      <w:rFonts w:ascii="Times New Roman" w:eastAsia="Times New Roman" w:hAnsi="Times New Roman" w:cs="Times New Roman" w:hint="default"/>
      <w:sz w:val="20"/>
      <w:u w:val="single"/>
    </w:rPr>
  </w:style>
  <w:style w:type="character" w:customStyle="1" w:styleId="BoldText10pt">
    <w:name w:val="Bold Text 10 pt"/>
    <w:rsid w:val="00D530ED"/>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D530ED"/>
    <w:rPr>
      <w:i/>
      <w:iCs w:val="0"/>
    </w:rPr>
  </w:style>
  <w:style w:type="character" w:customStyle="1" w:styleId="eoeaheader">
    <w:name w:val="eoea_header"/>
    <w:basedOn w:val="DefaultParagraphFont"/>
    <w:rsid w:val="00D530ED"/>
  </w:style>
  <w:style w:type="character" w:customStyle="1" w:styleId="SC4208902">
    <w:name w:val="SC.4.208902"/>
    <w:rsid w:val="00D530ED"/>
    <w:rPr>
      <w:rFonts w:ascii="Century" w:hAnsi="Century" w:cs="Century" w:hint="default"/>
      <w:color w:val="000000"/>
      <w:sz w:val="22"/>
      <w:szCs w:val="22"/>
    </w:rPr>
  </w:style>
  <w:style w:type="character" w:customStyle="1" w:styleId="SC4208915">
    <w:name w:val="SC.4.208915"/>
    <w:rsid w:val="00D530ED"/>
    <w:rPr>
      <w:rFonts w:ascii="Century" w:hAnsi="Century" w:cs="Century" w:hint="default"/>
      <w:color w:val="000000"/>
      <w:sz w:val="13"/>
      <w:szCs w:val="13"/>
    </w:rPr>
  </w:style>
  <w:style w:type="character" w:customStyle="1" w:styleId="SC273764">
    <w:name w:val="SC.2.73764"/>
    <w:rsid w:val="00D530ED"/>
    <w:rPr>
      <w:rFonts w:ascii="Century" w:hAnsi="Century" w:cs="Century" w:hint="default"/>
      <w:color w:val="000000"/>
      <w:sz w:val="72"/>
      <w:szCs w:val="72"/>
    </w:rPr>
  </w:style>
  <w:style w:type="character" w:customStyle="1" w:styleId="SC273779">
    <w:name w:val="SC.2.73779"/>
    <w:rsid w:val="00D530ED"/>
    <w:rPr>
      <w:rFonts w:ascii="Century" w:hAnsi="Century" w:cs="Century" w:hint="default"/>
      <w:color w:val="000000"/>
      <w:sz w:val="40"/>
      <w:szCs w:val="40"/>
    </w:rPr>
  </w:style>
  <w:style w:type="character" w:customStyle="1" w:styleId="SC273763">
    <w:name w:val="SC.2.73763"/>
    <w:rsid w:val="00D530ED"/>
    <w:rPr>
      <w:rFonts w:ascii="Century" w:hAnsi="Century" w:cs="Century" w:hint="default"/>
      <w:b/>
      <w:bCs/>
      <w:color w:val="000000"/>
    </w:rPr>
  </w:style>
  <w:style w:type="character" w:customStyle="1" w:styleId="SC4208910">
    <w:name w:val="SC.4.208910"/>
    <w:rsid w:val="00D530ED"/>
    <w:rPr>
      <w:rFonts w:ascii="Century" w:hAnsi="Century" w:cs="Century" w:hint="default"/>
      <w:color w:val="000000"/>
      <w:sz w:val="28"/>
      <w:szCs w:val="28"/>
    </w:rPr>
  </w:style>
  <w:style w:type="character" w:customStyle="1" w:styleId="SC4208911">
    <w:name w:val="SC.4.208911"/>
    <w:rsid w:val="00D530ED"/>
    <w:rPr>
      <w:rFonts w:ascii="Century" w:hAnsi="Century" w:cs="Century" w:hint="default"/>
      <w:color w:val="000000"/>
    </w:rPr>
  </w:style>
  <w:style w:type="character" w:customStyle="1" w:styleId="articlesubtitle">
    <w:name w:val="article_sub_title"/>
    <w:basedOn w:val="DefaultParagraphFont"/>
    <w:rsid w:val="00D530ED"/>
  </w:style>
  <w:style w:type="character" w:customStyle="1" w:styleId="newsdate2">
    <w:name w:val="news_date2"/>
    <w:basedOn w:val="DefaultParagraphFont"/>
    <w:rsid w:val="00D530ED"/>
  </w:style>
  <w:style w:type="character" w:customStyle="1" w:styleId="readarticleheader">
    <w:name w:val="readarticleheader"/>
    <w:basedOn w:val="DefaultParagraphFont"/>
    <w:rsid w:val="00D530ED"/>
  </w:style>
  <w:style w:type="character" w:customStyle="1" w:styleId="UnderlineChar20">
    <w:name w:val="Underline Char2"/>
    <w:rsid w:val="00D530ED"/>
    <w:rPr>
      <w:rFonts w:ascii="Trebuchet MS" w:hAnsi="Trebuchet MS" w:hint="default"/>
      <w:u w:val="thick"/>
      <w:lang w:val="en-US" w:eastAsia="zh-CN" w:bidi="ar-SA"/>
    </w:rPr>
  </w:style>
  <w:style w:type="character" w:customStyle="1" w:styleId="BoldUnderliningChar">
    <w:name w:val="Bold Underlining Char"/>
    <w:rsid w:val="00D530ED"/>
    <w:rPr>
      <w:rFonts w:ascii="Arial Narrow" w:eastAsia="Times New Roman" w:hAnsi="Arial Narrow" w:hint="default"/>
      <w:b/>
      <w:bCs w:val="0"/>
      <w:szCs w:val="24"/>
      <w:u w:val="single"/>
      <w:lang w:val="en-GB" w:eastAsia="en-US" w:bidi="ar-SA"/>
    </w:rPr>
  </w:style>
  <w:style w:type="character" w:customStyle="1" w:styleId="medium-normal1">
    <w:name w:val="medium-normal1"/>
    <w:rsid w:val="00D530ED"/>
    <w:rPr>
      <w:rFonts w:ascii="Arial" w:hAnsi="Arial" w:cs="Arial" w:hint="default"/>
      <w:b w:val="0"/>
      <w:bCs w:val="0"/>
      <w:i w:val="0"/>
      <w:iCs w:val="0"/>
      <w:sz w:val="20"/>
      <w:szCs w:val="20"/>
    </w:rPr>
  </w:style>
  <w:style w:type="character" w:customStyle="1" w:styleId="UnderlinedCardChar0">
    <w:name w:val="Underlined Card Char"/>
    <w:rsid w:val="00D530ED"/>
    <w:rPr>
      <w:rFonts w:ascii="Palatino Linotype" w:hAnsi="Palatino Linotype" w:hint="default"/>
      <w:u w:val="single"/>
      <w:lang w:val="en-US" w:eastAsia="en-US" w:bidi="ar-SA"/>
    </w:rPr>
  </w:style>
  <w:style w:type="character" w:customStyle="1" w:styleId="char">
    <w:name w:val="char"/>
    <w:basedOn w:val="DefaultParagraphFont"/>
    <w:rsid w:val="00D530ED"/>
  </w:style>
  <w:style w:type="character" w:customStyle="1" w:styleId="UnderlineCharCharCharCharCharChar">
    <w:name w:val="Underline Char Char Char Char Char Char"/>
    <w:rsid w:val="00D530ED"/>
    <w:rPr>
      <w:rFonts w:ascii="Arial Narrow" w:hAnsi="Arial Narrow" w:hint="default"/>
      <w:szCs w:val="24"/>
      <w:u w:val="single"/>
      <w:lang w:val="en-US" w:eastAsia="en-US" w:bidi="ar-SA"/>
    </w:rPr>
  </w:style>
  <w:style w:type="character" w:customStyle="1" w:styleId="klink">
    <w:name w:val="klink"/>
    <w:basedOn w:val="DefaultParagraphFont"/>
    <w:rsid w:val="00D530ED"/>
  </w:style>
  <w:style w:type="character" w:customStyle="1" w:styleId="date10">
    <w:name w:val="date1"/>
    <w:basedOn w:val="DefaultParagraphFont"/>
    <w:rsid w:val="00D530ED"/>
  </w:style>
  <w:style w:type="character" w:customStyle="1" w:styleId="bolding1">
    <w:name w:val="bolding1"/>
    <w:rsid w:val="00D530ED"/>
    <w:rPr>
      <w:b/>
      <w:bCs/>
    </w:rPr>
  </w:style>
  <w:style w:type="character" w:customStyle="1" w:styleId="bookoptions1">
    <w:name w:val="book_options1"/>
    <w:rsid w:val="00D530ED"/>
    <w:rPr>
      <w:b/>
      <w:bCs/>
      <w:color w:val="333366"/>
    </w:rPr>
  </w:style>
  <w:style w:type="character" w:customStyle="1" w:styleId="descriptionblock">
    <w:name w:val="description block"/>
    <w:basedOn w:val="DefaultParagraphFont"/>
    <w:rsid w:val="00D530ED"/>
  </w:style>
  <w:style w:type="character" w:customStyle="1" w:styleId="detailsboxblock">
    <w:name w:val="detailsbox block"/>
    <w:basedOn w:val="DefaultParagraphFont"/>
    <w:rsid w:val="00D530ED"/>
  </w:style>
  <w:style w:type="character" w:customStyle="1" w:styleId="Char3">
    <w:name w:val="Char3"/>
    <w:rsid w:val="00D530ED"/>
    <w:rPr>
      <w:rFonts w:ascii="Arial" w:hAnsi="Arial" w:cs="Arial" w:hint="default"/>
      <w:bCs/>
      <w:u w:val="thick"/>
      <w:lang w:val="en-US" w:eastAsia="en-US" w:bidi="ar-SA"/>
    </w:rPr>
  </w:style>
  <w:style w:type="character" w:customStyle="1" w:styleId="texto11">
    <w:name w:val="texto11"/>
    <w:rsid w:val="00D530ED"/>
    <w:rPr>
      <w:rFonts w:ascii="Arial" w:hAnsi="Arial" w:cs="Arial" w:hint="default"/>
      <w:b w:val="0"/>
      <w:bCs w:val="0"/>
      <w:i w:val="0"/>
      <w:iCs w:val="0"/>
      <w:caps w:val="0"/>
      <w:color w:val="000000"/>
      <w:sz w:val="26"/>
      <w:szCs w:val="26"/>
    </w:rPr>
  </w:style>
  <w:style w:type="character" w:customStyle="1" w:styleId="CardTagChar">
    <w:name w:val="Card Tag Char"/>
    <w:rsid w:val="00D530ED"/>
    <w:rPr>
      <w:rFonts w:ascii="Arial Narrow" w:hAnsi="Arial Narrow" w:hint="default"/>
      <w:b/>
      <w:bCs w:val="0"/>
      <w:sz w:val="24"/>
      <w:szCs w:val="24"/>
      <w:lang w:val="en-US" w:eastAsia="en-US" w:bidi="ar-SA"/>
    </w:rPr>
  </w:style>
  <w:style w:type="character" w:customStyle="1" w:styleId="DebateCiteCharCharChar">
    <w:name w:val="Debate Cite Char Char Char"/>
    <w:rsid w:val="00D530ED"/>
    <w:rPr>
      <w:b/>
      <w:bCs w:val="0"/>
      <w:sz w:val="32"/>
      <w:szCs w:val="32"/>
      <w:lang w:val="en-US" w:eastAsia="en-US" w:bidi="ar-SA"/>
    </w:rPr>
  </w:style>
  <w:style w:type="character" w:customStyle="1" w:styleId="TagChar3">
    <w:name w:val="Tag Char3"/>
    <w:rsid w:val="00D530ED"/>
    <w:rPr>
      <w:rFonts w:ascii="Palatino Linotype" w:hAnsi="Palatino Linotype" w:hint="default"/>
      <w:b/>
      <w:bCs w:val="0"/>
      <w:sz w:val="24"/>
      <w:szCs w:val="24"/>
      <w:lang w:val="en-US" w:eastAsia="en-US" w:bidi="ar-SA"/>
    </w:rPr>
  </w:style>
  <w:style w:type="character" w:customStyle="1" w:styleId="Style10ptBold">
    <w:name w:val="Style 10 pt Bold"/>
    <w:rsid w:val="00D530ED"/>
    <w:rPr>
      <w:b/>
      <w:bCs/>
      <w:sz w:val="20"/>
    </w:rPr>
  </w:style>
  <w:style w:type="character" w:customStyle="1" w:styleId="text9">
    <w:name w:val="text9"/>
    <w:basedOn w:val="DefaultParagraphFont"/>
    <w:rsid w:val="00D530ED"/>
  </w:style>
  <w:style w:type="character" w:customStyle="1" w:styleId="text21">
    <w:name w:val="text21"/>
    <w:basedOn w:val="DefaultParagraphFont"/>
    <w:rsid w:val="00D530ED"/>
  </w:style>
  <w:style w:type="character" w:customStyle="1" w:styleId="text19">
    <w:name w:val="text19"/>
    <w:basedOn w:val="DefaultParagraphFont"/>
    <w:rsid w:val="00D530ED"/>
  </w:style>
  <w:style w:type="character" w:customStyle="1" w:styleId="term2">
    <w:name w:val="term2"/>
    <w:rsid w:val="00D530ED"/>
    <w:rPr>
      <w:b/>
      <w:bCs/>
    </w:rPr>
  </w:style>
  <w:style w:type="character" w:customStyle="1" w:styleId="pmterms12">
    <w:name w:val="pmterms12"/>
    <w:rsid w:val="00D530ED"/>
    <w:rPr>
      <w:b/>
      <w:bCs/>
      <w:i w:val="0"/>
      <w:iCs w:val="0"/>
      <w:color w:val="000000"/>
    </w:rPr>
  </w:style>
  <w:style w:type="character" w:customStyle="1" w:styleId="ToReadChar">
    <w:name w:val="To Read Char"/>
    <w:rsid w:val="00D530ED"/>
    <w:rPr>
      <w:rFonts w:ascii="Verdana" w:hAnsi="Verdana" w:hint="default"/>
      <w:b/>
      <w:bCs w:val="0"/>
      <w:szCs w:val="24"/>
      <w:u w:val="single"/>
      <w:lang w:val="en-US" w:eastAsia="en-US" w:bidi="ar-SA"/>
    </w:rPr>
  </w:style>
  <w:style w:type="character" w:customStyle="1" w:styleId="ToReadCharChar">
    <w:name w:val="To Read Char Char"/>
    <w:rsid w:val="00D530ED"/>
    <w:rPr>
      <w:rFonts w:ascii="Verdana" w:hAnsi="Verdana" w:hint="default"/>
      <w:b/>
      <w:bCs w:val="0"/>
      <w:szCs w:val="24"/>
      <w:u w:val="single"/>
      <w:lang w:val="en-US" w:eastAsia="en-US" w:bidi="ar-SA"/>
    </w:rPr>
  </w:style>
  <w:style w:type="character" w:customStyle="1" w:styleId="bio">
    <w:name w:val="bio"/>
    <w:basedOn w:val="DefaultParagraphFont"/>
    <w:rsid w:val="00D530ED"/>
  </w:style>
  <w:style w:type="character" w:customStyle="1" w:styleId="storytextstyle">
    <w:name w:val="storytextstyle"/>
    <w:basedOn w:val="DefaultParagraphFont"/>
    <w:rsid w:val="00D530ED"/>
  </w:style>
  <w:style w:type="character" w:customStyle="1" w:styleId="cardunderlinedCharChar">
    <w:name w:val="card underlined Char Char"/>
    <w:rsid w:val="00D530ED"/>
    <w:rPr>
      <w:rFonts w:ascii="Arial" w:hAnsi="Arial" w:cs="Arial" w:hint="default"/>
      <w:sz w:val="22"/>
      <w:szCs w:val="24"/>
      <w:u w:val="single"/>
      <w:lang w:val="en-US" w:eastAsia="en-US" w:bidi="ar-SA"/>
    </w:rPr>
  </w:style>
  <w:style w:type="character" w:customStyle="1" w:styleId="Style2Char0">
    <w:name w:val="Style2 Char"/>
    <w:rsid w:val="00D530ED"/>
    <w:rPr>
      <w:rFonts w:ascii="Book Antiqua" w:hAnsi="Book Antiqua" w:hint="default"/>
      <w:u w:val="thick"/>
      <w:lang w:val="en-US" w:eastAsia="en-US" w:bidi="ar-SA"/>
    </w:rPr>
  </w:style>
  <w:style w:type="character" w:customStyle="1" w:styleId="Style2Char1">
    <w:name w:val="Style2 Char1"/>
    <w:rsid w:val="00D530ED"/>
    <w:rPr>
      <w:rFonts w:ascii="Book Antiqua" w:hAnsi="Book Antiqua" w:hint="default"/>
      <w:szCs w:val="24"/>
      <w:u w:val="thick"/>
      <w:lang w:val="en-US" w:eastAsia="en-US" w:bidi="ar-SA"/>
    </w:rPr>
  </w:style>
  <w:style w:type="character" w:customStyle="1" w:styleId="articlehead21">
    <w:name w:val="articlehead21"/>
    <w:rsid w:val="00D530ED"/>
    <w:rPr>
      <w:rFonts w:ascii="Arial" w:hAnsi="Arial" w:cs="Arial" w:hint="default"/>
      <w:b/>
      <w:bCs/>
      <w:color w:val="660000"/>
      <w:sz w:val="20"/>
      <w:szCs w:val="20"/>
    </w:rPr>
  </w:style>
  <w:style w:type="character" w:customStyle="1" w:styleId="TagCiteChar1">
    <w:name w:val="Tag/Cite Char1"/>
    <w:rsid w:val="00D530ED"/>
    <w:rPr>
      <w:b/>
      <w:bCs w:val="0"/>
      <w:lang w:val="en-US" w:eastAsia="en-US" w:bidi="ar-SA"/>
    </w:rPr>
  </w:style>
  <w:style w:type="character" w:customStyle="1" w:styleId="goohl2">
    <w:name w:val="goohl2"/>
    <w:basedOn w:val="DefaultParagraphFont"/>
    <w:rsid w:val="00D530ED"/>
  </w:style>
  <w:style w:type="character" w:customStyle="1" w:styleId="CardCharChar0">
    <w:name w:val="Card Char Char"/>
    <w:rsid w:val="00D530ED"/>
    <w:rPr>
      <w:lang w:val="en-US" w:eastAsia="en-US" w:bidi="ar-SA"/>
    </w:rPr>
  </w:style>
  <w:style w:type="character" w:customStyle="1" w:styleId="BriefTitle1Char">
    <w:name w:val="Brief Title 1 Char"/>
    <w:rsid w:val="00D530ED"/>
    <w:rPr>
      <w:b/>
      <w:bCs w:val="0"/>
      <w:u w:val="single"/>
      <w:lang w:val="en-US" w:eastAsia="en-US" w:bidi="ar-SA"/>
    </w:rPr>
  </w:style>
  <w:style w:type="character" w:customStyle="1" w:styleId="TagCiteCharChar">
    <w:name w:val="Tag/Cite Char Char"/>
    <w:rsid w:val="00D530ED"/>
    <w:rPr>
      <w:b/>
      <w:bCs w:val="0"/>
      <w:lang w:val="en-US" w:eastAsia="en-US" w:bidi="ar-SA"/>
    </w:rPr>
  </w:style>
  <w:style w:type="character" w:customStyle="1" w:styleId="btx">
    <w:name w:val="btx"/>
    <w:basedOn w:val="DefaultParagraphFont"/>
    <w:rsid w:val="00D530ED"/>
  </w:style>
  <w:style w:type="character" w:customStyle="1" w:styleId="CardChar10">
    <w:name w:val="Card Char1"/>
    <w:rsid w:val="00D530ED"/>
    <w:rPr>
      <w:lang w:val="en-US" w:eastAsia="en-US" w:bidi="ar-SA"/>
    </w:rPr>
  </w:style>
  <w:style w:type="character" w:customStyle="1" w:styleId="prodgeneral1">
    <w:name w:val="prodgeneral1"/>
    <w:rsid w:val="00D530ED"/>
    <w:rPr>
      <w:rFonts w:ascii="Verdana" w:hAnsi="Verdana" w:hint="default"/>
      <w:b w:val="0"/>
      <w:bCs w:val="0"/>
      <w:caps w:val="0"/>
      <w:color w:val="000000"/>
      <w:spacing w:val="0"/>
      <w:sz w:val="16"/>
      <w:szCs w:val="16"/>
    </w:rPr>
  </w:style>
  <w:style w:type="character" w:customStyle="1" w:styleId="summary1">
    <w:name w:val="summary1"/>
    <w:rsid w:val="00D530ED"/>
    <w:rPr>
      <w:rFonts w:ascii="Arial" w:hAnsi="Arial" w:cs="Arial" w:hint="default"/>
      <w:sz w:val="18"/>
      <w:szCs w:val="18"/>
    </w:rPr>
  </w:style>
  <w:style w:type="character" w:customStyle="1" w:styleId="text3">
    <w:name w:val="text3"/>
    <w:basedOn w:val="DefaultParagraphFont"/>
    <w:rsid w:val="00D530ED"/>
  </w:style>
  <w:style w:type="character" w:customStyle="1" w:styleId="cardtextsmallChar">
    <w:name w:val="card text small Char"/>
    <w:rsid w:val="00D530ED"/>
    <w:rPr>
      <w:rFonts w:ascii="Arial Narrow" w:hAnsi="Arial Narrow" w:hint="default"/>
      <w:sz w:val="16"/>
      <w:szCs w:val="24"/>
      <w:lang w:val="en-US" w:eastAsia="en-US" w:bidi="ar-SA"/>
    </w:rPr>
  </w:style>
  <w:style w:type="character" w:customStyle="1" w:styleId="countrytitle1">
    <w:name w:val="countrytitle1"/>
    <w:rsid w:val="00D530ED"/>
    <w:rPr>
      <w:rFonts w:ascii="Verdana" w:hAnsi="Verdana" w:hint="default"/>
      <w:b/>
      <w:bCs/>
      <w:color w:val="293643"/>
      <w:sz w:val="24"/>
      <w:szCs w:val="24"/>
    </w:rPr>
  </w:style>
  <w:style w:type="character" w:customStyle="1" w:styleId="storyheader1">
    <w:name w:val="storyheader1"/>
    <w:rsid w:val="00D530ED"/>
    <w:rPr>
      <w:rFonts w:ascii="Verdana" w:hAnsi="Verdana" w:hint="default"/>
      <w:b/>
      <w:bCs/>
      <w:color w:val="000000"/>
      <w:sz w:val="21"/>
      <w:szCs w:val="21"/>
    </w:rPr>
  </w:style>
  <w:style w:type="character" w:customStyle="1" w:styleId="cardunderlinedChar0">
    <w:name w:val="card underlined Char"/>
    <w:rsid w:val="00D530ED"/>
    <w:rPr>
      <w:rFonts w:ascii="Arial" w:hAnsi="Arial" w:cs="Arial" w:hint="default"/>
      <w:sz w:val="22"/>
      <w:szCs w:val="24"/>
      <w:u w:val="single"/>
      <w:lang w:val="en-US" w:eastAsia="en-US" w:bidi="ar-SA"/>
    </w:rPr>
  </w:style>
  <w:style w:type="character" w:customStyle="1" w:styleId="article1">
    <w:name w:val="article1"/>
    <w:rsid w:val="00D530ED"/>
    <w:rPr>
      <w:rFonts w:ascii="Verdana" w:hAnsi="Verdana" w:hint="default"/>
      <w:color w:val="333333"/>
      <w:sz w:val="16"/>
      <w:szCs w:val="16"/>
    </w:rPr>
  </w:style>
  <w:style w:type="character" w:customStyle="1" w:styleId="story-posted-date1">
    <w:name w:val="story-posted-date1"/>
    <w:rsid w:val="00D530ED"/>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D530ED"/>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D530ED"/>
  </w:style>
  <w:style w:type="character" w:customStyle="1" w:styleId="textmedium">
    <w:name w:val="textmedium"/>
    <w:basedOn w:val="DefaultParagraphFont"/>
    <w:rsid w:val="00D530ED"/>
  </w:style>
  <w:style w:type="character" w:customStyle="1" w:styleId="citation1">
    <w:name w:val="citation1"/>
    <w:rsid w:val="00D530ED"/>
    <w:rPr>
      <w:rFonts w:ascii="Verdana" w:hAnsi="Verdana" w:hint="default"/>
      <w:sz w:val="17"/>
      <w:szCs w:val="17"/>
    </w:rPr>
  </w:style>
  <w:style w:type="character" w:customStyle="1" w:styleId="hithighlite">
    <w:name w:val="hithighlite"/>
    <w:basedOn w:val="DefaultParagraphFont"/>
    <w:rsid w:val="00D530ED"/>
  </w:style>
  <w:style w:type="character" w:customStyle="1" w:styleId="articlecontent">
    <w:name w:val="articlecontent"/>
    <w:basedOn w:val="DefaultParagraphFont"/>
    <w:rsid w:val="00D530ED"/>
  </w:style>
  <w:style w:type="character" w:customStyle="1" w:styleId="fource1">
    <w:name w:val="fource1"/>
    <w:rsid w:val="00D530ED"/>
    <w:rPr>
      <w:sz w:val="34"/>
      <w:szCs w:val="34"/>
    </w:rPr>
  </w:style>
  <w:style w:type="character" w:customStyle="1" w:styleId="LanguageStrikeChar">
    <w:name w:val="Language Strike Char"/>
    <w:rsid w:val="00D530ED"/>
    <w:rPr>
      <w:rFonts w:ascii="Arial Narrow" w:hAnsi="Arial Narrow" w:hint="default"/>
      <w:strike/>
      <w:szCs w:val="24"/>
      <w:lang w:val="en-US" w:eastAsia="en-US" w:bidi="ar-SA"/>
    </w:rPr>
  </w:style>
  <w:style w:type="character" w:customStyle="1" w:styleId="normal11">
    <w:name w:val="normal1"/>
    <w:basedOn w:val="DefaultParagraphFont"/>
    <w:rsid w:val="00D530ED"/>
  </w:style>
  <w:style w:type="character" w:customStyle="1" w:styleId="ds">
    <w:name w:val="ds"/>
    <w:basedOn w:val="DefaultParagraphFont"/>
    <w:rsid w:val="00D530ED"/>
  </w:style>
  <w:style w:type="character" w:customStyle="1" w:styleId="UnderliningChar1">
    <w:name w:val="Underlining Char1"/>
    <w:rsid w:val="00D530ED"/>
    <w:rPr>
      <w:rFonts w:ascii="Arial Narrow" w:hAnsi="Arial Narrow" w:hint="default"/>
      <w:szCs w:val="24"/>
      <w:u w:val="single"/>
      <w:lang w:val="en-US" w:eastAsia="en-US" w:bidi="ar-SA"/>
    </w:rPr>
  </w:style>
  <w:style w:type="character" w:customStyle="1" w:styleId="UnderliningChar2">
    <w:name w:val="Underlining Char2"/>
    <w:rsid w:val="00D530ED"/>
    <w:rPr>
      <w:rFonts w:ascii="Arial Narrow" w:hAnsi="Arial Narrow" w:hint="default"/>
      <w:szCs w:val="24"/>
      <w:u w:val="single"/>
      <w:lang w:val="en-US" w:eastAsia="en-US" w:bidi="ar-SA"/>
    </w:rPr>
  </w:style>
  <w:style w:type="character" w:customStyle="1" w:styleId="MicroTextChar1">
    <w:name w:val="MicroText Char1"/>
    <w:rsid w:val="00D530ED"/>
    <w:rPr>
      <w:rFonts w:ascii="Arial Narrow" w:hAnsi="Arial Narrow" w:hint="default"/>
      <w:sz w:val="12"/>
      <w:szCs w:val="24"/>
      <w:lang w:val="en-US" w:eastAsia="en-US" w:bidi="ar-SA"/>
    </w:rPr>
  </w:style>
  <w:style w:type="character" w:customStyle="1" w:styleId="DefaultPara">
    <w:name w:val="Default Para"/>
    <w:rsid w:val="00D530ED"/>
    <w:rPr>
      <w:sz w:val="20"/>
    </w:rPr>
  </w:style>
  <w:style w:type="character" w:customStyle="1" w:styleId="SYSHYPERTEXT">
    <w:name w:val="SYS_HYPERTEXT"/>
    <w:rsid w:val="00D530ED"/>
    <w:rPr>
      <w:color w:val="0000FF"/>
      <w:u w:val="single"/>
    </w:rPr>
  </w:style>
  <w:style w:type="character" w:customStyle="1" w:styleId="Hyperlink1">
    <w:name w:val="Hyperlink1"/>
    <w:rsid w:val="00D530E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D530ED"/>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D530ED"/>
    <w:rPr>
      <w:rFonts w:ascii="Arial Narrow" w:hAnsi="Arial Narrow" w:hint="default"/>
      <w:noProof w:val="0"/>
      <w:szCs w:val="24"/>
      <w:u w:val="single"/>
      <w:lang w:val="en-US" w:eastAsia="en-US" w:bidi="ar-SA"/>
    </w:rPr>
  </w:style>
  <w:style w:type="character" w:customStyle="1" w:styleId="BlockHeading1Char">
    <w:name w:val="Block Heading 1 Char"/>
    <w:rsid w:val="00D530ED"/>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D530ED"/>
    <w:rPr>
      <w:b/>
      <w:bCs w:val="0"/>
      <w:sz w:val="24"/>
      <w:szCs w:val="24"/>
      <w:u w:val="single"/>
      <w:lang w:val="en-US" w:eastAsia="en-US" w:bidi="ar-SA"/>
    </w:rPr>
  </w:style>
  <w:style w:type="character" w:customStyle="1" w:styleId="StyleTagTimesNewRomanChar">
    <w:name w:val="Style Tag + Times New Roman Char"/>
    <w:rsid w:val="00D530ED"/>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530ED"/>
    <w:rPr>
      <w:rFonts w:ascii="Arial Narrow" w:hAnsi="Arial Narrow" w:cs="Arial" w:hint="default"/>
      <w:b/>
      <w:bCs/>
      <w:iCs/>
      <w:sz w:val="24"/>
      <w:szCs w:val="28"/>
      <w:lang w:val="en-US" w:eastAsia="en-US" w:bidi="ar-SA"/>
    </w:rPr>
  </w:style>
  <w:style w:type="character" w:customStyle="1" w:styleId="UnderliningCharChar">
    <w:name w:val="Underlining Char Char"/>
    <w:rsid w:val="00D530ED"/>
    <w:rPr>
      <w:rFonts w:ascii="Arial Narrow" w:hAnsi="Arial Narrow" w:hint="default"/>
      <w:szCs w:val="24"/>
      <w:u w:val="single"/>
      <w:lang w:val="en-US" w:eastAsia="en-US" w:bidi="ar-SA"/>
    </w:rPr>
  </w:style>
  <w:style w:type="character" w:customStyle="1" w:styleId="StyleArialNarrow12ptBold">
    <w:name w:val="Style Arial Narrow 12 pt Bold"/>
    <w:rsid w:val="00D530ED"/>
    <w:rPr>
      <w:rFonts w:ascii="Arial Narrow" w:hAnsi="Arial Narrow" w:hint="default"/>
      <w:b/>
      <w:bCs/>
      <w:sz w:val="24"/>
    </w:rPr>
  </w:style>
  <w:style w:type="character" w:customStyle="1" w:styleId="Style1CharChar">
    <w:name w:val="Style1 Char Char"/>
    <w:rsid w:val="00D530ED"/>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D530ED"/>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D530ED"/>
    <w:rPr>
      <w:u w:val="single"/>
    </w:rPr>
  </w:style>
  <w:style w:type="character" w:customStyle="1" w:styleId="UnderlinedCharChar1">
    <w:name w:val="Underlined Char Char1"/>
    <w:rsid w:val="00D530ED"/>
    <w:rPr>
      <w:rFonts w:ascii="Bell MT" w:eastAsia="Times New Roman" w:hAnsi="Bell MT" w:hint="default"/>
      <w:bCs/>
      <w:iCs/>
      <w:sz w:val="22"/>
      <w:u w:val="single"/>
    </w:rPr>
  </w:style>
  <w:style w:type="character" w:customStyle="1" w:styleId="Heading2CharChar2">
    <w:name w:val="Heading 2 Char Char2"/>
    <w:rsid w:val="00D530ED"/>
    <w:rPr>
      <w:rFonts w:ascii="Arial" w:hAnsi="Arial" w:cs="Arial" w:hint="default"/>
      <w:b/>
      <w:bCs/>
      <w:iCs/>
      <w:sz w:val="22"/>
      <w:szCs w:val="28"/>
      <w:lang w:val="en-US" w:eastAsia="en-US" w:bidi="ar-SA"/>
    </w:rPr>
  </w:style>
  <w:style w:type="character" w:customStyle="1" w:styleId="doctitle">
    <w:name w:val="doctitle"/>
    <w:rsid w:val="00D530ED"/>
  </w:style>
  <w:style w:type="character" w:customStyle="1" w:styleId="cardtext-underlined0">
    <w:name w:val="card text- underlined"/>
    <w:rsid w:val="00D530ED"/>
    <w:rPr>
      <w:rFonts w:ascii="Garamond" w:hAnsi="Garamond" w:hint="default"/>
      <w:u w:val="single"/>
    </w:rPr>
  </w:style>
  <w:style w:type="character" w:customStyle="1" w:styleId="BodyText1">
    <w:name w:val="Body Text1"/>
    <w:basedOn w:val="DefaultParagraphFont"/>
    <w:rsid w:val="00D530ED"/>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D530ED"/>
  </w:style>
  <w:style w:type="character" w:customStyle="1" w:styleId="BriefTitleChar">
    <w:name w:val="Brief Title Char"/>
    <w:basedOn w:val="DefaultParagraphFont"/>
    <w:rsid w:val="00D530ED"/>
    <w:rPr>
      <w:b/>
      <w:bCs w:val="0"/>
      <w:sz w:val="24"/>
      <w:szCs w:val="24"/>
      <w:u w:val="single"/>
      <w:lang w:val="en-US" w:eastAsia="en-US" w:bidi="ar-SA"/>
    </w:rPr>
  </w:style>
  <w:style w:type="character" w:customStyle="1" w:styleId="BriefTitle2Char">
    <w:name w:val="Brief Title 2 Char"/>
    <w:basedOn w:val="BriefTitleChar"/>
    <w:rsid w:val="00D530ED"/>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D530ED"/>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D530ED"/>
    <w:rPr>
      <w:rFonts w:ascii="Georgia" w:hAnsi="Georgia" w:hint="default"/>
      <w:b/>
      <w:bCs w:val="0"/>
      <w:sz w:val="24"/>
    </w:rPr>
  </w:style>
  <w:style w:type="character" w:customStyle="1" w:styleId="Emphasis20">
    <w:name w:val="Emphasis 2"/>
    <w:uiPriority w:val="1"/>
    <w:qFormat/>
    <w:rsid w:val="00D530ED"/>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D530ED"/>
    <w:rPr>
      <w:rFonts w:ascii="AGaramond" w:hAnsi="AGaramond" w:cs="AGaramond" w:hint="default"/>
      <w:color w:val="211D1E"/>
      <w:sz w:val="14"/>
      <w:szCs w:val="14"/>
    </w:rPr>
  </w:style>
  <w:style w:type="character" w:customStyle="1" w:styleId="CharacterStyle2">
    <w:name w:val="Character Style 2"/>
    <w:uiPriority w:val="99"/>
    <w:rsid w:val="00D530ED"/>
    <w:rPr>
      <w:sz w:val="20"/>
      <w:szCs w:val="20"/>
    </w:rPr>
  </w:style>
  <w:style w:type="character" w:customStyle="1" w:styleId="cross-head">
    <w:name w:val="cross-head"/>
    <w:rsid w:val="00D530ED"/>
  </w:style>
  <w:style w:type="character" w:customStyle="1" w:styleId="dateline">
    <w:name w:val="dateline"/>
    <w:rsid w:val="00D530ED"/>
  </w:style>
  <w:style w:type="character" w:customStyle="1" w:styleId="Subtitle1">
    <w:name w:val="Subtitle1"/>
    <w:rsid w:val="00D530ED"/>
  </w:style>
  <w:style w:type="character" w:customStyle="1" w:styleId="metaorigin">
    <w:name w:val="meta_origin"/>
    <w:rsid w:val="00D530ED"/>
  </w:style>
  <w:style w:type="character" w:customStyle="1" w:styleId="mandelbrotrefrag">
    <w:name w:val="mandelbrot_refrag"/>
    <w:rsid w:val="00D530ED"/>
  </w:style>
  <w:style w:type="character" w:customStyle="1" w:styleId="eminfo">
    <w:name w:val="eminfo"/>
    <w:rsid w:val="00D530ED"/>
  </w:style>
  <w:style w:type="character" w:customStyle="1" w:styleId="emhighlight">
    <w:name w:val="emhighlight"/>
    <w:rsid w:val="00D530ED"/>
  </w:style>
  <w:style w:type="character" w:customStyle="1" w:styleId="name">
    <w:name w:val="name"/>
    <w:rsid w:val="00D530ED"/>
  </w:style>
  <w:style w:type="character" w:customStyle="1" w:styleId="tkrname">
    <w:name w:val="tkrname"/>
    <w:rsid w:val="00D530ED"/>
  </w:style>
  <w:style w:type="character" w:customStyle="1" w:styleId="tkrchange">
    <w:name w:val="tkrchange"/>
    <w:rsid w:val="00D530ED"/>
  </w:style>
  <w:style w:type="character" w:customStyle="1" w:styleId="source-org">
    <w:name w:val="source-org"/>
    <w:rsid w:val="00D530ED"/>
  </w:style>
  <w:style w:type="character" w:customStyle="1" w:styleId="updated">
    <w:name w:val="updated"/>
    <w:rsid w:val="00D530ED"/>
  </w:style>
  <w:style w:type="character" w:customStyle="1" w:styleId="last">
    <w:name w:val="last"/>
    <w:rsid w:val="00D530ED"/>
  </w:style>
  <w:style w:type="character" w:customStyle="1" w:styleId="Style11ptBoldUnderline1">
    <w:name w:val="Style 11 pt Bold Underline1"/>
    <w:rsid w:val="00D530ED"/>
    <w:rPr>
      <w:b/>
      <w:bCs/>
      <w:sz w:val="20"/>
      <w:u w:val="single"/>
    </w:rPr>
  </w:style>
  <w:style w:type="character" w:customStyle="1" w:styleId="StyleStyleunderlineBold11pt">
    <w:name w:val="Style Style underline + Bold + 11 pt"/>
    <w:rsid w:val="00D530ED"/>
    <w:rPr>
      <w:bCs/>
      <w:sz w:val="20"/>
      <w:u w:val="single"/>
    </w:rPr>
  </w:style>
  <w:style w:type="character" w:customStyle="1" w:styleId="StyleunderlineAsianTimesNewRomanBold">
    <w:name w:val="Style underline + (Asian) Times New Roman Bold"/>
    <w:rsid w:val="00D530ED"/>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D530ED"/>
    <w:rPr>
      <w:b/>
      <w:bCs/>
      <w:sz w:val="20"/>
      <w:u w:val="single"/>
      <w:bdr w:val="single" w:sz="4" w:space="0" w:color="auto" w:frame="1"/>
    </w:rPr>
  </w:style>
  <w:style w:type="character" w:customStyle="1" w:styleId="A5">
    <w:name w:val="A5"/>
    <w:uiPriority w:val="99"/>
    <w:rsid w:val="00D530ED"/>
    <w:rPr>
      <w:rFonts w:ascii="Times New Roman" w:hAnsi="Times New Roman" w:cs="Times New Roman" w:hint="default"/>
      <w:color w:val="000000"/>
      <w:sz w:val="13"/>
      <w:szCs w:val="13"/>
    </w:rPr>
  </w:style>
  <w:style w:type="character" w:customStyle="1" w:styleId="quotepeekbase">
    <w:name w:val="quotepeekbase"/>
    <w:rsid w:val="00D530ED"/>
  </w:style>
  <w:style w:type="character" w:customStyle="1" w:styleId="cardChar11">
    <w:name w:val="card Char1"/>
    <w:rsid w:val="00D530ED"/>
    <w:rPr>
      <w:rFonts w:ascii="Calibri" w:eastAsia="Calibri" w:hAnsi="Calibri" w:cs="Calibri" w:hint="default"/>
      <w:sz w:val="24"/>
      <w:szCs w:val="22"/>
      <w:lang w:val="x-none" w:eastAsia="x-none"/>
    </w:rPr>
  </w:style>
  <w:style w:type="character" w:customStyle="1" w:styleId="NormalCard">
    <w:name w:val="Normal Card"/>
    <w:uiPriority w:val="1"/>
    <w:qFormat/>
    <w:rsid w:val="00D530ED"/>
    <w:rPr>
      <w:rFonts w:ascii="Times New Roman" w:hAnsi="Times New Roman" w:cs="Times New Roman" w:hint="default"/>
      <w:sz w:val="24"/>
    </w:rPr>
  </w:style>
  <w:style w:type="character" w:customStyle="1" w:styleId="HighlightedUnderline0">
    <w:name w:val="Highlighted Underline"/>
    <w:uiPriority w:val="1"/>
    <w:qFormat/>
    <w:rsid w:val="00D530ED"/>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D530ED"/>
    <w:rPr>
      <w:rFonts w:ascii="Times New Roman" w:hAnsi="Times New Roman" w:cs="Times New Roman" w:hint="default"/>
      <w:sz w:val="16"/>
      <w:szCs w:val="16"/>
    </w:rPr>
  </w:style>
  <w:style w:type="character" w:customStyle="1" w:styleId="timebox">
    <w:name w:val="timebox"/>
    <w:rsid w:val="00D530ED"/>
  </w:style>
  <w:style w:type="character" w:customStyle="1" w:styleId="Heading2Subtext">
    <w:name w:val="Heading 2 Subtext"/>
    <w:rsid w:val="00D530ED"/>
    <w:rPr>
      <w:rFonts w:ascii="Times New Roman" w:hAnsi="Times New Roman" w:cs="Times New Roman" w:hint="default"/>
      <w:sz w:val="16"/>
    </w:rPr>
  </w:style>
  <w:style w:type="character" w:customStyle="1" w:styleId="-SmallText-">
    <w:name w:val="-Small Text-"/>
    <w:rsid w:val="00D530ED"/>
    <w:rPr>
      <w:rFonts w:ascii="Garamond" w:hAnsi="Garamond" w:hint="default"/>
      <w:sz w:val="16"/>
    </w:rPr>
  </w:style>
  <w:style w:type="character" w:customStyle="1" w:styleId="label">
    <w:name w:val="label"/>
    <w:rsid w:val="00D530ED"/>
  </w:style>
  <w:style w:type="character" w:customStyle="1" w:styleId="BoldUnderlineCharChar">
    <w:name w:val="BoldUnderline Char Char"/>
    <w:rsid w:val="00D530ED"/>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D530ED"/>
  </w:style>
  <w:style w:type="character" w:customStyle="1" w:styleId="FontStyle477">
    <w:name w:val="Font Style477"/>
    <w:basedOn w:val="DefaultParagraphFont"/>
    <w:uiPriority w:val="99"/>
    <w:rsid w:val="00D530ED"/>
    <w:rPr>
      <w:rFonts w:ascii="Times New Roman" w:hAnsi="Times New Roman" w:cs="Times New Roman" w:hint="default"/>
      <w:sz w:val="18"/>
      <w:szCs w:val="18"/>
    </w:rPr>
  </w:style>
  <w:style w:type="character" w:customStyle="1" w:styleId="FontStyle505">
    <w:name w:val="Font Style505"/>
    <w:basedOn w:val="DefaultParagraphFont"/>
    <w:uiPriority w:val="99"/>
    <w:rsid w:val="00D530ED"/>
    <w:rPr>
      <w:rFonts w:ascii="Times New Roman" w:hAnsi="Times New Roman" w:cs="Times New Roman" w:hint="default"/>
      <w:sz w:val="18"/>
      <w:szCs w:val="18"/>
    </w:rPr>
  </w:style>
  <w:style w:type="character" w:customStyle="1" w:styleId="FontStyle514">
    <w:name w:val="Font Style514"/>
    <w:basedOn w:val="DefaultParagraphFont"/>
    <w:uiPriority w:val="99"/>
    <w:rsid w:val="00D530ED"/>
    <w:rPr>
      <w:rFonts w:ascii="Times New Roman" w:hAnsi="Times New Roman" w:cs="Times New Roman" w:hint="default"/>
      <w:sz w:val="14"/>
      <w:szCs w:val="14"/>
    </w:rPr>
  </w:style>
  <w:style w:type="character" w:customStyle="1" w:styleId="FontStyle500">
    <w:name w:val="Font Style500"/>
    <w:basedOn w:val="DefaultParagraphFont"/>
    <w:uiPriority w:val="99"/>
    <w:rsid w:val="00D530ED"/>
    <w:rPr>
      <w:rFonts w:ascii="Times New Roman" w:hAnsi="Times New Roman" w:cs="Times New Roman" w:hint="default"/>
      <w:b/>
      <w:bCs/>
      <w:sz w:val="16"/>
      <w:szCs w:val="16"/>
    </w:rPr>
  </w:style>
  <w:style w:type="character" w:customStyle="1" w:styleId="CardCite1">
    <w:name w:val="CardCite1"/>
    <w:qFormat/>
    <w:rsid w:val="00D530ED"/>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D530E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530ED"/>
    <w:rPr>
      <w:rFonts w:ascii="Times New Roman" w:hAnsi="Times New Roman" w:cs="Times New Roman" w:hint="default"/>
      <w:b/>
      <w:bCs/>
      <w:sz w:val="22"/>
      <w:szCs w:val="22"/>
    </w:rPr>
  </w:style>
  <w:style w:type="character" w:customStyle="1" w:styleId="CharacterStyle3">
    <w:name w:val="Character Style 3"/>
    <w:uiPriority w:val="99"/>
    <w:rsid w:val="00D530ED"/>
    <w:rPr>
      <w:rFonts w:ascii="Bookman Old Style" w:hAnsi="Bookman Old Style" w:cs="Bookman Old Style" w:hint="default"/>
      <w:spacing w:val="-5"/>
      <w:sz w:val="18"/>
      <w:szCs w:val="18"/>
    </w:rPr>
  </w:style>
  <w:style w:type="character" w:customStyle="1" w:styleId="Style8pt1">
    <w:name w:val="Style 8 pt1"/>
    <w:rsid w:val="00D530ED"/>
    <w:rPr>
      <w:rFonts w:ascii="Georgia" w:hAnsi="Georgia" w:hint="default"/>
      <w:sz w:val="16"/>
    </w:rPr>
  </w:style>
  <w:style w:type="character" w:customStyle="1" w:styleId="UnderlineStyleChar7">
    <w:name w:val="Underline Style Char7"/>
    <w:rsid w:val="00D530ED"/>
    <w:rPr>
      <w:rFonts w:ascii="Garamond" w:hAnsi="Garamond" w:hint="default"/>
      <w:sz w:val="22"/>
      <w:szCs w:val="24"/>
      <w:u w:val="single"/>
      <w:lang w:val="en-US" w:eastAsia="en-US" w:bidi="ar-SA"/>
    </w:rPr>
  </w:style>
  <w:style w:type="character" w:customStyle="1" w:styleId="StyleArial6ptBold">
    <w:name w:val="Style Arial 6 pt Bold"/>
    <w:rsid w:val="00D530ED"/>
    <w:rPr>
      <w:rFonts w:ascii="Arial" w:hAnsi="Arial" w:cs="Arial" w:hint="default"/>
      <w:bCs/>
      <w:sz w:val="12"/>
    </w:rPr>
  </w:style>
  <w:style w:type="character" w:customStyle="1" w:styleId="Heading2Char5">
    <w:name w:val="Heading 2 Char5"/>
    <w:rsid w:val="00D530ED"/>
    <w:rPr>
      <w:rFonts w:ascii="Garamond" w:hAnsi="Garamond" w:cs="Arial" w:hint="default"/>
      <w:b/>
      <w:bCs/>
      <w:iCs/>
      <w:sz w:val="24"/>
      <w:szCs w:val="28"/>
      <w:lang w:val="en-US" w:eastAsia="en-US" w:bidi="ar-SA"/>
    </w:rPr>
  </w:style>
  <w:style w:type="character" w:customStyle="1" w:styleId="TagGreg">
    <w:name w:val="TagGreg"/>
    <w:uiPriority w:val="1"/>
    <w:qFormat/>
    <w:rsid w:val="00D530ED"/>
    <w:rPr>
      <w:b/>
      <w:bCs w:val="0"/>
      <w:sz w:val="24"/>
    </w:rPr>
  </w:style>
  <w:style w:type="character" w:customStyle="1" w:styleId="StyleDebateUnderline10pt">
    <w:name w:val="Style Debate Underline + 10 pt"/>
    <w:rsid w:val="00D530ED"/>
    <w:rPr>
      <w:rFonts w:ascii="Times New Roman" w:hAnsi="Times New Roman" w:cs="Times New Roman" w:hint="default"/>
      <w:sz w:val="20"/>
      <w:szCs w:val="20"/>
      <w:u w:val="single"/>
    </w:rPr>
  </w:style>
  <w:style w:type="character" w:customStyle="1" w:styleId="underlinedCharChar0">
    <w:name w:val="underlined Char Char"/>
    <w:locked/>
    <w:rsid w:val="00D530ED"/>
    <w:rPr>
      <w:u w:val="single"/>
    </w:rPr>
  </w:style>
  <w:style w:type="character" w:customStyle="1" w:styleId="SourceBold">
    <w:name w:val="Source Bold"/>
    <w:rsid w:val="00D530ED"/>
    <w:rPr>
      <w:rFonts w:ascii="Arial Narrow" w:hAnsi="Arial Narrow" w:hint="default"/>
      <w:b/>
      <w:bCs w:val="0"/>
      <w:strike w:val="0"/>
      <w:dstrike w:val="0"/>
      <w:sz w:val="24"/>
      <w:u w:val="none"/>
      <w:effect w:val="none"/>
    </w:rPr>
  </w:style>
  <w:style w:type="character" w:customStyle="1" w:styleId="2xBoldUnderline">
    <w:name w:val="2x_Bold_Underline"/>
    <w:rsid w:val="00D530ED"/>
    <w:rPr>
      <w:b/>
      <w:bCs/>
      <w:sz w:val="24"/>
      <w:u w:val="thick"/>
    </w:rPr>
  </w:style>
  <w:style w:type="character" w:customStyle="1" w:styleId="Dottedunderline">
    <w:name w:val="Dotted underline"/>
    <w:rsid w:val="00D530ED"/>
    <w:rPr>
      <w:u w:val="dotted"/>
    </w:rPr>
  </w:style>
  <w:style w:type="character" w:customStyle="1" w:styleId="readChar">
    <w:name w:val="read Char"/>
    <w:rsid w:val="00D530ED"/>
    <w:rPr>
      <w:szCs w:val="22"/>
      <w:u w:val="single"/>
      <w:lang w:val="en-US" w:eastAsia="en-US" w:bidi="ar-SA"/>
    </w:rPr>
  </w:style>
  <w:style w:type="character" w:customStyle="1" w:styleId="underlining0">
    <w:name w:val="underlining"/>
    <w:rsid w:val="00D530ED"/>
    <w:rPr>
      <w:u w:val="single"/>
    </w:rPr>
  </w:style>
  <w:style w:type="character" w:customStyle="1" w:styleId="btitle">
    <w:name w:val="btitle"/>
    <w:rsid w:val="00D530ED"/>
  </w:style>
  <w:style w:type="character" w:customStyle="1" w:styleId="green">
    <w:name w:val="green"/>
    <w:rsid w:val="00D530ED"/>
  </w:style>
  <w:style w:type="character" w:customStyle="1" w:styleId="BodyText20">
    <w:name w:val="Body Text2"/>
    <w:rsid w:val="00D530E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
    <w:uiPriority w:val="99"/>
    <w:rsid w:val="00D530E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D530E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D530E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D530E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D530E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D530E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D530ED"/>
    <w:rPr>
      <w:rFonts w:ascii="Sylfaen" w:hAnsi="Sylfaen" w:cs="Sylfaen" w:hint="default"/>
      <w:i/>
      <w:iCs/>
      <w:strike w:val="0"/>
      <w:dstrike w:val="0"/>
      <w:sz w:val="19"/>
      <w:szCs w:val="19"/>
      <w:u w:val="none"/>
      <w:effect w:val="none"/>
      <w:shd w:val="clear" w:color="auto" w:fill="FFFFFF"/>
    </w:rPr>
  </w:style>
  <w:style w:type="character" w:customStyle="1" w:styleId="1">
    <w:name w:val="1"/>
    <w:rsid w:val="00D530ED"/>
    <w:rPr>
      <w:rFonts w:ascii="Arial" w:hAnsi="Arial" w:cs="Arial" w:hint="default"/>
      <w:bCs/>
      <w:sz w:val="20"/>
      <w:u w:val="single"/>
      <w:lang w:val="en-US" w:eastAsia="en-US" w:bidi="ar-SA"/>
    </w:rPr>
  </w:style>
  <w:style w:type="character" w:customStyle="1" w:styleId="CharChar31">
    <w:name w:val="Char Char31"/>
    <w:rsid w:val="00D530ED"/>
    <w:rPr>
      <w:rFonts w:ascii="Arial" w:hAnsi="Arial" w:cs="Arial" w:hint="default"/>
      <w:b/>
      <w:bCs/>
      <w:iCs/>
      <w:lang w:val="en-US" w:eastAsia="en-US" w:bidi="ar-SA"/>
    </w:rPr>
  </w:style>
  <w:style w:type="character" w:customStyle="1" w:styleId="Subtitle2">
    <w:name w:val="Subtitle2"/>
    <w:rsid w:val="00D530ED"/>
  </w:style>
  <w:style w:type="character" w:customStyle="1" w:styleId="drop">
    <w:name w:val="drop"/>
    <w:rsid w:val="00D530ED"/>
  </w:style>
  <w:style w:type="character" w:customStyle="1" w:styleId="bioline">
    <w:name w:val="bioline"/>
    <w:rsid w:val="00D530ED"/>
  </w:style>
  <w:style w:type="character" w:customStyle="1" w:styleId="articletitle0">
    <w:name w:val="article_title"/>
    <w:rsid w:val="00D530ED"/>
  </w:style>
  <w:style w:type="character" w:customStyle="1" w:styleId="A4">
    <w:name w:val="A4"/>
    <w:uiPriority w:val="99"/>
    <w:rsid w:val="00D530ED"/>
    <w:rPr>
      <w:color w:val="000000"/>
    </w:rPr>
  </w:style>
  <w:style w:type="character" w:customStyle="1" w:styleId="s2">
    <w:name w:val="s2"/>
    <w:rsid w:val="00D530ED"/>
  </w:style>
  <w:style w:type="character" w:customStyle="1" w:styleId="s4">
    <w:name w:val="s4"/>
    <w:rsid w:val="00D530ED"/>
  </w:style>
  <w:style w:type="character" w:customStyle="1" w:styleId="s5">
    <w:name w:val="s5"/>
    <w:rsid w:val="00D530ED"/>
  </w:style>
  <w:style w:type="character" w:customStyle="1" w:styleId="cap">
    <w:name w:val="cap"/>
    <w:rsid w:val="00D530ED"/>
  </w:style>
  <w:style w:type="character" w:customStyle="1" w:styleId="rightsnotice">
    <w:name w:val="rightsnotice"/>
    <w:rsid w:val="00D530ED"/>
  </w:style>
  <w:style w:type="character" w:customStyle="1" w:styleId="Caption1">
    <w:name w:val="Caption1"/>
    <w:rsid w:val="00D530ED"/>
  </w:style>
  <w:style w:type="character" w:customStyle="1" w:styleId="credit">
    <w:name w:val="credit"/>
    <w:rsid w:val="00D530ED"/>
  </w:style>
  <w:style w:type="character" w:customStyle="1" w:styleId="scaps">
    <w:name w:val="scaps"/>
    <w:rsid w:val="00D530ED"/>
  </w:style>
  <w:style w:type="character" w:customStyle="1" w:styleId="current-article">
    <w:name w:val="current-article"/>
    <w:rsid w:val="00D530ED"/>
  </w:style>
  <w:style w:type="character" w:customStyle="1" w:styleId="related-current-indicator">
    <w:name w:val="related-current-indicator"/>
    <w:rsid w:val="00D530ED"/>
  </w:style>
  <w:style w:type="character" w:customStyle="1" w:styleId="bylclear">
    <w:name w:val="bylclear"/>
    <w:rsid w:val="00D530ED"/>
  </w:style>
  <w:style w:type="character" w:customStyle="1" w:styleId="timestamp">
    <w:name w:val="timestamp"/>
    <w:rsid w:val="00D530ED"/>
  </w:style>
  <w:style w:type="character" w:customStyle="1" w:styleId="comments">
    <w:name w:val="comments"/>
    <w:rsid w:val="00D530ED"/>
  </w:style>
  <w:style w:type="character" w:customStyle="1" w:styleId="essaytext">
    <w:name w:val="essaytext"/>
    <w:rsid w:val="00D530ED"/>
  </w:style>
  <w:style w:type="character" w:customStyle="1" w:styleId="username">
    <w:name w:val="username"/>
    <w:rsid w:val="00D530ED"/>
  </w:style>
  <w:style w:type="character" w:customStyle="1" w:styleId="toplinks">
    <w:name w:val="toplinks"/>
    <w:rsid w:val="00D530ED"/>
  </w:style>
  <w:style w:type="character" w:customStyle="1" w:styleId="A3">
    <w:name w:val="A3"/>
    <w:uiPriority w:val="99"/>
    <w:rsid w:val="00D530ED"/>
    <w:rPr>
      <w:rFonts w:ascii="Perpetua" w:hAnsi="Perpetua" w:cs="Perpetua" w:hint="default"/>
      <w:color w:val="000000"/>
      <w:sz w:val="15"/>
      <w:szCs w:val="15"/>
    </w:rPr>
  </w:style>
  <w:style w:type="character" w:customStyle="1" w:styleId="see">
    <w:name w:val="see"/>
    <w:rsid w:val="00D530ED"/>
  </w:style>
  <w:style w:type="character" w:customStyle="1" w:styleId="first-letter">
    <w:name w:val="first-letter"/>
    <w:rsid w:val="00D530ED"/>
  </w:style>
  <w:style w:type="character" w:customStyle="1" w:styleId="focusparagraph">
    <w:name w:val="focusparagraph"/>
    <w:rsid w:val="00D530ED"/>
  </w:style>
  <w:style w:type="character" w:customStyle="1" w:styleId="lightblue">
    <w:name w:val="lightblue"/>
    <w:rsid w:val="00D530ED"/>
  </w:style>
  <w:style w:type="character" w:customStyle="1" w:styleId="StyleUnderlineCharChar9pt">
    <w:name w:val="Style Underline Char Char + 9 pt"/>
    <w:rsid w:val="00D530ED"/>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D530ED"/>
  </w:style>
  <w:style w:type="character" w:customStyle="1" w:styleId="Title10">
    <w:name w:val="Title1"/>
    <w:rsid w:val="00D530ED"/>
  </w:style>
  <w:style w:type="character" w:customStyle="1" w:styleId="BoldandUnderlineCharCharCharChar">
    <w:name w:val="Bold and Underline Char Char Char Char"/>
    <w:rsid w:val="00D530ED"/>
    <w:rPr>
      <w:b/>
      <w:bCs w:val="0"/>
      <w:noProof w:val="0"/>
      <w:u w:val="single"/>
      <w:lang w:val="en-US" w:eastAsia="en-US" w:bidi="ar-SA"/>
    </w:rPr>
  </w:style>
  <w:style w:type="character" w:customStyle="1" w:styleId="FontStyle29">
    <w:name w:val="Font Style29"/>
    <w:uiPriority w:val="99"/>
    <w:rsid w:val="00D530ED"/>
    <w:rPr>
      <w:rFonts w:ascii="Arial" w:hAnsi="Arial" w:cs="Arial" w:hint="default"/>
      <w:sz w:val="14"/>
      <w:szCs w:val="14"/>
    </w:rPr>
  </w:style>
  <w:style w:type="character" w:customStyle="1" w:styleId="CardsUnderlined">
    <w:name w:val="Cards Underlined"/>
    <w:qFormat/>
    <w:rsid w:val="00D530ED"/>
    <w:rPr>
      <w:rFonts w:ascii="Helvetica" w:hAnsi="Helvetica" w:cs="Helvetica" w:hint="default"/>
      <w:sz w:val="22"/>
      <w:szCs w:val="24"/>
      <w:u w:val="thick"/>
    </w:rPr>
  </w:style>
  <w:style w:type="character" w:customStyle="1" w:styleId="titles">
    <w:name w:val="titles"/>
    <w:rsid w:val="00D530ED"/>
  </w:style>
  <w:style w:type="character" w:customStyle="1" w:styleId="articletext0">
    <w:name w:val="article_text"/>
    <w:rsid w:val="00D530ED"/>
  </w:style>
  <w:style w:type="character" w:customStyle="1" w:styleId="contentauthor">
    <w:name w:val="contentauthor"/>
    <w:rsid w:val="00D530ED"/>
  </w:style>
  <w:style w:type="character" w:customStyle="1" w:styleId="subarticleheader">
    <w:name w:val="subarticleheader"/>
    <w:rsid w:val="00D530ED"/>
  </w:style>
  <w:style w:type="character" w:customStyle="1" w:styleId="spelle">
    <w:name w:val="spelle"/>
    <w:rsid w:val="00D530ED"/>
  </w:style>
  <w:style w:type="character" w:customStyle="1" w:styleId="grame">
    <w:name w:val="grame"/>
    <w:rsid w:val="00D530ED"/>
  </w:style>
  <w:style w:type="character" w:customStyle="1" w:styleId="newstitle1">
    <w:name w:val="newstitle1"/>
    <w:rsid w:val="00D530ED"/>
  </w:style>
  <w:style w:type="character" w:customStyle="1" w:styleId="copy">
    <w:name w:val="copy"/>
    <w:rsid w:val="00D530ED"/>
  </w:style>
  <w:style w:type="character" w:customStyle="1" w:styleId="topheadline">
    <w:name w:val="topheadline"/>
    <w:rsid w:val="00D530ED"/>
  </w:style>
  <w:style w:type="character" w:customStyle="1" w:styleId="Stylereduce27pt">
    <w:name w:val="Style reduce2 + 7 pt"/>
    <w:rsid w:val="00D530ED"/>
    <w:rPr>
      <w:rFonts w:ascii="Times New Roman" w:hAnsi="Times New Roman" w:cs="Arial" w:hint="default"/>
      <w:color w:val="000000"/>
      <w:sz w:val="14"/>
      <w:szCs w:val="22"/>
    </w:rPr>
  </w:style>
  <w:style w:type="character" w:customStyle="1" w:styleId="srtitle">
    <w:name w:val="srtitle"/>
    <w:rsid w:val="00D530ED"/>
  </w:style>
  <w:style w:type="character" w:customStyle="1" w:styleId="st1">
    <w:name w:val="st1"/>
    <w:rsid w:val="00D530ED"/>
  </w:style>
  <w:style w:type="character" w:customStyle="1" w:styleId="StyleStyleGaramond">
    <w:name w:val="Style Style Garamond +"/>
    <w:rsid w:val="00D530ED"/>
    <w:rPr>
      <w:rFonts w:ascii="Garamond" w:hAnsi="Garamond" w:cs="Times New Roman" w:hint="default"/>
      <w:sz w:val="20"/>
    </w:rPr>
  </w:style>
  <w:style w:type="character" w:customStyle="1" w:styleId="quotechar0">
    <w:name w:val="quotechar"/>
    <w:rsid w:val="00D530ED"/>
  </w:style>
  <w:style w:type="character" w:customStyle="1" w:styleId="boldunderline0">
    <w:name w:val="boldunderline"/>
    <w:rsid w:val="00D530ED"/>
  </w:style>
  <w:style w:type="character" w:customStyle="1" w:styleId="A8">
    <w:name w:val="A8"/>
    <w:rsid w:val="00D530ED"/>
    <w:rPr>
      <w:rFonts w:ascii="Scala" w:hAnsi="Scala" w:cs="Scala" w:hint="default"/>
      <w:color w:val="000000"/>
      <w:sz w:val="15"/>
      <w:szCs w:val="15"/>
    </w:rPr>
  </w:style>
  <w:style w:type="character" w:customStyle="1" w:styleId="A0">
    <w:name w:val="A0"/>
    <w:uiPriority w:val="99"/>
    <w:rsid w:val="00D530ED"/>
    <w:rPr>
      <w:rFonts w:ascii="Scala" w:hAnsi="Scala" w:cs="Scala" w:hint="default"/>
      <w:color w:val="000000"/>
      <w:sz w:val="16"/>
      <w:szCs w:val="16"/>
    </w:rPr>
  </w:style>
  <w:style w:type="character" w:customStyle="1" w:styleId="Date11">
    <w:name w:val="Date11"/>
    <w:rsid w:val="00D530ED"/>
  </w:style>
  <w:style w:type="character" w:customStyle="1" w:styleId="Boxout">
    <w:name w:val="Box out"/>
    <w:uiPriority w:val="1"/>
    <w:qFormat/>
    <w:rsid w:val="00D530ED"/>
    <w:rPr>
      <w:rFonts w:ascii="Tahoma" w:hAnsi="Tahoma" w:cs="Tahoma" w:hint="default"/>
      <w:b/>
      <w:bCs w:val="0"/>
      <w:sz w:val="20"/>
      <w:u w:val="single"/>
      <w:bdr w:val="none" w:sz="0" w:space="0" w:color="auto" w:frame="1"/>
      <w:shd w:val="clear" w:color="auto" w:fill="A9E8F5"/>
    </w:rPr>
  </w:style>
  <w:style w:type="character" w:customStyle="1" w:styleId="metad">
    <w:name w:val="metad"/>
    <w:rsid w:val="00D530ED"/>
  </w:style>
  <w:style w:type="character" w:customStyle="1" w:styleId="sifr-alternate">
    <w:name w:val="sifr-alternate"/>
    <w:rsid w:val="00D530ED"/>
  </w:style>
  <w:style w:type="character" w:customStyle="1" w:styleId="justify1">
    <w:name w:val="justify1"/>
    <w:rsid w:val="00D530ED"/>
  </w:style>
  <w:style w:type="character" w:customStyle="1" w:styleId="artbody1">
    <w:name w:val="art_body1"/>
    <w:rsid w:val="00D530ED"/>
    <w:rPr>
      <w:rFonts w:ascii="Arial" w:hAnsi="Arial" w:cs="Arial" w:hint="default"/>
    </w:rPr>
  </w:style>
  <w:style w:type="character" w:customStyle="1" w:styleId="A1">
    <w:name w:val="A1"/>
    <w:uiPriority w:val="99"/>
    <w:rsid w:val="00D530ED"/>
    <w:rPr>
      <w:rFonts w:ascii="Book Antiqua" w:hAnsi="Book Antiqua" w:cs="Book Antiqua" w:hint="default"/>
      <w:color w:val="221E1F"/>
      <w:sz w:val="22"/>
      <w:szCs w:val="22"/>
    </w:rPr>
  </w:style>
  <w:style w:type="character" w:customStyle="1" w:styleId="reality">
    <w:name w:val="reality"/>
    <w:rsid w:val="00D530ED"/>
  </w:style>
  <w:style w:type="character" w:customStyle="1" w:styleId="text2">
    <w:name w:val="text2"/>
    <w:rsid w:val="00D530ED"/>
  </w:style>
  <w:style w:type="character" w:customStyle="1" w:styleId="StyleUnderlineChar2CharChar11pt">
    <w:name w:val="Style Underline Char2 Char Char + 11 pt"/>
    <w:rsid w:val="00D530ED"/>
    <w:rPr>
      <w:rFonts w:ascii="Times New Roman" w:hAnsi="Times New Roman" w:cs="Times New Roman" w:hint="default"/>
      <w:sz w:val="20"/>
      <w:u w:val="single"/>
    </w:rPr>
  </w:style>
  <w:style w:type="character" w:customStyle="1" w:styleId="StyleStyleBoldUnderline11pt">
    <w:name w:val="Style Style Bold Underline + 11 pt"/>
    <w:rsid w:val="00D530ED"/>
    <w:rPr>
      <w:b/>
      <w:bCs/>
      <w:sz w:val="20"/>
      <w:u w:val="single"/>
    </w:rPr>
  </w:style>
  <w:style w:type="character" w:customStyle="1" w:styleId="articlehead2">
    <w:name w:val="articlehead2"/>
    <w:rsid w:val="00D530ED"/>
  </w:style>
  <w:style w:type="character" w:customStyle="1" w:styleId="pronset">
    <w:name w:val="pronset"/>
    <w:rsid w:val="00D530ED"/>
  </w:style>
  <w:style w:type="character" w:customStyle="1" w:styleId="prondelim">
    <w:name w:val="prondelim"/>
    <w:rsid w:val="00D530ED"/>
  </w:style>
  <w:style w:type="character" w:customStyle="1" w:styleId="prontoggle">
    <w:name w:val="pron_toggle"/>
    <w:rsid w:val="00D530ED"/>
  </w:style>
  <w:style w:type="character" w:customStyle="1" w:styleId="boldface">
    <w:name w:val="boldface"/>
    <w:rsid w:val="00D530ED"/>
  </w:style>
  <w:style w:type="character" w:customStyle="1" w:styleId="secondary-bf">
    <w:name w:val="secondary-bf"/>
    <w:rsid w:val="00D530ED"/>
  </w:style>
  <w:style w:type="table" w:styleId="ColorfulGrid-Accent1">
    <w:name w:val="Colorful Grid Accent 1"/>
    <w:basedOn w:val="TableNormal"/>
    <w:link w:val="ColorfulGrid-Accent1Char"/>
    <w:uiPriority w:val="29"/>
    <w:unhideWhenUsed/>
    <w:rsid w:val="00D530ED"/>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D530ED"/>
    <w:rPr>
      <w:rFonts w:ascii="Times New Roman" w:hAnsi="Times New Roman" w:cs="Times New Roman" w:hint="default"/>
      <w:iCs/>
      <w:color w:val="000000"/>
      <w:sz w:val="16"/>
    </w:rPr>
  </w:style>
  <w:style w:type="character" w:customStyle="1" w:styleId="Boxout0">
    <w:name w:val="Boxout"/>
    <w:uiPriority w:val="1"/>
    <w:qFormat/>
    <w:rsid w:val="00D530ED"/>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D530ED"/>
  </w:style>
  <w:style w:type="character" w:customStyle="1" w:styleId="pg">
    <w:name w:val="pg"/>
    <w:qFormat/>
    <w:rsid w:val="00D530ED"/>
  </w:style>
  <w:style w:type="character" w:customStyle="1" w:styleId="detailtitle">
    <w:name w:val="detailtitle"/>
    <w:rsid w:val="00D530ED"/>
  </w:style>
  <w:style w:type="character" w:customStyle="1" w:styleId="storydate">
    <w:name w:val="storydate"/>
    <w:rsid w:val="00D530ED"/>
  </w:style>
  <w:style w:type="character" w:customStyle="1" w:styleId="preloadwrap">
    <w:name w:val="preloadwrap"/>
    <w:rsid w:val="00D530ED"/>
  </w:style>
  <w:style w:type="character" w:customStyle="1" w:styleId="creditwrap">
    <w:name w:val="creditwrap"/>
    <w:rsid w:val="00D530ED"/>
  </w:style>
  <w:style w:type="character" w:customStyle="1" w:styleId="DefaultChar1">
    <w:name w:val="Default Char1"/>
    <w:rsid w:val="00D530ED"/>
    <w:rPr>
      <w:noProof w:val="0"/>
      <w:color w:val="000000"/>
      <w:lang w:val="en-US" w:eastAsia="en-US" w:bidi="ar-SA"/>
    </w:rPr>
  </w:style>
  <w:style w:type="character" w:customStyle="1" w:styleId="textunderlineChar0">
    <w:name w:val="text underline Char"/>
    <w:link w:val="textunderline0"/>
    <w:rsid w:val="00D530ED"/>
    <w:rPr>
      <w:u w:val="thick"/>
    </w:rPr>
  </w:style>
  <w:style w:type="character" w:customStyle="1" w:styleId="BoldChar">
    <w:name w:val="Bold Char"/>
    <w:rsid w:val="00D530ED"/>
    <w:rPr>
      <w:rFonts w:ascii="Times New Roman" w:eastAsia="Times New Roman" w:hAnsi="Times New Roman" w:cs="Times New Roman" w:hint="default"/>
      <w:b/>
      <w:bCs w:val="0"/>
      <w:szCs w:val="24"/>
    </w:rPr>
  </w:style>
  <w:style w:type="character" w:customStyle="1" w:styleId="pmterms31">
    <w:name w:val="pmterms31"/>
    <w:rsid w:val="00D530ED"/>
    <w:rPr>
      <w:b/>
      <w:bCs/>
      <w:i w:val="0"/>
      <w:iCs w:val="0"/>
      <w:color w:val="000000"/>
    </w:rPr>
  </w:style>
  <w:style w:type="character" w:customStyle="1" w:styleId="copyrightdescription">
    <w:name w:val="copyrightdescription"/>
    <w:qFormat/>
    <w:rsid w:val="00D530ED"/>
  </w:style>
  <w:style w:type="character" w:customStyle="1" w:styleId="ft01">
    <w:name w:val="ft01"/>
    <w:rsid w:val="00D530ED"/>
    <w:rPr>
      <w:rFonts w:ascii="Times" w:hAnsi="Times" w:cs="Times" w:hint="default"/>
      <w:color w:val="000000"/>
      <w:sz w:val="14"/>
      <w:szCs w:val="14"/>
    </w:rPr>
  </w:style>
  <w:style w:type="character" w:customStyle="1" w:styleId="ft11">
    <w:name w:val="ft11"/>
    <w:rsid w:val="00D530ED"/>
    <w:rPr>
      <w:rFonts w:ascii="Times" w:hAnsi="Times" w:cs="Times" w:hint="default"/>
      <w:color w:val="000000"/>
      <w:sz w:val="17"/>
      <w:szCs w:val="17"/>
    </w:rPr>
  </w:style>
  <w:style w:type="character" w:customStyle="1" w:styleId="ft21">
    <w:name w:val="ft21"/>
    <w:rsid w:val="00D530ED"/>
    <w:rPr>
      <w:rFonts w:ascii="Times" w:hAnsi="Times" w:cs="Times" w:hint="default"/>
      <w:color w:val="000000"/>
      <w:sz w:val="15"/>
      <w:szCs w:val="15"/>
    </w:rPr>
  </w:style>
  <w:style w:type="character" w:customStyle="1" w:styleId="ft31">
    <w:name w:val="ft31"/>
    <w:rsid w:val="00D530ED"/>
    <w:rPr>
      <w:rFonts w:ascii="Times" w:hAnsi="Times" w:cs="Times" w:hint="default"/>
      <w:color w:val="000000"/>
      <w:sz w:val="15"/>
      <w:szCs w:val="15"/>
    </w:rPr>
  </w:style>
  <w:style w:type="character" w:customStyle="1" w:styleId="dquo">
    <w:name w:val="dquo"/>
    <w:rsid w:val="00D530ED"/>
  </w:style>
  <w:style w:type="character" w:customStyle="1" w:styleId="caps2">
    <w:name w:val="caps2"/>
    <w:rsid w:val="00D530ED"/>
  </w:style>
  <w:style w:type="character" w:customStyle="1" w:styleId="CardsFont12ptCharCharCharChar">
    <w:name w:val="Cards + Font: 12 pt Char Char Char Char"/>
    <w:rsid w:val="00D530ED"/>
    <w:rPr>
      <w:sz w:val="24"/>
      <w:szCs w:val="24"/>
      <w:u w:val="thick"/>
      <w:lang w:val="en-US" w:eastAsia="en-US" w:bidi="ar-SA"/>
    </w:rPr>
  </w:style>
  <w:style w:type="character" w:customStyle="1" w:styleId="ccs">
    <w:name w:val="c cs"/>
    <w:rsid w:val="00D530ED"/>
  </w:style>
  <w:style w:type="character" w:customStyle="1" w:styleId="UnderlinedEvChar">
    <w:name w:val="Underlined Ev Char"/>
    <w:link w:val="UnderlinedEv"/>
    <w:rsid w:val="00D530ED"/>
    <w:rPr>
      <w:rFonts w:ascii="Times New Roman" w:eastAsia="Times New Roman" w:hAnsi="Times New Roman" w:cs="Times New Roman"/>
      <w:u w:val="single"/>
    </w:rPr>
  </w:style>
  <w:style w:type="character" w:customStyle="1" w:styleId="dropshadow">
    <w:name w:val="dropshadow"/>
    <w:rsid w:val="00D530ED"/>
  </w:style>
  <w:style w:type="character" w:customStyle="1" w:styleId="d05ws">
    <w:name w:val="d05ws"/>
    <w:rsid w:val="00D530ED"/>
  </w:style>
  <w:style w:type="character" w:customStyle="1" w:styleId="rzibod">
    <w:name w:val="rzibod"/>
    <w:rsid w:val="00D530ED"/>
  </w:style>
  <w:style w:type="character" w:customStyle="1" w:styleId="StyleBold1">
    <w:name w:val="Style Bold1"/>
    <w:rsid w:val="00D530ED"/>
    <w:rPr>
      <w:rFonts w:ascii="Georgia" w:hAnsi="Georgia" w:hint="default"/>
      <w:b/>
      <w:bCs/>
      <w:sz w:val="22"/>
    </w:rPr>
  </w:style>
  <w:style w:type="character" w:customStyle="1" w:styleId="headertext">
    <w:name w:val="headertext"/>
    <w:rsid w:val="00D530ED"/>
  </w:style>
  <w:style w:type="character" w:customStyle="1" w:styleId="endnote-reference">
    <w:name w:val="endnote-reference"/>
    <w:rsid w:val="00D530ED"/>
  </w:style>
  <w:style w:type="character" w:customStyle="1" w:styleId="officialsname">
    <w:name w:val="official_s_name"/>
    <w:rsid w:val="00D530ED"/>
  </w:style>
  <w:style w:type="character" w:customStyle="1" w:styleId="audience">
    <w:name w:val="audience"/>
    <w:rsid w:val="00D530ED"/>
  </w:style>
  <w:style w:type="character" w:customStyle="1" w:styleId="A7">
    <w:name w:val="A7"/>
    <w:uiPriority w:val="99"/>
    <w:rsid w:val="00D530ED"/>
    <w:rPr>
      <w:rFonts w:ascii="Myriad Pro" w:hAnsi="Myriad Pro" w:cs="Myriad Pro" w:hint="default"/>
      <w:color w:val="0066B1"/>
      <w:sz w:val="22"/>
      <w:szCs w:val="22"/>
    </w:rPr>
  </w:style>
  <w:style w:type="character" w:customStyle="1" w:styleId="normalchar">
    <w:name w:val="normal__char"/>
    <w:rsid w:val="00D530ED"/>
  </w:style>
  <w:style w:type="character" w:customStyle="1" w:styleId="hyperlink002cheading0020100200028block0020title0029char">
    <w:name w:val="hyperlink_002cheading_00201_0020_0028block_0020title_0029__char"/>
    <w:rsid w:val="00D530ED"/>
  </w:style>
  <w:style w:type="character" w:customStyle="1" w:styleId="underline002cstyle0020bold0020underlinechar">
    <w:name w:val="underline_002cstyle_0020bold_0020underline__char"/>
    <w:rsid w:val="00D530ED"/>
  </w:style>
  <w:style w:type="character" w:customStyle="1" w:styleId="copyboldblack">
    <w:name w:val="copyboldblack"/>
    <w:rsid w:val="00D530ED"/>
  </w:style>
  <w:style w:type="character" w:customStyle="1" w:styleId="copybold">
    <w:name w:val="copybold"/>
    <w:rsid w:val="00D530ED"/>
  </w:style>
  <w:style w:type="character" w:customStyle="1" w:styleId="author-date0">
    <w:name w:val="author-date"/>
    <w:rsid w:val="00D530ED"/>
  </w:style>
  <w:style w:type="character" w:customStyle="1" w:styleId="hidden">
    <w:name w:val="hidden"/>
    <w:rsid w:val="00D530ED"/>
  </w:style>
  <w:style w:type="character" w:customStyle="1" w:styleId="articlebegin">
    <w:name w:val="articlebegin"/>
    <w:rsid w:val="00D530ED"/>
  </w:style>
  <w:style w:type="character" w:customStyle="1" w:styleId="mediaoverlay">
    <w:name w:val="mediaoverlay"/>
    <w:rsid w:val="00D530ED"/>
  </w:style>
  <w:style w:type="character" w:customStyle="1" w:styleId="blogcaption">
    <w:name w:val="blog_caption"/>
    <w:rsid w:val="00D530ED"/>
  </w:style>
  <w:style w:type="character" w:customStyle="1" w:styleId="commnet-abuzz">
    <w:name w:val="commnet-abuzz"/>
    <w:rsid w:val="00D530ED"/>
  </w:style>
  <w:style w:type="character" w:customStyle="1" w:styleId="fbconnectbuttontext">
    <w:name w:val="fbconnectbutton_text"/>
    <w:rsid w:val="00D530ED"/>
  </w:style>
  <w:style w:type="character" w:customStyle="1" w:styleId="fbsharecountinner">
    <w:name w:val="fb_share_count_inner"/>
    <w:rsid w:val="00D530ED"/>
  </w:style>
  <w:style w:type="character" w:customStyle="1" w:styleId="stbuttontext">
    <w:name w:val="stbuttontext"/>
    <w:rsid w:val="00D530ED"/>
  </w:style>
  <w:style w:type="character" w:customStyle="1" w:styleId="source">
    <w:name w:val="source"/>
    <w:rsid w:val="00D530ED"/>
  </w:style>
  <w:style w:type="character" w:customStyle="1" w:styleId="pubdate">
    <w:name w:val="pubdate"/>
    <w:rsid w:val="00D530ED"/>
  </w:style>
  <w:style w:type="character" w:customStyle="1" w:styleId="grey">
    <w:name w:val="grey"/>
    <w:rsid w:val="00D530ED"/>
  </w:style>
  <w:style w:type="character" w:customStyle="1" w:styleId="postdate">
    <w:name w:val="post_date"/>
    <w:rsid w:val="00D530ED"/>
  </w:style>
  <w:style w:type="character" w:customStyle="1" w:styleId="bdx">
    <w:name w:val="bdx"/>
    <w:rsid w:val="00D530ED"/>
  </w:style>
  <w:style w:type="character" w:customStyle="1" w:styleId="bdl">
    <w:name w:val="bdl"/>
    <w:rsid w:val="00D530ED"/>
  </w:style>
  <w:style w:type="character" w:customStyle="1" w:styleId="breadcrumbitemcurrent">
    <w:name w:val="breadcrumbitemcurrent"/>
    <w:rsid w:val="00D530ED"/>
  </w:style>
  <w:style w:type="character" w:customStyle="1" w:styleId="bbl">
    <w:name w:val="bbl"/>
    <w:rsid w:val="00D530ED"/>
  </w:style>
  <w:style w:type="character" w:customStyle="1" w:styleId="Date2">
    <w:name w:val="Date2"/>
    <w:rsid w:val="00D530ED"/>
  </w:style>
  <w:style w:type="character" w:customStyle="1" w:styleId="company">
    <w:name w:val="company"/>
    <w:rsid w:val="00D530ED"/>
  </w:style>
  <w:style w:type="character" w:customStyle="1" w:styleId="itxtnewhookspan">
    <w:name w:val="itxtnewhookspan"/>
    <w:rsid w:val="00D530ED"/>
  </w:style>
  <w:style w:type="character" w:customStyle="1" w:styleId="gstxthlt">
    <w:name w:val="gstxt_hlt"/>
    <w:rsid w:val="00D530ED"/>
  </w:style>
  <w:style w:type="character" w:customStyle="1" w:styleId="SubtleEmphasis1">
    <w:name w:val="Subtle Emphasis1"/>
    <w:uiPriority w:val="19"/>
    <w:qFormat/>
    <w:rsid w:val="00D530ED"/>
    <w:rPr>
      <w:rFonts w:ascii="Times New Roman" w:hAnsi="Times New Roman" w:cs="Times New Roman" w:hint="default"/>
      <w:b/>
      <w:bCs w:val="0"/>
      <w:iCs/>
      <w:color w:val="auto"/>
      <w:sz w:val="22"/>
    </w:rPr>
  </w:style>
  <w:style w:type="character" w:customStyle="1" w:styleId="StyleBoldRed">
    <w:name w:val="Style Bold Red"/>
    <w:rsid w:val="00D530ED"/>
    <w:rPr>
      <w:b/>
      <w:bCs/>
      <w:color w:val="auto"/>
    </w:rPr>
  </w:style>
  <w:style w:type="character" w:customStyle="1" w:styleId="StyleTimesNewRoman8pt">
    <w:name w:val="Style Times New Roman 8 pt"/>
    <w:rsid w:val="00D530ED"/>
    <w:rPr>
      <w:rFonts w:ascii="Georgia" w:hAnsi="Georgia" w:hint="default"/>
      <w:sz w:val="16"/>
    </w:rPr>
  </w:style>
  <w:style w:type="character" w:customStyle="1" w:styleId="StyleStyle7pt8pt">
    <w:name w:val="Style Style 7 pt + 8 pt"/>
    <w:rsid w:val="00D530ED"/>
    <w:rPr>
      <w:sz w:val="16"/>
    </w:rPr>
  </w:style>
  <w:style w:type="character" w:customStyle="1" w:styleId="StyleStyleThickunderlineBold1">
    <w:name w:val="Style Style Thick underline + Bold1"/>
    <w:rsid w:val="00D530ED"/>
    <w:rPr>
      <w:b/>
      <w:bCs/>
      <w:u w:val="thick"/>
    </w:rPr>
  </w:style>
  <w:style w:type="character" w:customStyle="1" w:styleId="StyleUnderline2">
    <w:name w:val="Style Underline2"/>
    <w:rsid w:val="00D530ED"/>
    <w:rPr>
      <w:u w:val="single"/>
    </w:rPr>
  </w:style>
  <w:style w:type="character" w:customStyle="1" w:styleId="ShrinkText">
    <w:name w:val="Shrink Text"/>
    <w:rsid w:val="00D530ED"/>
    <w:rPr>
      <w:sz w:val="16"/>
    </w:rPr>
  </w:style>
  <w:style w:type="character" w:customStyle="1" w:styleId="smallcaps">
    <w:name w:val="smallcaps"/>
    <w:rsid w:val="00D530ED"/>
  </w:style>
  <w:style w:type="character" w:customStyle="1" w:styleId="goldbldtext">
    <w:name w:val="goldbldtext"/>
    <w:rsid w:val="00D530ED"/>
  </w:style>
  <w:style w:type="character" w:customStyle="1" w:styleId="cardshighlight0">
    <w:name w:val="cardshighlight"/>
    <w:rsid w:val="00D530ED"/>
  </w:style>
  <w:style w:type="character" w:customStyle="1" w:styleId="cardsfont12pt1">
    <w:name w:val="cardsfont12pt"/>
    <w:rsid w:val="00D530ED"/>
  </w:style>
  <w:style w:type="character" w:customStyle="1" w:styleId="ft1">
    <w:name w:val="ft1"/>
    <w:rsid w:val="00D530ED"/>
  </w:style>
  <w:style w:type="character" w:customStyle="1" w:styleId="ft6">
    <w:name w:val="ft6"/>
    <w:rsid w:val="00D530ED"/>
  </w:style>
  <w:style w:type="character" w:customStyle="1" w:styleId="kicker">
    <w:name w:val="kicker"/>
    <w:rsid w:val="00D530ED"/>
  </w:style>
  <w:style w:type="character" w:customStyle="1" w:styleId="backcontent">
    <w:name w:val="backcontent"/>
    <w:rsid w:val="00D530ED"/>
  </w:style>
  <w:style w:type="character" w:customStyle="1" w:styleId="daystmp">
    <w:name w:val="daystmp"/>
    <w:rsid w:val="00D530ED"/>
  </w:style>
  <w:style w:type="character" w:customStyle="1" w:styleId="cardsfont12ptchar">
    <w:name w:val="cardsfont12ptchar"/>
    <w:rsid w:val="00D530ED"/>
  </w:style>
  <w:style w:type="character" w:customStyle="1" w:styleId="gal">
    <w:name w:val="gal"/>
    <w:rsid w:val="00D530ED"/>
  </w:style>
  <w:style w:type="character" w:customStyle="1" w:styleId="submitted">
    <w:name w:val="submitted"/>
    <w:rsid w:val="00D530ED"/>
  </w:style>
  <w:style w:type="character" w:customStyle="1" w:styleId="imagedateline">
    <w:name w:val="image_dateline"/>
    <w:rsid w:val="00D530ED"/>
  </w:style>
  <w:style w:type="character" w:customStyle="1" w:styleId="authordatecharchar">
    <w:name w:val="authordatecharchar"/>
    <w:rsid w:val="00D530ED"/>
  </w:style>
  <w:style w:type="character" w:customStyle="1" w:styleId="style1char0">
    <w:name w:val="style1char"/>
    <w:rsid w:val="00D530ED"/>
  </w:style>
  <w:style w:type="character" w:customStyle="1" w:styleId="tagcharchar0">
    <w:name w:val="tagcharchar"/>
    <w:rsid w:val="00D530ED"/>
  </w:style>
  <w:style w:type="character" w:customStyle="1" w:styleId="underlinedcharchar2">
    <w:name w:val="underlinedcharchar"/>
    <w:rsid w:val="00D530ED"/>
  </w:style>
  <w:style w:type="character" w:customStyle="1" w:styleId="BoxedChar">
    <w:name w:val="Boxed Char"/>
    <w:rsid w:val="00D530ED"/>
    <w:rPr>
      <w:rFonts w:ascii="Arial Narrow" w:hAnsi="Arial Narrow" w:hint="default"/>
      <w:b/>
      <w:bCs w:val="0"/>
      <w:sz w:val="18"/>
      <w:bdr w:val="single" w:sz="6" w:space="0" w:color="auto" w:frame="1"/>
    </w:rPr>
  </w:style>
  <w:style w:type="character" w:customStyle="1" w:styleId="Style11ptUnderline2">
    <w:name w:val="Style 11 pt Underline2"/>
    <w:rsid w:val="00D530ED"/>
    <w:rPr>
      <w:sz w:val="20"/>
      <w:u w:val="single"/>
    </w:rPr>
  </w:style>
  <w:style w:type="character" w:customStyle="1" w:styleId="Style11ptBoldUnderline2">
    <w:name w:val="Style 11 pt Bold Underline2"/>
    <w:rsid w:val="00D530ED"/>
    <w:rPr>
      <w:b/>
      <w:bCs/>
      <w:sz w:val="20"/>
      <w:u w:val="single"/>
    </w:rPr>
  </w:style>
  <w:style w:type="character" w:customStyle="1" w:styleId="nw">
    <w:name w:val="nw"/>
    <w:rsid w:val="00D530ED"/>
  </w:style>
  <w:style w:type="character" w:customStyle="1" w:styleId="Styleunderline11ptBoldBorderSinglesolidlineAuto">
    <w:name w:val="Style underline + 11 pt Bold Border: : (Single solid line Auto ..."/>
    <w:rsid w:val="00D530ED"/>
    <w:rPr>
      <w:b/>
      <w:bCs/>
      <w:sz w:val="20"/>
      <w:u w:val="single"/>
      <w:bdr w:val="single" w:sz="4" w:space="0" w:color="auto" w:frame="1"/>
    </w:rPr>
  </w:style>
  <w:style w:type="character" w:customStyle="1" w:styleId="cardCharCharChar1">
    <w:name w:val="card Char Char Char1"/>
    <w:rsid w:val="00D530ED"/>
    <w:rPr>
      <w:lang w:val="en-US" w:eastAsia="en-US" w:bidi="ar-SA"/>
    </w:rPr>
  </w:style>
  <w:style w:type="character" w:customStyle="1" w:styleId="authors1">
    <w:name w:val="authors1"/>
    <w:rsid w:val="00D530ED"/>
    <w:rPr>
      <w:rFonts w:ascii="Verdana" w:hAnsi="Verdana" w:hint="default"/>
      <w:b/>
      <w:bCs/>
      <w:color w:val="006699"/>
      <w:sz w:val="20"/>
      <w:szCs w:val="20"/>
    </w:rPr>
  </w:style>
  <w:style w:type="character" w:customStyle="1" w:styleId="headlinesectionlarge">
    <w:name w:val="headline_section_large"/>
    <w:rsid w:val="00D530ED"/>
  </w:style>
  <w:style w:type="character" w:customStyle="1" w:styleId="Styleunderline11ptBlack">
    <w:name w:val="Style underline + 11 pt Black"/>
    <w:rsid w:val="00D530ED"/>
    <w:rPr>
      <w:color w:val="000000"/>
      <w:sz w:val="20"/>
      <w:u w:val="single"/>
    </w:rPr>
  </w:style>
  <w:style w:type="character" w:customStyle="1" w:styleId="Styleunderline11ptBoldBlack">
    <w:name w:val="Style underline + 11 pt Bold Black"/>
    <w:rsid w:val="00D530ED"/>
    <w:rPr>
      <w:b/>
      <w:bCs/>
      <w:color w:val="000000"/>
      <w:sz w:val="20"/>
      <w:u w:val="single"/>
    </w:rPr>
  </w:style>
  <w:style w:type="character" w:customStyle="1" w:styleId="Style11ptBoldBlackUnderline">
    <w:name w:val="Style 11 pt Bold Black Underline"/>
    <w:rsid w:val="00D530ED"/>
    <w:rPr>
      <w:b/>
      <w:bCs/>
      <w:color w:val="000000"/>
      <w:sz w:val="20"/>
      <w:u w:val="single"/>
    </w:rPr>
  </w:style>
  <w:style w:type="character" w:customStyle="1" w:styleId="Style11ptBoldBlackUnderlineBorderSinglesolidline">
    <w:name w:val="Style 11 pt Bold Black Underline Border: : (Single solid line ..."/>
    <w:rsid w:val="00D530ED"/>
    <w:rPr>
      <w:b/>
      <w:bCs/>
      <w:color w:val="000000"/>
      <w:sz w:val="20"/>
      <w:u w:val="single"/>
      <w:bdr w:val="single" w:sz="4" w:space="0" w:color="auto" w:frame="1"/>
    </w:rPr>
  </w:style>
  <w:style w:type="character" w:customStyle="1" w:styleId="StyleLatinMeridien-Italic11ptItalicUnderline">
    <w:name w:val="Style (Latin) Meridien-Italic 11 pt Italic Underline"/>
    <w:rsid w:val="00D530ED"/>
    <w:rPr>
      <w:rFonts w:ascii="Meridien-Italic" w:hAnsi="Meridien-Italic" w:hint="default"/>
      <w:i/>
      <w:iCs/>
      <w:sz w:val="20"/>
      <w:u w:val="single"/>
    </w:rPr>
  </w:style>
  <w:style w:type="character" w:customStyle="1" w:styleId="Citation-AuthorDate">
    <w:name w:val="Citation - Author/Date"/>
    <w:rsid w:val="00D530ED"/>
    <w:rPr>
      <w:b/>
      <w:bCs w:val="0"/>
      <w:smallCaps/>
      <w:sz w:val="24"/>
      <w:u w:val="single"/>
    </w:rPr>
  </w:style>
  <w:style w:type="character" w:customStyle="1" w:styleId="underlinestylechar0">
    <w:name w:val="underlinestylechar"/>
    <w:rsid w:val="00D530ED"/>
  </w:style>
  <w:style w:type="character" w:customStyle="1" w:styleId="highlight">
    <w:name w:val="highlight"/>
    <w:rsid w:val="00D530ED"/>
  </w:style>
  <w:style w:type="character" w:customStyle="1" w:styleId="DottedUnderline0">
    <w:name w:val="Dotted Underline"/>
    <w:rsid w:val="00D530ED"/>
    <w:rPr>
      <w:rFonts w:ascii="Times New Roman" w:hAnsi="Times New Roman" w:cs="Times New Roman" w:hint="default"/>
      <w:sz w:val="20"/>
      <w:u w:val="dottedHeavy"/>
    </w:rPr>
  </w:style>
  <w:style w:type="character" w:customStyle="1" w:styleId="titleauthoretc">
    <w:name w:val="titleauthoretc"/>
    <w:rsid w:val="00D530ED"/>
  </w:style>
  <w:style w:type="character" w:customStyle="1" w:styleId="labeltext">
    <w:name w:val="labeltext"/>
    <w:rsid w:val="00D530ED"/>
  </w:style>
  <w:style w:type="character" w:customStyle="1" w:styleId="viewlink">
    <w:name w:val="viewlink"/>
    <w:rsid w:val="00D530ED"/>
  </w:style>
  <w:style w:type="character" w:customStyle="1" w:styleId="share">
    <w:name w:val="share"/>
    <w:rsid w:val="00D530ED"/>
  </w:style>
  <w:style w:type="character" w:customStyle="1" w:styleId="inlinkchart">
    <w:name w:val="inlink_chart"/>
    <w:rsid w:val="00D530ED"/>
  </w:style>
  <w:style w:type="character" w:customStyle="1" w:styleId="underLight">
    <w:name w:val="underLight"/>
    <w:uiPriority w:val="1"/>
    <w:qFormat/>
    <w:rsid w:val="00D530E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D530ED"/>
  </w:style>
  <w:style w:type="character" w:customStyle="1" w:styleId="author-rss">
    <w:name w:val="author-rss"/>
    <w:rsid w:val="00D530ED"/>
  </w:style>
  <w:style w:type="character" w:customStyle="1" w:styleId="fbsharecountwrapper">
    <w:name w:val="fb_share_count_wrapper"/>
    <w:rsid w:val="00D530ED"/>
  </w:style>
  <w:style w:type="character" w:customStyle="1" w:styleId="fbbuttontext">
    <w:name w:val="fb_button_text"/>
    <w:rsid w:val="00D530ED"/>
  </w:style>
  <w:style w:type="character" w:customStyle="1" w:styleId="hw">
    <w:name w:val="hw"/>
    <w:rsid w:val="00D530ED"/>
  </w:style>
  <w:style w:type="character" w:customStyle="1" w:styleId="linktotop">
    <w:name w:val="linktotop"/>
    <w:rsid w:val="00D530ED"/>
  </w:style>
  <w:style w:type="character" w:customStyle="1" w:styleId="maintextbldleft">
    <w:name w:val="maintextbldleft"/>
    <w:rsid w:val="00D530ED"/>
  </w:style>
  <w:style w:type="character" w:customStyle="1" w:styleId="maintextleft">
    <w:name w:val="maintextleft"/>
    <w:rsid w:val="00D530ED"/>
  </w:style>
  <w:style w:type="character" w:customStyle="1" w:styleId="descriptionstyle1block">
    <w:name w:val="description style1 block"/>
    <w:rsid w:val="00D530ED"/>
  </w:style>
  <w:style w:type="character" w:customStyle="1" w:styleId="gutter-right-1">
    <w:name w:val="gutter-right-1"/>
    <w:basedOn w:val="DefaultParagraphFont"/>
    <w:rsid w:val="00D530ED"/>
  </w:style>
  <w:style w:type="character" w:customStyle="1" w:styleId="ssl3">
    <w:name w:val="ss_l3"/>
    <w:rsid w:val="00D530ED"/>
  </w:style>
  <w:style w:type="character" w:customStyle="1" w:styleId="FontStyle39">
    <w:name w:val="Font Style39"/>
    <w:uiPriority w:val="99"/>
    <w:rsid w:val="00D530ED"/>
    <w:rPr>
      <w:rFonts w:ascii="Constantia" w:hAnsi="Constantia" w:cs="Constantia" w:hint="default"/>
      <w:b/>
      <w:bCs/>
      <w:sz w:val="18"/>
      <w:szCs w:val="18"/>
    </w:rPr>
  </w:style>
  <w:style w:type="character" w:customStyle="1" w:styleId="6">
    <w:name w:val="6"/>
    <w:rsid w:val="00D530ED"/>
    <w:rPr>
      <w:rFonts w:ascii="Arial" w:hAnsi="Arial" w:cs="Arial" w:hint="default"/>
      <w:bCs/>
      <w:sz w:val="20"/>
      <w:u w:val="single"/>
      <w:lang w:val="en-US" w:eastAsia="en-US" w:bidi="ar-SA"/>
    </w:rPr>
  </w:style>
  <w:style w:type="character" w:customStyle="1" w:styleId="Header11">
    <w:name w:val="Header11"/>
    <w:rsid w:val="00D530ED"/>
  </w:style>
  <w:style w:type="character" w:customStyle="1" w:styleId="posa">
    <w:name w:val="pos(a)"/>
    <w:basedOn w:val="DefaultParagraphFont"/>
    <w:rsid w:val="00D530ED"/>
  </w:style>
  <w:style w:type="character" w:customStyle="1" w:styleId="u-hiddeninnarrowenv">
    <w:name w:val="u-hiddeninnarrowenv"/>
    <w:basedOn w:val="DefaultParagraphFont"/>
    <w:rsid w:val="00D530ED"/>
  </w:style>
  <w:style w:type="character" w:customStyle="1" w:styleId="followbutton-bird">
    <w:name w:val="followbutton-bird"/>
    <w:basedOn w:val="DefaultParagraphFont"/>
    <w:rsid w:val="00D530ED"/>
  </w:style>
  <w:style w:type="character" w:customStyle="1" w:styleId="tweetauthor-name">
    <w:name w:val="tweetauthor-name"/>
    <w:basedOn w:val="DefaultParagraphFont"/>
    <w:rsid w:val="00D530ED"/>
  </w:style>
  <w:style w:type="character" w:customStyle="1" w:styleId="tweetauthor-verifiedbadge">
    <w:name w:val="tweetauthor-verifiedbadge"/>
    <w:basedOn w:val="DefaultParagraphFont"/>
    <w:rsid w:val="00D530ED"/>
  </w:style>
  <w:style w:type="character" w:customStyle="1" w:styleId="tweetauthor-screenname">
    <w:name w:val="tweetauthor-screenname"/>
    <w:basedOn w:val="DefaultParagraphFont"/>
    <w:rsid w:val="00D530ED"/>
  </w:style>
  <w:style w:type="character" w:customStyle="1" w:styleId="u-hiddenvisually">
    <w:name w:val="u-hiddenvisually"/>
    <w:basedOn w:val="DefaultParagraphFont"/>
    <w:rsid w:val="00D530ED"/>
  </w:style>
  <w:style w:type="character" w:customStyle="1" w:styleId="tweetaction-stat">
    <w:name w:val="tweetaction-stat"/>
    <w:basedOn w:val="DefaultParagraphFont"/>
    <w:rsid w:val="00D530ED"/>
  </w:style>
  <w:style w:type="character" w:customStyle="1" w:styleId="related">
    <w:name w:val="related"/>
    <w:basedOn w:val="DefaultParagraphFont"/>
    <w:rsid w:val="00D530ED"/>
  </w:style>
  <w:style w:type="character" w:customStyle="1" w:styleId="related-content">
    <w:name w:val="related-content"/>
    <w:basedOn w:val="DefaultParagraphFont"/>
    <w:rsid w:val="00D530ED"/>
  </w:style>
  <w:style w:type="character" w:customStyle="1" w:styleId="name-of-author">
    <w:name w:val="name-of-author"/>
    <w:basedOn w:val="DefaultParagraphFont"/>
    <w:rsid w:val="00D530ED"/>
  </w:style>
  <w:style w:type="character" w:customStyle="1" w:styleId="first-name">
    <w:name w:val="first-name"/>
    <w:basedOn w:val="DefaultParagraphFont"/>
    <w:rsid w:val="00D530ED"/>
  </w:style>
  <w:style w:type="character" w:customStyle="1" w:styleId="last-name">
    <w:name w:val="last-name"/>
    <w:basedOn w:val="DefaultParagraphFont"/>
    <w:rsid w:val="00D530ED"/>
  </w:style>
  <w:style w:type="character" w:customStyle="1" w:styleId="caption10">
    <w:name w:val="caption1"/>
    <w:basedOn w:val="DefaultParagraphFont"/>
    <w:rsid w:val="00D530ED"/>
  </w:style>
  <w:style w:type="character" w:customStyle="1" w:styleId="recirc-text">
    <w:name w:val="&quot;recirc-text”"/>
    <w:basedOn w:val="DefaultParagraphFont"/>
    <w:rsid w:val="00D530ED"/>
  </w:style>
  <w:style w:type="character" w:customStyle="1" w:styleId="video-icon">
    <w:name w:val="video-icon"/>
    <w:basedOn w:val="DefaultParagraphFont"/>
    <w:rsid w:val="00D530ED"/>
  </w:style>
  <w:style w:type="character" w:customStyle="1" w:styleId="powa-shot-play-btn-text">
    <w:name w:val="powa-shot-play-btn-text"/>
    <w:basedOn w:val="DefaultParagraphFont"/>
    <w:rsid w:val="00D530ED"/>
  </w:style>
  <w:style w:type="character" w:customStyle="1" w:styleId="powa-shot-click">
    <w:name w:val="powa-shot-click"/>
    <w:basedOn w:val="DefaultParagraphFont"/>
    <w:rsid w:val="00D530ED"/>
  </w:style>
  <w:style w:type="character" w:customStyle="1" w:styleId="wpv-blurb">
    <w:name w:val="wpv-blurb"/>
    <w:basedOn w:val="DefaultParagraphFont"/>
    <w:rsid w:val="00D530ED"/>
  </w:style>
  <w:style w:type="character" w:customStyle="1" w:styleId="pb-caption">
    <w:name w:val="pb-caption"/>
    <w:basedOn w:val="DefaultParagraphFont"/>
    <w:rsid w:val="00D530ED"/>
  </w:style>
  <w:style w:type="character" w:customStyle="1" w:styleId="Heading5Char1">
    <w:name w:val="Heading 5 Char1"/>
    <w:aliases w:val="Text Char1"/>
    <w:basedOn w:val="DefaultParagraphFont"/>
    <w:semiHidden/>
    <w:rsid w:val="00D530ED"/>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D530ED"/>
    <w:rPr>
      <w:vertAlign w:val="baseline"/>
    </w:rPr>
  </w:style>
  <w:style w:type="character" w:customStyle="1" w:styleId="Heading7Char1">
    <w:name w:val="Heading 7 Char1"/>
    <w:basedOn w:val="DefaultParagraphFont"/>
    <w:semiHidden/>
    <w:rsid w:val="00D530ED"/>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D530ED"/>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D530ED"/>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D530ED"/>
    <w:rPr>
      <w:rFonts w:ascii="Calibri" w:hAnsi="Calibri" w:cs="Calibri"/>
    </w:rPr>
  </w:style>
  <w:style w:type="numbering" w:customStyle="1" w:styleId="NoList2">
    <w:name w:val="No List2"/>
    <w:next w:val="NoList"/>
    <w:uiPriority w:val="99"/>
    <w:semiHidden/>
    <w:unhideWhenUsed/>
    <w:rsid w:val="00D530ED"/>
  </w:style>
  <w:style w:type="numbering" w:customStyle="1" w:styleId="NoList3">
    <w:name w:val="No List3"/>
    <w:next w:val="NoList"/>
    <w:uiPriority w:val="99"/>
    <w:semiHidden/>
    <w:unhideWhenUsed/>
    <w:rsid w:val="00D530ED"/>
  </w:style>
  <w:style w:type="numbering" w:customStyle="1" w:styleId="NoList4">
    <w:name w:val="No List4"/>
    <w:next w:val="NoList"/>
    <w:uiPriority w:val="99"/>
    <w:semiHidden/>
    <w:unhideWhenUsed/>
    <w:rsid w:val="00D530ED"/>
  </w:style>
  <w:style w:type="numbering" w:customStyle="1" w:styleId="NoList5">
    <w:name w:val="No List5"/>
    <w:next w:val="NoList"/>
    <w:semiHidden/>
    <w:unhideWhenUsed/>
    <w:rsid w:val="00D530ED"/>
  </w:style>
  <w:style w:type="paragraph" w:styleId="BlockText">
    <w:name w:val="Block Text"/>
    <w:basedOn w:val="Normal"/>
    <w:rsid w:val="00D530ED"/>
    <w:pPr>
      <w:ind w:left="229" w:right="229"/>
    </w:pPr>
    <w:rPr>
      <w:rFonts w:ascii="Verdana" w:eastAsia="Times New Roman" w:hAnsi="Verdana"/>
      <w:sz w:val="16"/>
      <w:szCs w:val="20"/>
    </w:rPr>
  </w:style>
  <w:style w:type="paragraph" w:styleId="NormalIndent">
    <w:name w:val="Normal Indent"/>
    <w:basedOn w:val="Normal"/>
    <w:rsid w:val="00D530ED"/>
    <w:pPr>
      <w:ind w:left="720"/>
    </w:pPr>
    <w:rPr>
      <w:rFonts w:eastAsia="Times New Roman"/>
      <w:szCs w:val="20"/>
    </w:rPr>
  </w:style>
  <w:style w:type="paragraph" w:styleId="EnvelopeReturn">
    <w:name w:val="envelope return"/>
    <w:basedOn w:val="Normal"/>
    <w:rsid w:val="00D530ED"/>
    <w:rPr>
      <w:rFonts w:eastAsia="Times New Roman"/>
      <w:sz w:val="24"/>
      <w:szCs w:val="20"/>
    </w:rPr>
  </w:style>
  <w:style w:type="paragraph" w:styleId="EnvelopeAddress">
    <w:name w:val="envelope address"/>
    <w:basedOn w:val="Normal"/>
    <w:rsid w:val="00D530ED"/>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D530ED"/>
  </w:style>
  <w:style w:type="numbering" w:customStyle="1" w:styleId="NoList7">
    <w:name w:val="No List7"/>
    <w:next w:val="NoList"/>
    <w:semiHidden/>
    <w:unhideWhenUsed/>
    <w:rsid w:val="00D530ED"/>
  </w:style>
  <w:style w:type="paragraph" w:styleId="ListBullet">
    <w:name w:val="List Bullet"/>
    <w:basedOn w:val="Normal"/>
    <w:link w:val="ListBulletChar"/>
    <w:uiPriority w:val="99"/>
    <w:unhideWhenUsed/>
    <w:rsid w:val="00D530ED"/>
    <w:pPr>
      <w:tabs>
        <w:tab w:val="num" w:pos="360"/>
      </w:tabs>
      <w:ind w:left="360" w:hanging="360"/>
      <w:contextualSpacing/>
    </w:pPr>
    <w:rPr>
      <w:rFonts w:eastAsia="Calibri"/>
    </w:rPr>
  </w:style>
  <w:style w:type="table" w:styleId="MediumGrid1">
    <w:name w:val="Medium Grid 1"/>
    <w:basedOn w:val="TableNormal"/>
    <w:uiPriority w:val="67"/>
    <w:rsid w:val="00D530ED"/>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D530ED"/>
    <w:rPr>
      <w:rFonts w:ascii="Arial Narrow" w:eastAsia="SimSun" w:hAnsi="Arial Narrow" w:cs="Calibri"/>
      <w:sz w:val="20"/>
      <w:szCs w:val="22"/>
    </w:rPr>
  </w:style>
  <w:style w:type="numbering" w:customStyle="1" w:styleId="NoList11">
    <w:name w:val="No List11"/>
    <w:next w:val="NoList"/>
    <w:uiPriority w:val="99"/>
    <w:semiHidden/>
    <w:unhideWhenUsed/>
    <w:rsid w:val="00D530ED"/>
  </w:style>
  <w:style w:type="numbering" w:customStyle="1" w:styleId="NoList111">
    <w:name w:val="No List111"/>
    <w:next w:val="NoList"/>
    <w:uiPriority w:val="99"/>
    <w:semiHidden/>
    <w:unhideWhenUsed/>
    <w:rsid w:val="00D530ED"/>
  </w:style>
  <w:style w:type="numbering" w:customStyle="1" w:styleId="NoList1111">
    <w:name w:val="No List1111"/>
    <w:next w:val="NoList"/>
    <w:uiPriority w:val="99"/>
    <w:semiHidden/>
    <w:unhideWhenUsed/>
    <w:rsid w:val="00D530ED"/>
  </w:style>
  <w:style w:type="numbering" w:customStyle="1" w:styleId="NoList11111">
    <w:name w:val="No List11111"/>
    <w:next w:val="NoList"/>
    <w:uiPriority w:val="99"/>
    <w:semiHidden/>
    <w:unhideWhenUsed/>
    <w:rsid w:val="00D530ED"/>
  </w:style>
  <w:style w:type="numbering" w:customStyle="1" w:styleId="NoList111111">
    <w:name w:val="No List111111"/>
    <w:next w:val="NoList"/>
    <w:uiPriority w:val="99"/>
    <w:semiHidden/>
    <w:unhideWhenUsed/>
    <w:rsid w:val="00D530ED"/>
  </w:style>
  <w:style w:type="numbering" w:customStyle="1" w:styleId="NoList1111111">
    <w:name w:val="No List1111111"/>
    <w:next w:val="NoList"/>
    <w:uiPriority w:val="99"/>
    <w:semiHidden/>
    <w:unhideWhenUsed/>
    <w:rsid w:val="00D530ED"/>
  </w:style>
  <w:style w:type="numbering" w:customStyle="1" w:styleId="NoList11111111">
    <w:name w:val="No List11111111"/>
    <w:next w:val="NoList"/>
    <w:uiPriority w:val="99"/>
    <w:semiHidden/>
    <w:unhideWhenUsed/>
    <w:rsid w:val="00D530ED"/>
  </w:style>
  <w:style w:type="numbering" w:customStyle="1" w:styleId="NoList111111111">
    <w:name w:val="No List111111111"/>
    <w:next w:val="NoList"/>
    <w:uiPriority w:val="99"/>
    <w:semiHidden/>
    <w:unhideWhenUsed/>
    <w:rsid w:val="00D530ED"/>
  </w:style>
  <w:style w:type="numbering" w:customStyle="1" w:styleId="NoList1111111111">
    <w:name w:val="No List1111111111"/>
    <w:next w:val="NoList"/>
    <w:uiPriority w:val="99"/>
    <w:semiHidden/>
    <w:unhideWhenUsed/>
    <w:rsid w:val="00D530ED"/>
  </w:style>
  <w:style w:type="numbering" w:customStyle="1" w:styleId="NoList11111111111">
    <w:name w:val="No List11111111111"/>
    <w:next w:val="NoList"/>
    <w:uiPriority w:val="99"/>
    <w:semiHidden/>
    <w:unhideWhenUsed/>
    <w:rsid w:val="00D530ED"/>
  </w:style>
  <w:style w:type="numbering" w:customStyle="1" w:styleId="NoList111111111111">
    <w:name w:val="No List111111111111"/>
    <w:next w:val="NoList"/>
    <w:uiPriority w:val="99"/>
    <w:semiHidden/>
    <w:unhideWhenUsed/>
    <w:rsid w:val="00D530ED"/>
  </w:style>
  <w:style w:type="numbering" w:customStyle="1" w:styleId="NoList1111111111111">
    <w:name w:val="No List1111111111111"/>
    <w:next w:val="NoList"/>
    <w:uiPriority w:val="99"/>
    <w:semiHidden/>
    <w:unhideWhenUsed/>
    <w:rsid w:val="00D530ED"/>
  </w:style>
  <w:style w:type="numbering" w:customStyle="1" w:styleId="NoList11111111111111">
    <w:name w:val="No List11111111111111"/>
    <w:next w:val="NoList"/>
    <w:uiPriority w:val="99"/>
    <w:semiHidden/>
    <w:unhideWhenUsed/>
    <w:rsid w:val="00D530ED"/>
  </w:style>
  <w:style w:type="numbering" w:customStyle="1" w:styleId="NoList111111111111111">
    <w:name w:val="No List111111111111111"/>
    <w:next w:val="NoList"/>
    <w:uiPriority w:val="99"/>
    <w:semiHidden/>
    <w:unhideWhenUsed/>
    <w:rsid w:val="00D530ED"/>
  </w:style>
  <w:style w:type="numbering" w:customStyle="1" w:styleId="NoList1111111111111111">
    <w:name w:val="No List1111111111111111"/>
    <w:next w:val="NoList"/>
    <w:uiPriority w:val="99"/>
    <w:semiHidden/>
    <w:unhideWhenUsed/>
    <w:rsid w:val="00D530ED"/>
  </w:style>
  <w:style w:type="numbering" w:customStyle="1" w:styleId="NoList11111111111111111">
    <w:name w:val="No List11111111111111111"/>
    <w:next w:val="NoList"/>
    <w:uiPriority w:val="99"/>
    <w:semiHidden/>
    <w:unhideWhenUsed/>
    <w:rsid w:val="00D530ED"/>
  </w:style>
  <w:style w:type="character" w:customStyle="1" w:styleId="FontStyle220">
    <w:name w:val="Font Style220"/>
    <w:basedOn w:val="DefaultParagraphFont"/>
    <w:uiPriority w:val="99"/>
    <w:rsid w:val="00D530ED"/>
    <w:rPr>
      <w:rFonts w:ascii="Candara" w:hAnsi="Candara" w:cs="Candara" w:hint="default"/>
      <w:i/>
      <w:iCs/>
      <w:sz w:val="18"/>
      <w:szCs w:val="18"/>
    </w:rPr>
  </w:style>
  <w:style w:type="character" w:customStyle="1" w:styleId="FontStyle290">
    <w:name w:val="Font Style290"/>
    <w:basedOn w:val="DefaultParagraphFont"/>
    <w:uiPriority w:val="99"/>
    <w:rsid w:val="00D530E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530ED"/>
    <w:rPr>
      <w:rFonts w:ascii="Arial" w:hAnsi="Arial" w:cs="Arial"/>
      <w:b/>
      <w:bCs/>
      <w:sz w:val="16"/>
      <w:szCs w:val="16"/>
    </w:rPr>
  </w:style>
  <w:style w:type="paragraph" w:customStyle="1" w:styleId="analytic0">
    <w:name w:val="analytic"/>
    <w:basedOn w:val="Normal"/>
    <w:link w:val="analyticChar0"/>
    <w:uiPriority w:val="4"/>
    <w:qFormat/>
    <w:rsid w:val="00D530ED"/>
    <w:pPr>
      <w:spacing w:before="120"/>
    </w:pPr>
    <w:rPr>
      <w:b/>
      <w:sz w:val="20"/>
    </w:rPr>
  </w:style>
  <w:style w:type="character" w:customStyle="1" w:styleId="analyticChar0">
    <w:name w:val="analytic Char"/>
    <w:basedOn w:val="DefaultParagraphFont"/>
    <w:link w:val="analytic0"/>
    <w:uiPriority w:val="4"/>
    <w:rsid w:val="00D530ED"/>
    <w:rPr>
      <w:rFonts w:ascii="Calibri" w:hAnsi="Calibri" w:cs="Calibri"/>
      <w:b/>
      <w:sz w:val="20"/>
    </w:rPr>
  </w:style>
  <w:style w:type="character" w:customStyle="1" w:styleId="m-5498913268213319940gmail-styleunderline">
    <w:name w:val="m_-5498913268213319940gmail-styleunderline"/>
    <w:basedOn w:val="DefaultParagraphFont"/>
    <w:rsid w:val="00D530ED"/>
  </w:style>
  <w:style w:type="paragraph" w:customStyle="1" w:styleId="speakable">
    <w:name w:val="speakable"/>
    <w:basedOn w:val="Normal"/>
    <w:uiPriority w:val="99"/>
    <w:qFormat/>
    <w:rsid w:val="00D530ED"/>
    <w:pPr>
      <w:spacing w:before="100" w:beforeAutospacing="1" w:after="100" w:afterAutospacing="1"/>
    </w:pPr>
    <w:rPr>
      <w:rFonts w:eastAsia="Times New Roman"/>
      <w:sz w:val="24"/>
    </w:rPr>
  </w:style>
  <w:style w:type="character" w:customStyle="1" w:styleId="overlay">
    <w:name w:val="overlay"/>
    <w:basedOn w:val="DefaultParagraphFont"/>
    <w:rsid w:val="00D530ED"/>
  </w:style>
  <w:style w:type="character" w:customStyle="1" w:styleId="copyright">
    <w:name w:val="copyright"/>
    <w:basedOn w:val="DefaultParagraphFont"/>
    <w:rsid w:val="00D530ED"/>
  </w:style>
  <w:style w:type="character" w:customStyle="1" w:styleId="TagCharCharCharChar">
    <w:name w:val="Tag Char Char Char Char"/>
    <w:basedOn w:val="DefaultParagraphFont"/>
    <w:rsid w:val="00D530ED"/>
    <w:rPr>
      <w:rFonts w:ascii="Calibri" w:hAnsi="Calibri" w:cs="Calibri"/>
      <w:b/>
      <w:sz w:val="24"/>
    </w:rPr>
  </w:style>
  <w:style w:type="paragraph" w:customStyle="1" w:styleId="g-body">
    <w:name w:val="g-body"/>
    <w:basedOn w:val="Normal"/>
    <w:uiPriority w:val="99"/>
    <w:qFormat/>
    <w:rsid w:val="00D530ED"/>
    <w:pPr>
      <w:spacing w:before="100" w:beforeAutospacing="1" w:after="100" w:afterAutospacing="1"/>
    </w:pPr>
    <w:rPr>
      <w:rFonts w:eastAsia="Times New Roman"/>
      <w:sz w:val="24"/>
    </w:rPr>
  </w:style>
  <w:style w:type="paragraph" w:customStyle="1" w:styleId="g-pstyle0">
    <w:name w:val="g-pstyle0"/>
    <w:basedOn w:val="Normal"/>
    <w:uiPriority w:val="99"/>
    <w:qFormat/>
    <w:rsid w:val="00D530ED"/>
    <w:pPr>
      <w:spacing w:before="100" w:beforeAutospacing="1" w:after="100" w:afterAutospacing="1"/>
    </w:pPr>
    <w:rPr>
      <w:rFonts w:eastAsia="Times New Roman"/>
      <w:sz w:val="24"/>
    </w:rPr>
  </w:style>
  <w:style w:type="paragraph" w:customStyle="1" w:styleId="g-pstyle1">
    <w:name w:val="g-pstyle1"/>
    <w:basedOn w:val="Normal"/>
    <w:uiPriority w:val="99"/>
    <w:qFormat/>
    <w:rsid w:val="00D530ED"/>
    <w:pPr>
      <w:spacing w:before="100" w:beforeAutospacing="1" w:after="100" w:afterAutospacing="1"/>
    </w:pPr>
    <w:rPr>
      <w:rFonts w:eastAsia="Times New Roman"/>
      <w:sz w:val="24"/>
    </w:rPr>
  </w:style>
  <w:style w:type="paragraph" w:customStyle="1" w:styleId="g-asset-hed">
    <w:name w:val="g-asset-hed"/>
    <w:basedOn w:val="Normal"/>
    <w:uiPriority w:val="99"/>
    <w:qFormat/>
    <w:rsid w:val="00D530ED"/>
    <w:pPr>
      <w:spacing w:before="100" w:beforeAutospacing="1" w:after="100" w:afterAutospacing="1"/>
    </w:pPr>
    <w:rPr>
      <w:rFonts w:eastAsia="Times New Roman"/>
      <w:sz w:val="24"/>
    </w:rPr>
  </w:style>
  <w:style w:type="paragraph" w:customStyle="1" w:styleId="js-tweet-text">
    <w:name w:val="js-tweet-text"/>
    <w:basedOn w:val="Normal"/>
    <w:uiPriority w:val="99"/>
    <w:qFormat/>
    <w:rsid w:val="00D530ED"/>
    <w:pPr>
      <w:spacing w:before="100" w:beforeAutospacing="1" w:after="100" w:afterAutospacing="1"/>
    </w:pPr>
    <w:rPr>
      <w:sz w:val="24"/>
    </w:rPr>
  </w:style>
  <w:style w:type="paragraph" w:customStyle="1" w:styleId="style41">
    <w:name w:val="style4"/>
    <w:basedOn w:val="Normal"/>
    <w:uiPriority w:val="99"/>
    <w:qFormat/>
    <w:rsid w:val="00D530ED"/>
    <w:pPr>
      <w:spacing w:before="100" w:beforeAutospacing="1" w:after="100" w:afterAutospacing="1"/>
    </w:pPr>
    <w:rPr>
      <w:sz w:val="24"/>
    </w:rPr>
  </w:style>
  <w:style w:type="paragraph" w:customStyle="1" w:styleId="speech">
    <w:name w:val="speech"/>
    <w:basedOn w:val="Normal"/>
    <w:uiPriority w:val="99"/>
    <w:qFormat/>
    <w:rsid w:val="00D530ED"/>
    <w:pPr>
      <w:spacing w:before="100" w:beforeAutospacing="1" w:after="100" w:afterAutospacing="1"/>
    </w:pPr>
    <w:rPr>
      <w:sz w:val="24"/>
    </w:rPr>
  </w:style>
  <w:style w:type="character" w:customStyle="1" w:styleId="adtext">
    <w:name w:val="adtext"/>
    <w:basedOn w:val="DefaultParagraphFont"/>
    <w:rsid w:val="00D530ED"/>
  </w:style>
  <w:style w:type="character" w:customStyle="1" w:styleId="UL-Bold">
    <w:name w:val="UL-Bold"/>
    <w:basedOn w:val="DefaultParagraphFont"/>
    <w:rsid w:val="00D530ED"/>
    <w:rPr>
      <w:u w:val="thick"/>
    </w:rPr>
  </w:style>
  <w:style w:type="character" w:customStyle="1" w:styleId="UL-None">
    <w:name w:val="UL-None"/>
    <w:basedOn w:val="DefaultParagraphFont"/>
    <w:rsid w:val="00D530ED"/>
    <w:rPr>
      <w:strike w:val="0"/>
      <w:dstrike w:val="0"/>
      <w:u w:val="none"/>
      <w:effect w:val="none"/>
    </w:rPr>
  </w:style>
  <w:style w:type="character" w:customStyle="1" w:styleId="gl">
    <w:name w:val="gl"/>
    <w:basedOn w:val="DefaultParagraphFont"/>
    <w:rsid w:val="00D530ED"/>
  </w:style>
  <w:style w:type="character" w:customStyle="1" w:styleId="qu730rj69h">
    <w:name w:val="qu730rj69h"/>
    <w:basedOn w:val="DefaultParagraphFont"/>
    <w:rsid w:val="00D530ED"/>
  </w:style>
  <w:style w:type="paragraph" w:customStyle="1" w:styleId="optext">
    <w:name w:val="optext"/>
    <w:basedOn w:val="Normal"/>
    <w:uiPriority w:val="99"/>
    <w:qFormat/>
    <w:rsid w:val="00D530ED"/>
    <w:pPr>
      <w:spacing w:before="100" w:beforeAutospacing="1" w:after="100" w:afterAutospacing="1"/>
    </w:pPr>
    <w:rPr>
      <w:sz w:val="24"/>
    </w:rPr>
  </w:style>
  <w:style w:type="character" w:customStyle="1" w:styleId="lmy74qr12z">
    <w:name w:val="lmy74qr12z"/>
    <w:basedOn w:val="DefaultParagraphFont"/>
    <w:rsid w:val="00D530ED"/>
  </w:style>
  <w:style w:type="character" w:customStyle="1" w:styleId="icr880">
    <w:name w:val="icr880"/>
    <w:basedOn w:val="DefaultParagraphFont"/>
    <w:rsid w:val="00D530ED"/>
  </w:style>
  <w:style w:type="character" w:customStyle="1" w:styleId="hx23q54">
    <w:name w:val="hx23q54"/>
    <w:basedOn w:val="DefaultParagraphFont"/>
    <w:rsid w:val="00D530ED"/>
  </w:style>
  <w:style w:type="character" w:customStyle="1" w:styleId="m-5348258726587825636gmail-style13ptbold">
    <w:name w:val="m_-5348258726587825636gmail-style13ptbold"/>
    <w:basedOn w:val="DefaultParagraphFont"/>
    <w:rsid w:val="00D530ED"/>
  </w:style>
  <w:style w:type="character" w:customStyle="1" w:styleId="m-5348258726587825636gmail-styleunderline">
    <w:name w:val="m_-5348258726587825636gmail-styleunderline"/>
    <w:basedOn w:val="DefaultParagraphFont"/>
    <w:rsid w:val="00D530ED"/>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D530ED"/>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D530ED"/>
  </w:style>
  <w:style w:type="character" w:customStyle="1" w:styleId="CardsFont12ptCharChar">
    <w:name w:val="Cards + Font: 12 pt Char Char"/>
    <w:basedOn w:val="DefaultParagraphFont"/>
    <w:rsid w:val="00D530ED"/>
    <w:rPr>
      <w:sz w:val="24"/>
      <w:szCs w:val="24"/>
      <w:u w:val="thick"/>
      <w:lang w:val="en-US" w:eastAsia="en-US" w:bidi="ar-SA"/>
    </w:rPr>
  </w:style>
  <w:style w:type="character" w:customStyle="1" w:styleId="NothingChar1">
    <w:name w:val="Nothing Char1"/>
    <w:basedOn w:val="DefaultParagraphFont"/>
    <w:rsid w:val="00D530ED"/>
    <w:rPr>
      <w:lang w:val="en-US" w:eastAsia="en-US" w:bidi="ar-SA"/>
    </w:rPr>
  </w:style>
  <w:style w:type="paragraph" w:customStyle="1" w:styleId="useless">
    <w:name w:val="useless"/>
    <w:basedOn w:val="Normal"/>
    <w:uiPriority w:val="99"/>
    <w:qFormat/>
    <w:rsid w:val="00D530ED"/>
    <w:rPr>
      <w:rFonts w:eastAsia="Times New Roman"/>
      <w:sz w:val="12"/>
    </w:rPr>
  </w:style>
  <w:style w:type="character" w:customStyle="1" w:styleId="DDIUnderline">
    <w:name w:val="DDI Underline"/>
    <w:qFormat/>
    <w:rsid w:val="00D530ED"/>
    <w:rPr>
      <w:rFonts w:ascii="Times New Roman" w:hAnsi="Times New Roman"/>
      <w:sz w:val="24"/>
      <w:u w:val="single"/>
    </w:rPr>
  </w:style>
  <w:style w:type="character" w:customStyle="1" w:styleId="Char1">
    <w:name w:val="Char1"/>
    <w:basedOn w:val="DefaultParagraphFont"/>
    <w:rsid w:val="00D530ED"/>
    <w:rPr>
      <w:rFonts w:cs="Arial"/>
      <w:b/>
      <w:bCs/>
      <w:iCs/>
      <w:sz w:val="24"/>
      <w:szCs w:val="28"/>
      <w:lang w:val="en-US" w:eastAsia="en-US" w:bidi="ar-SA"/>
    </w:rPr>
  </w:style>
  <w:style w:type="paragraph" w:customStyle="1" w:styleId="ALLCAPS">
    <w:name w:val="ALL CAPS"/>
    <w:basedOn w:val="Normal"/>
    <w:link w:val="ALLCAPSChar"/>
    <w:qFormat/>
    <w:rsid w:val="00D530ED"/>
    <w:rPr>
      <w:rFonts w:eastAsia="Times New Roman"/>
      <w:b/>
      <w:caps/>
    </w:rPr>
  </w:style>
  <w:style w:type="character" w:customStyle="1" w:styleId="ALLCAPSChar">
    <w:name w:val="ALL CAPS Char"/>
    <w:basedOn w:val="DefaultParagraphFont"/>
    <w:link w:val="ALLCAPS"/>
    <w:rsid w:val="00D530ED"/>
    <w:rPr>
      <w:rFonts w:ascii="Calibri" w:eastAsia="Times New Roman" w:hAnsi="Calibri" w:cs="Calibri"/>
      <w:b/>
      <w:caps/>
      <w:sz w:val="22"/>
    </w:rPr>
  </w:style>
  <w:style w:type="paragraph" w:customStyle="1" w:styleId="TagCharCharCharCharCharCharChar0">
    <w:name w:val="Tag Char Char Char Char Char Char Char"/>
    <w:basedOn w:val="Normal"/>
    <w:link w:val="TagCharCharCharCharCharCharCharChar"/>
    <w:qFormat/>
    <w:rsid w:val="00D530ED"/>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D530ED"/>
    <w:rPr>
      <w:rFonts w:ascii="Calibri" w:eastAsia="Times New Roman" w:hAnsi="Calibri" w:cs="Calibri"/>
      <w:b/>
    </w:rPr>
  </w:style>
  <w:style w:type="character" w:customStyle="1" w:styleId="10ptnotbold">
    <w:name w:val="10ptnotbold"/>
    <w:basedOn w:val="DefaultParagraphFont"/>
    <w:rsid w:val="00D530ED"/>
    <w:rPr>
      <w:sz w:val="20"/>
    </w:rPr>
  </w:style>
  <w:style w:type="character" w:customStyle="1" w:styleId="Cites-AuthorDate">
    <w:name w:val="Cites-Author/Date"/>
    <w:rsid w:val="00D530ED"/>
    <w:rPr>
      <w:rFonts w:ascii="Helvetica" w:hAnsi="Helvetica"/>
      <w:b/>
      <w:sz w:val="22"/>
      <w:szCs w:val="24"/>
      <w:u w:val="thick"/>
    </w:rPr>
  </w:style>
  <w:style w:type="paragraph" w:customStyle="1" w:styleId="CiteTag">
    <w:name w:val="Cite/Tag"/>
    <w:basedOn w:val="Normal"/>
    <w:uiPriority w:val="99"/>
    <w:qFormat/>
    <w:rsid w:val="00D530ED"/>
    <w:rPr>
      <w:rFonts w:eastAsia="Cambria"/>
      <w:b/>
    </w:rPr>
  </w:style>
  <w:style w:type="character" w:customStyle="1" w:styleId="CardsFont6ptChar1">
    <w:name w:val="Cards + Font: 6 pt Char1"/>
    <w:basedOn w:val="CardsChar"/>
    <w:link w:val="CardsFont6pt"/>
    <w:rsid w:val="00D530ED"/>
    <w:rPr>
      <w:rFonts w:ascii="Calibri" w:eastAsia="Times New Roman" w:hAnsi="Calibri" w:cs="Calibri"/>
      <w:sz w:val="12"/>
      <w:szCs w:val="24"/>
    </w:rPr>
  </w:style>
  <w:style w:type="character" w:customStyle="1" w:styleId="m489902567989944824gmail-style13ptbold">
    <w:name w:val="m_489902567989944824gmail-style13ptbold"/>
    <w:basedOn w:val="DefaultParagraphFont"/>
    <w:rsid w:val="00D530ED"/>
  </w:style>
  <w:style w:type="character" w:customStyle="1" w:styleId="m489902567989944824gmail-styleunderline">
    <w:name w:val="m_489902567989944824gmail-styleunderline"/>
    <w:basedOn w:val="DefaultParagraphFont"/>
    <w:rsid w:val="00D530ED"/>
  </w:style>
  <w:style w:type="character" w:customStyle="1" w:styleId="UnresolvedMention2">
    <w:name w:val="Unresolved Mention2"/>
    <w:basedOn w:val="DefaultParagraphFont"/>
    <w:uiPriority w:val="99"/>
    <w:rsid w:val="00D530ED"/>
    <w:rPr>
      <w:color w:val="808080"/>
      <w:shd w:val="clear" w:color="auto" w:fill="E6E6E6"/>
    </w:rPr>
  </w:style>
  <w:style w:type="character" w:customStyle="1" w:styleId="swauthor">
    <w:name w:val="sw_author"/>
    <w:rsid w:val="00D530ED"/>
  </w:style>
  <w:style w:type="character" w:customStyle="1" w:styleId="UnderlineCharChar3">
    <w:name w:val="Underline Char Char3"/>
    <w:rsid w:val="00D530ED"/>
    <w:rPr>
      <w:szCs w:val="24"/>
      <w:u w:val="single"/>
      <w:lang w:val="en-US" w:eastAsia="en-US" w:bidi="ar-SA"/>
    </w:rPr>
  </w:style>
  <w:style w:type="character" w:customStyle="1" w:styleId="tl8wme">
    <w:name w:val="tl8wme"/>
    <w:basedOn w:val="DefaultParagraphFont"/>
    <w:rsid w:val="00D530ED"/>
  </w:style>
  <w:style w:type="character" w:customStyle="1" w:styleId="Mention3">
    <w:name w:val="Mention3"/>
    <w:basedOn w:val="DefaultParagraphFont"/>
    <w:uiPriority w:val="99"/>
    <w:semiHidden/>
    <w:unhideWhenUsed/>
    <w:rsid w:val="00D530ED"/>
    <w:rPr>
      <w:color w:val="2B579A"/>
      <w:shd w:val="clear" w:color="auto" w:fill="E6E6E6"/>
    </w:rPr>
  </w:style>
  <w:style w:type="character" w:customStyle="1" w:styleId="m-5251091010484660064gmail-style13ptbold">
    <w:name w:val="m_-5251091010484660064gmail-style13ptbold"/>
    <w:basedOn w:val="DefaultParagraphFont"/>
    <w:rsid w:val="00D530ED"/>
  </w:style>
  <w:style w:type="character" w:customStyle="1" w:styleId="m-5251091010484660064gmail-styleunderline">
    <w:name w:val="m_-5251091010484660064gmail-styleunderline"/>
    <w:basedOn w:val="DefaultParagraphFont"/>
    <w:rsid w:val="00D530ED"/>
  </w:style>
  <w:style w:type="character" w:customStyle="1" w:styleId="tablecaption">
    <w:name w:val="tablecaption"/>
    <w:basedOn w:val="DefaultParagraphFont"/>
    <w:rsid w:val="00D530ED"/>
  </w:style>
  <w:style w:type="character" w:customStyle="1" w:styleId="StyleLatinHelvetica105ptBlack">
    <w:name w:val="Style (Latin) Helvetica 10.5 pt Black"/>
    <w:basedOn w:val="DefaultParagraphFont"/>
    <w:rsid w:val="00D530ED"/>
    <w:rPr>
      <w:rFonts w:ascii="Times New Roman" w:hAnsi="Times New Roman"/>
      <w:color w:val="000000"/>
      <w:sz w:val="21"/>
    </w:rPr>
  </w:style>
  <w:style w:type="character" w:customStyle="1" w:styleId="m-413333960618644972gmail-style13ptbold">
    <w:name w:val="m_-413333960618644972gmail-style13ptbold"/>
    <w:basedOn w:val="DefaultParagraphFont"/>
    <w:rsid w:val="00D530ED"/>
  </w:style>
  <w:style w:type="character" w:customStyle="1" w:styleId="m-413333960618644972gmail-styleunderline">
    <w:name w:val="m_-413333960618644972gmail-styleunderline"/>
    <w:basedOn w:val="DefaultParagraphFont"/>
    <w:rsid w:val="00D530ED"/>
  </w:style>
  <w:style w:type="character" w:customStyle="1" w:styleId="m8314098763611656848gmail-stylestylebold12pt">
    <w:name w:val="m_8314098763611656848gmail-stylestylebold12pt"/>
    <w:basedOn w:val="DefaultParagraphFont"/>
    <w:rsid w:val="00D530ED"/>
  </w:style>
  <w:style w:type="character" w:customStyle="1" w:styleId="m8314098763611656848gmail-styleboldunderline">
    <w:name w:val="m_8314098763611656848gmail-styleboldunderline"/>
    <w:basedOn w:val="DefaultParagraphFont"/>
    <w:rsid w:val="00D530ED"/>
  </w:style>
  <w:style w:type="paragraph" w:customStyle="1" w:styleId="Spacer">
    <w:name w:val="Spacer"/>
    <w:basedOn w:val="Heading1"/>
    <w:link w:val="SpacerChar"/>
    <w:autoRedefine/>
    <w:uiPriority w:val="4"/>
    <w:qFormat/>
    <w:rsid w:val="00D530ED"/>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D530ED"/>
    <w:rPr>
      <w:rFonts w:ascii="Georgia" w:eastAsiaTheme="majorEastAsia" w:hAnsi="Georgia" w:cstheme="majorBidi"/>
      <w:b/>
      <w:szCs w:val="32"/>
    </w:rPr>
  </w:style>
  <w:style w:type="paragraph" w:customStyle="1" w:styleId="msonormal0">
    <w:name w:val="msonormal"/>
    <w:basedOn w:val="Normal"/>
    <w:qFormat/>
    <w:rsid w:val="00D530ED"/>
    <w:pPr>
      <w:spacing w:before="100" w:beforeAutospacing="1" w:after="100" w:afterAutospacing="1"/>
    </w:pPr>
    <w:rPr>
      <w:rFonts w:eastAsia="Times New Roman"/>
      <w:sz w:val="24"/>
    </w:rPr>
  </w:style>
  <w:style w:type="paragraph" w:customStyle="1" w:styleId="TxBr41p1">
    <w:name w:val="TxBr_41p1"/>
    <w:basedOn w:val="Normal"/>
    <w:qFormat/>
    <w:rsid w:val="00D530ED"/>
    <w:pPr>
      <w:tabs>
        <w:tab w:val="left" w:pos="204"/>
      </w:tabs>
      <w:autoSpaceDE w:val="0"/>
      <w:autoSpaceDN w:val="0"/>
      <w:adjustRightInd w:val="0"/>
      <w:spacing w:line="238" w:lineRule="atLeast"/>
      <w:jc w:val="both"/>
    </w:pPr>
    <w:rPr>
      <w:rFonts w:eastAsia="Times New Roman" w:cstheme="minorBidi"/>
      <w:sz w:val="24"/>
    </w:rPr>
  </w:style>
  <w:style w:type="character" w:customStyle="1" w:styleId="BlockTitleCharChar">
    <w:name w:val="Block Title Char Char"/>
    <w:rsid w:val="00D530ED"/>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Read stuff Char,Very Small Text Char"/>
    <w:qFormat/>
    <w:rsid w:val="00D530ED"/>
    <w:rPr>
      <w:rFonts w:ascii="Arial Narrow" w:hAnsi="Arial Narrow" w:cs="Times New Roman"/>
      <w:color w:val="000000"/>
      <w:sz w:val="16"/>
    </w:rPr>
  </w:style>
  <w:style w:type="character" w:customStyle="1" w:styleId="CiteReal0">
    <w:name w:val="CiteReal"/>
    <w:uiPriority w:val="1"/>
    <w:qFormat/>
    <w:rsid w:val="00D530ED"/>
    <w:rPr>
      <w:rFonts w:ascii="Arial" w:hAnsi="Arial"/>
      <w:b/>
      <w:sz w:val="24"/>
      <w:u w:val="single"/>
    </w:rPr>
  </w:style>
  <w:style w:type="character" w:customStyle="1" w:styleId="dropcap1">
    <w:name w:val="dropcap1"/>
    <w:rsid w:val="00D530ED"/>
  </w:style>
  <w:style w:type="paragraph" w:customStyle="1" w:styleId="Style31">
    <w:name w:val="Style31"/>
    <w:basedOn w:val="Normal"/>
    <w:uiPriority w:val="99"/>
    <w:rsid w:val="00D530ED"/>
    <w:pPr>
      <w:spacing w:line="197" w:lineRule="exact"/>
      <w:jc w:val="both"/>
    </w:pPr>
    <w:rPr>
      <w:rFonts w:ascii="Palatino Linotype" w:hAnsi="Palatino Linotype" w:cs="Palatino Linotype"/>
    </w:rPr>
  </w:style>
  <w:style w:type="paragraph" w:customStyle="1" w:styleId="Style42">
    <w:name w:val="Style42"/>
    <w:basedOn w:val="Normal"/>
    <w:uiPriority w:val="99"/>
    <w:rsid w:val="00D530ED"/>
    <w:pPr>
      <w:spacing w:line="202" w:lineRule="exact"/>
      <w:jc w:val="both"/>
    </w:pPr>
    <w:rPr>
      <w:rFonts w:ascii="Palatino Linotype" w:hAnsi="Palatino Linotype" w:cs="Palatino Linotype"/>
    </w:rPr>
  </w:style>
  <w:style w:type="paragraph" w:customStyle="1" w:styleId="Style51">
    <w:name w:val="Style51"/>
    <w:basedOn w:val="Normal"/>
    <w:uiPriority w:val="99"/>
    <w:rsid w:val="00D530ED"/>
    <w:pPr>
      <w:spacing w:line="200" w:lineRule="exact"/>
      <w:jc w:val="both"/>
    </w:pPr>
    <w:rPr>
      <w:rFonts w:ascii="Palatino Linotype" w:hAnsi="Palatino Linotype" w:cs="Palatino Linotype"/>
    </w:rPr>
  </w:style>
  <w:style w:type="character" w:customStyle="1" w:styleId="FontStyle72">
    <w:name w:val="Font Style72"/>
    <w:uiPriority w:val="99"/>
    <w:rsid w:val="00D530ED"/>
    <w:rPr>
      <w:rFonts w:ascii="Cambria" w:hAnsi="Cambria" w:cs="Cambria" w:hint="default"/>
      <w:sz w:val="16"/>
      <w:szCs w:val="16"/>
    </w:rPr>
  </w:style>
  <w:style w:type="character" w:customStyle="1" w:styleId="FontStyle73">
    <w:name w:val="Font Style73"/>
    <w:uiPriority w:val="99"/>
    <w:rsid w:val="00D530ED"/>
    <w:rPr>
      <w:rFonts w:ascii="Cambria" w:hAnsi="Cambria" w:cs="Cambria" w:hint="default"/>
      <w:i/>
      <w:iCs/>
      <w:sz w:val="16"/>
      <w:szCs w:val="16"/>
    </w:rPr>
  </w:style>
  <w:style w:type="character" w:customStyle="1" w:styleId="UnderlinestyleChar2">
    <w:name w:val="Underline style Char2"/>
    <w:rsid w:val="00D530ED"/>
    <w:rPr>
      <w:sz w:val="22"/>
      <w:szCs w:val="24"/>
      <w:u w:val="single"/>
      <w:lang w:val="en-US" w:eastAsia="en-US" w:bidi="ar-SA"/>
    </w:rPr>
  </w:style>
  <w:style w:type="paragraph" w:customStyle="1" w:styleId="CitationCharChar">
    <w:name w:val="Citation Char Char"/>
    <w:basedOn w:val="Normal"/>
    <w:uiPriority w:val="6"/>
    <w:qFormat/>
    <w:rsid w:val="00D530ED"/>
    <w:pPr>
      <w:ind w:left="1440" w:right="1440"/>
    </w:pPr>
    <w:rPr>
      <w:rFonts w:ascii="Cambria" w:eastAsia="Verdana" w:hAnsi="Cambria" w:cs="Cambria"/>
      <w:szCs w:val="20"/>
      <w:u w:val="single"/>
    </w:rPr>
  </w:style>
  <w:style w:type="character" w:customStyle="1" w:styleId="FontStyle49">
    <w:name w:val="Font Style49"/>
    <w:uiPriority w:val="99"/>
    <w:rsid w:val="00D530ED"/>
    <w:rPr>
      <w:rFonts w:ascii="Cambria" w:hAnsi="Cambria" w:cs="Cambria"/>
      <w:sz w:val="20"/>
      <w:szCs w:val="20"/>
    </w:rPr>
  </w:style>
  <w:style w:type="character" w:customStyle="1" w:styleId="FontStyle50">
    <w:name w:val="Font Style50"/>
    <w:uiPriority w:val="99"/>
    <w:rsid w:val="00D530ED"/>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D530ED"/>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D530ED"/>
    <w:rPr>
      <w:rFonts w:ascii="Cambria" w:eastAsia="Cambria" w:hAnsi="Cambria" w:cs="Cambria"/>
      <w:spacing w:val="-3"/>
      <w:sz w:val="22"/>
      <w:szCs w:val="20"/>
    </w:rPr>
  </w:style>
  <w:style w:type="character" w:customStyle="1" w:styleId="kn">
    <w:name w:val="kn"/>
    <w:basedOn w:val="DefaultParagraphFont"/>
    <w:rsid w:val="00D530ED"/>
  </w:style>
  <w:style w:type="character" w:customStyle="1" w:styleId="StyleStyleUnderlineUnderlineStyleBoldUnderlineIntenseEmphas">
    <w:name w:val="Style Style UnderlineUnderlineStyle Bold UnderlineIntense Emphas..."/>
    <w:basedOn w:val="DefaultParagraphFont"/>
    <w:rsid w:val="00D530ED"/>
    <w:rPr>
      <w:b/>
      <w:bCs/>
      <w:sz w:val="26"/>
      <w:u w:val="single"/>
    </w:rPr>
  </w:style>
  <w:style w:type="character" w:customStyle="1" w:styleId="articoloinside">
    <w:name w:val="articolo_inside"/>
    <w:rsid w:val="00D530ED"/>
  </w:style>
  <w:style w:type="paragraph" w:customStyle="1" w:styleId="pagetools">
    <w:name w:val="pagetools"/>
    <w:basedOn w:val="Normal"/>
    <w:rsid w:val="00D530ED"/>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D530ED"/>
  </w:style>
  <w:style w:type="character" w:customStyle="1" w:styleId="job">
    <w:name w:val="job"/>
    <w:basedOn w:val="DefaultParagraphFont"/>
    <w:rsid w:val="00D530ED"/>
  </w:style>
  <w:style w:type="character" w:customStyle="1" w:styleId="publisher">
    <w:name w:val="publisher"/>
    <w:basedOn w:val="DefaultParagraphFont"/>
    <w:rsid w:val="00D530ED"/>
  </w:style>
  <w:style w:type="character" w:customStyle="1" w:styleId="pubyear">
    <w:name w:val="pubyear"/>
    <w:basedOn w:val="DefaultParagraphFont"/>
    <w:rsid w:val="00D530ED"/>
  </w:style>
  <w:style w:type="character" w:customStyle="1" w:styleId="pubcity">
    <w:name w:val="pubcity"/>
    <w:basedOn w:val="DefaultParagraphFont"/>
    <w:rsid w:val="00D530ED"/>
  </w:style>
  <w:style w:type="character" w:customStyle="1" w:styleId="bodycontentlink">
    <w:name w:val="bodycontentlink"/>
    <w:basedOn w:val="DefaultParagraphFont"/>
    <w:rsid w:val="00D530ED"/>
  </w:style>
  <w:style w:type="paragraph" w:customStyle="1" w:styleId="C-Text">
    <w:name w:val="C-Text"/>
    <w:basedOn w:val="Normal"/>
    <w:rsid w:val="00D530ED"/>
    <w:pPr>
      <w:tabs>
        <w:tab w:val="num" w:pos="720"/>
      </w:tabs>
      <w:ind w:left="720" w:hanging="360"/>
    </w:pPr>
    <w:rPr>
      <w:rFonts w:ascii="Book Antiqua" w:hAnsi="Book Antiqua" w:cstheme="minorBidi"/>
      <w:sz w:val="24"/>
    </w:rPr>
  </w:style>
  <w:style w:type="character" w:customStyle="1" w:styleId="ecdate">
    <w:name w:val="ec_date"/>
    <w:basedOn w:val="DefaultParagraphFont"/>
    <w:rsid w:val="00D530ED"/>
    <w:rPr>
      <w:rFonts w:ascii="Symbol" w:hAnsi="Symbol" w:hint="default"/>
      <w:sz w:val="20"/>
      <w:szCs w:val="20"/>
      <w:shd w:val="clear" w:color="auto" w:fill="FFFFFF"/>
    </w:rPr>
  </w:style>
  <w:style w:type="paragraph" w:customStyle="1" w:styleId="ecmsonormal">
    <w:name w:val="ec_msonormal"/>
    <w:basedOn w:val="Normal"/>
    <w:rsid w:val="00D530ED"/>
    <w:pPr>
      <w:shd w:val="clear" w:color="auto" w:fill="FFFFFF"/>
      <w:spacing w:before="100" w:beforeAutospacing="1" w:after="100" w:afterAutospacing="1"/>
      <w:textAlignment w:val="top"/>
    </w:pPr>
    <w:rPr>
      <w:rFonts w:ascii="Symbol" w:hAnsi="Symbol" w:cstheme="minorBidi"/>
    </w:rPr>
  </w:style>
  <w:style w:type="character" w:customStyle="1" w:styleId="hittermhilite">
    <w:name w:val="hittermhilite"/>
    <w:basedOn w:val="DefaultParagraphFont"/>
    <w:rsid w:val="00D530ED"/>
  </w:style>
  <w:style w:type="character" w:customStyle="1" w:styleId="articleheadline">
    <w:name w:val="articleheadline"/>
    <w:basedOn w:val="DefaultParagraphFont"/>
    <w:rsid w:val="00D530ED"/>
  </w:style>
  <w:style w:type="paragraph" w:customStyle="1" w:styleId="u-intro">
    <w:name w:val="u-intro"/>
    <w:basedOn w:val="Normal"/>
    <w:rsid w:val="00D530ED"/>
    <w:pPr>
      <w:spacing w:before="100" w:beforeAutospacing="1" w:after="100" w:afterAutospacing="1"/>
    </w:pPr>
    <w:rPr>
      <w:rFonts w:ascii="Georgia" w:hAnsi="Georgia" w:cstheme="minorBidi"/>
      <w:sz w:val="24"/>
    </w:rPr>
  </w:style>
  <w:style w:type="character" w:customStyle="1" w:styleId="u-byline">
    <w:name w:val="u-byline"/>
    <w:basedOn w:val="DefaultParagraphFont"/>
    <w:rsid w:val="00D530ED"/>
  </w:style>
  <w:style w:type="character" w:customStyle="1" w:styleId="articlebya">
    <w:name w:val="articleby_a"/>
    <w:basedOn w:val="DefaultParagraphFont"/>
    <w:rsid w:val="00D530ED"/>
  </w:style>
  <w:style w:type="character" w:customStyle="1" w:styleId="popupwinby">
    <w:name w:val="popupwinby"/>
    <w:basedOn w:val="DefaultParagraphFont"/>
    <w:rsid w:val="00D530ED"/>
  </w:style>
  <w:style w:type="character" w:customStyle="1" w:styleId="storyheader">
    <w:name w:val="storyheader"/>
    <w:basedOn w:val="DefaultParagraphFont"/>
    <w:rsid w:val="00D530ED"/>
  </w:style>
  <w:style w:type="character" w:customStyle="1" w:styleId="marron">
    <w:name w:val="marron"/>
    <w:basedOn w:val="DefaultParagraphFont"/>
    <w:rsid w:val="00D530ED"/>
  </w:style>
  <w:style w:type="paragraph" w:customStyle="1" w:styleId="StyleNormalWeb10pt">
    <w:name w:val="Style Normal (Web) + 10 pt"/>
    <w:basedOn w:val="NormalWeb"/>
    <w:next w:val="Normal"/>
    <w:rsid w:val="00D530ED"/>
    <w:rPr>
      <w:rFonts w:ascii="Bookman Old Style" w:eastAsiaTheme="minorHAnsi" w:hAnsi="Bookman Old Style" w:cstheme="minorBidi"/>
      <w:sz w:val="20"/>
      <w:szCs w:val="22"/>
      <w:lang w:bidi="ar-SA"/>
    </w:rPr>
  </w:style>
  <w:style w:type="character" w:customStyle="1" w:styleId="StyleNormalWeb10ptChar">
    <w:name w:val="Style Normal (Web) + 10 pt Char"/>
    <w:basedOn w:val="DefaultParagraphFont"/>
    <w:rsid w:val="00D530ED"/>
    <w:rPr>
      <w:szCs w:val="24"/>
      <w:lang w:val="en-US" w:eastAsia="en-US" w:bidi="ar-SA"/>
    </w:rPr>
  </w:style>
  <w:style w:type="paragraph" w:customStyle="1" w:styleId="TagCiteShells">
    <w:name w:val="Tag/Cite/Shells"/>
    <w:basedOn w:val="Normal"/>
    <w:rsid w:val="00D530ED"/>
    <w:rPr>
      <w:rFonts w:ascii="Georgia" w:hAnsi="Georgia" w:cstheme="minorBidi"/>
      <w:b/>
    </w:rPr>
  </w:style>
  <w:style w:type="paragraph" w:customStyle="1" w:styleId="DefinitionTerm">
    <w:name w:val="Definition Term"/>
    <w:basedOn w:val="Normal"/>
    <w:next w:val="Normal"/>
    <w:rsid w:val="00D530ED"/>
    <w:rPr>
      <w:rFonts w:ascii="Georgia" w:hAnsi="Georgia" w:cstheme="minorBidi"/>
      <w:snapToGrid w:val="0"/>
      <w:sz w:val="24"/>
    </w:rPr>
  </w:style>
  <w:style w:type="character" w:customStyle="1" w:styleId="Style3CharChar">
    <w:name w:val="Style3 Char Char"/>
    <w:basedOn w:val="DefaultParagraphFont"/>
    <w:rsid w:val="00D530ED"/>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D530ED"/>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D530ED"/>
    <w:rPr>
      <w:lang w:eastAsia="en-US"/>
    </w:rPr>
  </w:style>
  <w:style w:type="character" w:customStyle="1" w:styleId="BoldUnderlineChar2">
    <w:name w:val="Bold + Underline Char"/>
    <w:basedOn w:val="DefaultParagraphFont"/>
    <w:rsid w:val="00D530ED"/>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D530ED"/>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D530ED"/>
  </w:style>
  <w:style w:type="character" w:customStyle="1" w:styleId="CharacterStyle7">
    <w:name w:val="Character Style 7"/>
    <w:rsid w:val="00D530ED"/>
    <w:rPr>
      <w:rFonts w:ascii="Trebuchet MS" w:hAnsi="Trebuchet MS" w:cs="Trebuchet MS"/>
      <w:sz w:val="20"/>
      <w:szCs w:val="20"/>
      <w:u w:val="single"/>
    </w:rPr>
  </w:style>
  <w:style w:type="character" w:customStyle="1" w:styleId="StyleStyle4Char">
    <w:name w:val="Style Style4 + Char"/>
    <w:basedOn w:val="DefaultParagraphFont"/>
    <w:rsid w:val="00D530ED"/>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D530ED"/>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D530ED"/>
    <w:rPr>
      <w:rFonts w:ascii="Symbol" w:hAnsi="Symbol" w:cstheme="minorBidi"/>
      <w:sz w:val="21"/>
      <w:szCs w:val="21"/>
      <w:u w:val="thick"/>
    </w:rPr>
  </w:style>
  <w:style w:type="character" w:customStyle="1" w:styleId="UnderlinedEvidenceCharChar">
    <w:name w:val="Underlined Evidence Char Char"/>
    <w:basedOn w:val="DefaultParagraphFont"/>
    <w:rsid w:val="00D530ED"/>
    <w:rPr>
      <w:rFonts w:ascii="Symbol" w:hAnsi="Symbol"/>
      <w:sz w:val="21"/>
      <w:szCs w:val="21"/>
      <w:u w:val="thick"/>
      <w:lang w:val="en-US" w:eastAsia="en-US" w:bidi="ar-SA"/>
    </w:rPr>
  </w:style>
  <w:style w:type="character" w:styleId="PlaceholderText">
    <w:name w:val="Placeholder Text"/>
    <w:basedOn w:val="DefaultParagraphFont"/>
    <w:uiPriority w:val="99"/>
    <w:rsid w:val="00D530ED"/>
    <w:rPr>
      <w:color w:val="808080"/>
    </w:rPr>
  </w:style>
  <w:style w:type="paragraph" w:customStyle="1" w:styleId="Cite8">
    <w:name w:val="Cite8"/>
    <w:basedOn w:val="Normal"/>
    <w:autoRedefine/>
    <w:qFormat/>
    <w:rsid w:val="00D530ED"/>
    <w:rPr>
      <w:rFonts w:ascii="Trebuchet MS" w:eastAsia="Verdana" w:hAnsi="Trebuchet MS" w:cs="Cambria"/>
      <w:sz w:val="16"/>
    </w:rPr>
  </w:style>
  <w:style w:type="paragraph" w:customStyle="1" w:styleId="8font">
    <w:name w:val="8font"/>
    <w:basedOn w:val="Normal"/>
    <w:next w:val="Normal"/>
    <w:autoRedefine/>
    <w:qFormat/>
    <w:rsid w:val="00D530ED"/>
    <w:rPr>
      <w:rFonts w:ascii="Georgia" w:eastAsia="Cambria Math" w:hAnsi="Georgia" w:cs="Cambria"/>
      <w:sz w:val="16"/>
      <w:szCs w:val="16"/>
    </w:rPr>
  </w:style>
  <w:style w:type="character" w:customStyle="1" w:styleId="NoterefInText">
    <w:name w:val="_NoterefInText"/>
    <w:uiPriority w:val="99"/>
    <w:rsid w:val="00D530ED"/>
    <w:rPr>
      <w:rFonts w:cs="AKDPE C+ Utopia"/>
      <w:color w:val="000000"/>
    </w:rPr>
  </w:style>
  <w:style w:type="character" w:customStyle="1" w:styleId="postauthor">
    <w:name w:val="postauthor"/>
    <w:basedOn w:val="DefaultParagraphFont"/>
    <w:rsid w:val="00D530ED"/>
  </w:style>
  <w:style w:type="paragraph" w:customStyle="1" w:styleId="notes-source-hasnotes">
    <w:name w:val="notes-source-hasnotes"/>
    <w:basedOn w:val="Normal"/>
    <w:rsid w:val="00D530ED"/>
    <w:pPr>
      <w:spacing w:before="100" w:beforeAutospacing="1" w:after="100" w:afterAutospacing="1"/>
    </w:pPr>
    <w:rPr>
      <w:rFonts w:ascii="Tahoma" w:hAnsi="Tahoma" w:cstheme="minorBidi"/>
      <w:szCs w:val="20"/>
    </w:rPr>
  </w:style>
  <w:style w:type="character" w:customStyle="1" w:styleId="span">
    <w:name w:val="span"/>
    <w:basedOn w:val="DefaultParagraphFont"/>
    <w:rsid w:val="00D530ED"/>
  </w:style>
  <w:style w:type="character" w:customStyle="1" w:styleId="maintitle">
    <w:name w:val="maintitle"/>
    <w:basedOn w:val="DefaultParagraphFont"/>
    <w:rsid w:val="00D530ED"/>
  </w:style>
  <w:style w:type="character" w:customStyle="1" w:styleId="thirdparty-logo">
    <w:name w:val="thirdparty-logo"/>
    <w:basedOn w:val="DefaultParagraphFont"/>
    <w:rsid w:val="00D530ED"/>
  </w:style>
  <w:style w:type="character" w:customStyle="1" w:styleId="posted">
    <w:name w:val="posted"/>
    <w:basedOn w:val="DefaultParagraphFont"/>
    <w:rsid w:val="00D530ED"/>
  </w:style>
  <w:style w:type="character" w:customStyle="1" w:styleId="ticker">
    <w:name w:val="ticker"/>
    <w:basedOn w:val="DefaultParagraphFont"/>
    <w:rsid w:val="00D530ED"/>
  </w:style>
  <w:style w:type="paragraph" w:customStyle="1" w:styleId="articlemeta">
    <w:name w:val="articlemeta"/>
    <w:basedOn w:val="Normal"/>
    <w:rsid w:val="00D530ED"/>
    <w:pPr>
      <w:spacing w:before="100" w:beforeAutospacing="1" w:after="100" w:afterAutospacing="1"/>
    </w:pPr>
    <w:rPr>
      <w:rFonts w:ascii="Tahoma" w:hAnsi="Tahoma" w:cstheme="minorBidi"/>
      <w:szCs w:val="20"/>
    </w:rPr>
  </w:style>
  <w:style w:type="character" w:customStyle="1" w:styleId="vcard">
    <w:name w:val="vcard"/>
    <w:basedOn w:val="DefaultParagraphFont"/>
    <w:rsid w:val="00D530ED"/>
  </w:style>
  <w:style w:type="character" w:customStyle="1" w:styleId="print-footnote">
    <w:name w:val="print-footnote"/>
    <w:basedOn w:val="DefaultParagraphFont"/>
    <w:rsid w:val="00D530ED"/>
  </w:style>
  <w:style w:type="character" w:customStyle="1" w:styleId="datestring">
    <w:name w:val="datestring"/>
    <w:basedOn w:val="DefaultParagraphFont"/>
    <w:rsid w:val="00D530ED"/>
  </w:style>
  <w:style w:type="paragraph" w:customStyle="1" w:styleId="noindent0">
    <w:name w:val="no_indent"/>
    <w:basedOn w:val="Normal"/>
    <w:rsid w:val="00D530ED"/>
    <w:pPr>
      <w:spacing w:before="100" w:beforeAutospacing="1" w:after="100" w:afterAutospacing="1"/>
    </w:pPr>
    <w:rPr>
      <w:rFonts w:ascii="Tahoma" w:hAnsi="Tahoma" w:cstheme="minorBidi"/>
      <w:szCs w:val="20"/>
    </w:rPr>
  </w:style>
  <w:style w:type="character" w:customStyle="1" w:styleId="email">
    <w:name w:val="email"/>
    <w:basedOn w:val="DefaultParagraphFont"/>
    <w:rsid w:val="00D530ED"/>
  </w:style>
  <w:style w:type="paragraph" w:customStyle="1" w:styleId="left">
    <w:name w:val="left"/>
    <w:basedOn w:val="Normal"/>
    <w:rsid w:val="00D530ED"/>
    <w:pPr>
      <w:spacing w:before="100" w:beforeAutospacing="1" w:after="100" w:afterAutospacing="1"/>
    </w:pPr>
    <w:rPr>
      <w:rFonts w:ascii="Tahoma" w:hAnsi="Tahoma" w:cstheme="minorBidi"/>
      <w:szCs w:val="20"/>
    </w:rPr>
  </w:style>
  <w:style w:type="paragraph" w:customStyle="1" w:styleId="right">
    <w:name w:val="right"/>
    <w:basedOn w:val="Normal"/>
    <w:rsid w:val="00D530ED"/>
    <w:pPr>
      <w:spacing w:before="100" w:beforeAutospacing="1" w:after="100" w:afterAutospacing="1"/>
    </w:pPr>
    <w:rPr>
      <w:rFonts w:ascii="Tahoma" w:hAnsi="Tahoma" w:cstheme="minorBidi"/>
      <w:szCs w:val="20"/>
    </w:rPr>
  </w:style>
  <w:style w:type="character" w:customStyle="1" w:styleId="gptad">
    <w:name w:val="gptad"/>
    <w:basedOn w:val="DefaultParagraphFont"/>
    <w:rsid w:val="00D530ED"/>
  </w:style>
  <w:style w:type="paragraph" w:customStyle="1" w:styleId="creditpostedmodified">
    <w:name w:val="credit_posted_modified"/>
    <w:basedOn w:val="Normal"/>
    <w:rsid w:val="00D530ED"/>
    <w:pPr>
      <w:spacing w:before="100" w:beforeAutospacing="1" w:after="100" w:afterAutospacing="1"/>
    </w:pPr>
    <w:rPr>
      <w:rFonts w:ascii="Tahoma" w:hAnsi="Tahoma" w:cstheme="minorBidi"/>
      <w:szCs w:val="20"/>
    </w:rPr>
  </w:style>
  <w:style w:type="character" w:customStyle="1" w:styleId="creditline">
    <w:name w:val="creditline"/>
    <w:basedOn w:val="DefaultParagraphFont"/>
    <w:rsid w:val="00D530ED"/>
  </w:style>
  <w:style w:type="character" w:customStyle="1" w:styleId="grd">
    <w:name w:val="grd"/>
    <w:basedOn w:val="DefaultParagraphFont"/>
    <w:rsid w:val="00D530ED"/>
  </w:style>
  <w:style w:type="paragraph" w:customStyle="1" w:styleId="hs-text-container">
    <w:name w:val="hs-text-container"/>
    <w:basedOn w:val="Normal"/>
    <w:rsid w:val="00D530ED"/>
    <w:pPr>
      <w:spacing w:before="100" w:beforeAutospacing="1" w:after="100" w:afterAutospacing="1"/>
    </w:pPr>
    <w:rPr>
      <w:rFonts w:ascii="Tahoma" w:hAnsi="Tahoma" w:cstheme="minorBidi"/>
      <w:szCs w:val="20"/>
    </w:rPr>
  </w:style>
  <w:style w:type="character" w:customStyle="1" w:styleId="created">
    <w:name w:val="created"/>
    <w:basedOn w:val="DefaultParagraphFont"/>
    <w:rsid w:val="00D530ED"/>
  </w:style>
  <w:style w:type="character" w:customStyle="1" w:styleId="changed">
    <w:name w:val="changed"/>
    <w:basedOn w:val="DefaultParagraphFont"/>
    <w:rsid w:val="00D530ED"/>
  </w:style>
  <w:style w:type="character" w:customStyle="1" w:styleId="article-author-name">
    <w:name w:val="article-author-name"/>
    <w:basedOn w:val="DefaultParagraphFont"/>
    <w:rsid w:val="00D530ED"/>
  </w:style>
  <w:style w:type="character" w:customStyle="1" w:styleId="bioexcerpt">
    <w:name w:val="bio_excerpt"/>
    <w:basedOn w:val="DefaultParagraphFont"/>
    <w:rsid w:val="00D530ED"/>
  </w:style>
  <w:style w:type="character" w:customStyle="1" w:styleId="commentcount">
    <w:name w:val="comment_count"/>
    <w:basedOn w:val="DefaultParagraphFont"/>
    <w:rsid w:val="00D530ED"/>
  </w:style>
  <w:style w:type="character" w:customStyle="1" w:styleId="searchtermshighlighted">
    <w:name w:val="searchtermshighlighted"/>
    <w:basedOn w:val="DefaultParagraphFont"/>
    <w:rsid w:val="00D530ED"/>
  </w:style>
  <w:style w:type="character" w:customStyle="1" w:styleId="contributornametrigger">
    <w:name w:val="contributornametrigger"/>
    <w:basedOn w:val="DefaultParagraphFont"/>
    <w:rsid w:val="00D530ED"/>
  </w:style>
  <w:style w:type="character" w:customStyle="1" w:styleId="bylinepipe">
    <w:name w:val="bylinepipe"/>
    <w:basedOn w:val="DefaultParagraphFont"/>
    <w:rsid w:val="00D530ED"/>
  </w:style>
  <w:style w:type="character" w:customStyle="1" w:styleId="lucenesearchresulturlb">
    <w:name w:val="lucene_search_result_url_b"/>
    <w:basedOn w:val="DefaultParagraphFont"/>
    <w:rsid w:val="00D530ED"/>
  </w:style>
  <w:style w:type="character" w:customStyle="1" w:styleId="faculty-title">
    <w:name w:val="faculty-title"/>
    <w:basedOn w:val="DefaultParagraphFont"/>
    <w:rsid w:val="00D530ED"/>
  </w:style>
  <w:style w:type="character" w:customStyle="1" w:styleId="count">
    <w:name w:val="count"/>
    <w:basedOn w:val="DefaultParagraphFont"/>
    <w:rsid w:val="00D530ED"/>
  </w:style>
  <w:style w:type="character" w:customStyle="1" w:styleId="volume">
    <w:name w:val="volume"/>
    <w:basedOn w:val="DefaultParagraphFont"/>
    <w:rsid w:val="00D530ED"/>
  </w:style>
  <w:style w:type="character" w:customStyle="1" w:styleId="issue">
    <w:name w:val="issue"/>
    <w:basedOn w:val="DefaultParagraphFont"/>
    <w:rsid w:val="00D530ED"/>
  </w:style>
  <w:style w:type="character" w:customStyle="1" w:styleId="pages">
    <w:name w:val="pages"/>
    <w:basedOn w:val="DefaultParagraphFont"/>
    <w:rsid w:val="00D530ED"/>
  </w:style>
  <w:style w:type="character" w:customStyle="1" w:styleId="field-content">
    <w:name w:val="field-content"/>
    <w:basedOn w:val="DefaultParagraphFont"/>
    <w:rsid w:val="00D530ED"/>
  </w:style>
  <w:style w:type="character" w:customStyle="1" w:styleId="person">
    <w:name w:val="person"/>
    <w:basedOn w:val="DefaultParagraphFont"/>
    <w:rsid w:val="00D530ED"/>
  </w:style>
  <w:style w:type="character" w:customStyle="1" w:styleId="corresponding">
    <w:name w:val="corresponding"/>
    <w:basedOn w:val="DefaultParagraphFont"/>
    <w:rsid w:val="00D530ED"/>
  </w:style>
  <w:style w:type="character" w:customStyle="1" w:styleId="entry-date">
    <w:name w:val="entry-date"/>
    <w:basedOn w:val="DefaultParagraphFont"/>
    <w:rsid w:val="00D530ED"/>
  </w:style>
  <w:style w:type="paragraph" w:customStyle="1" w:styleId="entry-meta">
    <w:name w:val="entry-meta"/>
    <w:basedOn w:val="Normal"/>
    <w:rsid w:val="00D530ED"/>
    <w:pPr>
      <w:spacing w:before="100" w:beforeAutospacing="1" w:after="100" w:afterAutospacing="1"/>
    </w:pPr>
    <w:rPr>
      <w:rFonts w:ascii="Tahoma" w:hAnsi="Tahoma" w:cstheme="minorBidi"/>
      <w:szCs w:val="20"/>
    </w:rPr>
  </w:style>
  <w:style w:type="character" w:customStyle="1" w:styleId="post-time">
    <w:name w:val="post-time"/>
    <w:basedOn w:val="DefaultParagraphFont"/>
    <w:rsid w:val="00D530ED"/>
  </w:style>
  <w:style w:type="character" w:customStyle="1" w:styleId="post-category">
    <w:name w:val="post-category"/>
    <w:basedOn w:val="DefaultParagraphFont"/>
    <w:rsid w:val="00D530ED"/>
  </w:style>
  <w:style w:type="character" w:customStyle="1" w:styleId="post-author">
    <w:name w:val="post-author"/>
    <w:basedOn w:val="DefaultParagraphFont"/>
    <w:rsid w:val="00D530ED"/>
  </w:style>
  <w:style w:type="character" w:customStyle="1" w:styleId="A10">
    <w:name w:val="A10"/>
    <w:uiPriority w:val="99"/>
    <w:rsid w:val="00D530ED"/>
    <w:rPr>
      <w:rFonts w:cs="MS Mincho"/>
      <w:color w:val="000000"/>
      <w:sz w:val="11"/>
      <w:szCs w:val="11"/>
    </w:rPr>
  </w:style>
  <w:style w:type="paragraph" w:customStyle="1" w:styleId="Pa10">
    <w:name w:val="Pa10"/>
    <w:basedOn w:val="Default"/>
    <w:next w:val="Default"/>
    <w:uiPriority w:val="99"/>
    <w:rsid w:val="00D530ED"/>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D530ED"/>
    <w:pPr>
      <w:widowControl w:val="0"/>
      <w:spacing w:line="241" w:lineRule="atLeast"/>
    </w:pPr>
    <w:rPr>
      <w:rFonts w:ascii="Verdana" w:eastAsiaTheme="minorEastAsia" w:hAnsi="Verdana" w:cs="Cambria"/>
      <w:color w:val="auto"/>
    </w:rPr>
  </w:style>
  <w:style w:type="character" w:customStyle="1" w:styleId="A9">
    <w:name w:val="A9"/>
    <w:uiPriority w:val="99"/>
    <w:rsid w:val="00D530ED"/>
    <w:rPr>
      <w:rFonts w:cs="MS Mincho"/>
      <w:color w:val="000000"/>
      <w:sz w:val="14"/>
      <w:szCs w:val="14"/>
    </w:rPr>
  </w:style>
  <w:style w:type="paragraph" w:customStyle="1" w:styleId="articledetails">
    <w:name w:val="articledetails"/>
    <w:basedOn w:val="Normal"/>
    <w:rsid w:val="00D530ED"/>
    <w:pPr>
      <w:spacing w:before="100" w:beforeAutospacing="1" w:after="100" w:afterAutospacing="1"/>
    </w:pPr>
    <w:rPr>
      <w:rFonts w:ascii="Tahoma" w:hAnsi="Tahoma" w:cstheme="minorBidi"/>
      <w:szCs w:val="20"/>
    </w:rPr>
  </w:style>
  <w:style w:type="character" w:customStyle="1" w:styleId="posted-and-updated">
    <w:name w:val="posted-and-updated"/>
    <w:basedOn w:val="DefaultParagraphFont"/>
    <w:rsid w:val="00D530ED"/>
  </w:style>
  <w:style w:type="paragraph" w:customStyle="1" w:styleId="aff">
    <w:name w:val="aff"/>
    <w:basedOn w:val="Normal"/>
    <w:rsid w:val="00D530ED"/>
    <w:pPr>
      <w:spacing w:before="100" w:beforeAutospacing="1" w:after="100" w:afterAutospacing="1"/>
    </w:pPr>
    <w:rPr>
      <w:rFonts w:ascii="Tahoma" w:hAnsi="Tahoma" w:cstheme="minorBidi"/>
      <w:szCs w:val="20"/>
    </w:rPr>
  </w:style>
  <w:style w:type="character" w:customStyle="1" w:styleId="entry-author">
    <w:name w:val="entry-author"/>
    <w:basedOn w:val="DefaultParagraphFont"/>
    <w:rsid w:val="00D530ED"/>
  </w:style>
  <w:style w:type="character" w:customStyle="1" w:styleId="entry-author-name">
    <w:name w:val="entry-author-name"/>
    <w:basedOn w:val="DefaultParagraphFont"/>
    <w:rsid w:val="00D530ED"/>
  </w:style>
  <w:style w:type="character" w:customStyle="1" w:styleId="arial11">
    <w:name w:val="arial_11"/>
    <w:basedOn w:val="DefaultParagraphFont"/>
    <w:rsid w:val="00D530ED"/>
  </w:style>
  <w:style w:type="character" w:customStyle="1" w:styleId="contrib-degrees">
    <w:name w:val="contrib-degrees"/>
    <w:basedOn w:val="DefaultParagraphFont"/>
    <w:rsid w:val="00D530ED"/>
  </w:style>
  <w:style w:type="character" w:customStyle="1" w:styleId="contrib-on-behalf-of">
    <w:name w:val="contrib-on-behalf-of"/>
    <w:basedOn w:val="DefaultParagraphFont"/>
    <w:rsid w:val="00D530ED"/>
  </w:style>
  <w:style w:type="character" w:customStyle="1" w:styleId="pubtime">
    <w:name w:val="pubtime"/>
    <w:basedOn w:val="DefaultParagraphFont"/>
    <w:rsid w:val="00D530ED"/>
  </w:style>
  <w:style w:type="character" w:customStyle="1" w:styleId="time">
    <w:name w:val="time"/>
    <w:basedOn w:val="DefaultParagraphFont"/>
    <w:rsid w:val="00D530ED"/>
  </w:style>
  <w:style w:type="character" w:customStyle="1" w:styleId="fbcommentscount">
    <w:name w:val="fb_comments_count"/>
    <w:basedOn w:val="DefaultParagraphFont"/>
    <w:rsid w:val="00D530ED"/>
  </w:style>
  <w:style w:type="character" w:customStyle="1" w:styleId="stsharethiscustom">
    <w:name w:val="st_sharethis_custom"/>
    <w:basedOn w:val="DefaultParagraphFont"/>
    <w:rsid w:val="00D530ED"/>
  </w:style>
  <w:style w:type="paragraph" w:customStyle="1" w:styleId="permalinkable">
    <w:name w:val="permalinkable"/>
    <w:basedOn w:val="Normal"/>
    <w:rsid w:val="00D530ED"/>
    <w:pPr>
      <w:spacing w:before="100" w:beforeAutospacing="1" w:after="100" w:afterAutospacing="1"/>
    </w:pPr>
    <w:rPr>
      <w:rFonts w:ascii="Tahoma" w:hAnsi="Tahoma" w:cstheme="minorBidi"/>
      <w:szCs w:val="20"/>
    </w:rPr>
  </w:style>
  <w:style w:type="character" w:customStyle="1" w:styleId="post-date">
    <w:name w:val="post-date"/>
    <w:basedOn w:val="DefaultParagraphFont"/>
    <w:rsid w:val="00D530ED"/>
  </w:style>
  <w:style w:type="character" w:customStyle="1" w:styleId="link-external">
    <w:name w:val="link-external"/>
    <w:basedOn w:val="DefaultParagraphFont"/>
    <w:rsid w:val="00D530ED"/>
  </w:style>
  <w:style w:type="character" w:customStyle="1" w:styleId="articleauthor">
    <w:name w:val="article_author"/>
    <w:basedOn w:val="DefaultParagraphFont"/>
    <w:rsid w:val="00D530ED"/>
  </w:style>
  <w:style w:type="character" w:customStyle="1" w:styleId="articleissue">
    <w:name w:val="article_issue"/>
    <w:basedOn w:val="DefaultParagraphFont"/>
    <w:rsid w:val="00D530ED"/>
  </w:style>
  <w:style w:type="character" w:customStyle="1" w:styleId="a-size-large">
    <w:name w:val="a-size-large"/>
    <w:basedOn w:val="DefaultParagraphFont"/>
    <w:rsid w:val="00D530ED"/>
  </w:style>
  <w:style w:type="character" w:customStyle="1" w:styleId="a-size-medium">
    <w:name w:val="a-size-medium"/>
    <w:basedOn w:val="DefaultParagraphFont"/>
    <w:rsid w:val="00D530ED"/>
  </w:style>
  <w:style w:type="character" w:customStyle="1" w:styleId="contribution">
    <w:name w:val="contribution"/>
    <w:basedOn w:val="DefaultParagraphFont"/>
    <w:rsid w:val="00D530ED"/>
  </w:style>
  <w:style w:type="character" w:customStyle="1" w:styleId="a-color-secondary">
    <w:name w:val="a-color-secondary"/>
    <w:basedOn w:val="DefaultParagraphFont"/>
    <w:rsid w:val="00D530ED"/>
  </w:style>
  <w:style w:type="paragraph" w:customStyle="1" w:styleId="sbyline">
    <w:name w:val="sbyline"/>
    <w:basedOn w:val="Normal"/>
    <w:rsid w:val="00D530ED"/>
    <w:pPr>
      <w:spacing w:before="100" w:beforeAutospacing="1" w:after="100" w:afterAutospacing="1"/>
    </w:pPr>
    <w:rPr>
      <w:rFonts w:ascii="Tahoma" w:hAnsi="Tahoma" w:cstheme="minorBidi"/>
      <w:szCs w:val="20"/>
    </w:rPr>
  </w:style>
  <w:style w:type="character" w:customStyle="1" w:styleId="ui-author">
    <w:name w:val="ui-author"/>
    <w:basedOn w:val="DefaultParagraphFont"/>
    <w:rsid w:val="00D530ED"/>
  </w:style>
  <w:style w:type="character" w:customStyle="1" w:styleId="ui-staffline">
    <w:name w:val="ui-staffline"/>
    <w:basedOn w:val="DefaultParagraphFont"/>
    <w:rsid w:val="00D530ED"/>
  </w:style>
  <w:style w:type="paragraph" w:customStyle="1" w:styleId="promotion-tag-p">
    <w:name w:val="promotion-tag-p"/>
    <w:basedOn w:val="Normal"/>
    <w:rsid w:val="00D530ED"/>
    <w:pPr>
      <w:spacing w:before="100" w:beforeAutospacing="1" w:after="100" w:afterAutospacing="1"/>
    </w:pPr>
    <w:rPr>
      <w:rFonts w:ascii="Tahoma" w:hAnsi="Tahoma" w:cstheme="minorBidi"/>
      <w:szCs w:val="20"/>
    </w:rPr>
  </w:style>
  <w:style w:type="paragraph" w:customStyle="1" w:styleId="heading">
    <w:name w:val="heading"/>
    <w:basedOn w:val="Normal"/>
    <w:rsid w:val="00D530ED"/>
    <w:pPr>
      <w:spacing w:before="100" w:beforeAutospacing="1" w:after="100" w:afterAutospacing="1"/>
    </w:pPr>
    <w:rPr>
      <w:rFonts w:ascii="Tahoma" w:hAnsi="Tahoma" w:cstheme="minorBidi"/>
      <w:szCs w:val="20"/>
    </w:rPr>
  </w:style>
  <w:style w:type="character" w:customStyle="1" w:styleId="value">
    <w:name w:val="value"/>
    <w:basedOn w:val="DefaultParagraphFont"/>
    <w:rsid w:val="00D530ED"/>
  </w:style>
  <w:style w:type="character" w:customStyle="1" w:styleId="specialissuelabel">
    <w:name w:val="specialissuelabel"/>
    <w:basedOn w:val="DefaultParagraphFont"/>
    <w:rsid w:val="00D530ED"/>
  </w:style>
  <w:style w:type="character" w:customStyle="1" w:styleId="referencediv">
    <w:name w:val="referencediv"/>
    <w:basedOn w:val="DefaultParagraphFont"/>
    <w:rsid w:val="00D530ED"/>
  </w:style>
  <w:style w:type="character" w:customStyle="1" w:styleId="wp-smiley">
    <w:name w:val="wp-smiley"/>
    <w:basedOn w:val="DefaultParagraphFont"/>
    <w:rsid w:val="00D530ED"/>
  </w:style>
  <w:style w:type="character" w:customStyle="1" w:styleId="meta-prep">
    <w:name w:val="meta-prep"/>
    <w:basedOn w:val="DefaultParagraphFont"/>
    <w:rsid w:val="00D530ED"/>
  </w:style>
  <w:style w:type="character" w:customStyle="1" w:styleId="artjournal">
    <w:name w:val="art_journal"/>
    <w:basedOn w:val="DefaultParagraphFont"/>
    <w:rsid w:val="00D530ED"/>
  </w:style>
  <w:style w:type="character" w:customStyle="1" w:styleId="artdatevolumeissuepart">
    <w:name w:val="art_datevolumeissuepart"/>
    <w:basedOn w:val="DefaultParagraphFont"/>
    <w:rsid w:val="00D530ED"/>
  </w:style>
  <w:style w:type="character" w:customStyle="1" w:styleId="artpages">
    <w:name w:val="art_pages"/>
    <w:basedOn w:val="DefaultParagraphFont"/>
    <w:rsid w:val="00D530ED"/>
  </w:style>
  <w:style w:type="character" w:customStyle="1" w:styleId="singlehighlightclass">
    <w:name w:val="single_highlight_class"/>
    <w:basedOn w:val="DefaultParagraphFont"/>
    <w:rsid w:val="00D530ED"/>
  </w:style>
  <w:style w:type="character" w:customStyle="1" w:styleId="degree">
    <w:name w:val="degree"/>
    <w:basedOn w:val="DefaultParagraphFont"/>
    <w:rsid w:val="00D530ED"/>
  </w:style>
  <w:style w:type="character" w:customStyle="1" w:styleId="major">
    <w:name w:val="major"/>
    <w:basedOn w:val="DefaultParagraphFont"/>
    <w:rsid w:val="00D530ED"/>
  </w:style>
  <w:style w:type="character" w:customStyle="1" w:styleId="authors">
    <w:name w:val="authors"/>
    <w:basedOn w:val="DefaultParagraphFont"/>
    <w:rsid w:val="00D530ED"/>
  </w:style>
  <w:style w:type="character" w:customStyle="1" w:styleId="views">
    <w:name w:val="views"/>
    <w:basedOn w:val="DefaultParagraphFont"/>
    <w:rsid w:val="00D530ED"/>
  </w:style>
  <w:style w:type="character" w:customStyle="1" w:styleId="stmainservices">
    <w:name w:val="stmainservices"/>
    <w:basedOn w:val="DefaultParagraphFont"/>
    <w:rsid w:val="00D530ED"/>
  </w:style>
  <w:style w:type="character" w:customStyle="1" w:styleId="stbubblehcount">
    <w:name w:val="stbubble_hcount"/>
    <w:basedOn w:val="DefaultParagraphFont"/>
    <w:rsid w:val="00D530ED"/>
  </w:style>
  <w:style w:type="paragraph" w:customStyle="1" w:styleId="Document">
    <w:name w:val="_Document"/>
    <w:basedOn w:val="Default"/>
    <w:next w:val="Default"/>
    <w:uiPriority w:val="99"/>
    <w:rsid w:val="00D530ED"/>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D530ED"/>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D530ED"/>
    <w:pPr>
      <w:widowControl w:val="0"/>
    </w:pPr>
    <w:rPr>
      <w:rFonts w:ascii="AKDPE C+ Utopia" w:eastAsiaTheme="minorEastAsia" w:hAnsi="AKDPE C+ Utopia" w:cs="Cambria"/>
      <w:color w:val="auto"/>
    </w:rPr>
  </w:style>
  <w:style w:type="paragraph" w:customStyle="1" w:styleId="collapsed-hide">
    <w:name w:val="collapsed-hide"/>
    <w:basedOn w:val="Normal"/>
    <w:rsid w:val="00D530ED"/>
    <w:pPr>
      <w:spacing w:before="100" w:beforeAutospacing="1" w:after="100" w:afterAutospacing="1"/>
    </w:pPr>
    <w:rPr>
      <w:rFonts w:ascii="Tahoma" w:hAnsi="Tahoma" w:cstheme="minorBidi"/>
      <w:szCs w:val="20"/>
    </w:rPr>
  </w:style>
  <w:style w:type="paragraph" w:customStyle="1" w:styleId="Pa7">
    <w:name w:val="Pa7"/>
    <w:basedOn w:val="Default"/>
    <w:next w:val="Default"/>
    <w:uiPriority w:val="99"/>
    <w:rsid w:val="00D530ED"/>
    <w:pPr>
      <w:widowControl w:val="0"/>
      <w:spacing w:line="211" w:lineRule="atLeast"/>
    </w:pPr>
    <w:rPr>
      <w:rFonts w:ascii="Courier New" w:eastAsiaTheme="minorEastAsia" w:hAnsi="Courier New" w:cs="Cambria"/>
      <w:color w:val="auto"/>
    </w:rPr>
  </w:style>
  <w:style w:type="paragraph" w:customStyle="1" w:styleId="odd">
    <w:name w:val="odd"/>
    <w:basedOn w:val="Normal"/>
    <w:rsid w:val="00D530ED"/>
    <w:pPr>
      <w:spacing w:before="100" w:beforeAutospacing="1" w:after="100" w:afterAutospacing="1"/>
    </w:pPr>
    <w:rPr>
      <w:rFonts w:ascii="Tahoma" w:hAnsi="Tahoma" w:cstheme="minorBidi"/>
      <w:szCs w:val="20"/>
    </w:rPr>
  </w:style>
  <w:style w:type="character" w:customStyle="1" w:styleId="article-date">
    <w:name w:val="article-date"/>
    <w:basedOn w:val="DefaultParagraphFont"/>
    <w:rsid w:val="00D530ED"/>
  </w:style>
  <w:style w:type="character" w:customStyle="1" w:styleId="article-author">
    <w:name w:val="article-author"/>
    <w:basedOn w:val="DefaultParagraphFont"/>
    <w:rsid w:val="00D530ED"/>
  </w:style>
  <w:style w:type="character" w:customStyle="1" w:styleId="tolocaltime">
    <w:name w:val="tolocaltime"/>
    <w:basedOn w:val="DefaultParagraphFont"/>
    <w:rsid w:val="00D530ED"/>
  </w:style>
  <w:style w:type="character" w:customStyle="1" w:styleId="pb-byline">
    <w:name w:val="pb-byline"/>
    <w:basedOn w:val="DefaultParagraphFont"/>
    <w:rsid w:val="00D530ED"/>
  </w:style>
  <w:style w:type="character" w:customStyle="1" w:styleId="pb-timestamp">
    <w:name w:val="pb-timestamp"/>
    <w:basedOn w:val="DefaultParagraphFont"/>
    <w:rsid w:val="00D530ED"/>
  </w:style>
  <w:style w:type="paragraph" w:customStyle="1" w:styleId="Pa8">
    <w:name w:val="Pa8"/>
    <w:basedOn w:val="Default"/>
    <w:next w:val="Default"/>
    <w:uiPriority w:val="99"/>
    <w:rsid w:val="00D530ED"/>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D530ED"/>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D530ED"/>
  </w:style>
  <w:style w:type="character" w:customStyle="1" w:styleId="even">
    <w:name w:val="even"/>
    <w:basedOn w:val="DefaultParagraphFont"/>
    <w:rsid w:val="00D530ED"/>
  </w:style>
  <w:style w:type="paragraph" w:customStyle="1" w:styleId="volissue">
    <w:name w:val="volissue"/>
    <w:basedOn w:val="Normal"/>
    <w:rsid w:val="00D530ED"/>
    <w:pPr>
      <w:spacing w:before="100" w:beforeAutospacing="1" w:after="100" w:afterAutospacing="1"/>
    </w:pPr>
    <w:rPr>
      <w:rFonts w:ascii="Tahoma" w:hAnsi="Tahoma" w:cstheme="minorBidi"/>
      <w:szCs w:val="20"/>
    </w:rPr>
  </w:style>
  <w:style w:type="character" w:customStyle="1" w:styleId="view-count">
    <w:name w:val="view-count"/>
    <w:basedOn w:val="DefaultParagraphFont"/>
    <w:rsid w:val="00D530ED"/>
  </w:style>
  <w:style w:type="character" w:customStyle="1" w:styleId="tChar">
    <w:name w:val="t Char"/>
    <w:rsid w:val="00D530ED"/>
    <w:rPr>
      <w:rFonts w:ascii="Georgia" w:eastAsia="Times New Roman" w:hAnsi="Georgia" w:cs="Calibri"/>
      <w:b/>
      <w:lang w:val="x-none" w:eastAsia="x-none"/>
    </w:rPr>
  </w:style>
  <w:style w:type="paragraph" w:customStyle="1" w:styleId="BoldUnderlineChar20">
    <w:name w:val="BoldUnderline Char2"/>
    <w:link w:val="BoldUnderlineChar2Char"/>
    <w:rsid w:val="00D530ED"/>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D530ED"/>
    <w:rPr>
      <w:rFonts w:ascii="Times New Roman" w:eastAsia="Times New Roman" w:hAnsi="Times New Roman" w:cs="Times New Roman"/>
      <w:b/>
      <w:sz w:val="20"/>
      <w:u w:val="single"/>
    </w:rPr>
  </w:style>
  <w:style w:type="character" w:customStyle="1" w:styleId="UnderlineCharChar4">
    <w:name w:val="Underline Char Char4"/>
    <w:rsid w:val="00D530ED"/>
    <w:rPr>
      <w:szCs w:val="24"/>
      <w:u w:val="single"/>
      <w:lang w:val="en-US" w:eastAsia="en-US" w:bidi="ar-SA"/>
    </w:rPr>
  </w:style>
  <w:style w:type="character" w:customStyle="1" w:styleId="BoldUnderlineCharChar3">
    <w:name w:val="BoldUnderline Char Char3"/>
    <w:rsid w:val="00D530ED"/>
    <w:rPr>
      <w:b/>
      <w:szCs w:val="24"/>
      <w:u w:val="single"/>
      <w:lang w:val="en-US" w:eastAsia="en-US" w:bidi="ar-SA"/>
    </w:rPr>
  </w:style>
  <w:style w:type="character" w:customStyle="1" w:styleId="BoldUnderlineCharChar2">
    <w:name w:val="BoldUnderline Char Char2"/>
    <w:rsid w:val="00D530ED"/>
    <w:rPr>
      <w:b/>
      <w:szCs w:val="24"/>
      <w:u w:val="single"/>
      <w:lang w:val="en-US" w:eastAsia="en-US" w:bidi="ar-SA"/>
    </w:rPr>
  </w:style>
  <w:style w:type="paragraph" w:customStyle="1" w:styleId="UnderlineCard0">
    <w:name w:val="UnderlineCard"/>
    <w:basedOn w:val="Heading3"/>
    <w:link w:val="UnderlineCardChar"/>
    <w:qFormat/>
    <w:rsid w:val="00D530ED"/>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D530ED"/>
    <w:rPr>
      <w:rFonts w:ascii="Georgia" w:eastAsia="Calibri" w:hAnsi="Georgia" w:cs="Times New Roman"/>
      <w:bCs/>
      <w:sz w:val="20"/>
      <w:szCs w:val="20"/>
      <w:u w:val="single"/>
      <w:lang w:val="x-none" w:eastAsia="x-none"/>
    </w:rPr>
  </w:style>
  <w:style w:type="character" w:customStyle="1" w:styleId="5Notunderlined">
    <w:name w:val="5 Not underlined"/>
    <w:rsid w:val="00D530ED"/>
    <w:rPr>
      <w:rFonts w:ascii="Times New Roman" w:hAnsi="Times New Roman"/>
      <w:sz w:val="16"/>
    </w:rPr>
  </w:style>
  <w:style w:type="character" w:customStyle="1" w:styleId="volume-issue">
    <w:name w:val="volume-issue"/>
    <w:rsid w:val="00D530ED"/>
    <w:rPr>
      <w:rFonts w:cs="Times New Roman"/>
    </w:rPr>
  </w:style>
  <w:style w:type="character" w:customStyle="1" w:styleId="i">
    <w:name w:val="i"/>
    <w:basedOn w:val="DefaultParagraphFont"/>
    <w:uiPriority w:val="99"/>
    <w:rsid w:val="00D530ED"/>
  </w:style>
  <w:style w:type="character" w:customStyle="1" w:styleId="storytext">
    <w:name w:val="storytext"/>
    <w:basedOn w:val="DefaultParagraphFont"/>
    <w:rsid w:val="00D530ED"/>
  </w:style>
  <w:style w:type="character" w:customStyle="1" w:styleId="heading3char0">
    <w:name w:val="heading3char"/>
    <w:rsid w:val="00D530ED"/>
  </w:style>
  <w:style w:type="character" w:customStyle="1" w:styleId="boldness1">
    <w:name w:val="boldness1"/>
    <w:rsid w:val="00D530ED"/>
  </w:style>
  <w:style w:type="paragraph" w:customStyle="1" w:styleId="Cardd">
    <w:name w:val="Cardd"/>
    <w:basedOn w:val="Normal"/>
    <w:uiPriority w:val="4"/>
    <w:qFormat/>
    <w:rsid w:val="00D530ED"/>
    <w:pPr>
      <w:ind w:left="288" w:right="288"/>
    </w:pPr>
    <w:rPr>
      <w:rFonts w:ascii="Georgia" w:hAnsi="Georgia" w:cstheme="minorBidi"/>
    </w:rPr>
  </w:style>
  <w:style w:type="paragraph" w:customStyle="1" w:styleId="document0">
    <w:name w:val="document"/>
    <w:basedOn w:val="Normal"/>
    <w:qFormat/>
    <w:rsid w:val="00D530ED"/>
    <w:pPr>
      <w:spacing w:before="100" w:beforeAutospacing="1" w:after="100" w:afterAutospacing="1"/>
    </w:pPr>
    <w:rPr>
      <w:rFonts w:ascii="Georgia" w:eastAsia="Times New Roman" w:hAnsi="Georgia" w:cstheme="minorBidi"/>
    </w:rPr>
  </w:style>
  <w:style w:type="character" w:customStyle="1" w:styleId="Heading3CharCharCharChar">
    <w:name w:val="Heading 3 Char Char Char Char"/>
    <w:basedOn w:val="DefaultParagraphFont"/>
    <w:rsid w:val="00D530ED"/>
    <w:rPr>
      <w:rFonts w:cs="Arial"/>
      <w:bCs/>
      <w:szCs w:val="26"/>
      <w:u w:val="single"/>
      <w:lang w:val="en-US" w:eastAsia="en-US" w:bidi="ar-SA"/>
    </w:rPr>
  </w:style>
  <w:style w:type="character" w:customStyle="1" w:styleId="current-selection">
    <w:name w:val="current-selection"/>
    <w:basedOn w:val="DefaultParagraphFont"/>
    <w:rsid w:val="00D530ED"/>
  </w:style>
  <w:style w:type="character" w:customStyle="1" w:styleId="a2">
    <w:name w:val="_"/>
    <w:basedOn w:val="DefaultParagraphFont"/>
    <w:rsid w:val="00D530ED"/>
  </w:style>
  <w:style w:type="paragraph" w:customStyle="1" w:styleId="Shrink6">
    <w:name w:val="Shrink 6"/>
    <w:basedOn w:val="Normal"/>
    <w:qFormat/>
    <w:rsid w:val="00D530ED"/>
    <w:rPr>
      <w:rFonts w:ascii="Georgia" w:eastAsia="Calibri" w:hAnsi="Georgia"/>
      <w:sz w:val="12"/>
    </w:rPr>
  </w:style>
  <w:style w:type="character" w:customStyle="1" w:styleId="messagecontent">
    <w:name w:val="message_content"/>
    <w:rsid w:val="00D530ED"/>
  </w:style>
  <w:style w:type="character" w:customStyle="1" w:styleId="StyleUnderlineChar">
    <w:name w:val="Style Underline Char"/>
    <w:basedOn w:val="DefaultParagraphFont"/>
    <w:rsid w:val="00D530ED"/>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D530ED"/>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D530ED"/>
    <w:rPr>
      <w:rFonts w:ascii="Georgia" w:eastAsia="Times New Roman" w:hAnsi="Georgia" w:cs="Arial"/>
      <w:b/>
      <w:kern w:val="32"/>
      <w:szCs w:val="32"/>
      <w:u w:val="single"/>
    </w:rPr>
  </w:style>
  <w:style w:type="character" w:customStyle="1" w:styleId="twelptblackblack1">
    <w:name w:val="twelptblackblack1"/>
    <w:basedOn w:val="DefaultParagraphFont"/>
    <w:rsid w:val="00D530ED"/>
    <w:rPr>
      <w:rFonts w:ascii="Verdana" w:hAnsi="Verdana" w:hint="default"/>
      <w:color w:val="000000"/>
      <w:sz w:val="16"/>
      <w:szCs w:val="16"/>
    </w:rPr>
  </w:style>
  <w:style w:type="character" w:customStyle="1" w:styleId="Heading3CharCharCharChar1">
    <w:name w:val="Heading 3 Char Char Char Char1"/>
    <w:rsid w:val="00D530ED"/>
    <w:rPr>
      <w:rFonts w:cs="Arial"/>
      <w:bCs/>
      <w:szCs w:val="26"/>
      <w:u w:val="single"/>
      <w:lang w:val="en-US" w:eastAsia="en-US" w:bidi="ar-SA"/>
    </w:rPr>
  </w:style>
  <w:style w:type="paragraph" w:customStyle="1" w:styleId="conintrotext">
    <w:name w:val="conintrotext"/>
    <w:basedOn w:val="Normal"/>
    <w:uiPriority w:val="99"/>
    <w:rsid w:val="00D530ED"/>
    <w:pPr>
      <w:spacing w:before="100" w:beforeAutospacing="1" w:after="100" w:afterAutospacing="1"/>
    </w:pPr>
    <w:rPr>
      <w:rFonts w:ascii="Georgia" w:eastAsia="Times New Roman" w:hAnsi="Georgia" w:cstheme="minorBidi"/>
      <w:sz w:val="24"/>
    </w:rPr>
  </w:style>
  <w:style w:type="character" w:customStyle="1" w:styleId="comment-body">
    <w:name w:val="comment-body"/>
    <w:rsid w:val="00D530ED"/>
  </w:style>
  <w:style w:type="character" w:customStyle="1" w:styleId="UnderlineCharCharChar1">
    <w:name w:val="Underline Char Char Char1"/>
    <w:rsid w:val="00D530ED"/>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D530ED"/>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D530ED"/>
    <w:rPr>
      <w:rFonts w:asciiTheme="minorHAnsi" w:eastAsia="MS Mincho" w:hAnsiTheme="minorHAnsi" w:cstheme="minorBidi"/>
      <w:b/>
      <w:sz w:val="24"/>
      <w:u w:val="single"/>
    </w:rPr>
  </w:style>
  <w:style w:type="character" w:customStyle="1" w:styleId="mw-headline">
    <w:name w:val="mw-headline"/>
    <w:rsid w:val="00D530ED"/>
  </w:style>
  <w:style w:type="character" w:customStyle="1" w:styleId="flagicon">
    <w:name w:val="flagicon"/>
    <w:rsid w:val="00D530ED"/>
  </w:style>
  <w:style w:type="paragraph" w:customStyle="1" w:styleId="assert">
    <w:name w:val="assert"/>
    <w:basedOn w:val="Normal"/>
    <w:uiPriority w:val="99"/>
    <w:rsid w:val="00D530ED"/>
    <w:pPr>
      <w:spacing w:before="100" w:beforeAutospacing="1" w:after="100" w:afterAutospacing="1"/>
    </w:pPr>
    <w:rPr>
      <w:rFonts w:ascii="Georgia" w:eastAsia="Times New Roman" w:hAnsi="Georgia" w:cstheme="minorBidi"/>
      <w:sz w:val="24"/>
    </w:rPr>
  </w:style>
  <w:style w:type="character" w:customStyle="1" w:styleId="apturelink">
    <w:name w:val="apturelink"/>
    <w:rsid w:val="00D530ED"/>
  </w:style>
  <w:style w:type="character" w:customStyle="1" w:styleId="apturelinkicon">
    <w:name w:val="apturelinkicon"/>
    <w:rsid w:val="00D530ED"/>
  </w:style>
  <w:style w:type="paragraph" w:customStyle="1" w:styleId="Default1">
    <w:name w:val="Default1"/>
    <w:basedOn w:val="Default"/>
    <w:next w:val="Default"/>
    <w:uiPriority w:val="99"/>
    <w:rsid w:val="00D530ED"/>
    <w:rPr>
      <w:color w:val="auto"/>
    </w:rPr>
  </w:style>
  <w:style w:type="paragraph" w:customStyle="1" w:styleId="center">
    <w:name w:val="center"/>
    <w:basedOn w:val="Normal"/>
    <w:uiPriority w:val="99"/>
    <w:rsid w:val="00D530ED"/>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D530ED"/>
    <w:rPr>
      <w:rFonts w:ascii="Garamond" w:eastAsia="Times New Roman" w:hAnsi="Garamond" w:cs="Calibri"/>
      <w:sz w:val="16"/>
    </w:rPr>
  </w:style>
  <w:style w:type="character" w:customStyle="1" w:styleId="UnderlineChar1Char">
    <w:name w:val="Underline Char1 Char"/>
    <w:rsid w:val="00D530ED"/>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D530ED"/>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D530ED"/>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D530ED"/>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D530ED"/>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D530ED"/>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D530ED"/>
    <w:rPr>
      <w:rFonts w:asciiTheme="minorHAnsi" w:eastAsia="MS Mincho" w:hAnsiTheme="minorHAnsi" w:cstheme="minorBidi"/>
      <w:b/>
      <w:sz w:val="24"/>
      <w:u w:val="single"/>
    </w:rPr>
  </w:style>
  <w:style w:type="paragraph" w:customStyle="1" w:styleId="CardBody">
    <w:name w:val="Card Body"/>
    <w:basedOn w:val="Normal"/>
    <w:link w:val="CardBodyChar"/>
    <w:qFormat/>
    <w:rsid w:val="00D530ED"/>
    <w:rPr>
      <w:rFonts w:ascii="Georgia" w:eastAsia="Times New Roman" w:hAnsi="Georgia" w:cstheme="minorBidi"/>
      <w:sz w:val="16"/>
    </w:rPr>
  </w:style>
  <w:style w:type="character" w:customStyle="1" w:styleId="CardBodyChar">
    <w:name w:val="Card Body Char"/>
    <w:link w:val="CardBody"/>
    <w:rsid w:val="00D530ED"/>
    <w:rPr>
      <w:rFonts w:ascii="Georgia" w:eastAsia="Times New Roman" w:hAnsi="Georgia"/>
      <w:sz w:val="16"/>
    </w:rPr>
  </w:style>
  <w:style w:type="character" w:customStyle="1" w:styleId="ptitleinside">
    <w:name w:val="p_title_inside"/>
    <w:rsid w:val="00D530ED"/>
  </w:style>
  <w:style w:type="paragraph" w:customStyle="1" w:styleId="StyleBoldandUnderlineChar11ptBorderSinglesolidline">
    <w:name w:val="Style Bold and Underline Char + 11 pt Border: : (Single solid line..."/>
    <w:link w:val="StyleBoldandUnderlineChar11ptBorderSinglesolidlineChar"/>
    <w:qFormat/>
    <w:rsid w:val="00D530ED"/>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D530ED"/>
    <w:rPr>
      <w:rFonts w:eastAsia="Times New Roman"/>
      <w:b/>
      <w:bCs/>
      <w:sz w:val="22"/>
      <w:szCs w:val="20"/>
      <w:u w:val="single"/>
      <w:bdr w:val="single" w:sz="4" w:space="0" w:color="auto"/>
    </w:rPr>
  </w:style>
  <w:style w:type="character" w:customStyle="1" w:styleId="Heading1CharChar1">
    <w:name w:val="Heading 1 Char Char1"/>
    <w:rsid w:val="00D530ED"/>
    <w:rPr>
      <w:rFonts w:cs="Arial"/>
      <w:b/>
      <w:bCs/>
      <w:szCs w:val="32"/>
      <w:lang w:val="en-US" w:eastAsia="en-US" w:bidi="ar-SA"/>
    </w:rPr>
  </w:style>
  <w:style w:type="paragraph" w:customStyle="1" w:styleId="Indentation">
    <w:name w:val="Indentation"/>
    <w:basedOn w:val="Normal"/>
    <w:uiPriority w:val="99"/>
    <w:rsid w:val="00D530ED"/>
    <w:pPr>
      <w:ind w:left="288" w:right="288"/>
    </w:pPr>
    <w:rPr>
      <w:rFonts w:ascii="Georgia" w:hAnsi="Georgia" w:cstheme="minorBidi"/>
    </w:rPr>
  </w:style>
  <w:style w:type="character" w:customStyle="1" w:styleId="StyleUnderlineCharChar9ptBold">
    <w:name w:val="Style Underline Char Char + 9 pt Bold"/>
    <w:rsid w:val="00D530ED"/>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D530ED"/>
    <w:rPr>
      <w:rFonts w:ascii="Georgia" w:eastAsia="Times New Roman" w:hAnsi="Georgia" w:cstheme="minorBidi"/>
      <w:u w:val="single"/>
    </w:rPr>
  </w:style>
  <w:style w:type="character" w:customStyle="1" w:styleId="StyleStyle4ArialNarrow9ptChar">
    <w:name w:val="Style Style4 + Arial Narrow 9 pt Char"/>
    <w:link w:val="StyleStyle4ArialNarrow9pt"/>
    <w:rsid w:val="00D530ED"/>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D530ED"/>
    <w:rPr>
      <w:rFonts w:ascii="Georgia" w:eastAsia="Times New Roman" w:hAnsi="Georgia" w:cstheme="minorBidi"/>
      <w:b/>
      <w:bCs/>
      <w:u w:val="single"/>
    </w:rPr>
  </w:style>
  <w:style w:type="character" w:customStyle="1" w:styleId="StyleStyle4ArialNarrow9ptBoldChar">
    <w:name w:val="Style Style4 + Arial Narrow 9 pt Bold Char"/>
    <w:link w:val="StyleStyle4ArialNarrow9ptBold"/>
    <w:rsid w:val="00D530ED"/>
    <w:rPr>
      <w:rFonts w:ascii="Georgia" w:eastAsia="Times New Roman" w:hAnsi="Georgia"/>
      <w:b/>
      <w:bCs/>
      <w:sz w:val="22"/>
      <w:u w:val="single"/>
    </w:rPr>
  </w:style>
  <w:style w:type="character" w:customStyle="1" w:styleId="StyleBoldandUnderlineCharChar29pt">
    <w:name w:val="Style Bold and Underline Char Char2 + 9 pt"/>
    <w:rsid w:val="00D530ED"/>
    <w:rPr>
      <w:rFonts w:ascii="Times New Roman" w:hAnsi="Times New Roman"/>
      <w:b/>
      <w:bCs/>
      <w:noProof w:val="0"/>
      <w:sz w:val="20"/>
      <w:u w:val="single"/>
    </w:rPr>
  </w:style>
  <w:style w:type="character" w:customStyle="1" w:styleId="StyleUnderlineCharChar19pt">
    <w:name w:val="Style Underline Char Char1 + 9 pt"/>
    <w:rsid w:val="00D530ED"/>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D530ED"/>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D530ED"/>
    <w:rPr>
      <w:rFonts w:ascii="Georgia" w:eastAsia="Times New Roman" w:hAnsi="Georgia"/>
      <w:b/>
      <w:smallCaps/>
      <w:sz w:val="24"/>
      <w:szCs w:val="24"/>
      <w:u w:val="single"/>
    </w:rPr>
  </w:style>
  <w:style w:type="character" w:customStyle="1" w:styleId="CardTextCharChar">
    <w:name w:val="Card Text Char Char"/>
    <w:rsid w:val="00D530ED"/>
    <w:rPr>
      <w:rFonts w:ascii="Times New Roman" w:eastAsia="Times New Roman" w:hAnsi="Times New Roman" w:cs="Times New Roman"/>
      <w:sz w:val="20"/>
      <w:szCs w:val="20"/>
    </w:rPr>
  </w:style>
  <w:style w:type="character" w:customStyle="1" w:styleId="citeChar1">
    <w:name w:val="cite Char"/>
    <w:locked/>
    <w:rsid w:val="00D530ED"/>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D530ED"/>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D530ED"/>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D530ED"/>
    <w:rPr>
      <w:i/>
      <w:iCs/>
      <w:sz w:val="20"/>
      <w:u w:val="single"/>
    </w:rPr>
  </w:style>
  <w:style w:type="character" w:customStyle="1" w:styleId="HIGHLIGHT0">
    <w:name w:val="HIGHLIGHT"/>
    <w:uiPriority w:val="1"/>
    <w:qFormat/>
    <w:rsid w:val="00D530ED"/>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D530ED"/>
    <w:pPr>
      <w:widowControl w:val="0"/>
      <w:autoSpaceDE/>
      <w:autoSpaceDN/>
      <w:adjustRightInd/>
      <w:outlineLvl w:val="9"/>
    </w:pPr>
    <w:rPr>
      <w:sz w:val="28"/>
      <w:szCs w:val="24"/>
    </w:rPr>
  </w:style>
  <w:style w:type="character" w:customStyle="1" w:styleId="HiddenBlockHeaderChar">
    <w:name w:val="Hidden Block Header Char"/>
    <w:link w:val="HiddenBlockHeader"/>
    <w:rsid w:val="00D530ED"/>
    <w:rPr>
      <w:rFonts w:ascii="Calibri" w:eastAsia="Times New Roman" w:hAnsi="Calibri" w:cs="Calibri"/>
      <w:b/>
      <w:sz w:val="28"/>
    </w:rPr>
  </w:style>
  <w:style w:type="character" w:customStyle="1" w:styleId="FifthChar">
    <w:name w:val="Fifth Char"/>
    <w:link w:val="Fifth"/>
    <w:rsid w:val="00D530ED"/>
    <w:rPr>
      <w:rFonts w:ascii="Calibri" w:eastAsia="Calibri" w:hAnsi="Calibri" w:cs="Calibri"/>
      <w:sz w:val="22"/>
    </w:rPr>
  </w:style>
  <w:style w:type="paragraph" w:customStyle="1" w:styleId="Third">
    <w:name w:val="Third"/>
    <w:basedOn w:val="Normal"/>
    <w:link w:val="ThirdChar"/>
    <w:rsid w:val="00D530ED"/>
    <w:rPr>
      <w:rFonts w:ascii="Georgia" w:eastAsia="Times New Roman" w:hAnsi="Georgia" w:cstheme="minorBidi"/>
      <w:b/>
      <w:u w:val="single"/>
      <w:lang w:val="x-none" w:eastAsia="x-none"/>
    </w:rPr>
  </w:style>
  <w:style w:type="character" w:customStyle="1" w:styleId="ThirdChar">
    <w:name w:val="Third Char"/>
    <w:link w:val="Third"/>
    <w:rsid w:val="00D530ED"/>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D530ED"/>
    <w:pPr>
      <w:widowControl w:val="0"/>
      <w:jc w:val="both"/>
      <w:outlineLvl w:val="1"/>
    </w:pPr>
    <w:rPr>
      <w:rFonts w:ascii="Times New Roman" w:eastAsia="Times New Roman" w:hAnsi="Times New Roman" w:cs="Times New Roman"/>
      <w:b/>
    </w:rPr>
  </w:style>
  <w:style w:type="character" w:customStyle="1" w:styleId="CardsCharChar">
    <w:name w:val="Cards Char Char"/>
    <w:rsid w:val="00D530ED"/>
    <w:rPr>
      <w:rFonts w:ascii="Times New Roman" w:eastAsia="Times New Roman" w:hAnsi="Times New Roman"/>
      <w:szCs w:val="24"/>
    </w:rPr>
  </w:style>
  <w:style w:type="character" w:customStyle="1" w:styleId="article-record-publication-volume-issue">
    <w:name w:val="article-record-publication-volume-issue"/>
    <w:rsid w:val="00D530ED"/>
  </w:style>
  <w:style w:type="character" w:customStyle="1" w:styleId="NothingCharChar">
    <w:name w:val="Nothing Char Char"/>
    <w:link w:val="NothingCharCharChar"/>
    <w:rsid w:val="00D530ED"/>
  </w:style>
  <w:style w:type="paragraph" w:customStyle="1" w:styleId="DebateUnderlineBoldChar">
    <w:name w:val="Debate Underline Bold Char"/>
    <w:basedOn w:val="Normal"/>
    <w:link w:val="DebateUnderlineBoldCharChar"/>
    <w:rsid w:val="00D530ED"/>
    <w:pPr>
      <w:jc w:val="both"/>
    </w:pPr>
    <w:rPr>
      <w:rFonts w:ascii="Georgia" w:eastAsia="Times New Roman" w:hAnsi="Georgia" w:cstheme="minorBidi"/>
      <w:b/>
      <w:u w:val="thick"/>
    </w:rPr>
  </w:style>
  <w:style w:type="character" w:customStyle="1" w:styleId="DebateUnderlineBoldCharChar">
    <w:name w:val="Debate Underline Bold Char Char"/>
    <w:link w:val="DebateUnderlineBoldChar"/>
    <w:rsid w:val="00D530ED"/>
    <w:rPr>
      <w:rFonts w:ascii="Georgia" w:eastAsia="Times New Roman" w:hAnsi="Georgia"/>
      <w:b/>
      <w:sz w:val="22"/>
      <w:u w:val="thick"/>
    </w:rPr>
  </w:style>
  <w:style w:type="character" w:customStyle="1" w:styleId="resultbodyblack">
    <w:name w:val="resultbodyblack"/>
    <w:qFormat/>
    <w:rsid w:val="00D530ED"/>
    <w:rPr>
      <w:rFonts w:cs="Times New Roman"/>
    </w:rPr>
  </w:style>
  <w:style w:type="paragraph" w:customStyle="1" w:styleId="bloctitles">
    <w:name w:val="bloc titles"/>
    <w:basedOn w:val="Heading1"/>
    <w:next w:val="Normal"/>
    <w:link w:val="bloctitlesChar"/>
    <w:autoRedefine/>
    <w:rsid w:val="00D530ED"/>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D530ED"/>
    <w:rPr>
      <w:rFonts w:ascii="Georgia" w:eastAsia="Malgun Gothic" w:hAnsi="Georgia" w:cs="Arial"/>
      <w:b/>
      <w:sz w:val="28"/>
      <w:szCs w:val="32"/>
      <w:u w:val="single"/>
    </w:rPr>
  </w:style>
  <w:style w:type="paragraph" w:customStyle="1" w:styleId="CiteSmallText">
    <w:name w:val="Cite Small Text"/>
    <w:basedOn w:val="Normal"/>
    <w:uiPriority w:val="99"/>
    <w:rsid w:val="00D530ED"/>
    <w:pPr>
      <w:widowControl w:val="0"/>
      <w:spacing w:after="200"/>
    </w:pPr>
    <w:rPr>
      <w:rFonts w:ascii="Helvetica Neue" w:hAnsi="Helvetica Neue" w:cstheme="minorBidi"/>
      <w:b/>
      <w:sz w:val="18"/>
    </w:rPr>
  </w:style>
  <w:style w:type="character" w:customStyle="1" w:styleId="3TagCite">
    <w:name w:val="3 Tag/Cite"/>
    <w:rsid w:val="00D530ED"/>
    <w:rPr>
      <w:rFonts w:ascii="Times New Roman" w:hAnsi="Times New Roman"/>
      <w:b/>
    </w:rPr>
  </w:style>
  <w:style w:type="character" w:customStyle="1" w:styleId="4Qualifications">
    <w:name w:val="4 Qualifications"/>
    <w:rsid w:val="00D530ED"/>
    <w:rPr>
      <w:rFonts w:ascii="Times New Roman" w:hAnsi="Times New Roman"/>
      <w:sz w:val="19"/>
    </w:rPr>
  </w:style>
  <w:style w:type="character" w:customStyle="1" w:styleId="6Underlined">
    <w:name w:val="6 Underlined"/>
    <w:rsid w:val="00D530ED"/>
    <w:rPr>
      <w:rFonts w:ascii="Times New Roman" w:hAnsi="Times New Roman"/>
      <w:b/>
      <w:sz w:val="21"/>
      <w:u w:val="single"/>
    </w:rPr>
  </w:style>
  <w:style w:type="paragraph" w:customStyle="1" w:styleId="Cards1CharChar">
    <w:name w:val="Cards1 Char Char"/>
    <w:basedOn w:val="Normal"/>
    <w:link w:val="Cards1CharCharChar"/>
    <w:rsid w:val="00D530ED"/>
    <w:pPr>
      <w:autoSpaceDE w:val="0"/>
      <w:autoSpaceDN w:val="0"/>
      <w:adjustRightInd w:val="0"/>
      <w:ind w:left="432" w:right="432"/>
      <w:jc w:val="both"/>
    </w:pPr>
    <w:rPr>
      <w:rFonts w:ascii="Georgia" w:hAnsi="Georgia" w:cstheme="minorBidi"/>
      <w:lang w:val="x-none"/>
    </w:rPr>
  </w:style>
  <w:style w:type="character" w:customStyle="1" w:styleId="Cards1CharCharChar">
    <w:name w:val="Cards1 Char Char Char"/>
    <w:link w:val="Cards1CharChar"/>
    <w:rsid w:val="00D530ED"/>
    <w:rPr>
      <w:rFonts w:ascii="Georgia" w:hAnsi="Georgia"/>
      <w:sz w:val="22"/>
      <w:lang w:val="x-none"/>
    </w:rPr>
  </w:style>
  <w:style w:type="character" w:customStyle="1" w:styleId="UnderlineCharCharCharCharCharCharCharChar">
    <w:name w:val="Underline Char Char Char Char Char Char Char Char"/>
    <w:link w:val="UnderlineCharCharCharCharCharCharChar"/>
    <w:rsid w:val="00D530ED"/>
    <w:rPr>
      <w:u w:val="single"/>
    </w:rPr>
  </w:style>
  <w:style w:type="paragraph" w:customStyle="1" w:styleId="UnderlineCharCharCharCharCharCharChar">
    <w:name w:val="Underline Char Char Char Char Char Char Char"/>
    <w:basedOn w:val="Normal"/>
    <w:link w:val="UnderlineCharCharCharCharCharCharCharChar"/>
    <w:rsid w:val="00D530ED"/>
    <w:rPr>
      <w:rFonts w:asciiTheme="minorHAnsi" w:hAnsiTheme="minorHAnsi" w:cstheme="minorBidi"/>
      <w:sz w:val="24"/>
      <w:u w:val="single"/>
    </w:rPr>
  </w:style>
  <w:style w:type="paragraph" w:customStyle="1" w:styleId="CitesCharChar">
    <w:name w:val="Cites Char Char"/>
    <w:next w:val="Normal"/>
    <w:link w:val="CitesCharCharChar"/>
    <w:rsid w:val="00D530ED"/>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D530ED"/>
    <w:rPr>
      <w:rFonts w:ascii="Times New Roman" w:eastAsia="Times New Roman" w:hAnsi="Times New Roman" w:cs="Times New Roman"/>
      <w:sz w:val="20"/>
    </w:rPr>
  </w:style>
  <w:style w:type="character" w:customStyle="1" w:styleId="nohighlighting">
    <w:name w:val="no highlighting"/>
    <w:rsid w:val="00D530ED"/>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D530ED"/>
    <w:rPr>
      <w:rFonts w:ascii="Cambria" w:hAnsi="Cambria" w:hint="default"/>
      <w:sz w:val="21"/>
      <w:u w:val="single"/>
    </w:rPr>
  </w:style>
  <w:style w:type="paragraph" w:customStyle="1" w:styleId="Swag">
    <w:name w:val="Swag"/>
    <w:basedOn w:val="Normal"/>
    <w:link w:val="SwagChar"/>
    <w:qFormat/>
    <w:rsid w:val="00D530ED"/>
    <w:rPr>
      <w:rFonts w:ascii="Georgia" w:hAnsi="Georgia" w:cstheme="minorBidi"/>
      <w:color w:val="0000FF"/>
      <w:sz w:val="12"/>
      <w:u w:val="single"/>
    </w:rPr>
  </w:style>
  <w:style w:type="character" w:customStyle="1" w:styleId="SwagChar">
    <w:name w:val="Swag Char"/>
    <w:link w:val="Swag"/>
    <w:rsid w:val="00D530ED"/>
    <w:rPr>
      <w:rFonts w:ascii="Georgia" w:hAnsi="Georgia"/>
      <w:color w:val="0000FF"/>
      <w:sz w:val="12"/>
      <w:u w:val="single"/>
    </w:rPr>
  </w:style>
  <w:style w:type="paragraph" w:customStyle="1" w:styleId="StyleUnderlineTimesNewRoman1">
    <w:name w:val="Style Underline + Times New Roman1"/>
    <w:link w:val="StyleUnderlineTimesNewRoman1Char"/>
    <w:rsid w:val="00D530ED"/>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D530ED"/>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D530ED"/>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D530ED"/>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D530ED"/>
    <w:rPr>
      <w:rFonts w:ascii="Garamond" w:eastAsia="MS Mincho" w:hAnsi="Garamond" w:cstheme="minorBidi"/>
    </w:rPr>
  </w:style>
  <w:style w:type="character" w:customStyle="1" w:styleId="StyleStyleCardTextLeft-075Right0Char">
    <w:name w:val="Style Style Card Text + Left:  -0.75&quot; + Right:  0&quot; Char"/>
    <w:link w:val="StyleStyleCardTextLeft-075Right0"/>
    <w:rsid w:val="00D530ED"/>
    <w:rPr>
      <w:rFonts w:ascii="Garamond" w:eastAsia="MS Mincho" w:hAnsi="Garamond"/>
      <w:sz w:val="22"/>
    </w:rPr>
  </w:style>
  <w:style w:type="character" w:customStyle="1" w:styleId="CharChar61">
    <w:name w:val="Char Char61"/>
    <w:rsid w:val="00D530ED"/>
    <w:rPr>
      <w:rFonts w:cs="Arial"/>
      <w:bCs/>
      <w:sz w:val="16"/>
      <w:szCs w:val="26"/>
      <w:lang w:val="en-US" w:eastAsia="en-US" w:bidi="ar-SA"/>
    </w:rPr>
  </w:style>
  <w:style w:type="character" w:customStyle="1" w:styleId="ListBulletChar">
    <w:name w:val="List Bullet Char"/>
    <w:link w:val="ListBullet"/>
    <w:uiPriority w:val="99"/>
    <w:rsid w:val="00D530ED"/>
    <w:rPr>
      <w:rFonts w:ascii="Calibri" w:eastAsia="Calibri" w:hAnsi="Calibri" w:cs="Calibri"/>
      <w:sz w:val="22"/>
    </w:rPr>
  </w:style>
  <w:style w:type="paragraph" w:customStyle="1" w:styleId="subhead10">
    <w:name w:val="subhead1"/>
    <w:basedOn w:val="Normal"/>
    <w:uiPriority w:val="99"/>
    <w:rsid w:val="00D530ED"/>
    <w:pPr>
      <w:spacing w:before="100" w:beforeAutospacing="1" w:after="100" w:afterAutospacing="1"/>
    </w:pPr>
    <w:rPr>
      <w:rFonts w:ascii="Georgia" w:eastAsia="Times New Roman" w:hAnsi="Georgia" w:cstheme="minorBidi"/>
      <w:sz w:val="24"/>
    </w:rPr>
  </w:style>
  <w:style w:type="character" w:customStyle="1" w:styleId="styledate">
    <w:name w:val="styledate"/>
    <w:rsid w:val="00D530ED"/>
  </w:style>
  <w:style w:type="character" w:customStyle="1" w:styleId="BoldandUnderlineChar1">
    <w:name w:val="Bold and Underline Char1"/>
    <w:rsid w:val="00D530ED"/>
    <w:rPr>
      <w:b/>
      <w:szCs w:val="24"/>
      <w:u w:val="single"/>
      <w:lang w:val="en-US" w:eastAsia="en-US" w:bidi="ar-SA"/>
    </w:rPr>
  </w:style>
  <w:style w:type="character" w:customStyle="1" w:styleId="BoldandUnderlineChar1Char2">
    <w:name w:val="Bold and Underline Char1 Char2"/>
    <w:rsid w:val="00D530ED"/>
    <w:rPr>
      <w:b/>
      <w:szCs w:val="24"/>
      <w:u w:val="single"/>
      <w:lang w:val="en-US" w:eastAsia="en-US" w:bidi="ar-SA"/>
    </w:rPr>
  </w:style>
  <w:style w:type="character" w:customStyle="1" w:styleId="BoldandUnderlineCharChar1">
    <w:name w:val="Bold and Underline Char Char1"/>
    <w:rsid w:val="00D530ED"/>
    <w:rPr>
      <w:b/>
      <w:szCs w:val="24"/>
      <w:u w:val="single"/>
      <w:lang w:val="en-US" w:eastAsia="en-US" w:bidi="ar-SA"/>
    </w:rPr>
  </w:style>
  <w:style w:type="character" w:customStyle="1" w:styleId="BoldandUnderlineChar6">
    <w:name w:val="Bold and Underline Char6"/>
    <w:rsid w:val="00D530ED"/>
    <w:rPr>
      <w:b/>
      <w:szCs w:val="24"/>
      <w:u w:val="single"/>
      <w:lang w:val="en-US" w:eastAsia="en-US" w:bidi="ar-SA"/>
    </w:rPr>
  </w:style>
  <w:style w:type="character" w:customStyle="1" w:styleId="title-link-wrapper">
    <w:name w:val="title-link-wrapper"/>
    <w:rsid w:val="00D530ED"/>
  </w:style>
  <w:style w:type="character" w:customStyle="1" w:styleId="medium-font">
    <w:name w:val="medium-font"/>
    <w:rsid w:val="00D530ED"/>
  </w:style>
  <w:style w:type="paragraph" w:customStyle="1" w:styleId="abstract">
    <w:name w:val="abstract"/>
    <w:basedOn w:val="Normal"/>
    <w:uiPriority w:val="99"/>
    <w:rsid w:val="00D530ED"/>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qFormat/>
    <w:rsid w:val="00D530ED"/>
    <w:rPr>
      <w:rFonts w:ascii="Georgia" w:eastAsia="Times New Roman" w:hAnsi="Georgia" w:cstheme="minorBidi"/>
      <w:b/>
      <w:bCs/>
      <w:u w:val="single"/>
    </w:rPr>
  </w:style>
  <w:style w:type="character" w:customStyle="1" w:styleId="StyleUnderlineChar11ptBold2Char">
    <w:name w:val="Style Underline Char + 11 pt Bold2 Char"/>
    <w:link w:val="StyleUnderlineChar11ptBold2"/>
    <w:rsid w:val="00D530ED"/>
    <w:rPr>
      <w:rFonts w:ascii="Georgia" w:eastAsia="Times New Roman" w:hAnsi="Georgia"/>
      <w:b/>
      <w:bCs/>
      <w:sz w:val="22"/>
      <w:u w:val="single"/>
    </w:rPr>
  </w:style>
  <w:style w:type="character" w:customStyle="1" w:styleId="ReallySamllTextChar">
    <w:name w:val="ReallySamllText Char"/>
    <w:link w:val="ReallySamllText"/>
    <w:rsid w:val="00D530ED"/>
    <w:rPr>
      <w:sz w:val="12"/>
    </w:rPr>
  </w:style>
  <w:style w:type="paragraph" w:customStyle="1" w:styleId="StyleStyleUnderlineTimesNewRoman11pt">
    <w:name w:val="Style Style Underline + Times New Roman + 11 pt"/>
    <w:basedOn w:val="Normal"/>
    <w:link w:val="StyleStyleUnderlineTimesNewRoman11ptChar"/>
    <w:rsid w:val="00D530ED"/>
    <w:rPr>
      <w:rFonts w:ascii="Georgia" w:eastAsia="Times New Roman" w:hAnsi="Georgia" w:cstheme="minorBidi"/>
      <w:u w:val="single"/>
    </w:rPr>
  </w:style>
  <w:style w:type="character" w:customStyle="1" w:styleId="StyleStyleUnderlineTimesNewRoman11ptChar">
    <w:name w:val="Style Style Underline + Times New Roman + 11 pt Char"/>
    <w:link w:val="StyleStyleUnderlineTimesNewRoman11pt"/>
    <w:rsid w:val="00D530ED"/>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D530ED"/>
    <w:rPr>
      <w:rFonts w:ascii="Georgia" w:eastAsia="Times New Roman" w:hAnsi="Georgia" w:cstheme="minorBidi"/>
      <w:u w:val="single"/>
    </w:rPr>
  </w:style>
  <w:style w:type="character" w:customStyle="1" w:styleId="StyleStyleUnderlineTimesNewRomanBold11ptNotBoldChar">
    <w:name w:val="Style Style Underline + Times New Roman Bold + 11 pt Not Bold Char"/>
    <w:link w:val="StyleStyleUnderlineTimesNewRomanBold11ptNotBold"/>
    <w:rsid w:val="00D530ED"/>
    <w:rPr>
      <w:rFonts w:ascii="Georgia" w:eastAsia="Times New Roman" w:hAnsi="Georgia"/>
      <w:sz w:val="22"/>
      <w:u w:val="single"/>
    </w:rPr>
  </w:style>
  <w:style w:type="character" w:customStyle="1" w:styleId="style10">
    <w:name w:val="style1"/>
    <w:rsid w:val="00D530ED"/>
  </w:style>
  <w:style w:type="character" w:customStyle="1" w:styleId="pmtermsel">
    <w:name w:val="pmtermsel"/>
    <w:rsid w:val="00D530ED"/>
  </w:style>
  <w:style w:type="character" w:customStyle="1" w:styleId="showipapr">
    <w:name w:val="show_ipapr"/>
    <w:rsid w:val="00D530ED"/>
  </w:style>
  <w:style w:type="character" w:customStyle="1" w:styleId="dnindex">
    <w:name w:val="dnindex"/>
    <w:rsid w:val="00D530ED"/>
  </w:style>
  <w:style w:type="character" w:customStyle="1" w:styleId="23">
    <w:name w:val="23"/>
    <w:rsid w:val="00D530ED"/>
    <w:rPr>
      <w:rFonts w:ascii="Times New Roman" w:hAnsi="Times New Roman" w:cs="Arial"/>
      <w:bCs/>
      <w:sz w:val="20"/>
      <w:u w:val="single"/>
      <w:lang w:val="en-US" w:eastAsia="en-US" w:bidi="ar-SA"/>
    </w:rPr>
  </w:style>
  <w:style w:type="character" w:customStyle="1" w:styleId="33">
    <w:name w:val="33"/>
    <w:rsid w:val="00D530ED"/>
    <w:rPr>
      <w:rFonts w:ascii="Times New Roman" w:hAnsi="Times New Roman" w:cs="Arial"/>
      <w:b/>
      <w:bCs/>
      <w:sz w:val="20"/>
      <w:u w:val="single"/>
      <w:lang w:val="en-US" w:eastAsia="en-US" w:bidi="ar-SA"/>
    </w:rPr>
  </w:style>
  <w:style w:type="character" w:customStyle="1" w:styleId="55">
    <w:name w:val="55"/>
    <w:rsid w:val="00D530ED"/>
    <w:rPr>
      <w:rFonts w:cs="Arial"/>
      <w:bCs/>
      <w:sz w:val="20"/>
      <w:u w:val="single"/>
      <w:lang w:val="en-US" w:eastAsia="en-US" w:bidi="ar-SA"/>
    </w:rPr>
  </w:style>
  <w:style w:type="character" w:customStyle="1" w:styleId="authoraffil">
    <w:name w:val="authoraffil"/>
    <w:rsid w:val="00D530ED"/>
  </w:style>
  <w:style w:type="character" w:customStyle="1" w:styleId="CharChar8">
    <w:name w:val="Char Char8"/>
    <w:rsid w:val="00D530ED"/>
    <w:rPr>
      <w:rFonts w:ascii="Georgia" w:eastAsia="Times New Roman" w:hAnsi="Georgia"/>
      <w:b/>
      <w:bCs/>
      <w:sz w:val="30"/>
      <w:szCs w:val="28"/>
      <w:u w:val="single"/>
    </w:rPr>
  </w:style>
  <w:style w:type="character" w:customStyle="1" w:styleId="FontStyle13">
    <w:name w:val="Font Style13"/>
    <w:uiPriority w:val="99"/>
    <w:rsid w:val="00D530ED"/>
    <w:rPr>
      <w:rFonts w:ascii="Constantia" w:hAnsi="Constantia" w:cs="Constantia"/>
      <w:sz w:val="18"/>
      <w:szCs w:val="18"/>
    </w:rPr>
  </w:style>
  <w:style w:type="character" w:customStyle="1" w:styleId="TagsCharCharCharChar">
    <w:name w:val="Tags Char Char Char Char"/>
    <w:rsid w:val="00D530ED"/>
    <w:rPr>
      <w:rFonts w:ascii="Times New Roman" w:eastAsia="Times New Roman" w:hAnsi="Times New Roman" w:cs="Times New Roman"/>
      <w:b/>
      <w:sz w:val="24"/>
      <w:szCs w:val="24"/>
    </w:rPr>
  </w:style>
  <w:style w:type="character" w:customStyle="1" w:styleId="Citation1Char">
    <w:name w:val="Citation1 Char"/>
    <w:link w:val="Citation10"/>
    <w:locked/>
    <w:rsid w:val="00D530ED"/>
    <w:rPr>
      <w:rFonts w:ascii="Georgia" w:hAnsi="Georgia"/>
      <w:b/>
      <w:u w:val="single"/>
    </w:rPr>
  </w:style>
  <w:style w:type="paragraph" w:customStyle="1" w:styleId="Citation10">
    <w:name w:val="Citation1"/>
    <w:basedOn w:val="Normal"/>
    <w:link w:val="Citation1Char"/>
    <w:qFormat/>
    <w:rsid w:val="00D530ED"/>
    <w:rPr>
      <w:rFonts w:ascii="Georgia" w:hAnsi="Georgia" w:cstheme="minorBidi"/>
      <w:b/>
      <w:sz w:val="24"/>
      <w:u w:val="single"/>
    </w:rPr>
  </w:style>
  <w:style w:type="character" w:customStyle="1" w:styleId="TaglineChar">
    <w:name w:val="Tagline Char"/>
    <w:link w:val="Tagline0"/>
    <w:locked/>
    <w:rsid w:val="00D530ED"/>
    <w:rPr>
      <w:rFonts w:ascii="Georgia" w:hAnsi="Georgia"/>
      <w:b/>
    </w:rPr>
  </w:style>
  <w:style w:type="paragraph" w:customStyle="1" w:styleId="Tagline0">
    <w:name w:val="Tagline"/>
    <w:basedOn w:val="Normal"/>
    <w:link w:val="TaglineChar"/>
    <w:qFormat/>
    <w:rsid w:val="00D530ED"/>
    <w:rPr>
      <w:rFonts w:ascii="Georgia" w:hAnsi="Georgia" w:cstheme="minorBidi"/>
      <w:b/>
      <w:sz w:val="24"/>
    </w:rPr>
  </w:style>
  <w:style w:type="paragraph" w:customStyle="1" w:styleId="NothingCharCharChar">
    <w:name w:val="Nothing Char Char Char"/>
    <w:link w:val="NothingCharChar"/>
    <w:rsid w:val="00D530ED"/>
    <w:pPr>
      <w:jc w:val="both"/>
    </w:pPr>
  </w:style>
  <w:style w:type="paragraph" w:customStyle="1" w:styleId="StyleLeft021">
    <w:name w:val="Style Left:  0.2&quot;1"/>
    <w:basedOn w:val="Normal"/>
    <w:uiPriority w:val="99"/>
    <w:rsid w:val="00D530ED"/>
    <w:pPr>
      <w:ind w:left="288"/>
    </w:pPr>
    <w:rPr>
      <w:rFonts w:ascii="Georgia" w:eastAsia="SimSun" w:hAnsi="Georgia" w:cstheme="minorBidi"/>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D530ED"/>
    <w:rPr>
      <w:rFonts w:ascii="Georgia" w:eastAsia="Times New Roman" w:hAnsi="Georgia" w:cstheme="minorBidi"/>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D530ED"/>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D530ED"/>
    <w:rPr>
      <w:rFonts w:ascii="Georgia" w:eastAsia="Times New Roman" w:hAnsi="Georgia" w:cstheme="minorBidi"/>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D530ED"/>
    <w:rPr>
      <w:rFonts w:ascii="Georgia" w:eastAsia="Times New Roman" w:hAnsi="Georgia"/>
      <w:sz w:val="22"/>
      <w:u w:val="single"/>
      <w:bdr w:val="single" w:sz="4" w:space="0" w:color="auto"/>
    </w:rPr>
  </w:style>
  <w:style w:type="character" w:customStyle="1" w:styleId="boldcitationChar">
    <w:name w:val="bold citation Char"/>
    <w:rsid w:val="00D530ED"/>
    <w:rPr>
      <w:rFonts w:ascii="Arial" w:hAnsi="Arial"/>
      <w:b/>
      <w:sz w:val="28"/>
      <w:szCs w:val="24"/>
      <w:u w:val="thick"/>
      <w:lang w:val="en-US" w:eastAsia="en-US" w:bidi="ar-SA"/>
    </w:rPr>
  </w:style>
  <w:style w:type="paragraph" w:customStyle="1" w:styleId="BlockTitle20">
    <w:name w:val="Block Title #2"/>
    <w:basedOn w:val="Normal"/>
    <w:uiPriority w:val="99"/>
    <w:rsid w:val="00D530ED"/>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D530ED"/>
    <w:rPr>
      <w:rFonts w:ascii="Georgia" w:hAnsi="Georgia" w:cstheme="minorBidi"/>
      <w:b/>
    </w:rPr>
  </w:style>
  <w:style w:type="character" w:customStyle="1" w:styleId="BoldunderlineChar3">
    <w:name w:val="Bold/underline Char"/>
    <w:rsid w:val="00D530ED"/>
    <w:rPr>
      <w:rFonts w:eastAsia="SimSun"/>
      <w:b/>
      <w:noProof w:val="0"/>
      <w:sz w:val="24"/>
      <w:szCs w:val="24"/>
      <w:u w:val="single"/>
      <w:lang w:val="en-US" w:eastAsia="zh-CN" w:bidi="ar-SA"/>
    </w:rPr>
  </w:style>
  <w:style w:type="character" w:customStyle="1" w:styleId="underlinetextchar0">
    <w:name w:val="underlinetextchar"/>
    <w:rsid w:val="00D530ED"/>
  </w:style>
  <w:style w:type="character" w:customStyle="1" w:styleId="boldciteChar1">
    <w:name w:val="bold cite Char1"/>
    <w:rsid w:val="00D530ED"/>
    <w:rPr>
      <w:b/>
      <w:sz w:val="28"/>
      <w:u w:val="thick" w:color="000000"/>
    </w:rPr>
  </w:style>
  <w:style w:type="character" w:customStyle="1" w:styleId="tagCharCharChar1">
    <w:name w:val="tag Char Char Char1"/>
    <w:rsid w:val="00D530ED"/>
    <w:rPr>
      <w:b/>
      <w:sz w:val="24"/>
      <w:lang w:val="en-US" w:eastAsia="en-US" w:bidi="ar-SA"/>
    </w:rPr>
  </w:style>
  <w:style w:type="character" w:customStyle="1" w:styleId="underlinecardChar0">
    <w:name w:val="underline card Char"/>
    <w:rsid w:val="00D530ED"/>
    <w:rPr>
      <w:rFonts w:ascii="Arial" w:hAnsi="Arial"/>
      <w:sz w:val="18"/>
      <w:szCs w:val="24"/>
      <w:u w:val="single"/>
      <w:lang w:val="en-US" w:eastAsia="en-US" w:bidi="ar-SA"/>
    </w:rPr>
  </w:style>
  <w:style w:type="paragraph" w:customStyle="1" w:styleId="date-comments">
    <w:name w:val="date-comments"/>
    <w:basedOn w:val="Normal"/>
    <w:uiPriority w:val="99"/>
    <w:rsid w:val="00D530ED"/>
    <w:pPr>
      <w:spacing w:before="100" w:beforeAutospacing="1" w:after="100" w:afterAutospacing="1"/>
    </w:pPr>
    <w:rPr>
      <w:rFonts w:ascii="Times" w:hAnsi="Times" w:cstheme="minorBidi"/>
      <w:szCs w:val="20"/>
    </w:rPr>
  </w:style>
  <w:style w:type="character" w:customStyle="1" w:styleId="articleauthor0">
    <w:name w:val="articleauthor"/>
    <w:rsid w:val="00D530ED"/>
  </w:style>
  <w:style w:type="character" w:customStyle="1" w:styleId="bodysubtoc">
    <w:name w:val="bodysubtoc"/>
    <w:rsid w:val="00D530ED"/>
  </w:style>
  <w:style w:type="character" w:customStyle="1" w:styleId="lefttitlesmaller">
    <w:name w:val="lefttitlesmaller"/>
    <w:rsid w:val="00D530ED"/>
  </w:style>
  <w:style w:type="character" w:customStyle="1" w:styleId="mb">
    <w:name w:val="mb"/>
    <w:rsid w:val="00D530ED"/>
  </w:style>
  <w:style w:type="character" w:customStyle="1" w:styleId="submitted-date">
    <w:name w:val="submitted-date"/>
    <w:rsid w:val="00D530ED"/>
  </w:style>
  <w:style w:type="character" w:customStyle="1" w:styleId="submitted-time">
    <w:name w:val="submitted-time"/>
    <w:rsid w:val="00D530ED"/>
  </w:style>
  <w:style w:type="character" w:customStyle="1" w:styleId="A20">
    <w:name w:val="A2"/>
    <w:uiPriority w:val="99"/>
    <w:rsid w:val="00D530ED"/>
    <w:rPr>
      <w:rFonts w:ascii="Sabon LT Std" w:hAnsi="Sabon LT Std" w:cs="Sabon LT Std" w:hint="default"/>
      <w:color w:val="000000"/>
      <w:sz w:val="15"/>
      <w:szCs w:val="15"/>
    </w:rPr>
  </w:style>
  <w:style w:type="character" w:customStyle="1" w:styleId="searchword">
    <w:name w:val="searchword"/>
    <w:rsid w:val="00D530ED"/>
  </w:style>
  <w:style w:type="paragraph" w:customStyle="1" w:styleId="Heading2Char2CharChar12">
    <w:name w:val="Heading 2 Char2 Char Char12"/>
    <w:aliases w:val="Char Char Char Char Char Char1 Char Char Char Char Char1,Char Char22"/>
    <w:next w:val="Normal"/>
    <w:uiPriority w:val="99"/>
    <w:rsid w:val="00D530ED"/>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D530ED"/>
    <w:rPr>
      <w:rFonts w:ascii="Times New Roman" w:hAnsi="Times New Roman" w:cs="Times New Roman"/>
      <w:sz w:val="18"/>
      <w:szCs w:val="18"/>
    </w:rPr>
  </w:style>
  <w:style w:type="character" w:customStyle="1" w:styleId="bylines">
    <w:name w:val="bylines"/>
    <w:basedOn w:val="DefaultParagraphFont"/>
    <w:rsid w:val="00D530ED"/>
  </w:style>
  <w:style w:type="character" w:customStyle="1" w:styleId="StyleStyleBoldUnderlineUnderlineIntenseEmphasis1apple-style-2">
    <w:name w:val="Style Style Bold UnderlineUnderlineIntense Emphasis1apple-style-...2"/>
    <w:basedOn w:val="DefaultParagraphFont"/>
    <w:rsid w:val="00D530ED"/>
    <w:rPr>
      <w:b w:val="0"/>
      <w:bCs/>
      <w:sz w:val="22"/>
      <w:u w:val="single"/>
    </w:rPr>
  </w:style>
  <w:style w:type="character" w:customStyle="1" w:styleId="FontStyle57">
    <w:name w:val="Font Style57"/>
    <w:rsid w:val="00D530ED"/>
    <w:rPr>
      <w:rFonts w:ascii="Georgia" w:hAnsi="Georgia" w:cs="Georgia"/>
      <w:b/>
      <w:bCs/>
      <w:sz w:val="14"/>
      <w:szCs w:val="14"/>
    </w:rPr>
  </w:style>
  <w:style w:type="character" w:customStyle="1" w:styleId="FontStyle89">
    <w:name w:val="Font Style89"/>
    <w:rsid w:val="00D530ED"/>
    <w:rPr>
      <w:rFonts w:ascii="Times New Roman" w:hAnsi="Times New Roman" w:cs="Times New Roman"/>
      <w:b/>
      <w:bCs/>
      <w:smallCaps/>
      <w:spacing w:val="40"/>
      <w:sz w:val="16"/>
      <w:szCs w:val="16"/>
    </w:rPr>
  </w:style>
  <w:style w:type="character" w:customStyle="1" w:styleId="style3Char0">
    <w:name w:val="style 3 Char"/>
    <w:rsid w:val="00D530ED"/>
    <w:rPr>
      <w:sz w:val="18"/>
      <w:szCs w:val="24"/>
      <w:lang w:val="en-US" w:eastAsia="en-US" w:bidi="ar-SA"/>
    </w:rPr>
  </w:style>
  <w:style w:type="paragraph" w:customStyle="1" w:styleId="003Cite">
    <w:name w:val="003Cite"/>
    <w:basedOn w:val="Normal"/>
    <w:qFormat/>
    <w:rsid w:val="00D530ED"/>
    <w:rPr>
      <w:rFonts w:eastAsia="Calibri"/>
      <w:sz w:val="16"/>
      <w:szCs w:val="16"/>
    </w:rPr>
  </w:style>
  <w:style w:type="paragraph" w:customStyle="1" w:styleId="NormalBold">
    <w:name w:val="Normal + Bold"/>
    <w:aliases w:val="Double Underline"/>
    <w:basedOn w:val="Normal"/>
    <w:link w:val="NormalBoldChar"/>
    <w:rsid w:val="00D530ED"/>
    <w:pPr>
      <w:jc w:val="both"/>
    </w:pPr>
    <w:rPr>
      <w:rFonts w:ascii="Georgia" w:hAnsi="Georgia" w:cstheme="minorBidi"/>
      <w:b/>
      <w:color w:val="000000"/>
      <w:u w:val="single"/>
    </w:rPr>
  </w:style>
  <w:style w:type="character" w:customStyle="1" w:styleId="NormalBoldChar">
    <w:name w:val="Normal + Bold Char"/>
    <w:aliases w:val="Double Underline Char"/>
    <w:basedOn w:val="DefaultParagraphFont"/>
    <w:link w:val="NormalBold"/>
    <w:rsid w:val="00D530ED"/>
    <w:rPr>
      <w:rFonts w:ascii="Georgia" w:hAnsi="Georgia"/>
      <w:b/>
      <w:color w:val="000000"/>
      <w:sz w:val="22"/>
      <w:u w:val="single"/>
    </w:rPr>
  </w:style>
  <w:style w:type="paragraph" w:customStyle="1" w:styleId="StyleCards12ptThickunderline">
    <w:name w:val="Style Cards + 12 pt Thick underline"/>
    <w:basedOn w:val="Normal"/>
    <w:link w:val="StyleCards12ptThickunderlineChar2"/>
    <w:rsid w:val="00D530ED"/>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D530ED"/>
    <w:rPr>
      <w:rFonts w:ascii="Calibri" w:eastAsia="Times New Roman" w:hAnsi="Calibri" w:cs="Calibri"/>
      <w:u w:val="thick"/>
      <w:lang w:val="x-none" w:eastAsia="x-none"/>
    </w:rPr>
  </w:style>
  <w:style w:type="character" w:customStyle="1" w:styleId="BlockHeadingsChar1">
    <w:name w:val="Block Headings Char1"/>
    <w:rsid w:val="00D530ED"/>
    <w:rPr>
      <w:b/>
      <w:caps/>
    </w:rPr>
  </w:style>
  <w:style w:type="character" w:customStyle="1" w:styleId="Longcite">
    <w:name w:val="Longcite"/>
    <w:rsid w:val="00D530ED"/>
    <w:rPr>
      <w:sz w:val="16"/>
    </w:rPr>
  </w:style>
  <w:style w:type="paragraph" w:customStyle="1" w:styleId="NormalUnderline0">
    <w:name w:val="Normal + Underline"/>
    <w:basedOn w:val="Normal"/>
    <w:link w:val="NormalUnderlineChar0"/>
    <w:rsid w:val="00D530ED"/>
    <w:pPr>
      <w:ind w:left="720"/>
    </w:pPr>
    <w:rPr>
      <w:rFonts w:eastAsia="Times New Roman"/>
      <w:b/>
      <w:sz w:val="24"/>
      <w:u w:val="single"/>
      <w:lang w:val="x-none" w:eastAsia="x-none"/>
    </w:rPr>
  </w:style>
  <w:style w:type="character" w:customStyle="1" w:styleId="NormalUnderlineChar0">
    <w:name w:val="Normal + Underline Char"/>
    <w:link w:val="NormalUnderline0"/>
    <w:rsid w:val="00D530ED"/>
    <w:rPr>
      <w:rFonts w:ascii="Calibri" w:eastAsia="Times New Roman" w:hAnsi="Calibri" w:cs="Calibri"/>
      <w:b/>
      <w:u w:val="single"/>
      <w:lang w:val="x-none" w:eastAsia="x-none"/>
    </w:rPr>
  </w:style>
  <w:style w:type="character" w:customStyle="1" w:styleId="FontStyle170">
    <w:name w:val="Font Style170"/>
    <w:uiPriority w:val="99"/>
    <w:rsid w:val="00D530ED"/>
    <w:rPr>
      <w:rFonts w:ascii="Bookman Old Style" w:hAnsi="Bookman Old Style" w:cs="Bookman Old Style"/>
      <w:sz w:val="16"/>
      <w:szCs w:val="16"/>
    </w:rPr>
  </w:style>
  <w:style w:type="character" w:customStyle="1" w:styleId="FontStyle17">
    <w:name w:val="Font Style17"/>
    <w:uiPriority w:val="99"/>
    <w:rsid w:val="00D530ED"/>
    <w:rPr>
      <w:rFonts w:ascii="Book Antiqua" w:hAnsi="Book Antiqua" w:cs="Book Antiqua"/>
      <w:i/>
      <w:iCs/>
      <w:spacing w:val="10"/>
      <w:sz w:val="22"/>
      <w:szCs w:val="22"/>
    </w:rPr>
  </w:style>
  <w:style w:type="character" w:customStyle="1" w:styleId="FontStyle329">
    <w:name w:val="Font Style329"/>
    <w:basedOn w:val="DefaultParagraphFont"/>
    <w:uiPriority w:val="99"/>
    <w:rsid w:val="00D530ED"/>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D530ED"/>
  </w:style>
  <w:style w:type="character" w:customStyle="1" w:styleId="DateTimeChar">
    <w:name w:val="DateTime Char"/>
    <w:basedOn w:val="DefaultParagraphFont"/>
    <w:link w:val="DateTime"/>
    <w:uiPriority w:val="4"/>
    <w:rsid w:val="00D530ED"/>
    <w:rPr>
      <w:rFonts w:ascii="Calibri" w:hAnsi="Calibri" w:cs="Calibri"/>
      <w:sz w:val="22"/>
    </w:rPr>
  </w:style>
  <w:style w:type="paragraph" w:customStyle="1" w:styleId="Lecture">
    <w:name w:val="Lecture"/>
    <w:next w:val="BodyText"/>
    <w:link w:val="LectureChar"/>
    <w:autoRedefine/>
    <w:uiPriority w:val="4"/>
    <w:qFormat/>
    <w:rsid w:val="00D530ED"/>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D530ED"/>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D530ED"/>
    <w:rPr>
      <w:color w:val="2B579A"/>
      <w:shd w:val="clear" w:color="auto" w:fill="E6E6E6"/>
    </w:rPr>
  </w:style>
  <w:style w:type="character" w:customStyle="1" w:styleId="UnresolvedMention3">
    <w:name w:val="Unresolved Mention3"/>
    <w:basedOn w:val="DefaultParagraphFont"/>
    <w:uiPriority w:val="99"/>
    <w:unhideWhenUsed/>
    <w:rsid w:val="00D530ED"/>
    <w:rPr>
      <w:color w:val="808080"/>
      <w:shd w:val="clear" w:color="auto" w:fill="E6E6E6"/>
    </w:rPr>
  </w:style>
  <w:style w:type="character" w:customStyle="1" w:styleId="m-895152127622952443gmail-style13ptbold">
    <w:name w:val="m_-895152127622952443gmail-style13ptbold"/>
    <w:basedOn w:val="DefaultParagraphFont"/>
    <w:rsid w:val="00D530ED"/>
  </w:style>
  <w:style w:type="character" w:customStyle="1" w:styleId="m4133802843404377303gmail-style13ptbold">
    <w:name w:val="m_4133802843404377303gmail-style13ptbold"/>
    <w:basedOn w:val="DefaultParagraphFont"/>
    <w:rsid w:val="00D530ED"/>
  </w:style>
  <w:style w:type="character" w:customStyle="1" w:styleId="m4133802843404377303gmail-styleunderline">
    <w:name w:val="m_4133802843404377303gmail-styleunderline"/>
    <w:basedOn w:val="DefaultParagraphFont"/>
    <w:rsid w:val="00D530ED"/>
  </w:style>
  <w:style w:type="character" w:customStyle="1" w:styleId="m1864609289044096952gmail-style13ptbold">
    <w:name w:val="m_1864609289044096952gmail-style13ptbold"/>
    <w:basedOn w:val="DefaultParagraphFont"/>
    <w:rsid w:val="00D530ED"/>
  </w:style>
  <w:style w:type="character" w:customStyle="1" w:styleId="m-2434640214339110092gmail-style13ptbold">
    <w:name w:val="m_-2434640214339110092gmail-style13ptbold"/>
    <w:basedOn w:val="DefaultParagraphFont"/>
    <w:rsid w:val="00D530ED"/>
  </w:style>
  <w:style w:type="character" w:customStyle="1" w:styleId="m-2434640214339110092gmail-styleunderline">
    <w:name w:val="m_-2434640214339110092gmail-styleunderline"/>
    <w:basedOn w:val="DefaultParagraphFont"/>
    <w:rsid w:val="00D530ED"/>
  </w:style>
  <w:style w:type="character" w:customStyle="1" w:styleId="articlepage-articlebody-firstletter">
    <w:name w:val="articlepage-articlebody-firstletter"/>
    <w:basedOn w:val="DefaultParagraphFont"/>
    <w:rsid w:val="00D530ED"/>
  </w:style>
  <w:style w:type="character" w:customStyle="1" w:styleId="UnresolvedMention32">
    <w:name w:val="Unresolved Mention32"/>
    <w:basedOn w:val="DefaultParagraphFont"/>
    <w:uiPriority w:val="99"/>
    <w:semiHidden/>
    <w:unhideWhenUsed/>
    <w:rsid w:val="00D530ED"/>
    <w:rPr>
      <w:color w:val="605E5C"/>
      <w:shd w:val="clear" w:color="auto" w:fill="E1DFDD"/>
    </w:rPr>
  </w:style>
  <w:style w:type="character" w:customStyle="1" w:styleId="AnalyticsChar">
    <w:name w:val="Analytics Char"/>
    <w:basedOn w:val="DefaultParagraphFont"/>
    <w:link w:val="Analytics"/>
    <w:uiPriority w:val="4"/>
    <w:rsid w:val="00D530ED"/>
    <w:rPr>
      <w:rFonts w:ascii="Calibri" w:eastAsia="Calibri" w:hAnsi="Calibri" w:cs="Calibri"/>
      <w:b/>
    </w:rPr>
  </w:style>
  <w:style w:type="character" w:customStyle="1" w:styleId="m-2745674872889869693gmail-style13ptbold">
    <w:name w:val="m_-2745674872889869693gmail-style13ptbold"/>
    <w:basedOn w:val="DefaultParagraphFont"/>
    <w:rsid w:val="00D530ED"/>
  </w:style>
  <w:style w:type="character" w:customStyle="1" w:styleId="m-2745674872889869693gmail-styleunderline">
    <w:name w:val="m_-2745674872889869693gmail-styleunderline"/>
    <w:basedOn w:val="DefaultParagraphFont"/>
    <w:rsid w:val="00D530ED"/>
  </w:style>
  <w:style w:type="character" w:customStyle="1" w:styleId="UnresolvedMention31">
    <w:name w:val="Unresolved Mention31"/>
    <w:basedOn w:val="DefaultParagraphFont"/>
    <w:uiPriority w:val="99"/>
    <w:semiHidden/>
    <w:unhideWhenUsed/>
    <w:rsid w:val="00D530ED"/>
    <w:rPr>
      <w:color w:val="808080"/>
      <w:shd w:val="clear" w:color="auto" w:fill="E6E6E6"/>
    </w:rPr>
  </w:style>
  <w:style w:type="character" w:customStyle="1" w:styleId="UnresolvedMention4">
    <w:name w:val="Unresolved Mention4"/>
    <w:basedOn w:val="DefaultParagraphFont"/>
    <w:uiPriority w:val="99"/>
    <w:semiHidden/>
    <w:unhideWhenUsed/>
    <w:rsid w:val="00D530ED"/>
    <w:rPr>
      <w:color w:val="808080"/>
      <w:shd w:val="clear" w:color="auto" w:fill="E6E6E6"/>
    </w:rPr>
  </w:style>
  <w:style w:type="character" w:customStyle="1" w:styleId="m-8082899869479211226gmail-styleunderline">
    <w:name w:val="m_-8082899869479211226gmail-styleunderline"/>
    <w:basedOn w:val="DefaultParagraphFont"/>
    <w:rsid w:val="00D530ED"/>
  </w:style>
  <w:style w:type="paragraph" w:customStyle="1" w:styleId="NoteLevel23">
    <w:name w:val="Note Level 23"/>
    <w:basedOn w:val="Normal"/>
    <w:next w:val="Normal"/>
    <w:uiPriority w:val="99"/>
    <w:qFormat/>
    <w:rsid w:val="00D530ED"/>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D530ED"/>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D530ED"/>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D530ED"/>
    <w:rPr>
      <w:color w:val="605E5C"/>
      <w:shd w:val="clear" w:color="auto" w:fill="E1DFDD"/>
    </w:rPr>
  </w:style>
  <w:style w:type="character" w:customStyle="1" w:styleId="UnresolvedMention6">
    <w:name w:val="Unresolved Mention6"/>
    <w:basedOn w:val="DefaultParagraphFont"/>
    <w:uiPriority w:val="99"/>
    <w:semiHidden/>
    <w:unhideWhenUsed/>
    <w:rsid w:val="00D530ED"/>
    <w:rPr>
      <w:color w:val="605E5C"/>
      <w:shd w:val="clear" w:color="auto" w:fill="E1DFDD"/>
    </w:rPr>
  </w:style>
  <w:style w:type="character" w:customStyle="1" w:styleId="footnote">
    <w:name w:val="footnote"/>
    <w:basedOn w:val="DefaultParagraphFont"/>
    <w:rsid w:val="00D530ED"/>
  </w:style>
  <w:style w:type="character" w:customStyle="1" w:styleId="hubidentifier">
    <w:name w:val="hub_identifier"/>
    <w:basedOn w:val="DefaultParagraphFont"/>
    <w:rsid w:val="00D530ED"/>
  </w:style>
  <w:style w:type="paragraph" w:customStyle="1" w:styleId="standardeinzug">
    <w:name w:val="standardeinzug"/>
    <w:basedOn w:val="Normal"/>
    <w:rsid w:val="00D530ED"/>
    <w:pPr>
      <w:spacing w:before="100" w:beforeAutospacing="1" w:after="100" w:afterAutospacing="1"/>
    </w:pPr>
    <w:rPr>
      <w:rFonts w:eastAsia="Times New Roman"/>
      <w:sz w:val="24"/>
    </w:rPr>
  </w:style>
  <w:style w:type="paragraph" w:customStyle="1" w:styleId="aufzhlungnormal">
    <w:name w:val="aufzhlungnormal"/>
    <w:basedOn w:val="Normal"/>
    <w:rsid w:val="00D530ED"/>
    <w:pPr>
      <w:spacing w:before="100" w:beforeAutospacing="1" w:after="100" w:afterAutospacing="1"/>
    </w:pPr>
    <w:rPr>
      <w:rFonts w:eastAsia="Times New Roman"/>
      <w:sz w:val="24"/>
    </w:rPr>
  </w:style>
  <w:style w:type="character" w:customStyle="1" w:styleId="auszeichnungkursiv">
    <w:name w:val="auszeichnungkursiv"/>
    <w:basedOn w:val="DefaultParagraphFont"/>
    <w:rsid w:val="00D530ED"/>
  </w:style>
  <w:style w:type="paragraph" w:customStyle="1" w:styleId="entrefilet">
    <w:name w:val="entrefilet"/>
    <w:basedOn w:val="Normal"/>
    <w:rsid w:val="00D530ED"/>
    <w:pPr>
      <w:spacing w:before="100" w:beforeAutospacing="1" w:after="100" w:afterAutospacing="1"/>
    </w:pPr>
    <w:rPr>
      <w:rFonts w:eastAsia="Times New Roman"/>
      <w:sz w:val="24"/>
    </w:rPr>
  </w:style>
  <w:style w:type="paragraph" w:customStyle="1" w:styleId="kapitelreferenzkopf">
    <w:name w:val="kapitelreferenzkopf"/>
    <w:basedOn w:val="Normal"/>
    <w:rsid w:val="00D530ED"/>
    <w:pPr>
      <w:spacing w:before="100" w:beforeAutospacing="1" w:after="100" w:afterAutospacing="1"/>
    </w:pPr>
    <w:rPr>
      <w:rFonts w:eastAsia="Times New Roman"/>
      <w:sz w:val="24"/>
    </w:rPr>
  </w:style>
  <w:style w:type="paragraph" w:customStyle="1" w:styleId="tabberschrift">
    <w:name w:val="tabberschrift"/>
    <w:basedOn w:val="Normal"/>
    <w:rsid w:val="00D530ED"/>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D530ED"/>
  </w:style>
  <w:style w:type="character" w:customStyle="1" w:styleId="m-268162420547309261gmail-stylestylebold12pt">
    <w:name w:val="m_-268162420547309261gmail-stylestylebold12pt"/>
    <w:basedOn w:val="DefaultParagraphFont"/>
    <w:rsid w:val="00D530ED"/>
  </w:style>
  <w:style w:type="character" w:customStyle="1" w:styleId="m-268162420547309261gmail-styleboldunderline">
    <w:name w:val="m_-268162420547309261gmail-styleboldunderline"/>
    <w:basedOn w:val="DefaultParagraphFont"/>
    <w:rsid w:val="00D530ED"/>
  </w:style>
  <w:style w:type="character" w:customStyle="1" w:styleId="m-5621139387307470627gmail-style13ptbold">
    <w:name w:val="m_-5621139387307470627gmail-style13ptbold"/>
    <w:basedOn w:val="DefaultParagraphFont"/>
    <w:rsid w:val="00D530ED"/>
  </w:style>
  <w:style w:type="character" w:customStyle="1" w:styleId="m-5621139387307470627gmail-styleunderline">
    <w:name w:val="m_-5621139387307470627gmail-styleunderline"/>
    <w:basedOn w:val="DefaultParagraphFont"/>
    <w:rsid w:val="00D530ED"/>
  </w:style>
  <w:style w:type="character" w:customStyle="1" w:styleId="m-4930835733434609408gmail-style13ptbold">
    <w:name w:val="m_-4930835733434609408gmail-style13ptbold"/>
    <w:basedOn w:val="DefaultParagraphFont"/>
    <w:rsid w:val="00D530ED"/>
  </w:style>
  <w:style w:type="character" w:customStyle="1" w:styleId="m-4930835733434609408gmail-styleunderline">
    <w:name w:val="m_-4930835733434609408gmail-styleunderline"/>
    <w:basedOn w:val="DefaultParagraphFont"/>
    <w:rsid w:val="00D530ED"/>
  </w:style>
  <w:style w:type="character" w:customStyle="1" w:styleId="m-2456650549122369157gmail-style13ptbold">
    <w:name w:val="m_-2456650549122369157gmail-style13ptbold"/>
    <w:basedOn w:val="DefaultParagraphFont"/>
    <w:rsid w:val="00D530ED"/>
  </w:style>
  <w:style w:type="character" w:customStyle="1" w:styleId="m-2456650549122369157gmail-styleunderline">
    <w:name w:val="m_-2456650549122369157gmail-styleunderline"/>
    <w:basedOn w:val="DefaultParagraphFont"/>
    <w:rsid w:val="00D530ED"/>
  </w:style>
  <w:style w:type="character" w:customStyle="1" w:styleId="hvr">
    <w:name w:val="hvr"/>
    <w:basedOn w:val="DefaultParagraphFont"/>
    <w:rsid w:val="00D530ED"/>
  </w:style>
  <w:style w:type="character" w:customStyle="1" w:styleId="m-3350902899047358468gmail-styleunderline">
    <w:name w:val="m_-3350902899047358468gmail-styleunderline"/>
    <w:basedOn w:val="DefaultParagraphFont"/>
    <w:rsid w:val="00D530ED"/>
  </w:style>
  <w:style w:type="paragraph" w:customStyle="1" w:styleId="Style5pt">
    <w:name w:val="Style 5 pt"/>
    <w:basedOn w:val="Normal"/>
    <w:link w:val="Style5ptChar"/>
    <w:rsid w:val="00D530ED"/>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D530ED"/>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D530ED"/>
  </w:style>
  <w:style w:type="paragraph" w:customStyle="1" w:styleId="m462447500549623171gmail-msonormal">
    <w:name w:val="m_462447500549623171gmail-msonormal"/>
    <w:basedOn w:val="Normal"/>
    <w:uiPriority w:val="99"/>
    <w:rsid w:val="00D530ED"/>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D530ED"/>
  </w:style>
  <w:style w:type="character" w:customStyle="1" w:styleId="SmallerReal">
    <w:name w:val="SmallerReal"/>
    <w:basedOn w:val="DefaultParagraphFont"/>
    <w:uiPriority w:val="1"/>
    <w:qFormat/>
    <w:rsid w:val="00D530ED"/>
    <w:rPr>
      <w:rFonts w:ascii="Garamond" w:hAnsi="Garamond" w:hint="default"/>
      <w:sz w:val="16"/>
    </w:rPr>
  </w:style>
  <w:style w:type="paragraph" w:styleId="HTMLAddress">
    <w:name w:val="HTML Address"/>
    <w:basedOn w:val="Normal"/>
    <w:link w:val="HTMLAddressChar"/>
    <w:uiPriority w:val="99"/>
    <w:unhideWhenUsed/>
    <w:rsid w:val="00D530ED"/>
    <w:pPr>
      <w:spacing w:after="0" w:line="240" w:lineRule="auto"/>
    </w:pPr>
    <w:rPr>
      <w:rFonts w:eastAsia="Times New Roman"/>
      <w:i/>
      <w:iCs/>
      <w:sz w:val="24"/>
    </w:rPr>
  </w:style>
  <w:style w:type="character" w:customStyle="1" w:styleId="HTMLAddressChar">
    <w:name w:val="HTML Address Char"/>
    <w:basedOn w:val="DefaultParagraphFont"/>
    <w:link w:val="HTMLAddress"/>
    <w:uiPriority w:val="99"/>
    <w:rsid w:val="00D530ED"/>
    <w:rPr>
      <w:rFonts w:ascii="Calibri" w:eastAsia="Times New Roman" w:hAnsi="Calibri" w:cs="Calibri"/>
      <w:i/>
      <w:iCs/>
    </w:rPr>
  </w:style>
  <w:style w:type="character" w:customStyle="1" w:styleId="separator">
    <w:name w:val="separator"/>
    <w:basedOn w:val="DefaultParagraphFont"/>
    <w:rsid w:val="00D530ED"/>
  </w:style>
  <w:style w:type="paragraph" w:customStyle="1" w:styleId="dek">
    <w:name w:val="dek"/>
    <w:basedOn w:val="Normal"/>
    <w:uiPriority w:val="99"/>
    <w:rsid w:val="00D530ED"/>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D530ED"/>
  </w:style>
  <w:style w:type="character" w:customStyle="1" w:styleId="serialtitle">
    <w:name w:val="serial_title"/>
    <w:basedOn w:val="DefaultParagraphFont"/>
    <w:rsid w:val="00D530ED"/>
  </w:style>
  <w:style w:type="character" w:customStyle="1" w:styleId="volumeissue">
    <w:name w:val="volume_issue"/>
    <w:basedOn w:val="DefaultParagraphFont"/>
    <w:rsid w:val="00D530ED"/>
  </w:style>
  <w:style w:type="character" w:customStyle="1" w:styleId="pagerange">
    <w:name w:val="page_range"/>
    <w:basedOn w:val="DefaultParagraphFont"/>
    <w:rsid w:val="00D530ED"/>
  </w:style>
  <w:style w:type="character" w:customStyle="1" w:styleId="doilink">
    <w:name w:val="doi_link"/>
    <w:basedOn w:val="DefaultParagraphFont"/>
    <w:rsid w:val="00D530ED"/>
  </w:style>
  <w:style w:type="paragraph" w:customStyle="1" w:styleId="para">
    <w:name w:val="para"/>
    <w:basedOn w:val="Normal"/>
    <w:rsid w:val="00D530ED"/>
    <w:pPr>
      <w:spacing w:before="100" w:beforeAutospacing="1" w:after="100" w:afterAutospacing="1" w:line="256" w:lineRule="auto"/>
    </w:pPr>
    <w:rPr>
      <w:rFonts w:eastAsia="Times New Roman"/>
      <w:sz w:val="24"/>
    </w:rPr>
  </w:style>
  <w:style w:type="character" w:customStyle="1" w:styleId="headingnumber">
    <w:name w:val="headingnumber"/>
    <w:basedOn w:val="DefaultParagraphFont"/>
    <w:rsid w:val="00D530ED"/>
  </w:style>
  <w:style w:type="character" w:customStyle="1" w:styleId="internalref">
    <w:name w:val="internalref"/>
    <w:basedOn w:val="DefaultParagraphFont"/>
    <w:rsid w:val="00D530ED"/>
  </w:style>
  <w:style w:type="paragraph" w:customStyle="1" w:styleId="Analyitc">
    <w:name w:val="Analyitc"/>
    <w:basedOn w:val="Normal"/>
    <w:uiPriority w:val="4"/>
    <w:qFormat/>
    <w:rsid w:val="00D530ED"/>
    <w:rPr>
      <w:b/>
      <w:color w:val="0070C0"/>
      <w:sz w:val="28"/>
    </w:rPr>
  </w:style>
  <w:style w:type="character" w:customStyle="1" w:styleId="l7">
    <w:name w:val="l7"/>
    <w:basedOn w:val="DefaultParagraphFont"/>
    <w:rsid w:val="00D530ED"/>
  </w:style>
  <w:style w:type="character" w:customStyle="1" w:styleId="l6">
    <w:name w:val="l6"/>
    <w:basedOn w:val="DefaultParagraphFont"/>
    <w:rsid w:val="00D530ED"/>
  </w:style>
  <w:style w:type="character" w:customStyle="1" w:styleId="l8">
    <w:name w:val="l8"/>
    <w:basedOn w:val="DefaultParagraphFont"/>
    <w:rsid w:val="00D530ED"/>
  </w:style>
  <w:style w:type="character" w:customStyle="1" w:styleId="l9">
    <w:name w:val="l9"/>
    <w:basedOn w:val="DefaultParagraphFont"/>
    <w:rsid w:val="00D530ED"/>
  </w:style>
  <w:style w:type="character" w:customStyle="1" w:styleId="m-134349766280542120gmail-style13ptbold">
    <w:name w:val="m_-134349766280542120gmail-style13ptbold"/>
    <w:basedOn w:val="DefaultParagraphFont"/>
    <w:rsid w:val="00D530ED"/>
  </w:style>
  <w:style w:type="character" w:customStyle="1" w:styleId="m-134349766280542120gmail-msohyperlink">
    <w:name w:val="m_-134349766280542120gmail-msohyperlink"/>
    <w:basedOn w:val="DefaultParagraphFont"/>
    <w:rsid w:val="00D530ED"/>
  </w:style>
  <w:style w:type="character" w:customStyle="1" w:styleId="m-134349766280542120gmail-styleunderline">
    <w:name w:val="m_-134349766280542120gmail-styleunderline"/>
    <w:basedOn w:val="DefaultParagraphFont"/>
    <w:rsid w:val="00D530ED"/>
  </w:style>
  <w:style w:type="character" w:customStyle="1" w:styleId="m-134349766280542120gmail-cite">
    <w:name w:val="m_-134349766280542120gmail-cite"/>
    <w:basedOn w:val="DefaultParagraphFont"/>
    <w:rsid w:val="00D530ED"/>
  </w:style>
  <w:style w:type="character" w:customStyle="1" w:styleId="m-134349766280542120gmail-underline">
    <w:name w:val="m_-134349766280542120gmail-underline"/>
    <w:basedOn w:val="DefaultParagraphFont"/>
    <w:rsid w:val="00D530ED"/>
  </w:style>
  <w:style w:type="character" w:customStyle="1" w:styleId="m-134349766280542120gmail-underline0">
    <w:name w:val="m_-134349766280542120gmail-underline0"/>
    <w:basedOn w:val="DefaultParagraphFont"/>
    <w:rsid w:val="00D530ED"/>
  </w:style>
  <w:style w:type="paragraph" w:customStyle="1" w:styleId="element">
    <w:name w:val="element"/>
    <w:basedOn w:val="Normal"/>
    <w:rsid w:val="00D530ED"/>
    <w:pPr>
      <w:spacing w:before="100" w:beforeAutospacing="1" w:after="100" w:afterAutospacing="1" w:line="240" w:lineRule="auto"/>
    </w:pPr>
    <w:rPr>
      <w:rFonts w:eastAsia="Times New Roman"/>
      <w:sz w:val="24"/>
      <w:lang w:eastAsia="zh-CN"/>
    </w:rPr>
  </w:style>
  <w:style w:type="paragraph" w:customStyle="1" w:styleId="p1">
    <w:name w:val="p1"/>
    <w:basedOn w:val="Normal"/>
    <w:rsid w:val="00D530ED"/>
    <w:pPr>
      <w:spacing w:before="100" w:beforeAutospacing="1" w:after="100" w:afterAutospacing="1" w:line="240" w:lineRule="auto"/>
    </w:pPr>
    <w:rPr>
      <w:rFonts w:eastAsia="Times New Roman"/>
      <w:sz w:val="24"/>
      <w:lang w:eastAsia="zh-CN"/>
    </w:rPr>
  </w:style>
  <w:style w:type="paragraph" w:customStyle="1" w:styleId="p3">
    <w:name w:val="p3"/>
    <w:basedOn w:val="Normal"/>
    <w:rsid w:val="00D530ED"/>
    <w:pPr>
      <w:spacing w:before="100" w:beforeAutospacing="1" w:after="100" w:afterAutospacing="1" w:line="240" w:lineRule="auto"/>
    </w:pPr>
    <w:rPr>
      <w:rFonts w:eastAsia="Times New Roman"/>
      <w:sz w:val="24"/>
      <w:lang w:eastAsia="zh-CN"/>
    </w:rPr>
  </w:style>
  <w:style w:type="paragraph" w:customStyle="1" w:styleId="p5">
    <w:name w:val="p5"/>
    <w:basedOn w:val="Normal"/>
    <w:rsid w:val="00D530ED"/>
    <w:pPr>
      <w:spacing w:before="100" w:beforeAutospacing="1" w:after="100" w:afterAutospacing="1" w:line="240" w:lineRule="auto"/>
    </w:pPr>
    <w:rPr>
      <w:rFonts w:eastAsia="Times New Roman"/>
      <w:sz w:val="24"/>
      <w:lang w:eastAsia="zh-CN"/>
    </w:rPr>
  </w:style>
  <w:style w:type="paragraph" w:customStyle="1" w:styleId="p7">
    <w:name w:val="p7"/>
    <w:basedOn w:val="Normal"/>
    <w:rsid w:val="00D530ED"/>
    <w:pPr>
      <w:spacing w:before="100" w:beforeAutospacing="1" w:after="100" w:afterAutospacing="1" w:line="240" w:lineRule="auto"/>
    </w:pPr>
    <w:rPr>
      <w:rFonts w:eastAsia="Times New Roman"/>
      <w:sz w:val="24"/>
      <w:lang w:eastAsia="zh-CN"/>
    </w:rPr>
  </w:style>
  <w:style w:type="paragraph" w:customStyle="1" w:styleId="p9">
    <w:name w:val="p9"/>
    <w:basedOn w:val="Normal"/>
    <w:rsid w:val="00D530ED"/>
    <w:pPr>
      <w:spacing w:before="100" w:beforeAutospacing="1" w:after="100" w:afterAutospacing="1" w:line="240" w:lineRule="auto"/>
    </w:pPr>
    <w:rPr>
      <w:rFonts w:eastAsia="Times New Roman"/>
      <w:sz w:val="24"/>
      <w:lang w:eastAsia="zh-CN"/>
    </w:rPr>
  </w:style>
  <w:style w:type="paragraph" w:customStyle="1" w:styleId="p11">
    <w:name w:val="p11"/>
    <w:basedOn w:val="Normal"/>
    <w:rsid w:val="00D530ED"/>
    <w:pPr>
      <w:spacing w:before="100" w:beforeAutospacing="1" w:after="100" w:afterAutospacing="1" w:line="240" w:lineRule="auto"/>
    </w:pPr>
    <w:rPr>
      <w:rFonts w:eastAsia="Times New Roman"/>
      <w:sz w:val="24"/>
      <w:lang w:eastAsia="zh-CN"/>
    </w:rPr>
  </w:style>
  <w:style w:type="paragraph" w:customStyle="1" w:styleId="p2">
    <w:name w:val="p2"/>
    <w:basedOn w:val="Normal"/>
    <w:rsid w:val="00D530ED"/>
    <w:pPr>
      <w:spacing w:before="100" w:beforeAutospacing="1" w:after="100" w:afterAutospacing="1" w:line="240" w:lineRule="auto"/>
    </w:pPr>
    <w:rPr>
      <w:rFonts w:eastAsia="Times New Roman"/>
      <w:sz w:val="24"/>
      <w:lang w:eastAsia="zh-CN"/>
    </w:rPr>
  </w:style>
  <w:style w:type="paragraph" w:customStyle="1" w:styleId="p4">
    <w:name w:val="p4"/>
    <w:basedOn w:val="Normal"/>
    <w:rsid w:val="00D530ED"/>
    <w:pPr>
      <w:spacing w:before="100" w:beforeAutospacing="1" w:after="100" w:afterAutospacing="1" w:line="240" w:lineRule="auto"/>
    </w:pPr>
    <w:rPr>
      <w:rFonts w:eastAsia="Times New Roman"/>
      <w:sz w:val="24"/>
      <w:lang w:eastAsia="zh-CN"/>
    </w:rPr>
  </w:style>
  <w:style w:type="paragraph" w:customStyle="1" w:styleId="p6">
    <w:name w:val="p6"/>
    <w:basedOn w:val="Normal"/>
    <w:rsid w:val="00D530ED"/>
    <w:pPr>
      <w:spacing w:before="100" w:beforeAutospacing="1" w:after="100" w:afterAutospacing="1" w:line="240" w:lineRule="auto"/>
    </w:pPr>
    <w:rPr>
      <w:rFonts w:eastAsia="Times New Roman"/>
      <w:sz w:val="24"/>
      <w:lang w:eastAsia="zh-CN"/>
    </w:rPr>
  </w:style>
  <w:style w:type="paragraph" w:customStyle="1" w:styleId="p8">
    <w:name w:val="p8"/>
    <w:basedOn w:val="Normal"/>
    <w:rsid w:val="00D530ED"/>
    <w:pPr>
      <w:spacing w:before="100" w:beforeAutospacing="1" w:after="100" w:afterAutospacing="1" w:line="240" w:lineRule="auto"/>
    </w:pPr>
    <w:rPr>
      <w:rFonts w:eastAsia="Times New Roman"/>
      <w:sz w:val="24"/>
      <w:lang w:eastAsia="zh-CN"/>
    </w:rPr>
  </w:style>
  <w:style w:type="paragraph" w:customStyle="1" w:styleId="p10">
    <w:name w:val="p10"/>
    <w:basedOn w:val="Normal"/>
    <w:rsid w:val="00D530ED"/>
    <w:pPr>
      <w:spacing w:before="100" w:beforeAutospacing="1" w:after="100" w:afterAutospacing="1" w:line="240" w:lineRule="auto"/>
    </w:pPr>
    <w:rPr>
      <w:rFonts w:eastAsia="Times New Roman"/>
      <w:sz w:val="24"/>
      <w:lang w:eastAsia="zh-CN"/>
    </w:rPr>
  </w:style>
  <w:style w:type="paragraph" w:customStyle="1" w:styleId="p12">
    <w:name w:val="p12"/>
    <w:basedOn w:val="Normal"/>
    <w:rsid w:val="00D530ED"/>
    <w:pPr>
      <w:spacing w:before="100" w:beforeAutospacing="1" w:after="100" w:afterAutospacing="1" w:line="240" w:lineRule="auto"/>
    </w:pPr>
    <w:rPr>
      <w:rFonts w:eastAsia="Times New Roman"/>
      <w:sz w:val="24"/>
      <w:lang w:eastAsia="zh-CN"/>
    </w:rPr>
  </w:style>
  <w:style w:type="paragraph" w:customStyle="1" w:styleId="p14">
    <w:name w:val="p14"/>
    <w:basedOn w:val="Normal"/>
    <w:rsid w:val="00D530ED"/>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D530ED"/>
  </w:style>
  <w:style w:type="character" w:customStyle="1" w:styleId="wsj-article-credit">
    <w:name w:val="wsj-article-credit"/>
    <w:basedOn w:val="DefaultParagraphFont"/>
    <w:rsid w:val="00D530ED"/>
  </w:style>
  <w:style w:type="character" w:customStyle="1" w:styleId="wsj-article-credit-tag">
    <w:name w:val="wsj-article-credit-tag"/>
    <w:basedOn w:val="DefaultParagraphFont"/>
    <w:rsid w:val="00D530ED"/>
  </w:style>
  <w:style w:type="paragraph" w:customStyle="1" w:styleId="initial">
    <w:name w:val="initial"/>
    <w:basedOn w:val="Normal"/>
    <w:rsid w:val="00D530ED"/>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D530ED"/>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D530ED"/>
    <w:rPr>
      <w:rFonts w:ascii="Arial Narrow" w:hAnsi="Arial Narrow"/>
      <w:sz w:val="22"/>
      <w:szCs w:val="24"/>
      <w:u w:val="single"/>
      <w:lang w:val="en-US" w:eastAsia="en-US" w:bidi="ar-SA"/>
    </w:rPr>
  </w:style>
  <w:style w:type="paragraph" w:customStyle="1" w:styleId="detailsub">
    <w:name w:val="detail__sub"/>
    <w:basedOn w:val="Normal"/>
    <w:rsid w:val="00D530ED"/>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D530ED"/>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D530ED"/>
  </w:style>
  <w:style w:type="character" w:customStyle="1" w:styleId="m-299895914748161361gmail-styleunderline">
    <w:name w:val="m_-299895914748161361gmail-styleunderline"/>
    <w:basedOn w:val="DefaultParagraphFont"/>
    <w:rsid w:val="00D530ED"/>
  </w:style>
  <w:style w:type="paragraph" w:customStyle="1" w:styleId="counter-paragraph">
    <w:name w:val="counter-paragraph"/>
    <w:basedOn w:val="Normal"/>
    <w:rsid w:val="00D530ED"/>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D530ED"/>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D530ED"/>
  </w:style>
  <w:style w:type="paragraph" w:customStyle="1" w:styleId="m-266642551691440061gmail-cards">
    <w:name w:val="m_-266642551691440061gmail-cards"/>
    <w:basedOn w:val="Normal"/>
    <w:rsid w:val="00D530ED"/>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D530ED"/>
  </w:style>
  <w:style w:type="paragraph" w:customStyle="1" w:styleId="listingexcerpt">
    <w:name w:val="listing__excerpt"/>
    <w:basedOn w:val="Normal"/>
    <w:rsid w:val="00D530ED"/>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D530ED"/>
  </w:style>
  <w:style w:type="paragraph" w:customStyle="1" w:styleId="specialbutton">
    <w:name w:val="special__button"/>
    <w:basedOn w:val="Normal"/>
    <w:rsid w:val="00D530ED"/>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D530ED"/>
  </w:style>
  <w:style w:type="character" w:customStyle="1" w:styleId="StyleUnderliningChar9ptBold">
    <w:name w:val="Style Underlining Char + 9 pt Bold"/>
    <w:rsid w:val="00D530ED"/>
    <w:rPr>
      <w:rFonts w:ascii="Times New Roman" w:hAnsi="Times New Roman"/>
      <w:b/>
      <w:bCs/>
      <w:sz w:val="20"/>
      <w:szCs w:val="24"/>
      <w:u w:val="single"/>
    </w:rPr>
  </w:style>
  <w:style w:type="character" w:customStyle="1" w:styleId="StyleUnderliningChar9pt">
    <w:name w:val="Style Underlining Char + 9 pt"/>
    <w:rsid w:val="00D530ED"/>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D530ED"/>
  </w:style>
  <w:style w:type="paragraph" w:customStyle="1" w:styleId="font--body">
    <w:name w:val="font--body"/>
    <w:basedOn w:val="Normal"/>
    <w:rsid w:val="00D530ED"/>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D530ED"/>
  </w:style>
  <w:style w:type="character" w:customStyle="1" w:styleId="playbutton-flyout">
    <w:name w:val="playbutton-flyout"/>
    <w:basedOn w:val="DefaultParagraphFont"/>
    <w:rsid w:val="00D530ED"/>
  </w:style>
  <w:style w:type="character" w:customStyle="1" w:styleId="inlinevideo-videolabel">
    <w:name w:val="inlinevideo-videolabel"/>
    <w:basedOn w:val="DefaultParagraphFont"/>
    <w:rsid w:val="00D530ED"/>
  </w:style>
  <w:style w:type="character" w:customStyle="1" w:styleId="inlinevideo-videoduration">
    <w:name w:val="inlinevideo-videoduration"/>
    <w:basedOn w:val="DefaultParagraphFont"/>
    <w:rsid w:val="00D530ED"/>
  </w:style>
  <w:style w:type="character" w:customStyle="1" w:styleId="m2037045589135560752gmail-style13ptbold">
    <w:name w:val="m_2037045589135560752gmail-style13ptbold"/>
    <w:basedOn w:val="DefaultParagraphFont"/>
    <w:rsid w:val="00D530ED"/>
  </w:style>
  <w:style w:type="paragraph" w:customStyle="1" w:styleId="css-exrw3m">
    <w:name w:val="css-exrw3m"/>
    <w:basedOn w:val="Normal"/>
    <w:rsid w:val="00D530ED"/>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D530ED"/>
  </w:style>
  <w:style w:type="character" w:customStyle="1" w:styleId="m5672147096563703424gmail-styleunderline">
    <w:name w:val="m_5672147096563703424gmail-styleunderline"/>
    <w:basedOn w:val="DefaultParagraphFont"/>
    <w:rsid w:val="00D530ED"/>
  </w:style>
  <w:style w:type="character" w:customStyle="1" w:styleId="m-4276249887353823691gmail-style13ptbold">
    <w:name w:val="m_-4276249887353823691gmail-style13ptbold"/>
    <w:basedOn w:val="DefaultParagraphFont"/>
    <w:rsid w:val="00D530ED"/>
  </w:style>
  <w:style w:type="character" w:customStyle="1" w:styleId="m-4276249887353823691gmail-styleunderline">
    <w:name w:val="m_-4276249887353823691gmail-styleunderline"/>
    <w:basedOn w:val="DefaultParagraphFont"/>
    <w:rsid w:val="00D530ED"/>
  </w:style>
  <w:style w:type="character" w:customStyle="1" w:styleId="legacybig">
    <w:name w:val="legacybig"/>
    <w:basedOn w:val="DefaultParagraphFont"/>
    <w:rsid w:val="00D530ED"/>
  </w:style>
  <w:style w:type="character" w:customStyle="1" w:styleId="art-author">
    <w:name w:val="art-author"/>
    <w:basedOn w:val="DefaultParagraphFont"/>
    <w:rsid w:val="00D530ED"/>
  </w:style>
  <w:style w:type="paragraph" w:customStyle="1" w:styleId="first">
    <w:name w:val="first"/>
    <w:basedOn w:val="Normal"/>
    <w:qFormat/>
    <w:rsid w:val="00D530ED"/>
    <w:pPr>
      <w:spacing w:before="100" w:beforeAutospacing="1" w:after="100" w:afterAutospacing="1"/>
    </w:pPr>
    <w:rPr>
      <w:rFonts w:eastAsia="Times New Roman"/>
    </w:rPr>
  </w:style>
  <w:style w:type="character" w:customStyle="1" w:styleId="fpred">
    <w:name w:val="fp_red"/>
    <w:basedOn w:val="DefaultParagraphFont"/>
    <w:rsid w:val="00D530ED"/>
  </w:style>
  <w:style w:type="paragraph" w:customStyle="1" w:styleId="Style30">
    <w:name w:val="Style 3"/>
    <w:qFormat/>
    <w:rsid w:val="00D530ED"/>
    <w:pPr>
      <w:widowControl w:val="0"/>
      <w:autoSpaceDE w:val="0"/>
      <w:autoSpaceDN w:val="0"/>
      <w:spacing w:line="266" w:lineRule="auto"/>
      <w:ind w:firstLine="360"/>
      <w:jc w:val="both"/>
    </w:pPr>
    <w:rPr>
      <w:rFonts w:ascii="Times New Roman" w:eastAsia="Times New Roman" w:hAnsi="Times New Roman" w:cs="Times New Roman"/>
    </w:rPr>
  </w:style>
  <w:style w:type="paragraph" w:customStyle="1" w:styleId="Style5">
    <w:name w:val="Style 5"/>
    <w:qFormat/>
    <w:rsid w:val="00D530ED"/>
    <w:pPr>
      <w:widowControl w:val="0"/>
      <w:autoSpaceDE w:val="0"/>
      <w:autoSpaceDN w:val="0"/>
      <w:spacing w:line="271" w:lineRule="auto"/>
      <w:ind w:right="72" w:firstLine="360"/>
      <w:jc w:val="both"/>
    </w:pPr>
    <w:rPr>
      <w:rFonts w:ascii="Times New Roman" w:eastAsia="Times New Roman" w:hAnsi="Times New Roman" w:cs="Times New Roman"/>
    </w:rPr>
  </w:style>
  <w:style w:type="character" w:customStyle="1" w:styleId="twoce">
    <w:name w:val="twoce"/>
    <w:basedOn w:val="DefaultParagraphFont"/>
    <w:rsid w:val="00D530ED"/>
  </w:style>
  <w:style w:type="character" w:customStyle="1" w:styleId="snapnoshots">
    <w:name w:val="snap_noshots"/>
    <w:basedOn w:val="DefaultParagraphFont"/>
    <w:rsid w:val="00D530ED"/>
  </w:style>
  <w:style w:type="character" w:customStyle="1" w:styleId="typarticle">
    <w:name w:val="typ_article"/>
    <w:basedOn w:val="DefaultParagraphFont"/>
    <w:rsid w:val="00D530ED"/>
  </w:style>
  <w:style w:type="paragraph" w:customStyle="1" w:styleId="normalweb1">
    <w:name w:val="normalweb1"/>
    <w:basedOn w:val="Normal"/>
    <w:qFormat/>
    <w:rsid w:val="00D530ED"/>
    <w:pPr>
      <w:spacing w:before="100" w:beforeAutospacing="1" w:after="100" w:afterAutospacing="1"/>
    </w:pPr>
    <w:rPr>
      <w:rFonts w:eastAsia="Times New Roman"/>
    </w:rPr>
  </w:style>
  <w:style w:type="character" w:customStyle="1" w:styleId="dispurl">
    <w:name w:val="dispurl"/>
    <w:basedOn w:val="DefaultParagraphFont"/>
    <w:rsid w:val="00D530ED"/>
  </w:style>
  <w:style w:type="character" w:customStyle="1" w:styleId="resultbodyitalic">
    <w:name w:val="resultbodyitalic"/>
    <w:basedOn w:val="DefaultParagraphFont"/>
    <w:rsid w:val="00D530ED"/>
  </w:style>
  <w:style w:type="character" w:customStyle="1" w:styleId="resultbody">
    <w:name w:val="resultbody"/>
    <w:basedOn w:val="DefaultParagraphFont"/>
    <w:qFormat/>
    <w:rsid w:val="00D530ED"/>
  </w:style>
  <w:style w:type="paragraph" w:customStyle="1" w:styleId="10">
    <w:name w:val="... 1"/>
    <w:basedOn w:val="Default"/>
    <w:next w:val="Default"/>
    <w:qFormat/>
    <w:rsid w:val="00D530ED"/>
    <w:rPr>
      <w:color w:val="auto"/>
    </w:rPr>
  </w:style>
  <w:style w:type="paragraph" w:customStyle="1" w:styleId="aa">
    <w:name w:val=".."/>
    <w:basedOn w:val="Default"/>
    <w:next w:val="Default"/>
    <w:qFormat/>
    <w:rsid w:val="00D530ED"/>
    <w:rPr>
      <w:color w:val="auto"/>
    </w:rPr>
  </w:style>
  <w:style w:type="paragraph" w:customStyle="1" w:styleId="ac">
    <w:name w:val="...."/>
    <w:basedOn w:val="Default"/>
    <w:next w:val="Default"/>
    <w:qFormat/>
    <w:rsid w:val="00D530ED"/>
    <w:rPr>
      <w:color w:val="auto"/>
    </w:rPr>
  </w:style>
  <w:style w:type="paragraph" w:customStyle="1" w:styleId="s0">
    <w:name w:val="s0"/>
    <w:basedOn w:val="Normal"/>
    <w:qFormat/>
    <w:rsid w:val="00D530ED"/>
    <w:pPr>
      <w:spacing w:before="100" w:beforeAutospacing="1" w:after="100" w:afterAutospacing="1"/>
    </w:pPr>
    <w:rPr>
      <w:rFonts w:eastAsia="Times New Roman"/>
    </w:rPr>
  </w:style>
  <w:style w:type="character" w:customStyle="1" w:styleId="Header2">
    <w:name w:val="Header2"/>
    <w:basedOn w:val="DefaultParagraphFont"/>
    <w:rsid w:val="00D530ED"/>
  </w:style>
  <w:style w:type="numbering" w:customStyle="1" w:styleId="NoList12">
    <w:name w:val="No List12"/>
    <w:next w:val="NoList"/>
    <w:uiPriority w:val="99"/>
    <w:semiHidden/>
    <w:unhideWhenUsed/>
    <w:rsid w:val="00D530ED"/>
  </w:style>
  <w:style w:type="numbering" w:customStyle="1" w:styleId="NoList13">
    <w:name w:val="No List13"/>
    <w:next w:val="NoList"/>
    <w:uiPriority w:val="99"/>
    <w:semiHidden/>
    <w:unhideWhenUsed/>
    <w:rsid w:val="00D530ED"/>
  </w:style>
  <w:style w:type="numbering" w:customStyle="1" w:styleId="NoList14">
    <w:name w:val="No List14"/>
    <w:next w:val="NoList"/>
    <w:uiPriority w:val="99"/>
    <w:semiHidden/>
    <w:unhideWhenUsed/>
    <w:rsid w:val="00D530ED"/>
  </w:style>
  <w:style w:type="numbering" w:customStyle="1" w:styleId="NoList15">
    <w:name w:val="No List15"/>
    <w:next w:val="NoList"/>
    <w:uiPriority w:val="99"/>
    <w:semiHidden/>
    <w:unhideWhenUsed/>
    <w:rsid w:val="00D530ED"/>
  </w:style>
  <w:style w:type="numbering" w:customStyle="1" w:styleId="NoList16">
    <w:name w:val="No List16"/>
    <w:next w:val="NoList"/>
    <w:uiPriority w:val="99"/>
    <w:semiHidden/>
    <w:unhideWhenUsed/>
    <w:rsid w:val="00D530ED"/>
  </w:style>
  <w:style w:type="numbering" w:customStyle="1" w:styleId="NoList21">
    <w:name w:val="No List21"/>
    <w:next w:val="NoList"/>
    <w:uiPriority w:val="99"/>
    <w:semiHidden/>
    <w:unhideWhenUsed/>
    <w:rsid w:val="00D530ED"/>
  </w:style>
  <w:style w:type="numbering" w:customStyle="1" w:styleId="NoList31">
    <w:name w:val="No List31"/>
    <w:next w:val="NoList"/>
    <w:uiPriority w:val="99"/>
    <w:semiHidden/>
    <w:unhideWhenUsed/>
    <w:rsid w:val="00D530ED"/>
  </w:style>
  <w:style w:type="numbering" w:customStyle="1" w:styleId="NoList121">
    <w:name w:val="No List121"/>
    <w:next w:val="NoList"/>
    <w:uiPriority w:val="99"/>
    <w:semiHidden/>
    <w:unhideWhenUsed/>
    <w:rsid w:val="00D530ED"/>
  </w:style>
  <w:style w:type="numbering" w:customStyle="1" w:styleId="NoList41">
    <w:name w:val="No List41"/>
    <w:next w:val="NoList"/>
    <w:uiPriority w:val="99"/>
    <w:semiHidden/>
    <w:unhideWhenUsed/>
    <w:rsid w:val="00D530ED"/>
  </w:style>
  <w:style w:type="numbering" w:customStyle="1" w:styleId="NoList131">
    <w:name w:val="No List131"/>
    <w:next w:val="NoList"/>
    <w:uiPriority w:val="99"/>
    <w:semiHidden/>
    <w:unhideWhenUsed/>
    <w:rsid w:val="00D530ED"/>
  </w:style>
  <w:style w:type="numbering" w:customStyle="1" w:styleId="NoList51">
    <w:name w:val="No List51"/>
    <w:next w:val="NoList"/>
    <w:uiPriority w:val="99"/>
    <w:semiHidden/>
    <w:unhideWhenUsed/>
    <w:rsid w:val="00D530ED"/>
  </w:style>
  <w:style w:type="numbering" w:customStyle="1" w:styleId="NoList141">
    <w:name w:val="No List141"/>
    <w:next w:val="NoList"/>
    <w:uiPriority w:val="99"/>
    <w:semiHidden/>
    <w:unhideWhenUsed/>
    <w:rsid w:val="00D530ED"/>
  </w:style>
  <w:style w:type="numbering" w:customStyle="1" w:styleId="NoList61">
    <w:name w:val="No List61"/>
    <w:next w:val="NoList"/>
    <w:uiPriority w:val="99"/>
    <w:semiHidden/>
    <w:unhideWhenUsed/>
    <w:rsid w:val="00D530ED"/>
  </w:style>
  <w:style w:type="numbering" w:customStyle="1" w:styleId="NoList151">
    <w:name w:val="No List151"/>
    <w:next w:val="NoList"/>
    <w:uiPriority w:val="99"/>
    <w:semiHidden/>
    <w:unhideWhenUsed/>
    <w:rsid w:val="00D530ED"/>
  </w:style>
  <w:style w:type="numbering" w:customStyle="1" w:styleId="NoList8">
    <w:name w:val="No List8"/>
    <w:next w:val="NoList"/>
    <w:uiPriority w:val="99"/>
    <w:semiHidden/>
    <w:unhideWhenUsed/>
    <w:rsid w:val="00D530ED"/>
  </w:style>
  <w:style w:type="numbering" w:customStyle="1" w:styleId="NoList17">
    <w:name w:val="No List17"/>
    <w:next w:val="NoList"/>
    <w:uiPriority w:val="99"/>
    <w:semiHidden/>
    <w:unhideWhenUsed/>
    <w:rsid w:val="00D530ED"/>
  </w:style>
  <w:style w:type="numbering" w:customStyle="1" w:styleId="NoList22">
    <w:name w:val="No List22"/>
    <w:next w:val="NoList"/>
    <w:uiPriority w:val="99"/>
    <w:semiHidden/>
    <w:unhideWhenUsed/>
    <w:rsid w:val="00D530ED"/>
  </w:style>
  <w:style w:type="numbering" w:customStyle="1" w:styleId="NoList112">
    <w:name w:val="No List112"/>
    <w:next w:val="NoList"/>
    <w:uiPriority w:val="99"/>
    <w:semiHidden/>
    <w:unhideWhenUsed/>
    <w:rsid w:val="00D530ED"/>
  </w:style>
  <w:style w:type="numbering" w:customStyle="1" w:styleId="NoList32">
    <w:name w:val="No List32"/>
    <w:next w:val="NoList"/>
    <w:uiPriority w:val="99"/>
    <w:semiHidden/>
    <w:unhideWhenUsed/>
    <w:rsid w:val="00D530ED"/>
  </w:style>
  <w:style w:type="numbering" w:customStyle="1" w:styleId="NoList122">
    <w:name w:val="No List122"/>
    <w:next w:val="NoList"/>
    <w:uiPriority w:val="99"/>
    <w:semiHidden/>
    <w:unhideWhenUsed/>
    <w:rsid w:val="00D530ED"/>
  </w:style>
  <w:style w:type="numbering" w:customStyle="1" w:styleId="NoList42">
    <w:name w:val="No List42"/>
    <w:next w:val="NoList"/>
    <w:uiPriority w:val="99"/>
    <w:semiHidden/>
    <w:unhideWhenUsed/>
    <w:rsid w:val="00D530ED"/>
  </w:style>
  <w:style w:type="numbering" w:customStyle="1" w:styleId="NoList132">
    <w:name w:val="No List132"/>
    <w:next w:val="NoList"/>
    <w:uiPriority w:val="99"/>
    <w:semiHidden/>
    <w:unhideWhenUsed/>
    <w:rsid w:val="00D530ED"/>
  </w:style>
  <w:style w:type="numbering" w:customStyle="1" w:styleId="NoList52">
    <w:name w:val="No List52"/>
    <w:next w:val="NoList"/>
    <w:uiPriority w:val="99"/>
    <w:semiHidden/>
    <w:unhideWhenUsed/>
    <w:rsid w:val="00D530ED"/>
  </w:style>
  <w:style w:type="numbering" w:customStyle="1" w:styleId="NoList142">
    <w:name w:val="No List142"/>
    <w:next w:val="NoList"/>
    <w:uiPriority w:val="99"/>
    <w:semiHidden/>
    <w:unhideWhenUsed/>
    <w:rsid w:val="00D530ED"/>
  </w:style>
  <w:style w:type="numbering" w:customStyle="1" w:styleId="NoList62">
    <w:name w:val="No List62"/>
    <w:next w:val="NoList"/>
    <w:uiPriority w:val="99"/>
    <w:semiHidden/>
    <w:unhideWhenUsed/>
    <w:rsid w:val="00D530ED"/>
  </w:style>
  <w:style w:type="numbering" w:customStyle="1" w:styleId="NoList152">
    <w:name w:val="No List152"/>
    <w:next w:val="NoList"/>
    <w:uiPriority w:val="99"/>
    <w:semiHidden/>
    <w:unhideWhenUsed/>
    <w:rsid w:val="00D530ED"/>
  </w:style>
  <w:style w:type="character" w:customStyle="1" w:styleId="oldTagChar">
    <w:name w:val="oldTag Char"/>
    <w:link w:val="oldTag"/>
    <w:locked/>
    <w:rsid w:val="00D530ED"/>
    <w:rPr>
      <w:rFonts w:ascii="Times New Roman" w:hAnsi="Times New Roman" w:cs="Times New Roman"/>
      <w:b/>
    </w:rPr>
  </w:style>
  <w:style w:type="paragraph" w:customStyle="1" w:styleId="oldTag">
    <w:name w:val="oldTag"/>
    <w:basedOn w:val="Normal"/>
    <w:next w:val="Normal"/>
    <w:link w:val="oldTagChar"/>
    <w:qFormat/>
    <w:rsid w:val="00D530ED"/>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D530ED"/>
    <w:rPr>
      <w:bCs/>
      <w:caps/>
      <w:sz w:val="20"/>
    </w:rPr>
  </w:style>
  <w:style w:type="paragraph" w:customStyle="1" w:styleId="FakeHeader">
    <w:name w:val="Fake Header"/>
    <w:basedOn w:val="Smalltext"/>
    <w:uiPriority w:val="99"/>
    <w:qFormat/>
    <w:rsid w:val="00D530ED"/>
    <w:pPr>
      <w:spacing w:line="256" w:lineRule="auto"/>
      <w:jc w:val="center"/>
    </w:pPr>
    <w:rPr>
      <w:b/>
      <w:sz w:val="36"/>
      <w:szCs w:val="26"/>
      <w:u w:val="single"/>
    </w:rPr>
  </w:style>
  <w:style w:type="paragraph" w:customStyle="1" w:styleId="Tagging">
    <w:name w:val="Tagging"/>
    <w:basedOn w:val="Normal"/>
    <w:autoRedefine/>
    <w:uiPriority w:val="99"/>
    <w:qFormat/>
    <w:rsid w:val="00D530ED"/>
    <w:pPr>
      <w:spacing w:line="256" w:lineRule="auto"/>
    </w:pPr>
    <w:rPr>
      <w:rFonts w:eastAsia="Times New Roman"/>
      <w:b/>
    </w:rPr>
  </w:style>
  <w:style w:type="paragraph" w:customStyle="1" w:styleId="NormalWeb10">
    <w:name w:val="Normal (Web)1"/>
    <w:basedOn w:val="Normal"/>
    <w:uiPriority w:val="99"/>
    <w:qFormat/>
    <w:rsid w:val="00D530ED"/>
    <w:pPr>
      <w:spacing w:before="100" w:beforeAutospacing="1" w:after="100" w:afterAutospacing="1" w:line="256" w:lineRule="auto"/>
    </w:pPr>
    <w:rPr>
      <w:rFonts w:ascii="Arial Unicode MS" w:eastAsia="Arial Unicode MS" w:hAnsi="Arial Unicode MS" w:cs="Arial Unicode MS"/>
      <w:szCs w:val="20"/>
    </w:rPr>
  </w:style>
  <w:style w:type="paragraph" w:customStyle="1" w:styleId="Number">
    <w:name w:val="Number"/>
    <w:basedOn w:val="Heading2"/>
    <w:uiPriority w:val="99"/>
    <w:qFormat/>
    <w:rsid w:val="00D530ED"/>
    <w:pPr>
      <w:keepLines w:val="0"/>
      <w:pageBreakBefore w:val="0"/>
      <w:numPr>
        <w:numId w:val="14"/>
      </w:numPr>
      <w:tabs>
        <w:tab w:val="left" w:pos="144"/>
      </w:tabs>
      <w:spacing w:before="240" w:after="240" w:line="256" w:lineRule="auto"/>
      <w:jc w:val="left"/>
    </w:pPr>
    <w:rPr>
      <w:rFonts w:eastAsia="SimSun" w:cs="Arial"/>
      <w:bCs w:val="0"/>
      <w:iCs/>
      <w:sz w:val="24"/>
      <w:szCs w:val="28"/>
      <w:u w:val="none"/>
      <w:lang w:eastAsia="zh-CN"/>
    </w:rPr>
  </w:style>
  <w:style w:type="paragraph" w:customStyle="1" w:styleId="BlockTitleCharChar1">
    <w:name w:val="Block Title Char Char1"/>
    <w:basedOn w:val="Normal"/>
    <w:next w:val="Normal"/>
    <w:uiPriority w:val="99"/>
    <w:qFormat/>
    <w:rsid w:val="00D530ED"/>
    <w:pPr>
      <w:spacing w:after="120" w:line="256" w:lineRule="auto"/>
      <w:jc w:val="center"/>
      <w:outlineLvl w:val="0"/>
    </w:pPr>
    <w:rPr>
      <w:rFonts w:eastAsia="Times New Roman"/>
      <w:b/>
      <w:sz w:val="32"/>
      <w:szCs w:val="20"/>
      <w:u w:val="single"/>
    </w:rPr>
  </w:style>
  <w:style w:type="paragraph" w:customStyle="1" w:styleId="title-chair">
    <w:name w:val="title-chair"/>
    <w:basedOn w:val="Normal"/>
    <w:uiPriority w:val="99"/>
    <w:qFormat/>
    <w:rsid w:val="00D530ED"/>
    <w:pPr>
      <w:spacing w:before="100" w:beforeAutospacing="1" w:after="100" w:afterAutospacing="1" w:line="256" w:lineRule="auto"/>
    </w:pPr>
    <w:rPr>
      <w:rFonts w:eastAsia="Times New Roman"/>
    </w:rPr>
  </w:style>
  <w:style w:type="paragraph" w:customStyle="1" w:styleId="StyleUnderline9pt10">
    <w:name w:val="Style Underline + 9 pt1"/>
    <w:uiPriority w:val="99"/>
    <w:qFormat/>
    <w:rsid w:val="00D530ED"/>
    <w:pPr>
      <w:spacing w:after="200" w:line="276" w:lineRule="auto"/>
    </w:pPr>
    <w:rPr>
      <w:rFonts w:eastAsiaTheme="minorHAnsi"/>
      <w:sz w:val="22"/>
      <w:szCs w:val="22"/>
      <w:u w:val="single"/>
    </w:rPr>
  </w:style>
  <w:style w:type="character" w:customStyle="1" w:styleId="StyleUnderline9pt2Char">
    <w:name w:val="Style Underline + 9 pt2 Char"/>
    <w:basedOn w:val="UnderlineChar20"/>
    <w:link w:val="StyleUnderline9pt2"/>
    <w:locked/>
    <w:rsid w:val="00D530ED"/>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D530ED"/>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D530ED"/>
    <w:rPr>
      <w:b/>
      <w:u w:val="single"/>
    </w:rPr>
  </w:style>
  <w:style w:type="paragraph" w:customStyle="1" w:styleId="EmphasisText">
    <w:name w:val="Emphasis Text"/>
    <w:basedOn w:val="UnderlinedText"/>
    <w:link w:val="EmphasisTextChar"/>
    <w:qFormat/>
    <w:rsid w:val="00D530ED"/>
    <w:rPr>
      <w:rFonts w:asciiTheme="minorHAnsi" w:eastAsiaTheme="minorEastAsia" w:hAnsiTheme="minorHAnsi" w:cstheme="minorBidi"/>
      <w:sz w:val="24"/>
      <w:szCs w:val="24"/>
      <w:u w:val="single"/>
    </w:rPr>
  </w:style>
  <w:style w:type="character" w:customStyle="1" w:styleId="StyleStyle49pt1Char">
    <w:name w:val="Style Style4 + 9 pt1 Char"/>
    <w:basedOn w:val="Style4Char"/>
    <w:link w:val="StyleStyle49pt1"/>
    <w:locked/>
    <w:rsid w:val="00D530ED"/>
    <w:rPr>
      <w:rFonts w:ascii="Arial Narrow" w:eastAsia="Times New Roman" w:hAnsi="Arial Narrow" w:cs="Calibri"/>
      <w:sz w:val="20"/>
      <w:u w:val="single"/>
    </w:rPr>
  </w:style>
  <w:style w:type="paragraph" w:customStyle="1" w:styleId="StyleStyle49pt1">
    <w:name w:val="Style Style4 + 9 pt1"/>
    <w:basedOn w:val="Style4"/>
    <w:link w:val="StyleStyle49pt1Char"/>
    <w:qFormat/>
    <w:rsid w:val="00D530ED"/>
    <w:pPr>
      <w:spacing w:line="256" w:lineRule="auto"/>
    </w:pPr>
    <w:rPr>
      <w:rFonts w:ascii="Arial Narrow" w:hAnsi="Arial Narrow"/>
      <w:sz w:val="20"/>
    </w:rPr>
  </w:style>
  <w:style w:type="character" w:customStyle="1" w:styleId="StyleStyle49ptBold1Char">
    <w:name w:val="Style Style4 + 9 pt Bold1 Char"/>
    <w:link w:val="StyleStyle49ptBold1"/>
    <w:locked/>
    <w:rsid w:val="00D530ED"/>
    <w:rPr>
      <w:b/>
      <w:bCs/>
      <w:u w:val="single"/>
    </w:rPr>
  </w:style>
  <w:style w:type="paragraph" w:customStyle="1" w:styleId="StyleStyle49ptBold1">
    <w:name w:val="Style Style4 + 9 pt Bold1"/>
    <w:basedOn w:val="Style4"/>
    <w:link w:val="StyleStyle49ptBold1Char"/>
    <w:qFormat/>
    <w:rsid w:val="00D530ED"/>
    <w:pPr>
      <w:spacing w:line="256" w:lineRule="auto"/>
    </w:pPr>
    <w:rPr>
      <w:rFonts w:asciiTheme="minorHAnsi" w:eastAsiaTheme="minorEastAsia" w:hAnsiTheme="minorHAnsi" w:cstheme="minorBidi"/>
      <w:b/>
      <w:bCs/>
      <w:sz w:val="24"/>
    </w:rPr>
  </w:style>
  <w:style w:type="character" w:customStyle="1" w:styleId="StyleStyle49pt2Char">
    <w:name w:val="Style Style4 + 9 pt2 Char"/>
    <w:basedOn w:val="Style4Char"/>
    <w:link w:val="StyleStyle49pt2"/>
    <w:locked/>
    <w:rsid w:val="00D530ED"/>
    <w:rPr>
      <w:rFonts w:ascii="Arial Narrow" w:eastAsia="Times New Roman" w:hAnsi="Arial Narrow" w:cs="Calibri"/>
      <w:sz w:val="20"/>
      <w:u w:val="single"/>
    </w:rPr>
  </w:style>
  <w:style w:type="paragraph" w:customStyle="1" w:styleId="StyleStyle49pt2">
    <w:name w:val="Style Style4 + 9 pt2"/>
    <w:basedOn w:val="Style4"/>
    <w:link w:val="StyleStyle49pt2Char"/>
    <w:qFormat/>
    <w:rsid w:val="00D530ED"/>
    <w:pPr>
      <w:spacing w:line="256" w:lineRule="auto"/>
    </w:pPr>
    <w:rPr>
      <w:rFonts w:ascii="Arial Narrow" w:hAnsi="Arial Narrow"/>
      <w:sz w:val="20"/>
    </w:rPr>
  </w:style>
  <w:style w:type="character" w:customStyle="1" w:styleId="StyleStyle49ptBold2Char">
    <w:name w:val="Style Style4 + 9 pt Bold2 Char"/>
    <w:link w:val="StyleStyle49ptBold2"/>
    <w:locked/>
    <w:rsid w:val="00D530ED"/>
    <w:rPr>
      <w:b/>
      <w:bCs/>
      <w:u w:val="single"/>
    </w:rPr>
  </w:style>
  <w:style w:type="paragraph" w:customStyle="1" w:styleId="StyleStyle49ptBold2">
    <w:name w:val="Style Style4 + 9 pt Bold2"/>
    <w:basedOn w:val="Style4"/>
    <w:link w:val="StyleStyle49ptBold2Char"/>
    <w:qFormat/>
    <w:rsid w:val="00D530ED"/>
    <w:pPr>
      <w:spacing w:line="256" w:lineRule="auto"/>
    </w:pPr>
    <w:rPr>
      <w:rFonts w:asciiTheme="minorHAnsi" w:eastAsiaTheme="minorEastAsia" w:hAnsiTheme="minorHAnsi" w:cstheme="minorBidi"/>
      <w:b/>
      <w:bCs/>
      <w:sz w:val="24"/>
    </w:rPr>
  </w:style>
  <w:style w:type="character" w:customStyle="1" w:styleId="CiteBodyChar">
    <w:name w:val="Cite Body Char"/>
    <w:link w:val="CiteBody"/>
    <w:locked/>
    <w:rsid w:val="00D530ED"/>
    <w:rPr>
      <w:szCs w:val="16"/>
    </w:rPr>
  </w:style>
  <w:style w:type="paragraph" w:customStyle="1" w:styleId="CiteBody">
    <w:name w:val="Cite Body"/>
    <w:basedOn w:val="Normal"/>
    <w:link w:val="CiteBodyChar"/>
    <w:qFormat/>
    <w:rsid w:val="00D530ED"/>
    <w:pPr>
      <w:spacing w:line="256" w:lineRule="auto"/>
    </w:pPr>
    <w:rPr>
      <w:rFonts w:asciiTheme="minorHAnsi" w:hAnsiTheme="minorHAnsi" w:cstheme="minorBidi"/>
      <w:sz w:val="24"/>
      <w:szCs w:val="16"/>
    </w:rPr>
  </w:style>
  <w:style w:type="character" w:customStyle="1" w:styleId="CiteBoldChar">
    <w:name w:val="Cite Bold Char"/>
    <w:link w:val="CiteBold"/>
    <w:locked/>
    <w:rsid w:val="00D530ED"/>
    <w:rPr>
      <w:b/>
      <w:szCs w:val="16"/>
    </w:rPr>
  </w:style>
  <w:style w:type="paragraph" w:customStyle="1" w:styleId="CiteBold">
    <w:name w:val="Cite Bold"/>
    <w:basedOn w:val="CiteBody"/>
    <w:link w:val="CiteBoldChar"/>
    <w:qFormat/>
    <w:rsid w:val="00D530ED"/>
    <w:rPr>
      <w:b/>
    </w:rPr>
  </w:style>
  <w:style w:type="character" w:customStyle="1" w:styleId="StyleCardBody11ptUnderlineChar">
    <w:name w:val="Style Card Body + 11 pt Underline Char"/>
    <w:link w:val="StyleCardBody11ptUnderline"/>
    <w:locked/>
    <w:rsid w:val="00D530ED"/>
    <w:rPr>
      <w:u w:val="single"/>
    </w:rPr>
  </w:style>
  <w:style w:type="paragraph" w:customStyle="1" w:styleId="StyleCardBody11ptUnderline">
    <w:name w:val="Style Card Body + 11 pt Underline"/>
    <w:basedOn w:val="CardBody"/>
    <w:link w:val="StyleCardBody11ptUnderlineChar"/>
    <w:qFormat/>
    <w:rsid w:val="00D530ED"/>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D530ED"/>
    <w:rPr>
      <w:rFonts w:ascii="Arial Narrow" w:eastAsia="Times New Roman" w:hAnsi="Arial Narrow" w:cs="Calibri"/>
      <w:sz w:val="20"/>
      <w:u w:val="single"/>
    </w:rPr>
  </w:style>
  <w:style w:type="paragraph" w:customStyle="1" w:styleId="StyleStyle49pt4">
    <w:name w:val="Style Style4 + 9 pt4"/>
    <w:basedOn w:val="Style4"/>
    <w:link w:val="StyleStyle49pt4Char"/>
    <w:qFormat/>
    <w:rsid w:val="00D530ED"/>
    <w:pPr>
      <w:spacing w:line="256" w:lineRule="auto"/>
    </w:pPr>
    <w:rPr>
      <w:rFonts w:ascii="Arial Narrow" w:hAnsi="Arial Narrow"/>
      <w:sz w:val="20"/>
    </w:rPr>
  </w:style>
  <w:style w:type="character" w:customStyle="1" w:styleId="StyleStyle49ptBold4Char">
    <w:name w:val="Style Style4 + 9 pt Bold4 Char"/>
    <w:link w:val="StyleStyle49ptBold4"/>
    <w:locked/>
    <w:rsid w:val="00D530ED"/>
    <w:rPr>
      <w:b/>
      <w:bCs/>
      <w:u w:val="single"/>
    </w:rPr>
  </w:style>
  <w:style w:type="paragraph" w:customStyle="1" w:styleId="StyleStyle49ptBold4">
    <w:name w:val="Style Style4 + 9 pt Bold4"/>
    <w:basedOn w:val="Style4"/>
    <w:link w:val="StyleStyle49ptBold4Char"/>
    <w:qFormat/>
    <w:rsid w:val="00D530ED"/>
    <w:pPr>
      <w:spacing w:line="256" w:lineRule="auto"/>
    </w:pPr>
    <w:rPr>
      <w:rFonts w:asciiTheme="minorHAnsi" w:eastAsiaTheme="minorEastAsia" w:hAnsiTheme="minorHAnsi" w:cstheme="minorBidi"/>
      <w:b/>
      <w:bCs/>
      <w:sz w:val="24"/>
    </w:rPr>
  </w:style>
  <w:style w:type="character" w:customStyle="1" w:styleId="StyleStyle49pt5Char">
    <w:name w:val="Style Style4 + 9 pt5 Char"/>
    <w:basedOn w:val="Style4Char"/>
    <w:link w:val="StyleStyle49pt5"/>
    <w:locked/>
    <w:rsid w:val="00D530ED"/>
    <w:rPr>
      <w:rFonts w:ascii="Arial Narrow" w:eastAsia="Times New Roman" w:hAnsi="Arial Narrow" w:cs="Calibri"/>
      <w:sz w:val="20"/>
      <w:u w:val="single"/>
    </w:rPr>
  </w:style>
  <w:style w:type="paragraph" w:customStyle="1" w:styleId="StyleStyle49pt5">
    <w:name w:val="Style Style4 + 9 pt5"/>
    <w:basedOn w:val="Style4"/>
    <w:link w:val="StyleStyle49pt5Char"/>
    <w:qFormat/>
    <w:rsid w:val="00D530ED"/>
    <w:pPr>
      <w:spacing w:line="256" w:lineRule="auto"/>
    </w:pPr>
    <w:rPr>
      <w:rFonts w:ascii="Arial Narrow" w:hAnsi="Arial Narrow"/>
      <w:sz w:val="20"/>
    </w:rPr>
  </w:style>
  <w:style w:type="character" w:customStyle="1" w:styleId="StyleStyle49ptBold5Char">
    <w:name w:val="Style Style4 + 9 pt Bold5 Char"/>
    <w:link w:val="StyleStyle49ptBold5"/>
    <w:locked/>
    <w:rsid w:val="00D530ED"/>
    <w:rPr>
      <w:b/>
      <w:bCs/>
      <w:u w:val="single"/>
    </w:rPr>
  </w:style>
  <w:style w:type="paragraph" w:customStyle="1" w:styleId="StyleStyle49ptBold5">
    <w:name w:val="Style Style4 + 9 pt Bold5"/>
    <w:basedOn w:val="Style4"/>
    <w:link w:val="StyleStyle49ptBold5Char"/>
    <w:qFormat/>
    <w:rsid w:val="00D530ED"/>
    <w:pPr>
      <w:spacing w:line="256" w:lineRule="auto"/>
    </w:pPr>
    <w:rPr>
      <w:rFonts w:asciiTheme="minorHAnsi" w:eastAsiaTheme="minorEastAsia" w:hAnsiTheme="minorHAnsi" w:cstheme="minorBidi"/>
      <w:b/>
      <w:bCs/>
      <w:sz w:val="24"/>
    </w:rPr>
  </w:style>
  <w:style w:type="character" w:customStyle="1" w:styleId="StyleStyle49pt7Char">
    <w:name w:val="Style Style4 + 9 pt7 Char"/>
    <w:basedOn w:val="Style4Char"/>
    <w:link w:val="StyleStyle49pt7"/>
    <w:locked/>
    <w:rsid w:val="00D530ED"/>
    <w:rPr>
      <w:rFonts w:ascii="Arial Narrow" w:eastAsia="Times New Roman" w:hAnsi="Arial Narrow" w:cs="Calibri"/>
      <w:sz w:val="20"/>
      <w:u w:val="single"/>
    </w:rPr>
  </w:style>
  <w:style w:type="paragraph" w:customStyle="1" w:styleId="StyleStyle49pt7">
    <w:name w:val="Style Style4 + 9 pt7"/>
    <w:basedOn w:val="Style4"/>
    <w:link w:val="StyleStyle49pt7Char"/>
    <w:qFormat/>
    <w:rsid w:val="00D530ED"/>
    <w:pPr>
      <w:spacing w:line="256" w:lineRule="auto"/>
    </w:pPr>
    <w:rPr>
      <w:rFonts w:ascii="Arial Narrow" w:hAnsi="Arial Narrow"/>
      <w:sz w:val="20"/>
    </w:rPr>
  </w:style>
  <w:style w:type="paragraph" w:customStyle="1" w:styleId="FONT7">
    <w:name w:val="FONT 7"/>
    <w:uiPriority w:val="99"/>
    <w:qFormat/>
    <w:rsid w:val="00D530ED"/>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D530ED"/>
    <w:pPr>
      <w:spacing w:line="256" w:lineRule="auto"/>
    </w:pPr>
    <w:rPr>
      <w:rFonts w:asciiTheme="minorHAnsi" w:eastAsiaTheme="minorHAnsi" w:hAnsiTheme="minorHAnsi"/>
    </w:rPr>
  </w:style>
  <w:style w:type="character" w:customStyle="1" w:styleId="StyleCardText11ptBoldUnderlineChar">
    <w:name w:val="Style Card Text + 11 pt Bold Underline Char"/>
    <w:link w:val="StyleCardText11ptBoldUnderline"/>
    <w:locked/>
    <w:rsid w:val="00D530ED"/>
    <w:rPr>
      <w:b/>
      <w:bCs/>
      <w:u w:val="single"/>
    </w:rPr>
  </w:style>
  <w:style w:type="paragraph" w:customStyle="1" w:styleId="StyleCardText11ptBoldUnderline">
    <w:name w:val="Style Card Text + 11 pt Bold Underline"/>
    <w:basedOn w:val="Normal"/>
    <w:link w:val="StyleCardText11ptBoldUnderlineChar"/>
    <w:qFormat/>
    <w:rsid w:val="00D530ED"/>
    <w:pPr>
      <w:spacing w:line="256" w:lineRule="auto"/>
    </w:pPr>
    <w:rPr>
      <w:rFonts w:asciiTheme="minorHAnsi" w:hAnsiTheme="minorHAnsi" w:cstheme="minorBidi"/>
      <w:b/>
      <w:bCs/>
      <w:sz w:val="24"/>
      <w:u w:val="single"/>
    </w:rPr>
  </w:style>
  <w:style w:type="character" w:customStyle="1" w:styleId="StyleStyle49pt9Char">
    <w:name w:val="Style Style4 + 9 pt9 Char"/>
    <w:basedOn w:val="Style4Char"/>
    <w:link w:val="StyleStyle49pt9"/>
    <w:locked/>
    <w:rsid w:val="00D530ED"/>
    <w:rPr>
      <w:rFonts w:ascii="Arial Narrow" w:eastAsia="Times New Roman" w:hAnsi="Arial Narrow" w:cs="Calibri"/>
      <w:sz w:val="20"/>
      <w:u w:val="single"/>
    </w:rPr>
  </w:style>
  <w:style w:type="paragraph" w:customStyle="1" w:styleId="StyleStyle49pt9">
    <w:name w:val="Style Style4 + 9 pt9"/>
    <w:basedOn w:val="Style4"/>
    <w:link w:val="StyleStyle49pt9Char"/>
    <w:qFormat/>
    <w:rsid w:val="00D530ED"/>
    <w:pPr>
      <w:spacing w:line="256" w:lineRule="auto"/>
    </w:pPr>
    <w:rPr>
      <w:rFonts w:ascii="Arial Narrow" w:hAnsi="Arial Narrow"/>
      <w:sz w:val="20"/>
    </w:rPr>
  </w:style>
  <w:style w:type="character" w:customStyle="1" w:styleId="StyleStyle49ptBold6Char">
    <w:name w:val="Style Style4 + 9 pt Bold6 Char"/>
    <w:link w:val="StyleStyle49ptBold6"/>
    <w:locked/>
    <w:rsid w:val="00D530ED"/>
    <w:rPr>
      <w:b/>
      <w:bCs/>
      <w:u w:val="single"/>
    </w:rPr>
  </w:style>
  <w:style w:type="paragraph" w:customStyle="1" w:styleId="StyleStyle49ptBold6">
    <w:name w:val="Style Style4 + 9 pt Bold6"/>
    <w:basedOn w:val="Style4"/>
    <w:link w:val="StyleStyle49ptBold6Char"/>
    <w:qFormat/>
    <w:rsid w:val="00D530ED"/>
    <w:pPr>
      <w:spacing w:line="256" w:lineRule="auto"/>
    </w:pPr>
    <w:rPr>
      <w:rFonts w:asciiTheme="minorHAnsi" w:eastAsiaTheme="minorEastAsia" w:hAnsiTheme="minorHAnsi" w:cstheme="minorBidi"/>
      <w:b/>
      <w:bCs/>
      <w:sz w:val="24"/>
    </w:rPr>
  </w:style>
  <w:style w:type="character" w:customStyle="1" w:styleId="StyleCircled11ptBorderSinglesolidlineAuto05ptChar">
    <w:name w:val="Style Circled + 11 pt Border: : (Single solid line Auto  0.5 pt ... Char"/>
    <w:link w:val="StyleCircled11ptBorderSinglesolidlineAuto05pt"/>
    <w:locked/>
    <w:rsid w:val="00D530ED"/>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D530ED"/>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D530ED"/>
    <w:pPr>
      <w:spacing w:line="256" w:lineRule="auto"/>
    </w:pPr>
    <w:rPr>
      <w:rFonts w:asciiTheme="minorHAnsi" w:hAnsiTheme="minorHAnsi" w:cstheme="minorBid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D530ED"/>
    <w:pPr>
      <w:spacing w:line="256" w:lineRule="auto"/>
    </w:pPr>
    <w:rPr>
      <w:rFonts w:asciiTheme="minorHAnsi" w:hAnsiTheme="minorHAnsi" w:cstheme="minorBidi"/>
      <w:b/>
      <w:sz w:val="24"/>
      <w:u w:val="single"/>
    </w:rPr>
  </w:style>
  <w:style w:type="character" w:customStyle="1" w:styleId="textboldCharChar">
    <w:name w:val="text bold Char Char"/>
    <w:link w:val="textboldChar"/>
    <w:locked/>
    <w:rsid w:val="00D530ED"/>
    <w:rPr>
      <w:b/>
      <w:u w:val="thick"/>
    </w:rPr>
  </w:style>
  <w:style w:type="paragraph" w:customStyle="1" w:styleId="textboldChar">
    <w:name w:val="text bold Char"/>
    <w:basedOn w:val="Normal"/>
    <w:link w:val="textboldCharChar"/>
    <w:qFormat/>
    <w:rsid w:val="00D530ED"/>
    <w:pPr>
      <w:spacing w:line="256" w:lineRule="auto"/>
      <w:ind w:left="720"/>
    </w:pPr>
    <w:rPr>
      <w:rFonts w:asciiTheme="minorHAnsi" w:hAnsiTheme="minorHAnsi" w:cstheme="minorBidi"/>
      <w:b/>
      <w:sz w:val="24"/>
      <w:u w:val="thick"/>
    </w:rPr>
  </w:style>
  <w:style w:type="character" w:customStyle="1" w:styleId="StyleHeading2UnderlineChar">
    <w:name w:val="Style Heading 2 + Underline Char"/>
    <w:link w:val="StyleHeading2Underline"/>
    <w:locked/>
    <w:rsid w:val="00D530ED"/>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D530ED"/>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D530ED"/>
    <w:pPr>
      <w:spacing w:line="256" w:lineRule="auto"/>
    </w:pPr>
    <w:rPr>
      <w:rFonts w:eastAsia="Calibri"/>
      <w:szCs w:val="20"/>
    </w:rPr>
  </w:style>
  <w:style w:type="paragraph" w:customStyle="1" w:styleId="StyleStyle1">
    <w:name w:val="Style Style1 +"/>
    <w:basedOn w:val="Normal"/>
    <w:uiPriority w:val="99"/>
    <w:qFormat/>
    <w:rsid w:val="00D530ED"/>
    <w:pPr>
      <w:spacing w:line="256" w:lineRule="auto"/>
    </w:pPr>
    <w:rPr>
      <w:rFonts w:eastAsia="Calibri"/>
    </w:rPr>
  </w:style>
  <w:style w:type="paragraph" w:customStyle="1" w:styleId="StyleLinespacingDouble">
    <w:name w:val="Style Line spacing:  Double"/>
    <w:basedOn w:val="Normal"/>
    <w:uiPriority w:val="99"/>
    <w:qFormat/>
    <w:rsid w:val="00D530ED"/>
    <w:pPr>
      <w:spacing w:after="240" w:line="480" w:lineRule="auto"/>
    </w:pPr>
    <w:rPr>
      <w:rFonts w:ascii="Cambria" w:eastAsia="Calibri" w:hAnsi="Cambria"/>
      <w:szCs w:val="20"/>
    </w:rPr>
  </w:style>
  <w:style w:type="paragraph" w:customStyle="1" w:styleId="Normalspacing">
    <w:name w:val="Normal + spacing"/>
    <w:basedOn w:val="StyleLinespacingDouble"/>
    <w:uiPriority w:val="99"/>
    <w:qFormat/>
    <w:rsid w:val="00D530ED"/>
  </w:style>
  <w:style w:type="paragraph" w:customStyle="1" w:styleId="CardTextUnderlined">
    <w:name w:val="Card Text Underlined"/>
    <w:basedOn w:val="Normal"/>
    <w:uiPriority w:val="99"/>
    <w:qFormat/>
    <w:rsid w:val="00D530ED"/>
    <w:pPr>
      <w:spacing w:line="256" w:lineRule="auto"/>
    </w:pPr>
    <w:rPr>
      <w:rFonts w:ascii="Arial Narrow" w:eastAsia="Calibri" w:hAnsi="Arial Narrow"/>
      <w:u w:val="single"/>
    </w:rPr>
  </w:style>
  <w:style w:type="paragraph" w:customStyle="1" w:styleId="normalChar1">
    <w:name w:val="normal Char"/>
    <w:basedOn w:val="Normal"/>
    <w:uiPriority w:val="99"/>
    <w:qFormat/>
    <w:rsid w:val="00D530ED"/>
    <w:pPr>
      <w:spacing w:line="256" w:lineRule="auto"/>
    </w:pPr>
    <w:rPr>
      <w:rFonts w:eastAsia="Calibri"/>
    </w:rPr>
  </w:style>
  <w:style w:type="character" w:customStyle="1" w:styleId="MicroMicroTextChar">
    <w:name w:val="MicroMicroText Char"/>
    <w:link w:val="MicroMicroText"/>
    <w:locked/>
    <w:rsid w:val="00D530ED"/>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D530ED"/>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D530ED"/>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D530ED"/>
    <w:pPr>
      <w:pBdr>
        <w:top w:val="single" w:sz="4" w:space="0" w:color="auto"/>
        <w:left w:val="single" w:sz="4" w:space="0" w:color="auto"/>
        <w:bottom w:val="single" w:sz="4" w:space="0" w:color="auto"/>
        <w:right w:val="single" w:sz="4" w:space="0" w:color="auto"/>
      </w:pBdr>
    </w:pPr>
    <w:rPr>
      <w:rFonts w:ascii="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D530ED"/>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D530ED"/>
    <w:rPr>
      <w:rFonts w:ascii="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D530ED"/>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D530ED"/>
    <w:rPr>
      <w:rFonts w:ascii="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D530ED"/>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D530ED"/>
    <w:rPr>
      <w:rFonts w:ascii="Times New Roman" w:hAnsi="Times New Roman" w:cs="Times New Roman"/>
      <w:sz w:val="20"/>
      <w:u w:val="thick"/>
    </w:rPr>
  </w:style>
  <w:style w:type="paragraph" w:customStyle="1" w:styleId="article-text">
    <w:name w:val="article-text"/>
    <w:basedOn w:val="Normal"/>
    <w:next w:val="Normal"/>
    <w:autoRedefine/>
    <w:qFormat/>
    <w:rsid w:val="00D530ED"/>
    <w:pPr>
      <w:spacing w:before="100" w:beforeAutospacing="1" w:after="100" w:afterAutospacing="1" w:line="254" w:lineRule="auto"/>
    </w:pPr>
    <w:rPr>
      <w:rFonts w:eastAsia="Times New Roman"/>
    </w:rPr>
  </w:style>
  <w:style w:type="paragraph" w:customStyle="1" w:styleId="HeaderStyle">
    <w:name w:val="Header Style"/>
    <w:basedOn w:val="Normal"/>
    <w:next w:val="Normal"/>
    <w:autoRedefine/>
    <w:qFormat/>
    <w:rsid w:val="00D530ED"/>
    <w:pPr>
      <w:jc w:val="center"/>
    </w:pPr>
    <w:rPr>
      <w:rFonts w:eastAsia="Times New Roman"/>
      <w:b/>
      <w:szCs w:val="20"/>
      <w:u w:val="single"/>
    </w:rPr>
  </w:style>
  <w:style w:type="paragraph" w:customStyle="1" w:styleId="TagStyle0">
    <w:name w:val="Tag Style"/>
    <w:basedOn w:val="Normal"/>
    <w:next w:val="Normal"/>
    <w:autoRedefine/>
    <w:qFormat/>
    <w:rsid w:val="00D530ED"/>
    <w:rPr>
      <w:rFonts w:eastAsia="Times New Roman"/>
      <w:b/>
      <w:szCs w:val="20"/>
    </w:rPr>
  </w:style>
  <w:style w:type="paragraph" w:customStyle="1" w:styleId="Pa19">
    <w:name w:val="Pa19"/>
    <w:basedOn w:val="Normal"/>
    <w:next w:val="Normal"/>
    <w:autoRedefine/>
    <w:qFormat/>
    <w:rsid w:val="00D530ED"/>
    <w:pPr>
      <w:autoSpaceDE w:val="0"/>
      <w:autoSpaceDN w:val="0"/>
      <w:adjustRightInd w:val="0"/>
      <w:spacing w:line="441" w:lineRule="atLeast"/>
    </w:pPr>
    <w:rPr>
      <w:rFonts w:ascii="Baskerville" w:eastAsia="Times New Roman" w:hAnsi="Baskerville"/>
    </w:rPr>
  </w:style>
  <w:style w:type="paragraph" w:customStyle="1" w:styleId="Pa48">
    <w:name w:val="Pa48"/>
    <w:basedOn w:val="Normal"/>
    <w:next w:val="Normal"/>
    <w:autoRedefine/>
    <w:qFormat/>
    <w:rsid w:val="00D530ED"/>
    <w:pPr>
      <w:autoSpaceDE w:val="0"/>
      <w:autoSpaceDN w:val="0"/>
      <w:adjustRightInd w:val="0"/>
      <w:spacing w:line="441" w:lineRule="atLeast"/>
    </w:pPr>
    <w:rPr>
      <w:rFonts w:ascii="Baskerville" w:eastAsia="Times New Roman" w:hAnsi="Baskerville"/>
    </w:rPr>
  </w:style>
  <w:style w:type="paragraph" w:customStyle="1" w:styleId="Pa37">
    <w:name w:val="Pa37"/>
    <w:basedOn w:val="Normal"/>
    <w:next w:val="Normal"/>
    <w:autoRedefine/>
    <w:qFormat/>
    <w:rsid w:val="00D530ED"/>
    <w:pPr>
      <w:autoSpaceDE w:val="0"/>
      <w:autoSpaceDN w:val="0"/>
      <w:adjustRightInd w:val="0"/>
      <w:spacing w:line="141" w:lineRule="atLeast"/>
    </w:pPr>
    <w:rPr>
      <w:rFonts w:ascii="Baskerville" w:eastAsia="Times New Roman" w:hAnsi="Baskerville"/>
    </w:rPr>
  </w:style>
  <w:style w:type="paragraph" w:customStyle="1" w:styleId="Coverintroduction">
    <w:name w:val="Cover introduction"/>
    <w:basedOn w:val="Default"/>
    <w:next w:val="Default"/>
    <w:autoRedefine/>
    <w:qFormat/>
    <w:rsid w:val="00D530ED"/>
    <w:rPr>
      <w:rFonts w:ascii="Arial" w:hAnsi="Arial"/>
      <w:color w:val="auto"/>
    </w:rPr>
  </w:style>
  <w:style w:type="paragraph" w:customStyle="1" w:styleId="prnewsp">
    <w:name w:val="prnews_p"/>
    <w:basedOn w:val="Normal"/>
    <w:qFormat/>
    <w:rsid w:val="00D530ED"/>
    <w:pPr>
      <w:spacing w:before="100" w:beforeAutospacing="1" w:after="100" w:afterAutospacing="1"/>
    </w:pPr>
    <w:rPr>
      <w:rFonts w:eastAsia="Times New Roman"/>
    </w:rPr>
  </w:style>
  <w:style w:type="character" w:customStyle="1" w:styleId="author-bio-box">
    <w:name w:val="author-bio-box"/>
    <w:basedOn w:val="DefaultParagraphFont"/>
    <w:rsid w:val="00D530ED"/>
  </w:style>
  <w:style w:type="character" w:customStyle="1" w:styleId="CharChar32">
    <w:name w:val="Char Char32"/>
    <w:basedOn w:val="DefaultParagraphFont"/>
    <w:rsid w:val="00D530ED"/>
    <w:rPr>
      <w:rFonts w:ascii="Arial" w:hAnsi="Arial" w:cs="Arial" w:hint="default"/>
      <w:b/>
      <w:bCs/>
      <w:iCs/>
      <w:lang w:val="en-US" w:eastAsia="en-US" w:bidi="ar-SA"/>
    </w:rPr>
  </w:style>
  <w:style w:type="character" w:customStyle="1" w:styleId="CharChar13">
    <w:name w:val="Char Char13"/>
    <w:rsid w:val="00D530ED"/>
    <w:rPr>
      <w:rFonts w:ascii="Arial" w:hAnsi="Arial" w:cs="Arial" w:hint="default"/>
      <w:b/>
      <w:bCs/>
      <w:iCs/>
      <w:sz w:val="22"/>
      <w:szCs w:val="28"/>
      <w:lang w:val="en-US" w:eastAsia="en-US" w:bidi="ar-SA"/>
    </w:rPr>
  </w:style>
  <w:style w:type="character" w:customStyle="1" w:styleId="CharChar116">
    <w:name w:val="Char Char116"/>
    <w:rsid w:val="00D530ED"/>
    <w:rPr>
      <w:rFonts w:ascii="Arial" w:hAnsi="Arial" w:cs="Arial" w:hint="default"/>
      <w:bCs/>
      <w:szCs w:val="26"/>
      <w:u w:val="single"/>
      <w:lang w:val="en-US" w:eastAsia="en-US" w:bidi="ar-SA"/>
    </w:rPr>
  </w:style>
  <w:style w:type="character" w:customStyle="1" w:styleId="CharChar12">
    <w:name w:val="Char Char12"/>
    <w:rsid w:val="00D530ED"/>
    <w:rPr>
      <w:rFonts w:ascii="Arial" w:hAnsi="Arial" w:cs="Arial" w:hint="default"/>
      <w:bCs/>
      <w:szCs w:val="26"/>
      <w:u w:val="single"/>
      <w:lang w:val="en-US" w:eastAsia="en-US" w:bidi="ar-SA"/>
    </w:rPr>
  </w:style>
  <w:style w:type="character" w:customStyle="1" w:styleId="CharChar115">
    <w:name w:val="Char Char115"/>
    <w:rsid w:val="00D530ED"/>
    <w:rPr>
      <w:rFonts w:ascii="Arial" w:hAnsi="Arial" w:cs="Arial" w:hint="default"/>
      <w:bCs/>
      <w:szCs w:val="26"/>
      <w:u w:val="single"/>
      <w:lang w:val="en-US" w:eastAsia="en-US" w:bidi="ar-SA"/>
    </w:rPr>
  </w:style>
  <w:style w:type="character" w:customStyle="1" w:styleId="StylePalatinoLinotype6pt">
    <w:name w:val="Style Palatino Linotype 6 pt"/>
    <w:rsid w:val="00D530ED"/>
    <w:rPr>
      <w:rFonts w:ascii="Times New Roman" w:hAnsi="Times New Roman" w:cs="Times New Roman" w:hint="default"/>
      <w:sz w:val="20"/>
    </w:rPr>
  </w:style>
  <w:style w:type="character" w:customStyle="1" w:styleId="Highighted-New">
    <w:name w:val="Highighted - New"/>
    <w:rsid w:val="00D530ED"/>
    <w:rPr>
      <w:rFonts w:ascii="Arial Narrow" w:hAnsi="Arial Narrow" w:hint="default"/>
      <w:sz w:val="16"/>
      <w:u w:val="single"/>
      <w:bdr w:val="none" w:sz="0" w:space="0" w:color="auto" w:frame="1"/>
      <w:shd w:val="clear" w:color="auto" w:fill="00FF00"/>
    </w:rPr>
  </w:style>
  <w:style w:type="character" w:customStyle="1" w:styleId="tagCharCharCharChar0">
    <w:name w:val="tag Char Char Char Char"/>
    <w:rsid w:val="00D530ED"/>
    <w:rPr>
      <w:b/>
      <w:bCs w:val="0"/>
      <w:sz w:val="24"/>
    </w:rPr>
  </w:style>
  <w:style w:type="character" w:customStyle="1" w:styleId="CiteCharCharCharChar">
    <w:name w:val="Cite Char Char Char Char"/>
    <w:aliases w:val="Cite Char Char Char Char Char Char Char,Cite Char Char Char Char Char Char Char Char"/>
    <w:rsid w:val="00D530ED"/>
    <w:rPr>
      <w:rFonts w:ascii="Arial" w:hAnsi="Arial" w:cs="Arial" w:hint="default"/>
      <w:b/>
      <w:bCs/>
      <w:sz w:val="24"/>
      <w:szCs w:val="26"/>
      <w:lang w:val="en-US" w:eastAsia="en-US" w:bidi="ar-SA"/>
    </w:rPr>
  </w:style>
  <w:style w:type="character" w:customStyle="1" w:styleId="cardCharChar10">
    <w:name w:val="card Char Char1"/>
    <w:rsid w:val="00D530ED"/>
    <w:rPr>
      <w:lang w:val="en-US" w:eastAsia="en-US" w:bidi="ar-SA"/>
    </w:rPr>
  </w:style>
  <w:style w:type="character" w:customStyle="1" w:styleId="BlockTitleCharChar1Char">
    <w:name w:val="Block Title Char Char1 Char"/>
    <w:rsid w:val="00D530ED"/>
    <w:rPr>
      <w:b/>
      <w:bCs w:val="0"/>
      <w:sz w:val="32"/>
      <w:u w:val="single"/>
    </w:rPr>
  </w:style>
  <w:style w:type="character" w:customStyle="1" w:styleId="Header1Char">
    <w:name w:val="Header1 Char"/>
    <w:rsid w:val="00D530ED"/>
    <w:rPr>
      <w:rFonts w:ascii="Arial" w:hAnsi="Arial" w:cs="Arial" w:hint="default"/>
      <w:b/>
      <w:bCs/>
      <w:caps/>
      <w:kern w:val="32"/>
      <w:sz w:val="28"/>
      <w:szCs w:val="28"/>
    </w:rPr>
  </w:style>
  <w:style w:type="character" w:customStyle="1" w:styleId="StyleArial12ptBoldItalic">
    <w:name w:val="Style Arial 12 pt Bold Italic"/>
    <w:rsid w:val="00D530ED"/>
    <w:rPr>
      <w:rFonts w:ascii="Times New Roman" w:hAnsi="Times New Roman" w:cs="Times New Roman" w:hint="default"/>
      <w:b/>
      <w:bCs/>
      <w:iCs/>
      <w:sz w:val="24"/>
    </w:rPr>
  </w:style>
  <w:style w:type="character" w:customStyle="1" w:styleId="Styleunderline12pt">
    <w:name w:val="Style underline + 12 pt"/>
    <w:rsid w:val="00D530ED"/>
    <w:rPr>
      <w:rFonts w:ascii="Times New Roman" w:hAnsi="Times New Roman" w:cs="Times New Roman" w:hint="default"/>
      <w:bCs/>
      <w:sz w:val="20"/>
      <w:u w:val="single"/>
    </w:rPr>
  </w:style>
  <w:style w:type="character" w:customStyle="1" w:styleId="StyleUnderlineChar19pt">
    <w:name w:val="Style Underline Char1 + 9 pt"/>
    <w:basedOn w:val="UnderlineChar1"/>
    <w:rsid w:val="00D530ED"/>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D530ED"/>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D530ED"/>
    <w:rPr>
      <w:rFonts w:ascii="Times New Roman" w:hAnsi="Times New Roman" w:cs="Times New Roman" w:hint="default"/>
      <w:sz w:val="20"/>
      <w:u w:val="single"/>
      <w:lang w:val="en-US" w:eastAsia="en-US" w:bidi="ar-SA"/>
    </w:rPr>
  </w:style>
  <w:style w:type="character" w:customStyle="1" w:styleId="Style9ptUnderline1">
    <w:name w:val="Style 9 pt Underline1"/>
    <w:rsid w:val="00D530ED"/>
    <w:rPr>
      <w:sz w:val="20"/>
      <w:u w:val="single"/>
    </w:rPr>
  </w:style>
  <w:style w:type="character" w:customStyle="1" w:styleId="StyleUnderlineChar19pt2">
    <w:name w:val="Style Underline Char1 + 9 pt2"/>
    <w:basedOn w:val="UnderlineChar1"/>
    <w:rsid w:val="00D530ED"/>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D530ED"/>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D530ED"/>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D530ED"/>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D530ED"/>
  </w:style>
  <w:style w:type="character" w:customStyle="1" w:styleId="3">
    <w:name w:val="3"/>
    <w:rsid w:val="00D530ED"/>
    <w:rPr>
      <w:rFonts w:ascii="Arial" w:hAnsi="Arial" w:cs="Arial" w:hint="default"/>
      <w:bCs/>
      <w:sz w:val="20"/>
      <w:u w:val="single"/>
      <w:lang w:val="en-US" w:eastAsia="en-US" w:bidi="ar-SA"/>
    </w:rPr>
  </w:style>
  <w:style w:type="character" w:customStyle="1" w:styleId="4">
    <w:name w:val="4"/>
    <w:rsid w:val="00D530ED"/>
    <w:rPr>
      <w:rFonts w:ascii="Arial" w:hAnsi="Arial" w:cs="Arial" w:hint="default"/>
      <w:bCs/>
      <w:sz w:val="20"/>
      <w:u w:val="single"/>
      <w:lang w:val="en-US" w:eastAsia="en-US" w:bidi="ar-SA"/>
    </w:rPr>
  </w:style>
  <w:style w:type="character" w:customStyle="1" w:styleId="7">
    <w:name w:val="7"/>
    <w:rsid w:val="00D530ED"/>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D530ED"/>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D530ED"/>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D530ED"/>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D530ED"/>
    <w:rPr>
      <w:sz w:val="20"/>
      <w:u w:val="single"/>
    </w:rPr>
  </w:style>
  <w:style w:type="character" w:customStyle="1" w:styleId="StyleUnderlineChar9ptBold1">
    <w:name w:val="Style Underline Char + 9 pt Bold1"/>
    <w:rsid w:val="00D530ED"/>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D530ED"/>
    <w:rPr>
      <w:sz w:val="20"/>
      <w:u w:val="single"/>
    </w:rPr>
  </w:style>
  <w:style w:type="character" w:customStyle="1" w:styleId="Styleunderline9ptBold">
    <w:name w:val="Style underline + 9 pt Bold"/>
    <w:rsid w:val="00D530ED"/>
    <w:rPr>
      <w:b/>
      <w:bCs/>
      <w:sz w:val="20"/>
      <w:u w:val="single"/>
    </w:rPr>
  </w:style>
  <w:style w:type="character" w:customStyle="1" w:styleId="newsstorytitle">
    <w:name w:val="news_story_title"/>
    <w:basedOn w:val="DefaultParagraphFont"/>
    <w:rsid w:val="00D530ED"/>
  </w:style>
  <w:style w:type="character" w:customStyle="1" w:styleId="34">
    <w:name w:val="34"/>
    <w:rsid w:val="00D530ED"/>
    <w:rPr>
      <w:rFonts w:ascii="Times New Roman" w:hAnsi="Times New Roman" w:cs="Arial" w:hint="default"/>
      <w:bCs/>
      <w:sz w:val="20"/>
      <w:u w:val="single"/>
      <w:lang w:val="en-US" w:eastAsia="en-US" w:bidi="ar-SA"/>
    </w:rPr>
  </w:style>
  <w:style w:type="character" w:customStyle="1" w:styleId="45">
    <w:name w:val="45"/>
    <w:rsid w:val="00D530ED"/>
    <w:rPr>
      <w:rFonts w:ascii="Times New Roman" w:hAnsi="Times New Roman" w:cs="Arial" w:hint="default"/>
      <w:b/>
      <w:bCs/>
      <w:sz w:val="20"/>
      <w:u w:val="single"/>
      <w:lang w:val="en-US" w:eastAsia="en-US" w:bidi="ar-SA"/>
    </w:rPr>
  </w:style>
  <w:style w:type="character" w:customStyle="1" w:styleId="Style9ptUnderline5">
    <w:name w:val="Style 9 pt Underline5"/>
    <w:rsid w:val="00D530ED"/>
    <w:rPr>
      <w:rFonts w:ascii="Times New Roman" w:hAnsi="Times New Roman" w:cs="Times New Roman" w:hint="default"/>
      <w:sz w:val="20"/>
      <w:u w:val="single"/>
    </w:rPr>
  </w:style>
  <w:style w:type="character" w:customStyle="1" w:styleId="Style9ptBoldUnderline2">
    <w:name w:val="Style 9 pt Bold Underline2"/>
    <w:rsid w:val="00D530ED"/>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D530ED"/>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D530ED"/>
    <w:rPr>
      <w:rFonts w:ascii="Times New Roman" w:hAnsi="Times New Roman" w:cs="Times New Roman" w:hint="default"/>
      <w:sz w:val="20"/>
    </w:rPr>
  </w:style>
  <w:style w:type="character" w:customStyle="1" w:styleId="StyleUnderlineCharChar9pt2">
    <w:name w:val="Style Underline Char Char + 9 pt2"/>
    <w:basedOn w:val="UnderlineCharChar"/>
    <w:rsid w:val="00D530ED"/>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D530ED"/>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D530ED"/>
    <w:rPr>
      <w:b/>
      <w:bCs/>
      <w:sz w:val="20"/>
      <w:u w:val="single"/>
      <w:bdr w:val="single" w:sz="4" w:space="0" w:color="auto" w:frame="1"/>
    </w:rPr>
  </w:style>
  <w:style w:type="character" w:customStyle="1" w:styleId="Style9ptUnderline7">
    <w:name w:val="Style 9 pt Underline7"/>
    <w:rsid w:val="00D530ED"/>
    <w:rPr>
      <w:sz w:val="20"/>
      <w:u w:val="single"/>
    </w:rPr>
  </w:style>
  <w:style w:type="character" w:customStyle="1" w:styleId="Style9ptBoldUnderline3">
    <w:name w:val="Style 9 pt Bold Underline3"/>
    <w:rsid w:val="00D530ED"/>
    <w:rPr>
      <w:b/>
      <w:bCs/>
      <w:sz w:val="20"/>
      <w:u w:val="single"/>
    </w:rPr>
  </w:style>
  <w:style w:type="character" w:customStyle="1" w:styleId="Style9ptUnderline8">
    <w:name w:val="Style 9 pt Underline8"/>
    <w:rsid w:val="00D530ED"/>
    <w:rPr>
      <w:sz w:val="20"/>
      <w:u w:val="single"/>
    </w:rPr>
  </w:style>
  <w:style w:type="character" w:customStyle="1" w:styleId="66">
    <w:name w:val="66"/>
    <w:rsid w:val="00D530ED"/>
    <w:rPr>
      <w:rFonts w:ascii="Arial" w:hAnsi="Arial" w:cs="Arial" w:hint="default"/>
      <w:bCs/>
      <w:sz w:val="20"/>
      <w:u w:val="single"/>
      <w:lang w:val="en-US" w:eastAsia="en-US" w:bidi="ar-SA"/>
    </w:rPr>
  </w:style>
  <w:style w:type="character" w:customStyle="1" w:styleId="Style9ptUnderline9">
    <w:name w:val="Style 9 pt Underline9"/>
    <w:rsid w:val="00D530ED"/>
    <w:rPr>
      <w:sz w:val="20"/>
      <w:u w:val="single"/>
    </w:rPr>
  </w:style>
  <w:style w:type="character" w:customStyle="1" w:styleId="Style9ptBoldUnderline4">
    <w:name w:val="Style 9 pt Bold Underline4"/>
    <w:rsid w:val="00D530ED"/>
    <w:rPr>
      <w:b/>
      <w:bCs/>
      <w:sz w:val="20"/>
      <w:u w:val="single"/>
    </w:rPr>
  </w:style>
  <w:style w:type="character" w:customStyle="1" w:styleId="titleblue14">
    <w:name w:val="titleblue14"/>
    <w:basedOn w:val="DefaultParagraphFont"/>
    <w:rsid w:val="00D530ED"/>
  </w:style>
  <w:style w:type="character" w:customStyle="1" w:styleId="b">
    <w:name w:val="b"/>
    <w:basedOn w:val="DefaultParagraphFont"/>
    <w:rsid w:val="00D530ED"/>
  </w:style>
  <w:style w:type="character" w:customStyle="1" w:styleId="StyleUnderlineCharChar9pt3">
    <w:name w:val="Style Underline Char Char + 9 pt3"/>
    <w:basedOn w:val="UnderlineCharChar"/>
    <w:rsid w:val="00D530ED"/>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D530ED"/>
    <w:rPr>
      <w:sz w:val="20"/>
      <w:u w:val="single"/>
    </w:rPr>
  </w:style>
  <w:style w:type="character" w:customStyle="1" w:styleId="manchettebig2">
    <w:name w:val="manchettebig2"/>
    <w:basedOn w:val="DefaultParagraphFont"/>
    <w:rsid w:val="00D530ED"/>
  </w:style>
  <w:style w:type="character" w:customStyle="1" w:styleId="ln2">
    <w:name w:val="ln2"/>
    <w:basedOn w:val="DefaultParagraphFont"/>
    <w:rsid w:val="00D530ED"/>
  </w:style>
  <w:style w:type="character" w:customStyle="1" w:styleId="Aunderline1">
    <w:name w:val="Aunderline"/>
    <w:basedOn w:val="DefaultParagraphFont"/>
    <w:qFormat/>
    <w:rsid w:val="00D530ED"/>
    <w:rPr>
      <w:rFonts w:ascii="Times New Roman" w:hAnsi="Times New Roman" w:cs="Times New Roman" w:hint="default"/>
      <w:w w:val="106"/>
      <w:sz w:val="20"/>
      <w:szCs w:val="20"/>
      <w:u w:val="single"/>
    </w:rPr>
  </w:style>
  <w:style w:type="character" w:customStyle="1" w:styleId="StyleStyle1Char">
    <w:name w:val="Style Style1 + Char"/>
    <w:basedOn w:val="Style1Char"/>
    <w:rsid w:val="00D530ED"/>
    <w:rPr>
      <w:rFonts w:ascii="Times New Roman" w:eastAsiaTheme="majorEastAsia" w:hAnsi="Times New Roman" w:cs="Times New Roman" w:hint="default"/>
      <w:b/>
      <w:bCs/>
      <w:kern w:val="32"/>
      <w:sz w:val="20"/>
      <w:szCs w:val="20"/>
      <w:u w:val="single"/>
      <w:lang w:eastAsia="zh-CN"/>
    </w:rPr>
  </w:style>
  <w:style w:type="character" w:customStyle="1" w:styleId="editorname">
    <w:name w:val="editorname"/>
    <w:basedOn w:val="DefaultParagraphFont"/>
    <w:rsid w:val="00D530ED"/>
  </w:style>
  <w:style w:type="character" w:customStyle="1" w:styleId="Card10f2Char">
    <w:name w:val="Card.10.f2 Char"/>
    <w:basedOn w:val="DefaultParagraphFont"/>
    <w:rsid w:val="00D530ED"/>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D530ED"/>
    <w:rPr>
      <w:rFonts w:ascii="Cambria" w:hAnsi="Cambria" w:cs="Times New Roman" w:hint="default"/>
      <w:sz w:val="20"/>
      <w:szCs w:val="20"/>
    </w:rPr>
  </w:style>
  <w:style w:type="character" w:customStyle="1" w:styleId="NormalspacingChar">
    <w:name w:val="Normal + spacing Char"/>
    <w:basedOn w:val="StyleLinespacingDoubleChar"/>
    <w:rsid w:val="00D530ED"/>
    <w:rPr>
      <w:rFonts w:ascii="Cambria" w:hAnsi="Cambria" w:cs="Times New Roman" w:hint="default"/>
      <w:sz w:val="20"/>
      <w:szCs w:val="20"/>
    </w:rPr>
  </w:style>
  <w:style w:type="character" w:customStyle="1" w:styleId="textbold0">
    <w:name w:val="textbold"/>
    <w:basedOn w:val="DefaultParagraphFont"/>
    <w:rsid w:val="00D530ED"/>
  </w:style>
  <w:style w:type="character" w:customStyle="1" w:styleId="textitalics">
    <w:name w:val="textitalics"/>
    <w:basedOn w:val="DefaultParagraphFont"/>
    <w:rsid w:val="00D530ED"/>
  </w:style>
  <w:style w:type="character" w:customStyle="1" w:styleId="cardtextsmallCharChar">
    <w:name w:val="card text small Char Char"/>
    <w:basedOn w:val="DefaultParagraphFont"/>
    <w:rsid w:val="00D530ED"/>
    <w:rPr>
      <w:rFonts w:ascii="Arial Narrow" w:hAnsi="Arial Narrow" w:cs="Times New Roman" w:hint="default"/>
      <w:sz w:val="16"/>
    </w:rPr>
  </w:style>
  <w:style w:type="character" w:customStyle="1" w:styleId="reportbody1">
    <w:name w:val="reportbody1"/>
    <w:basedOn w:val="DefaultParagraphFont"/>
    <w:rsid w:val="00D530ED"/>
    <w:rPr>
      <w:rFonts w:ascii="Tahoma" w:hAnsi="Tahoma" w:cs="Tahoma" w:hint="default"/>
      <w:color w:val="000000"/>
      <w:sz w:val="14"/>
      <w:szCs w:val="14"/>
    </w:rPr>
  </w:style>
  <w:style w:type="character" w:customStyle="1" w:styleId="UNDERLINECharChar0">
    <w:name w:val="UNDERLINE Char Char"/>
    <w:rsid w:val="00D530ED"/>
    <w:rPr>
      <w:bCs/>
      <w:kern w:val="28"/>
      <w:szCs w:val="32"/>
      <w:u w:val="single"/>
    </w:rPr>
  </w:style>
  <w:style w:type="character" w:customStyle="1" w:styleId="Bold12">
    <w:name w:val="Bold12"/>
    <w:uiPriority w:val="1"/>
    <w:qFormat/>
    <w:rsid w:val="00D530ED"/>
    <w:rPr>
      <w:rFonts w:ascii="Times New Roman" w:hAnsi="Times New Roman" w:cs="Times New Roman" w:hint="default"/>
      <w:b/>
      <w:bCs w:val="0"/>
      <w:sz w:val="24"/>
    </w:rPr>
  </w:style>
  <w:style w:type="character" w:customStyle="1" w:styleId="NotBold10Final">
    <w:name w:val="NotBold10Final"/>
    <w:uiPriority w:val="1"/>
    <w:qFormat/>
    <w:rsid w:val="00D530ED"/>
    <w:rPr>
      <w:rFonts w:ascii="Times New Roman" w:hAnsi="Times New Roman" w:cs="Times New Roman" w:hint="default"/>
      <w:b w:val="0"/>
      <w:bCs w:val="0"/>
      <w:i w:val="0"/>
      <w:iCs w:val="0"/>
      <w:sz w:val="20"/>
    </w:rPr>
  </w:style>
  <w:style w:type="character" w:customStyle="1" w:styleId="gsstx">
    <w:name w:val="gsstx"/>
    <w:rsid w:val="00D530ED"/>
  </w:style>
  <w:style w:type="character" w:customStyle="1" w:styleId="StyleBox12ptBold">
    <w:name w:val="Style Box + 12 pt Bold"/>
    <w:basedOn w:val="DefaultParagraphFont"/>
    <w:rsid w:val="00D530ED"/>
    <w:rPr>
      <w:rFonts w:ascii="Georgia" w:hAnsi="Georgia" w:hint="default"/>
      <w:b/>
      <w:bCs/>
      <w:sz w:val="22"/>
      <w:u w:val="single"/>
      <w:bdr w:val="none" w:sz="0" w:space="0" w:color="auto" w:frame="1"/>
    </w:rPr>
  </w:style>
  <w:style w:type="character" w:customStyle="1" w:styleId="StyleBox12pt">
    <w:name w:val="Style Box + 12 pt"/>
    <w:basedOn w:val="DefaultParagraphFont"/>
    <w:rsid w:val="00D530ED"/>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D530ED"/>
    <w:rPr>
      <w:rFonts w:ascii="Georgia" w:hAnsi="Georgia" w:cs="Calibri"/>
      <w:b w:val="0"/>
      <w:bCs/>
      <w:i/>
      <w:iCs/>
      <w:sz w:val="22"/>
      <w:u w:val="single"/>
      <w:bdr w:val="none" w:sz="0" w:space="0" w:color="auto" w:frame="1"/>
    </w:rPr>
  </w:style>
  <w:style w:type="character" w:customStyle="1" w:styleId="bcktital">
    <w:name w:val="bckt_ital"/>
    <w:rsid w:val="00D530ED"/>
  </w:style>
  <w:style w:type="character" w:customStyle="1" w:styleId="StyleGaramondText1">
    <w:name w:val="Style Garamond Text 1"/>
    <w:basedOn w:val="DefaultParagraphFont"/>
    <w:rsid w:val="00D530ED"/>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D530ED"/>
    <w:rPr>
      <w:rFonts w:ascii="Georgia" w:hAnsi="Georgia" w:hint="default"/>
      <w:color w:val="0D0D0D" w:themeColor="text1" w:themeTint="F2"/>
      <w:sz w:val="22"/>
      <w:u w:val="single"/>
    </w:rPr>
  </w:style>
  <w:style w:type="character" w:customStyle="1" w:styleId="CardChar2">
    <w:name w:val="Card Char2"/>
    <w:basedOn w:val="DefaultParagraphFont"/>
    <w:rsid w:val="00D530ED"/>
    <w:rPr>
      <w:rFonts w:ascii="Times New Roman" w:eastAsia="Times New Roman" w:hAnsi="Times New Roman" w:cs="Times New Roman" w:hint="default"/>
      <w:bCs/>
      <w:color w:val="000000"/>
      <w:sz w:val="20"/>
      <w:szCs w:val="20"/>
    </w:rPr>
  </w:style>
  <w:style w:type="character" w:customStyle="1" w:styleId="A13">
    <w:name w:val="A13"/>
    <w:rsid w:val="00D530ED"/>
    <w:rPr>
      <w:rFonts w:ascii="Baskerville" w:hAnsi="Baskerville" w:cs="Baskerville" w:hint="default"/>
      <w:color w:val="000000"/>
      <w:sz w:val="106"/>
      <w:szCs w:val="106"/>
    </w:rPr>
  </w:style>
  <w:style w:type="character" w:customStyle="1" w:styleId="A17">
    <w:name w:val="A17"/>
    <w:rsid w:val="00D530ED"/>
    <w:rPr>
      <w:rFonts w:ascii="Baskerville" w:hAnsi="Baskerville" w:cs="Baskerville" w:hint="default"/>
      <w:color w:val="000000"/>
      <w:sz w:val="12"/>
      <w:szCs w:val="12"/>
    </w:rPr>
  </w:style>
  <w:style w:type="character" w:customStyle="1" w:styleId="A14">
    <w:name w:val="A14"/>
    <w:rsid w:val="00D530ED"/>
    <w:rPr>
      <w:rFonts w:ascii="Frutiger 45 Light" w:hAnsi="Frutiger 45 Light" w:cs="Frutiger 45 Light" w:hint="default"/>
      <w:b/>
      <w:bCs/>
      <w:i/>
      <w:iCs/>
      <w:color w:val="000000"/>
      <w:sz w:val="36"/>
      <w:szCs w:val="36"/>
    </w:rPr>
  </w:style>
  <w:style w:type="character" w:customStyle="1" w:styleId="A200">
    <w:name w:val="A20"/>
    <w:rsid w:val="00D530ED"/>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D530ED"/>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D530ED"/>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D530ED"/>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D530ED"/>
    <w:rPr>
      <w:rFonts w:ascii="Arial" w:hAnsi="Arial" w:cs="Arial" w:hint="default"/>
      <w:b/>
      <w:bCs/>
      <w:sz w:val="24"/>
      <w:szCs w:val="26"/>
      <w:lang w:val="en-US" w:eastAsia="en-US" w:bidi="ar-SA"/>
    </w:rPr>
  </w:style>
  <w:style w:type="character" w:customStyle="1" w:styleId="brief-smalltext0">
    <w:name w:val="brief-smalltext"/>
    <w:basedOn w:val="DefaultParagraphFont"/>
    <w:rsid w:val="00D530ED"/>
  </w:style>
  <w:style w:type="character" w:customStyle="1" w:styleId="style52">
    <w:name w:val="style5"/>
    <w:basedOn w:val="DefaultParagraphFont"/>
    <w:rsid w:val="00D530ED"/>
  </w:style>
  <w:style w:type="character" w:customStyle="1" w:styleId="TagCharCharCharCharCharChar">
    <w:name w:val="Tag Char Char Char Char Char Char"/>
    <w:rsid w:val="00D530ED"/>
    <w:rPr>
      <w:rFonts w:ascii="Arial" w:hAnsi="Arial" w:cs="Arial" w:hint="default"/>
      <w:b/>
      <w:bCs/>
      <w:sz w:val="24"/>
      <w:szCs w:val="26"/>
      <w:lang w:val="en-US" w:eastAsia="en-US" w:bidi="ar-SA"/>
    </w:rPr>
  </w:style>
  <w:style w:type="character" w:customStyle="1" w:styleId="pmterms2">
    <w:name w:val="pmterms2"/>
    <w:basedOn w:val="DefaultParagraphFont"/>
    <w:rsid w:val="00D530ED"/>
  </w:style>
  <w:style w:type="character" w:customStyle="1" w:styleId="pmterms3">
    <w:name w:val="pmterms3"/>
    <w:basedOn w:val="DefaultParagraphFont"/>
    <w:rsid w:val="00D530ED"/>
  </w:style>
  <w:style w:type="character" w:customStyle="1" w:styleId="interiorheadline">
    <w:name w:val="interiorheadline"/>
    <w:basedOn w:val="DefaultParagraphFont"/>
    <w:rsid w:val="00D530ED"/>
  </w:style>
  <w:style w:type="character" w:customStyle="1" w:styleId="Heading31CharCharCharChar1">
    <w:name w:val="Heading 31 Char Char Char Char1"/>
    <w:rsid w:val="00D530ED"/>
    <w:rPr>
      <w:rFonts w:ascii="Arial" w:hAnsi="Arial" w:cs="Arial" w:hint="default"/>
      <w:b/>
      <w:bCs/>
      <w:sz w:val="24"/>
      <w:szCs w:val="26"/>
      <w:lang w:val="en-US" w:eastAsia="en-US" w:bidi="ar-SA"/>
    </w:rPr>
  </w:style>
  <w:style w:type="character" w:customStyle="1" w:styleId="Heading31CharCharChar">
    <w:name w:val="Heading 31 Char Char Char"/>
    <w:rsid w:val="00D530ED"/>
    <w:rPr>
      <w:rFonts w:ascii="Arial" w:hAnsi="Arial" w:cs="Arial" w:hint="default"/>
      <w:b/>
      <w:bCs/>
      <w:sz w:val="24"/>
      <w:szCs w:val="26"/>
      <w:lang w:val="en-US" w:eastAsia="en-US" w:bidi="ar-SA"/>
    </w:rPr>
  </w:style>
  <w:style w:type="character" w:customStyle="1" w:styleId="CharChar33">
    <w:name w:val="Char Char33"/>
    <w:rsid w:val="00D530ED"/>
    <w:rPr>
      <w:rFonts w:ascii="Arial" w:hAnsi="Arial" w:cs="Arial" w:hint="default"/>
      <w:b/>
      <w:bCs/>
      <w:szCs w:val="32"/>
      <w:lang w:val="en-US" w:eastAsia="en-US" w:bidi="ar-SA"/>
    </w:rPr>
  </w:style>
  <w:style w:type="character" w:customStyle="1" w:styleId="CharChar117">
    <w:name w:val="Char Char117"/>
    <w:rsid w:val="00D530ED"/>
    <w:rPr>
      <w:rFonts w:ascii="Arial" w:hAnsi="Arial" w:cs="Arial" w:hint="default"/>
      <w:bCs/>
      <w:szCs w:val="26"/>
      <w:u w:val="single"/>
      <w:lang w:val="en-US" w:eastAsia="en-US" w:bidi="ar-SA"/>
    </w:rPr>
  </w:style>
  <w:style w:type="character" w:customStyle="1" w:styleId="prnewsspan">
    <w:name w:val="prnews_span"/>
    <w:basedOn w:val="DefaultParagraphFont"/>
    <w:rsid w:val="00D530ED"/>
  </w:style>
  <w:style w:type="table" w:customStyle="1" w:styleId="ColorfulGrid-Accent11">
    <w:name w:val="Colorful Grid - Accent 11"/>
    <w:basedOn w:val="TableNormal"/>
    <w:uiPriority w:val="29"/>
    <w:semiHidden/>
    <w:rsid w:val="00D530ED"/>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
    <w:name w:val="Table Grid1"/>
    <w:basedOn w:val="TableNormal"/>
    <w:rsid w:val="00D530E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D530ED"/>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D530ED"/>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D530E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D530ED"/>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D530E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D530ED"/>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D530E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D530ED"/>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D530E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D530ED"/>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D530E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D530ED"/>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D530E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D530ED"/>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D530ED"/>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D530ED"/>
    <w:rPr>
      <w:rFonts w:eastAsia="MS Mincho"/>
      <w:b/>
      <w:u w:val="single"/>
    </w:rPr>
  </w:style>
  <w:style w:type="character" w:customStyle="1" w:styleId="BoldandUnderlineCharChar1CharChar">
    <w:name w:val="Bold and Underline Char Char1 Char Char"/>
    <w:basedOn w:val="DefaultParagraphFont"/>
    <w:link w:val="BoldandUnderlineCharChar1Char"/>
    <w:rsid w:val="00D530ED"/>
    <w:rPr>
      <w:rFonts w:ascii="Calibri" w:eastAsia="MS Mincho" w:hAnsi="Calibri" w:cs="Calibri"/>
      <w:b/>
      <w:sz w:val="22"/>
      <w:u w:val="single"/>
    </w:rPr>
  </w:style>
  <w:style w:type="character" w:customStyle="1" w:styleId="SubtitleChar2">
    <w:name w:val="Subtitle Char2"/>
    <w:basedOn w:val="DefaultParagraphFont"/>
    <w:uiPriority w:val="11"/>
    <w:rsid w:val="00D530ED"/>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D530ED"/>
  </w:style>
  <w:style w:type="character" w:customStyle="1" w:styleId="m1575249786560259391gmail-style13ptbold">
    <w:name w:val="m_1575249786560259391gmail-style13ptbold"/>
    <w:basedOn w:val="DefaultParagraphFont"/>
    <w:rsid w:val="00D530ED"/>
  </w:style>
  <w:style w:type="paragraph" w:customStyle="1" w:styleId="m-8120030040935583278gmail-msonospacing">
    <w:name w:val="m_-8120030040935583278gmail-msonospacing"/>
    <w:basedOn w:val="Normal"/>
    <w:qFormat/>
    <w:rsid w:val="00D530ED"/>
    <w:pPr>
      <w:spacing w:before="100" w:beforeAutospacing="1" w:after="100" w:afterAutospacing="1"/>
    </w:pPr>
    <w:rPr>
      <w:rFonts w:eastAsia="Times New Roman"/>
      <w:sz w:val="24"/>
    </w:rPr>
  </w:style>
  <w:style w:type="character" w:customStyle="1" w:styleId="m-8120030040935583278gmail-style13ptbold">
    <w:name w:val="m_-8120030040935583278gmail-style13ptbold"/>
    <w:basedOn w:val="DefaultParagraphFont"/>
    <w:rsid w:val="00D530ED"/>
  </w:style>
  <w:style w:type="character" w:customStyle="1" w:styleId="m-8120030040935583278gmail-styleunderline">
    <w:name w:val="m_-8120030040935583278gmail-styleunderline"/>
    <w:basedOn w:val="DefaultParagraphFont"/>
    <w:rsid w:val="00D530ED"/>
  </w:style>
  <w:style w:type="character" w:customStyle="1" w:styleId="m3640724044946509868gmail-m-753298044461936151gmail-style13ptbold">
    <w:name w:val="m_3640724044946509868gmail-m_-753298044461936151gmail-style13ptbold"/>
    <w:basedOn w:val="DefaultParagraphFont"/>
    <w:rsid w:val="00D530ED"/>
  </w:style>
  <w:style w:type="character" w:customStyle="1" w:styleId="m3640724044946509868gmail-m-753298044461936151gmail-styleunderline">
    <w:name w:val="m_3640724044946509868gmail-m_-753298044461936151gmail-styleunderline"/>
    <w:basedOn w:val="DefaultParagraphFont"/>
    <w:rsid w:val="00D530ED"/>
  </w:style>
  <w:style w:type="character" w:customStyle="1" w:styleId="m6193703118997007224gmail-style13ptbold">
    <w:name w:val="m_6193703118997007224gmail-style13ptbold"/>
    <w:basedOn w:val="DefaultParagraphFont"/>
    <w:rsid w:val="00D530ED"/>
  </w:style>
  <w:style w:type="character" w:customStyle="1" w:styleId="m6193703118997007224gmail-styleunderline">
    <w:name w:val="m_6193703118997007224gmail-styleunderline"/>
    <w:basedOn w:val="DefaultParagraphFont"/>
    <w:rsid w:val="00D530ED"/>
  </w:style>
  <w:style w:type="character" w:customStyle="1" w:styleId="m-1239616313416637319gmail-style13ptbold">
    <w:name w:val="m_-1239616313416637319gmail-style13ptbold"/>
    <w:basedOn w:val="DefaultParagraphFont"/>
    <w:rsid w:val="00D530ED"/>
  </w:style>
  <w:style w:type="character" w:customStyle="1" w:styleId="m-1239616313416637319gmail-styleunderline">
    <w:name w:val="m_-1239616313416637319gmail-styleunderline"/>
    <w:basedOn w:val="DefaultParagraphFont"/>
    <w:rsid w:val="00D530ED"/>
  </w:style>
  <w:style w:type="paragraph" w:customStyle="1" w:styleId="m-5451374272084387600gmail-msonormal">
    <w:name w:val="m_-5451374272084387600gmail-msonormal"/>
    <w:basedOn w:val="Normal"/>
    <w:qFormat/>
    <w:rsid w:val="00D530ED"/>
    <w:pPr>
      <w:spacing w:before="100" w:beforeAutospacing="1" w:after="100" w:afterAutospacing="1"/>
    </w:pPr>
    <w:rPr>
      <w:rFonts w:eastAsia="Times New Roman"/>
      <w:sz w:val="24"/>
    </w:rPr>
  </w:style>
  <w:style w:type="character" w:customStyle="1" w:styleId="m-5451374272084387600gmail-style13ptbold">
    <w:name w:val="m_-5451374272084387600gmail-style13ptbold"/>
    <w:basedOn w:val="DefaultParagraphFont"/>
    <w:rsid w:val="00D530ED"/>
  </w:style>
  <w:style w:type="character" w:customStyle="1" w:styleId="m-5451374272084387600gmail-styleunderline">
    <w:name w:val="m_-5451374272084387600gmail-styleunderline"/>
    <w:basedOn w:val="DefaultParagraphFont"/>
    <w:rsid w:val="00D530ED"/>
  </w:style>
  <w:style w:type="character" w:customStyle="1" w:styleId="standardtext1b">
    <w:name w:val="standardtext1b"/>
    <w:basedOn w:val="DefaultParagraphFont"/>
    <w:rsid w:val="00D530ED"/>
  </w:style>
  <w:style w:type="character" w:customStyle="1" w:styleId="postsubtitle">
    <w:name w:val="post_subtitle"/>
    <w:basedOn w:val="DefaultParagraphFont"/>
    <w:rsid w:val="00D530ED"/>
  </w:style>
  <w:style w:type="character" w:customStyle="1" w:styleId="m8349405746915611004gmail-styleunderline">
    <w:name w:val="m_8349405746915611004gmail-styleunderline"/>
    <w:basedOn w:val="DefaultParagraphFont"/>
    <w:rsid w:val="00D530ED"/>
  </w:style>
  <w:style w:type="character" w:customStyle="1" w:styleId="m-8890476860932431250gmail-styleunderline">
    <w:name w:val="m_-8890476860932431250gmail-styleunderline"/>
    <w:basedOn w:val="DefaultParagraphFont"/>
    <w:rsid w:val="00D530ED"/>
  </w:style>
  <w:style w:type="character" w:customStyle="1" w:styleId="m-7985672042231231606gmail-style13ptbold">
    <w:name w:val="m_-7985672042231231606gmail-style13ptbold"/>
    <w:basedOn w:val="DefaultParagraphFont"/>
    <w:rsid w:val="00D530ED"/>
  </w:style>
  <w:style w:type="character" w:customStyle="1" w:styleId="m-7985672042231231606gmail-styleunderline">
    <w:name w:val="m_-7985672042231231606gmail-styleunderline"/>
    <w:basedOn w:val="DefaultParagraphFont"/>
    <w:rsid w:val="00D530ED"/>
  </w:style>
  <w:style w:type="paragraph" w:customStyle="1" w:styleId="StylecardArialNarrow9pt">
    <w:name w:val="Style card + Arial Narrow 9 pt"/>
    <w:basedOn w:val="Normal"/>
    <w:link w:val="StylecardArialNarrow9ptChar"/>
    <w:qFormat/>
    <w:rsid w:val="00D530ED"/>
    <w:pPr>
      <w:ind w:left="288" w:right="288"/>
    </w:pPr>
    <w:rPr>
      <w:rFonts w:eastAsia="Times New Roman"/>
      <w:sz w:val="16"/>
    </w:rPr>
  </w:style>
  <w:style w:type="character" w:customStyle="1" w:styleId="StylecardArialNarrow9ptChar">
    <w:name w:val="Style card + Arial Narrow 9 pt Char"/>
    <w:link w:val="StylecardArialNarrow9pt"/>
    <w:rsid w:val="00D530ED"/>
    <w:rPr>
      <w:rFonts w:ascii="Calibri" w:eastAsia="Times New Roman" w:hAnsi="Calibri" w:cs="Calibri"/>
      <w:sz w:val="16"/>
    </w:rPr>
  </w:style>
  <w:style w:type="character" w:customStyle="1" w:styleId="StyleunderlineArialNarrow9pt">
    <w:name w:val="Style underline + Arial Narrow 9 pt"/>
    <w:basedOn w:val="underline"/>
    <w:rsid w:val="00D530ED"/>
    <w:rPr>
      <w:rFonts w:ascii="Calibri" w:hAnsi="Calibri"/>
      <w:b/>
      <w:iCs/>
      <w:sz w:val="20"/>
      <w:u w:val="single"/>
    </w:rPr>
  </w:style>
  <w:style w:type="character" w:customStyle="1" w:styleId="StyleMinimizeCharArialNarrow9pt">
    <w:name w:val="Style Minimize Char + Arial Narrow 9 pt"/>
    <w:basedOn w:val="MinimizeChar"/>
    <w:rsid w:val="00D530ED"/>
    <w:rPr>
      <w:rFonts w:ascii="Arial" w:eastAsia="Times New Roman" w:hAnsi="Arial" w:cs="Calibri"/>
      <w:color w:val="000000"/>
      <w:sz w:val="20"/>
      <w:szCs w:val="20"/>
      <w:lang w:val="en-US" w:eastAsia="en-US" w:bidi="ar-SA"/>
    </w:rPr>
  </w:style>
  <w:style w:type="character" w:customStyle="1" w:styleId="Bodytext5">
    <w:name w:val="Body text_"/>
    <w:basedOn w:val="DefaultParagraphFont"/>
    <w:rsid w:val="00D530ED"/>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D530ED"/>
    <w:pPr>
      <w:spacing w:before="100" w:beforeAutospacing="1" w:after="100" w:afterAutospacing="1"/>
    </w:pPr>
    <w:rPr>
      <w:rFonts w:eastAsia="Times New Roman"/>
      <w:sz w:val="24"/>
    </w:rPr>
  </w:style>
  <w:style w:type="paragraph" w:customStyle="1" w:styleId="CardText20">
    <w:name w:val="Card Text2"/>
    <w:basedOn w:val="Normal"/>
    <w:uiPriority w:val="4"/>
    <w:qFormat/>
    <w:rsid w:val="00D530ED"/>
    <w:pPr>
      <w:ind w:left="288" w:right="288"/>
    </w:pPr>
    <w:rPr>
      <w:sz w:val="16"/>
    </w:rPr>
  </w:style>
  <w:style w:type="character" w:customStyle="1" w:styleId="StyletinyBoldChar">
    <w:name w:val="Style tiny + Bold Char"/>
    <w:basedOn w:val="tinyChar"/>
    <w:link w:val="StyletinyBold"/>
    <w:locked/>
    <w:rsid w:val="00D530ED"/>
    <w:rPr>
      <w:rFonts w:ascii="Georgia" w:eastAsia="Malgun Gothic" w:hAnsi="Georgia" w:cs="Times New Roman"/>
      <w:bCs/>
      <w:sz w:val="12"/>
      <w:lang w:eastAsia="ko-KR"/>
    </w:rPr>
  </w:style>
  <w:style w:type="paragraph" w:customStyle="1" w:styleId="StyletinyBold">
    <w:name w:val="Style tiny + Bold"/>
    <w:basedOn w:val="tiny"/>
    <w:link w:val="StyletinyBoldChar"/>
    <w:qFormat/>
    <w:rsid w:val="00D530ED"/>
    <w:rPr>
      <w:rFonts w:ascii="Georgia" w:hAnsi="Georgia"/>
      <w:bCs/>
      <w:lang w:eastAsia="ko-KR"/>
    </w:rPr>
  </w:style>
  <w:style w:type="character" w:customStyle="1" w:styleId="m-7723935538954412833gmail-styleunderline">
    <w:name w:val="m_-7723935538954412833gmail-styleunderline"/>
    <w:basedOn w:val="DefaultParagraphFont"/>
    <w:rsid w:val="00D530ED"/>
  </w:style>
  <w:style w:type="character" w:customStyle="1" w:styleId="m8315103747088905037gmail-style13ptbold">
    <w:name w:val="m_8315103747088905037gmail-style13ptbold"/>
    <w:basedOn w:val="DefaultParagraphFont"/>
    <w:rsid w:val="00D530ED"/>
  </w:style>
  <w:style w:type="character" w:customStyle="1" w:styleId="m8315103747088905037gmail-styleunderline">
    <w:name w:val="m_8315103747088905037gmail-styleunderline"/>
    <w:basedOn w:val="DefaultParagraphFont"/>
    <w:rsid w:val="00D530ED"/>
  </w:style>
  <w:style w:type="character" w:customStyle="1" w:styleId="m-5918764401038664981gmail-heading4char">
    <w:name w:val="m_-5918764401038664981gmail-heading4char"/>
    <w:basedOn w:val="DefaultParagraphFont"/>
    <w:rsid w:val="00D530ED"/>
  </w:style>
  <w:style w:type="character" w:customStyle="1" w:styleId="m-5918764401038664981gmail-styleunderline">
    <w:name w:val="m_-5918764401038664981gmail-styleunderline"/>
    <w:basedOn w:val="DefaultParagraphFont"/>
    <w:rsid w:val="00D530ED"/>
  </w:style>
  <w:style w:type="character" w:customStyle="1" w:styleId="SmallFont5pt">
    <w:name w:val="Small Font (5 pt)"/>
    <w:rsid w:val="00D530ED"/>
    <w:rPr>
      <w:sz w:val="10"/>
    </w:rPr>
  </w:style>
  <w:style w:type="character" w:customStyle="1" w:styleId="11">
    <w:name w:val="11"/>
    <w:rsid w:val="00D530ED"/>
    <w:rPr>
      <w:rFonts w:ascii="Arial" w:hAnsi="Arial" w:cs="Arial" w:hint="default"/>
      <w:bCs/>
      <w:sz w:val="20"/>
      <w:u w:val="single"/>
      <w:lang w:val="en-US" w:eastAsia="en-US" w:bidi="ar-SA"/>
    </w:rPr>
  </w:style>
  <w:style w:type="paragraph" w:customStyle="1" w:styleId="card0">
    <w:name w:val="%card"/>
    <w:basedOn w:val="Normal"/>
    <w:link w:val="cardChar3"/>
    <w:uiPriority w:val="99"/>
    <w:qFormat/>
    <w:rsid w:val="00D530ED"/>
    <w:pPr>
      <w:ind w:left="288" w:right="288"/>
    </w:pPr>
    <w:rPr>
      <w:rFonts w:eastAsia="Times New Roman"/>
      <w:sz w:val="20"/>
      <w:szCs w:val="20"/>
    </w:rPr>
  </w:style>
  <w:style w:type="character" w:customStyle="1" w:styleId="cardChar3">
    <w:name w:val="%card Char"/>
    <w:link w:val="card0"/>
    <w:uiPriority w:val="99"/>
    <w:rsid w:val="00D530ED"/>
    <w:rPr>
      <w:rFonts w:ascii="Calibri" w:eastAsia="Times New Roman" w:hAnsi="Calibri" w:cs="Calibri"/>
      <w:sz w:val="20"/>
      <w:szCs w:val="20"/>
    </w:rPr>
  </w:style>
  <w:style w:type="paragraph" w:customStyle="1" w:styleId="p">
    <w:name w:val="p"/>
    <w:basedOn w:val="Normal"/>
    <w:rsid w:val="00D530ED"/>
    <w:pPr>
      <w:spacing w:before="100" w:beforeAutospacing="1" w:after="100" w:afterAutospacing="1" w:line="240" w:lineRule="auto"/>
    </w:pPr>
    <w:rPr>
      <w:rFonts w:eastAsia="Times New Roman"/>
      <w:sz w:val="24"/>
    </w:rPr>
  </w:style>
  <w:style w:type="paragraph" w:customStyle="1" w:styleId="Caption4">
    <w:name w:val="Caption4"/>
    <w:basedOn w:val="Normal"/>
    <w:rsid w:val="00D530ED"/>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D530ED"/>
  </w:style>
  <w:style w:type="character" w:customStyle="1" w:styleId="ff1">
    <w:name w:val="ff1"/>
    <w:basedOn w:val="DefaultParagraphFont"/>
    <w:rsid w:val="00D530ED"/>
  </w:style>
  <w:style w:type="character" w:customStyle="1" w:styleId="ff2">
    <w:name w:val="ff2"/>
    <w:basedOn w:val="DefaultParagraphFont"/>
    <w:rsid w:val="00D530ED"/>
  </w:style>
  <w:style w:type="character" w:customStyle="1" w:styleId="display">
    <w:name w:val="display"/>
    <w:basedOn w:val="DefaultParagraphFont"/>
    <w:rsid w:val="00D530ED"/>
  </w:style>
  <w:style w:type="paragraph" w:customStyle="1" w:styleId="Citation0">
    <w:name w:val="Citation"/>
    <w:basedOn w:val="Normal"/>
    <w:autoRedefine/>
    <w:qFormat/>
    <w:rsid w:val="00D530ED"/>
    <w:rPr>
      <w:rFonts w:eastAsia="Times New Roman" w:cs="Garamond"/>
      <w:bCs/>
      <w:u w:val="single"/>
    </w:rPr>
  </w:style>
  <w:style w:type="character" w:customStyle="1" w:styleId="titlechar0">
    <w:name w:val="titlechar"/>
    <w:basedOn w:val="DefaultParagraphFont"/>
    <w:rsid w:val="00D530ED"/>
  </w:style>
  <w:style w:type="character" w:customStyle="1" w:styleId="vm-hook">
    <w:name w:val="vm-hook"/>
    <w:basedOn w:val="DefaultParagraphFont"/>
    <w:rsid w:val="00D530ED"/>
  </w:style>
  <w:style w:type="character" w:customStyle="1" w:styleId="dfm-title">
    <w:name w:val="dfm-title"/>
    <w:basedOn w:val="DefaultParagraphFont"/>
    <w:rsid w:val="00D530ED"/>
  </w:style>
  <w:style w:type="character" w:customStyle="1" w:styleId="StyleLatinBodyCalibri8pt">
    <w:name w:val="Style (Latin) +Body (Calibri) 8 pt"/>
    <w:basedOn w:val="DefaultParagraphFont"/>
    <w:rsid w:val="00D530ED"/>
    <w:rPr>
      <w:rFonts w:asciiTheme="minorHAnsi" w:hAnsiTheme="minorHAnsi"/>
      <w:sz w:val="22"/>
    </w:rPr>
  </w:style>
  <w:style w:type="character" w:customStyle="1" w:styleId="ListLabel12">
    <w:name w:val="ListLabel 12"/>
    <w:qFormat/>
    <w:rsid w:val="00D530ED"/>
    <w:rPr>
      <w:strike w:val="0"/>
      <w:dstrike w:val="0"/>
      <w:color w:val="000000"/>
      <w:spacing w:val="0"/>
      <w:w w:val="100"/>
      <w:sz w:val="16"/>
      <w:lang w:val="en-US"/>
    </w:rPr>
  </w:style>
  <w:style w:type="character" w:customStyle="1" w:styleId="ListLabel11">
    <w:name w:val="ListLabel 11"/>
    <w:qFormat/>
    <w:rsid w:val="00D530ED"/>
    <w:rPr>
      <w:strike w:val="0"/>
      <w:dstrike w:val="0"/>
      <w:color w:val="000000"/>
      <w:spacing w:val="70"/>
      <w:w w:val="100"/>
      <w:sz w:val="16"/>
      <w:lang w:val="en-US"/>
    </w:rPr>
  </w:style>
  <w:style w:type="character" w:customStyle="1" w:styleId="ListLabel10">
    <w:name w:val="ListLabel 10"/>
    <w:qFormat/>
    <w:rsid w:val="00D530ED"/>
    <w:rPr>
      <w:strike w:val="0"/>
      <w:dstrike w:val="0"/>
      <w:color w:val="000000"/>
      <w:spacing w:val="0"/>
      <w:w w:val="100"/>
      <w:sz w:val="18"/>
      <w:lang w:val="en-US"/>
    </w:rPr>
  </w:style>
  <w:style w:type="character" w:customStyle="1" w:styleId="ListLabel9">
    <w:name w:val="ListLabel 9"/>
    <w:qFormat/>
    <w:rsid w:val="00D530ED"/>
    <w:rPr>
      <w:strike w:val="0"/>
      <w:dstrike w:val="0"/>
      <w:color w:val="000000"/>
      <w:spacing w:val="0"/>
      <w:w w:val="100"/>
      <w:sz w:val="21"/>
      <w:lang w:val="en-US"/>
    </w:rPr>
  </w:style>
  <w:style w:type="character" w:customStyle="1" w:styleId="ListLabel8">
    <w:name w:val="ListLabel 8"/>
    <w:qFormat/>
    <w:rsid w:val="00D530ED"/>
    <w:rPr>
      <w:strike w:val="0"/>
      <w:dstrike w:val="0"/>
      <w:color w:val="000000"/>
      <w:spacing w:val="0"/>
      <w:w w:val="100"/>
      <w:sz w:val="20"/>
      <w:lang w:val="en-US"/>
    </w:rPr>
  </w:style>
  <w:style w:type="character" w:customStyle="1" w:styleId="ListLabel7">
    <w:name w:val="ListLabel 7"/>
    <w:qFormat/>
    <w:rsid w:val="00D530ED"/>
    <w:rPr>
      <w:strike w:val="0"/>
      <w:dstrike w:val="0"/>
      <w:color w:val="000000"/>
      <w:spacing w:val="0"/>
      <w:w w:val="100"/>
      <w:sz w:val="20"/>
      <w:lang w:val="en-US"/>
    </w:rPr>
  </w:style>
  <w:style w:type="character" w:customStyle="1" w:styleId="ListLabel6">
    <w:name w:val="ListLabel 6"/>
    <w:qFormat/>
    <w:rsid w:val="00D530ED"/>
    <w:rPr>
      <w:i/>
      <w:strike w:val="0"/>
      <w:dstrike w:val="0"/>
      <w:color w:val="000000"/>
      <w:spacing w:val="0"/>
      <w:w w:val="100"/>
      <w:sz w:val="20"/>
      <w:lang w:val="en-US"/>
    </w:rPr>
  </w:style>
  <w:style w:type="character" w:customStyle="1" w:styleId="ListLabel5">
    <w:name w:val="ListLabel 5"/>
    <w:qFormat/>
    <w:rsid w:val="00D530ED"/>
    <w:rPr>
      <w:strike w:val="0"/>
      <w:dstrike w:val="0"/>
      <w:color w:val="000000"/>
      <w:spacing w:val="0"/>
      <w:w w:val="100"/>
      <w:sz w:val="20"/>
      <w:lang w:val="en-US"/>
    </w:rPr>
  </w:style>
  <w:style w:type="character" w:customStyle="1" w:styleId="ListLabel4">
    <w:name w:val="ListLabel 4"/>
    <w:qFormat/>
    <w:rsid w:val="00D530ED"/>
    <w:rPr>
      <w:strike w:val="0"/>
      <w:dstrike w:val="0"/>
      <w:color w:val="000000"/>
      <w:spacing w:val="0"/>
      <w:w w:val="100"/>
      <w:sz w:val="19"/>
      <w:lang w:val="en-US"/>
    </w:rPr>
  </w:style>
  <w:style w:type="character" w:customStyle="1" w:styleId="ListLabel3">
    <w:name w:val="ListLabel 3"/>
    <w:qFormat/>
    <w:rsid w:val="00D530ED"/>
    <w:rPr>
      <w:i/>
      <w:strike w:val="0"/>
      <w:dstrike w:val="0"/>
      <w:color w:val="000000"/>
      <w:spacing w:val="0"/>
      <w:w w:val="100"/>
      <w:sz w:val="20"/>
      <w:lang w:val="en-US"/>
    </w:rPr>
  </w:style>
  <w:style w:type="character" w:customStyle="1" w:styleId="ListLabel2">
    <w:name w:val="ListLabel 2"/>
    <w:qFormat/>
    <w:rsid w:val="00D530ED"/>
    <w:rPr>
      <w:strike w:val="0"/>
      <w:dstrike w:val="0"/>
      <w:color w:val="000000"/>
      <w:spacing w:val="0"/>
      <w:w w:val="100"/>
      <w:sz w:val="20"/>
      <w:lang w:val="en-US"/>
    </w:rPr>
  </w:style>
  <w:style w:type="character" w:customStyle="1" w:styleId="ListLabel1">
    <w:name w:val="ListLabel 1"/>
    <w:qFormat/>
    <w:rsid w:val="00D530ED"/>
    <w:rPr>
      <w:i/>
      <w:strike w:val="0"/>
      <w:dstrike w:val="0"/>
      <w:color w:val="000000"/>
      <w:spacing w:val="0"/>
      <w:w w:val="100"/>
      <w:sz w:val="18"/>
      <w:lang w:val="en-US"/>
    </w:rPr>
  </w:style>
  <w:style w:type="character" w:customStyle="1" w:styleId="tabtitle">
    <w:name w:val="tabtitle"/>
    <w:basedOn w:val="DefaultParagraphFont"/>
    <w:qFormat/>
    <w:rsid w:val="00D530ED"/>
    <w:rPr>
      <w:rFonts w:cs="Times New Roman"/>
    </w:rPr>
  </w:style>
  <w:style w:type="character" w:customStyle="1" w:styleId="resultbodysmallitalic">
    <w:name w:val="resultbodysmallitalic"/>
    <w:basedOn w:val="DefaultParagraphFont"/>
    <w:qFormat/>
    <w:rsid w:val="00D530ED"/>
    <w:rPr>
      <w:rFonts w:cs="Times New Roman"/>
    </w:rPr>
  </w:style>
  <w:style w:type="character" w:customStyle="1" w:styleId="resultpron">
    <w:name w:val="resultpron"/>
    <w:basedOn w:val="DefaultParagraphFont"/>
    <w:qFormat/>
    <w:rsid w:val="00D530ED"/>
    <w:rPr>
      <w:rFonts w:cs="Times New Roman"/>
    </w:rPr>
  </w:style>
  <w:style w:type="character" w:customStyle="1" w:styleId="NumberingSymbols">
    <w:name w:val="Numbering Symbols"/>
    <w:qFormat/>
    <w:rsid w:val="00D530ED"/>
  </w:style>
  <w:style w:type="character" w:customStyle="1" w:styleId="StrongEmphasis">
    <w:name w:val="Strong Emphasis"/>
    <w:qFormat/>
    <w:rsid w:val="00D530ED"/>
    <w:rPr>
      <w:b/>
      <w:bCs/>
    </w:rPr>
  </w:style>
  <w:style w:type="character" w:customStyle="1" w:styleId="senselabel">
    <w:name w:val="sense_label"/>
    <w:basedOn w:val="DefaultParagraphFont"/>
    <w:qFormat/>
    <w:rsid w:val="00D530ED"/>
  </w:style>
  <w:style w:type="character" w:customStyle="1" w:styleId="HTMLTypewriter3">
    <w:name w:val="HTML Typewriter3"/>
    <w:basedOn w:val="DefaultParagraphFont"/>
    <w:qFormat/>
    <w:rsid w:val="00D530ED"/>
    <w:rPr>
      <w:rFonts w:ascii="Courier New" w:eastAsia="SimSun" w:hAnsi="Courier New" w:cs="Courier New"/>
      <w:sz w:val="20"/>
      <w:szCs w:val="20"/>
    </w:rPr>
  </w:style>
  <w:style w:type="character" w:customStyle="1" w:styleId="VisitedInternetLink">
    <w:name w:val="Visited Internet Link"/>
    <w:basedOn w:val="DefaultParagraphFont"/>
    <w:rsid w:val="00D530ED"/>
    <w:rPr>
      <w:color w:val="800080"/>
      <w:u w:val="single"/>
    </w:rPr>
  </w:style>
  <w:style w:type="character" w:customStyle="1" w:styleId="domtooltips">
    <w:name w:val="domtooltips"/>
    <w:basedOn w:val="DefaultParagraphFont"/>
    <w:qFormat/>
    <w:rsid w:val="00D530ED"/>
  </w:style>
  <w:style w:type="paragraph" w:customStyle="1" w:styleId="Index">
    <w:name w:val="Index"/>
    <w:basedOn w:val="Normal"/>
    <w:qFormat/>
    <w:rsid w:val="00D530ED"/>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D530ED"/>
    <w:pPr>
      <w:suppressAutoHyphens/>
      <w:overflowPunct w:val="0"/>
    </w:pPr>
    <w:rPr>
      <w:rFonts w:ascii="Liberation Sans" w:eastAsia="Droid Sans Fallback" w:hAnsi="Liberation Sans"/>
      <w:color w:val="00000A"/>
    </w:rPr>
  </w:style>
  <w:style w:type="paragraph" w:customStyle="1" w:styleId="FrameContents">
    <w:name w:val="Frame Contents"/>
    <w:basedOn w:val="Normal"/>
    <w:qFormat/>
    <w:rsid w:val="00D530ED"/>
    <w:pPr>
      <w:suppressAutoHyphens/>
      <w:overflowPunct w:val="0"/>
    </w:pPr>
    <w:rPr>
      <w:rFonts w:ascii="Liberation Sans" w:eastAsia="Droid Sans Fallback" w:hAnsi="Liberation Sans"/>
      <w:color w:val="00000A"/>
    </w:rPr>
  </w:style>
  <w:style w:type="paragraph" w:customStyle="1" w:styleId="TAGLINE1">
    <w:name w:val="TAG LINE"/>
    <w:next w:val="Normal"/>
    <w:qFormat/>
    <w:rsid w:val="00D530ED"/>
    <w:rPr>
      <w:rFonts w:ascii="Times New Roman" w:eastAsia="Times New Roman" w:hAnsi="Times New Roman" w:cs="Arial"/>
      <w:bCs/>
      <w:caps/>
      <w:color w:val="00000A"/>
      <w:sz w:val="20"/>
      <w:szCs w:val="20"/>
    </w:rPr>
  </w:style>
  <w:style w:type="character" w:customStyle="1" w:styleId="StyleGaramond">
    <w:name w:val="Style Garamond"/>
    <w:qFormat/>
    <w:rsid w:val="00D530ED"/>
    <w:rPr>
      <w:rFonts w:ascii="Garamond" w:hAnsi="Garamond" w:cs="Garamond"/>
    </w:rPr>
  </w:style>
  <w:style w:type="character" w:customStyle="1" w:styleId="StyletagGaramondChar">
    <w:name w:val="Style tag + Garamond Char"/>
    <w:qFormat/>
    <w:rsid w:val="00D530ED"/>
    <w:rPr>
      <w:rFonts w:ascii="Garamond" w:hAnsi="Garamond" w:cs="Garamond"/>
      <w:b/>
      <w:bCs/>
      <w:sz w:val="24"/>
      <w:szCs w:val="24"/>
      <w:lang w:val="en-US" w:bidi="ar-SA"/>
    </w:rPr>
  </w:style>
  <w:style w:type="character" w:customStyle="1" w:styleId="StylecardGaramond12ptUnderlineChar">
    <w:name w:val="Style card + Garamond 12 pt Underline Char"/>
    <w:qFormat/>
    <w:rsid w:val="00D530ED"/>
    <w:rPr>
      <w:rFonts w:ascii="Garamond" w:hAnsi="Garamond" w:cs="Garamond"/>
      <w:sz w:val="24"/>
      <w:szCs w:val="24"/>
      <w:u w:val="single"/>
      <w:lang w:val="en-US" w:bidi="ar-SA"/>
    </w:rPr>
  </w:style>
  <w:style w:type="character" w:customStyle="1" w:styleId="WW8Num2z0">
    <w:name w:val="WW8Num2z0"/>
    <w:qFormat/>
    <w:rsid w:val="00D530ED"/>
  </w:style>
  <w:style w:type="character" w:customStyle="1" w:styleId="WW8Num2z1">
    <w:name w:val="WW8Num2z1"/>
    <w:qFormat/>
    <w:rsid w:val="00D530ED"/>
  </w:style>
  <w:style w:type="character" w:customStyle="1" w:styleId="WW8Num2z2">
    <w:name w:val="WW8Num2z2"/>
    <w:qFormat/>
    <w:rsid w:val="00D530ED"/>
  </w:style>
  <w:style w:type="character" w:customStyle="1" w:styleId="WW8Num2z3">
    <w:name w:val="WW8Num2z3"/>
    <w:qFormat/>
    <w:rsid w:val="00D530ED"/>
  </w:style>
  <w:style w:type="character" w:customStyle="1" w:styleId="WW8Num2z4">
    <w:name w:val="WW8Num2z4"/>
    <w:qFormat/>
    <w:rsid w:val="00D530ED"/>
  </w:style>
  <w:style w:type="character" w:customStyle="1" w:styleId="WW8Num2z5">
    <w:name w:val="WW8Num2z5"/>
    <w:qFormat/>
    <w:rsid w:val="00D530ED"/>
  </w:style>
  <w:style w:type="character" w:customStyle="1" w:styleId="WW8Num2z6">
    <w:name w:val="WW8Num2z6"/>
    <w:qFormat/>
    <w:rsid w:val="00D530ED"/>
  </w:style>
  <w:style w:type="character" w:customStyle="1" w:styleId="WW8Num2z7">
    <w:name w:val="WW8Num2z7"/>
    <w:qFormat/>
    <w:rsid w:val="00D530ED"/>
  </w:style>
  <w:style w:type="character" w:customStyle="1" w:styleId="WW8Num2z8">
    <w:name w:val="WW8Num2z8"/>
    <w:qFormat/>
    <w:rsid w:val="00D530ED"/>
  </w:style>
  <w:style w:type="character" w:customStyle="1" w:styleId="WW8Num5z0">
    <w:name w:val="WW8Num5z0"/>
    <w:qFormat/>
    <w:rsid w:val="00D530ED"/>
  </w:style>
  <w:style w:type="character" w:customStyle="1" w:styleId="WW8Num5z1">
    <w:name w:val="WW8Num5z1"/>
    <w:qFormat/>
    <w:rsid w:val="00D530ED"/>
  </w:style>
  <w:style w:type="character" w:customStyle="1" w:styleId="WW8Num5z2">
    <w:name w:val="WW8Num5z2"/>
    <w:qFormat/>
    <w:rsid w:val="00D530ED"/>
  </w:style>
  <w:style w:type="character" w:customStyle="1" w:styleId="WW8Num5z3">
    <w:name w:val="WW8Num5z3"/>
    <w:qFormat/>
    <w:rsid w:val="00D530ED"/>
  </w:style>
  <w:style w:type="character" w:customStyle="1" w:styleId="WW8Num5z4">
    <w:name w:val="WW8Num5z4"/>
    <w:qFormat/>
    <w:rsid w:val="00D530ED"/>
  </w:style>
  <w:style w:type="character" w:customStyle="1" w:styleId="WW8Num5z5">
    <w:name w:val="WW8Num5z5"/>
    <w:qFormat/>
    <w:rsid w:val="00D530ED"/>
  </w:style>
  <w:style w:type="character" w:customStyle="1" w:styleId="WW8Num5z6">
    <w:name w:val="WW8Num5z6"/>
    <w:qFormat/>
    <w:rsid w:val="00D530ED"/>
  </w:style>
  <w:style w:type="character" w:customStyle="1" w:styleId="WW8Num5z7">
    <w:name w:val="WW8Num5z7"/>
    <w:qFormat/>
    <w:rsid w:val="00D530ED"/>
  </w:style>
  <w:style w:type="character" w:customStyle="1" w:styleId="WW8Num5z8">
    <w:name w:val="WW8Num5z8"/>
    <w:qFormat/>
    <w:rsid w:val="00D530ED"/>
  </w:style>
  <w:style w:type="character" w:customStyle="1" w:styleId="CardsFont12ptCharCharCharCharCharCharCharCharCharChar">
    <w:name w:val="Cards + Font: 12 pt Char Char Char Char Char Char Char Char Char Char"/>
    <w:link w:val="CardsFont12ptCharCharCharCharCharCharCharCharChar"/>
    <w:qFormat/>
    <w:rsid w:val="00D530ED"/>
    <w:rPr>
      <w:rFonts w:ascii="Georgia" w:hAnsi="Georgia"/>
      <w:u w:val="thick"/>
    </w:rPr>
  </w:style>
  <w:style w:type="character" w:customStyle="1" w:styleId="ListLabel19">
    <w:name w:val="ListLabel 19"/>
    <w:qFormat/>
    <w:rsid w:val="00D530ED"/>
    <w:rPr>
      <w:b/>
      <w:i/>
      <w:strike w:val="0"/>
      <w:dstrike w:val="0"/>
      <w:spacing w:val="0"/>
      <w:w w:val="100"/>
      <w:sz w:val="26"/>
    </w:rPr>
  </w:style>
  <w:style w:type="numbering" w:customStyle="1" w:styleId="WW8Num2">
    <w:name w:val="WW8Num2"/>
    <w:qFormat/>
    <w:rsid w:val="00D530ED"/>
  </w:style>
  <w:style w:type="numbering" w:customStyle="1" w:styleId="WW8Num5">
    <w:name w:val="WW8Num5"/>
    <w:qFormat/>
    <w:rsid w:val="00D530ED"/>
  </w:style>
  <w:style w:type="paragraph" w:customStyle="1" w:styleId="NewDebate">
    <w:name w:val="New Debate"/>
    <w:basedOn w:val="Heading4"/>
    <w:link w:val="NewDebateChar"/>
    <w:uiPriority w:val="4"/>
    <w:qFormat/>
    <w:rsid w:val="00D530ED"/>
    <w:rPr>
      <w:bCs w:val="0"/>
      <w:iCs/>
    </w:rPr>
  </w:style>
  <w:style w:type="character" w:customStyle="1" w:styleId="NewDebateChar">
    <w:name w:val="New Debate Char"/>
    <w:basedOn w:val="DefaultParagraphFont"/>
    <w:link w:val="NewDebate"/>
    <w:uiPriority w:val="4"/>
    <w:rsid w:val="00D530ED"/>
    <w:rPr>
      <w:rFonts w:ascii="Calibri" w:eastAsiaTheme="majorEastAsia" w:hAnsi="Calibri" w:cstheme="majorBidi"/>
      <w:b/>
      <w:iCs/>
      <w:sz w:val="26"/>
      <w:szCs w:val="26"/>
    </w:rPr>
  </w:style>
  <w:style w:type="character" w:customStyle="1" w:styleId="SmallFontCharCharCharChar">
    <w:name w:val="Small Font Char Char Char Char"/>
    <w:basedOn w:val="DefaultParagraphFont"/>
    <w:rsid w:val="00D530ED"/>
    <w:rPr>
      <w:rFonts w:ascii="Arial" w:hAnsi="Arial"/>
      <w:sz w:val="12"/>
      <w:szCs w:val="24"/>
    </w:rPr>
  </w:style>
  <w:style w:type="character" w:customStyle="1" w:styleId="regtext">
    <w:name w:val="regtext"/>
    <w:basedOn w:val="DefaultParagraphFont"/>
    <w:rsid w:val="00D530ED"/>
  </w:style>
  <w:style w:type="character" w:customStyle="1" w:styleId="bps-topic-ident">
    <w:name w:val="bps-topic-ident"/>
    <w:basedOn w:val="DefaultParagraphFont"/>
    <w:rsid w:val="00D530ED"/>
  </w:style>
  <w:style w:type="paragraph" w:customStyle="1" w:styleId="tagcite1">
    <w:name w:val="tagcite"/>
    <w:basedOn w:val="Normal"/>
    <w:qFormat/>
    <w:rsid w:val="00D530ED"/>
    <w:rPr>
      <w:rFonts w:eastAsia="Times New Roman"/>
      <w:b/>
    </w:rPr>
  </w:style>
  <w:style w:type="paragraph" w:customStyle="1" w:styleId="Regular">
    <w:name w:val="Regular"/>
    <w:link w:val="RegularChar"/>
    <w:rsid w:val="00D530ED"/>
    <w:rPr>
      <w:rFonts w:ascii="Garamond" w:eastAsia="Times New Roman" w:hAnsi="Garamond" w:cs="Arial"/>
      <w:bCs/>
      <w:kern w:val="20"/>
      <w:sz w:val="20"/>
      <w:szCs w:val="32"/>
    </w:rPr>
  </w:style>
  <w:style w:type="paragraph" w:customStyle="1" w:styleId="Boldunderline1">
    <w:name w:val="Bold underline"/>
    <w:basedOn w:val="Normal"/>
    <w:rsid w:val="00D530ED"/>
    <w:rPr>
      <w:rFonts w:eastAsia="Times New Roman" w:cs="Arial"/>
      <w:b/>
      <w:bCs/>
      <w:kern w:val="20"/>
      <w:sz w:val="20"/>
      <w:szCs w:val="32"/>
      <w:u w:val="single"/>
    </w:rPr>
  </w:style>
  <w:style w:type="character" w:customStyle="1" w:styleId="BoldunderlineChar4">
    <w:name w:val="Bold underline Char"/>
    <w:basedOn w:val="DefaultParagraphFont"/>
    <w:rsid w:val="00D530ED"/>
    <w:rPr>
      <w:rFonts w:ascii="Garamond" w:hAnsi="Garamond" w:cs="Arial"/>
      <w:b/>
      <w:bCs/>
      <w:kern w:val="20"/>
      <w:szCs w:val="32"/>
      <w:u w:val="single"/>
      <w:lang w:val="en-US" w:eastAsia="en-US" w:bidi="ar-SA"/>
    </w:rPr>
  </w:style>
  <w:style w:type="paragraph" w:customStyle="1" w:styleId="tag1">
    <w:name w:val="tag1"/>
    <w:basedOn w:val="Normal"/>
    <w:qFormat/>
    <w:rsid w:val="00D530ED"/>
    <w:rPr>
      <w:rFonts w:eastAsia="Times New Roman"/>
      <w:b/>
      <w:szCs w:val="20"/>
    </w:rPr>
  </w:style>
  <w:style w:type="paragraph" w:customStyle="1" w:styleId="DebateCardSmall">
    <w:name w:val="Debate Card Small"/>
    <w:basedOn w:val="Normal"/>
    <w:link w:val="DebateCardSmallChar"/>
    <w:qFormat/>
    <w:rsid w:val="00D530ED"/>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D530ED"/>
    <w:rPr>
      <w:rFonts w:ascii="Calibri" w:eastAsia="Times New Roman" w:hAnsi="Calibri" w:cs="Calibri"/>
      <w:sz w:val="16"/>
      <w:szCs w:val="16"/>
      <w:lang w:val="x-none" w:eastAsia="x-none"/>
    </w:rPr>
  </w:style>
  <w:style w:type="character" w:customStyle="1" w:styleId="asset-metabar-time">
    <w:name w:val="asset-metabar-time"/>
    <w:basedOn w:val="DefaultParagraphFont"/>
    <w:rsid w:val="00D530ED"/>
  </w:style>
  <w:style w:type="paragraph" w:customStyle="1" w:styleId="BBCite">
    <w:name w:val="BB Cite"/>
    <w:basedOn w:val="Normal"/>
    <w:autoRedefine/>
    <w:rsid w:val="00D530ED"/>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D530ED"/>
  </w:style>
  <w:style w:type="character" w:customStyle="1" w:styleId="red-subtitle">
    <w:name w:val="red-subtitle"/>
    <w:basedOn w:val="DefaultParagraphFont"/>
    <w:rsid w:val="00D530ED"/>
  </w:style>
  <w:style w:type="paragraph" w:customStyle="1" w:styleId="articlebodynormaltext">
    <w:name w:val="articlebody_normaltext"/>
    <w:basedOn w:val="Normal"/>
    <w:rsid w:val="00D530ED"/>
    <w:pPr>
      <w:spacing w:before="100" w:beforeAutospacing="1" w:after="100" w:afterAutospacing="1"/>
    </w:pPr>
    <w:rPr>
      <w:rFonts w:ascii="Georgia" w:hAnsi="Georgia"/>
    </w:rPr>
  </w:style>
  <w:style w:type="character" w:customStyle="1" w:styleId="Bodytext21">
    <w:name w:val="Body text (2)_"/>
    <w:basedOn w:val="DefaultParagraphFont"/>
    <w:link w:val="Bodytext22"/>
    <w:rsid w:val="00D530ED"/>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D530ED"/>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rsid w:val="00D530ED"/>
    <w:rPr>
      <w:iCs/>
      <w:sz w:val="22"/>
    </w:rPr>
  </w:style>
  <w:style w:type="paragraph" w:customStyle="1" w:styleId="StyleHeading4TagBigcardNotBold">
    <w:name w:val="Style Heading 4TagBig card + Not Bold"/>
    <w:basedOn w:val="Heading4"/>
    <w:rsid w:val="00D530ED"/>
    <w:rPr>
      <w:iCs/>
    </w:rPr>
  </w:style>
  <w:style w:type="character" w:customStyle="1" w:styleId="StyleUnderlineBorderSinglesolidlineAuto05ptLinew">
    <w:name w:val="Style Underline Border: : (Single solid line Auto  0.5 pt Line w..."/>
    <w:basedOn w:val="DefaultParagraphFont"/>
    <w:rsid w:val="00D530ED"/>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D530ED"/>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D530ED"/>
    <w:rPr>
      <w:b w:val="0"/>
      <w:bCs w:val="0"/>
      <w:sz w:val="14"/>
      <w:u w:val="none"/>
    </w:rPr>
  </w:style>
  <w:style w:type="character" w:customStyle="1" w:styleId="Style7ptBold">
    <w:name w:val="Style 7 pt Bold"/>
    <w:basedOn w:val="DefaultParagraphFont"/>
    <w:rsid w:val="00D530ED"/>
    <w:rPr>
      <w:b w:val="0"/>
      <w:bCs/>
      <w:sz w:val="14"/>
    </w:rPr>
  </w:style>
  <w:style w:type="paragraph" w:customStyle="1" w:styleId="Stylecardtext8pt">
    <w:name w:val="Style card text + 8 pt"/>
    <w:basedOn w:val="Normal"/>
    <w:rsid w:val="00D530ED"/>
    <w:pPr>
      <w:ind w:right="288"/>
    </w:pPr>
    <w:rPr>
      <w:sz w:val="16"/>
    </w:rPr>
  </w:style>
  <w:style w:type="paragraph" w:customStyle="1" w:styleId="Stylecardtext5pt">
    <w:name w:val="Style card text + 5 pt"/>
    <w:basedOn w:val="Normal"/>
    <w:rsid w:val="00D530ED"/>
    <w:pPr>
      <w:ind w:right="288"/>
    </w:pPr>
    <w:rPr>
      <w:sz w:val="10"/>
    </w:rPr>
  </w:style>
  <w:style w:type="character" w:customStyle="1" w:styleId="StyleStyleBoldUnderlineUnderlineIntenseEmphasis1apple-style-">
    <w:name w:val="Style Style Bold UnderlineUnderlineIntense Emphasis1apple-style-..."/>
    <w:basedOn w:val="DefaultParagraphFont"/>
    <w:rsid w:val="00D530ED"/>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D530ED"/>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D530ED"/>
    <w:rPr>
      <w:rFonts w:ascii="Georgia" w:hAnsi="Georgia"/>
      <w:u w:val="single"/>
    </w:rPr>
  </w:style>
  <w:style w:type="paragraph" w:customStyle="1" w:styleId="StyleCardsGeorgia12ptBoldThickunderlineBorderSin">
    <w:name w:val="Style Cards + Georgia 12 pt Bold Thick underline Border: : (Sin..."/>
    <w:basedOn w:val="Normal"/>
    <w:rsid w:val="00D530ED"/>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D530ED"/>
    <w:rPr>
      <w:rFonts w:ascii="Georgia" w:hAnsi="Georgia"/>
      <w:sz w:val="24"/>
      <w:u w:val="single"/>
    </w:rPr>
  </w:style>
  <w:style w:type="paragraph" w:customStyle="1" w:styleId="StyleCardsGeorgia">
    <w:name w:val="Style Cards + Georgia"/>
    <w:basedOn w:val="Normal"/>
    <w:rsid w:val="00D530ED"/>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D530ED"/>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D530ED"/>
    <w:pPr>
      <w:spacing w:after="200" w:line="276" w:lineRule="auto"/>
      <w:contextualSpacing/>
    </w:pPr>
    <w:rPr>
      <w:rFonts w:eastAsia="Malgun Gothic"/>
      <w:szCs w:val="22"/>
      <w:u w:val="single"/>
    </w:rPr>
  </w:style>
  <w:style w:type="paragraph" w:styleId="Index1">
    <w:name w:val="index 1"/>
    <w:basedOn w:val="Normal"/>
    <w:next w:val="Normal"/>
    <w:autoRedefine/>
    <w:unhideWhenUsed/>
    <w:rsid w:val="00D530ED"/>
    <w:pPr>
      <w:ind w:left="220" w:hanging="220"/>
    </w:pPr>
  </w:style>
  <w:style w:type="paragraph" w:customStyle="1" w:styleId="Quote2">
    <w:name w:val="Quote2"/>
    <w:basedOn w:val="Default"/>
    <w:next w:val="Default"/>
    <w:rsid w:val="00D530E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D530ED"/>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D530ED"/>
    <w:pPr>
      <w:keepNext/>
      <w:keepLines/>
      <w:spacing w:before="200"/>
      <w:outlineLvl w:val="3"/>
    </w:pPr>
    <w:rPr>
      <w:rFonts w:eastAsia="Times New Roman"/>
      <w:b/>
      <w:bCs/>
      <w:iCs/>
      <w:sz w:val="26"/>
    </w:rPr>
  </w:style>
  <w:style w:type="paragraph" w:customStyle="1" w:styleId="post-subtitle">
    <w:name w:val="post-subtitle"/>
    <w:basedOn w:val="Normal"/>
    <w:rsid w:val="00D530ED"/>
    <w:pPr>
      <w:spacing w:before="100" w:beforeAutospacing="1" w:after="100" w:afterAutospacing="1"/>
    </w:pPr>
    <w:rPr>
      <w:rFonts w:eastAsia="Times New Roman"/>
    </w:rPr>
  </w:style>
  <w:style w:type="paragraph" w:customStyle="1" w:styleId="Pa1">
    <w:name w:val="Pa1"/>
    <w:basedOn w:val="Default"/>
    <w:next w:val="Default"/>
    <w:uiPriority w:val="99"/>
    <w:rsid w:val="00D530E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tagline2">
    <w:name w:val="tagline"/>
    <w:basedOn w:val="Normal"/>
    <w:rsid w:val="00D530ED"/>
    <w:pPr>
      <w:spacing w:before="100" w:beforeAutospacing="1" w:after="100" w:afterAutospacing="1"/>
    </w:pPr>
    <w:rPr>
      <w:rFonts w:eastAsia="Times New Roman"/>
    </w:rPr>
  </w:style>
  <w:style w:type="paragraph" w:customStyle="1" w:styleId="Block1">
    <w:name w:val="Block1"/>
    <w:basedOn w:val="Normal"/>
    <w:next w:val="Normal"/>
    <w:uiPriority w:val="3"/>
    <w:qFormat/>
    <w:rsid w:val="00D530ED"/>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D530ED"/>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paragraph" w:customStyle="1" w:styleId="ReallySamllText">
    <w:name w:val="ReallySamllText"/>
    <w:basedOn w:val="Normal"/>
    <w:link w:val="ReallySamllTextChar"/>
    <w:autoRedefine/>
    <w:rsid w:val="00D530ED"/>
    <w:rPr>
      <w:rFonts w:asciiTheme="minorHAnsi" w:hAnsiTheme="minorHAnsi" w:cstheme="minorBidi"/>
      <w:sz w:val="12"/>
    </w:rPr>
  </w:style>
  <w:style w:type="paragraph" w:customStyle="1" w:styleId="CardCites">
    <w:name w:val="Card Cites"/>
    <w:basedOn w:val="Normal"/>
    <w:next w:val="Normal"/>
    <w:qFormat/>
    <w:rsid w:val="00D530ED"/>
    <w:rPr>
      <w:rFonts w:eastAsia="Times New Roman"/>
      <w:b/>
      <w:sz w:val="20"/>
    </w:rPr>
  </w:style>
  <w:style w:type="paragraph" w:customStyle="1" w:styleId="NormalWeb3">
    <w:name w:val="Normal (Web)3"/>
    <w:basedOn w:val="Normal"/>
    <w:rsid w:val="00D530ED"/>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D530ED"/>
    <w:pPr>
      <w:ind w:left="400"/>
    </w:pPr>
    <w:rPr>
      <w:rFonts w:eastAsia="Times New Roman"/>
    </w:rPr>
  </w:style>
  <w:style w:type="paragraph" w:customStyle="1" w:styleId="TagCiteChar2">
    <w:name w:val="Tag / Cite Char"/>
    <w:basedOn w:val="Normal"/>
    <w:rsid w:val="00D530ED"/>
    <w:rPr>
      <w:rFonts w:eastAsia="Times New Roman"/>
      <w:b/>
      <w:color w:val="000000"/>
    </w:rPr>
  </w:style>
  <w:style w:type="paragraph" w:customStyle="1" w:styleId="PageNumber2">
    <w:name w:val="Page Number2"/>
    <w:basedOn w:val="Normal"/>
    <w:next w:val="Normal"/>
    <w:rsid w:val="00D530ED"/>
    <w:rPr>
      <w:rFonts w:eastAsia="Times New Roman"/>
      <w:sz w:val="20"/>
    </w:rPr>
  </w:style>
  <w:style w:type="paragraph" w:customStyle="1" w:styleId="HeaderFooter">
    <w:name w:val="Header &amp; Footer"/>
    <w:rsid w:val="00D530ED"/>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D530ED"/>
    <w:rPr>
      <w:rFonts w:ascii="Arial Narrow" w:eastAsia="Times New Roman" w:hAnsi="Arial Narrow"/>
      <w:color w:val="000000"/>
      <w:sz w:val="16"/>
    </w:rPr>
  </w:style>
  <w:style w:type="paragraph" w:customStyle="1" w:styleId="HeaderDebate">
    <w:name w:val="Header Debate"/>
    <w:basedOn w:val="Normal"/>
    <w:rsid w:val="00D530ED"/>
    <w:pPr>
      <w:jc w:val="center"/>
      <w:outlineLvl w:val="0"/>
    </w:pPr>
    <w:rPr>
      <w:rFonts w:eastAsia="Times New Roman"/>
      <w:b/>
      <w:sz w:val="48"/>
      <w:u w:val="words"/>
    </w:rPr>
  </w:style>
  <w:style w:type="paragraph" w:customStyle="1" w:styleId="CardTagCharChar">
    <w:name w:val="Card Tag Char Char"/>
    <w:basedOn w:val="Normal"/>
    <w:rsid w:val="00D530ED"/>
    <w:rPr>
      <w:rFonts w:eastAsia="Times New Roman"/>
      <w:b/>
    </w:rPr>
  </w:style>
  <w:style w:type="paragraph" w:customStyle="1" w:styleId="fixed">
    <w:name w:val="fixed"/>
    <w:basedOn w:val="Normal"/>
    <w:rsid w:val="00D530ED"/>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D530ED"/>
    <w:pPr>
      <w:spacing w:before="100" w:beforeAutospacing="1" w:after="100" w:afterAutospacing="1"/>
    </w:pPr>
    <w:rPr>
      <w:rFonts w:eastAsia="Times New Roman"/>
    </w:rPr>
  </w:style>
  <w:style w:type="paragraph" w:customStyle="1" w:styleId="ExecutiveSummarytext">
    <w:name w:val="Executive Summary text"/>
    <w:basedOn w:val="Normal"/>
    <w:next w:val="Normal"/>
    <w:rsid w:val="00D530ED"/>
    <w:pPr>
      <w:autoSpaceDE w:val="0"/>
      <w:autoSpaceDN w:val="0"/>
      <w:adjustRightInd w:val="0"/>
    </w:pPr>
    <w:rPr>
      <w:rFonts w:ascii="Arial" w:eastAsia="Times New Roman" w:hAnsi="Arial"/>
    </w:rPr>
  </w:style>
  <w:style w:type="character" w:customStyle="1" w:styleId="NormalUnderlineChar1">
    <w:name w:val="Normal Underline Char1"/>
    <w:locked/>
    <w:rsid w:val="00D530ED"/>
    <w:rPr>
      <w:u w:val="single"/>
    </w:rPr>
  </w:style>
  <w:style w:type="character" w:customStyle="1" w:styleId="CardUpSize-LightChar">
    <w:name w:val="CardUpSize - Light Char"/>
    <w:link w:val="CardUpSize-Light"/>
    <w:locked/>
    <w:rsid w:val="00D530ED"/>
    <w:rPr>
      <w:rFonts w:ascii="Times New Roman" w:eastAsia="Times New Roman" w:hAnsi="Times New Roman"/>
      <w:szCs w:val="32"/>
      <w:u w:val="single"/>
    </w:rPr>
  </w:style>
  <w:style w:type="paragraph" w:customStyle="1" w:styleId="CardUpSize-Light">
    <w:name w:val="CardUpSize - Light"/>
    <w:basedOn w:val="Normal"/>
    <w:link w:val="CardUpSize-LightChar"/>
    <w:rsid w:val="00D530ED"/>
    <w:pPr>
      <w:jc w:val="both"/>
    </w:pPr>
    <w:rPr>
      <w:rFonts w:ascii="Times New Roman" w:eastAsia="Times New Roman" w:hAnsi="Times New Roman" w:cstheme="minorBidi"/>
      <w:sz w:val="24"/>
      <w:szCs w:val="32"/>
      <w:u w:val="single"/>
    </w:rPr>
  </w:style>
  <w:style w:type="character" w:customStyle="1" w:styleId="CiteCardUpSize-HeavyChar">
    <w:name w:val="Cite // CardUpSize - Heavy Char"/>
    <w:link w:val="CiteCardUpSize-Heavy"/>
    <w:locked/>
    <w:rsid w:val="00D530ED"/>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D530ED"/>
    <w:pPr>
      <w:jc w:val="both"/>
    </w:pPr>
    <w:rPr>
      <w:rFonts w:ascii="Times New Roman" w:eastAsia="Times New Roman" w:hAnsi="Times New Roman" w:cstheme="minorBidi"/>
      <w:b/>
      <w:sz w:val="24"/>
      <w:szCs w:val="32"/>
      <w:u w:val="single"/>
    </w:rPr>
  </w:style>
  <w:style w:type="paragraph" w:customStyle="1" w:styleId="SmallCite">
    <w:name w:val="Small Cite"/>
    <w:basedOn w:val="Normal"/>
    <w:rsid w:val="00D530ED"/>
    <w:rPr>
      <w:rFonts w:ascii="Verdana" w:eastAsia="Times New Roman" w:hAnsi="Verdana"/>
      <w:sz w:val="16"/>
    </w:rPr>
  </w:style>
  <w:style w:type="paragraph" w:customStyle="1" w:styleId="clearformatting">
    <w:name w:val="clear formatting"/>
    <w:basedOn w:val="Heading2"/>
    <w:rsid w:val="00D530ED"/>
    <w:pPr>
      <w:keepNext w:val="0"/>
      <w:keepLines w:val="0"/>
      <w:autoSpaceDE w:val="0"/>
      <w:autoSpaceDN w:val="0"/>
      <w:adjustRightInd w:val="0"/>
      <w:spacing w:before="0"/>
      <w:jc w:val="left"/>
      <w:outlineLvl w:val="9"/>
    </w:pPr>
    <w:rPr>
      <w:b w:val="0"/>
      <w:bCs w:val="0"/>
      <w:sz w:val="24"/>
      <w:szCs w:val="18"/>
      <w:u w:val="none"/>
    </w:rPr>
  </w:style>
  <w:style w:type="paragraph" w:customStyle="1" w:styleId="Blocktitle3">
    <w:name w:val="Block title"/>
    <w:basedOn w:val="Heading1"/>
    <w:autoRedefine/>
    <w:rsid w:val="00D530ED"/>
    <w:pPr>
      <w:keepNext w:val="0"/>
      <w:keepLines w:val="0"/>
      <w:pBdr>
        <w:top w:val="single" w:sz="4" w:space="1" w:color="auto"/>
        <w:left w:val="single" w:sz="4" w:space="4" w:color="auto"/>
        <w:bottom w:val="single" w:sz="4" w:space="1" w:color="auto"/>
        <w:right w:val="single" w:sz="4" w:space="4" w:color="auto"/>
      </w:pBdr>
      <w:spacing w:after="60"/>
    </w:pPr>
    <w:rPr>
      <w:rFonts w:eastAsia="Cambria"/>
      <w:bCs w:val="0"/>
      <w:kern w:val="24"/>
      <w:sz w:val="26"/>
    </w:rPr>
  </w:style>
  <w:style w:type="paragraph" w:customStyle="1" w:styleId="byline1">
    <w:name w:val="byline1"/>
    <w:basedOn w:val="Normal"/>
    <w:rsid w:val="00D530ED"/>
    <w:pPr>
      <w:spacing w:after="240" w:line="360" w:lineRule="atLeast"/>
    </w:pPr>
    <w:rPr>
      <w:rFonts w:eastAsia="Times New Roman"/>
      <w:b/>
      <w:bCs/>
      <w:sz w:val="16"/>
      <w:szCs w:val="16"/>
    </w:rPr>
  </w:style>
  <w:style w:type="paragraph" w:customStyle="1" w:styleId="PlaceholderText1">
    <w:name w:val="Placeholder Text1"/>
    <w:basedOn w:val="Normal"/>
    <w:rsid w:val="00D530ED"/>
    <w:pPr>
      <w:keepNext/>
      <w:numPr>
        <w:numId w:val="15"/>
      </w:numPr>
      <w:outlineLvl w:val="0"/>
    </w:pPr>
    <w:rPr>
      <w:rFonts w:eastAsia="MS Gothic"/>
    </w:rPr>
  </w:style>
  <w:style w:type="character" w:customStyle="1" w:styleId="ImportantTextChar">
    <w:name w:val="Important Text Char"/>
    <w:link w:val="ImportantText"/>
    <w:locked/>
    <w:rsid w:val="00D530ED"/>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D530ED"/>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D530ED"/>
    <w:rPr>
      <w:rFonts w:ascii="HNKAOE+Arial" w:hAnsi="HNKAOE+Arial"/>
    </w:rPr>
  </w:style>
  <w:style w:type="paragraph" w:customStyle="1" w:styleId="StyleBodyText11ptBlackUnderline">
    <w:name w:val="Style Body Text + 11 pt Black Underline"/>
    <w:basedOn w:val="BodyText"/>
    <w:link w:val="StyleBodyText11ptBlackUnderlineChar"/>
    <w:rsid w:val="00D530ED"/>
    <w:pPr>
      <w:autoSpaceDE w:val="0"/>
      <w:autoSpaceDN w:val="0"/>
      <w:adjustRightInd w:val="0"/>
      <w:spacing w:after="0"/>
    </w:pPr>
    <w:rPr>
      <w:rFonts w:ascii="HNKAOE+Arial" w:hAnsi="HNKAOE+Arial" w:cstheme="minorBidi"/>
      <w:sz w:val="24"/>
    </w:rPr>
  </w:style>
  <w:style w:type="character" w:customStyle="1" w:styleId="StyleBodyText11ptBoldBlackChar">
    <w:name w:val="Style Body Text + 11 pt Bold Black Char"/>
    <w:link w:val="StyleBodyText11ptBoldBlack"/>
    <w:locked/>
    <w:rsid w:val="00D530ED"/>
    <w:rPr>
      <w:rFonts w:ascii="HNKAOE+Arial" w:hAnsi="HNKAOE+Arial"/>
    </w:rPr>
  </w:style>
  <w:style w:type="paragraph" w:customStyle="1" w:styleId="StyleBodyText11ptBoldBlack">
    <w:name w:val="Style Body Text + 11 pt Bold Black"/>
    <w:basedOn w:val="BodyText"/>
    <w:link w:val="StyleBodyText11ptBoldBlackChar"/>
    <w:rsid w:val="00D530ED"/>
    <w:pPr>
      <w:autoSpaceDE w:val="0"/>
      <w:autoSpaceDN w:val="0"/>
      <w:adjustRightInd w:val="0"/>
      <w:spacing w:after="0"/>
    </w:pPr>
    <w:rPr>
      <w:rFonts w:ascii="HNKAOE+Arial" w:hAnsi="HNKAOE+Arial" w:cstheme="minorBidi"/>
      <w:sz w:val="24"/>
    </w:rPr>
  </w:style>
  <w:style w:type="character" w:customStyle="1" w:styleId="Heading5SizeDownChar">
    <w:name w:val="Heading 5 Size Down Char"/>
    <w:link w:val="Heading5SizeDown"/>
    <w:locked/>
    <w:rsid w:val="00D530ED"/>
    <w:rPr>
      <w:rFonts w:ascii="Times New Roman" w:eastAsia="Times New Roman" w:hAnsi="Times New Roman"/>
      <w:szCs w:val="16"/>
    </w:rPr>
  </w:style>
  <w:style w:type="paragraph" w:customStyle="1" w:styleId="Heading5SizeDown">
    <w:name w:val="Heading 5 Size Down"/>
    <w:basedOn w:val="Normal"/>
    <w:link w:val="Heading5SizeDownChar"/>
    <w:autoRedefine/>
    <w:rsid w:val="00D530ED"/>
    <w:pPr>
      <w:tabs>
        <w:tab w:val="left" w:pos="1440"/>
      </w:tabs>
      <w:jc w:val="both"/>
    </w:pPr>
    <w:rPr>
      <w:rFonts w:ascii="Times New Roman" w:eastAsia="Times New Roman" w:hAnsi="Times New Roman" w:cstheme="minorBidi"/>
      <w:sz w:val="24"/>
      <w:szCs w:val="16"/>
    </w:rPr>
  </w:style>
  <w:style w:type="character" w:customStyle="1" w:styleId="Normal2BoldChar">
    <w:name w:val="Normal2 + Bold Char"/>
    <w:link w:val="Normal2Bold"/>
    <w:locked/>
    <w:rsid w:val="00D530ED"/>
    <w:rPr>
      <w:rFonts w:ascii="Times New Roman" w:eastAsia="Times New Roman" w:hAnsi="Times New Roman" w:cs="Arial"/>
      <w:b/>
      <w:szCs w:val="44"/>
    </w:rPr>
  </w:style>
  <w:style w:type="paragraph" w:customStyle="1" w:styleId="Normal2Bold">
    <w:name w:val="Normal2 + Bold"/>
    <w:basedOn w:val="Normal"/>
    <w:link w:val="Normal2BoldChar"/>
    <w:rsid w:val="00D530ED"/>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D530ED"/>
    <w:rPr>
      <w:rFonts w:ascii="Times New Roman" w:eastAsia="Times New Roman" w:hAnsi="Times New Roman"/>
      <w:lang w:eastAsia="ar-SA"/>
    </w:rPr>
  </w:style>
  <w:style w:type="paragraph" w:customStyle="1" w:styleId="ListContents">
    <w:name w:val="List Contents"/>
    <w:basedOn w:val="Normal"/>
    <w:link w:val="ListContentsChar"/>
    <w:rsid w:val="00D530ED"/>
    <w:pPr>
      <w:widowControl w:val="0"/>
      <w:suppressAutoHyphens/>
      <w:ind w:left="567"/>
    </w:pPr>
    <w:rPr>
      <w:rFonts w:ascii="Times New Roman" w:eastAsia="Times New Roman" w:hAnsi="Times New Roman" w:cstheme="minorBidi"/>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D530ED"/>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D530ED"/>
    <w:rPr>
      <w:color w:val="231F20"/>
      <w:u w:val="single"/>
    </w:rPr>
  </w:style>
  <w:style w:type="character" w:customStyle="1" w:styleId="UnimportantCharChar">
    <w:name w:val="Unimportant Char Char"/>
    <w:link w:val="Unimportant"/>
    <w:locked/>
    <w:rsid w:val="00D530ED"/>
    <w:rPr>
      <w:rFonts w:ascii="Arial" w:eastAsia="Times New Roman" w:hAnsi="Arial"/>
      <w:sz w:val="12"/>
    </w:rPr>
  </w:style>
  <w:style w:type="paragraph" w:customStyle="1" w:styleId="Unimportant">
    <w:name w:val="Unimportant"/>
    <w:basedOn w:val="Normal"/>
    <w:link w:val="UnimportantCharChar"/>
    <w:rsid w:val="00D530ED"/>
    <w:pPr>
      <w:jc w:val="both"/>
    </w:pPr>
    <w:rPr>
      <w:rFonts w:ascii="Arial" w:eastAsia="Times New Roman" w:hAnsi="Arial" w:cstheme="minorBidi"/>
      <w:sz w:val="12"/>
    </w:rPr>
  </w:style>
  <w:style w:type="character" w:customStyle="1" w:styleId="TagCiteChar3">
    <w:name w:val="Tag &amp; Cite Char"/>
    <w:link w:val="TagCite2"/>
    <w:locked/>
    <w:rsid w:val="00D530ED"/>
    <w:rPr>
      <w:rFonts w:ascii="Arial" w:eastAsia="Times New Roman" w:hAnsi="Arial"/>
      <w:b/>
    </w:rPr>
  </w:style>
  <w:style w:type="paragraph" w:customStyle="1" w:styleId="TagCite2">
    <w:name w:val="Tag &amp; Cite"/>
    <w:basedOn w:val="Normal"/>
    <w:link w:val="TagCiteChar3"/>
    <w:rsid w:val="00D530ED"/>
    <w:pPr>
      <w:jc w:val="both"/>
    </w:pPr>
    <w:rPr>
      <w:rFonts w:ascii="Arial" w:eastAsia="Times New Roman" w:hAnsi="Arial" w:cstheme="minorBidi"/>
      <w:b/>
      <w:sz w:val="24"/>
    </w:rPr>
  </w:style>
  <w:style w:type="character" w:customStyle="1" w:styleId="HighlightedTextChar">
    <w:name w:val="Highlighted Text Char"/>
    <w:link w:val="HighlightedText"/>
    <w:locked/>
    <w:rsid w:val="00D530ED"/>
    <w:rPr>
      <w:rFonts w:ascii="Arial" w:eastAsia="Times New Roman" w:hAnsi="Arial"/>
      <w:b/>
      <w:u w:val="thick"/>
    </w:rPr>
  </w:style>
  <w:style w:type="paragraph" w:customStyle="1" w:styleId="HighlightedText">
    <w:name w:val="Highlighted Text"/>
    <w:basedOn w:val="Normal"/>
    <w:link w:val="HighlightedTextChar"/>
    <w:rsid w:val="00D530ED"/>
    <w:pPr>
      <w:jc w:val="both"/>
    </w:pPr>
    <w:rPr>
      <w:rFonts w:ascii="Arial" w:eastAsia="Times New Roman" w:hAnsi="Arial" w:cstheme="minorBidi"/>
      <w:b/>
      <w:sz w:val="24"/>
      <w:u w:val="thick"/>
    </w:rPr>
  </w:style>
  <w:style w:type="paragraph" w:customStyle="1" w:styleId="StyleHeading1Justified">
    <w:name w:val="Style Heading 1 + Justified"/>
    <w:basedOn w:val="Normal"/>
    <w:next w:val="Normal"/>
    <w:rsid w:val="00D530ED"/>
    <w:rPr>
      <w:rFonts w:ascii="Arial" w:eastAsia="Times New Roman" w:hAnsi="Arial"/>
      <w:sz w:val="20"/>
      <w:szCs w:val="20"/>
    </w:rPr>
  </w:style>
  <w:style w:type="paragraph" w:customStyle="1" w:styleId="textunderline0">
    <w:name w:val="text underline"/>
    <w:basedOn w:val="Normal"/>
    <w:link w:val="textunderlineChar0"/>
    <w:autoRedefine/>
    <w:rsid w:val="00D530ED"/>
    <w:rPr>
      <w:rFonts w:asciiTheme="minorHAnsi" w:hAnsiTheme="minorHAnsi" w:cstheme="minorBidi"/>
      <w:sz w:val="24"/>
      <w:u w:val="thick"/>
    </w:rPr>
  </w:style>
  <w:style w:type="character" w:customStyle="1" w:styleId="DebateTagChar">
    <w:name w:val="Debate Tag Char"/>
    <w:link w:val="DebateTag"/>
    <w:locked/>
    <w:rsid w:val="00D530ED"/>
    <w:rPr>
      <w:rFonts w:ascii="Garamond" w:hAnsi="Garamond"/>
      <w:b/>
    </w:rPr>
  </w:style>
  <w:style w:type="paragraph" w:customStyle="1" w:styleId="DebateTag">
    <w:name w:val="Debate Tag"/>
    <w:basedOn w:val="Normal"/>
    <w:link w:val="DebateTagChar"/>
    <w:autoRedefine/>
    <w:rsid w:val="00D530ED"/>
    <w:pPr>
      <w:tabs>
        <w:tab w:val="left" w:pos="270"/>
      </w:tabs>
    </w:pPr>
    <w:rPr>
      <w:rFonts w:ascii="Garamond" w:hAnsi="Garamond" w:cstheme="minorBidi"/>
      <w:b/>
      <w:sz w:val="24"/>
    </w:rPr>
  </w:style>
  <w:style w:type="paragraph" w:customStyle="1" w:styleId="DebateCite">
    <w:name w:val="Debate Cite"/>
    <w:basedOn w:val="Normal"/>
    <w:autoRedefine/>
    <w:rsid w:val="00D530ED"/>
    <w:pPr>
      <w:tabs>
        <w:tab w:val="left" w:pos="270"/>
      </w:tabs>
    </w:pPr>
    <w:rPr>
      <w:rFonts w:eastAsia="Times New Roman"/>
      <w:sz w:val="20"/>
    </w:rPr>
  </w:style>
  <w:style w:type="paragraph" w:customStyle="1" w:styleId="BlockTitle10">
    <w:name w:val="Block Title #1"/>
    <w:basedOn w:val="Heading1"/>
    <w:rsid w:val="00D530ED"/>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caps/>
      <w:color w:val="000000"/>
      <w:kern w:val="32"/>
      <w:sz w:val="32"/>
    </w:rPr>
  </w:style>
  <w:style w:type="paragraph" w:customStyle="1" w:styleId="PreformattedText">
    <w:name w:val="Preformatted Text"/>
    <w:basedOn w:val="Normal"/>
    <w:rsid w:val="00D530ED"/>
    <w:pPr>
      <w:widowControl w:val="0"/>
      <w:suppressAutoHyphens/>
    </w:pPr>
    <w:rPr>
      <w:rFonts w:ascii="Courier New" w:eastAsia="Courier New" w:hAnsi="Courier New"/>
      <w:sz w:val="20"/>
      <w:szCs w:val="20"/>
    </w:rPr>
  </w:style>
  <w:style w:type="paragraph" w:customStyle="1" w:styleId="MaggieTag">
    <w:name w:val="MaggieTag"/>
    <w:basedOn w:val="Heading2"/>
    <w:rsid w:val="00D530ED"/>
    <w:pPr>
      <w:keepNext w:val="0"/>
      <w:keepLines w:val="0"/>
      <w:spacing w:before="0"/>
      <w:jc w:val="left"/>
      <w:outlineLvl w:val="9"/>
    </w:pPr>
    <w:rPr>
      <w:bCs w:val="0"/>
      <w:sz w:val="24"/>
      <w:szCs w:val="20"/>
      <w:u w:val="none"/>
    </w:rPr>
  </w:style>
  <w:style w:type="character" w:customStyle="1" w:styleId="Heading4CiteChar">
    <w:name w:val="Heading 4 Cite Char"/>
    <w:link w:val="Heading4Cite"/>
    <w:locked/>
    <w:rsid w:val="00D530ED"/>
    <w:rPr>
      <w:rFonts w:ascii="Times New Roman" w:eastAsia="Times New Roman" w:hAnsi="Times New Roman"/>
    </w:rPr>
  </w:style>
  <w:style w:type="paragraph" w:customStyle="1" w:styleId="Heading4Cite">
    <w:name w:val="Heading 4 Cite"/>
    <w:basedOn w:val="Normal"/>
    <w:link w:val="Heading4CiteChar"/>
    <w:autoRedefine/>
    <w:rsid w:val="00D530ED"/>
    <w:rPr>
      <w:rFonts w:ascii="Times New Roman" w:eastAsia="Times New Roman" w:hAnsi="Times New Roman" w:cstheme="minorBidi"/>
      <w:sz w:val="24"/>
    </w:rPr>
  </w:style>
  <w:style w:type="character" w:customStyle="1" w:styleId="UnunderlinedTextChar">
    <w:name w:val="Ununderlined Text Char"/>
    <w:link w:val="UnunderlinedText"/>
    <w:locked/>
    <w:rsid w:val="00D530ED"/>
    <w:rPr>
      <w:rFonts w:eastAsia="Times New Roman"/>
      <w:bCs/>
      <w:sz w:val="12"/>
    </w:rPr>
  </w:style>
  <w:style w:type="paragraph" w:customStyle="1" w:styleId="UnunderlinedText">
    <w:name w:val="Ununderlined Text"/>
    <w:basedOn w:val="Normal"/>
    <w:link w:val="UnunderlinedTextChar"/>
    <w:autoRedefine/>
    <w:rsid w:val="00D530ED"/>
    <w:pPr>
      <w:spacing w:after="200" w:line="276" w:lineRule="auto"/>
    </w:pPr>
    <w:rPr>
      <w:rFonts w:asciiTheme="minorHAnsi" w:eastAsia="Times New Roman" w:hAnsiTheme="minorHAnsi" w:cstheme="minorBidi"/>
      <w:bCs/>
      <w:sz w:val="12"/>
    </w:rPr>
  </w:style>
  <w:style w:type="paragraph" w:customStyle="1" w:styleId="BlockTitle4">
    <w:name w:val="%Block Title"/>
    <w:basedOn w:val="Heading1"/>
    <w:rsid w:val="00D530ED"/>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bCs w:val="0"/>
      <w:kern w:val="32"/>
      <w:sz w:val="28"/>
    </w:rPr>
  </w:style>
  <w:style w:type="paragraph" w:customStyle="1" w:styleId="ThickUnderline">
    <w:name w:val="ThickUnderline"/>
    <w:rsid w:val="00D530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Heading3"/>
    <w:rsid w:val="00D530ED"/>
    <w:pPr>
      <w:keepNext w:val="0"/>
      <w:keepLines w:val="0"/>
      <w:pageBreakBefore w:val="0"/>
      <w:widowControl w:val="0"/>
      <w:autoSpaceDE w:val="0"/>
      <w:autoSpaceDN w:val="0"/>
      <w:adjustRightInd w:val="0"/>
      <w:spacing w:before="0" w:line="240" w:lineRule="auto"/>
      <w:jc w:val="both"/>
    </w:pPr>
    <w:rPr>
      <w:rFonts w:eastAsia="Times New Roman" w:cs="Times-Roman"/>
      <w:b w:val="0"/>
      <w:bCs w:val="0"/>
      <w:sz w:val="20"/>
      <w:szCs w:val="22"/>
      <w:u w:val="dash"/>
      <w:lang w:bidi="en-US"/>
    </w:rPr>
  </w:style>
  <w:style w:type="character" w:customStyle="1" w:styleId="Card-UnderlineChar">
    <w:name w:val="Card-Underline Char"/>
    <w:link w:val="Card-Underline0"/>
    <w:locked/>
    <w:rsid w:val="00D530ED"/>
    <w:rPr>
      <w:rFonts w:ascii="Century Gothic" w:eastAsia="Cambria" w:hAnsi="Century Gothic"/>
      <w:u w:val="thick"/>
    </w:rPr>
  </w:style>
  <w:style w:type="paragraph" w:customStyle="1" w:styleId="Card-Underline0">
    <w:name w:val="Card-Underline"/>
    <w:basedOn w:val="Normal"/>
    <w:link w:val="Card-UnderlineChar"/>
    <w:qFormat/>
    <w:rsid w:val="00D530ED"/>
    <w:rPr>
      <w:rFonts w:ascii="Century Gothic" w:eastAsia="Cambria" w:hAnsi="Century Gothic" w:cstheme="minorBidi"/>
      <w:sz w:val="24"/>
      <w:u w:val="thick"/>
    </w:rPr>
  </w:style>
  <w:style w:type="paragraph" w:customStyle="1" w:styleId="PageNumber3">
    <w:name w:val="Page Number3"/>
    <w:basedOn w:val="Normal"/>
    <w:next w:val="Normal"/>
    <w:rsid w:val="00D530ED"/>
    <w:rPr>
      <w:rFonts w:eastAsia="Times New Roman"/>
      <w:sz w:val="20"/>
    </w:rPr>
  </w:style>
  <w:style w:type="paragraph" w:customStyle="1" w:styleId="PageNumber4">
    <w:name w:val="Page Number4"/>
    <w:basedOn w:val="Normal"/>
    <w:next w:val="Normal"/>
    <w:rsid w:val="00D530ED"/>
    <w:rPr>
      <w:rFonts w:eastAsia="Times New Roman"/>
      <w:sz w:val="20"/>
    </w:rPr>
  </w:style>
  <w:style w:type="paragraph" w:customStyle="1" w:styleId="PageNumber5">
    <w:name w:val="Page Number5"/>
    <w:basedOn w:val="Normal"/>
    <w:next w:val="Normal"/>
    <w:rsid w:val="00D530ED"/>
    <w:rPr>
      <w:rFonts w:eastAsia="Times New Roman"/>
      <w:sz w:val="20"/>
    </w:rPr>
  </w:style>
  <w:style w:type="paragraph" w:customStyle="1" w:styleId="smalltext10">
    <w:name w:val="small text1"/>
    <w:basedOn w:val="Normal"/>
    <w:next w:val="Normal"/>
    <w:uiPriority w:val="4"/>
    <w:qFormat/>
    <w:rsid w:val="00D530ED"/>
    <w:pPr>
      <w:keepNext/>
      <w:keepLines/>
      <w:spacing w:before="200"/>
      <w:outlineLvl w:val="3"/>
    </w:pPr>
    <w:rPr>
      <w:rFonts w:eastAsia="Times New Roman"/>
      <w:b/>
      <w:bCs/>
      <w:iCs/>
      <w:sz w:val="26"/>
    </w:rPr>
  </w:style>
  <w:style w:type="character" w:customStyle="1" w:styleId="CircleChar">
    <w:name w:val="Circle Char"/>
    <w:link w:val="Circle"/>
    <w:locked/>
    <w:rsid w:val="00D530ED"/>
    <w:rPr>
      <w:rFonts w:ascii="Times New Roman" w:eastAsia="Times New Roman" w:hAnsi="Times New Roman"/>
      <w:b/>
      <w:u w:val="words"/>
    </w:rPr>
  </w:style>
  <w:style w:type="paragraph" w:customStyle="1" w:styleId="Circle">
    <w:name w:val="Circle"/>
    <w:basedOn w:val="Normal"/>
    <w:link w:val="CircleChar"/>
    <w:rsid w:val="00D530ED"/>
    <w:rPr>
      <w:rFonts w:ascii="Times New Roman" w:eastAsia="Times New Roman" w:hAnsi="Times New Roman" w:cstheme="minorBidi"/>
      <w:b/>
      <w:sz w:val="24"/>
      <w:u w:val="words"/>
    </w:rPr>
  </w:style>
  <w:style w:type="paragraph" w:customStyle="1" w:styleId="PageNumber6">
    <w:name w:val="Page Number6"/>
    <w:basedOn w:val="Normal"/>
    <w:next w:val="Normal"/>
    <w:rsid w:val="00D530ED"/>
    <w:rPr>
      <w:rFonts w:eastAsia="Times New Roman"/>
      <w:sz w:val="20"/>
    </w:rPr>
  </w:style>
  <w:style w:type="paragraph" w:customStyle="1" w:styleId="user">
    <w:name w:val="user"/>
    <w:basedOn w:val="Normal"/>
    <w:rsid w:val="00D530ED"/>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D530ED"/>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D530ED"/>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D530ED"/>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D530ED"/>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D530ED"/>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rsid w:val="00D530ED"/>
    <w:rPr>
      <w:rFonts w:eastAsia="Times New Roman"/>
      <w:sz w:val="20"/>
    </w:rPr>
  </w:style>
  <w:style w:type="paragraph" w:customStyle="1" w:styleId="DebateTag0">
    <w:name w:val="DebateTag"/>
    <w:basedOn w:val="Normal"/>
    <w:qFormat/>
    <w:rsid w:val="00D530ED"/>
    <w:rPr>
      <w:b/>
    </w:rPr>
  </w:style>
  <w:style w:type="character" w:customStyle="1" w:styleId="Style8ptChar">
    <w:name w:val="Style 8 pt Char"/>
    <w:rsid w:val="00D530ED"/>
    <w:rPr>
      <w:rFonts w:ascii="Garamond" w:eastAsia="Calibri" w:hAnsi="Garamond" w:hint="default"/>
      <w:sz w:val="16"/>
      <w:szCs w:val="22"/>
    </w:rPr>
  </w:style>
  <w:style w:type="character" w:customStyle="1" w:styleId="message-item">
    <w:name w:val="message-item"/>
    <w:rsid w:val="00D530ED"/>
  </w:style>
  <w:style w:type="character" w:customStyle="1" w:styleId="lightheader">
    <w:name w:val="lightheader"/>
    <w:rsid w:val="00D530ED"/>
  </w:style>
  <w:style w:type="character" w:customStyle="1" w:styleId="datestamp">
    <w:name w:val="datestamp"/>
    <w:rsid w:val="00D530ED"/>
  </w:style>
  <w:style w:type="character" w:customStyle="1" w:styleId="forenames">
    <w:name w:val="forenames"/>
    <w:rsid w:val="00D530ED"/>
  </w:style>
  <w:style w:type="character" w:customStyle="1" w:styleId="surname">
    <w:name w:val="surname"/>
    <w:rsid w:val="00D530ED"/>
  </w:style>
  <w:style w:type="character" w:customStyle="1" w:styleId="refpreview">
    <w:name w:val="refpreview"/>
    <w:rsid w:val="00D530ED"/>
  </w:style>
  <w:style w:type="character" w:customStyle="1" w:styleId="loose1">
    <w:name w:val="loose1"/>
    <w:rsid w:val="00D530ED"/>
  </w:style>
  <w:style w:type="character" w:customStyle="1" w:styleId="gsa">
    <w:name w:val="gs_a"/>
    <w:rsid w:val="00D530ED"/>
  </w:style>
  <w:style w:type="character" w:customStyle="1" w:styleId="goohl1">
    <w:name w:val="goohl1"/>
    <w:rsid w:val="00D530ED"/>
  </w:style>
  <w:style w:type="character" w:customStyle="1" w:styleId="mainarttitle">
    <w:name w:val="mainarttitle"/>
    <w:rsid w:val="00D530ED"/>
  </w:style>
  <w:style w:type="character" w:customStyle="1" w:styleId="mainartauthor">
    <w:name w:val="mainartauthor"/>
    <w:rsid w:val="00D530ED"/>
  </w:style>
  <w:style w:type="character" w:customStyle="1" w:styleId="mainartdate">
    <w:name w:val="mainartdate"/>
    <w:rsid w:val="00D530ED"/>
  </w:style>
  <w:style w:type="character" w:customStyle="1" w:styleId="gsggs">
    <w:name w:val="gs_ggs"/>
    <w:rsid w:val="00D530ED"/>
  </w:style>
  <w:style w:type="character" w:customStyle="1" w:styleId="ahead">
    <w:name w:val="a_head"/>
    <w:rsid w:val="00D530ED"/>
  </w:style>
  <w:style w:type="character" w:customStyle="1" w:styleId="docbody">
    <w:name w:val="docbody"/>
    <w:rsid w:val="00D530ED"/>
  </w:style>
  <w:style w:type="character" w:customStyle="1" w:styleId="superscript">
    <w:name w:val="superscript"/>
    <w:rsid w:val="00D530ED"/>
  </w:style>
  <w:style w:type="character" w:customStyle="1" w:styleId="bwxsm">
    <w:name w:val="b w xsm"/>
    <w:rsid w:val="00D530ED"/>
  </w:style>
  <w:style w:type="character" w:customStyle="1" w:styleId="fstd">
    <w:name w:val="f std"/>
    <w:rsid w:val="00D530ED"/>
  </w:style>
  <w:style w:type="character" w:customStyle="1" w:styleId="heading2char2charchar1">
    <w:name w:val="heading2char2charchar1"/>
    <w:rsid w:val="00D530ED"/>
  </w:style>
  <w:style w:type="character" w:customStyle="1" w:styleId="charchar60">
    <w:name w:val="charchar6"/>
    <w:rsid w:val="00D530ED"/>
  </w:style>
  <w:style w:type="character" w:customStyle="1" w:styleId="bio1">
    <w:name w:val="bio1"/>
    <w:rsid w:val="00D530ED"/>
    <w:rPr>
      <w:rFonts w:ascii="Arial" w:hAnsi="Arial" w:cs="Arial" w:hint="default"/>
      <w:i/>
      <w:iCs/>
      <w:color w:val="000000"/>
      <w:sz w:val="20"/>
      <w:szCs w:val="20"/>
    </w:rPr>
  </w:style>
  <w:style w:type="character" w:customStyle="1" w:styleId="cardCharCharCharCharCharChar">
    <w:name w:val="card Char Char Char Char Char Char"/>
    <w:rsid w:val="00D530ED"/>
    <w:rPr>
      <w:sz w:val="24"/>
      <w:szCs w:val="24"/>
      <w:lang w:val="en-US" w:eastAsia="en-US" w:bidi="ar-SA"/>
    </w:rPr>
  </w:style>
  <w:style w:type="character" w:customStyle="1" w:styleId="Style24ptBoldUnderlineCenteredCharChar">
    <w:name w:val="Style 24 pt Bold Underline Centered Char Char"/>
    <w:rsid w:val="00D530ED"/>
    <w:rPr>
      <w:b/>
      <w:bCs/>
      <w:sz w:val="48"/>
      <w:szCs w:val="24"/>
      <w:u w:val="single"/>
      <w:lang w:val="en-US" w:eastAsia="en-US" w:bidi="ar-SA"/>
    </w:rPr>
  </w:style>
  <w:style w:type="character" w:customStyle="1" w:styleId="TagCiteCharChar0">
    <w:name w:val="Tag / Cite Char Char"/>
    <w:rsid w:val="00D530ED"/>
    <w:rPr>
      <w:b/>
      <w:bCs w:val="0"/>
      <w:color w:val="000000"/>
      <w:sz w:val="24"/>
      <w:szCs w:val="24"/>
      <w:lang w:val="en-US" w:eastAsia="en-US" w:bidi="ar-SA"/>
    </w:rPr>
  </w:style>
  <w:style w:type="character" w:customStyle="1" w:styleId="CardTextUnderlinedCharChar">
    <w:name w:val="Card Text Underlined Char Char"/>
    <w:rsid w:val="00D530ED"/>
    <w:rPr>
      <w:rFonts w:ascii="Arial Narrow" w:hAnsi="Arial Narrow" w:hint="default"/>
      <w:szCs w:val="24"/>
      <w:u w:val="single"/>
      <w:lang w:val="en-US" w:eastAsia="en-US" w:bidi="ar-SA"/>
    </w:rPr>
  </w:style>
  <w:style w:type="character" w:customStyle="1" w:styleId="CardTagCharCharChar">
    <w:name w:val="Card Tag Char Char Char"/>
    <w:rsid w:val="00D530ED"/>
    <w:rPr>
      <w:b/>
      <w:bCs w:val="0"/>
      <w:sz w:val="24"/>
      <w:szCs w:val="24"/>
      <w:lang w:val="en-US" w:eastAsia="en-US" w:bidi="ar-SA"/>
    </w:rPr>
  </w:style>
  <w:style w:type="character" w:customStyle="1" w:styleId="mainbody">
    <w:name w:val="mainbody"/>
    <w:rsid w:val="00D530ED"/>
  </w:style>
  <w:style w:type="character" w:customStyle="1" w:styleId="UnderlineStyleChar20">
    <w:name w:val="Underline Style Char2"/>
    <w:rsid w:val="00D530ED"/>
    <w:rPr>
      <w:rFonts w:ascii="Garamond" w:hAnsi="Garamond" w:hint="default"/>
      <w:sz w:val="22"/>
      <w:szCs w:val="24"/>
      <w:u w:val="single"/>
      <w:lang w:val="en-US" w:eastAsia="en-US" w:bidi="ar-SA"/>
    </w:rPr>
  </w:style>
  <w:style w:type="character" w:customStyle="1" w:styleId="Style1Char2">
    <w:name w:val="Style1 Char2"/>
    <w:rsid w:val="00D530ED"/>
    <w:rPr>
      <w:szCs w:val="24"/>
    </w:rPr>
  </w:style>
  <w:style w:type="character" w:customStyle="1" w:styleId="t13">
    <w:name w:val="t13"/>
    <w:rsid w:val="00D530ED"/>
  </w:style>
  <w:style w:type="character" w:customStyle="1" w:styleId="lead">
    <w:name w:val="lead"/>
    <w:rsid w:val="00D530ED"/>
  </w:style>
  <w:style w:type="paragraph" w:customStyle="1" w:styleId="CardDownx1">
    <w:name w:val="CardDown x1"/>
    <w:basedOn w:val="Normal"/>
    <w:link w:val="CardDownx1Char"/>
    <w:rsid w:val="00D530ED"/>
  </w:style>
  <w:style w:type="character" w:customStyle="1" w:styleId="CardDownx1Char">
    <w:name w:val="CardDown x1 Char"/>
    <w:link w:val="CardDownx1"/>
    <w:locked/>
    <w:rsid w:val="00D530ED"/>
    <w:rPr>
      <w:rFonts w:ascii="Calibri" w:hAnsi="Calibri" w:cs="Calibri"/>
      <w:sz w:val="22"/>
    </w:rPr>
  </w:style>
  <w:style w:type="character" w:customStyle="1" w:styleId="CharChar17">
    <w:name w:val="Char Char17"/>
    <w:locked/>
    <w:rsid w:val="00D530ED"/>
    <w:rPr>
      <w:rFonts w:ascii="Arial" w:hAnsi="Arial" w:cs="Arial" w:hint="default"/>
      <w:b/>
      <w:bCs/>
      <w:sz w:val="26"/>
      <w:szCs w:val="26"/>
    </w:rPr>
  </w:style>
  <w:style w:type="character" w:customStyle="1" w:styleId="address">
    <w:name w:val="address"/>
    <w:rsid w:val="00D530ED"/>
  </w:style>
  <w:style w:type="character" w:customStyle="1" w:styleId="ilspan">
    <w:name w:val="il_span"/>
    <w:rsid w:val="00D530ED"/>
  </w:style>
  <w:style w:type="character" w:customStyle="1" w:styleId="articletitle1">
    <w:name w:val="articletitle1"/>
    <w:rsid w:val="00D530ED"/>
    <w:rPr>
      <w:rFonts w:ascii="Times New Roman" w:hAnsi="Times New Roman" w:cs="Times New Roman" w:hint="default"/>
      <w:b/>
      <w:bCs/>
      <w:sz w:val="36"/>
      <w:szCs w:val="36"/>
    </w:rPr>
  </w:style>
  <w:style w:type="character" w:customStyle="1" w:styleId="leftidx1">
    <w:name w:val="leftidx1"/>
    <w:rsid w:val="00D530ED"/>
    <w:rPr>
      <w:rFonts w:ascii="Verdana" w:hAnsi="Verdana" w:hint="default"/>
      <w:sz w:val="22"/>
      <w:szCs w:val="22"/>
    </w:rPr>
  </w:style>
  <w:style w:type="character" w:customStyle="1" w:styleId="blue1">
    <w:name w:val="blue1"/>
    <w:rsid w:val="00D530ED"/>
    <w:rPr>
      <w:color w:val="0000FF"/>
    </w:rPr>
  </w:style>
  <w:style w:type="character" w:customStyle="1" w:styleId="author-link1">
    <w:name w:val="author-link1"/>
    <w:rsid w:val="00D530ED"/>
    <w:rPr>
      <w:b w:val="0"/>
      <w:bCs w:val="0"/>
    </w:rPr>
  </w:style>
  <w:style w:type="character" w:customStyle="1" w:styleId="black1">
    <w:name w:val="black1"/>
    <w:rsid w:val="00D530ED"/>
    <w:rPr>
      <w:color w:val="000000"/>
    </w:rPr>
  </w:style>
  <w:style w:type="character" w:customStyle="1" w:styleId="StyleunderlinedCharBold">
    <w:name w:val="Style underlined Char + Bold"/>
    <w:rsid w:val="00D530ED"/>
    <w:rPr>
      <w:rFonts w:ascii="Times New Roman" w:hAnsi="Times New Roman" w:cs="Times New Roman" w:hint="default"/>
      <w:b/>
      <w:bCs/>
      <w:sz w:val="21"/>
      <w:szCs w:val="24"/>
      <w:u w:val="single"/>
    </w:rPr>
  </w:style>
  <w:style w:type="character" w:customStyle="1" w:styleId="ThickUnderlineCharChar">
    <w:name w:val="Thick Underline Char Char"/>
    <w:rsid w:val="00D530ED"/>
    <w:rPr>
      <w:rFonts w:ascii="Calibri" w:eastAsia="Calibri" w:hAnsi="Calibri" w:hint="default"/>
    </w:rPr>
  </w:style>
  <w:style w:type="character" w:customStyle="1" w:styleId="CardUnderline">
    <w:name w:val="Card Underline"/>
    <w:rsid w:val="00D530ED"/>
    <w:rPr>
      <w:rFonts w:ascii="Times New Roman" w:hAnsi="Times New Roman" w:cs="Times New Roman" w:hint="default"/>
      <w:sz w:val="20"/>
      <w:u w:val="single"/>
    </w:rPr>
  </w:style>
  <w:style w:type="character" w:customStyle="1" w:styleId="lingoregion">
    <w:name w:val="lingo_region"/>
    <w:rsid w:val="00D530ED"/>
  </w:style>
  <w:style w:type="character" w:customStyle="1" w:styleId="cite0">
    <w:name w:val="%cite"/>
    <w:rsid w:val="00D530ED"/>
    <w:rPr>
      <w:rFonts w:ascii="Times New Roman" w:hAnsi="Times New Roman" w:cs="Times New Roman" w:hint="default"/>
      <w:b/>
      <w:bCs w:val="0"/>
      <w:sz w:val="24"/>
    </w:rPr>
  </w:style>
  <w:style w:type="character" w:customStyle="1" w:styleId="Emphasis21">
    <w:name w:val="%Emphasis2"/>
    <w:rsid w:val="00D530ED"/>
    <w:rPr>
      <w:rFonts w:ascii="Cooper Black" w:hAnsi="Cooper Black" w:hint="default"/>
      <w:iCs/>
      <w:u w:val="single"/>
    </w:rPr>
  </w:style>
  <w:style w:type="character" w:customStyle="1" w:styleId="AAAcite">
    <w:name w:val="AAAcite"/>
    <w:rsid w:val="00D530ED"/>
    <w:rPr>
      <w:rFonts w:ascii="Times New Roman" w:hAnsi="Times New Roman" w:cs="Times New Roman" w:hint="default"/>
      <w:b/>
      <w:bCs w:val="0"/>
      <w:sz w:val="24"/>
    </w:rPr>
  </w:style>
  <w:style w:type="character" w:customStyle="1" w:styleId="tmplheaderlink">
    <w:name w:val="tmplheaderlink"/>
    <w:rsid w:val="00D530ED"/>
    <w:rPr>
      <w:rFonts w:ascii="Times New Roman" w:hAnsi="Times New Roman" w:cs="Times New Roman" w:hint="default"/>
    </w:rPr>
  </w:style>
  <w:style w:type="character" w:customStyle="1" w:styleId="role">
    <w:name w:val="role"/>
    <w:rsid w:val="00D530ED"/>
  </w:style>
  <w:style w:type="character" w:customStyle="1" w:styleId="pagination">
    <w:name w:val="pagination"/>
    <w:rsid w:val="00D530ED"/>
  </w:style>
  <w:style w:type="character" w:customStyle="1" w:styleId="doi">
    <w:name w:val="doi"/>
    <w:rsid w:val="00D530ED"/>
  </w:style>
  <w:style w:type="character" w:customStyle="1" w:styleId="bodycontents">
    <w:name w:val="bodycontents"/>
    <w:rsid w:val="00D530ED"/>
  </w:style>
  <w:style w:type="character" w:customStyle="1" w:styleId="comma">
    <w:name w:val="comma"/>
    <w:rsid w:val="00D530ED"/>
  </w:style>
  <w:style w:type="character" w:customStyle="1" w:styleId="pad5right">
    <w:name w:val="pad5right"/>
    <w:rsid w:val="00D530ED"/>
  </w:style>
  <w:style w:type="character" w:customStyle="1" w:styleId="divider">
    <w:name w:val="divider"/>
    <w:rsid w:val="00D530ED"/>
  </w:style>
  <w:style w:type="character" w:customStyle="1" w:styleId="blogdate">
    <w:name w:val="blogdate"/>
    <w:rsid w:val="00D530ED"/>
  </w:style>
  <w:style w:type="character" w:customStyle="1" w:styleId="dot">
    <w:name w:val="dot"/>
    <w:rsid w:val="00D530ED"/>
  </w:style>
  <w:style w:type="character" w:customStyle="1" w:styleId="hn-date">
    <w:name w:val="hn-date"/>
    <w:rsid w:val="00D530ED"/>
  </w:style>
  <w:style w:type="character" w:customStyle="1" w:styleId="location">
    <w:name w:val="location"/>
    <w:rsid w:val="00D530ED"/>
  </w:style>
  <w:style w:type="character" w:customStyle="1" w:styleId="dropcap-letter">
    <w:name w:val="dropcap-letter"/>
    <w:rsid w:val="00D530ED"/>
  </w:style>
  <w:style w:type="character" w:customStyle="1" w:styleId="offscreen">
    <w:name w:val="offscreen"/>
    <w:rsid w:val="00D530ED"/>
  </w:style>
  <w:style w:type="character" w:customStyle="1" w:styleId="linked-in">
    <w:name w:val="linked-in"/>
    <w:rsid w:val="00D530ED"/>
  </w:style>
  <w:style w:type="character" w:customStyle="1" w:styleId="in-widget">
    <w:name w:val="in-widget"/>
    <w:rsid w:val="00D530ED"/>
  </w:style>
  <w:style w:type="character" w:customStyle="1" w:styleId="in-right">
    <w:name w:val="in-right"/>
    <w:rsid w:val="00D530ED"/>
  </w:style>
  <w:style w:type="character" w:customStyle="1" w:styleId="tickerwrap">
    <w:name w:val="ticker_wrap"/>
    <w:rsid w:val="00D530ED"/>
  </w:style>
  <w:style w:type="character" w:customStyle="1" w:styleId="divs">
    <w:name w:val="divs"/>
    <w:rsid w:val="00D530ED"/>
  </w:style>
  <w:style w:type="character" w:customStyle="1" w:styleId="in-top">
    <w:name w:val="in-top"/>
    <w:rsid w:val="00D530ED"/>
  </w:style>
  <w:style w:type="numbering" w:customStyle="1" w:styleId="1ai1">
    <w:name w:val="1 / a / i1"/>
    <w:rsid w:val="00D530ED"/>
    <w:pPr>
      <w:numPr>
        <w:numId w:val="15"/>
      </w:numPr>
    </w:pPr>
  </w:style>
  <w:style w:type="numbering" w:styleId="1ai">
    <w:name w:val="Outline List 1"/>
    <w:basedOn w:val="NoList"/>
    <w:unhideWhenUsed/>
    <w:rsid w:val="00D530ED"/>
    <w:pPr>
      <w:numPr>
        <w:numId w:val="16"/>
      </w:numPr>
    </w:pPr>
  </w:style>
  <w:style w:type="character" w:customStyle="1" w:styleId="FontStyle310">
    <w:name w:val="Font Style310"/>
    <w:uiPriority w:val="99"/>
    <w:rsid w:val="00D530ED"/>
    <w:rPr>
      <w:rFonts w:ascii="Times New Roman" w:hAnsi="Times New Roman" w:cs="Times New Roman"/>
      <w:b/>
      <w:bCs/>
      <w:i/>
      <w:iCs/>
      <w:spacing w:val="-10"/>
      <w:sz w:val="18"/>
      <w:szCs w:val="18"/>
    </w:rPr>
  </w:style>
  <w:style w:type="character" w:customStyle="1" w:styleId="FontStyle370">
    <w:name w:val="Font Style370"/>
    <w:uiPriority w:val="99"/>
    <w:rsid w:val="00D530ED"/>
    <w:rPr>
      <w:rFonts w:ascii="Cambria" w:hAnsi="Cambria" w:cs="Cambria"/>
      <w:b/>
      <w:bCs/>
      <w:spacing w:val="-10"/>
      <w:sz w:val="18"/>
      <w:szCs w:val="18"/>
    </w:rPr>
  </w:style>
  <w:style w:type="character" w:customStyle="1" w:styleId="FontStyle302">
    <w:name w:val="Font Style302"/>
    <w:uiPriority w:val="99"/>
    <w:rsid w:val="00D530ED"/>
    <w:rPr>
      <w:rFonts w:ascii="Times New Roman" w:hAnsi="Times New Roman" w:cs="Times New Roman"/>
      <w:b/>
      <w:bCs/>
      <w:sz w:val="22"/>
      <w:szCs w:val="22"/>
    </w:rPr>
  </w:style>
  <w:style w:type="character" w:customStyle="1" w:styleId="FontStyle347">
    <w:name w:val="Font Style347"/>
    <w:uiPriority w:val="99"/>
    <w:rsid w:val="00D530ED"/>
    <w:rPr>
      <w:rFonts w:ascii="Times New Roman" w:hAnsi="Times New Roman" w:cs="Times New Roman"/>
      <w:b/>
      <w:bCs/>
      <w:spacing w:val="-10"/>
      <w:sz w:val="20"/>
      <w:szCs w:val="20"/>
    </w:rPr>
  </w:style>
  <w:style w:type="paragraph" w:customStyle="1" w:styleId="Style27">
    <w:name w:val="Style27"/>
    <w:basedOn w:val="Normal"/>
    <w:uiPriority w:val="99"/>
    <w:rsid w:val="00D530ED"/>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D530ED"/>
    <w:rPr>
      <w:rFonts w:ascii="Times New Roman" w:hAnsi="Times New Roman" w:cs="Times New Roman"/>
      <w:spacing w:val="-10"/>
      <w:sz w:val="18"/>
      <w:szCs w:val="18"/>
    </w:rPr>
  </w:style>
  <w:style w:type="character" w:customStyle="1" w:styleId="FontStyle312">
    <w:name w:val="Font Style312"/>
    <w:uiPriority w:val="99"/>
    <w:rsid w:val="00D530ED"/>
    <w:rPr>
      <w:rFonts w:ascii="Times New Roman" w:hAnsi="Times New Roman" w:cs="Times New Roman"/>
      <w:b/>
      <w:bCs/>
      <w:spacing w:val="-10"/>
      <w:sz w:val="16"/>
      <w:szCs w:val="16"/>
    </w:rPr>
  </w:style>
  <w:style w:type="character" w:customStyle="1" w:styleId="FontStyle346">
    <w:name w:val="Font Style346"/>
    <w:uiPriority w:val="99"/>
    <w:rsid w:val="00D530ED"/>
    <w:rPr>
      <w:rFonts w:ascii="Times New Roman" w:hAnsi="Times New Roman" w:cs="Times New Roman"/>
      <w:b/>
      <w:bCs/>
      <w:spacing w:val="-10"/>
      <w:sz w:val="18"/>
      <w:szCs w:val="18"/>
    </w:rPr>
  </w:style>
  <w:style w:type="character" w:customStyle="1" w:styleId="FontStyle330">
    <w:name w:val="Font Style330"/>
    <w:uiPriority w:val="99"/>
    <w:rsid w:val="00D530ED"/>
    <w:rPr>
      <w:rFonts w:ascii="Times New Roman" w:hAnsi="Times New Roman" w:cs="Times New Roman"/>
      <w:b/>
      <w:bCs/>
      <w:sz w:val="16"/>
      <w:szCs w:val="16"/>
    </w:rPr>
  </w:style>
  <w:style w:type="character" w:customStyle="1" w:styleId="FontStyle372">
    <w:name w:val="Font Style372"/>
    <w:uiPriority w:val="99"/>
    <w:rsid w:val="00D530ED"/>
    <w:rPr>
      <w:rFonts w:ascii="Times New Roman" w:hAnsi="Times New Roman" w:cs="Times New Roman"/>
      <w:b/>
      <w:bCs/>
      <w:sz w:val="16"/>
      <w:szCs w:val="16"/>
    </w:rPr>
  </w:style>
  <w:style w:type="paragraph" w:customStyle="1" w:styleId="Style59">
    <w:name w:val="Style59"/>
    <w:basedOn w:val="Normal"/>
    <w:uiPriority w:val="99"/>
    <w:rsid w:val="00D530ED"/>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D530ED"/>
    <w:rPr>
      <w:rFonts w:ascii="Times New Roman" w:hAnsi="Times New Roman" w:cs="Times New Roman"/>
      <w:b/>
      <w:bCs/>
      <w:i/>
      <w:iCs/>
      <w:sz w:val="16"/>
      <w:szCs w:val="16"/>
    </w:rPr>
  </w:style>
  <w:style w:type="paragraph" w:customStyle="1" w:styleId="Style200">
    <w:name w:val="Style20"/>
    <w:basedOn w:val="Normal"/>
    <w:uiPriority w:val="99"/>
    <w:rsid w:val="00D530ED"/>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D530ED"/>
    <w:rPr>
      <w:rFonts w:ascii="Times New Roman" w:hAnsi="Times New Roman" w:cs="Times New Roman"/>
      <w:smallCaps/>
      <w:sz w:val="14"/>
      <w:szCs w:val="14"/>
    </w:rPr>
  </w:style>
  <w:style w:type="paragraph" w:customStyle="1" w:styleId="Style89">
    <w:name w:val="Style89"/>
    <w:basedOn w:val="Normal"/>
    <w:uiPriority w:val="99"/>
    <w:rsid w:val="00D530ED"/>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D530ED"/>
    <w:rPr>
      <w:rFonts w:ascii="Times New Roman" w:hAnsi="Times New Roman" w:cs="Times New Roman"/>
      <w:b/>
      <w:bCs/>
      <w:spacing w:val="-10"/>
      <w:sz w:val="22"/>
      <w:szCs w:val="22"/>
    </w:rPr>
  </w:style>
  <w:style w:type="character" w:customStyle="1" w:styleId="FontStyle320">
    <w:name w:val="Font Style320"/>
    <w:uiPriority w:val="99"/>
    <w:rsid w:val="00D530ED"/>
    <w:rPr>
      <w:rFonts w:ascii="Times New Roman" w:hAnsi="Times New Roman" w:cs="Times New Roman"/>
      <w:b/>
      <w:bCs/>
      <w:spacing w:val="-10"/>
      <w:sz w:val="22"/>
      <w:szCs w:val="22"/>
    </w:rPr>
  </w:style>
  <w:style w:type="character" w:customStyle="1" w:styleId="FontStyle352">
    <w:name w:val="Font Style352"/>
    <w:uiPriority w:val="99"/>
    <w:rsid w:val="00D530ED"/>
    <w:rPr>
      <w:rFonts w:ascii="Times New Roman" w:hAnsi="Times New Roman" w:cs="Times New Roman"/>
      <w:b/>
      <w:bCs/>
      <w:sz w:val="16"/>
      <w:szCs w:val="16"/>
    </w:rPr>
  </w:style>
  <w:style w:type="character" w:customStyle="1" w:styleId="FontStyle356">
    <w:name w:val="Font Style356"/>
    <w:uiPriority w:val="99"/>
    <w:rsid w:val="00D530ED"/>
    <w:rPr>
      <w:rFonts w:ascii="Times New Roman" w:hAnsi="Times New Roman" w:cs="Times New Roman"/>
      <w:b/>
      <w:bCs/>
      <w:spacing w:val="-10"/>
      <w:sz w:val="22"/>
      <w:szCs w:val="22"/>
    </w:rPr>
  </w:style>
  <w:style w:type="character" w:customStyle="1" w:styleId="FontStyle298">
    <w:name w:val="Font Style298"/>
    <w:uiPriority w:val="99"/>
    <w:rsid w:val="00D530ED"/>
    <w:rPr>
      <w:rFonts w:ascii="Times New Roman" w:hAnsi="Times New Roman" w:cs="Times New Roman"/>
      <w:sz w:val="18"/>
      <w:szCs w:val="18"/>
    </w:rPr>
  </w:style>
  <w:style w:type="character" w:customStyle="1" w:styleId="FontStyle311">
    <w:name w:val="Font Style311"/>
    <w:uiPriority w:val="99"/>
    <w:rsid w:val="00D530ED"/>
    <w:rPr>
      <w:rFonts w:ascii="Times New Roman" w:hAnsi="Times New Roman" w:cs="Times New Roman"/>
      <w:b/>
      <w:bCs/>
      <w:spacing w:val="-10"/>
      <w:sz w:val="18"/>
      <w:szCs w:val="18"/>
    </w:rPr>
  </w:style>
  <w:style w:type="character" w:customStyle="1" w:styleId="FontStyle332">
    <w:name w:val="Font Style332"/>
    <w:uiPriority w:val="99"/>
    <w:rsid w:val="00D530ED"/>
    <w:rPr>
      <w:rFonts w:ascii="Times New Roman" w:hAnsi="Times New Roman" w:cs="Times New Roman"/>
      <w:b/>
      <w:bCs/>
      <w:i/>
      <w:iCs/>
      <w:spacing w:val="-10"/>
      <w:sz w:val="20"/>
      <w:szCs w:val="20"/>
    </w:rPr>
  </w:style>
  <w:style w:type="character" w:customStyle="1" w:styleId="FontStyle371">
    <w:name w:val="Font Style371"/>
    <w:uiPriority w:val="99"/>
    <w:rsid w:val="00D530ED"/>
    <w:rPr>
      <w:rFonts w:ascii="Times New Roman" w:hAnsi="Times New Roman" w:cs="Times New Roman"/>
      <w:sz w:val="16"/>
      <w:szCs w:val="16"/>
    </w:rPr>
  </w:style>
  <w:style w:type="character" w:customStyle="1" w:styleId="FontStyle350">
    <w:name w:val="Font Style350"/>
    <w:uiPriority w:val="99"/>
    <w:rsid w:val="00D530ED"/>
    <w:rPr>
      <w:rFonts w:ascii="Times New Roman" w:hAnsi="Times New Roman" w:cs="Times New Roman"/>
      <w:b/>
      <w:bCs/>
      <w:i/>
      <w:iCs/>
      <w:sz w:val="20"/>
      <w:szCs w:val="20"/>
    </w:rPr>
  </w:style>
  <w:style w:type="paragraph" w:customStyle="1" w:styleId="Style8">
    <w:name w:val="Style8"/>
    <w:basedOn w:val="Normal"/>
    <w:uiPriority w:val="99"/>
    <w:rsid w:val="00D530ED"/>
    <w:pPr>
      <w:widowControl w:val="0"/>
      <w:autoSpaceDE w:val="0"/>
      <w:autoSpaceDN w:val="0"/>
      <w:adjustRightInd w:val="0"/>
    </w:pPr>
    <w:rPr>
      <w:rFonts w:eastAsia="Times New Roman"/>
      <w:sz w:val="24"/>
    </w:rPr>
  </w:style>
  <w:style w:type="paragraph" w:customStyle="1" w:styleId="Style53">
    <w:name w:val="Style5"/>
    <w:basedOn w:val="Normal"/>
    <w:link w:val="Style5Char"/>
    <w:qFormat/>
    <w:rsid w:val="00D530ED"/>
    <w:pPr>
      <w:widowControl w:val="0"/>
      <w:autoSpaceDE w:val="0"/>
      <w:autoSpaceDN w:val="0"/>
      <w:adjustRightInd w:val="0"/>
      <w:spacing w:line="230" w:lineRule="exact"/>
      <w:jc w:val="both"/>
    </w:pPr>
    <w:rPr>
      <w:rFonts w:eastAsia="Times New Roman"/>
      <w:sz w:val="24"/>
    </w:rPr>
  </w:style>
  <w:style w:type="character" w:customStyle="1" w:styleId="FontStyle351">
    <w:name w:val="Font Style351"/>
    <w:uiPriority w:val="99"/>
    <w:rsid w:val="00D530ED"/>
    <w:rPr>
      <w:rFonts w:ascii="Times New Roman" w:hAnsi="Times New Roman" w:cs="Times New Roman"/>
      <w:b/>
      <w:bCs/>
      <w:sz w:val="22"/>
      <w:szCs w:val="22"/>
    </w:rPr>
  </w:style>
  <w:style w:type="paragraph" w:customStyle="1" w:styleId="Style100">
    <w:name w:val="Style10"/>
    <w:basedOn w:val="Normal"/>
    <w:link w:val="Style10Char"/>
    <w:qFormat/>
    <w:rsid w:val="00D530ED"/>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D530ED"/>
    <w:pPr>
      <w:widowControl w:val="0"/>
      <w:autoSpaceDE w:val="0"/>
      <w:autoSpaceDN w:val="0"/>
      <w:adjustRightInd w:val="0"/>
      <w:jc w:val="both"/>
    </w:pPr>
    <w:rPr>
      <w:rFonts w:eastAsia="Times New Roman"/>
      <w:sz w:val="24"/>
    </w:rPr>
  </w:style>
  <w:style w:type="character" w:customStyle="1" w:styleId="FontStyle369">
    <w:name w:val="Font Style369"/>
    <w:uiPriority w:val="99"/>
    <w:rsid w:val="00D530ED"/>
    <w:rPr>
      <w:rFonts w:ascii="Times New Roman" w:hAnsi="Times New Roman" w:cs="Times New Roman"/>
      <w:b/>
      <w:bCs/>
      <w:spacing w:val="-10"/>
      <w:sz w:val="20"/>
      <w:szCs w:val="20"/>
    </w:rPr>
  </w:style>
  <w:style w:type="character" w:customStyle="1" w:styleId="FontStyle357">
    <w:name w:val="Font Style357"/>
    <w:uiPriority w:val="99"/>
    <w:rsid w:val="00D530ED"/>
    <w:rPr>
      <w:rFonts w:ascii="Times New Roman" w:hAnsi="Times New Roman" w:cs="Times New Roman"/>
      <w:b/>
      <w:bCs/>
      <w:spacing w:val="-10"/>
      <w:sz w:val="22"/>
      <w:szCs w:val="22"/>
    </w:rPr>
  </w:style>
  <w:style w:type="paragraph" w:customStyle="1" w:styleId="Style67">
    <w:name w:val="Style67"/>
    <w:basedOn w:val="Normal"/>
    <w:uiPriority w:val="99"/>
    <w:rsid w:val="00D530ED"/>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D530ED"/>
    <w:rPr>
      <w:rFonts w:ascii="Times New Roman" w:hAnsi="Times New Roman" w:cs="Times New Roman"/>
      <w:sz w:val="20"/>
      <w:szCs w:val="20"/>
    </w:rPr>
  </w:style>
  <w:style w:type="character" w:customStyle="1" w:styleId="FontStyle374">
    <w:name w:val="Font Style374"/>
    <w:uiPriority w:val="99"/>
    <w:rsid w:val="00D530ED"/>
    <w:rPr>
      <w:rFonts w:ascii="Times New Roman" w:hAnsi="Times New Roman" w:cs="Times New Roman"/>
      <w:b/>
      <w:bCs/>
      <w:spacing w:val="-10"/>
      <w:sz w:val="22"/>
      <w:szCs w:val="22"/>
    </w:rPr>
  </w:style>
  <w:style w:type="paragraph" w:customStyle="1" w:styleId="Style300">
    <w:name w:val="Style30"/>
    <w:basedOn w:val="Normal"/>
    <w:uiPriority w:val="99"/>
    <w:rsid w:val="00D530ED"/>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D530ED"/>
    <w:rPr>
      <w:rFonts w:ascii="Times New Roman" w:hAnsi="Times New Roman" w:cs="Times New Roman"/>
      <w:smallCaps/>
      <w:sz w:val="16"/>
      <w:szCs w:val="16"/>
    </w:rPr>
  </w:style>
  <w:style w:type="paragraph" w:customStyle="1" w:styleId="Style93">
    <w:name w:val="Style93"/>
    <w:basedOn w:val="Normal"/>
    <w:uiPriority w:val="99"/>
    <w:rsid w:val="00D530ED"/>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D530ED"/>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D530ED"/>
    <w:rPr>
      <w:sz w:val="10"/>
      <w:szCs w:val="24"/>
      <w:lang w:val="en-US" w:eastAsia="en-US" w:bidi="ar-SA"/>
    </w:rPr>
  </w:style>
  <w:style w:type="character" w:customStyle="1" w:styleId="SmalltextCharCharCharChar0">
    <w:name w:val="Small text Char Char Char Char"/>
    <w:rsid w:val="00D530ED"/>
    <w:rPr>
      <w:sz w:val="16"/>
      <w:szCs w:val="24"/>
      <w:lang w:val="en-US" w:eastAsia="en-US" w:bidi="ar-SA"/>
    </w:rPr>
  </w:style>
  <w:style w:type="paragraph" w:customStyle="1" w:styleId="boldcitation">
    <w:name w:val="bold citation"/>
    <w:basedOn w:val="Normal"/>
    <w:rsid w:val="00D530ED"/>
    <w:rPr>
      <w:rFonts w:ascii="Arial" w:eastAsia="Times New Roman" w:hAnsi="Arial"/>
      <w:b/>
      <w:sz w:val="28"/>
      <w:u w:val="thick"/>
    </w:rPr>
  </w:style>
  <w:style w:type="character" w:customStyle="1" w:styleId="CardsCharCharChar">
    <w:name w:val="Cards Char Char Char"/>
    <w:rsid w:val="00D530ED"/>
    <w:rPr>
      <w:szCs w:val="24"/>
      <w:lang w:val="en-US" w:eastAsia="en-US" w:bidi="ar-SA"/>
    </w:rPr>
  </w:style>
  <w:style w:type="character" w:customStyle="1" w:styleId="CardsCharCharCharChar">
    <w:name w:val="Cards Char Char Char Char"/>
    <w:rsid w:val="00D530ED"/>
    <w:rPr>
      <w:szCs w:val="24"/>
      <w:lang w:val="en-US" w:eastAsia="en-US" w:bidi="ar-SA"/>
    </w:rPr>
  </w:style>
  <w:style w:type="character" w:customStyle="1" w:styleId="BlockHeadingsCharChar">
    <w:name w:val="Block Headings Char Char"/>
    <w:rsid w:val="00D530ED"/>
    <w:rPr>
      <w:b/>
      <w:sz w:val="36"/>
      <w:szCs w:val="24"/>
      <w:u w:val="single"/>
      <w:lang w:val="en-US" w:eastAsia="en-US" w:bidi="ar-SA"/>
    </w:rPr>
  </w:style>
  <w:style w:type="paragraph" w:customStyle="1" w:styleId="NoSpacingCharCharChar">
    <w:name w:val="No Spacing Char Char Char"/>
    <w:next w:val="Normal"/>
    <w:rsid w:val="00D530ED"/>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D530ED"/>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RegularChar">
    <w:name w:val="Regular Char"/>
    <w:link w:val="Regular"/>
    <w:rsid w:val="00D530ED"/>
    <w:rPr>
      <w:rFonts w:ascii="Garamond" w:eastAsia="Times New Roman" w:hAnsi="Garamond" w:cs="Arial"/>
      <w:bCs/>
      <w:kern w:val="20"/>
      <w:sz w:val="20"/>
      <w:szCs w:val="32"/>
    </w:rPr>
  </w:style>
  <w:style w:type="character" w:customStyle="1" w:styleId="StyleTimesNewRoman">
    <w:name w:val="Style Times New Roman"/>
    <w:rsid w:val="00D530ED"/>
    <w:rPr>
      <w:rFonts w:ascii="Garamond" w:hAnsi="Garamond"/>
    </w:rPr>
  </w:style>
  <w:style w:type="paragraph" w:customStyle="1" w:styleId="INDENTEDPARAGRAPH">
    <w:name w:val="INDENTED PARAGRAPH"/>
    <w:rsid w:val="00D530ED"/>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D530ED"/>
    <w:rPr>
      <w:rFonts w:cs="Arial"/>
      <w:bCs/>
      <w:caps/>
      <w:color w:val="FFFFFF"/>
      <w:sz w:val="2"/>
      <w:szCs w:val="2"/>
      <w:lang w:val="en-US" w:eastAsia="en-US" w:bidi="ar-SA"/>
    </w:rPr>
  </w:style>
  <w:style w:type="paragraph" w:customStyle="1" w:styleId="Numbering">
    <w:name w:val="Numbering"/>
    <w:basedOn w:val="Normal"/>
    <w:next w:val="Normal"/>
    <w:rsid w:val="00D530ED"/>
    <w:pPr>
      <w:widowControl w:val="0"/>
      <w:numPr>
        <w:numId w:val="21"/>
      </w:numPr>
      <w:suppressAutoHyphens/>
      <w:spacing w:after="200"/>
    </w:pPr>
    <w:rPr>
      <w:rFonts w:eastAsia="Times New Roman"/>
      <w:b/>
      <w:sz w:val="24"/>
      <w:szCs w:val="18"/>
    </w:rPr>
  </w:style>
  <w:style w:type="paragraph" w:customStyle="1" w:styleId="Un-IndexedHeading">
    <w:name w:val="Un-Indexed Heading"/>
    <w:basedOn w:val="Heading1"/>
    <w:next w:val="Normal"/>
    <w:rsid w:val="00D530ED"/>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rsid w:val="00D530ED"/>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D530ED"/>
    <w:pPr>
      <w:numPr>
        <w:numId w:val="19"/>
      </w:numPr>
    </w:pPr>
  </w:style>
  <w:style w:type="paragraph" w:customStyle="1" w:styleId="Lettering">
    <w:name w:val="Lettering"/>
    <w:basedOn w:val="Numbering"/>
    <w:next w:val="Normal"/>
    <w:rsid w:val="00D530ED"/>
    <w:pPr>
      <w:numPr>
        <w:numId w:val="17"/>
      </w:numPr>
    </w:pPr>
    <w:rPr>
      <w:szCs w:val="22"/>
    </w:rPr>
  </w:style>
  <w:style w:type="paragraph" w:customStyle="1" w:styleId="FileName">
    <w:name w:val="File Name"/>
    <w:basedOn w:val="Normal"/>
    <w:next w:val="Normal"/>
    <w:rsid w:val="00D530ED"/>
    <w:pPr>
      <w:widowControl w:val="0"/>
      <w:numPr>
        <w:numId w:val="18"/>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D530ED"/>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D530ED"/>
    <w:pPr>
      <w:numPr>
        <w:numId w:val="20"/>
      </w:numPr>
      <w:tabs>
        <w:tab w:val="num" w:pos="360"/>
      </w:tabs>
      <w:ind w:left="360"/>
    </w:pPr>
  </w:style>
  <w:style w:type="paragraph" w:customStyle="1" w:styleId="CardContinued1">
    <w:name w:val="Card Continued 1"/>
    <w:basedOn w:val="Normal"/>
    <w:next w:val="Normal"/>
    <w:rsid w:val="00D530ED"/>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D530ED"/>
    <w:pPr>
      <w:numPr>
        <w:numId w:val="0"/>
      </w:numPr>
      <w:spacing w:before="0" w:after="120"/>
      <w:jc w:val="left"/>
    </w:pPr>
  </w:style>
  <w:style w:type="paragraph" w:customStyle="1" w:styleId="Clearformatting0">
    <w:name w:val="Clear formatting"/>
    <w:basedOn w:val="Normal"/>
    <w:rsid w:val="00D530ED"/>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D530ED"/>
  </w:style>
  <w:style w:type="paragraph" w:customStyle="1" w:styleId="SmallCardText">
    <w:name w:val="Small Card Text"/>
    <w:rsid w:val="00D530ED"/>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D530ED"/>
    <w:rPr>
      <w:sz w:val="16"/>
      <w:szCs w:val="16"/>
      <w:lang w:val="en-US" w:eastAsia="en-US" w:bidi="ar-SA"/>
    </w:rPr>
  </w:style>
  <w:style w:type="paragraph" w:customStyle="1" w:styleId="TAGFONT">
    <w:name w:val="TAG FONT"/>
    <w:basedOn w:val="Normal"/>
    <w:autoRedefine/>
    <w:rsid w:val="00D530ED"/>
    <w:rPr>
      <w:rFonts w:eastAsia="Times New Roman"/>
      <w:sz w:val="24"/>
    </w:rPr>
  </w:style>
  <w:style w:type="character" w:customStyle="1" w:styleId="mainarttxt">
    <w:name w:val="mainarttxt"/>
    <w:basedOn w:val="DefaultParagraphFont"/>
    <w:rsid w:val="00D530ED"/>
  </w:style>
  <w:style w:type="paragraph" w:customStyle="1" w:styleId="TagChar1CharCharCharChar">
    <w:name w:val="Tag Char1 Char Char Char Char"/>
    <w:basedOn w:val="Normal"/>
    <w:rsid w:val="00D530ED"/>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D530ED"/>
    <w:rPr>
      <w:sz w:val="20"/>
    </w:rPr>
  </w:style>
  <w:style w:type="character" w:customStyle="1" w:styleId="highlightChar">
    <w:name w:val="highlight Char"/>
    <w:rsid w:val="00D530ED"/>
    <w:rPr>
      <w:sz w:val="24"/>
      <w:szCs w:val="24"/>
      <w:u w:val="single"/>
      <w:lang w:val="en-US" w:eastAsia="en-US" w:bidi="ar-SA"/>
    </w:rPr>
  </w:style>
  <w:style w:type="paragraph" w:customStyle="1" w:styleId="formfldssel">
    <w:name w:val="formfldssel"/>
    <w:basedOn w:val="Normal"/>
    <w:rsid w:val="00D530ED"/>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D530ED"/>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D530ED"/>
    <w:pPr>
      <w:spacing w:before="100" w:beforeAutospacing="1" w:after="100" w:afterAutospacing="1"/>
    </w:pPr>
    <w:rPr>
      <w:rFonts w:ascii="Arial" w:eastAsia="Arial Unicode MS" w:hAnsi="Arial" w:cs="Arial"/>
      <w:b/>
      <w:bCs/>
      <w:sz w:val="20"/>
      <w:szCs w:val="20"/>
    </w:rPr>
  </w:style>
  <w:style w:type="character" w:customStyle="1" w:styleId="StyleCardTextUnderline3Char">
    <w:name w:val="Style Card Text + Underline3 Char"/>
    <w:rsid w:val="00D530ED"/>
    <w:rPr>
      <w:rFonts w:eastAsia="SimSun"/>
      <w:szCs w:val="24"/>
      <w:u w:val="thick"/>
      <w:lang w:val="en-US" w:eastAsia="zh-CN" w:bidi="ar-SA"/>
    </w:rPr>
  </w:style>
  <w:style w:type="character" w:customStyle="1" w:styleId="BoldandUnderlineChar1Char2CharChar">
    <w:name w:val="Bold and Underline Char1 Char2 Char Char"/>
    <w:rsid w:val="00D530ED"/>
    <w:rPr>
      <w:b/>
      <w:noProof w:val="0"/>
      <w:szCs w:val="24"/>
      <w:u w:val="single"/>
      <w:lang w:val="en-US" w:eastAsia="en-US" w:bidi="ar-SA"/>
    </w:rPr>
  </w:style>
  <w:style w:type="character" w:customStyle="1" w:styleId="UnderlineChar1Char1">
    <w:name w:val="Underline Char1 Char1"/>
    <w:rsid w:val="00D530ED"/>
    <w:rPr>
      <w:noProof w:val="0"/>
      <w:szCs w:val="24"/>
      <w:u w:val="single"/>
      <w:lang w:val="en-US" w:eastAsia="en-US" w:bidi="ar-SA"/>
    </w:rPr>
  </w:style>
  <w:style w:type="paragraph" w:customStyle="1" w:styleId="Underlinestyle1">
    <w:name w:val="Underlinestyle"/>
    <w:basedOn w:val="Normal"/>
    <w:rsid w:val="00D530ED"/>
    <w:pPr>
      <w:tabs>
        <w:tab w:val="left" w:pos="720"/>
      </w:tabs>
      <w:ind w:left="720"/>
    </w:pPr>
    <w:rPr>
      <w:rFonts w:eastAsia="Times New Roman"/>
      <w:szCs w:val="20"/>
      <w:u w:val="single"/>
    </w:rPr>
  </w:style>
  <w:style w:type="character" w:customStyle="1" w:styleId="featurecontentgray1">
    <w:name w:val="featurecontentgray1"/>
    <w:rsid w:val="00D530ED"/>
    <w:rPr>
      <w:rFonts w:ascii="Arial" w:hAnsi="Arial" w:cs="Arial" w:hint="default"/>
      <w:color w:val="666666"/>
    </w:rPr>
  </w:style>
  <w:style w:type="character" w:customStyle="1" w:styleId="CardCharCharChar0">
    <w:name w:val="Card Char Char Char"/>
    <w:rsid w:val="00D530ED"/>
    <w:rPr>
      <w:rFonts w:ascii="Book Antiqua" w:hAnsi="Book Antiqua"/>
      <w:szCs w:val="24"/>
      <w:lang w:val="en-US" w:eastAsia="en-US" w:bidi="ar-SA"/>
    </w:rPr>
  </w:style>
  <w:style w:type="character" w:customStyle="1" w:styleId="big1">
    <w:name w:val="big1"/>
    <w:rsid w:val="00D530ED"/>
    <w:rPr>
      <w:sz w:val="28"/>
      <w:szCs w:val="28"/>
    </w:rPr>
  </w:style>
  <w:style w:type="character" w:customStyle="1" w:styleId="prodgeneral">
    <w:name w:val="prodgeneral"/>
    <w:basedOn w:val="DefaultParagraphFont"/>
    <w:rsid w:val="00D530ED"/>
  </w:style>
  <w:style w:type="character" w:customStyle="1" w:styleId="StyleUnderlineChar0">
    <w:name w:val="Style Underline + Char"/>
    <w:rsid w:val="00D530ED"/>
    <w:rPr>
      <w:rFonts w:eastAsia="SimSun" w:cs="Arial"/>
      <w:b/>
      <w:bCs/>
      <w:iCs/>
      <w:caps/>
      <w:sz w:val="24"/>
      <w:szCs w:val="24"/>
      <w:u w:val="single"/>
      <w:lang w:val="en-US" w:eastAsia="en-US" w:bidi="ar-SA"/>
    </w:rPr>
  </w:style>
  <w:style w:type="character" w:customStyle="1" w:styleId="StyleciteChar">
    <w:name w:val="Style cite + Char"/>
    <w:basedOn w:val="citeChar1"/>
    <w:rsid w:val="00D530ED"/>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D530ED"/>
    <w:rPr>
      <w:rFonts w:eastAsia="Times New Roman"/>
      <w:b/>
      <w:sz w:val="24"/>
    </w:rPr>
  </w:style>
  <w:style w:type="paragraph" w:customStyle="1" w:styleId="RepeatHeader">
    <w:name w:val="Repeat Header"/>
    <w:basedOn w:val="HeaderDebate"/>
    <w:rsid w:val="00D530ED"/>
    <w:pPr>
      <w:outlineLvl w:val="1"/>
    </w:pPr>
    <w:rPr>
      <w:szCs w:val="48"/>
    </w:rPr>
  </w:style>
  <w:style w:type="character" w:customStyle="1" w:styleId="sectiontitle">
    <w:name w:val="sectiontitle"/>
    <w:basedOn w:val="DefaultParagraphFont"/>
    <w:rsid w:val="00D530ED"/>
  </w:style>
  <w:style w:type="character" w:customStyle="1" w:styleId="sectionsubtitle">
    <w:name w:val="sectionsubtitle"/>
    <w:basedOn w:val="DefaultParagraphFont"/>
    <w:rsid w:val="00D530ED"/>
  </w:style>
  <w:style w:type="character" w:customStyle="1" w:styleId="EvidenceTag">
    <w:name w:val="Evidence Tag"/>
    <w:rsid w:val="00D530ED"/>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D530E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D530E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D530E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D530E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D530ED"/>
    <w:rPr>
      <w:rFonts w:eastAsia="Times New Roman"/>
      <w:sz w:val="16"/>
    </w:rPr>
  </w:style>
  <w:style w:type="paragraph" w:customStyle="1" w:styleId="citationunderline">
    <w:name w:val="citation/underline"/>
    <w:autoRedefine/>
    <w:rsid w:val="00D530ED"/>
    <w:rPr>
      <w:rFonts w:ascii="Times New Roman" w:eastAsia="Times New Roman" w:hAnsi="Times New Roman" w:cs="Times New Roman"/>
      <w:b/>
      <w:u w:val="single"/>
    </w:rPr>
  </w:style>
  <w:style w:type="character" w:customStyle="1" w:styleId="smcaps">
    <w:name w:val="smcaps"/>
    <w:basedOn w:val="DefaultParagraphFont"/>
    <w:rsid w:val="00D530ED"/>
  </w:style>
  <w:style w:type="character" w:customStyle="1" w:styleId="inside-head1">
    <w:name w:val="inside-head1"/>
    <w:rsid w:val="00D530ED"/>
    <w:rPr>
      <w:rFonts w:ascii="Arial" w:hAnsi="Arial" w:cs="Arial" w:hint="default"/>
      <w:b/>
      <w:bCs/>
      <w:color w:val="000000"/>
      <w:spacing w:val="-15"/>
      <w:sz w:val="45"/>
      <w:szCs w:val="45"/>
    </w:rPr>
  </w:style>
  <w:style w:type="character" w:customStyle="1" w:styleId="datestamp1">
    <w:name w:val="datestamp1"/>
    <w:rsid w:val="00D530ED"/>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D530ED"/>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D530ED"/>
  </w:style>
  <w:style w:type="paragraph" w:customStyle="1" w:styleId="links1">
    <w:name w:val="links1"/>
    <w:basedOn w:val="Normal"/>
    <w:rsid w:val="00D530ED"/>
    <w:pPr>
      <w:spacing w:before="100" w:beforeAutospacing="1" w:after="100" w:afterAutospacing="1"/>
    </w:pPr>
    <w:rPr>
      <w:rFonts w:eastAsia="Times New Roman"/>
      <w:color w:val="FFFFFF"/>
      <w:sz w:val="16"/>
      <w:szCs w:val="16"/>
    </w:rPr>
  </w:style>
  <w:style w:type="paragraph" w:customStyle="1" w:styleId="endtext">
    <w:name w:val="endtext"/>
    <w:basedOn w:val="Normal"/>
    <w:rsid w:val="00D530ED"/>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D530ED"/>
    <w:rPr>
      <w:rFonts w:ascii="Verdana" w:hAnsi="Verdana" w:hint="default"/>
      <w:b/>
      <w:bCs/>
      <w:sz w:val="32"/>
      <w:szCs w:val="32"/>
    </w:rPr>
  </w:style>
  <w:style w:type="character" w:customStyle="1" w:styleId="storydeck31">
    <w:name w:val="storydeck31"/>
    <w:rsid w:val="00D530ED"/>
    <w:rPr>
      <w:rFonts w:ascii="Verdana" w:hAnsi="Verdana" w:hint="default"/>
      <w:i w:val="0"/>
      <w:iCs w:val="0"/>
      <w:sz w:val="21"/>
      <w:szCs w:val="21"/>
    </w:rPr>
  </w:style>
  <w:style w:type="character" w:customStyle="1" w:styleId="subtitle10">
    <w:name w:val="subtitle1"/>
    <w:rsid w:val="00D530ED"/>
    <w:rPr>
      <w:rFonts w:ascii="Verdana" w:hAnsi="Verdana" w:hint="default"/>
      <w:b w:val="0"/>
      <w:bCs w:val="0"/>
      <w:vanish w:val="0"/>
      <w:webHidden w:val="0"/>
      <w:color w:val="484848"/>
      <w:sz w:val="14"/>
      <w:szCs w:val="14"/>
      <w:specVanish w:val="0"/>
    </w:rPr>
  </w:style>
  <w:style w:type="paragraph" w:customStyle="1" w:styleId="g">
    <w:name w:val="g"/>
    <w:basedOn w:val="Normal"/>
    <w:rsid w:val="00D530ED"/>
    <w:pPr>
      <w:spacing w:before="240" w:after="240"/>
    </w:pPr>
    <w:rPr>
      <w:rFonts w:eastAsia="Times New Roman"/>
      <w:sz w:val="24"/>
    </w:rPr>
  </w:style>
  <w:style w:type="character" w:customStyle="1" w:styleId="clsbiolink">
    <w:name w:val="clsbiolink"/>
    <w:basedOn w:val="DefaultParagraphFont"/>
    <w:rsid w:val="00D530ED"/>
  </w:style>
  <w:style w:type="character" w:customStyle="1" w:styleId="clssmaller">
    <w:name w:val="clssmaller"/>
    <w:basedOn w:val="DefaultParagraphFont"/>
    <w:rsid w:val="00D530ED"/>
  </w:style>
  <w:style w:type="character" w:customStyle="1" w:styleId="sm1">
    <w:name w:val="sm1"/>
    <w:rsid w:val="00D530ED"/>
    <w:rPr>
      <w:rFonts w:ascii="Verdana" w:hAnsi="Verdana" w:hint="default"/>
      <w:i w:val="0"/>
      <w:iCs w:val="0"/>
      <w:smallCaps w:val="0"/>
      <w:color w:val="000000"/>
      <w:sz w:val="17"/>
      <w:szCs w:val="17"/>
    </w:rPr>
  </w:style>
  <w:style w:type="character" w:customStyle="1" w:styleId="noindentChar">
    <w:name w:val="noindent Char"/>
    <w:rsid w:val="00D530ED"/>
    <w:rPr>
      <w:rFonts w:ascii="Arial" w:hAnsi="Arial" w:cs="Arial"/>
      <w:sz w:val="24"/>
      <w:szCs w:val="24"/>
      <w:lang w:val="en-US" w:eastAsia="en-US" w:bidi="ar-SA"/>
    </w:rPr>
  </w:style>
  <w:style w:type="character" w:customStyle="1" w:styleId="SmallChar1">
    <w:name w:val="Small Char1"/>
    <w:rsid w:val="00D530ED"/>
    <w:rPr>
      <w:sz w:val="16"/>
      <w:szCs w:val="24"/>
      <w:lang w:val="en-US" w:eastAsia="en-US" w:bidi="ar-SA"/>
    </w:rPr>
  </w:style>
  <w:style w:type="character" w:customStyle="1" w:styleId="fullcite0">
    <w:name w:val="fullcite"/>
    <w:basedOn w:val="DefaultParagraphFont"/>
    <w:rsid w:val="00D530ED"/>
  </w:style>
  <w:style w:type="character" w:customStyle="1" w:styleId="Style9ptThickunderline">
    <w:name w:val="Style 9 pt Thick underline"/>
    <w:rsid w:val="00D530ED"/>
    <w:rPr>
      <w:sz w:val="24"/>
      <w:u w:val="thick"/>
    </w:rPr>
  </w:style>
  <w:style w:type="paragraph" w:customStyle="1" w:styleId="Repeatheader0">
    <w:name w:val="Repeat header"/>
    <w:basedOn w:val="Normal"/>
    <w:autoRedefine/>
    <w:rsid w:val="00D530ED"/>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D530ED"/>
    <w:rPr>
      <w:rFonts w:ascii="Times New Roman" w:eastAsia="Times New Roman" w:hAnsi="Times New Roman" w:cs="Times New Roman"/>
      <w:sz w:val="16"/>
    </w:rPr>
  </w:style>
  <w:style w:type="character" w:customStyle="1" w:styleId="CardNotUnderlinedChar">
    <w:name w:val="Card Not Underlined Char"/>
    <w:rsid w:val="00D530ED"/>
    <w:rPr>
      <w:sz w:val="16"/>
      <w:lang w:val="en-US" w:eastAsia="en-US" w:bidi="ar-SA"/>
    </w:rPr>
  </w:style>
  <w:style w:type="paragraph" w:customStyle="1" w:styleId="CardNotUnderlined3">
    <w:name w:val="Card Not Underlined 3"/>
    <w:basedOn w:val="CardNotUnderlined"/>
    <w:rsid w:val="00D530ED"/>
    <w:rPr>
      <w:rFonts w:ascii="Times New Roman" w:eastAsia="Times New Roman" w:hAnsi="Times New Roman" w:cs="Times New Roman"/>
      <w:sz w:val="18"/>
    </w:rPr>
  </w:style>
  <w:style w:type="paragraph" w:customStyle="1" w:styleId="CardNotUnderlinedFinal">
    <w:name w:val="Card Not Underlined Final"/>
    <w:basedOn w:val="CardNotUnderlined3"/>
    <w:rsid w:val="00D530ED"/>
    <w:rPr>
      <w:sz w:val="20"/>
    </w:rPr>
  </w:style>
  <w:style w:type="character" w:customStyle="1" w:styleId="tagChar30">
    <w:name w:val="tag Char3"/>
    <w:rsid w:val="00D530ED"/>
    <w:rPr>
      <w:b/>
      <w:sz w:val="24"/>
      <w:szCs w:val="24"/>
      <w:lang w:val="en-US" w:eastAsia="en-US" w:bidi="ar-SA"/>
    </w:rPr>
  </w:style>
  <w:style w:type="character" w:customStyle="1" w:styleId="link-mailto">
    <w:name w:val="link-mailto"/>
    <w:basedOn w:val="DefaultParagraphFont"/>
    <w:rsid w:val="00D530ED"/>
  </w:style>
  <w:style w:type="character" w:customStyle="1" w:styleId="StyleUnderlineUnderlineChar">
    <w:name w:val="Style Underline + Underline Char"/>
    <w:rsid w:val="00D530ED"/>
    <w:rPr>
      <w:rFonts w:ascii="Trebuchet MS" w:hAnsi="Trebuchet MS"/>
      <w:szCs w:val="18"/>
      <w:u w:val="single"/>
      <w:lang w:val="en-US" w:eastAsia="en-US" w:bidi="ar-SA"/>
    </w:rPr>
  </w:style>
  <w:style w:type="paragraph" w:customStyle="1" w:styleId="formfld">
    <w:name w:val="formfld"/>
    <w:basedOn w:val="Normal"/>
    <w:rsid w:val="00D530ED"/>
    <w:pPr>
      <w:spacing w:before="100" w:beforeAutospacing="1" w:after="100" w:afterAutospacing="1"/>
    </w:pPr>
    <w:rPr>
      <w:rFonts w:ascii="Arial" w:eastAsia="Arial Unicode MS" w:hAnsi="Arial" w:cs="Arial"/>
      <w:sz w:val="20"/>
      <w:szCs w:val="20"/>
    </w:rPr>
  </w:style>
  <w:style w:type="paragraph" w:customStyle="1" w:styleId="UnderlineCards">
    <w:name w:val="Underline Cards"/>
    <w:basedOn w:val="Cards"/>
    <w:link w:val="UnderlineCardsChar"/>
    <w:rsid w:val="00D530ED"/>
    <w:pPr>
      <w:autoSpaceDE/>
      <w:autoSpaceDN/>
      <w:adjustRightInd/>
      <w:spacing w:after="0" w:line="240" w:lineRule="auto"/>
      <w:ind w:left="288" w:right="0"/>
      <w:jc w:val="left"/>
    </w:pPr>
    <w:rPr>
      <w:szCs w:val="24"/>
      <w:u w:val="thick"/>
    </w:rPr>
  </w:style>
  <w:style w:type="character" w:customStyle="1" w:styleId="UnderlineCardsChar">
    <w:name w:val="Underline Cards Char"/>
    <w:link w:val="UnderlineCards"/>
    <w:rsid w:val="00D530ED"/>
    <w:rPr>
      <w:rFonts w:ascii="Calibri" w:eastAsia="Times New Roman" w:hAnsi="Calibri" w:cs="Calibri"/>
      <w:sz w:val="20"/>
      <w:u w:val="thick"/>
    </w:rPr>
  </w:style>
  <w:style w:type="paragraph" w:customStyle="1" w:styleId="SmallCards">
    <w:name w:val="Small Cards"/>
    <w:basedOn w:val="Cards"/>
    <w:link w:val="SmallCardsChar"/>
    <w:rsid w:val="00D530ED"/>
    <w:pPr>
      <w:autoSpaceDE/>
      <w:autoSpaceDN/>
      <w:adjustRightInd/>
      <w:spacing w:after="0" w:line="240" w:lineRule="auto"/>
      <w:ind w:left="288" w:right="0"/>
      <w:jc w:val="left"/>
    </w:pPr>
    <w:rPr>
      <w:sz w:val="14"/>
      <w:szCs w:val="24"/>
    </w:rPr>
  </w:style>
  <w:style w:type="character" w:customStyle="1" w:styleId="SmallCardsChar">
    <w:name w:val="Small Cards Char"/>
    <w:link w:val="SmallCards"/>
    <w:rsid w:val="00D530ED"/>
    <w:rPr>
      <w:rFonts w:ascii="Calibri" w:eastAsia="Times New Roman" w:hAnsi="Calibri" w:cs="Calibri"/>
      <w:sz w:val="14"/>
    </w:rPr>
  </w:style>
  <w:style w:type="paragraph" w:customStyle="1" w:styleId="ReadingCites">
    <w:name w:val="Reading Cites"/>
    <w:basedOn w:val="Normal"/>
    <w:link w:val="ReadingCitesChar"/>
    <w:rsid w:val="00D530ED"/>
    <w:rPr>
      <w:rFonts w:eastAsia="Times New Roman"/>
      <w:b/>
      <w:sz w:val="20"/>
      <w:szCs w:val="20"/>
    </w:rPr>
  </w:style>
  <w:style w:type="character" w:customStyle="1" w:styleId="ReadingCitesChar">
    <w:name w:val="Reading Cites Char"/>
    <w:link w:val="ReadingCites"/>
    <w:rsid w:val="00D530ED"/>
    <w:rPr>
      <w:rFonts w:ascii="Calibri" w:eastAsia="Times New Roman" w:hAnsi="Calibri" w:cs="Calibri"/>
      <w:b/>
      <w:sz w:val="20"/>
      <w:szCs w:val="20"/>
    </w:rPr>
  </w:style>
  <w:style w:type="paragraph" w:customStyle="1" w:styleId="ContentsHeading">
    <w:name w:val="Contents Heading"/>
    <w:basedOn w:val="Heading1"/>
    <w:next w:val="Normal"/>
    <w:rsid w:val="00D530ED"/>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D530ED"/>
    <w:pPr>
      <w:spacing w:before="100" w:beforeAutospacing="1" w:after="100" w:afterAutospacing="1"/>
    </w:pPr>
    <w:rPr>
      <w:rFonts w:eastAsia="Times New Roman"/>
      <w:sz w:val="20"/>
    </w:rPr>
  </w:style>
  <w:style w:type="character" w:customStyle="1" w:styleId="CharacterStyle8">
    <w:name w:val="Character Style 8"/>
    <w:rsid w:val="00D530ED"/>
    <w:rPr>
      <w:sz w:val="22"/>
      <w:szCs w:val="22"/>
    </w:rPr>
  </w:style>
  <w:style w:type="paragraph" w:customStyle="1" w:styleId="Style110">
    <w:name w:val="Style 11"/>
    <w:rsid w:val="00D530ED"/>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D530ED"/>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D530ED"/>
    <w:rPr>
      <w:rFonts w:ascii="Arial Narrow" w:hAnsi="Arial Narrow"/>
      <w:color w:val="000000"/>
      <w:sz w:val="22"/>
      <w:szCs w:val="22"/>
      <w:u w:val="single"/>
      <w:lang w:val="en-US" w:eastAsia="en-US" w:bidi="ar-SA"/>
    </w:rPr>
  </w:style>
  <w:style w:type="character" w:customStyle="1" w:styleId="CardText1Char1">
    <w:name w:val="Card Text 1 Char1"/>
    <w:rsid w:val="00D530ED"/>
    <w:rPr>
      <w:rFonts w:ascii="Arial Narrow" w:hAnsi="Arial Narrow"/>
      <w:color w:val="000000"/>
      <w:sz w:val="22"/>
      <w:szCs w:val="22"/>
      <w:u w:val="single"/>
      <w:lang w:val="en-US" w:eastAsia="en-US" w:bidi="ar-SA"/>
    </w:rPr>
  </w:style>
  <w:style w:type="paragraph" w:customStyle="1" w:styleId="Style70">
    <w:name w:val="Style 7"/>
    <w:rsid w:val="00D530ED"/>
    <w:pPr>
      <w:widowControl w:val="0"/>
      <w:autoSpaceDE w:val="0"/>
      <w:autoSpaceDN w:val="0"/>
    </w:pPr>
    <w:rPr>
      <w:rFonts w:ascii="Times New Roman" w:eastAsia="Times New Roman" w:hAnsi="Times New Roman" w:cs="Times New Roman"/>
      <w:sz w:val="20"/>
      <w:szCs w:val="20"/>
    </w:rPr>
  </w:style>
  <w:style w:type="character" w:customStyle="1" w:styleId="BigCiteChar">
    <w:name w:val="Big Cite Char"/>
    <w:basedOn w:val="CitesChar"/>
    <w:rsid w:val="00D530ED"/>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D530ED"/>
  </w:style>
  <w:style w:type="character" w:customStyle="1" w:styleId="arttitle1">
    <w:name w:val="arttitle1"/>
    <w:rsid w:val="00D530ED"/>
    <w:rPr>
      <w:b/>
      <w:bCs/>
      <w:color w:val="695B54"/>
    </w:rPr>
  </w:style>
  <w:style w:type="paragraph" w:customStyle="1" w:styleId="Heading11">
    <w:name w:val="Heading 11"/>
    <w:basedOn w:val="Normal"/>
    <w:next w:val="Normal"/>
    <w:rsid w:val="00D530ED"/>
    <w:pPr>
      <w:keepNext/>
      <w:widowControl w:val="0"/>
      <w:suppressAutoHyphens/>
      <w:jc w:val="center"/>
    </w:pPr>
    <w:rPr>
      <w:rFonts w:eastAsia="Tahoma"/>
      <w:b/>
      <w:sz w:val="48"/>
      <w:szCs w:val="32"/>
      <w:u w:val="single"/>
    </w:rPr>
  </w:style>
  <w:style w:type="paragraph" w:customStyle="1" w:styleId="TextHeading">
    <w:name w:val="Text Heading"/>
    <w:basedOn w:val="Heading3"/>
    <w:rsid w:val="00D530ED"/>
    <w:pPr>
      <w:keepLines w:val="0"/>
      <w:pageBreakBefore w:val="0"/>
      <w:spacing w:before="0"/>
      <w:jc w:val="left"/>
    </w:pPr>
    <w:rPr>
      <w:rFonts w:eastAsia="Times New Roman" w:cs="Arial"/>
      <w:sz w:val="22"/>
      <w:szCs w:val="26"/>
    </w:rPr>
  </w:style>
  <w:style w:type="character" w:customStyle="1" w:styleId="TextHeadingChar">
    <w:name w:val="Text Heading Char"/>
    <w:rsid w:val="00D530ED"/>
    <w:rPr>
      <w:rFonts w:cs="Arial"/>
      <w:b/>
      <w:bCs/>
      <w:sz w:val="22"/>
      <w:szCs w:val="26"/>
      <w:u w:val="single"/>
      <w:lang w:val="en-US" w:eastAsia="en-US" w:bidi="ar-SA"/>
    </w:rPr>
  </w:style>
  <w:style w:type="character" w:customStyle="1" w:styleId="FootnoteCharacters">
    <w:name w:val="Footnote Characters"/>
    <w:rsid w:val="00D530ED"/>
    <w:rPr>
      <w:vertAlign w:val="superscript"/>
    </w:rPr>
  </w:style>
  <w:style w:type="paragraph" w:customStyle="1" w:styleId="StyleHeading1BlockTitleHeading1Char1ALEXHeadingBrief-He2">
    <w:name w:val="Style Heading 1Block TitleHeading 1 Char1ALEXHeadingBrief - He...2"/>
    <w:basedOn w:val="Heading1"/>
    <w:autoRedefine/>
    <w:rsid w:val="00D530E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D530E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D530ED"/>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rsid w:val="00D530ED"/>
    <w:rPr>
      <w:rFonts w:ascii="Arial" w:eastAsia="Times New Roman" w:hAnsi="Arial"/>
      <w:smallCaps/>
    </w:rPr>
  </w:style>
  <w:style w:type="paragraph" w:customStyle="1" w:styleId="DebateBody">
    <w:name w:val="Debate Body"/>
    <w:basedOn w:val="Normal"/>
    <w:qFormat/>
    <w:rsid w:val="00D530ED"/>
    <w:rPr>
      <w:rFonts w:ascii="Cambria" w:eastAsia="Cambria" w:hAnsi="Cambria"/>
      <w:b/>
      <w:caps/>
      <w:sz w:val="24"/>
    </w:rPr>
  </w:style>
  <w:style w:type="paragraph" w:customStyle="1" w:styleId="StyleDebateBodyBefore12pt">
    <w:name w:val="Style Debate Body + Before:  12 pt"/>
    <w:basedOn w:val="Normal"/>
    <w:next w:val="Normal"/>
    <w:rsid w:val="00D530ED"/>
    <w:pPr>
      <w:spacing w:before="240"/>
    </w:pPr>
    <w:rPr>
      <w:rFonts w:eastAsia="Times New Roman"/>
      <w:bCs/>
      <w:sz w:val="20"/>
      <w:szCs w:val="20"/>
    </w:rPr>
  </w:style>
  <w:style w:type="paragraph" w:customStyle="1" w:styleId="StyleDebateBodyBefore12pt1">
    <w:name w:val="Style Debate Body + Before:  12 pt1"/>
    <w:basedOn w:val="Normal"/>
    <w:rsid w:val="00D530ED"/>
    <w:pPr>
      <w:spacing w:before="240"/>
    </w:pPr>
    <w:rPr>
      <w:rFonts w:eastAsia="Times New Roman"/>
      <w:bCs/>
      <w:sz w:val="20"/>
      <w:szCs w:val="20"/>
    </w:rPr>
  </w:style>
  <w:style w:type="paragraph" w:customStyle="1" w:styleId="PageNumber11">
    <w:name w:val="Page Number11"/>
    <w:basedOn w:val="Normal"/>
    <w:next w:val="Normal"/>
    <w:rsid w:val="00D530ED"/>
    <w:rPr>
      <w:rFonts w:eastAsia="Times New Roman"/>
      <w:sz w:val="20"/>
    </w:rPr>
  </w:style>
  <w:style w:type="character" w:customStyle="1" w:styleId="Heading2CharCharCharCharCharCharCharCharCharCharCharCharCharChar1">
    <w:name w:val="Heading 2 Char Char Char Char Char Char Char Char Char Char Char Char Char Char1"/>
    <w:rsid w:val="00D530ED"/>
    <w:rPr>
      <w:rFonts w:eastAsia="SimSun" w:cs="Arial"/>
      <w:b/>
      <w:bCs/>
      <w:iCs/>
      <w:sz w:val="24"/>
      <w:szCs w:val="28"/>
      <w:lang w:val="en-US" w:eastAsia="zh-CN" w:bidi="ar-SA"/>
    </w:rPr>
  </w:style>
  <w:style w:type="character" w:customStyle="1" w:styleId="Char31">
    <w:name w:val="Char31"/>
    <w:rsid w:val="00D530ED"/>
    <w:rPr>
      <w:rFonts w:cs="Arial"/>
      <w:bCs/>
      <w:u w:val="thick"/>
      <w:lang w:val="en-US" w:eastAsia="en-US" w:bidi="ar-SA"/>
    </w:rPr>
  </w:style>
  <w:style w:type="paragraph" w:customStyle="1" w:styleId="StyleHeading1Centered">
    <w:name w:val="Style Heading 1 + Centered"/>
    <w:basedOn w:val="Heading1"/>
    <w:rsid w:val="00D530E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D530E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D530E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D530ED"/>
    <w:pPr>
      <w:spacing w:before="120"/>
    </w:pPr>
    <w:rPr>
      <w:rFonts w:eastAsia="Times New Roman"/>
      <w:sz w:val="20"/>
    </w:rPr>
  </w:style>
  <w:style w:type="character" w:customStyle="1" w:styleId="underliningChar0">
    <w:name w:val="underlining Char"/>
    <w:rsid w:val="00D530ED"/>
    <w:rPr>
      <w:b/>
      <w:szCs w:val="24"/>
      <w:u w:val="single"/>
      <w:lang w:val="en-US" w:eastAsia="en-US" w:bidi="ar-SA"/>
    </w:rPr>
  </w:style>
  <w:style w:type="character" w:customStyle="1" w:styleId="notreadChar">
    <w:name w:val="not read Char"/>
    <w:rsid w:val="00D530ED"/>
    <w:rPr>
      <w:sz w:val="18"/>
      <w:szCs w:val="24"/>
      <w:lang w:val="en-US" w:eastAsia="en-US" w:bidi="ar-SA"/>
    </w:rPr>
  </w:style>
  <w:style w:type="paragraph" w:customStyle="1" w:styleId="StyleStrong10ptNotBold">
    <w:name w:val="Style Strong + 10 pt Not Bold"/>
    <w:basedOn w:val="Normal"/>
    <w:autoRedefine/>
    <w:rsid w:val="00D530ED"/>
    <w:pPr>
      <w:ind w:left="720" w:hanging="360"/>
    </w:pPr>
    <w:rPr>
      <w:rFonts w:eastAsia="Times New Roman"/>
      <w:sz w:val="26"/>
      <w:szCs w:val="26"/>
    </w:rPr>
  </w:style>
  <w:style w:type="character" w:customStyle="1" w:styleId="prbodytext1">
    <w:name w:val="pr_bodytext1"/>
    <w:rsid w:val="00D530ED"/>
    <w:rPr>
      <w:rFonts w:ascii="Arial" w:hAnsi="Arial" w:cs="Arial" w:hint="default"/>
      <w:sz w:val="20"/>
      <w:szCs w:val="20"/>
    </w:rPr>
  </w:style>
  <w:style w:type="character" w:customStyle="1" w:styleId="smallCharChar">
    <w:name w:val="small Char Char"/>
    <w:rsid w:val="00D530ED"/>
    <w:rPr>
      <w:rFonts w:ascii="Times New Roman" w:eastAsia="Times New Roman" w:hAnsi="Times New Roman" w:cs="Times New Roman"/>
      <w:sz w:val="12"/>
      <w:szCs w:val="16"/>
    </w:rPr>
  </w:style>
  <w:style w:type="character" w:customStyle="1" w:styleId="Undlerine">
    <w:name w:val="Undlerine"/>
    <w:qFormat/>
    <w:rsid w:val="00D530ED"/>
    <w:rPr>
      <w:rFonts w:ascii="Times New Roman" w:hAnsi="Times New Roman"/>
      <w:w w:val="110"/>
      <w:sz w:val="20"/>
      <w:szCs w:val="20"/>
      <w:u w:val="single"/>
      <w:bdr w:val="none" w:sz="0" w:space="0" w:color="auto"/>
      <w:lang w:bidi="he-IL"/>
    </w:rPr>
  </w:style>
  <w:style w:type="character" w:customStyle="1" w:styleId="Boxes">
    <w:name w:val="Boxes"/>
    <w:qFormat/>
    <w:rsid w:val="00D530ED"/>
    <w:rPr>
      <w:rFonts w:ascii="Times New Roman" w:hAnsi="Times New Roman"/>
      <w:sz w:val="20"/>
      <w:u w:val="single"/>
      <w:bdr w:val="single" w:sz="4" w:space="0" w:color="auto"/>
    </w:rPr>
  </w:style>
  <w:style w:type="character" w:customStyle="1" w:styleId="tim">
    <w:name w:val="tim"/>
    <w:qFormat/>
    <w:rsid w:val="00D530ED"/>
    <w:rPr>
      <w:rFonts w:ascii="Times New Roman" w:hAnsi="Times New Roman"/>
      <w:sz w:val="20"/>
      <w:u w:val="single"/>
    </w:rPr>
  </w:style>
  <w:style w:type="character" w:customStyle="1" w:styleId="hl">
    <w:name w:val="hl"/>
    <w:basedOn w:val="DefaultParagraphFont"/>
    <w:rsid w:val="00D530ED"/>
  </w:style>
  <w:style w:type="character" w:customStyle="1" w:styleId="clock1">
    <w:name w:val="clock1"/>
    <w:rsid w:val="00D530ED"/>
    <w:rPr>
      <w:color w:val="B51B1B"/>
    </w:rPr>
  </w:style>
  <w:style w:type="character" w:customStyle="1" w:styleId="smallChar10">
    <w:name w:val="small Char1"/>
    <w:rsid w:val="00D530ED"/>
    <w:rPr>
      <w:sz w:val="12"/>
      <w:szCs w:val="16"/>
      <w:lang w:val="en-US" w:eastAsia="en-US" w:bidi="ar-SA"/>
    </w:rPr>
  </w:style>
  <w:style w:type="character" w:customStyle="1" w:styleId="SmallCardsCharChar">
    <w:name w:val="Small Cards Char Char"/>
    <w:rsid w:val="00D530ED"/>
    <w:rPr>
      <w:sz w:val="14"/>
      <w:szCs w:val="24"/>
      <w:lang w:val="en-US" w:eastAsia="en-US" w:bidi="ar-SA"/>
    </w:rPr>
  </w:style>
  <w:style w:type="paragraph" w:customStyle="1" w:styleId="NormalCards">
    <w:name w:val="Normal Cards"/>
    <w:basedOn w:val="Normal"/>
    <w:rsid w:val="00D530ED"/>
    <w:pPr>
      <w:ind w:left="288"/>
    </w:pPr>
    <w:rPr>
      <w:rFonts w:eastAsia="Times New Roman"/>
      <w:sz w:val="20"/>
    </w:rPr>
  </w:style>
  <w:style w:type="character" w:customStyle="1" w:styleId="iniciales">
    <w:name w:val="iniciales"/>
    <w:basedOn w:val="DefaultParagraphFont"/>
    <w:rsid w:val="00D530ED"/>
  </w:style>
  <w:style w:type="character" w:customStyle="1" w:styleId="Style10ptBoldUnderline">
    <w:name w:val="Style 10 pt Bold Underline"/>
    <w:rsid w:val="00D530ED"/>
    <w:rPr>
      <w:b/>
      <w:bCs/>
      <w:sz w:val="20"/>
      <w:u w:val="single"/>
    </w:rPr>
  </w:style>
  <w:style w:type="paragraph" w:customStyle="1" w:styleId="outdent">
    <w:name w:val="outdent"/>
    <w:basedOn w:val="Normal"/>
    <w:rsid w:val="00D530ED"/>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D530ED"/>
    <w:pPr>
      <w:spacing w:before="100" w:beforeAutospacing="1" w:after="100" w:afterAutospacing="1"/>
    </w:pPr>
    <w:rPr>
      <w:rFonts w:eastAsia="Times New Roman"/>
      <w:sz w:val="24"/>
    </w:rPr>
  </w:style>
  <w:style w:type="paragraph" w:customStyle="1" w:styleId="bulletfollow">
    <w:name w:val="bulletfollow"/>
    <w:basedOn w:val="Normal"/>
    <w:rsid w:val="00D530ED"/>
    <w:pPr>
      <w:spacing w:before="100" w:beforeAutospacing="1" w:after="100" w:afterAutospacing="1"/>
    </w:pPr>
    <w:rPr>
      <w:rFonts w:eastAsia="Times New Roman"/>
      <w:sz w:val="24"/>
    </w:rPr>
  </w:style>
  <w:style w:type="paragraph" w:customStyle="1" w:styleId="bulleted">
    <w:name w:val="bulleted"/>
    <w:basedOn w:val="Normal"/>
    <w:rsid w:val="00D530ED"/>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D530ED"/>
    <w:rPr>
      <w:rFonts w:ascii="Times New Roman" w:eastAsia="Times New Roman" w:hAnsi="Times New Roman" w:cs="Times New Roman"/>
      <w:strike/>
      <w:sz w:val="20"/>
      <w:szCs w:val="20"/>
    </w:rPr>
  </w:style>
  <w:style w:type="character" w:customStyle="1" w:styleId="StrikethroughChar">
    <w:name w:val="Strikethrough Char"/>
    <w:link w:val="Strikethrough0"/>
    <w:rsid w:val="00D530ED"/>
    <w:rPr>
      <w:rFonts w:ascii="Times New Roman" w:eastAsia="Times New Roman" w:hAnsi="Times New Roman" w:cs="Times New Roman"/>
      <w:strike/>
      <w:sz w:val="20"/>
      <w:szCs w:val="20"/>
    </w:rPr>
  </w:style>
  <w:style w:type="character" w:customStyle="1" w:styleId="UnderlineCardsCharChar">
    <w:name w:val="Underline Cards Char Char"/>
    <w:rsid w:val="00D530ED"/>
    <w:rPr>
      <w:rFonts w:eastAsia="SimSun"/>
      <w:szCs w:val="24"/>
      <w:u w:val="thick"/>
      <w:lang w:val="en-US" w:eastAsia="en-US" w:bidi="ar-SA"/>
    </w:rPr>
  </w:style>
  <w:style w:type="character" w:customStyle="1" w:styleId="head">
    <w:name w:val="head"/>
    <w:basedOn w:val="DefaultParagraphFont"/>
    <w:rsid w:val="00D530ED"/>
  </w:style>
  <w:style w:type="paragraph" w:customStyle="1" w:styleId="authorgroup">
    <w:name w:val="authorgroup"/>
    <w:basedOn w:val="Normal"/>
    <w:rsid w:val="00D530ED"/>
    <w:pPr>
      <w:spacing w:before="100" w:beforeAutospacing="1" w:after="100" w:afterAutospacing="1"/>
    </w:pPr>
    <w:rPr>
      <w:rFonts w:eastAsia="Calibri"/>
      <w:sz w:val="24"/>
    </w:rPr>
  </w:style>
  <w:style w:type="paragraph" w:customStyle="1" w:styleId="affiliation1">
    <w:name w:val="affiliation1"/>
    <w:basedOn w:val="Normal"/>
    <w:rsid w:val="00D530ED"/>
    <w:pPr>
      <w:spacing w:before="100" w:beforeAutospacing="1" w:after="100" w:afterAutospacing="1"/>
    </w:pPr>
    <w:rPr>
      <w:rFonts w:eastAsia="Calibri"/>
      <w:sz w:val="24"/>
    </w:rPr>
  </w:style>
  <w:style w:type="paragraph" w:customStyle="1" w:styleId="norm">
    <w:name w:val="norm"/>
    <w:basedOn w:val="Normal"/>
    <w:rsid w:val="00D530ED"/>
    <w:pPr>
      <w:spacing w:before="100" w:beforeAutospacing="1" w:after="100" w:afterAutospacing="1"/>
    </w:pPr>
    <w:rPr>
      <w:rFonts w:eastAsia="Calibri"/>
      <w:sz w:val="24"/>
    </w:rPr>
  </w:style>
  <w:style w:type="character" w:customStyle="1" w:styleId="smallcapitals">
    <w:name w:val="smallcapitals"/>
    <w:basedOn w:val="DefaultParagraphFont"/>
    <w:rsid w:val="00D530ED"/>
  </w:style>
  <w:style w:type="character" w:customStyle="1" w:styleId="number0">
    <w:name w:val="number"/>
    <w:basedOn w:val="DefaultParagraphFont"/>
    <w:rsid w:val="00D530ED"/>
  </w:style>
  <w:style w:type="character" w:customStyle="1" w:styleId="articlebody1">
    <w:name w:val="articlebody1"/>
    <w:rsid w:val="00D530ED"/>
  </w:style>
  <w:style w:type="character" w:customStyle="1" w:styleId="small1">
    <w:name w:val="small1"/>
    <w:rsid w:val="00D530ED"/>
  </w:style>
  <w:style w:type="paragraph" w:customStyle="1" w:styleId="AuthorDate2">
    <w:name w:val="Author/Date"/>
    <w:basedOn w:val="Normal"/>
    <w:link w:val="AuthorDateChar1"/>
    <w:rsid w:val="00D530ED"/>
    <w:rPr>
      <w:rFonts w:eastAsia="Times New Roman"/>
      <w:b/>
      <w:sz w:val="24"/>
      <w:u w:val="single"/>
    </w:rPr>
  </w:style>
  <w:style w:type="character" w:customStyle="1" w:styleId="AuthorDateChar1">
    <w:name w:val="Author/Date Char1"/>
    <w:link w:val="AuthorDate2"/>
    <w:rsid w:val="00D530ED"/>
    <w:rPr>
      <w:rFonts w:ascii="Calibri" w:eastAsia="Times New Roman" w:hAnsi="Calibri" w:cs="Calibri"/>
      <w:b/>
      <w:u w:val="single"/>
    </w:rPr>
  </w:style>
  <w:style w:type="character" w:customStyle="1" w:styleId="Shortcite">
    <w:name w:val="Shortcite"/>
    <w:basedOn w:val="DefaultParagraphFont"/>
    <w:rsid w:val="00D530ED"/>
    <w:rPr>
      <w:rFonts w:ascii="Times New Roman" w:hAnsi="Times New Roman"/>
      <w:b/>
      <w:bCs/>
      <w:sz w:val="20"/>
    </w:rPr>
  </w:style>
  <w:style w:type="character" w:customStyle="1" w:styleId="Normal30">
    <w:name w:val="Normal3"/>
    <w:basedOn w:val="DefaultParagraphFont"/>
    <w:rsid w:val="00D530ED"/>
  </w:style>
  <w:style w:type="paragraph" w:customStyle="1" w:styleId="PageNumber8">
    <w:name w:val="Page Number8"/>
    <w:basedOn w:val="Normal"/>
    <w:next w:val="Normal"/>
    <w:rsid w:val="00D530ED"/>
    <w:rPr>
      <w:rFonts w:eastAsia="Times New Roman"/>
      <w:sz w:val="20"/>
    </w:rPr>
  </w:style>
  <w:style w:type="paragraph" w:customStyle="1" w:styleId="Heading12">
    <w:name w:val="Heading 12"/>
    <w:basedOn w:val="Normal"/>
    <w:next w:val="Normal"/>
    <w:rsid w:val="00D530ED"/>
    <w:pPr>
      <w:keepNext/>
      <w:widowControl w:val="0"/>
      <w:suppressAutoHyphens/>
      <w:jc w:val="center"/>
    </w:pPr>
    <w:rPr>
      <w:rFonts w:eastAsia="Tahoma"/>
      <w:b/>
      <w:sz w:val="48"/>
      <w:szCs w:val="32"/>
      <w:u w:val="single"/>
    </w:rPr>
  </w:style>
  <w:style w:type="character" w:customStyle="1" w:styleId="cat-date-line4">
    <w:name w:val="cat-date-line4"/>
    <w:basedOn w:val="DefaultParagraphFont"/>
    <w:rsid w:val="00D530ED"/>
  </w:style>
  <w:style w:type="character" w:customStyle="1" w:styleId="articledate">
    <w:name w:val="articledate"/>
    <w:basedOn w:val="DefaultParagraphFont"/>
    <w:rsid w:val="00D530ED"/>
  </w:style>
  <w:style w:type="character" w:customStyle="1" w:styleId="post-byline">
    <w:name w:val="post-byline"/>
    <w:basedOn w:val="DefaultParagraphFont"/>
    <w:rsid w:val="00D530ED"/>
  </w:style>
  <w:style w:type="character" w:customStyle="1" w:styleId="metadate">
    <w:name w:val="meta_date"/>
    <w:basedOn w:val="DefaultParagraphFont"/>
    <w:rsid w:val="00D530ED"/>
  </w:style>
  <w:style w:type="character" w:customStyle="1" w:styleId="fa">
    <w:name w:val="fa"/>
    <w:basedOn w:val="DefaultParagraphFont"/>
    <w:rsid w:val="00D530ED"/>
  </w:style>
  <w:style w:type="character" w:customStyle="1" w:styleId="longname">
    <w:name w:val="longname"/>
    <w:basedOn w:val="DefaultParagraphFont"/>
    <w:rsid w:val="00D530ED"/>
  </w:style>
  <w:style w:type="character" w:customStyle="1" w:styleId="echocontainer">
    <w:name w:val="echo_container"/>
    <w:basedOn w:val="DefaultParagraphFont"/>
    <w:rsid w:val="00D530ED"/>
  </w:style>
  <w:style w:type="character" w:customStyle="1" w:styleId="comment-display">
    <w:name w:val="comment-display"/>
    <w:basedOn w:val="DefaultParagraphFont"/>
    <w:rsid w:val="00D530ED"/>
  </w:style>
  <w:style w:type="paragraph" w:customStyle="1" w:styleId="comment-count-label">
    <w:name w:val="comment-count-label"/>
    <w:basedOn w:val="Normal"/>
    <w:rsid w:val="00D530ED"/>
    <w:pPr>
      <w:spacing w:before="100" w:beforeAutospacing="1" w:after="100" w:afterAutospacing="1"/>
    </w:pPr>
    <w:rPr>
      <w:rFonts w:ascii="Times" w:hAnsi="Times"/>
      <w:sz w:val="20"/>
      <w:szCs w:val="20"/>
    </w:rPr>
  </w:style>
  <w:style w:type="character" w:customStyle="1" w:styleId="echo-counter">
    <w:name w:val="echo-counter"/>
    <w:basedOn w:val="DefaultParagraphFont"/>
    <w:rsid w:val="00D530ED"/>
  </w:style>
  <w:style w:type="character" w:customStyle="1" w:styleId="discussion-policy">
    <w:name w:val="discussion-policy"/>
    <w:basedOn w:val="DefaultParagraphFont"/>
    <w:rsid w:val="00D530ED"/>
  </w:style>
  <w:style w:type="character" w:customStyle="1" w:styleId="echo-apps-conversations-streamcaption">
    <w:name w:val="echo-apps-conversations-streamcaption"/>
    <w:basedOn w:val="DefaultParagraphFont"/>
    <w:rsid w:val="00D530ED"/>
  </w:style>
  <w:style w:type="character" w:customStyle="1" w:styleId="echo-streamserver-controls-stream-item-text">
    <w:name w:val="echo-streamserver-controls-stream-item-text"/>
    <w:basedOn w:val="DefaultParagraphFont"/>
    <w:rsid w:val="00D530ED"/>
  </w:style>
  <w:style w:type="character" w:customStyle="1" w:styleId="echo-streamserver-controls-facepile-more">
    <w:name w:val="echo-streamserver-controls-facepile-more"/>
    <w:basedOn w:val="DefaultParagraphFont"/>
    <w:rsid w:val="00D530ED"/>
  </w:style>
  <w:style w:type="character" w:customStyle="1" w:styleId="echo-primaryfont">
    <w:name w:val="echo-primaryfont"/>
    <w:basedOn w:val="DefaultParagraphFont"/>
    <w:rsid w:val="00D530ED"/>
  </w:style>
  <w:style w:type="character" w:customStyle="1" w:styleId="section">
    <w:name w:val="section"/>
    <w:basedOn w:val="DefaultParagraphFont"/>
    <w:rsid w:val="00D530ED"/>
  </w:style>
  <w:style w:type="character" w:customStyle="1" w:styleId="wpsr-txt-headline">
    <w:name w:val="wpsr-txt-headline"/>
    <w:basedOn w:val="DefaultParagraphFont"/>
    <w:rsid w:val="00D530ED"/>
  </w:style>
  <w:style w:type="character" w:customStyle="1" w:styleId="asset-metabar-author">
    <w:name w:val="asset-metabar-author"/>
    <w:basedOn w:val="DefaultParagraphFont"/>
    <w:rsid w:val="00D530ED"/>
  </w:style>
  <w:style w:type="character" w:customStyle="1" w:styleId="eza-dateline">
    <w:name w:val="eza-dateline"/>
    <w:basedOn w:val="DefaultParagraphFont"/>
    <w:rsid w:val="00D530ED"/>
  </w:style>
  <w:style w:type="character" w:customStyle="1" w:styleId="eza-authors">
    <w:name w:val="eza-authors"/>
    <w:basedOn w:val="DefaultParagraphFont"/>
    <w:rsid w:val="00D530ED"/>
  </w:style>
  <w:style w:type="character" w:customStyle="1" w:styleId="csmstaff">
    <w:name w:val="csm_staff"/>
    <w:basedOn w:val="DefaultParagraphFont"/>
    <w:rsid w:val="00D530ED"/>
  </w:style>
  <w:style w:type="paragraph" w:customStyle="1" w:styleId="mol-para-with-font">
    <w:name w:val="mol-para-with-font"/>
    <w:basedOn w:val="Normal"/>
    <w:rsid w:val="00D530ED"/>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D530ED"/>
  </w:style>
  <w:style w:type="character" w:customStyle="1" w:styleId="byline-text">
    <w:name w:val="byline-text"/>
    <w:basedOn w:val="DefaultParagraphFont"/>
    <w:rsid w:val="00D530ED"/>
  </w:style>
  <w:style w:type="character" w:customStyle="1" w:styleId="itemauthor">
    <w:name w:val="itemauthor"/>
    <w:basedOn w:val="DefaultParagraphFont"/>
    <w:rsid w:val="00D530ED"/>
  </w:style>
  <w:style w:type="character" w:customStyle="1" w:styleId="itemdatecreated">
    <w:name w:val="itemdatecreated"/>
    <w:basedOn w:val="DefaultParagraphFont"/>
    <w:rsid w:val="00D530ED"/>
  </w:style>
  <w:style w:type="character" w:customStyle="1" w:styleId="slug-metadata-note">
    <w:name w:val="slug-metadata-note"/>
    <w:basedOn w:val="DefaultParagraphFont"/>
    <w:rsid w:val="00D530ED"/>
  </w:style>
  <w:style w:type="character" w:customStyle="1" w:styleId="drop-capped">
    <w:name w:val="drop-capped"/>
    <w:basedOn w:val="DefaultParagraphFont"/>
    <w:rsid w:val="00D530ED"/>
  </w:style>
  <w:style w:type="character" w:customStyle="1" w:styleId="published">
    <w:name w:val="published"/>
    <w:basedOn w:val="DefaultParagraphFont"/>
    <w:rsid w:val="00D530ED"/>
  </w:style>
  <w:style w:type="paragraph" w:customStyle="1" w:styleId="articleopinion-standfirst">
    <w:name w:val="articleopinion-standfirst"/>
    <w:basedOn w:val="Normal"/>
    <w:rsid w:val="00D530ED"/>
    <w:pPr>
      <w:spacing w:before="100" w:beforeAutospacing="1" w:after="100" w:afterAutospacing="1"/>
    </w:pPr>
    <w:rPr>
      <w:rFonts w:ascii="Times" w:hAnsi="Times"/>
      <w:sz w:val="20"/>
      <w:szCs w:val="20"/>
    </w:rPr>
  </w:style>
  <w:style w:type="paragraph" w:customStyle="1" w:styleId="snippet">
    <w:name w:val="snippet"/>
    <w:basedOn w:val="Normal"/>
    <w:rsid w:val="00D530ED"/>
    <w:pPr>
      <w:spacing w:before="100" w:beforeAutospacing="1" w:after="100" w:afterAutospacing="1"/>
    </w:pPr>
    <w:rPr>
      <w:rFonts w:ascii="Times" w:hAnsi="Times"/>
      <w:sz w:val="20"/>
      <w:szCs w:val="20"/>
    </w:rPr>
  </w:style>
  <w:style w:type="character" w:customStyle="1" w:styleId="thetitle">
    <w:name w:val="the_title"/>
    <w:basedOn w:val="DefaultParagraphFont"/>
    <w:rsid w:val="00D530ED"/>
  </w:style>
  <w:style w:type="character" w:customStyle="1" w:styleId="rupee">
    <w:name w:val="rupee"/>
    <w:basedOn w:val="DefaultParagraphFont"/>
    <w:rsid w:val="00D530ED"/>
  </w:style>
  <w:style w:type="character" w:customStyle="1" w:styleId="grey1">
    <w:name w:val="grey1"/>
    <w:basedOn w:val="DefaultParagraphFont"/>
    <w:rsid w:val="00D530ED"/>
  </w:style>
  <w:style w:type="paragraph" w:customStyle="1" w:styleId="Pa13">
    <w:name w:val="Pa13"/>
    <w:basedOn w:val="Default"/>
    <w:next w:val="Default"/>
    <w:uiPriority w:val="99"/>
    <w:rsid w:val="00D530ED"/>
    <w:pPr>
      <w:widowControl w:val="0"/>
      <w:spacing w:line="201" w:lineRule="atLeast"/>
    </w:pPr>
    <w:rPr>
      <w:rFonts w:eastAsiaTheme="minorEastAsia"/>
      <w:color w:val="auto"/>
    </w:rPr>
  </w:style>
  <w:style w:type="paragraph" w:customStyle="1" w:styleId="Pa14">
    <w:name w:val="Pa14"/>
    <w:basedOn w:val="Default"/>
    <w:next w:val="Default"/>
    <w:uiPriority w:val="99"/>
    <w:rsid w:val="00D530ED"/>
    <w:pPr>
      <w:widowControl w:val="0"/>
      <w:spacing w:line="241" w:lineRule="atLeast"/>
    </w:pPr>
    <w:rPr>
      <w:rFonts w:eastAsiaTheme="minorEastAsia"/>
      <w:color w:val="auto"/>
    </w:rPr>
  </w:style>
  <w:style w:type="paragraph" w:customStyle="1" w:styleId="Pa9">
    <w:name w:val="Pa9"/>
    <w:basedOn w:val="Default"/>
    <w:next w:val="Default"/>
    <w:uiPriority w:val="99"/>
    <w:rsid w:val="00D530ED"/>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D530ED"/>
  </w:style>
  <w:style w:type="character" w:customStyle="1" w:styleId="reporttitle">
    <w:name w:val="report_title"/>
    <w:basedOn w:val="DefaultParagraphFont"/>
    <w:rsid w:val="00D530ED"/>
  </w:style>
  <w:style w:type="character" w:customStyle="1" w:styleId="documenttype-longreleases">
    <w:name w:val="document_type_-_long_releases"/>
    <w:basedOn w:val="DefaultParagraphFont"/>
    <w:rsid w:val="00D530ED"/>
  </w:style>
  <w:style w:type="character" w:customStyle="1" w:styleId="alt-date">
    <w:name w:val="alt-date"/>
    <w:basedOn w:val="DefaultParagraphFont"/>
    <w:rsid w:val="00D530ED"/>
  </w:style>
  <w:style w:type="character" w:customStyle="1" w:styleId="entry-byline">
    <w:name w:val="entry-byline"/>
    <w:basedOn w:val="DefaultParagraphFont"/>
    <w:rsid w:val="00D530ED"/>
  </w:style>
  <w:style w:type="character" w:customStyle="1" w:styleId="taglinecontrib">
    <w:name w:val="tagline_contrib"/>
    <w:basedOn w:val="DefaultParagraphFont"/>
    <w:rsid w:val="00D530ED"/>
  </w:style>
  <w:style w:type="character" w:customStyle="1" w:styleId="articledate0">
    <w:name w:val="article_date"/>
    <w:basedOn w:val="DefaultParagraphFont"/>
    <w:rsid w:val="00D530ED"/>
  </w:style>
  <w:style w:type="paragraph" w:customStyle="1" w:styleId="hg-daily">
    <w:name w:val="hg-daily"/>
    <w:basedOn w:val="Normal"/>
    <w:rsid w:val="00D530ED"/>
    <w:pPr>
      <w:spacing w:before="100" w:beforeAutospacing="1" w:after="100" w:afterAutospacing="1"/>
    </w:pPr>
    <w:rPr>
      <w:rFonts w:ascii="Times" w:hAnsi="Times"/>
      <w:sz w:val="20"/>
      <w:szCs w:val="20"/>
    </w:rPr>
  </w:style>
  <w:style w:type="character" w:customStyle="1" w:styleId="cit">
    <w:name w:val="cit"/>
    <w:basedOn w:val="DefaultParagraphFont"/>
    <w:rsid w:val="00D530ED"/>
  </w:style>
  <w:style w:type="paragraph" w:customStyle="1" w:styleId="buttonheading">
    <w:name w:val="buttonheading"/>
    <w:basedOn w:val="Normal"/>
    <w:rsid w:val="00D530ED"/>
    <w:pPr>
      <w:spacing w:before="100" w:beforeAutospacing="1" w:after="100" w:afterAutospacing="1"/>
    </w:pPr>
    <w:rPr>
      <w:rFonts w:ascii="Times" w:hAnsi="Times"/>
      <w:sz w:val="20"/>
      <w:szCs w:val="20"/>
    </w:rPr>
  </w:style>
  <w:style w:type="character" w:customStyle="1" w:styleId="createdate">
    <w:name w:val="createdate"/>
    <w:basedOn w:val="DefaultParagraphFont"/>
    <w:rsid w:val="00D530ED"/>
  </w:style>
  <w:style w:type="character" w:customStyle="1" w:styleId="text-label">
    <w:name w:val="text-label"/>
    <w:basedOn w:val="DefaultParagraphFont"/>
    <w:rsid w:val="00D530ED"/>
  </w:style>
  <w:style w:type="paragraph" w:customStyle="1" w:styleId="TOC3Char">
    <w:name w:val="TOC 3 Char"/>
    <w:basedOn w:val="Normal"/>
    <w:next w:val="Normal"/>
    <w:rsid w:val="00D530ED"/>
    <w:rPr>
      <w:rFonts w:eastAsia="Times New Roman"/>
      <w:sz w:val="24"/>
      <w:szCs w:val="20"/>
    </w:rPr>
  </w:style>
  <w:style w:type="paragraph" w:customStyle="1" w:styleId="TOC1Char">
    <w:name w:val="TOC 1 Char"/>
    <w:basedOn w:val="Normal"/>
    <w:next w:val="Normal"/>
    <w:rsid w:val="00D530ED"/>
    <w:rPr>
      <w:rFonts w:eastAsia="Times New Roman"/>
      <w:b/>
      <w:sz w:val="24"/>
      <w:szCs w:val="20"/>
    </w:rPr>
  </w:style>
  <w:style w:type="character" w:customStyle="1" w:styleId="StyleCardtextChar10pt">
    <w:name w:val="Style Card text Char + 10 pt"/>
    <w:rsid w:val="00D530ED"/>
    <w:rPr>
      <w:rFonts w:ascii="Georgia" w:eastAsia="Calibri" w:hAnsi="Georgia"/>
      <w:sz w:val="20"/>
      <w:u w:val="single"/>
      <w:lang w:bidi="ar-SA"/>
    </w:rPr>
  </w:style>
  <w:style w:type="paragraph" w:customStyle="1" w:styleId="ColorfulList-Accent11">
    <w:name w:val="Colorful List - Accent 11"/>
    <w:basedOn w:val="Normal"/>
    <w:uiPriority w:val="34"/>
    <w:qFormat/>
    <w:rsid w:val="00D530ED"/>
    <w:pPr>
      <w:ind w:left="720"/>
      <w:contextualSpacing/>
      <w:jc w:val="both"/>
    </w:pPr>
    <w:rPr>
      <w:rFonts w:eastAsia="Times New Roman"/>
      <w:sz w:val="20"/>
      <w:szCs w:val="20"/>
    </w:rPr>
  </w:style>
  <w:style w:type="paragraph" w:customStyle="1" w:styleId="NoteLevel11">
    <w:name w:val="Note Level 11"/>
    <w:basedOn w:val="Normal"/>
    <w:uiPriority w:val="99"/>
    <w:rsid w:val="00D530ED"/>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D530ED"/>
    <w:pPr>
      <w:keepNext/>
      <w:tabs>
        <w:tab w:val="num" w:pos="1440"/>
      </w:tabs>
      <w:ind w:left="1800" w:hanging="360"/>
      <w:outlineLvl w:val="2"/>
    </w:pPr>
    <w:rPr>
      <w:rFonts w:eastAsia="MS Gothic"/>
    </w:rPr>
  </w:style>
  <w:style w:type="paragraph" w:customStyle="1" w:styleId="NoteLevel41">
    <w:name w:val="Note Level 41"/>
    <w:basedOn w:val="Normal"/>
    <w:rsid w:val="00D530ED"/>
    <w:pPr>
      <w:keepNext/>
      <w:tabs>
        <w:tab w:val="num" w:pos="2160"/>
      </w:tabs>
      <w:ind w:left="2520" w:hanging="360"/>
      <w:outlineLvl w:val="3"/>
    </w:pPr>
    <w:rPr>
      <w:rFonts w:eastAsia="MS Gothic"/>
    </w:rPr>
  </w:style>
  <w:style w:type="paragraph" w:customStyle="1" w:styleId="NoteLevel51">
    <w:name w:val="Note Level 51"/>
    <w:basedOn w:val="Normal"/>
    <w:rsid w:val="00D530ED"/>
    <w:pPr>
      <w:keepNext/>
      <w:tabs>
        <w:tab w:val="num" w:pos="2880"/>
      </w:tabs>
      <w:ind w:left="3240" w:hanging="360"/>
      <w:outlineLvl w:val="4"/>
    </w:pPr>
    <w:rPr>
      <w:rFonts w:eastAsia="MS Gothic"/>
    </w:rPr>
  </w:style>
  <w:style w:type="paragraph" w:customStyle="1" w:styleId="NoteLevel61">
    <w:name w:val="Note Level 61"/>
    <w:basedOn w:val="Normal"/>
    <w:rsid w:val="00D530ED"/>
    <w:pPr>
      <w:keepNext/>
      <w:tabs>
        <w:tab w:val="num" w:pos="3600"/>
      </w:tabs>
      <w:ind w:left="3960" w:hanging="360"/>
      <w:outlineLvl w:val="5"/>
    </w:pPr>
    <w:rPr>
      <w:rFonts w:eastAsia="MS Gothic"/>
    </w:rPr>
  </w:style>
  <w:style w:type="paragraph" w:customStyle="1" w:styleId="NoteLevel71">
    <w:name w:val="Note Level 71"/>
    <w:basedOn w:val="Normal"/>
    <w:rsid w:val="00D530ED"/>
    <w:pPr>
      <w:keepNext/>
      <w:tabs>
        <w:tab w:val="num" w:pos="4320"/>
      </w:tabs>
      <w:ind w:left="4680" w:hanging="360"/>
      <w:outlineLvl w:val="6"/>
    </w:pPr>
    <w:rPr>
      <w:rFonts w:eastAsia="MS Gothic"/>
    </w:rPr>
  </w:style>
  <w:style w:type="paragraph" w:customStyle="1" w:styleId="NoteLevel81">
    <w:name w:val="Note Level 81"/>
    <w:basedOn w:val="Normal"/>
    <w:rsid w:val="00D530ED"/>
    <w:pPr>
      <w:keepNext/>
      <w:tabs>
        <w:tab w:val="num" w:pos="5040"/>
      </w:tabs>
      <w:ind w:left="5400" w:hanging="360"/>
      <w:outlineLvl w:val="7"/>
    </w:pPr>
    <w:rPr>
      <w:rFonts w:eastAsia="MS Gothic"/>
    </w:rPr>
  </w:style>
  <w:style w:type="paragraph" w:customStyle="1" w:styleId="NoteLevel91">
    <w:name w:val="Note Level 91"/>
    <w:basedOn w:val="Normal"/>
    <w:rsid w:val="00D530ED"/>
    <w:pPr>
      <w:keepNext/>
      <w:tabs>
        <w:tab w:val="num" w:pos="5760"/>
      </w:tabs>
      <w:ind w:left="6120" w:hanging="360"/>
      <w:outlineLvl w:val="8"/>
    </w:pPr>
    <w:rPr>
      <w:rFonts w:eastAsia="MS Gothic"/>
    </w:rPr>
  </w:style>
  <w:style w:type="paragraph" w:styleId="Index2">
    <w:name w:val="index 2"/>
    <w:basedOn w:val="Normal"/>
    <w:next w:val="Normal"/>
    <w:autoRedefine/>
    <w:rsid w:val="00D530ED"/>
    <w:pPr>
      <w:spacing w:after="200" w:line="276" w:lineRule="auto"/>
      <w:ind w:left="400" w:hanging="200"/>
    </w:pPr>
    <w:rPr>
      <w:rFonts w:eastAsia="Times New Roman"/>
      <w:bCs/>
    </w:rPr>
  </w:style>
  <w:style w:type="paragraph" w:styleId="Index3">
    <w:name w:val="index 3"/>
    <w:basedOn w:val="Normal"/>
    <w:next w:val="Normal"/>
    <w:autoRedefine/>
    <w:rsid w:val="00D530ED"/>
    <w:pPr>
      <w:spacing w:after="200" w:line="276" w:lineRule="auto"/>
      <w:ind w:left="600" w:hanging="200"/>
    </w:pPr>
    <w:rPr>
      <w:rFonts w:eastAsia="Times New Roman"/>
      <w:bCs/>
    </w:rPr>
  </w:style>
  <w:style w:type="paragraph" w:styleId="Index4">
    <w:name w:val="index 4"/>
    <w:basedOn w:val="Normal"/>
    <w:next w:val="Normal"/>
    <w:autoRedefine/>
    <w:rsid w:val="00D530ED"/>
    <w:pPr>
      <w:spacing w:after="200" w:line="276" w:lineRule="auto"/>
      <w:ind w:left="800" w:hanging="200"/>
    </w:pPr>
    <w:rPr>
      <w:rFonts w:eastAsia="Times New Roman"/>
      <w:bCs/>
    </w:rPr>
  </w:style>
  <w:style w:type="paragraph" w:styleId="Index5">
    <w:name w:val="index 5"/>
    <w:basedOn w:val="Normal"/>
    <w:next w:val="Normal"/>
    <w:autoRedefine/>
    <w:rsid w:val="00D530ED"/>
    <w:pPr>
      <w:spacing w:after="200" w:line="276" w:lineRule="auto"/>
      <w:ind w:left="1000" w:hanging="200"/>
    </w:pPr>
    <w:rPr>
      <w:rFonts w:eastAsia="Times New Roman"/>
      <w:bCs/>
    </w:rPr>
  </w:style>
  <w:style w:type="paragraph" w:styleId="Index6">
    <w:name w:val="index 6"/>
    <w:basedOn w:val="Normal"/>
    <w:next w:val="Normal"/>
    <w:autoRedefine/>
    <w:rsid w:val="00D530ED"/>
    <w:pPr>
      <w:spacing w:after="200" w:line="276" w:lineRule="auto"/>
      <w:ind w:left="1200" w:hanging="200"/>
    </w:pPr>
    <w:rPr>
      <w:rFonts w:eastAsia="Times New Roman"/>
      <w:bCs/>
    </w:rPr>
  </w:style>
  <w:style w:type="paragraph" w:styleId="Index7">
    <w:name w:val="index 7"/>
    <w:basedOn w:val="Normal"/>
    <w:next w:val="Normal"/>
    <w:autoRedefine/>
    <w:rsid w:val="00D530ED"/>
    <w:pPr>
      <w:spacing w:after="200" w:line="276" w:lineRule="auto"/>
      <w:ind w:left="1400" w:hanging="200"/>
    </w:pPr>
    <w:rPr>
      <w:rFonts w:eastAsia="Times New Roman"/>
      <w:bCs/>
    </w:rPr>
  </w:style>
  <w:style w:type="paragraph" w:styleId="Index8">
    <w:name w:val="index 8"/>
    <w:basedOn w:val="Normal"/>
    <w:next w:val="Normal"/>
    <w:autoRedefine/>
    <w:rsid w:val="00D530ED"/>
    <w:pPr>
      <w:spacing w:after="200" w:line="276" w:lineRule="auto"/>
      <w:ind w:left="1600" w:hanging="200"/>
    </w:pPr>
    <w:rPr>
      <w:rFonts w:eastAsia="Times New Roman"/>
      <w:bCs/>
    </w:rPr>
  </w:style>
  <w:style w:type="paragraph" w:styleId="Index9">
    <w:name w:val="index 9"/>
    <w:basedOn w:val="Normal"/>
    <w:next w:val="Normal"/>
    <w:autoRedefine/>
    <w:rsid w:val="00D530ED"/>
    <w:pPr>
      <w:spacing w:after="200" w:line="276" w:lineRule="auto"/>
      <w:ind w:left="1800" w:hanging="200"/>
    </w:pPr>
    <w:rPr>
      <w:rFonts w:eastAsia="Times New Roman"/>
      <w:bCs/>
    </w:rPr>
  </w:style>
  <w:style w:type="paragraph" w:styleId="IndexHeading">
    <w:name w:val="index heading"/>
    <w:basedOn w:val="Normal"/>
    <w:next w:val="Index1"/>
    <w:rsid w:val="00D530ED"/>
    <w:pPr>
      <w:spacing w:after="200" w:line="276" w:lineRule="auto"/>
    </w:pPr>
    <w:rPr>
      <w:rFonts w:eastAsia="Times New Roman"/>
      <w:bCs/>
    </w:rPr>
  </w:style>
  <w:style w:type="character" w:customStyle="1" w:styleId="MediumGrid11">
    <w:name w:val="Medium Grid 11"/>
    <w:uiPriority w:val="99"/>
    <w:rsid w:val="00D530ED"/>
    <w:rPr>
      <w:color w:val="808080"/>
    </w:rPr>
  </w:style>
  <w:style w:type="numbering" w:customStyle="1" w:styleId="NoList9">
    <w:name w:val="No List9"/>
    <w:next w:val="NoList"/>
    <w:semiHidden/>
    <w:unhideWhenUsed/>
    <w:rsid w:val="00D530ED"/>
  </w:style>
  <w:style w:type="numbering" w:customStyle="1" w:styleId="NoList10">
    <w:name w:val="No List10"/>
    <w:next w:val="NoList"/>
    <w:semiHidden/>
    <w:unhideWhenUsed/>
    <w:rsid w:val="00D530ED"/>
  </w:style>
  <w:style w:type="numbering" w:customStyle="1" w:styleId="NoList18">
    <w:name w:val="No List18"/>
    <w:next w:val="NoList"/>
    <w:uiPriority w:val="99"/>
    <w:semiHidden/>
    <w:unhideWhenUsed/>
    <w:rsid w:val="00D530ED"/>
  </w:style>
  <w:style w:type="numbering" w:customStyle="1" w:styleId="NoList19">
    <w:name w:val="No List19"/>
    <w:next w:val="NoList"/>
    <w:uiPriority w:val="99"/>
    <w:semiHidden/>
    <w:unhideWhenUsed/>
    <w:rsid w:val="00D530ED"/>
  </w:style>
  <w:style w:type="numbering" w:customStyle="1" w:styleId="NoList20">
    <w:name w:val="No List20"/>
    <w:next w:val="NoList"/>
    <w:semiHidden/>
    <w:unhideWhenUsed/>
    <w:rsid w:val="00D530ED"/>
  </w:style>
  <w:style w:type="paragraph" w:customStyle="1" w:styleId="PlaceholderText2">
    <w:name w:val="Placeholder Text2"/>
    <w:basedOn w:val="Normal"/>
    <w:uiPriority w:val="99"/>
    <w:rsid w:val="00D530ED"/>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D530ED"/>
    <w:pPr>
      <w:keepNext/>
      <w:tabs>
        <w:tab w:val="num" w:pos="1440"/>
      </w:tabs>
      <w:ind w:left="1800" w:hanging="360"/>
      <w:outlineLvl w:val="2"/>
    </w:pPr>
    <w:rPr>
      <w:rFonts w:eastAsia="MS Gothic"/>
      <w:sz w:val="24"/>
    </w:rPr>
  </w:style>
  <w:style w:type="paragraph" w:customStyle="1" w:styleId="LightList1">
    <w:name w:val="Light List1"/>
    <w:basedOn w:val="Normal"/>
    <w:rsid w:val="00D530ED"/>
    <w:pPr>
      <w:keepNext/>
      <w:tabs>
        <w:tab w:val="num" w:pos="2160"/>
      </w:tabs>
      <w:ind w:left="2520" w:hanging="360"/>
      <w:outlineLvl w:val="3"/>
    </w:pPr>
    <w:rPr>
      <w:rFonts w:eastAsia="MS Gothic"/>
      <w:sz w:val="24"/>
    </w:rPr>
  </w:style>
  <w:style w:type="paragraph" w:customStyle="1" w:styleId="LightGrid1">
    <w:name w:val="Light Grid1"/>
    <w:basedOn w:val="Normal"/>
    <w:rsid w:val="00D530ED"/>
    <w:pPr>
      <w:keepNext/>
      <w:tabs>
        <w:tab w:val="num" w:pos="2880"/>
      </w:tabs>
      <w:ind w:left="3240" w:hanging="360"/>
      <w:outlineLvl w:val="4"/>
    </w:pPr>
    <w:rPr>
      <w:rFonts w:eastAsia="MS Gothic"/>
      <w:sz w:val="24"/>
    </w:rPr>
  </w:style>
  <w:style w:type="paragraph" w:customStyle="1" w:styleId="MediumShading11">
    <w:name w:val="Medium Shading 11"/>
    <w:basedOn w:val="Normal"/>
    <w:rsid w:val="00D530ED"/>
    <w:pPr>
      <w:keepNext/>
      <w:tabs>
        <w:tab w:val="num" w:pos="3600"/>
      </w:tabs>
      <w:ind w:left="3960" w:hanging="360"/>
      <w:outlineLvl w:val="5"/>
    </w:pPr>
    <w:rPr>
      <w:rFonts w:eastAsia="MS Gothic"/>
      <w:sz w:val="24"/>
    </w:rPr>
  </w:style>
  <w:style w:type="paragraph" w:customStyle="1" w:styleId="MediumShading21">
    <w:name w:val="Medium Shading 21"/>
    <w:basedOn w:val="Normal"/>
    <w:rsid w:val="00D530ED"/>
    <w:pPr>
      <w:keepNext/>
      <w:tabs>
        <w:tab w:val="num" w:pos="4320"/>
      </w:tabs>
      <w:ind w:left="4680" w:hanging="360"/>
      <w:outlineLvl w:val="6"/>
    </w:pPr>
    <w:rPr>
      <w:rFonts w:eastAsia="MS Gothic"/>
      <w:sz w:val="24"/>
    </w:rPr>
  </w:style>
  <w:style w:type="paragraph" w:customStyle="1" w:styleId="MediumList11">
    <w:name w:val="Medium List 11"/>
    <w:basedOn w:val="Normal"/>
    <w:rsid w:val="00D530ED"/>
    <w:pPr>
      <w:keepNext/>
      <w:tabs>
        <w:tab w:val="num" w:pos="5040"/>
      </w:tabs>
      <w:ind w:left="5400" w:hanging="360"/>
      <w:outlineLvl w:val="7"/>
    </w:pPr>
    <w:rPr>
      <w:rFonts w:eastAsia="MS Gothic"/>
      <w:sz w:val="24"/>
    </w:rPr>
  </w:style>
  <w:style w:type="paragraph" w:customStyle="1" w:styleId="MediumList21">
    <w:name w:val="Medium List 21"/>
    <w:basedOn w:val="Normal"/>
    <w:rsid w:val="00D530ED"/>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D530ED"/>
    <w:rPr>
      <w:sz w:val="17"/>
      <w:szCs w:val="24"/>
      <w:lang w:val="en-US" w:eastAsia="en-US" w:bidi="ar-SA"/>
    </w:rPr>
  </w:style>
  <w:style w:type="paragraph" w:customStyle="1" w:styleId="TagsFutura">
    <w:name w:val="TagsFutura"/>
    <w:basedOn w:val="Normal"/>
    <w:next w:val="Heading3"/>
    <w:rsid w:val="00D530ED"/>
    <w:rPr>
      <w:rFonts w:ascii="Futura" w:eastAsia="Times" w:hAnsi="Futura"/>
      <w:b/>
      <w:caps/>
      <w:sz w:val="18"/>
      <w:szCs w:val="20"/>
    </w:rPr>
  </w:style>
  <w:style w:type="character" w:customStyle="1" w:styleId="italics">
    <w:name w:val="italics"/>
    <w:basedOn w:val="DefaultParagraphFont"/>
    <w:rsid w:val="00D530ED"/>
  </w:style>
  <w:style w:type="character" w:customStyle="1" w:styleId="m-3583723223135346788gmail-style13ptbold">
    <w:name w:val="m_-3583723223135346788gmail-style13ptbold"/>
    <w:basedOn w:val="DefaultParagraphFont"/>
    <w:rsid w:val="00D530ED"/>
  </w:style>
  <w:style w:type="character" w:customStyle="1" w:styleId="m-3583723223135346788gmail-styleunderline">
    <w:name w:val="m_-3583723223135346788gmail-styleunderline"/>
    <w:basedOn w:val="DefaultParagraphFont"/>
    <w:rsid w:val="00D530ED"/>
  </w:style>
  <w:style w:type="character" w:customStyle="1" w:styleId="BoldUnderline2">
    <w:name w:val="Bold.Underline"/>
    <w:uiPriority w:val="1"/>
    <w:qFormat/>
    <w:rsid w:val="00D530ED"/>
    <w:rPr>
      <w:b/>
      <w:u w:val="single"/>
    </w:rPr>
  </w:style>
  <w:style w:type="character" w:customStyle="1" w:styleId="byl">
    <w:name w:val="byl"/>
    <w:rsid w:val="00D530ED"/>
  </w:style>
  <w:style w:type="paragraph" w:customStyle="1" w:styleId="css-xhhu0i">
    <w:name w:val="css-xhhu0i"/>
    <w:basedOn w:val="Normal"/>
    <w:rsid w:val="00D530ED"/>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D530ED"/>
  </w:style>
  <w:style w:type="character" w:customStyle="1" w:styleId="m-8878800405382358272gmail-styleunderline">
    <w:name w:val="m_-8878800405382358272gmail-styleunderline"/>
    <w:basedOn w:val="DefaultParagraphFont"/>
    <w:rsid w:val="00D530ED"/>
  </w:style>
  <w:style w:type="character" w:customStyle="1" w:styleId="Quotation">
    <w:name w:val="Quotation"/>
    <w:qFormat/>
    <w:rsid w:val="00D530ED"/>
    <w:rPr>
      <w:rFonts w:ascii="Arial" w:hAnsi="Arial"/>
      <w:b/>
      <w:i/>
      <w:iCs/>
      <w:sz w:val="24"/>
      <w:u w:val="single"/>
    </w:rPr>
  </w:style>
  <w:style w:type="character" w:customStyle="1" w:styleId="m-5176787357700846886gmail-style13ptbold">
    <w:name w:val="m_-5176787357700846886gmail-style13ptbold"/>
    <w:basedOn w:val="DefaultParagraphFont"/>
    <w:rsid w:val="00D530ED"/>
  </w:style>
  <w:style w:type="paragraph" w:customStyle="1" w:styleId="SmallText0">
    <w:name w:val="Small Text"/>
    <w:link w:val="SmallTextChar0"/>
    <w:qFormat/>
    <w:rsid w:val="00D530ED"/>
    <w:pPr>
      <w:spacing w:after="200" w:line="276" w:lineRule="auto"/>
    </w:pPr>
    <w:rPr>
      <w:rFonts w:ascii="Times New Roman" w:eastAsia="MS Mincho" w:hAnsi="Times New Roman" w:cs="Times New Roman"/>
      <w:sz w:val="15"/>
      <w:lang w:eastAsia="ja-JP"/>
    </w:rPr>
  </w:style>
  <w:style w:type="character" w:styleId="IntenseEmphasis">
    <w:name w:val="Intense Emphasis"/>
    <w:aliases w:val="cites Char Ch,9.5 pt,Intense Emphasi,Box Out,Intense Emphasis5,Char Char Char1,Sty,Style Underli,Minimized Char,cites Char Char,Underlined Text Char,Underline Char,Title Char1,Block Heading Char1,title Char1"/>
    <w:uiPriority w:val="5"/>
    <w:qFormat/>
    <w:rsid w:val="00D530ED"/>
    <w:rPr>
      <w:rFonts w:ascii="Arial" w:hAnsi="Arial" w:cs="Arial" w:hint="default"/>
      <w:b w:val="0"/>
      <w:bCs w:val="0"/>
      <w:sz w:val="20"/>
      <w:u w:val="single"/>
    </w:rPr>
  </w:style>
  <w:style w:type="character" w:customStyle="1" w:styleId="BlockChar2">
    <w:name w:val="Block Char2"/>
    <w:aliases w:val="Heading 3 Char Char Char1,Char1 Char1,Heading 3 Char3 Char1,Heading 3 Char4 Char Char Char1,Heading 3 Char3 Char Char Char Char1,Heading 3 Char1 Char Char Char Char Char1,Citation Char,n Char1"/>
    <w:basedOn w:val="DefaultParagraphFont"/>
    <w:uiPriority w:val="6"/>
    <w:semiHidden/>
    <w:qFormat/>
    <w:rsid w:val="00D530ED"/>
    <w:rPr>
      <w:b w:val="0"/>
      <w:bCs w:val="0"/>
      <w:sz w:val="22"/>
      <w:u w:val="single"/>
    </w:rPr>
  </w:style>
  <w:style w:type="character" w:customStyle="1" w:styleId="storylink">
    <w:name w:val="story_link"/>
    <w:basedOn w:val="DefaultParagraphFont"/>
    <w:rsid w:val="00D530ED"/>
  </w:style>
  <w:style w:type="paragraph" w:customStyle="1" w:styleId="AnalyticsGBN">
    <w:name w:val="AnalyticsGBN"/>
    <w:basedOn w:val="Normal"/>
    <w:link w:val="AnalyticsGBNChar"/>
    <w:autoRedefine/>
    <w:uiPriority w:val="4"/>
    <w:qFormat/>
    <w:rsid w:val="00D530ED"/>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D530ED"/>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D530ED"/>
  </w:style>
  <w:style w:type="character" w:customStyle="1" w:styleId="article-published-date">
    <w:name w:val="article-published-date"/>
    <w:basedOn w:val="DefaultParagraphFont"/>
    <w:rsid w:val="00D530ED"/>
  </w:style>
  <w:style w:type="paragraph" w:customStyle="1" w:styleId="m-6964456894805451263gmail-msonormal">
    <w:name w:val="m_-6964456894805451263gmail-msonormal"/>
    <w:basedOn w:val="Normal"/>
    <w:rsid w:val="00D530ED"/>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D530ED"/>
  </w:style>
  <w:style w:type="character" w:customStyle="1" w:styleId="m-2807258978724535836gmail-heading4char">
    <w:name w:val="m_-2807258978724535836gmail-heading4char"/>
    <w:basedOn w:val="DefaultParagraphFont"/>
    <w:rsid w:val="00D530ED"/>
  </w:style>
  <w:style w:type="character" w:customStyle="1" w:styleId="m-2807258978724535836gmail-styleunderline">
    <w:name w:val="m_-2807258978724535836gmail-styleunderline"/>
    <w:basedOn w:val="DefaultParagraphFont"/>
    <w:rsid w:val="00D530ED"/>
  </w:style>
  <w:style w:type="character" w:customStyle="1" w:styleId="m6004444545773425567gmail-style13ptbold">
    <w:name w:val="m_6004444545773425567gmail-style13ptbold"/>
    <w:basedOn w:val="DefaultParagraphFont"/>
    <w:rsid w:val="00D530ED"/>
  </w:style>
  <w:style w:type="character" w:customStyle="1" w:styleId="m6004444545773425567gmail-styleunderline">
    <w:name w:val="m_6004444545773425567gmail-styleunderline"/>
    <w:basedOn w:val="DefaultParagraphFont"/>
    <w:rsid w:val="00D530ED"/>
  </w:style>
  <w:style w:type="paragraph" w:customStyle="1" w:styleId="m38239159385702382gmail-msonormal">
    <w:name w:val="m_38239159385702382gmail-msonormal"/>
    <w:basedOn w:val="Normal"/>
    <w:rsid w:val="00D530ED"/>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D530ED"/>
  </w:style>
  <w:style w:type="paragraph" w:customStyle="1" w:styleId="m38239159385702382gmail-card">
    <w:name w:val="m_38239159385702382gmail-card"/>
    <w:basedOn w:val="Normal"/>
    <w:rsid w:val="00D530ED"/>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D530ED"/>
  </w:style>
  <w:style w:type="character" w:customStyle="1" w:styleId="m38239159385702382gmail-underline">
    <w:name w:val="m_38239159385702382gmail-underline"/>
    <w:basedOn w:val="DefaultParagraphFont"/>
    <w:rsid w:val="00D530ED"/>
  </w:style>
  <w:style w:type="character" w:customStyle="1" w:styleId="m-2593922536640332098gmail-style13ptbold">
    <w:name w:val="m_-2593922536640332098gmail-style13ptbold"/>
    <w:basedOn w:val="DefaultParagraphFont"/>
    <w:rsid w:val="00D530ED"/>
  </w:style>
  <w:style w:type="character" w:customStyle="1" w:styleId="m-2593922536640332098gmail-styleunderline">
    <w:name w:val="m_-2593922536640332098gmail-styleunderline"/>
    <w:basedOn w:val="DefaultParagraphFont"/>
    <w:rsid w:val="00D530ED"/>
  </w:style>
  <w:style w:type="character" w:customStyle="1" w:styleId="m-3222177990783861315gmail-style13ptbold">
    <w:name w:val="m_-3222177990783861315gmail-style13ptbold"/>
    <w:basedOn w:val="DefaultParagraphFont"/>
    <w:rsid w:val="00D530ED"/>
  </w:style>
  <w:style w:type="character" w:customStyle="1" w:styleId="m-3222177990783861315gmail-styleunderline">
    <w:name w:val="m_-3222177990783861315gmail-styleunderline"/>
    <w:basedOn w:val="DefaultParagraphFont"/>
    <w:rsid w:val="00D530ED"/>
  </w:style>
  <w:style w:type="character" w:customStyle="1" w:styleId="DebateSmallText">
    <w:name w:val="DebateSmallText"/>
    <w:rsid w:val="00D530ED"/>
    <w:rPr>
      <w:rFonts w:ascii="Times New Roman" w:hAnsi="Times New Roman"/>
      <w:sz w:val="20"/>
    </w:rPr>
  </w:style>
  <w:style w:type="character" w:customStyle="1" w:styleId="m-3401163095456589440gmail-styleunderline">
    <w:name w:val="m_-3401163095456589440gmail-styleunderline"/>
    <w:basedOn w:val="DefaultParagraphFont"/>
    <w:rsid w:val="00D530ED"/>
  </w:style>
  <w:style w:type="character" w:customStyle="1" w:styleId="articleimagecaption">
    <w:name w:val="article__image__caption"/>
    <w:basedOn w:val="DefaultParagraphFont"/>
    <w:rsid w:val="00D530ED"/>
  </w:style>
  <w:style w:type="character" w:customStyle="1" w:styleId="articleimagecredits">
    <w:name w:val="article__image__credits"/>
    <w:basedOn w:val="DefaultParagraphFont"/>
    <w:rsid w:val="00D530ED"/>
  </w:style>
  <w:style w:type="paragraph" w:customStyle="1" w:styleId="noname">
    <w:name w:val="no_name"/>
    <w:basedOn w:val="Normal"/>
    <w:rsid w:val="00D530ED"/>
    <w:pPr>
      <w:spacing w:before="100" w:beforeAutospacing="1" w:after="100" w:afterAutospacing="1"/>
    </w:pPr>
    <w:rPr>
      <w:rFonts w:eastAsia="Times New Roman"/>
      <w:sz w:val="24"/>
    </w:rPr>
  </w:style>
  <w:style w:type="character" w:customStyle="1" w:styleId="3oh-">
    <w:name w:val="_3oh-"/>
    <w:basedOn w:val="DefaultParagraphFont"/>
    <w:rsid w:val="00D530ED"/>
  </w:style>
  <w:style w:type="paragraph" w:customStyle="1" w:styleId="clay-paragraph">
    <w:name w:val="clay-paragraph"/>
    <w:basedOn w:val="Normal"/>
    <w:rsid w:val="00D530ED"/>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D530ED"/>
  </w:style>
  <w:style w:type="character" w:customStyle="1" w:styleId="m-5156237671796814033gmail-styleunderline">
    <w:name w:val="m_-5156237671796814033gmail-styleunderline"/>
    <w:basedOn w:val="DefaultParagraphFont"/>
    <w:rsid w:val="00D530ED"/>
  </w:style>
  <w:style w:type="paragraph" w:customStyle="1" w:styleId="css-1i0edl6">
    <w:name w:val="css-1i0edl6"/>
    <w:basedOn w:val="Normal"/>
    <w:rsid w:val="00D530ED"/>
    <w:pPr>
      <w:spacing w:before="100" w:beforeAutospacing="1" w:after="100" w:afterAutospacing="1"/>
    </w:pPr>
    <w:rPr>
      <w:rFonts w:ascii="Times" w:hAnsi="Times"/>
      <w:sz w:val="20"/>
      <w:szCs w:val="20"/>
    </w:rPr>
  </w:style>
  <w:style w:type="paragraph" w:customStyle="1" w:styleId="desktop-rev">
    <w:name w:val="desktop-rev"/>
    <w:basedOn w:val="Normal"/>
    <w:rsid w:val="00D530ED"/>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D530ED"/>
  </w:style>
  <w:style w:type="character" w:customStyle="1" w:styleId="m-5842435219695499946gmail-style13ptbold">
    <w:name w:val="m_-5842435219695499946gmail-style13ptbold"/>
    <w:basedOn w:val="DefaultParagraphFont"/>
    <w:rsid w:val="00D530ED"/>
  </w:style>
  <w:style w:type="paragraph" w:customStyle="1" w:styleId="removeTag">
    <w:name w:val="removeTag"/>
    <w:basedOn w:val="Normal"/>
    <w:link w:val="removeTagChar"/>
    <w:uiPriority w:val="4"/>
    <w:qFormat/>
    <w:rsid w:val="00D530ED"/>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D530ED"/>
    <w:rPr>
      <w:rFonts w:ascii="Calibri" w:eastAsiaTheme="majorEastAsia" w:hAnsi="Calibri" w:cstheme="majorBidi"/>
      <w:b/>
      <w:iCs/>
      <w:sz w:val="26"/>
    </w:rPr>
  </w:style>
  <w:style w:type="paragraph" w:customStyle="1" w:styleId="p402premiuminside">
    <w:name w:val="p402_premiuminside"/>
    <w:basedOn w:val="Normal"/>
    <w:rsid w:val="00D530ED"/>
    <w:pPr>
      <w:spacing w:before="100" w:beforeAutospacing="1" w:after="100" w:afterAutospacing="1"/>
    </w:pPr>
  </w:style>
  <w:style w:type="character" w:customStyle="1" w:styleId="xstyle13ptbold">
    <w:name w:val="x_style13ptbold"/>
    <w:basedOn w:val="DefaultParagraphFont"/>
    <w:rsid w:val="00D530ED"/>
  </w:style>
  <w:style w:type="paragraph" w:customStyle="1" w:styleId="xmsonormal">
    <w:name w:val="x_msonormal"/>
    <w:basedOn w:val="Normal"/>
    <w:rsid w:val="00D530ED"/>
    <w:pPr>
      <w:spacing w:before="100" w:beforeAutospacing="1" w:after="100" w:afterAutospacing="1"/>
    </w:pPr>
    <w:rPr>
      <w:rFonts w:eastAsia="Times New Roman"/>
      <w:sz w:val="24"/>
    </w:rPr>
  </w:style>
  <w:style w:type="paragraph" w:customStyle="1" w:styleId="paragraph">
    <w:name w:val="paragraph"/>
    <w:basedOn w:val="Normal"/>
    <w:rsid w:val="00D530ED"/>
    <w:pPr>
      <w:spacing w:before="100" w:beforeAutospacing="1" w:after="100" w:afterAutospacing="1"/>
    </w:pPr>
    <w:rPr>
      <w:rFonts w:eastAsia="Times New Roman"/>
      <w:sz w:val="24"/>
    </w:rPr>
  </w:style>
  <w:style w:type="character" w:customStyle="1" w:styleId="normaltextrun">
    <w:name w:val="normaltextrun"/>
    <w:basedOn w:val="DefaultParagraphFont"/>
    <w:rsid w:val="00D530ED"/>
  </w:style>
  <w:style w:type="character" w:customStyle="1" w:styleId="eop">
    <w:name w:val="eop"/>
    <w:basedOn w:val="DefaultParagraphFont"/>
    <w:rsid w:val="00D530ED"/>
  </w:style>
  <w:style w:type="paragraph" w:customStyle="1" w:styleId="TxBr16p1">
    <w:name w:val="TxBr_16p1"/>
    <w:basedOn w:val="Normal"/>
    <w:rsid w:val="00D530ED"/>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D530ED"/>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D530ED"/>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D530ED"/>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D530ED"/>
  </w:style>
  <w:style w:type="paragraph" w:customStyle="1" w:styleId="StyleJustified">
    <w:name w:val="Style Justified"/>
    <w:basedOn w:val="Normal"/>
    <w:rsid w:val="00D530ED"/>
    <w:rPr>
      <w:rFonts w:eastAsia="Times New Roman"/>
      <w:szCs w:val="20"/>
    </w:rPr>
  </w:style>
  <w:style w:type="character" w:customStyle="1" w:styleId="Style5Char">
    <w:name w:val="Style5 Char"/>
    <w:link w:val="Style53"/>
    <w:rsid w:val="00D530ED"/>
    <w:rPr>
      <w:rFonts w:ascii="Calibri" w:eastAsia="Times New Roman" w:hAnsi="Calibri" w:cs="Calibri"/>
    </w:rPr>
  </w:style>
  <w:style w:type="character" w:customStyle="1" w:styleId="Style10Char">
    <w:name w:val="Style10 Char"/>
    <w:link w:val="Style100"/>
    <w:rsid w:val="00D530ED"/>
    <w:rPr>
      <w:rFonts w:ascii="Calibri" w:eastAsia="Times New Roman" w:hAnsi="Calibri" w:cs="Calibri"/>
    </w:rPr>
  </w:style>
  <w:style w:type="character" w:customStyle="1" w:styleId="StyleStyleBoldUnderlineUnderlineapple-style-span6ptBoldK">
    <w:name w:val="Style Style Bold UnderlineUnderlineapple-style-span + 6 ptBoldK..."/>
    <w:basedOn w:val="DefaultParagraphFont"/>
    <w:rsid w:val="00D530ED"/>
    <w:rPr>
      <w:b w:val="0"/>
      <w:bCs w:val="0"/>
      <w:sz w:val="22"/>
      <w:u w:val="single"/>
      <w:bdr w:val="none" w:sz="0" w:space="0" w:color="auto"/>
    </w:rPr>
  </w:style>
  <w:style w:type="character" w:customStyle="1" w:styleId="Headerorfooter">
    <w:name w:val="Header or footer"/>
    <w:basedOn w:val="DefaultParagraphFont"/>
    <w:rsid w:val="00D530ED"/>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D530ED"/>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D530ED"/>
    <w:rPr>
      <w:rFonts w:ascii="Times New Roman" w:eastAsia="Times New Roman" w:hAnsi="Times New Roman" w:cs="Times New Roman"/>
      <w:sz w:val="24"/>
      <w:u w:val="single"/>
    </w:rPr>
  </w:style>
  <w:style w:type="character" w:customStyle="1" w:styleId="amp">
    <w:name w:val="amp"/>
    <w:basedOn w:val="DefaultParagraphFont"/>
    <w:rsid w:val="00D530ED"/>
  </w:style>
  <w:style w:type="character" w:customStyle="1" w:styleId="StyleUnderlineBorderSinglesolidlineAuto225ptLine">
    <w:name w:val="Style Underline Border: : (Single solid line Auto  2.25 pt Line ..."/>
    <w:basedOn w:val="DefaultParagraphFont"/>
    <w:rsid w:val="00D530ED"/>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D530ED"/>
    <w:rPr>
      <w:b w:val="0"/>
      <w:sz w:val="24"/>
      <w:u w:val="single"/>
      <w:bdr w:val="none" w:sz="0" w:space="0" w:color="auto"/>
    </w:rPr>
  </w:style>
  <w:style w:type="character" w:customStyle="1" w:styleId="Bodytext10pt">
    <w:name w:val="Body text + 10 pt"/>
    <w:basedOn w:val="Bodytext5"/>
    <w:rsid w:val="00D530ED"/>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D530ED"/>
  </w:style>
  <w:style w:type="character" w:customStyle="1" w:styleId="m4567405558892197225gmail-styleunderline">
    <w:name w:val="m_4567405558892197225gmail-styleunderline"/>
    <w:basedOn w:val="DefaultParagraphFont"/>
    <w:rsid w:val="00D530ED"/>
  </w:style>
  <w:style w:type="character" w:customStyle="1" w:styleId="m2942784716910838910gmail-style13ptbold">
    <w:name w:val="m_2942784716910838910gmail-style13ptbold"/>
    <w:basedOn w:val="DefaultParagraphFont"/>
    <w:rsid w:val="00D530ED"/>
  </w:style>
  <w:style w:type="character" w:customStyle="1" w:styleId="m2942784716910838910gmail-msohyperlink">
    <w:name w:val="m_2942784716910838910gmail-msohyperlink"/>
    <w:basedOn w:val="DefaultParagraphFont"/>
    <w:rsid w:val="00D530ED"/>
  </w:style>
  <w:style w:type="character" w:customStyle="1" w:styleId="m2942784716910838910gmail-styleunderline">
    <w:name w:val="m_2942784716910838910gmail-styleunderline"/>
    <w:basedOn w:val="DefaultParagraphFont"/>
    <w:rsid w:val="00D530ED"/>
  </w:style>
  <w:style w:type="paragraph" w:customStyle="1" w:styleId="font8">
    <w:name w:val="font_8"/>
    <w:basedOn w:val="Normal"/>
    <w:rsid w:val="00D530ED"/>
    <w:pPr>
      <w:spacing w:before="100" w:beforeAutospacing="1" w:after="100" w:afterAutospacing="1"/>
    </w:pPr>
  </w:style>
  <w:style w:type="paragraph" w:customStyle="1" w:styleId="font9">
    <w:name w:val="font_9"/>
    <w:basedOn w:val="Normal"/>
    <w:rsid w:val="00D530ED"/>
    <w:pPr>
      <w:spacing w:before="100" w:beforeAutospacing="1" w:after="100" w:afterAutospacing="1"/>
    </w:pPr>
  </w:style>
  <w:style w:type="character" w:customStyle="1" w:styleId="m-750723176661811423gmail-style13ptbold">
    <w:name w:val="m_-750723176661811423gmail-style13ptbold"/>
    <w:basedOn w:val="DefaultParagraphFont"/>
    <w:rsid w:val="00D530ED"/>
  </w:style>
  <w:style w:type="character" w:customStyle="1" w:styleId="m-1958352629725285173style13ptbold">
    <w:name w:val="m_-1958352629725285173style13ptbold"/>
    <w:basedOn w:val="DefaultParagraphFont"/>
    <w:rsid w:val="00D530ED"/>
  </w:style>
  <w:style w:type="character" w:customStyle="1" w:styleId="m-1958352629725285173styleunderline">
    <w:name w:val="m_-1958352629725285173styleunderline"/>
    <w:basedOn w:val="DefaultParagraphFont"/>
    <w:rsid w:val="00D530ED"/>
  </w:style>
  <w:style w:type="paragraph" w:customStyle="1" w:styleId="generic-articlebody">
    <w:name w:val="generic-article__body"/>
    <w:basedOn w:val="Normal"/>
    <w:rsid w:val="00D530ED"/>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D530ED"/>
  </w:style>
  <w:style w:type="paragraph" w:customStyle="1" w:styleId="Genealogy">
    <w:name w:val="Genealogy"/>
    <w:basedOn w:val="Heading4"/>
    <w:autoRedefine/>
    <w:qFormat/>
    <w:rsid w:val="00D530ED"/>
    <w:rPr>
      <w:rFonts w:cs="Calibri"/>
    </w:rPr>
  </w:style>
  <w:style w:type="paragraph" w:customStyle="1" w:styleId="NoteLevel2">
    <w:name w:val="Note Level 2"/>
    <w:basedOn w:val="Normal"/>
    <w:next w:val="Normal"/>
    <w:uiPriority w:val="99"/>
    <w:qFormat/>
    <w:rsid w:val="00D530ED"/>
    <w:pPr>
      <w:keepNext/>
      <w:ind w:left="288" w:right="288"/>
    </w:pPr>
    <w:rPr>
      <w:rFonts w:ascii="Georgia" w:eastAsia="MS Gothic" w:hAnsi="Georgia"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andfonline.com/doi/pdf/10.1080/00455091.2016.1278150?needAccess=tru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tc.usma.edu/biosecurity-in-the-wake-of-covid-19-the-urgent-action-neede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bsnews.com/news/mitch-mcconnell-vows-to-be-the-grim-reaper-to-thwart-all-democratic-proposa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raserinstitute.org/sites/default/files/intellectual-property-rights-protection-and-the%20biopharmaceutical-industry.pdf" TargetMode="External"/><Relationship Id="rId5" Type="http://schemas.openxmlformats.org/officeDocument/2006/relationships/numbering" Target="numbering.xml"/><Relationship Id="rId15" Type="http://schemas.openxmlformats.org/officeDocument/2006/relationships/hyperlink" Target="https://www.murkowski.senate.gov/imo/media/doc/2019-05-06%20Comptroller%20Dodaro_GAO_MMIW%20GAO%20Study.pdf" TargetMode="External"/><Relationship Id="rId10" Type="http://schemas.openxmlformats.org/officeDocument/2006/relationships/hyperlink" Target="https://pubs.acs.org/doi/pdf/10.1021/acsmedchemlett.0c00319" TargetMode="External"/><Relationship Id="rId4" Type="http://schemas.openxmlformats.org/officeDocument/2006/relationships/customXml" Target="../customXml/item4.xml"/><Relationship Id="rId9" Type="http://schemas.openxmlformats.org/officeDocument/2006/relationships/hyperlink" Target="https://scholarship.law.tamu.edu/facscholar/1022/" TargetMode="External"/><Relationship Id="rId14" Type="http://schemas.openxmlformats.org/officeDocument/2006/relationships/hyperlink" Target="https://www.cbsnews.com/news/congress-crisis-missing-and-murdered-native-american-wom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13</Pages>
  <Words>11261</Words>
  <Characters>61939</Characters>
  <Application>Microsoft Office Word</Application>
  <DocSecurity>0</DocSecurity>
  <Lines>651</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73126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22</cp:revision>
  <dcterms:created xsi:type="dcterms:W3CDTF">2021-09-24T21:03:00Z</dcterms:created>
  <dcterms:modified xsi:type="dcterms:W3CDTF">2021-09-24T21:51:00Z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