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7CC76" w14:textId="77777777" w:rsidR="00D726FA" w:rsidRDefault="00D726FA" w:rsidP="00D726FA">
      <w:pPr>
        <w:pStyle w:val="Heading2"/>
      </w:pPr>
      <w:r>
        <w:t>Open Source</w:t>
      </w:r>
    </w:p>
    <w:p w14:paraId="2B4B7ABF" w14:textId="77777777" w:rsidR="00D726FA" w:rsidRPr="00991AD4" w:rsidRDefault="00D726FA" w:rsidP="00D726FA">
      <w:pPr>
        <w:pStyle w:val="Heading4"/>
        <w:rPr>
          <w:rFonts w:asciiTheme="minorHAnsi" w:hAnsiTheme="minorHAnsi" w:cstheme="minorHAnsi"/>
        </w:rPr>
      </w:pPr>
      <w:r w:rsidRPr="00991AD4">
        <w:rPr>
          <w:rFonts w:asciiTheme="minorHAnsi" w:hAnsiTheme="minorHAnsi" w:cstheme="minorHAnsi"/>
        </w:rPr>
        <w:t>Interpretation: Debaters must disclose all constructive positions on open source with highlighting on the 20</w:t>
      </w:r>
      <w:r>
        <w:rPr>
          <w:rFonts w:asciiTheme="minorHAnsi" w:hAnsiTheme="minorHAnsi" w:cstheme="minorHAnsi"/>
        </w:rPr>
        <w:t>21/2022</w:t>
      </w:r>
      <w:r w:rsidRPr="00991AD4">
        <w:rPr>
          <w:rFonts w:asciiTheme="minorHAnsi" w:hAnsiTheme="minorHAnsi" w:cstheme="minorHAnsi"/>
        </w:rPr>
        <w:t xml:space="preserve"> NDCA LD wiki after the round in which they read them. </w:t>
      </w:r>
    </w:p>
    <w:p w14:paraId="09B0CDDA" w14:textId="77777777" w:rsidR="00D726FA" w:rsidRDefault="00D726FA" w:rsidP="00D726FA">
      <w:pPr>
        <w:pStyle w:val="Heading4"/>
        <w:rPr>
          <w:rFonts w:asciiTheme="minorHAnsi" w:hAnsiTheme="minorHAnsi" w:cstheme="minorHAnsi"/>
        </w:rPr>
      </w:pPr>
      <w:r w:rsidRPr="00991AD4">
        <w:rPr>
          <w:rFonts w:asciiTheme="minorHAnsi" w:hAnsiTheme="minorHAnsi" w:cstheme="minorHAnsi"/>
        </w:rPr>
        <w:t>Violation – they don’t</w:t>
      </w:r>
    </w:p>
    <w:p w14:paraId="5ED5DD37" w14:textId="0CC0A92D" w:rsidR="00D726FA" w:rsidRPr="008A18F2" w:rsidRDefault="00D726FA" w:rsidP="00D726FA">
      <w:r>
        <w:rPr>
          <w:noProof/>
        </w:rPr>
        <w:drawing>
          <wp:inline distT="0" distB="0" distL="0" distR="0" wp14:anchorId="5626EB34" wp14:editId="2D3D6A54">
            <wp:extent cx="10172700" cy="57156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10172700" cy="5715678"/>
                    </a:xfrm>
                    <a:prstGeom prst="rect">
                      <a:avLst/>
                    </a:prstGeom>
                  </pic:spPr>
                </pic:pic>
              </a:graphicData>
            </a:graphic>
          </wp:inline>
        </w:drawing>
      </w:r>
    </w:p>
    <w:p w14:paraId="4D946996" w14:textId="77777777" w:rsidR="00D726FA" w:rsidRPr="00937F47" w:rsidRDefault="00D726FA" w:rsidP="00D726FA">
      <w:pPr>
        <w:pStyle w:val="Heading4"/>
      </w:pPr>
      <w:r>
        <w:lastRenderedPageBreak/>
        <w:t>1] Evidence</w:t>
      </w:r>
      <w:r w:rsidRPr="00AC7889">
        <w:t xml:space="preserve"> Ethics --- disclosure deters mis-cutting, power-tagging, abuse of brackets and e</w:t>
      </w:r>
      <w:r>
        <w:t>llipses, and plagiarism. I</w:t>
      </w:r>
      <w:r w:rsidRPr="00AC7889">
        <w:t xml:space="preserve">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r>
        <w:t xml:space="preserve">Also, if you aren’t honest, we don’t know what else you’re lying about which means we don’t know if your arguments are actually true since they can be misrepresented. </w:t>
      </w:r>
    </w:p>
    <w:p w14:paraId="51A37AD4" w14:textId="77777777" w:rsidR="00D726FA" w:rsidRPr="00264960" w:rsidRDefault="00D726FA" w:rsidP="00264960">
      <w:pPr>
        <w:pStyle w:val="Heading4"/>
      </w:pPr>
      <w:r w:rsidRPr="00264960">
        <w:t xml:space="preserve">2] Quality engagement- Disclosure allows for in-depth preparation before the round and the tournament which allows debaters to effectively write case negs and arguments. Their model forecloses the chance to test their </w:t>
      </w:r>
      <w:proofErr w:type="spellStart"/>
      <w:r w:rsidRPr="00264960">
        <w:t>aff</w:t>
      </w:r>
      <w:proofErr w:type="spellEnd"/>
      <w:r w:rsidRPr="00264960">
        <w:t xml:space="preserve"> against a well-prepared opponent, diminishing the only unique benefits to debate. Only our interpretation allows for intricate debate and advocacy refinement through the process of in depth argumentation on the 1ac which makes debates better in the long term. Engagement outweighs and is a voter-all of the benefits of their role of the ballot relies on deliberation and rigorous contestation, but they have precluded our ability to engage in it which makes it a one sided monologue and link turns their arguments because it prevents the best possible conclusion. </w:t>
      </w:r>
    </w:p>
    <w:p w14:paraId="07AC00F8" w14:textId="77777777" w:rsidR="00D726FA" w:rsidRPr="00264960" w:rsidRDefault="00D726FA" w:rsidP="00264960">
      <w:pPr>
        <w:pStyle w:val="Heading4"/>
      </w:pPr>
      <w:r w:rsidRPr="00264960">
        <w:t xml:space="preserve">3] Reciprocity- Absent disclosure of broken positions we go into the round in the dark since we don’t know what generic arguments you go for commonly and what kinds of specific positions you have read which means we lose a lot of pre round and pre-tournament prep- but you can prep us out easily since I disclose everything which means you are at a structural advantage going into the round. </w:t>
      </w:r>
    </w:p>
    <w:p w14:paraId="6CADD76C" w14:textId="77777777" w:rsidR="00D726FA" w:rsidRDefault="00D726FA" w:rsidP="00D726FA">
      <w:pPr>
        <w:pStyle w:val="Heading4"/>
      </w:pPr>
      <w:r w:rsidRPr="004B274B">
        <w:t>4]</w:t>
      </w:r>
      <w:r>
        <w:rPr>
          <w:b w:val="0"/>
        </w:rPr>
        <w:t xml:space="preserve"> </w:t>
      </w:r>
      <w:r>
        <w:t>Small school inclusion – disclosure ensures equity of prepping resources.</w:t>
      </w:r>
    </w:p>
    <w:p w14:paraId="642E4650" w14:textId="77777777" w:rsidR="00D726FA" w:rsidRDefault="00D726FA" w:rsidP="00D726FA">
      <w:proofErr w:type="spellStart"/>
      <w:r>
        <w:rPr>
          <w:rStyle w:val="Style13ptBold"/>
        </w:rPr>
        <w:t>Bietz</w:t>
      </w:r>
      <w:proofErr w:type="spellEnd"/>
      <w:r>
        <w:rPr>
          <w:rStyle w:val="Style13ptBold"/>
        </w:rPr>
        <w:t xml:space="preserve"> 10</w:t>
      </w:r>
      <w:r>
        <w:t xml:space="preserve"> Mike (Coach for Harvard-Westlake) “The Case for Public Case Disclosure.” NFL Rostrum, Vol. 84, Issue 9. May 2010. </w:t>
      </w:r>
      <w:hyperlink r:id="rId10" w:history="1">
        <w:r>
          <w:rPr>
            <w:rStyle w:val="Hyperlink"/>
            <w:color w:val="000000"/>
            <w:u w:val="single"/>
          </w:rPr>
          <w:t>https://nationalforensicleague.org/DownloadHandler.ashx?File=/userdocs/publications/05-2010%20Complete%20Rostrum.pdf</w:t>
        </w:r>
      </w:hyperlink>
      <w:r>
        <w:t xml:space="preserve"> JW</w:t>
      </w:r>
    </w:p>
    <w:p w14:paraId="5E4C6379" w14:textId="77777777" w:rsidR="00D726FA" w:rsidRDefault="00D726FA" w:rsidP="00D726FA">
      <w:pPr>
        <w:rPr>
          <w:sz w:val="16"/>
        </w:rPr>
      </w:pPr>
      <w:r>
        <w:rPr>
          <w:sz w:val="16"/>
        </w:rPr>
        <w:t xml:space="preserve">1. It harms the “little guy” because big teams will prep out everything. As I outlined above, </w:t>
      </w:r>
      <w:r w:rsidRPr="0082606A">
        <w:rPr>
          <w:rStyle w:val="Emphasis"/>
          <w:highlight w:val="cyan"/>
        </w:rPr>
        <w:t>big teams</w:t>
      </w:r>
      <w:r w:rsidRPr="00C53542">
        <w:rPr>
          <w:rStyle w:val="Emphasis"/>
        </w:rPr>
        <w:t xml:space="preserve"> already </w:t>
      </w:r>
      <w:r w:rsidRPr="0082606A">
        <w:rPr>
          <w:rStyle w:val="Emphasis"/>
          <w:highlight w:val="cyan"/>
        </w:rPr>
        <w:t>get many</w:t>
      </w:r>
      <w:r>
        <w:rPr>
          <w:sz w:val="16"/>
        </w:rPr>
        <w:t xml:space="preserve">, many </w:t>
      </w:r>
      <w:r w:rsidRPr="0082606A">
        <w:rPr>
          <w:rStyle w:val="Emphasis"/>
          <w:highlight w:val="cyan"/>
        </w:rPr>
        <w:t>more flows than</w:t>
      </w:r>
      <w:r>
        <w:rPr>
          <w:sz w:val="16"/>
        </w:rPr>
        <w:t xml:space="preserve"> the </w:t>
      </w:r>
      <w:r w:rsidRPr="0082606A">
        <w:rPr>
          <w:rStyle w:val="Emphasis"/>
          <w:highlight w:val="cyan"/>
        </w:rPr>
        <w:t>smaller teams</w:t>
      </w:r>
      <w:r>
        <w:rPr>
          <w:sz w:val="16"/>
        </w:rPr>
        <w:t xml:space="preserve"> just </w:t>
      </w:r>
      <w:r w:rsidRPr="0082606A">
        <w:rPr>
          <w:rStyle w:val="Emphasis"/>
          <w:highlight w:val="cyan"/>
        </w:rPr>
        <w:t>because they have more debaters</w:t>
      </w:r>
      <w:r>
        <w:rPr>
          <w:sz w:val="16"/>
        </w:rPr>
        <w:t xml:space="preserve">, more </w:t>
      </w:r>
      <w:r w:rsidRPr="00C53542">
        <w:rPr>
          <w:rStyle w:val="Emphasis"/>
        </w:rPr>
        <w:t xml:space="preserve">judges, </w:t>
      </w:r>
      <w:r w:rsidRPr="0082606A">
        <w:rPr>
          <w:rStyle w:val="Emphasis"/>
          <w:highlight w:val="cyan"/>
        </w:rPr>
        <w:t>and</w:t>
      </w:r>
      <w:r>
        <w:rPr>
          <w:sz w:val="16"/>
        </w:rPr>
        <w:t xml:space="preserve"> more </w:t>
      </w:r>
      <w:r w:rsidRPr="0082606A">
        <w:rPr>
          <w:rStyle w:val="Emphasis"/>
          <w:highlight w:val="cyan"/>
        </w:rPr>
        <w:t>coaches</w:t>
      </w:r>
      <w:r>
        <w:rPr>
          <w:sz w:val="16"/>
        </w:rPr>
        <w:t xml:space="preserve">. </w:t>
      </w:r>
      <w:r w:rsidRPr="00C53542">
        <w:rPr>
          <w:rStyle w:val="Emphasis"/>
        </w:rPr>
        <w:t xml:space="preserve">Open </w:t>
      </w:r>
      <w:r w:rsidRPr="0082606A">
        <w:rPr>
          <w:rStyle w:val="Emphasis"/>
          <w:highlight w:val="cyan"/>
        </w:rPr>
        <w:t>disclosure gives everyone access to the same info</w:t>
      </w:r>
      <w:r>
        <w:rPr>
          <w:sz w:val="16"/>
        </w:rPr>
        <w:t xml:space="preserve">rmation. Additionally, </w:t>
      </w:r>
      <w:r w:rsidRPr="0082606A">
        <w:rPr>
          <w:rStyle w:val="Emphasis"/>
          <w:highlight w:val="cyan"/>
        </w:rPr>
        <w:t>it helps the “little guy”</w:t>
      </w:r>
      <w:r w:rsidRPr="00C53542">
        <w:rPr>
          <w:rStyle w:val="Emphasis"/>
        </w:rPr>
        <w:t xml:space="preserve"> even more </w:t>
      </w:r>
      <w:r w:rsidRPr="0082606A">
        <w:rPr>
          <w:rStyle w:val="Emphasis"/>
          <w:highlight w:val="cyan"/>
        </w:rPr>
        <w:t>because for many</w:t>
      </w:r>
      <w:r>
        <w:rPr>
          <w:sz w:val="16"/>
        </w:rPr>
        <w:t xml:space="preserve"> of these </w:t>
      </w:r>
      <w:r w:rsidRPr="00C53542">
        <w:rPr>
          <w:rStyle w:val="Emphasis"/>
        </w:rPr>
        <w:t>debaters</w:t>
      </w:r>
      <w:r>
        <w:rPr>
          <w:sz w:val="16"/>
        </w:rPr>
        <w:t xml:space="preserve">, the option of </w:t>
      </w:r>
      <w:r w:rsidRPr="0082606A">
        <w:rPr>
          <w:rStyle w:val="Emphasis"/>
          <w:highlight w:val="cyan"/>
        </w:rPr>
        <w:t>going to a lot of tournaments isn’t available</w:t>
      </w:r>
      <w:r>
        <w:rPr>
          <w:sz w:val="16"/>
        </w:rPr>
        <w:t xml:space="preserve">. Open case </w:t>
      </w:r>
      <w:r w:rsidRPr="0082606A">
        <w:rPr>
          <w:rStyle w:val="Emphasis"/>
          <w:highlight w:val="cyan"/>
        </w:rPr>
        <w:t>disclosure gives them the ability to see what other teams are running</w:t>
      </w:r>
      <w:r w:rsidRPr="00C53542">
        <w:rPr>
          <w:rStyle w:val="Emphasis"/>
        </w:rPr>
        <w:t xml:space="preserve"> prior to showing up</w:t>
      </w:r>
      <w:r>
        <w:rPr>
          <w:sz w:val="16"/>
        </w:rPr>
        <w:t xml:space="preserve"> to the tournament. Thus, </w:t>
      </w:r>
      <w:r w:rsidRPr="0082606A">
        <w:rPr>
          <w:rStyle w:val="Emphasis"/>
          <w:highlight w:val="cyan"/>
        </w:rPr>
        <w:t>there is an added benefit of equalizing</w:t>
      </w:r>
      <w:r>
        <w:rPr>
          <w:sz w:val="16"/>
        </w:rPr>
        <w:t xml:space="preserve"> not </w:t>
      </w:r>
      <w:r>
        <w:rPr>
          <w:sz w:val="16"/>
        </w:rPr>
        <w:lastRenderedPageBreak/>
        <w:t>only information at a tournament, but also equalizing (to some degree</w:t>
      </w:r>
      <w:r w:rsidRPr="00C53542">
        <w:rPr>
          <w:rStyle w:val="Emphasis"/>
        </w:rPr>
        <w:t xml:space="preserve">) </w:t>
      </w:r>
      <w:r w:rsidRPr="0082606A">
        <w:rPr>
          <w:rStyle w:val="Emphasis"/>
          <w:highlight w:val="cyan"/>
        </w:rPr>
        <w:t>the playing field for people who do not have</w:t>
      </w:r>
      <w:r w:rsidRPr="00C53542">
        <w:rPr>
          <w:rStyle w:val="Emphasis"/>
        </w:rPr>
        <w:t xml:space="preserve"> the </w:t>
      </w:r>
      <w:r w:rsidRPr="0082606A">
        <w:rPr>
          <w:rStyle w:val="Emphasis"/>
          <w:highlight w:val="cyan"/>
        </w:rPr>
        <w:t>resources</w:t>
      </w:r>
      <w:r w:rsidRPr="00C53542">
        <w:rPr>
          <w:rStyle w:val="Emphasis"/>
        </w:rPr>
        <w:t xml:space="preserve"> to travel</w:t>
      </w:r>
      <w:r>
        <w:rPr>
          <w:sz w:val="16"/>
        </w:rPr>
        <w:t xml:space="preserve"> as much.</w:t>
      </w:r>
    </w:p>
    <w:p w14:paraId="3390EED3" w14:textId="77777777" w:rsidR="00D726FA" w:rsidRDefault="00D726FA" w:rsidP="00D726FA">
      <w:pPr>
        <w:pStyle w:val="Heading4"/>
      </w:pPr>
      <w:r w:rsidRPr="00AC7889">
        <w:t xml:space="preserve">Framing: You can’t coopt any of the reasons why procedurals are bad in the context of the affirmative since I don’t constrain your ability to read it– the contention is that this </w:t>
      </w:r>
      <w:proofErr w:type="spellStart"/>
      <w:r w:rsidRPr="00AC7889">
        <w:t>aff</w:t>
      </w:r>
      <w:proofErr w:type="spellEnd"/>
      <w:r w:rsidRPr="00AC7889">
        <w:t xml:space="preserve"> should’ve been read, just disclosed. </w:t>
      </w:r>
    </w:p>
    <w:p w14:paraId="5A26F4A2" w14:textId="77777777" w:rsidR="00D726FA" w:rsidRDefault="00D726FA" w:rsidP="00D726FA">
      <w:pPr>
        <w:rPr>
          <w:b/>
          <w:sz w:val="26"/>
          <w:szCs w:val="26"/>
        </w:rPr>
      </w:pPr>
    </w:p>
    <w:p w14:paraId="2383DED8" w14:textId="77777777" w:rsidR="00D726FA" w:rsidRDefault="00D726FA" w:rsidP="00D726FA">
      <w:pPr>
        <w:pStyle w:val="Heading4"/>
      </w:pPr>
      <w:r>
        <w:t>Fairness above the K</w:t>
      </w:r>
    </w:p>
    <w:p w14:paraId="1CB5D2B1" w14:textId="77777777" w:rsidR="004113E6" w:rsidRDefault="004113E6" w:rsidP="004113E6"/>
    <w:p w14:paraId="1508BED7" w14:textId="1F084E70" w:rsidR="00D726FA" w:rsidRPr="004C7931" w:rsidRDefault="00D726FA" w:rsidP="00D726FA">
      <w:pPr>
        <w:pStyle w:val="Heading4"/>
      </w:pPr>
      <w:r w:rsidRPr="004C7931">
        <w:lastRenderedPageBreak/>
        <w:t xml:space="preserve">1] Fairness is a prior question to effective dialogue – If fairness is bad writ large vote </w:t>
      </w:r>
      <w:r>
        <w:t>neg</w:t>
      </w:r>
      <w:r w:rsidRPr="004C7931">
        <w:t xml:space="preserve"> regardless of the flow because it’s unfair</w:t>
      </w:r>
    </w:p>
    <w:p w14:paraId="0B8E04B1" w14:textId="77777777" w:rsidR="00D726FA" w:rsidRPr="004C7931" w:rsidRDefault="00D726FA" w:rsidP="00D726FA">
      <w:pPr>
        <w:pStyle w:val="Heading4"/>
      </w:pP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p>
    <w:p w14:paraId="6256B1D2" w14:textId="77777777" w:rsidR="00D726FA" w:rsidRPr="004C7931" w:rsidRDefault="00D726FA" w:rsidP="00D726FA">
      <w:pPr>
        <w:pStyle w:val="Heading4"/>
      </w:pPr>
      <w:r w:rsidRPr="004C7931">
        <w:t>3] We can’t compare or interact to find the best solution to oppression if the unfair nature of your arguments prevents me from strategizing. Fairness is an integral part of your solvency.</w:t>
      </w:r>
    </w:p>
    <w:p w14:paraId="32F0B5FB" w14:textId="00E12303" w:rsidR="00D726FA" w:rsidRDefault="00D726FA" w:rsidP="00D726FA">
      <w:pPr>
        <w:pStyle w:val="Heading4"/>
      </w:pPr>
      <w:r w:rsidRPr="004C7931">
        <w:t>4] Unfair practices would make kids quit debate if they can’t check it which means less people to spread your message to so the shell is a prior question.</w:t>
      </w:r>
    </w:p>
    <w:p w14:paraId="5808EB5A" w14:textId="6729B811" w:rsidR="009100C9" w:rsidRPr="009100C9" w:rsidRDefault="009100C9" w:rsidP="009100C9">
      <w:pPr>
        <w:pStyle w:val="Heading4"/>
      </w:pPr>
      <w:r>
        <w:t>5] Every argument against the validity of fairness concedes the validity of fairness because you need your argument to be evaluated</w:t>
      </w:r>
    </w:p>
    <w:p w14:paraId="57823F37" w14:textId="3C7CC304" w:rsidR="00D726FA" w:rsidRDefault="00D726FA" w:rsidP="00D726FA">
      <w:pPr>
        <w:pStyle w:val="Heading4"/>
      </w:pPr>
      <w:r w:rsidRPr="004C7931">
        <w:t>Every reason fairness is a voter is a reason you can’t read substantive take-outs to the shell since it precludes your evaluation of them.</w:t>
      </w:r>
    </w:p>
    <w:p w14:paraId="3AC00370" w14:textId="77777777" w:rsidR="00D726FA" w:rsidRDefault="00D726FA" w:rsidP="00D726FA">
      <w:pPr>
        <w:pStyle w:val="Heading4"/>
      </w:pPr>
      <w:r>
        <w:t>Disclosure above the K</w:t>
      </w:r>
    </w:p>
    <w:p w14:paraId="7350AD16" w14:textId="77777777" w:rsidR="00D726FA" w:rsidRDefault="00D726FA" w:rsidP="00D726FA">
      <w:pPr>
        <w:pStyle w:val="Heading4"/>
      </w:pPr>
      <w:r>
        <w:t>1] Out of round practices constrain what can be read in round</w:t>
      </w:r>
    </w:p>
    <w:p w14:paraId="790D172E" w14:textId="77777777" w:rsidR="00D726FA" w:rsidRDefault="00D726FA" w:rsidP="00D726FA">
      <w:pPr>
        <w:pStyle w:val="Heading4"/>
      </w:pPr>
      <w:r>
        <w:t>2] Lexically prior, they might indite the neg but I indite their months old practices</w:t>
      </w:r>
    </w:p>
    <w:p w14:paraId="063F3906" w14:textId="77777777" w:rsidR="00D726FA" w:rsidRDefault="00D726FA" w:rsidP="00D726FA">
      <w:pPr>
        <w:pStyle w:val="Heading4"/>
      </w:pPr>
      <w:r>
        <w:t xml:space="preserve">Edu- funded </w:t>
      </w:r>
      <w:proofErr w:type="spellStart"/>
      <w:r>
        <w:t>ny</w:t>
      </w:r>
      <w:proofErr w:type="spellEnd"/>
      <w:r>
        <w:t xml:space="preserve"> schools</w:t>
      </w:r>
    </w:p>
    <w:p w14:paraId="427B51A7" w14:textId="77777777" w:rsidR="00D726FA" w:rsidRDefault="00D726FA" w:rsidP="00D726FA">
      <w:pPr>
        <w:pStyle w:val="Heading4"/>
      </w:pPr>
      <w:r>
        <w:t xml:space="preserve">DTD- </w:t>
      </w:r>
      <w:proofErr w:type="spellStart"/>
      <w:r>
        <w:t>dta</w:t>
      </w:r>
      <w:proofErr w:type="spellEnd"/>
      <w:r>
        <w:t xml:space="preserve"> illogical, time skew</w:t>
      </w:r>
    </w:p>
    <w:p w14:paraId="0FF84F89" w14:textId="77777777" w:rsidR="00D726FA" w:rsidRDefault="00D726FA" w:rsidP="00D726FA">
      <w:pPr>
        <w:pStyle w:val="Heading4"/>
      </w:pPr>
      <w:r>
        <w:t>No RVI’s or perf cons- illogical, baiting, if theory is bad and you vote on a turn to theory you are voting on theory</w:t>
      </w:r>
    </w:p>
    <w:p w14:paraId="440FE268" w14:textId="77777777" w:rsidR="00D726FA" w:rsidRDefault="00D726FA" w:rsidP="00D726FA">
      <w:pPr>
        <w:pStyle w:val="Heading4"/>
      </w:pPr>
      <w:r>
        <w:t>CI- intervention, race to bottom, collapses, yours vs best</w:t>
      </w:r>
    </w:p>
    <w:p w14:paraId="306D8CFE" w14:textId="77777777" w:rsidR="00D726FA" w:rsidRDefault="00D726FA" w:rsidP="00D726FA">
      <w:pPr>
        <w:pStyle w:val="Heading4"/>
      </w:pPr>
      <w:r w:rsidRPr="00C767D0">
        <w:rPr>
          <w:u w:val="single"/>
        </w:rPr>
        <w:t>T</w:t>
      </w:r>
      <w:r>
        <w:rPr>
          <w:u w:val="single"/>
        </w:rPr>
        <w:t>heory</w:t>
      </w:r>
      <w:r w:rsidRPr="00C767D0">
        <w:rPr>
          <w:u w:val="single"/>
        </w:rPr>
        <w:t xml:space="preserve"> isn’t violent</w:t>
      </w:r>
      <w:r>
        <w:t xml:space="preserve"> – A] I don’t have the power to impose a norm – only to convince you my side is better.  Theory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Theory bad excludes it – that means we should delineate ground along reciprocal lines, not abandon division altogether. Reading Theory isn’t psychic violence – that was above, but especially if we’re not going for it since reading Theory can be used to prevent </w:t>
      </w:r>
      <w:proofErr w:type="spellStart"/>
      <w:r>
        <w:t>aff</w:t>
      </w:r>
      <w:proofErr w:type="spellEnd"/>
      <w:r>
        <w:t xml:space="preserve"> shiftiness and make substance a viable option.</w:t>
      </w:r>
    </w:p>
    <w:p w14:paraId="75C6C49C" w14:textId="77777777" w:rsidR="00D726FA" w:rsidRDefault="00D726FA" w:rsidP="00D726FA">
      <w:pPr>
        <w:pStyle w:val="Heading4"/>
        <w:rPr>
          <w:u w:val="single"/>
        </w:rPr>
      </w:pPr>
      <w:r w:rsidRPr="00C767D0">
        <w:rPr>
          <w:u w:val="single"/>
        </w:rPr>
        <w:lastRenderedPageBreak/>
        <w:t>No silencing DA</w:t>
      </w:r>
      <w:r>
        <w:t xml:space="preserve"> - Theory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65719ACB" w14:textId="77777777" w:rsidR="00D726FA" w:rsidRDefault="00D726FA" w:rsidP="00D726FA">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524C3CFB" w14:textId="77777777" w:rsidR="00D726FA" w:rsidRPr="00370559" w:rsidRDefault="00D726FA" w:rsidP="00D726FA">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57D306DD" w14:textId="55CE134B" w:rsidR="00E42E4C" w:rsidRDefault="00F00E16" w:rsidP="00F00E16">
      <w:pPr>
        <w:pStyle w:val="Heading1"/>
      </w:pPr>
      <w:r>
        <w:lastRenderedPageBreak/>
        <w:t>Case</w:t>
      </w:r>
    </w:p>
    <w:p w14:paraId="1CE99822" w14:textId="77777777" w:rsidR="00F322C5" w:rsidRDefault="00F322C5" w:rsidP="00F322C5">
      <w:pPr>
        <w:pStyle w:val="Heading4"/>
      </w:pPr>
      <w:r>
        <w:t xml:space="preserve">Zero </w:t>
      </w:r>
      <w:proofErr w:type="spellStart"/>
      <w:r>
        <w:t>aff</w:t>
      </w:r>
      <w:proofErr w:type="spellEnd"/>
      <w:r>
        <w:t xml:space="preserve"> solvency</w:t>
      </w:r>
    </w:p>
    <w:p w14:paraId="487E0148" w14:textId="77777777" w:rsidR="00F322C5" w:rsidRDefault="00F322C5" w:rsidP="00F322C5">
      <w:pPr>
        <w:pStyle w:val="Heading4"/>
      </w:pPr>
      <w:r>
        <w:t xml:space="preserve">(1)  </w:t>
      </w:r>
      <w:r w:rsidRPr="00470EB0">
        <w:rPr>
          <w:u w:val="single"/>
        </w:rPr>
        <w:t xml:space="preserve">Alliance </w:t>
      </w:r>
      <w:r>
        <w:rPr>
          <w:u w:val="single"/>
        </w:rPr>
        <w:t>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5B3A47D8" w14:textId="62AEC01C" w:rsidR="00F322C5" w:rsidRDefault="00F322C5" w:rsidP="00F322C5">
      <w:pPr>
        <w:pStyle w:val="Heading4"/>
      </w:pPr>
      <w:r>
        <w:t xml:space="preserve">(2)  </w:t>
      </w:r>
      <w:r>
        <w:rPr>
          <w:u w:val="single"/>
        </w:rPr>
        <w:t>Ballot turn</w:t>
      </w:r>
      <w:r>
        <w:t xml:space="preserve"> – tying ballots to </w:t>
      </w:r>
      <w:r>
        <w:rPr>
          <w:u w:val="single"/>
        </w:rPr>
        <w:t>survivability</w:t>
      </w:r>
      <w:r>
        <w:t xml:space="preserve"> or the </w:t>
      </w:r>
      <w:proofErr w:type="spellStart"/>
      <w:r>
        <w:t>aff</w:t>
      </w:r>
      <w:proofErr w:type="spellEnd"/>
      <w:r>
        <w:t xml:space="preserve"> is violent as it forces the judge to determine whether their method of survival was </w:t>
      </w:r>
      <w:r>
        <w:rPr>
          <w:u w:val="single"/>
        </w:rPr>
        <w:t>“good enough</w:t>
      </w:r>
      <w:r>
        <w:t xml:space="preserve">” to get the ballot, which causes </w:t>
      </w:r>
      <w:proofErr w:type="spellStart"/>
      <w:r>
        <w:rPr>
          <w:u w:val="single"/>
        </w:rPr>
        <w:t>self hatred</w:t>
      </w:r>
      <w:proofErr w:type="spellEnd"/>
      <w:r>
        <w:t xml:space="preserve"> given los</w:t>
      </w:r>
      <w:r>
        <w:t>ses</w:t>
      </w:r>
    </w:p>
    <w:p w14:paraId="55584D73" w14:textId="77777777" w:rsidR="00F322C5" w:rsidRPr="000132DC" w:rsidRDefault="00F322C5" w:rsidP="00F322C5">
      <w:pPr>
        <w:pStyle w:val="Heading4"/>
        <w:rPr>
          <w:rFonts w:asciiTheme="majorHAnsi" w:hAnsiTheme="majorHAnsi" w:cstheme="minorHAnsi"/>
        </w:rPr>
      </w:pPr>
      <w:r w:rsidRPr="00402687">
        <w:rPr>
          <w:rFonts w:asciiTheme="majorHAnsi" w:hAnsiTheme="majorHAnsi" w:cstheme="minorHAnsi"/>
        </w:rPr>
        <w:t>Their political nihilism spreads beyond the classroom – it empowers violent conservatives like Trump – forsaking compromise is a dangerous, academic luxury</w:t>
      </w:r>
      <w:r>
        <w:rPr>
          <w:rFonts w:asciiTheme="majorHAnsi" w:hAnsiTheme="majorHAnsi" w:cstheme="minorHAnsi"/>
        </w:rPr>
        <w:t xml:space="preserve"> – claiming the </w:t>
      </w:r>
      <w:proofErr w:type="spellStart"/>
      <w:r>
        <w:rPr>
          <w:rFonts w:asciiTheme="majorHAnsi" w:hAnsiTheme="majorHAnsi" w:cstheme="minorHAnsi"/>
        </w:rPr>
        <w:t>aff</w:t>
      </w:r>
      <w:proofErr w:type="spellEnd"/>
      <w:r>
        <w:rPr>
          <w:rFonts w:asciiTheme="majorHAnsi" w:hAnsiTheme="majorHAnsi" w:cstheme="minorHAnsi"/>
        </w:rPr>
        <w:t xml:space="preserve"> as a </w:t>
      </w:r>
      <w:r>
        <w:rPr>
          <w:rFonts w:asciiTheme="majorHAnsi" w:hAnsiTheme="majorHAnsi" w:cstheme="minorHAnsi"/>
          <w:u w:val="single"/>
        </w:rPr>
        <w:t>pre requisite</w:t>
      </w:r>
      <w:r>
        <w:rPr>
          <w:rFonts w:asciiTheme="majorHAnsi" w:hAnsiTheme="majorHAnsi" w:cstheme="minorHAnsi"/>
        </w:rPr>
        <w:t xml:space="preserve"> to political engagement causes an infinite deferral that prevents engaging institutions</w:t>
      </w:r>
    </w:p>
    <w:p w14:paraId="37A022B3" w14:textId="77777777" w:rsidR="00F322C5" w:rsidRPr="00402687" w:rsidRDefault="00F322C5" w:rsidP="00F322C5">
      <w:pPr>
        <w:rPr>
          <w:rFonts w:asciiTheme="majorHAnsi" w:hAnsiTheme="majorHAnsi" w:cstheme="minorHAnsi"/>
        </w:rPr>
      </w:pPr>
      <w:r w:rsidRPr="00402687">
        <w:rPr>
          <w:rStyle w:val="Style13ptBold"/>
          <w:rFonts w:asciiTheme="majorHAnsi" w:hAnsiTheme="majorHAnsi" w:cstheme="minorHAnsi"/>
        </w:rPr>
        <w:t>Claudio, 16</w:t>
      </w:r>
      <w:r w:rsidRPr="00402687">
        <w:rPr>
          <w:rFonts w:asciiTheme="majorHAnsi" w:hAnsiTheme="majorHAnsi" w:cstheme="minorHAnsi"/>
        </w:rPr>
        <w:t xml:space="preserve"> --- assistant professor of development studies and southeast Asian studies at the Ateneo de Manila University (7/1/2016, Lisandro, “Intellectuals have ushered the world into a dangerous age of political nihilism,” qz.com/721914/intellectuals-have-ushered-the-world-into-a-dangerous-age-of-political-nihilism/)</w:t>
      </w:r>
    </w:p>
    <w:p w14:paraId="155FF26A" w14:textId="77777777" w:rsidR="00F322C5" w:rsidRPr="004D2692" w:rsidRDefault="00F322C5" w:rsidP="00F322C5">
      <w:pPr>
        <w:rPr>
          <w:rFonts w:asciiTheme="majorHAnsi" w:hAnsiTheme="majorHAnsi" w:cstheme="minorHAnsi"/>
          <w:sz w:val="14"/>
        </w:rPr>
      </w:pPr>
      <w:r w:rsidRPr="00402687">
        <w:rPr>
          <w:rFonts w:asciiTheme="majorHAnsi" w:hAnsiTheme="majorHAnsi" w:cstheme="minorHAnsi"/>
          <w:u w:val="single"/>
        </w:rPr>
        <w:t xml:space="preserve">On the surface, it would seem </w:t>
      </w:r>
      <w:r w:rsidRPr="00402687">
        <w:rPr>
          <w:rFonts w:asciiTheme="majorHAnsi" w:hAnsiTheme="majorHAnsi" w:cstheme="minorHAnsi"/>
          <w:sz w:val="14"/>
        </w:rPr>
        <w:t xml:space="preserve">that </w:t>
      </w:r>
      <w:r w:rsidRPr="00402687">
        <w:rPr>
          <w:rFonts w:asciiTheme="majorHAnsi" w:hAnsiTheme="majorHAnsi" w:cstheme="minorHAnsi"/>
          <w:u w:val="single"/>
        </w:rPr>
        <w:t>intellectuals have nothing to do with the rise of global illiberalism</w:t>
      </w:r>
      <w:r w:rsidRPr="00402687">
        <w:rPr>
          <w:rFonts w:asciiTheme="majorHAnsi" w:hAnsiTheme="majorHAnsi" w:cstheme="minorHAnsi"/>
          <w:sz w:val="14"/>
        </w:rPr>
        <w:t xml:space="preserve">. The </w:t>
      </w:r>
      <w:r w:rsidRPr="00402687">
        <w:rPr>
          <w:rFonts w:asciiTheme="majorHAnsi" w:hAnsiTheme="majorHAnsi" w:cstheme="minorHAnsi"/>
          <w:u w:val="single"/>
        </w:rPr>
        <w:t xml:space="preserve">movements powering </w:t>
      </w:r>
      <w:r w:rsidRPr="0082606A">
        <w:rPr>
          <w:rFonts w:asciiTheme="majorHAnsi" w:hAnsiTheme="majorHAnsi" w:cstheme="minorHAnsi"/>
          <w:highlight w:val="cyan"/>
          <w:u w:val="single"/>
        </w:rPr>
        <w:t>Brexit</w:t>
      </w:r>
      <w:r w:rsidRPr="00402687">
        <w:rPr>
          <w:rFonts w:asciiTheme="majorHAnsi" w:hAnsiTheme="majorHAnsi" w:cstheme="minorHAnsi"/>
          <w:u w:val="single"/>
        </w:rPr>
        <w:t xml:space="preserve">, </w:t>
      </w:r>
      <w:r w:rsidRPr="00402687">
        <w:rPr>
          <w:rFonts w:asciiTheme="majorHAnsi" w:hAnsiTheme="majorHAnsi" w:cstheme="minorHAnsi"/>
          <w:sz w:val="14"/>
        </w:rPr>
        <w:t xml:space="preserve">Donald </w:t>
      </w:r>
      <w:r w:rsidRPr="0082606A">
        <w:rPr>
          <w:rFonts w:asciiTheme="majorHAnsi" w:hAnsiTheme="majorHAnsi" w:cstheme="minorHAnsi"/>
          <w:highlight w:val="cyan"/>
          <w:u w:val="single"/>
        </w:rPr>
        <w:t>Trump</w:t>
      </w:r>
      <w:r w:rsidRPr="00402687">
        <w:rPr>
          <w:rFonts w:asciiTheme="majorHAnsi" w:hAnsiTheme="majorHAnsi" w:cstheme="minorHAnsi"/>
          <w:u w:val="single"/>
        </w:rPr>
        <w:t xml:space="preserve"> and </w:t>
      </w:r>
      <w:r w:rsidRPr="00402687">
        <w:rPr>
          <w:rFonts w:asciiTheme="majorHAnsi" w:hAnsiTheme="majorHAnsi" w:cstheme="minorHAnsi"/>
          <w:sz w:val="14"/>
        </w:rPr>
        <w:t xml:space="preserve">Third-World </w:t>
      </w:r>
      <w:r w:rsidRPr="0082606A">
        <w:rPr>
          <w:rFonts w:asciiTheme="majorHAnsi" w:hAnsiTheme="majorHAnsi" w:cstheme="minorHAnsi"/>
          <w:highlight w:val="cyan"/>
          <w:u w:val="single"/>
        </w:rPr>
        <w:t>strongmen</w:t>
      </w:r>
      <w:r w:rsidRPr="00402687">
        <w:rPr>
          <w:rFonts w:asciiTheme="majorHAnsi" w:hAnsiTheme="majorHAnsi" w:cstheme="minorHAnsi"/>
          <w:u w:val="single"/>
        </w:rPr>
        <w:t xml:space="preserve"> like Philippine president </w:t>
      </w:r>
      <w:r w:rsidRPr="00402687">
        <w:rPr>
          <w:rFonts w:asciiTheme="majorHAnsi" w:hAnsiTheme="majorHAnsi" w:cstheme="minorHAnsi"/>
          <w:sz w:val="14"/>
        </w:rPr>
        <w:t xml:space="preserve">Rodrigo </w:t>
      </w:r>
      <w:r w:rsidRPr="00402687">
        <w:rPr>
          <w:rFonts w:asciiTheme="majorHAnsi" w:hAnsiTheme="majorHAnsi" w:cstheme="minorHAnsi"/>
          <w:u w:val="single"/>
        </w:rPr>
        <w:t xml:space="preserve">Duterte all gleefully reject books, history and </w:t>
      </w:r>
      <w:r w:rsidRPr="00402687">
        <w:rPr>
          <w:rFonts w:asciiTheme="majorHAnsi" w:hAnsiTheme="majorHAnsi" w:cstheme="minorHAnsi"/>
          <w:sz w:val="14"/>
        </w:rPr>
        <w:t xml:space="preserve">higher </w:t>
      </w:r>
      <w:r w:rsidRPr="00402687">
        <w:rPr>
          <w:rFonts w:asciiTheme="majorHAnsi" w:hAnsiTheme="majorHAnsi" w:cstheme="minorHAnsi"/>
          <w:u w:val="single"/>
        </w:rPr>
        <w:t xml:space="preserve">education in favor of railing against common enemies like outsiders and globalization. </w:t>
      </w:r>
      <w:r w:rsidRPr="00402687">
        <w:rPr>
          <w:rFonts w:asciiTheme="majorHAnsi" w:hAnsiTheme="majorHAnsi" w:cstheme="minorHAnsi"/>
          <w:sz w:val="14"/>
        </w:rPr>
        <w:t xml:space="preserve">And </w:t>
      </w:r>
      <w:r w:rsidRPr="00402687">
        <w:rPr>
          <w:rFonts w:asciiTheme="majorHAnsi" w:hAnsiTheme="majorHAnsi" w:cstheme="minorHAnsi"/>
          <w:u w:val="single"/>
        </w:rPr>
        <w:t xml:space="preserve">you’ll find few Trump supporters among the largely left-wing American professoriate. Yet </w:t>
      </w:r>
      <w:r w:rsidRPr="0082606A">
        <w:rPr>
          <w:rFonts w:asciiTheme="majorHAnsi" w:hAnsiTheme="majorHAnsi" w:cstheme="minorHAnsi"/>
          <w:b/>
          <w:iCs/>
          <w:highlight w:val="cyan"/>
          <w:u w:val="single"/>
        </w:rPr>
        <w:t>intellectuals are accountable</w:t>
      </w:r>
      <w:r w:rsidRPr="0082606A">
        <w:rPr>
          <w:rFonts w:asciiTheme="majorHAnsi" w:hAnsiTheme="majorHAnsi" w:cstheme="minorHAnsi"/>
          <w:sz w:val="32"/>
          <w:highlight w:val="cyan"/>
          <w:u w:val="single"/>
        </w:rPr>
        <w:t xml:space="preserve"> </w:t>
      </w:r>
      <w:r w:rsidRPr="0082606A">
        <w:rPr>
          <w:rFonts w:asciiTheme="majorHAnsi" w:hAnsiTheme="majorHAnsi" w:cstheme="minorHAnsi"/>
          <w:highlight w:val="cyan"/>
          <w:u w:val="single"/>
        </w:rPr>
        <w:t>for the rise of these movements</w:t>
      </w:r>
      <w:r w:rsidRPr="00402687">
        <w:rPr>
          <w:rFonts w:asciiTheme="majorHAnsi" w:hAnsiTheme="majorHAnsi" w:cstheme="minorHAnsi"/>
          <w:sz w:val="14"/>
        </w:rPr>
        <w:t xml:space="preserve">—albeit </w:t>
      </w:r>
      <w:r w:rsidRPr="00402687">
        <w:rPr>
          <w:rFonts w:asciiTheme="majorHAnsi" w:hAnsiTheme="majorHAnsi" w:cstheme="minorHAnsi"/>
          <w:u w:val="single"/>
        </w:rPr>
        <w:t>indirectly.</w:t>
      </w:r>
      <w:r w:rsidRPr="00402687">
        <w:rPr>
          <w:rFonts w:asciiTheme="majorHAnsi" w:hAnsiTheme="majorHAnsi" w:cstheme="minorHAnsi"/>
          <w:sz w:val="14"/>
        </w:rPr>
        <w:t xml:space="preserve"> </w:t>
      </w:r>
      <w:r w:rsidRPr="00402687">
        <w:rPr>
          <w:rFonts w:asciiTheme="majorHAnsi" w:hAnsiTheme="majorHAnsi" w:cstheme="minorHAnsi"/>
          <w:u w:val="single"/>
        </w:rPr>
        <w:t xml:space="preserve">Professors </w:t>
      </w:r>
      <w:r w:rsidRPr="00402687">
        <w:rPr>
          <w:rFonts w:asciiTheme="majorHAnsi" w:hAnsiTheme="majorHAnsi" w:cstheme="minorHAnsi"/>
          <w:sz w:val="14"/>
        </w:rPr>
        <w:t xml:space="preserve">have </w:t>
      </w:r>
      <w:r w:rsidRPr="00402687">
        <w:rPr>
          <w:rFonts w:asciiTheme="majorHAnsi" w:hAnsiTheme="majorHAnsi" w:cstheme="minorHAnsi"/>
          <w:u w:val="single"/>
        </w:rPr>
        <w:t xml:space="preserve">offered stringent criticisms </w:t>
      </w:r>
      <w:r w:rsidRPr="00402687">
        <w:rPr>
          <w:rFonts w:asciiTheme="majorHAnsi" w:hAnsiTheme="majorHAnsi" w:cstheme="minorHAnsi"/>
          <w:sz w:val="14"/>
        </w:rPr>
        <w:t xml:space="preserve">of neoliberal society. </w:t>
      </w:r>
      <w:r w:rsidRPr="00402687">
        <w:rPr>
          <w:rFonts w:asciiTheme="majorHAnsi" w:hAnsiTheme="majorHAnsi" w:cstheme="minorHAnsi"/>
          <w:u w:val="single"/>
        </w:rPr>
        <w:t xml:space="preserve">But </w:t>
      </w:r>
      <w:r w:rsidRPr="00402687">
        <w:rPr>
          <w:rFonts w:asciiTheme="majorHAnsi" w:hAnsiTheme="majorHAnsi" w:cstheme="minorHAnsi"/>
          <w:sz w:val="14"/>
        </w:rPr>
        <w:t xml:space="preserve">they have </w:t>
      </w:r>
      <w:r w:rsidRPr="00402687">
        <w:rPr>
          <w:rFonts w:asciiTheme="majorHAnsi" w:hAnsiTheme="majorHAnsi" w:cstheme="minorHAnsi"/>
          <w:u w:val="single"/>
        </w:rPr>
        <w:t xml:space="preserve">failed to offer the public viable </w:t>
      </w:r>
      <w:r w:rsidRPr="0082606A">
        <w:rPr>
          <w:rFonts w:asciiTheme="majorHAnsi" w:hAnsiTheme="majorHAnsi" w:cstheme="minorHAnsi"/>
          <w:b/>
          <w:iCs/>
          <w:highlight w:val="cyan"/>
          <w:u w:val="single"/>
        </w:rPr>
        <w:t>alt</w:t>
      </w:r>
      <w:r w:rsidRPr="00402687">
        <w:rPr>
          <w:rFonts w:asciiTheme="majorHAnsi" w:hAnsiTheme="majorHAnsi" w:cstheme="minorHAnsi"/>
          <w:sz w:val="14"/>
        </w:rPr>
        <w:t>ernative</w:t>
      </w:r>
      <w:r w:rsidRPr="0082606A">
        <w:rPr>
          <w:rFonts w:asciiTheme="majorHAnsi" w:hAnsiTheme="majorHAnsi" w:cstheme="minorHAnsi"/>
          <w:b/>
          <w:iCs/>
          <w:highlight w:val="cyan"/>
          <w:u w:val="single"/>
        </w:rPr>
        <w:t>s</w:t>
      </w:r>
      <w:r w:rsidRPr="00402687">
        <w:rPr>
          <w:rFonts w:asciiTheme="majorHAnsi" w:hAnsiTheme="majorHAnsi" w:cstheme="minorHAnsi"/>
          <w:sz w:val="14"/>
        </w:rPr>
        <w:t xml:space="preserve">. In this way, </w:t>
      </w:r>
      <w:r w:rsidRPr="00402687">
        <w:rPr>
          <w:rFonts w:asciiTheme="majorHAnsi" w:hAnsiTheme="majorHAnsi" w:cstheme="minorHAnsi"/>
          <w:u w:val="single"/>
        </w:rPr>
        <w:t>they</w:t>
      </w:r>
      <w:r w:rsidRPr="00402687">
        <w:rPr>
          <w:rFonts w:asciiTheme="majorHAnsi" w:hAnsiTheme="majorHAnsi" w:cstheme="minorHAnsi"/>
          <w:sz w:val="14"/>
        </w:rPr>
        <w:t xml:space="preserve"> have </w:t>
      </w:r>
      <w:r w:rsidRPr="0082606A">
        <w:rPr>
          <w:rFonts w:asciiTheme="majorHAnsi" w:hAnsiTheme="majorHAnsi" w:cstheme="minorHAnsi"/>
          <w:highlight w:val="cyan"/>
          <w:u w:val="single"/>
        </w:rPr>
        <w:t>promoted</w:t>
      </w:r>
      <w:r w:rsidRPr="00402687">
        <w:rPr>
          <w:rFonts w:asciiTheme="majorHAnsi" w:hAnsiTheme="majorHAnsi" w:cstheme="minorHAnsi"/>
          <w:sz w:val="14"/>
        </w:rPr>
        <w:t xml:space="preserve"> a </w:t>
      </w:r>
      <w:r w:rsidRPr="0082606A">
        <w:rPr>
          <w:rFonts w:asciiTheme="majorHAnsi" w:hAnsiTheme="majorHAnsi" w:cstheme="minorHAnsi"/>
          <w:b/>
          <w:iCs/>
          <w:highlight w:val="cyan"/>
          <w:u w:val="single"/>
        </w:rPr>
        <w:t>political nihilism</w:t>
      </w:r>
      <w:r w:rsidRPr="00402687">
        <w:rPr>
          <w:rFonts w:asciiTheme="majorHAnsi" w:hAnsiTheme="majorHAnsi" w:cstheme="minorHAnsi"/>
          <w:sz w:val="14"/>
        </w:rPr>
        <w:t xml:space="preserve"> </w:t>
      </w:r>
      <w:r w:rsidRPr="00402687">
        <w:rPr>
          <w:rFonts w:asciiTheme="majorHAnsi" w:hAnsiTheme="majorHAnsi" w:cstheme="minorHAnsi"/>
          <w:u w:val="single"/>
        </w:rPr>
        <w:t>that</w:t>
      </w:r>
      <w:r w:rsidRPr="00402687">
        <w:rPr>
          <w:rFonts w:asciiTheme="majorHAnsi" w:hAnsiTheme="majorHAnsi" w:cstheme="minorHAnsi"/>
          <w:sz w:val="14"/>
        </w:rPr>
        <w:t xml:space="preserve"> has </w:t>
      </w:r>
      <w:r w:rsidRPr="00402687">
        <w:rPr>
          <w:rFonts w:asciiTheme="majorHAnsi" w:hAnsiTheme="majorHAnsi" w:cstheme="minorHAnsi"/>
          <w:u w:val="single"/>
        </w:rPr>
        <w:t xml:space="preserve">set the stage for new movements </w:t>
      </w:r>
      <w:r w:rsidRPr="0082606A">
        <w:rPr>
          <w:rFonts w:asciiTheme="majorHAnsi" w:hAnsiTheme="majorHAnsi" w:cstheme="minorHAnsi"/>
          <w:highlight w:val="cyan"/>
          <w:u w:val="single"/>
        </w:rPr>
        <w:t xml:space="preserve">that reject </w:t>
      </w:r>
      <w:r w:rsidRPr="00402687">
        <w:rPr>
          <w:rFonts w:asciiTheme="majorHAnsi" w:hAnsiTheme="majorHAnsi" w:cstheme="minorHAnsi"/>
          <w:u w:val="single"/>
        </w:rPr>
        <w:t>liberal</w:t>
      </w:r>
      <w:r w:rsidRPr="00402687">
        <w:rPr>
          <w:rFonts w:asciiTheme="majorHAnsi" w:hAnsiTheme="majorHAnsi" w:cstheme="minorHAnsi"/>
          <w:sz w:val="14"/>
        </w:rPr>
        <w:t xml:space="preserve"> democratic </w:t>
      </w:r>
      <w:r w:rsidRPr="00402687">
        <w:rPr>
          <w:rFonts w:asciiTheme="majorHAnsi" w:hAnsiTheme="majorHAnsi" w:cstheme="minorHAnsi"/>
          <w:u w:val="single"/>
        </w:rPr>
        <w:t xml:space="preserve">principles of tolerance and </w:t>
      </w:r>
      <w:r w:rsidRPr="0082606A">
        <w:rPr>
          <w:rFonts w:asciiTheme="majorHAnsi" w:hAnsiTheme="majorHAnsi" w:cstheme="minorHAnsi"/>
          <w:highlight w:val="cyan"/>
          <w:u w:val="single"/>
        </w:rPr>
        <w:t>institutional reform.</w:t>
      </w:r>
      <w:r w:rsidRPr="00402687">
        <w:rPr>
          <w:rFonts w:asciiTheme="majorHAnsi" w:hAnsiTheme="majorHAnsi" w:cstheme="minorHAnsi"/>
          <w:u w:val="single"/>
        </w:rPr>
        <w:t xml:space="preserve"> </w:t>
      </w:r>
      <w:r w:rsidRPr="00402687">
        <w:rPr>
          <w:rFonts w:asciiTheme="majorHAnsi" w:hAnsiTheme="majorHAnsi" w:cstheme="minorHAnsi"/>
          <w:sz w:val="14"/>
        </w:rPr>
        <w:t xml:space="preserve">Intellectuals have a long history of critiquing liberalism, which relies on a “philosophy of individual rights and (relatively) free markets.” Beginning in the 19th century, according to historian Francois Furet, left-wing thinkers began to arrive at a consensus “that modern liberal democracy was threatening society with dissolution because it atomized individuals, made them indifferent to public interest, weakened authority, and encouraged class hatred.” For most of the 20th century, anti-liberal intellectuals were able to come up with alternatives. Jean-Paul Sartre famously defended the Soviet Union even when it became clear that Joseph Stalin was a mass murderer. French, American, Indian, and Filipino university radicals were hopelessly enamored of Mao Zedong’s Cultural Revolution in the 1970s. The collapse of Communism changed all this. </w:t>
      </w:r>
      <w:r w:rsidRPr="00402687">
        <w:rPr>
          <w:rFonts w:asciiTheme="majorHAnsi" w:hAnsiTheme="majorHAnsi" w:cstheme="minorHAnsi"/>
          <w:u w:val="single"/>
        </w:rPr>
        <w:t>Some</w:t>
      </w:r>
      <w:r w:rsidRPr="00402687">
        <w:rPr>
          <w:rFonts w:asciiTheme="majorHAnsi" w:hAnsiTheme="majorHAnsi" w:cstheme="minorHAnsi"/>
          <w:sz w:val="14"/>
        </w:rPr>
        <w:t xml:space="preserve"> </w:t>
      </w:r>
      <w:r w:rsidRPr="0082606A">
        <w:rPr>
          <w:rFonts w:asciiTheme="majorHAnsi" w:hAnsiTheme="majorHAnsi" w:cstheme="minorHAnsi"/>
          <w:highlight w:val="cyan"/>
          <w:u w:val="single"/>
        </w:rPr>
        <w:t>leftist intellectuals</w:t>
      </w:r>
      <w:r w:rsidRPr="00402687">
        <w:rPr>
          <w:rFonts w:asciiTheme="majorHAnsi" w:hAnsiTheme="majorHAnsi" w:cstheme="minorHAnsi"/>
          <w:u w:val="single"/>
        </w:rPr>
        <w:t xml:space="preserve"> began to find hope in small revolutionary guerrillas</w:t>
      </w:r>
      <w:r w:rsidRPr="00402687">
        <w:rPr>
          <w:rFonts w:asciiTheme="majorHAnsi" w:hAnsiTheme="majorHAnsi" w:cstheme="minorHAnsi"/>
          <w:sz w:val="14"/>
        </w:rPr>
        <w:t xml:space="preserve"> in the Third World, like Mexico’s </w:t>
      </w:r>
      <w:proofErr w:type="spellStart"/>
      <w:r w:rsidRPr="00402687">
        <w:rPr>
          <w:rFonts w:asciiTheme="majorHAnsi" w:hAnsiTheme="majorHAnsi" w:cstheme="minorHAnsi"/>
          <w:sz w:val="14"/>
        </w:rPr>
        <w:t>Subcomandante</w:t>
      </w:r>
      <w:proofErr w:type="spellEnd"/>
      <w:r w:rsidRPr="00402687">
        <w:rPr>
          <w:rFonts w:asciiTheme="majorHAnsi" w:hAnsiTheme="majorHAnsi" w:cstheme="minorHAnsi"/>
          <w:sz w:val="14"/>
        </w:rPr>
        <w:t xml:space="preserve"> Marcos. </w:t>
      </w:r>
      <w:r w:rsidRPr="00402687">
        <w:rPr>
          <w:rFonts w:asciiTheme="majorHAnsi" w:hAnsiTheme="majorHAnsi" w:cstheme="minorHAnsi"/>
          <w:u w:val="single"/>
        </w:rPr>
        <w:t xml:space="preserve">Others </w:t>
      </w:r>
      <w:r w:rsidRPr="0082606A">
        <w:rPr>
          <w:rFonts w:asciiTheme="majorHAnsi" w:hAnsiTheme="majorHAnsi" w:cstheme="minorHAnsi"/>
          <w:highlight w:val="cyan"/>
          <w:u w:val="single"/>
        </w:rPr>
        <w:t>fell back on pure critique.</w:t>
      </w:r>
      <w:r w:rsidRPr="00402687">
        <w:rPr>
          <w:rFonts w:asciiTheme="majorHAnsi" w:hAnsiTheme="majorHAnsi" w:cstheme="minorHAnsi"/>
          <w:u w:val="single"/>
        </w:rPr>
        <w:t xml:space="preserve"> Academics are now mostly gadflies who </w:t>
      </w:r>
      <w:r w:rsidRPr="0082606A">
        <w:rPr>
          <w:rFonts w:asciiTheme="majorHAnsi" w:hAnsiTheme="majorHAnsi" w:cstheme="minorHAnsi"/>
          <w:highlight w:val="cyan"/>
          <w:u w:val="single"/>
        </w:rPr>
        <w:t>rarely offer strategies for political change</w:t>
      </w:r>
      <w:r w:rsidRPr="00402687">
        <w:rPr>
          <w:rFonts w:asciiTheme="majorHAnsi" w:hAnsiTheme="majorHAnsi" w:cstheme="minorHAnsi"/>
          <w:u w:val="single"/>
        </w:rPr>
        <w:t xml:space="preserve">. Those who do forward </w:t>
      </w:r>
      <w:r w:rsidRPr="0082606A">
        <w:rPr>
          <w:rFonts w:asciiTheme="majorHAnsi" w:hAnsiTheme="majorHAnsi" w:cstheme="minorHAnsi"/>
          <w:highlight w:val="cyan"/>
          <w:u w:val="single"/>
        </w:rPr>
        <w:t>alternatives</w:t>
      </w:r>
      <w:r w:rsidRPr="00402687">
        <w:rPr>
          <w:rFonts w:asciiTheme="majorHAnsi" w:hAnsiTheme="majorHAnsi" w:cstheme="minorHAnsi"/>
          <w:u w:val="single"/>
        </w:rPr>
        <w:t xml:space="preserve"> propose ones </w:t>
      </w:r>
      <w:r w:rsidRPr="0082606A">
        <w:rPr>
          <w:rFonts w:asciiTheme="majorHAnsi" w:hAnsiTheme="majorHAnsi" w:cstheme="minorHAnsi"/>
          <w:highlight w:val="cyan"/>
          <w:u w:val="single"/>
        </w:rPr>
        <w:t>so vague</w:t>
      </w:r>
      <w:r w:rsidRPr="00402687">
        <w:rPr>
          <w:rFonts w:asciiTheme="majorHAnsi" w:hAnsiTheme="majorHAnsi" w:cstheme="minorHAnsi"/>
          <w:u w:val="single"/>
        </w:rPr>
        <w:t xml:space="preserve"> or divorced from reality that </w:t>
      </w:r>
      <w:r w:rsidRPr="0082606A">
        <w:rPr>
          <w:rFonts w:asciiTheme="majorHAnsi" w:hAnsiTheme="majorHAnsi" w:cstheme="minorHAnsi"/>
          <w:highlight w:val="cyan"/>
          <w:u w:val="single"/>
        </w:rPr>
        <w:t>they might as well be proposing nothin</w:t>
      </w:r>
      <w:r w:rsidRPr="00402687">
        <w:rPr>
          <w:rFonts w:asciiTheme="majorHAnsi" w:hAnsiTheme="majorHAnsi" w:cstheme="minorHAnsi"/>
          <w:u w:val="single"/>
        </w:rPr>
        <w:t>g</w:t>
      </w:r>
      <w:r w:rsidRPr="00402687">
        <w:rPr>
          <w:rFonts w:asciiTheme="majorHAnsi" w:hAnsiTheme="majorHAnsi" w:cstheme="minorHAnsi"/>
          <w:sz w:val="14"/>
        </w:rPr>
        <w:t xml:space="preserve">. (The Duke University professor of romance studies Michael Hardt, for example, thinks the evils of modern globalization are so pernicious that only worldwide love is the answer.) </w:t>
      </w:r>
      <w:r w:rsidRPr="00402687">
        <w:rPr>
          <w:rFonts w:asciiTheme="majorHAnsi" w:hAnsiTheme="majorHAnsi" w:cstheme="minorHAnsi"/>
          <w:u w:val="single"/>
        </w:rPr>
        <w:t xml:space="preserve">Such thinking </w:t>
      </w:r>
      <w:r w:rsidRPr="0082606A">
        <w:rPr>
          <w:rFonts w:asciiTheme="majorHAnsi" w:hAnsiTheme="majorHAnsi" w:cstheme="minorHAnsi"/>
          <w:highlight w:val="cyan"/>
          <w:u w:val="single"/>
        </w:rPr>
        <w:t>promotes political hopelessness</w:t>
      </w:r>
      <w:r w:rsidRPr="00402687">
        <w:rPr>
          <w:rFonts w:asciiTheme="majorHAnsi" w:hAnsiTheme="majorHAnsi" w:cstheme="minorHAnsi"/>
          <w:u w:val="single"/>
        </w:rPr>
        <w:t xml:space="preserve">. It rejects gradual change as cosmetic, while patronizing those who think otherwise. This nihilism </w:t>
      </w:r>
      <w:r w:rsidRPr="0082606A">
        <w:rPr>
          <w:rFonts w:asciiTheme="majorHAnsi" w:hAnsiTheme="majorHAnsi" w:cstheme="minorHAnsi"/>
          <w:b/>
          <w:iCs/>
          <w:highlight w:val="cyan"/>
          <w:u w:val="single"/>
        </w:rPr>
        <w:t>easily spreads from the classroom</w:t>
      </w:r>
      <w:r w:rsidRPr="00402687">
        <w:rPr>
          <w:rFonts w:asciiTheme="majorHAnsi" w:hAnsiTheme="majorHAnsi" w:cstheme="minorHAnsi"/>
          <w:u w:val="single"/>
        </w:rPr>
        <w:t xml:space="preserve"> and</w:t>
      </w:r>
      <w:r w:rsidRPr="00402687">
        <w:rPr>
          <w:rFonts w:asciiTheme="majorHAnsi" w:hAnsiTheme="majorHAnsi" w:cstheme="minorHAnsi"/>
          <w:sz w:val="14"/>
        </w:rPr>
        <w:t xml:space="preserve"> academic </w:t>
      </w:r>
      <w:r w:rsidRPr="00402687">
        <w:rPr>
          <w:rFonts w:asciiTheme="majorHAnsi" w:hAnsiTheme="majorHAnsi" w:cstheme="minorHAnsi"/>
          <w:u w:val="single"/>
        </w:rPr>
        <w:t>journals to op-ed pages to Zuccotti Park, and</w:t>
      </w:r>
      <w:r w:rsidRPr="00402687">
        <w:rPr>
          <w:rFonts w:asciiTheme="majorHAnsi" w:hAnsiTheme="majorHAnsi" w:cstheme="minorHAnsi"/>
          <w:sz w:val="14"/>
        </w:rPr>
        <w:t xml:space="preserve"> eventually </w:t>
      </w:r>
      <w:r w:rsidRPr="0082606A">
        <w:rPr>
          <w:rStyle w:val="StyleUnderline"/>
          <w:highlight w:val="cyan"/>
        </w:rPr>
        <w:t>to the public</w:t>
      </w:r>
      <w:r w:rsidRPr="00AA0060">
        <w:rPr>
          <w:rStyle w:val="StyleUnderline"/>
        </w:rPr>
        <w:t xml:space="preserve"> at large</w:t>
      </w:r>
      <w:r w:rsidRPr="00402687">
        <w:rPr>
          <w:rFonts w:asciiTheme="majorHAnsi" w:hAnsiTheme="majorHAnsi" w:cstheme="minorHAnsi"/>
          <w:u w:val="single"/>
        </w:rPr>
        <w:t xml:space="preserve">. </w:t>
      </w:r>
      <w:r w:rsidRPr="00402687">
        <w:rPr>
          <w:rFonts w:asciiTheme="majorHAnsi" w:hAnsiTheme="majorHAnsi" w:cstheme="minorHAnsi"/>
          <w:sz w:val="14"/>
        </w:rPr>
        <w:t xml:space="preserve">For academic nihilists, </w:t>
      </w:r>
      <w:r w:rsidRPr="00402687">
        <w:rPr>
          <w:rFonts w:asciiTheme="majorHAnsi" w:hAnsiTheme="majorHAnsi" w:cstheme="minorHAnsi"/>
          <w:sz w:val="14"/>
        </w:rPr>
        <w:lastRenderedPageBreak/>
        <w:t xml:space="preserve">the shorthand for the world’s evils is “neoliberalism.” The term is used to refer to a free market ideology that forced globalization on people by reducing the power of governments. The more the term is used, however, the more it becomes a vague designation for all global drudgery. Democratic politics in the age of neoliberalism, according to Harvard anthropologists Jean and John </w:t>
      </w:r>
      <w:proofErr w:type="spellStart"/>
      <w:r w:rsidRPr="00402687">
        <w:rPr>
          <w:rFonts w:asciiTheme="majorHAnsi" w:hAnsiTheme="majorHAnsi" w:cstheme="minorHAnsi"/>
          <w:sz w:val="14"/>
        </w:rPr>
        <w:t>Comaroff</w:t>
      </w:r>
      <w:proofErr w:type="spellEnd"/>
      <w:r w:rsidRPr="00402687">
        <w:rPr>
          <w:rFonts w:asciiTheme="majorHAnsi" w:hAnsiTheme="majorHAnsi" w:cstheme="minorHAnsi"/>
          <w:sz w:val="14"/>
        </w:rPr>
        <w:t xml:space="preserve">, is “something of a pyramid scheme: the more it is indulged, the more it is required.” </w:t>
      </w:r>
      <w:r w:rsidRPr="00402687">
        <w:rPr>
          <w:rFonts w:asciiTheme="majorHAnsi" w:hAnsiTheme="majorHAnsi" w:cstheme="minorHAnsi"/>
          <w:u w:val="single"/>
        </w:rPr>
        <w:t xml:space="preserve">They argue </w:t>
      </w:r>
      <w:r w:rsidRPr="00402687">
        <w:rPr>
          <w:rFonts w:asciiTheme="majorHAnsi" w:hAnsiTheme="majorHAnsi" w:cstheme="minorHAnsi"/>
          <w:sz w:val="14"/>
        </w:rPr>
        <w:t xml:space="preserve">that </w:t>
      </w:r>
      <w:r w:rsidRPr="00402687">
        <w:rPr>
          <w:rFonts w:asciiTheme="majorHAnsi" w:hAnsiTheme="majorHAnsi" w:cstheme="minorHAnsi"/>
          <w:u w:val="single"/>
        </w:rPr>
        <w:t xml:space="preserve">our belief </w:t>
      </w:r>
      <w:r w:rsidRPr="00402687">
        <w:rPr>
          <w:rFonts w:asciiTheme="majorHAnsi" w:hAnsiTheme="majorHAnsi" w:cstheme="minorHAnsi"/>
          <w:sz w:val="14"/>
        </w:rPr>
        <w:t xml:space="preserve">that </w:t>
      </w:r>
      <w:r w:rsidRPr="00402687">
        <w:rPr>
          <w:rFonts w:asciiTheme="majorHAnsi" w:hAnsiTheme="majorHAnsi" w:cstheme="minorHAnsi"/>
          <w:u w:val="single"/>
        </w:rPr>
        <w:t xml:space="preserve">we can use laws </w:t>
      </w:r>
      <w:r w:rsidRPr="00402687">
        <w:rPr>
          <w:rFonts w:asciiTheme="majorHAnsi" w:hAnsiTheme="majorHAnsi" w:cstheme="minorHAnsi"/>
          <w:sz w:val="14"/>
        </w:rPr>
        <w:t xml:space="preserve">and constitutional processes </w:t>
      </w:r>
      <w:r w:rsidRPr="00402687">
        <w:rPr>
          <w:rFonts w:asciiTheme="majorHAnsi" w:hAnsiTheme="majorHAnsi" w:cstheme="minorHAnsi"/>
          <w:u w:val="single"/>
        </w:rPr>
        <w:t xml:space="preserve">to defend our rights is a form of “fetishism” that is ultimately “chimerical.” For </w:t>
      </w:r>
      <w:r w:rsidRPr="00402687">
        <w:rPr>
          <w:rFonts w:asciiTheme="majorHAnsi" w:hAnsiTheme="majorHAnsi" w:cstheme="minorHAnsi"/>
          <w:sz w:val="14"/>
        </w:rPr>
        <w:t xml:space="preserve">the University of Chicago literary theorist Lauren </w:t>
      </w:r>
      <w:r w:rsidRPr="00402687">
        <w:rPr>
          <w:rFonts w:asciiTheme="majorHAnsi" w:hAnsiTheme="majorHAnsi" w:cstheme="minorHAnsi"/>
          <w:u w:val="single"/>
        </w:rPr>
        <w:t>Berlant</w:t>
      </w:r>
      <w:r w:rsidRPr="00402687">
        <w:rPr>
          <w:rFonts w:asciiTheme="majorHAnsi" w:hAnsiTheme="majorHAnsi" w:cstheme="minorHAnsi"/>
          <w:sz w:val="14"/>
        </w:rPr>
        <w:t xml:space="preserve">, the democratic pursuit of happiness amid neoliberalism is </w:t>
      </w:r>
      <w:r w:rsidRPr="00402687">
        <w:rPr>
          <w:rFonts w:asciiTheme="majorHAnsi" w:hAnsiTheme="majorHAnsi" w:cstheme="minorHAnsi"/>
          <w:u w:val="single"/>
        </w:rPr>
        <w:t>nothing but “cruel optimism.” The materialist things that people desire are “actually an obstacle to your flourishing,</w:t>
      </w:r>
      <w:r w:rsidRPr="00402687">
        <w:rPr>
          <w:rFonts w:asciiTheme="majorHAnsi" w:hAnsiTheme="majorHAnsi" w:cstheme="minorHAnsi"/>
          <w:sz w:val="14"/>
        </w:rPr>
        <w:t xml:space="preserve">” she writes. </w:t>
      </w:r>
      <w:r w:rsidRPr="00402687">
        <w:rPr>
          <w:rFonts w:asciiTheme="majorHAnsi" w:hAnsiTheme="majorHAnsi" w:cstheme="minorHAnsi"/>
          <w:u w:val="single"/>
        </w:rPr>
        <w:t xml:space="preserve">According to this logic, we are trapped by our own ideologies. It is this logic that allows left-wing thinkers to implicitly side with British nativists in </w:t>
      </w:r>
      <w:r w:rsidRPr="00402687">
        <w:rPr>
          <w:rFonts w:asciiTheme="majorHAnsi" w:hAnsiTheme="majorHAnsi" w:cstheme="minorHAnsi"/>
          <w:sz w:val="14"/>
        </w:rPr>
        <w:t xml:space="preserve">their </w:t>
      </w:r>
      <w:r w:rsidRPr="00402687">
        <w:rPr>
          <w:rFonts w:asciiTheme="majorHAnsi" w:hAnsiTheme="majorHAnsi" w:cstheme="minorHAnsi"/>
          <w:u w:val="single"/>
        </w:rPr>
        <w:t>condemnation of the EU. The radical website Counterpunch</w:t>
      </w:r>
      <w:r w:rsidRPr="00402687">
        <w:rPr>
          <w:rFonts w:asciiTheme="majorHAnsi" w:hAnsiTheme="majorHAnsi" w:cstheme="minorHAnsi"/>
          <w:sz w:val="14"/>
        </w:rPr>
        <w:t xml:space="preserve">, for example, </w:t>
      </w:r>
      <w:r w:rsidRPr="00402687">
        <w:rPr>
          <w:rFonts w:asciiTheme="majorHAnsi" w:hAnsiTheme="majorHAnsi" w:cstheme="minorHAnsi"/>
          <w:u w:val="single"/>
        </w:rPr>
        <w:t>describes the EU as a “neoliberal prison.” It</w:t>
      </w:r>
      <w:r w:rsidRPr="00402687">
        <w:rPr>
          <w:rFonts w:asciiTheme="majorHAnsi" w:hAnsiTheme="majorHAnsi" w:cstheme="minorHAnsi"/>
          <w:sz w:val="14"/>
        </w:rPr>
        <w:t xml:space="preserve"> also </w:t>
      </w:r>
      <w:r w:rsidRPr="00402687">
        <w:rPr>
          <w:rFonts w:asciiTheme="majorHAnsi" w:hAnsiTheme="majorHAnsi" w:cstheme="minorHAnsi"/>
          <w:u w:val="single"/>
        </w:rPr>
        <w:t>views liberals seeking to reform the EU as “coopted by the right</w:t>
      </w:r>
      <w:r w:rsidRPr="00402687">
        <w:rPr>
          <w:rFonts w:asciiTheme="majorHAnsi" w:hAnsiTheme="majorHAnsi" w:cstheme="minorHAnsi"/>
          <w:sz w:val="14"/>
        </w:rPr>
        <w:t xml:space="preserve"> wing and its goals—from the subversion of progressive economic ideals to neoliberalism, to the enthusiastic embrace of neoconservative doctrine.” Across the Atlantic, </w:t>
      </w:r>
      <w:r w:rsidRPr="0082606A">
        <w:rPr>
          <w:rFonts w:asciiTheme="majorHAnsi" w:hAnsiTheme="majorHAnsi" w:cstheme="minorHAnsi"/>
          <w:highlight w:val="cyan"/>
          <w:u w:val="single"/>
        </w:rPr>
        <w:t>Trump supporters are singing a similar tune</w:t>
      </w:r>
      <w:r w:rsidRPr="00402687">
        <w:rPr>
          <w:rFonts w:asciiTheme="majorHAnsi" w:hAnsiTheme="majorHAnsi" w:cstheme="minorHAnsi"/>
          <w:u w:val="single"/>
        </w:rPr>
        <w:t>. Speaking to a black, gay, college-educated Trump supporter</w:t>
      </w:r>
      <w:r w:rsidRPr="00402687">
        <w:rPr>
          <w:rFonts w:asciiTheme="majorHAnsi" w:hAnsiTheme="majorHAnsi" w:cstheme="minorHAnsi"/>
          <w:sz w:val="14"/>
        </w:rPr>
        <w:t xml:space="preserve">, Samantha </w:t>
      </w:r>
      <w:r w:rsidRPr="00402687">
        <w:rPr>
          <w:rFonts w:asciiTheme="majorHAnsi" w:hAnsiTheme="majorHAnsi" w:cstheme="minorHAnsi"/>
          <w:u w:val="single"/>
        </w:rPr>
        <w:t>Bee was told: “We’ve had</w:t>
      </w:r>
      <w:r w:rsidRPr="00402687">
        <w:rPr>
          <w:rFonts w:asciiTheme="majorHAnsi" w:hAnsiTheme="majorHAnsi" w:cstheme="minorHAnsi"/>
          <w:sz w:val="14"/>
        </w:rPr>
        <w:t xml:space="preserve"> these </w:t>
      </w:r>
      <w:r w:rsidRPr="00402687">
        <w:rPr>
          <w:rFonts w:asciiTheme="majorHAnsi" w:hAnsiTheme="majorHAnsi" w:cstheme="minorHAnsi"/>
          <w:u w:val="single"/>
        </w:rPr>
        <w:t>disasters in neoconservatism and neoliberalism and</w:t>
      </w:r>
      <w:r w:rsidRPr="00402687">
        <w:rPr>
          <w:rFonts w:asciiTheme="majorHAnsi" w:hAnsiTheme="majorHAnsi" w:cstheme="minorHAnsi"/>
          <w:sz w:val="14"/>
        </w:rPr>
        <w:t xml:space="preserve"> I think that he [</w:t>
      </w:r>
      <w:r w:rsidRPr="00402687">
        <w:rPr>
          <w:rFonts w:asciiTheme="majorHAnsi" w:hAnsiTheme="majorHAnsi" w:cstheme="minorHAnsi"/>
          <w:u w:val="single"/>
        </w:rPr>
        <w:t>Trump</w:t>
      </w:r>
      <w:r w:rsidRPr="00402687">
        <w:rPr>
          <w:rFonts w:asciiTheme="majorHAnsi" w:hAnsiTheme="majorHAnsi" w:cstheme="minorHAnsi"/>
          <w:sz w:val="14"/>
        </w:rPr>
        <w:t xml:space="preserve">] </w:t>
      </w:r>
      <w:r w:rsidRPr="00402687">
        <w:rPr>
          <w:rFonts w:asciiTheme="majorHAnsi" w:hAnsiTheme="majorHAnsi" w:cstheme="minorHAnsi"/>
          <w:u w:val="single"/>
        </w:rPr>
        <w:t>is an alternative</w:t>
      </w:r>
      <w:r w:rsidRPr="00402687">
        <w:rPr>
          <w:rFonts w:asciiTheme="majorHAnsi" w:hAnsiTheme="majorHAnsi" w:cstheme="minorHAnsi"/>
          <w:sz w:val="14"/>
        </w:rPr>
        <w:t xml:space="preserve"> to both those paths.” The </w:t>
      </w:r>
      <w:r w:rsidRPr="00402687">
        <w:rPr>
          <w:rFonts w:asciiTheme="majorHAnsi" w:hAnsiTheme="majorHAnsi" w:cstheme="minorHAnsi"/>
          <w:u w:val="single"/>
        </w:rPr>
        <w:t>academic nihilists and</w:t>
      </w:r>
      <w:r w:rsidRPr="00402687">
        <w:rPr>
          <w:rFonts w:asciiTheme="majorHAnsi" w:hAnsiTheme="majorHAnsi" w:cstheme="minorHAnsi"/>
          <w:sz w:val="14"/>
        </w:rPr>
        <w:t xml:space="preserve"> the </w:t>
      </w:r>
      <w:proofErr w:type="spellStart"/>
      <w:r w:rsidRPr="00402687">
        <w:rPr>
          <w:rFonts w:asciiTheme="majorHAnsi" w:hAnsiTheme="majorHAnsi" w:cstheme="minorHAnsi"/>
          <w:u w:val="single"/>
        </w:rPr>
        <w:t>Trumpists</w:t>
      </w:r>
      <w:proofErr w:type="spellEnd"/>
      <w:r w:rsidRPr="00402687">
        <w:rPr>
          <w:rFonts w:asciiTheme="majorHAnsi" w:hAnsiTheme="majorHAnsi" w:cstheme="minorHAnsi"/>
          <w:u w:val="single"/>
        </w:rPr>
        <w:t xml:space="preserve"> are in agreement </w:t>
      </w:r>
      <w:proofErr w:type="spellStart"/>
      <w:r w:rsidRPr="00402687">
        <w:rPr>
          <w:rFonts w:asciiTheme="majorHAnsi" w:hAnsiTheme="majorHAnsi" w:cstheme="minorHAnsi"/>
          <w:u w:val="single"/>
        </w:rPr>
        <w:t>about a key</w:t>
      </w:r>
      <w:proofErr w:type="spellEnd"/>
      <w:r w:rsidRPr="00402687">
        <w:rPr>
          <w:rFonts w:asciiTheme="majorHAnsi" w:hAnsiTheme="majorHAnsi" w:cstheme="minorHAnsi"/>
          <w:u w:val="single"/>
        </w:rPr>
        <w:t xml:space="preserve"> issue: </w:t>
      </w:r>
      <w:r w:rsidRPr="0082606A">
        <w:rPr>
          <w:rFonts w:asciiTheme="majorHAnsi" w:hAnsiTheme="majorHAnsi" w:cstheme="minorHAnsi"/>
          <w:highlight w:val="cyan"/>
          <w:u w:val="single"/>
        </w:rPr>
        <w:t>The system is fundamentally broken</w:t>
      </w:r>
      <w:r w:rsidRPr="00402687">
        <w:rPr>
          <w:rFonts w:asciiTheme="majorHAnsi" w:hAnsiTheme="majorHAnsi" w:cstheme="minorHAnsi"/>
          <w:sz w:val="14"/>
        </w:rPr>
        <w:t xml:space="preserve">, and </w:t>
      </w:r>
      <w:r w:rsidRPr="00402687">
        <w:rPr>
          <w:rFonts w:asciiTheme="majorHAnsi" w:hAnsiTheme="majorHAnsi" w:cstheme="minorHAnsi"/>
          <w:u w:val="single"/>
        </w:rPr>
        <w:t>liberals who believe in working patiently toward change are weak.</w:t>
      </w:r>
      <w:r w:rsidRPr="00402687">
        <w:rPr>
          <w:rFonts w:asciiTheme="majorHAnsi" w:hAnsiTheme="majorHAnsi" w:cstheme="minorHAnsi"/>
          <w:sz w:val="14"/>
        </w:rPr>
        <w:t xml:space="preserve"> For the Portuguese sociologist </w:t>
      </w:r>
      <w:proofErr w:type="spellStart"/>
      <w:r w:rsidRPr="00402687">
        <w:rPr>
          <w:rFonts w:asciiTheme="majorHAnsi" w:hAnsiTheme="majorHAnsi" w:cstheme="minorHAnsi"/>
          <w:sz w:val="14"/>
        </w:rPr>
        <w:t>Boaventura</w:t>
      </w:r>
      <w:proofErr w:type="spellEnd"/>
      <w:r w:rsidRPr="00402687">
        <w:rPr>
          <w:rFonts w:asciiTheme="majorHAnsi" w:hAnsiTheme="majorHAnsi" w:cstheme="minorHAnsi"/>
          <w:sz w:val="14"/>
        </w:rPr>
        <w:t xml:space="preserve"> de Sousa Santos, “indifference” is the “the hallmark of political liberalism.” Since liberals balance different interests and rights, Santos writes, they have no permanent friends or foes. He proposes that the world needs to “revive the friend/foe dichotomy.” And in a profane way, it has: modern political movements pit Americans against Muslims, Britain against Europe, a dictatorial government against criminals. Unfortunately, </w:t>
      </w:r>
      <w:r w:rsidRPr="00402687">
        <w:rPr>
          <w:rFonts w:asciiTheme="majorHAnsi" w:hAnsiTheme="majorHAnsi" w:cstheme="minorHAnsi"/>
          <w:u w:val="single"/>
        </w:rPr>
        <w:t>academic anti-liberalism is not confined to the West</w:t>
      </w:r>
      <w:r w:rsidRPr="00402687">
        <w:rPr>
          <w:rFonts w:asciiTheme="majorHAnsi" w:hAnsiTheme="majorHAnsi" w:cstheme="minorHAnsi"/>
          <w:sz w:val="14"/>
        </w:rPr>
        <w:t xml:space="preserve">. The Cornell political scientist Benedict Anderson once described liberal democracy in the Philippines as a “Cacique Democracy,” dominated by feudal landlords and capitalist families. In this system, meaningful reform is difficult, since the country’s political system is like a “well-run casino,” where tables are rigged in favor of oligarch bosses. </w:t>
      </w:r>
      <w:r w:rsidRPr="00402687">
        <w:rPr>
          <w:rFonts w:asciiTheme="majorHAnsi" w:hAnsiTheme="majorHAnsi" w:cstheme="minorHAnsi"/>
          <w:u w:val="single"/>
        </w:rPr>
        <w:t>Having a nihilist streak myself, I</w:t>
      </w:r>
      <w:r w:rsidRPr="00402687">
        <w:rPr>
          <w:rFonts w:asciiTheme="majorHAnsi" w:hAnsiTheme="majorHAnsi" w:cstheme="minorHAnsi"/>
          <w:sz w:val="14"/>
        </w:rPr>
        <w:t xml:space="preserve"> once </w:t>
      </w:r>
      <w:r w:rsidRPr="00402687">
        <w:rPr>
          <w:rFonts w:asciiTheme="majorHAnsi" w:hAnsiTheme="majorHAnsi" w:cstheme="minorHAnsi"/>
          <w:u w:val="single"/>
        </w:rPr>
        <w:t>echoed Anderson</w:t>
      </w:r>
      <w:r w:rsidRPr="00402687">
        <w:rPr>
          <w:rFonts w:asciiTheme="majorHAnsi" w:hAnsiTheme="majorHAnsi" w:cstheme="minorHAnsi"/>
          <w:sz w:val="14"/>
        </w:rPr>
        <w:t xml:space="preserve"> </w:t>
      </w:r>
      <w:r w:rsidRPr="00402687">
        <w:rPr>
          <w:rFonts w:asciiTheme="majorHAnsi" w:hAnsiTheme="majorHAnsi" w:cstheme="minorHAnsi"/>
          <w:u w:val="single"/>
        </w:rPr>
        <w:t>when I chastised Filipino nationalists for projecting “hope onto spaces within an elite democracy.” Like Anderson, I offered no alt</w:t>
      </w:r>
      <w:r w:rsidRPr="00402687">
        <w:rPr>
          <w:rFonts w:asciiTheme="majorHAnsi" w:hAnsiTheme="majorHAnsi" w:cstheme="minorHAnsi"/>
          <w:sz w:val="14"/>
        </w:rPr>
        <w:t>ernative.</w:t>
      </w:r>
      <w:r w:rsidRPr="00402687">
        <w:rPr>
          <w:rFonts w:asciiTheme="majorHAnsi" w:hAnsiTheme="majorHAnsi" w:cstheme="minorHAnsi"/>
          <w:u w:val="single"/>
        </w:rPr>
        <w:t xml:space="preserve"> The alt</w:t>
      </w:r>
      <w:r w:rsidRPr="00402687">
        <w:rPr>
          <w:rFonts w:asciiTheme="majorHAnsi" w:hAnsiTheme="majorHAnsi" w:cstheme="minorHAnsi"/>
          <w:sz w:val="14"/>
        </w:rPr>
        <w:t xml:space="preserve">ernative </w:t>
      </w:r>
      <w:r w:rsidRPr="00402687">
        <w:rPr>
          <w:rFonts w:asciiTheme="majorHAnsi" w:hAnsiTheme="majorHAnsi" w:cstheme="minorHAnsi"/>
          <w:u w:val="single"/>
        </w:rPr>
        <w:t>arrived</w:t>
      </w:r>
      <w:r w:rsidRPr="00402687">
        <w:rPr>
          <w:rFonts w:asciiTheme="majorHAnsi" w:hAnsiTheme="majorHAnsi" w:cstheme="minorHAnsi"/>
          <w:sz w:val="14"/>
        </w:rPr>
        <w:t xml:space="preserve"> recently </w:t>
      </w:r>
      <w:r w:rsidRPr="00402687">
        <w:rPr>
          <w:rFonts w:asciiTheme="majorHAnsi" w:hAnsiTheme="majorHAnsi" w:cstheme="minorHAnsi"/>
          <w:u w:val="single"/>
        </w:rPr>
        <w:t>in</w:t>
      </w:r>
      <w:r w:rsidRPr="00402687">
        <w:rPr>
          <w:rFonts w:asciiTheme="majorHAnsi" w:hAnsiTheme="majorHAnsi" w:cstheme="minorHAnsi"/>
          <w:sz w:val="14"/>
        </w:rPr>
        <w:t xml:space="preserve"> the guise of the </w:t>
      </w:r>
      <w:r w:rsidRPr="00402687">
        <w:rPr>
          <w:rFonts w:asciiTheme="majorHAnsi" w:hAnsiTheme="majorHAnsi" w:cstheme="minorHAnsi"/>
          <w:u w:val="single"/>
        </w:rPr>
        <w:t>Duterte, the new president of the Philippines. Like Anderson and me, Duterte complained about the impossibility of real change in a democracy dominated by elites and oligarchs</w:t>
      </w:r>
      <w:r w:rsidRPr="00402687">
        <w:rPr>
          <w:rFonts w:asciiTheme="majorHAnsi" w:hAnsiTheme="majorHAnsi" w:cstheme="minorHAnsi"/>
          <w:sz w:val="14"/>
        </w:rPr>
        <w:t xml:space="preserve">. But </w:t>
      </w:r>
      <w:r w:rsidRPr="00402687">
        <w:rPr>
          <w:rFonts w:asciiTheme="majorHAnsi" w:hAnsiTheme="majorHAnsi" w:cstheme="minorHAnsi"/>
          <w:u w:val="single"/>
        </w:rPr>
        <w:t>unlike us, he proposed a way out: a strong political leader who was willing to kill to save the country</w:t>
      </w:r>
      <w:r w:rsidRPr="00402687">
        <w:rPr>
          <w:rFonts w:asciiTheme="majorHAnsi" w:hAnsiTheme="majorHAnsi" w:cstheme="minorHAnsi"/>
          <w:sz w:val="14"/>
        </w:rPr>
        <w:t xml:space="preserve"> from criminals and corrupt politicians. The </w:t>
      </w:r>
      <w:r w:rsidRPr="00402687">
        <w:rPr>
          <w:rFonts w:asciiTheme="majorHAnsi" w:hAnsiTheme="majorHAnsi" w:cstheme="minorHAnsi"/>
          <w:u w:val="single"/>
        </w:rPr>
        <w:t xml:space="preserve">spread of global illiberalism is unlikely to end soon. As this crisis unfolds, </w:t>
      </w:r>
      <w:r w:rsidRPr="00402687">
        <w:rPr>
          <w:rStyle w:val="Emphasis"/>
          <w:rFonts w:asciiTheme="majorHAnsi" w:hAnsiTheme="majorHAnsi" w:cstheme="minorHAnsi"/>
        </w:rPr>
        <w:t>we will need intellectuals who use their intellects for more than simple negation</w:t>
      </w:r>
      <w:r w:rsidRPr="00402687">
        <w:rPr>
          <w:rFonts w:asciiTheme="majorHAnsi" w:hAnsiTheme="majorHAnsi" w:cstheme="minorHAnsi"/>
          <w:sz w:val="14"/>
        </w:rPr>
        <w:t xml:space="preserve">—professors like the late New York University historian Tony </w:t>
      </w:r>
      <w:proofErr w:type="spellStart"/>
      <w:r w:rsidRPr="00402687">
        <w:rPr>
          <w:rFonts w:asciiTheme="majorHAnsi" w:hAnsiTheme="majorHAnsi" w:cstheme="minorHAnsi"/>
          <w:sz w:val="14"/>
        </w:rPr>
        <w:t>Judt</w:t>
      </w:r>
      <w:proofErr w:type="spellEnd"/>
      <w:r w:rsidRPr="00402687">
        <w:rPr>
          <w:rFonts w:asciiTheme="majorHAnsi" w:hAnsiTheme="majorHAnsi" w:cstheme="minorHAnsi"/>
          <w:sz w:val="14"/>
        </w:rPr>
        <w:t xml:space="preserve">, who argued that European-style social democracy could save global democracy. </w:t>
      </w:r>
      <w:r w:rsidRPr="00402687">
        <w:rPr>
          <w:rFonts w:asciiTheme="majorHAnsi" w:hAnsiTheme="majorHAnsi" w:cstheme="minorHAnsi"/>
          <w:u w:val="single"/>
        </w:rPr>
        <w:t>Failing that, we need academics who acknowledge</w:t>
      </w:r>
      <w:r w:rsidRPr="00402687">
        <w:rPr>
          <w:rFonts w:asciiTheme="majorHAnsi" w:hAnsiTheme="majorHAnsi" w:cstheme="minorHAnsi"/>
          <w:sz w:val="14"/>
        </w:rPr>
        <w:t xml:space="preserve"> that </w:t>
      </w:r>
      <w:r w:rsidRPr="0082606A">
        <w:rPr>
          <w:rFonts w:asciiTheme="majorHAnsi" w:hAnsiTheme="majorHAnsi" w:cstheme="minorHAnsi"/>
          <w:highlight w:val="cyan"/>
          <w:u w:val="single"/>
        </w:rPr>
        <w:t>liberal democracy</w:t>
      </w:r>
      <w:r w:rsidRPr="00402687">
        <w:rPr>
          <w:rFonts w:asciiTheme="majorHAnsi" w:hAnsiTheme="majorHAnsi" w:cstheme="minorHAnsi"/>
          <w:u w:val="single"/>
        </w:rPr>
        <w:t xml:space="preserve">, though slow and imperfect, </w:t>
      </w:r>
      <w:r w:rsidRPr="0082606A">
        <w:rPr>
          <w:rFonts w:asciiTheme="majorHAnsi" w:hAnsiTheme="majorHAnsi" w:cstheme="minorHAnsi"/>
          <w:highlight w:val="cyan"/>
          <w:u w:val="single"/>
        </w:rPr>
        <w:t>enables a bare minimum of tolerance</w:t>
      </w:r>
      <w:r w:rsidRPr="00402687">
        <w:rPr>
          <w:rFonts w:asciiTheme="majorHAnsi" w:hAnsiTheme="majorHAnsi" w:cstheme="minorHAnsi"/>
          <w:u w:val="single"/>
        </w:rPr>
        <w:t xml:space="preserve"> in a world beset by xenophobia and hatred. For although </w:t>
      </w:r>
      <w:r w:rsidRPr="0082606A">
        <w:rPr>
          <w:rFonts w:asciiTheme="majorHAnsi" w:hAnsiTheme="majorHAnsi" w:cstheme="minorHAnsi"/>
          <w:b/>
          <w:iCs/>
          <w:highlight w:val="cyan"/>
          <w:u w:val="single"/>
        </w:rPr>
        <w:t>academics have the luxury of imagining a completely different world, the rest of us have to figure out what to do with the one we have</w:t>
      </w:r>
    </w:p>
    <w:p w14:paraId="77E845F1" w14:textId="7FFC2A56" w:rsidR="00CC3AE7" w:rsidRDefault="00CC3AE7" w:rsidP="00CC3AE7">
      <w:pPr>
        <w:pStyle w:val="Heading4"/>
      </w:pPr>
      <w:r>
        <w:lastRenderedPageBreak/>
        <w:t xml:space="preserve">1] </w:t>
      </w:r>
      <w:r w:rsidR="00546B65">
        <w:t xml:space="preserve">No solvency and turn – debate as a </w:t>
      </w:r>
      <w:r w:rsidR="00546B65">
        <w:rPr>
          <w:u w:val="single"/>
        </w:rPr>
        <w:t>communicative act</w:t>
      </w:r>
      <w:r w:rsidR="00546B65">
        <w:t xml:space="preserve"> may be violent, but they’re authors don’t differentiate it from the </w:t>
      </w:r>
      <w:r w:rsidR="00546B65">
        <w:rPr>
          <w:u w:val="single"/>
        </w:rPr>
        <w:t>rest of the world</w:t>
      </w:r>
      <w:r w:rsidR="00546B65">
        <w:t xml:space="preserve"> it’s just an institution inside the anti-black world. They </w:t>
      </w:r>
      <w:r w:rsidR="00546B65">
        <w:rPr>
          <w:u w:val="single"/>
        </w:rPr>
        <w:t>misread</w:t>
      </w:r>
      <w:r w:rsidR="00546B65">
        <w:t xml:space="preserve"> their authors the 1AC is a </w:t>
      </w:r>
      <w:r w:rsidR="00546B65">
        <w:rPr>
          <w:u w:val="single"/>
        </w:rPr>
        <w:t>“band-aid”</w:t>
      </w:r>
      <w:r w:rsidR="00546B65">
        <w:t xml:space="preserve"> solution their authors don’t treat debate nihilistically in </w:t>
      </w:r>
      <w:r w:rsidR="00546B65">
        <w:rPr>
          <w:u w:val="single"/>
        </w:rPr>
        <w:t>isolation</w:t>
      </w:r>
      <w:r w:rsidR="00546B65">
        <w:t xml:space="preserve"> BUT the world and eradicating debate doesn’t change the </w:t>
      </w:r>
      <w:r w:rsidR="00546B65">
        <w:rPr>
          <w:u w:val="single"/>
        </w:rPr>
        <w:t>master-slave dialectic</w:t>
      </w:r>
      <w:r w:rsidR="00546B65">
        <w:t xml:space="preserve"> that recreates violence in different forms – proves it’s not endurance. ALL they actually do is generate </w:t>
      </w:r>
      <w:r w:rsidR="00546B65">
        <w:rPr>
          <w:u w:val="single"/>
        </w:rPr>
        <w:t>cruel optimism</w:t>
      </w:r>
      <w:r w:rsidR="00546B65">
        <w:t xml:space="preserve"> that links to </w:t>
      </w:r>
      <w:r w:rsidR="007E1BF2">
        <w:t xml:space="preserve"> the</w:t>
      </w:r>
      <w:r w:rsidR="00546B65">
        <w:t xml:space="preserve">1AC since it creates a </w:t>
      </w:r>
      <w:r w:rsidR="00546B65">
        <w:rPr>
          <w:u w:val="single"/>
        </w:rPr>
        <w:t>feel good solution</w:t>
      </w:r>
      <w:r w:rsidR="00546B65">
        <w:t xml:space="preserve"> that places blackness in a not yet but maybe to come social order where black infiltration of tournaments occurs. </w:t>
      </w:r>
      <w:r w:rsidR="00546B65" w:rsidRPr="00326220">
        <w:t xml:space="preserve">Even when Rutgers </w:t>
      </w:r>
      <w:r w:rsidR="00546B65" w:rsidRPr="00326220">
        <w:rPr>
          <w:u w:val="single"/>
        </w:rPr>
        <w:t>unites the crown</w:t>
      </w:r>
      <w:r w:rsidR="00546B65" w:rsidRPr="00326220">
        <w:t xml:space="preserve">, the NDT stream contains anti-black rhetoric. Even when </w:t>
      </w:r>
      <w:proofErr w:type="spellStart"/>
      <w:r w:rsidR="00546B65" w:rsidRPr="00326220">
        <w:t>Mcdonogh</w:t>
      </w:r>
      <w:proofErr w:type="spellEnd"/>
      <w:r w:rsidR="00546B65" w:rsidRPr="00326220">
        <w:t xml:space="preserve"> and North Broward win the TOC people tell race teams to </w:t>
      </w:r>
      <w:r w:rsidR="00546B65" w:rsidRPr="00326220">
        <w:rPr>
          <w:u w:val="single"/>
        </w:rPr>
        <w:t>get out</w:t>
      </w:r>
      <w:r w:rsidR="00546B65" w:rsidRPr="00326220">
        <w:t xml:space="preserve">. Their attempt to reform the </w:t>
      </w:r>
      <w:r w:rsidR="00546B65" w:rsidRPr="00326220">
        <w:rPr>
          <w:u w:val="single"/>
        </w:rPr>
        <w:t>content of debate</w:t>
      </w:r>
      <w:r w:rsidR="00546B65" w:rsidRPr="00326220">
        <w:t xml:space="preserve"> through </w:t>
      </w:r>
      <w:r w:rsidR="00546B65">
        <w:t xml:space="preserve">examining the way war goes down in the community </w:t>
      </w:r>
      <w:r w:rsidR="00546B65" w:rsidRPr="00326220">
        <w:t xml:space="preserve">is </w:t>
      </w:r>
      <w:r w:rsidR="00546B65" w:rsidRPr="00326220">
        <w:rPr>
          <w:u w:val="single"/>
        </w:rPr>
        <w:t>complicit</w:t>
      </w:r>
      <w:r w:rsidR="00546B65" w:rsidRPr="00326220">
        <w:t xml:space="preserve"> in an anti-black world that </w:t>
      </w:r>
      <w:r w:rsidR="00546B65" w:rsidRPr="00326220">
        <w:rPr>
          <w:u w:val="single"/>
        </w:rPr>
        <w:t>consumes</w:t>
      </w:r>
      <w:r w:rsidR="00546B65" w:rsidRPr="00326220">
        <w:t xml:space="preserve"> their project as </w:t>
      </w:r>
      <w:r w:rsidR="00546B65" w:rsidRPr="00326220">
        <w:rPr>
          <w:u w:val="single"/>
        </w:rPr>
        <w:t>false energy</w:t>
      </w:r>
      <w:r w:rsidR="00546B65" w:rsidRPr="00326220">
        <w:t xml:space="preserve"> as a tool to trick blacks</w:t>
      </w:r>
      <w:r w:rsidR="00546B65">
        <w:t>.</w:t>
      </w:r>
    </w:p>
    <w:p w14:paraId="06B63E7C" w14:textId="77777777" w:rsidR="00CC3AE7" w:rsidRPr="00936396" w:rsidRDefault="00CC3AE7" w:rsidP="00CC3AE7">
      <w:pPr>
        <w:pStyle w:val="Heading4"/>
      </w:pPr>
      <w:r>
        <w:t xml:space="preserve">2] Fairness is the most important argument in the context of debate, even if structural harms outside debate are larger, potential debate is evaluated with the intrinsic </w:t>
      </w:r>
      <w:proofErr w:type="spellStart"/>
      <w:r>
        <w:t>neccesity</w:t>
      </w:r>
      <w:proofErr w:type="spellEnd"/>
      <w:r>
        <w:t xml:space="preserve"> of fairness, you </w:t>
      </w:r>
      <w:proofErr w:type="spellStart"/>
      <w:r>
        <w:t>cant</w:t>
      </w:r>
      <w:proofErr w:type="spellEnd"/>
      <w:r>
        <w:t xml:space="preserve"> eval the </w:t>
      </w:r>
      <w:proofErr w:type="spellStart"/>
      <w:r>
        <w:t>ptential</w:t>
      </w:r>
      <w:proofErr w:type="spellEnd"/>
      <w:r>
        <w:t xml:space="preserve"> benefits of what debate could be given lack of fairness. Proven by the fact that they will be mad if you just auto vote neg without listening, or if they wouldn’t be, then vote neg because we care</w:t>
      </w:r>
    </w:p>
    <w:p w14:paraId="1887CAEE" w14:textId="77777777" w:rsidR="00CC3AE7" w:rsidRDefault="00CC3AE7" w:rsidP="00CC3AE7">
      <w:pPr>
        <w:pStyle w:val="Heading4"/>
      </w:pPr>
      <w:r>
        <w:t xml:space="preserve">3] Presumption negates a) the </w:t>
      </w:r>
      <w:proofErr w:type="spellStart"/>
      <w:r>
        <w:t>aff</w:t>
      </w:r>
      <w:proofErr w:type="spellEnd"/>
      <w:r>
        <w:t xml:space="preserve"> has to prove a proactive obligation to vote for them b) negating is harder, the </w:t>
      </w:r>
      <w:proofErr w:type="spellStart"/>
      <w:r>
        <w:t>aff</w:t>
      </w:r>
      <w:proofErr w:type="spellEnd"/>
      <w:r>
        <w:t xml:space="preserve"> has infinite prep time and prep determines argument quality so the 1AC has higher argument quality, 2AR ethos means even if you are behind on the flow you still win. Thus if the debate is even then err neg</w:t>
      </w:r>
    </w:p>
    <w:p w14:paraId="7FCD6C07" w14:textId="77777777" w:rsidR="00CC3AE7" w:rsidRPr="00CC3AE7" w:rsidRDefault="00CC3AE7" w:rsidP="00CC3AE7"/>
    <w:p w14:paraId="0792493A" w14:textId="77777777" w:rsidR="00546B65" w:rsidRDefault="00546B65" w:rsidP="007E1BF2"/>
    <w:p w14:paraId="120FF1F1" w14:textId="77777777" w:rsidR="00546B65" w:rsidRPr="00777320" w:rsidRDefault="00546B65" w:rsidP="00546B65">
      <w:pPr>
        <w:pStyle w:val="Heading4"/>
      </w:pPr>
      <w:r>
        <w:t xml:space="preserve">Now, their </w:t>
      </w:r>
      <w:r>
        <w:rPr>
          <w:u w:val="single"/>
        </w:rPr>
        <w:t>semiotic thesis</w:t>
      </w:r>
      <w:r>
        <w:t xml:space="preserve"> is wrong – it’s a </w:t>
      </w:r>
      <w:r>
        <w:rPr>
          <w:u w:val="single"/>
        </w:rPr>
        <w:t>social construct</w:t>
      </w:r>
      <w:r>
        <w:t xml:space="preserve"> – they may have warrants as to the </w:t>
      </w:r>
      <w:r>
        <w:rPr>
          <w:u w:val="single"/>
        </w:rPr>
        <w:t>gratuitous nature</w:t>
      </w:r>
      <w:r>
        <w:t xml:space="preserve"> of anti-blackness BUT not why it’s intrinsic to reality.</w:t>
      </w:r>
    </w:p>
    <w:p w14:paraId="08C1630D" w14:textId="77777777" w:rsidR="00546B65" w:rsidRPr="001B2BB2" w:rsidRDefault="00546B65" w:rsidP="00546B65">
      <w:r w:rsidRPr="00FA7D16">
        <w:rPr>
          <w:rStyle w:val="Style13ptBold"/>
        </w:rPr>
        <w:t>Gordon, 18</w:t>
      </w:r>
      <w:r w:rsidRPr="00FA7D16">
        <w:t xml:space="preserve"> – (Lewis, Professor @ UConn, and Scott Phillips, runs the </w:t>
      </w:r>
      <w:proofErr w:type="spellStart"/>
      <w:r w:rsidRPr="00FA7D16">
        <w:t>HSImpact</w:t>
      </w:r>
      <w:proofErr w:type="spellEnd"/>
      <w:r w:rsidRPr="00FA7D16">
        <w:t xml:space="preserve"> Podcast, “HSI Podcast 81 – Dr. Lewis Gordon” </w:t>
      </w:r>
      <w:proofErr w:type="spellStart"/>
      <w:r w:rsidRPr="00FA7D16">
        <w:t>HSImpact</w:t>
      </w:r>
      <w:proofErr w:type="spellEnd"/>
      <w:r w:rsidRPr="00FA7D16">
        <w:t>, 4-24-18, transcribed 1:35-</w:t>
      </w:r>
      <w:r>
        <w:t>62:28</w:t>
      </w:r>
      <w:r w:rsidRPr="00FA7D16">
        <w:t xml:space="preserve">, https://hsimpact.wordpress.com/2018/04/24/hsi-podcast-81-dr-lewis-gordon/)//usc-br/ </w:t>
      </w:r>
    </w:p>
    <w:p w14:paraId="7E019B8C" w14:textId="77777777" w:rsidR="00546B65" w:rsidRDefault="00546B65" w:rsidP="00546B65">
      <w:pPr>
        <w:rPr>
          <w:sz w:val="10"/>
        </w:rPr>
      </w:pPr>
      <w:r w:rsidRPr="0054295B">
        <w:rPr>
          <w:sz w:val="10"/>
        </w:rPr>
        <w:t xml:space="preserve">SP: So, you kind of started talking about bad faith and then moved into the idea of a license. </w:t>
      </w:r>
      <w:r w:rsidRPr="00FA7D16">
        <w:rPr>
          <w:rStyle w:val="StyleUnderline"/>
        </w:rPr>
        <w:t xml:space="preserve">What do you think about to use a lose term the structural critiques that within, let’s say liberalism, there has to be a group that is not human? If they are </w:t>
      </w:r>
      <w:proofErr w:type="spellStart"/>
      <w:r w:rsidRPr="0054295B">
        <w:rPr>
          <w:rStyle w:val="StyleUnderline"/>
        </w:rPr>
        <w:t>afropessimists</w:t>
      </w:r>
      <w:proofErr w:type="spellEnd"/>
      <w:r w:rsidRPr="0054295B">
        <w:rPr>
          <w:rStyle w:val="StyleUnderline"/>
        </w:rPr>
        <w:t xml:space="preserve"> or settler colonialism theorists, that it’s not possible to expand the notion of white freedom and privilege to these other groups of people – that they are just </w:t>
      </w:r>
      <w:r w:rsidRPr="0054295B">
        <w:rPr>
          <w:rStyle w:val="StyleUnderline"/>
        </w:rPr>
        <w:lastRenderedPageBreak/>
        <w:t>fundamentally not recognized as a human being.</w:t>
      </w:r>
      <w:r w:rsidRPr="0054295B">
        <w:rPr>
          <w:sz w:val="10"/>
        </w:rPr>
        <w:t xml:space="preserve"> Coming from an existentialist tradition, how would you respond to that argument? LG: </w:t>
      </w:r>
      <w:r w:rsidRPr="0054295B">
        <w:rPr>
          <w:rStyle w:val="Emphasis"/>
        </w:rPr>
        <w:t>Those are bad and circular arguments</w:t>
      </w:r>
      <w:r w:rsidRPr="0054295B">
        <w:rPr>
          <w:sz w:val="10"/>
        </w:rPr>
        <w:t xml:space="preserve">. The first thing to bear in mind is </w:t>
      </w:r>
      <w:r w:rsidRPr="0054295B">
        <w:rPr>
          <w:rStyle w:val="StyleUnderline"/>
        </w:rPr>
        <w:t xml:space="preserve">they throw in a sneaky premise. Once you put forward the question of “white freedom,” of course, but if you deal the question of freedom, the question of </w:t>
      </w:r>
      <w:r w:rsidRPr="0054295B">
        <w:rPr>
          <w:rStyle w:val="Emphasis"/>
        </w:rPr>
        <w:t>freedom doesn’t have to be white</w:t>
      </w:r>
      <w:r w:rsidRPr="0054295B">
        <w:rPr>
          <w:rStyle w:val="StyleUnderline"/>
        </w:rPr>
        <w:t>. The other part that’s strange about their arguments is that they’re dealing with concepts that are what we call “bad structuralism.”</w:t>
      </w:r>
      <w:r w:rsidRPr="0054295B">
        <w:rPr>
          <w:sz w:val="10"/>
        </w:rPr>
        <w:t xml:space="preserve"> Let me explain what that is. </w:t>
      </w:r>
      <w:r w:rsidRPr="0054295B">
        <w:rPr>
          <w:rStyle w:val="StyleUnderline"/>
        </w:rPr>
        <w:t>Bad structuralism is when you treat the social world as ontologically complete</w:t>
      </w:r>
      <w:r w:rsidRPr="0054295B">
        <w:rPr>
          <w:sz w:val="10"/>
        </w:rPr>
        <w:t>.</w:t>
      </w:r>
      <w:r w:rsidRPr="0054295B">
        <w:rPr>
          <w:rStyle w:val="StyleUnderline"/>
        </w:rPr>
        <w:t xml:space="preserve"> </w:t>
      </w:r>
      <w:proofErr w:type="spellStart"/>
      <w:r w:rsidRPr="0054295B">
        <w:rPr>
          <w:rStyle w:val="StyleUnderline"/>
        </w:rPr>
        <w:t>Its</w:t>
      </w:r>
      <w:proofErr w:type="spellEnd"/>
      <w:r w:rsidRPr="0054295B">
        <w:rPr>
          <w:rStyle w:val="StyleUnderline"/>
        </w:rPr>
        <w:t xml:space="preserve"> as if the social world is all there is and there’s nothing outside of it.</w:t>
      </w:r>
      <w:r w:rsidRPr="0054295B">
        <w:rPr>
          <w:sz w:val="10"/>
        </w:rPr>
        <w:t xml:space="preserve"> </w:t>
      </w:r>
      <w:r w:rsidRPr="0054295B">
        <w:rPr>
          <w:rStyle w:val="Emphasis"/>
        </w:rPr>
        <w:t>The problem with that sort of argument is it fails to take into account that its</w:t>
      </w:r>
      <w:r w:rsidRPr="00FA7D16">
        <w:rPr>
          <w:rStyle w:val="Emphasis"/>
        </w:rPr>
        <w:t xml:space="preserve"> </w:t>
      </w:r>
      <w:r w:rsidRPr="0082606A">
        <w:rPr>
          <w:rStyle w:val="Emphasis"/>
          <w:highlight w:val="cyan"/>
        </w:rPr>
        <w:t>humans</w:t>
      </w:r>
      <w:r w:rsidRPr="00FA7D16">
        <w:rPr>
          <w:rStyle w:val="Emphasis"/>
        </w:rPr>
        <w:t xml:space="preserve"> who </w:t>
      </w:r>
      <w:r w:rsidRPr="0082606A">
        <w:rPr>
          <w:rStyle w:val="Emphasis"/>
          <w:highlight w:val="cyan"/>
        </w:rPr>
        <w:t>built a social world,</w:t>
      </w:r>
      <w:r w:rsidRPr="00FA7D16">
        <w:rPr>
          <w:rStyle w:val="Emphasis"/>
        </w:rPr>
        <w:t xml:space="preserve"> and </w:t>
      </w:r>
      <w:r w:rsidRPr="009B4E03">
        <w:rPr>
          <w:rStyle w:val="Emphasis"/>
        </w:rPr>
        <w:t xml:space="preserve">so if you’re the person who builds social worlds, you </w:t>
      </w:r>
      <w:r w:rsidRPr="0082606A">
        <w:rPr>
          <w:rStyle w:val="Emphasis"/>
          <w:highlight w:val="cyan"/>
        </w:rPr>
        <w:t>can</w:t>
      </w:r>
      <w:r w:rsidRPr="009B4E03">
        <w:rPr>
          <w:rStyle w:val="Emphasis"/>
        </w:rPr>
        <w:t xml:space="preserve"> </w:t>
      </w:r>
      <w:r w:rsidRPr="0082606A">
        <w:rPr>
          <w:rStyle w:val="Emphasis"/>
          <w:highlight w:val="cyan"/>
        </w:rPr>
        <w:t>by definition tear it down</w:t>
      </w:r>
      <w:r w:rsidRPr="0054295B">
        <w:rPr>
          <w:sz w:val="10"/>
        </w:rPr>
        <w:t xml:space="preserve">, with a toenail outside of it. The other part of it is </w:t>
      </w:r>
      <w:r w:rsidRPr="00FA7D16">
        <w:rPr>
          <w:rStyle w:val="StyleUnderline"/>
        </w:rPr>
        <w:t>they don’t understand what liberalism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54295B">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and the crucial distinction between liberty </w:t>
      </w:r>
      <w:proofErr w:type="spellStart"/>
      <w:r w:rsidRPr="0054295B">
        <w:rPr>
          <w:sz w:val="10"/>
        </w:rPr>
        <w:t>an</w:t>
      </w:r>
      <w:proofErr w:type="spellEnd"/>
      <w:r w:rsidRPr="0054295B">
        <w:rPr>
          <w:sz w:val="10"/>
        </w:rPr>
        <w:t xml:space="preserve"> freedom is liberty is about the absence of a constraint. Freedom, however, requires something more. </w:t>
      </w:r>
      <w:r w:rsidRPr="00FA7D16">
        <w:rPr>
          <w:rStyle w:val="StyleUnderline"/>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54295B">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8548DC">
        <w:rPr>
          <w:rStyle w:val="StyleUnderline"/>
        </w:rPr>
        <w:t xml:space="preserve">the human being is </w:t>
      </w:r>
      <w:r w:rsidRPr="008548DC">
        <w:rPr>
          <w:rStyle w:val="Emphasis"/>
        </w:rPr>
        <w:t>not a thing</w:t>
      </w:r>
      <w:r w:rsidRPr="008548DC">
        <w:rPr>
          <w:rStyle w:val="StyleUnderline"/>
        </w:rPr>
        <w:t xml:space="preserve"> like a bowling ball or a glass of water that has a causal effect on other things, it’s </w:t>
      </w:r>
      <w:r w:rsidRPr="0082606A">
        <w:rPr>
          <w:rStyle w:val="StyleUnderline"/>
          <w:highlight w:val="cyan"/>
        </w:rPr>
        <w:t>in the</w:t>
      </w:r>
      <w:r w:rsidRPr="00FA7D16">
        <w:rPr>
          <w:rStyle w:val="StyleUnderline"/>
        </w:rPr>
        <w:t xml:space="preserve"> very </w:t>
      </w:r>
      <w:r w:rsidRPr="0082606A">
        <w:rPr>
          <w:rStyle w:val="StyleUnderline"/>
          <w:highlight w:val="cyan"/>
        </w:rPr>
        <w:t>process of producing meaning</w:t>
      </w:r>
      <w:r w:rsidRPr="00FA7D16">
        <w:rPr>
          <w:rStyle w:val="StyleUnderline"/>
        </w:rPr>
        <w:t xml:space="preserve"> </w:t>
      </w:r>
      <w:r w:rsidRPr="0082606A">
        <w:rPr>
          <w:rStyle w:val="StyleUnderline"/>
          <w:highlight w:val="cyan"/>
        </w:rPr>
        <w:t xml:space="preserve">that conceptions of </w:t>
      </w:r>
      <w:r w:rsidRPr="008548DC">
        <w:rPr>
          <w:rStyle w:val="StyleUnderline"/>
        </w:rPr>
        <w:t xml:space="preserve">the </w:t>
      </w:r>
      <w:r w:rsidRPr="0082606A">
        <w:rPr>
          <w:rStyle w:val="StyleUnderline"/>
          <w:highlight w:val="cyan"/>
        </w:rPr>
        <w:t xml:space="preserve">human </w:t>
      </w:r>
      <w:r w:rsidRPr="008548DC">
        <w:rPr>
          <w:rStyle w:val="StyleUnderline"/>
        </w:rPr>
        <w:t xml:space="preserve">being </w:t>
      </w:r>
      <w:r w:rsidRPr="0082606A">
        <w:rPr>
          <w:rStyle w:val="StyleUnderline"/>
          <w:highlight w:val="cyan"/>
        </w:rPr>
        <w:t>are born</w:t>
      </w:r>
      <w:r w:rsidRPr="00FA7D16">
        <w:rPr>
          <w:rStyle w:val="StyleUnderline"/>
        </w:rPr>
        <w:t xml:space="preserve">. This means that </w:t>
      </w:r>
      <w:r w:rsidRPr="0082606A">
        <w:rPr>
          <w:rStyle w:val="StyleUnderline"/>
          <w:highlight w:val="cyan"/>
        </w:rPr>
        <w:t>human</w:t>
      </w:r>
      <w:r w:rsidRPr="009B4E03">
        <w:rPr>
          <w:rStyle w:val="StyleUnderline"/>
        </w:rPr>
        <w:t xml:space="preserve"> being</w:t>
      </w:r>
      <w:r w:rsidRPr="0082606A">
        <w:rPr>
          <w:rStyle w:val="StyleUnderline"/>
          <w:highlight w:val="cyan"/>
        </w:rPr>
        <w:t xml:space="preserve">s are </w:t>
      </w:r>
      <w:r w:rsidRPr="009B4E03">
        <w:rPr>
          <w:rStyle w:val="StyleUnderline"/>
        </w:rPr>
        <w:t xml:space="preserve">an </w:t>
      </w:r>
      <w:r w:rsidRPr="0082606A">
        <w:rPr>
          <w:rStyle w:val="StyleUnderline"/>
          <w:highlight w:val="cyan"/>
        </w:rPr>
        <w:t xml:space="preserve">always </w:t>
      </w:r>
      <w:r w:rsidRPr="0082606A">
        <w:rPr>
          <w:rStyle w:val="Emphasis"/>
          <w:highlight w:val="cyan"/>
        </w:rPr>
        <w:t>opening and evolving</w:t>
      </w:r>
      <w:r w:rsidRPr="0082606A">
        <w:rPr>
          <w:rStyle w:val="StyleUnderline"/>
          <w:highlight w:val="cyan"/>
        </w:rPr>
        <w:t xml:space="preserve"> </w:t>
      </w:r>
      <w:r w:rsidRPr="009B4E03">
        <w:rPr>
          <w:rStyle w:val="StyleUnderline"/>
        </w:rPr>
        <w:t>understanding of relationships</w:t>
      </w:r>
      <w:r w:rsidRPr="00FA7D16">
        <w:rPr>
          <w:rStyle w:val="StyleUnderline"/>
        </w:rPr>
        <w:t xml:space="preserve">, and that is also why when we talk about many of these issues we may notice that </w:t>
      </w:r>
      <w:r w:rsidRPr="0082606A">
        <w:rPr>
          <w:rStyle w:val="StyleUnderline"/>
          <w:highlight w:val="cyan"/>
        </w:rPr>
        <w:t xml:space="preserve">different kinds </w:t>
      </w:r>
      <w:r w:rsidRPr="008548DC">
        <w:rPr>
          <w:rStyle w:val="StyleUnderline"/>
        </w:rPr>
        <w:t xml:space="preserve">of human beings </w:t>
      </w:r>
      <w:r w:rsidRPr="0082606A">
        <w:rPr>
          <w:rStyle w:val="StyleUnderline"/>
          <w:highlight w:val="cyan"/>
        </w:rPr>
        <w:t>may emerge</w:t>
      </w:r>
      <w:r w:rsidRPr="00FA7D16">
        <w:rPr>
          <w:rStyle w:val="StyleUnderline"/>
        </w:rPr>
        <w:t xml:space="preserve"> as things change.</w:t>
      </w:r>
      <w:r w:rsidRPr="0054295B">
        <w:rPr>
          <w:sz w:val="10"/>
        </w:rPr>
        <w:t xml:space="preserve"> </w:t>
      </w:r>
      <w:r w:rsidRPr="00FA7D16">
        <w:rPr>
          <w:rStyle w:val="StyleUnderline"/>
        </w:rPr>
        <w:t>A great example</w:t>
      </w:r>
      <w:r w:rsidRPr="0054295B">
        <w:rPr>
          <w:sz w:val="10"/>
        </w:rPr>
        <w:t xml:space="preserve"> relating to the racial category black or afro is that </w:t>
      </w:r>
      <w:r w:rsidRPr="0082606A">
        <w:rPr>
          <w:rStyle w:val="StyleUnderline"/>
          <w:highlight w:val="cyan"/>
        </w:rPr>
        <w:t>the meaning of what it is to be African has shifted</w:t>
      </w:r>
      <w:r w:rsidRPr="00FA7D16">
        <w:rPr>
          <w:rStyle w:val="StyleUnderline"/>
        </w:rPr>
        <w:t xml:space="preserve"> to the rules and relationships we have about not only the continent of Africa and the peoples there but the very idea</w:t>
      </w:r>
      <w:r w:rsidRPr="0054295B">
        <w:rPr>
          <w:sz w:val="10"/>
        </w:rPr>
        <w:t xml:space="preserve"> because in the ancient African formulations of what Africa was particularly in the eastern and north eastern parts of the continent from roughly Ethiopia up to modern day Egypt, the word Africa emerges from a very specific language Metu </w:t>
      </w:r>
      <w:proofErr w:type="spellStart"/>
      <w:r w:rsidRPr="0054295B">
        <w:rPr>
          <w:sz w:val="10"/>
        </w:rPr>
        <w:t>neter</w:t>
      </w:r>
      <w:proofErr w:type="spellEnd"/>
      <w:r w:rsidRPr="0054295B">
        <w:rPr>
          <w:sz w:val="10"/>
        </w:rPr>
        <w:t xml:space="preserve">, which simply means originating from the womb, because in that world the origins of all life was from the south, in other words, the southern African area which interestingly enough matches onto a lot of continental anthropology. But </w:t>
      </w:r>
      <w:r w:rsidRPr="00FA7D16">
        <w:rPr>
          <w:rStyle w:val="StyleUnderline"/>
        </w:rPr>
        <w:t>if one transforms Africa into something derogatory, then its meaning is going to shift as well</w:t>
      </w:r>
      <w:r w:rsidRPr="0054295B">
        <w:rPr>
          <w:sz w:val="10"/>
        </w:rPr>
        <w:t xml:space="preserve">. Sorry for the buzz my neighbors are mowing their lawn. And so </w:t>
      </w:r>
      <w:r w:rsidRPr="00FA7D16">
        <w:rPr>
          <w:rStyle w:val="StyleUnderline"/>
        </w:rPr>
        <w:t xml:space="preserve">even if we get to the question of black, </w:t>
      </w:r>
      <w:r w:rsidRPr="0082606A">
        <w:rPr>
          <w:rStyle w:val="StyleUnderline"/>
          <w:highlight w:val="cyan"/>
        </w:rPr>
        <w:t>there is no reason for black to be</w:t>
      </w:r>
      <w:r w:rsidRPr="00FA7D16">
        <w:rPr>
          <w:rStyle w:val="StyleUnderline"/>
        </w:rPr>
        <w:t xml:space="preserve"> </w:t>
      </w:r>
      <w:r w:rsidRPr="0082606A">
        <w:rPr>
          <w:rStyle w:val="StyleUnderline"/>
          <w:highlight w:val="cyan"/>
        </w:rPr>
        <w:t>intrinsically negative</w:t>
      </w:r>
      <w:r w:rsidRPr="0054295B">
        <w:rPr>
          <w:sz w:val="10"/>
        </w:rPr>
        <w:t xml:space="preserve">. </w:t>
      </w:r>
      <w:proofErr w:type="spellStart"/>
      <w:r w:rsidRPr="0054295B">
        <w:rPr>
          <w:sz w:val="10"/>
        </w:rPr>
        <w:t>Its</w:t>
      </w:r>
      <w:proofErr w:type="spellEnd"/>
      <w:r w:rsidRPr="0054295B">
        <w:rPr>
          <w:sz w:val="10"/>
        </w:rPr>
        <w:t xml:space="preserve"> just something I don’t understand. </w:t>
      </w:r>
      <w:r w:rsidRPr="00FA7D16">
        <w:rPr>
          <w:rStyle w:val="StyleUnderline"/>
        </w:rPr>
        <w:t xml:space="preserve">There’s </w:t>
      </w:r>
      <w:r w:rsidRPr="0082606A">
        <w:rPr>
          <w:rStyle w:val="StyleUnderline"/>
          <w:highlight w:val="cyan"/>
        </w:rPr>
        <w:t>many parts of the world</w:t>
      </w:r>
      <w:r w:rsidRPr="00FA7D16">
        <w:rPr>
          <w:rStyle w:val="StyleUnderline"/>
        </w:rPr>
        <w:t xml:space="preserve"> where </w:t>
      </w:r>
      <w:r w:rsidRPr="0082606A">
        <w:rPr>
          <w:rStyle w:val="StyleUnderline"/>
          <w:highlight w:val="cyan"/>
        </w:rPr>
        <w:t xml:space="preserve">black is </w:t>
      </w:r>
      <w:r w:rsidRPr="00E7427B">
        <w:rPr>
          <w:rStyle w:val="StyleUnderline"/>
        </w:rPr>
        <w:t xml:space="preserve">something very </w:t>
      </w:r>
      <w:r w:rsidRPr="0082606A">
        <w:rPr>
          <w:rStyle w:val="StyleUnderline"/>
          <w:highlight w:val="cyan"/>
        </w:rPr>
        <w:t>positive</w:t>
      </w:r>
      <w:r w:rsidRPr="00FA7D16">
        <w:rPr>
          <w:rStyle w:val="StyleUnderline"/>
        </w:rPr>
        <w:t>. I</w:t>
      </w:r>
      <w:r w:rsidRPr="0054295B">
        <w:rPr>
          <w:sz w:val="10"/>
        </w:rPr>
        <w:t xml:space="preserve">t’s not ugly, it’s not wrong. </w:t>
      </w:r>
      <w:r w:rsidRPr="00FA7D16">
        <w:rPr>
          <w:rStyle w:val="StyleUnderline"/>
        </w:rPr>
        <w:t>There are many expressions of the word black that are good from financial expressions of “being in the black” we could talk about black beauty, the beauty of the night,</w:t>
      </w:r>
      <w:r w:rsidRPr="0054295B">
        <w:rPr>
          <w:sz w:val="10"/>
        </w:rPr>
        <w:t xml:space="preserve"> whatever. </w:t>
      </w:r>
      <w:r w:rsidRPr="00FA7D16">
        <w:rPr>
          <w:rStyle w:val="StyleUnderline"/>
        </w:rPr>
        <w:t xml:space="preserve">But </w:t>
      </w:r>
      <w:r w:rsidRPr="0082606A">
        <w:rPr>
          <w:rStyle w:val="StyleUnderline"/>
          <w:highlight w:val="cyan"/>
        </w:rPr>
        <w:t xml:space="preserve">if you have a society that’s </w:t>
      </w:r>
      <w:r w:rsidRPr="0082606A">
        <w:rPr>
          <w:rStyle w:val="Emphasis"/>
          <w:highlight w:val="cyan"/>
        </w:rPr>
        <w:t>invested in negating blackness</w:t>
      </w:r>
      <w:r w:rsidRPr="0082606A">
        <w:rPr>
          <w:rStyle w:val="StyleUnderline"/>
          <w:highlight w:val="cyan"/>
        </w:rPr>
        <w:t xml:space="preserve"> they impose upon blackness a negative meaning</w:t>
      </w:r>
      <w:r w:rsidRPr="00FA7D16">
        <w:rPr>
          <w:rStyle w:val="StyleUnderline"/>
        </w:rPr>
        <w:t>.</w:t>
      </w:r>
      <w:r w:rsidRPr="0054295B">
        <w:rPr>
          <w:sz w:val="10"/>
        </w:rPr>
        <w:t xml:space="preserve"> And so, </w:t>
      </w:r>
      <w:r w:rsidRPr="00FA7D16">
        <w:rPr>
          <w:rStyle w:val="Emphasis"/>
        </w:rPr>
        <w:t xml:space="preserve">if we come back to this idea of </w:t>
      </w:r>
      <w:r w:rsidRPr="00E7427B">
        <w:rPr>
          <w:rStyle w:val="Emphasis"/>
        </w:rPr>
        <w:t xml:space="preserve">systems what we begin to understand is that there’s no such thing as being able to affect the world without in that effect, that act of affecting it, the effect is </w:t>
      </w:r>
      <w:r w:rsidRPr="009B4E03">
        <w:rPr>
          <w:rStyle w:val="Emphasis"/>
        </w:rPr>
        <w:t xml:space="preserve">being affected – in short </w:t>
      </w:r>
      <w:r w:rsidRPr="0082606A">
        <w:rPr>
          <w:rStyle w:val="Emphasis"/>
          <w:sz w:val="26"/>
          <w:szCs w:val="26"/>
          <w:highlight w:val="cyan"/>
        </w:rPr>
        <w:t>everything human beings do</w:t>
      </w:r>
      <w:r w:rsidRPr="00574914">
        <w:rPr>
          <w:rStyle w:val="Emphasis"/>
          <w:sz w:val="26"/>
          <w:szCs w:val="26"/>
        </w:rPr>
        <w:t xml:space="preserve"> that has an impact on the world </w:t>
      </w:r>
      <w:r w:rsidRPr="0082606A">
        <w:rPr>
          <w:rStyle w:val="Emphasis"/>
          <w:sz w:val="26"/>
          <w:szCs w:val="26"/>
          <w:highlight w:val="cyan"/>
        </w:rPr>
        <w:t>is having an effect on human beings and transforming us</w:t>
      </w:r>
      <w:r w:rsidRPr="00574914">
        <w:rPr>
          <w:rStyle w:val="Emphasis"/>
          <w:sz w:val="26"/>
          <w:szCs w:val="26"/>
        </w:rPr>
        <w:t>.</w:t>
      </w:r>
      <w:r w:rsidRPr="009B4E03">
        <w:rPr>
          <w:rStyle w:val="Emphasis"/>
        </w:rPr>
        <w:t xml:space="preserve"> </w:t>
      </w:r>
      <w:r w:rsidRPr="0054295B">
        <w:rPr>
          <w:sz w:val="10"/>
        </w:rPr>
        <w:t xml:space="preserve">SP: So does this idea seem to imply that antiblack racism is only a conscious choice. I guess I’m thinking more about theories of implicit bias, or in the context of </w:t>
      </w:r>
      <w:proofErr w:type="spellStart"/>
      <w:r w:rsidRPr="0054295B">
        <w:rPr>
          <w:sz w:val="10"/>
        </w:rPr>
        <w:t>afropessimist</w:t>
      </w:r>
      <w:proofErr w:type="spellEnd"/>
      <w:r w:rsidRPr="0054295B">
        <w:rPr>
          <w:sz w:val="10"/>
        </w:rPr>
        <w:t xml:space="preserve"> they might raise an argument about a libidinal investment. So, does this existentialist frame emphasize that there is an individual responsibility and choice element Well this is where we get to false dilemmas. The simple answer is that </w:t>
      </w:r>
      <w:r w:rsidRPr="00FA7D16">
        <w:rPr>
          <w:rStyle w:val="StyleUnderline"/>
        </w:rPr>
        <w:t xml:space="preserve">some </w:t>
      </w:r>
      <w:r w:rsidRPr="0054295B">
        <w:rPr>
          <w:rStyle w:val="StyleUnderline"/>
        </w:rPr>
        <w:t>people choose deliberately to be racist while others don’t</w:t>
      </w:r>
      <w:r w:rsidRPr="00FA7D16">
        <w:rPr>
          <w:rStyle w:val="StyleUnderline"/>
        </w:rPr>
        <w:t>.</w:t>
      </w:r>
      <w:r w:rsidRPr="0054295B">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FA7D16">
        <w:rPr>
          <w:rStyle w:val="StyleUnderline"/>
        </w:rPr>
        <w:t xml:space="preserve">with the libidinal stuff that’s in psychoanalysis </w:t>
      </w:r>
      <w:r w:rsidRPr="0054295B">
        <w:rPr>
          <w:sz w:val="10"/>
        </w:rPr>
        <w:t xml:space="preserve">– now the thing to </w:t>
      </w:r>
      <w:r w:rsidRPr="0054295B">
        <w:rPr>
          <w:sz w:val="10"/>
        </w:rPr>
        <w:lastRenderedPageBreak/>
        <w:t xml:space="preserve">bear in mind is </w:t>
      </w:r>
      <w:r w:rsidRPr="00FA7D16">
        <w:rPr>
          <w:rStyle w:val="StyleUnderline"/>
        </w:rPr>
        <w:t>there are varieties of ways in which we live in a society and have impositions placed upon us and many of us respond to impositions in different ways</w:t>
      </w:r>
      <w:r w:rsidRPr="0054295B">
        <w:rPr>
          <w:sz w:val="10"/>
        </w:rPr>
        <w:t xml:space="preserve"> – some of us resist them, some of us are afraid of resisting them and rationalize our incapacity to resist them. </w:t>
      </w:r>
      <w:r w:rsidRPr="0082606A">
        <w:rPr>
          <w:rStyle w:val="Emphasis"/>
          <w:sz w:val="26"/>
          <w:szCs w:val="26"/>
          <w:highlight w:val="cyan"/>
        </w:rPr>
        <w:t>Those aren’t necessarily libidinal forces, they are just different ways people come with reality</w:t>
      </w:r>
      <w:r w:rsidRPr="0082606A">
        <w:rPr>
          <w:rStyle w:val="Emphasis"/>
          <w:highlight w:val="cyan"/>
        </w:rPr>
        <w:t>.</w:t>
      </w:r>
      <w:r w:rsidRPr="0054295B">
        <w:rPr>
          <w:sz w:val="10"/>
        </w:rPr>
        <w:t xml:space="preserve"> Now the question about choices you see some groups do willfully lie. For example, if you look at a history of something like the national review, the right wing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w:t>
      </w:r>
      <w:proofErr w:type="spellStart"/>
      <w:r w:rsidRPr="0054295B">
        <w:rPr>
          <w:sz w:val="10"/>
        </w:rPr>
        <w:t>Dertzel</w:t>
      </w:r>
      <w:proofErr w:type="spellEnd"/>
      <w:r w:rsidRPr="0054295B">
        <w:rPr>
          <w:sz w:val="10"/>
        </w:rPr>
        <w:t xml:space="preserve"> who did a wonderful dissertation on this, they would argue completely opposite things. And with these people who argue opposite things, that shows it’s not really about the evidence of the arguments it’s about the position they want to hold. And that’s the crucial part</w:t>
      </w:r>
      <w:r w:rsidRPr="00FA7D16">
        <w:rPr>
          <w:rStyle w:val="StyleUnderline"/>
        </w:rPr>
        <w:t>. A lot of people confuse argumentation with positions. Positions is where people decide they are going to stay in a particular place no matter of the evidence that’s brought forth.</w:t>
      </w:r>
      <w:r w:rsidRPr="0054295B">
        <w:rPr>
          <w:sz w:val="10"/>
        </w:rPr>
        <w:t xml:space="preserve"> And dis</w:t>
      </w:r>
      <w:r w:rsidRPr="00FA7D16">
        <w:rPr>
          <w:rStyle w:val="StyleUnderline"/>
        </w:rPr>
        <w:t>positions and positions, those are connected to a variety of other things they could be anything from clear. They could be based in ignorance, or they can just be based in a willful desire to manipulate</w:t>
      </w:r>
      <w:r w:rsidRPr="0054295B">
        <w:rPr>
          <w:sz w:val="10"/>
        </w:rPr>
        <w:t xml:space="preserve">. In other words, </w:t>
      </w:r>
      <w:r w:rsidRPr="00FA7D16">
        <w:rPr>
          <w:rStyle w:val="StyleUnderline"/>
        </w:rPr>
        <w:t xml:space="preserve">the problem with some of these </w:t>
      </w:r>
      <w:r w:rsidRPr="0054295B">
        <w:rPr>
          <w:rStyle w:val="StyleUnderline"/>
        </w:rPr>
        <w:t xml:space="preserve">accounts is they are reductionist, </w:t>
      </w:r>
      <w:r w:rsidRPr="0054295B">
        <w:rPr>
          <w:rStyle w:val="Emphasis"/>
        </w:rPr>
        <w:t xml:space="preserve">they don’t really look at the particular cases in full, and they want to have a one-size-fits-all model when it comes to discussing human </w:t>
      </w:r>
      <w:r w:rsidRPr="005E1D1C">
        <w:rPr>
          <w:rStyle w:val="Emphasis"/>
        </w:rPr>
        <w:t>phenomena</w:t>
      </w:r>
      <w:r w:rsidRPr="0054295B">
        <w:rPr>
          <w:sz w:val="10"/>
        </w:rPr>
        <w:t xml:space="preserve"> and what every human being learns from childhood onward is that one of the fundamental things about</w:t>
      </w:r>
      <w:r w:rsidRPr="00FA7D16">
        <w:rPr>
          <w:rStyle w:val="StyleUnderline"/>
        </w:rPr>
        <w:t xml:space="preserve"> </w:t>
      </w:r>
      <w:r w:rsidRPr="0082606A">
        <w:rPr>
          <w:rStyle w:val="StyleUnderline"/>
          <w:highlight w:val="cyan"/>
        </w:rPr>
        <w:t xml:space="preserve">the human world is that the world is </w:t>
      </w:r>
      <w:r w:rsidRPr="0082606A">
        <w:rPr>
          <w:rStyle w:val="Emphasis"/>
          <w:highlight w:val="cyan"/>
        </w:rPr>
        <w:t>saturated with contingency</w:t>
      </w:r>
      <w:r w:rsidRPr="0082606A">
        <w:rPr>
          <w:rStyle w:val="StyleUnderline"/>
          <w:highlight w:val="cyan"/>
        </w:rPr>
        <w:t>.</w:t>
      </w:r>
      <w:r>
        <w:rPr>
          <w:rStyle w:val="StyleUnderline"/>
        </w:rPr>
        <w:t xml:space="preserve"> </w:t>
      </w:r>
      <w:r w:rsidRPr="0054295B">
        <w:rPr>
          <w:sz w:val="10"/>
        </w:rPr>
        <w:t xml:space="preserve">SP: In that context then, about talking about contingency. A lot of the arguments that students have a hard time dealing with is what you mentioned before as the move to ontologize or talk about political ontology… LG: </w:t>
      </w:r>
      <w:r w:rsidRPr="00FA7D16">
        <w:rPr>
          <w:rStyle w:val="StyleUnderline"/>
        </w:rPr>
        <w:t>I really hate that notion of political ontology</w:t>
      </w:r>
      <w:r w:rsidRPr="0054295B">
        <w:rPr>
          <w:sz w:val="10"/>
        </w:rPr>
        <w:t xml:space="preserve"> – </w:t>
      </w:r>
      <w:r w:rsidRPr="00FA7D16">
        <w:rPr>
          <w:rStyle w:val="StyleUnderline"/>
        </w:rPr>
        <w:t xml:space="preserve">it’s a </w:t>
      </w:r>
      <w:r w:rsidRPr="0054295B">
        <w:rPr>
          <w:sz w:val="10"/>
        </w:rPr>
        <w:t xml:space="preserve">contradiction of terms – it’s one of the stupidest notions that’s being pushed out there. It’s </w:t>
      </w:r>
      <w:r w:rsidRPr="00FA7D16">
        <w:rPr>
          <w:rStyle w:val="StyleUnderline"/>
        </w:rPr>
        <w:t>part of the commodification of theory and intelligence</w:t>
      </w:r>
      <w:r w:rsidRPr="0054295B">
        <w:rPr>
          <w:sz w:val="10"/>
        </w:rPr>
        <w:t xml:space="preserve">. People could always cobble together things that don’t work but they put them together because they sound intelligent and sexy but in truth they’re nonsense. </w:t>
      </w:r>
      <w:r w:rsidRPr="0082606A">
        <w:rPr>
          <w:rStyle w:val="Emphasis"/>
          <w:highlight w:val="cyan"/>
        </w:rPr>
        <w:t>There is no political ontology</w:t>
      </w:r>
      <w:r w:rsidRPr="00FA7D16">
        <w:rPr>
          <w:rStyle w:val="Emphasis"/>
        </w:rPr>
        <w:t>.</w:t>
      </w:r>
      <w:r w:rsidRPr="0054295B">
        <w:rPr>
          <w:sz w:val="10"/>
        </w:rPr>
        <w:t xml:space="preserve"> And let me explain why. </w:t>
      </w:r>
      <w:r w:rsidRPr="00FA7D16">
        <w:rPr>
          <w:rStyle w:val="StyleUnderline"/>
        </w:rPr>
        <w:t xml:space="preserve">For something </w:t>
      </w:r>
      <w:r w:rsidRPr="007D0830">
        <w:rPr>
          <w:rStyle w:val="StyleUnderline"/>
        </w:rPr>
        <w:t>to be ontological it has to be absolutely complete. The problem with political is that political by definition is that which comes out of human action</w:t>
      </w:r>
      <w:r w:rsidRPr="007D0830">
        <w:rPr>
          <w:sz w:val="10"/>
        </w:rPr>
        <w:t xml:space="preserve">. </w:t>
      </w:r>
      <w:r w:rsidRPr="0082606A">
        <w:rPr>
          <w:rStyle w:val="StyleUnderline"/>
          <w:highlight w:val="cyan"/>
        </w:rPr>
        <w:t>Human action is fundamentally incomplete</w:t>
      </w:r>
      <w:r w:rsidRPr="007D0830">
        <w:rPr>
          <w:rStyle w:val="StyleUnderline"/>
        </w:rPr>
        <w:t xml:space="preserve">. So, the notion that there could be a political ontology is </w:t>
      </w:r>
      <w:r w:rsidRPr="0082606A">
        <w:rPr>
          <w:rStyle w:val="StyleUnderline"/>
          <w:highlight w:val="cyan"/>
        </w:rPr>
        <w:t>a</w:t>
      </w:r>
      <w:r w:rsidRPr="007D0830">
        <w:rPr>
          <w:rStyle w:val="StyleUnderline"/>
        </w:rPr>
        <w:t xml:space="preserve"> </w:t>
      </w:r>
      <w:r w:rsidRPr="0082606A">
        <w:rPr>
          <w:rStyle w:val="Emphasis"/>
          <w:highlight w:val="cyan"/>
        </w:rPr>
        <w:t>contradiction of terms</w:t>
      </w:r>
      <w:r w:rsidRPr="0054295B">
        <w:rPr>
          <w:sz w:val="10"/>
        </w:rPr>
        <w:t xml:space="preserve">. </w:t>
      </w:r>
      <w:r w:rsidRPr="00FA7D16">
        <w:rPr>
          <w:rStyle w:val="StyleUnderline"/>
        </w:rPr>
        <w:t>What one can have in a human action is a project – the aim – of trying to create an ontology</w:t>
      </w:r>
      <w:r w:rsidRPr="0054295B">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FA7D16">
        <w:rPr>
          <w:rStyle w:val="StyleUnderline"/>
        </w:rPr>
        <w:t>if a pig drops in a river and there’s some starving human around. To make the claim that the humans will eat the pig and it’s just based on human nature and ontology just won’t work. Some might, but some wont – and some wont for the most bizarre reasons</w:t>
      </w:r>
      <w:r w:rsidRPr="0054295B">
        <w:rPr>
          <w:sz w:val="10"/>
        </w:rPr>
        <w:t xml:space="preserve"> – some may not because they are kosher; some may not because they are vegans; some might not because they’d rather die than kill a living thing; and then some might because they just don’t care. And </w:t>
      </w:r>
      <w:r w:rsidRPr="00FA7D16">
        <w:rPr>
          <w:rStyle w:val="StyleUnderline"/>
        </w:rPr>
        <w:t>this is where existentialism comes in in a very important way.</w:t>
      </w:r>
      <w:r w:rsidRPr="0054295B">
        <w:rPr>
          <w:sz w:val="10"/>
        </w:rPr>
        <w:t xml:space="preserve"> </w:t>
      </w:r>
      <w:r w:rsidRPr="00FA7D16">
        <w:rPr>
          <w:rStyle w:val="StyleUnderline"/>
        </w:rPr>
        <w:t>Existentialism rejects the notion of human nature because nature,</w:t>
      </w:r>
      <w:r w:rsidRPr="0054295B">
        <w:rPr>
          <w:sz w:val="10"/>
        </w:rPr>
        <w:t xml:space="preserve"> </w:t>
      </w:r>
      <w:r w:rsidRPr="00FA7D16">
        <w:rPr>
          <w:rStyle w:val="Emphasis"/>
        </w:rPr>
        <w:t>human nature, is an ontological imposition on the human being</w:t>
      </w:r>
      <w:r w:rsidRPr="0054295B">
        <w:rPr>
          <w:sz w:val="10"/>
        </w:rPr>
        <w:t xml:space="preserve">. </w:t>
      </w:r>
      <w:r w:rsidRPr="00FA7D16">
        <w:rPr>
          <w:rStyle w:val="Emphasis"/>
        </w:rPr>
        <w:t>Political ontology is just nonsense</w:t>
      </w:r>
      <w:r w:rsidRPr="0054295B">
        <w:rPr>
          <w:sz w:val="10"/>
        </w:rPr>
        <w:t xml:space="preserve">. What the political is about is also the human negotiation of power, and </w:t>
      </w:r>
      <w:r w:rsidRPr="00FA7D16">
        <w:rPr>
          <w:rStyle w:val="StyleUnderline"/>
        </w:rPr>
        <w:t>human negotiation of power is fluid</w:t>
      </w:r>
      <w:r w:rsidRPr="0054295B">
        <w:rPr>
          <w:sz w:val="10"/>
        </w:rPr>
        <w:t xml:space="preserve">. </w:t>
      </w:r>
      <w:r w:rsidRPr="00FA7D16">
        <w:rPr>
          <w:rStyle w:val="StyleUnderline"/>
        </w:rPr>
        <w:t xml:space="preserve">But it sounds like something theoretically sound because it has the word ontology in it. </w:t>
      </w:r>
      <w:r w:rsidRPr="0054295B">
        <w:rPr>
          <w:sz w:val="10"/>
        </w:rPr>
        <w:t xml:space="preserve">But </w:t>
      </w:r>
      <w:r w:rsidRPr="00FA7D16">
        <w:rPr>
          <w:rStyle w:val="StyleUnderline"/>
        </w:rPr>
        <w:t xml:space="preserve">there’s a lot of nonsense people do in theory </w:t>
      </w:r>
      <w:r w:rsidRPr="0054295B">
        <w:rPr>
          <w:sz w:val="10"/>
        </w:rPr>
        <w:t>that I could list off</w:t>
      </w:r>
      <w:r w:rsidRPr="00FA7D16">
        <w:rPr>
          <w:rStyle w:val="StyleUnderline"/>
        </w:rPr>
        <w:t>.</w:t>
      </w:r>
      <w:r w:rsidRPr="0054295B">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14:paraId="13F4670E" w14:textId="77777777" w:rsidR="007E1BF2" w:rsidRDefault="007E1BF2" w:rsidP="007E1BF2">
      <w:pPr>
        <w:pStyle w:val="Heading4"/>
        <w:tabs>
          <w:tab w:val="left" w:pos="3980"/>
        </w:tabs>
      </w:pPr>
      <w:r>
        <w:lastRenderedPageBreak/>
        <w:t xml:space="preserve">I’ll answer their specific warrants – the African slaves cost “more” argument in the </w:t>
      </w:r>
      <w:proofErr w:type="spellStart"/>
      <w:r>
        <w:rPr>
          <w:u w:val="single"/>
        </w:rPr>
        <w:t>Wilderson</w:t>
      </w:r>
      <w:proofErr w:type="spellEnd"/>
      <w:r>
        <w:t xml:space="preserve"> evidence – this was stemmed by </w:t>
      </w:r>
      <w:r>
        <w:rPr>
          <w:u w:val="single"/>
        </w:rPr>
        <w:t>otherness</w:t>
      </w:r>
      <w:r>
        <w:t xml:space="preserve"> NOT the relation to </w:t>
      </w:r>
      <w:r>
        <w:rPr>
          <w:u w:val="single"/>
        </w:rPr>
        <w:t>blackness</w:t>
      </w:r>
      <w:r>
        <w:t xml:space="preserve"> – Europeans believed that enslaving their quote and quote “own kind” would cause </w:t>
      </w:r>
      <w:r>
        <w:rPr>
          <w:u w:val="single"/>
        </w:rPr>
        <w:t>mass internal conflict</w:t>
      </w:r>
      <w:r>
        <w:t>, wars, and economic decline between countries but they could frame blacks as the other.</w:t>
      </w:r>
    </w:p>
    <w:p w14:paraId="00F6B4A6" w14:textId="77777777" w:rsidR="00145F06" w:rsidRPr="00DF1602" w:rsidRDefault="00145F06" w:rsidP="00145F06">
      <w:pPr>
        <w:pStyle w:val="Heading4"/>
        <w:rPr>
          <w:rStyle w:val="Style13ptBold"/>
          <w:rFonts w:asciiTheme="majorHAnsi" w:hAnsiTheme="majorHAnsi"/>
          <w:b/>
        </w:rPr>
      </w:pPr>
      <w:r>
        <w:rPr>
          <w:rStyle w:val="Style13ptBold"/>
          <w:rFonts w:asciiTheme="majorHAnsi" w:hAnsiTheme="majorHAnsi"/>
          <w:b/>
        </w:rPr>
        <w:t xml:space="preserve">Their framing of blackness being ontological destroys </w:t>
      </w:r>
      <w:r w:rsidRPr="00E16A93">
        <w:rPr>
          <w:rStyle w:val="Style13ptBold"/>
          <w:rFonts w:asciiTheme="majorHAnsi" w:hAnsiTheme="majorHAnsi"/>
          <w:b/>
        </w:rPr>
        <w:t xml:space="preserve">possibility for agency. It’s counterproductive and cements nihilism. </w:t>
      </w:r>
      <w:r>
        <w:rPr>
          <w:rStyle w:val="Style13ptBold"/>
          <w:rFonts w:asciiTheme="majorHAnsi" w:hAnsiTheme="majorHAnsi"/>
          <w:b/>
        </w:rPr>
        <w:t xml:space="preserve">Frame this through </w:t>
      </w:r>
      <w:r>
        <w:rPr>
          <w:rStyle w:val="Style13ptBold"/>
          <w:rFonts w:asciiTheme="majorHAnsi" w:hAnsiTheme="majorHAnsi"/>
          <w:b/>
          <w:u w:val="single"/>
        </w:rPr>
        <w:t>pascals wager</w:t>
      </w:r>
      <w:r>
        <w:rPr>
          <w:rStyle w:val="Style13ptBold"/>
          <w:rFonts w:asciiTheme="majorHAnsi" w:hAnsiTheme="majorHAnsi"/>
          <w:b/>
        </w:rPr>
        <w:t xml:space="preserve"> – if they’re right nothing happens but if they’re wrong they cement generations of black death.</w:t>
      </w:r>
    </w:p>
    <w:p w14:paraId="137CE3C7" w14:textId="77777777" w:rsidR="00145F06" w:rsidRPr="00E16A93" w:rsidRDefault="00145F06" w:rsidP="00145F06">
      <w:pPr>
        <w:rPr>
          <w:rStyle w:val="Style13ptBold"/>
          <w:rFonts w:asciiTheme="majorHAnsi" w:hAnsiTheme="majorHAnsi"/>
          <w:b w:val="0"/>
        </w:rPr>
      </w:pPr>
      <w:r w:rsidRPr="00E16A93">
        <w:rPr>
          <w:rStyle w:val="Style13ptBold"/>
          <w:rFonts w:asciiTheme="majorHAnsi" w:hAnsiTheme="majorHAnsi"/>
        </w:rPr>
        <w:t xml:space="preserve">Rogers 15 </w:t>
      </w:r>
      <w:r w:rsidRPr="0020304D">
        <w:rPr>
          <w:rStyle w:val="Style13ptBold"/>
          <w:rFonts w:asciiTheme="majorHAnsi" w:hAnsiTheme="majorHAnsi"/>
          <w:b w:val="0"/>
          <w:sz w:val="22"/>
          <w:szCs w:val="22"/>
        </w:rPr>
        <w:t xml:space="preserve">(Melvin L Rogers, </w:t>
      </w:r>
      <w:proofErr w:type="spellStart"/>
      <w:r w:rsidRPr="0020304D">
        <w:rPr>
          <w:rStyle w:val="Style13ptBold"/>
          <w:rFonts w:asciiTheme="majorHAnsi" w:hAnsiTheme="majorHAnsi"/>
          <w:b w:val="0"/>
          <w:sz w:val="22"/>
          <w:szCs w:val="22"/>
        </w:rPr>
        <w:t>Univeristy</w:t>
      </w:r>
      <w:proofErr w:type="spellEnd"/>
      <w:r w:rsidRPr="0020304D">
        <w:rPr>
          <w:rStyle w:val="Style13ptBold"/>
          <w:rFonts w:asciiTheme="majorHAnsi" w:hAnsiTheme="majorHAnsi"/>
          <w:b w:val="0"/>
          <w:sz w:val="22"/>
          <w:szCs w:val="22"/>
        </w:rPr>
        <w:t xml:space="preserve"> of California, “Ta-Nehisi Coates’s Wounded Attachment: Reflections on Between the World and Me”, </w:t>
      </w:r>
      <w:hyperlink r:id="rId11" w:history="1">
        <w:r w:rsidRPr="0020304D">
          <w:rPr>
            <w:rStyle w:val="Hyperlink"/>
            <w:rFonts w:asciiTheme="majorHAnsi" w:hAnsiTheme="majorHAnsi"/>
            <w:b/>
            <w:szCs w:val="22"/>
          </w:rPr>
          <w:t>https://www.academia.edu/14337627/Ta-Nehisi_Coatess_Wounded_Attachment_Reflections_on_Between_the_World_and_Me</w:t>
        </w:r>
      </w:hyperlink>
      <w:r w:rsidRPr="0020304D">
        <w:rPr>
          <w:rStyle w:val="Style13ptBold"/>
          <w:rFonts w:asciiTheme="majorHAnsi" w:hAnsiTheme="majorHAnsi"/>
          <w:b w:val="0"/>
          <w:sz w:val="22"/>
          <w:szCs w:val="22"/>
        </w:rPr>
        <w:t xml:space="preserve">, 2015) </w:t>
      </w:r>
      <w:proofErr w:type="spellStart"/>
      <w:r w:rsidRPr="0020304D">
        <w:rPr>
          <w:rStyle w:val="Style13ptBold"/>
          <w:rFonts w:asciiTheme="majorHAnsi" w:hAnsiTheme="majorHAnsi"/>
          <w:b w:val="0"/>
          <w:sz w:val="22"/>
          <w:szCs w:val="22"/>
        </w:rPr>
        <w:t>CJun</w:t>
      </w:r>
      <w:proofErr w:type="spellEnd"/>
    </w:p>
    <w:p w14:paraId="393B07DC" w14:textId="77777777" w:rsidR="00145F06" w:rsidRPr="007D7412" w:rsidRDefault="00145F06" w:rsidP="00145F06">
      <w:pPr>
        <w:rPr>
          <w:rFonts w:asciiTheme="majorHAnsi" w:hAnsiTheme="majorHAnsi"/>
          <w:b/>
          <w:iCs/>
          <w:u w:val="single"/>
        </w:rPr>
      </w:pPr>
      <w:r w:rsidRPr="00E16A93">
        <w:rPr>
          <w:rStyle w:val="StyleUnderline"/>
          <w:rFonts w:asciiTheme="majorHAnsi" w:hAnsiTheme="majorHAnsi"/>
        </w:rPr>
        <w:t xml:space="preserve">There is, in this, a danger. </w:t>
      </w:r>
      <w:r w:rsidRPr="0082606A">
        <w:rPr>
          <w:rStyle w:val="StyleUnderline"/>
          <w:rFonts w:asciiTheme="majorHAnsi" w:hAnsiTheme="majorHAnsi"/>
          <w:highlight w:val="cyan"/>
        </w:rPr>
        <w:t>When one conceptualizes</w:t>
      </w:r>
      <w:r w:rsidRPr="00E16A93">
        <w:rPr>
          <w:rStyle w:val="StyleUnderline"/>
          <w:rFonts w:asciiTheme="majorHAnsi" w:hAnsiTheme="majorHAnsi"/>
        </w:rPr>
        <w:t xml:space="preserve"> white supremacy </w:t>
      </w:r>
      <w:r w:rsidRPr="0082606A">
        <w:rPr>
          <w:rStyle w:val="StyleUnderline"/>
          <w:rFonts w:asciiTheme="majorHAnsi" w:hAnsiTheme="majorHAnsi"/>
          <w:highlight w:val="cyan"/>
        </w:rPr>
        <w:t>at the level of ontology, there is little room for one’s imagination</w:t>
      </w:r>
      <w:r w:rsidRPr="00E16A93">
        <w:rPr>
          <w:rStyle w:val="StyleUnderline"/>
          <w:rFonts w:asciiTheme="majorHAnsi" w:hAnsiTheme="majorHAnsi"/>
        </w:rPr>
        <w:t xml:space="preserve"> to soar </w:t>
      </w:r>
      <w:r w:rsidRPr="0082606A">
        <w:rPr>
          <w:rStyle w:val="StyleUnderline"/>
          <w:rFonts w:asciiTheme="majorHAnsi" w:hAnsiTheme="majorHAnsi"/>
          <w:highlight w:val="cyan"/>
        </w:rPr>
        <w:t>and one’s sense of agency is</w:t>
      </w:r>
      <w:r w:rsidRPr="00E16A93">
        <w:rPr>
          <w:rStyle w:val="StyleUnderline"/>
          <w:rFonts w:asciiTheme="majorHAnsi" w:hAnsiTheme="majorHAnsi"/>
        </w:rPr>
        <w:t xml:space="preserve"> inescapably </w:t>
      </w:r>
      <w:r w:rsidRPr="0082606A">
        <w:rPr>
          <w:rStyle w:val="StyleUnderline"/>
          <w:rFonts w:asciiTheme="majorHAnsi" w:hAnsiTheme="majorHAnsi"/>
          <w:highlight w:val="cyan"/>
        </w:rPr>
        <w:t>constrained.</w:t>
      </w:r>
      <w:r w:rsidRPr="00E16A93">
        <w:rPr>
          <w:rFonts w:asciiTheme="majorHAnsi" w:hAnsiTheme="majorHAnsi"/>
          <w:sz w:val="12"/>
        </w:rPr>
        <w:t xml:space="preserve"> The meaning of action is tied fundamentally to what we imagine is possible for us. “The missing thing,” Coates writes, “was related to the plunder of our bodies, the fact that any claim to ourselves, to the hands that secured us, the spine that braced us, and the head that directed us, was contestable.” The body is one of the unifying themes of the book. It resonates well with our American ears because the hallmark of freedom is sovereign control over our bodies. This was the site on which slavery did its most destructive work: controlling the body to enslave the soul. We see the reconstitution of this logic in our present moment—the policing and imprisoning of black men and women. </w:t>
      </w:r>
      <w:r w:rsidRPr="0082606A">
        <w:rPr>
          <w:rStyle w:val="Emphasis"/>
          <w:rFonts w:asciiTheme="majorHAnsi" w:hAnsiTheme="majorHAnsi"/>
          <w:highlight w:val="cyan"/>
        </w:rPr>
        <w:t>The reality of this colonizes not only the past and the present, but also the future. There can be no affirmative politics when race functions</w:t>
      </w:r>
      <w:r w:rsidRPr="00E16A93">
        <w:rPr>
          <w:rStyle w:val="Emphasis"/>
          <w:rFonts w:asciiTheme="majorHAnsi" w:hAnsiTheme="majorHAnsi"/>
        </w:rPr>
        <w:t xml:space="preserve"> primarily </w:t>
      </w:r>
      <w:r w:rsidRPr="0082606A">
        <w:rPr>
          <w:rStyle w:val="Emphasis"/>
          <w:rFonts w:asciiTheme="majorHAnsi" w:hAnsiTheme="majorHAnsi"/>
          <w:highlight w:val="cyan"/>
        </w:rPr>
        <w:t>as a wounded attachment</w:t>
      </w:r>
      <w:r w:rsidRPr="00E16A93">
        <w:rPr>
          <w:rStyle w:val="Emphasis"/>
          <w:rFonts w:asciiTheme="majorHAnsi" w:hAnsiTheme="majorHAnsi"/>
        </w:rPr>
        <w:t xml:space="preserve">—when our bodies are the visible reminders that we live at the arbitrary whim of another. But what of those young men and women in the streets of Ferguson, Chicago, New York, and Charleston—how ought we to read their efforts? </w:t>
      </w:r>
      <w:r w:rsidRPr="00E16A93">
        <w:rPr>
          <w:rFonts w:asciiTheme="majorHAnsi" w:hAnsiTheme="majorHAnsi"/>
          <w:sz w:val="12"/>
        </w:rPr>
        <w:t xml:space="preserve">We come to understand Coates’s answer to this question in one of the pivotal and tragic moments of the book—the murder of a college friend, Prince Jones, at the hands of the police. As Coates says: “This entire episode took me from fear to a rage that burned in me then, animates me now, and will likely leave me on fire for the rest of my days.” With his soul on fire, all his senses are directed to the pain white supremacy produces, the wounds it creates. This murder should not be read as a function of the actions of a police officer or even the logic of policing blacks in the United States. His account of this strikes a darker chord. What he tells us about the meaning of the death of Prince Jones, what we ought to understand, reveals the operating logic of the “universe”: She [referring to his mother] knew that the galaxy itself could kill me, that all of me could be shattered and all of her legacy spilled upon the curb like bum wine. And no one would be brought to account for this destruction, because my death would not be the fault of any human but the fault of some unfortunate but immutable fact of ‘race,’ imposed upon an innocent country by the inscrutable judgment of invisible gods. The earthquake cannot be subpoenaed. The typhoon will not bend under indictment. They sent the killer of Prince Jones back to his work, because he was not a killer at all. He was a force of nature, the helpless agent of our world’s physical laws. </w:t>
      </w:r>
      <w:r w:rsidRPr="00E16A93">
        <w:rPr>
          <w:rStyle w:val="StyleUnderline"/>
          <w:rFonts w:asciiTheme="majorHAnsi" w:hAnsiTheme="majorHAnsi"/>
        </w:rPr>
        <w:t xml:space="preserve">But if we are all just helpless agents of physical laws, the question might emerge again: </w:t>
      </w:r>
      <w:r w:rsidRPr="0082606A">
        <w:rPr>
          <w:rStyle w:val="StyleUnderline"/>
          <w:rFonts w:asciiTheme="majorHAnsi" w:hAnsiTheme="majorHAnsi"/>
          <w:highlight w:val="cyan"/>
        </w:rPr>
        <w:t>What does one do?</w:t>
      </w:r>
      <w:r w:rsidRPr="00E16A93">
        <w:rPr>
          <w:rStyle w:val="StyleUnderline"/>
          <w:rFonts w:asciiTheme="majorHAnsi" w:hAnsiTheme="majorHAnsi"/>
        </w:rPr>
        <w:t xml:space="preserve"> Coates </w:t>
      </w:r>
      <w:r w:rsidRPr="00E16A93">
        <w:rPr>
          <w:rFonts w:asciiTheme="majorHAnsi" w:hAnsiTheme="majorHAnsi"/>
          <w:sz w:val="12"/>
        </w:rPr>
        <w:t xml:space="preserve">recommends interrogation and struggle. His love for books and his journey to Howard University, “Mecca,” as he calls it, serve as sites where he can question the world around him. </w:t>
      </w:r>
      <w:r w:rsidRPr="00E16A93">
        <w:rPr>
          <w:rStyle w:val="Emphasis"/>
          <w:rFonts w:asciiTheme="majorHAnsi" w:hAnsiTheme="majorHAnsi"/>
        </w:rPr>
        <w:t xml:space="preserve">But </w:t>
      </w:r>
      <w:r w:rsidRPr="0082606A">
        <w:rPr>
          <w:rStyle w:val="Emphasis"/>
          <w:rFonts w:asciiTheme="majorHAnsi" w:hAnsiTheme="majorHAnsi"/>
          <w:highlight w:val="cyan"/>
        </w:rPr>
        <w:t>interrogation and struggle to what end? His answer is contained in his incessant preoccupation with natural disasters</w:t>
      </w:r>
      <w:r w:rsidRPr="00E16A93">
        <w:rPr>
          <w:rStyle w:val="Emphasis"/>
          <w:rFonts w:asciiTheme="majorHAnsi" w:hAnsiTheme="majorHAnsi"/>
        </w:rPr>
        <w:t>.</w:t>
      </w:r>
      <w:r w:rsidRPr="00E16A93">
        <w:rPr>
          <w:rFonts w:asciiTheme="majorHAnsi" w:hAnsiTheme="majorHAnsi"/>
          <w:sz w:val="12"/>
        </w:rPr>
        <w:t xml:space="preserve"> We might say, at one time we thought the Gods were angry with us or that they were moving furniture around, thus causing earthquakes. Now we know earthquakes are the result of tectonic shifts. Okay, what do we do with that knowledge? Coates seems to say: Construct an early warning system—don’t misspend your energy trying to stop the earthquake itself. There is a lesson in this: “Perhaps one person can make a change, but not the kind of change that would raise your body to equality with your countrymen…And still you are called to struggle, not because it assures you victory, but because it assures you an honorable and sane life.” One’s response can be honorable because it emerges from a clear-sightedness that leaves one standing upright in the face of the truth of the matter—namely, that your white counterparts will never join you in raising your body to equality. “It is truly horrible,” Coates writes in one of the most disturbing sentences of the book, “to understand yourself as the essential below of your country.” Coates’s sentences are often pitched as frank speech; it is what it is. This produces a kind of sanity, he suggests, releasing one from a preoccupation with the world being other than what it is. </w:t>
      </w:r>
      <w:r w:rsidRPr="00E16A93">
        <w:rPr>
          <w:rStyle w:val="Emphasis"/>
          <w:rFonts w:asciiTheme="majorHAnsi" w:hAnsiTheme="majorHAnsi"/>
        </w:rPr>
        <w:t>Herein lies the danger: Forget telling his son it will be okay. Coates cannot even muster a tentative response to his son; he cannot tell him that it may be okay. “</w:t>
      </w:r>
      <w:r w:rsidRPr="0082606A">
        <w:rPr>
          <w:rStyle w:val="Emphasis"/>
          <w:rFonts w:asciiTheme="majorHAnsi" w:hAnsiTheme="majorHAnsi"/>
          <w:highlight w:val="cyan"/>
        </w:rPr>
        <w:t>The struggle is really all I have for you</w:t>
      </w:r>
      <w:r w:rsidRPr="00E16A93">
        <w:rPr>
          <w:rStyle w:val="Emphasis"/>
          <w:rFonts w:asciiTheme="majorHAnsi" w:hAnsiTheme="majorHAnsi"/>
        </w:rPr>
        <w:t>,” he tells his son, “</w:t>
      </w:r>
      <w:r w:rsidRPr="0082606A">
        <w:rPr>
          <w:rStyle w:val="Emphasis"/>
          <w:rFonts w:asciiTheme="majorHAnsi" w:hAnsiTheme="majorHAnsi"/>
          <w:highlight w:val="cyan"/>
        </w:rPr>
        <w:t>because it is the only portion of this world under your control</w:t>
      </w:r>
      <w:r w:rsidRPr="00E16A93">
        <w:rPr>
          <w:rStyle w:val="Emphasis"/>
          <w:rFonts w:asciiTheme="majorHAnsi" w:hAnsiTheme="majorHAnsi"/>
        </w:rPr>
        <w:t xml:space="preserve">.” What a </w:t>
      </w:r>
      <w:r w:rsidRPr="0082606A">
        <w:rPr>
          <w:rStyle w:val="Emphasis"/>
          <w:rFonts w:asciiTheme="majorHAnsi" w:hAnsiTheme="majorHAnsi"/>
          <w:highlight w:val="cyan"/>
        </w:rPr>
        <w:t>strange</w:t>
      </w:r>
      <w:r w:rsidRPr="00E16A93">
        <w:rPr>
          <w:rStyle w:val="Emphasis"/>
          <w:rFonts w:asciiTheme="majorHAnsi" w:hAnsiTheme="majorHAnsi"/>
        </w:rPr>
        <w:t xml:space="preserve"> form of control. </w:t>
      </w:r>
      <w:r w:rsidRPr="0082606A">
        <w:rPr>
          <w:rStyle w:val="Emphasis"/>
          <w:rFonts w:asciiTheme="majorHAnsi" w:hAnsiTheme="majorHAnsi"/>
          <w:highlight w:val="cyan"/>
        </w:rPr>
        <w:t>Black folks may control</w:t>
      </w:r>
      <w:r w:rsidRPr="00E16A93">
        <w:rPr>
          <w:rStyle w:val="Emphasis"/>
          <w:rFonts w:asciiTheme="majorHAnsi" w:hAnsiTheme="majorHAnsi"/>
        </w:rPr>
        <w:t xml:space="preserve"> their place in the </w:t>
      </w:r>
      <w:r w:rsidRPr="0082606A">
        <w:rPr>
          <w:rStyle w:val="Emphasis"/>
          <w:rFonts w:asciiTheme="majorHAnsi" w:hAnsiTheme="majorHAnsi"/>
          <w:highlight w:val="cyan"/>
        </w:rPr>
        <w:t>battle, but never with the possibility</w:t>
      </w:r>
      <w:r w:rsidRPr="00E16A93">
        <w:rPr>
          <w:rStyle w:val="Emphasis"/>
          <w:rFonts w:asciiTheme="majorHAnsi" w:hAnsiTheme="majorHAnsi"/>
        </w:rPr>
        <w:t xml:space="preserve"> that they, and in turn the country to which </w:t>
      </w:r>
      <w:r w:rsidRPr="0082606A">
        <w:rPr>
          <w:rStyle w:val="Emphasis"/>
          <w:rFonts w:asciiTheme="majorHAnsi" w:hAnsiTheme="majorHAnsi"/>
          <w:highlight w:val="cyan"/>
        </w:rPr>
        <w:t>they</w:t>
      </w:r>
      <w:r w:rsidRPr="00E16A93">
        <w:rPr>
          <w:rStyle w:val="Emphasis"/>
          <w:rFonts w:asciiTheme="majorHAnsi" w:hAnsiTheme="majorHAnsi"/>
        </w:rPr>
        <w:t xml:space="preserve"> belong, </w:t>
      </w:r>
      <w:r w:rsidRPr="0082606A">
        <w:rPr>
          <w:rStyle w:val="Emphasis"/>
          <w:rFonts w:asciiTheme="majorHAnsi" w:hAnsiTheme="majorHAnsi"/>
          <w:highlight w:val="cyan"/>
        </w:rPr>
        <w:t>may win.</w:t>
      </w:r>
      <w:r w:rsidRPr="00E16A93">
        <w:rPr>
          <w:rStyle w:val="Emphasis"/>
          <w:rFonts w:asciiTheme="majorHAnsi" w:hAnsiTheme="majorHAnsi"/>
        </w:rPr>
        <w:t xml:space="preserve"> </w:t>
      </w:r>
      <w:r w:rsidRPr="00E16A93">
        <w:rPr>
          <w:rFonts w:asciiTheme="majorHAnsi" w:hAnsiTheme="majorHAnsi"/>
          <w:sz w:val="12"/>
        </w:rPr>
        <w:t xml:space="preserve">Releasing the book at this moment—given all that is going on with black lives under public assault </w:t>
      </w:r>
      <w:r w:rsidRPr="00E16A93">
        <w:rPr>
          <w:rFonts w:asciiTheme="majorHAnsi" w:hAnsiTheme="majorHAnsi"/>
          <w:sz w:val="12"/>
        </w:rPr>
        <w:lastRenderedPageBreak/>
        <w:t xml:space="preserve">and black youth in particular attempting to imagine the world anew—seems the oddest thing to do. </w:t>
      </w:r>
      <w:r w:rsidRPr="00E16A93">
        <w:rPr>
          <w:rStyle w:val="StyleUnderline"/>
          <w:rFonts w:asciiTheme="majorHAnsi" w:hAnsiTheme="majorHAnsi"/>
        </w:rPr>
        <w:t xml:space="preserve">For all of the channeling of James Baldwin, Coates seems to have forgotten that black folks “can’t afford despair.” As </w:t>
      </w:r>
      <w:r w:rsidRPr="0082606A">
        <w:rPr>
          <w:rStyle w:val="StyleUnderline"/>
          <w:rFonts w:asciiTheme="majorHAnsi" w:hAnsiTheme="majorHAnsi"/>
          <w:highlight w:val="cyan"/>
        </w:rPr>
        <w:t>Baldwin went on to say</w:t>
      </w:r>
      <w:r w:rsidRPr="00E16A93">
        <w:rPr>
          <w:rStyle w:val="StyleUnderline"/>
          <w:rFonts w:asciiTheme="majorHAnsi" w:hAnsiTheme="majorHAnsi"/>
        </w:rPr>
        <w:t xml:space="preserve">: “I can’t tell my nephew, my niece; </w:t>
      </w:r>
      <w:r w:rsidRPr="0082606A">
        <w:rPr>
          <w:rStyle w:val="StyleUnderline"/>
          <w:rFonts w:asciiTheme="majorHAnsi" w:hAnsiTheme="majorHAnsi"/>
          <w:highlight w:val="cyan"/>
        </w:rPr>
        <w:t>you can’t tell the children there is no hope.</w:t>
      </w:r>
      <w:r w:rsidRPr="00E16A93">
        <w:rPr>
          <w:rStyle w:val="StyleUnderline"/>
          <w:rFonts w:asciiTheme="majorHAnsi" w:hAnsiTheme="majorHAnsi"/>
        </w:rPr>
        <w:t>”</w:t>
      </w:r>
      <w:r w:rsidRPr="00E16A93">
        <w:rPr>
          <w:rFonts w:asciiTheme="majorHAnsi" w:hAnsiTheme="majorHAnsi"/>
          <w:sz w:val="12"/>
        </w:rPr>
        <w:t xml:space="preserve"> The reason why you can’t say this is not because you are living in a dream or selling a fantasy, but because there can be no certain knowledge of the future. Humility, borne out of our lack of knowledge of the future, justifies hope. Much has been made of the comparison between Baldwin and Coates, owing largely to how the book is structured and because of Toni Morrison’s endorsement. But what this connection means seems to escape many commentators. In his 1955 non-fiction book titled Notes of a Native Son, Baldwin reflects on the wounds white supremacy left on his father: “I had discovered the weight of white people in the world. I saw that this had been for my ancestors and now would be for me an awful thing to live with and that the bitterness which had helped to kill my father could also kill me.” Similar to Coates, Baldwin was wounded and so was Baldwin’s father. Yet </w:t>
      </w:r>
      <w:r w:rsidRPr="00E16A93">
        <w:rPr>
          <w:rStyle w:val="Emphasis"/>
          <w:rFonts w:asciiTheme="majorHAnsi" w:hAnsiTheme="majorHAnsi"/>
        </w:rPr>
        <w:t xml:space="preserve">Baldwin knew all too well that the </w:t>
      </w:r>
      <w:r w:rsidRPr="0082606A">
        <w:rPr>
          <w:rStyle w:val="Emphasis"/>
          <w:rFonts w:asciiTheme="majorHAnsi" w:hAnsiTheme="majorHAnsi"/>
          <w:highlight w:val="cyan"/>
        </w:rPr>
        <w:t>wounded attachment if held on</w:t>
      </w:r>
      <w:r w:rsidRPr="00E16A93">
        <w:rPr>
          <w:rStyle w:val="Emphasis"/>
          <w:rFonts w:asciiTheme="majorHAnsi" w:hAnsiTheme="majorHAnsi"/>
        </w:rPr>
        <w:t xml:space="preserve"> to </w:t>
      </w:r>
      <w:r w:rsidRPr="0082606A">
        <w:rPr>
          <w:rStyle w:val="Emphasis"/>
          <w:rFonts w:asciiTheme="majorHAnsi" w:hAnsiTheme="majorHAnsi"/>
          <w:highlight w:val="cyan"/>
        </w:rPr>
        <w:t>would destroy</w:t>
      </w:r>
      <w:r w:rsidRPr="00E16A93">
        <w:rPr>
          <w:rStyle w:val="Emphasis"/>
          <w:rFonts w:asciiTheme="majorHAnsi" w:hAnsiTheme="majorHAnsi"/>
        </w:rPr>
        <w:t xml:space="preserve"> not the plunderers of </w:t>
      </w:r>
      <w:r w:rsidRPr="0082606A">
        <w:rPr>
          <w:rStyle w:val="Emphasis"/>
          <w:rFonts w:asciiTheme="majorHAnsi" w:hAnsiTheme="majorHAnsi"/>
          <w:highlight w:val="cyan"/>
        </w:rPr>
        <w:t>black life,</w:t>
      </w:r>
      <w:r w:rsidRPr="00E16A93">
        <w:rPr>
          <w:rStyle w:val="Emphasis"/>
          <w:rFonts w:asciiTheme="majorHAnsi" w:hAnsiTheme="majorHAnsi"/>
        </w:rPr>
        <w:t xml:space="preserve"> but the ones who were plundered. “Hatred, which could destroy so much, never failed to destroy the man who hated and this was an immutable law.” Baldwin’s father, as he understood him, was destroyed by hatred. </w:t>
      </w:r>
      <w:r w:rsidRPr="00E16A93">
        <w:rPr>
          <w:rFonts w:asciiTheme="majorHAnsi" w:hAnsiTheme="majorHAnsi"/>
          <w:sz w:val="12"/>
        </w:rPr>
        <w:t>Coates is less like Baldwin in this respect and, perhaps, more like Baldwin’s father. “I am wounded,” says Coates. “I am marked by old codes, which shielded me in one world and then chained me in the next.” The chains reach out to imprison not only his son, but you and I as well. There is a profound sense of disappointment here. Disappointment because given the power of the book, Coates seems unable to linger in the conditions that have given life to the Ta-</w:t>
      </w:r>
      <w:proofErr w:type="spellStart"/>
      <w:r w:rsidRPr="00E16A93">
        <w:rPr>
          <w:rFonts w:asciiTheme="majorHAnsi" w:hAnsiTheme="majorHAnsi"/>
          <w:sz w:val="12"/>
        </w:rPr>
        <w:t>Neisha</w:t>
      </w:r>
      <w:proofErr w:type="spellEnd"/>
      <w:r w:rsidRPr="00E16A93">
        <w:rPr>
          <w:rFonts w:asciiTheme="majorHAnsi" w:hAnsiTheme="majorHAnsi"/>
          <w:sz w:val="12"/>
        </w:rPr>
        <w:t xml:space="preserve"> Coates that now occupies the public stage. Coates’s own engagement with the world—his very agency—has received social support. Throughout the book he often comments on the rich diversity of black beauty and on the power of love. His father, William Paul Coates, is the founder of Black Classic Press—a press with the explicit focus of revealing the richness of black life. His mother, Cheryl Waters, helped to financially support the family and provided young Coates with direction. And yet he seems to stand at a distance from the condition of possibility suggested by just those examples. One ought not to read these moments above as expressive of the very “Dream” he means to reject. Rather, </w:t>
      </w:r>
      <w:r w:rsidRPr="00E16A93">
        <w:rPr>
          <w:rStyle w:val="Emphasis"/>
          <w:rFonts w:asciiTheme="majorHAnsi" w:hAnsiTheme="majorHAnsi"/>
        </w:rPr>
        <w:t xml:space="preserve">the point is that </w:t>
      </w:r>
      <w:r w:rsidRPr="0082606A">
        <w:rPr>
          <w:rStyle w:val="Emphasis"/>
          <w:rFonts w:asciiTheme="majorHAnsi" w:hAnsiTheme="majorHAnsi"/>
          <w:highlight w:val="cyan"/>
        </w:rPr>
        <w:t>black life is</w:t>
      </w:r>
      <w:r w:rsidRPr="00E16A93">
        <w:rPr>
          <w:rStyle w:val="Emphasis"/>
          <w:rFonts w:asciiTheme="majorHAnsi" w:hAnsiTheme="majorHAnsi"/>
        </w:rPr>
        <w:t xml:space="preserve"> at once informed by, but </w:t>
      </w:r>
      <w:r w:rsidRPr="0082606A">
        <w:rPr>
          <w:rStyle w:val="Emphasis"/>
          <w:rFonts w:asciiTheme="majorHAnsi" w:hAnsiTheme="majorHAnsi"/>
          <w:highlight w:val="cyan"/>
        </w:rPr>
        <w:t>not reducible to, the pain exacted on our bodies</w:t>
      </w:r>
      <w:r w:rsidRPr="00E16A93">
        <w:rPr>
          <w:rStyle w:val="Emphasis"/>
          <w:rFonts w:asciiTheme="majorHAnsi" w:hAnsiTheme="majorHAnsi"/>
        </w:rPr>
        <w:t xml:space="preserve"> by this country. This eludes Coates. The wound is so intense he cannot direct his senses beyond the pain. </w:t>
      </w:r>
    </w:p>
    <w:p w14:paraId="780FC407" w14:textId="0B95C42B" w:rsidR="001506F7" w:rsidRDefault="001506F7" w:rsidP="001506F7">
      <w:pPr>
        <w:pStyle w:val="Heading4"/>
      </w:pPr>
      <w:r>
        <w:lastRenderedPageBreak/>
        <w:t>1</w:t>
      </w:r>
      <w:r>
        <w:t xml:space="preserve">] Even if debate is bad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 </w:t>
      </w:r>
    </w:p>
    <w:p w14:paraId="0FE041DF" w14:textId="3C1EB93F" w:rsidR="001506F7" w:rsidRDefault="001506F7" w:rsidP="001506F7">
      <w:pPr>
        <w:pStyle w:val="Heading4"/>
      </w:pPr>
      <w:r>
        <w:t>2</w:t>
      </w:r>
      <w:r>
        <w:t xml:space="preserve">] Debate is good, double bind either the AC performance is strong enough to destroy debate which should have been done </w:t>
      </w:r>
      <w:r w:rsidR="004F30E3">
        <w:t xml:space="preserve">when they </w:t>
      </w:r>
      <w:proofErr w:type="spellStart"/>
      <w:r w:rsidR="004F30E3">
        <w:t>semied</w:t>
      </w:r>
      <w:proofErr w:type="spellEnd"/>
      <w:r w:rsidR="004F30E3">
        <w:t xml:space="preserve"> TOC</w:t>
      </w:r>
      <w:r>
        <w:t xml:space="preserve"> or the Ac’s performance doesn’t have anything to prove which means the </w:t>
      </w:r>
      <w:proofErr w:type="spellStart"/>
      <w:r>
        <w:t>squo</w:t>
      </w:r>
      <w:proofErr w:type="spellEnd"/>
      <w:r>
        <w:t xml:space="preserve"> is quite strong and that causes presumption.</w:t>
      </w:r>
    </w:p>
    <w:p w14:paraId="294BCF45" w14:textId="73C57A91" w:rsidR="0006130F" w:rsidRDefault="001506F7" w:rsidP="001506F7">
      <w:pPr>
        <w:pStyle w:val="Heading4"/>
      </w:pPr>
      <w:r>
        <w:t>3</w:t>
      </w:r>
      <w:r>
        <w:t xml:space="preserve">] Every single ballot, speech time you  follow, speaker award you receive with this </w:t>
      </w:r>
      <w:proofErr w:type="spellStart"/>
      <w:r>
        <w:t>aff</w:t>
      </w:r>
      <w:proofErr w:type="spellEnd"/>
      <w:r>
        <w:t xml:space="preserve"> just feeds into the structure of debate, you are empowering debate by continuously paying to go to tournaments and reading this </w:t>
      </w:r>
      <w:proofErr w:type="spellStart"/>
      <w:r>
        <w:t>aff</w:t>
      </w:r>
      <w:proofErr w:type="spellEnd"/>
      <w:r>
        <w:t xml:space="preserve">, which proves that an affirmative ballot cannot be the way to resolve debate being bad. </w:t>
      </w:r>
    </w:p>
    <w:p w14:paraId="56785A9F" w14:textId="7B592907" w:rsidR="0006130F" w:rsidRDefault="0006130F" w:rsidP="0006130F">
      <w:pPr>
        <w:pStyle w:val="Heading4"/>
      </w:pPr>
      <w:r>
        <w:t xml:space="preserve">4] </w:t>
      </w:r>
      <w:r>
        <w:t xml:space="preserve">Asking for the ballot for reading the </w:t>
      </w:r>
      <w:proofErr w:type="spellStart"/>
      <w:r>
        <w:t>aff</w:t>
      </w:r>
      <w:proofErr w:type="spellEnd"/>
      <w:r>
        <w:t xml:space="preserve"> is bad – it turns the judge into an authoritarian adjudicator who dictates whether your strategy and performance is good for the space and is an effective strategy. Turns the </w:t>
      </w:r>
      <w:proofErr w:type="spellStart"/>
      <w:r>
        <w:t>aff</w:t>
      </w:r>
      <w:proofErr w:type="spellEnd"/>
      <w:r>
        <w:t xml:space="preserve"> since it gives too much power to people who are not Black.</w:t>
      </w:r>
    </w:p>
    <w:p w14:paraId="2687F7BE" w14:textId="3610904A" w:rsidR="00BF0167" w:rsidRDefault="00BF0167" w:rsidP="00BF0167">
      <w:pPr>
        <w:pStyle w:val="Heading4"/>
      </w:pPr>
      <w:r>
        <w:t xml:space="preserve">5] </w:t>
      </w:r>
      <w:r w:rsidRPr="008F6A34">
        <w:t xml:space="preserve">afro </w:t>
      </w:r>
      <w:proofErr w:type="spellStart"/>
      <w:r w:rsidRPr="008F6A34">
        <w:t>pess</w:t>
      </w:r>
      <w:proofErr w:type="spellEnd"/>
      <w:r w:rsidRPr="008F6A34">
        <w:t xml:space="preserve"> writes itself into a paradox, if there is no hope then the project of </w:t>
      </w:r>
      <w:proofErr w:type="spellStart"/>
      <w:r w:rsidRPr="008F6A34">
        <w:t>afropess</w:t>
      </w:r>
      <w:proofErr w:type="spellEnd"/>
      <w:r w:rsidRPr="008F6A34">
        <w:t xml:space="preserve"> is useless, there is no reason to write or run </w:t>
      </w:r>
      <w:proofErr w:type="spellStart"/>
      <w:r w:rsidRPr="008F6A34">
        <w:t>afropess</w:t>
      </w:r>
      <w:proofErr w:type="spellEnd"/>
      <w:r w:rsidRPr="008F6A34">
        <w:t xml:space="preserve"> insofar as the ontological structure will always exist</w:t>
      </w:r>
    </w:p>
    <w:p w14:paraId="4C54DAC5" w14:textId="57799737" w:rsidR="008A502A" w:rsidRPr="008A502A" w:rsidRDefault="00BF0167" w:rsidP="00FF3BD1">
      <w:pPr>
        <w:pStyle w:val="Heading4"/>
      </w:pPr>
      <w:r>
        <w:t>6</w:t>
      </w:r>
      <w:r w:rsidRPr="008F6A34">
        <w:t xml:space="preserve">] Ontology fails to understand the </w:t>
      </w:r>
      <w:proofErr w:type="spellStart"/>
      <w:r w:rsidRPr="008F6A34">
        <w:t>indivual</w:t>
      </w:r>
      <w:proofErr w:type="spellEnd"/>
      <w:r w:rsidRPr="008F6A34">
        <w:t xml:space="preserve"> nature of action. </w:t>
      </w:r>
      <w:proofErr w:type="spellStart"/>
      <w:r w:rsidRPr="008F6A34">
        <w:t>Indivual</w:t>
      </w:r>
      <w:proofErr w:type="spellEnd"/>
      <w:r w:rsidRPr="008F6A34">
        <w:t xml:space="preserve"> actions have value for black people, such as them being able to write slave songs, MLK protests and Obama being elected president, the alternative to this is to say that Obama should not have been elected, slave songs should not have been sung and MLK should not have protested</w:t>
      </w:r>
      <w:r>
        <w:t xml:space="preserve">, however all of these things </w:t>
      </w:r>
      <w:r w:rsidR="00851546">
        <w:t>were obviously beneficial</w:t>
      </w:r>
    </w:p>
    <w:sectPr w:rsidR="008A502A" w:rsidRPr="008A502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335026"/>
    <w:multiLevelType w:val="hybridMultilevel"/>
    <w:tmpl w:val="E09C5A98"/>
    <w:lvl w:ilvl="0" w:tplc="01CC693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20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30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5F06"/>
    <w:rsid w:val="001506F7"/>
    <w:rsid w:val="0016612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96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3E6"/>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30E3"/>
    <w:rsid w:val="005028E5"/>
    <w:rsid w:val="00503735"/>
    <w:rsid w:val="00516A88"/>
    <w:rsid w:val="00522065"/>
    <w:rsid w:val="005224F2"/>
    <w:rsid w:val="00533F1C"/>
    <w:rsid w:val="00536D8B"/>
    <w:rsid w:val="005379C3"/>
    <w:rsid w:val="00546B6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F2"/>
    <w:rsid w:val="007E242C"/>
    <w:rsid w:val="007E6631"/>
    <w:rsid w:val="00803A12"/>
    <w:rsid w:val="00805417"/>
    <w:rsid w:val="0082606A"/>
    <w:rsid w:val="008266F9"/>
    <w:rsid w:val="008267E2"/>
    <w:rsid w:val="00826A9B"/>
    <w:rsid w:val="00834842"/>
    <w:rsid w:val="00840E7B"/>
    <w:rsid w:val="0085154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02A"/>
    <w:rsid w:val="008B032E"/>
    <w:rsid w:val="008C0FA2"/>
    <w:rsid w:val="008C2342"/>
    <w:rsid w:val="008C77B6"/>
    <w:rsid w:val="008D1B91"/>
    <w:rsid w:val="008D724A"/>
    <w:rsid w:val="008E7A3E"/>
    <w:rsid w:val="008F41FD"/>
    <w:rsid w:val="008F4479"/>
    <w:rsid w:val="008F4BA0"/>
    <w:rsid w:val="00901726"/>
    <w:rsid w:val="009100C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58"/>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167"/>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3AE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26FA"/>
    <w:rsid w:val="00D77956"/>
    <w:rsid w:val="00D80F0C"/>
    <w:rsid w:val="00D92077"/>
    <w:rsid w:val="00D951E2"/>
    <w:rsid w:val="00D9565A"/>
    <w:rsid w:val="00DB2337"/>
    <w:rsid w:val="00DB40AA"/>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0B8"/>
    <w:rsid w:val="00ED3BBA"/>
    <w:rsid w:val="00ED4E12"/>
    <w:rsid w:val="00EE051B"/>
    <w:rsid w:val="00EE54B4"/>
    <w:rsid w:val="00EF1AD8"/>
    <w:rsid w:val="00EF2B5C"/>
    <w:rsid w:val="00EF7794"/>
    <w:rsid w:val="00F00E16"/>
    <w:rsid w:val="00F02046"/>
    <w:rsid w:val="00F053D8"/>
    <w:rsid w:val="00F07888"/>
    <w:rsid w:val="00F1313D"/>
    <w:rsid w:val="00F201E7"/>
    <w:rsid w:val="00F204E0"/>
    <w:rsid w:val="00F20B16"/>
    <w:rsid w:val="00F21C79"/>
    <w:rsid w:val="00F238C9"/>
    <w:rsid w:val="00F23CA5"/>
    <w:rsid w:val="00F277AA"/>
    <w:rsid w:val="00F31955"/>
    <w:rsid w:val="00F322C5"/>
    <w:rsid w:val="00F34C06"/>
    <w:rsid w:val="00F43EA3"/>
    <w:rsid w:val="00F50C55"/>
    <w:rsid w:val="00F57FFB"/>
    <w:rsid w:val="00F601E6"/>
    <w:rsid w:val="00F73954"/>
    <w:rsid w:val="00F86DC8"/>
    <w:rsid w:val="00F94060"/>
    <w:rsid w:val="00FA56F6"/>
    <w:rsid w:val="00FB329D"/>
    <w:rsid w:val="00FC27E3"/>
    <w:rsid w:val="00FC74C7"/>
    <w:rsid w:val="00FD451D"/>
    <w:rsid w:val="00FD5B22"/>
    <w:rsid w:val="00FE1B01"/>
    <w:rsid w:val="00FE233B"/>
    <w:rsid w:val="00FF3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98FA0"/>
  <w14:defaultImageDpi w14:val="300"/>
  <w15:docId w15:val="{9CEC90BC-76DF-9E45-94C3-0903ACDB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26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20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20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20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ED20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20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0B8"/>
  </w:style>
  <w:style w:type="character" w:customStyle="1" w:styleId="Heading1Char">
    <w:name w:val="Heading 1 Char"/>
    <w:aliases w:val="Pocket Char"/>
    <w:basedOn w:val="DefaultParagraphFont"/>
    <w:link w:val="Heading1"/>
    <w:uiPriority w:val="9"/>
    <w:rsid w:val="00ED20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20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20B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ED20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20B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link w:val="CardsFont12pt"/>
    <w:uiPriority w:val="6"/>
    <w:qFormat/>
    <w:rsid w:val="00ED20B8"/>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ED20B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20B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ED20B8"/>
    <w:rPr>
      <w:color w:val="auto"/>
      <w:u w:val="none"/>
    </w:rPr>
  </w:style>
  <w:style w:type="paragraph" w:styleId="DocumentMap">
    <w:name w:val="Document Map"/>
    <w:basedOn w:val="Normal"/>
    <w:link w:val="DocumentMapChar"/>
    <w:uiPriority w:val="99"/>
    <w:semiHidden/>
    <w:unhideWhenUsed/>
    <w:rsid w:val="00ED20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20B8"/>
    <w:rPr>
      <w:rFonts w:ascii="Lucida Grande" w:hAnsi="Lucida Grande" w:cs="Lucida Grande"/>
    </w:rPr>
  </w:style>
  <w:style w:type="paragraph" w:customStyle="1" w:styleId="Emphasis1">
    <w:name w:val="Emphasis1"/>
    <w:basedOn w:val="Normal"/>
    <w:link w:val="Emphasis"/>
    <w:autoRedefine/>
    <w:uiPriority w:val="20"/>
    <w:qFormat/>
    <w:rsid w:val="00D726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726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322C5"/>
    <w:pPr>
      <w:spacing w:after="0" w:line="240" w:lineRule="auto"/>
      <w:ind w:left="720"/>
      <w:jc w:val="both"/>
    </w:pPr>
    <w:rPr>
      <w:rFonts w:cstheme="minorBid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322C5"/>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ademia.edu/14337627/Ta-Nehisi_Coatess_Wounded_Attachment_Reflections_on_Between_the_World_and_Me" TargetMode="External"/><Relationship Id="rId5" Type="http://schemas.openxmlformats.org/officeDocument/2006/relationships/numbering" Target="numbering.xml"/><Relationship Id="rId10" Type="http://schemas.openxmlformats.org/officeDocument/2006/relationships/hyperlink" Target="https://nationalforensicleague.org/DownloadHandler.ashx?File=/userdocs/publications/05-2010%20Complete%20Rostrum.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13</Pages>
  <Words>5811</Words>
  <Characters>33124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22</cp:revision>
  <dcterms:created xsi:type="dcterms:W3CDTF">2021-09-12T20:17:00Z</dcterms:created>
  <dcterms:modified xsi:type="dcterms:W3CDTF">2021-09-13T14:58:00Z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