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14673" w14:textId="4E49C0AB" w:rsidR="007D68FC" w:rsidRDefault="007D68FC" w:rsidP="007D68FC">
      <w:pPr>
        <w:pStyle w:val="Heading4"/>
      </w:pPr>
      <w:r>
        <w:t xml:space="preserve">TW: Non graphic descriptions of </w:t>
      </w:r>
      <w:proofErr w:type="spellStart"/>
      <w:r>
        <w:t>pedophillia</w:t>
      </w:r>
      <w:proofErr w:type="spellEnd"/>
    </w:p>
    <w:p w14:paraId="7E714D37" w14:textId="77777777" w:rsidR="00C127C1" w:rsidRPr="00C127C1" w:rsidRDefault="00C127C1" w:rsidP="00C127C1"/>
    <w:p w14:paraId="6B57D84C" w14:textId="77777777" w:rsidR="007D68FC" w:rsidRPr="0084354C" w:rsidRDefault="007D68FC" w:rsidP="007D68FC"/>
    <w:p w14:paraId="2411BDB1" w14:textId="5706752A" w:rsidR="007D68FC" w:rsidRDefault="007D68FC" w:rsidP="007D68FC">
      <w:pPr>
        <w:pStyle w:val="Heading2"/>
      </w:pPr>
      <w:r>
        <w:lastRenderedPageBreak/>
        <w:t xml:space="preserve">Util </w:t>
      </w:r>
    </w:p>
    <w:p w14:paraId="57A7004C" w14:textId="77777777" w:rsidR="007D68FC" w:rsidRDefault="007D68FC" w:rsidP="007D68FC">
      <w:pPr>
        <w:pStyle w:val="Heading4"/>
      </w:pPr>
      <w:r>
        <w:t xml:space="preserve">The standard is maximizing expected well-being. </w:t>
      </w:r>
    </w:p>
    <w:p w14:paraId="3CC34B03" w14:textId="77777777" w:rsidR="007D68FC" w:rsidRPr="00716136" w:rsidRDefault="007D68FC" w:rsidP="007D68FC">
      <w:pPr>
        <w:pStyle w:val="Heading4"/>
        <w:spacing w:line="240" w:lineRule="auto"/>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2B217F0B" w14:textId="77777777" w:rsidR="007D68FC" w:rsidRPr="00716136" w:rsidRDefault="007D68FC" w:rsidP="007D68FC">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3F139161" w14:textId="77777777" w:rsidR="007D68FC" w:rsidRPr="00E47BED" w:rsidRDefault="007D68FC" w:rsidP="007D68FC">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066C3F">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066C3F">
        <w:rPr>
          <w:rStyle w:val="StyleUnderline"/>
          <w:rFonts w:asciiTheme="majorHAnsi" w:hAnsiTheme="majorHAnsi" w:cstheme="majorHAnsi"/>
          <w:b/>
          <w:bCs/>
          <w:highlight w:val="cyan"/>
        </w:rPr>
        <w:t xml:space="preserve">pain is intrinsically </w:t>
      </w:r>
      <w:proofErr w:type="spellStart"/>
      <w:r w:rsidRPr="00066C3F">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066C3F">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066C3F">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066C3F">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066C3F">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066C3F">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066C3F">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066C3F">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066C3F">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066C3F">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066C3F">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66C3F">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066C3F">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066C3F">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6CBCFB8B" w14:textId="77777777" w:rsidR="007D68FC" w:rsidRPr="008F5337" w:rsidRDefault="007D68FC" w:rsidP="007D68FC">
      <w:pPr>
        <w:pStyle w:val="Heading4"/>
      </w:pPr>
      <w:r>
        <w:t xml:space="preserve">2] Extinction first --- moral uncertainty. </w:t>
      </w:r>
    </w:p>
    <w:p w14:paraId="290B0460" w14:textId="77777777" w:rsidR="007D68FC" w:rsidRPr="005F7BED" w:rsidRDefault="007D68FC" w:rsidP="007D68FC">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26B39A8A" w14:textId="77777777" w:rsidR="007D68FC" w:rsidRDefault="007D68FC" w:rsidP="007D68FC">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066C3F">
        <w:rPr>
          <w:rStyle w:val="StyleUnderline"/>
          <w:b/>
          <w:bCs/>
          <w:highlight w:val="cyan"/>
        </w:rPr>
        <w:t>Our</w:t>
      </w:r>
      <w:r w:rsidRPr="008F5337">
        <w:rPr>
          <w:rStyle w:val="StyleUnderline"/>
        </w:rPr>
        <w:t xml:space="preserve"> present </w:t>
      </w:r>
      <w:r w:rsidRPr="00066C3F">
        <w:rPr>
          <w:rStyle w:val="StyleUnderline"/>
          <w:b/>
          <w:bCs/>
          <w:highlight w:val="cyan"/>
        </w:rPr>
        <w:t>understanding</w:t>
      </w:r>
      <w:r w:rsidRPr="008F5337">
        <w:rPr>
          <w:rStyle w:val="StyleUnderline"/>
        </w:rPr>
        <w:t xml:space="preserve"> of axiology </w:t>
      </w:r>
      <w:r w:rsidRPr="00066C3F">
        <w:rPr>
          <w:rStyle w:val="StyleUnderline"/>
          <w:b/>
          <w:bCs/>
          <w:highlight w:val="cyan"/>
        </w:rPr>
        <w:t>might</w:t>
      </w:r>
      <w:r w:rsidRPr="008F5337">
        <w:rPr>
          <w:rStyle w:val="StyleUnderline"/>
        </w:rPr>
        <w:t xml:space="preserve"> well </w:t>
      </w:r>
      <w:r w:rsidRPr="00066C3F">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066C3F">
        <w:rPr>
          <w:rStyle w:val="StyleUnderline"/>
          <w:b/>
          <w:bCs/>
          <w:highlight w:val="cyan"/>
        </w:rPr>
        <w:t>If we are</w:t>
      </w:r>
      <w:r w:rsidRPr="008F5337">
        <w:rPr>
          <w:rStyle w:val="StyleUnderline"/>
        </w:rPr>
        <w:t xml:space="preserve"> indeed profoundly </w:t>
      </w:r>
      <w:r w:rsidRPr="00066C3F">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066C3F">
        <w:rPr>
          <w:rStyle w:val="StyleUnderline"/>
          <w:b/>
          <w:bCs/>
          <w:highlight w:val="cyan"/>
        </w:rPr>
        <w:t>we should</w:t>
      </w:r>
      <w:r w:rsidRPr="008F5337">
        <w:rPr>
          <w:rStyle w:val="StyleUnderline"/>
        </w:rPr>
        <w:t xml:space="preserve"> recognize that there is a great option </w:t>
      </w:r>
      <w:r w:rsidRPr="00066C3F">
        <w:rPr>
          <w:rStyle w:val="StyleUnderline"/>
          <w:b/>
          <w:bCs/>
          <w:highlight w:val="cyan"/>
        </w:rPr>
        <w:t>value</w:t>
      </w:r>
      <w:r w:rsidRPr="008F5337">
        <w:rPr>
          <w:rStyle w:val="StyleUnderline"/>
        </w:rPr>
        <w:t xml:space="preserve"> in preserving — and ideally improving — </w:t>
      </w:r>
      <w:r w:rsidRPr="00066C3F">
        <w:rPr>
          <w:rStyle w:val="StyleUnderline"/>
          <w:b/>
          <w:bCs/>
          <w:highlight w:val="cyan"/>
        </w:rPr>
        <w:t>our ability to</w:t>
      </w:r>
      <w:r w:rsidRPr="008F5337">
        <w:rPr>
          <w:rStyle w:val="StyleUnderline"/>
        </w:rPr>
        <w:t xml:space="preserve"> recognize value and to </w:t>
      </w:r>
      <w:r w:rsidRPr="00066C3F">
        <w:rPr>
          <w:rStyle w:val="StyleUnderline"/>
          <w:b/>
          <w:bCs/>
          <w:highlight w:val="cyan"/>
        </w:rPr>
        <w:t xml:space="preserve">steer the future </w:t>
      </w:r>
      <w:r w:rsidRPr="00AC2A5D">
        <w:rPr>
          <w:rStyle w:val="StyleUnderline"/>
          <w:b/>
          <w:bCs/>
        </w:rPr>
        <w:t>accordingly</w:t>
      </w:r>
      <w:r w:rsidRPr="00066C3F">
        <w:rPr>
          <w:rStyle w:val="StyleUnderline"/>
          <w:b/>
          <w:bCs/>
          <w:highlight w:val="cyan"/>
        </w:rPr>
        <w:t>. Ensuring</w:t>
      </w:r>
      <w:r w:rsidRPr="008F5337">
        <w:rPr>
          <w:rStyle w:val="StyleUnderline"/>
        </w:rPr>
        <w:t xml:space="preserve"> that there will be </w:t>
      </w:r>
      <w:r w:rsidRPr="00066C3F">
        <w:rPr>
          <w:rStyle w:val="StyleUnderline"/>
          <w:b/>
          <w:bCs/>
          <w:highlight w:val="cyan"/>
        </w:rPr>
        <w:t>a future</w:t>
      </w:r>
      <w:r w:rsidRPr="008F5337">
        <w:rPr>
          <w:rStyle w:val="StyleUnderline"/>
        </w:rPr>
        <w:t xml:space="preserve"> version </w:t>
      </w:r>
      <w:r w:rsidRPr="00066C3F">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066C3F">
        <w:rPr>
          <w:rStyle w:val="StyleUnderline"/>
          <w:b/>
          <w:bCs/>
          <w:highlight w:val="cyan"/>
        </w:rPr>
        <w:t xml:space="preserve">we must prevent </w:t>
      </w:r>
      <w:r w:rsidRPr="00AC2A5D">
        <w:rPr>
          <w:rStyle w:val="StyleUnderline"/>
          <w:b/>
          <w:bCs/>
        </w:rPr>
        <w:t xml:space="preserve">any </w:t>
      </w:r>
      <w:r w:rsidRPr="00066C3F">
        <w:rPr>
          <w:rStyle w:val="StyleUnderline"/>
          <w:b/>
          <w:bCs/>
          <w:highlight w:val="cyan"/>
        </w:rPr>
        <w:t>existential catastrophe</w:t>
      </w:r>
      <w:r w:rsidRPr="008F5337">
        <w:rPr>
          <w:rStyle w:val="StyleUnderline"/>
        </w:rPr>
        <w:t>.</w:t>
      </w:r>
    </w:p>
    <w:p w14:paraId="533C546F" w14:textId="77777777" w:rsidR="007D68FC" w:rsidRDefault="007D68FC" w:rsidP="007D68FC">
      <w:pPr>
        <w:pStyle w:val="Heading4"/>
        <w:rPr>
          <w:rFonts w:asciiTheme="majorHAnsi" w:hAnsiTheme="majorHAnsi" w:cstheme="majorHAnsi"/>
        </w:rPr>
      </w:pPr>
      <w:r>
        <w:lastRenderedPageBreak/>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4C7FF7EC" w14:textId="77777777" w:rsidR="007D68FC" w:rsidRPr="004E035C" w:rsidRDefault="007D68FC" w:rsidP="007D68FC">
      <w:pPr>
        <w:pStyle w:val="Heading4"/>
        <w:rPr>
          <w:rFonts w:asciiTheme="majorHAnsi" w:hAnsiTheme="majorHAnsi" w:cstheme="majorHAnsi"/>
        </w:rPr>
      </w:pPr>
      <w:r>
        <w:t xml:space="preserve">4]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consequentialism</w:t>
      </w:r>
      <w:r w:rsidRPr="004E035C">
        <w:rPr>
          <w:rFonts w:asciiTheme="majorHAnsi" w:hAnsiTheme="majorHAnsi" w:cstheme="majorHAnsi"/>
        </w:rPr>
        <w:t xml:space="preserve"> </w:t>
      </w:r>
      <w:r w:rsidRPr="004E035C">
        <w:rPr>
          <w:rFonts w:asciiTheme="majorHAnsi" w:eastAsia="Calibri" w:hAnsiTheme="majorHAnsi" w:cstheme="majorHAnsi"/>
        </w:rPr>
        <w:t>explains</w:t>
      </w:r>
      <w:r w:rsidRPr="004E035C">
        <w:rPr>
          <w:rFonts w:asciiTheme="majorHAnsi" w:hAnsiTheme="majorHAnsi" w:cstheme="majorHAnsi"/>
        </w:rPr>
        <w:t xml:space="preserve"> </w:t>
      </w:r>
      <w:r w:rsidRPr="004E035C">
        <w:rPr>
          <w:rFonts w:asciiTheme="majorHAnsi" w:eastAsia="Calibri" w:hAnsiTheme="majorHAnsi" w:cstheme="majorHAnsi"/>
        </w:rPr>
        <w:t>degrees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wrongness</w:t>
      </w:r>
      <w:r w:rsidRPr="004E035C">
        <w:rPr>
          <w:rFonts w:asciiTheme="majorHAnsi" w:hAnsiTheme="majorHAnsi" w:cstheme="majorHAnsi"/>
        </w:rPr>
        <w:t>—</w:t>
      </w:r>
      <w:r w:rsidRPr="004E035C">
        <w:rPr>
          <w:rFonts w:asciiTheme="majorHAnsi" w:eastAsia="Calibri" w:hAnsiTheme="majorHAnsi" w:cstheme="majorHAnsi"/>
        </w:rPr>
        <w:t>if</w:t>
      </w:r>
      <w:r w:rsidRPr="004E035C">
        <w:rPr>
          <w:rFonts w:asciiTheme="majorHAnsi" w:hAnsiTheme="majorHAnsi" w:cstheme="majorHAnsi"/>
        </w:rPr>
        <w:t xml:space="preserve"> </w:t>
      </w:r>
      <w:r w:rsidRPr="004E035C">
        <w:rPr>
          <w:rFonts w:asciiTheme="majorHAnsi" w:eastAsia="Calibri" w:hAnsiTheme="majorHAnsi" w:cstheme="majorHAnsi"/>
        </w:rPr>
        <w:t>I</w:t>
      </w:r>
      <w:r w:rsidRPr="004E035C">
        <w:rPr>
          <w:rFonts w:asciiTheme="majorHAnsi" w:hAnsiTheme="majorHAnsi" w:cstheme="majorHAnsi"/>
        </w:rPr>
        <w:t xml:space="preserve"> </w:t>
      </w:r>
      <w:r w:rsidRPr="004E035C">
        <w:rPr>
          <w:rFonts w:asciiTheme="majorHAnsi" w:eastAsia="Calibri" w:hAnsiTheme="majorHAnsi" w:cstheme="majorHAnsi"/>
        </w:rPr>
        <w:t>break</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meet</w:t>
      </w:r>
      <w:r w:rsidRPr="004E035C">
        <w:rPr>
          <w:rFonts w:asciiTheme="majorHAnsi" w:hAnsiTheme="majorHAnsi" w:cstheme="majorHAnsi"/>
        </w:rPr>
        <w:t xml:space="preserve"> </w:t>
      </w:r>
      <w:r w:rsidRPr="004E035C">
        <w:rPr>
          <w:rFonts w:asciiTheme="majorHAnsi" w:eastAsia="Calibri" w:hAnsiTheme="majorHAnsi" w:cstheme="majorHAnsi"/>
        </w:rPr>
        <w:t>up</w:t>
      </w:r>
      <w:r w:rsidRPr="004E035C">
        <w:rPr>
          <w:rFonts w:asciiTheme="majorHAnsi" w:hAnsiTheme="majorHAnsi" w:cstheme="majorHAnsi"/>
        </w:rPr>
        <w:t xml:space="preserve"> </w:t>
      </w:r>
      <w:r w:rsidRPr="004E035C">
        <w:rPr>
          <w:rFonts w:asciiTheme="majorHAnsi" w:eastAsia="Calibri" w:hAnsiTheme="majorHAnsi" w:cstheme="majorHAnsi"/>
        </w:rPr>
        <w:t>for</w:t>
      </w:r>
      <w:r w:rsidRPr="004E035C">
        <w:rPr>
          <w:rFonts w:asciiTheme="majorHAnsi" w:hAnsiTheme="majorHAnsi" w:cstheme="majorHAnsi"/>
        </w:rPr>
        <w:t xml:space="preserve"> </w:t>
      </w:r>
      <w:r w:rsidRPr="004E035C">
        <w:rPr>
          <w:rFonts w:asciiTheme="majorHAnsi" w:eastAsia="Calibri" w:hAnsiTheme="majorHAnsi" w:cstheme="majorHAnsi"/>
        </w:rPr>
        <w:t>lunch</w:t>
      </w:r>
      <w:r w:rsidRPr="004E035C">
        <w:rPr>
          <w:rFonts w:asciiTheme="majorHAnsi" w:hAnsiTheme="majorHAnsi" w:cstheme="majorHAnsi"/>
        </w:rPr>
        <w:t xml:space="preserve">, </w:t>
      </w:r>
      <w:r w:rsidRPr="004E035C">
        <w:rPr>
          <w:rFonts w:asciiTheme="majorHAnsi" w:eastAsia="Calibri" w:hAnsiTheme="majorHAnsi" w:cstheme="majorHAnsi"/>
        </w:rPr>
        <w:t>that</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not</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bad</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take</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dying</w:t>
      </w:r>
      <w:r w:rsidRPr="004E035C">
        <w:rPr>
          <w:rFonts w:asciiTheme="majorHAnsi" w:hAnsiTheme="majorHAnsi" w:cstheme="majorHAnsi"/>
        </w:rPr>
        <w:t xml:space="preserve"> </w:t>
      </w:r>
      <w:r w:rsidRPr="004E035C">
        <w:rPr>
          <w:rFonts w:asciiTheme="majorHAnsi" w:eastAsia="Calibri" w:hAnsiTheme="majorHAnsi" w:cstheme="majorHAnsi"/>
        </w:rPr>
        <w:t>person</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hospital</w:t>
      </w:r>
      <w:r w:rsidRPr="004E035C">
        <w:rPr>
          <w:rFonts w:asciiTheme="majorHAnsi" w:hAnsiTheme="majorHAnsi" w:cstheme="majorHAnsi"/>
        </w:rPr>
        <w:t xml:space="preserve">.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consequences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explain</w:t>
      </w:r>
      <w:r w:rsidRPr="004E035C">
        <w:rPr>
          <w:rFonts w:asciiTheme="majorHAnsi" w:hAnsiTheme="majorHAnsi" w:cstheme="majorHAnsi"/>
        </w:rPr>
        <w:t xml:space="preserve"> </w:t>
      </w:r>
      <w:r w:rsidRPr="004E035C">
        <w:rPr>
          <w:rFonts w:asciiTheme="majorHAnsi" w:eastAsia="Calibri" w:hAnsiTheme="majorHAnsi" w:cstheme="majorHAnsi"/>
        </w:rPr>
        <w:t>why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second</w:t>
      </w:r>
      <w:r w:rsidRPr="004E035C">
        <w:rPr>
          <w:rFonts w:asciiTheme="majorHAnsi" w:hAnsiTheme="majorHAnsi" w:cstheme="majorHAnsi"/>
        </w:rPr>
        <w:t xml:space="preserve"> </w:t>
      </w:r>
      <w:r w:rsidRPr="004E035C">
        <w:rPr>
          <w:rFonts w:asciiTheme="majorHAnsi" w:eastAsia="Calibri" w:hAnsiTheme="majorHAnsi" w:cstheme="majorHAnsi"/>
        </w:rPr>
        <w:t>one</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much</w:t>
      </w:r>
      <w:r w:rsidRPr="004E035C">
        <w:rPr>
          <w:rFonts w:asciiTheme="majorHAnsi" w:hAnsiTheme="majorHAnsi" w:cstheme="majorHAnsi"/>
        </w:rPr>
        <w:t xml:space="preserve"> </w:t>
      </w:r>
      <w:r w:rsidRPr="004E035C">
        <w:rPr>
          <w:rFonts w:asciiTheme="majorHAnsi" w:eastAsia="Calibri" w:hAnsiTheme="majorHAnsi" w:cstheme="majorHAnsi"/>
        </w:rPr>
        <w:t>worse</w:t>
      </w:r>
      <w:r w:rsidRPr="004E035C">
        <w:rPr>
          <w:rFonts w:asciiTheme="majorHAnsi" w:hAnsiTheme="majorHAnsi" w:cstheme="majorHAnsi"/>
        </w:rPr>
        <w:t xml:space="preserve"> </w:t>
      </w:r>
      <w:r w:rsidRPr="004E035C">
        <w:rPr>
          <w:rFonts w:asciiTheme="majorHAnsi" w:eastAsia="Calibri" w:hAnsiTheme="majorHAnsi" w:cstheme="majorHAnsi"/>
        </w:rPr>
        <w:t>than</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first</w:t>
      </w:r>
      <w:r w:rsidRPr="004E035C">
        <w:rPr>
          <w:rFonts w:asciiTheme="majorHAnsi" w:hAnsiTheme="majorHAnsi" w:cstheme="majorHAnsi"/>
        </w:rPr>
        <w:t>.</w:t>
      </w:r>
    </w:p>
    <w:p w14:paraId="6456EB27" w14:textId="77777777" w:rsidR="007D68FC" w:rsidRPr="00F601E6" w:rsidRDefault="007D68FC" w:rsidP="007D68FC"/>
    <w:p w14:paraId="75882FE0" w14:textId="77777777" w:rsidR="007D68FC" w:rsidRPr="004C65CC" w:rsidRDefault="007D68FC" w:rsidP="007D68FC"/>
    <w:p w14:paraId="04A1961F" w14:textId="77777777" w:rsidR="007D68FC" w:rsidRDefault="007D68FC" w:rsidP="007D68FC">
      <w:pPr>
        <w:pStyle w:val="Heading2"/>
      </w:pPr>
      <w:r>
        <w:lastRenderedPageBreak/>
        <w:t>I Law</w:t>
      </w:r>
    </w:p>
    <w:p w14:paraId="4608CC8C" w14:textId="77777777" w:rsidR="007D68FC" w:rsidRPr="00DC7E68" w:rsidRDefault="007D68FC" w:rsidP="007D68FC">
      <w:pPr>
        <w:pStyle w:val="Heading4"/>
      </w:pPr>
      <w:r>
        <w:t>Intellectual property rights cannot be discriminated on the basis of field, or place of invention</w:t>
      </w:r>
    </w:p>
    <w:p w14:paraId="5A9BF3EB" w14:textId="77777777" w:rsidR="007D68FC" w:rsidRPr="00DC7E68" w:rsidRDefault="007D68FC" w:rsidP="007D68FC">
      <w:r w:rsidRPr="00DC7E68">
        <w:rPr>
          <w:rStyle w:val="Style13ptBold"/>
        </w:rPr>
        <w:t>WTO</w:t>
      </w:r>
      <w:r w:rsidRPr="00DC7E68">
        <w:t xml:space="preserve"> </w:t>
      </w:r>
      <w:hyperlink r:id="rId9"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14:paraId="2BE96F24" w14:textId="77777777" w:rsidR="007D68FC" w:rsidRDefault="007D68FC" w:rsidP="007D68FC">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t>Subject to the provisions of paragraphs 2 and 3, patents shall be available for any inventions, whether products or processes, in all fields of technology, provided that they are new, involve an inventive step and are capable of industrial application. </w:t>
      </w:r>
      <w:hyperlink r:id="rId10"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066C3F">
        <w:rPr>
          <w:rStyle w:val="Emphasis"/>
          <w:highlight w:val="cyan"/>
        </w:rPr>
        <w:t>patents shall be available</w:t>
      </w:r>
      <w:r w:rsidRPr="003461E4">
        <w:rPr>
          <w:rStyle w:val="Emphasis"/>
        </w:rPr>
        <w:t xml:space="preserve"> and patent rights enjoyable </w:t>
      </w:r>
      <w:r w:rsidRPr="00066C3F">
        <w:rPr>
          <w:rStyle w:val="Emphasis"/>
          <w:highlight w:val="cyan"/>
        </w:rPr>
        <w:t>without discrimination</w:t>
      </w:r>
      <w:r w:rsidRPr="003461E4">
        <w:rPr>
          <w:rFonts w:ascii="Museo Sans 300" w:eastAsia="Times New Roman" w:hAnsi="Museo Sans 300" w:cs="Times New Roman"/>
          <w:color w:val="000000"/>
          <w:sz w:val="14"/>
          <w:szCs w:val="21"/>
        </w:rPr>
        <w:t xml:space="preserve"> as </w:t>
      </w:r>
      <w:r w:rsidRPr="00066C3F">
        <w:rPr>
          <w:rStyle w:val="Emphasis"/>
          <w:highlight w:val="cyan"/>
        </w:rPr>
        <w:t>to the place of invention,</w:t>
      </w:r>
      <w:r w:rsidRPr="003461E4">
        <w:rPr>
          <w:rStyle w:val="Emphasis"/>
        </w:rPr>
        <w:t xml:space="preserve"> the </w:t>
      </w:r>
      <w:r w:rsidRPr="00066C3F">
        <w:rPr>
          <w:rStyle w:val="Emphasis"/>
          <w:highlight w:val="cyan"/>
        </w:rPr>
        <w:t>field of technology</w:t>
      </w:r>
      <w:r w:rsidRPr="003461E4">
        <w:rPr>
          <w:rStyle w:val="Emphasis"/>
        </w:rPr>
        <w:t xml:space="preserve"> and </w:t>
      </w:r>
      <w:r w:rsidRPr="00066C3F">
        <w:rPr>
          <w:rStyle w:val="Emphasis"/>
          <w:highlight w:val="cyan"/>
        </w:rPr>
        <w:t xml:space="preserve">whether products are imported </w:t>
      </w:r>
      <w:r w:rsidRPr="003461E4">
        <w:rPr>
          <w:rStyle w:val="Emphasis"/>
        </w:rPr>
        <w:t xml:space="preserve">or locally </w:t>
      </w:r>
      <w:r w:rsidRPr="00066C3F">
        <w:rPr>
          <w:rStyle w:val="Emphasis"/>
          <w:highlight w:val="cyan"/>
        </w:rPr>
        <w:t>produced.</w:t>
      </w:r>
    </w:p>
    <w:p w14:paraId="355979B7" w14:textId="77777777" w:rsidR="007D68FC" w:rsidRDefault="007D68FC" w:rsidP="007D68FC">
      <w:pPr>
        <w:shd w:val="clear" w:color="auto" w:fill="FFFFFF"/>
        <w:spacing w:after="150" w:line="240" w:lineRule="auto"/>
        <w:rPr>
          <w:rStyle w:val="Emphasis"/>
        </w:rPr>
      </w:pPr>
    </w:p>
    <w:p w14:paraId="449F3FD1" w14:textId="77777777" w:rsidR="007D68FC" w:rsidRDefault="007D68FC" w:rsidP="007D68FC">
      <w:pPr>
        <w:pStyle w:val="Heading4"/>
      </w:pPr>
      <w:r>
        <w:t>The WTO’s appellate body no longer exists to mediate disputes, without immediate buy in by states, and no mechanism to make disobedient states obey, the system collapses</w:t>
      </w:r>
    </w:p>
    <w:p w14:paraId="2C6002B4" w14:textId="77777777" w:rsidR="007D68FC" w:rsidRPr="00EE158F" w:rsidRDefault="007D68FC" w:rsidP="007D68FC">
      <w:pPr>
        <w:spacing w:after="0" w:line="240" w:lineRule="auto"/>
        <w:rPr>
          <w:rFonts w:ascii="Times New Roman" w:eastAsia="Times New Roman" w:hAnsi="Times New Roman" w:cs="Times New Roman"/>
          <w:sz w:val="24"/>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Communications Manager; Project Lead, Common Futures Conversations</w:t>
      </w:r>
    </w:p>
    <w:p w14:paraId="7A547BB1" w14:textId="77777777" w:rsidR="007D68FC" w:rsidRDefault="007D68FC" w:rsidP="007D68FC">
      <w:pPr>
        <w:shd w:val="clear" w:color="auto" w:fill="FFFFFF"/>
        <w:spacing w:after="150" w:line="240" w:lineRule="auto"/>
        <w:rPr>
          <w:rStyle w:val="Emphasis"/>
        </w:rPr>
      </w:pPr>
    </w:p>
    <w:p w14:paraId="161A405F" w14:textId="77777777" w:rsidR="007D68FC" w:rsidRPr="003024C5" w:rsidRDefault="007D68FC" w:rsidP="007D68FC">
      <w:pPr>
        <w:rPr>
          <w:sz w:val="12"/>
        </w:rPr>
      </w:pPr>
      <w:r w:rsidRPr="00066C3F">
        <w:rPr>
          <w:rStyle w:val="Emphasis"/>
          <w:highlight w:val="cyan"/>
        </w:rPr>
        <w:t>The WTO</w:t>
      </w:r>
      <w:r w:rsidRPr="003024C5">
        <w:rPr>
          <w:sz w:val="12"/>
        </w:rPr>
        <w:t xml:space="preserve"> is unique amongst international institutions because it </w:t>
      </w:r>
      <w:r w:rsidRPr="00066C3F">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066C3F">
        <w:rPr>
          <w:rStyle w:val="Emphasis"/>
          <w:highlight w:val="cyan"/>
        </w:rPr>
        <w:t>the dispute settlement system</w:t>
      </w:r>
      <w:r w:rsidRPr="003024C5">
        <w:rPr>
          <w:rStyle w:val="Emphasis"/>
        </w:rPr>
        <w:t>.</w:t>
      </w:r>
      <w:r w:rsidRPr="003024C5">
        <w:rPr>
          <w:sz w:val="12"/>
        </w:rPr>
        <w:t xml:space="preserve"> However, </w:t>
      </w:r>
      <w:r w:rsidRPr="00066C3F">
        <w:rPr>
          <w:rStyle w:val="Emphasis"/>
          <w:highlight w:val="cyan"/>
        </w:rPr>
        <w:t>the</w:t>
      </w:r>
      <w:r w:rsidRPr="003024C5">
        <w:rPr>
          <w:sz w:val="12"/>
        </w:rPr>
        <w:t xml:space="preserve"> fundamental </w:t>
      </w:r>
      <w:r w:rsidRPr="00066C3F">
        <w:rPr>
          <w:rStyle w:val="Emphasis"/>
          <w:highlight w:val="cyan"/>
        </w:rPr>
        <w:t>vulnerability is that if</w:t>
      </w:r>
      <w:r w:rsidRPr="003024C5">
        <w:rPr>
          <w:rStyle w:val="Emphasis"/>
        </w:rPr>
        <w:t xml:space="preserve"> powerful </w:t>
      </w:r>
      <w:r w:rsidRPr="00066C3F">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066C3F">
        <w:rPr>
          <w:rStyle w:val="Emphasis"/>
          <w:highlight w:val="cyan"/>
        </w:rPr>
        <w:t>won’t participate</w:t>
      </w:r>
      <w:r w:rsidRPr="003024C5">
        <w:rPr>
          <w:rStyle w:val="Emphasis"/>
        </w:rPr>
        <w:t xml:space="preserve"> in the system and be bound by its rules, </w:t>
      </w:r>
      <w:r w:rsidRPr="00066C3F">
        <w:rPr>
          <w:rStyle w:val="Emphasis"/>
          <w:highlight w:val="cyan"/>
        </w:rPr>
        <w:t>they</w:t>
      </w:r>
      <w:r w:rsidRPr="003024C5">
        <w:rPr>
          <w:rStyle w:val="Emphasis"/>
        </w:rPr>
        <w:t xml:space="preserve"> quickly </w:t>
      </w:r>
      <w:r w:rsidRPr="00066C3F">
        <w:rPr>
          <w:rStyle w:val="Emphasis"/>
          <w:highlight w:val="cyan"/>
        </w:rPr>
        <w:t>risk becoming irrelevant</w:t>
      </w:r>
      <w:r w:rsidRPr="003024C5">
        <w:rPr>
          <w:rStyle w:val="Emphasis"/>
        </w:rPr>
        <w:t xml:space="preserve">. And that’s the situation we’re in right now with the appellate body crisis, where, </w:t>
      </w:r>
      <w:r w:rsidRPr="00066C3F">
        <w:rPr>
          <w:rStyle w:val="Emphasis"/>
          <w:highlight w:val="cyan"/>
        </w:rPr>
        <w:t>without a</w:t>
      </w:r>
      <w:r w:rsidRPr="003024C5">
        <w:rPr>
          <w:rStyle w:val="Emphasis"/>
        </w:rPr>
        <w:t xml:space="preserve"> functioning </w:t>
      </w:r>
      <w:r w:rsidRPr="00066C3F">
        <w:rPr>
          <w:rStyle w:val="Emphasis"/>
          <w:highlight w:val="cyan"/>
        </w:rPr>
        <w:t>mechanism to ensure that WTO rules are enforced, the</w:t>
      </w:r>
      <w:r w:rsidRPr="003024C5">
        <w:rPr>
          <w:rStyle w:val="Emphasis"/>
        </w:rPr>
        <w:t xml:space="preserve"> entire </w:t>
      </w:r>
      <w:r w:rsidRPr="00066C3F">
        <w:rPr>
          <w:rStyle w:val="Emphasis"/>
          <w:highlight w:val="cyan"/>
        </w:rPr>
        <w:t>system</w:t>
      </w:r>
      <w:r w:rsidRPr="003024C5">
        <w:rPr>
          <w:rStyle w:val="Emphasis"/>
        </w:rPr>
        <w:t xml:space="preserve"> of global trade rules </w:t>
      </w:r>
      <w:r w:rsidRPr="00066C3F">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082434C9" w14:textId="77777777" w:rsidR="007D68FC" w:rsidRPr="00025D88" w:rsidRDefault="007D68FC" w:rsidP="007D68FC">
      <w:pPr>
        <w:spacing w:after="0" w:line="240" w:lineRule="auto"/>
        <w:rPr>
          <w:rFonts w:ascii="Times New Roman" w:eastAsia="Times New Roman" w:hAnsi="Times New Roman" w:cs="Times New Roman"/>
          <w:sz w:val="24"/>
        </w:rPr>
      </w:pPr>
    </w:p>
    <w:p w14:paraId="7009C64D" w14:textId="77777777" w:rsidR="007D68FC" w:rsidRDefault="007D68FC" w:rsidP="007D68FC">
      <w:pPr>
        <w:pStyle w:val="Heading4"/>
      </w:pPr>
      <w:r>
        <w:t>A major country operating outside WTO consensus wrecks global trade norms</w:t>
      </w:r>
    </w:p>
    <w:p w14:paraId="42097C85" w14:textId="77777777" w:rsidR="007D68FC" w:rsidRDefault="007D68FC" w:rsidP="007D68FC">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11" w:history="1">
        <w:r w:rsidRPr="00F41676">
          <w:rPr>
            <w:rStyle w:val="Hyperlink"/>
          </w:rPr>
          <w:t>https://www.cato.org/free-trade-bulletin/unnecessary-proposal-wto-waiver-intellectual-property-rights-covid-19-vaccines]/Kankee</w:t>
        </w:r>
      </w:hyperlink>
    </w:p>
    <w:p w14:paraId="00FAE099" w14:textId="77777777" w:rsidR="007D68FC" w:rsidRDefault="007D68FC" w:rsidP="007D68FC">
      <w:pPr>
        <w:rPr>
          <w:sz w:val="16"/>
          <w:szCs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066C3F">
        <w:rPr>
          <w:rStyle w:val="StyleUnderline"/>
          <w:highlight w:val="cyan"/>
        </w:rPr>
        <w:t xml:space="preserve">the </w:t>
      </w:r>
      <w:r w:rsidRPr="00066C3F">
        <w:rPr>
          <w:rStyle w:val="Emphasis"/>
          <w:highlight w:val="cyan"/>
        </w:rPr>
        <w:t>last thing</w:t>
      </w:r>
      <w:r w:rsidRPr="00F72EAD">
        <w:rPr>
          <w:rStyle w:val="StyleUnderline"/>
        </w:rPr>
        <w:t xml:space="preserve"> </w:t>
      </w:r>
      <w:r w:rsidRPr="00066C3F">
        <w:rPr>
          <w:rStyle w:val="StyleUnderline"/>
          <w:highlight w:val="cyan"/>
        </w:rPr>
        <w:t>the WTO needs</w:t>
      </w:r>
      <w:r w:rsidRPr="00F72EAD">
        <w:rPr>
          <w:rStyle w:val="StyleUnderline"/>
        </w:rPr>
        <w:t xml:space="preserve"> </w:t>
      </w:r>
      <w:r w:rsidRPr="00066C3F">
        <w:rPr>
          <w:rStyle w:val="StyleUnderline"/>
          <w:highlight w:val="cyan"/>
        </w:rPr>
        <w:t>is</w:t>
      </w:r>
      <w:r w:rsidRPr="00F72EAD">
        <w:rPr>
          <w:rStyle w:val="StyleUnderline"/>
        </w:rPr>
        <w:t xml:space="preserve"> another </w:t>
      </w:r>
      <w:r w:rsidRPr="00066C3F">
        <w:rPr>
          <w:rStyle w:val="StyleUnderline"/>
          <w:highlight w:val="cyan"/>
        </w:rPr>
        <w:t>debate over</w:t>
      </w:r>
      <w:r w:rsidRPr="00F72EAD">
        <w:rPr>
          <w:rStyle w:val="StyleUnderline"/>
        </w:rPr>
        <w:t xml:space="preserve"> perceived </w:t>
      </w:r>
      <w:r w:rsidRPr="00066C3F">
        <w:rPr>
          <w:rStyle w:val="StyleUnderline"/>
          <w:highlight w:val="cyan"/>
        </w:rPr>
        <w:t>trade</w:t>
      </w:r>
      <w:r w:rsidRPr="00F72EAD">
        <w:rPr>
          <w:rStyle w:val="StyleUnderline"/>
        </w:rPr>
        <w:t xml:space="preserve"> obstacles to public health</w:t>
      </w:r>
      <w:r w:rsidRPr="00F96F48">
        <w:rPr>
          <w:sz w:val="16"/>
        </w:rPr>
        <w:t xml:space="preserve">. </w:t>
      </w:r>
      <w:r w:rsidRPr="00066C3F">
        <w:rPr>
          <w:rStyle w:val="StyleUnderline"/>
          <w:highlight w:val="cyan"/>
        </w:rPr>
        <w:t>Unless</w:t>
      </w:r>
      <w:r w:rsidRPr="00066C3F">
        <w:rPr>
          <w:sz w:val="16"/>
          <w:highlight w:val="cyan"/>
        </w:rPr>
        <w:t xml:space="preserve"> </w:t>
      </w:r>
      <w:r w:rsidRPr="00A712A3">
        <w:rPr>
          <w:rStyle w:val="StyleUnderline"/>
        </w:rPr>
        <w:t xml:space="preserve">WTO </w:t>
      </w:r>
      <w:r w:rsidRPr="00066C3F">
        <w:rPr>
          <w:rStyle w:val="StyleUnderline"/>
          <w:highlight w:val="cyan"/>
        </w:rPr>
        <w:t xml:space="preserve">members reach a </w:t>
      </w:r>
      <w:r w:rsidRPr="00066C3F">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066C3F">
        <w:rPr>
          <w:rStyle w:val="StyleUnderline"/>
          <w:highlight w:val="cyan"/>
        </w:rPr>
        <w:t>trading system may be</w:t>
      </w:r>
      <w:r w:rsidRPr="00F72EAD">
        <w:rPr>
          <w:rStyle w:val="StyleUnderline"/>
        </w:rPr>
        <w:t xml:space="preserve"> </w:t>
      </w:r>
      <w:r w:rsidRPr="00F72EAD">
        <w:rPr>
          <w:rStyle w:val="StyleUnderline"/>
        </w:rPr>
        <w:lastRenderedPageBreak/>
        <w:t xml:space="preserve">further </w:t>
      </w:r>
      <w:r w:rsidRPr="00066C3F">
        <w:rPr>
          <w:rStyle w:val="Emphasis"/>
          <w:highlight w:val="cyan"/>
        </w:rPr>
        <w:t>complicated</w:t>
      </w:r>
      <w:r w:rsidRPr="00F72EAD">
        <w:rPr>
          <w:rStyle w:val="StyleUnderline"/>
        </w:rPr>
        <w:t xml:space="preserve"> </w:t>
      </w:r>
      <w:r w:rsidRPr="00066C3F">
        <w:rPr>
          <w:rStyle w:val="StyleUnderline"/>
          <w:highlight w:val="cyan"/>
        </w:rPr>
        <w:t>by a delay</w:t>
      </w:r>
      <w:r w:rsidRPr="00F72EAD">
        <w:rPr>
          <w:rStyle w:val="StyleUnderline"/>
        </w:rPr>
        <w:t xml:space="preserve"> like that </w:t>
      </w:r>
      <w:r w:rsidRPr="00066C3F">
        <w:rPr>
          <w:rStyle w:val="StyleUnderline"/>
          <w:highlight w:val="cyan"/>
        </w:rPr>
        <w:t>in resolving</w:t>
      </w:r>
      <w:r w:rsidRPr="00F72EAD">
        <w:rPr>
          <w:rStyle w:val="StyleUnderline"/>
        </w:rPr>
        <w:t xml:space="preserve"> </w:t>
      </w:r>
      <w:r w:rsidRPr="00066C3F">
        <w:rPr>
          <w:rStyle w:val="StyleUnderline"/>
          <w:highlight w:val="cyan"/>
        </w:rPr>
        <w:t>the</w:t>
      </w:r>
      <w:r w:rsidRPr="00F72EAD">
        <w:rPr>
          <w:rStyle w:val="StyleUnderline"/>
        </w:rPr>
        <w:t xml:space="preserve"> </w:t>
      </w:r>
      <w:r w:rsidRPr="00066C3F">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066C3F">
        <w:rPr>
          <w:rStyle w:val="StyleUnderline"/>
          <w:highlight w:val="cyan"/>
        </w:rPr>
        <w:t>A</w:t>
      </w:r>
      <w:r w:rsidRPr="00F72EAD">
        <w:rPr>
          <w:rStyle w:val="StyleUnderline"/>
        </w:rPr>
        <w:t xml:space="preserve"> new and </w:t>
      </w:r>
      <w:r w:rsidRPr="00066C3F">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066C3F">
        <w:rPr>
          <w:rStyle w:val="Emphasis"/>
          <w:highlight w:val="cyan"/>
        </w:rPr>
        <w:t>political struggle</w:t>
      </w:r>
      <w:r w:rsidRPr="00F96F48">
        <w:rPr>
          <w:sz w:val="16"/>
        </w:rPr>
        <w:t xml:space="preserve"> definitely </w:t>
      </w:r>
      <w:r w:rsidRPr="00066C3F">
        <w:rPr>
          <w:rStyle w:val="StyleUnderline"/>
          <w:highlight w:val="cyan"/>
        </w:rPr>
        <w:t>would not be in the interest of the</w:t>
      </w:r>
      <w:r w:rsidRPr="00F96F48">
        <w:rPr>
          <w:rStyle w:val="StyleUnderline"/>
        </w:rPr>
        <w:t xml:space="preserve"> </w:t>
      </w:r>
      <w:r w:rsidRPr="00F96F48">
        <w:rPr>
          <w:sz w:val="16"/>
        </w:rPr>
        <w:t xml:space="preserve">developed countries, the developing countries, the pharmaceutical companies, or the </w:t>
      </w:r>
      <w:r w:rsidRPr="00066C3F">
        <w:rPr>
          <w:rStyle w:val="StyleUnderline"/>
          <w:highlight w:val="cyan"/>
        </w:rPr>
        <w:t>WTO</w:t>
      </w:r>
      <w:r w:rsidRPr="00F96F48">
        <w:rPr>
          <w:sz w:val="16"/>
        </w:rPr>
        <w:t xml:space="preserve">. Certainly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066C3F">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066C3F">
        <w:rPr>
          <w:rStyle w:val="StyleUnderline"/>
          <w:highlight w:val="cyan"/>
        </w:rPr>
        <w:t>the WTO itself were</w:t>
      </w:r>
      <w:r w:rsidRPr="00F96F48">
        <w:rPr>
          <w:sz w:val="16"/>
        </w:rPr>
        <w:t xml:space="preserve"> all </w:t>
      </w:r>
      <w:r w:rsidRPr="00066C3F">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3386FEBC" w14:textId="77777777" w:rsidR="007D68FC" w:rsidRDefault="007D68FC" w:rsidP="007D68FC">
      <w:pPr>
        <w:rPr>
          <w:sz w:val="16"/>
          <w:szCs w:val="16"/>
        </w:rPr>
      </w:pPr>
    </w:p>
    <w:p w14:paraId="5CE75221" w14:textId="77777777" w:rsidR="007D68FC" w:rsidRDefault="007D68FC" w:rsidP="007D68FC">
      <w:pPr>
        <w:pStyle w:val="Heading4"/>
      </w:pPr>
      <w:r>
        <w:t>Without all states buy in, we risk WW3 but with nukes</w:t>
      </w:r>
    </w:p>
    <w:p w14:paraId="3146AD8B" w14:textId="77777777" w:rsidR="007D68FC" w:rsidRDefault="007D68FC" w:rsidP="007D68FC">
      <w:r w:rsidRPr="00E140A8">
        <w:rPr>
          <w:rStyle w:val="Heading4Char"/>
        </w:rPr>
        <w:t>Hopewell and Horton 08-03</w:t>
      </w:r>
      <w:r>
        <w:t xml:space="preserve"> [Kristen Hopewell Associate Professor and Canada Research Chair in Global Policy at the University of British Columbia, and Ben Horton, Communications Manager; Project Lead, Common Futures Conversations, 08-03-2021, "Lessons from Trump’s assault on the World Trade Organization," Chatham House – International Affairs Think Tank, https://www.chathamhouse.org/2021/08/lessons-trumps-assault-world-trade-organization]/Kankee</w:t>
      </w:r>
    </w:p>
    <w:p w14:paraId="7F7C7EB7" w14:textId="77777777" w:rsidR="007D68FC" w:rsidRPr="00E140A8" w:rsidRDefault="007D68FC" w:rsidP="007D68FC">
      <w:pPr>
        <w:rPr>
          <w:sz w:val="16"/>
        </w:rPr>
      </w:pPr>
      <w:r w:rsidRPr="00E140A8">
        <w:rPr>
          <w:sz w:val="16"/>
        </w:rPr>
        <w:t xml:space="preserve">What has this episode revealed about the strength of multilateral institutions such as the WTO, in the face of spoiling tactics from major powers? </w:t>
      </w:r>
      <w:r w:rsidRPr="00E140A8">
        <w:rPr>
          <w:rStyle w:val="StyleUnderline"/>
        </w:rPr>
        <w:t>The WTO is unique amongst international institutions because it has a powerful enforcement mechanism</w:t>
      </w:r>
      <w:r w:rsidRPr="00E140A8">
        <w:rPr>
          <w:sz w:val="16"/>
        </w:rPr>
        <w:t xml:space="preserve"> </w:t>
      </w:r>
      <w:r w:rsidRPr="00E140A8">
        <w:rPr>
          <w:rStyle w:val="StyleUnderline"/>
        </w:rPr>
        <w:t>– the dispute settlement system</w:t>
      </w:r>
      <w:r w:rsidRPr="00E140A8">
        <w:rPr>
          <w:sz w:val="16"/>
        </w:rPr>
        <w:t xml:space="preserve">. However, the fundamental vulnerability is that </w:t>
      </w:r>
      <w:r w:rsidRPr="00066C3F">
        <w:rPr>
          <w:rStyle w:val="StyleUnderline"/>
          <w:highlight w:val="cyan"/>
        </w:rPr>
        <w:t xml:space="preserve">if </w:t>
      </w:r>
      <w:r w:rsidRPr="00E140A8">
        <w:rPr>
          <w:rStyle w:val="StyleUnderline"/>
        </w:rPr>
        <w:lastRenderedPageBreak/>
        <w:t xml:space="preserve">powerful </w:t>
      </w:r>
      <w:r w:rsidRPr="00066C3F">
        <w:rPr>
          <w:rStyle w:val="StyleUnderline"/>
          <w:highlight w:val="cyan"/>
        </w:rPr>
        <w:t>states</w:t>
      </w:r>
      <w:r w:rsidRPr="00E140A8">
        <w:rPr>
          <w:sz w:val="16"/>
        </w:rPr>
        <w:t xml:space="preserve"> </w:t>
      </w:r>
      <w:r w:rsidRPr="00903585">
        <w:rPr>
          <w:rStyle w:val="StyleUnderline"/>
        </w:rPr>
        <w:t>like the US</w:t>
      </w:r>
      <w:r w:rsidRPr="00E140A8">
        <w:rPr>
          <w:sz w:val="16"/>
        </w:rPr>
        <w:t xml:space="preserve"> and others </w:t>
      </w:r>
      <w:r w:rsidRPr="00066C3F">
        <w:rPr>
          <w:rStyle w:val="StyleUnderline"/>
          <w:highlight w:val="cyan"/>
        </w:rPr>
        <w:t>won’t</w:t>
      </w:r>
      <w:r w:rsidRPr="00E140A8">
        <w:rPr>
          <w:rStyle w:val="StyleUnderline"/>
        </w:rPr>
        <w:t xml:space="preserve"> participate in the system and </w:t>
      </w:r>
      <w:r w:rsidRPr="00066C3F">
        <w:rPr>
          <w:rStyle w:val="StyleUnderline"/>
          <w:highlight w:val="cyan"/>
        </w:rPr>
        <w:t>be</w:t>
      </w:r>
      <w:r w:rsidRPr="00E140A8">
        <w:rPr>
          <w:rStyle w:val="StyleUnderline"/>
        </w:rPr>
        <w:t xml:space="preserve"> </w:t>
      </w:r>
      <w:r w:rsidRPr="00066C3F">
        <w:rPr>
          <w:rStyle w:val="StyleUnderline"/>
          <w:highlight w:val="cyan"/>
        </w:rPr>
        <w:t>bound by</w:t>
      </w:r>
      <w:r w:rsidRPr="00E140A8">
        <w:rPr>
          <w:rStyle w:val="StyleUnderline"/>
        </w:rPr>
        <w:t xml:space="preserve"> its </w:t>
      </w:r>
      <w:r w:rsidRPr="00066C3F">
        <w:rPr>
          <w:rStyle w:val="StyleUnderline"/>
          <w:highlight w:val="cyan"/>
        </w:rPr>
        <w:t>rules</w:t>
      </w:r>
      <w:r w:rsidRPr="00E140A8">
        <w:rPr>
          <w:rStyle w:val="StyleUnderline"/>
        </w:rPr>
        <w:t xml:space="preserve">, </w:t>
      </w:r>
      <w:r w:rsidRPr="00066C3F">
        <w:rPr>
          <w:rStyle w:val="StyleUnderline"/>
          <w:highlight w:val="cyan"/>
        </w:rPr>
        <w:t>they</w:t>
      </w:r>
      <w:r w:rsidRPr="00E140A8">
        <w:rPr>
          <w:rStyle w:val="StyleUnderline"/>
        </w:rPr>
        <w:t xml:space="preserve"> </w:t>
      </w:r>
      <w:r w:rsidRPr="00903585">
        <w:rPr>
          <w:rStyle w:val="Emphasis"/>
        </w:rPr>
        <w:t xml:space="preserve">quickly </w:t>
      </w:r>
      <w:r w:rsidRPr="00066C3F">
        <w:rPr>
          <w:rStyle w:val="Emphasis"/>
          <w:highlight w:val="cyan"/>
        </w:rPr>
        <w:t>risk</w:t>
      </w:r>
      <w:r w:rsidRPr="00066C3F">
        <w:rPr>
          <w:rStyle w:val="StyleUnderline"/>
          <w:highlight w:val="cyan"/>
        </w:rPr>
        <w:t xml:space="preserve"> becoming </w:t>
      </w:r>
      <w:r w:rsidRPr="00066C3F">
        <w:rPr>
          <w:rStyle w:val="Emphasis"/>
          <w:highlight w:val="cyan"/>
        </w:rPr>
        <w:t>irrelevant</w:t>
      </w:r>
      <w:r w:rsidRPr="00E140A8">
        <w:rPr>
          <w:sz w:val="16"/>
        </w:rPr>
        <w:t xml:space="preserve">. And that’s the situation we’re in right now with the appellate body crisis, where, </w:t>
      </w:r>
      <w:r w:rsidRPr="00066C3F">
        <w:rPr>
          <w:rStyle w:val="StyleUnderline"/>
          <w:highlight w:val="cyan"/>
        </w:rPr>
        <w:t xml:space="preserve">without </w:t>
      </w:r>
      <w:r w:rsidRPr="00903585">
        <w:rPr>
          <w:rStyle w:val="StyleUnderline"/>
        </w:rPr>
        <w:t xml:space="preserve">a </w:t>
      </w:r>
      <w:r w:rsidRPr="00E140A8">
        <w:rPr>
          <w:rStyle w:val="StyleUnderline"/>
        </w:rPr>
        <w:t>functioning</w:t>
      </w:r>
      <w:r w:rsidRPr="00E140A8">
        <w:rPr>
          <w:sz w:val="16"/>
        </w:rPr>
        <w:t xml:space="preserve"> mechanism to ensure that </w:t>
      </w:r>
      <w:r w:rsidRPr="00066C3F">
        <w:rPr>
          <w:rStyle w:val="StyleUnderline"/>
          <w:highlight w:val="cyan"/>
        </w:rPr>
        <w:t>WTO</w:t>
      </w:r>
      <w:r w:rsidRPr="00E140A8">
        <w:rPr>
          <w:sz w:val="16"/>
        </w:rPr>
        <w:t xml:space="preserve"> rules are enforced</w:t>
      </w:r>
      <w:r w:rsidRPr="00903585">
        <w:rPr>
          <w:sz w:val="16"/>
        </w:rPr>
        <w:t xml:space="preserve">, </w:t>
      </w:r>
      <w:r w:rsidRPr="00903585">
        <w:rPr>
          <w:rStyle w:val="StyleUnderline"/>
        </w:rPr>
        <w:t xml:space="preserve">the </w:t>
      </w:r>
      <w:r w:rsidRPr="00903585">
        <w:rPr>
          <w:rStyle w:val="Emphasis"/>
        </w:rPr>
        <w:t xml:space="preserve">entire </w:t>
      </w:r>
      <w:r w:rsidRPr="00903585">
        <w:rPr>
          <w:rStyle w:val="StyleUnderline"/>
        </w:rPr>
        <w:t xml:space="preserve">system of </w:t>
      </w:r>
      <w:r w:rsidRPr="00066C3F">
        <w:rPr>
          <w:rStyle w:val="StyleUnderline"/>
          <w:highlight w:val="cyan"/>
        </w:rPr>
        <w:t xml:space="preserve">global trade rules risk </w:t>
      </w:r>
      <w:r w:rsidRPr="00066C3F">
        <w:rPr>
          <w:rStyle w:val="Emphasis"/>
          <w:highlight w:val="cyan"/>
        </w:rPr>
        <w:t>collapsing</w:t>
      </w:r>
      <w:r w:rsidRPr="00E140A8">
        <w:rPr>
          <w:sz w:val="16"/>
        </w:rPr>
        <w:t xml:space="preserve">. Ironically, the United States has been the leader of the liberal trading order for the past 70 years, but since Trump, it has become its leading saboteur. </w:t>
      </w:r>
      <w:r w:rsidRPr="00E140A8">
        <w:rPr>
          <w:rStyle w:val="StyleUnderline"/>
        </w:rPr>
        <w:t xml:space="preserve">What are the implications of </w:t>
      </w:r>
      <w:r w:rsidRPr="00903585">
        <w:rPr>
          <w:rStyle w:val="StyleUnderline"/>
        </w:rPr>
        <w:t>a</w:t>
      </w:r>
      <w:r w:rsidRPr="00E140A8">
        <w:rPr>
          <w:rStyle w:val="StyleUnderline"/>
        </w:rPr>
        <w:t xml:space="preserve"> </w:t>
      </w:r>
      <w:r w:rsidRPr="00066C3F">
        <w:rPr>
          <w:rStyle w:val="Emphasis"/>
          <w:highlight w:val="cyan"/>
        </w:rPr>
        <w:t>permanent collapse</w:t>
      </w:r>
      <w:r w:rsidRPr="00E140A8">
        <w:rPr>
          <w:rStyle w:val="StyleUnderline"/>
        </w:rPr>
        <w:t xml:space="preserve"> of the international trading system</w:t>
      </w:r>
      <w:r w:rsidRPr="00E140A8">
        <w:rPr>
          <w:sz w:val="16"/>
        </w:rPr>
        <w:t xml:space="preserve">? </w:t>
      </w:r>
      <w:r w:rsidRPr="00E140A8">
        <w:rPr>
          <w:rStyle w:val="StyleUnderline"/>
        </w:rPr>
        <w:t>The very real danger</w:t>
      </w:r>
      <w:r w:rsidRPr="00E140A8">
        <w:rPr>
          <w:sz w:val="16"/>
        </w:rPr>
        <w:t xml:space="preserve"> from such a breakdown </w:t>
      </w:r>
      <w:r w:rsidRPr="00066C3F">
        <w:rPr>
          <w:rStyle w:val="StyleUnderline"/>
          <w:highlight w:val="cyan"/>
        </w:rPr>
        <w:t>is a return to</w:t>
      </w:r>
      <w:r w:rsidRPr="00E140A8">
        <w:rPr>
          <w:rStyle w:val="StyleUnderline"/>
        </w:rPr>
        <w:t xml:space="preserve"> </w:t>
      </w:r>
      <w:r w:rsidRPr="00E140A8">
        <w:rPr>
          <w:sz w:val="16"/>
        </w:rPr>
        <w:t xml:space="preserve">what we saw in </w:t>
      </w:r>
      <w:r w:rsidRPr="00066C3F">
        <w:rPr>
          <w:rStyle w:val="StyleUnderline"/>
          <w:highlight w:val="cyan"/>
        </w:rPr>
        <w:t xml:space="preserve">the </w:t>
      </w:r>
      <w:r w:rsidRPr="00903585">
        <w:rPr>
          <w:rStyle w:val="StyleUnderline"/>
        </w:rPr>
        <w:t>19</w:t>
      </w:r>
      <w:r w:rsidRPr="00066C3F">
        <w:rPr>
          <w:rStyle w:val="StyleUnderline"/>
          <w:highlight w:val="cyan"/>
        </w:rPr>
        <w:t>30s</w:t>
      </w:r>
      <w:r w:rsidRPr="00E140A8">
        <w:rPr>
          <w:sz w:val="16"/>
        </w:rPr>
        <w:t xml:space="preserve">. </w:t>
      </w:r>
      <w:r w:rsidRPr="00E140A8">
        <w:rPr>
          <w:rStyle w:val="StyleUnderline"/>
        </w:rPr>
        <w:t xml:space="preserve">In response to the outbreak of the Great Depression, </w:t>
      </w:r>
      <w:r w:rsidRPr="00903585">
        <w:rPr>
          <w:rStyle w:val="StyleUnderline"/>
        </w:rPr>
        <w:t xml:space="preserve">you had </w:t>
      </w:r>
      <w:r w:rsidRPr="00066C3F">
        <w:rPr>
          <w:rStyle w:val="StyleUnderline"/>
          <w:highlight w:val="cyan"/>
        </w:rPr>
        <w:t>countries imposing trade barriers</w:t>
      </w:r>
      <w:r w:rsidRPr="00E140A8">
        <w:rPr>
          <w:rStyle w:val="StyleUnderline"/>
        </w:rPr>
        <w:t xml:space="preserve">, </w:t>
      </w:r>
      <w:r w:rsidRPr="00066C3F">
        <w:rPr>
          <w:rStyle w:val="StyleUnderline"/>
          <w:highlight w:val="cyan"/>
        </w:rPr>
        <w:t>blocking imports</w:t>
      </w:r>
      <w:r w:rsidRPr="00E140A8">
        <w:rPr>
          <w:rStyle w:val="StyleUnderline"/>
        </w:rPr>
        <w:t xml:space="preserve"> from other state, </w:t>
      </w:r>
      <w:r w:rsidRPr="00066C3F">
        <w:rPr>
          <w:rStyle w:val="StyleUnderline"/>
          <w:highlight w:val="cyan"/>
        </w:rPr>
        <w:t>and</w:t>
      </w:r>
      <w:r w:rsidRPr="00E140A8">
        <w:rPr>
          <w:rStyle w:val="StyleUnderline"/>
        </w:rPr>
        <w:t xml:space="preserve"> a general escalation </w:t>
      </w:r>
      <w:r w:rsidRPr="00903585">
        <w:rPr>
          <w:rStyle w:val="StyleUnderline"/>
        </w:rPr>
        <w:t xml:space="preserve">of </w:t>
      </w:r>
      <w:r w:rsidRPr="00903585">
        <w:rPr>
          <w:rStyle w:val="Emphasis"/>
        </w:rPr>
        <w:t xml:space="preserve">tit-for-tat </w:t>
      </w:r>
      <w:r w:rsidRPr="00066C3F">
        <w:rPr>
          <w:rStyle w:val="Emphasis"/>
          <w:highlight w:val="cyan"/>
        </w:rPr>
        <w:t>protectionism</w:t>
      </w:r>
      <w:r w:rsidRPr="00E140A8">
        <w:rPr>
          <w:sz w:val="16"/>
        </w:rPr>
        <w:t xml:space="preserve">. </w:t>
      </w:r>
      <w:r w:rsidRPr="00066C3F">
        <w:rPr>
          <w:rStyle w:val="StyleUnderline"/>
          <w:highlight w:val="cyan"/>
        </w:rPr>
        <w:t>This</w:t>
      </w:r>
      <w:r w:rsidRPr="00E140A8">
        <w:rPr>
          <w:rStyle w:val="StyleUnderline"/>
        </w:rPr>
        <w:t xml:space="preserve"> response </w:t>
      </w:r>
      <w:r w:rsidRPr="00066C3F">
        <w:rPr>
          <w:rStyle w:val="StyleUnderline"/>
          <w:highlight w:val="cyan"/>
        </w:rPr>
        <w:t>wound up</w:t>
      </w:r>
      <w:r w:rsidRPr="00E140A8">
        <w:rPr>
          <w:rStyle w:val="StyleUnderline"/>
        </w:rPr>
        <w:t xml:space="preserve"> not </w:t>
      </w:r>
      <w:r w:rsidRPr="00E140A8">
        <w:rPr>
          <w:sz w:val="16"/>
        </w:rPr>
        <w:t xml:space="preserve">only exacerbating the effects of the depression itself but has also been credited by some as </w:t>
      </w:r>
      <w:r w:rsidRPr="00066C3F">
        <w:rPr>
          <w:rStyle w:val="StyleUnderline"/>
          <w:highlight w:val="cyan"/>
        </w:rPr>
        <w:t>paving the way for</w:t>
      </w:r>
      <w:r w:rsidRPr="00E140A8">
        <w:rPr>
          <w:sz w:val="16"/>
        </w:rPr>
        <w:t xml:space="preserve"> the outbreak of </w:t>
      </w:r>
      <w:r w:rsidRPr="00E140A8">
        <w:rPr>
          <w:rStyle w:val="StyleUnderline"/>
        </w:rPr>
        <w:t>the second</w:t>
      </w:r>
      <w:r w:rsidRPr="00E140A8">
        <w:rPr>
          <w:sz w:val="16"/>
        </w:rPr>
        <w:t xml:space="preserve"> </w:t>
      </w:r>
      <w:r w:rsidRPr="00066C3F">
        <w:rPr>
          <w:rStyle w:val="Emphasis"/>
          <w:highlight w:val="cyan"/>
        </w:rPr>
        <w:t>world war</w:t>
      </w:r>
      <w:r w:rsidRPr="00E140A8">
        <w:rPr>
          <w:sz w:val="16"/>
        </w:rPr>
        <w:t xml:space="preserve">. </w:t>
      </w:r>
      <w:r w:rsidRPr="00E140A8">
        <w:rPr>
          <w:rStyle w:val="StyleUnderline"/>
        </w:rPr>
        <w:t xml:space="preserve">The reason why institutions like </w:t>
      </w:r>
      <w:r w:rsidRPr="00066C3F">
        <w:rPr>
          <w:rStyle w:val="StyleUnderline"/>
          <w:highlight w:val="cyan"/>
        </w:rPr>
        <w:t>the WTO were created</w:t>
      </w:r>
      <w:r w:rsidRPr="00E140A8">
        <w:rPr>
          <w:rStyle w:val="StyleUnderline"/>
        </w:rPr>
        <w:t xml:space="preserve"> in the first place was </w:t>
      </w:r>
      <w:r w:rsidRPr="00066C3F">
        <w:rPr>
          <w:rStyle w:val="StyleUnderline"/>
          <w:highlight w:val="cyan"/>
        </w:rPr>
        <w:t>to prevent</w:t>
      </w:r>
      <w:r w:rsidRPr="00E140A8">
        <w:rPr>
          <w:rStyle w:val="StyleUnderline"/>
        </w:rPr>
        <w:t xml:space="preserve"> a recurrence of </w:t>
      </w:r>
      <w:r w:rsidRPr="00066C3F">
        <w:rPr>
          <w:rStyle w:val="StyleUnderline"/>
          <w:highlight w:val="cyan"/>
        </w:rPr>
        <w:t xml:space="preserve">the </w:t>
      </w:r>
      <w:r w:rsidRPr="00903585">
        <w:rPr>
          <w:rStyle w:val="StyleUnderline"/>
        </w:rPr>
        <w:t>19</w:t>
      </w:r>
      <w:r w:rsidRPr="00066C3F">
        <w:rPr>
          <w:rStyle w:val="StyleUnderline"/>
          <w:highlight w:val="cyan"/>
        </w:rPr>
        <w:t>30s</w:t>
      </w:r>
      <w:r w:rsidRPr="00E140A8">
        <w:rPr>
          <w:rStyle w:val="StyleUnderline"/>
        </w:rPr>
        <w:t xml:space="preserve"> protectionist trade spiral</w:t>
      </w:r>
      <w:r w:rsidRPr="00E140A8">
        <w:rPr>
          <w:sz w:val="16"/>
        </w:rPr>
        <w:t xml:space="preserve">. </w:t>
      </w:r>
      <w:r w:rsidRPr="00E140A8">
        <w:rPr>
          <w:rStyle w:val="StyleUnderline"/>
        </w:rPr>
        <w:t xml:space="preserve">The danger now – </w:t>
      </w:r>
      <w:r w:rsidRPr="00066C3F">
        <w:rPr>
          <w:rStyle w:val="StyleUnderline"/>
          <w:highlight w:val="cyan"/>
        </w:rPr>
        <w:t xml:space="preserve">if </w:t>
      </w:r>
      <w:r w:rsidRPr="00903585">
        <w:rPr>
          <w:rStyle w:val="StyleUnderline"/>
        </w:rPr>
        <w:t xml:space="preserve">those </w:t>
      </w:r>
      <w:r w:rsidRPr="00066C3F">
        <w:rPr>
          <w:rStyle w:val="StyleUnderline"/>
          <w:highlight w:val="cyan"/>
        </w:rPr>
        <w:t xml:space="preserve">rules become </w:t>
      </w:r>
      <w:r w:rsidRPr="00903585">
        <w:rPr>
          <w:rStyle w:val="StyleUnderline"/>
        </w:rPr>
        <w:t>meaningless and unenforceable</w:t>
      </w:r>
      <w:r w:rsidRPr="00E140A8">
        <w:rPr>
          <w:sz w:val="16"/>
        </w:rPr>
        <w:t xml:space="preserve"> – </w:t>
      </w:r>
      <w:r w:rsidRPr="00E140A8">
        <w:rPr>
          <w:rStyle w:val="StyleUnderline"/>
        </w:rPr>
        <w:t xml:space="preserve">is </w:t>
      </w:r>
      <w:r w:rsidRPr="00066C3F">
        <w:rPr>
          <w:rStyle w:val="StyleUnderline"/>
          <w:highlight w:val="cyan"/>
        </w:rPr>
        <w:t xml:space="preserve">the </w:t>
      </w:r>
      <w:r w:rsidRPr="00903585">
        <w:rPr>
          <w:rStyle w:val="StyleUnderline"/>
        </w:rPr>
        <w:t xml:space="preserve">institutional </w:t>
      </w:r>
      <w:r w:rsidRPr="00066C3F">
        <w:rPr>
          <w:rStyle w:val="StyleUnderline"/>
          <w:highlight w:val="cyan"/>
        </w:rPr>
        <w:t>foundations of postwar</w:t>
      </w:r>
      <w:r w:rsidRPr="00E140A8">
        <w:rPr>
          <w:rStyle w:val="StyleUnderline"/>
        </w:rPr>
        <w:t xml:space="preserve"> economic </w:t>
      </w:r>
      <w:r w:rsidRPr="00066C3F">
        <w:rPr>
          <w:rStyle w:val="StyleUnderline"/>
          <w:highlight w:val="cyan"/>
        </w:rPr>
        <w:t xml:space="preserve">prosperity </w:t>
      </w:r>
      <w:r w:rsidRPr="00903585">
        <w:rPr>
          <w:rStyle w:val="StyleUnderline"/>
        </w:rPr>
        <w:t xml:space="preserve">could </w:t>
      </w:r>
      <w:r w:rsidRPr="00066C3F">
        <w:rPr>
          <w:rStyle w:val="Emphasis"/>
          <w:highlight w:val="cyan"/>
        </w:rPr>
        <w:t>unravel</w:t>
      </w:r>
      <w:r w:rsidRPr="00E140A8">
        <w:rPr>
          <w:rStyle w:val="StyleUnderline"/>
        </w:rPr>
        <w:t xml:space="preserve">, </w:t>
      </w:r>
      <w:r w:rsidRPr="00066C3F">
        <w:rPr>
          <w:rStyle w:val="StyleUnderline"/>
          <w:highlight w:val="cyan"/>
        </w:rPr>
        <w:t>throwing us</w:t>
      </w:r>
      <w:r w:rsidRPr="00E140A8">
        <w:rPr>
          <w:rStyle w:val="StyleUnderline"/>
        </w:rPr>
        <w:t xml:space="preserve"> back </w:t>
      </w:r>
      <w:r w:rsidRPr="00066C3F">
        <w:rPr>
          <w:rStyle w:val="StyleUnderline"/>
          <w:highlight w:val="cyan"/>
        </w:rPr>
        <w:t>into</w:t>
      </w:r>
      <w:r w:rsidRPr="00E140A8">
        <w:rPr>
          <w:rStyle w:val="StyleUnderline"/>
        </w:rPr>
        <w:t xml:space="preserve"> economic chaos and potentially </w:t>
      </w:r>
      <w:r w:rsidRPr="00066C3F">
        <w:rPr>
          <w:rStyle w:val="Emphasis"/>
          <w:highlight w:val="cyan"/>
        </w:rPr>
        <w:t>political disorder</w:t>
      </w:r>
      <w:r w:rsidRPr="00E140A8">
        <w:rPr>
          <w:rStyle w:val="StyleUnderline"/>
        </w:rPr>
        <w:t>.</w:t>
      </w:r>
      <w:r>
        <w:rPr>
          <w:rStyle w:val="StyleUnderline"/>
        </w:rPr>
        <w:t xml:space="preserve"> </w:t>
      </w:r>
      <w:r w:rsidRPr="00E140A8">
        <w:rPr>
          <w:sz w:val="16"/>
        </w:rPr>
        <w:t xml:space="preserve">What does the WTO’s future look like under new director-general Dr </w:t>
      </w:r>
      <w:proofErr w:type="spellStart"/>
      <w:r w:rsidRPr="00E140A8">
        <w:rPr>
          <w:sz w:val="16"/>
        </w:rPr>
        <w:t>Okonjo</w:t>
      </w:r>
      <w:proofErr w:type="spellEnd"/>
      <w:r w:rsidRPr="00E140A8">
        <w:rPr>
          <w:sz w:val="16"/>
        </w:rPr>
        <w:t>-Iweala?</w:t>
      </w:r>
    </w:p>
    <w:p w14:paraId="66162EC9" w14:textId="77777777" w:rsidR="007D68FC" w:rsidRDefault="007D68FC" w:rsidP="007D68FC"/>
    <w:p w14:paraId="7C0DBC0B" w14:textId="77777777" w:rsidR="007D68FC" w:rsidRDefault="007D68FC" w:rsidP="007D68FC">
      <w:pPr>
        <w:pStyle w:val="Heading2"/>
      </w:pPr>
      <w:proofErr w:type="spellStart"/>
      <w:r>
        <w:lastRenderedPageBreak/>
        <w:t>BioTech</w:t>
      </w:r>
      <w:proofErr w:type="spellEnd"/>
    </w:p>
    <w:p w14:paraId="35F3E8D5" w14:textId="77777777" w:rsidR="007D68FC" w:rsidRPr="00640C59" w:rsidRDefault="007D68FC" w:rsidP="007D68FC">
      <w:pPr>
        <w:pStyle w:val="Heading4"/>
        <w:rPr>
          <w:rStyle w:val="Style13ptBold"/>
          <w:rFonts w:asciiTheme="majorHAnsi" w:hAnsiTheme="majorHAnsi" w:cstheme="majorHAnsi"/>
        </w:rPr>
      </w:pPr>
      <w:r w:rsidRPr="00640C59">
        <w:rPr>
          <w:rStyle w:val="Style13ptBold"/>
          <w:rFonts w:asciiTheme="majorHAnsi" w:hAnsiTheme="majorHAnsi" w:cstheme="majorHAnsi"/>
          <w:b/>
        </w:rPr>
        <w:t>U.S dominance over biotech now BUT Misguided policy cedes control to China.</w:t>
      </w:r>
      <w:r w:rsidRPr="00640C59">
        <w:rPr>
          <w:rStyle w:val="Style13ptBold"/>
          <w:rFonts w:asciiTheme="majorHAnsi" w:hAnsiTheme="majorHAnsi" w:cstheme="majorHAnsi"/>
        </w:rPr>
        <w:t xml:space="preserve"> </w:t>
      </w:r>
    </w:p>
    <w:p w14:paraId="69381083" w14:textId="77777777" w:rsidR="007D68FC" w:rsidRDefault="007D68FC" w:rsidP="007D68FC">
      <w:pPr>
        <w:rPr>
          <w:rFonts w:asciiTheme="majorHAnsi" w:hAnsiTheme="majorHAnsi" w:cstheme="majorHAnsi"/>
          <w:i/>
          <w:iCs/>
          <w:color w:val="001E20"/>
          <w:sz w:val="12"/>
          <w:szCs w:val="12"/>
          <w:bdr w:val="none" w:sz="0" w:space="0" w:color="auto" w:frame="1"/>
        </w:rPr>
      </w:pPr>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640C59">
        <w:rPr>
          <w:rFonts w:asciiTheme="majorHAnsi" w:hAnsiTheme="majorHAnsi" w:cstheme="majorHAnsi"/>
          <w:sz w:val="12"/>
          <w:szCs w:val="12"/>
        </w:rPr>
        <w:t xml:space="preserve">[“As Washington Ties Pharma's Hands, China Is Leaping Ahead.”, Gaurav Gupta, </w:t>
      </w:r>
      <w:r w:rsidRPr="00640C59">
        <w:rPr>
          <w:rFonts w:asciiTheme="majorHAnsi" w:hAnsiTheme="majorHAnsi" w:cstheme="majorHAnsi"/>
          <w:i/>
          <w:iCs/>
          <w:sz w:val="12"/>
          <w:szCs w:val="12"/>
        </w:rPr>
        <w:t>Opinion | America Risks Ceding Its Biotech Dominance to China | Barron's</w:t>
      </w:r>
      <w:r w:rsidRPr="00640C59">
        <w:rPr>
          <w:rFonts w:asciiTheme="majorHAnsi" w:hAnsiTheme="majorHAnsi" w:cstheme="majorHAnsi"/>
          <w:sz w:val="12"/>
          <w:szCs w:val="12"/>
        </w:rPr>
        <w:t xml:space="preserve">, </w:t>
      </w:r>
      <w:proofErr w:type="spellStart"/>
      <w:r w:rsidRPr="00640C59">
        <w:rPr>
          <w:rFonts w:asciiTheme="majorHAnsi" w:hAnsiTheme="majorHAnsi" w:cstheme="majorHAnsi"/>
          <w:sz w:val="12"/>
          <w:szCs w:val="12"/>
        </w:rPr>
        <w:t>Barrons</w:t>
      </w:r>
      <w:proofErr w:type="spellEnd"/>
      <w:r w:rsidRPr="00640C59">
        <w:rPr>
          <w:rFonts w:asciiTheme="majorHAnsi" w:hAnsiTheme="majorHAnsi" w:cstheme="majorHAnsi"/>
          <w:sz w:val="12"/>
          <w:szCs w:val="12"/>
        </w:rPr>
        <w:t xml:space="preserve">, 11 June 2021, </w:t>
      </w:r>
      <w:r w:rsidRPr="006B1CAF">
        <w:rPr>
          <w:rFonts w:asciiTheme="majorHAnsi" w:hAnsiTheme="majorHAnsi" w:cstheme="majorHAnsi"/>
          <w:sz w:val="12"/>
          <w:szCs w:val="12"/>
        </w:rPr>
        <w:t>www.barrons.com/articles/as-washington-ties-pharmas-hands-china-is-leaping-ahead-51623438808</w:t>
      </w:r>
      <w:r w:rsidRPr="00640C59">
        <w:rPr>
          <w:rFonts w:asciiTheme="majorHAnsi" w:hAnsiTheme="majorHAnsi" w:cstheme="majorHAnsi"/>
          <w:sz w:val="12"/>
          <w:szCs w:val="12"/>
        </w:rPr>
        <w:t xml:space="preserve">., </w:t>
      </w:r>
      <w:r w:rsidRPr="00640C59">
        <w:rPr>
          <w:rFonts w:asciiTheme="majorHAnsi" w:hAnsiTheme="majorHAnsi" w:cstheme="majorHAnsi"/>
          <w:i/>
          <w:iCs/>
          <w:color w:val="001E20"/>
          <w:sz w:val="12"/>
          <w:szCs w:val="12"/>
          <w:bdr w:val="none" w:sz="0" w:space="0" w:color="auto" w:frame="1"/>
        </w:rPr>
        <w:t xml:space="preserve">Gaurav Gupta, a physician, is the founder of the biotechnology investment firm Ascendant </w:t>
      </w:r>
      <w:proofErr w:type="spellStart"/>
      <w:r w:rsidRPr="00640C59">
        <w:rPr>
          <w:rFonts w:asciiTheme="majorHAnsi" w:hAnsiTheme="majorHAnsi" w:cstheme="majorHAnsi"/>
          <w:i/>
          <w:iCs/>
          <w:color w:val="001E20"/>
          <w:sz w:val="12"/>
          <w:szCs w:val="12"/>
          <w:bdr w:val="none" w:sz="0" w:space="0" w:color="auto" w:frame="1"/>
        </w:rPr>
        <w:t>BioCapital</w:t>
      </w:r>
      <w:proofErr w:type="spellEnd"/>
      <w:r w:rsidRPr="00640C59">
        <w:rPr>
          <w:rFonts w:asciiTheme="majorHAnsi" w:hAnsiTheme="majorHAnsi" w:cstheme="majorHAnsi"/>
          <w:i/>
          <w:iCs/>
          <w:color w:val="001E20"/>
          <w:sz w:val="12"/>
          <w:szCs w:val="12"/>
          <w:bdr w:val="none" w:sz="0" w:space="0" w:color="auto" w:frame="1"/>
        </w:rPr>
        <w:t xml:space="preserve">.]//Lex </w:t>
      </w:r>
      <w:proofErr w:type="spellStart"/>
      <w:r w:rsidRPr="00640C59">
        <w:rPr>
          <w:rFonts w:asciiTheme="majorHAnsi" w:hAnsiTheme="majorHAnsi" w:cstheme="majorHAnsi"/>
          <w:i/>
          <w:iCs/>
          <w:color w:val="001E20"/>
          <w:sz w:val="12"/>
          <w:szCs w:val="12"/>
          <w:bdr w:val="none" w:sz="0" w:space="0" w:color="auto" w:frame="1"/>
        </w:rPr>
        <w:t>AKu</w:t>
      </w:r>
      <w:proofErr w:type="spellEnd"/>
    </w:p>
    <w:p w14:paraId="26DE6954" w14:textId="77777777" w:rsidR="007D68FC" w:rsidRPr="00640C59" w:rsidRDefault="007D68FC" w:rsidP="007D68FC">
      <w:pPr>
        <w:pStyle w:val="NormalWeb"/>
        <w:spacing w:before="0" w:beforeAutospacing="0" w:after="375" w:afterAutospacing="0"/>
        <w:textAlignment w:val="baseline"/>
        <w:rPr>
          <w:rFonts w:asciiTheme="majorHAnsi" w:hAnsiTheme="majorHAnsi" w:cstheme="majorHAnsi"/>
          <w:b/>
          <w:iCs/>
          <w:sz w:val="24"/>
          <w:u w:val="single"/>
        </w:rPr>
      </w:pPr>
      <w:r w:rsidRPr="00AB0E67">
        <w:rPr>
          <w:rFonts w:ascii="Arial" w:hAnsi="Arial" w:cs="Arial"/>
          <w:color w:val="001E20"/>
          <w:sz w:val="12"/>
        </w:rPr>
        <w:t xml:space="preserve">There should be no doubt that we are living at the dawn of a golden age of biomedical innovation. </w:t>
      </w:r>
      <w:r w:rsidRPr="00AE1E5F">
        <w:rPr>
          <w:rStyle w:val="Emphasis"/>
        </w:rPr>
        <w:t xml:space="preserve">The </w:t>
      </w:r>
      <w:r w:rsidRPr="00066C3F">
        <w:rPr>
          <w:rStyle w:val="Emphasis"/>
          <w:highlight w:val="cyan"/>
        </w:rPr>
        <w:t>American scientific engine</w:t>
      </w:r>
      <w:r w:rsidRPr="00AE1E5F">
        <w:rPr>
          <w:rStyle w:val="Emphasis"/>
        </w:rPr>
        <w:t xml:space="preserve"> that </w:t>
      </w:r>
      <w:r w:rsidRPr="00066C3F">
        <w:rPr>
          <w:rStyle w:val="Emphasis"/>
          <w:highlight w:val="cyan"/>
        </w:rPr>
        <w:t>produced</w:t>
      </w:r>
      <w:r w:rsidRPr="00AE1E5F">
        <w:rPr>
          <w:rStyle w:val="Emphasis"/>
        </w:rPr>
        <w:t xml:space="preserve"> Covid-19 </w:t>
      </w:r>
      <w:r w:rsidRPr="00066C3F">
        <w:rPr>
          <w:rStyle w:val="Emphasis"/>
          <w:highlight w:val="cyan"/>
        </w:rPr>
        <w:t>vaccines in record time</w:t>
      </w:r>
      <w:r w:rsidRPr="00AE1E5F">
        <w:rPr>
          <w:rStyle w:val="Emphasis"/>
        </w:rPr>
        <w:t xml:space="preserve"> </w:t>
      </w:r>
      <w:r w:rsidRPr="00066C3F">
        <w:rPr>
          <w:rStyle w:val="Emphasis"/>
          <w:highlight w:val="cyan"/>
        </w:rPr>
        <w:t>was fueled by</w:t>
      </w:r>
      <w:r w:rsidRPr="00AE1E5F">
        <w:rPr>
          <w:rStyle w:val="Emphasis"/>
        </w:rPr>
        <w:t xml:space="preserve"> a </w:t>
      </w:r>
      <w:r w:rsidRPr="00066C3F">
        <w:rPr>
          <w:rStyle w:val="Emphasis"/>
          <w:highlight w:val="cyan"/>
        </w:rPr>
        <w:t>convergence of advances</w:t>
      </w:r>
      <w:r w:rsidRPr="00AE1E5F">
        <w:rPr>
          <w:rStyle w:val="Emphasis"/>
        </w:rPr>
        <w:t xml:space="preserve"> in genomics, biomarkers, data science, and manufacturing years in the making</w:t>
      </w:r>
      <w:r w:rsidRPr="00AB0E67">
        <w:rPr>
          <w:rFonts w:ascii="Arial" w:hAnsi="Arial" w:cs="Arial"/>
          <w:color w:val="001E20"/>
          <w:sz w:val="12"/>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0744F3">
        <w:rPr>
          <w:rStyle w:val="Emphasis"/>
        </w:rPr>
        <w:t>In the last few years,</w:t>
      </w:r>
      <w:r>
        <w:rPr>
          <w:rStyle w:val="Emphasis"/>
        </w:rPr>
        <w:t xml:space="preserve"> </w:t>
      </w:r>
      <w:r w:rsidRPr="00066C3F">
        <w:rPr>
          <w:rStyle w:val="Emphasis"/>
          <w:highlight w:val="cyan"/>
        </w:rPr>
        <w:t>47% of all new medicines</w:t>
      </w:r>
      <w:r>
        <w:rPr>
          <w:rStyle w:val="Emphasis"/>
        </w:rPr>
        <w:t xml:space="preserve"> </w:t>
      </w:r>
      <w:r w:rsidRPr="00AE1E5F">
        <w:rPr>
          <w:rStyle w:val="Emphasis"/>
        </w:rPr>
        <w:t xml:space="preserve">were </w:t>
      </w:r>
      <w:r w:rsidRPr="00066C3F">
        <w:rPr>
          <w:rStyle w:val="Emphasis"/>
          <w:highlight w:val="cyan"/>
        </w:rPr>
        <w:t>invented by U.S.</w:t>
      </w:r>
      <w:r w:rsidRPr="00AE1E5F">
        <w:rPr>
          <w:rStyle w:val="Emphasis"/>
        </w:rPr>
        <w:t xml:space="preserve"> biopharma </w:t>
      </w:r>
      <w:r w:rsidRPr="00066C3F">
        <w:rPr>
          <w:rStyle w:val="Emphasis"/>
          <w:highlight w:val="cyan"/>
        </w:rPr>
        <w:t>companies</w:t>
      </w:r>
      <w:r w:rsidRPr="00AE1E5F">
        <w:rPr>
          <w:rStyle w:val="Emphasis"/>
        </w:rPr>
        <w:t>, with</w:t>
      </w:r>
      <w:r>
        <w:rPr>
          <w:rStyle w:val="Emphasis"/>
        </w:rPr>
        <w:t xml:space="preserve"> </w:t>
      </w:r>
      <w:r w:rsidRPr="00AE1E5F">
        <w:rPr>
          <w:rStyle w:val="Emphasis"/>
        </w:rPr>
        <w:t>homegrown startups</w:t>
      </w:r>
      <w:r>
        <w:rPr>
          <w:rStyle w:val="Emphasis"/>
        </w:rPr>
        <w:t xml:space="preserve"> </w:t>
      </w:r>
      <w:r w:rsidRPr="00AE1E5F">
        <w:rPr>
          <w:rStyle w:val="Emphasis"/>
        </w:rPr>
        <w:t>driving the majority of innovation</w:t>
      </w:r>
      <w:r w:rsidRPr="00AB0E67">
        <w:rPr>
          <w:rFonts w:ascii="Arial" w:hAnsi="Arial" w:cs="Arial"/>
          <w:color w:val="001E20"/>
          <w:sz w:val="12"/>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r w:rsidRPr="00AB0E67">
        <w:rPr>
          <w:rFonts w:asciiTheme="majorHAnsi" w:hAnsiTheme="majorHAnsi" w:cstheme="majorHAnsi"/>
          <w:color w:val="001E20"/>
          <w:sz w:val="12"/>
        </w:rPr>
        <w:t xml:space="preserve">The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066C3F">
        <w:rPr>
          <w:rStyle w:val="Emphasis"/>
          <w:rFonts w:asciiTheme="majorHAnsi" w:hAnsiTheme="majorHAnsi" w:cstheme="majorHAnsi"/>
          <w:sz w:val="24"/>
          <w:highlight w:val="cyan"/>
        </w:rPr>
        <w:t>misguided policy risks ceding</w:t>
      </w:r>
      <w:r w:rsidRPr="00640C59">
        <w:rPr>
          <w:rStyle w:val="Emphasis"/>
          <w:rFonts w:asciiTheme="majorHAnsi" w:hAnsiTheme="majorHAnsi" w:cstheme="majorHAnsi"/>
          <w:sz w:val="24"/>
        </w:rPr>
        <w:t xml:space="preserve"> our scientific </w:t>
      </w:r>
      <w:r w:rsidRPr="00066C3F">
        <w:rPr>
          <w:rStyle w:val="Emphasis"/>
          <w:rFonts w:asciiTheme="majorHAnsi" w:hAnsiTheme="majorHAnsi" w:cstheme="majorHAnsi"/>
          <w:sz w:val="24"/>
          <w:highlight w:val="cyan"/>
        </w:rPr>
        <w:t>prowess to</w:t>
      </w:r>
      <w:r w:rsidRPr="00640C59">
        <w:rPr>
          <w:rStyle w:val="Emphasis"/>
          <w:rFonts w:asciiTheme="majorHAnsi" w:hAnsiTheme="majorHAnsi" w:cstheme="majorHAnsi"/>
          <w:sz w:val="24"/>
        </w:rPr>
        <w:t xml:space="preserve"> other countries in the future. </w:t>
      </w:r>
      <w:r w:rsidRPr="00AB0E67">
        <w:rPr>
          <w:rFonts w:asciiTheme="majorHAnsi" w:hAnsiTheme="majorHAnsi" w:cstheme="majorHAnsi"/>
          <w:color w:val="001E20"/>
          <w:sz w:val="12"/>
        </w:rPr>
        <w:t xml:space="preserve">This is particularly </w:t>
      </w:r>
      <w:r w:rsidRPr="00640C59">
        <w:rPr>
          <w:rStyle w:val="Emphasis"/>
          <w:rFonts w:asciiTheme="majorHAnsi" w:hAnsiTheme="majorHAnsi" w:cstheme="majorHAnsi"/>
          <w:sz w:val="24"/>
        </w:rPr>
        <w:t xml:space="preserve">true in the case of </w:t>
      </w:r>
      <w:r w:rsidRPr="00066C3F">
        <w:rPr>
          <w:rStyle w:val="Emphasis"/>
          <w:rFonts w:asciiTheme="majorHAnsi" w:hAnsiTheme="majorHAnsi" w:cstheme="majorHAnsi"/>
          <w:sz w:val="24"/>
          <w:highlight w:val="cyan"/>
        </w:rPr>
        <w:t>China</w:t>
      </w:r>
      <w:r w:rsidRPr="00640C59">
        <w:rPr>
          <w:rStyle w:val="Emphasis"/>
          <w:rFonts w:asciiTheme="majorHAnsi" w:hAnsiTheme="majorHAnsi" w:cstheme="majorHAnsi"/>
          <w:sz w:val="24"/>
        </w:rPr>
        <w:t xml:space="preserve">, </w:t>
      </w:r>
      <w:r w:rsidRPr="00066C3F">
        <w:rPr>
          <w:rStyle w:val="Emphasis"/>
          <w:rFonts w:asciiTheme="majorHAnsi" w:hAnsiTheme="majorHAnsi" w:cstheme="majorHAnsi"/>
          <w:sz w:val="24"/>
          <w:highlight w:val="cyan"/>
        </w:rPr>
        <w:t>where biotech</w:t>
      </w:r>
      <w:r w:rsidRPr="00640C59">
        <w:rPr>
          <w:rStyle w:val="Emphasis"/>
          <w:rFonts w:asciiTheme="majorHAnsi" w:hAnsiTheme="majorHAnsi" w:cstheme="majorHAnsi"/>
          <w:sz w:val="24"/>
        </w:rPr>
        <w:t xml:space="preserve">nology has </w:t>
      </w:r>
      <w:r w:rsidRPr="00066C3F">
        <w:rPr>
          <w:rStyle w:val="Emphasis"/>
          <w:rFonts w:asciiTheme="majorHAnsi" w:hAnsiTheme="majorHAnsi" w:cstheme="majorHAnsi"/>
          <w:sz w:val="24"/>
          <w:highlight w:val="cyan"/>
        </w:rPr>
        <w:t>become</w:t>
      </w:r>
      <w:r w:rsidRPr="00640C59">
        <w:rPr>
          <w:rStyle w:val="Emphasis"/>
          <w:rFonts w:asciiTheme="majorHAnsi" w:hAnsiTheme="majorHAnsi" w:cstheme="majorHAnsi"/>
          <w:sz w:val="24"/>
        </w:rPr>
        <w:t xml:space="preserve"> a </w:t>
      </w:r>
      <w:r w:rsidRPr="00127097">
        <w:rPr>
          <w:rStyle w:val="Emphasis"/>
          <w:rFonts w:asciiTheme="majorHAnsi" w:hAnsiTheme="majorHAnsi" w:cstheme="majorHAnsi"/>
          <w:sz w:val="24"/>
        </w:rPr>
        <w:t xml:space="preserve">strategic </w:t>
      </w:r>
      <w:r w:rsidRPr="00066C3F">
        <w:rPr>
          <w:rStyle w:val="Emphasis"/>
          <w:rFonts w:asciiTheme="majorHAnsi" w:hAnsiTheme="majorHAnsi" w:cstheme="majorHAnsi"/>
          <w:sz w:val="24"/>
          <w:highlight w:val="cyan"/>
        </w:rPr>
        <w:t>pillar for</w:t>
      </w:r>
      <w:r w:rsidRPr="00640C59">
        <w:rPr>
          <w:rStyle w:val="Emphasis"/>
          <w:rFonts w:asciiTheme="majorHAnsi" w:hAnsiTheme="majorHAnsi" w:cstheme="majorHAnsi"/>
          <w:sz w:val="24"/>
        </w:rPr>
        <w:t xml:space="preserve"> the </w:t>
      </w:r>
      <w:r w:rsidRPr="00066C3F">
        <w:rPr>
          <w:rStyle w:val="Emphasis"/>
          <w:rFonts w:asciiTheme="majorHAnsi" w:hAnsiTheme="majorHAnsi" w:cstheme="majorHAnsi"/>
          <w:sz w:val="24"/>
          <w:highlight w:val="cyan"/>
        </w:rPr>
        <w:t xml:space="preserve">health </w:t>
      </w:r>
      <w:r w:rsidRPr="00127097">
        <w:rPr>
          <w:rStyle w:val="Emphasis"/>
          <w:rFonts w:asciiTheme="majorHAnsi" w:hAnsiTheme="majorHAnsi" w:cstheme="majorHAnsi"/>
          <w:sz w:val="24"/>
        </w:rPr>
        <w:t>of its people and economy</w:t>
      </w:r>
      <w:r w:rsidRPr="00640C59">
        <w:rPr>
          <w:rStyle w:val="Emphasis"/>
          <w:rFonts w:asciiTheme="majorHAnsi" w:hAnsiTheme="majorHAnsi" w:cstheme="majorHAnsi"/>
          <w:sz w:val="24"/>
        </w:rPr>
        <w:t xml:space="preserve">. </w:t>
      </w:r>
      <w:r w:rsidRPr="00AB0E67">
        <w:rPr>
          <w:rFonts w:asciiTheme="majorHAnsi" w:hAnsiTheme="majorHAnsi" w:cstheme="majorHAnsi"/>
          <w:color w:val="001E20"/>
          <w:sz w:val="12"/>
        </w:rPr>
        <w:t xml:space="preserve">From 2016 to 2020, the </w:t>
      </w:r>
      <w:r w:rsidRPr="00066C3F">
        <w:rPr>
          <w:rStyle w:val="Emphasis"/>
          <w:rFonts w:asciiTheme="majorHAnsi" w:hAnsiTheme="majorHAnsi" w:cstheme="majorHAnsi"/>
          <w:sz w:val="24"/>
          <w:highlight w:val="cyan"/>
        </w:rPr>
        <w:t>market capitalization of</w:t>
      </w:r>
      <w:r w:rsidRPr="00640C59">
        <w:rPr>
          <w:rStyle w:val="Emphasis"/>
          <w:rFonts w:asciiTheme="majorHAnsi" w:hAnsiTheme="majorHAnsi" w:cstheme="majorHAnsi"/>
          <w:sz w:val="24"/>
        </w:rPr>
        <w:t xml:space="preserve"> all Chinese </w:t>
      </w:r>
      <w:r w:rsidRPr="00127097">
        <w:rPr>
          <w:rStyle w:val="Emphasis"/>
          <w:rFonts w:asciiTheme="majorHAnsi" w:hAnsiTheme="majorHAnsi" w:cstheme="majorHAnsi"/>
          <w:sz w:val="24"/>
        </w:rPr>
        <w:t xml:space="preserve">biopharma </w:t>
      </w:r>
      <w:r w:rsidRPr="00066C3F">
        <w:rPr>
          <w:rStyle w:val="Emphasis"/>
          <w:rFonts w:asciiTheme="majorHAnsi" w:hAnsiTheme="majorHAnsi" w:cstheme="majorHAnsi"/>
          <w:sz w:val="24"/>
          <w:highlight w:val="cyan"/>
        </w:rPr>
        <w:t>companies increased</w:t>
      </w:r>
      <w:r w:rsidRPr="00AB0E67">
        <w:rPr>
          <w:rFonts w:asciiTheme="majorHAnsi" w:hAnsiTheme="majorHAnsi" w:cstheme="majorHAnsi"/>
          <w:color w:val="001E20"/>
          <w:sz w:val="12"/>
        </w:rPr>
        <w:t xml:space="preserve"> exponentially </w:t>
      </w:r>
      <w:r w:rsidRPr="00066C3F">
        <w:rPr>
          <w:rStyle w:val="Emphasis"/>
          <w:rFonts w:asciiTheme="majorHAnsi" w:hAnsiTheme="majorHAnsi" w:cstheme="majorHAnsi"/>
          <w:sz w:val="24"/>
          <w:highlight w:val="cyan"/>
        </w:rPr>
        <w:t>from</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 xml:space="preserve">$1 </w:t>
      </w:r>
      <w:r w:rsidRPr="00066C3F">
        <w:rPr>
          <w:rStyle w:val="Emphasis"/>
          <w:rFonts w:asciiTheme="majorHAnsi" w:eastAsiaTheme="majorEastAsia" w:hAnsiTheme="majorHAnsi" w:cstheme="majorHAnsi"/>
          <w:sz w:val="24"/>
          <w:highlight w:val="cyan"/>
        </w:rPr>
        <w:t>billion to</w:t>
      </w:r>
      <w:r w:rsidRPr="00640C59">
        <w:rPr>
          <w:rStyle w:val="Emphasis"/>
          <w:rFonts w:asciiTheme="majorHAnsi" w:eastAsiaTheme="majorEastAsia" w:hAnsiTheme="majorHAnsi" w:cstheme="majorHAnsi"/>
          <w:sz w:val="24"/>
        </w:rPr>
        <w:t xml:space="preserve"> over $</w:t>
      </w:r>
      <w:r w:rsidRPr="00066C3F">
        <w:rPr>
          <w:rStyle w:val="Emphasis"/>
          <w:rFonts w:asciiTheme="majorHAnsi" w:eastAsiaTheme="majorEastAsia" w:hAnsiTheme="majorHAnsi" w:cstheme="majorHAnsi"/>
          <w:sz w:val="24"/>
          <w:highlight w:val="cyan"/>
        </w:rPr>
        <w:t>200 billion</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 xml:space="preserve">China saw </w:t>
      </w:r>
      <w:r w:rsidRPr="00066C3F">
        <w:rPr>
          <w:rStyle w:val="Emphasis"/>
          <w:rFonts w:asciiTheme="majorHAnsi" w:hAnsiTheme="majorHAnsi" w:cstheme="majorHAnsi"/>
          <w:sz w:val="24"/>
          <w:highlight w:val="cyan"/>
        </w:rPr>
        <w:t>over</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w:t>
      </w:r>
      <w:r w:rsidRPr="00066C3F">
        <w:rPr>
          <w:rStyle w:val="Emphasis"/>
          <w:rFonts w:asciiTheme="majorHAnsi" w:eastAsiaTheme="majorEastAsia" w:hAnsiTheme="majorHAnsi" w:cstheme="majorHAnsi"/>
          <w:sz w:val="24"/>
          <w:highlight w:val="cyan"/>
        </w:rPr>
        <w:t>28 billion</w:t>
      </w:r>
      <w:r w:rsidRPr="00640C59">
        <w:rPr>
          <w:rStyle w:val="Emphasis"/>
          <w:rFonts w:asciiTheme="majorHAnsi" w:hAnsiTheme="majorHAnsi" w:cstheme="majorHAnsi"/>
          <w:sz w:val="24"/>
        </w:rPr>
        <w:t xml:space="preserve"> invested </w:t>
      </w:r>
      <w:r w:rsidRPr="00066C3F">
        <w:rPr>
          <w:rStyle w:val="Emphasis"/>
          <w:rFonts w:asciiTheme="majorHAnsi" w:hAnsiTheme="majorHAnsi" w:cstheme="majorHAnsi"/>
          <w:sz w:val="24"/>
          <w:highlight w:val="cyan"/>
        </w:rPr>
        <w:t>in</w:t>
      </w:r>
      <w:r w:rsidRPr="00640C59">
        <w:rPr>
          <w:rStyle w:val="Emphasis"/>
          <w:rFonts w:asciiTheme="majorHAnsi" w:hAnsiTheme="majorHAnsi" w:cstheme="majorHAnsi"/>
          <w:sz w:val="24"/>
        </w:rPr>
        <w:t xml:space="preserve"> its </w:t>
      </w:r>
      <w:r w:rsidRPr="00066C3F">
        <w:rPr>
          <w:rStyle w:val="Emphasis"/>
          <w:rFonts w:asciiTheme="majorHAnsi" w:hAnsiTheme="majorHAnsi" w:cstheme="majorHAnsi"/>
          <w:sz w:val="24"/>
          <w:highlight w:val="cyan"/>
        </w:rPr>
        <w:t>life sciences sector</w:t>
      </w:r>
      <w:r w:rsidRPr="00640C59">
        <w:rPr>
          <w:rStyle w:val="Emphasis"/>
          <w:rFonts w:asciiTheme="majorHAnsi" w:hAnsiTheme="majorHAnsi" w:cstheme="majorHAnsi"/>
          <w:sz w:val="24"/>
        </w:rPr>
        <w:t xml:space="preserve"> in 2020, double the previous year’s amount.</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Returns on</w:t>
      </w:r>
      <w:r w:rsidRPr="00AB0E67">
        <w:rPr>
          <w:rFonts w:asciiTheme="majorHAnsi" w:hAnsiTheme="majorHAnsi" w:cstheme="majorHAnsi"/>
          <w:color w:val="001E20"/>
          <w:sz w:val="12"/>
        </w:rPr>
        <w:t xml:space="preserve"> China’s </w:t>
      </w:r>
      <w:r w:rsidRPr="00640C59">
        <w:rPr>
          <w:rStyle w:val="Emphasis"/>
          <w:rFonts w:asciiTheme="majorHAnsi" w:hAnsiTheme="majorHAnsi" w:cstheme="majorHAnsi"/>
          <w:sz w:val="24"/>
        </w:rPr>
        <w:t>investment are already arriving</w:t>
      </w:r>
      <w:r w:rsidRPr="00AB0E67">
        <w:rPr>
          <w:rFonts w:asciiTheme="majorHAnsi" w:hAnsiTheme="majorHAnsi" w:cstheme="majorHAnsi"/>
          <w:color w:val="001E20"/>
          <w:sz w:val="12"/>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066C3F">
        <w:rPr>
          <w:rStyle w:val="Emphasis"/>
          <w:rFonts w:asciiTheme="majorHAnsi" w:hAnsiTheme="majorHAnsi" w:cstheme="majorHAnsi"/>
          <w:sz w:val="24"/>
          <w:highlight w:val="cyan"/>
        </w:rPr>
        <w:t xml:space="preserve">China’s innovation </w:t>
      </w:r>
      <w:r w:rsidRPr="00127097">
        <w:rPr>
          <w:rStyle w:val="Emphasis"/>
          <w:rFonts w:asciiTheme="majorHAnsi" w:hAnsiTheme="majorHAnsi" w:cstheme="majorHAnsi"/>
          <w:sz w:val="24"/>
        </w:rPr>
        <w:t>capacity</w:t>
      </w:r>
      <w:r w:rsidRPr="00640C59">
        <w:rPr>
          <w:rStyle w:val="Emphasis"/>
          <w:rFonts w:asciiTheme="majorHAnsi" w:hAnsiTheme="majorHAnsi" w:cstheme="majorHAnsi"/>
          <w:sz w:val="24"/>
        </w:rPr>
        <w:t xml:space="preserve"> currently </w:t>
      </w:r>
      <w:r w:rsidRPr="00127097">
        <w:rPr>
          <w:rStyle w:val="Emphasis"/>
          <w:rFonts w:asciiTheme="majorHAnsi" w:hAnsiTheme="majorHAnsi" w:cstheme="majorHAnsi"/>
          <w:sz w:val="24"/>
        </w:rPr>
        <w:t xml:space="preserve">remains </w:t>
      </w:r>
      <w:r w:rsidRPr="00066C3F">
        <w:rPr>
          <w:rStyle w:val="Emphasis"/>
          <w:rFonts w:asciiTheme="majorHAnsi" w:hAnsiTheme="majorHAnsi" w:cstheme="majorHAnsi"/>
          <w:sz w:val="24"/>
          <w:highlight w:val="cyan"/>
        </w:rPr>
        <w:t>behind America</w:t>
      </w:r>
      <w:r w:rsidRPr="00640C59">
        <w:rPr>
          <w:rStyle w:val="Emphasis"/>
          <w:rFonts w:asciiTheme="majorHAnsi" w:hAnsiTheme="majorHAnsi" w:cstheme="majorHAnsi"/>
          <w:sz w:val="24"/>
        </w:rPr>
        <w:t>’s</w:t>
      </w:r>
      <w:r w:rsidRPr="00AB0E67">
        <w:rPr>
          <w:rFonts w:asciiTheme="majorHAnsi" w:hAnsiTheme="majorHAnsi" w:cstheme="majorHAnsi"/>
          <w:color w:val="001E20"/>
          <w:sz w:val="12"/>
        </w:rPr>
        <w:t xml:space="preserve">, my experiences as a biopharma professional make it clear </w:t>
      </w:r>
      <w:r w:rsidRPr="00066C3F">
        <w:rPr>
          <w:rStyle w:val="Emphasis"/>
          <w:rFonts w:asciiTheme="majorHAnsi" w:hAnsiTheme="majorHAnsi" w:cstheme="majorHAnsi"/>
          <w:sz w:val="24"/>
          <w:highlight w:val="cyan"/>
        </w:rPr>
        <w:t>they are doing everything</w:t>
      </w:r>
      <w:r w:rsidRPr="00640C59">
        <w:rPr>
          <w:rStyle w:val="Emphasis"/>
          <w:rFonts w:asciiTheme="majorHAnsi" w:hAnsiTheme="majorHAnsi" w:cstheme="majorHAnsi"/>
          <w:sz w:val="24"/>
        </w:rPr>
        <w:t xml:space="preserve"> they can </w:t>
      </w:r>
      <w:r w:rsidRPr="00066C3F">
        <w:rPr>
          <w:rStyle w:val="Emphasis"/>
          <w:rFonts w:asciiTheme="majorHAnsi" w:hAnsiTheme="majorHAnsi" w:cstheme="majorHAnsi"/>
          <w:sz w:val="24"/>
          <w:highlight w:val="cyan"/>
        </w:rPr>
        <w:t>to</w:t>
      </w:r>
      <w:r w:rsidRPr="00640C59">
        <w:rPr>
          <w:rStyle w:val="Emphasis"/>
          <w:rFonts w:asciiTheme="majorHAnsi" w:hAnsiTheme="majorHAnsi" w:cstheme="majorHAnsi"/>
          <w:sz w:val="24"/>
        </w:rPr>
        <w:t xml:space="preserve"> catch up and </w:t>
      </w:r>
      <w:r w:rsidRPr="00066C3F">
        <w:rPr>
          <w:rStyle w:val="Emphasis"/>
          <w:rFonts w:asciiTheme="majorHAnsi" w:hAnsiTheme="majorHAnsi" w:cstheme="majorHAnsi"/>
          <w:sz w:val="24"/>
          <w:highlight w:val="cyan"/>
        </w:rPr>
        <w:t xml:space="preserve">catch up </w:t>
      </w:r>
      <w:r w:rsidRPr="00127097">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AB0E67">
        <w:rPr>
          <w:rFonts w:asciiTheme="majorHAnsi" w:hAnsiTheme="majorHAnsi" w:cstheme="majorHAnsi"/>
          <w:color w:val="001E20"/>
          <w:sz w:val="12"/>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AB0E67">
        <w:rPr>
          <w:rFonts w:asciiTheme="majorHAnsi" w:hAnsiTheme="majorHAnsi" w:cstheme="majorHAnsi"/>
          <w:color w:val="001E20"/>
          <w:sz w:val="12"/>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Promising technologies such as targeted protein degradation and gene editing are</w:t>
      </w:r>
      <w:r w:rsidRPr="00AB0E67">
        <w:rPr>
          <w:rFonts w:asciiTheme="majorHAnsi" w:hAnsiTheme="majorHAnsi" w:cstheme="majorHAnsi"/>
          <w:color w:val="001E20"/>
          <w:sz w:val="12"/>
        </w:rPr>
        <w:t xml:space="preserve"> 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3D7B7908" w14:textId="77777777" w:rsidR="007D68FC" w:rsidRPr="00640C59" w:rsidRDefault="007D68FC" w:rsidP="007D68FC">
      <w:pPr>
        <w:rPr>
          <w:rFonts w:asciiTheme="majorHAnsi" w:hAnsiTheme="majorHAnsi" w:cstheme="majorHAnsi"/>
        </w:rPr>
      </w:pPr>
    </w:p>
    <w:p w14:paraId="44DF069E" w14:textId="77777777" w:rsidR="007D68FC" w:rsidRPr="00640C59" w:rsidRDefault="007D68FC" w:rsidP="007D68FC">
      <w:pPr>
        <w:pStyle w:val="Heading4"/>
        <w:rPr>
          <w:rFonts w:asciiTheme="majorHAnsi" w:hAnsiTheme="majorHAnsi" w:cstheme="majorHAnsi"/>
        </w:rPr>
      </w:pPr>
      <w:r w:rsidRPr="00640C59">
        <w:rPr>
          <w:rFonts w:asciiTheme="majorHAnsi" w:hAnsiTheme="majorHAnsi" w:cstheme="majorHAnsi"/>
        </w:rPr>
        <w:t xml:space="preserve">The plan chills American biomed innovation and cedes control to China. </w:t>
      </w:r>
    </w:p>
    <w:p w14:paraId="3B0DA5A7" w14:textId="77777777" w:rsidR="007D68FC" w:rsidRPr="00640C59" w:rsidRDefault="007D68FC" w:rsidP="007D68FC">
      <w:pPr>
        <w:rPr>
          <w:rFonts w:asciiTheme="majorHAnsi" w:hAnsiTheme="majorHAnsi" w:cstheme="majorHAnsi"/>
        </w:rPr>
      </w:pPr>
      <w:r w:rsidRPr="00640C59">
        <w:rPr>
          <w:rStyle w:val="Style13ptBold"/>
          <w:rFonts w:asciiTheme="majorHAnsi" w:hAnsiTheme="majorHAnsi" w:cstheme="majorHAnsi"/>
        </w:rPr>
        <w:t>Paulsen 7/9</w:t>
      </w:r>
      <w:r w:rsidRPr="00640C59">
        <w:rPr>
          <w:rFonts w:asciiTheme="majorHAnsi" w:hAnsiTheme="majorHAnsi" w:cstheme="majorHAnsi"/>
        </w:rPr>
        <w:t xml:space="preserve"> </w:t>
      </w:r>
      <w:r w:rsidRPr="00640C59">
        <w:rPr>
          <w:rFonts w:asciiTheme="majorHAnsi" w:hAnsiTheme="majorHAnsi" w:cstheme="majorHAnsi"/>
          <w:sz w:val="12"/>
          <w:szCs w:val="12"/>
        </w:rPr>
        <w:t xml:space="preserve">[ERIK PAULSEN: We can save the world with our vaccines — without surrendering our IP to China," Bakersfield Californian, </w:t>
      </w:r>
      <w:r w:rsidRPr="006B1CAF">
        <w:rPr>
          <w:rFonts w:asciiTheme="majorHAnsi" w:hAnsiTheme="majorHAnsi" w:cstheme="majorHAnsi"/>
          <w:sz w:val="12"/>
          <w:szCs w:val="12"/>
        </w:rPr>
        <w:t>https://www.bakersfield.com/opinion/erik-paulsen-we-can-save-the-world-with-our-vaccines-without-surrendering-our-ip-to/article_b0b87692-df61-11eb-9a13-d7fa02eefaee.html]//Lex</w:t>
      </w:r>
      <w:r w:rsidRPr="00640C59">
        <w:rPr>
          <w:rStyle w:val="Hyperlink"/>
          <w:rFonts w:asciiTheme="majorHAnsi" w:hAnsiTheme="majorHAnsi" w:cstheme="majorHAnsi"/>
          <w:sz w:val="12"/>
          <w:szCs w:val="12"/>
        </w:rPr>
        <w:t xml:space="preserve"> </w:t>
      </w:r>
      <w:proofErr w:type="spellStart"/>
      <w:r w:rsidRPr="00640C59">
        <w:rPr>
          <w:rStyle w:val="Hyperlink"/>
          <w:rFonts w:asciiTheme="majorHAnsi" w:hAnsiTheme="majorHAnsi" w:cstheme="majorHAnsi"/>
          <w:sz w:val="12"/>
          <w:szCs w:val="12"/>
        </w:rPr>
        <w:t>AKu</w:t>
      </w:r>
      <w:proofErr w:type="spellEnd"/>
    </w:p>
    <w:p w14:paraId="1598D1BC" w14:textId="77777777" w:rsidR="007D68FC" w:rsidRPr="00640C59" w:rsidRDefault="007D68FC" w:rsidP="007D68FC">
      <w:pPr>
        <w:shd w:val="clear" w:color="auto" w:fill="FFFFFF"/>
        <w:spacing w:after="384" w:line="408" w:lineRule="atLeast"/>
        <w:textAlignment w:val="baseline"/>
        <w:rPr>
          <w:rStyle w:val="Emphasis"/>
          <w:rFonts w:asciiTheme="majorHAnsi" w:hAnsiTheme="majorHAnsi" w:cstheme="majorHAnsi"/>
        </w:rPr>
      </w:pPr>
      <w:r w:rsidRPr="00AB0E67">
        <w:rPr>
          <w:rFonts w:asciiTheme="majorHAnsi" w:hAnsiTheme="majorHAnsi" w:cstheme="majorHAnsi"/>
          <w:sz w:val="12"/>
          <w:szCs w:val="21"/>
        </w:rPr>
        <w:t xml:space="preserve">The </w:t>
      </w:r>
      <w:r w:rsidRPr="00640C59">
        <w:rPr>
          <w:rStyle w:val="Emphasis"/>
          <w:rFonts w:asciiTheme="majorHAnsi" w:hAnsiTheme="majorHAnsi" w:cstheme="majorHAnsi"/>
        </w:rPr>
        <w:t>Biden administration gave Beijing a gift when it endorsed a petition before the World Trade Organization to force the American developers of Covid-19 vaccines and therapeutics to relinquish their intellectual property rights to these medicines</w:t>
      </w:r>
      <w:r w:rsidRPr="00AB0E67">
        <w:rPr>
          <w:rFonts w:asciiTheme="majorHAnsi" w:hAnsiTheme="majorHAnsi" w:cstheme="majorHAnsi"/>
          <w:sz w:val="12"/>
          <w:szCs w:val="21"/>
        </w:rPr>
        <w:t xml:space="preserve">. The Chinese government seeks to take over in biotech, a </w:t>
      </w:r>
      <w:r w:rsidRPr="00AB0E67">
        <w:rPr>
          <w:rFonts w:asciiTheme="majorHAnsi" w:hAnsiTheme="majorHAnsi" w:cstheme="majorHAnsi"/>
          <w:sz w:val="12"/>
          <w:szCs w:val="21"/>
        </w:rPr>
        <w:lastRenderedPageBreak/>
        <w:t xml:space="preserve">sector where U.S. innovators lead. Biotech is included in its “Made in China 2025” plan, which lists 10 sectors that China aims to dominate. The government intends to force anyone doing business in China in those spheres to hand over know-how. </w:t>
      </w:r>
      <w:r w:rsidRPr="00066C3F">
        <w:rPr>
          <w:rStyle w:val="Emphasis"/>
          <w:rFonts w:asciiTheme="majorHAnsi" w:hAnsiTheme="majorHAnsi" w:cstheme="majorHAnsi"/>
          <w:highlight w:val="cyan"/>
        </w:rPr>
        <w:t>Surrendering IP protections on biomedical tech</w:t>
      </w:r>
      <w:r w:rsidRPr="00640C59">
        <w:rPr>
          <w:rStyle w:val="Emphasis"/>
          <w:rFonts w:asciiTheme="majorHAnsi" w:hAnsiTheme="majorHAnsi" w:cstheme="majorHAnsi"/>
        </w:rPr>
        <w:t>nology has dire consequences</w:t>
      </w:r>
      <w:r w:rsidRPr="00AB0E67">
        <w:rPr>
          <w:rFonts w:asciiTheme="majorHAnsi" w:hAnsiTheme="majorHAnsi" w:cstheme="majorHAnsi"/>
          <w:sz w:val="12"/>
          <w:szCs w:val="21"/>
        </w:rPr>
        <w:t xml:space="preserve">. Foremost, it </w:t>
      </w:r>
      <w:r w:rsidRPr="00066C3F">
        <w:rPr>
          <w:rStyle w:val="Emphasis"/>
          <w:rFonts w:asciiTheme="majorHAnsi" w:hAnsiTheme="majorHAnsi" w:cstheme="majorHAnsi"/>
          <w:highlight w:val="cyan"/>
        </w:rPr>
        <w:t>guts</w:t>
      </w:r>
      <w:r w:rsidRPr="00640C59">
        <w:rPr>
          <w:rStyle w:val="Emphasis"/>
          <w:rFonts w:asciiTheme="majorHAnsi" w:hAnsiTheme="majorHAnsi" w:cstheme="majorHAnsi"/>
        </w:rPr>
        <w:t xml:space="preserve"> the </w:t>
      </w:r>
      <w:r w:rsidRPr="00066C3F">
        <w:rPr>
          <w:rStyle w:val="Emphasis"/>
          <w:rFonts w:asciiTheme="majorHAnsi" w:hAnsiTheme="majorHAnsi" w:cstheme="majorHAnsi"/>
          <w:highlight w:val="cyan"/>
        </w:rPr>
        <w:t xml:space="preserve">foundation of </w:t>
      </w:r>
      <w:r w:rsidRPr="00BE485F">
        <w:rPr>
          <w:rStyle w:val="Emphasis"/>
          <w:rFonts w:asciiTheme="majorHAnsi" w:hAnsiTheme="majorHAnsi" w:cstheme="majorHAnsi"/>
        </w:rPr>
        <w:t xml:space="preserve">biomedical </w:t>
      </w:r>
      <w:r w:rsidRPr="00066C3F">
        <w:rPr>
          <w:rStyle w:val="Emphasis"/>
          <w:rFonts w:asciiTheme="majorHAnsi" w:hAnsiTheme="majorHAnsi" w:cstheme="majorHAnsi"/>
          <w:highlight w:val="cyan"/>
        </w:rPr>
        <w:t>innovation</w:t>
      </w:r>
      <w:r w:rsidRPr="00640C59">
        <w:rPr>
          <w:rStyle w:val="Emphasis"/>
          <w:rFonts w:asciiTheme="majorHAnsi" w:hAnsiTheme="majorHAnsi" w:cstheme="majorHAnsi"/>
        </w:rPr>
        <w:t xml:space="preserve">, which takes huge investments spanning many years to bear fruit. </w:t>
      </w:r>
      <w:r w:rsidRPr="00BE485F">
        <w:rPr>
          <w:rStyle w:val="Emphasis"/>
          <w:rFonts w:asciiTheme="majorHAnsi" w:hAnsiTheme="majorHAnsi" w:cstheme="majorHAnsi"/>
        </w:rPr>
        <w:t xml:space="preserve">IP </w:t>
      </w:r>
      <w:r w:rsidRPr="00066C3F">
        <w:rPr>
          <w:rStyle w:val="Emphasis"/>
          <w:rFonts w:asciiTheme="majorHAnsi" w:hAnsiTheme="majorHAnsi" w:cstheme="majorHAnsi"/>
          <w:highlight w:val="cyan"/>
        </w:rPr>
        <w:t>protections assure innovators</w:t>
      </w:r>
      <w:r w:rsidRPr="00640C59">
        <w:rPr>
          <w:rStyle w:val="Emphasis"/>
          <w:rFonts w:asciiTheme="majorHAnsi" w:hAnsiTheme="majorHAnsi" w:cstheme="majorHAnsi"/>
        </w:rPr>
        <w:t xml:space="preserve"> that </w:t>
      </w:r>
      <w:r w:rsidRPr="00066C3F">
        <w:rPr>
          <w:rStyle w:val="Emphasis"/>
          <w:rFonts w:asciiTheme="majorHAnsi" w:hAnsiTheme="majorHAnsi" w:cstheme="majorHAnsi"/>
          <w:highlight w:val="cyan"/>
        </w:rPr>
        <w:t>they can recover</w:t>
      </w:r>
      <w:r w:rsidRPr="00640C59">
        <w:rPr>
          <w:rStyle w:val="Emphasis"/>
          <w:rFonts w:asciiTheme="majorHAnsi" w:hAnsiTheme="majorHAnsi" w:cstheme="majorHAnsi"/>
        </w:rPr>
        <w:t xml:space="preserve"> those </w:t>
      </w:r>
      <w:r w:rsidRPr="00066C3F">
        <w:rPr>
          <w:rStyle w:val="Emphasis"/>
          <w:rFonts w:asciiTheme="majorHAnsi" w:hAnsiTheme="majorHAnsi" w:cstheme="majorHAnsi"/>
          <w:highlight w:val="cyan"/>
        </w:rPr>
        <w:t xml:space="preserve">investments and </w:t>
      </w:r>
      <w:r w:rsidRPr="00BE485F">
        <w:rPr>
          <w:rStyle w:val="Emphasis"/>
          <w:rFonts w:asciiTheme="majorHAnsi" w:hAnsiTheme="majorHAnsi" w:cstheme="majorHAnsi"/>
        </w:rPr>
        <w:t>make</w:t>
      </w:r>
      <w:r w:rsidRPr="00640C59">
        <w:rPr>
          <w:rStyle w:val="Emphasis"/>
          <w:rFonts w:asciiTheme="majorHAnsi" w:hAnsiTheme="majorHAnsi" w:cstheme="majorHAnsi"/>
        </w:rPr>
        <w:t xml:space="preserve"> a </w:t>
      </w:r>
      <w:r w:rsidRPr="00066C3F">
        <w:rPr>
          <w:rStyle w:val="Emphasis"/>
          <w:rFonts w:asciiTheme="majorHAnsi" w:hAnsiTheme="majorHAnsi" w:cstheme="majorHAnsi"/>
          <w:highlight w:val="cyan"/>
        </w:rPr>
        <w:t>profit</w:t>
      </w:r>
      <w:r w:rsidRPr="00640C59">
        <w:rPr>
          <w:rStyle w:val="Emphasis"/>
          <w:rFonts w:asciiTheme="majorHAnsi" w:hAnsiTheme="majorHAnsi" w:cstheme="majorHAnsi"/>
        </w:rPr>
        <w:t xml:space="preserve">. </w:t>
      </w:r>
      <w:r w:rsidRPr="00066C3F">
        <w:rPr>
          <w:rStyle w:val="Emphasis"/>
          <w:rFonts w:asciiTheme="majorHAnsi" w:hAnsiTheme="majorHAnsi" w:cstheme="majorHAnsi"/>
          <w:highlight w:val="cyan"/>
        </w:rPr>
        <w:t xml:space="preserve">Losing </w:t>
      </w:r>
      <w:r w:rsidRPr="00BE485F">
        <w:rPr>
          <w:rStyle w:val="Emphasis"/>
          <w:rFonts w:asciiTheme="majorHAnsi" w:hAnsiTheme="majorHAnsi" w:cstheme="majorHAnsi"/>
        </w:rPr>
        <w:t xml:space="preserve">IP </w:t>
      </w:r>
      <w:r w:rsidRPr="00066C3F">
        <w:rPr>
          <w:rStyle w:val="Emphasis"/>
          <w:rFonts w:asciiTheme="majorHAnsi" w:hAnsiTheme="majorHAnsi" w:cstheme="majorHAnsi"/>
          <w:highlight w:val="cyan"/>
        </w:rPr>
        <w:t>protection</w:t>
      </w:r>
      <w:r w:rsidRPr="00640C59">
        <w:rPr>
          <w:rStyle w:val="Emphasis"/>
          <w:rFonts w:asciiTheme="majorHAnsi" w:hAnsiTheme="majorHAnsi" w:cstheme="majorHAnsi"/>
        </w:rPr>
        <w:t xml:space="preserve"> would </w:t>
      </w:r>
      <w:r w:rsidRPr="00066C3F">
        <w:rPr>
          <w:rStyle w:val="Emphasis"/>
          <w:rFonts w:asciiTheme="majorHAnsi" w:hAnsiTheme="majorHAnsi" w:cstheme="majorHAnsi"/>
          <w:highlight w:val="cyan"/>
        </w:rPr>
        <w:t xml:space="preserve">have a chilling effect </w:t>
      </w:r>
      <w:r w:rsidRPr="00BE485F">
        <w:rPr>
          <w:rStyle w:val="Emphasis"/>
          <w:rFonts w:asciiTheme="majorHAnsi" w:hAnsiTheme="majorHAnsi" w:cstheme="majorHAnsi"/>
        </w:rPr>
        <w:t>on investments</w:t>
      </w:r>
      <w:r w:rsidRPr="00640C59">
        <w:rPr>
          <w:rStyle w:val="Emphasis"/>
          <w:rFonts w:asciiTheme="majorHAnsi" w:hAnsiTheme="majorHAnsi" w:cstheme="majorHAnsi"/>
        </w:rPr>
        <w:t xml:space="preserve"> in the sector. </w:t>
      </w:r>
      <w:r w:rsidRPr="00AB0E67">
        <w:rPr>
          <w:rFonts w:asciiTheme="majorHAnsi" w:hAnsiTheme="majorHAnsi" w:cstheme="majorHAnsi"/>
          <w:sz w:val="12"/>
          <w:szCs w:val="21"/>
        </w:rPr>
        <w:t xml:space="preserve">Equally injurious to America, the </w:t>
      </w:r>
      <w:r w:rsidRPr="00640C59">
        <w:rPr>
          <w:rStyle w:val="Emphasis"/>
          <w:rFonts w:asciiTheme="majorHAnsi" w:hAnsiTheme="majorHAnsi" w:cstheme="majorHAnsi"/>
        </w:rPr>
        <w:t xml:space="preserve">IP </w:t>
      </w:r>
      <w:r w:rsidRPr="00066C3F">
        <w:rPr>
          <w:rStyle w:val="Emphasis"/>
          <w:rFonts w:asciiTheme="majorHAnsi" w:hAnsiTheme="majorHAnsi" w:cstheme="majorHAnsi"/>
          <w:highlight w:val="cyan"/>
        </w:rPr>
        <w:t>waiver</w:t>
      </w:r>
      <w:r w:rsidRPr="00640C59">
        <w:rPr>
          <w:rStyle w:val="Emphasis"/>
          <w:rFonts w:asciiTheme="majorHAnsi" w:hAnsiTheme="majorHAnsi" w:cstheme="majorHAnsi"/>
        </w:rPr>
        <w:t xml:space="preserve"> would </w:t>
      </w:r>
      <w:r w:rsidRPr="00066C3F">
        <w:rPr>
          <w:rStyle w:val="Emphasis"/>
          <w:rFonts w:asciiTheme="majorHAnsi" w:hAnsiTheme="majorHAnsi" w:cstheme="majorHAnsi"/>
          <w:highlight w:val="cyan"/>
        </w:rPr>
        <w:t>allow China to become</w:t>
      </w:r>
      <w:r w:rsidRPr="00640C59">
        <w:rPr>
          <w:rStyle w:val="Emphasis"/>
          <w:rFonts w:asciiTheme="majorHAnsi" w:hAnsiTheme="majorHAnsi" w:cstheme="majorHAnsi"/>
        </w:rPr>
        <w:t xml:space="preserve"> a </w:t>
      </w:r>
      <w:r w:rsidRPr="00066C3F">
        <w:rPr>
          <w:rStyle w:val="Emphasis"/>
          <w:rFonts w:asciiTheme="majorHAnsi" w:hAnsiTheme="majorHAnsi" w:cstheme="majorHAnsi"/>
          <w:highlight w:val="cyan"/>
        </w:rPr>
        <w:t>biotech powerhouse</w:t>
      </w:r>
      <w:r w:rsidRPr="00640C59">
        <w:rPr>
          <w:rStyle w:val="Emphasis"/>
          <w:rFonts w:asciiTheme="majorHAnsi" w:hAnsiTheme="majorHAnsi" w:cstheme="majorHAnsi"/>
        </w:rPr>
        <w:t xml:space="preserve"> by </w:t>
      </w:r>
      <w:r w:rsidRPr="00066C3F">
        <w:rPr>
          <w:rStyle w:val="Emphasis"/>
          <w:rFonts w:asciiTheme="majorHAnsi" w:hAnsiTheme="majorHAnsi" w:cstheme="majorHAnsi"/>
          <w:highlight w:val="cyan"/>
        </w:rPr>
        <w:t xml:space="preserve">piggybacking on </w:t>
      </w:r>
      <w:r w:rsidRPr="00BE485F">
        <w:rPr>
          <w:rStyle w:val="Emphasis"/>
          <w:rFonts w:asciiTheme="majorHAnsi" w:hAnsiTheme="majorHAnsi" w:cstheme="majorHAnsi"/>
        </w:rPr>
        <w:t xml:space="preserve">American </w:t>
      </w:r>
      <w:r w:rsidRPr="00066C3F">
        <w:rPr>
          <w:rStyle w:val="Emphasis"/>
          <w:rFonts w:asciiTheme="majorHAnsi" w:hAnsiTheme="majorHAnsi" w:cstheme="majorHAnsi"/>
          <w:highlight w:val="cyan"/>
        </w:rPr>
        <w:t>innovation</w:t>
      </w:r>
      <w:r w:rsidRPr="00640C59">
        <w:rPr>
          <w:rStyle w:val="Emphasis"/>
          <w:rFonts w:asciiTheme="majorHAnsi" w:hAnsiTheme="majorHAnsi" w:cstheme="majorHAnsi"/>
        </w:rPr>
        <w:t>. A waiver on IP for Covid-19 vaccines would accelerate the timeline for “Made in China 2025</w:t>
      </w:r>
      <w:r w:rsidRPr="00AB0E67">
        <w:rPr>
          <w:rFonts w:asciiTheme="majorHAnsi" w:hAnsiTheme="majorHAnsi" w:cstheme="majorHAnsi"/>
          <w:sz w:val="12"/>
          <w:szCs w:val="21"/>
        </w:rPr>
        <w:t xml:space="preserve">.” The </w:t>
      </w:r>
      <w:r w:rsidRPr="00066C3F">
        <w:rPr>
          <w:rStyle w:val="Emphasis"/>
          <w:rFonts w:asciiTheme="majorHAnsi" w:hAnsiTheme="majorHAnsi" w:cstheme="majorHAnsi"/>
          <w:highlight w:val="cyan"/>
        </w:rPr>
        <w:t>mRNA tech</w:t>
      </w:r>
      <w:r w:rsidRPr="00AB0E67">
        <w:rPr>
          <w:rFonts w:asciiTheme="majorHAnsi" w:hAnsiTheme="majorHAnsi" w:cstheme="majorHAnsi"/>
          <w:sz w:val="12"/>
          <w:szCs w:val="21"/>
        </w:rPr>
        <w:t xml:space="preserve">nology, </w:t>
      </w:r>
      <w:r w:rsidRPr="00640C59">
        <w:rPr>
          <w:rStyle w:val="Emphasis"/>
          <w:rFonts w:asciiTheme="majorHAnsi" w:hAnsiTheme="majorHAnsi" w:cstheme="majorHAnsi"/>
        </w:rPr>
        <w:t xml:space="preserve">which </w:t>
      </w:r>
      <w:r w:rsidRPr="00066C3F">
        <w:rPr>
          <w:rStyle w:val="Emphasis"/>
          <w:rFonts w:asciiTheme="majorHAnsi" w:hAnsiTheme="majorHAnsi" w:cstheme="majorHAnsi"/>
          <w:highlight w:val="cyan"/>
        </w:rPr>
        <w:t>undergirds</w:t>
      </w:r>
      <w:r w:rsidRPr="00640C59">
        <w:rPr>
          <w:rStyle w:val="Emphasis"/>
          <w:rFonts w:asciiTheme="majorHAnsi" w:hAnsiTheme="majorHAnsi" w:cstheme="majorHAnsi"/>
        </w:rPr>
        <w:t xml:space="preserve"> the Pfizer-BioNTech and </w:t>
      </w:r>
      <w:proofErr w:type="spellStart"/>
      <w:r w:rsidRPr="00640C59">
        <w:rPr>
          <w:rStyle w:val="Emphasis"/>
          <w:rFonts w:asciiTheme="majorHAnsi" w:hAnsiTheme="majorHAnsi" w:cstheme="majorHAnsi"/>
        </w:rPr>
        <w:t>Moderna</w:t>
      </w:r>
      <w:proofErr w:type="spellEnd"/>
      <w:r w:rsidRPr="00640C59">
        <w:rPr>
          <w:rStyle w:val="Emphasis"/>
          <w:rFonts w:asciiTheme="majorHAnsi" w:hAnsiTheme="majorHAnsi" w:cstheme="majorHAnsi"/>
        </w:rPr>
        <w:t xml:space="preserve"> </w:t>
      </w:r>
      <w:r w:rsidRPr="00BE485F">
        <w:rPr>
          <w:rStyle w:val="Emphasis"/>
          <w:rFonts w:asciiTheme="majorHAnsi" w:hAnsiTheme="majorHAnsi" w:cstheme="majorHAnsi"/>
        </w:rPr>
        <w:t xml:space="preserve">vaccines has </w:t>
      </w:r>
      <w:r w:rsidRPr="00066C3F">
        <w:rPr>
          <w:rStyle w:val="Emphasis"/>
          <w:rFonts w:asciiTheme="majorHAnsi" w:hAnsiTheme="majorHAnsi" w:cstheme="majorHAnsi"/>
          <w:highlight w:val="cyan"/>
        </w:rPr>
        <w:t>uses beyond</w:t>
      </w:r>
      <w:r w:rsidRPr="00AB0E67">
        <w:rPr>
          <w:rFonts w:asciiTheme="majorHAnsi" w:hAnsiTheme="majorHAnsi" w:cstheme="majorHAnsi"/>
          <w:sz w:val="12"/>
          <w:szCs w:val="21"/>
        </w:rPr>
        <w:t xml:space="preserve"> this </w:t>
      </w:r>
      <w:r w:rsidRPr="00066C3F">
        <w:rPr>
          <w:rStyle w:val="Emphasis"/>
          <w:rFonts w:asciiTheme="majorHAnsi" w:hAnsiTheme="majorHAnsi" w:cstheme="majorHAnsi"/>
          <w:highlight w:val="cyan"/>
        </w:rPr>
        <w:t>pandemic</w:t>
      </w:r>
      <w:r w:rsidRPr="00AB0E67">
        <w:rPr>
          <w:rFonts w:asciiTheme="majorHAnsi" w:hAnsiTheme="majorHAnsi" w:cstheme="majorHAnsi"/>
          <w:sz w:val="12"/>
          <w:szCs w:val="21"/>
        </w:rPr>
        <w:t xml:space="preserve">. It has the </w:t>
      </w:r>
      <w:r w:rsidRPr="00BE485F">
        <w:rPr>
          <w:rStyle w:val="Emphasis"/>
          <w:rFonts w:asciiTheme="majorHAnsi" w:hAnsiTheme="majorHAnsi" w:cstheme="majorHAnsi"/>
        </w:rPr>
        <w:t>potential to take on cancers and other diseases</w:t>
      </w:r>
      <w:r w:rsidRPr="00BE485F">
        <w:rPr>
          <w:rFonts w:asciiTheme="majorHAnsi" w:hAnsiTheme="majorHAnsi" w:cstheme="majorHAnsi"/>
          <w:sz w:val="12"/>
          <w:szCs w:val="21"/>
        </w:rPr>
        <w:t>.</w:t>
      </w:r>
      <w:r w:rsidRPr="00AB0E67">
        <w:rPr>
          <w:rFonts w:asciiTheme="majorHAnsi" w:hAnsiTheme="majorHAnsi" w:cstheme="majorHAnsi"/>
          <w:sz w:val="12"/>
          <w:szCs w:val="21"/>
        </w:rPr>
        <w:t xml:space="preserve"> With the waiver, </w:t>
      </w:r>
      <w:r w:rsidRPr="00066C3F">
        <w:rPr>
          <w:rStyle w:val="Emphasis"/>
          <w:rFonts w:asciiTheme="majorHAnsi" w:hAnsiTheme="majorHAnsi" w:cstheme="majorHAnsi"/>
          <w:highlight w:val="cyan"/>
        </w:rPr>
        <w:t>China</w:t>
      </w:r>
      <w:r w:rsidRPr="00640C59">
        <w:rPr>
          <w:rStyle w:val="Emphasis"/>
          <w:rFonts w:asciiTheme="majorHAnsi" w:hAnsiTheme="majorHAnsi" w:cstheme="majorHAnsi"/>
        </w:rPr>
        <w:t xml:space="preserve"> and others will be </w:t>
      </w:r>
      <w:r w:rsidRPr="00066C3F">
        <w:rPr>
          <w:rStyle w:val="Emphasis"/>
          <w:rFonts w:asciiTheme="majorHAnsi" w:hAnsiTheme="majorHAnsi" w:cstheme="majorHAnsi"/>
          <w:highlight w:val="cyan"/>
        </w:rPr>
        <w:t>emboldened to use</w:t>
      </w:r>
      <w:r w:rsidRPr="00640C59">
        <w:rPr>
          <w:rStyle w:val="Emphasis"/>
          <w:rFonts w:asciiTheme="majorHAnsi" w:hAnsiTheme="majorHAnsi" w:cstheme="majorHAnsi"/>
        </w:rPr>
        <w:t xml:space="preserve"> the once-proprietary </w:t>
      </w:r>
      <w:r w:rsidRPr="00BE485F">
        <w:rPr>
          <w:rStyle w:val="Emphasis"/>
          <w:rFonts w:asciiTheme="majorHAnsi" w:hAnsiTheme="majorHAnsi" w:cstheme="majorHAnsi"/>
        </w:rPr>
        <w:t xml:space="preserve">mRNA </w:t>
      </w:r>
      <w:r w:rsidRPr="00066C3F">
        <w:rPr>
          <w:rStyle w:val="Emphasis"/>
          <w:rFonts w:asciiTheme="majorHAnsi" w:hAnsiTheme="majorHAnsi" w:cstheme="majorHAnsi"/>
          <w:highlight w:val="cyan"/>
        </w:rPr>
        <w:t>know-how for broader</w:t>
      </w:r>
      <w:r w:rsidRPr="00640C59">
        <w:rPr>
          <w:rStyle w:val="Emphasis"/>
          <w:rFonts w:asciiTheme="majorHAnsi" w:hAnsiTheme="majorHAnsi" w:cstheme="majorHAnsi"/>
        </w:rPr>
        <w:t xml:space="preserve"> research and </w:t>
      </w:r>
      <w:r w:rsidRPr="00066C3F">
        <w:rPr>
          <w:rStyle w:val="Emphasis"/>
          <w:rFonts w:asciiTheme="majorHAnsi" w:hAnsiTheme="majorHAnsi" w:cstheme="majorHAnsi"/>
          <w:highlight w:val="cyan"/>
        </w:rPr>
        <w:t>applications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Is this in America’s interest? </w:t>
      </w:r>
      <w:r w:rsidRPr="00640C59">
        <w:rPr>
          <w:rStyle w:val="Emphasis"/>
          <w:rFonts w:asciiTheme="majorHAnsi" w:hAnsiTheme="majorHAnsi" w:cstheme="majorHAnsi"/>
        </w:rPr>
        <w:t>Mark Cohen</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an expert on Chinese IP theft</w:t>
      </w:r>
      <w:r w:rsidRPr="00AB0E67">
        <w:rPr>
          <w:rFonts w:asciiTheme="majorHAnsi" w:hAnsiTheme="majorHAnsi" w:cstheme="majorHAnsi"/>
          <w:sz w:val="12"/>
          <w:szCs w:val="21"/>
        </w:rPr>
        <w:t xml:space="preserve">, recently </w:t>
      </w:r>
      <w:r w:rsidRPr="00640C59">
        <w:rPr>
          <w:rStyle w:val="Emphasis"/>
          <w:rFonts w:asciiTheme="majorHAnsi" w:hAnsiTheme="majorHAnsi" w:cstheme="majorHAnsi"/>
        </w:rPr>
        <w:t>told the Washington Post that the waiver would deliver</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a competitive advantage to countries that are increasingly viewed as our adversaries</w:t>
      </w:r>
      <w:r w:rsidRPr="00AB0E67">
        <w:rPr>
          <w:rFonts w:asciiTheme="majorHAnsi" w:hAnsiTheme="majorHAnsi" w:cstheme="majorHAnsi"/>
          <w:sz w:val="12"/>
          <w:szCs w:val="21"/>
        </w:rPr>
        <w:t xml:space="preserve">, at taxpayer expense.” Beyond the damage that an mRNA giveaway will inflict on US R&amp;D investments, the </w:t>
      </w:r>
      <w:r w:rsidRPr="00066C3F">
        <w:rPr>
          <w:rStyle w:val="Emphasis"/>
          <w:rFonts w:asciiTheme="majorHAnsi" w:hAnsiTheme="majorHAnsi" w:cstheme="majorHAnsi"/>
          <w:highlight w:val="cyan"/>
        </w:rPr>
        <w:t>waiver sends</w:t>
      </w:r>
      <w:r w:rsidRPr="00640C59">
        <w:rPr>
          <w:rStyle w:val="Emphasis"/>
          <w:rFonts w:asciiTheme="majorHAnsi" w:hAnsiTheme="majorHAnsi" w:cstheme="majorHAnsi"/>
        </w:rPr>
        <w:t xml:space="preserve"> a </w:t>
      </w:r>
      <w:r w:rsidRPr="00066C3F">
        <w:rPr>
          <w:rStyle w:val="Emphasis"/>
          <w:rFonts w:asciiTheme="majorHAnsi" w:hAnsiTheme="majorHAnsi" w:cstheme="majorHAnsi"/>
          <w:highlight w:val="cyan"/>
        </w:rPr>
        <w:t>signal that America</w:t>
      </w:r>
      <w:r w:rsidRPr="00AB0E67">
        <w:rPr>
          <w:rFonts w:asciiTheme="majorHAnsi" w:hAnsiTheme="majorHAnsi" w:cstheme="majorHAnsi"/>
          <w:sz w:val="12"/>
          <w:szCs w:val="21"/>
        </w:rPr>
        <w:t xml:space="preserve"> could </w:t>
      </w:r>
      <w:r w:rsidRPr="00BE485F">
        <w:rPr>
          <w:rStyle w:val="Emphasis"/>
          <w:rFonts w:asciiTheme="majorHAnsi" w:hAnsiTheme="majorHAnsi" w:cstheme="majorHAnsi"/>
        </w:rPr>
        <w:t xml:space="preserve">agree to </w:t>
      </w:r>
      <w:r w:rsidRPr="00066C3F">
        <w:rPr>
          <w:rStyle w:val="Emphasis"/>
          <w:rFonts w:asciiTheme="majorHAnsi" w:hAnsiTheme="majorHAnsi" w:cstheme="majorHAnsi"/>
          <w:highlight w:val="cyan"/>
        </w:rPr>
        <w:t>force</w:t>
      </w:r>
      <w:r w:rsidRPr="00640C59">
        <w:rPr>
          <w:rStyle w:val="Emphasis"/>
          <w:rFonts w:asciiTheme="majorHAnsi" w:hAnsiTheme="majorHAnsi" w:cstheme="majorHAnsi"/>
        </w:rPr>
        <w:t xml:space="preserve"> American </w:t>
      </w:r>
      <w:r w:rsidRPr="00066C3F">
        <w:rPr>
          <w:rStyle w:val="Emphasis"/>
          <w:rFonts w:asciiTheme="majorHAnsi" w:hAnsiTheme="majorHAnsi" w:cstheme="majorHAnsi"/>
          <w:highlight w:val="cyan"/>
        </w:rPr>
        <w:t xml:space="preserve">innovators to part with </w:t>
      </w:r>
      <w:r w:rsidRPr="00BE485F">
        <w:rPr>
          <w:rStyle w:val="Emphasis"/>
          <w:rFonts w:asciiTheme="majorHAnsi" w:hAnsiTheme="majorHAnsi" w:cstheme="majorHAnsi"/>
        </w:rPr>
        <w:t xml:space="preserve">trade </w:t>
      </w:r>
      <w:r w:rsidRPr="00066C3F">
        <w:rPr>
          <w:rStyle w:val="Emphasis"/>
          <w:rFonts w:asciiTheme="majorHAnsi" w:hAnsiTheme="majorHAnsi" w:cstheme="majorHAnsi"/>
          <w:highlight w:val="cyan"/>
        </w:rPr>
        <w:t xml:space="preserve">secrets </w:t>
      </w:r>
      <w:r w:rsidRPr="00BE485F">
        <w:rPr>
          <w:rStyle w:val="Emphasis"/>
          <w:rFonts w:asciiTheme="majorHAnsi" w:hAnsiTheme="majorHAnsi" w:cstheme="majorHAnsi"/>
        </w:rPr>
        <w:t>every time there’s a global crisis.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That </w:t>
      </w:r>
      <w:r w:rsidRPr="00066C3F">
        <w:rPr>
          <w:rStyle w:val="Emphasis"/>
          <w:rFonts w:asciiTheme="majorHAnsi" w:hAnsiTheme="majorHAnsi" w:cstheme="majorHAnsi"/>
          <w:highlight w:val="cyan"/>
        </w:rPr>
        <w:t>attitude</w:t>
      </w:r>
      <w:r w:rsidRPr="00640C59">
        <w:rPr>
          <w:rStyle w:val="Emphasis"/>
          <w:rFonts w:asciiTheme="majorHAnsi" w:hAnsiTheme="majorHAnsi" w:cstheme="majorHAnsi"/>
        </w:rPr>
        <w:t xml:space="preserve"> will </w:t>
      </w:r>
      <w:r w:rsidRPr="00066C3F">
        <w:rPr>
          <w:rStyle w:val="Emphasis"/>
          <w:rFonts w:asciiTheme="majorHAnsi" w:hAnsiTheme="majorHAnsi" w:cstheme="majorHAnsi"/>
          <w:highlight w:val="cyan"/>
        </w:rPr>
        <w:t>arrest</w:t>
      </w:r>
      <w:r w:rsidRPr="00640C59">
        <w:rPr>
          <w:rStyle w:val="Emphasis"/>
          <w:rFonts w:asciiTheme="majorHAnsi" w:hAnsiTheme="majorHAnsi" w:cstheme="majorHAnsi"/>
        </w:rPr>
        <w:t xml:space="preserve"> biopharmaceutical </w:t>
      </w:r>
      <w:r w:rsidRPr="00066C3F">
        <w:rPr>
          <w:rStyle w:val="Emphasis"/>
          <w:rFonts w:asciiTheme="majorHAnsi" w:hAnsiTheme="majorHAnsi" w:cstheme="majorHAnsi"/>
          <w:highlight w:val="cyan"/>
        </w:rPr>
        <w:t>innovation</w:t>
      </w:r>
      <w:r w:rsidRPr="00AB0E67">
        <w:rPr>
          <w:rFonts w:asciiTheme="majorHAnsi" w:hAnsiTheme="majorHAnsi" w:cstheme="majorHAnsi"/>
          <w:sz w:val="12"/>
          <w:szCs w:val="21"/>
        </w:rPr>
        <w:t xml:space="preserve">. </w:t>
      </w:r>
      <w:r w:rsidRPr="00066C3F">
        <w:rPr>
          <w:rStyle w:val="Emphasis"/>
          <w:rFonts w:asciiTheme="majorHAnsi" w:hAnsiTheme="majorHAnsi" w:cstheme="majorHAnsi"/>
          <w:highlight w:val="cyan"/>
        </w:rPr>
        <w:t>Small</w:t>
      </w:r>
      <w:r w:rsidRPr="00640C59">
        <w:rPr>
          <w:rStyle w:val="Emphasis"/>
          <w:rFonts w:asciiTheme="majorHAnsi" w:hAnsiTheme="majorHAnsi" w:cstheme="majorHAnsi"/>
        </w:rPr>
        <w:t xml:space="preserve"> biotech </w:t>
      </w:r>
      <w:r w:rsidRPr="00066C3F">
        <w:rPr>
          <w:rStyle w:val="Emphasis"/>
          <w:rFonts w:asciiTheme="majorHAnsi" w:hAnsiTheme="majorHAnsi" w:cstheme="majorHAnsi"/>
          <w:highlight w:val="cyan"/>
        </w:rPr>
        <w:t>firms spearhead 70 percent of</w:t>
      </w:r>
      <w:r w:rsidRPr="00640C59">
        <w:rPr>
          <w:rStyle w:val="Emphasis"/>
          <w:rFonts w:asciiTheme="majorHAnsi" w:hAnsiTheme="majorHAnsi" w:cstheme="majorHAnsi"/>
        </w:rPr>
        <w:t xml:space="preserve"> the </w:t>
      </w:r>
      <w:r w:rsidRPr="00066C3F">
        <w:rPr>
          <w:rStyle w:val="Emphasis"/>
          <w:rFonts w:asciiTheme="majorHAnsi" w:hAnsiTheme="majorHAnsi" w:cstheme="majorHAnsi"/>
          <w:highlight w:val="cyan"/>
        </w:rPr>
        <w:t>R&amp;D</w:t>
      </w:r>
      <w:r w:rsidRPr="00640C59">
        <w:rPr>
          <w:rStyle w:val="Emphasis"/>
          <w:rFonts w:asciiTheme="majorHAnsi" w:hAnsiTheme="majorHAnsi" w:cstheme="majorHAnsi"/>
        </w:rPr>
        <w:t xml:space="preserve"> pipeline, </w:t>
      </w:r>
      <w:r w:rsidRPr="00066C3F">
        <w:rPr>
          <w:rStyle w:val="Emphasis"/>
          <w:rFonts w:asciiTheme="majorHAnsi" w:hAnsiTheme="majorHAnsi" w:cstheme="majorHAnsi"/>
          <w:highlight w:val="cyan"/>
        </w:rPr>
        <w:t>rely</w:t>
      </w:r>
      <w:r w:rsidRPr="00640C59">
        <w:rPr>
          <w:rStyle w:val="Emphasis"/>
          <w:rFonts w:asciiTheme="majorHAnsi" w:hAnsiTheme="majorHAnsi" w:cstheme="majorHAnsi"/>
        </w:rPr>
        <w:t xml:space="preserve">ing heavily </w:t>
      </w:r>
      <w:r w:rsidRPr="00066C3F">
        <w:rPr>
          <w:rStyle w:val="Emphasis"/>
          <w:rFonts w:asciiTheme="majorHAnsi" w:hAnsiTheme="majorHAnsi" w:cstheme="majorHAnsi"/>
          <w:highlight w:val="cyan"/>
        </w:rPr>
        <w:t>on private investors</w:t>
      </w:r>
      <w:r w:rsidRPr="00640C59">
        <w:rPr>
          <w:rStyle w:val="Emphasis"/>
          <w:rFonts w:asciiTheme="majorHAnsi" w:hAnsiTheme="majorHAnsi" w:cstheme="majorHAnsi"/>
        </w:rPr>
        <w:t xml:space="preserve"> to fund that work</w:t>
      </w:r>
      <w:r w:rsidRPr="00AB0E67">
        <w:rPr>
          <w:rFonts w:asciiTheme="majorHAnsi" w:hAnsiTheme="majorHAnsi" w:cstheme="majorHAnsi"/>
          <w:sz w:val="12"/>
          <w:szCs w:val="21"/>
        </w:rPr>
        <w:t xml:space="preserve">. </w:t>
      </w:r>
      <w:r w:rsidRPr="00066C3F">
        <w:rPr>
          <w:rStyle w:val="Emphasis"/>
          <w:rFonts w:asciiTheme="majorHAnsi" w:hAnsiTheme="majorHAnsi" w:cstheme="majorHAnsi"/>
          <w:highlight w:val="cyan"/>
        </w:rPr>
        <w:t xml:space="preserve">If </w:t>
      </w:r>
      <w:r w:rsidRPr="00BE485F">
        <w:rPr>
          <w:rStyle w:val="Emphasis"/>
          <w:rFonts w:asciiTheme="majorHAnsi" w:hAnsiTheme="majorHAnsi" w:cstheme="majorHAnsi"/>
        </w:rPr>
        <w:t>investors know</w:t>
      </w:r>
      <w:r w:rsidRPr="00640C59">
        <w:rPr>
          <w:rStyle w:val="Emphasis"/>
          <w:rFonts w:asciiTheme="majorHAnsi" w:hAnsiTheme="majorHAnsi" w:cstheme="majorHAnsi"/>
        </w:rPr>
        <w:t xml:space="preserve"> that </w:t>
      </w:r>
      <w:r w:rsidRPr="00066C3F">
        <w:rPr>
          <w:rStyle w:val="Emphasis"/>
          <w:rFonts w:asciiTheme="majorHAnsi" w:hAnsiTheme="majorHAnsi" w:cstheme="majorHAnsi"/>
          <w:highlight w:val="cyan"/>
        </w:rPr>
        <w:t>innovators</w:t>
      </w:r>
      <w:r w:rsidRPr="00640C59">
        <w:rPr>
          <w:rStyle w:val="Emphasis"/>
          <w:rFonts w:asciiTheme="majorHAnsi" w:hAnsiTheme="majorHAnsi" w:cstheme="majorHAnsi"/>
        </w:rPr>
        <w:t xml:space="preserve"> may have to </w:t>
      </w:r>
      <w:r w:rsidRPr="00066C3F">
        <w:rPr>
          <w:rStyle w:val="Emphasis"/>
          <w:rFonts w:asciiTheme="majorHAnsi" w:hAnsiTheme="majorHAnsi" w:cstheme="majorHAnsi"/>
          <w:highlight w:val="cyan"/>
        </w:rPr>
        <w:t>give away</w:t>
      </w:r>
      <w:r w:rsidRPr="00640C59">
        <w:rPr>
          <w:rStyle w:val="Emphasis"/>
          <w:rFonts w:asciiTheme="majorHAnsi" w:hAnsiTheme="majorHAnsi" w:cstheme="majorHAnsi"/>
        </w:rPr>
        <w:t xml:space="preserve"> their </w:t>
      </w:r>
      <w:r w:rsidRPr="00066C3F">
        <w:rPr>
          <w:rStyle w:val="Emphasis"/>
          <w:rFonts w:asciiTheme="majorHAnsi" w:hAnsiTheme="majorHAnsi" w:cstheme="majorHAnsi"/>
          <w:highlight w:val="cyan"/>
        </w:rPr>
        <w:t>discoveries</w:t>
      </w:r>
      <w:r w:rsidRPr="00640C59">
        <w:rPr>
          <w:rStyle w:val="Emphasis"/>
          <w:rFonts w:asciiTheme="majorHAnsi" w:hAnsiTheme="majorHAnsi" w:cstheme="majorHAnsi"/>
        </w:rPr>
        <w:t xml:space="preserve"> in a global crisis, they’ll </w:t>
      </w:r>
      <w:r w:rsidRPr="00066C3F">
        <w:rPr>
          <w:rStyle w:val="Emphasis"/>
          <w:rFonts w:asciiTheme="majorHAnsi" w:hAnsiTheme="majorHAnsi" w:cstheme="majorHAnsi"/>
          <w:highlight w:val="cyan"/>
        </w:rPr>
        <w:t>deploy their money elsewhere</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That’ll </w:t>
      </w:r>
      <w:r w:rsidRPr="00640C59">
        <w:rPr>
          <w:rStyle w:val="Emphasis"/>
          <w:rFonts w:asciiTheme="majorHAnsi" w:hAnsiTheme="majorHAnsi" w:cstheme="majorHAnsi"/>
        </w:rPr>
        <w:t xml:space="preserve">make it even </w:t>
      </w:r>
      <w:r w:rsidRPr="00066C3F">
        <w:rPr>
          <w:rStyle w:val="Emphasis"/>
          <w:rFonts w:asciiTheme="majorHAnsi" w:hAnsiTheme="majorHAnsi" w:cstheme="majorHAnsi"/>
          <w:highlight w:val="cyan"/>
        </w:rPr>
        <w:t xml:space="preserve">harder to draw </w:t>
      </w:r>
      <w:r w:rsidRPr="00BE485F">
        <w:rPr>
          <w:rStyle w:val="Emphasis"/>
          <w:rFonts w:asciiTheme="majorHAnsi" w:hAnsiTheme="majorHAnsi" w:cstheme="majorHAnsi"/>
        </w:rPr>
        <w:t xml:space="preserve">the R&amp;D </w:t>
      </w:r>
      <w:r w:rsidRPr="00066C3F">
        <w:rPr>
          <w:rStyle w:val="Emphasis"/>
          <w:rFonts w:asciiTheme="majorHAnsi" w:hAnsiTheme="majorHAnsi" w:cstheme="majorHAnsi"/>
          <w:highlight w:val="cyan"/>
        </w:rPr>
        <w:t>investments needed to address</w:t>
      </w:r>
      <w:r w:rsidRPr="00640C59">
        <w:rPr>
          <w:rStyle w:val="Emphasis"/>
          <w:rFonts w:asciiTheme="majorHAnsi" w:hAnsiTheme="majorHAnsi" w:cstheme="majorHAnsi"/>
        </w:rPr>
        <w:t xml:space="preserve"> infectious diseases, including drug-resistant infections and </w:t>
      </w:r>
      <w:r w:rsidRPr="00066C3F">
        <w:rPr>
          <w:rStyle w:val="Emphasis"/>
          <w:rFonts w:asciiTheme="majorHAnsi" w:hAnsiTheme="majorHAnsi" w:cstheme="majorHAnsi"/>
          <w:highlight w:val="cyan"/>
        </w:rPr>
        <w:t>viruses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AB0E67">
        <w:rPr>
          <w:rFonts w:asciiTheme="majorHAnsi" w:hAnsiTheme="majorHAnsi" w:cstheme="majorHAnsi"/>
          <w:sz w:val="12"/>
          <w:szCs w:val="21"/>
        </w:rPr>
        <w:t xml:space="preserve">A final </w:t>
      </w:r>
      <w:r w:rsidRPr="00640C59">
        <w:rPr>
          <w:rStyle w:val="Emphasis"/>
          <w:rFonts w:asciiTheme="majorHAnsi" w:hAnsiTheme="majorHAnsi" w:cstheme="majorHAnsi"/>
        </w:rPr>
        <w:t xml:space="preserve">downside of the waiver is the </w:t>
      </w:r>
      <w:r w:rsidRPr="00066C3F">
        <w:rPr>
          <w:rStyle w:val="Emphasis"/>
          <w:rFonts w:asciiTheme="majorHAnsi" w:hAnsiTheme="majorHAnsi" w:cstheme="majorHAnsi"/>
          <w:highlight w:val="cyan"/>
        </w:rPr>
        <w:t xml:space="preserve">ability for </w:t>
      </w:r>
      <w:r w:rsidRPr="00BE485F">
        <w:rPr>
          <w:rStyle w:val="Emphasis"/>
          <w:rFonts w:asciiTheme="majorHAnsi" w:hAnsiTheme="majorHAnsi" w:cstheme="majorHAnsi"/>
        </w:rPr>
        <w:t xml:space="preserve">American </w:t>
      </w:r>
      <w:r w:rsidRPr="00066C3F">
        <w:rPr>
          <w:rStyle w:val="Emphasis"/>
          <w:rFonts w:asciiTheme="majorHAnsi" w:hAnsiTheme="majorHAnsi" w:cstheme="majorHAnsi"/>
          <w:highlight w:val="cyan"/>
        </w:rPr>
        <w:t xml:space="preserve">firms to </w:t>
      </w:r>
      <w:r w:rsidRPr="00BE485F">
        <w:rPr>
          <w:rStyle w:val="Emphasis"/>
          <w:rFonts w:asciiTheme="majorHAnsi" w:hAnsiTheme="majorHAnsi" w:cstheme="majorHAnsi"/>
        </w:rPr>
        <w:t>find</w:t>
      </w:r>
      <w:r w:rsidRPr="00640C59">
        <w:rPr>
          <w:rStyle w:val="Emphasis"/>
          <w:rFonts w:asciiTheme="majorHAnsi" w:hAnsiTheme="majorHAnsi" w:cstheme="majorHAnsi"/>
        </w:rPr>
        <w:t xml:space="preserve"> a </w:t>
      </w:r>
      <w:r w:rsidRPr="00066C3F">
        <w:rPr>
          <w:rStyle w:val="Emphasis"/>
          <w:rFonts w:asciiTheme="majorHAnsi" w:hAnsiTheme="majorHAnsi" w:cstheme="majorHAnsi"/>
          <w:highlight w:val="cyan"/>
        </w:rPr>
        <w:t xml:space="preserve">cure </w:t>
      </w:r>
      <w:r w:rsidRPr="00BE485F">
        <w:rPr>
          <w:rStyle w:val="Emphasis"/>
          <w:rFonts w:asciiTheme="majorHAnsi" w:hAnsiTheme="majorHAnsi" w:cstheme="majorHAnsi"/>
        </w:rPr>
        <w:t>for</w:t>
      </w:r>
      <w:r w:rsidRPr="00640C59">
        <w:rPr>
          <w:rStyle w:val="Emphasis"/>
          <w:rFonts w:asciiTheme="majorHAnsi" w:hAnsiTheme="majorHAnsi" w:cstheme="majorHAnsi"/>
        </w:rPr>
        <w:t xml:space="preserve"> the </w:t>
      </w:r>
      <w:r w:rsidRPr="00066C3F">
        <w:rPr>
          <w:rStyle w:val="Emphasis"/>
          <w:rFonts w:asciiTheme="majorHAnsi" w:hAnsiTheme="majorHAnsi" w:cstheme="majorHAnsi"/>
          <w:highlight w:val="cyan"/>
        </w:rPr>
        <w:t>next pandemic</w:t>
      </w:r>
      <w:r w:rsidRPr="00640C59">
        <w:rPr>
          <w:rStyle w:val="Emphasis"/>
          <w:rFonts w:asciiTheme="majorHAnsi" w:hAnsiTheme="majorHAnsi" w:cstheme="majorHAnsi"/>
        </w:rPr>
        <w:t>.</w:t>
      </w:r>
      <w:r w:rsidRPr="00AB0E67">
        <w:rPr>
          <w:rFonts w:asciiTheme="majorHAnsi" w:hAnsiTheme="majorHAnsi" w:cstheme="majorHAnsi"/>
          <w:sz w:val="12"/>
          <w:szCs w:val="21"/>
        </w:rPr>
        <w:t xml:space="preserve"> Among the greatest threats is bacteria resistant to our current arsenal of antibiotics that becomes a pandemic-inducing superbug. Already, </w:t>
      </w:r>
      <w:r w:rsidRPr="00640C59">
        <w:rPr>
          <w:rStyle w:val="Emphasis"/>
          <w:rFonts w:asciiTheme="majorHAnsi" w:hAnsiTheme="majorHAnsi" w:cstheme="majorHAnsi"/>
        </w:rPr>
        <w:t>the market for new antimicrobials is broken</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 xml:space="preserve">Only a handful of </w:t>
      </w:r>
      <w:proofErr w:type="spellStart"/>
      <w:r w:rsidRPr="00640C59">
        <w:rPr>
          <w:rStyle w:val="Emphasis"/>
          <w:rFonts w:asciiTheme="majorHAnsi" w:hAnsiTheme="majorHAnsi" w:cstheme="majorHAnsi"/>
        </w:rPr>
        <w:t>biotechs</w:t>
      </w:r>
      <w:proofErr w:type="spellEnd"/>
      <w:r w:rsidRPr="00640C59">
        <w:rPr>
          <w:rStyle w:val="Emphasis"/>
          <w:rFonts w:asciiTheme="majorHAnsi" w:hAnsiTheme="majorHAnsi" w:cstheme="majorHAnsi"/>
        </w:rPr>
        <w:t xml:space="preserve"> have them in development, and many have gone bankrupt trying to commercialize one. </w:t>
      </w:r>
      <w:r w:rsidRPr="00AB0E67">
        <w:rPr>
          <w:rFonts w:asciiTheme="majorHAnsi" w:hAnsiTheme="majorHAnsi" w:cstheme="majorHAnsi"/>
          <w:sz w:val="12"/>
          <w:szCs w:val="21"/>
        </w:rPr>
        <w:t>“A lot of people have rightly said we need to start thinking about preparing for the next pandemic now,” noted Craig Garthwaite, a healthcare-business professor at Northwestern University. “</w:t>
      </w:r>
      <w:r w:rsidRPr="00640C59">
        <w:rPr>
          <w:rStyle w:val="Emphasis"/>
          <w:rFonts w:asciiTheme="majorHAnsi" w:hAnsiTheme="majorHAnsi" w:cstheme="majorHAnsi"/>
        </w:rPr>
        <w:t>Suspending IP for vaccine manufacturers would send exactly the wrong signal for the future.</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For the sake of patients everywhere, American IP rights must stay protected. It’s the only way to keep China at bay and American innovators at work.</w:t>
      </w:r>
    </w:p>
    <w:p w14:paraId="22B2D983" w14:textId="77777777" w:rsidR="007D68FC" w:rsidRPr="00640C59" w:rsidRDefault="007D68FC" w:rsidP="007D68FC">
      <w:pPr>
        <w:pStyle w:val="Heading4"/>
        <w:rPr>
          <w:rFonts w:asciiTheme="majorHAnsi" w:hAnsiTheme="majorHAnsi" w:cstheme="majorHAnsi"/>
        </w:rPr>
      </w:pPr>
      <w:r w:rsidRPr="00640C59">
        <w:rPr>
          <w:rFonts w:asciiTheme="majorHAnsi" w:hAnsiTheme="majorHAnsi" w:cstheme="majorHAnsi"/>
        </w:rPr>
        <w:lastRenderedPageBreak/>
        <w:t xml:space="preserve">Biotech leadership key to future military primacy. </w:t>
      </w:r>
    </w:p>
    <w:p w14:paraId="424F439E" w14:textId="77777777" w:rsidR="007D68FC" w:rsidRPr="00640C59" w:rsidRDefault="007D68FC" w:rsidP="007D68FC">
      <w:pPr>
        <w:rPr>
          <w:rStyle w:val="Emphasis"/>
          <w:rFonts w:asciiTheme="majorHAnsi" w:hAnsiTheme="majorHAnsi" w:cstheme="majorHAnsi"/>
          <w:b w:val="0"/>
          <w:iCs w:val="0"/>
          <w:u w:val="none"/>
        </w:rPr>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640C59">
        <w:rPr>
          <w:rFonts w:asciiTheme="majorHAnsi" w:hAnsiTheme="majorHAnsi" w:cstheme="majorHAnsi"/>
          <w:sz w:val="12"/>
          <w:szCs w:val="12"/>
        </w:rPr>
        <w:t xml:space="preserve">[(Scott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w:t>
      </w:r>
      <w:proofErr w:type="spellStart"/>
      <w:r w:rsidRPr="00640C59">
        <w:rPr>
          <w:rFonts w:asciiTheme="majorHAnsi" w:hAnsiTheme="majorHAnsi" w:cstheme="majorHAnsi"/>
          <w:sz w:val="12"/>
          <w:szCs w:val="12"/>
        </w:rPr>
        <w:t>AKu</w:t>
      </w:r>
      <w:proofErr w:type="spellEnd"/>
    </w:p>
    <w:p w14:paraId="75E1D3BF" w14:textId="77777777" w:rsidR="007D68FC" w:rsidRPr="00640C59" w:rsidRDefault="007D68FC" w:rsidP="007D68FC">
      <w:pPr>
        <w:pStyle w:val="NormalWeb"/>
        <w:rPr>
          <w:rFonts w:asciiTheme="majorHAnsi" w:hAnsiTheme="majorHAnsi" w:cstheme="majorHAnsi"/>
          <w:color w:val="222222"/>
          <w:sz w:val="12"/>
        </w:rPr>
      </w:pPr>
      <w:r w:rsidRPr="00640C59">
        <w:rPr>
          <w:rFonts w:asciiTheme="majorHAnsi" w:hAnsiTheme="majorHAnsi" w:cstheme="majorHAnsi"/>
          <w:sz w:val="12"/>
        </w:rPr>
        <w:t xml:space="preserve"> </w:t>
      </w:r>
      <w:r w:rsidRPr="00640C59">
        <w:rPr>
          <w:rFonts w:asciiTheme="majorHAnsi" w:hAnsiTheme="majorHAnsi" w:cstheme="majorHAnsi"/>
          <w:color w:val="222222"/>
          <w:sz w:val="12"/>
        </w:rPr>
        <w:t xml:space="preserve">A </w:t>
      </w:r>
      <w:r w:rsidRPr="006B1CAF">
        <w:rPr>
          <w:rFonts w:asciiTheme="majorHAnsi" w:hAnsiTheme="majorHAnsi" w:cstheme="majorHAnsi"/>
          <w:sz w:val="12"/>
        </w:rPr>
        <w:t>continuing refrain</w:t>
      </w:r>
      <w:r w:rsidRPr="00640C59">
        <w:rPr>
          <w:rFonts w:asciiTheme="majorHAnsi" w:hAnsiTheme="majorHAnsi" w:cstheme="majorHAnsi"/>
          <w:color w:val="222222"/>
          <w:sz w:val="12"/>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r w:rsidRPr="006B1CAF">
        <w:rPr>
          <w:rFonts w:asciiTheme="majorHAnsi" w:hAnsiTheme="majorHAnsi" w:cstheme="majorHAnsi"/>
          <w:sz w:val="12"/>
        </w:rPr>
        <w:t>certain areas</w:t>
      </w:r>
      <w:r w:rsidRPr="00640C59">
        <w:rPr>
          <w:rFonts w:asciiTheme="majorHAnsi" w:hAnsiTheme="majorHAnsi" w:cstheme="majorHAnsi"/>
          <w:color w:val="222222"/>
          <w:sz w:val="12"/>
        </w:rPr>
        <w:t xml:space="preserve">, such as cancer treatment. Yet the U.S. retains a dominant position in research, development and commercialization, accounting for </w:t>
      </w:r>
      <w:r w:rsidRPr="006B1CAF">
        <w:rPr>
          <w:rFonts w:asciiTheme="majorHAnsi" w:hAnsiTheme="majorHAnsi" w:cstheme="majorHAnsi"/>
          <w:sz w:val="12"/>
        </w:rPr>
        <w:t>almost half</w:t>
      </w:r>
      <w:r w:rsidRPr="00640C59">
        <w:rPr>
          <w:rFonts w:asciiTheme="majorHAnsi" w:hAnsiTheme="majorHAnsi" w:cstheme="majorHAnsi"/>
          <w:color w:val="222222"/>
          <w:sz w:val="12"/>
        </w:rPr>
        <w:t xml:space="preserve"> of all biotech patents filed from 1999 to 2013. The </w:t>
      </w:r>
      <w:r w:rsidRPr="00640C59">
        <w:rPr>
          <w:rStyle w:val="Emphasis"/>
          <w:rFonts w:asciiTheme="majorHAnsi" w:hAnsiTheme="majorHAnsi" w:cstheme="majorHAnsi"/>
        </w:rPr>
        <w:t>triumph of its biotechnology industry during the coronavirus pandemic, producing two highly effective vaccines using an entirely new approach based on messenger RNA</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in record time, shows</w:t>
      </w:r>
      <w:r w:rsidRPr="00640C59">
        <w:rPr>
          <w:rFonts w:asciiTheme="majorHAnsi" w:hAnsiTheme="majorHAnsi" w:cstheme="majorHAnsi"/>
          <w:color w:val="222222"/>
          <w:sz w:val="12"/>
        </w:rPr>
        <w:t xml:space="preserve"> that the </w:t>
      </w:r>
      <w:r w:rsidRPr="00640C59">
        <w:rPr>
          <w:rStyle w:val="Emphasis"/>
          <w:rFonts w:asciiTheme="majorHAnsi" w:hAnsiTheme="majorHAnsi" w:cstheme="majorHAnsi"/>
        </w:rPr>
        <w:t xml:space="preserve">U.S.’s competitive </w:t>
      </w:r>
      <w:r w:rsidRPr="00066C3F">
        <w:rPr>
          <w:rStyle w:val="Emphasis"/>
          <w:rFonts w:asciiTheme="majorHAnsi" w:hAnsiTheme="majorHAnsi" w:cstheme="majorHAnsi"/>
          <w:highlight w:val="cyan"/>
        </w:rPr>
        <w:t>edge in biotech</w:t>
      </w:r>
      <w:r w:rsidRPr="00640C59">
        <w:rPr>
          <w:rStyle w:val="Emphasis"/>
          <w:rFonts w:asciiTheme="majorHAnsi" w:hAnsiTheme="majorHAnsi" w:cstheme="majorHAnsi"/>
        </w:rPr>
        <w:t>nology remains</w:t>
      </w:r>
      <w:r w:rsidRPr="00640C59">
        <w:rPr>
          <w:rFonts w:asciiTheme="majorHAnsi" w:hAnsiTheme="majorHAnsi" w:cstheme="majorHAnsi"/>
          <w:color w:val="222222"/>
          <w:sz w:val="12"/>
        </w:rPr>
        <w:t xml:space="preserve"> largely </w:t>
      </w:r>
      <w:r w:rsidRPr="00640C59">
        <w:rPr>
          <w:rStyle w:val="Emphasis"/>
          <w:rFonts w:asciiTheme="majorHAnsi" w:hAnsiTheme="majorHAnsi" w:cstheme="majorHAnsi"/>
        </w:rPr>
        <w:t>intact</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 xml:space="preserve">that has </w:t>
      </w:r>
      <w:r w:rsidRPr="00066C3F">
        <w:rPr>
          <w:rStyle w:val="Emphasis"/>
          <w:rFonts w:asciiTheme="majorHAnsi" w:hAnsiTheme="majorHAnsi" w:cstheme="majorHAnsi"/>
          <w:highlight w:val="cyan"/>
        </w:rPr>
        <w:t>important implications</w:t>
      </w:r>
      <w:r w:rsidRPr="00640C59">
        <w:rPr>
          <w:rStyle w:val="Emphasis"/>
          <w:rFonts w:asciiTheme="majorHAnsi" w:hAnsiTheme="majorHAnsi" w:cstheme="majorHAnsi"/>
        </w:rPr>
        <w:t xml:space="preserve"> as Washington gears up </w:t>
      </w:r>
      <w:r w:rsidRPr="00066C3F">
        <w:rPr>
          <w:rStyle w:val="Emphasis"/>
          <w:rFonts w:asciiTheme="majorHAnsi" w:hAnsiTheme="majorHAnsi" w:cstheme="majorHAnsi"/>
          <w:highlight w:val="cyan"/>
        </w:rPr>
        <w:t>for</w:t>
      </w:r>
      <w:r w:rsidRPr="00640C59">
        <w:rPr>
          <w:rStyle w:val="Emphasis"/>
          <w:rFonts w:asciiTheme="majorHAnsi" w:hAnsiTheme="majorHAnsi" w:cstheme="majorHAnsi"/>
        </w:rPr>
        <w:t xml:space="preserve"> a sustained period of geopolitical </w:t>
      </w:r>
      <w:r w:rsidRPr="00066C3F">
        <w:rPr>
          <w:rStyle w:val="Emphasis"/>
          <w:rFonts w:asciiTheme="majorHAnsi" w:hAnsiTheme="majorHAnsi" w:cstheme="majorHAnsi"/>
          <w:highlight w:val="cyan"/>
        </w:rPr>
        <w:t>competition with Beijing</w:t>
      </w:r>
      <w:r w:rsidRPr="00640C59">
        <w:rPr>
          <w:rStyle w:val="Emphasis"/>
          <w:rFonts w:asciiTheme="majorHAnsi" w:hAnsiTheme="majorHAnsi" w:cstheme="majorHAnsi"/>
        </w:rPr>
        <w:t>.</w:t>
      </w:r>
      <w:r w:rsidRPr="00640C59">
        <w:rPr>
          <w:rFonts w:asciiTheme="majorHAnsi" w:hAnsiTheme="majorHAnsi" w:cstheme="majorHAnsi"/>
          <w:color w:val="222222"/>
          <w:sz w:val="12"/>
        </w:rPr>
        <w:t xml:space="preserve"> </w:t>
      </w:r>
      <w:r w:rsidRPr="00066C3F">
        <w:rPr>
          <w:rStyle w:val="Emphasis"/>
          <w:rFonts w:asciiTheme="majorHAnsi" w:hAnsiTheme="majorHAnsi" w:cstheme="majorHAnsi"/>
          <w:highlight w:val="cyan"/>
        </w:rPr>
        <w:t>Biotech</w:t>
      </w:r>
      <w:r w:rsidRPr="00640C59">
        <w:rPr>
          <w:rStyle w:val="Emphasis"/>
          <w:rFonts w:asciiTheme="majorHAnsi" w:hAnsiTheme="majorHAnsi" w:cstheme="majorHAnsi"/>
        </w:rPr>
        <w:t xml:space="preserve"> is such a </w:t>
      </w:r>
      <w:r w:rsidRPr="00066C3F">
        <w:rPr>
          <w:rStyle w:val="Emphasis"/>
          <w:rFonts w:asciiTheme="majorHAnsi" w:hAnsiTheme="majorHAnsi" w:cstheme="majorHAnsi"/>
          <w:highlight w:val="cyan"/>
        </w:rPr>
        <w:t>critical area for</w:t>
      </w:r>
      <w:r w:rsidRPr="00640C59">
        <w:rPr>
          <w:rStyle w:val="Emphasis"/>
          <w:rFonts w:asciiTheme="majorHAnsi" w:hAnsiTheme="majorHAnsi" w:cstheme="majorHAnsi"/>
        </w:rPr>
        <w:t xml:space="preserve"> technological </w:t>
      </w:r>
      <w:r w:rsidRPr="00066C3F">
        <w:rPr>
          <w:rStyle w:val="Emphasis"/>
          <w:rFonts w:asciiTheme="majorHAnsi" w:hAnsiTheme="majorHAnsi" w:cstheme="majorHAnsi"/>
          <w:highlight w:val="cyan"/>
        </w:rPr>
        <w:t>competition</w:t>
      </w:r>
      <w:r w:rsidRPr="00640C59">
        <w:rPr>
          <w:rStyle w:val="Emphasis"/>
          <w:rFonts w:asciiTheme="majorHAnsi" w:hAnsiTheme="majorHAnsi" w:cstheme="majorHAnsi"/>
        </w:rPr>
        <w:t xml:space="preserve"> between the U.S. and China because it is </w:t>
      </w:r>
      <w:r w:rsidRPr="00066C3F">
        <w:rPr>
          <w:rStyle w:val="Emphasis"/>
          <w:rFonts w:asciiTheme="majorHAnsi" w:hAnsiTheme="majorHAnsi" w:cstheme="majorHAnsi"/>
          <w:highlight w:val="cyan"/>
        </w:rPr>
        <w:t xml:space="preserve">transforming </w:t>
      </w:r>
      <w:r w:rsidRPr="006C6081">
        <w:rPr>
          <w:rStyle w:val="Emphasis"/>
          <w:rFonts w:asciiTheme="majorHAnsi" w:hAnsiTheme="majorHAnsi" w:cstheme="majorHAnsi"/>
        </w:rPr>
        <w:t xml:space="preserve">fields from medicine to </w:t>
      </w:r>
      <w:r w:rsidRPr="00066C3F">
        <w:rPr>
          <w:rStyle w:val="Emphasis"/>
          <w:rFonts w:asciiTheme="majorHAnsi" w:hAnsiTheme="majorHAnsi" w:cstheme="majorHAnsi"/>
          <w:highlight w:val="cyan"/>
        </w:rPr>
        <w:t>military power</w:t>
      </w:r>
      <w:r w:rsidRPr="00640C59">
        <w:rPr>
          <w:rFonts w:asciiTheme="majorHAnsi" w:hAnsiTheme="majorHAnsi" w:cstheme="majorHAnsi"/>
          <w:color w:val="222222"/>
          <w:sz w:val="12"/>
        </w:rPr>
        <w:t xml:space="preserve">. The </w:t>
      </w:r>
      <w:r w:rsidRPr="00640C59">
        <w:rPr>
          <w:rStyle w:val="Emphasis"/>
          <w:rFonts w:asciiTheme="majorHAnsi" w:hAnsiTheme="majorHAnsi" w:cstheme="majorHAnsi"/>
        </w:rPr>
        <w:t xml:space="preserve">great </w:t>
      </w:r>
      <w:r w:rsidRPr="00066C3F">
        <w:rPr>
          <w:rStyle w:val="Emphasis"/>
          <w:rFonts w:asciiTheme="majorHAnsi" w:hAnsiTheme="majorHAnsi" w:cstheme="majorHAnsi"/>
          <w:highlight w:val="cyan"/>
        </w:rPr>
        <w:t>advances of</w:t>
      </w:r>
      <w:r w:rsidRPr="00640C59">
        <w:rPr>
          <w:rStyle w:val="Emphasis"/>
          <w:rFonts w:asciiTheme="majorHAnsi" w:hAnsiTheme="majorHAnsi" w:cstheme="majorHAnsi"/>
        </w:rPr>
        <w:t xml:space="preserve"> the </w:t>
      </w:r>
      <w:r w:rsidRPr="00640C59">
        <w:rPr>
          <w:rFonts w:asciiTheme="majorHAnsi" w:hAnsiTheme="majorHAnsi" w:cstheme="majorHAnsi"/>
          <w:color w:val="222222"/>
          <w:sz w:val="12"/>
        </w:rPr>
        <w:t xml:space="preserve">19th century, like chemical fertilizers, resulted from mastering chemistry. In the </w:t>
      </w:r>
      <w:r w:rsidRPr="00066C3F">
        <w:rPr>
          <w:rStyle w:val="Emphasis"/>
          <w:rFonts w:asciiTheme="majorHAnsi" w:hAnsiTheme="majorHAnsi" w:cstheme="majorHAnsi"/>
          <w:highlight w:val="cyan"/>
        </w:rPr>
        <w:t>20th century</w:t>
      </w:r>
      <w:r w:rsidRPr="00640C59">
        <w:rPr>
          <w:rStyle w:val="Emphasis"/>
          <w:rFonts w:asciiTheme="majorHAnsi" w:hAnsiTheme="majorHAnsi" w:cstheme="majorHAnsi"/>
        </w:rPr>
        <w:t xml:space="preserve">, mastery of </w:t>
      </w:r>
      <w:r w:rsidRPr="00066C3F">
        <w:rPr>
          <w:rStyle w:val="Emphasis"/>
          <w:rFonts w:asciiTheme="majorHAnsi" w:hAnsiTheme="majorHAnsi" w:cstheme="majorHAnsi"/>
          <w:highlight w:val="cyan"/>
        </w:rPr>
        <w:t>physics led to</w:t>
      </w:r>
      <w:r w:rsidRPr="00640C59">
        <w:rPr>
          <w:rStyle w:val="Emphasis"/>
          <w:rFonts w:asciiTheme="majorHAnsi" w:hAnsiTheme="majorHAnsi" w:cstheme="majorHAnsi"/>
        </w:rPr>
        <w:t xml:space="preserve"> nuclear energy</w:t>
      </w:r>
      <w:r w:rsidRPr="00640C59">
        <w:rPr>
          <w:rFonts w:asciiTheme="majorHAnsi" w:hAnsiTheme="majorHAnsi" w:cstheme="majorHAnsi"/>
          <w:color w:val="222222"/>
          <w:sz w:val="12"/>
        </w:rPr>
        <w:t xml:space="preserve">—and, more ominously, </w:t>
      </w:r>
      <w:r w:rsidRPr="00066C3F">
        <w:rPr>
          <w:rStyle w:val="Emphasis"/>
          <w:rFonts w:asciiTheme="majorHAnsi" w:hAnsiTheme="majorHAnsi" w:cstheme="majorHAnsi"/>
          <w:highlight w:val="cyan"/>
        </w:rPr>
        <w:t>nuclear weapons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 xml:space="preserve">In the </w:t>
      </w:r>
      <w:r w:rsidRPr="00066C3F">
        <w:rPr>
          <w:rStyle w:val="Emphasis"/>
          <w:rFonts w:asciiTheme="majorHAnsi" w:hAnsiTheme="majorHAnsi" w:cstheme="majorHAnsi"/>
          <w:highlight w:val="cyan"/>
        </w:rPr>
        <w:t>21st century</w:t>
      </w:r>
      <w:r w:rsidRPr="00640C59">
        <w:rPr>
          <w:rStyle w:val="Emphasis"/>
          <w:rFonts w:asciiTheme="majorHAnsi" w:hAnsiTheme="majorHAnsi" w:cstheme="majorHAnsi"/>
        </w:rPr>
        <w:t xml:space="preserve">, </w:t>
      </w:r>
      <w:r w:rsidRPr="00066C3F">
        <w:rPr>
          <w:rStyle w:val="Emphasis"/>
          <w:rFonts w:asciiTheme="majorHAnsi" w:hAnsiTheme="majorHAnsi" w:cstheme="majorHAnsi"/>
          <w:highlight w:val="cyan"/>
        </w:rPr>
        <w:t>bio</w:t>
      </w:r>
      <w:r w:rsidRPr="00640C59">
        <w:rPr>
          <w:rStyle w:val="Emphasis"/>
          <w:rFonts w:asciiTheme="majorHAnsi" w:hAnsiTheme="majorHAnsi" w:cstheme="majorHAnsi"/>
        </w:rPr>
        <w:t xml:space="preserve">logy </w:t>
      </w:r>
      <w:r w:rsidRPr="00066C3F">
        <w:rPr>
          <w:rStyle w:val="Emphasis"/>
          <w:rFonts w:asciiTheme="majorHAnsi" w:hAnsiTheme="majorHAnsi" w:cstheme="majorHAnsi"/>
          <w:highlight w:val="cyan"/>
        </w:rPr>
        <w:t>offers</w:t>
      </w:r>
      <w:r w:rsidRPr="00640C59">
        <w:rPr>
          <w:rStyle w:val="Emphasis"/>
          <w:rFonts w:asciiTheme="majorHAnsi" w:hAnsiTheme="majorHAnsi" w:cstheme="majorHAnsi"/>
        </w:rPr>
        <w:t xml:space="preserve"> a </w:t>
      </w:r>
      <w:r w:rsidRPr="00066C3F">
        <w:rPr>
          <w:rStyle w:val="Emphasis"/>
          <w:rFonts w:asciiTheme="majorHAnsi" w:hAnsiTheme="majorHAnsi" w:cstheme="majorHAnsi"/>
          <w:highlight w:val="cyan"/>
        </w:rPr>
        <w:t>similar</w:t>
      </w:r>
      <w:r w:rsidRPr="00640C59">
        <w:rPr>
          <w:rStyle w:val="Emphasis"/>
          <w:rFonts w:asciiTheme="majorHAnsi" w:hAnsiTheme="majorHAnsi" w:cstheme="majorHAnsi"/>
        </w:rPr>
        <w:t xml:space="preserve"> mix of peril and </w:t>
      </w:r>
      <w:r w:rsidRPr="00066C3F">
        <w:rPr>
          <w:rStyle w:val="Emphasis"/>
          <w:rFonts w:asciiTheme="majorHAnsi" w:hAnsiTheme="majorHAnsi" w:cstheme="majorHAnsi"/>
          <w:highlight w:val="cyan"/>
        </w:rPr>
        <w:t>promise</w:t>
      </w:r>
      <w:r w:rsidRPr="00640C59">
        <w:rPr>
          <w:rFonts w:asciiTheme="majorHAnsi" w:hAnsiTheme="majorHAnsi" w:cstheme="majorHAnsi"/>
          <w:color w:val="222222"/>
          <w:sz w:val="12"/>
        </w:rPr>
        <w:t xml:space="preserve">. This was </w:t>
      </w:r>
      <w:r w:rsidRPr="00066C3F">
        <w:rPr>
          <w:rStyle w:val="Emphasis"/>
          <w:rFonts w:asciiTheme="majorHAnsi" w:hAnsiTheme="majorHAnsi" w:cstheme="majorHAnsi"/>
          <w:highlight w:val="cyan"/>
        </w:rPr>
        <w:t>illustrated</w:t>
      </w:r>
      <w:r w:rsidRPr="00640C59">
        <w:rPr>
          <w:rFonts w:asciiTheme="majorHAnsi" w:hAnsiTheme="majorHAnsi" w:cstheme="majorHAnsi"/>
          <w:color w:val="222222"/>
          <w:sz w:val="12"/>
        </w:rPr>
        <w:t xml:space="preserve"> dramatically </w:t>
      </w:r>
      <w:r w:rsidRPr="00066C3F">
        <w:rPr>
          <w:rStyle w:val="Emphasis"/>
          <w:rFonts w:asciiTheme="majorHAnsi" w:hAnsiTheme="majorHAnsi" w:cstheme="majorHAnsi"/>
          <w:highlight w:val="cyan"/>
        </w:rPr>
        <w:t>by</w:t>
      </w:r>
      <w:r w:rsidRPr="00640C59">
        <w:rPr>
          <w:rStyle w:val="Emphasis"/>
          <w:rFonts w:asciiTheme="majorHAnsi" w:hAnsiTheme="majorHAnsi" w:cstheme="majorHAnsi"/>
        </w:rPr>
        <w:t xml:space="preserve"> the award of the 2020 Nobel Prize for the </w:t>
      </w:r>
      <w:r w:rsidRPr="00066C3F">
        <w:rPr>
          <w:rStyle w:val="Emphasis"/>
          <w:rFonts w:asciiTheme="majorHAnsi" w:hAnsiTheme="majorHAnsi" w:cstheme="majorHAnsi"/>
          <w:highlight w:val="cyan"/>
        </w:rPr>
        <w:t>discovery of</w:t>
      </w:r>
      <w:r w:rsidRPr="00640C59">
        <w:rPr>
          <w:rStyle w:val="Emphasis"/>
          <w:rFonts w:asciiTheme="majorHAnsi" w:hAnsiTheme="majorHAnsi" w:cstheme="majorHAnsi"/>
        </w:rPr>
        <w:t xml:space="preserve"> an enzyme system known as </w:t>
      </w:r>
      <w:r w:rsidRPr="00066C3F">
        <w:rPr>
          <w:rStyle w:val="Emphasis"/>
          <w:rFonts w:asciiTheme="majorHAnsi" w:hAnsiTheme="majorHAnsi" w:cstheme="majorHAnsi"/>
          <w:highlight w:val="cyan"/>
        </w:rPr>
        <w:t>CRISPR-Cas9</w:t>
      </w:r>
      <w:r w:rsidRPr="00640C59">
        <w:rPr>
          <w:rFonts w:asciiTheme="majorHAnsi" w:hAnsiTheme="majorHAnsi" w:cstheme="majorHAnsi"/>
          <w:color w:val="222222"/>
          <w:sz w:val="12"/>
        </w:rPr>
        <w:t xml:space="preserve">, which </w:t>
      </w:r>
      <w:r w:rsidRPr="00066C3F">
        <w:rPr>
          <w:rStyle w:val="Emphasis"/>
          <w:rFonts w:asciiTheme="majorHAnsi" w:hAnsiTheme="majorHAnsi" w:cstheme="majorHAnsi"/>
          <w:highlight w:val="cyan"/>
        </w:rPr>
        <w:t>allows</w:t>
      </w:r>
      <w:r w:rsidRPr="00640C59">
        <w:rPr>
          <w:rStyle w:val="Emphasis"/>
          <w:rFonts w:asciiTheme="majorHAnsi" w:hAnsiTheme="majorHAnsi" w:cstheme="majorHAnsi"/>
        </w:rPr>
        <w:t xml:space="preserve"> an organism’s </w:t>
      </w:r>
      <w:r w:rsidRPr="00066C3F">
        <w:rPr>
          <w:rStyle w:val="Emphasis"/>
          <w:rFonts w:asciiTheme="majorHAnsi" w:hAnsiTheme="majorHAnsi" w:cstheme="majorHAnsi"/>
          <w:highlight w:val="cyan"/>
        </w:rPr>
        <w:t>genomes to be edited</w:t>
      </w:r>
      <w:r w:rsidRPr="00640C59">
        <w:rPr>
          <w:rStyle w:val="Emphasis"/>
          <w:rFonts w:asciiTheme="majorHAnsi" w:hAnsiTheme="majorHAnsi" w:cstheme="majorHAnsi"/>
        </w:rPr>
        <w:t xml:space="preserve"> with high precision</w:t>
      </w:r>
      <w:r w:rsidRPr="00640C59">
        <w:rPr>
          <w:rFonts w:asciiTheme="majorHAnsi" w:hAnsiTheme="majorHAnsi" w:cstheme="majorHAnsi"/>
          <w:color w:val="222222"/>
          <w:sz w:val="12"/>
        </w:rPr>
        <w:t xml:space="preserve">. It is a transformational breakthrough. But while </w:t>
      </w:r>
      <w:r w:rsidRPr="00640C59">
        <w:rPr>
          <w:rStyle w:val="Emphasis"/>
          <w:rFonts w:asciiTheme="majorHAnsi" w:hAnsiTheme="majorHAnsi" w:cstheme="majorHAnsi"/>
        </w:rPr>
        <w:t>CRISPR</w:t>
      </w:r>
      <w:r w:rsidRPr="00640C59">
        <w:rPr>
          <w:rFonts w:asciiTheme="majorHAnsi" w:hAnsiTheme="majorHAnsi" w:cstheme="majorHAnsi"/>
          <w:color w:val="222222"/>
          <w:sz w:val="12"/>
        </w:rPr>
        <w:t xml:space="preserve"> shows great promise in the development of </w:t>
      </w:r>
      <w:r w:rsidRPr="006B1CAF">
        <w:rPr>
          <w:rFonts w:asciiTheme="majorHAnsi" w:hAnsiTheme="majorHAnsi" w:cstheme="majorHAnsi"/>
          <w:sz w:val="12"/>
        </w:rPr>
        <w:t>new cures</w:t>
      </w:r>
      <w:r w:rsidRPr="00640C59">
        <w:rPr>
          <w:rFonts w:asciiTheme="majorHAnsi" w:hAnsiTheme="majorHAnsi" w:cstheme="majorHAnsi"/>
          <w:color w:val="222222"/>
          <w:sz w:val="12"/>
        </w:rPr>
        <w:t xml:space="preserve"> for long-untreatable diseases, it </w:t>
      </w:r>
      <w:r w:rsidRPr="00066C3F">
        <w:rPr>
          <w:rStyle w:val="Emphasis"/>
          <w:rFonts w:asciiTheme="majorHAnsi" w:hAnsiTheme="majorHAnsi" w:cstheme="majorHAnsi"/>
          <w:highlight w:val="cyan"/>
        </w:rPr>
        <w:t>could</w:t>
      </w:r>
      <w:r w:rsidRPr="00640C59">
        <w:rPr>
          <w:rStyle w:val="Emphasis"/>
          <w:rFonts w:asciiTheme="majorHAnsi" w:hAnsiTheme="majorHAnsi" w:cstheme="majorHAnsi"/>
        </w:rPr>
        <w:t xml:space="preserve"> also </w:t>
      </w:r>
      <w:r w:rsidRPr="00066C3F">
        <w:rPr>
          <w:rStyle w:val="Emphasis"/>
          <w:rFonts w:asciiTheme="majorHAnsi" w:hAnsiTheme="majorHAnsi" w:cstheme="majorHAnsi"/>
          <w:highlight w:val="cyan"/>
        </w:rPr>
        <w:t>lead to</w:t>
      </w:r>
      <w:r w:rsidRPr="00640C59">
        <w:rPr>
          <w:rStyle w:val="Emphasis"/>
          <w:rFonts w:asciiTheme="majorHAnsi" w:hAnsiTheme="majorHAnsi" w:cstheme="majorHAnsi"/>
        </w:rPr>
        <w:t xml:space="preserve"> a whole new generation of </w:t>
      </w:r>
      <w:r w:rsidRPr="00066C3F">
        <w:rPr>
          <w:rStyle w:val="Emphasis"/>
          <w:rFonts w:asciiTheme="majorHAnsi" w:hAnsiTheme="majorHAnsi" w:cstheme="majorHAnsi"/>
          <w:highlight w:val="cyan"/>
        </w:rPr>
        <w:t>deadly bioweapons</w:t>
      </w:r>
      <w:r w:rsidRPr="00640C59">
        <w:rPr>
          <w:rStyle w:val="Emphasis"/>
          <w:rFonts w:asciiTheme="majorHAnsi" w:hAnsiTheme="majorHAnsi" w:cstheme="majorHAnsi"/>
        </w:rPr>
        <w:t xml:space="preserve">. </w:t>
      </w:r>
      <w:r w:rsidRPr="00640C59">
        <w:rPr>
          <w:rFonts w:asciiTheme="majorHAnsi" w:hAnsiTheme="majorHAnsi" w:cstheme="majorHAnsi"/>
          <w:color w:val="222222"/>
          <w:sz w:val="12"/>
        </w:rPr>
        <w:t xml:space="preserve">That’s a </w:t>
      </w:r>
      <w:r w:rsidRPr="00640C59">
        <w:rPr>
          <w:rStyle w:val="Emphasis"/>
          <w:rFonts w:asciiTheme="majorHAnsi" w:hAnsiTheme="majorHAnsi" w:cstheme="majorHAnsi"/>
        </w:rPr>
        <w:t>prospect that increasingly alarms U.S. intelligence officials</w:t>
      </w:r>
      <w:r w:rsidRPr="00640C59">
        <w:rPr>
          <w:rFonts w:asciiTheme="majorHAnsi" w:hAnsiTheme="majorHAnsi" w:cstheme="majorHAnsi"/>
          <w:color w:val="222222"/>
          <w:sz w:val="12"/>
        </w:rPr>
        <w:t xml:space="preserve">. In 2016, then-Director of National Intelligence James Clapper </w:t>
      </w:r>
      <w:r w:rsidRPr="006B1CAF">
        <w:rPr>
          <w:rFonts w:asciiTheme="majorHAnsi" w:hAnsiTheme="majorHAnsi" w:cstheme="majorHAnsi"/>
          <w:sz w:val="12"/>
        </w:rPr>
        <w:t>warned Congress</w:t>
      </w:r>
      <w:r w:rsidRPr="00640C59">
        <w:rPr>
          <w:rFonts w:asciiTheme="majorHAnsi" w:hAnsiTheme="majorHAnsi" w:cstheme="majorHAnsi"/>
          <w:color w:val="222222"/>
          <w:sz w:val="12"/>
        </w:rPr>
        <w:t xml:space="preserve"> that </w:t>
      </w:r>
      <w:r w:rsidRPr="00640C59">
        <w:rPr>
          <w:rStyle w:val="Emphasis"/>
          <w:rFonts w:asciiTheme="majorHAnsi" w:hAnsiTheme="majorHAnsi" w:cstheme="majorHAnsi"/>
        </w:rPr>
        <w:t>“[</w:t>
      </w:r>
      <w:r w:rsidRPr="00066C3F">
        <w:rPr>
          <w:rStyle w:val="Emphasis"/>
          <w:rFonts w:asciiTheme="majorHAnsi" w:hAnsiTheme="majorHAnsi" w:cstheme="majorHAnsi"/>
          <w:highlight w:val="cyan"/>
        </w:rPr>
        <w:t>r]</w:t>
      </w:r>
      <w:proofErr w:type="spellStart"/>
      <w:r w:rsidRPr="00066C3F">
        <w:rPr>
          <w:rStyle w:val="Emphasis"/>
          <w:rFonts w:asciiTheme="majorHAnsi" w:hAnsiTheme="majorHAnsi" w:cstheme="majorHAnsi"/>
          <w:highlight w:val="cyan"/>
        </w:rPr>
        <w:t>esearch</w:t>
      </w:r>
      <w:proofErr w:type="spellEnd"/>
      <w:r w:rsidRPr="00066C3F">
        <w:rPr>
          <w:rStyle w:val="Emphasis"/>
          <w:rFonts w:asciiTheme="majorHAnsi" w:hAnsiTheme="majorHAnsi" w:cstheme="majorHAnsi"/>
          <w:highlight w:val="cyan"/>
        </w:rPr>
        <w:t xml:space="preserve"> in genome editing</w:t>
      </w:r>
      <w:r w:rsidRPr="00640C59">
        <w:rPr>
          <w:rStyle w:val="Emphasis"/>
          <w:rFonts w:asciiTheme="majorHAnsi" w:hAnsiTheme="majorHAnsi" w:cstheme="majorHAnsi"/>
        </w:rPr>
        <w:t xml:space="preserve"> </w:t>
      </w:r>
      <w:r w:rsidRPr="00066C3F">
        <w:rPr>
          <w:rStyle w:val="Emphasis"/>
          <w:rFonts w:asciiTheme="majorHAnsi" w:hAnsiTheme="majorHAnsi" w:cstheme="majorHAnsi"/>
          <w:highlight w:val="cyan"/>
        </w:rPr>
        <w:t>conducted by countries</w:t>
      </w:r>
      <w:r w:rsidRPr="00640C59">
        <w:rPr>
          <w:rStyle w:val="Emphasis"/>
          <w:rFonts w:asciiTheme="majorHAnsi" w:hAnsiTheme="majorHAnsi" w:cstheme="majorHAnsi"/>
        </w:rPr>
        <w:t xml:space="preserve"> with different regulatory or ethical standards than those of western countries probably </w:t>
      </w:r>
      <w:r w:rsidRPr="00066C3F">
        <w:rPr>
          <w:rStyle w:val="Emphasis"/>
          <w:rFonts w:asciiTheme="majorHAnsi" w:hAnsiTheme="majorHAnsi" w:cstheme="majorHAnsi"/>
          <w:highlight w:val="cyan"/>
        </w:rPr>
        <w:t>increases</w:t>
      </w:r>
      <w:r w:rsidRPr="00640C59">
        <w:rPr>
          <w:rStyle w:val="Emphasis"/>
          <w:rFonts w:asciiTheme="majorHAnsi" w:hAnsiTheme="majorHAnsi" w:cstheme="majorHAnsi"/>
        </w:rPr>
        <w:t xml:space="preserve"> the </w:t>
      </w:r>
      <w:r w:rsidRPr="00066C3F">
        <w:rPr>
          <w:rStyle w:val="Emphasis"/>
          <w:rFonts w:asciiTheme="majorHAnsi" w:hAnsiTheme="majorHAnsi" w:cstheme="majorHAnsi"/>
          <w:highlight w:val="cyan"/>
        </w:rPr>
        <w:t>risk of</w:t>
      </w:r>
      <w:r w:rsidRPr="00640C59">
        <w:rPr>
          <w:rStyle w:val="Emphasis"/>
          <w:rFonts w:asciiTheme="majorHAnsi" w:hAnsiTheme="majorHAnsi" w:cstheme="majorHAnsi"/>
        </w:rPr>
        <w:t xml:space="preserve"> the </w:t>
      </w:r>
      <w:r w:rsidRPr="00066C3F">
        <w:rPr>
          <w:rStyle w:val="Emphasis"/>
          <w:rFonts w:asciiTheme="majorHAnsi" w:hAnsiTheme="majorHAnsi" w:cstheme="majorHAnsi"/>
          <w:highlight w:val="cyan"/>
        </w:rPr>
        <w:t>creation of</w:t>
      </w:r>
      <w:r w:rsidRPr="00640C59">
        <w:rPr>
          <w:rStyle w:val="Emphasis"/>
          <w:rFonts w:asciiTheme="majorHAnsi" w:hAnsiTheme="majorHAnsi" w:cstheme="majorHAnsi"/>
        </w:rPr>
        <w:t xml:space="preserve"> potentially </w:t>
      </w:r>
      <w:r w:rsidRPr="00066C3F">
        <w:rPr>
          <w:rStyle w:val="Emphasis"/>
          <w:rFonts w:asciiTheme="majorHAnsi" w:hAnsiTheme="majorHAnsi" w:cstheme="majorHAnsi"/>
          <w:highlight w:val="cyan"/>
        </w:rPr>
        <w:t>harmful bio</w:t>
      </w:r>
      <w:r w:rsidRPr="00640C59">
        <w:rPr>
          <w:rStyle w:val="Emphasis"/>
          <w:rFonts w:asciiTheme="majorHAnsi" w:hAnsiTheme="majorHAnsi" w:cstheme="majorHAnsi"/>
        </w:rPr>
        <w:t xml:space="preserve">logical </w:t>
      </w:r>
      <w:r w:rsidRPr="00066C3F">
        <w:rPr>
          <w:rStyle w:val="Emphasis"/>
          <w:rFonts w:asciiTheme="majorHAnsi" w:hAnsiTheme="majorHAnsi" w:cstheme="majorHAnsi"/>
          <w:highlight w:val="cyan"/>
        </w:rPr>
        <w:t>agents</w:t>
      </w:r>
      <w:r w:rsidRPr="00640C59">
        <w:rPr>
          <w:rStyle w:val="Emphasis"/>
          <w:rFonts w:asciiTheme="majorHAnsi" w:hAnsiTheme="majorHAnsi" w:cstheme="majorHAnsi"/>
        </w:rPr>
        <w:t xml:space="preserve"> or products</w:t>
      </w:r>
      <w:r w:rsidRPr="00640C59">
        <w:rPr>
          <w:rFonts w:asciiTheme="majorHAnsi" w:hAnsiTheme="majorHAnsi" w:cstheme="majorHAnsi"/>
          <w:color w:val="222222"/>
          <w:sz w:val="12"/>
        </w:rPr>
        <w:t xml:space="preserve">.” Although Clapper didn’t name specific countries, it soon became clear that he was </w:t>
      </w:r>
      <w:r w:rsidRPr="00066C3F">
        <w:rPr>
          <w:rStyle w:val="Emphasis"/>
          <w:rFonts w:asciiTheme="majorHAnsi" w:hAnsiTheme="majorHAnsi" w:cstheme="majorHAnsi"/>
          <w:highlight w:val="cyan"/>
        </w:rPr>
        <w:t>referring</w:t>
      </w:r>
      <w:r w:rsidRPr="00640C59">
        <w:rPr>
          <w:rStyle w:val="Emphasis"/>
          <w:rFonts w:asciiTheme="majorHAnsi" w:hAnsiTheme="majorHAnsi" w:cstheme="majorHAnsi"/>
        </w:rPr>
        <w:t xml:space="preserve"> mainly </w:t>
      </w:r>
      <w:r w:rsidRPr="00066C3F">
        <w:rPr>
          <w:rStyle w:val="Emphasis"/>
          <w:rFonts w:asciiTheme="majorHAnsi" w:hAnsiTheme="majorHAnsi" w:cstheme="majorHAnsi"/>
          <w:highlight w:val="cyan"/>
        </w:rPr>
        <w:t>to China</w:t>
      </w:r>
      <w:r w:rsidRPr="00640C59">
        <w:rPr>
          <w:rFonts w:asciiTheme="majorHAnsi" w:hAnsiTheme="majorHAnsi" w:cstheme="majorHAnsi"/>
          <w:color w:val="222222"/>
          <w:sz w:val="12"/>
        </w:rPr>
        <w:t xml:space="preserve">. Four years later, his successor, John Ratcliffe, issued a far more </w:t>
      </w:r>
      <w:r w:rsidRPr="006B1CAF">
        <w:rPr>
          <w:rFonts w:asciiTheme="majorHAnsi" w:hAnsiTheme="majorHAnsi" w:cstheme="majorHAnsi"/>
          <w:sz w:val="12"/>
        </w:rPr>
        <w:t>pointed warning</w:t>
      </w:r>
      <w:r w:rsidRPr="00640C59">
        <w:rPr>
          <w:rFonts w:asciiTheme="majorHAnsi" w:hAnsiTheme="majorHAnsi" w:cstheme="majorHAnsi"/>
          <w:color w:val="222222"/>
          <w:sz w:val="12"/>
        </w:rPr>
        <w:t xml:space="preserve"> that “</w:t>
      </w:r>
      <w:r w:rsidRPr="00066C3F">
        <w:rPr>
          <w:rStyle w:val="Emphasis"/>
          <w:rFonts w:asciiTheme="majorHAnsi" w:hAnsiTheme="majorHAnsi" w:cstheme="majorHAnsi"/>
          <w:highlight w:val="cyan"/>
        </w:rPr>
        <w:t>China</w:t>
      </w:r>
      <w:r w:rsidRPr="00640C59">
        <w:rPr>
          <w:rStyle w:val="Emphasis"/>
          <w:rFonts w:asciiTheme="majorHAnsi" w:hAnsiTheme="majorHAnsi" w:cstheme="majorHAnsi"/>
        </w:rPr>
        <w:t xml:space="preserve"> has even </w:t>
      </w:r>
      <w:r w:rsidRPr="00066C3F">
        <w:rPr>
          <w:rStyle w:val="Emphasis"/>
          <w:rFonts w:asciiTheme="majorHAnsi" w:hAnsiTheme="majorHAnsi" w:cstheme="majorHAnsi"/>
          <w:highlight w:val="cyan"/>
        </w:rPr>
        <w:t>conducted</w:t>
      </w:r>
      <w:r w:rsidRPr="00640C59">
        <w:rPr>
          <w:rStyle w:val="Emphasis"/>
          <w:rFonts w:asciiTheme="majorHAnsi" w:hAnsiTheme="majorHAnsi" w:cstheme="majorHAnsi"/>
        </w:rPr>
        <w:t xml:space="preserve"> human </w:t>
      </w:r>
      <w:r w:rsidRPr="00066C3F">
        <w:rPr>
          <w:rStyle w:val="Emphasis"/>
          <w:rFonts w:asciiTheme="majorHAnsi" w:hAnsiTheme="majorHAnsi" w:cstheme="majorHAnsi"/>
          <w:highlight w:val="cyan"/>
        </w:rPr>
        <w:t>testing on</w:t>
      </w:r>
      <w:r w:rsidRPr="00640C59">
        <w:rPr>
          <w:rStyle w:val="Emphasis"/>
          <w:rFonts w:asciiTheme="majorHAnsi" w:hAnsiTheme="majorHAnsi" w:cstheme="majorHAnsi"/>
        </w:rPr>
        <w:t xml:space="preserve"> members of the </w:t>
      </w:r>
      <w:r w:rsidRPr="00066C3F">
        <w:rPr>
          <w:rStyle w:val="Emphasis"/>
          <w:rFonts w:asciiTheme="majorHAnsi" w:hAnsiTheme="majorHAnsi" w:cstheme="majorHAnsi"/>
          <w:highlight w:val="cyan"/>
        </w:rPr>
        <w:t>P</w:t>
      </w:r>
      <w:r w:rsidRPr="00640C59">
        <w:rPr>
          <w:rStyle w:val="Emphasis"/>
          <w:rFonts w:asciiTheme="majorHAnsi" w:hAnsiTheme="majorHAnsi" w:cstheme="majorHAnsi"/>
        </w:rPr>
        <w:t xml:space="preserve">eople’s </w:t>
      </w:r>
      <w:r w:rsidRPr="00066C3F">
        <w:rPr>
          <w:rStyle w:val="Emphasis"/>
          <w:rFonts w:asciiTheme="majorHAnsi" w:hAnsiTheme="majorHAnsi" w:cstheme="majorHAnsi"/>
          <w:highlight w:val="cyan"/>
        </w:rPr>
        <w:t>L</w:t>
      </w:r>
      <w:r w:rsidRPr="00640C59">
        <w:rPr>
          <w:rStyle w:val="Emphasis"/>
          <w:rFonts w:asciiTheme="majorHAnsi" w:hAnsiTheme="majorHAnsi" w:cstheme="majorHAnsi"/>
        </w:rPr>
        <w:t xml:space="preserve">iberation </w:t>
      </w:r>
      <w:r w:rsidRPr="00066C3F">
        <w:rPr>
          <w:rStyle w:val="Emphasis"/>
          <w:rFonts w:asciiTheme="majorHAnsi" w:hAnsiTheme="majorHAnsi" w:cstheme="majorHAnsi"/>
          <w:highlight w:val="cyan"/>
        </w:rPr>
        <w:t>A</w:t>
      </w:r>
      <w:r w:rsidRPr="00640C59">
        <w:rPr>
          <w:rStyle w:val="Emphasis"/>
          <w:rFonts w:asciiTheme="majorHAnsi" w:hAnsiTheme="majorHAnsi" w:cstheme="majorHAnsi"/>
        </w:rPr>
        <w:t xml:space="preserve">rmy </w:t>
      </w:r>
      <w:r w:rsidRPr="00066C3F">
        <w:rPr>
          <w:rStyle w:val="Emphasis"/>
          <w:rFonts w:asciiTheme="majorHAnsi" w:hAnsiTheme="majorHAnsi" w:cstheme="majorHAnsi"/>
          <w:highlight w:val="cyan"/>
        </w:rPr>
        <w:t>i</w:t>
      </w:r>
      <w:r w:rsidRPr="006C6081">
        <w:rPr>
          <w:rStyle w:val="Emphasis"/>
          <w:rFonts w:asciiTheme="majorHAnsi" w:hAnsiTheme="majorHAnsi" w:cstheme="majorHAnsi"/>
        </w:rPr>
        <w:t xml:space="preserve">n hope of </w:t>
      </w:r>
      <w:r w:rsidRPr="00066C3F">
        <w:rPr>
          <w:rStyle w:val="Emphasis"/>
          <w:rFonts w:asciiTheme="majorHAnsi" w:hAnsiTheme="majorHAnsi" w:cstheme="majorHAnsi"/>
          <w:highlight w:val="cyan"/>
        </w:rPr>
        <w:t>developing</w:t>
      </w:r>
      <w:r w:rsidRPr="006C6081">
        <w:rPr>
          <w:rStyle w:val="Emphasis"/>
          <w:rFonts w:asciiTheme="majorHAnsi" w:hAnsiTheme="majorHAnsi" w:cstheme="majorHAnsi"/>
        </w:rPr>
        <w:t xml:space="preserve"> </w:t>
      </w:r>
      <w:r w:rsidRPr="00066C3F">
        <w:rPr>
          <w:rStyle w:val="Emphasis"/>
          <w:rFonts w:asciiTheme="majorHAnsi" w:hAnsiTheme="majorHAnsi" w:cstheme="majorHAnsi"/>
          <w:highlight w:val="cyan"/>
        </w:rPr>
        <w:t>soldiers with</w:t>
      </w:r>
      <w:r w:rsidRPr="00640C59">
        <w:rPr>
          <w:rStyle w:val="Emphasis"/>
          <w:rFonts w:asciiTheme="majorHAnsi" w:hAnsiTheme="majorHAnsi" w:cstheme="majorHAnsi"/>
        </w:rPr>
        <w:t xml:space="preserve"> </w:t>
      </w:r>
      <w:r w:rsidRPr="006C6081">
        <w:rPr>
          <w:rStyle w:val="Emphasis"/>
          <w:rFonts w:asciiTheme="majorHAnsi" w:hAnsiTheme="majorHAnsi" w:cstheme="majorHAnsi"/>
        </w:rPr>
        <w:t>biologically</w:t>
      </w:r>
      <w:r w:rsidRPr="00640C59">
        <w:rPr>
          <w:rStyle w:val="Emphasis"/>
          <w:rFonts w:asciiTheme="majorHAnsi" w:hAnsiTheme="majorHAnsi" w:cstheme="majorHAnsi"/>
        </w:rPr>
        <w:t xml:space="preserve"> </w:t>
      </w:r>
      <w:r w:rsidRPr="00066C3F">
        <w:rPr>
          <w:rStyle w:val="Emphasis"/>
          <w:rFonts w:asciiTheme="majorHAnsi" w:hAnsiTheme="majorHAnsi" w:cstheme="majorHAnsi"/>
          <w:highlight w:val="cyan"/>
        </w:rPr>
        <w:t>enhanced capabilities</w:t>
      </w:r>
      <w:r w:rsidRPr="00640C59">
        <w:rPr>
          <w:rFonts w:asciiTheme="majorHAnsi" w:hAnsiTheme="majorHAnsi" w:cstheme="majorHAnsi"/>
          <w:color w:val="222222"/>
          <w:sz w:val="12"/>
        </w:rPr>
        <w:t xml:space="preserve">. There are </w:t>
      </w:r>
      <w:r w:rsidRPr="00066C3F">
        <w:rPr>
          <w:rStyle w:val="Emphasis"/>
          <w:rFonts w:asciiTheme="majorHAnsi" w:hAnsiTheme="majorHAnsi" w:cstheme="majorHAnsi"/>
          <w:highlight w:val="cyan"/>
        </w:rPr>
        <w:t>no</w:t>
      </w:r>
      <w:r w:rsidRPr="00640C59">
        <w:rPr>
          <w:rStyle w:val="Emphasis"/>
          <w:rFonts w:asciiTheme="majorHAnsi" w:hAnsiTheme="majorHAnsi" w:cstheme="majorHAnsi"/>
        </w:rPr>
        <w:t xml:space="preserve"> ethical </w:t>
      </w:r>
      <w:r w:rsidRPr="00066C3F">
        <w:rPr>
          <w:rStyle w:val="Emphasis"/>
          <w:rFonts w:asciiTheme="majorHAnsi" w:hAnsiTheme="majorHAnsi" w:cstheme="majorHAnsi"/>
          <w:highlight w:val="cyan"/>
        </w:rPr>
        <w:t>boundaries to</w:t>
      </w:r>
      <w:r w:rsidRPr="00640C59">
        <w:rPr>
          <w:rStyle w:val="Emphasis"/>
          <w:rFonts w:asciiTheme="majorHAnsi" w:hAnsiTheme="majorHAnsi" w:cstheme="majorHAnsi"/>
        </w:rPr>
        <w:t xml:space="preserve"> Beijing’s </w:t>
      </w:r>
      <w:r w:rsidRPr="00066C3F">
        <w:rPr>
          <w:rStyle w:val="Emphasis"/>
          <w:rFonts w:asciiTheme="majorHAnsi" w:hAnsiTheme="majorHAnsi" w:cstheme="majorHAnsi"/>
          <w:highlight w:val="cyan"/>
        </w:rPr>
        <w:t>pursuit of power</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Such capabilities</w:t>
      </w:r>
      <w:r w:rsidRPr="00640C59">
        <w:rPr>
          <w:rFonts w:asciiTheme="majorHAnsi" w:hAnsiTheme="majorHAnsi" w:cstheme="majorHAnsi"/>
          <w:color w:val="222222"/>
          <w:sz w:val="12"/>
        </w:rPr>
        <w:t xml:space="preserve"> are almost certainly only speculative—but they </w:t>
      </w:r>
      <w:r w:rsidRPr="00640C59">
        <w:rPr>
          <w:rStyle w:val="Emphasis"/>
          <w:rFonts w:asciiTheme="majorHAnsi" w:hAnsiTheme="majorHAnsi" w:cstheme="majorHAnsi"/>
        </w:rPr>
        <w:t xml:space="preserve">underscore why </w:t>
      </w:r>
      <w:r w:rsidRPr="00066C3F">
        <w:rPr>
          <w:rStyle w:val="Emphasis"/>
          <w:rFonts w:asciiTheme="majorHAnsi" w:hAnsiTheme="majorHAnsi" w:cstheme="majorHAnsi"/>
          <w:highlight w:val="cyan"/>
        </w:rPr>
        <w:t>biotech leadership</w:t>
      </w:r>
      <w:r w:rsidRPr="00640C59">
        <w:rPr>
          <w:rStyle w:val="Emphasis"/>
          <w:rFonts w:asciiTheme="majorHAnsi" w:hAnsiTheme="majorHAnsi" w:cstheme="majorHAnsi"/>
        </w:rPr>
        <w:t xml:space="preserve"> is so </w:t>
      </w:r>
      <w:r w:rsidRPr="00066C3F">
        <w:rPr>
          <w:rStyle w:val="Emphasis"/>
          <w:rFonts w:asciiTheme="majorHAnsi" w:hAnsiTheme="majorHAnsi" w:cstheme="majorHAnsi"/>
          <w:highlight w:val="cyan"/>
        </w:rPr>
        <w:t>important for national security</w:t>
      </w:r>
      <w:r w:rsidRPr="00640C59">
        <w:rPr>
          <w:rFonts w:asciiTheme="majorHAnsi" w:hAnsiTheme="majorHAnsi" w:cstheme="majorHAnsi"/>
          <w:color w:val="222222"/>
          <w:sz w:val="12"/>
        </w:rPr>
        <w:t xml:space="preserve"> as well as economic competitiveness. </w:t>
      </w:r>
      <w:r w:rsidRPr="00640C59">
        <w:rPr>
          <w:rStyle w:val="Emphasis"/>
          <w:rFonts w:asciiTheme="majorHAnsi" w:hAnsiTheme="majorHAnsi" w:cstheme="majorHAnsi"/>
        </w:rPr>
        <w:t xml:space="preserve">Beijing has long envied the United </w:t>
      </w:r>
      <w:proofErr w:type="spellStart"/>
      <w:r w:rsidRPr="00640C59">
        <w:rPr>
          <w:rStyle w:val="Emphasis"/>
          <w:rFonts w:asciiTheme="majorHAnsi" w:hAnsiTheme="majorHAnsi" w:cstheme="majorHAnsi"/>
        </w:rPr>
        <w:t>States’s</w:t>
      </w:r>
      <w:proofErr w:type="spellEnd"/>
      <w:r w:rsidRPr="00640C59">
        <w:rPr>
          <w:rStyle w:val="Emphasis"/>
          <w:rFonts w:asciiTheme="majorHAnsi" w:hAnsiTheme="majorHAnsi" w:cstheme="majorHAnsi"/>
        </w:rPr>
        <w:t xml:space="preserve"> dominant position in biotechnology and spent heavily to overtake it</w:t>
      </w:r>
      <w:r w:rsidRPr="00640C59">
        <w:rPr>
          <w:rFonts w:asciiTheme="majorHAnsi" w:hAnsiTheme="majorHAnsi" w:cstheme="majorHAnsi"/>
          <w:color w:val="222222"/>
          <w:sz w:val="12"/>
        </w:rPr>
        <w:t xml:space="preserve">. Biotech has been a priority sector for state investment since the 1980s, and by </w:t>
      </w:r>
      <w:r w:rsidRPr="006B1CAF">
        <w:rPr>
          <w:rFonts w:asciiTheme="majorHAnsi" w:hAnsiTheme="majorHAnsi" w:cstheme="majorHAnsi"/>
          <w:sz w:val="12"/>
        </w:rPr>
        <w:t>one estimate</w:t>
      </w:r>
      <w:r w:rsidRPr="00640C59">
        <w:rPr>
          <w:rFonts w:asciiTheme="majorHAnsi" w:hAnsiTheme="majorHAnsi" w:cstheme="majorHAnsi"/>
          <w:color w:val="222222"/>
          <w:sz w:val="12"/>
        </w:rPr>
        <w:t xml:space="preserve"> Beijing had poured some $100 billion into the sector by 2018. </w:t>
      </w:r>
      <w:r w:rsidRPr="00640C59">
        <w:rPr>
          <w:rStyle w:val="Emphasis"/>
          <w:rFonts w:asciiTheme="majorHAnsi" w:hAnsiTheme="majorHAnsi" w:cstheme="majorHAnsi"/>
        </w:rPr>
        <w:t>Nowhere did it lavish more attention or invest more of its propaganda power than in developing a coronavirus vaccine</w:t>
      </w:r>
      <w:r w:rsidRPr="00640C59">
        <w:rPr>
          <w:rFonts w:asciiTheme="majorHAnsi" w:hAnsiTheme="majorHAnsi" w:cstheme="majorHAnsi"/>
          <w:color w:val="222222"/>
          <w:sz w:val="12"/>
        </w:rPr>
        <w:t xml:space="preserve">. State media have spent months </w:t>
      </w:r>
      <w:r w:rsidRPr="006B1CAF">
        <w:rPr>
          <w:rFonts w:asciiTheme="majorHAnsi" w:hAnsiTheme="majorHAnsi" w:cstheme="majorHAnsi"/>
          <w:sz w:val="12"/>
        </w:rPr>
        <w:t>crowing</w:t>
      </w:r>
      <w:r w:rsidRPr="00640C59">
        <w:rPr>
          <w:rFonts w:asciiTheme="majorHAnsi" w:hAnsiTheme="majorHAnsi" w:cstheme="majorHAnsi"/>
          <w:color w:val="222222"/>
          <w:sz w:val="12"/>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r w:rsidRPr="006B1CAF">
        <w:rPr>
          <w:rFonts w:asciiTheme="majorHAnsi" w:hAnsiTheme="majorHAnsi" w:cstheme="majorHAnsi"/>
          <w:sz w:val="12"/>
        </w:rPr>
        <w:t>staged photo op</w:t>
      </w:r>
      <w:r w:rsidRPr="00640C59">
        <w:rPr>
          <w:rFonts w:asciiTheme="majorHAnsi" w:hAnsiTheme="majorHAnsi" w:cstheme="majorHAnsi"/>
          <w:color w:val="222222"/>
          <w:sz w:val="12"/>
        </w:rPr>
        <w:t xml:space="preserve">. Now, having </w:t>
      </w:r>
      <w:r w:rsidRPr="006B1CAF">
        <w:rPr>
          <w:rFonts w:asciiTheme="majorHAnsi" w:hAnsiTheme="majorHAnsi" w:cstheme="majorHAnsi"/>
          <w:sz w:val="12"/>
        </w:rPr>
        <w:t>spent months</w:t>
      </w:r>
      <w:r w:rsidRPr="00640C59">
        <w:rPr>
          <w:rFonts w:asciiTheme="majorHAnsi" w:hAnsiTheme="majorHAnsi" w:cstheme="majorHAnsi"/>
          <w:color w:val="222222"/>
          <w:sz w:val="12"/>
        </w:rPr>
        <w:t xml:space="preserve"> talking up its two primary vaccine candidates to developing countries like Brazil and Indonesia, both of which have entered into purchase agreements with Chinese biotech firms, Chinese officials face </w:t>
      </w:r>
      <w:r w:rsidRPr="006B1CAF">
        <w:rPr>
          <w:rFonts w:asciiTheme="majorHAnsi" w:hAnsiTheme="majorHAnsi" w:cstheme="majorHAnsi"/>
          <w:sz w:val="12"/>
        </w:rPr>
        <w:t>severe mistrust</w:t>
      </w:r>
      <w:r w:rsidRPr="00640C59">
        <w:rPr>
          <w:rFonts w:asciiTheme="majorHAnsi" w:hAnsiTheme="majorHAnsi" w:cstheme="majorHAnsi"/>
          <w:color w:val="222222"/>
          <w:sz w:val="12"/>
        </w:rPr>
        <w:t xml:space="preserve"> among their nation’s overseas partners. For China’s leaders, the disappointing returns on their big bet on biotechnology look likely to cause them more headaches at home as well as abroad—there are </w:t>
      </w:r>
      <w:r w:rsidRPr="006B1CAF">
        <w:rPr>
          <w:rFonts w:asciiTheme="majorHAnsi" w:hAnsiTheme="majorHAnsi" w:cstheme="majorHAnsi"/>
          <w:sz w:val="12"/>
        </w:rPr>
        <w:t>already signs</w:t>
      </w:r>
      <w:r w:rsidRPr="00640C59">
        <w:rPr>
          <w:rFonts w:asciiTheme="majorHAnsi" w:hAnsiTheme="majorHAnsi" w:cstheme="majorHAnsi"/>
          <w:color w:val="222222"/>
          <w:sz w:val="12"/>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640C59">
        <w:rPr>
          <w:rFonts w:asciiTheme="majorHAnsi" w:hAnsiTheme="majorHAnsi" w:cstheme="majorHAnsi"/>
          <w:color w:val="222222"/>
          <w:sz w:val="12"/>
        </w:rPr>
        <w:t>States’s</w:t>
      </w:r>
      <w:proofErr w:type="spellEnd"/>
      <w:r w:rsidRPr="00640C59">
        <w:rPr>
          <w:rFonts w:asciiTheme="majorHAnsi" w:hAnsiTheme="majorHAnsi" w:cstheme="majorHAnsi"/>
          <w:color w:val="222222"/>
          <w:sz w:val="12"/>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r w:rsidRPr="006B1CAF">
        <w:rPr>
          <w:rFonts w:asciiTheme="majorHAnsi" w:hAnsiTheme="majorHAnsi" w:cstheme="majorHAnsi"/>
          <w:sz w:val="12"/>
        </w:rPr>
        <w:t>been on the decline</w:t>
      </w:r>
      <w:r w:rsidRPr="00640C59">
        <w:rPr>
          <w:rFonts w:asciiTheme="majorHAnsi" w:hAnsiTheme="majorHAnsi" w:cstheme="majorHAnsi"/>
          <w:color w:val="222222"/>
          <w:sz w:val="12"/>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r w:rsidRPr="006B1CAF">
        <w:rPr>
          <w:rFonts w:asciiTheme="majorHAnsi" w:hAnsiTheme="majorHAnsi" w:cstheme="majorHAnsi"/>
          <w:sz w:val="12"/>
        </w:rPr>
        <w:t>intersection with other disciplines</w:t>
      </w:r>
      <w:r w:rsidRPr="00640C59">
        <w:rPr>
          <w:rFonts w:asciiTheme="majorHAnsi" w:hAnsiTheme="majorHAnsi" w:cstheme="majorHAnsi"/>
          <w:color w:val="222222"/>
          <w:sz w:val="12"/>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640C59">
        <w:rPr>
          <w:rFonts w:asciiTheme="majorHAnsi" w:hAnsiTheme="majorHAnsi" w:cstheme="majorHAnsi"/>
          <w:color w:val="222222"/>
          <w:sz w:val="12"/>
        </w:rPr>
        <w:t>States’s</w:t>
      </w:r>
      <w:proofErr w:type="spellEnd"/>
      <w:r w:rsidRPr="00640C59">
        <w:rPr>
          <w:rFonts w:asciiTheme="majorHAnsi" w:hAnsiTheme="majorHAnsi" w:cstheme="majorHAnsi"/>
          <w:color w:val="222222"/>
          <w:sz w:val="12"/>
        </w:rPr>
        <w:t xml:space="preserve">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r w:rsidRPr="006B1CAF">
        <w:rPr>
          <w:rFonts w:asciiTheme="majorHAnsi" w:hAnsiTheme="majorHAnsi" w:cstheme="majorHAnsi"/>
          <w:sz w:val="12"/>
        </w:rPr>
        <w:t>top targets</w:t>
      </w:r>
      <w:r w:rsidRPr="00640C59">
        <w:rPr>
          <w:rFonts w:asciiTheme="majorHAnsi" w:hAnsiTheme="majorHAnsi" w:cstheme="majorHAnsi"/>
          <w:color w:val="222222"/>
          <w:sz w:val="12"/>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40C59">
        <w:rPr>
          <w:rStyle w:val="Emphasis"/>
          <w:rFonts w:asciiTheme="majorHAnsi" w:hAnsiTheme="majorHAnsi" w:cstheme="majorHAnsi"/>
        </w:rPr>
        <w:t xml:space="preserve">the United States should </w:t>
      </w:r>
      <w:r w:rsidRPr="00640C59">
        <w:rPr>
          <w:rStyle w:val="Emphasis"/>
          <w:rFonts w:asciiTheme="majorHAnsi" w:hAnsiTheme="majorHAnsi" w:cstheme="majorHAnsi"/>
        </w:rPr>
        <w:lastRenderedPageBreak/>
        <w:t>work with</w:t>
      </w:r>
      <w:r w:rsidRPr="00640C59">
        <w:rPr>
          <w:rFonts w:asciiTheme="majorHAnsi" w:hAnsiTheme="majorHAnsi" w:cstheme="majorHAnsi"/>
          <w:color w:val="222222"/>
          <w:sz w:val="12"/>
        </w:rPr>
        <w:t xml:space="preserve"> its </w:t>
      </w:r>
      <w:r w:rsidRPr="00640C59">
        <w:rPr>
          <w:rStyle w:val="Emphasis"/>
          <w:rFonts w:asciiTheme="majorHAnsi" w:hAnsiTheme="majorHAnsi" w:cstheme="majorHAnsi"/>
        </w:rPr>
        <w:t>partners and allies to enhance export controls on dual-use biotechnology</w:t>
      </w:r>
      <w:r w:rsidRPr="00640C59">
        <w:rPr>
          <w:rFonts w:asciiTheme="majorHAnsi" w:hAnsiTheme="majorHAnsi" w:cstheme="majorHAnsi"/>
          <w:color w:val="222222"/>
          <w:sz w:val="12"/>
        </w:rPr>
        <w:t>—</w:t>
      </w:r>
      <w:r w:rsidRPr="00640C59">
        <w:rPr>
          <w:rStyle w:val="Emphasis"/>
          <w:rFonts w:asciiTheme="majorHAnsi" w:hAnsiTheme="majorHAnsi" w:cstheme="majorHAnsi"/>
        </w:rPr>
        <w:t>used for</w:t>
      </w:r>
      <w:r w:rsidRPr="00640C59">
        <w:rPr>
          <w:rFonts w:asciiTheme="majorHAnsi" w:hAnsiTheme="majorHAnsi" w:cstheme="majorHAnsi"/>
          <w:color w:val="222222"/>
          <w:sz w:val="12"/>
        </w:rPr>
        <w:t xml:space="preserve"> both peaceful and </w:t>
      </w:r>
      <w:r w:rsidRPr="00640C59">
        <w:rPr>
          <w:rStyle w:val="Emphasis"/>
          <w:rFonts w:asciiTheme="majorHAnsi" w:hAnsiTheme="majorHAnsi" w:cstheme="majorHAnsi"/>
        </w:rPr>
        <w:t>military gain</w:t>
      </w:r>
      <w:r w:rsidRPr="00640C59">
        <w:rPr>
          <w:rFonts w:asciiTheme="majorHAnsi" w:hAnsiTheme="majorHAnsi" w:cstheme="majorHAnsi"/>
          <w:color w:val="222222"/>
          <w:sz w:val="12"/>
        </w:rPr>
        <w:t xml:space="preserve">—especially </w:t>
      </w:r>
      <w:r w:rsidRPr="00640C59">
        <w:rPr>
          <w:rStyle w:val="Emphasis"/>
          <w:rFonts w:asciiTheme="majorHAnsi" w:hAnsiTheme="majorHAnsi" w:cstheme="majorHAnsi"/>
        </w:rPr>
        <w:t>DNA templates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Many forms of genetic material and synthetic biology products are already subject to U.S. export controls</w:t>
      </w:r>
      <w:r w:rsidRPr="00640C59">
        <w:rPr>
          <w:rFonts w:asciiTheme="majorHAnsi" w:hAnsiTheme="majorHAnsi" w:cstheme="majorHAnsi"/>
          <w:color w:val="222222"/>
          <w:sz w:val="12"/>
        </w:rPr>
        <w:t xml:space="preserve">, but gaps remain, and screening for genetic sequence orders relies primarily on voluntary regulation by biotech firms. </w:t>
      </w:r>
      <w:r w:rsidRPr="00640C59">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40C59">
        <w:rPr>
          <w:rFonts w:asciiTheme="majorHAnsi" w:hAnsiTheme="majorHAnsi" w:cstheme="majorHAnsi"/>
          <w:color w:val="222222"/>
          <w:sz w:val="12"/>
        </w:rPr>
        <w:t xml:space="preserve">. </w:t>
      </w:r>
    </w:p>
    <w:p w14:paraId="73852DEF" w14:textId="77777777" w:rsidR="007D68FC" w:rsidRPr="00640C59" w:rsidRDefault="007D68FC" w:rsidP="007D68FC">
      <w:pPr>
        <w:rPr>
          <w:rFonts w:asciiTheme="majorHAnsi" w:hAnsiTheme="majorHAnsi" w:cstheme="majorHAnsi"/>
        </w:rPr>
      </w:pPr>
    </w:p>
    <w:p w14:paraId="57402B39" w14:textId="77777777" w:rsidR="007D68FC" w:rsidRPr="00640C59" w:rsidRDefault="007D68FC" w:rsidP="007D68FC">
      <w:pPr>
        <w:pStyle w:val="Heading4"/>
        <w:rPr>
          <w:rFonts w:asciiTheme="majorHAnsi" w:hAnsiTheme="majorHAnsi" w:cstheme="majorHAnsi"/>
        </w:rPr>
      </w:pPr>
      <w:proofErr w:type="spellStart"/>
      <w:r w:rsidRPr="00640C59">
        <w:rPr>
          <w:rFonts w:asciiTheme="majorHAnsi" w:hAnsiTheme="majorHAnsi" w:cstheme="majorHAnsi"/>
        </w:rPr>
        <w:t>Heg</w:t>
      </w:r>
      <w:proofErr w:type="spellEnd"/>
      <w:r w:rsidRPr="00640C59">
        <w:rPr>
          <w:rFonts w:asciiTheme="majorHAnsi" w:hAnsiTheme="majorHAnsi" w:cstheme="majorHAnsi"/>
        </w:rPr>
        <w:t xml:space="preserve">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53C71E38" w14:textId="77777777" w:rsidR="007D68FC" w:rsidRPr="00640C59" w:rsidRDefault="007D68FC" w:rsidP="007D68FC">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18DF357E" w14:textId="77777777" w:rsidR="007D68FC" w:rsidRPr="00640C59" w:rsidRDefault="007D68FC" w:rsidP="007D68FC">
      <w:pPr>
        <w:rPr>
          <w:rStyle w:val="StyleUnderline"/>
          <w:rFonts w:asciiTheme="majorHAnsi" w:hAnsiTheme="majorHAnsi" w:cstheme="majorHAnsi"/>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AB0E67">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AB0E67">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AB0E67">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066C3F">
        <w:rPr>
          <w:rStyle w:val="Emphasis"/>
          <w:rFonts w:asciiTheme="majorHAnsi" w:hAnsiTheme="majorHAnsi" w:cstheme="majorHAnsi"/>
          <w:highlight w:val="cyan"/>
        </w:rPr>
        <w:t>U</w:t>
      </w:r>
      <w:r w:rsidRPr="00640C59">
        <w:rPr>
          <w:rStyle w:val="StyleUnderline"/>
          <w:rFonts w:asciiTheme="majorHAnsi" w:hAnsiTheme="majorHAnsi" w:cstheme="majorHAnsi"/>
        </w:rPr>
        <w:t>nited</w:t>
      </w:r>
      <w:r w:rsidRPr="00066C3F">
        <w:rPr>
          <w:rStyle w:val="StyleUnderline"/>
          <w:rFonts w:asciiTheme="majorHAnsi" w:hAnsiTheme="majorHAnsi" w:cstheme="majorHAnsi"/>
          <w:highlight w:val="cyan"/>
        </w:rPr>
        <w:t xml:space="preserve"> </w:t>
      </w:r>
      <w:r w:rsidRPr="00066C3F">
        <w:rPr>
          <w:rStyle w:val="Emphasis"/>
          <w:rFonts w:asciiTheme="majorHAnsi" w:hAnsiTheme="majorHAnsi" w:cstheme="majorHAnsi"/>
          <w:highlight w:val="cyan"/>
        </w:rPr>
        <w:t>S</w:t>
      </w:r>
      <w:r w:rsidRPr="00640C59">
        <w:rPr>
          <w:rStyle w:val="StyleUnderline"/>
          <w:rFonts w:asciiTheme="majorHAnsi" w:hAnsiTheme="majorHAnsi" w:cstheme="majorHAnsi"/>
        </w:rPr>
        <w:t>tates consistently accounted for around 35 to 45</w:t>
      </w:r>
      <w:r>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066C3F">
        <w:rPr>
          <w:rStyle w:val="StyleUnderline"/>
          <w:rFonts w:asciiTheme="majorHAnsi" w:hAnsiTheme="majorHAnsi" w:cstheme="majorHAnsi"/>
          <w:highlight w:val="cyan"/>
        </w:rPr>
        <w:t xml:space="preserve">maintained </w:t>
      </w:r>
      <w:r w:rsidRPr="004F0E69">
        <w:rPr>
          <w:rStyle w:val="Emphasis"/>
          <w:rFonts w:asciiTheme="majorHAnsi" w:hAnsiTheme="majorHAnsi" w:cstheme="majorHAnsi"/>
        </w:rPr>
        <w:t xml:space="preserve">peerless </w:t>
      </w:r>
      <w:r w:rsidRPr="00640C59">
        <w:rPr>
          <w:rStyle w:val="Emphasis"/>
          <w:rFonts w:asciiTheme="majorHAnsi" w:hAnsiTheme="majorHAnsi" w:cstheme="majorHAnsi"/>
        </w:rPr>
        <w:t xml:space="preserve">global </w:t>
      </w:r>
      <w:r w:rsidRPr="00066C3F">
        <w:rPr>
          <w:rStyle w:val="Emphasis"/>
          <w:rFonts w:asciiTheme="majorHAnsi" w:hAnsiTheme="majorHAnsi" w:cstheme="majorHAnsi"/>
          <w:highlight w:val="cyan"/>
        </w:rPr>
        <w:t>power-projection</w:t>
      </w:r>
      <w:r w:rsidRPr="00640C59">
        <w:rPr>
          <w:rStyle w:val="Emphasis"/>
          <w:rFonts w:asciiTheme="majorHAnsi" w:hAnsiTheme="majorHAnsi" w:cstheme="majorHAnsi"/>
        </w:rPr>
        <w:t xml:space="preserve"> capabilities</w:t>
      </w:r>
      <w:r w:rsidRPr="00AB0E67">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066C3F">
        <w:rPr>
          <w:rStyle w:val="StyleUnderline"/>
          <w:rFonts w:asciiTheme="majorHAnsi" w:hAnsiTheme="majorHAnsi" w:cstheme="majorHAnsi"/>
          <w:highlight w:val="cyan"/>
        </w:rPr>
        <w:t>unrivaled in 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066C3F">
        <w:rPr>
          <w:rStyle w:val="Emphasis"/>
          <w:rFonts w:asciiTheme="majorHAnsi" w:hAnsiTheme="majorHAnsi" w:cstheme="majorHAnsi"/>
          <w:highlight w:val="cyan"/>
        </w:rPr>
        <w:t>regions</w:t>
      </w:r>
      <w:r w:rsidRPr="00AB0E67">
        <w:rPr>
          <w:rFonts w:asciiTheme="majorHAnsi" w:hAnsiTheme="majorHAnsi" w:cstheme="majorHAnsi"/>
          <w:sz w:val="12"/>
        </w:rPr>
        <w:t>—</w:t>
      </w:r>
      <w:r w:rsidRPr="00640C59">
        <w:rPr>
          <w:rStyle w:val="Emphasis"/>
          <w:rFonts w:asciiTheme="majorHAnsi" w:hAnsiTheme="majorHAnsi" w:cstheme="majorHAnsi"/>
        </w:rPr>
        <w:t>Europe, East Asia, the Middle East</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AB0E67">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Pr>
          <w:rStyle w:val="Emphasis"/>
          <w:rFonts w:asciiTheme="majorHAnsi" w:hAnsiTheme="majorHAnsi" w:cstheme="majorHAnsi"/>
        </w:rPr>
        <w:t xml:space="preserve"> </w:t>
      </w:r>
      <w:r w:rsidRPr="00AB0E67">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AB0E67">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AB0E67">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066C3F">
        <w:rPr>
          <w:rStyle w:val="Emphasis"/>
          <w:rFonts w:asciiTheme="majorHAnsi" w:hAnsiTheme="majorHAnsi" w:cstheme="majorHAnsi"/>
          <w:highlight w:val="cya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066C3F">
        <w:rPr>
          <w:rStyle w:val="Emphasis"/>
          <w:rFonts w:asciiTheme="majorHAnsi" w:hAnsiTheme="majorHAnsi" w:cstheme="majorHAnsi"/>
          <w:highlight w:val="cyan"/>
        </w:rPr>
        <w:t>states</w:t>
      </w:r>
      <w:r w:rsidRPr="00066C3F">
        <w:rPr>
          <w:rStyle w:val="StyleUnderline"/>
          <w:rFonts w:asciiTheme="majorHAnsi" w:hAnsiTheme="majorHAnsi" w:cstheme="majorHAnsi"/>
          <w:highlight w:val="cyan"/>
        </w:rPr>
        <w:t xml:space="preserve">, </w:t>
      </w:r>
      <w:r w:rsidRPr="004F0E69">
        <w:rPr>
          <w:rStyle w:val="Emphasis"/>
          <w:rFonts w:asciiTheme="majorHAnsi" w:hAnsiTheme="majorHAnsi" w:cstheme="majorHAnsi"/>
        </w:rPr>
        <w:t xml:space="preserve">nuclear </w:t>
      </w:r>
      <w:r w:rsidRPr="00066C3F">
        <w:rPr>
          <w:rStyle w:val="Emphasis"/>
          <w:rFonts w:asciiTheme="majorHAnsi" w:hAnsiTheme="majorHAnsi" w:cstheme="majorHAnsi"/>
          <w:highlight w:val="cyan"/>
        </w:rPr>
        <w:t>proliferation</w:t>
      </w:r>
      <w:r w:rsidRPr="00066C3F">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and catastrophic </w:t>
      </w:r>
      <w:r w:rsidRPr="00066C3F">
        <w:rPr>
          <w:rStyle w:val="Emphasis"/>
          <w:rFonts w:asciiTheme="majorHAnsi" w:hAnsiTheme="majorHAnsi" w:cstheme="majorHAnsi"/>
          <w:highlight w:val="cyan"/>
        </w:rPr>
        <w:t>terrorism</w:t>
      </w:r>
      <w:r w:rsidRPr="00640C59">
        <w:rPr>
          <w:rStyle w:val="StyleUnderline"/>
          <w:rFonts w:asciiTheme="majorHAnsi" w:hAnsiTheme="majorHAnsi" w:cstheme="majorHAnsi"/>
        </w:rPr>
        <w:t xml:space="preserve">. </w:t>
      </w:r>
      <w:r w:rsidRPr="00AB0E67">
        <w:rPr>
          <w:rFonts w:asciiTheme="majorHAnsi" w:hAnsiTheme="majorHAnsi" w:cstheme="majorHAnsi"/>
          <w:sz w:val="12"/>
        </w:rPr>
        <w:t xml:space="preserve">And because they recognized that military force remained the ultima ratio </w:t>
      </w:r>
      <w:proofErr w:type="spellStart"/>
      <w:r w:rsidRPr="00AB0E67">
        <w:rPr>
          <w:rFonts w:asciiTheme="majorHAnsi" w:hAnsiTheme="majorHAnsi" w:cstheme="majorHAnsi"/>
          <w:sz w:val="12"/>
        </w:rPr>
        <w:t>regum</w:t>
      </w:r>
      <w:proofErr w:type="spellEnd"/>
      <w:r w:rsidRPr="00AB0E67">
        <w:rPr>
          <w:rFonts w:asciiTheme="majorHAnsi" w:hAnsiTheme="majorHAnsi" w:cstheme="majorHAnsi"/>
          <w:sz w:val="12"/>
        </w:rPr>
        <w:t xml:space="preserve">, </w:t>
      </w:r>
      <w:r w:rsidRPr="00640C59">
        <w:rPr>
          <w:rStyle w:val="StyleUnderline"/>
          <w:rFonts w:asciiTheme="majorHAnsi" w:hAnsiTheme="majorHAnsi" w:cstheme="majorHAnsi"/>
        </w:rPr>
        <w:t>they understood the</w:t>
      </w:r>
      <w:r w:rsidRPr="00AB0E67">
        <w:rPr>
          <w:rFonts w:asciiTheme="majorHAnsi" w:hAnsiTheme="majorHAnsi" w:cstheme="majorHAnsi"/>
          <w:sz w:val="12"/>
        </w:rPr>
        <w:t xml:space="preserve"> </w:t>
      </w:r>
      <w:r w:rsidRPr="00640C59">
        <w:rPr>
          <w:rStyle w:val="Emphasis"/>
          <w:rFonts w:asciiTheme="majorHAnsi" w:hAnsiTheme="majorHAnsi" w:cstheme="majorHAnsi"/>
        </w:rPr>
        <w:t>centrality</w:t>
      </w:r>
      <w:r w:rsidRPr="00AB0E67">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AB0E67">
        <w:rPr>
          <w:rFonts w:asciiTheme="majorHAnsi" w:hAnsiTheme="majorHAnsi" w:cstheme="majorHAnsi"/>
          <w:sz w:val="12"/>
        </w:rPr>
        <w:t xml:space="preserve">. </w:t>
      </w:r>
      <w:r w:rsidRPr="00066C3F">
        <w:rPr>
          <w:rStyle w:val="StyleUnderline"/>
          <w:rFonts w:asciiTheme="majorHAnsi" w:hAnsiTheme="majorHAnsi" w:cstheme="majorHAnsi"/>
          <w:highlight w:val="cyan"/>
        </w:rPr>
        <w:t xml:space="preserve">Washington </w:t>
      </w:r>
      <w:r w:rsidRPr="004F0E69">
        <w:rPr>
          <w:rStyle w:val="StyleUnderline"/>
          <w:rFonts w:asciiTheme="majorHAnsi" w:hAnsiTheme="majorHAnsi" w:cstheme="majorHAnsi"/>
        </w:rPr>
        <w:t xml:space="preserve">would </w:t>
      </w:r>
      <w:r w:rsidRPr="00066C3F">
        <w:rPr>
          <w:rStyle w:val="Emphasis"/>
          <w:rFonts w:asciiTheme="majorHAnsi" w:hAnsiTheme="majorHAnsi" w:cstheme="majorHAnsi"/>
          <w:highlight w:val="cyan"/>
        </w:rPr>
        <w:t>need</w:t>
      </w:r>
      <w:r w:rsidRPr="00066C3F">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the </w:t>
      </w:r>
      <w:r w:rsidRPr="00066C3F">
        <w:rPr>
          <w:rStyle w:val="Emphasis"/>
          <w:rFonts w:asciiTheme="majorHAnsi" w:hAnsiTheme="majorHAnsi" w:cstheme="majorHAnsi"/>
          <w:highlight w:val="cyan"/>
        </w:rPr>
        <w:t>military power</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066C3F">
        <w:rPr>
          <w:rStyle w:val="StyleUnderline"/>
          <w:rFonts w:asciiTheme="majorHAnsi" w:hAnsiTheme="majorHAnsi" w:cstheme="majorHAnsi"/>
          <w:highlight w:val="cyan"/>
        </w:rPr>
        <w:t xml:space="preserve">to </w:t>
      </w:r>
      <w:r w:rsidRPr="00066C3F">
        <w:rPr>
          <w:rStyle w:val="Emphasis"/>
          <w:rFonts w:asciiTheme="majorHAnsi" w:hAnsiTheme="majorHAnsi" w:cstheme="majorHAnsi"/>
          <w:highlight w:val="cyan"/>
        </w:rPr>
        <w:t>underwrite</w:t>
      </w:r>
      <w:r w:rsidRPr="00640C59">
        <w:rPr>
          <w:rStyle w:val="StyleUnderline"/>
          <w:rFonts w:asciiTheme="majorHAnsi" w:hAnsiTheme="majorHAnsi" w:cstheme="majorHAnsi"/>
        </w:rPr>
        <w:t xml:space="preserve"> worldwide </w:t>
      </w:r>
      <w:r w:rsidRPr="00066C3F">
        <w:rPr>
          <w:rStyle w:val="Emphasis"/>
          <w:rFonts w:asciiTheme="majorHAnsi" w:hAnsiTheme="majorHAnsi" w:cstheme="majorHAnsi"/>
          <w:highlight w:val="cyan"/>
        </w:rPr>
        <w:t>alliance commitments</w:t>
      </w:r>
      <w:r w:rsidRPr="00640C59">
        <w:rPr>
          <w:rStyle w:val="StyleUnderline"/>
          <w:rFonts w:asciiTheme="majorHAnsi" w:hAnsiTheme="majorHAnsi" w:cstheme="majorHAnsi"/>
        </w:rPr>
        <w:t xml:space="preserve">. </w:t>
      </w:r>
      <w:r w:rsidRPr="004F0E69">
        <w:rPr>
          <w:rStyle w:val="StyleUnderline"/>
          <w:rFonts w:asciiTheme="majorHAnsi" w:hAnsiTheme="majorHAnsi" w:cstheme="majorHAnsi"/>
        </w:rPr>
        <w:t xml:space="preserve">It would </w:t>
      </w:r>
      <w:r w:rsidRPr="00066C3F">
        <w:rPr>
          <w:rStyle w:val="StyleUnderline"/>
          <w:rFonts w:asciiTheme="majorHAnsi" w:hAnsiTheme="majorHAnsi" w:cstheme="majorHAnsi"/>
          <w:highlight w:val="cyan"/>
        </w:rPr>
        <w:t xml:space="preserve">have to preserve </w:t>
      </w:r>
      <w:r w:rsidRPr="00066C3F">
        <w:rPr>
          <w:rStyle w:val="Emphasis"/>
          <w:rFonts w:asciiTheme="majorHAnsi" w:hAnsiTheme="majorHAnsi" w:cstheme="majorHAnsi"/>
          <w:highlight w:val="cyan"/>
        </w:rPr>
        <w:t>substantial overmatch</w:t>
      </w:r>
      <w:r w:rsidRPr="00066C3F">
        <w:rPr>
          <w:rFonts w:asciiTheme="majorHAnsi" w:hAnsiTheme="majorHAnsi" w:cstheme="majorHAnsi"/>
          <w:sz w:val="12"/>
          <w:highlight w:val="cyan"/>
        </w:rPr>
        <w:t xml:space="preserve"> </w:t>
      </w:r>
      <w:r w:rsidRPr="00640C59">
        <w:rPr>
          <w:rStyle w:val="StyleUnderline"/>
          <w:rFonts w:asciiTheme="majorHAnsi" w:hAnsiTheme="majorHAnsi" w:cstheme="majorHAnsi"/>
        </w:rPr>
        <w:t>versus any potential</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AB0E67">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066C3F">
        <w:rPr>
          <w:rStyle w:val="StyleUnderline"/>
          <w:rFonts w:asciiTheme="majorHAnsi" w:hAnsiTheme="majorHAnsi" w:cstheme="majorHAnsi"/>
          <w:highlight w:val="cyan"/>
        </w:rPr>
        <w:t xml:space="preserve"> strategy</w:t>
      </w:r>
      <w:r w:rsidRPr="00640C59">
        <w:rPr>
          <w:rStyle w:val="StyleUnderline"/>
          <w:rFonts w:asciiTheme="majorHAnsi" w:hAnsiTheme="majorHAnsi" w:cstheme="majorHAnsi"/>
        </w:rPr>
        <w:t xml:space="preserve"> and the international order </w:t>
      </w:r>
      <w:r w:rsidRPr="00066C3F">
        <w:rPr>
          <w:rStyle w:val="StyleUnderline"/>
          <w:rFonts w:asciiTheme="majorHAnsi" w:hAnsiTheme="majorHAnsi" w:cstheme="majorHAnsi"/>
          <w:highlight w:val="cyan"/>
        </w:rPr>
        <w:t>required</w:t>
      </w:r>
      <w:r w:rsidRPr="00640C59">
        <w:rPr>
          <w:rStyle w:val="StyleUnderline"/>
          <w:rFonts w:asciiTheme="majorHAnsi" w:hAnsiTheme="majorHAnsi" w:cstheme="majorHAnsi"/>
        </w:rPr>
        <w:t xml:space="preserve"> “</w:t>
      </w:r>
      <w:r w:rsidRPr="00066C3F">
        <w:rPr>
          <w:rStyle w:val="Emphasis"/>
          <w:rFonts w:asciiTheme="majorHAnsi" w:hAnsiTheme="majorHAnsi" w:cstheme="majorHAnsi"/>
          <w:highlight w:val="cyan"/>
        </w:rPr>
        <w:t>strengths beyond challenge</w:t>
      </w:r>
      <w:r w:rsidRPr="00640C59">
        <w:rPr>
          <w:rStyle w:val="StyleUnderline"/>
          <w:rFonts w:asciiTheme="majorHAnsi" w:hAnsiTheme="majorHAnsi" w:cstheme="majorHAnsi"/>
        </w:rPr>
        <w:t>,” but it was not at all inaccurate.</w:t>
      </w:r>
      <w:r>
        <w:rPr>
          <w:rStyle w:val="StyleUnderline"/>
          <w:rFonts w:asciiTheme="majorHAnsi" w:hAnsiTheme="majorHAnsi" w:cstheme="majorHAnsi"/>
        </w:rPr>
        <w:t xml:space="preserve"> </w:t>
      </w:r>
      <w:r w:rsidRPr="00AB0E67">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AB0E67">
        <w:rPr>
          <w:rFonts w:asciiTheme="majorHAnsi" w:hAnsiTheme="majorHAnsi" w:cstheme="majorHAnsi"/>
          <w:sz w:val="12"/>
        </w:rPr>
        <w:t xml:space="preserve">. </w:t>
      </w:r>
      <w:r w:rsidRPr="00066C3F">
        <w:rPr>
          <w:rStyle w:val="Emphasis"/>
          <w:rFonts w:asciiTheme="majorHAnsi" w:hAnsiTheme="majorHAnsi" w:cstheme="majorHAnsi"/>
          <w:highlight w:val="cyan"/>
        </w:rPr>
        <w:t>Alliances</w:t>
      </w:r>
      <w:r w:rsidRPr="00066C3F">
        <w:rPr>
          <w:rFonts w:asciiTheme="majorHAnsi" w:hAnsiTheme="majorHAnsi" w:cstheme="majorHAnsi"/>
          <w:sz w:val="12"/>
          <w:highlight w:val="cyan"/>
        </w:rPr>
        <w:t xml:space="preserve"> </w:t>
      </w:r>
      <w:r w:rsidRPr="004F0E69">
        <w:rPr>
          <w:rStyle w:val="StyleUnderline"/>
          <w:rFonts w:asciiTheme="majorHAnsi" w:hAnsiTheme="majorHAnsi" w:cstheme="majorHAnsi"/>
        </w:rPr>
        <w:t>would</w:t>
      </w:r>
      <w:r w:rsidRPr="004F0E69">
        <w:rPr>
          <w:rFonts w:asciiTheme="majorHAnsi" w:hAnsiTheme="majorHAnsi" w:cstheme="majorHAnsi"/>
          <w:sz w:val="12"/>
        </w:rPr>
        <w:t xml:space="preserve"> </w:t>
      </w:r>
      <w:r w:rsidRPr="00066C3F">
        <w:rPr>
          <w:rStyle w:val="Emphasis"/>
          <w:rFonts w:asciiTheme="majorHAnsi" w:hAnsiTheme="majorHAnsi" w:cstheme="majorHAnsi"/>
          <w:highlight w:val="cyan"/>
        </w:rPr>
        <w:t>lose credibility</w:t>
      </w:r>
      <w:r w:rsidRPr="00AB0E67">
        <w:rPr>
          <w:rFonts w:asciiTheme="majorHAnsi" w:hAnsiTheme="majorHAnsi" w:cstheme="majorHAnsi"/>
          <w:sz w:val="12"/>
        </w:rPr>
        <w:t xml:space="preserve">;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066C3F">
        <w:rPr>
          <w:rStyle w:val="StyleUnderline"/>
          <w:rFonts w:asciiTheme="majorHAnsi" w:hAnsiTheme="majorHAnsi" w:cstheme="majorHAnsi"/>
          <w:highlight w:val="cyan"/>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4F0E69">
        <w:rPr>
          <w:rStyle w:val="StyleUnderline"/>
          <w:rFonts w:asciiTheme="majorHAnsi" w:hAnsiTheme="majorHAnsi" w:cstheme="majorHAnsi"/>
        </w:rPr>
        <w:t xml:space="preserve">would be </w:t>
      </w:r>
      <w:r w:rsidRPr="00066C3F">
        <w:rPr>
          <w:rStyle w:val="Emphasis"/>
          <w:rFonts w:asciiTheme="majorHAnsi" w:hAnsiTheme="majorHAnsi" w:cstheme="majorHAnsi"/>
          <w:highlight w:val="cyan"/>
        </w:rPr>
        <w:t>eroded</w:t>
      </w:r>
      <w:r w:rsidRPr="00066C3F">
        <w:rPr>
          <w:rFonts w:asciiTheme="majorHAnsi" w:hAnsiTheme="majorHAnsi" w:cstheme="majorHAnsi"/>
          <w:sz w:val="12"/>
          <w:highlight w:val="cyan"/>
        </w:rPr>
        <w:t xml:space="preserve">; </w:t>
      </w:r>
      <w:r w:rsidRPr="00066C3F">
        <w:rPr>
          <w:rStyle w:val="Emphasis"/>
          <w:rFonts w:asciiTheme="majorHAnsi" w:hAnsiTheme="majorHAnsi" w:cstheme="majorHAnsi"/>
          <w:highlight w:val="cyan"/>
        </w:rPr>
        <w:t xml:space="preserve">rivals </w:t>
      </w:r>
      <w:r w:rsidRPr="004F0E69">
        <w:rPr>
          <w:rStyle w:val="Emphasis"/>
          <w:rFonts w:asciiTheme="majorHAnsi" w:hAnsiTheme="majorHAnsi" w:cstheme="majorHAnsi"/>
        </w:rPr>
        <w:t>would be</w:t>
      </w:r>
      <w:r w:rsidRPr="00066C3F">
        <w:rPr>
          <w:rStyle w:val="Emphasis"/>
          <w:rFonts w:asciiTheme="majorHAnsi" w:hAnsiTheme="majorHAnsi" w:cstheme="majorHAnsi"/>
          <w:highlight w:val="cyan"/>
        </w:rPr>
        <w:t xml:space="preserve"> emboldened</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international </w:t>
      </w:r>
      <w:r w:rsidRPr="00066C3F">
        <w:rPr>
          <w:rStyle w:val="Emphasis"/>
          <w:rFonts w:asciiTheme="majorHAnsi" w:hAnsiTheme="majorHAnsi" w:cstheme="majorHAnsi"/>
          <w:highlight w:val="cyan"/>
        </w:rPr>
        <w:t xml:space="preserve">crises </w:t>
      </w:r>
      <w:r w:rsidRPr="004F0E69">
        <w:rPr>
          <w:rStyle w:val="Emphasis"/>
          <w:rFonts w:asciiTheme="majorHAnsi" w:hAnsiTheme="majorHAnsi" w:cstheme="majorHAnsi"/>
        </w:rPr>
        <w:t xml:space="preserve">would </w:t>
      </w:r>
      <w:r w:rsidRPr="00066C3F">
        <w:rPr>
          <w:rStyle w:val="Emphasis"/>
          <w:rFonts w:asciiTheme="majorHAnsi" w:hAnsiTheme="majorHAnsi" w:cstheme="majorHAnsi"/>
          <w:highlight w:val="cyan"/>
        </w:rPr>
        <w:t>go unaddressed</w:t>
      </w:r>
      <w:r w:rsidRPr="00AB0E67">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AB0E67">
        <w:rPr>
          <w:rFonts w:asciiTheme="majorHAnsi" w:hAnsiTheme="majorHAnsi" w:cstheme="majorHAnsi"/>
          <w:sz w:val="12"/>
        </w:rPr>
        <w:t xml:space="preserve">. </w:t>
      </w:r>
      <w:r w:rsidRPr="00640C59">
        <w:rPr>
          <w:rStyle w:val="StyleUnderline"/>
          <w:rFonts w:asciiTheme="majorHAnsi" w:hAnsiTheme="majorHAnsi" w:cstheme="majorHAnsi"/>
        </w:rPr>
        <w:t>It required nontrivial expenditures, but protected against far costlier outcomes.</w:t>
      </w:r>
      <w:r w:rsidRPr="00AB0E67">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w:t>
      </w:r>
      <w:r w:rsidRPr="00640C59">
        <w:rPr>
          <w:rStyle w:val="StyleUnderline"/>
          <w:rFonts w:asciiTheme="majorHAnsi" w:hAnsiTheme="majorHAnsi" w:cstheme="majorHAnsi"/>
        </w:rPr>
        <w:lastRenderedPageBreak/>
        <w:t>strategic solvency have been imperiled.</w:t>
      </w:r>
      <w:r>
        <w:rPr>
          <w:rStyle w:val="StyleUnderline"/>
          <w:rFonts w:asciiTheme="majorHAnsi" w:hAnsiTheme="majorHAnsi" w:cstheme="majorHAnsi"/>
        </w:rPr>
        <w:t xml:space="preserve"> </w:t>
      </w:r>
      <w:r w:rsidRPr="00AB0E67">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AB0E67">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AB0E67">
        <w:rPr>
          <w:rFonts w:asciiTheme="majorHAnsi" w:hAnsiTheme="majorHAnsi" w:cstheme="majorHAnsi"/>
          <w:sz w:val="12"/>
        </w:rPr>
        <w:t xml:space="preserve">, due to four factors. First, </w:t>
      </w:r>
      <w:r w:rsidRPr="00640C59">
        <w:rPr>
          <w:rStyle w:val="Emphasis"/>
          <w:rFonts w:asciiTheme="majorHAnsi" w:hAnsiTheme="majorHAnsi" w:cstheme="majorHAnsi"/>
        </w:rPr>
        <w:t>great-power military competition is back</w:t>
      </w:r>
      <w:r w:rsidRPr="00AB0E67">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AB0E67">
        <w:rPr>
          <w:rFonts w:asciiTheme="majorHAnsi" w:hAnsiTheme="majorHAnsi" w:cstheme="majorHAnsi"/>
          <w:sz w:val="12"/>
        </w:rPr>
        <w:t>—</w:t>
      </w:r>
      <w:r w:rsidRPr="00066C3F">
        <w:rPr>
          <w:rStyle w:val="Emphasis"/>
          <w:rFonts w:asciiTheme="majorHAnsi" w:hAnsiTheme="majorHAnsi" w:cstheme="majorHAnsi"/>
          <w:highlight w:val="cyan"/>
        </w:rPr>
        <w:t>China</w:t>
      </w:r>
      <w:r w:rsidRPr="00066C3F">
        <w:rPr>
          <w:rFonts w:asciiTheme="majorHAnsi" w:hAnsiTheme="majorHAnsi" w:cstheme="majorHAnsi"/>
          <w:sz w:val="12"/>
          <w:highlight w:val="cyan"/>
        </w:rPr>
        <w:t xml:space="preserve"> </w:t>
      </w:r>
      <w:r w:rsidRPr="004F0E69">
        <w:rPr>
          <w:rStyle w:val="StyleUnderline"/>
          <w:rFonts w:asciiTheme="majorHAnsi" w:hAnsiTheme="majorHAnsi" w:cstheme="majorHAnsi"/>
        </w:rPr>
        <w:t>and</w:t>
      </w:r>
      <w:r w:rsidRPr="004F0E69">
        <w:rPr>
          <w:rFonts w:asciiTheme="majorHAnsi" w:hAnsiTheme="majorHAnsi" w:cstheme="majorHAnsi"/>
          <w:sz w:val="12"/>
        </w:rPr>
        <w:t xml:space="preserve"> </w:t>
      </w:r>
      <w:r w:rsidRPr="00066C3F">
        <w:rPr>
          <w:rStyle w:val="Emphasis"/>
          <w:rFonts w:asciiTheme="majorHAnsi" w:hAnsiTheme="majorHAnsi" w:cstheme="majorHAnsi"/>
          <w:highlight w:val="cyan"/>
        </w:rPr>
        <w:t>Russia</w:t>
      </w:r>
      <w:r w:rsidRPr="00066C3F">
        <w:rPr>
          <w:rFonts w:asciiTheme="majorHAnsi" w:hAnsiTheme="majorHAnsi" w:cstheme="majorHAnsi"/>
          <w:sz w:val="12"/>
          <w:highlight w:val="cyan"/>
        </w:rPr>
        <w:t>—</w:t>
      </w:r>
      <w:r w:rsidRPr="004F0E69">
        <w:rPr>
          <w:rStyle w:val="StyleUnderline"/>
          <w:rFonts w:asciiTheme="majorHAnsi" w:hAnsiTheme="majorHAnsi" w:cstheme="majorHAnsi"/>
        </w:rPr>
        <w:t xml:space="preserve">are </w:t>
      </w:r>
      <w:r w:rsidRPr="00066C3F">
        <w:rPr>
          <w:rStyle w:val="StyleUnderline"/>
          <w:rFonts w:asciiTheme="majorHAnsi" w:hAnsiTheme="majorHAnsi" w:cstheme="majorHAnsi"/>
          <w:highlight w:val="cyan"/>
        </w:rPr>
        <w:t xml:space="preserve">seeking </w:t>
      </w:r>
      <w:r w:rsidRPr="00066C3F">
        <w:rPr>
          <w:rStyle w:val="Emphasis"/>
          <w:rFonts w:asciiTheme="majorHAnsi" w:hAnsiTheme="majorHAnsi" w:cstheme="majorHAnsi"/>
          <w:highlight w:val="cyan"/>
        </w:rPr>
        <w:t>regional heg</w:t>
      </w:r>
      <w:r w:rsidRPr="00640C59">
        <w:rPr>
          <w:rStyle w:val="Emphasis"/>
          <w:rFonts w:asciiTheme="majorHAnsi" w:hAnsiTheme="majorHAnsi" w:cstheme="majorHAnsi"/>
        </w:rPr>
        <w:t>emony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4F0E69">
        <w:rPr>
          <w:rStyle w:val="StyleUnderline"/>
          <w:rFonts w:asciiTheme="majorHAnsi" w:hAnsiTheme="majorHAnsi" w:cstheme="majorHAnsi"/>
        </w:rPr>
        <w:t xml:space="preserve">and </w:t>
      </w:r>
      <w:r w:rsidRPr="00066C3F">
        <w:rPr>
          <w:rStyle w:val="StyleUnderline"/>
          <w:rFonts w:asciiTheme="majorHAnsi" w:hAnsiTheme="majorHAnsi" w:cstheme="majorHAnsi"/>
          <w:highlight w:val="cya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AB0E67">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066C3F">
        <w:rPr>
          <w:rStyle w:val="Emphasis"/>
          <w:rFonts w:asciiTheme="majorHAnsi" w:hAnsiTheme="majorHAnsi" w:cstheme="majorHAnsi"/>
          <w:highlight w:val="cyan"/>
        </w:rPr>
        <w:t>modernization</w:t>
      </w:r>
      <w:r w:rsidRPr="00066C3F">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emphasizing </w:t>
      </w:r>
      <w:r w:rsidRPr="00066C3F">
        <w:rPr>
          <w:rStyle w:val="Emphasis"/>
          <w:rFonts w:asciiTheme="majorHAnsi" w:hAnsiTheme="majorHAnsi" w:cstheme="majorHAnsi"/>
          <w:highlight w:val="cyan"/>
        </w:rPr>
        <w:t>nuclear weapons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AB0E67">
        <w:rPr>
          <w:rFonts w:asciiTheme="majorHAnsi" w:hAnsiTheme="majorHAnsi" w:cstheme="majorHAnsi"/>
          <w:sz w:val="12"/>
        </w:rPr>
        <w:t xml:space="preserve">.10 </w:t>
      </w:r>
      <w:r w:rsidRPr="00640C59">
        <w:rPr>
          <w:rStyle w:val="StyleUnderline"/>
          <w:rFonts w:asciiTheme="majorHAnsi" w:hAnsiTheme="majorHAnsi" w:cstheme="majorHAnsi"/>
        </w:rPr>
        <w:t>China</w:t>
      </w:r>
      <w:r w:rsidRPr="00AB0E67">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066C3F">
        <w:rPr>
          <w:rStyle w:val="StyleUnderline"/>
          <w:rFonts w:asciiTheme="majorHAnsi" w:hAnsiTheme="majorHAnsi" w:cstheme="majorHAnsi"/>
          <w:highlight w:val="cyan"/>
        </w:rPr>
        <w:t xml:space="preserve">carried out a </w:t>
      </w:r>
      <w:r w:rsidRPr="00066C3F">
        <w:rPr>
          <w:rStyle w:val="Emphasis"/>
          <w:rFonts w:asciiTheme="majorHAnsi" w:hAnsiTheme="majorHAnsi" w:cstheme="majorHAnsi"/>
          <w:highlight w:val="cyan"/>
        </w:rPr>
        <w:t xml:space="preserve">buildup </w:t>
      </w:r>
      <w:r w:rsidRPr="004F0E69">
        <w:rPr>
          <w:rStyle w:val="Emphasis"/>
          <w:rFonts w:asciiTheme="majorHAnsi" w:hAnsiTheme="majorHAnsi" w:cstheme="majorHAnsi"/>
        </w:rPr>
        <w:t>of historic proportions</w:t>
      </w:r>
      <w:r w:rsidRPr="00066C3F">
        <w:rPr>
          <w:rStyle w:val="Emphasis"/>
          <w:rFonts w:asciiTheme="majorHAnsi" w:hAnsiTheme="majorHAnsi" w:cstheme="majorHAnsi"/>
          <w:highlight w:val="cyan"/>
        </w:rPr>
        <w:t>,</w:t>
      </w:r>
      <w:r w:rsidRPr="00AB0E67">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066C3F">
        <w:rPr>
          <w:rStyle w:val="StyleUnderline"/>
          <w:rFonts w:asciiTheme="majorHAnsi" w:hAnsiTheme="majorHAnsi" w:cstheme="majorHAnsi"/>
          <w:highlight w:val="cyan"/>
        </w:rPr>
        <w:t>expenditures</w:t>
      </w:r>
      <w:r w:rsidRPr="00640C59">
        <w:rPr>
          <w:rStyle w:val="StyleUnderline"/>
          <w:rFonts w:asciiTheme="majorHAnsi" w:hAnsiTheme="majorHAnsi" w:cstheme="majorHAnsi"/>
        </w:rPr>
        <w:t xml:space="preserve"> have </w:t>
      </w:r>
      <w:r w:rsidRPr="00066C3F">
        <w:rPr>
          <w:rStyle w:val="StyleUnderline"/>
          <w:rFonts w:asciiTheme="majorHAnsi" w:hAnsiTheme="majorHAnsi" w:cstheme="majorHAnsi"/>
          <w:highlight w:val="cyan"/>
        </w:rPr>
        <w:t>funded</w:t>
      </w:r>
      <w:r w:rsidRPr="00640C59">
        <w:rPr>
          <w:rStyle w:val="StyleUnderline"/>
          <w:rFonts w:asciiTheme="majorHAnsi" w:hAnsiTheme="majorHAnsi" w:cstheme="majorHAnsi"/>
        </w:rPr>
        <w:t xml:space="preserve"> development of </w:t>
      </w:r>
      <w:r w:rsidRPr="00066C3F">
        <w:rPr>
          <w:rStyle w:val="Emphasis"/>
          <w:rFonts w:asciiTheme="majorHAnsi" w:hAnsiTheme="majorHAnsi" w:cstheme="majorHAnsi"/>
          <w:highlight w:val="cyan"/>
        </w:rPr>
        <w:t>power-projection</w:t>
      </w:r>
      <w:r w:rsidRPr="00066C3F">
        <w:rPr>
          <w:rStyle w:val="StyleUnderline"/>
          <w:rFonts w:asciiTheme="majorHAnsi" w:hAnsiTheme="majorHAnsi" w:cstheme="majorHAnsi"/>
          <w:highlight w:val="cyan"/>
        </w:rPr>
        <w:t xml:space="preserve"> and</w:t>
      </w:r>
      <w:r w:rsidRPr="00640C59">
        <w:rPr>
          <w:rStyle w:val="StyleUnderline"/>
          <w:rFonts w:asciiTheme="majorHAnsi" w:hAnsiTheme="majorHAnsi" w:cstheme="majorHAnsi"/>
        </w:rPr>
        <w:t xml:space="preserve"> </w:t>
      </w:r>
      <w:proofErr w:type="spellStart"/>
      <w:r w:rsidRPr="00640C59">
        <w:rPr>
          <w:rStyle w:val="StyleUnderline"/>
          <w:rFonts w:asciiTheme="majorHAnsi" w:hAnsiTheme="majorHAnsi" w:cstheme="majorHAnsi"/>
        </w:rPr>
        <w:t>antiaccess</w:t>
      </w:r>
      <w:proofErr w:type="spellEnd"/>
      <w:r w:rsidRPr="00640C59">
        <w:rPr>
          <w:rStyle w:val="StyleUnderline"/>
          <w:rFonts w:asciiTheme="majorHAnsi" w:hAnsiTheme="majorHAnsi" w:cstheme="majorHAnsi"/>
        </w:rPr>
        <w:t>/area denial</w:t>
      </w:r>
      <w:r w:rsidRPr="00AB0E67">
        <w:rPr>
          <w:rFonts w:asciiTheme="majorHAnsi" w:hAnsiTheme="majorHAnsi" w:cstheme="majorHAnsi"/>
          <w:sz w:val="12"/>
        </w:rPr>
        <w:t xml:space="preserve"> </w:t>
      </w:r>
      <w:r w:rsidRPr="00066C3F">
        <w:rPr>
          <w:rFonts w:asciiTheme="majorHAnsi" w:hAnsiTheme="majorHAnsi" w:cstheme="majorHAnsi"/>
          <w:sz w:val="12"/>
          <w:highlight w:val="cyan"/>
        </w:rPr>
        <w:t>(</w:t>
      </w:r>
      <w:r w:rsidRPr="00066C3F">
        <w:rPr>
          <w:rStyle w:val="Emphasis"/>
          <w:rFonts w:asciiTheme="majorHAnsi" w:hAnsiTheme="majorHAnsi" w:cstheme="majorHAnsi"/>
          <w:highlight w:val="cyan"/>
        </w:rPr>
        <w:t xml:space="preserve">A2/AD) </w:t>
      </w:r>
      <w:r w:rsidRPr="00640C59">
        <w:rPr>
          <w:rStyle w:val="Emphasis"/>
          <w:rFonts w:asciiTheme="majorHAnsi" w:hAnsiTheme="majorHAnsi" w:cstheme="majorHAnsi"/>
        </w:rPr>
        <w:t>tools</w:t>
      </w:r>
      <w:r w:rsidRPr="00AB0E67">
        <w:rPr>
          <w:rFonts w:asciiTheme="majorHAnsi" w:hAnsiTheme="majorHAnsi" w:cstheme="majorHAnsi"/>
          <w:sz w:val="12"/>
        </w:rPr>
        <w:t xml:space="preserve"> </w:t>
      </w:r>
      <w:r w:rsidRPr="00640C59">
        <w:rPr>
          <w:rStyle w:val="StyleUnderline"/>
          <w:rFonts w:asciiTheme="majorHAnsi" w:hAnsiTheme="majorHAnsi" w:cstheme="majorHAnsi"/>
        </w:rPr>
        <w:t>necessary to threaten China’s neighbors and complicate U.S. intervention on their behalf</w:t>
      </w:r>
      <w:r w:rsidRPr="00AB0E67">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now creating a </w:t>
      </w:r>
      <w:r w:rsidRPr="00640C59">
        <w:rPr>
          <w:rStyle w:val="Emphasis"/>
          <w:rFonts w:asciiTheme="majorHAnsi" w:hAnsiTheme="majorHAnsi" w:cstheme="majorHAnsi"/>
        </w:rPr>
        <w:t>far more competitive environment.</w:t>
      </w:r>
      <w:r>
        <w:rPr>
          <w:rStyle w:val="Emphasis"/>
          <w:rFonts w:asciiTheme="majorHAnsi" w:hAnsiTheme="majorHAnsi" w:cstheme="majorHAnsi"/>
        </w:rPr>
        <w:t xml:space="preserve"> </w:t>
      </w:r>
      <w:r w:rsidRPr="00AB0E67">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AB0E67">
        <w:rPr>
          <w:rFonts w:asciiTheme="majorHAnsi" w:hAnsiTheme="majorHAnsi" w:cstheme="majorHAnsi"/>
          <w:sz w:val="12"/>
        </w:rPr>
        <w:t xml:space="preserve"> </w:t>
      </w:r>
      <w:r w:rsidRPr="00066C3F">
        <w:rPr>
          <w:rStyle w:val="Emphasis"/>
          <w:rFonts w:asciiTheme="majorHAnsi" w:hAnsiTheme="majorHAnsi" w:cstheme="majorHAnsi"/>
          <w:highlight w:val="cyan"/>
        </w:rPr>
        <w:t>North Korea</w:t>
      </w:r>
      <w:r w:rsidRPr="00640C59">
        <w:rPr>
          <w:rStyle w:val="Emphasis"/>
          <w:rFonts w:asciiTheme="majorHAnsi" w:hAnsiTheme="majorHAnsi" w:cstheme="majorHAnsi"/>
        </w:rPr>
        <w:t>’s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066C3F">
        <w:rPr>
          <w:rStyle w:val="StyleUnderline"/>
          <w:rFonts w:asciiTheme="majorHAnsi" w:hAnsiTheme="majorHAnsi" w:cstheme="majorHAnsi"/>
          <w:highlight w:val="cyan"/>
        </w:rPr>
        <w:t xml:space="preserve">amassed a </w:t>
      </w:r>
      <w:r w:rsidRPr="00640C59">
        <w:rPr>
          <w:rStyle w:val="StyleUnderline"/>
          <w:rFonts w:asciiTheme="majorHAnsi" w:hAnsiTheme="majorHAnsi" w:cstheme="majorHAnsi"/>
        </w:rPr>
        <w:t xml:space="preserve">growing </w:t>
      </w:r>
      <w:r w:rsidRPr="00066C3F">
        <w:rPr>
          <w:rStyle w:val="Emphasis"/>
          <w:rFonts w:asciiTheme="majorHAnsi" w:hAnsiTheme="majorHAnsi" w:cstheme="majorHAnsi"/>
          <w:highlight w:val="cyan"/>
        </w:rPr>
        <w:t>nuclear arsenal</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AB0E67">
        <w:rPr>
          <w:rFonts w:asciiTheme="majorHAnsi" w:hAnsiTheme="majorHAnsi" w:cstheme="majorHAnsi"/>
          <w:sz w:val="12"/>
        </w:rPr>
        <w:t xml:space="preserve">.12 </w:t>
      </w:r>
      <w:r w:rsidRPr="00640C59">
        <w:rPr>
          <w:rStyle w:val="Emphasis"/>
          <w:rFonts w:asciiTheme="majorHAnsi" w:hAnsiTheme="majorHAnsi" w:cstheme="majorHAnsi"/>
        </w:rPr>
        <w:t>Iran</w:t>
      </w:r>
      <w:r w:rsidRPr="00AB0E67">
        <w:rPr>
          <w:rFonts w:asciiTheme="majorHAnsi" w:hAnsiTheme="majorHAnsi" w:cstheme="majorHAnsi"/>
          <w:sz w:val="12"/>
        </w:rPr>
        <w:t xml:space="preserve"> </w:t>
      </w:r>
      <w:r w:rsidRPr="00640C59">
        <w:rPr>
          <w:rStyle w:val="StyleUnderline"/>
          <w:rFonts w:asciiTheme="majorHAnsi" w:hAnsiTheme="majorHAnsi" w:cstheme="majorHAnsi"/>
        </w:rPr>
        <w:t>remains a</w:t>
      </w:r>
      <w:r w:rsidRPr="00AB0E67">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AB0E67">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AB0E67">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AB0E67">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terrorist group</w:t>
      </w:r>
      <w:r w:rsidRPr="00640C59">
        <w:rPr>
          <w:rStyle w:val="StyleUnderline"/>
          <w:rFonts w:asciiTheme="majorHAnsi" w:hAnsiTheme="majorHAnsi" w:cstheme="majorHAnsi"/>
        </w:rPr>
        <w:t>,</w:t>
      </w:r>
      <w:r w:rsidRPr="00AB0E67">
        <w:rPr>
          <w:rFonts w:asciiTheme="majorHAnsi" w:hAnsiTheme="majorHAnsi" w:cstheme="majorHAnsi"/>
          <w:sz w:val="12"/>
        </w:rPr>
        <w:t xml:space="preserve"> </w:t>
      </w:r>
      <w:r w:rsidRPr="00640C59">
        <w:rPr>
          <w:rStyle w:val="StyleUnderline"/>
          <w:rFonts w:asciiTheme="majorHAnsi" w:hAnsiTheme="majorHAnsi" w:cstheme="majorHAnsi"/>
        </w:rPr>
        <w:t>and shown that</w:t>
      </w:r>
      <w:r w:rsidRPr="00AB0E67">
        <w:rPr>
          <w:rFonts w:asciiTheme="majorHAnsi" w:hAnsiTheme="majorHAnsi" w:cstheme="majorHAnsi"/>
          <w:sz w:val="12"/>
        </w:rPr>
        <w:t xml:space="preserve"> </w:t>
      </w:r>
      <w:r w:rsidRPr="00640C59">
        <w:rPr>
          <w:rStyle w:val="Emphasis"/>
          <w:rFonts w:asciiTheme="majorHAnsi" w:hAnsiTheme="majorHAnsi" w:cstheme="majorHAnsi"/>
        </w:rPr>
        <w:t>counterterrorism</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AB0E67">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Pr>
          <w:rStyle w:val="StyleUnderline"/>
          <w:rFonts w:asciiTheme="majorHAnsi" w:hAnsiTheme="majorHAnsi" w:cstheme="majorHAnsi"/>
        </w:rPr>
        <w:t xml:space="preserve"> </w:t>
      </w:r>
      <w:r w:rsidRPr="00AB0E67">
        <w:rPr>
          <w:rFonts w:asciiTheme="majorHAnsi" w:hAnsiTheme="majorHAnsi" w:cstheme="majorHAnsi"/>
          <w:sz w:val="12"/>
        </w:rPr>
        <w:t xml:space="preserve">Third,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AB0E67">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cyberwarfare</w:t>
      </w:r>
      <w:r w:rsidRPr="00AB0E67">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AB0E67">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AB0E67">
        <w:rPr>
          <w:rFonts w:asciiTheme="majorHAnsi" w:hAnsiTheme="majorHAnsi" w:cstheme="majorHAnsi"/>
          <w:sz w:val="12"/>
        </w:rPr>
        <w:t xml:space="preserve"> “</w:t>
      </w:r>
      <w:r w:rsidRPr="00640C59">
        <w:rPr>
          <w:rStyle w:val="Emphasis"/>
          <w:rFonts w:asciiTheme="majorHAnsi" w:hAnsiTheme="majorHAnsi" w:cstheme="majorHAnsi"/>
        </w:rPr>
        <w:t>proliferate worldwide</w:t>
      </w:r>
      <w:r w:rsidRPr="00AB0E67">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640C59">
        <w:rPr>
          <w:rStyle w:val="Emphasis"/>
          <w:rFonts w:asciiTheme="majorHAnsi" w:hAnsiTheme="majorHAnsi" w:cstheme="majorHAnsi"/>
        </w:rPr>
        <w:t>technology</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capability gaps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AB0E67">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AB0E67">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AB0E67">
        <w:rPr>
          <w:rFonts w:asciiTheme="majorHAnsi" w:hAnsiTheme="majorHAnsi" w:cstheme="majorHAnsi"/>
          <w:sz w:val="12"/>
        </w:rPr>
        <w:t xml:space="preserve">. Finally, </w:t>
      </w:r>
      <w:r w:rsidRPr="00640C59">
        <w:rPr>
          <w:rStyle w:val="StyleUnderline"/>
          <w:rFonts w:asciiTheme="majorHAnsi" w:hAnsiTheme="majorHAnsi" w:cstheme="majorHAnsi"/>
        </w:rPr>
        <w:t xml:space="preserve">the number of </w:t>
      </w:r>
      <w:r w:rsidRPr="00066C3F">
        <w:rPr>
          <w:rStyle w:val="StyleUnderline"/>
          <w:rFonts w:asciiTheme="majorHAnsi" w:hAnsiTheme="majorHAnsi" w:cstheme="majorHAnsi"/>
          <w:highlight w:val="cyan"/>
        </w:rPr>
        <w:t xml:space="preserve">challenges </w:t>
      </w:r>
      <w:r w:rsidRPr="00640C59">
        <w:rPr>
          <w:rStyle w:val="StyleUnderline"/>
          <w:rFonts w:asciiTheme="majorHAnsi" w:hAnsiTheme="majorHAnsi" w:cstheme="majorHAnsi"/>
        </w:rPr>
        <w:t xml:space="preserve">has </w:t>
      </w:r>
      <w:r w:rsidRPr="00066C3F">
        <w:rPr>
          <w:rStyle w:val="Emphasis"/>
          <w:rFonts w:asciiTheme="majorHAnsi" w:hAnsiTheme="majorHAnsi" w:cstheme="majorHAnsi"/>
          <w:highlight w:val="cyan"/>
        </w:rPr>
        <w:t>multiplied</w:t>
      </w:r>
      <w:r w:rsidRPr="00AB0E67">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AB0E67">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066C3F">
        <w:rPr>
          <w:rStyle w:val="Emphasis"/>
          <w:rFonts w:asciiTheme="majorHAnsi" w:hAnsiTheme="majorHAnsi" w:cstheme="majorHAnsi"/>
          <w:highlight w:val="cyan"/>
        </w:rPr>
        <w:t>permissive conditions</w:t>
      </w:r>
      <w:r w:rsidRPr="00066C3F">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 xml:space="preserve">have </w:t>
      </w:r>
      <w:r w:rsidRPr="00066C3F">
        <w:rPr>
          <w:rStyle w:val="Emphasis"/>
          <w:rFonts w:asciiTheme="majorHAnsi" w:hAnsiTheme="majorHAnsi" w:cstheme="majorHAnsi"/>
          <w:highlight w:val="cyan"/>
        </w:rPr>
        <w:t>vanished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066C3F">
        <w:rPr>
          <w:rStyle w:val="Emphasis"/>
          <w:rFonts w:asciiTheme="majorHAnsi" w:hAnsiTheme="majorHAnsi" w:cstheme="majorHAnsi"/>
          <w:highlight w:val="cyan"/>
        </w:rPr>
        <w:t>U</w:t>
      </w:r>
      <w:r w:rsidRPr="00640C59">
        <w:rPr>
          <w:rStyle w:val="StyleUnderline"/>
          <w:rFonts w:asciiTheme="majorHAnsi" w:hAnsiTheme="majorHAnsi" w:cstheme="majorHAnsi"/>
        </w:rPr>
        <w:t>nited</w:t>
      </w:r>
      <w:r w:rsidRPr="00066C3F">
        <w:rPr>
          <w:rStyle w:val="StyleUnderline"/>
          <w:rFonts w:asciiTheme="majorHAnsi" w:hAnsiTheme="majorHAnsi" w:cstheme="majorHAnsi"/>
          <w:highlight w:val="cyan"/>
        </w:rPr>
        <w:t xml:space="preserve"> </w:t>
      </w:r>
      <w:r w:rsidRPr="00066C3F">
        <w:rPr>
          <w:rStyle w:val="Emphasis"/>
          <w:rFonts w:asciiTheme="majorHAnsi" w:hAnsiTheme="majorHAnsi" w:cstheme="majorHAnsi"/>
          <w:highlight w:val="cyan"/>
        </w:rPr>
        <w:t>S</w:t>
      </w:r>
      <w:r w:rsidRPr="00640C59">
        <w:rPr>
          <w:rStyle w:val="StyleUnderline"/>
          <w:rFonts w:asciiTheme="majorHAnsi" w:hAnsiTheme="majorHAnsi" w:cstheme="majorHAnsi"/>
        </w:rPr>
        <w:t>tates</w:t>
      </w:r>
      <w:r w:rsidRPr="00066C3F">
        <w:rPr>
          <w:rStyle w:val="StyleUnderline"/>
          <w:rFonts w:asciiTheme="majorHAnsi" w:hAnsiTheme="majorHAnsi" w:cstheme="majorHAnsi"/>
          <w:highlight w:val="cyan"/>
        </w:rPr>
        <w:t xml:space="preserve"> confronts </w:t>
      </w:r>
      <w:r w:rsidRPr="00066C3F">
        <w:rPr>
          <w:rStyle w:val="Emphasis"/>
          <w:rFonts w:asciiTheme="majorHAnsi" w:hAnsiTheme="majorHAnsi" w:cstheme="majorHAnsi"/>
          <w:highlight w:val="cyan"/>
        </w:rPr>
        <w:t>rogue states</w:t>
      </w:r>
      <w:r w:rsidRPr="00066C3F">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 xml:space="preserve">lethal </w:t>
      </w:r>
      <w:r w:rsidRPr="00066C3F">
        <w:rPr>
          <w:rStyle w:val="Emphasis"/>
          <w:rFonts w:asciiTheme="majorHAnsi" w:hAnsiTheme="majorHAnsi" w:cstheme="majorHAnsi"/>
          <w:highlight w:val="cyan"/>
        </w:rPr>
        <w:t>jihadist organizations</w:t>
      </w:r>
      <w:r w:rsidRPr="00066C3F">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and </w:t>
      </w:r>
      <w:r w:rsidRPr="00066C3F">
        <w:rPr>
          <w:rStyle w:val="Emphasis"/>
          <w:rFonts w:asciiTheme="majorHAnsi" w:hAnsiTheme="majorHAnsi" w:cstheme="majorHAnsi"/>
          <w:highlight w:val="cyan"/>
        </w:rPr>
        <w:t>great-power 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three Eurasian 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China</w:t>
      </w:r>
      <w:r w:rsidRPr="00AB0E67">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AB0E67">
        <w:rPr>
          <w:rFonts w:asciiTheme="majorHAnsi" w:hAnsiTheme="majorHAnsi" w:cstheme="majorHAnsi"/>
          <w:sz w:val="12"/>
        </w:rPr>
        <w:t xml:space="preserve">.,” Director of National </w:t>
      </w:r>
      <w:r w:rsidRPr="00AB0E67">
        <w:rPr>
          <w:rFonts w:asciiTheme="majorHAnsi" w:hAnsiTheme="majorHAnsi" w:cstheme="majorHAnsi"/>
          <w:sz w:val="12"/>
        </w:rPr>
        <w:lastRenderedPageBreak/>
        <w:t xml:space="preserve">Intelligence James Clapper commented in 2016. </w:t>
      </w:r>
      <w:r w:rsidRPr="004F0E69">
        <w:rPr>
          <w:rStyle w:val="StyleUnderline"/>
          <w:rFonts w:asciiTheme="majorHAnsi" w:hAnsiTheme="majorHAnsi" w:cstheme="majorHAnsi"/>
        </w:rPr>
        <w:t>Trends in the strategic landscape constituted</w:t>
      </w:r>
      <w:r w:rsidRPr="00066C3F">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a veritable “</w:t>
      </w:r>
      <w:r w:rsidRPr="00066C3F">
        <w:rPr>
          <w:rStyle w:val="Emphasis"/>
          <w:rFonts w:asciiTheme="majorHAnsi" w:hAnsiTheme="majorHAnsi" w:cstheme="majorHAnsi"/>
          <w:highlight w:val="cyan"/>
        </w:rPr>
        <w:t>litany of doom</w:t>
      </w:r>
      <w:r w:rsidRPr="00AB0E67">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4613F2DF" w14:textId="77777777" w:rsidR="007D68FC" w:rsidRDefault="007D68FC" w:rsidP="007D68FC">
      <w:pPr>
        <w:pStyle w:val="Heading1"/>
      </w:pPr>
      <w:r>
        <w:lastRenderedPageBreak/>
        <w:t>Case</w:t>
      </w:r>
    </w:p>
    <w:p w14:paraId="06593586" w14:textId="77777777" w:rsidR="007D68FC" w:rsidRDefault="007D68FC" w:rsidP="007D68FC">
      <w:pPr>
        <w:pStyle w:val="Heading2"/>
      </w:pPr>
      <w:r>
        <w:lastRenderedPageBreak/>
        <w:t>Framework</w:t>
      </w:r>
    </w:p>
    <w:p w14:paraId="2767075C" w14:textId="3C8C3004" w:rsidR="007D68FC" w:rsidRDefault="007D68FC" w:rsidP="007D68FC">
      <w:pPr>
        <w:pStyle w:val="Heading3"/>
      </w:pPr>
      <w:r>
        <w:lastRenderedPageBreak/>
        <w:t>Framework Overview</w:t>
      </w:r>
      <w:r w:rsidR="00295FF4">
        <w:t>:</w:t>
      </w:r>
    </w:p>
    <w:p w14:paraId="3692184F" w14:textId="77777777" w:rsidR="007D68FC" w:rsidRPr="004E035C" w:rsidRDefault="007D68FC" w:rsidP="007D68FC">
      <w:pPr>
        <w:pStyle w:val="Heading4"/>
        <w:rPr>
          <w:rFonts w:asciiTheme="majorHAnsi" w:hAnsiTheme="majorHAnsi" w:cstheme="majorHAnsi"/>
        </w:rPr>
      </w:pPr>
      <w:r w:rsidRPr="004E035C">
        <w:rPr>
          <w:rFonts w:asciiTheme="majorHAnsi" w:hAnsiTheme="majorHAnsi" w:cstheme="majorHAnsi"/>
        </w:rPr>
        <w:t>1] Their form of ethics ends up reifying inside-outside binaries and reproducing violence – only rigorous explanatory critique can undermine the basis for moralism – consequentialism is key.</w:t>
      </w:r>
    </w:p>
    <w:p w14:paraId="1DBB57E8" w14:textId="77777777" w:rsidR="007D68FC" w:rsidRPr="004E035C" w:rsidRDefault="007D68FC" w:rsidP="007D68FC">
      <w:pPr>
        <w:pStyle w:val="Heading4"/>
        <w:rPr>
          <w:rFonts w:asciiTheme="majorHAnsi" w:hAnsiTheme="majorHAnsi" w:cstheme="majorHAnsi"/>
        </w:rPr>
      </w:pPr>
      <w:r w:rsidRPr="004E035C">
        <w:rPr>
          <w:rFonts w:asciiTheme="majorHAnsi" w:hAnsiTheme="majorHAnsi" w:cstheme="majorHAnsi"/>
        </w:rPr>
        <w:t>2] Consequences are good and necessary – their politics of becoming only entrenches utopianism.</w:t>
      </w:r>
    </w:p>
    <w:p w14:paraId="37282484" w14:textId="77777777" w:rsidR="007D68FC" w:rsidRPr="004E035C" w:rsidRDefault="007D68FC" w:rsidP="007D68FC">
      <w:pPr>
        <w:rPr>
          <w:rFonts w:asciiTheme="majorHAnsi" w:hAnsiTheme="majorHAnsi" w:cstheme="majorHAnsi"/>
        </w:rPr>
      </w:pPr>
      <w:r w:rsidRPr="004E035C">
        <w:rPr>
          <w:rFonts w:asciiTheme="majorHAnsi" w:hAnsiTheme="majorHAnsi" w:cstheme="majorHAnsi"/>
          <w:b/>
          <w:sz w:val="26"/>
          <w:szCs w:val="26"/>
        </w:rPr>
        <w:t>Nail 12</w:t>
      </w:r>
      <w:r w:rsidRPr="004E035C">
        <w:rPr>
          <w:rFonts w:asciiTheme="majorHAnsi" w:hAnsiTheme="majorHAnsi" w:cstheme="majorHAnsi"/>
        </w:rPr>
        <w:t xml:space="preserve"> </w:t>
      </w:r>
      <w:r w:rsidRPr="004E035C">
        <w:rPr>
          <w:rFonts w:asciiTheme="majorHAnsi" w:hAnsiTheme="majorHAnsi" w:cstheme="majorHAnsi"/>
          <w:sz w:val="18"/>
          <w:szCs w:val="18"/>
        </w:rPr>
        <w:t xml:space="preserve">[Thomas Nail, Assistant Professor of Philosophy at University of Denver, PhD from University of Oregon, "Returning to Revolution: Deleuze, </w:t>
      </w:r>
      <w:proofErr w:type="spellStart"/>
      <w:r w:rsidRPr="004E035C">
        <w:rPr>
          <w:rFonts w:asciiTheme="majorHAnsi" w:hAnsiTheme="majorHAnsi" w:cstheme="majorHAnsi"/>
          <w:sz w:val="18"/>
          <w:szCs w:val="18"/>
        </w:rPr>
        <w:t>Guattari</w:t>
      </w:r>
      <w:proofErr w:type="spellEnd"/>
      <w:r w:rsidRPr="004E035C">
        <w:rPr>
          <w:rFonts w:asciiTheme="majorHAnsi" w:hAnsiTheme="majorHAnsi" w:cstheme="majorHAnsi"/>
          <w:sz w:val="18"/>
          <w:szCs w:val="18"/>
        </w:rPr>
        <w:t xml:space="preserve"> and Zapatismo," 2012.] MT</w:t>
      </w:r>
    </w:p>
    <w:p w14:paraId="1A0DAF80" w14:textId="77777777" w:rsidR="007D68FC" w:rsidRPr="004E035C" w:rsidRDefault="007D68FC" w:rsidP="007D68FC">
      <w:pPr>
        <w:rPr>
          <w:rFonts w:asciiTheme="majorHAnsi" w:hAnsiTheme="majorHAnsi" w:cstheme="majorHAnsi"/>
          <w:sz w:val="12"/>
        </w:rPr>
      </w:pPr>
      <w:r w:rsidRPr="004E035C">
        <w:rPr>
          <w:rStyle w:val="Emphasis"/>
          <w:rFonts w:asciiTheme="majorHAnsi" w:hAnsiTheme="majorHAnsi" w:cstheme="majorHAnsi"/>
        </w:rPr>
        <w:t>Revolution</w:t>
      </w:r>
      <w:r w:rsidRPr="004E035C">
        <w:rPr>
          <w:rFonts w:asciiTheme="majorHAnsi" w:hAnsiTheme="majorHAnsi" w:cstheme="majorHAnsi"/>
          <w:sz w:val="14"/>
        </w:rPr>
        <w:t xml:space="preserve">, according to Patton, </w:t>
      </w:r>
      <w:r w:rsidRPr="004E035C">
        <w:rPr>
          <w:rStyle w:val="Emphasis"/>
          <w:rFonts w:asciiTheme="majorHAnsi" w:hAnsiTheme="majorHAnsi" w:cstheme="majorHAnsi"/>
        </w:rPr>
        <w:t xml:space="preserve">is </w:t>
      </w:r>
      <w:r w:rsidRPr="004E035C">
        <w:rPr>
          <w:rFonts w:asciiTheme="majorHAnsi" w:hAnsiTheme="majorHAnsi" w:cstheme="majorHAnsi"/>
          <w:sz w:val="14"/>
        </w:rPr>
        <w:t xml:space="preserve">a groundless, unconditioned, </w:t>
      </w:r>
      <w:r w:rsidRPr="004E035C">
        <w:rPr>
          <w:rStyle w:val="Emphasis"/>
          <w:rFonts w:asciiTheme="majorHAnsi" w:hAnsiTheme="majorHAnsi" w:cstheme="majorHAnsi"/>
        </w:rPr>
        <w:t xml:space="preserve">unthinkable </w:t>
      </w:r>
      <w:r w:rsidRPr="004E035C">
        <w:rPr>
          <w:rFonts w:asciiTheme="majorHAnsi" w:hAnsiTheme="majorHAnsi" w:cstheme="majorHAnsi"/>
          <w:sz w:val="14"/>
        </w:rPr>
        <w:t xml:space="preserve">(in-itself) difference ‘that is the condition of there being events at all’ (2009: 42). Insofar as actual political struggles exhibit this ‘hermeneutical sublime in the highest degree . . . </w:t>
      </w:r>
      <w:r w:rsidRPr="004E035C">
        <w:rPr>
          <w:rStyle w:val="Emphasis"/>
          <w:rFonts w:asciiTheme="majorHAnsi" w:hAnsiTheme="majorHAnsi" w:cstheme="majorHAnsi"/>
        </w:rPr>
        <w:t xml:space="preserve">they </w:t>
      </w:r>
      <w:proofErr w:type="spellStart"/>
      <w:r w:rsidRPr="004E035C">
        <w:rPr>
          <w:rFonts w:asciiTheme="majorHAnsi" w:hAnsiTheme="majorHAnsi" w:cstheme="majorHAnsi"/>
          <w:sz w:val="14"/>
        </w:rPr>
        <w:t>realise</w:t>
      </w:r>
      <w:proofErr w:type="spellEnd"/>
      <w:r w:rsidRPr="004E035C">
        <w:rPr>
          <w:rFonts w:asciiTheme="majorHAnsi" w:hAnsiTheme="majorHAnsi" w:cstheme="majorHAnsi"/>
          <w:sz w:val="14"/>
        </w:rPr>
        <w:t xml:space="preserve"> the potential </w:t>
      </w:r>
      <w:r w:rsidRPr="004E035C">
        <w:rPr>
          <w:rStyle w:val="Emphasis"/>
          <w:rFonts w:asciiTheme="majorHAnsi" w:hAnsiTheme="majorHAnsi" w:cstheme="majorHAnsi"/>
        </w:rPr>
        <w:t>break with existing frameworks of understanding’</w:t>
      </w:r>
      <w:r w:rsidRPr="004E035C">
        <w:rPr>
          <w:rFonts w:asciiTheme="majorHAnsi" w:hAnsiTheme="majorHAnsi" w:cstheme="majorHAnsi"/>
          <w:sz w:val="14"/>
        </w:rPr>
        <w:t xml:space="preserve"> (2009: 43). They constitute a ‘pure exteriority and metamorphosis’ (2000: 114) (absolute </w:t>
      </w:r>
      <w:proofErr w:type="spellStart"/>
      <w:r w:rsidRPr="004E035C">
        <w:rPr>
          <w:rFonts w:asciiTheme="majorHAnsi" w:hAnsiTheme="majorHAnsi" w:cstheme="majorHAnsi"/>
          <w:sz w:val="14"/>
        </w:rPr>
        <w:t>deterritorialisation</w:t>
      </w:r>
      <w:proofErr w:type="spellEnd"/>
      <w:r w:rsidRPr="004E035C">
        <w:rPr>
          <w:rFonts w:asciiTheme="majorHAnsi" w:hAnsiTheme="majorHAnsi" w:cstheme="majorHAnsi"/>
          <w:sz w:val="14"/>
        </w:rPr>
        <w:t xml:space="preserve">) from the state of affairs and its processes of representation. Rather than presuppose existing political conditions, revolution, or </w:t>
      </w:r>
      <w:r w:rsidRPr="00066C3F">
        <w:rPr>
          <w:rStyle w:val="Emphasis"/>
          <w:rFonts w:asciiTheme="majorHAnsi" w:hAnsiTheme="majorHAnsi" w:cstheme="majorHAnsi"/>
          <w:highlight w:val="cyan"/>
        </w:rPr>
        <w:t xml:space="preserve">the pure </w:t>
      </w:r>
      <w:proofErr w:type="spellStart"/>
      <w:r w:rsidRPr="00066C3F">
        <w:rPr>
          <w:rStyle w:val="Emphasis"/>
          <w:rFonts w:asciiTheme="majorHAnsi" w:hAnsiTheme="majorHAnsi" w:cstheme="majorHAnsi"/>
          <w:highlight w:val="cyan"/>
        </w:rPr>
        <w:t>eventness</w:t>
      </w:r>
      <w:proofErr w:type="spellEnd"/>
      <w:r w:rsidRPr="00066C3F">
        <w:rPr>
          <w:rStyle w:val="Emphasis"/>
          <w:rFonts w:asciiTheme="majorHAnsi" w:hAnsiTheme="majorHAnsi" w:cstheme="majorHAnsi"/>
          <w:highlight w:val="cyan"/>
        </w:rPr>
        <w:t xml:space="preserve"> of</w:t>
      </w:r>
      <w:r w:rsidRPr="004E035C">
        <w:rPr>
          <w:rStyle w:val="Emphasis"/>
          <w:rFonts w:asciiTheme="majorHAnsi" w:hAnsiTheme="majorHAnsi" w:cstheme="majorHAnsi"/>
        </w:rPr>
        <w:t xml:space="preserve"> transformation, change and </w:t>
      </w:r>
      <w:r w:rsidRPr="00066C3F">
        <w:rPr>
          <w:rStyle w:val="Emphasis"/>
          <w:rFonts w:asciiTheme="majorHAnsi" w:hAnsiTheme="majorHAnsi" w:cstheme="majorHAnsi"/>
          <w:highlight w:val="cyan"/>
        </w:rPr>
        <w:t>becoming</w:t>
      </w:r>
      <w:r w:rsidRPr="004E035C">
        <w:rPr>
          <w:rStyle w:val="Emphasis"/>
          <w:rFonts w:asciiTheme="majorHAnsi" w:hAnsiTheme="majorHAnsi" w:cstheme="majorHAnsi"/>
        </w:rPr>
        <w:t xml:space="preserve"> itself, Patton argues, must be considered as ‘the source or condition of the emergence of the new’</w:t>
      </w:r>
      <w:r w:rsidRPr="004E035C">
        <w:rPr>
          <w:rFonts w:asciiTheme="majorHAnsi" w:hAnsiTheme="majorHAnsi" w:cstheme="majorHAnsi"/>
          <w:sz w:val="14"/>
        </w:rPr>
        <w:t xml:space="preserve"> (2009: 50).</w:t>
      </w:r>
      <w:r w:rsidRPr="004E035C">
        <w:rPr>
          <w:rFonts w:asciiTheme="majorHAnsi" w:hAnsiTheme="majorHAnsi" w:cstheme="majorHAnsi"/>
          <w:sz w:val="12"/>
        </w:rPr>
        <w:t xml:space="preserve"> </w:t>
      </w:r>
      <w:r w:rsidRPr="004E035C">
        <w:rPr>
          <w:rFonts w:asciiTheme="majorHAnsi" w:hAnsiTheme="majorHAnsi" w:cstheme="majorHAnsi"/>
          <w:sz w:val="14"/>
        </w:rPr>
        <w:t xml:space="preserve">Similarly, as Dan Smith argues in ‘Deleuze and the Production of the New’, ‘if identity (A is A) were the primary principle, that is, if identities were already pregiven, then there would in principle be no production of the new (no new differences)’ (2008: 151). Thus, Smith continues, ‘for Deleuze, the conditions of the new can be found only in a principle of difference’ (2008: 151), ‘no less capable of dissolving and destroying individuals than of constituting them temporarily’ (Deleuze 1994: 56/38). While Patton and Smith accurately develop the important concept of ‘difference-in-itself’ drawn from Deleuze’s earlier works, </w:t>
      </w:r>
      <w:r w:rsidRPr="004E035C">
        <w:rPr>
          <w:rStyle w:val="Emphasis"/>
          <w:rFonts w:asciiTheme="majorHAnsi" w:hAnsiTheme="majorHAnsi" w:cstheme="majorHAnsi"/>
        </w:rPr>
        <w:t xml:space="preserve">I believe that this concept </w:t>
      </w:r>
      <w:r w:rsidRPr="00066C3F">
        <w:rPr>
          <w:rStyle w:val="Emphasis"/>
          <w:rFonts w:asciiTheme="majorHAnsi" w:hAnsiTheme="majorHAnsi" w:cstheme="majorHAnsi"/>
          <w:highlight w:val="cyan"/>
        </w:rPr>
        <w:t>not only remains unable to account for a theory of revolution</w:t>
      </w:r>
      <w:r w:rsidRPr="004E035C">
        <w:rPr>
          <w:rStyle w:val="Emphasis"/>
          <w:rFonts w:asciiTheme="majorHAnsi" w:hAnsiTheme="majorHAnsi" w:cstheme="majorHAnsi"/>
        </w:rPr>
        <w:t xml:space="preserve">ary intervention </w:t>
      </w:r>
      <w:r w:rsidRPr="00066C3F">
        <w:rPr>
          <w:rStyle w:val="Emphasis"/>
          <w:rFonts w:asciiTheme="majorHAnsi" w:hAnsiTheme="majorHAnsi" w:cstheme="majorHAnsi"/>
          <w:highlight w:val="cyan"/>
        </w:rPr>
        <w:t>and political change but</w:t>
      </w:r>
      <w:r w:rsidRPr="004E035C">
        <w:rPr>
          <w:rStyle w:val="Emphasis"/>
          <w:rFonts w:asciiTheme="majorHAnsi" w:hAnsiTheme="majorHAnsi" w:cstheme="majorHAnsi"/>
        </w:rPr>
        <w:t xml:space="preserve"> even </w:t>
      </w:r>
      <w:r w:rsidRPr="00066C3F">
        <w:rPr>
          <w:rStyle w:val="Emphasis"/>
          <w:rFonts w:asciiTheme="majorHAnsi" w:hAnsiTheme="majorHAnsi" w:cstheme="majorHAnsi"/>
          <w:highlight w:val="cyan"/>
        </w:rPr>
        <w:t>risks blocking it by affirming</w:t>
      </w:r>
      <w:r w:rsidRPr="004E035C">
        <w:rPr>
          <w:rStyle w:val="Emphasis"/>
          <w:rFonts w:asciiTheme="majorHAnsi" w:hAnsiTheme="majorHAnsi" w:cstheme="majorHAnsi"/>
        </w:rPr>
        <w:t xml:space="preserve"> the </w:t>
      </w:r>
      <w:r w:rsidRPr="00066C3F">
        <w:rPr>
          <w:rStyle w:val="Emphasis"/>
          <w:rFonts w:asciiTheme="majorHAnsi" w:hAnsiTheme="majorHAnsi" w:cstheme="majorHAnsi"/>
          <w:highlight w:val="cyan"/>
        </w:rPr>
        <w:t>unconditioned ambivalence</w:t>
      </w:r>
      <w:r w:rsidRPr="004E035C">
        <w:rPr>
          <w:rStyle w:val="Emphasis"/>
          <w:rFonts w:asciiTheme="majorHAnsi" w:hAnsiTheme="majorHAnsi" w:cstheme="majorHAnsi"/>
        </w:rPr>
        <w:t xml:space="preserve"> and non-relational ‘exteriority’ </w:t>
      </w:r>
      <w:r w:rsidRPr="00066C3F">
        <w:rPr>
          <w:rStyle w:val="Emphasis"/>
          <w:rFonts w:asciiTheme="majorHAnsi" w:hAnsiTheme="majorHAnsi" w:cstheme="majorHAnsi"/>
          <w:highlight w:val="cyan"/>
        </w:rPr>
        <w:t>of political action</w:t>
      </w:r>
      <w:r w:rsidRPr="004E035C">
        <w:rPr>
          <w:rFonts w:asciiTheme="majorHAnsi" w:hAnsiTheme="majorHAnsi" w:cstheme="majorHAnsi"/>
          <w:sz w:val="14"/>
        </w:rPr>
        <w:t xml:space="preserve">. By </w:t>
      </w:r>
      <w:proofErr w:type="spellStart"/>
      <w:r w:rsidRPr="004E035C">
        <w:rPr>
          <w:rFonts w:asciiTheme="majorHAnsi" w:hAnsiTheme="majorHAnsi" w:cstheme="majorHAnsi"/>
          <w:sz w:val="14"/>
        </w:rPr>
        <w:t>valorising</w:t>
      </w:r>
      <w:proofErr w:type="spellEnd"/>
      <w:r w:rsidRPr="004E035C">
        <w:rPr>
          <w:rFonts w:asciiTheme="majorHAnsi" w:hAnsiTheme="majorHAnsi" w:cstheme="majorHAnsi"/>
          <w:sz w:val="14"/>
        </w:rPr>
        <w:t xml:space="preserve"> revolution as the unconditioned (real) potentiality for ‘change as such’ (liberatory change as well as </w:t>
      </w:r>
      <w:proofErr w:type="spellStart"/>
      <w:r w:rsidRPr="004E035C">
        <w:rPr>
          <w:rFonts w:asciiTheme="majorHAnsi" w:hAnsiTheme="majorHAnsi" w:cstheme="majorHAnsi"/>
          <w:sz w:val="14"/>
        </w:rPr>
        <w:t>nonliberatory</w:t>
      </w:r>
      <w:proofErr w:type="spellEnd"/>
      <w:r w:rsidRPr="004E035C">
        <w:rPr>
          <w:rFonts w:asciiTheme="majorHAnsi" w:hAnsiTheme="majorHAnsi" w:cstheme="majorHAnsi"/>
          <w:sz w:val="14"/>
        </w:rPr>
        <w:t xml:space="preserve"> change) or what Patton calls ‘critical freedom’ (2000: 83), </w:t>
      </w:r>
      <w:r w:rsidRPr="00066C3F">
        <w:rPr>
          <w:rStyle w:val="Emphasis"/>
          <w:rFonts w:asciiTheme="majorHAnsi" w:hAnsiTheme="majorHAnsi" w:cstheme="majorHAnsi"/>
          <w:highlight w:val="cyan"/>
        </w:rPr>
        <w:t>radical politics</w:t>
      </w:r>
      <w:r w:rsidRPr="004E035C">
        <w:rPr>
          <w:rStyle w:val="Emphasis"/>
          <w:rFonts w:asciiTheme="majorHAnsi" w:hAnsiTheme="majorHAnsi" w:cstheme="majorHAnsi"/>
        </w:rPr>
        <w:t xml:space="preserve"> remains optimistically </w:t>
      </w:r>
      <w:r w:rsidRPr="00066C3F">
        <w:rPr>
          <w:rStyle w:val="Emphasis"/>
          <w:rFonts w:asciiTheme="majorHAnsi" w:hAnsiTheme="majorHAnsi" w:cstheme="majorHAnsi"/>
          <w:highlight w:val="cyan"/>
        </w:rPr>
        <w:t>tied to an</w:t>
      </w:r>
      <w:r w:rsidRPr="004E035C">
        <w:rPr>
          <w:rStyle w:val="Emphasis"/>
          <w:rFonts w:asciiTheme="majorHAnsi" w:hAnsiTheme="majorHAnsi" w:cstheme="majorHAnsi"/>
        </w:rPr>
        <w:t xml:space="preserve"> ultimately </w:t>
      </w:r>
      <w:r w:rsidRPr="00066C3F">
        <w:rPr>
          <w:rStyle w:val="Emphasis"/>
          <w:rFonts w:asciiTheme="majorHAnsi" w:hAnsiTheme="majorHAnsi" w:cstheme="majorHAnsi"/>
          <w:highlight w:val="cyan"/>
        </w:rPr>
        <w:t>indifferent</w:t>
      </w:r>
      <w:r w:rsidRPr="004E035C">
        <w:rPr>
          <w:rStyle w:val="Emphasis"/>
          <w:rFonts w:asciiTheme="majorHAnsi" w:hAnsiTheme="majorHAnsi" w:cstheme="majorHAnsi"/>
        </w:rPr>
        <w:t xml:space="preserve"> and ambivalent </w:t>
      </w:r>
      <w:r w:rsidRPr="00066C3F">
        <w:rPr>
          <w:rStyle w:val="Emphasis"/>
          <w:rFonts w:asciiTheme="majorHAnsi" w:hAnsiTheme="majorHAnsi" w:cstheme="majorHAnsi"/>
          <w:highlight w:val="cyan"/>
        </w:rPr>
        <w:t>principle of difference for its own sake</w:t>
      </w:r>
      <w:r w:rsidRPr="004E035C">
        <w:rPr>
          <w:rStyle w:val="Emphasis"/>
          <w:rFonts w:asciiTheme="majorHAnsi" w:hAnsiTheme="majorHAnsi" w:cstheme="majorHAnsi"/>
        </w:rPr>
        <w:t>: the aleatory temporal constitution no less than the destruction of individuals</w:t>
      </w:r>
      <w:r w:rsidRPr="004E035C">
        <w:rPr>
          <w:rFonts w:asciiTheme="majorHAnsi" w:hAnsiTheme="majorHAnsi" w:cstheme="majorHAnsi"/>
          <w:sz w:val="14"/>
        </w:rPr>
        <w:t>; or spontaneous insurrection.</w:t>
      </w:r>
      <w:r w:rsidRPr="004E035C">
        <w:rPr>
          <w:rFonts w:asciiTheme="majorHAnsi" w:hAnsiTheme="majorHAnsi" w:cstheme="majorHAnsi"/>
          <w:sz w:val="12"/>
        </w:rPr>
        <w:t xml:space="preserve"> </w:t>
      </w:r>
      <w:r w:rsidRPr="004E035C">
        <w:rPr>
          <w:rFonts w:asciiTheme="majorHAnsi" w:hAnsiTheme="majorHAnsi" w:cstheme="majorHAnsi"/>
          <w:sz w:val="14"/>
        </w:rPr>
        <w:t xml:space="preserve">However, the contemporary return to revolution, I argue, is more than an affirmation that ‘another world is possible’. And insofar as revolution affirms pure </w:t>
      </w:r>
      <w:proofErr w:type="spellStart"/>
      <w:r w:rsidRPr="004E035C">
        <w:rPr>
          <w:rFonts w:asciiTheme="majorHAnsi" w:hAnsiTheme="majorHAnsi" w:cstheme="majorHAnsi"/>
          <w:sz w:val="14"/>
        </w:rPr>
        <w:t>eventness</w:t>
      </w:r>
      <w:proofErr w:type="spellEnd"/>
      <w:r w:rsidRPr="004E035C">
        <w:rPr>
          <w:rFonts w:asciiTheme="majorHAnsi" w:hAnsiTheme="majorHAnsi" w:cstheme="majorHAnsi"/>
          <w:sz w:val="14"/>
        </w:rPr>
        <w:t xml:space="preserve"> ‘as that part of every event that escapes its own </w:t>
      </w:r>
      <w:proofErr w:type="spellStart"/>
      <w:r w:rsidRPr="004E035C">
        <w:rPr>
          <w:rFonts w:asciiTheme="majorHAnsi" w:hAnsiTheme="majorHAnsi" w:cstheme="majorHAnsi"/>
          <w:sz w:val="14"/>
        </w:rPr>
        <w:t>actualisation</w:t>
      </w:r>
      <w:proofErr w:type="spellEnd"/>
      <w:r w:rsidRPr="004E035C">
        <w:rPr>
          <w:rFonts w:asciiTheme="majorHAnsi" w:hAnsiTheme="majorHAnsi" w:cstheme="majorHAnsi"/>
          <w:sz w:val="14"/>
        </w:rPr>
        <w:t>’ exterior to history</w:t>
      </w:r>
      <w:r w:rsidRPr="004E035C">
        <w:rPr>
          <w:rFonts w:asciiTheme="majorHAnsi" w:hAnsiTheme="majorHAnsi" w:cstheme="majorHAnsi"/>
        </w:rPr>
        <w:t xml:space="preserve">, </w:t>
      </w:r>
      <w:r w:rsidRPr="004E035C">
        <w:rPr>
          <w:rStyle w:val="Emphasis"/>
          <w:rFonts w:asciiTheme="majorHAnsi" w:hAnsiTheme="majorHAnsi" w:cstheme="majorHAnsi"/>
        </w:rPr>
        <w:t xml:space="preserve">it </w:t>
      </w:r>
      <w:r w:rsidRPr="00066C3F">
        <w:rPr>
          <w:rStyle w:val="Emphasis"/>
          <w:rFonts w:asciiTheme="majorHAnsi" w:hAnsiTheme="majorHAnsi" w:cstheme="majorHAnsi"/>
          <w:highlight w:val="cyan"/>
        </w:rPr>
        <w:t>remains</w:t>
      </w:r>
      <w:r w:rsidRPr="004E035C">
        <w:rPr>
          <w:rStyle w:val="Emphasis"/>
          <w:rFonts w:asciiTheme="majorHAnsi" w:hAnsiTheme="majorHAnsi" w:cstheme="majorHAnsi"/>
        </w:rPr>
        <w:t xml:space="preserve"> ultimately</w:t>
      </w:r>
      <w:r w:rsidRPr="004E035C">
        <w:rPr>
          <w:rFonts w:asciiTheme="majorHAnsi" w:hAnsiTheme="majorHAnsi" w:cstheme="majorHAnsi"/>
          <w:sz w:val="14"/>
        </w:rPr>
        <w:t xml:space="preserve"> (in its pure form) </w:t>
      </w:r>
      <w:r w:rsidRPr="00066C3F">
        <w:rPr>
          <w:rStyle w:val="Emphasis"/>
          <w:rFonts w:asciiTheme="majorHAnsi" w:hAnsiTheme="majorHAnsi" w:cstheme="majorHAnsi"/>
          <w:highlight w:val="cyan"/>
        </w:rPr>
        <w:t>abstracted from</w:t>
      </w:r>
      <w:r w:rsidRPr="004E035C">
        <w:rPr>
          <w:rStyle w:val="Emphasis"/>
          <w:rFonts w:asciiTheme="majorHAnsi" w:hAnsiTheme="majorHAnsi" w:cstheme="majorHAnsi"/>
        </w:rPr>
        <w:t xml:space="preserve"> all actual and </w:t>
      </w:r>
      <w:r w:rsidRPr="00066C3F">
        <w:rPr>
          <w:rStyle w:val="Emphasis"/>
          <w:rFonts w:asciiTheme="majorHAnsi" w:hAnsiTheme="majorHAnsi" w:cstheme="majorHAnsi"/>
          <w:highlight w:val="cyan"/>
          <w:bdr w:val="single" w:sz="18" w:space="0" w:color="auto"/>
        </w:rPr>
        <w:t>concrete political</w:t>
      </w:r>
      <w:r w:rsidRPr="004E035C">
        <w:rPr>
          <w:rStyle w:val="Emphasis"/>
          <w:rFonts w:asciiTheme="majorHAnsi" w:hAnsiTheme="majorHAnsi" w:cstheme="majorHAnsi"/>
        </w:rPr>
        <w:t xml:space="preserve"> relations as well as different political </w:t>
      </w:r>
      <w:r w:rsidRPr="00066C3F">
        <w:rPr>
          <w:rStyle w:val="Emphasis"/>
          <w:rFonts w:asciiTheme="majorHAnsi" w:hAnsiTheme="majorHAnsi" w:cstheme="majorHAnsi"/>
          <w:highlight w:val="cyan"/>
        </w:rPr>
        <w:t xml:space="preserve">events </w:t>
      </w:r>
      <w:r w:rsidRPr="00066C3F">
        <w:rPr>
          <w:rStyle w:val="Emphasis"/>
          <w:rFonts w:asciiTheme="majorHAnsi" w:hAnsiTheme="majorHAnsi" w:cstheme="majorHAnsi"/>
          <w:highlight w:val="cyan"/>
          <w:bdr w:val="single" w:sz="18" w:space="0" w:color="auto"/>
        </w:rPr>
        <w:t>in their specificity.</w:t>
      </w:r>
      <w:r w:rsidRPr="004E035C">
        <w:rPr>
          <w:rFonts w:asciiTheme="majorHAnsi" w:hAnsiTheme="majorHAnsi" w:cstheme="majorHAnsi"/>
          <w:sz w:val="14"/>
        </w:rPr>
        <w:t xml:space="preserve"> To be clear, this is not the same criticism well refuted by John </w:t>
      </w:r>
      <w:proofErr w:type="spellStart"/>
      <w:r w:rsidRPr="004E035C">
        <w:rPr>
          <w:rFonts w:asciiTheme="majorHAnsi" w:hAnsiTheme="majorHAnsi" w:cstheme="majorHAnsi"/>
          <w:sz w:val="14"/>
        </w:rPr>
        <w:t>Protevi</w:t>
      </w:r>
      <w:proofErr w:type="spellEnd"/>
      <w:r w:rsidRPr="004E035C">
        <w:rPr>
          <w:rFonts w:asciiTheme="majorHAnsi" w:hAnsiTheme="majorHAnsi" w:cstheme="majorHAnsi"/>
          <w:sz w:val="14"/>
        </w:rPr>
        <w:t xml:space="preserve"> in his review of Peter Hallward’s Out of This World (</w:t>
      </w:r>
      <w:proofErr w:type="spellStart"/>
      <w:r w:rsidRPr="004E035C">
        <w:rPr>
          <w:rFonts w:asciiTheme="majorHAnsi" w:hAnsiTheme="majorHAnsi" w:cstheme="majorHAnsi"/>
          <w:sz w:val="14"/>
        </w:rPr>
        <w:t>Protevi</w:t>
      </w:r>
      <w:proofErr w:type="spellEnd"/>
      <w:r w:rsidRPr="004E035C">
        <w:rPr>
          <w:rFonts w:asciiTheme="majorHAnsi" w:hAnsiTheme="majorHAnsi" w:cstheme="majorHAnsi"/>
          <w:sz w:val="14"/>
        </w:rPr>
        <w:t xml:space="preserve"> 2006). It is not the case that the virtual simply remains abstractly above the actual as a spiritual realm. </w:t>
      </w:r>
      <w:r w:rsidRPr="004E035C">
        <w:rPr>
          <w:rStyle w:val="Emphasis"/>
          <w:rFonts w:asciiTheme="majorHAnsi" w:hAnsiTheme="majorHAnsi" w:cstheme="majorHAnsi"/>
        </w:rPr>
        <w:t xml:space="preserve">Insofar as revolution is the ‘general transformative movement between actualization and counter-actualization’, it remains non-related to any determinate quasi-causal political event </w:t>
      </w:r>
      <w:r w:rsidRPr="00066C3F">
        <w:rPr>
          <w:rStyle w:val="Emphasis"/>
          <w:rFonts w:asciiTheme="majorHAnsi" w:hAnsiTheme="majorHAnsi" w:cstheme="majorHAnsi"/>
          <w:highlight w:val="cyan"/>
          <w:bdr w:val="single" w:sz="18" w:space="0" w:color="auto"/>
        </w:rPr>
        <w:t>and</w:t>
      </w:r>
      <w:r w:rsidRPr="004E035C">
        <w:rPr>
          <w:rStyle w:val="Emphasis"/>
          <w:rFonts w:asciiTheme="majorHAnsi" w:hAnsiTheme="majorHAnsi" w:cstheme="majorHAnsi"/>
        </w:rPr>
        <w:t xml:space="preserve"> its singular concrete </w:t>
      </w:r>
      <w:r w:rsidRPr="00066C3F">
        <w:rPr>
          <w:rStyle w:val="Emphasis"/>
          <w:rFonts w:asciiTheme="majorHAnsi" w:hAnsiTheme="majorHAnsi" w:cstheme="majorHAnsi"/>
          <w:highlight w:val="cyan"/>
          <w:bdr w:val="single" w:sz="18" w:space="0" w:color="auto"/>
        </w:rPr>
        <w:t>consequences</w:t>
      </w:r>
      <w:r w:rsidRPr="004E035C">
        <w:rPr>
          <w:rStyle w:val="Emphasis"/>
          <w:rFonts w:asciiTheme="majorHAnsi" w:hAnsiTheme="majorHAnsi" w:cstheme="majorHAnsi"/>
        </w:rPr>
        <w:t xml:space="preserve">. It remains </w:t>
      </w:r>
      <w:r w:rsidRPr="00066C3F">
        <w:rPr>
          <w:rStyle w:val="Emphasis"/>
          <w:rFonts w:asciiTheme="majorHAnsi" w:hAnsiTheme="majorHAnsi" w:cstheme="majorHAnsi"/>
          <w:highlight w:val="cyan"/>
        </w:rPr>
        <w:t xml:space="preserve">unable to </w:t>
      </w:r>
      <w:proofErr w:type="spellStart"/>
      <w:r w:rsidRPr="00066C3F">
        <w:rPr>
          <w:rStyle w:val="Emphasis"/>
          <w:rFonts w:asciiTheme="majorHAnsi" w:hAnsiTheme="majorHAnsi" w:cstheme="majorHAnsi"/>
          <w:highlight w:val="cyan"/>
        </w:rPr>
        <w:t>conceptualise</w:t>
      </w:r>
      <w:proofErr w:type="spellEnd"/>
      <w:r w:rsidRPr="004E035C">
        <w:rPr>
          <w:rStyle w:val="Emphasis"/>
          <w:rFonts w:asciiTheme="majorHAnsi" w:hAnsiTheme="majorHAnsi" w:cstheme="majorHAnsi"/>
        </w:rPr>
        <w:t xml:space="preserve"> the multiple </w:t>
      </w:r>
      <w:r w:rsidRPr="00066C3F">
        <w:rPr>
          <w:rStyle w:val="Emphasis"/>
          <w:rFonts w:asciiTheme="majorHAnsi" w:hAnsiTheme="majorHAnsi" w:cstheme="majorHAnsi"/>
          <w:highlight w:val="cyan"/>
        </w:rPr>
        <w:t>intermediate stages of</w:t>
      </w:r>
      <w:r w:rsidRPr="004E035C">
        <w:rPr>
          <w:rStyle w:val="Emphasis"/>
          <w:rFonts w:asciiTheme="majorHAnsi" w:hAnsiTheme="majorHAnsi" w:cstheme="majorHAnsi"/>
        </w:rPr>
        <w:t xml:space="preserve"> any </w:t>
      </w:r>
      <w:r w:rsidRPr="00066C3F">
        <w:rPr>
          <w:rStyle w:val="Emphasis"/>
          <w:rFonts w:asciiTheme="majorHAnsi" w:hAnsiTheme="majorHAnsi" w:cstheme="majorHAnsi"/>
          <w:highlight w:val="cyan"/>
        </w:rPr>
        <w:t>local</w:t>
      </w:r>
      <w:r w:rsidRPr="004E035C">
        <w:rPr>
          <w:rStyle w:val="Emphasis"/>
          <w:rFonts w:asciiTheme="majorHAnsi" w:hAnsiTheme="majorHAnsi" w:cstheme="majorHAnsi"/>
        </w:rPr>
        <w:t xml:space="preserve"> political </w:t>
      </w:r>
      <w:r w:rsidRPr="00066C3F">
        <w:rPr>
          <w:rStyle w:val="Emphasis"/>
          <w:rFonts w:asciiTheme="majorHAnsi" w:hAnsiTheme="majorHAnsi" w:cstheme="majorHAnsi"/>
          <w:highlight w:val="cyan"/>
        </w:rPr>
        <w:t xml:space="preserve">intervention. </w:t>
      </w:r>
      <w:r w:rsidRPr="004E035C">
        <w:rPr>
          <w:rStyle w:val="Emphasis"/>
          <w:rFonts w:asciiTheme="majorHAnsi" w:hAnsiTheme="majorHAnsi" w:cstheme="majorHAnsi"/>
        </w:rPr>
        <w:t>I disagree that concrete revolutionary struggles are radical only insofar as they abandon their actual relations and affirm ‘only’ their capacity to become-other-</w:t>
      </w:r>
      <w:r w:rsidRPr="004E035C">
        <w:rPr>
          <w:rFonts w:asciiTheme="majorHAnsi" w:hAnsiTheme="majorHAnsi" w:cstheme="majorHAnsi"/>
          <w:sz w:val="14"/>
        </w:rPr>
        <w:t>as-such in a pure becoming-actual-becoming-virtual.</w:t>
      </w:r>
    </w:p>
    <w:p w14:paraId="1A128949" w14:textId="77777777" w:rsidR="007D68FC" w:rsidRPr="00066C3F" w:rsidRDefault="007D68FC" w:rsidP="007D68FC"/>
    <w:p w14:paraId="54296972" w14:textId="77777777" w:rsidR="007D68FC" w:rsidRPr="00E83C65" w:rsidRDefault="007D68FC" w:rsidP="007D68FC">
      <w:pPr>
        <w:pStyle w:val="Heading4"/>
      </w:pPr>
      <w:r w:rsidRPr="00E83C65">
        <w:lastRenderedPageBreak/>
        <w:t>FRAMING ISSUE: Constantly changing desires and actions do not change our ONTOLOGICAL NATURE—there’s no internal link between the flux of desires and the flux of agency   </w:t>
      </w:r>
    </w:p>
    <w:p w14:paraId="53BF0F88" w14:textId="77777777" w:rsidR="007D68FC" w:rsidRPr="00E83C65" w:rsidRDefault="007D68FC" w:rsidP="007D68FC">
      <w:pPr>
        <w:pStyle w:val="Heading4"/>
      </w:pPr>
      <w:r>
        <w:t>4]</w:t>
      </w:r>
      <w:r w:rsidRPr="00E83C65">
        <w:t> Turn: If two thoughts belong to the same mind, then there is a train of thought available to that mind in which they could both figure. That presupposes that there's a singular agent that encapsulates different things. The phrase “I think” necessitates unity of self-consciousness, so even if my interactions in the world themselves are not static, the ways in which I process them are. </w:t>
      </w:r>
    </w:p>
    <w:p w14:paraId="63C3BB6E" w14:textId="77777777" w:rsidR="007D68FC" w:rsidRPr="00E83C65" w:rsidRDefault="007D68FC" w:rsidP="007D68FC">
      <w:pPr>
        <w:pStyle w:val="Heading4"/>
      </w:pPr>
      <w:r>
        <w:t>5]</w:t>
      </w:r>
      <w:r w:rsidRPr="00E83C65">
        <w:t xml:space="preserve"> Even if there are such things as desires that implicate a shiftiness of the subject, the ability to conceptualize those desires is static. This is the same reason why there is nothing that shifts a racist person from their desires. </w:t>
      </w:r>
    </w:p>
    <w:p w14:paraId="66FA61CC" w14:textId="77777777" w:rsidR="007D68FC" w:rsidRPr="00E83C65" w:rsidRDefault="007D68FC" w:rsidP="007D68FC">
      <w:pPr>
        <w:pStyle w:val="Heading4"/>
      </w:pPr>
      <w:r>
        <w:t>6]</w:t>
      </w:r>
      <w:r w:rsidRPr="00E83C65">
        <w:t xml:space="preserve"> Although some instances desire would alter the subject, this does not affect their AGENCY as a whole. Certain negative or positive experiences contextualize how an agent pursues and formulates their desires. </w:t>
      </w:r>
    </w:p>
    <w:p w14:paraId="2E86AC19" w14:textId="77777777" w:rsidR="007D68FC" w:rsidRDefault="007D68FC" w:rsidP="007D68FC">
      <w:pPr>
        <w:pStyle w:val="Heading4"/>
      </w:pPr>
      <w:r>
        <w:t>7]</w:t>
      </w:r>
      <w:r w:rsidRPr="00E83C65">
        <w:t xml:space="preserve"> Fluidity alone can’t generate static obligations since they’re temporally bound; you need static norms that are always good for a subject’s agency to do so. If you can’t generate an obligation you can’t generate a prescription of what obligation you should take. </w:t>
      </w:r>
    </w:p>
    <w:p w14:paraId="7F84FE84" w14:textId="77777777" w:rsidR="007D68FC" w:rsidRDefault="007D68FC" w:rsidP="007D68FC">
      <w:pPr>
        <w:pStyle w:val="Heading4"/>
      </w:pPr>
      <w:r>
        <w:t>8] Infinite Regress – constantly upholding fluidity is itself is in itself a static norm which means the syllogism is paradoxical.</w:t>
      </w:r>
    </w:p>
    <w:p w14:paraId="2C24FA14" w14:textId="77777777" w:rsidR="007D68FC" w:rsidRDefault="007D68FC" w:rsidP="007D68FC">
      <w:pPr>
        <w:pStyle w:val="Heading4"/>
      </w:pPr>
      <w:r>
        <w:t xml:space="preserve">9] Inclusion voter – constant fluidity rids the state of laws against rape, pedophilia etc. which means all violence is permissible. Inclusion is an independent voter because you cannot debate if you cannot participate. </w:t>
      </w:r>
    </w:p>
    <w:p w14:paraId="219A88F1" w14:textId="77777777" w:rsidR="007D68FC" w:rsidRDefault="007D68FC" w:rsidP="007D68FC">
      <w:pPr>
        <w:pStyle w:val="Heading4"/>
      </w:pPr>
      <w:r>
        <w:t>10] Not Normative – Deleuze makes a descriptive claim that fluidity is always good but, gives no action guiding constraints in moral dilemmas proves every action is permissible under Deleuze since it doesn’t shape how we act.</w:t>
      </w:r>
    </w:p>
    <w:p w14:paraId="40843774" w14:textId="77777777" w:rsidR="007D68FC" w:rsidRDefault="007D68FC" w:rsidP="007D68FC">
      <w:pPr>
        <w:pStyle w:val="Heading4"/>
      </w:pPr>
      <w:r>
        <w:t>11] Perf Con – you follow static norms such as following speech times and answering questions during CX. that is a voting issue and outweighs since you knew your method and still chose to violate it.</w:t>
      </w:r>
    </w:p>
    <w:p w14:paraId="2B5035EF" w14:textId="77777777" w:rsidR="007D68FC" w:rsidRPr="00066C3F" w:rsidRDefault="007D68FC" w:rsidP="007D68FC">
      <w:pPr>
        <w:pStyle w:val="Heading4"/>
      </w:pPr>
      <w:r w:rsidRPr="00066C3F">
        <w:t xml:space="preserve">12] Their scholarship is hateful and a reason to lose the round—their author endorsed pedophilia and actively advocated against the age of consent law. </w:t>
      </w:r>
    </w:p>
    <w:p w14:paraId="3F31CEAB" w14:textId="77777777" w:rsidR="007D68FC" w:rsidRPr="00841556" w:rsidRDefault="007D68FC" w:rsidP="007D68FC">
      <w:pPr>
        <w:rPr>
          <w:rStyle w:val="Style13ptBold"/>
          <w:rFonts w:asciiTheme="minorHAnsi" w:hAnsiTheme="minorHAnsi" w:cstheme="minorHAnsi"/>
          <w:b w:val="0"/>
          <w:sz w:val="20"/>
          <w:szCs w:val="20"/>
        </w:rPr>
      </w:pPr>
      <w:proofErr w:type="spellStart"/>
      <w:r w:rsidRPr="00834F7D">
        <w:rPr>
          <w:rStyle w:val="Style13ptBold"/>
          <w:rFonts w:asciiTheme="minorHAnsi" w:hAnsiTheme="minorHAnsi" w:cstheme="minorHAnsi"/>
          <w:lang w:val="fr-FR"/>
        </w:rPr>
        <w:t>Doezema</w:t>
      </w:r>
      <w:proofErr w:type="spellEnd"/>
      <w:r w:rsidRPr="00834F7D">
        <w:rPr>
          <w:rStyle w:val="Style13ptBold"/>
          <w:rFonts w:asciiTheme="minorHAnsi" w:hAnsiTheme="minorHAnsi" w:cstheme="minorHAnsi"/>
          <w:lang w:val="fr-FR"/>
        </w:rPr>
        <w:t xml:space="preserve"> 18 </w:t>
      </w:r>
      <w:r w:rsidRPr="009F5F0A">
        <w:rPr>
          <w:sz w:val="16"/>
          <w:szCs w:val="16"/>
        </w:rPr>
        <w:t xml:space="preserve">[Marie </w:t>
      </w:r>
      <w:proofErr w:type="spellStart"/>
      <w:r w:rsidRPr="009F5F0A">
        <w:rPr>
          <w:sz w:val="16"/>
          <w:szCs w:val="16"/>
        </w:rPr>
        <w:t>Doezema</w:t>
      </w:r>
      <w:proofErr w:type="spellEnd"/>
      <w:r w:rsidRPr="009F5F0A">
        <w:rPr>
          <w:sz w:val="16"/>
          <w:szCs w:val="16"/>
        </w:rPr>
        <w:t xml:space="preserve"> (Parisian Journalist). “France, Where Age of Consent Is Up for Debate.” The Atlantic, 10 March 2018. https://www.theatlantic.com/international/archive/2018/03/frances-existential-crisis-over-sexual-harassment-laws/550700/ //WWDH]</w:t>
      </w:r>
    </w:p>
    <w:p w14:paraId="74D23C7A" w14:textId="77777777" w:rsidR="007D68FC" w:rsidRPr="00841556" w:rsidRDefault="007D68FC" w:rsidP="007D68FC">
      <w:pPr>
        <w:rPr>
          <w:rFonts w:asciiTheme="minorHAnsi" w:hAnsiTheme="minorHAnsi" w:cstheme="minorHAnsi"/>
          <w:sz w:val="16"/>
        </w:rPr>
      </w:pPr>
      <w:r w:rsidRPr="00841556">
        <w:rPr>
          <w:rFonts w:asciiTheme="minorHAnsi" w:hAnsiTheme="minorHAnsi" w:cstheme="minorHAnsi"/>
          <w:sz w:val="16"/>
        </w:rPr>
        <w:t xml:space="preserve">After May 1968, French intellectuals would challenge the state’s authority to protect minors from sexual abuse. In one prominent example, on January 26, 1977, Le Monde, </w:t>
      </w:r>
      <w:r w:rsidRPr="00066C3F">
        <w:rPr>
          <w:rStyle w:val="Emphasis"/>
          <w:rFonts w:asciiTheme="minorHAnsi" w:hAnsiTheme="minorHAnsi" w:cstheme="minorHAnsi"/>
          <w:highlight w:val="cyan"/>
        </w:rPr>
        <w:t xml:space="preserve">a French newspaper, published a petition signed </w:t>
      </w:r>
      <w:r w:rsidRPr="00066C3F">
        <w:rPr>
          <w:rStyle w:val="Emphasis"/>
          <w:rFonts w:asciiTheme="minorHAnsi" w:hAnsiTheme="minorHAnsi" w:cstheme="minorHAnsi"/>
          <w:highlight w:val="cyan"/>
        </w:rPr>
        <w:lastRenderedPageBreak/>
        <w:t>by</w:t>
      </w:r>
      <w:r w:rsidRPr="00066C3F">
        <w:rPr>
          <w:rFonts w:asciiTheme="minorHAnsi" w:hAnsiTheme="minorHAnsi" w:cstheme="minorHAnsi"/>
          <w:sz w:val="16"/>
          <w:highlight w:val="cyan"/>
        </w:rPr>
        <w:t xml:space="preserve"> </w:t>
      </w:r>
      <w:r w:rsidRPr="00841556">
        <w:rPr>
          <w:rFonts w:asciiTheme="minorHAnsi" w:hAnsiTheme="minorHAnsi" w:cstheme="minorHAnsi"/>
          <w:sz w:val="16"/>
        </w:rPr>
        <w:t xml:space="preserve">the era’s most </w:t>
      </w:r>
      <w:r w:rsidRPr="00066C3F">
        <w:rPr>
          <w:rStyle w:val="Emphasis"/>
          <w:rFonts w:asciiTheme="minorHAnsi" w:hAnsiTheme="minorHAnsi" w:cstheme="minorHAnsi"/>
          <w:highlight w:val="cyan"/>
        </w:rPr>
        <w:t xml:space="preserve">prominent intellectuals—including </w:t>
      </w:r>
      <w:r w:rsidRPr="00841556">
        <w:rPr>
          <w:rFonts w:asciiTheme="minorHAnsi" w:hAnsiTheme="minorHAnsi" w:cstheme="minorHAnsi"/>
          <w:sz w:val="16"/>
        </w:rPr>
        <w:t xml:space="preserve">Jean-Paul </w:t>
      </w:r>
      <w:r w:rsidRPr="00841556">
        <w:rPr>
          <w:rStyle w:val="Emphasis"/>
          <w:rFonts w:asciiTheme="minorHAnsi" w:hAnsiTheme="minorHAnsi" w:cstheme="minorHAnsi"/>
        </w:rPr>
        <w:t>Sartre</w:t>
      </w:r>
      <w:r w:rsidRPr="00841556">
        <w:rPr>
          <w:rFonts w:asciiTheme="minorHAnsi" w:hAnsiTheme="minorHAnsi" w:cstheme="minorHAnsi"/>
          <w:sz w:val="16"/>
        </w:rPr>
        <w:t xml:space="preserve">, Simone </w:t>
      </w:r>
      <w:r w:rsidRPr="00841556">
        <w:rPr>
          <w:rStyle w:val="Emphasis"/>
          <w:rFonts w:asciiTheme="minorHAnsi" w:hAnsiTheme="minorHAnsi" w:cstheme="minorHAnsi"/>
        </w:rPr>
        <w:t>de Beauvoir</w:t>
      </w:r>
      <w:r w:rsidRPr="00841556">
        <w:rPr>
          <w:rFonts w:asciiTheme="minorHAnsi" w:hAnsiTheme="minorHAnsi" w:cstheme="minorHAnsi"/>
          <w:sz w:val="16"/>
        </w:rPr>
        <w:t xml:space="preserve">, Gilles </w:t>
      </w:r>
      <w:r w:rsidRPr="00066C3F">
        <w:rPr>
          <w:rStyle w:val="Emphasis"/>
          <w:rFonts w:asciiTheme="minorHAnsi" w:hAnsiTheme="minorHAnsi" w:cstheme="minorHAnsi"/>
          <w:highlight w:val="cyan"/>
        </w:rPr>
        <w:t>Deleuze</w:t>
      </w:r>
      <w:r w:rsidRPr="00841556">
        <w:rPr>
          <w:rFonts w:asciiTheme="minorHAnsi" w:hAnsiTheme="minorHAnsi" w:cstheme="minorHAnsi"/>
          <w:sz w:val="16"/>
        </w:rPr>
        <w:t xml:space="preserve">, Roland Barthes, Philippe </w:t>
      </w:r>
      <w:proofErr w:type="spellStart"/>
      <w:r w:rsidRPr="00841556">
        <w:rPr>
          <w:rFonts w:asciiTheme="minorHAnsi" w:hAnsiTheme="minorHAnsi" w:cstheme="minorHAnsi"/>
          <w:sz w:val="16"/>
        </w:rPr>
        <w:t>Sollers</w:t>
      </w:r>
      <w:proofErr w:type="spellEnd"/>
      <w:r w:rsidRPr="00841556">
        <w:rPr>
          <w:rFonts w:asciiTheme="minorHAnsi" w:hAnsiTheme="minorHAnsi" w:cstheme="minorHAnsi"/>
          <w:sz w:val="16"/>
        </w:rPr>
        <w:t xml:space="preserve">, André </w:t>
      </w:r>
      <w:proofErr w:type="spellStart"/>
      <w:r w:rsidRPr="00841556">
        <w:rPr>
          <w:rFonts w:asciiTheme="minorHAnsi" w:hAnsiTheme="minorHAnsi" w:cstheme="minorHAnsi"/>
          <w:sz w:val="16"/>
        </w:rPr>
        <w:t>Glucksmann</w:t>
      </w:r>
      <w:proofErr w:type="spellEnd"/>
      <w:r w:rsidRPr="00841556">
        <w:rPr>
          <w:rFonts w:asciiTheme="minorHAnsi" w:hAnsiTheme="minorHAnsi" w:cstheme="minorHAnsi"/>
          <w:sz w:val="16"/>
        </w:rPr>
        <w:t xml:space="preserve"> and Louis Aragon—</w:t>
      </w:r>
      <w:r w:rsidRPr="00066C3F">
        <w:rPr>
          <w:rStyle w:val="Emphasis"/>
          <w:rFonts w:asciiTheme="minorHAnsi" w:hAnsiTheme="minorHAnsi" w:cstheme="minorHAnsi"/>
          <w:highlight w:val="cyan"/>
        </w:rPr>
        <w:t>in defense of</w:t>
      </w:r>
      <w:r w:rsidRPr="00066C3F">
        <w:rPr>
          <w:rFonts w:asciiTheme="minorHAnsi" w:hAnsiTheme="minorHAnsi" w:cstheme="minorHAnsi"/>
          <w:sz w:val="16"/>
          <w:highlight w:val="cyan"/>
        </w:rPr>
        <w:t xml:space="preserve"> </w:t>
      </w:r>
      <w:r w:rsidRPr="00841556">
        <w:rPr>
          <w:rFonts w:asciiTheme="minorHAnsi" w:hAnsiTheme="minorHAnsi" w:cstheme="minorHAnsi"/>
          <w:sz w:val="16"/>
        </w:rPr>
        <w:t xml:space="preserve">three men on trial for </w:t>
      </w:r>
      <w:r w:rsidRPr="00066C3F">
        <w:rPr>
          <w:rStyle w:val="Emphasis"/>
          <w:rFonts w:asciiTheme="minorHAnsi" w:hAnsiTheme="minorHAnsi" w:cstheme="minorHAnsi"/>
          <w:highlight w:val="cyan"/>
        </w:rPr>
        <w:t>engaging in sexual acts with minors</w:t>
      </w:r>
      <w:r w:rsidRPr="00841556">
        <w:rPr>
          <w:rFonts w:asciiTheme="minorHAnsi" w:hAnsiTheme="minorHAnsi" w:cstheme="minorHAnsi"/>
          <w:sz w:val="16"/>
        </w:rPr>
        <w:t xml:space="preserve">. “French law recognizes in 13- and 14-year-olds a capacity for discernment that it can judge and punish,” the petition stated, “But it rejects such a capacity when the child's emotional and sexual life is concerned.” Furthermore, </w:t>
      </w:r>
      <w:r w:rsidRPr="00066C3F">
        <w:rPr>
          <w:rStyle w:val="Emphasis"/>
          <w:rFonts w:asciiTheme="minorHAnsi" w:hAnsiTheme="minorHAnsi" w:cstheme="minorHAnsi"/>
          <w:highlight w:val="cyan"/>
        </w:rPr>
        <w:t>the signatories argued, children and adolescents have the right to a sexual life</w:t>
      </w:r>
      <w:r w:rsidRPr="00841556">
        <w:rPr>
          <w:rFonts w:asciiTheme="minorHAnsi" w:hAnsiTheme="minorHAnsi" w:cstheme="minorHAnsi"/>
          <w:sz w:val="16"/>
        </w:rPr>
        <w:t>: “If a 13-year-old girl has the right to take the pill, what is it for?” It’s unclear what impact, if any, the petition had. The defendants were sentenced to five years in prison, but did not serve their full sentences.</w:t>
      </w:r>
    </w:p>
    <w:p w14:paraId="406703AA" w14:textId="77777777" w:rsidR="007D68FC" w:rsidRPr="00066C3F" w:rsidRDefault="007D68FC" w:rsidP="007D68FC">
      <w:pPr>
        <w:pStyle w:val="Heading4"/>
      </w:pPr>
      <w:r w:rsidRPr="00066C3F">
        <w:t>Drop the debater—academic spaces have way too many sympathizers who ignore violence against children, and every act must be challenged in the most unflinching terms because anything else reinforces the epistemic bias in favor of rationalizing disgusting behavior.</w:t>
      </w:r>
    </w:p>
    <w:p w14:paraId="4B046799" w14:textId="77777777" w:rsidR="007D68FC" w:rsidRPr="00841556" w:rsidRDefault="007D68FC" w:rsidP="007D68FC">
      <w:pPr>
        <w:rPr>
          <w:rStyle w:val="Style13ptBold"/>
          <w:rFonts w:asciiTheme="minorHAnsi" w:hAnsiTheme="minorHAnsi" w:cstheme="minorHAnsi"/>
          <w:b w:val="0"/>
          <w:sz w:val="20"/>
          <w:szCs w:val="20"/>
        </w:rPr>
      </w:pPr>
      <w:r w:rsidRPr="00841556">
        <w:rPr>
          <w:rStyle w:val="Style13ptBold"/>
          <w:rFonts w:asciiTheme="minorHAnsi" w:hAnsiTheme="minorHAnsi" w:cstheme="minorHAnsi"/>
        </w:rPr>
        <w:t xml:space="preserve">Grant 18 </w:t>
      </w:r>
      <w:r w:rsidRPr="009F5F0A">
        <w:rPr>
          <w:sz w:val="16"/>
          <w:szCs w:val="16"/>
        </w:rPr>
        <w:t xml:space="preserve">[Alec Grant (Independent Scholar, retired from the </w:t>
      </w:r>
      <w:proofErr w:type="spellStart"/>
      <w:r w:rsidRPr="009F5F0A">
        <w:rPr>
          <w:sz w:val="16"/>
          <w:szCs w:val="16"/>
        </w:rPr>
        <w:t>Uiversity</w:t>
      </w:r>
      <w:proofErr w:type="spellEnd"/>
      <w:r w:rsidRPr="009F5F0A">
        <w:rPr>
          <w:sz w:val="16"/>
          <w:szCs w:val="16"/>
        </w:rPr>
        <w:t xml:space="preserve"> of Brighton where he was a Reader in Narrative Mental Health). “Sanitizing Academics and Damaged Lives” Mad In The UK, 12 April 2018. https://www.madintheuk.com/2018/12/sanitizing-academics-and-damaged-lives/ //WWDH]</w:t>
      </w:r>
    </w:p>
    <w:p w14:paraId="0307466E" w14:textId="77777777" w:rsidR="007D68FC" w:rsidRPr="009F5F0A" w:rsidRDefault="007D68FC" w:rsidP="007D68FC">
      <w:pPr>
        <w:rPr>
          <w:rFonts w:asciiTheme="minorHAnsi" w:hAnsiTheme="minorHAnsi" w:cstheme="minorHAnsi"/>
          <w:b/>
          <w:bCs/>
          <w:sz w:val="14"/>
          <w:szCs w:val="20"/>
        </w:rPr>
      </w:pPr>
      <w:r w:rsidRPr="00066C3F">
        <w:rPr>
          <w:rStyle w:val="Emphasis"/>
          <w:rFonts w:asciiTheme="minorHAnsi" w:hAnsiTheme="minorHAnsi" w:cstheme="minorHAnsi"/>
          <w:highlight w:val="cyan"/>
        </w:rPr>
        <w:t xml:space="preserve">Academics who sympathize with </w:t>
      </w:r>
      <w:proofErr w:type="spellStart"/>
      <w:r w:rsidRPr="00066C3F">
        <w:rPr>
          <w:rStyle w:val="Emphasis"/>
          <w:rFonts w:asciiTheme="minorHAnsi" w:hAnsiTheme="minorHAnsi" w:cstheme="minorHAnsi"/>
          <w:highlight w:val="cyan"/>
        </w:rPr>
        <w:t>paedophilia</w:t>
      </w:r>
      <w:proofErr w:type="spellEnd"/>
      <w:r w:rsidRPr="00066C3F">
        <w:rPr>
          <w:rStyle w:val="Emphasis"/>
          <w:rFonts w:asciiTheme="minorHAnsi" w:hAnsiTheme="minorHAnsi" w:cstheme="minorHAnsi"/>
          <w:highlight w:val="cyan"/>
        </w:rPr>
        <w:t xml:space="preserve"> constitute its </w:t>
      </w:r>
      <w:r w:rsidRPr="00841556">
        <w:rPr>
          <w:rStyle w:val="Emphasis"/>
          <w:rFonts w:asciiTheme="minorHAnsi" w:hAnsiTheme="minorHAnsi" w:cstheme="minorHAnsi"/>
        </w:rPr>
        <w:t xml:space="preserve">intellectual </w:t>
      </w:r>
      <w:r w:rsidRPr="00066C3F">
        <w:rPr>
          <w:rStyle w:val="Emphasis"/>
          <w:rFonts w:asciiTheme="minorHAnsi" w:hAnsiTheme="minorHAnsi" w:cstheme="minorHAnsi"/>
          <w:highlight w:val="cyan"/>
        </w:rPr>
        <w:t>public relations arm</w:t>
      </w:r>
      <w:r w:rsidRPr="00841556">
        <w:rPr>
          <w:rStyle w:val="Emphasis"/>
          <w:rFonts w:asciiTheme="minorHAnsi" w:hAnsiTheme="minorHAnsi" w:cstheme="minorHAnsi"/>
        </w:rPr>
        <w:t xml:space="preserve">. Their role is </w:t>
      </w:r>
      <w:r w:rsidRPr="00066C3F">
        <w:rPr>
          <w:rStyle w:val="Emphasis"/>
          <w:rFonts w:asciiTheme="minorHAnsi" w:hAnsiTheme="minorHAnsi" w:cstheme="minorHAnsi"/>
          <w:highlight w:val="cyan"/>
        </w:rPr>
        <w:t>to make child-adult sex presentable</w:t>
      </w:r>
      <w:r w:rsidRPr="00841556">
        <w:rPr>
          <w:rStyle w:val="Style13ptBold"/>
          <w:rFonts w:asciiTheme="minorHAnsi" w:hAnsiTheme="minorHAnsi" w:cstheme="minorHAnsi"/>
          <w:sz w:val="14"/>
          <w:szCs w:val="20"/>
        </w:rPr>
        <w:t xml:space="preserve">, more acceptable to the public, fit for polite society, sugar-coated, glossed with a scholarly veneer, sanitized. Snapshots of </w:t>
      </w:r>
      <w:r w:rsidRPr="00066C3F">
        <w:rPr>
          <w:rStyle w:val="Emphasis"/>
          <w:rFonts w:asciiTheme="minorHAnsi" w:hAnsiTheme="minorHAnsi" w:cstheme="minorHAnsi"/>
          <w:highlight w:val="cyan"/>
        </w:rPr>
        <w:t>sanitizing</w:t>
      </w:r>
      <w:r w:rsidRPr="00066C3F">
        <w:rPr>
          <w:rStyle w:val="Style13ptBold"/>
          <w:rFonts w:asciiTheme="minorHAnsi" w:hAnsiTheme="minorHAnsi" w:cstheme="minorHAnsi"/>
          <w:sz w:val="14"/>
          <w:szCs w:val="20"/>
          <w:highlight w:val="cyan"/>
        </w:rPr>
        <w:t xml:space="preserve"> </w:t>
      </w:r>
      <w:r w:rsidRPr="00066C3F">
        <w:rPr>
          <w:rStyle w:val="Emphasis"/>
          <w:rFonts w:asciiTheme="minorHAnsi" w:hAnsiTheme="minorHAnsi" w:cstheme="minorHAnsi"/>
          <w:highlight w:val="cyan"/>
        </w:rPr>
        <w:t>academic activity</w:t>
      </w:r>
      <w:r w:rsidRPr="00066C3F">
        <w:rPr>
          <w:rStyle w:val="Style13ptBold"/>
          <w:rFonts w:asciiTheme="minorHAnsi" w:hAnsiTheme="minorHAnsi" w:cstheme="minorHAnsi"/>
          <w:sz w:val="14"/>
          <w:szCs w:val="20"/>
          <w:highlight w:val="cyan"/>
        </w:rPr>
        <w:t xml:space="preserve"> </w:t>
      </w:r>
      <w:r w:rsidRPr="00841556">
        <w:rPr>
          <w:rStyle w:val="Style13ptBold"/>
          <w:rFonts w:asciiTheme="minorHAnsi" w:hAnsiTheme="minorHAnsi" w:cstheme="minorHAnsi"/>
          <w:sz w:val="14"/>
          <w:szCs w:val="20"/>
        </w:rPr>
        <w:t xml:space="preserve">from the last 40 years show how this seeps into and </w:t>
      </w:r>
      <w:r w:rsidRPr="00066C3F">
        <w:rPr>
          <w:rStyle w:val="Emphasis"/>
          <w:rFonts w:asciiTheme="minorHAnsi" w:hAnsiTheme="minorHAnsi" w:cstheme="minorHAnsi"/>
          <w:highlight w:val="cyan"/>
        </w:rPr>
        <w:t xml:space="preserve">contaminates public policy, education and practice </w:t>
      </w:r>
      <w:r w:rsidRPr="00841556">
        <w:rPr>
          <w:rStyle w:val="Emphasis"/>
          <w:rFonts w:asciiTheme="minorHAnsi" w:hAnsiTheme="minorHAnsi" w:cstheme="minorHAnsi"/>
        </w:rPr>
        <w:t>in insidious ways.</w:t>
      </w:r>
      <w:r w:rsidRPr="00841556">
        <w:rPr>
          <w:rStyle w:val="Style13ptBold"/>
          <w:rFonts w:asciiTheme="minorHAnsi" w:hAnsiTheme="minorHAnsi" w:cstheme="minorHAnsi"/>
          <w:sz w:val="14"/>
          <w:szCs w:val="20"/>
        </w:rPr>
        <w:t xml:space="preserve"> </w:t>
      </w:r>
      <w:r w:rsidRPr="00841556">
        <w:rPr>
          <w:rStyle w:val="Emphasis"/>
          <w:rFonts w:asciiTheme="minorHAnsi" w:hAnsiTheme="minorHAnsi" w:cstheme="minorHAnsi"/>
        </w:rPr>
        <w:t>This</w:t>
      </w:r>
      <w:r w:rsidRPr="00841556">
        <w:rPr>
          <w:rStyle w:val="Style13ptBold"/>
          <w:rFonts w:asciiTheme="minorHAnsi" w:hAnsiTheme="minorHAnsi" w:cstheme="minorHAnsi"/>
          <w:sz w:val="14"/>
          <w:szCs w:val="20"/>
        </w:rPr>
        <w:t xml:space="preserve"> </w:t>
      </w:r>
      <w:r w:rsidRPr="00841556">
        <w:rPr>
          <w:rStyle w:val="Emphasis"/>
          <w:rFonts w:asciiTheme="minorHAnsi" w:hAnsiTheme="minorHAnsi" w:cstheme="minorHAnsi"/>
        </w:rPr>
        <w:t xml:space="preserve">is done </w:t>
      </w:r>
      <w:r w:rsidRPr="00066C3F">
        <w:rPr>
          <w:rStyle w:val="Emphasis"/>
          <w:rFonts w:asciiTheme="minorHAnsi" w:hAnsiTheme="minorHAnsi" w:cstheme="minorHAnsi"/>
          <w:highlight w:val="cyan"/>
        </w:rPr>
        <w:t xml:space="preserve">via </w:t>
      </w:r>
      <w:r w:rsidRPr="00841556">
        <w:rPr>
          <w:rStyle w:val="Emphasis"/>
          <w:rFonts w:asciiTheme="minorHAnsi" w:hAnsiTheme="minorHAnsi" w:cstheme="minorHAnsi"/>
        </w:rPr>
        <w:t xml:space="preserve">the workings of </w:t>
      </w:r>
      <w:r w:rsidRPr="00066C3F">
        <w:rPr>
          <w:rStyle w:val="Emphasis"/>
          <w:rFonts w:asciiTheme="minorHAnsi" w:hAnsiTheme="minorHAnsi" w:cstheme="minorHAnsi"/>
          <w:highlight w:val="cyan"/>
        </w:rPr>
        <w:t>power, privilege</w:t>
      </w:r>
      <w:r w:rsidRPr="00841556">
        <w:rPr>
          <w:rStyle w:val="Emphasis"/>
          <w:rFonts w:asciiTheme="minorHAnsi" w:hAnsiTheme="minorHAnsi" w:cstheme="minorHAnsi"/>
        </w:rPr>
        <w:t xml:space="preserve">, perverse cronyism, </w:t>
      </w:r>
      <w:r w:rsidRPr="00066C3F">
        <w:rPr>
          <w:rStyle w:val="Emphasis"/>
          <w:rFonts w:asciiTheme="minorHAnsi" w:hAnsiTheme="minorHAnsi" w:cstheme="minorHAnsi"/>
          <w:highlight w:val="cyan"/>
        </w:rPr>
        <w:t>and</w:t>
      </w:r>
      <w:r w:rsidRPr="00841556">
        <w:rPr>
          <w:rStyle w:val="Style13ptBold"/>
          <w:rFonts w:asciiTheme="minorHAnsi" w:hAnsiTheme="minorHAnsi" w:cstheme="minorHAnsi"/>
          <w:sz w:val="14"/>
          <w:szCs w:val="20"/>
        </w:rPr>
        <w:t xml:space="preserve">, as Pilgrim (2018) argues, </w:t>
      </w:r>
      <w:r w:rsidRPr="00841556">
        <w:rPr>
          <w:rStyle w:val="Emphasis"/>
          <w:rFonts w:asciiTheme="minorHAnsi" w:hAnsiTheme="minorHAnsi" w:cstheme="minorHAnsi"/>
        </w:rPr>
        <w:t xml:space="preserve">as a result of widespread </w:t>
      </w:r>
      <w:r w:rsidRPr="00066C3F">
        <w:rPr>
          <w:rStyle w:val="Emphasis"/>
          <w:rFonts w:asciiTheme="minorHAnsi" w:hAnsiTheme="minorHAnsi" w:cstheme="minorHAnsi"/>
          <w:highlight w:val="cyan"/>
        </w:rPr>
        <w:t xml:space="preserve">moral </w:t>
      </w:r>
      <w:r w:rsidRPr="00841556">
        <w:rPr>
          <w:rStyle w:val="Emphasis"/>
          <w:rFonts w:asciiTheme="minorHAnsi" w:hAnsiTheme="minorHAnsi" w:cstheme="minorHAnsi"/>
        </w:rPr>
        <w:t xml:space="preserve">stupor and </w:t>
      </w:r>
      <w:r w:rsidRPr="00066C3F">
        <w:rPr>
          <w:rStyle w:val="Emphasis"/>
          <w:rFonts w:asciiTheme="minorHAnsi" w:hAnsiTheme="minorHAnsi" w:cstheme="minorHAnsi"/>
          <w:highlight w:val="cyan"/>
        </w:rPr>
        <w:t xml:space="preserve">denial. </w:t>
      </w:r>
      <w:r w:rsidRPr="00841556">
        <w:rPr>
          <w:rStyle w:val="Style13ptBold"/>
          <w:rFonts w:asciiTheme="minorHAnsi" w:hAnsiTheme="minorHAnsi" w:cstheme="minorHAnsi"/>
          <w:sz w:val="14"/>
          <w:szCs w:val="20"/>
        </w:rPr>
        <w:t xml:space="preserve">It’s astonishing that this happens in the face of the psychological and development features of complex post-trauma which are often a consequence of child sexual abuse. By pathologizing adult survivors, often with the ‘Borderline Personality Disorder’ (BPD) tag, mainstream psychiatric business-as-usual plays out its role in suppressing the truth about the consequences of </w:t>
      </w:r>
      <w:proofErr w:type="spellStart"/>
      <w:r w:rsidRPr="00841556">
        <w:rPr>
          <w:rStyle w:val="Style13ptBold"/>
          <w:rFonts w:asciiTheme="minorHAnsi" w:hAnsiTheme="minorHAnsi" w:cstheme="minorHAnsi"/>
          <w:sz w:val="14"/>
          <w:szCs w:val="20"/>
        </w:rPr>
        <w:t>paedophilia</w:t>
      </w:r>
      <w:proofErr w:type="spellEnd"/>
      <w:r w:rsidRPr="00841556">
        <w:rPr>
          <w:rStyle w:val="Style13ptBold"/>
          <w:rFonts w:asciiTheme="minorHAnsi" w:hAnsiTheme="minorHAnsi" w:cstheme="minorHAnsi"/>
          <w:sz w:val="14"/>
          <w:szCs w:val="20"/>
        </w:rPr>
        <w:t xml:space="preserve"> among adult survivors. Pilgrim (2018) reminds us that </w:t>
      </w:r>
      <w:r w:rsidRPr="00841556">
        <w:rPr>
          <w:rStyle w:val="Emphasis"/>
          <w:rFonts w:asciiTheme="minorHAnsi" w:hAnsiTheme="minorHAnsi" w:cstheme="minorHAnsi"/>
        </w:rPr>
        <w:t>care and mutuality are core ethical features of all sexual practices</w:t>
      </w:r>
      <w:r w:rsidRPr="00841556">
        <w:rPr>
          <w:rStyle w:val="Style13ptBold"/>
          <w:rFonts w:asciiTheme="minorHAnsi" w:hAnsiTheme="minorHAnsi" w:cstheme="minorHAnsi"/>
          <w:sz w:val="14"/>
          <w:szCs w:val="20"/>
        </w:rPr>
        <w:t xml:space="preserve">. As someone who was for many years associated with cognitive therapy, I’m interested in ‘cognitive, or </w:t>
      </w:r>
      <w:r w:rsidRPr="00841556">
        <w:rPr>
          <w:rStyle w:val="Emphasis"/>
          <w:rFonts w:asciiTheme="minorHAnsi" w:hAnsiTheme="minorHAnsi" w:cstheme="minorHAnsi"/>
        </w:rPr>
        <w:t>thought distortions’</w:t>
      </w:r>
      <w:r w:rsidRPr="00841556">
        <w:rPr>
          <w:rStyle w:val="Style13ptBold"/>
          <w:rFonts w:asciiTheme="minorHAnsi" w:hAnsiTheme="minorHAnsi" w:cstheme="minorHAnsi"/>
          <w:sz w:val="14"/>
          <w:szCs w:val="20"/>
        </w:rPr>
        <w:t xml:space="preserve">, which </w:t>
      </w:r>
      <w:r w:rsidRPr="00841556">
        <w:rPr>
          <w:rStyle w:val="Emphasis"/>
          <w:rFonts w:asciiTheme="minorHAnsi" w:hAnsiTheme="minorHAnsi" w:cstheme="minorHAnsi"/>
        </w:rPr>
        <w:t xml:space="preserve">are used by people in </w:t>
      </w:r>
      <w:proofErr w:type="spellStart"/>
      <w:r w:rsidRPr="00841556">
        <w:rPr>
          <w:rStyle w:val="Emphasis"/>
          <w:rFonts w:asciiTheme="minorHAnsi" w:hAnsiTheme="minorHAnsi" w:cstheme="minorHAnsi"/>
        </w:rPr>
        <w:t>rationalising</w:t>
      </w:r>
      <w:proofErr w:type="spellEnd"/>
      <w:r w:rsidRPr="00841556">
        <w:rPr>
          <w:rStyle w:val="Emphasis"/>
          <w:rFonts w:asciiTheme="minorHAnsi" w:hAnsiTheme="minorHAnsi" w:cstheme="minorHAnsi"/>
        </w:rPr>
        <w:t xml:space="preserve"> their </w:t>
      </w:r>
      <w:proofErr w:type="spellStart"/>
      <w:r w:rsidRPr="00841556">
        <w:rPr>
          <w:rStyle w:val="Emphasis"/>
          <w:rFonts w:asciiTheme="minorHAnsi" w:hAnsiTheme="minorHAnsi" w:cstheme="minorHAnsi"/>
        </w:rPr>
        <w:t>behaviour</w:t>
      </w:r>
      <w:proofErr w:type="spellEnd"/>
      <w:r w:rsidRPr="00841556">
        <w:rPr>
          <w:rStyle w:val="Emphasis"/>
          <w:rFonts w:asciiTheme="minorHAnsi" w:hAnsiTheme="minorHAnsi" w:cstheme="minorHAnsi"/>
        </w:rPr>
        <w:t xml:space="preserve"> in self-serving ways. </w:t>
      </w:r>
      <w:r w:rsidRPr="00066C3F">
        <w:rPr>
          <w:rStyle w:val="Emphasis"/>
          <w:rFonts w:asciiTheme="minorHAnsi" w:hAnsiTheme="minorHAnsi" w:cstheme="minorHAnsi"/>
          <w:highlight w:val="cyan"/>
        </w:rPr>
        <w:t xml:space="preserve">We know from </w:t>
      </w:r>
      <w:r w:rsidRPr="00841556">
        <w:rPr>
          <w:rStyle w:val="Style13ptBold"/>
          <w:rFonts w:asciiTheme="minorHAnsi" w:hAnsiTheme="minorHAnsi" w:cstheme="minorHAnsi"/>
          <w:sz w:val="14"/>
          <w:szCs w:val="20"/>
        </w:rPr>
        <w:t xml:space="preserve">Pilgrim and many other writers, </w:t>
      </w:r>
      <w:r w:rsidRPr="00841556">
        <w:rPr>
          <w:rStyle w:val="Emphasis"/>
          <w:rFonts w:asciiTheme="minorHAnsi" w:hAnsiTheme="minorHAnsi" w:cstheme="minorHAnsi"/>
        </w:rPr>
        <w:t>researchers and practitioners abou</w:t>
      </w:r>
      <w:r w:rsidRPr="00066C3F">
        <w:rPr>
          <w:rStyle w:val="Emphasis"/>
          <w:rFonts w:asciiTheme="minorHAnsi" w:hAnsiTheme="minorHAnsi" w:cstheme="minorHAnsi"/>
          <w:highlight w:val="cyan"/>
        </w:rPr>
        <w:t xml:space="preserve">t the </w:t>
      </w:r>
      <w:proofErr w:type="spellStart"/>
      <w:r w:rsidRPr="00066C3F">
        <w:rPr>
          <w:rStyle w:val="Emphasis"/>
          <w:rFonts w:asciiTheme="minorHAnsi" w:hAnsiTheme="minorHAnsi" w:cstheme="minorHAnsi"/>
          <w:highlight w:val="cyan"/>
        </w:rPr>
        <w:t>rationalisations</w:t>
      </w:r>
      <w:proofErr w:type="spellEnd"/>
      <w:r w:rsidRPr="00066C3F">
        <w:rPr>
          <w:rStyle w:val="Emphasis"/>
          <w:rFonts w:asciiTheme="minorHAnsi" w:hAnsiTheme="minorHAnsi" w:cstheme="minorHAnsi"/>
          <w:highlight w:val="cyan"/>
        </w:rPr>
        <w:t xml:space="preserve"> of perpetrators of child sexual abuse and exploitation.</w:t>
      </w:r>
      <w:r w:rsidRPr="00066C3F">
        <w:rPr>
          <w:rStyle w:val="Style13ptBold"/>
          <w:rFonts w:asciiTheme="minorHAnsi" w:hAnsiTheme="minorHAnsi" w:cstheme="minorHAnsi"/>
          <w:sz w:val="14"/>
          <w:szCs w:val="20"/>
          <w:highlight w:val="cyan"/>
        </w:rPr>
        <w:t xml:space="preserve"> </w:t>
      </w:r>
      <w:r w:rsidRPr="00841556">
        <w:rPr>
          <w:rStyle w:val="Style13ptBold"/>
          <w:rFonts w:asciiTheme="minorHAnsi" w:hAnsiTheme="minorHAnsi" w:cstheme="minorHAnsi"/>
          <w:sz w:val="14"/>
          <w:szCs w:val="20"/>
        </w:rPr>
        <w:t xml:space="preserve">They include: Children are not victims but willing participants; They want it; They enjoy it; It’s about friendship; It’s about love; It helps children develop and mature. According to Pilgrim (2018), the ‘heyday’ period of </w:t>
      </w:r>
      <w:r w:rsidRPr="00066C3F">
        <w:rPr>
          <w:rStyle w:val="Emphasis"/>
          <w:rFonts w:asciiTheme="minorHAnsi" w:hAnsiTheme="minorHAnsi" w:cstheme="minorHAnsi"/>
          <w:highlight w:val="cyan"/>
        </w:rPr>
        <w:t xml:space="preserve">academic </w:t>
      </w:r>
      <w:r w:rsidRPr="00841556">
        <w:rPr>
          <w:rStyle w:val="Emphasis"/>
          <w:rFonts w:asciiTheme="minorHAnsi" w:hAnsiTheme="minorHAnsi" w:cstheme="minorHAnsi"/>
        </w:rPr>
        <w:t xml:space="preserve">versions of such </w:t>
      </w:r>
      <w:proofErr w:type="spellStart"/>
      <w:r w:rsidRPr="00066C3F">
        <w:rPr>
          <w:rStyle w:val="Emphasis"/>
          <w:rFonts w:asciiTheme="minorHAnsi" w:hAnsiTheme="minorHAnsi" w:cstheme="minorHAnsi"/>
          <w:highlight w:val="cyan"/>
        </w:rPr>
        <w:t>rationalisations</w:t>
      </w:r>
      <w:proofErr w:type="spellEnd"/>
      <w:r w:rsidRPr="00066C3F">
        <w:rPr>
          <w:rStyle w:val="Style13ptBold"/>
          <w:rFonts w:asciiTheme="minorHAnsi" w:hAnsiTheme="minorHAnsi" w:cstheme="minorHAnsi"/>
          <w:sz w:val="14"/>
          <w:szCs w:val="20"/>
          <w:highlight w:val="cyan"/>
        </w:rPr>
        <w:t xml:space="preserve"> </w:t>
      </w:r>
      <w:r w:rsidRPr="00841556">
        <w:rPr>
          <w:rStyle w:val="Style13ptBold"/>
          <w:rFonts w:asciiTheme="minorHAnsi" w:hAnsiTheme="minorHAnsi" w:cstheme="minorHAnsi"/>
          <w:sz w:val="14"/>
          <w:szCs w:val="20"/>
        </w:rPr>
        <w:t xml:space="preserve">was the 1970s. 1977 was the year of an unsuccessful lobby by French intellectuals to defend intergenerational sex. Included among these were the otherwise well-respected philosophers Jean-Paul Sartre, Simone de Beauvoir, </w:t>
      </w:r>
      <w:proofErr w:type="spellStart"/>
      <w:r w:rsidRPr="00841556">
        <w:rPr>
          <w:rStyle w:val="Style13ptBold"/>
          <w:rFonts w:asciiTheme="minorHAnsi" w:hAnsiTheme="minorHAnsi" w:cstheme="minorHAnsi"/>
          <w:sz w:val="14"/>
          <w:szCs w:val="20"/>
        </w:rPr>
        <w:t>Jaques</w:t>
      </w:r>
      <w:proofErr w:type="spellEnd"/>
      <w:r w:rsidRPr="00841556">
        <w:rPr>
          <w:rStyle w:val="Style13ptBold"/>
          <w:rFonts w:asciiTheme="minorHAnsi" w:hAnsiTheme="minorHAnsi" w:cstheme="minorHAnsi"/>
          <w:sz w:val="14"/>
          <w:szCs w:val="20"/>
        </w:rPr>
        <w:t xml:space="preserve"> Derrida, Roland Barthes and Michel Foucault. These figures </w:t>
      </w:r>
      <w:r w:rsidRPr="00066C3F">
        <w:rPr>
          <w:rStyle w:val="Emphasis"/>
          <w:rFonts w:asciiTheme="minorHAnsi" w:hAnsiTheme="minorHAnsi" w:cstheme="minorHAnsi"/>
          <w:highlight w:val="cyan"/>
        </w:rPr>
        <w:t>were</w:t>
      </w:r>
      <w:r w:rsidRPr="00066C3F">
        <w:rPr>
          <w:rStyle w:val="Style13ptBold"/>
          <w:rFonts w:asciiTheme="minorHAnsi" w:hAnsiTheme="minorHAnsi" w:cstheme="minorHAnsi"/>
          <w:sz w:val="14"/>
          <w:szCs w:val="20"/>
          <w:highlight w:val="cyan"/>
        </w:rPr>
        <w:t xml:space="preserve"> </w:t>
      </w:r>
      <w:r w:rsidRPr="00066C3F">
        <w:rPr>
          <w:rStyle w:val="Emphasis"/>
          <w:rFonts w:asciiTheme="minorHAnsi" w:hAnsiTheme="minorHAnsi" w:cstheme="minorHAnsi"/>
          <w:highlight w:val="cyan"/>
        </w:rPr>
        <w:t xml:space="preserve">at the forefront </w:t>
      </w:r>
      <w:r w:rsidRPr="00841556">
        <w:rPr>
          <w:rStyle w:val="Emphasis"/>
          <w:rFonts w:asciiTheme="minorHAnsi" w:hAnsiTheme="minorHAnsi" w:cstheme="minorHAnsi"/>
        </w:rPr>
        <w:t xml:space="preserve">of the use of academic authority </w:t>
      </w:r>
      <w:r w:rsidRPr="00066C3F">
        <w:rPr>
          <w:rStyle w:val="Emphasis"/>
          <w:rFonts w:asciiTheme="minorHAnsi" w:hAnsiTheme="minorHAnsi" w:cstheme="minorHAnsi"/>
          <w:highlight w:val="cyan"/>
        </w:rPr>
        <w:t xml:space="preserve">to lobby governments to </w:t>
      </w:r>
      <w:proofErr w:type="spellStart"/>
      <w:r w:rsidRPr="00841556">
        <w:rPr>
          <w:rStyle w:val="Emphasis"/>
          <w:rFonts w:asciiTheme="minorHAnsi" w:hAnsiTheme="minorHAnsi" w:cstheme="minorHAnsi"/>
        </w:rPr>
        <w:t>liberalise</w:t>
      </w:r>
      <w:proofErr w:type="spellEnd"/>
      <w:r w:rsidRPr="00841556">
        <w:rPr>
          <w:rStyle w:val="Emphasis"/>
          <w:rFonts w:asciiTheme="minorHAnsi" w:hAnsiTheme="minorHAnsi" w:cstheme="minorHAnsi"/>
        </w:rPr>
        <w:t xml:space="preserve"> and </w:t>
      </w:r>
      <w:proofErr w:type="spellStart"/>
      <w:r w:rsidRPr="00066C3F">
        <w:rPr>
          <w:rStyle w:val="Emphasis"/>
          <w:rFonts w:asciiTheme="minorHAnsi" w:hAnsiTheme="minorHAnsi" w:cstheme="minorHAnsi"/>
          <w:highlight w:val="cyan"/>
        </w:rPr>
        <w:t>decriminalise</w:t>
      </w:r>
      <w:proofErr w:type="spellEnd"/>
      <w:r w:rsidRPr="00066C3F">
        <w:rPr>
          <w:rStyle w:val="Emphasis"/>
          <w:rFonts w:asciiTheme="minorHAnsi" w:hAnsiTheme="minorHAnsi" w:cstheme="minorHAnsi"/>
          <w:highlight w:val="cyan"/>
        </w:rPr>
        <w:t xml:space="preserve"> adult-child sexual contact. </w:t>
      </w:r>
    </w:p>
    <w:p w14:paraId="4925A860" w14:textId="77777777" w:rsidR="007D68FC" w:rsidRPr="00132D61" w:rsidRDefault="007D68FC" w:rsidP="007D68FC"/>
    <w:p w14:paraId="44B9507B" w14:textId="77777777" w:rsidR="007D68FC" w:rsidRDefault="007D68FC" w:rsidP="007D68FC">
      <w:pPr>
        <w:pStyle w:val="Heading2"/>
      </w:pPr>
      <w:r>
        <w:lastRenderedPageBreak/>
        <w:t>Offense</w:t>
      </w:r>
    </w:p>
    <w:p w14:paraId="145154DB" w14:textId="18F58C98" w:rsidR="007D68FC" w:rsidRDefault="007D68FC" w:rsidP="007D68FC">
      <w:pPr>
        <w:pStyle w:val="Heading3"/>
      </w:pPr>
      <w:r>
        <w:lastRenderedPageBreak/>
        <w:t>PM 13</w:t>
      </w:r>
    </w:p>
    <w:p w14:paraId="0F3104B1" w14:textId="77777777" w:rsidR="007D68FC" w:rsidRDefault="007D68FC" w:rsidP="007D68FC">
      <w:pPr>
        <w:pStyle w:val="Heading4"/>
      </w:pPr>
      <w:r>
        <w:t>1] This card is not about medicines, has no impact on the 1AC</w:t>
      </w:r>
    </w:p>
    <w:p w14:paraId="668DB771" w14:textId="77777777" w:rsidR="007D68FC" w:rsidRDefault="007D68FC" w:rsidP="007D68FC">
      <w:pPr>
        <w:pStyle w:val="Heading4"/>
      </w:pPr>
      <w:r>
        <w:t>2] This card talks about broader issues of trademark rights which the AC cannot solve for</w:t>
      </w:r>
    </w:p>
    <w:p w14:paraId="65C34C48" w14:textId="77777777" w:rsidR="007D68FC" w:rsidRDefault="007D68FC" w:rsidP="007D68FC">
      <w:pPr>
        <w:pStyle w:val="Heading4"/>
      </w:pPr>
      <w:r>
        <w:t>3] For this card to be offensive they must prove having medicine without IP readily available creates a safe welcome atmosphere which is ridiculous</w:t>
      </w:r>
    </w:p>
    <w:p w14:paraId="10524505" w14:textId="21A4872A" w:rsidR="007D68FC" w:rsidRDefault="007D68FC" w:rsidP="007D68FC">
      <w:pPr>
        <w:pStyle w:val="Heading3"/>
      </w:pPr>
      <w:proofErr w:type="spellStart"/>
      <w:r>
        <w:lastRenderedPageBreak/>
        <w:t>Wolodozco</w:t>
      </w:r>
      <w:proofErr w:type="spellEnd"/>
    </w:p>
    <w:p w14:paraId="3F2E82A5" w14:textId="77777777" w:rsidR="007D68FC" w:rsidRDefault="007D68FC" w:rsidP="007D68FC">
      <w:pPr>
        <w:pStyle w:val="Heading4"/>
      </w:pPr>
      <w:r>
        <w:t>1] The human genome is not a medicine, they don’t solve</w:t>
      </w:r>
    </w:p>
    <w:p w14:paraId="7656C5C3" w14:textId="77777777" w:rsidR="007D68FC" w:rsidRPr="00AB075D" w:rsidRDefault="007D68FC" w:rsidP="007D68FC">
      <w:pPr>
        <w:pStyle w:val="Heading4"/>
      </w:pPr>
      <w:r>
        <w:t xml:space="preserve">2] The examples the card cites aren’t even about medicine, they are about broader testing which the </w:t>
      </w:r>
      <w:proofErr w:type="spellStart"/>
      <w:r>
        <w:t>aff</w:t>
      </w:r>
      <w:proofErr w:type="spellEnd"/>
      <w:r>
        <w:t xml:space="preserve"> </w:t>
      </w:r>
      <w:proofErr w:type="spellStart"/>
      <w:r>
        <w:t>cant</w:t>
      </w:r>
      <w:proofErr w:type="spellEnd"/>
      <w:r>
        <w:t xml:space="preserve"> solve for</w:t>
      </w:r>
    </w:p>
    <w:p w14:paraId="79EDB12A" w14:textId="77777777" w:rsidR="007D68FC" w:rsidRPr="00DB5164" w:rsidRDefault="007D68FC" w:rsidP="007D68FC"/>
    <w:p w14:paraId="2EB284AE" w14:textId="77777777" w:rsidR="007D68FC" w:rsidRDefault="007D68FC" w:rsidP="007D68FC">
      <w:pPr>
        <w:pStyle w:val="Heading3"/>
      </w:pPr>
      <w:r>
        <w:lastRenderedPageBreak/>
        <w:t>OV</w:t>
      </w:r>
    </w:p>
    <w:p w14:paraId="1198DAC2" w14:textId="77777777" w:rsidR="007D68FC" w:rsidRPr="005955FE" w:rsidRDefault="007D68FC" w:rsidP="007D68FC">
      <w:pPr>
        <w:pStyle w:val="Heading4"/>
      </w:pPr>
      <w:r>
        <w:t>Their whole case is predicated on patents decreasing accessibility and raising prices, if we prove they do the opposite, vote neg</w:t>
      </w:r>
    </w:p>
    <w:p w14:paraId="300D0C42" w14:textId="77777777" w:rsidR="007D68FC" w:rsidRDefault="007D68FC" w:rsidP="007D68FC"/>
    <w:p w14:paraId="7F9C1A43" w14:textId="77777777" w:rsidR="007D68FC" w:rsidRDefault="007D68FC" w:rsidP="007D68FC">
      <w:pPr>
        <w:pStyle w:val="Heading4"/>
      </w:pPr>
      <w:r>
        <w:t xml:space="preserve">Weakening patents is worse – eliminates funds for R&amp;D and halts pharma innovations that prevents an effective development of a right to health. </w:t>
      </w:r>
    </w:p>
    <w:p w14:paraId="22A877D3" w14:textId="77777777" w:rsidR="007D68FC" w:rsidRPr="00D55268" w:rsidRDefault="007D68FC" w:rsidP="007D68FC">
      <w:r w:rsidRPr="00D377CD">
        <w:t>Sarah</w:t>
      </w:r>
      <w:r>
        <w:rPr>
          <w:rStyle w:val="Style13ptBold"/>
        </w:rPr>
        <w:t xml:space="preserve"> </w:t>
      </w:r>
      <w:r w:rsidRPr="00B909E5">
        <w:rPr>
          <w:rStyle w:val="Style13ptBold"/>
        </w:rPr>
        <w:t>Joseph</w:t>
      </w:r>
      <w:r>
        <w:rPr>
          <w:rStyle w:val="Style13ptBold"/>
        </w:rPr>
        <w:t xml:space="preserve"> 11</w:t>
      </w:r>
      <w:r>
        <w:t xml:space="preserve">, </w:t>
      </w:r>
      <w:r w:rsidRPr="00B909E5">
        <w:t xml:space="preserve">Professor of Human Rights Law, and the Director of the </w:t>
      </w:r>
      <w:proofErr w:type="spellStart"/>
      <w:r w:rsidRPr="00B909E5">
        <w:t>Castan</w:t>
      </w:r>
      <w:proofErr w:type="spellEnd"/>
      <w:r w:rsidRPr="00B909E5">
        <w:t xml:space="preserve"> Centre for Human Rights Law at Monash University</w:t>
      </w:r>
      <w:r>
        <w:t xml:space="preserve">, Sarah, “Blame it on the WTO?” </w:t>
      </w:r>
      <w:r w:rsidRPr="00B909E5">
        <w:t>http://www.oxfordscholarship.com/view/10.1093/acprof:oso/9780199565894.001.0001/acprof-9780199565894-chapter-8#acprof-9780199565894-note-1350</w:t>
      </w:r>
    </w:p>
    <w:p w14:paraId="34099A51" w14:textId="77777777" w:rsidR="007D68FC" w:rsidRPr="003A7014" w:rsidRDefault="007D68FC" w:rsidP="007D68FC">
      <w:pPr>
        <w:rPr>
          <w:sz w:val="10"/>
        </w:rPr>
      </w:pPr>
      <w:r w:rsidRPr="00D55268">
        <w:rPr>
          <w:sz w:val="12"/>
        </w:rPr>
        <w:t xml:space="preserve">IP protection restricts trade and competition, so IP clauses are somewhat anomalous in trade agreements, which are normally designed to decrease trade barriers. What is the justification for IP protection?44 Due to their relevance to this chapter, I will concentrate on arguments in </w:t>
      </w:r>
      <w:proofErr w:type="spellStart"/>
      <w:r w:rsidRPr="00D55268">
        <w:rPr>
          <w:sz w:val="12"/>
        </w:rPr>
        <w:t>favour</w:t>
      </w:r>
      <w:proofErr w:type="spellEnd"/>
      <w:r w:rsidRPr="00D55268">
        <w:rPr>
          <w:sz w:val="12"/>
        </w:rPr>
        <w:t xml:space="preserve"> of patents.45 </w:t>
      </w:r>
      <w:r w:rsidRPr="00066C3F">
        <w:rPr>
          <w:rStyle w:val="StyleUnderline"/>
          <w:highlight w:val="cyan"/>
        </w:rPr>
        <w:t>Patents</w:t>
      </w:r>
      <w:r w:rsidRPr="00D55268">
        <w:rPr>
          <w:rStyle w:val="StyleUnderline"/>
        </w:rPr>
        <w:t xml:space="preserve"> reward people for their inventions</w:t>
      </w:r>
      <w:r w:rsidRPr="00D55268">
        <w:rPr>
          <w:sz w:val="12"/>
        </w:rPr>
        <w:t xml:space="preserve">, thus </w:t>
      </w:r>
      <w:r w:rsidRPr="00066C3F">
        <w:rPr>
          <w:rStyle w:val="Emphasis"/>
          <w:highlight w:val="cyan"/>
        </w:rPr>
        <w:t>encouraging creativity and innovation</w:t>
      </w:r>
      <w:r w:rsidRPr="00D55268">
        <w:rPr>
          <w:rStyle w:val="Emphasis"/>
        </w:rPr>
        <w:t>.</w:t>
      </w:r>
      <w:r w:rsidRPr="00D55268">
        <w:rPr>
          <w:sz w:val="12"/>
        </w:rPr>
        <w:t xml:space="preserve"> </w:t>
      </w:r>
      <w:r w:rsidRPr="00D55268">
        <w:rPr>
          <w:rStyle w:val="StyleUnderline"/>
        </w:rPr>
        <w:t>Patents operate on the assumption that</w:t>
      </w:r>
      <w:r w:rsidRPr="00D55268">
        <w:rPr>
          <w:sz w:val="12"/>
        </w:rPr>
        <w:t xml:space="preserve"> </w:t>
      </w:r>
      <w:r w:rsidRPr="00D55268">
        <w:rPr>
          <w:rStyle w:val="StyleUnderline"/>
        </w:rPr>
        <w:t>people are not</w:t>
      </w:r>
      <w:r w:rsidRPr="00D55268">
        <w:rPr>
          <w:sz w:val="12"/>
        </w:rPr>
        <w:t xml:space="preserve"> </w:t>
      </w:r>
      <w:r w:rsidRPr="00D55268">
        <w:rPr>
          <w:rStyle w:val="StyleUnderline"/>
        </w:rPr>
        <w:t xml:space="preserve">inherently altruistic, and expect rewards for their </w:t>
      </w:r>
      <w:proofErr w:type="spellStart"/>
      <w:r w:rsidRPr="00D55268">
        <w:rPr>
          <w:rStyle w:val="StyleUnderline"/>
        </w:rPr>
        <w:t>endeavours</w:t>
      </w:r>
      <w:proofErr w:type="spellEnd"/>
      <w:r w:rsidRPr="00D55268">
        <w:rPr>
          <w:sz w:val="12"/>
        </w:rPr>
        <w:t xml:space="preserve">, </w:t>
      </w:r>
      <w:r w:rsidRPr="00D55268">
        <w:rPr>
          <w:rStyle w:val="StyleUnderline"/>
        </w:rPr>
        <w:t>especially when those</w:t>
      </w:r>
      <w:r w:rsidRPr="00D55268">
        <w:rPr>
          <w:sz w:val="12"/>
        </w:rPr>
        <w:t xml:space="preserve"> </w:t>
      </w:r>
      <w:proofErr w:type="spellStart"/>
      <w:r w:rsidRPr="00D55268">
        <w:rPr>
          <w:sz w:val="12"/>
        </w:rPr>
        <w:t>endeavours</w:t>
      </w:r>
      <w:proofErr w:type="spellEnd"/>
      <w:r w:rsidRPr="00D55268">
        <w:rPr>
          <w:sz w:val="12"/>
        </w:rPr>
        <w:t xml:space="preserve"> </w:t>
      </w:r>
      <w:r w:rsidRPr="00D55268">
        <w:rPr>
          <w:rStyle w:val="Emphasis"/>
        </w:rPr>
        <w:t>are risky as they may, and often do, result in costly failure</w:t>
      </w:r>
      <w:r w:rsidRPr="00D55268">
        <w:rPr>
          <w:sz w:val="12"/>
        </w:rPr>
        <w:t xml:space="preserve">.46 Furthermore, </w:t>
      </w:r>
      <w:r w:rsidRPr="00D55268">
        <w:rPr>
          <w:rStyle w:val="StyleUnderline"/>
        </w:rPr>
        <w:t xml:space="preserve">the money raised from </w:t>
      </w:r>
      <w:r w:rsidRPr="00066C3F">
        <w:rPr>
          <w:rStyle w:val="StyleUnderline"/>
          <w:highlight w:val="cyan"/>
        </w:rPr>
        <w:t>patent protection is</w:t>
      </w:r>
      <w:r w:rsidRPr="00D55268">
        <w:rPr>
          <w:rStyle w:val="StyleUnderline"/>
        </w:rPr>
        <w:t xml:space="preserve"> </w:t>
      </w:r>
      <w:r w:rsidRPr="00D55268">
        <w:rPr>
          <w:sz w:val="12"/>
        </w:rPr>
        <w:t xml:space="preserve">said to be </w:t>
      </w:r>
      <w:r w:rsidRPr="00066C3F">
        <w:rPr>
          <w:rStyle w:val="Emphasis"/>
          <w:highlight w:val="cyan"/>
        </w:rPr>
        <w:t>necessary to fund</w:t>
      </w:r>
      <w:r w:rsidRPr="00D55268">
        <w:rPr>
          <w:rStyle w:val="Emphasis"/>
        </w:rPr>
        <w:t xml:space="preserve"> the considerable costs of research and development (</w:t>
      </w:r>
      <w:r w:rsidRPr="00066C3F">
        <w:rPr>
          <w:rStyle w:val="Emphasis"/>
          <w:highlight w:val="cyan"/>
        </w:rPr>
        <w:t>R&amp;D</w:t>
      </w:r>
      <w:r w:rsidRPr="00D55268">
        <w:rPr>
          <w:rStyle w:val="Emphasis"/>
        </w:rPr>
        <w:t>).</w:t>
      </w:r>
      <w:r w:rsidRPr="00D55268">
        <w:rPr>
          <w:sz w:val="12"/>
        </w:rPr>
        <w:t xml:space="preserve">47 </w:t>
      </w:r>
      <w:r w:rsidRPr="00D55268">
        <w:rPr>
          <w:rStyle w:val="StyleUnderline"/>
        </w:rPr>
        <w:t xml:space="preserve">Therefore, </w:t>
      </w:r>
      <w:r w:rsidRPr="00066C3F">
        <w:rPr>
          <w:rStyle w:val="StyleUnderline"/>
          <w:highlight w:val="cyan"/>
        </w:rPr>
        <w:t xml:space="preserve">without patents, </w:t>
      </w:r>
      <w:r w:rsidRPr="00066C3F">
        <w:rPr>
          <w:rStyle w:val="Emphasis"/>
          <w:highlight w:val="cyan"/>
        </w:rPr>
        <w:t>innovation in the pharmaceutical field</w:t>
      </w:r>
      <w:r w:rsidRPr="00D55268">
        <w:rPr>
          <w:rStyle w:val="Emphasis"/>
        </w:rPr>
        <w:t xml:space="preserve"> </w:t>
      </w:r>
      <w:r w:rsidRPr="00D55268">
        <w:rPr>
          <w:sz w:val="12"/>
        </w:rPr>
        <w:t xml:space="preserve">(or any industrial field) </w:t>
      </w:r>
      <w:r w:rsidRPr="00D55268">
        <w:rPr>
          <w:rStyle w:val="Emphasis"/>
        </w:rPr>
        <w:t xml:space="preserve">might </w:t>
      </w:r>
      <w:r w:rsidRPr="00066C3F">
        <w:rPr>
          <w:rStyle w:val="Emphasis"/>
          <w:highlight w:val="cyan"/>
        </w:rPr>
        <w:t>grind to a standstill</w:t>
      </w:r>
      <w:r w:rsidRPr="00D55268">
        <w:rPr>
          <w:rStyle w:val="Emphasis"/>
        </w:rPr>
        <w:t>.</w:t>
      </w:r>
      <w:r w:rsidRPr="00D55268">
        <w:rPr>
          <w:sz w:val="12"/>
        </w:rPr>
        <w:t xml:space="preserve"> W</w:t>
      </w:r>
      <w:r w:rsidRPr="00D55268">
        <w:rPr>
          <w:rStyle w:val="StyleUnderline"/>
        </w:rPr>
        <w:t>hile it is true that the high prices generated by patent protection may render access to drugs selective</w:t>
      </w:r>
      <w:r w:rsidRPr="00D55268">
        <w:rPr>
          <w:sz w:val="12"/>
        </w:rPr>
        <w:t xml:space="preserve">, (p.221) </w:t>
      </w:r>
      <w:r w:rsidRPr="00D55268">
        <w:rPr>
          <w:rStyle w:val="StyleUnderline"/>
        </w:rPr>
        <w:t xml:space="preserve">it is nevertheless </w:t>
      </w:r>
      <w:r w:rsidRPr="00066C3F">
        <w:rPr>
          <w:rStyle w:val="Emphasis"/>
          <w:highlight w:val="cyan"/>
        </w:rPr>
        <w:t>better that a drug is available to some rather than non-existent</w:t>
      </w:r>
      <w:r w:rsidRPr="00D55268">
        <w:rPr>
          <w:rStyle w:val="Emphasis"/>
        </w:rPr>
        <w:t xml:space="preserve"> and available to no one</w:t>
      </w:r>
      <w:r w:rsidRPr="00D55268">
        <w:rPr>
          <w:sz w:val="12"/>
        </w:rPr>
        <w:t>.</w:t>
      </w:r>
      <w:r>
        <w:rPr>
          <w:sz w:val="12"/>
        </w:rPr>
        <w:t xml:space="preserve"> </w:t>
      </w:r>
      <w:r w:rsidRPr="00D55268">
        <w:rPr>
          <w:rStyle w:val="StyleUnderline"/>
        </w:rPr>
        <w:t xml:space="preserve">The global extension of patent law mandated by TRIPS helps to ensure that patents are not undermined by the sale of competing pirated copies. Furthermore, </w:t>
      </w:r>
      <w:r w:rsidRPr="00066C3F">
        <w:rPr>
          <w:rStyle w:val="StyleUnderline"/>
          <w:highlight w:val="cyan"/>
        </w:rPr>
        <w:t>global IP regimes</w:t>
      </w:r>
      <w:r w:rsidRPr="00D55268">
        <w:rPr>
          <w:rStyle w:val="StyleUnderline"/>
        </w:rPr>
        <w:t xml:space="preserve"> should theoretically </w:t>
      </w:r>
      <w:r w:rsidRPr="00066C3F">
        <w:rPr>
          <w:rStyle w:val="Emphasis"/>
          <w:highlight w:val="cyan"/>
        </w:rPr>
        <w:t>encourage greater technology</w:t>
      </w:r>
      <w:r w:rsidRPr="00066C3F">
        <w:rPr>
          <w:sz w:val="10"/>
          <w:highlight w:val="cyan"/>
        </w:rPr>
        <w:t xml:space="preserve"> </w:t>
      </w:r>
      <w:r w:rsidRPr="00066C3F">
        <w:rPr>
          <w:rStyle w:val="Emphasis"/>
          <w:highlight w:val="cyan"/>
        </w:rPr>
        <w:t>transfer</w:t>
      </w:r>
      <w:r w:rsidRPr="00D55268">
        <w:rPr>
          <w:sz w:val="10"/>
        </w:rPr>
        <w:t xml:space="preserve"> between countries, greater foreign direct investment, and </w:t>
      </w:r>
      <w:r w:rsidRPr="00066C3F">
        <w:rPr>
          <w:rStyle w:val="Emphasis"/>
          <w:highlight w:val="cyan"/>
        </w:rPr>
        <w:t>greater local innovation</w:t>
      </w:r>
      <w:r w:rsidRPr="00D55268">
        <w:rPr>
          <w:sz w:val="10"/>
        </w:rPr>
        <w:t xml:space="preserve"> within compliant states.48 </w:t>
      </w:r>
      <w:r w:rsidRPr="00D55268">
        <w:rPr>
          <w:rStyle w:val="StyleUnderline"/>
        </w:rPr>
        <w:t xml:space="preserve">All of these outcomes </w:t>
      </w:r>
      <w:r w:rsidRPr="00D55268">
        <w:rPr>
          <w:rStyle w:val="Emphasis"/>
        </w:rPr>
        <w:t xml:space="preserve">should </w:t>
      </w:r>
      <w:r w:rsidRPr="00066C3F">
        <w:rPr>
          <w:rStyle w:val="Emphasis"/>
          <w:highlight w:val="cyan"/>
        </w:rPr>
        <w:t>accelerate</w:t>
      </w:r>
      <w:r w:rsidRPr="00D55268">
        <w:rPr>
          <w:rStyle w:val="Emphasis"/>
        </w:rPr>
        <w:t xml:space="preserve"> the </w:t>
      </w:r>
      <w:r w:rsidRPr="00066C3F">
        <w:rPr>
          <w:rStyle w:val="Emphasis"/>
          <w:highlight w:val="cyan"/>
        </w:rPr>
        <w:t>economic development of poor countries</w:t>
      </w:r>
      <w:r w:rsidRPr="00D55268">
        <w:rPr>
          <w:rStyle w:val="Emphasis"/>
        </w:rPr>
        <w:t>,</w:t>
      </w:r>
      <w:r w:rsidRPr="00D55268">
        <w:rPr>
          <w:sz w:val="10"/>
        </w:rPr>
        <w:t xml:space="preserve"> </w:t>
      </w:r>
      <w:r w:rsidRPr="00066C3F">
        <w:rPr>
          <w:rStyle w:val="Emphasis"/>
          <w:highlight w:val="cyan"/>
        </w:rPr>
        <w:t>with positive knock-on</w:t>
      </w:r>
      <w:r w:rsidRPr="00D55268">
        <w:rPr>
          <w:rStyle w:val="Emphasis"/>
        </w:rPr>
        <w:t xml:space="preserve"> effects </w:t>
      </w:r>
      <w:r w:rsidRPr="00066C3F">
        <w:rPr>
          <w:rStyle w:val="Emphasis"/>
          <w:highlight w:val="cyan"/>
        </w:rPr>
        <w:t>for human rights</w:t>
      </w:r>
      <w:r w:rsidRPr="00D55268">
        <w:rPr>
          <w:rStyle w:val="Emphasis"/>
        </w:rPr>
        <w:t>.</w:t>
      </w:r>
      <w:r>
        <w:rPr>
          <w:rStyle w:val="Emphasis"/>
        </w:rPr>
        <w:t xml:space="preserve"> </w:t>
      </w:r>
      <w:r w:rsidRPr="00D55268">
        <w:rPr>
          <w:sz w:val="10"/>
        </w:rPr>
        <w:t xml:space="preserve">Thus, perhaps it is arguable that </w:t>
      </w:r>
      <w:r w:rsidRPr="00D55268">
        <w:rPr>
          <w:rStyle w:val="StyleUnderline"/>
        </w:rPr>
        <w:t xml:space="preserve">pharmaceutical patents are </w:t>
      </w:r>
      <w:r w:rsidRPr="00D55268">
        <w:rPr>
          <w:rStyle w:val="Emphasis"/>
        </w:rPr>
        <w:t>justifiable under international human rights law</w:t>
      </w:r>
      <w:r w:rsidRPr="00D55268">
        <w:rPr>
          <w:sz w:val="10"/>
        </w:rPr>
        <w:t xml:space="preserve">, </w:t>
      </w:r>
      <w:r w:rsidRPr="00D55268">
        <w:rPr>
          <w:rStyle w:val="StyleUnderline"/>
        </w:rPr>
        <w:t xml:space="preserve">as they promote R&amp;D which is essential for </w:t>
      </w:r>
      <w:r w:rsidRPr="00D55268">
        <w:rPr>
          <w:rStyle w:val="Emphasis"/>
        </w:rPr>
        <w:t>the future enhancement of rights to life and health.</w:t>
      </w:r>
      <w:r w:rsidRPr="00D55268">
        <w:rPr>
          <w:sz w:val="10"/>
        </w:rPr>
        <w:t xml:space="preserve"> Furthermore, to the extent that they are held by natural persons, they are one way of protecting that person’s rights under Article 15(1)(c) of the ICESCR.</w:t>
      </w:r>
    </w:p>
    <w:p w14:paraId="6F71E5E5" w14:textId="77777777" w:rsidR="007D68FC" w:rsidRPr="00202751" w:rsidRDefault="007D68FC" w:rsidP="007D68FC">
      <w:pPr>
        <w:pStyle w:val="Heading4"/>
        <w:rPr>
          <w:rFonts w:asciiTheme="majorHAnsi" w:hAnsiTheme="majorHAnsi" w:cstheme="majorHAnsi"/>
        </w:rPr>
      </w:pPr>
      <w:r w:rsidRPr="00202751">
        <w:rPr>
          <w:rFonts w:asciiTheme="majorHAnsi" w:hAnsiTheme="majorHAnsi" w:cstheme="majorHAnsi"/>
        </w:rPr>
        <w:t>IP developed COVID vaccines rapidly and produced collaboration – turns case</w:t>
      </w:r>
    </w:p>
    <w:p w14:paraId="7F8D858A" w14:textId="77777777" w:rsidR="007D68FC" w:rsidRPr="00202751" w:rsidRDefault="007D68FC" w:rsidP="007D68FC">
      <w:pPr>
        <w:tabs>
          <w:tab w:val="left" w:pos="3330"/>
        </w:tabs>
        <w:spacing w:after="0" w:line="240" w:lineRule="auto"/>
        <w:rPr>
          <w:rStyle w:val="Style13ptBold"/>
          <w:rFonts w:asciiTheme="majorHAnsi" w:hAnsiTheme="majorHAnsi" w:cstheme="majorHAnsi"/>
        </w:rPr>
      </w:pPr>
      <w:r w:rsidRPr="00202751">
        <w:rPr>
          <w:rStyle w:val="Style13ptBold"/>
          <w:rFonts w:asciiTheme="majorHAnsi" w:hAnsiTheme="majorHAnsi" w:cstheme="majorHAnsi"/>
        </w:rPr>
        <w:t xml:space="preserve">Stevens and Schultz 21 </w:t>
      </w:r>
      <w:r w:rsidRPr="00202751">
        <w:rPr>
          <w:rStyle w:val="Style13ptBold"/>
          <w:rFonts w:asciiTheme="majorHAnsi" w:hAnsiTheme="majorHAnsi" w:cstheme="majorHAnsi"/>
          <w:sz w:val="16"/>
          <w:szCs w:val="16"/>
        </w:rPr>
        <w:t>[Philip Stevens and Mark Schultz, “WHY INTELLECTUAL PROPERTY RIGHTS MATTER FOR COVID-19”. Geneva Network, January, 2021. https://geneva-network.com/wp-content/uploads/2021/01/Why-IP-matters-for-Covid-19.pdf]</w:t>
      </w:r>
    </w:p>
    <w:p w14:paraId="7DC0640A" w14:textId="7F22BB26" w:rsidR="007D68FC" w:rsidRPr="00AB075D" w:rsidRDefault="007D68FC" w:rsidP="00E0343C">
      <w:pPr>
        <w:tabs>
          <w:tab w:val="left" w:pos="3330"/>
        </w:tabs>
      </w:pPr>
      <w:r w:rsidRPr="00202751">
        <w:rPr>
          <w:rFonts w:asciiTheme="majorHAnsi" w:hAnsiTheme="majorHAnsi" w:cstheme="majorHAnsi"/>
          <w:sz w:val="16"/>
        </w:rPr>
        <w:t xml:space="preserve">Some asserted that intellectual property would inevitably hold up urgent research. They </w:t>
      </w:r>
      <w:proofErr w:type="spellStart"/>
      <w:r w:rsidRPr="00202751">
        <w:rPr>
          <w:rFonts w:asciiTheme="majorHAnsi" w:hAnsiTheme="majorHAnsi" w:cstheme="majorHAnsi"/>
          <w:sz w:val="16"/>
        </w:rPr>
        <w:t>theorised</w:t>
      </w:r>
      <w:proofErr w:type="spellEnd"/>
      <w:r w:rsidRPr="00202751">
        <w:rPr>
          <w:rFonts w:asciiTheme="majorHAnsi" w:hAnsiTheme="majorHAnsi" w:cstheme="majorHAnsi"/>
          <w:sz w:val="16"/>
        </w:rPr>
        <w:t xml:space="preserve"> that the “winner-takes-all” nature of intellectual property rights, especially patents, would prevent scientists from rapidly disclosing research results, and discourage the sharing of unpatentable insights that may potentially lead to patentable treatments with further work. Members of Congress warned that IP would “put public health at risk”, while NGO Médecins Sans </w:t>
      </w:r>
      <w:proofErr w:type="spellStart"/>
      <w:r w:rsidRPr="00202751">
        <w:rPr>
          <w:rFonts w:asciiTheme="majorHAnsi" w:hAnsiTheme="majorHAnsi" w:cstheme="majorHAnsi"/>
          <w:sz w:val="16"/>
        </w:rPr>
        <w:t>Frontières</w:t>
      </w:r>
      <w:proofErr w:type="spellEnd"/>
      <w:r w:rsidRPr="00202751">
        <w:rPr>
          <w:rFonts w:asciiTheme="majorHAnsi" w:hAnsiTheme="majorHAnsi" w:cstheme="majorHAnsi"/>
          <w:sz w:val="16"/>
        </w:rPr>
        <w:t xml:space="preserve"> (MSF) called for “no patents or profiteering” on yet to be developed health technologies. A coalition of over 500 NGOs claimed that IP rights were a “hindrance” to efforts to tackle the pandemic, calling for all COVID-19-related IP to be rescinded</w:t>
      </w:r>
      <w:r w:rsidRPr="00202751">
        <w:rPr>
          <w:rFonts w:asciiTheme="majorHAnsi" w:hAnsiTheme="majorHAnsi" w:cstheme="majorHAnsi"/>
          <w:u w:val="single"/>
        </w:rPr>
        <w:t xml:space="preserve">. As events demonstrated, </w:t>
      </w:r>
      <w:r w:rsidRPr="00066C3F">
        <w:rPr>
          <w:rFonts w:asciiTheme="majorHAnsi" w:hAnsiTheme="majorHAnsi" w:cstheme="majorHAnsi"/>
          <w:highlight w:val="cyan"/>
          <w:u w:val="single"/>
        </w:rPr>
        <w:t>critics of IP were wrong</w:t>
      </w:r>
      <w:r w:rsidRPr="00202751">
        <w:rPr>
          <w:rFonts w:asciiTheme="majorHAnsi" w:hAnsiTheme="majorHAnsi" w:cstheme="majorHAnsi"/>
          <w:u w:val="single"/>
        </w:rPr>
        <w:t xml:space="preserve"> by a wide margin. </w:t>
      </w:r>
      <w:r w:rsidRPr="00066C3F">
        <w:rPr>
          <w:rFonts w:asciiTheme="majorHAnsi" w:hAnsiTheme="majorHAnsi" w:cstheme="majorHAnsi"/>
          <w:highlight w:val="cyan"/>
          <w:u w:val="single"/>
        </w:rPr>
        <w:t>In January 2020</w:t>
      </w:r>
      <w:r w:rsidRPr="00202751">
        <w:rPr>
          <w:rFonts w:asciiTheme="majorHAnsi" w:hAnsiTheme="majorHAnsi" w:cstheme="majorHAnsi"/>
          <w:u w:val="single"/>
        </w:rPr>
        <w:t xml:space="preserve"> </w:t>
      </w:r>
      <w:r w:rsidRPr="00CB3359">
        <w:rPr>
          <w:rFonts w:asciiTheme="majorHAnsi" w:hAnsiTheme="majorHAnsi" w:cstheme="majorHAnsi"/>
          <w:u w:val="single"/>
        </w:rPr>
        <w:t xml:space="preserve">very </w:t>
      </w:r>
      <w:r w:rsidRPr="00066C3F">
        <w:rPr>
          <w:rFonts w:asciiTheme="majorHAnsi" w:hAnsiTheme="majorHAnsi" w:cstheme="majorHAnsi"/>
          <w:highlight w:val="cyan"/>
          <w:u w:val="single"/>
        </w:rPr>
        <w:t>little was</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known about COVID</w:t>
      </w:r>
      <w:r w:rsidRPr="00202751">
        <w:rPr>
          <w:rFonts w:asciiTheme="majorHAnsi" w:hAnsiTheme="majorHAnsi" w:cstheme="majorHAnsi"/>
          <w:u w:val="single"/>
        </w:rPr>
        <w:t xml:space="preserve">-19. </w:t>
      </w:r>
      <w:r w:rsidRPr="00CB3359">
        <w:rPr>
          <w:rFonts w:asciiTheme="majorHAnsi" w:hAnsiTheme="majorHAnsi" w:cstheme="majorHAnsi"/>
          <w:u w:val="single"/>
        </w:rPr>
        <w:t>By</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January 2021</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three</w:t>
      </w:r>
      <w:r w:rsidRPr="00202751">
        <w:rPr>
          <w:rFonts w:asciiTheme="majorHAnsi" w:hAnsiTheme="majorHAnsi" w:cstheme="majorHAnsi"/>
          <w:u w:val="single"/>
        </w:rPr>
        <w:t xml:space="preserve"> safe and highly efficacious </w:t>
      </w:r>
      <w:r w:rsidRPr="00066C3F">
        <w:rPr>
          <w:rFonts w:asciiTheme="majorHAnsi" w:hAnsiTheme="majorHAnsi" w:cstheme="majorHAnsi"/>
          <w:highlight w:val="cyan"/>
          <w:u w:val="single"/>
        </w:rPr>
        <w:t>vaccines</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 xml:space="preserve">had been </w:t>
      </w:r>
      <w:proofErr w:type="spellStart"/>
      <w:r w:rsidRPr="00066C3F">
        <w:rPr>
          <w:rFonts w:asciiTheme="majorHAnsi" w:hAnsiTheme="majorHAnsi" w:cstheme="majorHAnsi"/>
          <w:highlight w:val="cyan"/>
          <w:u w:val="single"/>
        </w:rPr>
        <w:t>authorised</w:t>
      </w:r>
      <w:proofErr w:type="spellEnd"/>
      <w:r w:rsidRPr="00066C3F">
        <w:rPr>
          <w:rFonts w:asciiTheme="majorHAnsi" w:hAnsiTheme="majorHAnsi" w:cstheme="majorHAnsi"/>
          <w:highlight w:val="cyan"/>
          <w:u w:val="single"/>
        </w:rPr>
        <w:t xml:space="preserve"> </w:t>
      </w:r>
      <w:r w:rsidRPr="00CB3359">
        <w:rPr>
          <w:rFonts w:asciiTheme="majorHAnsi" w:hAnsiTheme="majorHAnsi" w:cstheme="majorHAnsi"/>
          <w:u w:val="single"/>
        </w:rPr>
        <w:t>for use</w:t>
      </w:r>
      <w:r w:rsidRPr="00202751">
        <w:rPr>
          <w:rFonts w:asciiTheme="majorHAnsi" w:hAnsiTheme="majorHAnsi" w:cstheme="majorHAnsi"/>
          <w:u w:val="single"/>
        </w:rPr>
        <w:t xml:space="preserve"> by stringent regulatory authorities, with several others poised to follow. As of 21st December 2o20, there were 1052 COVID-19-19 vaccines, therapeutics and diagnostic tools under development or approved globally, of which 219 are vaccines. </w:t>
      </w:r>
      <w:r w:rsidRPr="00CB3359">
        <w:rPr>
          <w:rFonts w:asciiTheme="majorHAnsi" w:hAnsiTheme="majorHAnsi" w:cstheme="majorHAnsi"/>
          <w:u w:val="single"/>
        </w:rPr>
        <w:t>This</w:t>
      </w:r>
      <w:r w:rsidRPr="00202751">
        <w:rPr>
          <w:rFonts w:asciiTheme="majorHAnsi" w:hAnsiTheme="majorHAnsi" w:cstheme="majorHAnsi"/>
          <w:u w:val="single"/>
        </w:rPr>
        <w:t xml:space="preserve"> major achievement </w:t>
      </w:r>
      <w:r w:rsidRPr="00CB3359">
        <w:rPr>
          <w:rFonts w:asciiTheme="majorHAnsi" w:hAnsiTheme="majorHAnsi" w:cstheme="majorHAnsi"/>
          <w:u w:val="single"/>
        </w:rPr>
        <w:t xml:space="preserve">is </w:t>
      </w:r>
      <w:r w:rsidRPr="00066C3F">
        <w:rPr>
          <w:rFonts w:asciiTheme="majorHAnsi" w:hAnsiTheme="majorHAnsi" w:cstheme="majorHAnsi"/>
          <w:highlight w:val="cyan"/>
          <w:u w:val="single"/>
        </w:rPr>
        <w:t>a testament</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 xml:space="preserve">to how </w:t>
      </w:r>
      <w:r w:rsidRPr="00CB3359">
        <w:rPr>
          <w:rFonts w:asciiTheme="majorHAnsi" w:hAnsiTheme="majorHAnsi" w:cstheme="majorHAnsi"/>
          <w:u w:val="single"/>
        </w:rPr>
        <w:t xml:space="preserve">well </w:t>
      </w:r>
      <w:r w:rsidRPr="00066C3F">
        <w:rPr>
          <w:rFonts w:asciiTheme="majorHAnsi" w:hAnsiTheme="majorHAnsi" w:cstheme="majorHAnsi"/>
          <w:highlight w:val="cyan"/>
          <w:u w:val="single"/>
        </w:rPr>
        <w:t>the IP system</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has worked</w:t>
      </w:r>
      <w:r w:rsidRPr="00202751">
        <w:rPr>
          <w:rFonts w:asciiTheme="majorHAnsi" w:hAnsiTheme="majorHAnsi" w:cstheme="majorHAnsi"/>
          <w:u w:val="single"/>
        </w:rPr>
        <w:t xml:space="preserve"> during the pandemic. </w:t>
      </w:r>
      <w:r w:rsidRPr="00202751">
        <w:rPr>
          <w:rFonts w:asciiTheme="majorHAnsi" w:hAnsiTheme="majorHAnsi" w:cstheme="majorHAnsi"/>
          <w:sz w:val="16"/>
        </w:rPr>
        <w:t xml:space="preserve">Calls to override intellectual property rights in the early </w:t>
      </w:r>
      <w:r w:rsidRPr="00202751">
        <w:rPr>
          <w:rFonts w:asciiTheme="majorHAnsi" w:hAnsiTheme="majorHAnsi" w:cstheme="majorHAnsi"/>
          <w:sz w:val="16"/>
        </w:rPr>
        <w:lastRenderedPageBreak/>
        <w:t xml:space="preserve">stages of the pandemic were seductive and were backed by respected global humanitarian NGOs and prominent political figures. But it is to the credit of the majority of governments that they held their nerve and ignored such calls, despite the growing urgency of the situation over 2020. V BUILDING ON EXISTING IP </w:t>
      </w:r>
      <w:proofErr w:type="spellStart"/>
      <w:r w:rsidRPr="00066C3F">
        <w:rPr>
          <w:rFonts w:asciiTheme="majorHAnsi" w:hAnsiTheme="majorHAnsi" w:cstheme="majorHAnsi"/>
          <w:highlight w:val="cyan"/>
          <w:u w:val="single"/>
        </w:rPr>
        <w:t>IP</w:t>
      </w:r>
      <w:proofErr w:type="spellEnd"/>
      <w:r w:rsidRPr="00066C3F">
        <w:rPr>
          <w:rFonts w:asciiTheme="majorHAnsi" w:hAnsiTheme="majorHAnsi" w:cstheme="majorHAnsi"/>
          <w:highlight w:val="cyan"/>
          <w:u w:val="single"/>
        </w:rPr>
        <w:t xml:space="preserve"> is the bedrock upon which</w:t>
      </w:r>
      <w:r w:rsidRPr="00202751">
        <w:rPr>
          <w:rFonts w:asciiTheme="majorHAnsi" w:hAnsiTheme="majorHAnsi" w:cstheme="majorHAnsi"/>
          <w:u w:val="single"/>
        </w:rPr>
        <w:t xml:space="preserve"> today’s COVID-19 </w:t>
      </w:r>
      <w:r w:rsidRPr="00066C3F">
        <w:rPr>
          <w:rFonts w:asciiTheme="majorHAnsi" w:hAnsiTheme="majorHAnsi" w:cstheme="majorHAnsi"/>
          <w:highlight w:val="cyan"/>
          <w:u w:val="single"/>
        </w:rPr>
        <w:t>vaccines have been built</w:t>
      </w:r>
      <w:r w:rsidRPr="00202751">
        <w:rPr>
          <w:rFonts w:asciiTheme="majorHAnsi" w:hAnsiTheme="majorHAnsi" w:cstheme="majorHAnsi"/>
          <w:u w:val="single"/>
        </w:rPr>
        <w:t xml:space="preserve">. The </w:t>
      </w:r>
      <w:r w:rsidRPr="00066C3F">
        <w:rPr>
          <w:rFonts w:asciiTheme="majorHAnsi" w:hAnsiTheme="majorHAnsi" w:cstheme="majorHAnsi"/>
          <w:highlight w:val="cyan"/>
          <w:u w:val="single"/>
        </w:rPr>
        <w:t>techn</w:t>
      </w:r>
      <w:r w:rsidRPr="00CB3359">
        <w:rPr>
          <w:rFonts w:asciiTheme="majorHAnsi" w:hAnsiTheme="majorHAnsi" w:cstheme="majorHAnsi"/>
          <w:u w:val="single"/>
        </w:rPr>
        <w:t>ologies</w:t>
      </w:r>
      <w:r w:rsidRPr="00202751">
        <w:rPr>
          <w:rFonts w:asciiTheme="majorHAnsi" w:hAnsiTheme="majorHAnsi" w:cstheme="majorHAnsi"/>
          <w:u w:val="single"/>
        </w:rPr>
        <w:t xml:space="preserve"> they are based on did not come out of thin air at the beginning of the pandemic, but </w:t>
      </w:r>
      <w:r w:rsidRPr="00066C3F">
        <w:rPr>
          <w:rFonts w:asciiTheme="majorHAnsi" w:hAnsiTheme="majorHAnsi" w:cstheme="majorHAnsi"/>
          <w:highlight w:val="cyan"/>
          <w:u w:val="single"/>
        </w:rPr>
        <w:t>had been under development</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for decades</w:t>
      </w:r>
      <w:r w:rsidRPr="00202751">
        <w:rPr>
          <w:rFonts w:asciiTheme="majorHAnsi" w:hAnsiTheme="majorHAnsi" w:cstheme="majorHAnsi"/>
          <w:u w:val="single"/>
        </w:rPr>
        <w:t xml:space="preserve">, with substantial research in academic labs followed by years of risky investment by commercial start-ups. </w:t>
      </w:r>
      <w:r w:rsidRPr="00202751">
        <w:rPr>
          <w:rFonts w:asciiTheme="majorHAnsi" w:hAnsiTheme="majorHAnsi" w:cstheme="majorHAnsi"/>
          <w:sz w:val="16"/>
        </w:rPr>
        <w:t>Consider the messenger RNA (mRNA) technology that is the basis for two of the first vaccines approved in Western countries. Scientists discovered in 1961 that mRNA could be used to “reprogram” cells to battle disease</w:t>
      </w:r>
      <w:r w:rsidRPr="00202751">
        <w:rPr>
          <w:rFonts w:asciiTheme="majorHAnsi" w:hAnsiTheme="majorHAnsi" w:cstheme="majorHAnsi"/>
          <w:u w:val="single"/>
        </w:rPr>
        <w:t xml:space="preserve">. It took decades of lab research and private sector-funded development by startups BioNTech and </w:t>
      </w:r>
      <w:proofErr w:type="spellStart"/>
      <w:r w:rsidRPr="00202751">
        <w:rPr>
          <w:rFonts w:asciiTheme="majorHAnsi" w:hAnsiTheme="majorHAnsi" w:cstheme="majorHAnsi"/>
          <w:u w:val="single"/>
        </w:rPr>
        <w:t>Moderna</w:t>
      </w:r>
      <w:proofErr w:type="spellEnd"/>
      <w:r w:rsidRPr="00202751">
        <w:rPr>
          <w:rFonts w:asciiTheme="majorHAnsi" w:hAnsiTheme="majorHAnsi" w:cstheme="majorHAnsi"/>
          <w:u w:val="single"/>
        </w:rPr>
        <w:t xml:space="preserve"> to overcome major difficulties and turn the technology into an effective vaccine that can be safely given to patients. Both </w:t>
      </w:r>
      <w:r w:rsidRPr="00066C3F">
        <w:rPr>
          <w:rFonts w:asciiTheme="majorHAnsi" w:hAnsiTheme="majorHAnsi" w:cstheme="majorHAnsi"/>
          <w:highlight w:val="cyan"/>
          <w:u w:val="single"/>
        </w:rPr>
        <w:t>companies</w:t>
      </w:r>
      <w:r w:rsidRPr="00202751">
        <w:rPr>
          <w:rFonts w:asciiTheme="majorHAnsi" w:hAnsiTheme="majorHAnsi" w:cstheme="majorHAnsi"/>
          <w:u w:val="single"/>
        </w:rPr>
        <w:t xml:space="preserve"> </w:t>
      </w:r>
      <w:r w:rsidRPr="00CB3359">
        <w:rPr>
          <w:rFonts w:asciiTheme="majorHAnsi" w:hAnsiTheme="majorHAnsi" w:cstheme="majorHAnsi"/>
          <w:u w:val="single"/>
        </w:rPr>
        <w:t>and</w:t>
      </w:r>
      <w:r w:rsidRPr="00202751">
        <w:rPr>
          <w:rFonts w:asciiTheme="majorHAnsi" w:hAnsiTheme="majorHAnsi" w:cstheme="majorHAnsi"/>
          <w:u w:val="single"/>
        </w:rPr>
        <w:t xml:space="preserve"> their </w:t>
      </w:r>
      <w:r w:rsidRPr="00066C3F">
        <w:rPr>
          <w:rFonts w:asciiTheme="majorHAnsi" w:hAnsiTheme="majorHAnsi" w:cstheme="majorHAnsi"/>
          <w:highlight w:val="cyan"/>
          <w:u w:val="single"/>
        </w:rPr>
        <w:t xml:space="preserve">investors </w:t>
      </w:r>
      <w:r w:rsidRPr="00CB3359">
        <w:rPr>
          <w:rFonts w:asciiTheme="majorHAnsi" w:hAnsiTheme="majorHAnsi" w:cstheme="majorHAnsi"/>
          <w:u w:val="single"/>
        </w:rPr>
        <w:t xml:space="preserve">have </w:t>
      </w:r>
      <w:r w:rsidRPr="00066C3F">
        <w:rPr>
          <w:rFonts w:asciiTheme="majorHAnsi" w:hAnsiTheme="majorHAnsi" w:cstheme="majorHAnsi"/>
          <w:highlight w:val="cyan"/>
          <w:u w:val="single"/>
        </w:rPr>
        <w:t xml:space="preserve">spent billions </w:t>
      </w:r>
      <w:r w:rsidRPr="00CB3359">
        <w:rPr>
          <w:rFonts w:asciiTheme="majorHAnsi" w:hAnsiTheme="majorHAnsi" w:cstheme="majorHAnsi"/>
          <w:u w:val="single"/>
        </w:rPr>
        <w:t>of dollars</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 xml:space="preserve">on </w:t>
      </w:r>
      <w:r w:rsidRPr="00CB3359">
        <w:rPr>
          <w:rFonts w:asciiTheme="majorHAnsi" w:hAnsiTheme="majorHAnsi" w:cstheme="majorHAnsi"/>
          <w:u w:val="single"/>
        </w:rPr>
        <w:t xml:space="preserve">mRNA </w:t>
      </w:r>
      <w:r w:rsidRPr="00066C3F">
        <w:rPr>
          <w:rFonts w:asciiTheme="majorHAnsi" w:hAnsiTheme="majorHAnsi" w:cstheme="majorHAnsi"/>
          <w:highlight w:val="cyan"/>
          <w:u w:val="single"/>
        </w:rPr>
        <w:t>research</w:t>
      </w:r>
      <w:r w:rsidRPr="00202751">
        <w:rPr>
          <w:rFonts w:asciiTheme="majorHAnsi" w:hAnsiTheme="majorHAnsi" w:cstheme="majorHAnsi"/>
          <w:u w:val="single"/>
        </w:rPr>
        <w:t xml:space="preserve"> prior to the pandemic.</w:t>
      </w:r>
      <w:r w:rsidRPr="00202751">
        <w:rPr>
          <w:rFonts w:asciiTheme="majorHAnsi" w:hAnsiTheme="majorHAnsi" w:cstheme="majorHAnsi"/>
          <w:sz w:val="16"/>
        </w:rPr>
        <w:t xml:space="preserve"> While academic research is fundamental, the end result would not have been possible without the private sector, which depends on intellectual property rights. Shortly before the pandemic started, we spoke to Dr. Derrick Rossi, the academic founder of </w:t>
      </w:r>
      <w:proofErr w:type="spellStart"/>
      <w:r w:rsidRPr="00202751">
        <w:rPr>
          <w:rFonts w:asciiTheme="majorHAnsi" w:hAnsiTheme="majorHAnsi" w:cstheme="majorHAnsi"/>
          <w:sz w:val="16"/>
        </w:rPr>
        <w:t>Moderna</w:t>
      </w:r>
      <w:proofErr w:type="spellEnd"/>
      <w:r w:rsidRPr="00202751">
        <w:rPr>
          <w:rFonts w:asciiTheme="majorHAnsi" w:hAnsiTheme="majorHAnsi" w:cstheme="majorHAnsi"/>
          <w:sz w:val="16"/>
        </w:rPr>
        <w:t xml:space="preserve">. When asked whether the treatments could be brought from the academic lab to patients without the help of the private sector, Dr. Rossi’s reply was categorical: “Not a chance. </w:t>
      </w:r>
      <w:r w:rsidRPr="00066C3F">
        <w:rPr>
          <w:rFonts w:asciiTheme="majorHAnsi" w:hAnsiTheme="majorHAnsi" w:cstheme="majorHAnsi"/>
          <w:highlight w:val="cyan"/>
          <w:u w:val="single"/>
        </w:rPr>
        <w:t>Academics</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are</w:t>
      </w:r>
      <w:r w:rsidRPr="00202751">
        <w:rPr>
          <w:rFonts w:asciiTheme="majorHAnsi" w:hAnsiTheme="majorHAnsi" w:cstheme="majorHAnsi"/>
          <w:u w:val="single"/>
        </w:rPr>
        <w:t xml:space="preserve"> good at academia and fundamental science. They are </w:t>
      </w:r>
      <w:r w:rsidRPr="00066C3F">
        <w:rPr>
          <w:rFonts w:asciiTheme="majorHAnsi" w:hAnsiTheme="majorHAnsi" w:cstheme="majorHAnsi"/>
          <w:highlight w:val="cyan"/>
          <w:u w:val="single"/>
        </w:rPr>
        <w:t xml:space="preserve">not good at developing drugs </w:t>
      </w:r>
      <w:r w:rsidRPr="00CB3359">
        <w:rPr>
          <w:rFonts w:asciiTheme="majorHAnsi" w:hAnsiTheme="majorHAnsi" w:cstheme="majorHAnsi"/>
          <w:u w:val="single"/>
        </w:rPr>
        <w:t>for patients</w:t>
      </w:r>
      <w:r w:rsidRPr="00202751">
        <w:rPr>
          <w:rFonts w:asciiTheme="majorHAnsi" w:hAnsiTheme="majorHAnsi" w:cstheme="majorHAnsi"/>
          <w:u w:val="single"/>
        </w:rPr>
        <w:t>.”</w:t>
      </w:r>
      <w:r w:rsidRPr="00202751">
        <w:rPr>
          <w:rFonts w:asciiTheme="majorHAnsi" w:hAnsiTheme="majorHAnsi" w:cstheme="majorHAnsi"/>
          <w:sz w:val="16"/>
        </w:rPr>
        <w:t xml:space="preserve"> Dr. Rossi explains that bringing a drug to market takes many professionals, sharing their </w:t>
      </w:r>
      <w:proofErr w:type="spellStart"/>
      <w:r w:rsidRPr="00202751">
        <w:rPr>
          <w:rFonts w:asciiTheme="majorHAnsi" w:hAnsiTheme="majorHAnsi" w:cstheme="majorHAnsi"/>
          <w:sz w:val="16"/>
        </w:rPr>
        <w:t>labour</w:t>
      </w:r>
      <w:proofErr w:type="spellEnd"/>
      <w:r w:rsidRPr="00202751">
        <w:rPr>
          <w:rFonts w:asciiTheme="majorHAnsi" w:hAnsiTheme="majorHAnsi" w:cstheme="majorHAnsi"/>
          <w:sz w:val="16"/>
        </w:rPr>
        <w:t xml:space="preserve"> and diverse expertise. “This industry of professionals is out there... The more people that are involved in the chain, post-academic discovery, the more you have pros involved — all the way from IP filings to VCs to due diligence to assembling a team,” the more likely you are to develop a viable treatment. Developing a practical application for a great academic insight takes vast sums, and investors need some prospect of a return on that investment. As Dr. Rossi explains, “you can be working on the coolest thing, but investors need to know that there is some protection for their investment, plain and simple.” V IP HELPS NOT HINDERS R&amp;D COLLABORATION The other claim frequently heard at the beginning of the pandemic was that IP poses a barrier to collaboration and knowledge sharing, so in a time of emergency any related IP should be open licensed or pooled. </w:t>
      </w:r>
      <w:r w:rsidRPr="00202751">
        <w:rPr>
          <w:rFonts w:asciiTheme="majorHAnsi" w:hAnsiTheme="majorHAnsi" w:cstheme="majorHAnsi"/>
          <w:u w:val="single"/>
        </w:rPr>
        <w:t xml:space="preserve">In reality, </w:t>
      </w:r>
      <w:r w:rsidRPr="00CB3359">
        <w:rPr>
          <w:rFonts w:asciiTheme="majorHAnsi" w:hAnsiTheme="majorHAnsi" w:cstheme="majorHAnsi"/>
          <w:u w:val="single"/>
        </w:rPr>
        <w:t xml:space="preserve">the </w:t>
      </w:r>
      <w:r w:rsidRPr="00066C3F">
        <w:rPr>
          <w:rFonts w:asciiTheme="majorHAnsi" w:hAnsiTheme="majorHAnsi" w:cstheme="majorHAnsi"/>
          <w:highlight w:val="cyan"/>
          <w:u w:val="single"/>
        </w:rPr>
        <w:t>IP system encouraged</w:t>
      </w:r>
      <w:r w:rsidRPr="00202751">
        <w:rPr>
          <w:rFonts w:asciiTheme="majorHAnsi" w:hAnsiTheme="majorHAnsi" w:cstheme="majorHAnsi"/>
          <w:u w:val="single"/>
        </w:rPr>
        <w:t xml:space="preserve"> the rapid </w:t>
      </w:r>
      <w:r w:rsidRPr="00066C3F">
        <w:rPr>
          <w:rFonts w:asciiTheme="majorHAnsi" w:hAnsiTheme="majorHAnsi" w:cstheme="majorHAnsi"/>
          <w:highlight w:val="cyan"/>
          <w:u w:val="single"/>
        </w:rPr>
        <w:t xml:space="preserve">establishment of </w:t>
      </w:r>
      <w:r w:rsidRPr="00CB3359">
        <w:rPr>
          <w:rFonts w:asciiTheme="majorHAnsi" w:hAnsiTheme="majorHAnsi" w:cstheme="majorHAnsi"/>
          <w:u w:val="single"/>
        </w:rPr>
        <w:t xml:space="preserve">dozens of </w:t>
      </w:r>
      <w:r w:rsidRPr="00066C3F">
        <w:rPr>
          <w:rFonts w:asciiTheme="majorHAnsi" w:hAnsiTheme="majorHAnsi" w:cstheme="majorHAnsi"/>
          <w:highlight w:val="cyan"/>
          <w:u w:val="single"/>
        </w:rPr>
        <w:t>partnerships</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around COVID-19</w:t>
      </w:r>
      <w:r w:rsidRPr="00202751">
        <w:rPr>
          <w:rFonts w:asciiTheme="majorHAnsi" w:hAnsiTheme="majorHAnsi" w:cstheme="majorHAnsi"/>
          <w:u w:val="single"/>
        </w:rPr>
        <w:t xml:space="preserve">-19, with even commercial rivals prepared to cooperate and share capital and proprietary intellectual resources such as compound libraries. </w:t>
      </w:r>
      <w:r w:rsidRPr="00CB3359">
        <w:rPr>
          <w:rFonts w:asciiTheme="majorHAnsi" w:hAnsiTheme="majorHAnsi" w:cstheme="majorHAnsi"/>
          <w:u w:val="single"/>
        </w:rPr>
        <w:t xml:space="preserve">Examples of consortia between the private sector and research </w:t>
      </w:r>
      <w:proofErr w:type="spellStart"/>
      <w:r w:rsidRPr="00CB3359">
        <w:rPr>
          <w:rFonts w:asciiTheme="majorHAnsi" w:hAnsiTheme="majorHAnsi" w:cstheme="majorHAnsi"/>
          <w:u w:val="single"/>
        </w:rPr>
        <w:t>centres</w:t>
      </w:r>
      <w:proofErr w:type="spellEnd"/>
      <w:r w:rsidRPr="00CB3359">
        <w:rPr>
          <w:rFonts w:asciiTheme="majorHAnsi" w:hAnsiTheme="majorHAnsi" w:cstheme="majorHAnsi"/>
          <w:u w:val="single"/>
        </w:rPr>
        <w:t xml:space="preserve"> include the COVID-19-19 Therapeutics Accelerator to evaluate new and repurposed drugs and biologics, the EU-backed Swift </w:t>
      </w:r>
      <w:proofErr w:type="spellStart"/>
      <w:r w:rsidRPr="00CB3359">
        <w:rPr>
          <w:rFonts w:asciiTheme="majorHAnsi" w:hAnsiTheme="majorHAnsi" w:cstheme="majorHAnsi"/>
          <w:u w:val="single"/>
        </w:rPr>
        <w:t>COronavirus</w:t>
      </w:r>
      <w:proofErr w:type="spellEnd"/>
      <w:r w:rsidRPr="00CB3359">
        <w:rPr>
          <w:rFonts w:asciiTheme="majorHAnsi" w:hAnsiTheme="majorHAnsi" w:cstheme="majorHAnsi"/>
          <w:u w:val="single"/>
        </w:rPr>
        <w:t xml:space="preserve"> therapeutics </w:t>
      </w:r>
      <w:proofErr w:type="spellStart"/>
      <w:r w:rsidRPr="00CB3359">
        <w:rPr>
          <w:rFonts w:asciiTheme="majorHAnsi" w:hAnsiTheme="majorHAnsi" w:cstheme="majorHAnsi"/>
          <w:u w:val="single"/>
        </w:rPr>
        <w:t>REsponse</w:t>
      </w:r>
      <w:proofErr w:type="spellEnd"/>
      <w:r w:rsidRPr="00CB3359">
        <w:rPr>
          <w:rFonts w:asciiTheme="majorHAnsi" w:hAnsiTheme="majorHAnsi" w:cstheme="majorHAnsi"/>
          <w:u w:val="single"/>
        </w:rPr>
        <w:t xml:space="preserve">, Corona Accelerated R&amp;D in Europe (CARE) as well as dozens of bilateral agreements between companies. </w:t>
      </w:r>
      <w:r w:rsidRPr="00CB3359">
        <w:rPr>
          <w:rFonts w:asciiTheme="majorHAnsi" w:hAnsiTheme="majorHAnsi" w:cstheme="majorHAnsi"/>
          <w:sz w:val="16"/>
        </w:rPr>
        <w:t>I</w:t>
      </w:r>
      <w:r w:rsidRPr="00202751">
        <w:rPr>
          <w:rFonts w:asciiTheme="majorHAnsi" w:hAnsiTheme="majorHAnsi" w:cstheme="majorHAnsi"/>
          <w:sz w:val="16"/>
        </w:rPr>
        <w:t xml:space="preserve">ndeed, the Pfizer vaccine is the result of its collaboration with </w:t>
      </w:r>
      <w:proofErr w:type="spellStart"/>
      <w:r w:rsidRPr="00202751">
        <w:rPr>
          <w:rFonts w:asciiTheme="majorHAnsi" w:hAnsiTheme="majorHAnsi" w:cstheme="majorHAnsi"/>
          <w:sz w:val="16"/>
        </w:rPr>
        <w:t>BioNtech</w:t>
      </w:r>
      <w:proofErr w:type="spellEnd"/>
      <w:r w:rsidRPr="00202751">
        <w:rPr>
          <w:rFonts w:asciiTheme="majorHAnsi" w:hAnsiTheme="majorHAnsi" w:cstheme="majorHAnsi"/>
          <w:sz w:val="16"/>
        </w:rPr>
        <w:t xml:space="preserve">, where partners shared and combined knowhow and proprietary knowledge to create the first vaccine authorized in the U.S. Far from being a barrier to such collaborations, IP is fundamental. </w:t>
      </w:r>
      <w:r w:rsidRPr="00CB3359">
        <w:rPr>
          <w:rFonts w:asciiTheme="majorHAnsi" w:hAnsiTheme="majorHAnsi" w:cstheme="majorHAnsi"/>
          <w:u w:val="single"/>
        </w:rPr>
        <w:t>Because</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 xml:space="preserve">patent rights </w:t>
      </w:r>
      <w:r w:rsidRPr="00CB3359">
        <w:rPr>
          <w:rFonts w:asciiTheme="majorHAnsi" w:hAnsiTheme="majorHAnsi" w:cstheme="majorHAnsi"/>
          <w:u w:val="single"/>
        </w:rPr>
        <w:t xml:space="preserve">require public disclosure, they </w:t>
      </w:r>
      <w:r w:rsidRPr="00066C3F">
        <w:rPr>
          <w:rFonts w:asciiTheme="majorHAnsi" w:hAnsiTheme="majorHAnsi" w:cstheme="majorHAnsi"/>
          <w:highlight w:val="cyan"/>
          <w:u w:val="single"/>
        </w:rPr>
        <w:t>enable</w:t>
      </w:r>
      <w:r w:rsidRPr="00202751">
        <w:rPr>
          <w:rFonts w:asciiTheme="majorHAnsi" w:hAnsiTheme="majorHAnsi" w:cstheme="majorHAnsi"/>
          <w:u w:val="single"/>
        </w:rPr>
        <w:t xml:space="preserve"> drug </w:t>
      </w:r>
      <w:r w:rsidRPr="00066C3F">
        <w:rPr>
          <w:rFonts w:asciiTheme="majorHAnsi" w:hAnsiTheme="majorHAnsi" w:cstheme="majorHAnsi"/>
          <w:highlight w:val="cyan"/>
          <w:u w:val="single"/>
        </w:rPr>
        <w:t>developers</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to identify partners</w:t>
      </w:r>
      <w:r w:rsidRPr="00202751">
        <w:rPr>
          <w:rFonts w:asciiTheme="majorHAnsi" w:hAnsiTheme="majorHAnsi" w:cstheme="majorHAnsi"/>
          <w:u w:val="single"/>
        </w:rPr>
        <w:t xml:space="preserve"> with the right intellectual assets such as knowhow, platforms, compounds and technical expertise.</w:t>
      </w:r>
      <w:r w:rsidRPr="00202751">
        <w:rPr>
          <w:rFonts w:asciiTheme="majorHAnsi" w:hAnsiTheme="majorHAnsi" w:cstheme="majorHAnsi"/>
          <w:sz w:val="16"/>
        </w:rPr>
        <w:t xml:space="preserve"> Without patents most of this valuable proprietary knowledge would be kept hidden as trade secrets, making it impossible for researchers to know what is out there. Second, the existence of laws protecting intellectual property helps rights-holders make the decision to collaborate in the first place. </w:t>
      </w:r>
      <w:r w:rsidRPr="00202751">
        <w:rPr>
          <w:rFonts w:asciiTheme="majorHAnsi" w:hAnsiTheme="majorHAnsi" w:cstheme="majorHAnsi"/>
          <w:u w:val="single"/>
        </w:rPr>
        <w:t xml:space="preserve">By allaying concerns about confidentiality, </w:t>
      </w:r>
      <w:r w:rsidRPr="00CB3359">
        <w:rPr>
          <w:rFonts w:asciiTheme="majorHAnsi" w:hAnsiTheme="majorHAnsi" w:cstheme="majorHAnsi"/>
          <w:u w:val="single"/>
        </w:rPr>
        <w:t>IP enables</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 xml:space="preserve">companies to open up their </w:t>
      </w:r>
      <w:r w:rsidRPr="00CB3359">
        <w:rPr>
          <w:rFonts w:asciiTheme="majorHAnsi" w:hAnsiTheme="majorHAnsi" w:cstheme="majorHAnsi"/>
          <w:u w:val="single"/>
        </w:rPr>
        <w:t xml:space="preserve">compound </w:t>
      </w:r>
      <w:r w:rsidRPr="00066C3F">
        <w:rPr>
          <w:rFonts w:asciiTheme="majorHAnsi" w:hAnsiTheme="majorHAnsi" w:cstheme="majorHAnsi"/>
          <w:highlight w:val="cyan"/>
          <w:u w:val="single"/>
        </w:rPr>
        <w:t>libraries</w:t>
      </w:r>
      <w:r w:rsidRPr="00202751">
        <w:rPr>
          <w:rFonts w:asciiTheme="majorHAnsi" w:hAnsiTheme="majorHAnsi" w:cstheme="majorHAnsi"/>
          <w:u w:val="single"/>
        </w:rPr>
        <w:t xml:space="preserve">, and to share platform technology and know-how without worrying they are going to sacrifice their wider business objectives or lose control of their valuable assets. For instance, rights holders might contribute </w:t>
      </w:r>
      <w:r w:rsidRPr="00066C3F">
        <w:rPr>
          <w:rFonts w:asciiTheme="majorHAnsi" w:hAnsiTheme="majorHAnsi" w:cstheme="majorHAnsi"/>
          <w:highlight w:val="cyan"/>
          <w:u w:val="single"/>
        </w:rPr>
        <w:t xml:space="preserve">IP that is useful for </w:t>
      </w:r>
      <w:r w:rsidRPr="00CB3359">
        <w:rPr>
          <w:rFonts w:asciiTheme="majorHAnsi" w:hAnsiTheme="majorHAnsi" w:cstheme="majorHAnsi"/>
          <w:u w:val="single"/>
        </w:rPr>
        <w:t xml:space="preserve">entirely </w:t>
      </w:r>
      <w:r w:rsidRPr="00066C3F">
        <w:rPr>
          <w:rFonts w:asciiTheme="majorHAnsi" w:hAnsiTheme="majorHAnsi" w:cstheme="majorHAnsi"/>
          <w:highlight w:val="cyan"/>
          <w:u w:val="single"/>
        </w:rPr>
        <w:t xml:space="preserve">different diseases to </w:t>
      </w:r>
      <w:r w:rsidRPr="00CB3359">
        <w:rPr>
          <w:rFonts w:asciiTheme="majorHAnsi" w:hAnsiTheme="majorHAnsi" w:cstheme="majorHAnsi"/>
          <w:u w:val="single"/>
        </w:rPr>
        <w:t xml:space="preserve">COVID-19 </w:t>
      </w:r>
      <w:r w:rsidRPr="00066C3F">
        <w:rPr>
          <w:rFonts w:asciiTheme="majorHAnsi" w:hAnsiTheme="majorHAnsi" w:cstheme="majorHAnsi"/>
          <w:highlight w:val="cyan"/>
          <w:u w:val="single"/>
        </w:rPr>
        <w:t>collaborations</w:t>
      </w:r>
      <w:r w:rsidRPr="00202751">
        <w:rPr>
          <w:rFonts w:asciiTheme="majorHAnsi" w:hAnsiTheme="majorHAnsi" w:cstheme="majorHAnsi"/>
          <w:u w:val="single"/>
        </w:rPr>
        <w:t>.</w:t>
      </w:r>
      <w:r w:rsidRPr="00202751">
        <w:rPr>
          <w:rFonts w:asciiTheme="majorHAnsi" w:hAnsiTheme="majorHAnsi" w:cstheme="majorHAnsi"/>
          <w:sz w:val="16"/>
        </w:rPr>
        <w:t xml:space="preserve"> </w:t>
      </w:r>
    </w:p>
    <w:p w14:paraId="7EE9768E" w14:textId="67A0D441" w:rsidR="009F2378" w:rsidRPr="009F2378" w:rsidRDefault="009F2378" w:rsidP="009F2378">
      <w:pPr>
        <w:pStyle w:val="Heading4"/>
      </w:pPr>
      <w:r>
        <w:t xml:space="preserve"> </w:t>
      </w:r>
    </w:p>
    <w:sectPr w:rsidR="009F2378" w:rsidRPr="009F237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Museo Sans 300">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B77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DD4"/>
    <w:rsid w:val="00267EBB"/>
    <w:rsid w:val="0027023B"/>
    <w:rsid w:val="00272F3F"/>
    <w:rsid w:val="00274EDB"/>
    <w:rsid w:val="0027729E"/>
    <w:rsid w:val="00282DC1"/>
    <w:rsid w:val="002843B2"/>
    <w:rsid w:val="00284ED6"/>
    <w:rsid w:val="00290C5A"/>
    <w:rsid w:val="00290C92"/>
    <w:rsid w:val="00295FF4"/>
    <w:rsid w:val="0029647A"/>
    <w:rsid w:val="00296504"/>
    <w:rsid w:val="002B1B3C"/>
    <w:rsid w:val="002B5511"/>
    <w:rsid w:val="002B7ACF"/>
    <w:rsid w:val="002C2F9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F2E"/>
    <w:rsid w:val="003B1668"/>
    <w:rsid w:val="003C5F4C"/>
    <w:rsid w:val="003C7904"/>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CE2"/>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37F"/>
    <w:rsid w:val="00585FBE"/>
    <w:rsid w:val="005870E8"/>
    <w:rsid w:val="0058789C"/>
    <w:rsid w:val="005A4D4E"/>
    <w:rsid w:val="005A7237"/>
    <w:rsid w:val="005B21FA"/>
    <w:rsid w:val="005B3244"/>
    <w:rsid w:val="005B6EE8"/>
    <w:rsid w:val="005B7731"/>
    <w:rsid w:val="005C4515"/>
    <w:rsid w:val="005C5602"/>
    <w:rsid w:val="005C74A6"/>
    <w:rsid w:val="005D00C5"/>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03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607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BB2"/>
    <w:rsid w:val="007D2DF5"/>
    <w:rsid w:val="007D451A"/>
    <w:rsid w:val="007D5E3E"/>
    <w:rsid w:val="007D68FC"/>
    <w:rsid w:val="007D7596"/>
    <w:rsid w:val="007E242C"/>
    <w:rsid w:val="007E6631"/>
    <w:rsid w:val="00803A12"/>
    <w:rsid w:val="00805417"/>
    <w:rsid w:val="008266F9"/>
    <w:rsid w:val="008267E2"/>
    <w:rsid w:val="00826A9B"/>
    <w:rsid w:val="00834842"/>
    <w:rsid w:val="00840E7B"/>
    <w:rsid w:val="008514D1"/>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378"/>
    <w:rsid w:val="009F3305"/>
    <w:rsid w:val="009F6FB2"/>
    <w:rsid w:val="00A01534"/>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221"/>
    <w:rsid w:val="00B75C54"/>
    <w:rsid w:val="00B8710E"/>
    <w:rsid w:val="00B92A93"/>
    <w:rsid w:val="00BA17A8"/>
    <w:rsid w:val="00BA3C33"/>
    <w:rsid w:val="00BB0878"/>
    <w:rsid w:val="00BB1879"/>
    <w:rsid w:val="00BB7783"/>
    <w:rsid w:val="00BC0ABE"/>
    <w:rsid w:val="00BC30DB"/>
    <w:rsid w:val="00BC64FF"/>
    <w:rsid w:val="00BC7C37"/>
    <w:rsid w:val="00BD2244"/>
    <w:rsid w:val="00BE6472"/>
    <w:rsid w:val="00BF29B8"/>
    <w:rsid w:val="00BF46EA"/>
    <w:rsid w:val="00C0323F"/>
    <w:rsid w:val="00C07769"/>
    <w:rsid w:val="00C07D05"/>
    <w:rsid w:val="00C10856"/>
    <w:rsid w:val="00C127C1"/>
    <w:rsid w:val="00C203FA"/>
    <w:rsid w:val="00C244F5"/>
    <w:rsid w:val="00C3164F"/>
    <w:rsid w:val="00C31B5E"/>
    <w:rsid w:val="00C32EB3"/>
    <w:rsid w:val="00C34D3E"/>
    <w:rsid w:val="00C35B37"/>
    <w:rsid w:val="00C3747A"/>
    <w:rsid w:val="00C37F29"/>
    <w:rsid w:val="00C56DCC"/>
    <w:rsid w:val="00C57075"/>
    <w:rsid w:val="00C72AFE"/>
    <w:rsid w:val="00C81619"/>
    <w:rsid w:val="00C96E72"/>
    <w:rsid w:val="00CA013C"/>
    <w:rsid w:val="00CA6D6D"/>
    <w:rsid w:val="00CB1F45"/>
    <w:rsid w:val="00CC7A4E"/>
    <w:rsid w:val="00CD1219"/>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27E"/>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B54"/>
    <w:rsid w:val="00DF1210"/>
    <w:rsid w:val="00DF1CD4"/>
    <w:rsid w:val="00DF31E9"/>
    <w:rsid w:val="00DF400D"/>
    <w:rsid w:val="00DF5C23"/>
    <w:rsid w:val="00E01DAD"/>
    <w:rsid w:val="00E021DC"/>
    <w:rsid w:val="00E0343C"/>
    <w:rsid w:val="00E03631"/>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075"/>
    <w:rsid w:val="00F94060"/>
    <w:rsid w:val="00F97BD6"/>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801EA9"/>
  <w14:defaultImageDpi w14:val="300"/>
  <w15:docId w15:val="{2A0D3A3B-0D93-A448-8AD1-30B01495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2F9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C2F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2F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C2F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2C2F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2F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2F9F"/>
  </w:style>
  <w:style w:type="character" w:customStyle="1" w:styleId="Heading1Char">
    <w:name w:val="Heading 1 Char"/>
    <w:aliases w:val="Pocket Char"/>
    <w:basedOn w:val="DefaultParagraphFont"/>
    <w:link w:val="Heading1"/>
    <w:uiPriority w:val="9"/>
    <w:rsid w:val="002C2F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2F9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C2F9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C2F9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C2F9F"/>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1"/>
    <w:qFormat/>
    <w:rsid w:val="002C2F9F"/>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20"/>
    <w:qFormat/>
    <w:rsid w:val="002C2F9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C2F9F"/>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2C2F9F"/>
    <w:rPr>
      <w:color w:val="auto"/>
      <w:u w:val="none"/>
    </w:rPr>
  </w:style>
  <w:style w:type="paragraph" w:styleId="DocumentMap">
    <w:name w:val="Document Map"/>
    <w:basedOn w:val="Normal"/>
    <w:link w:val="DocumentMapChar"/>
    <w:uiPriority w:val="99"/>
    <w:semiHidden/>
    <w:unhideWhenUsed/>
    <w:rsid w:val="002C2F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2F9F"/>
    <w:rPr>
      <w:rFonts w:ascii="Lucida Grande" w:hAnsi="Lucida Grande" w:cs="Lucida Grande"/>
    </w:rPr>
  </w:style>
  <w:style w:type="paragraph" w:customStyle="1" w:styleId="Emphasize">
    <w:name w:val="Emphasize"/>
    <w:basedOn w:val="Normal"/>
    <w:link w:val="Emphasis"/>
    <w:uiPriority w:val="20"/>
    <w:qFormat/>
    <w:rsid w:val="007D68F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unhideWhenUsed/>
    <w:rsid w:val="007D68FC"/>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7D68F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7D68FC"/>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to.org/free-trade-bulletin/unnecessary-proposal-wto-waiver-intellectual-property-rights-covid-19-vaccines%5d/Kankee" TargetMode="External"/><Relationship Id="rId5" Type="http://schemas.openxmlformats.org/officeDocument/2006/relationships/numbering" Target="numbering.xml"/><Relationship Id="rId10" Type="http://schemas.openxmlformats.org/officeDocument/2006/relationships/hyperlink" Target="https://www.wto.org/english/docs_e/legal_e/27-trips_04c_e.htm" TargetMode="External"/><Relationship Id="rId4" Type="http://schemas.openxmlformats.org/officeDocument/2006/relationships/customXml" Target="../customXml/item4.xml"/><Relationship Id="rId9" Type="http://schemas.openxmlformats.org/officeDocument/2006/relationships/hyperlink" Target="https://www.wto.org/english/docs_e/legal_e/27-trips_04c_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22</Pages>
  <Words>8817</Words>
  <Characters>50261</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58961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32</cp:revision>
  <dcterms:created xsi:type="dcterms:W3CDTF">2021-09-12T15:32:00Z</dcterms:created>
  <dcterms:modified xsi:type="dcterms:W3CDTF">2021-09-13T15:14:00Z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