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06EC7" w14:textId="42B6B012" w:rsidR="00221FD2" w:rsidRPr="00221FD2" w:rsidRDefault="00221FD2" w:rsidP="00221FD2">
      <w:pPr>
        <w:pStyle w:val="Heading2"/>
      </w:pPr>
      <w:r>
        <w:t xml:space="preserve">New </w:t>
      </w:r>
      <w:proofErr w:type="spellStart"/>
      <w:r>
        <w:t>Affs</w:t>
      </w:r>
      <w:proofErr w:type="spellEnd"/>
      <w:r>
        <w:t xml:space="preserve"> bad</w:t>
      </w:r>
    </w:p>
    <w:p w14:paraId="7A7C6B1D" w14:textId="77777777" w:rsidR="00606937" w:rsidRPr="00606937" w:rsidRDefault="00606937" w:rsidP="00606937">
      <w:pPr>
        <w:pStyle w:val="Heading4"/>
      </w:pPr>
      <w:r w:rsidRPr="00606937">
        <w:t xml:space="preserve">Interpretation—The </w:t>
      </w:r>
      <w:proofErr w:type="spellStart"/>
      <w:r w:rsidRPr="00606937">
        <w:t>aff</w:t>
      </w:r>
      <w:proofErr w:type="spellEnd"/>
      <w:r w:rsidRPr="00606937">
        <w:t xml:space="preserve"> must disclose the advocacy text and the standard text before the round. To clarify, disclosure can occur on the wiki or over message.</w:t>
      </w:r>
    </w:p>
    <w:p w14:paraId="12263BC9" w14:textId="4ED594B1" w:rsidR="00606937" w:rsidRDefault="00606937" w:rsidP="00606937">
      <w:pPr>
        <w:pStyle w:val="Heading4"/>
      </w:pPr>
      <w:r w:rsidRPr="00606937">
        <w:t>Violation—they didn't</w:t>
      </w:r>
    </w:p>
    <w:p w14:paraId="72B620B1" w14:textId="552B991D" w:rsidR="004E6754" w:rsidRPr="004E6754" w:rsidRDefault="004E6754" w:rsidP="004E6754">
      <w:r>
        <w:rPr>
          <w:noProof/>
        </w:rPr>
        <w:drawing>
          <wp:inline distT="0" distB="0" distL="0" distR="0" wp14:anchorId="049DD4A4" wp14:editId="102161E8">
            <wp:extent cx="3424136" cy="2574443"/>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442923" cy="2588568"/>
                    </a:xfrm>
                    <a:prstGeom prst="rect">
                      <a:avLst/>
                    </a:prstGeom>
                  </pic:spPr>
                </pic:pic>
              </a:graphicData>
            </a:graphic>
          </wp:inline>
        </w:drawing>
      </w:r>
    </w:p>
    <w:p w14:paraId="148E488D" w14:textId="77777777" w:rsidR="006231DF" w:rsidRDefault="00606937" w:rsidP="00606937">
      <w:pPr>
        <w:pStyle w:val="Heading4"/>
      </w:pPr>
      <w:r w:rsidRPr="00606937">
        <w:lastRenderedPageBreak/>
        <w:t>The standard is prep and clash-  Two internal links-</w:t>
      </w:r>
    </w:p>
    <w:p w14:paraId="65E18D01" w14:textId="77777777" w:rsidR="006231DF" w:rsidRDefault="00606937" w:rsidP="00606937">
      <w:pPr>
        <w:pStyle w:val="Heading4"/>
      </w:pPr>
      <w:r w:rsidRPr="00606937">
        <w:t xml:space="preserve">a) Neg prep: The AC framework controls the direction of a round – even if its whole </w:t>
      </w:r>
      <w:proofErr w:type="spellStart"/>
      <w:r w:rsidRPr="00606937">
        <w:t>rez</w:t>
      </w:r>
      <w:proofErr w:type="spellEnd"/>
      <w:r w:rsidRPr="00606937">
        <w:t xml:space="preserve">, my prep drastically differs based on a util AC, topical K </w:t>
      </w:r>
      <w:proofErr w:type="spellStart"/>
      <w:r w:rsidRPr="00606937">
        <w:t>aff</w:t>
      </w:r>
      <w:proofErr w:type="spellEnd"/>
      <w:r w:rsidRPr="00606937">
        <w:t xml:space="preserve">, or a burden/tricks </w:t>
      </w:r>
      <w:proofErr w:type="spellStart"/>
      <w:r w:rsidRPr="00606937">
        <w:t>aff</w:t>
      </w:r>
      <w:proofErr w:type="spellEnd"/>
      <w:r w:rsidRPr="00606937">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606937">
        <w:t>aff</w:t>
      </w:r>
      <w:proofErr w:type="spellEnd"/>
      <w:r w:rsidRPr="00606937">
        <w:t xml:space="preserve">, while I coming into the round guessing—o/w since their already structurally ahead, </w:t>
      </w:r>
    </w:p>
    <w:p w14:paraId="5FD0586C" w14:textId="31821161" w:rsidR="00606937" w:rsidRDefault="00606937" w:rsidP="00606937">
      <w:pPr>
        <w:pStyle w:val="Heading4"/>
      </w:pPr>
      <w:r w:rsidRPr="00606937">
        <w:t xml:space="preserve">b) </w:t>
      </w:r>
      <w:proofErr w:type="spellStart"/>
      <w:r w:rsidRPr="00606937">
        <w:t>Aff</w:t>
      </w:r>
      <w:proofErr w:type="spellEnd"/>
      <w:r w:rsidRPr="00606937">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606937">
        <w:t>aff</w:t>
      </w:r>
      <w:proofErr w:type="spellEnd"/>
      <w:r w:rsidRPr="00606937">
        <w:t xml:space="preserve">, but no incentive to cut a horrible, incoherent </w:t>
      </w:r>
      <w:proofErr w:type="spellStart"/>
      <w:r w:rsidRPr="00606937">
        <w:t>aff</w:t>
      </w:r>
      <w:proofErr w:type="spellEnd"/>
      <w:r w:rsidRPr="00606937">
        <w:t xml:space="preserve"> that the neg can't check against the broader literature.</w:t>
      </w:r>
    </w:p>
    <w:p w14:paraId="1594EBCA" w14:textId="77777777" w:rsidR="004058A1" w:rsidRDefault="004058A1" w:rsidP="004058A1">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0D26711D" w14:textId="77777777" w:rsidR="004058A1" w:rsidRDefault="004058A1" w:rsidP="004058A1">
      <w:pPr>
        <w:pStyle w:val="Heading4"/>
      </w:pPr>
      <w:r>
        <w:t xml:space="preserve">Edu- funded </w:t>
      </w:r>
      <w:proofErr w:type="spellStart"/>
      <w:r>
        <w:t>ny</w:t>
      </w:r>
      <w:proofErr w:type="spellEnd"/>
      <w:r>
        <w:t xml:space="preserve"> schools</w:t>
      </w:r>
    </w:p>
    <w:p w14:paraId="16CE1904" w14:textId="77777777" w:rsidR="004058A1" w:rsidRDefault="004058A1" w:rsidP="004058A1">
      <w:pPr>
        <w:pStyle w:val="Heading4"/>
      </w:pPr>
      <w:r>
        <w:t xml:space="preserve">DTD- </w:t>
      </w:r>
      <w:proofErr w:type="spellStart"/>
      <w:r>
        <w:t>dta</w:t>
      </w:r>
      <w:proofErr w:type="spellEnd"/>
      <w:r>
        <w:t xml:space="preserve"> illogical, time skew</w:t>
      </w:r>
    </w:p>
    <w:p w14:paraId="7BA259C2" w14:textId="77777777" w:rsidR="004058A1" w:rsidRDefault="004058A1" w:rsidP="004058A1">
      <w:pPr>
        <w:pStyle w:val="Heading4"/>
      </w:pPr>
      <w:r>
        <w:t>No RVI’s- illogical, baiting</w:t>
      </w:r>
    </w:p>
    <w:p w14:paraId="1E5A673B" w14:textId="77777777" w:rsidR="004058A1" w:rsidRDefault="004058A1" w:rsidP="004058A1">
      <w:pPr>
        <w:pStyle w:val="Heading4"/>
      </w:pPr>
      <w:r>
        <w:t>CI- intervention, race to bottom, collapses, yours vs best</w:t>
      </w:r>
    </w:p>
    <w:p w14:paraId="3A7AD6F3" w14:textId="7849E4B8" w:rsidR="004058A1" w:rsidRDefault="00726FA3" w:rsidP="00726FA3">
      <w:pPr>
        <w:pStyle w:val="Heading2"/>
      </w:pPr>
      <w:r>
        <w:lastRenderedPageBreak/>
        <w:t>Combo</w:t>
      </w:r>
    </w:p>
    <w:p w14:paraId="45D85224" w14:textId="7FF28A48" w:rsidR="00726FA3" w:rsidRDefault="00726FA3" w:rsidP="00726FA3">
      <w:pPr>
        <w:pStyle w:val="Heading4"/>
      </w:pPr>
      <w:proofErr w:type="spellStart"/>
      <w:r>
        <w:t>Cant</w:t>
      </w:r>
      <w:proofErr w:type="spellEnd"/>
      <w:r>
        <w:t xml:space="preserve"> say 1AR theory, DTD, CI, no </w:t>
      </w:r>
      <w:proofErr w:type="spellStart"/>
      <w:r>
        <w:t>rvis</w:t>
      </w:r>
      <w:proofErr w:type="spellEnd"/>
      <w:r>
        <w:t xml:space="preserve"> and 1ar theory first</w:t>
      </w:r>
    </w:p>
    <w:p w14:paraId="16AFDEA6" w14:textId="67B4D0D9" w:rsidR="00726FA3" w:rsidRDefault="00726FA3" w:rsidP="00726FA3">
      <w:pPr>
        <w:pStyle w:val="Heading4"/>
      </w:pPr>
      <w:r>
        <w:t>Inf abuse – you get infinite shells you auto win on</w:t>
      </w:r>
    </w:p>
    <w:p w14:paraId="1B9CEC6A" w14:textId="2CC1564A" w:rsidR="00B157DA" w:rsidRDefault="00B157DA" w:rsidP="00B157DA">
      <w:pPr>
        <w:pStyle w:val="Heading2"/>
      </w:pPr>
      <w:r>
        <w:lastRenderedPageBreak/>
        <w:t>Util</w:t>
      </w:r>
    </w:p>
    <w:p w14:paraId="78B98BFF" w14:textId="00F6EADE" w:rsidR="0058343E" w:rsidRDefault="0058343E" w:rsidP="0058343E">
      <w:pPr>
        <w:pStyle w:val="Heading4"/>
      </w:pPr>
      <w:r>
        <w:t xml:space="preserve">The standard is maximizing expected well-being. </w:t>
      </w:r>
    </w:p>
    <w:p w14:paraId="013CB6AB" w14:textId="77777777" w:rsidR="0058343E" w:rsidRPr="00716136" w:rsidRDefault="0058343E" w:rsidP="0058343E">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1386982" w14:textId="77777777" w:rsidR="0058343E" w:rsidRPr="00716136" w:rsidRDefault="0058343E" w:rsidP="0058343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C345A39" w14:textId="77777777" w:rsidR="0058343E" w:rsidRPr="00E47BED" w:rsidRDefault="0058343E" w:rsidP="0058343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 xml:space="preserve">pain is intrinsically </w:t>
      </w:r>
      <w:proofErr w:type="spellStart"/>
      <w:r w:rsidRPr="008C4C8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3F761250" w14:textId="77777777" w:rsidR="0058343E" w:rsidRPr="008F5337" w:rsidRDefault="0058343E" w:rsidP="0058343E">
      <w:pPr>
        <w:pStyle w:val="Heading4"/>
      </w:pPr>
      <w:r>
        <w:t xml:space="preserve">2] Extinction first --- moral uncertainty. </w:t>
      </w:r>
    </w:p>
    <w:p w14:paraId="2FA961E0" w14:textId="77777777" w:rsidR="0058343E" w:rsidRPr="005F7BED" w:rsidRDefault="0058343E" w:rsidP="0058343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01CADE9" w14:textId="77777777" w:rsidR="0058343E" w:rsidRDefault="0058343E" w:rsidP="0058343E">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37488DD3" w14:textId="77777777" w:rsidR="0058343E" w:rsidRDefault="0058343E" w:rsidP="0058343E">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575AABF" w14:textId="77777777" w:rsidR="0058343E" w:rsidRPr="004E035C" w:rsidRDefault="0058343E" w:rsidP="0058343E">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3E244C16" w14:textId="77777777" w:rsidR="0058343E" w:rsidRPr="004E035C" w:rsidRDefault="0058343E" w:rsidP="0058343E">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1187B4A6" w14:textId="77777777" w:rsidR="0058343E" w:rsidRPr="004E035C" w:rsidRDefault="0058343E" w:rsidP="0058343E">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1E29F0D1" w14:textId="77777777" w:rsidR="0058343E" w:rsidRPr="004E035C" w:rsidRDefault="0058343E" w:rsidP="0058343E">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8C4C82">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8C4C82">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8C4C82">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8C4C82">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8C4C82">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8C4C82">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8C4C82">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8C4C82">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1EBCF890" w14:textId="77777777" w:rsidR="009B6962" w:rsidRPr="009B6962" w:rsidRDefault="009B6962" w:rsidP="009B6962"/>
    <w:p w14:paraId="34C48631" w14:textId="0291E7D5" w:rsidR="00571966" w:rsidRDefault="00571966" w:rsidP="00571966">
      <w:pPr>
        <w:pStyle w:val="Heading2"/>
      </w:pPr>
      <w:r>
        <w:lastRenderedPageBreak/>
        <w:t>Econ DA</w:t>
      </w:r>
    </w:p>
    <w:p w14:paraId="7055CF24" w14:textId="190375A2" w:rsidR="00571966" w:rsidRDefault="00571966" w:rsidP="00571966">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26F88015" w14:textId="77777777" w:rsidR="00571966" w:rsidRPr="00004468" w:rsidRDefault="00571966" w:rsidP="00571966">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1" w:history="1">
        <w:r w:rsidRPr="00051040">
          <w:rPr>
            <w:rStyle w:val="Hyperlink"/>
          </w:rPr>
          <w:t>https://www.worldbank.org/en/news/feature/2021/06/08/the-global-economy-on-track-for-strong-but-uneven-growth-as-covid-19-still-weighs</w:t>
        </w:r>
      </w:hyperlink>
      <w:r>
        <w:t xml:space="preserve"> </w:t>
      </w:r>
    </w:p>
    <w:p w14:paraId="26565D9A" w14:textId="77777777" w:rsidR="00571966" w:rsidRPr="00C01178" w:rsidRDefault="00571966" w:rsidP="00571966">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5A51AAB8" w14:textId="77777777" w:rsidR="00571966" w:rsidRDefault="00571966" w:rsidP="00571966">
      <w:pPr>
        <w:pStyle w:val="Heading4"/>
      </w:pPr>
      <w:r>
        <w:t xml:space="preserve">Strikes </w:t>
      </w:r>
      <w:r>
        <w:rPr>
          <w:u w:val="single"/>
        </w:rPr>
        <w:t>hurt</w:t>
      </w:r>
      <w:r>
        <w:t xml:space="preserve"> the Economy – two warrants:</w:t>
      </w:r>
    </w:p>
    <w:p w14:paraId="0A0F4384" w14:textId="77777777" w:rsidR="00571966" w:rsidRDefault="00571966" w:rsidP="00571966">
      <w:pPr>
        <w:pStyle w:val="Heading4"/>
      </w:pPr>
      <w:r>
        <w:t xml:space="preserve">1] They hurt critical </w:t>
      </w:r>
      <w:r>
        <w:rPr>
          <w:u w:val="single"/>
        </w:rPr>
        <w:t>core industries</w:t>
      </w:r>
      <w:r>
        <w:t xml:space="preserve"> that is necessary for economic growth</w:t>
      </w:r>
    </w:p>
    <w:p w14:paraId="069DDD4C" w14:textId="77777777" w:rsidR="00571966" w:rsidRPr="00004468" w:rsidRDefault="00571966" w:rsidP="00571966">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12" w:history="1">
        <w:r w:rsidRPr="00051040">
          <w:rPr>
            <w:rStyle w:val="Hyperlink"/>
          </w:rPr>
          <w:t>https://www.wardsauto.com/ideaxchange/strikes-hurt-everybody</w:t>
        </w:r>
      </w:hyperlink>
      <w:r>
        <w:t xml:space="preserve"> (MPA at McCombs school of Business)</w:t>
      </w:r>
    </w:p>
    <w:p w14:paraId="713F64E1" w14:textId="77777777" w:rsidR="00571966" w:rsidRPr="00C01178" w:rsidRDefault="00571966" w:rsidP="00571966">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280DF564" w14:textId="77777777" w:rsidR="00571966" w:rsidRDefault="00571966" w:rsidP="00571966">
      <w:pPr>
        <w:pStyle w:val="Heading4"/>
      </w:pPr>
      <w:r>
        <w:t xml:space="preserve">2] Strikes create a stigmatization effect over labor and consumption that </w:t>
      </w:r>
      <w:r>
        <w:rPr>
          <w:u w:val="single"/>
        </w:rPr>
        <w:t>devastates</w:t>
      </w:r>
      <w:r>
        <w:t xml:space="preserve"> the Economy</w:t>
      </w:r>
    </w:p>
    <w:p w14:paraId="3A8BB54D" w14:textId="77777777" w:rsidR="00571966" w:rsidRPr="00004468" w:rsidRDefault="00571966" w:rsidP="00571966">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1CB718C0" w14:textId="77777777" w:rsidR="00571966" w:rsidRPr="00C01178" w:rsidRDefault="00571966" w:rsidP="00571966">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373D460F" w14:textId="77777777" w:rsidR="00571966" w:rsidRDefault="00571966" w:rsidP="00571966">
      <w:pPr>
        <w:pStyle w:val="Heading4"/>
      </w:pPr>
      <w:r>
        <w:t xml:space="preserve">Err Negative – over-estimate the effect on Strikes on the economy since traditional economic measures </w:t>
      </w:r>
      <w:r>
        <w:rPr>
          <w:u w:val="single"/>
        </w:rPr>
        <w:t>underestimate</w:t>
      </w:r>
      <w:r>
        <w:t xml:space="preserve"> the damage.</w:t>
      </w:r>
    </w:p>
    <w:p w14:paraId="44B56BCA" w14:textId="77777777" w:rsidR="00571966" w:rsidRPr="00004468" w:rsidRDefault="00571966" w:rsidP="00571966">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3"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7EF50304" w14:textId="77777777" w:rsidR="00571966" w:rsidRPr="00EF06CE" w:rsidRDefault="00571966" w:rsidP="00571966">
      <w:pPr>
        <w:rPr>
          <w:sz w:val="16"/>
        </w:rPr>
      </w:pPr>
      <w:r w:rsidRPr="00EF06CE">
        <w:rPr>
          <w:sz w:val="16"/>
        </w:rPr>
        <w:lastRenderedPageBreak/>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rare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r w:rsidRPr="00EF06CE">
        <w:rPr>
          <w:u w:val="single"/>
        </w:rPr>
        <w:t xml:space="preserve">( </w:t>
      </w:r>
      <w:r w:rsidRPr="003872D4">
        <w:rPr>
          <w:highlight w:val="cyan"/>
          <w:u w:val="single"/>
        </w:rPr>
        <w:t>those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18819A1B" w14:textId="77777777" w:rsidR="00571966" w:rsidRDefault="00571966" w:rsidP="00571966">
      <w:pPr>
        <w:pStyle w:val="Heading4"/>
      </w:pPr>
      <w:r>
        <w:t xml:space="preserve">Economic Collapse goes </w:t>
      </w:r>
      <w:r>
        <w:rPr>
          <w:u w:val="single"/>
        </w:rPr>
        <w:t>Nuclear</w:t>
      </w:r>
      <w:r>
        <w:t>.</w:t>
      </w:r>
    </w:p>
    <w:p w14:paraId="3F01B5C8" w14:textId="77777777" w:rsidR="00571966" w:rsidRPr="00CC4109" w:rsidRDefault="00571966" w:rsidP="00571966">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3FA7876F" w14:textId="77777777" w:rsidR="00571966" w:rsidRPr="00004468" w:rsidRDefault="00571966" w:rsidP="00571966">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3872D4">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3CCB515D" w14:textId="77777777" w:rsidR="008A2EEF" w:rsidRPr="008A2EEF" w:rsidRDefault="008A2EEF" w:rsidP="008A2EEF"/>
    <w:sectPr w:rsidR="008A2EEF" w:rsidRPr="008A2E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1F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FD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2D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8A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E6754"/>
    <w:rsid w:val="005028E5"/>
    <w:rsid w:val="00503735"/>
    <w:rsid w:val="00516A88"/>
    <w:rsid w:val="00522065"/>
    <w:rsid w:val="005224F2"/>
    <w:rsid w:val="00533F1C"/>
    <w:rsid w:val="00536D8B"/>
    <w:rsid w:val="005379C3"/>
    <w:rsid w:val="00542DDB"/>
    <w:rsid w:val="005519C2"/>
    <w:rsid w:val="005523E0"/>
    <w:rsid w:val="0055320F"/>
    <w:rsid w:val="0055699B"/>
    <w:rsid w:val="0056020A"/>
    <w:rsid w:val="00563D3D"/>
    <w:rsid w:val="005659AA"/>
    <w:rsid w:val="005676E8"/>
    <w:rsid w:val="00571966"/>
    <w:rsid w:val="00577C12"/>
    <w:rsid w:val="00580BFC"/>
    <w:rsid w:val="00581048"/>
    <w:rsid w:val="00581203"/>
    <w:rsid w:val="0058343E"/>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937"/>
    <w:rsid w:val="00607D6C"/>
    <w:rsid w:val="0061383D"/>
    <w:rsid w:val="00614D69"/>
    <w:rsid w:val="00617030"/>
    <w:rsid w:val="00621301"/>
    <w:rsid w:val="0062173F"/>
    <w:rsid w:val="006231D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FA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082"/>
    <w:rsid w:val="008904F9"/>
    <w:rsid w:val="00890E4C"/>
    <w:rsid w:val="00890E74"/>
    <w:rsid w:val="00892798"/>
    <w:rsid w:val="0089418F"/>
    <w:rsid w:val="00897C29"/>
    <w:rsid w:val="008A1A9C"/>
    <w:rsid w:val="008A2EEF"/>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6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4CC"/>
    <w:rsid w:val="00A81FD2"/>
    <w:rsid w:val="00A8441A"/>
    <w:rsid w:val="00A8674A"/>
    <w:rsid w:val="00A946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7D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125"/>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8C8"/>
    <w:rsid w:val="00E0717B"/>
    <w:rsid w:val="00E15598"/>
    <w:rsid w:val="00E20D65"/>
    <w:rsid w:val="00E232B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17A21"/>
  <w14:defaultImageDpi w14:val="300"/>
  <w15:docId w15:val="{3C79FAFA-5601-A045-B2EE-AD5D7F5B2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1F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1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1F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21F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221F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1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FD2"/>
  </w:style>
  <w:style w:type="character" w:customStyle="1" w:styleId="Heading1Char">
    <w:name w:val="Heading 1 Char"/>
    <w:aliases w:val="Pocket Char"/>
    <w:basedOn w:val="DefaultParagraphFont"/>
    <w:link w:val="Heading1"/>
    <w:uiPriority w:val="9"/>
    <w:rsid w:val="00221F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1FD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21F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221F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1FD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221FD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221F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1FD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21FD2"/>
    <w:rPr>
      <w:color w:val="auto"/>
      <w:u w:val="none"/>
    </w:rPr>
  </w:style>
  <w:style w:type="paragraph" w:styleId="DocumentMap">
    <w:name w:val="Document Map"/>
    <w:basedOn w:val="Normal"/>
    <w:link w:val="DocumentMapChar"/>
    <w:uiPriority w:val="99"/>
    <w:semiHidden/>
    <w:unhideWhenUsed/>
    <w:rsid w:val="00221F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1FD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Read stuff"/>
    <w:basedOn w:val="Heading1"/>
    <w:link w:val="Hyperlink"/>
    <w:autoRedefine/>
    <w:uiPriority w:val="99"/>
    <w:qFormat/>
    <w:rsid w:val="005719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7196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8A2EE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3872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su.indstate.edu/conant/ecn351/ch11/chapter11.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rdsauto.com/ideaxchange/strikes-hurt-everybod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21/06/08/the-global-economy-on-track-for-strong-but-uneven-growth-as-covid-19-still-weigh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4272</Words>
  <Characters>24357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19</cp:revision>
  <dcterms:created xsi:type="dcterms:W3CDTF">2021-10-28T13:21:00Z</dcterms:created>
  <dcterms:modified xsi:type="dcterms:W3CDTF">2021-10-28T14:07:00Z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