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794AE" w14:textId="77777777" w:rsidR="00AD5F4A" w:rsidRDefault="00AD5F4A" w:rsidP="00AD5F4A">
      <w:pPr>
        <w:pStyle w:val="Heading2"/>
      </w:pPr>
      <w:r>
        <w:t>T Just gov</w:t>
      </w:r>
    </w:p>
    <w:p w14:paraId="11EFACB5" w14:textId="77777777" w:rsidR="00AD5F4A" w:rsidRDefault="00AD5F4A" w:rsidP="00AD5F4A">
      <w:pPr>
        <w:pStyle w:val="Heading4"/>
      </w:pPr>
      <w:r>
        <w:t>Interpretation: the affirmative must defend that only just governments ought to recognize the right to strike</w:t>
      </w:r>
    </w:p>
    <w:p w14:paraId="32C16748" w14:textId="77777777" w:rsidR="00AD5F4A" w:rsidRDefault="00AD5F4A" w:rsidP="00AD5F4A">
      <w:pPr>
        <w:pStyle w:val="Heading4"/>
      </w:pPr>
      <w:r>
        <w:t>Just governments respect liberties</w:t>
      </w:r>
    </w:p>
    <w:p w14:paraId="40A41298" w14:textId="77777777" w:rsidR="00AD5F4A" w:rsidRPr="00F553B7" w:rsidRDefault="00AD5F4A" w:rsidP="00AD5F4A">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716A1819" w14:textId="77777777" w:rsidR="00AD5F4A" w:rsidRDefault="00AD5F4A" w:rsidP="00AD5F4A">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50C0A">
        <w:rPr>
          <w:rStyle w:val="StyleUnderline"/>
          <w:highlight w:val="cyan"/>
        </w:rPr>
        <w:t xml:space="preserve">the purpose of a just government is </w:t>
      </w:r>
      <w:r w:rsidRPr="00F553B7">
        <w:rPr>
          <w:rStyle w:val="StyleUnderline"/>
        </w:rPr>
        <w:t xml:space="preserve">not to do good with other people’s money, but </w:t>
      </w:r>
      <w:r w:rsidRPr="00950C0A">
        <w:rPr>
          <w:rStyle w:val="StyleUnderline"/>
          <w:highlight w:val="cyan"/>
        </w:rPr>
        <w:t>to prevent injustice by protecting property and securing liberty.</w:t>
      </w:r>
    </w:p>
    <w:p w14:paraId="0E2B70D8" w14:textId="77777777" w:rsidR="00AD5F4A" w:rsidRDefault="00AD5F4A" w:rsidP="00AD5F4A">
      <w:pPr>
        <w:rPr>
          <w:rStyle w:val="StyleUnderline"/>
        </w:rPr>
      </w:pPr>
    </w:p>
    <w:p w14:paraId="3394C864" w14:textId="3950FBEE" w:rsidR="00AD5F4A" w:rsidRDefault="00AD5F4A" w:rsidP="00AD5F4A">
      <w:pPr>
        <w:pStyle w:val="Heading4"/>
      </w:pPr>
      <w:r w:rsidRPr="005D40E9">
        <w:t>Violation—</w:t>
      </w:r>
      <w:r>
        <w:t xml:space="preserve">the US </w:t>
      </w:r>
      <w:r w:rsidR="00962360">
        <w:t>is not</w:t>
      </w:r>
      <w:r w:rsidRPr="005D40E9">
        <w:t xml:space="preserve"> just</w:t>
      </w:r>
      <w:r w:rsidR="00973A15">
        <w:t xml:space="preserve"> their court system is racist</w:t>
      </w:r>
    </w:p>
    <w:p w14:paraId="6DD86776" w14:textId="77777777" w:rsidR="00AD5F4A" w:rsidRPr="0071296D" w:rsidRDefault="00AD5F4A" w:rsidP="00AD5F4A">
      <w:r w:rsidRPr="0071296D">
        <w:rPr>
          <w:rStyle w:val="Style13ptBold"/>
        </w:rPr>
        <w:t>Nellis</w:t>
      </w:r>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2206107B" w14:textId="77777777" w:rsidR="00AD5F4A" w:rsidRPr="007B3CE9" w:rsidRDefault="00AD5F4A" w:rsidP="00AD5F4A">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5DB306D7" w14:textId="77777777" w:rsidR="00AD5F4A" w:rsidRPr="00917207" w:rsidRDefault="00AD5F4A" w:rsidP="00AD5F4A"/>
    <w:p w14:paraId="381A3CE0" w14:textId="77777777" w:rsidR="00AD5F4A" w:rsidRPr="0055304B" w:rsidRDefault="00AD5F4A" w:rsidP="00AD5F4A"/>
    <w:p w14:paraId="619E1DE3" w14:textId="77777777" w:rsidR="00AD5F4A" w:rsidRPr="00616CEB" w:rsidRDefault="00AD5F4A" w:rsidP="00AD5F4A">
      <w:pPr>
        <w:rPr>
          <w:sz w:val="14"/>
        </w:rPr>
      </w:pPr>
    </w:p>
    <w:p w14:paraId="09ED765E" w14:textId="77777777" w:rsidR="00AD5F4A" w:rsidRDefault="00AD5F4A" w:rsidP="00AD5F4A">
      <w:pPr>
        <w:pStyle w:val="Heading4"/>
      </w:pPr>
      <w:r>
        <w:lastRenderedPageBreak/>
        <w:t>Prefer –</w:t>
      </w:r>
    </w:p>
    <w:p w14:paraId="75E2B303" w14:textId="77777777" w:rsidR="00AD5F4A" w:rsidRDefault="00AD5F4A" w:rsidP="00AD5F4A">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14FA6324" w14:textId="77777777" w:rsidR="00AD5F4A" w:rsidRDefault="00AD5F4A" w:rsidP="00AD5F4A">
      <w:pPr>
        <w:pStyle w:val="Heading4"/>
      </w:pPr>
      <w:r>
        <w:t>2] Limits – there are 200 governments in the world – letting them pick an unjust ones explodes limits via infinite permutations of governments</w:t>
      </w:r>
    </w:p>
    <w:p w14:paraId="64BA2907" w14:textId="77777777" w:rsidR="00AD5F4A" w:rsidRDefault="00AD5F4A" w:rsidP="00AD5F4A">
      <w:pPr>
        <w:pStyle w:val="Heading4"/>
      </w:pPr>
      <w:r>
        <w:t>3] Phil ed – 1AR will claim no government is just but that just means that we defend ideal theory. That’s good –</w:t>
      </w:r>
    </w:p>
    <w:p w14:paraId="54C4E049" w14:textId="77777777" w:rsidR="00AD5F4A" w:rsidRDefault="00AD5F4A" w:rsidP="00AD5F4A">
      <w:pPr>
        <w:pStyle w:val="Heading4"/>
      </w:pPr>
      <w:r>
        <w:t>A] forces philosophical contestation which can uniquely happen in LD debate whereas you can util debate on any topic</w:t>
      </w:r>
    </w:p>
    <w:p w14:paraId="1FDD3C32" w14:textId="77777777" w:rsidR="00AD5F4A" w:rsidRPr="00205E60" w:rsidRDefault="00AD5F4A" w:rsidP="00AD5F4A">
      <w:pPr>
        <w:pStyle w:val="Heading4"/>
      </w:pPr>
      <w:r>
        <w:t>B] outweighs – framework debate allows to identify injustice which is a prereq to any other theory voter because they’re all philosophically grounded</w:t>
      </w:r>
    </w:p>
    <w:p w14:paraId="055AFE51" w14:textId="77777777" w:rsidR="00AD5F4A" w:rsidRDefault="00AD5F4A" w:rsidP="00AD5F4A">
      <w:pPr>
        <w:pStyle w:val="Heading4"/>
      </w:pPr>
      <w:r>
        <w:t>Fairness- consittutive of comp activites, args presume</w:t>
      </w:r>
    </w:p>
    <w:p w14:paraId="0EDB2D17" w14:textId="77777777" w:rsidR="00AD5F4A" w:rsidRDefault="00AD5F4A" w:rsidP="00AD5F4A">
      <w:pPr>
        <w:pStyle w:val="Heading4"/>
      </w:pPr>
      <w:r>
        <w:t>Edu- funded ny schools</w:t>
      </w:r>
    </w:p>
    <w:p w14:paraId="095D7FA9" w14:textId="77777777" w:rsidR="00AD5F4A" w:rsidRDefault="00AD5F4A" w:rsidP="00AD5F4A">
      <w:pPr>
        <w:pStyle w:val="Heading4"/>
      </w:pPr>
      <w:r>
        <w:t>DTD- dta illogical, time skew</w:t>
      </w:r>
    </w:p>
    <w:p w14:paraId="62F721A0" w14:textId="63D78F89" w:rsidR="00AD5F4A" w:rsidRDefault="00AD5F4A" w:rsidP="00AD5F4A">
      <w:pPr>
        <w:pStyle w:val="Heading4"/>
      </w:pPr>
      <w:r>
        <w:t>No RVI’s- illogical, baiting</w:t>
      </w:r>
    </w:p>
    <w:p w14:paraId="5FAA543B" w14:textId="79EC1A76" w:rsidR="00335DE7" w:rsidRDefault="00335DE7" w:rsidP="00335DE7">
      <w:pPr>
        <w:pStyle w:val="Heading4"/>
      </w:pPr>
      <w:r>
        <w:t>CI – intervention, collapses, yours vs best, race to bottom</w:t>
      </w:r>
    </w:p>
    <w:p w14:paraId="71C0256A" w14:textId="5AF3BA5D" w:rsidR="0068184F" w:rsidRPr="0068184F" w:rsidRDefault="0068184F" w:rsidP="0068184F">
      <w:pPr>
        <w:pStyle w:val="Heading2"/>
      </w:pPr>
      <w:r>
        <w:lastRenderedPageBreak/>
        <w:t>Disclosure</w:t>
      </w:r>
    </w:p>
    <w:p w14:paraId="4230F1BC" w14:textId="77777777" w:rsidR="00D67B37" w:rsidRDefault="0068184F" w:rsidP="0068184F">
      <w:pPr>
        <w:pStyle w:val="Heading4"/>
      </w:pPr>
      <w:r>
        <w:t>Interp: Debaters must disclose tournaments on the 202</w:t>
      </w:r>
      <w:r w:rsidR="00371C6D">
        <w:t>1</w:t>
      </w:r>
      <w:r>
        <w:t>-202</w:t>
      </w:r>
      <w:r w:rsidR="00371C6D">
        <w:t>2</w:t>
      </w:r>
      <w:r>
        <w:t xml:space="preserve"> NDCA LD wiki under the actual name of the tournament on tabroom. </w:t>
      </w:r>
    </w:p>
    <w:p w14:paraId="3861342E" w14:textId="2ECB2400" w:rsidR="0068184F" w:rsidRDefault="0068184F" w:rsidP="0068184F">
      <w:pPr>
        <w:pStyle w:val="Heading4"/>
      </w:pPr>
      <w:r>
        <w:t>To clarify- when you look up the tournament name from the wiki on tab, the entry must pop up</w:t>
      </w:r>
    </w:p>
    <w:p w14:paraId="041BA8A0" w14:textId="2BA024D4" w:rsidR="0068184F" w:rsidRPr="006874A5" w:rsidRDefault="0068184F" w:rsidP="0068184F">
      <w:pPr>
        <w:pStyle w:val="Heading4"/>
      </w:pPr>
      <w:r>
        <w:t>Violation – they disclose a tournament as ‘</w:t>
      </w:r>
      <w:r w:rsidR="00A60103">
        <w:t>bronx</w:t>
      </w:r>
      <w:r>
        <w:t xml:space="preserve">, when </w:t>
      </w:r>
      <w:r w:rsidR="00A60103">
        <w:t>bronx</w:t>
      </w:r>
      <w:r>
        <w:t xml:space="preserve"> is looked up on tabroom, nothing comes up that </w:t>
      </w:r>
      <w:r w:rsidR="00A60103">
        <w:t>andrew</w:t>
      </w:r>
      <w:r>
        <w:t xml:space="preserve"> went to with these pairings. Screenshots in the doc</w:t>
      </w:r>
    </w:p>
    <w:p w14:paraId="3420A26C" w14:textId="0D3E527B" w:rsidR="0068184F" w:rsidRDefault="00127D23" w:rsidP="0068184F">
      <w:r>
        <w:rPr>
          <w:noProof/>
        </w:rPr>
        <w:drawing>
          <wp:inline distT="0" distB="0" distL="0" distR="0" wp14:anchorId="2AEEF78D" wp14:editId="5C727F38">
            <wp:extent cx="5486400" cy="2668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5486400" cy="2668270"/>
                    </a:xfrm>
                    <a:prstGeom prst="rect">
                      <a:avLst/>
                    </a:prstGeom>
                  </pic:spPr>
                </pic:pic>
              </a:graphicData>
            </a:graphic>
          </wp:inline>
        </w:drawing>
      </w:r>
    </w:p>
    <w:p w14:paraId="6303C7B9" w14:textId="0B7C5F08" w:rsidR="0068184F" w:rsidRDefault="0068184F" w:rsidP="0068184F"/>
    <w:p w14:paraId="25DDE3F5" w14:textId="3D715CC4" w:rsidR="004C1B05" w:rsidRDefault="004C1B05" w:rsidP="004C1B05">
      <w:pPr>
        <w:pStyle w:val="Heading4"/>
      </w:pPr>
      <w:r w:rsidRPr="007C1362">
        <w:lastRenderedPageBreak/>
        <w:t>Inclusion - linguistic norms are determined by consenous, which is interpreted by access to broader debate institutions, success, and coaches that determine normative aspects of communication used upon the every day high school teams - this language can't be universalized since schools with less funding, access, or availability to factors such as large tournaments, camps, and plenty more aren't traaditionally exposed to circuit expressions -- casting "Emory, Bronx, valley" as normative exports individualistic perspectives to the collective and denies other subjects perception of tone -- it's same ideology that justifies the pathology of AAVE or insistence upon formal communication to black students as those with access to broader institutions set paradigm for how all subjects must speaak in order to effectively research or in this case respond to wikis</w:t>
      </w:r>
    </w:p>
    <w:p w14:paraId="71CDCEA2" w14:textId="77777777" w:rsidR="00801B59" w:rsidRDefault="0068184F" w:rsidP="0068184F">
      <w:pPr>
        <w:pStyle w:val="Heading4"/>
      </w:pPr>
      <w:r>
        <w:t>Inclusion ow, other impacts assume that you have the ability to access the round in the first place.</w:t>
      </w:r>
    </w:p>
    <w:p w14:paraId="2311F0C8" w14:textId="5873E966" w:rsidR="0068184F" w:rsidRDefault="0068184F" w:rsidP="0068184F">
      <w:pPr>
        <w:pStyle w:val="Heading4"/>
      </w:pPr>
      <w:r>
        <w:t xml:space="preserve"> Reject reasonability on inclusion impacts- 1% of exclusion is still terrible and enough to affirm on</w:t>
      </w:r>
    </w:p>
    <w:p w14:paraId="024EE3B4" w14:textId="77777777" w:rsidR="0068184F" w:rsidRDefault="0068184F" w:rsidP="0068184F">
      <w:pPr>
        <w:pStyle w:val="Heading4"/>
      </w:pPr>
      <w:r>
        <w:t>Reject every reason why disclosure is bad- you concede to the validitiy of putting tournament names by putting it on your wiki in the first,</w:t>
      </w:r>
    </w:p>
    <w:p w14:paraId="278228F7" w14:textId="77777777" w:rsidR="0068184F" w:rsidRDefault="0068184F" w:rsidP="0068184F">
      <w:pPr>
        <w:pStyle w:val="Heading4"/>
      </w:pPr>
      <w:r>
        <w:t>They will say the shell is arbitrary but literal wiki rules prove otherwise</w:t>
      </w:r>
    </w:p>
    <w:p w14:paraId="476A4487" w14:textId="77777777" w:rsidR="0068184F" w:rsidRPr="006C3533" w:rsidRDefault="0068184F" w:rsidP="0068184F">
      <w:r>
        <w:rPr>
          <w:noProof/>
        </w:rPr>
        <w:drawing>
          <wp:inline distT="0" distB="0" distL="0" distR="0" wp14:anchorId="52D3D3BF" wp14:editId="236F2506">
            <wp:extent cx="5626100" cy="1854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a:fillRect/>
                    </a:stretch>
                  </pic:blipFill>
                  <pic:spPr>
                    <a:xfrm>
                      <a:off x="0" y="0"/>
                      <a:ext cx="5626100" cy="1854200"/>
                    </a:xfrm>
                    <a:prstGeom prst="rect">
                      <a:avLst/>
                    </a:prstGeom>
                  </pic:spPr>
                </pic:pic>
              </a:graphicData>
            </a:graphic>
          </wp:inline>
        </w:drawing>
      </w:r>
    </w:p>
    <w:p w14:paraId="2A9E5ABB" w14:textId="77777777" w:rsidR="00335DE7" w:rsidRPr="00335DE7" w:rsidRDefault="00335DE7" w:rsidP="00335DE7"/>
    <w:p w14:paraId="25F45228" w14:textId="14F52FA2" w:rsidR="00AD5F4A" w:rsidRPr="00AD5F4A" w:rsidRDefault="00AD5F4A" w:rsidP="00AD5F4A">
      <w:pPr>
        <w:pStyle w:val="Heading2"/>
      </w:pPr>
      <w:r>
        <w:lastRenderedPageBreak/>
        <w:t>DA</w:t>
      </w:r>
    </w:p>
    <w:p w14:paraId="5F28E094" w14:textId="77777777" w:rsidR="00AD5F4A" w:rsidRDefault="00AD5F4A" w:rsidP="00AD5F4A">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3E3C7072" w14:textId="77777777" w:rsidR="00AD5F4A" w:rsidRPr="00004468" w:rsidRDefault="00AD5F4A" w:rsidP="00AD5F4A">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11" w:history="1">
        <w:r w:rsidRPr="00051040">
          <w:rPr>
            <w:rStyle w:val="Hyperlink"/>
          </w:rPr>
          <w:t>https://www.worldbank.org/en/news/feature/2021/06/08/the-global-economy-on-track-for-strong-but-uneven-growth-as-covid-19-still-weighs</w:t>
        </w:r>
      </w:hyperlink>
      <w:r>
        <w:t xml:space="preserve"> </w:t>
      </w:r>
    </w:p>
    <w:p w14:paraId="2FB2A7B9" w14:textId="77777777" w:rsidR="00AD5F4A" w:rsidRPr="00C01178" w:rsidRDefault="00AD5F4A" w:rsidP="00AD5F4A">
      <w:pPr>
        <w:rPr>
          <w:sz w:val="16"/>
        </w:rPr>
      </w:pPr>
      <w:r w:rsidRPr="00C01178">
        <w:rPr>
          <w:sz w:val="16"/>
        </w:rPr>
        <w:t xml:space="preserve">A year and a half since the onset of the COVID-19 pandemic, </w:t>
      </w:r>
      <w:r w:rsidRPr="00C01178">
        <w:rPr>
          <w:u w:val="single"/>
        </w:rPr>
        <w:t xml:space="preserve">the </w:t>
      </w:r>
      <w:r w:rsidRPr="00950C0A">
        <w:rPr>
          <w:highlight w:val="cyan"/>
          <w:u w:val="single"/>
        </w:rPr>
        <w:t xml:space="preserve">global economy </w:t>
      </w:r>
      <w:r w:rsidRPr="00C01178">
        <w:rPr>
          <w:u w:val="single"/>
        </w:rPr>
        <w:t xml:space="preserve">is </w:t>
      </w:r>
      <w:r w:rsidRPr="00950C0A">
        <w:rPr>
          <w:highlight w:val="cyan"/>
          <w:u w:val="single"/>
        </w:rPr>
        <w:t xml:space="preserve">poised to stage </w:t>
      </w:r>
      <w:r w:rsidRPr="00C01178">
        <w:rPr>
          <w:u w:val="single"/>
        </w:rPr>
        <w:t xml:space="preserve">its </w:t>
      </w:r>
      <w:r w:rsidRPr="00950C0A">
        <w:rPr>
          <w:highlight w:val="cyan"/>
          <w:u w:val="single"/>
        </w:rPr>
        <w:t xml:space="preserve">most </w:t>
      </w:r>
      <w:r w:rsidRPr="00950C0A">
        <w:rPr>
          <w:b/>
          <w:bCs/>
          <w:highlight w:val="cyan"/>
          <w:u w:val="single"/>
        </w:rPr>
        <w:t>robust post-recession recovery</w:t>
      </w:r>
      <w:r w:rsidRPr="00950C0A">
        <w:rPr>
          <w:highlight w:val="cyan"/>
          <w:u w:val="single"/>
        </w:rPr>
        <w:t xml:space="preserve"> in 80 years </w:t>
      </w:r>
      <w:r w:rsidRPr="00C01178">
        <w:rPr>
          <w:u w:val="single"/>
        </w:rPr>
        <w:t>in 2021.</w:t>
      </w:r>
      <w:r w:rsidRPr="00C01178">
        <w:rPr>
          <w:sz w:val="16"/>
        </w:rPr>
        <w:t xml:space="preserve"> But the </w:t>
      </w:r>
      <w:r w:rsidRPr="00950C0A">
        <w:rPr>
          <w:highlight w:val="cyan"/>
          <w:u w:val="single"/>
        </w:rPr>
        <w:t>rebound</w:t>
      </w:r>
      <w:r w:rsidRPr="00950C0A">
        <w:rPr>
          <w:sz w:val="16"/>
          <w:highlight w:val="cyan"/>
        </w:rPr>
        <w:t xml:space="preserve"> </w:t>
      </w:r>
      <w:r w:rsidRPr="00C01178">
        <w:rPr>
          <w:sz w:val="16"/>
        </w:rPr>
        <w:t xml:space="preserve">is </w:t>
      </w:r>
      <w:r w:rsidRPr="00950C0A">
        <w:rPr>
          <w:highlight w:val="cyan"/>
          <w:u w:val="single"/>
        </w:rPr>
        <w:t xml:space="preserve">expected to be </w:t>
      </w:r>
      <w:r w:rsidRPr="00950C0A">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950C0A">
        <w:rPr>
          <w:highlight w:val="cyan"/>
          <w:u w:val="single"/>
        </w:rPr>
        <w:t xml:space="preserve">growth </w:t>
      </w:r>
      <w:r w:rsidRPr="00C01178">
        <w:rPr>
          <w:u w:val="single"/>
        </w:rPr>
        <w:t xml:space="preserve">is </w:t>
      </w:r>
      <w:r w:rsidRPr="00950C0A">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950C0A">
        <w:rPr>
          <w:highlight w:val="cyan"/>
          <w:u w:val="single"/>
        </w:rPr>
        <w:t xml:space="preserve">Despite </w:t>
      </w:r>
      <w:r w:rsidRPr="00C01178">
        <w:rPr>
          <w:u w:val="single"/>
        </w:rPr>
        <w:t xml:space="preserve">this year’s </w:t>
      </w:r>
      <w:r w:rsidRPr="00950C0A">
        <w:rPr>
          <w:highlight w:val="cyan"/>
          <w:u w:val="single"/>
        </w:rPr>
        <w:t>pickup</w:t>
      </w:r>
      <w:r w:rsidRPr="00C01178">
        <w:rPr>
          <w:u w:val="single"/>
        </w:rPr>
        <w:t xml:space="preserve">, the </w:t>
      </w:r>
      <w:r w:rsidRPr="00950C0A">
        <w:rPr>
          <w:highlight w:val="cyan"/>
          <w:u w:val="single"/>
        </w:rPr>
        <w:t xml:space="preserve">level of global GDP </w:t>
      </w:r>
      <w:r w:rsidRPr="00C01178">
        <w:rPr>
          <w:u w:val="single"/>
        </w:rPr>
        <w:t xml:space="preserve">in 2021 </w:t>
      </w:r>
      <w:r w:rsidRPr="00950C0A">
        <w:rPr>
          <w:highlight w:val="cyan"/>
          <w:u w:val="single"/>
        </w:rPr>
        <w:t>is expected to be</w:t>
      </w:r>
      <w:r w:rsidRPr="00950C0A">
        <w:rPr>
          <w:b/>
          <w:bCs/>
          <w:highlight w:val="cyan"/>
          <w:u w:val="single"/>
        </w:rPr>
        <w:t xml:space="preserve"> 3.2% below</w:t>
      </w:r>
      <w:r w:rsidRPr="00950C0A">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950C0A">
        <w:rPr>
          <w:highlight w:val="cyan"/>
          <w:u w:val="single"/>
        </w:rPr>
        <w:t xml:space="preserve">As </w:t>
      </w:r>
      <w:r w:rsidRPr="00C01178">
        <w:rPr>
          <w:u w:val="single"/>
        </w:rPr>
        <w:t xml:space="preserve">the </w:t>
      </w:r>
      <w:r w:rsidRPr="00950C0A">
        <w:rPr>
          <w:b/>
          <w:bCs/>
          <w:highlight w:val="cyan"/>
          <w:u w:val="single"/>
        </w:rPr>
        <w:t>pandemic continues to flare</w:t>
      </w:r>
      <w:r w:rsidRPr="00C01178">
        <w:rPr>
          <w:u w:val="single"/>
        </w:rPr>
        <w:t xml:space="preserve">, it will shape the path of global economic activity. </w:t>
      </w:r>
    </w:p>
    <w:p w14:paraId="73D923AB" w14:textId="77777777" w:rsidR="00AD5F4A" w:rsidRDefault="00AD5F4A" w:rsidP="00AD5F4A">
      <w:pPr>
        <w:pStyle w:val="Heading4"/>
      </w:pPr>
      <w:r>
        <w:t xml:space="preserve">Strikes </w:t>
      </w:r>
      <w:r>
        <w:rPr>
          <w:u w:val="single"/>
        </w:rPr>
        <w:t>hurt</w:t>
      </w:r>
      <w:r>
        <w:t xml:space="preserve"> the Economy – two warrants:</w:t>
      </w:r>
    </w:p>
    <w:p w14:paraId="6C3A518D" w14:textId="77777777" w:rsidR="00AD5F4A" w:rsidRDefault="00AD5F4A" w:rsidP="00AD5F4A">
      <w:pPr>
        <w:pStyle w:val="Heading4"/>
      </w:pPr>
      <w:r>
        <w:t xml:space="preserve">1] They hurt critical </w:t>
      </w:r>
      <w:r>
        <w:rPr>
          <w:u w:val="single"/>
        </w:rPr>
        <w:t>core industries</w:t>
      </w:r>
      <w:r>
        <w:t xml:space="preserve"> that is necessary for economic growth</w:t>
      </w:r>
    </w:p>
    <w:p w14:paraId="145786EF" w14:textId="77777777" w:rsidR="00AD5F4A" w:rsidRPr="00004468" w:rsidRDefault="00AD5F4A" w:rsidP="00AD5F4A">
      <w:r w:rsidRPr="00224F03">
        <w:rPr>
          <w:rStyle w:val="Style13ptBold"/>
        </w:rPr>
        <w:t>McElroy 19</w:t>
      </w:r>
      <w:r>
        <w:t xml:space="preserve"> </w:t>
      </w:r>
      <w:r w:rsidRPr="00224F03">
        <w:t>John McElroy 10-25-2019 "</w:t>
      </w:r>
      <w:r w:rsidRPr="00950C0A">
        <w:rPr>
          <w:highlight w:val="cyan"/>
          <w:u w:val="single"/>
        </w:rPr>
        <w:t>Strikes</w:t>
      </w:r>
      <w:r w:rsidRPr="00950C0A">
        <w:rPr>
          <w:highlight w:val="cyan"/>
        </w:rPr>
        <w:t xml:space="preserve"> </w:t>
      </w:r>
      <w:r w:rsidRPr="00224F03">
        <w:t>Hurt Everybody"</w:t>
      </w:r>
      <w:r>
        <w:t xml:space="preserve"> </w:t>
      </w:r>
      <w:hyperlink r:id="rId12" w:history="1">
        <w:r w:rsidRPr="00051040">
          <w:rPr>
            <w:rStyle w:val="Hyperlink"/>
          </w:rPr>
          <w:t>https://www.wardsauto.com/ideaxchange/strikes-hurt-everybody</w:t>
        </w:r>
      </w:hyperlink>
      <w:r>
        <w:t xml:space="preserve"> (MPA at McCombs school of Business)</w:t>
      </w:r>
    </w:p>
    <w:p w14:paraId="7CE04A46" w14:textId="77777777" w:rsidR="00AD5F4A" w:rsidRPr="00C01178" w:rsidRDefault="00AD5F4A" w:rsidP="00AD5F4A">
      <w:pPr>
        <w:rPr>
          <w:sz w:val="16"/>
        </w:rPr>
      </w:pPr>
      <w:r w:rsidRPr="00C01178">
        <w:rPr>
          <w:u w:val="single"/>
        </w:rPr>
        <w:t xml:space="preserve">This </w:t>
      </w:r>
      <w:r w:rsidRPr="00950C0A">
        <w:rPr>
          <w:highlight w:val="cyan"/>
          <w:u w:val="single"/>
        </w:rPr>
        <w:t xml:space="preserve">creates a </w:t>
      </w:r>
      <w:r w:rsidRPr="00950C0A">
        <w:rPr>
          <w:b/>
          <w:bCs/>
          <w:highlight w:val="cyan"/>
          <w:u w:val="single"/>
        </w:rPr>
        <w:t>poisonous relationship</w:t>
      </w:r>
      <w:r w:rsidRPr="00950C0A">
        <w:rPr>
          <w:highlight w:val="cyan"/>
          <w:u w:val="single"/>
        </w:rPr>
        <w:t xml:space="preserve"> between </w:t>
      </w:r>
      <w:r w:rsidRPr="00C01178">
        <w:rPr>
          <w:u w:val="single"/>
        </w:rPr>
        <w:t xml:space="preserve">the </w:t>
      </w:r>
      <w:r w:rsidRPr="00950C0A">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950C0A">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950C0A">
        <w:rPr>
          <w:b/>
          <w:bCs/>
          <w:highlight w:val="cyan"/>
          <w:u w:val="single"/>
          <w:bdr w:val="single" w:sz="4" w:space="0" w:color="auto"/>
        </w:rPr>
        <w:t>GM loses market share during strikes and never gets it back</w:t>
      </w:r>
      <w:r w:rsidRPr="00C01178">
        <w:rPr>
          <w:u w:val="single"/>
        </w:rPr>
        <w:t xml:space="preserve">. GM </w:t>
      </w:r>
      <w:r w:rsidRPr="00950C0A">
        <w:rPr>
          <w:highlight w:val="cyan"/>
          <w:u w:val="single"/>
        </w:rPr>
        <w:t xml:space="preserve">lost two percentage points </w:t>
      </w:r>
      <w:r w:rsidRPr="00C01178">
        <w:rPr>
          <w:u w:val="single"/>
        </w:rPr>
        <w:t xml:space="preserve">during the 1998 strike, which in today’s market </w:t>
      </w:r>
      <w:r w:rsidRPr="00950C0A">
        <w:rPr>
          <w:highlight w:val="cyan"/>
          <w:u w:val="single"/>
        </w:rPr>
        <w:t xml:space="preserve">would represent </w:t>
      </w:r>
      <w:r w:rsidRPr="00950C0A">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950C0A">
        <w:rPr>
          <w:highlight w:val="cyan"/>
          <w:u w:val="single"/>
        </w:rPr>
        <w:t xml:space="preserve">a sure-fire path to </w:t>
      </w:r>
      <w:r w:rsidRPr="00950C0A">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950C0A">
        <w:rPr>
          <w:highlight w:val="cyan"/>
          <w:u w:val="single"/>
        </w:rPr>
        <w:t xml:space="preserve">strikes </w:t>
      </w:r>
      <w:r w:rsidRPr="00C01178">
        <w:rPr>
          <w:u w:val="single"/>
        </w:rPr>
        <w:t xml:space="preserve">don’t just hurt the people walking the picket lines or the company they’re striking against. They </w:t>
      </w:r>
      <w:r w:rsidRPr="00950C0A">
        <w:rPr>
          <w:highlight w:val="cyan"/>
          <w:u w:val="single"/>
        </w:rPr>
        <w:t xml:space="preserve">hurt </w:t>
      </w:r>
      <w:r w:rsidRPr="00950C0A">
        <w:rPr>
          <w:b/>
          <w:bCs/>
          <w:highlight w:val="cyan"/>
          <w:u w:val="single"/>
        </w:rPr>
        <w:t>suppliers, car dealers and the communities located near the plants.</w:t>
      </w:r>
      <w:r w:rsidRPr="00950C0A">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950C0A">
        <w:rPr>
          <w:highlight w:val="cyan"/>
          <w:u w:val="single"/>
        </w:rPr>
        <w:t xml:space="preserve">if </w:t>
      </w:r>
      <w:r w:rsidRPr="00C01178">
        <w:rPr>
          <w:u w:val="single"/>
        </w:rPr>
        <w:t xml:space="preserve">the </w:t>
      </w:r>
      <w:r w:rsidRPr="00950C0A">
        <w:rPr>
          <w:highlight w:val="cyan"/>
          <w:u w:val="single"/>
        </w:rPr>
        <w:t xml:space="preserve">strike were prolonged it could knock the state </w:t>
      </w:r>
      <w:r w:rsidRPr="00C01178">
        <w:rPr>
          <w:u w:val="single"/>
        </w:rPr>
        <w:t xml:space="preserve">of Michigan – home to GM and the UAW – </w:t>
      </w:r>
      <w:r w:rsidRPr="00950C0A">
        <w:rPr>
          <w:b/>
          <w:bCs/>
          <w:highlight w:val="cyan"/>
          <w:u w:val="single"/>
        </w:rPr>
        <w:t>into a recession.</w:t>
      </w:r>
      <w:r w:rsidRPr="00950C0A">
        <w:rPr>
          <w:sz w:val="16"/>
          <w:highlight w:val="cya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438E5C43" w14:textId="77777777" w:rsidR="00AD5F4A" w:rsidRDefault="00AD5F4A" w:rsidP="00AD5F4A">
      <w:pPr>
        <w:pStyle w:val="Heading4"/>
      </w:pPr>
      <w:r>
        <w:t xml:space="preserve">2] Strikes create a stigmatization effect over labor and consumption that </w:t>
      </w:r>
      <w:r>
        <w:rPr>
          <w:u w:val="single"/>
        </w:rPr>
        <w:t>devastates</w:t>
      </w:r>
      <w:r>
        <w:t xml:space="preserve"> the Economy</w:t>
      </w:r>
    </w:p>
    <w:p w14:paraId="4776417E" w14:textId="77777777" w:rsidR="00AD5F4A" w:rsidRPr="00004468" w:rsidRDefault="00AD5F4A" w:rsidP="00AD5F4A">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1EBB5FBC" w14:textId="77777777" w:rsidR="00AD5F4A" w:rsidRPr="00C01178" w:rsidRDefault="00AD5F4A" w:rsidP="00AD5F4A">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950C0A">
        <w:rPr>
          <w:highlight w:val="cyan"/>
          <w:u w:val="single"/>
        </w:rPr>
        <w:t xml:space="preserve">114 strikes </w:t>
      </w:r>
      <w:r w:rsidRPr="00C01178">
        <w:rPr>
          <w:u w:val="single"/>
        </w:rPr>
        <w:t xml:space="preserve">in 2013 and 88 strikes in 2014, which </w:t>
      </w:r>
      <w:r w:rsidRPr="00950C0A">
        <w:rPr>
          <w:highlight w:val="cyan"/>
          <w:u w:val="single"/>
        </w:rPr>
        <w:t xml:space="preserve">cost the country </w:t>
      </w:r>
      <w:r w:rsidRPr="00C01178">
        <w:rPr>
          <w:u w:val="single"/>
        </w:rPr>
        <w:t xml:space="preserve">about </w:t>
      </w:r>
      <w:r w:rsidRPr="00950C0A">
        <w:rPr>
          <w:b/>
          <w:bCs/>
          <w:highlight w:val="cyan"/>
          <w:u w:val="single"/>
        </w:rPr>
        <w:t>R6.1 billion</w:t>
      </w:r>
      <w:r w:rsidRPr="00950C0A">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950C0A">
        <w:rPr>
          <w:highlight w:val="cyan"/>
          <w:u w:val="single"/>
        </w:rPr>
        <w:t xml:space="preserve">strikes </w:t>
      </w:r>
      <w:r w:rsidRPr="00C01178">
        <w:rPr>
          <w:u w:val="single"/>
        </w:rPr>
        <w:t xml:space="preserve">(and those not mentioned here) were </w:t>
      </w:r>
      <w:r w:rsidRPr="00950C0A">
        <w:rPr>
          <w:highlight w:val="cya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950C0A">
        <w:rPr>
          <w:b/>
          <w:bCs/>
          <w:highlight w:val="cyan"/>
          <w:u w:val="single"/>
        </w:rPr>
        <w:t>take long to resolve.</w:t>
      </w:r>
      <w:r w:rsidRPr="00950C0A">
        <w:rPr>
          <w:highlight w:val="cyan"/>
          <w:u w:val="single"/>
        </w:rPr>
        <w:t xml:space="preserve"> </w:t>
      </w:r>
      <w:r w:rsidRPr="00C01178">
        <w:rPr>
          <w:u w:val="single"/>
        </w:rPr>
        <w:t xml:space="preserve">Generally, a lengthy strike has a </w:t>
      </w:r>
      <w:r w:rsidRPr="00950C0A">
        <w:rPr>
          <w:b/>
          <w:bCs/>
          <w:highlight w:val="cyan"/>
          <w:u w:val="single"/>
        </w:rPr>
        <w:t>negative effect on employment</w:t>
      </w:r>
      <w:r w:rsidRPr="00C01178">
        <w:rPr>
          <w:b/>
          <w:bCs/>
          <w:u w:val="single"/>
        </w:rPr>
        <w:t xml:space="preserve">, </w:t>
      </w:r>
      <w:r w:rsidRPr="00950C0A">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950C0A">
        <w:rPr>
          <w:highlight w:val="cyan"/>
          <w:u w:val="single"/>
        </w:rPr>
        <w:t xml:space="preserve">have </w:t>
      </w:r>
      <w:r w:rsidRPr="00C01178">
        <w:rPr>
          <w:u w:val="single"/>
        </w:rPr>
        <w:t xml:space="preserve">a major </w:t>
      </w:r>
      <w:r w:rsidRPr="00950C0A">
        <w:rPr>
          <w:highlight w:val="cyan"/>
          <w:u w:val="single"/>
        </w:rPr>
        <w:t xml:space="preserve">setback on </w:t>
      </w:r>
      <w:r w:rsidRPr="00C01178">
        <w:rPr>
          <w:u w:val="single"/>
        </w:rPr>
        <w:t xml:space="preserve">the </w:t>
      </w:r>
      <w:r w:rsidRPr="00950C0A">
        <w:rPr>
          <w:highlight w:val="cyan"/>
          <w:u w:val="single"/>
        </w:rPr>
        <w:t xml:space="preserve">growth </w:t>
      </w:r>
      <w:r w:rsidRPr="00C01178">
        <w:rPr>
          <w:u w:val="single"/>
        </w:rPr>
        <w:t xml:space="preserve">of the economy </w:t>
      </w:r>
      <w:r w:rsidRPr="00950C0A">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950C0A">
        <w:rPr>
          <w:highlight w:val="cyan"/>
          <w:u w:val="single"/>
        </w:rPr>
        <w:t xml:space="preserve">attracting potential investors </w:t>
      </w:r>
      <w:r w:rsidRPr="00C01178">
        <w:rPr>
          <w:u w:val="single"/>
        </w:rPr>
        <w:t xml:space="preserve">to invest in the country. However, this might be </w:t>
      </w:r>
      <w:r w:rsidRPr="00950C0A">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950C0A">
        <w:rPr>
          <w:highlight w:val="cyan"/>
          <w:u w:val="single"/>
        </w:rPr>
        <w:t xml:space="preserve">investment may not materialise if </w:t>
      </w:r>
      <w:r w:rsidRPr="00C01178">
        <w:rPr>
          <w:u w:val="single"/>
        </w:rPr>
        <w:t xml:space="preserve">the </w:t>
      </w:r>
      <w:r w:rsidRPr="00950C0A">
        <w:rPr>
          <w:highlight w:val="cyan"/>
          <w:u w:val="single"/>
        </w:rPr>
        <w:t xml:space="preserve">labour environment </w:t>
      </w:r>
      <w:r w:rsidRPr="00950C0A">
        <w:rPr>
          <w:b/>
          <w:bCs/>
          <w:highlight w:val="cyan"/>
          <w:u w:val="single"/>
        </w:rPr>
        <w:t>is not fertile</w:t>
      </w:r>
      <w:r w:rsidRPr="00950C0A">
        <w:rPr>
          <w:highlight w:val="cya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950C0A">
        <w:rPr>
          <w:b/>
          <w:bCs/>
          <w:highlight w:val="cyan"/>
          <w:u w:val="single"/>
        </w:rPr>
        <w:t>GDP declined by 0.72 and 0.78%</w:t>
      </w:r>
      <w:r w:rsidRPr="00C01178">
        <w:rPr>
          <w:u w:val="single"/>
        </w:rPr>
        <w:t>.32</w:t>
      </w:r>
    </w:p>
    <w:p w14:paraId="1554646D" w14:textId="77777777" w:rsidR="00AD5F4A" w:rsidRDefault="00AD5F4A" w:rsidP="00AD5F4A">
      <w:pPr>
        <w:pStyle w:val="Heading4"/>
      </w:pPr>
      <w:r>
        <w:t xml:space="preserve">Err Negative – over-estimate the effect on Strikes on the economy since traditional economic measures </w:t>
      </w:r>
      <w:r>
        <w:rPr>
          <w:u w:val="single"/>
        </w:rPr>
        <w:t>underestimate</w:t>
      </w:r>
      <w:r>
        <w:t xml:space="preserve"> the damage.</w:t>
      </w:r>
    </w:p>
    <w:p w14:paraId="619D54C1" w14:textId="77777777" w:rsidR="00AD5F4A" w:rsidRPr="00004468" w:rsidRDefault="00AD5F4A" w:rsidP="00AD5F4A">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3" w:history="1">
        <w:r w:rsidRPr="00051040">
          <w:rPr>
            <w:rStyle w:val="Hyperlink"/>
          </w:rPr>
          <w:t>http://isu.indstate.edu/conant/ecn351/ch11/chapter11.htm</w:t>
        </w:r>
      </w:hyperlink>
      <w:r>
        <w:t xml:space="preserve"> (Professor of Economic at Indiana State)</w:t>
      </w:r>
    </w:p>
    <w:p w14:paraId="6BC961ED" w14:textId="77777777" w:rsidR="00AD5F4A" w:rsidRPr="00EF06CE" w:rsidRDefault="00AD5F4A" w:rsidP="00AD5F4A">
      <w:pPr>
        <w:rPr>
          <w:sz w:val="16"/>
        </w:rPr>
      </w:pPr>
      <w:r w:rsidRPr="00EF06CE">
        <w:rPr>
          <w:sz w:val="16"/>
        </w:rPr>
        <w:lastRenderedPageBreak/>
        <w:t xml:space="preserve">Strikes ­ </w:t>
      </w:r>
      <w:r w:rsidRPr="00950C0A">
        <w:rPr>
          <w:highlight w:val="cyan"/>
          <w:u w:val="single"/>
        </w:rPr>
        <w:t>Simple statistics</w:t>
      </w:r>
      <w:r w:rsidRPr="00950C0A">
        <w:rPr>
          <w:sz w:val="16"/>
          <w:highlight w:val="cyan"/>
        </w:rPr>
        <w:t xml:space="preserve"> </w:t>
      </w:r>
      <w:r w:rsidRPr="00EF06CE">
        <w:rPr>
          <w:sz w:val="16"/>
        </w:rPr>
        <w:t xml:space="preserve">on strike activity </w:t>
      </w:r>
      <w:r w:rsidRPr="00950C0A">
        <w:rPr>
          <w:highlight w:val="cyan"/>
          <w:u w:val="single"/>
        </w:rPr>
        <w:t>suggest</w:t>
      </w:r>
      <w:r w:rsidRPr="00950C0A">
        <w:rPr>
          <w:sz w:val="16"/>
          <w:highlight w:val="cyan"/>
        </w:rPr>
        <w:t xml:space="preserve"> </w:t>
      </w:r>
      <w:r w:rsidRPr="00EF06CE">
        <w:rPr>
          <w:sz w:val="16"/>
        </w:rPr>
        <w:t xml:space="preserve">that </w:t>
      </w:r>
      <w:r w:rsidRPr="00950C0A">
        <w:rPr>
          <w:highlight w:val="cyan"/>
          <w:u w:val="single"/>
        </w:rPr>
        <w:t>strikes</w:t>
      </w:r>
      <w:r w:rsidRPr="00950C0A">
        <w:rPr>
          <w:sz w:val="16"/>
          <w:highlight w:val="cyan"/>
        </w:rPr>
        <w:t xml:space="preserve"> </w:t>
      </w:r>
      <w:r w:rsidRPr="00EF06CE">
        <w:rPr>
          <w:sz w:val="16"/>
        </w:rPr>
        <w:t xml:space="preserve">are relatively rare and the associated aggregate </w:t>
      </w:r>
      <w:r w:rsidRPr="00950C0A">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950C0A">
        <w:rPr>
          <w:highlight w:val="cyan"/>
          <w:u w:val="single"/>
        </w:rPr>
        <w:t xml:space="preserve">these data </w:t>
      </w:r>
      <w:r w:rsidRPr="00950C0A">
        <w:rPr>
          <w:b/>
          <w:bCs/>
          <w:highlight w:val="cyan"/>
          <w:u w:val="single"/>
          <w:bdr w:val="single" w:sz="4" w:space="0" w:color="auto"/>
        </w:rPr>
        <w:t>can be misleading</w:t>
      </w:r>
      <w:r w:rsidRPr="00950C0A">
        <w:rPr>
          <w:sz w:val="16"/>
          <w:highlight w:val="cyan"/>
          <w:bdr w:val="single" w:sz="4" w:space="0" w:color="auto"/>
        </w:rPr>
        <w:t xml:space="preserve"> </w:t>
      </w:r>
      <w:r w:rsidRPr="00950C0A">
        <w:rPr>
          <w:b/>
          <w:bCs/>
          <w:highlight w:val="cyan"/>
          <w:u w:val="single"/>
          <w:bdr w:val="single" w:sz="4" w:space="0" w:color="auto"/>
        </w:rPr>
        <w:t>as a measure of the costliness of a strike.</w:t>
      </w:r>
      <w:r w:rsidRPr="00950C0A">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950C0A">
        <w:rPr>
          <w:highlight w:val="cyan"/>
          <w:u w:val="single"/>
        </w:rPr>
        <w:t xml:space="preserve">amount lost </w:t>
      </w:r>
      <w:r w:rsidRPr="00950C0A">
        <w:rPr>
          <w:b/>
          <w:bCs/>
          <w:highlight w:val="cyan"/>
          <w:u w:val="single"/>
        </w:rPr>
        <w:t>can be understated</w:t>
      </w:r>
      <w:r w:rsidRPr="00950C0A">
        <w:rPr>
          <w:highlight w:val="cyan"/>
          <w:u w:val="single"/>
        </w:rPr>
        <w:t xml:space="preserve"> </w:t>
      </w:r>
      <w:r w:rsidRPr="00EF06CE">
        <w:rPr>
          <w:u w:val="single"/>
        </w:rPr>
        <w:t xml:space="preserve">by the data if </w:t>
      </w:r>
      <w:r w:rsidRPr="00950C0A">
        <w:rPr>
          <w:highlight w:val="cyan"/>
          <w:u w:val="single"/>
        </w:rPr>
        <w:t xml:space="preserve">production in associated industries </w:t>
      </w:r>
      <w:r w:rsidRPr="00EF06CE">
        <w:rPr>
          <w:u w:val="single"/>
        </w:rPr>
        <w:t xml:space="preserve">( </w:t>
      </w:r>
      <w:r w:rsidRPr="00950C0A">
        <w:rPr>
          <w:highlight w:val="cyan"/>
          <w:u w:val="single"/>
        </w:rPr>
        <w:t>those that buy</w:t>
      </w:r>
      <w:r w:rsidRPr="00EF06CE">
        <w:rPr>
          <w:u w:val="single"/>
        </w:rPr>
        <w:t xml:space="preserve"> inputs from the struck industry </w:t>
      </w:r>
      <w:r w:rsidRPr="00950C0A">
        <w:rPr>
          <w:highlight w:val="cyan"/>
          <w:u w:val="single"/>
        </w:rPr>
        <w:t xml:space="preserve">or sell products to it) </w:t>
      </w:r>
      <w:r w:rsidRPr="00950C0A">
        <w:rPr>
          <w:b/>
          <w:bCs/>
          <w:highlight w:val="cyan"/>
          <w:u w:val="single"/>
        </w:rPr>
        <w:t>is disrupted</w:t>
      </w:r>
      <w:r w:rsidRPr="00EF06CE">
        <w:rPr>
          <w:u w:val="single"/>
        </w:rPr>
        <w:t xml:space="preserve">. As a broad generalization, the </w:t>
      </w:r>
      <w:r w:rsidRPr="00950C0A">
        <w:rPr>
          <w:highlight w:val="cyan"/>
          <w:u w:val="single"/>
        </w:rPr>
        <w:t xml:space="preserve">adverse effects </w:t>
      </w:r>
      <w:r w:rsidRPr="00EF06CE">
        <w:rPr>
          <w:u w:val="single"/>
        </w:rPr>
        <w:t xml:space="preserve">of a strike on nonstriking firms and customers </w:t>
      </w:r>
      <w:r w:rsidRPr="00950C0A">
        <w:rPr>
          <w:highlight w:val="cyan"/>
          <w:u w:val="single"/>
        </w:rPr>
        <w:t xml:space="preserve">are likely to be greater </w:t>
      </w:r>
      <w:r w:rsidRPr="00950C0A">
        <w:rPr>
          <w:b/>
          <w:bCs/>
          <w:highlight w:val="cyan"/>
          <w:u w:val="single"/>
        </w:rPr>
        <w:t>when services are involved</w:t>
      </w:r>
      <w:r w:rsidRPr="00950C0A">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27BEBDEE" w14:textId="77777777" w:rsidR="00AD5F4A" w:rsidRDefault="00AD5F4A" w:rsidP="00AD5F4A">
      <w:pPr>
        <w:pStyle w:val="Heading4"/>
      </w:pPr>
      <w:r>
        <w:t xml:space="preserve">Economic Collapse goes </w:t>
      </w:r>
      <w:r>
        <w:rPr>
          <w:u w:val="single"/>
        </w:rPr>
        <w:t>Nuclear</w:t>
      </w:r>
      <w:r>
        <w:t>.</w:t>
      </w:r>
    </w:p>
    <w:p w14:paraId="5B891E9D" w14:textId="77777777" w:rsidR="00AD5F4A" w:rsidRPr="00CC4109" w:rsidRDefault="00AD5F4A" w:rsidP="00AD5F4A">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36684DFE" w14:textId="77777777" w:rsidR="00AD5F4A" w:rsidRPr="00004468" w:rsidRDefault="00AD5F4A" w:rsidP="00AD5F4A">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950C0A">
        <w:rPr>
          <w:rStyle w:val="Emphasis"/>
          <w:sz w:val="24"/>
          <w:highlight w:val="cyan"/>
        </w:rPr>
        <w:t>decisions</w:t>
      </w:r>
      <w:r w:rsidRPr="00CC4109">
        <w:rPr>
          <w:rStyle w:val="Emphasis"/>
          <w:sz w:val="24"/>
        </w:rPr>
        <w:t xml:space="preserve"> </w:t>
      </w:r>
      <w:r w:rsidRPr="00950C0A">
        <w:rPr>
          <w:rStyle w:val="Emphasis"/>
          <w:sz w:val="24"/>
          <w:highlight w:val="cyan"/>
        </w:rPr>
        <w:t>for</w:t>
      </w:r>
      <w:r w:rsidRPr="00CC4109">
        <w:rPr>
          <w:rStyle w:val="Emphasis"/>
          <w:sz w:val="24"/>
        </w:rPr>
        <w:t xml:space="preserve"> </w:t>
      </w:r>
      <w:r w:rsidRPr="00950C0A">
        <w:rPr>
          <w:rStyle w:val="Emphasis"/>
          <w:sz w:val="24"/>
          <w:highlight w:val="cyan"/>
        </w:rPr>
        <w:t>war</w:t>
      </w:r>
      <w:r w:rsidRPr="00CC4109">
        <w:rPr>
          <w:rStyle w:val="Emphasis"/>
          <w:sz w:val="24"/>
        </w:rPr>
        <w:t xml:space="preserve"> and peace are </w:t>
      </w:r>
      <w:r w:rsidRPr="00950C0A">
        <w:rPr>
          <w:rStyle w:val="Emphasis"/>
          <w:sz w:val="24"/>
          <w:highlight w:val="cyan"/>
        </w:rPr>
        <w:t>taken</w:t>
      </w:r>
      <w:r w:rsidRPr="00CC4109">
        <w:rPr>
          <w:rStyle w:val="Emphasis"/>
          <w:sz w:val="24"/>
        </w:rPr>
        <w:t xml:space="preserve"> </w:t>
      </w:r>
      <w:r w:rsidRPr="00950C0A">
        <w:rPr>
          <w:rStyle w:val="Emphasis"/>
          <w:sz w:val="24"/>
          <w:highlight w:val="cyan"/>
        </w:rPr>
        <w:t>by</w:t>
      </w:r>
      <w:r w:rsidRPr="00CC4109">
        <w:rPr>
          <w:rStyle w:val="Emphasis"/>
          <w:sz w:val="24"/>
        </w:rPr>
        <w:t xml:space="preserve"> very </w:t>
      </w:r>
      <w:r w:rsidRPr="00950C0A">
        <w:rPr>
          <w:rStyle w:val="Emphasis"/>
          <w:sz w:val="24"/>
          <w:highlight w:val="cyan"/>
        </w:rPr>
        <w:t>few people, who act on</w:t>
      </w:r>
      <w:r w:rsidRPr="00CC4109">
        <w:rPr>
          <w:rStyle w:val="Emphasis"/>
          <w:sz w:val="24"/>
        </w:rPr>
        <w:t xml:space="preserve"> the basis of their </w:t>
      </w:r>
      <w:r w:rsidRPr="00950C0A">
        <w:rPr>
          <w:rStyle w:val="Emphasis"/>
          <w:sz w:val="24"/>
          <w:highlight w:val="cyan"/>
        </w:rPr>
        <w:t>future</w:t>
      </w:r>
      <w:r w:rsidRPr="00CC4109">
        <w:rPr>
          <w:rStyle w:val="Emphasis"/>
          <w:sz w:val="24"/>
        </w:rPr>
        <w:t xml:space="preserve"> </w:t>
      </w:r>
      <w:r w:rsidRPr="00950C0A">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950C0A">
        <w:rPr>
          <w:rStyle w:val="StyleUnderline"/>
          <w:sz w:val="24"/>
          <w:highlight w:val="cyan"/>
        </w:rPr>
        <w:t>If</w:t>
      </w:r>
      <w:r w:rsidRPr="00CC4109">
        <w:rPr>
          <w:rStyle w:val="StyleUnderline"/>
          <w:sz w:val="24"/>
        </w:rPr>
        <w:t xml:space="preserve"> </w:t>
      </w:r>
      <w:r w:rsidRPr="00950C0A">
        <w:rPr>
          <w:rStyle w:val="StyleUnderline"/>
          <w:sz w:val="24"/>
          <w:highlight w:val="cyan"/>
        </w:rPr>
        <w:t>leaders</w:t>
      </w:r>
      <w:r w:rsidRPr="00CC4109">
        <w:rPr>
          <w:rStyle w:val="StyleUnderline"/>
          <w:sz w:val="24"/>
        </w:rPr>
        <w:t xml:space="preserve"> on either side of the Atlantic begin to </w:t>
      </w:r>
      <w:r w:rsidRPr="00950C0A">
        <w:rPr>
          <w:rStyle w:val="StyleUnderline"/>
          <w:sz w:val="24"/>
          <w:highlight w:val="cyan"/>
        </w:rPr>
        <w:t>seriously</w:t>
      </w:r>
      <w:r w:rsidRPr="00CC4109">
        <w:rPr>
          <w:rStyle w:val="StyleUnderline"/>
          <w:sz w:val="24"/>
        </w:rPr>
        <w:t xml:space="preserve"> fear or </w:t>
      </w:r>
      <w:r w:rsidRPr="00950C0A">
        <w:rPr>
          <w:rStyle w:val="StyleUnderline"/>
          <w:sz w:val="24"/>
          <w:highlight w:val="cyan"/>
        </w:rPr>
        <w:t>anticipate</w:t>
      </w:r>
      <w:r w:rsidRPr="00CC4109">
        <w:rPr>
          <w:rStyle w:val="StyleUnderline"/>
          <w:sz w:val="24"/>
        </w:rPr>
        <w:t xml:space="preserve"> their own nation’s </w:t>
      </w:r>
      <w:r w:rsidRPr="00950C0A">
        <w:rPr>
          <w:rStyle w:val="StyleUnderline"/>
          <w:sz w:val="24"/>
          <w:highlight w:val="cyan"/>
        </w:rPr>
        <w:t>decline</w:t>
      </w:r>
      <w:r w:rsidRPr="00CC4109">
        <w:rPr>
          <w:rStyle w:val="StyleUnderline"/>
          <w:sz w:val="24"/>
        </w:rPr>
        <w:t xml:space="preserve"> </w:t>
      </w:r>
      <w:r w:rsidRPr="00950C0A">
        <w:rPr>
          <w:rStyle w:val="StyleUnderline"/>
          <w:sz w:val="24"/>
          <w:highlight w:val="cyan"/>
        </w:rPr>
        <w:t>then</w:t>
      </w:r>
      <w:r w:rsidRPr="00CC4109">
        <w:rPr>
          <w:rStyle w:val="StyleUnderline"/>
          <w:sz w:val="24"/>
        </w:rPr>
        <w:t xml:space="preserve"> </w:t>
      </w:r>
      <w:r w:rsidRPr="00950C0A">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950C0A">
        <w:rPr>
          <w:rStyle w:val="StyleUnderline"/>
          <w:sz w:val="24"/>
          <w:highlight w:val="cyan"/>
        </w:rPr>
        <w:t>contemplate</w:t>
      </w:r>
      <w:r w:rsidRPr="00CC4109">
        <w:rPr>
          <w:rStyle w:val="StyleUnderline"/>
          <w:sz w:val="24"/>
        </w:rPr>
        <w:t xml:space="preserve"> the </w:t>
      </w:r>
      <w:r w:rsidRPr="00950C0A">
        <w:rPr>
          <w:rStyle w:val="StyleUnderline"/>
          <w:sz w:val="24"/>
          <w:highlight w:val="cyan"/>
        </w:rPr>
        <w:t>use of force to gain</w:t>
      </w:r>
      <w:r w:rsidRPr="00CC4109">
        <w:rPr>
          <w:rStyle w:val="StyleUnderline"/>
          <w:sz w:val="24"/>
        </w:rPr>
        <w:t xml:space="preserve"> respect or </w:t>
      </w:r>
      <w:r w:rsidRPr="00950C0A">
        <w:rPr>
          <w:rStyle w:val="StyleUnderline"/>
          <w:sz w:val="24"/>
          <w:highlight w:val="cyan"/>
        </w:rPr>
        <w:t>credibility</w:t>
      </w:r>
      <w:r w:rsidRPr="00CC4109">
        <w:rPr>
          <w:rStyle w:val="StyleUnderline"/>
          <w:sz w:val="24"/>
        </w:rPr>
        <w:t xml:space="preserve">, adopt protectionist policies, </w:t>
      </w:r>
      <w:r w:rsidRPr="00950C0A">
        <w:rPr>
          <w:rStyle w:val="StyleUnderline"/>
          <w:sz w:val="24"/>
          <w:highlight w:val="cyan"/>
        </w:rPr>
        <w:t>and</w:t>
      </w:r>
      <w:r w:rsidRPr="00CC4109">
        <w:rPr>
          <w:rStyle w:val="StyleUnderline"/>
          <w:sz w:val="24"/>
        </w:rPr>
        <w:t xml:space="preserve"> ultimately </w:t>
      </w:r>
      <w:r w:rsidRPr="00950C0A">
        <w:rPr>
          <w:rStyle w:val="StyleUnderline"/>
          <w:sz w:val="24"/>
          <w:highlight w:val="cyan"/>
        </w:rPr>
        <w:t>refuse to be deterred by</w:t>
      </w:r>
      <w:r w:rsidRPr="00CC4109">
        <w:rPr>
          <w:rStyle w:val="StyleUnderline"/>
          <w:sz w:val="24"/>
        </w:rPr>
        <w:t xml:space="preserve"> either </w:t>
      </w:r>
      <w:r w:rsidRPr="00950C0A">
        <w:rPr>
          <w:rStyle w:val="StyleUnderline"/>
          <w:sz w:val="24"/>
          <w:highlight w:val="cyan"/>
        </w:rPr>
        <w:t>nuclear</w:t>
      </w:r>
      <w:r w:rsidRPr="00CC4109">
        <w:rPr>
          <w:rStyle w:val="StyleUnderline"/>
          <w:sz w:val="24"/>
        </w:rPr>
        <w:t xml:space="preserve"> </w:t>
      </w:r>
      <w:r w:rsidRPr="00950C0A">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950C0A">
        <w:rPr>
          <w:rStyle w:val="Emphasis"/>
          <w:sz w:val="24"/>
          <w:highlight w:val="cyan"/>
        </w:rPr>
        <w:t>dangerous</w:t>
      </w:r>
      <w:r w:rsidRPr="00CC4109">
        <w:rPr>
          <w:rStyle w:val="Emphasis"/>
          <w:sz w:val="24"/>
        </w:rPr>
        <w:t xml:space="preserve"> </w:t>
      </w:r>
      <w:r w:rsidRPr="00950C0A">
        <w:rPr>
          <w:rStyle w:val="Emphasis"/>
          <w:sz w:val="24"/>
          <w:highlight w:val="cyan"/>
        </w:rPr>
        <w:t>shift</w:t>
      </w:r>
      <w:r w:rsidRPr="00CC4109">
        <w:rPr>
          <w:rStyle w:val="Emphasis"/>
          <w:sz w:val="24"/>
        </w:rPr>
        <w:t xml:space="preserve"> </w:t>
      </w:r>
      <w:r w:rsidRPr="00950C0A">
        <w:rPr>
          <w:rStyle w:val="Emphasis"/>
          <w:sz w:val="24"/>
          <w:highlight w:val="cyan"/>
        </w:rPr>
        <w:t>could</w:t>
      </w:r>
      <w:r w:rsidRPr="00CC4109">
        <w:rPr>
          <w:rStyle w:val="Emphasis"/>
          <w:sz w:val="24"/>
        </w:rPr>
        <w:t xml:space="preserve"> </w:t>
      </w:r>
      <w:r w:rsidRPr="00950C0A">
        <w:rPr>
          <w:rStyle w:val="Emphasis"/>
          <w:sz w:val="24"/>
          <w:highlight w:val="cyan"/>
        </w:rPr>
        <w:t>happen</w:t>
      </w:r>
      <w:r w:rsidRPr="00CC4109">
        <w:rPr>
          <w:rStyle w:val="Emphasis"/>
          <w:sz w:val="24"/>
        </w:rPr>
        <w:t xml:space="preserve"> </w:t>
      </w:r>
      <w:r w:rsidRPr="00950C0A">
        <w:rPr>
          <w:rStyle w:val="Emphasis"/>
          <w:sz w:val="24"/>
          <w:highlight w:val="cya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950C0A">
        <w:rPr>
          <w:rStyle w:val="Emphasis"/>
          <w:sz w:val="24"/>
          <w:highlight w:val="cyan"/>
        </w:rPr>
        <w:t>greatest</w:t>
      </w:r>
      <w:r w:rsidRPr="00CC4109">
        <w:rPr>
          <w:rStyle w:val="Emphasis"/>
          <w:sz w:val="24"/>
        </w:rPr>
        <w:t xml:space="preserve"> </w:t>
      </w:r>
      <w:r w:rsidRPr="00950C0A">
        <w:rPr>
          <w:rStyle w:val="Emphasis"/>
          <w:sz w:val="24"/>
          <w:highlight w:val="cyan"/>
        </w:rPr>
        <w:t xml:space="preserve">risk is </w:t>
      </w:r>
      <w:r w:rsidRPr="00CC4109">
        <w:rPr>
          <w:rStyle w:val="Emphasis"/>
          <w:sz w:val="24"/>
        </w:rPr>
        <w:t xml:space="preserve">not that a territorial dispute leads to war under present circumstances but that </w:t>
      </w:r>
      <w:r w:rsidRPr="00950C0A">
        <w:rPr>
          <w:rStyle w:val="Emphasis"/>
          <w:sz w:val="24"/>
          <w:highlight w:val="cyan"/>
        </w:rPr>
        <w:t>changes</w:t>
      </w:r>
      <w:r w:rsidRPr="00CC4109">
        <w:rPr>
          <w:rStyle w:val="Emphasis"/>
          <w:sz w:val="24"/>
        </w:rPr>
        <w:t xml:space="preserve"> </w:t>
      </w:r>
      <w:r w:rsidRPr="00950C0A">
        <w:rPr>
          <w:rStyle w:val="Emphasis"/>
          <w:sz w:val="24"/>
          <w:highlight w:val="cyan"/>
        </w:rPr>
        <w:t>in</w:t>
      </w:r>
      <w:r w:rsidRPr="00CC4109">
        <w:rPr>
          <w:rStyle w:val="Emphasis"/>
          <w:sz w:val="24"/>
        </w:rPr>
        <w:t xml:space="preserve"> the world </w:t>
      </w:r>
      <w:r w:rsidRPr="00950C0A">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 xml:space="preserve">transnational production networks, provoking </w:t>
      </w:r>
      <w:r w:rsidRPr="00CC4109">
        <w:rPr>
          <w:rStyle w:val="StyleUnderline"/>
          <w:sz w:val="24"/>
        </w:rPr>
        <w:lastRenderedPageBreak/>
        <w:t>social distress, and exacerbating nationalist emotions.</w:t>
      </w:r>
      <w:r w:rsidRPr="00CC4109">
        <w:rPr>
          <w:sz w:val="16"/>
        </w:rPr>
        <w:t xml:space="preserve"> </w:t>
      </w:r>
      <w:r w:rsidRPr="00CC4109">
        <w:rPr>
          <w:rStyle w:val="StyleUnderline"/>
          <w:sz w:val="24"/>
        </w:rPr>
        <w:t xml:space="preserve">This could have </w:t>
      </w:r>
      <w:r w:rsidRPr="00950C0A">
        <w:rPr>
          <w:rStyle w:val="StyleUnderline"/>
          <w:sz w:val="24"/>
          <w:highlight w:val="cyan"/>
        </w:rPr>
        <w:t xml:space="preserve">unforeseen consequences in the field of security, </w:t>
      </w:r>
      <w:r w:rsidRPr="00950C0A">
        <w:rPr>
          <w:rStyle w:val="StyleUnderline"/>
          <w:bCs/>
          <w:sz w:val="24"/>
          <w:highlight w:val="cyan"/>
        </w:rPr>
        <w:t>with nuclear deterrence</w:t>
      </w:r>
      <w:r w:rsidRPr="00950C0A">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950C0A">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950C0A">
        <w:rPr>
          <w:rStyle w:val="StyleUnderline"/>
          <w:sz w:val="24"/>
          <w:highlight w:val="cyan"/>
        </w:rPr>
        <w:t>third party countries might engage</w:t>
      </w:r>
      <w:r w:rsidRPr="00CC4109">
        <w:rPr>
          <w:sz w:val="16"/>
        </w:rPr>
        <w:t xml:space="preserve"> in conflict with each other, </w:t>
      </w:r>
      <w:r w:rsidRPr="00CC4109">
        <w:rPr>
          <w:rStyle w:val="StyleUnderline"/>
          <w:sz w:val="24"/>
        </w:rPr>
        <w:t xml:space="preserve">with a view to </w:t>
      </w:r>
      <w:r w:rsidRPr="00950C0A">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950C0A">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950C0A">
        <w:rPr>
          <w:rStyle w:val="StyleUnderline"/>
          <w:bCs/>
          <w:sz w:val="24"/>
          <w:highlight w:val="cyan"/>
          <w:bdr w:val="single" w:sz="4" w:space="0" w:color="auto"/>
        </w:rPr>
        <w:t>to</w:t>
      </w:r>
      <w:r w:rsidRPr="00CC4109">
        <w:rPr>
          <w:rStyle w:val="StyleUnderline"/>
          <w:bCs/>
          <w:sz w:val="24"/>
          <w:bdr w:val="single" w:sz="4" w:space="0" w:color="auto"/>
        </w:rPr>
        <w:t xml:space="preserve"> </w:t>
      </w:r>
      <w:r w:rsidRPr="00950C0A">
        <w:rPr>
          <w:rStyle w:val="StyleUnderline"/>
          <w:bCs/>
          <w:sz w:val="24"/>
          <w:highlight w:val="cyan"/>
          <w:bdr w:val="single" w:sz="4" w:space="0" w:color="auto"/>
        </w:rPr>
        <w:t>intervene</w:t>
      </w:r>
      <w:r w:rsidRPr="00CC4109">
        <w:rPr>
          <w:sz w:val="16"/>
        </w:rPr>
        <w:t xml:space="preserve">. </w:t>
      </w:r>
    </w:p>
    <w:p w14:paraId="5A84E4C2" w14:textId="77777777" w:rsidR="00AD5F4A" w:rsidRPr="00532BA5" w:rsidRDefault="00AD5F4A" w:rsidP="00AD5F4A"/>
    <w:p w14:paraId="3748DE5D" w14:textId="39A833D0" w:rsidR="00AD5F4A" w:rsidRDefault="00AD5F4A" w:rsidP="00AD5F4A">
      <w:pPr>
        <w:pStyle w:val="Heading1"/>
      </w:pPr>
      <w:r>
        <w:lastRenderedPageBreak/>
        <w:t>Case</w:t>
      </w:r>
    </w:p>
    <w:p w14:paraId="04D89240" w14:textId="58CB12DD" w:rsidR="00A75138" w:rsidRDefault="00A75138" w:rsidP="00A75138">
      <w:pPr>
        <w:pStyle w:val="Heading4"/>
      </w:pPr>
      <w:r>
        <w:t xml:space="preserve">No Bi di loss- the AC ev is about </w:t>
      </w:r>
      <w:r w:rsidR="00907AE5">
        <w:t>inevitability of expansion, not expansion caused by food shortages</w:t>
      </w:r>
    </w:p>
    <w:p w14:paraId="019F8EA4" w14:textId="114924D6" w:rsidR="00987B96" w:rsidRDefault="00987B96" w:rsidP="00987B96">
      <w:pPr>
        <w:pStyle w:val="Heading4"/>
      </w:pPr>
      <w:r>
        <w:t>They also don’t have warming extinction ev</w:t>
      </w:r>
    </w:p>
    <w:p w14:paraId="3E16E715" w14:textId="0FABD318" w:rsidR="004A59D9" w:rsidRDefault="004A59D9" w:rsidP="004A59D9"/>
    <w:p w14:paraId="4DCDF79D" w14:textId="670DD8EF" w:rsidR="004A59D9" w:rsidRDefault="004A59D9" w:rsidP="004A59D9">
      <w:pPr>
        <w:pStyle w:val="Heading4"/>
      </w:pPr>
      <w:r>
        <w:t>Missing IL in the aff about passing right to strike and strikes actually increasing</w:t>
      </w:r>
    </w:p>
    <w:p w14:paraId="1948328D" w14:textId="01C80A04" w:rsidR="004A59D9" w:rsidRDefault="004A59D9" w:rsidP="004A59D9"/>
    <w:p w14:paraId="7234F72B" w14:textId="5155BE8E" w:rsidR="004A59D9" w:rsidRPr="004A59D9" w:rsidRDefault="00485443" w:rsidP="00485443">
      <w:pPr>
        <w:pStyle w:val="Heading4"/>
      </w:pPr>
      <w:r>
        <w:t xml:space="preserve">Tech increae alt solvency claim </w:t>
      </w:r>
      <w:r w:rsidR="00010A37">
        <w:t>–</w:t>
      </w:r>
      <w:r>
        <w:t xml:space="preserve"> </w:t>
      </w:r>
      <w:r w:rsidR="00010A37">
        <w:t>we don’t need workers we need better tech which we have</w:t>
      </w:r>
    </w:p>
    <w:p w14:paraId="60D01837" w14:textId="77777777" w:rsidR="00A75138" w:rsidRPr="00A75138" w:rsidRDefault="00A75138" w:rsidP="00A75138"/>
    <w:p w14:paraId="0187613E" w14:textId="77777777" w:rsidR="00AD5F4A" w:rsidRDefault="00AD5F4A" w:rsidP="00AD5F4A">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41AA37A1" w14:textId="77777777" w:rsidR="00AD5F4A" w:rsidRPr="00F27F86" w:rsidRDefault="00AD5F4A" w:rsidP="00AD5F4A">
      <w:r w:rsidRPr="00F27F86">
        <w:rPr>
          <w:rStyle w:val="Style13ptBold"/>
        </w:rPr>
        <w:t xml:space="preserve">Grabianowski 6 </w:t>
      </w:r>
      <w:r>
        <w:t>[Ed; Author</w:t>
      </w:r>
      <w:r w:rsidRPr="00F27F86">
        <w:t xml:space="preserve"> and freelance writer. He’s worked as a contributing writer for io9, HowStuffWorks, and Sweethome.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3A24E67E" w14:textId="77777777" w:rsidR="00AD5F4A" w:rsidRPr="00F27F86" w:rsidRDefault="00AD5F4A" w:rsidP="00AD5F4A">
      <w:pPr>
        <w:rPr>
          <w:sz w:val="16"/>
        </w:rPr>
      </w:pPr>
      <w:r w:rsidRPr="00950C0A">
        <w:rPr>
          <w:highlight w:val="cyan"/>
          <w:u w:val="single"/>
        </w:rPr>
        <w:t>Labor strikes</w:t>
      </w:r>
      <w:r w:rsidRPr="00F27F86">
        <w:rPr>
          <w:u w:val="single"/>
        </w:rPr>
        <w:t xml:space="preserve"> can </w:t>
      </w:r>
      <w:r w:rsidRPr="00950C0A">
        <w:rPr>
          <w:highlight w:val="cyan"/>
          <w:u w:val="single"/>
        </w:rPr>
        <w:t xml:space="preserve">cause </w:t>
      </w:r>
      <w:r w:rsidRPr="00950C0A">
        <w:rPr>
          <w:rStyle w:val="Emphasis"/>
          <w:highlight w:val="cyan"/>
        </w:rPr>
        <w:t>major disruptions to industry</w:t>
      </w:r>
      <w:r w:rsidRPr="00950C0A">
        <w:rPr>
          <w:highlight w:val="cyan"/>
          <w:u w:val="single"/>
        </w:rPr>
        <w:t xml:space="preserve">, </w:t>
      </w:r>
      <w:r w:rsidRPr="00950C0A">
        <w:rPr>
          <w:rStyle w:val="Emphasis"/>
          <w:highlight w:val="cyan"/>
        </w:rPr>
        <w:t>commerce</w:t>
      </w:r>
      <w:r w:rsidRPr="00950C0A">
        <w:rPr>
          <w:highlight w:val="cyan"/>
          <w:u w:val="single"/>
        </w:rPr>
        <w:t xml:space="preserve"> and</w:t>
      </w:r>
      <w:r w:rsidRPr="00F27F86">
        <w:rPr>
          <w:u w:val="single"/>
        </w:rPr>
        <w:t xml:space="preserve"> the </w:t>
      </w:r>
      <w:r w:rsidRPr="00950C0A">
        <w:rPr>
          <w:rStyle w:val="Emphasis"/>
          <w:highlight w:val="cya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950C0A">
        <w:rPr>
          <w:highlight w:val="cyan"/>
          <w:u w:val="single"/>
        </w:rPr>
        <w:t>Air Traffic Controllers Association strike</w:t>
      </w:r>
      <w:r w:rsidRPr="00F27F86">
        <w:rPr>
          <w:sz w:val="16"/>
        </w:rPr>
        <w:t xml:space="preserve"> in 1981 resulted in the firing of thousands of air traffic controllers, and the New York City transit strike in late 2005 </w:t>
      </w:r>
      <w:r w:rsidRPr="00950C0A">
        <w:rPr>
          <w:highlight w:val="cyan"/>
          <w:u w:val="single"/>
        </w:rPr>
        <w:t xml:space="preserve">affected </w:t>
      </w:r>
      <w:r w:rsidRPr="00950C0A">
        <w:rPr>
          <w:rStyle w:val="Emphasis"/>
          <w:highlight w:val="cyan"/>
        </w:rPr>
        <w:t>millions</w:t>
      </w:r>
      <w:r w:rsidRPr="00F27F86">
        <w:rPr>
          <w:u w:val="single"/>
        </w:rPr>
        <w:t xml:space="preserve"> of people</w:t>
      </w:r>
      <w:r w:rsidRPr="00F27F86">
        <w:rPr>
          <w:sz w:val="16"/>
        </w:rPr>
        <w:t>. The history of strikes and labor unions is a key chapter in the story of the Industrial Revolution.</w:t>
      </w:r>
    </w:p>
    <w:p w14:paraId="34AB4E42" w14:textId="77777777" w:rsidR="00AD5F4A" w:rsidRPr="00F27F86" w:rsidRDefault="00AD5F4A" w:rsidP="00AD5F4A">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2AE615B1" w14:textId="77777777" w:rsidR="00AD5F4A" w:rsidRPr="00F27F86" w:rsidRDefault="00AD5F4A" w:rsidP="00AD5F4A">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57DAE75D" w14:textId="77777777" w:rsidR="00AD5F4A" w:rsidRPr="00F27F86" w:rsidRDefault="00AD5F4A" w:rsidP="00AD5F4A">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03EAC03E" w14:textId="77777777" w:rsidR="00AD5F4A" w:rsidRDefault="00AD5F4A" w:rsidP="00AD5F4A">
      <w:pPr>
        <w:rPr>
          <w:u w:val="single"/>
        </w:rPr>
      </w:pPr>
      <w:r w:rsidRPr="00F27F86">
        <w:rPr>
          <w:sz w:val="16"/>
        </w:rPr>
        <w:t xml:space="preserve">At its most basic level, </w:t>
      </w:r>
      <w:r w:rsidRPr="00F27F86">
        <w:rPr>
          <w:u w:val="single"/>
        </w:rPr>
        <w:t xml:space="preserve">a </w:t>
      </w:r>
      <w:r w:rsidRPr="00950C0A">
        <w:rPr>
          <w:highlight w:val="cyan"/>
          <w:u w:val="single"/>
        </w:rPr>
        <w:t>strike occurs when</w:t>
      </w:r>
      <w:r w:rsidRPr="00F27F86">
        <w:rPr>
          <w:u w:val="single"/>
        </w:rPr>
        <w:t xml:space="preserve"> all the </w:t>
      </w:r>
      <w:r w:rsidRPr="00950C0A">
        <w:rPr>
          <w:highlight w:val="cyan"/>
          <w:u w:val="single"/>
        </w:rPr>
        <w:t>workers</w:t>
      </w:r>
      <w:r w:rsidRPr="00F27F86">
        <w:rPr>
          <w:u w:val="single"/>
        </w:rPr>
        <w:t xml:space="preserve"> in the union </w:t>
      </w:r>
      <w:r w:rsidRPr="00950C0A">
        <w:rPr>
          <w:rStyle w:val="Emphasis"/>
          <w:highlight w:val="cyan"/>
        </w:rPr>
        <w:t>stop coming to work</w:t>
      </w:r>
      <w:r w:rsidRPr="00F27F86">
        <w:rPr>
          <w:rStyle w:val="Emphasis"/>
        </w:rPr>
        <w:t>.</w:t>
      </w:r>
      <w:r w:rsidRPr="00F27F86">
        <w:rPr>
          <w:sz w:val="16"/>
        </w:rPr>
        <w:t xml:space="preserve"> </w:t>
      </w:r>
      <w:r w:rsidRPr="00F27F86">
        <w:rPr>
          <w:u w:val="single"/>
        </w:rPr>
        <w:t xml:space="preserve">With no workers, </w:t>
      </w:r>
      <w:r w:rsidRPr="00950C0A">
        <w:rPr>
          <w:highlight w:val="cyan"/>
          <w:u w:val="single"/>
        </w:rPr>
        <w:t xml:space="preserve">the business </w:t>
      </w:r>
      <w:r w:rsidRPr="00950C0A">
        <w:rPr>
          <w:rStyle w:val="Emphasis"/>
          <w:highlight w:val="cyan"/>
        </w:rPr>
        <w:t>shuts down</w:t>
      </w:r>
      <w:r w:rsidRPr="00F27F86">
        <w:rPr>
          <w:sz w:val="16"/>
        </w:rPr>
        <w:t xml:space="preserve">. </w:t>
      </w:r>
      <w:r w:rsidRPr="00F27F86">
        <w:rPr>
          <w:u w:val="single"/>
        </w:rPr>
        <w:t xml:space="preserve">The </w:t>
      </w:r>
      <w:r w:rsidRPr="00950C0A">
        <w:rPr>
          <w:highlight w:val="cyan"/>
          <w:u w:val="single"/>
        </w:rPr>
        <w:t xml:space="preserve">employer </w:t>
      </w:r>
      <w:r w:rsidRPr="00950C0A">
        <w:rPr>
          <w:rStyle w:val="Emphasis"/>
          <w:highlight w:val="cyan"/>
        </w:rPr>
        <w:t>stops making money</w:t>
      </w:r>
      <w:r w:rsidRPr="00950C0A">
        <w:rPr>
          <w:highlight w:val="cyan"/>
          <w:u w:val="single"/>
        </w:rPr>
        <w:t xml:space="preserve">, though it is still </w:t>
      </w:r>
      <w:r w:rsidRPr="00950C0A">
        <w:rPr>
          <w:rStyle w:val="Emphasis"/>
          <w:highlight w:val="cyan"/>
        </w:rPr>
        <w:t>spending</w:t>
      </w:r>
      <w:r w:rsidRPr="00F27F86">
        <w:rPr>
          <w:rStyle w:val="Emphasis"/>
        </w:rPr>
        <w:t xml:space="preserve"> money </w:t>
      </w:r>
      <w:r w:rsidRPr="00950C0A">
        <w:rPr>
          <w:rStyle w:val="Emphasis"/>
          <w:highlight w:val="cyan"/>
        </w:rPr>
        <w:t>on taxes</w:t>
      </w:r>
      <w:r w:rsidRPr="00950C0A">
        <w:rPr>
          <w:highlight w:val="cyan"/>
          <w:u w:val="single"/>
        </w:rPr>
        <w:t xml:space="preserve">, </w:t>
      </w:r>
      <w:r w:rsidRPr="00950C0A">
        <w:rPr>
          <w:rStyle w:val="Emphasis"/>
          <w:highlight w:val="cyan"/>
        </w:rPr>
        <w:t>rent</w:t>
      </w:r>
      <w:r w:rsidRPr="00950C0A">
        <w:rPr>
          <w:highlight w:val="cyan"/>
          <w:u w:val="single"/>
        </w:rPr>
        <w:t xml:space="preserve">, </w:t>
      </w:r>
      <w:r w:rsidRPr="00950C0A">
        <w:rPr>
          <w:rStyle w:val="Emphasis"/>
          <w:highlight w:val="cyan"/>
        </w:rPr>
        <w:t>electricity</w:t>
      </w:r>
      <w:r w:rsidRPr="00950C0A">
        <w:rPr>
          <w:highlight w:val="cyan"/>
          <w:u w:val="single"/>
        </w:rPr>
        <w:t xml:space="preserve"> and </w:t>
      </w:r>
      <w:r w:rsidRPr="00950C0A">
        <w:rPr>
          <w:rStyle w:val="Emphasis"/>
          <w:highlight w:val="cyan"/>
        </w:rPr>
        <w:t>maintenance</w:t>
      </w:r>
      <w:r w:rsidRPr="00F27F86">
        <w:rPr>
          <w:sz w:val="16"/>
        </w:rPr>
        <w:t xml:space="preserve">. </w:t>
      </w:r>
      <w:r w:rsidRPr="00950C0A">
        <w:rPr>
          <w:highlight w:val="cyan"/>
          <w:u w:val="single"/>
        </w:rPr>
        <w:t>The longer the strike</w:t>
      </w:r>
      <w:r w:rsidRPr="00F27F86">
        <w:rPr>
          <w:u w:val="single"/>
        </w:rPr>
        <w:t xml:space="preserve"> lasts, </w:t>
      </w:r>
      <w:r w:rsidRPr="00950C0A">
        <w:rPr>
          <w:highlight w:val="cyan"/>
          <w:u w:val="single"/>
        </w:rPr>
        <w:t xml:space="preserve">the </w:t>
      </w:r>
      <w:r w:rsidRPr="00950C0A">
        <w:rPr>
          <w:rStyle w:val="Emphasis"/>
          <w:highlight w:val="cyan"/>
        </w:rPr>
        <w:t>more money the employer loses</w:t>
      </w:r>
      <w:r w:rsidRPr="00950C0A">
        <w:rPr>
          <w:highlight w:val="cyan"/>
          <w:u w:val="single"/>
        </w:rPr>
        <w:t>.</w:t>
      </w:r>
      <w:r w:rsidRPr="00F27F86">
        <w:rPr>
          <w:sz w:val="16"/>
        </w:rPr>
        <w:t xml:space="preserve"> Of course, </w:t>
      </w:r>
      <w:r w:rsidRPr="00F27F86">
        <w:rPr>
          <w:u w:val="single"/>
        </w:rPr>
        <w:t xml:space="preserve">the </w:t>
      </w:r>
      <w:r w:rsidRPr="00950C0A">
        <w:rPr>
          <w:highlight w:val="cya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5FDDBBC0" w14:textId="77777777" w:rsidR="00AD5F4A" w:rsidRDefault="00AD5F4A" w:rsidP="00AD5F4A">
      <w:pPr>
        <w:rPr>
          <w:sz w:val="16"/>
        </w:rPr>
      </w:pPr>
      <w:r w:rsidRPr="00F27F86">
        <w:rPr>
          <w:sz w:val="16"/>
        </w:rPr>
        <w:lastRenderedPageBreak/>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4EAB35B0" w14:textId="77777777" w:rsidR="00773E78" w:rsidRPr="00AA23DA" w:rsidRDefault="00773E78" w:rsidP="00773E78">
      <w:pPr>
        <w:pStyle w:val="Heading4"/>
        <w:tabs>
          <w:tab w:val="left" w:pos="90"/>
        </w:tabs>
      </w:pPr>
      <w:r>
        <w:t>No impact to ag collapse – no shortages or war</w:t>
      </w:r>
    </w:p>
    <w:p w14:paraId="193780D9" w14:textId="77777777" w:rsidR="00773E78" w:rsidRPr="00AA23DA" w:rsidRDefault="00773E78" w:rsidP="00773E78">
      <w:r w:rsidRPr="00AA23DA">
        <w:rPr>
          <w:rStyle w:val="Style13ptBold"/>
        </w:rPr>
        <w:t>Allouche 11</w:t>
      </w:r>
      <w:r w:rsidRPr="00AA23DA">
        <w:t>, research Fellow – water supply and sanitation @ Institute for Development Studies, frmr professor – MIT, ‘11</w:t>
      </w:r>
    </w:p>
    <w:p w14:paraId="0156CB7E" w14:textId="77777777" w:rsidR="00773E78" w:rsidRPr="00AA23DA" w:rsidRDefault="00773E78" w:rsidP="00773E78">
      <w:r w:rsidRPr="00AA23DA">
        <w:t>(Jeremy, “The sustainability and resilience of global water and food systems: Political analysis of the interplay between security, resource scarcity, political systems and global trade,” Food Policy, Vol. 36 Supplement 1, p. S3-S8, January)</w:t>
      </w:r>
    </w:p>
    <w:p w14:paraId="79C95F43" w14:textId="77777777" w:rsidR="00773E78" w:rsidRPr="00AA23DA" w:rsidRDefault="00773E78" w:rsidP="00773E78">
      <w:pPr>
        <w:rPr>
          <w:rFonts w:cs="Arial"/>
        </w:rPr>
      </w:pPr>
    </w:p>
    <w:p w14:paraId="3D5879EA" w14:textId="77777777" w:rsidR="00773E78" w:rsidRPr="008369D5" w:rsidRDefault="00773E78" w:rsidP="00773E78">
      <w:pPr>
        <w:pStyle w:val="NoSpacing"/>
        <w:rPr>
          <w:sz w:val="12"/>
        </w:rPr>
      </w:pPr>
      <w:r w:rsidRPr="008369D5">
        <w:rPr>
          <w:sz w:val="12"/>
        </w:rPr>
        <w:t xml:space="preserve">The question of resource scarcity has led to many </w:t>
      </w:r>
      <w:r w:rsidRPr="00AA23DA">
        <w:rPr>
          <w:rStyle w:val="StyleUnderline"/>
        </w:rPr>
        <w:t>debates on whether scarcity</w:t>
      </w:r>
      <w:r w:rsidRPr="008369D5">
        <w:rPr>
          <w:sz w:val="12"/>
        </w:rPr>
        <w:t xml:space="preserve"> (whether </w:t>
      </w:r>
      <w:r w:rsidRPr="00AA23DA">
        <w:rPr>
          <w:rStyle w:val="StyleUnderline"/>
        </w:rPr>
        <w:t>of food or water</w:t>
      </w:r>
      <w:r w:rsidRPr="008369D5">
        <w:rPr>
          <w:sz w:val="12"/>
        </w:rPr>
        <w:t xml:space="preserve">) </w:t>
      </w:r>
      <w:r w:rsidRPr="00AA23DA">
        <w:rPr>
          <w:rStyle w:val="StyleUnderline"/>
        </w:rPr>
        <w:t>will lead to conflict</w:t>
      </w:r>
      <w:r w:rsidRPr="008369D5">
        <w:rPr>
          <w:sz w:val="12"/>
        </w:rPr>
        <w:t xml:space="preserve"> and war. The underlining reasoning behind most of these discourses over food and water wars </w:t>
      </w:r>
      <w:r w:rsidRPr="00AA23DA">
        <w:rPr>
          <w:rStyle w:val="StyleUnderline"/>
        </w:rPr>
        <w:t>comes from the Malthusian belief that there is an imbalance between</w:t>
      </w:r>
      <w:r w:rsidRPr="008369D5">
        <w:rPr>
          <w:sz w:val="12"/>
        </w:rPr>
        <w:t xml:space="preserve"> the economic availability of natural </w:t>
      </w:r>
      <w:r w:rsidRPr="00AA23DA">
        <w:rPr>
          <w:rStyle w:val="StyleUnderline"/>
        </w:rPr>
        <w:t>resources and population growth</w:t>
      </w:r>
      <w:r w:rsidRPr="008369D5">
        <w:rPr>
          <w:sz w:val="12"/>
        </w:rPr>
        <w:t xml:space="preserve"> since while food production grows linearly, population increases exponentially. Following this reasoning, neo-Malthusians claim that finite natural resources place a strict limit on the growth of human population and aggregate consumption; if these limits are exceeded, social breakdown, conflict and wars result. Nonetheless, it seems that </w:t>
      </w:r>
      <w:r w:rsidRPr="00AA23DA">
        <w:rPr>
          <w:rStyle w:val="UnderlineBold"/>
          <w:rFonts w:ascii="Calibri" w:hAnsi="Calibri" w:cs="Arial"/>
        </w:rPr>
        <w:t xml:space="preserve">most </w:t>
      </w:r>
      <w:r w:rsidRPr="00950C0A">
        <w:rPr>
          <w:rStyle w:val="StyleUnderline"/>
          <w:highlight w:val="cyan"/>
        </w:rPr>
        <w:t>empirical studies do not support</w:t>
      </w:r>
      <w:r w:rsidRPr="00AA23DA">
        <w:rPr>
          <w:rStyle w:val="StyleUnderline"/>
        </w:rPr>
        <w:t xml:space="preserve"> any of </w:t>
      </w:r>
      <w:r w:rsidRPr="00950C0A">
        <w:rPr>
          <w:rStyle w:val="StyleUnderline"/>
          <w:highlight w:val="cyan"/>
        </w:rPr>
        <w:t>these</w:t>
      </w:r>
      <w:r w:rsidRPr="00AA23DA">
        <w:rPr>
          <w:rStyle w:val="StyleUnderline"/>
        </w:rPr>
        <w:t xml:space="preserve"> neo-Malthusian </w:t>
      </w:r>
      <w:r w:rsidRPr="00950C0A">
        <w:rPr>
          <w:rStyle w:val="StyleUnderline"/>
          <w:highlight w:val="cyan"/>
        </w:rPr>
        <w:t>arguments</w:t>
      </w:r>
      <w:r w:rsidRPr="00AA23DA">
        <w:rPr>
          <w:rStyle w:val="StyleUnderline"/>
        </w:rPr>
        <w:t xml:space="preserve">. </w:t>
      </w:r>
      <w:r w:rsidRPr="00950C0A">
        <w:rPr>
          <w:rStyle w:val="StyleUnderline"/>
          <w:highlight w:val="cyan"/>
        </w:rPr>
        <w:t>Tech</w:t>
      </w:r>
      <w:r w:rsidRPr="008369D5">
        <w:rPr>
          <w:sz w:val="12"/>
        </w:rPr>
        <w:t xml:space="preserve">nological change </w:t>
      </w:r>
      <w:r w:rsidRPr="00950C0A">
        <w:rPr>
          <w:rStyle w:val="StyleUnderline"/>
          <w:highlight w:val="cyan"/>
        </w:rPr>
        <w:t>and</w:t>
      </w:r>
      <w:r w:rsidRPr="008369D5">
        <w:rPr>
          <w:sz w:val="12"/>
        </w:rPr>
        <w:t xml:space="preserve"> greater inputs of </w:t>
      </w:r>
      <w:r w:rsidRPr="00950C0A">
        <w:rPr>
          <w:rStyle w:val="StyleUnderline"/>
          <w:highlight w:val="cyan"/>
        </w:rPr>
        <w:t>capital have</w:t>
      </w:r>
      <w:r w:rsidRPr="00AA23DA">
        <w:rPr>
          <w:rStyle w:val="StyleUnderline"/>
        </w:rPr>
        <w:t xml:space="preserve"> dramatically </w:t>
      </w:r>
      <w:r w:rsidRPr="00950C0A">
        <w:rPr>
          <w:rStyle w:val="StyleUnderline"/>
          <w:highlight w:val="cyan"/>
        </w:rPr>
        <w:t>increased</w:t>
      </w:r>
      <w:r w:rsidRPr="008369D5">
        <w:rPr>
          <w:sz w:val="12"/>
        </w:rPr>
        <w:t xml:space="preserve"> labour </w:t>
      </w:r>
      <w:r w:rsidRPr="00950C0A">
        <w:rPr>
          <w:rStyle w:val="StyleUnderline"/>
          <w:highlight w:val="cyan"/>
        </w:rPr>
        <w:t>productivity</w:t>
      </w:r>
      <w:r w:rsidRPr="008369D5">
        <w:rPr>
          <w:sz w:val="12"/>
        </w:rPr>
        <w:t xml:space="preserve"> in agriculture. More generally, </w:t>
      </w:r>
      <w:r w:rsidRPr="00AA23DA">
        <w:rPr>
          <w:rStyle w:val="StyleUnderline"/>
        </w:rPr>
        <w:t>the neo-Malthusian view has suffered because</w:t>
      </w:r>
      <w:r w:rsidRPr="008369D5">
        <w:rPr>
          <w:sz w:val="12"/>
        </w:rPr>
        <w:t xml:space="preserve"> during the last two centuries </w:t>
      </w:r>
      <w:r w:rsidRPr="00950C0A">
        <w:rPr>
          <w:rStyle w:val="StyleUnderline"/>
          <w:highlight w:val="cyan"/>
        </w:rPr>
        <w:t>humankind has breached</w:t>
      </w:r>
      <w:r w:rsidRPr="008369D5">
        <w:rPr>
          <w:sz w:val="12"/>
        </w:rPr>
        <w:t xml:space="preserve"> many </w:t>
      </w:r>
      <w:r w:rsidRPr="00950C0A">
        <w:rPr>
          <w:rStyle w:val="StyleUnderline"/>
          <w:highlight w:val="cyan"/>
        </w:rPr>
        <w:t>resource barriers that seemed unchallengeable.</w:t>
      </w:r>
      <w:r w:rsidRPr="00AA23DA">
        <w:rPr>
          <w:rStyle w:val="StyleUnderline"/>
        </w:rPr>
        <w:t xml:space="preserve"> </w:t>
      </w:r>
      <w:r w:rsidRPr="008369D5">
        <w:rPr>
          <w:sz w:val="12"/>
        </w:rPr>
        <w:t xml:space="preserve">Lessons from history: alarmist scenarios, resource wars and international relations In a so-called age of uncertainty, a number of </w:t>
      </w:r>
      <w:r w:rsidRPr="00950C0A">
        <w:rPr>
          <w:rStyle w:val="StyleUnderline"/>
          <w:highlight w:val="cyan"/>
        </w:rPr>
        <w:t>alarmist scenarios</w:t>
      </w:r>
      <w:r w:rsidRPr="008369D5">
        <w:rPr>
          <w:sz w:val="12"/>
        </w:rPr>
        <w:t xml:space="preserve"> have </w:t>
      </w:r>
      <w:r w:rsidRPr="00950C0A">
        <w:rPr>
          <w:rStyle w:val="StyleUnderline"/>
          <w:highlight w:val="cyan"/>
        </w:rPr>
        <w:t>linked</w:t>
      </w:r>
      <w:r w:rsidRPr="008369D5">
        <w:rPr>
          <w:sz w:val="12"/>
        </w:rPr>
        <w:t xml:space="preserve"> the increasing </w:t>
      </w:r>
      <w:r w:rsidRPr="00AA23DA">
        <w:rPr>
          <w:rStyle w:val="StyleUnderline"/>
        </w:rPr>
        <w:t xml:space="preserve">use of </w:t>
      </w:r>
      <w:r w:rsidRPr="00950C0A">
        <w:rPr>
          <w:rStyle w:val="StyleUnderline"/>
          <w:highlight w:val="cyan"/>
        </w:rPr>
        <w:t>water</w:t>
      </w:r>
      <w:r w:rsidRPr="00AA23DA">
        <w:rPr>
          <w:rStyle w:val="StyleUnderline"/>
        </w:rPr>
        <w:t xml:space="preserve"> resources </w:t>
      </w:r>
      <w:r w:rsidRPr="00950C0A">
        <w:rPr>
          <w:rStyle w:val="StyleUnderline"/>
          <w:highlight w:val="cyan"/>
        </w:rPr>
        <w:t>and food insecurity with wars.</w:t>
      </w:r>
      <w:r w:rsidRPr="008369D5">
        <w:rPr>
          <w:sz w:val="12"/>
        </w:rPr>
        <w:t xml:space="preserve"> The idea of water wars (perhaps more than food wars) is a dominant discourse in the media (see for example Smith, 2009), NGOs (International Alert, 2007) and within international organizations (UNEP, 2007). In 2007, UN Secretary General Ban Ki-moon declared that ‘water scarcity threatens economic and social gains and is a potent fuel for wars and conflict’ (Lewis, 2007). Of course, this type of discourse has an instrumental purpose; security and conflict are here used for raising water/food as key policy priorities at the international level. </w:t>
      </w:r>
      <w:r w:rsidRPr="00950C0A">
        <w:rPr>
          <w:rStyle w:val="StyleUnderline"/>
          <w:highlight w:val="cyan"/>
        </w:rPr>
        <w:t>In the Mid</w:t>
      </w:r>
      <w:r w:rsidRPr="00AA23DA">
        <w:rPr>
          <w:rStyle w:val="StyleUnderline"/>
        </w:rPr>
        <w:t xml:space="preserve">dle </w:t>
      </w:r>
      <w:r w:rsidRPr="00950C0A">
        <w:rPr>
          <w:rStyle w:val="StyleUnderline"/>
          <w:highlight w:val="cyan"/>
        </w:rPr>
        <w:t>East</w:t>
      </w:r>
      <w:r w:rsidRPr="008369D5">
        <w:rPr>
          <w:sz w:val="12"/>
        </w:rPr>
        <w:t xml:space="preserve">, presidents, prime ministers and </w:t>
      </w:r>
      <w:r w:rsidRPr="00950C0A">
        <w:rPr>
          <w:rStyle w:val="StyleUnderline"/>
          <w:highlight w:val="cyan"/>
        </w:rPr>
        <w:t>foreign ministers</w:t>
      </w:r>
      <w:r w:rsidRPr="00AA23DA">
        <w:rPr>
          <w:rStyle w:val="StyleUnderline"/>
        </w:rPr>
        <w:t xml:space="preserve"> have</w:t>
      </w:r>
      <w:r w:rsidRPr="008369D5">
        <w:rPr>
          <w:sz w:val="12"/>
        </w:rPr>
        <w:t xml:space="preserve"> also </w:t>
      </w:r>
      <w:r w:rsidRPr="00950C0A">
        <w:rPr>
          <w:rStyle w:val="StyleUnderline"/>
          <w:highlight w:val="cyan"/>
        </w:rPr>
        <w:t>used this</w:t>
      </w:r>
      <w:r w:rsidRPr="00AA23DA">
        <w:rPr>
          <w:rStyle w:val="StyleUnderline"/>
        </w:rPr>
        <w:t xml:space="preserve"> bellicose </w:t>
      </w:r>
      <w:r w:rsidRPr="00950C0A">
        <w:rPr>
          <w:rStyle w:val="StyleUnderline"/>
          <w:highlight w:val="cyan"/>
        </w:rPr>
        <w:t>rhetoric.</w:t>
      </w:r>
      <w:r w:rsidRPr="008369D5">
        <w:rPr>
          <w:sz w:val="12"/>
        </w:rPr>
        <w:t xml:space="preserve"> Boutrous Boutros-Gali said; ‘the next war in the Middle East will be over water, not politics’ (Boutros Boutros-Gali in Butts, 1997, p. 65). The question is not whether the sharing of transboundary water sparks political tension and alarmist declaration, but rather to what extent water has been a principal factor in international conflicts. </w:t>
      </w:r>
      <w:r w:rsidRPr="00AA23DA">
        <w:rPr>
          <w:rStyle w:val="StyleUnderline"/>
        </w:rPr>
        <w:t>The evidence seems quite weak.</w:t>
      </w:r>
      <w:r w:rsidRPr="008369D5">
        <w:rPr>
          <w:sz w:val="12"/>
        </w:rPr>
        <w:t xml:space="preserve"> Whether by president Sadat in Egypt or King Hussein in Jordan, </w:t>
      </w:r>
      <w:r w:rsidRPr="00AA23DA">
        <w:rPr>
          <w:rStyle w:val="StyleUnderline"/>
        </w:rPr>
        <w:t xml:space="preserve">none of these declarations have been followed up by military action. </w:t>
      </w:r>
      <w:r w:rsidRPr="008369D5">
        <w:rPr>
          <w:sz w:val="12"/>
        </w:rPr>
        <w:t xml:space="preserve">The governance of transboundary water has gained increased attention these last decades. This has a direct impact on the global food system as water allocation agreements determine the amount of water that can used for irrigated agriculture. The likelihood of conflicts over water is an important parameter to consider in assessing the stability, sustainability and resilience of global food systems. </w:t>
      </w:r>
      <w:r w:rsidRPr="00950C0A">
        <w:rPr>
          <w:rStyle w:val="StyleUnderline"/>
          <w:highlight w:val="cyan"/>
        </w:rPr>
        <w:t>None of the various and extensive databases on</w:t>
      </w:r>
      <w:r w:rsidRPr="00AA23DA">
        <w:rPr>
          <w:rStyle w:val="StyleUnderline"/>
        </w:rPr>
        <w:t xml:space="preserve"> the </w:t>
      </w:r>
      <w:r w:rsidRPr="00950C0A">
        <w:rPr>
          <w:rStyle w:val="StyleUnderline"/>
          <w:highlight w:val="cyan"/>
        </w:rPr>
        <w:t>causes of war show water</w:t>
      </w:r>
      <w:r w:rsidRPr="00AA23DA">
        <w:rPr>
          <w:rStyle w:val="StyleUnderline"/>
        </w:rPr>
        <w:t xml:space="preserve"> as a casus belli.</w:t>
      </w:r>
      <w:r w:rsidRPr="008369D5">
        <w:rPr>
          <w:sz w:val="12"/>
        </w:rPr>
        <w:t xml:space="preserve"> Using the International Crisis Behavior (ICB) data set and supplementary data from the University of Alabama on water conflicts, </w:t>
      </w:r>
      <w:r w:rsidRPr="00AA23DA">
        <w:rPr>
          <w:rStyle w:val="StyleUnderline"/>
        </w:rPr>
        <w:t>Hewitt, Wolf and Hammer found only seven disputes where water seems to have been at least a partial cause</w:t>
      </w:r>
      <w:r w:rsidRPr="008369D5">
        <w:rPr>
          <w:sz w:val="12"/>
        </w:rPr>
        <w:t xml:space="preserve"> for conflict (Wolf, 1998, p. 251). In fact, about </w:t>
      </w:r>
      <w:r w:rsidRPr="00950C0A">
        <w:rPr>
          <w:rStyle w:val="StyleUnderline"/>
          <w:highlight w:val="cyan"/>
        </w:rPr>
        <w:t>80% of</w:t>
      </w:r>
      <w:r w:rsidRPr="00AA23DA">
        <w:rPr>
          <w:rStyle w:val="StyleUnderline"/>
        </w:rPr>
        <w:t xml:space="preserve"> the </w:t>
      </w:r>
      <w:r w:rsidRPr="00950C0A">
        <w:rPr>
          <w:rStyle w:val="StyleUnderline"/>
          <w:highlight w:val="cyan"/>
        </w:rPr>
        <w:t>incidents</w:t>
      </w:r>
      <w:r w:rsidRPr="00AA23DA">
        <w:rPr>
          <w:rStyle w:val="StyleUnderline"/>
        </w:rPr>
        <w:t xml:space="preserve"> relating to water </w:t>
      </w:r>
      <w:r w:rsidRPr="00950C0A">
        <w:rPr>
          <w:rStyle w:val="StyleUnderline"/>
          <w:highlight w:val="cyan"/>
        </w:rPr>
        <w:t>were limited</w:t>
      </w:r>
      <w:r w:rsidRPr="008369D5">
        <w:rPr>
          <w:sz w:val="12"/>
        </w:rPr>
        <w:t xml:space="preserve"> purely </w:t>
      </w:r>
      <w:r w:rsidRPr="00950C0A">
        <w:rPr>
          <w:rStyle w:val="StyleUnderline"/>
          <w:highlight w:val="cyan"/>
        </w:rPr>
        <w:t>to</w:t>
      </w:r>
      <w:r w:rsidRPr="00AA23DA">
        <w:rPr>
          <w:rStyle w:val="StyleUnderline"/>
        </w:rPr>
        <w:t xml:space="preserve"> governmental </w:t>
      </w:r>
      <w:r w:rsidRPr="00950C0A">
        <w:rPr>
          <w:rStyle w:val="StyleUnderline"/>
          <w:highlight w:val="cyan"/>
        </w:rPr>
        <w:t>rhetoric</w:t>
      </w:r>
      <w:r w:rsidRPr="008369D5">
        <w:rPr>
          <w:sz w:val="12"/>
        </w:rPr>
        <w:t xml:space="preserve"> intended for the electorate (Otchet, 2001, p. 18). As shown in The Basins At Risk (BAR) water event database, </w:t>
      </w:r>
      <w:r w:rsidRPr="00AA23DA">
        <w:rPr>
          <w:rStyle w:val="StyleUnderline"/>
        </w:rPr>
        <w:t xml:space="preserve">more than </w:t>
      </w:r>
      <w:r w:rsidRPr="00950C0A">
        <w:rPr>
          <w:rStyle w:val="StyleUnderline"/>
          <w:highlight w:val="cyan"/>
        </w:rPr>
        <w:t>two-thirds</w:t>
      </w:r>
      <w:r w:rsidRPr="00AA23DA">
        <w:rPr>
          <w:rStyle w:val="StyleUnderline"/>
        </w:rPr>
        <w:t xml:space="preserve"> of</w:t>
      </w:r>
      <w:r w:rsidRPr="008369D5">
        <w:rPr>
          <w:sz w:val="12"/>
        </w:rPr>
        <w:t xml:space="preserve"> over </w:t>
      </w:r>
      <w:r w:rsidRPr="00AA23DA">
        <w:rPr>
          <w:rStyle w:val="StyleUnderline"/>
        </w:rPr>
        <w:t>1800 water</w:t>
      </w:r>
      <w:r w:rsidRPr="008369D5">
        <w:rPr>
          <w:sz w:val="12"/>
        </w:rPr>
        <w:t>-related ‘</w:t>
      </w:r>
      <w:r w:rsidRPr="00AA23DA">
        <w:rPr>
          <w:rStyle w:val="StyleUnderline"/>
        </w:rPr>
        <w:t xml:space="preserve">events’ </w:t>
      </w:r>
      <w:r w:rsidRPr="00950C0A">
        <w:rPr>
          <w:rStyle w:val="StyleUnderline"/>
          <w:highlight w:val="cyan"/>
        </w:rPr>
        <w:t>fall on the ‘cooperative’ scale</w:t>
      </w:r>
      <w:r w:rsidRPr="008369D5">
        <w:rPr>
          <w:sz w:val="12"/>
        </w:rPr>
        <w:t xml:space="preserve"> (Yoffe et al., 2003). Indeed, if one takes into account a much longer period, the following figures clearly demonstrate this argument. According to studies by the United Nations Food and Agriculture Organization (FAO), </w:t>
      </w:r>
      <w:r w:rsidRPr="00AA23DA">
        <w:rPr>
          <w:rStyle w:val="StyleUnderline"/>
        </w:rPr>
        <w:t>organized political bodies signed</w:t>
      </w:r>
      <w:r w:rsidRPr="008369D5">
        <w:rPr>
          <w:sz w:val="12"/>
        </w:rPr>
        <w:t xml:space="preserve"> between the year 805 and 1984 </w:t>
      </w:r>
      <w:r w:rsidRPr="00AA23DA">
        <w:rPr>
          <w:rStyle w:val="StyleUnderline"/>
        </w:rPr>
        <w:t>more than 3600 water-related treaties</w:t>
      </w:r>
      <w:r w:rsidRPr="008369D5">
        <w:rPr>
          <w:sz w:val="12"/>
        </w:rPr>
        <w:t xml:space="preserve">, and approximately 300 treaties dealing with water management or allocations in international basins have been negotiated since 1945 (FAO, 1978 and FAO, 1984). The fear around water wars have been driven by a Malthusian outlook which equates scarcity with violence, conflict and war. </w:t>
      </w:r>
      <w:r w:rsidRPr="00AA23DA">
        <w:rPr>
          <w:rStyle w:val="StyleUnderline"/>
        </w:rPr>
        <w:t>There is however no direct correlation between water scarcity and transboundary conflict.</w:t>
      </w:r>
      <w:r w:rsidRPr="00AA23DA">
        <w:rPr>
          <w:rStyle w:val="UnderlineBold"/>
          <w:rFonts w:ascii="Calibri" w:hAnsi="Calibri" w:cs="Arial"/>
        </w:rPr>
        <w:t xml:space="preserve"> </w:t>
      </w:r>
      <w:r w:rsidRPr="008369D5">
        <w:rPr>
          <w:sz w:val="12"/>
        </w:rPr>
        <w:t xml:space="preserve">Most specialists now tend to agree that the major issue is not scarcity per se but rather the allocation of water resources between the different riparian states (see for example Allouche, 2005, Allouche, 2007 and [Rouyer, 2000] ). </w:t>
      </w:r>
      <w:r w:rsidRPr="00AA23DA">
        <w:rPr>
          <w:rStyle w:val="StyleUnderline"/>
        </w:rPr>
        <w:t>Water rich countries have been involved in</w:t>
      </w:r>
      <w:r w:rsidRPr="008369D5">
        <w:rPr>
          <w:sz w:val="12"/>
        </w:rPr>
        <w:t xml:space="preserve"> a number of </w:t>
      </w:r>
      <w:r w:rsidRPr="00AA23DA">
        <w:rPr>
          <w:rStyle w:val="StyleUnderline"/>
        </w:rPr>
        <w:t>disputes with other</w:t>
      </w:r>
      <w:r w:rsidRPr="008369D5">
        <w:rPr>
          <w:sz w:val="12"/>
        </w:rPr>
        <w:t xml:space="preserve"> relatively </w:t>
      </w:r>
      <w:r w:rsidRPr="00AA23DA">
        <w:rPr>
          <w:rStyle w:val="StyleUnderline"/>
        </w:rPr>
        <w:t>water rich countries</w:t>
      </w:r>
      <w:r w:rsidRPr="008369D5">
        <w:rPr>
          <w:sz w:val="12"/>
        </w:rPr>
        <w:t xml:space="preserve"> (see for example India/Pakistan or Brazil/Argentina). The perception of each state’s estimated water needs really constitutes the core issue in transboundary water relations. Indeed, whether this scarcity exists or not in reality, </w:t>
      </w:r>
      <w:r w:rsidRPr="00950C0A">
        <w:rPr>
          <w:rStyle w:val="StyleUnderline"/>
          <w:highlight w:val="cyan"/>
        </w:rPr>
        <w:t>perceptions of</w:t>
      </w:r>
      <w:r w:rsidRPr="00AA23DA">
        <w:rPr>
          <w:rStyle w:val="StyleUnderline"/>
        </w:rPr>
        <w:t xml:space="preserve"> the amount of available </w:t>
      </w:r>
      <w:r w:rsidRPr="00950C0A">
        <w:rPr>
          <w:rStyle w:val="StyleUnderline"/>
          <w:highlight w:val="cyan"/>
        </w:rPr>
        <w:t>water</w:t>
      </w:r>
      <w:r w:rsidRPr="008369D5">
        <w:rPr>
          <w:sz w:val="12"/>
        </w:rPr>
        <w:t xml:space="preserve"> shapes people’s attitude towards the environment (Ohlsson, 1999). In fact, some water experts have argued that scarcity </w:t>
      </w:r>
      <w:r w:rsidRPr="00950C0A">
        <w:rPr>
          <w:rStyle w:val="StyleUnderline"/>
          <w:highlight w:val="cyan"/>
        </w:rPr>
        <w:t>drives</w:t>
      </w:r>
      <w:r w:rsidRPr="008369D5">
        <w:rPr>
          <w:sz w:val="12"/>
        </w:rPr>
        <w:t xml:space="preserve"> the process of </w:t>
      </w:r>
      <w:r w:rsidRPr="00950C0A">
        <w:rPr>
          <w:rStyle w:val="StyleUnderline"/>
          <w:highlight w:val="cyan"/>
        </w:rPr>
        <w:t>co-operation</w:t>
      </w:r>
      <w:r w:rsidRPr="00AA23DA">
        <w:rPr>
          <w:rStyle w:val="StyleUnderline"/>
        </w:rPr>
        <w:t xml:space="preserve"> among riparians</w:t>
      </w:r>
      <w:r w:rsidRPr="008369D5">
        <w:rPr>
          <w:sz w:val="12"/>
        </w:rPr>
        <w:t xml:space="preserve"> </w:t>
      </w:r>
      <w:r w:rsidRPr="008369D5">
        <w:rPr>
          <w:sz w:val="12"/>
        </w:rPr>
        <w:lastRenderedPageBreak/>
        <w:t xml:space="preserve">(Dinar and Dinar, 2005 and Brochmann and Gleditsch, 2006). In terms of international relations, </w:t>
      </w:r>
      <w:r w:rsidRPr="00AA23DA">
        <w:rPr>
          <w:rStyle w:val="StyleUnderline"/>
        </w:rPr>
        <w:t xml:space="preserve">the </w:t>
      </w:r>
      <w:r w:rsidRPr="00950C0A">
        <w:rPr>
          <w:rStyle w:val="StyleUnderline"/>
          <w:highlight w:val="cyan"/>
        </w:rPr>
        <w:t>threat of water wars</w:t>
      </w:r>
      <w:r w:rsidRPr="00AA23DA">
        <w:rPr>
          <w:rStyle w:val="StyleUnderline"/>
        </w:rPr>
        <w:t xml:space="preserve"> due to increasing scarcity </w:t>
      </w:r>
      <w:r w:rsidRPr="00950C0A">
        <w:rPr>
          <w:rStyle w:val="StyleUnderline"/>
          <w:highlight w:val="cyan"/>
        </w:rPr>
        <w:t>does not make</w:t>
      </w:r>
      <w:r w:rsidRPr="00AA23DA">
        <w:rPr>
          <w:rStyle w:val="StyleUnderline"/>
        </w:rPr>
        <w:t xml:space="preserve"> much </w:t>
      </w:r>
      <w:r w:rsidRPr="00950C0A">
        <w:rPr>
          <w:rStyle w:val="StyleUnderline"/>
          <w:highlight w:val="cyan"/>
        </w:rPr>
        <w:t>sense in the light of the</w:t>
      </w:r>
      <w:r w:rsidRPr="00AA23DA">
        <w:rPr>
          <w:rStyle w:val="StyleUnderline"/>
        </w:rPr>
        <w:t xml:space="preserve"> recent </w:t>
      </w:r>
      <w:r w:rsidRPr="00950C0A">
        <w:rPr>
          <w:rStyle w:val="StyleUnderline"/>
          <w:highlight w:val="cyan"/>
        </w:rPr>
        <w:t>historical record</w:t>
      </w:r>
      <w:r w:rsidRPr="00AA23DA">
        <w:rPr>
          <w:rStyle w:val="UnderlineBold"/>
          <w:rFonts w:ascii="Calibri" w:hAnsi="Calibri" w:cs="Arial"/>
        </w:rPr>
        <w:t>.</w:t>
      </w:r>
      <w:r w:rsidRPr="008369D5">
        <w:rPr>
          <w:sz w:val="12"/>
        </w:rPr>
        <w:t xml:space="preserve"> Overall, the water war rationale expects conflict to occur over water, and appears to suggest that violence is a viable means of securing national water supplies, an argument which is highly contestable. The </w:t>
      </w:r>
      <w:r w:rsidRPr="00AA23DA">
        <w:rPr>
          <w:rStyle w:val="StyleUnderline"/>
        </w:rPr>
        <w:t>debates over</w:t>
      </w:r>
      <w:r w:rsidRPr="008369D5">
        <w:rPr>
          <w:sz w:val="12"/>
        </w:rPr>
        <w:t xml:space="preserve"> the likely impacts of </w:t>
      </w:r>
      <w:r w:rsidRPr="00AA23DA">
        <w:rPr>
          <w:rStyle w:val="StyleUnderline"/>
        </w:rPr>
        <w:t>climate change</w:t>
      </w:r>
      <w:r w:rsidRPr="008369D5">
        <w:rPr>
          <w:sz w:val="12"/>
        </w:rPr>
        <w:t xml:space="preserve"> have again </w:t>
      </w:r>
      <w:r w:rsidRPr="00AA23DA">
        <w:rPr>
          <w:rStyle w:val="StyleUnderline"/>
        </w:rPr>
        <w:t>popularised</w:t>
      </w:r>
      <w:r w:rsidRPr="008369D5">
        <w:rPr>
          <w:sz w:val="12"/>
        </w:rPr>
        <w:t xml:space="preserve"> the idea of </w:t>
      </w:r>
      <w:r w:rsidRPr="00AA23DA">
        <w:rPr>
          <w:rStyle w:val="StyleUnderline"/>
        </w:rPr>
        <w:t>water wars.</w:t>
      </w:r>
      <w:r w:rsidRPr="008369D5">
        <w:rPr>
          <w:sz w:val="12"/>
        </w:rPr>
        <w:t xml:space="preserve"> The argument runs that climate change will precipitate worsening ecological conditions contributing to resource scarcities, social breakdown, institutional failure, mass migrations and in turn cause greater political instability and conflict (Brauch, 2002 and Pervis and Busby, 2004). In a report for the US Department of Defense, Schwartz and Randall (2003) speculate about the consequences of a worst-case climate change scenario arguing that water shortages will lead to aggressive wars (Schwartz and Randall, 2003, p. 15). </w:t>
      </w:r>
      <w:r w:rsidRPr="00AA23DA">
        <w:rPr>
          <w:rStyle w:val="StyleUnderline"/>
        </w:rPr>
        <w:t>Despite growing concern that climate change will lead to instability and violent conflict, the evidence base to substantiate the connections is thin</w:t>
      </w:r>
      <w:r w:rsidRPr="008369D5">
        <w:rPr>
          <w:sz w:val="12"/>
        </w:rPr>
        <w:t xml:space="preserve"> ( [Barnett and Adger, 2007] and Kevane and Gray, 2008). </w:t>
      </w:r>
    </w:p>
    <w:p w14:paraId="7F77AF78" w14:textId="77777777" w:rsidR="00950C0A" w:rsidRPr="00AA23DA" w:rsidRDefault="00950C0A" w:rsidP="00950C0A">
      <w:pPr>
        <w:pStyle w:val="Heading4"/>
      </w:pPr>
      <w:r w:rsidRPr="00AA23DA">
        <w:t>No solvency—we already have enough food, but structural inequalities ensure crops go to feedlots and biofuels</w:t>
      </w:r>
    </w:p>
    <w:p w14:paraId="2D937F23" w14:textId="77777777" w:rsidR="00950C0A" w:rsidRPr="00AA23DA" w:rsidRDefault="00950C0A" w:rsidP="00950C0A">
      <w:pPr>
        <w:rPr>
          <w:szCs w:val="16"/>
        </w:rPr>
      </w:pPr>
      <w:r w:rsidRPr="00AA23DA">
        <w:rPr>
          <w:rStyle w:val="Style13ptBold"/>
        </w:rPr>
        <w:t>Alternate News Media 12</w:t>
      </w:r>
      <w:r w:rsidRPr="00AA23DA">
        <w:t xml:space="preserve"> </w:t>
      </w:r>
      <w:r w:rsidRPr="00AA23DA">
        <w:rPr>
          <w:szCs w:val="16"/>
        </w:rPr>
        <w:t xml:space="preserve">(“We Already Grow Enough Food for 10 Billion People… and Still Can’t End Hunger”, 6/13/12, </w:t>
      </w:r>
      <w:hyperlink r:id="rId14" w:history="1">
        <w:r w:rsidRPr="00AA23DA">
          <w:rPr>
            <w:rStyle w:val="Hyperlink"/>
            <w:szCs w:val="16"/>
          </w:rPr>
          <w:t>http://alternatenewsmedia2012.wordpress.com/2012/06/13/we-already-grow-enough-food-for-10-billion-people-and-still-cant-end-hunger/</w:t>
        </w:r>
      </w:hyperlink>
      <w:r w:rsidRPr="00AA23DA">
        <w:rPr>
          <w:szCs w:val="16"/>
        </w:rPr>
        <w:t>, Accessed 7/26/12, Chan)</w:t>
      </w:r>
    </w:p>
    <w:p w14:paraId="0E8134F7" w14:textId="77777777" w:rsidR="00950C0A" w:rsidRPr="00AA23DA" w:rsidRDefault="00950C0A" w:rsidP="00950C0A"/>
    <w:p w14:paraId="0DD993A4" w14:textId="77777777" w:rsidR="00950C0A" w:rsidRPr="00AA23DA" w:rsidRDefault="00950C0A" w:rsidP="00950C0A">
      <w:r w:rsidRPr="00950C0A">
        <w:rPr>
          <w:rStyle w:val="StyleUnderline"/>
          <w:highlight w:val="cyan"/>
        </w:rPr>
        <w:t>Hunger is caused by poverty and inequality, not scarcity.</w:t>
      </w:r>
      <w:r w:rsidRPr="00AA23DA">
        <w:rPr>
          <w:rStyle w:val="StyleUnderline"/>
        </w:rPr>
        <w:t xml:space="preserve"> </w:t>
      </w:r>
      <w:r w:rsidRPr="00AA23DA">
        <w:t xml:space="preserve">For the past two decades the rate of global food production has increased faster than the rate of global population growth. </w:t>
      </w:r>
      <w:r w:rsidRPr="00AA23DA">
        <w:rPr>
          <w:rStyle w:val="StyleUnderline"/>
        </w:rPr>
        <w:t xml:space="preserve">The </w:t>
      </w:r>
      <w:r w:rsidRPr="00950C0A">
        <w:rPr>
          <w:rStyle w:val="StyleUnderline"/>
          <w:highlight w:val="cyan"/>
        </w:rPr>
        <w:t>world already produces more than 1 ½ times</w:t>
      </w:r>
      <w:r w:rsidRPr="00AA23DA">
        <w:rPr>
          <w:rStyle w:val="StyleUnderline"/>
        </w:rPr>
        <w:t xml:space="preserve"> </w:t>
      </w:r>
      <w:r w:rsidRPr="00950C0A">
        <w:rPr>
          <w:rStyle w:val="StyleUnderline"/>
          <w:highlight w:val="cyan"/>
        </w:rPr>
        <w:t>enough food to feed everyone</w:t>
      </w:r>
      <w:r w:rsidRPr="00AA23DA">
        <w:rPr>
          <w:rStyle w:val="StyleUnderline"/>
        </w:rPr>
        <w:t xml:space="preserve"> on the planet. That’s enough to feed 10 billion people</w:t>
      </w:r>
      <w:r w:rsidRPr="00AA23DA">
        <w:t xml:space="preserve">, the population peak we expect by 2050. But the people making less than $2 a day—most of whom are resource-poor farmers cultivating unviably small plots of land—can’t afford to buy this food.¶ </w:t>
      </w:r>
      <w:r w:rsidRPr="00AA23DA">
        <w:rPr>
          <w:rStyle w:val="StyleUnderline"/>
        </w:rPr>
        <w:t xml:space="preserve">In reality, </w:t>
      </w:r>
      <w:r w:rsidRPr="00950C0A">
        <w:rPr>
          <w:rStyle w:val="StyleUnderline"/>
          <w:highlight w:val="cyan"/>
        </w:rPr>
        <w:t>the bulk of industrially produced</w:t>
      </w:r>
      <w:r w:rsidRPr="00AA23DA">
        <w:rPr>
          <w:rStyle w:val="StyleUnderline"/>
        </w:rPr>
        <w:t xml:space="preserve"> grain </w:t>
      </w:r>
      <w:r w:rsidRPr="00950C0A">
        <w:rPr>
          <w:rStyle w:val="StyleUnderline"/>
          <w:highlight w:val="cyan"/>
        </w:rPr>
        <w:t>crops goes to biofuels and</w:t>
      </w:r>
      <w:r w:rsidRPr="00AA23DA">
        <w:rPr>
          <w:rStyle w:val="StyleUnderline"/>
        </w:rPr>
        <w:t xml:space="preserve"> confined </w:t>
      </w:r>
      <w:r w:rsidRPr="00950C0A">
        <w:rPr>
          <w:rStyle w:val="StyleUnderline"/>
          <w:highlight w:val="cyan"/>
        </w:rPr>
        <w:t>animal feedlots rather</w:t>
      </w:r>
      <w:r w:rsidRPr="00AA23DA">
        <w:rPr>
          <w:rStyle w:val="StyleUnderline"/>
        </w:rPr>
        <w:t xml:space="preserve"> </w:t>
      </w:r>
      <w:r w:rsidRPr="00950C0A">
        <w:rPr>
          <w:rStyle w:val="StyleUnderline"/>
          <w:highlight w:val="cyan"/>
        </w:rPr>
        <w:t>than</w:t>
      </w:r>
      <w:r w:rsidRPr="00AA23DA">
        <w:rPr>
          <w:rStyle w:val="StyleUnderline"/>
        </w:rPr>
        <w:t xml:space="preserve"> food for </w:t>
      </w:r>
      <w:r w:rsidRPr="00950C0A">
        <w:rPr>
          <w:rStyle w:val="StyleUnderline"/>
          <w:highlight w:val="cyan"/>
        </w:rPr>
        <w:t>the</w:t>
      </w:r>
      <w:r w:rsidRPr="00AA23DA">
        <w:rPr>
          <w:rStyle w:val="StyleUnderline"/>
        </w:rPr>
        <w:t xml:space="preserve"> 1 billion </w:t>
      </w:r>
      <w:r w:rsidRPr="00950C0A">
        <w:rPr>
          <w:rStyle w:val="StyleUnderline"/>
          <w:highlight w:val="cyan"/>
        </w:rPr>
        <w:t>hungry</w:t>
      </w:r>
      <w:r w:rsidRPr="00AA23DA">
        <w:t xml:space="preserve">. The call to double food production by 2050 only applies if we </w:t>
      </w:r>
      <w:hyperlink r:id="rId15" w:history="1">
        <w:r w:rsidRPr="00AA23DA">
          <w:rPr>
            <w:rStyle w:val="Hyperlink"/>
          </w:rPr>
          <w:t>continue</w:t>
        </w:r>
      </w:hyperlink>
      <w:r w:rsidRPr="00AA23DA">
        <w:t xml:space="preserve"> to prioritize the growing population of livestock and </w:t>
      </w:r>
      <w:hyperlink r:id="rId16" w:history="1">
        <w:r w:rsidRPr="00AA23DA">
          <w:rPr>
            <w:rStyle w:val="Hyperlink"/>
          </w:rPr>
          <w:t>automobiles</w:t>
        </w:r>
      </w:hyperlink>
      <w:r w:rsidRPr="00AA23DA">
        <w:t xml:space="preserve"> over hungry people.</w:t>
      </w:r>
    </w:p>
    <w:p w14:paraId="0076F824" w14:textId="77777777" w:rsidR="00950C0A" w:rsidRPr="007B3C94" w:rsidRDefault="00950C0A" w:rsidP="00950C0A">
      <w:pPr>
        <w:pStyle w:val="Heading4"/>
        <w:rPr>
          <w:rStyle w:val="Style13ptBold"/>
          <w:rFonts w:asciiTheme="minorHAnsi" w:hAnsiTheme="minorHAnsi" w:cstheme="minorHAnsi"/>
          <w:b/>
          <w:bCs w:val="0"/>
        </w:rPr>
      </w:pPr>
      <w:r w:rsidRPr="007B3C94">
        <w:rPr>
          <w:rStyle w:val="Style13ptBold"/>
          <w:rFonts w:asciiTheme="minorHAnsi" w:hAnsiTheme="minorHAnsi" w:cstheme="minorHAnsi"/>
        </w:rPr>
        <w:t>Strikes cause food insecurity---empirics</w:t>
      </w:r>
    </w:p>
    <w:p w14:paraId="6F1A2BD5" w14:textId="77777777" w:rsidR="00950C0A" w:rsidRPr="007B3C94" w:rsidRDefault="00950C0A" w:rsidP="00950C0A">
      <w:pPr>
        <w:rPr>
          <w:rFonts w:asciiTheme="minorHAnsi" w:hAnsiTheme="minorHAnsi" w:cstheme="minorHAnsi"/>
        </w:rPr>
      </w:pPr>
      <w:r w:rsidRPr="007B3C94">
        <w:rPr>
          <w:rStyle w:val="Style13ptBold"/>
          <w:rFonts w:asciiTheme="minorHAnsi" w:hAnsiTheme="minorHAnsi" w:cstheme="minorHAnsi"/>
        </w:rPr>
        <w:t>Lopes et al 19</w:t>
      </w:r>
      <w:r w:rsidRPr="007B3C94">
        <w:rPr>
          <w:rFonts w:asciiTheme="minorHAnsi" w:hAnsiTheme="minorHAnsi" w:cstheme="minorHAnsi"/>
        </w:rPr>
        <w:t xml:space="preserve">, Mariana Souza Lopes--Universidade Federal de Minas Gerais, Research Group on Nutrition Interventions, Belo Horizonte, MG, Brazil. Melissa Luciana de Araújo--Universidade Federal de Minas Gerais, Research Group on Urban Agriculture, Belo Horizonte, MG, Brazil. Aline Cristine Souza Lopes--Nutrition Department, Universidade Federal de Minas Gerais, Research Group on Nutrition Interventions. PHN, (2019) </w:t>
      </w:r>
      <w:hyperlink r:id="rId17" w:history="1">
        <w:r w:rsidRPr="007B3C94">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7B3C94">
        <w:rPr>
          <w:rFonts w:asciiTheme="minorHAnsi" w:hAnsiTheme="minorHAnsi" w:cstheme="minorHAnsi"/>
        </w:rPr>
        <w:t xml:space="preserve"> brett</w:t>
      </w:r>
    </w:p>
    <w:p w14:paraId="5A107168" w14:textId="77777777" w:rsidR="00950C0A" w:rsidRPr="007B3C94" w:rsidRDefault="00950C0A" w:rsidP="00950C0A">
      <w:pPr>
        <w:rPr>
          <w:rFonts w:asciiTheme="minorHAnsi" w:hAnsiTheme="minorHAnsi" w:cstheme="minorHAnsi"/>
        </w:rPr>
      </w:pPr>
      <w:r w:rsidRPr="00950C0A">
        <w:rPr>
          <w:rStyle w:val="Emphasis"/>
          <w:rFonts w:asciiTheme="minorHAnsi" w:hAnsiTheme="minorHAnsi" w:cstheme="minorHAnsi"/>
          <w:highlight w:val="cyan"/>
        </w:rPr>
        <w:t>Food security</w:t>
      </w:r>
      <w:r w:rsidRPr="007B3C94">
        <w:rPr>
          <w:rStyle w:val="StyleUnderline"/>
          <w:rFonts w:asciiTheme="minorHAnsi" w:hAnsiTheme="minorHAnsi" w:cstheme="minorHAnsi"/>
        </w:rPr>
        <w:t xml:space="preserve"> exists when people have</w:t>
      </w:r>
      <w:r w:rsidRPr="007B3C94">
        <w:rPr>
          <w:rFonts w:asciiTheme="minorHAnsi" w:hAnsiTheme="minorHAnsi" w:cstheme="minorHAnsi"/>
          <w:sz w:val="16"/>
        </w:rPr>
        <w:t xml:space="preserve">, </w:t>
      </w:r>
      <w:r w:rsidRPr="007B3C94">
        <w:rPr>
          <w:rStyle w:val="StyleUnderline"/>
          <w:rFonts w:asciiTheme="minorHAnsi" w:hAnsiTheme="minorHAnsi" w:cstheme="minorHAnsi"/>
        </w:rPr>
        <w:t>at all times</w:t>
      </w:r>
      <w:r w:rsidRPr="007B3C94">
        <w:rPr>
          <w:rFonts w:asciiTheme="minorHAnsi" w:hAnsiTheme="minorHAnsi" w:cstheme="minorHAnsi"/>
          <w:sz w:val="16"/>
        </w:rPr>
        <w:t xml:space="preserve">, </w:t>
      </w:r>
      <w:r w:rsidRPr="007B3C94">
        <w:rPr>
          <w:rStyle w:val="StyleUnderline"/>
          <w:rFonts w:asciiTheme="minorHAnsi" w:hAnsiTheme="minorHAnsi" w:cstheme="minorHAnsi"/>
        </w:rPr>
        <w:t>a guaranteed and adequate 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Food security involves access to</w:t>
      </w:r>
      <w:r w:rsidRPr="007B3C94">
        <w:rPr>
          <w:rFonts w:asciiTheme="minorHAnsi" w:hAnsiTheme="minorHAnsi" w:cstheme="minorHAnsi"/>
          <w:sz w:val="16"/>
        </w:rPr>
        <w:t xml:space="preserve"> </w:t>
      </w:r>
      <w:r w:rsidRPr="007B3C94">
        <w:rPr>
          <w:rStyle w:val="StyleUnderline"/>
          <w:rFonts w:asciiTheme="minorHAnsi" w:hAnsiTheme="minorHAnsi" w:cstheme="minorHAnsi"/>
        </w:rPr>
        <w:t>sufficient</w:t>
      </w:r>
      <w:r w:rsidRPr="007B3C94">
        <w:rPr>
          <w:rFonts w:asciiTheme="minorHAnsi" w:hAnsiTheme="minorHAnsi" w:cstheme="minorHAnsi"/>
          <w:sz w:val="16"/>
        </w:rPr>
        <w:t xml:space="preserve">, safe </w:t>
      </w:r>
      <w:r w:rsidRPr="007B3C94">
        <w:rPr>
          <w:rStyle w:val="StyleUnderline"/>
          <w:rFonts w:asciiTheme="minorHAnsi" w:hAnsiTheme="minorHAnsi" w:cstheme="minorHAnsi"/>
        </w:rPr>
        <w:t>and nutritious food</w:t>
      </w:r>
      <w:r w:rsidRPr="007B3C94">
        <w:rPr>
          <w:rFonts w:asciiTheme="minorHAnsi" w:hAnsiTheme="minorHAnsi" w:cstheme="minorHAnsi"/>
          <w:sz w:val="16"/>
        </w:rPr>
        <w:t xml:space="preserve"> that meets individual dietary requirements and food preferences for a healthy life without restricting access to other fundamental needs( 1 ) and sovereignty( 2 ). Therefore, </w:t>
      </w:r>
      <w:r w:rsidRPr="007B3C94">
        <w:rPr>
          <w:rStyle w:val="StyleUnderline"/>
          <w:rFonts w:asciiTheme="minorHAnsi" w:hAnsiTheme="minorHAnsi" w:cstheme="minorHAnsi"/>
        </w:rPr>
        <w:t xml:space="preserve">the risk of food insecurity </w:t>
      </w:r>
      <w:r w:rsidRPr="00950C0A">
        <w:rPr>
          <w:rStyle w:val="StyleUnderline"/>
          <w:rFonts w:asciiTheme="minorHAnsi" w:hAnsiTheme="minorHAnsi" w:cstheme="minorHAnsi"/>
          <w:highlight w:val="cyan"/>
        </w:rPr>
        <w:t>is influenced by</w:t>
      </w:r>
      <w:r w:rsidRPr="007B3C94">
        <w:rPr>
          <w:rFonts w:asciiTheme="minorHAnsi" w:hAnsiTheme="minorHAnsi" w:cstheme="minorHAnsi"/>
          <w:sz w:val="16"/>
        </w:rPr>
        <w:t xml:space="preserve"> the </w:t>
      </w:r>
      <w:r w:rsidRPr="00950C0A">
        <w:rPr>
          <w:rStyle w:val="Emphasis"/>
          <w:rFonts w:asciiTheme="minorHAnsi" w:hAnsiTheme="minorHAnsi" w:cstheme="minorHAnsi"/>
          <w:highlight w:val="cyan"/>
        </w:rPr>
        <w:t>availability, price</w:t>
      </w:r>
      <w:r w:rsidRPr="007B3C94">
        <w:rPr>
          <w:rStyle w:val="StyleUnderline"/>
          <w:rFonts w:asciiTheme="minorHAnsi" w:hAnsiTheme="minorHAnsi" w:cstheme="minorHAnsi"/>
        </w:rPr>
        <w:t xml:space="preserve">, access </w:t>
      </w:r>
      <w:r w:rsidRPr="00950C0A">
        <w:rPr>
          <w:rStyle w:val="StyleUnderline"/>
          <w:rFonts w:asciiTheme="minorHAnsi" w:hAnsiTheme="minorHAnsi" w:cstheme="minorHAnsi"/>
          <w:highlight w:val="cyan"/>
        </w:rPr>
        <w:t>and</w:t>
      </w:r>
      <w:r w:rsidRPr="007B3C94">
        <w:rPr>
          <w:rStyle w:val="StyleUnderline"/>
          <w:rFonts w:asciiTheme="minorHAnsi" w:hAnsiTheme="minorHAnsi" w:cstheme="minorHAnsi"/>
        </w:rPr>
        <w:t xml:space="preserve"> quality of</w:t>
      </w:r>
      <w:r w:rsidRPr="007B3C94">
        <w:rPr>
          <w:rFonts w:asciiTheme="minorHAnsi" w:hAnsiTheme="minorHAnsi" w:cstheme="minorHAnsi"/>
          <w:sz w:val="16"/>
        </w:rPr>
        <w:t xml:space="preserve"> the </w:t>
      </w:r>
      <w:r w:rsidRPr="00950C0A">
        <w:rPr>
          <w:rStyle w:val="Emphasis"/>
          <w:rFonts w:asciiTheme="minorHAnsi" w:hAnsiTheme="minorHAnsi" w:cstheme="minorHAnsi"/>
          <w:highlight w:val="cyan"/>
        </w:rPr>
        <w:t>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to the consumer</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especially in a crisis situation</w:t>
      </w:r>
      <w:r w:rsidRPr="007B3C94">
        <w:rPr>
          <w:rFonts w:asciiTheme="minorHAnsi" w:hAnsiTheme="minorHAnsi" w:cstheme="minorHAnsi"/>
          <w:sz w:val="16"/>
        </w:rPr>
        <w:t xml:space="preserve">( 3 ). </w:t>
      </w:r>
      <w:r w:rsidRPr="007B3C94">
        <w:rPr>
          <w:rStyle w:val="StyleUnderline"/>
          <w:rFonts w:asciiTheme="minorHAnsi" w:hAnsiTheme="minorHAnsi" w:cstheme="minorHAnsi"/>
        </w:rPr>
        <w:t>Studies that</w:t>
      </w:r>
      <w:r w:rsidRPr="007B3C94">
        <w:rPr>
          <w:rFonts w:asciiTheme="minorHAnsi" w:hAnsiTheme="minorHAnsi" w:cstheme="minorHAnsi"/>
          <w:sz w:val="16"/>
        </w:rPr>
        <w:t xml:space="preserve"> have </w:t>
      </w:r>
      <w:r w:rsidRPr="007B3C94">
        <w:rPr>
          <w:rStyle w:val="StyleUnderline"/>
          <w:rFonts w:asciiTheme="minorHAnsi" w:hAnsiTheme="minorHAnsi" w:cstheme="minorHAnsi"/>
        </w:rPr>
        <w:t>explored the global food crisis</w:t>
      </w:r>
      <w:r w:rsidRPr="007B3C94">
        <w:rPr>
          <w:rFonts w:asciiTheme="minorHAnsi" w:hAnsiTheme="minorHAnsi" w:cstheme="minorHAnsi"/>
          <w:sz w:val="16"/>
        </w:rPr>
        <w:t xml:space="preserve"> </w:t>
      </w:r>
      <w:r w:rsidRPr="007B3C94">
        <w:rPr>
          <w:rStyle w:val="StyleUnderline"/>
          <w:rFonts w:asciiTheme="minorHAnsi" w:hAnsiTheme="minorHAnsi" w:cstheme="minorHAnsi"/>
        </w:rPr>
        <w:t>and</w:t>
      </w:r>
      <w:r w:rsidRPr="007B3C94">
        <w:rPr>
          <w:rFonts w:asciiTheme="minorHAnsi" w:hAnsiTheme="minorHAnsi" w:cstheme="minorHAnsi"/>
          <w:sz w:val="16"/>
        </w:rPr>
        <w:t xml:space="preserve"> </w:t>
      </w:r>
      <w:r w:rsidRPr="007B3C94">
        <w:rPr>
          <w:rStyle w:val="StyleUnderline"/>
          <w:rFonts w:asciiTheme="minorHAnsi" w:hAnsiTheme="minorHAnsi" w:cstheme="minorHAnsi"/>
        </w:rPr>
        <w:t>market instability</w:t>
      </w:r>
      <w:r w:rsidRPr="007B3C94">
        <w:rPr>
          <w:rFonts w:asciiTheme="minorHAnsi" w:hAnsiTheme="minorHAnsi" w:cstheme="minorHAnsi"/>
          <w:sz w:val="16"/>
        </w:rPr>
        <w:t xml:space="preserve"> </w:t>
      </w:r>
      <w:r w:rsidRPr="007B3C94">
        <w:rPr>
          <w:rStyle w:val="StyleUnderline"/>
          <w:rFonts w:asciiTheme="minorHAnsi" w:hAnsiTheme="minorHAnsi" w:cstheme="minorHAnsi"/>
        </w:rPr>
        <w:t>indicate</w:t>
      </w:r>
      <w:r w:rsidRPr="007B3C94">
        <w:rPr>
          <w:rFonts w:asciiTheme="minorHAnsi" w:hAnsiTheme="minorHAnsi" w:cstheme="minorHAnsi"/>
          <w:sz w:val="16"/>
        </w:rPr>
        <w:t xml:space="preserve"> that there is an independent </w:t>
      </w:r>
      <w:r w:rsidRPr="007B3C94">
        <w:rPr>
          <w:rStyle w:val="StyleUnderline"/>
          <w:rFonts w:asciiTheme="minorHAnsi" w:hAnsiTheme="minorHAnsi" w:cstheme="minorHAnsi"/>
        </w:rPr>
        <w:t>association between crisis situations and food security</w:t>
      </w:r>
      <w:r w:rsidRPr="007B3C94">
        <w:rPr>
          <w:rFonts w:asciiTheme="minorHAnsi" w:hAnsiTheme="minorHAnsi" w:cstheme="minorHAnsi"/>
          <w:sz w:val="16"/>
        </w:rPr>
        <w:t xml:space="preserve">( 4 , 5 ). For example, </w:t>
      </w:r>
      <w:r w:rsidRPr="007B3C94">
        <w:rPr>
          <w:rStyle w:val="StyleUnderline"/>
          <w:rFonts w:asciiTheme="minorHAnsi" w:hAnsiTheme="minorHAnsi" w:cstheme="minorHAnsi"/>
        </w:rPr>
        <w:t>a recent Brazilian study showed</w:t>
      </w:r>
      <w:r w:rsidRPr="007B3C94">
        <w:rPr>
          <w:rFonts w:asciiTheme="minorHAnsi" w:hAnsiTheme="minorHAnsi" w:cstheme="minorHAnsi"/>
          <w:sz w:val="16"/>
        </w:rPr>
        <w:t xml:space="preserve"> that there was </w:t>
      </w:r>
      <w:r w:rsidRPr="007B3C94">
        <w:rPr>
          <w:rStyle w:val="StyleUnderline"/>
          <w:rFonts w:asciiTheme="minorHAnsi" w:hAnsiTheme="minorHAnsi" w:cstheme="minorHAnsi"/>
        </w:rPr>
        <w:t>a marked increase in the prevalence of food insecurity during</w:t>
      </w:r>
      <w:r w:rsidRPr="007B3C94">
        <w:rPr>
          <w:rFonts w:asciiTheme="minorHAnsi" w:hAnsiTheme="minorHAnsi" w:cstheme="minorHAnsi"/>
          <w:sz w:val="16"/>
        </w:rPr>
        <w:t xml:space="preserve"> the Brazilian </w:t>
      </w:r>
      <w:r w:rsidRPr="007B3C94">
        <w:rPr>
          <w:rStyle w:val="StyleUnderline"/>
          <w:rFonts w:asciiTheme="minorHAnsi" w:hAnsiTheme="minorHAnsi" w:cstheme="minorHAnsi"/>
        </w:rPr>
        <w:t>economic crisis</w:t>
      </w:r>
      <w:r w:rsidRPr="007B3C94">
        <w:rPr>
          <w:rFonts w:asciiTheme="minorHAnsi" w:hAnsiTheme="minorHAnsi" w:cstheme="minorHAnsi"/>
          <w:sz w:val="16"/>
        </w:rPr>
        <w:t>( 4 ).</w:t>
      </w:r>
      <w:r>
        <w:rPr>
          <w:rFonts w:asciiTheme="minorHAnsi" w:hAnsiTheme="minorHAnsi" w:cstheme="minorHAnsi"/>
          <w:sz w:val="16"/>
        </w:rPr>
        <w:t xml:space="preserve"> </w:t>
      </w:r>
      <w:r w:rsidRPr="00460A21">
        <w:rPr>
          <w:rFonts w:asciiTheme="minorHAnsi" w:hAnsiTheme="minorHAnsi" w:cstheme="minorHAnsi"/>
          <w:sz w:val="16"/>
          <w:lang w:val="es-ES"/>
        </w:rPr>
        <w:t xml:space="preserve">In Brazil, the Centrais de Abastecimento de Minas Gerais S.A. </w:t>
      </w:r>
      <w:r w:rsidRPr="00460A21">
        <w:rPr>
          <w:rStyle w:val="StyleUnderline"/>
          <w:rFonts w:asciiTheme="minorHAnsi" w:hAnsiTheme="minorHAnsi" w:cstheme="minorHAnsi"/>
          <w:lang w:val="es-ES"/>
        </w:rPr>
        <w:t xml:space="preserve">(CEASA-MINAS) </w:t>
      </w:r>
      <w:r w:rsidRPr="00460A21">
        <w:rPr>
          <w:rStyle w:val="StyleUnderline"/>
          <w:rFonts w:asciiTheme="minorHAnsi" w:hAnsiTheme="minorHAnsi" w:cstheme="minorHAnsi"/>
          <w:lang w:val="es-ES"/>
        </w:rPr>
        <w:lastRenderedPageBreak/>
        <w:t>distributes produce</w:t>
      </w:r>
      <w:r w:rsidRPr="00460A21">
        <w:rPr>
          <w:rFonts w:asciiTheme="minorHAnsi" w:hAnsiTheme="minorHAnsi" w:cstheme="minorHAnsi"/>
          <w:sz w:val="16"/>
          <w:lang w:val="es-ES"/>
        </w:rPr>
        <w:t xml:space="preserve">. </w:t>
      </w:r>
      <w:r w:rsidRPr="007B3C94">
        <w:rPr>
          <w:rFonts w:asciiTheme="minorHAnsi" w:hAnsiTheme="minorHAnsi" w:cstheme="minorHAnsi"/>
          <w:sz w:val="16"/>
        </w:rPr>
        <w:t xml:space="preserve">The aims of the CEASA-MINAS are to: (i) improve the process of marketing and distribution of products; and (ii) connect producers and consumers in urban centres. The CEASA-MINAS is </w:t>
      </w:r>
      <w:r w:rsidRPr="007B3C94">
        <w:rPr>
          <w:rStyle w:val="StyleUnderline"/>
          <w:rFonts w:asciiTheme="minorHAnsi" w:hAnsiTheme="minorHAnsi" w:cstheme="minorHAnsi"/>
        </w:rPr>
        <w:t>supported by mixed-capital</w:t>
      </w:r>
      <w:r w:rsidRPr="007B3C94">
        <w:rPr>
          <w:rFonts w:asciiTheme="minorHAnsi" w:hAnsiTheme="minorHAnsi" w:cstheme="minorHAnsi"/>
          <w:sz w:val="16"/>
        </w:rPr>
        <w:t xml:space="preserve"> (public and private) </w:t>
      </w:r>
      <w:r w:rsidRPr="007B3C94">
        <w:rPr>
          <w:rStyle w:val="StyleUnderline"/>
          <w:rFonts w:asciiTheme="minorHAnsi" w:hAnsiTheme="minorHAnsi" w:cstheme="minorHAnsi"/>
        </w:rPr>
        <w:t>resources</w:t>
      </w:r>
      <w:r w:rsidRPr="007B3C94">
        <w:rPr>
          <w:rFonts w:asciiTheme="minorHAnsi" w:hAnsiTheme="minorHAnsi" w:cstheme="minorHAnsi"/>
          <w:sz w:val="16"/>
        </w:rPr>
        <w:t xml:space="preserve"> and operates under governmental supervision. Consequently, </w:t>
      </w:r>
      <w:r w:rsidRPr="007B3C94">
        <w:rPr>
          <w:rStyle w:val="StyleUnderline"/>
          <w:rFonts w:asciiTheme="minorHAnsi" w:hAnsiTheme="minorHAnsi" w:cstheme="minorHAnsi"/>
        </w:rPr>
        <w:t>the CEASA-MINAS plays an important role in guaranteeing food security</w:t>
      </w:r>
      <w:r w:rsidRPr="007B3C94">
        <w:rPr>
          <w:rFonts w:asciiTheme="minorHAnsi" w:hAnsiTheme="minorHAnsi" w:cstheme="minorHAnsi"/>
          <w:sz w:val="16"/>
        </w:rPr>
        <w:t xml:space="preserve"> and the human right to food( 6 ).</w:t>
      </w:r>
      <w:r>
        <w:rPr>
          <w:rFonts w:asciiTheme="minorHAnsi" w:hAnsiTheme="minorHAnsi" w:cstheme="minorHAnsi"/>
          <w:sz w:val="16"/>
        </w:rPr>
        <w:t xml:space="preserve"> </w:t>
      </w:r>
      <w:r w:rsidRPr="007B3C94">
        <w:rPr>
          <w:rFonts w:asciiTheme="minorHAnsi" w:hAnsiTheme="minorHAnsi" w:cstheme="minorHAnsi"/>
          <w:sz w:val="16"/>
          <w:szCs w:val="16"/>
        </w:rPr>
        <w:t>The state of Minas Gerais is the third-largest economy in Brazil and has one of the best transport networks in the country. The CEASA-MINAS has six units in this state and its headquarters is in the city of Contagem, in the metropolitan region of Belo Horizonte. The headquarters is the principal unit and is named CEASA-Minas Grande BH( 7 ). In 2018, the CEASA-Minas Grande BH traded about 2000 tonnes of food, which corresponded to 80 % of the total market in the state( 8 ). Therefore, this business unit is the subject of the present study.</w:t>
      </w:r>
      <w:r>
        <w:rPr>
          <w:rFonts w:asciiTheme="minorHAnsi" w:hAnsiTheme="minorHAnsi" w:cstheme="minorHAnsi"/>
          <w:sz w:val="16"/>
          <w:szCs w:val="16"/>
        </w:rPr>
        <w:t xml:space="preserve"> </w:t>
      </w:r>
      <w:r w:rsidRPr="007B3C94">
        <w:rPr>
          <w:rFonts w:asciiTheme="minorHAnsi" w:hAnsiTheme="minorHAnsi" w:cstheme="minorHAnsi"/>
          <w:sz w:val="16"/>
          <w:szCs w:val="16"/>
        </w:rPr>
        <w:t>The supply of unprocessed or minimally processed foods* in the CEASA-MINAS is self-supplied by the state of Minas Gerais. In spite of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centre( 10 ). In general, the food supply of the CEASA-Minas Grande BH covers a radius of 200 km, but there are items that originate from distances of up to 2000 km away( 11 ). The 1081 municipality suppliers of the CEASA-Minas Grande BH move, on average, 25 700 trucks per month via Brazilian roadways( 8 ).</w:t>
      </w:r>
      <w:r>
        <w:rPr>
          <w:rFonts w:asciiTheme="minorHAnsi" w:hAnsiTheme="minorHAnsi" w:cstheme="minorHAnsi"/>
          <w:sz w:val="16"/>
          <w:szCs w:val="16"/>
        </w:rPr>
        <w:t xml:space="preserve"> </w:t>
      </w:r>
      <w:r w:rsidRPr="007B3C94">
        <w:rPr>
          <w:rFonts w:asciiTheme="minorHAnsi" w:hAnsiTheme="minorHAnsi" w:cstheme="minorHAnsi"/>
          <w:sz w:val="16"/>
        </w:rPr>
        <w:t xml:space="preserve">Consequently, </w:t>
      </w:r>
      <w:r w:rsidRPr="00950C0A">
        <w:rPr>
          <w:rStyle w:val="StyleUnderline"/>
          <w:rFonts w:asciiTheme="minorHAnsi" w:hAnsiTheme="minorHAnsi" w:cstheme="minorHAnsi"/>
          <w:highlight w:val="cyan"/>
        </w:rPr>
        <w:t xml:space="preserve">a national </w:t>
      </w:r>
      <w:r w:rsidRPr="007B3C94">
        <w:rPr>
          <w:rStyle w:val="StyleUnderline"/>
          <w:rFonts w:asciiTheme="minorHAnsi" w:hAnsiTheme="minorHAnsi" w:cstheme="minorHAnsi"/>
        </w:rPr>
        <w:t>general</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truck </w:t>
      </w:r>
      <w:r w:rsidRPr="00950C0A">
        <w:rPr>
          <w:rStyle w:val="Emphasis"/>
          <w:rFonts w:asciiTheme="minorHAnsi" w:hAnsiTheme="minorHAnsi" w:cstheme="minorHAnsi"/>
          <w:highlight w:val="cyan"/>
        </w:rPr>
        <w:t>drivers’ strike</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may have</w:t>
      </w:r>
      <w:r w:rsidRPr="007B3C94">
        <w:rPr>
          <w:rFonts w:asciiTheme="minorHAnsi" w:hAnsiTheme="minorHAnsi" w:cstheme="minorHAnsi"/>
          <w:sz w:val="16"/>
        </w:rPr>
        <w:t xml:space="preserve"> important </w:t>
      </w:r>
      <w:r w:rsidRPr="00950C0A">
        <w:rPr>
          <w:rStyle w:val="StyleUnderline"/>
          <w:rFonts w:asciiTheme="minorHAnsi" w:hAnsiTheme="minorHAnsi" w:cstheme="minorHAnsi"/>
          <w:highlight w:val="cyan"/>
        </w:rPr>
        <w:t>consequences for the</w:t>
      </w:r>
      <w:r w:rsidRPr="007B3C94">
        <w:rPr>
          <w:rFonts w:asciiTheme="minorHAnsi" w:hAnsiTheme="minorHAnsi" w:cstheme="minorHAnsi"/>
          <w:sz w:val="16"/>
        </w:rPr>
        <w:t xml:space="preserve"> economy and </w:t>
      </w:r>
      <w:r w:rsidRPr="00950C0A">
        <w:rPr>
          <w:rStyle w:val="Emphasis"/>
          <w:rFonts w:asciiTheme="minorHAnsi" w:hAnsiTheme="minorHAnsi" w:cstheme="minorHAnsi"/>
          <w:highlight w:val="cyan"/>
        </w:rPr>
        <w:t>food supply chain</w:t>
      </w:r>
      <w:r w:rsidRPr="007B3C94">
        <w:rPr>
          <w:rStyle w:val="StyleUnderline"/>
          <w:rFonts w:asciiTheme="minorHAnsi" w:hAnsiTheme="minorHAnsi" w:cstheme="minorHAnsi"/>
        </w:rPr>
        <w:t xml:space="preserve"> of a country that is </w:t>
      </w:r>
      <w:r w:rsidRPr="00950C0A">
        <w:rPr>
          <w:rStyle w:val="StyleUnderline"/>
          <w:rFonts w:asciiTheme="minorHAnsi" w:hAnsiTheme="minorHAnsi" w:cstheme="minorHAnsi"/>
          <w:highlight w:val="cyan"/>
        </w:rPr>
        <w:t>dependent on road networks</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Such</w:t>
      </w:r>
      <w:r w:rsidRPr="007B3C94">
        <w:rPr>
          <w:rFonts w:asciiTheme="minorHAnsi" w:hAnsiTheme="minorHAnsi" w:cstheme="minorHAnsi"/>
          <w:sz w:val="16"/>
        </w:rPr>
        <w:t xml:space="preserve"> an event </w:t>
      </w:r>
      <w:r w:rsidRPr="00950C0A">
        <w:rPr>
          <w:rStyle w:val="StyleUnderline"/>
          <w:rFonts w:asciiTheme="minorHAnsi" w:hAnsiTheme="minorHAnsi" w:cstheme="minorHAnsi"/>
          <w:highlight w:val="cyan"/>
        </w:rPr>
        <w:t>occurred</w:t>
      </w:r>
      <w:r w:rsidRPr="007B3C94">
        <w:rPr>
          <w:rStyle w:val="StyleUnderline"/>
          <w:rFonts w:asciiTheme="minorHAnsi" w:hAnsiTheme="minorHAnsi" w:cstheme="minorHAnsi"/>
        </w:rPr>
        <w:t xml:space="preserve"> on 21–30 </w:t>
      </w:r>
      <w:r w:rsidRPr="00950C0A">
        <w:rPr>
          <w:rStyle w:val="StyleUnderline"/>
          <w:rFonts w:asciiTheme="minorHAnsi" w:hAnsiTheme="minorHAnsi" w:cstheme="minorHAnsi"/>
          <w:highlight w:val="cyan"/>
        </w:rPr>
        <w:t>May 2018</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During this</w:t>
      </w:r>
      <w:r w:rsidRPr="007B3C94">
        <w:rPr>
          <w:rFonts w:asciiTheme="minorHAnsi" w:hAnsiTheme="minorHAnsi" w:cstheme="minorHAnsi"/>
          <w:sz w:val="16"/>
        </w:rPr>
        <w:t xml:space="preserve"> 10 d </w:t>
      </w:r>
      <w:r w:rsidRPr="00950C0A">
        <w:rPr>
          <w:rStyle w:val="StyleUnderline"/>
          <w:rFonts w:asciiTheme="minorHAnsi" w:hAnsiTheme="minorHAnsi" w:cstheme="minorHAnsi"/>
          <w:highlight w:val="cyan"/>
        </w:rPr>
        <w:t>strike</w:t>
      </w:r>
      <w:r w:rsidRPr="007B3C94">
        <w:rPr>
          <w:rStyle w:val="StyleUnderline"/>
          <w:rFonts w:asciiTheme="minorHAnsi" w:hAnsiTheme="minorHAnsi" w:cstheme="minorHAnsi"/>
        </w:rPr>
        <w:t>,</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Brazilians experienced</w:t>
      </w:r>
      <w:r w:rsidRPr="007B3C94">
        <w:rPr>
          <w:rStyle w:val="StyleUnderline"/>
          <w:rFonts w:asciiTheme="minorHAnsi" w:hAnsiTheme="minorHAnsi" w:cstheme="minorHAnsi"/>
        </w:rPr>
        <w:t xml:space="preserve"> an </w:t>
      </w:r>
      <w:r w:rsidRPr="00950C0A">
        <w:rPr>
          <w:rStyle w:val="Emphasis"/>
          <w:rFonts w:asciiTheme="minorHAnsi" w:hAnsiTheme="minorHAnsi" w:cstheme="minorHAnsi"/>
          <w:highlight w:val="cyan"/>
        </w:rPr>
        <w:t>extreme</w:t>
      </w:r>
      <w:r w:rsidRPr="007B3C94">
        <w:rPr>
          <w:rStyle w:val="StyleUnderline"/>
          <w:rFonts w:asciiTheme="minorHAnsi" w:hAnsiTheme="minorHAnsi" w:cstheme="minorHAnsi"/>
        </w:rPr>
        <w:t xml:space="preserve"> event characterized by roadblocks and the </w:t>
      </w:r>
      <w:r w:rsidRPr="00950C0A">
        <w:rPr>
          <w:rStyle w:val="Emphasis"/>
          <w:rFonts w:asciiTheme="minorHAnsi" w:hAnsiTheme="minorHAnsi" w:cstheme="minorHAnsi"/>
          <w:highlight w:val="cyan"/>
        </w:rPr>
        <w:t>unavailability of</w:t>
      </w:r>
      <w:r w:rsidRPr="007B3C94">
        <w:rPr>
          <w:rStyle w:val="StyleUnderline"/>
          <w:rFonts w:asciiTheme="minorHAnsi" w:hAnsiTheme="minorHAnsi" w:cstheme="minorHAnsi"/>
        </w:rPr>
        <w:t xml:space="preserve"> fuel, medicine, </w:t>
      </w:r>
      <w:r w:rsidRPr="00950C0A">
        <w:rPr>
          <w:rStyle w:val="Emphasis"/>
          <w:rFonts w:asciiTheme="minorHAnsi" w:hAnsiTheme="minorHAnsi" w:cstheme="minorHAnsi"/>
          <w:highlight w:val="cyan"/>
        </w:rPr>
        <w:t>food</w:t>
      </w:r>
      <w:r w:rsidRPr="007B3C94">
        <w:rPr>
          <w:rStyle w:val="StyleUnderline"/>
          <w:rFonts w:asciiTheme="minorHAnsi" w:hAnsiTheme="minorHAnsi" w:cstheme="minorHAnsi"/>
        </w:rPr>
        <w:t xml:space="preserve">, </w:t>
      </w:r>
      <w:r w:rsidRPr="00950C0A">
        <w:rPr>
          <w:rStyle w:val="StyleUnderline"/>
          <w:rFonts w:asciiTheme="minorHAnsi" w:hAnsiTheme="minorHAnsi" w:cstheme="minorHAnsi"/>
          <w:highlight w:val="cyan"/>
        </w:rPr>
        <w:t>and</w:t>
      </w:r>
      <w:r w:rsidRPr="007B3C94">
        <w:rPr>
          <w:rStyle w:val="StyleUnderline"/>
          <w:rFonts w:asciiTheme="minorHAnsi" w:hAnsiTheme="minorHAnsi" w:cstheme="minorHAnsi"/>
        </w:rPr>
        <w:t xml:space="preserve"> the inputs for food </w:t>
      </w:r>
      <w:r w:rsidRPr="00950C0A">
        <w:rPr>
          <w:rStyle w:val="Emphasis"/>
          <w:rFonts w:asciiTheme="minorHAnsi" w:hAnsiTheme="minorHAnsi" w:cstheme="minorHAnsi"/>
          <w:highlight w:val="cyan"/>
        </w:rPr>
        <w:t>production processes</w:t>
      </w:r>
      <w:r w:rsidRPr="007B3C94">
        <w:rPr>
          <w:rFonts w:asciiTheme="minorHAnsi" w:hAnsiTheme="minorHAnsi" w:cstheme="minorHAnsi"/>
          <w:sz w:val="16"/>
        </w:rPr>
        <w:t xml:space="preserve">. The </w:t>
      </w:r>
      <w:r w:rsidRPr="00950C0A">
        <w:rPr>
          <w:rStyle w:val="StyleUnderline"/>
          <w:rFonts w:asciiTheme="minorHAnsi" w:hAnsiTheme="minorHAnsi" w:cstheme="minorHAnsi"/>
          <w:highlight w:val="cyan"/>
        </w:rPr>
        <w:t>disruption of</w:t>
      </w:r>
      <w:r w:rsidRPr="007B3C94">
        <w:rPr>
          <w:rStyle w:val="StyleUnderline"/>
          <w:rFonts w:asciiTheme="minorHAnsi" w:hAnsiTheme="minorHAnsi" w:cstheme="minorHAnsi"/>
        </w:rPr>
        <w:t xml:space="preserve"> the supply of </w:t>
      </w:r>
      <w:r w:rsidRPr="00950C0A">
        <w:rPr>
          <w:rStyle w:val="StyleUnderline"/>
          <w:rFonts w:asciiTheme="minorHAnsi" w:hAnsiTheme="minorHAnsi" w:cstheme="minorHAnsi"/>
          <w:highlight w:val="cyan"/>
        </w:rPr>
        <w:t>animal feed</w:t>
      </w:r>
      <w:r w:rsidRPr="007B3C94">
        <w:rPr>
          <w:rStyle w:val="StyleUnderline"/>
          <w:rFonts w:asciiTheme="minorHAnsi" w:hAnsiTheme="minorHAnsi" w:cstheme="minorHAnsi"/>
        </w:rPr>
        <w:t xml:space="preserve"> </w:t>
      </w:r>
      <w:r w:rsidRPr="00950C0A">
        <w:rPr>
          <w:rStyle w:val="StyleUnderline"/>
          <w:rFonts w:asciiTheme="minorHAnsi" w:hAnsiTheme="minorHAnsi" w:cstheme="minorHAnsi"/>
          <w:highlight w:val="cyan"/>
        </w:rPr>
        <w:t>had a devastating impact</w:t>
      </w:r>
      <w:r w:rsidRPr="007B3C94">
        <w:rPr>
          <w:rStyle w:val="StyleUnderline"/>
          <w:rFonts w:asciiTheme="minorHAnsi" w:hAnsiTheme="minorHAnsi" w:cstheme="minorHAnsi"/>
        </w:rPr>
        <w:t xml:space="preserve">: </w:t>
      </w:r>
      <w:r w:rsidRPr="00950C0A">
        <w:rPr>
          <w:rStyle w:val="Emphasis"/>
          <w:rFonts w:asciiTheme="minorHAnsi" w:hAnsiTheme="minorHAnsi" w:cstheme="minorHAnsi"/>
          <w:highlight w:val="cyan"/>
        </w:rPr>
        <w:t>millions of chickens and pigs</w:t>
      </w:r>
      <w:r w:rsidRPr="007B3C94">
        <w:rPr>
          <w:rStyle w:val="Emphasis"/>
          <w:rFonts w:asciiTheme="minorHAnsi" w:hAnsiTheme="minorHAnsi" w:cstheme="minorHAnsi"/>
        </w:rPr>
        <w:t xml:space="preserve"> were </w:t>
      </w:r>
      <w:r w:rsidRPr="00950C0A">
        <w:rPr>
          <w:rStyle w:val="Emphasis"/>
          <w:rFonts w:asciiTheme="minorHAnsi" w:hAnsiTheme="minorHAnsi" w:cstheme="minorHAnsi"/>
          <w:highlight w:val="cyan"/>
        </w:rPr>
        <w:t>slaughtered</w:t>
      </w:r>
      <w:r w:rsidRPr="007B3C94">
        <w:rPr>
          <w:rStyle w:val="StyleUnderline"/>
          <w:rFonts w:asciiTheme="minorHAnsi" w:hAnsiTheme="minorHAnsi" w:cstheme="minorHAnsi"/>
        </w:rPr>
        <w:t xml:space="preserve"> because producers had no food for them</w:t>
      </w:r>
      <w:r w:rsidRPr="007B3C94">
        <w:rPr>
          <w:rFonts w:asciiTheme="minorHAnsi" w:hAnsiTheme="minorHAnsi" w:cstheme="minorHAnsi"/>
          <w:sz w:val="16"/>
        </w:rPr>
        <w:t>( 12 ). The drivers were on strike in order to make diesel oil tax-free and to obtain better working conditions( 13 ).</w:t>
      </w:r>
      <w:r>
        <w:rPr>
          <w:rFonts w:asciiTheme="minorHAnsi" w:hAnsiTheme="minorHAnsi" w:cstheme="minorHAnsi"/>
          <w:sz w:val="16"/>
        </w:rPr>
        <w:t xml:space="preserve"> </w:t>
      </w:r>
      <w:r w:rsidRPr="007B3C94">
        <w:rPr>
          <w:rFonts w:asciiTheme="minorHAnsi" w:hAnsiTheme="minorHAnsi" w:cstheme="minorHAnsi"/>
          <w:sz w:val="16"/>
        </w:rPr>
        <w:t xml:space="preserve">Despite the drivers’ important claims, </w:t>
      </w:r>
      <w:r w:rsidRPr="00950C0A">
        <w:rPr>
          <w:rStyle w:val="StyleUnderline"/>
          <w:rFonts w:asciiTheme="minorHAnsi" w:hAnsiTheme="minorHAnsi" w:cstheme="minorHAnsi"/>
          <w:highlight w:val="cyan"/>
        </w:rPr>
        <w:t xml:space="preserve">in a </w:t>
      </w:r>
      <w:r w:rsidRPr="00950C0A">
        <w:rPr>
          <w:rStyle w:val="Emphasis"/>
          <w:rFonts w:asciiTheme="minorHAnsi" w:hAnsiTheme="minorHAnsi" w:cstheme="minorHAnsi"/>
          <w:highlight w:val="cyan"/>
        </w:rPr>
        <w:t>crisis situation</w:t>
      </w:r>
      <w:r w:rsidRPr="007B3C94">
        <w:rPr>
          <w:rFonts w:asciiTheme="minorHAnsi" w:hAnsiTheme="minorHAnsi" w:cstheme="minorHAnsi"/>
          <w:sz w:val="16"/>
        </w:rPr>
        <w:t xml:space="preserve">, 200 km can be as long as 2000 km and the </w:t>
      </w:r>
      <w:r w:rsidRPr="00950C0A">
        <w:rPr>
          <w:rStyle w:val="StyleUnderline"/>
          <w:rFonts w:asciiTheme="minorHAnsi" w:hAnsiTheme="minorHAnsi" w:cstheme="minorHAnsi"/>
          <w:highlight w:val="cyan"/>
        </w:rPr>
        <w:t xml:space="preserve">repercussions may result in negative impacts for </w:t>
      </w:r>
      <w:r w:rsidRPr="00950C0A">
        <w:rPr>
          <w:rStyle w:val="Emphasis"/>
          <w:rFonts w:asciiTheme="minorHAnsi" w:hAnsiTheme="minorHAnsi" w:cstheme="minorHAnsi"/>
          <w:highlight w:val="cyan"/>
        </w:rPr>
        <w:t>food security</w:t>
      </w:r>
      <w:r w:rsidRPr="007B3C94">
        <w:rPr>
          <w:rFonts w:asciiTheme="minorHAnsi" w:hAnsiTheme="minorHAnsi" w:cstheme="minorHAnsi"/>
          <w:sz w:val="16"/>
        </w:rPr>
        <w:t xml:space="preserve">. </w:t>
      </w:r>
      <w:r w:rsidRPr="007B3C94">
        <w:rPr>
          <w:rStyle w:val="StyleUnderline"/>
          <w:rFonts w:asciiTheme="minorHAnsi" w:hAnsiTheme="minorHAnsi" w:cstheme="minorHAnsi"/>
        </w:rPr>
        <w:t>Given the importance of transport conditions for the food security of the Brazilian population, the present paper aimed to analyse the impact of the national general truck drivers’ strike on the availability, variety and price of unprocessed foods sold by a food supply centre in a Brazilian metropolis</w:t>
      </w:r>
      <w:r w:rsidRPr="007B3C94">
        <w:rPr>
          <w:rFonts w:asciiTheme="minorHAnsi" w:hAnsiTheme="minorHAnsi" w:cstheme="minorHAnsi"/>
          <w:sz w:val="16"/>
        </w:rPr>
        <w:t>.</w:t>
      </w:r>
      <w:r>
        <w:rPr>
          <w:rFonts w:asciiTheme="minorHAnsi" w:hAnsiTheme="minorHAnsi" w:cstheme="minorHAnsi"/>
          <w:sz w:val="16"/>
        </w:rPr>
        <w:t xml:space="preserve"> </w:t>
      </w:r>
    </w:p>
    <w:p w14:paraId="77F4E995" w14:textId="77777777" w:rsidR="000B30D0" w:rsidRPr="00D96FC0" w:rsidRDefault="000B30D0" w:rsidP="000B30D0">
      <w:pPr>
        <w:pStyle w:val="Heading4"/>
        <w:rPr>
          <w:rFonts w:cs="Calibri"/>
        </w:rPr>
      </w:pPr>
      <w:r w:rsidRPr="00D96FC0">
        <w:rPr>
          <w:rFonts w:cs="Calibri"/>
        </w:rPr>
        <w:t xml:space="preserve">No food wars – no </w:t>
      </w:r>
      <w:r w:rsidRPr="00D96FC0">
        <w:rPr>
          <w:rFonts w:cs="Calibri"/>
          <w:u w:val="single"/>
        </w:rPr>
        <w:t>causal</w:t>
      </w:r>
      <w:r w:rsidRPr="00D96FC0">
        <w:rPr>
          <w:rFonts w:cs="Calibri"/>
        </w:rPr>
        <w:t xml:space="preserve"> evidence, only </w:t>
      </w:r>
      <w:r w:rsidRPr="00D96FC0">
        <w:rPr>
          <w:rFonts w:cs="Calibri"/>
          <w:u w:val="single"/>
        </w:rPr>
        <w:t>maybe</w:t>
      </w:r>
      <w:r w:rsidRPr="00D96FC0">
        <w:rPr>
          <w:rFonts w:cs="Calibri"/>
        </w:rPr>
        <w:t xml:space="preserve"> true for the poorest countries, and </w:t>
      </w:r>
      <w:r w:rsidRPr="00D96FC0">
        <w:rPr>
          <w:rFonts w:cs="Calibri"/>
          <w:u w:val="single"/>
        </w:rPr>
        <w:t>government responses</w:t>
      </w:r>
      <w:r w:rsidRPr="00D96FC0">
        <w:rPr>
          <w:rFonts w:cs="Calibri"/>
        </w:rPr>
        <w:t xml:space="preserve"> solve the impact </w:t>
      </w:r>
    </w:p>
    <w:p w14:paraId="09B1E1BC" w14:textId="77777777" w:rsidR="000B30D0" w:rsidRPr="00D96FC0" w:rsidRDefault="000B30D0" w:rsidP="000B30D0">
      <w:r w:rsidRPr="00D96FC0">
        <w:rPr>
          <w:rStyle w:val="Style13ptBold"/>
        </w:rPr>
        <w:t>Rosengrant 13</w:t>
      </w:r>
      <w:r w:rsidRPr="00D96FC0">
        <w:t xml:space="preserve"> [Mark W. Rosegrant, Director of the Environment and Production Technology Division at the International Food Policy Research Institute, et al., 2013, “The Future of the Global Food Economy: Scenarios for Supply, Demand, and Prices,” in Food Security and Sociopolitical Stability, p. 39-40]</w:t>
      </w:r>
    </w:p>
    <w:p w14:paraId="082D8C4B" w14:textId="77777777" w:rsidR="000B30D0" w:rsidRPr="00D96FC0" w:rsidRDefault="000B30D0" w:rsidP="000B30D0">
      <w:pPr>
        <w:rPr>
          <w:sz w:val="16"/>
        </w:rPr>
      </w:pPr>
      <w:r w:rsidRPr="00D96FC0">
        <w:rPr>
          <w:sz w:val="16"/>
        </w:rPr>
        <w:t xml:space="preserve">The </w:t>
      </w:r>
      <w:r w:rsidRPr="00D96FC0">
        <w:rPr>
          <w:rStyle w:val="StyleUnderline"/>
          <w:highlight w:val="cyan"/>
        </w:rPr>
        <w:t>food</w:t>
      </w:r>
      <w:r w:rsidRPr="00D96FC0">
        <w:rPr>
          <w:rStyle w:val="StyleUnderline"/>
        </w:rPr>
        <w:t xml:space="preserve"> price </w:t>
      </w:r>
      <w:r w:rsidRPr="00D96FC0">
        <w:rPr>
          <w:rStyle w:val="StyleUnderline"/>
          <w:highlight w:val="cyan"/>
        </w:rPr>
        <w:t>spikes</w:t>
      </w:r>
      <w:r w:rsidRPr="00D96FC0">
        <w:rPr>
          <w:rStyle w:val="StyleUnderline"/>
        </w:rPr>
        <w:t xml:space="preserve"> in the late 2000s</w:t>
      </w:r>
      <w:r w:rsidRPr="00D96FC0">
        <w:rPr>
          <w:sz w:val="16"/>
        </w:rPr>
        <w:t xml:space="preserve"> caught the world’s attention, particularly when sharp increases in food and fuel prices in 2008 </w:t>
      </w:r>
      <w:r w:rsidRPr="00D96FC0">
        <w:rPr>
          <w:rStyle w:val="StyleUnderline"/>
          <w:highlight w:val="cyan"/>
        </w:rPr>
        <w:t>coincided with</w:t>
      </w:r>
      <w:r w:rsidRPr="00D96FC0">
        <w:rPr>
          <w:rStyle w:val="StyleUnderline"/>
        </w:rPr>
        <w:t xml:space="preserve"> </w:t>
      </w:r>
      <w:r w:rsidRPr="00D96FC0">
        <w:rPr>
          <w:rStyle w:val="Emphasis"/>
        </w:rPr>
        <w:t xml:space="preserve">street demonstrations and </w:t>
      </w:r>
      <w:r w:rsidRPr="00D96FC0">
        <w:rPr>
          <w:rStyle w:val="Emphasis"/>
          <w:highlight w:val="cyan"/>
        </w:rPr>
        <w:t>riots</w:t>
      </w:r>
      <w:r w:rsidRPr="00D96FC0">
        <w:rPr>
          <w:sz w:val="16"/>
        </w:rPr>
        <w:t xml:space="preserve"> in many countries. For 2008 and the two preceding years, researchers identified a significant number of countries (totaling 54) with protests during what was called the global food crisis (Benson et al. 2008). </w:t>
      </w:r>
      <w:r w:rsidRPr="00D96FC0">
        <w:rPr>
          <w:rStyle w:val="StyleUnderline"/>
        </w:rPr>
        <w:t>Violent protests occurred in 21 countries</w:t>
      </w:r>
      <w:r w:rsidRPr="00D96FC0">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D96FC0">
        <w:rPr>
          <w:rStyle w:val="Emphasis"/>
          <w:highlight w:val="cyan"/>
        </w:rPr>
        <w:t>many factors</w:t>
      </w:r>
      <w:r w:rsidRPr="00D96FC0">
        <w:rPr>
          <w:rStyle w:val="StyleUnderline"/>
          <w:highlight w:val="cyan"/>
        </w:rPr>
        <w:t xml:space="preserve"> could be causing</w:t>
      </w:r>
      <w:r w:rsidRPr="00D96FC0">
        <w:rPr>
          <w:rStyle w:val="StyleUnderline"/>
        </w:rPr>
        <w:t xml:space="preserve"> or contributing to </w:t>
      </w:r>
      <w:r w:rsidRPr="00D96FC0">
        <w:rPr>
          <w:rStyle w:val="StyleUnderline"/>
          <w:highlight w:val="cyan"/>
        </w:rPr>
        <w:t>these</w:t>
      </w:r>
      <w:r w:rsidRPr="00D96FC0">
        <w:rPr>
          <w:rStyle w:val="StyleUnderline"/>
        </w:rPr>
        <w:t xml:space="preserve"> protests, such as government response tactics, </w:t>
      </w:r>
      <w:r w:rsidRPr="00D96FC0">
        <w:rPr>
          <w:rStyle w:val="Emphasis"/>
          <w:highlight w:val="cyan"/>
        </w:rPr>
        <w:t>rather than the</w:t>
      </w:r>
      <w:r w:rsidRPr="00D96FC0">
        <w:rPr>
          <w:rStyle w:val="Emphasis"/>
        </w:rPr>
        <w:t xml:space="preserve"> initial </w:t>
      </w:r>
      <w:r w:rsidRPr="00D96FC0">
        <w:rPr>
          <w:rStyle w:val="Emphasis"/>
          <w:highlight w:val="cyan"/>
        </w:rPr>
        <w:t>food</w:t>
      </w:r>
      <w:r w:rsidRPr="00D96FC0">
        <w:rPr>
          <w:rStyle w:val="Emphasis"/>
        </w:rPr>
        <w:t xml:space="preserve"> price </w:t>
      </w:r>
      <w:r w:rsidRPr="00D96FC0">
        <w:rPr>
          <w:rStyle w:val="Emphasis"/>
          <w:highlight w:val="cyan"/>
        </w:rPr>
        <w:t>spike</w:t>
      </w:r>
      <w:r w:rsidRPr="00D96FC0">
        <w:rPr>
          <w:sz w:val="16"/>
        </w:rPr>
        <w:t xml:space="preserve">. 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Programme data, as reported in Brinkman and Hendrix 2011). As prices peaked and remained high during mid-2008, the number of riots increased dramatically, with a cumulative total of 84 by August 2008. Subsequently, both prices and the monthly number of protests declined. Several researchers have studied the connection between food price shocks and conflict, finding at least some relationship between food prices and conflict. According to Dell et al. (2008), </w:t>
      </w:r>
      <w:r w:rsidRPr="00D96FC0">
        <w:rPr>
          <w:rStyle w:val="StyleUnderline"/>
          <w:highlight w:val="cyan"/>
        </w:rPr>
        <w:t>higher</w:t>
      </w:r>
      <w:r w:rsidRPr="00D96FC0">
        <w:rPr>
          <w:rStyle w:val="StyleUnderline"/>
        </w:rPr>
        <w:t xml:space="preserve"> food </w:t>
      </w:r>
      <w:r w:rsidRPr="00D96FC0">
        <w:rPr>
          <w:rStyle w:val="StyleUnderline"/>
          <w:highlight w:val="cyan"/>
        </w:rPr>
        <w:t>prices lead to</w:t>
      </w:r>
      <w:r w:rsidRPr="00D96FC0">
        <w:rPr>
          <w:rStyle w:val="StyleUnderline"/>
        </w:rPr>
        <w:t xml:space="preserve"> income declines and an increase in political </w:t>
      </w:r>
      <w:r w:rsidRPr="00D96FC0">
        <w:rPr>
          <w:rStyle w:val="StyleUnderline"/>
          <w:highlight w:val="cyan"/>
        </w:rPr>
        <w:t>instability</w:t>
      </w:r>
      <w:r w:rsidRPr="00D96FC0">
        <w:rPr>
          <w:rStyle w:val="StyleUnderline"/>
        </w:rPr>
        <w:t xml:space="preserve">, but </w:t>
      </w:r>
      <w:r w:rsidRPr="00D96FC0">
        <w:rPr>
          <w:rStyle w:val="Emphasis"/>
          <w:highlight w:val="cyan"/>
        </w:rPr>
        <w:t>only for poor countries</w:t>
      </w:r>
      <w:r w:rsidRPr="00D96FC0">
        <w:rPr>
          <w:sz w:val="16"/>
        </w:rPr>
        <w:t xml:space="preserve">. Researchers also found a positive and significant relationship between </w:t>
      </w:r>
      <w:r w:rsidRPr="00D96FC0">
        <w:rPr>
          <w:sz w:val="16"/>
        </w:rPr>
        <w:lastRenderedPageBreak/>
        <w:t xml:space="preserve">weather shocks (affecting food availability, prices, and real income) and the probability of suffering government repression or a civil war (Besley and Persson 2009). Arezki and Bruckner (2011) evaluated a constructed food price index and political variables, including data on riots and anti-government demonstrations and measures of civil unrest. Using </w:t>
      </w:r>
      <w:r w:rsidRPr="00D96FC0">
        <w:rPr>
          <w:rStyle w:val="StyleUnderline"/>
        </w:rPr>
        <w:t>data from 61 countries</w:t>
      </w:r>
      <w:r w:rsidRPr="00D96FC0">
        <w:rPr>
          <w:sz w:val="16"/>
        </w:rPr>
        <w:t xml:space="preserve"> over the period 1970 to 2007, they </w:t>
      </w:r>
      <w:r w:rsidRPr="00D96FC0">
        <w:rPr>
          <w:rStyle w:val="StyleUnderline"/>
        </w:rPr>
        <w:t>found a direct connection between food price shocks and an increased likelihood of civil conflict, including riots and demonstrations</w:t>
      </w:r>
      <w:r w:rsidRPr="00D96FC0">
        <w:rPr>
          <w:sz w:val="16"/>
        </w:rPr>
        <w:t xml:space="preserve">. </w:t>
      </w:r>
      <w:r w:rsidRPr="00D96FC0">
        <w:rPr>
          <w:rStyle w:val="StyleUnderline"/>
        </w:rPr>
        <w:t xml:space="preserve">Other researchers have broadened the analysis by </w:t>
      </w:r>
      <w:r w:rsidRPr="00D96FC0">
        <w:rPr>
          <w:rStyle w:val="Emphasis"/>
        </w:rPr>
        <w:t>considering government responses</w:t>
      </w:r>
      <w:r w:rsidRPr="00D96FC0">
        <w:rPr>
          <w:sz w:val="16"/>
        </w:rPr>
        <w:t xml:space="preserve"> or underlying policies </w:t>
      </w:r>
      <w:r w:rsidRPr="00D96FC0">
        <w:rPr>
          <w:rStyle w:val="StyleUnderline"/>
        </w:rPr>
        <w:t>that</w:t>
      </w:r>
      <w:r w:rsidRPr="00D96FC0">
        <w:rPr>
          <w:sz w:val="16"/>
        </w:rPr>
        <w:t xml:space="preserve"> affect local prices, and consequently </w:t>
      </w:r>
      <w:r w:rsidRPr="00D96FC0">
        <w:rPr>
          <w:rStyle w:val="StyleUnderline"/>
        </w:rPr>
        <w:t>influence outcomes and the linkage between food price shocks and conflict. Carter and Bates</w:t>
      </w:r>
      <w:r w:rsidRPr="00D96FC0">
        <w:rPr>
          <w:sz w:val="16"/>
        </w:rPr>
        <w:t xml:space="preserve"> (2012) </w:t>
      </w:r>
      <w:r w:rsidRPr="00D96FC0">
        <w:rPr>
          <w:rStyle w:val="StyleUnderline"/>
        </w:rPr>
        <w:t>evaluated data from 30 developing countries</w:t>
      </w:r>
      <w:r w:rsidRPr="00D96FC0">
        <w:rPr>
          <w:sz w:val="16"/>
        </w:rPr>
        <w:t xml:space="preserve"> for the time period 1961 to 2001, </w:t>
      </w:r>
      <w:r w:rsidRPr="00D96FC0">
        <w:rPr>
          <w:rStyle w:val="StyleUnderline"/>
        </w:rPr>
        <w:t>concluding</w:t>
      </w:r>
      <w:r w:rsidRPr="00D96FC0">
        <w:rPr>
          <w:sz w:val="16"/>
        </w:rPr>
        <w:t xml:space="preserve"> that </w:t>
      </w:r>
      <w:r w:rsidRPr="00D96FC0">
        <w:rPr>
          <w:rStyle w:val="StyleUnderline"/>
          <w:highlight w:val="cyan"/>
        </w:rPr>
        <w:t>when governments mitigate the impact</w:t>
      </w:r>
      <w:r w:rsidRPr="00D96FC0">
        <w:rPr>
          <w:rStyle w:val="StyleUnderline"/>
        </w:rPr>
        <w:t xml:space="preserve"> of food price shocks on urban consumers, </w:t>
      </w:r>
      <w:r w:rsidRPr="00D96FC0">
        <w:rPr>
          <w:rStyle w:val="StyleUnderline"/>
          <w:highlight w:val="cyan"/>
        </w:rPr>
        <w:t xml:space="preserve">the </w:t>
      </w:r>
      <w:r w:rsidRPr="00D96FC0">
        <w:rPr>
          <w:rStyle w:val="Emphasis"/>
          <w:highlight w:val="cyan"/>
        </w:rPr>
        <w:t>apparent relationship between food</w:t>
      </w:r>
      <w:r w:rsidRPr="00D96FC0">
        <w:rPr>
          <w:rStyle w:val="Emphasis"/>
        </w:rPr>
        <w:t xml:space="preserve"> price shocks </w:t>
      </w:r>
      <w:r w:rsidRPr="00D96FC0">
        <w:rPr>
          <w:rStyle w:val="Emphasis"/>
          <w:highlight w:val="cyan"/>
        </w:rPr>
        <w:t>and</w:t>
      </w:r>
      <w:r w:rsidRPr="00D96FC0">
        <w:rPr>
          <w:rStyle w:val="Emphasis"/>
        </w:rPr>
        <w:t xml:space="preserve"> civil </w:t>
      </w:r>
      <w:r w:rsidRPr="00D96FC0">
        <w:rPr>
          <w:rStyle w:val="Emphasis"/>
          <w:highlight w:val="cyan"/>
        </w:rPr>
        <w:t>war disappears</w:t>
      </w:r>
      <w:r w:rsidRPr="00D96FC0">
        <w:rPr>
          <w:sz w:val="16"/>
        </w:rPr>
        <w:t xml:space="preserve">. Moreover, </w:t>
      </w:r>
      <w:r w:rsidRPr="00D96FC0">
        <w:rPr>
          <w:rStyle w:val="StyleUnderline"/>
        </w:rPr>
        <w:t>when</w:t>
      </w:r>
      <w:r w:rsidRPr="00D96FC0">
        <w:rPr>
          <w:sz w:val="16"/>
        </w:rPr>
        <w:t xml:space="preserve"> the </w:t>
      </w:r>
      <w:r w:rsidRPr="00D96FC0">
        <w:rPr>
          <w:rStyle w:val="StyleUnderline"/>
        </w:rPr>
        <w:t>urban consumers</w:t>
      </w:r>
      <w:r w:rsidRPr="00D96FC0">
        <w:rPr>
          <w:sz w:val="16"/>
        </w:rPr>
        <w:t xml:space="preserve"> can </w:t>
      </w:r>
      <w:r w:rsidRPr="00D96FC0">
        <w:rPr>
          <w:rStyle w:val="StyleUnderline"/>
        </w:rPr>
        <w:t>expect a favorable response,</w:t>
      </w:r>
      <w:r w:rsidRPr="00D96FC0">
        <w:rPr>
          <w:sz w:val="16"/>
        </w:rPr>
        <w:t xml:space="preserve"> the </w:t>
      </w:r>
      <w:r w:rsidRPr="00D96FC0">
        <w:rPr>
          <w:rStyle w:val="StyleUnderline"/>
          <w:highlight w:val="cyan"/>
        </w:rPr>
        <w:t>protests</w:t>
      </w:r>
      <w:r w:rsidRPr="00D96FC0">
        <w:rPr>
          <w:rStyle w:val="StyleUnderline"/>
        </w:rPr>
        <w:t xml:space="preserve"> only </w:t>
      </w:r>
      <w:r w:rsidRPr="00D96FC0">
        <w:rPr>
          <w:rStyle w:val="StyleUnderline"/>
          <w:highlight w:val="cyan"/>
        </w:rPr>
        <w:t xml:space="preserve">serve as a </w:t>
      </w:r>
      <w:r w:rsidRPr="00D96FC0">
        <w:rPr>
          <w:rStyle w:val="Emphasis"/>
          <w:highlight w:val="cyan"/>
        </w:rPr>
        <w:t>motivation for</w:t>
      </w:r>
      <w:r w:rsidRPr="00D96FC0">
        <w:rPr>
          <w:rStyle w:val="Emphasis"/>
        </w:rPr>
        <w:t xml:space="preserve"> a </w:t>
      </w:r>
      <w:r w:rsidRPr="00D96FC0">
        <w:rPr>
          <w:rStyle w:val="Emphasis"/>
          <w:highlight w:val="cyan"/>
        </w:rPr>
        <w:t>policy</w:t>
      </w:r>
      <w:r w:rsidRPr="00D96FC0">
        <w:rPr>
          <w:rStyle w:val="Emphasis"/>
        </w:rPr>
        <w:t xml:space="preserve"> response</w:t>
      </w:r>
      <w:r w:rsidRPr="00D96FC0">
        <w:rPr>
          <w:rStyle w:val="StyleUnderline"/>
        </w:rPr>
        <w:t xml:space="preserve"> </w:t>
      </w:r>
      <w:r w:rsidRPr="00D96FC0">
        <w:rPr>
          <w:rStyle w:val="StyleUnderline"/>
          <w:highlight w:val="cyan"/>
        </w:rPr>
        <w:t>rather than</w:t>
      </w:r>
      <w:r w:rsidRPr="00D96FC0">
        <w:rPr>
          <w:rStyle w:val="StyleUnderline"/>
        </w:rPr>
        <w:t xml:space="preserve"> as </w:t>
      </w:r>
      <w:r w:rsidRPr="00D96FC0">
        <w:rPr>
          <w:rStyle w:val="StyleUnderline"/>
          <w:highlight w:val="cyan"/>
        </w:rPr>
        <w:t>a prelude to</w:t>
      </w:r>
      <w:r w:rsidRPr="00D96FC0">
        <w:rPr>
          <w:rStyle w:val="StyleUnderline"/>
        </w:rPr>
        <w:t xml:space="preserve"> something more serious, such as </w:t>
      </w:r>
      <w:r w:rsidRPr="00D96FC0">
        <w:rPr>
          <w:rStyle w:val="Emphasis"/>
          <w:highlight w:val="cyan"/>
        </w:rPr>
        <w:t>violent demonstrations or</w:t>
      </w:r>
      <w:r w:rsidRPr="00D96FC0">
        <w:rPr>
          <w:sz w:val="16"/>
        </w:rPr>
        <w:t xml:space="preserve"> even </w:t>
      </w:r>
      <w:r w:rsidRPr="00D96FC0">
        <w:rPr>
          <w:rStyle w:val="Emphasis"/>
        </w:rPr>
        <w:t xml:space="preserve">civil </w:t>
      </w:r>
      <w:r w:rsidRPr="00D96FC0">
        <w:rPr>
          <w:rStyle w:val="Emphasis"/>
          <w:highlight w:val="cyan"/>
        </w:rPr>
        <w:t>war</w:t>
      </w:r>
      <w:r w:rsidRPr="00D96FC0">
        <w:rPr>
          <w:sz w:val="16"/>
        </w:rPr>
        <w:t xml:space="preserve">. Many in the international development community see war and conflict as a development issue, with a war or conflict severely damaging the local economy, which in turn leads to forced migration and dislocation, and ultimately acute food insecurity. </w:t>
      </w:r>
      <w:r w:rsidRPr="00D96FC0">
        <w:rPr>
          <w:rStyle w:val="StyleUnderline"/>
        </w:rPr>
        <w:t>Brinkman and Hendrix</w:t>
      </w:r>
      <w:r w:rsidRPr="00D96FC0">
        <w:rPr>
          <w:sz w:val="16"/>
        </w:rPr>
        <w:t xml:space="preserve"> (2011) </w:t>
      </w:r>
      <w:r w:rsidRPr="00D96FC0">
        <w:rPr>
          <w:rStyle w:val="StyleUnderline"/>
        </w:rPr>
        <w:t>ask if it could be</w:t>
      </w:r>
      <w:r w:rsidRPr="00D96FC0">
        <w:rPr>
          <w:sz w:val="16"/>
        </w:rPr>
        <w:t xml:space="preserve"> the other way around, with </w:t>
      </w:r>
      <w:r w:rsidRPr="00D96FC0">
        <w:rPr>
          <w:rStyle w:val="StyleUnderline"/>
        </w:rPr>
        <w:t>food insecurity causing conflict. Their answer</w:t>
      </w:r>
      <w:r w:rsidRPr="00D96FC0">
        <w:rPr>
          <w:sz w:val="16"/>
        </w:rPr>
        <w:t xml:space="preserve">, based on a review of the literature, </w:t>
      </w:r>
      <w:r w:rsidRPr="00D96FC0">
        <w:rPr>
          <w:rStyle w:val="StyleUnderline"/>
        </w:rPr>
        <w:t xml:space="preserve">is "a </w:t>
      </w:r>
      <w:r w:rsidRPr="00D96FC0">
        <w:rPr>
          <w:rStyle w:val="Emphasis"/>
        </w:rPr>
        <w:t>highly qualified yes</w:t>
      </w:r>
      <w:r w:rsidRPr="00D96FC0">
        <w:rPr>
          <w:sz w:val="16"/>
        </w:rPr>
        <w:t xml:space="preserve">," </w:t>
      </w:r>
      <w:r w:rsidRPr="00D96FC0">
        <w:rPr>
          <w:rStyle w:val="Emphasis"/>
        </w:rPr>
        <w:t>especially</w:t>
      </w:r>
      <w:r w:rsidRPr="00D96FC0">
        <w:rPr>
          <w:rStyle w:val="StyleUnderline"/>
        </w:rPr>
        <w:t xml:space="preserve"> for intrastate conflict</w:t>
      </w:r>
      <w:r w:rsidRPr="00D96FC0">
        <w:rPr>
          <w:sz w:val="16"/>
        </w:rPr>
        <w:t xml:space="preserve">. The primary reason is that insecurity itself heightens the risk of democratic breakdown and civil conflict. </w:t>
      </w:r>
      <w:r w:rsidRPr="00D96FC0">
        <w:rPr>
          <w:rStyle w:val="StyleUnderline"/>
        </w:rPr>
        <w:t xml:space="preserve">The </w:t>
      </w:r>
      <w:r w:rsidRPr="00D96FC0">
        <w:rPr>
          <w:rStyle w:val="StyleUnderline"/>
          <w:highlight w:val="cyan"/>
        </w:rPr>
        <w:t>linkage connecting food</w:t>
      </w:r>
      <w:r w:rsidRPr="00D96FC0">
        <w:rPr>
          <w:rStyle w:val="StyleUnderline"/>
        </w:rPr>
        <w:t xml:space="preserve"> insecurity </w:t>
      </w:r>
      <w:r w:rsidRPr="00D96FC0">
        <w:rPr>
          <w:rStyle w:val="StyleUnderline"/>
          <w:highlight w:val="cyan"/>
        </w:rPr>
        <w:t>to conflict is contingent on</w:t>
      </w:r>
      <w:r w:rsidRPr="00D96FC0">
        <w:rPr>
          <w:rStyle w:val="StyleUnderline"/>
        </w:rPr>
        <w:t xml:space="preserve"> levels of economic development (a stronger linkage for poorer countries</w:t>
      </w:r>
      <w:r w:rsidRPr="00D96FC0">
        <w:rPr>
          <w:sz w:val="16"/>
        </w:rPr>
        <w:t xml:space="preserve">), existing political institutions, </w:t>
      </w:r>
      <w:r w:rsidRPr="00D96FC0">
        <w:rPr>
          <w:rStyle w:val="StyleUnderline"/>
        </w:rPr>
        <w:t xml:space="preserve">and </w:t>
      </w:r>
      <w:r w:rsidRPr="00D96FC0">
        <w:rPr>
          <w:rStyle w:val="StyleUnderline"/>
          <w:highlight w:val="cyan"/>
        </w:rPr>
        <w:t>other factors</w:t>
      </w:r>
      <w:r w:rsidRPr="00D96FC0">
        <w:rPr>
          <w:sz w:val="16"/>
        </w:rPr>
        <w:t xml:space="preserve">. The researchers say </w:t>
      </w:r>
      <w:r w:rsidRPr="00D96FC0">
        <w:rPr>
          <w:rStyle w:val="Emphasis"/>
          <w:highlight w:val="cyan"/>
        </w:rPr>
        <w:t>establishing causation</w:t>
      </w:r>
      <w:r w:rsidRPr="00D96FC0">
        <w:rPr>
          <w:rStyle w:val="Emphasis"/>
        </w:rPr>
        <w:t xml:space="preserve"> directly </w:t>
      </w:r>
      <w:r w:rsidRPr="00D96FC0">
        <w:rPr>
          <w:rStyle w:val="Emphasis"/>
          <w:highlight w:val="cyan"/>
        </w:rPr>
        <w:t>is elusive</w:t>
      </w:r>
      <w:r w:rsidRPr="00D96FC0">
        <w:rPr>
          <w:rStyle w:val="StyleUnderline"/>
          <w:highlight w:val="cyan"/>
        </w:rPr>
        <w:t>, considering</w:t>
      </w:r>
      <w:r w:rsidRPr="00D96FC0">
        <w:rPr>
          <w:rStyle w:val="StyleUnderline"/>
        </w:rPr>
        <w:t xml:space="preserve"> a </w:t>
      </w:r>
      <w:r w:rsidRPr="00D96FC0">
        <w:rPr>
          <w:rStyle w:val="Emphasis"/>
          <w:highlight w:val="cyan"/>
        </w:rPr>
        <w:t>lack of evidence</w:t>
      </w:r>
      <w:r w:rsidRPr="00D96FC0">
        <w:rPr>
          <w:sz w:val="16"/>
        </w:rPr>
        <w:t xml:space="preserve"> for explaining individual behavior. The debate over cause and effect is ongoing. </w:t>
      </w:r>
      <w:r w:rsidRPr="00D96FC0">
        <w:rPr>
          <w:rStyle w:val="StyleUnderline"/>
          <w:highlight w:val="cyan"/>
        </w:rPr>
        <w:t>Policies can</w:t>
      </w:r>
      <w:r w:rsidRPr="00D96FC0">
        <w:rPr>
          <w:sz w:val="16"/>
        </w:rPr>
        <w:t xml:space="preserve"> nevertheless be implemented to </w:t>
      </w:r>
      <w:r w:rsidRPr="00D96FC0">
        <w:rPr>
          <w:rStyle w:val="StyleUnderline"/>
          <w:highlight w:val="cyan"/>
        </w:rPr>
        <w:t>reduce price variability</w:t>
      </w:r>
      <w:r w:rsidRPr="00D96FC0">
        <w:rPr>
          <w:rStyle w:val="StyleUnderline"/>
        </w:rPr>
        <w:t>. Less costly forms of stabilization</w:t>
      </w:r>
      <w:r w:rsidRPr="00D96FC0">
        <w:rPr>
          <w:sz w:val="16"/>
        </w:rPr>
        <w:t xml:space="preserve">, at least in terms of government outlays, </w:t>
      </w:r>
      <w:r w:rsidRPr="00D96FC0">
        <w:rPr>
          <w:rStyle w:val="StyleUnderline"/>
        </w:rPr>
        <w:t xml:space="preserve">include </w:t>
      </w:r>
      <w:r w:rsidRPr="00D96FC0">
        <w:rPr>
          <w:rStyle w:val="StyleUnderline"/>
          <w:highlight w:val="cyan"/>
        </w:rPr>
        <w:t>reducing import tariffs</w:t>
      </w:r>
      <w:r w:rsidRPr="00D96FC0">
        <w:rPr>
          <w:sz w:val="16"/>
        </w:rPr>
        <w:t xml:space="preserve"> (and quotas) </w:t>
      </w:r>
      <w:r w:rsidRPr="00D96FC0">
        <w:rPr>
          <w:rStyle w:val="StyleUnderline"/>
          <w:highlight w:val="cyan"/>
        </w:rPr>
        <w:t>to lower prices and restricting exports to increase</w:t>
      </w:r>
      <w:r w:rsidRPr="00D96FC0">
        <w:rPr>
          <w:rStyle w:val="StyleUnderline"/>
        </w:rPr>
        <w:t xml:space="preserve"> food </w:t>
      </w:r>
      <w:r w:rsidRPr="00D96FC0">
        <w:rPr>
          <w:rStyle w:val="StyleUnderline"/>
          <w:highlight w:val="cyan"/>
        </w:rPr>
        <w:t>availability</w:t>
      </w:r>
      <w:r w:rsidRPr="00D96FC0">
        <w:rPr>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43B0751D" w14:textId="7C4D0717" w:rsidR="000071C6" w:rsidRPr="000071C6" w:rsidRDefault="000071C6" w:rsidP="00EB435D">
      <w:pPr>
        <w:pStyle w:val="Heading4"/>
      </w:pPr>
    </w:p>
    <w:sectPr w:rsidR="000071C6" w:rsidRPr="000071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5F4A"/>
    <w:rsid w:val="000029E3"/>
    <w:rsid w:val="000029E8"/>
    <w:rsid w:val="00004225"/>
    <w:rsid w:val="000066CA"/>
    <w:rsid w:val="000071C6"/>
    <w:rsid w:val="00007264"/>
    <w:rsid w:val="000076A9"/>
    <w:rsid w:val="00010A37"/>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0D0"/>
    <w:rsid w:val="000D26A6"/>
    <w:rsid w:val="000D2B90"/>
    <w:rsid w:val="000D6ED8"/>
    <w:rsid w:val="000D717B"/>
    <w:rsid w:val="00100B28"/>
    <w:rsid w:val="00117316"/>
    <w:rsid w:val="001209B4"/>
    <w:rsid w:val="00127D2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12B"/>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5DE7"/>
    <w:rsid w:val="00340707"/>
    <w:rsid w:val="00341C61"/>
    <w:rsid w:val="00351841"/>
    <w:rsid w:val="003624A6"/>
    <w:rsid w:val="00364ADF"/>
    <w:rsid w:val="00365C8D"/>
    <w:rsid w:val="003670D9"/>
    <w:rsid w:val="00370B41"/>
    <w:rsid w:val="00371B27"/>
    <w:rsid w:val="00371C6D"/>
    <w:rsid w:val="003726C3"/>
    <w:rsid w:val="00372C1A"/>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443"/>
    <w:rsid w:val="00492989"/>
    <w:rsid w:val="00496BB2"/>
    <w:rsid w:val="004A59D9"/>
    <w:rsid w:val="004B37B4"/>
    <w:rsid w:val="004B72B4"/>
    <w:rsid w:val="004C0314"/>
    <w:rsid w:val="004C0D3D"/>
    <w:rsid w:val="004C1B05"/>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84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E7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B5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AE5"/>
    <w:rsid w:val="0091650E"/>
    <w:rsid w:val="00920E6A"/>
    <w:rsid w:val="00931816"/>
    <w:rsid w:val="00932C71"/>
    <w:rsid w:val="009509D5"/>
    <w:rsid w:val="00950C0A"/>
    <w:rsid w:val="009538F5"/>
    <w:rsid w:val="00957187"/>
    <w:rsid w:val="00960255"/>
    <w:rsid w:val="009603E1"/>
    <w:rsid w:val="00961C9D"/>
    <w:rsid w:val="00962360"/>
    <w:rsid w:val="00963065"/>
    <w:rsid w:val="0097151F"/>
    <w:rsid w:val="00973777"/>
    <w:rsid w:val="00973A15"/>
    <w:rsid w:val="00976E78"/>
    <w:rsid w:val="009775C0"/>
    <w:rsid w:val="00981F23"/>
    <w:rsid w:val="00987B9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103"/>
    <w:rsid w:val="00A60FBC"/>
    <w:rsid w:val="00A65C0B"/>
    <w:rsid w:val="00A75138"/>
    <w:rsid w:val="00A776BA"/>
    <w:rsid w:val="00A81FD2"/>
    <w:rsid w:val="00A8441A"/>
    <w:rsid w:val="00A8674A"/>
    <w:rsid w:val="00A96E24"/>
    <w:rsid w:val="00AA6F6E"/>
    <w:rsid w:val="00AB122B"/>
    <w:rsid w:val="00AB21B0"/>
    <w:rsid w:val="00AB48D3"/>
    <w:rsid w:val="00AD5F4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C8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1DAC"/>
    <w:rsid w:val="00D634EA"/>
    <w:rsid w:val="00D67B37"/>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3EC"/>
    <w:rsid w:val="00EB33FF"/>
    <w:rsid w:val="00EB3D1A"/>
    <w:rsid w:val="00EB435D"/>
    <w:rsid w:val="00EC2759"/>
    <w:rsid w:val="00EC7106"/>
    <w:rsid w:val="00ED0120"/>
    <w:rsid w:val="00ED3BBA"/>
    <w:rsid w:val="00ED4E12"/>
    <w:rsid w:val="00EE051B"/>
    <w:rsid w:val="00EE54B4"/>
    <w:rsid w:val="00EF1070"/>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5B6FD0"/>
  <w14:defaultImageDpi w14:val="300"/>
  <w15:docId w15:val="{87CAB038-B82D-8B42-97E1-7C8AD015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5F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D5F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5F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5F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AD5F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5F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F4A"/>
  </w:style>
  <w:style w:type="character" w:customStyle="1" w:styleId="Heading1Char">
    <w:name w:val="Heading 1 Char"/>
    <w:aliases w:val="Pocket Char"/>
    <w:basedOn w:val="DefaultParagraphFont"/>
    <w:link w:val="Heading1"/>
    <w:uiPriority w:val="9"/>
    <w:rsid w:val="00AD5F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5F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5F4A"/>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AD5F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D5F4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9."/>
    <w:basedOn w:val="DefaultParagraphFont"/>
    <w:uiPriority w:val="1"/>
    <w:qFormat/>
    <w:rsid w:val="00AD5F4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AD5F4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D5F4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Tags Char"/>
    <w:basedOn w:val="DefaultParagraphFont"/>
    <w:link w:val="NoSpacing"/>
    <w:uiPriority w:val="99"/>
    <w:unhideWhenUsed/>
    <w:rsid w:val="00AD5F4A"/>
    <w:rPr>
      <w:color w:val="auto"/>
      <w:u w:val="none"/>
    </w:rPr>
  </w:style>
  <w:style w:type="paragraph" w:styleId="DocumentMap">
    <w:name w:val="Document Map"/>
    <w:basedOn w:val="Normal"/>
    <w:link w:val="DocumentMapChar"/>
    <w:uiPriority w:val="99"/>
    <w:semiHidden/>
    <w:unhideWhenUsed/>
    <w:rsid w:val="00AD5F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5F4A"/>
    <w:rPr>
      <w:rFonts w:ascii="Lucida Grande" w:hAnsi="Lucida Grande" w:cs="Lucida Grande"/>
    </w:rPr>
  </w:style>
  <w:style w:type="paragraph" w:customStyle="1" w:styleId="textbold">
    <w:name w:val="text bold"/>
    <w:basedOn w:val="Normal"/>
    <w:link w:val="Emphasis"/>
    <w:uiPriority w:val="20"/>
    <w:qFormat/>
    <w:rsid w:val="00AD5F4A"/>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Tags"/>
    <w:basedOn w:val="Heading1"/>
    <w:link w:val="Hyperlink"/>
    <w:autoRedefine/>
    <w:uiPriority w:val="1"/>
    <w:qFormat/>
    <w:rsid w:val="00AD5F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uiPriority w:val="1"/>
    <w:rsid w:val="00773E78"/>
    <w:rPr>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su.indstate.edu/conant/ecn351/ch11/chapter11.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rdsauto.com/ideaxchange/strikes-hurt-everybody" TargetMode="External"/><Relationship Id="rId17" Type="http://schemas.openxmlformats.org/officeDocument/2006/relationships/hyperlink" Target="https://www.cambridge.org/core/journals/public-health-nutrition/article/national-general-truck-drivers-strike-and-food-security-in-a-brazilian-metropolis/90C14AC48923A17597DED720365E810B" TargetMode="External"/><Relationship Id="rId2" Type="http://schemas.openxmlformats.org/officeDocument/2006/relationships/customXml" Target="../customXml/item2.xml"/><Relationship Id="rId16" Type="http://schemas.openxmlformats.org/officeDocument/2006/relationships/hyperlink" Target="http://alternatenewsmedia2012.wordpress.com/2012/06/13/we-already-grow-enough-food-for-10-billion-people-and-still-cant-end-hung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bank.org/en/news/feature/2021/06/08/the-global-economy-on-track-for-strong-but-uneven-growth-as-covid-19-still-weighs" TargetMode="External"/><Relationship Id="rId5" Type="http://schemas.openxmlformats.org/officeDocument/2006/relationships/numbering" Target="numbering.xml"/><Relationship Id="rId15" Type="http://schemas.openxmlformats.org/officeDocument/2006/relationships/hyperlink" Target="http://alternatenewsmedia2012.wordpress.com/2012/06/13/we-already-grow-enough-food-for-10-billion-people-and-still-cant-end-hunger/"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alternatenewsmedia2012.wordpress.com/2012/06/13/we-already-grow-enough-food-for-10-billion-people-and-still-cant-end-hung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14</Pages>
  <Words>7194</Words>
  <Characters>41011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30</cp:revision>
  <dcterms:created xsi:type="dcterms:W3CDTF">2021-11-06T00:03:00Z</dcterms:created>
  <dcterms:modified xsi:type="dcterms:W3CDTF">2021-11-06T01:17:00Z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