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FFC35" w14:textId="2285F3DC" w:rsidR="00E92672" w:rsidRDefault="00E92672" w:rsidP="00E92672">
      <w:pPr>
        <w:pStyle w:val="Heading2"/>
      </w:pPr>
      <w:r>
        <w:t>RR</w:t>
      </w:r>
    </w:p>
    <w:p w14:paraId="7910380B" w14:textId="2F441540" w:rsidR="002B7CA6" w:rsidRPr="00991AD4" w:rsidRDefault="002B7CA6" w:rsidP="002B7CA6">
      <w:pPr>
        <w:pStyle w:val="Heading4"/>
        <w:rPr>
          <w:rFonts w:asciiTheme="minorHAnsi" w:hAnsiTheme="minorHAnsi" w:cstheme="minorHAnsi"/>
        </w:rPr>
      </w:pPr>
      <w:proofErr w:type="spellStart"/>
      <w:r w:rsidRPr="00991AD4">
        <w:rPr>
          <w:rFonts w:asciiTheme="minorHAnsi" w:hAnsiTheme="minorHAnsi" w:cstheme="minorHAnsi"/>
        </w:rPr>
        <w:t>Interp</w:t>
      </w:r>
      <w:proofErr w:type="spellEnd"/>
      <w:r w:rsidRPr="00991AD4">
        <w:rPr>
          <w:rFonts w:asciiTheme="minorHAnsi" w:hAnsiTheme="minorHAnsi" w:cstheme="minorHAnsi"/>
        </w:rPr>
        <w:t>: Debaters must disclose round reports on the 202</w:t>
      </w:r>
      <w:r>
        <w:rPr>
          <w:rFonts w:asciiTheme="minorHAnsi" w:hAnsiTheme="minorHAnsi" w:cstheme="minorHAnsi"/>
        </w:rPr>
        <w:t>1</w:t>
      </w:r>
      <w:r w:rsidRPr="00991AD4">
        <w:rPr>
          <w:rFonts w:asciiTheme="minorHAnsi" w:hAnsiTheme="minorHAnsi" w:cstheme="minorHAnsi"/>
        </w:rPr>
        <w:t>-202</w:t>
      </w:r>
      <w:r>
        <w:rPr>
          <w:rFonts w:asciiTheme="minorHAnsi" w:hAnsiTheme="minorHAnsi" w:cstheme="minorHAnsi"/>
        </w:rPr>
        <w:t>2</w:t>
      </w:r>
      <w:r w:rsidRPr="00991AD4">
        <w:rPr>
          <w:rFonts w:asciiTheme="minorHAnsi" w:hAnsiTheme="minorHAnsi" w:cstheme="minorHAnsi"/>
        </w:rPr>
        <w:t xml:space="preserve"> NDCA LD wiki for every round they have debated this season. Round reports disclose which positions (AC, NC, K, T, Theory, etc.) were read/gone for in every speech.</w:t>
      </w:r>
    </w:p>
    <w:p w14:paraId="7E430430" w14:textId="2349608E" w:rsidR="002B7CA6" w:rsidRDefault="002B7CA6" w:rsidP="002B7CA6">
      <w:pPr>
        <w:pStyle w:val="Heading4"/>
        <w:rPr>
          <w:rFonts w:asciiTheme="minorHAnsi" w:hAnsiTheme="minorHAnsi" w:cstheme="minorHAnsi"/>
        </w:rPr>
      </w:pPr>
      <w:r w:rsidRPr="00991AD4">
        <w:rPr>
          <w:rFonts w:asciiTheme="minorHAnsi" w:hAnsiTheme="minorHAnsi" w:cstheme="minorHAnsi"/>
        </w:rPr>
        <w:t xml:space="preserve">Violation: screenshot in the doc – they </w:t>
      </w:r>
      <w:r>
        <w:rPr>
          <w:rFonts w:asciiTheme="minorHAnsi" w:hAnsiTheme="minorHAnsi" w:cstheme="minorHAnsi"/>
        </w:rPr>
        <w:t>are missing rounds</w:t>
      </w:r>
    </w:p>
    <w:p w14:paraId="0741EB8A" w14:textId="06F5C136" w:rsidR="002B7CA6" w:rsidRPr="002B7CA6" w:rsidRDefault="002B7CA6" w:rsidP="002B7CA6">
      <w:r>
        <w:rPr>
          <w:noProof/>
        </w:rPr>
        <w:drawing>
          <wp:inline distT="0" distB="0" distL="0" distR="0" wp14:anchorId="1D01F150" wp14:editId="6E93427B">
            <wp:extent cx="4220773" cy="200441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4287619" cy="2036163"/>
                    </a:xfrm>
                    <a:prstGeom prst="rect">
                      <a:avLst/>
                    </a:prstGeom>
                  </pic:spPr>
                </pic:pic>
              </a:graphicData>
            </a:graphic>
          </wp:inline>
        </w:drawing>
      </w:r>
    </w:p>
    <w:p w14:paraId="6C04B1ED" w14:textId="77777777" w:rsidR="002B7CA6" w:rsidRPr="00991AD4" w:rsidRDefault="002B7CA6" w:rsidP="002B7CA6">
      <w:pPr>
        <w:pStyle w:val="Heading4"/>
        <w:rPr>
          <w:rFonts w:asciiTheme="minorHAnsi" w:hAnsiTheme="minorHAnsi" w:cstheme="minorHAnsi"/>
        </w:rPr>
      </w:pPr>
      <w:r w:rsidRPr="00991AD4">
        <w:rPr>
          <w:rFonts w:asciiTheme="minorHAnsi" w:hAnsiTheme="minorHAnsi" w:cstheme="minorHAnsi"/>
        </w:rPr>
        <w:t>Standards:</w:t>
      </w:r>
    </w:p>
    <w:p w14:paraId="0B2AC11E" w14:textId="77777777" w:rsidR="002B7CA6" w:rsidRPr="00991AD4" w:rsidRDefault="002B7CA6" w:rsidP="002B7CA6">
      <w:pPr>
        <w:pStyle w:val="Heading4"/>
        <w:rPr>
          <w:rFonts w:asciiTheme="minorHAnsi" w:hAnsiTheme="minorHAnsi" w:cstheme="minorHAnsi"/>
        </w:rPr>
      </w:pPr>
      <w:r w:rsidRPr="00991AD4">
        <w:rPr>
          <w:rFonts w:asciiTheme="minorHAnsi" w:hAnsiTheme="minorHAnsi" w:cstheme="minorHAns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023F64A8" w14:textId="77777777" w:rsidR="002B7CA6" w:rsidRPr="00991AD4" w:rsidRDefault="002B7CA6" w:rsidP="002B7CA6">
      <w:pPr>
        <w:pStyle w:val="Heading4"/>
        <w:rPr>
          <w:rFonts w:asciiTheme="minorHAnsi" w:hAnsiTheme="minorHAnsi" w:cstheme="minorHAnsi"/>
        </w:rPr>
      </w:pPr>
      <w:r w:rsidRPr="00991AD4">
        <w:rPr>
          <w:rFonts w:asciiTheme="minorHAnsi" w:eastAsiaTheme="minorHAnsi" w:hAnsiTheme="minorHAnsi" w:cstheme="minorHAnsi"/>
          <w:sz w:val="22"/>
        </w:rPr>
        <w:t xml:space="preserve">2] </w:t>
      </w:r>
      <w:r w:rsidRPr="00991AD4">
        <w:rPr>
          <w:rFonts w:asciiTheme="minorHAnsi" w:hAnsiTheme="minorHAnsi" w:cstheme="minorHAnsi"/>
        </w:rPr>
        <w:t xml:space="preserve">Strategy Education – round reports help novices understand the context in which positions are read by good debaters and help with brainstorming potential 1NCs vs </w:t>
      </w:r>
      <w:proofErr w:type="spellStart"/>
      <w:r w:rsidRPr="00991AD4">
        <w:rPr>
          <w:rFonts w:asciiTheme="minorHAnsi" w:hAnsiTheme="minorHAnsi" w:cstheme="minorHAnsi"/>
        </w:rPr>
        <w:t>affs</w:t>
      </w:r>
      <w:proofErr w:type="spellEnd"/>
      <w:r w:rsidRPr="00991AD4">
        <w:rPr>
          <w:rFonts w:asciiTheme="minorHAnsi" w:hAnsiTheme="minorHAnsi" w:cstheme="minorHAnsi"/>
        </w:rPr>
        <w:t xml:space="preserve"> – helps compensate for kids who can't afford coaches to prep out </w:t>
      </w:r>
      <w:proofErr w:type="spellStart"/>
      <w:r w:rsidRPr="00991AD4">
        <w:rPr>
          <w:rFonts w:asciiTheme="minorHAnsi" w:hAnsiTheme="minorHAnsi" w:cstheme="minorHAnsi"/>
        </w:rPr>
        <w:t>affs</w:t>
      </w:r>
      <w:proofErr w:type="spellEnd"/>
      <w:r w:rsidRPr="00991AD4">
        <w:rPr>
          <w:rFonts w:asciiTheme="minorHAnsi" w:hAnsiTheme="minorHAnsi" w:cstheme="minorHAnsi"/>
        </w:rPr>
        <w:t>.</w:t>
      </w:r>
    </w:p>
    <w:p w14:paraId="550542D1" w14:textId="77777777" w:rsidR="002B7CA6" w:rsidRPr="00991AD4" w:rsidRDefault="002B7CA6" w:rsidP="002B7CA6">
      <w:pPr>
        <w:pStyle w:val="Heading4"/>
        <w:rPr>
          <w:rFonts w:asciiTheme="minorHAnsi" w:hAnsiTheme="minorHAnsi" w:cstheme="minorHAnsi"/>
        </w:rPr>
      </w:pPr>
      <w:r w:rsidRPr="00991AD4">
        <w:rPr>
          <w:rFonts w:asciiTheme="minorHAnsi" w:hAnsiTheme="minorHAnsi" w:cstheme="minorHAnsi"/>
        </w:rPr>
        <w:t>3] Pre-round prep –1ARs gives especially give an idea of what type of debater someone is – they could go for 1AR theory every round– otherwise I enter every round unknowing whereas you have an idea of what you want to go for from the start.</w:t>
      </w:r>
    </w:p>
    <w:p w14:paraId="45E13833" w14:textId="77777777" w:rsidR="002B7CA6" w:rsidRDefault="002B7CA6" w:rsidP="002B7CA6">
      <w:pPr>
        <w:pStyle w:val="Heading4"/>
      </w:pPr>
      <w:r>
        <w:t xml:space="preserve">Fairness- </w:t>
      </w:r>
      <w:proofErr w:type="spellStart"/>
      <w:r>
        <w:t>consittutive</w:t>
      </w:r>
      <w:proofErr w:type="spellEnd"/>
      <w:r>
        <w:t xml:space="preserve"> of comp </w:t>
      </w:r>
      <w:proofErr w:type="spellStart"/>
      <w:r>
        <w:t>activites</w:t>
      </w:r>
      <w:proofErr w:type="spellEnd"/>
      <w:r>
        <w:t xml:space="preserve">, </w:t>
      </w:r>
      <w:proofErr w:type="spellStart"/>
      <w:r>
        <w:t>args</w:t>
      </w:r>
      <w:proofErr w:type="spellEnd"/>
      <w:r>
        <w:t xml:space="preserve"> presume</w:t>
      </w:r>
    </w:p>
    <w:p w14:paraId="6C35D910" w14:textId="77777777" w:rsidR="002B7CA6" w:rsidRDefault="002B7CA6" w:rsidP="002B7CA6">
      <w:pPr>
        <w:pStyle w:val="Heading4"/>
      </w:pPr>
      <w:r>
        <w:t xml:space="preserve">Edu- funded </w:t>
      </w:r>
      <w:proofErr w:type="spellStart"/>
      <w:r>
        <w:t>ny</w:t>
      </w:r>
      <w:proofErr w:type="spellEnd"/>
      <w:r>
        <w:t xml:space="preserve"> schools</w:t>
      </w:r>
    </w:p>
    <w:p w14:paraId="68D5212A" w14:textId="77777777" w:rsidR="002B7CA6" w:rsidRDefault="002B7CA6" w:rsidP="002B7CA6">
      <w:pPr>
        <w:pStyle w:val="Heading4"/>
      </w:pPr>
      <w:r>
        <w:t xml:space="preserve">DTD- </w:t>
      </w:r>
      <w:proofErr w:type="spellStart"/>
      <w:r>
        <w:t>dta</w:t>
      </w:r>
      <w:proofErr w:type="spellEnd"/>
      <w:r>
        <w:t xml:space="preserve"> illogical, time skew</w:t>
      </w:r>
    </w:p>
    <w:p w14:paraId="536626E4" w14:textId="77777777" w:rsidR="002B7CA6" w:rsidRDefault="002B7CA6" w:rsidP="002B7CA6">
      <w:pPr>
        <w:pStyle w:val="Heading4"/>
      </w:pPr>
      <w:r>
        <w:t>No RVI’s- illogical, baiting</w:t>
      </w:r>
    </w:p>
    <w:p w14:paraId="10EEE27B" w14:textId="30EE3959" w:rsidR="002B7CA6" w:rsidRDefault="002B7CA6" w:rsidP="002B7CA6">
      <w:pPr>
        <w:pStyle w:val="Heading4"/>
      </w:pPr>
      <w:r>
        <w:t>CI- intervention, race to bottom, collapses, yours vs best</w:t>
      </w:r>
    </w:p>
    <w:p w14:paraId="3E1ACC85" w14:textId="22D7C35D" w:rsidR="002B7CA6" w:rsidRDefault="002B7CA6" w:rsidP="002B7CA6">
      <w:pPr>
        <w:pStyle w:val="Heading1"/>
      </w:pPr>
      <w:r>
        <w:lastRenderedPageBreak/>
        <w:t>Case</w:t>
      </w:r>
    </w:p>
    <w:p w14:paraId="4A6E9922" w14:textId="6F42663E" w:rsidR="00716ADE" w:rsidRDefault="00E33471" w:rsidP="00E33471">
      <w:pPr>
        <w:pStyle w:val="Heading2"/>
      </w:pPr>
      <w:r>
        <w:lastRenderedPageBreak/>
        <w:t>Framing</w:t>
      </w:r>
    </w:p>
    <w:p w14:paraId="39FE7CB7" w14:textId="77777777" w:rsidR="00E33471" w:rsidRPr="004E035C" w:rsidRDefault="00E33471" w:rsidP="00E33471">
      <w:pPr>
        <w:pStyle w:val="Heading4"/>
        <w:rPr>
          <w:rFonts w:asciiTheme="majorHAnsi" w:hAnsiTheme="majorHAnsi" w:cstheme="majorHAnsi"/>
        </w:rPr>
      </w:pPr>
      <w:r w:rsidRPr="004E035C">
        <w:rPr>
          <w:rFonts w:asciiTheme="majorHAnsi" w:hAnsiTheme="majorHAnsi" w:cstheme="majorHAnsi"/>
        </w:rPr>
        <w:t xml:space="preserve">The role of the ballot is to evaluate consequences. </w:t>
      </w:r>
    </w:p>
    <w:p w14:paraId="73035D2E" w14:textId="77777777" w:rsidR="00E33471" w:rsidRPr="004E035C" w:rsidRDefault="00E33471" w:rsidP="00E33471">
      <w:pPr>
        <w:pStyle w:val="Heading4"/>
        <w:rPr>
          <w:rFonts w:asciiTheme="majorHAnsi" w:hAnsiTheme="majorHAnsi" w:cstheme="majorHAnsi"/>
        </w:rPr>
      </w:pPr>
      <w:r w:rsidRPr="004E035C">
        <w:rPr>
          <w:rFonts w:asciiTheme="majorHAnsi" w:hAnsiTheme="majorHAnsi" w:cstheme="majorHAnsi"/>
        </w:rPr>
        <w:t>1] Consequences first — anything else is irresponsible and escapes valuable discussions.</w:t>
      </w:r>
    </w:p>
    <w:p w14:paraId="631AB2B5" w14:textId="77777777" w:rsidR="00E33471" w:rsidRPr="004E035C" w:rsidRDefault="00E33471" w:rsidP="00E33471">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1246B37B" w14:textId="77777777" w:rsidR="00E33471" w:rsidRPr="004E035C" w:rsidRDefault="00E33471" w:rsidP="00E33471">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0673BC">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0673BC">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0673BC">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0673BC">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0673BC">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0673BC">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0673BC">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0673BC">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3D603479" w14:textId="77777777" w:rsidR="00E33471" w:rsidRPr="004E035C" w:rsidRDefault="00E33471" w:rsidP="00E33471">
      <w:pPr>
        <w:pStyle w:val="Heading4"/>
        <w:rPr>
          <w:rFonts w:asciiTheme="majorHAnsi" w:hAnsiTheme="majorHAnsi" w:cstheme="majorHAnsi"/>
        </w:rPr>
      </w:pPr>
      <w:r w:rsidRPr="004E035C">
        <w:rPr>
          <w:rFonts w:asciiTheme="majorHAnsi" w:hAnsiTheme="majorHAnsi" w:cstheme="majorHAnsi"/>
        </w:rPr>
        <w:t xml:space="preserve">2] No performative or methodological offense—it’s extra-topical which is a voting issue because it explodes predictable limits, spiking out of neg ground making any discussion qualitatively worse </w:t>
      </w:r>
    </w:p>
    <w:p w14:paraId="2EC9E80A" w14:textId="77777777" w:rsidR="00E33471" w:rsidRPr="004E035C" w:rsidRDefault="00E33471" w:rsidP="00E33471">
      <w:pPr>
        <w:pStyle w:val="Heading4"/>
        <w:rPr>
          <w:rFonts w:asciiTheme="majorHAnsi" w:hAnsiTheme="majorHAnsi" w:cstheme="majorHAnsi"/>
        </w:rPr>
      </w:pPr>
      <w:r>
        <w:rPr>
          <w:rFonts w:asciiTheme="majorHAnsi" w:hAnsiTheme="majorHAnsi" w:cstheme="majorHAnsi"/>
        </w:rPr>
        <w:t>3</w:t>
      </w:r>
      <w:r w:rsidRPr="004E035C">
        <w:rPr>
          <w:rFonts w:asciiTheme="majorHAnsi" w:hAnsiTheme="majorHAnsi" w:cstheme="majorHAnsi"/>
        </w:rPr>
        <w:t xml:space="preserve">] We access their role of the ballot—nuclear war causes massive suffering and disproportionately affects minorities. Proves even if they win their framing nuke war and warming are still a tiebreaker. </w:t>
      </w:r>
    </w:p>
    <w:p w14:paraId="12D7988F" w14:textId="55E46B29" w:rsidR="00E33471" w:rsidRPr="004E035C" w:rsidRDefault="00E33471" w:rsidP="00E33471">
      <w:pPr>
        <w:pStyle w:val="Heading4"/>
        <w:rPr>
          <w:rFonts w:asciiTheme="majorHAnsi" w:hAnsiTheme="majorHAnsi" w:cstheme="majorHAnsi"/>
        </w:rPr>
      </w:pPr>
      <w:r>
        <w:rPr>
          <w:rFonts w:asciiTheme="majorHAnsi" w:hAnsiTheme="majorHAnsi" w:cstheme="majorHAnsi"/>
        </w:rPr>
        <w:t>4</w:t>
      </w:r>
      <w:r w:rsidRPr="004E035C">
        <w:rPr>
          <w:rFonts w:asciiTheme="majorHAnsi" w:hAnsiTheme="majorHAnsi" w:cstheme="majorHAnsi"/>
        </w:rPr>
        <w:t xml:space="preserve">] Don’t let them weigh the sum total </w:t>
      </w:r>
      <w:r>
        <w:rPr>
          <w:rFonts w:asciiTheme="majorHAnsi" w:hAnsiTheme="majorHAnsi" w:cstheme="majorHAnsi"/>
        </w:rPr>
        <w:t xml:space="preserve">of </w:t>
      </w:r>
      <w:r>
        <w:rPr>
          <w:rFonts w:asciiTheme="majorHAnsi" w:hAnsiTheme="majorHAnsi" w:cstheme="majorHAnsi"/>
        </w:rPr>
        <w:t>cap</w:t>
      </w:r>
      <w:r w:rsidRPr="004E035C">
        <w:rPr>
          <w:rFonts w:asciiTheme="majorHAnsi" w:hAnsiTheme="majorHAnsi" w:cstheme="majorHAnsi"/>
        </w:rPr>
        <w:t xml:space="preserve"> —they only get to weigh the unique amount solved by the affirmative. Filter the debate through scope of solvency—there’s no impact to root cause if they don’t solve it.</w:t>
      </w:r>
    </w:p>
    <w:p w14:paraId="106DA2D0" w14:textId="79A0EC18" w:rsidR="00840814" w:rsidRPr="008F5337" w:rsidRDefault="00840814" w:rsidP="00840814">
      <w:pPr>
        <w:pStyle w:val="Heading4"/>
      </w:pPr>
      <w:r>
        <w:t>5</w:t>
      </w:r>
      <w:r>
        <w:t xml:space="preserve">] Extinction first --- moral uncertainty. </w:t>
      </w:r>
    </w:p>
    <w:p w14:paraId="590BCBFE" w14:textId="77777777" w:rsidR="00840814" w:rsidRPr="005F7BED" w:rsidRDefault="00840814" w:rsidP="00840814">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49DC596" w14:textId="512F8433" w:rsidR="00840814" w:rsidRDefault="00840814" w:rsidP="00840814">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0673BC">
        <w:rPr>
          <w:rStyle w:val="StyleUnderline"/>
          <w:b/>
          <w:bCs/>
          <w:highlight w:val="cyan"/>
        </w:rPr>
        <w:t>Our</w:t>
      </w:r>
      <w:r w:rsidRPr="008F5337">
        <w:rPr>
          <w:rStyle w:val="StyleUnderline"/>
        </w:rPr>
        <w:t xml:space="preserve"> present </w:t>
      </w:r>
      <w:r w:rsidRPr="000673BC">
        <w:rPr>
          <w:rStyle w:val="StyleUnderline"/>
          <w:b/>
          <w:bCs/>
          <w:highlight w:val="cyan"/>
        </w:rPr>
        <w:t>understanding</w:t>
      </w:r>
      <w:r w:rsidRPr="008F5337">
        <w:rPr>
          <w:rStyle w:val="StyleUnderline"/>
        </w:rPr>
        <w:t xml:space="preserve"> of axiology </w:t>
      </w:r>
      <w:r w:rsidRPr="000673BC">
        <w:rPr>
          <w:rStyle w:val="StyleUnderline"/>
          <w:b/>
          <w:bCs/>
          <w:highlight w:val="cyan"/>
        </w:rPr>
        <w:t>might</w:t>
      </w:r>
      <w:r w:rsidRPr="008F5337">
        <w:rPr>
          <w:rStyle w:val="StyleUnderline"/>
        </w:rPr>
        <w:t xml:space="preserve"> well </w:t>
      </w:r>
      <w:r w:rsidRPr="000673BC">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w:t>
      </w:r>
      <w:r w:rsidRPr="008F5337">
        <w:rPr>
          <w:rStyle w:val="StyleUnderline"/>
        </w:rPr>
        <w:lastRenderedPageBreak/>
        <w:t xml:space="preserve">be able to imagine the best ends of our journey. </w:t>
      </w:r>
      <w:r w:rsidRPr="000673BC">
        <w:rPr>
          <w:rStyle w:val="StyleUnderline"/>
          <w:b/>
          <w:bCs/>
          <w:highlight w:val="cyan"/>
        </w:rPr>
        <w:t>If we are</w:t>
      </w:r>
      <w:r w:rsidRPr="008F5337">
        <w:rPr>
          <w:rStyle w:val="StyleUnderline"/>
        </w:rPr>
        <w:t xml:space="preserve"> indeed profoundly </w:t>
      </w:r>
      <w:r w:rsidRPr="000673BC">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0673BC">
        <w:rPr>
          <w:rStyle w:val="StyleUnderline"/>
          <w:b/>
          <w:bCs/>
          <w:highlight w:val="cyan"/>
        </w:rPr>
        <w:t>we should</w:t>
      </w:r>
      <w:r w:rsidRPr="008F5337">
        <w:rPr>
          <w:rStyle w:val="StyleUnderline"/>
        </w:rPr>
        <w:t xml:space="preserve"> recognize that there is a great option </w:t>
      </w:r>
      <w:r w:rsidRPr="000673BC">
        <w:rPr>
          <w:rStyle w:val="StyleUnderline"/>
          <w:b/>
          <w:bCs/>
          <w:highlight w:val="cyan"/>
        </w:rPr>
        <w:t>value</w:t>
      </w:r>
      <w:r w:rsidRPr="008F5337">
        <w:rPr>
          <w:rStyle w:val="StyleUnderline"/>
        </w:rPr>
        <w:t xml:space="preserve"> in preserving — and ideally improving — </w:t>
      </w:r>
      <w:r w:rsidRPr="000673BC">
        <w:rPr>
          <w:rStyle w:val="StyleUnderline"/>
          <w:b/>
          <w:bCs/>
          <w:highlight w:val="cyan"/>
        </w:rPr>
        <w:t>our ability to</w:t>
      </w:r>
      <w:r w:rsidRPr="008F5337">
        <w:rPr>
          <w:rStyle w:val="StyleUnderline"/>
        </w:rPr>
        <w:t xml:space="preserve"> recognize value and to </w:t>
      </w:r>
      <w:r w:rsidRPr="000673BC">
        <w:rPr>
          <w:rStyle w:val="StyleUnderline"/>
          <w:b/>
          <w:bCs/>
          <w:highlight w:val="cyan"/>
        </w:rPr>
        <w:t xml:space="preserve">steer the future </w:t>
      </w:r>
      <w:r w:rsidRPr="00AC2A5D">
        <w:rPr>
          <w:rStyle w:val="StyleUnderline"/>
          <w:b/>
          <w:bCs/>
        </w:rPr>
        <w:t>accordingly</w:t>
      </w:r>
      <w:r w:rsidRPr="000673BC">
        <w:rPr>
          <w:rStyle w:val="StyleUnderline"/>
          <w:b/>
          <w:bCs/>
          <w:highlight w:val="cyan"/>
        </w:rPr>
        <w:t>. Ensuring</w:t>
      </w:r>
      <w:r w:rsidRPr="008F5337">
        <w:rPr>
          <w:rStyle w:val="StyleUnderline"/>
        </w:rPr>
        <w:t xml:space="preserve"> that there will be </w:t>
      </w:r>
      <w:r w:rsidRPr="000673BC">
        <w:rPr>
          <w:rStyle w:val="StyleUnderline"/>
          <w:b/>
          <w:bCs/>
          <w:highlight w:val="cyan"/>
        </w:rPr>
        <w:t>a future</w:t>
      </w:r>
      <w:r w:rsidRPr="008F5337">
        <w:rPr>
          <w:rStyle w:val="StyleUnderline"/>
        </w:rPr>
        <w:t xml:space="preserve"> version </w:t>
      </w:r>
      <w:r w:rsidRPr="000673BC">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0673BC">
        <w:rPr>
          <w:rStyle w:val="StyleUnderline"/>
          <w:b/>
          <w:bCs/>
          <w:highlight w:val="cyan"/>
        </w:rPr>
        <w:t xml:space="preserve">we must prevent </w:t>
      </w:r>
      <w:r w:rsidRPr="00AC2A5D">
        <w:rPr>
          <w:rStyle w:val="StyleUnderline"/>
          <w:b/>
          <w:bCs/>
        </w:rPr>
        <w:t xml:space="preserve">any </w:t>
      </w:r>
      <w:r w:rsidRPr="000673BC">
        <w:rPr>
          <w:rStyle w:val="StyleUnderline"/>
          <w:b/>
          <w:bCs/>
          <w:highlight w:val="cyan"/>
        </w:rPr>
        <w:t>existential catastrophe</w:t>
      </w:r>
      <w:r w:rsidRPr="008F5337">
        <w:rPr>
          <w:rStyle w:val="StyleUnderline"/>
        </w:rPr>
        <w:t>.</w:t>
      </w:r>
    </w:p>
    <w:p w14:paraId="26EF6734" w14:textId="3760B472" w:rsidR="009C2091" w:rsidRDefault="009C2091" w:rsidP="009C2091">
      <w:pPr>
        <w:pStyle w:val="Heading3"/>
        <w:rPr>
          <w:rStyle w:val="StyleUnderline"/>
        </w:rPr>
      </w:pPr>
      <w:r>
        <w:rPr>
          <w:rStyle w:val="StyleUnderline"/>
        </w:rPr>
        <w:lastRenderedPageBreak/>
        <w:t>Framing OV</w:t>
      </w:r>
    </w:p>
    <w:p w14:paraId="11BA9C5E" w14:textId="575A2D1C" w:rsidR="009C2091" w:rsidRPr="007F7D07" w:rsidRDefault="009C2091" w:rsidP="009C2091">
      <w:pPr>
        <w:pStyle w:val="Heading4"/>
      </w:pPr>
      <w:r>
        <w:t>[1] H</w:t>
      </w:r>
      <w:r w:rsidRPr="007F7D07">
        <w:t xml:space="preserve">egel begs the question of what evil is when it’s legislated upon us - which only the </w:t>
      </w:r>
      <w:r>
        <w:t>NC</w:t>
      </w:r>
      <w:r w:rsidRPr="007F7D07">
        <w:t xml:space="preserve"> can explain since it has a legit theory of interpersonal relations whereas they just develop a theory of history and assert how relations work from that</w:t>
      </w:r>
    </w:p>
    <w:p w14:paraId="58D6E36C" w14:textId="1B42F213" w:rsidR="009C2091" w:rsidRPr="007F7D07" w:rsidRDefault="009C2091" w:rsidP="009C2091">
      <w:pPr>
        <w:pStyle w:val="Heading4"/>
      </w:pPr>
      <w:r>
        <w:t>[</w:t>
      </w:r>
      <w:r w:rsidR="003F05B6">
        <w:t>2</w:t>
      </w:r>
      <w:r>
        <w:t xml:space="preserve">] </w:t>
      </w:r>
      <w:r w:rsidRPr="007F7D07">
        <w:t>sociality is not a yes no question – we don’t purely define ourselves as what we are not, but a subjective relationship – the worm sees the blood drops as huge in comparison but it is not purely “I am not blood drops or I am small”</w:t>
      </w:r>
    </w:p>
    <w:p w14:paraId="46DF7B94" w14:textId="4E8CFD3D" w:rsidR="009C2091" w:rsidRPr="007F7D07" w:rsidRDefault="009C2091" w:rsidP="009C2091">
      <w:pPr>
        <w:pStyle w:val="Heading4"/>
      </w:pPr>
      <w:r>
        <w:t>[</w:t>
      </w:r>
      <w:r w:rsidR="00435E5E">
        <w:t>3</w:t>
      </w:r>
      <w:r>
        <w:t xml:space="preserve">] </w:t>
      </w:r>
      <w:r w:rsidRPr="007F7D07">
        <w:t xml:space="preserve">no warrant for reflection – it’s just an bundle of </w:t>
      </w:r>
      <w:r>
        <w:t>nerves</w:t>
      </w:r>
      <w:r w:rsidRPr="007F7D07">
        <w:t xml:space="preserve"> that still creates a non-objective relationship to the past – we always reinterpret it</w:t>
      </w:r>
    </w:p>
    <w:p w14:paraId="14FCC9A7" w14:textId="6FC0E4EC" w:rsidR="009C2091" w:rsidRPr="007F7D07" w:rsidRDefault="009C2091" w:rsidP="009C2091">
      <w:pPr>
        <w:pStyle w:val="Heading4"/>
      </w:pPr>
      <w:r>
        <w:t>[</w:t>
      </w:r>
      <w:r w:rsidR="00ED4FD2">
        <w:t>4</w:t>
      </w:r>
      <w:r>
        <w:t>]</w:t>
      </w:r>
      <w:r w:rsidRPr="007F7D07">
        <w:t xml:space="preserve"> Willing an end is an exercise in </w:t>
      </w:r>
      <w:r>
        <w:t>desire</w:t>
      </w:r>
      <w:r w:rsidRPr="007F7D07">
        <w:t xml:space="preserve"> – it’s a desire to claim some external end which means only the </w:t>
      </w:r>
      <w:r w:rsidR="00ED4FD2">
        <w:t>neg</w:t>
      </w:r>
      <w:r w:rsidRPr="007F7D07">
        <w:t xml:space="preserve"> can bridge the motivation gap – they might win their theory of reason is true but not a reason we ought to act on it – that outweighs because moral projects must be practical to be binding</w:t>
      </w:r>
    </w:p>
    <w:p w14:paraId="19D00DEC" w14:textId="77777777" w:rsidR="00A80A3A" w:rsidRPr="0013382A" w:rsidRDefault="00A80A3A" w:rsidP="00A80A3A">
      <w:pPr>
        <w:pStyle w:val="Heading4"/>
      </w:pPr>
      <w:r w:rsidRPr="0013382A">
        <w:t>Scaling up psychoanalysis fails for both solvency and descriptive power.</w:t>
      </w:r>
    </w:p>
    <w:p w14:paraId="5DB2C7A9" w14:textId="77777777" w:rsidR="00A80A3A" w:rsidRPr="0013382A" w:rsidRDefault="00A80A3A" w:rsidP="00A80A3A">
      <w:pPr>
        <w:rPr>
          <w:rStyle w:val="Style13ptBold"/>
        </w:rPr>
      </w:pPr>
      <w:r>
        <w:rPr>
          <w:rStyle w:val="Style13ptBold"/>
        </w:rPr>
        <w:t>Sharpe and B</w:t>
      </w:r>
      <w:r w:rsidRPr="0013382A">
        <w:rPr>
          <w:rStyle w:val="Style13ptBold"/>
        </w:rPr>
        <w:t>oucher, ‘10</w:t>
      </w:r>
    </w:p>
    <w:p w14:paraId="2EA28FB0" w14:textId="77777777" w:rsidR="00A80A3A" w:rsidRPr="0013382A" w:rsidRDefault="00A80A3A" w:rsidP="00A80A3A">
      <w:pPr>
        <w:pStyle w:val="NoSpacing"/>
      </w:pPr>
      <w:r w:rsidRPr="0013382A">
        <w:t xml:space="preserve">[Matthew (lecturer in philosophy and psychoanalytic studies at Deakin University) and Geoff (senior lecturer in literary and psychoanalytic studies at Deakin University), </w:t>
      </w:r>
      <w:proofErr w:type="spellStart"/>
      <w:r w:rsidRPr="0013382A">
        <w:rPr>
          <w:rStyle w:val="TitleChar"/>
          <w:rFonts w:ascii="Calibri" w:hAnsi="Calibri"/>
        </w:rPr>
        <w:t>Žižek</w:t>
      </w:r>
      <w:proofErr w:type="spellEnd"/>
      <w:r w:rsidRPr="0013382A">
        <w:rPr>
          <w:rStyle w:val="TitleChar"/>
          <w:rFonts w:ascii="Calibri" w:hAnsi="Calibri"/>
        </w:rPr>
        <w:t xml:space="preserve"> and Politics: An Introduction, p. 186]</w:t>
      </w:r>
    </w:p>
    <w:p w14:paraId="2D6F1EFE" w14:textId="77777777" w:rsidR="00A80A3A" w:rsidRPr="0013382A" w:rsidRDefault="00A80A3A" w:rsidP="00A80A3A">
      <w:pPr>
        <w:rPr>
          <w:sz w:val="16"/>
        </w:rPr>
      </w:pPr>
      <w:r w:rsidRPr="0013382A">
        <w:rPr>
          <w:sz w:val="16"/>
        </w:rPr>
        <w:t xml:space="preserve">• So here is the force of the second, methodological component to </w:t>
      </w:r>
      <w:proofErr w:type="spellStart"/>
      <w:r w:rsidRPr="0013382A">
        <w:rPr>
          <w:sz w:val="16"/>
        </w:rPr>
        <w:t>Žižek’s</w:t>
      </w:r>
      <w:proofErr w:type="spellEnd"/>
      <w:r w:rsidRPr="0013382A">
        <w:rPr>
          <w:sz w:val="16"/>
        </w:rPr>
        <w:t xml:space="preserve"> untenable erasure of the difference between politics and psychoanalysis. </w:t>
      </w:r>
      <w:r w:rsidRPr="0013382A">
        <w:rPr>
          <w:rStyle w:val="TitleChar"/>
        </w:rPr>
        <w:t>By looking at the contemporary world as</w:t>
      </w:r>
      <w:r w:rsidRPr="0013382A">
        <w:rPr>
          <w:sz w:val="16"/>
        </w:rPr>
        <w:t xml:space="preserve"> a contemporary subject–object </w:t>
      </w:r>
      <w:r w:rsidRPr="0013382A">
        <w:rPr>
          <w:rStyle w:val="TitleChar"/>
        </w:rPr>
        <w:t>in need of the theorist’s liberating ‘</w:t>
      </w:r>
      <w:r w:rsidRPr="000673BC">
        <w:rPr>
          <w:rStyle w:val="TitleChar"/>
          <w:highlight w:val="cyan"/>
        </w:rPr>
        <w:t>psychoanalysis’</w:t>
      </w:r>
      <w:r w:rsidRPr="0013382A">
        <w:rPr>
          <w:rStyle w:val="TitleChar"/>
        </w:rPr>
        <w:t xml:space="preserve">, </w:t>
      </w:r>
      <w:proofErr w:type="spellStart"/>
      <w:r w:rsidRPr="0013382A">
        <w:rPr>
          <w:rStyle w:val="TitleChar"/>
        </w:rPr>
        <w:t>Žižek</w:t>
      </w:r>
      <w:proofErr w:type="spellEnd"/>
      <w:r w:rsidRPr="0013382A">
        <w:rPr>
          <w:rStyle w:val="TitleChar"/>
        </w:rPr>
        <w:t xml:space="preserve"> </w:t>
      </w:r>
      <w:r w:rsidRPr="000673BC">
        <w:rPr>
          <w:rStyle w:val="TitleChar"/>
          <w:highlight w:val="cyan"/>
        </w:rPr>
        <w:t>is unable to make</w:t>
      </w:r>
      <w:r w:rsidRPr="0013382A">
        <w:rPr>
          <w:sz w:val="16"/>
        </w:rPr>
        <w:t xml:space="preserve"> a series of </w:t>
      </w:r>
      <w:r w:rsidRPr="0013382A">
        <w:rPr>
          <w:rStyle w:val="TitleChar"/>
        </w:rPr>
        <w:t xml:space="preserve">key </w:t>
      </w:r>
      <w:proofErr w:type="spellStart"/>
      <w:r w:rsidRPr="000673BC">
        <w:rPr>
          <w:rStyle w:val="TitleChar"/>
          <w:highlight w:val="cyan"/>
        </w:rPr>
        <w:t>sociotheoretical</w:t>
      </w:r>
      <w:proofErr w:type="spellEnd"/>
      <w:r w:rsidRPr="000673BC">
        <w:rPr>
          <w:rStyle w:val="TitleChar"/>
          <w:highlight w:val="cyan"/>
        </w:rPr>
        <w:t xml:space="preserve"> distinctions long </w:t>
      </w:r>
      <w:proofErr w:type="spellStart"/>
      <w:r w:rsidRPr="000673BC">
        <w:rPr>
          <w:rStyle w:val="TitleChar"/>
          <w:highlight w:val="cyan"/>
        </w:rPr>
        <w:t>recognised</w:t>
      </w:r>
      <w:proofErr w:type="spellEnd"/>
      <w:r w:rsidRPr="000673BC">
        <w:rPr>
          <w:rStyle w:val="TitleChar"/>
          <w:highlight w:val="cyan"/>
        </w:rPr>
        <w:t xml:space="preserve"> in political</w:t>
      </w:r>
      <w:r w:rsidRPr="0013382A">
        <w:rPr>
          <w:sz w:val="16"/>
        </w:rPr>
        <w:t xml:space="preserve"> and </w:t>
      </w:r>
      <w:proofErr w:type="spellStart"/>
      <w:r w:rsidRPr="0013382A">
        <w:rPr>
          <w:sz w:val="16"/>
        </w:rPr>
        <w:t>socialtheoretical</w:t>
      </w:r>
      <w:proofErr w:type="spellEnd"/>
      <w:r w:rsidRPr="0013382A">
        <w:rPr>
          <w:sz w:val="16"/>
        </w:rPr>
        <w:t xml:space="preserve"> </w:t>
      </w:r>
      <w:r w:rsidRPr="000673BC">
        <w:rPr>
          <w:rStyle w:val="TitleChar"/>
          <w:highlight w:val="cyan"/>
        </w:rPr>
        <w:t>literature on complex societies.</w:t>
      </w:r>
      <w:r w:rsidRPr="0013382A">
        <w:rPr>
          <w:rStyle w:val="TitleChar"/>
        </w:rPr>
        <w:t xml:space="preserve"> </w:t>
      </w:r>
      <w:r w:rsidRPr="0013382A">
        <w:rPr>
          <w:sz w:val="16"/>
        </w:rPr>
        <w:t xml:space="preserve">• </w:t>
      </w:r>
      <w:r w:rsidRPr="000673BC">
        <w:rPr>
          <w:rStyle w:val="TitleChar"/>
          <w:highlight w:val="cyan"/>
        </w:rPr>
        <w:t>The key one</w:t>
      </w:r>
      <w:r w:rsidRPr="0013382A">
        <w:rPr>
          <w:rStyle w:val="TitleChar"/>
        </w:rPr>
        <w:t xml:space="preserve"> of these,</w:t>
      </w:r>
      <w:r w:rsidRPr="0013382A">
        <w:rPr>
          <w:sz w:val="16"/>
        </w:rPr>
        <w:t xml:space="preserve"> as we saw in ‘Vanishing Mediations’, </w:t>
      </w:r>
      <w:r w:rsidRPr="000673BC">
        <w:rPr>
          <w:rStyle w:val="TitleChar"/>
          <w:highlight w:val="cyan"/>
        </w:rPr>
        <w:t>is</w:t>
      </w:r>
      <w:r w:rsidRPr="000673BC">
        <w:rPr>
          <w:sz w:val="16"/>
          <w:highlight w:val="cyan"/>
        </w:rPr>
        <w:t xml:space="preserve"> </w:t>
      </w:r>
      <w:r w:rsidRPr="000673BC">
        <w:rPr>
          <w:rStyle w:val="TitleChar"/>
          <w:highlight w:val="cyan"/>
        </w:rPr>
        <w:t>the distinction between</w:t>
      </w:r>
      <w:r w:rsidRPr="0013382A">
        <w:rPr>
          <w:sz w:val="16"/>
        </w:rPr>
        <w:t xml:space="preserve"> the lifeworld of </w:t>
      </w:r>
      <w:r w:rsidRPr="000673BC">
        <w:rPr>
          <w:rStyle w:val="TitleChar"/>
          <w:highlight w:val="cyan"/>
        </w:rPr>
        <w:t>subjects</w:t>
      </w:r>
      <w:r w:rsidRPr="0013382A">
        <w:rPr>
          <w:sz w:val="16"/>
        </w:rPr>
        <w:t xml:space="preserve"> (their lived world of meanings </w:t>
      </w:r>
      <w:r w:rsidRPr="000673BC">
        <w:rPr>
          <w:rStyle w:val="TitleChar"/>
          <w:highlight w:val="cyan"/>
        </w:rPr>
        <w:t>wherein</w:t>
      </w:r>
      <w:r w:rsidRPr="0013382A">
        <w:rPr>
          <w:sz w:val="16"/>
        </w:rPr>
        <w:t xml:space="preserve"> a </w:t>
      </w:r>
      <w:r w:rsidRPr="000673BC">
        <w:rPr>
          <w:rStyle w:val="TitleChar"/>
          <w:highlight w:val="cyan"/>
        </w:rPr>
        <w:t>psychoanalytic</w:t>
      </w:r>
      <w:r w:rsidRPr="0013382A">
        <w:rPr>
          <w:sz w:val="16"/>
        </w:rPr>
        <w:t xml:space="preserve"> ideology </w:t>
      </w:r>
      <w:r w:rsidRPr="000673BC">
        <w:rPr>
          <w:rStyle w:val="TitleChar"/>
          <w:highlight w:val="cyan"/>
        </w:rPr>
        <w:t>critique can be</w:t>
      </w:r>
      <w:r w:rsidRPr="0013382A">
        <w:rPr>
          <w:sz w:val="16"/>
        </w:rPr>
        <w:t xml:space="preserve"> highly </w:t>
      </w:r>
      <w:r w:rsidRPr="000673BC">
        <w:rPr>
          <w:rStyle w:val="TitleChar"/>
          <w:highlight w:val="cyan"/>
        </w:rPr>
        <w:t>informative</w:t>
      </w:r>
      <w:r w:rsidRPr="0013382A">
        <w:rPr>
          <w:sz w:val="16"/>
        </w:rPr>
        <w:t xml:space="preserve">) </w:t>
      </w:r>
      <w:r w:rsidRPr="000673BC">
        <w:rPr>
          <w:rStyle w:val="TitleChar"/>
          <w:highlight w:val="cyan"/>
        </w:rPr>
        <w:t>and</w:t>
      </w:r>
      <w:r w:rsidRPr="0013382A">
        <w:rPr>
          <w:sz w:val="16"/>
        </w:rPr>
        <w:t xml:space="preserve"> the </w:t>
      </w:r>
      <w:proofErr w:type="spellStart"/>
      <w:r w:rsidRPr="0013382A">
        <w:rPr>
          <w:sz w:val="16"/>
        </w:rPr>
        <w:t>mediasteered</w:t>
      </w:r>
      <w:proofErr w:type="spellEnd"/>
      <w:r w:rsidRPr="0013382A">
        <w:rPr>
          <w:sz w:val="16"/>
        </w:rPr>
        <w:t xml:space="preserve"> </w:t>
      </w:r>
      <w:r w:rsidRPr="000673BC">
        <w:rPr>
          <w:rStyle w:val="TitleChar"/>
          <w:highlight w:val="cyan"/>
        </w:rPr>
        <w:t>subsystems</w:t>
      </w:r>
      <w:r w:rsidRPr="0013382A">
        <w:rPr>
          <w:sz w:val="16"/>
        </w:rPr>
        <w:t xml:space="preserve"> – principally the </w:t>
      </w:r>
      <w:proofErr w:type="spellStart"/>
      <w:r w:rsidRPr="0013382A">
        <w:rPr>
          <w:sz w:val="16"/>
        </w:rPr>
        <w:t>economy</w:t>
      </w:r>
      <w:r w:rsidRPr="000673BC">
        <w:rPr>
          <w:rStyle w:val="TitleChar"/>
          <w:highlight w:val="cyan"/>
        </w:rPr>
        <w:t>whose</w:t>
      </w:r>
      <w:proofErr w:type="spellEnd"/>
      <w:r w:rsidRPr="000673BC">
        <w:rPr>
          <w:rStyle w:val="TitleChar"/>
          <w:highlight w:val="cyan"/>
        </w:rPr>
        <w:t xml:space="preserve"> workings demand</w:t>
      </w:r>
      <w:r w:rsidRPr="0013382A">
        <w:rPr>
          <w:rStyle w:val="TitleChar"/>
        </w:rPr>
        <w:t xml:space="preserve"> an objectifying </w:t>
      </w:r>
      <w:proofErr w:type="spellStart"/>
      <w:r w:rsidRPr="000673BC">
        <w:rPr>
          <w:rStyle w:val="TitleChar"/>
          <w:highlight w:val="cyan"/>
        </w:rPr>
        <w:t>socialscientific</w:t>
      </w:r>
      <w:proofErr w:type="spellEnd"/>
      <w:r w:rsidRPr="000673BC">
        <w:rPr>
          <w:rStyle w:val="TitleChar"/>
          <w:highlight w:val="cyan"/>
        </w:rPr>
        <w:t xml:space="preserve"> analysis</w:t>
      </w:r>
      <w:r w:rsidRPr="0013382A">
        <w:rPr>
          <w:rStyle w:val="TitleChar"/>
        </w:rPr>
        <w:t xml:space="preserve">, not a psychoanalytic account. </w:t>
      </w:r>
      <w:r w:rsidRPr="0013382A">
        <w:rPr>
          <w:sz w:val="16"/>
        </w:rPr>
        <w:t xml:space="preserve">• The problem </w:t>
      </w:r>
      <w:proofErr w:type="spellStart"/>
      <w:r w:rsidRPr="0013382A">
        <w:rPr>
          <w:sz w:val="16"/>
        </w:rPr>
        <w:t>Žižek</w:t>
      </w:r>
      <w:proofErr w:type="spellEnd"/>
      <w:r w:rsidRPr="0013382A">
        <w:rPr>
          <w:sz w:val="16"/>
        </w:rPr>
        <w:t xml:space="preserve"> elides, in the words of his own teacher Althusser, is that modern </w:t>
      </w:r>
      <w:proofErr w:type="spellStart"/>
      <w:r w:rsidRPr="0013382A">
        <w:rPr>
          <w:sz w:val="16"/>
        </w:rPr>
        <w:t>posttraditional</w:t>
      </w:r>
      <w:proofErr w:type="spellEnd"/>
      <w:r w:rsidRPr="0013382A">
        <w:rPr>
          <w:sz w:val="16"/>
        </w:rPr>
        <w:t xml:space="preserve"> </w:t>
      </w:r>
      <w:r w:rsidRPr="0013382A">
        <w:rPr>
          <w:rStyle w:val="TitleChar"/>
        </w:rPr>
        <w:t>societies are a complex totality of</w:t>
      </w:r>
      <w:r w:rsidRPr="0013382A">
        <w:rPr>
          <w:sz w:val="16"/>
        </w:rPr>
        <w:t xml:space="preserve"> ‘relatively </w:t>
      </w:r>
      <w:r w:rsidRPr="0013382A">
        <w:rPr>
          <w:rStyle w:val="TitleChar"/>
        </w:rPr>
        <w:t>autonomous’ instances</w:t>
      </w:r>
      <w:r w:rsidRPr="0013382A">
        <w:rPr>
          <w:sz w:val="16"/>
        </w:rPr>
        <w:t xml:space="preserve"> – in Althusser’s thinking, the economy, the ideological and the political instances. • Then there is the question of which instance or level might be the predominant one in any particular historical regime. One practical consequence of this theoretical observation is that the </w:t>
      </w:r>
      <w:r w:rsidRPr="0013382A">
        <w:rPr>
          <w:rStyle w:val="TitleChar"/>
        </w:rPr>
        <w:t xml:space="preserve">peoples or </w:t>
      </w:r>
      <w:r w:rsidRPr="000673BC">
        <w:rPr>
          <w:rStyle w:val="TitleChar"/>
          <w:highlight w:val="cyan"/>
        </w:rPr>
        <w:t>potentials</w:t>
      </w:r>
      <w:r w:rsidRPr="0013382A">
        <w:rPr>
          <w:rStyle w:val="TitleChar"/>
        </w:rPr>
        <w:t xml:space="preserve"> that might be</w:t>
      </w:r>
      <w:r w:rsidRPr="0013382A">
        <w:rPr>
          <w:sz w:val="16"/>
        </w:rPr>
        <w:t xml:space="preserve"> either ‘symptomatic’ or particularly </w:t>
      </w:r>
      <w:r w:rsidRPr="000673BC">
        <w:rPr>
          <w:rStyle w:val="TitleChar"/>
          <w:highlight w:val="cyan"/>
        </w:rPr>
        <w:t>vital at one level</w:t>
      </w:r>
      <w:r w:rsidRPr="0013382A">
        <w:rPr>
          <w:sz w:val="16"/>
        </w:rPr>
        <w:t xml:space="preserve"> (say, the ideological level) </w:t>
      </w:r>
      <w:r w:rsidRPr="000673BC">
        <w:rPr>
          <w:rStyle w:val="TitleChar"/>
          <w:highlight w:val="cyan"/>
        </w:rPr>
        <w:t>may be</w:t>
      </w:r>
      <w:r w:rsidRPr="0013382A">
        <w:rPr>
          <w:sz w:val="16"/>
        </w:rPr>
        <w:t xml:space="preserve"> either well integrated or wholly </w:t>
      </w:r>
      <w:r w:rsidRPr="000673BC">
        <w:rPr>
          <w:rStyle w:val="TitleChar"/>
          <w:highlight w:val="cyan"/>
        </w:rPr>
        <w:t>disempowered at the other</w:t>
      </w:r>
      <w:r w:rsidRPr="0013382A">
        <w:rPr>
          <w:rStyle w:val="TitleChar"/>
        </w:rPr>
        <w:t xml:space="preserve"> levels.</w:t>
      </w:r>
    </w:p>
    <w:p w14:paraId="59E81C01" w14:textId="77777777" w:rsidR="00A80A3A" w:rsidRPr="0013382A" w:rsidRDefault="00A80A3A" w:rsidP="00A80A3A">
      <w:pPr>
        <w:pStyle w:val="Heading4"/>
      </w:pPr>
      <w:r w:rsidRPr="0013382A">
        <w:t>It’s wrong—they universalize contingent examples</w:t>
      </w:r>
    </w:p>
    <w:p w14:paraId="388749A6" w14:textId="77777777" w:rsidR="00A80A3A" w:rsidRPr="0013382A" w:rsidRDefault="00A80A3A" w:rsidP="00A80A3A">
      <w:pPr>
        <w:pStyle w:val="Heading4"/>
      </w:pPr>
      <w:r w:rsidRPr="0013382A">
        <w:t>Robinson 5</w:t>
      </w:r>
    </w:p>
    <w:p w14:paraId="392145BD" w14:textId="77777777" w:rsidR="00A80A3A" w:rsidRPr="0013382A" w:rsidRDefault="00A80A3A" w:rsidP="00A80A3A">
      <w:pPr>
        <w:rPr>
          <w:rStyle w:val="Style13ptBold"/>
          <w:b w:val="0"/>
          <w:sz w:val="12"/>
          <w:szCs w:val="12"/>
        </w:rPr>
      </w:pPr>
      <w:r w:rsidRPr="0013382A">
        <w:rPr>
          <w:rStyle w:val="Style13ptBold"/>
          <w:b w:val="0"/>
          <w:sz w:val="12"/>
          <w:szCs w:val="12"/>
        </w:rPr>
        <w:t xml:space="preserve">Robinson, Ph.D. Political Theory from the University of Nottingham, 2005 (Andrew, “The Political Theory of Constitutive Lack: A Critique,” </w:t>
      </w:r>
      <w:r w:rsidRPr="0013382A">
        <w:rPr>
          <w:rStyle w:val="Style13ptBold"/>
          <w:b w:val="0"/>
          <w:i/>
          <w:sz w:val="12"/>
          <w:szCs w:val="12"/>
        </w:rPr>
        <w:t>Theory and Event</w:t>
      </w:r>
      <w:r w:rsidRPr="0013382A">
        <w:rPr>
          <w:rStyle w:val="Style13ptBold"/>
          <w:b w:val="0"/>
          <w:sz w:val="12"/>
          <w:szCs w:val="12"/>
        </w:rPr>
        <w:t>, Vol. 8, No. 1)</w:t>
      </w:r>
    </w:p>
    <w:p w14:paraId="4C7D34BB" w14:textId="77777777" w:rsidR="00A80A3A" w:rsidRDefault="00A80A3A" w:rsidP="00A80A3A">
      <w:pPr>
        <w:rPr>
          <w:rFonts w:eastAsia="Calibri"/>
          <w:szCs w:val="20"/>
        </w:rPr>
      </w:pPr>
      <w:r w:rsidRPr="000673BC">
        <w:rPr>
          <w:rFonts w:eastAsia="Calibri"/>
          <w:b/>
          <w:szCs w:val="20"/>
          <w:highlight w:val="cyan"/>
          <w:u w:val="single"/>
        </w:rPr>
        <w:t>Lacanian analysis consists mainly of an exercise in projection</w:t>
      </w:r>
      <w:r w:rsidRPr="0013382A">
        <w:rPr>
          <w:rFonts w:eastAsia="Calibri"/>
          <w:szCs w:val="20"/>
        </w:rPr>
        <w:t xml:space="preserve">.  As a result, Lacanian "explanations" often look more propagandistic or pedagogical than explanatory.  </w:t>
      </w:r>
      <w:r w:rsidRPr="000673BC">
        <w:rPr>
          <w:rFonts w:eastAsia="Calibri"/>
          <w:b/>
          <w:szCs w:val="20"/>
          <w:highlight w:val="cyan"/>
          <w:u w:val="single"/>
        </w:rPr>
        <w:t xml:space="preserve">A particular case is dealt with only </w:t>
      </w:r>
      <w:r w:rsidRPr="0013382A">
        <w:rPr>
          <w:rFonts w:eastAsia="Calibri"/>
          <w:b/>
          <w:szCs w:val="20"/>
          <w:u w:val="single"/>
        </w:rPr>
        <w:t xml:space="preserve">in order </w:t>
      </w:r>
      <w:r w:rsidRPr="000673BC">
        <w:rPr>
          <w:rFonts w:eastAsia="Calibri"/>
          <w:b/>
          <w:szCs w:val="20"/>
          <w:highlight w:val="cyan"/>
          <w:u w:val="single"/>
        </w:rPr>
        <w:t>to</w:t>
      </w:r>
      <w:r w:rsidRPr="0013382A">
        <w:rPr>
          <w:rFonts w:eastAsia="Calibri"/>
          <w:szCs w:val="20"/>
        </w:rPr>
        <w:t xml:space="preserve">, and to the extent that it can, </w:t>
      </w:r>
      <w:r w:rsidRPr="000673BC">
        <w:rPr>
          <w:rFonts w:eastAsia="Calibri"/>
          <w:b/>
          <w:szCs w:val="20"/>
          <w:highlight w:val="cyan"/>
          <w:u w:val="single"/>
        </w:rPr>
        <w:t>confirm the already-formulated structural theory</w:t>
      </w:r>
      <w:r w:rsidRPr="0013382A">
        <w:rPr>
          <w:rFonts w:eastAsia="Calibri"/>
          <w:szCs w:val="20"/>
        </w:rPr>
        <w:t xml:space="preserve">.  </w:t>
      </w:r>
      <w:r w:rsidRPr="0013382A">
        <w:rPr>
          <w:rFonts w:eastAsia="Calibri"/>
          <w:sz w:val="14"/>
          <w:szCs w:val="14"/>
        </w:rPr>
        <w:t xml:space="preserve">Judith Butler criticizes </w:t>
      </w:r>
      <w:proofErr w:type="spellStart"/>
      <w:r w:rsidRPr="0013382A">
        <w:rPr>
          <w:rFonts w:eastAsia="Calibri"/>
          <w:sz w:val="14"/>
          <w:szCs w:val="14"/>
        </w:rPr>
        <w:t>Žižek's</w:t>
      </w:r>
      <w:proofErr w:type="spellEnd"/>
      <w:r w:rsidRPr="0013382A">
        <w:rPr>
          <w:rFonts w:eastAsia="Calibri"/>
          <w:sz w:val="14"/>
          <w:szCs w:val="14"/>
        </w:rPr>
        <w:t xml:space="preserve"> method on the grounds that 'theory is applied to its examples', as if </w:t>
      </w:r>
      <w:r w:rsidRPr="0013382A">
        <w:rPr>
          <w:rFonts w:eastAsia="Calibri"/>
          <w:sz w:val="14"/>
          <w:szCs w:val="14"/>
        </w:rPr>
        <w:lastRenderedPageBreak/>
        <w:t>'already true, prior to its exemplification'.  'The theory is articulated on its self-sufficiency, and then shifts register only for the pedagogical purpose of illustrating an already accomplished truth'.  It is therefore 'a theoretical fetish that disavows the conditions of its own emergence'</w:t>
      </w:r>
      <w:hyperlink r:id="rId11" w:anchor="_edn52" w:history="1">
        <w:r w:rsidRPr="0013382A">
          <w:rPr>
            <w:rFonts w:eastAsia="Calibri"/>
            <w:sz w:val="14"/>
            <w:szCs w:val="14"/>
          </w:rPr>
          <w:t>52</w:t>
        </w:r>
      </w:hyperlink>
      <w:r w:rsidRPr="0013382A">
        <w:rPr>
          <w:rFonts w:eastAsia="Calibri"/>
          <w:sz w:val="14"/>
          <w:szCs w:val="14"/>
        </w:rPr>
        <w:t>.  She alleges that Lacanian psychoanalysis 'becomes a theological project' and also 'a way to avoid the rather messy psychic and social entanglement' involved in studying specific cases</w:t>
      </w:r>
      <w:hyperlink r:id="rId12" w:anchor="_edn53" w:history="1">
        <w:r w:rsidRPr="0013382A">
          <w:rPr>
            <w:rFonts w:eastAsia="Calibri"/>
            <w:sz w:val="14"/>
            <w:szCs w:val="14"/>
          </w:rPr>
          <w:t>53</w:t>
        </w:r>
      </w:hyperlink>
      <w:r w:rsidRPr="0013382A">
        <w:rPr>
          <w:rFonts w:eastAsia="Calibri"/>
          <w:sz w:val="14"/>
          <w:szCs w:val="14"/>
        </w:rPr>
        <w:t xml:space="preserve">.  Similarly, Dominick </w:t>
      </w:r>
      <w:proofErr w:type="spellStart"/>
      <w:r w:rsidRPr="0013382A">
        <w:rPr>
          <w:rFonts w:eastAsia="Calibri"/>
          <w:sz w:val="14"/>
          <w:szCs w:val="14"/>
        </w:rPr>
        <w:t>LaCapra</w:t>
      </w:r>
      <w:proofErr w:type="spellEnd"/>
      <w:r w:rsidRPr="0013382A">
        <w:rPr>
          <w:rFonts w:eastAsia="Calibri"/>
          <w:sz w:val="14"/>
          <w:szCs w:val="14"/>
        </w:rPr>
        <w:t xml:space="preserve"> objects to the idea of constitutive lack because specific 'losses cannot be adequately addressed when they are enveloped in an overly </w:t>
      </w:r>
      <w:proofErr w:type="spellStart"/>
      <w:r w:rsidRPr="0013382A">
        <w:rPr>
          <w:rFonts w:eastAsia="Calibri"/>
          <w:sz w:val="14"/>
          <w:szCs w:val="14"/>
        </w:rPr>
        <w:t>generalised</w:t>
      </w:r>
      <w:proofErr w:type="spellEnd"/>
      <w:r w:rsidRPr="0013382A">
        <w:rPr>
          <w:rFonts w:eastAsia="Calibri"/>
          <w:sz w:val="14"/>
          <w:szCs w:val="14"/>
        </w:rPr>
        <w:t xml:space="preserve"> discourse of absence... Conversely, absence at a "foundational" level cannot simply be derived from particular historical losses'</w:t>
      </w:r>
      <w:hyperlink r:id="rId13" w:anchor="_edn54" w:history="1">
        <w:r w:rsidRPr="0013382A">
          <w:rPr>
            <w:rFonts w:eastAsia="Calibri"/>
            <w:sz w:val="14"/>
            <w:szCs w:val="14"/>
          </w:rPr>
          <w:t>54</w:t>
        </w:r>
      </w:hyperlink>
      <w:r w:rsidRPr="0013382A">
        <w:rPr>
          <w:rFonts w:eastAsia="Calibri"/>
          <w:sz w:val="14"/>
          <w:szCs w:val="14"/>
        </w:rPr>
        <w:t>.  Attacking 'the long story of conflating absence with loss that becomes constitutive instead of historical'</w:t>
      </w:r>
      <w:hyperlink r:id="rId14" w:anchor="_edn55" w:history="1">
        <w:r w:rsidRPr="0013382A">
          <w:rPr>
            <w:rFonts w:eastAsia="Calibri"/>
            <w:sz w:val="14"/>
            <w:szCs w:val="14"/>
          </w:rPr>
          <w:t>55</w:t>
        </w:r>
      </w:hyperlink>
      <w:r w:rsidRPr="0013382A">
        <w:rPr>
          <w:rFonts w:eastAsia="Calibri"/>
          <w:sz w:val="14"/>
          <w:szCs w:val="14"/>
        </w:rPr>
        <w:t xml:space="preserve">, he accuses several theorists of eliding the difference between absence and loss, with 'confusing and dubious results', including a 'tendency to avoid addressing historical problems, including losses, in sufficiently specific terms', and a tendency to 'enshroud, perhaps even to </w:t>
      </w:r>
      <w:proofErr w:type="spellStart"/>
      <w:r w:rsidRPr="0013382A">
        <w:rPr>
          <w:rFonts w:eastAsia="Calibri"/>
          <w:sz w:val="14"/>
          <w:szCs w:val="14"/>
        </w:rPr>
        <w:t>etherealise</w:t>
      </w:r>
      <w:proofErr w:type="spellEnd"/>
      <w:r w:rsidRPr="0013382A">
        <w:rPr>
          <w:rFonts w:eastAsia="Calibri"/>
          <w:sz w:val="14"/>
          <w:szCs w:val="14"/>
        </w:rPr>
        <w:t xml:space="preserve">, them in a </w:t>
      </w:r>
      <w:proofErr w:type="spellStart"/>
      <w:r w:rsidRPr="0013382A">
        <w:rPr>
          <w:rFonts w:eastAsia="Calibri"/>
          <w:sz w:val="14"/>
          <w:szCs w:val="14"/>
        </w:rPr>
        <w:t>generalised</w:t>
      </w:r>
      <w:proofErr w:type="spellEnd"/>
      <w:r w:rsidRPr="0013382A">
        <w:rPr>
          <w:rFonts w:eastAsia="Calibri"/>
          <w:sz w:val="14"/>
          <w:szCs w:val="14"/>
        </w:rPr>
        <w:t xml:space="preserve"> discourse of absence'</w:t>
      </w:r>
      <w:hyperlink r:id="rId15" w:anchor="_edn56" w:history="1">
        <w:r w:rsidRPr="0013382A">
          <w:rPr>
            <w:rFonts w:eastAsia="Calibri"/>
            <w:sz w:val="14"/>
            <w:szCs w:val="14"/>
          </w:rPr>
          <w:t>56</w:t>
        </w:r>
      </w:hyperlink>
      <w:r w:rsidRPr="0013382A">
        <w:rPr>
          <w:rFonts w:eastAsia="Calibri"/>
          <w:sz w:val="14"/>
          <w:szCs w:val="14"/>
        </w:rPr>
        <w:t xml:space="preserve">.  Daniel </w:t>
      </w:r>
      <w:proofErr w:type="spellStart"/>
      <w:r w:rsidRPr="0013382A">
        <w:rPr>
          <w:rFonts w:eastAsia="Calibri"/>
          <w:sz w:val="14"/>
          <w:szCs w:val="14"/>
        </w:rPr>
        <w:t>Bensaïd</w:t>
      </w:r>
      <w:proofErr w:type="spellEnd"/>
      <w:r w:rsidRPr="0013382A">
        <w:rPr>
          <w:rFonts w:eastAsia="Calibri"/>
          <w:sz w:val="14"/>
          <w:szCs w:val="14"/>
        </w:rPr>
        <w:t xml:space="preserve"> draws out the political consequences of the projection of absolutes into politics.  'The fetishism of the absolute event involves... a suppression of historical intelligibility, necessary to its depoliticization'</w:t>
      </w:r>
      <w:r w:rsidRPr="0013382A">
        <w:rPr>
          <w:rFonts w:eastAsia="Calibri"/>
          <w:szCs w:val="20"/>
        </w:rPr>
        <w:t xml:space="preserve">.  </w:t>
      </w:r>
      <w:r w:rsidRPr="000673BC">
        <w:rPr>
          <w:rFonts w:eastAsia="Calibri"/>
          <w:b/>
          <w:szCs w:val="20"/>
          <w:highlight w:val="cyan"/>
          <w:u w:val="single"/>
        </w:rPr>
        <w:t xml:space="preserve">The space from which politics is evacuated 'becomes... </w:t>
      </w:r>
      <w:r w:rsidRPr="0013382A">
        <w:rPr>
          <w:rFonts w:eastAsia="Calibri"/>
          <w:b/>
          <w:szCs w:val="20"/>
          <w:u w:val="single"/>
        </w:rPr>
        <w:t xml:space="preserve">a </w:t>
      </w:r>
      <w:r w:rsidRPr="000673BC">
        <w:rPr>
          <w:rFonts w:eastAsia="Calibri"/>
          <w:b/>
          <w:szCs w:val="20"/>
          <w:highlight w:val="cyan"/>
          <w:u w:val="single"/>
        </w:rPr>
        <w:t xml:space="preserve">suitable </w:t>
      </w:r>
      <w:r w:rsidRPr="0013382A">
        <w:rPr>
          <w:rFonts w:eastAsia="Calibri"/>
          <w:b/>
          <w:szCs w:val="20"/>
          <w:u w:val="single"/>
        </w:rPr>
        <w:t xml:space="preserve">place </w:t>
      </w:r>
      <w:r w:rsidRPr="000673BC">
        <w:rPr>
          <w:rFonts w:eastAsia="Calibri"/>
          <w:b/>
          <w:szCs w:val="20"/>
          <w:highlight w:val="cyan"/>
          <w:u w:val="single"/>
        </w:rPr>
        <w:t>for abstractions, delusions</w:t>
      </w:r>
      <w:r w:rsidRPr="0013382A">
        <w:rPr>
          <w:rFonts w:eastAsia="Calibri"/>
          <w:szCs w:val="20"/>
        </w:rPr>
        <w:t xml:space="preserve"> and hypostases'.  Instead of actual social forces, there are 'shadows and </w:t>
      </w:r>
      <w:proofErr w:type="spellStart"/>
      <w:r w:rsidRPr="0013382A">
        <w:rPr>
          <w:rFonts w:eastAsia="Calibri"/>
          <w:szCs w:val="20"/>
        </w:rPr>
        <w:t>spectres</w:t>
      </w:r>
      <w:proofErr w:type="spellEnd"/>
      <w:r w:rsidRPr="0013382A">
        <w:rPr>
          <w:rFonts w:eastAsia="Calibri"/>
          <w:szCs w:val="20"/>
        </w:rPr>
        <w:t xml:space="preserve">'. The operation of the logic of projection is predictable.  According to </w:t>
      </w:r>
      <w:proofErr w:type="spellStart"/>
      <w:r w:rsidRPr="0013382A">
        <w:rPr>
          <w:rFonts w:eastAsia="Calibri"/>
          <w:szCs w:val="20"/>
        </w:rPr>
        <w:t>Lacanians</w:t>
      </w:r>
      <w:proofErr w:type="spellEnd"/>
      <w:r w:rsidRPr="0013382A">
        <w:rPr>
          <w:rFonts w:eastAsia="Calibri"/>
          <w:szCs w:val="20"/>
        </w:rPr>
        <w:t xml:space="preserve">, there is a basic structure (sometimes called a 'ground' or 'matrix') from which all social phenomena arise, and this structure, which remains unchanged in all eventualities, is the reference-point from which particular cases are viewed.  </w:t>
      </w:r>
      <w:r w:rsidRPr="000673BC">
        <w:rPr>
          <w:rFonts w:eastAsia="Calibri"/>
          <w:b/>
          <w:szCs w:val="20"/>
          <w:highlight w:val="cyan"/>
          <w:u w:val="single"/>
        </w:rPr>
        <w:t>The "fit" between theory and evidence is constructed</w:t>
      </w:r>
      <w:r w:rsidRPr="0013382A">
        <w:rPr>
          <w:rFonts w:eastAsia="Calibri"/>
          <w:szCs w:val="20"/>
        </w:rPr>
        <w:t xml:space="preserve"> </w:t>
      </w:r>
      <w:proofErr w:type="spellStart"/>
      <w:r w:rsidRPr="0013382A">
        <w:rPr>
          <w:rFonts w:eastAsia="Calibri"/>
          <w:szCs w:val="20"/>
        </w:rPr>
        <w:t>monologically</w:t>
      </w:r>
      <w:proofErr w:type="spellEnd"/>
      <w:r w:rsidRPr="0013382A">
        <w:rPr>
          <w:rFonts w:eastAsia="Calibri"/>
          <w:szCs w:val="20"/>
        </w:rPr>
        <w:t xml:space="preserve"> by the reduction of the latter to the former, or </w:t>
      </w:r>
      <w:r w:rsidRPr="000673BC">
        <w:rPr>
          <w:rFonts w:eastAsia="Calibri"/>
          <w:b/>
          <w:szCs w:val="20"/>
          <w:highlight w:val="cyan"/>
          <w:u w:val="single"/>
        </w:rPr>
        <w:t>by selectivity in inclusion and reading of examples</w:t>
      </w:r>
      <w:r w:rsidRPr="0013382A">
        <w:rPr>
          <w:rFonts w:eastAsia="Calibri"/>
          <w:szCs w:val="20"/>
        </w:rPr>
        <w:t xml:space="preserve">.  At its simplest, the Lacanian myth functions by a short-circuit between a particular instance and statements containing words such as "all", "always", "never", "necessity" and so on.  </w:t>
      </w:r>
      <w:r w:rsidRPr="000673BC">
        <w:rPr>
          <w:rFonts w:eastAsia="Calibri"/>
          <w:b/>
          <w:szCs w:val="20"/>
          <w:highlight w:val="cyan"/>
          <w:u w:val="single"/>
        </w:rPr>
        <w:t xml:space="preserve">A contingent example or a generic reference </w:t>
      </w:r>
      <w:r w:rsidRPr="0013382A">
        <w:rPr>
          <w:rFonts w:eastAsia="Calibri"/>
          <w:b/>
          <w:szCs w:val="20"/>
          <w:u w:val="single"/>
        </w:rPr>
        <w:t xml:space="preserve">to "experience" </w:t>
      </w:r>
      <w:r w:rsidRPr="000673BC">
        <w:rPr>
          <w:rFonts w:eastAsia="Calibri"/>
          <w:b/>
          <w:szCs w:val="20"/>
          <w:highlight w:val="cyan"/>
          <w:u w:val="single"/>
        </w:rPr>
        <w:t>is used, misleadingly, to found a claim with supposed universal validity</w:t>
      </w:r>
      <w:r w:rsidRPr="0013382A">
        <w:rPr>
          <w:rFonts w:eastAsia="Calibri"/>
          <w:szCs w:val="20"/>
        </w:rPr>
        <w:t xml:space="preserve">.  </w:t>
      </w:r>
      <w:r w:rsidRPr="0013382A">
        <w:rPr>
          <w:rFonts w:eastAsia="Calibri"/>
          <w:sz w:val="14"/>
          <w:szCs w:val="14"/>
        </w:rPr>
        <w:t xml:space="preserve">For instance, </w:t>
      </w:r>
      <w:proofErr w:type="spellStart"/>
      <w:r w:rsidRPr="0013382A">
        <w:rPr>
          <w:rFonts w:eastAsia="Calibri"/>
          <w:sz w:val="14"/>
          <w:szCs w:val="14"/>
        </w:rPr>
        <w:t>Stavrakakis</w:t>
      </w:r>
      <w:proofErr w:type="spellEnd"/>
      <w:r w:rsidRPr="0013382A">
        <w:rPr>
          <w:rFonts w:eastAsia="Calibri"/>
          <w:sz w:val="14"/>
          <w:szCs w:val="14"/>
        </w:rPr>
        <w:t xml:space="preserve"> uses the fact that existing belief-systems are based on exclusions as a basis to claim that all belief-systems are necessarily based on exclusions</w:t>
      </w:r>
      <w:hyperlink r:id="rId16" w:anchor="_edn58" w:history="1">
        <w:r w:rsidRPr="0013382A">
          <w:rPr>
            <w:rFonts w:eastAsia="Calibri"/>
            <w:sz w:val="14"/>
            <w:szCs w:val="14"/>
          </w:rPr>
          <w:t>58</w:t>
        </w:r>
      </w:hyperlink>
      <w:r w:rsidRPr="0013382A">
        <w:rPr>
          <w:rFonts w:eastAsia="Calibri"/>
          <w:sz w:val="14"/>
          <w:szCs w:val="14"/>
        </w:rPr>
        <w:t>, and claims that particular traumas express an 'ultimate impossibility'</w:t>
      </w:r>
      <w:hyperlink r:id="rId17" w:anchor="_edn59" w:history="1">
        <w:r w:rsidRPr="0013382A">
          <w:rPr>
            <w:rFonts w:eastAsia="Calibri"/>
            <w:sz w:val="14"/>
            <w:szCs w:val="14"/>
          </w:rPr>
          <w:t>59</w:t>
        </w:r>
      </w:hyperlink>
      <w:r w:rsidRPr="0013382A">
        <w:rPr>
          <w:rFonts w:eastAsia="Calibri"/>
          <w:sz w:val="14"/>
          <w:szCs w:val="14"/>
        </w:rPr>
        <w:t xml:space="preserve">.  Similarly, </w:t>
      </w:r>
      <w:proofErr w:type="spellStart"/>
      <w:r w:rsidRPr="0013382A">
        <w:rPr>
          <w:rFonts w:eastAsia="Calibri"/>
          <w:sz w:val="14"/>
          <w:szCs w:val="14"/>
        </w:rPr>
        <w:t>Laclau</w:t>
      </w:r>
      <w:proofErr w:type="spellEnd"/>
      <w:r w:rsidRPr="0013382A">
        <w:rPr>
          <w:rFonts w:eastAsia="Calibri"/>
          <w:sz w:val="14"/>
          <w:szCs w:val="14"/>
        </w:rPr>
        <w:t xml:space="preserve"> and </w:t>
      </w:r>
      <w:proofErr w:type="spellStart"/>
      <w:r w:rsidRPr="0013382A">
        <w:rPr>
          <w:rFonts w:eastAsia="Calibri"/>
          <w:sz w:val="14"/>
          <w:szCs w:val="14"/>
        </w:rPr>
        <w:t>Mouffe</w:t>
      </w:r>
      <w:proofErr w:type="spellEnd"/>
      <w:r w:rsidRPr="0013382A">
        <w:rPr>
          <w:rFonts w:eastAsia="Calibri"/>
          <w:sz w:val="14"/>
          <w:szCs w:val="14"/>
        </w:rPr>
        <w:t xml:space="preserve"> use the fact that a particular antagonism can disrupt a particular fixed identity to claim that the social as such is penetrated and constituted by antagonism as such</w:t>
      </w:r>
      <w:hyperlink r:id="rId18" w:anchor="_edn60" w:history="1">
        <w:r w:rsidRPr="0013382A">
          <w:rPr>
            <w:rFonts w:eastAsia="Calibri"/>
            <w:sz w:val="14"/>
            <w:szCs w:val="14"/>
          </w:rPr>
          <w:t>60</w:t>
        </w:r>
      </w:hyperlink>
      <w:r w:rsidRPr="0013382A">
        <w:rPr>
          <w:rFonts w:eastAsia="Calibri"/>
          <w:sz w:val="14"/>
          <w:szCs w:val="14"/>
        </w:rPr>
        <w:t xml:space="preserve">.  Phenomena are often </w:t>
      </w:r>
      <w:proofErr w:type="spellStart"/>
      <w:r w:rsidRPr="0013382A">
        <w:rPr>
          <w:rFonts w:eastAsia="Calibri"/>
          <w:sz w:val="14"/>
          <w:szCs w:val="14"/>
        </w:rPr>
        <w:t>analysed</w:t>
      </w:r>
      <w:proofErr w:type="spellEnd"/>
      <w:r w:rsidRPr="0013382A">
        <w:rPr>
          <w:rFonts w:eastAsia="Calibri"/>
          <w:sz w:val="14"/>
          <w:szCs w:val="14"/>
        </w:rPr>
        <w:t xml:space="preserve"> as outgrowths of something exterior to the situation in question.  For instance, </w:t>
      </w:r>
      <w:proofErr w:type="spellStart"/>
      <w:r w:rsidRPr="0013382A">
        <w:rPr>
          <w:rFonts w:eastAsia="Calibri"/>
          <w:sz w:val="14"/>
          <w:szCs w:val="14"/>
        </w:rPr>
        <w:t>Žižek's</w:t>
      </w:r>
      <w:proofErr w:type="spellEnd"/>
      <w:r w:rsidRPr="0013382A">
        <w:rPr>
          <w:rFonts w:eastAsia="Calibri"/>
          <w:sz w:val="14"/>
          <w:szCs w:val="14"/>
        </w:rPr>
        <w:t xml:space="preserve"> concept of the "social symptom" depends on a reduction of the acts of one particular series of people (the "socially excluded", "fundamentalists", Serbian paramilitaries, etc.) to a psychological function in the psyche of a different group (westerners)</w:t>
      </w:r>
      <w:r w:rsidRPr="0013382A">
        <w:rPr>
          <w:rFonts w:eastAsia="Calibri"/>
          <w:szCs w:val="20"/>
        </w:rPr>
        <w:t xml:space="preserve">.  </w:t>
      </w:r>
      <w:r w:rsidRPr="000673BC">
        <w:rPr>
          <w:rFonts w:eastAsia="Calibri"/>
          <w:b/>
          <w:szCs w:val="20"/>
          <w:highlight w:val="cyan"/>
          <w:u w:val="single"/>
        </w:rPr>
        <w:t>The "real"</w:t>
      </w:r>
      <w:r w:rsidRPr="0013382A">
        <w:rPr>
          <w:rFonts w:eastAsia="Calibri"/>
          <w:szCs w:val="20"/>
        </w:rPr>
        <w:t xml:space="preserve"> is a supposedly self-identical principle which </w:t>
      </w:r>
      <w:r w:rsidRPr="000673BC">
        <w:rPr>
          <w:rFonts w:eastAsia="Calibri"/>
          <w:b/>
          <w:szCs w:val="20"/>
          <w:highlight w:val="cyan"/>
          <w:u w:val="single"/>
        </w:rPr>
        <w:t>is used to reduce any and all qualitative differences between situations</w:t>
      </w:r>
      <w:r w:rsidRPr="0013382A">
        <w:rPr>
          <w:rFonts w:eastAsia="Calibri"/>
          <w:szCs w:val="20"/>
        </w:rPr>
        <w:t xml:space="preserve"> to a relation of formal equivalence.  This shows how mythical characteristics can be projected from the outside, although it also raises different problems: the under-conceptualization of the relationship between individual psyches and collective phenomena in Lacanian theory, and a related tendency for psychological concepts to acquire an ersatz agency similar to that of a Marxian fetish.  "The Real" or "antagonism" occurs in phrases which have it doing or causing something. As Barthes shows, </w:t>
      </w:r>
      <w:r w:rsidRPr="0013382A">
        <w:rPr>
          <w:rFonts w:eastAsia="Calibri"/>
          <w:b/>
          <w:szCs w:val="20"/>
          <w:u w:val="single"/>
        </w:rPr>
        <w:t>myth offers the psychological benefits of empiricism without the epistemological costs</w:t>
      </w:r>
      <w:r w:rsidRPr="0013382A">
        <w:rPr>
          <w:rFonts w:eastAsia="Calibri"/>
          <w:szCs w:val="20"/>
        </w:rPr>
        <w:t>. </w:t>
      </w:r>
    </w:p>
    <w:p w14:paraId="4F9A8076" w14:textId="77777777" w:rsidR="000673BC" w:rsidRPr="0013382A" w:rsidRDefault="000673BC" w:rsidP="000673BC">
      <w:pPr>
        <w:pStyle w:val="Heading4"/>
      </w:pPr>
      <w:r w:rsidRPr="0013382A">
        <w:t>Even if they win superior explanatory power, psychoanalytic imaginings are useless in advancing political change</w:t>
      </w:r>
    </w:p>
    <w:p w14:paraId="753F21CE" w14:textId="77777777" w:rsidR="000673BC" w:rsidRPr="0013382A" w:rsidRDefault="000673BC" w:rsidP="000673BC">
      <w:r w:rsidRPr="0013382A">
        <w:rPr>
          <w:b/>
        </w:rPr>
        <w:t>Rosen-Carole 10</w:t>
      </w:r>
      <w:r w:rsidRPr="0013382A">
        <w:t xml:space="preserve"> [Adam, Visiting Professor of Philosophy at Bard College, 2010, “Menu Cards in Time of Famine: On Psychoanalysis and Politics,” Psychoanalytic Quarterly, Vol. LXXIX, No. 1, p. 205-207</w:t>
      </w:r>
    </w:p>
    <w:p w14:paraId="1200CE1B" w14:textId="77777777" w:rsidR="000673BC" w:rsidRPr="0013382A" w:rsidRDefault="000673BC" w:rsidP="000673BC">
      <w:pPr>
        <w:rPr>
          <w:u w:val="single"/>
        </w:rPr>
      </w:pPr>
      <w:r w:rsidRPr="0013382A">
        <w:rPr>
          <w:sz w:val="16"/>
        </w:rPr>
        <w:t xml:space="preserve">On the other hand, though in these ways and many others, </w:t>
      </w:r>
      <w:r w:rsidRPr="0013382A">
        <w:rPr>
          <w:rStyle w:val="StyleUnderline"/>
        </w:rPr>
        <w:t>psychoanalysis seems to promote the sorts of subjective dispositions and habits requisite for a thriving democracy, and though in a variety of ways psychoanalysis contributes to personal emancipation</w:t>
      </w:r>
      <w:r w:rsidRPr="0013382A">
        <w:rPr>
          <w:sz w:val="16"/>
        </w:rPr>
        <w:t xml:space="preserve">— say, </w:t>
      </w:r>
      <w:r w:rsidRPr="0013382A">
        <w:rPr>
          <w:rStyle w:val="StyleUnderline"/>
        </w:rPr>
        <w:t>by releasing individuals from self-defeating, damaging, or petrified forms action and reaction, object attachment, and the like</w:t>
      </w:r>
      <w:r w:rsidRPr="0013382A">
        <w:rPr>
          <w:sz w:val="16"/>
        </w:rPr>
        <w:t>—</w:t>
      </w:r>
      <w:r w:rsidRPr="0013382A">
        <w:rPr>
          <w:rStyle w:val="StyleUnderline"/>
        </w:rPr>
        <w:t xml:space="preserve">in light of the very uniqueness of what it has to offer, one cannot but wonder: </w:t>
      </w:r>
      <w:r w:rsidRPr="000673BC">
        <w:rPr>
          <w:rStyle w:val="StyleUnderline"/>
          <w:highlight w:val="cyan"/>
        </w:rPr>
        <w:t>to what extent</w:t>
      </w:r>
      <w:r w:rsidRPr="0013382A">
        <w:rPr>
          <w:rStyle w:val="StyleUnderline"/>
        </w:rPr>
        <w:t xml:space="preserve">, if at all, </w:t>
      </w:r>
      <w:r w:rsidRPr="000673BC">
        <w:rPr>
          <w:rStyle w:val="StyleUnderline"/>
          <w:highlight w:val="cyan"/>
        </w:rPr>
        <w:t xml:space="preserve">can </w:t>
      </w:r>
      <w:r w:rsidRPr="0013382A">
        <w:rPr>
          <w:rStyle w:val="StyleUnderline"/>
        </w:rPr>
        <w:t xml:space="preserve">the habits and dispositions—broadly, the forms of life—cultivated by </w:t>
      </w:r>
      <w:r w:rsidRPr="000673BC">
        <w:rPr>
          <w:rStyle w:val="StyleUnderline"/>
          <w:highlight w:val="cyan"/>
        </w:rPr>
        <w:t>psychoanalytic practice</w:t>
      </w:r>
      <w:r w:rsidRPr="0013382A">
        <w:rPr>
          <w:rStyle w:val="StyleUnderline"/>
        </w:rPr>
        <w:t xml:space="preserve"> survive, let alone </w:t>
      </w:r>
      <w:r w:rsidRPr="000673BC">
        <w:rPr>
          <w:rStyle w:val="StyleUnderline"/>
          <w:highlight w:val="cyan"/>
        </w:rPr>
        <w:t>flourish, under</w:t>
      </w:r>
      <w:r w:rsidRPr="0013382A">
        <w:rPr>
          <w:rStyle w:val="StyleUnderline"/>
        </w:rPr>
        <w:t xml:space="preserve"> </w:t>
      </w:r>
      <w:r w:rsidRPr="0013382A">
        <w:rPr>
          <w:rStyle w:val="Emphasis"/>
        </w:rPr>
        <w:t xml:space="preserve">modern social and </w:t>
      </w:r>
      <w:r w:rsidRPr="000673BC">
        <w:rPr>
          <w:rStyle w:val="Emphasis"/>
          <w:highlight w:val="cyan"/>
        </w:rPr>
        <w:t>political conditions</w:t>
      </w:r>
      <w:r w:rsidRPr="000673BC">
        <w:rPr>
          <w:highlight w:val="cyan"/>
          <w:u w:val="single"/>
        </w:rPr>
        <w:t>?</w:t>
      </w:r>
      <w:r w:rsidRPr="000673BC">
        <w:rPr>
          <w:sz w:val="16"/>
          <w:highlight w:val="cyan"/>
        </w:rPr>
        <w:t xml:space="preserve"> </w:t>
      </w:r>
      <w:r w:rsidRPr="000673BC">
        <w:rPr>
          <w:rStyle w:val="StyleUnderline"/>
          <w:highlight w:val="cyan"/>
        </w:rPr>
        <w:t xml:space="preserve">If the </w:t>
      </w:r>
      <w:r w:rsidRPr="0013382A">
        <w:rPr>
          <w:rStyle w:val="StyleUnderline"/>
        </w:rPr>
        <w:t xml:space="preserve">emancipatory </w:t>
      </w:r>
      <w:r w:rsidRPr="000673BC">
        <w:rPr>
          <w:rStyle w:val="StyleUnderline"/>
          <w:highlight w:val="cyan"/>
        </w:rPr>
        <w:t>inclinations</w:t>
      </w:r>
      <w:r w:rsidRPr="0013382A">
        <w:rPr>
          <w:sz w:val="16"/>
        </w:rPr>
        <w:t xml:space="preserve"> and democratic virtues that </w:t>
      </w:r>
      <w:r w:rsidRPr="0013382A">
        <w:rPr>
          <w:rStyle w:val="StyleUnderline"/>
        </w:rPr>
        <w:t xml:space="preserve">psychoanalytic practice promotes </w:t>
      </w:r>
      <w:r w:rsidRPr="000673BC">
        <w:rPr>
          <w:rStyle w:val="StyleUnderline"/>
          <w:highlight w:val="cyan"/>
        </w:rPr>
        <w:t>are</w:t>
      </w:r>
      <w:r w:rsidRPr="0013382A">
        <w:rPr>
          <w:rStyle w:val="StyleUnderline"/>
        </w:rPr>
        <w:t xml:space="preserve"> systematically </w:t>
      </w:r>
      <w:r w:rsidRPr="000673BC">
        <w:rPr>
          <w:rStyle w:val="StyleUnderline"/>
          <w:highlight w:val="cyan"/>
        </w:rPr>
        <w:t>crushed</w:t>
      </w:r>
      <w:r w:rsidRPr="0013382A">
        <w:rPr>
          <w:rStyle w:val="StyleUnderline"/>
        </w:rPr>
        <w:t xml:space="preserve"> </w:t>
      </w:r>
      <w:r w:rsidRPr="0013382A">
        <w:rPr>
          <w:sz w:val="16"/>
        </w:rPr>
        <w:t xml:space="preserve">or at least regularly unsupported by the world in which they would be realized, </w:t>
      </w:r>
      <w:r w:rsidRPr="0013382A">
        <w:rPr>
          <w:rStyle w:val="Emphasis"/>
        </w:rPr>
        <w:lastRenderedPageBreak/>
        <w:t xml:space="preserve">then </w:t>
      </w:r>
      <w:r w:rsidRPr="000673BC">
        <w:rPr>
          <w:rStyle w:val="Emphasis"/>
          <w:highlight w:val="cyan"/>
        </w:rPr>
        <w:t>isn’t psychoanalysis</w:t>
      </w:r>
      <w:r w:rsidRPr="0013382A">
        <w:rPr>
          <w:rStyle w:val="Emphasis"/>
        </w:rPr>
        <w:t xml:space="preserve"> implicitly </w:t>
      </w:r>
      <w:r w:rsidRPr="000673BC">
        <w:rPr>
          <w:rStyle w:val="StyleUnderline"/>
          <w:highlight w:val="cyan"/>
        </w:rPr>
        <w:t>making promises it cannot redeem</w:t>
      </w:r>
      <w:r w:rsidRPr="000673BC">
        <w:rPr>
          <w:highlight w:val="cyan"/>
          <w:u w:val="single"/>
        </w:rPr>
        <w:t>?</w:t>
      </w:r>
      <w:r w:rsidRPr="0013382A">
        <w:rPr>
          <w:sz w:val="16"/>
        </w:rPr>
        <w:t xml:space="preserve"> Might not massive social and political transformations be the condition for the efficacious practice of psychoanalysis? And so, under current conditions, </w:t>
      </w:r>
      <w:r w:rsidRPr="0013382A">
        <w:rPr>
          <w:rStyle w:val="StyleUnderline"/>
        </w:rPr>
        <w:t>can we avoid experiencing the forms of life nascently cultivated by psychoanalytic practice as something of a tease, or even a source of deep frustration</w:t>
      </w:r>
      <w:r w:rsidRPr="0013382A">
        <w:rPr>
          <w:sz w:val="16"/>
        </w:rPr>
        <w:t xml:space="preserve">? (2) Concerning psychoanalysis as a politically inclined theoretical enterprise, </w:t>
      </w:r>
      <w:r w:rsidRPr="000673BC">
        <w:rPr>
          <w:rStyle w:val="StyleUnderline"/>
          <w:highlight w:val="cyan"/>
        </w:rPr>
        <w:t>the worry is whether political</w:t>
      </w:r>
      <w:r w:rsidRPr="0013382A">
        <w:rPr>
          <w:rStyle w:val="StyleUnderline"/>
        </w:rPr>
        <w:t xml:space="preserve"> diagnoses and </w:t>
      </w:r>
      <w:r w:rsidRPr="000673BC">
        <w:rPr>
          <w:rStyle w:val="StyleUnderline"/>
          <w:highlight w:val="cyan"/>
        </w:rPr>
        <w:t>proposals</w:t>
      </w:r>
      <w:r w:rsidRPr="0013382A">
        <w:rPr>
          <w:rStyle w:val="StyleUnderline"/>
        </w:rPr>
        <w:t xml:space="preserve"> that proceed </w:t>
      </w:r>
      <w:r w:rsidRPr="000673BC">
        <w:rPr>
          <w:rStyle w:val="StyleUnderline"/>
          <w:highlight w:val="cyan"/>
        </w:rPr>
        <w:t xml:space="preserve">on </w:t>
      </w:r>
      <w:r w:rsidRPr="0013382A">
        <w:rPr>
          <w:rStyle w:val="StyleUnderline"/>
        </w:rPr>
        <w:t xml:space="preserve">the basis of </w:t>
      </w:r>
      <w:r w:rsidRPr="000673BC">
        <w:rPr>
          <w:rStyle w:val="StyleUnderline"/>
          <w:highlight w:val="cyan"/>
        </w:rPr>
        <w:t>psychoanalytic insights</w:t>
      </w:r>
      <w:r w:rsidRPr="0013382A">
        <w:rPr>
          <w:rStyle w:val="StyleUnderline"/>
        </w:rPr>
        <w:t xml:space="preserve"> and forms of attention </w:t>
      </w:r>
      <w:r w:rsidRPr="000673BC">
        <w:rPr>
          <w:rStyle w:val="StyleUnderline"/>
          <w:highlight w:val="cyan"/>
        </w:rPr>
        <w:t xml:space="preserve">partake of a fantasy of </w:t>
      </w:r>
      <w:r w:rsidRPr="0013382A">
        <w:rPr>
          <w:rStyle w:val="StyleUnderline"/>
        </w:rPr>
        <w:t xml:space="preserve">interpretive </w:t>
      </w:r>
      <w:r w:rsidRPr="000673BC">
        <w:rPr>
          <w:rStyle w:val="StyleUnderline"/>
          <w:highlight w:val="cyan"/>
        </w:rPr>
        <w:t>efficacy</w:t>
      </w:r>
      <w:r w:rsidRPr="000673BC">
        <w:rPr>
          <w:highlight w:val="cyan"/>
          <w:u w:val="single"/>
        </w:rPr>
        <w:t xml:space="preserve"> (</w:t>
      </w:r>
      <w:r w:rsidRPr="000673BC">
        <w:rPr>
          <w:rStyle w:val="Emphasis"/>
          <w:highlight w:val="cyan"/>
        </w:rPr>
        <w:t>all the world’s a couch</w:t>
      </w:r>
      <w:r w:rsidRPr="0013382A">
        <w:rPr>
          <w:sz w:val="16"/>
        </w:rPr>
        <w:t xml:space="preserve">, you might say), </w:t>
      </w:r>
      <w:r w:rsidRPr="0013382A">
        <w:rPr>
          <w:rStyle w:val="StyleUnderline"/>
        </w:rPr>
        <w:t>wherein our profound alienation from the conditions for robust political agency are registered and repudiated</w:t>
      </w:r>
      <w:r w:rsidRPr="0013382A">
        <w:rPr>
          <w:sz w:val="16"/>
        </w:rPr>
        <w:t xml:space="preserve">? Consider, for example, Freud and Bullitt’s (1967) assessment of the psychosexual determinants of Woodrow Wilson’s political aspirations and impediments, or Reich’s (1972) suggestion that Marxism should appeal to psychoanalysis in order to illuminate and redress neurotic phenomena that generate disturbances in working capacity, especially as this concerns religion and bourgeois sexual ideology. Also relevant are Freud’s, </w:t>
      </w:r>
      <w:proofErr w:type="spellStart"/>
      <w:r w:rsidRPr="000673BC">
        <w:rPr>
          <w:rStyle w:val="StyleUnderline"/>
          <w:highlight w:val="cyan"/>
        </w:rPr>
        <w:t>Žižek’s</w:t>
      </w:r>
      <w:proofErr w:type="spellEnd"/>
      <w:r w:rsidRPr="0013382A">
        <w:rPr>
          <w:sz w:val="16"/>
        </w:rPr>
        <w:t xml:space="preserve"> (1993, 2004), Derrida’s (2002) and others’ insistence that we draw the juridical and political consequences of the </w:t>
      </w:r>
      <w:r w:rsidRPr="0013382A">
        <w:rPr>
          <w:rStyle w:val="StyleUnderline"/>
        </w:rPr>
        <w:t xml:space="preserve">hypothesis of an irreducible </w:t>
      </w:r>
      <w:r w:rsidRPr="000673BC">
        <w:rPr>
          <w:rStyle w:val="StyleUnderline"/>
          <w:highlight w:val="cyan"/>
        </w:rPr>
        <w:t>death drive</w:t>
      </w:r>
      <w:r w:rsidRPr="0013382A">
        <w:rPr>
          <w:sz w:val="16"/>
        </w:rPr>
        <w:t xml:space="preserve">, as well as Marcuse’s (1970) proposal that we attend to the weakening of Eros and the growth of aggression that </w:t>
      </w:r>
      <w:r w:rsidRPr="000673BC">
        <w:rPr>
          <w:rStyle w:val="StyleUnderline"/>
          <w:highlight w:val="cyan"/>
        </w:rPr>
        <w:t>results</w:t>
      </w:r>
      <w:r w:rsidRPr="0013382A">
        <w:rPr>
          <w:rStyle w:val="StyleUnderline"/>
        </w:rPr>
        <w:t xml:space="preserve"> </w:t>
      </w:r>
      <w:r w:rsidRPr="000673BC">
        <w:rPr>
          <w:rStyle w:val="StyleUnderline"/>
          <w:highlight w:val="cyan"/>
        </w:rPr>
        <w:t>from</w:t>
      </w:r>
      <w:r w:rsidRPr="0013382A">
        <w:rPr>
          <w:rStyle w:val="StyleUnderline"/>
        </w:rPr>
        <w:t xml:space="preserve"> the coercive </w:t>
      </w:r>
      <w:r w:rsidRPr="000673BC">
        <w:rPr>
          <w:rStyle w:val="StyleUnderline"/>
          <w:highlight w:val="cyan"/>
        </w:rPr>
        <w:t>enforcement of the reality principle</w:t>
      </w:r>
      <w:r w:rsidRPr="0013382A">
        <w:rPr>
          <w:rStyle w:val="StyleUnderline"/>
        </w:rPr>
        <w:t xml:space="preserve"> upon the </w:t>
      </w:r>
      <w:proofErr w:type="spellStart"/>
      <w:r w:rsidRPr="0013382A">
        <w:rPr>
          <w:rStyle w:val="StyleUnderline"/>
        </w:rPr>
        <w:t>sociopolitically</w:t>
      </w:r>
      <w:proofErr w:type="spellEnd"/>
      <w:r w:rsidRPr="0013382A">
        <w:rPr>
          <w:rStyle w:val="StyleUnderline"/>
        </w:rPr>
        <w:t xml:space="preserve"> weakened ego, and especially to the channeling of this aggression into hatred of enemies.</w:t>
      </w:r>
      <w:r w:rsidRPr="0013382A">
        <w:rPr>
          <w:sz w:val="16"/>
        </w:rPr>
        <w:t xml:space="preserve"> Reich (1972) and Fromm (1932) suggest that psychoanalysis be employed to explore the motivations to political irrationality, especially that singular irrationality of joining the national-socialist movement, while </w:t>
      </w:r>
      <w:proofErr w:type="spellStart"/>
      <w:r w:rsidRPr="0013382A">
        <w:rPr>
          <w:sz w:val="16"/>
        </w:rPr>
        <w:t>Irigaray</w:t>
      </w:r>
      <w:proofErr w:type="spellEnd"/>
      <w:r w:rsidRPr="0013382A">
        <w:rPr>
          <w:sz w:val="16"/>
        </w:rPr>
        <w:t xml:space="preserve"> (1985) diagnoses the desire for the Same, the One, the Phallus as a desire for a </w:t>
      </w:r>
      <w:proofErr w:type="spellStart"/>
      <w:r w:rsidRPr="0013382A">
        <w:rPr>
          <w:sz w:val="16"/>
        </w:rPr>
        <w:t>sociosymbolic</w:t>
      </w:r>
      <w:proofErr w:type="spellEnd"/>
      <w:r w:rsidRPr="0013382A">
        <w:rPr>
          <w:sz w:val="16"/>
        </w:rPr>
        <w:t xml:space="preserve"> order that assures masculine dominance. </w:t>
      </w:r>
      <w:proofErr w:type="spellStart"/>
      <w:r w:rsidRPr="0013382A">
        <w:rPr>
          <w:sz w:val="16"/>
        </w:rPr>
        <w:t>Žižek</w:t>
      </w:r>
      <w:proofErr w:type="spellEnd"/>
      <w:r w:rsidRPr="0013382A">
        <w:rPr>
          <w:sz w:val="16"/>
        </w:rPr>
        <w:t xml:space="preserve"> (2004) contends that only a psychoanalytic exposition of the disavowed beliefs and suppositions of the United States political elite can get at the fundamental determinants of the Iraq War. Rose (1993) argues that it was the paranoiac paradox of sensing both that there is every reason to be frightened and that everything is under control that allowed Thatcher “to make this paradox the basis of political identity so that subjects could take pleasure in violence as force and legitimacy while always locating ‘real’ violence somewhere else—illegitimate violence and illicitness increasingly made subject to the law” (p. 64). </w:t>
      </w:r>
      <w:proofErr w:type="spellStart"/>
      <w:r w:rsidRPr="000673BC">
        <w:rPr>
          <w:highlight w:val="cyan"/>
          <w:u w:val="single"/>
        </w:rPr>
        <w:t>Stavrakakis</w:t>
      </w:r>
      <w:proofErr w:type="spellEnd"/>
      <w:r w:rsidRPr="0013382A">
        <w:rPr>
          <w:u w:val="single"/>
        </w:rPr>
        <w:t xml:space="preserve"> </w:t>
      </w:r>
      <w:r w:rsidRPr="0013382A">
        <w:rPr>
          <w:sz w:val="16"/>
        </w:rPr>
        <w:t xml:space="preserve">(1999) </w:t>
      </w:r>
      <w:r w:rsidRPr="000673BC">
        <w:rPr>
          <w:highlight w:val="cyan"/>
          <w:u w:val="single"/>
        </w:rPr>
        <w:t>advocates that we</w:t>
      </w:r>
      <w:r w:rsidRPr="0013382A">
        <w:rPr>
          <w:sz w:val="16"/>
        </w:rPr>
        <w:t xml:space="preserve"> recognize and </w:t>
      </w:r>
      <w:r w:rsidRPr="000673BC">
        <w:rPr>
          <w:highlight w:val="cyan"/>
          <w:u w:val="single"/>
        </w:rPr>
        <w:t>traverse the</w:t>
      </w:r>
      <w:r w:rsidRPr="0013382A">
        <w:rPr>
          <w:sz w:val="16"/>
        </w:rPr>
        <w:t xml:space="preserve"> residues of </w:t>
      </w:r>
      <w:r w:rsidRPr="000673BC">
        <w:rPr>
          <w:highlight w:val="cyan"/>
          <w:u w:val="single"/>
        </w:rPr>
        <w:t>utopian fantasy</w:t>
      </w:r>
      <w:r w:rsidRPr="0013382A">
        <w:rPr>
          <w:sz w:val="16"/>
        </w:rPr>
        <w:t xml:space="preserve"> in our contemporary political imagination.1 </w:t>
      </w:r>
      <w:r w:rsidRPr="0013382A">
        <w:rPr>
          <w:rStyle w:val="StyleUnderline"/>
        </w:rPr>
        <w:t xml:space="preserve">Might not the psychoanalytic </w:t>
      </w:r>
      <w:r w:rsidRPr="000673BC">
        <w:rPr>
          <w:rStyle w:val="StyleUnderline"/>
          <w:highlight w:val="cyan"/>
        </w:rPr>
        <w:t>interpretation of powerful figures</w:t>
      </w:r>
      <w:r w:rsidRPr="0013382A">
        <w:rPr>
          <w:rStyle w:val="StyleUnderline"/>
        </w:rPr>
        <w:t xml:space="preserve"> (Bush, Bin Laden, or whomever), collective subjects (nations, ethnic groups, and so forth), </w:t>
      </w:r>
      <w:r w:rsidRPr="000673BC">
        <w:rPr>
          <w:rStyle w:val="StyleUnderline"/>
          <w:highlight w:val="cyan"/>
        </w:rPr>
        <w:t xml:space="preserve">or </w:t>
      </w:r>
      <w:r w:rsidRPr="0013382A">
        <w:rPr>
          <w:rStyle w:val="StyleUnderline"/>
        </w:rPr>
        <w:t xml:space="preserve">urgent </w:t>
      </w:r>
      <w:r w:rsidRPr="000673BC">
        <w:rPr>
          <w:rStyle w:val="StyleUnderline"/>
          <w:highlight w:val="cyan"/>
        </w:rPr>
        <w:t xml:space="preserve">“political” situations </w:t>
      </w:r>
      <w:r w:rsidRPr="000673BC">
        <w:rPr>
          <w:rStyle w:val="Emphasis"/>
          <w:highlight w:val="cyan"/>
        </w:rPr>
        <w:t xml:space="preserve">register </w:t>
      </w:r>
      <w:r w:rsidRPr="0013382A">
        <w:rPr>
          <w:rStyle w:val="Emphasis"/>
        </w:rPr>
        <w:t xml:space="preserve">an </w:t>
      </w:r>
      <w:r w:rsidRPr="000673BC">
        <w:rPr>
          <w:rStyle w:val="Emphasis"/>
          <w:highlight w:val="cyan"/>
        </w:rPr>
        <w:t>anxiety</w:t>
      </w:r>
      <w:r w:rsidRPr="0013382A">
        <w:rPr>
          <w:rStyle w:val="Emphasis"/>
        </w:rPr>
        <w:t xml:space="preserve"> regarding political impotence</w:t>
      </w:r>
      <w:r w:rsidRPr="0013382A">
        <w:rPr>
          <w:rStyle w:val="StyleUnderline"/>
        </w:rPr>
        <w:t xml:space="preserve"> or “castration” that is </w:t>
      </w:r>
      <w:r w:rsidRPr="0013382A">
        <w:rPr>
          <w:rStyle w:val="Emphasis"/>
        </w:rPr>
        <w:t>pacified and modified</w:t>
      </w:r>
      <w:r w:rsidRPr="0013382A">
        <w:rPr>
          <w:rStyle w:val="StyleUnderline"/>
        </w:rPr>
        <w:t xml:space="preserve"> by the </w:t>
      </w:r>
      <w:proofErr w:type="spellStart"/>
      <w:r w:rsidRPr="0013382A">
        <w:rPr>
          <w:rStyle w:val="StyleUnderline"/>
        </w:rPr>
        <w:t>fantasmatic</w:t>
      </w:r>
      <w:proofErr w:type="spellEnd"/>
      <w:r w:rsidRPr="0013382A">
        <w:rPr>
          <w:rStyle w:val="StyleUnderline"/>
        </w:rPr>
        <w:t xml:space="preserve"> frame </w:t>
      </w:r>
      <w:r w:rsidRPr="000673BC">
        <w:rPr>
          <w:rStyle w:val="StyleUnderline"/>
          <w:highlight w:val="cyan"/>
        </w:rPr>
        <w:t>wherein the psychoanalytically inclined</w:t>
      </w:r>
      <w:r w:rsidRPr="0013382A">
        <w:rPr>
          <w:rStyle w:val="StyleUnderline"/>
        </w:rPr>
        <w:t xml:space="preserve"> political </w:t>
      </w:r>
      <w:r w:rsidRPr="000673BC">
        <w:rPr>
          <w:rStyle w:val="StyleUnderline"/>
          <w:highlight w:val="cyan"/>
        </w:rPr>
        <w:t>theorist situates</w:t>
      </w:r>
      <w:r w:rsidRPr="0013382A">
        <w:rPr>
          <w:rStyle w:val="StyleUnderline"/>
        </w:rPr>
        <w:t xml:space="preserve"> him- or herself </w:t>
      </w:r>
      <w:r w:rsidRPr="000673BC">
        <w:rPr>
          <w:rStyle w:val="StyleUnderline"/>
          <w:highlight w:val="cyan"/>
        </w:rPr>
        <w:t>as diagnosing</w:t>
      </w:r>
      <w:r w:rsidRPr="0013382A">
        <w:rPr>
          <w:rStyle w:val="StyleUnderline"/>
        </w:rPr>
        <w:t xml:space="preserve"> or interpretively intervening in the lives of political figures</w:t>
      </w:r>
      <w:r w:rsidRPr="0013382A">
        <w:rPr>
          <w:sz w:val="16"/>
        </w:rPr>
        <w:t xml:space="preserve">, collective political subjects, </w:t>
      </w:r>
      <w:r w:rsidRPr="0013382A">
        <w:rPr>
          <w:rStyle w:val="StyleUnderline"/>
        </w:rPr>
        <w:t xml:space="preserve">or complex political </w:t>
      </w:r>
      <w:r w:rsidRPr="000673BC">
        <w:rPr>
          <w:rStyle w:val="StyleUnderline"/>
          <w:highlight w:val="cyan"/>
        </w:rPr>
        <w:t>situations</w:t>
      </w:r>
      <w:r w:rsidRPr="0013382A">
        <w:rPr>
          <w:rStyle w:val="StyleUnderline"/>
        </w:rPr>
        <w:t xml:space="preserve"> with the idealized efficacy of a successful clinical intervention</w:t>
      </w:r>
      <w:r w:rsidRPr="0013382A">
        <w:rPr>
          <w:sz w:val="16"/>
        </w:rPr>
        <w:t xml:space="preserve">? If so, then </w:t>
      </w:r>
      <w:r w:rsidRPr="0013382A">
        <w:rPr>
          <w:rStyle w:val="Emphasis"/>
        </w:rPr>
        <w:t xml:space="preserve">the question is: </w:t>
      </w:r>
      <w:r w:rsidRPr="000673BC">
        <w:rPr>
          <w:rStyle w:val="Emphasis"/>
          <w:highlight w:val="cyan"/>
        </w:rPr>
        <w:t>are the contributions of psychoanalytic</w:t>
      </w:r>
      <w:r w:rsidRPr="0013382A">
        <w:rPr>
          <w:rStyle w:val="Emphasis"/>
        </w:rPr>
        <w:t xml:space="preserve">ally inclined political </w:t>
      </w:r>
      <w:r w:rsidRPr="000673BC">
        <w:rPr>
          <w:rStyle w:val="Emphasis"/>
          <w:highlight w:val="cyan"/>
        </w:rPr>
        <w:t>theory anything more than tantalizing menu</w:t>
      </w:r>
      <w:r w:rsidRPr="0013382A">
        <w:rPr>
          <w:rStyle w:val="Emphasis"/>
        </w:rPr>
        <w:t xml:space="preserve"> cards </w:t>
      </w:r>
      <w:r w:rsidRPr="000673BC">
        <w:rPr>
          <w:rStyle w:val="Emphasis"/>
          <w:highlight w:val="cyan"/>
        </w:rPr>
        <w:t xml:space="preserve">for </w:t>
      </w:r>
      <w:r w:rsidRPr="000673BC">
        <w:rPr>
          <w:rStyle w:val="Emphasis"/>
          <w:b w:val="0"/>
          <w:highlight w:val="cyan"/>
        </w:rPr>
        <w:t>meals it cannot deliver</w:t>
      </w:r>
      <w:r w:rsidRPr="000673BC">
        <w:rPr>
          <w:b/>
          <w:highlight w:val="cyan"/>
          <w:u w:val="single"/>
        </w:rPr>
        <w:t>?</w:t>
      </w:r>
      <w:r w:rsidRPr="0013382A">
        <w:rPr>
          <w:b/>
          <w:u w:val="single"/>
        </w:rPr>
        <w:t xml:space="preserve"> </w:t>
      </w:r>
      <w:r w:rsidRPr="0013382A">
        <w:rPr>
          <w:sz w:val="16"/>
        </w:rPr>
        <w:t xml:space="preserve">As I said, the worry is twofold. These are two folds of a related problem, which is this: </w:t>
      </w:r>
      <w:r w:rsidRPr="0013382A">
        <w:rPr>
          <w:rStyle w:val="StyleUnderline"/>
        </w:rPr>
        <w:t>might the very seductiveness of psychoanalytic theory and practice</w:t>
      </w:r>
      <w:r w:rsidRPr="0013382A">
        <w:rPr>
          <w:sz w:val="16"/>
        </w:rPr>
        <w:t>—specifically, the seductiveness of its political promise—</w:t>
      </w:r>
      <w:r w:rsidRPr="0013382A">
        <w:rPr>
          <w:rStyle w:val="StyleUnderline"/>
        </w:rPr>
        <w:t>register the lasting eclipse of the political and the objectivity of the social, respectively</w:t>
      </w:r>
      <w:r w:rsidRPr="0013382A">
        <w:rPr>
          <w:sz w:val="16"/>
        </w:rPr>
        <w:t xml:space="preserve">? In other words, </w:t>
      </w:r>
      <w:r w:rsidRPr="000673BC">
        <w:rPr>
          <w:rStyle w:val="StyleUnderline"/>
          <w:highlight w:val="cyan"/>
        </w:rPr>
        <w:t>might not every</w:t>
      </w:r>
      <w:r w:rsidRPr="000673BC">
        <w:rPr>
          <w:rStyle w:val="Emphasis"/>
          <w:highlight w:val="cyan"/>
        </w:rPr>
        <w:t>thing that makes psychoanalytic</w:t>
      </w:r>
      <w:r w:rsidRPr="0013382A">
        <w:rPr>
          <w:rStyle w:val="Emphasis"/>
        </w:rPr>
        <w:t xml:space="preserve"> theory and </w:t>
      </w:r>
      <w:r w:rsidRPr="000673BC">
        <w:rPr>
          <w:rStyle w:val="Emphasis"/>
          <w:highlight w:val="cyan"/>
        </w:rPr>
        <w:t>practice</w:t>
      </w:r>
      <w:r w:rsidRPr="0013382A">
        <w:rPr>
          <w:rStyle w:val="Emphasis"/>
        </w:rPr>
        <w:t xml:space="preserve"> so politically </w:t>
      </w:r>
      <w:r w:rsidRPr="000673BC">
        <w:rPr>
          <w:rStyle w:val="Emphasis"/>
          <w:highlight w:val="cyan"/>
        </w:rPr>
        <w:t>attractive</w:t>
      </w:r>
      <w:r w:rsidRPr="000673BC">
        <w:rPr>
          <w:rStyle w:val="StyleUnderline"/>
          <w:highlight w:val="cyan"/>
        </w:rPr>
        <w:t xml:space="preserve"> indicate </w:t>
      </w:r>
      <w:r w:rsidRPr="0013382A">
        <w:rPr>
          <w:rStyle w:val="StyleUnderline"/>
        </w:rPr>
        <w:t xml:space="preserve">precisely the necessity of wide-ranging social/institutional </w:t>
      </w:r>
      <w:r w:rsidRPr="000673BC">
        <w:rPr>
          <w:rStyle w:val="StyleUnderline"/>
          <w:highlight w:val="cyan"/>
        </w:rPr>
        <w:t>transformations that far exceed the powers of psychoanalysis</w:t>
      </w:r>
      <w:r w:rsidRPr="000673BC">
        <w:rPr>
          <w:sz w:val="16"/>
          <w:highlight w:val="cyan"/>
        </w:rPr>
        <w:t>?</w:t>
      </w:r>
      <w:r w:rsidRPr="0013382A">
        <w:rPr>
          <w:sz w:val="16"/>
        </w:rPr>
        <w:t xml:space="preserve"> And so, </w:t>
      </w:r>
      <w:r w:rsidRPr="0013382A">
        <w:rPr>
          <w:rStyle w:val="StyleUnderline"/>
        </w:rPr>
        <w:t xml:space="preserve">might not the politically salient </w:t>
      </w:r>
      <w:r w:rsidRPr="000673BC">
        <w:rPr>
          <w:rStyle w:val="StyleUnderline"/>
          <w:highlight w:val="cyan"/>
        </w:rPr>
        <w:t xml:space="preserve">transformations </w:t>
      </w:r>
      <w:r w:rsidRPr="0013382A">
        <w:rPr>
          <w:rStyle w:val="StyleUnderline"/>
        </w:rPr>
        <w:t xml:space="preserve">of subjectivity </w:t>
      </w:r>
      <w:r w:rsidRPr="000673BC">
        <w:rPr>
          <w:rStyle w:val="StyleUnderline"/>
          <w:highlight w:val="cyan"/>
        </w:rPr>
        <w:t xml:space="preserve">to which psychoanalysis can contribute overburden subjectivity as the </w:t>
      </w:r>
      <w:r w:rsidRPr="0013382A">
        <w:rPr>
          <w:rStyle w:val="StyleUnderline"/>
        </w:rPr>
        <w:t xml:space="preserve">site of </w:t>
      </w:r>
      <w:r w:rsidRPr="000673BC">
        <w:rPr>
          <w:rStyle w:val="StyleUnderline"/>
          <w:highlight w:val="cyan"/>
        </w:rPr>
        <w:t xml:space="preserve">political transformation, </w:t>
      </w:r>
      <w:r w:rsidRPr="000673BC">
        <w:rPr>
          <w:rStyle w:val="Emphasis"/>
          <w:highlight w:val="cyan"/>
        </w:rPr>
        <w:t xml:space="preserve">blinding us to </w:t>
      </w:r>
      <w:r w:rsidRPr="0013382A">
        <w:rPr>
          <w:rStyle w:val="Emphasis"/>
        </w:rPr>
        <w:t xml:space="preserve">the necessity of largescale </w:t>
      </w:r>
      <w:r w:rsidRPr="000673BC">
        <w:rPr>
          <w:rStyle w:val="Emphasis"/>
          <w:highlight w:val="cyan"/>
        </w:rPr>
        <w:t>institutional reforms</w:t>
      </w:r>
      <w:r w:rsidRPr="0013382A">
        <w:rPr>
          <w:sz w:val="16"/>
        </w:rPr>
        <w:t xml:space="preserve">? Indeed, might not massive institutional transformations be necessary conditions for the efficacy of psychoanalytic practice, both personally and politically? Further, </w:t>
      </w:r>
      <w:r w:rsidRPr="0013382A">
        <w:rPr>
          <w:rStyle w:val="StyleUnderline"/>
        </w:rPr>
        <w:t xml:space="preserve">might not the so-called interventions and proposals of psychoanalytically inclined political </w:t>
      </w:r>
      <w:r w:rsidRPr="000673BC">
        <w:rPr>
          <w:rStyle w:val="StyleUnderline"/>
          <w:highlight w:val="cyan"/>
        </w:rPr>
        <w:t>theory</w:t>
      </w:r>
      <w:r w:rsidRPr="0013382A">
        <w:rPr>
          <w:rStyle w:val="StyleUnderline"/>
        </w:rPr>
        <w:t xml:space="preserve"> similarly </w:t>
      </w:r>
      <w:r w:rsidRPr="000673BC">
        <w:rPr>
          <w:rStyle w:val="StyleUnderline"/>
          <w:highlight w:val="cyan"/>
        </w:rPr>
        <w:t>sidestep the question of the institutional</w:t>
      </w:r>
      <w:r w:rsidRPr="0013382A">
        <w:rPr>
          <w:rStyle w:val="StyleUnderline"/>
        </w:rPr>
        <w:t xml:space="preserve"> transformations </w:t>
      </w:r>
      <w:r w:rsidRPr="000673BC">
        <w:rPr>
          <w:rStyle w:val="StyleUnderline"/>
          <w:highlight w:val="cyan"/>
        </w:rPr>
        <w:t>necessary for</w:t>
      </w:r>
      <w:r w:rsidRPr="0013382A">
        <w:rPr>
          <w:rStyle w:val="StyleUnderline"/>
        </w:rPr>
        <w:t xml:space="preserve"> their </w:t>
      </w:r>
      <w:r w:rsidRPr="000673BC">
        <w:rPr>
          <w:rStyle w:val="StyleUnderline"/>
          <w:highlight w:val="cyan"/>
        </w:rPr>
        <w:t>realization, and</w:t>
      </w:r>
      <w:r w:rsidRPr="0013382A">
        <w:rPr>
          <w:rStyle w:val="StyleUnderline"/>
        </w:rPr>
        <w:t xml:space="preserve"> so </w:t>
      </w:r>
      <w:r w:rsidRPr="000673BC">
        <w:rPr>
          <w:rStyle w:val="StyleUnderline"/>
          <w:highlight w:val="cyan"/>
        </w:rPr>
        <w:t>conspire with</w:t>
      </w:r>
      <w:r w:rsidRPr="0013382A">
        <w:rPr>
          <w:rStyle w:val="StyleUnderline"/>
        </w:rPr>
        <w:t xml:space="preserve"> our blindness to the enormous institutional </w:t>
      </w:r>
      <w:r w:rsidRPr="000673BC">
        <w:rPr>
          <w:rStyle w:val="StyleUnderline"/>
          <w:highlight w:val="cyan"/>
        </w:rPr>
        <w:t>impediments to a</w:t>
      </w:r>
      <w:r w:rsidRPr="0013382A">
        <w:rPr>
          <w:rStyle w:val="StyleUnderline"/>
        </w:rPr>
        <w:t xml:space="preserve"> progressive </w:t>
      </w:r>
      <w:r w:rsidRPr="000673BC">
        <w:rPr>
          <w:rStyle w:val="StyleUnderline"/>
          <w:highlight w:val="cyan"/>
        </w:rPr>
        <w:t>political future</w:t>
      </w:r>
      <w:r w:rsidRPr="000673BC">
        <w:rPr>
          <w:highlight w:val="cyan"/>
          <w:u w:val="single"/>
        </w:rPr>
        <w:t>?</w:t>
      </w:r>
    </w:p>
    <w:p w14:paraId="13F74FBC" w14:textId="77777777" w:rsidR="009C2091" w:rsidRPr="009C2091" w:rsidRDefault="009C2091" w:rsidP="009C2091"/>
    <w:p w14:paraId="61594D7C" w14:textId="6D472CEF" w:rsidR="00E33471" w:rsidRPr="00E33471" w:rsidRDefault="0003137E" w:rsidP="0003137E">
      <w:pPr>
        <w:pStyle w:val="Heading2"/>
      </w:pPr>
      <w:r>
        <w:lastRenderedPageBreak/>
        <w:t>Case</w:t>
      </w:r>
    </w:p>
    <w:p w14:paraId="3D038E73" w14:textId="1F034753" w:rsidR="00625751" w:rsidRPr="00625751" w:rsidRDefault="00625751" w:rsidP="00625751">
      <w:pPr>
        <w:pStyle w:val="Heading3"/>
      </w:pPr>
      <w:r>
        <w:lastRenderedPageBreak/>
        <w:t>Transition Wars</w:t>
      </w:r>
    </w:p>
    <w:p w14:paraId="69BB322F" w14:textId="77777777" w:rsidR="002B7CA6" w:rsidRPr="00DB041C" w:rsidRDefault="002B7CA6" w:rsidP="002B7CA6">
      <w:pPr>
        <w:pStyle w:val="Heading4"/>
        <w:rPr>
          <w:rFonts w:eastAsia="Times New Roman"/>
        </w:rPr>
      </w:pPr>
      <w:r>
        <w:rPr>
          <w:rFonts w:eastAsia="Times New Roman"/>
        </w:rPr>
        <w:t>T</w:t>
      </w:r>
      <w:r w:rsidRPr="00DB041C">
        <w:rPr>
          <w:rFonts w:eastAsia="Times New Roman"/>
        </w:rPr>
        <w:t>ransition wars</w:t>
      </w:r>
      <w:r>
        <w:rPr>
          <w:rFonts w:eastAsia="Times New Roman"/>
        </w:rPr>
        <w:t xml:space="preserve">: Even if they win that </w:t>
      </w:r>
      <w:proofErr w:type="spellStart"/>
      <w:r>
        <w:rPr>
          <w:rFonts w:eastAsia="Times New Roman"/>
        </w:rPr>
        <w:t>neolib</w:t>
      </w:r>
      <w:proofErr w:type="spellEnd"/>
      <w:r>
        <w:rPr>
          <w:rFonts w:eastAsia="Times New Roman"/>
        </w:rPr>
        <w:t xml:space="preserve"> isn’t good, they won’t win that there’s a viable alternative</w:t>
      </w:r>
    </w:p>
    <w:p w14:paraId="4D812701" w14:textId="77777777" w:rsidR="002B7CA6" w:rsidRPr="00DB041C" w:rsidRDefault="002B7CA6" w:rsidP="002B7CA6">
      <w:pPr>
        <w:rPr>
          <w:rFonts w:cs="Arial"/>
        </w:rPr>
      </w:pPr>
      <w:r w:rsidRPr="00DB041C">
        <w:rPr>
          <w:rFonts w:cs="Arial"/>
          <w:b/>
          <w:sz w:val="24"/>
          <w:u w:val="single"/>
        </w:rPr>
        <w:t>Anderson</w:t>
      </w:r>
      <w:r w:rsidRPr="00DB041C">
        <w:rPr>
          <w:rFonts w:cs="Arial"/>
        </w:rPr>
        <w:t xml:space="preserve">, professor of sociology – UCLA, </w:t>
      </w:r>
      <w:r w:rsidRPr="00DB041C">
        <w:rPr>
          <w:rFonts w:cs="Arial"/>
          <w:b/>
          <w:sz w:val="24"/>
          <w:u w:val="single"/>
        </w:rPr>
        <w:t>’84</w:t>
      </w:r>
      <w:r w:rsidRPr="00DB041C">
        <w:rPr>
          <w:rFonts w:cs="Arial"/>
          <w:b/>
          <w:sz w:val="24"/>
          <w:u w:val="thick"/>
        </w:rPr>
        <w:t xml:space="preserve"> </w:t>
      </w:r>
    </w:p>
    <w:p w14:paraId="6EC21F23" w14:textId="77777777" w:rsidR="002B7CA6" w:rsidRPr="00DB041C" w:rsidRDefault="002B7CA6" w:rsidP="002B7CA6">
      <w:pPr>
        <w:rPr>
          <w:rFonts w:cs="Arial"/>
        </w:rPr>
      </w:pPr>
      <w:r w:rsidRPr="00DB041C">
        <w:rPr>
          <w:rFonts w:cs="Arial"/>
        </w:rPr>
        <w:t>(Perry, In the tracks of historical materialism, p. 102-103)</w:t>
      </w:r>
    </w:p>
    <w:p w14:paraId="28317063" w14:textId="77777777" w:rsidR="002B7CA6" w:rsidRPr="00DB041C" w:rsidRDefault="002B7CA6" w:rsidP="002B7CA6">
      <w:pPr>
        <w:rPr>
          <w:rFonts w:cs="Arial"/>
        </w:rPr>
      </w:pPr>
    </w:p>
    <w:p w14:paraId="1EFBE9F9" w14:textId="455A82CA" w:rsidR="00C4506B" w:rsidRPr="00C70458" w:rsidRDefault="002B7CA6" w:rsidP="00C4506B">
      <w:pPr>
        <w:rPr>
          <w:rFonts w:cs="Arial"/>
          <w:sz w:val="16"/>
        </w:rPr>
      </w:pPr>
      <w:r w:rsidRPr="00DB041C">
        <w:rPr>
          <w:rFonts w:cs="Arial"/>
          <w:sz w:val="16"/>
        </w:rPr>
        <w:t xml:space="preserve">That background also indicates, however, what is essentially missing from his work. How are we to get from where we are today to where he point us to tomorrow? There is no answer to this question in </w:t>
      </w:r>
      <w:proofErr w:type="spellStart"/>
      <w:r w:rsidRPr="00DB041C">
        <w:rPr>
          <w:rFonts w:cs="Arial"/>
          <w:sz w:val="16"/>
        </w:rPr>
        <w:t>Nove</w:t>
      </w:r>
      <w:proofErr w:type="spellEnd"/>
      <w:r w:rsidRPr="00DB041C">
        <w:rPr>
          <w:rFonts w:cs="Arial"/>
          <w:sz w:val="16"/>
        </w:rPr>
        <w:t xml:space="preserve">. His halting discussion of “transition” tails away into apprehensive admonitions to moderation to the British Labor Party, and pleas for proper compensation to capitalist owners of major industries, if these are to be nationalized. Nowhere is there any sense of what a titanic political change would have to occur, with what fierceness of social struggle, for the economic model of socialism he advocates ever to materialize. Between the radicalism of the future end-state he envisages, and the conservatism of the present measures he is prepared to countenance, there is an unbridgeable abyss. How could private ownership of the means of production ever be abolished by policies less disrespectful of capital than those of Allende or a Benn, which he reproves? What has disappeared from the pages of The Economics of Feasible Socialism is virtually all attention to the historical dynamics of any serious conflict over the control of the means of production, as </w:t>
      </w:r>
      <w:r w:rsidRPr="00DB041C">
        <w:rPr>
          <w:rFonts w:cs="Arial"/>
          <w:bCs/>
          <w:u w:val="single"/>
        </w:rPr>
        <w:t>the record of the 20th century demonstrates</w:t>
      </w:r>
      <w:r w:rsidRPr="00DB041C">
        <w:rPr>
          <w:rFonts w:cs="Arial"/>
          <w:sz w:val="16"/>
        </w:rPr>
        <w:t xml:space="preserve"> them. </w:t>
      </w:r>
      <w:r w:rsidRPr="00DB041C">
        <w:rPr>
          <w:rFonts w:cs="Arial"/>
          <w:bCs/>
          <w:u w:val="single"/>
        </w:rPr>
        <w:t xml:space="preserve">If capital could visit such destruction on even so poor and small an outlying province of its empire in Vietnam, to prevent its loss, is it likely that it would suffer its extinction meekly in its own homeland? </w:t>
      </w:r>
      <w:r w:rsidRPr="000673BC">
        <w:rPr>
          <w:rFonts w:cs="Arial"/>
          <w:bCs/>
          <w:highlight w:val="cyan"/>
          <w:u w:val="single"/>
        </w:rPr>
        <w:t xml:space="preserve">The lessons of the past sixty-five years or so are in this respect </w:t>
      </w:r>
      <w:r w:rsidRPr="000673BC">
        <w:rPr>
          <w:rFonts w:cs="Arial"/>
          <w:b/>
          <w:highlight w:val="cyan"/>
          <w:u w:val="single"/>
        </w:rPr>
        <w:t>without ambiguity or exception</w:t>
      </w:r>
      <w:r w:rsidRPr="000673BC">
        <w:rPr>
          <w:rFonts w:cs="Arial"/>
          <w:bCs/>
          <w:highlight w:val="cyan"/>
          <w:u w:val="single"/>
        </w:rPr>
        <w:t xml:space="preserve">, </w:t>
      </w:r>
      <w:r w:rsidRPr="000673BC">
        <w:rPr>
          <w:rFonts w:cs="Arial"/>
          <w:b/>
          <w:highlight w:val="cyan"/>
          <w:u w:val="single"/>
        </w:rPr>
        <w:t>there is no case</w:t>
      </w:r>
      <w:r w:rsidRPr="000673BC">
        <w:rPr>
          <w:rFonts w:cs="Arial"/>
          <w:bCs/>
          <w:highlight w:val="cyan"/>
          <w:u w:val="single"/>
        </w:rPr>
        <w:t xml:space="preserve">, from </w:t>
      </w:r>
      <w:r w:rsidRPr="000673BC">
        <w:rPr>
          <w:rFonts w:cs="Arial"/>
          <w:b/>
          <w:highlight w:val="cyan"/>
          <w:u w:val="single"/>
        </w:rPr>
        <w:t>Russia</w:t>
      </w:r>
      <w:r w:rsidRPr="000673BC">
        <w:rPr>
          <w:rFonts w:cs="Arial"/>
          <w:bCs/>
          <w:highlight w:val="cyan"/>
          <w:u w:val="single"/>
        </w:rPr>
        <w:t xml:space="preserve"> to </w:t>
      </w:r>
      <w:r w:rsidRPr="000673BC">
        <w:rPr>
          <w:rFonts w:cs="Arial"/>
          <w:b/>
          <w:highlight w:val="cyan"/>
          <w:u w:val="single"/>
        </w:rPr>
        <w:t>China</w:t>
      </w:r>
      <w:r w:rsidRPr="000673BC">
        <w:rPr>
          <w:rFonts w:cs="Arial"/>
          <w:bCs/>
          <w:highlight w:val="cyan"/>
          <w:u w:val="single"/>
        </w:rPr>
        <w:t xml:space="preserve">, from </w:t>
      </w:r>
      <w:r w:rsidRPr="000673BC">
        <w:rPr>
          <w:rFonts w:cs="Arial"/>
          <w:b/>
          <w:highlight w:val="cyan"/>
          <w:u w:val="single"/>
        </w:rPr>
        <w:t>Vietnam</w:t>
      </w:r>
      <w:r w:rsidRPr="000673BC">
        <w:rPr>
          <w:rFonts w:cs="Arial"/>
          <w:bCs/>
          <w:highlight w:val="cyan"/>
          <w:u w:val="single"/>
        </w:rPr>
        <w:t xml:space="preserve"> to </w:t>
      </w:r>
      <w:r w:rsidRPr="000673BC">
        <w:rPr>
          <w:rFonts w:cs="Arial"/>
          <w:b/>
          <w:highlight w:val="cyan"/>
          <w:u w:val="single"/>
        </w:rPr>
        <w:t>Cuba</w:t>
      </w:r>
      <w:r w:rsidRPr="000673BC">
        <w:rPr>
          <w:rFonts w:cs="Arial"/>
          <w:bCs/>
          <w:highlight w:val="cyan"/>
          <w:u w:val="single"/>
        </w:rPr>
        <w:t xml:space="preserve">, from </w:t>
      </w:r>
      <w:r w:rsidRPr="000673BC">
        <w:rPr>
          <w:rFonts w:cs="Arial"/>
          <w:b/>
          <w:highlight w:val="cyan"/>
          <w:u w:val="single"/>
        </w:rPr>
        <w:t>Chile</w:t>
      </w:r>
      <w:r w:rsidRPr="000673BC">
        <w:rPr>
          <w:rFonts w:cs="Arial"/>
          <w:bCs/>
          <w:highlight w:val="cyan"/>
          <w:u w:val="single"/>
        </w:rPr>
        <w:t xml:space="preserve"> to </w:t>
      </w:r>
      <w:r w:rsidRPr="000673BC">
        <w:rPr>
          <w:rFonts w:cs="Arial"/>
          <w:b/>
          <w:highlight w:val="cyan"/>
          <w:u w:val="single"/>
        </w:rPr>
        <w:t>Nicaragua</w:t>
      </w:r>
      <w:r w:rsidRPr="000673BC">
        <w:rPr>
          <w:rFonts w:cs="Arial"/>
          <w:bCs/>
          <w:highlight w:val="cyan"/>
          <w:u w:val="single"/>
        </w:rPr>
        <w:t xml:space="preserve">, where the existence of capitalism has been challenged, and </w:t>
      </w:r>
      <w:r w:rsidRPr="000673BC">
        <w:rPr>
          <w:rStyle w:val="Emphasis"/>
          <w:highlight w:val="cyan"/>
        </w:rPr>
        <w:t>the furies of intervention, blockade and</w:t>
      </w:r>
      <w:r w:rsidRPr="000673BC">
        <w:rPr>
          <w:rFonts w:cs="Arial"/>
          <w:bCs/>
          <w:highlight w:val="cyan"/>
          <w:u w:val="single"/>
        </w:rPr>
        <w:t xml:space="preserve"> civil strife </w:t>
      </w:r>
      <w:r w:rsidRPr="000673BC">
        <w:rPr>
          <w:rStyle w:val="Emphasis"/>
          <w:highlight w:val="cyan"/>
        </w:rPr>
        <w:t>have not descended in response.</w:t>
      </w:r>
      <w:r w:rsidRPr="00DB041C">
        <w:rPr>
          <w:rStyle w:val="Emphasis"/>
        </w:rPr>
        <w:t xml:space="preserve"> </w:t>
      </w:r>
      <w:r w:rsidRPr="00DB041C">
        <w:rPr>
          <w:rFonts w:cs="Arial"/>
          <w:bCs/>
          <w:u w:val="single"/>
        </w:rPr>
        <w:t xml:space="preserve">Any viable transition to socialism in the West must seek to curtail that pattern: </w:t>
      </w:r>
      <w:r w:rsidRPr="00DB041C">
        <w:rPr>
          <w:rFonts w:cs="Arial"/>
          <w:b/>
          <w:u w:val="single"/>
        </w:rPr>
        <w:t xml:space="preserve">but </w:t>
      </w:r>
      <w:r w:rsidRPr="000673BC">
        <w:rPr>
          <w:rFonts w:cs="Arial"/>
          <w:b/>
          <w:highlight w:val="cyan"/>
          <w:u w:val="single"/>
        </w:rPr>
        <w:t>to</w:t>
      </w:r>
      <w:r w:rsidRPr="000673BC">
        <w:rPr>
          <w:rFonts w:cs="Arial"/>
          <w:bCs/>
          <w:highlight w:val="cyan"/>
          <w:u w:val="single"/>
        </w:rPr>
        <w:t xml:space="preserve"> shrink from or to </w:t>
      </w:r>
      <w:r w:rsidRPr="000673BC">
        <w:rPr>
          <w:rFonts w:cs="Arial"/>
          <w:b/>
          <w:highlight w:val="cyan"/>
          <w:u w:val="single"/>
        </w:rPr>
        <w:t>ignore it is to depart from the world of the possible altogether</w:t>
      </w:r>
      <w:r w:rsidRPr="00DB041C">
        <w:rPr>
          <w:rFonts w:cs="Arial"/>
          <w:sz w:val="16"/>
        </w:rPr>
        <w:t xml:space="preserve">. In the same way, </w:t>
      </w:r>
      <w:r w:rsidRPr="00DB041C">
        <w:rPr>
          <w:rFonts w:cs="Arial"/>
          <w:bCs/>
          <w:u w:val="single"/>
        </w:rPr>
        <w:t>to construct an economic model of socialism in one advanced country is a legitimate exercise: but to extract it from any computable relationship with a surrounding, and necessarily opposing, capitalist environment—as this work does—is to locate it in thin air</w:t>
      </w:r>
      <w:r w:rsidRPr="00DB041C">
        <w:rPr>
          <w:rFonts w:cs="Arial"/>
          <w:sz w:val="16"/>
        </w:rPr>
        <w:t>.</w:t>
      </w:r>
    </w:p>
    <w:p w14:paraId="414BB080" w14:textId="77777777" w:rsidR="00C4506B" w:rsidRPr="00926AF2" w:rsidRDefault="00C4506B" w:rsidP="00C4506B">
      <w:pPr>
        <w:pStyle w:val="Heading4"/>
      </w:pPr>
      <w:r w:rsidRPr="00926AF2">
        <w:t xml:space="preserve">Alternatives to growth </w:t>
      </w:r>
      <w:r w:rsidRPr="00926AF2">
        <w:rPr>
          <w:u w:val="single"/>
        </w:rPr>
        <w:t>kill hundreds of millions</w:t>
      </w:r>
      <w:r w:rsidRPr="00926AF2">
        <w:t xml:space="preserve"> and cause </w:t>
      </w:r>
      <w:r w:rsidRPr="00926AF2">
        <w:rPr>
          <w:u w:val="single"/>
        </w:rPr>
        <w:t>global conflict</w:t>
      </w:r>
      <w:r w:rsidRPr="00926AF2">
        <w:t>—we can’t “</w:t>
      </w:r>
      <w:r w:rsidRPr="00926AF2">
        <w:rPr>
          <w:i/>
          <w:u w:val="single"/>
        </w:rPr>
        <w:t>turn off</w:t>
      </w:r>
      <w:r w:rsidRPr="00926AF2">
        <w:t>” the economy.</w:t>
      </w:r>
    </w:p>
    <w:p w14:paraId="0FBEFD70" w14:textId="77777777" w:rsidR="00C4506B" w:rsidRPr="00926AF2" w:rsidRDefault="00C4506B" w:rsidP="00C4506B">
      <w:proofErr w:type="spellStart"/>
      <w:r w:rsidRPr="00926AF2">
        <w:rPr>
          <w:rStyle w:val="Style13ptBold"/>
        </w:rPr>
        <w:t>Barnhizer</w:t>
      </w:r>
      <w:proofErr w:type="spellEnd"/>
      <w:r w:rsidRPr="00926AF2">
        <w:rPr>
          <w:rStyle w:val="Style13ptBold"/>
        </w:rPr>
        <w:t xml:space="preserve"> 6</w:t>
      </w:r>
      <w:r w:rsidRPr="00926AF2">
        <w:t xml:space="preserve"> — David R. </w:t>
      </w:r>
      <w:proofErr w:type="spellStart"/>
      <w:r w:rsidRPr="00926AF2">
        <w:t>Barnhizer</w:t>
      </w:r>
      <w:proofErr w:type="spellEnd"/>
      <w:r w:rsidRPr="00926AF2">
        <w:t xml:space="preserve">, Emeritus Professor at Cleveland State University’s Cleveland-Marshall College of Law, 2006 (“Waking from Sustainability's "Impossible Dream": The </w:t>
      </w:r>
      <w:proofErr w:type="spellStart"/>
      <w:r w:rsidRPr="00926AF2">
        <w:t>Decisionmaking</w:t>
      </w:r>
      <w:proofErr w:type="spellEnd"/>
      <w:r w:rsidRPr="00926AF2">
        <w:t xml:space="preserve"> Realities of Business and Government,” </w:t>
      </w:r>
      <w:r w:rsidRPr="00926AF2">
        <w:rPr>
          <w:i/>
        </w:rPr>
        <w:t>Georgetown International Environmental Law Review</w:t>
      </w:r>
      <w:r w:rsidRPr="00926AF2">
        <w:t xml:space="preserve"> (18 Geo. Int'l </w:t>
      </w:r>
      <w:proofErr w:type="spellStart"/>
      <w:r w:rsidRPr="00926AF2">
        <w:t>Envtl</w:t>
      </w:r>
      <w:proofErr w:type="spellEnd"/>
      <w:r w:rsidRPr="00926AF2">
        <w:t>. L. Rev. 595), Available Online to Subscribing Institutions via Lexis-Nexis)</w:t>
      </w:r>
    </w:p>
    <w:p w14:paraId="2D0D6A7C" w14:textId="77777777" w:rsidR="00C4506B" w:rsidRPr="00926AF2" w:rsidRDefault="00C4506B" w:rsidP="00C4506B"/>
    <w:p w14:paraId="76BAE4BF" w14:textId="77777777" w:rsidR="00C4506B" w:rsidRDefault="00C4506B" w:rsidP="00C4506B">
      <w:r w:rsidRPr="000673BC">
        <w:rPr>
          <w:rStyle w:val="StyleUnderline"/>
          <w:highlight w:val="cyan"/>
        </w:rPr>
        <w:t>The scale of social needs</w:t>
      </w:r>
      <w:r w:rsidRPr="00926AF2">
        <w:rPr>
          <w:rStyle w:val="StyleUnderline"/>
        </w:rPr>
        <w:t xml:space="preserve">, including the need for expanded productive activity, </w:t>
      </w:r>
      <w:r w:rsidRPr="000673BC">
        <w:rPr>
          <w:rStyle w:val="StyleUnderline"/>
          <w:highlight w:val="cyan"/>
        </w:rPr>
        <w:t>has grown so large</w:t>
      </w:r>
      <w:r w:rsidRPr="00926AF2">
        <w:rPr>
          <w:rStyle w:val="StyleUnderline"/>
        </w:rPr>
        <w:t xml:space="preserve"> that </w:t>
      </w:r>
      <w:r w:rsidRPr="000673BC">
        <w:rPr>
          <w:rStyle w:val="StyleUnderline"/>
          <w:highlight w:val="cyan"/>
        </w:rPr>
        <w:t>it cannot be shut off</w:t>
      </w:r>
      <w:r w:rsidRPr="00926AF2">
        <w:rPr>
          <w:rStyle w:val="StyleUnderline"/>
        </w:rPr>
        <w:t xml:space="preserve"> at all, and certainly not abruptly. It cannot even be ratcheted down in any significant fashion without producing serious harms to human societies and hundreds of millions of people. </w:t>
      </w:r>
      <w:r w:rsidRPr="000673BC">
        <w:rPr>
          <w:rStyle w:val="StyleUnderline"/>
          <w:highlight w:val="cyan"/>
        </w:rPr>
        <w:t>Even if it were possible to shift back to</w:t>
      </w:r>
      <w:r w:rsidRPr="00926AF2">
        <w:rPr>
          <w:rStyle w:val="StyleUnderline"/>
        </w:rPr>
        <w:t xml:space="preserve"> systems of </w:t>
      </w:r>
      <w:r w:rsidRPr="000673BC">
        <w:rPr>
          <w:rStyle w:val="StyleUnderline"/>
          <w:highlight w:val="cyan"/>
        </w:rPr>
        <w:t>local self-sufficiency</w:t>
      </w:r>
      <w:r w:rsidRPr="00926AF2">
        <w:rPr>
          <w:rStyle w:val="StyleUnderline"/>
        </w:rPr>
        <w:t xml:space="preserve">, </w:t>
      </w:r>
      <w:r w:rsidRPr="000673BC">
        <w:rPr>
          <w:rStyle w:val="StyleUnderline"/>
          <w:highlight w:val="cyan"/>
        </w:rPr>
        <w:t>the consequences of the transition</w:t>
      </w:r>
      <w:r w:rsidRPr="00926AF2">
        <w:rPr>
          <w:rStyle w:val="StyleUnderline"/>
        </w:rPr>
        <w:t xml:space="preserve"> process </w:t>
      </w:r>
      <w:r w:rsidRPr="000673BC">
        <w:rPr>
          <w:rStyle w:val="StyleUnderline"/>
          <w:highlight w:val="cyan"/>
        </w:rPr>
        <w:t>would be catastrophic</w:t>
      </w:r>
      <w:r w:rsidRPr="00926AF2">
        <w:rPr>
          <w:rStyle w:val="StyleUnderline"/>
        </w:rPr>
        <w:t xml:space="preserve"> for many people </w:t>
      </w:r>
      <w:r w:rsidRPr="000673BC">
        <w:rPr>
          <w:rStyle w:val="StyleUnderline"/>
          <w:highlight w:val="cyan"/>
        </w:rPr>
        <w:t>and even deadly to the point of continual conflict, resource wars</w:t>
      </w:r>
      <w:r w:rsidRPr="00926AF2">
        <w:rPr>
          <w:rStyle w:val="StyleUnderline"/>
        </w:rPr>
        <w:t xml:space="preserve">, increased </w:t>
      </w:r>
      <w:r w:rsidRPr="000673BC">
        <w:rPr>
          <w:rStyle w:val="StyleUnderline"/>
          <w:highlight w:val="cyan"/>
        </w:rPr>
        <w:t>poverty, and strife</w:t>
      </w:r>
      <w:r w:rsidRPr="00926AF2">
        <w:rPr>
          <w:rStyle w:val="StyleUnderline"/>
        </w:rPr>
        <w:t>.</w:t>
      </w:r>
      <w:r>
        <w:rPr>
          <w:u w:val="single"/>
        </w:rPr>
        <w:t xml:space="preserve"> </w:t>
      </w:r>
      <w:r w:rsidRPr="000673BC">
        <w:rPr>
          <w:rStyle w:val="StyleUnderline"/>
          <w:highlight w:val="cyan"/>
        </w:rPr>
        <w:t>What are needed are</w:t>
      </w:r>
      <w:r w:rsidRPr="00926AF2">
        <w:rPr>
          <w:rStyle w:val="StyleUnderline"/>
        </w:rPr>
        <w:t xml:space="preserve"> concrete, workable, and </w:t>
      </w:r>
      <w:r w:rsidRPr="000673BC">
        <w:rPr>
          <w:rStyle w:val="StyleUnderline"/>
          <w:highlight w:val="cyan"/>
        </w:rPr>
        <w:t xml:space="preserve">pragmatic strategies </w:t>
      </w:r>
      <w:r w:rsidRPr="00926AF2">
        <w:rPr>
          <w:rStyle w:val="StyleUnderline"/>
        </w:rPr>
        <w:t>that produce effective and intelligently designed economic activity in specific contexts</w:t>
      </w:r>
      <w:r w:rsidRPr="00926AF2">
        <w:t xml:space="preserve"> and, while seeking efficiency and </w:t>
      </w:r>
      <w:r w:rsidRPr="00926AF2">
        <w:lastRenderedPageBreak/>
        <w:t>conservation, place economic and social justice high on a list of priorities. n60</w:t>
      </w:r>
      <w:r w:rsidRPr="00926AF2">
        <w:rPr>
          <w:sz w:val="12"/>
        </w:rPr>
        <w:t xml:space="preserve">¶ </w:t>
      </w:r>
      <w:r w:rsidRPr="00926AF2">
        <w:rPr>
          <w:rStyle w:val="StyleUnderline"/>
        </w:rPr>
        <w:t xml:space="preserve">The imperative of economic growth applies not only to the needs and expectations of people in economically developed societies but also to people living in nations that are currently economically underdeveloped. Opportunities must be created, jobs must be generated in huge numbers, and economic resources expanded to address the tragedies of poverty and inequality. Unfortunately, natural systems must be exploited to achieve this; </w:t>
      </w:r>
      <w:r w:rsidRPr="000673BC">
        <w:rPr>
          <w:rStyle w:val="StyleUnderline"/>
          <w:highlight w:val="cyan"/>
        </w:rPr>
        <w:t>we cannot return to Eden</w:t>
      </w:r>
      <w:r w:rsidRPr="00926AF2">
        <w:rPr>
          <w:rStyle w:val="StyleUnderline"/>
        </w:rPr>
        <w:t xml:space="preserve">. </w:t>
      </w:r>
      <w:r w:rsidRPr="000673BC">
        <w:rPr>
          <w:rStyle w:val="StyleUnderline"/>
          <w:highlight w:val="cyan"/>
        </w:rPr>
        <w:t>The question is not how to achieve a static state but how to</w:t>
      </w:r>
      <w:r w:rsidRPr="00926AF2">
        <w:rPr>
          <w:rStyle w:val="StyleUnderline"/>
        </w:rPr>
        <w:t xml:space="preserve"> achieve what is needed to advance social justice while avoiding and </w:t>
      </w:r>
      <w:r w:rsidRPr="000673BC">
        <w:rPr>
          <w:rStyle w:val="StyleUnderline"/>
          <w:highlight w:val="cyan"/>
        </w:rPr>
        <w:t>mitigat</w:t>
      </w:r>
      <w:r w:rsidRPr="00926AF2">
        <w:rPr>
          <w:rStyle w:val="StyleUnderline"/>
        </w:rPr>
        <w:t xml:space="preserve">ing </w:t>
      </w:r>
      <w:r w:rsidRPr="000673BC">
        <w:rPr>
          <w:rStyle w:val="StyleUnderline"/>
          <w:highlight w:val="cyan"/>
        </w:rPr>
        <w:t>the most destructive consequences of our behavior</w:t>
      </w:r>
      <w:r w:rsidRPr="00926AF2">
        <w:t>.</w:t>
      </w:r>
    </w:p>
    <w:p w14:paraId="7AE65B16" w14:textId="77777777" w:rsidR="00C4506B" w:rsidRDefault="00C4506B" w:rsidP="00C4506B">
      <w:pPr>
        <w:pStyle w:val="Heading4"/>
      </w:pPr>
      <w:r>
        <w:t xml:space="preserve">Contradictions between the market and environment can be controlled with solutions like a carbon tax—their </w:t>
      </w:r>
      <w:proofErr w:type="spellStart"/>
      <w:r>
        <w:t>aff</w:t>
      </w:r>
      <w:proofErr w:type="spellEnd"/>
      <w:r>
        <w:t xml:space="preserve"> goes too far and alienates the Green movement.</w:t>
      </w:r>
    </w:p>
    <w:p w14:paraId="724143D0" w14:textId="77777777" w:rsidR="00C4506B" w:rsidRDefault="00C4506B" w:rsidP="00C4506B">
      <w:r>
        <w:t xml:space="preserve">Frederic C. </w:t>
      </w:r>
      <w:r w:rsidRPr="00746447">
        <w:rPr>
          <w:rStyle w:val="Style13ptBold"/>
        </w:rPr>
        <w:t>RICH</w:t>
      </w:r>
      <w:r>
        <w:t xml:space="preserve">, J.D., </w:t>
      </w:r>
      <w:r w:rsidRPr="003D4459">
        <w:t>University of Virginia School of Law</w:t>
      </w:r>
      <w:r>
        <w:t xml:space="preserve">, </w:t>
      </w:r>
      <w:r w:rsidRPr="003D4459">
        <w:t xml:space="preserve">practiced at </w:t>
      </w:r>
      <w:r>
        <w:t xml:space="preserve">Sullivan &amp; Cromwell LLP (1981-2014), </w:t>
      </w:r>
      <w:r w:rsidRPr="003D4459">
        <w:t>Vice Chair of the Land Trust Alliance</w:t>
      </w:r>
      <w:r>
        <w:t xml:space="preserve">, </w:t>
      </w:r>
      <w:r w:rsidRPr="003D4459">
        <w:t>head of the Environmental Leaders Group in New York State</w:t>
      </w:r>
      <w:r>
        <w:t xml:space="preserve">, </w:t>
      </w:r>
      <w:r w:rsidRPr="00746447">
        <w:rPr>
          <w:rStyle w:val="Style13ptBold"/>
        </w:rPr>
        <w:t>16</w:t>
      </w:r>
      <w:r>
        <w:t xml:space="preserve"> [</w:t>
      </w:r>
      <w:r w:rsidRPr="003D4459">
        <w:rPr>
          <w:i/>
        </w:rPr>
        <w:t>Getting to Green</w:t>
      </w:r>
      <w:r>
        <w:t>, 2016, p. 88-91]</w:t>
      </w:r>
    </w:p>
    <w:p w14:paraId="4CD38743" w14:textId="77777777" w:rsidR="00C4506B" w:rsidRDefault="00C4506B" w:rsidP="00C4506B"/>
    <w:p w14:paraId="69F8E330" w14:textId="77777777" w:rsidR="00C4506B" w:rsidRPr="008B7F17" w:rsidRDefault="00C4506B" w:rsidP="00C4506B">
      <w:pPr>
        <w:rPr>
          <w:sz w:val="16"/>
        </w:rPr>
      </w:pPr>
      <w:r w:rsidRPr="008B7F17">
        <w:rPr>
          <w:sz w:val="16"/>
        </w:rPr>
        <w:t xml:space="preserve">Closely allied with the notion that economic growth is the main enemy of a sustainable environment is the conviction that capitalism, so good at producing growth, is a social and economic framework inconsistent with environmental goals. It is tempting but wrong to think of this as a fringe position. This </w:t>
      </w:r>
      <w:proofErr w:type="spellStart"/>
      <w:r w:rsidRPr="000673BC">
        <w:rPr>
          <w:rStyle w:val="StyleUnderline"/>
          <w:highlight w:val="cyan"/>
        </w:rPr>
        <w:t>anticapitalist</w:t>
      </w:r>
      <w:proofErr w:type="spellEnd"/>
      <w:r w:rsidRPr="000673BC">
        <w:rPr>
          <w:rStyle w:val="StyleUnderline"/>
          <w:highlight w:val="cyan"/>
        </w:rPr>
        <w:t xml:space="preserve"> bias arises from</w:t>
      </w:r>
      <w:r w:rsidRPr="008B7F17">
        <w:rPr>
          <w:rStyle w:val="StyleUnderline"/>
        </w:rPr>
        <w:t xml:space="preserve"> a longstanding </w:t>
      </w:r>
      <w:r w:rsidRPr="000673BC">
        <w:rPr>
          <w:rStyle w:val="StyleUnderline"/>
          <w:highlight w:val="cyan"/>
        </w:rPr>
        <w:t>Green focus on market failure</w:t>
      </w:r>
      <w:r w:rsidRPr="008B7F17">
        <w:rPr>
          <w:sz w:val="16"/>
        </w:rPr>
        <w:t xml:space="preserve">, and has been promoted by some of the most mainstream figures in environmentalism, such as former Yale School of Forestry and Environmental Studies dean Gus </w:t>
      </w:r>
      <w:proofErr w:type="spellStart"/>
      <w:r w:rsidRPr="000673BC">
        <w:rPr>
          <w:rStyle w:val="StyleUnderline"/>
          <w:highlight w:val="cyan"/>
        </w:rPr>
        <w:t>Speth</w:t>
      </w:r>
      <w:proofErr w:type="spellEnd"/>
      <w:r w:rsidRPr="008B7F17">
        <w:rPr>
          <w:sz w:val="16"/>
        </w:rPr>
        <w:t>, who—not mincing words or evidencing any concern for conservative sensibilities—</w:t>
      </w:r>
      <w:r w:rsidRPr="000673BC">
        <w:rPr>
          <w:rStyle w:val="StyleUnderline"/>
          <w:highlight w:val="cyan"/>
        </w:rPr>
        <w:t>asserts</w:t>
      </w:r>
      <w:r w:rsidRPr="008B7F17">
        <w:rPr>
          <w:rStyle w:val="StyleUnderline"/>
        </w:rPr>
        <w:t>, "</w:t>
      </w:r>
      <w:r w:rsidRPr="000673BC">
        <w:rPr>
          <w:rStyle w:val="StyleUnderline"/>
          <w:highlight w:val="cyan"/>
        </w:rPr>
        <w:t>The planet cannot sustain capitalism</w:t>
      </w:r>
      <w:r w:rsidRPr="008B7F17">
        <w:rPr>
          <w:sz w:val="16"/>
        </w:rPr>
        <w:t xml:space="preserve"> as we know it."" The rapturous reception accorded by many Greens to Naomi Klein's 2014 </w:t>
      </w:r>
      <w:proofErr w:type="spellStart"/>
      <w:r w:rsidRPr="008B7F17">
        <w:rPr>
          <w:sz w:val="16"/>
        </w:rPr>
        <w:t>anticapitalist</w:t>
      </w:r>
      <w:proofErr w:type="spellEnd"/>
      <w:r w:rsidRPr="008B7F17">
        <w:rPr>
          <w:sz w:val="16"/>
        </w:rPr>
        <w:t xml:space="preserve"> polemic, This Changes Everything: Capitalism vs. The Climate, demonstrates the continuing strength of this bias within the Green movement.</w:t>
      </w:r>
    </w:p>
    <w:p w14:paraId="0C309E14" w14:textId="77777777" w:rsidR="00C4506B" w:rsidRPr="008B7F17" w:rsidRDefault="00C4506B" w:rsidP="00C4506B">
      <w:pPr>
        <w:rPr>
          <w:sz w:val="16"/>
          <w:szCs w:val="16"/>
        </w:rPr>
      </w:pPr>
      <w:r w:rsidRPr="008B7F17">
        <w:rPr>
          <w:sz w:val="16"/>
          <w:szCs w:val="16"/>
        </w:rPr>
        <w:t>There are few Green books that do not at some point mention Garrett Hardin's 1968 article in Science, "The Tragedy of the Commons."12 This is because most Green engagement with market capitalism starts with the proposition that people acting only as economic animals in their own rational self-interest will be free riders. Free riders take advantage of any opportunity to use (to and past the point of abuse) public or ecological resources (as in the grazing rights on the commons or fish stocks in the ocean). Free riders also impose costs on others or society at large (e.g., through pollution, where the free rider imposes an "externality," or cost, on society that should properly be priced into its own cost of production). This predisposition and ability to abuse public resources and impose externalities in a laissez-faire market system is at the heart of much Green discomfort with leaving everything to the free-market economy.</w:t>
      </w:r>
    </w:p>
    <w:p w14:paraId="402D1F7C" w14:textId="77777777" w:rsidR="00C4506B" w:rsidRPr="008B7F17" w:rsidRDefault="00C4506B" w:rsidP="00C4506B">
      <w:pPr>
        <w:rPr>
          <w:sz w:val="16"/>
        </w:rPr>
      </w:pPr>
      <w:r w:rsidRPr="008B7F17">
        <w:rPr>
          <w:sz w:val="16"/>
        </w:rPr>
        <w:t xml:space="preserve">A similar market failure arises on the value side of the equation: </w:t>
      </w:r>
      <w:r w:rsidRPr="008B7F17">
        <w:rPr>
          <w:rStyle w:val="StyleUnderline"/>
        </w:rPr>
        <w:t xml:space="preserve">Greens observe that the </w:t>
      </w:r>
      <w:r w:rsidRPr="000673BC">
        <w:rPr>
          <w:rStyle w:val="StyleUnderline"/>
          <w:highlight w:val="cyan"/>
        </w:rPr>
        <w:t>market pric</w:t>
      </w:r>
      <w:r w:rsidRPr="008B7F17">
        <w:rPr>
          <w:rStyle w:val="StyleUnderline"/>
        </w:rPr>
        <w:t xml:space="preserve">es resources such as timber and minerals, but </w:t>
      </w:r>
      <w:r w:rsidRPr="000673BC">
        <w:rPr>
          <w:rStyle w:val="StyleUnderline"/>
          <w:highlight w:val="cyan"/>
        </w:rPr>
        <w:t>fails to value</w:t>
      </w:r>
      <w:r w:rsidRPr="008B7F17">
        <w:rPr>
          <w:rStyle w:val="StyleUnderline"/>
        </w:rPr>
        <w:t xml:space="preserve"> "</w:t>
      </w:r>
      <w:r w:rsidRPr="000673BC">
        <w:rPr>
          <w:rStyle w:val="StyleUnderline"/>
          <w:highlight w:val="cyan"/>
        </w:rPr>
        <w:t>ecological</w:t>
      </w:r>
      <w:r w:rsidRPr="008B7F17">
        <w:rPr>
          <w:rStyle w:val="StyleUnderline"/>
        </w:rPr>
        <w:t xml:space="preserve"> </w:t>
      </w:r>
      <w:r w:rsidRPr="000673BC">
        <w:rPr>
          <w:rStyle w:val="StyleUnderline"/>
          <w:highlight w:val="cyan"/>
        </w:rPr>
        <w:t>services</w:t>
      </w:r>
      <w:r w:rsidRPr="008B7F17">
        <w:rPr>
          <w:rStyle w:val="StyleUnderline"/>
        </w:rPr>
        <w:t>"</w:t>
      </w:r>
      <w:r w:rsidRPr="008B7F17">
        <w:rPr>
          <w:sz w:val="16"/>
        </w:rPr>
        <w:t xml:space="preserve"> (</w:t>
      </w:r>
      <w:r w:rsidRPr="008B7F17">
        <w:rPr>
          <w:rStyle w:val="StyleUnderline"/>
        </w:rPr>
        <w:t>like the role</w:t>
      </w:r>
      <w:r w:rsidRPr="008B7F17">
        <w:rPr>
          <w:sz w:val="16"/>
        </w:rPr>
        <w:t xml:space="preserve"> [END PAGE 88] </w:t>
      </w:r>
      <w:r w:rsidRPr="008B7F17">
        <w:rPr>
          <w:rStyle w:val="StyleUnderline"/>
        </w:rPr>
        <w:t>of forests</w:t>
      </w:r>
      <w:r w:rsidRPr="008B7F17">
        <w:rPr>
          <w:sz w:val="16"/>
        </w:rPr>
        <w:t xml:space="preserve"> in protecting aquifers or of wetlands in buffering storm surges). </w:t>
      </w:r>
      <w:r w:rsidRPr="008B7F17">
        <w:rPr>
          <w:rStyle w:val="StyleUnderline"/>
        </w:rPr>
        <w:t xml:space="preserve">These </w:t>
      </w:r>
      <w:r w:rsidRPr="000673BC">
        <w:rPr>
          <w:rStyle w:val="StyleUnderline"/>
          <w:highlight w:val="cyan"/>
        </w:rPr>
        <w:t>failures</w:t>
      </w:r>
      <w:r w:rsidRPr="008B7F17">
        <w:rPr>
          <w:rStyle w:val="StyleUnderline"/>
        </w:rPr>
        <w:t xml:space="preserve"> </w:t>
      </w:r>
      <w:r w:rsidRPr="000673BC">
        <w:rPr>
          <w:rStyle w:val="StyleUnderline"/>
          <w:highlight w:val="cyan"/>
        </w:rPr>
        <w:t>are related to the market's difficulty in valuing things</w:t>
      </w:r>
      <w:r w:rsidRPr="008B7F17">
        <w:rPr>
          <w:rStyle w:val="StyleUnderline"/>
        </w:rPr>
        <w:t xml:space="preserve"> that are as intricate as ecological systems, or in accounting for deferred consequences</w:t>
      </w:r>
      <w:r w:rsidRPr="008B7F17">
        <w:rPr>
          <w:sz w:val="16"/>
        </w:rPr>
        <w:t xml:space="preserve"> (such as the flood-buffering effects of wetlands over time in the face of sea level rise). As </w:t>
      </w:r>
      <w:proofErr w:type="spellStart"/>
      <w:r w:rsidRPr="008B7F17">
        <w:rPr>
          <w:sz w:val="16"/>
        </w:rPr>
        <w:t>Speth</w:t>
      </w:r>
      <w:proofErr w:type="spellEnd"/>
      <w:r w:rsidRPr="008B7F17">
        <w:rPr>
          <w:sz w:val="16"/>
        </w:rPr>
        <w:t xml:space="preserve"> puts it, "The result is that our market economy is operating on wildly wrong market signals, lacks other correcting mechanisms, and is thus out of control environmentally."13 This much is true. </w:t>
      </w:r>
      <w:r w:rsidRPr="000673BC">
        <w:rPr>
          <w:rStyle w:val="StyleUnderline"/>
          <w:highlight w:val="cyan"/>
        </w:rPr>
        <w:t>The solution</w:t>
      </w:r>
      <w:r w:rsidRPr="008B7F17">
        <w:rPr>
          <w:sz w:val="16"/>
        </w:rPr>
        <w:t xml:space="preserve">, of course, </w:t>
      </w:r>
      <w:r w:rsidRPr="000673BC">
        <w:rPr>
          <w:rStyle w:val="StyleUnderline"/>
          <w:highlight w:val="cyan"/>
        </w:rPr>
        <w:t xml:space="preserve">is not to </w:t>
      </w:r>
      <w:r w:rsidRPr="000673BC">
        <w:rPr>
          <w:rStyle w:val="Emphasis"/>
          <w:highlight w:val="cyan"/>
        </w:rPr>
        <w:t>throw out</w:t>
      </w:r>
      <w:r w:rsidRPr="000673BC">
        <w:rPr>
          <w:rStyle w:val="StyleUnderline"/>
          <w:highlight w:val="cyan"/>
        </w:rPr>
        <w:t xml:space="preserve"> the market</w:t>
      </w:r>
      <w:r w:rsidRPr="008B7F17">
        <w:rPr>
          <w:rStyle w:val="StyleUnderline"/>
        </w:rPr>
        <w:t xml:space="preserve"> system </w:t>
      </w:r>
      <w:r w:rsidRPr="000673BC">
        <w:rPr>
          <w:rStyle w:val="StyleUnderline"/>
          <w:highlight w:val="cyan"/>
        </w:rPr>
        <w:t>but</w:t>
      </w:r>
      <w:r w:rsidRPr="008B7F17">
        <w:rPr>
          <w:rStyle w:val="StyleUnderline"/>
        </w:rPr>
        <w:t xml:space="preserve"> to </w:t>
      </w:r>
      <w:r w:rsidRPr="000673BC">
        <w:rPr>
          <w:rStyle w:val="StyleUnderline"/>
          <w:highlight w:val="cyan"/>
        </w:rPr>
        <w:t>correct</w:t>
      </w:r>
      <w:r w:rsidRPr="008B7F17">
        <w:rPr>
          <w:rStyle w:val="StyleUnderline"/>
        </w:rPr>
        <w:t xml:space="preserve"> the market </w:t>
      </w:r>
      <w:r w:rsidRPr="000673BC">
        <w:rPr>
          <w:rStyle w:val="StyleUnderline"/>
          <w:highlight w:val="cyan"/>
        </w:rPr>
        <w:t>failures by</w:t>
      </w:r>
      <w:r w:rsidRPr="008B7F17">
        <w:rPr>
          <w:sz w:val="16"/>
        </w:rPr>
        <w:t>, for example</w:t>
      </w:r>
      <w:r w:rsidRPr="000673BC">
        <w:rPr>
          <w:sz w:val="16"/>
          <w:highlight w:val="cyan"/>
        </w:rPr>
        <w:t xml:space="preserve">, </w:t>
      </w:r>
      <w:r w:rsidRPr="000673BC">
        <w:rPr>
          <w:rStyle w:val="StyleUnderline"/>
          <w:highlight w:val="cyan"/>
        </w:rPr>
        <w:t xml:space="preserve">a </w:t>
      </w:r>
      <w:r w:rsidRPr="000673BC">
        <w:rPr>
          <w:rStyle w:val="Emphasis"/>
          <w:highlight w:val="cyan"/>
        </w:rPr>
        <w:t>carbon tax</w:t>
      </w:r>
      <w:r w:rsidRPr="008B7F17">
        <w:rPr>
          <w:rStyle w:val="StyleUnderline"/>
        </w:rPr>
        <w:t xml:space="preserve"> </w:t>
      </w:r>
      <w:r w:rsidRPr="000673BC">
        <w:rPr>
          <w:rStyle w:val="StyleUnderline"/>
          <w:highlight w:val="cyan"/>
        </w:rPr>
        <w:t>that shifts the costs</w:t>
      </w:r>
      <w:r w:rsidRPr="008B7F17">
        <w:rPr>
          <w:rStyle w:val="StyleUnderline"/>
        </w:rPr>
        <w:t xml:space="preserve"> of the externality </w:t>
      </w:r>
      <w:r w:rsidRPr="000673BC">
        <w:rPr>
          <w:rStyle w:val="StyleUnderline"/>
          <w:highlight w:val="cyan"/>
        </w:rPr>
        <w:t>to the producer</w:t>
      </w:r>
      <w:r w:rsidRPr="008B7F17">
        <w:rPr>
          <w:sz w:val="16"/>
        </w:rPr>
        <w:t>.</w:t>
      </w:r>
    </w:p>
    <w:p w14:paraId="1E1DB70F" w14:textId="77777777" w:rsidR="00C4506B" w:rsidRPr="00CB7785" w:rsidRDefault="00C4506B" w:rsidP="00C4506B">
      <w:pPr>
        <w:rPr>
          <w:sz w:val="16"/>
        </w:rPr>
      </w:pPr>
      <w:r w:rsidRPr="00CB7785">
        <w:rPr>
          <w:sz w:val="16"/>
        </w:rPr>
        <w:t xml:space="preserve">Market failures are not, however, the exclusive cause of the anti-capitalist tendency among Greens. </w:t>
      </w:r>
      <w:r w:rsidRPr="00CB7785">
        <w:rPr>
          <w:rStyle w:val="StyleUnderline"/>
        </w:rPr>
        <w:t>Parts of the Green movement are influenced by a broad leftist distrust of markets and capitalism</w:t>
      </w:r>
      <w:r w:rsidRPr="00CB7785">
        <w:rPr>
          <w:sz w:val="16"/>
        </w:rPr>
        <w:t xml:space="preserve">. This distrust was exacerbated after the debacle of 2008 and the rise among progressives generally of severe doubts about the particular risks attached to unfettered financial markets. These doubts can, I think, be excused, given the damage done in the last decade by </w:t>
      </w:r>
      <w:r w:rsidRPr="00CB7785">
        <w:rPr>
          <w:sz w:val="16"/>
        </w:rPr>
        <w:lastRenderedPageBreak/>
        <w:t>irrational excess, both on Wall Street and in corporate America. The distinction between rational self-interest (good) and excessive greed (bad) is also a critical one for some on the right, as illustrated by Russell Kirk's worrying in 1953 that the withering of religion, with its prohibition against avarice, and "the decay of the old aristocratic prejudices against greedy speculation," could lead to "a vast and voracious concentration upon profits."14 This sense that "a vast and voracious concentration upon profits" may not be a good thing is shared both by traditional conservatives and the left.</w:t>
      </w:r>
    </w:p>
    <w:p w14:paraId="75047A36" w14:textId="77777777" w:rsidR="00C4506B" w:rsidRPr="001C0BFE" w:rsidRDefault="00C4506B" w:rsidP="00C4506B">
      <w:pPr>
        <w:rPr>
          <w:sz w:val="16"/>
        </w:rPr>
      </w:pPr>
      <w:r w:rsidRPr="00CB7785">
        <w:rPr>
          <w:rStyle w:val="StyleUnderline"/>
        </w:rPr>
        <w:t xml:space="preserve">Nonetheless, </w:t>
      </w:r>
      <w:r w:rsidRPr="000673BC">
        <w:rPr>
          <w:rStyle w:val="StyleUnderline"/>
          <w:highlight w:val="cyan"/>
        </w:rPr>
        <w:t>when Greens</w:t>
      </w:r>
      <w:r w:rsidRPr="00CB7785">
        <w:rPr>
          <w:rStyle w:val="StyleUnderline"/>
        </w:rPr>
        <w:t xml:space="preserve"> like</w:t>
      </w:r>
      <w:r w:rsidRPr="00CB7785">
        <w:rPr>
          <w:sz w:val="16"/>
        </w:rPr>
        <w:t xml:space="preserve"> Gus </w:t>
      </w:r>
      <w:proofErr w:type="spellStart"/>
      <w:r w:rsidRPr="00CB7785">
        <w:rPr>
          <w:rStyle w:val="StyleUnderline"/>
        </w:rPr>
        <w:t>Speth</w:t>
      </w:r>
      <w:proofErr w:type="spellEnd"/>
      <w:r w:rsidRPr="00CB7785">
        <w:rPr>
          <w:rStyle w:val="StyleUnderline"/>
        </w:rPr>
        <w:t xml:space="preserve"> </w:t>
      </w:r>
      <w:r w:rsidRPr="000673BC">
        <w:rPr>
          <w:rStyle w:val="StyleUnderline"/>
          <w:highlight w:val="cyan"/>
        </w:rPr>
        <w:t>take aim at capitalism</w:t>
      </w:r>
      <w:r w:rsidRPr="00CB7785">
        <w:rPr>
          <w:rStyle w:val="StyleUnderline"/>
        </w:rPr>
        <w:t xml:space="preserve">, </w:t>
      </w:r>
      <w:r w:rsidRPr="000673BC">
        <w:rPr>
          <w:rStyle w:val="Emphasis"/>
          <w:highlight w:val="cyan"/>
        </w:rPr>
        <w:t>hostile conservatives</w:t>
      </w:r>
      <w:r w:rsidRPr="000673BC">
        <w:rPr>
          <w:rStyle w:val="StyleUnderline"/>
          <w:highlight w:val="cyan"/>
        </w:rPr>
        <w:t xml:space="preserve"> shine a spotlight on</w:t>
      </w:r>
      <w:r w:rsidRPr="00CB7785">
        <w:rPr>
          <w:rStyle w:val="StyleUnderline"/>
        </w:rPr>
        <w:t xml:space="preserve"> the </w:t>
      </w:r>
      <w:r w:rsidRPr="000673BC">
        <w:rPr>
          <w:rStyle w:val="StyleUnderline"/>
          <w:highlight w:val="cyan"/>
        </w:rPr>
        <w:t>antimarket rhetoric and use it to paint the</w:t>
      </w:r>
      <w:r w:rsidRPr="00CB7785">
        <w:rPr>
          <w:rStyle w:val="StyleUnderline"/>
        </w:rPr>
        <w:t xml:space="preserve"> </w:t>
      </w:r>
      <w:r w:rsidRPr="000673BC">
        <w:rPr>
          <w:rStyle w:val="StyleUnderline"/>
          <w:highlight w:val="cyan"/>
        </w:rPr>
        <w:t xml:space="preserve">movement as </w:t>
      </w:r>
      <w:r w:rsidRPr="000673BC">
        <w:rPr>
          <w:rStyle w:val="Emphasis"/>
          <w:highlight w:val="cyan"/>
        </w:rPr>
        <w:t>socialistic</w:t>
      </w:r>
      <w:r w:rsidRPr="00CB7785">
        <w:rPr>
          <w:rStyle w:val="StyleUnderline"/>
        </w:rPr>
        <w:t xml:space="preserve">. </w:t>
      </w:r>
      <w:r w:rsidRPr="001C0BFE">
        <w:rPr>
          <w:rStyle w:val="StyleUnderline"/>
        </w:rPr>
        <w:t>These old fault lines between socialism and capitalism have been revived by the virulent debate around capping carbon emissions</w:t>
      </w:r>
      <w:r w:rsidRPr="001C0BFE">
        <w:rPr>
          <w:sz w:val="16"/>
        </w:rPr>
        <w:t>, where forces on the right argue that confronting climate change threatens the free-market [END PAGE 89] system as we know it, and certain forces on the left agree, admitting that lowering global carbon emissions to the levels required to stabilize the climate will indeed be achieved "only by radically reordering our economic and political systems in ways antithetical</w:t>
      </w:r>
      <w:r w:rsidRPr="00CB7785">
        <w:rPr>
          <w:sz w:val="16"/>
        </w:rPr>
        <w:t xml:space="preserve"> to [the] 'free market' belief system." Canadian journalist and author Naomi Klein argues that this is a good thing, and that "the real solutions to the climate crisis are also our best hope of building a much more enlightened economic system-one that closes deep inequalities, strengthens and transforms the public sphere, generates plentiful, dignified work and radically reins in corporate power.”15 Her new book calls frankly for redistribution of wealth, what she calls “managed de-growth.” She writes that rightist ideologues who argue that action to limit climate </w:t>
      </w:r>
      <w:r w:rsidRPr="001C0BFE">
        <w:rPr>
          <w:sz w:val="16"/>
        </w:rPr>
        <w:t>change would spell the doom of capitalism actually have a better understanding of what is really required than mainstream environmentalists.</w:t>
      </w:r>
    </w:p>
    <w:p w14:paraId="4565AB2D" w14:textId="77178119" w:rsidR="00C4506B" w:rsidRPr="00CB7785" w:rsidRDefault="00C4506B" w:rsidP="0012785A">
      <w:pPr>
        <w:rPr>
          <w:sz w:val="16"/>
        </w:rPr>
      </w:pPr>
      <w:r w:rsidRPr="001C0BFE">
        <w:rPr>
          <w:rStyle w:val="StyleUnderline"/>
        </w:rPr>
        <w:t xml:space="preserve">The </w:t>
      </w:r>
      <w:proofErr w:type="spellStart"/>
      <w:r w:rsidRPr="000673BC">
        <w:rPr>
          <w:rStyle w:val="StyleUnderline"/>
          <w:highlight w:val="cyan"/>
        </w:rPr>
        <w:t>anticapitalist</w:t>
      </w:r>
      <w:proofErr w:type="spellEnd"/>
      <w:r w:rsidRPr="000673BC">
        <w:rPr>
          <w:rStyle w:val="StyleUnderline"/>
          <w:highlight w:val="cyan"/>
        </w:rPr>
        <w:t xml:space="preserve"> flavor</w:t>
      </w:r>
      <w:r w:rsidRPr="001C0BFE">
        <w:rPr>
          <w:rStyle w:val="StyleUnderline"/>
        </w:rPr>
        <w:t xml:space="preserve"> of "deep ecology" also </w:t>
      </w:r>
      <w:r w:rsidRPr="000673BC">
        <w:rPr>
          <w:rStyle w:val="StyleUnderline"/>
          <w:highlight w:val="cyan"/>
        </w:rPr>
        <w:t>provides an easy target</w:t>
      </w:r>
      <w:r w:rsidRPr="001C0BFE">
        <w:rPr>
          <w:rStyle w:val="StyleUnderline"/>
        </w:rPr>
        <w:t xml:space="preserve"> </w:t>
      </w:r>
    </w:p>
    <w:p w14:paraId="709F1515" w14:textId="77777777" w:rsidR="00690D23" w:rsidRPr="006C4268" w:rsidRDefault="00690D23" w:rsidP="00690D23">
      <w:pPr>
        <w:keepNext/>
        <w:keepLines/>
        <w:spacing w:before="40" w:after="0"/>
        <w:outlineLvl w:val="3"/>
        <w:rPr>
          <w:rFonts w:eastAsiaTheme="majorEastAsia" w:cstheme="majorBidi"/>
          <w:bCs/>
          <w:iCs/>
          <w:sz w:val="36"/>
        </w:rPr>
      </w:pPr>
      <w:proofErr w:type="spellStart"/>
      <w:r>
        <w:rPr>
          <w:rFonts w:eastAsiaTheme="majorEastAsia" w:cstheme="majorBidi"/>
          <w:b/>
          <w:iCs/>
          <w:sz w:val="36"/>
        </w:rPr>
        <w:t>Aff</w:t>
      </w:r>
      <w:proofErr w:type="spellEnd"/>
      <w:r w:rsidRPr="006C4268">
        <w:rPr>
          <w:rFonts w:eastAsiaTheme="majorEastAsia" w:cstheme="majorBidi"/>
          <w:b/>
          <w:iCs/>
          <w:sz w:val="36"/>
        </w:rPr>
        <w:t xml:space="preserve"> causes transition wars</w:t>
      </w:r>
      <w:r w:rsidRPr="006C4268">
        <w:rPr>
          <w:rFonts w:eastAsiaTheme="majorEastAsia" w:cstheme="majorBidi"/>
          <w:bCs/>
          <w:iCs/>
          <w:sz w:val="36"/>
        </w:rPr>
        <w:t>---</w:t>
      </w:r>
    </w:p>
    <w:p w14:paraId="21F8B18E" w14:textId="77777777" w:rsidR="00690D23" w:rsidRPr="006C4268" w:rsidRDefault="00690D23" w:rsidP="00690D23">
      <w:pPr>
        <w:rPr>
          <w:sz w:val="18"/>
          <w:szCs w:val="18"/>
        </w:rPr>
      </w:pPr>
      <w:r w:rsidRPr="006C4268">
        <w:rPr>
          <w:sz w:val="18"/>
          <w:szCs w:val="18"/>
        </w:rPr>
        <w:t xml:space="preserve">Lee </w:t>
      </w:r>
      <w:r w:rsidRPr="006C4268">
        <w:rPr>
          <w:b/>
          <w:bCs/>
          <w:sz w:val="30"/>
        </w:rPr>
        <w:t>Harris 3</w:t>
      </w:r>
      <w:r w:rsidRPr="006C4268">
        <w:rPr>
          <w:sz w:val="18"/>
          <w:szCs w:val="18"/>
        </w:rPr>
        <w:t xml:space="preserve">. Analyst – Hoover Institution. 2003. “The Intellectual Origins of America-Bashing.” Hoover </w:t>
      </w:r>
      <w:proofErr w:type="spellStart"/>
      <w:r w:rsidRPr="006C4268">
        <w:rPr>
          <w:sz w:val="18"/>
          <w:szCs w:val="18"/>
        </w:rPr>
        <w:t>Instituion</w:t>
      </w:r>
      <w:proofErr w:type="spellEnd"/>
      <w:r w:rsidRPr="006C4268">
        <w:rPr>
          <w:sz w:val="18"/>
          <w:szCs w:val="18"/>
        </w:rPr>
        <w:t>. Policy Review. http://www.hoover.org/publications/policyreview/3458371.html.</w:t>
      </w:r>
    </w:p>
    <w:p w14:paraId="5CC04FDA" w14:textId="77777777" w:rsidR="00690D23" w:rsidRPr="006C4268" w:rsidRDefault="00690D23" w:rsidP="00690D23">
      <w:r w:rsidRPr="006C4268">
        <w:rPr>
          <w:sz w:val="10"/>
        </w:rPr>
        <w:t xml:space="preserve">This is the </w:t>
      </w:r>
      <w:proofErr w:type="spellStart"/>
      <w:r w:rsidRPr="006C4268">
        <w:rPr>
          <w:sz w:val="10"/>
        </w:rPr>
        <w:t>immiserization</w:t>
      </w:r>
      <w:proofErr w:type="spellEnd"/>
      <w:r w:rsidRPr="006C4268">
        <w:rPr>
          <w:sz w:val="10"/>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0673BC">
        <w:rPr>
          <w:b/>
          <w:sz w:val="30"/>
          <w:highlight w:val="cyan"/>
          <w:u w:val="single"/>
        </w:rPr>
        <w:t>the capitalist class could not be</w:t>
      </w:r>
      <w:r w:rsidRPr="006C4268">
        <w:rPr>
          <w:b/>
          <w:sz w:val="30"/>
          <w:u w:val="single"/>
        </w:rPr>
        <w:t xml:space="preserve"> realistically </w:t>
      </w:r>
      <w:r w:rsidRPr="000673BC">
        <w:rPr>
          <w:b/>
          <w:sz w:val="30"/>
          <w:highlight w:val="cyan"/>
          <w:u w:val="single"/>
        </w:rPr>
        <w:t>expected to relinquish control</w:t>
      </w:r>
      <w:r w:rsidRPr="006C4268">
        <w:rPr>
          <w:b/>
          <w:sz w:val="30"/>
          <w:u w:val="single"/>
        </w:rPr>
        <w:t xml:space="preserve"> of the state apparatus </w:t>
      </w:r>
      <w:r w:rsidRPr="006C4268">
        <w:rPr>
          <w:sz w:val="10"/>
        </w:rPr>
        <w:t xml:space="preserve">and, with it, the monopoly of force. In this, Marx was absolutely correct. </w:t>
      </w:r>
      <w:r w:rsidRPr="000673BC">
        <w:rPr>
          <w:b/>
          <w:iCs/>
          <w:sz w:val="30"/>
          <w:highlight w:val="cyan"/>
          <w:u w:val="single"/>
          <w:bdr w:val="single" w:sz="8" w:space="0" w:color="auto"/>
        </w:rPr>
        <w:t>No capitalist society</w:t>
      </w:r>
      <w:r w:rsidRPr="006C4268">
        <w:rPr>
          <w:b/>
          <w:iCs/>
          <w:sz w:val="30"/>
          <w:u w:val="single"/>
          <w:bdr w:val="single" w:sz="8" w:space="0" w:color="auto"/>
        </w:rPr>
        <w:t xml:space="preserve"> has </w:t>
      </w:r>
      <w:r w:rsidRPr="000673BC">
        <w:rPr>
          <w:b/>
          <w:iCs/>
          <w:sz w:val="30"/>
          <w:highlight w:val="cyan"/>
          <w:u w:val="single"/>
          <w:bdr w:val="single" w:sz="8" w:space="0" w:color="auto"/>
        </w:rPr>
        <w:t>ever willingly liquidated itself,</w:t>
      </w:r>
      <w:r w:rsidRPr="006C4268">
        <w:rPr>
          <w:sz w:val="10"/>
        </w:rPr>
        <w:t xml:space="preserve"> </w:t>
      </w:r>
      <w:r w:rsidRPr="006C4268">
        <w:rPr>
          <w:b/>
          <w:sz w:val="30"/>
          <w:u w:val="single"/>
        </w:rPr>
        <w:t xml:space="preserve">and </w:t>
      </w:r>
      <w:r w:rsidRPr="000673BC">
        <w:rPr>
          <w:b/>
          <w:sz w:val="30"/>
          <w:highlight w:val="cyan"/>
          <w:u w:val="single"/>
        </w:rPr>
        <w:t xml:space="preserve">it is </w:t>
      </w:r>
      <w:r w:rsidRPr="000673BC">
        <w:rPr>
          <w:b/>
          <w:iCs/>
          <w:sz w:val="30"/>
          <w:highlight w:val="cyan"/>
          <w:u w:val="single"/>
          <w:bdr w:val="single" w:sz="8" w:space="0" w:color="auto"/>
        </w:rPr>
        <w:t>utopian</w:t>
      </w:r>
      <w:r w:rsidRPr="000673BC">
        <w:rPr>
          <w:b/>
          <w:sz w:val="30"/>
          <w:highlight w:val="cyan"/>
          <w:u w:val="single"/>
        </w:rPr>
        <w:t xml:space="preserve"> to think</w:t>
      </w:r>
      <w:r w:rsidRPr="006C4268">
        <w:rPr>
          <w:b/>
          <w:sz w:val="30"/>
          <w:u w:val="single"/>
        </w:rPr>
        <w:t xml:space="preserve"> that </w:t>
      </w:r>
      <w:r w:rsidRPr="000673BC">
        <w:rPr>
          <w:b/>
          <w:sz w:val="30"/>
          <w:highlight w:val="cyan"/>
          <w:u w:val="single"/>
        </w:rPr>
        <w:t>any ever will</w:t>
      </w:r>
      <w:r w:rsidRPr="006C4268">
        <w:rPr>
          <w:sz w:val="10"/>
        </w:rPr>
        <w:t xml:space="preserve">. Therefore, </w:t>
      </w:r>
      <w:r w:rsidRPr="006C4268">
        <w:rPr>
          <w:b/>
          <w:iCs/>
          <w:sz w:val="30"/>
          <w:u w:val="single"/>
          <w:bdr w:val="single" w:sz="8" w:space="0" w:color="auto"/>
        </w:rPr>
        <w:t xml:space="preserve">in order </w:t>
      </w:r>
      <w:r w:rsidRPr="000673BC">
        <w:rPr>
          <w:b/>
          <w:iCs/>
          <w:sz w:val="30"/>
          <w:highlight w:val="cyan"/>
          <w:u w:val="single"/>
          <w:bdr w:val="single" w:sz="8" w:space="0" w:color="auto"/>
        </w:rPr>
        <w:t>to achieve</w:t>
      </w:r>
      <w:r w:rsidRPr="006C4268">
        <w:rPr>
          <w:b/>
          <w:iCs/>
          <w:sz w:val="30"/>
          <w:u w:val="single"/>
          <w:bdr w:val="single" w:sz="8" w:space="0" w:color="auto"/>
        </w:rPr>
        <w:t xml:space="preserve"> the goal of </w:t>
      </w:r>
      <w:r w:rsidRPr="000673BC">
        <w:rPr>
          <w:b/>
          <w:iCs/>
          <w:sz w:val="30"/>
          <w:highlight w:val="cyan"/>
          <w:u w:val="single"/>
          <w:bdr w:val="single" w:sz="8" w:space="0" w:color="auto"/>
        </w:rPr>
        <w:t>socialism</w:t>
      </w:r>
      <w:r w:rsidRPr="000673BC">
        <w:rPr>
          <w:sz w:val="10"/>
          <w:highlight w:val="cyan"/>
        </w:rPr>
        <w:t xml:space="preserve">, </w:t>
      </w:r>
      <w:r w:rsidRPr="000673BC">
        <w:rPr>
          <w:b/>
          <w:sz w:val="30"/>
          <w:highlight w:val="cyan"/>
          <w:u w:val="single"/>
        </w:rPr>
        <w:t xml:space="preserve">nothing short of a </w:t>
      </w:r>
      <w:r w:rsidRPr="000673BC">
        <w:rPr>
          <w:b/>
          <w:iCs/>
          <w:sz w:val="30"/>
          <w:highlight w:val="cyan"/>
          <w:u w:val="single"/>
          <w:bdr w:val="single" w:sz="8" w:space="0" w:color="auto"/>
        </w:rPr>
        <w:t>complete revolution</w:t>
      </w:r>
      <w:r w:rsidRPr="000673BC">
        <w:rPr>
          <w:b/>
          <w:sz w:val="30"/>
          <w:highlight w:val="cyan"/>
          <w:u w:val="single"/>
        </w:rPr>
        <w:t xml:space="preserve"> would do</w:t>
      </w:r>
      <w:r w:rsidRPr="006C4268">
        <w:rPr>
          <w:b/>
          <w:sz w:val="30"/>
          <w:u w:val="single"/>
        </w:rPr>
        <w:t xml:space="preserve">; and </w:t>
      </w:r>
      <w:r w:rsidRPr="000673BC">
        <w:rPr>
          <w:b/>
          <w:sz w:val="30"/>
          <w:highlight w:val="cyan"/>
          <w:u w:val="single"/>
        </w:rPr>
        <w:t>this means</w:t>
      </w:r>
      <w:r w:rsidRPr="006C4268">
        <w:rPr>
          <w:sz w:val="10"/>
        </w:rPr>
        <w:t xml:space="preserve">, in point of fact, </w:t>
      </w:r>
      <w:r w:rsidRPr="000673BC">
        <w:rPr>
          <w:b/>
          <w:iCs/>
          <w:sz w:val="30"/>
          <w:highlight w:val="cyan"/>
          <w:u w:val="single"/>
          <w:bdr w:val="single" w:sz="8" w:space="0" w:color="auto"/>
        </w:rPr>
        <w:t>a full-fledged civil war</w:t>
      </w:r>
      <w:r w:rsidRPr="006C4268">
        <w:rPr>
          <w:sz w:val="10"/>
        </w:rPr>
        <w:t xml:space="preserve"> not just within one society, but </w:t>
      </w:r>
      <w:r w:rsidRPr="000673BC">
        <w:rPr>
          <w:b/>
          <w:iCs/>
          <w:sz w:val="30"/>
          <w:highlight w:val="cyan"/>
          <w:u w:val="single"/>
          <w:bdr w:val="single" w:sz="8" w:space="0" w:color="auto"/>
        </w:rPr>
        <w:t>across the globe</w:t>
      </w:r>
      <w:r w:rsidRPr="006C4268">
        <w:rPr>
          <w:sz w:val="10"/>
        </w:rPr>
        <w:t xml:space="preserve">. </w:t>
      </w:r>
      <w:r w:rsidRPr="000673BC">
        <w:rPr>
          <w:b/>
          <w:sz w:val="30"/>
          <w:highlight w:val="cyan"/>
          <w:u w:val="single"/>
        </w:rPr>
        <w:t>Without</w:t>
      </w:r>
      <w:r w:rsidRPr="006C4268">
        <w:rPr>
          <w:b/>
          <w:sz w:val="30"/>
          <w:u w:val="single"/>
        </w:rPr>
        <w:t xml:space="preserve"> this </w:t>
      </w:r>
      <w:r w:rsidRPr="000673BC">
        <w:rPr>
          <w:b/>
          <w:sz w:val="30"/>
          <w:highlight w:val="cyan"/>
          <w:u w:val="single"/>
        </w:rPr>
        <w:t>catastrophic upheaval</w:t>
      </w:r>
      <w:r w:rsidRPr="006C4268">
        <w:rPr>
          <w:b/>
          <w:sz w:val="30"/>
          <w:u w:val="single"/>
        </w:rPr>
        <w:t xml:space="preserve">, </w:t>
      </w:r>
      <w:r w:rsidRPr="000673BC">
        <w:rPr>
          <w:b/>
          <w:sz w:val="30"/>
          <w:highlight w:val="cyan"/>
          <w:u w:val="single"/>
        </w:rPr>
        <w:t xml:space="preserve">capitalism would remain </w:t>
      </w:r>
      <w:r w:rsidRPr="000673BC">
        <w:rPr>
          <w:b/>
          <w:iCs/>
          <w:sz w:val="30"/>
          <w:highlight w:val="cyan"/>
          <w:u w:val="single"/>
          <w:bdr w:val="single" w:sz="8" w:space="0" w:color="auto"/>
        </w:rPr>
        <w:t>completely in control</w:t>
      </w:r>
      <w:r w:rsidRPr="006C4268">
        <w:rPr>
          <w:b/>
          <w:sz w:val="30"/>
          <w:u w:val="single"/>
        </w:rPr>
        <w:t xml:space="preserve"> of the social order</w:t>
      </w:r>
      <w:r w:rsidRPr="006C4268">
        <w:rPr>
          <w:sz w:val="10"/>
        </w:rPr>
        <w:t xml:space="preserve"> and all socialist schemes would be reduced to pipe dreams. </w:t>
      </w:r>
    </w:p>
    <w:p w14:paraId="58C45209" w14:textId="77777777" w:rsidR="00690D23" w:rsidRPr="00774646" w:rsidRDefault="00690D23" w:rsidP="00690D23">
      <w:pPr>
        <w:keepNext/>
        <w:keepLines/>
        <w:spacing w:before="40" w:after="0"/>
        <w:outlineLvl w:val="3"/>
        <w:rPr>
          <w:rFonts w:eastAsiaTheme="majorEastAsia" w:cstheme="majorBidi"/>
          <w:b/>
          <w:iCs/>
          <w:sz w:val="36"/>
        </w:rPr>
      </w:pPr>
      <w:r w:rsidRPr="00774646">
        <w:rPr>
          <w:rFonts w:eastAsiaTheme="majorEastAsia" w:cstheme="majorBidi"/>
          <w:b/>
          <w:iCs/>
          <w:sz w:val="36"/>
        </w:rPr>
        <w:t>Transition wars cause extinction</w:t>
      </w:r>
    </w:p>
    <w:p w14:paraId="7E8BF610" w14:textId="77777777" w:rsidR="00690D23" w:rsidRPr="00774646" w:rsidRDefault="00690D23" w:rsidP="00690D23">
      <w:r w:rsidRPr="00774646">
        <w:rPr>
          <w:b/>
          <w:bCs/>
          <w:sz w:val="30"/>
        </w:rPr>
        <w:t>Nyquist 5.</w:t>
      </w:r>
      <w:r w:rsidRPr="00774646">
        <w:t xml:space="preserve"> J.R. renowned expert in geopolitics and international relations, WorldNetDaily contributing editor, “The Political Consequences of a Financial Crash,” February 4, www.financialsense.com/</w:t>
      </w:r>
      <w:proofErr w:type="spellStart"/>
      <w:r w:rsidRPr="00774646">
        <w:t>stormw</w:t>
      </w:r>
      <w:proofErr w:type="spellEnd"/>
      <w:r w:rsidRPr="00774646">
        <w:t>...2005/0204.html</w:t>
      </w:r>
    </w:p>
    <w:p w14:paraId="5A6BB900" w14:textId="77777777" w:rsidR="00690D23" w:rsidRPr="00774646" w:rsidRDefault="00690D23" w:rsidP="00690D23">
      <w:pPr>
        <w:rPr>
          <w:rFonts w:asciiTheme="minorHAnsi" w:hAnsiTheme="minorHAnsi"/>
          <w:sz w:val="12"/>
        </w:rPr>
      </w:pPr>
      <w:r w:rsidRPr="00774646">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774646">
        <w:rPr>
          <w:rFonts w:asciiTheme="minorHAnsi" w:hAnsiTheme="minorHAnsi"/>
          <w:u w:val="single"/>
        </w:rPr>
        <w:t xml:space="preserve">the formation of </w:t>
      </w:r>
      <w:r w:rsidRPr="000673BC">
        <w:rPr>
          <w:rFonts w:asciiTheme="minorHAnsi" w:hAnsiTheme="minorHAnsi"/>
          <w:highlight w:val="cyan"/>
          <w:u w:val="single"/>
        </w:rPr>
        <w:t>anti-cap</w:t>
      </w:r>
      <w:r w:rsidRPr="00774646">
        <w:rPr>
          <w:rFonts w:asciiTheme="minorHAnsi" w:hAnsiTheme="minorHAnsi"/>
          <w:u w:val="single"/>
        </w:rPr>
        <w:t xml:space="preserve">italist </w:t>
      </w:r>
      <w:r w:rsidRPr="000673BC">
        <w:rPr>
          <w:rFonts w:asciiTheme="minorHAnsi" w:hAnsiTheme="minorHAnsi"/>
          <w:highlight w:val="cyan"/>
          <w:u w:val="single"/>
        </w:rPr>
        <w:t>majorities and a turning away from</w:t>
      </w:r>
      <w:r w:rsidRPr="00774646">
        <w:rPr>
          <w:rFonts w:asciiTheme="minorHAnsi" w:hAnsiTheme="minorHAnsi"/>
          <w:u w:val="single"/>
        </w:rPr>
        <w:t xml:space="preserve"> the </w:t>
      </w:r>
      <w:r w:rsidRPr="000673BC">
        <w:rPr>
          <w:rFonts w:asciiTheme="minorHAnsi" w:hAnsiTheme="minorHAnsi"/>
          <w:highlight w:val="cyan"/>
          <w:u w:val="single"/>
        </w:rPr>
        <w:t>free market</w:t>
      </w:r>
      <w:r w:rsidRPr="00774646">
        <w:rPr>
          <w:rFonts w:asciiTheme="minorHAnsi" w:hAnsiTheme="minorHAnsi"/>
          <w:u w:val="single"/>
        </w:rPr>
        <w:t xml:space="preserve"> system. The danger here is not merely economic. The political left openly </w:t>
      </w:r>
      <w:r w:rsidRPr="000673BC">
        <w:rPr>
          <w:rFonts w:asciiTheme="minorHAnsi" w:hAnsiTheme="minorHAnsi"/>
          <w:highlight w:val="cyan"/>
          <w:u w:val="single"/>
        </w:rPr>
        <w:t xml:space="preserve">favors the </w:t>
      </w:r>
      <w:r w:rsidRPr="00774646">
        <w:rPr>
          <w:rFonts w:asciiTheme="minorHAnsi" w:hAnsiTheme="minorHAnsi"/>
          <w:u w:val="single"/>
        </w:rPr>
        <w:t xml:space="preserve">collapse of America’s strategic position abroad. The </w:t>
      </w:r>
      <w:r w:rsidRPr="000673BC">
        <w:rPr>
          <w:rFonts w:asciiTheme="minorHAnsi" w:hAnsiTheme="minorHAnsi"/>
          <w:highlight w:val="cyan"/>
          <w:u w:val="single"/>
        </w:rPr>
        <w:t>withdrawal</w:t>
      </w:r>
      <w:r w:rsidRPr="00774646">
        <w:rPr>
          <w:rFonts w:asciiTheme="minorHAnsi" w:hAnsiTheme="minorHAnsi"/>
          <w:u w:val="single"/>
        </w:rPr>
        <w:t xml:space="preserve"> </w:t>
      </w:r>
      <w:r w:rsidRPr="000673BC">
        <w:rPr>
          <w:rFonts w:asciiTheme="minorHAnsi" w:hAnsiTheme="minorHAnsi"/>
          <w:highlight w:val="cyan"/>
          <w:u w:val="single"/>
        </w:rPr>
        <w:t>of the</w:t>
      </w:r>
      <w:r w:rsidRPr="00774646">
        <w:rPr>
          <w:rFonts w:asciiTheme="minorHAnsi" w:hAnsiTheme="minorHAnsi"/>
          <w:u w:val="single"/>
        </w:rPr>
        <w:t xml:space="preserve"> </w:t>
      </w:r>
      <w:r w:rsidRPr="000673BC">
        <w:rPr>
          <w:rFonts w:asciiTheme="minorHAnsi" w:hAnsiTheme="minorHAnsi"/>
          <w:b/>
          <w:iCs/>
          <w:highlight w:val="cyan"/>
          <w:u w:val="single"/>
          <w:bdr w:val="single" w:sz="8" w:space="0" w:color="auto"/>
        </w:rPr>
        <w:t>U</w:t>
      </w:r>
      <w:r w:rsidRPr="00774646">
        <w:rPr>
          <w:rFonts w:asciiTheme="minorHAnsi" w:hAnsiTheme="minorHAnsi"/>
          <w:u w:val="single"/>
        </w:rPr>
        <w:t xml:space="preserve">nited </w:t>
      </w:r>
      <w:r w:rsidRPr="000673BC">
        <w:rPr>
          <w:rFonts w:asciiTheme="minorHAnsi" w:hAnsiTheme="minorHAnsi"/>
          <w:b/>
          <w:iCs/>
          <w:highlight w:val="cyan"/>
          <w:u w:val="single"/>
          <w:bdr w:val="single" w:sz="8" w:space="0" w:color="auto"/>
        </w:rPr>
        <w:t>S</w:t>
      </w:r>
      <w:r w:rsidRPr="00774646">
        <w:rPr>
          <w:rFonts w:asciiTheme="minorHAnsi" w:hAnsiTheme="minorHAnsi"/>
          <w:u w:val="single"/>
        </w:rPr>
        <w:t xml:space="preserve">tates </w:t>
      </w:r>
      <w:r w:rsidRPr="000673BC">
        <w:rPr>
          <w:rFonts w:asciiTheme="minorHAnsi" w:hAnsiTheme="minorHAnsi"/>
          <w:highlight w:val="cyan"/>
          <w:u w:val="single"/>
        </w:rPr>
        <w:t xml:space="preserve">from the </w:t>
      </w:r>
      <w:r w:rsidRPr="000673BC">
        <w:rPr>
          <w:rFonts w:asciiTheme="minorHAnsi" w:hAnsiTheme="minorHAnsi"/>
          <w:highlight w:val="cyan"/>
          <w:u w:val="single"/>
        </w:rPr>
        <w:lastRenderedPageBreak/>
        <w:t>Middle East</w:t>
      </w:r>
      <w:r w:rsidRPr="00774646">
        <w:rPr>
          <w:rFonts w:asciiTheme="minorHAnsi" w:hAnsiTheme="minorHAnsi"/>
          <w:u w:val="single"/>
        </w:rPr>
        <w:t xml:space="preserve">, the </w:t>
      </w:r>
      <w:r w:rsidRPr="000673BC">
        <w:rPr>
          <w:rFonts w:asciiTheme="minorHAnsi" w:hAnsiTheme="minorHAnsi"/>
          <w:highlight w:val="cyan"/>
          <w:u w:val="single"/>
        </w:rPr>
        <w:t>Far East and Europe</w:t>
      </w:r>
      <w:r w:rsidRPr="00774646">
        <w:rPr>
          <w:rFonts w:asciiTheme="minorHAnsi" w:hAnsiTheme="minorHAnsi"/>
          <w:u w:val="single"/>
        </w:rPr>
        <w:t xml:space="preserve"> </w:t>
      </w:r>
      <w:r w:rsidRPr="000673BC">
        <w:rPr>
          <w:rFonts w:asciiTheme="minorHAnsi" w:hAnsiTheme="minorHAnsi"/>
          <w:highlight w:val="cyan"/>
          <w:u w:val="single"/>
        </w:rPr>
        <w:t>would</w:t>
      </w:r>
      <w:r w:rsidRPr="00774646">
        <w:rPr>
          <w:rFonts w:asciiTheme="minorHAnsi" w:hAnsiTheme="minorHAnsi"/>
          <w:u w:val="single"/>
        </w:rPr>
        <w:t xml:space="preserve"> </w:t>
      </w:r>
      <w:r w:rsidRPr="000673BC">
        <w:rPr>
          <w:rFonts w:asciiTheme="minorHAnsi" w:hAnsiTheme="minorHAnsi"/>
          <w:highlight w:val="cyan"/>
          <w:u w:val="single"/>
        </w:rPr>
        <w:t>catastrophically impact</w:t>
      </w:r>
      <w:r w:rsidRPr="00774646">
        <w:rPr>
          <w:rFonts w:asciiTheme="minorHAnsi" w:hAnsiTheme="minorHAnsi"/>
          <w:u w:val="single"/>
        </w:rPr>
        <w:t xml:space="preserve"> an international system that presently allows </w:t>
      </w:r>
      <w:r w:rsidRPr="000673BC">
        <w:rPr>
          <w:rFonts w:asciiTheme="minorHAnsi" w:hAnsiTheme="minorHAnsi"/>
          <w:highlight w:val="cyan"/>
          <w:u w:val="single"/>
        </w:rPr>
        <w:t>6 billion</w:t>
      </w:r>
      <w:r w:rsidRPr="00774646">
        <w:rPr>
          <w:rFonts w:asciiTheme="minorHAnsi" w:hAnsiTheme="minorHAnsi"/>
          <w:u w:val="single"/>
        </w:rPr>
        <w:t xml:space="preserve"> people to live on the earth’s surface </w:t>
      </w:r>
      <w:r w:rsidRPr="000673BC">
        <w:rPr>
          <w:rFonts w:asciiTheme="minorHAnsi" w:hAnsiTheme="minorHAnsi"/>
          <w:highlight w:val="cyan"/>
          <w:u w:val="single"/>
        </w:rPr>
        <w:t>in</w:t>
      </w:r>
      <w:r w:rsidRPr="00774646">
        <w:rPr>
          <w:rFonts w:asciiTheme="minorHAnsi" w:hAnsiTheme="minorHAnsi"/>
          <w:u w:val="single"/>
        </w:rPr>
        <w:t xml:space="preserve"> relative </w:t>
      </w:r>
      <w:r w:rsidRPr="000673BC">
        <w:rPr>
          <w:rFonts w:asciiTheme="minorHAnsi" w:hAnsiTheme="minorHAnsi"/>
          <w:highlight w:val="cyan"/>
          <w:u w:val="single"/>
        </w:rPr>
        <w:t>peace</w:t>
      </w:r>
      <w:r w:rsidRPr="00774646">
        <w:rPr>
          <w:rFonts w:asciiTheme="minorHAnsi" w:hAnsiTheme="minorHAnsi"/>
          <w:u w:val="single"/>
        </w:rPr>
        <w:t xml:space="preserve">. </w:t>
      </w:r>
      <w:r w:rsidRPr="000673BC">
        <w:rPr>
          <w:rFonts w:asciiTheme="minorHAnsi" w:hAnsiTheme="minorHAnsi"/>
          <w:highlight w:val="cyan"/>
          <w:u w:val="single"/>
        </w:rPr>
        <w:t>Should anti-capitalist dogmas overwhelm the global market</w:t>
      </w:r>
      <w:r w:rsidRPr="00774646">
        <w:rPr>
          <w:rFonts w:asciiTheme="minorHAnsi" w:hAnsiTheme="minorHAnsi"/>
          <w:u w:val="single"/>
        </w:rPr>
        <w:t xml:space="preserve"> and trading system that evolved under American leadership, the planet’s economy would contract and untold </w:t>
      </w:r>
      <w:r w:rsidRPr="000673BC">
        <w:rPr>
          <w:rFonts w:asciiTheme="minorHAnsi" w:hAnsiTheme="minorHAnsi"/>
          <w:highlight w:val="cyan"/>
          <w:u w:val="single"/>
        </w:rPr>
        <w:t>millions would die of starvation</w:t>
      </w:r>
      <w:r w:rsidRPr="00774646">
        <w:rPr>
          <w:rFonts w:asciiTheme="minorHAnsi" w:hAnsiTheme="minorHAnsi"/>
          <w:u w:val="single"/>
        </w:rPr>
        <w:t xml:space="preserve">. </w:t>
      </w:r>
      <w:r w:rsidRPr="000673BC">
        <w:rPr>
          <w:rFonts w:asciiTheme="minorHAnsi" w:hAnsiTheme="minorHAnsi"/>
          <w:highlight w:val="cyan"/>
          <w:u w:val="single"/>
        </w:rPr>
        <w:t>Nationalistic totalitarianism</w:t>
      </w:r>
      <w:r w:rsidRPr="00774646">
        <w:rPr>
          <w:rFonts w:asciiTheme="minorHAnsi" w:hAnsiTheme="minorHAnsi"/>
          <w:u w:val="single"/>
        </w:rPr>
        <w:t xml:space="preserve">, fueled by a politics of blame, </w:t>
      </w:r>
      <w:r w:rsidRPr="000673BC">
        <w:rPr>
          <w:rFonts w:asciiTheme="minorHAnsi" w:hAnsiTheme="minorHAnsi"/>
          <w:highlight w:val="cyan"/>
          <w:u w:val="single"/>
        </w:rPr>
        <w:t>would</w:t>
      </w:r>
      <w:r w:rsidRPr="00774646">
        <w:rPr>
          <w:rFonts w:asciiTheme="minorHAnsi" w:hAnsiTheme="minorHAnsi"/>
          <w:u w:val="single"/>
        </w:rPr>
        <w:t xml:space="preserve"> once again </w:t>
      </w:r>
      <w:r w:rsidRPr="000673BC">
        <w:rPr>
          <w:rFonts w:asciiTheme="minorHAnsi" w:hAnsiTheme="minorHAnsi"/>
          <w:highlight w:val="cyan"/>
          <w:u w:val="single"/>
        </w:rPr>
        <w:t>bring war to Asia and Europe</w:t>
      </w:r>
      <w:r w:rsidRPr="00774646">
        <w:rPr>
          <w:rFonts w:asciiTheme="minorHAnsi" w:hAnsiTheme="minorHAnsi"/>
          <w:u w:val="single"/>
        </w:rPr>
        <w:t>.</w:t>
      </w:r>
      <w:r w:rsidRPr="00774646">
        <w:rPr>
          <w:rFonts w:asciiTheme="minorHAnsi" w:hAnsiTheme="minorHAnsi"/>
          <w:sz w:val="12"/>
        </w:rPr>
        <w:t xml:space="preserve"> But </w:t>
      </w:r>
      <w:r w:rsidRPr="00774646">
        <w:rPr>
          <w:rFonts w:asciiTheme="minorHAnsi" w:hAnsiTheme="minorHAnsi"/>
          <w:u w:val="single"/>
        </w:rPr>
        <w:t xml:space="preserve">this time the war would be </w:t>
      </w:r>
      <w:r w:rsidRPr="000673BC">
        <w:rPr>
          <w:rFonts w:asciiTheme="minorHAnsi" w:hAnsiTheme="minorHAnsi"/>
          <w:highlight w:val="cyan"/>
          <w:u w:val="single"/>
        </w:rPr>
        <w:t>waged</w:t>
      </w:r>
      <w:r w:rsidRPr="00774646">
        <w:rPr>
          <w:rFonts w:asciiTheme="minorHAnsi" w:hAnsiTheme="minorHAnsi"/>
          <w:u w:val="single"/>
        </w:rPr>
        <w:t xml:space="preserve"> </w:t>
      </w:r>
      <w:r w:rsidRPr="000673BC">
        <w:rPr>
          <w:rFonts w:asciiTheme="minorHAnsi" w:hAnsiTheme="minorHAnsi"/>
          <w:highlight w:val="cyan"/>
          <w:u w:val="single"/>
        </w:rPr>
        <w:t>with</w:t>
      </w:r>
      <w:r w:rsidRPr="00774646">
        <w:rPr>
          <w:rFonts w:asciiTheme="minorHAnsi" w:hAnsiTheme="minorHAnsi"/>
          <w:u w:val="single"/>
        </w:rPr>
        <w:t xml:space="preserve"> </w:t>
      </w:r>
      <w:r w:rsidRPr="000673BC">
        <w:rPr>
          <w:rFonts w:asciiTheme="minorHAnsi" w:hAnsiTheme="minorHAnsi"/>
          <w:highlight w:val="cyan"/>
          <w:u w:val="single"/>
        </w:rPr>
        <w:t>mass destruction weapons</w:t>
      </w:r>
      <w:r w:rsidRPr="00774646">
        <w:rPr>
          <w:rFonts w:asciiTheme="minorHAnsi" w:hAnsiTheme="minorHAnsi"/>
          <w:u w:val="single"/>
        </w:rPr>
        <w:t xml:space="preserve"> </w:t>
      </w:r>
      <w:r w:rsidRPr="00774646">
        <w:rPr>
          <w:rFonts w:asciiTheme="minorHAnsi" w:hAnsiTheme="minorHAnsi"/>
          <w:sz w:val="12"/>
        </w:rPr>
        <w:t xml:space="preserve">and the United States would be blamed because it is the center of global capitalism. Furthermore, </w:t>
      </w:r>
      <w:r w:rsidRPr="00774646">
        <w:rPr>
          <w:rFonts w:asciiTheme="minorHAnsi" w:hAnsiTheme="minorHAnsi"/>
          <w:u w:val="single"/>
        </w:rPr>
        <w:t xml:space="preserve">if the anti-capitalist party gains power in Washington, </w:t>
      </w:r>
      <w:r w:rsidRPr="000673BC">
        <w:rPr>
          <w:rFonts w:asciiTheme="minorHAnsi" w:hAnsiTheme="minorHAnsi"/>
          <w:highlight w:val="cyan"/>
          <w:u w:val="single"/>
        </w:rPr>
        <w:t>we can expect to</w:t>
      </w:r>
      <w:r w:rsidRPr="00774646">
        <w:rPr>
          <w:rFonts w:asciiTheme="minorHAnsi" w:hAnsiTheme="minorHAnsi"/>
          <w:u w:val="single"/>
        </w:rPr>
        <w:t xml:space="preserve"> see policies of appeasement and unilateral disarmament enacted. </w:t>
      </w:r>
      <w:r w:rsidRPr="000673BC">
        <w:rPr>
          <w:rFonts w:asciiTheme="minorHAnsi" w:hAnsiTheme="minorHAnsi"/>
          <w:highlight w:val="cyan"/>
          <w:u w:val="single"/>
        </w:rPr>
        <w:t>American appeasement and disarmament</w:t>
      </w:r>
      <w:r w:rsidRPr="00774646">
        <w:rPr>
          <w:rFonts w:asciiTheme="minorHAnsi" w:hAnsiTheme="minorHAnsi"/>
          <w:u w:val="single"/>
        </w:rPr>
        <w:t xml:space="preserve">, in this context, would be an admission of guilt before the court of world opinion. </w:t>
      </w:r>
      <w:r w:rsidRPr="000673BC">
        <w:rPr>
          <w:rFonts w:asciiTheme="minorHAnsi" w:hAnsiTheme="minorHAnsi"/>
          <w:highlight w:val="cyan"/>
          <w:u w:val="single"/>
        </w:rPr>
        <w:t>Russia and China</w:t>
      </w:r>
      <w:r w:rsidRPr="00774646">
        <w:rPr>
          <w:rFonts w:asciiTheme="minorHAnsi" w:hAnsiTheme="minorHAnsi"/>
          <w:u w:val="single"/>
        </w:rPr>
        <w:t>,</w:t>
      </w:r>
      <w:r w:rsidRPr="00774646">
        <w:rPr>
          <w:rFonts w:asciiTheme="minorHAnsi" w:hAnsiTheme="minorHAnsi"/>
          <w:sz w:val="12"/>
        </w:rPr>
        <w:t xml:space="preserve"> above all, </w:t>
      </w:r>
      <w:r w:rsidRPr="000673BC">
        <w:rPr>
          <w:rFonts w:asciiTheme="minorHAnsi" w:hAnsiTheme="minorHAnsi"/>
          <w:highlight w:val="cyan"/>
          <w:u w:val="single"/>
        </w:rPr>
        <w:t>would exploit this</w:t>
      </w:r>
      <w:r w:rsidRPr="00774646">
        <w:rPr>
          <w:rFonts w:asciiTheme="minorHAnsi" w:hAnsiTheme="minorHAnsi"/>
          <w:sz w:val="12"/>
        </w:rPr>
        <w:t xml:space="preserve"> admission </w:t>
      </w:r>
      <w:r w:rsidRPr="000673BC">
        <w:rPr>
          <w:rFonts w:asciiTheme="minorHAnsi" w:hAnsiTheme="minorHAnsi"/>
          <w:highlight w:val="cyan"/>
          <w:u w:val="single"/>
        </w:rPr>
        <w:t>to</w:t>
      </w:r>
      <w:r w:rsidRPr="00774646">
        <w:rPr>
          <w:rFonts w:asciiTheme="minorHAnsi" w:hAnsiTheme="minorHAnsi"/>
          <w:u w:val="single"/>
        </w:rPr>
        <w:t xml:space="preserve"> </w:t>
      </w:r>
      <w:r w:rsidRPr="000673BC">
        <w:rPr>
          <w:rFonts w:asciiTheme="minorHAnsi" w:hAnsiTheme="minorHAnsi"/>
          <w:highlight w:val="cyan"/>
          <w:u w:val="single"/>
        </w:rPr>
        <w:t>justify aggressive wars</w:t>
      </w:r>
      <w:r w:rsidRPr="00774646">
        <w:rPr>
          <w:rFonts w:asciiTheme="minorHAnsi" w:hAnsiTheme="minorHAnsi"/>
          <w:u w:val="single"/>
        </w:rPr>
        <w:t xml:space="preserve">, invasions </w:t>
      </w:r>
      <w:r w:rsidRPr="000673BC">
        <w:rPr>
          <w:rFonts w:asciiTheme="minorHAnsi" w:hAnsiTheme="minorHAnsi"/>
          <w:highlight w:val="cyan"/>
          <w:u w:val="single"/>
        </w:rPr>
        <w:t>and mass destruction</w:t>
      </w:r>
      <w:r w:rsidRPr="00774646">
        <w:rPr>
          <w:rFonts w:asciiTheme="minorHAnsi" w:hAnsiTheme="minorHAnsi"/>
          <w:u w:val="single"/>
        </w:rPr>
        <w:t xml:space="preserve"> attacks</w:t>
      </w:r>
      <w:r w:rsidRPr="00774646">
        <w:rPr>
          <w:rFonts w:asciiTheme="minorHAnsi" w:hAnsiTheme="minorHAnsi"/>
          <w:sz w:val="12"/>
        </w:rPr>
        <w:t>. A future financial crash, therefore, must be prevented at all costs.</w:t>
      </w:r>
    </w:p>
    <w:p w14:paraId="2A9922D8" w14:textId="4E48A93B" w:rsidR="002B7CA6" w:rsidRPr="004745CF" w:rsidRDefault="00690D23" w:rsidP="00690D23">
      <w:pPr>
        <w:pStyle w:val="Heading3"/>
      </w:pPr>
      <w:r>
        <w:lastRenderedPageBreak/>
        <w:t>Cap Good Warming</w:t>
      </w:r>
    </w:p>
    <w:p w14:paraId="4FDA77A2" w14:textId="77777777" w:rsidR="002B7CA6" w:rsidRPr="00DB041C" w:rsidRDefault="002B7CA6" w:rsidP="002B7CA6">
      <w:pPr>
        <w:pStyle w:val="Heading4"/>
      </w:pPr>
      <w:r w:rsidRPr="00DB041C">
        <w:t>Cap net good for environment – property rights</w:t>
      </w:r>
    </w:p>
    <w:p w14:paraId="0B2C606A" w14:textId="77777777" w:rsidR="002B7CA6" w:rsidRPr="00DB041C" w:rsidRDefault="002B7CA6" w:rsidP="002B7CA6">
      <w:pPr>
        <w:rPr>
          <w:sz w:val="16"/>
          <w:szCs w:val="20"/>
        </w:rPr>
      </w:pPr>
      <w:r w:rsidRPr="00DB041C">
        <w:rPr>
          <w:rStyle w:val="StyleStyleBold12pt1"/>
        </w:rPr>
        <w:t>Veer 12</w:t>
      </w:r>
      <w:r w:rsidRPr="00DB041C">
        <w:rPr>
          <w:b/>
          <w:szCs w:val="20"/>
        </w:rPr>
        <w:t xml:space="preserve"> </w:t>
      </w:r>
      <w:r w:rsidRPr="00DB041C">
        <w:rPr>
          <w:sz w:val="16"/>
          <w:szCs w:val="20"/>
        </w:rPr>
        <w:t>(Pierre-Guy, Independent journalist writing for the Von Mises Institute, 5/2, “Cheer for the Environment, Cheer for Capitalism,” http://www.mises.ca/posts/blog/cheer-for-the-environment-cheer-for-capitalism/)</w:t>
      </w:r>
    </w:p>
    <w:p w14:paraId="407B7ED3" w14:textId="77777777" w:rsidR="002B7CA6" w:rsidRPr="00DB041C" w:rsidRDefault="002B7CA6" w:rsidP="002B7CA6">
      <w:pPr>
        <w:rPr>
          <w:sz w:val="16"/>
        </w:rPr>
      </w:pPr>
      <w:r w:rsidRPr="00DB041C">
        <w:rPr>
          <w:sz w:val="16"/>
        </w:rPr>
        <w:t xml:space="preserve">No Ownership, No Responsibility </w:t>
      </w:r>
      <w:r w:rsidRPr="00DB041C">
        <w:rPr>
          <w:u w:val="single"/>
        </w:rPr>
        <w:t>How can such a negligence have happened?</w:t>
      </w:r>
      <w:r w:rsidRPr="00DB041C">
        <w:rPr>
          <w:sz w:val="16"/>
        </w:rPr>
        <w:t xml:space="preserve"> It’s simple: </w:t>
      </w:r>
      <w:r w:rsidRPr="000673BC">
        <w:rPr>
          <w:b/>
          <w:highlight w:val="cyan"/>
          <w:u w:val="single"/>
        </w:rPr>
        <w:t>no one was the legitimate owner of the resources</w:t>
      </w:r>
      <w:r w:rsidRPr="00DB041C">
        <w:rPr>
          <w:sz w:val="16"/>
        </w:rPr>
        <w:t xml:space="preserve"> (water, air, ground). </w:t>
      </w:r>
      <w:r w:rsidRPr="00DB041C">
        <w:rPr>
          <w:u w:val="single"/>
        </w:rPr>
        <w:t>When a property is state-owned</w:t>
      </w:r>
      <w:r w:rsidRPr="00DB041C">
        <w:rPr>
          <w:sz w:val="16"/>
        </w:rPr>
        <w:t xml:space="preserve"> – as was the case under communism – </w:t>
      </w:r>
      <w:r w:rsidRPr="000673BC">
        <w:rPr>
          <w:b/>
          <w:highlight w:val="cyan"/>
          <w:u w:val="single"/>
        </w:rPr>
        <w:t>government has generally little incentive to sustainably exploit it</w:t>
      </w:r>
      <w:r w:rsidRPr="000673BC">
        <w:rPr>
          <w:sz w:val="16"/>
          <w:highlight w:val="cyan"/>
        </w:rPr>
        <w:t xml:space="preserve">. </w:t>
      </w:r>
      <w:r w:rsidRPr="00933917">
        <w:rPr>
          <w:u w:val="single"/>
        </w:rPr>
        <w:t>In communist Europe</w:t>
      </w:r>
      <w:r w:rsidRPr="00933917">
        <w:rPr>
          <w:sz w:val="16"/>
        </w:rPr>
        <w:t xml:space="preserve">, </w:t>
      </w:r>
      <w:r w:rsidRPr="00933917">
        <w:rPr>
          <w:u w:val="single"/>
        </w:rPr>
        <w:t>governments</w:t>
      </w:r>
      <w:r w:rsidRPr="00DB041C">
        <w:rPr>
          <w:u w:val="single"/>
        </w:rPr>
        <w:t xml:space="preserve"> wanted to industrialize their country in order</w:t>
      </w:r>
      <w:r w:rsidRPr="00DB041C">
        <w:rPr>
          <w:sz w:val="16"/>
        </w:rPr>
        <w:t xml:space="preserve">, they hoped, </w:t>
      </w:r>
      <w:r w:rsidRPr="00DB041C">
        <w:rPr>
          <w:u w:val="single"/>
        </w:rPr>
        <w:t>to catch up with capitalist economies</w:t>
      </w:r>
      <w:r w:rsidRPr="00DB041C">
        <w:rPr>
          <w:sz w:val="16"/>
        </w:rPr>
        <w:t xml:space="preserve">. </w:t>
      </w:r>
      <w:r w:rsidRPr="00DB041C">
        <w:rPr>
          <w:u w:val="single"/>
        </w:rPr>
        <w:t>Objectives were set, and they had to be met no matter what. This included the use of brown coal, high in sulfur and that creates heavy smoke</w:t>
      </w:r>
      <w:r w:rsidRPr="00DB041C">
        <w:rPr>
          <w:sz w:val="16"/>
        </w:rPr>
        <w:t xml:space="preserve"> when burned[4], </w:t>
      </w:r>
      <w:r w:rsidRPr="00DB041C">
        <w:rPr>
          <w:u w:val="single"/>
        </w:rPr>
        <w:t>and questionable farming methods</w:t>
      </w:r>
      <w:r w:rsidRPr="00DB041C">
        <w:rPr>
          <w:sz w:val="16"/>
        </w:rPr>
        <w:t xml:space="preserve">, which depleted the soil. This lack of vision can also be seen in the public sector of capitalist countries. In the US, the Department of Defense creates more dangerous waste than the top five chemical product companies put together. In fact, pollution is such that cleanup costs are estimated at $20 billion. The same goes for agriculture, where Washington encourages </w:t>
      </w:r>
      <w:proofErr w:type="spellStart"/>
      <w:r w:rsidRPr="00DB041C">
        <w:rPr>
          <w:sz w:val="16"/>
        </w:rPr>
        <w:t>overfarming</w:t>
      </w:r>
      <w:proofErr w:type="spellEnd"/>
      <w:r w:rsidRPr="00DB041C">
        <w:rPr>
          <w:sz w:val="16"/>
        </w:rPr>
        <w:t xml:space="preserve"> or even farming not adapted for the environment it’s in[5]. Capitalism, the Green Solution </w:t>
      </w:r>
      <w:r w:rsidRPr="00DB041C">
        <w:rPr>
          <w:u w:val="single"/>
        </w:rPr>
        <w:t xml:space="preserve">In order to </w:t>
      </w:r>
      <w:r w:rsidRPr="000673BC">
        <w:rPr>
          <w:highlight w:val="cyan"/>
          <w:u w:val="single"/>
        </w:rPr>
        <w:t>solve most of the pollution</w:t>
      </w:r>
      <w:r w:rsidRPr="00DB041C">
        <w:rPr>
          <w:u w:val="single"/>
        </w:rPr>
        <w:t xml:space="preserve"> problems, there exists a simple solution: </w:t>
      </w:r>
      <w:r w:rsidRPr="000673BC">
        <w:rPr>
          <w:b/>
          <w:highlight w:val="cyan"/>
          <w:u w:val="single"/>
        </w:rPr>
        <w:t>laissez-faire capitalism, i.e.</w:t>
      </w:r>
      <w:r w:rsidRPr="000673BC">
        <w:rPr>
          <w:highlight w:val="cyan"/>
          <w:u w:val="single"/>
        </w:rPr>
        <w:t xml:space="preserve"> </w:t>
      </w:r>
      <w:r w:rsidRPr="000673BC">
        <w:rPr>
          <w:b/>
          <w:highlight w:val="cyan"/>
          <w:u w:val="single"/>
        </w:rPr>
        <w:t>make sure property rights and profitability can be applied</w:t>
      </w:r>
      <w:r w:rsidRPr="000673BC">
        <w:rPr>
          <w:sz w:val="16"/>
          <w:highlight w:val="cyan"/>
        </w:rPr>
        <w:t>.</w:t>
      </w:r>
      <w:r w:rsidRPr="00DB041C">
        <w:rPr>
          <w:sz w:val="16"/>
        </w:rPr>
        <w:t xml:space="preserve"> </w:t>
      </w:r>
      <w:r w:rsidRPr="00DB041C">
        <w:rPr>
          <w:u w:val="single"/>
        </w:rPr>
        <w:t>The latter helped Eastern Europe</w:t>
      </w:r>
      <w:r w:rsidRPr="00DB041C">
        <w:rPr>
          <w:sz w:val="16"/>
        </w:rPr>
        <w:t xml:space="preserve">; when communism fell, </w:t>
      </w:r>
      <w:r w:rsidRPr="00DB041C">
        <w:rPr>
          <w:u w:val="single"/>
        </w:rPr>
        <w:t>capitalism made the countries seek profitable</w:t>
      </w:r>
      <w:r w:rsidRPr="00DB041C">
        <w:rPr>
          <w:sz w:val="16"/>
        </w:rPr>
        <w:t xml:space="preserve"> – and not just cheap – </w:t>
      </w:r>
      <w:r w:rsidRPr="00DB041C">
        <w:rPr>
          <w:u w:val="single"/>
        </w:rPr>
        <w:t>ways to produce, which greatly reduced pollution</w:t>
      </w:r>
      <w:r w:rsidRPr="00DB041C">
        <w:rPr>
          <w:sz w:val="16"/>
        </w:rPr>
        <w:t xml:space="preserve">[6]. As for the former, it proved its effectiveness, notably with the Love Canal[7]. </w:t>
      </w:r>
      <w:r w:rsidRPr="000673BC">
        <w:rPr>
          <w:highlight w:val="cyan"/>
          <w:u w:val="single"/>
        </w:rPr>
        <w:t>Property rights are also thought of in order to protect some resources, be it fish</w:t>
      </w:r>
      <w:r w:rsidRPr="000673BC">
        <w:rPr>
          <w:sz w:val="16"/>
          <w:highlight w:val="cyan"/>
        </w:rPr>
        <w:t xml:space="preserve">[8] </w:t>
      </w:r>
      <w:r w:rsidRPr="000673BC">
        <w:rPr>
          <w:highlight w:val="cyan"/>
          <w:u w:val="single"/>
        </w:rPr>
        <w:t>or endangered species</w:t>
      </w:r>
      <w:r w:rsidRPr="000673BC">
        <w:rPr>
          <w:sz w:val="16"/>
          <w:highlight w:val="cyan"/>
        </w:rPr>
        <w:t xml:space="preserve">[9]. </w:t>
      </w:r>
      <w:r w:rsidRPr="00027F32">
        <w:rPr>
          <w:u w:val="single"/>
        </w:rPr>
        <w:t xml:space="preserve">Why such efficiency? Because </w:t>
      </w:r>
      <w:r w:rsidRPr="000673BC">
        <w:rPr>
          <w:highlight w:val="cyan"/>
          <w:u w:val="single"/>
        </w:rPr>
        <w:t>an owner’s self-interest is directed towards the maximum profitability</w:t>
      </w:r>
      <w:r w:rsidRPr="00DB041C">
        <w:rPr>
          <w:sz w:val="16"/>
        </w:rPr>
        <w:t xml:space="preserve"> of his piece of land. </w:t>
      </w:r>
      <w:r w:rsidRPr="00DB041C">
        <w:rPr>
          <w:u w:val="single"/>
        </w:rPr>
        <w:t>By containing pollution – as Hooker Chemicals did with its canal – he keeps away from costly lawsuit for property violation</w:t>
      </w:r>
      <w:r w:rsidRPr="00DB041C">
        <w:rPr>
          <w:sz w:val="16"/>
        </w:rPr>
        <w:t xml:space="preserve">. At the same time, </w:t>
      </w:r>
      <w:r w:rsidRPr="00DB041C">
        <w:rPr>
          <w:u w:val="single"/>
        </w:rPr>
        <w:t>badly managed pollution can diminish the value of the land, and therefore profits. Any entrepreneur with a long-term vision</w:t>
      </w:r>
      <w:r w:rsidRPr="00DB041C">
        <w:rPr>
          <w:sz w:val="16"/>
        </w:rPr>
        <w:t xml:space="preserve"> – and whose property is safe from arbitrary government decisions – </w:t>
      </w:r>
      <w:r w:rsidRPr="00DB041C">
        <w:rPr>
          <w:u w:val="single"/>
        </w:rPr>
        <w:t>thinks about all that in order to protect his investment</w:t>
      </w:r>
      <w:r w:rsidRPr="00DB041C">
        <w:rPr>
          <w:sz w:val="16"/>
        </w:rPr>
        <w:t xml:space="preserve">. One isn’t foolish enough to sack one’s property! In conclusion, I have to mention that I agree with environmentalists that it is importance to preserve the environment in order to protect mother nature and humans. However, I strongly disagree with their means, i.e. government intervention. Considering it very seldom has a long-term vision, it is the worst thing that can happen. In fact, one could </w:t>
      </w:r>
      <w:proofErr w:type="spellStart"/>
      <w:r w:rsidRPr="00DB041C">
        <w:rPr>
          <w:sz w:val="16"/>
        </w:rPr>
        <w:t>says</w:t>
      </w:r>
      <w:proofErr w:type="spellEnd"/>
      <w:r w:rsidRPr="00DB041C">
        <w:rPr>
          <w:sz w:val="16"/>
        </w:rPr>
        <w:t xml:space="preserve"> that </w:t>
      </w:r>
      <w:r w:rsidRPr="000673BC">
        <w:rPr>
          <w:highlight w:val="cyan"/>
          <w:u w:val="single"/>
        </w:rPr>
        <w:t>most environmental disasters are</w:t>
      </w:r>
      <w:r w:rsidRPr="000673BC">
        <w:rPr>
          <w:sz w:val="16"/>
          <w:highlight w:val="cyan"/>
        </w:rPr>
        <w:t>,</w:t>
      </w:r>
      <w:r w:rsidRPr="00DB041C">
        <w:rPr>
          <w:sz w:val="16"/>
        </w:rPr>
        <w:t xml:space="preserve"> directly or indirectly, </w:t>
      </w:r>
      <w:r w:rsidRPr="000673BC">
        <w:rPr>
          <w:highlight w:val="cyan"/>
          <w:u w:val="single"/>
        </w:rPr>
        <w:t>caused</w:t>
      </w:r>
      <w:r w:rsidRPr="00DB041C">
        <w:rPr>
          <w:u w:val="single"/>
        </w:rPr>
        <w:t xml:space="preserve"> </w:t>
      </w:r>
      <w:r w:rsidRPr="00DB041C">
        <w:rPr>
          <w:sz w:val="16"/>
        </w:rPr>
        <w:t>by the State, mainly</w:t>
      </w:r>
      <w:r w:rsidRPr="00DB041C">
        <w:rPr>
          <w:u w:val="single"/>
        </w:rPr>
        <w:t xml:space="preserve"> </w:t>
      </w:r>
      <w:r w:rsidRPr="000673BC">
        <w:rPr>
          <w:highlight w:val="cyan"/>
          <w:u w:val="single"/>
        </w:rPr>
        <w:t>by a lack of clear property rights</w:t>
      </w:r>
      <w:r w:rsidRPr="00DB041C">
        <w:rPr>
          <w:sz w:val="16"/>
        </w:rPr>
        <w:t xml:space="preserve">. Were they clearer, they would let each and </w:t>
      </w:r>
      <w:proofErr w:type="spellStart"/>
      <w:r w:rsidRPr="00DB041C">
        <w:rPr>
          <w:sz w:val="16"/>
        </w:rPr>
        <w:t>everyone</w:t>
      </w:r>
      <w:proofErr w:type="spellEnd"/>
      <w:r w:rsidRPr="00DB041C">
        <w:rPr>
          <w:sz w:val="16"/>
        </w:rPr>
        <w:t xml:space="preserve"> of us, out of self-interest, protect the environment in a better manner. That way, everyone’s a winner.</w:t>
      </w:r>
    </w:p>
    <w:p w14:paraId="5D3B4AF9" w14:textId="77777777" w:rsidR="002B7CA6" w:rsidRDefault="002B7CA6" w:rsidP="002B7CA6">
      <w:pPr>
        <w:rPr>
          <w:sz w:val="14"/>
        </w:rPr>
      </w:pPr>
    </w:p>
    <w:p w14:paraId="3E09648F" w14:textId="77777777" w:rsidR="00CE1B41" w:rsidRPr="006C4268" w:rsidRDefault="00CE1B41" w:rsidP="00CE1B41">
      <w:pPr>
        <w:keepNext/>
        <w:keepLines/>
        <w:spacing w:before="40" w:after="0"/>
        <w:outlineLvl w:val="3"/>
        <w:rPr>
          <w:rFonts w:eastAsiaTheme="majorEastAsia" w:cstheme="majorBidi"/>
          <w:b/>
          <w:iCs/>
          <w:sz w:val="36"/>
        </w:rPr>
      </w:pPr>
      <w:r w:rsidRPr="006C4268">
        <w:rPr>
          <w:rFonts w:eastAsiaTheme="majorEastAsia" w:cstheme="majorBidi"/>
          <w:b/>
          <w:iCs/>
          <w:sz w:val="36"/>
        </w:rPr>
        <w:t>Growth forces structural changes that solve environmental damage</w:t>
      </w:r>
    </w:p>
    <w:p w14:paraId="09639DD1" w14:textId="77777777" w:rsidR="00CE1B41" w:rsidRPr="006C4268" w:rsidRDefault="00CE1B41" w:rsidP="00CE1B41">
      <w:pPr>
        <w:rPr>
          <w:sz w:val="18"/>
          <w:szCs w:val="18"/>
        </w:rPr>
      </w:pPr>
      <w:proofErr w:type="spellStart"/>
      <w:r w:rsidRPr="006C4268">
        <w:rPr>
          <w:sz w:val="18"/>
          <w:szCs w:val="18"/>
        </w:rPr>
        <w:t>Faik</w:t>
      </w:r>
      <w:proofErr w:type="spellEnd"/>
      <w:r w:rsidRPr="006C4268">
        <w:rPr>
          <w:sz w:val="18"/>
          <w:szCs w:val="18"/>
        </w:rPr>
        <w:t xml:space="preserve"> </w:t>
      </w:r>
      <w:proofErr w:type="spellStart"/>
      <w:r w:rsidRPr="006C4268">
        <w:rPr>
          <w:b/>
          <w:bCs/>
          <w:sz w:val="30"/>
        </w:rPr>
        <w:t>Bilgili</w:t>
      </w:r>
      <w:proofErr w:type="spellEnd"/>
      <w:r w:rsidRPr="006C4268">
        <w:rPr>
          <w:b/>
          <w:bCs/>
          <w:sz w:val="30"/>
        </w:rPr>
        <w:t xml:space="preserve"> et al. 16</w:t>
      </w:r>
      <w:r w:rsidRPr="006C4268">
        <w:rPr>
          <w:sz w:val="18"/>
          <w:szCs w:val="18"/>
        </w:rPr>
        <w:t xml:space="preserve">. **PhD in Economics, The City University of New York and Istanbul University; professor of Economics, </w:t>
      </w:r>
      <w:proofErr w:type="spellStart"/>
      <w:r w:rsidRPr="006C4268">
        <w:rPr>
          <w:sz w:val="18"/>
          <w:szCs w:val="18"/>
        </w:rPr>
        <w:t>Erciyes</w:t>
      </w:r>
      <w:proofErr w:type="spellEnd"/>
      <w:r w:rsidRPr="006C4268">
        <w:rPr>
          <w:sz w:val="18"/>
          <w:szCs w:val="18"/>
        </w:rPr>
        <w:t xml:space="preserve"> University, Turkey. ** </w:t>
      </w:r>
      <w:proofErr w:type="spellStart"/>
      <w:r w:rsidRPr="006C4268">
        <w:rPr>
          <w:sz w:val="18"/>
          <w:szCs w:val="18"/>
        </w:rPr>
        <w:t>Emrah</w:t>
      </w:r>
      <w:proofErr w:type="spellEnd"/>
      <w:r w:rsidRPr="006C4268">
        <w:rPr>
          <w:sz w:val="18"/>
          <w:szCs w:val="18"/>
        </w:rPr>
        <w:t xml:space="preserve"> </w:t>
      </w:r>
      <w:proofErr w:type="spellStart"/>
      <w:r w:rsidRPr="006C4268">
        <w:rPr>
          <w:sz w:val="18"/>
          <w:szCs w:val="18"/>
        </w:rPr>
        <w:t>Kocak</w:t>
      </w:r>
      <w:proofErr w:type="spellEnd"/>
      <w:r w:rsidRPr="006C4268">
        <w:rPr>
          <w:sz w:val="18"/>
          <w:szCs w:val="18"/>
        </w:rPr>
        <w:t xml:space="preserve">, Researcher, </w:t>
      </w:r>
      <w:proofErr w:type="spellStart"/>
      <w:r w:rsidRPr="006C4268">
        <w:rPr>
          <w:sz w:val="18"/>
          <w:szCs w:val="18"/>
        </w:rPr>
        <w:t>Evran</w:t>
      </w:r>
      <w:proofErr w:type="spellEnd"/>
      <w:r w:rsidRPr="006C4268">
        <w:rPr>
          <w:sz w:val="18"/>
          <w:szCs w:val="18"/>
        </w:rPr>
        <w:t xml:space="preserve"> University. **</w:t>
      </w:r>
      <w:proofErr w:type="spellStart"/>
      <w:r w:rsidRPr="006C4268">
        <w:rPr>
          <w:sz w:val="18"/>
          <w:szCs w:val="18"/>
        </w:rPr>
        <w:t>Ümit</w:t>
      </w:r>
      <w:proofErr w:type="spellEnd"/>
      <w:r w:rsidRPr="006C4268">
        <w:rPr>
          <w:sz w:val="18"/>
          <w:szCs w:val="18"/>
        </w:rPr>
        <w:t xml:space="preserve"> </w:t>
      </w:r>
      <w:proofErr w:type="spellStart"/>
      <w:r w:rsidRPr="006C4268">
        <w:rPr>
          <w:sz w:val="18"/>
          <w:szCs w:val="18"/>
        </w:rPr>
        <w:t>Bulut</w:t>
      </w:r>
      <w:proofErr w:type="spellEnd"/>
      <w:r w:rsidRPr="006C4268">
        <w:rPr>
          <w:sz w:val="18"/>
          <w:szCs w:val="18"/>
        </w:rPr>
        <w:t xml:space="preserve">, PhD in Economics, Gazi University and Professor of Economics, Ahi </w:t>
      </w:r>
      <w:proofErr w:type="spellStart"/>
      <w:r w:rsidRPr="006C4268">
        <w:rPr>
          <w:sz w:val="18"/>
          <w:szCs w:val="18"/>
        </w:rPr>
        <w:t>Evran</w:t>
      </w:r>
      <w:proofErr w:type="spellEnd"/>
      <w:r w:rsidRPr="006C4268">
        <w:rPr>
          <w:sz w:val="18"/>
          <w:szCs w:val="18"/>
        </w:rPr>
        <w:t xml:space="preserve"> University. “The dynamic impact of renewable energy consumption on CO2 emissions: A revisited Environmental Kuznets Curve approach.” Renewable and Sustainable Energy Reviews 54(Feb): 838-9. Emory Libraries.</w:t>
      </w:r>
    </w:p>
    <w:p w14:paraId="4DAA0290" w14:textId="5BC08A00" w:rsidR="00CE1B41" w:rsidRPr="006C4268" w:rsidRDefault="00CE1B41" w:rsidP="00CE1B41">
      <w:pPr>
        <w:rPr>
          <w:sz w:val="10"/>
        </w:rPr>
      </w:pPr>
      <w:r w:rsidRPr="006C4268">
        <w:rPr>
          <w:sz w:val="10"/>
        </w:rPr>
        <w:t xml:space="preserve">Some seminal papers reveal that, </w:t>
      </w:r>
      <w:r w:rsidRPr="006C4268">
        <w:rPr>
          <w:b/>
          <w:sz w:val="30"/>
          <w:u w:val="single"/>
        </w:rPr>
        <w:t>within the process of economic growth, environmental pollution level first scales up and later scales down</w:t>
      </w:r>
      <w:r w:rsidRPr="006C4268">
        <w:rPr>
          <w:sz w:val="10"/>
        </w:rPr>
        <w:t xml:space="preserve">. This is </w:t>
      </w:r>
      <w:r w:rsidRPr="006C4268">
        <w:rPr>
          <w:b/>
          <w:sz w:val="30"/>
          <w:u w:val="single"/>
        </w:rPr>
        <w:t>an inverted U-shaped relationship between GDP</w:t>
      </w:r>
      <w:r w:rsidRPr="006C4268">
        <w:rPr>
          <w:sz w:val="10"/>
        </w:rPr>
        <w:t xml:space="preserve"> per capita </w:t>
      </w:r>
      <w:r w:rsidRPr="006C4268">
        <w:rPr>
          <w:b/>
          <w:sz w:val="30"/>
          <w:u w:val="single"/>
        </w:rPr>
        <w:t>and pollution level</w:t>
      </w:r>
      <w:r w:rsidRPr="006C4268">
        <w:rPr>
          <w:sz w:val="10"/>
        </w:rPr>
        <w:t xml:space="preserve"> (Grossman and Krueger [3,4], </w:t>
      </w:r>
      <w:proofErr w:type="spellStart"/>
      <w:r w:rsidRPr="006C4268">
        <w:rPr>
          <w:sz w:val="10"/>
        </w:rPr>
        <w:t>Panayotou</w:t>
      </w:r>
      <w:proofErr w:type="spellEnd"/>
      <w:r w:rsidRPr="006C4268">
        <w:rPr>
          <w:sz w:val="10"/>
        </w:rPr>
        <w:t xml:space="preserve"> [5], </w:t>
      </w:r>
      <w:proofErr w:type="spellStart"/>
      <w:r w:rsidRPr="006C4268">
        <w:rPr>
          <w:sz w:val="10"/>
        </w:rPr>
        <w:t>Shafik</w:t>
      </w:r>
      <w:proofErr w:type="spellEnd"/>
      <w:r w:rsidRPr="006C4268">
        <w:rPr>
          <w:sz w:val="10"/>
        </w:rPr>
        <w:t xml:space="preserve"> [6], Selden and Song [7]). Since this relationship resembles the relationship between GDP per capita and income inequality produced by Kuznets [8], </w:t>
      </w:r>
      <w:proofErr w:type="spellStart"/>
      <w:r w:rsidRPr="006C4268">
        <w:rPr>
          <w:sz w:val="10"/>
        </w:rPr>
        <w:t>Panayotou</w:t>
      </w:r>
      <w:proofErr w:type="spellEnd"/>
      <w:r w:rsidRPr="006C4268">
        <w:rPr>
          <w:sz w:val="10"/>
        </w:rPr>
        <w:t xml:space="preserve"> [5] calls it Environmental </w:t>
      </w:r>
      <w:r w:rsidRPr="006C4268">
        <w:rPr>
          <w:b/>
          <w:sz w:val="30"/>
          <w:u w:val="single"/>
        </w:rPr>
        <w:lastRenderedPageBreak/>
        <w:t>Kuznets Curve (EKC)</w:t>
      </w:r>
      <w:r w:rsidRPr="006C4268">
        <w:rPr>
          <w:sz w:val="10"/>
        </w:rPr>
        <w:t xml:space="preserve">. According to the EKC hypothesis, </w:t>
      </w:r>
      <w:r w:rsidRPr="006C4268">
        <w:rPr>
          <w:b/>
          <w:sz w:val="30"/>
          <w:u w:val="single"/>
        </w:rPr>
        <w:t>the level of environmental pollution</w:t>
      </w:r>
      <w:r w:rsidRPr="006C4268">
        <w:rPr>
          <w:sz w:val="10"/>
        </w:rPr>
        <w:t xml:space="preserve"> initially intensifies because of economic growth, later </w:t>
      </w:r>
      <w:r w:rsidRPr="006C4268">
        <w:rPr>
          <w:b/>
          <w:sz w:val="30"/>
          <w:u w:val="single"/>
        </w:rPr>
        <w:t>tampers after GDP per capita reaches a threshold value</w:t>
      </w:r>
      <w:r w:rsidRPr="006C4268">
        <w:rPr>
          <w:sz w:val="10"/>
        </w:rPr>
        <w:t xml:space="preserve"> (</w:t>
      </w:r>
      <w:proofErr w:type="spellStart"/>
      <w:r w:rsidRPr="006C4268">
        <w:rPr>
          <w:sz w:val="10"/>
        </w:rPr>
        <w:t>Panayotou</w:t>
      </w:r>
      <w:proofErr w:type="spellEnd"/>
      <w:r w:rsidRPr="006C4268">
        <w:rPr>
          <w:sz w:val="10"/>
        </w:rPr>
        <w:t xml:space="preserve"> [5], Suri and Chapman [9]; Stern [10]). Therefore, this hypothesis implies a dynamic process in which </w:t>
      </w:r>
      <w:r w:rsidRPr="006C4268">
        <w:rPr>
          <w:b/>
          <w:sz w:val="30"/>
          <w:u w:val="single"/>
        </w:rPr>
        <w:t>structural change occurs together with economic growth</w:t>
      </w:r>
      <w:r w:rsidRPr="006C4268">
        <w:rPr>
          <w:sz w:val="10"/>
        </w:rPr>
        <w:t xml:space="preserve"> (</w:t>
      </w:r>
      <w:proofErr w:type="spellStart"/>
      <w:r w:rsidRPr="006C4268">
        <w:rPr>
          <w:sz w:val="10"/>
        </w:rPr>
        <w:t>Dinda</w:t>
      </w:r>
      <w:proofErr w:type="spellEnd"/>
      <w:r w:rsidRPr="006C4268">
        <w:rPr>
          <w:sz w:val="10"/>
        </w:rPr>
        <w:t xml:space="preserve"> [2]). Grossman and Krueger [3] first clarify how the EKC arises. They explore that </w:t>
      </w:r>
      <w:r w:rsidRPr="006C4268">
        <w:rPr>
          <w:b/>
          <w:sz w:val="30"/>
          <w:u w:val="single"/>
        </w:rPr>
        <w:t>economic growth affects environmental quality through three channels:</w:t>
      </w:r>
      <w:r w:rsidRPr="006C4268">
        <w:rPr>
          <w:sz w:val="10"/>
        </w:rPr>
        <w:t xml:space="preserve"> (</w:t>
      </w:r>
      <w:proofErr w:type="spellStart"/>
      <w:r w:rsidRPr="006C4268">
        <w:rPr>
          <w:sz w:val="10"/>
        </w:rPr>
        <w:t>i</w:t>
      </w:r>
      <w:proofErr w:type="spellEnd"/>
      <w:r w:rsidRPr="006C4268">
        <w:rPr>
          <w:sz w:val="10"/>
        </w:rPr>
        <w:t xml:space="preserve">) </w:t>
      </w:r>
      <w:r w:rsidRPr="006C4268">
        <w:rPr>
          <w:b/>
          <w:sz w:val="30"/>
          <w:u w:val="single"/>
        </w:rPr>
        <w:t>scale effect,</w:t>
      </w:r>
      <w:r w:rsidRPr="006C4268">
        <w:rPr>
          <w:sz w:val="10"/>
        </w:rPr>
        <w:t xml:space="preserve"> (ii) </w:t>
      </w:r>
      <w:r w:rsidRPr="006C4268">
        <w:rPr>
          <w:b/>
          <w:sz w:val="30"/>
          <w:u w:val="single"/>
        </w:rPr>
        <w:t>structural effect, and</w:t>
      </w:r>
      <w:r w:rsidRPr="006C4268">
        <w:rPr>
          <w:sz w:val="10"/>
        </w:rPr>
        <w:t xml:space="preserve"> (iii) </w:t>
      </w:r>
      <w:r w:rsidRPr="006C4268">
        <w:rPr>
          <w:b/>
          <w:sz w:val="30"/>
          <w:u w:val="single"/>
        </w:rPr>
        <w:t>technological effect</w:t>
      </w:r>
      <w:r w:rsidRPr="006C4268">
        <w:rPr>
          <w:sz w:val="10"/>
        </w:rPr>
        <w:t>. Fig. 1 presents the EKC within the periods of (</w:t>
      </w:r>
      <w:proofErr w:type="spellStart"/>
      <w:r w:rsidRPr="006C4268">
        <w:rPr>
          <w:sz w:val="10"/>
        </w:rPr>
        <w:t>i</w:t>
      </w:r>
      <w:proofErr w:type="spellEnd"/>
      <w:r w:rsidRPr="006C4268">
        <w:rPr>
          <w:sz w:val="10"/>
        </w:rPr>
        <w:t>), (ii) and (iii).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w:t>
      </w:r>
      <w:proofErr w:type="spellStart"/>
      <w:r w:rsidRPr="006C4268">
        <w:rPr>
          <w:sz w:val="10"/>
        </w:rPr>
        <w:t>Torras</w:t>
      </w:r>
      <w:proofErr w:type="spellEnd"/>
      <w:r w:rsidRPr="006C4268">
        <w:rPr>
          <w:sz w:val="10"/>
        </w:rPr>
        <w:t xml:space="preserve"> and Boyce [11], </w:t>
      </w:r>
      <w:proofErr w:type="spellStart"/>
      <w:r w:rsidRPr="006C4268">
        <w:rPr>
          <w:sz w:val="10"/>
        </w:rPr>
        <w:t>Dinda</w:t>
      </w:r>
      <w:proofErr w:type="spellEnd"/>
      <w:r w:rsidRPr="006C4268">
        <w:rPr>
          <w:sz w:val="10"/>
        </w:rPr>
        <w:t xml:space="preserve"> [2], </w:t>
      </w:r>
      <w:proofErr w:type="spellStart"/>
      <w:r w:rsidRPr="006C4268">
        <w:rPr>
          <w:sz w:val="10"/>
        </w:rPr>
        <w:t>Prieur</w:t>
      </w:r>
      <w:proofErr w:type="spellEnd"/>
      <w:r w:rsidRPr="006C4268">
        <w:rPr>
          <w:sz w:val="10"/>
        </w:rPr>
        <w:t xml:space="preserve"> [12]). </w:t>
      </w:r>
      <w:r w:rsidRPr="006C4268">
        <w:rPr>
          <w:b/>
          <w:sz w:val="30"/>
          <w:u w:val="single"/>
        </w:rPr>
        <w:t xml:space="preserve">The structural effect states that the economy will have a structural transformation, and </w:t>
      </w:r>
      <w:r w:rsidRPr="006C4268">
        <w:rPr>
          <w:b/>
          <w:iCs/>
          <w:sz w:val="30"/>
          <w:u w:val="single"/>
          <w:bdr w:val="single" w:sz="8" w:space="0" w:color="auto"/>
        </w:rPr>
        <w:t xml:space="preserve">economic </w:t>
      </w:r>
      <w:r w:rsidRPr="000673BC">
        <w:rPr>
          <w:b/>
          <w:iCs/>
          <w:sz w:val="30"/>
          <w:highlight w:val="cyan"/>
          <w:u w:val="single"/>
          <w:bdr w:val="single" w:sz="8" w:space="0" w:color="auto"/>
        </w:rPr>
        <w:t>growth will affect environment positively</w:t>
      </w:r>
      <w:r w:rsidRPr="006C4268">
        <w:rPr>
          <w:b/>
          <w:sz w:val="30"/>
          <w:u w:val="single"/>
        </w:rPr>
        <w:t xml:space="preserve"> along with continuation of growth</w:t>
      </w:r>
      <w:r w:rsidRPr="006C4268">
        <w:rPr>
          <w:sz w:val="10"/>
        </w:rPr>
        <w:t xml:space="preserve">. In other words, </w:t>
      </w:r>
      <w:r w:rsidRPr="000673BC">
        <w:rPr>
          <w:b/>
          <w:sz w:val="30"/>
          <w:highlight w:val="cyan"/>
          <w:u w:val="single"/>
        </w:rPr>
        <w:t>as</w:t>
      </w:r>
      <w:r w:rsidRPr="006C4268">
        <w:rPr>
          <w:b/>
          <w:sz w:val="30"/>
          <w:u w:val="single"/>
        </w:rPr>
        <w:t xml:space="preserve"> national </w:t>
      </w:r>
      <w:r w:rsidRPr="000673BC">
        <w:rPr>
          <w:b/>
          <w:sz w:val="30"/>
          <w:highlight w:val="cyan"/>
          <w:u w:val="single"/>
        </w:rPr>
        <w:t>production grows the structure of economy changes</w:t>
      </w:r>
      <w:r w:rsidRPr="006C4268">
        <w:rPr>
          <w:sz w:val="10"/>
        </w:rPr>
        <w:t xml:space="preserve">, and </w:t>
      </w:r>
      <w:r w:rsidRPr="006C4268">
        <w:rPr>
          <w:b/>
          <w:sz w:val="30"/>
          <w:u w:val="single"/>
        </w:rPr>
        <w:t xml:space="preserve">the share of </w:t>
      </w:r>
      <w:r w:rsidRPr="000673BC">
        <w:rPr>
          <w:b/>
          <w:sz w:val="30"/>
          <w:highlight w:val="cyan"/>
          <w:u w:val="single"/>
        </w:rPr>
        <w:t>less polluting</w:t>
      </w:r>
      <w:r w:rsidRPr="006C4268">
        <w:rPr>
          <w:b/>
          <w:sz w:val="30"/>
          <w:u w:val="single"/>
        </w:rPr>
        <w:t xml:space="preserve"> economic </w:t>
      </w:r>
      <w:r w:rsidRPr="000673BC">
        <w:rPr>
          <w:b/>
          <w:sz w:val="30"/>
          <w:highlight w:val="cyan"/>
          <w:u w:val="single"/>
        </w:rPr>
        <w:t>activities increases</w:t>
      </w:r>
      <w:r w:rsidRPr="006C4268">
        <w:rPr>
          <w:b/>
          <w:sz w:val="30"/>
          <w:u w:val="single"/>
        </w:rPr>
        <w:t xml:space="preserve"> gradually</w:t>
      </w:r>
      <w:r w:rsidRPr="006C4268">
        <w:rPr>
          <w:sz w:val="10"/>
        </w:rPr>
        <w:t xml:space="preserve">. Besides, </w:t>
      </w:r>
      <w:r w:rsidRPr="006C4268">
        <w:rPr>
          <w:b/>
          <w:sz w:val="30"/>
          <w:u w:val="single"/>
        </w:rPr>
        <w:t xml:space="preserve">an economy experiences </w:t>
      </w:r>
      <w:r w:rsidRPr="000673BC">
        <w:rPr>
          <w:b/>
          <w:sz w:val="30"/>
          <w:highlight w:val="cyan"/>
          <w:u w:val="single"/>
        </w:rPr>
        <w:t>a transition from capital-intensive</w:t>
      </w:r>
      <w:r w:rsidRPr="006C4268">
        <w:rPr>
          <w:b/>
          <w:sz w:val="30"/>
          <w:u w:val="single"/>
        </w:rPr>
        <w:t xml:space="preserve"> industrial sectors </w:t>
      </w:r>
      <w:r w:rsidRPr="000673BC">
        <w:rPr>
          <w:b/>
          <w:sz w:val="30"/>
          <w:highlight w:val="cyan"/>
          <w:u w:val="single"/>
        </w:rPr>
        <w:t>to service sector</w:t>
      </w:r>
      <w:r w:rsidRPr="006C4268">
        <w:rPr>
          <w:b/>
          <w:sz w:val="30"/>
          <w:u w:val="single"/>
        </w:rPr>
        <w:t xml:space="preserve"> and reaches technology-intensive knowledge economy</w:t>
      </w:r>
      <w:r w:rsidRPr="006C4268">
        <w:rPr>
          <w:sz w:val="10"/>
        </w:rPr>
        <w:t xml:space="preserve"> (the final stage of the structural change). Due to the fact </w:t>
      </w:r>
      <w:r w:rsidRPr="000673BC">
        <w:rPr>
          <w:b/>
          <w:sz w:val="30"/>
          <w:highlight w:val="cyan"/>
          <w:u w:val="single"/>
        </w:rPr>
        <w:t>that</w:t>
      </w:r>
      <w:r w:rsidRPr="006C4268">
        <w:rPr>
          <w:b/>
          <w:sz w:val="30"/>
          <w:u w:val="single"/>
        </w:rPr>
        <w:t xml:space="preserve"> technology-intensive sectors </w:t>
      </w:r>
      <w:r w:rsidRPr="000673BC">
        <w:rPr>
          <w:b/>
          <w:sz w:val="30"/>
          <w:highlight w:val="cyan"/>
          <w:u w:val="single"/>
        </w:rPr>
        <w:t>utilize fewer natural sources</w:t>
      </w:r>
      <w:r w:rsidRPr="006C4268">
        <w:rPr>
          <w:b/>
          <w:sz w:val="30"/>
          <w:u w:val="single"/>
        </w:rPr>
        <w:t>, the impact of these sectors on environmental pollution will be less</w:t>
      </w:r>
      <w:r w:rsidRPr="006C4268">
        <w:rPr>
          <w:sz w:val="10"/>
        </w:rPr>
        <w:t xml:space="preserve">. The last channel of the growth process is the technological effect channel. </w:t>
      </w:r>
      <w:r w:rsidRPr="006C4268">
        <w:rPr>
          <w:b/>
          <w:sz w:val="30"/>
          <w:u w:val="single"/>
        </w:rPr>
        <w:t xml:space="preserve">Since </w:t>
      </w:r>
      <w:r w:rsidRPr="000673BC">
        <w:rPr>
          <w:b/>
          <w:sz w:val="30"/>
          <w:highlight w:val="cyan"/>
          <w:u w:val="single"/>
        </w:rPr>
        <w:t>a high-income economy can allocate</w:t>
      </w:r>
      <w:r w:rsidRPr="006C4268">
        <w:rPr>
          <w:b/>
          <w:sz w:val="30"/>
          <w:u w:val="single"/>
        </w:rPr>
        <w:t xml:space="preserve"> more </w:t>
      </w:r>
      <w:r w:rsidRPr="000673BC">
        <w:rPr>
          <w:b/>
          <w:sz w:val="30"/>
          <w:highlight w:val="cyan"/>
          <w:u w:val="single"/>
        </w:rPr>
        <w:t>resources for research and development</w:t>
      </w:r>
      <w:r w:rsidRPr="006C4268">
        <w:rPr>
          <w:b/>
          <w:sz w:val="30"/>
          <w:u w:val="single"/>
        </w:rPr>
        <w:t xml:space="preserve"> expenditures, the </w:t>
      </w:r>
      <w:r w:rsidRPr="000673BC">
        <w:rPr>
          <w:b/>
          <w:sz w:val="30"/>
          <w:highlight w:val="cyan"/>
          <w:u w:val="single"/>
        </w:rPr>
        <w:t>new technological processes</w:t>
      </w:r>
      <w:r w:rsidRPr="006C4268">
        <w:rPr>
          <w:b/>
          <w:sz w:val="30"/>
          <w:u w:val="single"/>
        </w:rPr>
        <w:t xml:space="preserve"> will </w:t>
      </w:r>
      <w:r w:rsidRPr="000673BC">
        <w:rPr>
          <w:b/>
          <w:sz w:val="30"/>
          <w:highlight w:val="cyan"/>
          <w:u w:val="single"/>
        </w:rPr>
        <w:t>emerge</w:t>
      </w:r>
      <w:r w:rsidRPr="006C4268">
        <w:rPr>
          <w:sz w:val="10"/>
        </w:rPr>
        <w:t xml:space="preserve">. Thus, </w:t>
      </w:r>
      <w:r w:rsidRPr="000673BC">
        <w:rPr>
          <w:b/>
          <w:sz w:val="30"/>
          <w:highlight w:val="cyan"/>
          <w:u w:val="single"/>
        </w:rPr>
        <w:t xml:space="preserve">the country will </w:t>
      </w:r>
      <w:r w:rsidRPr="000673BC">
        <w:rPr>
          <w:b/>
          <w:iCs/>
          <w:sz w:val="30"/>
          <w:highlight w:val="cyan"/>
          <w:u w:val="single"/>
          <w:bdr w:val="single" w:sz="8" w:space="0" w:color="auto"/>
        </w:rPr>
        <w:t>replace</w:t>
      </w:r>
      <w:r w:rsidRPr="006C4268">
        <w:rPr>
          <w:b/>
          <w:iCs/>
          <w:sz w:val="30"/>
          <w:u w:val="single"/>
          <w:bdr w:val="single" w:sz="8" w:space="0" w:color="auto"/>
        </w:rPr>
        <w:t xml:space="preserve"> old and </w:t>
      </w:r>
      <w:r w:rsidRPr="000673BC">
        <w:rPr>
          <w:b/>
          <w:iCs/>
          <w:sz w:val="30"/>
          <w:highlight w:val="cyan"/>
          <w:u w:val="single"/>
          <w:bdr w:val="single" w:sz="8" w:space="0" w:color="auto"/>
        </w:rPr>
        <w:t>dirty</w:t>
      </w:r>
      <w:r w:rsidRPr="006C4268">
        <w:rPr>
          <w:b/>
          <w:iCs/>
          <w:sz w:val="30"/>
          <w:u w:val="single"/>
          <w:bdr w:val="single" w:sz="8" w:space="0" w:color="auto"/>
        </w:rPr>
        <w:t xml:space="preserve"> technologies </w:t>
      </w:r>
      <w:r w:rsidRPr="000673BC">
        <w:rPr>
          <w:b/>
          <w:iCs/>
          <w:sz w:val="30"/>
          <w:highlight w:val="cyan"/>
          <w:u w:val="single"/>
          <w:bdr w:val="single" w:sz="8" w:space="0" w:color="auto"/>
        </w:rPr>
        <w:t>with</w:t>
      </w:r>
      <w:r w:rsidRPr="006C4268">
        <w:rPr>
          <w:b/>
          <w:iCs/>
          <w:sz w:val="30"/>
          <w:u w:val="single"/>
          <w:bdr w:val="single" w:sz="8" w:space="0" w:color="auto"/>
        </w:rPr>
        <w:t xml:space="preserve"> new and </w:t>
      </w:r>
      <w:r w:rsidRPr="000673BC">
        <w:rPr>
          <w:b/>
          <w:iCs/>
          <w:sz w:val="30"/>
          <w:highlight w:val="cyan"/>
          <w:u w:val="single"/>
          <w:bdr w:val="single" w:sz="8" w:space="0" w:color="auto"/>
        </w:rPr>
        <w:t>clean technologies</w:t>
      </w:r>
      <w:r w:rsidRPr="006C4268">
        <w:rPr>
          <w:b/>
          <w:sz w:val="30"/>
          <w:u w:val="single"/>
        </w:rPr>
        <w:t>, and environmental quality will deepen</w:t>
      </w:r>
      <w:r w:rsidRPr="006C4268">
        <w:rPr>
          <w:sz w:val="10"/>
        </w:rPr>
        <w:t xml:space="preserve"> (</w:t>
      </w:r>
      <w:proofErr w:type="spellStart"/>
      <w:r w:rsidRPr="006C4268">
        <w:rPr>
          <w:sz w:val="10"/>
        </w:rPr>
        <w:t>Borghesi</w:t>
      </w:r>
      <w:proofErr w:type="spellEnd"/>
      <w:r w:rsidRPr="006C4268">
        <w:rPr>
          <w:sz w:val="10"/>
        </w:rPr>
        <w:t xml:space="preserve"> [13], </w:t>
      </w:r>
      <w:proofErr w:type="spellStart"/>
      <w:r w:rsidRPr="006C4268">
        <w:rPr>
          <w:sz w:val="10"/>
        </w:rPr>
        <w:t>Copelan</w:t>
      </w:r>
      <w:proofErr w:type="spellEnd"/>
      <w:r w:rsidRPr="006C4268">
        <w:rPr>
          <w:sz w:val="10"/>
        </w:rPr>
        <w:t xml:space="preserve"> and Taylor [14]). Consequently, </w:t>
      </w:r>
      <w:r w:rsidRPr="006C4268">
        <w:rPr>
          <w:b/>
          <w:sz w:val="30"/>
          <w:u w:val="single"/>
        </w:rPr>
        <w:t xml:space="preserve">environmental </w:t>
      </w:r>
      <w:r w:rsidRPr="000673BC">
        <w:rPr>
          <w:b/>
          <w:sz w:val="30"/>
          <w:highlight w:val="cyan"/>
          <w:u w:val="single"/>
        </w:rPr>
        <w:t>pollution</w:t>
      </w:r>
      <w:r w:rsidRPr="006C4268">
        <w:rPr>
          <w:sz w:val="10"/>
        </w:rPr>
        <w:t xml:space="preserve"> initially increases and later </w:t>
      </w:r>
      <w:r w:rsidRPr="000673BC">
        <w:rPr>
          <w:b/>
          <w:sz w:val="30"/>
          <w:highlight w:val="cyan"/>
          <w:u w:val="single"/>
        </w:rPr>
        <w:t>decreases as a result of scale, structural and technological effect</w:t>
      </w:r>
      <w:r w:rsidRPr="006C4268">
        <w:rPr>
          <w:b/>
          <w:sz w:val="30"/>
          <w:u w:val="single"/>
        </w:rPr>
        <w:t xml:space="preserve"> emerging along </w:t>
      </w:r>
      <w:r w:rsidRPr="000673BC">
        <w:rPr>
          <w:b/>
          <w:sz w:val="30"/>
          <w:highlight w:val="cyan"/>
          <w:u w:val="single"/>
        </w:rPr>
        <w:t>with growth</w:t>
      </w:r>
      <w:r w:rsidRPr="006C4268">
        <w:rPr>
          <w:b/>
          <w:sz w:val="30"/>
          <w:u w:val="single"/>
        </w:rPr>
        <w:t xml:space="preserve"> </w:t>
      </w:r>
    </w:p>
    <w:p w14:paraId="0E312B87" w14:textId="77777777" w:rsidR="00CE1B41" w:rsidRPr="00774646" w:rsidRDefault="00CE1B41" w:rsidP="00CE1B41">
      <w:pPr>
        <w:keepNext/>
        <w:keepLines/>
        <w:spacing w:before="40" w:after="0"/>
        <w:outlineLvl w:val="3"/>
        <w:rPr>
          <w:rFonts w:eastAsiaTheme="majorEastAsia" w:cstheme="majorBidi"/>
          <w:b/>
          <w:iCs/>
          <w:sz w:val="36"/>
        </w:rPr>
      </w:pPr>
      <w:r w:rsidRPr="00774646">
        <w:rPr>
          <w:rFonts w:eastAsiaTheme="majorEastAsia" w:cstheme="majorBidi"/>
          <w:b/>
          <w:iCs/>
          <w:sz w:val="36"/>
        </w:rPr>
        <w:t>We’re past the tipping point – but carbon capture is attainable and solves</w:t>
      </w:r>
    </w:p>
    <w:p w14:paraId="0F5F8C06" w14:textId="77777777" w:rsidR="00CE1B41" w:rsidRPr="00774646" w:rsidRDefault="00CE1B41" w:rsidP="00CE1B41">
      <w:r w:rsidRPr="00774646">
        <w:rPr>
          <w:b/>
          <w:bCs/>
          <w:sz w:val="30"/>
        </w:rPr>
        <w:t xml:space="preserve">Mack 19 </w:t>
      </w:r>
      <w:r w:rsidRPr="00774646">
        <w:t>(Eric Mack, May 28, 2019, “Carbon positive: Turning a planetary pollutant into an asset”, Nesta, https://www.nesta.org.uk/feature/tipping-point/carbon-positive-turning-planetary-pollutant-asset/)</w:t>
      </w:r>
    </w:p>
    <w:p w14:paraId="5F8B7B93" w14:textId="77777777" w:rsidR="00CE1B41" w:rsidRPr="00774646" w:rsidRDefault="00CE1B41" w:rsidP="00CE1B41">
      <w:pPr>
        <w:rPr>
          <w:sz w:val="16"/>
        </w:rPr>
      </w:pPr>
      <w:r w:rsidRPr="00774646">
        <w:rPr>
          <w:sz w:val="16"/>
        </w:rPr>
        <w:t xml:space="preserve">Last year, </w:t>
      </w:r>
      <w:r w:rsidRPr="000673BC">
        <w:rPr>
          <w:b/>
          <w:sz w:val="30"/>
          <w:highlight w:val="cyan"/>
          <w:u w:val="single"/>
        </w:rPr>
        <w:t>the</w:t>
      </w:r>
      <w:r w:rsidRPr="00774646">
        <w:rPr>
          <w:b/>
          <w:sz w:val="30"/>
          <w:u w:val="single"/>
        </w:rPr>
        <w:t xml:space="preserve"> </w:t>
      </w:r>
      <w:r w:rsidRPr="000673BC">
        <w:rPr>
          <w:b/>
          <w:sz w:val="30"/>
          <w:highlight w:val="cyan"/>
          <w:u w:val="single"/>
        </w:rPr>
        <w:t>I</w:t>
      </w:r>
      <w:r w:rsidRPr="00774646">
        <w:rPr>
          <w:b/>
          <w:sz w:val="30"/>
          <w:u w:val="single"/>
        </w:rPr>
        <w:t xml:space="preserve">nternational </w:t>
      </w:r>
      <w:r w:rsidRPr="000673BC">
        <w:rPr>
          <w:b/>
          <w:sz w:val="30"/>
          <w:highlight w:val="cyan"/>
          <w:u w:val="single"/>
        </w:rPr>
        <w:t>P</w:t>
      </w:r>
      <w:r w:rsidRPr="00774646">
        <w:rPr>
          <w:b/>
          <w:sz w:val="30"/>
          <w:u w:val="single"/>
        </w:rPr>
        <w:t xml:space="preserve">anel on </w:t>
      </w:r>
      <w:r w:rsidRPr="000673BC">
        <w:rPr>
          <w:b/>
          <w:sz w:val="30"/>
          <w:highlight w:val="cyan"/>
          <w:u w:val="single"/>
        </w:rPr>
        <w:t>C</w:t>
      </w:r>
      <w:r w:rsidRPr="00774646">
        <w:rPr>
          <w:b/>
          <w:sz w:val="30"/>
          <w:u w:val="single"/>
        </w:rPr>
        <w:t xml:space="preserve">limate </w:t>
      </w:r>
      <w:r w:rsidRPr="000673BC">
        <w:rPr>
          <w:b/>
          <w:sz w:val="30"/>
          <w:highlight w:val="cyan"/>
          <w:u w:val="single"/>
        </w:rPr>
        <w:t>C</w:t>
      </w:r>
      <w:r w:rsidRPr="00774646">
        <w:rPr>
          <w:b/>
          <w:sz w:val="30"/>
          <w:u w:val="single"/>
        </w:rPr>
        <w:t xml:space="preserve">hange </w:t>
      </w:r>
      <w:r w:rsidRPr="000673BC">
        <w:rPr>
          <w:b/>
          <w:sz w:val="30"/>
          <w:highlight w:val="cyan"/>
          <w:u w:val="single"/>
        </w:rPr>
        <w:t>estimated</w:t>
      </w:r>
      <w:r w:rsidRPr="00774646">
        <w:rPr>
          <w:sz w:val="16"/>
        </w:rPr>
        <w:t xml:space="preserve"> in a widely </w:t>
      </w:r>
      <w:proofErr w:type="spellStart"/>
      <w:r w:rsidRPr="00774646">
        <w:rPr>
          <w:sz w:val="16"/>
        </w:rPr>
        <w:t>publicised</w:t>
      </w:r>
      <w:proofErr w:type="spellEnd"/>
      <w:r w:rsidRPr="00774646">
        <w:rPr>
          <w:sz w:val="16"/>
        </w:rPr>
        <w:t xml:space="preserve"> and disturbing report that to avoid catastrophic change </w:t>
      </w:r>
      <w:r w:rsidRPr="000673BC">
        <w:rPr>
          <w:b/>
          <w:iCs/>
          <w:sz w:val="30"/>
          <w:highlight w:val="cyan"/>
          <w:u w:val="single"/>
          <w:bdr w:val="single" w:sz="8" w:space="0" w:color="auto"/>
        </w:rPr>
        <w:t xml:space="preserve">we must not only drastically </w:t>
      </w:r>
      <w:r w:rsidRPr="000673BC">
        <w:rPr>
          <w:b/>
          <w:iCs/>
          <w:sz w:val="30"/>
          <w:highlight w:val="cyan"/>
          <w:u w:val="single"/>
          <w:bdr w:val="single" w:sz="8" w:space="0" w:color="auto"/>
        </w:rPr>
        <w:lastRenderedPageBreak/>
        <w:t>reduce our</w:t>
      </w:r>
      <w:r w:rsidRPr="00774646">
        <w:rPr>
          <w:b/>
          <w:iCs/>
          <w:sz w:val="30"/>
          <w:u w:val="single"/>
          <w:bdr w:val="single" w:sz="8" w:space="0" w:color="auto"/>
        </w:rPr>
        <w:t xml:space="preserve"> carbon dioxide </w:t>
      </w:r>
      <w:r w:rsidRPr="000673BC">
        <w:rPr>
          <w:b/>
          <w:iCs/>
          <w:sz w:val="30"/>
          <w:highlight w:val="cyan"/>
          <w:u w:val="single"/>
          <w:bdr w:val="single" w:sz="8" w:space="0" w:color="auto"/>
        </w:rPr>
        <w:t>output</w:t>
      </w:r>
      <w:r w:rsidRPr="00774646">
        <w:rPr>
          <w:b/>
          <w:iCs/>
          <w:sz w:val="30"/>
          <w:u w:val="single"/>
          <w:bdr w:val="single" w:sz="8" w:space="0" w:color="auto"/>
        </w:rPr>
        <w:t xml:space="preserve">, </w:t>
      </w:r>
      <w:r w:rsidRPr="000673BC">
        <w:rPr>
          <w:b/>
          <w:iCs/>
          <w:sz w:val="30"/>
          <w:highlight w:val="cyan"/>
          <w:u w:val="single"/>
          <w:bdr w:val="single" w:sz="8" w:space="0" w:color="auto"/>
        </w:rPr>
        <w:t>but also begin actively pulling about 20 billion metric tons of CO2 out of the atmosphere each year</w:t>
      </w:r>
      <w:r w:rsidRPr="000673BC">
        <w:rPr>
          <w:sz w:val="16"/>
          <w:highlight w:val="cyan"/>
        </w:rPr>
        <w:t xml:space="preserve"> </w:t>
      </w:r>
      <w:r w:rsidRPr="00774646">
        <w:rPr>
          <w:sz w:val="16"/>
        </w:rPr>
        <w:t>(IPCC, 2018). A suite of technologies known as “</w:t>
      </w:r>
      <w:r w:rsidRPr="00774646">
        <w:rPr>
          <w:b/>
          <w:sz w:val="30"/>
          <w:u w:val="single"/>
        </w:rPr>
        <w:t xml:space="preserve">carbon capture and </w:t>
      </w:r>
      <w:proofErr w:type="spellStart"/>
      <w:r w:rsidRPr="00774646">
        <w:rPr>
          <w:b/>
          <w:sz w:val="30"/>
          <w:u w:val="single"/>
        </w:rPr>
        <w:t>utilisation</w:t>
      </w:r>
      <w:proofErr w:type="spellEnd"/>
      <w:r w:rsidRPr="00774646">
        <w:rPr>
          <w:b/>
          <w:sz w:val="30"/>
          <w:u w:val="single"/>
        </w:rPr>
        <w:t>” could go a long way</w:t>
      </w:r>
      <w:r w:rsidRPr="00774646">
        <w:rPr>
          <w:sz w:val="16"/>
        </w:rPr>
        <w:t xml:space="preserve"> towards addressing the second part of the equation. While the name may sound drab and technical, these innovations could be one of our most powerful levers in addressing climate change. With justifiable </w:t>
      </w:r>
      <w:proofErr w:type="spellStart"/>
      <w:r w:rsidRPr="00774646">
        <w:rPr>
          <w:sz w:val="16"/>
        </w:rPr>
        <w:t>scepticism</w:t>
      </w:r>
      <w:proofErr w:type="spellEnd"/>
      <w:r w:rsidRPr="00774646">
        <w:rPr>
          <w:sz w:val="16"/>
        </w:rPr>
        <w:t xml:space="preserve"> about our collective ability and will to reduce emissions quickly enough, </w:t>
      </w:r>
      <w:r w:rsidRPr="000673BC">
        <w:rPr>
          <w:b/>
          <w:iCs/>
          <w:sz w:val="30"/>
          <w:highlight w:val="cyan"/>
          <w:u w:val="single"/>
          <w:bdr w:val="single" w:sz="8" w:space="0" w:color="auto"/>
        </w:rPr>
        <w:t>carbon capture may be needed to stave off runaway climate change</w:t>
      </w:r>
      <w:r w:rsidRPr="00774646">
        <w:rPr>
          <w:b/>
          <w:iCs/>
          <w:sz w:val="30"/>
          <w:u w:val="single"/>
          <w:bdr w:val="single" w:sz="8" w:space="0" w:color="auto"/>
        </w:rPr>
        <w:t>.</w:t>
      </w:r>
      <w:r w:rsidRPr="00774646">
        <w:rPr>
          <w:sz w:val="16"/>
        </w:rPr>
        <w:t xml:space="preserve"> And even if it isn’t, there’s still a long-term need to get excess CO2 out of the system, a process that could take an extremely long time if left to nature’s depleted capacities. As “carbon wrangler” Julio Friedmann wrote in 2018: “We have a moral responsibility to clean up our mess and restore the world’s atmosphere to how we found it.” The basic concept behind capturing CO2 is to move vast amounts of air through a filter or solution that traps the carbon dioxide molecules. From there, it can be stored, used as-is or converted to a more useful molecule with the help of a little chemistry. Considerable attention has been paid to the idea of </w:t>
      </w:r>
      <w:r w:rsidRPr="00774646">
        <w:rPr>
          <w:b/>
          <w:sz w:val="30"/>
          <w:u w:val="single"/>
        </w:rPr>
        <w:t xml:space="preserve">simply </w:t>
      </w:r>
      <w:r w:rsidRPr="000673BC">
        <w:rPr>
          <w:b/>
          <w:sz w:val="30"/>
          <w:highlight w:val="cyan"/>
          <w:u w:val="single"/>
        </w:rPr>
        <w:t>burying it</w:t>
      </w:r>
      <w:r w:rsidRPr="00774646">
        <w:rPr>
          <w:b/>
          <w:sz w:val="30"/>
          <w:u w:val="single"/>
        </w:rPr>
        <w:t xml:space="preserve"> underground</w:t>
      </w:r>
      <w:r w:rsidRPr="00774646">
        <w:rPr>
          <w:sz w:val="16"/>
        </w:rPr>
        <w:t xml:space="preserve">: the idea that we can put it to good use has been comparatively neglected. But it is starting to gain traction. A </w:t>
      </w:r>
      <w:r w:rsidRPr="00774646">
        <w:rPr>
          <w:b/>
          <w:sz w:val="30"/>
          <w:u w:val="single"/>
        </w:rPr>
        <w:t xml:space="preserve">recent proposal suggests that the world’s </w:t>
      </w:r>
      <w:r w:rsidRPr="000673BC">
        <w:rPr>
          <w:b/>
          <w:sz w:val="30"/>
          <w:highlight w:val="cyan"/>
          <w:u w:val="single"/>
        </w:rPr>
        <w:t>air conditioners could</w:t>
      </w:r>
      <w:r w:rsidRPr="00774646">
        <w:rPr>
          <w:b/>
          <w:sz w:val="30"/>
          <w:u w:val="single"/>
        </w:rPr>
        <w:t xml:space="preserve"> also double as carbon capture systems, </w:t>
      </w:r>
      <w:r w:rsidRPr="000673BC">
        <w:rPr>
          <w:b/>
          <w:sz w:val="30"/>
          <w:highlight w:val="cyan"/>
          <w:u w:val="single"/>
        </w:rPr>
        <w:t>collect</w:t>
      </w:r>
      <w:r w:rsidRPr="00774646">
        <w:rPr>
          <w:b/>
          <w:sz w:val="30"/>
          <w:u w:val="single"/>
        </w:rPr>
        <w:t xml:space="preserve">ing </w:t>
      </w:r>
      <w:r w:rsidRPr="000673BC">
        <w:rPr>
          <w:b/>
          <w:sz w:val="30"/>
          <w:highlight w:val="cyan"/>
          <w:u w:val="single"/>
        </w:rPr>
        <w:t>CO2 and water vapor from the air</w:t>
      </w:r>
      <w:r w:rsidRPr="00774646">
        <w:rPr>
          <w:sz w:val="16"/>
        </w:rPr>
        <w:t xml:space="preserve"> (</w:t>
      </w:r>
      <w:proofErr w:type="spellStart"/>
      <w:r w:rsidRPr="00774646">
        <w:rPr>
          <w:sz w:val="16"/>
        </w:rPr>
        <w:t>Dittmeyer</w:t>
      </w:r>
      <w:proofErr w:type="spellEnd"/>
      <w:r w:rsidRPr="00774646">
        <w:rPr>
          <w:sz w:val="16"/>
        </w:rPr>
        <w:t>, R, et.al. 2019). Simple electrolysis can peel H2 off the water and combine it with carbon dioxide to locally produce hydrocarbon fuel using the Fischer-</w:t>
      </w:r>
      <w:proofErr w:type="spellStart"/>
      <w:r w:rsidRPr="00774646">
        <w:rPr>
          <w:sz w:val="16"/>
        </w:rPr>
        <w:t>Tropsch</w:t>
      </w:r>
      <w:proofErr w:type="spellEnd"/>
      <w:r w:rsidRPr="00774646">
        <w:rPr>
          <w:sz w:val="16"/>
        </w:rPr>
        <w:t xml:space="preserve"> process. Laboratory experiments have also used captured CO2, electricity and a little lithium to create carbon nanofibers (Ren, J., et.al. 2015) that </w:t>
      </w:r>
      <w:r w:rsidRPr="000673BC">
        <w:rPr>
          <w:b/>
          <w:sz w:val="30"/>
          <w:highlight w:val="cyan"/>
          <w:u w:val="single"/>
        </w:rPr>
        <w:t>can be used in the manufacture of everything</w:t>
      </w:r>
      <w:r w:rsidRPr="00774646">
        <w:rPr>
          <w:b/>
          <w:sz w:val="30"/>
          <w:u w:val="single"/>
        </w:rPr>
        <w:t xml:space="preserve"> from better batteries and golf clubs to aircraft.</w:t>
      </w:r>
      <w:r w:rsidRPr="00774646">
        <w:rPr>
          <w:sz w:val="16"/>
        </w:rPr>
        <w:t xml:space="preserve"> </w:t>
      </w:r>
      <w:proofErr w:type="spellStart"/>
      <w:r w:rsidRPr="00774646">
        <w:rPr>
          <w:sz w:val="16"/>
        </w:rPr>
        <w:t>Climeworks</w:t>
      </w:r>
      <w:proofErr w:type="spellEnd"/>
      <w:r w:rsidRPr="00774646">
        <w:rPr>
          <w:sz w:val="16"/>
        </w:rPr>
        <w:t xml:space="preserve"> is one of a handful of companies that has taken similar technology beyond the lab and is already pulling CO2 directly from the air. The Swiss start-up has set the ambitious goal of removing one per cent of global carbon dioxide emissions by 2025. The company’s small, modular direct air capture system is up and running in Switzerland and other locations in Europe, including a small demonstration unit in Italy that will capture 150 tons of CO2 per year to be converted into natural gas fuel. </w:t>
      </w:r>
      <w:r w:rsidRPr="000673BC">
        <w:rPr>
          <w:b/>
          <w:sz w:val="30"/>
          <w:highlight w:val="cyan"/>
          <w:u w:val="single"/>
        </w:rPr>
        <w:t>Canada’s Carbon Engineering has</w:t>
      </w:r>
      <w:r w:rsidRPr="00774646">
        <w:rPr>
          <w:b/>
          <w:sz w:val="30"/>
          <w:u w:val="single"/>
        </w:rPr>
        <w:t xml:space="preserve"> also </w:t>
      </w:r>
      <w:r w:rsidRPr="000673BC">
        <w:rPr>
          <w:b/>
          <w:sz w:val="30"/>
          <w:highlight w:val="cyan"/>
          <w:u w:val="single"/>
        </w:rPr>
        <w:t>been capturing CO2 for</w:t>
      </w:r>
      <w:r w:rsidRPr="00774646">
        <w:rPr>
          <w:b/>
          <w:sz w:val="30"/>
          <w:u w:val="single"/>
        </w:rPr>
        <w:t xml:space="preserve"> several </w:t>
      </w:r>
      <w:r w:rsidRPr="000673BC">
        <w:rPr>
          <w:b/>
          <w:sz w:val="30"/>
          <w:highlight w:val="cyan"/>
          <w:u w:val="single"/>
        </w:rPr>
        <w:t>years</w:t>
      </w:r>
      <w:r w:rsidRPr="00774646">
        <w:rPr>
          <w:b/>
          <w:sz w:val="30"/>
          <w:u w:val="single"/>
        </w:rPr>
        <w:t xml:space="preserve">, </w:t>
      </w:r>
      <w:r w:rsidRPr="000673BC">
        <w:rPr>
          <w:b/>
          <w:sz w:val="30"/>
          <w:highlight w:val="cyan"/>
          <w:u w:val="single"/>
        </w:rPr>
        <w:t>converting it into liquid fuels that could be used in today’s cars, trucks and even commercial jets</w:t>
      </w:r>
      <w:r w:rsidRPr="00774646">
        <w:rPr>
          <w:b/>
          <w:sz w:val="30"/>
          <w:u w:val="single"/>
        </w:rPr>
        <w:t>.</w:t>
      </w:r>
      <w:r w:rsidRPr="00774646">
        <w:rPr>
          <w:sz w:val="16"/>
        </w:rPr>
        <w:t xml:space="preserve"> CEO Steve Oldham claims the </w:t>
      </w:r>
      <w:r w:rsidRPr="000673BC">
        <w:rPr>
          <w:b/>
          <w:iCs/>
          <w:sz w:val="30"/>
          <w:highlight w:val="cyan"/>
          <w:u w:val="single"/>
          <w:bdr w:val="single" w:sz="8" w:space="0" w:color="auto"/>
        </w:rPr>
        <w:t>tech</w:t>
      </w:r>
      <w:r w:rsidRPr="00774646">
        <w:rPr>
          <w:b/>
          <w:iCs/>
          <w:sz w:val="30"/>
          <w:u w:val="single"/>
          <w:bdr w:val="single" w:sz="8" w:space="0" w:color="auto"/>
        </w:rPr>
        <w:t xml:space="preserve">nology </w:t>
      </w:r>
      <w:r w:rsidRPr="000673BC">
        <w:rPr>
          <w:b/>
          <w:iCs/>
          <w:sz w:val="30"/>
          <w:highlight w:val="cyan"/>
          <w:u w:val="single"/>
          <w:bdr w:val="single" w:sz="8" w:space="0" w:color="auto"/>
        </w:rPr>
        <w:t>can be “scaled up to capture gigatons of CO2 directly from the atmosphere</w:t>
      </w:r>
      <w:r w:rsidRPr="00774646">
        <w:rPr>
          <w:sz w:val="16"/>
        </w:rPr>
        <w:t>… we’re now ready to move into much larger scale.” The company published a breakdown of its technology in a peer-reviewed journal last year (Keith, 2018), and is aiming to scale up enough to pull a gigaton of CO2 from the air per year – more than two per cent of what the world emits in the same time-span.</w:t>
      </w:r>
    </w:p>
    <w:p w14:paraId="08D836CE" w14:textId="77777777" w:rsidR="002B7CA6" w:rsidRPr="002B7CA6" w:rsidRDefault="002B7CA6" w:rsidP="002B7CA6"/>
    <w:p w14:paraId="1F86091D" w14:textId="7976A93D" w:rsidR="0028339D" w:rsidRDefault="0028339D" w:rsidP="0028339D">
      <w:pPr>
        <w:pStyle w:val="Heading3"/>
      </w:pPr>
      <w:r>
        <w:lastRenderedPageBreak/>
        <w:t>General Cap Good</w:t>
      </w:r>
    </w:p>
    <w:p w14:paraId="5BA55086" w14:textId="4BB951DB" w:rsidR="00DA5C5D" w:rsidRPr="006C4268" w:rsidRDefault="00DA5C5D" w:rsidP="00DA5C5D">
      <w:pPr>
        <w:keepNext/>
        <w:keepLines/>
        <w:spacing w:before="40" w:after="0"/>
        <w:outlineLvl w:val="3"/>
        <w:rPr>
          <w:rFonts w:eastAsiaTheme="majorEastAsia" w:cstheme="majorBidi"/>
          <w:b/>
          <w:iCs/>
          <w:sz w:val="36"/>
        </w:rPr>
      </w:pPr>
      <w:r w:rsidRPr="006C4268">
        <w:rPr>
          <w:rFonts w:eastAsiaTheme="majorEastAsia" w:cstheme="majorBidi"/>
          <w:b/>
          <w:iCs/>
          <w:sz w:val="36"/>
        </w:rPr>
        <w:t xml:space="preserve">Global inequality decreasing---cap is key. </w:t>
      </w:r>
    </w:p>
    <w:p w14:paraId="700F0B67" w14:textId="77777777" w:rsidR="00DA5C5D" w:rsidRPr="006C4268" w:rsidRDefault="00DA5C5D" w:rsidP="00DA5C5D">
      <w:pPr>
        <w:rPr>
          <w:sz w:val="18"/>
          <w:szCs w:val="18"/>
        </w:rPr>
      </w:pPr>
      <w:proofErr w:type="spellStart"/>
      <w:r w:rsidRPr="006C4268">
        <w:rPr>
          <w:b/>
          <w:bCs/>
          <w:sz w:val="30"/>
        </w:rPr>
        <w:t>Tupy</w:t>
      </w:r>
      <w:proofErr w:type="spellEnd"/>
      <w:r w:rsidRPr="006C4268">
        <w:rPr>
          <w:b/>
          <w:bCs/>
          <w:sz w:val="30"/>
        </w:rPr>
        <w:t xml:space="preserve"> 15 </w:t>
      </w:r>
      <w:r w:rsidRPr="006C4268">
        <w:rPr>
          <w:sz w:val="18"/>
          <w:szCs w:val="18"/>
        </w:rPr>
        <w:t>(Marian L [a senior policy analyst at the Cato Institute's Center for Global Liberty and Prosperity]; Stop obsessing about inequality. It's actually decreasing around the world; Jan 8; www.washingtonpost.com/posteverything/wp/2015/01/08/stop-obsessing-about-inequality-its-actually-decreasing-around-the-world/)</w:t>
      </w:r>
    </w:p>
    <w:p w14:paraId="0C356FBF" w14:textId="77777777" w:rsidR="00DA5C5D" w:rsidRPr="006C4268" w:rsidRDefault="00DA5C5D" w:rsidP="00DA5C5D">
      <w:pPr>
        <w:rPr>
          <w:sz w:val="12"/>
        </w:rPr>
      </w:pPr>
      <w:r w:rsidRPr="006C4268">
        <w:rPr>
          <w:sz w:val="12"/>
        </w:rPr>
        <w:t xml:space="preserve">Is </w:t>
      </w:r>
      <w:r w:rsidRPr="006C4268">
        <w:rPr>
          <w:b/>
          <w:sz w:val="30"/>
          <w:u w:val="single"/>
        </w:rPr>
        <w:t>inequality</w:t>
      </w:r>
      <w:r w:rsidRPr="006C4268">
        <w:rPr>
          <w:sz w:val="12"/>
        </w:rPr>
        <w:t xml:space="preserve"> increasing or decreasing? The answer </w:t>
      </w:r>
      <w:r w:rsidRPr="006C4268">
        <w:rPr>
          <w:b/>
          <w:sz w:val="30"/>
          <w:u w:val="single"/>
        </w:rPr>
        <w:t xml:space="preserve">depends on our point of reference. </w:t>
      </w:r>
      <w:r w:rsidRPr="006C4268">
        <w:rPr>
          <w:sz w:val="12"/>
        </w:rPr>
        <w:t xml:space="preserve">In America, the income gap between the top 1 percent and the rest has grown. But </w:t>
      </w:r>
      <w:r w:rsidRPr="006C4268">
        <w:rPr>
          <w:b/>
          <w:sz w:val="30"/>
          <w:u w:val="single"/>
        </w:rPr>
        <w:t>if we look</w:t>
      </w:r>
      <w:r w:rsidRPr="006C4268">
        <w:rPr>
          <w:sz w:val="12"/>
        </w:rPr>
        <w:t xml:space="preserve"> not </w:t>
      </w:r>
      <w:r w:rsidRPr="006C4268">
        <w:rPr>
          <w:b/>
          <w:sz w:val="30"/>
          <w:u w:val="single"/>
        </w:rPr>
        <w:t>at</w:t>
      </w:r>
      <w:r w:rsidRPr="006C4268">
        <w:rPr>
          <w:sz w:val="12"/>
        </w:rPr>
        <w:t xml:space="preserve"> America, but </w:t>
      </w:r>
      <w:r w:rsidRPr="006C4268">
        <w:rPr>
          <w:b/>
          <w:iCs/>
          <w:sz w:val="30"/>
          <w:u w:val="single"/>
          <w:bdr w:val="single" w:sz="8" w:space="0" w:color="auto"/>
        </w:rPr>
        <w:t>the world</w:t>
      </w:r>
      <w:r w:rsidRPr="006C4268">
        <w:rPr>
          <w:b/>
          <w:sz w:val="30"/>
          <w:u w:val="single"/>
        </w:rPr>
        <w:t xml:space="preserve">, </w:t>
      </w:r>
      <w:r w:rsidRPr="000673BC">
        <w:rPr>
          <w:b/>
          <w:iCs/>
          <w:sz w:val="30"/>
          <w:highlight w:val="cyan"/>
          <w:u w:val="single"/>
          <w:bdr w:val="single" w:sz="8" w:space="0" w:color="auto"/>
        </w:rPr>
        <w:t>inequality is shrinking</w:t>
      </w:r>
      <w:r w:rsidRPr="006C4268">
        <w:rPr>
          <w:b/>
          <w:sz w:val="30"/>
          <w:u w:val="single"/>
        </w:rPr>
        <w:t xml:space="preserve">. </w:t>
      </w:r>
      <w:r w:rsidRPr="006C4268">
        <w:rPr>
          <w:b/>
          <w:iCs/>
          <w:sz w:val="30"/>
          <w:u w:val="single"/>
          <w:bdr w:val="single" w:sz="8" w:space="0" w:color="auto"/>
        </w:rPr>
        <w:t>We are witnessing</w:t>
      </w:r>
      <w:r w:rsidRPr="006C4268">
        <w:rPr>
          <w:sz w:val="12"/>
        </w:rPr>
        <w:t xml:space="preserve">, in the words of the World Bank’s </w:t>
      </w:r>
      <w:proofErr w:type="spellStart"/>
      <w:r w:rsidRPr="006C4268">
        <w:rPr>
          <w:sz w:val="12"/>
        </w:rPr>
        <w:t>Branko</w:t>
      </w:r>
      <w:proofErr w:type="spellEnd"/>
      <w:r w:rsidRPr="006C4268">
        <w:rPr>
          <w:sz w:val="12"/>
        </w:rPr>
        <w:t xml:space="preserve"> Milanovic, </w:t>
      </w:r>
      <w:r w:rsidRPr="006C4268">
        <w:rPr>
          <w:b/>
          <w:sz w:val="30"/>
          <w:u w:val="single"/>
        </w:rPr>
        <w:t>“</w:t>
      </w:r>
      <w:r w:rsidRPr="006C4268">
        <w:rPr>
          <w:b/>
          <w:iCs/>
          <w:sz w:val="30"/>
          <w:u w:val="single"/>
          <w:bdr w:val="single" w:sz="8" w:space="0" w:color="auto"/>
        </w:rPr>
        <w:t xml:space="preserve">the </w:t>
      </w:r>
      <w:r w:rsidRPr="000673BC">
        <w:rPr>
          <w:b/>
          <w:iCs/>
          <w:sz w:val="30"/>
          <w:highlight w:val="cyan"/>
          <w:u w:val="single"/>
          <w:bdr w:val="single" w:sz="8" w:space="0" w:color="auto"/>
        </w:rPr>
        <w:t xml:space="preserve">first decline </w:t>
      </w:r>
      <w:r w:rsidRPr="006C4268">
        <w:rPr>
          <w:b/>
          <w:iCs/>
          <w:sz w:val="30"/>
          <w:u w:val="single"/>
          <w:bdr w:val="single" w:sz="8" w:space="0" w:color="auto"/>
        </w:rPr>
        <w:t>in global inequality</w:t>
      </w:r>
      <w:r w:rsidRPr="006C4268">
        <w:rPr>
          <w:b/>
          <w:sz w:val="30"/>
          <w:u w:val="single"/>
        </w:rPr>
        <w:t xml:space="preserve"> between world citizens </w:t>
      </w:r>
      <w:r w:rsidRPr="000673BC">
        <w:rPr>
          <w:b/>
          <w:iCs/>
          <w:sz w:val="30"/>
          <w:highlight w:val="cyan"/>
          <w:u w:val="single"/>
          <w:bdr w:val="single" w:sz="8" w:space="0" w:color="auto"/>
        </w:rPr>
        <w:t>since the Industrial Revolution</w:t>
      </w:r>
      <w:r w:rsidRPr="006C4268">
        <w:rPr>
          <w:sz w:val="12"/>
        </w:rPr>
        <w:t xml:space="preserve">.” For most of human history, incomes were more equal, but terribly low. Two thousand years ago, GDP per person in the most advanced parts of the world hovered around $3.50 per day. That was the global average 1,800 years later. But by the early 19th century, a pronounced income gap emerged between the West and the rest. Take the United States. In 1820, the U.S. was 1.9 times richer than the global average. The income gap grew to 4.1 in 1960 and reached its maximum level of 4.8 in 1999. By 2010, it had shrunk by 19 percent to 3.9. </w:t>
      </w:r>
      <w:r w:rsidRPr="006C4268">
        <w:rPr>
          <w:b/>
          <w:sz w:val="30"/>
          <w:u w:val="single"/>
        </w:rPr>
        <w:t xml:space="preserve">That narrowing is not a function of declining Western </w:t>
      </w:r>
      <w:r w:rsidRPr="006C4268">
        <w:rPr>
          <w:b/>
          <w:iCs/>
          <w:sz w:val="30"/>
          <w:u w:val="single"/>
          <w:bdr w:val="single" w:sz="8" w:space="0" w:color="auto"/>
        </w:rPr>
        <w:t>incomes</w:t>
      </w:r>
      <w:r w:rsidRPr="006C4268">
        <w:rPr>
          <w:sz w:val="12"/>
        </w:rPr>
        <w:t>. During the Great Recession, for example, U.S. GDP per capita decreased by 4.8 percent between 2007 and 2009</w:t>
      </w:r>
      <w:r w:rsidRPr="006C4268">
        <w:rPr>
          <w:b/>
          <w:sz w:val="30"/>
          <w:u w:val="single"/>
        </w:rPr>
        <w:t xml:space="preserve">. It </w:t>
      </w:r>
      <w:r w:rsidRPr="006C4268">
        <w:rPr>
          <w:b/>
          <w:iCs/>
          <w:sz w:val="30"/>
          <w:u w:val="single"/>
          <w:bdr w:val="single" w:sz="8" w:space="0" w:color="auto"/>
        </w:rPr>
        <w:t>rebounded by 5.7 percent</w:t>
      </w:r>
      <w:r w:rsidRPr="006C4268">
        <w:rPr>
          <w:b/>
          <w:sz w:val="30"/>
          <w:u w:val="single"/>
        </w:rPr>
        <w:t xml:space="preserve"> over the next 4 years </w:t>
      </w:r>
      <w:r w:rsidRPr="006C4268">
        <w:rPr>
          <w:b/>
          <w:iCs/>
          <w:sz w:val="30"/>
          <w:u w:val="single"/>
          <w:bdr w:val="single" w:sz="8" w:space="0" w:color="auto"/>
        </w:rPr>
        <w:t>and stands at an all-time high</w:t>
      </w:r>
      <w:r w:rsidRPr="006C4268">
        <w:rPr>
          <w:b/>
          <w:sz w:val="30"/>
          <w:u w:val="single"/>
        </w:rPr>
        <w:t xml:space="preserve"> today</w:t>
      </w:r>
      <w:r w:rsidRPr="006C4268">
        <w:rPr>
          <w:sz w:val="12"/>
        </w:rPr>
        <w:t xml:space="preserve">. Rather, the narrowing of the income gap is a result of growing incomes in the rest of the world. Consider the spectacular rise of Asia. In 1960, the U.S. was 11 times richer than Asia. Today, America is only 4.8 times richer than Asia. To understand why, let’s look at China. Between 1958 and 1961, Mao Zedong attempted to transform China’s largely agricultural economy into an industrial one through the “Great Leap Forward.” His stated goal was to overtake UK’s industrial production in 15 years. Industrialization, which included building of factories at home as well as large-scale purchases of machinery abroad, was to be paid for by food produced on collective farms. But the collectivization of agriculture resulted in famine that killed between 18 and 45 million people. Industrial initiatives, such as Mao’s attempt to massively increase production of steel, were equally disastrous. People burned their houses to stoke the fires of the steel mills and melted cooking wares to fulfil the steel production quotas. The result was destruction, rather than creation of wealth. Deng Xiaoping, Mao’s successor, partially privatized the farmland and allowed farmers to sell their produce. Trade liberalization ensured that Chinese industrial output would no longer be dictated by production quotas, but by the demands of the international economy. But </w:t>
      </w:r>
      <w:r w:rsidRPr="006C4268">
        <w:rPr>
          <w:b/>
          <w:sz w:val="30"/>
          <w:u w:val="single"/>
        </w:rPr>
        <w:t xml:space="preserve">Following </w:t>
      </w:r>
      <w:r w:rsidRPr="000673BC">
        <w:rPr>
          <w:b/>
          <w:iCs/>
          <w:sz w:val="30"/>
          <w:highlight w:val="cyan"/>
          <w:u w:val="single"/>
          <w:bdr w:val="single" w:sz="8" w:space="0" w:color="auto"/>
        </w:rPr>
        <w:t>liberalization</w:t>
      </w:r>
      <w:r w:rsidRPr="006C4268">
        <w:rPr>
          <w:b/>
          <w:sz w:val="30"/>
          <w:u w:val="single"/>
        </w:rPr>
        <w:t xml:space="preserve"> in 1978, </w:t>
      </w:r>
      <w:r w:rsidRPr="000673BC">
        <w:rPr>
          <w:b/>
          <w:iCs/>
          <w:sz w:val="30"/>
          <w:highlight w:val="cyan"/>
          <w:u w:val="single"/>
          <w:bdr w:val="single" w:sz="8" w:space="0" w:color="auto"/>
        </w:rPr>
        <w:t>China’s GDP</w:t>
      </w:r>
      <w:r w:rsidRPr="006C4268">
        <w:rPr>
          <w:b/>
          <w:sz w:val="30"/>
          <w:u w:val="single"/>
        </w:rPr>
        <w:t xml:space="preserve"> per capita has </w:t>
      </w:r>
      <w:r w:rsidRPr="000673BC">
        <w:rPr>
          <w:b/>
          <w:iCs/>
          <w:sz w:val="30"/>
          <w:highlight w:val="cyan"/>
          <w:u w:val="single"/>
          <w:bdr w:val="single" w:sz="8" w:space="0" w:color="auto"/>
        </w:rPr>
        <w:t>increased 12.5 fold</w:t>
      </w:r>
      <w:r w:rsidRPr="006C4268">
        <w:rPr>
          <w:b/>
          <w:sz w:val="30"/>
          <w:u w:val="single"/>
        </w:rPr>
        <w:t>,</w:t>
      </w:r>
      <w:r w:rsidRPr="006C4268">
        <w:rPr>
          <w:sz w:val="12"/>
        </w:rPr>
        <w:t xml:space="preserve"> rising from $545 in 1980 to $6,807 in 2013. Over the same time period, the Chinese poverty rate fell from 84 percent to 10 percent. </w:t>
      </w:r>
      <w:r w:rsidRPr="006C4268">
        <w:rPr>
          <w:b/>
          <w:sz w:val="30"/>
          <w:u w:val="single"/>
        </w:rPr>
        <w:t>What is true of China is also true in much of the developing world. As</w:t>
      </w:r>
      <w:r w:rsidRPr="006C4268">
        <w:rPr>
          <w:sz w:val="12"/>
        </w:rPr>
        <w:t xml:space="preserve"> Laurence </w:t>
      </w:r>
      <w:proofErr w:type="spellStart"/>
      <w:r w:rsidRPr="006C4268">
        <w:rPr>
          <w:sz w:val="12"/>
        </w:rPr>
        <w:t>Chandy</w:t>
      </w:r>
      <w:proofErr w:type="spellEnd"/>
      <w:r w:rsidRPr="006C4268">
        <w:rPr>
          <w:sz w:val="12"/>
        </w:rPr>
        <w:t xml:space="preserve"> and Geoffrey Gertz of the Brookings Institution wrote in 2011, “</w:t>
      </w:r>
      <w:r w:rsidRPr="006C4268">
        <w:rPr>
          <w:b/>
          <w:sz w:val="30"/>
          <w:u w:val="single"/>
        </w:rPr>
        <w:t xml:space="preserve">poverty reduction of this magnitude is unparalleled in history: </w:t>
      </w:r>
      <w:r w:rsidRPr="000673BC">
        <w:rPr>
          <w:b/>
          <w:iCs/>
          <w:sz w:val="30"/>
          <w:highlight w:val="cyan"/>
          <w:u w:val="single"/>
          <w:bdr w:val="single" w:sz="8" w:space="0" w:color="auto"/>
        </w:rPr>
        <w:t xml:space="preserve">never </w:t>
      </w:r>
      <w:r w:rsidRPr="006C4268">
        <w:rPr>
          <w:b/>
          <w:iCs/>
          <w:sz w:val="30"/>
          <w:u w:val="single"/>
          <w:bdr w:val="single" w:sz="8" w:space="0" w:color="auto"/>
        </w:rPr>
        <w:t xml:space="preserve">before </w:t>
      </w:r>
      <w:r w:rsidRPr="000673BC">
        <w:rPr>
          <w:b/>
          <w:iCs/>
          <w:sz w:val="30"/>
          <w:highlight w:val="cyan"/>
          <w:u w:val="single"/>
          <w:bdr w:val="single" w:sz="8" w:space="0" w:color="auto"/>
        </w:rPr>
        <w:t xml:space="preserve">have so many </w:t>
      </w:r>
      <w:r w:rsidRPr="006C4268">
        <w:rPr>
          <w:b/>
          <w:iCs/>
          <w:sz w:val="30"/>
          <w:u w:val="single"/>
          <w:bdr w:val="single" w:sz="8" w:space="0" w:color="auto"/>
        </w:rPr>
        <w:t xml:space="preserve">people been </w:t>
      </w:r>
      <w:r w:rsidRPr="000673BC">
        <w:rPr>
          <w:b/>
          <w:iCs/>
          <w:sz w:val="30"/>
          <w:highlight w:val="cyan"/>
          <w:u w:val="single"/>
          <w:bdr w:val="single" w:sz="8" w:space="0" w:color="auto"/>
        </w:rPr>
        <w:t>lifted out of poverty</w:t>
      </w:r>
      <w:r w:rsidRPr="006C4268">
        <w:rPr>
          <w:b/>
          <w:sz w:val="30"/>
          <w:u w:val="single"/>
        </w:rPr>
        <w:t xml:space="preserve"> over such a brief period of time.” Developing countries have made strides in other areas too</w:t>
      </w:r>
      <w:r w:rsidRPr="006C4268">
        <w:rPr>
          <w:sz w:val="12"/>
        </w:rPr>
        <w:t>. Take life expectancy. Between 1960 and 2010, global life expectancy increased from 53 years to 70. In the U.S. over the same period it rose from 70 to 78</w:t>
      </w:r>
      <w:r w:rsidRPr="006C4268">
        <w:rPr>
          <w:b/>
          <w:sz w:val="30"/>
          <w:u w:val="single"/>
        </w:rPr>
        <w:t xml:space="preserve">. </w:t>
      </w:r>
      <w:r w:rsidRPr="000673BC">
        <w:rPr>
          <w:b/>
          <w:iCs/>
          <w:sz w:val="30"/>
          <w:highlight w:val="cyan"/>
          <w:u w:val="single"/>
          <w:bdr w:val="single" w:sz="8" w:space="0" w:color="auto"/>
        </w:rPr>
        <w:t>Similar</w:t>
      </w:r>
      <w:r w:rsidRPr="006C4268">
        <w:rPr>
          <w:b/>
          <w:iCs/>
          <w:sz w:val="30"/>
          <w:u w:val="single"/>
          <w:bdr w:val="single" w:sz="8" w:space="0" w:color="auto"/>
        </w:rPr>
        <w:t xml:space="preserve"> stories</w:t>
      </w:r>
      <w:r w:rsidRPr="006C4268">
        <w:rPr>
          <w:b/>
          <w:sz w:val="30"/>
          <w:u w:val="single"/>
        </w:rPr>
        <w:t xml:space="preserve"> can be told </w:t>
      </w:r>
      <w:r w:rsidRPr="000673BC">
        <w:rPr>
          <w:b/>
          <w:iCs/>
          <w:sz w:val="30"/>
          <w:highlight w:val="cyan"/>
          <w:u w:val="single"/>
          <w:bdr w:val="single" w:sz="8" w:space="0" w:color="auto"/>
        </w:rPr>
        <w:t>about</w:t>
      </w:r>
      <w:r w:rsidRPr="006C4268">
        <w:rPr>
          <w:b/>
          <w:sz w:val="30"/>
          <w:u w:val="single"/>
        </w:rPr>
        <w:t xml:space="preserve"> child and maternal </w:t>
      </w:r>
      <w:r w:rsidRPr="000673BC">
        <w:rPr>
          <w:b/>
          <w:iCs/>
          <w:sz w:val="30"/>
          <w:highlight w:val="cyan"/>
          <w:u w:val="single"/>
          <w:bdr w:val="single" w:sz="8" w:space="0" w:color="auto"/>
        </w:rPr>
        <w:t>mortality</w:t>
      </w:r>
      <w:r w:rsidRPr="006C4268">
        <w:rPr>
          <w:b/>
          <w:sz w:val="30"/>
          <w:u w:val="single"/>
        </w:rPr>
        <w:t xml:space="preserve">, treatment of communicable </w:t>
      </w:r>
      <w:r w:rsidRPr="000673BC">
        <w:rPr>
          <w:b/>
          <w:iCs/>
          <w:sz w:val="30"/>
          <w:highlight w:val="cyan"/>
          <w:u w:val="single"/>
          <w:bdr w:val="single" w:sz="8" w:space="0" w:color="auto"/>
        </w:rPr>
        <w:t>diseases</w:t>
      </w:r>
      <w:r w:rsidRPr="006C4268">
        <w:rPr>
          <w:b/>
          <w:sz w:val="30"/>
          <w:u w:val="single"/>
        </w:rPr>
        <w:t xml:space="preserve">, and the spread of technology. Many </w:t>
      </w:r>
      <w:r w:rsidRPr="006C4268">
        <w:rPr>
          <w:sz w:val="12"/>
        </w:rPr>
        <w:t xml:space="preserve">Americans </w:t>
      </w:r>
      <w:r w:rsidRPr="006C4268">
        <w:rPr>
          <w:b/>
          <w:sz w:val="30"/>
          <w:u w:val="single"/>
        </w:rPr>
        <w:t xml:space="preserve">point to </w:t>
      </w:r>
      <w:r w:rsidRPr="000673BC">
        <w:rPr>
          <w:b/>
          <w:iCs/>
          <w:sz w:val="30"/>
          <w:highlight w:val="cyan"/>
          <w:u w:val="single"/>
          <w:bdr w:val="single" w:sz="8" w:space="0" w:color="auto"/>
        </w:rPr>
        <w:t>globalization</w:t>
      </w:r>
      <w:r w:rsidRPr="006C4268">
        <w:rPr>
          <w:b/>
          <w:sz w:val="30"/>
          <w:u w:val="single"/>
        </w:rPr>
        <w:t xml:space="preserve"> as a bogeyman,</w:t>
      </w:r>
      <w:r w:rsidRPr="006C4268">
        <w:rPr>
          <w:sz w:val="12"/>
        </w:rPr>
        <w:t xml:space="preserve"> robbing our country of good jobs and resources. But really, </w:t>
      </w:r>
      <w:r w:rsidRPr="006C4268">
        <w:rPr>
          <w:b/>
          <w:iCs/>
          <w:sz w:val="30"/>
          <w:u w:val="single"/>
          <w:bdr w:val="single" w:sz="8" w:space="0" w:color="auto"/>
        </w:rPr>
        <w:t xml:space="preserve">the phenomenon has </w:t>
      </w:r>
      <w:r w:rsidRPr="000673BC">
        <w:rPr>
          <w:b/>
          <w:iCs/>
          <w:sz w:val="30"/>
          <w:highlight w:val="cyan"/>
          <w:u w:val="single"/>
          <w:bdr w:val="single" w:sz="8" w:space="0" w:color="auto"/>
        </w:rPr>
        <w:t>ushered</w:t>
      </w:r>
      <w:r w:rsidRPr="006C4268">
        <w:rPr>
          <w:b/>
          <w:iCs/>
          <w:sz w:val="30"/>
          <w:u w:val="single"/>
          <w:bdr w:val="single" w:sz="8" w:space="0" w:color="auto"/>
        </w:rPr>
        <w:t xml:space="preserve"> a period of </w:t>
      </w:r>
      <w:r w:rsidRPr="000673BC">
        <w:rPr>
          <w:b/>
          <w:iCs/>
          <w:sz w:val="30"/>
          <w:highlight w:val="cyan"/>
          <w:u w:val="single"/>
          <w:bdr w:val="single" w:sz="8" w:space="0" w:color="auto"/>
        </w:rPr>
        <w:t>unprecedented prosperity</w:t>
      </w:r>
      <w:r w:rsidRPr="006C4268">
        <w:rPr>
          <w:b/>
          <w:iCs/>
          <w:sz w:val="30"/>
          <w:u w:val="single"/>
          <w:bdr w:val="single" w:sz="8" w:space="0" w:color="auto"/>
        </w:rPr>
        <w:t xml:space="preserve"> in </w:t>
      </w:r>
      <w:r w:rsidRPr="006C4268">
        <w:rPr>
          <w:b/>
          <w:iCs/>
          <w:sz w:val="30"/>
          <w:u w:val="single"/>
          <w:bdr w:val="single" w:sz="8" w:space="0" w:color="auto"/>
        </w:rPr>
        <w:lastRenderedPageBreak/>
        <w:t>many poor countries</w:t>
      </w:r>
      <w:r w:rsidRPr="006C4268">
        <w:rPr>
          <w:sz w:val="12"/>
        </w:rPr>
        <w:t>. Even as we struggle with economic problems at home let us remember the global – and largely positive – perspective on the state of the world.</w:t>
      </w:r>
    </w:p>
    <w:p w14:paraId="3B8260E1" w14:textId="77777777" w:rsidR="004D2EED" w:rsidRPr="00CC5741" w:rsidRDefault="004D2EED" w:rsidP="004D2EED">
      <w:pPr>
        <w:keepNext/>
        <w:keepLines/>
        <w:spacing w:before="40" w:after="0"/>
        <w:outlineLvl w:val="3"/>
        <w:rPr>
          <w:rFonts w:eastAsia="MS Gothic"/>
          <w:b/>
          <w:iCs/>
          <w:sz w:val="36"/>
        </w:rPr>
      </w:pPr>
      <w:r w:rsidRPr="00CC5741">
        <w:rPr>
          <w:rFonts w:eastAsia="MS Gothic"/>
          <w:b/>
          <w:iCs/>
          <w:sz w:val="36"/>
        </w:rPr>
        <w:t>Structural impacts – it’s a filter for reductions in poverty, disease, and war.</w:t>
      </w:r>
    </w:p>
    <w:p w14:paraId="13CB5987" w14:textId="77777777" w:rsidR="004D2EED" w:rsidRPr="00CC5741" w:rsidRDefault="004D2EED" w:rsidP="004D2EED">
      <w:pPr>
        <w:rPr>
          <w:rFonts w:eastAsia="Cambria"/>
          <w:b/>
          <w:bCs/>
          <w:sz w:val="30"/>
        </w:rPr>
      </w:pPr>
      <w:proofErr w:type="spellStart"/>
      <w:r w:rsidRPr="00CC5741">
        <w:rPr>
          <w:rFonts w:eastAsia="Cambria"/>
          <w:b/>
          <w:bCs/>
          <w:sz w:val="30"/>
        </w:rPr>
        <w:t>Radelet</w:t>
      </w:r>
      <w:proofErr w:type="spellEnd"/>
      <w:r w:rsidRPr="00CC5741">
        <w:rPr>
          <w:rFonts w:eastAsia="Cambria"/>
          <w:b/>
          <w:bCs/>
          <w:sz w:val="30"/>
        </w:rPr>
        <w:t xml:space="preserve"> ’16 </w:t>
      </w:r>
      <w:r w:rsidRPr="00CC5741">
        <w:rPr>
          <w:rFonts w:eastAsia="Cambria"/>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 RP)</w:t>
      </w:r>
    </w:p>
    <w:p w14:paraId="7B3655F3" w14:textId="2FBA5AE9" w:rsidR="004D2EED" w:rsidRDefault="004D2EED" w:rsidP="004D2EED">
      <w:pPr>
        <w:rPr>
          <w:rFonts w:eastAsia="Cambria"/>
          <w:sz w:val="16"/>
        </w:rPr>
      </w:pPr>
      <w:r w:rsidRPr="00CC5741">
        <w:rPr>
          <w:rFonts w:eastAsia="Cambria"/>
          <w:sz w:val="16"/>
        </w:rPr>
        <w:t xml:space="preserve">Since the early 1990s, </w:t>
      </w:r>
      <w:r w:rsidRPr="00CC5741">
        <w:rPr>
          <w:rFonts w:eastAsia="Cambria"/>
          <w:u w:val="single"/>
        </w:rPr>
        <w:t xml:space="preserve">daily life in poor countries has been changing profoundly for the better: </w:t>
      </w:r>
      <w:r w:rsidRPr="000673BC">
        <w:rPr>
          <w:rFonts w:eastAsia="Cambria"/>
          <w:b/>
          <w:highlight w:val="cyan"/>
          <w:u w:val="single"/>
          <w:bdr w:val="single" w:sz="4" w:space="0" w:color="auto"/>
        </w:rPr>
        <w:t>one billion people</w:t>
      </w:r>
      <w:r w:rsidRPr="00CC5741">
        <w:rPr>
          <w:rFonts w:eastAsia="Cambria"/>
          <w:sz w:val="16"/>
        </w:rPr>
        <w:t xml:space="preserve"> have </w:t>
      </w:r>
      <w:r w:rsidRPr="000673BC">
        <w:rPr>
          <w:rFonts w:eastAsia="Cambria"/>
          <w:highlight w:val="cyan"/>
          <w:u w:val="single"/>
        </w:rPr>
        <w:t>escaped</w:t>
      </w:r>
      <w:r w:rsidRPr="00CC5741">
        <w:rPr>
          <w:rFonts w:eastAsia="Cambria"/>
          <w:u w:val="single"/>
        </w:rPr>
        <w:t xml:space="preserve"> extreme </w:t>
      </w:r>
      <w:r w:rsidRPr="000673BC">
        <w:rPr>
          <w:rFonts w:eastAsia="Cambria"/>
          <w:highlight w:val="cyan"/>
          <w:u w:val="single"/>
        </w:rPr>
        <w:t>poverty</w:t>
      </w:r>
      <w:r w:rsidRPr="00CC5741">
        <w:rPr>
          <w:rFonts w:eastAsia="Cambria"/>
          <w:sz w:val="16"/>
        </w:rPr>
        <w:t xml:space="preserve">, average </w:t>
      </w:r>
      <w:r w:rsidRPr="000673BC">
        <w:rPr>
          <w:rFonts w:eastAsia="Cambria"/>
          <w:b/>
          <w:highlight w:val="cyan"/>
          <w:u w:val="single"/>
        </w:rPr>
        <w:t>incomes</w:t>
      </w:r>
      <w:r w:rsidRPr="00CC5741">
        <w:rPr>
          <w:rFonts w:eastAsia="Cambria"/>
          <w:b/>
          <w:u w:val="single"/>
        </w:rPr>
        <w:t xml:space="preserve"> have </w:t>
      </w:r>
      <w:r w:rsidRPr="000673BC">
        <w:rPr>
          <w:rFonts w:eastAsia="Cambria"/>
          <w:b/>
          <w:highlight w:val="cyan"/>
          <w:u w:val="single"/>
          <w:bdr w:val="single" w:sz="4" w:space="0" w:color="auto"/>
        </w:rPr>
        <w:t>doubled</w:t>
      </w:r>
      <w:r w:rsidRPr="00CC5741">
        <w:rPr>
          <w:rFonts w:eastAsia="Cambria"/>
          <w:sz w:val="16"/>
        </w:rPr>
        <w:t xml:space="preserve">, infant </w:t>
      </w:r>
      <w:r w:rsidRPr="000673BC">
        <w:rPr>
          <w:rFonts w:eastAsia="Cambria"/>
          <w:highlight w:val="cyan"/>
          <w:u w:val="single"/>
        </w:rPr>
        <w:t>death</w:t>
      </w:r>
      <w:r w:rsidRPr="00CC5741">
        <w:rPr>
          <w:rFonts w:eastAsia="Cambria"/>
          <w:u w:val="single"/>
        </w:rPr>
        <w:t xml:space="preserve"> </w:t>
      </w:r>
      <w:r w:rsidRPr="00CC5741">
        <w:rPr>
          <w:rFonts w:eastAsia="Cambria"/>
          <w:b/>
          <w:u w:val="single"/>
        </w:rPr>
        <w:t xml:space="preserve">rates </w:t>
      </w:r>
      <w:r w:rsidRPr="00CC5741">
        <w:rPr>
          <w:rFonts w:eastAsia="Cambria"/>
          <w:b/>
          <w:u w:val="single"/>
          <w:bdr w:val="single" w:sz="4" w:space="0" w:color="auto"/>
        </w:rPr>
        <w:t xml:space="preserve">have </w:t>
      </w:r>
      <w:r w:rsidRPr="000673BC">
        <w:rPr>
          <w:rFonts w:eastAsia="Cambria"/>
          <w:b/>
          <w:highlight w:val="cyan"/>
          <w:u w:val="single"/>
          <w:bdr w:val="single" w:sz="4" w:space="0" w:color="auto"/>
        </w:rPr>
        <w:t>plummeted</w:t>
      </w:r>
      <w:r w:rsidRPr="00CC5741">
        <w:rPr>
          <w:rFonts w:eastAsia="Cambria"/>
          <w:u w:val="single"/>
        </w:rPr>
        <w:t>, millions more girls</w:t>
      </w:r>
      <w:r w:rsidRPr="00CC5741">
        <w:rPr>
          <w:rFonts w:eastAsia="Cambria"/>
          <w:sz w:val="16"/>
        </w:rPr>
        <w:t xml:space="preserve"> have </w:t>
      </w:r>
      <w:r w:rsidRPr="00CC5741">
        <w:rPr>
          <w:rFonts w:eastAsia="Cambria"/>
          <w:u w:val="single"/>
        </w:rPr>
        <w:t xml:space="preserve">enrolled in school, </w:t>
      </w:r>
      <w:r w:rsidRPr="000673BC">
        <w:rPr>
          <w:rFonts w:eastAsia="Cambria"/>
          <w:b/>
          <w:highlight w:val="cyan"/>
          <w:u w:val="single"/>
        </w:rPr>
        <w:t>chronic hunger</w:t>
      </w:r>
      <w:r w:rsidRPr="000673BC">
        <w:rPr>
          <w:rFonts w:eastAsia="Cambria"/>
          <w:highlight w:val="cyan"/>
          <w:u w:val="single"/>
        </w:rPr>
        <w:t xml:space="preserve"> has been cut</w:t>
      </w:r>
      <w:r w:rsidRPr="00CC5741">
        <w:rPr>
          <w:rFonts w:eastAsia="Cambria"/>
          <w:sz w:val="16"/>
        </w:rPr>
        <w:t xml:space="preserve"> almost </w:t>
      </w:r>
      <w:r w:rsidRPr="000673BC">
        <w:rPr>
          <w:rFonts w:eastAsia="Cambria"/>
          <w:highlight w:val="cyan"/>
          <w:u w:val="single"/>
        </w:rPr>
        <w:t>in half,</w:t>
      </w:r>
      <w:r w:rsidRPr="00CC5741">
        <w:rPr>
          <w:rFonts w:eastAsia="Cambria"/>
          <w:u w:val="single"/>
        </w:rPr>
        <w:t xml:space="preserve"> deaths from</w:t>
      </w:r>
      <w:r w:rsidRPr="00CC5741">
        <w:rPr>
          <w:rFonts w:eastAsia="Cambria"/>
          <w:sz w:val="16"/>
        </w:rPr>
        <w:t xml:space="preserve"> malaria and other </w:t>
      </w:r>
      <w:r w:rsidRPr="000673BC">
        <w:rPr>
          <w:rFonts w:eastAsia="Cambria"/>
          <w:highlight w:val="cyan"/>
          <w:u w:val="single"/>
        </w:rPr>
        <w:t>diseases</w:t>
      </w:r>
      <w:r w:rsidRPr="00CC5741">
        <w:rPr>
          <w:rFonts w:eastAsia="Cambria"/>
          <w:sz w:val="16"/>
        </w:rPr>
        <w:t xml:space="preserve"> have </w:t>
      </w:r>
      <w:r w:rsidRPr="000673BC">
        <w:rPr>
          <w:rFonts w:eastAsia="Cambria"/>
          <w:highlight w:val="cyan"/>
          <w:u w:val="single"/>
        </w:rPr>
        <w:t>declined dramatically</w:t>
      </w:r>
      <w:r w:rsidRPr="00CC5741">
        <w:rPr>
          <w:rFonts w:eastAsia="Cambria"/>
          <w:u w:val="single"/>
        </w:rPr>
        <w:t xml:space="preserve">, </w:t>
      </w:r>
      <w:r w:rsidRPr="00CC5741">
        <w:rPr>
          <w:rFonts w:eastAsia="Cambria"/>
          <w:b/>
          <w:u w:val="single"/>
        </w:rPr>
        <w:t>democracy has spread</w:t>
      </w:r>
      <w:r w:rsidRPr="00CC5741">
        <w:rPr>
          <w:rFonts w:eastAsia="Cambria"/>
          <w:sz w:val="16"/>
        </w:rPr>
        <w:t xml:space="preserve"> far and </w:t>
      </w:r>
      <w:r w:rsidRPr="00CC5741">
        <w:rPr>
          <w:rFonts w:eastAsia="Cambria"/>
          <w:u w:val="single"/>
        </w:rPr>
        <w:t>wide, and the incidence of war</w:t>
      </w:r>
      <w:r w:rsidRPr="00CC5741">
        <w:rPr>
          <w:rFonts w:eastAsia="Cambria"/>
          <w:sz w:val="16"/>
        </w:rPr>
        <w:t>—even with Syria and other conflicts—</w:t>
      </w:r>
      <w:r w:rsidRPr="00CC5741">
        <w:rPr>
          <w:rFonts w:eastAsia="Cambria"/>
          <w:u w:val="single"/>
        </w:rPr>
        <w:t>has fallen by half. This unprecedented progress</w:t>
      </w:r>
      <w:r w:rsidRPr="00CC5741">
        <w:rPr>
          <w:rFonts w:eastAsia="Cambria"/>
          <w:sz w:val="16"/>
        </w:rPr>
        <w:t xml:space="preserve"> goes way beyond China and India and </w:t>
      </w:r>
      <w:r w:rsidRPr="00CC5741">
        <w:rPr>
          <w:rFonts w:eastAsia="Cambria"/>
          <w:u w:val="single"/>
        </w:rPr>
        <w:t>has touched hundreds of millions</w:t>
      </w:r>
      <w:r w:rsidRPr="00CC5741">
        <w:rPr>
          <w:rFonts w:eastAsia="Cambria"/>
          <w:sz w:val="16"/>
        </w:rPr>
        <w:t xml:space="preserve"> of people in dozens of developing countries across </w:t>
      </w:r>
      <w:r w:rsidRPr="00CC5741">
        <w:rPr>
          <w:rFonts w:eastAsia="Cambria"/>
          <w:u w:val="single"/>
        </w:rPr>
        <w:t>the globe, from Mongolia to Mozambique, Bangladesh to Brazil</w:t>
      </w:r>
      <w:r w:rsidRPr="00CC5741">
        <w:rPr>
          <w:rFonts w:eastAsia="Cambria"/>
          <w:sz w:val="16"/>
        </w:rPr>
        <w:t xml:space="preserve">. Yet few people are aware of </w:t>
      </w:r>
      <w:r w:rsidRPr="00CC5741">
        <w:rPr>
          <w:rFonts w:eastAsia="Cambria"/>
          <w:u w:val="single"/>
        </w:rPr>
        <w:t xml:space="preserve">these </w:t>
      </w:r>
      <w:r w:rsidRPr="000673BC">
        <w:rPr>
          <w:rFonts w:eastAsia="Cambria"/>
          <w:highlight w:val="cyan"/>
          <w:u w:val="single"/>
        </w:rPr>
        <w:t>achievements</w:t>
      </w:r>
      <w:r w:rsidRPr="00CC5741">
        <w:rPr>
          <w:rFonts w:eastAsia="Cambria"/>
          <w:sz w:val="16"/>
        </w:rPr>
        <w:t xml:space="preserve">, even though, in aggregate, they </w:t>
      </w:r>
      <w:r w:rsidRPr="00CC5741">
        <w:rPr>
          <w:rFonts w:eastAsia="Cambria"/>
          <w:u w:val="single"/>
        </w:rPr>
        <w:t xml:space="preserve">rank </w:t>
      </w:r>
      <w:r w:rsidRPr="000673BC">
        <w:rPr>
          <w:rFonts w:eastAsia="Cambria"/>
          <w:highlight w:val="cyan"/>
          <w:u w:val="single"/>
        </w:rPr>
        <w:t xml:space="preserve">among the </w:t>
      </w:r>
      <w:r w:rsidRPr="000673BC">
        <w:rPr>
          <w:rFonts w:eastAsia="Cambria"/>
          <w:b/>
          <w:highlight w:val="cyan"/>
          <w:u w:val="single"/>
          <w:bdr w:val="single" w:sz="4" w:space="0" w:color="auto"/>
        </w:rPr>
        <w:t>most</w:t>
      </w:r>
      <w:r w:rsidRPr="00CC5741">
        <w:rPr>
          <w:rFonts w:eastAsia="Cambria"/>
          <w:b/>
          <w:u w:val="single"/>
          <w:bdr w:val="single" w:sz="4" w:space="0" w:color="auto"/>
        </w:rPr>
        <w:t xml:space="preserve"> important </w:t>
      </w:r>
      <w:r w:rsidRPr="000673BC">
        <w:rPr>
          <w:rFonts w:eastAsia="Cambria"/>
          <w:b/>
          <w:highlight w:val="cyan"/>
          <w:u w:val="single"/>
          <w:bdr w:val="single" w:sz="4" w:space="0" w:color="auto"/>
        </w:rPr>
        <w:t>in human history</w:t>
      </w:r>
      <w:r w:rsidRPr="00CC5741">
        <w:rPr>
          <w:rFonts w:eastAsia="Cambria"/>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CC5741">
        <w:rPr>
          <w:rFonts w:eastAsia="Cambria"/>
          <w:u w:val="single"/>
        </w:rPr>
        <w:t xml:space="preserve">the share of people </w:t>
      </w:r>
      <w:r w:rsidRPr="00CC5741">
        <w:rPr>
          <w:rFonts w:eastAsia="Cambria"/>
          <w:sz w:val="16"/>
        </w:rPr>
        <w:t xml:space="preserve">living </w:t>
      </w:r>
      <w:r w:rsidRPr="00CC5741">
        <w:rPr>
          <w:rFonts w:eastAsia="Cambria"/>
          <w:u w:val="single"/>
        </w:rPr>
        <w:t xml:space="preserve">in extreme </w:t>
      </w:r>
      <w:r w:rsidRPr="00CC5741">
        <w:rPr>
          <w:rFonts w:eastAsia="Cambria"/>
          <w:b/>
          <w:u w:val="single"/>
        </w:rPr>
        <w:t xml:space="preserve">poverty had </w:t>
      </w:r>
      <w:r w:rsidRPr="00CC5741">
        <w:rPr>
          <w:rFonts w:eastAsia="Cambria"/>
          <w:b/>
          <w:u w:val="single"/>
          <w:bdr w:val="single" w:sz="4" w:space="0" w:color="auto"/>
        </w:rPr>
        <w:t>fallen by half</w:t>
      </w:r>
      <w:r w:rsidRPr="00CC5741">
        <w:rPr>
          <w:rFonts w:eastAsia="Cambria"/>
          <w:sz w:val="16"/>
        </w:rPr>
        <w:t xml:space="preserve">. Perhaps that </w:t>
      </w:r>
      <w:r w:rsidRPr="00CC5741">
        <w:rPr>
          <w:rFonts w:eastAsia="Cambria"/>
          <w:u w:val="single"/>
        </w:rPr>
        <w:t>ignorance explains why Washington has done so little to take advantage of</w:t>
      </w:r>
      <w:r w:rsidRPr="00CC5741">
        <w:rPr>
          <w:rFonts w:eastAsia="Cambria"/>
          <w:sz w:val="16"/>
        </w:rPr>
        <w:t xml:space="preserve"> these </w:t>
      </w:r>
      <w:r w:rsidRPr="00CC5741">
        <w:rPr>
          <w:rFonts w:eastAsia="Cambria"/>
          <w:u w:val="single"/>
        </w:rPr>
        <w:t>promising trends, giving only tepid support to</w:t>
      </w:r>
      <w:r w:rsidRPr="00CC5741">
        <w:rPr>
          <w:rFonts w:eastAsia="Cambria"/>
          <w:sz w:val="16"/>
        </w:rPr>
        <w:t xml:space="preserve"> nascent </w:t>
      </w:r>
      <w:r w:rsidRPr="00CC5741">
        <w:rPr>
          <w:rFonts w:eastAsia="Cambria"/>
          <w:u w:val="single"/>
        </w:rPr>
        <w:t>democracies, making limited investments in</w:t>
      </w:r>
      <w:r w:rsidRPr="00CC5741">
        <w:rPr>
          <w:rFonts w:eastAsia="Cambria"/>
          <w:sz w:val="16"/>
        </w:rPr>
        <w:t xml:space="preserve"> economic </w:t>
      </w:r>
      <w:r w:rsidRPr="00CC5741">
        <w:rPr>
          <w:rFonts w:eastAsia="Cambria"/>
          <w:u w:val="single"/>
        </w:rPr>
        <w:t>development and</w:t>
      </w:r>
      <w:r w:rsidRPr="00CC5741">
        <w:rPr>
          <w:rFonts w:eastAsia="Cambria"/>
          <w:sz w:val="16"/>
        </w:rPr>
        <w:t xml:space="preserve"> in new health and agricultural technologies, and </w:t>
      </w:r>
      <w:r w:rsidRPr="00CC5741">
        <w:rPr>
          <w:rFonts w:eastAsia="Cambria"/>
          <w:u w:val="single"/>
        </w:rPr>
        <w:t>failing to take the lead in</w:t>
      </w:r>
      <w:r w:rsidRPr="00CC5741">
        <w:rPr>
          <w:rFonts w:eastAsia="Cambria"/>
          <w:sz w:val="16"/>
        </w:rPr>
        <w:t xml:space="preserve"> building more </w:t>
      </w:r>
      <w:r w:rsidRPr="00CC5741">
        <w:rPr>
          <w:rFonts w:eastAsia="Cambria"/>
          <w:b/>
          <w:u w:val="single"/>
        </w:rPr>
        <w:t xml:space="preserve">effective </w:t>
      </w:r>
      <w:r w:rsidRPr="00CC5741">
        <w:rPr>
          <w:rFonts w:eastAsia="Cambria"/>
          <w:b/>
          <w:u w:val="single"/>
          <w:bdr w:val="single" w:sz="4" w:space="0" w:color="auto"/>
        </w:rPr>
        <w:t>international institutions</w:t>
      </w:r>
      <w:r w:rsidRPr="00CC5741">
        <w:rPr>
          <w:rFonts w:eastAsia="Cambria"/>
          <w:sz w:val="16"/>
        </w:rPr>
        <w:t xml:space="preserve">. Whatever the reason, many </w:t>
      </w:r>
      <w:r w:rsidRPr="00CC5741">
        <w:rPr>
          <w:rFonts w:eastAsia="Cambria"/>
          <w:u w:val="single"/>
        </w:rPr>
        <w:t>developing countries are</w:t>
      </w:r>
      <w:r w:rsidRPr="00CC5741">
        <w:rPr>
          <w:rFonts w:eastAsia="Cambria"/>
          <w:sz w:val="16"/>
        </w:rPr>
        <w:t xml:space="preserve"> now </w:t>
      </w:r>
      <w:r w:rsidRPr="00CC5741">
        <w:rPr>
          <w:rFonts w:eastAsia="Cambria"/>
          <w:u w:val="single"/>
        </w:rPr>
        <w:t>responding to what they perceive as</w:t>
      </w:r>
      <w:r w:rsidRPr="00CC5741">
        <w:rPr>
          <w:rFonts w:eastAsia="Cambria"/>
          <w:sz w:val="16"/>
        </w:rPr>
        <w:t xml:space="preserve"> the United States’ </w:t>
      </w:r>
      <w:r w:rsidRPr="00CC5741">
        <w:rPr>
          <w:rFonts w:eastAsia="Cambria"/>
          <w:u w:val="single"/>
        </w:rPr>
        <w:t>indifference by looking elsewhere</w:t>
      </w:r>
      <w:r w:rsidRPr="00CC5741">
        <w:rPr>
          <w:rFonts w:eastAsia="Cambria"/>
          <w:sz w:val="16"/>
        </w:rPr>
        <w:t xml:space="preserve">—especially toward China—for deeper engagement and advice on how to keep growing. At the same time, </w:t>
      </w:r>
      <w:r w:rsidRPr="00CC5741">
        <w:rPr>
          <w:rFonts w:eastAsia="Cambria"/>
          <w:u w:val="single"/>
        </w:rPr>
        <w:t>climate change</w:t>
      </w:r>
      <w:r w:rsidRPr="00CC5741">
        <w:rPr>
          <w:rFonts w:eastAsia="Cambria"/>
          <w:sz w:val="16"/>
        </w:rPr>
        <w:t xml:space="preserve">, the </w:t>
      </w:r>
      <w:r w:rsidRPr="00CC5741">
        <w:rPr>
          <w:rFonts w:eastAsia="Cambria"/>
          <w:u w:val="single"/>
        </w:rPr>
        <w:t>slowdown in</w:t>
      </w:r>
      <w:r w:rsidRPr="00CC5741">
        <w:rPr>
          <w:rFonts w:eastAsia="Cambria"/>
          <w:sz w:val="16"/>
        </w:rPr>
        <w:t xml:space="preserve"> global </w:t>
      </w:r>
      <w:r w:rsidRPr="00CC5741">
        <w:rPr>
          <w:rFonts w:eastAsia="Cambria"/>
          <w:u w:val="single"/>
        </w:rPr>
        <w:t>growth, and rising tensions in the Middle East</w:t>
      </w:r>
      <w:r w:rsidRPr="00CC5741">
        <w:rPr>
          <w:rFonts w:eastAsia="Cambria"/>
          <w:sz w:val="16"/>
        </w:rPr>
        <w:t xml:space="preserve"> and beyond </w:t>
      </w:r>
      <w:r w:rsidRPr="00CC5741">
        <w:rPr>
          <w:rFonts w:eastAsia="Cambria"/>
          <w:u w:val="single"/>
        </w:rPr>
        <w:t xml:space="preserve">have begun to </w:t>
      </w:r>
      <w:r w:rsidRPr="00CC5741">
        <w:rPr>
          <w:rFonts w:eastAsia="Cambria"/>
          <w:b/>
          <w:u w:val="single"/>
        </w:rPr>
        <w:t>threaten further progress</w:t>
      </w:r>
      <w:r w:rsidRPr="00CC5741">
        <w:rPr>
          <w:rFonts w:eastAsia="Cambria"/>
          <w:sz w:val="16"/>
        </w:rPr>
        <w:t xml:space="preserve">. As a result,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now </w:t>
      </w:r>
      <w:r w:rsidRPr="00CC5741">
        <w:rPr>
          <w:rFonts w:eastAsia="Cambria"/>
          <w:u w:val="single"/>
        </w:rPr>
        <w:t xml:space="preserve">risks missing out on a </w:t>
      </w:r>
      <w:r w:rsidRPr="00CC5741">
        <w:rPr>
          <w:rFonts w:eastAsia="Cambria"/>
          <w:b/>
          <w:u w:val="single"/>
        </w:rPr>
        <w:t>historic chance</w:t>
      </w:r>
      <w:r w:rsidRPr="00CC5741">
        <w:rPr>
          <w:rFonts w:eastAsia="Cambria"/>
          <w:u w:val="single"/>
        </w:rPr>
        <w:t xml:space="preserve"> to strengthen</w:t>
      </w:r>
      <w:r w:rsidRPr="00CC5741">
        <w:rPr>
          <w:rFonts w:eastAsia="Cambria"/>
          <w:sz w:val="16"/>
        </w:rPr>
        <w:t xml:space="preserve"> its </w:t>
      </w:r>
      <w:r w:rsidRPr="00CC5741">
        <w:rPr>
          <w:rFonts w:eastAsia="Cambria"/>
          <w:u w:val="single"/>
        </w:rPr>
        <w:t>global leadership and</w:t>
      </w:r>
      <w:r w:rsidRPr="00CC5741">
        <w:rPr>
          <w:rFonts w:eastAsia="Cambria"/>
          <w:sz w:val="16"/>
        </w:rPr>
        <w:t xml:space="preserve"> help </w:t>
      </w:r>
      <w:r w:rsidRPr="00CC5741">
        <w:rPr>
          <w:rFonts w:eastAsia="Cambria"/>
          <w:u w:val="single"/>
        </w:rPr>
        <w:t>create a safer</w:t>
      </w:r>
      <w:r w:rsidRPr="00CC5741">
        <w:rPr>
          <w:rFonts w:eastAsia="Cambria"/>
          <w:sz w:val="16"/>
        </w:rPr>
        <w:t xml:space="preserve">, more </w:t>
      </w:r>
      <w:r w:rsidRPr="00CC5741">
        <w:rPr>
          <w:rFonts w:eastAsia="Cambria"/>
          <w:u w:val="single"/>
        </w:rPr>
        <w:t>prosperous</w:t>
      </w:r>
      <w:r w:rsidRPr="00CC5741">
        <w:rPr>
          <w:rFonts w:eastAsia="Cambria"/>
          <w:sz w:val="16"/>
        </w:rPr>
        <w:t xml:space="preserve">, and more democratic </w:t>
      </w:r>
      <w:r w:rsidRPr="00CC5741">
        <w:rPr>
          <w:rFonts w:eastAsia="Cambria"/>
          <w:u w:val="single"/>
        </w:rPr>
        <w:t>world</w:t>
      </w:r>
      <w:r w:rsidRPr="00CC5741">
        <w:rPr>
          <w:rFonts w:eastAsia="Cambria"/>
          <w:sz w:val="16"/>
        </w:rPr>
        <w:t xml:space="preserve">—just at the moment when it could help the most. ONE GIANT LEAP </w:t>
      </w:r>
      <w:r w:rsidRPr="00CC5741">
        <w:rPr>
          <w:rFonts w:eastAsia="Cambria"/>
          <w:u w:val="single"/>
        </w:rPr>
        <w:t>Global poverty is falling faster</w:t>
      </w:r>
      <w:r w:rsidRPr="00CC5741">
        <w:rPr>
          <w:rFonts w:eastAsia="Cambria"/>
          <w:sz w:val="16"/>
        </w:rPr>
        <w:t xml:space="preserve"> today </w:t>
      </w:r>
      <w:r w:rsidRPr="00CC5741">
        <w:rPr>
          <w:rFonts w:eastAsia="Cambria"/>
          <w:u w:val="single"/>
        </w:rPr>
        <w:t>than at any time</w:t>
      </w:r>
      <w:r w:rsidRPr="00CC5741">
        <w:rPr>
          <w:rFonts w:eastAsia="Cambria"/>
          <w:sz w:val="16"/>
        </w:rPr>
        <w:t xml:space="preserve"> in human history. </w:t>
      </w:r>
      <w:r w:rsidRPr="00CC5741">
        <w:rPr>
          <w:rFonts w:eastAsia="Cambria"/>
          <w:u w:val="single"/>
        </w:rPr>
        <w:t>In 1993</w:t>
      </w:r>
      <w:r w:rsidRPr="00CC5741">
        <w:rPr>
          <w:rFonts w:eastAsia="Cambria"/>
          <w:sz w:val="16"/>
        </w:rPr>
        <w:t xml:space="preserve">, about </w:t>
      </w:r>
      <w:r w:rsidRPr="00CC5741">
        <w:rPr>
          <w:rFonts w:eastAsia="Cambria"/>
          <w:u w:val="single"/>
        </w:rPr>
        <w:t>two billion people were</w:t>
      </w:r>
      <w:r w:rsidRPr="00CC5741">
        <w:rPr>
          <w:rFonts w:eastAsia="Cambria"/>
          <w:sz w:val="16"/>
        </w:rPr>
        <w:t xml:space="preserve"> trapped </w:t>
      </w:r>
      <w:r w:rsidRPr="00CC5741">
        <w:rPr>
          <w:rFonts w:eastAsia="Cambria"/>
          <w:u w:val="single"/>
        </w:rPr>
        <w:t>in extreme poverty</w:t>
      </w:r>
      <w:r w:rsidRPr="00CC5741">
        <w:rPr>
          <w:rFonts w:eastAsia="Cambria"/>
          <w:sz w:val="16"/>
        </w:rPr>
        <w:t xml:space="preserve"> (defined by the World Bank as living on less than $1.90 per day); </w:t>
      </w:r>
      <w:r w:rsidRPr="00CC5741">
        <w:rPr>
          <w:rFonts w:eastAsia="Cambria"/>
          <w:u w:val="single"/>
        </w:rPr>
        <w:t>by 2012, that</w:t>
      </w:r>
      <w:r w:rsidRPr="00CC5741">
        <w:rPr>
          <w:rFonts w:eastAsia="Cambria"/>
          <w:sz w:val="16"/>
        </w:rPr>
        <w:t xml:space="preserve"> number had </w:t>
      </w:r>
      <w:r w:rsidRPr="00CC5741">
        <w:rPr>
          <w:rFonts w:eastAsia="Cambria"/>
          <w:u w:val="single"/>
        </w:rPr>
        <w:t>dropped to less than one billion</w:t>
      </w:r>
      <w:r w:rsidRPr="00CC5741">
        <w:rPr>
          <w:rFonts w:eastAsia="Cambria"/>
          <w:sz w:val="16"/>
        </w:rPr>
        <w:t xml:space="preserve">. The industrialization of China is a big part of the story, of course, but even excluding that country, the number of extreme poor has fallen by more than 400 million. Since the 1980s, </w:t>
      </w:r>
      <w:r w:rsidRPr="00CC5741">
        <w:rPr>
          <w:rFonts w:eastAsia="Cambria"/>
          <w:b/>
          <w:u w:val="single"/>
          <w:bdr w:val="single" w:sz="4" w:space="0" w:color="auto"/>
        </w:rPr>
        <w:t>more than 60 countries</w:t>
      </w:r>
      <w:r w:rsidRPr="00CC5741">
        <w:rPr>
          <w:rFonts w:eastAsia="Cambria"/>
          <w:u w:val="single"/>
        </w:rPr>
        <w:t xml:space="preserve"> have reduced</w:t>
      </w:r>
      <w:r w:rsidRPr="00CC5741">
        <w:rPr>
          <w:rFonts w:eastAsia="Cambria"/>
          <w:sz w:val="16"/>
        </w:rPr>
        <w:t xml:space="preserve"> the number of their </w:t>
      </w:r>
      <w:r w:rsidRPr="00CC5741">
        <w:rPr>
          <w:rFonts w:eastAsia="Cambria"/>
          <w:u w:val="single"/>
        </w:rPr>
        <w:t>citizens who are impoverished, even as their</w:t>
      </w:r>
      <w:r w:rsidRPr="00CC5741">
        <w:rPr>
          <w:rFonts w:eastAsia="Cambria"/>
          <w:sz w:val="16"/>
        </w:rPr>
        <w:t xml:space="preserve"> overall </w:t>
      </w:r>
      <w:r w:rsidRPr="00CC5741">
        <w:rPr>
          <w:rFonts w:eastAsia="Cambria"/>
          <w:u w:val="single"/>
        </w:rPr>
        <w:t>populations have grown</w:t>
      </w:r>
      <w:r w:rsidRPr="00CC5741">
        <w:rPr>
          <w:rFonts w:eastAsia="Cambria"/>
          <w:sz w:val="16"/>
        </w:rPr>
        <w:t xml:space="preserve">. This </w:t>
      </w:r>
      <w:r w:rsidRPr="000673BC">
        <w:rPr>
          <w:rFonts w:eastAsia="Cambria"/>
          <w:highlight w:val="cyan"/>
          <w:u w:val="single"/>
        </w:rPr>
        <w:t>decline in poverty has gone</w:t>
      </w:r>
      <w:r w:rsidRPr="00CC5741">
        <w:rPr>
          <w:rFonts w:eastAsia="Cambria"/>
          <w:sz w:val="16"/>
        </w:rPr>
        <w:t xml:space="preserve"> hand in hand </w:t>
      </w:r>
      <w:r w:rsidRPr="000673BC">
        <w:rPr>
          <w:rFonts w:eastAsia="Cambria"/>
          <w:highlight w:val="cyan"/>
          <w:u w:val="single"/>
        </w:rPr>
        <w:t>with</w:t>
      </w:r>
      <w:r w:rsidRPr="00CC5741">
        <w:rPr>
          <w:rFonts w:eastAsia="Cambria"/>
          <w:u w:val="single"/>
        </w:rPr>
        <w:t xml:space="preserve"> much </w:t>
      </w:r>
      <w:r w:rsidRPr="000673BC">
        <w:rPr>
          <w:rFonts w:eastAsia="Cambria"/>
          <w:b/>
          <w:highlight w:val="cyan"/>
          <w:u w:val="single"/>
          <w:bdr w:val="single" w:sz="4" w:space="0" w:color="auto"/>
        </w:rPr>
        <w:t>faster economic growth</w:t>
      </w:r>
      <w:r w:rsidRPr="00CC5741">
        <w:rPr>
          <w:rFonts w:eastAsia="Cambria"/>
          <w:sz w:val="16"/>
        </w:rPr>
        <w:t xml:space="preserve">. Between 1977 and 1994, the growth in </w:t>
      </w:r>
      <w:r w:rsidRPr="00CC5741">
        <w:rPr>
          <w:rFonts w:eastAsia="Cambria"/>
          <w:u w:val="single"/>
        </w:rPr>
        <w:t>per capita GDP</w:t>
      </w:r>
      <w:r w:rsidRPr="00CC5741">
        <w:rPr>
          <w:rFonts w:eastAsia="Cambria"/>
          <w:sz w:val="16"/>
        </w:rPr>
        <w:t xml:space="preserve"> across the developing countries averaged zero; since 1995, that figure has </w:t>
      </w:r>
      <w:r w:rsidRPr="00CC5741">
        <w:rPr>
          <w:rFonts w:eastAsia="Cambria"/>
          <w:u w:val="single"/>
        </w:rPr>
        <w:t>shot up to three percent</w:t>
      </w:r>
      <w:r w:rsidRPr="00CC5741">
        <w:rPr>
          <w:rFonts w:eastAsia="Cambria"/>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CC5741">
        <w:rPr>
          <w:rFonts w:eastAsia="Cambria"/>
          <w:u w:val="single"/>
        </w:rPr>
        <w:t>going backward has become much less common</w:t>
      </w:r>
      <w:r w:rsidRPr="00CC5741">
        <w:rPr>
          <w:rFonts w:eastAsia="Cambria"/>
          <w:sz w:val="16"/>
        </w:rPr>
        <w:t xml:space="preserve">: in the earlier period, more than 50 developing countries recorded negative growth, but in the later one, </w:t>
      </w:r>
      <w:r w:rsidRPr="00CC5741">
        <w:rPr>
          <w:rFonts w:eastAsia="Cambria"/>
          <w:u w:val="single"/>
        </w:rPr>
        <w:t>just ten did</w:t>
      </w:r>
      <w:r w:rsidRPr="00CC5741">
        <w:rPr>
          <w:rFonts w:eastAsia="Cambria"/>
          <w:sz w:val="16"/>
        </w:rPr>
        <w:t xml:space="preserve">. The </w:t>
      </w:r>
      <w:r w:rsidRPr="00CC5741">
        <w:rPr>
          <w:rFonts w:eastAsia="Cambria"/>
          <w:b/>
          <w:u w:val="single"/>
          <w:bdr w:val="single" w:sz="4" w:space="0" w:color="auto"/>
        </w:rPr>
        <w:t>improvements in health</w:t>
      </w:r>
      <w:r w:rsidRPr="00CC5741">
        <w:rPr>
          <w:rFonts w:eastAsia="Cambria"/>
          <w:u w:val="single"/>
        </w:rPr>
        <w:t xml:space="preserve"> have been even bigger</w:t>
      </w:r>
      <w:r w:rsidRPr="00CC5741">
        <w:rPr>
          <w:rFonts w:eastAsia="Cambria"/>
          <w:sz w:val="16"/>
        </w:rPr>
        <w:t xml:space="preserve">. In 1960, </w:t>
      </w:r>
      <w:r w:rsidRPr="00CC5741">
        <w:rPr>
          <w:rFonts w:eastAsia="Cambria"/>
          <w:u w:val="single"/>
        </w:rPr>
        <w:t>22 percent of children</w:t>
      </w:r>
      <w:r w:rsidRPr="00CC5741">
        <w:rPr>
          <w:rFonts w:eastAsia="Cambria"/>
          <w:sz w:val="16"/>
        </w:rPr>
        <w:t xml:space="preserve"> in developing countries </w:t>
      </w:r>
      <w:r w:rsidRPr="00CC5741">
        <w:rPr>
          <w:rFonts w:eastAsia="Cambria"/>
          <w:u w:val="single"/>
        </w:rPr>
        <w:t>died before their fifth birthday, but by 2013, only five percent</w:t>
      </w:r>
      <w:r w:rsidRPr="00CC5741">
        <w:rPr>
          <w:rFonts w:eastAsia="Cambria"/>
          <w:sz w:val="16"/>
        </w:rPr>
        <w:t xml:space="preserve"> did. Diarrhea killed five million children a year in 1990 but claimed fewer than one million in 2014. </w:t>
      </w:r>
      <w:r w:rsidRPr="000673BC">
        <w:rPr>
          <w:rFonts w:eastAsia="Cambria"/>
          <w:b/>
          <w:highlight w:val="cyan"/>
          <w:u w:val="single"/>
          <w:bdr w:val="single" w:sz="4" w:space="0" w:color="auto"/>
        </w:rPr>
        <w:t>Half as many people</w:t>
      </w:r>
      <w:r w:rsidRPr="00CC5741">
        <w:rPr>
          <w:rFonts w:eastAsia="Cambria"/>
          <w:sz w:val="16"/>
        </w:rPr>
        <w:t xml:space="preserve"> now </w:t>
      </w:r>
      <w:r w:rsidRPr="000673BC">
        <w:rPr>
          <w:rFonts w:eastAsia="Cambria"/>
          <w:b/>
          <w:highlight w:val="cyan"/>
          <w:u w:val="single"/>
        </w:rPr>
        <w:t>die</w:t>
      </w:r>
      <w:r w:rsidRPr="000673BC">
        <w:rPr>
          <w:rFonts w:eastAsia="Cambria"/>
          <w:highlight w:val="cyan"/>
          <w:u w:val="single"/>
        </w:rPr>
        <w:t xml:space="preserve"> </w:t>
      </w:r>
      <w:r w:rsidRPr="000673BC">
        <w:rPr>
          <w:rFonts w:eastAsia="Cambria"/>
          <w:highlight w:val="cyan"/>
          <w:u w:val="single"/>
        </w:rPr>
        <w:lastRenderedPageBreak/>
        <w:t>from malaria</w:t>
      </w:r>
      <w:r w:rsidRPr="00CC5741">
        <w:rPr>
          <w:rFonts w:eastAsia="Cambria"/>
          <w:sz w:val="16"/>
        </w:rPr>
        <w:t xml:space="preserve"> as did in 2000, and </w:t>
      </w:r>
      <w:r w:rsidRPr="00CC5741">
        <w:rPr>
          <w:rFonts w:eastAsia="Cambria"/>
          <w:u w:val="single"/>
        </w:rPr>
        <w:t>deaths from tuberculosis and AIDS</w:t>
      </w:r>
      <w:r w:rsidRPr="00CC5741">
        <w:rPr>
          <w:rFonts w:eastAsia="Cambria"/>
          <w:sz w:val="16"/>
        </w:rPr>
        <w:t xml:space="preserve"> have both </w:t>
      </w:r>
      <w:r w:rsidRPr="00CC5741">
        <w:rPr>
          <w:rFonts w:eastAsia="Cambria"/>
          <w:u w:val="single"/>
        </w:rPr>
        <w:t>dropped by a third</w:t>
      </w:r>
      <w:r w:rsidRPr="00CC5741">
        <w:rPr>
          <w:rFonts w:eastAsia="Cambria"/>
          <w:sz w:val="16"/>
        </w:rPr>
        <w:t xml:space="preserve">. The share of </w:t>
      </w:r>
      <w:r w:rsidRPr="00CC5741">
        <w:rPr>
          <w:rFonts w:eastAsia="Cambria"/>
          <w:u w:val="single"/>
        </w:rPr>
        <w:t>people living with chronic hunger has fallen by</w:t>
      </w:r>
      <w:r w:rsidRPr="00CC5741">
        <w:rPr>
          <w:rFonts w:eastAsia="Cambria"/>
          <w:sz w:val="16"/>
        </w:rPr>
        <w:t xml:space="preserve"> almost </w:t>
      </w:r>
      <w:r w:rsidRPr="00CC5741">
        <w:rPr>
          <w:rFonts w:eastAsia="Cambria"/>
          <w:u w:val="single"/>
        </w:rPr>
        <w:t xml:space="preserve">half since the mid-1990s. </w:t>
      </w:r>
      <w:r w:rsidRPr="000673BC">
        <w:rPr>
          <w:rFonts w:eastAsia="Cambria"/>
          <w:b/>
          <w:highlight w:val="cyan"/>
          <w:u w:val="single"/>
          <w:bdr w:val="single" w:sz="4" w:space="0" w:color="auto"/>
        </w:rPr>
        <w:t>Life expectancy</w:t>
      </w:r>
      <w:r w:rsidRPr="00CC5741">
        <w:rPr>
          <w:rFonts w:eastAsia="Cambria"/>
          <w:u w:val="single"/>
        </w:rPr>
        <w:t xml:space="preserve"> at birth</w:t>
      </w:r>
      <w:r w:rsidRPr="00CC5741">
        <w:rPr>
          <w:rFonts w:eastAsia="Cambria"/>
          <w:sz w:val="16"/>
        </w:rPr>
        <w:t xml:space="preserve"> in developing countries </w:t>
      </w:r>
      <w:r w:rsidRPr="00CC5741">
        <w:rPr>
          <w:rFonts w:eastAsia="Cambria"/>
          <w:u w:val="single"/>
        </w:rPr>
        <w:t xml:space="preserve">has </w:t>
      </w:r>
      <w:r w:rsidRPr="000673BC">
        <w:rPr>
          <w:rFonts w:eastAsia="Cambria"/>
          <w:b/>
          <w:highlight w:val="cyan"/>
          <w:u w:val="single"/>
        </w:rPr>
        <w:t>lengthened by</w:t>
      </w:r>
      <w:r w:rsidRPr="00CC5741">
        <w:rPr>
          <w:rFonts w:eastAsia="Cambria"/>
          <w:sz w:val="16"/>
        </w:rPr>
        <w:t xml:space="preserve"> nearly </w:t>
      </w:r>
      <w:r w:rsidRPr="000673BC">
        <w:rPr>
          <w:rFonts w:eastAsia="Cambria"/>
          <w:b/>
          <w:highlight w:val="cyan"/>
          <w:u w:val="single"/>
        </w:rPr>
        <w:t>one-third</w:t>
      </w:r>
      <w:r w:rsidRPr="00CC5741">
        <w:rPr>
          <w:rFonts w:eastAsia="Cambria"/>
          <w:sz w:val="16"/>
        </w:rPr>
        <w:t xml:space="preserve">, from 50 years in 1960 to 65 years today. These </w:t>
      </w:r>
      <w:r w:rsidRPr="00CC5741">
        <w:rPr>
          <w:rFonts w:eastAsia="Cambria"/>
          <w:u w:val="single"/>
        </w:rPr>
        <w:t>improvements in health</w:t>
      </w:r>
      <w:r w:rsidRPr="00CC5741">
        <w:rPr>
          <w:rFonts w:eastAsia="Cambria"/>
          <w:sz w:val="16"/>
        </w:rPr>
        <w:t xml:space="preserve"> have </w:t>
      </w:r>
      <w:r w:rsidRPr="00CC5741">
        <w:rPr>
          <w:rFonts w:eastAsia="Cambria"/>
          <w:u w:val="single"/>
        </w:rPr>
        <w:t>left no country untouched</w:t>
      </w:r>
      <w:r w:rsidRPr="00CC5741">
        <w:rPr>
          <w:rFonts w:eastAsia="Cambria"/>
          <w:sz w:val="16"/>
        </w:rPr>
        <w:t xml:space="preserve">, even the worst-governed ones. Consider this: </w:t>
      </w:r>
      <w:r w:rsidRPr="00CC5741">
        <w:rPr>
          <w:rFonts w:eastAsia="Cambria"/>
          <w:u w:val="single"/>
        </w:rPr>
        <w:t>the rate of child death</w:t>
      </w:r>
      <w:r w:rsidRPr="00CC5741">
        <w:rPr>
          <w:rFonts w:eastAsia="Cambria"/>
          <w:sz w:val="16"/>
        </w:rPr>
        <w:t xml:space="preserve"> has </w:t>
      </w:r>
      <w:r w:rsidRPr="00CC5741">
        <w:rPr>
          <w:rFonts w:eastAsia="Cambria"/>
          <w:u w:val="single"/>
        </w:rPr>
        <w:t>declined in every single country</w:t>
      </w:r>
      <w:r w:rsidRPr="00CC5741">
        <w:rPr>
          <w:rFonts w:eastAsia="Cambria"/>
          <w:sz w:val="16"/>
        </w:rPr>
        <w:t xml:space="preserve"> (at least those where data are available) since 1980. Meanwhile, </w:t>
      </w:r>
      <w:r w:rsidRPr="00CC5741">
        <w:rPr>
          <w:rFonts w:eastAsia="Cambria"/>
          <w:u w:val="single"/>
        </w:rPr>
        <w:t>far more children are enrolling in</w:t>
      </w:r>
      <w:r w:rsidRPr="00CC5741">
        <w:rPr>
          <w:rFonts w:eastAsia="Cambria"/>
          <w:sz w:val="16"/>
        </w:rPr>
        <w:t xml:space="preserve"> and completing </w:t>
      </w:r>
      <w:r w:rsidRPr="00CC5741">
        <w:rPr>
          <w:rFonts w:eastAsia="Cambria"/>
          <w:u w:val="single"/>
        </w:rPr>
        <w:t>school</w:t>
      </w:r>
      <w:r w:rsidRPr="00CC5741">
        <w:rPr>
          <w:rFonts w:eastAsia="Cambria"/>
          <w:sz w:val="16"/>
        </w:rPr>
        <w:t xml:space="preserve">. In the late 1980s, only 72 percent of all primary-school-age children attended school; now, </w:t>
      </w:r>
      <w:r w:rsidRPr="00CC5741">
        <w:rPr>
          <w:rFonts w:eastAsia="Cambria"/>
          <w:u w:val="single"/>
        </w:rPr>
        <w:t>the figure exceeds 87 percent. Girls</w:t>
      </w:r>
      <w:r w:rsidRPr="00CC5741">
        <w:rPr>
          <w:rFonts w:eastAsia="Cambria"/>
          <w:sz w:val="16"/>
        </w:rPr>
        <w:t xml:space="preserve"> in developing countries have </w:t>
      </w:r>
      <w:r w:rsidRPr="00CC5741">
        <w:rPr>
          <w:rFonts w:eastAsia="Cambria"/>
          <w:u w:val="single"/>
        </w:rPr>
        <w:t>enjoyed the biggest gains</w:t>
      </w:r>
      <w:r w:rsidRPr="00CC5741">
        <w:rPr>
          <w:rFonts w:eastAsia="Cambria"/>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CC5741">
        <w:rPr>
          <w:rFonts w:eastAsia="Cambria"/>
          <w:u w:val="single"/>
        </w:rPr>
        <w:t>in the 1980s, dictators began to fall</w:t>
      </w:r>
      <w:r w:rsidRPr="00CC5741">
        <w:rPr>
          <w:rFonts w:eastAsia="Cambria"/>
          <w:sz w:val="16"/>
        </w:rPr>
        <w:t xml:space="preserve">, a process that accelerated after the Cold War. In 1983, only 17 of 109 developing countries qualified as </w:t>
      </w:r>
      <w:r w:rsidRPr="000673BC">
        <w:rPr>
          <w:rFonts w:eastAsia="Cambria"/>
          <w:highlight w:val="cyan"/>
          <w:u w:val="single"/>
        </w:rPr>
        <w:t>democracies</w:t>
      </w:r>
      <w:r w:rsidRPr="00CC5741">
        <w:rPr>
          <w:rFonts w:eastAsia="Cambria"/>
          <w:sz w:val="16"/>
        </w:rPr>
        <w:t xml:space="preserve">, based on data from Freedom House and the Center for Systemic Peace; by 2013, the number </w:t>
      </w:r>
      <w:r w:rsidRPr="00CC5741">
        <w:rPr>
          <w:rFonts w:eastAsia="Cambria"/>
          <w:u w:val="single"/>
        </w:rPr>
        <w:t xml:space="preserve">had </w:t>
      </w:r>
      <w:r w:rsidRPr="00CC5741">
        <w:rPr>
          <w:rFonts w:eastAsia="Cambria"/>
          <w:b/>
          <w:u w:val="single"/>
          <w:bdr w:val="single" w:sz="4" w:space="0" w:color="auto"/>
        </w:rPr>
        <w:t xml:space="preserve">more than </w:t>
      </w:r>
      <w:r w:rsidRPr="000673BC">
        <w:rPr>
          <w:rFonts w:eastAsia="Cambria"/>
          <w:b/>
          <w:highlight w:val="cyan"/>
          <w:u w:val="single"/>
          <w:bdr w:val="single" w:sz="4" w:space="0" w:color="auto"/>
        </w:rPr>
        <w:t>tripled</w:t>
      </w:r>
      <w:r w:rsidRPr="00CC5741">
        <w:rPr>
          <w:rFonts w:eastAsia="Cambria"/>
          <w:sz w:val="16"/>
        </w:rPr>
        <w:t xml:space="preserve">, to 56 (and that’s not counting the many more developing countries with populations of less than one million). As those numbers suggest, </w:t>
      </w:r>
      <w:r w:rsidRPr="00CC5741">
        <w:rPr>
          <w:rFonts w:eastAsia="Cambria"/>
          <w:u w:val="single"/>
        </w:rPr>
        <w:t>power</w:t>
      </w:r>
      <w:r w:rsidRPr="00CC5741">
        <w:rPr>
          <w:rFonts w:eastAsia="Cambria"/>
          <w:sz w:val="16"/>
        </w:rPr>
        <w:t xml:space="preserve"> today </w:t>
      </w:r>
      <w:r w:rsidRPr="00CC5741">
        <w:rPr>
          <w:rFonts w:eastAsia="Cambria"/>
          <w:u w:val="single"/>
        </w:rPr>
        <w:t>is far more likely to be transferred through</w:t>
      </w:r>
      <w:r w:rsidRPr="00CC5741">
        <w:rPr>
          <w:rFonts w:eastAsia="Cambria"/>
          <w:sz w:val="16"/>
        </w:rPr>
        <w:t xml:space="preserve"> the </w:t>
      </w:r>
      <w:r w:rsidRPr="00CC5741">
        <w:rPr>
          <w:rFonts w:eastAsia="Cambria"/>
          <w:u w:val="single"/>
        </w:rPr>
        <w:t>ballot</w:t>
      </w:r>
      <w:r w:rsidRPr="00CC5741">
        <w:rPr>
          <w:rFonts w:eastAsia="Cambria"/>
          <w:sz w:val="16"/>
        </w:rPr>
        <w:t xml:space="preserve"> box </w:t>
      </w:r>
      <w:r w:rsidRPr="00CC5741">
        <w:rPr>
          <w:rFonts w:eastAsia="Cambria"/>
          <w:u w:val="single"/>
        </w:rPr>
        <w:t>than</w:t>
      </w:r>
      <w:r w:rsidRPr="00CC5741">
        <w:rPr>
          <w:rFonts w:eastAsia="Cambria"/>
          <w:sz w:val="16"/>
        </w:rPr>
        <w:t xml:space="preserve"> through </w:t>
      </w:r>
      <w:r w:rsidRPr="00CC5741">
        <w:rPr>
          <w:rFonts w:eastAsia="Cambria"/>
          <w:u w:val="single"/>
        </w:rPr>
        <w:t>violence</w:t>
      </w:r>
      <w:r w:rsidRPr="00CC5741">
        <w:rPr>
          <w:rFonts w:eastAsia="Cambria"/>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CC5741">
        <w:rPr>
          <w:rFonts w:eastAsia="Cambria"/>
          <w:u w:val="single"/>
        </w:rPr>
        <w:t>individual freedoms</w:t>
      </w:r>
      <w:r w:rsidRPr="00CC5741">
        <w:rPr>
          <w:rFonts w:eastAsia="Cambria"/>
          <w:sz w:val="16"/>
        </w:rPr>
        <w:t xml:space="preserve"> and rights </w:t>
      </w:r>
      <w:r w:rsidRPr="00CC5741">
        <w:rPr>
          <w:rFonts w:eastAsia="Cambria"/>
          <w:u w:val="single"/>
        </w:rPr>
        <w:t>are honored</w:t>
      </w:r>
      <w:r w:rsidRPr="00CC5741">
        <w:rPr>
          <w:rFonts w:eastAsia="Cambria"/>
          <w:sz w:val="16"/>
        </w:rPr>
        <w:t xml:space="preserve"> to a much greater degree, </w:t>
      </w:r>
      <w:r w:rsidRPr="00CC5741">
        <w:rPr>
          <w:rFonts w:eastAsia="Cambria"/>
          <w:u w:val="single"/>
        </w:rPr>
        <w:t xml:space="preserve">human rights </w:t>
      </w:r>
      <w:r w:rsidRPr="00CC5741">
        <w:rPr>
          <w:rFonts w:eastAsia="Cambria"/>
          <w:b/>
          <w:u w:val="single"/>
        </w:rPr>
        <w:t xml:space="preserve">abuses are </w:t>
      </w:r>
      <w:r w:rsidRPr="00CC5741">
        <w:rPr>
          <w:rFonts w:eastAsia="Cambria"/>
          <w:b/>
          <w:u w:val="single"/>
          <w:bdr w:val="single" w:sz="4" w:space="0" w:color="auto"/>
        </w:rPr>
        <w:t>rarer</w:t>
      </w:r>
      <w:r w:rsidRPr="00CC5741">
        <w:rPr>
          <w:rFonts w:eastAsia="Cambria"/>
          <w:sz w:val="16"/>
        </w:rPr>
        <w:t xml:space="preserve">, and legislative bodies have more power. </w:t>
      </w:r>
      <w:r w:rsidRPr="00CC5741">
        <w:rPr>
          <w:rFonts w:eastAsia="Cambria"/>
          <w:u w:val="single"/>
        </w:rPr>
        <w:t>Yes, many</w:t>
      </w:r>
      <w:r w:rsidRPr="00CC5741">
        <w:rPr>
          <w:rFonts w:eastAsia="Cambria"/>
          <w:sz w:val="16"/>
        </w:rPr>
        <w:t xml:space="preserve"> of these new </w:t>
      </w:r>
      <w:r w:rsidRPr="00CC5741">
        <w:rPr>
          <w:rFonts w:eastAsia="Cambria"/>
          <w:u w:val="single"/>
        </w:rPr>
        <w:t>democracies have problems. And yes, the march</w:t>
      </w:r>
      <w:r w:rsidRPr="00CC5741">
        <w:rPr>
          <w:rFonts w:eastAsia="Cambria"/>
          <w:sz w:val="16"/>
        </w:rPr>
        <w:t xml:space="preserve"> toward democracy </w:t>
      </w:r>
      <w:r w:rsidRPr="00CC5741">
        <w:rPr>
          <w:rFonts w:eastAsia="Cambria"/>
          <w:u w:val="single"/>
        </w:rPr>
        <w:t>has slowed</w:t>
      </w:r>
      <w:r w:rsidRPr="00CC5741">
        <w:rPr>
          <w:rFonts w:eastAsia="Cambria"/>
          <w:sz w:val="16"/>
        </w:rPr>
        <w:t xml:space="preserve"> since 2005—and even reversed in some countries, such as Thailand and Venezuela. </w:t>
      </w:r>
      <w:r w:rsidRPr="00CC5741">
        <w:rPr>
          <w:rFonts w:eastAsia="Cambria"/>
          <w:u w:val="single"/>
        </w:rPr>
        <w:t>But in many more</w:t>
      </w:r>
      <w:r w:rsidRPr="00CC5741">
        <w:rPr>
          <w:rFonts w:eastAsia="Cambria"/>
          <w:sz w:val="16"/>
        </w:rPr>
        <w:t>—from Brazil to Mongolia to Senegal—</w:t>
      </w:r>
      <w:r w:rsidRPr="00CC5741">
        <w:rPr>
          <w:rFonts w:eastAsia="Cambria"/>
          <w:u w:val="single"/>
        </w:rPr>
        <w:t>democracy has deepened. Never</w:t>
      </w:r>
      <w:r w:rsidRPr="00CC5741">
        <w:rPr>
          <w:rFonts w:eastAsia="Cambria"/>
          <w:sz w:val="16"/>
        </w:rPr>
        <w:t xml:space="preserve"> before in history </w:t>
      </w:r>
      <w:r w:rsidRPr="00CC5741">
        <w:rPr>
          <w:rFonts w:eastAsia="Cambria"/>
          <w:u w:val="single"/>
        </w:rPr>
        <w:t xml:space="preserve">have so many </w:t>
      </w:r>
      <w:r w:rsidRPr="00CC5741">
        <w:rPr>
          <w:rFonts w:eastAsia="Cambria"/>
          <w:b/>
          <w:u w:val="single"/>
        </w:rPr>
        <w:t>developing countries been so democratic</w:t>
      </w:r>
      <w:r w:rsidRPr="00CC5741">
        <w:rPr>
          <w:rFonts w:eastAsia="Cambria"/>
          <w:u w:val="single"/>
        </w:rPr>
        <w:t>. As states</w:t>
      </w:r>
      <w:r w:rsidRPr="00CC5741">
        <w:rPr>
          <w:rFonts w:eastAsia="Cambria"/>
          <w:sz w:val="16"/>
        </w:rPr>
        <w:t xml:space="preserve"> have </w:t>
      </w:r>
      <w:r w:rsidRPr="00CC5741">
        <w:rPr>
          <w:rFonts w:eastAsia="Cambria"/>
          <w:u w:val="single"/>
        </w:rPr>
        <w:t>become</w:t>
      </w:r>
      <w:r w:rsidRPr="00CC5741">
        <w:rPr>
          <w:rFonts w:eastAsia="Cambria"/>
          <w:sz w:val="16"/>
        </w:rPr>
        <w:t xml:space="preserve"> wealthier and more </w:t>
      </w:r>
      <w:r w:rsidRPr="00CC5741">
        <w:rPr>
          <w:rFonts w:eastAsia="Cambria"/>
          <w:u w:val="single"/>
        </w:rPr>
        <w:t xml:space="preserve">democratic, </w:t>
      </w:r>
      <w:r w:rsidRPr="00CC5741">
        <w:rPr>
          <w:rFonts w:eastAsia="Cambria"/>
          <w:b/>
          <w:u w:val="single"/>
          <w:bdr w:val="single" w:sz="4" w:space="0" w:color="auto"/>
        </w:rPr>
        <w:t>conflict and violence</w:t>
      </w:r>
      <w:r w:rsidRPr="00CC5741">
        <w:rPr>
          <w:rFonts w:eastAsia="Cambria"/>
          <w:sz w:val="16"/>
        </w:rPr>
        <w:t xml:space="preserve"> within them have </w:t>
      </w:r>
      <w:r w:rsidRPr="00CC5741">
        <w:rPr>
          <w:rFonts w:eastAsia="Cambria"/>
          <w:u w:val="single"/>
        </w:rPr>
        <w:t>declined</w:t>
      </w:r>
      <w:r w:rsidRPr="00CC5741">
        <w:rPr>
          <w:rFonts w:eastAsia="Cambria"/>
          <w:sz w:val="16"/>
        </w:rPr>
        <w:t xml:space="preserve">. Those who think otherwise should remember that as recently as </w:t>
      </w:r>
      <w:r w:rsidRPr="00CC5741">
        <w:rPr>
          <w:rFonts w:eastAsia="Cambria"/>
          <w:u w:val="single"/>
        </w:rPr>
        <w:t>the 1980s and early 1990s</w:t>
      </w:r>
      <w:r w:rsidRPr="00CC5741">
        <w:rPr>
          <w:rFonts w:eastAsia="Cambria"/>
          <w:sz w:val="16"/>
        </w:rPr>
        <w:t xml:space="preserve">, much of </w:t>
      </w:r>
      <w:r w:rsidRPr="00CC5741">
        <w:rPr>
          <w:rFonts w:eastAsia="Cambria"/>
          <w:u w:val="single"/>
        </w:rPr>
        <w:t>the world was aflame, from Central America to</w:t>
      </w:r>
      <w:r w:rsidRPr="00CC5741">
        <w:rPr>
          <w:rFonts w:eastAsia="Cambria"/>
          <w:sz w:val="16"/>
        </w:rPr>
        <w:t xml:space="preserve"> Southeast Asia to </w:t>
      </w:r>
      <w:r w:rsidRPr="00CC5741">
        <w:rPr>
          <w:rFonts w:eastAsia="Cambria"/>
          <w:u w:val="single"/>
        </w:rPr>
        <w:t>West Africa. There were half as many civil wars in the last decade</w:t>
      </w:r>
      <w:r w:rsidRPr="00CC5741">
        <w:rPr>
          <w:rFonts w:eastAsia="Cambria"/>
          <w:sz w:val="16"/>
        </w:rPr>
        <w:t xml:space="preserve"> as there were in the 1980s, and the </w:t>
      </w:r>
      <w:r w:rsidRPr="00CC5741">
        <w:rPr>
          <w:rFonts w:eastAsia="Cambria"/>
          <w:u w:val="single"/>
        </w:rPr>
        <w:t xml:space="preserve">number of </w:t>
      </w:r>
      <w:r w:rsidRPr="000673BC">
        <w:rPr>
          <w:rFonts w:eastAsia="Cambria"/>
          <w:highlight w:val="cyan"/>
          <w:u w:val="single"/>
        </w:rPr>
        <w:t>people killed in</w:t>
      </w:r>
      <w:r w:rsidRPr="00CC5741">
        <w:rPr>
          <w:rFonts w:eastAsia="Cambria"/>
          <w:sz w:val="16"/>
        </w:rPr>
        <w:t xml:space="preserve"> armed </w:t>
      </w:r>
      <w:r w:rsidRPr="000673BC">
        <w:rPr>
          <w:rFonts w:eastAsia="Cambria"/>
          <w:highlight w:val="cyan"/>
          <w:u w:val="single"/>
        </w:rPr>
        <w:t xml:space="preserve">conflicts has </w:t>
      </w:r>
      <w:r w:rsidRPr="000673BC">
        <w:rPr>
          <w:rFonts w:eastAsia="Cambria"/>
          <w:b/>
          <w:highlight w:val="cyan"/>
          <w:u w:val="single"/>
          <w:bdr w:val="single" w:sz="4" w:space="0" w:color="auto"/>
        </w:rPr>
        <w:t>fallen by three-quarters</w:t>
      </w:r>
      <w:r w:rsidRPr="00CC5741">
        <w:rPr>
          <w:rFonts w:eastAsia="Cambria"/>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CC5741">
        <w:rPr>
          <w:rFonts w:eastAsia="Cambria"/>
          <w:u w:val="single"/>
        </w:rPr>
        <w:t>developing countries introduced</w:t>
      </w:r>
      <w:r w:rsidRPr="00CC5741">
        <w:rPr>
          <w:rFonts w:eastAsia="Cambria"/>
          <w:sz w:val="16"/>
        </w:rPr>
        <w:t xml:space="preserve"> more </w:t>
      </w:r>
      <w:r w:rsidRPr="00CC5741">
        <w:rPr>
          <w:rFonts w:eastAsia="Cambria"/>
          <w:u w:val="single"/>
        </w:rPr>
        <w:t>market-based</w:t>
      </w:r>
      <w:r w:rsidRPr="00CC5741">
        <w:rPr>
          <w:rFonts w:eastAsia="Cambria"/>
          <w:sz w:val="16"/>
        </w:rPr>
        <w:t xml:space="preserve"> economic </w:t>
      </w:r>
      <w:r w:rsidRPr="00CC5741">
        <w:rPr>
          <w:rFonts w:eastAsia="Cambria"/>
          <w:u w:val="single"/>
        </w:rPr>
        <w:t>systems and</w:t>
      </w:r>
      <w:r w:rsidRPr="00CC5741">
        <w:rPr>
          <w:rFonts w:eastAsia="Cambria"/>
          <w:sz w:val="16"/>
        </w:rPr>
        <w:t xml:space="preserve"> more </w:t>
      </w:r>
      <w:r w:rsidRPr="00CC5741">
        <w:rPr>
          <w:rFonts w:eastAsia="Cambria"/>
          <w:u w:val="single"/>
        </w:rPr>
        <w:t>democracy</w:t>
      </w:r>
      <w:r w:rsidRPr="00CC5741">
        <w:rPr>
          <w:rFonts w:eastAsia="Cambria"/>
          <w:sz w:val="16"/>
        </w:rPr>
        <w:t xml:space="preserve">. Second, </w:t>
      </w:r>
      <w:r w:rsidRPr="00CC5741">
        <w:rPr>
          <w:rFonts w:eastAsia="Cambria"/>
          <w:u w:val="single"/>
        </w:rPr>
        <w:t>globalization created vast</w:t>
      </w:r>
      <w:r w:rsidRPr="00CC5741">
        <w:rPr>
          <w:rFonts w:eastAsia="Cambria"/>
          <w:sz w:val="16"/>
        </w:rPr>
        <w:t xml:space="preserve"> new opportunities for economic </w:t>
      </w:r>
      <w:r w:rsidRPr="00CC5741">
        <w:rPr>
          <w:rFonts w:eastAsia="Cambria"/>
          <w:u w:val="single"/>
        </w:rPr>
        <w:t>growth. Increased flows of</w:t>
      </w:r>
      <w:r w:rsidRPr="00CC5741">
        <w:rPr>
          <w:rFonts w:eastAsia="Cambria"/>
          <w:sz w:val="16"/>
        </w:rPr>
        <w:t xml:space="preserve"> trade, </w:t>
      </w:r>
      <w:r w:rsidRPr="00CC5741">
        <w:rPr>
          <w:rFonts w:eastAsia="Cambria"/>
          <w:u w:val="single"/>
        </w:rPr>
        <w:t>investment</w:t>
      </w:r>
      <w:r w:rsidRPr="00CC5741">
        <w:rPr>
          <w:rFonts w:eastAsia="Cambria"/>
          <w:sz w:val="16"/>
        </w:rPr>
        <w:t xml:space="preserve">, information, and technology created more jobs and </w:t>
      </w:r>
      <w:r w:rsidRPr="00CC5741">
        <w:rPr>
          <w:rFonts w:eastAsia="Cambria"/>
          <w:u w:val="single"/>
        </w:rPr>
        <w:t>improved living standards</w:t>
      </w:r>
      <w:r w:rsidRPr="00CC5741">
        <w:rPr>
          <w:rFonts w:eastAsia="Cambria"/>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CC5741">
        <w:rPr>
          <w:rFonts w:eastAsia="Cambria"/>
          <w:b/>
          <w:u w:val="single"/>
          <w:bdr w:val="single" w:sz="4" w:space="0" w:color="auto"/>
        </w:rPr>
        <w:t>incredibly wide-ranging progress</w:t>
      </w:r>
      <w:r w:rsidRPr="00CC5741">
        <w:rPr>
          <w:rFonts w:eastAsia="Cambria"/>
          <w:u w:val="single"/>
        </w:rPr>
        <w:t xml:space="preserve"> should not obscure</w:t>
      </w:r>
      <w:r w:rsidRPr="00CC5741">
        <w:rPr>
          <w:rFonts w:eastAsia="Cambria"/>
          <w:sz w:val="16"/>
        </w:rPr>
        <w:t xml:space="preserve"> the considerable </w:t>
      </w:r>
      <w:r w:rsidRPr="00CC5741">
        <w:rPr>
          <w:rFonts w:eastAsia="Cambria"/>
          <w:u w:val="single"/>
        </w:rPr>
        <w:t>work that remains</w:t>
      </w:r>
      <w:r w:rsidRPr="00CC5741">
        <w:rPr>
          <w:rFonts w:eastAsia="Cambria"/>
          <w:sz w:val="16"/>
        </w:rPr>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CC5741">
        <w:rPr>
          <w:rFonts w:eastAsia="Cambria"/>
          <w:u w:val="single"/>
        </w:rPr>
        <w:t xml:space="preserve">an </w:t>
      </w:r>
      <w:r w:rsidRPr="00CC5741">
        <w:rPr>
          <w:rFonts w:eastAsia="Cambria"/>
          <w:b/>
          <w:u w:val="single"/>
          <w:bdr w:val="single" w:sz="4" w:space="0" w:color="auto"/>
        </w:rPr>
        <w:t>enormous transformation</w:t>
      </w:r>
      <w:r w:rsidRPr="00CC5741">
        <w:rPr>
          <w:rFonts w:eastAsia="Cambria"/>
          <w:u w:val="single"/>
        </w:rPr>
        <w:t xml:space="preserve"> is under way</w:t>
      </w:r>
      <w:r w:rsidRPr="00CC5741">
        <w:rPr>
          <w:rFonts w:eastAsia="Cambria"/>
          <w:sz w:val="16"/>
        </w:rPr>
        <w:t xml:space="preserve">—one </w:t>
      </w:r>
      <w:r w:rsidRPr="00CC5741">
        <w:rPr>
          <w:rFonts w:eastAsia="Cambria"/>
          <w:u w:val="single"/>
        </w:rPr>
        <w:t>that has already</w:t>
      </w:r>
      <w:r w:rsidRPr="00CC5741">
        <w:rPr>
          <w:rFonts w:eastAsia="Cambria"/>
          <w:sz w:val="16"/>
        </w:rPr>
        <w:t xml:space="preserve"> substantially </w:t>
      </w:r>
      <w:r w:rsidRPr="00CC5741">
        <w:rPr>
          <w:rFonts w:eastAsia="Cambria"/>
          <w:u w:val="single"/>
        </w:rPr>
        <w:t>improved</w:t>
      </w:r>
      <w:r w:rsidRPr="00CC5741">
        <w:rPr>
          <w:rFonts w:eastAsia="Cambria"/>
          <w:sz w:val="16"/>
        </w:rPr>
        <w:t xml:space="preserve"> the lives of </w:t>
      </w:r>
      <w:r w:rsidRPr="00CC5741">
        <w:rPr>
          <w:rFonts w:eastAsia="Cambria"/>
          <w:u w:val="single"/>
        </w:rPr>
        <w:t>hundreds of millions of people</w:t>
      </w:r>
      <w:r w:rsidRPr="00CC5741">
        <w:rPr>
          <w:rFonts w:eastAsia="Cambria"/>
          <w:sz w:val="16"/>
        </w:rPr>
        <w:t xml:space="preserve">. WIN-WIN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should</w:t>
      </w:r>
      <w:r w:rsidRPr="00CC5741">
        <w:rPr>
          <w:rFonts w:eastAsia="Cambria"/>
          <w:sz w:val="16"/>
        </w:rPr>
        <w:t xml:space="preserve"> welcome and </w:t>
      </w:r>
      <w:r w:rsidRPr="00CC5741">
        <w:rPr>
          <w:rFonts w:eastAsia="Cambria"/>
          <w:u w:val="single"/>
        </w:rPr>
        <w:t>encourage this progress</w:t>
      </w:r>
      <w:r w:rsidRPr="00CC5741">
        <w:rPr>
          <w:rFonts w:eastAsia="Cambria"/>
          <w:sz w:val="16"/>
        </w:rPr>
        <w:t xml:space="preserve">. For starters, broad-based </w:t>
      </w:r>
      <w:r w:rsidRPr="00CC5741">
        <w:rPr>
          <w:rFonts w:eastAsia="Cambria"/>
          <w:u w:val="single"/>
        </w:rPr>
        <w:t xml:space="preserve">development </w:t>
      </w:r>
      <w:r w:rsidRPr="00CC5741">
        <w:rPr>
          <w:rFonts w:eastAsia="Cambria"/>
          <w:b/>
          <w:u w:val="single"/>
        </w:rPr>
        <w:t>enhances global security</w:t>
      </w:r>
      <w:r w:rsidRPr="00CC5741">
        <w:rPr>
          <w:rFonts w:eastAsia="Cambria"/>
          <w:sz w:val="16"/>
        </w:rPr>
        <w:t xml:space="preserve">. It is not true that poverty necessarily breeds terrorism, as some argue—after all, most poor people are not terrorists, and many terrorists are not poor. But it is true that </w:t>
      </w:r>
      <w:r w:rsidRPr="00CC5741">
        <w:rPr>
          <w:rFonts w:eastAsia="Cambria"/>
          <w:u w:val="single"/>
        </w:rPr>
        <w:t>poor states tend to be</w:t>
      </w:r>
      <w:r w:rsidRPr="00CC5741">
        <w:rPr>
          <w:rFonts w:eastAsia="Cambria"/>
          <w:sz w:val="16"/>
        </w:rPr>
        <w:t xml:space="preserve"> weak states </w:t>
      </w:r>
      <w:r w:rsidRPr="00CC5741">
        <w:rPr>
          <w:rFonts w:eastAsia="Cambria"/>
          <w:u w:val="single"/>
        </w:rPr>
        <w:t xml:space="preserve">unable to prevent </w:t>
      </w:r>
      <w:r w:rsidRPr="00CC5741">
        <w:rPr>
          <w:rFonts w:eastAsia="Cambria"/>
          <w:b/>
          <w:u w:val="single"/>
        </w:rPr>
        <w:t>terrorist and criminal networks</w:t>
      </w:r>
      <w:r w:rsidRPr="00CC5741">
        <w:rPr>
          <w:rFonts w:eastAsia="Cambria"/>
          <w:sz w:val="16"/>
        </w:rPr>
        <w:t xml:space="preserve"> from operating on their soil. </w:t>
      </w:r>
      <w:r w:rsidRPr="00CC5741">
        <w:rPr>
          <w:rFonts w:eastAsia="Cambria"/>
          <w:u w:val="single"/>
        </w:rPr>
        <w:t>Sustained development strengthens</w:t>
      </w:r>
      <w:r w:rsidRPr="00CC5741">
        <w:rPr>
          <w:rFonts w:eastAsia="Cambria"/>
          <w:sz w:val="16"/>
        </w:rPr>
        <w:t xml:space="preserve"> government </w:t>
      </w:r>
      <w:r w:rsidRPr="00CC5741">
        <w:rPr>
          <w:rFonts w:eastAsia="Cambria"/>
          <w:u w:val="single"/>
        </w:rPr>
        <w:t>institutions</w:t>
      </w:r>
      <w:r w:rsidRPr="00CC5741">
        <w:rPr>
          <w:rFonts w:eastAsia="Cambria"/>
          <w:u w:val="single"/>
        </w:rPr>
        <w:tab/>
        <w:t xml:space="preserve"> and reduces</w:t>
      </w:r>
      <w:r w:rsidRPr="00CC5741">
        <w:rPr>
          <w:rFonts w:eastAsia="Cambria"/>
          <w:sz w:val="16"/>
        </w:rPr>
        <w:t xml:space="preserve"> the need for outside </w:t>
      </w:r>
      <w:r w:rsidRPr="00CC5741">
        <w:rPr>
          <w:rFonts w:eastAsia="Cambria"/>
          <w:u w:val="single"/>
        </w:rPr>
        <w:t>intervention</w:t>
      </w:r>
      <w:r w:rsidRPr="00CC5741">
        <w:rPr>
          <w:rFonts w:eastAsia="Cambria"/>
          <w:sz w:val="16"/>
        </w:rPr>
        <w:t xml:space="preserve">. As former U.S. Secretary of Defense Robert Gates put it, “Development is a lot cheaper than sending soldiers.” </w:t>
      </w:r>
      <w:r w:rsidRPr="00CC5741">
        <w:rPr>
          <w:rFonts w:eastAsia="Cambria"/>
          <w:u w:val="single"/>
        </w:rPr>
        <w:t>Development</w:t>
      </w:r>
      <w:r w:rsidRPr="00CC5741">
        <w:rPr>
          <w:rFonts w:eastAsia="Cambria"/>
          <w:sz w:val="16"/>
        </w:rPr>
        <w:t xml:space="preserve"> also </w:t>
      </w:r>
      <w:r w:rsidRPr="00CC5741">
        <w:rPr>
          <w:rFonts w:eastAsia="Cambria"/>
          <w:u w:val="single"/>
        </w:rPr>
        <w:t>builds</w:t>
      </w:r>
      <w:r w:rsidRPr="00CC5741">
        <w:rPr>
          <w:rFonts w:eastAsia="Cambria"/>
          <w:sz w:val="16"/>
        </w:rPr>
        <w:t xml:space="preserve"> states’ </w:t>
      </w:r>
      <w:r w:rsidRPr="00CC5741">
        <w:rPr>
          <w:rFonts w:eastAsia="Cambria"/>
          <w:u w:val="single"/>
        </w:rPr>
        <w:t>capacities to fight pandemic</w:t>
      </w:r>
      <w:r w:rsidRPr="00CC5741">
        <w:rPr>
          <w:rFonts w:eastAsia="Cambria"/>
          <w:sz w:val="16"/>
        </w:rPr>
        <w:t xml:space="preserve"> disease. </w:t>
      </w:r>
      <w:r w:rsidRPr="00CC5741">
        <w:rPr>
          <w:rFonts w:eastAsia="Cambria"/>
          <w:u w:val="single"/>
        </w:rPr>
        <w:t xml:space="preserve">Guinea, Liberia, and Sierra Leone </w:t>
      </w:r>
      <w:r w:rsidRPr="00CC5741">
        <w:rPr>
          <w:rFonts w:eastAsia="Cambria"/>
          <w:u w:val="single"/>
        </w:rPr>
        <w:lastRenderedPageBreak/>
        <w:t>were overwhelmed by Ebola</w:t>
      </w:r>
      <w:r w:rsidRPr="00CC5741">
        <w:rPr>
          <w:rFonts w:eastAsia="Cambria"/>
          <w:sz w:val="16"/>
        </w:rPr>
        <w:t xml:space="preserve"> in 2014 largely because they all had weak health systems. The same was true in many of the countries hit hardest by the HIV/AIDS epidemic decades ago. </w:t>
      </w:r>
      <w:r w:rsidRPr="000673BC">
        <w:rPr>
          <w:rFonts w:eastAsia="Cambria"/>
          <w:highlight w:val="cyan"/>
          <w:u w:val="single"/>
        </w:rPr>
        <w:t>As poor countries grow wealthier</w:t>
      </w:r>
      <w:r w:rsidRPr="00CC5741">
        <w:rPr>
          <w:rFonts w:eastAsia="Cambria"/>
          <w:sz w:val="16"/>
        </w:rPr>
        <w:t xml:space="preserve">, however, </w:t>
      </w:r>
      <w:r w:rsidRPr="000673BC">
        <w:rPr>
          <w:rFonts w:eastAsia="Cambria"/>
          <w:highlight w:val="cyan"/>
          <w:u w:val="single"/>
        </w:rPr>
        <w:t>they</w:t>
      </w:r>
      <w:r w:rsidRPr="00CC5741">
        <w:rPr>
          <w:rFonts w:eastAsia="Cambria"/>
          <w:u w:val="single"/>
        </w:rPr>
        <w:t xml:space="preserve"> become better equipped to </w:t>
      </w:r>
      <w:r w:rsidRPr="000673BC">
        <w:rPr>
          <w:rFonts w:eastAsia="Cambria"/>
          <w:b/>
          <w:highlight w:val="cyan"/>
          <w:u w:val="single"/>
          <w:bdr w:val="single" w:sz="4" w:space="0" w:color="auto"/>
        </w:rPr>
        <w:t>fight diseases</w:t>
      </w:r>
      <w:r w:rsidRPr="00CC5741">
        <w:rPr>
          <w:rFonts w:eastAsia="Cambria"/>
          <w:sz w:val="16"/>
        </w:rPr>
        <w:t xml:space="preserve"> that can spread quickly beyond their borders. A more prosperous developing world also benefits the U.S. economy. The spread of economic </w:t>
      </w:r>
      <w:r w:rsidRPr="00CC5741">
        <w:rPr>
          <w:rFonts w:eastAsia="Cambria"/>
          <w:u w:val="single"/>
        </w:rPr>
        <w:t xml:space="preserve">growth </w:t>
      </w:r>
      <w:r w:rsidRPr="00CC5741">
        <w:rPr>
          <w:rFonts w:eastAsia="Cambria"/>
          <w:u w:val="single"/>
          <w:bdr w:val="single" w:sz="4" w:space="0" w:color="auto"/>
        </w:rPr>
        <w:t xml:space="preserve">creates </w:t>
      </w:r>
      <w:r w:rsidRPr="00CC5741">
        <w:rPr>
          <w:rFonts w:eastAsia="Cambria"/>
          <w:b/>
          <w:u w:val="single"/>
          <w:bdr w:val="single" w:sz="4" w:space="0" w:color="auto"/>
        </w:rPr>
        <w:t>new markets</w:t>
      </w:r>
      <w:r w:rsidRPr="00CC5741">
        <w:rPr>
          <w:rFonts w:eastAsia="Cambria"/>
          <w:sz w:val="16"/>
        </w:rPr>
        <w:t xml:space="preserve"> for American businesses not just in China but also </w:t>
      </w:r>
      <w:r w:rsidRPr="00CC5741">
        <w:rPr>
          <w:rFonts w:eastAsia="Cambria"/>
          <w:u w:val="single"/>
        </w:rPr>
        <w:t>in Brazil, Indonesia, South Africa, and beyond</w:t>
      </w:r>
      <w:r w:rsidRPr="00CC5741">
        <w:rPr>
          <w:rFonts w:eastAsia="Cambria"/>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CC5741">
        <w:rPr>
          <w:rFonts w:eastAsia="Cambria"/>
          <w:u w:val="single"/>
        </w:rPr>
        <w:t>such states accounted for</w:t>
      </w:r>
      <w:r w:rsidRPr="00CC5741">
        <w:rPr>
          <w:rFonts w:eastAsia="Cambria"/>
          <w:sz w:val="16"/>
        </w:rPr>
        <w:t xml:space="preserve"> one-third of the global economy; today, their share is </w:t>
      </w:r>
      <w:r w:rsidRPr="00CC5741">
        <w:rPr>
          <w:rFonts w:eastAsia="Cambria"/>
          <w:u w:val="single"/>
        </w:rPr>
        <w:t>half</w:t>
      </w:r>
      <w:r w:rsidRPr="00CC5741">
        <w:rPr>
          <w:rFonts w:eastAsia="Cambria"/>
          <w:sz w:val="16"/>
        </w:rPr>
        <w:t xml:space="preserve">, and they purchase more than half </w:t>
      </w:r>
      <w:r w:rsidRPr="00CC5741">
        <w:rPr>
          <w:rFonts w:eastAsia="Cambria"/>
          <w:u w:val="single"/>
        </w:rPr>
        <w:t>of</w:t>
      </w:r>
      <w:r w:rsidRPr="00CC5741">
        <w:rPr>
          <w:rFonts w:eastAsia="Cambria"/>
          <w:sz w:val="16"/>
        </w:rPr>
        <w:t xml:space="preserve"> U.S. </w:t>
      </w:r>
      <w:r w:rsidRPr="00CC5741">
        <w:rPr>
          <w:rFonts w:eastAsia="Cambria"/>
          <w:u w:val="single"/>
        </w:rPr>
        <w:t>exports</w:t>
      </w:r>
      <w:r w:rsidRPr="00CC5741">
        <w:rPr>
          <w:rFonts w:eastAsia="Cambria"/>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CC5741">
        <w:rPr>
          <w:rFonts w:eastAsia="Cambria"/>
          <w:u w:val="single"/>
        </w:rPr>
        <w:t>developing countries are increasingly coming up with</w:t>
      </w:r>
      <w:r w:rsidRPr="00CC5741">
        <w:rPr>
          <w:rFonts w:eastAsia="Cambria"/>
          <w:sz w:val="16"/>
        </w:rPr>
        <w:t xml:space="preserve"> their own </w:t>
      </w:r>
      <w:r w:rsidRPr="00CC5741">
        <w:rPr>
          <w:rFonts w:eastAsia="Cambria"/>
          <w:b/>
          <w:u w:val="single"/>
          <w:bdr w:val="single" w:sz="4" w:space="0" w:color="auto"/>
        </w:rPr>
        <w:t>innovations</w:t>
      </w:r>
      <w:r w:rsidRPr="00CC5741">
        <w:rPr>
          <w:rFonts w:eastAsia="Cambria"/>
          <w:u w:val="single"/>
          <w:bdr w:val="single" w:sz="4" w:space="0" w:color="auto"/>
        </w:rPr>
        <w:t xml:space="preserve"> and </w:t>
      </w:r>
      <w:r w:rsidRPr="00CC5741">
        <w:rPr>
          <w:rFonts w:eastAsia="Cambria"/>
          <w:b/>
          <w:u w:val="single"/>
          <w:bdr w:val="single" w:sz="4" w:space="0" w:color="auto"/>
        </w:rPr>
        <w:t>technologies</w:t>
      </w:r>
      <w:r w:rsidRPr="00CC5741">
        <w:rPr>
          <w:rFonts w:eastAsia="Cambria"/>
          <w:u w:val="single"/>
        </w:rPr>
        <w:t>, in medicine, agriculture, energy</w:t>
      </w:r>
      <w:r w:rsidRPr="00CC5741">
        <w:rPr>
          <w:rFonts w:eastAsia="Cambria"/>
          <w:sz w:val="16"/>
        </w:rPr>
        <w:t xml:space="preserve">, and more. </w:t>
      </w:r>
      <w:r w:rsidRPr="00CC5741">
        <w:rPr>
          <w:rFonts w:eastAsia="Cambria"/>
          <w:u w:val="single"/>
        </w:rPr>
        <w:t>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should respond</w:t>
      </w:r>
      <w:r w:rsidRPr="00CC5741">
        <w:rPr>
          <w:rFonts w:eastAsia="Cambria"/>
          <w:sz w:val="16"/>
        </w:rPr>
        <w:t xml:space="preserve"> to this growing competition not with protectionism but </w:t>
      </w:r>
      <w:r w:rsidRPr="00CC5741">
        <w:rPr>
          <w:rFonts w:eastAsia="Cambria"/>
          <w:u w:val="single"/>
        </w:rPr>
        <w:t>by strengthening its</w:t>
      </w:r>
      <w:r w:rsidRPr="00CC5741">
        <w:rPr>
          <w:rFonts w:eastAsia="Cambria"/>
          <w:sz w:val="16"/>
        </w:rPr>
        <w:t xml:space="preserve"> own </w:t>
      </w:r>
      <w:r w:rsidRPr="00CC5741">
        <w:rPr>
          <w:rFonts w:eastAsia="Cambria"/>
          <w:u w:val="single"/>
        </w:rPr>
        <w:t>capacities: rebuilding</w:t>
      </w:r>
      <w:r w:rsidRPr="00CC5741">
        <w:rPr>
          <w:rFonts w:eastAsia="Cambria"/>
          <w:sz w:val="16"/>
        </w:rPr>
        <w:t xml:space="preserve"> its </w:t>
      </w:r>
      <w:r w:rsidRPr="00CC5741">
        <w:rPr>
          <w:rFonts w:eastAsia="Cambria"/>
          <w:b/>
          <w:u w:val="single"/>
          <w:bdr w:val="single" w:sz="4" w:space="0" w:color="auto"/>
        </w:rPr>
        <w:t>infrastructure</w:t>
      </w:r>
      <w:r w:rsidRPr="00CC5741">
        <w:rPr>
          <w:rFonts w:eastAsia="Cambria"/>
          <w:b/>
          <w:u w:val="single"/>
        </w:rPr>
        <w:t>, improving</w:t>
      </w:r>
      <w:r w:rsidRPr="00CC5741">
        <w:rPr>
          <w:rFonts w:eastAsia="Cambria"/>
          <w:sz w:val="16"/>
        </w:rPr>
        <w:t xml:space="preserve"> its </w:t>
      </w:r>
      <w:r w:rsidRPr="00CC5741">
        <w:rPr>
          <w:rFonts w:eastAsia="Cambria"/>
          <w:b/>
          <w:u w:val="single"/>
        </w:rPr>
        <w:t>educational</w:t>
      </w:r>
      <w:r w:rsidRPr="00CC5741">
        <w:rPr>
          <w:rFonts w:eastAsia="Cambria"/>
          <w:sz w:val="16"/>
        </w:rPr>
        <w:t xml:space="preserve"> system, </w:t>
      </w:r>
      <w:r w:rsidRPr="00CC5741">
        <w:rPr>
          <w:rFonts w:eastAsia="Cambria"/>
          <w:u w:val="single"/>
        </w:rPr>
        <w:t>and investing in</w:t>
      </w:r>
      <w:r w:rsidRPr="00CC5741">
        <w:rPr>
          <w:rFonts w:eastAsia="Cambria"/>
          <w:sz w:val="16"/>
        </w:rPr>
        <w:t xml:space="preserve"> new </w:t>
      </w:r>
      <w:r w:rsidRPr="00CC5741">
        <w:rPr>
          <w:rFonts w:eastAsia="Cambria"/>
          <w:u w:val="single"/>
        </w:rPr>
        <w:t>technologies</w:t>
      </w:r>
      <w:r w:rsidRPr="00CC5741">
        <w:rPr>
          <w:rFonts w:eastAsia="Cambria"/>
          <w:sz w:val="16"/>
        </w:rPr>
        <w:t xml:space="preserve">. Finally, </w:t>
      </w:r>
      <w:r w:rsidRPr="00CC5741">
        <w:rPr>
          <w:rFonts w:eastAsia="Cambria"/>
          <w:u w:val="single"/>
        </w:rPr>
        <w:t>development helps</w:t>
      </w:r>
      <w:r w:rsidRPr="00CC5741">
        <w:rPr>
          <w:rFonts w:eastAsia="Cambria"/>
          <w:sz w:val="16"/>
        </w:rPr>
        <w:t xml:space="preserve"> spread and </w:t>
      </w:r>
      <w:r w:rsidRPr="00CC5741">
        <w:rPr>
          <w:rFonts w:eastAsia="Cambria"/>
          <w:u w:val="single"/>
        </w:rPr>
        <w:t>deepen</w:t>
      </w:r>
      <w:r w:rsidRPr="00CC5741">
        <w:rPr>
          <w:rFonts w:eastAsia="Cambria"/>
          <w:sz w:val="16"/>
        </w:rPr>
        <w:t xml:space="preserve"> the values that Americans hold dear: openness, economic opportunity, democracy, and freedom. These values tend to go hand in hand with growing </w:t>
      </w:r>
      <w:r w:rsidRPr="00CC5741">
        <w:rPr>
          <w:rFonts w:eastAsia="Cambria"/>
          <w:u w:val="single"/>
        </w:rPr>
        <w:t>prosperity</w:t>
      </w:r>
      <w:r w:rsidRPr="00CC5741">
        <w:rPr>
          <w:rFonts w:eastAsia="Cambria"/>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CC5741">
        <w:rPr>
          <w:rFonts w:eastAsia="Cambria"/>
          <w:u w:val="single"/>
        </w:rPr>
        <w:t xml:space="preserve">other countries seek to </w:t>
      </w:r>
      <w:r w:rsidRPr="00CC5741">
        <w:rPr>
          <w:rFonts w:eastAsia="Cambria"/>
          <w:b/>
          <w:u w:val="single"/>
        </w:rPr>
        <w:t>emulate the model</w:t>
      </w:r>
      <w:r w:rsidRPr="00CC5741">
        <w:rPr>
          <w:rFonts w:eastAsia="Cambria"/>
          <w:u w:val="single"/>
        </w:rPr>
        <w:t>. The U</w:t>
      </w:r>
      <w:r w:rsidRPr="00CC5741">
        <w:rPr>
          <w:rFonts w:eastAsia="Cambria"/>
          <w:sz w:val="16"/>
        </w:rPr>
        <w:t xml:space="preserve">nited </w:t>
      </w:r>
      <w:r w:rsidRPr="00CC5741">
        <w:rPr>
          <w:rFonts w:eastAsia="Cambria"/>
          <w:u w:val="single"/>
        </w:rPr>
        <w:t>S</w:t>
      </w:r>
      <w:r w:rsidRPr="00CC5741">
        <w:rPr>
          <w:rFonts w:eastAsia="Cambria"/>
          <w:sz w:val="16"/>
        </w:rPr>
        <w:t xml:space="preserve">tates and Europe have a strong self-interest in encouraging this process, since it </w:t>
      </w:r>
      <w:r w:rsidRPr="00CC5741">
        <w:rPr>
          <w:rFonts w:eastAsia="Cambria"/>
          <w:u w:val="single"/>
        </w:rPr>
        <w:t>will enhance global stability</w:t>
      </w:r>
      <w:r w:rsidRPr="00CC5741">
        <w:rPr>
          <w:rFonts w:eastAsia="Cambria"/>
          <w:sz w:val="16"/>
        </w:rPr>
        <w:t xml:space="preserve"> and add to the number of like-minded partners that can help address future challenges. SUSTAINING THE SURGE What makes all </w:t>
      </w:r>
      <w:r w:rsidRPr="00CC5741">
        <w:rPr>
          <w:rFonts w:eastAsia="Cambria"/>
          <w:u w:val="single"/>
        </w:rPr>
        <w:t>this progress</w:t>
      </w:r>
      <w:r w:rsidRPr="00CC5741">
        <w:rPr>
          <w:rFonts w:eastAsia="Cambria"/>
          <w:sz w:val="16"/>
        </w:rPr>
        <w:t xml:space="preserve"> especially impressive is that it </w:t>
      </w:r>
      <w:r w:rsidRPr="00CC5741">
        <w:rPr>
          <w:rFonts w:eastAsia="Cambria"/>
          <w:u w:val="single"/>
        </w:rPr>
        <w:t>has continued despite</w:t>
      </w:r>
      <w:r w:rsidRPr="00CC5741">
        <w:rPr>
          <w:rFonts w:eastAsia="Cambria"/>
          <w:sz w:val="16"/>
        </w:rPr>
        <w:t xml:space="preserve"> a number of </w:t>
      </w:r>
      <w:r w:rsidRPr="00CC5741">
        <w:rPr>
          <w:rFonts w:eastAsia="Cambria"/>
          <w:u w:val="single"/>
        </w:rPr>
        <w:t>major shocks</w:t>
      </w:r>
      <w:r w:rsidRPr="00CC5741">
        <w:rPr>
          <w:rFonts w:eastAsia="Cambria"/>
          <w:sz w:val="16"/>
        </w:rPr>
        <w:t xml:space="preserve"> that in an earlier age could well have stopped it: </w:t>
      </w:r>
      <w:r w:rsidRPr="00CC5741">
        <w:rPr>
          <w:rFonts w:eastAsia="Cambria"/>
          <w:u w:val="single"/>
        </w:rPr>
        <w:t>the outbreak of the HIV</w:t>
      </w:r>
      <w:r w:rsidRPr="00CC5741">
        <w:rPr>
          <w:rFonts w:eastAsia="Cambria"/>
          <w:sz w:val="16"/>
        </w:rPr>
        <w:t xml:space="preserve">/AIDS pandemic in the 1980s, </w:t>
      </w:r>
      <w:r w:rsidRPr="00CC5741">
        <w:rPr>
          <w:rFonts w:eastAsia="Cambria"/>
          <w:u w:val="single"/>
        </w:rPr>
        <w:t>the Asian financial crisis</w:t>
      </w:r>
      <w:r w:rsidRPr="00CC5741">
        <w:rPr>
          <w:rFonts w:eastAsia="Cambria"/>
          <w:sz w:val="16"/>
        </w:rPr>
        <w:t xml:space="preserve"> in 1997–98, the </w:t>
      </w:r>
      <w:r w:rsidRPr="00CC5741">
        <w:rPr>
          <w:rFonts w:eastAsia="Cambria"/>
          <w:u w:val="single"/>
        </w:rPr>
        <w:t>9/11</w:t>
      </w:r>
      <w:r w:rsidRPr="00CC5741">
        <w:rPr>
          <w:rFonts w:eastAsia="Cambria"/>
          <w:sz w:val="16"/>
        </w:rPr>
        <w:t xml:space="preserve"> attacks, </w:t>
      </w:r>
      <w:r w:rsidRPr="00CC5741">
        <w:rPr>
          <w:rFonts w:eastAsia="Cambria"/>
          <w:u w:val="single"/>
        </w:rPr>
        <w:t>the global food crisis</w:t>
      </w:r>
      <w:r w:rsidRPr="00CC5741">
        <w:rPr>
          <w:rFonts w:eastAsia="Cambria"/>
          <w:sz w:val="16"/>
        </w:rPr>
        <w:t xml:space="preserve"> of 2007–8, </w:t>
      </w:r>
      <w:r w:rsidRPr="00CC5741">
        <w:rPr>
          <w:rFonts w:eastAsia="Cambria"/>
          <w:u w:val="single"/>
        </w:rPr>
        <w:t>and</w:t>
      </w:r>
      <w:r w:rsidRPr="00CC5741">
        <w:rPr>
          <w:rFonts w:eastAsia="Cambria"/>
          <w:sz w:val="16"/>
        </w:rPr>
        <w:t xml:space="preserve"> the global financial crisis of </w:t>
      </w:r>
      <w:r w:rsidRPr="00CC5741">
        <w:rPr>
          <w:rFonts w:eastAsia="Cambria"/>
          <w:u w:val="single"/>
        </w:rPr>
        <w:t>2008</w:t>
      </w:r>
      <w:r w:rsidRPr="00CC5741">
        <w:rPr>
          <w:rFonts w:eastAsia="Cambria"/>
          <w:sz w:val="16"/>
        </w:rPr>
        <w:t xml:space="preserve">. In each case, pundits predicted that the disaster of the day would set back progress. Yet in each case, the </w:t>
      </w:r>
      <w:r w:rsidRPr="00CC5741">
        <w:rPr>
          <w:rFonts w:eastAsia="Cambria"/>
          <w:u w:val="single"/>
        </w:rPr>
        <w:t>gains</w:t>
      </w:r>
      <w:r w:rsidRPr="00CC5741">
        <w:rPr>
          <w:rFonts w:eastAsia="Cambria"/>
          <w:sz w:val="16"/>
        </w:rPr>
        <w:t xml:space="preserve"> continued. There are good reasons to believe they </w:t>
      </w:r>
      <w:r w:rsidRPr="00CC5741">
        <w:rPr>
          <w:rFonts w:eastAsia="Cambria"/>
          <w:u w:val="single"/>
        </w:rPr>
        <w:t>can continue well into the future</w:t>
      </w:r>
      <w:r w:rsidRPr="00CC5741">
        <w:rPr>
          <w:rFonts w:eastAsia="Cambria"/>
          <w:sz w:val="16"/>
        </w:rPr>
        <w:t xml:space="preserve">. The </w:t>
      </w:r>
      <w:r w:rsidRPr="00CC5741">
        <w:rPr>
          <w:rFonts w:eastAsia="Cambria"/>
          <w:u w:val="single"/>
        </w:rPr>
        <w:t>forces that sparked</w:t>
      </w:r>
      <w:r w:rsidRPr="00CC5741">
        <w:rPr>
          <w:rFonts w:eastAsia="Cambria"/>
          <w:sz w:val="16"/>
        </w:rPr>
        <w:t xml:space="preserve"> these </w:t>
      </w:r>
      <w:r w:rsidRPr="00CC5741">
        <w:rPr>
          <w:rFonts w:eastAsia="Cambria"/>
          <w:b/>
          <w:u w:val="single"/>
          <w:bdr w:val="single" w:sz="4" w:space="0" w:color="auto"/>
        </w:rPr>
        <w:t>changes were fundamental</w:t>
      </w:r>
      <w:r w:rsidRPr="00CC5741">
        <w:rPr>
          <w:rFonts w:eastAsia="Cambria"/>
          <w:u w:val="single"/>
        </w:rPr>
        <w:t>, not transitory. Governments have</w:t>
      </w:r>
      <w:r w:rsidRPr="00CC5741">
        <w:rPr>
          <w:rFonts w:eastAsia="Cambria"/>
          <w:sz w:val="16"/>
        </w:rPr>
        <w:t xml:space="preserve"> learned from their mistakes and </w:t>
      </w:r>
      <w:r w:rsidRPr="00CC5741">
        <w:rPr>
          <w:rFonts w:eastAsia="Cambria"/>
          <w:u w:val="single"/>
        </w:rPr>
        <w:t>gotten much better at managing inevitable downturns. Global integration has made critical technologies available</w:t>
      </w:r>
      <w:r w:rsidRPr="00CC5741">
        <w:rPr>
          <w:rFonts w:eastAsia="Cambria"/>
          <w:sz w:val="16"/>
        </w:rPr>
        <w:t xml:space="preserve"> to more and more people. </w:t>
      </w:r>
      <w:r w:rsidRPr="00CC5741">
        <w:rPr>
          <w:rFonts w:eastAsia="Cambria"/>
          <w:b/>
          <w:u w:val="single"/>
        </w:rPr>
        <w:t xml:space="preserve">State </w:t>
      </w:r>
      <w:r w:rsidRPr="00CC5741">
        <w:rPr>
          <w:rFonts w:eastAsia="Cambria"/>
          <w:b/>
          <w:u w:val="single"/>
          <w:bdr w:val="single" w:sz="4" w:space="0" w:color="auto"/>
        </w:rPr>
        <w:t>institutions</w:t>
      </w:r>
      <w:r w:rsidRPr="00CC5741">
        <w:rPr>
          <w:rFonts w:eastAsia="Cambria"/>
          <w:u w:val="single"/>
        </w:rPr>
        <w:t xml:space="preserve"> have become</w:t>
      </w:r>
      <w:r w:rsidRPr="00CC5741">
        <w:rPr>
          <w:rFonts w:eastAsia="Cambria"/>
          <w:sz w:val="16"/>
        </w:rPr>
        <w:t xml:space="preserve"> more </w:t>
      </w:r>
      <w:r w:rsidRPr="00CC5741">
        <w:rPr>
          <w:rFonts w:eastAsia="Cambria"/>
          <w:u w:val="single"/>
        </w:rPr>
        <w:t>effective</w:t>
      </w:r>
      <w:r w:rsidRPr="00CC5741">
        <w:rPr>
          <w:rFonts w:eastAsia="Cambria"/>
          <w:sz w:val="16"/>
        </w:rPr>
        <w:t xml:space="preserve">, with improved (if imperfect) legal systems, clearer property rights, and greater respect for individual liberties. </w:t>
      </w:r>
      <w:r w:rsidRPr="00CC5741">
        <w:rPr>
          <w:rFonts w:eastAsia="Cambria"/>
          <w:u w:val="single"/>
        </w:rPr>
        <w:t>Democratic rules</w:t>
      </w:r>
      <w:r w:rsidRPr="00CC5741">
        <w:rPr>
          <w:rFonts w:eastAsia="Cambria"/>
          <w:sz w:val="16"/>
        </w:rPr>
        <w:t xml:space="preserve"> and norms governing the transfer of political power, free speech, and accountability </w:t>
      </w:r>
      <w:r w:rsidRPr="00CC5741">
        <w:rPr>
          <w:rFonts w:eastAsia="Cambria"/>
          <w:u w:val="single"/>
        </w:rPr>
        <w:t>have become more deeply entrenched</w:t>
      </w:r>
      <w:r w:rsidRPr="00CC5741">
        <w:rPr>
          <w:rFonts w:eastAsia="Cambria"/>
          <w:sz w:val="16"/>
        </w:rPr>
        <w:t xml:space="preserve">. Civil society groups are more active. These deep-seated changes have put enormous additional gains well within reach. </w:t>
      </w:r>
      <w:r w:rsidRPr="000673BC">
        <w:rPr>
          <w:rFonts w:eastAsia="Cambria"/>
          <w:highlight w:val="cyan"/>
          <w:u w:val="single"/>
        </w:rPr>
        <w:t>If</w:t>
      </w:r>
      <w:r w:rsidRPr="00CC5741">
        <w:rPr>
          <w:rFonts w:eastAsia="Cambria"/>
          <w:u w:val="single"/>
        </w:rPr>
        <w:t xml:space="preserve"> </w:t>
      </w:r>
      <w:r w:rsidRPr="000673BC">
        <w:rPr>
          <w:rFonts w:eastAsia="Cambria"/>
          <w:b/>
          <w:highlight w:val="cyan"/>
          <w:u w:val="single"/>
          <w:bdr w:val="single" w:sz="4" w:space="0" w:color="auto"/>
        </w:rPr>
        <w:t>economic growth proceeds</w:t>
      </w:r>
      <w:r w:rsidRPr="00CC5741">
        <w:rPr>
          <w:rFonts w:eastAsia="Cambria"/>
          <w:u w:val="single"/>
        </w:rPr>
        <w:t xml:space="preserve"> along</w:t>
      </w:r>
      <w:r w:rsidRPr="00CC5741">
        <w:rPr>
          <w:rFonts w:eastAsia="Cambria"/>
          <w:sz w:val="16"/>
        </w:rPr>
        <w:t xml:space="preserve"> the lines of most </w:t>
      </w:r>
      <w:r w:rsidRPr="00CC5741">
        <w:rPr>
          <w:rFonts w:eastAsia="Cambria"/>
          <w:u w:val="single"/>
        </w:rPr>
        <w:t>projections</w:t>
      </w:r>
      <w:r w:rsidRPr="00CC5741">
        <w:rPr>
          <w:rFonts w:eastAsia="Cambria"/>
          <w:sz w:val="16"/>
        </w:rPr>
        <w:t xml:space="preserve"> over the next two decades, some </w:t>
      </w:r>
      <w:r w:rsidRPr="000673BC">
        <w:rPr>
          <w:rFonts w:eastAsia="Cambria"/>
          <w:highlight w:val="cyan"/>
          <w:u w:val="single"/>
        </w:rPr>
        <w:t>700 million more</w:t>
      </w:r>
      <w:r w:rsidRPr="00CC5741">
        <w:rPr>
          <w:rFonts w:eastAsia="Cambria"/>
          <w:u w:val="single"/>
        </w:rPr>
        <w:t xml:space="preserve"> people </w:t>
      </w:r>
      <w:r w:rsidRPr="000673BC">
        <w:rPr>
          <w:rFonts w:eastAsia="Cambria"/>
          <w:highlight w:val="cyan"/>
          <w:u w:val="single"/>
        </w:rPr>
        <w:t>will escape</w:t>
      </w:r>
      <w:r w:rsidRPr="00CC5741">
        <w:rPr>
          <w:rFonts w:eastAsia="Cambria"/>
          <w:u w:val="single"/>
        </w:rPr>
        <w:t xml:space="preserve"> extreme </w:t>
      </w:r>
      <w:r w:rsidRPr="000673BC">
        <w:rPr>
          <w:rFonts w:eastAsia="Cambria"/>
          <w:highlight w:val="cyan"/>
          <w:u w:val="single"/>
        </w:rPr>
        <w:t>poverty</w:t>
      </w:r>
      <w:r w:rsidRPr="00CC5741">
        <w:rPr>
          <w:rFonts w:eastAsia="Cambria"/>
          <w:u w:val="single"/>
        </w:rPr>
        <w:t xml:space="preserve">. Per capita </w:t>
      </w:r>
      <w:r w:rsidRPr="000673BC">
        <w:rPr>
          <w:rFonts w:eastAsia="Cambria"/>
          <w:highlight w:val="cyan"/>
          <w:u w:val="single"/>
        </w:rPr>
        <w:t>incomes</w:t>
      </w:r>
      <w:r w:rsidRPr="00CC5741">
        <w:rPr>
          <w:rFonts w:eastAsia="Cambria"/>
          <w:sz w:val="16"/>
        </w:rPr>
        <w:t xml:space="preserve"> in poor countries </w:t>
      </w:r>
      <w:r w:rsidRPr="000673BC">
        <w:rPr>
          <w:rFonts w:eastAsia="Cambria"/>
          <w:highlight w:val="cyan"/>
          <w:u w:val="single"/>
        </w:rPr>
        <w:t xml:space="preserve">will double again, </w:t>
      </w:r>
      <w:r w:rsidRPr="000673BC">
        <w:rPr>
          <w:rFonts w:eastAsia="Cambria"/>
          <w:b/>
          <w:highlight w:val="cyan"/>
          <w:u w:val="single"/>
          <w:bdr w:val="single" w:sz="4" w:space="0" w:color="auto"/>
        </w:rPr>
        <w:t>millions of</w:t>
      </w:r>
      <w:r w:rsidRPr="00CC5741">
        <w:rPr>
          <w:rFonts w:eastAsia="Cambria"/>
          <w:sz w:val="16"/>
        </w:rPr>
        <w:t xml:space="preserve"> childhood </w:t>
      </w:r>
      <w:r w:rsidRPr="000673BC">
        <w:rPr>
          <w:rFonts w:eastAsia="Cambria"/>
          <w:b/>
          <w:highlight w:val="cyan"/>
          <w:u w:val="single"/>
          <w:bdr w:val="single" w:sz="4" w:space="0" w:color="auto"/>
        </w:rPr>
        <w:t>deaths</w:t>
      </w:r>
      <w:r w:rsidRPr="000673BC">
        <w:rPr>
          <w:rFonts w:eastAsia="Cambria"/>
          <w:highlight w:val="cyan"/>
          <w:u w:val="single"/>
        </w:rPr>
        <w:t xml:space="preserve"> will be avoided</w:t>
      </w:r>
      <w:r w:rsidRPr="00CC5741">
        <w:rPr>
          <w:rFonts w:eastAsia="Cambria"/>
          <w:u w:val="single"/>
        </w:rPr>
        <w:t xml:space="preserve">, </w:t>
      </w:r>
      <w:r w:rsidRPr="00CC5741">
        <w:rPr>
          <w:rFonts w:eastAsia="Cambria"/>
          <w:b/>
          <w:u w:val="single"/>
        </w:rPr>
        <w:t>tens of millions</w:t>
      </w:r>
      <w:r w:rsidRPr="00CC5741">
        <w:rPr>
          <w:rFonts w:eastAsia="Cambria"/>
          <w:sz w:val="16"/>
        </w:rPr>
        <w:t xml:space="preserve"> of children </w:t>
      </w:r>
      <w:r w:rsidRPr="00CC5741">
        <w:rPr>
          <w:rFonts w:eastAsia="Cambria"/>
          <w:u w:val="single"/>
        </w:rPr>
        <w:t>will get</w:t>
      </w:r>
      <w:r w:rsidRPr="00CC5741">
        <w:rPr>
          <w:rFonts w:eastAsia="Cambria"/>
          <w:sz w:val="16"/>
        </w:rPr>
        <w:t xml:space="preserve"> the </w:t>
      </w:r>
      <w:r w:rsidRPr="00CC5741">
        <w:rPr>
          <w:rFonts w:eastAsia="Cambria"/>
          <w:u w:val="single"/>
        </w:rPr>
        <w:t>education</w:t>
      </w:r>
      <w:r w:rsidRPr="00CC5741">
        <w:rPr>
          <w:rFonts w:eastAsia="Cambria"/>
          <w:sz w:val="16"/>
        </w:rPr>
        <w:t xml:space="preserve"> they deserve, </w:t>
      </w:r>
      <w:r w:rsidRPr="00CC5741">
        <w:rPr>
          <w:rFonts w:eastAsia="Cambria"/>
          <w:u w:val="single"/>
        </w:rPr>
        <w:t>hunger will decline</w:t>
      </w:r>
      <w:r w:rsidRPr="00CC5741">
        <w:rPr>
          <w:rFonts w:eastAsia="Cambria"/>
          <w:sz w:val="16"/>
        </w:rPr>
        <w:t>, and basic rights and freedoms will spread further. At least, that’s what should happen—</w:t>
      </w:r>
      <w:r w:rsidRPr="000673BC">
        <w:rPr>
          <w:rFonts w:eastAsia="Cambria"/>
          <w:highlight w:val="cyan"/>
          <w:u w:val="single"/>
        </w:rPr>
        <w:t>but none of these</w:t>
      </w:r>
      <w:r w:rsidRPr="00CC5741">
        <w:rPr>
          <w:rFonts w:eastAsia="Cambria"/>
          <w:sz w:val="16"/>
        </w:rPr>
        <w:t xml:space="preserve"> future </w:t>
      </w:r>
      <w:r w:rsidRPr="00CC5741">
        <w:rPr>
          <w:rFonts w:eastAsia="Cambria"/>
          <w:u w:val="single"/>
        </w:rPr>
        <w:t xml:space="preserve">gains </w:t>
      </w:r>
      <w:r w:rsidRPr="000673BC">
        <w:rPr>
          <w:rFonts w:eastAsia="Cambria"/>
          <w:highlight w:val="cyan"/>
          <w:u w:val="single"/>
        </w:rPr>
        <w:t xml:space="preserve">is guaranteed. </w:t>
      </w:r>
      <w:r w:rsidRPr="00CC5741">
        <w:rPr>
          <w:rFonts w:eastAsia="Cambria"/>
          <w:u w:val="single"/>
        </w:rPr>
        <w:t>Growth has slowed</w:t>
      </w:r>
      <w:r w:rsidRPr="00CC5741">
        <w:rPr>
          <w:rFonts w:eastAsia="Cambria"/>
          <w:sz w:val="16"/>
        </w:rPr>
        <w:t xml:space="preserve"> markedly </w:t>
      </w:r>
      <w:r w:rsidRPr="00CC5741">
        <w:rPr>
          <w:rFonts w:eastAsia="Cambria"/>
          <w:u w:val="single"/>
        </w:rPr>
        <w:t>since 2008</w:t>
      </w:r>
      <w:r w:rsidRPr="00CC5741">
        <w:rPr>
          <w:rFonts w:eastAsia="Cambria"/>
          <w:sz w:val="16"/>
        </w:rPr>
        <w:t xml:space="preserve"> in emerging economies such as Brazil and China and throughout the developing world. </w:t>
      </w:r>
      <w:r w:rsidRPr="00CC5741">
        <w:rPr>
          <w:rFonts w:eastAsia="Cambria"/>
          <w:u w:val="single"/>
        </w:rPr>
        <w:t>Russia, Thailand, and Venezuela have turned less democratic</w:t>
      </w:r>
      <w:r w:rsidRPr="00CC5741">
        <w:rPr>
          <w:rFonts w:eastAsia="Cambria"/>
          <w:sz w:val="16"/>
        </w:rPr>
        <w:t xml:space="preserve">, and South Africa and Turkey seem to be headed in that direction as well. </w:t>
      </w:r>
      <w:r w:rsidRPr="00CC5741">
        <w:rPr>
          <w:rFonts w:eastAsia="Cambria"/>
          <w:u w:val="single"/>
        </w:rPr>
        <w:t>The Middle East has seen</w:t>
      </w:r>
      <w:r w:rsidRPr="00CC5741">
        <w:rPr>
          <w:rFonts w:eastAsia="Cambria"/>
          <w:sz w:val="16"/>
        </w:rPr>
        <w:t xml:space="preserve"> the return of conflict and </w:t>
      </w:r>
      <w:r w:rsidRPr="00CC5741">
        <w:rPr>
          <w:rFonts w:eastAsia="Cambria"/>
          <w:b/>
          <w:u w:val="single"/>
        </w:rPr>
        <w:t>authoritarian rule</w:t>
      </w:r>
      <w:r w:rsidRPr="00CC5741">
        <w:rPr>
          <w:rFonts w:eastAsia="Cambria"/>
          <w:u w:val="single"/>
        </w:rPr>
        <w:t>. China’s aggressive actions</w:t>
      </w:r>
      <w:r w:rsidRPr="00CC5741">
        <w:rPr>
          <w:rFonts w:eastAsia="Cambria"/>
          <w:sz w:val="16"/>
        </w:rPr>
        <w:t xml:space="preserve"> in the South China Sea </w:t>
      </w:r>
      <w:r w:rsidRPr="00CC5741">
        <w:rPr>
          <w:rFonts w:eastAsia="Cambria"/>
          <w:u w:val="single"/>
        </w:rPr>
        <w:t xml:space="preserve">could </w:t>
      </w:r>
      <w:r w:rsidRPr="00CC5741">
        <w:rPr>
          <w:rFonts w:eastAsia="Cambria"/>
          <w:b/>
          <w:u w:val="single"/>
          <w:bdr w:val="single" w:sz="4" w:space="0" w:color="auto"/>
        </w:rPr>
        <w:t>spark a major conflict</w:t>
      </w:r>
      <w:r w:rsidRPr="00CC5741">
        <w:rPr>
          <w:rFonts w:eastAsia="Cambria"/>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CC5741">
        <w:rPr>
          <w:rFonts w:eastAsia="Cambria"/>
          <w:u w:val="single"/>
        </w:rPr>
        <w:t>the combination of</w:t>
      </w:r>
      <w:r w:rsidRPr="00CC5741">
        <w:rPr>
          <w:rFonts w:eastAsia="Cambria"/>
          <w:sz w:val="16"/>
        </w:rPr>
        <w:t xml:space="preserve"> more </w:t>
      </w:r>
      <w:r w:rsidRPr="00CC5741">
        <w:rPr>
          <w:rFonts w:eastAsia="Cambria"/>
          <w:u w:val="single"/>
        </w:rPr>
        <w:t>people, higher incomes, and</w:t>
      </w:r>
      <w:r w:rsidRPr="00CC5741">
        <w:rPr>
          <w:rFonts w:eastAsia="Cambria"/>
          <w:sz w:val="16"/>
        </w:rPr>
        <w:t xml:space="preserve"> warmer </w:t>
      </w:r>
      <w:r w:rsidRPr="00CC5741">
        <w:rPr>
          <w:rFonts w:eastAsia="Cambria"/>
          <w:u w:val="single"/>
        </w:rPr>
        <w:t xml:space="preserve">climates will place enormous </w:t>
      </w:r>
      <w:r w:rsidRPr="00CC5741">
        <w:rPr>
          <w:rFonts w:eastAsia="Cambria"/>
          <w:u w:val="single"/>
        </w:rPr>
        <w:lastRenderedPageBreak/>
        <w:t>strains on</w:t>
      </w:r>
      <w:r w:rsidRPr="00CC5741">
        <w:rPr>
          <w:rFonts w:eastAsia="Cambria"/>
          <w:sz w:val="16"/>
        </w:rPr>
        <w:t xml:space="preserve"> the </w:t>
      </w:r>
      <w:r w:rsidRPr="00CC5741">
        <w:rPr>
          <w:rFonts w:eastAsia="Cambria"/>
          <w:u w:val="single"/>
        </w:rPr>
        <w:t>world’s supplies</w:t>
      </w:r>
      <w:r w:rsidRPr="00CC5741">
        <w:rPr>
          <w:rFonts w:eastAsia="Cambria"/>
          <w:sz w:val="16"/>
        </w:rPr>
        <w:t xml:space="preserve"> of fresh water, food, and energy. Although there are ample grounds for pessimism, the </w:t>
      </w:r>
      <w:r w:rsidRPr="00CC5741">
        <w:rPr>
          <w:rFonts w:eastAsia="Cambria"/>
          <w:u w:val="single"/>
        </w:rPr>
        <w:t>doomsayers</w:t>
      </w:r>
      <w:r w:rsidRPr="00CC5741">
        <w:rPr>
          <w:rFonts w:eastAsia="Cambria"/>
          <w:sz w:val="16"/>
        </w:rPr>
        <w:t xml:space="preserve"> continue to </w:t>
      </w:r>
      <w:r w:rsidRPr="00CC5741">
        <w:rPr>
          <w:rFonts w:eastAsia="Cambria"/>
          <w:b/>
          <w:u w:val="single"/>
          <w:bdr w:val="single" w:sz="4" w:space="0" w:color="auto"/>
        </w:rPr>
        <w:t>underestimate humanity’s growing ability</w:t>
      </w:r>
      <w:r w:rsidRPr="00CC5741">
        <w:rPr>
          <w:rFonts w:eastAsia="Cambria"/>
          <w:sz w:val="16"/>
        </w:rPr>
        <w:t xml:space="preserve"> to cooperate </w:t>
      </w:r>
      <w:r w:rsidRPr="00CC5741">
        <w:rPr>
          <w:rFonts w:eastAsia="Cambria"/>
          <w:u w:val="single"/>
        </w:rPr>
        <w:t>in the face of new challenges</w:t>
      </w:r>
      <w:r w:rsidRPr="00CC5741">
        <w:rPr>
          <w:rFonts w:eastAsia="Cambria"/>
          <w:sz w:val="16"/>
        </w:rPr>
        <w:t xml:space="preserve">. In the eighteenth century, when Thomas </w:t>
      </w:r>
      <w:r w:rsidRPr="00CC5741">
        <w:rPr>
          <w:rFonts w:eastAsia="Cambria"/>
          <w:u w:val="single"/>
        </w:rPr>
        <w:t>Malthus</w:t>
      </w:r>
      <w:r w:rsidRPr="00CC5741">
        <w:rPr>
          <w:rFonts w:eastAsia="Cambria"/>
          <w:sz w:val="16"/>
        </w:rPr>
        <w:t xml:space="preserve"> looked at population growth and foresaw catastrophic famine, he </w:t>
      </w:r>
      <w:r w:rsidRPr="00CC5741">
        <w:rPr>
          <w:rFonts w:eastAsia="Cambria"/>
          <w:u w:val="single"/>
        </w:rPr>
        <w:t>failed to appreciate the advances in ag</w:t>
      </w:r>
      <w:r w:rsidRPr="00CC5741">
        <w:rPr>
          <w:rFonts w:eastAsia="Cambria"/>
          <w:sz w:val="16"/>
        </w:rPr>
        <w:t xml:space="preserve">riculture, </w:t>
      </w:r>
      <w:r w:rsidRPr="00CC5741">
        <w:rPr>
          <w:rFonts w:eastAsia="Cambria"/>
          <w:u w:val="single"/>
        </w:rPr>
        <w:t>health, and governance</w:t>
      </w:r>
      <w:r w:rsidRPr="00CC5741">
        <w:rPr>
          <w:rFonts w:eastAsia="Cambria"/>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CC5741">
        <w:rPr>
          <w:rFonts w:eastAsia="Cambria"/>
          <w:u w:val="single"/>
        </w:rPr>
        <w:t>Continued progress isn’t</w:t>
      </w:r>
      <w:r w:rsidRPr="00CC5741">
        <w:rPr>
          <w:rFonts w:eastAsia="Cambria"/>
          <w:sz w:val="16"/>
        </w:rPr>
        <w:t xml:space="preserve"> automatic or </w:t>
      </w:r>
      <w:r w:rsidRPr="00CC5741">
        <w:rPr>
          <w:rFonts w:eastAsia="Cambria"/>
          <w:u w:val="single"/>
        </w:rPr>
        <w:t>guaranteed. But</w:t>
      </w:r>
      <w:r w:rsidRPr="00CC5741">
        <w:rPr>
          <w:rFonts w:eastAsia="Cambria"/>
          <w:sz w:val="16"/>
        </w:rPr>
        <w:t xml:space="preserve"> with smart choices, </w:t>
      </w:r>
      <w:r w:rsidRPr="00CC5741">
        <w:rPr>
          <w:rFonts w:eastAsia="Cambria"/>
          <w:u w:val="single"/>
        </w:rPr>
        <w:t>it is within reach</w:t>
      </w:r>
      <w:r w:rsidRPr="00CC5741">
        <w:rPr>
          <w:rFonts w:eastAsia="Cambria"/>
          <w:sz w:val="16"/>
        </w:rPr>
        <w:t xml:space="preserve">. LEADING BY EXAMPLE  Most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CC5741">
        <w:rPr>
          <w:rFonts w:eastAsia="Cambria"/>
          <w:u w:val="single"/>
        </w:rPr>
        <w:t>the future of development will</w:t>
      </w:r>
      <w:r w:rsidRPr="00CC5741">
        <w:rPr>
          <w:rFonts w:eastAsia="Cambria"/>
          <w:sz w:val="16"/>
        </w:rPr>
        <w:t xml:space="preserve"> also </w:t>
      </w:r>
      <w:r w:rsidRPr="00CC5741">
        <w:rPr>
          <w:rFonts w:eastAsia="Cambria"/>
          <w:b/>
          <w:u w:val="single"/>
        </w:rPr>
        <w:t>depend on the</w:t>
      </w:r>
      <w:r w:rsidRPr="00CC5741">
        <w:rPr>
          <w:rFonts w:eastAsia="Cambria"/>
          <w:sz w:val="16"/>
        </w:rPr>
        <w:t xml:space="preserve"> actions of the </w:t>
      </w:r>
      <w:r w:rsidRPr="00CC5741">
        <w:rPr>
          <w:rFonts w:eastAsia="Cambria"/>
          <w:b/>
          <w:u w:val="single"/>
        </w:rPr>
        <w:t xml:space="preserve">world’s </w:t>
      </w:r>
      <w:r w:rsidRPr="00CC5741">
        <w:rPr>
          <w:rFonts w:eastAsia="Cambria"/>
          <w:b/>
          <w:u w:val="single"/>
          <w:bdr w:val="single" w:sz="4" w:space="0" w:color="auto"/>
        </w:rPr>
        <w:t>leading countries</w:t>
      </w:r>
      <w:r w:rsidRPr="00CC5741">
        <w:rPr>
          <w:rFonts w:eastAsia="Cambria"/>
          <w:sz w:val="16"/>
        </w:rPr>
        <w:t xml:space="preserve">, since </w:t>
      </w:r>
      <w:r w:rsidRPr="00CC5741">
        <w:rPr>
          <w:rFonts w:eastAsia="Cambria"/>
          <w:u w:val="single"/>
        </w:rPr>
        <w:t>poorer countries can prosper only in a strong</w:t>
      </w:r>
      <w:r w:rsidRPr="00CC5741">
        <w:rPr>
          <w:rFonts w:eastAsia="Cambria"/>
          <w:sz w:val="16"/>
        </w:rPr>
        <w:t xml:space="preserve"> global </w:t>
      </w:r>
      <w:r w:rsidRPr="00CC5741">
        <w:rPr>
          <w:rFonts w:eastAsia="Cambria"/>
          <w:u w:val="single"/>
        </w:rPr>
        <w:t>system. The U</w:t>
      </w:r>
      <w:r w:rsidRPr="00CC5741">
        <w:rPr>
          <w:rFonts w:eastAsia="Cambria"/>
          <w:sz w:val="16"/>
        </w:rPr>
        <w:t xml:space="preserve">nited </w:t>
      </w:r>
      <w:r w:rsidRPr="00CC5741">
        <w:rPr>
          <w:rFonts w:eastAsia="Cambria"/>
          <w:u w:val="single"/>
        </w:rPr>
        <w:t>S</w:t>
      </w:r>
      <w:r w:rsidRPr="00CC5741">
        <w:rPr>
          <w:rFonts w:eastAsia="Cambria"/>
          <w:sz w:val="16"/>
        </w:rPr>
        <w:t xml:space="preserve">tates </w:t>
      </w:r>
      <w:r w:rsidRPr="00CC5741">
        <w:rPr>
          <w:rFonts w:eastAsia="Cambria"/>
          <w:u w:val="single"/>
        </w:rPr>
        <w:t>must</w:t>
      </w:r>
      <w:r w:rsidRPr="00CC5741">
        <w:rPr>
          <w:rFonts w:eastAsia="Cambria"/>
          <w:sz w:val="16"/>
        </w:rPr>
        <w:t xml:space="preserve"> do its part by </w:t>
      </w:r>
      <w:r w:rsidRPr="00CC5741">
        <w:rPr>
          <w:rFonts w:eastAsia="Cambria"/>
          <w:u w:val="single"/>
        </w:rPr>
        <w:t>regain</w:t>
      </w:r>
      <w:r w:rsidRPr="00CC5741">
        <w:rPr>
          <w:rFonts w:eastAsia="Cambria"/>
          <w:sz w:val="16"/>
        </w:rPr>
        <w:t>ing i</w:t>
      </w:r>
      <w:r w:rsidRPr="00CC5741">
        <w:rPr>
          <w:rFonts w:eastAsia="Cambria"/>
          <w:u w:val="single"/>
        </w:rPr>
        <w:t>ts economic leadership through</w:t>
      </w:r>
      <w:r w:rsidRPr="00CC5741">
        <w:rPr>
          <w:rFonts w:eastAsia="Cambria"/>
          <w:sz w:val="16"/>
        </w:rPr>
        <w:t xml:space="preserve"> major investments in </w:t>
      </w:r>
      <w:r w:rsidRPr="00CC5741">
        <w:rPr>
          <w:rFonts w:eastAsia="Cambria"/>
          <w:u w:val="single"/>
        </w:rPr>
        <w:t>infrastructure, education, and technological advances</w:t>
      </w:r>
      <w:r w:rsidRPr="00CC5741">
        <w:rPr>
          <w:rFonts w:eastAsia="Cambria"/>
          <w:sz w:val="16"/>
        </w:rPr>
        <w:t xml:space="preserve"> in health, agriculture, and alternative fuels. It must act to fix its long-term budget problems by improving the solvency of Social Security, Medicare, and Medicaid and strengthen the financial system through better regulation. </w:t>
      </w:r>
      <w:r w:rsidRPr="00CC5741">
        <w:rPr>
          <w:rFonts w:eastAsia="Cambria"/>
          <w:u w:val="single"/>
        </w:rPr>
        <w:t>The country must</w:t>
      </w:r>
      <w:r w:rsidRPr="00CC5741">
        <w:rPr>
          <w:rFonts w:eastAsia="Cambria"/>
          <w:sz w:val="16"/>
        </w:rPr>
        <w:t xml:space="preserve"> also do a much better job of </w:t>
      </w:r>
      <w:r w:rsidRPr="00CC5741">
        <w:rPr>
          <w:rFonts w:eastAsia="Cambria"/>
          <w:u w:val="single"/>
        </w:rPr>
        <w:t>lead</w:t>
      </w:r>
      <w:r w:rsidRPr="00CC5741">
        <w:rPr>
          <w:rFonts w:eastAsia="Cambria"/>
          <w:sz w:val="16"/>
        </w:rPr>
        <w:t xml:space="preserve">ing </w:t>
      </w:r>
      <w:r w:rsidRPr="00CC5741">
        <w:rPr>
          <w:rFonts w:eastAsia="Cambria"/>
          <w:u w:val="single"/>
        </w:rPr>
        <w:t xml:space="preserve">by </w:t>
      </w:r>
      <w:r w:rsidRPr="00CC5741">
        <w:rPr>
          <w:rFonts w:eastAsia="Cambria"/>
          <w:b/>
          <w:u w:val="single"/>
        </w:rPr>
        <w:t>example on democracy</w:t>
      </w:r>
      <w:r w:rsidRPr="00CC5741">
        <w:rPr>
          <w:rFonts w:eastAsia="Cambria"/>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CC5741">
        <w:rPr>
          <w:rFonts w:eastAsia="Cambria"/>
          <w:u w:val="single"/>
        </w:rPr>
        <w:t>developing countries are</w:t>
      </w:r>
      <w:r w:rsidRPr="00CC5741">
        <w:rPr>
          <w:rFonts w:eastAsia="Cambria"/>
          <w:sz w:val="16"/>
        </w:rPr>
        <w:t xml:space="preserve"> now </w:t>
      </w:r>
      <w:r w:rsidRPr="00CC5741">
        <w:rPr>
          <w:rFonts w:eastAsia="Cambria"/>
          <w:u w:val="single"/>
        </w:rPr>
        <w:t>engaged in a battle of ideas over which economic and political model</w:t>
      </w:r>
      <w:r w:rsidRPr="00CC5741">
        <w:rPr>
          <w:rFonts w:eastAsia="Cambria"/>
          <w:sz w:val="16"/>
        </w:rPr>
        <w:t xml:space="preserve"> they should follow. </w:t>
      </w:r>
      <w:r w:rsidRPr="00CC5741">
        <w:rPr>
          <w:rFonts w:eastAsia="Cambria"/>
          <w:u w:val="single"/>
        </w:rPr>
        <w:t>On the one side stands the model that has prevailed</w:t>
      </w:r>
      <w:r w:rsidRPr="00CC5741">
        <w:rPr>
          <w:rFonts w:eastAsia="Cambria"/>
          <w:sz w:val="16"/>
        </w:rPr>
        <w:t xml:space="preserve"> in the West since World War II: </w:t>
      </w:r>
      <w:r w:rsidRPr="00CC5741">
        <w:rPr>
          <w:rFonts w:eastAsia="Cambria"/>
          <w:u w:val="single"/>
        </w:rPr>
        <w:t xml:space="preserve">market capitalism coupled with </w:t>
      </w:r>
      <w:r w:rsidRPr="00CC5741">
        <w:rPr>
          <w:rFonts w:eastAsia="Cambria"/>
          <w:b/>
          <w:u w:val="single"/>
          <w:bdr w:val="single" w:sz="4" w:space="0" w:color="auto"/>
        </w:rPr>
        <w:t>liberal democracy</w:t>
      </w:r>
      <w:r w:rsidRPr="00CC5741">
        <w:rPr>
          <w:rFonts w:eastAsia="Cambria"/>
          <w:u w:val="single"/>
        </w:rPr>
        <w:t xml:space="preserve">. On the other is </w:t>
      </w:r>
      <w:r w:rsidRPr="00CC5741">
        <w:rPr>
          <w:rFonts w:eastAsia="Cambria"/>
          <w:sz w:val="16"/>
        </w:rPr>
        <w:t xml:space="preserve">the model practiced by China, Vietnam, Ethiopia, and, increasingly, Russia, among others: </w:t>
      </w:r>
      <w:r w:rsidRPr="00CC5741">
        <w:rPr>
          <w:rFonts w:eastAsia="Cambria"/>
          <w:u w:val="single"/>
        </w:rPr>
        <w:t>state</w:t>
      </w:r>
      <w:r w:rsidRPr="00CC5741">
        <w:rPr>
          <w:rFonts w:eastAsia="Cambria"/>
          <w:sz w:val="16"/>
        </w:rPr>
        <w:t xml:space="preserve"> capitalism coupled with </w:t>
      </w:r>
      <w:r w:rsidRPr="00CC5741">
        <w:rPr>
          <w:rFonts w:eastAsia="Cambria"/>
          <w:u w:val="single"/>
        </w:rPr>
        <w:t>authoritarian rule</w:t>
      </w:r>
      <w:r w:rsidRPr="00CC5741">
        <w:rPr>
          <w:rFonts w:eastAsia="Cambria"/>
          <w:sz w:val="16"/>
        </w:rPr>
        <w:t xml:space="preserve">. And there’s yet one more option, with a smaller but more dangerous following: religious fundamentalism, as promulgated by Iran and Saudi Arabia and groups such as the Islamic State (or ISIS) and Boko Haram in Nigeria. </w:t>
      </w:r>
      <w:r w:rsidRPr="00CC5741">
        <w:rPr>
          <w:rFonts w:eastAsia="Cambria"/>
          <w:u w:val="single"/>
        </w:rPr>
        <w:t>As the Western countries struggle</w:t>
      </w:r>
      <w:r w:rsidRPr="00CC5741">
        <w:rPr>
          <w:rFonts w:eastAsia="Cambria"/>
          <w:sz w:val="16"/>
        </w:rPr>
        <w:t xml:space="preserve"> and China continues to rise, </w:t>
      </w:r>
      <w:r w:rsidRPr="00CC5741">
        <w:rPr>
          <w:rFonts w:eastAsia="Cambria"/>
          <w:u w:val="single"/>
        </w:rPr>
        <w:t>authoritarian capitalism is becomin</w:t>
      </w:r>
      <w:r w:rsidRPr="00CC5741">
        <w:rPr>
          <w:rFonts w:eastAsia="Cambria"/>
          <w:sz w:val="16"/>
        </w:rPr>
        <w:t xml:space="preserve">g more </w:t>
      </w:r>
      <w:r w:rsidRPr="00CC5741">
        <w:rPr>
          <w:rFonts w:eastAsia="Cambria"/>
          <w:u w:val="single"/>
        </w:rPr>
        <w:t>appealing</w:t>
      </w:r>
      <w:r w:rsidRPr="00CC5741">
        <w:rPr>
          <w:rFonts w:eastAsia="Cambria"/>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CC5741">
        <w:rPr>
          <w:rFonts w:eastAsia="Cambria"/>
          <w:u w:val="single"/>
        </w:rPr>
        <w:t>Make no mistake</w:t>
      </w:r>
      <w:r w:rsidRPr="00CC5741">
        <w:rPr>
          <w:rFonts w:eastAsia="Cambria"/>
          <w:sz w:val="16"/>
        </w:rPr>
        <w:t xml:space="preserve">: many </w:t>
      </w:r>
      <w:r w:rsidRPr="00CC5741">
        <w:rPr>
          <w:rFonts w:eastAsia="Cambria"/>
          <w:u w:val="single"/>
        </w:rPr>
        <w:t>Africans still prefer</w:t>
      </w:r>
      <w:r w:rsidRPr="00CC5741">
        <w:rPr>
          <w:rFonts w:eastAsia="Cambria"/>
          <w:sz w:val="16"/>
        </w:rPr>
        <w:t xml:space="preserve"> to follow </w:t>
      </w:r>
      <w:r w:rsidRPr="00CC5741">
        <w:rPr>
          <w:rFonts w:eastAsia="Cambria"/>
          <w:u w:val="single"/>
        </w:rPr>
        <w:t>the American model and view China with suspicion. But</w:t>
      </w:r>
      <w:r w:rsidRPr="00CC5741">
        <w:rPr>
          <w:rFonts w:eastAsia="Cambria"/>
          <w:sz w:val="16"/>
        </w:rPr>
        <w:t xml:space="preserve"> those </w:t>
      </w:r>
      <w:r w:rsidRPr="00CC5741">
        <w:rPr>
          <w:rFonts w:eastAsia="Cambria"/>
          <w:u w:val="single"/>
        </w:rPr>
        <w:t>attitudes are beginning to shift</w:t>
      </w:r>
      <w:r w:rsidRPr="00CC5741">
        <w:rPr>
          <w:rFonts w:eastAsia="Cambria"/>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0673BC">
        <w:rPr>
          <w:rFonts w:eastAsia="Cambria"/>
          <w:highlight w:val="cyan"/>
          <w:u w:val="single"/>
        </w:rPr>
        <w:t>the U</w:t>
      </w:r>
      <w:r w:rsidRPr="00CC5741">
        <w:rPr>
          <w:rFonts w:eastAsia="Cambria"/>
          <w:sz w:val="16"/>
        </w:rPr>
        <w:t xml:space="preserve">nited </w:t>
      </w:r>
      <w:r w:rsidRPr="000673BC">
        <w:rPr>
          <w:rFonts w:eastAsia="Cambria"/>
          <w:highlight w:val="cyan"/>
          <w:u w:val="single"/>
        </w:rPr>
        <w:t>S</w:t>
      </w:r>
      <w:r w:rsidRPr="00CC5741">
        <w:rPr>
          <w:rFonts w:eastAsia="Cambria"/>
          <w:sz w:val="16"/>
        </w:rPr>
        <w:t xml:space="preserve">tates and other Western powers </w:t>
      </w:r>
      <w:r w:rsidRPr="000673BC">
        <w:rPr>
          <w:rFonts w:eastAsia="Cambria"/>
          <w:highlight w:val="cyan"/>
          <w:u w:val="single"/>
        </w:rPr>
        <w:t>should</w:t>
      </w:r>
      <w:r w:rsidRPr="00CC5741">
        <w:rPr>
          <w:rFonts w:eastAsia="Cambria"/>
          <w:sz w:val="16"/>
        </w:rPr>
        <w:t xml:space="preserve"> also </w:t>
      </w:r>
      <w:r w:rsidRPr="000673BC">
        <w:rPr>
          <w:rFonts w:eastAsia="Cambria"/>
          <w:highlight w:val="cyan"/>
          <w:u w:val="single"/>
        </w:rPr>
        <w:t>assert leadership</w:t>
      </w:r>
      <w:r w:rsidRPr="00CC5741">
        <w:rPr>
          <w:rFonts w:eastAsia="Cambria"/>
          <w:sz w:val="16"/>
        </w:rPr>
        <w:t xml:space="preserve"> in several specific areas </w:t>
      </w:r>
      <w:r w:rsidRPr="000673BC">
        <w:rPr>
          <w:rFonts w:eastAsia="Cambria"/>
          <w:highlight w:val="cyan"/>
          <w:u w:val="single"/>
        </w:rPr>
        <w:t xml:space="preserve">to </w:t>
      </w:r>
      <w:r w:rsidRPr="000673BC">
        <w:rPr>
          <w:rFonts w:eastAsia="Cambria"/>
          <w:b/>
          <w:highlight w:val="cyan"/>
          <w:u w:val="single"/>
        </w:rPr>
        <w:t>keep the progress going</w:t>
      </w:r>
      <w:r w:rsidRPr="00CC5741">
        <w:rPr>
          <w:rFonts w:eastAsia="Cambria"/>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CC5741">
        <w:rPr>
          <w:rFonts w:eastAsia="Cambria"/>
          <w:u w:val="single"/>
        </w:rPr>
        <w:t xml:space="preserve">leading </w:t>
      </w:r>
      <w:r w:rsidRPr="000673BC">
        <w:rPr>
          <w:rFonts w:eastAsia="Cambria"/>
          <w:highlight w:val="cyan"/>
          <w:u w:val="single"/>
        </w:rPr>
        <w:t>countries</w:t>
      </w:r>
      <w:r w:rsidRPr="00CC5741">
        <w:rPr>
          <w:rFonts w:eastAsia="Cambria"/>
          <w:sz w:val="16"/>
        </w:rPr>
        <w:t>—especially the United States—</w:t>
      </w:r>
      <w:r w:rsidRPr="000673BC">
        <w:rPr>
          <w:rFonts w:eastAsia="Cambria"/>
          <w:highlight w:val="cyan"/>
          <w:u w:val="single"/>
        </w:rPr>
        <w:t>should invest</w:t>
      </w:r>
      <w:r w:rsidRPr="00CC5741">
        <w:rPr>
          <w:rFonts w:eastAsia="Cambria"/>
          <w:u w:val="single"/>
        </w:rPr>
        <w:t xml:space="preserve"> more </w:t>
      </w:r>
      <w:r w:rsidRPr="000673BC">
        <w:rPr>
          <w:rFonts w:eastAsia="Cambria"/>
          <w:highlight w:val="cyan"/>
          <w:u w:val="single"/>
        </w:rPr>
        <w:t xml:space="preserve">in </w:t>
      </w:r>
      <w:r w:rsidRPr="000673BC">
        <w:rPr>
          <w:rFonts w:eastAsia="Cambria"/>
          <w:b/>
          <w:highlight w:val="cyan"/>
          <w:u w:val="single"/>
          <w:bdr w:val="single" w:sz="4" w:space="0" w:color="auto"/>
        </w:rPr>
        <w:t>technological innovation</w:t>
      </w:r>
      <w:r w:rsidRPr="00CC5741">
        <w:rPr>
          <w:rFonts w:eastAsia="Cambria"/>
          <w:sz w:val="16"/>
        </w:rPr>
        <w:t xml:space="preserve">. Much of the credit for recent improvements in living standards goes to vaccines, medicines, high-yielding seed varieties, cell phones, and the Internet. These </w:t>
      </w:r>
      <w:r w:rsidRPr="00CC5741">
        <w:rPr>
          <w:rFonts w:eastAsia="Cambria"/>
          <w:u w:val="single"/>
        </w:rPr>
        <w:t>new technologies</w:t>
      </w:r>
      <w:r w:rsidRPr="00CC5741">
        <w:rPr>
          <w:rFonts w:eastAsia="Cambria"/>
          <w:sz w:val="16"/>
        </w:rPr>
        <w:t xml:space="preserve"> (alongside old ones such as electricity and paved roads) </w:t>
      </w:r>
      <w:r w:rsidRPr="00CC5741">
        <w:rPr>
          <w:rFonts w:eastAsia="Cambria"/>
          <w:u w:val="single"/>
        </w:rPr>
        <w:t>have not yet reached everywhere, so</w:t>
      </w:r>
      <w:r w:rsidRPr="00CC5741">
        <w:rPr>
          <w:rFonts w:eastAsia="Cambria"/>
          <w:sz w:val="16"/>
        </w:rPr>
        <w:t xml:space="preserve"> simply </w:t>
      </w:r>
      <w:r w:rsidRPr="00CC5741">
        <w:rPr>
          <w:rFonts w:eastAsia="Cambria"/>
          <w:u w:val="single"/>
        </w:rPr>
        <w:t>making them</w:t>
      </w:r>
      <w:r w:rsidRPr="00CC5741">
        <w:rPr>
          <w:rFonts w:eastAsia="Cambria"/>
          <w:sz w:val="16"/>
        </w:rPr>
        <w:t xml:space="preserve"> more </w:t>
      </w:r>
      <w:r w:rsidRPr="00CC5741">
        <w:rPr>
          <w:rFonts w:eastAsia="Cambria"/>
          <w:u w:val="single"/>
        </w:rPr>
        <w:t>widely available would do wonders</w:t>
      </w:r>
      <w:r w:rsidRPr="00CC5741">
        <w:rPr>
          <w:rFonts w:eastAsia="Cambria"/>
          <w:sz w:val="16"/>
        </w:rPr>
        <w:t xml:space="preserve">. But </w:t>
      </w:r>
      <w:r w:rsidRPr="000673BC">
        <w:rPr>
          <w:rFonts w:eastAsia="Cambria"/>
          <w:b/>
          <w:highlight w:val="cyan"/>
          <w:u w:val="single"/>
          <w:bdr w:val="single" w:sz="4" w:space="0" w:color="auto"/>
        </w:rPr>
        <w:t>sustaining progress</w:t>
      </w:r>
      <w:r w:rsidRPr="000673BC">
        <w:rPr>
          <w:rFonts w:eastAsia="Cambria"/>
          <w:highlight w:val="cyan"/>
          <w:u w:val="single"/>
        </w:rPr>
        <w:t xml:space="preserve"> for</w:t>
      </w:r>
      <w:r w:rsidRPr="00CC5741">
        <w:rPr>
          <w:rFonts w:eastAsia="Cambria"/>
          <w:sz w:val="16"/>
        </w:rPr>
        <w:t xml:space="preserve"> the next several </w:t>
      </w:r>
      <w:r w:rsidRPr="000673BC">
        <w:rPr>
          <w:rFonts w:eastAsia="Cambria"/>
          <w:highlight w:val="cyan"/>
          <w:u w:val="single"/>
        </w:rPr>
        <w:t>decades</w:t>
      </w:r>
      <w:r w:rsidRPr="00CC5741">
        <w:rPr>
          <w:rFonts w:eastAsia="Cambria"/>
          <w:u w:val="single"/>
        </w:rPr>
        <w:t xml:space="preserve"> will</w:t>
      </w:r>
      <w:r w:rsidRPr="00CC5741">
        <w:rPr>
          <w:rFonts w:eastAsia="Cambria"/>
          <w:sz w:val="16"/>
        </w:rPr>
        <w:t xml:space="preserve"> also </w:t>
      </w:r>
      <w:r w:rsidRPr="00CC5741">
        <w:rPr>
          <w:rFonts w:eastAsia="Cambria"/>
          <w:u w:val="single"/>
        </w:rPr>
        <w:t xml:space="preserve">require </w:t>
      </w:r>
      <w:r w:rsidRPr="00CC5741">
        <w:rPr>
          <w:rFonts w:eastAsia="Cambria"/>
          <w:b/>
          <w:u w:val="single"/>
        </w:rPr>
        <w:t>significant investments</w:t>
      </w:r>
      <w:r w:rsidRPr="00CC5741">
        <w:rPr>
          <w:rFonts w:eastAsia="Cambria"/>
          <w:sz w:val="16"/>
        </w:rPr>
        <w:t xml:space="preserve"> in new vaccines, more powerful drugs, drought- and heat-resistant seeds, desalination techniques, and clean energy.</w:t>
      </w:r>
    </w:p>
    <w:p w14:paraId="1B3E6E3E" w14:textId="451812F2" w:rsidR="008545D4" w:rsidRDefault="008545D4" w:rsidP="004D2EED">
      <w:pPr>
        <w:rPr>
          <w:rFonts w:eastAsia="Cambria"/>
          <w:sz w:val="16"/>
        </w:rPr>
      </w:pPr>
    </w:p>
    <w:p w14:paraId="385FF5B8" w14:textId="77777777" w:rsidR="008545D4" w:rsidRPr="00774646" w:rsidRDefault="008545D4" w:rsidP="008545D4">
      <w:pPr>
        <w:keepNext/>
        <w:keepLines/>
        <w:spacing w:before="40" w:after="0"/>
        <w:outlineLvl w:val="3"/>
        <w:rPr>
          <w:rFonts w:eastAsiaTheme="majorEastAsia" w:cstheme="majorBidi"/>
          <w:b/>
          <w:iCs/>
          <w:sz w:val="36"/>
        </w:rPr>
      </w:pPr>
      <w:r w:rsidRPr="00774646">
        <w:rPr>
          <w:rFonts w:eastAsiaTheme="majorEastAsia" w:cstheme="majorBidi"/>
          <w:b/>
          <w:iCs/>
          <w:sz w:val="36"/>
        </w:rPr>
        <w:t>Cap is good, solves a litany of impacts</w:t>
      </w:r>
    </w:p>
    <w:p w14:paraId="54626357" w14:textId="77777777" w:rsidR="008545D4" w:rsidRPr="00774646" w:rsidRDefault="008545D4" w:rsidP="008545D4">
      <w:pPr>
        <w:rPr>
          <w:b/>
          <w:sz w:val="24"/>
        </w:rPr>
      </w:pPr>
      <w:r w:rsidRPr="00774646">
        <w:rPr>
          <w:b/>
          <w:sz w:val="24"/>
        </w:rPr>
        <w:t>Kelly, Cambridge engineering professor, 2013</w:t>
      </w:r>
    </w:p>
    <w:p w14:paraId="5D89F617" w14:textId="77777777" w:rsidR="008545D4" w:rsidRPr="00774646" w:rsidRDefault="008545D4" w:rsidP="008545D4">
      <w:r w:rsidRPr="00774646">
        <w:lastRenderedPageBreak/>
        <w:t xml:space="preserve">(Michael, “Why a collapse of global civilization will be avoided: a comment on Ehrlich &amp; Ehrlich”, July, </w:t>
      </w:r>
      <w:hyperlink r:id="rId19" w:anchor="corresp-1" w:history="1">
        <w:r w:rsidRPr="00774646">
          <w:t>http://rspb.royalsocietypublishing.org/content/280/1767/20131193.short#corresp-1</w:t>
        </w:r>
      </w:hyperlink>
      <w:r w:rsidRPr="00774646">
        <w:t xml:space="preserve">, </w:t>
      </w:r>
      <w:proofErr w:type="spellStart"/>
      <w:r w:rsidRPr="00774646">
        <w:t>ldg</w:t>
      </w:r>
      <w:proofErr w:type="spellEnd"/>
      <w:r w:rsidRPr="00774646">
        <w:t>)</w:t>
      </w:r>
    </w:p>
    <w:p w14:paraId="0058180E" w14:textId="047B0DD3" w:rsidR="00F0167D" w:rsidRPr="00A8762F" w:rsidRDefault="008545D4" w:rsidP="0012785A">
      <w:pPr>
        <w:spacing w:after="0" w:line="240" w:lineRule="auto"/>
        <w:rPr>
          <w:sz w:val="12"/>
        </w:rPr>
      </w:pPr>
      <w:r w:rsidRPr="00774646">
        <w:rPr>
          <w:b/>
          <w:sz w:val="30"/>
          <w:u w:val="single"/>
        </w:rPr>
        <w:t>The population explosion (and its Malthusian societal disruptions) that Ehrlich FRS predicted for the 1990s has not come about [5,6], and the concerns in this present Ehrlich paper are not tempered by the mounting evidence of the demographic transition that occurs when the majority of people live in cities and have access to education</w:t>
      </w:r>
      <w:r w:rsidRPr="008545D4">
        <w:rPr>
          <w:sz w:val="10"/>
        </w:rPr>
        <w:t xml:space="preserve">. In Japan, Europe and North America the population, excluding immigration, is in decline. </w:t>
      </w:r>
      <w:r w:rsidRPr="00774646">
        <w:rPr>
          <w:b/>
          <w:sz w:val="30"/>
          <w:u w:val="single"/>
        </w:rPr>
        <w:t>Some studies indicate that a peak of 9 billion people in 2050 will be followed by a decline to a population of approximately 6 billion in 2100</w:t>
      </w:r>
      <w:r w:rsidRPr="008545D4">
        <w:rPr>
          <w:sz w:val="10"/>
        </w:rPr>
        <w:t xml:space="preserve">—less than that in 2000 [7] and bringing new problems of unwanted infrastructure assets! The UN is revising its future population estimates downward </w:t>
      </w:r>
      <w:r w:rsidRPr="00774646">
        <w:rPr>
          <w:b/>
          <w:sz w:val="30"/>
          <w:u w:val="single"/>
        </w:rPr>
        <w:t>[8]. If we look at the waste in the contemporary food chain,</w:t>
      </w:r>
      <w:r w:rsidRPr="008545D4">
        <w:rPr>
          <w:sz w:val="10"/>
        </w:rPr>
        <w:t xml:space="preserve"> at the point of growth, in transit to the market and into the homes of consumers, and compound that loss by the amount of food thrown out rather than consumed, </w:t>
      </w:r>
      <w:r w:rsidRPr="000673BC">
        <w:rPr>
          <w:b/>
          <w:iCs/>
          <w:sz w:val="30"/>
          <w:highlight w:val="cyan"/>
          <w:u w:val="single"/>
          <w:bdr w:val="single" w:sz="8" w:space="0" w:color="auto"/>
        </w:rPr>
        <w:t>we generate the quantity of food to feed</w:t>
      </w:r>
      <w:r w:rsidRPr="00774646">
        <w:rPr>
          <w:b/>
          <w:iCs/>
          <w:sz w:val="30"/>
          <w:u w:val="single"/>
          <w:bdr w:val="single" w:sz="8" w:space="0" w:color="auto"/>
        </w:rPr>
        <w:t xml:space="preserve"> the </w:t>
      </w:r>
      <w:r w:rsidRPr="000673BC">
        <w:rPr>
          <w:b/>
          <w:iCs/>
          <w:sz w:val="30"/>
          <w:highlight w:val="cyan"/>
          <w:u w:val="single"/>
          <w:bdr w:val="single" w:sz="8" w:space="0" w:color="auto"/>
        </w:rPr>
        <w:t xml:space="preserve">9 billion </w:t>
      </w:r>
      <w:r w:rsidRPr="00774646">
        <w:rPr>
          <w:b/>
          <w:iCs/>
          <w:sz w:val="30"/>
          <w:u w:val="single"/>
          <w:bdr w:val="single" w:sz="8" w:space="0" w:color="auto"/>
        </w:rPr>
        <w:t xml:space="preserve">today </w:t>
      </w:r>
      <w:r w:rsidRPr="000673BC">
        <w:rPr>
          <w:b/>
          <w:iCs/>
          <w:sz w:val="30"/>
          <w:highlight w:val="cyan"/>
          <w:u w:val="single"/>
          <w:bdr w:val="single" w:sz="8" w:space="0" w:color="auto"/>
        </w:rPr>
        <w:t>with the systems in place if we were less wasteful</w:t>
      </w:r>
      <w:r w:rsidRPr="008545D4">
        <w:rPr>
          <w:sz w:val="10"/>
        </w:rPr>
        <w:t xml:space="preserve"> and could distribute it [9]. </w:t>
      </w:r>
      <w:r w:rsidRPr="00774646">
        <w:rPr>
          <w:b/>
          <w:sz w:val="30"/>
          <w:u w:val="single"/>
        </w:rPr>
        <w:t xml:space="preserve">Animal </w:t>
      </w:r>
      <w:r w:rsidRPr="000673BC">
        <w:rPr>
          <w:b/>
          <w:sz w:val="30"/>
          <w:highlight w:val="cyan"/>
          <w:u w:val="single"/>
        </w:rPr>
        <w:t>protein is</w:t>
      </w:r>
      <w:r w:rsidRPr="00774646">
        <w:rPr>
          <w:b/>
          <w:sz w:val="30"/>
          <w:u w:val="single"/>
        </w:rPr>
        <w:t xml:space="preserve"> now </w:t>
      </w:r>
      <w:r w:rsidRPr="000673BC">
        <w:rPr>
          <w:b/>
          <w:sz w:val="30"/>
          <w:highlight w:val="cyan"/>
          <w:u w:val="single"/>
        </w:rPr>
        <w:t>being generated in the laboratory</w:t>
      </w:r>
      <w:r w:rsidRPr="00774646">
        <w:rPr>
          <w:b/>
          <w:sz w:val="30"/>
          <w:u w:val="single"/>
        </w:rPr>
        <w:t xml:space="preserve"> and not on the farm</w:t>
      </w:r>
      <w:r w:rsidRPr="008545D4">
        <w:rPr>
          <w:sz w:val="10"/>
        </w:rPr>
        <w:t xml:space="preserve"> [10]. Where is the discussion of the impact of mega-cities being self-sufficient in animal protein from factories within their city boundaries 40 years from now? </w:t>
      </w:r>
      <w:r w:rsidRPr="00774646">
        <w:rPr>
          <w:b/>
          <w:sz w:val="30"/>
          <w:u w:val="single"/>
        </w:rPr>
        <w:t xml:space="preserve">This is the time scale on which </w:t>
      </w:r>
      <w:r w:rsidRPr="000673BC">
        <w:rPr>
          <w:b/>
          <w:sz w:val="30"/>
          <w:highlight w:val="cyan"/>
          <w:u w:val="single"/>
        </w:rPr>
        <w:t xml:space="preserve">synthetic </w:t>
      </w:r>
      <w:proofErr w:type="spellStart"/>
      <w:r w:rsidRPr="000673BC">
        <w:rPr>
          <w:b/>
          <w:sz w:val="30"/>
          <w:highlight w:val="cyan"/>
          <w:u w:val="single"/>
        </w:rPr>
        <w:t>fibre</w:t>
      </w:r>
      <w:proofErr w:type="spellEnd"/>
      <w:r w:rsidRPr="000673BC">
        <w:rPr>
          <w:b/>
          <w:sz w:val="30"/>
          <w:highlight w:val="cyan"/>
          <w:u w:val="single"/>
        </w:rPr>
        <w:t xml:space="preserve"> </w:t>
      </w:r>
      <w:r w:rsidRPr="00774646">
        <w:rPr>
          <w:b/>
          <w:sz w:val="30"/>
          <w:u w:val="single"/>
        </w:rPr>
        <w:t xml:space="preserve">comprehensively </w:t>
      </w:r>
      <w:r w:rsidRPr="000673BC">
        <w:rPr>
          <w:b/>
          <w:sz w:val="30"/>
          <w:highlight w:val="cyan"/>
          <w:u w:val="single"/>
        </w:rPr>
        <w:t>displace</w:t>
      </w:r>
      <w:r w:rsidRPr="00774646">
        <w:rPr>
          <w:b/>
          <w:sz w:val="30"/>
          <w:u w:val="single"/>
        </w:rPr>
        <w:t xml:space="preserve">d </w:t>
      </w:r>
      <w:r w:rsidRPr="000673BC">
        <w:rPr>
          <w:b/>
          <w:sz w:val="30"/>
          <w:highlight w:val="cyan"/>
          <w:u w:val="single"/>
        </w:rPr>
        <w:t xml:space="preserve">wool from </w:t>
      </w:r>
      <w:r w:rsidRPr="00774646">
        <w:rPr>
          <w:b/>
          <w:sz w:val="30"/>
          <w:u w:val="single"/>
        </w:rPr>
        <w:t xml:space="preserve">most of its </w:t>
      </w:r>
      <w:r w:rsidRPr="000673BC">
        <w:rPr>
          <w:b/>
          <w:sz w:val="30"/>
          <w:highlight w:val="cyan"/>
          <w:u w:val="single"/>
        </w:rPr>
        <w:t>markets</w:t>
      </w:r>
      <w:r w:rsidRPr="008545D4">
        <w:rPr>
          <w:sz w:val="10"/>
        </w:rPr>
        <w:t xml:space="preserve">. Indeed, rather than speak of peak oil, we can speak of peak farmland—we will need smaller areas in future to feed the world, and we will oversee the managed return of excess land to the wild [11]. The starkest example in the consideration of material overconsumption is </w:t>
      </w:r>
      <w:r w:rsidRPr="000673BC">
        <w:rPr>
          <w:b/>
          <w:sz w:val="30"/>
          <w:highlight w:val="cyan"/>
          <w:u w:val="single"/>
        </w:rPr>
        <w:t>the smart phone</w:t>
      </w:r>
      <w:r w:rsidRPr="008545D4">
        <w:rPr>
          <w:sz w:val="10"/>
        </w:rPr>
        <w:t xml:space="preserve"> [12]. This was developed within the paradigm of business as usual to improve the way in which we communicate. Two points are relevant. </w:t>
      </w:r>
      <w:r w:rsidRPr="00774646">
        <w:rPr>
          <w:b/>
          <w:sz w:val="30"/>
          <w:u w:val="single"/>
        </w:rPr>
        <w:t xml:space="preserve">First, the small piece of metal, plastic and semiconductor that fits in the palm of a hand contains the functions of a camera, radio, telephone, answering machine, photo album, </w:t>
      </w:r>
      <w:proofErr w:type="spellStart"/>
      <w:r w:rsidRPr="00774646">
        <w:rPr>
          <w:b/>
          <w:sz w:val="30"/>
          <w:u w:val="single"/>
        </w:rPr>
        <w:t>dictaphone</w:t>
      </w:r>
      <w:proofErr w:type="spellEnd"/>
      <w:r w:rsidRPr="00774646">
        <w:rPr>
          <w:b/>
          <w:sz w:val="30"/>
          <w:u w:val="single"/>
        </w:rPr>
        <w:t xml:space="preserve">, music </w:t>
      </w:r>
      <w:proofErr w:type="spellStart"/>
      <w:r w:rsidRPr="00774646">
        <w:rPr>
          <w:b/>
          <w:sz w:val="30"/>
          <w:u w:val="single"/>
        </w:rPr>
        <w:t>centre</w:t>
      </w:r>
      <w:proofErr w:type="spellEnd"/>
      <w:r w:rsidRPr="00774646">
        <w:rPr>
          <w:b/>
          <w:sz w:val="30"/>
          <w:u w:val="single"/>
        </w:rPr>
        <w:t>, satellite navigation system, video camera and player, compass, stop-watch, Filofax, diary and more, which were all separate and bulky items only 20 years ago</w:t>
      </w:r>
      <w:r w:rsidRPr="008545D4">
        <w:rPr>
          <w:sz w:val="10"/>
        </w:rPr>
        <w:t xml:space="preserve">. </w:t>
      </w:r>
      <w:r w:rsidRPr="00774646">
        <w:rPr>
          <w:b/>
          <w:iCs/>
          <w:sz w:val="30"/>
          <w:u w:val="single"/>
          <w:bdr w:val="single" w:sz="8" w:space="0" w:color="auto"/>
        </w:rPr>
        <w:t xml:space="preserve">This </w:t>
      </w:r>
      <w:r w:rsidRPr="000673BC">
        <w:rPr>
          <w:b/>
          <w:iCs/>
          <w:sz w:val="30"/>
          <w:highlight w:val="cyan"/>
          <w:u w:val="single"/>
          <w:bdr w:val="single" w:sz="8" w:space="0" w:color="auto"/>
        </w:rPr>
        <w:t>represents the great dematerialization of modern civilization, well ahead of any imminent collapse of natural resources</w:t>
      </w:r>
      <w:r w:rsidRPr="008545D4">
        <w:rPr>
          <w:sz w:val="10"/>
        </w:rPr>
        <w:t xml:space="preserve">. The shape of high streets and retail </w:t>
      </w:r>
      <w:proofErr w:type="spellStart"/>
      <w:r w:rsidRPr="008545D4">
        <w:rPr>
          <w:sz w:val="10"/>
        </w:rPr>
        <w:t>centres</w:t>
      </w:r>
      <w:proofErr w:type="spellEnd"/>
      <w:r w:rsidRPr="008545D4">
        <w:rPr>
          <w:sz w:val="10"/>
        </w:rPr>
        <w:t xml:space="preserve"> are changing to reflect this evolution. Indeed, </w:t>
      </w:r>
      <w:r w:rsidRPr="00774646">
        <w:rPr>
          <w:b/>
          <w:sz w:val="30"/>
          <w:u w:val="single"/>
        </w:rPr>
        <w:t xml:space="preserve">the </w:t>
      </w:r>
      <w:r w:rsidRPr="000673BC">
        <w:rPr>
          <w:b/>
          <w:sz w:val="30"/>
          <w:highlight w:val="cyan"/>
          <w:u w:val="single"/>
        </w:rPr>
        <w:t>recycling</w:t>
      </w:r>
      <w:r w:rsidRPr="00774646">
        <w:rPr>
          <w:b/>
          <w:sz w:val="30"/>
          <w:u w:val="single"/>
        </w:rPr>
        <w:t xml:space="preserve"> of </w:t>
      </w:r>
      <w:r w:rsidRPr="000673BC">
        <w:rPr>
          <w:b/>
          <w:sz w:val="30"/>
          <w:highlight w:val="cyan"/>
          <w:u w:val="single"/>
        </w:rPr>
        <w:t>electronic systems will</w:t>
      </w:r>
      <w:r w:rsidRPr="00774646">
        <w:rPr>
          <w:b/>
          <w:sz w:val="30"/>
          <w:u w:val="single"/>
        </w:rPr>
        <w:t xml:space="preserve"> enhance further this capability of </w:t>
      </w:r>
      <w:r w:rsidRPr="000673BC">
        <w:rPr>
          <w:b/>
          <w:sz w:val="30"/>
          <w:highlight w:val="cyan"/>
          <w:u w:val="single"/>
        </w:rPr>
        <w:t>do</w:t>
      </w:r>
      <w:r w:rsidRPr="00774646">
        <w:rPr>
          <w:b/>
          <w:sz w:val="30"/>
          <w:u w:val="single"/>
        </w:rPr>
        <w:t xml:space="preserve">ing </w:t>
      </w:r>
      <w:r w:rsidRPr="000673BC">
        <w:rPr>
          <w:b/>
          <w:sz w:val="30"/>
          <w:highlight w:val="cyan"/>
          <w:u w:val="single"/>
        </w:rPr>
        <w:t>more with less</w:t>
      </w:r>
      <w:r w:rsidRPr="00774646">
        <w:rPr>
          <w:b/>
          <w:sz w:val="30"/>
          <w:u w:val="single"/>
        </w:rPr>
        <w:t xml:space="preserve"> material, and </w:t>
      </w:r>
      <w:r w:rsidRPr="000673BC">
        <w:rPr>
          <w:b/>
          <w:sz w:val="30"/>
          <w:highlight w:val="cyan"/>
          <w:u w:val="single"/>
        </w:rPr>
        <w:t xml:space="preserve">the market for extended time between recharging </w:t>
      </w:r>
    </w:p>
    <w:p w14:paraId="3093A525" w14:textId="77777777" w:rsidR="00F0167D" w:rsidRPr="00F0167D" w:rsidRDefault="00F0167D" w:rsidP="00F0167D"/>
    <w:sectPr w:rsidR="00F0167D" w:rsidRPr="00F016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7CC8"/>
    <w:rsid w:val="000029E3"/>
    <w:rsid w:val="000029E8"/>
    <w:rsid w:val="00004225"/>
    <w:rsid w:val="000066CA"/>
    <w:rsid w:val="00007264"/>
    <w:rsid w:val="000076A9"/>
    <w:rsid w:val="00014FAD"/>
    <w:rsid w:val="00015D2A"/>
    <w:rsid w:val="0002490B"/>
    <w:rsid w:val="00026465"/>
    <w:rsid w:val="00030204"/>
    <w:rsid w:val="000312A0"/>
    <w:rsid w:val="0003137E"/>
    <w:rsid w:val="0003396C"/>
    <w:rsid w:val="00035337"/>
    <w:rsid w:val="00052FB1"/>
    <w:rsid w:val="00054276"/>
    <w:rsid w:val="000547B1"/>
    <w:rsid w:val="0006091E"/>
    <w:rsid w:val="000638C1"/>
    <w:rsid w:val="00065FEE"/>
    <w:rsid w:val="00066E3C"/>
    <w:rsid w:val="000673B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85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199"/>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39D"/>
    <w:rsid w:val="002843B2"/>
    <w:rsid w:val="00284ED6"/>
    <w:rsid w:val="00290C5A"/>
    <w:rsid w:val="00290C92"/>
    <w:rsid w:val="0029647A"/>
    <w:rsid w:val="00296504"/>
    <w:rsid w:val="002B543F"/>
    <w:rsid w:val="002B5511"/>
    <w:rsid w:val="002B7ACF"/>
    <w:rsid w:val="002B7CA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5B6"/>
    <w:rsid w:val="003F2452"/>
    <w:rsid w:val="003F41EA"/>
    <w:rsid w:val="003F7DF0"/>
    <w:rsid w:val="004039AF"/>
    <w:rsid w:val="00407AFF"/>
    <w:rsid w:val="0041155D"/>
    <w:rsid w:val="004170BF"/>
    <w:rsid w:val="004270E3"/>
    <w:rsid w:val="004348DC"/>
    <w:rsid w:val="00434921"/>
    <w:rsid w:val="00435E5E"/>
    <w:rsid w:val="00442018"/>
    <w:rsid w:val="00446567"/>
    <w:rsid w:val="00447B10"/>
    <w:rsid w:val="00452EE4"/>
    <w:rsid w:val="00452F0B"/>
    <w:rsid w:val="004536D6"/>
    <w:rsid w:val="00457224"/>
    <w:rsid w:val="0047482C"/>
    <w:rsid w:val="00475436"/>
    <w:rsid w:val="0048047E"/>
    <w:rsid w:val="00482AF9"/>
    <w:rsid w:val="00492989"/>
    <w:rsid w:val="00496BB2"/>
    <w:rsid w:val="004A5ECE"/>
    <w:rsid w:val="004B37B4"/>
    <w:rsid w:val="004B72B4"/>
    <w:rsid w:val="004C0314"/>
    <w:rsid w:val="004C0D3D"/>
    <w:rsid w:val="004C213E"/>
    <w:rsid w:val="004C376C"/>
    <w:rsid w:val="004C657F"/>
    <w:rsid w:val="004D17D8"/>
    <w:rsid w:val="004D2EED"/>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751"/>
    <w:rsid w:val="00626A15"/>
    <w:rsid w:val="006379E9"/>
    <w:rsid w:val="006438CB"/>
    <w:rsid w:val="006529B9"/>
    <w:rsid w:val="00654695"/>
    <w:rsid w:val="0065500A"/>
    <w:rsid w:val="00655217"/>
    <w:rsid w:val="0065727C"/>
    <w:rsid w:val="00674A78"/>
    <w:rsid w:val="00690D23"/>
    <w:rsid w:val="00696A16"/>
    <w:rsid w:val="006A4840"/>
    <w:rsid w:val="006A52A0"/>
    <w:rsid w:val="006A7E1D"/>
    <w:rsid w:val="006C3A56"/>
    <w:rsid w:val="006D13F4"/>
    <w:rsid w:val="006D6AED"/>
    <w:rsid w:val="006E6D0B"/>
    <w:rsid w:val="006F126E"/>
    <w:rsid w:val="006F32C9"/>
    <w:rsid w:val="006F3834"/>
    <w:rsid w:val="006F5693"/>
    <w:rsid w:val="006F5D4C"/>
    <w:rsid w:val="00716AD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814"/>
    <w:rsid w:val="00840E7B"/>
    <w:rsid w:val="008536AF"/>
    <w:rsid w:val="00853D40"/>
    <w:rsid w:val="008545D4"/>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09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A3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1EE6"/>
    <w:rsid w:val="00C34D3E"/>
    <w:rsid w:val="00C35B37"/>
    <w:rsid w:val="00C3747A"/>
    <w:rsid w:val="00C37F29"/>
    <w:rsid w:val="00C4506B"/>
    <w:rsid w:val="00C56DCC"/>
    <w:rsid w:val="00C57075"/>
    <w:rsid w:val="00C70458"/>
    <w:rsid w:val="00C72AFE"/>
    <w:rsid w:val="00C81619"/>
    <w:rsid w:val="00C96E72"/>
    <w:rsid w:val="00CA013C"/>
    <w:rsid w:val="00CA6D6D"/>
    <w:rsid w:val="00CC7A4E"/>
    <w:rsid w:val="00CD1359"/>
    <w:rsid w:val="00CD4C83"/>
    <w:rsid w:val="00CE1B4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A5C5D"/>
    <w:rsid w:val="00DB2337"/>
    <w:rsid w:val="00DB5F87"/>
    <w:rsid w:val="00DB699B"/>
    <w:rsid w:val="00DC0376"/>
    <w:rsid w:val="00DC099B"/>
    <w:rsid w:val="00DC2BE5"/>
    <w:rsid w:val="00DD4CD4"/>
    <w:rsid w:val="00DD65A2"/>
    <w:rsid w:val="00DD6770"/>
    <w:rsid w:val="00DE0749"/>
    <w:rsid w:val="00DE1CE2"/>
    <w:rsid w:val="00DE4534"/>
    <w:rsid w:val="00DF1210"/>
    <w:rsid w:val="00DF31E9"/>
    <w:rsid w:val="00DF400D"/>
    <w:rsid w:val="00DF5C23"/>
    <w:rsid w:val="00E01DAD"/>
    <w:rsid w:val="00E021DC"/>
    <w:rsid w:val="00E03F91"/>
    <w:rsid w:val="00E064EF"/>
    <w:rsid w:val="00E064F2"/>
    <w:rsid w:val="00E0717B"/>
    <w:rsid w:val="00E15598"/>
    <w:rsid w:val="00E20D65"/>
    <w:rsid w:val="00E2213F"/>
    <w:rsid w:val="00E27CC8"/>
    <w:rsid w:val="00E33471"/>
    <w:rsid w:val="00E353A2"/>
    <w:rsid w:val="00E36881"/>
    <w:rsid w:val="00E42E4C"/>
    <w:rsid w:val="00E47013"/>
    <w:rsid w:val="00E541F9"/>
    <w:rsid w:val="00E55237"/>
    <w:rsid w:val="00E57B79"/>
    <w:rsid w:val="00E63419"/>
    <w:rsid w:val="00E64496"/>
    <w:rsid w:val="00E72115"/>
    <w:rsid w:val="00E8322E"/>
    <w:rsid w:val="00E903E0"/>
    <w:rsid w:val="00E92672"/>
    <w:rsid w:val="00EA1115"/>
    <w:rsid w:val="00EA39EB"/>
    <w:rsid w:val="00EA58CE"/>
    <w:rsid w:val="00EB33FF"/>
    <w:rsid w:val="00EB3D1A"/>
    <w:rsid w:val="00EC2759"/>
    <w:rsid w:val="00EC7106"/>
    <w:rsid w:val="00ED0120"/>
    <w:rsid w:val="00ED3BBA"/>
    <w:rsid w:val="00ED4E12"/>
    <w:rsid w:val="00ED4FD2"/>
    <w:rsid w:val="00EE051B"/>
    <w:rsid w:val="00EE54B4"/>
    <w:rsid w:val="00EF1AD8"/>
    <w:rsid w:val="00EF2B5C"/>
    <w:rsid w:val="00EF7794"/>
    <w:rsid w:val="00F0167D"/>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697EA9"/>
  <w14:defaultImageDpi w14:val="300"/>
  <w15:docId w15:val="{7104CDF1-946C-3342-8853-B9048C5AF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7C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27C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7C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E27C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a"/>
    <w:basedOn w:val="Normal"/>
    <w:next w:val="Normal"/>
    <w:link w:val="Heading4Char"/>
    <w:uiPriority w:val="9"/>
    <w:unhideWhenUsed/>
    <w:qFormat/>
    <w:rsid w:val="00E27C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7C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CC8"/>
  </w:style>
  <w:style w:type="character" w:customStyle="1" w:styleId="Heading1Char">
    <w:name w:val="Heading 1 Char"/>
    <w:aliases w:val="Pocket Char"/>
    <w:basedOn w:val="DefaultParagraphFont"/>
    <w:link w:val="Heading1"/>
    <w:uiPriority w:val="9"/>
    <w:rsid w:val="00E27C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7CC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27CC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E27C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7CC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E27CC8"/>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E27CC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27CC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nhideWhenUsed/>
    <w:rsid w:val="00E27CC8"/>
    <w:rPr>
      <w:color w:val="auto"/>
      <w:u w:val="none"/>
    </w:rPr>
  </w:style>
  <w:style w:type="paragraph" w:styleId="DocumentMap">
    <w:name w:val="Document Map"/>
    <w:basedOn w:val="Normal"/>
    <w:link w:val="DocumentMapChar"/>
    <w:uiPriority w:val="99"/>
    <w:semiHidden/>
    <w:unhideWhenUsed/>
    <w:rsid w:val="00E27C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7CC8"/>
    <w:rPr>
      <w:rFonts w:ascii="Lucida Grande" w:hAnsi="Lucida Grande" w:cs="Lucida Grande"/>
    </w:rPr>
  </w:style>
  <w:style w:type="paragraph" w:customStyle="1" w:styleId="Emphasis1">
    <w:name w:val="Emphasis1"/>
    <w:basedOn w:val="Normal"/>
    <w:link w:val="Emphasis"/>
    <w:autoRedefine/>
    <w:uiPriority w:val="20"/>
    <w:qFormat/>
    <w:rsid w:val="002B7CA6"/>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uiPriority w:val="5"/>
    <w:qFormat/>
    <w:rsid w:val="002B7CA6"/>
    <w:rPr>
      <w:b/>
      <w:bCs/>
      <w:strike w:val="0"/>
      <w:dstrike w:val="0"/>
      <w:sz w:val="22"/>
      <w:u w:val="none"/>
      <w:effect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Small Text,No Spacing1,Card"/>
    <w:basedOn w:val="Heading1"/>
    <w:link w:val="Hyperlink"/>
    <w:autoRedefine/>
    <w:qFormat/>
    <w:rsid w:val="00E221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Cites and Cards Char"/>
    <w:link w:val="Title"/>
    <w:uiPriority w:val="6"/>
    <w:qFormat/>
    <w:rsid w:val="00A80A3A"/>
    <w:rPr>
      <w:rFonts w:ascii="Cambria" w:eastAsia="MS Mincho" w:hAnsi="Cambria"/>
      <w:b/>
      <w:sz w:val="22"/>
      <w:u w:val="single"/>
    </w:rPr>
  </w:style>
  <w:style w:type="paragraph" w:styleId="Title">
    <w:name w:val="Title"/>
    <w:aliases w:val="UNDERLINE,Cites and Cards"/>
    <w:basedOn w:val="Normal"/>
    <w:next w:val="Normal"/>
    <w:link w:val="TitleChar"/>
    <w:uiPriority w:val="6"/>
    <w:qFormat/>
    <w:rsid w:val="00A80A3A"/>
    <w:pPr>
      <w:pBdr>
        <w:bottom w:val="single" w:sz="8" w:space="4" w:color="4F81BD"/>
      </w:pBdr>
      <w:spacing w:after="300"/>
      <w:contextualSpacing/>
    </w:pPr>
    <w:rPr>
      <w:rFonts w:ascii="Cambria" w:eastAsia="MS Mincho" w:hAnsi="Cambria" w:cstheme="minorBidi"/>
      <w:b/>
      <w:u w:val="single"/>
    </w:rPr>
  </w:style>
  <w:style w:type="character" w:customStyle="1" w:styleId="TitleChar1">
    <w:name w:val="Title Char1"/>
    <w:basedOn w:val="DefaultParagraphFont"/>
    <w:uiPriority w:val="10"/>
    <w:rsid w:val="00A80A3A"/>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0673BC"/>
    <w:pPr>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5536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use.jhu.edu/journals/theory_and_event/v008/8.1robinson.html" TargetMode="External"/><Relationship Id="rId18" Type="http://schemas.openxmlformats.org/officeDocument/2006/relationships/hyperlink" Target="http://muse.jhu.edu/journals/theory_and_event/v008/8.1robinson.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muse.jhu.edu/journals/theory_and_event/v008/8.1robinson.html" TargetMode="External"/><Relationship Id="rId17" Type="http://schemas.openxmlformats.org/officeDocument/2006/relationships/hyperlink" Target="http://muse.jhu.edu/journals/theory_and_event/v008/8.1robinson.html" TargetMode="External"/><Relationship Id="rId2" Type="http://schemas.openxmlformats.org/officeDocument/2006/relationships/customXml" Target="../customXml/item2.xml"/><Relationship Id="rId16" Type="http://schemas.openxmlformats.org/officeDocument/2006/relationships/hyperlink" Target="http://muse.jhu.edu/journals/theory_and_event/v008/8.1robinson.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use.jhu.edu/journals/theory_and_event/v008/8.1robinson.html" TargetMode="External"/><Relationship Id="rId5" Type="http://schemas.openxmlformats.org/officeDocument/2006/relationships/numbering" Target="numbering.xml"/><Relationship Id="rId15" Type="http://schemas.openxmlformats.org/officeDocument/2006/relationships/hyperlink" Target="http://muse.jhu.edu/journals/theory_and_event/v008/8.1robinson.html" TargetMode="External"/><Relationship Id="rId10" Type="http://schemas.openxmlformats.org/officeDocument/2006/relationships/hyperlink" Target="http://web.lexis-nexis.com/universe/document?_m=cd9713b340d60abd42c2b34c36d8ef95&amp;_docnum=9&amp;wchp=dGLbVzz-zSkVA&amp;_md5=9645fa92f5740655bdc1c9ae7c82b328" TargetMode="External"/><Relationship Id="rId19" Type="http://schemas.openxmlformats.org/officeDocument/2006/relationships/hyperlink" Target="http://rspb.royalsocietypublishing.org/content/280/1767/20131193.shor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muse.jhu.edu/journals/theory_and_event/v008/8.1robins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21</Pages>
  <Words>10478</Words>
  <Characters>59730</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31</cp:revision>
  <dcterms:created xsi:type="dcterms:W3CDTF">2021-11-05T22:05:00Z</dcterms:created>
  <dcterms:modified xsi:type="dcterms:W3CDTF">2021-11-05T22:47:00Z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