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7FFD1" w14:textId="6AB45F49" w:rsidR="00064EDD" w:rsidRDefault="00064EDD" w:rsidP="00064EDD">
      <w:pPr>
        <w:pStyle w:val="Heading2"/>
      </w:pPr>
      <w:r>
        <w:t>Disclosure</w:t>
      </w:r>
    </w:p>
    <w:p w14:paraId="4DDB7D8C" w14:textId="704CE59F" w:rsidR="00064EDD" w:rsidRPr="00991AD4" w:rsidRDefault="00064EDD" w:rsidP="00064EDD">
      <w:pPr>
        <w:pStyle w:val="Heading3"/>
      </w:pPr>
      <w:r>
        <w:lastRenderedPageBreak/>
        <w:t xml:space="preserve">New </w:t>
      </w:r>
      <w:proofErr w:type="spellStart"/>
      <w:r>
        <w:t>Affs</w:t>
      </w:r>
      <w:proofErr w:type="spellEnd"/>
      <w:r>
        <w:t xml:space="preserve"> Bad</w:t>
      </w:r>
    </w:p>
    <w:p w14:paraId="786C34C7" w14:textId="77777777" w:rsidR="00064EDD" w:rsidRPr="00064EDD" w:rsidRDefault="00064EDD" w:rsidP="00064EDD">
      <w:pPr>
        <w:pStyle w:val="Heading4"/>
      </w:pPr>
      <w:r w:rsidRPr="00064EDD">
        <w:t xml:space="preserve">Interpretation—The </w:t>
      </w:r>
      <w:proofErr w:type="spellStart"/>
      <w:r w:rsidRPr="00064EDD">
        <w:t>aff</w:t>
      </w:r>
      <w:proofErr w:type="spellEnd"/>
      <w:r w:rsidRPr="00064EDD">
        <w:t xml:space="preserve"> must disclose the advocacy text and the standard text before the round. To clarify, disclosure can occur on the wiki or over message.</w:t>
      </w:r>
    </w:p>
    <w:p w14:paraId="6A31BD16" w14:textId="259ADF73" w:rsidR="00064EDD" w:rsidRDefault="00AD21B7" w:rsidP="00064EDD">
      <w:pPr>
        <w:pStyle w:val="Heading4"/>
      </w:pPr>
      <w:proofErr w:type="spellStart"/>
      <w:r>
        <w:t>f</w:t>
      </w:r>
      <w:r w:rsidR="00064EDD" w:rsidRPr="00064EDD">
        <w:t>Violation</w:t>
      </w:r>
      <w:proofErr w:type="spellEnd"/>
      <w:r w:rsidR="00064EDD" w:rsidRPr="00064EDD">
        <w:t>—they didn't</w:t>
      </w:r>
    </w:p>
    <w:p w14:paraId="5A250FE1" w14:textId="77777777" w:rsidR="009A7E38" w:rsidRDefault="009A7E38" w:rsidP="009A7E38">
      <w:r>
        <w:rPr>
          <w:noProof/>
        </w:rPr>
        <w:drawing>
          <wp:inline distT="0" distB="0" distL="0" distR="0" wp14:anchorId="0034B3E4" wp14:editId="30882088">
            <wp:extent cx="4854102" cy="4391169"/>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a:stretch>
                      <a:fillRect/>
                    </a:stretch>
                  </pic:blipFill>
                  <pic:spPr>
                    <a:xfrm>
                      <a:off x="0" y="0"/>
                      <a:ext cx="5048000" cy="4566575"/>
                    </a:xfrm>
                    <a:prstGeom prst="rect">
                      <a:avLst/>
                    </a:prstGeom>
                  </pic:spPr>
                </pic:pic>
              </a:graphicData>
            </a:graphic>
          </wp:inline>
        </w:drawing>
      </w:r>
    </w:p>
    <w:p w14:paraId="112FEC82" w14:textId="0B370E1C" w:rsidR="00064EDD" w:rsidRPr="009A7E38" w:rsidRDefault="00064EDD" w:rsidP="009A7E38">
      <w:pPr>
        <w:pStyle w:val="Heading4"/>
      </w:pPr>
      <w:r w:rsidRPr="009A7E38">
        <w:lastRenderedPageBreak/>
        <w:t xml:space="preserve">The standard is prep and clash-  Two internal links-a) Neg prep: The AC framework controls the direction of a round – even if its whole </w:t>
      </w:r>
      <w:proofErr w:type="spellStart"/>
      <w:r w:rsidRPr="009A7E38">
        <w:t>rez</w:t>
      </w:r>
      <w:proofErr w:type="spellEnd"/>
      <w:r w:rsidRPr="009A7E38">
        <w:t xml:space="preserve">, my prep drastically differs based on a util AC, topical K </w:t>
      </w:r>
      <w:proofErr w:type="spellStart"/>
      <w:r w:rsidRPr="009A7E38">
        <w:t>aff</w:t>
      </w:r>
      <w:proofErr w:type="spellEnd"/>
      <w:r w:rsidRPr="009A7E38">
        <w:t xml:space="preserve">, or a burden/tricks </w:t>
      </w:r>
      <w:proofErr w:type="spellStart"/>
      <w:r w:rsidRPr="009A7E38">
        <w:t>aff</w:t>
      </w:r>
      <w:proofErr w:type="spellEnd"/>
      <w:r w:rsidRPr="009A7E38">
        <w:t xml:space="preserve">. 4 minutes of prep is not enough to put together a coherent 1nc or update generics—30 minutes is necessary to learn a little about the affirmative and piece together what 1nc positions work best against the affirmative and cut and research their applications to the affirmative. Exacerbated by the fact that philosophy can be dense and hard to fully understand with a few cross ex questions absent any pre-round prep. They also get months to frontline their one </w:t>
      </w:r>
      <w:proofErr w:type="spellStart"/>
      <w:r w:rsidRPr="009A7E38">
        <w:t>aff</w:t>
      </w:r>
      <w:proofErr w:type="spellEnd"/>
      <w:r w:rsidRPr="009A7E38">
        <w:t xml:space="preserve">, while I coming into the round guessing—o/w since their already structurally ahead, b) </w:t>
      </w:r>
      <w:proofErr w:type="spellStart"/>
      <w:r w:rsidRPr="009A7E38">
        <w:t>Aff</w:t>
      </w:r>
      <w:proofErr w:type="spellEnd"/>
      <w:r w:rsidRPr="009A7E38">
        <w:t xml:space="preserve"> quality-disclosing the framework text allows preliminary research into the framework preventing frameworks from winning just because they are terribly confusing and not a philosophy that policymakers would actually use-if they affirmatives framework would be crushed with 20 minutes of research then it does not deserve to win. This will answer the 1ar's claim about innovation—with 30 minutes of prep, there's still an incentive to find a new strategic, well justified </w:t>
      </w:r>
      <w:proofErr w:type="spellStart"/>
      <w:r w:rsidRPr="009A7E38">
        <w:t>aff</w:t>
      </w:r>
      <w:proofErr w:type="spellEnd"/>
      <w:r w:rsidRPr="009A7E38">
        <w:t xml:space="preserve">, but no incentive to cut a horrible, incoherent </w:t>
      </w:r>
      <w:proofErr w:type="spellStart"/>
      <w:r w:rsidRPr="009A7E38">
        <w:t>aff</w:t>
      </w:r>
      <w:proofErr w:type="spellEnd"/>
      <w:r w:rsidRPr="009A7E38">
        <w:t xml:space="preserve"> that the neg can't check against the broader literature.</w:t>
      </w:r>
    </w:p>
    <w:p w14:paraId="14A3DB06" w14:textId="77777777" w:rsidR="00AD4515" w:rsidRDefault="00AD4515" w:rsidP="00AD4515">
      <w:pPr>
        <w:pStyle w:val="Heading4"/>
      </w:pPr>
      <w:r>
        <w:t xml:space="preserve">Fairness- </w:t>
      </w:r>
      <w:proofErr w:type="spellStart"/>
      <w:r>
        <w:t>consittutive</w:t>
      </w:r>
      <w:proofErr w:type="spellEnd"/>
      <w:r>
        <w:t xml:space="preserve"> of comp </w:t>
      </w:r>
      <w:proofErr w:type="spellStart"/>
      <w:r>
        <w:t>activites</w:t>
      </w:r>
      <w:proofErr w:type="spellEnd"/>
      <w:r>
        <w:t xml:space="preserve">, </w:t>
      </w:r>
      <w:proofErr w:type="spellStart"/>
      <w:r>
        <w:t>args</w:t>
      </w:r>
      <w:proofErr w:type="spellEnd"/>
      <w:r>
        <w:t xml:space="preserve"> presume</w:t>
      </w:r>
    </w:p>
    <w:p w14:paraId="6D1635FE" w14:textId="77777777" w:rsidR="00AD4515" w:rsidRDefault="00AD4515" w:rsidP="00AD4515">
      <w:pPr>
        <w:pStyle w:val="Heading4"/>
      </w:pPr>
      <w:r>
        <w:t xml:space="preserve">Edu- funded </w:t>
      </w:r>
      <w:proofErr w:type="spellStart"/>
      <w:r>
        <w:t>ny</w:t>
      </w:r>
      <w:proofErr w:type="spellEnd"/>
      <w:r>
        <w:t xml:space="preserve"> schools</w:t>
      </w:r>
    </w:p>
    <w:p w14:paraId="08222FB0" w14:textId="77777777" w:rsidR="00AD4515" w:rsidRDefault="00AD4515" w:rsidP="00AD4515">
      <w:pPr>
        <w:pStyle w:val="Heading4"/>
      </w:pPr>
      <w:r>
        <w:t xml:space="preserve">DTD- </w:t>
      </w:r>
      <w:proofErr w:type="spellStart"/>
      <w:r>
        <w:t>dta</w:t>
      </w:r>
      <w:proofErr w:type="spellEnd"/>
      <w:r>
        <w:t xml:space="preserve"> illogical, time skew</w:t>
      </w:r>
    </w:p>
    <w:p w14:paraId="228C2152" w14:textId="77777777" w:rsidR="00AD4515" w:rsidRDefault="00AD4515" w:rsidP="00AD4515">
      <w:pPr>
        <w:pStyle w:val="Heading4"/>
      </w:pPr>
      <w:r>
        <w:t>No RVI’s- illogical, baiting</w:t>
      </w:r>
    </w:p>
    <w:p w14:paraId="74E70AF9" w14:textId="5EFF84F3" w:rsidR="00AD4515" w:rsidRDefault="00AD4515" w:rsidP="00AD4515">
      <w:pPr>
        <w:pStyle w:val="Heading4"/>
      </w:pPr>
      <w:r>
        <w:t>CI- intervention, race to bottom, collapses, yours vs best</w:t>
      </w:r>
    </w:p>
    <w:p w14:paraId="0B9C5977" w14:textId="2EBB9CB4" w:rsidR="00C55019" w:rsidRDefault="00C55019" w:rsidP="00C55019">
      <w:pPr>
        <w:pStyle w:val="Heading4"/>
      </w:pPr>
      <w:r>
        <w:t>NC theory first – forces engagement in the 2NR</w:t>
      </w:r>
    </w:p>
    <w:p w14:paraId="6E77611B" w14:textId="28E6AB6A" w:rsidR="00C55019" w:rsidRDefault="00C55019" w:rsidP="00C55019">
      <w:pPr>
        <w:pStyle w:val="Heading4"/>
      </w:pPr>
      <w:r>
        <w:t xml:space="preserve">Disclosure above </w:t>
      </w:r>
      <w:proofErr w:type="spellStart"/>
      <w:r>
        <w:t>aff</w:t>
      </w:r>
      <w:proofErr w:type="spellEnd"/>
      <w:r>
        <w:t xml:space="preserve"> tricks – tricks are only true because I couldn’t prep them out in the first place</w:t>
      </w:r>
    </w:p>
    <w:p w14:paraId="344ADC3F" w14:textId="1B067B76" w:rsidR="00C55019" w:rsidRDefault="00EE2EDB" w:rsidP="00EE2EDB">
      <w:pPr>
        <w:pStyle w:val="Heading4"/>
      </w:pPr>
      <w:r>
        <w:t>Out of round ow on lexical priority</w:t>
      </w:r>
    </w:p>
    <w:p w14:paraId="62BB134A" w14:textId="3FDA5C7D" w:rsidR="00EE2EDB" w:rsidRDefault="00EE2EDB" w:rsidP="00EE2EDB">
      <w:pPr>
        <w:pStyle w:val="Heading4"/>
      </w:pPr>
      <w:r>
        <w:t>Better for norm setting – wider scope</w:t>
      </w:r>
    </w:p>
    <w:p w14:paraId="371AFC14" w14:textId="5E856E5B" w:rsidR="00EE2EDB" w:rsidRDefault="00DC7986" w:rsidP="00DC7986">
      <w:pPr>
        <w:pStyle w:val="Heading4"/>
      </w:pPr>
      <w:r>
        <w:t xml:space="preserve">Eval theory on a question of how well developed, their </w:t>
      </w:r>
      <w:proofErr w:type="spellStart"/>
      <w:r>
        <w:t>args</w:t>
      </w:r>
      <w:proofErr w:type="spellEnd"/>
      <w:r>
        <w:t xml:space="preserve"> are all blips you understand mine</w:t>
      </w:r>
    </w:p>
    <w:p w14:paraId="6A794997" w14:textId="53237ABC" w:rsidR="00D67B55" w:rsidRDefault="00D67B55" w:rsidP="00D67B55">
      <w:pPr>
        <w:pStyle w:val="Heading2"/>
      </w:pPr>
      <w:r>
        <w:lastRenderedPageBreak/>
        <w:t>Combo Shell</w:t>
      </w:r>
    </w:p>
    <w:p w14:paraId="13285BF6" w14:textId="57327B22" w:rsidR="00D67B55" w:rsidRDefault="00DE2FA4" w:rsidP="00DE2FA4">
      <w:pPr>
        <w:pStyle w:val="Heading4"/>
      </w:pPr>
      <w:proofErr w:type="spellStart"/>
      <w:r>
        <w:t>Cant</w:t>
      </w:r>
      <w:proofErr w:type="spellEnd"/>
      <w:r>
        <w:t xml:space="preserve"> read analytic a </w:t>
      </w:r>
      <w:proofErr w:type="spellStart"/>
      <w:r>
        <w:t>prioris</w:t>
      </w:r>
      <w:proofErr w:type="spellEnd"/>
      <w:r>
        <w:t xml:space="preserve"> and no neg analytics</w:t>
      </w:r>
      <w:r w:rsidR="007A1B71">
        <w:t xml:space="preserve"> and no neg theory</w:t>
      </w:r>
    </w:p>
    <w:p w14:paraId="46AA9F51" w14:textId="6FF78D9C" w:rsidR="004C29EE" w:rsidRPr="004C29EE" w:rsidRDefault="004C29EE" w:rsidP="004C29EE">
      <w:pPr>
        <w:pStyle w:val="Heading4"/>
      </w:pPr>
      <w:r>
        <w:t>Violation they do</w:t>
      </w:r>
    </w:p>
    <w:p w14:paraId="7AECDB8A" w14:textId="78D577D5" w:rsidR="00DE2FA4" w:rsidRPr="00DE2FA4" w:rsidRDefault="00DE2FA4" w:rsidP="00DE2FA4">
      <w:pPr>
        <w:pStyle w:val="Heading4"/>
      </w:pPr>
      <w:r>
        <w:t>Inf abuse – I can never respond to them so you never win</w:t>
      </w:r>
      <w:r w:rsidR="004C29EE">
        <w:t xml:space="preserve">, and I </w:t>
      </w:r>
      <w:proofErr w:type="spellStart"/>
      <w:r w:rsidR="004C29EE">
        <w:t>cant</w:t>
      </w:r>
      <w:proofErr w:type="spellEnd"/>
      <w:r w:rsidR="004C29EE">
        <w:t xml:space="preserve"> check abuse</w:t>
      </w:r>
    </w:p>
    <w:p w14:paraId="4801997D" w14:textId="700EA5FC" w:rsidR="00E42E4C" w:rsidRDefault="002D6F83" w:rsidP="002D6F83">
      <w:pPr>
        <w:pStyle w:val="Heading1"/>
      </w:pPr>
      <w:r>
        <w:lastRenderedPageBreak/>
        <w:t>Case</w:t>
      </w:r>
    </w:p>
    <w:p w14:paraId="6B71304F" w14:textId="77777777" w:rsidR="00C913B2" w:rsidRDefault="00C913B2" w:rsidP="00C913B2">
      <w:pPr>
        <w:pStyle w:val="Heading1"/>
      </w:pPr>
      <w:r>
        <w:lastRenderedPageBreak/>
        <w:t>Hedge</w:t>
      </w:r>
    </w:p>
    <w:p w14:paraId="0A05836A" w14:textId="77777777" w:rsidR="00C913B2" w:rsidRDefault="00C913B2" w:rsidP="00C913B2">
      <w:pPr>
        <w:pStyle w:val="Heading1"/>
      </w:pPr>
      <w:r>
        <w:lastRenderedPageBreak/>
        <w:t>Case</w:t>
      </w:r>
    </w:p>
    <w:p w14:paraId="108F3C46" w14:textId="77777777" w:rsidR="00C913B2" w:rsidRDefault="00C913B2" w:rsidP="00C913B2">
      <w:pPr>
        <w:pStyle w:val="Heading2"/>
      </w:pPr>
      <w:r>
        <w:lastRenderedPageBreak/>
        <w:t>UV</w:t>
      </w:r>
    </w:p>
    <w:p w14:paraId="6207F6D6" w14:textId="77777777" w:rsidR="00C913B2" w:rsidRDefault="00C913B2" w:rsidP="00C913B2">
      <w:pPr>
        <w:pStyle w:val="Heading4"/>
      </w:pPr>
      <w:r w:rsidRPr="00567569">
        <w:t xml:space="preserve">Grant neg new 2NR responses to AC spikes and theory arguments: a) the implication is unknown until the 1AR so they aren’t actually arguments b) </w:t>
      </w:r>
      <w:proofErr w:type="spellStart"/>
      <w:r w:rsidRPr="00567569">
        <w:t>strat</w:t>
      </w:r>
      <w:proofErr w:type="spellEnd"/>
      <w:r w:rsidRPr="00567569">
        <w:t xml:space="preserve"> skew – 1AR extrapolations are devastating to destroy every neg route to the ballot c) forcing the neg to answer every spike in the NC is impossible and I can’t make other arguments, means every round gets wasted on theory</w:t>
      </w:r>
    </w:p>
    <w:p w14:paraId="66954C6D" w14:textId="77777777" w:rsidR="00C913B2" w:rsidRDefault="00C913B2" w:rsidP="00C913B2">
      <w:pPr>
        <w:pStyle w:val="Heading4"/>
      </w:pPr>
      <w:r w:rsidRPr="00567569">
        <w:t>Reject spikes, it incentivizes them to blip out 1000 theory arguments so that the NC concedes one which kills topic education which ow because we only have 2 months to debate the topic but theory norms can be set whenever.</w:t>
      </w:r>
    </w:p>
    <w:p w14:paraId="08A1E5E4" w14:textId="77777777" w:rsidR="00C913B2" w:rsidRDefault="00C913B2" w:rsidP="00C913B2">
      <w:pPr>
        <w:pStyle w:val="Heading4"/>
      </w:pPr>
      <w:r w:rsidRPr="00567569">
        <w:t xml:space="preserve"> Reject spikes not on top of the case-Absent spikes on top, I don’t know what I have to do until after I formulate a strategy which means I will always violate at least one of your spikes which causes infinite abuse since ill always violate a norm.</w:t>
      </w:r>
    </w:p>
    <w:p w14:paraId="45FD0BB5" w14:textId="77777777" w:rsidR="00C913B2" w:rsidRDefault="00C913B2" w:rsidP="00C913B2">
      <w:pPr>
        <w:pStyle w:val="Heading4"/>
      </w:pPr>
      <w:r w:rsidRPr="00567569">
        <w:t xml:space="preserve">Grant </w:t>
      </w:r>
      <w:proofErr w:type="spellStart"/>
      <w:r w:rsidRPr="00567569">
        <w:t>Rvis</w:t>
      </w:r>
      <w:proofErr w:type="spellEnd"/>
      <w:r w:rsidRPr="00567569">
        <w:t xml:space="preserve"> on spikes -answering 1000 of these little spikes means we lose time that the 1nc should be using to develop carded offense which means that these arguments should not be no risk issues for them. </w:t>
      </w:r>
      <w:r>
        <w:t xml:space="preserve">Dropping the spikes DOES NOT SOLVE, still gives them ap </w:t>
      </w:r>
      <w:proofErr w:type="spellStart"/>
      <w:r>
        <w:t>ositive</w:t>
      </w:r>
      <w:proofErr w:type="spellEnd"/>
      <w:r>
        <w:t xml:space="preserve"> skew and we need to check back </w:t>
      </w:r>
      <w:proofErr w:type="spellStart"/>
      <w:r>
        <w:t>agaisnt</w:t>
      </w:r>
      <w:proofErr w:type="spellEnd"/>
      <w:r>
        <w:t xml:space="preserve"> this just because they </w:t>
      </w:r>
      <w:proofErr w:type="spellStart"/>
      <w:r>
        <w:t>cant</w:t>
      </w:r>
      <w:proofErr w:type="spellEnd"/>
      <w:r>
        <w:t xml:space="preserve"> win on it doesn’t mean I shouldn’t be able to</w:t>
      </w:r>
    </w:p>
    <w:p w14:paraId="17B6FB38" w14:textId="77777777" w:rsidR="00C913B2" w:rsidRPr="00567569" w:rsidRDefault="00C913B2" w:rsidP="00C913B2">
      <w:pPr>
        <w:pStyle w:val="Heading4"/>
      </w:pPr>
      <w:r w:rsidRPr="00567569">
        <w:t xml:space="preserve">Overview to every spike is that these are predicated on affirming is harder arguments so if we win negating is harder </w:t>
      </w:r>
      <w:proofErr w:type="spellStart"/>
      <w:r w:rsidRPr="00567569">
        <w:t>then</w:t>
      </w:r>
      <w:proofErr w:type="spellEnd"/>
      <w:r w:rsidRPr="00567569">
        <w:t xml:space="preserve"> the spikes should flip in our favor, Negating is harder a) </w:t>
      </w:r>
      <w:proofErr w:type="spellStart"/>
      <w:r w:rsidRPr="00567569">
        <w:t>Aff</w:t>
      </w:r>
      <w:proofErr w:type="spellEnd"/>
      <w:r w:rsidRPr="00567569">
        <w:t xml:space="preserve"> gets infinite prep to script 1ar’s to perfection, b) fist and last speech which means they have the judge phycology advantage, and c) the 1ar’s ability to restart the debate with new offs gives them a 7-6 skew and means they can out tech. </w:t>
      </w:r>
    </w:p>
    <w:p w14:paraId="7D02B1F0" w14:textId="77777777" w:rsidR="00C913B2" w:rsidRPr="00C913B2" w:rsidRDefault="00C913B2" w:rsidP="00C913B2"/>
    <w:p w14:paraId="5C46ABF7" w14:textId="77777777" w:rsidR="00AD21B7" w:rsidRPr="00AD21B7" w:rsidRDefault="00AD21B7" w:rsidP="00AD21B7"/>
    <w:sectPr w:rsidR="00AD21B7" w:rsidRPr="00AD21B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64ED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4EDD"/>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6F83"/>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29E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B71"/>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A7E3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21B7"/>
    <w:rsid w:val="00AD4515"/>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7E7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5019"/>
    <w:rsid w:val="00C56DCC"/>
    <w:rsid w:val="00C57075"/>
    <w:rsid w:val="00C72AFE"/>
    <w:rsid w:val="00C81619"/>
    <w:rsid w:val="00C913B2"/>
    <w:rsid w:val="00C9486E"/>
    <w:rsid w:val="00C96E72"/>
    <w:rsid w:val="00CA013C"/>
    <w:rsid w:val="00CA6D6D"/>
    <w:rsid w:val="00CC7A4E"/>
    <w:rsid w:val="00CD1359"/>
    <w:rsid w:val="00CD4452"/>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67B55"/>
    <w:rsid w:val="00D713A1"/>
    <w:rsid w:val="00D77956"/>
    <w:rsid w:val="00D80F0C"/>
    <w:rsid w:val="00D92077"/>
    <w:rsid w:val="00D951E2"/>
    <w:rsid w:val="00D9565A"/>
    <w:rsid w:val="00DB2337"/>
    <w:rsid w:val="00DB5F87"/>
    <w:rsid w:val="00DB699B"/>
    <w:rsid w:val="00DC0376"/>
    <w:rsid w:val="00DC099B"/>
    <w:rsid w:val="00DC2BE5"/>
    <w:rsid w:val="00DC7986"/>
    <w:rsid w:val="00DD4CD4"/>
    <w:rsid w:val="00DD65A2"/>
    <w:rsid w:val="00DD6770"/>
    <w:rsid w:val="00DE0749"/>
    <w:rsid w:val="00DE1CE2"/>
    <w:rsid w:val="00DE2FA4"/>
    <w:rsid w:val="00DF101A"/>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2ED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CF6052"/>
  <w14:defaultImageDpi w14:val="300"/>
  <w15:docId w15:val="{3D6640D7-43D2-554C-8C67-0377603FA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64ED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64E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64ED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9"/>
    <w:unhideWhenUsed/>
    <w:qFormat/>
    <w:rsid w:val="00064ED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t"/>
    <w:basedOn w:val="Normal"/>
    <w:next w:val="Normal"/>
    <w:link w:val="Heading4Char"/>
    <w:uiPriority w:val="9"/>
    <w:unhideWhenUsed/>
    <w:qFormat/>
    <w:rsid w:val="00064ED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64E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4EDD"/>
  </w:style>
  <w:style w:type="character" w:customStyle="1" w:styleId="Heading1Char">
    <w:name w:val="Heading 1 Char"/>
    <w:aliases w:val="Pocket Char"/>
    <w:basedOn w:val="DefaultParagraphFont"/>
    <w:link w:val="Heading1"/>
    <w:uiPriority w:val="9"/>
    <w:rsid w:val="00064ED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64EDD"/>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9"/>
    <w:rsid w:val="00064ED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064ED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64EDD"/>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Style,ci,Intense Emphasis3,Bo,B"/>
    <w:basedOn w:val="DefaultParagraphFont"/>
    <w:uiPriority w:val="1"/>
    <w:qFormat/>
    <w:rsid w:val="00064EDD"/>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064ED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64EDD"/>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064EDD"/>
    <w:rPr>
      <w:color w:val="auto"/>
      <w:u w:val="none"/>
    </w:rPr>
  </w:style>
  <w:style w:type="paragraph" w:styleId="DocumentMap">
    <w:name w:val="Document Map"/>
    <w:basedOn w:val="Normal"/>
    <w:link w:val="DocumentMapChar"/>
    <w:uiPriority w:val="99"/>
    <w:semiHidden/>
    <w:unhideWhenUsed/>
    <w:rsid w:val="00064ED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64EDD"/>
    <w:rPr>
      <w:rFonts w:ascii="Lucida Grande" w:hAnsi="Lucida Grande" w:cs="Lucida Grande"/>
    </w:rPr>
  </w:style>
  <w:style w:type="paragraph" w:customStyle="1" w:styleId="Emphasis1">
    <w:name w:val="Emphasis1"/>
    <w:basedOn w:val="Normal"/>
    <w:link w:val="Emphasis"/>
    <w:uiPriority w:val="20"/>
    <w:qFormat/>
    <w:rsid w:val="00BD7E79"/>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BD7E7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8</Pages>
  <Words>588</Words>
  <Characters>3352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17</cp:revision>
  <dcterms:created xsi:type="dcterms:W3CDTF">2021-11-07T00:08:00Z</dcterms:created>
  <dcterms:modified xsi:type="dcterms:W3CDTF">2021-11-07T01:19:00Z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