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5D31F" w14:textId="77777777" w:rsidR="00FE44D2" w:rsidRDefault="00FE44D2" w:rsidP="00FE44D2">
      <w:pPr>
        <w:pStyle w:val="Heading2"/>
      </w:pPr>
      <w:r>
        <w:t>1</w:t>
      </w:r>
    </w:p>
    <w:p w14:paraId="6075C6BD" w14:textId="77777777" w:rsidR="00AD0A6E" w:rsidRDefault="00AD0A6E" w:rsidP="00AD0A6E">
      <w:pPr>
        <w:pStyle w:val="Heading4"/>
      </w:pPr>
      <w:r>
        <w:t xml:space="preserve">Interpretation: appropriation involves permanent, exclusive use of land and resource extraction. The </w:t>
      </w:r>
      <w:proofErr w:type="spellStart"/>
      <w:r>
        <w:t>aff</w:t>
      </w:r>
      <w:proofErr w:type="spellEnd"/>
      <w:r>
        <w:t xml:space="preserve"> must defend that appropriation of outer space by private entities is unjust.</w:t>
      </w:r>
    </w:p>
    <w:p w14:paraId="21562AE9" w14:textId="77777777" w:rsidR="00AD0A6E" w:rsidRPr="0084052C" w:rsidRDefault="00AD0A6E" w:rsidP="00AD0A6E">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01B8F5DB" w14:textId="77777777" w:rsidR="00AD0A6E" w:rsidRPr="0084052C" w:rsidRDefault="00AD0A6E" w:rsidP="00AD0A6E">
      <w:pPr>
        <w:rPr>
          <w:b/>
          <w:bCs/>
          <w:u w:val="single"/>
        </w:rPr>
      </w:pPr>
      <w:r w:rsidRPr="0084052C">
        <w:rPr>
          <w:sz w:val="16"/>
        </w:rPr>
        <w:t xml:space="preserve">With respect to the concept of appropriation the </w:t>
      </w:r>
      <w:r w:rsidRPr="0084052C">
        <w:rPr>
          <w:u w:val="single"/>
        </w:rPr>
        <w:t xml:space="preserve">basic question is </w:t>
      </w:r>
      <w:r w:rsidRPr="0084052C">
        <w:rPr>
          <w:b/>
          <w:bCs/>
          <w:u w:val="single"/>
        </w:rPr>
        <w:t>what constitutes "appropriation,"</w:t>
      </w:r>
      <w:r w:rsidRPr="0084052C">
        <w:rPr>
          <w:sz w:val="16"/>
        </w:rPr>
        <w:t xml:space="preserve"> as used in the Treaty, especially in contradistinction to casual or temporary use. </w:t>
      </w:r>
      <w:r w:rsidRPr="0084052C">
        <w:rPr>
          <w:u w:val="single"/>
        </w:rPr>
        <w:t>The term "</w:t>
      </w:r>
      <w:r w:rsidRPr="0061078D">
        <w:rPr>
          <w:highlight w:val="cyan"/>
          <w:u w:val="single"/>
        </w:rPr>
        <w:t>appropriation</w:t>
      </w:r>
      <w:r w:rsidRPr="0084052C">
        <w:rPr>
          <w:u w:val="single"/>
        </w:rPr>
        <w:t xml:space="preserve">" is used most frequently to </w:t>
      </w:r>
      <w:r w:rsidRPr="0061078D">
        <w:rPr>
          <w:highlight w:val="cyan"/>
          <w:u w:val="single"/>
        </w:rPr>
        <w:t>denote</w:t>
      </w:r>
      <w:r w:rsidRPr="0084052C">
        <w:rPr>
          <w:u w:val="single"/>
        </w:rPr>
        <w:t xml:space="preserve"> the </w:t>
      </w:r>
      <w:r w:rsidRPr="0061078D">
        <w:rPr>
          <w:highlight w:val="cyan"/>
          <w:u w:val="single"/>
        </w:rPr>
        <w:t>taking of property for</w:t>
      </w:r>
      <w:r w:rsidRPr="0084052C">
        <w:rPr>
          <w:u w:val="single"/>
        </w:rPr>
        <w:t xml:space="preserve"> one's own or </w:t>
      </w:r>
      <w:r w:rsidRPr="0061078D">
        <w:rPr>
          <w:highlight w:val="cyan"/>
          <w:u w:val="single"/>
        </w:rPr>
        <w:t>exclusive use with a sense of permanence</w:t>
      </w:r>
      <w:r w:rsidRPr="0084052C">
        <w:rPr>
          <w:u w:val="single"/>
        </w:rPr>
        <w:t xml:space="preserve">. Under such interpretation the </w:t>
      </w:r>
      <w:r w:rsidRPr="0061078D">
        <w:rPr>
          <w:highlight w:val="cyan"/>
          <w:u w:val="single"/>
        </w:rPr>
        <w:t>establishment of a permanent settlement or</w:t>
      </w:r>
      <w:r w:rsidRPr="0084052C">
        <w:rPr>
          <w:u w:val="single"/>
        </w:rPr>
        <w:t xml:space="preserve"> the carrying out of </w:t>
      </w:r>
      <w:r w:rsidRPr="0061078D">
        <w:rPr>
          <w:highlight w:val="cyan"/>
          <w:u w:val="single"/>
        </w:rPr>
        <w:t>commercial activities by nationals</w:t>
      </w:r>
      <w:r w:rsidRPr="0084052C">
        <w:rPr>
          <w:u w:val="single"/>
        </w:rPr>
        <w:t xml:space="preserve"> of a country on a celestial body may </w:t>
      </w:r>
      <w:r w:rsidRPr="0061078D">
        <w:rPr>
          <w:highlight w:val="cyan"/>
          <w:u w:val="single"/>
        </w:rPr>
        <w:t>constitute national appropriation</w:t>
      </w:r>
      <w:r w:rsidRPr="0084052C">
        <w:rPr>
          <w:u w:val="single"/>
        </w:rPr>
        <w:t xml:space="preserve"> </w:t>
      </w:r>
      <w:r w:rsidRPr="0084052C">
        <w:rPr>
          <w:sz w:val="16"/>
        </w:rPr>
        <w:t>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4052C">
        <w:rPr>
          <w:u w:val="single"/>
        </w:rPr>
        <w:t xml:space="preserve">appropriation" indicates a taking which involves something more than just a casual use. Thus a </w:t>
      </w:r>
      <w:r w:rsidRPr="0061078D">
        <w:rPr>
          <w:highlight w:val="cyan"/>
          <w:u w:val="single"/>
        </w:rPr>
        <w:t>temporary occupation</w:t>
      </w:r>
      <w:r w:rsidRPr="0084052C">
        <w:rPr>
          <w:u w:val="single"/>
        </w:rPr>
        <w:t xml:space="preserve"> of a landing site or other area, just like the </w:t>
      </w:r>
      <w:r w:rsidRPr="0084052C">
        <w:rPr>
          <w:b/>
          <w:bCs/>
          <w:u w:val="single"/>
        </w:rPr>
        <w:t xml:space="preserve">temporary or nonexclusive use of property, </w:t>
      </w:r>
      <w:r w:rsidRPr="0061078D">
        <w:rPr>
          <w:b/>
          <w:bCs/>
          <w:highlight w:val="cyan"/>
          <w:u w:val="single"/>
        </w:rPr>
        <w:t>would not constitute</w:t>
      </w:r>
      <w:r w:rsidRPr="0084052C">
        <w:rPr>
          <w:b/>
          <w:bCs/>
          <w:u w:val="single"/>
        </w:rPr>
        <w:t xml:space="preserve"> </w:t>
      </w:r>
      <w:r w:rsidRPr="0061078D">
        <w:rPr>
          <w:b/>
          <w:bCs/>
          <w:highlight w:val="cyan"/>
          <w:u w:val="single"/>
        </w:rPr>
        <w:t>appropriation</w:t>
      </w:r>
      <w:r w:rsidRPr="0084052C">
        <w:rPr>
          <w:u w:val="single"/>
        </w:rPr>
        <w:t xml:space="preserve">. By the same token, any use involving </w:t>
      </w:r>
      <w:r w:rsidRPr="0061078D">
        <w:rPr>
          <w:highlight w:val="cyan"/>
          <w:u w:val="single"/>
        </w:rPr>
        <w:t xml:space="preserve">consumption or </w:t>
      </w:r>
      <w:r w:rsidRPr="0061078D">
        <w:rPr>
          <w:b/>
          <w:bCs/>
          <w:highlight w:val="cyan"/>
          <w:u w:val="single"/>
        </w:rPr>
        <w:t>taking with intention of keeping for one's own exclusive use would amount to appropriation</w:t>
      </w:r>
      <w:r w:rsidRPr="0084052C">
        <w:rPr>
          <w:b/>
          <w:bCs/>
          <w:u w:val="single"/>
        </w:rPr>
        <w:t>.</w:t>
      </w:r>
    </w:p>
    <w:p w14:paraId="03051058" w14:textId="77777777" w:rsidR="00FE44D2" w:rsidRPr="00621534" w:rsidRDefault="00FE44D2" w:rsidP="00FE44D2"/>
    <w:p w14:paraId="7D11CF0E" w14:textId="77777777" w:rsidR="00FE44D2" w:rsidRPr="00621534" w:rsidRDefault="00FE44D2" w:rsidP="00FE44D2">
      <w:pPr>
        <w:rPr>
          <w:sz w:val="12"/>
        </w:rPr>
      </w:pPr>
    </w:p>
    <w:p w14:paraId="2F414AF1" w14:textId="6869A2E7" w:rsidR="00FE44D2" w:rsidRDefault="00FE44D2" w:rsidP="00FE44D2">
      <w:pPr>
        <w:pStyle w:val="Heading4"/>
        <w:rPr>
          <w:rFonts w:cs="Calibri"/>
        </w:rPr>
      </w:pPr>
      <w:r w:rsidRPr="00621534">
        <w:rPr>
          <w:rFonts w:cs="Calibri"/>
        </w:rPr>
        <w:t xml:space="preserve">Violation: </w:t>
      </w:r>
      <w:r w:rsidR="005C2F14">
        <w:rPr>
          <w:rFonts w:cs="Calibri"/>
        </w:rPr>
        <w:t>The 1AC defends capitalism and technology bad</w:t>
      </w:r>
      <w:r w:rsidR="00D7359E">
        <w:rPr>
          <w:rFonts w:cs="Calibri"/>
        </w:rPr>
        <w:t xml:space="preserve">, at best, they defend the expansion of that technology into space being bad but that is NOT the same thing as appropriating outer space. </w:t>
      </w:r>
    </w:p>
    <w:p w14:paraId="65A23BF5" w14:textId="7CE8D7E9" w:rsidR="00135EE2" w:rsidRDefault="00135EE2" w:rsidP="00135EE2"/>
    <w:p w14:paraId="7AB7C955" w14:textId="77777777" w:rsidR="005C2F14" w:rsidRPr="00922654" w:rsidRDefault="005C2F14" w:rsidP="005C2F14">
      <w:pPr>
        <w:pStyle w:val="Heading4"/>
      </w:pPr>
      <w:r>
        <w:t xml:space="preserve">Plan text in a vacuum bad for fairness because it allows for incongruency between 99% of the </w:t>
      </w:r>
      <w:proofErr w:type="spellStart"/>
      <w:r>
        <w:t>aff</w:t>
      </w:r>
      <w:proofErr w:type="spellEnd"/>
      <w:r>
        <w:t xml:space="preserve"> and 1% of the </w:t>
      </w:r>
      <w:proofErr w:type="spellStart"/>
      <w:r>
        <w:t>aff</w:t>
      </w:r>
      <w:proofErr w:type="spellEnd"/>
      <w:r>
        <w:t xml:space="preserve"> – the worst version of their model is that the plan text is different from the advantage, so it makes no sense – hold them to reading a plan text defined contextually with the advantage</w:t>
      </w:r>
    </w:p>
    <w:p w14:paraId="0BB004E0" w14:textId="77777777" w:rsidR="005C2F14" w:rsidRPr="00135EE2" w:rsidRDefault="005C2F14" w:rsidP="00135EE2"/>
    <w:p w14:paraId="76E4C6F4" w14:textId="77777777" w:rsidR="00FE44D2" w:rsidRDefault="00FE44D2" w:rsidP="00FE44D2">
      <w:pPr>
        <w:pStyle w:val="Heading4"/>
        <w:rPr>
          <w:rFonts w:cs="Calibri"/>
        </w:rPr>
      </w:pPr>
      <w:r w:rsidRPr="00621534">
        <w:rPr>
          <w:rFonts w:cs="Calibri"/>
        </w:rPr>
        <w:lastRenderedPageBreak/>
        <w:t>Standards</w:t>
      </w:r>
      <w:r>
        <w:rPr>
          <w:rFonts w:cs="Calibri"/>
        </w:rPr>
        <w:t>:</w:t>
      </w:r>
    </w:p>
    <w:p w14:paraId="41B182D0" w14:textId="77777777" w:rsidR="00FE44D2" w:rsidRDefault="00FE44D2" w:rsidP="00FE44D2">
      <w:pPr>
        <w:pStyle w:val="Heading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r>
        <w:rPr>
          <w:rFonts w:cs="Calibri"/>
        </w:rPr>
        <w:t>. At worst, they’re extra-T which proves all of our offense OR they don’t solve.</w:t>
      </w:r>
    </w:p>
    <w:p w14:paraId="51F44F49" w14:textId="77777777" w:rsidR="00FE44D2" w:rsidRPr="00B022EC" w:rsidRDefault="00FE44D2" w:rsidP="00FE44D2">
      <w:pPr>
        <w:pStyle w:val="Heading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249288AD" w14:textId="77777777" w:rsidR="00FE44D2" w:rsidRPr="00621534" w:rsidRDefault="00FE44D2" w:rsidP="00FE44D2"/>
    <w:p w14:paraId="10A2B57E" w14:textId="77777777" w:rsidR="00C74198" w:rsidRPr="00303C3E" w:rsidRDefault="00C74198" w:rsidP="00C74198">
      <w:pPr>
        <w:pStyle w:val="Heading4"/>
      </w:pPr>
      <w:r w:rsidRPr="00303C3E">
        <w:t xml:space="preserve">Edu- funded </w:t>
      </w:r>
      <w:proofErr w:type="spellStart"/>
      <w:r w:rsidRPr="00303C3E">
        <w:t>ny</w:t>
      </w:r>
      <w:proofErr w:type="spellEnd"/>
      <w:r w:rsidRPr="00303C3E">
        <w:t xml:space="preserve"> schools</w:t>
      </w:r>
    </w:p>
    <w:p w14:paraId="4D196E87" w14:textId="77777777" w:rsidR="00C74198" w:rsidRPr="00303C3E" w:rsidRDefault="00C74198" w:rsidP="00C74198">
      <w:pPr>
        <w:pStyle w:val="Heading4"/>
      </w:pPr>
      <w:r w:rsidRPr="00303C3E">
        <w:t xml:space="preserve">DTD- </w:t>
      </w:r>
      <w:proofErr w:type="spellStart"/>
      <w:r w:rsidRPr="00303C3E">
        <w:t>dta</w:t>
      </w:r>
      <w:proofErr w:type="spellEnd"/>
      <w:r w:rsidRPr="00303C3E">
        <w:t xml:space="preserve"> illogical, time skew</w:t>
      </w:r>
    </w:p>
    <w:p w14:paraId="63B1FD05" w14:textId="77777777" w:rsidR="00C74198" w:rsidRPr="00303C3E" w:rsidRDefault="00C74198" w:rsidP="00C74198">
      <w:pPr>
        <w:pStyle w:val="Heading4"/>
      </w:pPr>
      <w:r w:rsidRPr="00303C3E">
        <w:t>No RVI’s- illogical, baiting</w:t>
      </w:r>
    </w:p>
    <w:p w14:paraId="7DAB6D87" w14:textId="2BCBD872" w:rsidR="00FE44D2" w:rsidRDefault="00823D38" w:rsidP="00823D38">
      <w:pPr>
        <w:pStyle w:val="Heading2"/>
      </w:pPr>
      <w:r>
        <w:lastRenderedPageBreak/>
        <w:t>2</w:t>
      </w:r>
    </w:p>
    <w:p w14:paraId="6D3799D7" w14:textId="77777777" w:rsidR="00823D38" w:rsidRPr="004E035C" w:rsidRDefault="00823D38" w:rsidP="00823D38">
      <w:pPr>
        <w:pStyle w:val="Heading3"/>
        <w:rPr>
          <w:rFonts w:asciiTheme="majorHAnsi" w:hAnsiTheme="majorHAnsi" w:cstheme="majorHAnsi"/>
        </w:rPr>
      </w:pPr>
      <w:r w:rsidRPr="004E035C">
        <w:rPr>
          <w:rFonts w:asciiTheme="majorHAnsi" w:hAnsiTheme="majorHAnsi" w:cstheme="majorHAnsi"/>
        </w:rPr>
        <w:lastRenderedPageBreak/>
        <w:t>Overview</w:t>
      </w:r>
    </w:p>
    <w:p w14:paraId="0915AE97" w14:textId="77777777" w:rsidR="00823D38" w:rsidRPr="004E035C" w:rsidRDefault="00823D38" w:rsidP="00823D38">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1FD79679" w14:textId="77777777" w:rsidR="00823D38" w:rsidRPr="004E035C" w:rsidRDefault="00823D38" w:rsidP="00823D38">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2CB45B9A" w14:textId="77777777" w:rsidR="00823D38" w:rsidRPr="004E035C" w:rsidRDefault="00823D38" w:rsidP="00823D38">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1E2AECE7" w14:textId="5BC0CFF6" w:rsidR="00823D38" w:rsidRDefault="00823D38" w:rsidP="00823D38">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C43EE3">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C43EE3">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C43EE3">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9">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C43EE3">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C43EE3">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C43EE3">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C43EE3">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C43EE3">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31AEE2FD" w14:textId="77777777" w:rsidR="00B4111F" w:rsidRPr="008F5337" w:rsidRDefault="00B4111F" w:rsidP="00B4111F">
      <w:pPr>
        <w:pStyle w:val="Heading4"/>
      </w:pPr>
      <w:r>
        <w:t xml:space="preserve">2] Extinction first --- moral uncertainty. </w:t>
      </w:r>
    </w:p>
    <w:p w14:paraId="1D46C5D9" w14:textId="77777777" w:rsidR="00B4111F" w:rsidRPr="005F7BED" w:rsidRDefault="00B4111F" w:rsidP="00B4111F">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F20E9AD" w14:textId="77777777" w:rsidR="00B4111F" w:rsidRDefault="00B4111F" w:rsidP="00B4111F">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C43EE3">
        <w:rPr>
          <w:rStyle w:val="StyleUnderline"/>
          <w:b/>
          <w:bCs/>
          <w:highlight w:val="cyan"/>
        </w:rPr>
        <w:t>Our</w:t>
      </w:r>
      <w:r w:rsidRPr="008F5337">
        <w:rPr>
          <w:rStyle w:val="StyleUnderline"/>
        </w:rPr>
        <w:t xml:space="preserve"> present </w:t>
      </w:r>
      <w:r w:rsidRPr="00C43EE3">
        <w:rPr>
          <w:rStyle w:val="StyleUnderline"/>
          <w:b/>
          <w:bCs/>
          <w:highlight w:val="cyan"/>
        </w:rPr>
        <w:t>understanding</w:t>
      </w:r>
      <w:r w:rsidRPr="008F5337">
        <w:rPr>
          <w:rStyle w:val="StyleUnderline"/>
        </w:rPr>
        <w:t xml:space="preserve"> of axiology </w:t>
      </w:r>
      <w:r w:rsidRPr="00C43EE3">
        <w:rPr>
          <w:rStyle w:val="StyleUnderline"/>
          <w:b/>
          <w:bCs/>
          <w:highlight w:val="cyan"/>
        </w:rPr>
        <w:t>might</w:t>
      </w:r>
      <w:r w:rsidRPr="008F5337">
        <w:rPr>
          <w:rStyle w:val="StyleUnderline"/>
        </w:rPr>
        <w:t xml:space="preserve"> well </w:t>
      </w:r>
      <w:r w:rsidRPr="00C43EE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C43EE3">
        <w:rPr>
          <w:rStyle w:val="StyleUnderline"/>
          <w:b/>
          <w:bCs/>
          <w:highlight w:val="cyan"/>
        </w:rPr>
        <w:t>If we are</w:t>
      </w:r>
      <w:r w:rsidRPr="008F5337">
        <w:rPr>
          <w:rStyle w:val="StyleUnderline"/>
        </w:rPr>
        <w:t xml:space="preserve"> indeed profoundly </w:t>
      </w:r>
      <w:r w:rsidRPr="00C43EE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C43EE3">
        <w:rPr>
          <w:rStyle w:val="StyleUnderline"/>
          <w:b/>
          <w:bCs/>
          <w:highlight w:val="cyan"/>
        </w:rPr>
        <w:t>we should</w:t>
      </w:r>
      <w:r w:rsidRPr="008F5337">
        <w:rPr>
          <w:rStyle w:val="StyleUnderline"/>
        </w:rPr>
        <w:t xml:space="preserve"> recognize that there is a great option </w:t>
      </w:r>
      <w:r w:rsidRPr="00C43EE3">
        <w:rPr>
          <w:rStyle w:val="StyleUnderline"/>
          <w:b/>
          <w:bCs/>
          <w:highlight w:val="cyan"/>
        </w:rPr>
        <w:t>value</w:t>
      </w:r>
      <w:r w:rsidRPr="008F5337">
        <w:rPr>
          <w:rStyle w:val="StyleUnderline"/>
        </w:rPr>
        <w:t xml:space="preserve"> in preserving — and ideally improving — </w:t>
      </w:r>
      <w:r w:rsidRPr="00C43EE3">
        <w:rPr>
          <w:rStyle w:val="StyleUnderline"/>
          <w:b/>
          <w:bCs/>
          <w:highlight w:val="cyan"/>
        </w:rPr>
        <w:t>our ability to</w:t>
      </w:r>
      <w:r w:rsidRPr="008F5337">
        <w:rPr>
          <w:rStyle w:val="StyleUnderline"/>
        </w:rPr>
        <w:t xml:space="preserve"> recognize value and to </w:t>
      </w:r>
      <w:r w:rsidRPr="00C43EE3">
        <w:rPr>
          <w:rStyle w:val="StyleUnderline"/>
          <w:b/>
          <w:bCs/>
          <w:highlight w:val="cyan"/>
        </w:rPr>
        <w:t xml:space="preserve">steer the future </w:t>
      </w:r>
      <w:r w:rsidRPr="00AC2A5D">
        <w:rPr>
          <w:rStyle w:val="StyleUnderline"/>
          <w:b/>
          <w:bCs/>
        </w:rPr>
        <w:t>accordingly</w:t>
      </w:r>
      <w:r w:rsidRPr="00C43EE3">
        <w:rPr>
          <w:rStyle w:val="StyleUnderline"/>
          <w:b/>
          <w:bCs/>
          <w:highlight w:val="cyan"/>
        </w:rPr>
        <w:t>. Ensuring</w:t>
      </w:r>
      <w:r w:rsidRPr="008F5337">
        <w:rPr>
          <w:rStyle w:val="StyleUnderline"/>
        </w:rPr>
        <w:t xml:space="preserve"> that there will be </w:t>
      </w:r>
      <w:r w:rsidRPr="00C43EE3">
        <w:rPr>
          <w:rStyle w:val="StyleUnderline"/>
          <w:b/>
          <w:bCs/>
          <w:highlight w:val="cyan"/>
        </w:rPr>
        <w:t>a future</w:t>
      </w:r>
      <w:r w:rsidRPr="008F5337">
        <w:rPr>
          <w:rStyle w:val="StyleUnderline"/>
        </w:rPr>
        <w:t xml:space="preserve"> version </w:t>
      </w:r>
      <w:r w:rsidRPr="00C43EE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C43EE3">
        <w:rPr>
          <w:rStyle w:val="StyleUnderline"/>
          <w:b/>
          <w:bCs/>
          <w:highlight w:val="cyan"/>
        </w:rPr>
        <w:t xml:space="preserve">we must prevent </w:t>
      </w:r>
      <w:r w:rsidRPr="00AC2A5D">
        <w:rPr>
          <w:rStyle w:val="StyleUnderline"/>
          <w:b/>
          <w:bCs/>
        </w:rPr>
        <w:t xml:space="preserve">any </w:t>
      </w:r>
      <w:r w:rsidRPr="00C43EE3">
        <w:rPr>
          <w:rStyle w:val="StyleUnderline"/>
          <w:b/>
          <w:bCs/>
          <w:highlight w:val="cyan"/>
        </w:rPr>
        <w:t>existential catastrophe</w:t>
      </w:r>
      <w:r w:rsidRPr="008F5337">
        <w:rPr>
          <w:rStyle w:val="StyleUnderline"/>
        </w:rPr>
        <w:t>.</w:t>
      </w:r>
    </w:p>
    <w:p w14:paraId="21BA7FD4" w14:textId="4DD1B97B" w:rsidR="00FA43E5" w:rsidRPr="00A355C6" w:rsidRDefault="007D6A79" w:rsidP="00FA43E5">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lastRenderedPageBreak/>
        <w:t xml:space="preserve">3] </w:t>
      </w:r>
      <w:r w:rsidR="00FA43E5" w:rsidRPr="00A355C6">
        <w:rPr>
          <w:rFonts w:eastAsiaTheme="majorEastAsia"/>
          <w:b/>
          <w:bCs/>
          <w:color w:val="000000" w:themeColor="text1"/>
          <w:sz w:val="26"/>
          <w:szCs w:val="26"/>
        </w:rPr>
        <w:t xml:space="preserve"> pleasure and pain are intrinsically valuable. People consistently regard pleasure and pain as good reasons for action, despite the fact that pleasure doesn’t seem to be instrumentally valuable for anything.</w:t>
      </w:r>
    </w:p>
    <w:p w14:paraId="0AC6B425" w14:textId="77777777" w:rsidR="00FA43E5" w:rsidRPr="00A355C6" w:rsidRDefault="00FA43E5" w:rsidP="00FA43E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3F9B7E7" w14:textId="77777777" w:rsidR="00FA43E5" w:rsidRPr="00D50646" w:rsidRDefault="00FA43E5" w:rsidP="00FA43E5">
      <w:pPr>
        <w:rPr>
          <w:color w:val="000000" w:themeColor="text1"/>
          <w:sz w:val="12"/>
        </w:rPr>
      </w:pPr>
      <w:r w:rsidRPr="00D50646">
        <w:rPr>
          <w:color w:val="000000" w:themeColor="text1"/>
          <w:sz w:val="12"/>
        </w:rPr>
        <w:t xml:space="preserve">Let us start by observing, empirically, that </w:t>
      </w:r>
      <w:r w:rsidRPr="00A355C6">
        <w:rPr>
          <w:rStyle w:val="StyleUnderline"/>
          <w:color w:val="000000" w:themeColor="text1"/>
        </w:rPr>
        <w:t xml:space="preserve">a widely shared judgment about intrinsic value and disvalue is that </w:t>
      </w:r>
      <w:r w:rsidRPr="00C43EE3">
        <w:rPr>
          <w:rStyle w:val="StyleUnderline"/>
          <w:color w:val="000000" w:themeColor="text1"/>
          <w:highlight w:val="cyan"/>
        </w:rPr>
        <w:t xml:space="preserve">pleasure is intrinsically valuable and pain is intrinsically </w:t>
      </w:r>
      <w:proofErr w:type="spellStart"/>
      <w:r w:rsidRPr="00C43EE3">
        <w:rPr>
          <w:rStyle w:val="StyleUnderline"/>
          <w:color w:val="000000" w:themeColor="text1"/>
          <w:highlight w:val="cya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D50646">
        <w:rPr>
          <w:color w:val="000000" w:themeColor="text1"/>
          <w:sz w:val="12"/>
        </w:rPr>
        <w:t xml:space="preserve"> This inclusion makes intuitive sense, moreover, for </w:t>
      </w:r>
      <w:r w:rsidRPr="00C43EE3">
        <w:rPr>
          <w:rStyle w:val="StyleUnderline"/>
          <w:color w:val="000000" w:themeColor="text1"/>
          <w:highlight w:val="cyan"/>
        </w:rPr>
        <w:t>there is something undeniably good about</w:t>
      </w:r>
      <w:r w:rsidRPr="00A355C6">
        <w:rPr>
          <w:rStyle w:val="StyleUnderline"/>
          <w:color w:val="000000" w:themeColor="text1"/>
        </w:rPr>
        <w:t xml:space="preserve"> the way </w:t>
      </w:r>
      <w:r w:rsidRPr="00C43EE3">
        <w:rPr>
          <w:rStyle w:val="StyleUnderline"/>
          <w:color w:val="000000" w:themeColor="text1"/>
          <w:highlight w:val="cyan"/>
        </w:rPr>
        <w:t>pleasure</w:t>
      </w:r>
      <w:r w:rsidRPr="00A355C6">
        <w:rPr>
          <w:rStyle w:val="StyleUnderline"/>
          <w:color w:val="000000" w:themeColor="text1"/>
        </w:rPr>
        <w:t xml:space="preserve"> feels </w:t>
      </w:r>
      <w:r w:rsidRPr="00C43EE3">
        <w:rPr>
          <w:rStyle w:val="StyleUnderline"/>
          <w:color w:val="000000" w:themeColor="text1"/>
          <w:highlight w:val="cyan"/>
        </w:rPr>
        <w:t>and something undeniably bad about</w:t>
      </w:r>
      <w:r w:rsidRPr="00A355C6">
        <w:rPr>
          <w:rStyle w:val="StyleUnderline"/>
          <w:color w:val="000000" w:themeColor="text1"/>
        </w:rPr>
        <w:t xml:space="preserve"> the way </w:t>
      </w:r>
      <w:r w:rsidRPr="00C43EE3">
        <w:rPr>
          <w:rStyle w:val="StyleUnderline"/>
          <w:color w:val="000000" w:themeColor="text1"/>
          <w:highlight w:val="cya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D50646">
        <w:rPr>
          <w:color w:val="000000" w:themeColor="text1"/>
          <w:sz w:val="12"/>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C43EE3">
        <w:rPr>
          <w:rStyle w:val="StyleUnderline"/>
          <w:color w:val="000000" w:themeColor="text1"/>
          <w:highlight w:val="cyan"/>
        </w:rPr>
        <w:t>value statuses of pleasure and pain are manifested in how we treat</w:t>
      </w:r>
      <w:r w:rsidRPr="00A355C6">
        <w:rPr>
          <w:rStyle w:val="StyleUnderline"/>
          <w:color w:val="000000" w:themeColor="text1"/>
        </w:rPr>
        <w:t xml:space="preserve"> these </w:t>
      </w:r>
      <w:r w:rsidRPr="00C43EE3">
        <w:rPr>
          <w:rStyle w:val="StyleUnderline"/>
          <w:color w:val="000000" w:themeColor="text1"/>
          <w:highlight w:val="cyan"/>
        </w:rPr>
        <w:t>experiences in</w:t>
      </w:r>
      <w:r w:rsidRPr="00A355C6">
        <w:rPr>
          <w:rStyle w:val="StyleUnderline"/>
          <w:color w:val="000000" w:themeColor="text1"/>
        </w:rPr>
        <w:t xml:space="preserve"> our </w:t>
      </w:r>
      <w:r w:rsidRPr="00C43EE3">
        <w:rPr>
          <w:rStyle w:val="StyleUnderline"/>
          <w:color w:val="000000" w:themeColor="text1"/>
          <w:highlight w:val="cyan"/>
        </w:rPr>
        <w:t>everyday reasoning</w:t>
      </w:r>
      <w:r w:rsidRPr="00A355C6">
        <w:rPr>
          <w:rStyle w:val="StyleUnderline"/>
          <w:color w:val="000000" w:themeColor="text1"/>
        </w:rPr>
        <w:t xml:space="preserve"> about values</w:t>
      </w:r>
      <w:r w:rsidRPr="00A355C6">
        <w:rPr>
          <w:b/>
          <w:color w:val="000000" w:themeColor="text1"/>
          <w:u w:val="single"/>
        </w:rPr>
        <w:t>.</w:t>
      </w:r>
      <w:r w:rsidRPr="00D50646">
        <w:rPr>
          <w:color w:val="000000" w:themeColor="text1"/>
          <w:sz w:val="12"/>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D50646">
        <w:rPr>
          <w:color w:val="000000" w:themeColor="text1"/>
          <w:sz w:val="12"/>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D50646">
        <w:rPr>
          <w:color w:val="000000" w:themeColor="text1"/>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C43EE3">
        <w:rPr>
          <w:rStyle w:val="StyleUnderline"/>
          <w:color w:val="000000" w:themeColor="text1"/>
          <w:highlight w:val="cyan"/>
        </w:rPr>
        <w:t>pleasure is not good for anything further</w:t>
      </w:r>
      <w:r w:rsidRPr="00A355C6">
        <w:rPr>
          <w:rStyle w:val="StyleUnderline"/>
          <w:color w:val="000000" w:themeColor="text1"/>
        </w:rPr>
        <w:t>; it is simply that for which going to the convenience store and buying the soda is good.</w:t>
      </w:r>
      <w:r w:rsidRPr="00D50646">
        <w:rPr>
          <w:color w:val="000000" w:themeColor="text1"/>
          <w:sz w:val="12"/>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D50646">
        <w:rPr>
          <w:color w:val="000000" w:themeColor="text1"/>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EF6EB55" w14:textId="77777777" w:rsidR="00B4111F" w:rsidRPr="004E035C" w:rsidRDefault="00B4111F" w:rsidP="00823D38">
      <w:pPr>
        <w:rPr>
          <w:rStyle w:val="Emphasis"/>
          <w:rFonts w:asciiTheme="majorHAnsi" w:hAnsiTheme="majorHAnsi" w:cstheme="majorHAnsi"/>
        </w:rPr>
      </w:pPr>
    </w:p>
    <w:p w14:paraId="0DEAE4C5" w14:textId="77777777" w:rsidR="00F96591" w:rsidRPr="004E035C" w:rsidRDefault="00F96591" w:rsidP="00F96591">
      <w:pPr>
        <w:pStyle w:val="Heading4"/>
        <w:rPr>
          <w:rFonts w:asciiTheme="majorHAnsi" w:hAnsiTheme="majorHAnsi" w:cstheme="majorHAnsi"/>
        </w:rPr>
      </w:pPr>
      <w:r w:rsidRPr="004E035C">
        <w:rPr>
          <w:rFonts w:asciiTheme="majorHAnsi" w:hAnsiTheme="majorHAnsi" w:cstheme="majorHAnsi"/>
        </w:rPr>
        <w:t xml:space="preserve">4] We access their role of the ballot—nuclear war and warming causes massive suffering and disproportionately affects minorities. Proves even if they win their framing nuke war and warming are still a tiebreaker. </w:t>
      </w:r>
    </w:p>
    <w:p w14:paraId="075723F9" w14:textId="7BA8EE79" w:rsidR="00F96591" w:rsidRPr="004E035C" w:rsidRDefault="00F96591" w:rsidP="00F96591">
      <w:pPr>
        <w:pStyle w:val="Heading4"/>
        <w:rPr>
          <w:rFonts w:asciiTheme="majorHAnsi" w:hAnsiTheme="majorHAnsi" w:cstheme="majorHAnsi"/>
        </w:rPr>
      </w:pPr>
      <w:r w:rsidRPr="004E035C">
        <w:rPr>
          <w:rFonts w:asciiTheme="majorHAnsi" w:hAnsiTheme="majorHAnsi" w:cstheme="majorHAnsi"/>
        </w:rPr>
        <w:t>5] Don’t let them weigh the sum total of</w:t>
      </w:r>
      <w:r>
        <w:rPr>
          <w:rFonts w:asciiTheme="majorHAnsi" w:hAnsiTheme="majorHAnsi" w:cstheme="majorHAnsi"/>
        </w:rPr>
        <w:t xml:space="preserve"> speed </w:t>
      </w:r>
      <w:r w:rsidRPr="004E035C">
        <w:rPr>
          <w:rFonts w:asciiTheme="majorHAnsi" w:hAnsiTheme="majorHAnsi" w:cstheme="majorHAnsi"/>
        </w:rPr>
        <w:t>—they only get to weigh the unique amount solved by the affirmative. Filter the debate through scope of solvency—there’s no impact to root cause if they don’t solve it.</w:t>
      </w:r>
    </w:p>
    <w:p w14:paraId="463B54F8" w14:textId="77777777" w:rsidR="00823D38" w:rsidRPr="00823D38" w:rsidRDefault="00823D38" w:rsidP="00823D38"/>
    <w:p w14:paraId="17EB846C" w14:textId="01616036" w:rsidR="00A14F47" w:rsidRDefault="00A14F47" w:rsidP="00A14F47">
      <w:pPr>
        <w:pStyle w:val="Heading1"/>
      </w:pPr>
      <w:r>
        <w:lastRenderedPageBreak/>
        <w:t>Case</w:t>
      </w:r>
    </w:p>
    <w:p w14:paraId="0FB49B23" w14:textId="35251F08" w:rsidR="00E16B75" w:rsidRDefault="00E16B75" w:rsidP="00E16B75">
      <w:pPr>
        <w:pStyle w:val="Heading4"/>
      </w:pPr>
      <w:r>
        <w:t xml:space="preserve">1] The </w:t>
      </w:r>
      <w:proofErr w:type="spellStart"/>
      <w:r>
        <w:t>aff</w:t>
      </w:r>
      <w:proofErr w:type="spellEnd"/>
      <w:r>
        <w:t xml:space="preserve"> </w:t>
      </w:r>
      <w:proofErr w:type="spellStart"/>
      <w:r>
        <w:t>cant</w:t>
      </w:r>
      <w:proofErr w:type="spellEnd"/>
      <w:r>
        <w:t xml:space="preserve"> solve – </w:t>
      </w:r>
      <w:proofErr w:type="spellStart"/>
      <w:r>
        <w:t>virilios</w:t>
      </w:r>
      <w:proofErr w:type="spellEnd"/>
      <w:r>
        <w:t xml:space="preserve"> underlying theory critiques the internet, television, VR, things that move us away from the present, the 1AC has not proved the </w:t>
      </w:r>
      <w:proofErr w:type="spellStart"/>
      <w:r>
        <w:t>aff</w:t>
      </w:r>
      <w:proofErr w:type="spellEnd"/>
      <w:r>
        <w:t xml:space="preserve"> is enough to push us back past the line of the information so vote neg on presumption</w:t>
      </w:r>
    </w:p>
    <w:p w14:paraId="6C24580F" w14:textId="42D9A185" w:rsidR="00285810" w:rsidRDefault="00285810" w:rsidP="00285810">
      <w:pPr>
        <w:pStyle w:val="Heading4"/>
      </w:pPr>
      <w:r>
        <w:t xml:space="preserve">2] Perf con with the debate space – you are debating over things like zoom, kills any changes the </w:t>
      </w:r>
      <w:proofErr w:type="spellStart"/>
      <w:r>
        <w:t>aff</w:t>
      </w:r>
      <w:proofErr w:type="spellEnd"/>
      <w:r>
        <w:t xml:space="preserve"> can make</w:t>
      </w:r>
    </w:p>
    <w:p w14:paraId="72028C0D" w14:textId="77777777" w:rsidR="00725327" w:rsidRDefault="004F6CB4" w:rsidP="004F6CB4">
      <w:pPr>
        <w:pStyle w:val="Heading4"/>
      </w:pPr>
      <w:r>
        <w:t xml:space="preserve">3] </w:t>
      </w:r>
      <w:proofErr w:type="spellStart"/>
      <w:r>
        <w:t>Virilios</w:t>
      </w:r>
      <w:proofErr w:type="spellEnd"/>
      <w:r>
        <w:t xml:space="preserve"> theory is infinitely regressive and justifies extinction – no spears, fire, weapons etc., they are basic tech that increases accidental risks</w:t>
      </w:r>
      <w:r w:rsidR="00883E81">
        <w:t>,</w:t>
      </w:r>
    </w:p>
    <w:p w14:paraId="32164515" w14:textId="5B14C0E6" w:rsidR="00285810" w:rsidRPr="00285810" w:rsidRDefault="00725327" w:rsidP="00725327">
      <w:pPr>
        <w:pStyle w:val="Heading4"/>
      </w:pPr>
      <w:r>
        <w:t xml:space="preserve">4] the </w:t>
      </w:r>
      <w:proofErr w:type="spellStart"/>
      <w:r>
        <w:t>aff</w:t>
      </w:r>
      <w:proofErr w:type="spellEnd"/>
      <w:r>
        <w:t xml:space="preserve"> most definitely needs solvency – no reason that the </w:t>
      </w:r>
      <w:proofErr w:type="spellStart"/>
      <w:r>
        <w:t>aff</w:t>
      </w:r>
      <w:proofErr w:type="spellEnd"/>
      <w:r>
        <w:t xml:space="preserve"> is just if it doesn’t result in a better world</w:t>
      </w:r>
      <w:r w:rsidR="00A42E40">
        <w:t xml:space="preserve"> if the impacts aren’t alleviated then </w:t>
      </w:r>
      <w:proofErr w:type="spellStart"/>
      <w:r w:rsidR="00A42E40">
        <w:t>its</w:t>
      </w:r>
      <w:proofErr w:type="spellEnd"/>
      <w:r w:rsidR="00A42E40">
        <w:t xml:space="preserve"> not just</w:t>
      </w:r>
      <w:r w:rsidR="00883E81">
        <w:t xml:space="preserve"> </w:t>
      </w:r>
    </w:p>
    <w:p w14:paraId="7415FB2D" w14:textId="33F40727" w:rsidR="006A0771" w:rsidRPr="00E20DB6" w:rsidRDefault="006A0771" w:rsidP="006A0771">
      <w:pPr>
        <w:pStyle w:val="Heading4"/>
      </w:pPr>
      <w:r w:rsidRPr="00E20DB6">
        <w:t>Speeding Tech is good – only way to solve transhumanism</w:t>
      </w:r>
    </w:p>
    <w:p w14:paraId="0A51F0A0" w14:textId="77777777" w:rsidR="006A0771" w:rsidRPr="00E20DB6" w:rsidRDefault="006A0771" w:rsidP="006A0771">
      <w:r w:rsidRPr="00E20DB6">
        <w:rPr>
          <w:rStyle w:val="Style13ptBold"/>
        </w:rPr>
        <w:t>Bostrom 5</w:t>
      </w:r>
      <w:r w:rsidRPr="00E20DB6">
        <w:t>[Nick, Oxford University, Faculty of Philosophy, “Transhumanist Values,” Last Mod Sept 17, http://www.nickbostrom.com/ethics/values.html]</w:t>
      </w:r>
    </w:p>
    <w:p w14:paraId="0488E699" w14:textId="77777777" w:rsidR="006A0771" w:rsidRPr="007E5BD9" w:rsidRDefault="006A0771" w:rsidP="006A0771">
      <w:pPr>
        <w:rPr>
          <w:sz w:val="12"/>
        </w:rPr>
      </w:pPr>
      <w:r w:rsidRPr="007E5BD9">
        <w:rPr>
          <w:sz w:val="12"/>
        </w:rPr>
        <w:t xml:space="preserve">Wide access. It is not enough that the posthuman realm be explored by someone. </w:t>
      </w:r>
      <w:r w:rsidRPr="00E20DB6">
        <w:rPr>
          <w:rStyle w:val="StyleUnderline"/>
        </w:rPr>
        <w:t>The full realization of the core transhumanist value requires that</w:t>
      </w:r>
      <w:r w:rsidRPr="007E5BD9">
        <w:rPr>
          <w:sz w:val="12"/>
        </w:rPr>
        <w:t xml:space="preserve">, ideally, </w:t>
      </w:r>
      <w:r w:rsidRPr="00E20DB6">
        <w:rPr>
          <w:rStyle w:val="StyleUnderline"/>
        </w:rPr>
        <w:t>everybody should have the opportunity to become posthuman</w:t>
      </w:r>
      <w:r w:rsidRPr="007E5BD9">
        <w:rPr>
          <w:sz w:val="12"/>
        </w:rPr>
        <w:t xml:space="preserve">. It would be sub-optimal if the opportunity to become posthuman were restricted to a tiny elite. </w:t>
      </w:r>
      <w:r w:rsidRPr="00E20DB6">
        <w:rPr>
          <w:rStyle w:val="StyleUnderline"/>
        </w:rPr>
        <w:t xml:space="preserve">There are many reasons for supporting </w:t>
      </w:r>
      <w:r w:rsidRPr="00C43EE3">
        <w:rPr>
          <w:rStyle w:val="StyleUnderline"/>
          <w:highlight w:val="cyan"/>
        </w:rPr>
        <w:t>wide access</w:t>
      </w:r>
      <w:r w:rsidRPr="00E20DB6">
        <w:rPr>
          <w:rStyle w:val="StyleUnderline"/>
        </w:rPr>
        <w:t>: to reduce inequality</w:t>
      </w:r>
      <w:r w:rsidRPr="007E5BD9">
        <w:rPr>
          <w:sz w:val="12"/>
        </w:rPr>
        <w:t xml:space="preserve">; because it would be a fairer arrangement; to express solidarity and respect for fellow humans; </w:t>
      </w:r>
      <w:r w:rsidRPr="00E20DB6">
        <w:rPr>
          <w:rStyle w:val="StyleUnderline"/>
        </w:rPr>
        <w:t xml:space="preserve">to </w:t>
      </w:r>
      <w:r w:rsidRPr="00C43EE3">
        <w:rPr>
          <w:rStyle w:val="StyleUnderline"/>
          <w:highlight w:val="cyan"/>
        </w:rPr>
        <w:t>help gain support for the transhumanist project</w:t>
      </w:r>
      <w:r w:rsidRPr="007E5BD9">
        <w:rPr>
          <w:sz w:val="12"/>
        </w:rPr>
        <w:t xml:space="preserve">; to increase the chances that you will get the opportunity to become posthuman; to increase the chances that those you care about can become posthuman; because it might increase the range of the posthuman realm that gets explored; and </w:t>
      </w:r>
      <w:r w:rsidRPr="00E20DB6">
        <w:rPr>
          <w:rStyle w:val="StyleUnderline"/>
        </w:rPr>
        <w:t>to alleviate human suffering on as wide a scale as possible</w:t>
      </w:r>
      <w:r w:rsidRPr="007E5BD9">
        <w:rPr>
          <w:sz w:val="12"/>
        </w:rPr>
        <w:t xml:space="preserve">. The wide access requirement underlies the moral urgency of the transhumanist vision. </w:t>
      </w:r>
      <w:r w:rsidRPr="00C43EE3">
        <w:rPr>
          <w:rStyle w:val="StyleUnderline"/>
          <w:highlight w:val="cyan"/>
        </w:rPr>
        <w:t>Wide access does not argue for holding back</w:t>
      </w:r>
      <w:r w:rsidRPr="007E5BD9">
        <w:rPr>
          <w:sz w:val="12"/>
        </w:rPr>
        <w:t xml:space="preserve">. On the contrary, other things being equal, </w:t>
      </w:r>
      <w:r w:rsidRPr="00C43EE3">
        <w:rPr>
          <w:rStyle w:val="StyleUnderline"/>
          <w:highlight w:val="cyan"/>
        </w:rPr>
        <w:t xml:space="preserve">it is an argument for moving </w:t>
      </w:r>
      <w:proofErr w:type="spellStart"/>
      <w:r w:rsidRPr="00C43EE3">
        <w:rPr>
          <w:rStyle w:val="StyleUnderline"/>
          <w:highlight w:val="cyan"/>
        </w:rPr>
        <w:t>forwardas</w:t>
      </w:r>
      <w:proofErr w:type="spellEnd"/>
      <w:r w:rsidRPr="00C43EE3">
        <w:rPr>
          <w:rStyle w:val="StyleUnderline"/>
          <w:highlight w:val="cyan"/>
        </w:rPr>
        <w:t xml:space="preserve"> quickly as possible</w:t>
      </w:r>
      <w:r w:rsidRPr="00E20DB6">
        <w:rPr>
          <w:rStyle w:val="StyleUnderline"/>
        </w:rPr>
        <w:t xml:space="preserve">. </w:t>
      </w:r>
      <w:r w:rsidRPr="00C43EE3">
        <w:rPr>
          <w:rStyle w:val="StyleUnderline"/>
          <w:highlight w:val="cyan"/>
        </w:rPr>
        <w:t>150,000 human beings</w:t>
      </w:r>
      <w:r w:rsidRPr="00E20DB6">
        <w:rPr>
          <w:rStyle w:val="StyleUnderline"/>
        </w:rPr>
        <w:t xml:space="preserve"> on our planet </w:t>
      </w:r>
      <w:r w:rsidRPr="00C43EE3">
        <w:rPr>
          <w:rStyle w:val="StyleUnderline"/>
          <w:highlight w:val="cyan"/>
        </w:rPr>
        <w:t>die every day</w:t>
      </w:r>
      <w:r w:rsidRPr="00E20DB6">
        <w:rPr>
          <w:rStyle w:val="StyleUnderline"/>
        </w:rPr>
        <w:t xml:space="preserve">, </w:t>
      </w:r>
      <w:r w:rsidRPr="00C43EE3">
        <w:rPr>
          <w:rStyle w:val="StyleUnderline"/>
          <w:highlight w:val="cyan"/>
        </w:rPr>
        <w:t>without having had any access to the</w:t>
      </w:r>
      <w:r w:rsidRPr="00E20DB6">
        <w:rPr>
          <w:rStyle w:val="StyleUnderline"/>
        </w:rPr>
        <w:t xml:space="preserve"> anticipated enhancement </w:t>
      </w:r>
      <w:r w:rsidRPr="00C43EE3">
        <w:rPr>
          <w:rStyle w:val="StyleUnderline"/>
          <w:highlight w:val="cyan"/>
        </w:rPr>
        <w:t>tech</w:t>
      </w:r>
      <w:r w:rsidRPr="00E20DB6">
        <w:rPr>
          <w:rStyle w:val="StyleUnderline"/>
        </w:rPr>
        <w:t xml:space="preserve">nologies </w:t>
      </w:r>
      <w:r w:rsidRPr="00C43EE3">
        <w:rPr>
          <w:rStyle w:val="StyleUnderline"/>
          <w:highlight w:val="cyan"/>
        </w:rPr>
        <w:t>that will make it possible to become posthuman</w:t>
      </w:r>
      <w:r w:rsidRPr="00E20DB6">
        <w:rPr>
          <w:rStyle w:val="StyleUnderline"/>
        </w:rPr>
        <w:t xml:space="preserve">. </w:t>
      </w:r>
      <w:r w:rsidRPr="00C43EE3">
        <w:rPr>
          <w:rStyle w:val="StyleUnderline"/>
          <w:highlight w:val="cyan"/>
        </w:rPr>
        <w:t>The sooner this technology develops, the fewer people will have died</w:t>
      </w:r>
      <w:r w:rsidRPr="00E20DB6">
        <w:rPr>
          <w:rStyle w:val="StyleUnderline"/>
        </w:rPr>
        <w:t xml:space="preserve"> without access</w:t>
      </w:r>
      <w:r w:rsidRPr="007E5BD9">
        <w:rPr>
          <w:sz w:val="12"/>
        </w:rPr>
        <w:t xml:space="preserve">. Consider a hypothetical case in which there is a choice between (a) allowing the current human population to continue to exist, and (b) having it instantaneously and painlessly killed and replaced by six billion new human beings who are very similar but non-identical to the people that exist today. Such a replacement ought to be strongly resisted on moral grounds, for it would entail the involuntary death of six billion people. The fact that they would be replaced by six billion newly created similar people does not make the substitution acceptable. </w:t>
      </w:r>
      <w:r w:rsidRPr="00E20DB6">
        <w:rPr>
          <w:rStyle w:val="StyleUnderline"/>
        </w:rPr>
        <w:t xml:space="preserve">Human beings are not disposable. For analogous reasons, </w:t>
      </w:r>
      <w:r w:rsidRPr="00C43EE3">
        <w:rPr>
          <w:rStyle w:val="StyleUnderline"/>
          <w:highlight w:val="cyan"/>
        </w:rPr>
        <w:t>it is important that the opportunity be become posthuman is made available to as many humans as possible</w:t>
      </w:r>
      <w:r w:rsidRPr="007E5BD9">
        <w:rPr>
          <w:sz w:val="12"/>
        </w:rPr>
        <w:t xml:space="preserve">, rather than having the existing population merely supplemented (or worse, replaced) by a new set of posthuman people. </w:t>
      </w:r>
      <w:r w:rsidRPr="00C43EE3">
        <w:rPr>
          <w:rStyle w:val="StyleUnderline"/>
          <w:highlight w:val="cyan"/>
        </w:rPr>
        <w:t>The transhumanist ideal will be</w:t>
      </w:r>
      <w:r w:rsidRPr="00E20DB6">
        <w:rPr>
          <w:rStyle w:val="StyleUnderline"/>
        </w:rPr>
        <w:t xml:space="preserve"> maximally </w:t>
      </w:r>
      <w:r w:rsidRPr="00C43EE3">
        <w:rPr>
          <w:rStyle w:val="StyleUnderline"/>
          <w:highlight w:val="cyan"/>
        </w:rPr>
        <w:t xml:space="preserve">realized only if </w:t>
      </w:r>
      <w:r w:rsidRPr="00E20DB6">
        <w:rPr>
          <w:rStyle w:val="StyleUnderline"/>
        </w:rPr>
        <w:t xml:space="preserve">the benefits of </w:t>
      </w:r>
      <w:r w:rsidRPr="00C43EE3">
        <w:rPr>
          <w:rStyle w:val="StyleUnderline"/>
          <w:highlight w:val="cyan"/>
        </w:rPr>
        <w:t>technologies are widely shared and if they are made available as soon as possible</w:t>
      </w:r>
      <w:r w:rsidRPr="00E20DB6">
        <w:rPr>
          <w:rStyle w:val="StyleUnderline"/>
        </w:rPr>
        <w:t>, preferably within our lifetime</w:t>
      </w:r>
      <w:r w:rsidRPr="007E5BD9">
        <w:rPr>
          <w:sz w:val="12"/>
        </w:rPr>
        <w:t>.</w:t>
      </w:r>
    </w:p>
    <w:p w14:paraId="13031F1A" w14:textId="27C7DFE6" w:rsidR="006A0771" w:rsidRPr="00E20DB6" w:rsidRDefault="006A0771" w:rsidP="006A0771">
      <w:pPr>
        <w:pStyle w:val="Heading4"/>
      </w:pPr>
      <w:r w:rsidRPr="00E20DB6">
        <w:t>Transhumanism solves disease, aging, rape, and violence</w:t>
      </w:r>
    </w:p>
    <w:p w14:paraId="79CCDFAA" w14:textId="77777777" w:rsidR="006A0771" w:rsidRPr="00E20DB6" w:rsidRDefault="006A0771" w:rsidP="006A0771">
      <w:r w:rsidRPr="00E20DB6">
        <w:rPr>
          <w:rStyle w:val="Style13ptBold"/>
        </w:rPr>
        <w:t>Bostrom 9</w:t>
      </w:r>
      <w:r w:rsidRPr="00E20DB6">
        <w:t xml:space="preserve">  PhD from the London School of Economics (Nick, 2/5/2009, “IN DEFENSE OF POSTHUMAN DIGNITY”, http://www.psy.vanderbilt.edu/courses/hon182/Posthuman_dignity_Bostrom.pdf)</w:t>
      </w:r>
    </w:p>
    <w:p w14:paraId="43AD77F1" w14:textId="77777777" w:rsidR="006A0771" w:rsidRPr="00E20DB6" w:rsidRDefault="006A0771" w:rsidP="006A0771">
      <w:pPr>
        <w:rPr>
          <w:rStyle w:val="StyleUnderline"/>
        </w:rPr>
      </w:pPr>
      <w:r w:rsidRPr="007E5BD9">
        <w:rPr>
          <w:sz w:val="12"/>
        </w:rPr>
        <w:t xml:space="preserve">The prospect of </w:t>
      </w:r>
      <w:proofErr w:type="spellStart"/>
      <w:r w:rsidRPr="007E5BD9">
        <w:rPr>
          <w:sz w:val="12"/>
        </w:rPr>
        <w:t>posth</w:t>
      </w:r>
      <w:r w:rsidRPr="00E20DB6">
        <w:rPr>
          <w:rStyle w:val="StyleUnderline"/>
        </w:rPr>
        <w:t>umanity</w:t>
      </w:r>
      <w:proofErr w:type="spellEnd"/>
      <w:r w:rsidRPr="00E20DB6">
        <w:rPr>
          <w:rStyle w:val="StyleUnderline"/>
        </w:rPr>
        <w:t xml:space="preserve"> is feared for at least two reasons. One is that the state of being posthuman might in itself be degrading,</w:t>
      </w:r>
      <w:r w:rsidRPr="007E5BD9">
        <w:rPr>
          <w:sz w:val="12"/>
        </w:rPr>
        <w:t xml:space="preserve"> so that by becoming posthuman we might be harming ourselves. </w:t>
      </w:r>
      <w:r w:rsidRPr="00E20DB6">
        <w:rPr>
          <w:rStyle w:val="StyleUnderline"/>
        </w:rPr>
        <w:t xml:space="preserve">Another is that posthumans </w:t>
      </w:r>
      <w:r w:rsidRPr="00E20DB6">
        <w:rPr>
          <w:rStyle w:val="StyleUnderline"/>
        </w:rPr>
        <w:lastRenderedPageBreak/>
        <w:t>might pose a threat to ‘ordinary’ humans.</w:t>
      </w:r>
      <w:r w:rsidRPr="007E5BD9">
        <w:rPr>
          <w:sz w:val="12"/>
        </w:rPr>
        <w:t xml:space="preserve"> (I shall set aside a third possible reason, that the development of posthumans might offend some supernatural being.) The most prominent bioethicist to focus on the first fear is Leon </w:t>
      </w:r>
      <w:proofErr w:type="spellStart"/>
      <w:r w:rsidRPr="007E5BD9">
        <w:rPr>
          <w:sz w:val="12"/>
        </w:rPr>
        <w:t>Kass</w:t>
      </w:r>
      <w:proofErr w:type="spellEnd"/>
      <w:r w:rsidRPr="007E5BD9">
        <w:rPr>
          <w:sz w:val="12"/>
        </w:rPr>
        <w:t xml:space="preserve">: Most of the given bestowals of nature have their given </w:t>
      </w:r>
      <w:proofErr w:type="spellStart"/>
      <w:r w:rsidRPr="007E5BD9">
        <w:rPr>
          <w:sz w:val="12"/>
        </w:rPr>
        <w:t>speciesspecified</w:t>
      </w:r>
      <w:proofErr w:type="spellEnd"/>
      <w:r w:rsidRPr="007E5BD9">
        <w:rPr>
          <w:sz w:val="12"/>
        </w:rPr>
        <w:t xml:space="preserve"> natures: they are each and all of a given sort . Cockroaches and humans are equally bestowed but differently natured. To turn a man into a cockroach – as we don’t need Kafka to show us – would be dehumanizing. To try to turn a man into more than a man might be so as well. We need more than generalized appreciation for nature’s gifts. We need a particular regard and respect for the special gift that is our own given nature 3  </w:t>
      </w:r>
      <w:r w:rsidRPr="00E20DB6">
        <w:rPr>
          <w:rStyle w:val="StyleUnderline"/>
        </w:rPr>
        <w:t xml:space="preserve">Transhumanists counter that </w:t>
      </w:r>
      <w:r w:rsidRPr="00C43EE3">
        <w:rPr>
          <w:rStyle w:val="StyleUnderline"/>
          <w:highlight w:val="cyan"/>
        </w:rPr>
        <w:t>nature’s gifts</w:t>
      </w:r>
      <w:r w:rsidRPr="007E5BD9">
        <w:rPr>
          <w:sz w:val="12"/>
        </w:rPr>
        <w:t xml:space="preserve"> are sometimes poisoned and </w:t>
      </w:r>
      <w:r w:rsidRPr="00C43EE3">
        <w:rPr>
          <w:rStyle w:val="StyleUnderline"/>
          <w:highlight w:val="cyan"/>
        </w:rPr>
        <w:t>should not always be accepted</w:t>
      </w:r>
      <w:r w:rsidRPr="007E5BD9">
        <w:rPr>
          <w:sz w:val="12"/>
        </w:rPr>
        <w:t xml:space="preserve">. </w:t>
      </w:r>
      <w:r w:rsidRPr="00C43EE3">
        <w:rPr>
          <w:rStyle w:val="StyleUnderline"/>
          <w:highlight w:val="cyan"/>
        </w:rPr>
        <w:t>Cancer</w:t>
      </w:r>
      <w:r w:rsidRPr="00E20DB6">
        <w:rPr>
          <w:rStyle w:val="Emphasis"/>
        </w:rPr>
        <w:t xml:space="preserve">, malaria, dementia, </w:t>
      </w:r>
      <w:r w:rsidRPr="00C43EE3">
        <w:rPr>
          <w:rStyle w:val="StyleUnderline"/>
          <w:highlight w:val="cyan"/>
        </w:rPr>
        <w:t>aging, starvation</w:t>
      </w:r>
      <w:r w:rsidRPr="00E20DB6">
        <w:rPr>
          <w:rStyle w:val="Emphasis"/>
        </w:rPr>
        <w:t xml:space="preserve">, unnecessary </w:t>
      </w:r>
      <w:r w:rsidRPr="00C43EE3">
        <w:rPr>
          <w:rStyle w:val="StyleUnderline"/>
          <w:highlight w:val="cyan"/>
        </w:rPr>
        <w:t>suffering, and cognitive shortcomings are</w:t>
      </w:r>
      <w:r w:rsidRPr="00E20DB6">
        <w:rPr>
          <w:rStyle w:val="Emphasis"/>
        </w:rPr>
        <w:t xml:space="preserve"> all </w:t>
      </w:r>
      <w:r w:rsidRPr="00C43EE3">
        <w:rPr>
          <w:rStyle w:val="StyleUnderline"/>
          <w:highlight w:val="cyan"/>
        </w:rPr>
        <w:t>among the presents</w:t>
      </w:r>
      <w:r w:rsidRPr="00E20DB6">
        <w:rPr>
          <w:rStyle w:val="Emphasis"/>
        </w:rPr>
        <w:t xml:space="preserve"> that </w:t>
      </w:r>
      <w:r w:rsidRPr="00C43EE3">
        <w:rPr>
          <w:rStyle w:val="StyleUnderline"/>
          <w:highlight w:val="cyan"/>
        </w:rPr>
        <w:t>we would</w:t>
      </w:r>
      <w:r w:rsidRPr="00E20DB6">
        <w:rPr>
          <w:rStyle w:val="Emphasis"/>
        </w:rPr>
        <w:t xml:space="preserve"> wisely </w:t>
      </w:r>
      <w:r w:rsidRPr="00C43EE3">
        <w:rPr>
          <w:rStyle w:val="StyleUnderline"/>
          <w:highlight w:val="cyan"/>
        </w:rPr>
        <w:t>refuse</w:t>
      </w:r>
      <w:r w:rsidRPr="007E5BD9">
        <w:rPr>
          <w:sz w:val="12"/>
        </w:rPr>
        <w:t xml:space="preserve">. </w:t>
      </w:r>
      <w:r w:rsidRPr="00E20DB6">
        <w:rPr>
          <w:rStyle w:val="StyleUnderline"/>
        </w:rPr>
        <w:t>Our own species-specified natures are a rich source of much of the thoroughly</w:t>
      </w:r>
      <w:r w:rsidRPr="007E5BD9">
        <w:rPr>
          <w:sz w:val="12"/>
        </w:rPr>
        <w:t xml:space="preserve"> unrespectable and unacceptable – susceptibility for </w:t>
      </w:r>
      <w:r w:rsidRPr="00E20DB6">
        <w:rPr>
          <w:rStyle w:val="StyleUnderline"/>
        </w:rPr>
        <w:t>disease, murder, rape, genocide, cheating, torture, racism</w:t>
      </w:r>
      <w:r w:rsidRPr="007E5BD9">
        <w:rPr>
          <w:sz w:val="12"/>
        </w:rPr>
        <w:t xml:space="preserve">. </w:t>
      </w:r>
      <w:r w:rsidRPr="00C43EE3">
        <w:rPr>
          <w:rStyle w:val="StyleUnderline"/>
          <w:highlight w:val="cyan"/>
        </w:rPr>
        <w:t>The horrors of nature</w:t>
      </w:r>
      <w:r w:rsidRPr="007E5BD9">
        <w:rPr>
          <w:sz w:val="12"/>
        </w:rPr>
        <w:t xml:space="preserve"> in general, and of our own nature in particular, </w:t>
      </w:r>
      <w:r w:rsidRPr="00C43EE3">
        <w:rPr>
          <w:rStyle w:val="StyleUnderline"/>
          <w:highlight w:val="cyan"/>
        </w:rPr>
        <w:t>are</w:t>
      </w:r>
      <w:r w:rsidRPr="00E20DB6">
        <w:rPr>
          <w:rStyle w:val="StyleUnderline"/>
        </w:rPr>
        <w:t xml:space="preserve"> so </w:t>
      </w:r>
      <w:r w:rsidRPr="00C43EE3">
        <w:rPr>
          <w:rStyle w:val="StyleUnderline"/>
          <w:highlight w:val="cyan"/>
        </w:rPr>
        <w:t>well documented</w:t>
      </w:r>
      <w:r w:rsidRPr="00E20DB6">
        <w:rPr>
          <w:rStyle w:val="StyleUnderline"/>
        </w:rPr>
        <w:t xml:space="preserve"> </w:t>
      </w:r>
      <w:r w:rsidRPr="007E5BD9">
        <w:rPr>
          <w:sz w:val="12"/>
        </w:rPr>
        <w:t xml:space="preserve">4 that it is astonishing that somebody as distinguished as Leon </w:t>
      </w:r>
      <w:proofErr w:type="spellStart"/>
      <w:r w:rsidRPr="007E5BD9">
        <w:rPr>
          <w:sz w:val="12"/>
        </w:rPr>
        <w:t>Kass</w:t>
      </w:r>
      <w:proofErr w:type="spellEnd"/>
      <w:r w:rsidRPr="007E5BD9">
        <w:rPr>
          <w:sz w:val="12"/>
        </w:rPr>
        <w:t xml:space="preserve"> should still in this day and age be tempted to rely on the natural as a guide as to what is desirable or </w:t>
      </w:r>
      <w:r w:rsidRPr="00E20DB6">
        <w:rPr>
          <w:rStyle w:val="StyleUnderline"/>
        </w:rPr>
        <w:t>normatively right.</w:t>
      </w:r>
      <w:r w:rsidRPr="007E5BD9">
        <w:rPr>
          <w:sz w:val="12"/>
        </w:rPr>
        <w:t xml:space="preserve"> We should be grateful that our ancestors were not swept away by the </w:t>
      </w:r>
      <w:proofErr w:type="spellStart"/>
      <w:r w:rsidRPr="007E5BD9">
        <w:rPr>
          <w:sz w:val="12"/>
        </w:rPr>
        <w:t>Kassian</w:t>
      </w:r>
      <w:proofErr w:type="spellEnd"/>
      <w:r w:rsidRPr="007E5BD9">
        <w:rPr>
          <w:sz w:val="12"/>
        </w:rPr>
        <w:t xml:space="preserve"> sentiment, or we would still be picking lice off each other’s backs. </w:t>
      </w:r>
      <w:r w:rsidRPr="00C43EE3">
        <w:rPr>
          <w:rStyle w:val="StyleUnderline"/>
          <w:highlight w:val="cyan"/>
        </w:rPr>
        <w:t>Rather than deferring to the natural order</w:t>
      </w:r>
      <w:r w:rsidRPr="00E20DB6">
        <w:rPr>
          <w:rStyle w:val="StyleUnderline"/>
        </w:rPr>
        <w:t xml:space="preserve">, transhumanists maintain that </w:t>
      </w:r>
      <w:r w:rsidRPr="00C43EE3">
        <w:rPr>
          <w:rStyle w:val="StyleUnderline"/>
          <w:highlight w:val="cyan"/>
        </w:rPr>
        <w:t>we can</w:t>
      </w:r>
      <w:r w:rsidRPr="00E20DB6">
        <w:rPr>
          <w:rStyle w:val="StyleUnderline"/>
        </w:rPr>
        <w:t xml:space="preserve"> legitimately </w:t>
      </w:r>
      <w:r w:rsidRPr="00C43EE3">
        <w:rPr>
          <w:rStyle w:val="StyleUnderline"/>
          <w:highlight w:val="cyan"/>
        </w:rPr>
        <w:t>reform ourselves</w:t>
      </w:r>
      <w:r w:rsidRPr="00E20DB6">
        <w:rPr>
          <w:rStyle w:val="StyleUnderline"/>
        </w:rPr>
        <w:t xml:space="preserve"> and our natures </w:t>
      </w:r>
      <w:r w:rsidRPr="00C43EE3">
        <w:rPr>
          <w:rStyle w:val="StyleUnderline"/>
          <w:highlight w:val="cyan"/>
        </w:rPr>
        <w:t>in accordance with humane values</w:t>
      </w:r>
      <w:r w:rsidRPr="00E20DB6">
        <w:rPr>
          <w:rStyle w:val="StyleUnderline"/>
        </w:rPr>
        <w:t xml:space="preserve"> and personal aspirations. </w:t>
      </w:r>
    </w:p>
    <w:p w14:paraId="1AA60865" w14:textId="0C235A44" w:rsidR="006A0771" w:rsidRPr="00E20DB6" w:rsidRDefault="006A0771" w:rsidP="006A0771">
      <w:pPr>
        <w:pStyle w:val="Heading4"/>
      </w:pPr>
      <w:r w:rsidRPr="00E20DB6">
        <w:t>Technocracy helps solve accidents</w:t>
      </w:r>
    </w:p>
    <w:p w14:paraId="6E9CB998" w14:textId="77777777" w:rsidR="006A0771" w:rsidRPr="00E20DB6" w:rsidRDefault="006A0771" w:rsidP="006A0771">
      <w:r w:rsidRPr="00E20DB6">
        <w:rPr>
          <w:rStyle w:val="Style13ptBold"/>
        </w:rPr>
        <w:t>Kellner, 2003</w:t>
      </w:r>
      <w:r w:rsidRPr="00E20DB6">
        <w:t xml:space="preserve"> – critical theorist in the Frankfurt Institute for Social Research, George Kneller Chair in the Philosophy of Education in the GSEI at UCLA (Douglas, “</w:t>
      </w:r>
      <w:proofErr w:type="spellStart"/>
      <w:r w:rsidRPr="00E20DB6">
        <w:t>Virilio</w:t>
      </w:r>
      <w:proofErr w:type="spellEnd"/>
      <w:r w:rsidRPr="00E20DB6">
        <w:t xml:space="preserve">, War, and Technology: Some Critical Reflections”, illuminations: the critical theory project, </w:t>
      </w:r>
      <w:hyperlink r:id="rId10" w:history="1">
        <w:r w:rsidRPr="00E20DB6">
          <w:t>http://pages.gseis.ucla.edu/faculty/kellner/Illumina%20Folder/kell29.htm</w:t>
        </w:r>
      </w:hyperlink>
      <w:r w:rsidRPr="00E20DB6">
        <w:t xml:space="preserve">) </w:t>
      </w:r>
    </w:p>
    <w:p w14:paraId="0D88F12F" w14:textId="6028E470" w:rsidR="006A0771" w:rsidRDefault="006A0771" w:rsidP="006A0771">
      <w:pPr>
        <w:rPr>
          <w:sz w:val="12"/>
        </w:rPr>
      </w:pPr>
      <w:r w:rsidRPr="00262D41">
        <w:rPr>
          <w:sz w:val="12"/>
        </w:rPr>
        <w:t xml:space="preserve">With the collapse of the Soviet Union and end of the Cold War, we are, as I argue below, in a new historical era which </w:t>
      </w:r>
      <w:proofErr w:type="spellStart"/>
      <w:r w:rsidRPr="00E20DB6">
        <w:rPr>
          <w:rStyle w:val="StyleUnderline"/>
        </w:rPr>
        <w:t>Virilio</w:t>
      </w:r>
      <w:proofErr w:type="spellEnd"/>
      <w:r w:rsidRPr="00262D41">
        <w:rPr>
          <w:sz w:val="12"/>
        </w:rPr>
        <w:t xml:space="preserve"> </w:t>
      </w:r>
      <w:r w:rsidRPr="00E20DB6">
        <w:rPr>
          <w:rStyle w:val="StyleUnderline"/>
        </w:rPr>
        <w:t>has so far not adequately theorized</w:t>
      </w:r>
      <w:r w:rsidRPr="00262D41">
        <w:rPr>
          <w:sz w:val="12"/>
        </w:rPr>
        <w:t xml:space="preserve">. </w:t>
      </w:r>
      <w:r w:rsidRPr="00E20DB6">
        <w:rPr>
          <w:rStyle w:val="StyleUnderline"/>
        </w:rPr>
        <w:t>He</w:t>
      </w:r>
      <w:r w:rsidRPr="00262D41">
        <w:rPr>
          <w:sz w:val="12"/>
        </w:rPr>
        <w:t xml:space="preserve"> </w:t>
      </w:r>
      <w:r w:rsidRPr="00E20DB6">
        <w:rPr>
          <w:rStyle w:val="StyleUnderline"/>
        </w:rPr>
        <w:t>remains</w:t>
      </w:r>
      <w:r w:rsidRPr="00262D41">
        <w:rPr>
          <w:sz w:val="12"/>
        </w:rPr>
        <w:t xml:space="preserve">, in my view, </w:t>
      </w:r>
      <w:r w:rsidRPr="00E20DB6">
        <w:rPr>
          <w:rStyle w:val="StyleUnderline"/>
        </w:rPr>
        <w:t>trapped in a mode of technological determinism and a perspective on technology that equates technology with military technology and pure war</w:t>
      </w:r>
      <w:r w:rsidRPr="00262D41">
        <w:rPr>
          <w:sz w:val="12"/>
        </w:rPr>
        <w:t xml:space="preserve">. </w:t>
      </w:r>
      <w:r w:rsidRPr="00E20DB6">
        <w:rPr>
          <w:rStyle w:val="StyleUnderline"/>
        </w:rPr>
        <w:t xml:space="preserve">For </w:t>
      </w:r>
      <w:proofErr w:type="spellStart"/>
      <w:r w:rsidRPr="00E20DB6">
        <w:rPr>
          <w:rStyle w:val="StyleUnderline"/>
        </w:rPr>
        <w:t>Virilio</w:t>
      </w:r>
      <w:proofErr w:type="spellEnd"/>
      <w:r w:rsidRPr="00262D41">
        <w:rPr>
          <w:sz w:val="12"/>
        </w:rPr>
        <w:t xml:space="preserve">, </w:t>
      </w:r>
      <w:r w:rsidRPr="00E20DB6">
        <w:rPr>
          <w:rStyle w:val="StyleUnderline"/>
        </w:rPr>
        <w:t>technology drives us, it impels us into new modes of speed and motion, it carries us along predetermined trajectorie</w:t>
      </w:r>
      <w:r w:rsidRPr="00262D41">
        <w:rPr>
          <w:sz w:val="12"/>
        </w:rPr>
        <w:t xml:space="preserve">s. He believes that: the question, "Can we do without technology?" cannot be asked as such. We are forced to expand the question of technology not only to the substance produced, but also to the accident produced. </w:t>
      </w:r>
      <w:r w:rsidRPr="00E20DB6">
        <w:rPr>
          <w:rStyle w:val="StyleUnderline"/>
        </w:rPr>
        <w:t>The riddle of technology we were talking about before is also the riddle of the accident"</w:t>
      </w:r>
      <w:r w:rsidRPr="00262D41">
        <w:rPr>
          <w:sz w:val="12"/>
        </w:rPr>
        <w:t xml:space="preserve"> (</w:t>
      </w:r>
      <w:proofErr w:type="spellStart"/>
      <w:r w:rsidRPr="00262D41">
        <w:rPr>
          <w:sz w:val="12"/>
        </w:rPr>
        <w:t>Virilio</w:t>
      </w:r>
      <w:proofErr w:type="spellEnd"/>
      <w:r w:rsidRPr="00262D41">
        <w:rPr>
          <w:sz w:val="12"/>
        </w:rPr>
        <w:t xml:space="preserve"> and </w:t>
      </w:r>
      <w:proofErr w:type="spellStart"/>
      <w:r w:rsidRPr="00262D41">
        <w:rPr>
          <w:sz w:val="12"/>
        </w:rPr>
        <w:t>Lotringer</w:t>
      </w:r>
      <w:proofErr w:type="spellEnd"/>
      <w:r w:rsidRPr="00262D41">
        <w:rPr>
          <w:sz w:val="12"/>
        </w:rPr>
        <w:t xml:space="preserve"> 1983: 31-32). </w:t>
      </w:r>
      <w:proofErr w:type="spellStart"/>
      <w:r w:rsidRPr="00E20DB6">
        <w:rPr>
          <w:rStyle w:val="StyleUnderline"/>
        </w:rPr>
        <w:t>Virilio</w:t>
      </w:r>
      <w:proofErr w:type="spellEnd"/>
      <w:r w:rsidRPr="00E20DB6">
        <w:rPr>
          <w:rStyle w:val="StyleUnderline"/>
        </w:rPr>
        <w:t xml:space="preserve"> claims that every technology involves its accompanying accident:</w:t>
      </w:r>
      <w:r w:rsidRPr="00262D41">
        <w:rPr>
          <w:sz w:val="12"/>
        </w:rPr>
        <w:t xml:space="preserve"> with the invention of the ship, you get the ship wreck; the plane brings on plane crashes; the automobile, car accidents, and so on</w:t>
      </w:r>
      <w:r w:rsidRPr="00C43EE3">
        <w:rPr>
          <w:sz w:val="12"/>
          <w:highlight w:val="cyan"/>
        </w:rPr>
        <w:t xml:space="preserve">. </w:t>
      </w:r>
      <w:r w:rsidRPr="00C43EE3">
        <w:rPr>
          <w:rStyle w:val="StyleUnderline"/>
          <w:highlight w:val="cyan"/>
        </w:rPr>
        <w:t xml:space="preserve">For </w:t>
      </w:r>
      <w:proofErr w:type="spellStart"/>
      <w:r w:rsidRPr="00C43EE3">
        <w:rPr>
          <w:rStyle w:val="StyleUnderline"/>
          <w:highlight w:val="cyan"/>
        </w:rPr>
        <w:t>Virilio</w:t>
      </w:r>
      <w:proofErr w:type="spellEnd"/>
      <w:r w:rsidRPr="00C43EE3">
        <w:rPr>
          <w:rStyle w:val="StyleUnderline"/>
          <w:highlight w:val="cyan"/>
        </w:rPr>
        <w:t>, the technocratic vision is</w:t>
      </w:r>
      <w:r w:rsidRPr="00262D41">
        <w:rPr>
          <w:sz w:val="12"/>
        </w:rPr>
        <w:t xml:space="preserve"> thus </w:t>
      </w:r>
      <w:r w:rsidRPr="00E20DB6">
        <w:rPr>
          <w:rStyle w:val="StyleUnderline"/>
        </w:rPr>
        <w:t xml:space="preserve">one-sided and </w:t>
      </w:r>
      <w:r w:rsidRPr="00C43EE3">
        <w:rPr>
          <w:rStyle w:val="StyleUnderline"/>
          <w:highlight w:val="cyan"/>
        </w:rPr>
        <w:t>flawed in that it postulates a perfect technological system, a seamless</w:t>
      </w:r>
      <w:r w:rsidRPr="00E20DB6">
        <w:rPr>
          <w:rStyle w:val="StyleUnderline"/>
        </w:rPr>
        <w:t xml:space="preserve"> cybernetic </w:t>
      </w:r>
      <w:r w:rsidRPr="00C43EE3">
        <w:rPr>
          <w:rStyle w:val="StyleUnderline"/>
          <w:highlight w:val="cyan"/>
        </w:rPr>
        <w:t>realm of instrumentality and control in which all processes are determined by</w:t>
      </w:r>
      <w:r w:rsidRPr="00E20DB6">
        <w:rPr>
          <w:rStyle w:val="StyleUnderline"/>
        </w:rPr>
        <w:t xml:space="preserve"> and follow technological </w:t>
      </w:r>
      <w:r w:rsidRPr="00C43EE3">
        <w:rPr>
          <w:rStyle w:val="StyleUnderline"/>
          <w:highlight w:val="cyan"/>
        </w:rPr>
        <w:t>laws</w:t>
      </w:r>
      <w:r w:rsidRPr="00E20DB6">
        <w:rPr>
          <w:rStyle w:val="StyleUnderline"/>
        </w:rPr>
        <w:t xml:space="preserve"> </w:t>
      </w:r>
      <w:r w:rsidRPr="00262D41">
        <w:rPr>
          <w:sz w:val="12"/>
        </w:rPr>
        <w:t xml:space="preserve">(Baudrillard also, to some extent, reproduces this cybernetic and technological imaginary in his writings; see Kellner 1989b). </w:t>
      </w:r>
      <w:r w:rsidRPr="00C43EE3">
        <w:rPr>
          <w:rStyle w:val="StyleUnderline"/>
          <w:highlight w:val="cyan"/>
        </w:rPr>
        <w:t>In the real world,</w:t>
      </w:r>
      <w:r w:rsidRPr="00262D41">
        <w:rPr>
          <w:sz w:val="12"/>
        </w:rPr>
        <w:t xml:space="preserve"> however, </w:t>
      </w:r>
      <w:r w:rsidRPr="00C43EE3">
        <w:rPr>
          <w:rStyle w:val="StyleUnderline"/>
          <w:highlight w:val="cyan"/>
        </w:rPr>
        <w:t>accidents are part and parcel of technological systems</w:t>
      </w:r>
      <w:r w:rsidRPr="00E20DB6">
        <w:rPr>
          <w:rStyle w:val="StyleUnderline"/>
        </w:rPr>
        <w:t xml:space="preserve">, </w:t>
      </w:r>
      <w:r w:rsidRPr="00C43EE3">
        <w:rPr>
          <w:rStyle w:val="StyleUnderline"/>
          <w:highlight w:val="cyan"/>
        </w:rPr>
        <w:t>they expose its</w:t>
      </w:r>
      <w:r w:rsidRPr="00E20DB6">
        <w:rPr>
          <w:rStyle w:val="StyleUnderline"/>
        </w:rPr>
        <w:t xml:space="preserve"> </w:t>
      </w:r>
      <w:r w:rsidRPr="00C43EE3">
        <w:rPr>
          <w:rStyle w:val="StyleUnderline"/>
          <w:highlight w:val="cyan"/>
        </w:rPr>
        <w:t>limitations</w:t>
      </w:r>
      <w:r w:rsidRPr="00262D41">
        <w:rPr>
          <w:sz w:val="12"/>
        </w:rPr>
        <w:t xml:space="preserve">, </w:t>
      </w:r>
      <w:r w:rsidRPr="00C43EE3">
        <w:rPr>
          <w:rStyle w:val="StyleUnderline"/>
          <w:highlight w:val="cyan"/>
        </w:rPr>
        <w:t>they subvert idealistic visions of technology</w:t>
      </w:r>
      <w:r w:rsidRPr="00E20DB6">
        <w:rPr>
          <w:rStyle w:val="StyleUnderline"/>
        </w:rPr>
        <w:t>.</w:t>
      </w:r>
      <w:r w:rsidRPr="00262D41">
        <w:rPr>
          <w:sz w:val="12"/>
        </w:rPr>
        <w:t xml:space="preserve"> Accidents are consequently, in </w:t>
      </w:r>
      <w:proofErr w:type="spellStart"/>
      <w:r w:rsidRPr="00262D41">
        <w:rPr>
          <w:sz w:val="12"/>
        </w:rPr>
        <w:t>Virilio's</w:t>
      </w:r>
      <w:proofErr w:type="spellEnd"/>
      <w:r w:rsidRPr="00262D41">
        <w:rPr>
          <w:sz w:val="12"/>
        </w:rPr>
        <w:t xml:space="preserve"> view, an integral part of all modes of transportation, industrial production, war and military organization, and other technological systems. He suggests that in science a Hall of Accidents should be put next to each Hall of Machines: "Every technology, every science should choose its specific accident, and reveal it as a product--not in a moralistic, protectionist way (safety first), but rather as a product to be '</w:t>
      </w:r>
      <w:proofErr w:type="spellStart"/>
      <w:r w:rsidRPr="00262D41">
        <w:rPr>
          <w:sz w:val="12"/>
        </w:rPr>
        <w:t>epistemo</w:t>
      </w:r>
      <w:proofErr w:type="spellEnd"/>
      <w:r w:rsidRPr="00262D41">
        <w:rPr>
          <w:sz w:val="12"/>
        </w:rPr>
        <w:t>-technically' questioned. At the end of the nineteenth century, museums exhibited machines: at the end of the twentieth century, I think we must grant the formative dimensions of the accident its rightful place in a new museum" (</w:t>
      </w:r>
      <w:proofErr w:type="spellStart"/>
      <w:r w:rsidRPr="00262D41">
        <w:rPr>
          <w:sz w:val="12"/>
        </w:rPr>
        <w:t>Virilio</w:t>
      </w:r>
      <w:proofErr w:type="spellEnd"/>
      <w:r w:rsidRPr="00262D41">
        <w:rPr>
          <w:sz w:val="12"/>
        </w:rPr>
        <w:t xml:space="preserve"> and </w:t>
      </w:r>
      <w:proofErr w:type="spellStart"/>
      <w:r w:rsidRPr="00262D41">
        <w:rPr>
          <w:sz w:val="12"/>
        </w:rPr>
        <w:t>Lotringer</w:t>
      </w:r>
      <w:proofErr w:type="spellEnd"/>
      <w:r w:rsidRPr="00262D41">
        <w:rPr>
          <w:sz w:val="12"/>
        </w:rPr>
        <w:t xml:space="preserve"> 1983).[5] </w:t>
      </w:r>
      <w:proofErr w:type="spellStart"/>
      <w:r w:rsidRPr="00E20DB6">
        <w:rPr>
          <w:rStyle w:val="StyleUnderline"/>
        </w:rPr>
        <w:t>Virilio</w:t>
      </w:r>
      <w:proofErr w:type="spellEnd"/>
      <w:r w:rsidRPr="00E20DB6">
        <w:rPr>
          <w:rStyle w:val="StyleUnderline"/>
        </w:rPr>
        <w:t xml:space="preserve"> is fascinated as well by interruptions ranging from sleep to day dreams to maladies like </w:t>
      </w:r>
      <w:proofErr w:type="spellStart"/>
      <w:r w:rsidRPr="00E20DB6">
        <w:rPr>
          <w:rStyle w:val="StyleUnderline"/>
        </w:rPr>
        <w:t>picnolepsy</w:t>
      </w:r>
      <w:proofErr w:type="spellEnd"/>
      <w:r w:rsidRPr="00E20DB6">
        <w:rPr>
          <w:rStyle w:val="StyleUnderline"/>
        </w:rPr>
        <w:t xml:space="preserve"> or epilepsy to death itself</w:t>
      </w:r>
      <w:r w:rsidRPr="00262D41">
        <w:rPr>
          <w:sz w:val="12"/>
        </w:rPr>
        <w:t xml:space="preserve"> (1991a and </w:t>
      </w:r>
      <w:proofErr w:type="spellStart"/>
      <w:r w:rsidRPr="00262D41">
        <w:rPr>
          <w:sz w:val="12"/>
        </w:rPr>
        <w:t>Virilio</w:t>
      </w:r>
      <w:proofErr w:type="spellEnd"/>
      <w:r w:rsidRPr="00262D41">
        <w:rPr>
          <w:sz w:val="12"/>
        </w:rPr>
        <w:t xml:space="preserve"> and </w:t>
      </w:r>
      <w:proofErr w:type="spellStart"/>
      <w:r w:rsidRPr="00262D41">
        <w:rPr>
          <w:sz w:val="12"/>
        </w:rPr>
        <w:t>Lotringer</w:t>
      </w:r>
      <w:proofErr w:type="spellEnd"/>
      <w:r w:rsidRPr="00262D41">
        <w:rPr>
          <w:sz w:val="12"/>
        </w:rPr>
        <w:t xml:space="preserve"> 1983: 33ff). </w:t>
      </w:r>
      <w:r w:rsidRPr="00E20DB6">
        <w:rPr>
          <w:rStyle w:val="StyleUnderline"/>
        </w:rPr>
        <w:t xml:space="preserve">Interruption is also a properly cinematic vision in which time and space are artificially </w:t>
      </w:r>
      <w:proofErr w:type="spellStart"/>
      <w:r w:rsidRPr="00E20DB6">
        <w:rPr>
          <w:rStyle w:val="StyleUnderline"/>
        </w:rPr>
        <w:t>parcelled</w:t>
      </w:r>
      <w:proofErr w:type="spellEnd"/>
      <w:r w:rsidRPr="00E20DB6">
        <w:rPr>
          <w:rStyle w:val="StyleUnderline"/>
        </w:rPr>
        <w:t xml:space="preserve"> and is close to the microscopic and fragmented vision</w:t>
      </w:r>
      <w:r w:rsidRPr="00262D41">
        <w:rPr>
          <w:sz w:val="12"/>
        </w:rPr>
        <w:t xml:space="preserve"> that Lyotard identifies </w:t>
      </w:r>
      <w:r w:rsidRPr="00E20DB6">
        <w:rPr>
          <w:rStyle w:val="StyleUnderline"/>
        </w:rPr>
        <w:t>with "the postmodern condition"</w:t>
      </w:r>
      <w:r w:rsidRPr="00262D41">
        <w:rPr>
          <w:sz w:val="12"/>
        </w:rPr>
        <w:t xml:space="preserve"> (</w:t>
      </w:r>
      <w:proofErr w:type="spellStart"/>
      <w:r w:rsidRPr="00262D41">
        <w:rPr>
          <w:sz w:val="12"/>
        </w:rPr>
        <w:t>Virilio</w:t>
      </w:r>
      <w:proofErr w:type="spellEnd"/>
      <w:r w:rsidRPr="00262D41">
        <w:rPr>
          <w:sz w:val="12"/>
        </w:rPr>
        <w:t xml:space="preserve"> and </w:t>
      </w:r>
      <w:proofErr w:type="spellStart"/>
      <w:r w:rsidRPr="00262D41">
        <w:rPr>
          <w:sz w:val="12"/>
        </w:rPr>
        <w:t>Lotringer</w:t>
      </w:r>
      <w:proofErr w:type="spellEnd"/>
      <w:r w:rsidRPr="00262D41">
        <w:rPr>
          <w:sz w:val="12"/>
        </w:rPr>
        <w:t xml:space="preserve"> 1983: 35). For </w:t>
      </w:r>
      <w:proofErr w:type="spellStart"/>
      <w:r w:rsidRPr="00262D41">
        <w:rPr>
          <w:sz w:val="12"/>
        </w:rPr>
        <w:t>Virilio</w:t>
      </w:r>
      <w:proofErr w:type="spellEnd"/>
      <w:r w:rsidRPr="00262D41">
        <w:rPr>
          <w:sz w:val="12"/>
        </w:rPr>
        <w:t>, the cinema shows us that "consciousness is an effect of montage" (</w:t>
      </w:r>
      <w:proofErr w:type="spellStart"/>
      <w:r w:rsidRPr="00262D41">
        <w:rPr>
          <w:sz w:val="12"/>
        </w:rPr>
        <w:t>Virilio</w:t>
      </w:r>
      <w:proofErr w:type="spellEnd"/>
      <w:r w:rsidRPr="00262D41">
        <w:rPr>
          <w:sz w:val="12"/>
        </w:rPr>
        <w:t xml:space="preserve"> and </w:t>
      </w:r>
      <w:proofErr w:type="spellStart"/>
      <w:r w:rsidRPr="00262D41">
        <w:rPr>
          <w:sz w:val="12"/>
        </w:rPr>
        <w:t>Lotringer</w:t>
      </w:r>
      <w:proofErr w:type="spellEnd"/>
      <w:r w:rsidRPr="00262D41">
        <w:rPr>
          <w:sz w:val="12"/>
        </w:rPr>
        <w:t xml:space="preserve"> 1983: 35), that perception itself organizes experience into discontinuous fragments, that we are aware of objects and events in a highly discontinuous and fragmented mode.</w:t>
      </w:r>
    </w:p>
    <w:p w14:paraId="293D1540" w14:textId="77777777" w:rsidR="000C272F" w:rsidRDefault="000C272F" w:rsidP="000C272F">
      <w:pPr>
        <w:keepNext/>
        <w:keepLines/>
        <w:spacing w:before="40"/>
        <w:outlineLvl w:val="3"/>
        <w:rPr>
          <w:rFonts w:eastAsia="Times New Roman"/>
          <w:b/>
          <w:iCs/>
          <w:sz w:val="26"/>
        </w:rPr>
      </w:pPr>
      <w:r w:rsidRPr="00AD3B96">
        <w:rPr>
          <w:rFonts w:eastAsia="Times New Roman"/>
          <w:b/>
          <w:iCs/>
          <w:sz w:val="26"/>
        </w:rPr>
        <w:lastRenderedPageBreak/>
        <w:t xml:space="preserve">Their theory </w:t>
      </w:r>
      <w:r w:rsidRPr="00AD3B96">
        <w:rPr>
          <w:rFonts w:eastAsia="Times New Roman"/>
          <w:b/>
          <w:iCs/>
          <w:sz w:val="26"/>
          <w:u w:val="single"/>
        </w:rPr>
        <w:t>totalizes</w:t>
      </w:r>
      <w:r w:rsidRPr="00AD3B96">
        <w:rPr>
          <w:rFonts w:eastAsia="Times New Roman"/>
          <w:b/>
          <w:iCs/>
          <w:sz w:val="26"/>
        </w:rPr>
        <w:t xml:space="preserve"> the relationship between </w:t>
      </w:r>
      <w:r w:rsidRPr="00AD3B96">
        <w:rPr>
          <w:rFonts w:eastAsia="Times New Roman"/>
          <w:b/>
          <w:iCs/>
          <w:sz w:val="26"/>
          <w:u w:val="single"/>
        </w:rPr>
        <w:t>tech</w:t>
      </w:r>
      <w:r w:rsidRPr="00AD3B96">
        <w:rPr>
          <w:rFonts w:eastAsia="Times New Roman"/>
          <w:b/>
          <w:iCs/>
          <w:sz w:val="26"/>
        </w:rPr>
        <w:t xml:space="preserve"> and </w:t>
      </w:r>
      <w:r w:rsidRPr="00AD3B96">
        <w:rPr>
          <w:rFonts w:eastAsia="Times New Roman"/>
          <w:b/>
          <w:iCs/>
          <w:sz w:val="26"/>
          <w:u w:val="single"/>
        </w:rPr>
        <w:t>social relations</w:t>
      </w:r>
      <w:r w:rsidRPr="00AD3B96">
        <w:rPr>
          <w:rFonts w:eastAsia="Times New Roman"/>
          <w:b/>
          <w:iCs/>
          <w:sz w:val="26"/>
        </w:rPr>
        <w:t xml:space="preserve"> – that’s </w:t>
      </w:r>
      <w:r w:rsidRPr="00AD3B96">
        <w:rPr>
          <w:rFonts w:eastAsia="Times New Roman"/>
          <w:b/>
          <w:iCs/>
          <w:sz w:val="26"/>
          <w:u w:val="single"/>
        </w:rPr>
        <w:t>catastrophically wrong</w:t>
      </w:r>
      <w:r w:rsidRPr="00AD3B96">
        <w:rPr>
          <w:rFonts w:eastAsia="Times New Roman"/>
          <w:b/>
          <w:iCs/>
          <w:sz w:val="26"/>
        </w:rPr>
        <w:t xml:space="preserve"> </w:t>
      </w:r>
    </w:p>
    <w:p w14:paraId="2764F1B9" w14:textId="77777777" w:rsidR="000C272F" w:rsidRPr="00AD3B96" w:rsidRDefault="000C272F" w:rsidP="000C272F">
      <w:pPr>
        <w:rPr>
          <w:rFonts w:eastAsia="Calibri"/>
        </w:rPr>
      </w:pPr>
      <w:bookmarkStart w:id="0" w:name="_Hlk23671637"/>
      <w:proofErr w:type="spellStart"/>
      <w:r w:rsidRPr="00AD3B96">
        <w:rPr>
          <w:rFonts w:eastAsia="Calibri"/>
          <w:b/>
          <w:bCs/>
          <w:sz w:val="26"/>
          <w:u w:val="single"/>
        </w:rPr>
        <w:t>Susen</w:t>
      </w:r>
      <w:proofErr w:type="spellEnd"/>
      <w:r w:rsidRPr="00AD3B96">
        <w:rPr>
          <w:rFonts w:eastAsia="Calibri"/>
          <w:b/>
          <w:bCs/>
          <w:sz w:val="26"/>
          <w:u w:val="single"/>
        </w:rPr>
        <w:t xml:space="preserve"> 19</w:t>
      </w:r>
      <w:r w:rsidRPr="00AD3B96">
        <w:rPr>
          <w:rFonts w:eastAsia="Calibri"/>
        </w:rPr>
        <w:t xml:space="preserve"> – Simon, is Professor of Sociology at City, University of London. Before joining City in 2011, he held lectureships at Birkbeck, University of London (2010–2011), Newcastle University (2008–2010), and Goldsmiths, University of London (2007–2008). He received his PhD from the University of Cambridge in 2007. Prior to that, he studied sociology, politics, and philosophy at a range of international universities and research </w:t>
      </w:r>
      <w:proofErr w:type="spellStart"/>
      <w:r w:rsidRPr="00AD3B96">
        <w:rPr>
          <w:rFonts w:eastAsia="Calibri"/>
        </w:rPr>
        <w:t>centres</w:t>
      </w:r>
      <w:proofErr w:type="spellEnd"/>
      <w:r w:rsidRPr="00AD3B96">
        <w:rPr>
          <w:rFonts w:eastAsia="Calibri"/>
        </w:rPr>
        <w:t xml:space="preserve"> – including the University of Cambridge, the University of Edinburgh, the Colegio de México, the </w:t>
      </w:r>
      <w:proofErr w:type="spellStart"/>
      <w:r w:rsidRPr="00AD3B96">
        <w:rPr>
          <w:rFonts w:eastAsia="Calibri"/>
        </w:rPr>
        <w:t>Facultad</w:t>
      </w:r>
      <w:proofErr w:type="spellEnd"/>
      <w:r w:rsidRPr="00AD3B96">
        <w:rPr>
          <w:rFonts w:eastAsia="Calibri"/>
        </w:rPr>
        <w:t xml:space="preserve"> </w:t>
      </w:r>
      <w:proofErr w:type="spellStart"/>
      <w:r w:rsidRPr="00AD3B96">
        <w:rPr>
          <w:rFonts w:eastAsia="Calibri"/>
        </w:rPr>
        <w:t>Latinoamericana</w:t>
      </w:r>
      <w:proofErr w:type="spellEnd"/>
      <w:r w:rsidRPr="00AD3B96">
        <w:rPr>
          <w:rFonts w:eastAsia="Calibri"/>
        </w:rPr>
        <w:t xml:space="preserve"> de </w:t>
      </w:r>
      <w:proofErr w:type="spellStart"/>
      <w:r w:rsidRPr="00AD3B96">
        <w:rPr>
          <w:rFonts w:eastAsia="Calibri"/>
        </w:rPr>
        <w:t>Ciencias</w:t>
      </w:r>
      <w:proofErr w:type="spellEnd"/>
      <w:r w:rsidRPr="00AD3B96">
        <w:rPr>
          <w:rFonts w:eastAsia="Calibri"/>
        </w:rPr>
        <w:t xml:space="preserve"> </w:t>
      </w:r>
      <w:proofErr w:type="spellStart"/>
      <w:r w:rsidRPr="00AD3B96">
        <w:rPr>
          <w:rFonts w:eastAsia="Calibri"/>
        </w:rPr>
        <w:t>Sociales</w:t>
      </w:r>
      <w:proofErr w:type="spellEnd"/>
      <w:r w:rsidRPr="00AD3B96">
        <w:rPr>
          <w:rFonts w:eastAsia="Calibri"/>
        </w:rPr>
        <w:t xml:space="preserve"> in Mexico City, and the École des Hautes Études </w:t>
      </w:r>
      <w:proofErr w:type="spellStart"/>
      <w:r w:rsidRPr="00AD3B96">
        <w:rPr>
          <w:rFonts w:eastAsia="Calibri"/>
        </w:rPr>
        <w:t>en</w:t>
      </w:r>
      <w:proofErr w:type="spellEnd"/>
      <w:r w:rsidRPr="00AD3B96">
        <w:rPr>
          <w:rFonts w:eastAsia="Calibri"/>
        </w:rPr>
        <w:t xml:space="preserve"> Sciences </w:t>
      </w:r>
      <w:proofErr w:type="spellStart"/>
      <w:r w:rsidRPr="00AD3B96">
        <w:rPr>
          <w:rFonts w:eastAsia="Calibri"/>
        </w:rPr>
        <w:t>Sociales</w:t>
      </w:r>
      <w:proofErr w:type="spellEnd"/>
      <w:r w:rsidRPr="00AD3B96">
        <w:rPr>
          <w:rFonts w:eastAsia="Calibri"/>
        </w:rPr>
        <w:t xml:space="preserve"> in Paris. He is Associate Member of the Bauman Institute and, together with Bryan S. Turner, Editor of the Journal of Classical Sociology. “No Escape from the </w:t>
      </w:r>
      <w:proofErr w:type="spellStart"/>
      <w:r w:rsidRPr="00AD3B96">
        <w:rPr>
          <w:rFonts w:eastAsia="Calibri"/>
        </w:rPr>
        <w:t>technosystem</w:t>
      </w:r>
      <w:proofErr w:type="spellEnd"/>
      <w:r w:rsidRPr="00AD3B96">
        <w:rPr>
          <w:rFonts w:eastAsia="Calibri"/>
        </w:rPr>
        <w:t xml:space="preserve">”, Philosophy and Social Criticism, pg. 734-782, Vol. 46, Issue 6. https://journals.sagepub.com/doi/abs/10.1177/0191453719866239, 10-09-2019 </w:t>
      </w:r>
    </w:p>
    <w:p w14:paraId="2A5619A3" w14:textId="7730B838" w:rsidR="000C272F" w:rsidRPr="000C272F" w:rsidRDefault="000C272F" w:rsidP="000C272F">
      <w:pPr>
        <w:rPr>
          <w:rFonts w:eastAsia="Calibri"/>
          <w:sz w:val="12"/>
        </w:rPr>
      </w:pPr>
      <w:r w:rsidRPr="000C272F">
        <w:rPr>
          <w:rFonts w:eastAsia="Calibri"/>
          <w:sz w:val="12"/>
        </w:rPr>
        <w:t xml:space="preserve">A major irony of </w:t>
      </w:r>
      <w:proofErr w:type="spellStart"/>
      <w:r w:rsidRPr="000C272F">
        <w:rPr>
          <w:rFonts w:eastAsia="Calibri"/>
          <w:sz w:val="12"/>
        </w:rPr>
        <w:t>Feenberg’s</w:t>
      </w:r>
      <w:proofErr w:type="spellEnd"/>
      <w:r w:rsidRPr="000C272F">
        <w:rPr>
          <w:rFonts w:eastAsia="Calibri"/>
          <w:sz w:val="12"/>
        </w:rPr>
        <w:t xml:space="preserve"> book is the following contradiction: on several occasions, he criticizes, and distances himself from, technological determinism; key parts of his argument suggest, however, that he himself flirts with, if not subscribes to, technological determinism. He rightly maintains, and convincingly demonstrates, that ‘society and technology are inextricably imbricated’.240 This insight justifies </w:t>
      </w:r>
      <w:r w:rsidRPr="00DB6B59">
        <w:rPr>
          <w:rFonts w:eastAsia="Calibri"/>
          <w:b/>
          <w:highlight w:val="cyan"/>
          <w:u w:val="single"/>
          <w:shd w:val="clear" w:color="auto" w:fill="41B2FF"/>
        </w:rPr>
        <w:t>the</w:t>
      </w:r>
      <w:r w:rsidRPr="00AD3B96">
        <w:rPr>
          <w:rFonts w:eastAsia="Calibri"/>
          <w:b/>
          <w:u w:val="single"/>
        </w:rPr>
        <w:t xml:space="preserve"> underlying </w:t>
      </w:r>
      <w:r w:rsidRPr="00DB6B59">
        <w:rPr>
          <w:rFonts w:eastAsia="Calibri"/>
          <w:b/>
          <w:highlight w:val="cyan"/>
          <w:u w:val="single"/>
          <w:shd w:val="clear" w:color="auto" w:fill="41B2FF"/>
        </w:rPr>
        <w:t>assumption</w:t>
      </w:r>
      <w:r w:rsidRPr="00AD3B96">
        <w:rPr>
          <w:rFonts w:eastAsia="Calibri"/>
          <w:b/>
          <w:u w:val="single"/>
        </w:rPr>
        <w:t xml:space="preserve"> that </w:t>
      </w:r>
      <w:r w:rsidRPr="00DB6B59">
        <w:rPr>
          <w:rFonts w:eastAsia="Calibri"/>
          <w:b/>
          <w:highlight w:val="cyan"/>
          <w:u w:val="single"/>
          <w:shd w:val="clear" w:color="auto" w:fill="41B2FF"/>
        </w:rPr>
        <w:t xml:space="preserve">there is </w:t>
      </w:r>
      <w:r w:rsidRPr="00DB6B59">
        <w:rPr>
          <w:rFonts w:eastAsia="Calibri"/>
          <w:b/>
          <w:iCs/>
          <w:highlight w:val="cyan"/>
          <w:u w:val="single"/>
          <w:bdr w:val="single" w:sz="8" w:space="0" w:color="auto"/>
          <w:shd w:val="clear" w:color="auto" w:fill="41B2FF"/>
        </w:rPr>
        <w:t>no</w:t>
      </w:r>
      <w:r w:rsidRPr="00AD3B96">
        <w:rPr>
          <w:rFonts w:eastAsia="Calibri"/>
          <w:b/>
          <w:iCs/>
          <w:u w:val="single"/>
          <w:bdr w:val="single" w:sz="8" w:space="0" w:color="auto"/>
        </w:rPr>
        <w:t xml:space="preserve"> comprehensive </w:t>
      </w:r>
      <w:r w:rsidRPr="00DB6B59">
        <w:rPr>
          <w:rFonts w:eastAsia="Calibri"/>
          <w:b/>
          <w:iCs/>
          <w:highlight w:val="cyan"/>
          <w:u w:val="single"/>
          <w:bdr w:val="single" w:sz="8" w:space="0" w:color="auto"/>
          <w:shd w:val="clear" w:color="auto" w:fill="41B2FF"/>
        </w:rPr>
        <w:t>study of society</w:t>
      </w:r>
      <w:r w:rsidRPr="00DB6B59">
        <w:rPr>
          <w:rFonts w:eastAsia="Calibri"/>
          <w:b/>
          <w:highlight w:val="cyan"/>
          <w:u w:val="single"/>
          <w:shd w:val="clear" w:color="auto" w:fill="41B2FF"/>
        </w:rPr>
        <w:t xml:space="preserve"> without</w:t>
      </w:r>
      <w:r w:rsidRPr="00AD3B96">
        <w:rPr>
          <w:rFonts w:eastAsia="Calibri"/>
          <w:b/>
          <w:u w:val="single"/>
        </w:rPr>
        <w:t xml:space="preserve"> a critical sociology of </w:t>
      </w:r>
      <w:r w:rsidRPr="00DB6B59">
        <w:rPr>
          <w:rFonts w:eastAsia="Calibri"/>
          <w:b/>
          <w:iCs/>
          <w:highlight w:val="cyan"/>
          <w:u w:val="single"/>
          <w:bdr w:val="single" w:sz="8" w:space="0" w:color="auto"/>
          <w:shd w:val="clear" w:color="auto" w:fill="41B2FF"/>
        </w:rPr>
        <w:t>tech</w:t>
      </w:r>
      <w:r w:rsidRPr="00AD3B96">
        <w:rPr>
          <w:rFonts w:eastAsia="Calibri"/>
          <w:b/>
          <w:u w:val="single"/>
        </w:rPr>
        <w:t>nology</w:t>
      </w:r>
      <w:r w:rsidRPr="000C272F">
        <w:rPr>
          <w:rFonts w:eastAsia="Calibri"/>
          <w:sz w:val="12"/>
        </w:rPr>
        <w:t>. Yet, to contend that ‘[s]</w:t>
      </w:r>
      <w:proofErr w:type="spellStart"/>
      <w:r w:rsidRPr="000C272F">
        <w:rPr>
          <w:rFonts w:eastAsia="Calibri"/>
          <w:sz w:val="12"/>
        </w:rPr>
        <w:t>ocial</w:t>
      </w:r>
      <w:proofErr w:type="spellEnd"/>
      <w:r w:rsidRPr="000C272F">
        <w:rPr>
          <w:rFonts w:eastAsia="Calibri"/>
          <w:sz w:val="12"/>
        </w:rPr>
        <w:t xml:space="preserve"> groups exist through the technologies that bind their members together’241 </w:t>
      </w:r>
      <w:r w:rsidRPr="00DB6B59">
        <w:rPr>
          <w:rFonts w:eastAsia="Calibri"/>
          <w:b/>
          <w:highlight w:val="cyan"/>
          <w:u w:val="single"/>
          <w:shd w:val="clear" w:color="auto" w:fill="41B2FF"/>
        </w:rPr>
        <w:t xml:space="preserve">is </w:t>
      </w:r>
      <w:r w:rsidRPr="00DB6B59">
        <w:rPr>
          <w:rFonts w:eastAsia="Calibri"/>
          <w:b/>
          <w:iCs/>
          <w:highlight w:val="cyan"/>
          <w:u w:val="single"/>
          <w:bdr w:val="single" w:sz="8" w:space="0" w:color="auto"/>
          <w:shd w:val="clear" w:color="auto" w:fill="41B2FF"/>
        </w:rPr>
        <w:t>misleading</w:t>
      </w:r>
      <w:r w:rsidRPr="00AD3B96">
        <w:rPr>
          <w:rFonts w:eastAsia="Calibri"/>
          <w:b/>
          <w:u w:val="single"/>
        </w:rPr>
        <w:t>. For not all social groups are primarily defined by the technologies that enable their members to relate to, and to bond with, one another</w:t>
      </w:r>
      <w:r w:rsidRPr="000C272F">
        <w:rPr>
          <w:rFonts w:eastAsia="Calibri"/>
          <w:sz w:val="12"/>
        </w:rPr>
        <w:t xml:space="preserve">. Indeed, </w:t>
      </w:r>
      <w:r w:rsidRPr="00DB6B59">
        <w:rPr>
          <w:rFonts w:eastAsia="Calibri"/>
          <w:b/>
          <w:iCs/>
          <w:highlight w:val="cyan"/>
          <w:u w:val="single"/>
          <w:bdr w:val="single" w:sz="8" w:space="0" w:color="auto"/>
          <w:shd w:val="clear" w:color="auto" w:fill="41B2FF"/>
        </w:rPr>
        <w:t>not all social relations</w:t>
      </w:r>
      <w:r w:rsidRPr="00AD3B96">
        <w:rPr>
          <w:rFonts w:eastAsia="Calibri"/>
          <w:b/>
          <w:u w:val="single"/>
        </w:rPr>
        <w:t xml:space="preserve">, or </w:t>
      </w:r>
      <w:r w:rsidRPr="00AD3B96">
        <w:rPr>
          <w:rFonts w:eastAsia="Calibri"/>
          <w:b/>
          <w:iCs/>
          <w:u w:val="single"/>
          <w:bdr w:val="single" w:sz="8" w:space="0" w:color="auto"/>
        </w:rPr>
        <w:t>social bonds</w:t>
      </w:r>
      <w:r w:rsidRPr="00AD3B96">
        <w:rPr>
          <w:rFonts w:eastAsia="Calibri"/>
          <w:b/>
          <w:u w:val="single"/>
        </w:rPr>
        <w:t xml:space="preserve">, </w:t>
      </w:r>
      <w:r w:rsidRPr="00DB6B59">
        <w:rPr>
          <w:rFonts w:eastAsia="Calibri"/>
          <w:b/>
          <w:highlight w:val="cyan"/>
          <w:u w:val="single"/>
          <w:shd w:val="clear" w:color="auto" w:fill="41B2FF"/>
        </w:rPr>
        <w:t>are</w:t>
      </w:r>
      <w:r w:rsidRPr="00AD3B96">
        <w:rPr>
          <w:rFonts w:eastAsia="Calibri"/>
          <w:b/>
          <w:u w:val="single"/>
        </w:rPr>
        <w:t xml:space="preserve"> based on, let alone </w:t>
      </w:r>
      <w:r w:rsidRPr="00DB6B59">
        <w:rPr>
          <w:rFonts w:eastAsia="Calibri"/>
          <w:b/>
          <w:iCs/>
          <w:highlight w:val="cyan"/>
          <w:u w:val="single"/>
          <w:bdr w:val="single" w:sz="8" w:space="0" w:color="auto"/>
          <w:shd w:val="clear" w:color="auto" w:fill="41B2FF"/>
        </w:rPr>
        <w:t>determined by</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tech</w:t>
      </w:r>
      <w:r w:rsidRPr="00DB6B59">
        <w:rPr>
          <w:rFonts w:eastAsia="Calibri"/>
          <w:b/>
          <w:highlight w:val="cyan"/>
          <w:u w:val="single"/>
        </w:rPr>
        <w:t>nology</w:t>
      </w:r>
      <w:r w:rsidRPr="000C272F">
        <w:rPr>
          <w:rFonts w:eastAsia="Calibri"/>
          <w:sz w:val="12"/>
        </w:rPr>
        <w:t>.</w:t>
      </w:r>
      <w:r w:rsidRPr="000C272F">
        <w:rPr>
          <w:rFonts w:eastAsia="Calibri"/>
          <w:sz w:val="12"/>
        </w:rPr>
        <w:t xml:space="preserve"> </w:t>
      </w:r>
      <w:r w:rsidRPr="00AD3B96">
        <w:rPr>
          <w:rFonts w:eastAsia="Calibri"/>
          <w:b/>
          <w:u w:val="single"/>
        </w:rPr>
        <w:t>Of course</w:t>
      </w:r>
      <w:r w:rsidRPr="000C272F">
        <w:rPr>
          <w:rFonts w:eastAsia="Calibri"/>
          <w:sz w:val="12"/>
        </w:rPr>
        <w:t xml:space="preserve">, </w:t>
      </w:r>
      <w:proofErr w:type="spellStart"/>
      <w:r w:rsidRPr="000C272F">
        <w:rPr>
          <w:rFonts w:eastAsia="Calibri"/>
          <w:sz w:val="12"/>
        </w:rPr>
        <w:t>Feenberg</w:t>
      </w:r>
      <w:proofErr w:type="spellEnd"/>
      <w:r w:rsidRPr="000C272F">
        <w:rPr>
          <w:rFonts w:eastAsia="Calibri"/>
          <w:sz w:val="12"/>
        </w:rPr>
        <w:t xml:space="preserve"> is right to argue that </w:t>
      </w:r>
      <w:r w:rsidRPr="00AD3B96">
        <w:rPr>
          <w:rFonts w:eastAsia="Calibri"/>
          <w:b/>
          <w:u w:val="single"/>
        </w:rPr>
        <w:t>‘technologically mediated groups influence technical design through their choices and protests’</w:t>
      </w:r>
      <w:r w:rsidRPr="000C272F">
        <w:rPr>
          <w:rFonts w:eastAsia="Calibri"/>
          <w:sz w:val="12"/>
        </w:rPr>
        <w:t>.242 Ultimately, though, the previous assertion is tautological. This becomes clear if, in the above sentence, we replace the word ‘technological(</w:t>
      </w:r>
      <w:proofErr w:type="spellStart"/>
      <w:r w:rsidRPr="000C272F">
        <w:rPr>
          <w:rFonts w:eastAsia="Calibri"/>
          <w:sz w:val="12"/>
        </w:rPr>
        <w:t>ly</w:t>
      </w:r>
      <w:proofErr w:type="spellEnd"/>
      <w:r w:rsidRPr="000C272F">
        <w:rPr>
          <w:rFonts w:eastAsia="Calibri"/>
          <w:sz w:val="12"/>
        </w:rPr>
        <w:t>)’ with terms such as ‘cultural(</w:t>
      </w:r>
      <w:proofErr w:type="spellStart"/>
      <w:r w:rsidRPr="000C272F">
        <w:rPr>
          <w:rFonts w:eastAsia="Calibri"/>
          <w:sz w:val="12"/>
        </w:rPr>
        <w:t>ly</w:t>
      </w:r>
      <w:proofErr w:type="spellEnd"/>
      <w:r w:rsidRPr="000C272F">
        <w:rPr>
          <w:rFonts w:eastAsia="Calibri"/>
          <w:sz w:val="12"/>
        </w:rPr>
        <w:t>)’, ‘linguistical(</w:t>
      </w:r>
      <w:proofErr w:type="spellStart"/>
      <w:r w:rsidRPr="000C272F">
        <w:rPr>
          <w:rFonts w:eastAsia="Calibri"/>
          <w:sz w:val="12"/>
        </w:rPr>
        <w:t>ly</w:t>
      </w:r>
      <w:proofErr w:type="spellEnd"/>
      <w:r w:rsidRPr="000C272F">
        <w:rPr>
          <w:rFonts w:eastAsia="Calibri"/>
          <w:sz w:val="12"/>
        </w:rPr>
        <w:t>)’, ‘political(</w:t>
      </w:r>
      <w:proofErr w:type="spellStart"/>
      <w:r w:rsidRPr="000C272F">
        <w:rPr>
          <w:rFonts w:eastAsia="Calibri"/>
          <w:sz w:val="12"/>
        </w:rPr>
        <w:t>ly</w:t>
      </w:r>
      <w:proofErr w:type="spellEnd"/>
      <w:r w:rsidRPr="000C272F">
        <w:rPr>
          <w:rFonts w:eastAsia="Calibri"/>
          <w:sz w:val="12"/>
        </w:rPr>
        <w:t xml:space="preserve">)’, ‘economic(ally)’, or indeed another sociological qualifier commonly used to characterize the specificity of a social relation. Hence, we may declare that ‘culturally, linguistically, politically, and economically mediated groups influence cultural, linguistic, political, and economic conventions through their choices and protests’. </w:t>
      </w:r>
      <w:r w:rsidRPr="00AD3B96">
        <w:rPr>
          <w:rFonts w:eastAsia="Calibri"/>
          <w:b/>
          <w:u w:val="single"/>
        </w:rPr>
        <w:t xml:space="preserve">In saying so, we are </w:t>
      </w:r>
      <w:r w:rsidRPr="00AD3B96">
        <w:rPr>
          <w:rFonts w:eastAsia="Calibri"/>
          <w:b/>
          <w:iCs/>
          <w:u w:val="single"/>
          <w:bdr w:val="single" w:sz="8" w:space="0" w:color="auto"/>
        </w:rPr>
        <w:t>stating the obvious</w:t>
      </w:r>
      <w:r w:rsidRPr="00AD3B96">
        <w:rPr>
          <w:rFonts w:eastAsia="Calibri"/>
          <w:b/>
          <w:u w:val="single"/>
        </w:rPr>
        <w:t>. If</w:t>
      </w:r>
      <w:r w:rsidRPr="000C272F">
        <w:rPr>
          <w:rFonts w:eastAsia="Calibri"/>
          <w:sz w:val="12"/>
        </w:rPr>
        <w:t xml:space="preserve">, however, </w:t>
      </w:r>
      <w:r w:rsidRPr="00AD3B96">
        <w:rPr>
          <w:rFonts w:eastAsia="Calibri"/>
          <w:b/>
          <w:u w:val="single"/>
        </w:rPr>
        <w:t>we aim to make a case for</w:t>
      </w:r>
      <w:r w:rsidRPr="000C272F">
        <w:rPr>
          <w:rFonts w:eastAsia="Calibri"/>
          <w:sz w:val="12"/>
        </w:rPr>
        <w:t xml:space="preserve"> cultural, linguistic, political, or economic </w:t>
      </w:r>
      <w:r w:rsidRPr="00DB6B59">
        <w:rPr>
          <w:rFonts w:eastAsia="Calibri"/>
          <w:b/>
          <w:iCs/>
          <w:highlight w:val="cyan"/>
          <w:u w:val="single"/>
          <w:bdr w:val="single" w:sz="8" w:space="0" w:color="auto"/>
          <w:shd w:val="clear" w:color="auto" w:fill="41B2FF"/>
        </w:rPr>
        <w:t>determinism</w:t>
      </w:r>
      <w:r w:rsidRPr="00AD3B96">
        <w:rPr>
          <w:rFonts w:eastAsia="Calibri"/>
          <w:b/>
          <w:u w:val="single"/>
        </w:rPr>
        <w:t xml:space="preserve">, then this </w:t>
      </w:r>
      <w:r w:rsidRPr="00DB6B59">
        <w:rPr>
          <w:rFonts w:eastAsia="Calibri"/>
          <w:b/>
          <w:highlight w:val="cyan"/>
          <w:u w:val="single"/>
          <w:shd w:val="clear" w:color="auto" w:fill="41B2FF"/>
        </w:rPr>
        <w:t>is</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problematic</w:t>
      </w:r>
      <w:r w:rsidRPr="00AD3B96">
        <w:rPr>
          <w:rFonts w:eastAsia="Calibri"/>
          <w:b/>
          <w:u w:val="single"/>
        </w:rPr>
        <w:t xml:space="preserve"> to the extent that </w:t>
      </w:r>
      <w:r w:rsidRPr="00DB6B59">
        <w:rPr>
          <w:rFonts w:eastAsia="Calibri"/>
          <w:b/>
          <w:highlight w:val="cyan"/>
          <w:u w:val="single"/>
          <w:shd w:val="clear" w:color="auto" w:fill="41B2FF"/>
        </w:rPr>
        <w:t xml:space="preserve">we end up </w:t>
      </w:r>
      <w:r w:rsidRPr="00DB6B59">
        <w:rPr>
          <w:rFonts w:eastAsia="Calibri"/>
          <w:b/>
          <w:iCs/>
          <w:highlight w:val="cyan"/>
          <w:u w:val="single"/>
          <w:bdr w:val="single" w:sz="8" w:space="0" w:color="auto"/>
          <w:shd w:val="clear" w:color="auto" w:fill="41B2FF"/>
        </w:rPr>
        <w:t>reducing</w:t>
      </w:r>
      <w:r w:rsidRPr="00AD3B96">
        <w:rPr>
          <w:rFonts w:eastAsia="Calibri"/>
          <w:b/>
          <w:iCs/>
          <w:u w:val="single"/>
          <w:bdr w:val="single" w:sz="8" w:space="0" w:color="auto"/>
        </w:rPr>
        <w:t xml:space="preserve"> </w:t>
      </w:r>
      <w:r w:rsidRPr="00AD3B96">
        <w:rPr>
          <w:rFonts w:eastAsia="Calibri"/>
          <w:b/>
          <w:u w:val="single"/>
        </w:rPr>
        <w:t xml:space="preserve">the constitution of </w:t>
      </w:r>
      <w:r w:rsidRPr="00DB6B59">
        <w:rPr>
          <w:rFonts w:eastAsia="Calibri"/>
          <w:b/>
          <w:iCs/>
          <w:highlight w:val="cyan"/>
          <w:u w:val="single"/>
          <w:bdr w:val="single" w:sz="8" w:space="0" w:color="auto"/>
          <w:shd w:val="clear" w:color="auto" w:fill="41B2FF"/>
        </w:rPr>
        <w:t>social arrangements</w:t>
      </w:r>
      <w:r w:rsidRPr="00DB6B59">
        <w:rPr>
          <w:rFonts w:eastAsia="Calibri"/>
          <w:b/>
          <w:highlight w:val="cyan"/>
          <w:u w:val="single"/>
          <w:shd w:val="clear" w:color="auto" w:fill="41B2FF"/>
        </w:rPr>
        <w:t xml:space="preserve"> to</w:t>
      </w:r>
      <w:r w:rsidRPr="00AD3B96">
        <w:rPr>
          <w:rFonts w:eastAsia="Calibri"/>
          <w:b/>
          <w:u w:val="single"/>
        </w:rPr>
        <w:t xml:space="preserve"> the product of </w:t>
      </w:r>
      <w:r w:rsidRPr="00DB6B59">
        <w:rPr>
          <w:rFonts w:eastAsia="Calibri"/>
          <w:b/>
          <w:iCs/>
          <w:highlight w:val="cyan"/>
          <w:u w:val="single"/>
          <w:bdr w:val="single" w:sz="8" w:space="0" w:color="auto"/>
          <w:shd w:val="clear" w:color="auto" w:fill="41B2FF"/>
        </w:rPr>
        <w:t>one</w:t>
      </w:r>
      <w:r w:rsidRPr="00AD3B96">
        <w:rPr>
          <w:rFonts w:eastAsia="Calibri"/>
          <w:b/>
          <w:iCs/>
          <w:u w:val="single"/>
          <w:bdr w:val="single" w:sz="8" w:space="0" w:color="auto"/>
        </w:rPr>
        <w:t xml:space="preserve"> overriding </w:t>
      </w:r>
      <w:r w:rsidRPr="00DB6B59">
        <w:rPr>
          <w:rFonts w:eastAsia="Calibri"/>
          <w:b/>
          <w:iCs/>
          <w:highlight w:val="cyan"/>
          <w:u w:val="single"/>
          <w:bdr w:val="single" w:sz="8" w:space="0" w:color="auto"/>
          <w:shd w:val="clear" w:color="auto" w:fill="41B2FF"/>
        </w:rPr>
        <w:t>causal set of forces</w:t>
      </w:r>
      <w:r w:rsidRPr="000C272F">
        <w:rPr>
          <w:rFonts w:eastAsia="Calibri"/>
          <w:sz w:val="12"/>
        </w:rPr>
        <w:t xml:space="preserve"> (whether these be cultural, linguistic, political, economic, technological, or otherwise).</w:t>
      </w:r>
      <w:r w:rsidRPr="000C272F">
        <w:rPr>
          <w:rFonts w:eastAsia="Calibri"/>
          <w:sz w:val="12"/>
        </w:rPr>
        <w:t xml:space="preserve"> </w:t>
      </w:r>
      <w:r w:rsidRPr="000C272F">
        <w:rPr>
          <w:rFonts w:eastAsia="Calibri"/>
          <w:sz w:val="12"/>
        </w:rPr>
        <w:t xml:space="preserve">While declaring that he is a critic of technological determinism, </w:t>
      </w:r>
      <w:proofErr w:type="spellStart"/>
      <w:r w:rsidRPr="000C272F">
        <w:rPr>
          <w:rFonts w:eastAsia="Calibri"/>
          <w:sz w:val="12"/>
        </w:rPr>
        <w:t>Feenberg</w:t>
      </w:r>
      <w:proofErr w:type="spellEnd"/>
      <w:r w:rsidRPr="000C272F">
        <w:rPr>
          <w:rFonts w:eastAsia="Calibri"/>
          <w:sz w:val="12"/>
        </w:rPr>
        <w:t xml:space="preserve"> – in central passages of his book – gives the impression that he is one of its fiercest advocates. </w:t>
      </w:r>
      <w:proofErr w:type="spellStart"/>
      <w:r w:rsidRPr="000C272F">
        <w:rPr>
          <w:rFonts w:eastAsia="Calibri"/>
          <w:sz w:val="12"/>
        </w:rPr>
        <w:t>Feenberg’s</w:t>
      </w:r>
      <w:proofErr w:type="spellEnd"/>
      <w:r w:rsidRPr="000C272F">
        <w:rPr>
          <w:rFonts w:eastAsia="Calibri"/>
          <w:sz w:val="12"/>
        </w:rPr>
        <w:t xml:space="preserve"> techno-Marxist evolutionism is based on the premise that ‘progress is realized essentially through </w:t>
      </w:r>
      <w:proofErr w:type="spellStart"/>
      <w:r w:rsidRPr="000C272F">
        <w:rPr>
          <w:rFonts w:eastAsia="Calibri"/>
          <w:sz w:val="12"/>
        </w:rPr>
        <w:t>technosystem</w:t>
      </w:r>
      <w:proofErr w:type="spellEnd"/>
      <w:r w:rsidRPr="000C272F">
        <w:rPr>
          <w:rFonts w:eastAsia="Calibri"/>
          <w:sz w:val="12"/>
        </w:rPr>
        <w:t xml:space="preserve"> change’243 – that is, on the assumption that, effectively, human progress is reducible to technological development. </w:t>
      </w:r>
      <w:proofErr w:type="spellStart"/>
      <w:r w:rsidRPr="000C272F">
        <w:rPr>
          <w:rFonts w:eastAsia="Calibri"/>
          <w:sz w:val="12"/>
        </w:rPr>
        <w:t>Feenberg</w:t>
      </w:r>
      <w:proofErr w:type="spellEnd"/>
      <w:r w:rsidRPr="000C272F">
        <w:rPr>
          <w:rFonts w:eastAsia="Calibri"/>
          <w:sz w:val="12"/>
        </w:rPr>
        <w:t xml:space="preserve"> is right to stress that ‘[t]</w:t>
      </w:r>
      <w:proofErr w:type="spellStart"/>
      <w:r w:rsidRPr="000C272F">
        <w:rPr>
          <w:rFonts w:eastAsia="Calibri"/>
          <w:sz w:val="12"/>
        </w:rPr>
        <w:t>echnical</w:t>
      </w:r>
      <w:proofErr w:type="spellEnd"/>
      <w:r w:rsidRPr="000C272F">
        <w:rPr>
          <w:rFonts w:eastAsia="Calibri"/>
          <w:sz w:val="12"/>
        </w:rPr>
        <w:t xml:space="preserve"> progress is joined indissolubly to the democratic enlargement of access to its benefits and protection from its harms’.244 ‘Concretization’,245 understood in this way, conceives of progress as a ‘local, context-bound phenomenon uniting technical and normative dimensions’.246 We may add, however, that </w:t>
      </w:r>
      <w:r w:rsidRPr="00DB6B59">
        <w:rPr>
          <w:rFonts w:eastAsia="Calibri"/>
          <w:b/>
          <w:highlight w:val="cyan"/>
          <w:u w:val="single"/>
          <w:shd w:val="clear" w:color="auto" w:fill="41B2FF"/>
        </w:rPr>
        <w:t>progress has</w:t>
      </w:r>
      <w:r w:rsidRPr="00AD3B96">
        <w:rPr>
          <w:rFonts w:eastAsia="Calibri"/>
          <w:b/>
          <w:u w:val="single"/>
        </w:rPr>
        <w:t xml:space="preserve"> </w:t>
      </w:r>
      <w:r w:rsidRPr="00AD3B96">
        <w:rPr>
          <w:rFonts w:eastAsia="Calibri"/>
          <w:b/>
          <w:iCs/>
          <w:u w:val="single"/>
          <w:bdr w:val="single" w:sz="8" w:space="0" w:color="auto"/>
        </w:rPr>
        <w:t>not only technical</w:t>
      </w:r>
      <w:r w:rsidRPr="00AD3B96">
        <w:rPr>
          <w:rFonts w:eastAsia="Calibri"/>
          <w:b/>
          <w:u w:val="single"/>
        </w:rPr>
        <w:t xml:space="preserve"> (or </w:t>
      </w:r>
      <w:r w:rsidRPr="00AD3B96">
        <w:rPr>
          <w:rFonts w:eastAsia="Calibri"/>
          <w:b/>
          <w:iCs/>
          <w:u w:val="single"/>
          <w:bdr w:val="single" w:sz="8" w:space="0" w:color="auto"/>
        </w:rPr>
        <w:t>technological</w:t>
      </w:r>
      <w:r w:rsidRPr="00AD3B96">
        <w:rPr>
          <w:rFonts w:eastAsia="Calibri"/>
          <w:b/>
          <w:u w:val="single"/>
        </w:rPr>
        <w:t xml:space="preserve">) but also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 dimensions</w:t>
      </w:r>
      <w:r w:rsidRPr="00DB6B59">
        <w:rPr>
          <w:rFonts w:eastAsia="Calibri"/>
          <w:b/>
          <w:highlight w:val="cyan"/>
          <w:u w:val="single"/>
          <w:shd w:val="clear" w:color="auto" w:fill="41B2FF"/>
        </w:rPr>
        <w:t>, which</w:t>
      </w:r>
      <w:r w:rsidRPr="00AD3B96">
        <w:rPr>
          <w:rFonts w:eastAsia="Calibri"/>
          <w:b/>
          <w:u w:val="single"/>
        </w:rPr>
        <w:t xml:space="preserve"> contain objective, normative, and subjective facets. At times, the differentiation between these aspects is blurred, if not lost, in </w:t>
      </w:r>
      <w:proofErr w:type="spellStart"/>
      <w:r w:rsidRPr="00AD3B96">
        <w:rPr>
          <w:rFonts w:eastAsia="Calibri"/>
          <w:b/>
          <w:u w:val="single"/>
        </w:rPr>
        <w:t>Feenberg’s</w:t>
      </w:r>
      <w:proofErr w:type="spellEnd"/>
      <w:r w:rsidRPr="00AD3B96">
        <w:rPr>
          <w:rFonts w:eastAsia="Calibri"/>
          <w:b/>
          <w:u w:val="single"/>
        </w:rPr>
        <w:t xml:space="preserve"> account, given his tendency to </w:t>
      </w:r>
      <w:r w:rsidRPr="00DB6B59">
        <w:rPr>
          <w:rFonts w:eastAsia="Calibri"/>
          <w:b/>
          <w:iCs/>
          <w:highlight w:val="cyan"/>
          <w:u w:val="single"/>
          <w:bdr w:val="single" w:sz="8" w:space="0" w:color="auto"/>
          <w:shd w:val="clear" w:color="auto" w:fill="41B2FF"/>
        </w:rPr>
        <w:t>overstate</w:t>
      </w:r>
      <w:r w:rsidRPr="00AD3B96">
        <w:rPr>
          <w:rFonts w:eastAsia="Calibri"/>
          <w:b/>
          <w:u w:val="single"/>
        </w:rPr>
        <w:t xml:space="preserve"> the power of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at the expense of </w:t>
      </w:r>
      <w:r w:rsidRPr="00DB6B59">
        <w:rPr>
          <w:rFonts w:eastAsia="Calibri"/>
          <w:b/>
          <w:iCs/>
          <w:highlight w:val="cyan"/>
          <w:u w:val="single"/>
          <w:bdr w:val="single" w:sz="8" w:space="0" w:color="auto"/>
          <w:shd w:val="clear" w:color="auto" w:fill="41B2FF"/>
        </w:rPr>
        <w:t>other</w:t>
      </w:r>
      <w:r w:rsidRPr="00AD3B96">
        <w:rPr>
          <w:rFonts w:eastAsia="Calibri"/>
          <w:b/>
          <w:iCs/>
          <w:u w:val="single"/>
          <w:bdr w:val="single" w:sz="8" w:space="0" w:color="auto"/>
        </w:rPr>
        <w:t xml:space="preserve"> crucial </w:t>
      </w:r>
      <w:r w:rsidRPr="00DB6B59">
        <w:rPr>
          <w:rFonts w:eastAsia="Calibri"/>
          <w:b/>
          <w:iCs/>
          <w:highlight w:val="cyan"/>
          <w:u w:val="single"/>
          <w:bdr w:val="single" w:sz="8" w:space="0" w:color="auto"/>
          <w:shd w:val="clear" w:color="auto" w:fill="41B2FF"/>
        </w:rPr>
        <w:t>social forces</w:t>
      </w:r>
      <w:r w:rsidRPr="000C272F">
        <w:rPr>
          <w:rFonts w:eastAsia="Calibri"/>
          <w:sz w:val="12"/>
        </w:rPr>
        <w:t xml:space="preserve">. In other words, </w:t>
      </w:r>
      <w:r w:rsidRPr="00DB6B59">
        <w:rPr>
          <w:rFonts w:eastAsia="Calibri"/>
          <w:b/>
          <w:highlight w:val="cyan"/>
          <w:u w:val="single"/>
          <w:shd w:val="clear" w:color="auto" w:fill="41B2FF"/>
        </w:rPr>
        <w:t>progress is not</w:t>
      </w:r>
      <w:r w:rsidRPr="00AD3B96">
        <w:rPr>
          <w:rFonts w:eastAsia="Calibri"/>
          <w:b/>
          <w:u w:val="single"/>
        </w:rPr>
        <w:t xml:space="preserve"> only ‘</w:t>
      </w:r>
      <w:r w:rsidRPr="00DB6B59">
        <w:rPr>
          <w:rFonts w:eastAsia="Calibri"/>
          <w:b/>
          <w:iCs/>
          <w:highlight w:val="cyan"/>
          <w:u w:val="single"/>
          <w:bdr w:val="single" w:sz="8" w:space="0" w:color="auto"/>
          <w:shd w:val="clear" w:color="auto" w:fill="41B2FF"/>
        </w:rPr>
        <w:t>inextricably entangled</w:t>
      </w:r>
      <w:r w:rsidRPr="00DB6B59">
        <w:rPr>
          <w:rFonts w:eastAsia="Calibri"/>
          <w:b/>
          <w:highlight w:val="cyan"/>
          <w:u w:val="single"/>
          <w:shd w:val="clear" w:color="auto" w:fill="41B2FF"/>
        </w:rPr>
        <w:t xml:space="preserve"> with the </w:t>
      </w:r>
      <w:r w:rsidRPr="00DB6B59">
        <w:rPr>
          <w:rFonts w:eastAsia="Calibri"/>
          <w:b/>
          <w:iCs/>
          <w:highlight w:val="cyan"/>
          <w:u w:val="single"/>
          <w:bdr w:val="single" w:sz="8" w:space="0" w:color="auto"/>
          <w:shd w:val="clear" w:color="auto" w:fill="41B2FF"/>
        </w:rPr>
        <w:t>technosystem</w:t>
      </w:r>
      <w:r w:rsidRPr="00AD3B96">
        <w:rPr>
          <w:rFonts w:eastAsia="Calibri"/>
          <w:b/>
          <w:u w:val="single"/>
        </w:rPr>
        <w:t>’</w:t>
      </w:r>
      <w:r w:rsidRPr="000C272F">
        <w:rPr>
          <w:rFonts w:eastAsia="Calibri"/>
          <w:sz w:val="12"/>
        </w:rPr>
        <w:t xml:space="preserve">,247 </w:t>
      </w:r>
      <w:r w:rsidRPr="00AD3B96">
        <w:rPr>
          <w:rFonts w:eastAsia="Calibri"/>
          <w:b/>
          <w:u w:val="single"/>
        </w:rPr>
        <w:t xml:space="preserve">but it is also </w:t>
      </w:r>
      <w:r w:rsidRPr="00AD3B96">
        <w:rPr>
          <w:rFonts w:eastAsia="Calibri"/>
          <w:b/>
          <w:iCs/>
          <w:u w:val="single"/>
          <w:bdr w:val="single" w:sz="8" w:space="0" w:color="auto"/>
        </w:rPr>
        <w:t>indissolubly entwined</w:t>
      </w:r>
      <w:r w:rsidRPr="00AD3B96">
        <w:rPr>
          <w:rFonts w:eastAsia="Calibri"/>
          <w:b/>
          <w:u w:val="single"/>
        </w:rPr>
        <w:t xml:space="preserve"> with the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in which it unfolds and for (or against) which it exerts its</w:t>
      </w:r>
      <w:r w:rsidRPr="000C272F">
        <w:rPr>
          <w:rFonts w:eastAsia="Calibri"/>
          <w:sz w:val="12"/>
        </w:rPr>
        <w:t xml:space="preserve"> objective, normative, and subjective </w:t>
      </w:r>
      <w:r w:rsidRPr="00AD3B96">
        <w:rPr>
          <w:rFonts w:eastAsia="Calibri"/>
          <w:b/>
          <w:u w:val="single"/>
        </w:rPr>
        <w:t>power</w:t>
      </w:r>
      <w:r w:rsidRPr="000C272F">
        <w:rPr>
          <w:rFonts w:eastAsia="Calibri"/>
          <w:sz w:val="12"/>
        </w:rPr>
        <w:t>.</w:t>
      </w:r>
      <w:r w:rsidRPr="000C272F">
        <w:rPr>
          <w:rFonts w:eastAsia="Calibri"/>
          <w:sz w:val="12"/>
        </w:rPr>
        <w:t xml:space="preserve"> </w:t>
      </w:r>
      <w:r w:rsidRPr="000C272F">
        <w:rPr>
          <w:rFonts w:eastAsia="Calibri"/>
          <w:sz w:val="12"/>
        </w:rPr>
        <w:t>The preceding reflection takes us back to the problem of techno-reductionism:</w:t>
      </w:r>
      <w:r w:rsidRPr="000C272F">
        <w:rPr>
          <w:rFonts w:eastAsia="Calibri"/>
          <w:sz w:val="12"/>
        </w:rPr>
        <w:t xml:space="preserve"> </w:t>
      </w:r>
      <w:r w:rsidRPr="000C272F">
        <w:rPr>
          <w:rFonts w:eastAsia="Calibri"/>
          <w:sz w:val="12"/>
        </w:rPr>
        <w:t xml:space="preserve">The struggle over the </w:t>
      </w:r>
      <w:proofErr w:type="spellStart"/>
      <w:r w:rsidRPr="000C272F">
        <w:rPr>
          <w:rFonts w:eastAsia="Calibri"/>
          <w:sz w:val="12"/>
        </w:rPr>
        <w:t>technosystem</w:t>
      </w:r>
      <w:proofErr w:type="spellEnd"/>
      <w:r w:rsidRPr="000C272F">
        <w:rPr>
          <w:rFonts w:eastAsia="Calibri"/>
          <w:sz w:val="12"/>
        </w:rPr>
        <w:t xml:space="preserve"> began with the labor movement. Workers’ demands for health and safety on the job were public interventions into production technology.248</w:t>
      </w:r>
      <w:r w:rsidRPr="000C272F">
        <w:rPr>
          <w:rFonts w:eastAsia="Calibri"/>
          <w:sz w:val="12"/>
        </w:rPr>
        <w:t xml:space="preserve"> </w:t>
      </w:r>
      <w:r w:rsidRPr="00AD3B96">
        <w:rPr>
          <w:rFonts w:eastAsia="Calibri"/>
          <w:b/>
          <w:u w:val="single"/>
        </w:rPr>
        <w:t xml:space="preserve">All </w:t>
      </w:r>
      <w:r w:rsidRPr="00DB6B59">
        <w:rPr>
          <w:rFonts w:eastAsia="Calibri"/>
          <w:b/>
          <w:highlight w:val="cyan"/>
          <w:u w:val="single"/>
          <w:shd w:val="clear" w:color="auto" w:fill="41B2FF"/>
        </w:rPr>
        <w:t>struggles</w:t>
      </w:r>
      <w:r w:rsidRPr="00AD3B96">
        <w:rPr>
          <w:rFonts w:eastAsia="Calibri"/>
          <w:b/>
          <w:u w:val="single"/>
        </w:rPr>
        <w:t xml:space="preserve"> over social (sub)systems </w:t>
      </w:r>
      <w:r w:rsidRPr="00DB6B59">
        <w:rPr>
          <w:rFonts w:eastAsia="Calibri"/>
          <w:b/>
          <w:highlight w:val="cyan"/>
          <w:u w:val="single"/>
          <w:shd w:val="clear" w:color="auto" w:fill="41B2FF"/>
        </w:rPr>
        <w:t>have</w:t>
      </w:r>
      <w:r w:rsidRPr="00AD3B96">
        <w:rPr>
          <w:rFonts w:eastAsia="Calibri"/>
          <w:b/>
          <w:u w:val="single"/>
        </w:rPr>
        <w:t xml:space="preserve"> not only a technological but also various other (notably </w:t>
      </w:r>
      <w:r w:rsidRPr="00DB6B59">
        <w:rPr>
          <w:rFonts w:eastAsia="Calibri"/>
          <w:b/>
          <w:iCs/>
          <w:highlight w:val="cyan"/>
          <w:u w:val="single"/>
          <w:bdr w:val="single" w:sz="8" w:space="0" w:color="auto"/>
          <w:shd w:val="clear" w:color="auto" w:fill="41B2FF"/>
        </w:rPr>
        <w:t>economic</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cultural</w:t>
      </w:r>
      <w:r w:rsidRPr="00DB6B59">
        <w:rPr>
          <w:rFonts w:eastAsia="Calibri"/>
          <w:b/>
          <w:highlight w:val="cyan"/>
          <w:u w:val="single"/>
          <w:shd w:val="clear" w:color="auto" w:fill="41B2FF"/>
        </w:rPr>
        <w:t xml:space="preserve">, and </w:t>
      </w:r>
      <w:r w:rsidRPr="00DB6B59">
        <w:rPr>
          <w:rFonts w:eastAsia="Calibri"/>
          <w:b/>
          <w:iCs/>
          <w:highlight w:val="cyan"/>
          <w:u w:val="single"/>
          <w:bdr w:val="single" w:sz="8" w:space="0" w:color="auto"/>
          <w:shd w:val="clear" w:color="auto" w:fill="41B2FF"/>
        </w:rPr>
        <w:t>political</w:t>
      </w:r>
      <w:r w:rsidRPr="00DB6B59">
        <w:rPr>
          <w:rFonts w:eastAsia="Calibri"/>
          <w:b/>
          <w:highlight w:val="cyan"/>
          <w:u w:val="single"/>
          <w:shd w:val="clear" w:color="auto" w:fill="41B2FF"/>
        </w:rPr>
        <w:t xml:space="preserve">) </w:t>
      </w:r>
      <w:r w:rsidRPr="00DB6B59">
        <w:rPr>
          <w:rFonts w:eastAsia="Calibri"/>
          <w:b/>
          <w:iCs/>
          <w:highlight w:val="cyan"/>
          <w:u w:val="single"/>
          <w:bdr w:val="single" w:sz="8" w:space="0" w:color="auto"/>
          <w:shd w:val="clear" w:color="auto" w:fill="41B2FF"/>
        </w:rPr>
        <w:t>dimensions</w:t>
      </w:r>
      <w:r w:rsidRPr="00AD3B96">
        <w:rPr>
          <w:rFonts w:eastAsia="Calibri"/>
          <w:b/>
          <w:u w:val="single"/>
        </w:rPr>
        <w:t>. Demands made by particular subjects</w:t>
      </w:r>
      <w:r w:rsidRPr="000C272F">
        <w:rPr>
          <w:rFonts w:eastAsia="Calibri"/>
          <w:sz w:val="12"/>
        </w:rPr>
        <w:t xml:space="preserve"> (defined by class, ethnicity, gender, age, or ability – or a combination of these sociological variables) </w:t>
      </w:r>
      <w:r w:rsidRPr="00AD3B96">
        <w:rPr>
          <w:rFonts w:eastAsia="Calibri"/>
          <w:b/>
          <w:u w:val="single"/>
        </w:rPr>
        <w:t xml:space="preserve">are </w:t>
      </w:r>
      <w:r w:rsidRPr="00AD3B96">
        <w:rPr>
          <w:rFonts w:eastAsia="Calibri"/>
          <w:b/>
          <w:iCs/>
          <w:u w:val="single"/>
          <w:bdr w:val="single" w:sz="8" w:space="0" w:color="auto"/>
        </w:rPr>
        <w:t>commonly expressed</w:t>
      </w:r>
      <w:r w:rsidRPr="00AD3B96">
        <w:rPr>
          <w:rFonts w:eastAsia="Calibri"/>
          <w:b/>
          <w:u w:val="single"/>
        </w:rPr>
        <w:t xml:space="preserve"> in public interventions </w:t>
      </w:r>
      <w:r w:rsidRPr="00AD3B96">
        <w:rPr>
          <w:rFonts w:eastAsia="Calibri"/>
          <w:b/>
          <w:iCs/>
          <w:u w:val="single"/>
          <w:bdr w:val="single" w:sz="8" w:space="0" w:color="auto"/>
        </w:rPr>
        <w:t>not only into</w:t>
      </w:r>
      <w:r w:rsidRPr="000C272F">
        <w:rPr>
          <w:rFonts w:eastAsia="Calibri"/>
          <w:sz w:val="12"/>
        </w:rPr>
        <w:t xml:space="preserve"> production </w:t>
      </w:r>
      <w:r w:rsidRPr="00AD3B96">
        <w:rPr>
          <w:rFonts w:eastAsia="Calibri"/>
          <w:b/>
          <w:iCs/>
          <w:u w:val="single"/>
          <w:bdr w:val="single" w:sz="8" w:space="0" w:color="auto"/>
        </w:rPr>
        <w:t>technology</w:t>
      </w:r>
      <w:r w:rsidRPr="00AD3B96">
        <w:rPr>
          <w:rFonts w:eastAsia="Calibri"/>
          <w:b/>
          <w:u w:val="single"/>
        </w:rPr>
        <w:t xml:space="preserve">, but also into </w:t>
      </w:r>
      <w:r w:rsidRPr="00AD3B96">
        <w:rPr>
          <w:rFonts w:eastAsia="Calibri"/>
          <w:b/>
          <w:iCs/>
          <w:u w:val="single"/>
          <w:bdr w:val="single" w:sz="8" w:space="0" w:color="auto"/>
        </w:rPr>
        <w:t>economic</w:t>
      </w:r>
      <w:r w:rsidRPr="00AD3B96">
        <w:rPr>
          <w:rFonts w:eastAsia="Calibri"/>
          <w:b/>
          <w:u w:val="single"/>
        </w:rPr>
        <w:t xml:space="preserve">, </w:t>
      </w:r>
      <w:r w:rsidRPr="00AD3B96">
        <w:rPr>
          <w:rFonts w:eastAsia="Calibri"/>
          <w:b/>
          <w:iCs/>
          <w:u w:val="single"/>
          <w:bdr w:val="single" w:sz="8" w:space="0" w:color="auto"/>
        </w:rPr>
        <w:lastRenderedPageBreak/>
        <w:t>cultural</w:t>
      </w:r>
      <w:r w:rsidRPr="00AD3B96">
        <w:rPr>
          <w:rFonts w:eastAsia="Calibri"/>
          <w:b/>
          <w:u w:val="single"/>
        </w:rPr>
        <w:t xml:space="preserve">, and </w:t>
      </w:r>
      <w:r w:rsidRPr="00AD3B96">
        <w:rPr>
          <w:rFonts w:eastAsia="Calibri"/>
          <w:b/>
          <w:iCs/>
          <w:u w:val="single"/>
          <w:bdr w:val="single" w:sz="8" w:space="0" w:color="auto"/>
        </w:rPr>
        <w:t>political systems</w:t>
      </w:r>
      <w:r w:rsidRPr="00AD3B96">
        <w:rPr>
          <w:rFonts w:eastAsia="Calibri"/>
          <w:b/>
          <w:u w:val="single"/>
        </w:rPr>
        <w:t xml:space="preserve">. </w:t>
      </w:r>
      <w:r w:rsidRPr="00DB6B59">
        <w:rPr>
          <w:rFonts w:eastAsia="Calibri"/>
          <w:b/>
          <w:highlight w:val="cyan"/>
          <w:u w:val="single"/>
          <w:shd w:val="clear" w:color="auto" w:fill="41B2FF"/>
        </w:rPr>
        <w:t>In all</w:t>
      </w:r>
      <w:r w:rsidRPr="00AD3B96">
        <w:rPr>
          <w:rFonts w:eastAsia="Calibri"/>
          <w:b/>
          <w:u w:val="single"/>
        </w:rPr>
        <w:t xml:space="preserve"> social </w:t>
      </w:r>
      <w:r w:rsidRPr="00DB6B59">
        <w:rPr>
          <w:rFonts w:eastAsia="Calibri"/>
          <w:b/>
          <w:highlight w:val="cyan"/>
          <w:u w:val="single"/>
          <w:shd w:val="clear" w:color="auto" w:fill="41B2FF"/>
        </w:rPr>
        <w:t>struggles</w:t>
      </w:r>
      <w:r w:rsidRPr="000C272F">
        <w:rPr>
          <w:rFonts w:eastAsia="Calibri"/>
          <w:sz w:val="12"/>
        </w:rPr>
        <w:t xml:space="preserve"> (including class struggle), </w:t>
      </w:r>
      <w:r w:rsidRPr="00DB6B59">
        <w:rPr>
          <w:rFonts w:eastAsia="Calibri"/>
          <w:b/>
          <w:iCs/>
          <w:highlight w:val="cyan"/>
          <w:u w:val="single"/>
          <w:bdr w:val="single" w:sz="8" w:space="0" w:color="auto"/>
          <w:shd w:val="clear" w:color="auto" w:fill="41B2FF"/>
        </w:rPr>
        <w:t>tech</w:t>
      </w:r>
      <w:r w:rsidRPr="00AD3B96">
        <w:rPr>
          <w:rFonts w:eastAsia="Calibri"/>
          <w:b/>
          <w:u w:val="single"/>
        </w:rPr>
        <w:t xml:space="preserve">nology </w:t>
      </w:r>
      <w:r w:rsidRPr="00DB6B59">
        <w:rPr>
          <w:rFonts w:eastAsia="Calibri"/>
          <w:b/>
          <w:highlight w:val="cyan"/>
          <w:u w:val="single"/>
          <w:shd w:val="clear" w:color="auto" w:fill="41B2FF"/>
        </w:rPr>
        <w:t xml:space="preserve">can be an </w:t>
      </w:r>
      <w:r w:rsidRPr="00DB6B59">
        <w:rPr>
          <w:rFonts w:eastAsia="Calibri"/>
          <w:b/>
          <w:iCs/>
          <w:highlight w:val="cyan"/>
          <w:u w:val="single"/>
          <w:bdr w:val="single" w:sz="8" w:space="0" w:color="auto"/>
          <w:shd w:val="clear" w:color="auto" w:fill="41B2FF"/>
        </w:rPr>
        <w:t>important means to an end</w:t>
      </w:r>
      <w:r w:rsidRPr="00DB6B59">
        <w:rPr>
          <w:rFonts w:eastAsia="Calibri"/>
          <w:b/>
          <w:highlight w:val="cyan"/>
          <w:u w:val="single"/>
          <w:shd w:val="clear" w:color="auto" w:fill="41B2FF"/>
        </w:rPr>
        <w:t xml:space="preserve">, but it is </w:t>
      </w:r>
      <w:r w:rsidRPr="00DB6B59">
        <w:rPr>
          <w:rFonts w:eastAsia="Calibri"/>
          <w:b/>
          <w:iCs/>
          <w:highlight w:val="cyan"/>
          <w:u w:val="single"/>
          <w:bdr w:val="single" w:sz="8" w:space="0" w:color="auto"/>
          <w:shd w:val="clear" w:color="auto" w:fill="41B2FF"/>
        </w:rPr>
        <w:t>rarely an</w:t>
      </w:r>
      <w:r w:rsidRPr="00AD3B96">
        <w:rPr>
          <w:rFonts w:eastAsia="Calibri"/>
          <w:b/>
          <w:iCs/>
          <w:u w:val="single"/>
          <w:bdr w:val="single" w:sz="8" w:space="0" w:color="auto"/>
        </w:rPr>
        <w:t xml:space="preserve"> end in itself</w:t>
      </w:r>
      <w:r w:rsidRPr="000C272F">
        <w:rPr>
          <w:rFonts w:eastAsia="Calibri"/>
          <w:sz w:val="12"/>
        </w:rPr>
        <w:t xml:space="preserve">. Put differently, </w:t>
      </w:r>
      <w:r w:rsidRPr="00DB6B59">
        <w:rPr>
          <w:rFonts w:eastAsia="Calibri"/>
          <w:b/>
          <w:highlight w:val="cyan"/>
          <w:u w:val="single"/>
          <w:shd w:val="clear" w:color="auto" w:fill="41B2FF"/>
        </w:rPr>
        <w:t xml:space="preserve">social struggles are </w:t>
      </w:r>
      <w:r w:rsidRPr="00DB6B59">
        <w:rPr>
          <w:rFonts w:eastAsia="Calibri"/>
          <w:b/>
          <w:iCs/>
          <w:highlight w:val="cyan"/>
          <w:u w:val="single"/>
          <w:bdr w:val="single" w:sz="8" w:space="0" w:color="auto"/>
          <w:shd w:val="clear" w:color="auto" w:fill="41B2FF"/>
        </w:rPr>
        <w:t>partly</w:t>
      </w:r>
      <w:r w:rsidRPr="00DB6B59">
        <w:rPr>
          <w:rFonts w:eastAsia="Calibri"/>
          <w:b/>
          <w:highlight w:val="cyan"/>
          <w:u w:val="single"/>
        </w:rPr>
        <w:t xml:space="preserve"> – </w:t>
      </w:r>
      <w:r w:rsidRPr="00DB6B59">
        <w:rPr>
          <w:rFonts w:eastAsia="Calibri"/>
          <w:b/>
          <w:highlight w:val="cyan"/>
          <w:u w:val="single"/>
          <w:shd w:val="clear" w:color="auto" w:fill="41B2FF"/>
        </w:rPr>
        <w:t>but</w:t>
      </w:r>
      <w:r w:rsidRPr="00DB6B59">
        <w:rPr>
          <w:rFonts w:eastAsia="Calibri"/>
          <w:b/>
          <w:highlight w:val="cyan"/>
          <w:u w:val="single"/>
        </w:rPr>
        <w:t xml:space="preserve"> </w:t>
      </w:r>
      <w:r w:rsidRPr="00DB6B59">
        <w:rPr>
          <w:rFonts w:eastAsia="Calibri"/>
          <w:b/>
          <w:iCs/>
          <w:highlight w:val="cyan"/>
          <w:u w:val="single"/>
          <w:bdr w:val="single" w:sz="8" w:space="0" w:color="auto"/>
          <w:shd w:val="clear" w:color="auto" w:fill="41B2FF"/>
        </w:rPr>
        <w:t>seldom</w:t>
      </w:r>
      <w:r w:rsidRPr="00AD3B96">
        <w:rPr>
          <w:rFonts w:eastAsia="Calibri"/>
          <w:b/>
          <w:iCs/>
          <w:u w:val="single"/>
          <w:bdr w:val="single" w:sz="8" w:space="0" w:color="auto"/>
        </w:rPr>
        <w:t xml:space="preserve"> essentially</w:t>
      </w:r>
      <w:r w:rsidRPr="00AD3B96">
        <w:rPr>
          <w:rFonts w:eastAsia="Calibri"/>
          <w:b/>
          <w:u w:val="single"/>
        </w:rPr>
        <w:t xml:space="preserve">, let alone </w:t>
      </w:r>
      <w:r w:rsidRPr="00AD3B96">
        <w:rPr>
          <w:rFonts w:eastAsia="Calibri"/>
          <w:b/>
          <w:iCs/>
          <w:u w:val="single"/>
          <w:bdr w:val="single" w:sz="8" w:space="0" w:color="auto"/>
        </w:rPr>
        <w:t>exclusively</w:t>
      </w:r>
      <w:r w:rsidRPr="00AD3B96">
        <w:rPr>
          <w:rFonts w:eastAsia="Calibri"/>
          <w:b/>
          <w:u w:val="single"/>
        </w:rPr>
        <w:t xml:space="preserve"> – </w:t>
      </w:r>
      <w:r w:rsidRPr="00DB6B59">
        <w:rPr>
          <w:rFonts w:eastAsia="Calibri"/>
          <w:b/>
          <w:iCs/>
          <w:highlight w:val="cyan"/>
          <w:u w:val="single"/>
          <w:bdr w:val="single" w:sz="8" w:space="0" w:color="auto"/>
          <w:shd w:val="clear" w:color="auto" w:fill="41B2FF"/>
        </w:rPr>
        <w:t>about tech</w:t>
      </w:r>
      <w:r w:rsidRPr="00DB6B59">
        <w:rPr>
          <w:rFonts w:eastAsia="Calibri"/>
          <w:b/>
          <w:iCs/>
          <w:highlight w:val="cyan"/>
          <w:u w:val="single"/>
          <w:bdr w:val="single" w:sz="8" w:space="0" w:color="auto"/>
        </w:rPr>
        <w:t>nology</w:t>
      </w:r>
      <w:r w:rsidRPr="000C272F">
        <w:rPr>
          <w:rFonts w:eastAsia="Calibri"/>
          <w:sz w:val="12"/>
        </w:rPr>
        <w:t>.</w:t>
      </w:r>
      <w:bookmarkEnd w:id="0"/>
    </w:p>
    <w:p w14:paraId="1BD082F8" w14:textId="77777777" w:rsidR="000C272F" w:rsidRPr="00262D41" w:rsidRDefault="000C272F" w:rsidP="006A0771">
      <w:pPr>
        <w:rPr>
          <w:sz w:val="12"/>
        </w:rPr>
      </w:pPr>
    </w:p>
    <w:p w14:paraId="50093C2D" w14:textId="19E28DC1" w:rsidR="00F153DB" w:rsidRDefault="00F153DB" w:rsidP="00F153DB">
      <w:pPr>
        <w:pStyle w:val="Heading4"/>
      </w:pPr>
      <w:proofErr w:type="spellStart"/>
      <w:r>
        <w:t>Virilo</w:t>
      </w:r>
      <w:proofErr w:type="spellEnd"/>
      <w:r>
        <w:t xml:space="preserve"> theory is sexist – his criticism of speed originates from the idea of original biblical seduction</w:t>
      </w:r>
      <w:r w:rsidR="009769BB">
        <w:t>. Functions as an independent reason to drop them – they have introduced a blatantly offensive theory within the debate space that makes it inaccessible for others</w:t>
      </w:r>
    </w:p>
    <w:p w14:paraId="0D56713A" w14:textId="77777777" w:rsidR="00F153DB" w:rsidRPr="00BB2C24" w:rsidRDefault="00F153DB" w:rsidP="00F153DB">
      <w:pPr>
        <w:rPr>
          <w:rStyle w:val="Style13ptBold"/>
        </w:rPr>
      </w:pPr>
      <w:proofErr w:type="spellStart"/>
      <w:r>
        <w:rPr>
          <w:rStyle w:val="Style13ptBold"/>
        </w:rPr>
        <w:t>Weg</w:t>
      </w:r>
      <w:proofErr w:type="spellEnd"/>
      <w:r>
        <w:rPr>
          <w:rStyle w:val="Style13ptBold"/>
        </w:rPr>
        <w:t xml:space="preserve"> 04 </w:t>
      </w:r>
      <w:r w:rsidRPr="00B11E50">
        <w:t xml:space="preserve">[(Adam) “The Aesthetics of Disappearance. Translated by Philip </w:t>
      </w:r>
      <w:proofErr w:type="spellStart"/>
      <w:r w:rsidRPr="00B11E50">
        <w:t>Beitchman</w:t>
      </w:r>
      <w:proofErr w:type="spellEnd"/>
      <w:r w:rsidRPr="00B11E50">
        <w:t xml:space="preserve">. NY: </w:t>
      </w:r>
      <w:proofErr w:type="spellStart"/>
      <w:r w:rsidRPr="00B11E50">
        <w:t>Semiotext</w:t>
      </w:r>
      <w:proofErr w:type="spellEnd"/>
      <w:r w:rsidRPr="00B11E50">
        <w:t xml:space="preserve">(e), 1991. annotation by Adam </w:t>
      </w:r>
      <w:proofErr w:type="spellStart"/>
      <w:r w:rsidRPr="00B11E50">
        <w:t>Weg</w:t>
      </w:r>
      <w:proofErr w:type="spellEnd"/>
      <w:r w:rsidRPr="00B11E50">
        <w:t>” University of Chicago, Winter 2004. http://csmt.uchicago.edu/annotations/virilioaesthetics.htm] BC</w:t>
      </w:r>
    </w:p>
    <w:p w14:paraId="3A4C9F8A" w14:textId="657DCC17" w:rsidR="00F153DB" w:rsidRPr="00BB2C24" w:rsidRDefault="00F153DB" w:rsidP="00F153DB">
      <w:pPr>
        <w:rPr>
          <w:rStyle w:val="StyleUnderline"/>
        </w:rPr>
      </w:pPr>
      <w:r w:rsidRPr="00F153DB">
        <w:rPr>
          <w:sz w:val="12"/>
        </w:rPr>
        <w:t xml:space="preserve">It is no surprise, then, that </w:t>
      </w:r>
      <w:proofErr w:type="spellStart"/>
      <w:r w:rsidRPr="00C43EE3">
        <w:rPr>
          <w:rStyle w:val="StyleUnderline"/>
          <w:highlight w:val="cyan"/>
        </w:rPr>
        <w:t>Virilio</w:t>
      </w:r>
      <w:proofErr w:type="spellEnd"/>
      <w:r w:rsidRPr="00C43EE3">
        <w:rPr>
          <w:rStyle w:val="StyleUnderline"/>
          <w:highlight w:val="cyan"/>
        </w:rPr>
        <w:t xml:space="preserve"> traces speed back to the </w:t>
      </w:r>
      <w:r w:rsidRPr="00C43EE3">
        <w:rPr>
          <w:rStyle w:val="Emphasis"/>
          <w:highlight w:val="cyan"/>
        </w:rPr>
        <w:t>original biblical seduction</w:t>
      </w:r>
      <w:r w:rsidRPr="00C43EE3">
        <w:rPr>
          <w:sz w:val="12"/>
          <w:highlight w:val="cyan"/>
        </w:rPr>
        <w:t xml:space="preserve">, </w:t>
      </w:r>
      <w:r w:rsidRPr="00C43EE3">
        <w:rPr>
          <w:rStyle w:val="StyleUnderline"/>
          <w:highlight w:val="cyan"/>
        </w:rPr>
        <w:t>a “leading astray”</w:t>
      </w:r>
      <w:r w:rsidRPr="00BB2C24">
        <w:rPr>
          <w:rStyle w:val="StyleUnderline"/>
        </w:rPr>
        <w:t xml:space="preserve"> or passage </w:t>
      </w:r>
      <w:r w:rsidRPr="00C43EE3">
        <w:rPr>
          <w:rStyle w:val="StyleUnderline"/>
          <w:highlight w:val="cyan"/>
        </w:rPr>
        <w:t>from</w:t>
      </w:r>
      <w:r w:rsidRPr="00BB2C24">
        <w:rPr>
          <w:rStyle w:val="StyleUnderline"/>
        </w:rPr>
        <w:t xml:space="preserve"> one world to another, the two worlds rendered distinct </w:t>
      </w:r>
      <w:r w:rsidRPr="00F153DB">
        <w:rPr>
          <w:sz w:val="12"/>
        </w:rPr>
        <w:t xml:space="preserve">(this even </w:t>
      </w:r>
      <w:r w:rsidRPr="00BB2C24">
        <w:rPr>
          <w:rStyle w:val="StyleUnderline"/>
        </w:rPr>
        <w:t xml:space="preserve">precedes the physical expulsion from </w:t>
      </w:r>
      <w:r w:rsidRPr="00C43EE3">
        <w:rPr>
          <w:rStyle w:val="StyleUnderline"/>
          <w:highlight w:val="cyan"/>
        </w:rPr>
        <w:t>Eden</w:t>
      </w:r>
      <w:r w:rsidRPr="00BB2C24">
        <w:rPr>
          <w:rStyle w:val="StyleUnderline"/>
        </w:rPr>
        <w:t xml:space="preserve"> and operates rather </w:t>
      </w:r>
      <w:r w:rsidRPr="00C43EE3">
        <w:rPr>
          <w:rStyle w:val="StyleUnderline"/>
          <w:highlight w:val="cyan"/>
        </w:rPr>
        <w:t xml:space="preserve">on the </w:t>
      </w:r>
      <w:r w:rsidRPr="00C43EE3">
        <w:rPr>
          <w:rStyle w:val="Emphasis"/>
          <w:highlight w:val="cyan"/>
        </w:rPr>
        <w:t>level of consciousness</w:t>
      </w:r>
      <w:r w:rsidRPr="00F153DB">
        <w:rPr>
          <w:sz w:val="12"/>
        </w:rPr>
        <w:t xml:space="preserve">) </w:t>
      </w:r>
      <w:r w:rsidRPr="00BB2C24">
        <w:rPr>
          <w:rStyle w:val="StyleUnderline"/>
        </w:rPr>
        <w:t>by a disruptive change in visual phenomena</w:t>
      </w:r>
      <w:r w:rsidRPr="00F153DB">
        <w:rPr>
          <w:sz w:val="12"/>
        </w:rPr>
        <w:t xml:space="preserve">: </w:t>
      </w:r>
      <w:r w:rsidRPr="00BB2C24">
        <w:rPr>
          <w:rStyle w:val="StyleUnderline"/>
        </w:rPr>
        <w:t>the biblical couple’s eyes are opened, they see themselves, and they proceed to clothe themselves, to render themselves invisible.</w:t>
      </w:r>
      <w:r w:rsidRPr="00F153DB">
        <w:rPr>
          <w:sz w:val="12"/>
        </w:rPr>
        <w:t xml:space="preserve"> “</w:t>
      </w:r>
      <w:r w:rsidRPr="00C43EE3">
        <w:rPr>
          <w:rStyle w:val="Emphasis"/>
          <w:highlight w:val="cyan"/>
        </w:rPr>
        <w:t>Fall” as euphemism for this original sin</w:t>
      </w:r>
      <w:r w:rsidRPr="00BB2C24">
        <w:rPr>
          <w:rStyle w:val="Emphasis"/>
        </w:rPr>
        <w:t xml:space="preserve"> only </w:t>
      </w:r>
      <w:r w:rsidRPr="00C43EE3">
        <w:rPr>
          <w:rStyle w:val="Emphasis"/>
          <w:highlight w:val="cyan"/>
        </w:rPr>
        <w:t>corroborates the notion of speed</w:t>
      </w:r>
      <w:r w:rsidRPr="00BB2C24">
        <w:rPr>
          <w:rStyle w:val="Emphasis"/>
        </w:rPr>
        <w:t xml:space="preserve"> as </w:t>
      </w:r>
      <w:proofErr w:type="spellStart"/>
      <w:r w:rsidRPr="00BB2C24">
        <w:rPr>
          <w:rStyle w:val="Emphasis"/>
        </w:rPr>
        <w:t>coconstituent</w:t>
      </w:r>
      <w:proofErr w:type="spellEnd"/>
      <w:r w:rsidRPr="00BB2C24">
        <w:rPr>
          <w:rStyle w:val="Emphasis"/>
        </w:rPr>
        <w:t xml:space="preserve"> with the modern condition</w:t>
      </w:r>
      <w:r w:rsidRPr="00BB2C24">
        <w:rPr>
          <w:rStyle w:val="StyleUnderline"/>
        </w:rPr>
        <w:t xml:space="preserve">. </w:t>
      </w:r>
      <w:proofErr w:type="spellStart"/>
      <w:r w:rsidRPr="00C43EE3">
        <w:rPr>
          <w:rStyle w:val="StyleUnderline"/>
          <w:highlight w:val="cyan"/>
        </w:rPr>
        <w:t>Virilio</w:t>
      </w:r>
      <w:proofErr w:type="spellEnd"/>
      <w:r w:rsidRPr="00BB2C24">
        <w:rPr>
          <w:rStyle w:val="StyleUnderline"/>
        </w:rPr>
        <w:t xml:space="preserve">, whose fascination with war is impressive, speaks elsewhere of the vertiginous world seen from the falling bomb, the object possessed by gravity, and the </w:t>
      </w:r>
      <w:r w:rsidRPr="00C43EE3">
        <w:rPr>
          <w:rStyle w:val="Emphasis"/>
          <w:highlight w:val="cyan"/>
        </w:rPr>
        <w:t>analogy continues in to gender relations</w:t>
      </w:r>
      <w:r w:rsidRPr="00F153DB">
        <w:rPr>
          <w:sz w:val="12"/>
        </w:rPr>
        <w:t xml:space="preserve"> (and an implicit remediation of Lacan’s castration story) </w:t>
      </w:r>
      <w:r w:rsidRPr="00C43EE3">
        <w:rPr>
          <w:rStyle w:val="StyleUnderline"/>
          <w:highlight w:val="cyan"/>
        </w:rPr>
        <w:t>with</w:t>
      </w:r>
      <w:r w:rsidRPr="00BB2C24">
        <w:rPr>
          <w:rStyle w:val="StyleUnderline"/>
        </w:rPr>
        <w:t xml:space="preserve"> </w:t>
      </w:r>
      <w:r w:rsidRPr="00C43EE3">
        <w:rPr>
          <w:rStyle w:val="StyleUnderline"/>
          <w:highlight w:val="cyan"/>
        </w:rPr>
        <w:t xml:space="preserve">woman, </w:t>
      </w:r>
      <w:r w:rsidRPr="00C43EE3">
        <w:rPr>
          <w:rStyle w:val="Emphasis"/>
          <w:highlight w:val="cyan"/>
        </w:rPr>
        <w:t>original attractor</w:t>
      </w:r>
      <w:r w:rsidRPr="00C43EE3">
        <w:rPr>
          <w:rStyle w:val="StyleUnderline"/>
          <w:highlight w:val="cyan"/>
        </w:rPr>
        <w:t>, who affects the force of gravity</w:t>
      </w:r>
      <w:r w:rsidRPr="00BB2C24">
        <w:rPr>
          <w:rStyle w:val="StyleUnderline"/>
        </w:rPr>
        <w:t xml:space="preserve"> (the woman who is the phallus).</w:t>
      </w:r>
      <w:r>
        <w:rPr>
          <w:rStyle w:val="StyleUnderline"/>
        </w:rPr>
        <w:t xml:space="preserve"> </w:t>
      </w:r>
      <w:r w:rsidRPr="00F153DB">
        <w:rPr>
          <w:sz w:val="12"/>
        </w:rPr>
        <w:t xml:space="preserve">Devoid of causal logic, </w:t>
      </w:r>
      <w:r w:rsidRPr="00BB2C24">
        <w:rPr>
          <w:rStyle w:val="StyleUnderline"/>
        </w:rPr>
        <w:t>the only event of absolute speed is accident</w:t>
      </w:r>
      <w:r w:rsidRPr="00F153DB">
        <w:rPr>
          <w:sz w:val="12"/>
        </w:rPr>
        <w:t xml:space="preserve">; thus, obliquely, </w:t>
      </w:r>
      <w:r w:rsidRPr="00BB2C24">
        <w:rPr>
          <w:rStyle w:val="Emphasis"/>
        </w:rPr>
        <w:t>fear is complicit in speed's seduction</w:t>
      </w:r>
      <w:r w:rsidRPr="00F153DB">
        <w:rPr>
          <w:sz w:val="12"/>
        </w:rPr>
        <w:t xml:space="preserve">, the utter contingency of the accident -- couched in the retrospective sentiment of surprise -- the object of fascination. Epilepsy, literally surprise in the Greek, can only affect its surprise after its instant – hence the prefix “epi,” or after. </w:t>
      </w:r>
      <w:r w:rsidRPr="00BB2C24">
        <w:rPr>
          <w:rStyle w:val="StyleUnderline"/>
        </w:rPr>
        <w:t>Pure speed, light, constantly in passage, never attains an “after” from which to memorialize such a pleasurable surprise.</w:t>
      </w:r>
      <w:r w:rsidRPr="00F153DB">
        <w:rPr>
          <w:sz w:val="12"/>
        </w:rPr>
        <w:t xml:space="preserve"> And in this sense, invoking Einstein’s perspicuous situation of two trains passing, </w:t>
      </w:r>
      <w:proofErr w:type="spellStart"/>
      <w:r w:rsidRPr="00F153DB">
        <w:rPr>
          <w:sz w:val="12"/>
        </w:rPr>
        <w:t>Virilio</w:t>
      </w:r>
      <w:proofErr w:type="spellEnd"/>
      <w:r w:rsidRPr="00F153DB">
        <w:rPr>
          <w:sz w:val="12"/>
        </w:rPr>
        <w:t xml:space="preserve"> notes the obvious relativity of the retrospective instantaneity of surprise, that the instant is predicated on the coincident, and that inertia is an illusion produced by the rule of absolute, relative movement. Thus, the relative temporal intuitions of a “reasoning consciousness” from various places in space, paralleling </w:t>
      </w:r>
      <w:proofErr w:type="spellStart"/>
      <w:r w:rsidRPr="00F153DB">
        <w:rPr>
          <w:sz w:val="12"/>
        </w:rPr>
        <w:t>Luhmann’s</w:t>
      </w:r>
      <w:proofErr w:type="spellEnd"/>
      <w:r w:rsidRPr="00F153DB">
        <w:rPr>
          <w:sz w:val="12"/>
        </w:rPr>
        <w:t xml:space="preserve"> observer, allow, in their reducibility, a sort of “synoptic” register, a second-order observation, which yields the conventional scene of causal relations; irreducible, however, is the punctum that form as the limit of absolute speed, ever-seductive, which </w:t>
      </w:r>
      <w:proofErr w:type="spellStart"/>
      <w:r w:rsidRPr="00F153DB">
        <w:rPr>
          <w:sz w:val="12"/>
        </w:rPr>
        <w:t>Virilio</w:t>
      </w:r>
      <w:proofErr w:type="spellEnd"/>
      <w:r w:rsidRPr="00F153DB">
        <w:rPr>
          <w:sz w:val="12"/>
        </w:rPr>
        <w:t xml:space="preserve">, in this work on aesthetics, describes as a point of light (drawing on the Poe's "The Gold Bug"). </w:t>
      </w:r>
      <w:r w:rsidRPr="00BB2C24">
        <w:rPr>
          <w:rStyle w:val="StyleUnderline"/>
        </w:rPr>
        <w:t>Implicit throughout the book is the pernicious effect of this irreducible punctum, its pull toward a narcosis of disembodied stimulus</w:t>
      </w:r>
      <w:r w:rsidRPr="00F153DB">
        <w:rPr>
          <w:sz w:val="12"/>
        </w:rPr>
        <w:t xml:space="preserve">, the homogenization of speed rendered by broadcast TV and the like. </w:t>
      </w:r>
      <w:r w:rsidRPr="00BB2C24">
        <w:rPr>
          <w:rStyle w:val="StyleUnderline"/>
        </w:rPr>
        <w:t xml:space="preserve">Seen in its psycho-physical and political ramifications, this </w:t>
      </w:r>
      <w:r w:rsidRPr="00C43EE3">
        <w:rPr>
          <w:rStyle w:val="StyleUnderline"/>
          <w:highlight w:val="cyan"/>
        </w:rPr>
        <w:t xml:space="preserve">formalization of speed serves as </w:t>
      </w:r>
      <w:r w:rsidRPr="00C43EE3">
        <w:rPr>
          <w:rStyle w:val="Emphasis"/>
          <w:highlight w:val="cyan"/>
        </w:rPr>
        <w:t>powerful contemporary allegory</w:t>
      </w:r>
      <w:r w:rsidRPr="00BB2C24">
        <w:rPr>
          <w:rStyle w:val="StyleUnderline"/>
        </w:rPr>
        <w:t xml:space="preserve">. Ultimately, </w:t>
      </w:r>
      <w:proofErr w:type="spellStart"/>
      <w:r w:rsidRPr="00BB2C24">
        <w:rPr>
          <w:rStyle w:val="StyleUnderline"/>
        </w:rPr>
        <w:t>Virilio</w:t>
      </w:r>
      <w:proofErr w:type="spellEnd"/>
      <w:r w:rsidRPr="00BB2C24">
        <w:rPr>
          <w:rStyle w:val="StyleUnderline"/>
        </w:rPr>
        <w:t xml:space="preserve"> seems to advocate a sort of liberal humanist agenda, one recognizing that the true pleasures of speed are indeed necessarily social, and that disappearing is only fun if one, literally, reappears (to oneself).</w:t>
      </w:r>
    </w:p>
    <w:p w14:paraId="6A055733" w14:textId="54256492" w:rsidR="00E42E4C" w:rsidRDefault="009A1890" w:rsidP="009A1890">
      <w:pPr>
        <w:pStyle w:val="Heading2"/>
      </w:pPr>
      <w:r>
        <w:lastRenderedPageBreak/>
        <w:t>Cap Good</w:t>
      </w:r>
    </w:p>
    <w:p w14:paraId="6A4C34BB" w14:textId="77777777" w:rsidR="009A1890" w:rsidRPr="00CC5741" w:rsidRDefault="009A1890" w:rsidP="009A1890">
      <w:pPr>
        <w:keepNext/>
        <w:keepLines/>
        <w:spacing w:before="40" w:after="0"/>
        <w:outlineLvl w:val="3"/>
        <w:rPr>
          <w:rFonts w:eastAsia="MS Gothic"/>
          <w:b/>
          <w:iCs/>
          <w:sz w:val="36"/>
        </w:rPr>
      </w:pPr>
      <w:r w:rsidRPr="00CC5741">
        <w:rPr>
          <w:rFonts w:eastAsia="MS Gothic"/>
          <w:b/>
          <w:iCs/>
          <w:sz w:val="36"/>
        </w:rPr>
        <w:t>Structural impacts – it’s a filter for reductions in poverty, disease, and war.</w:t>
      </w:r>
    </w:p>
    <w:p w14:paraId="088FD875" w14:textId="77777777" w:rsidR="009A1890" w:rsidRPr="00CC5741" w:rsidRDefault="009A1890" w:rsidP="009A1890">
      <w:pPr>
        <w:rPr>
          <w:rFonts w:eastAsia="Cambria"/>
          <w:b/>
          <w:bCs/>
          <w:sz w:val="30"/>
        </w:rPr>
      </w:pPr>
      <w:proofErr w:type="spellStart"/>
      <w:r w:rsidRPr="00CC5741">
        <w:rPr>
          <w:rFonts w:eastAsia="Cambria"/>
          <w:b/>
          <w:bCs/>
          <w:sz w:val="30"/>
        </w:rPr>
        <w:t>Radelet</w:t>
      </w:r>
      <w:proofErr w:type="spellEnd"/>
      <w:r w:rsidRPr="00CC5741">
        <w:rPr>
          <w:rFonts w:eastAsia="Cambria"/>
          <w:b/>
          <w:bCs/>
          <w:sz w:val="30"/>
        </w:rPr>
        <w:t xml:space="preserve"> ’16 </w:t>
      </w:r>
      <w:r w:rsidRPr="00CC5741">
        <w:rPr>
          <w:rFonts w:eastAsia="Cambria"/>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116FB0E9" w14:textId="77777777" w:rsidR="009A1890" w:rsidRDefault="009A1890" w:rsidP="009A1890">
      <w:pPr>
        <w:rPr>
          <w:rFonts w:eastAsia="Cambria"/>
          <w:sz w:val="16"/>
        </w:rPr>
      </w:pPr>
      <w:r w:rsidRPr="00CC5741">
        <w:rPr>
          <w:rFonts w:eastAsia="Cambria"/>
          <w:sz w:val="16"/>
        </w:rPr>
        <w:t xml:space="preserve">Since the early 1990s, </w:t>
      </w:r>
      <w:r w:rsidRPr="00CC5741">
        <w:rPr>
          <w:rFonts w:eastAsia="Cambria"/>
          <w:u w:val="single"/>
        </w:rPr>
        <w:t xml:space="preserve">daily life in poor countries has been changing profoundly for the better: </w:t>
      </w:r>
      <w:r w:rsidRPr="00C43EE3">
        <w:rPr>
          <w:rFonts w:eastAsia="Cambria"/>
          <w:b/>
          <w:highlight w:val="cyan"/>
          <w:u w:val="single"/>
          <w:bdr w:val="single" w:sz="4" w:space="0" w:color="auto"/>
        </w:rPr>
        <w:t>one billion people</w:t>
      </w:r>
      <w:r w:rsidRPr="00CC5741">
        <w:rPr>
          <w:rFonts w:eastAsia="Cambria"/>
          <w:sz w:val="16"/>
        </w:rPr>
        <w:t xml:space="preserve"> have </w:t>
      </w:r>
      <w:r w:rsidRPr="00C43EE3">
        <w:rPr>
          <w:rFonts w:eastAsia="Cambria"/>
          <w:highlight w:val="cyan"/>
          <w:u w:val="single"/>
        </w:rPr>
        <w:t>escaped</w:t>
      </w:r>
      <w:r w:rsidRPr="00CC5741">
        <w:rPr>
          <w:rFonts w:eastAsia="Cambria"/>
          <w:u w:val="single"/>
        </w:rPr>
        <w:t xml:space="preserve"> extreme </w:t>
      </w:r>
      <w:r w:rsidRPr="00C43EE3">
        <w:rPr>
          <w:rFonts w:eastAsia="Cambria"/>
          <w:highlight w:val="cyan"/>
          <w:u w:val="single"/>
        </w:rPr>
        <w:t>poverty</w:t>
      </w:r>
      <w:r w:rsidRPr="00CC5741">
        <w:rPr>
          <w:rFonts w:eastAsia="Cambria"/>
          <w:sz w:val="16"/>
        </w:rPr>
        <w:t xml:space="preserve">, average </w:t>
      </w:r>
      <w:r w:rsidRPr="00C43EE3">
        <w:rPr>
          <w:rFonts w:eastAsia="Cambria"/>
          <w:b/>
          <w:highlight w:val="cyan"/>
          <w:u w:val="single"/>
        </w:rPr>
        <w:t>incomes</w:t>
      </w:r>
      <w:r w:rsidRPr="00CC5741">
        <w:rPr>
          <w:rFonts w:eastAsia="Cambria"/>
          <w:b/>
          <w:u w:val="single"/>
        </w:rPr>
        <w:t xml:space="preserve"> have </w:t>
      </w:r>
      <w:r w:rsidRPr="00C43EE3">
        <w:rPr>
          <w:rFonts w:eastAsia="Cambria"/>
          <w:b/>
          <w:highlight w:val="cyan"/>
          <w:u w:val="single"/>
          <w:bdr w:val="single" w:sz="4" w:space="0" w:color="auto"/>
        </w:rPr>
        <w:t>doubled</w:t>
      </w:r>
      <w:r w:rsidRPr="00CC5741">
        <w:rPr>
          <w:rFonts w:eastAsia="Cambria"/>
          <w:sz w:val="16"/>
        </w:rPr>
        <w:t xml:space="preserve">, infant </w:t>
      </w:r>
      <w:r w:rsidRPr="00C43EE3">
        <w:rPr>
          <w:rFonts w:eastAsia="Cambria"/>
          <w:highlight w:val="cyan"/>
          <w:u w:val="single"/>
        </w:rPr>
        <w:t>death</w:t>
      </w:r>
      <w:r w:rsidRPr="00CC5741">
        <w:rPr>
          <w:rFonts w:eastAsia="Cambria"/>
          <w:u w:val="single"/>
        </w:rPr>
        <w:t xml:space="preserve"> </w:t>
      </w:r>
      <w:r w:rsidRPr="00CC5741">
        <w:rPr>
          <w:rFonts w:eastAsia="Cambria"/>
          <w:b/>
          <w:u w:val="single"/>
        </w:rPr>
        <w:t xml:space="preserve">rates </w:t>
      </w:r>
      <w:r w:rsidRPr="00CC5741">
        <w:rPr>
          <w:rFonts w:eastAsia="Cambria"/>
          <w:b/>
          <w:u w:val="single"/>
          <w:bdr w:val="single" w:sz="4" w:space="0" w:color="auto"/>
        </w:rPr>
        <w:t xml:space="preserve">have </w:t>
      </w:r>
      <w:r w:rsidRPr="00C43EE3">
        <w:rPr>
          <w:rFonts w:eastAsia="Cambria"/>
          <w:b/>
          <w:highlight w:val="cyan"/>
          <w:u w:val="single"/>
          <w:bdr w:val="single" w:sz="4" w:space="0" w:color="auto"/>
        </w:rPr>
        <w:t>plummeted</w:t>
      </w:r>
      <w:r w:rsidRPr="00CC5741">
        <w:rPr>
          <w:rFonts w:eastAsia="Cambria"/>
          <w:u w:val="single"/>
        </w:rPr>
        <w:t>, millions more girls</w:t>
      </w:r>
      <w:r w:rsidRPr="00CC5741">
        <w:rPr>
          <w:rFonts w:eastAsia="Cambria"/>
          <w:sz w:val="16"/>
        </w:rPr>
        <w:t xml:space="preserve"> have </w:t>
      </w:r>
      <w:r w:rsidRPr="00CC5741">
        <w:rPr>
          <w:rFonts w:eastAsia="Cambria"/>
          <w:u w:val="single"/>
        </w:rPr>
        <w:t xml:space="preserve">enrolled in school, </w:t>
      </w:r>
      <w:r w:rsidRPr="00C43EE3">
        <w:rPr>
          <w:rFonts w:eastAsia="Cambria"/>
          <w:b/>
          <w:highlight w:val="cyan"/>
          <w:u w:val="single"/>
        </w:rPr>
        <w:t>chronic hunger</w:t>
      </w:r>
      <w:r w:rsidRPr="00C43EE3">
        <w:rPr>
          <w:rFonts w:eastAsia="Cambria"/>
          <w:highlight w:val="cyan"/>
          <w:u w:val="single"/>
        </w:rPr>
        <w:t xml:space="preserve"> has been cut</w:t>
      </w:r>
      <w:r w:rsidRPr="00CC5741">
        <w:rPr>
          <w:rFonts w:eastAsia="Cambria"/>
          <w:sz w:val="16"/>
        </w:rPr>
        <w:t xml:space="preserve"> almost </w:t>
      </w:r>
      <w:r w:rsidRPr="00C43EE3">
        <w:rPr>
          <w:rFonts w:eastAsia="Cambria"/>
          <w:highlight w:val="cyan"/>
          <w:u w:val="single"/>
        </w:rPr>
        <w:t>in half,</w:t>
      </w:r>
      <w:r w:rsidRPr="00CC5741">
        <w:rPr>
          <w:rFonts w:eastAsia="Cambria"/>
          <w:u w:val="single"/>
        </w:rPr>
        <w:t xml:space="preserve"> deaths from</w:t>
      </w:r>
      <w:r w:rsidRPr="00CC5741">
        <w:rPr>
          <w:rFonts w:eastAsia="Cambria"/>
          <w:sz w:val="16"/>
        </w:rPr>
        <w:t xml:space="preserve"> malaria and other </w:t>
      </w:r>
      <w:r w:rsidRPr="00C43EE3">
        <w:rPr>
          <w:rFonts w:eastAsia="Cambria"/>
          <w:highlight w:val="cyan"/>
          <w:u w:val="single"/>
        </w:rPr>
        <w:t>diseases</w:t>
      </w:r>
      <w:r w:rsidRPr="00CC5741">
        <w:rPr>
          <w:rFonts w:eastAsia="Cambria"/>
          <w:sz w:val="16"/>
        </w:rPr>
        <w:t xml:space="preserve"> have </w:t>
      </w:r>
      <w:r w:rsidRPr="00C43EE3">
        <w:rPr>
          <w:rFonts w:eastAsia="Cambria"/>
          <w:highlight w:val="cyan"/>
          <w:u w:val="single"/>
        </w:rPr>
        <w:t>declined dramatically</w:t>
      </w:r>
      <w:r w:rsidRPr="00CC5741">
        <w:rPr>
          <w:rFonts w:eastAsia="Cambria"/>
          <w:u w:val="single"/>
        </w:rPr>
        <w:t xml:space="preserve">, </w:t>
      </w:r>
      <w:r w:rsidRPr="00CC5741">
        <w:rPr>
          <w:rFonts w:eastAsia="Cambria"/>
          <w:b/>
          <w:u w:val="single"/>
        </w:rPr>
        <w:t>democracy has spread</w:t>
      </w:r>
      <w:r w:rsidRPr="00CC5741">
        <w:rPr>
          <w:rFonts w:eastAsia="Cambria"/>
          <w:sz w:val="16"/>
        </w:rPr>
        <w:t xml:space="preserve"> far and </w:t>
      </w:r>
      <w:r w:rsidRPr="00CC5741">
        <w:rPr>
          <w:rFonts w:eastAsia="Cambria"/>
          <w:u w:val="single"/>
        </w:rPr>
        <w:t>wide, and the incidence of war</w:t>
      </w:r>
      <w:r w:rsidRPr="00CC5741">
        <w:rPr>
          <w:rFonts w:eastAsia="Cambria"/>
          <w:sz w:val="16"/>
        </w:rPr>
        <w:t>—even with Syria and other conflicts—</w:t>
      </w:r>
      <w:r w:rsidRPr="00CC5741">
        <w:rPr>
          <w:rFonts w:eastAsia="Cambria"/>
          <w:u w:val="single"/>
        </w:rPr>
        <w:t>has fallen by half. This unprecedented progress</w:t>
      </w:r>
      <w:r w:rsidRPr="00CC5741">
        <w:rPr>
          <w:rFonts w:eastAsia="Cambria"/>
          <w:sz w:val="16"/>
        </w:rPr>
        <w:t xml:space="preserve"> goes way beyond China and India and </w:t>
      </w:r>
      <w:r w:rsidRPr="00CC5741">
        <w:rPr>
          <w:rFonts w:eastAsia="Cambria"/>
          <w:u w:val="single"/>
        </w:rPr>
        <w:t>has touched hundreds of millions</w:t>
      </w:r>
      <w:r w:rsidRPr="00CC5741">
        <w:rPr>
          <w:rFonts w:eastAsia="Cambria"/>
          <w:sz w:val="16"/>
        </w:rPr>
        <w:t xml:space="preserve"> of people in dozens of developing countries across </w:t>
      </w:r>
      <w:r w:rsidRPr="00CC5741">
        <w:rPr>
          <w:rFonts w:eastAsia="Cambria"/>
          <w:u w:val="single"/>
        </w:rPr>
        <w:t>the globe, from Mongolia to Mozambique, Bangladesh to Brazil</w:t>
      </w:r>
      <w:r w:rsidRPr="00CC5741">
        <w:rPr>
          <w:rFonts w:eastAsia="Cambria"/>
          <w:sz w:val="16"/>
        </w:rPr>
        <w:t xml:space="preserve">. Yet few people are aware of </w:t>
      </w:r>
      <w:r w:rsidRPr="00CC5741">
        <w:rPr>
          <w:rFonts w:eastAsia="Cambria"/>
          <w:u w:val="single"/>
        </w:rPr>
        <w:t xml:space="preserve">these </w:t>
      </w:r>
      <w:r w:rsidRPr="00C43EE3">
        <w:rPr>
          <w:rFonts w:eastAsia="Cambria"/>
          <w:highlight w:val="cyan"/>
          <w:u w:val="single"/>
        </w:rPr>
        <w:t>achievements</w:t>
      </w:r>
      <w:r w:rsidRPr="00CC5741">
        <w:rPr>
          <w:rFonts w:eastAsia="Cambria"/>
          <w:sz w:val="16"/>
        </w:rPr>
        <w:t xml:space="preserve">, even though, in aggregate, they </w:t>
      </w:r>
      <w:r w:rsidRPr="00CC5741">
        <w:rPr>
          <w:rFonts w:eastAsia="Cambria"/>
          <w:u w:val="single"/>
        </w:rPr>
        <w:t xml:space="preserve">rank </w:t>
      </w:r>
      <w:r w:rsidRPr="00C43EE3">
        <w:rPr>
          <w:rFonts w:eastAsia="Cambria"/>
          <w:highlight w:val="cyan"/>
          <w:u w:val="single"/>
        </w:rPr>
        <w:t xml:space="preserve">among the </w:t>
      </w:r>
      <w:r w:rsidRPr="00C43EE3">
        <w:rPr>
          <w:rFonts w:eastAsia="Cambria"/>
          <w:b/>
          <w:highlight w:val="cyan"/>
          <w:u w:val="single"/>
          <w:bdr w:val="single" w:sz="4" w:space="0" w:color="auto"/>
        </w:rPr>
        <w:t>most</w:t>
      </w:r>
      <w:r w:rsidRPr="00CC5741">
        <w:rPr>
          <w:rFonts w:eastAsia="Cambria"/>
          <w:b/>
          <w:u w:val="single"/>
          <w:bdr w:val="single" w:sz="4" w:space="0" w:color="auto"/>
        </w:rPr>
        <w:t xml:space="preserve"> important </w:t>
      </w:r>
      <w:r w:rsidRPr="00C43EE3">
        <w:rPr>
          <w:rFonts w:eastAsia="Cambria"/>
          <w:b/>
          <w:highlight w:val="cyan"/>
          <w:u w:val="single"/>
          <w:bdr w:val="single" w:sz="4" w:space="0" w:color="auto"/>
        </w:rPr>
        <w:t>in human history</w:t>
      </w:r>
      <w:r w:rsidRPr="00CC5741">
        <w:rPr>
          <w:rFonts w:eastAsia="Cambria"/>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C5741">
        <w:rPr>
          <w:rFonts w:eastAsia="Cambria"/>
          <w:u w:val="single"/>
        </w:rPr>
        <w:t xml:space="preserve">the share of people </w:t>
      </w:r>
      <w:r w:rsidRPr="00CC5741">
        <w:rPr>
          <w:rFonts w:eastAsia="Cambria"/>
          <w:sz w:val="16"/>
        </w:rPr>
        <w:t xml:space="preserve">living </w:t>
      </w:r>
      <w:r w:rsidRPr="00CC5741">
        <w:rPr>
          <w:rFonts w:eastAsia="Cambria"/>
          <w:u w:val="single"/>
        </w:rPr>
        <w:t xml:space="preserve">in extreme </w:t>
      </w:r>
      <w:r w:rsidRPr="00CC5741">
        <w:rPr>
          <w:rFonts w:eastAsia="Cambria"/>
          <w:b/>
          <w:u w:val="single"/>
        </w:rPr>
        <w:t xml:space="preserve">poverty had </w:t>
      </w:r>
      <w:r w:rsidRPr="00CC5741">
        <w:rPr>
          <w:rFonts w:eastAsia="Cambria"/>
          <w:b/>
          <w:u w:val="single"/>
          <w:bdr w:val="single" w:sz="4" w:space="0" w:color="auto"/>
        </w:rPr>
        <w:t>fallen by half</w:t>
      </w:r>
      <w:r w:rsidRPr="00CC5741">
        <w:rPr>
          <w:rFonts w:eastAsia="Cambria"/>
          <w:sz w:val="16"/>
        </w:rPr>
        <w:t xml:space="preserve">. Perhaps that </w:t>
      </w:r>
      <w:r w:rsidRPr="00CC5741">
        <w:rPr>
          <w:rFonts w:eastAsia="Cambria"/>
          <w:u w:val="single"/>
        </w:rPr>
        <w:t>ignorance explains why Washington has done so little to take advantage of</w:t>
      </w:r>
      <w:r w:rsidRPr="00CC5741">
        <w:rPr>
          <w:rFonts w:eastAsia="Cambria"/>
          <w:sz w:val="16"/>
        </w:rPr>
        <w:t xml:space="preserve"> these </w:t>
      </w:r>
      <w:r w:rsidRPr="00CC5741">
        <w:rPr>
          <w:rFonts w:eastAsia="Cambria"/>
          <w:u w:val="single"/>
        </w:rPr>
        <w:t>promising trends, giving only tepid support to</w:t>
      </w:r>
      <w:r w:rsidRPr="00CC5741">
        <w:rPr>
          <w:rFonts w:eastAsia="Cambria"/>
          <w:sz w:val="16"/>
        </w:rPr>
        <w:t xml:space="preserve"> nascent </w:t>
      </w:r>
      <w:r w:rsidRPr="00CC5741">
        <w:rPr>
          <w:rFonts w:eastAsia="Cambria"/>
          <w:u w:val="single"/>
        </w:rPr>
        <w:t>democracies, making limited investments in</w:t>
      </w:r>
      <w:r w:rsidRPr="00CC5741">
        <w:rPr>
          <w:rFonts w:eastAsia="Cambria"/>
          <w:sz w:val="16"/>
        </w:rPr>
        <w:t xml:space="preserve"> economic </w:t>
      </w:r>
      <w:r w:rsidRPr="00CC5741">
        <w:rPr>
          <w:rFonts w:eastAsia="Cambria"/>
          <w:u w:val="single"/>
        </w:rPr>
        <w:t>development and</w:t>
      </w:r>
      <w:r w:rsidRPr="00CC5741">
        <w:rPr>
          <w:rFonts w:eastAsia="Cambria"/>
          <w:sz w:val="16"/>
        </w:rPr>
        <w:t xml:space="preserve"> in new health and agricultural technologies, and </w:t>
      </w:r>
      <w:r w:rsidRPr="00CC5741">
        <w:rPr>
          <w:rFonts w:eastAsia="Cambria"/>
          <w:u w:val="single"/>
        </w:rPr>
        <w:t>failing to take the lead in</w:t>
      </w:r>
      <w:r w:rsidRPr="00CC5741">
        <w:rPr>
          <w:rFonts w:eastAsia="Cambria"/>
          <w:sz w:val="16"/>
        </w:rPr>
        <w:t xml:space="preserve"> building more </w:t>
      </w:r>
      <w:r w:rsidRPr="00CC5741">
        <w:rPr>
          <w:rFonts w:eastAsia="Cambria"/>
          <w:b/>
          <w:u w:val="single"/>
        </w:rPr>
        <w:t xml:space="preserve">effective </w:t>
      </w:r>
      <w:r w:rsidRPr="00CC5741">
        <w:rPr>
          <w:rFonts w:eastAsia="Cambria"/>
          <w:b/>
          <w:u w:val="single"/>
          <w:bdr w:val="single" w:sz="4" w:space="0" w:color="auto"/>
        </w:rPr>
        <w:t>international institutions</w:t>
      </w:r>
      <w:r w:rsidRPr="00CC5741">
        <w:rPr>
          <w:rFonts w:eastAsia="Cambria"/>
          <w:sz w:val="16"/>
        </w:rPr>
        <w:t xml:space="preserve">. Whatever the reason,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responding to what they perceive as</w:t>
      </w:r>
      <w:r w:rsidRPr="00CC5741">
        <w:rPr>
          <w:rFonts w:eastAsia="Cambria"/>
          <w:sz w:val="16"/>
        </w:rPr>
        <w:t xml:space="preserve"> the United States’ </w:t>
      </w:r>
      <w:r w:rsidRPr="00CC5741">
        <w:rPr>
          <w:rFonts w:eastAsia="Cambria"/>
          <w:u w:val="single"/>
        </w:rPr>
        <w:t>indifference by looking elsewhere</w:t>
      </w:r>
      <w:r w:rsidRPr="00CC5741">
        <w:rPr>
          <w:rFonts w:eastAsia="Cambria"/>
          <w:sz w:val="16"/>
        </w:rPr>
        <w:t xml:space="preserve">—especially toward China—for deeper engagement and advice on how to keep growing. At the same time, </w:t>
      </w:r>
      <w:r w:rsidRPr="00CC5741">
        <w:rPr>
          <w:rFonts w:eastAsia="Cambria"/>
          <w:u w:val="single"/>
        </w:rPr>
        <w:t>climate change</w:t>
      </w:r>
      <w:r w:rsidRPr="00CC5741">
        <w:rPr>
          <w:rFonts w:eastAsia="Cambria"/>
          <w:sz w:val="16"/>
        </w:rPr>
        <w:t xml:space="preserve">, the </w:t>
      </w:r>
      <w:r w:rsidRPr="00CC5741">
        <w:rPr>
          <w:rFonts w:eastAsia="Cambria"/>
          <w:u w:val="single"/>
        </w:rPr>
        <w:t>slowdown in</w:t>
      </w:r>
      <w:r w:rsidRPr="00CC5741">
        <w:rPr>
          <w:rFonts w:eastAsia="Cambria"/>
          <w:sz w:val="16"/>
        </w:rPr>
        <w:t xml:space="preserve"> global </w:t>
      </w:r>
      <w:r w:rsidRPr="00CC5741">
        <w:rPr>
          <w:rFonts w:eastAsia="Cambria"/>
          <w:u w:val="single"/>
        </w:rPr>
        <w:t>growth, and rising tensions in the Middle East</w:t>
      </w:r>
      <w:r w:rsidRPr="00CC5741">
        <w:rPr>
          <w:rFonts w:eastAsia="Cambria"/>
          <w:sz w:val="16"/>
        </w:rPr>
        <w:t xml:space="preserve"> and beyond </w:t>
      </w:r>
      <w:r w:rsidRPr="00CC5741">
        <w:rPr>
          <w:rFonts w:eastAsia="Cambria"/>
          <w:u w:val="single"/>
        </w:rPr>
        <w:t xml:space="preserve">have begun to </w:t>
      </w:r>
      <w:r w:rsidRPr="00CC5741">
        <w:rPr>
          <w:rFonts w:eastAsia="Cambria"/>
          <w:b/>
          <w:u w:val="single"/>
        </w:rPr>
        <w:t>threaten further progress</w:t>
      </w:r>
      <w:r w:rsidRPr="00CC5741">
        <w:rPr>
          <w:rFonts w:eastAsia="Cambria"/>
          <w:sz w:val="16"/>
        </w:rPr>
        <w:t xml:space="preserve">. As a result,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now </w:t>
      </w:r>
      <w:r w:rsidRPr="00CC5741">
        <w:rPr>
          <w:rFonts w:eastAsia="Cambria"/>
          <w:u w:val="single"/>
        </w:rPr>
        <w:t xml:space="preserve">risks missing out on a </w:t>
      </w:r>
      <w:r w:rsidRPr="00CC5741">
        <w:rPr>
          <w:rFonts w:eastAsia="Cambria"/>
          <w:b/>
          <w:u w:val="single"/>
        </w:rPr>
        <w:t>historic chance</w:t>
      </w:r>
      <w:r w:rsidRPr="00CC5741">
        <w:rPr>
          <w:rFonts w:eastAsia="Cambria"/>
          <w:u w:val="single"/>
        </w:rPr>
        <w:t xml:space="preserve"> to strengthen</w:t>
      </w:r>
      <w:r w:rsidRPr="00CC5741">
        <w:rPr>
          <w:rFonts w:eastAsia="Cambria"/>
          <w:sz w:val="16"/>
        </w:rPr>
        <w:t xml:space="preserve"> its </w:t>
      </w:r>
      <w:r w:rsidRPr="00CC5741">
        <w:rPr>
          <w:rFonts w:eastAsia="Cambria"/>
          <w:u w:val="single"/>
        </w:rPr>
        <w:t>global leadership and</w:t>
      </w:r>
      <w:r w:rsidRPr="00CC5741">
        <w:rPr>
          <w:rFonts w:eastAsia="Cambria"/>
          <w:sz w:val="16"/>
        </w:rPr>
        <w:t xml:space="preserve"> help </w:t>
      </w:r>
      <w:r w:rsidRPr="00CC5741">
        <w:rPr>
          <w:rFonts w:eastAsia="Cambria"/>
          <w:u w:val="single"/>
        </w:rPr>
        <w:t>create a safer</w:t>
      </w:r>
      <w:r w:rsidRPr="00CC5741">
        <w:rPr>
          <w:rFonts w:eastAsia="Cambria"/>
          <w:sz w:val="16"/>
        </w:rPr>
        <w:t xml:space="preserve">, more </w:t>
      </w:r>
      <w:r w:rsidRPr="00CC5741">
        <w:rPr>
          <w:rFonts w:eastAsia="Cambria"/>
          <w:u w:val="single"/>
        </w:rPr>
        <w:t>prosperous</w:t>
      </w:r>
      <w:r w:rsidRPr="00CC5741">
        <w:rPr>
          <w:rFonts w:eastAsia="Cambria"/>
          <w:sz w:val="16"/>
        </w:rPr>
        <w:t xml:space="preserve">, and more democratic </w:t>
      </w:r>
      <w:r w:rsidRPr="00CC5741">
        <w:rPr>
          <w:rFonts w:eastAsia="Cambria"/>
          <w:u w:val="single"/>
        </w:rPr>
        <w:t>world</w:t>
      </w:r>
      <w:r w:rsidRPr="00CC5741">
        <w:rPr>
          <w:rFonts w:eastAsia="Cambria"/>
          <w:sz w:val="16"/>
        </w:rPr>
        <w:t xml:space="preserve">—just at the moment when it could help the most. ONE GIANT LEAP </w:t>
      </w:r>
      <w:r w:rsidRPr="00CC5741">
        <w:rPr>
          <w:rFonts w:eastAsia="Cambria"/>
          <w:u w:val="single"/>
        </w:rPr>
        <w:t>Global poverty is falling faster</w:t>
      </w:r>
      <w:r w:rsidRPr="00CC5741">
        <w:rPr>
          <w:rFonts w:eastAsia="Cambria"/>
          <w:sz w:val="16"/>
        </w:rPr>
        <w:t xml:space="preserve"> today </w:t>
      </w:r>
      <w:r w:rsidRPr="00CC5741">
        <w:rPr>
          <w:rFonts w:eastAsia="Cambria"/>
          <w:u w:val="single"/>
        </w:rPr>
        <w:t>than at any time</w:t>
      </w:r>
      <w:r w:rsidRPr="00CC5741">
        <w:rPr>
          <w:rFonts w:eastAsia="Cambria"/>
          <w:sz w:val="16"/>
        </w:rPr>
        <w:t xml:space="preserve"> in human history. </w:t>
      </w:r>
      <w:r w:rsidRPr="00CC5741">
        <w:rPr>
          <w:rFonts w:eastAsia="Cambria"/>
          <w:u w:val="single"/>
        </w:rPr>
        <w:t>In 1993</w:t>
      </w:r>
      <w:r w:rsidRPr="00CC5741">
        <w:rPr>
          <w:rFonts w:eastAsia="Cambria"/>
          <w:sz w:val="16"/>
        </w:rPr>
        <w:t xml:space="preserve">, about </w:t>
      </w:r>
      <w:r w:rsidRPr="00CC5741">
        <w:rPr>
          <w:rFonts w:eastAsia="Cambria"/>
          <w:u w:val="single"/>
        </w:rPr>
        <w:t>two billion people were</w:t>
      </w:r>
      <w:r w:rsidRPr="00CC5741">
        <w:rPr>
          <w:rFonts w:eastAsia="Cambria"/>
          <w:sz w:val="16"/>
        </w:rPr>
        <w:t xml:space="preserve"> trapped </w:t>
      </w:r>
      <w:r w:rsidRPr="00CC5741">
        <w:rPr>
          <w:rFonts w:eastAsia="Cambria"/>
          <w:u w:val="single"/>
        </w:rPr>
        <w:t>in extreme poverty</w:t>
      </w:r>
      <w:r w:rsidRPr="00CC5741">
        <w:rPr>
          <w:rFonts w:eastAsia="Cambria"/>
          <w:sz w:val="16"/>
        </w:rPr>
        <w:t xml:space="preserve"> (defined by the World Bank as living on less than $1.90 per day); </w:t>
      </w:r>
      <w:r w:rsidRPr="00CC5741">
        <w:rPr>
          <w:rFonts w:eastAsia="Cambria"/>
          <w:u w:val="single"/>
        </w:rPr>
        <w:t>by 2012, that</w:t>
      </w:r>
      <w:r w:rsidRPr="00CC5741">
        <w:rPr>
          <w:rFonts w:eastAsia="Cambria"/>
          <w:sz w:val="16"/>
        </w:rPr>
        <w:t xml:space="preserve"> number had </w:t>
      </w:r>
      <w:r w:rsidRPr="00CC5741">
        <w:rPr>
          <w:rFonts w:eastAsia="Cambria"/>
          <w:u w:val="single"/>
        </w:rPr>
        <w:t>dropped to less than one billion</w:t>
      </w:r>
      <w:r w:rsidRPr="00CC5741">
        <w:rPr>
          <w:rFonts w:eastAsia="Cambria"/>
          <w:sz w:val="16"/>
        </w:rPr>
        <w:t xml:space="preserve">. The industrialization of China is a big part of the story, of course, but even excluding that country, the number of extreme poor has fallen by more than 400 million. Since the 1980s, </w:t>
      </w:r>
      <w:r w:rsidRPr="00CC5741">
        <w:rPr>
          <w:rFonts w:eastAsia="Cambria"/>
          <w:b/>
          <w:u w:val="single"/>
          <w:bdr w:val="single" w:sz="4" w:space="0" w:color="auto"/>
        </w:rPr>
        <w:t>more than 60 countries</w:t>
      </w:r>
      <w:r w:rsidRPr="00CC5741">
        <w:rPr>
          <w:rFonts w:eastAsia="Cambria"/>
          <w:u w:val="single"/>
        </w:rPr>
        <w:t xml:space="preserve"> have reduced</w:t>
      </w:r>
      <w:r w:rsidRPr="00CC5741">
        <w:rPr>
          <w:rFonts w:eastAsia="Cambria"/>
          <w:sz w:val="16"/>
        </w:rPr>
        <w:t xml:space="preserve"> the number of their </w:t>
      </w:r>
      <w:r w:rsidRPr="00CC5741">
        <w:rPr>
          <w:rFonts w:eastAsia="Cambria"/>
          <w:u w:val="single"/>
        </w:rPr>
        <w:t>citizens who are impoverished, even as their</w:t>
      </w:r>
      <w:r w:rsidRPr="00CC5741">
        <w:rPr>
          <w:rFonts w:eastAsia="Cambria"/>
          <w:sz w:val="16"/>
        </w:rPr>
        <w:t xml:space="preserve"> overall </w:t>
      </w:r>
      <w:r w:rsidRPr="00CC5741">
        <w:rPr>
          <w:rFonts w:eastAsia="Cambria"/>
          <w:u w:val="single"/>
        </w:rPr>
        <w:t>populations have grown</w:t>
      </w:r>
      <w:r w:rsidRPr="00CC5741">
        <w:rPr>
          <w:rFonts w:eastAsia="Cambria"/>
          <w:sz w:val="16"/>
        </w:rPr>
        <w:t xml:space="preserve">. This </w:t>
      </w:r>
      <w:r w:rsidRPr="00C43EE3">
        <w:rPr>
          <w:rFonts w:eastAsia="Cambria"/>
          <w:highlight w:val="cyan"/>
          <w:u w:val="single"/>
        </w:rPr>
        <w:t>decline in poverty has gone</w:t>
      </w:r>
      <w:r w:rsidRPr="00CC5741">
        <w:rPr>
          <w:rFonts w:eastAsia="Cambria"/>
          <w:sz w:val="16"/>
        </w:rPr>
        <w:t xml:space="preserve"> hand in hand </w:t>
      </w:r>
      <w:r w:rsidRPr="00C43EE3">
        <w:rPr>
          <w:rFonts w:eastAsia="Cambria"/>
          <w:highlight w:val="cyan"/>
          <w:u w:val="single"/>
        </w:rPr>
        <w:t>with</w:t>
      </w:r>
      <w:r w:rsidRPr="00CC5741">
        <w:rPr>
          <w:rFonts w:eastAsia="Cambria"/>
          <w:u w:val="single"/>
        </w:rPr>
        <w:t xml:space="preserve"> much </w:t>
      </w:r>
      <w:r w:rsidRPr="00C43EE3">
        <w:rPr>
          <w:rFonts w:eastAsia="Cambria"/>
          <w:b/>
          <w:highlight w:val="cyan"/>
          <w:u w:val="single"/>
          <w:bdr w:val="single" w:sz="4" w:space="0" w:color="auto"/>
        </w:rPr>
        <w:t>faster economic growth</w:t>
      </w:r>
      <w:r w:rsidRPr="00CC5741">
        <w:rPr>
          <w:rFonts w:eastAsia="Cambria"/>
          <w:sz w:val="16"/>
        </w:rPr>
        <w:t xml:space="preserve">. Between 1977 and 1994, the growth in </w:t>
      </w:r>
      <w:r w:rsidRPr="00CC5741">
        <w:rPr>
          <w:rFonts w:eastAsia="Cambria"/>
          <w:u w:val="single"/>
        </w:rPr>
        <w:t>per capita GDP</w:t>
      </w:r>
      <w:r w:rsidRPr="00CC5741">
        <w:rPr>
          <w:rFonts w:eastAsia="Cambria"/>
          <w:sz w:val="16"/>
        </w:rPr>
        <w:t xml:space="preserve"> across the developing countries averaged zero; since 1995, that figure has </w:t>
      </w:r>
      <w:r w:rsidRPr="00CC5741">
        <w:rPr>
          <w:rFonts w:eastAsia="Cambria"/>
          <w:u w:val="single"/>
        </w:rPr>
        <w:t>shot up to three percent</w:t>
      </w:r>
      <w:r w:rsidRPr="00CC5741">
        <w:rPr>
          <w:rFonts w:eastAsia="Cambria"/>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C5741">
        <w:rPr>
          <w:rFonts w:eastAsia="Cambria"/>
          <w:u w:val="single"/>
        </w:rPr>
        <w:t>going backward has become much less common</w:t>
      </w:r>
      <w:r w:rsidRPr="00CC5741">
        <w:rPr>
          <w:rFonts w:eastAsia="Cambria"/>
          <w:sz w:val="16"/>
        </w:rPr>
        <w:t xml:space="preserve">: in the earlier period, more than 50 developing countries recorded negative growth, but in the later one, </w:t>
      </w:r>
      <w:r w:rsidRPr="00CC5741">
        <w:rPr>
          <w:rFonts w:eastAsia="Cambria"/>
          <w:u w:val="single"/>
        </w:rPr>
        <w:t>just ten did</w:t>
      </w:r>
      <w:r w:rsidRPr="00CC5741">
        <w:rPr>
          <w:rFonts w:eastAsia="Cambria"/>
          <w:sz w:val="16"/>
        </w:rPr>
        <w:t xml:space="preserve">. The </w:t>
      </w:r>
      <w:r w:rsidRPr="00CC5741">
        <w:rPr>
          <w:rFonts w:eastAsia="Cambria"/>
          <w:b/>
          <w:u w:val="single"/>
          <w:bdr w:val="single" w:sz="4" w:space="0" w:color="auto"/>
        </w:rPr>
        <w:t>improvements in health</w:t>
      </w:r>
      <w:r w:rsidRPr="00CC5741">
        <w:rPr>
          <w:rFonts w:eastAsia="Cambria"/>
          <w:u w:val="single"/>
        </w:rPr>
        <w:t xml:space="preserve"> have been even bigger</w:t>
      </w:r>
      <w:r w:rsidRPr="00CC5741">
        <w:rPr>
          <w:rFonts w:eastAsia="Cambria"/>
          <w:sz w:val="16"/>
        </w:rPr>
        <w:t xml:space="preserve">. In 1960, </w:t>
      </w:r>
      <w:r w:rsidRPr="00CC5741">
        <w:rPr>
          <w:rFonts w:eastAsia="Cambria"/>
          <w:u w:val="single"/>
        </w:rPr>
        <w:t>22 percent of children</w:t>
      </w:r>
      <w:r w:rsidRPr="00CC5741">
        <w:rPr>
          <w:rFonts w:eastAsia="Cambria"/>
          <w:sz w:val="16"/>
        </w:rPr>
        <w:t xml:space="preserve"> in developing countries </w:t>
      </w:r>
      <w:r w:rsidRPr="00CC5741">
        <w:rPr>
          <w:rFonts w:eastAsia="Cambria"/>
          <w:u w:val="single"/>
        </w:rPr>
        <w:t>died before their fifth birthday, but by 2013, only five percent</w:t>
      </w:r>
      <w:r w:rsidRPr="00CC5741">
        <w:rPr>
          <w:rFonts w:eastAsia="Cambria"/>
          <w:sz w:val="16"/>
        </w:rPr>
        <w:t xml:space="preserve"> did. Diarrhea killed five million children a year in 1990 but claimed fewer than one million in 2014. </w:t>
      </w:r>
      <w:r w:rsidRPr="00C43EE3">
        <w:rPr>
          <w:rFonts w:eastAsia="Cambria"/>
          <w:b/>
          <w:highlight w:val="cyan"/>
          <w:u w:val="single"/>
          <w:bdr w:val="single" w:sz="4" w:space="0" w:color="auto"/>
        </w:rPr>
        <w:t>Half as many people</w:t>
      </w:r>
      <w:r w:rsidRPr="00CC5741">
        <w:rPr>
          <w:rFonts w:eastAsia="Cambria"/>
          <w:sz w:val="16"/>
        </w:rPr>
        <w:t xml:space="preserve"> now </w:t>
      </w:r>
      <w:r w:rsidRPr="00C43EE3">
        <w:rPr>
          <w:rFonts w:eastAsia="Cambria"/>
          <w:b/>
          <w:highlight w:val="cyan"/>
          <w:u w:val="single"/>
        </w:rPr>
        <w:t>die</w:t>
      </w:r>
      <w:r w:rsidRPr="00C43EE3">
        <w:rPr>
          <w:rFonts w:eastAsia="Cambria"/>
          <w:highlight w:val="cyan"/>
          <w:u w:val="single"/>
        </w:rPr>
        <w:t xml:space="preserve"> </w:t>
      </w:r>
      <w:r w:rsidRPr="00C43EE3">
        <w:rPr>
          <w:rFonts w:eastAsia="Cambria"/>
          <w:highlight w:val="cyan"/>
          <w:u w:val="single"/>
        </w:rPr>
        <w:lastRenderedPageBreak/>
        <w:t>from malaria</w:t>
      </w:r>
      <w:r w:rsidRPr="00CC5741">
        <w:rPr>
          <w:rFonts w:eastAsia="Cambria"/>
          <w:sz w:val="16"/>
        </w:rPr>
        <w:t xml:space="preserve"> as did in 2000, and </w:t>
      </w:r>
      <w:r w:rsidRPr="00CC5741">
        <w:rPr>
          <w:rFonts w:eastAsia="Cambria"/>
          <w:u w:val="single"/>
        </w:rPr>
        <w:t>deaths from tuberculosis and AIDS</w:t>
      </w:r>
      <w:r w:rsidRPr="00CC5741">
        <w:rPr>
          <w:rFonts w:eastAsia="Cambria"/>
          <w:sz w:val="16"/>
        </w:rPr>
        <w:t xml:space="preserve"> have both </w:t>
      </w:r>
      <w:r w:rsidRPr="00CC5741">
        <w:rPr>
          <w:rFonts w:eastAsia="Cambria"/>
          <w:u w:val="single"/>
        </w:rPr>
        <w:t>dropped by a third</w:t>
      </w:r>
      <w:r w:rsidRPr="00CC5741">
        <w:rPr>
          <w:rFonts w:eastAsia="Cambria"/>
          <w:sz w:val="16"/>
        </w:rPr>
        <w:t xml:space="preserve">. The share of </w:t>
      </w:r>
      <w:r w:rsidRPr="00CC5741">
        <w:rPr>
          <w:rFonts w:eastAsia="Cambria"/>
          <w:u w:val="single"/>
        </w:rPr>
        <w:t>people living with chronic hunger has fallen by</w:t>
      </w:r>
      <w:r w:rsidRPr="00CC5741">
        <w:rPr>
          <w:rFonts w:eastAsia="Cambria"/>
          <w:sz w:val="16"/>
        </w:rPr>
        <w:t xml:space="preserve"> almost </w:t>
      </w:r>
      <w:r w:rsidRPr="00CC5741">
        <w:rPr>
          <w:rFonts w:eastAsia="Cambria"/>
          <w:u w:val="single"/>
        </w:rPr>
        <w:t xml:space="preserve">half since the mid-1990s. </w:t>
      </w:r>
      <w:r w:rsidRPr="00C43EE3">
        <w:rPr>
          <w:rFonts w:eastAsia="Cambria"/>
          <w:b/>
          <w:highlight w:val="cyan"/>
          <w:u w:val="single"/>
          <w:bdr w:val="single" w:sz="4" w:space="0" w:color="auto"/>
        </w:rPr>
        <w:t>Life expectancy</w:t>
      </w:r>
      <w:r w:rsidRPr="00CC5741">
        <w:rPr>
          <w:rFonts w:eastAsia="Cambria"/>
          <w:u w:val="single"/>
        </w:rPr>
        <w:t xml:space="preserve"> at birth</w:t>
      </w:r>
      <w:r w:rsidRPr="00CC5741">
        <w:rPr>
          <w:rFonts w:eastAsia="Cambria"/>
          <w:sz w:val="16"/>
        </w:rPr>
        <w:t xml:space="preserve"> in developing countries </w:t>
      </w:r>
      <w:r w:rsidRPr="00CC5741">
        <w:rPr>
          <w:rFonts w:eastAsia="Cambria"/>
          <w:u w:val="single"/>
        </w:rPr>
        <w:t xml:space="preserve">has </w:t>
      </w:r>
      <w:r w:rsidRPr="00C43EE3">
        <w:rPr>
          <w:rFonts w:eastAsia="Cambria"/>
          <w:b/>
          <w:highlight w:val="cyan"/>
          <w:u w:val="single"/>
        </w:rPr>
        <w:t>lengthened by</w:t>
      </w:r>
      <w:r w:rsidRPr="00CC5741">
        <w:rPr>
          <w:rFonts w:eastAsia="Cambria"/>
          <w:sz w:val="16"/>
        </w:rPr>
        <w:t xml:space="preserve"> nearly </w:t>
      </w:r>
      <w:r w:rsidRPr="00C43EE3">
        <w:rPr>
          <w:rFonts w:eastAsia="Cambria"/>
          <w:b/>
          <w:highlight w:val="cyan"/>
          <w:u w:val="single"/>
        </w:rPr>
        <w:t>one-third</w:t>
      </w:r>
      <w:r w:rsidRPr="00CC5741">
        <w:rPr>
          <w:rFonts w:eastAsia="Cambria"/>
          <w:sz w:val="16"/>
        </w:rPr>
        <w:t xml:space="preserve">, from 50 years in 1960 to 65 years today. These </w:t>
      </w:r>
      <w:r w:rsidRPr="00CC5741">
        <w:rPr>
          <w:rFonts w:eastAsia="Cambria"/>
          <w:u w:val="single"/>
        </w:rPr>
        <w:t>improvements in health</w:t>
      </w:r>
      <w:r w:rsidRPr="00CC5741">
        <w:rPr>
          <w:rFonts w:eastAsia="Cambria"/>
          <w:sz w:val="16"/>
        </w:rPr>
        <w:t xml:space="preserve"> have </w:t>
      </w:r>
      <w:r w:rsidRPr="00CC5741">
        <w:rPr>
          <w:rFonts w:eastAsia="Cambria"/>
          <w:u w:val="single"/>
        </w:rPr>
        <w:t>left no country untouched</w:t>
      </w:r>
      <w:r w:rsidRPr="00CC5741">
        <w:rPr>
          <w:rFonts w:eastAsia="Cambria"/>
          <w:sz w:val="16"/>
        </w:rPr>
        <w:t xml:space="preserve">, even the worst-governed ones. Consider this: </w:t>
      </w:r>
      <w:r w:rsidRPr="00CC5741">
        <w:rPr>
          <w:rFonts w:eastAsia="Cambria"/>
          <w:u w:val="single"/>
        </w:rPr>
        <w:t>the rate of child death</w:t>
      </w:r>
      <w:r w:rsidRPr="00CC5741">
        <w:rPr>
          <w:rFonts w:eastAsia="Cambria"/>
          <w:sz w:val="16"/>
        </w:rPr>
        <w:t xml:space="preserve"> has </w:t>
      </w:r>
      <w:r w:rsidRPr="00CC5741">
        <w:rPr>
          <w:rFonts w:eastAsia="Cambria"/>
          <w:u w:val="single"/>
        </w:rPr>
        <w:t>declined in every single country</w:t>
      </w:r>
      <w:r w:rsidRPr="00CC5741">
        <w:rPr>
          <w:rFonts w:eastAsia="Cambria"/>
          <w:sz w:val="16"/>
        </w:rPr>
        <w:t xml:space="preserve"> (at least those where data are available) since 1980. Meanwhile, </w:t>
      </w:r>
      <w:r w:rsidRPr="00CC5741">
        <w:rPr>
          <w:rFonts w:eastAsia="Cambria"/>
          <w:u w:val="single"/>
        </w:rPr>
        <w:t>far more children are enrolling in</w:t>
      </w:r>
      <w:r w:rsidRPr="00CC5741">
        <w:rPr>
          <w:rFonts w:eastAsia="Cambria"/>
          <w:sz w:val="16"/>
        </w:rPr>
        <w:t xml:space="preserve"> and completing </w:t>
      </w:r>
      <w:r w:rsidRPr="00CC5741">
        <w:rPr>
          <w:rFonts w:eastAsia="Cambria"/>
          <w:u w:val="single"/>
        </w:rPr>
        <w:t>school</w:t>
      </w:r>
      <w:r w:rsidRPr="00CC5741">
        <w:rPr>
          <w:rFonts w:eastAsia="Cambria"/>
          <w:sz w:val="16"/>
        </w:rPr>
        <w:t xml:space="preserve">. In the late 1980s, only 72 percent of all primary-school-age children attended school; now, </w:t>
      </w:r>
      <w:r w:rsidRPr="00CC5741">
        <w:rPr>
          <w:rFonts w:eastAsia="Cambria"/>
          <w:u w:val="single"/>
        </w:rPr>
        <w:t>the figure exceeds 87 percent. Girls</w:t>
      </w:r>
      <w:r w:rsidRPr="00CC5741">
        <w:rPr>
          <w:rFonts w:eastAsia="Cambria"/>
          <w:sz w:val="16"/>
        </w:rPr>
        <w:t xml:space="preserve"> in developing countries have </w:t>
      </w:r>
      <w:r w:rsidRPr="00CC5741">
        <w:rPr>
          <w:rFonts w:eastAsia="Cambria"/>
          <w:u w:val="single"/>
        </w:rPr>
        <w:t>enjoyed the biggest gains</w:t>
      </w:r>
      <w:r w:rsidRPr="00CC5741">
        <w:rPr>
          <w:rFonts w:eastAsia="Cambria"/>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C5741">
        <w:rPr>
          <w:rFonts w:eastAsia="Cambria"/>
          <w:u w:val="single"/>
        </w:rPr>
        <w:t>in the 1980s, dictators began to fall</w:t>
      </w:r>
      <w:r w:rsidRPr="00CC5741">
        <w:rPr>
          <w:rFonts w:eastAsia="Cambria"/>
          <w:sz w:val="16"/>
        </w:rPr>
        <w:t xml:space="preserve">, a process that accelerated after the Cold War. In 1983, only 17 of 109 developing countries qualified as </w:t>
      </w:r>
      <w:r w:rsidRPr="00C43EE3">
        <w:rPr>
          <w:rFonts w:eastAsia="Cambria"/>
          <w:highlight w:val="cyan"/>
          <w:u w:val="single"/>
        </w:rPr>
        <w:t>democracies</w:t>
      </w:r>
      <w:r w:rsidRPr="00CC5741">
        <w:rPr>
          <w:rFonts w:eastAsia="Cambria"/>
          <w:sz w:val="16"/>
        </w:rPr>
        <w:t xml:space="preserve">, based on data from Freedom House and the Center for Systemic Peace; by 2013, the number </w:t>
      </w:r>
      <w:r w:rsidRPr="00CC5741">
        <w:rPr>
          <w:rFonts w:eastAsia="Cambria"/>
          <w:u w:val="single"/>
        </w:rPr>
        <w:t xml:space="preserve">had </w:t>
      </w:r>
      <w:r w:rsidRPr="00CC5741">
        <w:rPr>
          <w:rFonts w:eastAsia="Cambria"/>
          <w:b/>
          <w:u w:val="single"/>
          <w:bdr w:val="single" w:sz="4" w:space="0" w:color="auto"/>
        </w:rPr>
        <w:t xml:space="preserve">more than </w:t>
      </w:r>
      <w:r w:rsidRPr="00C43EE3">
        <w:rPr>
          <w:rFonts w:eastAsia="Cambria"/>
          <w:b/>
          <w:highlight w:val="cyan"/>
          <w:u w:val="single"/>
          <w:bdr w:val="single" w:sz="4" w:space="0" w:color="auto"/>
        </w:rPr>
        <w:t>tripled</w:t>
      </w:r>
      <w:r w:rsidRPr="00CC5741">
        <w:rPr>
          <w:rFonts w:eastAsia="Cambria"/>
          <w:sz w:val="16"/>
        </w:rPr>
        <w:t xml:space="preserve">, to 56 (and that’s not counting the many more developing countries with populations of less than one million). As those numbers suggest, </w:t>
      </w:r>
      <w:r w:rsidRPr="00CC5741">
        <w:rPr>
          <w:rFonts w:eastAsia="Cambria"/>
          <w:u w:val="single"/>
        </w:rPr>
        <w:t>power</w:t>
      </w:r>
      <w:r w:rsidRPr="00CC5741">
        <w:rPr>
          <w:rFonts w:eastAsia="Cambria"/>
          <w:sz w:val="16"/>
        </w:rPr>
        <w:t xml:space="preserve"> today </w:t>
      </w:r>
      <w:r w:rsidRPr="00CC5741">
        <w:rPr>
          <w:rFonts w:eastAsia="Cambria"/>
          <w:u w:val="single"/>
        </w:rPr>
        <w:t>is far more likely to be transferred through</w:t>
      </w:r>
      <w:r w:rsidRPr="00CC5741">
        <w:rPr>
          <w:rFonts w:eastAsia="Cambria"/>
          <w:sz w:val="16"/>
        </w:rPr>
        <w:t xml:space="preserve"> the </w:t>
      </w:r>
      <w:r w:rsidRPr="00CC5741">
        <w:rPr>
          <w:rFonts w:eastAsia="Cambria"/>
          <w:u w:val="single"/>
        </w:rPr>
        <w:t>ballot</w:t>
      </w:r>
      <w:r w:rsidRPr="00CC5741">
        <w:rPr>
          <w:rFonts w:eastAsia="Cambria"/>
          <w:sz w:val="16"/>
        </w:rPr>
        <w:t xml:space="preserve"> box </w:t>
      </w:r>
      <w:r w:rsidRPr="00CC5741">
        <w:rPr>
          <w:rFonts w:eastAsia="Cambria"/>
          <w:u w:val="single"/>
        </w:rPr>
        <w:t>than</w:t>
      </w:r>
      <w:r w:rsidRPr="00CC5741">
        <w:rPr>
          <w:rFonts w:eastAsia="Cambria"/>
          <w:sz w:val="16"/>
        </w:rPr>
        <w:t xml:space="preserve"> through </w:t>
      </w:r>
      <w:r w:rsidRPr="00CC5741">
        <w:rPr>
          <w:rFonts w:eastAsia="Cambria"/>
          <w:u w:val="single"/>
        </w:rPr>
        <w:t>violence</w:t>
      </w:r>
      <w:r w:rsidRPr="00CC5741">
        <w:rPr>
          <w:rFonts w:eastAsia="Cambria"/>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C5741">
        <w:rPr>
          <w:rFonts w:eastAsia="Cambria"/>
          <w:u w:val="single"/>
        </w:rPr>
        <w:t>individual freedoms</w:t>
      </w:r>
      <w:r w:rsidRPr="00CC5741">
        <w:rPr>
          <w:rFonts w:eastAsia="Cambria"/>
          <w:sz w:val="16"/>
        </w:rPr>
        <w:t xml:space="preserve"> and rights </w:t>
      </w:r>
      <w:r w:rsidRPr="00CC5741">
        <w:rPr>
          <w:rFonts w:eastAsia="Cambria"/>
          <w:u w:val="single"/>
        </w:rPr>
        <w:t>are honored</w:t>
      </w:r>
      <w:r w:rsidRPr="00CC5741">
        <w:rPr>
          <w:rFonts w:eastAsia="Cambria"/>
          <w:sz w:val="16"/>
        </w:rPr>
        <w:t xml:space="preserve"> to a much greater degree, </w:t>
      </w:r>
      <w:r w:rsidRPr="00CC5741">
        <w:rPr>
          <w:rFonts w:eastAsia="Cambria"/>
          <w:u w:val="single"/>
        </w:rPr>
        <w:t xml:space="preserve">human rights </w:t>
      </w:r>
      <w:r w:rsidRPr="00CC5741">
        <w:rPr>
          <w:rFonts w:eastAsia="Cambria"/>
          <w:b/>
          <w:u w:val="single"/>
        </w:rPr>
        <w:t xml:space="preserve">abuses are </w:t>
      </w:r>
      <w:r w:rsidRPr="00CC5741">
        <w:rPr>
          <w:rFonts w:eastAsia="Cambria"/>
          <w:b/>
          <w:u w:val="single"/>
          <w:bdr w:val="single" w:sz="4" w:space="0" w:color="auto"/>
        </w:rPr>
        <w:t>rarer</w:t>
      </w:r>
      <w:r w:rsidRPr="00CC5741">
        <w:rPr>
          <w:rFonts w:eastAsia="Cambria"/>
          <w:sz w:val="16"/>
        </w:rPr>
        <w:t xml:space="preserve">, and legislative bodies have more power. </w:t>
      </w:r>
      <w:r w:rsidRPr="00CC5741">
        <w:rPr>
          <w:rFonts w:eastAsia="Cambria"/>
          <w:u w:val="single"/>
        </w:rPr>
        <w:t>Yes, many</w:t>
      </w:r>
      <w:r w:rsidRPr="00CC5741">
        <w:rPr>
          <w:rFonts w:eastAsia="Cambria"/>
          <w:sz w:val="16"/>
        </w:rPr>
        <w:t xml:space="preserve"> of these new </w:t>
      </w:r>
      <w:r w:rsidRPr="00CC5741">
        <w:rPr>
          <w:rFonts w:eastAsia="Cambria"/>
          <w:u w:val="single"/>
        </w:rPr>
        <w:t>democracies have problems. And yes, the march</w:t>
      </w:r>
      <w:r w:rsidRPr="00CC5741">
        <w:rPr>
          <w:rFonts w:eastAsia="Cambria"/>
          <w:sz w:val="16"/>
        </w:rPr>
        <w:t xml:space="preserve"> toward democracy </w:t>
      </w:r>
      <w:r w:rsidRPr="00CC5741">
        <w:rPr>
          <w:rFonts w:eastAsia="Cambria"/>
          <w:u w:val="single"/>
        </w:rPr>
        <w:t>has slowed</w:t>
      </w:r>
      <w:r w:rsidRPr="00CC5741">
        <w:rPr>
          <w:rFonts w:eastAsia="Cambria"/>
          <w:sz w:val="16"/>
        </w:rPr>
        <w:t xml:space="preserve"> since 2005—and even reversed in some countries, such as Thailand and Venezuela. </w:t>
      </w:r>
      <w:r w:rsidRPr="00CC5741">
        <w:rPr>
          <w:rFonts w:eastAsia="Cambria"/>
          <w:u w:val="single"/>
        </w:rPr>
        <w:t>But in many more</w:t>
      </w:r>
      <w:r w:rsidRPr="00CC5741">
        <w:rPr>
          <w:rFonts w:eastAsia="Cambria"/>
          <w:sz w:val="16"/>
        </w:rPr>
        <w:t>—from Brazil to Mongolia to Senegal—</w:t>
      </w:r>
      <w:r w:rsidRPr="00CC5741">
        <w:rPr>
          <w:rFonts w:eastAsia="Cambria"/>
          <w:u w:val="single"/>
        </w:rPr>
        <w:t>democracy has deepened. Never</w:t>
      </w:r>
      <w:r w:rsidRPr="00CC5741">
        <w:rPr>
          <w:rFonts w:eastAsia="Cambria"/>
          <w:sz w:val="16"/>
        </w:rPr>
        <w:t xml:space="preserve"> before in history </w:t>
      </w:r>
      <w:r w:rsidRPr="00CC5741">
        <w:rPr>
          <w:rFonts w:eastAsia="Cambria"/>
          <w:u w:val="single"/>
        </w:rPr>
        <w:t xml:space="preserve">have so many </w:t>
      </w:r>
      <w:r w:rsidRPr="00CC5741">
        <w:rPr>
          <w:rFonts w:eastAsia="Cambria"/>
          <w:b/>
          <w:u w:val="single"/>
        </w:rPr>
        <w:t>developing countries been so democratic</w:t>
      </w:r>
      <w:r w:rsidRPr="00CC5741">
        <w:rPr>
          <w:rFonts w:eastAsia="Cambria"/>
          <w:u w:val="single"/>
        </w:rPr>
        <w:t>. As states</w:t>
      </w:r>
      <w:r w:rsidRPr="00CC5741">
        <w:rPr>
          <w:rFonts w:eastAsia="Cambria"/>
          <w:sz w:val="16"/>
        </w:rPr>
        <w:t xml:space="preserve"> have </w:t>
      </w:r>
      <w:r w:rsidRPr="00CC5741">
        <w:rPr>
          <w:rFonts w:eastAsia="Cambria"/>
          <w:u w:val="single"/>
        </w:rPr>
        <w:t>become</w:t>
      </w:r>
      <w:r w:rsidRPr="00CC5741">
        <w:rPr>
          <w:rFonts w:eastAsia="Cambria"/>
          <w:sz w:val="16"/>
        </w:rPr>
        <w:t xml:space="preserve"> wealthier and more </w:t>
      </w:r>
      <w:r w:rsidRPr="00CC5741">
        <w:rPr>
          <w:rFonts w:eastAsia="Cambria"/>
          <w:u w:val="single"/>
        </w:rPr>
        <w:t xml:space="preserve">democratic, </w:t>
      </w:r>
      <w:r w:rsidRPr="00CC5741">
        <w:rPr>
          <w:rFonts w:eastAsia="Cambria"/>
          <w:b/>
          <w:u w:val="single"/>
          <w:bdr w:val="single" w:sz="4" w:space="0" w:color="auto"/>
        </w:rPr>
        <w:t>conflict and violence</w:t>
      </w:r>
      <w:r w:rsidRPr="00CC5741">
        <w:rPr>
          <w:rFonts w:eastAsia="Cambria"/>
          <w:sz w:val="16"/>
        </w:rPr>
        <w:t xml:space="preserve"> within them have </w:t>
      </w:r>
      <w:r w:rsidRPr="00CC5741">
        <w:rPr>
          <w:rFonts w:eastAsia="Cambria"/>
          <w:u w:val="single"/>
        </w:rPr>
        <w:t>declined</w:t>
      </w:r>
      <w:r w:rsidRPr="00CC5741">
        <w:rPr>
          <w:rFonts w:eastAsia="Cambria"/>
          <w:sz w:val="16"/>
        </w:rPr>
        <w:t xml:space="preserve">. Those who think otherwise should remember that as recently as </w:t>
      </w:r>
      <w:r w:rsidRPr="00CC5741">
        <w:rPr>
          <w:rFonts w:eastAsia="Cambria"/>
          <w:u w:val="single"/>
        </w:rPr>
        <w:t>the 1980s and early 1990s</w:t>
      </w:r>
      <w:r w:rsidRPr="00CC5741">
        <w:rPr>
          <w:rFonts w:eastAsia="Cambria"/>
          <w:sz w:val="16"/>
        </w:rPr>
        <w:t xml:space="preserve">, much of </w:t>
      </w:r>
      <w:r w:rsidRPr="00CC5741">
        <w:rPr>
          <w:rFonts w:eastAsia="Cambria"/>
          <w:u w:val="single"/>
        </w:rPr>
        <w:t>the world was aflame, from Central America to</w:t>
      </w:r>
      <w:r w:rsidRPr="00CC5741">
        <w:rPr>
          <w:rFonts w:eastAsia="Cambria"/>
          <w:sz w:val="16"/>
        </w:rPr>
        <w:t xml:space="preserve"> Southeast Asia to </w:t>
      </w:r>
      <w:r w:rsidRPr="00CC5741">
        <w:rPr>
          <w:rFonts w:eastAsia="Cambria"/>
          <w:u w:val="single"/>
        </w:rPr>
        <w:t>West Africa. There were half as many civil wars in the last decade</w:t>
      </w:r>
      <w:r w:rsidRPr="00CC5741">
        <w:rPr>
          <w:rFonts w:eastAsia="Cambria"/>
          <w:sz w:val="16"/>
        </w:rPr>
        <w:t xml:space="preserve"> as there were in the 1980s, and the </w:t>
      </w:r>
      <w:r w:rsidRPr="00CC5741">
        <w:rPr>
          <w:rFonts w:eastAsia="Cambria"/>
          <w:u w:val="single"/>
        </w:rPr>
        <w:t xml:space="preserve">number of </w:t>
      </w:r>
      <w:r w:rsidRPr="00C43EE3">
        <w:rPr>
          <w:rFonts w:eastAsia="Cambria"/>
          <w:highlight w:val="cyan"/>
          <w:u w:val="single"/>
        </w:rPr>
        <w:t>people killed in</w:t>
      </w:r>
      <w:r w:rsidRPr="00CC5741">
        <w:rPr>
          <w:rFonts w:eastAsia="Cambria"/>
          <w:sz w:val="16"/>
        </w:rPr>
        <w:t xml:space="preserve"> armed </w:t>
      </w:r>
      <w:r w:rsidRPr="00C43EE3">
        <w:rPr>
          <w:rFonts w:eastAsia="Cambria"/>
          <w:highlight w:val="cyan"/>
          <w:u w:val="single"/>
        </w:rPr>
        <w:t xml:space="preserve">conflicts has </w:t>
      </w:r>
      <w:r w:rsidRPr="00C43EE3">
        <w:rPr>
          <w:rFonts w:eastAsia="Cambria"/>
          <w:b/>
          <w:highlight w:val="cyan"/>
          <w:u w:val="single"/>
          <w:bdr w:val="single" w:sz="4" w:space="0" w:color="auto"/>
        </w:rPr>
        <w:t>fallen by three-quarters</w:t>
      </w:r>
      <w:r w:rsidRPr="00CC5741">
        <w:rPr>
          <w:rFonts w:eastAsia="Cambria"/>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C5741">
        <w:rPr>
          <w:rFonts w:eastAsia="Cambria"/>
          <w:u w:val="single"/>
        </w:rPr>
        <w:t>developing countries introduced</w:t>
      </w:r>
      <w:r w:rsidRPr="00CC5741">
        <w:rPr>
          <w:rFonts w:eastAsia="Cambria"/>
          <w:sz w:val="16"/>
        </w:rPr>
        <w:t xml:space="preserve"> more </w:t>
      </w:r>
      <w:r w:rsidRPr="00CC5741">
        <w:rPr>
          <w:rFonts w:eastAsia="Cambria"/>
          <w:u w:val="single"/>
        </w:rPr>
        <w:t>market-based</w:t>
      </w:r>
      <w:r w:rsidRPr="00CC5741">
        <w:rPr>
          <w:rFonts w:eastAsia="Cambria"/>
          <w:sz w:val="16"/>
        </w:rPr>
        <w:t xml:space="preserve"> economic </w:t>
      </w:r>
      <w:r w:rsidRPr="00CC5741">
        <w:rPr>
          <w:rFonts w:eastAsia="Cambria"/>
          <w:u w:val="single"/>
        </w:rPr>
        <w:t>systems and</w:t>
      </w:r>
      <w:r w:rsidRPr="00CC5741">
        <w:rPr>
          <w:rFonts w:eastAsia="Cambria"/>
          <w:sz w:val="16"/>
        </w:rPr>
        <w:t xml:space="preserve"> more </w:t>
      </w:r>
      <w:r w:rsidRPr="00CC5741">
        <w:rPr>
          <w:rFonts w:eastAsia="Cambria"/>
          <w:u w:val="single"/>
        </w:rPr>
        <w:t>democracy</w:t>
      </w:r>
      <w:r w:rsidRPr="00CC5741">
        <w:rPr>
          <w:rFonts w:eastAsia="Cambria"/>
          <w:sz w:val="16"/>
        </w:rPr>
        <w:t xml:space="preserve">. Second, </w:t>
      </w:r>
      <w:r w:rsidRPr="00CC5741">
        <w:rPr>
          <w:rFonts w:eastAsia="Cambria"/>
          <w:u w:val="single"/>
        </w:rPr>
        <w:t>globalization created vast</w:t>
      </w:r>
      <w:r w:rsidRPr="00CC5741">
        <w:rPr>
          <w:rFonts w:eastAsia="Cambria"/>
          <w:sz w:val="16"/>
        </w:rPr>
        <w:t xml:space="preserve"> new opportunities for economic </w:t>
      </w:r>
      <w:r w:rsidRPr="00CC5741">
        <w:rPr>
          <w:rFonts w:eastAsia="Cambria"/>
          <w:u w:val="single"/>
        </w:rPr>
        <w:t>growth. Increased flows of</w:t>
      </w:r>
      <w:r w:rsidRPr="00CC5741">
        <w:rPr>
          <w:rFonts w:eastAsia="Cambria"/>
          <w:sz w:val="16"/>
        </w:rPr>
        <w:t xml:space="preserve"> trade, </w:t>
      </w:r>
      <w:r w:rsidRPr="00CC5741">
        <w:rPr>
          <w:rFonts w:eastAsia="Cambria"/>
          <w:u w:val="single"/>
        </w:rPr>
        <w:t>investment</w:t>
      </w:r>
      <w:r w:rsidRPr="00CC5741">
        <w:rPr>
          <w:rFonts w:eastAsia="Cambria"/>
          <w:sz w:val="16"/>
        </w:rPr>
        <w:t xml:space="preserve">, information, and technology created more jobs and </w:t>
      </w:r>
      <w:r w:rsidRPr="00CC5741">
        <w:rPr>
          <w:rFonts w:eastAsia="Cambria"/>
          <w:u w:val="single"/>
        </w:rPr>
        <w:t>improved living standards</w:t>
      </w:r>
      <w:r w:rsidRPr="00CC5741">
        <w:rPr>
          <w:rFonts w:eastAsia="Cambria"/>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C5741">
        <w:rPr>
          <w:rFonts w:eastAsia="Cambria"/>
          <w:b/>
          <w:u w:val="single"/>
          <w:bdr w:val="single" w:sz="4" w:space="0" w:color="auto"/>
        </w:rPr>
        <w:t>incredibly wide-ranging progress</w:t>
      </w:r>
      <w:r w:rsidRPr="00CC5741">
        <w:rPr>
          <w:rFonts w:eastAsia="Cambria"/>
          <w:u w:val="single"/>
        </w:rPr>
        <w:t xml:space="preserve"> should not obscure</w:t>
      </w:r>
      <w:r w:rsidRPr="00CC5741">
        <w:rPr>
          <w:rFonts w:eastAsia="Cambria"/>
          <w:sz w:val="16"/>
        </w:rPr>
        <w:t xml:space="preserve"> the considerable </w:t>
      </w:r>
      <w:r w:rsidRPr="00CC5741">
        <w:rPr>
          <w:rFonts w:eastAsia="Cambria"/>
          <w:u w:val="single"/>
        </w:rPr>
        <w:t>work that remains</w:t>
      </w:r>
      <w:r w:rsidRPr="00CC5741">
        <w:rPr>
          <w:rFonts w:eastAsia="Cambria"/>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C5741">
        <w:rPr>
          <w:rFonts w:eastAsia="Cambria"/>
          <w:u w:val="single"/>
        </w:rPr>
        <w:t xml:space="preserve">an </w:t>
      </w:r>
      <w:r w:rsidRPr="00CC5741">
        <w:rPr>
          <w:rFonts w:eastAsia="Cambria"/>
          <w:b/>
          <w:u w:val="single"/>
          <w:bdr w:val="single" w:sz="4" w:space="0" w:color="auto"/>
        </w:rPr>
        <w:t>enormous transformation</w:t>
      </w:r>
      <w:r w:rsidRPr="00CC5741">
        <w:rPr>
          <w:rFonts w:eastAsia="Cambria"/>
          <w:u w:val="single"/>
        </w:rPr>
        <w:t xml:space="preserve"> is under way</w:t>
      </w:r>
      <w:r w:rsidRPr="00CC5741">
        <w:rPr>
          <w:rFonts w:eastAsia="Cambria"/>
          <w:sz w:val="16"/>
        </w:rPr>
        <w:t xml:space="preserve">—one </w:t>
      </w:r>
      <w:r w:rsidRPr="00CC5741">
        <w:rPr>
          <w:rFonts w:eastAsia="Cambria"/>
          <w:u w:val="single"/>
        </w:rPr>
        <w:t>that has already</w:t>
      </w:r>
      <w:r w:rsidRPr="00CC5741">
        <w:rPr>
          <w:rFonts w:eastAsia="Cambria"/>
          <w:sz w:val="16"/>
        </w:rPr>
        <w:t xml:space="preserve"> substantially </w:t>
      </w:r>
      <w:r w:rsidRPr="00CC5741">
        <w:rPr>
          <w:rFonts w:eastAsia="Cambria"/>
          <w:u w:val="single"/>
        </w:rPr>
        <w:t>improved</w:t>
      </w:r>
      <w:r w:rsidRPr="00CC5741">
        <w:rPr>
          <w:rFonts w:eastAsia="Cambria"/>
          <w:sz w:val="16"/>
        </w:rPr>
        <w:t xml:space="preserve"> the lives of </w:t>
      </w:r>
      <w:r w:rsidRPr="00CC5741">
        <w:rPr>
          <w:rFonts w:eastAsia="Cambria"/>
          <w:u w:val="single"/>
        </w:rPr>
        <w:t>hundreds of millions of people</w:t>
      </w:r>
      <w:r w:rsidRPr="00CC5741">
        <w:rPr>
          <w:rFonts w:eastAsia="Cambria"/>
          <w:sz w:val="16"/>
        </w:rPr>
        <w:t xml:space="preserve">. WIN-WIN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w:t>
      </w:r>
      <w:r w:rsidRPr="00CC5741">
        <w:rPr>
          <w:rFonts w:eastAsia="Cambria"/>
          <w:sz w:val="16"/>
        </w:rPr>
        <w:t xml:space="preserve"> welcome and </w:t>
      </w:r>
      <w:r w:rsidRPr="00CC5741">
        <w:rPr>
          <w:rFonts w:eastAsia="Cambria"/>
          <w:u w:val="single"/>
        </w:rPr>
        <w:t>encourage this progress</w:t>
      </w:r>
      <w:r w:rsidRPr="00CC5741">
        <w:rPr>
          <w:rFonts w:eastAsia="Cambria"/>
          <w:sz w:val="16"/>
        </w:rPr>
        <w:t xml:space="preserve">. For starters, broad-based </w:t>
      </w:r>
      <w:r w:rsidRPr="00CC5741">
        <w:rPr>
          <w:rFonts w:eastAsia="Cambria"/>
          <w:u w:val="single"/>
        </w:rPr>
        <w:t xml:space="preserve">development </w:t>
      </w:r>
      <w:r w:rsidRPr="00CC5741">
        <w:rPr>
          <w:rFonts w:eastAsia="Cambria"/>
          <w:b/>
          <w:u w:val="single"/>
        </w:rPr>
        <w:t>enhances global security</w:t>
      </w:r>
      <w:r w:rsidRPr="00CC5741">
        <w:rPr>
          <w:rFonts w:eastAsia="Cambria"/>
          <w:sz w:val="16"/>
        </w:rPr>
        <w:t xml:space="preserve">. It is not true that poverty necessarily breeds terrorism, as some argue—after all, most poor people are not terrorists, and many terrorists are not poor. But it is true that </w:t>
      </w:r>
      <w:r w:rsidRPr="00CC5741">
        <w:rPr>
          <w:rFonts w:eastAsia="Cambria"/>
          <w:u w:val="single"/>
        </w:rPr>
        <w:t>poor states tend to be</w:t>
      </w:r>
      <w:r w:rsidRPr="00CC5741">
        <w:rPr>
          <w:rFonts w:eastAsia="Cambria"/>
          <w:sz w:val="16"/>
        </w:rPr>
        <w:t xml:space="preserve"> weak states </w:t>
      </w:r>
      <w:r w:rsidRPr="00CC5741">
        <w:rPr>
          <w:rFonts w:eastAsia="Cambria"/>
          <w:u w:val="single"/>
        </w:rPr>
        <w:t xml:space="preserve">unable to prevent </w:t>
      </w:r>
      <w:r w:rsidRPr="00CC5741">
        <w:rPr>
          <w:rFonts w:eastAsia="Cambria"/>
          <w:b/>
          <w:u w:val="single"/>
        </w:rPr>
        <w:t>terrorist and criminal networks</w:t>
      </w:r>
      <w:r w:rsidRPr="00CC5741">
        <w:rPr>
          <w:rFonts w:eastAsia="Cambria"/>
          <w:sz w:val="16"/>
        </w:rPr>
        <w:t xml:space="preserve"> from operating on their soil. </w:t>
      </w:r>
      <w:r w:rsidRPr="00CC5741">
        <w:rPr>
          <w:rFonts w:eastAsia="Cambria"/>
          <w:u w:val="single"/>
        </w:rPr>
        <w:t>Sustained development strengthens</w:t>
      </w:r>
      <w:r w:rsidRPr="00CC5741">
        <w:rPr>
          <w:rFonts w:eastAsia="Cambria"/>
          <w:sz w:val="16"/>
        </w:rPr>
        <w:t xml:space="preserve"> government </w:t>
      </w:r>
      <w:r w:rsidRPr="00CC5741">
        <w:rPr>
          <w:rFonts w:eastAsia="Cambria"/>
          <w:u w:val="single"/>
        </w:rPr>
        <w:t>institutions</w:t>
      </w:r>
      <w:r w:rsidRPr="00CC5741">
        <w:rPr>
          <w:rFonts w:eastAsia="Cambria"/>
          <w:u w:val="single"/>
        </w:rPr>
        <w:tab/>
        <w:t xml:space="preserve"> and reduces</w:t>
      </w:r>
      <w:r w:rsidRPr="00CC5741">
        <w:rPr>
          <w:rFonts w:eastAsia="Cambria"/>
          <w:sz w:val="16"/>
        </w:rPr>
        <w:t xml:space="preserve"> the need for outside </w:t>
      </w:r>
      <w:r w:rsidRPr="00CC5741">
        <w:rPr>
          <w:rFonts w:eastAsia="Cambria"/>
          <w:u w:val="single"/>
        </w:rPr>
        <w:t>intervention</w:t>
      </w:r>
      <w:r w:rsidRPr="00CC5741">
        <w:rPr>
          <w:rFonts w:eastAsia="Cambria"/>
          <w:sz w:val="16"/>
        </w:rPr>
        <w:t xml:space="preserve">. As former U.S. Secretary of Defense Robert Gates put it, “Development is a lot cheaper than sending soldiers.” </w:t>
      </w:r>
      <w:r w:rsidRPr="00CC5741">
        <w:rPr>
          <w:rFonts w:eastAsia="Cambria"/>
          <w:u w:val="single"/>
        </w:rPr>
        <w:t>Development</w:t>
      </w:r>
      <w:r w:rsidRPr="00CC5741">
        <w:rPr>
          <w:rFonts w:eastAsia="Cambria"/>
          <w:sz w:val="16"/>
        </w:rPr>
        <w:t xml:space="preserve"> also </w:t>
      </w:r>
      <w:r w:rsidRPr="00CC5741">
        <w:rPr>
          <w:rFonts w:eastAsia="Cambria"/>
          <w:u w:val="single"/>
        </w:rPr>
        <w:t>builds</w:t>
      </w:r>
      <w:r w:rsidRPr="00CC5741">
        <w:rPr>
          <w:rFonts w:eastAsia="Cambria"/>
          <w:sz w:val="16"/>
        </w:rPr>
        <w:t xml:space="preserve"> states’ </w:t>
      </w:r>
      <w:r w:rsidRPr="00CC5741">
        <w:rPr>
          <w:rFonts w:eastAsia="Cambria"/>
          <w:u w:val="single"/>
        </w:rPr>
        <w:t>capacities to fight pandemic</w:t>
      </w:r>
      <w:r w:rsidRPr="00CC5741">
        <w:rPr>
          <w:rFonts w:eastAsia="Cambria"/>
          <w:sz w:val="16"/>
        </w:rPr>
        <w:t xml:space="preserve"> disease. </w:t>
      </w:r>
      <w:r w:rsidRPr="00CC5741">
        <w:rPr>
          <w:rFonts w:eastAsia="Cambria"/>
          <w:u w:val="single"/>
        </w:rPr>
        <w:t xml:space="preserve">Guinea, Liberia, and Sierra Leone </w:t>
      </w:r>
      <w:r w:rsidRPr="00CC5741">
        <w:rPr>
          <w:rFonts w:eastAsia="Cambria"/>
          <w:u w:val="single"/>
        </w:rPr>
        <w:lastRenderedPageBreak/>
        <w:t>were overwhelmed by Ebola</w:t>
      </w:r>
      <w:r w:rsidRPr="00CC5741">
        <w:rPr>
          <w:rFonts w:eastAsia="Cambria"/>
          <w:sz w:val="16"/>
        </w:rPr>
        <w:t xml:space="preserve"> in 2014 largely because they all had weak health systems. The same was true in many of the countries hit hardest by the HIV/AIDS epidemic decades ago. </w:t>
      </w:r>
      <w:r w:rsidRPr="00C43EE3">
        <w:rPr>
          <w:rFonts w:eastAsia="Cambria"/>
          <w:highlight w:val="cyan"/>
          <w:u w:val="single"/>
        </w:rPr>
        <w:t>As poor countries grow wealthier</w:t>
      </w:r>
      <w:r w:rsidRPr="00CC5741">
        <w:rPr>
          <w:rFonts w:eastAsia="Cambria"/>
          <w:sz w:val="16"/>
        </w:rPr>
        <w:t xml:space="preserve">, however, </w:t>
      </w:r>
      <w:r w:rsidRPr="00C43EE3">
        <w:rPr>
          <w:rFonts w:eastAsia="Cambria"/>
          <w:highlight w:val="cyan"/>
          <w:u w:val="single"/>
        </w:rPr>
        <w:t>they</w:t>
      </w:r>
      <w:r w:rsidRPr="00CC5741">
        <w:rPr>
          <w:rFonts w:eastAsia="Cambria"/>
          <w:u w:val="single"/>
        </w:rPr>
        <w:t xml:space="preserve"> become better equipped to </w:t>
      </w:r>
      <w:r w:rsidRPr="00C43EE3">
        <w:rPr>
          <w:rFonts w:eastAsia="Cambria"/>
          <w:b/>
          <w:highlight w:val="cyan"/>
          <w:u w:val="single"/>
          <w:bdr w:val="single" w:sz="4" w:space="0" w:color="auto"/>
        </w:rPr>
        <w:t>fight diseases</w:t>
      </w:r>
      <w:r w:rsidRPr="00CC5741">
        <w:rPr>
          <w:rFonts w:eastAsia="Cambria"/>
          <w:sz w:val="16"/>
        </w:rPr>
        <w:t xml:space="preserve"> that can spread quickly beyond their borders. A more prosperous developing world also benefits the U.S. economy. The spread of economic </w:t>
      </w:r>
      <w:r w:rsidRPr="00CC5741">
        <w:rPr>
          <w:rFonts w:eastAsia="Cambria"/>
          <w:u w:val="single"/>
        </w:rPr>
        <w:t xml:space="preserve">growth </w:t>
      </w:r>
      <w:r w:rsidRPr="00CC5741">
        <w:rPr>
          <w:rFonts w:eastAsia="Cambria"/>
          <w:u w:val="single"/>
          <w:bdr w:val="single" w:sz="4" w:space="0" w:color="auto"/>
        </w:rPr>
        <w:t xml:space="preserve">creates </w:t>
      </w:r>
      <w:r w:rsidRPr="00CC5741">
        <w:rPr>
          <w:rFonts w:eastAsia="Cambria"/>
          <w:b/>
          <w:u w:val="single"/>
          <w:bdr w:val="single" w:sz="4" w:space="0" w:color="auto"/>
        </w:rPr>
        <w:t>new markets</w:t>
      </w:r>
      <w:r w:rsidRPr="00CC5741">
        <w:rPr>
          <w:rFonts w:eastAsia="Cambria"/>
          <w:sz w:val="16"/>
        </w:rPr>
        <w:t xml:space="preserve"> for American businesses not just in China but also </w:t>
      </w:r>
      <w:r w:rsidRPr="00CC5741">
        <w:rPr>
          <w:rFonts w:eastAsia="Cambria"/>
          <w:u w:val="single"/>
        </w:rPr>
        <w:t>in Brazil, Indonesia, South Africa, and beyond</w:t>
      </w:r>
      <w:r w:rsidRPr="00CC5741">
        <w:rPr>
          <w:rFonts w:eastAsia="Cambria"/>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C5741">
        <w:rPr>
          <w:rFonts w:eastAsia="Cambria"/>
          <w:u w:val="single"/>
        </w:rPr>
        <w:t>such states accounted for</w:t>
      </w:r>
      <w:r w:rsidRPr="00CC5741">
        <w:rPr>
          <w:rFonts w:eastAsia="Cambria"/>
          <w:sz w:val="16"/>
        </w:rPr>
        <w:t xml:space="preserve"> one-third of the global economy; today, their share is </w:t>
      </w:r>
      <w:r w:rsidRPr="00CC5741">
        <w:rPr>
          <w:rFonts w:eastAsia="Cambria"/>
          <w:u w:val="single"/>
        </w:rPr>
        <w:t>half</w:t>
      </w:r>
      <w:r w:rsidRPr="00CC5741">
        <w:rPr>
          <w:rFonts w:eastAsia="Cambria"/>
          <w:sz w:val="16"/>
        </w:rPr>
        <w:t xml:space="preserve">, and they purchase more than half </w:t>
      </w:r>
      <w:r w:rsidRPr="00CC5741">
        <w:rPr>
          <w:rFonts w:eastAsia="Cambria"/>
          <w:u w:val="single"/>
        </w:rPr>
        <w:t>of</w:t>
      </w:r>
      <w:r w:rsidRPr="00CC5741">
        <w:rPr>
          <w:rFonts w:eastAsia="Cambria"/>
          <w:sz w:val="16"/>
        </w:rPr>
        <w:t xml:space="preserve"> U.S. </w:t>
      </w:r>
      <w:r w:rsidRPr="00CC5741">
        <w:rPr>
          <w:rFonts w:eastAsia="Cambria"/>
          <w:u w:val="single"/>
        </w:rPr>
        <w:t>exports</w:t>
      </w:r>
      <w:r w:rsidRPr="00CC5741">
        <w:rPr>
          <w:rFonts w:eastAsia="Cambria"/>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C5741">
        <w:rPr>
          <w:rFonts w:eastAsia="Cambria"/>
          <w:u w:val="single"/>
        </w:rPr>
        <w:t>developing countries are increasingly coming up with</w:t>
      </w:r>
      <w:r w:rsidRPr="00CC5741">
        <w:rPr>
          <w:rFonts w:eastAsia="Cambria"/>
          <w:sz w:val="16"/>
        </w:rPr>
        <w:t xml:space="preserve"> their own </w:t>
      </w:r>
      <w:r w:rsidRPr="00CC5741">
        <w:rPr>
          <w:rFonts w:eastAsia="Cambria"/>
          <w:b/>
          <w:u w:val="single"/>
          <w:bdr w:val="single" w:sz="4" w:space="0" w:color="auto"/>
        </w:rPr>
        <w:t>innovations</w:t>
      </w:r>
      <w:r w:rsidRPr="00CC5741">
        <w:rPr>
          <w:rFonts w:eastAsia="Cambria"/>
          <w:u w:val="single"/>
          <w:bdr w:val="single" w:sz="4" w:space="0" w:color="auto"/>
        </w:rPr>
        <w:t xml:space="preserve"> and </w:t>
      </w:r>
      <w:r w:rsidRPr="00CC5741">
        <w:rPr>
          <w:rFonts w:eastAsia="Cambria"/>
          <w:b/>
          <w:u w:val="single"/>
          <w:bdr w:val="single" w:sz="4" w:space="0" w:color="auto"/>
        </w:rPr>
        <w:t>technologies</w:t>
      </w:r>
      <w:r w:rsidRPr="00CC5741">
        <w:rPr>
          <w:rFonts w:eastAsia="Cambria"/>
          <w:u w:val="single"/>
        </w:rPr>
        <w:t>, in medicine, agriculture, energy</w:t>
      </w:r>
      <w:r w:rsidRPr="00CC5741">
        <w:rPr>
          <w:rFonts w:eastAsia="Cambria"/>
          <w:sz w:val="16"/>
        </w:rPr>
        <w:t xml:space="preserve">, and more.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 respond</w:t>
      </w:r>
      <w:r w:rsidRPr="00CC5741">
        <w:rPr>
          <w:rFonts w:eastAsia="Cambria"/>
          <w:sz w:val="16"/>
        </w:rPr>
        <w:t xml:space="preserve"> to this growing competition not with protectionism but </w:t>
      </w:r>
      <w:r w:rsidRPr="00CC5741">
        <w:rPr>
          <w:rFonts w:eastAsia="Cambria"/>
          <w:u w:val="single"/>
        </w:rPr>
        <w:t>by strengthening its</w:t>
      </w:r>
      <w:r w:rsidRPr="00CC5741">
        <w:rPr>
          <w:rFonts w:eastAsia="Cambria"/>
          <w:sz w:val="16"/>
        </w:rPr>
        <w:t xml:space="preserve"> own </w:t>
      </w:r>
      <w:r w:rsidRPr="00CC5741">
        <w:rPr>
          <w:rFonts w:eastAsia="Cambria"/>
          <w:u w:val="single"/>
        </w:rPr>
        <w:t>capacities: rebuilding</w:t>
      </w:r>
      <w:r w:rsidRPr="00CC5741">
        <w:rPr>
          <w:rFonts w:eastAsia="Cambria"/>
          <w:sz w:val="16"/>
        </w:rPr>
        <w:t xml:space="preserve"> its </w:t>
      </w:r>
      <w:r w:rsidRPr="00CC5741">
        <w:rPr>
          <w:rFonts w:eastAsia="Cambria"/>
          <w:b/>
          <w:u w:val="single"/>
          <w:bdr w:val="single" w:sz="4" w:space="0" w:color="auto"/>
        </w:rPr>
        <w:t>infrastructure</w:t>
      </w:r>
      <w:r w:rsidRPr="00CC5741">
        <w:rPr>
          <w:rFonts w:eastAsia="Cambria"/>
          <w:b/>
          <w:u w:val="single"/>
        </w:rPr>
        <w:t>, improving</w:t>
      </w:r>
      <w:r w:rsidRPr="00CC5741">
        <w:rPr>
          <w:rFonts w:eastAsia="Cambria"/>
          <w:sz w:val="16"/>
        </w:rPr>
        <w:t xml:space="preserve"> its </w:t>
      </w:r>
      <w:r w:rsidRPr="00CC5741">
        <w:rPr>
          <w:rFonts w:eastAsia="Cambria"/>
          <w:b/>
          <w:u w:val="single"/>
        </w:rPr>
        <w:t>educational</w:t>
      </w:r>
      <w:r w:rsidRPr="00CC5741">
        <w:rPr>
          <w:rFonts w:eastAsia="Cambria"/>
          <w:sz w:val="16"/>
        </w:rPr>
        <w:t xml:space="preserve"> system, </w:t>
      </w:r>
      <w:r w:rsidRPr="00CC5741">
        <w:rPr>
          <w:rFonts w:eastAsia="Cambria"/>
          <w:u w:val="single"/>
        </w:rPr>
        <w:t>and investing in</w:t>
      </w:r>
      <w:r w:rsidRPr="00CC5741">
        <w:rPr>
          <w:rFonts w:eastAsia="Cambria"/>
          <w:sz w:val="16"/>
        </w:rPr>
        <w:t xml:space="preserve"> new </w:t>
      </w:r>
      <w:r w:rsidRPr="00CC5741">
        <w:rPr>
          <w:rFonts w:eastAsia="Cambria"/>
          <w:u w:val="single"/>
        </w:rPr>
        <w:t>technologies</w:t>
      </w:r>
      <w:r w:rsidRPr="00CC5741">
        <w:rPr>
          <w:rFonts w:eastAsia="Cambria"/>
          <w:sz w:val="16"/>
        </w:rPr>
        <w:t xml:space="preserve">. Finally, </w:t>
      </w:r>
      <w:r w:rsidRPr="00CC5741">
        <w:rPr>
          <w:rFonts w:eastAsia="Cambria"/>
          <w:u w:val="single"/>
        </w:rPr>
        <w:t>development helps</w:t>
      </w:r>
      <w:r w:rsidRPr="00CC5741">
        <w:rPr>
          <w:rFonts w:eastAsia="Cambria"/>
          <w:sz w:val="16"/>
        </w:rPr>
        <w:t xml:space="preserve"> spread and </w:t>
      </w:r>
      <w:r w:rsidRPr="00CC5741">
        <w:rPr>
          <w:rFonts w:eastAsia="Cambria"/>
          <w:u w:val="single"/>
        </w:rPr>
        <w:t>deepen</w:t>
      </w:r>
      <w:r w:rsidRPr="00CC5741">
        <w:rPr>
          <w:rFonts w:eastAsia="Cambria"/>
          <w:sz w:val="16"/>
        </w:rPr>
        <w:t xml:space="preserve"> the values that Americans hold dear: openness, economic opportunity, democracy, and freedom. These values tend to go hand in hand with growing </w:t>
      </w:r>
      <w:r w:rsidRPr="00CC5741">
        <w:rPr>
          <w:rFonts w:eastAsia="Cambria"/>
          <w:u w:val="single"/>
        </w:rPr>
        <w:t>prosperity</w:t>
      </w:r>
      <w:r w:rsidRPr="00CC5741">
        <w:rPr>
          <w:rFonts w:eastAsia="Cambria"/>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C5741">
        <w:rPr>
          <w:rFonts w:eastAsia="Cambria"/>
          <w:u w:val="single"/>
        </w:rPr>
        <w:t xml:space="preserve">other countries seek to </w:t>
      </w:r>
      <w:r w:rsidRPr="00CC5741">
        <w:rPr>
          <w:rFonts w:eastAsia="Cambria"/>
          <w:b/>
          <w:u w:val="single"/>
        </w:rPr>
        <w:t>emulate the model</w:t>
      </w:r>
      <w:r w:rsidRPr="00CC5741">
        <w:rPr>
          <w:rFonts w:eastAsia="Cambria"/>
          <w:u w:val="single"/>
        </w:rPr>
        <w:t>. The U</w:t>
      </w:r>
      <w:r w:rsidRPr="00CC5741">
        <w:rPr>
          <w:rFonts w:eastAsia="Cambria"/>
          <w:sz w:val="16"/>
        </w:rPr>
        <w:t xml:space="preserve">nited </w:t>
      </w:r>
      <w:r w:rsidRPr="00CC5741">
        <w:rPr>
          <w:rFonts w:eastAsia="Cambria"/>
          <w:u w:val="single"/>
        </w:rPr>
        <w:t>S</w:t>
      </w:r>
      <w:r w:rsidRPr="00CC5741">
        <w:rPr>
          <w:rFonts w:eastAsia="Cambria"/>
          <w:sz w:val="16"/>
        </w:rPr>
        <w:t xml:space="preserve">tates and Europe have a strong self-interest in encouraging this process, since it </w:t>
      </w:r>
      <w:r w:rsidRPr="00CC5741">
        <w:rPr>
          <w:rFonts w:eastAsia="Cambria"/>
          <w:u w:val="single"/>
        </w:rPr>
        <w:t>will enhance global stability</w:t>
      </w:r>
      <w:r w:rsidRPr="00CC5741">
        <w:rPr>
          <w:rFonts w:eastAsia="Cambria"/>
          <w:sz w:val="16"/>
        </w:rPr>
        <w:t xml:space="preserve"> and add to the number of like-minded partners that can help address future challenges. SUSTAINING THE SURGE What makes all </w:t>
      </w:r>
      <w:r w:rsidRPr="00CC5741">
        <w:rPr>
          <w:rFonts w:eastAsia="Cambria"/>
          <w:u w:val="single"/>
        </w:rPr>
        <w:t>this progress</w:t>
      </w:r>
      <w:r w:rsidRPr="00CC5741">
        <w:rPr>
          <w:rFonts w:eastAsia="Cambria"/>
          <w:sz w:val="16"/>
        </w:rPr>
        <w:t xml:space="preserve"> especially impressive is that it </w:t>
      </w:r>
      <w:r w:rsidRPr="00CC5741">
        <w:rPr>
          <w:rFonts w:eastAsia="Cambria"/>
          <w:u w:val="single"/>
        </w:rPr>
        <w:t>has continued despite</w:t>
      </w:r>
      <w:r w:rsidRPr="00CC5741">
        <w:rPr>
          <w:rFonts w:eastAsia="Cambria"/>
          <w:sz w:val="16"/>
        </w:rPr>
        <w:t xml:space="preserve"> a number of </w:t>
      </w:r>
      <w:r w:rsidRPr="00CC5741">
        <w:rPr>
          <w:rFonts w:eastAsia="Cambria"/>
          <w:u w:val="single"/>
        </w:rPr>
        <w:t>major shocks</w:t>
      </w:r>
      <w:r w:rsidRPr="00CC5741">
        <w:rPr>
          <w:rFonts w:eastAsia="Cambria"/>
          <w:sz w:val="16"/>
        </w:rPr>
        <w:t xml:space="preserve"> that in an earlier age could well have stopped it: </w:t>
      </w:r>
      <w:r w:rsidRPr="00CC5741">
        <w:rPr>
          <w:rFonts w:eastAsia="Cambria"/>
          <w:u w:val="single"/>
        </w:rPr>
        <w:t>the outbreak of the HIV</w:t>
      </w:r>
      <w:r w:rsidRPr="00CC5741">
        <w:rPr>
          <w:rFonts w:eastAsia="Cambria"/>
          <w:sz w:val="16"/>
        </w:rPr>
        <w:t xml:space="preserve">/AIDS pandemic in the 1980s, </w:t>
      </w:r>
      <w:r w:rsidRPr="00CC5741">
        <w:rPr>
          <w:rFonts w:eastAsia="Cambria"/>
          <w:u w:val="single"/>
        </w:rPr>
        <w:t>the Asian financial crisis</w:t>
      </w:r>
      <w:r w:rsidRPr="00CC5741">
        <w:rPr>
          <w:rFonts w:eastAsia="Cambria"/>
          <w:sz w:val="16"/>
        </w:rPr>
        <w:t xml:space="preserve"> in 1997–98, the </w:t>
      </w:r>
      <w:r w:rsidRPr="00CC5741">
        <w:rPr>
          <w:rFonts w:eastAsia="Cambria"/>
          <w:u w:val="single"/>
        </w:rPr>
        <w:t>9/11</w:t>
      </w:r>
      <w:r w:rsidRPr="00CC5741">
        <w:rPr>
          <w:rFonts w:eastAsia="Cambria"/>
          <w:sz w:val="16"/>
        </w:rPr>
        <w:t xml:space="preserve"> attacks, </w:t>
      </w:r>
      <w:r w:rsidRPr="00CC5741">
        <w:rPr>
          <w:rFonts w:eastAsia="Cambria"/>
          <w:u w:val="single"/>
        </w:rPr>
        <w:t>the global food crisis</w:t>
      </w:r>
      <w:r w:rsidRPr="00CC5741">
        <w:rPr>
          <w:rFonts w:eastAsia="Cambria"/>
          <w:sz w:val="16"/>
        </w:rPr>
        <w:t xml:space="preserve"> of 2007–8, </w:t>
      </w:r>
      <w:r w:rsidRPr="00CC5741">
        <w:rPr>
          <w:rFonts w:eastAsia="Cambria"/>
          <w:u w:val="single"/>
        </w:rPr>
        <w:t>and</w:t>
      </w:r>
      <w:r w:rsidRPr="00CC5741">
        <w:rPr>
          <w:rFonts w:eastAsia="Cambria"/>
          <w:sz w:val="16"/>
        </w:rPr>
        <w:t xml:space="preserve"> the global financial crisis of </w:t>
      </w:r>
      <w:r w:rsidRPr="00CC5741">
        <w:rPr>
          <w:rFonts w:eastAsia="Cambria"/>
          <w:u w:val="single"/>
        </w:rPr>
        <w:t>2008</w:t>
      </w:r>
      <w:r w:rsidRPr="00CC5741">
        <w:rPr>
          <w:rFonts w:eastAsia="Cambria"/>
          <w:sz w:val="16"/>
        </w:rPr>
        <w:t xml:space="preserve">. In each case, pundits predicted that the disaster of the day would set back progress. Yet in each case, the </w:t>
      </w:r>
      <w:r w:rsidRPr="00CC5741">
        <w:rPr>
          <w:rFonts w:eastAsia="Cambria"/>
          <w:u w:val="single"/>
        </w:rPr>
        <w:t>gains</w:t>
      </w:r>
      <w:r w:rsidRPr="00CC5741">
        <w:rPr>
          <w:rFonts w:eastAsia="Cambria"/>
          <w:sz w:val="16"/>
        </w:rPr>
        <w:t xml:space="preserve"> continued. There are good reasons to believe they </w:t>
      </w:r>
      <w:r w:rsidRPr="00CC5741">
        <w:rPr>
          <w:rFonts w:eastAsia="Cambria"/>
          <w:u w:val="single"/>
        </w:rPr>
        <w:t>can continue well into the future</w:t>
      </w:r>
      <w:r w:rsidRPr="00CC5741">
        <w:rPr>
          <w:rFonts w:eastAsia="Cambria"/>
          <w:sz w:val="16"/>
        </w:rPr>
        <w:t xml:space="preserve">. The </w:t>
      </w:r>
      <w:r w:rsidRPr="00CC5741">
        <w:rPr>
          <w:rFonts w:eastAsia="Cambria"/>
          <w:u w:val="single"/>
        </w:rPr>
        <w:t>forces that sparked</w:t>
      </w:r>
      <w:r w:rsidRPr="00CC5741">
        <w:rPr>
          <w:rFonts w:eastAsia="Cambria"/>
          <w:sz w:val="16"/>
        </w:rPr>
        <w:t xml:space="preserve"> these </w:t>
      </w:r>
      <w:r w:rsidRPr="00CC5741">
        <w:rPr>
          <w:rFonts w:eastAsia="Cambria"/>
          <w:b/>
          <w:u w:val="single"/>
          <w:bdr w:val="single" w:sz="4" w:space="0" w:color="auto"/>
        </w:rPr>
        <w:t>changes were fundamental</w:t>
      </w:r>
      <w:r w:rsidRPr="00CC5741">
        <w:rPr>
          <w:rFonts w:eastAsia="Cambria"/>
          <w:u w:val="single"/>
        </w:rPr>
        <w:t>, not transitory. Governments have</w:t>
      </w:r>
      <w:r w:rsidRPr="00CC5741">
        <w:rPr>
          <w:rFonts w:eastAsia="Cambria"/>
          <w:sz w:val="16"/>
        </w:rPr>
        <w:t xml:space="preserve"> learned from their mistakes and </w:t>
      </w:r>
      <w:r w:rsidRPr="00CC5741">
        <w:rPr>
          <w:rFonts w:eastAsia="Cambria"/>
          <w:u w:val="single"/>
        </w:rPr>
        <w:t>gotten much better at managing inevitable downturns. Global integration has made critical technologies available</w:t>
      </w:r>
      <w:r w:rsidRPr="00CC5741">
        <w:rPr>
          <w:rFonts w:eastAsia="Cambria"/>
          <w:sz w:val="16"/>
        </w:rPr>
        <w:t xml:space="preserve"> to more and more people. </w:t>
      </w:r>
      <w:r w:rsidRPr="00CC5741">
        <w:rPr>
          <w:rFonts w:eastAsia="Cambria"/>
          <w:b/>
          <w:u w:val="single"/>
        </w:rPr>
        <w:t xml:space="preserve">State </w:t>
      </w:r>
      <w:r w:rsidRPr="00CC5741">
        <w:rPr>
          <w:rFonts w:eastAsia="Cambria"/>
          <w:b/>
          <w:u w:val="single"/>
          <w:bdr w:val="single" w:sz="4" w:space="0" w:color="auto"/>
        </w:rPr>
        <w:t>institutions</w:t>
      </w:r>
      <w:r w:rsidRPr="00CC5741">
        <w:rPr>
          <w:rFonts w:eastAsia="Cambria"/>
          <w:u w:val="single"/>
        </w:rPr>
        <w:t xml:space="preserve"> have become</w:t>
      </w:r>
      <w:r w:rsidRPr="00CC5741">
        <w:rPr>
          <w:rFonts w:eastAsia="Cambria"/>
          <w:sz w:val="16"/>
        </w:rPr>
        <w:t xml:space="preserve"> more </w:t>
      </w:r>
      <w:r w:rsidRPr="00CC5741">
        <w:rPr>
          <w:rFonts w:eastAsia="Cambria"/>
          <w:u w:val="single"/>
        </w:rPr>
        <w:t>effective</w:t>
      </w:r>
      <w:r w:rsidRPr="00CC5741">
        <w:rPr>
          <w:rFonts w:eastAsia="Cambria"/>
          <w:sz w:val="16"/>
        </w:rPr>
        <w:t xml:space="preserve">, with improved (if imperfect) legal systems, clearer property rights, and greater respect for individual liberties. </w:t>
      </w:r>
      <w:r w:rsidRPr="00CC5741">
        <w:rPr>
          <w:rFonts w:eastAsia="Cambria"/>
          <w:u w:val="single"/>
        </w:rPr>
        <w:t>Democratic rules</w:t>
      </w:r>
      <w:r w:rsidRPr="00CC5741">
        <w:rPr>
          <w:rFonts w:eastAsia="Cambria"/>
          <w:sz w:val="16"/>
        </w:rPr>
        <w:t xml:space="preserve"> and norms governing the transfer of political power, free speech, and accountability </w:t>
      </w:r>
      <w:r w:rsidRPr="00CC5741">
        <w:rPr>
          <w:rFonts w:eastAsia="Cambria"/>
          <w:u w:val="single"/>
        </w:rPr>
        <w:t>have become more deeply entrenched</w:t>
      </w:r>
      <w:r w:rsidRPr="00CC5741">
        <w:rPr>
          <w:rFonts w:eastAsia="Cambria"/>
          <w:sz w:val="16"/>
        </w:rPr>
        <w:t xml:space="preserve">. Civil society groups are more active. These deep-seated changes have put enormous additional gains well within reach. </w:t>
      </w:r>
      <w:r w:rsidRPr="00C43EE3">
        <w:rPr>
          <w:rFonts w:eastAsia="Cambria"/>
          <w:highlight w:val="cyan"/>
          <w:u w:val="single"/>
        </w:rPr>
        <w:t>If</w:t>
      </w:r>
      <w:r w:rsidRPr="00CC5741">
        <w:rPr>
          <w:rFonts w:eastAsia="Cambria"/>
          <w:u w:val="single"/>
        </w:rPr>
        <w:t xml:space="preserve"> </w:t>
      </w:r>
      <w:r w:rsidRPr="00C43EE3">
        <w:rPr>
          <w:rFonts w:eastAsia="Cambria"/>
          <w:b/>
          <w:highlight w:val="cyan"/>
          <w:u w:val="single"/>
          <w:bdr w:val="single" w:sz="4" w:space="0" w:color="auto"/>
        </w:rPr>
        <w:t>economic growth proceeds</w:t>
      </w:r>
      <w:r w:rsidRPr="00CC5741">
        <w:rPr>
          <w:rFonts w:eastAsia="Cambria"/>
          <w:u w:val="single"/>
        </w:rPr>
        <w:t xml:space="preserve"> along</w:t>
      </w:r>
      <w:r w:rsidRPr="00CC5741">
        <w:rPr>
          <w:rFonts w:eastAsia="Cambria"/>
          <w:sz w:val="16"/>
        </w:rPr>
        <w:t xml:space="preserve"> the lines of most </w:t>
      </w:r>
      <w:r w:rsidRPr="00CC5741">
        <w:rPr>
          <w:rFonts w:eastAsia="Cambria"/>
          <w:u w:val="single"/>
        </w:rPr>
        <w:t>projections</w:t>
      </w:r>
      <w:r w:rsidRPr="00CC5741">
        <w:rPr>
          <w:rFonts w:eastAsia="Cambria"/>
          <w:sz w:val="16"/>
        </w:rPr>
        <w:t xml:space="preserve"> over the next two decades, some </w:t>
      </w:r>
      <w:r w:rsidRPr="00C43EE3">
        <w:rPr>
          <w:rFonts w:eastAsia="Cambria"/>
          <w:highlight w:val="cyan"/>
          <w:u w:val="single"/>
        </w:rPr>
        <w:t>700 million more</w:t>
      </w:r>
      <w:r w:rsidRPr="00CC5741">
        <w:rPr>
          <w:rFonts w:eastAsia="Cambria"/>
          <w:u w:val="single"/>
        </w:rPr>
        <w:t xml:space="preserve"> people </w:t>
      </w:r>
      <w:r w:rsidRPr="00C43EE3">
        <w:rPr>
          <w:rFonts w:eastAsia="Cambria"/>
          <w:highlight w:val="cyan"/>
          <w:u w:val="single"/>
        </w:rPr>
        <w:t>will escape</w:t>
      </w:r>
      <w:r w:rsidRPr="00CC5741">
        <w:rPr>
          <w:rFonts w:eastAsia="Cambria"/>
          <w:u w:val="single"/>
        </w:rPr>
        <w:t xml:space="preserve"> extreme </w:t>
      </w:r>
      <w:r w:rsidRPr="00C43EE3">
        <w:rPr>
          <w:rFonts w:eastAsia="Cambria"/>
          <w:highlight w:val="cyan"/>
          <w:u w:val="single"/>
        </w:rPr>
        <w:t>poverty</w:t>
      </w:r>
      <w:r w:rsidRPr="00CC5741">
        <w:rPr>
          <w:rFonts w:eastAsia="Cambria"/>
          <w:u w:val="single"/>
        </w:rPr>
        <w:t xml:space="preserve">. Per capita </w:t>
      </w:r>
      <w:r w:rsidRPr="00C43EE3">
        <w:rPr>
          <w:rFonts w:eastAsia="Cambria"/>
          <w:highlight w:val="cyan"/>
          <w:u w:val="single"/>
        </w:rPr>
        <w:t>incomes</w:t>
      </w:r>
      <w:r w:rsidRPr="00CC5741">
        <w:rPr>
          <w:rFonts w:eastAsia="Cambria"/>
          <w:sz w:val="16"/>
        </w:rPr>
        <w:t xml:space="preserve"> in poor countries </w:t>
      </w:r>
      <w:r w:rsidRPr="00C43EE3">
        <w:rPr>
          <w:rFonts w:eastAsia="Cambria"/>
          <w:highlight w:val="cyan"/>
          <w:u w:val="single"/>
        </w:rPr>
        <w:t xml:space="preserve">will double again, </w:t>
      </w:r>
      <w:r w:rsidRPr="00C43EE3">
        <w:rPr>
          <w:rFonts w:eastAsia="Cambria"/>
          <w:b/>
          <w:highlight w:val="cyan"/>
          <w:u w:val="single"/>
          <w:bdr w:val="single" w:sz="4" w:space="0" w:color="auto"/>
        </w:rPr>
        <w:t>millions of</w:t>
      </w:r>
      <w:r w:rsidRPr="00CC5741">
        <w:rPr>
          <w:rFonts w:eastAsia="Cambria"/>
          <w:sz w:val="16"/>
        </w:rPr>
        <w:t xml:space="preserve"> childhood </w:t>
      </w:r>
      <w:r w:rsidRPr="00C43EE3">
        <w:rPr>
          <w:rFonts w:eastAsia="Cambria"/>
          <w:b/>
          <w:highlight w:val="cyan"/>
          <w:u w:val="single"/>
          <w:bdr w:val="single" w:sz="4" w:space="0" w:color="auto"/>
        </w:rPr>
        <w:t>deaths</w:t>
      </w:r>
      <w:r w:rsidRPr="00C43EE3">
        <w:rPr>
          <w:rFonts w:eastAsia="Cambria"/>
          <w:highlight w:val="cyan"/>
          <w:u w:val="single"/>
        </w:rPr>
        <w:t xml:space="preserve"> will be avoided</w:t>
      </w:r>
      <w:r w:rsidRPr="00CC5741">
        <w:rPr>
          <w:rFonts w:eastAsia="Cambria"/>
          <w:u w:val="single"/>
        </w:rPr>
        <w:t xml:space="preserve">, </w:t>
      </w:r>
      <w:r w:rsidRPr="00CC5741">
        <w:rPr>
          <w:rFonts w:eastAsia="Cambria"/>
          <w:b/>
          <w:u w:val="single"/>
        </w:rPr>
        <w:t>tens of millions</w:t>
      </w:r>
      <w:r w:rsidRPr="00CC5741">
        <w:rPr>
          <w:rFonts w:eastAsia="Cambria"/>
          <w:sz w:val="16"/>
        </w:rPr>
        <w:t xml:space="preserve"> of children </w:t>
      </w:r>
      <w:r w:rsidRPr="00CC5741">
        <w:rPr>
          <w:rFonts w:eastAsia="Cambria"/>
          <w:u w:val="single"/>
        </w:rPr>
        <w:t>will get</w:t>
      </w:r>
      <w:r w:rsidRPr="00CC5741">
        <w:rPr>
          <w:rFonts w:eastAsia="Cambria"/>
          <w:sz w:val="16"/>
        </w:rPr>
        <w:t xml:space="preserve"> the </w:t>
      </w:r>
      <w:r w:rsidRPr="00CC5741">
        <w:rPr>
          <w:rFonts w:eastAsia="Cambria"/>
          <w:u w:val="single"/>
        </w:rPr>
        <w:t>education</w:t>
      </w:r>
      <w:r w:rsidRPr="00CC5741">
        <w:rPr>
          <w:rFonts w:eastAsia="Cambria"/>
          <w:sz w:val="16"/>
        </w:rPr>
        <w:t xml:space="preserve"> they deserve, </w:t>
      </w:r>
      <w:r w:rsidRPr="00CC5741">
        <w:rPr>
          <w:rFonts w:eastAsia="Cambria"/>
          <w:u w:val="single"/>
        </w:rPr>
        <w:t>hunger will decline</w:t>
      </w:r>
      <w:r w:rsidRPr="00CC5741">
        <w:rPr>
          <w:rFonts w:eastAsia="Cambria"/>
          <w:sz w:val="16"/>
        </w:rPr>
        <w:t>, and basic rights and freedoms will spread further. At least, that’s what should happen—</w:t>
      </w:r>
      <w:r w:rsidRPr="00C43EE3">
        <w:rPr>
          <w:rFonts w:eastAsia="Cambria"/>
          <w:highlight w:val="cyan"/>
          <w:u w:val="single"/>
        </w:rPr>
        <w:t>but none of these</w:t>
      </w:r>
      <w:r w:rsidRPr="00CC5741">
        <w:rPr>
          <w:rFonts w:eastAsia="Cambria"/>
          <w:sz w:val="16"/>
        </w:rPr>
        <w:t xml:space="preserve"> future </w:t>
      </w:r>
      <w:r w:rsidRPr="00CC5741">
        <w:rPr>
          <w:rFonts w:eastAsia="Cambria"/>
          <w:u w:val="single"/>
        </w:rPr>
        <w:t xml:space="preserve">gains </w:t>
      </w:r>
      <w:r w:rsidRPr="00C43EE3">
        <w:rPr>
          <w:rFonts w:eastAsia="Cambria"/>
          <w:highlight w:val="cyan"/>
          <w:u w:val="single"/>
        </w:rPr>
        <w:t xml:space="preserve">is guaranteed. </w:t>
      </w:r>
      <w:r w:rsidRPr="00CC5741">
        <w:rPr>
          <w:rFonts w:eastAsia="Cambria"/>
          <w:u w:val="single"/>
        </w:rPr>
        <w:t>Growth has slowed</w:t>
      </w:r>
      <w:r w:rsidRPr="00CC5741">
        <w:rPr>
          <w:rFonts w:eastAsia="Cambria"/>
          <w:sz w:val="16"/>
        </w:rPr>
        <w:t xml:space="preserve"> markedly </w:t>
      </w:r>
      <w:r w:rsidRPr="00CC5741">
        <w:rPr>
          <w:rFonts w:eastAsia="Cambria"/>
          <w:u w:val="single"/>
        </w:rPr>
        <w:t>since 2008</w:t>
      </w:r>
      <w:r w:rsidRPr="00CC5741">
        <w:rPr>
          <w:rFonts w:eastAsia="Cambria"/>
          <w:sz w:val="16"/>
        </w:rPr>
        <w:t xml:space="preserve"> in emerging economies such as Brazil and China and throughout the developing world. </w:t>
      </w:r>
      <w:r w:rsidRPr="00CC5741">
        <w:rPr>
          <w:rFonts w:eastAsia="Cambria"/>
          <w:u w:val="single"/>
        </w:rPr>
        <w:t>Russia, Thailand, and Venezuela have turned less democratic</w:t>
      </w:r>
      <w:r w:rsidRPr="00CC5741">
        <w:rPr>
          <w:rFonts w:eastAsia="Cambria"/>
          <w:sz w:val="16"/>
        </w:rPr>
        <w:t xml:space="preserve">, and South Africa and Turkey seem to be headed in that direction as well. </w:t>
      </w:r>
      <w:r w:rsidRPr="00CC5741">
        <w:rPr>
          <w:rFonts w:eastAsia="Cambria"/>
          <w:u w:val="single"/>
        </w:rPr>
        <w:t>The Middle East has seen</w:t>
      </w:r>
      <w:r w:rsidRPr="00CC5741">
        <w:rPr>
          <w:rFonts w:eastAsia="Cambria"/>
          <w:sz w:val="16"/>
        </w:rPr>
        <w:t xml:space="preserve"> the return of conflict and </w:t>
      </w:r>
      <w:r w:rsidRPr="00CC5741">
        <w:rPr>
          <w:rFonts w:eastAsia="Cambria"/>
          <w:b/>
          <w:u w:val="single"/>
        </w:rPr>
        <w:t>authoritarian rule</w:t>
      </w:r>
      <w:r w:rsidRPr="00CC5741">
        <w:rPr>
          <w:rFonts w:eastAsia="Cambria"/>
          <w:u w:val="single"/>
        </w:rPr>
        <w:t>. China’s aggressive actions</w:t>
      </w:r>
      <w:r w:rsidRPr="00CC5741">
        <w:rPr>
          <w:rFonts w:eastAsia="Cambria"/>
          <w:sz w:val="16"/>
        </w:rPr>
        <w:t xml:space="preserve"> in the South China Sea </w:t>
      </w:r>
      <w:r w:rsidRPr="00CC5741">
        <w:rPr>
          <w:rFonts w:eastAsia="Cambria"/>
          <w:u w:val="single"/>
        </w:rPr>
        <w:t xml:space="preserve">could </w:t>
      </w:r>
      <w:r w:rsidRPr="00CC5741">
        <w:rPr>
          <w:rFonts w:eastAsia="Cambria"/>
          <w:b/>
          <w:u w:val="single"/>
          <w:bdr w:val="single" w:sz="4" w:space="0" w:color="auto"/>
        </w:rPr>
        <w:t>spark a major conflict</w:t>
      </w:r>
      <w:r w:rsidRPr="00CC5741">
        <w:rPr>
          <w:rFonts w:eastAsia="Cambria"/>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C5741">
        <w:rPr>
          <w:rFonts w:eastAsia="Cambria"/>
          <w:u w:val="single"/>
        </w:rPr>
        <w:t>the combination of</w:t>
      </w:r>
      <w:r w:rsidRPr="00CC5741">
        <w:rPr>
          <w:rFonts w:eastAsia="Cambria"/>
          <w:sz w:val="16"/>
        </w:rPr>
        <w:t xml:space="preserve"> more </w:t>
      </w:r>
      <w:r w:rsidRPr="00CC5741">
        <w:rPr>
          <w:rFonts w:eastAsia="Cambria"/>
          <w:u w:val="single"/>
        </w:rPr>
        <w:t>people, higher incomes, and</w:t>
      </w:r>
      <w:r w:rsidRPr="00CC5741">
        <w:rPr>
          <w:rFonts w:eastAsia="Cambria"/>
          <w:sz w:val="16"/>
        </w:rPr>
        <w:t xml:space="preserve"> warmer </w:t>
      </w:r>
      <w:r w:rsidRPr="00CC5741">
        <w:rPr>
          <w:rFonts w:eastAsia="Cambria"/>
          <w:u w:val="single"/>
        </w:rPr>
        <w:t xml:space="preserve">climates will place enormous </w:t>
      </w:r>
      <w:r w:rsidRPr="00CC5741">
        <w:rPr>
          <w:rFonts w:eastAsia="Cambria"/>
          <w:u w:val="single"/>
        </w:rPr>
        <w:lastRenderedPageBreak/>
        <w:t>strains on</w:t>
      </w:r>
      <w:r w:rsidRPr="00CC5741">
        <w:rPr>
          <w:rFonts w:eastAsia="Cambria"/>
          <w:sz w:val="16"/>
        </w:rPr>
        <w:t xml:space="preserve"> the </w:t>
      </w:r>
      <w:r w:rsidRPr="00CC5741">
        <w:rPr>
          <w:rFonts w:eastAsia="Cambria"/>
          <w:u w:val="single"/>
        </w:rPr>
        <w:t>world’s supplies</w:t>
      </w:r>
      <w:r w:rsidRPr="00CC5741">
        <w:rPr>
          <w:rFonts w:eastAsia="Cambria"/>
          <w:sz w:val="16"/>
        </w:rPr>
        <w:t xml:space="preserve"> of fresh water, food, and energy. Although there are ample grounds for pessimism, the </w:t>
      </w:r>
      <w:r w:rsidRPr="00CC5741">
        <w:rPr>
          <w:rFonts w:eastAsia="Cambria"/>
          <w:u w:val="single"/>
        </w:rPr>
        <w:t>doomsayers</w:t>
      </w:r>
      <w:r w:rsidRPr="00CC5741">
        <w:rPr>
          <w:rFonts w:eastAsia="Cambria"/>
          <w:sz w:val="16"/>
        </w:rPr>
        <w:t xml:space="preserve"> continue to </w:t>
      </w:r>
      <w:r w:rsidRPr="00CC5741">
        <w:rPr>
          <w:rFonts w:eastAsia="Cambria"/>
          <w:b/>
          <w:u w:val="single"/>
          <w:bdr w:val="single" w:sz="4" w:space="0" w:color="auto"/>
        </w:rPr>
        <w:t>underestimate humanity’s growing ability</w:t>
      </w:r>
      <w:r w:rsidRPr="00CC5741">
        <w:rPr>
          <w:rFonts w:eastAsia="Cambria"/>
          <w:sz w:val="16"/>
        </w:rPr>
        <w:t xml:space="preserve"> to cooperate </w:t>
      </w:r>
      <w:r w:rsidRPr="00CC5741">
        <w:rPr>
          <w:rFonts w:eastAsia="Cambria"/>
          <w:u w:val="single"/>
        </w:rPr>
        <w:t>in the face of new challenges</w:t>
      </w:r>
      <w:r w:rsidRPr="00CC5741">
        <w:rPr>
          <w:rFonts w:eastAsia="Cambria"/>
          <w:sz w:val="16"/>
        </w:rPr>
        <w:t xml:space="preserve">. In the eighteenth century, when Thomas </w:t>
      </w:r>
      <w:r w:rsidRPr="00CC5741">
        <w:rPr>
          <w:rFonts w:eastAsia="Cambria"/>
          <w:u w:val="single"/>
        </w:rPr>
        <w:t>Malthus</w:t>
      </w:r>
      <w:r w:rsidRPr="00CC5741">
        <w:rPr>
          <w:rFonts w:eastAsia="Cambria"/>
          <w:sz w:val="16"/>
        </w:rPr>
        <w:t xml:space="preserve"> looked at population growth and foresaw catastrophic famine, he </w:t>
      </w:r>
      <w:r w:rsidRPr="00CC5741">
        <w:rPr>
          <w:rFonts w:eastAsia="Cambria"/>
          <w:u w:val="single"/>
        </w:rPr>
        <w:t>failed to appreciate the advances in ag</w:t>
      </w:r>
      <w:r w:rsidRPr="00CC5741">
        <w:rPr>
          <w:rFonts w:eastAsia="Cambria"/>
          <w:sz w:val="16"/>
        </w:rPr>
        <w:t xml:space="preserve">riculture, </w:t>
      </w:r>
      <w:r w:rsidRPr="00CC5741">
        <w:rPr>
          <w:rFonts w:eastAsia="Cambria"/>
          <w:u w:val="single"/>
        </w:rPr>
        <w:t>health, and governance</w:t>
      </w:r>
      <w:r w:rsidRPr="00CC5741">
        <w:rPr>
          <w:rFonts w:eastAsia="Cambria"/>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C5741">
        <w:rPr>
          <w:rFonts w:eastAsia="Cambria"/>
          <w:u w:val="single"/>
        </w:rPr>
        <w:t>Continued progress isn’t</w:t>
      </w:r>
      <w:r w:rsidRPr="00CC5741">
        <w:rPr>
          <w:rFonts w:eastAsia="Cambria"/>
          <w:sz w:val="16"/>
        </w:rPr>
        <w:t xml:space="preserve"> automatic or </w:t>
      </w:r>
      <w:r w:rsidRPr="00CC5741">
        <w:rPr>
          <w:rFonts w:eastAsia="Cambria"/>
          <w:u w:val="single"/>
        </w:rPr>
        <w:t>guaranteed. But</w:t>
      </w:r>
      <w:r w:rsidRPr="00CC5741">
        <w:rPr>
          <w:rFonts w:eastAsia="Cambria"/>
          <w:sz w:val="16"/>
        </w:rPr>
        <w:t xml:space="preserve"> with smart choices, </w:t>
      </w:r>
      <w:r w:rsidRPr="00CC5741">
        <w:rPr>
          <w:rFonts w:eastAsia="Cambria"/>
          <w:u w:val="single"/>
        </w:rPr>
        <w:t>it is within reach</w:t>
      </w:r>
      <w:r w:rsidRPr="00CC5741">
        <w:rPr>
          <w:rFonts w:eastAsia="Cambria"/>
          <w:sz w:val="16"/>
        </w:rPr>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C5741">
        <w:rPr>
          <w:rFonts w:eastAsia="Cambria"/>
          <w:u w:val="single"/>
        </w:rPr>
        <w:t>the future of development will</w:t>
      </w:r>
      <w:r w:rsidRPr="00CC5741">
        <w:rPr>
          <w:rFonts w:eastAsia="Cambria"/>
          <w:sz w:val="16"/>
        </w:rPr>
        <w:t xml:space="preserve"> also </w:t>
      </w:r>
      <w:r w:rsidRPr="00CC5741">
        <w:rPr>
          <w:rFonts w:eastAsia="Cambria"/>
          <w:b/>
          <w:u w:val="single"/>
        </w:rPr>
        <w:t>depend on the</w:t>
      </w:r>
      <w:r w:rsidRPr="00CC5741">
        <w:rPr>
          <w:rFonts w:eastAsia="Cambria"/>
          <w:sz w:val="16"/>
        </w:rPr>
        <w:t xml:space="preserve"> actions of the </w:t>
      </w:r>
      <w:r w:rsidRPr="00CC5741">
        <w:rPr>
          <w:rFonts w:eastAsia="Cambria"/>
          <w:b/>
          <w:u w:val="single"/>
        </w:rPr>
        <w:t xml:space="preserve">world’s </w:t>
      </w:r>
      <w:r w:rsidRPr="00CC5741">
        <w:rPr>
          <w:rFonts w:eastAsia="Cambria"/>
          <w:b/>
          <w:u w:val="single"/>
          <w:bdr w:val="single" w:sz="4" w:space="0" w:color="auto"/>
        </w:rPr>
        <w:t>leading countries</w:t>
      </w:r>
      <w:r w:rsidRPr="00CC5741">
        <w:rPr>
          <w:rFonts w:eastAsia="Cambria"/>
          <w:sz w:val="16"/>
        </w:rPr>
        <w:t xml:space="preserve">, since </w:t>
      </w:r>
      <w:r w:rsidRPr="00CC5741">
        <w:rPr>
          <w:rFonts w:eastAsia="Cambria"/>
          <w:u w:val="single"/>
        </w:rPr>
        <w:t>poorer countries can prosper only in a strong</w:t>
      </w:r>
      <w:r w:rsidRPr="00CC5741">
        <w:rPr>
          <w:rFonts w:eastAsia="Cambria"/>
          <w:sz w:val="16"/>
        </w:rPr>
        <w:t xml:space="preserve"> global </w:t>
      </w:r>
      <w:r w:rsidRPr="00CC5741">
        <w:rPr>
          <w:rFonts w:eastAsia="Cambria"/>
          <w:u w:val="single"/>
        </w:rPr>
        <w:t>system. 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must</w:t>
      </w:r>
      <w:r w:rsidRPr="00CC5741">
        <w:rPr>
          <w:rFonts w:eastAsia="Cambria"/>
          <w:sz w:val="16"/>
        </w:rPr>
        <w:t xml:space="preserve"> do its part by </w:t>
      </w:r>
      <w:r w:rsidRPr="00CC5741">
        <w:rPr>
          <w:rFonts w:eastAsia="Cambria"/>
          <w:u w:val="single"/>
        </w:rPr>
        <w:t>regain</w:t>
      </w:r>
      <w:r w:rsidRPr="00CC5741">
        <w:rPr>
          <w:rFonts w:eastAsia="Cambria"/>
          <w:sz w:val="16"/>
        </w:rPr>
        <w:t>ing i</w:t>
      </w:r>
      <w:r w:rsidRPr="00CC5741">
        <w:rPr>
          <w:rFonts w:eastAsia="Cambria"/>
          <w:u w:val="single"/>
        </w:rPr>
        <w:t>ts economic leadership through</w:t>
      </w:r>
      <w:r w:rsidRPr="00CC5741">
        <w:rPr>
          <w:rFonts w:eastAsia="Cambria"/>
          <w:sz w:val="16"/>
        </w:rPr>
        <w:t xml:space="preserve"> major investments in </w:t>
      </w:r>
      <w:r w:rsidRPr="00CC5741">
        <w:rPr>
          <w:rFonts w:eastAsia="Cambria"/>
          <w:u w:val="single"/>
        </w:rPr>
        <w:t>infrastructure, education, and technological advances</w:t>
      </w:r>
      <w:r w:rsidRPr="00CC5741">
        <w:rPr>
          <w:rFonts w:eastAsia="Cambria"/>
          <w:sz w:val="16"/>
        </w:rPr>
        <w:t xml:space="preserve"> in health, agriculture, and alternative fuels. It must act to fix its long-term budget problems by improving the solvency of Social Security, Medicare, and Medicaid and strengthen the financial system through better regulation. </w:t>
      </w:r>
      <w:r w:rsidRPr="00CC5741">
        <w:rPr>
          <w:rFonts w:eastAsia="Cambria"/>
          <w:u w:val="single"/>
        </w:rPr>
        <w:t>The country must</w:t>
      </w:r>
      <w:r w:rsidRPr="00CC5741">
        <w:rPr>
          <w:rFonts w:eastAsia="Cambria"/>
          <w:sz w:val="16"/>
        </w:rPr>
        <w:t xml:space="preserve"> also do a much better job of </w:t>
      </w:r>
      <w:r w:rsidRPr="00CC5741">
        <w:rPr>
          <w:rFonts w:eastAsia="Cambria"/>
          <w:u w:val="single"/>
        </w:rPr>
        <w:t>lead</w:t>
      </w:r>
      <w:r w:rsidRPr="00CC5741">
        <w:rPr>
          <w:rFonts w:eastAsia="Cambria"/>
          <w:sz w:val="16"/>
        </w:rPr>
        <w:t xml:space="preserve">ing </w:t>
      </w:r>
      <w:r w:rsidRPr="00CC5741">
        <w:rPr>
          <w:rFonts w:eastAsia="Cambria"/>
          <w:u w:val="single"/>
        </w:rPr>
        <w:t xml:space="preserve">by </w:t>
      </w:r>
      <w:r w:rsidRPr="00CC5741">
        <w:rPr>
          <w:rFonts w:eastAsia="Cambria"/>
          <w:b/>
          <w:u w:val="single"/>
        </w:rPr>
        <w:t>example on democracy</w:t>
      </w:r>
      <w:r w:rsidRPr="00CC5741">
        <w:rPr>
          <w:rFonts w:eastAsia="Cambria"/>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engaged in a battle of ideas over which economic and political model</w:t>
      </w:r>
      <w:r w:rsidRPr="00CC5741">
        <w:rPr>
          <w:rFonts w:eastAsia="Cambria"/>
          <w:sz w:val="16"/>
        </w:rPr>
        <w:t xml:space="preserve"> they should follow. </w:t>
      </w:r>
      <w:r w:rsidRPr="00CC5741">
        <w:rPr>
          <w:rFonts w:eastAsia="Cambria"/>
          <w:u w:val="single"/>
        </w:rPr>
        <w:t>On the one side stands the model that has prevailed</w:t>
      </w:r>
      <w:r w:rsidRPr="00CC5741">
        <w:rPr>
          <w:rFonts w:eastAsia="Cambria"/>
          <w:sz w:val="16"/>
        </w:rPr>
        <w:t xml:space="preserve"> in the West since World War II: </w:t>
      </w:r>
      <w:r w:rsidRPr="00CC5741">
        <w:rPr>
          <w:rFonts w:eastAsia="Cambria"/>
          <w:u w:val="single"/>
        </w:rPr>
        <w:t xml:space="preserve">market capitalism coupled with </w:t>
      </w:r>
      <w:r w:rsidRPr="00CC5741">
        <w:rPr>
          <w:rFonts w:eastAsia="Cambria"/>
          <w:b/>
          <w:u w:val="single"/>
          <w:bdr w:val="single" w:sz="4" w:space="0" w:color="auto"/>
        </w:rPr>
        <w:t>liberal democracy</w:t>
      </w:r>
      <w:r w:rsidRPr="00CC5741">
        <w:rPr>
          <w:rFonts w:eastAsia="Cambria"/>
          <w:u w:val="single"/>
        </w:rPr>
        <w:t xml:space="preserve">. On the other is </w:t>
      </w:r>
      <w:r w:rsidRPr="00CC5741">
        <w:rPr>
          <w:rFonts w:eastAsia="Cambria"/>
          <w:sz w:val="16"/>
        </w:rPr>
        <w:t xml:space="preserve">the model practiced by China, Vietnam, Ethiopia, and, increasingly, Russia, among others: </w:t>
      </w:r>
      <w:r w:rsidRPr="00CC5741">
        <w:rPr>
          <w:rFonts w:eastAsia="Cambria"/>
          <w:u w:val="single"/>
        </w:rPr>
        <w:t>state</w:t>
      </w:r>
      <w:r w:rsidRPr="00CC5741">
        <w:rPr>
          <w:rFonts w:eastAsia="Cambria"/>
          <w:sz w:val="16"/>
        </w:rPr>
        <w:t xml:space="preserve"> capitalism coupled with </w:t>
      </w:r>
      <w:r w:rsidRPr="00CC5741">
        <w:rPr>
          <w:rFonts w:eastAsia="Cambria"/>
          <w:u w:val="single"/>
        </w:rPr>
        <w:t>authoritarian rule</w:t>
      </w:r>
      <w:r w:rsidRPr="00CC5741">
        <w:rPr>
          <w:rFonts w:eastAsia="Cambria"/>
          <w:sz w:val="16"/>
        </w:rPr>
        <w:t xml:space="preserve">. And there’s yet one more option, with a smaller but more dangerous following: religious fundamentalism, as promulgated by Iran and Saudi Arabia and groups such as the Islamic State (or ISIS) and Boko Haram in Nigeria. </w:t>
      </w:r>
      <w:r w:rsidRPr="00CC5741">
        <w:rPr>
          <w:rFonts w:eastAsia="Cambria"/>
          <w:u w:val="single"/>
        </w:rPr>
        <w:t>As the Western countries struggle</w:t>
      </w:r>
      <w:r w:rsidRPr="00CC5741">
        <w:rPr>
          <w:rFonts w:eastAsia="Cambria"/>
          <w:sz w:val="16"/>
        </w:rPr>
        <w:t xml:space="preserve"> and China continues to rise, </w:t>
      </w:r>
      <w:r w:rsidRPr="00CC5741">
        <w:rPr>
          <w:rFonts w:eastAsia="Cambria"/>
          <w:u w:val="single"/>
        </w:rPr>
        <w:t>authoritarian capitalism is becomin</w:t>
      </w:r>
      <w:r w:rsidRPr="00CC5741">
        <w:rPr>
          <w:rFonts w:eastAsia="Cambria"/>
          <w:sz w:val="16"/>
        </w:rPr>
        <w:t xml:space="preserve">g more </w:t>
      </w:r>
      <w:r w:rsidRPr="00CC5741">
        <w:rPr>
          <w:rFonts w:eastAsia="Cambria"/>
          <w:u w:val="single"/>
        </w:rPr>
        <w:t>appealing</w:t>
      </w:r>
      <w:r w:rsidRPr="00CC5741">
        <w:rPr>
          <w:rFonts w:eastAsia="Cambria"/>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C5741">
        <w:rPr>
          <w:rFonts w:eastAsia="Cambria"/>
          <w:u w:val="single"/>
        </w:rPr>
        <w:t>Make no mistake</w:t>
      </w:r>
      <w:r w:rsidRPr="00CC5741">
        <w:rPr>
          <w:rFonts w:eastAsia="Cambria"/>
          <w:sz w:val="16"/>
        </w:rPr>
        <w:t xml:space="preserve">: many </w:t>
      </w:r>
      <w:r w:rsidRPr="00CC5741">
        <w:rPr>
          <w:rFonts w:eastAsia="Cambria"/>
          <w:u w:val="single"/>
        </w:rPr>
        <w:t>Africans still prefer</w:t>
      </w:r>
      <w:r w:rsidRPr="00CC5741">
        <w:rPr>
          <w:rFonts w:eastAsia="Cambria"/>
          <w:sz w:val="16"/>
        </w:rPr>
        <w:t xml:space="preserve"> to follow </w:t>
      </w:r>
      <w:r w:rsidRPr="00CC5741">
        <w:rPr>
          <w:rFonts w:eastAsia="Cambria"/>
          <w:u w:val="single"/>
        </w:rPr>
        <w:t>the American model and view China with suspicion. But</w:t>
      </w:r>
      <w:r w:rsidRPr="00CC5741">
        <w:rPr>
          <w:rFonts w:eastAsia="Cambria"/>
          <w:sz w:val="16"/>
        </w:rPr>
        <w:t xml:space="preserve"> those </w:t>
      </w:r>
      <w:r w:rsidRPr="00CC5741">
        <w:rPr>
          <w:rFonts w:eastAsia="Cambria"/>
          <w:u w:val="single"/>
        </w:rPr>
        <w:t>attitudes are beginning to shift</w:t>
      </w:r>
      <w:r w:rsidRPr="00CC5741">
        <w:rPr>
          <w:rFonts w:eastAsia="Cambria"/>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C43EE3">
        <w:rPr>
          <w:rFonts w:eastAsia="Cambria"/>
          <w:highlight w:val="cyan"/>
          <w:u w:val="single"/>
        </w:rPr>
        <w:t>the U</w:t>
      </w:r>
      <w:r w:rsidRPr="00CC5741">
        <w:rPr>
          <w:rFonts w:eastAsia="Cambria"/>
          <w:sz w:val="16"/>
        </w:rPr>
        <w:t xml:space="preserve">nited </w:t>
      </w:r>
      <w:r w:rsidRPr="00C43EE3">
        <w:rPr>
          <w:rFonts w:eastAsia="Cambria"/>
          <w:highlight w:val="cyan"/>
          <w:u w:val="single"/>
        </w:rPr>
        <w:t>S</w:t>
      </w:r>
      <w:r w:rsidRPr="00CC5741">
        <w:rPr>
          <w:rFonts w:eastAsia="Cambria"/>
          <w:sz w:val="16"/>
        </w:rPr>
        <w:t xml:space="preserve">tates and other Western powers </w:t>
      </w:r>
      <w:r w:rsidRPr="00C43EE3">
        <w:rPr>
          <w:rFonts w:eastAsia="Cambria"/>
          <w:highlight w:val="cyan"/>
          <w:u w:val="single"/>
        </w:rPr>
        <w:t>should</w:t>
      </w:r>
      <w:r w:rsidRPr="00CC5741">
        <w:rPr>
          <w:rFonts w:eastAsia="Cambria"/>
          <w:sz w:val="16"/>
        </w:rPr>
        <w:t xml:space="preserve"> also </w:t>
      </w:r>
      <w:r w:rsidRPr="00C43EE3">
        <w:rPr>
          <w:rFonts w:eastAsia="Cambria"/>
          <w:highlight w:val="cyan"/>
          <w:u w:val="single"/>
        </w:rPr>
        <w:t>assert leadership</w:t>
      </w:r>
      <w:r w:rsidRPr="00CC5741">
        <w:rPr>
          <w:rFonts w:eastAsia="Cambria"/>
          <w:sz w:val="16"/>
        </w:rPr>
        <w:t xml:space="preserve"> in several specific areas </w:t>
      </w:r>
      <w:r w:rsidRPr="00C43EE3">
        <w:rPr>
          <w:rFonts w:eastAsia="Cambria"/>
          <w:highlight w:val="cyan"/>
          <w:u w:val="single"/>
        </w:rPr>
        <w:t xml:space="preserve">to </w:t>
      </w:r>
      <w:r w:rsidRPr="00C43EE3">
        <w:rPr>
          <w:rFonts w:eastAsia="Cambria"/>
          <w:b/>
          <w:highlight w:val="cyan"/>
          <w:u w:val="single"/>
        </w:rPr>
        <w:t>keep the progress going</w:t>
      </w:r>
      <w:r w:rsidRPr="00CC5741">
        <w:rPr>
          <w:rFonts w:eastAsia="Cambria"/>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C5741">
        <w:rPr>
          <w:rFonts w:eastAsia="Cambria"/>
          <w:u w:val="single"/>
        </w:rPr>
        <w:t xml:space="preserve">leading </w:t>
      </w:r>
      <w:r w:rsidRPr="00C43EE3">
        <w:rPr>
          <w:rFonts w:eastAsia="Cambria"/>
          <w:highlight w:val="cyan"/>
          <w:u w:val="single"/>
        </w:rPr>
        <w:t>countries</w:t>
      </w:r>
      <w:r w:rsidRPr="00CC5741">
        <w:rPr>
          <w:rFonts w:eastAsia="Cambria"/>
          <w:sz w:val="16"/>
        </w:rPr>
        <w:t>—especially the United States—</w:t>
      </w:r>
      <w:r w:rsidRPr="00C43EE3">
        <w:rPr>
          <w:rFonts w:eastAsia="Cambria"/>
          <w:highlight w:val="cyan"/>
          <w:u w:val="single"/>
        </w:rPr>
        <w:t>should invest</w:t>
      </w:r>
      <w:r w:rsidRPr="00CC5741">
        <w:rPr>
          <w:rFonts w:eastAsia="Cambria"/>
          <w:u w:val="single"/>
        </w:rPr>
        <w:t xml:space="preserve"> more </w:t>
      </w:r>
      <w:r w:rsidRPr="00C43EE3">
        <w:rPr>
          <w:rFonts w:eastAsia="Cambria"/>
          <w:highlight w:val="cyan"/>
          <w:u w:val="single"/>
        </w:rPr>
        <w:t xml:space="preserve">in </w:t>
      </w:r>
      <w:r w:rsidRPr="00C43EE3">
        <w:rPr>
          <w:rFonts w:eastAsia="Cambria"/>
          <w:b/>
          <w:highlight w:val="cyan"/>
          <w:u w:val="single"/>
          <w:bdr w:val="single" w:sz="4" w:space="0" w:color="auto"/>
        </w:rPr>
        <w:t>technological innovation</w:t>
      </w:r>
      <w:r w:rsidRPr="00CC5741">
        <w:rPr>
          <w:rFonts w:eastAsia="Cambria"/>
          <w:sz w:val="16"/>
        </w:rPr>
        <w:t xml:space="preserve">. Much of the credit for recent improvements in living standards goes to vaccines, medicines, high-yielding seed varieties, cell phones, and the Internet. These </w:t>
      </w:r>
      <w:r w:rsidRPr="00CC5741">
        <w:rPr>
          <w:rFonts w:eastAsia="Cambria"/>
          <w:u w:val="single"/>
        </w:rPr>
        <w:t>new technologies</w:t>
      </w:r>
      <w:r w:rsidRPr="00CC5741">
        <w:rPr>
          <w:rFonts w:eastAsia="Cambria"/>
          <w:sz w:val="16"/>
        </w:rPr>
        <w:t xml:space="preserve"> (alongside old ones such as electricity and paved roads) </w:t>
      </w:r>
      <w:r w:rsidRPr="00CC5741">
        <w:rPr>
          <w:rFonts w:eastAsia="Cambria"/>
          <w:u w:val="single"/>
        </w:rPr>
        <w:t>have not yet reached everywhere, so</w:t>
      </w:r>
      <w:r w:rsidRPr="00CC5741">
        <w:rPr>
          <w:rFonts w:eastAsia="Cambria"/>
          <w:sz w:val="16"/>
        </w:rPr>
        <w:t xml:space="preserve"> simply </w:t>
      </w:r>
      <w:r w:rsidRPr="00CC5741">
        <w:rPr>
          <w:rFonts w:eastAsia="Cambria"/>
          <w:u w:val="single"/>
        </w:rPr>
        <w:t>making them</w:t>
      </w:r>
      <w:r w:rsidRPr="00CC5741">
        <w:rPr>
          <w:rFonts w:eastAsia="Cambria"/>
          <w:sz w:val="16"/>
        </w:rPr>
        <w:t xml:space="preserve"> more </w:t>
      </w:r>
      <w:r w:rsidRPr="00CC5741">
        <w:rPr>
          <w:rFonts w:eastAsia="Cambria"/>
          <w:u w:val="single"/>
        </w:rPr>
        <w:t>widely available would do wonders</w:t>
      </w:r>
      <w:r w:rsidRPr="00CC5741">
        <w:rPr>
          <w:rFonts w:eastAsia="Cambria"/>
          <w:sz w:val="16"/>
        </w:rPr>
        <w:t xml:space="preserve">. But </w:t>
      </w:r>
      <w:r w:rsidRPr="00C43EE3">
        <w:rPr>
          <w:rFonts w:eastAsia="Cambria"/>
          <w:b/>
          <w:highlight w:val="cyan"/>
          <w:u w:val="single"/>
          <w:bdr w:val="single" w:sz="4" w:space="0" w:color="auto"/>
        </w:rPr>
        <w:t>sustaining progress</w:t>
      </w:r>
      <w:r w:rsidRPr="00C43EE3">
        <w:rPr>
          <w:rFonts w:eastAsia="Cambria"/>
          <w:highlight w:val="cyan"/>
          <w:u w:val="single"/>
        </w:rPr>
        <w:t xml:space="preserve"> for</w:t>
      </w:r>
      <w:r w:rsidRPr="00CC5741">
        <w:rPr>
          <w:rFonts w:eastAsia="Cambria"/>
          <w:sz w:val="16"/>
        </w:rPr>
        <w:t xml:space="preserve"> the next several </w:t>
      </w:r>
      <w:r w:rsidRPr="00C43EE3">
        <w:rPr>
          <w:rFonts w:eastAsia="Cambria"/>
          <w:highlight w:val="cyan"/>
          <w:u w:val="single"/>
        </w:rPr>
        <w:t>decades</w:t>
      </w:r>
      <w:r w:rsidRPr="00CC5741">
        <w:rPr>
          <w:rFonts w:eastAsia="Cambria"/>
          <w:u w:val="single"/>
        </w:rPr>
        <w:t xml:space="preserve"> will</w:t>
      </w:r>
      <w:r w:rsidRPr="00CC5741">
        <w:rPr>
          <w:rFonts w:eastAsia="Cambria"/>
          <w:sz w:val="16"/>
        </w:rPr>
        <w:t xml:space="preserve"> also </w:t>
      </w:r>
      <w:r w:rsidRPr="00CC5741">
        <w:rPr>
          <w:rFonts w:eastAsia="Cambria"/>
          <w:u w:val="single"/>
        </w:rPr>
        <w:t xml:space="preserve">require </w:t>
      </w:r>
      <w:r w:rsidRPr="00CC5741">
        <w:rPr>
          <w:rFonts w:eastAsia="Cambria"/>
          <w:b/>
          <w:u w:val="single"/>
        </w:rPr>
        <w:t>significant investments</w:t>
      </w:r>
      <w:r w:rsidRPr="00CC5741">
        <w:rPr>
          <w:rFonts w:eastAsia="Cambria"/>
          <w:sz w:val="16"/>
        </w:rPr>
        <w:t xml:space="preserve"> in new vaccines, more powerful drugs, drought- and heat-resistant seeds, desalination techniques, and clean energy.</w:t>
      </w:r>
    </w:p>
    <w:p w14:paraId="3588FB2F" w14:textId="77777777" w:rsidR="009F430D" w:rsidRPr="006C4268" w:rsidRDefault="009F430D" w:rsidP="009F430D">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63190AC5" w14:textId="77777777" w:rsidR="009F430D" w:rsidRPr="006C4268" w:rsidRDefault="009F430D" w:rsidP="009F430D">
      <w:pPr>
        <w:rPr>
          <w:sz w:val="18"/>
          <w:szCs w:val="18"/>
        </w:rPr>
      </w:pPr>
      <w:proofErr w:type="spellStart"/>
      <w:r w:rsidRPr="006C4268">
        <w:rPr>
          <w:b/>
          <w:bCs/>
          <w:sz w:val="30"/>
        </w:rPr>
        <w:t>Tupy</w:t>
      </w:r>
      <w:proofErr w:type="spellEnd"/>
      <w:r w:rsidRPr="006C4268">
        <w:rPr>
          <w:b/>
          <w:bCs/>
          <w:sz w:val="30"/>
        </w:rPr>
        <w:t xml:space="preserve"> 15 </w:t>
      </w:r>
      <w:r w:rsidRPr="006C4268">
        <w:rPr>
          <w:sz w:val="18"/>
          <w:szCs w:val="18"/>
        </w:rPr>
        <w:t xml:space="preserve">(Marian L [a senior policy analyst at the Cato Institute's Center for Global Liberty and Prosperity]; Stop obsessing about inequality. It's actually decreasing around the world; Jan 8; </w:t>
      </w:r>
      <w:r w:rsidRPr="006C4268">
        <w:rPr>
          <w:sz w:val="18"/>
          <w:szCs w:val="18"/>
        </w:rPr>
        <w:lastRenderedPageBreak/>
        <w:t>www.washingtonpost.com/posteverything/wp/2015/01/08/stop-obsessing-about-inequality-its-actually-decreasing-around-the-world/)</w:t>
      </w:r>
    </w:p>
    <w:p w14:paraId="52BF1975" w14:textId="77777777" w:rsidR="009F430D" w:rsidRPr="006C4268" w:rsidRDefault="009F430D" w:rsidP="009F430D">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C43EE3">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w:t>
      </w:r>
      <w:proofErr w:type="spellStart"/>
      <w:r w:rsidRPr="006C4268">
        <w:rPr>
          <w:sz w:val="12"/>
        </w:rPr>
        <w:t>Branko</w:t>
      </w:r>
      <w:proofErr w:type="spellEnd"/>
      <w:r w:rsidRPr="006C4268">
        <w:rPr>
          <w:sz w:val="12"/>
        </w:rPr>
        <w:t xml:space="preserve"> Milanovic, </w:t>
      </w:r>
      <w:r w:rsidRPr="006C4268">
        <w:rPr>
          <w:b/>
          <w:sz w:val="30"/>
          <w:u w:val="single"/>
        </w:rPr>
        <w:t>“</w:t>
      </w:r>
      <w:r w:rsidRPr="006C4268">
        <w:rPr>
          <w:b/>
          <w:iCs/>
          <w:sz w:val="30"/>
          <w:u w:val="single"/>
          <w:bdr w:val="single" w:sz="8" w:space="0" w:color="auto"/>
        </w:rPr>
        <w:t xml:space="preserve">the </w:t>
      </w:r>
      <w:r w:rsidRPr="00C43EE3">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C43EE3">
        <w:rPr>
          <w:b/>
          <w:iCs/>
          <w:sz w:val="30"/>
          <w:highlight w:val="cyan"/>
          <w:u w:val="single"/>
          <w:bdr w:val="single" w:sz="8" w:space="0" w:color="auto"/>
        </w:rPr>
        <w:t>since the Industrial 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C43EE3">
        <w:rPr>
          <w:b/>
          <w:iCs/>
          <w:sz w:val="30"/>
          <w:highlight w:val="cyan"/>
          <w:u w:val="single"/>
          <w:bdr w:val="single" w:sz="8" w:space="0" w:color="auto"/>
        </w:rPr>
        <w:t>liberalization</w:t>
      </w:r>
      <w:r w:rsidRPr="006C4268">
        <w:rPr>
          <w:b/>
          <w:sz w:val="30"/>
          <w:u w:val="single"/>
        </w:rPr>
        <w:t xml:space="preserve"> in 1978, </w:t>
      </w:r>
      <w:r w:rsidRPr="00C43EE3">
        <w:rPr>
          <w:b/>
          <w:iCs/>
          <w:sz w:val="30"/>
          <w:highlight w:val="cyan"/>
          <w:u w:val="single"/>
          <w:bdr w:val="single" w:sz="8" w:space="0" w:color="auto"/>
        </w:rPr>
        <w:t>China’s GDP</w:t>
      </w:r>
      <w:r w:rsidRPr="006C4268">
        <w:rPr>
          <w:b/>
          <w:sz w:val="30"/>
          <w:u w:val="single"/>
        </w:rPr>
        <w:t xml:space="preserve"> per capita has </w:t>
      </w:r>
      <w:r w:rsidRPr="00C43EE3">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w:t>
      </w:r>
      <w:proofErr w:type="spellStart"/>
      <w:r w:rsidRPr="006C4268">
        <w:rPr>
          <w:sz w:val="12"/>
        </w:rPr>
        <w:t>Chandy</w:t>
      </w:r>
      <w:proofErr w:type="spellEnd"/>
      <w:r w:rsidRPr="006C4268">
        <w:rPr>
          <w:sz w:val="12"/>
        </w:rPr>
        <w:t xml:space="preserve"> and Geoffrey Gertz of the Brookings Institution wrote in 2011, “</w:t>
      </w:r>
      <w:r w:rsidRPr="006C4268">
        <w:rPr>
          <w:b/>
          <w:sz w:val="30"/>
          <w:u w:val="single"/>
        </w:rPr>
        <w:t xml:space="preserve">poverty reduction of this magnitude is unparalleled in history: </w:t>
      </w:r>
      <w:r w:rsidRPr="00C43EE3">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C43EE3">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C43EE3">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C43EE3">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C43EE3">
        <w:rPr>
          <w:b/>
          <w:iCs/>
          <w:sz w:val="30"/>
          <w:highlight w:val="cyan"/>
          <w:u w:val="single"/>
          <w:bdr w:val="single" w:sz="8" w:space="0" w:color="auto"/>
        </w:rPr>
        <w:t>about</w:t>
      </w:r>
      <w:r w:rsidRPr="006C4268">
        <w:rPr>
          <w:b/>
          <w:sz w:val="30"/>
          <w:u w:val="single"/>
        </w:rPr>
        <w:t xml:space="preserve"> child and maternal </w:t>
      </w:r>
      <w:r w:rsidRPr="00C43EE3">
        <w:rPr>
          <w:b/>
          <w:iCs/>
          <w:sz w:val="30"/>
          <w:highlight w:val="cyan"/>
          <w:u w:val="single"/>
          <w:bdr w:val="single" w:sz="8" w:space="0" w:color="auto"/>
        </w:rPr>
        <w:t>mortality</w:t>
      </w:r>
      <w:r w:rsidRPr="006C4268">
        <w:rPr>
          <w:b/>
          <w:sz w:val="30"/>
          <w:u w:val="single"/>
        </w:rPr>
        <w:t xml:space="preserve">, treatment of communicable </w:t>
      </w:r>
      <w:r w:rsidRPr="00C43EE3">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C43EE3">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C43EE3">
        <w:rPr>
          <w:b/>
          <w:iCs/>
          <w:sz w:val="30"/>
          <w:highlight w:val="cyan"/>
          <w:u w:val="single"/>
          <w:bdr w:val="single" w:sz="8" w:space="0" w:color="auto"/>
        </w:rPr>
        <w:t>ushered</w:t>
      </w:r>
      <w:r w:rsidRPr="006C4268">
        <w:rPr>
          <w:b/>
          <w:iCs/>
          <w:sz w:val="30"/>
          <w:u w:val="single"/>
          <w:bdr w:val="single" w:sz="8" w:space="0" w:color="auto"/>
        </w:rPr>
        <w:t xml:space="preserve"> a period of </w:t>
      </w:r>
      <w:r w:rsidRPr="00C43EE3">
        <w:rPr>
          <w:b/>
          <w:iCs/>
          <w:sz w:val="30"/>
          <w:highlight w:val="cyan"/>
          <w:u w:val="single"/>
          <w:bdr w:val="single" w:sz="8" w:space="0" w:color="auto"/>
        </w:rPr>
        <w:t>unprecedented prosperity</w:t>
      </w:r>
      <w:r w:rsidRPr="006C4268">
        <w:rPr>
          <w:b/>
          <w:iCs/>
          <w:sz w:val="30"/>
          <w:u w:val="single"/>
          <w:bdr w:val="single" w:sz="8" w:space="0" w:color="auto"/>
        </w:rPr>
        <w:t xml:space="preserve"> in many poor countries</w:t>
      </w:r>
      <w:r w:rsidRPr="006C4268">
        <w:rPr>
          <w:sz w:val="12"/>
        </w:rPr>
        <w:t>. Even as we struggle with economic problems at home let us remember the global – and largely positive – perspective on the state of the world.</w:t>
      </w:r>
    </w:p>
    <w:p w14:paraId="0FB51721" w14:textId="2D1E780E" w:rsidR="009F430D" w:rsidRPr="006C4268" w:rsidRDefault="006B7488" w:rsidP="009F430D">
      <w:pPr>
        <w:keepNext/>
        <w:keepLines/>
        <w:spacing w:before="40" w:after="0"/>
        <w:outlineLvl w:val="3"/>
        <w:rPr>
          <w:rFonts w:eastAsiaTheme="majorEastAsia" w:cstheme="majorBidi"/>
          <w:bCs/>
          <w:iCs/>
          <w:sz w:val="36"/>
        </w:rPr>
      </w:pPr>
      <w:proofErr w:type="spellStart"/>
      <w:r>
        <w:rPr>
          <w:rFonts w:eastAsiaTheme="majorEastAsia" w:cstheme="majorBidi"/>
          <w:b/>
          <w:iCs/>
          <w:sz w:val="36"/>
        </w:rPr>
        <w:lastRenderedPageBreak/>
        <w:t>A</w:t>
      </w:r>
      <w:r w:rsidR="009F430D">
        <w:rPr>
          <w:rFonts w:eastAsiaTheme="majorEastAsia" w:cstheme="majorBidi"/>
          <w:b/>
          <w:iCs/>
          <w:sz w:val="36"/>
        </w:rPr>
        <w:t>ff</w:t>
      </w:r>
      <w:proofErr w:type="spellEnd"/>
      <w:r w:rsidR="009F430D" w:rsidRPr="006C4268">
        <w:rPr>
          <w:rFonts w:eastAsiaTheme="majorEastAsia" w:cstheme="majorBidi"/>
          <w:b/>
          <w:iCs/>
          <w:sz w:val="36"/>
        </w:rPr>
        <w:t xml:space="preserve"> causes transition wars</w:t>
      </w:r>
      <w:r w:rsidR="009F430D" w:rsidRPr="006C4268">
        <w:rPr>
          <w:rFonts w:eastAsiaTheme="majorEastAsia" w:cstheme="majorBidi"/>
          <w:bCs/>
          <w:iCs/>
          <w:sz w:val="36"/>
        </w:rPr>
        <w:t>---links especially hard to the thesis that people are hardwired.</w:t>
      </w:r>
    </w:p>
    <w:p w14:paraId="3144F5D3" w14:textId="77777777" w:rsidR="009F430D" w:rsidRPr="006C4268" w:rsidRDefault="009F430D" w:rsidP="009F430D">
      <w:pPr>
        <w:rPr>
          <w:sz w:val="18"/>
          <w:szCs w:val="18"/>
        </w:rPr>
      </w:pPr>
      <w:r w:rsidRPr="006C4268">
        <w:rPr>
          <w:sz w:val="18"/>
          <w:szCs w:val="18"/>
        </w:rPr>
        <w:t xml:space="preserve">Lee </w:t>
      </w:r>
      <w:r w:rsidRPr="006C4268">
        <w:rPr>
          <w:b/>
          <w:bCs/>
          <w:sz w:val="30"/>
        </w:rPr>
        <w:t>Harris 3</w:t>
      </w:r>
      <w:r w:rsidRPr="006C4268">
        <w:rPr>
          <w:sz w:val="18"/>
          <w:szCs w:val="18"/>
        </w:rPr>
        <w:t xml:space="preserve">. Analyst – Hoover Institution. 2003. “The Intellectual Origins of America-Bashing.” Hoover </w:t>
      </w:r>
      <w:proofErr w:type="spellStart"/>
      <w:r w:rsidRPr="006C4268">
        <w:rPr>
          <w:sz w:val="18"/>
          <w:szCs w:val="18"/>
        </w:rPr>
        <w:t>Instituion</w:t>
      </w:r>
      <w:proofErr w:type="spellEnd"/>
      <w:r w:rsidRPr="006C4268">
        <w:rPr>
          <w:sz w:val="18"/>
          <w:szCs w:val="18"/>
        </w:rPr>
        <w:t>. Policy Review. http://www.hoover.org/publications/policyreview/3458371.html.</w:t>
      </w:r>
    </w:p>
    <w:p w14:paraId="3D977944" w14:textId="77777777" w:rsidR="009F430D" w:rsidRPr="006C4268" w:rsidRDefault="009F430D" w:rsidP="009F430D">
      <w:r w:rsidRPr="006C4268">
        <w:rPr>
          <w:sz w:val="10"/>
        </w:rPr>
        <w:t xml:space="preserve">This is the </w:t>
      </w:r>
      <w:proofErr w:type="spellStart"/>
      <w:r w:rsidRPr="006C4268">
        <w:rPr>
          <w:sz w:val="10"/>
        </w:rPr>
        <w:t>immiserization</w:t>
      </w:r>
      <w:proofErr w:type="spellEnd"/>
      <w:r w:rsidRPr="006C4268">
        <w:rPr>
          <w:sz w:val="10"/>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C43EE3">
        <w:rPr>
          <w:b/>
          <w:sz w:val="30"/>
          <w:highlight w:val="cyan"/>
          <w:u w:val="single"/>
        </w:rPr>
        <w:t>the capitalist class could not be</w:t>
      </w:r>
      <w:r w:rsidRPr="006C4268">
        <w:rPr>
          <w:b/>
          <w:sz w:val="30"/>
          <w:u w:val="single"/>
        </w:rPr>
        <w:t xml:space="preserve"> realistically </w:t>
      </w:r>
      <w:r w:rsidRPr="00C43EE3">
        <w:rPr>
          <w:b/>
          <w:sz w:val="30"/>
          <w:highlight w:val="cyan"/>
          <w:u w:val="single"/>
        </w:rPr>
        <w:t>expected to relinquish control</w:t>
      </w:r>
      <w:r w:rsidRPr="006C4268">
        <w:rPr>
          <w:b/>
          <w:sz w:val="30"/>
          <w:u w:val="single"/>
        </w:rPr>
        <w:t xml:space="preserve"> of the state apparatus </w:t>
      </w:r>
      <w:r w:rsidRPr="006C4268">
        <w:rPr>
          <w:sz w:val="10"/>
        </w:rPr>
        <w:t xml:space="preserve">and, with it, the monopoly of force. In this, Marx was absolutely correct. </w:t>
      </w:r>
      <w:r w:rsidRPr="00C43EE3">
        <w:rPr>
          <w:b/>
          <w:iCs/>
          <w:sz w:val="30"/>
          <w:highlight w:val="cyan"/>
          <w:u w:val="single"/>
          <w:bdr w:val="single" w:sz="8" w:space="0" w:color="auto"/>
        </w:rPr>
        <w:t>No capitalist society</w:t>
      </w:r>
      <w:r w:rsidRPr="006C4268">
        <w:rPr>
          <w:b/>
          <w:iCs/>
          <w:sz w:val="30"/>
          <w:u w:val="single"/>
          <w:bdr w:val="single" w:sz="8" w:space="0" w:color="auto"/>
        </w:rPr>
        <w:t xml:space="preserve"> has </w:t>
      </w:r>
      <w:r w:rsidRPr="00C43EE3">
        <w:rPr>
          <w:b/>
          <w:iCs/>
          <w:sz w:val="30"/>
          <w:highlight w:val="cyan"/>
          <w:u w:val="single"/>
          <w:bdr w:val="single" w:sz="8" w:space="0" w:color="auto"/>
        </w:rPr>
        <w:t>ever willingly liquidated itself,</w:t>
      </w:r>
      <w:r w:rsidRPr="006C4268">
        <w:rPr>
          <w:sz w:val="10"/>
        </w:rPr>
        <w:t xml:space="preserve"> </w:t>
      </w:r>
      <w:r w:rsidRPr="006C4268">
        <w:rPr>
          <w:b/>
          <w:sz w:val="30"/>
          <w:u w:val="single"/>
        </w:rPr>
        <w:t xml:space="preserve">and </w:t>
      </w:r>
      <w:r w:rsidRPr="00C43EE3">
        <w:rPr>
          <w:b/>
          <w:sz w:val="30"/>
          <w:highlight w:val="cyan"/>
          <w:u w:val="single"/>
        </w:rPr>
        <w:t xml:space="preserve">it is </w:t>
      </w:r>
      <w:r w:rsidRPr="00C43EE3">
        <w:rPr>
          <w:b/>
          <w:iCs/>
          <w:sz w:val="30"/>
          <w:highlight w:val="cyan"/>
          <w:u w:val="single"/>
          <w:bdr w:val="single" w:sz="8" w:space="0" w:color="auto"/>
        </w:rPr>
        <w:t>utopian</w:t>
      </w:r>
      <w:r w:rsidRPr="00C43EE3">
        <w:rPr>
          <w:b/>
          <w:sz w:val="30"/>
          <w:highlight w:val="cyan"/>
          <w:u w:val="single"/>
        </w:rPr>
        <w:t xml:space="preserve"> to think</w:t>
      </w:r>
      <w:r w:rsidRPr="006C4268">
        <w:rPr>
          <w:b/>
          <w:sz w:val="30"/>
          <w:u w:val="single"/>
        </w:rPr>
        <w:t xml:space="preserve"> that </w:t>
      </w:r>
      <w:r w:rsidRPr="00C43EE3">
        <w:rPr>
          <w:b/>
          <w:sz w:val="30"/>
          <w:highlight w:val="cyan"/>
          <w:u w:val="single"/>
        </w:rPr>
        <w:t>any ever will</w:t>
      </w:r>
      <w:r w:rsidRPr="006C4268">
        <w:rPr>
          <w:sz w:val="10"/>
        </w:rPr>
        <w:t xml:space="preserve">. Therefore, </w:t>
      </w:r>
      <w:r w:rsidRPr="006C4268">
        <w:rPr>
          <w:b/>
          <w:iCs/>
          <w:sz w:val="30"/>
          <w:u w:val="single"/>
          <w:bdr w:val="single" w:sz="8" w:space="0" w:color="auto"/>
        </w:rPr>
        <w:t xml:space="preserve">in order </w:t>
      </w:r>
      <w:r w:rsidRPr="00C43EE3">
        <w:rPr>
          <w:b/>
          <w:iCs/>
          <w:sz w:val="30"/>
          <w:highlight w:val="cyan"/>
          <w:u w:val="single"/>
          <w:bdr w:val="single" w:sz="8" w:space="0" w:color="auto"/>
        </w:rPr>
        <w:t>to achieve</w:t>
      </w:r>
      <w:r w:rsidRPr="006C4268">
        <w:rPr>
          <w:b/>
          <w:iCs/>
          <w:sz w:val="30"/>
          <w:u w:val="single"/>
          <w:bdr w:val="single" w:sz="8" w:space="0" w:color="auto"/>
        </w:rPr>
        <w:t xml:space="preserve"> the goal of </w:t>
      </w:r>
      <w:r w:rsidRPr="00C43EE3">
        <w:rPr>
          <w:b/>
          <w:iCs/>
          <w:sz w:val="30"/>
          <w:highlight w:val="cyan"/>
          <w:u w:val="single"/>
          <w:bdr w:val="single" w:sz="8" w:space="0" w:color="auto"/>
        </w:rPr>
        <w:t>socialism</w:t>
      </w:r>
      <w:r w:rsidRPr="00C43EE3">
        <w:rPr>
          <w:sz w:val="10"/>
          <w:highlight w:val="cyan"/>
        </w:rPr>
        <w:t xml:space="preserve">, </w:t>
      </w:r>
      <w:r w:rsidRPr="00C43EE3">
        <w:rPr>
          <w:b/>
          <w:sz w:val="30"/>
          <w:highlight w:val="cyan"/>
          <w:u w:val="single"/>
        </w:rPr>
        <w:t xml:space="preserve">nothing short of a </w:t>
      </w:r>
      <w:r w:rsidRPr="00C43EE3">
        <w:rPr>
          <w:b/>
          <w:iCs/>
          <w:sz w:val="30"/>
          <w:highlight w:val="cyan"/>
          <w:u w:val="single"/>
          <w:bdr w:val="single" w:sz="8" w:space="0" w:color="auto"/>
        </w:rPr>
        <w:t>complete revolution</w:t>
      </w:r>
      <w:r w:rsidRPr="00C43EE3">
        <w:rPr>
          <w:b/>
          <w:sz w:val="30"/>
          <w:highlight w:val="cyan"/>
          <w:u w:val="single"/>
        </w:rPr>
        <w:t xml:space="preserve"> would do</w:t>
      </w:r>
      <w:r w:rsidRPr="006C4268">
        <w:rPr>
          <w:b/>
          <w:sz w:val="30"/>
          <w:u w:val="single"/>
        </w:rPr>
        <w:t xml:space="preserve">; and </w:t>
      </w:r>
      <w:r w:rsidRPr="00C43EE3">
        <w:rPr>
          <w:b/>
          <w:sz w:val="30"/>
          <w:highlight w:val="cyan"/>
          <w:u w:val="single"/>
        </w:rPr>
        <w:t>this means</w:t>
      </w:r>
      <w:r w:rsidRPr="006C4268">
        <w:rPr>
          <w:sz w:val="10"/>
        </w:rPr>
        <w:t xml:space="preserve">, in point of fact, </w:t>
      </w:r>
      <w:r w:rsidRPr="00C43EE3">
        <w:rPr>
          <w:b/>
          <w:iCs/>
          <w:sz w:val="30"/>
          <w:highlight w:val="cyan"/>
          <w:u w:val="single"/>
          <w:bdr w:val="single" w:sz="8" w:space="0" w:color="auto"/>
        </w:rPr>
        <w:t>a full-fledged civil war</w:t>
      </w:r>
      <w:r w:rsidRPr="006C4268">
        <w:rPr>
          <w:sz w:val="10"/>
        </w:rPr>
        <w:t xml:space="preserve"> not just within one society, but </w:t>
      </w:r>
      <w:r w:rsidRPr="00C43EE3">
        <w:rPr>
          <w:b/>
          <w:iCs/>
          <w:sz w:val="30"/>
          <w:highlight w:val="cyan"/>
          <w:u w:val="single"/>
          <w:bdr w:val="single" w:sz="8" w:space="0" w:color="auto"/>
        </w:rPr>
        <w:t>across the globe</w:t>
      </w:r>
      <w:r w:rsidRPr="006C4268">
        <w:rPr>
          <w:sz w:val="10"/>
        </w:rPr>
        <w:t xml:space="preserve">. </w:t>
      </w:r>
      <w:r w:rsidRPr="00C43EE3">
        <w:rPr>
          <w:b/>
          <w:sz w:val="30"/>
          <w:highlight w:val="cyan"/>
          <w:u w:val="single"/>
        </w:rPr>
        <w:t>Without</w:t>
      </w:r>
      <w:r w:rsidRPr="006C4268">
        <w:rPr>
          <w:b/>
          <w:sz w:val="30"/>
          <w:u w:val="single"/>
        </w:rPr>
        <w:t xml:space="preserve"> this </w:t>
      </w:r>
      <w:r w:rsidRPr="00C43EE3">
        <w:rPr>
          <w:b/>
          <w:sz w:val="30"/>
          <w:highlight w:val="cyan"/>
          <w:u w:val="single"/>
        </w:rPr>
        <w:t>catastrophic upheaval</w:t>
      </w:r>
      <w:r w:rsidRPr="006C4268">
        <w:rPr>
          <w:b/>
          <w:sz w:val="30"/>
          <w:u w:val="single"/>
        </w:rPr>
        <w:t xml:space="preserve">, </w:t>
      </w:r>
      <w:r w:rsidRPr="00C43EE3">
        <w:rPr>
          <w:b/>
          <w:sz w:val="30"/>
          <w:highlight w:val="cyan"/>
          <w:u w:val="single"/>
        </w:rPr>
        <w:t xml:space="preserve">capitalism would remain </w:t>
      </w:r>
      <w:r w:rsidRPr="00C43EE3">
        <w:rPr>
          <w:b/>
          <w:iCs/>
          <w:sz w:val="30"/>
          <w:highlight w:val="cyan"/>
          <w:u w:val="single"/>
          <w:bdr w:val="single" w:sz="8" w:space="0" w:color="auto"/>
        </w:rPr>
        <w:t>completely in control</w:t>
      </w:r>
      <w:r w:rsidRPr="006C4268">
        <w:rPr>
          <w:b/>
          <w:sz w:val="30"/>
          <w:u w:val="single"/>
        </w:rPr>
        <w:t xml:space="preserve"> of the social order</w:t>
      </w:r>
      <w:r w:rsidRPr="006C4268">
        <w:rPr>
          <w:sz w:val="10"/>
        </w:rPr>
        <w:t xml:space="preserve"> and all socialist schemes would be reduced to pipe dreams. </w:t>
      </w:r>
    </w:p>
    <w:p w14:paraId="771408D5" w14:textId="77777777" w:rsidR="009F430D" w:rsidRPr="00774646" w:rsidRDefault="009F430D" w:rsidP="009F430D">
      <w:pPr>
        <w:keepNext/>
        <w:keepLines/>
        <w:spacing w:before="40" w:after="0"/>
        <w:outlineLvl w:val="3"/>
        <w:rPr>
          <w:rFonts w:eastAsiaTheme="majorEastAsia" w:cstheme="majorBidi"/>
          <w:b/>
          <w:iCs/>
          <w:sz w:val="36"/>
        </w:rPr>
      </w:pPr>
      <w:r w:rsidRPr="00774646">
        <w:rPr>
          <w:rFonts w:eastAsiaTheme="majorEastAsia" w:cstheme="majorBidi"/>
          <w:b/>
          <w:iCs/>
          <w:sz w:val="36"/>
        </w:rPr>
        <w:t>Transition wars cause extinction</w:t>
      </w:r>
    </w:p>
    <w:p w14:paraId="56A3B921" w14:textId="77777777" w:rsidR="009F430D" w:rsidRPr="00774646" w:rsidRDefault="009F430D" w:rsidP="009F430D">
      <w:r w:rsidRPr="00774646">
        <w:rPr>
          <w:b/>
          <w:bCs/>
          <w:sz w:val="30"/>
        </w:rPr>
        <w:t>Nyquist 5.</w:t>
      </w:r>
      <w:r w:rsidRPr="00774646">
        <w:t xml:space="preserve"> J.R. renowned expert in geopolitics and international relations, WorldNetDaily contributing editor, “The Political Consequences of a Financial Crash,” February 4, www.financialsense.com/</w:t>
      </w:r>
      <w:proofErr w:type="spellStart"/>
      <w:r w:rsidRPr="00774646">
        <w:t>stormw</w:t>
      </w:r>
      <w:proofErr w:type="spellEnd"/>
      <w:r w:rsidRPr="00774646">
        <w:t>...2005/0204.html</w:t>
      </w:r>
    </w:p>
    <w:p w14:paraId="62021A9A" w14:textId="77777777" w:rsidR="009F430D" w:rsidRPr="00774646" w:rsidRDefault="009F430D" w:rsidP="009F430D">
      <w:pPr>
        <w:rPr>
          <w:rFonts w:asciiTheme="minorHAnsi" w:hAnsiTheme="minorHAnsi"/>
          <w:sz w:val="12"/>
        </w:rPr>
      </w:pPr>
      <w:r w:rsidRPr="00774646">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774646">
        <w:rPr>
          <w:rFonts w:asciiTheme="minorHAnsi" w:hAnsiTheme="minorHAnsi"/>
          <w:u w:val="single"/>
        </w:rPr>
        <w:t xml:space="preserve">the formation of </w:t>
      </w:r>
      <w:r w:rsidRPr="00C43EE3">
        <w:rPr>
          <w:rFonts w:asciiTheme="minorHAnsi" w:hAnsiTheme="minorHAnsi"/>
          <w:highlight w:val="cyan"/>
          <w:u w:val="single"/>
        </w:rPr>
        <w:t>anti-cap</w:t>
      </w:r>
      <w:r w:rsidRPr="00774646">
        <w:rPr>
          <w:rFonts w:asciiTheme="minorHAnsi" w:hAnsiTheme="minorHAnsi"/>
          <w:u w:val="single"/>
        </w:rPr>
        <w:t xml:space="preserve">italist </w:t>
      </w:r>
      <w:r w:rsidRPr="00C43EE3">
        <w:rPr>
          <w:rFonts w:asciiTheme="minorHAnsi" w:hAnsiTheme="minorHAnsi"/>
          <w:highlight w:val="cyan"/>
          <w:u w:val="single"/>
        </w:rPr>
        <w:t>majorities and a turning away from</w:t>
      </w:r>
      <w:r w:rsidRPr="00774646">
        <w:rPr>
          <w:rFonts w:asciiTheme="minorHAnsi" w:hAnsiTheme="minorHAnsi"/>
          <w:u w:val="single"/>
        </w:rPr>
        <w:t xml:space="preserve"> the </w:t>
      </w:r>
      <w:r w:rsidRPr="00C43EE3">
        <w:rPr>
          <w:rFonts w:asciiTheme="minorHAnsi" w:hAnsiTheme="minorHAnsi"/>
          <w:highlight w:val="cyan"/>
          <w:u w:val="single"/>
        </w:rPr>
        <w:t>free market</w:t>
      </w:r>
      <w:r w:rsidRPr="00774646">
        <w:rPr>
          <w:rFonts w:asciiTheme="minorHAnsi" w:hAnsiTheme="minorHAnsi"/>
          <w:u w:val="single"/>
        </w:rPr>
        <w:t xml:space="preserve"> system. The danger here is not merely economic. The political left openly </w:t>
      </w:r>
      <w:r w:rsidRPr="00C43EE3">
        <w:rPr>
          <w:rFonts w:asciiTheme="minorHAnsi" w:hAnsiTheme="minorHAnsi"/>
          <w:highlight w:val="cyan"/>
          <w:u w:val="single"/>
        </w:rPr>
        <w:t xml:space="preserve">favors the </w:t>
      </w:r>
      <w:r w:rsidRPr="00774646">
        <w:rPr>
          <w:rFonts w:asciiTheme="minorHAnsi" w:hAnsiTheme="minorHAnsi"/>
          <w:u w:val="single"/>
        </w:rPr>
        <w:t xml:space="preserve">collapse of America’s strategic position abroad. The </w:t>
      </w:r>
      <w:r w:rsidRPr="00C43EE3">
        <w:rPr>
          <w:rFonts w:asciiTheme="minorHAnsi" w:hAnsiTheme="minorHAnsi"/>
          <w:highlight w:val="cyan"/>
          <w:u w:val="single"/>
        </w:rPr>
        <w:t>withdrawal</w:t>
      </w:r>
      <w:r w:rsidRPr="00774646">
        <w:rPr>
          <w:rFonts w:asciiTheme="minorHAnsi" w:hAnsiTheme="minorHAnsi"/>
          <w:u w:val="single"/>
        </w:rPr>
        <w:t xml:space="preserve"> </w:t>
      </w:r>
      <w:r w:rsidRPr="00C43EE3">
        <w:rPr>
          <w:rFonts w:asciiTheme="minorHAnsi" w:hAnsiTheme="minorHAnsi"/>
          <w:highlight w:val="cyan"/>
          <w:u w:val="single"/>
        </w:rPr>
        <w:t>of the</w:t>
      </w:r>
      <w:r w:rsidRPr="00774646">
        <w:rPr>
          <w:rFonts w:asciiTheme="minorHAnsi" w:hAnsiTheme="minorHAnsi"/>
          <w:u w:val="single"/>
        </w:rPr>
        <w:t xml:space="preserve"> </w:t>
      </w:r>
      <w:r w:rsidRPr="00C43EE3">
        <w:rPr>
          <w:rFonts w:asciiTheme="minorHAnsi" w:hAnsiTheme="minorHAnsi"/>
          <w:b/>
          <w:iCs/>
          <w:highlight w:val="cyan"/>
          <w:u w:val="single"/>
          <w:bdr w:val="single" w:sz="8" w:space="0" w:color="auto"/>
        </w:rPr>
        <w:t>U</w:t>
      </w:r>
      <w:r w:rsidRPr="00774646">
        <w:rPr>
          <w:rFonts w:asciiTheme="minorHAnsi" w:hAnsiTheme="minorHAnsi"/>
          <w:u w:val="single"/>
        </w:rPr>
        <w:t xml:space="preserve">nited </w:t>
      </w:r>
      <w:r w:rsidRPr="00C43EE3">
        <w:rPr>
          <w:rFonts w:asciiTheme="minorHAnsi" w:hAnsiTheme="minorHAnsi"/>
          <w:b/>
          <w:iCs/>
          <w:highlight w:val="cyan"/>
          <w:u w:val="single"/>
          <w:bdr w:val="single" w:sz="8" w:space="0" w:color="auto"/>
        </w:rPr>
        <w:t>S</w:t>
      </w:r>
      <w:r w:rsidRPr="00774646">
        <w:rPr>
          <w:rFonts w:asciiTheme="minorHAnsi" w:hAnsiTheme="minorHAnsi"/>
          <w:u w:val="single"/>
        </w:rPr>
        <w:t xml:space="preserve">tates </w:t>
      </w:r>
      <w:r w:rsidRPr="00C43EE3">
        <w:rPr>
          <w:rFonts w:asciiTheme="minorHAnsi" w:hAnsiTheme="minorHAnsi"/>
          <w:highlight w:val="cyan"/>
          <w:u w:val="single"/>
        </w:rPr>
        <w:t>from the Middle East</w:t>
      </w:r>
      <w:r w:rsidRPr="00774646">
        <w:rPr>
          <w:rFonts w:asciiTheme="minorHAnsi" w:hAnsiTheme="minorHAnsi"/>
          <w:u w:val="single"/>
        </w:rPr>
        <w:t xml:space="preserve">, the </w:t>
      </w:r>
      <w:r w:rsidRPr="00C43EE3">
        <w:rPr>
          <w:rFonts w:asciiTheme="minorHAnsi" w:hAnsiTheme="minorHAnsi"/>
          <w:highlight w:val="cyan"/>
          <w:u w:val="single"/>
        </w:rPr>
        <w:t>Far East and Europe</w:t>
      </w:r>
      <w:r w:rsidRPr="00774646">
        <w:rPr>
          <w:rFonts w:asciiTheme="minorHAnsi" w:hAnsiTheme="minorHAnsi"/>
          <w:u w:val="single"/>
        </w:rPr>
        <w:t xml:space="preserve"> </w:t>
      </w:r>
      <w:r w:rsidRPr="00C43EE3">
        <w:rPr>
          <w:rFonts w:asciiTheme="minorHAnsi" w:hAnsiTheme="minorHAnsi"/>
          <w:highlight w:val="cyan"/>
          <w:u w:val="single"/>
        </w:rPr>
        <w:t>would</w:t>
      </w:r>
      <w:r w:rsidRPr="00774646">
        <w:rPr>
          <w:rFonts w:asciiTheme="minorHAnsi" w:hAnsiTheme="minorHAnsi"/>
          <w:u w:val="single"/>
        </w:rPr>
        <w:t xml:space="preserve"> </w:t>
      </w:r>
      <w:r w:rsidRPr="00C43EE3">
        <w:rPr>
          <w:rFonts w:asciiTheme="minorHAnsi" w:hAnsiTheme="minorHAnsi"/>
          <w:highlight w:val="cyan"/>
          <w:u w:val="single"/>
        </w:rPr>
        <w:t>catastrophically impact</w:t>
      </w:r>
      <w:r w:rsidRPr="00774646">
        <w:rPr>
          <w:rFonts w:asciiTheme="minorHAnsi" w:hAnsiTheme="minorHAnsi"/>
          <w:u w:val="single"/>
        </w:rPr>
        <w:t xml:space="preserve"> an international system that presently allows </w:t>
      </w:r>
      <w:r w:rsidRPr="00C43EE3">
        <w:rPr>
          <w:rFonts w:asciiTheme="minorHAnsi" w:hAnsiTheme="minorHAnsi"/>
          <w:highlight w:val="cyan"/>
          <w:u w:val="single"/>
        </w:rPr>
        <w:t>6 billion</w:t>
      </w:r>
      <w:r w:rsidRPr="00774646">
        <w:rPr>
          <w:rFonts w:asciiTheme="minorHAnsi" w:hAnsiTheme="minorHAnsi"/>
          <w:u w:val="single"/>
        </w:rPr>
        <w:t xml:space="preserve"> people to live on the earth’s surface </w:t>
      </w:r>
      <w:r w:rsidRPr="00C43EE3">
        <w:rPr>
          <w:rFonts w:asciiTheme="minorHAnsi" w:hAnsiTheme="minorHAnsi"/>
          <w:highlight w:val="cyan"/>
          <w:u w:val="single"/>
        </w:rPr>
        <w:t>in</w:t>
      </w:r>
      <w:r w:rsidRPr="00774646">
        <w:rPr>
          <w:rFonts w:asciiTheme="minorHAnsi" w:hAnsiTheme="minorHAnsi"/>
          <w:u w:val="single"/>
        </w:rPr>
        <w:t xml:space="preserve"> relative </w:t>
      </w:r>
      <w:r w:rsidRPr="00C43EE3">
        <w:rPr>
          <w:rFonts w:asciiTheme="minorHAnsi" w:hAnsiTheme="minorHAnsi"/>
          <w:highlight w:val="cyan"/>
          <w:u w:val="single"/>
        </w:rPr>
        <w:t>peace</w:t>
      </w:r>
      <w:r w:rsidRPr="00774646">
        <w:rPr>
          <w:rFonts w:asciiTheme="minorHAnsi" w:hAnsiTheme="minorHAnsi"/>
          <w:u w:val="single"/>
        </w:rPr>
        <w:t xml:space="preserve">. </w:t>
      </w:r>
      <w:r w:rsidRPr="00C43EE3">
        <w:rPr>
          <w:rFonts w:asciiTheme="minorHAnsi" w:hAnsiTheme="minorHAnsi"/>
          <w:highlight w:val="cyan"/>
          <w:u w:val="single"/>
        </w:rPr>
        <w:t>Should anti-capitalist dogmas overwhelm the global market</w:t>
      </w:r>
      <w:r w:rsidRPr="00774646">
        <w:rPr>
          <w:rFonts w:asciiTheme="minorHAnsi" w:hAnsiTheme="minorHAnsi"/>
          <w:u w:val="single"/>
        </w:rPr>
        <w:t xml:space="preserve"> and trading system that evolved under American leadership, the planet’s economy would contract and untold </w:t>
      </w:r>
      <w:r w:rsidRPr="00C43EE3">
        <w:rPr>
          <w:rFonts w:asciiTheme="minorHAnsi" w:hAnsiTheme="minorHAnsi"/>
          <w:highlight w:val="cyan"/>
          <w:u w:val="single"/>
        </w:rPr>
        <w:t>millions would die of starvation</w:t>
      </w:r>
      <w:r w:rsidRPr="00774646">
        <w:rPr>
          <w:rFonts w:asciiTheme="minorHAnsi" w:hAnsiTheme="minorHAnsi"/>
          <w:u w:val="single"/>
        </w:rPr>
        <w:t xml:space="preserve">. </w:t>
      </w:r>
      <w:r w:rsidRPr="00C43EE3">
        <w:rPr>
          <w:rFonts w:asciiTheme="minorHAnsi" w:hAnsiTheme="minorHAnsi"/>
          <w:highlight w:val="cyan"/>
          <w:u w:val="single"/>
        </w:rPr>
        <w:t>Nationalistic totalitarianism</w:t>
      </w:r>
      <w:r w:rsidRPr="00774646">
        <w:rPr>
          <w:rFonts w:asciiTheme="minorHAnsi" w:hAnsiTheme="minorHAnsi"/>
          <w:u w:val="single"/>
        </w:rPr>
        <w:t xml:space="preserve">, fueled by a politics of blame, </w:t>
      </w:r>
      <w:r w:rsidRPr="00C43EE3">
        <w:rPr>
          <w:rFonts w:asciiTheme="minorHAnsi" w:hAnsiTheme="minorHAnsi"/>
          <w:highlight w:val="cyan"/>
          <w:u w:val="single"/>
        </w:rPr>
        <w:t>would</w:t>
      </w:r>
      <w:r w:rsidRPr="00774646">
        <w:rPr>
          <w:rFonts w:asciiTheme="minorHAnsi" w:hAnsiTheme="minorHAnsi"/>
          <w:u w:val="single"/>
        </w:rPr>
        <w:t xml:space="preserve"> once again </w:t>
      </w:r>
      <w:r w:rsidRPr="00C43EE3">
        <w:rPr>
          <w:rFonts w:asciiTheme="minorHAnsi" w:hAnsiTheme="minorHAnsi"/>
          <w:highlight w:val="cyan"/>
          <w:u w:val="single"/>
        </w:rPr>
        <w:t>bring war to Asia and Europe</w:t>
      </w:r>
      <w:r w:rsidRPr="00774646">
        <w:rPr>
          <w:rFonts w:asciiTheme="minorHAnsi" w:hAnsiTheme="minorHAnsi"/>
          <w:u w:val="single"/>
        </w:rPr>
        <w:t>.</w:t>
      </w:r>
      <w:r w:rsidRPr="00774646">
        <w:rPr>
          <w:rFonts w:asciiTheme="minorHAnsi" w:hAnsiTheme="minorHAnsi"/>
          <w:sz w:val="12"/>
        </w:rPr>
        <w:t xml:space="preserve"> But </w:t>
      </w:r>
      <w:r w:rsidRPr="00774646">
        <w:rPr>
          <w:rFonts w:asciiTheme="minorHAnsi" w:hAnsiTheme="minorHAnsi"/>
          <w:u w:val="single"/>
        </w:rPr>
        <w:t xml:space="preserve">this time the war would be </w:t>
      </w:r>
      <w:r w:rsidRPr="00C43EE3">
        <w:rPr>
          <w:rFonts w:asciiTheme="minorHAnsi" w:hAnsiTheme="minorHAnsi"/>
          <w:highlight w:val="cyan"/>
          <w:u w:val="single"/>
        </w:rPr>
        <w:t>waged</w:t>
      </w:r>
      <w:r w:rsidRPr="00774646">
        <w:rPr>
          <w:rFonts w:asciiTheme="minorHAnsi" w:hAnsiTheme="minorHAnsi"/>
          <w:u w:val="single"/>
        </w:rPr>
        <w:t xml:space="preserve"> </w:t>
      </w:r>
      <w:r w:rsidRPr="00C43EE3">
        <w:rPr>
          <w:rFonts w:asciiTheme="minorHAnsi" w:hAnsiTheme="minorHAnsi"/>
          <w:highlight w:val="cyan"/>
          <w:u w:val="single"/>
        </w:rPr>
        <w:t>with</w:t>
      </w:r>
      <w:r w:rsidRPr="00774646">
        <w:rPr>
          <w:rFonts w:asciiTheme="minorHAnsi" w:hAnsiTheme="minorHAnsi"/>
          <w:u w:val="single"/>
        </w:rPr>
        <w:t xml:space="preserve"> </w:t>
      </w:r>
      <w:r w:rsidRPr="00C43EE3">
        <w:rPr>
          <w:rFonts w:asciiTheme="minorHAnsi" w:hAnsiTheme="minorHAnsi"/>
          <w:highlight w:val="cyan"/>
          <w:u w:val="single"/>
        </w:rPr>
        <w:t>mass destruction weapons</w:t>
      </w:r>
      <w:r w:rsidRPr="00774646">
        <w:rPr>
          <w:rFonts w:asciiTheme="minorHAnsi" w:hAnsiTheme="minorHAnsi"/>
          <w:u w:val="single"/>
        </w:rPr>
        <w:t xml:space="preserve"> </w:t>
      </w:r>
      <w:r w:rsidRPr="00774646">
        <w:rPr>
          <w:rFonts w:asciiTheme="minorHAnsi" w:hAnsiTheme="minorHAnsi"/>
          <w:sz w:val="12"/>
        </w:rPr>
        <w:t xml:space="preserve">and the United States would be blamed because it is the center of global capitalism. Furthermore, </w:t>
      </w:r>
      <w:r w:rsidRPr="00774646">
        <w:rPr>
          <w:rFonts w:asciiTheme="minorHAnsi" w:hAnsiTheme="minorHAnsi"/>
          <w:u w:val="single"/>
        </w:rPr>
        <w:t xml:space="preserve">if the anti-capitalist party gains power in Washington, </w:t>
      </w:r>
      <w:r w:rsidRPr="00C43EE3">
        <w:rPr>
          <w:rFonts w:asciiTheme="minorHAnsi" w:hAnsiTheme="minorHAnsi"/>
          <w:highlight w:val="cyan"/>
          <w:u w:val="single"/>
        </w:rPr>
        <w:t>we can expect to</w:t>
      </w:r>
      <w:r w:rsidRPr="00774646">
        <w:rPr>
          <w:rFonts w:asciiTheme="minorHAnsi" w:hAnsiTheme="minorHAnsi"/>
          <w:u w:val="single"/>
        </w:rPr>
        <w:t xml:space="preserve"> see policies of appeasement and unilateral disarmament enacted. </w:t>
      </w:r>
      <w:r w:rsidRPr="00C43EE3">
        <w:rPr>
          <w:rFonts w:asciiTheme="minorHAnsi" w:hAnsiTheme="minorHAnsi"/>
          <w:highlight w:val="cyan"/>
          <w:u w:val="single"/>
        </w:rPr>
        <w:t>American appeasement and disarmament</w:t>
      </w:r>
      <w:r w:rsidRPr="00774646">
        <w:rPr>
          <w:rFonts w:asciiTheme="minorHAnsi" w:hAnsiTheme="minorHAnsi"/>
          <w:u w:val="single"/>
        </w:rPr>
        <w:t xml:space="preserve">, in this context, would be an admission of guilt before the court of world opinion. </w:t>
      </w:r>
      <w:r w:rsidRPr="00C43EE3">
        <w:rPr>
          <w:rFonts w:asciiTheme="minorHAnsi" w:hAnsiTheme="minorHAnsi"/>
          <w:highlight w:val="cyan"/>
          <w:u w:val="single"/>
        </w:rPr>
        <w:t>Russia and China</w:t>
      </w:r>
      <w:r w:rsidRPr="00774646">
        <w:rPr>
          <w:rFonts w:asciiTheme="minorHAnsi" w:hAnsiTheme="minorHAnsi"/>
          <w:u w:val="single"/>
        </w:rPr>
        <w:t>,</w:t>
      </w:r>
      <w:r w:rsidRPr="00774646">
        <w:rPr>
          <w:rFonts w:asciiTheme="minorHAnsi" w:hAnsiTheme="minorHAnsi"/>
          <w:sz w:val="12"/>
        </w:rPr>
        <w:t xml:space="preserve"> above all, </w:t>
      </w:r>
      <w:r w:rsidRPr="00C43EE3">
        <w:rPr>
          <w:rFonts w:asciiTheme="minorHAnsi" w:hAnsiTheme="minorHAnsi"/>
          <w:highlight w:val="cyan"/>
          <w:u w:val="single"/>
        </w:rPr>
        <w:t>would exploit this</w:t>
      </w:r>
      <w:r w:rsidRPr="00774646">
        <w:rPr>
          <w:rFonts w:asciiTheme="minorHAnsi" w:hAnsiTheme="minorHAnsi"/>
          <w:sz w:val="12"/>
        </w:rPr>
        <w:t xml:space="preserve"> admission </w:t>
      </w:r>
      <w:r w:rsidRPr="00C43EE3">
        <w:rPr>
          <w:rFonts w:asciiTheme="minorHAnsi" w:hAnsiTheme="minorHAnsi"/>
          <w:highlight w:val="cyan"/>
          <w:u w:val="single"/>
        </w:rPr>
        <w:t>to</w:t>
      </w:r>
      <w:r w:rsidRPr="00774646">
        <w:rPr>
          <w:rFonts w:asciiTheme="minorHAnsi" w:hAnsiTheme="minorHAnsi"/>
          <w:u w:val="single"/>
        </w:rPr>
        <w:t xml:space="preserve"> </w:t>
      </w:r>
      <w:r w:rsidRPr="00C43EE3">
        <w:rPr>
          <w:rFonts w:asciiTheme="minorHAnsi" w:hAnsiTheme="minorHAnsi"/>
          <w:highlight w:val="cyan"/>
          <w:u w:val="single"/>
        </w:rPr>
        <w:t>justify aggressive wars</w:t>
      </w:r>
      <w:r w:rsidRPr="00774646">
        <w:rPr>
          <w:rFonts w:asciiTheme="minorHAnsi" w:hAnsiTheme="minorHAnsi"/>
          <w:u w:val="single"/>
        </w:rPr>
        <w:t xml:space="preserve">, invasions </w:t>
      </w:r>
      <w:r w:rsidRPr="00C43EE3">
        <w:rPr>
          <w:rFonts w:asciiTheme="minorHAnsi" w:hAnsiTheme="minorHAnsi"/>
          <w:highlight w:val="cyan"/>
          <w:u w:val="single"/>
        </w:rPr>
        <w:t>and mass destruction</w:t>
      </w:r>
      <w:r w:rsidRPr="00774646">
        <w:rPr>
          <w:rFonts w:asciiTheme="minorHAnsi" w:hAnsiTheme="minorHAnsi"/>
          <w:u w:val="single"/>
        </w:rPr>
        <w:t xml:space="preserve"> attacks</w:t>
      </w:r>
      <w:r w:rsidRPr="00774646">
        <w:rPr>
          <w:rFonts w:asciiTheme="minorHAnsi" w:hAnsiTheme="minorHAnsi"/>
          <w:sz w:val="12"/>
        </w:rPr>
        <w:t>. A future financial crash, therefore, must be prevented at all costs.</w:t>
      </w:r>
    </w:p>
    <w:p w14:paraId="3990279B" w14:textId="6BBE6528" w:rsidR="009A1890" w:rsidRDefault="006B7488" w:rsidP="006B7488">
      <w:pPr>
        <w:pStyle w:val="Heading2"/>
      </w:pPr>
      <w:r>
        <w:lastRenderedPageBreak/>
        <w:t>Space Col Good</w:t>
      </w:r>
    </w:p>
    <w:p w14:paraId="46E89002" w14:textId="77777777" w:rsidR="007A387C" w:rsidRPr="00E70197" w:rsidRDefault="007A387C" w:rsidP="007A387C">
      <w:pPr>
        <w:pStyle w:val="Heading4"/>
      </w:pPr>
      <w:r w:rsidRPr="00E70197">
        <w:t>Privatization is key to space exploration and maximizing public sector efficiency.</w:t>
      </w:r>
    </w:p>
    <w:p w14:paraId="62E9827B" w14:textId="77777777" w:rsidR="007A387C" w:rsidRPr="00E70197" w:rsidRDefault="007A387C" w:rsidP="007A387C">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1" w:history="1">
        <w:r w:rsidRPr="00E70197">
          <w:rPr>
            <w:rStyle w:val="Hyperlink"/>
          </w:rPr>
          <w:t>https://futurism.com/private-companies-not-governments-are-shaping-the-future-of-space-exploration</w:t>
        </w:r>
      </w:hyperlink>
      <w:r w:rsidRPr="00E70197">
        <w:t>] TDI</w:t>
      </w:r>
    </w:p>
    <w:p w14:paraId="023BB056" w14:textId="6ED2E11C" w:rsidR="007A387C" w:rsidRPr="00AC3484" w:rsidRDefault="007A387C" w:rsidP="007A387C">
      <w:pPr>
        <w:rPr>
          <w:sz w:val="12"/>
        </w:rPr>
      </w:pPr>
      <w:r w:rsidRPr="00B835BE">
        <w:rPr>
          <w:rStyle w:val="StyleUnderline"/>
          <w:highlight w:val="cyan"/>
        </w:rPr>
        <w:t>Private Companies</w:t>
      </w:r>
      <w:r w:rsidRPr="00E70197">
        <w:rPr>
          <w:rStyle w:val="StyleUnderline"/>
        </w:rPr>
        <w:t xml:space="preserve">, Not Governments, Are </w:t>
      </w:r>
      <w:r w:rsidRPr="00B835BE">
        <w:rPr>
          <w:rStyle w:val="StyleUnderline"/>
          <w:highlight w:val="cyan"/>
        </w:rPr>
        <w:t>Shaping</w:t>
      </w:r>
      <w:r w:rsidRPr="00E70197">
        <w:rPr>
          <w:rStyle w:val="StyleUnderline"/>
        </w:rPr>
        <w:t xml:space="preserve"> the </w:t>
      </w:r>
      <w:r w:rsidRPr="00B835BE">
        <w:rPr>
          <w:rStyle w:val="StyleUnderline"/>
          <w:highlight w:val="cyan"/>
        </w:rPr>
        <w:t>Future of Space Exploration</w:t>
      </w:r>
      <w:r w:rsidRPr="00E70197">
        <w:rPr>
          <w:rStyle w:val="StyleUnderline"/>
        </w:rPr>
        <w:t xml:space="preserve"> </w:t>
      </w:r>
      <w:r w:rsidRPr="00CA40CD">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 xml:space="preserve">In recent years, however, </w:t>
      </w:r>
      <w:r w:rsidRPr="00213292">
        <w:rPr>
          <w:rStyle w:val="StyleUnderline"/>
        </w:rPr>
        <w:t xml:space="preserve">a </w:t>
      </w:r>
      <w:r w:rsidRPr="00B835BE">
        <w:rPr>
          <w:rStyle w:val="StyleUnderline"/>
          <w:highlight w:val="cyan"/>
        </w:rPr>
        <w:t>new Space Race</w:t>
      </w:r>
      <w:r w:rsidRPr="00213292">
        <w:rPr>
          <w:rStyle w:val="StyleUnderline"/>
        </w:rPr>
        <w:t xml:space="preserve"> has </w:t>
      </w:r>
      <w:r w:rsidRPr="00B835BE">
        <w:rPr>
          <w:rStyle w:val="StyleUnderline"/>
          <w:highlight w:val="cyan"/>
        </w:rPr>
        <w:t>taken shape</w:t>
      </w:r>
      <w:r w:rsidRPr="00E70197">
        <w:rPr>
          <w:rStyle w:val="StyleUnderline"/>
        </w:rPr>
        <w:t xml:space="preserve">—Space Race 2.0. Rather than powerful nations guided by presidents and premiers, however, the </w:t>
      </w:r>
      <w:r w:rsidRPr="00B835BE">
        <w:rPr>
          <w:rStyle w:val="StyleUnderline"/>
          <w:highlight w:val="cyan"/>
        </w:rPr>
        <w:t>competitors</w:t>
      </w:r>
      <w:r w:rsidRPr="00E70197">
        <w:rPr>
          <w:rStyle w:val="StyleUnderline"/>
        </w:rPr>
        <w:t xml:space="preserve"> in this race are </w:t>
      </w:r>
      <w:r w:rsidRPr="00B835BE">
        <w:rPr>
          <w:rStyle w:val="StyleUnderline"/>
          <w:highlight w:val="cyan"/>
        </w:rPr>
        <w:t>tech startups</w:t>
      </w:r>
      <w:r w:rsidRPr="00213292">
        <w:rPr>
          <w:rStyle w:val="StyleUnderline"/>
        </w:rPr>
        <w:t xml:space="preserve"> and </w:t>
      </w:r>
      <w:r w:rsidRPr="00B835BE">
        <w:rPr>
          <w:rStyle w:val="StyleUnderline"/>
          <w:highlight w:val="cyan"/>
        </w:rPr>
        <w:t>private businesses</w:t>
      </w:r>
      <w:r w:rsidRPr="00E70197">
        <w:rPr>
          <w:rStyle w:val="StyleUnderline"/>
        </w:rPr>
        <w:t xml:space="preserve"> spearheaded by billionaire entrepreneurs. And while the current atmosphere is far less contentious than that of the first Space Race (save the odd tweet or two), the </w:t>
      </w:r>
      <w:r w:rsidRPr="00B835BE">
        <w:rPr>
          <w:rStyle w:val="StyleUnderline"/>
          <w:highlight w:val="cyan"/>
        </w:rPr>
        <w:t>competition is</w:t>
      </w:r>
      <w:r w:rsidRPr="00E70197">
        <w:rPr>
          <w:rStyle w:val="StyleUnderline"/>
        </w:rPr>
        <w:t xml:space="preserve"> just as </w:t>
      </w:r>
      <w:r w:rsidRPr="00B835BE">
        <w:rPr>
          <w:rStyle w:val="StyleUnderline"/>
          <w:highlight w:val="cyan"/>
        </w:rPr>
        <w:t>fierce</w:t>
      </w:r>
      <w:r w:rsidRPr="00E70197">
        <w:rPr>
          <w:rStyle w:val="StyleUnderline"/>
        </w:rPr>
        <w:t xml:space="preserve">. </w:t>
      </w:r>
      <w:r w:rsidRPr="00CA40CD">
        <w:rPr>
          <w:sz w:val="12"/>
        </w:rPr>
        <w:t xml:space="preserve">A CROWDED FIELD </w:t>
      </w:r>
      <w:r w:rsidRPr="00E70197">
        <w:rPr>
          <w:rStyle w:val="StyleUnderline"/>
        </w:rPr>
        <w:t xml:space="preserve">SpaceX, Blue Origin, Bigelow Airspace, Virgin Galactic, Boeing, Lockheed Martin… Not only has the </w:t>
      </w:r>
      <w:r w:rsidRPr="00213292">
        <w:rPr>
          <w:rStyle w:val="StyleUnderline"/>
        </w:rPr>
        <w:t xml:space="preserve">number of </w:t>
      </w:r>
      <w:r w:rsidRPr="00B835BE">
        <w:rPr>
          <w:rStyle w:val="StyleUnderline"/>
          <w:highlight w:val="cyan"/>
        </w:rPr>
        <w:t>private companies engaged in space exploration</w:t>
      </w:r>
      <w:r w:rsidRPr="00E70197">
        <w:rPr>
          <w:rStyle w:val="StyleUnderline"/>
        </w:rPr>
        <w:t xml:space="preserve"> </w:t>
      </w:r>
      <w:r w:rsidRPr="00B835BE">
        <w:rPr>
          <w:rStyle w:val="StyleUnderline"/>
          <w:highlight w:val="cyan"/>
        </w:rPr>
        <w:t>grown remarkably</w:t>
      </w:r>
      <w:r w:rsidRPr="00E70197">
        <w:rPr>
          <w:rStyle w:val="StyleUnderline"/>
        </w:rPr>
        <w:t xml:space="preserve"> in recent years, these </w:t>
      </w:r>
      <w:r w:rsidRPr="00B835BE">
        <w:rPr>
          <w:rStyle w:val="StyleUnderline"/>
          <w:highlight w:val="cyan"/>
        </w:rPr>
        <w:t>companies are</w:t>
      </w:r>
      <w:r w:rsidRPr="00E70197">
        <w:rPr>
          <w:rStyle w:val="StyleUnderline"/>
        </w:rPr>
        <w:t xml:space="preserve"> quickly </w:t>
      </w:r>
      <w:r w:rsidRPr="00B835BE">
        <w:rPr>
          <w:rStyle w:val="StyleUnderline"/>
          <w:highlight w:val="cyan"/>
        </w:rPr>
        <w:t>besting</w:t>
      </w:r>
      <w:r w:rsidRPr="00E70197">
        <w:rPr>
          <w:rStyle w:val="StyleUnderline"/>
        </w:rPr>
        <w:t xml:space="preserve"> their </w:t>
      </w:r>
      <w:r w:rsidRPr="00B835BE">
        <w:rPr>
          <w:rStyle w:val="StyleUnderline"/>
          <w:highlight w:val="cyan"/>
        </w:rPr>
        <w:t>government</w:t>
      </w:r>
      <w:r w:rsidRPr="00E70197">
        <w:rPr>
          <w:rStyle w:val="StyleUnderline"/>
        </w:rPr>
        <w:t xml:space="preserve">-sponsored </w:t>
      </w:r>
      <w:r w:rsidRPr="00B835BE">
        <w:rPr>
          <w:rStyle w:val="StyleUnderline"/>
          <w:highlight w:val="cyan"/>
        </w:rPr>
        <w:t>competitors</w:t>
      </w:r>
      <w:r w:rsidRPr="00E70197">
        <w:rPr>
          <w:rStyle w:val="StyleUnderline"/>
        </w:rPr>
        <w:t xml:space="preserve">. </w:t>
      </w:r>
      <w:r w:rsidRPr="00CA40CD">
        <w:rPr>
          <w:sz w:val="12"/>
        </w:rPr>
        <w:t xml:space="preserve">ADVERTISEMENT </w:t>
      </w:r>
      <w:r w:rsidRPr="00E70197">
        <w:rPr>
          <w:rStyle w:val="StyleUnderline"/>
        </w:rPr>
        <w:t xml:space="preserve">“We’re starting to see advances made by private entities that are more significant than any advances in the last three years that were made by the government,” </w:t>
      </w:r>
      <w:r w:rsidRPr="00CA40CD">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A month after that, in January 2016, Bezos’s company became the first entity to re-launch and re-land a previously used rocket. SpaceX followed suit in 2017. “The government was never able to [build reusable rockets], but now, two private companies within the space of the same year have done that,”</w:t>
      </w:r>
      <w:r w:rsidRPr="00CA40CD">
        <w:rPr>
          <w:sz w:val="12"/>
        </w:rPr>
        <w:t xml:space="preserve"> points out Lewicki. </w:t>
      </w:r>
      <w:r w:rsidRPr="00E70197">
        <w:rPr>
          <w:rStyle w:val="StyleUnderline"/>
        </w:rPr>
        <w:t xml:space="preserve">Not only are </w:t>
      </w:r>
      <w:r w:rsidRPr="00B835BE">
        <w:rPr>
          <w:rStyle w:val="StyleUnderline"/>
          <w:highlight w:val="cyan"/>
        </w:rPr>
        <w:t>private companies</w:t>
      </w:r>
      <w:r w:rsidRPr="00E70197">
        <w:rPr>
          <w:rStyle w:val="StyleUnderline"/>
        </w:rPr>
        <w:t xml:space="preserve"> already surpassing their government counterparts, several are </w:t>
      </w:r>
      <w:r w:rsidRPr="00B835BE">
        <w:rPr>
          <w:rStyle w:val="StyleUnderline"/>
          <w:highlight w:val="cyan"/>
        </w:rPr>
        <w:t>poised to widen</w:t>
      </w:r>
      <w:r w:rsidRPr="00E70197">
        <w:rPr>
          <w:rStyle w:val="StyleUnderline"/>
        </w:rPr>
        <w:t xml:space="preserve"> their </w:t>
      </w:r>
      <w:r w:rsidRPr="00B835BE">
        <w:rPr>
          <w:rStyle w:val="StyleUnderline"/>
          <w:highlight w:val="cyan"/>
        </w:rPr>
        <w:t>lead in</w:t>
      </w:r>
      <w:r w:rsidRPr="00E70197">
        <w:rPr>
          <w:rStyle w:val="StyleUnderline"/>
        </w:rPr>
        <w:t xml:space="preserve"> the </w:t>
      </w:r>
      <w:r w:rsidRPr="00B835BE">
        <w:rPr>
          <w:rStyle w:val="StyleUnderline"/>
          <w:highlight w:val="cyan"/>
        </w:rPr>
        <w:t>coming</w:t>
      </w:r>
      <w:r w:rsidRPr="00E70197">
        <w:rPr>
          <w:rStyle w:val="StyleUnderline"/>
        </w:rPr>
        <w:t xml:space="preserve"> months and </w:t>
      </w:r>
      <w:r w:rsidRPr="00B835BE">
        <w:rPr>
          <w:rStyle w:val="StyleUnderline"/>
          <w:highlight w:val="cyan"/>
        </w:rPr>
        <w:t>years</w:t>
      </w:r>
      <w:r w:rsidRPr="00E70197">
        <w:rPr>
          <w:rStyle w:val="StyleUnderline"/>
        </w:rPr>
        <w:t xml:space="preserve">. </w:t>
      </w:r>
      <w:r w:rsidRPr="00CA40CD">
        <w:rPr>
          <w:sz w:val="12"/>
        </w:rPr>
        <w:t xml:space="preserve">ADVERTISEMENT </w:t>
      </w:r>
      <w:r w:rsidRPr="00E70197">
        <w:rPr>
          <w:rStyle w:val="StyleUnderline"/>
        </w:rPr>
        <w:t xml:space="preserve">If all goes according to plan, when SpaceX’s Falcon Heavy launches in September, it’ll take the title of the world’s most powerful rocket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CA40CD">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E70197">
        <w:rPr>
          <w:rStyle w:val="StyleUnderline"/>
        </w:rPr>
        <w:t xml:space="preserve">The universe is huge, with galaxy estimates in the trillions, so </w:t>
      </w:r>
      <w:r w:rsidRPr="00B835BE">
        <w:rPr>
          <w:rStyle w:val="StyleUnderline"/>
          <w:highlight w:val="cyan"/>
        </w:rPr>
        <w:t>the goalpost will continue moving back</w:t>
      </w:r>
      <w:r w:rsidRPr="00E70197">
        <w:rPr>
          <w:rStyle w:val="StyleUnderline"/>
        </w:rPr>
        <w:t xml:space="preserve"> (to bring another sport into the analogy). Rather than focusing on competing in what is ultimately an unwinnable race, </w:t>
      </w:r>
      <w:r w:rsidRPr="00B835BE">
        <w:rPr>
          <w:rStyle w:val="StyleUnderline"/>
          <w:highlight w:val="cyan"/>
        </w:rPr>
        <w:t>private and government-backed</w:t>
      </w:r>
      <w:r w:rsidRPr="00E70197">
        <w:rPr>
          <w:rStyle w:val="StyleUnderline"/>
        </w:rPr>
        <w:t xml:space="preserve"> space </w:t>
      </w:r>
      <w:r w:rsidRPr="00B835BE">
        <w:rPr>
          <w:rStyle w:val="StyleUnderline"/>
          <w:highlight w:val="cyan"/>
        </w:rPr>
        <w:t>agencies</w:t>
      </w:r>
      <w:r w:rsidRPr="00E70197">
        <w:rPr>
          <w:rStyle w:val="StyleUnderline"/>
        </w:rPr>
        <w:t xml:space="preserve"> can actually </w:t>
      </w:r>
      <w:r w:rsidRPr="00B835BE">
        <w:rPr>
          <w:rStyle w:val="StyleUnderline"/>
          <w:highlight w:val="cyan"/>
        </w:rPr>
        <w:t>benefit from collaboration</w:t>
      </w:r>
      <w:r w:rsidRPr="00E70197">
        <w:rPr>
          <w:rStyle w:val="StyleUnderline"/>
        </w:rPr>
        <w:t xml:space="preserve"> thanks to their inherent differences. </w:t>
      </w:r>
      <w:r w:rsidRPr="00CA40CD">
        <w:rPr>
          <w:sz w:val="12"/>
        </w:rPr>
        <w:t xml:space="preserve">“The way that SpaceX, Planetary Resources, or Virgin Galactic approaches space exploration is going to be very different from NASA or the Air Force,” explains Lewicki. </w:t>
      </w:r>
      <w:r w:rsidRPr="00B835BE">
        <w:rPr>
          <w:rStyle w:val="StyleUnderline"/>
          <w:highlight w:val="cyan"/>
        </w:rPr>
        <w:t>Private companies</w:t>
      </w:r>
      <w:r w:rsidRPr="00E70197">
        <w:rPr>
          <w:rStyle w:val="StyleUnderline"/>
        </w:rPr>
        <w:t xml:space="preserve"> </w:t>
      </w:r>
      <w:r w:rsidRPr="00B835BE">
        <w:rPr>
          <w:rStyle w:val="StyleUnderline"/>
          <w:highlight w:val="cyan"/>
        </w:rPr>
        <w:t>aren’t beholden to</w:t>
      </w:r>
      <w:r w:rsidRPr="00E70197">
        <w:rPr>
          <w:rStyle w:val="StyleUnderline"/>
        </w:rPr>
        <w:t xml:space="preserve"> the same </w:t>
      </w:r>
      <w:r w:rsidRPr="00B835BE">
        <w:rPr>
          <w:rStyle w:val="StyleUnderline"/>
          <w:highlight w:val="cyan"/>
        </w:rPr>
        <w:t>slow processes that</w:t>
      </w:r>
      <w:r w:rsidRPr="00E70197">
        <w:rPr>
          <w:rStyle w:val="StyleUnderline"/>
        </w:rPr>
        <w:t xml:space="preserve"> often </w:t>
      </w:r>
      <w:r w:rsidRPr="00B835BE">
        <w:rPr>
          <w:rStyle w:val="StyleUnderline"/>
          <w:highlight w:val="cyan"/>
        </w:rPr>
        <w:t>stall government projects</w:t>
      </w:r>
      <w:r w:rsidRPr="00E70197">
        <w:rPr>
          <w:rStyle w:val="StyleUnderline"/>
        </w:rPr>
        <w:t xml:space="preserve">, and </w:t>
      </w:r>
      <w:r w:rsidRPr="00B835BE">
        <w:rPr>
          <w:rStyle w:val="StyleUnderline"/>
          <w:highlight w:val="cyan"/>
        </w:rPr>
        <w:t>they can secure</w:t>
      </w:r>
      <w:r w:rsidRPr="00E70197">
        <w:rPr>
          <w:rStyle w:val="StyleUnderline"/>
        </w:rPr>
        <w:t xml:space="preserve"> </w:t>
      </w:r>
      <w:r w:rsidRPr="00E70197">
        <w:rPr>
          <w:rStyle w:val="StyleUnderline"/>
        </w:rPr>
        <w:lastRenderedPageBreak/>
        <w:t xml:space="preserve">or reallocate </w:t>
      </w:r>
      <w:r w:rsidRPr="00B835BE">
        <w:rPr>
          <w:rStyle w:val="StyleUnderline"/>
          <w:highlight w:val="cyan"/>
        </w:rPr>
        <w:t>funding</w:t>
      </w:r>
      <w:r w:rsidRPr="00E70197">
        <w:rPr>
          <w:rStyle w:val="StyleUnderline"/>
        </w:rPr>
        <w:t xml:space="preserve"> much more </w:t>
      </w:r>
      <w:r w:rsidRPr="00B835BE">
        <w:rPr>
          <w:rStyle w:val="StyleUnderline"/>
          <w:highlight w:val="cyan"/>
        </w:rPr>
        <w:t>swiftly</w:t>
      </w:r>
      <w:r w:rsidRPr="00E70197">
        <w:rPr>
          <w:rStyle w:val="StyleUnderline"/>
        </w:rPr>
        <w:t xml:space="preserve"> if need be.</w:t>
      </w:r>
      <w:r w:rsidRPr="00CA40CD">
        <w:rPr>
          <w:sz w:val="12"/>
        </w:rPr>
        <w:t xml:space="preserve"> However, unlike agencies like NASA, they do have shareholders to keep happy and a need to constantly pursue profitability. ADVERTISEMENT </w:t>
      </w:r>
      <w:r w:rsidRPr="00E70197">
        <w:rPr>
          <w:rStyle w:val="StyleUnderline"/>
        </w:rPr>
        <w:t xml:space="preserve">The </w:t>
      </w:r>
      <w:r w:rsidRPr="00B835BE">
        <w:rPr>
          <w:rStyle w:val="StyleUnderline"/>
          <w:highlight w:val="cyan"/>
        </w:rPr>
        <w:t>two sectors</w:t>
      </w:r>
      <w:r w:rsidRPr="00E70197">
        <w:rPr>
          <w:rStyle w:val="StyleUnderline"/>
        </w:rPr>
        <w:t xml:space="preserve">, therefore, </w:t>
      </w:r>
      <w:r w:rsidRPr="00B835BE">
        <w:rPr>
          <w:rStyle w:val="StyleUnderline"/>
          <w:highlight w:val="cyan"/>
        </w:rPr>
        <w:t>have</w:t>
      </w:r>
      <w:r w:rsidRPr="00E70197">
        <w:rPr>
          <w:rStyle w:val="StyleUnderline"/>
        </w:rPr>
        <w:t xml:space="preserve"> a tremendous </w:t>
      </w:r>
      <w:r w:rsidRPr="00B835BE">
        <w:rPr>
          <w:rStyle w:val="StyleUnderline"/>
          <w:highlight w:val="cyan"/>
        </w:rPr>
        <w:t>opportunity to</w:t>
      </w:r>
      <w:r w:rsidRPr="00E70197">
        <w:rPr>
          <w:rStyle w:val="StyleUnderline"/>
        </w:rPr>
        <w:t xml:space="preserve"> </w:t>
      </w:r>
      <w:r w:rsidRPr="00B835BE">
        <w:rPr>
          <w:rStyle w:val="StyleUnderline"/>
          <w:highlight w:val="cyan"/>
        </w:rPr>
        <w:t>help one another</w:t>
      </w:r>
      <w:r w:rsidRPr="00E70197">
        <w:rPr>
          <w:rStyle w:val="StyleUnderline"/>
        </w:rPr>
        <w:t xml:space="preserve">. </w:t>
      </w:r>
      <w:r w:rsidRPr="00B835BE">
        <w:rPr>
          <w:rStyle w:val="StyleUnderline"/>
          <w:highlight w:val="cyan"/>
        </w:rPr>
        <w:t>Private companies</w:t>
      </w:r>
      <w:r w:rsidRPr="00E70197">
        <w:rPr>
          <w:rStyle w:val="StyleUnderline"/>
        </w:rPr>
        <w:t xml:space="preserve"> can </w:t>
      </w:r>
      <w:r w:rsidRPr="00B835BE">
        <w:rPr>
          <w:rStyle w:val="StyleUnderline"/>
          <w:highlight w:val="cyan"/>
        </w:rPr>
        <w:t>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CA40CD">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 xml:space="preserve">The </w:t>
      </w:r>
      <w:r w:rsidRPr="00B835BE">
        <w:rPr>
          <w:rStyle w:val="StyleUnderline"/>
          <w:highlight w:val="cyan"/>
        </w:rPr>
        <w:t>breakthroughs</w:t>
      </w:r>
      <w:r w:rsidRPr="00E70197">
        <w:rPr>
          <w:rStyle w:val="StyleUnderline"/>
        </w:rPr>
        <w:t xml:space="preserve"> happening </w:t>
      </w:r>
      <w:r w:rsidRPr="00B835BE">
        <w:rPr>
          <w:rStyle w:val="StyleUnderline"/>
          <w:highlight w:val="cyan"/>
        </w:rPr>
        <w:t>in space exploration benefit us all</w:t>
      </w:r>
      <w:r w:rsidRPr="00E70197">
        <w:rPr>
          <w:rStyle w:val="StyleUnderline"/>
        </w:rPr>
        <w:t>, and truly, a little friendly competition never hurt anyone</w:t>
      </w:r>
      <w:r w:rsidRPr="00CA40CD">
        <w:rPr>
          <w:sz w:val="12"/>
        </w:rPr>
        <w:t xml:space="preserve"> (unless you count the egos bruised by those tweets).</w:t>
      </w:r>
    </w:p>
    <w:p w14:paraId="7A0FCE33" w14:textId="77777777" w:rsidR="006B7488" w:rsidRPr="00E70197" w:rsidRDefault="006B7488" w:rsidP="006B7488">
      <w:pPr>
        <w:pStyle w:val="Heading4"/>
      </w:pPr>
      <w:r w:rsidRPr="00E70197">
        <w:t>It solves a litany of existential threats – don’t put all your eggs in one basket.</w:t>
      </w:r>
    </w:p>
    <w:p w14:paraId="4B666E71" w14:textId="77777777" w:rsidR="006B7488" w:rsidRPr="00E70197" w:rsidRDefault="006B7488" w:rsidP="006B7488">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33A7BEE4" w14:textId="77777777" w:rsidR="006B7488" w:rsidRPr="00E70197" w:rsidRDefault="006B7488" w:rsidP="006B7488">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C43EE3">
        <w:rPr>
          <w:rStyle w:val="StyleUnderline"/>
          <w:highlight w:val="cyan"/>
        </w:rPr>
        <w:t>if humans want to survive</w:t>
      </w:r>
      <w:r w:rsidRPr="00E70197">
        <w:rPr>
          <w:rStyle w:val="StyleUnderline"/>
        </w:rPr>
        <w:t xml:space="preserve"> in perpetuity, </w:t>
      </w:r>
      <w:r w:rsidRPr="00C43EE3">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C43EE3">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C43EE3">
        <w:rPr>
          <w:rStyle w:val="StyleUnderline"/>
          <w:highlight w:val="cyan"/>
        </w:rPr>
        <w:t xml:space="preserve">large meteors, </w:t>
      </w:r>
      <w:proofErr w:type="spellStart"/>
      <w:r w:rsidRPr="00C43EE3">
        <w:rPr>
          <w:rStyle w:val="StyleUnderline"/>
          <w:highlight w:val="cyan"/>
        </w:rPr>
        <w:t>supervolcanic</w:t>
      </w:r>
      <w:proofErr w:type="spellEnd"/>
      <w:r w:rsidRPr="00C43EE3">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C43EE3">
        <w:rPr>
          <w:rStyle w:val="StyleUnderline"/>
          <w:highlight w:val="cyan"/>
        </w:rPr>
        <w:t>“A species that does not become multiplanetary is</w:t>
      </w:r>
      <w:r w:rsidRPr="00E70197">
        <w:rPr>
          <w:rStyle w:val="StyleUnderline"/>
        </w:rPr>
        <w:t xml:space="preserve"> simply </w:t>
      </w:r>
      <w:r w:rsidRPr="00C43EE3">
        <w:rPr>
          <w:rStyle w:val="StyleUnderline"/>
          <w:highlight w:val="cyan"/>
        </w:rPr>
        <w:t>waiting</w:t>
      </w:r>
      <w:r w:rsidRPr="00E70197">
        <w:rPr>
          <w:rStyle w:val="StyleUnderline"/>
        </w:rPr>
        <w:t xml:space="preserve"> around </w:t>
      </w:r>
      <w:r w:rsidRPr="00C43EE3">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C43EE3">
        <w:rPr>
          <w:rStyle w:val="StyleUnderline"/>
          <w:highlight w:val="cyan"/>
        </w:rPr>
        <w:t xml:space="preserve">why is that a risk we </w:t>
      </w:r>
      <w:r w:rsidRPr="003F4623">
        <w:rPr>
          <w:rStyle w:val="StyleUnderline"/>
        </w:rPr>
        <w:t xml:space="preserve">would </w:t>
      </w:r>
      <w:r w:rsidRPr="00C43EE3">
        <w:rPr>
          <w:rStyle w:val="StyleUnderline"/>
          <w:highlight w:val="cyan"/>
        </w:rPr>
        <w:t>want to take</w:t>
      </w:r>
      <w:r w:rsidRPr="003F4623">
        <w:rPr>
          <w:rStyle w:val="StyleUnderline"/>
        </w:rPr>
        <w:t xml:space="preserve">? The bomb is here to stay for now, but </w:t>
      </w:r>
      <w:r w:rsidRPr="00C43EE3">
        <w:rPr>
          <w:rStyle w:val="StyleUnderline"/>
          <w:highlight w:val="cyan"/>
        </w:rPr>
        <w:t>there is no reason that 100% of known life</w:t>
      </w:r>
      <w:r w:rsidRPr="003F4623">
        <w:rPr>
          <w:rStyle w:val="StyleUnderline"/>
        </w:rPr>
        <w:t xml:space="preserve"> in the universe </w:t>
      </w:r>
      <w:r w:rsidRPr="00C43EE3">
        <w:rPr>
          <w:rStyle w:val="StyleUnderline"/>
          <w:highlight w:val="cyan"/>
        </w:rPr>
        <w:t>needs to</w:t>
      </w:r>
      <w:r w:rsidRPr="003F4623">
        <w:rPr>
          <w:rStyle w:val="StyleUnderline"/>
        </w:rPr>
        <w:t xml:space="preserve"> stay here </w:t>
      </w:r>
      <w:r w:rsidRPr="00C43EE3">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C43EE3">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w:t>
      </w:r>
      <w:r w:rsidRPr="00E70197">
        <w:rPr>
          <w:rStyle w:val="StyleUnderline"/>
        </w:rPr>
        <w:lastRenderedPageBreak/>
        <w:t xml:space="preserve">has strong undercurrents of common sense, yet </w:t>
      </w:r>
      <w:r w:rsidRPr="00C43EE3">
        <w:rPr>
          <w:rStyle w:val="StyleUnderline"/>
          <w:highlight w:val="cyan"/>
        </w:rPr>
        <w:t>our approach to the human population</w:t>
      </w:r>
      <w:r w:rsidRPr="00E70197">
        <w:rPr>
          <w:rStyle w:val="StyleUnderline"/>
        </w:rPr>
        <w:t xml:space="preserve"> itself—the universal store and font of “human capital”—</w:t>
      </w:r>
      <w:r w:rsidRPr="00C43EE3">
        <w:rPr>
          <w:rStyle w:val="StyleUnderline"/>
          <w:highlight w:val="cyan"/>
        </w:rPr>
        <w:t xml:space="preserve">does not </w:t>
      </w:r>
      <w:r w:rsidRPr="003F4623">
        <w:rPr>
          <w:rStyle w:val="StyleUnderline"/>
        </w:rPr>
        <w:t xml:space="preserve">currently </w:t>
      </w:r>
      <w:r w:rsidRPr="00C43EE3">
        <w:rPr>
          <w:rStyle w:val="StyleUnderline"/>
          <w:highlight w:val="cyan"/>
        </w:rPr>
        <w:t xml:space="preserve">prioritize diversification to the degree our </w:t>
      </w:r>
      <w:r w:rsidRPr="003F4623">
        <w:rPr>
          <w:rStyle w:val="StyleUnderline"/>
        </w:rPr>
        <w:t xml:space="preserve">technological </w:t>
      </w:r>
      <w:r w:rsidRPr="00C43EE3">
        <w:rPr>
          <w:rStyle w:val="StyleUnderline"/>
          <w:highlight w:val="cyan"/>
        </w:rPr>
        <w:t xml:space="preserve">capabilities </w:t>
      </w:r>
      <w:r w:rsidRPr="003F4623">
        <w:rPr>
          <w:rStyle w:val="StyleUnderline"/>
        </w:rPr>
        <w:t xml:space="preserve">would </w:t>
      </w:r>
      <w:r w:rsidRPr="00C43EE3">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45530280" w14:textId="77777777" w:rsidR="006B7488" w:rsidRPr="00086718" w:rsidRDefault="006B7488" w:rsidP="006B7488">
      <w:pPr>
        <w:pStyle w:val="Heading4"/>
      </w:pPr>
      <w:r w:rsidRPr="00086718">
        <w:t xml:space="preserve">Space col key to innovation, </w:t>
      </w:r>
    </w:p>
    <w:p w14:paraId="1C93C1E4" w14:textId="77777777" w:rsidR="006B7488" w:rsidRPr="00086718" w:rsidRDefault="006B7488" w:rsidP="006B7488">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6B82160D" w14:textId="77777777" w:rsidR="006B7488" w:rsidRPr="004D7839" w:rsidRDefault="006B7488" w:rsidP="006B7488">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C43EE3">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C43EE3">
        <w:rPr>
          <w:rStyle w:val="Emphasis"/>
          <w:highlight w:val="cyan"/>
        </w:rPr>
        <w:t>ideal place to</w:t>
      </w:r>
      <w:r w:rsidRPr="00086718">
        <w:rPr>
          <w:rStyle w:val="Emphasis"/>
        </w:rPr>
        <w:t xml:space="preserve"> search for the residues of microbial life, test new technologies, and </w:t>
      </w:r>
      <w:r w:rsidRPr="00C43EE3">
        <w:rPr>
          <w:rStyle w:val="Emphasis"/>
          <w:highlight w:val="cyan"/>
        </w:rPr>
        <w:t xml:space="preserve">lay </w:t>
      </w:r>
      <w:r w:rsidRPr="00056ECB">
        <w:rPr>
          <w:rStyle w:val="Emphasis"/>
        </w:rPr>
        <w:t xml:space="preserve">the </w:t>
      </w:r>
      <w:r w:rsidRPr="00C43EE3">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C43EE3">
        <w:rPr>
          <w:rStyle w:val="Emphasis"/>
          <w:highlight w:val="cyan"/>
        </w:rPr>
        <w:t xml:space="preserve">U.S. space program has been an </w:t>
      </w:r>
      <w:r w:rsidRPr="00056ECB">
        <w:rPr>
          <w:rStyle w:val="Emphasis"/>
        </w:rPr>
        <w:t xml:space="preserve">extraordinary </w:t>
      </w:r>
      <w:hyperlink r:id="rId17" w:history="1">
        <w:r w:rsidRPr="00C43EE3">
          <w:rPr>
            <w:rStyle w:val="Emphasis"/>
            <w:highlight w:val="cyan"/>
          </w:rPr>
          <w:t xml:space="preserve">catalyst for </w:t>
        </w:r>
        <w:r w:rsidRPr="00056ECB">
          <w:rPr>
            <w:rStyle w:val="Emphasis"/>
          </w:rPr>
          <w:t>technology</w:t>
        </w:r>
        <w:r w:rsidRPr="00C43EE3">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C43EE3">
        <w:rPr>
          <w:rStyle w:val="Emphasis"/>
          <w:highlight w:val="cyan"/>
        </w:rPr>
        <w:t>G</w:t>
      </w:r>
      <w:r w:rsidRPr="00056ECB">
        <w:rPr>
          <w:rStyle w:val="Emphasis"/>
        </w:rPr>
        <w:t xml:space="preserve">lobal </w:t>
      </w:r>
      <w:r w:rsidRPr="00C43EE3">
        <w:rPr>
          <w:rStyle w:val="Emphasis"/>
          <w:highlight w:val="cyan"/>
        </w:rPr>
        <w:t>P</w:t>
      </w:r>
      <w:r w:rsidRPr="00056ECB">
        <w:rPr>
          <w:rStyle w:val="Emphasis"/>
        </w:rPr>
        <w:t>ositioning</w:t>
      </w:r>
      <w:r w:rsidRPr="00C43EE3">
        <w:rPr>
          <w:rStyle w:val="Emphasis"/>
          <w:highlight w:val="cyan"/>
        </w:rPr>
        <w:t xml:space="preserve"> S</w:t>
      </w:r>
      <w:r w:rsidRPr="00056ECB">
        <w:rPr>
          <w:rStyle w:val="Emphasis"/>
        </w:rPr>
        <w:t>ystems</w:t>
      </w:r>
      <w:r w:rsidRPr="00086718">
        <w:rPr>
          <w:rStyle w:val="Emphasis"/>
        </w:rPr>
        <w:t xml:space="preserve"> and </w:t>
      </w:r>
      <w:r w:rsidRPr="00C43EE3">
        <w:rPr>
          <w:rStyle w:val="Emphasis"/>
          <w:highlight w:val="cyan"/>
        </w:rPr>
        <w:t>medical diagnostic tools</w:t>
      </w:r>
      <w:r w:rsidRPr="00086718">
        <w:rPr>
          <w:rStyle w:val="Emphasis"/>
        </w:rPr>
        <w:t xml:space="preserve"> to </w:t>
      </w:r>
      <w:r w:rsidRPr="00C43EE3">
        <w:rPr>
          <w:rStyle w:val="Emphasis"/>
          <w:highlight w:val="cyan"/>
        </w:rPr>
        <w:t>wireless tech</w:t>
      </w:r>
      <w:r w:rsidRPr="00056ECB">
        <w:rPr>
          <w:rStyle w:val="Emphasis"/>
        </w:rPr>
        <w:t>nology</w:t>
      </w:r>
      <w:r w:rsidRPr="00C43EE3">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C43EE3">
        <w:rPr>
          <w:rStyle w:val="Emphasis"/>
          <w:highlight w:val="cyan"/>
        </w:rPr>
        <w:t xml:space="preserve">communicate across </w:t>
      </w:r>
      <w:r w:rsidRPr="004D7839">
        <w:rPr>
          <w:rStyle w:val="Emphasis"/>
        </w:rPr>
        <w:t xml:space="preserve">wide </w:t>
      </w:r>
      <w:r w:rsidRPr="00C43EE3">
        <w:rPr>
          <w:rStyle w:val="Emphasis"/>
          <w:highlight w:val="cyan"/>
        </w:rPr>
        <w:t xml:space="preserve">distances, develop </w:t>
      </w:r>
      <w:r w:rsidRPr="004D7839">
        <w:rPr>
          <w:rStyle w:val="Emphasis"/>
        </w:rPr>
        <w:t xml:space="preserve">precise </w:t>
      </w:r>
      <w:r w:rsidRPr="00C43EE3">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C43EE3">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w:t>
      </w:r>
      <w:r w:rsidRPr="004D7839">
        <w:rPr>
          <w:sz w:val="12"/>
        </w:rPr>
        <w:lastRenderedPageBreak/>
        <w:t xml:space="preserve">has exposed people to other lands and perspectives. It will show them that the </w:t>
      </w:r>
      <w:r w:rsidRPr="00086718">
        <w:rPr>
          <w:rStyle w:val="Emphasis"/>
        </w:rPr>
        <w:t>Earth has a delicate ecosystem that deserves 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598262A9" w14:textId="77777777" w:rsidR="006B7488" w:rsidRPr="006B7488" w:rsidRDefault="006B7488" w:rsidP="006B7488"/>
    <w:sectPr w:rsidR="006B7488" w:rsidRPr="006B7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04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72F"/>
    <w:rsid w:val="000D26A6"/>
    <w:rsid w:val="000D2B90"/>
    <w:rsid w:val="000D6ED8"/>
    <w:rsid w:val="000D717B"/>
    <w:rsid w:val="000E0431"/>
    <w:rsid w:val="00100B28"/>
    <w:rsid w:val="00117316"/>
    <w:rsid w:val="001209B4"/>
    <w:rsid w:val="00135EE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D41"/>
    <w:rsid w:val="00267EBB"/>
    <w:rsid w:val="0027023B"/>
    <w:rsid w:val="00272F3F"/>
    <w:rsid w:val="00274EDB"/>
    <w:rsid w:val="0027729E"/>
    <w:rsid w:val="002843B2"/>
    <w:rsid w:val="00284ED6"/>
    <w:rsid w:val="0028581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5FD2"/>
    <w:rsid w:val="004F6CB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F1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23F"/>
    <w:rsid w:val="006379E9"/>
    <w:rsid w:val="006438CB"/>
    <w:rsid w:val="006529B9"/>
    <w:rsid w:val="00654695"/>
    <w:rsid w:val="0065500A"/>
    <w:rsid w:val="00655217"/>
    <w:rsid w:val="00655A4B"/>
    <w:rsid w:val="0065727C"/>
    <w:rsid w:val="00674A78"/>
    <w:rsid w:val="00696A16"/>
    <w:rsid w:val="006971F6"/>
    <w:rsid w:val="006A0771"/>
    <w:rsid w:val="006A4840"/>
    <w:rsid w:val="006A52A0"/>
    <w:rsid w:val="006A7E1D"/>
    <w:rsid w:val="006B7488"/>
    <w:rsid w:val="006C3A56"/>
    <w:rsid w:val="006D13F4"/>
    <w:rsid w:val="006D6AED"/>
    <w:rsid w:val="006E6D0B"/>
    <w:rsid w:val="006F126E"/>
    <w:rsid w:val="006F32C9"/>
    <w:rsid w:val="006F3834"/>
    <w:rsid w:val="006F5693"/>
    <w:rsid w:val="006F5D4C"/>
    <w:rsid w:val="00717B01"/>
    <w:rsid w:val="007227D9"/>
    <w:rsid w:val="0072491F"/>
    <w:rsid w:val="00725327"/>
    <w:rsid w:val="00725598"/>
    <w:rsid w:val="007374A1"/>
    <w:rsid w:val="00752712"/>
    <w:rsid w:val="00753A84"/>
    <w:rsid w:val="007611F5"/>
    <w:rsid w:val="007619E4"/>
    <w:rsid w:val="00761E75"/>
    <w:rsid w:val="0076495E"/>
    <w:rsid w:val="00765FC8"/>
    <w:rsid w:val="00775694"/>
    <w:rsid w:val="00793F46"/>
    <w:rsid w:val="007A1325"/>
    <w:rsid w:val="007A1A18"/>
    <w:rsid w:val="007A387C"/>
    <w:rsid w:val="007A3BAF"/>
    <w:rsid w:val="007B53D8"/>
    <w:rsid w:val="007C22C5"/>
    <w:rsid w:val="007C57E1"/>
    <w:rsid w:val="007C5811"/>
    <w:rsid w:val="007D2DF5"/>
    <w:rsid w:val="007D451A"/>
    <w:rsid w:val="007D5E3E"/>
    <w:rsid w:val="007D6A79"/>
    <w:rsid w:val="007D7596"/>
    <w:rsid w:val="007E242C"/>
    <w:rsid w:val="007E5BD9"/>
    <w:rsid w:val="007E6631"/>
    <w:rsid w:val="00803A12"/>
    <w:rsid w:val="00805417"/>
    <w:rsid w:val="00823D3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E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9BB"/>
    <w:rsid w:val="00976E78"/>
    <w:rsid w:val="009775C0"/>
    <w:rsid w:val="00981F23"/>
    <w:rsid w:val="00990634"/>
    <w:rsid w:val="00991733"/>
    <w:rsid w:val="00992078"/>
    <w:rsid w:val="00992BE3"/>
    <w:rsid w:val="009A1467"/>
    <w:rsid w:val="009A1890"/>
    <w:rsid w:val="009A6464"/>
    <w:rsid w:val="009B69F5"/>
    <w:rsid w:val="009C5FF7"/>
    <w:rsid w:val="009C6292"/>
    <w:rsid w:val="009D15DB"/>
    <w:rsid w:val="009D3133"/>
    <w:rsid w:val="009E160D"/>
    <w:rsid w:val="009F1CBB"/>
    <w:rsid w:val="009F3305"/>
    <w:rsid w:val="009F430D"/>
    <w:rsid w:val="009F6FB2"/>
    <w:rsid w:val="00A071C0"/>
    <w:rsid w:val="00A10D3C"/>
    <w:rsid w:val="00A14F47"/>
    <w:rsid w:val="00A22670"/>
    <w:rsid w:val="00A24B35"/>
    <w:rsid w:val="00A271BA"/>
    <w:rsid w:val="00A27F86"/>
    <w:rsid w:val="00A42E40"/>
    <w:rsid w:val="00A431C6"/>
    <w:rsid w:val="00A54315"/>
    <w:rsid w:val="00A60FBC"/>
    <w:rsid w:val="00A65C0B"/>
    <w:rsid w:val="00A776BA"/>
    <w:rsid w:val="00A81FD2"/>
    <w:rsid w:val="00A8441A"/>
    <w:rsid w:val="00A8674A"/>
    <w:rsid w:val="00A96E24"/>
    <w:rsid w:val="00AA6F6E"/>
    <w:rsid w:val="00AB122B"/>
    <w:rsid w:val="00AB21B0"/>
    <w:rsid w:val="00AB48D3"/>
    <w:rsid w:val="00AC3484"/>
    <w:rsid w:val="00AD0A6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11F"/>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E3"/>
    <w:rsid w:val="00C56DCC"/>
    <w:rsid w:val="00C57075"/>
    <w:rsid w:val="00C72AFE"/>
    <w:rsid w:val="00C74198"/>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646"/>
    <w:rsid w:val="00D53072"/>
    <w:rsid w:val="00D56071"/>
    <w:rsid w:val="00D61A4E"/>
    <w:rsid w:val="00D634EA"/>
    <w:rsid w:val="00D713A1"/>
    <w:rsid w:val="00D7359E"/>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B75"/>
    <w:rsid w:val="00E20D65"/>
    <w:rsid w:val="00E21FB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3D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591"/>
    <w:rsid w:val="00F97E5C"/>
    <w:rsid w:val="00FA43E5"/>
    <w:rsid w:val="00FA56F6"/>
    <w:rsid w:val="00FB329D"/>
    <w:rsid w:val="00FC27E3"/>
    <w:rsid w:val="00FC74C7"/>
    <w:rsid w:val="00FD451D"/>
    <w:rsid w:val="00FD5B22"/>
    <w:rsid w:val="00FE1B01"/>
    <w:rsid w:val="00FE233B"/>
    <w:rsid w:val="00FE4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305D53"/>
  <w14:defaultImageDpi w14:val="300"/>
  <w15:docId w15:val="{BCAF9AC2-8433-2A45-88F1-CF9B4464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07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E04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04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E04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121,No Spacing4,No Spacing21,Ch,No Spacing211,Heading 2 Char2 Char,Heading 2 Char1 Char Char,No Spacing1,No Spacing11,No Spacing111,No Spacing112,No Spacing2,Debate Text,ta"/>
    <w:basedOn w:val="Normal"/>
    <w:next w:val="Normal"/>
    <w:link w:val="Heading4Char"/>
    <w:uiPriority w:val="9"/>
    <w:unhideWhenUsed/>
    <w:qFormat/>
    <w:rsid w:val="000E04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04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431"/>
  </w:style>
  <w:style w:type="character" w:customStyle="1" w:styleId="Heading1Char">
    <w:name w:val="Heading 1 Char"/>
    <w:aliases w:val="Pocket Char"/>
    <w:basedOn w:val="DefaultParagraphFont"/>
    <w:link w:val="Heading1"/>
    <w:uiPriority w:val="9"/>
    <w:rsid w:val="000E04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043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E043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121 Char,No Spacing4 Char,No Spacing21 Char,Ch Char,No Spacing211 Char,Heading 2 Char2 Char Char,No Spacing1 Char,tags Char"/>
    <w:basedOn w:val="DefaultParagraphFont"/>
    <w:link w:val="Heading4"/>
    <w:uiPriority w:val="9"/>
    <w:rsid w:val="000E04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0E043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Title Cha"/>
    <w:basedOn w:val="DefaultParagraphFont"/>
    <w:uiPriority w:val="1"/>
    <w:qFormat/>
    <w:rsid w:val="000E0431"/>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Style1,Box,s"/>
    <w:basedOn w:val="DefaultParagraphFont"/>
    <w:link w:val="textbold"/>
    <w:uiPriority w:val="20"/>
    <w:qFormat/>
    <w:rsid w:val="000E04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E043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
    <w:basedOn w:val="DefaultParagraphFont"/>
    <w:uiPriority w:val="99"/>
    <w:unhideWhenUsed/>
    <w:rsid w:val="000E0431"/>
    <w:rPr>
      <w:color w:val="auto"/>
      <w:u w:val="none"/>
    </w:rPr>
  </w:style>
  <w:style w:type="paragraph" w:styleId="DocumentMap">
    <w:name w:val="Document Map"/>
    <w:basedOn w:val="Normal"/>
    <w:link w:val="DocumentMapChar"/>
    <w:uiPriority w:val="99"/>
    <w:semiHidden/>
    <w:unhideWhenUsed/>
    <w:rsid w:val="000E04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0431"/>
    <w:rPr>
      <w:rFonts w:ascii="Lucida Grande" w:hAnsi="Lucida Grande" w:cs="Lucida Grande"/>
    </w:rPr>
  </w:style>
  <w:style w:type="paragraph" w:customStyle="1" w:styleId="textbold">
    <w:name w:val="text bold"/>
    <w:basedOn w:val="Normal"/>
    <w:link w:val="Emphasis"/>
    <w:uiPriority w:val="20"/>
    <w:qFormat/>
    <w:rsid w:val="00F153DB"/>
    <w:pPr>
      <w:spacing w:after="0" w:line="240" w:lineRule="auto"/>
      <w:ind w:left="720"/>
      <w:jc w:val="both"/>
    </w:pPr>
    <w:rPr>
      <w:b/>
      <w:iCs/>
      <w:u w:val="single"/>
    </w:rPr>
  </w:style>
  <w:style w:type="paragraph" w:customStyle="1" w:styleId="Emphasis1">
    <w:name w:val="Emphasis1"/>
    <w:basedOn w:val="Normal"/>
    <w:autoRedefine/>
    <w:uiPriority w:val="20"/>
    <w:qFormat/>
    <w:rsid w:val="00FE44D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ism.com/private-companies-not-governments-are-shaping-the-future-of-space-exploration" TargetMode="Externa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10" Type="http://schemas.openxmlformats.org/officeDocument/2006/relationships/hyperlink" Target="http://pages.gseis.ucla.edu/faculty/kellner/Illumina%20Folder/kell29.htm" TargetMode="External"/><Relationship Id="rId19" Type="http://schemas.openxmlformats.org/officeDocument/2006/relationships/hyperlink" Target="https://www.sciencefocus.com/space/space-mining-the-new-goldrush/" TargetMode="External"/><Relationship Id="rId4" Type="http://schemas.openxmlformats.org/officeDocument/2006/relationships/customXml" Target="../customXml/item4.xml"/><Relationship Id="rId9" Type="http://schemas.openxmlformats.org/officeDocument/2006/relationships/hyperlink" Target="http://web.lexis-nexis.com/universe/document?_m=cd9713b340d60abd42c2b34c36d8ef95&amp;_docnum=9&amp;wchp=dGLbVzz-zSkVA&amp;_md5=9645fa92f5740655bdc1c9ae7c82b328"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19</Pages>
  <Words>11649</Words>
  <Characters>64070</Characters>
  <Application>Microsoft Office Word</Application>
  <DocSecurity>0</DocSecurity>
  <Lines>681</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39</cp:revision>
  <dcterms:created xsi:type="dcterms:W3CDTF">2022-02-20T21:28:00Z</dcterms:created>
  <dcterms:modified xsi:type="dcterms:W3CDTF">2022-02-20T23:15:00Z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