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1772A" w14:textId="77777777" w:rsidR="004435C6" w:rsidRDefault="004435C6" w:rsidP="004435C6">
      <w:pPr>
        <w:pStyle w:val="Heading2"/>
      </w:pPr>
      <w:r>
        <w:t xml:space="preserve">New </w:t>
      </w:r>
      <w:proofErr w:type="spellStart"/>
      <w:r>
        <w:t>Affs</w:t>
      </w:r>
      <w:proofErr w:type="spellEnd"/>
      <w:r>
        <w:t xml:space="preserve"> Bad</w:t>
      </w:r>
    </w:p>
    <w:p w14:paraId="63955322" w14:textId="77777777" w:rsidR="004435C6" w:rsidRPr="00F34B39" w:rsidRDefault="004435C6" w:rsidP="004435C6">
      <w:pPr>
        <w:pStyle w:val="Heading4"/>
      </w:pPr>
      <w:r w:rsidRPr="00F34B39">
        <w:t xml:space="preserve">Interpretation—The </w:t>
      </w:r>
      <w:proofErr w:type="spellStart"/>
      <w:r w:rsidRPr="00F34B39">
        <w:t>aff</w:t>
      </w:r>
      <w:proofErr w:type="spellEnd"/>
      <w:r w:rsidRPr="00F34B39">
        <w:t xml:space="preserve"> must disclose the advocacy text and the standard text before the round. To clarify, disclosure can occur on the wiki or over message.</w:t>
      </w:r>
    </w:p>
    <w:p w14:paraId="72A32720" w14:textId="77777777" w:rsidR="004435C6" w:rsidRDefault="004435C6" w:rsidP="004435C6">
      <w:pPr>
        <w:pStyle w:val="Heading4"/>
      </w:pPr>
      <w:r w:rsidRPr="00F34B39">
        <w:t>Violation—they didn't</w:t>
      </w:r>
    </w:p>
    <w:p w14:paraId="7820E66A" w14:textId="77777777" w:rsidR="004435C6" w:rsidRPr="00F138DE" w:rsidRDefault="004435C6" w:rsidP="004435C6">
      <w:r>
        <w:rPr>
          <w:noProof/>
        </w:rPr>
        <w:drawing>
          <wp:inline distT="0" distB="0" distL="0" distR="0" wp14:anchorId="51F691B1" wp14:editId="7B4021BE">
            <wp:extent cx="4660900" cy="250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4660900" cy="2501900"/>
                    </a:xfrm>
                    <a:prstGeom prst="rect">
                      <a:avLst/>
                    </a:prstGeom>
                  </pic:spPr>
                </pic:pic>
              </a:graphicData>
            </a:graphic>
          </wp:inline>
        </w:drawing>
      </w:r>
    </w:p>
    <w:p w14:paraId="21347103" w14:textId="77777777" w:rsidR="004435C6" w:rsidRDefault="004435C6" w:rsidP="004435C6">
      <w:pPr>
        <w:pStyle w:val="Heading4"/>
      </w:pPr>
      <w:r w:rsidRPr="00F34B39">
        <w:lastRenderedPageBreak/>
        <w:t xml:space="preserve">The standard is prep and clash-  </w:t>
      </w:r>
    </w:p>
    <w:p w14:paraId="73E04758" w14:textId="77777777" w:rsidR="004435C6" w:rsidRPr="00F34B39" w:rsidRDefault="004435C6" w:rsidP="004435C6">
      <w:pPr>
        <w:pStyle w:val="Heading4"/>
      </w:pPr>
      <w:r w:rsidRPr="00F34B39">
        <w:t xml:space="preserve">Two internal links-a) Neg prep: The AC framework controls the direction of a round – even if its whole </w:t>
      </w:r>
      <w:proofErr w:type="spellStart"/>
      <w:r w:rsidRPr="00F34B39">
        <w:t>rez</w:t>
      </w:r>
      <w:proofErr w:type="spellEnd"/>
      <w:r w:rsidRPr="00F34B39">
        <w:t xml:space="preserve">, my prep drastically differs based on a util AC, topical K </w:t>
      </w:r>
      <w:proofErr w:type="spellStart"/>
      <w:r w:rsidRPr="00F34B39">
        <w:t>aff</w:t>
      </w:r>
      <w:proofErr w:type="spellEnd"/>
      <w:r w:rsidRPr="00F34B39">
        <w:t xml:space="preserve">, or a burden/tricks </w:t>
      </w:r>
      <w:proofErr w:type="spellStart"/>
      <w:r w:rsidRPr="00F34B39">
        <w:t>aff</w:t>
      </w:r>
      <w:proofErr w:type="spellEnd"/>
      <w:r w:rsidRPr="00F34B39">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F34B39">
        <w:t>aff</w:t>
      </w:r>
      <w:proofErr w:type="spellEnd"/>
      <w:r w:rsidRPr="00F34B39">
        <w:t xml:space="preserve">, while I coming into the round guessing—o/w since their already structurally ahead, b) </w:t>
      </w:r>
      <w:proofErr w:type="spellStart"/>
      <w:r w:rsidRPr="00F34B39">
        <w:t>Aff</w:t>
      </w:r>
      <w:proofErr w:type="spellEnd"/>
      <w:r w:rsidRPr="00F34B39">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F34B39">
        <w:t>aff</w:t>
      </w:r>
      <w:proofErr w:type="spellEnd"/>
      <w:r w:rsidRPr="00F34B39">
        <w:t xml:space="preserve">, but no incentive to cut a horrible, incoherent </w:t>
      </w:r>
      <w:proofErr w:type="spellStart"/>
      <w:r w:rsidRPr="00F34B39">
        <w:t>aff</w:t>
      </w:r>
      <w:proofErr w:type="spellEnd"/>
      <w:r w:rsidRPr="00F34B39">
        <w:t xml:space="preserve"> that the neg can't check against the broader literature.</w:t>
      </w:r>
    </w:p>
    <w:p w14:paraId="7E1DF134" w14:textId="77777777" w:rsidR="004435C6" w:rsidRPr="00303C3E" w:rsidRDefault="004435C6" w:rsidP="004435C6">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5DBB4A01" w14:textId="77777777" w:rsidR="004435C6" w:rsidRPr="00303C3E" w:rsidRDefault="004435C6" w:rsidP="004435C6">
      <w:pPr>
        <w:pStyle w:val="Heading4"/>
      </w:pPr>
      <w:r w:rsidRPr="00303C3E">
        <w:t xml:space="preserve">Edu- funded </w:t>
      </w:r>
      <w:proofErr w:type="spellStart"/>
      <w:r w:rsidRPr="00303C3E">
        <w:t>ny</w:t>
      </w:r>
      <w:proofErr w:type="spellEnd"/>
      <w:r w:rsidRPr="00303C3E">
        <w:t xml:space="preserve"> schools</w:t>
      </w:r>
    </w:p>
    <w:p w14:paraId="7512FAC7" w14:textId="77777777" w:rsidR="004435C6" w:rsidRPr="00303C3E" w:rsidRDefault="004435C6" w:rsidP="004435C6">
      <w:pPr>
        <w:pStyle w:val="Heading4"/>
      </w:pPr>
      <w:r w:rsidRPr="00303C3E">
        <w:t>No RVI’s- illogical, baiting</w:t>
      </w:r>
      <w:r>
        <w:t>, perf con</w:t>
      </w:r>
    </w:p>
    <w:p w14:paraId="742B8C24" w14:textId="77777777" w:rsidR="004435C6" w:rsidRPr="009217D9" w:rsidRDefault="004435C6" w:rsidP="004435C6">
      <w:pPr>
        <w:pStyle w:val="Heading2"/>
      </w:pPr>
      <w:proofErr w:type="spellStart"/>
      <w:r>
        <w:lastRenderedPageBreak/>
        <w:t>Frwk</w:t>
      </w:r>
      <w:proofErr w:type="spellEnd"/>
    </w:p>
    <w:p w14:paraId="45AC37FD" w14:textId="77777777" w:rsidR="004435C6" w:rsidRDefault="004435C6" w:rsidP="004435C6">
      <w:pPr>
        <w:pStyle w:val="Heading4"/>
      </w:pPr>
      <w:r>
        <w:t xml:space="preserve">The </w:t>
      </w:r>
      <w:proofErr w:type="spellStart"/>
      <w:r>
        <w:t>aff</w:t>
      </w:r>
      <w:proofErr w:type="spellEnd"/>
      <w:r>
        <w:t xml:space="preserve"> should be topical.</w:t>
      </w:r>
    </w:p>
    <w:p w14:paraId="7AECC8F0" w14:textId="77777777" w:rsidR="004435C6" w:rsidRPr="005566A2" w:rsidRDefault="004435C6" w:rsidP="004435C6"/>
    <w:p w14:paraId="68E58BD5" w14:textId="77777777" w:rsidR="004435C6" w:rsidRDefault="004435C6" w:rsidP="004435C6">
      <w:pPr>
        <w:pStyle w:val="Heading4"/>
      </w:pPr>
      <w:r>
        <w:t xml:space="preserve">“Resolved:” refers to a </w:t>
      </w:r>
      <w:r>
        <w:rPr>
          <w:u w:val="single"/>
        </w:rPr>
        <w:t>legislative debate</w:t>
      </w:r>
      <w:r>
        <w:t>.</w:t>
      </w:r>
    </w:p>
    <w:p w14:paraId="493252E7" w14:textId="77777777" w:rsidR="004435C6" w:rsidRPr="00087C88" w:rsidRDefault="004435C6" w:rsidP="004435C6">
      <w:r w:rsidRPr="00087C88">
        <w:rPr>
          <w:rStyle w:val="Style13ptBold"/>
        </w:rPr>
        <w:t>Louisiana State Legislature</w:t>
      </w:r>
      <w:r>
        <w:rPr>
          <w:rStyle w:val="Style13ptBold"/>
        </w:rPr>
        <w:t xml:space="preserve"> 16</w:t>
      </w:r>
      <w:r w:rsidRPr="00EA190E">
        <w:t>, “Glossary of Legislative Terms,” http://www.legis.state.la.us/glossary2.htm</w:t>
      </w:r>
    </w:p>
    <w:p w14:paraId="2AA350AB" w14:textId="77777777" w:rsidR="004435C6" w:rsidRDefault="004435C6" w:rsidP="004435C6">
      <w:pPr>
        <w:rPr>
          <w:sz w:val="12"/>
        </w:rPr>
      </w:pPr>
      <w:r w:rsidRPr="00D32834">
        <w:rPr>
          <w:rStyle w:val="StyleUnderline"/>
          <w:highlight w:val="cyan"/>
        </w:rPr>
        <w:t>Resolution</w:t>
      </w:r>
      <w:r w:rsidRPr="00E92D55">
        <w:rPr>
          <w:rStyle w:val="StyleUnderline"/>
        </w:rPr>
        <w:t xml:space="preserve">: A </w:t>
      </w:r>
      <w:r w:rsidRPr="00D32834">
        <w:rPr>
          <w:rStyle w:val="StyleUnderline"/>
          <w:highlight w:val="cyan"/>
        </w:rPr>
        <w:t>legislative instrument</w:t>
      </w:r>
      <w:r w:rsidRPr="00E92D55">
        <w:rPr>
          <w:rStyle w:val="StyleUnderline"/>
        </w:rPr>
        <w:t xml:space="preserve"> that generally is </w:t>
      </w:r>
      <w:r w:rsidRPr="00D32834">
        <w:rPr>
          <w:rStyle w:val="StyleUnderline"/>
          <w:highlight w:val="cyan"/>
        </w:rPr>
        <w:t>used for</w:t>
      </w:r>
      <w:r w:rsidRPr="00E92D55">
        <w:rPr>
          <w:rStyle w:val="StyleUnderline"/>
        </w:rPr>
        <w:t xml:space="preserve"> making declarations, </w:t>
      </w:r>
      <w:r w:rsidRPr="00D32834">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D32834">
        <w:rPr>
          <w:rStyle w:val="Emphasis"/>
          <w:highlight w:val="cyan"/>
        </w:rPr>
        <w:t>a resolution uses the term "resolved"</w:t>
      </w:r>
      <w:r w:rsidRPr="00D32834">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565A8769" w14:textId="77777777" w:rsidR="004435C6" w:rsidRDefault="004435C6" w:rsidP="004435C6">
      <w:pPr>
        <w:rPr>
          <w:sz w:val="12"/>
        </w:rPr>
      </w:pPr>
    </w:p>
    <w:p w14:paraId="6A09B86F" w14:textId="77777777" w:rsidR="004435C6" w:rsidRPr="00CB688D" w:rsidRDefault="004435C6" w:rsidP="004435C6">
      <w:pPr>
        <w:pStyle w:val="Heading4"/>
      </w:pPr>
      <w:r w:rsidRPr="00CB688D">
        <w:t>Private company is defined as</w:t>
      </w:r>
    </w:p>
    <w:p w14:paraId="11F56CBE" w14:textId="77777777" w:rsidR="004435C6" w:rsidRPr="00CB688D" w:rsidRDefault="004435C6" w:rsidP="004435C6">
      <w:r w:rsidRPr="00CB688D">
        <w:t>Chen, 21, Learn about Private Companies, https://www.investopedia.com/terms/p/privatecompany.asp, Investopedia,</w:t>
      </w:r>
    </w:p>
    <w:p w14:paraId="0F597684" w14:textId="77777777" w:rsidR="004435C6" w:rsidRDefault="004435C6" w:rsidP="004435C6">
      <w:pPr>
        <w:rPr>
          <w:sz w:val="14"/>
        </w:rPr>
      </w:pPr>
      <w:r w:rsidRPr="00D32834">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10"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1" w:history="1">
        <w:r w:rsidRPr="00CB688D">
          <w:rPr>
            <w:rStyle w:val="Hyperlink"/>
            <w:sz w:val="14"/>
          </w:rPr>
          <w:t>public companies</w:t>
        </w:r>
      </w:hyperlink>
      <w:r w:rsidRPr="00CB688D">
        <w:rPr>
          <w:sz w:val="14"/>
        </w:rPr>
        <w:t>. In general, the shares of these businesses are less liquid, and their </w:t>
      </w:r>
      <w:hyperlink r:id="rId12" w:history="1">
        <w:r w:rsidRPr="00CB688D">
          <w:rPr>
            <w:rStyle w:val="Hyperlink"/>
            <w:sz w:val="14"/>
          </w:rPr>
          <w:t>valuations</w:t>
        </w:r>
      </w:hyperlink>
      <w:r w:rsidRPr="00CB688D">
        <w:rPr>
          <w:sz w:val="14"/>
        </w:rPr>
        <w:t> are more difficult to determine.</w:t>
      </w:r>
    </w:p>
    <w:p w14:paraId="76244FFC" w14:textId="77777777" w:rsidR="004435C6" w:rsidRDefault="004435C6" w:rsidP="004435C6">
      <w:pPr>
        <w:rPr>
          <w:sz w:val="14"/>
        </w:rPr>
      </w:pPr>
    </w:p>
    <w:p w14:paraId="6A1D72ED" w14:textId="77777777" w:rsidR="004435C6" w:rsidRPr="00CB688D" w:rsidRDefault="004435C6" w:rsidP="004435C6">
      <w:pPr>
        <w:pStyle w:val="Heading4"/>
      </w:pPr>
      <w:r>
        <w:t>Meriam webster defines outer space</w:t>
      </w:r>
    </w:p>
    <w:p w14:paraId="06CEDC05" w14:textId="77777777" w:rsidR="004435C6" w:rsidRDefault="004435C6" w:rsidP="004435C6">
      <w:pPr>
        <w:rPr>
          <w:sz w:val="12"/>
        </w:rPr>
      </w:pPr>
      <w:hyperlink r:id="rId13" w:history="1">
        <w:r w:rsidRPr="009865F4">
          <w:rPr>
            <w:rStyle w:val="Hyperlink"/>
            <w:sz w:val="12"/>
          </w:rPr>
          <w:t>https://www.merriam-webster.com/dictionary/outer%20space</w:t>
        </w:r>
      </w:hyperlink>
    </w:p>
    <w:p w14:paraId="48DB7133" w14:textId="77777777" w:rsidR="004435C6" w:rsidRPr="006457E6" w:rsidRDefault="004435C6" w:rsidP="004435C6">
      <w:pPr>
        <w:spacing w:after="0" w:line="240" w:lineRule="auto"/>
      </w:pPr>
      <w:r w:rsidRPr="00D32834">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proofErr w:type="spellStart"/>
      <w:r w:rsidRPr="006457E6">
        <w:t>atmospherebroadly</w:t>
      </w:r>
      <w:proofErr w:type="spellEnd"/>
      <w:r w:rsidRPr="006457E6">
        <w:t> : interplanetary or interstellar space</w:t>
      </w:r>
    </w:p>
    <w:p w14:paraId="25929303" w14:textId="77777777" w:rsidR="004435C6" w:rsidRPr="00C55F5A" w:rsidRDefault="004435C6" w:rsidP="004435C6">
      <w:pPr>
        <w:rPr>
          <w:sz w:val="12"/>
        </w:rPr>
      </w:pPr>
    </w:p>
    <w:p w14:paraId="031E99A2" w14:textId="77777777" w:rsidR="004435C6" w:rsidRPr="00486D5F" w:rsidRDefault="004435C6" w:rsidP="004435C6">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47F89087" w14:textId="77777777" w:rsidR="004435C6" w:rsidRPr="00486D5F" w:rsidRDefault="004435C6" w:rsidP="004435C6">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25CD591F" w14:textId="77777777" w:rsidR="004435C6" w:rsidRPr="00486D5F" w:rsidRDefault="004435C6" w:rsidP="004435C6">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51E0CF14" w14:textId="77777777" w:rsidR="004435C6" w:rsidRPr="00486D5F" w:rsidRDefault="004435C6" w:rsidP="004435C6">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387523C8" w14:textId="77777777" w:rsidR="004435C6" w:rsidRPr="00486D5F" w:rsidRDefault="004435C6" w:rsidP="004435C6">
      <w:pPr>
        <w:pStyle w:val="Heading4"/>
        <w:rPr>
          <w:lang w:eastAsia="ko-KR"/>
        </w:rPr>
      </w:pPr>
      <w:r>
        <w:t xml:space="preserve">[4] </w:t>
      </w:r>
      <w:r w:rsidRPr="00A0206A">
        <w:rPr>
          <w:lang w:eastAsia="ko-KR"/>
        </w:rPr>
        <w:t xml:space="preserve">TVA </w:t>
      </w:r>
      <w:r>
        <w:rPr>
          <w:lang w:eastAsia="ko-KR"/>
        </w:rPr>
        <w:t xml:space="preserve">– read the </w:t>
      </w:r>
      <w:proofErr w:type="spellStart"/>
      <w:r>
        <w:rPr>
          <w:lang w:eastAsia="ko-KR"/>
        </w:rPr>
        <w:t>aff</w:t>
      </w:r>
      <w:proofErr w:type="spellEnd"/>
      <w:r>
        <w:rPr>
          <w:lang w:eastAsia="ko-KR"/>
        </w:rPr>
        <w:t xml:space="preserve"> as an indite on how space and the exploration of it position themselves onto the disabled body</w:t>
      </w:r>
    </w:p>
    <w:p w14:paraId="00EA909E" w14:textId="77777777" w:rsidR="004435C6" w:rsidRDefault="004435C6" w:rsidP="004435C6">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41BAB286" w14:textId="77777777" w:rsidR="004435C6" w:rsidRDefault="004435C6" w:rsidP="004435C6">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w:t>
      </w:r>
    </w:p>
    <w:p w14:paraId="325F9034" w14:textId="77777777" w:rsidR="004435C6" w:rsidRDefault="004435C6" w:rsidP="004435C6">
      <w:pPr>
        <w:pStyle w:val="Heading4"/>
      </w:pPr>
      <w:r>
        <w:t xml:space="preserve">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172BF1CF" w14:textId="77777777" w:rsidR="004435C6" w:rsidRDefault="004435C6" w:rsidP="004435C6">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0BE860A7" w14:textId="77777777" w:rsidR="004435C6" w:rsidRDefault="004435C6" w:rsidP="004435C6">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CD0A0F6" w14:textId="77777777" w:rsidR="004435C6" w:rsidRPr="00496B89" w:rsidRDefault="004435C6" w:rsidP="004435C6">
      <w:pPr>
        <w:pStyle w:val="Heading4"/>
      </w:pPr>
      <w:r>
        <w:t xml:space="preserve">Q of what the ballot can solve for – even if ableism is the highest impact- a ballot only </w:t>
      </w:r>
      <w:proofErr w:type="spellStart"/>
      <w:r>
        <w:t>signsals</w:t>
      </w:r>
      <w:proofErr w:type="spellEnd"/>
      <w:r>
        <w:t xml:space="preserve"> an impact on fairness</w:t>
      </w:r>
    </w:p>
    <w:p w14:paraId="1ABBE359" w14:textId="77777777" w:rsidR="004435C6" w:rsidRPr="00212012" w:rsidRDefault="004435C6" w:rsidP="004435C6"/>
    <w:p w14:paraId="350D890D" w14:textId="77777777" w:rsidR="004435C6" w:rsidRPr="00EF7C1C" w:rsidRDefault="004435C6" w:rsidP="004435C6"/>
    <w:p w14:paraId="634F88A5" w14:textId="77777777" w:rsidR="004435C6" w:rsidRDefault="004435C6" w:rsidP="004435C6">
      <w:pPr>
        <w:pStyle w:val="Heading1"/>
      </w:pPr>
      <w:r>
        <w:lastRenderedPageBreak/>
        <w:t>Case</w:t>
      </w:r>
    </w:p>
    <w:p w14:paraId="7D3A025F" w14:textId="77777777" w:rsidR="004435C6" w:rsidRPr="00BD26FA" w:rsidRDefault="004435C6" w:rsidP="004435C6"/>
    <w:p w14:paraId="3579EDF3" w14:textId="77777777" w:rsidR="004435C6" w:rsidRDefault="004435C6" w:rsidP="004435C6">
      <w:pPr>
        <w:pStyle w:val="Heading3"/>
      </w:pPr>
      <w:r>
        <w:lastRenderedPageBreak/>
        <w:t>Case Overview</w:t>
      </w:r>
    </w:p>
    <w:p w14:paraId="21AA4B6F" w14:textId="77777777" w:rsidR="004435C6" w:rsidRDefault="004435C6" w:rsidP="004435C6">
      <w:pPr>
        <w:pStyle w:val="Heading4"/>
      </w:pPr>
      <w:r>
        <w:t>Negate on presumption:</w:t>
      </w:r>
    </w:p>
    <w:p w14:paraId="1D1CB818" w14:textId="77777777" w:rsidR="004435C6" w:rsidRDefault="004435C6" w:rsidP="004435C6">
      <w:pPr>
        <w:pStyle w:val="Heading4"/>
      </w:pPr>
      <w:r>
        <w:t xml:space="preserve">(1)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ALL they actually do is generate </w:t>
      </w:r>
      <w:r>
        <w:rPr>
          <w:u w:val="single"/>
        </w:rPr>
        <w:t>cruel optimism</w:t>
      </w:r>
      <w:r>
        <w:t xml:space="preserve"> since it creates a </w:t>
      </w:r>
      <w:r>
        <w:rPr>
          <w:u w:val="single"/>
        </w:rPr>
        <w:t>feel good solution</w:t>
      </w:r>
      <w:r>
        <w:t xml:space="preserve"> that places disability in a not yet but maybe to come social order where disabled infiltration of tournaments occurs. </w:t>
      </w:r>
      <w:r w:rsidRPr="00326220">
        <w:t xml:space="preserve">Their attempt to reform the </w:t>
      </w:r>
      <w:r w:rsidRPr="00326220">
        <w:rPr>
          <w:u w:val="single"/>
        </w:rPr>
        <w:t>content of debate</w:t>
      </w:r>
      <w:r w:rsidRPr="00326220">
        <w:t xml:space="preserve"> through </w:t>
      </w:r>
      <w:r>
        <w:t xml:space="preserve">examining the way war goes down in the community </w:t>
      </w:r>
      <w:r w:rsidRPr="00326220">
        <w:t xml:space="preserve">is </w:t>
      </w:r>
      <w:r w:rsidRPr="00326220">
        <w:rPr>
          <w:u w:val="single"/>
        </w:rPr>
        <w:t>complicit</w:t>
      </w:r>
      <w:r w:rsidRPr="00326220">
        <w:t xml:space="preserve"> in an </w:t>
      </w:r>
      <w:r>
        <w:t>ableist</w:t>
      </w:r>
      <w:r w:rsidRPr="00326220">
        <w:t xml:space="preserve"> world that </w:t>
      </w:r>
      <w:r w:rsidRPr="00326220">
        <w:rPr>
          <w:u w:val="single"/>
        </w:rPr>
        <w:t>consumes</w:t>
      </w:r>
      <w:r w:rsidRPr="00326220">
        <w:t xml:space="preserve"> their project as </w:t>
      </w:r>
      <w:r w:rsidRPr="00326220">
        <w:rPr>
          <w:u w:val="single"/>
        </w:rPr>
        <w:t>false energy</w:t>
      </w:r>
      <w:r>
        <w:t>.</w:t>
      </w:r>
    </w:p>
    <w:p w14:paraId="71CF313B" w14:textId="77777777" w:rsidR="004435C6" w:rsidRDefault="004435C6" w:rsidP="004435C6">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34A08D56" w14:textId="77777777" w:rsidR="004435C6" w:rsidRDefault="004435C6" w:rsidP="004435C6">
      <w:pPr>
        <w:pStyle w:val="Heading4"/>
      </w:pPr>
      <w:r>
        <w:t xml:space="preserve">(3) Eval only the amount of violence the </w:t>
      </w:r>
      <w:proofErr w:type="spellStart"/>
      <w:r>
        <w:t>aff</w:t>
      </w:r>
      <w:proofErr w:type="spellEnd"/>
      <w:r>
        <w:t xml:space="preserve"> solves for – they make the claim that </w:t>
      </w:r>
      <w:proofErr w:type="spellStart"/>
      <w:r>
        <w:t>semio</w:t>
      </w:r>
      <w:proofErr w:type="spellEnd"/>
      <w:r>
        <w:t xml:space="preserve"> capitalism is the root cause of ableist violence, if they </w:t>
      </w:r>
      <w:proofErr w:type="spellStart"/>
      <w:r>
        <w:t>cant</w:t>
      </w:r>
      <w:proofErr w:type="spellEnd"/>
      <w:r>
        <w:t xml:space="preserve"> completely destroy the </w:t>
      </w:r>
      <w:proofErr w:type="spellStart"/>
      <w:r>
        <w:t>semio</w:t>
      </w:r>
      <w:proofErr w:type="spellEnd"/>
      <w:r>
        <w:t xml:space="preserve"> capitalist structure then they don’t get access to their impact</w:t>
      </w:r>
    </w:p>
    <w:p w14:paraId="0E5ADB1C" w14:textId="77777777" w:rsidR="004435C6" w:rsidRPr="00BE0D5E" w:rsidRDefault="004435C6" w:rsidP="004435C6"/>
    <w:p w14:paraId="4E9483DC" w14:textId="77777777" w:rsidR="004435C6" w:rsidRPr="00684FDF" w:rsidRDefault="004435C6" w:rsidP="004435C6">
      <w:pPr>
        <w:pStyle w:val="Heading4"/>
      </w:pPr>
      <w:r>
        <w:lastRenderedPageBreak/>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w:t>
      </w:r>
      <w:proofErr w:type="spellStart"/>
      <w:r>
        <w:t>Aff</w:t>
      </w:r>
      <w:proofErr w:type="spellEnd"/>
      <w:r>
        <w:t xml:space="preserve"> would say no to the ADA which has decreased workplace violence, allowed voting rights and increases employment for disabled folk.</w:t>
      </w:r>
    </w:p>
    <w:p w14:paraId="32935BB9" w14:textId="77777777" w:rsidR="004435C6" w:rsidRDefault="004435C6" w:rsidP="004435C6">
      <w:pPr>
        <w:pStyle w:val="Heading4"/>
        <w:rPr>
          <w:rStyle w:val="Style13ptBold"/>
          <w:rFonts w:asciiTheme="majorHAnsi" w:hAnsiTheme="majorHAnsi"/>
          <w:b/>
        </w:rPr>
      </w:pPr>
      <w:r>
        <w:t xml:space="preserve">2] The disability drive is NOT logical, think of </w:t>
      </w:r>
      <w:proofErr w:type="spellStart"/>
      <w:r>
        <w:t>it’s</w:t>
      </w:r>
      <w:proofErr w:type="spell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5A32A903" w14:textId="77777777" w:rsidR="004435C6" w:rsidRDefault="004435C6" w:rsidP="004435C6">
      <w:pPr>
        <w:pStyle w:val="Heading4"/>
      </w:pPr>
      <w:r>
        <w:t>3] Disability can’t be ontological, and progress is possible</w:t>
      </w:r>
    </w:p>
    <w:p w14:paraId="648ACC01" w14:textId="77777777" w:rsidR="004435C6" w:rsidRDefault="004435C6" w:rsidP="004435C6">
      <w:pPr>
        <w:pStyle w:val="Heading4"/>
      </w:pPr>
      <w:r>
        <w:t xml:space="preserve">A] It’s not static – conceptions of disability aren’t concrete but fluid over time – for example ADHD wasn’t diagnosed as disability until more recent medicine, and there’s no clear </w:t>
      </w:r>
      <w:proofErr w:type="spellStart"/>
      <w:r>
        <w:t>brightline</w:t>
      </w:r>
      <w:proofErr w:type="spellEnd"/>
      <w:r>
        <w:t xml:space="preserve"> or definition of disability.</w:t>
      </w:r>
    </w:p>
    <w:p w14:paraId="3BC11C21" w14:textId="77777777" w:rsidR="004435C6" w:rsidRDefault="004435C6" w:rsidP="004435C6">
      <w:pPr>
        <w:pStyle w:val="Heading4"/>
      </w:pPr>
      <w:r>
        <w:t xml:space="preserve">B] Disability not ontological – only reform can resolve societal prejudices against disabled people. </w:t>
      </w:r>
    </w:p>
    <w:p w14:paraId="7A60E8B0" w14:textId="77777777" w:rsidR="004435C6" w:rsidRDefault="004435C6" w:rsidP="004435C6">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72CBABCF" w14:textId="77777777" w:rsidR="004435C6" w:rsidRPr="00CB3E9D" w:rsidRDefault="004435C6" w:rsidP="004435C6">
      <w:r w:rsidRPr="00CB3E9D">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D32834">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D32834">
        <w:rPr>
          <w:rStyle w:val="StyleUnderline"/>
          <w:highlight w:val="cyan"/>
        </w:rPr>
        <w:t>regardless of one’s abilities or disabilities, all children are “newcomers</w:t>
      </w:r>
      <w:r w:rsidRPr="0057551E">
        <w:rPr>
          <w:rStyle w:val="StyleUnderline"/>
        </w:rPr>
        <w:t xml:space="preserve"> to the world, </w:t>
      </w:r>
      <w:r w:rsidRPr="00D32834">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D32834">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D32834">
        <w:rPr>
          <w:rStyle w:val="StyleUnderline"/>
          <w:highlight w:val="cyan"/>
        </w:rPr>
        <w:t>endowed with task</w:t>
      </w:r>
      <w:r w:rsidRPr="0057551E">
        <w:rPr>
          <w:rStyle w:val="StyleUnderline"/>
        </w:rPr>
        <w:t xml:space="preserve"> and purpose in the world; </w:t>
      </w:r>
      <w:r w:rsidRPr="00D32834">
        <w:rPr>
          <w:rStyle w:val="StyleUnderline"/>
          <w:highlight w:val="cyan"/>
        </w:rPr>
        <w:t>her relationships</w:t>
      </w:r>
      <w:r w:rsidRPr="0057551E">
        <w:rPr>
          <w:rStyle w:val="StyleUnderline"/>
        </w:rPr>
        <w:t xml:space="preserve"> to the world </w:t>
      </w:r>
      <w:r w:rsidRPr="00D32834">
        <w:rPr>
          <w:rStyle w:val="StyleUnderline"/>
          <w:highlight w:val="cyan"/>
        </w:rPr>
        <w:t>are open rather than closed</w:t>
      </w:r>
      <w:r w:rsidRPr="0057551E">
        <w:rPr>
          <w:rStyle w:val="StyleUnderline"/>
        </w:rPr>
        <w:t xml:space="preserve"> and, like a “newborn” — open to new unforeseen possibilities. The </w:t>
      </w:r>
      <w:r w:rsidRPr="00D32834">
        <w:rPr>
          <w:rStyle w:val="StyleUnderline"/>
          <w:highlight w:val="cyan"/>
        </w:rPr>
        <w:t>foreclosures to possible actions for Sarah</w:t>
      </w:r>
      <w:r w:rsidRPr="0057551E">
        <w:rPr>
          <w:rStyle w:val="StyleUnderline"/>
        </w:rPr>
        <w:t xml:space="preserve">, then, </w:t>
      </w:r>
      <w:r w:rsidRPr="00D32834">
        <w:rPr>
          <w:rStyle w:val="StyleUnderline"/>
          <w:highlight w:val="cyan"/>
        </w:rPr>
        <w:t>are not ontological</w:t>
      </w:r>
      <w:r w:rsidRPr="0057551E">
        <w:rPr>
          <w:rStyle w:val="StyleUnderline"/>
        </w:rPr>
        <w:t xml:space="preserve"> in nature; </w:t>
      </w:r>
      <w:r w:rsidRPr="00D32834">
        <w:rPr>
          <w:rStyle w:val="StyleUnderline"/>
          <w:highlight w:val="cyan"/>
        </w:rPr>
        <w:t>rather</w:t>
      </w:r>
      <w:r w:rsidRPr="0057551E">
        <w:rPr>
          <w:rStyle w:val="StyleUnderline"/>
        </w:rPr>
        <w:t xml:space="preserve">, they are the </w:t>
      </w:r>
      <w:r w:rsidRPr="00D32834">
        <w:rPr>
          <w:rStyle w:val="StyleUnderline"/>
          <w:highlight w:val="cyan"/>
        </w:rPr>
        <w:t>result of societal prejudices</w:t>
      </w:r>
      <w:r w:rsidRPr="0057551E">
        <w:rPr>
          <w:rStyle w:val="StyleUnderline"/>
        </w:rPr>
        <w:t xml:space="preserve"> and misunderstandings that close off Sarah’s possibilities, limiting her potential, curtailing who she is. While Surbaugh rightly advocates for Sarah — advocates that caregivers realize her humanity and respond accordingly — </w:t>
      </w:r>
      <w:r w:rsidRPr="00D32834">
        <w:rPr>
          <w:rStyle w:val="StyleUnderline"/>
          <w:highlight w:val="cyan"/>
        </w:rPr>
        <w:t xml:space="preserve">if we are to grasp </w:t>
      </w:r>
      <w:r w:rsidRPr="002239EB">
        <w:rPr>
          <w:rStyle w:val="StyleUnderline"/>
        </w:rPr>
        <w:t xml:space="preserve">the </w:t>
      </w:r>
      <w:r w:rsidRPr="00D32834">
        <w:rPr>
          <w:rStyle w:val="StyleUnderline"/>
          <w:highlight w:val="cyan"/>
        </w:rPr>
        <w:t>societal</w:t>
      </w:r>
      <w:r w:rsidRPr="002239EB">
        <w:rPr>
          <w:rStyle w:val="StyleUnderline"/>
        </w:rPr>
        <w:t xml:space="preserve"> </w:t>
      </w:r>
      <w:r w:rsidRPr="00D32834">
        <w:rPr>
          <w:rStyle w:val="StyleUnderline"/>
          <w:highlight w:val="cyan"/>
        </w:rPr>
        <w:t>prejudices that foreclose Sarah’s possible actions then,</w:t>
      </w:r>
      <w:r w:rsidRPr="002239EB">
        <w:rPr>
          <w:rStyle w:val="StyleUnderline"/>
        </w:rPr>
        <w:t xml:space="preserve"> the </w:t>
      </w:r>
      <w:r w:rsidRPr="00D32834">
        <w:rPr>
          <w:rStyle w:val="StyleUnderline"/>
          <w:highlight w:val="cyan"/>
        </w:rPr>
        <w:t>educative</w:t>
      </w:r>
      <w:r w:rsidRPr="0057551E">
        <w:rPr>
          <w:rStyle w:val="StyleUnderline"/>
        </w:rPr>
        <w:t xml:space="preserve"> </w:t>
      </w:r>
      <w:r w:rsidRPr="00D32834">
        <w:rPr>
          <w:rStyle w:val="StyleUnderline"/>
          <w:highlight w:val="cyan"/>
        </w:rPr>
        <w:t>experience of the caregiver needs to be</w:t>
      </w:r>
      <w:r w:rsidRPr="0057551E">
        <w:rPr>
          <w:rStyle w:val="StyleUnderline"/>
        </w:rPr>
        <w:t xml:space="preserve"> included and </w:t>
      </w:r>
      <w:r w:rsidRPr="00D32834">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w:t>
      </w:r>
      <w:r w:rsidRPr="00CB3E9D">
        <w:lastRenderedPageBreak/>
        <w:t>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0A8B186B" w14:textId="77777777" w:rsidR="004435C6" w:rsidRDefault="004435C6" w:rsidP="004435C6">
      <w:pPr>
        <w:pStyle w:val="Heading4"/>
      </w:pPr>
      <w:r>
        <w:t xml:space="preserve">C] Disability isn’t ontological – social context determines disability discrimination. </w:t>
      </w:r>
    </w:p>
    <w:p w14:paraId="153469DC" w14:textId="77777777" w:rsidR="004435C6" w:rsidRDefault="004435C6" w:rsidP="004435C6">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16CDDE1D" w14:textId="77777777" w:rsidR="004435C6" w:rsidRPr="004E5399" w:rsidRDefault="004435C6" w:rsidP="004435C6">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D32834">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D32834">
        <w:rPr>
          <w:rStyle w:val="StyleUnderline"/>
          <w:sz w:val="26"/>
          <w:szCs w:val="26"/>
          <w:highlight w:val="cyan"/>
        </w:rPr>
        <w:t>Disabilities should be viewed as embedded in their social context</w:t>
      </w:r>
      <w:r w:rsidRPr="004E5399">
        <w:rPr>
          <w:rStyle w:val="StyleUnderline"/>
          <w:sz w:val="26"/>
          <w:szCs w:val="26"/>
        </w:rPr>
        <w:t xml:space="preserve"> in many 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D32834">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w:t>
      </w:r>
      <w:r w:rsidRPr="004E5399">
        <w:rPr>
          <w:sz w:val="12"/>
          <w:szCs w:val="26"/>
        </w:rPr>
        <w:lastRenderedPageBreak/>
        <w:t xml:space="preserve">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D32834">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D32834">
        <w:rPr>
          <w:rStyle w:val="StyleUnderline"/>
          <w:sz w:val="26"/>
          <w:szCs w:val="26"/>
          <w:highlight w:val="cyan"/>
        </w:rPr>
        <w:t>is</w:t>
      </w:r>
      <w:r w:rsidRPr="004E5399">
        <w:rPr>
          <w:rStyle w:val="StyleUnderline"/>
          <w:sz w:val="26"/>
          <w:szCs w:val="26"/>
        </w:rPr>
        <w:t xml:space="preserve"> both </w:t>
      </w:r>
      <w:r w:rsidRPr="00D32834">
        <w:rPr>
          <w:rStyle w:val="StyleUnderline"/>
          <w:sz w:val="26"/>
          <w:szCs w:val="26"/>
          <w:highlight w:val="cyan"/>
        </w:rPr>
        <w:t xml:space="preserve">vague and </w:t>
      </w:r>
      <w:r w:rsidRPr="004E5399">
        <w:rPr>
          <w:rStyle w:val="StyleUnderline"/>
          <w:sz w:val="26"/>
          <w:szCs w:val="26"/>
        </w:rPr>
        <w:t xml:space="preserve">rather </w:t>
      </w:r>
      <w:r w:rsidRPr="00D32834">
        <w:rPr>
          <w:rStyle w:val="StyleUnderline"/>
          <w:sz w:val="26"/>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D32834">
        <w:rPr>
          <w:rStyle w:val="StyleUnderline"/>
          <w:sz w:val="26"/>
          <w:szCs w:val="26"/>
          <w:highlight w:val="cya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D32834">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It is not accidental that they have been classified and reclassified, defined and redefined 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w:t>
      </w:r>
      <w:r w:rsidRPr="004E5399">
        <w:rPr>
          <w:rStyle w:val="StyleUnderline"/>
          <w:sz w:val="26"/>
          <w:szCs w:val="26"/>
        </w:rPr>
        <w:lastRenderedPageBreak/>
        <w:t xml:space="preserve">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72CEB30F" w14:textId="77777777" w:rsidR="004435C6" w:rsidRDefault="004435C6" w:rsidP="004435C6">
      <w:pPr>
        <w:pStyle w:val="Heading4"/>
      </w:pPr>
      <w:r>
        <w:t xml:space="preserve">4] Reject psychoanalysis – </w:t>
      </w:r>
    </w:p>
    <w:p w14:paraId="7EB82CF3" w14:textId="26893194" w:rsidR="004435C6" w:rsidRPr="002E7DE2" w:rsidRDefault="004435C6" w:rsidP="004435C6">
      <w:pPr>
        <w:pStyle w:val="Heading4"/>
        <w:spacing w:line="240" w:lineRule="auto"/>
        <w:rPr>
          <w:rFonts w:asciiTheme="majorHAnsi" w:hAnsiTheme="majorHAnsi" w:cstheme="majorHAnsi"/>
        </w:rPr>
      </w:pPr>
      <w:r w:rsidRPr="002E7DE2">
        <w:rPr>
          <w:rFonts w:asciiTheme="majorHAnsi" w:hAnsiTheme="majorHAnsi" w:cstheme="majorHAnsi"/>
        </w:rPr>
        <w:t>Psychoanalysis is infinitely regressive, not falsifiable, and too abstract</w:t>
      </w:r>
      <w:r>
        <w:rPr>
          <w:rFonts w:asciiTheme="majorHAnsi" w:hAnsiTheme="majorHAnsi" w:cstheme="majorHAnsi"/>
        </w:rPr>
        <w:t xml:space="preserve">. </w:t>
      </w:r>
      <w:r w:rsidR="00190C26">
        <w:rPr>
          <w:rFonts w:asciiTheme="majorHAnsi" w:hAnsiTheme="majorHAnsi" w:cstheme="majorHAnsi"/>
        </w:rPr>
        <w:t xml:space="preserve">YES your </w:t>
      </w:r>
      <w:proofErr w:type="spellStart"/>
      <w:r w:rsidR="00190C26">
        <w:rPr>
          <w:rFonts w:asciiTheme="majorHAnsi" w:hAnsiTheme="majorHAnsi" w:cstheme="majorHAnsi"/>
        </w:rPr>
        <w:t>pyscho</w:t>
      </w:r>
      <w:proofErr w:type="spellEnd"/>
      <w:r w:rsidR="00190C26">
        <w:rPr>
          <w:rFonts w:asciiTheme="majorHAnsi" w:hAnsiTheme="majorHAnsi" w:cstheme="majorHAnsi"/>
        </w:rPr>
        <w:t>, just because you consult other theories doesn’t mean the underlying science isn’t a scam</w:t>
      </w:r>
    </w:p>
    <w:p w14:paraId="7AA152B2" w14:textId="77777777" w:rsidR="004435C6" w:rsidRPr="002E7DE2" w:rsidRDefault="004435C6" w:rsidP="004435C6">
      <w:pPr>
        <w:spacing w:line="240" w:lineRule="auto"/>
        <w:rPr>
          <w:rFonts w:asciiTheme="majorHAnsi" w:eastAsia="Calibri" w:hAnsiTheme="majorHAnsi" w:cstheme="majorHAnsi"/>
          <w:sz w:val="16"/>
        </w:rPr>
      </w:pPr>
      <w:r w:rsidRPr="002E7DE2">
        <w:rPr>
          <w:rStyle w:val="Style13ptBold"/>
          <w:rFonts w:asciiTheme="majorHAnsi" w:hAnsiTheme="majorHAnsi" w:cstheme="majorHAnsi"/>
          <w:szCs w:val="26"/>
        </w:rPr>
        <w:t>Gordon 1</w:t>
      </w:r>
      <w:r w:rsidRPr="002E7DE2">
        <w:rPr>
          <w:rFonts w:asciiTheme="majorHAnsi" w:eastAsia="Calibri" w:hAnsiTheme="majorHAnsi" w:cstheme="majorHAnsi"/>
          <w:sz w:val="16"/>
        </w:rPr>
        <w:t>---</w:t>
      </w:r>
      <w:r w:rsidRPr="002E7DE2">
        <w:rPr>
          <w:rFonts w:asciiTheme="majorHAnsi" w:hAnsiTheme="majorHAnsi" w:cstheme="majorHAnsi"/>
          <w:sz w:val="16"/>
        </w:rPr>
        <w:t>Paul Gordon, accomplished psychotherapist, “Psychoanalysis and Racism: The Politics of Defeat,” RACE &amp; CLASS v. 42 n. 4, 2001, pp. 17-34.</w:t>
      </w:r>
    </w:p>
    <w:p w14:paraId="19EE7093" w14:textId="77777777" w:rsidR="004435C6" w:rsidRPr="002E7DE2" w:rsidRDefault="004435C6" w:rsidP="004435C6">
      <w:pPr>
        <w:spacing w:line="240" w:lineRule="auto"/>
        <w:rPr>
          <w:rFonts w:asciiTheme="majorHAnsi" w:eastAsia="Calibri" w:hAnsiTheme="majorHAnsi" w:cstheme="majorHAnsi"/>
          <w:sz w:val="16"/>
        </w:rPr>
      </w:pPr>
      <w:r w:rsidRPr="002E7DE2">
        <w:rPr>
          <w:rFonts w:asciiTheme="majorHAnsi" w:eastAsia="Calibri" w:hAnsiTheme="majorHAnsi" w:cstheme="majorHAnsi"/>
          <w:sz w:val="16"/>
        </w:rPr>
        <w:t xml:space="preserve">But in the thirty years since </w:t>
      </w:r>
      <w:proofErr w:type="spellStart"/>
      <w:r w:rsidRPr="002E7DE2">
        <w:rPr>
          <w:rFonts w:asciiTheme="majorHAnsi" w:eastAsia="Calibri" w:hAnsiTheme="majorHAnsi" w:cstheme="majorHAnsi"/>
          <w:sz w:val="16"/>
        </w:rPr>
        <w:t>Kovel</w:t>
      </w:r>
      <w:proofErr w:type="spellEnd"/>
      <w:r w:rsidRPr="002E7DE2">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2E7DE2">
        <w:rPr>
          <w:rFonts w:asciiTheme="majorHAnsi" w:eastAsia="Calibri" w:hAnsiTheme="majorHAnsi" w:cstheme="majorHAnsi"/>
          <w:sz w:val="16"/>
        </w:rPr>
        <w:t>oating</w:t>
      </w:r>
      <w:proofErr w:type="spellEnd"/>
      <w:r w:rsidRPr="002E7DE2">
        <w:rPr>
          <w:rFonts w:asciiTheme="majorHAnsi" w:eastAsia="Calibri" w:hAnsiTheme="majorHAnsi" w:cstheme="majorHAnsi"/>
          <w:sz w:val="16"/>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in marrying </w:t>
      </w:r>
      <w:r w:rsidRPr="00D32834">
        <w:rPr>
          <w:rStyle w:val="StyleUnderline"/>
          <w:rFonts w:asciiTheme="majorHAnsi" w:hAnsiTheme="majorHAnsi" w:cstheme="majorHAnsi"/>
          <w:highlight w:val="cyan"/>
        </w:rPr>
        <w:t xml:space="preserve">psychoanalysis </w:t>
      </w:r>
      <w:r w:rsidRPr="002E7DE2">
        <w:rPr>
          <w:rStyle w:val="StyleUnderline"/>
          <w:rFonts w:asciiTheme="majorHAnsi" w:hAnsiTheme="majorHAnsi" w:cstheme="majorHAnsi"/>
        </w:rPr>
        <w:t xml:space="preserve">and postmodernism, on the basis of claiming to be both scholarly and action oriented, it </w:t>
      </w:r>
      <w:r w:rsidRPr="00D32834">
        <w:rPr>
          <w:rStyle w:val="StyleUnderline"/>
          <w:rFonts w:asciiTheme="majorHAnsi" w:hAnsiTheme="majorHAnsi" w:cstheme="majorHAnsi"/>
          <w:highlight w:val="cyan"/>
        </w:rPr>
        <w:t>degrades scholarship and</w:t>
      </w:r>
      <w:r w:rsidRPr="002E7DE2">
        <w:rPr>
          <w:rStyle w:val="StyleUnderline"/>
          <w:rFonts w:asciiTheme="majorHAnsi" w:hAnsiTheme="majorHAnsi" w:cstheme="majorHAnsi"/>
        </w:rPr>
        <w:t xml:space="preserve"> undermines </w:t>
      </w:r>
      <w:r w:rsidRPr="00D32834">
        <w:rPr>
          <w:rStyle w:val="StyleUnderline"/>
          <w:rFonts w:asciiTheme="majorHAnsi" w:hAnsiTheme="majorHAnsi" w:cstheme="majorHAnsi"/>
          <w:highlight w:val="cyan"/>
        </w:rPr>
        <w:t>action, and ends in discourse analysis</w:t>
      </w:r>
      <w:r w:rsidRPr="002E7DE2">
        <w:rPr>
          <w:rFonts w:asciiTheme="majorHAnsi" w:eastAsia="Calibri" w:hAnsiTheme="majorHAnsi" w:cstheme="majorHAnsi"/>
          <w:b/>
          <w:u w:val="single"/>
        </w:rPr>
        <w:t xml:space="preserve"> a language</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in which metaphor passes for reality</w:t>
      </w:r>
      <w:r w:rsidRPr="002E7DE2">
        <w:rPr>
          <w:rFonts w:asciiTheme="majorHAnsi" w:eastAsia="Calibri" w:hAnsiTheme="majorHAnsi" w:cstheme="majorHAnsi"/>
          <w:u w:val="single"/>
        </w:rPr>
        <w:t>.</w:t>
      </w:r>
      <w:r w:rsidRPr="002E7DE2">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w:t>
      </w:r>
      <w:proofErr w:type="spellStart"/>
      <w:r w:rsidRPr="002E7DE2">
        <w:rPr>
          <w:rFonts w:asciiTheme="majorHAnsi" w:eastAsia="Calibri" w:hAnsiTheme="majorHAnsi" w:cstheme="majorHAnsi"/>
          <w:sz w:val="16"/>
        </w:rPr>
        <w:t>ing</w:t>
      </w:r>
      <w:proofErr w:type="spellEnd"/>
      <w:r w:rsidRPr="002E7DE2">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2E7DE2">
        <w:rPr>
          <w:rFonts w:asciiTheme="majorHAnsi" w:eastAsia="Calibri" w:hAnsiTheme="majorHAnsi" w:cstheme="majorHAnsi"/>
          <w:sz w:val="16"/>
        </w:rPr>
        <w:t>personalised</w:t>
      </w:r>
      <w:proofErr w:type="spellEnd"/>
      <w:r w:rsidRPr="002E7DE2">
        <w:rPr>
          <w:rFonts w:asciiTheme="majorHAnsi" w:eastAsia="Calibri" w:hAnsiTheme="majorHAnsi" w:cstheme="majorHAnsi"/>
          <w:sz w:val="16"/>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2E7DE2">
        <w:rPr>
          <w:rStyle w:val="StyleUnderline"/>
          <w:rFonts w:asciiTheme="majorHAnsi" w:hAnsiTheme="majorHAnsi" w:cstheme="majorHAnsi"/>
        </w:rPr>
        <w:t>The problem with</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application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psychoanalysis to social institutions</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is that</w:t>
      </w:r>
      <w:r w:rsidRPr="002E7DE2">
        <w:rPr>
          <w:rFonts w:asciiTheme="majorHAnsi" w:eastAsia="Calibri" w:hAnsiTheme="majorHAnsi" w:cstheme="majorHAnsi"/>
          <w:u w:val="single"/>
        </w:rPr>
        <w:t xml:space="preserve"> </w:t>
      </w:r>
      <w:r w:rsidRPr="00D32834">
        <w:rPr>
          <w:rStyle w:val="StyleUnderline"/>
          <w:rFonts w:asciiTheme="majorHAnsi" w:hAnsiTheme="majorHAnsi" w:cstheme="majorHAnsi"/>
          <w:highlight w:val="cyan"/>
        </w:rPr>
        <w:t>there can be no testing</w:t>
      </w:r>
      <w:r w:rsidRPr="002E7DE2">
        <w:rPr>
          <w:rStyle w:val="StyleUnderline"/>
          <w:rFonts w:asciiTheme="majorHAnsi" w:hAnsiTheme="majorHAnsi" w:cstheme="majorHAnsi"/>
        </w:rPr>
        <w:t xml:space="preserve"> of the claims made.</w:t>
      </w:r>
      <w:r w:rsidRPr="002E7DE2">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2E7DE2">
        <w:rPr>
          <w:rStyle w:val="StyleUnderline"/>
          <w:rFonts w:asciiTheme="majorHAnsi" w:hAnsiTheme="majorHAnsi" w:cstheme="majorHAnsi"/>
        </w:rPr>
        <w:t>The</w:t>
      </w:r>
      <w:r w:rsidRPr="002E7DE2">
        <w:rPr>
          <w:rFonts w:asciiTheme="majorHAnsi" w:eastAsia="Calibri" w:hAnsiTheme="majorHAnsi" w:cstheme="majorHAnsi"/>
          <w:u w:val="single"/>
        </w:rPr>
        <w:t xml:space="preserve"> </w:t>
      </w:r>
      <w:r w:rsidRPr="00D32834">
        <w:rPr>
          <w:rStyle w:val="StyleUnderline"/>
          <w:rFonts w:asciiTheme="majorHAnsi" w:hAnsiTheme="majorHAnsi" w:cstheme="majorHAnsi"/>
          <w:highlight w:val="cyan"/>
        </w:rPr>
        <w:t xml:space="preserve">pioneers </w:t>
      </w:r>
      <w:r w:rsidRPr="002E7DE2">
        <w:rPr>
          <w:rStyle w:val="StyleUnderline"/>
          <w:rFonts w:asciiTheme="majorHAnsi" w:hAnsiTheme="majorHAnsi" w:cstheme="majorHAnsi"/>
        </w:rPr>
        <w:t>of psychoanalysis,</w:t>
      </w:r>
      <w:r w:rsidRPr="002E7DE2">
        <w:rPr>
          <w:rFonts w:asciiTheme="majorHAnsi" w:eastAsia="Calibri" w:hAnsiTheme="majorHAnsi" w:cstheme="majorHAnsi"/>
          <w:sz w:val="16"/>
        </w:rPr>
        <w:t xml:space="preserve"> from Freud onwards, </w:t>
      </w:r>
      <w:r w:rsidRPr="002E7DE2">
        <w:rPr>
          <w:rStyle w:val="StyleUnderline"/>
          <w:rFonts w:asciiTheme="majorHAnsi" w:hAnsiTheme="majorHAnsi" w:cstheme="majorHAnsi"/>
        </w:rPr>
        <w:t>all</w:t>
      </w:r>
      <w:r w:rsidRPr="002E7DE2">
        <w:rPr>
          <w:rFonts w:asciiTheme="majorHAnsi" w:eastAsia="Calibri" w:hAnsiTheme="majorHAnsi" w:cstheme="majorHAnsi"/>
          <w:u w:val="single"/>
        </w:rPr>
        <w:t xml:space="preserve"> </w:t>
      </w:r>
      <w:r w:rsidRPr="00D32834">
        <w:rPr>
          <w:rStyle w:val="StyleUnderline"/>
          <w:rFonts w:asciiTheme="majorHAnsi" w:hAnsiTheme="majorHAnsi" w:cstheme="majorHAnsi"/>
          <w:highlight w:val="cyan"/>
        </w:rPr>
        <w:t>derived</w:t>
      </w:r>
      <w:r w:rsidRPr="00D32834">
        <w:rPr>
          <w:rFonts w:asciiTheme="majorHAnsi" w:eastAsia="Calibri" w:hAnsiTheme="majorHAnsi" w:cstheme="majorHAnsi"/>
          <w:highlight w:val="cyan"/>
          <w:u w:val="single"/>
        </w:rPr>
        <w:t xml:space="preserve"> </w:t>
      </w:r>
      <w:r w:rsidRPr="00D32834">
        <w:rPr>
          <w:rStyle w:val="StyleUnderline"/>
          <w:rFonts w:asciiTheme="majorHAnsi" w:hAnsiTheme="majorHAnsi" w:cstheme="majorHAnsi"/>
          <w:highlight w:val="cyan"/>
        </w:rPr>
        <w:t>their</w:t>
      </w:r>
      <w:r w:rsidRPr="00D32834">
        <w:rPr>
          <w:rFonts w:asciiTheme="majorHAnsi" w:eastAsia="Calibri" w:hAnsiTheme="majorHAnsi" w:cstheme="majorHAnsi"/>
          <w:highlight w:val="cyan"/>
          <w:u w:val="single"/>
        </w:rPr>
        <w:t xml:space="preserve"> </w:t>
      </w:r>
      <w:r w:rsidRPr="00D32834">
        <w:rPr>
          <w:rStyle w:val="StyleUnderline"/>
          <w:rFonts w:asciiTheme="majorHAnsi" w:hAnsiTheme="majorHAnsi" w:cstheme="majorHAnsi"/>
          <w:highlight w:val="cyan"/>
        </w:rPr>
        <w:t>ideas in the context of</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their</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 xml:space="preserve">work with individual </w:t>
      </w:r>
      <w:r w:rsidRPr="00D32834">
        <w:rPr>
          <w:rStyle w:val="StyleUnderline"/>
          <w:rFonts w:asciiTheme="majorHAnsi" w:hAnsiTheme="majorHAnsi" w:cstheme="majorHAnsi"/>
          <w:highlight w:val="cyan"/>
        </w:rPr>
        <w:t>patients</w:t>
      </w:r>
      <w:r w:rsidRPr="002E7DE2">
        <w:rPr>
          <w:rStyle w:val="StyleUnderline"/>
          <w:rFonts w:asciiTheme="majorHAnsi" w:hAnsiTheme="majorHAnsi" w:cstheme="majorHAnsi"/>
        </w:rPr>
        <w:t xml:space="preserve"> and their ideas can be examined in the everyday laboratory of the therapeutic encounter</w:t>
      </w:r>
      <w:r w:rsidRPr="002E7DE2">
        <w:rPr>
          <w:rFonts w:asciiTheme="majorHAnsi" w:eastAsia="Calibri" w:hAnsiTheme="majorHAnsi" w:cstheme="majorHAnsi"/>
          <w:sz w:val="16"/>
        </w:rPr>
        <w:t xml:space="preserve"> where the validity of an interpretation, for example, is a matter for dialogue between therapist and patient</w:t>
      </w:r>
      <w:r w:rsidRPr="002E7DE2">
        <w:rPr>
          <w:rFonts w:asciiTheme="majorHAnsi" w:eastAsia="Calibri" w:hAnsiTheme="majorHAnsi" w:cstheme="majorHAnsi"/>
          <w:u w:val="single"/>
        </w:rPr>
        <w:t xml:space="preserve">. </w:t>
      </w:r>
      <w:r w:rsidRPr="00D32834">
        <w:rPr>
          <w:rStyle w:val="StyleUnderline"/>
          <w:rFonts w:asciiTheme="majorHAnsi" w:hAnsiTheme="majorHAnsi" w:cstheme="majorHAnsi"/>
          <w:highlight w:val="cyan"/>
        </w:rPr>
        <w:t xml:space="preserve">Outside </w:t>
      </w:r>
      <w:r w:rsidRPr="002E7DE2">
        <w:rPr>
          <w:rStyle w:val="StyleUnderline"/>
          <w:rFonts w:asciiTheme="majorHAnsi" w:hAnsiTheme="majorHAnsi" w:cstheme="majorHAnsi"/>
        </w:rPr>
        <w:t xml:space="preserve">of the consulting room, </w:t>
      </w:r>
      <w:r w:rsidRPr="00D32834">
        <w:rPr>
          <w:rStyle w:val="StyleUnderline"/>
          <w:rFonts w:asciiTheme="majorHAnsi" w:hAnsiTheme="majorHAnsi" w:cstheme="majorHAnsi"/>
          <w:highlight w:val="cyan"/>
        </w:rPr>
        <w:t xml:space="preserve">there can be no </w:t>
      </w:r>
      <w:r w:rsidRPr="00D32834">
        <w:rPr>
          <w:rFonts w:asciiTheme="majorHAnsi" w:eastAsia="Calibri" w:hAnsiTheme="majorHAnsi" w:cstheme="majorHAnsi"/>
          <w:b/>
          <w:highlight w:val="cyan"/>
          <w:u w:val="single"/>
        </w:rPr>
        <w:t>such</w:t>
      </w:r>
      <w:r w:rsidRPr="00D32834">
        <w:rPr>
          <w:rFonts w:asciiTheme="majorHAnsi" w:eastAsia="Calibri" w:hAnsiTheme="majorHAnsi" w:cstheme="majorHAnsi"/>
          <w:highlight w:val="cyan"/>
          <w:u w:val="single"/>
        </w:rPr>
        <w:t xml:space="preserve"> </w:t>
      </w:r>
      <w:r w:rsidRPr="00D32834">
        <w:rPr>
          <w:rStyle w:val="StyleUnderline"/>
          <w:rFonts w:asciiTheme="majorHAnsi" w:hAnsiTheme="majorHAnsi" w:cstheme="majorHAnsi"/>
          <w:highlight w:val="cyan"/>
        </w:rPr>
        <w:t>verification process</w:t>
      </w:r>
      <w:r w:rsidRPr="002E7DE2">
        <w:rPr>
          <w:rStyle w:val="StyleUnderline"/>
          <w:rFonts w:asciiTheme="majorHAnsi" w:hAnsiTheme="majorHAnsi" w:cstheme="majorHAnsi"/>
        </w:rPr>
        <w:t xml:space="preserve">, and the further one moves from the individual </w:t>
      </w:r>
      <w:r w:rsidRPr="002E7DE2">
        <w:rPr>
          <w:rFonts w:asciiTheme="majorHAnsi" w:eastAsia="Calibri" w:hAnsiTheme="majorHAnsi" w:cstheme="majorHAnsi"/>
          <w:b/>
          <w:u w:val="single"/>
        </w:rPr>
        <w:t>patient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the less purchase psychoanalytic</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ideas can</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have</w:t>
      </w:r>
      <w:r w:rsidRPr="002E7DE2">
        <w:rPr>
          <w:rFonts w:asciiTheme="majorHAnsi" w:eastAsia="Calibri" w:hAnsiTheme="majorHAnsi" w:cstheme="majorHAnsi"/>
          <w:u w:val="single"/>
        </w:rPr>
        <w:t xml:space="preserve">. </w:t>
      </w:r>
      <w:r w:rsidRPr="00D32834">
        <w:rPr>
          <w:rStyle w:val="Emphasis"/>
          <w:rFonts w:asciiTheme="majorHAnsi" w:hAnsiTheme="majorHAnsi" w:cstheme="majorHAnsi"/>
          <w:bCs/>
          <w:highlight w:val="cyan"/>
        </w:rPr>
        <w:t xml:space="preserve">Outside the </w:t>
      </w:r>
      <w:r w:rsidRPr="002E7DE2">
        <w:rPr>
          <w:rStyle w:val="Emphasis"/>
          <w:rFonts w:asciiTheme="majorHAnsi" w:hAnsiTheme="majorHAnsi" w:cstheme="majorHAnsi"/>
          <w:bCs/>
        </w:rPr>
        <w:t xml:space="preserve">therapeutic </w:t>
      </w:r>
      <w:r w:rsidRPr="00D32834">
        <w:rPr>
          <w:rStyle w:val="Emphasis"/>
          <w:rFonts w:asciiTheme="majorHAnsi" w:hAnsiTheme="majorHAnsi" w:cstheme="majorHAnsi"/>
          <w:bCs/>
          <w:highlight w:val="cyan"/>
        </w:rPr>
        <w:t xml:space="preserve">encounter, anything </w:t>
      </w:r>
      <w:r w:rsidRPr="002E7DE2">
        <w:rPr>
          <w:rStyle w:val="Emphasis"/>
          <w:rFonts w:asciiTheme="majorHAnsi" w:hAnsiTheme="majorHAnsi" w:cstheme="majorHAnsi"/>
          <w:bCs/>
        </w:rPr>
        <w:t xml:space="preserve">and everything </w:t>
      </w:r>
      <w:r w:rsidRPr="00D32834">
        <w:rPr>
          <w:rStyle w:val="Emphasis"/>
          <w:rFonts w:asciiTheme="majorHAnsi" w:hAnsiTheme="majorHAnsi" w:cstheme="majorHAnsi"/>
          <w:bCs/>
          <w:highlight w:val="cyan"/>
        </w:rPr>
        <w:t>can be true</w:t>
      </w:r>
      <w:r w:rsidRPr="002E7DE2">
        <w:rPr>
          <w:rStyle w:val="Emphasis"/>
          <w:rFonts w:asciiTheme="majorHAnsi" w:hAnsiTheme="majorHAnsi" w:cstheme="majorHAnsi"/>
          <w:bCs/>
        </w:rPr>
        <w:t>, psychoanalytically speaking</w:t>
      </w:r>
      <w:r w:rsidRPr="002E7DE2">
        <w:rPr>
          <w:rStyle w:val="StyleUnderline"/>
          <w:rFonts w:asciiTheme="majorHAnsi" w:hAnsiTheme="majorHAnsi" w:cstheme="majorHAnsi"/>
        </w:rPr>
        <w:t>. But</w:t>
      </w:r>
      <w:r w:rsidRPr="002E7DE2">
        <w:rPr>
          <w:rFonts w:asciiTheme="majorHAnsi" w:eastAsia="Calibri" w:hAnsiTheme="majorHAnsi" w:cstheme="majorHAnsi"/>
          <w:u w:val="single"/>
        </w:rPr>
        <w:t xml:space="preserve"> </w:t>
      </w:r>
      <w:r w:rsidRPr="002E7DE2">
        <w:rPr>
          <w:rStyle w:val="StyleUnderline"/>
          <w:rFonts w:asciiTheme="majorHAnsi" w:hAnsiTheme="majorHAnsi" w:cstheme="majorHAnsi"/>
        </w:rPr>
        <w:t>if everything is true, then nothing can be false and therefore nothing can be true.</w:t>
      </w:r>
      <w:r w:rsidRPr="002E7DE2">
        <w:rPr>
          <w:rFonts w:asciiTheme="majorHAnsi" w:eastAsia="Calibri" w:hAnsiTheme="majorHAnsi" w:cstheme="majorHAnsi"/>
          <w:sz w:val="16"/>
        </w:rPr>
        <w:t xml:space="preserve"> An example of Cohen's method is to be found in his 1993 working paper, `Home rules', subtitled `Some </w:t>
      </w:r>
      <w:proofErr w:type="spellStart"/>
      <w:r w:rsidRPr="002E7DE2">
        <w:rPr>
          <w:rFonts w:asciiTheme="majorHAnsi" w:eastAsia="Calibri" w:hAnsiTheme="majorHAnsi" w:cstheme="majorHAnsi"/>
          <w:sz w:val="16"/>
        </w:rPr>
        <w:t>re¯ections</w:t>
      </w:r>
      <w:proofErr w:type="spellEnd"/>
      <w:r w:rsidRPr="002E7DE2">
        <w:rPr>
          <w:rFonts w:asciiTheme="majorHAnsi" w:eastAsia="Calibri" w:hAnsiTheme="majorHAnsi" w:cstheme="majorHAnsi"/>
          <w:sz w:val="16"/>
        </w:rPr>
        <w:t xml:space="preserve"> on racism and nation- </w:t>
      </w:r>
      <w:proofErr w:type="spellStart"/>
      <w:r w:rsidRPr="002E7DE2">
        <w:rPr>
          <w:rFonts w:asciiTheme="majorHAnsi" w:eastAsia="Calibri" w:hAnsiTheme="majorHAnsi" w:cstheme="majorHAnsi"/>
          <w:sz w:val="16"/>
        </w:rPr>
        <w:t>alism</w:t>
      </w:r>
      <w:proofErr w:type="spellEnd"/>
      <w:r w:rsidRPr="002E7DE2">
        <w:rPr>
          <w:rFonts w:asciiTheme="majorHAnsi" w:eastAsia="Calibri" w:hAnsiTheme="majorHAnsi" w:cstheme="maj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2E7DE2">
        <w:rPr>
          <w:rStyle w:val="StyleUnderline"/>
          <w:rFonts w:asciiTheme="majorHAnsi" w:hAnsiTheme="majorHAnsi" w:cstheme="majorHAnsi"/>
        </w:rPr>
        <w:t>a kind of free association, mixed with deconstruction, leads not to analysis, not even to psychoanalysis, but to . . . well, just more free association, an endless, indeed one might say pointless, play on words. This approach</w:t>
      </w:r>
      <w:r w:rsidRPr="002E7DE2">
        <w:rPr>
          <w:rFonts w:asciiTheme="majorHAnsi" w:eastAsia="Calibri" w:hAnsiTheme="majorHAnsi" w:cstheme="majorHAnsi"/>
          <w:sz w:val="16"/>
        </w:rPr>
        <w:t xml:space="preserve"> may well throw up some interesting associations along the way, connections one had never thought of but it </w:t>
      </w:r>
      <w:r w:rsidRPr="002E7DE2">
        <w:rPr>
          <w:rStyle w:val="StyleUnderline"/>
          <w:rFonts w:asciiTheme="majorHAnsi" w:hAnsiTheme="majorHAnsi" w:cstheme="majorHAnsi"/>
        </w:rPr>
        <w:t xml:space="preserve">is </w:t>
      </w:r>
      <w:r w:rsidRPr="002E7DE2">
        <w:rPr>
          <w:rStyle w:val="Emphasis"/>
          <w:rFonts w:asciiTheme="majorHAnsi" w:hAnsiTheme="majorHAnsi" w:cstheme="majorHAnsi"/>
          <w:bCs/>
        </w:rPr>
        <w:t>not to be confused with political analysis</w:t>
      </w:r>
      <w:r w:rsidRPr="002E7DE2">
        <w:rPr>
          <w:rFonts w:asciiTheme="majorHAnsi" w:eastAsia="Calibri" w:hAnsiTheme="majorHAnsi" w:cstheme="majorHAnsi"/>
          <w:sz w:val="16"/>
        </w:rPr>
        <w:t>. In `Home rules', anything and everything to do with `home' can and does ®</w:t>
      </w:r>
      <w:proofErr w:type="spellStart"/>
      <w:r w:rsidRPr="002E7DE2">
        <w:rPr>
          <w:rFonts w:asciiTheme="majorHAnsi" w:eastAsia="Calibri" w:hAnsiTheme="majorHAnsi" w:cstheme="majorHAnsi"/>
          <w:sz w:val="16"/>
        </w:rPr>
        <w:t>nd</w:t>
      </w:r>
      <w:proofErr w:type="spellEnd"/>
      <w:r w:rsidRPr="002E7DE2">
        <w:rPr>
          <w:rFonts w:asciiTheme="majorHAnsi" w:eastAsia="Calibri" w:hAnsiTheme="majorHAnsi" w:cstheme="majorHAnsi"/>
          <w:sz w:val="16"/>
        </w:rPr>
        <w:t xml:space="preserve"> a place here and, as I indicated above, even the popular ®</w:t>
      </w:r>
      <w:proofErr w:type="spellStart"/>
      <w:r w:rsidRPr="002E7DE2">
        <w:rPr>
          <w:rFonts w:asciiTheme="majorHAnsi" w:eastAsia="Calibri" w:hAnsiTheme="majorHAnsi" w:cstheme="majorHAnsi"/>
          <w:sz w:val="16"/>
        </w:rPr>
        <w:t>lm</w:t>
      </w:r>
      <w:proofErr w:type="spellEnd"/>
      <w:r w:rsidRPr="002E7DE2">
        <w:rPr>
          <w:rFonts w:asciiTheme="majorHAnsi" w:eastAsia="Calibri" w:hAnsiTheme="majorHAnsi" w:cstheme="majorHAnsi"/>
          <w:sz w:val="16"/>
        </w:rPr>
        <w:t xml:space="preserve"> Home Alone is pressed into service as a story about `racial' invasion.</w:t>
      </w:r>
    </w:p>
    <w:p w14:paraId="6B617F42" w14:textId="77777777" w:rsidR="004435C6" w:rsidRPr="00B92D1E" w:rsidRDefault="004435C6" w:rsidP="004435C6">
      <w:pPr>
        <w:pStyle w:val="Heading3"/>
      </w:pPr>
      <w:r>
        <w:lastRenderedPageBreak/>
        <w:t xml:space="preserve"> AT: </w:t>
      </w:r>
      <w:r w:rsidRPr="002630C6">
        <w:t>Debate Bad</w:t>
      </w:r>
    </w:p>
    <w:p w14:paraId="165BE83D" w14:textId="77777777" w:rsidR="004435C6" w:rsidRDefault="004435C6" w:rsidP="004435C6">
      <w:pPr>
        <w:pStyle w:val="Heading4"/>
      </w:pPr>
      <w:r>
        <w:t xml:space="preserve">1] Trying to eliminate debate produces cruel optimism and repetition compulsion because they target discriminatory acts produced by the structure of [neoliberalism] </w:t>
      </w:r>
      <w:proofErr w:type="spellStart"/>
      <w:r>
        <w:t>i.e</w:t>
      </w:r>
      <w:proofErr w:type="spellEnd"/>
      <w:r>
        <w:t xml:space="preserve"> debate, instead of the </w:t>
      </w:r>
      <w:r w:rsidRPr="00567E7E">
        <w:t>structure</w:t>
      </w:r>
      <w:r>
        <w:t xml:space="preserve"> of neoliberalism</w:t>
      </w:r>
      <w:r w:rsidRPr="00567E7E">
        <w:t xml:space="preserve"> itself. Turns the case – </w:t>
      </w:r>
      <w:r>
        <w:t>causes</w:t>
      </w:r>
      <w:r w:rsidRPr="00567E7E">
        <w:t xml:space="preserve"> </w:t>
      </w:r>
      <w:r>
        <w:t xml:space="preserve">endless repetitious targeting of smaller structures never destroying the structure itself and ensuring the failure of the 1ac’s project. </w:t>
      </w:r>
    </w:p>
    <w:p w14:paraId="5EE916F1" w14:textId="77777777" w:rsidR="004435C6" w:rsidRDefault="004435C6" w:rsidP="004435C6">
      <w:pPr>
        <w:pStyle w:val="Heading4"/>
      </w:pPr>
      <w:r>
        <w:t xml:space="preserve">2] 20 years of empirics through debate bad </w:t>
      </w:r>
      <w:proofErr w:type="spellStart"/>
      <w:r>
        <w:t>kritiks</w:t>
      </w:r>
      <w:proofErr w:type="spellEnd"/>
      <w:r>
        <w:t xml:space="preserve"> flow negative. </w:t>
      </w:r>
    </w:p>
    <w:p w14:paraId="2F2210E4" w14:textId="77777777" w:rsidR="004435C6" w:rsidRDefault="004435C6" w:rsidP="004435C6">
      <w:pPr>
        <w:pStyle w:val="Heading4"/>
      </w:pPr>
      <w:r>
        <w:t xml:space="preserve">3] Debate can be used </w:t>
      </w:r>
      <w:r>
        <w:rPr>
          <w:u w:val="single"/>
        </w:rPr>
        <w:t>tactically</w:t>
      </w:r>
      <w:r>
        <w:t xml:space="preserve"> to disabled students and students in general how to survive in the world. All skills don’t have to </w:t>
      </w:r>
      <w:r>
        <w:rPr>
          <w:u w:val="single"/>
        </w:rPr>
        <w:t>invest in the world</w:t>
      </w:r>
      <w:r>
        <w:t xml:space="preserve"> but can be used to endure given the existence OF that world.</w:t>
      </w:r>
    </w:p>
    <w:p w14:paraId="48EEBF8A" w14:textId="77777777" w:rsidR="004435C6" w:rsidRPr="002630C6" w:rsidRDefault="004435C6" w:rsidP="004435C6">
      <w:pPr>
        <w:pStyle w:val="Heading4"/>
      </w:pPr>
      <w:r>
        <w:t xml:space="preserve">4] Unfairness does not give you uniqueness – fairness is key to having discussions about the </w:t>
      </w:r>
      <w:proofErr w:type="spellStart"/>
      <w:r>
        <w:t>affs</w:t>
      </w:r>
      <w:proofErr w:type="spellEnd"/>
      <w:r>
        <w:t xml:space="preserve"> methodology and iterative which you ROTB concedes the validity of. Being unfair will just cause people to prep you out in future rounds which proves you do not do anything.</w:t>
      </w:r>
    </w:p>
    <w:p w14:paraId="0A36DA44" w14:textId="77777777" w:rsidR="004435C6" w:rsidRDefault="004435C6" w:rsidP="004435C6">
      <w:pPr>
        <w:pStyle w:val="Heading3"/>
      </w:pPr>
      <w:r>
        <w:lastRenderedPageBreak/>
        <w:t>LBL – St. Pierre 13</w:t>
      </w:r>
    </w:p>
    <w:p w14:paraId="756020F7" w14:textId="77777777" w:rsidR="004435C6" w:rsidRDefault="004435C6" w:rsidP="004435C6">
      <w:pPr>
        <w:pStyle w:val="Heading4"/>
      </w:pPr>
      <w:r>
        <w:t>1] This card does not exist online.</w:t>
      </w:r>
    </w:p>
    <w:p w14:paraId="03DDA1C4" w14:textId="77777777" w:rsidR="004435C6" w:rsidRDefault="004435C6" w:rsidP="004435C6">
      <w:pPr>
        <w:pStyle w:val="Heading4"/>
        <w:rPr>
          <w:rFonts w:cs="Calibri"/>
        </w:rPr>
      </w:pPr>
      <w:r>
        <w:rPr>
          <w:rFonts w:cs="Calibri"/>
        </w:rPr>
        <w:t xml:space="preserve">2] </w:t>
      </w:r>
      <w:r w:rsidRPr="002F3221">
        <w:rPr>
          <w:rFonts w:cs="Calibri"/>
        </w:rPr>
        <w:t>This is a DA to your performance because it indicates that by becoming a public act of expression, the 1AC forces you to tie your success to your identity—we argue through that you should be free of that.</w:t>
      </w:r>
    </w:p>
    <w:p w14:paraId="68937D65" w14:textId="77777777" w:rsidR="004435C6" w:rsidRDefault="004435C6" w:rsidP="004435C6">
      <w:pPr>
        <w:pStyle w:val="Heading4"/>
        <w:rPr>
          <w:rFonts w:cs="Calibri"/>
        </w:rPr>
      </w:pPr>
      <w:r>
        <w:rPr>
          <w:rFonts w:cs="Calibri"/>
        </w:rPr>
        <w:t xml:space="preserve">3] St. Pierre is very </w:t>
      </w:r>
      <w:proofErr w:type="spellStart"/>
      <w:r>
        <w:rPr>
          <w:rFonts w:cs="Calibri"/>
        </w:rPr>
        <w:t>deleuzian</w:t>
      </w:r>
      <w:proofErr w:type="spellEnd"/>
      <w:r>
        <w:rPr>
          <w:rFonts w:cs="Calibri"/>
        </w:rPr>
        <w:t xml:space="preserve">. </w:t>
      </w:r>
      <w:r w:rsidRPr="00266A8C">
        <w:rPr>
          <w:rFonts w:cs="Calibri"/>
        </w:rPr>
        <w:t xml:space="preserve">Affective labor means that disability is fluid and contingent—if your actions and existence in the space are shaped by your labor and relations with others there is always the possibility for change – takes out all of their ontology claims. </w:t>
      </w:r>
    </w:p>
    <w:p w14:paraId="7D3E776F" w14:textId="77777777" w:rsidR="004435C6" w:rsidRPr="00030948" w:rsidRDefault="004435C6" w:rsidP="004435C6">
      <w:pPr>
        <w:pStyle w:val="Heading4"/>
        <w:rPr>
          <w:rFonts w:cs="Calibri"/>
        </w:rPr>
      </w:pPr>
      <w:r>
        <w:rPr>
          <w:rFonts w:cs="Calibri"/>
        </w:rPr>
        <w:t xml:space="preserve">4] </w:t>
      </w:r>
      <w:proofErr w:type="spellStart"/>
      <w:r w:rsidRPr="00266A8C">
        <w:rPr>
          <w:rFonts w:cs="Calibri"/>
        </w:rPr>
        <w:t>Perfcon</w:t>
      </w:r>
      <w:proofErr w:type="spellEnd"/>
      <w:r w:rsidRPr="00266A8C">
        <w:rPr>
          <w:rFonts w:cs="Calibri"/>
        </w:rPr>
        <w:t xml:space="preserve"> – you are within this debate space using communicative technologies and spreading at 300+ WPM which means you bite into the form of communication that you critique – outweighs – A) It’s premeditated murder which is a link turn and a reason to drop you B) Resolvability: you’ve made contradictory claims so we don’t know how to resolve them which outweighs since it takes it out of the debaters’ hands.</w:t>
      </w:r>
    </w:p>
    <w:p w14:paraId="6078E52B" w14:textId="77777777" w:rsidR="004435C6" w:rsidRPr="007034DF" w:rsidRDefault="004435C6" w:rsidP="004435C6"/>
    <w:p w14:paraId="18FC889A" w14:textId="77777777" w:rsidR="004435C6" w:rsidRDefault="004435C6" w:rsidP="004435C6">
      <w:pPr>
        <w:pStyle w:val="Heading3"/>
      </w:pPr>
      <w:r>
        <w:lastRenderedPageBreak/>
        <w:t xml:space="preserve">AT </w:t>
      </w:r>
      <w:proofErr w:type="spellStart"/>
      <w:r>
        <w:t>Mollow</w:t>
      </w:r>
      <w:proofErr w:type="spellEnd"/>
      <w:r>
        <w:t xml:space="preserve"> 15</w:t>
      </w:r>
    </w:p>
    <w:p w14:paraId="2B113797" w14:textId="77777777" w:rsidR="004435C6" w:rsidRDefault="004435C6" w:rsidP="004435C6">
      <w:pPr>
        <w:pStyle w:val="Heading4"/>
      </w:pPr>
      <w:r>
        <w:t xml:space="preserve">1] Even if it’s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t>bc</w:t>
      </w:r>
      <w:proofErr w:type="spellEnd"/>
      <w:r>
        <w:t xml:space="preserve"> of </w:t>
      </w:r>
      <w:proofErr w:type="spellStart"/>
      <w:r>
        <w:t>indivual</w:t>
      </w:r>
      <w:proofErr w:type="spellEnd"/>
      <w:r>
        <w:t xml:space="preserve"> actions when they have in fact done nothing</w:t>
      </w:r>
    </w:p>
    <w:p w14:paraId="47E49AC1" w14:textId="77777777" w:rsidR="004435C6" w:rsidRDefault="004435C6" w:rsidP="004435C6">
      <w:pPr>
        <w:pStyle w:val="Heading4"/>
      </w:pPr>
      <w:r>
        <w:t xml:space="preserve">3] Paternalism  DA- they deny the </w:t>
      </w:r>
      <w:proofErr w:type="spellStart"/>
      <w:r>
        <w:t>possibillity</w:t>
      </w:r>
      <w:proofErr w:type="spellEnd"/>
      <w:r>
        <w:t xml:space="preserve"> for a legit victory- voting </w:t>
      </w:r>
      <w:proofErr w:type="spellStart"/>
      <w:r>
        <w:t>aff</w:t>
      </w:r>
      <w:proofErr w:type="spellEnd"/>
      <w:r>
        <w:t xml:space="preserve"> doesn’t remedy </w:t>
      </w:r>
      <w:proofErr w:type="spellStart"/>
      <w:r>
        <w:t>strucutral</w:t>
      </w:r>
      <w:proofErr w:type="spellEnd"/>
      <w:r>
        <w:t xml:space="preserve"> harms, you recreate the logic of paternalism where people feel they are helping disabled debaters and reproduces stereotypes that disabled debaters can only win on identity based arguments</w:t>
      </w:r>
    </w:p>
    <w:p w14:paraId="496C2D17" w14:textId="77777777" w:rsidR="004435C6" w:rsidRDefault="004435C6" w:rsidP="004435C6"/>
    <w:p w14:paraId="560AA8CA" w14:textId="77777777" w:rsidR="004435C6" w:rsidRDefault="004435C6" w:rsidP="004435C6">
      <w:pPr>
        <w:pStyle w:val="Heading3"/>
      </w:pPr>
      <w:r>
        <w:lastRenderedPageBreak/>
        <w:t>LBL – Primary and Secondary Pity</w:t>
      </w:r>
    </w:p>
    <w:p w14:paraId="71FA3AA0" w14:textId="77777777" w:rsidR="004435C6" w:rsidRDefault="004435C6" w:rsidP="004435C6">
      <w:pPr>
        <w:pStyle w:val="Heading4"/>
      </w:pPr>
      <w:r>
        <w:t xml:space="preserve">1] They have NOT warranted the disability drive – </w:t>
      </w:r>
      <w:proofErr w:type="spellStart"/>
      <w:r>
        <w:t>Mollow</w:t>
      </w:r>
      <w:proofErr w:type="spellEnd"/>
      <w:r>
        <w:t xml:space="preserve"> says the disability drive structures pity because it involves a drive towards disability, pity is the impact of that not the other way around proven by the idea that “one cannot bear not to look at disability” – if they have no justified the drive then they do not get access to ontology.</w:t>
      </w:r>
    </w:p>
    <w:p w14:paraId="27A805E3" w14:textId="77777777" w:rsidR="004435C6" w:rsidRPr="006460B6" w:rsidRDefault="004435C6" w:rsidP="004435C6">
      <w:pPr>
        <w:pStyle w:val="Heading4"/>
      </w:pPr>
      <w:r>
        <w:t xml:space="preserve">2] </w:t>
      </w:r>
      <w:r w:rsidRPr="006460B6">
        <w:t>There’s no reason this drive structures an ontological condition for the disabled body—the fact that we react in a certain way does not mean we have complete control over the disabled body.</w:t>
      </w:r>
    </w:p>
    <w:p w14:paraId="73F68F62" w14:textId="423E79B5" w:rsidR="004435C6" w:rsidRDefault="00592875" w:rsidP="00592875">
      <w:pPr>
        <w:pStyle w:val="Heading2"/>
      </w:pPr>
      <w:r>
        <w:lastRenderedPageBreak/>
        <w:t>Cap Good</w:t>
      </w:r>
    </w:p>
    <w:p w14:paraId="5109AE80" w14:textId="77777777" w:rsidR="00592875" w:rsidRPr="00CC5741" w:rsidRDefault="00592875" w:rsidP="00592875">
      <w:pPr>
        <w:keepNext/>
        <w:keepLines/>
        <w:spacing w:before="40" w:after="0"/>
        <w:outlineLvl w:val="3"/>
        <w:rPr>
          <w:rFonts w:eastAsia="MS Gothic"/>
          <w:b/>
          <w:iCs/>
          <w:sz w:val="36"/>
        </w:rPr>
      </w:pPr>
      <w:r w:rsidRPr="00CC5741">
        <w:rPr>
          <w:rFonts w:eastAsia="MS Gothic"/>
          <w:b/>
          <w:iCs/>
          <w:sz w:val="36"/>
        </w:rPr>
        <w:t>Structural impacts – it’s a filter for reductions in poverty, disease, and war.</w:t>
      </w:r>
    </w:p>
    <w:p w14:paraId="7B7857F6" w14:textId="77777777" w:rsidR="00592875" w:rsidRPr="00CC5741" w:rsidRDefault="00592875" w:rsidP="00592875">
      <w:pPr>
        <w:rPr>
          <w:rFonts w:eastAsia="Cambria"/>
          <w:b/>
          <w:bCs/>
          <w:sz w:val="30"/>
        </w:rPr>
      </w:pPr>
      <w:proofErr w:type="spellStart"/>
      <w:r w:rsidRPr="00CC5741">
        <w:rPr>
          <w:rFonts w:eastAsia="Cambria"/>
          <w:b/>
          <w:bCs/>
          <w:sz w:val="30"/>
        </w:rPr>
        <w:t>Radelet</w:t>
      </w:r>
      <w:proofErr w:type="spellEnd"/>
      <w:r w:rsidRPr="00CC5741">
        <w:rPr>
          <w:rFonts w:eastAsia="Cambria"/>
          <w:b/>
          <w:bCs/>
          <w:sz w:val="30"/>
        </w:rPr>
        <w:t xml:space="preserve"> ’16 </w:t>
      </w:r>
      <w:r w:rsidRPr="00CC5741">
        <w:rPr>
          <w:rFonts w:eastAsia="Cambria"/>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52D3750C" w14:textId="77777777" w:rsidR="00592875" w:rsidRDefault="00592875" w:rsidP="00592875">
      <w:pPr>
        <w:rPr>
          <w:rFonts w:eastAsia="Cambria"/>
          <w:sz w:val="16"/>
        </w:rPr>
      </w:pPr>
      <w:r w:rsidRPr="00CC5741">
        <w:rPr>
          <w:rFonts w:eastAsia="Cambria"/>
          <w:sz w:val="16"/>
        </w:rPr>
        <w:t xml:space="preserve">Since the early 1990s, </w:t>
      </w:r>
      <w:r w:rsidRPr="00CC5741">
        <w:rPr>
          <w:rFonts w:eastAsia="Cambria"/>
          <w:u w:val="single"/>
        </w:rPr>
        <w:t xml:space="preserve">daily life in poor countries has been changing profoundly for the better: </w:t>
      </w:r>
      <w:r w:rsidRPr="00D32834">
        <w:rPr>
          <w:rFonts w:eastAsia="Cambria"/>
          <w:b/>
          <w:highlight w:val="cyan"/>
          <w:u w:val="single"/>
          <w:bdr w:val="single" w:sz="4" w:space="0" w:color="auto"/>
        </w:rPr>
        <w:t>one billion people</w:t>
      </w:r>
      <w:r w:rsidRPr="00CC5741">
        <w:rPr>
          <w:rFonts w:eastAsia="Cambria"/>
          <w:sz w:val="16"/>
        </w:rPr>
        <w:t xml:space="preserve"> have </w:t>
      </w:r>
      <w:r w:rsidRPr="00D32834">
        <w:rPr>
          <w:rFonts w:eastAsia="Cambria"/>
          <w:highlight w:val="cyan"/>
          <w:u w:val="single"/>
        </w:rPr>
        <w:t>escaped</w:t>
      </w:r>
      <w:r w:rsidRPr="00CC5741">
        <w:rPr>
          <w:rFonts w:eastAsia="Cambria"/>
          <w:u w:val="single"/>
        </w:rPr>
        <w:t xml:space="preserve"> extreme </w:t>
      </w:r>
      <w:r w:rsidRPr="00D32834">
        <w:rPr>
          <w:rFonts w:eastAsia="Cambria"/>
          <w:highlight w:val="cyan"/>
          <w:u w:val="single"/>
        </w:rPr>
        <w:t>poverty</w:t>
      </w:r>
      <w:r w:rsidRPr="00CC5741">
        <w:rPr>
          <w:rFonts w:eastAsia="Cambria"/>
          <w:sz w:val="16"/>
        </w:rPr>
        <w:t xml:space="preserve">, average </w:t>
      </w:r>
      <w:r w:rsidRPr="00D32834">
        <w:rPr>
          <w:rFonts w:eastAsia="Cambria"/>
          <w:b/>
          <w:highlight w:val="cyan"/>
          <w:u w:val="single"/>
        </w:rPr>
        <w:t>incomes</w:t>
      </w:r>
      <w:r w:rsidRPr="00CC5741">
        <w:rPr>
          <w:rFonts w:eastAsia="Cambria"/>
          <w:b/>
          <w:u w:val="single"/>
        </w:rPr>
        <w:t xml:space="preserve"> have </w:t>
      </w:r>
      <w:r w:rsidRPr="00D32834">
        <w:rPr>
          <w:rFonts w:eastAsia="Cambria"/>
          <w:b/>
          <w:highlight w:val="cyan"/>
          <w:u w:val="single"/>
          <w:bdr w:val="single" w:sz="4" w:space="0" w:color="auto"/>
        </w:rPr>
        <w:t>doubled</w:t>
      </w:r>
      <w:r w:rsidRPr="00CC5741">
        <w:rPr>
          <w:rFonts w:eastAsia="Cambria"/>
          <w:sz w:val="16"/>
        </w:rPr>
        <w:t xml:space="preserve">, infant </w:t>
      </w:r>
      <w:r w:rsidRPr="00D32834">
        <w:rPr>
          <w:rFonts w:eastAsia="Cambria"/>
          <w:highlight w:val="cyan"/>
          <w:u w:val="single"/>
        </w:rPr>
        <w:t>death</w:t>
      </w:r>
      <w:r w:rsidRPr="00CC5741">
        <w:rPr>
          <w:rFonts w:eastAsia="Cambria"/>
          <w:u w:val="single"/>
        </w:rPr>
        <w:t xml:space="preserve"> </w:t>
      </w:r>
      <w:r w:rsidRPr="00CC5741">
        <w:rPr>
          <w:rFonts w:eastAsia="Cambria"/>
          <w:b/>
          <w:u w:val="single"/>
        </w:rPr>
        <w:t xml:space="preserve">rates </w:t>
      </w:r>
      <w:r w:rsidRPr="00CC5741">
        <w:rPr>
          <w:rFonts w:eastAsia="Cambria"/>
          <w:b/>
          <w:u w:val="single"/>
          <w:bdr w:val="single" w:sz="4" w:space="0" w:color="auto"/>
        </w:rPr>
        <w:t xml:space="preserve">have </w:t>
      </w:r>
      <w:r w:rsidRPr="00D32834">
        <w:rPr>
          <w:rFonts w:eastAsia="Cambria"/>
          <w:b/>
          <w:highlight w:val="cyan"/>
          <w:u w:val="single"/>
          <w:bdr w:val="single" w:sz="4" w:space="0" w:color="auto"/>
        </w:rPr>
        <w:t>plummeted</w:t>
      </w:r>
      <w:r w:rsidRPr="00CC5741">
        <w:rPr>
          <w:rFonts w:eastAsia="Cambria"/>
          <w:u w:val="single"/>
        </w:rPr>
        <w:t>, millions more girls</w:t>
      </w:r>
      <w:r w:rsidRPr="00CC5741">
        <w:rPr>
          <w:rFonts w:eastAsia="Cambria"/>
          <w:sz w:val="16"/>
        </w:rPr>
        <w:t xml:space="preserve"> have </w:t>
      </w:r>
      <w:r w:rsidRPr="00CC5741">
        <w:rPr>
          <w:rFonts w:eastAsia="Cambria"/>
          <w:u w:val="single"/>
        </w:rPr>
        <w:t xml:space="preserve">enrolled in school, </w:t>
      </w:r>
      <w:r w:rsidRPr="00D32834">
        <w:rPr>
          <w:rFonts w:eastAsia="Cambria"/>
          <w:b/>
          <w:highlight w:val="cyan"/>
          <w:u w:val="single"/>
        </w:rPr>
        <w:t>chronic hunger</w:t>
      </w:r>
      <w:r w:rsidRPr="00D32834">
        <w:rPr>
          <w:rFonts w:eastAsia="Cambria"/>
          <w:highlight w:val="cyan"/>
          <w:u w:val="single"/>
        </w:rPr>
        <w:t xml:space="preserve"> has been cut</w:t>
      </w:r>
      <w:r w:rsidRPr="00CC5741">
        <w:rPr>
          <w:rFonts w:eastAsia="Cambria"/>
          <w:sz w:val="16"/>
        </w:rPr>
        <w:t xml:space="preserve"> almost </w:t>
      </w:r>
      <w:r w:rsidRPr="00D32834">
        <w:rPr>
          <w:rFonts w:eastAsia="Cambria"/>
          <w:highlight w:val="cyan"/>
          <w:u w:val="single"/>
        </w:rPr>
        <w:t>in half,</w:t>
      </w:r>
      <w:r w:rsidRPr="00CC5741">
        <w:rPr>
          <w:rFonts w:eastAsia="Cambria"/>
          <w:u w:val="single"/>
        </w:rPr>
        <w:t xml:space="preserve"> deaths from</w:t>
      </w:r>
      <w:r w:rsidRPr="00CC5741">
        <w:rPr>
          <w:rFonts w:eastAsia="Cambria"/>
          <w:sz w:val="16"/>
        </w:rPr>
        <w:t xml:space="preserve"> malaria and other </w:t>
      </w:r>
      <w:r w:rsidRPr="00D32834">
        <w:rPr>
          <w:rFonts w:eastAsia="Cambria"/>
          <w:highlight w:val="cyan"/>
          <w:u w:val="single"/>
        </w:rPr>
        <w:t>diseases</w:t>
      </w:r>
      <w:r w:rsidRPr="00CC5741">
        <w:rPr>
          <w:rFonts w:eastAsia="Cambria"/>
          <w:sz w:val="16"/>
        </w:rPr>
        <w:t xml:space="preserve"> have </w:t>
      </w:r>
      <w:r w:rsidRPr="00D32834">
        <w:rPr>
          <w:rFonts w:eastAsia="Cambria"/>
          <w:highlight w:val="cyan"/>
          <w:u w:val="single"/>
        </w:rPr>
        <w:t>declined dramatically</w:t>
      </w:r>
      <w:r w:rsidRPr="00CC5741">
        <w:rPr>
          <w:rFonts w:eastAsia="Cambria"/>
          <w:u w:val="single"/>
        </w:rPr>
        <w:t xml:space="preserve">, </w:t>
      </w:r>
      <w:r w:rsidRPr="00CC5741">
        <w:rPr>
          <w:rFonts w:eastAsia="Cambria"/>
          <w:b/>
          <w:u w:val="single"/>
        </w:rPr>
        <w:t>democracy has spread</w:t>
      </w:r>
      <w:r w:rsidRPr="00CC5741">
        <w:rPr>
          <w:rFonts w:eastAsia="Cambria"/>
          <w:sz w:val="16"/>
        </w:rPr>
        <w:t xml:space="preserve"> far and </w:t>
      </w:r>
      <w:r w:rsidRPr="00CC5741">
        <w:rPr>
          <w:rFonts w:eastAsia="Cambria"/>
          <w:u w:val="single"/>
        </w:rPr>
        <w:t>wide, and the incidence of war</w:t>
      </w:r>
      <w:r w:rsidRPr="00CC5741">
        <w:rPr>
          <w:rFonts w:eastAsia="Cambria"/>
          <w:sz w:val="16"/>
        </w:rPr>
        <w:t>—even with Syria and other conflicts—</w:t>
      </w:r>
      <w:r w:rsidRPr="00CC5741">
        <w:rPr>
          <w:rFonts w:eastAsia="Cambria"/>
          <w:u w:val="single"/>
        </w:rPr>
        <w:t>has fallen by half. This unprecedented progress</w:t>
      </w:r>
      <w:r w:rsidRPr="00CC5741">
        <w:rPr>
          <w:rFonts w:eastAsia="Cambria"/>
          <w:sz w:val="16"/>
        </w:rPr>
        <w:t xml:space="preserve"> goes way beyond China and India and </w:t>
      </w:r>
      <w:r w:rsidRPr="00CC5741">
        <w:rPr>
          <w:rFonts w:eastAsia="Cambria"/>
          <w:u w:val="single"/>
        </w:rPr>
        <w:t>has touched hundreds of millions</w:t>
      </w:r>
      <w:r w:rsidRPr="00CC5741">
        <w:rPr>
          <w:rFonts w:eastAsia="Cambria"/>
          <w:sz w:val="16"/>
        </w:rPr>
        <w:t xml:space="preserve"> of people in dozens of developing countries across </w:t>
      </w:r>
      <w:r w:rsidRPr="00CC5741">
        <w:rPr>
          <w:rFonts w:eastAsia="Cambria"/>
          <w:u w:val="single"/>
        </w:rPr>
        <w:t>the globe, from Mongolia to Mozambique, Bangladesh to Brazil</w:t>
      </w:r>
      <w:r w:rsidRPr="00CC5741">
        <w:rPr>
          <w:rFonts w:eastAsia="Cambria"/>
          <w:sz w:val="16"/>
        </w:rPr>
        <w:t xml:space="preserve">. Yet few people are aware of </w:t>
      </w:r>
      <w:r w:rsidRPr="00CC5741">
        <w:rPr>
          <w:rFonts w:eastAsia="Cambria"/>
          <w:u w:val="single"/>
        </w:rPr>
        <w:t xml:space="preserve">these </w:t>
      </w:r>
      <w:r w:rsidRPr="00D32834">
        <w:rPr>
          <w:rFonts w:eastAsia="Cambria"/>
          <w:highlight w:val="cyan"/>
          <w:u w:val="single"/>
        </w:rPr>
        <w:t>achievements</w:t>
      </w:r>
      <w:r w:rsidRPr="00CC5741">
        <w:rPr>
          <w:rFonts w:eastAsia="Cambria"/>
          <w:sz w:val="16"/>
        </w:rPr>
        <w:t xml:space="preserve">, even though, in aggregate, they </w:t>
      </w:r>
      <w:r w:rsidRPr="00CC5741">
        <w:rPr>
          <w:rFonts w:eastAsia="Cambria"/>
          <w:u w:val="single"/>
        </w:rPr>
        <w:t xml:space="preserve">rank </w:t>
      </w:r>
      <w:r w:rsidRPr="00D32834">
        <w:rPr>
          <w:rFonts w:eastAsia="Cambria"/>
          <w:highlight w:val="cyan"/>
          <w:u w:val="single"/>
        </w:rPr>
        <w:t xml:space="preserve">among the </w:t>
      </w:r>
      <w:r w:rsidRPr="00D32834">
        <w:rPr>
          <w:rFonts w:eastAsia="Cambria"/>
          <w:b/>
          <w:highlight w:val="cyan"/>
          <w:u w:val="single"/>
          <w:bdr w:val="single" w:sz="4" w:space="0" w:color="auto"/>
        </w:rPr>
        <w:t>most</w:t>
      </w:r>
      <w:r w:rsidRPr="00CC5741">
        <w:rPr>
          <w:rFonts w:eastAsia="Cambria"/>
          <w:b/>
          <w:u w:val="single"/>
          <w:bdr w:val="single" w:sz="4" w:space="0" w:color="auto"/>
        </w:rPr>
        <w:t xml:space="preserve"> important </w:t>
      </w:r>
      <w:r w:rsidRPr="00D32834">
        <w:rPr>
          <w:rFonts w:eastAsia="Cambria"/>
          <w:b/>
          <w:highlight w:val="cyan"/>
          <w:u w:val="single"/>
          <w:bdr w:val="single" w:sz="4" w:space="0" w:color="auto"/>
        </w:rPr>
        <w:t>in human history</w:t>
      </w:r>
      <w:r w:rsidRPr="00CC5741">
        <w:rPr>
          <w:rFonts w:eastAsia="Cambria"/>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C5741">
        <w:rPr>
          <w:rFonts w:eastAsia="Cambria"/>
          <w:u w:val="single"/>
        </w:rPr>
        <w:t xml:space="preserve">the share of people </w:t>
      </w:r>
      <w:r w:rsidRPr="00CC5741">
        <w:rPr>
          <w:rFonts w:eastAsia="Cambria"/>
          <w:sz w:val="16"/>
        </w:rPr>
        <w:t xml:space="preserve">living </w:t>
      </w:r>
      <w:r w:rsidRPr="00CC5741">
        <w:rPr>
          <w:rFonts w:eastAsia="Cambria"/>
          <w:u w:val="single"/>
        </w:rPr>
        <w:t xml:space="preserve">in extreme </w:t>
      </w:r>
      <w:r w:rsidRPr="00CC5741">
        <w:rPr>
          <w:rFonts w:eastAsia="Cambria"/>
          <w:b/>
          <w:u w:val="single"/>
        </w:rPr>
        <w:t xml:space="preserve">poverty had </w:t>
      </w:r>
      <w:r w:rsidRPr="00CC5741">
        <w:rPr>
          <w:rFonts w:eastAsia="Cambria"/>
          <w:b/>
          <w:u w:val="single"/>
          <w:bdr w:val="single" w:sz="4" w:space="0" w:color="auto"/>
        </w:rPr>
        <w:t>fallen by half</w:t>
      </w:r>
      <w:r w:rsidRPr="00CC5741">
        <w:rPr>
          <w:rFonts w:eastAsia="Cambria"/>
          <w:sz w:val="16"/>
        </w:rPr>
        <w:t xml:space="preserve">. Perhaps that </w:t>
      </w:r>
      <w:r w:rsidRPr="00CC5741">
        <w:rPr>
          <w:rFonts w:eastAsia="Cambria"/>
          <w:u w:val="single"/>
        </w:rPr>
        <w:t>ignorance explains why Washington has done so little to take advantage of</w:t>
      </w:r>
      <w:r w:rsidRPr="00CC5741">
        <w:rPr>
          <w:rFonts w:eastAsia="Cambria"/>
          <w:sz w:val="16"/>
        </w:rPr>
        <w:t xml:space="preserve"> these </w:t>
      </w:r>
      <w:r w:rsidRPr="00CC5741">
        <w:rPr>
          <w:rFonts w:eastAsia="Cambria"/>
          <w:u w:val="single"/>
        </w:rPr>
        <w:t>promising trends, giving only tepid support to</w:t>
      </w:r>
      <w:r w:rsidRPr="00CC5741">
        <w:rPr>
          <w:rFonts w:eastAsia="Cambria"/>
          <w:sz w:val="16"/>
        </w:rPr>
        <w:t xml:space="preserve"> nascent </w:t>
      </w:r>
      <w:r w:rsidRPr="00CC5741">
        <w:rPr>
          <w:rFonts w:eastAsia="Cambria"/>
          <w:u w:val="single"/>
        </w:rPr>
        <w:t>democracies, making limited investments in</w:t>
      </w:r>
      <w:r w:rsidRPr="00CC5741">
        <w:rPr>
          <w:rFonts w:eastAsia="Cambria"/>
          <w:sz w:val="16"/>
        </w:rPr>
        <w:t xml:space="preserve"> economic </w:t>
      </w:r>
      <w:r w:rsidRPr="00CC5741">
        <w:rPr>
          <w:rFonts w:eastAsia="Cambria"/>
          <w:u w:val="single"/>
        </w:rPr>
        <w:t>development and</w:t>
      </w:r>
      <w:r w:rsidRPr="00CC5741">
        <w:rPr>
          <w:rFonts w:eastAsia="Cambria"/>
          <w:sz w:val="16"/>
        </w:rPr>
        <w:t xml:space="preserve"> in new health and agricultural technologies, and </w:t>
      </w:r>
      <w:r w:rsidRPr="00CC5741">
        <w:rPr>
          <w:rFonts w:eastAsia="Cambria"/>
          <w:u w:val="single"/>
        </w:rPr>
        <w:t>failing to take the lead in</w:t>
      </w:r>
      <w:r w:rsidRPr="00CC5741">
        <w:rPr>
          <w:rFonts w:eastAsia="Cambria"/>
          <w:sz w:val="16"/>
        </w:rPr>
        <w:t xml:space="preserve"> building more </w:t>
      </w:r>
      <w:r w:rsidRPr="00CC5741">
        <w:rPr>
          <w:rFonts w:eastAsia="Cambria"/>
          <w:b/>
          <w:u w:val="single"/>
        </w:rPr>
        <w:t xml:space="preserve">effective </w:t>
      </w:r>
      <w:r w:rsidRPr="00CC5741">
        <w:rPr>
          <w:rFonts w:eastAsia="Cambria"/>
          <w:b/>
          <w:u w:val="single"/>
          <w:bdr w:val="single" w:sz="4" w:space="0" w:color="auto"/>
        </w:rPr>
        <w:t>international institutions</w:t>
      </w:r>
      <w:r w:rsidRPr="00CC5741">
        <w:rPr>
          <w:rFonts w:eastAsia="Cambria"/>
          <w:sz w:val="16"/>
        </w:rPr>
        <w:t xml:space="preserve">. Whatever the reason,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responding to what they perceive as</w:t>
      </w:r>
      <w:r w:rsidRPr="00CC5741">
        <w:rPr>
          <w:rFonts w:eastAsia="Cambria"/>
          <w:sz w:val="16"/>
        </w:rPr>
        <w:t xml:space="preserve"> the United States’ </w:t>
      </w:r>
      <w:r w:rsidRPr="00CC5741">
        <w:rPr>
          <w:rFonts w:eastAsia="Cambria"/>
          <w:u w:val="single"/>
        </w:rPr>
        <w:t>indifference by looking elsewhere</w:t>
      </w:r>
      <w:r w:rsidRPr="00CC5741">
        <w:rPr>
          <w:rFonts w:eastAsia="Cambria"/>
          <w:sz w:val="16"/>
        </w:rPr>
        <w:t xml:space="preserve">—especially toward China—for deeper engagement and advice on how to keep growing. At the same time, </w:t>
      </w:r>
      <w:r w:rsidRPr="00CC5741">
        <w:rPr>
          <w:rFonts w:eastAsia="Cambria"/>
          <w:u w:val="single"/>
        </w:rPr>
        <w:t>climate change</w:t>
      </w:r>
      <w:r w:rsidRPr="00CC5741">
        <w:rPr>
          <w:rFonts w:eastAsia="Cambria"/>
          <w:sz w:val="16"/>
        </w:rPr>
        <w:t xml:space="preserve">, the </w:t>
      </w:r>
      <w:r w:rsidRPr="00CC5741">
        <w:rPr>
          <w:rFonts w:eastAsia="Cambria"/>
          <w:u w:val="single"/>
        </w:rPr>
        <w:t>slowdown in</w:t>
      </w:r>
      <w:r w:rsidRPr="00CC5741">
        <w:rPr>
          <w:rFonts w:eastAsia="Cambria"/>
          <w:sz w:val="16"/>
        </w:rPr>
        <w:t xml:space="preserve"> global </w:t>
      </w:r>
      <w:r w:rsidRPr="00CC5741">
        <w:rPr>
          <w:rFonts w:eastAsia="Cambria"/>
          <w:u w:val="single"/>
        </w:rPr>
        <w:t>growth, and rising tensions in the Middle East</w:t>
      </w:r>
      <w:r w:rsidRPr="00CC5741">
        <w:rPr>
          <w:rFonts w:eastAsia="Cambria"/>
          <w:sz w:val="16"/>
        </w:rPr>
        <w:t xml:space="preserve"> and beyond </w:t>
      </w:r>
      <w:r w:rsidRPr="00CC5741">
        <w:rPr>
          <w:rFonts w:eastAsia="Cambria"/>
          <w:u w:val="single"/>
        </w:rPr>
        <w:t xml:space="preserve">have begun to </w:t>
      </w:r>
      <w:r w:rsidRPr="00CC5741">
        <w:rPr>
          <w:rFonts w:eastAsia="Cambria"/>
          <w:b/>
          <w:u w:val="single"/>
        </w:rPr>
        <w:t>threaten further progress</w:t>
      </w:r>
      <w:r w:rsidRPr="00CC5741">
        <w:rPr>
          <w:rFonts w:eastAsia="Cambria"/>
          <w:sz w:val="16"/>
        </w:rPr>
        <w:t xml:space="preserve">. As a result,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now </w:t>
      </w:r>
      <w:r w:rsidRPr="00CC5741">
        <w:rPr>
          <w:rFonts w:eastAsia="Cambria"/>
          <w:u w:val="single"/>
        </w:rPr>
        <w:t xml:space="preserve">risks missing out on a </w:t>
      </w:r>
      <w:r w:rsidRPr="00CC5741">
        <w:rPr>
          <w:rFonts w:eastAsia="Cambria"/>
          <w:b/>
          <w:u w:val="single"/>
        </w:rPr>
        <w:t>historic chance</w:t>
      </w:r>
      <w:r w:rsidRPr="00CC5741">
        <w:rPr>
          <w:rFonts w:eastAsia="Cambria"/>
          <w:u w:val="single"/>
        </w:rPr>
        <w:t xml:space="preserve"> to strengthen</w:t>
      </w:r>
      <w:r w:rsidRPr="00CC5741">
        <w:rPr>
          <w:rFonts w:eastAsia="Cambria"/>
          <w:sz w:val="16"/>
        </w:rPr>
        <w:t xml:space="preserve"> its </w:t>
      </w:r>
      <w:r w:rsidRPr="00CC5741">
        <w:rPr>
          <w:rFonts w:eastAsia="Cambria"/>
          <w:u w:val="single"/>
        </w:rPr>
        <w:t>global leadership and</w:t>
      </w:r>
      <w:r w:rsidRPr="00CC5741">
        <w:rPr>
          <w:rFonts w:eastAsia="Cambria"/>
          <w:sz w:val="16"/>
        </w:rPr>
        <w:t xml:space="preserve"> help </w:t>
      </w:r>
      <w:r w:rsidRPr="00CC5741">
        <w:rPr>
          <w:rFonts w:eastAsia="Cambria"/>
          <w:u w:val="single"/>
        </w:rPr>
        <w:t>create a safer</w:t>
      </w:r>
      <w:r w:rsidRPr="00CC5741">
        <w:rPr>
          <w:rFonts w:eastAsia="Cambria"/>
          <w:sz w:val="16"/>
        </w:rPr>
        <w:t xml:space="preserve">, more </w:t>
      </w:r>
      <w:r w:rsidRPr="00CC5741">
        <w:rPr>
          <w:rFonts w:eastAsia="Cambria"/>
          <w:u w:val="single"/>
        </w:rPr>
        <w:t>prosperous</w:t>
      </w:r>
      <w:r w:rsidRPr="00CC5741">
        <w:rPr>
          <w:rFonts w:eastAsia="Cambria"/>
          <w:sz w:val="16"/>
        </w:rPr>
        <w:t xml:space="preserve">, and more democratic </w:t>
      </w:r>
      <w:r w:rsidRPr="00CC5741">
        <w:rPr>
          <w:rFonts w:eastAsia="Cambria"/>
          <w:u w:val="single"/>
        </w:rPr>
        <w:t>world</w:t>
      </w:r>
      <w:r w:rsidRPr="00CC5741">
        <w:rPr>
          <w:rFonts w:eastAsia="Cambria"/>
          <w:sz w:val="16"/>
        </w:rPr>
        <w:t xml:space="preserve">—just at the moment when it could help the most. ONE GIANT LEAP </w:t>
      </w:r>
      <w:r w:rsidRPr="00CC5741">
        <w:rPr>
          <w:rFonts w:eastAsia="Cambria"/>
          <w:u w:val="single"/>
        </w:rPr>
        <w:t>Global poverty is falling faster</w:t>
      </w:r>
      <w:r w:rsidRPr="00CC5741">
        <w:rPr>
          <w:rFonts w:eastAsia="Cambria"/>
          <w:sz w:val="16"/>
        </w:rPr>
        <w:t xml:space="preserve"> today </w:t>
      </w:r>
      <w:r w:rsidRPr="00CC5741">
        <w:rPr>
          <w:rFonts w:eastAsia="Cambria"/>
          <w:u w:val="single"/>
        </w:rPr>
        <w:t>than at any time</w:t>
      </w:r>
      <w:r w:rsidRPr="00CC5741">
        <w:rPr>
          <w:rFonts w:eastAsia="Cambria"/>
          <w:sz w:val="16"/>
        </w:rPr>
        <w:t xml:space="preserve"> in human history. </w:t>
      </w:r>
      <w:r w:rsidRPr="00CC5741">
        <w:rPr>
          <w:rFonts w:eastAsia="Cambria"/>
          <w:u w:val="single"/>
        </w:rPr>
        <w:t>In 1993</w:t>
      </w:r>
      <w:r w:rsidRPr="00CC5741">
        <w:rPr>
          <w:rFonts w:eastAsia="Cambria"/>
          <w:sz w:val="16"/>
        </w:rPr>
        <w:t xml:space="preserve">, about </w:t>
      </w:r>
      <w:r w:rsidRPr="00CC5741">
        <w:rPr>
          <w:rFonts w:eastAsia="Cambria"/>
          <w:u w:val="single"/>
        </w:rPr>
        <w:t>two billion people were</w:t>
      </w:r>
      <w:r w:rsidRPr="00CC5741">
        <w:rPr>
          <w:rFonts w:eastAsia="Cambria"/>
          <w:sz w:val="16"/>
        </w:rPr>
        <w:t xml:space="preserve"> trapped </w:t>
      </w:r>
      <w:r w:rsidRPr="00CC5741">
        <w:rPr>
          <w:rFonts w:eastAsia="Cambria"/>
          <w:u w:val="single"/>
        </w:rPr>
        <w:t>in extreme poverty</w:t>
      </w:r>
      <w:r w:rsidRPr="00CC5741">
        <w:rPr>
          <w:rFonts w:eastAsia="Cambria"/>
          <w:sz w:val="16"/>
        </w:rPr>
        <w:t xml:space="preserve"> (defined by the World Bank as living on less than $1.90 per day); </w:t>
      </w:r>
      <w:r w:rsidRPr="00CC5741">
        <w:rPr>
          <w:rFonts w:eastAsia="Cambria"/>
          <w:u w:val="single"/>
        </w:rPr>
        <w:t>by 2012, that</w:t>
      </w:r>
      <w:r w:rsidRPr="00CC5741">
        <w:rPr>
          <w:rFonts w:eastAsia="Cambria"/>
          <w:sz w:val="16"/>
        </w:rPr>
        <w:t xml:space="preserve"> number had </w:t>
      </w:r>
      <w:r w:rsidRPr="00CC5741">
        <w:rPr>
          <w:rFonts w:eastAsia="Cambria"/>
          <w:u w:val="single"/>
        </w:rPr>
        <w:t>dropped to less than one billion</w:t>
      </w:r>
      <w:r w:rsidRPr="00CC5741">
        <w:rPr>
          <w:rFonts w:eastAsia="Cambria"/>
          <w:sz w:val="16"/>
        </w:rPr>
        <w:t xml:space="preserve">. The industrialization of China is a big part of the story, of course, but even excluding that country, the number of extreme poor has fallen by more than 400 million. Since the 1980s, </w:t>
      </w:r>
      <w:r w:rsidRPr="00CC5741">
        <w:rPr>
          <w:rFonts w:eastAsia="Cambria"/>
          <w:b/>
          <w:u w:val="single"/>
          <w:bdr w:val="single" w:sz="4" w:space="0" w:color="auto"/>
        </w:rPr>
        <w:t>more than 60 countries</w:t>
      </w:r>
      <w:r w:rsidRPr="00CC5741">
        <w:rPr>
          <w:rFonts w:eastAsia="Cambria"/>
          <w:u w:val="single"/>
        </w:rPr>
        <w:t xml:space="preserve"> have reduced</w:t>
      </w:r>
      <w:r w:rsidRPr="00CC5741">
        <w:rPr>
          <w:rFonts w:eastAsia="Cambria"/>
          <w:sz w:val="16"/>
        </w:rPr>
        <w:t xml:space="preserve"> the number of their </w:t>
      </w:r>
      <w:r w:rsidRPr="00CC5741">
        <w:rPr>
          <w:rFonts w:eastAsia="Cambria"/>
          <w:u w:val="single"/>
        </w:rPr>
        <w:t>citizens who are impoverished, even as their</w:t>
      </w:r>
      <w:r w:rsidRPr="00CC5741">
        <w:rPr>
          <w:rFonts w:eastAsia="Cambria"/>
          <w:sz w:val="16"/>
        </w:rPr>
        <w:t xml:space="preserve"> overall </w:t>
      </w:r>
      <w:r w:rsidRPr="00CC5741">
        <w:rPr>
          <w:rFonts w:eastAsia="Cambria"/>
          <w:u w:val="single"/>
        </w:rPr>
        <w:t>populations have grown</w:t>
      </w:r>
      <w:r w:rsidRPr="00CC5741">
        <w:rPr>
          <w:rFonts w:eastAsia="Cambria"/>
          <w:sz w:val="16"/>
        </w:rPr>
        <w:t xml:space="preserve">. This </w:t>
      </w:r>
      <w:r w:rsidRPr="00D32834">
        <w:rPr>
          <w:rFonts w:eastAsia="Cambria"/>
          <w:highlight w:val="cyan"/>
          <w:u w:val="single"/>
        </w:rPr>
        <w:t>decline in poverty has gone</w:t>
      </w:r>
      <w:r w:rsidRPr="00CC5741">
        <w:rPr>
          <w:rFonts w:eastAsia="Cambria"/>
          <w:sz w:val="16"/>
        </w:rPr>
        <w:t xml:space="preserve"> hand in hand </w:t>
      </w:r>
      <w:r w:rsidRPr="00D32834">
        <w:rPr>
          <w:rFonts w:eastAsia="Cambria"/>
          <w:highlight w:val="cyan"/>
          <w:u w:val="single"/>
        </w:rPr>
        <w:t>with</w:t>
      </w:r>
      <w:r w:rsidRPr="00CC5741">
        <w:rPr>
          <w:rFonts w:eastAsia="Cambria"/>
          <w:u w:val="single"/>
        </w:rPr>
        <w:t xml:space="preserve"> much </w:t>
      </w:r>
      <w:r w:rsidRPr="00D32834">
        <w:rPr>
          <w:rFonts w:eastAsia="Cambria"/>
          <w:b/>
          <w:highlight w:val="cyan"/>
          <w:u w:val="single"/>
          <w:bdr w:val="single" w:sz="4" w:space="0" w:color="auto"/>
        </w:rPr>
        <w:t>faster economic growth</w:t>
      </w:r>
      <w:r w:rsidRPr="00CC5741">
        <w:rPr>
          <w:rFonts w:eastAsia="Cambria"/>
          <w:sz w:val="16"/>
        </w:rPr>
        <w:t xml:space="preserve">. Between 1977 and 1994, the growth in </w:t>
      </w:r>
      <w:r w:rsidRPr="00CC5741">
        <w:rPr>
          <w:rFonts w:eastAsia="Cambria"/>
          <w:u w:val="single"/>
        </w:rPr>
        <w:t>per capita GDP</w:t>
      </w:r>
      <w:r w:rsidRPr="00CC5741">
        <w:rPr>
          <w:rFonts w:eastAsia="Cambria"/>
          <w:sz w:val="16"/>
        </w:rPr>
        <w:t xml:space="preserve"> across the developing countries averaged zero; since 1995, that figure has </w:t>
      </w:r>
      <w:r w:rsidRPr="00CC5741">
        <w:rPr>
          <w:rFonts w:eastAsia="Cambria"/>
          <w:u w:val="single"/>
        </w:rPr>
        <w:t>shot up to three percent</w:t>
      </w:r>
      <w:r w:rsidRPr="00CC5741">
        <w:rPr>
          <w:rFonts w:eastAsia="Cambria"/>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C5741">
        <w:rPr>
          <w:rFonts w:eastAsia="Cambria"/>
          <w:u w:val="single"/>
        </w:rPr>
        <w:t>going backward has become much less common</w:t>
      </w:r>
      <w:r w:rsidRPr="00CC5741">
        <w:rPr>
          <w:rFonts w:eastAsia="Cambria"/>
          <w:sz w:val="16"/>
        </w:rPr>
        <w:t xml:space="preserve">: in the earlier period, more than 50 developing countries recorded negative growth, but in the later one, </w:t>
      </w:r>
      <w:r w:rsidRPr="00CC5741">
        <w:rPr>
          <w:rFonts w:eastAsia="Cambria"/>
          <w:u w:val="single"/>
        </w:rPr>
        <w:t>just ten did</w:t>
      </w:r>
      <w:r w:rsidRPr="00CC5741">
        <w:rPr>
          <w:rFonts w:eastAsia="Cambria"/>
          <w:sz w:val="16"/>
        </w:rPr>
        <w:t xml:space="preserve">. The </w:t>
      </w:r>
      <w:r w:rsidRPr="00CC5741">
        <w:rPr>
          <w:rFonts w:eastAsia="Cambria"/>
          <w:b/>
          <w:u w:val="single"/>
          <w:bdr w:val="single" w:sz="4" w:space="0" w:color="auto"/>
        </w:rPr>
        <w:t>improvements in health</w:t>
      </w:r>
      <w:r w:rsidRPr="00CC5741">
        <w:rPr>
          <w:rFonts w:eastAsia="Cambria"/>
          <w:u w:val="single"/>
        </w:rPr>
        <w:t xml:space="preserve"> have been even bigger</w:t>
      </w:r>
      <w:r w:rsidRPr="00CC5741">
        <w:rPr>
          <w:rFonts w:eastAsia="Cambria"/>
          <w:sz w:val="16"/>
        </w:rPr>
        <w:t xml:space="preserve">. In 1960, </w:t>
      </w:r>
      <w:r w:rsidRPr="00CC5741">
        <w:rPr>
          <w:rFonts w:eastAsia="Cambria"/>
          <w:u w:val="single"/>
        </w:rPr>
        <w:t>22 percent of children</w:t>
      </w:r>
      <w:r w:rsidRPr="00CC5741">
        <w:rPr>
          <w:rFonts w:eastAsia="Cambria"/>
          <w:sz w:val="16"/>
        </w:rPr>
        <w:t xml:space="preserve"> in developing countries </w:t>
      </w:r>
      <w:r w:rsidRPr="00CC5741">
        <w:rPr>
          <w:rFonts w:eastAsia="Cambria"/>
          <w:u w:val="single"/>
        </w:rPr>
        <w:t>died before their fifth birthday, but by 2013, only five percent</w:t>
      </w:r>
      <w:r w:rsidRPr="00CC5741">
        <w:rPr>
          <w:rFonts w:eastAsia="Cambria"/>
          <w:sz w:val="16"/>
        </w:rPr>
        <w:t xml:space="preserve"> did. Diarrhea killed five million children a year in 1990 but claimed fewer than one million in 2014. </w:t>
      </w:r>
      <w:r w:rsidRPr="00D32834">
        <w:rPr>
          <w:rFonts w:eastAsia="Cambria"/>
          <w:b/>
          <w:highlight w:val="cyan"/>
          <w:u w:val="single"/>
          <w:bdr w:val="single" w:sz="4" w:space="0" w:color="auto"/>
        </w:rPr>
        <w:t>Half as many people</w:t>
      </w:r>
      <w:r w:rsidRPr="00CC5741">
        <w:rPr>
          <w:rFonts w:eastAsia="Cambria"/>
          <w:sz w:val="16"/>
        </w:rPr>
        <w:t xml:space="preserve"> now </w:t>
      </w:r>
      <w:r w:rsidRPr="00D32834">
        <w:rPr>
          <w:rFonts w:eastAsia="Cambria"/>
          <w:b/>
          <w:highlight w:val="cyan"/>
          <w:u w:val="single"/>
        </w:rPr>
        <w:t>die</w:t>
      </w:r>
      <w:r w:rsidRPr="00D32834">
        <w:rPr>
          <w:rFonts w:eastAsia="Cambria"/>
          <w:highlight w:val="cyan"/>
          <w:u w:val="single"/>
        </w:rPr>
        <w:t xml:space="preserve"> </w:t>
      </w:r>
      <w:r w:rsidRPr="00D32834">
        <w:rPr>
          <w:rFonts w:eastAsia="Cambria"/>
          <w:highlight w:val="cyan"/>
          <w:u w:val="single"/>
        </w:rPr>
        <w:lastRenderedPageBreak/>
        <w:t>from malaria</w:t>
      </w:r>
      <w:r w:rsidRPr="00CC5741">
        <w:rPr>
          <w:rFonts w:eastAsia="Cambria"/>
          <w:sz w:val="16"/>
        </w:rPr>
        <w:t xml:space="preserve"> as did in 2000, and </w:t>
      </w:r>
      <w:r w:rsidRPr="00CC5741">
        <w:rPr>
          <w:rFonts w:eastAsia="Cambria"/>
          <w:u w:val="single"/>
        </w:rPr>
        <w:t>deaths from tuberculosis and AIDS</w:t>
      </w:r>
      <w:r w:rsidRPr="00CC5741">
        <w:rPr>
          <w:rFonts w:eastAsia="Cambria"/>
          <w:sz w:val="16"/>
        </w:rPr>
        <w:t xml:space="preserve"> have both </w:t>
      </w:r>
      <w:r w:rsidRPr="00CC5741">
        <w:rPr>
          <w:rFonts w:eastAsia="Cambria"/>
          <w:u w:val="single"/>
        </w:rPr>
        <w:t>dropped by a third</w:t>
      </w:r>
      <w:r w:rsidRPr="00CC5741">
        <w:rPr>
          <w:rFonts w:eastAsia="Cambria"/>
          <w:sz w:val="16"/>
        </w:rPr>
        <w:t xml:space="preserve">. The share of </w:t>
      </w:r>
      <w:r w:rsidRPr="00CC5741">
        <w:rPr>
          <w:rFonts w:eastAsia="Cambria"/>
          <w:u w:val="single"/>
        </w:rPr>
        <w:t>people living with chronic hunger has fallen by</w:t>
      </w:r>
      <w:r w:rsidRPr="00CC5741">
        <w:rPr>
          <w:rFonts w:eastAsia="Cambria"/>
          <w:sz w:val="16"/>
        </w:rPr>
        <w:t xml:space="preserve"> almost </w:t>
      </w:r>
      <w:r w:rsidRPr="00CC5741">
        <w:rPr>
          <w:rFonts w:eastAsia="Cambria"/>
          <w:u w:val="single"/>
        </w:rPr>
        <w:t xml:space="preserve">half since the mid-1990s. </w:t>
      </w:r>
      <w:r w:rsidRPr="00D32834">
        <w:rPr>
          <w:rFonts w:eastAsia="Cambria"/>
          <w:b/>
          <w:highlight w:val="cyan"/>
          <w:u w:val="single"/>
          <w:bdr w:val="single" w:sz="4" w:space="0" w:color="auto"/>
        </w:rPr>
        <w:t>Life expectancy</w:t>
      </w:r>
      <w:r w:rsidRPr="00CC5741">
        <w:rPr>
          <w:rFonts w:eastAsia="Cambria"/>
          <w:u w:val="single"/>
        </w:rPr>
        <w:t xml:space="preserve"> at birth</w:t>
      </w:r>
      <w:r w:rsidRPr="00CC5741">
        <w:rPr>
          <w:rFonts w:eastAsia="Cambria"/>
          <w:sz w:val="16"/>
        </w:rPr>
        <w:t xml:space="preserve"> in developing countries </w:t>
      </w:r>
      <w:r w:rsidRPr="00CC5741">
        <w:rPr>
          <w:rFonts w:eastAsia="Cambria"/>
          <w:u w:val="single"/>
        </w:rPr>
        <w:t xml:space="preserve">has </w:t>
      </w:r>
      <w:r w:rsidRPr="00D32834">
        <w:rPr>
          <w:rFonts w:eastAsia="Cambria"/>
          <w:b/>
          <w:highlight w:val="cyan"/>
          <w:u w:val="single"/>
        </w:rPr>
        <w:t>lengthened by</w:t>
      </w:r>
      <w:r w:rsidRPr="00CC5741">
        <w:rPr>
          <w:rFonts w:eastAsia="Cambria"/>
          <w:sz w:val="16"/>
        </w:rPr>
        <w:t xml:space="preserve"> nearly </w:t>
      </w:r>
      <w:r w:rsidRPr="00D32834">
        <w:rPr>
          <w:rFonts w:eastAsia="Cambria"/>
          <w:b/>
          <w:highlight w:val="cyan"/>
          <w:u w:val="single"/>
        </w:rPr>
        <w:t>one-third</w:t>
      </w:r>
      <w:r w:rsidRPr="00CC5741">
        <w:rPr>
          <w:rFonts w:eastAsia="Cambria"/>
          <w:sz w:val="16"/>
        </w:rPr>
        <w:t xml:space="preserve">, from 50 years in 1960 to 65 years today. These </w:t>
      </w:r>
      <w:r w:rsidRPr="00CC5741">
        <w:rPr>
          <w:rFonts w:eastAsia="Cambria"/>
          <w:u w:val="single"/>
        </w:rPr>
        <w:t>improvements in health</w:t>
      </w:r>
      <w:r w:rsidRPr="00CC5741">
        <w:rPr>
          <w:rFonts w:eastAsia="Cambria"/>
          <w:sz w:val="16"/>
        </w:rPr>
        <w:t xml:space="preserve"> have </w:t>
      </w:r>
      <w:r w:rsidRPr="00CC5741">
        <w:rPr>
          <w:rFonts w:eastAsia="Cambria"/>
          <w:u w:val="single"/>
        </w:rPr>
        <w:t>left no country untouched</w:t>
      </w:r>
      <w:r w:rsidRPr="00CC5741">
        <w:rPr>
          <w:rFonts w:eastAsia="Cambria"/>
          <w:sz w:val="16"/>
        </w:rPr>
        <w:t xml:space="preserve">, even the worst-governed ones. Consider this: </w:t>
      </w:r>
      <w:r w:rsidRPr="00CC5741">
        <w:rPr>
          <w:rFonts w:eastAsia="Cambria"/>
          <w:u w:val="single"/>
        </w:rPr>
        <w:t>the rate of child death</w:t>
      </w:r>
      <w:r w:rsidRPr="00CC5741">
        <w:rPr>
          <w:rFonts w:eastAsia="Cambria"/>
          <w:sz w:val="16"/>
        </w:rPr>
        <w:t xml:space="preserve"> has </w:t>
      </w:r>
      <w:r w:rsidRPr="00CC5741">
        <w:rPr>
          <w:rFonts w:eastAsia="Cambria"/>
          <w:u w:val="single"/>
        </w:rPr>
        <w:t>declined in every single country</w:t>
      </w:r>
      <w:r w:rsidRPr="00CC5741">
        <w:rPr>
          <w:rFonts w:eastAsia="Cambria"/>
          <w:sz w:val="16"/>
        </w:rPr>
        <w:t xml:space="preserve"> (at least those where data are available) since 1980. Meanwhile, </w:t>
      </w:r>
      <w:r w:rsidRPr="00CC5741">
        <w:rPr>
          <w:rFonts w:eastAsia="Cambria"/>
          <w:u w:val="single"/>
        </w:rPr>
        <w:t>far more children are enrolling in</w:t>
      </w:r>
      <w:r w:rsidRPr="00CC5741">
        <w:rPr>
          <w:rFonts w:eastAsia="Cambria"/>
          <w:sz w:val="16"/>
        </w:rPr>
        <w:t xml:space="preserve"> and completing </w:t>
      </w:r>
      <w:r w:rsidRPr="00CC5741">
        <w:rPr>
          <w:rFonts w:eastAsia="Cambria"/>
          <w:u w:val="single"/>
        </w:rPr>
        <w:t>school</w:t>
      </w:r>
      <w:r w:rsidRPr="00CC5741">
        <w:rPr>
          <w:rFonts w:eastAsia="Cambria"/>
          <w:sz w:val="16"/>
        </w:rPr>
        <w:t xml:space="preserve">. In the late 1980s, only 72 percent of all primary-school-age children attended school; now, </w:t>
      </w:r>
      <w:r w:rsidRPr="00CC5741">
        <w:rPr>
          <w:rFonts w:eastAsia="Cambria"/>
          <w:u w:val="single"/>
        </w:rPr>
        <w:t>the figure exceeds 87 percent. Girls</w:t>
      </w:r>
      <w:r w:rsidRPr="00CC5741">
        <w:rPr>
          <w:rFonts w:eastAsia="Cambria"/>
          <w:sz w:val="16"/>
        </w:rPr>
        <w:t xml:space="preserve"> in developing countries have </w:t>
      </w:r>
      <w:r w:rsidRPr="00CC5741">
        <w:rPr>
          <w:rFonts w:eastAsia="Cambria"/>
          <w:u w:val="single"/>
        </w:rPr>
        <w:t>enjoyed the biggest gains</w:t>
      </w:r>
      <w:r w:rsidRPr="00CC5741">
        <w:rPr>
          <w:rFonts w:eastAsia="Cambria"/>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C5741">
        <w:rPr>
          <w:rFonts w:eastAsia="Cambria"/>
          <w:u w:val="single"/>
        </w:rPr>
        <w:t>in the 1980s, dictators began to fall</w:t>
      </w:r>
      <w:r w:rsidRPr="00CC5741">
        <w:rPr>
          <w:rFonts w:eastAsia="Cambria"/>
          <w:sz w:val="16"/>
        </w:rPr>
        <w:t xml:space="preserve">, a process that accelerated after the Cold War. In 1983, only 17 of 109 developing countries qualified as </w:t>
      </w:r>
      <w:r w:rsidRPr="00D32834">
        <w:rPr>
          <w:rFonts w:eastAsia="Cambria"/>
          <w:highlight w:val="cyan"/>
          <w:u w:val="single"/>
        </w:rPr>
        <w:t>democracies</w:t>
      </w:r>
      <w:r w:rsidRPr="00CC5741">
        <w:rPr>
          <w:rFonts w:eastAsia="Cambria"/>
          <w:sz w:val="16"/>
        </w:rPr>
        <w:t xml:space="preserve">, based on data from Freedom House and the Center for Systemic Peace; by 2013, the number </w:t>
      </w:r>
      <w:r w:rsidRPr="00CC5741">
        <w:rPr>
          <w:rFonts w:eastAsia="Cambria"/>
          <w:u w:val="single"/>
        </w:rPr>
        <w:t xml:space="preserve">had </w:t>
      </w:r>
      <w:r w:rsidRPr="00CC5741">
        <w:rPr>
          <w:rFonts w:eastAsia="Cambria"/>
          <w:b/>
          <w:u w:val="single"/>
          <w:bdr w:val="single" w:sz="4" w:space="0" w:color="auto"/>
        </w:rPr>
        <w:t xml:space="preserve">more than </w:t>
      </w:r>
      <w:r w:rsidRPr="00D32834">
        <w:rPr>
          <w:rFonts w:eastAsia="Cambria"/>
          <w:b/>
          <w:highlight w:val="cyan"/>
          <w:u w:val="single"/>
          <w:bdr w:val="single" w:sz="4" w:space="0" w:color="auto"/>
        </w:rPr>
        <w:t>tripled</w:t>
      </w:r>
      <w:r w:rsidRPr="00CC5741">
        <w:rPr>
          <w:rFonts w:eastAsia="Cambria"/>
          <w:sz w:val="16"/>
        </w:rPr>
        <w:t xml:space="preserve">, to 56 (and that’s not counting the many more developing countries with populations of less than one million). As those numbers suggest, </w:t>
      </w:r>
      <w:r w:rsidRPr="00CC5741">
        <w:rPr>
          <w:rFonts w:eastAsia="Cambria"/>
          <w:u w:val="single"/>
        </w:rPr>
        <w:t>power</w:t>
      </w:r>
      <w:r w:rsidRPr="00CC5741">
        <w:rPr>
          <w:rFonts w:eastAsia="Cambria"/>
          <w:sz w:val="16"/>
        </w:rPr>
        <w:t xml:space="preserve"> today </w:t>
      </w:r>
      <w:r w:rsidRPr="00CC5741">
        <w:rPr>
          <w:rFonts w:eastAsia="Cambria"/>
          <w:u w:val="single"/>
        </w:rPr>
        <w:t>is far more likely to be transferred through</w:t>
      </w:r>
      <w:r w:rsidRPr="00CC5741">
        <w:rPr>
          <w:rFonts w:eastAsia="Cambria"/>
          <w:sz w:val="16"/>
        </w:rPr>
        <w:t xml:space="preserve"> the </w:t>
      </w:r>
      <w:r w:rsidRPr="00CC5741">
        <w:rPr>
          <w:rFonts w:eastAsia="Cambria"/>
          <w:u w:val="single"/>
        </w:rPr>
        <w:t>ballot</w:t>
      </w:r>
      <w:r w:rsidRPr="00CC5741">
        <w:rPr>
          <w:rFonts w:eastAsia="Cambria"/>
          <w:sz w:val="16"/>
        </w:rPr>
        <w:t xml:space="preserve"> box </w:t>
      </w:r>
      <w:r w:rsidRPr="00CC5741">
        <w:rPr>
          <w:rFonts w:eastAsia="Cambria"/>
          <w:u w:val="single"/>
        </w:rPr>
        <w:t>than</w:t>
      </w:r>
      <w:r w:rsidRPr="00CC5741">
        <w:rPr>
          <w:rFonts w:eastAsia="Cambria"/>
          <w:sz w:val="16"/>
        </w:rPr>
        <w:t xml:space="preserve"> through </w:t>
      </w:r>
      <w:r w:rsidRPr="00CC5741">
        <w:rPr>
          <w:rFonts w:eastAsia="Cambria"/>
          <w:u w:val="single"/>
        </w:rPr>
        <w:t>violence</w:t>
      </w:r>
      <w:r w:rsidRPr="00CC5741">
        <w:rPr>
          <w:rFonts w:eastAsia="Cambria"/>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C5741">
        <w:rPr>
          <w:rFonts w:eastAsia="Cambria"/>
          <w:u w:val="single"/>
        </w:rPr>
        <w:t>individual freedoms</w:t>
      </w:r>
      <w:r w:rsidRPr="00CC5741">
        <w:rPr>
          <w:rFonts w:eastAsia="Cambria"/>
          <w:sz w:val="16"/>
        </w:rPr>
        <w:t xml:space="preserve"> and rights </w:t>
      </w:r>
      <w:r w:rsidRPr="00CC5741">
        <w:rPr>
          <w:rFonts w:eastAsia="Cambria"/>
          <w:u w:val="single"/>
        </w:rPr>
        <w:t>are honored</w:t>
      </w:r>
      <w:r w:rsidRPr="00CC5741">
        <w:rPr>
          <w:rFonts w:eastAsia="Cambria"/>
          <w:sz w:val="16"/>
        </w:rPr>
        <w:t xml:space="preserve"> to a much greater degree, </w:t>
      </w:r>
      <w:r w:rsidRPr="00CC5741">
        <w:rPr>
          <w:rFonts w:eastAsia="Cambria"/>
          <w:u w:val="single"/>
        </w:rPr>
        <w:t xml:space="preserve">human rights </w:t>
      </w:r>
      <w:r w:rsidRPr="00CC5741">
        <w:rPr>
          <w:rFonts w:eastAsia="Cambria"/>
          <w:b/>
          <w:u w:val="single"/>
        </w:rPr>
        <w:t xml:space="preserve">abuses are </w:t>
      </w:r>
      <w:r w:rsidRPr="00CC5741">
        <w:rPr>
          <w:rFonts w:eastAsia="Cambria"/>
          <w:b/>
          <w:u w:val="single"/>
          <w:bdr w:val="single" w:sz="4" w:space="0" w:color="auto"/>
        </w:rPr>
        <w:t>rarer</w:t>
      </w:r>
      <w:r w:rsidRPr="00CC5741">
        <w:rPr>
          <w:rFonts w:eastAsia="Cambria"/>
          <w:sz w:val="16"/>
        </w:rPr>
        <w:t xml:space="preserve">, and legislative bodies have more power. </w:t>
      </w:r>
      <w:r w:rsidRPr="00CC5741">
        <w:rPr>
          <w:rFonts w:eastAsia="Cambria"/>
          <w:u w:val="single"/>
        </w:rPr>
        <w:t>Yes, many</w:t>
      </w:r>
      <w:r w:rsidRPr="00CC5741">
        <w:rPr>
          <w:rFonts w:eastAsia="Cambria"/>
          <w:sz w:val="16"/>
        </w:rPr>
        <w:t xml:space="preserve"> of these new </w:t>
      </w:r>
      <w:r w:rsidRPr="00CC5741">
        <w:rPr>
          <w:rFonts w:eastAsia="Cambria"/>
          <w:u w:val="single"/>
        </w:rPr>
        <w:t>democracies have problems. And yes, the march</w:t>
      </w:r>
      <w:r w:rsidRPr="00CC5741">
        <w:rPr>
          <w:rFonts w:eastAsia="Cambria"/>
          <w:sz w:val="16"/>
        </w:rPr>
        <w:t xml:space="preserve"> toward democracy </w:t>
      </w:r>
      <w:r w:rsidRPr="00CC5741">
        <w:rPr>
          <w:rFonts w:eastAsia="Cambria"/>
          <w:u w:val="single"/>
        </w:rPr>
        <w:t>has slowed</w:t>
      </w:r>
      <w:r w:rsidRPr="00CC5741">
        <w:rPr>
          <w:rFonts w:eastAsia="Cambria"/>
          <w:sz w:val="16"/>
        </w:rPr>
        <w:t xml:space="preserve"> since 2005—and even reversed in some countries, such as Thailand and Venezuela. </w:t>
      </w:r>
      <w:r w:rsidRPr="00CC5741">
        <w:rPr>
          <w:rFonts w:eastAsia="Cambria"/>
          <w:u w:val="single"/>
        </w:rPr>
        <w:t>But in many more</w:t>
      </w:r>
      <w:r w:rsidRPr="00CC5741">
        <w:rPr>
          <w:rFonts w:eastAsia="Cambria"/>
          <w:sz w:val="16"/>
        </w:rPr>
        <w:t>—from Brazil to Mongolia to Senegal—</w:t>
      </w:r>
      <w:r w:rsidRPr="00CC5741">
        <w:rPr>
          <w:rFonts w:eastAsia="Cambria"/>
          <w:u w:val="single"/>
        </w:rPr>
        <w:t>democracy has deepened. Never</w:t>
      </w:r>
      <w:r w:rsidRPr="00CC5741">
        <w:rPr>
          <w:rFonts w:eastAsia="Cambria"/>
          <w:sz w:val="16"/>
        </w:rPr>
        <w:t xml:space="preserve"> before in history </w:t>
      </w:r>
      <w:r w:rsidRPr="00CC5741">
        <w:rPr>
          <w:rFonts w:eastAsia="Cambria"/>
          <w:u w:val="single"/>
        </w:rPr>
        <w:t xml:space="preserve">have so many </w:t>
      </w:r>
      <w:r w:rsidRPr="00CC5741">
        <w:rPr>
          <w:rFonts w:eastAsia="Cambria"/>
          <w:b/>
          <w:u w:val="single"/>
        </w:rPr>
        <w:t>developing countries been so democratic</w:t>
      </w:r>
      <w:r w:rsidRPr="00CC5741">
        <w:rPr>
          <w:rFonts w:eastAsia="Cambria"/>
          <w:u w:val="single"/>
        </w:rPr>
        <w:t>. As states</w:t>
      </w:r>
      <w:r w:rsidRPr="00CC5741">
        <w:rPr>
          <w:rFonts w:eastAsia="Cambria"/>
          <w:sz w:val="16"/>
        </w:rPr>
        <w:t xml:space="preserve"> have </w:t>
      </w:r>
      <w:r w:rsidRPr="00CC5741">
        <w:rPr>
          <w:rFonts w:eastAsia="Cambria"/>
          <w:u w:val="single"/>
        </w:rPr>
        <w:t>become</w:t>
      </w:r>
      <w:r w:rsidRPr="00CC5741">
        <w:rPr>
          <w:rFonts w:eastAsia="Cambria"/>
          <w:sz w:val="16"/>
        </w:rPr>
        <w:t xml:space="preserve"> wealthier and more </w:t>
      </w:r>
      <w:r w:rsidRPr="00CC5741">
        <w:rPr>
          <w:rFonts w:eastAsia="Cambria"/>
          <w:u w:val="single"/>
        </w:rPr>
        <w:t xml:space="preserve">democratic, </w:t>
      </w:r>
      <w:r w:rsidRPr="00CC5741">
        <w:rPr>
          <w:rFonts w:eastAsia="Cambria"/>
          <w:b/>
          <w:u w:val="single"/>
          <w:bdr w:val="single" w:sz="4" w:space="0" w:color="auto"/>
        </w:rPr>
        <w:t>conflict and violence</w:t>
      </w:r>
      <w:r w:rsidRPr="00CC5741">
        <w:rPr>
          <w:rFonts w:eastAsia="Cambria"/>
          <w:sz w:val="16"/>
        </w:rPr>
        <w:t xml:space="preserve"> within them have </w:t>
      </w:r>
      <w:r w:rsidRPr="00CC5741">
        <w:rPr>
          <w:rFonts w:eastAsia="Cambria"/>
          <w:u w:val="single"/>
        </w:rPr>
        <w:t>declined</w:t>
      </w:r>
      <w:r w:rsidRPr="00CC5741">
        <w:rPr>
          <w:rFonts w:eastAsia="Cambria"/>
          <w:sz w:val="16"/>
        </w:rPr>
        <w:t xml:space="preserve">. Those who think otherwise should remember that as recently as </w:t>
      </w:r>
      <w:r w:rsidRPr="00CC5741">
        <w:rPr>
          <w:rFonts w:eastAsia="Cambria"/>
          <w:u w:val="single"/>
        </w:rPr>
        <w:t>the 1980s and early 1990s</w:t>
      </w:r>
      <w:r w:rsidRPr="00CC5741">
        <w:rPr>
          <w:rFonts w:eastAsia="Cambria"/>
          <w:sz w:val="16"/>
        </w:rPr>
        <w:t xml:space="preserve">, much of </w:t>
      </w:r>
      <w:r w:rsidRPr="00CC5741">
        <w:rPr>
          <w:rFonts w:eastAsia="Cambria"/>
          <w:u w:val="single"/>
        </w:rPr>
        <w:t>the world was aflame, from Central America to</w:t>
      </w:r>
      <w:r w:rsidRPr="00CC5741">
        <w:rPr>
          <w:rFonts w:eastAsia="Cambria"/>
          <w:sz w:val="16"/>
        </w:rPr>
        <w:t xml:space="preserve"> Southeast Asia to </w:t>
      </w:r>
      <w:r w:rsidRPr="00CC5741">
        <w:rPr>
          <w:rFonts w:eastAsia="Cambria"/>
          <w:u w:val="single"/>
        </w:rPr>
        <w:t>West Africa. There were half as many civil wars in the last decade</w:t>
      </w:r>
      <w:r w:rsidRPr="00CC5741">
        <w:rPr>
          <w:rFonts w:eastAsia="Cambria"/>
          <w:sz w:val="16"/>
        </w:rPr>
        <w:t xml:space="preserve"> as there were in the 1980s, and the </w:t>
      </w:r>
      <w:r w:rsidRPr="00CC5741">
        <w:rPr>
          <w:rFonts w:eastAsia="Cambria"/>
          <w:u w:val="single"/>
        </w:rPr>
        <w:t xml:space="preserve">number of </w:t>
      </w:r>
      <w:r w:rsidRPr="00D32834">
        <w:rPr>
          <w:rFonts w:eastAsia="Cambria"/>
          <w:highlight w:val="cyan"/>
          <w:u w:val="single"/>
        </w:rPr>
        <w:t>people killed in</w:t>
      </w:r>
      <w:r w:rsidRPr="00CC5741">
        <w:rPr>
          <w:rFonts w:eastAsia="Cambria"/>
          <w:sz w:val="16"/>
        </w:rPr>
        <w:t xml:space="preserve"> armed </w:t>
      </w:r>
      <w:r w:rsidRPr="00D32834">
        <w:rPr>
          <w:rFonts w:eastAsia="Cambria"/>
          <w:highlight w:val="cyan"/>
          <w:u w:val="single"/>
        </w:rPr>
        <w:t xml:space="preserve">conflicts has </w:t>
      </w:r>
      <w:r w:rsidRPr="00D32834">
        <w:rPr>
          <w:rFonts w:eastAsia="Cambria"/>
          <w:b/>
          <w:highlight w:val="cyan"/>
          <w:u w:val="single"/>
          <w:bdr w:val="single" w:sz="4" w:space="0" w:color="auto"/>
        </w:rPr>
        <w:t>fallen by three-quarters</w:t>
      </w:r>
      <w:r w:rsidRPr="00CC5741">
        <w:rPr>
          <w:rFonts w:eastAsia="Cambria"/>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C5741">
        <w:rPr>
          <w:rFonts w:eastAsia="Cambria"/>
          <w:u w:val="single"/>
        </w:rPr>
        <w:t>developing countries introduced</w:t>
      </w:r>
      <w:r w:rsidRPr="00CC5741">
        <w:rPr>
          <w:rFonts w:eastAsia="Cambria"/>
          <w:sz w:val="16"/>
        </w:rPr>
        <w:t xml:space="preserve"> more </w:t>
      </w:r>
      <w:r w:rsidRPr="00CC5741">
        <w:rPr>
          <w:rFonts w:eastAsia="Cambria"/>
          <w:u w:val="single"/>
        </w:rPr>
        <w:t>market-based</w:t>
      </w:r>
      <w:r w:rsidRPr="00CC5741">
        <w:rPr>
          <w:rFonts w:eastAsia="Cambria"/>
          <w:sz w:val="16"/>
        </w:rPr>
        <w:t xml:space="preserve"> economic </w:t>
      </w:r>
      <w:r w:rsidRPr="00CC5741">
        <w:rPr>
          <w:rFonts w:eastAsia="Cambria"/>
          <w:u w:val="single"/>
        </w:rPr>
        <w:t>systems and</w:t>
      </w:r>
      <w:r w:rsidRPr="00CC5741">
        <w:rPr>
          <w:rFonts w:eastAsia="Cambria"/>
          <w:sz w:val="16"/>
        </w:rPr>
        <w:t xml:space="preserve"> more </w:t>
      </w:r>
      <w:r w:rsidRPr="00CC5741">
        <w:rPr>
          <w:rFonts w:eastAsia="Cambria"/>
          <w:u w:val="single"/>
        </w:rPr>
        <w:t>democracy</w:t>
      </w:r>
      <w:r w:rsidRPr="00CC5741">
        <w:rPr>
          <w:rFonts w:eastAsia="Cambria"/>
          <w:sz w:val="16"/>
        </w:rPr>
        <w:t xml:space="preserve">. Second, </w:t>
      </w:r>
      <w:r w:rsidRPr="00CC5741">
        <w:rPr>
          <w:rFonts w:eastAsia="Cambria"/>
          <w:u w:val="single"/>
        </w:rPr>
        <w:t>globalization created vast</w:t>
      </w:r>
      <w:r w:rsidRPr="00CC5741">
        <w:rPr>
          <w:rFonts w:eastAsia="Cambria"/>
          <w:sz w:val="16"/>
        </w:rPr>
        <w:t xml:space="preserve"> new opportunities for economic </w:t>
      </w:r>
      <w:r w:rsidRPr="00CC5741">
        <w:rPr>
          <w:rFonts w:eastAsia="Cambria"/>
          <w:u w:val="single"/>
        </w:rPr>
        <w:t>growth. Increased flows of</w:t>
      </w:r>
      <w:r w:rsidRPr="00CC5741">
        <w:rPr>
          <w:rFonts w:eastAsia="Cambria"/>
          <w:sz w:val="16"/>
        </w:rPr>
        <w:t xml:space="preserve"> trade, </w:t>
      </w:r>
      <w:r w:rsidRPr="00CC5741">
        <w:rPr>
          <w:rFonts w:eastAsia="Cambria"/>
          <w:u w:val="single"/>
        </w:rPr>
        <w:t>investment</w:t>
      </w:r>
      <w:r w:rsidRPr="00CC5741">
        <w:rPr>
          <w:rFonts w:eastAsia="Cambria"/>
          <w:sz w:val="16"/>
        </w:rPr>
        <w:t xml:space="preserve">, information, and technology created more jobs and </w:t>
      </w:r>
      <w:r w:rsidRPr="00CC5741">
        <w:rPr>
          <w:rFonts w:eastAsia="Cambria"/>
          <w:u w:val="single"/>
        </w:rPr>
        <w:t>improved living standards</w:t>
      </w:r>
      <w:r w:rsidRPr="00CC5741">
        <w:rPr>
          <w:rFonts w:eastAsia="Cambria"/>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C5741">
        <w:rPr>
          <w:rFonts w:eastAsia="Cambria"/>
          <w:b/>
          <w:u w:val="single"/>
          <w:bdr w:val="single" w:sz="4" w:space="0" w:color="auto"/>
        </w:rPr>
        <w:t>incredibly wide-ranging progress</w:t>
      </w:r>
      <w:r w:rsidRPr="00CC5741">
        <w:rPr>
          <w:rFonts w:eastAsia="Cambria"/>
          <w:u w:val="single"/>
        </w:rPr>
        <w:t xml:space="preserve"> should not obscure</w:t>
      </w:r>
      <w:r w:rsidRPr="00CC5741">
        <w:rPr>
          <w:rFonts w:eastAsia="Cambria"/>
          <w:sz w:val="16"/>
        </w:rPr>
        <w:t xml:space="preserve"> the considerable </w:t>
      </w:r>
      <w:r w:rsidRPr="00CC5741">
        <w:rPr>
          <w:rFonts w:eastAsia="Cambria"/>
          <w:u w:val="single"/>
        </w:rPr>
        <w:t>work that remains</w:t>
      </w:r>
      <w:r w:rsidRPr="00CC5741">
        <w:rPr>
          <w:rFonts w:eastAsia="Cambria"/>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C5741">
        <w:rPr>
          <w:rFonts w:eastAsia="Cambria"/>
          <w:u w:val="single"/>
        </w:rPr>
        <w:t xml:space="preserve">an </w:t>
      </w:r>
      <w:r w:rsidRPr="00CC5741">
        <w:rPr>
          <w:rFonts w:eastAsia="Cambria"/>
          <w:b/>
          <w:u w:val="single"/>
          <w:bdr w:val="single" w:sz="4" w:space="0" w:color="auto"/>
        </w:rPr>
        <w:t>enormous transformation</w:t>
      </w:r>
      <w:r w:rsidRPr="00CC5741">
        <w:rPr>
          <w:rFonts w:eastAsia="Cambria"/>
          <w:u w:val="single"/>
        </w:rPr>
        <w:t xml:space="preserve"> is under way</w:t>
      </w:r>
      <w:r w:rsidRPr="00CC5741">
        <w:rPr>
          <w:rFonts w:eastAsia="Cambria"/>
          <w:sz w:val="16"/>
        </w:rPr>
        <w:t xml:space="preserve">—one </w:t>
      </w:r>
      <w:r w:rsidRPr="00CC5741">
        <w:rPr>
          <w:rFonts w:eastAsia="Cambria"/>
          <w:u w:val="single"/>
        </w:rPr>
        <w:t>that has already</w:t>
      </w:r>
      <w:r w:rsidRPr="00CC5741">
        <w:rPr>
          <w:rFonts w:eastAsia="Cambria"/>
          <w:sz w:val="16"/>
        </w:rPr>
        <w:t xml:space="preserve"> substantially </w:t>
      </w:r>
      <w:r w:rsidRPr="00CC5741">
        <w:rPr>
          <w:rFonts w:eastAsia="Cambria"/>
          <w:u w:val="single"/>
        </w:rPr>
        <w:t>improved</w:t>
      </w:r>
      <w:r w:rsidRPr="00CC5741">
        <w:rPr>
          <w:rFonts w:eastAsia="Cambria"/>
          <w:sz w:val="16"/>
        </w:rPr>
        <w:t xml:space="preserve"> the lives of </w:t>
      </w:r>
      <w:r w:rsidRPr="00CC5741">
        <w:rPr>
          <w:rFonts w:eastAsia="Cambria"/>
          <w:u w:val="single"/>
        </w:rPr>
        <w:t>hundreds of millions of people</w:t>
      </w:r>
      <w:r w:rsidRPr="00CC5741">
        <w:rPr>
          <w:rFonts w:eastAsia="Cambria"/>
          <w:sz w:val="16"/>
        </w:rPr>
        <w:t xml:space="preserve">. WIN-WIN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w:t>
      </w:r>
      <w:r w:rsidRPr="00CC5741">
        <w:rPr>
          <w:rFonts w:eastAsia="Cambria"/>
          <w:sz w:val="16"/>
        </w:rPr>
        <w:t xml:space="preserve"> welcome and </w:t>
      </w:r>
      <w:r w:rsidRPr="00CC5741">
        <w:rPr>
          <w:rFonts w:eastAsia="Cambria"/>
          <w:u w:val="single"/>
        </w:rPr>
        <w:t>encourage this progress</w:t>
      </w:r>
      <w:r w:rsidRPr="00CC5741">
        <w:rPr>
          <w:rFonts w:eastAsia="Cambria"/>
          <w:sz w:val="16"/>
        </w:rPr>
        <w:t xml:space="preserve">. For starters, broad-based </w:t>
      </w:r>
      <w:r w:rsidRPr="00CC5741">
        <w:rPr>
          <w:rFonts w:eastAsia="Cambria"/>
          <w:u w:val="single"/>
        </w:rPr>
        <w:t xml:space="preserve">development </w:t>
      </w:r>
      <w:r w:rsidRPr="00CC5741">
        <w:rPr>
          <w:rFonts w:eastAsia="Cambria"/>
          <w:b/>
          <w:u w:val="single"/>
        </w:rPr>
        <w:t>enhances global security</w:t>
      </w:r>
      <w:r w:rsidRPr="00CC5741">
        <w:rPr>
          <w:rFonts w:eastAsia="Cambria"/>
          <w:sz w:val="16"/>
        </w:rPr>
        <w:t xml:space="preserve">. It is not true that poverty necessarily breeds terrorism, as some argue—after all, most poor people are not terrorists, and many terrorists are not poor. But it is true that </w:t>
      </w:r>
      <w:r w:rsidRPr="00CC5741">
        <w:rPr>
          <w:rFonts w:eastAsia="Cambria"/>
          <w:u w:val="single"/>
        </w:rPr>
        <w:t>poor states tend to be</w:t>
      </w:r>
      <w:r w:rsidRPr="00CC5741">
        <w:rPr>
          <w:rFonts w:eastAsia="Cambria"/>
          <w:sz w:val="16"/>
        </w:rPr>
        <w:t xml:space="preserve"> weak states </w:t>
      </w:r>
      <w:r w:rsidRPr="00CC5741">
        <w:rPr>
          <w:rFonts w:eastAsia="Cambria"/>
          <w:u w:val="single"/>
        </w:rPr>
        <w:t xml:space="preserve">unable to prevent </w:t>
      </w:r>
      <w:r w:rsidRPr="00CC5741">
        <w:rPr>
          <w:rFonts w:eastAsia="Cambria"/>
          <w:b/>
          <w:u w:val="single"/>
        </w:rPr>
        <w:t>terrorist and criminal networks</w:t>
      </w:r>
      <w:r w:rsidRPr="00CC5741">
        <w:rPr>
          <w:rFonts w:eastAsia="Cambria"/>
          <w:sz w:val="16"/>
        </w:rPr>
        <w:t xml:space="preserve"> from operating on their soil. </w:t>
      </w:r>
      <w:r w:rsidRPr="00CC5741">
        <w:rPr>
          <w:rFonts w:eastAsia="Cambria"/>
          <w:u w:val="single"/>
        </w:rPr>
        <w:t>Sustained development strengthens</w:t>
      </w:r>
      <w:r w:rsidRPr="00CC5741">
        <w:rPr>
          <w:rFonts w:eastAsia="Cambria"/>
          <w:sz w:val="16"/>
        </w:rPr>
        <w:t xml:space="preserve"> government </w:t>
      </w:r>
      <w:r w:rsidRPr="00CC5741">
        <w:rPr>
          <w:rFonts w:eastAsia="Cambria"/>
          <w:u w:val="single"/>
        </w:rPr>
        <w:t>institutions</w:t>
      </w:r>
      <w:r w:rsidRPr="00CC5741">
        <w:rPr>
          <w:rFonts w:eastAsia="Cambria"/>
          <w:u w:val="single"/>
        </w:rPr>
        <w:tab/>
        <w:t xml:space="preserve"> and reduces</w:t>
      </w:r>
      <w:r w:rsidRPr="00CC5741">
        <w:rPr>
          <w:rFonts w:eastAsia="Cambria"/>
          <w:sz w:val="16"/>
        </w:rPr>
        <w:t xml:space="preserve"> the need for outside </w:t>
      </w:r>
      <w:r w:rsidRPr="00CC5741">
        <w:rPr>
          <w:rFonts w:eastAsia="Cambria"/>
          <w:u w:val="single"/>
        </w:rPr>
        <w:t>intervention</w:t>
      </w:r>
      <w:r w:rsidRPr="00CC5741">
        <w:rPr>
          <w:rFonts w:eastAsia="Cambria"/>
          <w:sz w:val="16"/>
        </w:rPr>
        <w:t xml:space="preserve">. As former U.S. Secretary of Defense Robert Gates put it, “Development is a lot cheaper than sending soldiers.” </w:t>
      </w:r>
      <w:r w:rsidRPr="00CC5741">
        <w:rPr>
          <w:rFonts w:eastAsia="Cambria"/>
          <w:u w:val="single"/>
        </w:rPr>
        <w:t>Development</w:t>
      </w:r>
      <w:r w:rsidRPr="00CC5741">
        <w:rPr>
          <w:rFonts w:eastAsia="Cambria"/>
          <w:sz w:val="16"/>
        </w:rPr>
        <w:t xml:space="preserve"> also </w:t>
      </w:r>
      <w:r w:rsidRPr="00CC5741">
        <w:rPr>
          <w:rFonts w:eastAsia="Cambria"/>
          <w:u w:val="single"/>
        </w:rPr>
        <w:t>builds</w:t>
      </w:r>
      <w:r w:rsidRPr="00CC5741">
        <w:rPr>
          <w:rFonts w:eastAsia="Cambria"/>
          <w:sz w:val="16"/>
        </w:rPr>
        <w:t xml:space="preserve"> states’ </w:t>
      </w:r>
      <w:r w:rsidRPr="00CC5741">
        <w:rPr>
          <w:rFonts w:eastAsia="Cambria"/>
          <w:u w:val="single"/>
        </w:rPr>
        <w:t>capacities to fight pandemic</w:t>
      </w:r>
      <w:r w:rsidRPr="00CC5741">
        <w:rPr>
          <w:rFonts w:eastAsia="Cambria"/>
          <w:sz w:val="16"/>
        </w:rPr>
        <w:t xml:space="preserve"> disease. </w:t>
      </w:r>
      <w:r w:rsidRPr="00CC5741">
        <w:rPr>
          <w:rFonts w:eastAsia="Cambria"/>
          <w:u w:val="single"/>
        </w:rPr>
        <w:t xml:space="preserve">Guinea, Liberia, and Sierra Leone </w:t>
      </w:r>
      <w:r w:rsidRPr="00CC5741">
        <w:rPr>
          <w:rFonts w:eastAsia="Cambria"/>
          <w:u w:val="single"/>
        </w:rPr>
        <w:lastRenderedPageBreak/>
        <w:t>were overwhelmed by Ebola</w:t>
      </w:r>
      <w:r w:rsidRPr="00CC5741">
        <w:rPr>
          <w:rFonts w:eastAsia="Cambria"/>
          <w:sz w:val="16"/>
        </w:rPr>
        <w:t xml:space="preserve"> in 2014 largely because they all had weak health systems. The same was true in many of the countries hit hardest by the HIV/AIDS epidemic decades ago. </w:t>
      </w:r>
      <w:r w:rsidRPr="00D32834">
        <w:rPr>
          <w:rFonts w:eastAsia="Cambria"/>
          <w:highlight w:val="cyan"/>
          <w:u w:val="single"/>
        </w:rPr>
        <w:t>As poor countries grow wealthier</w:t>
      </w:r>
      <w:r w:rsidRPr="00CC5741">
        <w:rPr>
          <w:rFonts w:eastAsia="Cambria"/>
          <w:sz w:val="16"/>
        </w:rPr>
        <w:t xml:space="preserve">, however, </w:t>
      </w:r>
      <w:r w:rsidRPr="00D32834">
        <w:rPr>
          <w:rFonts w:eastAsia="Cambria"/>
          <w:highlight w:val="cyan"/>
          <w:u w:val="single"/>
        </w:rPr>
        <w:t>they</w:t>
      </w:r>
      <w:r w:rsidRPr="00CC5741">
        <w:rPr>
          <w:rFonts w:eastAsia="Cambria"/>
          <w:u w:val="single"/>
        </w:rPr>
        <w:t xml:space="preserve"> become better equipped to </w:t>
      </w:r>
      <w:r w:rsidRPr="00D32834">
        <w:rPr>
          <w:rFonts w:eastAsia="Cambria"/>
          <w:b/>
          <w:highlight w:val="cyan"/>
          <w:u w:val="single"/>
          <w:bdr w:val="single" w:sz="4" w:space="0" w:color="auto"/>
        </w:rPr>
        <w:t>fight diseases</w:t>
      </w:r>
      <w:r w:rsidRPr="00CC5741">
        <w:rPr>
          <w:rFonts w:eastAsia="Cambria"/>
          <w:sz w:val="16"/>
        </w:rPr>
        <w:t xml:space="preserve"> that can spread quickly beyond their borders. A more prosperous developing world also benefits the U.S. economy. The spread of economic </w:t>
      </w:r>
      <w:r w:rsidRPr="00CC5741">
        <w:rPr>
          <w:rFonts w:eastAsia="Cambria"/>
          <w:u w:val="single"/>
        </w:rPr>
        <w:t xml:space="preserve">growth </w:t>
      </w:r>
      <w:r w:rsidRPr="00CC5741">
        <w:rPr>
          <w:rFonts w:eastAsia="Cambria"/>
          <w:u w:val="single"/>
          <w:bdr w:val="single" w:sz="4" w:space="0" w:color="auto"/>
        </w:rPr>
        <w:t xml:space="preserve">creates </w:t>
      </w:r>
      <w:r w:rsidRPr="00CC5741">
        <w:rPr>
          <w:rFonts w:eastAsia="Cambria"/>
          <w:b/>
          <w:u w:val="single"/>
          <w:bdr w:val="single" w:sz="4" w:space="0" w:color="auto"/>
        </w:rPr>
        <w:t>new markets</w:t>
      </w:r>
      <w:r w:rsidRPr="00CC5741">
        <w:rPr>
          <w:rFonts w:eastAsia="Cambria"/>
          <w:sz w:val="16"/>
        </w:rPr>
        <w:t xml:space="preserve"> for American businesses not just in China but also </w:t>
      </w:r>
      <w:r w:rsidRPr="00CC5741">
        <w:rPr>
          <w:rFonts w:eastAsia="Cambria"/>
          <w:u w:val="single"/>
        </w:rPr>
        <w:t>in Brazil, Indonesia, South Africa, and beyond</w:t>
      </w:r>
      <w:r w:rsidRPr="00CC5741">
        <w:rPr>
          <w:rFonts w:eastAsia="Cambria"/>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C5741">
        <w:rPr>
          <w:rFonts w:eastAsia="Cambria"/>
          <w:u w:val="single"/>
        </w:rPr>
        <w:t>such states accounted for</w:t>
      </w:r>
      <w:r w:rsidRPr="00CC5741">
        <w:rPr>
          <w:rFonts w:eastAsia="Cambria"/>
          <w:sz w:val="16"/>
        </w:rPr>
        <w:t xml:space="preserve"> one-third of the global economy; today, their share is </w:t>
      </w:r>
      <w:r w:rsidRPr="00CC5741">
        <w:rPr>
          <w:rFonts w:eastAsia="Cambria"/>
          <w:u w:val="single"/>
        </w:rPr>
        <w:t>half</w:t>
      </w:r>
      <w:r w:rsidRPr="00CC5741">
        <w:rPr>
          <w:rFonts w:eastAsia="Cambria"/>
          <w:sz w:val="16"/>
        </w:rPr>
        <w:t xml:space="preserve">, and they purchase more than half </w:t>
      </w:r>
      <w:r w:rsidRPr="00CC5741">
        <w:rPr>
          <w:rFonts w:eastAsia="Cambria"/>
          <w:u w:val="single"/>
        </w:rPr>
        <w:t>of</w:t>
      </w:r>
      <w:r w:rsidRPr="00CC5741">
        <w:rPr>
          <w:rFonts w:eastAsia="Cambria"/>
          <w:sz w:val="16"/>
        </w:rPr>
        <w:t xml:space="preserve"> U.S. </w:t>
      </w:r>
      <w:r w:rsidRPr="00CC5741">
        <w:rPr>
          <w:rFonts w:eastAsia="Cambria"/>
          <w:u w:val="single"/>
        </w:rPr>
        <w:t>exports</w:t>
      </w:r>
      <w:r w:rsidRPr="00CC5741">
        <w:rPr>
          <w:rFonts w:eastAsia="Cambria"/>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C5741">
        <w:rPr>
          <w:rFonts w:eastAsia="Cambria"/>
          <w:u w:val="single"/>
        </w:rPr>
        <w:t>developing countries are increasingly coming up with</w:t>
      </w:r>
      <w:r w:rsidRPr="00CC5741">
        <w:rPr>
          <w:rFonts w:eastAsia="Cambria"/>
          <w:sz w:val="16"/>
        </w:rPr>
        <w:t xml:space="preserve"> their own </w:t>
      </w:r>
      <w:r w:rsidRPr="00CC5741">
        <w:rPr>
          <w:rFonts w:eastAsia="Cambria"/>
          <w:b/>
          <w:u w:val="single"/>
          <w:bdr w:val="single" w:sz="4" w:space="0" w:color="auto"/>
        </w:rPr>
        <w:t>innovations</w:t>
      </w:r>
      <w:r w:rsidRPr="00CC5741">
        <w:rPr>
          <w:rFonts w:eastAsia="Cambria"/>
          <w:u w:val="single"/>
          <w:bdr w:val="single" w:sz="4" w:space="0" w:color="auto"/>
        </w:rPr>
        <w:t xml:space="preserve"> and </w:t>
      </w:r>
      <w:r w:rsidRPr="00CC5741">
        <w:rPr>
          <w:rFonts w:eastAsia="Cambria"/>
          <w:b/>
          <w:u w:val="single"/>
          <w:bdr w:val="single" w:sz="4" w:space="0" w:color="auto"/>
        </w:rPr>
        <w:t>technologies</w:t>
      </w:r>
      <w:r w:rsidRPr="00CC5741">
        <w:rPr>
          <w:rFonts w:eastAsia="Cambria"/>
          <w:u w:val="single"/>
        </w:rPr>
        <w:t>, in medicine, agriculture, energy</w:t>
      </w:r>
      <w:r w:rsidRPr="00CC5741">
        <w:rPr>
          <w:rFonts w:eastAsia="Cambria"/>
          <w:sz w:val="16"/>
        </w:rPr>
        <w:t xml:space="preserve">, and more.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 respond</w:t>
      </w:r>
      <w:r w:rsidRPr="00CC5741">
        <w:rPr>
          <w:rFonts w:eastAsia="Cambria"/>
          <w:sz w:val="16"/>
        </w:rPr>
        <w:t xml:space="preserve"> to this growing competition not with protectionism but </w:t>
      </w:r>
      <w:r w:rsidRPr="00CC5741">
        <w:rPr>
          <w:rFonts w:eastAsia="Cambria"/>
          <w:u w:val="single"/>
        </w:rPr>
        <w:t>by strengthening its</w:t>
      </w:r>
      <w:r w:rsidRPr="00CC5741">
        <w:rPr>
          <w:rFonts w:eastAsia="Cambria"/>
          <w:sz w:val="16"/>
        </w:rPr>
        <w:t xml:space="preserve"> own </w:t>
      </w:r>
      <w:r w:rsidRPr="00CC5741">
        <w:rPr>
          <w:rFonts w:eastAsia="Cambria"/>
          <w:u w:val="single"/>
        </w:rPr>
        <w:t>capacities: rebuilding</w:t>
      </w:r>
      <w:r w:rsidRPr="00CC5741">
        <w:rPr>
          <w:rFonts w:eastAsia="Cambria"/>
          <w:sz w:val="16"/>
        </w:rPr>
        <w:t xml:space="preserve"> its </w:t>
      </w:r>
      <w:r w:rsidRPr="00CC5741">
        <w:rPr>
          <w:rFonts w:eastAsia="Cambria"/>
          <w:b/>
          <w:u w:val="single"/>
          <w:bdr w:val="single" w:sz="4" w:space="0" w:color="auto"/>
        </w:rPr>
        <w:t>infrastructure</w:t>
      </w:r>
      <w:r w:rsidRPr="00CC5741">
        <w:rPr>
          <w:rFonts w:eastAsia="Cambria"/>
          <w:b/>
          <w:u w:val="single"/>
        </w:rPr>
        <w:t>, improving</w:t>
      </w:r>
      <w:r w:rsidRPr="00CC5741">
        <w:rPr>
          <w:rFonts w:eastAsia="Cambria"/>
          <w:sz w:val="16"/>
        </w:rPr>
        <w:t xml:space="preserve"> its </w:t>
      </w:r>
      <w:r w:rsidRPr="00CC5741">
        <w:rPr>
          <w:rFonts w:eastAsia="Cambria"/>
          <w:b/>
          <w:u w:val="single"/>
        </w:rPr>
        <w:t>educational</w:t>
      </w:r>
      <w:r w:rsidRPr="00CC5741">
        <w:rPr>
          <w:rFonts w:eastAsia="Cambria"/>
          <w:sz w:val="16"/>
        </w:rPr>
        <w:t xml:space="preserve"> system, </w:t>
      </w:r>
      <w:r w:rsidRPr="00CC5741">
        <w:rPr>
          <w:rFonts w:eastAsia="Cambria"/>
          <w:u w:val="single"/>
        </w:rPr>
        <w:t>and investing in</w:t>
      </w:r>
      <w:r w:rsidRPr="00CC5741">
        <w:rPr>
          <w:rFonts w:eastAsia="Cambria"/>
          <w:sz w:val="16"/>
        </w:rPr>
        <w:t xml:space="preserve"> new </w:t>
      </w:r>
      <w:r w:rsidRPr="00CC5741">
        <w:rPr>
          <w:rFonts w:eastAsia="Cambria"/>
          <w:u w:val="single"/>
        </w:rPr>
        <w:t>technologies</w:t>
      </w:r>
      <w:r w:rsidRPr="00CC5741">
        <w:rPr>
          <w:rFonts w:eastAsia="Cambria"/>
          <w:sz w:val="16"/>
        </w:rPr>
        <w:t xml:space="preserve">. Finally, </w:t>
      </w:r>
      <w:r w:rsidRPr="00CC5741">
        <w:rPr>
          <w:rFonts w:eastAsia="Cambria"/>
          <w:u w:val="single"/>
        </w:rPr>
        <w:t>development helps</w:t>
      </w:r>
      <w:r w:rsidRPr="00CC5741">
        <w:rPr>
          <w:rFonts w:eastAsia="Cambria"/>
          <w:sz w:val="16"/>
        </w:rPr>
        <w:t xml:space="preserve"> spread and </w:t>
      </w:r>
      <w:r w:rsidRPr="00CC5741">
        <w:rPr>
          <w:rFonts w:eastAsia="Cambria"/>
          <w:u w:val="single"/>
        </w:rPr>
        <w:t>deepen</w:t>
      </w:r>
      <w:r w:rsidRPr="00CC5741">
        <w:rPr>
          <w:rFonts w:eastAsia="Cambria"/>
          <w:sz w:val="16"/>
        </w:rPr>
        <w:t xml:space="preserve"> the values that Americans hold dear: openness, economic opportunity, democracy, and freedom. These values tend to go hand in hand with growing </w:t>
      </w:r>
      <w:r w:rsidRPr="00CC5741">
        <w:rPr>
          <w:rFonts w:eastAsia="Cambria"/>
          <w:u w:val="single"/>
        </w:rPr>
        <w:t>prosperity</w:t>
      </w:r>
      <w:r w:rsidRPr="00CC5741">
        <w:rPr>
          <w:rFonts w:eastAsia="Cambria"/>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C5741">
        <w:rPr>
          <w:rFonts w:eastAsia="Cambria"/>
          <w:u w:val="single"/>
        </w:rPr>
        <w:t xml:space="preserve">other countries seek to </w:t>
      </w:r>
      <w:r w:rsidRPr="00CC5741">
        <w:rPr>
          <w:rFonts w:eastAsia="Cambria"/>
          <w:b/>
          <w:u w:val="single"/>
        </w:rPr>
        <w:t>emulate the model</w:t>
      </w:r>
      <w:r w:rsidRPr="00CC5741">
        <w:rPr>
          <w:rFonts w:eastAsia="Cambria"/>
          <w:u w:val="single"/>
        </w:rPr>
        <w:t>. The U</w:t>
      </w:r>
      <w:r w:rsidRPr="00CC5741">
        <w:rPr>
          <w:rFonts w:eastAsia="Cambria"/>
          <w:sz w:val="16"/>
        </w:rPr>
        <w:t xml:space="preserve">nited </w:t>
      </w:r>
      <w:r w:rsidRPr="00CC5741">
        <w:rPr>
          <w:rFonts w:eastAsia="Cambria"/>
          <w:u w:val="single"/>
        </w:rPr>
        <w:t>S</w:t>
      </w:r>
      <w:r w:rsidRPr="00CC5741">
        <w:rPr>
          <w:rFonts w:eastAsia="Cambria"/>
          <w:sz w:val="16"/>
        </w:rPr>
        <w:t xml:space="preserve">tates and Europe have a strong self-interest in encouraging this process, since it </w:t>
      </w:r>
      <w:r w:rsidRPr="00CC5741">
        <w:rPr>
          <w:rFonts w:eastAsia="Cambria"/>
          <w:u w:val="single"/>
        </w:rPr>
        <w:t>will enhance global stability</w:t>
      </w:r>
      <w:r w:rsidRPr="00CC5741">
        <w:rPr>
          <w:rFonts w:eastAsia="Cambria"/>
          <w:sz w:val="16"/>
        </w:rPr>
        <w:t xml:space="preserve"> and add to the number of like-minded partners that can help address future challenges. SUSTAINING THE SURGE What makes all </w:t>
      </w:r>
      <w:r w:rsidRPr="00CC5741">
        <w:rPr>
          <w:rFonts w:eastAsia="Cambria"/>
          <w:u w:val="single"/>
        </w:rPr>
        <w:t>this progress</w:t>
      </w:r>
      <w:r w:rsidRPr="00CC5741">
        <w:rPr>
          <w:rFonts w:eastAsia="Cambria"/>
          <w:sz w:val="16"/>
        </w:rPr>
        <w:t xml:space="preserve"> especially impressive is that it </w:t>
      </w:r>
      <w:r w:rsidRPr="00CC5741">
        <w:rPr>
          <w:rFonts w:eastAsia="Cambria"/>
          <w:u w:val="single"/>
        </w:rPr>
        <w:t>has continued despite</w:t>
      </w:r>
      <w:r w:rsidRPr="00CC5741">
        <w:rPr>
          <w:rFonts w:eastAsia="Cambria"/>
          <w:sz w:val="16"/>
        </w:rPr>
        <w:t xml:space="preserve"> a number of </w:t>
      </w:r>
      <w:r w:rsidRPr="00CC5741">
        <w:rPr>
          <w:rFonts w:eastAsia="Cambria"/>
          <w:u w:val="single"/>
        </w:rPr>
        <w:t>major shocks</w:t>
      </w:r>
      <w:r w:rsidRPr="00CC5741">
        <w:rPr>
          <w:rFonts w:eastAsia="Cambria"/>
          <w:sz w:val="16"/>
        </w:rPr>
        <w:t xml:space="preserve"> that in an earlier age could well have stopped it: </w:t>
      </w:r>
      <w:r w:rsidRPr="00CC5741">
        <w:rPr>
          <w:rFonts w:eastAsia="Cambria"/>
          <w:u w:val="single"/>
        </w:rPr>
        <w:t>the outbreak of the HIV</w:t>
      </w:r>
      <w:r w:rsidRPr="00CC5741">
        <w:rPr>
          <w:rFonts w:eastAsia="Cambria"/>
          <w:sz w:val="16"/>
        </w:rPr>
        <w:t xml:space="preserve">/AIDS pandemic in the 1980s, </w:t>
      </w:r>
      <w:r w:rsidRPr="00CC5741">
        <w:rPr>
          <w:rFonts w:eastAsia="Cambria"/>
          <w:u w:val="single"/>
        </w:rPr>
        <w:t>the Asian financial crisis</w:t>
      </w:r>
      <w:r w:rsidRPr="00CC5741">
        <w:rPr>
          <w:rFonts w:eastAsia="Cambria"/>
          <w:sz w:val="16"/>
        </w:rPr>
        <w:t xml:space="preserve"> in 1997–98, the </w:t>
      </w:r>
      <w:r w:rsidRPr="00CC5741">
        <w:rPr>
          <w:rFonts w:eastAsia="Cambria"/>
          <w:u w:val="single"/>
        </w:rPr>
        <w:t>9/11</w:t>
      </w:r>
      <w:r w:rsidRPr="00CC5741">
        <w:rPr>
          <w:rFonts w:eastAsia="Cambria"/>
          <w:sz w:val="16"/>
        </w:rPr>
        <w:t xml:space="preserve"> attacks, </w:t>
      </w:r>
      <w:r w:rsidRPr="00CC5741">
        <w:rPr>
          <w:rFonts w:eastAsia="Cambria"/>
          <w:u w:val="single"/>
        </w:rPr>
        <w:t>the global food crisis</w:t>
      </w:r>
      <w:r w:rsidRPr="00CC5741">
        <w:rPr>
          <w:rFonts w:eastAsia="Cambria"/>
          <w:sz w:val="16"/>
        </w:rPr>
        <w:t xml:space="preserve"> of 2007–8, </w:t>
      </w:r>
      <w:r w:rsidRPr="00CC5741">
        <w:rPr>
          <w:rFonts w:eastAsia="Cambria"/>
          <w:u w:val="single"/>
        </w:rPr>
        <w:t>and</w:t>
      </w:r>
      <w:r w:rsidRPr="00CC5741">
        <w:rPr>
          <w:rFonts w:eastAsia="Cambria"/>
          <w:sz w:val="16"/>
        </w:rPr>
        <w:t xml:space="preserve"> the global financial crisis of </w:t>
      </w:r>
      <w:r w:rsidRPr="00CC5741">
        <w:rPr>
          <w:rFonts w:eastAsia="Cambria"/>
          <w:u w:val="single"/>
        </w:rPr>
        <w:t>2008</w:t>
      </w:r>
      <w:r w:rsidRPr="00CC5741">
        <w:rPr>
          <w:rFonts w:eastAsia="Cambria"/>
          <w:sz w:val="16"/>
        </w:rPr>
        <w:t xml:space="preserve">. In each case, pundits predicted that the disaster of the day would set back progress. Yet in each case, the </w:t>
      </w:r>
      <w:r w:rsidRPr="00CC5741">
        <w:rPr>
          <w:rFonts w:eastAsia="Cambria"/>
          <w:u w:val="single"/>
        </w:rPr>
        <w:t>gains</w:t>
      </w:r>
      <w:r w:rsidRPr="00CC5741">
        <w:rPr>
          <w:rFonts w:eastAsia="Cambria"/>
          <w:sz w:val="16"/>
        </w:rPr>
        <w:t xml:space="preserve"> continued. There are good reasons to believe they </w:t>
      </w:r>
      <w:r w:rsidRPr="00CC5741">
        <w:rPr>
          <w:rFonts w:eastAsia="Cambria"/>
          <w:u w:val="single"/>
        </w:rPr>
        <w:t>can continue well into the future</w:t>
      </w:r>
      <w:r w:rsidRPr="00CC5741">
        <w:rPr>
          <w:rFonts w:eastAsia="Cambria"/>
          <w:sz w:val="16"/>
        </w:rPr>
        <w:t xml:space="preserve">. The </w:t>
      </w:r>
      <w:r w:rsidRPr="00CC5741">
        <w:rPr>
          <w:rFonts w:eastAsia="Cambria"/>
          <w:u w:val="single"/>
        </w:rPr>
        <w:t>forces that sparked</w:t>
      </w:r>
      <w:r w:rsidRPr="00CC5741">
        <w:rPr>
          <w:rFonts w:eastAsia="Cambria"/>
          <w:sz w:val="16"/>
        </w:rPr>
        <w:t xml:space="preserve"> these </w:t>
      </w:r>
      <w:r w:rsidRPr="00CC5741">
        <w:rPr>
          <w:rFonts w:eastAsia="Cambria"/>
          <w:b/>
          <w:u w:val="single"/>
          <w:bdr w:val="single" w:sz="4" w:space="0" w:color="auto"/>
        </w:rPr>
        <w:t>changes were fundamental</w:t>
      </w:r>
      <w:r w:rsidRPr="00CC5741">
        <w:rPr>
          <w:rFonts w:eastAsia="Cambria"/>
          <w:u w:val="single"/>
        </w:rPr>
        <w:t>, not transitory. Governments have</w:t>
      </w:r>
      <w:r w:rsidRPr="00CC5741">
        <w:rPr>
          <w:rFonts w:eastAsia="Cambria"/>
          <w:sz w:val="16"/>
        </w:rPr>
        <w:t xml:space="preserve"> learned from their mistakes and </w:t>
      </w:r>
      <w:r w:rsidRPr="00CC5741">
        <w:rPr>
          <w:rFonts w:eastAsia="Cambria"/>
          <w:u w:val="single"/>
        </w:rPr>
        <w:t>gotten much better at managing inevitable downturns. Global integration has made critical technologies available</w:t>
      </w:r>
      <w:r w:rsidRPr="00CC5741">
        <w:rPr>
          <w:rFonts w:eastAsia="Cambria"/>
          <w:sz w:val="16"/>
        </w:rPr>
        <w:t xml:space="preserve"> to more and more people. </w:t>
      </w:r>
      <w:r w:rsidRPr="00CC5741">
        <w:rPr>
          <w:rFonts w:eastAsia="Cambria"/>
          <w:b/>
          <w:u w:val="single"/>
        </w:rPr>
        <w:t xml:space="preserve">State </w:t>
      </w:r>
      <w:r w:rsidRPr="00CC5741">
        <w:rPr>
          <w:rFonts w:eastAsia="Cambria"/>
          <w:b/>
          <w:u w:val="single"/>
          <w:bdr w:val="single" w:sz="4" w:space="0" w:color="auto"/>
        </w:rPr>
        <w:t>institutions</w:t>
      </w:r>
      <w:r w:rsidRPr="00CC5741">
        <w:rPr>
          <w:rFonts w:eastAsia="Cambria"/>
          <w:u w:val="single"/>
        </w:rPr>
        <w:t xml:space="preserve"> have become</w:t>
      </w:r>
      <w:r w:rsidRPr="00CC5741">
        <w:rPr>
          <w:rFonts w:eastAsia="Cambria"/>
          <w:sz w:val="16"/>
        </w:rPr>
        <w:t xml:space="preserve"> more </w:t>
      </w:r>
      <w:r w:rsidRPr="00CC5741">
        <w:rPr>
          <w:rFonts w:eastAsia="Cambria"/>
          <w:u w:val="single"/>
        </w:rPr>
        <w:t>effective</w:t>
      </w:r>
      <w:r w:rsidRPr="00CC5741">
        <w:rPr>
          <w:rFonts w:eastAsia="Cambria"/>
          <w:sz w:val="16"/>
        </w:rPr>
        <w:t xml:space="preserve">, with improved (if imperfect) legal systems, clearer property rights, and greater respect for individual liberties. </w:t>
      </w:r>
      <w:r w:rsidRPr="00CC5741">
        <w:rPr>
          <w:rFonts w:eastAsia="Cambria"/>
          <w:u w:val="single"/>
        </w:rPr>
        <w:t>Democratic rules</w:t>
      </w:r>
      <w:r w:rsidRPr="00CC5741">
        <w:rPr>
          <w:rFonts w:eastAsia="Cambria"/>
          <w:sz w:val="16"/>
        </w:rPr>
        <w:t xml:space="preserve"> and norms governing the transfer of political power, free speech, and accountability </w:t>
      </w:r>
      <w:r w:rsidRPr="00CC5741">
        <w:rPr>
          <w:rFonts w:eastAsia="Cambria"/>
          <w:u w:val="single"/>
        </w:rPr>
        <w:t>have become more deeply entrenched</w:t>
      </w:r>
      <w:r w:rsidRPr="00CC5741">
        <w:rPr>
          <w:rFonts w:eastAsia="Cambria"/>
          <w:sz w:val="16"/>
        </w:rPr>
        <w:t xml:space="preserve">. Civil society groups are more active. These deep-seated changes have put enormous additional gains well within reach. </w:t>
      </w:r>
      <w:r w:rsidRPr="00D32834">
        <w:rPr>
          <w:rFonts w:eastAsia="Cambria"/>
          <w:highlight w:val="cyan"/>
          <w:u w:val="single"/>
        </w:rPr>
        <w:t>If</w:t>
      </w:r>
      <w:r w:rsidRPr="00CC5741">
        <w:rPr>
          <w:rFonts w:eastAsia="Cambria"/>
          <w:u w:val="single"/>
        </w:rPr>
        <w:t xml:space="preserve"> </w:t>
      </w:r>
      <w:r w:rsidRPr="00D32834">
        <w:rPr>
          <w:rFonts w:eastAsia="Cambria"/>
          <w:b/>
          <w:highlight w:val="cyan"/>
          <w:u w:val="single"/>
          <w:bdr w:val="single" w:sz="4" w:space="0" w:color="auto"/>
        </w:rPr>
        <w:t>economic growth proceeds</w:t>
      </w:r>
      <w:r w:rsidRPr="00CC5741">
        <w:rPr>
          <w:rFonts w:eastAsia="Cambria"/>
          <w:u w:val="single"/>
        </w:rPr>
        <w:t xml:space="preserve"> along</w:t>
      </w:r>
      <w:r w:rsidRPr="00CC5741">
        <w:rPr>
          <w:rFonts w:eastAsia="Cambria"/>
          <w:sz w:val="16"/>
        </w:rPr>
        <w:t xml:space="preserve"> the lines of most </w:t>
      </w:r>
      <w:r w:rsidRPr="00CC5741">
        <w:rPr>
          <w:rFonts w:eastAsia="Cambria"/>
          <w:u w:val="single"/>
        </w:rPr>
        <w:t>projections</w:t>
      </w:r>
      <w:r w:rsidRPr="00CC5741">
        <w:rPr>
          <w:rFonts w:eastAsia="Cambria"/>
          <w:sz w:val="16"/>
        </w:rPr>
        <w:t xml:space="preserve"> over the next two decades, some </w:t>
      </w:r>
      <w:r w:rsidRPr="00D32834">
        <w:rPr>
          <w:rFonts w:eastAsia="Cambria"/>
          <w:highlight w:val="cyan"/>
          <w:u w:val="single"/>
        </w:rPr>
        <w:t>700 million more</w:t>
      </w:r>
      <w:r w:rsidRPr="00CC5741">
        <w:rPr>
          <w:rFonts w:eastAsia="Cambria"/>
          <w:u w:val="single"/>
        </w:rPr>
        <w:t xml:space="preserve"> people </w:t>
      </w:r>
      <w:r w:rsidRPr="00D32834">
        <w:rPr>
          <w:rFonts w:eastAsia="Cambria"/>
          <w:highlight w:val="cyan"/>
          <w:u w:val="single"/>
        </w:rPr>
        <w:t>will escape</w:t>
      </w:r>
      <w:r w:rsidRPr="00CC5741">
        <w:rPr>
          <w:rFonts w:eastAsia="Cambria"/>
          <w:u w:val="single"/>
        </w:rPr>
        <w:t xml:space="preserve"> extreme </w:t>
      </w:r>
      <w:r w:rsidRPr="00D32834">
        <w:rPr>
          <w:rFonts w:eastAsia="Cambria"/>
          <w:highlight w:val="cyan"/>
          <w:u w:val="single"/>
        </w:rPr>
        <w:t>poverty</w:t>
      </w:r>
      <w:r w:rsidRPr="00CC5741">
        <w:rPr>
          <w:rFonts w:eastAsia="Cambria"/>
          <w:u w:val="single"/>
        </w:rPr>
        <w:t xml:space="preserve">. Per capita </w:t>
      </w:r>
      <w:r w:rsidRPr="00D32834">
        <w:rPr>
          <w:rFonts w:eastAsia="Cambria"/>
          <w:highlight w:val="cyan"/>
          <w:u w:val="single"/>
        </w:rPr>
        <w:t>incomes</w:t>
      </w:r>
      <w:r w:rsidRPr="00CC5741">
        <w:rPr>
          <w:rFonts w:eastAsia="Cambria"/>
          <w:sz w:val="16"/>
        </w:rPr>
        <w:t xml:space="preserve"> in poor countries </w:t>
      </w:r>
      <w:r w:rsidRPr="00D32834">
        <w:rPr>
          <w:rFonts w:eastAsia="Cambria"/>
          <w:highlight w:val="cyan"/>
          <w:u w:val="single"/>
        </w:rPr>
        <w:t xml:space="preserve">will double again, </w:t>
      </w:r>
      <w:r w:rsidRPr="00D32834">
        <w:rPr>
          <w:rFonts w:eastAsia="Cambria"/>
          <w:b/>
          <w:highlight w:val="cyan"/>
          <w:u w:val="single"/>
          <w:bdr w:val="single" w:sz="4" w:space="0" w:color="auto"/>
        </w:rPr>
        <w:t>millions of</w:t>
      </w:r>
      <w:r w:rsidRPr="00CC5741">
        <w:rPr>
          <w:rFonts w:eastAsia="Cambria"/>
          <w:sz w:val="16"/>
        </w:rPr>
        <w:t xml:space="preserve"> childhood </w:t>
      </w:r>
      <w:r w:rsidRPr="00D32834">
        <w:rPr>
          <w:rFonts w:eastAsia="Cambria"/>
          <w:b/>
          <w:highlight w:val="cyan"/>
          <w:u w:val="single"/>
          <w:bdr w:val="single" w:sz="4" w:space="0" w:color="auto"/>
        </w:rPr>
        <w:t>deaths</w:t>
      </w:r>
      <w:r w:rsidRPr="00D32834">
        <w:rPr>
          <w:rFonts w:eastAsia="Cambria"/>
          <w:highlight w:val="cyan"/>
          <w:u w:val="single"/>
        </w:rPr>
        <w:t xml:space="preserve"> will be avoided</w:t>
      </w:r>
      <w:r w:rsidRPr="00CC5741">
        <w:rPr>
          <w:rFonts w:eastAsia="Cambria"/>
          <w:u w:val="single"/>
        </w:rPr>
        <w:t xml:space="preserve">, </w:t>
      </w:r>
      <w:r w:rsidRPr="00CC5741">
        <w:rPr>
          <w:rFonts w:eastAsia="Cambria"/>
          <w:b/>
          <w:u w:val="single"/>
        </w:rPr>
        <w:t>tens of millions</w:t>
      </w:r>
      <w:r w:rsidRPr="00CC5741">
        <w:rPr>
          <w:rFonts w:eastAsia="Cambria"/>
          <w:sz w:val="16"/>
        </w:rPr>
        <w:t xml:space="preserve"> of children </w:t>
      </w:r>
      <w:r w:rsidRPr="00CC5741">
        <w:rPr>
          <w:rFonts w:eastAsia="Cambria"/>
          <w:u w:val="single"/>
        </w:rPr>
        <w:t>will get</w:t>
      </w:r>
      <w:r w:rsidRPr="00CC5741">
        <w:rPr>
          <w:rFonts w:eastAsia="Cambria"/>
          <w:sz w:val="16"/>
        </w:rPr>
        <w:t xml:space="preserve"> the </w:t>
      </w:r>
      <w:r w:rsidRPr="00CC5741">
        <w:rPr>
          <w:rFonts w:eastAsia="Cambria"/>
          <w:u w:val="single"/>
        </w:rPr>
        <w:t>education</w:t>
      </w:r>
      <w:r w:rsidRPr="00CC5741">
        <w:rPr>
          <w:rFonts w:eastAsia="Cambria"/>
          <w:sz w:val="16"/>
        </w:rPr>
        <w:t xml:space="preserve"> they deserve, </w:t>
      </w:r>
      <w:r w:rsidRPr="00CC5741">
        <w:rPr>
          <w:rFonts w:eastAsia="Cambria"/>
          <w:u w:val="single"/>
        </w:rPr>
        <w:t>hunger will decline</w:t>
      </w:r>
      <w:r w:rsidRPr="00CC5741">
        <w:rPr>
          <w:rFonts w:eastAsia="Cambria"/>
          <w:sz w:val="16"/>
        </w:rPr>
        <w:t>, and basic rights and freedoms will spread further. At least, that’s what should happen—</w:t>
      </w:r>
      <w:r w:rsidRPr="00D32834">
        <w:rPr>
          <w:rFonts w:eastAsia="Cambria"/>
          <w:highlight w:val="cyan"/>
          <w:u w:val="single"/>
        </w:rPr>
        <w:t>but none of these</w:t>
      </w:r>
      <w:r w:rsidRPr="00CC5741">
        <w:rPr>
          <w:rFonts w:eastAsia="Cambria"/>
          <w:sz w:val="16"/>
        </w:rPr>
        <w:t xml:space="preserve"> future </w:t>
      </w:r>
      <w:r w:rsidRPr="00CC5741">
        <w:rPr>
          <w:rFonts w:eastAsia="Cambria"/>
          <w:u w:val="single"/>
        </w:rPr>
        <w:t xml:space="preserve">gains </w:t>
      </w:r>
      <w:r w:rsidRPr="00D32834">
        <w:rPr>
          <w:rFonts w:eastAsia="Cambria"/>
          <w:highlight w:val="cyan"/>
          <w:u w:val="single"/>
        </w:rPr>
        <w:t xml:space="preserve">is guaranteed. </w:t>
      </w:r>
      <w:r w:rsidRPr="00CC5741">
        <w:rPr>
          <w:rFonts w:eastAsia="Cambria"/>
          <w:u w:val="single"/>
        </w:rPr>
        <w:t>Growth has slowed</w:t>
      </w:r>
      <w:r w:rsidRPr="00CC5741">
        <w:rPr>
          <w:rFonts w:eastAsia="Cambria"/>
          <w:sz w:val="16"/>
        </w:rPr>
        <w:t xml:space="preserve"> markedly </w:t>
      </w:r>
      <w:r w:rsidRPr="00CC5741">
        <w:rPr>
          <w:rFonts w:eastAsia="Cambria"/>
          <w:u w:val="single"/>
        </w:rPr>
        <w:t>since 2008</w:t>
      </w:r>
      <w:r w:rsidRPr="00CC5741">
        <w:rPr>
          <w:rFonts w:eastAsia="Cambria"/>
          <w:sz w:val="16"/>
        </w:rPr>
        <w:t xml:space="preserve"> in emerging economies such as Brazil and China and throughout the developing world. </w:t>
      </w:r>
      <w:r w:rsidRPr="00CC5741">
        <w:rPr>
          <w:rFonts w:eastAsia="Cambria"/>
          <w:u w:val="single"/>
        </w:rPr>
        <w:t>Russia, Thailand, and Venezuela have turned less democratic</w:t>
      </w:r>
      <w:r w:rsidRPr="00CC5741">
        <w:rPr>
          <w:rFonts w:eastAsia="Cambria"/>
          <w:sz w:val="16"/>
        </w:rPr>
        <w:t xml:space="preserve">, and South Africa and Turkey seem to be headed in that direction as well. </w:t>
      </w:r>
      <w:r w:rsidRPr="00CC5741">
        <w:rPr>
          <w:rFonts w:eastAsia="Cambria"/>
          <w:u w:val="single"/>
        </w:rPr>
        <w:t>The Middle East has seen</w:t>
      </w:r>
      <w:r w:rsidRPr="00CC5741">
        <w:rPr>
          <w:rFonts w:eastAsia="Cambria"/>
          <w:sz w:val="16"/>
        </w:rPr>
        <w:t xml:space="preserve"> the return of conflict and </w:t>
      </w:r>
      <w:r w:rsidRPr="00CC5741">
        <w:rPr>
          <w:rFonts w:eastAsia="Cambria"/>
          <w:b/>
          <w:u w:val="single"/>
        </w:rPr>
        <w:t>authoritarian rule</w:t>
      </w:r>
      <w:r w:rsidRPr="00CC5741">
        <w:rPr>
          <w:rFonts w:eastAsia="Cambria"/>
          <w:u w:val="single"/>
        </w:rPr>
        <w:t>. China’s aggressive actions</w:t>
      </w:r>
      <w:r w:rsidRPr="00CC5741">
        <w:rPr>
          <w:rFonts w:eastAsia="Cambria"/>
          <w:sz w:val="16"/>
        </w:rPr>
        <w:t xml:space="preserve"> in the South China Sea </w:t>
      </w:r>
      <w:r w:rsidRPr="00CC5741">
        <w:rPr>
          <w:rFonts w:eastAsia="Cambria"/>
          <w:u w:val="single"/>
        </w:rPr>
        <w:t xml:space="preserve">could </w:t>
      </w:r>
      <w:r w:rsidRPr="00CC5741">
        <w:rPr>
          <w:rFonts w:eastAsia="Cambria"/>
          <w:b/>
          <w:u w:val="single"/>
          <w:bdr w:val="single" w:sz="4" w:space="0" w:color="auto"/>
        </w:rPr>
        <w:t>spark a major conflict</w:t>
      </w:r>
      <w:r w:rsidRPr="00CC5741">
        <w:rPr>
          <w:rFonts w:eastAsia="Cambria"/>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C5741">
        <w:rPr>
          <w:rFonts w:eastAsia="Cambria"/>
          <w:u w:val="single"/>
        </w:rPr>
        <w:t>the combination of</w:t>
      </w:r>
      <w:r w:rsidRPr="00CC5741">
        <w:rPr>
          <w:rFonts w:eastAsia="Cambria"/>
          <w:sz w:val="16"/>
        </w:rPr>
        <w:t xml:space="preserve"> more </w:t>
      </w:r>
      <w:r w:rsidRPr="00CC5741">
        <w:rPr>
          <w:rFonts w:eastAsia="Cambria"/>
          <w:u w:val="single"/>
        </w:rPr>
        <w:t>people, higher incomes, and</w:t>
      </w:r>
      <w:r w:rsidRPr="00CC5741">
        <w:rPr>
          <w:rFonts w:eastAsia="Cambria"/>
          <w:sz w:val="16"/>
        </w:rPr>
        <w:t xml:space="preserve"> warmer </w:t>
      </w:r>
      <w:r w:rsidRPr="00CC5741">
        <w:rPr>
          <w:rFonts w:eastAsia="Cambria"/>
          <w:u w:val="single"/>
        </w:rPr>
        <w:t xml:space="preserve">climates will place enormous </w:t>
      </w:r>
      <w:r w:rsidRPr="00CC5741">
        <w:rPr>
          <w:rFonts w:eastAsia="Cambria"/>
          <w:u w:val="single"/>
        </w:rPr>
        <w:lastRenderedPageBreak/>
        <w:t>strains on</w:t>
      </w:r>
      <w:r w:rsidRPr="00CC5741">
        <w:rPr>
          <w:rFonts w:eastAsia="Cambria"/>
          <w:sz w:val="16"/>
        </w:rPr>
        <w:t xml:space="preserve"> the </w:t>
      </w:r>
      <w:r w:rsidRPr="00CC5741">
        <w:rPr>
          <w:rFonts w:eastAsia="Cambria"/>
          <w:u w:val="single"/>
        </w:rPr>
        <w:t>world’s supplies</w:t>
      </w:r>
      <w:r w:rsidRPr="00CC5741">
        <w:rPr>
          <w:rFonts w:eastAsia="Cambria"/>
          <w:sz w:val="16"/>
        </w:rPr>
        <w:t xml:space="preserve"> of fresh water, food, and energy. Although there are ample grounds for pessimism, the </w:t>
      </w:r>
      <w:r w:rsidRPr="00CC5741">
        <w:rPr>
          <w:rFonts w:eastAsia="Cambria"/>
          <w:u w:val="single"/>
        </w:rPr>
        <w:t>doomsayers</w:t>
      </w:r>
      <w:r w:rsidRPr="00CC5741">
        <w:rPr>
          <w:rFonts w:eastAsia="Cambria"/>
          <w:sz w:val="16"/>
        </w:rPr>
        <w:t xml:space="preserve"> continue to </w:t>
      </w:r>
      <w:r w:rsidRPr="00CC5741">
        <w:rPr>
          <w:rFonts w:eastAsia="Cambria"/>
          <w:b/>
          <w:u w:val="single"/>
          <w:bdr w:val="single" w:sz="4" w:space="0" w:color="auto"/>
        </w:rPr>
        <w:t>underestimate humanity’s growing ability</w:t>
      </w:r>
      <w:r w:rsidRPr="00CC5741">
        <w:rPr>
          <w:rFonts w:eastAsia="Cambria"/>
          <w:sz w:val="16"/>
        </w:rPr>
        <w:t xml:space="preserve"> to cooperate </w:t>
      </w:r>
      <w:r w:rsidRPr="00CC5741">
        <w:rPr>
          <w:rFonts w:eastAsia="Cambria"/>
          <w:u w:val="single"/>
        </w:rPr>
        <w:t>in the face of new challenges</w:t>
      </w:r>
      <w:r w:rsidRPr="00CC5741">
        <w:rPr>
          <w:rFonts w:eastAsia="Cambria"/>
          <w:sz w:val="16"/>
        </w:rPr>
        <w:t xml:space="preserve">. In the eighteenth century, when Thomas </w:t>
      </w:r>
      <w:r w:rsidRPr="00CC5741">
        <w:rPr>
          <w:rFonts w:eastAsia="Cambria"/>
          <w:u w:val="single"/>
        </w:rPr>
        <w:t>Malthus</w:t>
      </w:r>
      <w:r w:rsidRPr="00CC5741">
        <w:rPr>
          <w:rFonts w:eastAsia="Cambria"/>
          <w:sz w:val="16"/>
        </w:rPr>
        <w:t xml:space="preserve"> looked at population growth and foresaw catastrophic famine, he </w:t>
      </w:r>
      <w:r w:rsidRPr="00CC5741">
        <w:rPr>
          <w:rFonts w:eastAsia="Cambria"/>
          <w:u w:val="single"/>
        </w:rPr>
        <w:t>failed to appreciate the advances in ag</w:t>
      </w:r>
      <w:r w:rsidRPr="00CC5741">
        <w:rPr>
          <w:rFonts w:eastAsia="Cambria"/>
          <w:sz w:val="16"/>
        </w:rPr>
        <w:t xml:space="preserve">riculture, </w:t>
      </w:r>
      <w:r w:rsidRPr="00CC5741">
        <w:rPr>
          <w:rFonts w:eastAsia="Cambria"/>
          <w:u w:val="single"/>
        </w:rPr>
        <w:t>health, and governance</w:t>
      </w:r>
      <w:r w:rsidRPr="00CC5741">
        <w:rPr>
          <w:rFonts w:eastAsia="Cambria"/>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C5741">
        <w:rPr>
          <w:rFonts w:eastAsia="Cambria"/>
          <w:u w:val="single"/>
        </w:rPr>
        <w:t>Continued progress isn’t</w:t>
      </w:r>
      <w:r w:rsidRPr="00CC5741">
        <w:rPr>
          <w:rFonts w:eastAsia="Cambria"/>
          <w:sz w:val="16"/>
        </w:rPr>
        <w:t xml:space="preserve"> automatic or </w:t>
      </w:r>
      <w:r w:rsidRPr="00CC5741">
        <w:rPr>
          <w:rFonts w:eastAsia="Cambria"/>
          <w:u w:val="single"/>
        </w:rPr>
        <w:t>guaranteed. But</w:t>
      </w:r>
      <w:r w:rsidRPr="00CC5741">
        <w:rPr>
          <w:rFonts w:eastAsia="Cambria"/>
          <w:sz w:val="16"/>
        </w:rPr>
        <w:t xml:space="preserve"> with smart choices, </w:t>
      </w:r>
      <w:r w:rsidRPr="00CC5741">
        <w:rPr>
          <w:rFonts w:eastAsia="Cambria"/>
          <w:u w:val="single"/>
        </w:rPr>
        <w:t>it is within reach</w:t>
      </w:r>
      <w:r w:rsidRPr="00CC5741">
        <w:rPr>
          <w:rFonts w:eastAsia="Cambria"/>
          <w:sz w:val="16"/>
        </w:rPr>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C5741">
        <w:rPr>
          <w:rFonts w:eastAsia="Cambria"/>
          <w:u w:val="single"/>
        </w:rPr>
        <w:t>the future of development will</w:t>
      </w:r>
      <w:r w:rsidRPr="00CC5741">
        <w:rPr>
          <w:rFonts w:eastAsia="Cambria"/>
          <w:sz w:val="16"/>
        </w:rPr>
        <w:t xml:space="preserve"> also </w:t>
      </w:r>
      <w:r w:rsidRPr="00CC5741">
        <w:rPr>
          <w:rFonts w:eastAsia="Cambria"/>
          <w:b/>
          <w:u w:val="single"/>
        </w:rPr>
        <w:t>depend on the</w:t>
      </w:r>
      <w:r w:rsidRPr="00CC5741">
        <w:rPr>
          <w:rFonts w:eastAsia="Cambria"/>
          <w:sz w:val="16"/>
        </w:rPr>
        <w:t xml:space="preserve"> actions of the </w:t>
      </w:r>
      <w:r w:rsidRPr="00CC5741">
        <w:rPr>
          <w:rFonts w:eastAsia="Cambria"/>
          <w:b/>
          <w:u w:val="single"/>
        </w:rPr>
        <w:t xml:space="preserve">world’s </w:t>
      </w:r>
      <w:r w:rsidRPr="00CC5741">
        <w:rPr>
          <w:rFonts w:eastAsia="Cambria"/>
          <w:b/>
          <w:u w:val="single"/>
          <w:bdr w:val="single" w:sz="4" w:space="0" w:color="auto"/>
        </w:rPr>
        <w:t>leading countries</w:t>
      </w:r>
      <w:r w:rsidRPr="00CC5741">
        <w:rPr>
          <w:rFonts w:eastAsia="Cambria"/>
          <w:sz w:val="16"/>
        </w:rPr>
        <w:t xml:space="preserve">, since </w:t>
      </w:r>
      <w:r w:rsidRPr="00CC5741">
        <w:rPr>
          <w:rFonts w:eastAsia="Cambria"/>
          <w:u w:val="single"/>
        </w:rPr>
        <w:t>poorer countries can prosper only in a strong</w:t>
      </w:r>
      <w:r w:rsidRPr="00CC5741">
        <w:rPr>
          <w:rFonts w:eastAsia="Cambria"/>
          <w:sz w:val="16"/>
        </w:rPr>
        <w:t xml:space="preserve"> global </w:t>
      </w:r>
      <w:r w:rsidRPr="00CC5741">
        <w:rPr>
          <w:rFonts w:eastAsia="Cambria"/>
          <w:u w:val="single"/>
        </w:rPr>
        <w:t>system. 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must</w:t>
      </w:r>
      <w:r w:rsidRPr="00CC5741">
        <w:rPr>
          <w:rFonts w:eastAsia="Cambria"/>
          <w:sz w:val="16"/>
        </w:rPr>
        <w:t xml:space="preserve"> do its part by </w:t>
      </w:r>
      <w:r w:rsidRPr="00CC5741">
        <w:rPr>
          <w:rFonts w:eastAsia="Cambria"/>
          <w:u w:val="single"/>
        </w:rPr>
        <w:t>regain</w:t>
      </w:r>
      <w:r w:rsidRPr="00CC5741">
        <w:rPr>
          <w:rFonts w:eastAsia="Cambria"/>
          <w:sz w:val="16"/>
        </w:rPr>
        <w:t>ing i</w:t>
      </w:r>
      <w:r w:rsidRPr="00CC5741">
        <w:rPr>
          <w:rFonts w:eastAsia="Cambria"/>
          <w:u w:val="single"/>
        </w:rPr>
        <w:t>ts economic leadership through</w:t>
      </w:r>
      <w:r w:rsidRPr="00CC5741">
        <w:rPr>
          <w:rFonts w:eastAsia="Cambria"/>
          <w:sz w:val="16"/>
        </w:rPr>
        <w:t xml:space="preserve"> major investments in </w:t>
      </w:r>
      <w:r w:rsidRPr="00CC5741">
        <w:rPr>
          <w:rFonts w:eastAsia="Cambria"/>
          <w:u w:val="single"/>
        </w:rPr>
        <w:t>infrastructure, education, and technological advances</w:t>
      </w:r>
      <w:r w:rsidRPr="00CC5741">
        <w:rPr>
          <w:rFonts w:eastAsia="Cambria"/>
          <w:sz w:val="16"/>
        </w:rPr>
        <w:t xml:space="preserve"> in health, agriculture, and alternative fuels. It must act to fix its long-term budget problems by improving the solvency of Social Security, Medicare, and Medicaid and strengthen the financial system through better regulation. </w:t>
      </w:r>
      <w:r w:rsidRPr="00CC5741">
        <w:rPr>
          <w:rFonts w:eastAsia="Cambria"/>
          <w:u w:val="single"/>
        </w:rPr>
        <w:t>The country must</w:t>
      </w:r>
      <w:r w:rsidRPr="00CC5741">
        <w:rPr>
          <w:rFonts w:eastAsia="Cambria"/>
          <w:sz w:val="16"/>
        </w:rPr>
        <w:t xml:space="preserve"> also do a much better job of </w:t>
      </w:r>
      <w:r w:rsidRPr="00CC5741">
        <w:rPr>
          <w:rFonts w:eastAsia="Cambria"/>
          <w:u w:val="single"/>
        </w:rPr>
        <w:t>lead</w:t>
      </w:r>
      <w:r w:rsidRPr="00CC5741">
        <w:rPr>
          <w:rFonts w:eastAsia="Cambria"/>
          <w:sz w:val="16"/>
        </w:rPr>
        <w:t xml:space="preserve">ing </w:t>
      </w:r>
      <w:r w:rsidRPr="00CC5741">
        <w:rPr>
          <w:rFonts w:eastAsia="Cambria"/>
          <w:u w:val="single"/>
        </w:rPr>
        <w:t xml:space="preserve">by </w:t>
      </w:r>
      <w:r w:rsidRPr="00CC5741">
        <w:rPr>
          <w:rFonts w:eastAsia="Cambria"/>
          <w:b/>
          <w:u w:val="single"/>
        </w:rPr>
        <w:t>example on democracy</w:t>
      </w:r>
      <w:r w:rsidRPr="00CC5741">
        <w:rPr>
          <w:rFonts w:eastAsia="Cambria"/>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engaged in a battle of ideas over which economic and political model</w:t>
      </w:r>
      <w:r w:rsidRPr="00CC5741">
        <w:rPr>
          <w:rFonts w:eastAsia="Cambria"/>
          <w:sz w:val="16"/>
        </w:rPr>
        <w:t xml:space="preserve"> they should follow. </w:t>
      </w:r>
      <w:r w:rsidRPr="00CC5741">
        <w:rPr>
          <w:rFonts w:eastAsia="Cambria"/>
          <w:u w:val="single"/>
        </w:rPr>
        <w:t>On the one side stands the model that has prevailed</w:t>
      </w:r>
      <w:r w:rsidRPr="00CC5741">
        <w:rPr>
          <w:rFonts w:eastAsia="Cambria"/>
          <w:sz w:val="16"/>
        </w:rPr>
        <w:t xml:space="preserve"> in the West since World War II: </w:t>
      </w:r>
      <w:r w:rsidRPr="00CC5741">
        <w:rPr>
          <w:rFonts w:eastAsia="Cambria"/>
          <w:u w:val="single"/>
        </w:rPr>
        <w:t xml:space="preserve">market capitalism coupled with </w:t>
      </w:r>
      <w:r w:rsidRPr="00CC5741">
        <w:rPr>
          <w:rFonts w:eastAsia="Cambria"/>
          <w:b/>
          <w:u w:val="single"/>
          <w:bdr w:val="single" w:sz="4" w:space="0" w:color="auto"/>
        </w:rPr>
        <w:t>liberal democracy</w:t>
      </w:r>
      <w:r w:rsidRPr="00CC5741">
        <w:rPr>
          <w:rFonts w:eastAsia="Cambria"/>
          <w:u w:val="single"/>
        </w:rPr>
        <w:t xml:space="preserve">. On the other is </w:t>
      </w:r>
      <w:r w:rsidRPr="00CC5741">
        <w:rPr>
          <w:rFonts w:eastAsia="Cambria"/>
          <w:sz w:val="16"/>
        </w:rPr>
        <w:t xml:space="preserve">the model practiced by China, Vietnam, Ethiopia, and, increasingly, Russia, among others: </w:t>
      </w:r>
      <w:r w:rsidRPr="00CC5741">
        <w:rPr>
          <w:rFonts w:eastAsia="Cambria"/>
          <w:u w:val="single"/>
        </w:rPr>
        <w:t>state</w:t>
      </w:r>
      <w:r w:rsidRPr="00CC5741">
        <w:rPr>
          <w:rFonts w:eastAsia="Cambria"/>
          <w:sz w:val="16"/>
        </w:rPr>
        <w:t xml:space="preserve"> capitalism coupled with </w:t>
      </w:r>
      <w:r w:rsidRPr="00CC5741">
        <w:rPr>
          <w:rFonts w:eastAsia="Cambria"/>
          <w:u w:val="single"/>
        </w:rPr>
        <w:t>authoritarian rule</w:t>
      </w:r>
      <w:r w:rsidRPr="00CC5741">
        <w:rPr>
          <w:rFonts w:eastAsia="Cambria"/>
          <w:sz w:val="16"/>
        </w:rPr>
        <w:t xml:space="preserve">. And there’s yet one more option, with a smaller but more dangerous following: religious fundamentalism, as promulgated by Iran and Saudi Arabia and groups such as the Islamic State (or ISIS) and Boko Haram in Nigeria. </w:t>
      </w:r>
      <w:r w:rsidRPr="00CC5741">
        <w:rPr>
          <w:rFonts w:eastAsia="Cambria"/>
          <w:u w:val="single"/>
        </w:rPr>
        <w:t>As the Western countries struggle</w:t>
      </w:r>
      <w:r w:rsidRPr="00CC5741">
        <w:rPr>
          <w:rFonts w:eastAsia="Cambria"/>
          <w:sz w:val="16"/>
        </w:rPr>
        <w:t xml:space="preserve"> and China continues to rise, </w:t>
      </w:r>
      <w:r w:rsidRPr="00CC5741">
        <w:rPr>
          <w:rFonts w:eastAsia="Cambria"/>
          <w:u w:val="single"/>
        </w:rPr>
        <w:t>authoritarian capitalism is becomin</w:t>
      </w:r>
      <w:r w:rsidRPr="00CC5741">
        <w:rPr>
          <w:rFonts w:eastAsia="Cambria"/>
          <w:sz w:val="16"/>
        </w:rPr>
        <w:t xml:space="preserve">g more </w:t>
      </w:r>
      <w:r w:rsidRPr="00CC5741">
        <w:rPr>
          <w:rFonts w:eastAsia="Cambria"/>
          <w:u w:val="single"/>
        </w:rPr>
        <w:t>appealing</w:t>
      </w:r>
      <w:r w:rsidRPr="00CC5741">
        <w:rPr>
          <w:rFonts w:eastAsia="Cambria"/>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C5741">
        <w:rPr>
          <w:rFonts w:eastAsia="Cambria"/>
          <w:u w:val="single"/>
        </w:rPr>
        <w:t>Make no mistake</w:t>
      </w:r>
      <w:r w:rsidRPr="00CC5741">
        <w:rPr>
          <w:rFonts w:eastAsia="Cambria"/>
          <w:sz w:val="16"/>
        </w:rPr>
        <w:t xml:space="preserve">: many </w:t>
      </w:r>
      <w:r w:rsidRPr="00CC5741">
        <w:rPr>
          <w:rFonts w:eastAsia="Cambria"/>
          <w:u w:val="single"/>
        </w:rPr>
        <w:t>Africans still prefer</w:t>
      </w:r>
      <w:r w:rsidRPr="00CC5741">
        <w:rPr>
          <w:rFonts w:eastAsia="Cambria"/>
          <w:sz w:val="16"/>
        </w:rPr>
        <w:t xml:space="preserve"> to follow </w:t>
      </w:r>
      <w:r w:rsidRPr="00CC5741">
        <w:rPr>
          <w:rFonts w:eastAsia="Cambria"/>
          <w:u w:val="single"/>
        </w:rPr>
        <w:t>the American model and view China with suspicion. But</w:t>
      </w:r>
      <w:r w:rsidRPr="00CC5741">
        <w:rPr>
          <w:rFonts w:eastAsia="Cambria"/>
          <w:sz w:val="16"/>
        </w:rPr>
        <w:t xml:space="preserve"> those </w:t>
      </w:r>
      <w:r w:rsidRPr="00CC5741">
        <w:rPr>
          <w:rFonts w:eastAsia="Cambria"/>
          <w:u w:val="single"/>
        </w:rPr>
        <w:t>attitudes are beginning to shift</w:t>
      </w:r>
      <w:r w:rsidRPr="00CC5741">
        <w:rPr>
          <w:rFonts w:eastAsia="Cambria"/>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D32834">
        <w:rPr>
          <w:rFonts w:eastAsia="Cambria"/>
          <w:highlight w:val="cyan"/>
          <w:u w:val="single"/>
        </w:rPr>
        <w:t>the U</w:t>
      </w:r>
      <w:r w:rsidRPr="00CC5741">
        <w:rPr>
          <w:rFonts w:eastAsia="Cambria"/>
          <w:sz w:val="16"/>
        </w:rPr>
        <w:t xml:space="preserve">nited </w:t>
      </w:r>
      <w:r w:rsidRPr="00D32834">
        <w:rPr>
          <w:rFonts w:eastAsia="Cambria"/>
          <w:highlight w:val="cyan"/>
          <w:u w:val="single"/>
        </w:rPr>
        <w:t>S</w:t>
      </w:r>
      <w:r w:rsidRPr="00CC5741">
        <w:rPr>
          <w:rFonts w:eastAsia="Cambria"/>
          <w:sz w:val="16"/>
        </w:rPr>
        <w:t xml:space="preserve">tates and other Western powers </w:t>
      </w:r>
      <w:r w:rsidRPr="00D32834">
        <w:rPr>
          <w:rFonts w:eastAsia="Cambria"/>
          <w:highlight w:val="cyan"/>
          <w:u w:val="single"/>
        </w:rPr>
        <w:t>should</w:t>
      </w:r>
      <w:r w:rsidRPr="00CC5741">
        <w:rPr>
          <w:rFonts w:eastAsia="Cambria"/>
          <w:sz w:val="16"/>
        </w:rPr>
        <w:t xml:space="preserve"> also </w:t>
      </w:r>
      <w:r w:rsidRPr="00D32834">
        <w:rPr>
          <w:rFonts w:eastAsia="Cambria"/>
          <w:highlight w:val="cyan"/>
          <w:u w:val="single"/>
        </w:rPr>
        <w:t>assert leadership</w:t>
      </w:r>
      <w:r w:rsidRPr="00CC5741">
        <w:rPr>
          <w:rFonts w:eastAsia="Cambria"/>
          <w:sz w:val="16"/>
        </w:rPr>
        <w:t xml:space="preserve"> in several specific areas </w:t>
      </w:r>
      <w:r w:rsidRPr="00D32834">
        <w:rPr>
          <w:rFonts w:eastAsia="Cambria"/>
          <w:highlight w:val="cyan"/>
          <w:u w:val="single"/>
        </w:rPr>
        <w:t xml:space="preserve">to </w:t>
      </w:r>
      <w:r w:rsidRPr="00D32834">
        <w:rPr>
          <w:rFonts w:eastAsia="Cambria"/>
          <w:b/>
          <w:highlight w:val="cyan"/>
          <w:u w:val="single"/>
        </w:rPr>
        <w:t>keep the progress going</w:t>
      </w:r>
      <w:r w:rsidRPr="00CC5741">
        <w:rPr>
          <w:rFonts w:eastAsia="Cambria"/>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C5741">
        <w:rPr>
          <w:rFonts w:eastAsia="Cambria"/>
          <w:u w:val="single"/>
        </w:rPr>
        <w:t xml:space="preserve">leading </w:t>
      </w:r>
      <w:r w:rsidRPr="00D32834">
        <w:rPr>
          <w:rFonts w:eastAsia="Cambria"/>
          <w:highlight w:val="cyan"/>
          <w:u w:val="single"/>
        </w:rPr>
        <w:t>countries</w:t>
      </w:r>
      <w:r w:rsidRPr="00CC5741">
        <w:rPr>
          <w:rFonts w:eastAsia="Cambria"/>
          <w:sz w:val="16"/>
        </w:rPr>
        <w:t>—especially the United States—</w:t>
      </w:r>
      <w:r w:rsidRPr="00D32834">
        <w:rPr>
          <w:rFonts w:eastAsia="Cambria"/>
          <w:highlight w:val="cyan"/>
          <w:u w:val="single"/>
        </w:rPr>
        <w:t>should invest</w:t>
      </w:r>
      <w:r w:rsidRPr="00CC5741">
        <w:rPr>
          <w:rFonts w:eastAsia="Cambria"/>
          <w:u w:val="single"/>
        </w:rPr>
        <w:t xml:space="preserve"> more </w:t>
      </w:r>
      <w:r w:rsidRPr="00D32834">
        <w:rPr>
          <w:rFonts w:eastAsia="Cambria"/>
          <w:highlight w:val="cyan"/>
          <w:u w:val="single"/>
        </w:rPr>
        <w:t xml:space="preserve">in </w:t>
      </w:r>
      <w:r w:rsidRPr="00D32834">
        <w:rPr>
          <w:rFonts w:eastAsia="Cambria"/>
          <w:b/>
          <w:highlight w:val="cyan"/>
          <w:u w:val="single"/>
          <w:bdr w:val="single" w:sz="4" w:space="0" w:color="auto"/>
        </w:rPr>
        <w:t>technological innovation</w:t>
      </w:r>
      <w:r w:rsidRPr="00CC5741">
        <w:rPr>
          <w:rFonts w:eastAsia="Cambria"/>
          <w:sz w:val="16"/>
        </w:rPr>
        <w:t xml:space="preserve">. Much of the credit for recent improvements in living standards goes to vaccines, medicines, high-yielding seed varieties, cell phones, and the Internet. These </w:t>
      </w:r>
      <w:r w:rsidRPr="00CC5741">
        <w:rPr>
          <w:rFonts w:eastAsia="Cambria"/>
          <w:u w:val="single"/>
        </w:rPr>
        <w:t>new technologies</w:t>
      </w:r>
      <w:r w:rsidRPr="00CC5741">
        <w:rPr>
          <w:rFonts w:eastAsia="Cambria"/>
          <w:sz w:val="16"/>
        </w:rPr>
        <w:t xml:space="preserve"> (alongside old ones such as electricity and paved roads) </w:t>
      </w:r>
      <w:r w:rsidRPr="00CC5741">
        <w:rPr>
          <w:rFonts w:eastAsia="Cambria"/>
          <w:u w:val="single"/>
        </w:rPr>
        <w:t>have not yet reached everywhere, so</w:t>
      </w:r>
      <w:r w:rsidRPr="00CC5741">
        <w:rPr>
          <w:rFonts w:eastAsia="Cambria"/>
          <w:sz w:val="16"/>
        </w:rPr>
        <w:t xml:space="preserve"> simply </w:t>
      </w:r>
      <w:r w:rsidRPr="00CC5741">
        <w:rPr>
          <w:rFonts w:eastAsia="Cambria"/>
          <w:u w:val="single"/>
        </w:rPr>
        <w:t>making them</w:t>
      </w:r>
      <w:r w:rsidRPr="00CC5741">
        <w:rPr>
          <w:rFonts w:eastAsia="Cambria"/>
          <w:sz w:val="16"/>
        </w:rPr>
        <w:t xml:space="preserve"> more </w:t>
      </w:r>
      <w:r w:rsidRPr="00CC5741">
        <w:rPr>
          <w:rFonts w:eastAsia="Cambria"/>
          <w:u w:val="single"/>
        </w:rPr>
        <w:t>widely available would do wonders</w:t>
      </w:r>
      <w:r w:rsidRPr="00CC5741">
        <w:rPr>
          <w:rFonts w:eastAsia="Cambria"/>
          <w:sz w:val="16"/>
        </w:rPr>
        <w:t xml:space="preserve">. But </w:t>
      </w:r>
      <w:r w:rsidRPr="00D32834">
        <w:rPr>
          <w:rFonts w:eastAsia="Cambria"/>
          <w:b/>
          <w:highlight w:val="cyan"/>
          <w:u w:val="single"/>
          <w:bdr w:val="single" w:sz="4" w:space="0" w:color="auto"/>
        </w:rPr>
        <w:t>sustaining progress</w:t>
      </w:r>
      <w:r w:rsidRPr="00D32834">
        <w:rPr>
          <w:rFonts w:eastAsia="Cambria"/>
          <w:highlight w:val="cyan"/>
          <w:u w:val="single"/>
        </w:rPr>
        <w:t xml:space="preserve"> for</w:t>
      </w:r>
      <w:r w:rsidRPr="00CC5741">
        <w:rPr>
          <w:rFonts w:eastAsia="Cambria"/>
          <w:sz w:val="16"/>
        </w:rPr>
        <w:t xml:space="preserve"> the next several </w:t>
      </w:r>
      <w:r w:rsidRPr="00D32834">
        <w:rPr>
          <w:rFonts w:eastAsia="Cambria"/>
          <w:highlight w:val="cyan"/>
          <w:u w:val="single"/>
        </w:rPr>
        <w:t>decades</w:t>
      </w:r>
      <w:r w:rsidRPr="00CC5741">
        <w:rPr>
          <w:rFonts w:eastAsia="Cambria"/>
          <w:u w:val="single"/>
        </w:rPr>
        <w:t xml:space="preserve"> will</w:t>
      </w:r>
      <w:r w:rsidRPr="00CC5741">
        <w:rPr>
          <w:rFonts w:eastAsia="Cambria"/>
          <w:sz w:val="16"/>
        </w:rPr>
        <w:t xml:space="preserve"> also </w:t>
      </w:r>
      <w:r w:rsidRPr="00CC5741">
        <w:rPr>
          <w:rFonts w:eastAsia="Cambria"/>
          <w:u w:val="single"/>
        </w:rPr>
        <w:t xml:space="preserve">require </w:t>
      </w:r>
      <w:r w:rsidRPr="00CC5741">
        <w:rPr>
          <w:rFonts w:eastAsia="Cambria"/>
          <w:b/>
          <w:u w:val="single"/>
        </w:rPr>
        <w:t>significant investments</w:t>
      </w:r>
      <w:r w:rsidRPr="00CC5741">
        <w:rPr>
          <w:rFonts w:eastAsia="Cambria"/>
          <w:sz w:val="16"/>
        </w:rPr>
        <w:t xml:space="preserve"> in new vaccines, more powerful drugs, drought- and heat-resistant seeds, desalination techniques, and clean energy.</w:t>
      </w:r>
    </w:p>
    <w:p w14:paraId="5D7B53E8" w14:textId="77777777" w:rsidR="00CB12A0" w:rsidRPr="004435C6" w:rsidRDefault="00CB12A0" w:rsidP="004435C6"/>
    <w:sectPr w:rsidR="00CB12A0" w:rsidRPr="004435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5A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750"/>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C26"/>
    <w:rsid w:val="00191B5F"/>
    <w:rsid w:val="00192487"/>
    <w:rsid w:val="00193416"/>
    <w:rsid w:val="00195073"/>
    <w:rsid w:val="0019668D"/>
    <w:rsid w:val="001A25FD"/>
    <w:rsid w:val="001A5371"/>
    <w:rsid w:val="001A72C7"/>
    <w:rsid w:val="001B73E3"/>
    <w:rsid w:val="001C1CB3"/>
    <w:rsid w:val="001C316D"/>
    <w:rsid w:val="001D1A0D"/>
    <w:rsid w:val="001D36BF"/>
    <w:rsid w:val="001D4C28"/>
    <w:rsid w:val="001E0B1F"/>
    <w:rsid w:val="001E0C0F"/>
    <w:rsid w:val="001E1E0B"/>
    <w:rsid w:val="001F1173"/>
    <w:rsid w:val="001F5A9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A71"/>
    <w:rsid w:val="003F2452"/>
    <w:rsid w:val="003F41EA"/>
    <w:rsid w:val="003F7DF0"/>
    <w:rsid w:val="004039AF"/>
    <w:rsid w:val="00407AFF"/>
    <w:rsid w:val="00410A2A"/>
    <w:rsid w:val="0041155D"/>
    <w:rsid w:val="004170BF"/>
    <w:rsid w:val="004270E3"/>
    <w:rsid w:val="004348DC"/>
    <w:rsid w:val="00434921"/>
    <w:rsid w:val="00442018"/>
    <w:rsid w:val="004435C6"/>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18CA"/>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875"/>
    <w:rsid w:val="005A4D4E"/>
    <w:rsid w:val="005A7237"/>
    <w:rsid w:val="005B204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119"/>
    <w:rsid w:val="00626A15"/>
    <w:rsid w:val="006379E9"/>
    <w:rsid w:val="006438CB"/>
    <w:rsid w:val="006529B9"/>
    <w:rsid w:val="00654695"/>
    <w:rsid w:val="0065500A"/>
    <w:rsid w:val="00655217"/>
    <w:rsid w:val="0065727C"/>
    <w:rsid w:val="00674A78"/>
    <w:rsid w:val="00696A16"/>
    <w:rsid w:val="00697C24"/>
    <w:rsid w:val="006A4840"/>
    <w:rsid w:val="006A52A0"/>
    <w:rsid w:val="006A7E1D"/>
    <w:rsid w:val="006C3A56"/>
    <w:rsid w:val="006C5F3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70B"/>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D6B"/>
    <w:rsid w:val="008F41FD"/>
    <w:rsid w:val="008F4479"/>
    <w:rsid w:val="008F4BA0"/>
    <w:rsid w:val="008F6E81"/>
    <w:rsid w:val="00901726"/>
    <w:rsid w:val="00920E6A"/>
    <w:rsid w:val="00931816"/>
    <w:rsid w:val="009322D2"/>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828"/>
    <w:rsid w:val="009B69F5"/>
    <w:rsid w:val="009C1278"/>
    <w:rsid w:val="009C5FF7"/>
    <w:rsid w:val="009C6292"/>
    <w:rsid w:val="009D15DB"/>
    <w:rsid w:val="009D3133"/>
    <w:rsid w:val="009E160D"/>
    <w:rsid w:val="009F1CBB"/>
    <w:rsid w:val="009F3305"/>
    <w:rsid w:val="009F6FB2"/>
    <w:rsid w:val="00A071C0"/>
    <w:rsid w:val="00A22670"/>
    <w:rsid w:val="00A24B35"/>
    <w:rsid w:val="00A271BA"/>
    <w:rsid w:val="00A27F86"/>
    <w:rsid w:val="00A37A57"/>
    <w:rsid w:val="00A431C6"/>
    <w:rsid w:val="00A54315"/>
    <w:rsid w:val="00A60FBC"/>
    <w:rsid w:val="00A65C0B"/>
    <w:rsid w:val="00A776BA"/>
    <w:rsid w:val="00A81FD2"/>
    <w:rsid w:val="00A8441A"/>
    <w:rsid w:val="00A8674A"/>
    <w:rsid w:val="00A96E24"/>
    <w:rsid w:val="00AA6F6E"/>
    <w:rsid w:val="00AB122B"/>
    <w:rsid w:val="00AB21B0"/>
    <w:rsid w:val="00AB48D3"/>
    <w:rsid w:val="00AC0454"/>
    <w:rsid w:val="00AE0243"/>
    <w:rsid w:val="00AE1BAD"/>
    <w:rsid w:val="00AE2124"/>
    <w:rsid w:val="00AE24BC"/>
    <w:rsid w:val="00AE2503"/>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28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B12A0"/>
    <w:rsid w:val="00CC7A4E"/>
    <w:rsid w:val="00CD1359"/>
    <w:rsid w:val="00CD4C83"/>
    <w:rsid w:val="00CF3D3F"/>
    <w:rsid w:val="00D01EDC"/>
    <w:rsid w:val="00D078AA"/>
    <w:rsid w:val="00D10058"/>
    <w:rsid w:val="00D11978"/>
    <w:rsid w:val="00D15E30"/>
    <w:rsid w:val="00D16129"/>
    <w:rsid w:val="00D25DBD"/>
    <w:rsid w:val="00D26929"/>
    <w:rsid w:val="00D30CBD"/>
    <w:rsid w:val="00D30D9E"/>
    <w:rsid w:val="00D32834"/>
    <w:rsid w:val="00D33908"/>
    <w:rsid w:val="00D354F2"/>
    <w:rsid w:val="00D36C30"/>
    <w:rsid w:val="00D37C90"/>
    <w:rsid w:val="00D43A8C"/>
    <w:rsid w:val="00D53072"/>
    <w:rsid w:val="00D56071"/>
    <w:rsid w:val="00D61A4E"/>
    <w:rsid w:val="00D634EA"/>
    <w:rsid w:val="00D713A1"/>
    <w:rsid w:val="00D73F4D"/>
    <w:rsid w:val="00D7766C"/>
    <w:rsid w:val="00D77956"/>
    <w:rsid w:val="00D80F0C"/>
    <w:rsid w:val="00D92077"/>
    <w:rsid w:val="00D951E2"/>
    <w:rsid w:val="00D9565A"/>
    <w:rsid w:val="00DA7C0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D50"/>
    <w:rsid w:val="00F94060"/>
    <w:rsid w:val="00FA56F6"/>
    <w:rsid w:val="00FB329D"/>
    <w:rsid w:val="00FB684C"/>
    <w:rsid w:val="00FC27E3"/>
    <w:rsid w:val="00FC5376"/>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45FF4E"/>
  <w14:defaultImageDpi w14:val="300"/>
  <w15:docId w15:val="{969FAFCA-D612-254E-98B2-EFCFA038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5C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F5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5A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F5A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No Spacing1,No Spacing11,T"/>
    <w:basedOn w:val="Normal"/>
    <w:next w:val="Normal"/>
    <w:link w:val="Heading4Char"/>
    <w:uiPriority w:val="9"/>
    <w:unhideWhenUsed/>
    <w:qFormat/>
    <w:rsid w:val="001F5A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5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A9D"/>
  </w:style>
  <w:style w:type="character" w:customStyle="1" w:styleId="Heading1Char">
    <w:name w:val="Heading 1 Char"/>
    <w:aliases w:val="Pocket Char"/>
    <w:basedOn w:val="DefaultParagraphFont"/>
    <w:link w:val="Heading1"/>
    <w:uiPriority w:val="9"/>
    <w:rsid w:val="001F5A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5A9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F5A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1F5A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5A9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1F5A9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s"/>
    <w:basedOn w:val="DefaultParagraphFont"/>
    <w:link w:val="textbold"/>
    <w:uiPriority w:val="20"/>
    <w:qFormat/>
    <w:rsid w:val="001F5A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5A9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1F5A9D"/>
    <w:rPr>
      <w:color w:val="auto"/>
      <w:u w:val="none"/>
    </w:rPr>
  </w:style>
  <w:style w:type="paragraph" w:styleId="DocumentMap">
    <w:name w:val="Document Map"/>
    <w:basedOn w:val="Normal"/>
    <w:link w:val="DocumentMapChar"/>
    <w:uiPriority w:val="99"/>
    <w:semiHidden/>
    <w:unhideWhenUsed/>
    <w:rsid w:val="001F5A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5A9D"/>
    <w:rPr>
      <w:rFonts w:ascii="Lucida Grande" w:hAnsi="Lucida Grande" w:cs="Lucida Grande"/>
    </w:rPr>
  </w:style>
  <w:style w:type="paragraph" w:customStyle="1" w:styleId="textbold">
    <w:name w:val="text bold"/>
    <w:basedOn w:val="Normal"/>
    <w:link w:val="Emphasis"/>
    <w:uiPriority w:val="20"/>
    <w:qFormat/>
    <w:rsid w:val="001F5A9D"/>
    <w:pPr>
      <w:spacing w:after="0" w:line="240" w:lineRule="auto"/>
      <w:ind w:left="720"/>
      <w:jc w:val="both"/>
    </w:pPr>
    <w:rPr>
      <w:b/>
      <w:iCs/>
      <w:u w:val="single"/>
    </w:rPr>
  </w:style>
  <w:style w:type="paragraph" w:customStyle="1" w:styleId="Emphasis1">
    <w:name w:val="Emphasis1"/>
    <w:basedOn w:val="Normal"/>
    <w:autoRedefine/>
    <w:uiPriority w:val="20"/>
    <w:qFormat/>
    <w:rsid w:val="006251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8F3D6B"/>
    <w:pPr>
      <w:spacing w:after="0" w:line="240" w:lineRule="auto"/>
      <w:ind w:left="720"/>
      <w:contextualSpacing/>
    </w:pPr>
    <w:rPr>
      <w:rFonts w:ascii="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4435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outer%20sp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vestopedia.com/ask/answers/09/how-to-value-shares-in-private-company.as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terms/p/publiccompany.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i/ipo.as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19</Pages>
  <Words>7657</Words>
  <Characters>42117</Characters>
  <Application>Microsoft Office Word</Application>
  <DocSecurity>0</DocSecurity>
  <Lines>448</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33</cp:revision>
  <dcterms:created xsi:type="dcterms:W3CDTF">2022-02-18T23:18:00Z</dcterms:created>
  <dcterms:modified xsi:type="dcterms:W3CDTF">2022-02-19T00:15:00Z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