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E0FA6" w14:textId="0A0989E5" w:rsidR="00E42E4C" w:rsidRDefault="00053567" w:rsidP="00053567">
      <w:pPr>
        <w:pStyle w:val="Heading1"/>
      </w:pPr>
      <w:r>
        <w:t>AFF</w:t>
      </w:r>
    </w:p>
    <w:p w14:paraId="5B5A7D7A" w14:textId="77777777" w:rsidR="003778FA" w:rsidRPr="008F5337" w:rsidRDefault="003778FA" w:rsidP="003778FA">
      <w:pPr>
        <w:pStyle w:val="Heading3"/>
      </w:pPr>
      <w:r w:rsidRPr="008F5337">
        <w:lastRenderedPageBreak/>
        <w:t>Util</w:t>
      </w:r>
    </w:p>
    <w:p w14:paraId="398C895D" w14:textId="77777777" w:rsidR="003778FA" w:rsidRPr="008F5337" w:rsidRDefault="003778FA" w:rsidP="003778FA">
      <w:pPr>
        <w:pStyle w:val="Heading4"/>
      </w:pPr>
      <w:r w:rsidRPr="008F5337">
        <w:t>Pleasure and pain are intrinsically valuable. People consistently regard pleasure and pain as good reasons for action, despite the fact that pleasure doesn’t seem to be instrumentally valuable for anything.</w:t>
      </w:r>
    </w:p>
    <w:p w14:paraId="5F7E78AB" w14:textId="77777777" w:rsidR="003778FA" w:rsidRPr="008F5337" w:rsidRDefault="003778FA" w:rsidP="003778FA">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11E827B1" w14:textId="77777777" w:rsidR="003778FA" w:rsidRPr="007674EB" w:rsidRDefault="003778FA" w:rsidP="003778FA">
      <w:pPr>
        <w:rPr>
          <w:sz w:val="12"/>
        </w:rPr>
      </w:pPr>
      <w:r w:rsidRPr="007674EB">
        <w:rPr>
          <w:sz w:val="12"/>
        </w:rPr>
        <w:t xml:space="preserve">Let us start by observing, empirically, that </w:t>
      </w:r>
      <w:r w:rsidRPr="008F5337">
        <w:rPr>
          <w:b/>
          <w:u w:val="single"/>
        </w:rPr>
        <w:t xml:space="preserve">a </w:t>
      </w:r>
      <w:r w:rsidRPr="003753DA">
        <w:rPr>
          <w:b/>
          <w:highlight w:val="cyan"/>
          <w:u w:val="single"/>
        </w:rPr>
        <w:t>widely shared judgment</w:t>
      </w:r>
      <w:r w:rsidRPr="008F5337">
        <w:rPr>
          <w:b/>
          <w:u w:val="single"/>
        </w:rPr>
        <w:t xml:space="preserve"> about intrinsic value and disvalue is that </w:t>
      </w:r>
      <w:r w:rsidRPr="003753DA">
        <w:rPr>
          <w:b/>
          <w:highlight w:val="cyan"/>
          <w:u w:val="single"/>
        </w:rPr>
        <w:t xml:space="preserve">pleasure is intrinsically valuable and pain is intrinsically </w:t>
      </w:r>
      <w:proofErr w:type="spellStart"/>
      <w:r w:rsidRPr="003753DA">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3753DA">
        <w:rPr>
          <w:b/>
          <w:highlight w:val="cyan"/>
          <w:u w:val="single"/>
        </w:rPr>
        <w:t>something undeniably good about</w:t>
      </w:r>
      <w:r w:rsidRPr="008F5337">
        <w:rPr>
          <w:b/>
          <w:u w:val="single"/>
        </w:rPr>
        <w:t xml:space="preserve"> the way </w:t>
      </w:r>
      <w:r w:rsidRPr="003753DA">
        <w:rPr>
          <w:b/>
          <w:highlight w:val="cyan"/>
          <w:u w:val="single"/>
        </w:rPr>
        <w:t>pleasure</w:t>
      </w:r>
      <w:r w:rsidRPr="008F5337">
        <w:rPr>
          <w:b/>
          <w:u w:val="single"/>
        </w:rPr>
        <w:t xml:space="preserve"> feels and </w:t>
      </w:r>
      <w:r w:rsidRPr="004B4366">
        <w:rPr>
          <w:b/>
          <w:u w:val="single"/>
        </w:rPr>
        <w:t xml:space="preserve">something undeniably </w:t>
      </w:r>
      <w:r w:rsidRPr="003753DA">
        <w:rPr>
          <w:b/>
          <w:highlight w:val="cyan"/>
          <w:u w:val="single"/>
        </w:rPr>
        <w:t>bad about</w:t>
      </w:r>
      <w:r w:rsidRPr="008F5337">
        <w:rPr>
          <w:b/>
          <w:u w:val="single"/>
        </w:rPr>
        <w:t xml:space="preserve"> the way </w:t>
      </w:r>
      <w:r w:rsidRPr="003753DA">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3753DA">
        <w:rPr>
          <w:b/>
          <w:highlight w:val="cyan"/>
          <w:u w:val="single"/>
        </w:rPr>
        <w:t>pleasure is not good for anything further</w:t>
      </w:r>
      <w:r w:rsidRPr="008F5337">
        <w:rPr>
          <w:b/>
          <w:u w:val="single"/>
        </w:rPr>
        <w:t xml:space="preserve">; it is </w:t>
      </w:r>
      <w:r w:rsidRPr="003753DA">
        <w:rPr>
          <w:b/>
          <w:highlight w:val="cyan"/>
          <w:u w:val="single"/>
        </w:rPr>
        <w:t>simply</w:t>
      </w:r>
      <w:r w:rsidRPr="008F5337">
        <w:rPr>
          <w:b/>
          <w:u w:val="single"/>
        </w:rPr>
        <w:t xml:space="preserve"> that for which going to the convenience store and buying the soda </w:t>
      </w:r>
      <w:r w:rsidRPr="003753DA">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3753DA">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3753DA">
        <w:rPr>
          <w:b/>
          <w:highlight w:val="cyan"/>
          <w:u w:val="single"/>
        </w:rPr>
        <w:t>reach the end of the line in matters of value.</w:t>
      </w:r>
      <w:r w:rsidRPr="008F5337">
        <w:rPr>
          <w:b/>
          <w:u w:val="single"/>
        </w:rPr>
        <w:t xml:space="preserve"> </w:t>
      </w:r>
    </w:p>
    <w:p w14:paraId="1247768A" w14:textId="77777777" w:rsidR="003778FA" w:rsidRPr="008F5337" w:rsidRDefault="003778FA" w:rsidP="003778FA">
      <w:pPr>
        <w:pStyle w:val="Heading4"/>
      </w:pPr>
      <w:r w:rsidRPr="008F5337">
        <w:t>Moral uncertainty means preventing extinction should be our highest priority.</w:t>
      </w:r>
    </w:p>
    <w:p w14:paraId="5A9B3950" w14:textId="77777777" w:rsidR="003778FA" w:rsidRPr="008F5337" w:rsidRDefault="003778FA" w:rsidP="003778FA">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0FF2A036" w14:textId="77777777" w:rsidR="003778FA" w:rsidRPr="008F5337" w:rsidRDefault="003778FA" w:rsidP="003778FA">
      <w:pPr>
        <w:rPr>
          <w:rStyle w:val="StyleUnderline"/>
        </w:rPr>
      </w:pPr>
      <w:r w:rsidRPr="007674EB">
        <w:rPr>
          <w:sz w:val="12"/>
        </w:rPr>
        <w:t xml:space="preserve">These </w:t>
      </w:r>
      <w:r w:rsidRPr="008F5337">
        <w:rPr>
          <w:rStyle w:val="StyleUnderline"/>
        </w:rPr>
        <w:t xml:space="preserve">reflections on </w:t>
      </w:r>
      <w:r w:rsidRPr="003753DA">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3753DA">
        <w:rPr>
          <w:rStyle w:val="StyleUnderline"/>
          <w:highlight w:val="cyan"/>
        </w:rPr>
        <w:t>present understanding</w:t>
      </w:r>
      <w:r w:rsidRPr="008F5337">
        <w:rPr>
          <w:rStyle w:val="StyleUnderline"/>
        </w:rPr>
        <w:t xml:space="preserve"> of axiology </w:t>
      </w:r>
      <w:r w:rsidRPr="003753DA">
        <w:rPr>
          <w:rStyle w:val="StyleUnderline"/>
          <w:highlight w:val="cyan"/>
        </w:rPr>
        <w:t xml:space="preserve">might </w:t>
      </w:r>
      <w:r w:rsidRPr="00D025FD">
        <w:rPr>
          <w:rStyle w:val="StyleUnderline"/>
        </w:rPr>
        <w:t xml:space="preserve">well </w:t>
      </w:r>
      <w:r w:rsidRPr="003753DA">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3753DA">
        <w:rPr>
          <w:rStyle w:val="StyleUnderline"/>
          <w:highlight w:val="cyan"/>
        </w:rPr>
        <w:t>uncertain about our ultimate aims</w:t>
      </w:r>
      <w:r w:rsidRPr="008F5337">
        <w:rPr>
          <w:rStyle w:val="StyleUnderline"/>
        </w:rPr>
        <w:t xml:space="preserve">, then we should </w:t>
      </w:r>
      <w:r w:rsidRPr="003753DA">
        <w:rPr>
          <w:rStyle w:val="StyleUnderline"/>
          <w:highlight w:val="cyan"/>
        </w:rPr>
        <w:t xml:space="preserve">recognize that there is a </w:t>
      </w:r>
      <w:r w:rsidRPr="000613F1">
        <w:rPr>
          <w:rStyle w:val="StyleUnderline"/>
        </w:rPr>
        <w:t xml:space="preserve">great option </w:t>
      </w:r>
      <w:r w:rsidRPr="003753DA">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3753DA">
        <w:rPr>
          <w:rStyle w:val="StyleUnderline"/>
          <w:highlight w:val="cyan"/>
        </w:rPr>
        <w:t xml:space="preserve">ability to recognize value and </w:t>
      </w:r>
      <w:r w:rsidRPr="000613F1">
        <w:rPr>
          <w:rStyle w:val="StyleUnderline"/>
        </w:rPr>
        <w:t xml:space="preserve">to </w:t>
      </w:r>
      <w:r w:rsidRPr="003753DA">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3753DA">
        <w:rPr>
          <w:rStyle w:val="StyleUnderline"/>
          <w:highlight w:val="cyan"/>
        </w:rPr>
        <w:t>future version of humanity</w:t>
      </w:r>
      <w:r w:rsidRPr="008F5337">
        <w:rPr>
          <w:rStyle w:val="StyleUnderline"/>
        </w:rPr>
        <w:t xml:space="preserve"> with great powers and a propensity to </w:t>
      </w:r>
      <w:r w:rsidRPr="003753DA">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3753DA">
        <w:rPr>
          <w:rStyle w:val="StyleUnderline"/>
          <w:highlight w:val="cyan"/>
        </w:rPr>
        <w:t>prevent any existential catastrophe</w:t>
      </w:r>
      <w:r w:rsidRPr="008F5337">
        <w:rPr>
          <w:rStyle w:val="StyleUnderline"/>
        </w:rPr>
        <w:t>.</w:t>
      </w:r>
    </w:p>
    <w:p w14:paraId="6A19FE84" w14:textId="77777777" w:rsidR="003778FA" w:rsidRPr="00A20A0C" w:rsidRDefault="003778FA" w:rsidP="003778FA"/>
    <w:p w14:paraId="0245EBEB" w14:textId="77777777" w:rsidR="003778FA" w:rsidRPr="004E035C" w:rsidRDefault="003778FA" w:rsidP="003778FA">
      <w:pPr>
        <w:pStyle w:val="Heading4"/>
        <w:rPr>
          <w:rFonts w:asciiTheme="majorHAnsi" w:hAnsiTheme="majorHAnsi" w:cstheme="majorHAnsi"/>
        </w:rPr>
      </w:pPr>
      <w:r w:rsidRPr="004E035C">
        <w:rPr>
          <w:rFonts w:asciiTheme="majorHAnsi" w:hAnsiTheme="majorHAnsi" w:cstheme="majorHAnsi"/>
        </w:rPr>
        <w:t>Consequences first — anything else is irresponsible and escapes valuable discussions.</w:t>
      </w:r>
    </w:p>
    <w:p w14:paraId="4F78414E" w14:textId="77777777" w:rsidR="003778FA" w:rsidRPr="004E035C" w:rsidRDefault="003778FA" w:rsidP="003778FA">
      <w:pPr>
        <w:rPr>
          <w:rFonts w:asciiTheme="majorHAnsi" w:hAnsiTheme="majorHAnsi" w:cstheme="majorHAnsi"/>
        </w:rPr>
      </w:pPr>
      <w:r w:rsidRPr="004E035C">
        <w:rPr>
          <w:rFonts w:asciiTheme="majorHAnsi" w:hAnsiTheme="majorHAnsi" w:cstheme="majorHAnsi"/>
          <w:b/>
          <w:bCs/>
          <w:sz w:val="26"/>
          <w:szCs w:val="26"/>
        </w:rPr>
        <w:t>Bracey 06</w:t>
      </w:r>
      <w:r w:rsidRPr="004E035C">
        <w:rPr>
          <w:rFonts w:asciiTheme="majorHAnsi" w:hAnsiTheme="majorHAnsi" w:cstheme="majorHAnsi"/>
        </w:rPr>
        <w:t xml:space="preserve"> </w:t>
      </w:r>
      <w:r w:rsidRPr="004E035C">
        <w:rPr>
          <w:rFonts w:asciiTheme="majorHAnsi" w:hAnsiTheme="majorHAnsi" w:cstheme="majorHAnsi"/>
          <w:sz w:val="18"/>
          <w:szCs w:val="18"/>
        </w:rPr>
        <w:t>(Christopher A. Bracey 6, Associate Professor of Law, Associate Professor of African &amp; African American Studies, Washington University in St. Louis, September, Southern California Law Review, 79 S. Cal. L. Rev. 1231, p. 1318)</w:t>
      </w:r>
    </w:p>
    <w:p w14:paraId="536E2A40" w14:textId="77777777" w:rsidR="003778FA" w:rsidRDefault="003778FA" w:rsidP="003778FA">
      <w:pPr>
        <w:rPr>
          <w:rStyle w:val="Emphasis"/>
          <w:rFonts w:asciiTheme="majorHAnsi" w:hAnsiTheme="majorHAnsi" w:cstheme="majorHAnsi"/>
        </w:rPr>
      </w:pPr>
      <w:r w:rsidRPr="004E035C">
        <w:rPr>
          <w:rFonts w:asciiTheme="majorHAnsi" w:hAnsiTheme="majorHAnsi" w:cstheme="majorHAnsi"/>
          <w:sz w:val="16"/>
          <w:szCs w:val="26"/>
        </w:rPr>
        <w:t xml:space="preserve">Second, </w:t>
      </w:r>
      <w:r w:rsidRPr="003753DA">
        <w:rPr>
          <w:rStyle w:val="Emphasis"/>
          <w:rFonts w:asciiTheme="majorHAnsi" w:hAnsiTheme="majorHAnsi" w:cstheme="majorHAnsi"/>
          <w:highlight w:val="cyan"/>
        </w:rPr>
        <w:t xml:space="preserve">reducing conversation on </w:t>
      </w:r>
      <w:r w:rsidRPr="004E035C">
        <w:rPr>
          <w:rStyle w:val="Emphasis"/>
          <w:rFonts w:asciiTheme="majorHAnsi" w:hAnsiTheme="majorHAnsi" w:cstheme="majorHAnsi"/>
        </w:rPr>
        <w:t xml:space="preserve">race </w:t>
      </w:r>
      <w:r w:rsidRPr="003753DA">
        <w:rPr>
          <w:rStyle w:val="Emphasis"/>
          <w:rFonts w:asciiTheme="majorHAnsi" w:hAnsiTheme="majorHAnsi" w:cstheme="majorHAnsi"/>
          <w:highlight w:val="cyan"/>
        </w:rPr>
        <w:t>matters to an ideological contest allows opponents to elide inquiry into whether the results of a particular</w:t>
      </w:r>
      <w:r w:rsidRPr="004E035C">
        <w:rPr>
          <w:rFonts w:asciiTheme="majorHAnsi" w:hAnsiTheme="majorHAnsi" w:cstheme="majorHAnsi"/>
          <w:sz w:val="16"/>
          <w:szCs w:val="26"/>
        </w:rPr>
        <w:t xml:space="preserve"> preference </w:t>
      </w:r>
      <w:r w:rsidRPr="003753DA">
        <w:rPr>
          <w:rStyle w:val="Emphasis"/>
          <w:rFonts w:asciiTheme="majorHAnsi" w:hAnsiTheme="majorHAnsi" w:cstheme="majorHAnsi"/>
          <w:highlight w:val="cyan"/>
        </w:rPr>
        <w:t>policy are desirable</w:t>
      </w:r>
      <w:r w:rsidRPr="004E035C">
        <w:rPr>
          <w:rStyle w:val="Emphasis"/>
          <w:rFonts w:asciiTheme="majorHAnsi" w:hAnsiTheme="majorHAnsi" w:cstheme="majorHAnsi"/>
        </w:rPr>
        <w:t>. Policy positions masquerading as</w:t>
      </w:r>
      <w:r w:rsidRPr="004E035C">
        <w:rPr>
          <w:rFonts w:asciiTheme="majorHAnsi" w:hAnsiTheme="majorHAnsi" w:cstheme="majorHAnsi"/>
          <w:sz w:val="16"/>
          <w:szCs w:val="26"/>
        </w:rPr>
        <w:t xml:space="preserve"> principled </w:t>
      </w:r>
      <w:r w:rsidRPr="004E035C">
        <w:rPr>
          <w:rStyle w:val="Emphasis"/>
          <w:rFonts w:asciiTheme="majorHAnsi" w:hAnsiTheme="majorHAnsi" w:cstheme="majorHAnsi"/>
        </w:rPr>
        <w:t>ideological stances create the impression that a racial policy is not simply a choice among available alternatives, but the embodiment of some higher moral principle</w:t>
      </w:r>
      <w:r w:rsidRPr="004E035C">
        <w:rPr>
          <w:rFonts w:asciiTheme="majorHAnsi" w:hAnsiTheme="majorHAnsi" w:cstheme="majorHAnsi"/>
          <w:sz w:val="16"/>
          <w:szCs w:val="26"/>
        </w:rPr>
        <w:t xml:space="preserve">. Thus, </w:t>
      </w:r>
      <w:r w:rsidRPr="004E035C">
        <w:rPr>
          <w:rStyle w:val="Emphasis"/>
          <w:rFonts w:asciiTheme="majorHAnsi" w:hAnsiTheme="majorHAnsi" w:cstheme="majorHAnsi"/>
        </w:rPr>
        <w:t>the "principle" becomes an end in itself, without reference to outcomes. Consider the prevailing view of colorblindness in constitutional discourse. Colorblindness has come to be understood as the embodiment of what is morally just,</w:t>
      </w:r>
      <w:r w:rsidRPr="004E035C">
        <w:rPr>
          <w:rFonts w:asciiTheme="majorHAnsi" w:hAnsiTheme="majorHAnsi" w:cstheme="majorHAnsi"/>
          <w:sz w:val="16"/>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0">
        <w:r w:rsidRPr="004E035C">
          <w:rPr>
            <w:rFonts w:asciiTheme="majorHAnsi" w:hAnsiTheme="majorHAnsi" w:cstheme="majorHAnsi"/>
            <w:sz w:val="16"/>
            <w:szCs w:val="26"/>
          </w:rPr>
          <w:t>281</w:t>
        </w:r>
      </w:hyperlink>
      <w:r w:rsidRPr="004E035C">
        <w:rPr>
          <w:rFonts w:asciiTheme="majorHAnsi" w:hAnsiTheme="majorHAnsi" w:cstheme="majorHAnsi"/>
          <w:sz w:val="16"/>
          <w:szCs w:val="26"/>
        </w:rPr>
        <w:t xml:space="preserve"> For Thomas, there is no meaningful difference between laws designed to entrench racial subordination and those designed to alleviate conditions of oppression. </w:t>
      </w:r>
      <w:r w:rsidRPr="004E035C">
        <w:rPr>
          <w:rStyle w:val="Emphasis"/>
          <w:rFonts w:asciiTheme="majorHAnsi" w:hAnsiTheme="majorHAnsi" w:cstheme="majorHAnsi"/>
        </w:rPr>
        <w:t>Critics may point out that colorblindness in practice has the effect of entrenching existing racial disparities</w:t>
      </w:r>
      <w:r w:rsidRPr="004E035C">
        <w:rPr>
          <w:rFonts w:asciiTheme="majorHAnsi" w:hAnsiTheme="majorHAnsi" w:cstheme="majorHAnsi"/>
          <w:sz w:val="16"/>
          <w:szCs w:val="26"/>
        </w:rPr>
        <w:t xml:space="preserve"> in health, wealth, and society. </w:t>
      </w:r>
      <w:r w:rsidRPr="004E035C">
        <w:rPr>
          <w:rStyle w:val="Emphasis"/>
          <w:rFonts w:asciiTheme="majorHAnsi" w:hAnsiTheme="majorHAnsi" w:cstheme="majorHAnsi"/>
        </w:rPr>
        <w:t xml:space="preserve">But </w:t>
      </w:r>
      <w:r w:rsidRPr="003753DA">
        <w:rPr>
          <w:rStyle w:val="Emphasis"/>
          <w:rFonts w:asciiTheme="majorHAnsi" w:hAnsiTheme="majorHAnsi" w:cstheme="majorHAnsi"/>
          <w:highlight w:val="cyan"/>
        </w:rPr>
        <w:t>in framing the debate in purely ideological terms, opponents</w:t>
      </w:r>
      <w:r w:rsidRPr="004E035C">
        <w:rPr>
          <w:rStyle w:val="Emphasis"/>
          <w:rFonts w:asciiTheme="majorHAnsi" w:hAnsiTheme="majorHAnsi" w:cstheme="majorHAnsi"/>
        </w:rPr>
        <w:t xml:space="preserve"> are able to </w:t>
      </w:r>
      <w:r w:rsidRPr="003753DA">
        <w:rPr>
          <w:rStyle w:val="Emphasis"/>
          <w:rFonts w:asciiTheme="majorHAnsi" w:hAnsiTheme="majorHAnsi" w:cstheme="majorHAnsi"/>
          <w:highlight w:val="cyan"/>
        </w:rPr>
        <w:t xml:space="preserve">avoid the contentious issue of outcomes </w:t>
      </w:r>
      <w:r w:rsidRPr="004E035C">
        <w:rPr>
          <w:rStyle w:val="Emphasis"/>
          <w:rFonts w:asciiTheme="majorHAnsi" w:hAnsiTheme="majorHAnsi" w:cstheme="majorHAnsi"/>
        </w:rPr>
        <w:t xml:space="preserve">and make viability determinations based exclusively on whether racially progressive measures exude fidelity to the ideological principle of colorblindness. </w:t>
      </w:r>
      <w:r w:rsidRPr="003753DA">
        <w:rPr>
          <w:rStyle w:val="Emphasis"/>
          <w:rFonts w:asciiTheme="majorHAnsi" w:hAnsiTheme="majorHAnsi" w:cstheme="majorHAnsi"/>
          <w:highlight w:val="cyan"/>
        </w:rPr>
        <w:t>Meaningful policy debate is replaced by ideological exchange, which</w:t>
      </w:r>
      <w:r w:rsidRPr="004E035C">
        <w:rPr>
          <w:rStyle w:val="Emphasis"/>
          <w:rFonts w:asciiTheme="majorHAnsi" w:hAnsiTheme="majorHAnsi" w:cstheme="majorHAnsi"/>
        </w:rPr>
        <w:t xml:space="preserve"> further </w:t>
      </w:r>
      <w:r w:rsidRPr="003753DA">
        <w:rPr>
          <w:rStyle w:val="Emphasis"/>
          <w:rFonts w:asciiTheme="majorHAnsi" w:hAnsiTheme="majorHAnsi" w:cstheme="majorHAnsi"/>
          <w:highlight w:val="cyan"/>
        </w:rPr>
        <w:t>exacerbates hostilities and deepens</w:t>
      </w:r>
      <w:r w:rsidRPr="004E035C">
        <w:rPr>
          <w:rStyle w:val="Emphasis"/>
          <w:rFonts w:asciiTheme="majorHAnsi" w:hAnsiTheme="majorHAnsi" w:cstheme="majorHAnsi"/>
        </w:rPr>
        <w:t xml:space="preserve"> the cycle of </w:t>
      </w:r>
      <w:r w:rsidRPr="003753DA">
        <w:rPr>
          <w:rStyle w:val="Emphasis"/>
          <w:rFonts w:asciiTheme="majorHAnsi" w:hAnsiTheme="majorHAnsi" w:cstheme="majorHAnsi"/>
          <w:highlight w:val="cyan"/>
        </w:rPr>
        <w:t>resentment</w:t>
      </w:r>
      <w:r w:rsidRPr="004E035C">
        <w:rPr>
          <w:rStyle w:val="Emphasis"/>
          <w:rFonts w:asciiTheme="majorHAnsi" w:hAnsiTheme="majorHAnsi" w:cstheme="majorHAnsi"/>
        </w:rPr>
        <w:t>.</w:t>
      </w:r>
    </w:p>
    <w:p w14:paraId="77245120" w14:textId="77777777" w:rsidR="009F04AF" w:rsidRDefault="009F04AF" w:rsidP="009F04AF">
      <w:pPr>
        <w:pStyle w:val="Heading3"/>
      </w:pPr>
      <w:r>
        <w:lastRenderedPageBreak/>
        <w:t>1AC – Innovation</w:t>
      </w:r>
    </w:p>
    <w:p w14:paraId="47493575" w14:textId="77777777" w:rsidR="009F04AF" w:rsidRPr="003B6F92" w:rsidRDefault="009F04AF" w:rsidP="009F04AF">
      <w:pPr>
        <w:pStyle w:val="Heading4"/>
      </w:pPr>
      <w:r>
        <w:t>Advantage 1 is Monopolies</w:t>
      </w:r>
    </w:p>
    <w:p w14:paraId="5E9494A8" w14:textId="77777777" w:rsidR="009F04AF" w:rsidRDefault="009F04AF" w:rsidP="009F04AF">
      <w:pPr>
        <w:pStyle w:val="Heading4"/>
      </w:pPr>
      <w:r>
        <w:t xml:space="preserve">The status quo of space commercialization is a permissionless system that threatens private sector innovation due to ambiguity and foreign hostility. Schaefer 17 </w:t>
      </w:r>
    </w:p>
    <w:p w14:paraId="0517D1FE" w14:textId="77777777" w:rsidR="009F04AF" w:rsidRPr="00AE00A7" w:rsidRDefault="009F04AF" w:rsidP="009F04AF">
      <w:pPr>
        <w:rPr>
          <w:rStyle w:val="Style13ptBold"/>
          <w:b w:val="0"/>
          <w:bCs/>
        </w:rPr>
      </w:pPr>
      <w:r w:rsidRPr="00AE00A7">
        <w:rPr>
          <w:rStyle w:val="Style13ptBold"/>
          <w:b w:val="0"/>
          <w:bCs/>
        </w:rPr>
        <w:t>Schaefer, Matthew. "The contours of permissionless innovation in the outer space domain." U. Pa. J. Int'l L. 39 (2017): 103. https://scholarship.law.upenn.edu/cgi/viewcontent.cgi?article=1953&amp;context=jil</w:t>
      </w:r>
    </w:p>
    <w:p w14:paraId="7DDFB265" w14:textId="77777777" w:rsidR="009F04AF" w:rsidRDefault="009F04AF" w:rsidP="009F04AF"/>
    <w:p w14:paraId="09CBC495" w14:textId="77777777" w:rsidR="009F04AF" w:rsidRPr="00FD435E" w:rsidRDefault="009F04AF" w:rsidP="009F04AF">
      <w:pPr>
        <w:rPr>
          <w:rStyle w:val="Emphasis"/>
        </w:rPr>
      </w:pPr>
      <w:r w:rsidRPr="0001341C">
        <w:rPr>
          <w:rStyle w:val="StyleUnderline"/>
        </w:rPr>
        <w:t>PERMISSIONLESS INNOVATION FOR NEW ON-ORBIT ACTIVITIES:</w:t>
      </w:r>
      <w:r w:rsidRPr="00FD435E">
        <w:rPr>
          <w:sz w:val="12"/>
        </w:rPr>
        <w:t xml:space="preserve"> THE INTERNATIONAL OBLIGATION LIMIT, THE NATIONAL SECURITY LIMIT, AND THE INVESTOR CERTAINTY LIMIT Thus, for traditional space activities we observe a range of regulatory models: 1) an FAA launch and reentry and human space flight framework that certainly is closest to the permissionless in- novation ideal; 2) a NOAA remote sensing regime that is perhaps overbroad, impacting innovative small satellite ideas, and that struggles with establishing a permissionless innovation esprit de corps in the interagency process as participants have yet to fully reassess benefit-cost analysis of national security concerns in an environment where foreign remote sensing systems are increasingly sophisticated; and 3) an FCC spectrum licensing regime that by necessity, given the properties of spectrum and the demands of the satellite business case, must have significant ex ante government involvement. All those regulatory models are long-established and will take considerable effort to change. In contrast, </w:t>
      </w:r>
      <w:r w:rsidRPr="003753DA">
        <w:rPr>
          <w:rStyle w:val="StyleUnderline"/>
          <w:highlight w:val="cyan"/>
        </w:rPr>
        <w:t>regulating</w:t>
      </w:r>
      <w:r w:rsidRPr="005A10FB">
        <w:rPr>
          <w:rStyle w:val="StyleUnderline"/>
        </w:rPr>
        <w:t xml:space="preserve"> new on</w:t>
      </w:r>
      <w:r w:rsidRPr="003753DA">
        <w:rPr>
          <w:rStyle w:val="StyleUnderline"/>
          <w:highlight w:val="cyan"/>
        </w:rPr>
        <w:t>-orbit space activities begins with a</w:t>
      </w:r>
      <w:r w:rsidRPr="005A10FB">
        <w:rPr>
          <w:rStyle w:val="StyleUnderline"/>
        </w:rPr>
        <w:t xml:space="preserve"> relatively </w:t>
      </w:r>
      <w:r w:rsidRPr="003753DA">
        <w:rPr>
          <w:rStyle w:val="StyleUnderline"/>
          <w:highlight w:val="cyan"/>
        </w:rPr>
        <w:t>clean slate</w:t>
      </w:r>
      <w:r w:rsidRPr="005A10FB">
        <w:rPr>
          <w:rStyle w:val="StyleUnderline"/>
        </w:rPr>
        <w:t xml:space="preserve">. </w:t>
      </w:r>
      <w:r w:rsidRPr="00863811">
        <w:rPr>
          <w:rStyle w:val="StyleUnderline"/>
        </w:rPr>
        <w:t>There is no formal regulatory framework in place</w:t>
      </w:r>
      <w:r w:rsidRPr="00FD435E">
        <w:rPr>
          <w:sz w:val="12"/>
        </w:rPr>
        <w:t xml:space="preserve">, although the government has leveraged its launch licensing authority, especially its payload review prong, to a degree to partially fill the gap. The only other exception to this clean slate is that for well over a decade NOAA and the FCC have imposed debris mitigation requirements on licensees—presumably relying on their “public interest” authority to do so—although some believe even this limited on-orbit regulation constitutes “competence creep.”103 </w:t>
      </w:r>
      <w:r w:rsidRPr="005A10FB">
        <w:rPr>
          <w:rStyle w:val="StyleUnderline"/>
        </w:rPr>
        <w:t>Staunch permissionless innovation advocates might say this essentially clean slate is a victory and should be maintained</w:t>
      </w:r>
      <w:r w:rsidRPr="00FD435E">
        <w:rPr>
          <w:sz w:val="12"/>
        </w:rPr>
        <w:t xml:space="preserve">. In essence, </w:t>
      </w:r>
      <w:r w:rsidRPr="003753DA">
        <w:rPr>
          <w:rStyle w:val="Emphasis"/>
          <w:highlight w:val="cyan"/>
        </w:rPr>
        <w:t>companies are free to conduct new</w:t>
      </w:r>
      <w:r w:rsidRPr="005A10FB">
        <w:rPr>
          <w:rStyle w:val="Emphasis"/>
        </w:rPr>
        <w:t xml:space="preserve"> on-orbit </w:t>
      </w:r>
      <w:r w:rsidRPr="003753DA">
        <w:rPr>
          <w:rStyle w:val="Emphasis"/>
          <w:highlight w:val="cyan"/>
        </w:rPr>
        <w:t>activities</w:t>
      </w:r>
      <w:r w:rsidRPr="005A10FB">
        <w:rPr>
          <w:rStyle w:val="Emphasis"/>
        </w:rPr>
        <w:t xml:space="preserve"> if they so choose</w:t>
      </w:r>
      <w:r w:rsidRPr="00FD435E">
        <w:rPr>
          <w:sz w:val="12"/>
        </w:rPr>
        <w:t xml:space="preserve">, and the government need not authorize those activities, nor may the government prohibit those activities. In fact, permissionless innovation advocates might say this is almost an ideal scenario, in that the current state of affairs achieves (near) pure or unadulterated permissionless innovation. </w:t>
      </w:r>
      <w:r w:rsidRPr="003753DA">
        <w:rPr>
          <w:rStyle w:val="Emphasis"/>
          <w:highlight w:val="cyan"/>
        </w:rPr>
        <w:t xml:space="preserve">However, the irony is that </w:t>
      </w:r>
      <w:r w:rsidRPr="00863811">
        <w:rPr>
          <w:rStyle w:val="Emphasis"/>
        </w:rPr>
        <w:t xml:space="preserve">the benefits of permissionless </w:t>
      </w:r>
      <w:r w:rsidRPr="003753DA">
        <w:rPr>
          <w:rStyle w:val="Emphasis"/>
          <w:highlight w:val="cyan"/>
        </w:rPr>
        <w:t>innovation will not be achieved</w:t>
      </w:r>
      <w:r w:rsidRPr="005A10FB">
        <w:rPr>
          <w:rStyle w:val="Emphasis"/>
        </w:rPr>
        <w:t xml:space="preserve"> in this (nearly) pure state.</w:t>
      </w:r>
      <w:r w:rsidRPr="00FD435E">
        <w:rPr>
          <w:sz w:val="12"/>
        </w:rPr>
        <w:t xml:space="preserve"> There are at least three major risks to allowing calls for a pure or unadulterated permissionless innovation regulatory model with respect to new on-orbit activities. First, </w:t>
      </w:r>
      <w:r w:rsidRPr="005A10FB">
        <w:rPr>
          <w:rStyle w:val="StyleUnderline"/>
        </w:rPr>
        <w:t xml:space="preserve">it is very clear that </w:t>
      </w:r>
      <w:r w:rsidRPr="003753DA">
        <w:rPr>
          <w:rStyle w:val="StyleUnderline"/>
          <w:highlight w:val="cyan"/>
        </w:rPr>
        <w:t xml:space="preserve">U.S. </w:t>
      </w:r>
      <w:r w:rsidRPr="00863811">
        <w:rPr>
          <w:rStyle w:val="StyleUnderline"/>
        </w:rPr>
        <w:t>international</w:t>
      </w:r>
      <w:r w:rsidRPr="005A10FB">
        <w:rPr>
          <w:rStyle w:val="StyleUnderline"/>
        </w:rPr>
        <w:t xml:space="preserve"> </w:t>
      </w:r>
      <w:r w:rsidRPr="003753DA">
        <w:rPr>
          <w:rStyle w:val="StyleUnderline"/>
          <w:highlight w:val="cyan"/>
        </w:rPr>
        <w:t>obligations require “authorization</w:t>
      </w:r>
      <w:r w:rsidRPr="005A10FB">
        <w:rPr>
          <w:rStyle w:val="StyleUnderline"/>
        </w:rPr>
        <w:t xml:space="preserve">” of and the provision of “continuing” supervision, </w:t>
      </w:r>
      <w:r w:rsidRPr="003753DA">
        <w:rPr>
          <w:rStyle w:val="StyleUnderline"/>
          <w:highlight w:val="cyan"/>
        </w:rPr>
        <w:t>by the government</w:t>
      </w:r>
      <w:r w:rsidRPr="005A10FB">
        <w:rPr>
          <w:rStyle w:val="StyleUnderline"/>
        </w:rPr>
        <w:t xml:space="preserve"> of commercial activities in outer space. Thus, any pure version of permissionless innovation would run afoul of U.S. international obligations in the primary space treaty, the Outer Space Treaty</w:t>
      </w:r>
      <w:r w:rsidRPr="00FD435E">
        <w:rPr>
          <w:sz w:val="12"/>
        </w:rPr>
        <w:t xml:space="preserve">. Second, with the national security implications of many space activities, it is unrealistic to expect adoption of a pure permissionless innovation regulatory model to govern such activities; the industry largely recognizes this dynamic. Third, </w:t>
      </w:r>
      <w:r w:rsidRPr="005A10FB">
        <w:rPr>
          <w:rStyle w:val="Emphasis"/>
        </w:rPr>
        <w:t xml:space="preserve">a large number of </w:t>
      </w:r>
      <w:r w:rsidRPr="00863811">
        <w:rPr>
          <w:rStyle w:val="Emphasis"/>
        </w:rPr>
        <w:t>businesses</w:t>
      </w:r>
      <w:r w:rsidRPr="005A10FB">
        <w:rPr>
          <w:rStyle w:val="Emphasis"/>
        </w:rPr>
        <w:t xml:space="preserve"> and investors </w:t>
      </w:r>
      <w:r w:rsidRPr="00863811">
        <w:rPr>
          <w:rStyle w:val="Emphasis"/>
        </w:rPr>
        <w:t xml:space="preserve">in </w:t>
      </w:r>
      <w:r w:rsidRPr="003753DA">
        <w:rPr>
          <w:rStyle w:val="Emphasis"/>
          <w:highlight w:val="cyan"/>
        </w:rPr>
        <w:t xml:space="preserve">the space sector seek </w:t>
      </w:r>
      <w:r w:rsidRPr="00863811">
        <w:rPr>
          <w:rStyle w:val="Emphasis"/>
        </w:rPr>
        <w:t xml:space="preserve">a minimal amount of </w:t>
      </w:r>
      <w:r w:rsidRPr="003753DA">
        <w:rPr>
          <w:rStyle w:val="Emphasis"/>
          <w:highlight w:val="cyan"/>
        </w:rPr>
        <w:t>regulation to</w:t>
      </w:r>
      <w:r w:rsidRPr="005A10FB">
        <w:rPr>
          <w:rStyle w:val="Emphasis"/>
        </w:rPr>
        <w:t xml:space="preserve"> </w:t>
      </w:r>
      <w:r w:rsidRPr="003753DA">
        <w:rPr>
          <w:rStyle w:val="Emphasis"/>
          <w:highlight w:val="cyan"/>
        </w:rPr>
        <w:t>ensure a transparent framework for approval</w:t>
      </w:r>
      <w:r w:rsidRPr="005A10FB">
        <w:rPr>
          <w:rStyle w:val="Emphasis"/>
        </w:rPr>
        <w:t xml:space="preserve"> of their on-orbit activities </w:t>
      </w:r>
      <w:r w:rsidRPr="003753DA">
        <w:rPr>
          <w:rStyle w:val="Emphasis"/>
          <w:highlight w:val="cyan"/>
        </w:rPr>
        <w:t>so</w:t>
      </w:r>
      <w:r w:rsidRPr="005A10FB">
        <w:rPr>
          <w:rStyle w:val="Emphasis"/>
        </w:rPr>
        <w:t xml:space="preserve"> that regulatory </w:t>
      </w:r>
      <w:r w:rsidRPr="003753DA">
        <w:rPr>
          <w:rStyle w:val="Emphasis"/>
          <w:highlight w:val="cyan"/>
        </w:rPr>
        <w:t xml:space="preserve">uncertainty and </w:t>
      </w:r>
      <w:r w:rsidRPr="00930F93">
        <w:rPr>
          <w:rStyle w:val="Emphasis"/>
        </w:rPr>
        <w:t>foreign</w:t>
      </w:r>
      <w:r w:rsidRPr="005A10FB">
        <w:rPr>
          <w:rStyle w:val="Emphasis"/>
        </w:rPr>
        <w:t xml:space="preserve"> </w:t>
      </w:r>
      <w:r w:rsidRPr="003753DA">
        <w:rPr>
          <w:rStyle w:val="Emphasis"/>
          <w:highlight w:val="cyan"/>
        </w:rPr>
        <w:t>hostility</w:t>
      </w:r>
      <w:r w:rsidRPr="005A10FB">
        <w:rPr>
          <w:rStyle w:val="Emphasis"/>
        </w:rPr>
        <w:t xml:space="preserve"> to their activities </w:t>
      </w:r>
      <w:r w:rsidRPr="003753DA">
        <w:rPr>
          <w:rStyle w:val="Emphasis"/>
          <w:highlight w:val="cyan"/>
        </w:rPr>
        <w:t>is</w:t>
      </w:r>
      <w:r w:rsidRPr="005A10FB">
        <w:rPr>
          <w:rStyle w:val="Emphasis"/>
        </w:rPr>
        <w:t xml:space="preserve"> </w:t>
      </w:r>
      <w:r w:rsidRPr="003753DA">
        <w:rPr>
          <w:rStyle w:val="Emphasis"/>
          <w:highlight w:val="cyan"/>
        </w:rPr>
        <w:t>minimized</w:t>
      </w:r>
      <w:r w:rsidRPr="00FD435E">
        <w:rPr>
          <w:sz w:val="12"/>
        </w:rPr>
        <w:t xml:space="preserve">.104 For each of these reasons, a failure by Congress to create explicit “light touch” authorization and supervision authority in an Executive Branch agency will actually defeat the purposes of permissionless innovation. Of course, the Executive Branch will have incentives to continue to leverage its payload review authority to try to ensure that U.S. international obligations are met and that U.S. national security is not endangered, and to give companies and their investors a degree of regulatory approval and certainty they desire. Chairman </w:t>
      </w:r>
      <w:proofErr w:type="spellStart"/>
      <w:r w:rsidRPr="00FD435E">
        <w:rPr>
          <w:sz w:val="12"/>
        </w:rPr>
        <w:t>Babin</w:t>
      </w:r>
      <w:proofErr w:type="spellEnd"/>
      <w:r w:rsidRPr="00FD435E">
        <w:rPr>
          <w:sz w:val="12"/>
        </w:rPr>
        <w:t xml:space="preserve"> and former FAA officials have argued that because the OST’s Article VI is not a self-executing international obligation, and thus not automatically part of the U.S. legal system, the Administration cannot seek to authorize or supervise new on-orbit space activities unless Congress passes a law delegating authorization and supervision responsibility to the Executive Branch.105 This may well be true but the situation is slightly more complex. Congress has already delegated payload review authority to the FAA, and a factor to consider under a payload review is U.S. international obligations.106 One might argue ensuring no violation of international obligations (self-executing or not) is thus an objective the FAA can consider in a payload review. However, the counterpoint is that the Executive Branch lacks the power to consider international obligation compliance for on-orbit activities because Congress, when granting re-entry licensing authority in 1997, indicated it did not want to grant on-orbit authority at that time.107 This places the U.S. Executive Branch in a difficult position—the Hobbesian choice of complying with international obligations or acting consistently with apparent Congressional intent. Similarly, space businesses—the innovators—are also put in a poor position. They could simply seek to pursue any on-orbit activity they like, and then pursue litigation if the Executive Branch blocks an activity that, for example, the government believes would violate U.S. international obligations or endanger U.S. national security. </w:t>
      </w:r>
      <w:r w:rsidRPr="005A10FB">
        <w:rPr>
          <w:rStyle w:val="StyleUnderline"/>
        </w:rPr>
        <w:t xml:space="preserve">The “pursue and </w:t>
      </w:r>
      <w:r w:rsidRPr="003753DA">
        <w:rPr>
          <w:rStyle w:val="StyleUnderline"/>
          <w:highlight w:val="cyan"/>
        </w:rPr>
        <w:t>litigate</w:t>
      </w:r>
      <w:r w:rsidRPr="005A10FB">
        <w:rPr>
          <w:rStyle w:val="StyleUnderline"/>
        </w:rPr>
        <w:t xml:space="preserve">” strategy </w:t>
      </w:r>
      <w:r w:rsidRPr="003753DA">
        <w:rPr>
          <w:rStyle w:val="StyleUnderline"/>
          <w:highlight w:val="cyan"/>
        </w:rPr>
        <w:t>is not</w:t>
      </w:r>
      <w:r w:rsidRPr="005A10FB">
        <w:rPr>
          <w:rStyle w:val="StyleUnderline"/>
        </w:rPr>
        <w:t xml:space="preserve"> an </w:t>
      </w:r>
      <w:r w:rsidRPr="003753DA">
        <w:rPr>
          <w:rStyle w:val="StyleUnderline"/>
          <w:highlight w:val="cyan"/>
        </w:rPr>
        <w:t>attractive</w:t>
      </w:r>
      <w:r w:rsidRPr="005A10FB">
        <w:rPr>
          <w:rStyle w:val="StyleUnderline"/>
        </w:rPr>
        <w:t xml:space="preserve"> option </w:t>
      </w:r>
      <w:r w:rsidRPr="003753DA">
        <w:rPr>
          <w:rStyle w:val="StyleUnderline"/>
          <w:highlight w:val="cyan"/>
        </w:rPr>
        <w:t>for</w:t>
      </w:r>
      <w:r w:rsidRPr="005A10FB">
        <w:rPr>
          <w:rStyle w:val="StyleUnderline"/>
        </w:rPr>
        <w:t xml:space="preserve"> many </w:t>
      </w:r>
      <w:r w:rsidRPr="003753DA">
        <w:rPr>
          <w:rStyle w:val="StyleUnderline"/>
          <w:highlight w:val="cyan"/>
        </w:rPr>
        <w:t>space companies</w:t>
      </w:r>
      <w:r w:rsidRPr="005A10FB">
        <w:rPr>
          <w:rStyle w:val="StyleUnderline"/>
        </w:rPr>
        <w:t xml:space="preserve">. Litigation consumes time and money, and global competitors may advance during that time. Additionally, the dynamics of the space business are such that the </w:t>
      </w:r>
      <w:r w:rsidRPr="003753DA">
        <w:rPr>
          <w:rStyle w:val="StyleUnderline"/>
          <w:highlight w:val="cyan"/>
        </w:rPr>
        <w:t>government is always</w:t>
      </w:r>
      <w:r w:rsidRPr="005A10FB">
        <w:rPr>
          <w:rStyle w:val="StyleUnderline"/>
        </w:rPr>
        <w:t xml:space="preserve"> a considerable </w:t>
      </w:r>
      <w:r w:rsidRPr="003753DA">
        <w:rPr>
          <w:rStyle w:val="StyleUnderline"/>
          <w:highlight w:val="cyan"/>
        </w:rPr>
        <w:t>part of the customer base</w:t>
      </w:r>
      <w:r w:rsidRPr="005A10FB">
        <w:rPr>
          <w:rStyle w:val="StyleUnderline"/>
        </w:rPr>
        <w:t>, and suing one’s customer is not necessarily an attractive option</w:t>
      </w:r>
      <w:r w:rsidRPr="00FD435E">
        <w:rPr>
          <w:sz w:val="12"/>
        </w:rPr>
        <w:t xml:space="preserve">. If the U.S. Executive Branch chooses the alternate path and stands down by not blocking the activity nor authorizing it, then </w:t>
      </w:r>
      <w:r w:rsidRPr="005A10FB">
        <w:rPr>
          <w:rStyle w:val="Emphasis"/>
        </w:rPr>
        <w:t xml:space="preserve">space </w:t>
      </w:r>
      <w:r w:rsidRPr="005A10FB">
        <w:rPr>
          <w:rStyle w:val="Emphasis"/>
        </w:rPr>
        <w:lastRenderedPageBreak/>
        <w:t>businesses, particularly those involved with international partners or an international customer base, would need to worry about potential foreign government actions for failure by the U.S. government to meet international obligations</w:t>
      </w:r>
      <w:r w:rsidRPr="00FD435E">
        <w:rPr>
          <w:sz w:val="12"/>
        </w:rPr>
        <w:t xml:space="preserve">. For example, a foreign government might block cooperation by a partner or prevent customers in its territory from purchasing goods or services connected with the activity. That is why </w:t>
      </w:r>
      <w:r w:rsidRPr="005A10FB">
        <w:rPr>
          <w:rStyle w:val="StyleUnderline"/>
        </w:rPr>
        <w:t xml:space="preserve">on-orbit </w:t>
      </w:r>
      <w:r w:rsidRPr="003753DA">
        <w:rPr>
          <w:rStyle w:val="StyleUnderline"/>
          <w:highlight w:val="cyan"/>
        </w:rPr>
        <w:t>businesses have been “knocking on the door</w:t>
      </w:r>
      <w:r w:rsidRPr="005A10FB">
        <w:rPr>
          <w:rStyle w:val="StyleUnderline"/>
        </w:rPr>
        <w:t xml:space="preserve">” of various agencies, including the State Department, the last several years, in essence </w:t>
      </w:r>
      <w:r w:rsidRPr="003753DA">
        <w:rPr>
          <w:rStyle w:val="StyleUnderline"/>
          <w:highlight w:val="cyan"/>
        </w:rPr>
        <w:t>asking who will</w:t>
      </w:r>
      <w:r w:rsidRPr="005A10FB">
        <w:rPr>
          <w:rStyle w:val="StyleUnderline"/>
        </w:rPr>
        <w:t xml:space="preserve"> give them a stamp of </w:t>
      </w:r>
      <w:r w:rsidRPr="003753DA">
        <w:rPr>
          <w:rStyle w:val="StyleUnderline"/>
          <w:highlight w:val="cyan"/>
        </w:rPr>
        <w:t>approv</w:t>
      </w:r>
      <w:r w:rsidRPr="005A10FB">
        <w:rPr>
          <w:rStyle w:val="StyleUnderline"/>
        </w:rPr>
        <w:t>al</w:t>
      </w:r>
      <w:r w:rsidRPr="005A10FB">
        <w:rPr>
          <w:rStyle w:val="Emphasis"/>
        </w:rPr>
        <w:t xml:space="preserve">. </w:t>
      </w:r>
      <w:r w:rsidRPr="003753DA">
        <w:rPr>
          <w:rStyle w:val="Emphasis"/>
          <w:highlight w:val="cyan"/>
        </w:rPr>
        <w:t>It is an uncertain process</w:t>
      </w:r>
      <w:r w:rsidRPr="005A10FB">
        <w:rPr>
          <w:rStyle w:val="Emphasis"/>
        </w:rPr>
        <w:t xml:space="preserve"> currently—</w:t>
      </w:r>
      <w:r>
        <w:rPr>
          <w:rStyle w:val="Emphasis"/>
        </w:rPr>
        <w:t xml:space="preserve"> </w:t>
      </w:r>
      <w:r w:rsidRPr="005A10FB">
        <w:rPr>
          <w:rStyle w:val="Emphasis"/>
        </w:rPr>
        <w:t xml:space="preserve">one </w:t>
      </w:r>
      <w:r w:rsidRPr="003753DA">
        <w:rPr>
          <w:rStyle w:val="Emphasis"/>
          <w:highlight w:val="cyan"/>
        </w:rPr>
        <w:t>that</w:t>
      </w:r>
      <w:r w:rsidRPr="005A10FB">
        <w:rPr>
          <w:rStyle w:val="Emphasis"/>
        </w:rPr>
        <w:t xml:space="preserve"> U.S. space </w:t>
      </w:r>
      <w:r w:rsidRPr="003753DA">
        <w:rPr>
          <w:rStyle w:val="Emphasis"/>
          <w:highlight w:val="cyan"/>
        </w:rPr>
        <w:t>businesses desire to be made certain and</w:t>
      </w:r>
      <w:r w:rsidRPr="005A10FB">
        <w:rPr>
          <w:rStyle w:val="Emphasis"/>
        </w:rPr>
        <w:t xml:space="preserve"> </w:t>
      </w:r>
      <w:r w:rsidRPr="003753DA">
        <w:rPr>
          <w:rStyle w:val="Emphasis"/>
          <w:highlight w:val="cyan"/>
        </w:rPr>
        <w:t>transparent</w:t>
      </w:r>
      <w:r w:rsidRPr="00FD435E">
        <w:rPr>
          <w:sz w:val="12"/>
        </w:rPr>
        <w:t xml:space="preserve">. We explore each of these three risks—international obligation risk, national security risk, and regulatory uncertainty risk—below, with particular emphasis on meeting U.S. international obligations. </w:t>
      </w:r>
      <w:r w:rsidRPr="003753DA">
        <w:rPr>
          <w:rStyle w:val="Emphasis"/>
          <w:highlight w:val="cyan"/>
        </w:rPr>
        <w:t>Particular emphasis is placed on meeting</w:t>
      </w:r>
      <w:r w:rsidRPr="00D54B37">
        <w:rPr>
          <w:rStyle w:val="Emphasis"/>
        </w:rPr>
        <w:t xml:space="preserve"> U.S. </w:t>
      </w:r>
      <w:r w:rsidRPr="003753DA">
        <w:rPr>
          <w:rStyle w:val="Emphasis"/>
          <w:highlight w:val="cyan"/>
        </w:rPr>
        <w:t>international obligations</w:t>
      </w:r>
      <w:r w:rsidRPr="00D54B37">
        <w:rPr>
          <w:rStyle w:val="Emphasis"/>
        </w:rPr>
        <w:t xml:space="preserve"> because it appears </w:t>
      </w:r>
      <w:r w:rsidRPr="00930F93">
        <w:rPr>
          <w:rStyle w:val="Emphasis"/>
        </w:rPr>
        <w:t xml:space="preserve">that </w:t>
      </w:r>
      <w:r w:rsidRPr="003753DA">
        <w:rPr>
          <w:rStyle w:val="Emphasis"/>
          <w:highlight w:val="cyan"/>
        </w:rPr>
        <w:t>a drive for</w:t>
      </w:r>
      <w:r w:rsidRPr="00D54B37">
        <w:rPr>
          <w:rStyle w:val="Emphasis"/>
        </w:rPr>
        <w:t xml:space="preserve"> a (nearly) </w:t>
      </w:r>
      <w:r w:rsidRPr="003753DA">
        <w:rPr>
          <w:rStyle w:val="Emphasis"/>
          <w:highlight w:val="cyan"/>
        </w:rPr>
        <w:t>pure</w:t>
      </w:r>
      <w:r w:rsidRPr="00D54B37">
        <w:rPr>
          <w:rStyle w:val="Emphasis"/>
        </w:rPr>
        <w:t xml:space="preserve"> form of </w:t>
      </w:r>
      <w:r w:rsidRPr="003753DA">
        <w:rPr>
          <w:rStyle w:val="Emphasis"/>
          <w:highlight w:val="cyan"/>
        </w:rPr>
        <w:t xml:space="preserve">permissionless innovation is leading to misguided </w:t>
      </w:r>
      <w:r w:rsidRPr="00930F93">
        <w:rPr>
          <w:rStyle w:val="Emphasis"/>
        </w:rPr>
        <w:t>treaty</w:t>
      </w:r>
      <w:r w:rsidRPr="00D54B37">
        <w:rPr>
          <w:rStyle w:val="Emphasis"/>
        </w:rPr>
        <w:t xml:space="preserve"> </w:t>
      </w:r>
      <w:r w:rsidRPr="003753DA">
        <w:rPr>
          <w:rStyle w:val="Emphasis"/>
          <w:highlight w:val="cyan"/>
        </w:rPr>
        <w:t>interpretations</w:t>
      </w:r>
      <w:r w:rsidRPr="00D54B37">
        <w:rPr>
          <w:rStyle w:val="Emphasis"/>
        </w:rPr>
        <w:t xml:space="preserve"> of the Outer Space Treaty that do not respect long-standing rules of treaty interpretation binding the United States and constitutes a development </w:t>
      </w:r>
      <w:r w:rsidRPr="003753DA">
        <w:rPr>
          <w:rStyle w:val="Emphasis"/>
          <w:highlight w:val="cyan"/>
        </w:rPr>
        <w:t>that can damage U.S. interests in other treaty</w:t>
      </w:r>
      <w:r w:rsidRPr="00D54B37">
        <w:rPr>
          <w:rStyle w:val="Emphasis"/>
        </w:rPr>
        <w:t xml:space="preserve"> </w:t>
      </w:r>
      <w:r w:rsidRPr="003753DA">
        <w:rPr>
          <w:rStyle w:val="Emphasis"/>
          <w:highlight w:val="cyan"/>
        </w:rPr>
        <w:t>regimes</w:t>
      </w:r>
      <w:r w:rsidRPr="00D54B37">
        <w:rPr>
          <w:rStyle w:val="Emphasis"/>
        </w:rPr>
        <w:t xml:space="preserve"> too</w:t>
      </w:r>
      <w:r w:rsidRPr="00FD435E">
        <w:rPr>
          <w:sz w:val="12"/>
        </w:rPr>
        <w:t xml:space="preserve">. The analysis below reveals that </w:t>
      </w:r>
      <w:r w:rsidRPr="00EF3B2C">
        <w:rPr>
          <w:rStyle w:val="Emphasis"/>
        </w:rPr>
        <w:t>the U.S. Congress can establish an authorization regime that meets U.S. international obligations</w:t>
      </w:r>
      <w:r w:rsidRPr="00FD435E">
        <w:rPr>
          <w:sz w:val="12"/>
        </w:rPr>
        <w:t>, allows the U.S. government to protect national security, and provides regulatory certainty for U.S. space business investors, while at the same time achieving the benefits</w:t>
      </w:r>
      <w:r w:rsidRPr="00FD435E">
        <w:rPr>
          <w:rStyle w:val="Emphasis"/>
        </w:rPr>
        <w:t>, and retaining the essence, of permissionless innovation thinking.</w:t>
      </w:r>
    </w:p>
    <w:p w14:paraId="69412D37" w14:textId="77777777" w:rsidR="009F04AF" w:rsidRDefault="009F04AF" w:rsidP="009F04AF"/>
    <w:p w14:paraId="047093D1" w14:textId="77777777" w:rsidR="009F04AF" w:rsidRPr="004F4023" w:rsidRDefault="009F04AF" w:rsidP="009F04AF">
      <w:pPr>
        <w:pStyle w:val="Heading4"/>
      </w:pPr>
      <w:r>
        <w:t xml:space="preserve">Private appropriation results in arbitrary valuation of businesses in the space industry and monopolization, which decks innovation and causes armed conflict.  Sterns and </w:t>
      </w:r>
      <w:proofErr w:type="spellStart"/>
      <w:r>
        <w:t>Tennen</w:t>
      </w:r>
      <w:proofErr w:type="spellEnd"/>
      <w:r>
        <w:t xml:space="preserve"> 03</w:t>
      </w:r>
    </w:p>
    <w:p w14:paraId="6DE35D90" w14:textId="77777777" w:rsidR="009F04AF" w:rsidRDefault="009F04AF" w:rsidP="009F04AF"/>
    <w:p w14:paraId="468956B2" w14:textId="77777777" w:rsidR="009F04AF" w:rsidRPr="004F4023" w:rsidRDefault="009F04AF" w:rsidP="009F04AF">
      <w:pPr>
        <w:rPr>
          <w:rStyle w:val="Style13ptBold"/>
          <w:b w:val="0"/>
          <w:bCs/>
        </w:rPr>
      </w:pPr>
      <w:r w:rsidRPr="004F4023">
        <w:rPr>
          <w:rStyle w:val="Style13ptBold"/>
          <w:b w:val="0"/>
          <w:bCs/>
        </w:rPr>
        <w:t xml:space="preserve">P.M. Sterns, L.I. </w:t>
      </w:r>
      <w:proofErr w:type="spellStart"/>
      <w:r w:rsidRPr="004F4023">
        <w:rPr>
          <w:rStyle w:val="Style13ptBold"/>
          <w:b w:val="0"/>
          <w:bCs/>
        </w:rPr>
        <w:t>Tennen</w:t>
      </w:r>
      <w:proofErr w:type="spellEnd"/>
      <w:r w:rsidRPr="004F4023">
        <w:rPr>
          <w:rStyle w:val="Style13ptBold"/>
          <w:b w:val="0"/>
          <w:bCs/>
        </w:rPr>
        <w:t>, Privateering and profiteering on the moon and other celestial bodies: Debunking the myth of property rights in space, Advances in Space Research, Volume 31, Issue 11, 2003, Pages 2433-2440, ISSN 0273-1177, https://doi.org/10.1016/S0273-1177(03)00567-2. (https://www.sciencedirect.com/science/article/pii/S0273117703005672)</w:t>
      </w:r>
    </w:p>
    <w:p w14:paraId="1DCFCE65" w14:textId="77777777" w:rsidR="009F04AF" w:rsidRDefault="009F04AF" w:rsidP="009F04AF"/>
    <w:p w14:paraId="482DC977" w14:textId="77777777" w:rsidR="009F04AF" w:rsidRDefault="009F04AF" w:rsidP="009F04AF">
      <w:r w:rsidRPr="003301E6">
        <w:t xml:space="preserve">If claims of private appropriation are ineffective, in contravention of the corpus juris </w:t>
      </w:r>
      <w:proofErr w:type="spellStart"/>
      <w:r w:rsidRPr="003301E6">
        <w:t>spatialis</w:t>
      </w:r>
      <w:proofErr w:type="spellEnd"/>
      <w:r w:rsidRPr="003301E6">
        <w:t xml:space="preserve">, and contrary to the long term interests of space commercialization, than it must be asked what is the benefit of making such claims? </w:t>
      </w:r>
      <w:r w:rsidRPr="008B3A87">
        <w:rPr>
          <w:rStyle w:val="StyleUnderline"/>
        </w:rPr>
        <w:t>There are two economic aspects which would be positively impacted by private appropriation</w:t>
      </w:r>
      <w:r w:rsidRPr="003301E6">
        <w:t xml:space="preserve"> of celestial bodies: </w:t>
      </w:r>
      <w:r w:rsidRPr="008B3A87">
        <w:rPr>
          <w:rStyle w:val="StyleUnderline"/>
        </w:rPr>
        <w:t xml:space="preserve">the first is the increase in the net worth of the </w:t>
      </w:r>
      <w:r w:rsidRPr="003753DA">
        <w:rPr>
          <w:rStyle w:val="StyleUnderline"/>
          <w:highlight w:val="cyan"/>
        </w:rPr>
        <w:t>privateering</w:t>
      </w:r>
      <w:r w:rsidRPr="008B3A87">
        <w:rPr>
          <w:rStyle w:val="StyleUnderline"/>
        </w:rPr>
        <w:t xml:space="preserve"> company</w:t>
      </w:r>
      <w:r w:rsidRPr="003301E6">
        <w:t xml:space="preserve">, </w:t>
      </w:r>
      <w:r w:rsidRPr="003753DA">
        <w:rPr>
          <w:rStyle w:val="Emphasis"/>
          <w:highlight w:val="cyan"/>
        </w:rPr>
        <w:t>artificially inflated</w:t>
      </w:r>
      <w:r w:rsidRPr="008B3A87">
        <w:rPr>
          <w:rStyle w:val="Emphasis"/>
        </w:rPr>
        <w:t xml:space="preserve"> by </w:t>
      </w:r>
      <w:r w:rsidRPr="003753DA">
        <w:rPr>
          <w:rStyle w:val="Emphasis"/>
          <w:highlight w:val="cyan"/>
        </w:rPr>
        <w:t xml:space="preserve">the </w:t>
      </w:r>
      <w:r w:rsidRPr="002D6930">
        <w:rPr>
          <w:rStyle w:val="Emphasis"/>
        </w:rPr>
        <w:t xml:space="preserve">optimistic </w:t>
      </w:r>
      <w:r w:rsidRPr="003753DA">
        <w:rPr>
          <w:rStyle w:val="Emphasis"/>
          <w:highlight w:val="cyan"/>
        </w:rPr>
        <w:t>valuation of</w:t>
      </w:r>
      <w:r w:rsidRPr="008B3A87">
        <w:rPr>
          <w:rStyle w:val="Emphasis"/>
        </w:rPr>
        <w:t xml:space="preserve"> the </w:t>
      </w:r>
      <w:r w:rsidRPr="003753DA">
        <w:rPr>
          <w:rStyle w:val="Emphasis"/>
          <w:highlight w:val="cyan"/>
        </w:rPr>
        <w:t>claimed</w:t>
      </w:r>
      <w:r w:rsidRPr="008B3A87">
        <w:rPr>
          <w:rStyle w:val="Emphasis"/>
        </w:rPr>
        <w:t xml:space="preserve"> </w:t>
      </w:r>
      <w:r w:rsidRPr="003753DA">
        <w:rPr>
          <w:rStyle w:val="Emphasis"/>
          <w:highlight w:val="cyan"/>
        </w:rPr>
        <w:t>space assets</w:t>
      </w:r>
      <w:r w:rsidRPr="003301E6">
        <w:t xml:space="preserve">; and </w:t>
      </w:r>
      <w:r w:rsidRPr="008B3A87">
        <w:rPr>
          <w:rStyle w:val="StyleUnderline"/>
        </w:rPr>
        <w:t xml:space="preserve">second is the </w:t>
      </w:r>
      <w:r w:rsidRPr="003753DA">
        <w:rPr>
          <w:rStyle w:val="StyleUnderline"/>
          <w:highlight w:val="cyan"/>
        </w:rPr>
        <w:t>pursuit of</w:t>
      </w:r>
      <w:r w:rsidRPr="008B3A87">
        <w:rPr>
          <w:rStyle w:val="StyleUnderline"/>
        </w:rPr>
        <w:t xml:space="preserve"> profit by the trade in “</w:t>
      </w:r>
      <w:r w:rsidRPr="003753DA">
        <w:rPr>
          <w:rStyle w:val="StyleUnderline"/>
          <w:highlight w:val="cyan"/>
        </w:rPr>
        <w:t>subsidiary</w:t>
      </w:r>
      <w:r w:rsidRPr="008B3A87">
        <w:rPr>
          <w:rStyle w:val="StyleUnderline"/>
        </w:rPr>
        <w:t xml:space="preserve"> </w:t>
      </w:r>
      <w:r w:rsidRPr="003753DA">
        <w:rPr>
          <w:rStyle w:val="StyleUnderline"/>
          <w:highlight w:val="cyan"/>
        </w:rPr>
        <w:t>rights</w:t>
      </w:r>
      <w:r w:rsidRPr="008B3A87">
        <w:rPr>
          <w:rStyle w:val="StyleUnderline"/>
        </w:rPr>
        <w:t>”</w:t>
      </w:r>
      <w:r w:rsidRPr="003301E6">
        <w:t xml:space="preserve"> such as leasehold interests, mining rights, easements, and other traditionally alienable property rights. </w:t>
      </w:r>
      <w:r w:rsidRPr="003753DA">
        <w:rPr>
          <w:rStyle w:val="Emphasis"/>
          <w:highlight w:val="cyan"/>
        </w:rPr>
        <w:t>Neither</w:t>
      </w:r>
      <w:r w:rsidRPr="008B3A87">
        <w:rPr>
          <w:rStyle w:val="Emphasis"/>
        </w:rPr>
        <w:t xml:space="preserve"> of these economic considerations </w:t>
      </w:r>
      <w:r w:rsidRPr="003753DA">
        <w:rPr>
          <w:rStyle w:val="Emphasis"/>
          <w:highlight w:val="cyan"/>
        </w:rPr>
        <w:t>is directly</w:t>
      </w:r>
      <w:r w:rsidRPr="008B3A87">
        <w:rPr>
          <w:rStyle w:val="Emphasis"/>
        </w:rPr>
        <w:t xml:space="preserve"> </w:t>
      </w:r>
      <w:r w:rsidRPr="003753DA">
        <w:rPr>
          <w:rStyle w:val="Emphasis"/>
          <w:highlight w:val="cyan"/>
        </w:rPr>
        <w:t>related to the use of</w:t>
      </w:r>
      <w:r w:rsidRPr="008B3A87">
        <w:rPr>
          <w:rStyle w:val="Emphasis"/>
        </w:rPr>
        <w:t xml:space="preserve"> celestial </w:t>
      </w:r>
      <w:r w:rsidRPr="003753DA">
        <w:rPr>
          <w:rStyle w:val="Emphasis"/>
          <w:highlight w:val="cyan"/>
        </w:rPr>
        <w:t>resources</w:t>
      </w:r>
      <w:r w:rsidRPr="003301E6">
        <w:t xml:space="preserve">, nor to the providing of a product or service uniquely available in the celestial environment. If the intent of the entrepreneur is to capitalize on these economic considerations, that intent should be clearly stated at the outset. Any other course would be disingenuous and deceptive. </w:t>
      </w:r>
      <w:r w:rsidRPr="008B3A87">
        <w:rPr>
          <w:rStyle w:val="StyleUnderline"/>
        </w:rPr>
        <w:t xml:space="preserve">The </w:t>
      </w:r>
      <w:r w:rsidRPr="003753DA">
        <w:rPr>
          <w:rStyle w:val="StyleUnderline"/>
          <w:highlight w:val="cyan"/>
        </w:rPr>
        <w:t>private</w:t>
      </w:r>
      <w:r w:rsidRPr="008B3A87">
        <w:rPr>
          <w:rStyle w:val="StyleUnderline"/>
        </w:rPr>
        <w:t xml:space="preserve"> </w:t>
      </w:r>
      <w:r w:rsidRPr="003753DA">
        <w:rPr>
          <w:rStyle w:val="StyleUnderline"/>
          <w:highlight w:val="cyan"/>
        </w:rPr>
        <w:t>ownership</w:t>
      </w:r>
      <w:r w:rsidRPr="008B3A87">
        <w:rPr>
          <w:rStyle w:val="StyleUnderline"/>
        </w:rPr>
        <w:t xml:space="preserve"> of unlimited rights to celestial property </w:t>
      </w:r>
      <w:r w:rsidRPr="003753DA">
        <w:rPr>
          <w:rStyle w:val="StyleUnderline"/>
          <w:highlight w:val="cyan"/>
        </w:rPr>
        <w:t>would add a significant</w:t>
      </w:r>
      <w:r w:rsidRPr="008B3A87">
        <w:rPr>
          <w:rStyle w:val="StyleUnderline"/>
        </w:rPr>
        <w:t xml:space="preserve"> </w:t>
      </w:r>
      <w:r w:rsidRPr="002D6930">
        <w:rPr>
          <w:rStyle w:val="StyleUnderline"/>
        </w:rPr>
        <w:t>element</w:t>
      </w:r>
      <w:r w:rsidRPr="008B3A87">
        <w:rPr>
          <w:rStyle w:val="StyleUnderline"/>
        </w:rPr>
        <w:t xml:space="preserve"> to the </w:t>
      </w:r>
      <w:r w:rsidRPr="003753DA">
        <w:rPr>
          <w:rStyle w:val="StyleUnderline"/>
          <w:highlight w:val="cyan"/>
        </w:rPr>
        <w:t>cost of conducting a</w:t>
      </w:r>
      <w:r w:rsidRPr="008B3A87">
        <w:rPr>
          <w:rStyle w:val="StyleUnderline"/>
        </w:rPr>
        <w:t xml:space="preserve">n </w:t>
      </w:r>
      <w:r w:rsidRPr="002D6930">
        <w:rPr>
          <w:rStyle w:val="StyleUnderline"/>
        </w:rPr>
        <w:t>entrepreneurial</w:t>
      </w:r>
      <w:r w:rsidRPr="008B3A87">
        <w:rPr>
          <w:rStyle w:val="StyleUnderline"/>
        </w:rPr>
        <w:t xml:space="preserve"> </w:t>
      </w:r>
      <w:r w:rsidRPr="003753DA">
        <w:rPr>
          <w:rStyle w:val="StyleUnderline"/>
          <w:highlight w:val="cyan"/>
        </w:rPr>
        <w:t>venture</w:t>
      </w:r>
      <w:r w:rsidRPr="003301E6">
        <w:t xml:space="preserve">. That is, the ability of all states to explore and utilize areas on or below the surface of celestial bodies, as guaranteed by the corpus juris </w:t>
      </w:r>
      <w:proofErr w:type="spellStart"/>
      <w:r w:rsidRPr="003301E6">
        <w:t>spatialis</w:t>
      </w:r>
      <w:proofErr w:type="spellEnd"/>
      <w:r w:rsidRPr="003301E6">
        <w:t xml:space="preserve">, no </w:t>
      </w:r>
      <w:r w:rsidRPr="003301E6">
        <w:lastRenderedPageBreak/>
        <w:t xml:space="preserve">longer would be a right, but a commodity available only to the highest bidder. </w:t>
      </w:r>
      <w:r w:rsidRPr="003753DA">
        <w:rPr>
          <w:rStyle w:val="Emphasis"/>
          <w:highlight w:val="cyan"/>
        </w:rPr>
        <w:t>Monopolies and other anti-competitive</w:t>
      </w:r>
      <w:r w:rsidRPr="008B3A87">
        <w:rPr>
          <w:rStyle w:val="Emphasis"/>
        </w:rPr>
        <w:t xml:space="preserve"> </w:t>
      </w:r>
      <w:r w:rsidRPr="003753DA">
        <w:rPr>
          <w:rStyle w:val="Emphasis"/>
          <w:highlight w:val="cyan"/>
        </w:rPr>
        <w:t xml:space="preserve">practices would restrict </w:t>
      </w:r>
      <w:r w:rsidRPr="0075680E">
        <w:rPr>
          <w:rStyle w:val="Emphasis"/>
        </w:rPr>
        <w:t xml:space="preserve">rather than enhance </w:t>
      </w:r>
      <w:r w:rsidRPr="003753DA">
        <w:rPr>
          <w:rStyle w:val="Emphasis"/>
          <w:highlight w:val="cyan"/>
        </w:rPr>
        <w:t>space commercialization</w:t>
      </w:r>
      <w:r w:rsidRPr="003301E6">
        <w:t xml:space="preserve">. </w:t>
      </w:r>
      <w:r w:rsidRPr="008B3A87">
        <w:rPr>
          <w:rStyle w:val="StyleUnderline"/>
        </w:rPr>
        <w:t xml:space="preserve">These anti-competitive effects of private appropriation arc </w:t>
      </w:r>
      <w:r w:rsidRPr="003753DA">
        <w:rPr>
          <w:rStyle w:val="StyleUnderline"/>
          <w:highlight w:val="cyan"/>
        </w:rPr>
        <w:t>exemplified by</w:t>
      </w:r>
      <w:r w:rsidRPr="008B3A87">
        <w:rPr>
          <w:rStyle w:val="StyleUnderline"/>
        </w:rPr>
        <w:t xml:space="preserve"> </w:t>
      </w:r>
      <w:r w:rsidRPr="0075680E">
        <w:rPr>
          <w:rStyle w:val="StyleUnderline"/>
        </w:rPr>
        <w:t>the</w:t>
      </w:r>
      <w:r w:rsidRPr="008B3A87">
        <w:rPr>
          <w:rStyle w:val="StyleUnderline"/>
        </w:rPr>
        <w:t xml:space="preserve"> activities of </w:t>
      </w:r>
      <w:r w:rsidRPr="003753DA">
        <w:rPr>
          <w:rStyle w:val="StyleUnderline"/>
          <w:highlight w:val="cyan"/>
        </w:rPr>
        <w:t>the Lunar Embassy</w:t>
      </w:r>
      <w:r w:rsidRPr="008B3A87">
        <w:rPr>
          <w:rStyle w:val="StyleUnderline"/>
        </w:rPr>
        <w:t xml:space="preserve"> itself: The cost for a piece of the moon has gone up astronomically. Before 200 1, Hope sold 17,700-acre tracts for $16, the </w:t>
      </w:r>
      <w:r w:rsidRPr="0075680E">
        <w:rPr>
          <w:rStyle w:val="StyleUnderline"/>
        </w:rPr>
        <w:t>price</w:t>
      </w:r>
      <w:r w:rsidRPr="008B3A87">
        <w:rPr>
          <w:rStyle w:val="StyleUnderline"/>
        </w:rPr>
        <w:t xml:space="preserve"> he now charges </w:t>
      </w:r>
      <w:r w:rsidRPr="0075680E">
        <w:rPr>
          <w:rStyle w:val="StyleUnderline"/>
        </w:rPr>
        <w:t>for one acre</w:t>
      </w:r>
      <w:r w:rsidRPr="003301E6">
        <w:t xml:space="preserve"> (The Arizona Republic, section D, p. 2). Thus, </w:t>
      </w:r>
      <w:r w:rsidRPr="003753DA">
        <w:rPr>
          <w:rStyle w:val="StyleUnderline"/>
          <w:highlight w:val="cyan"/>
        </w:rPr>
        <w:t>even</w:t>
      </w:r>
      <w:r w:rsidRPr="008B3A87">
        <w:rPr>
          <w:rStyle w:val="StyleUnderline"/>
        </w:rPr>
        <w:t xml:space="preserve"> while operating </w:t>
      </w:r>
      <w:r w:rsidRPr="003753DA">
        <w:rPr>
          <w:rStyle w:val="StyleUnderline"/>
          <w:highlight w:val="cyan"/>
        </w:rPr>
        <w:t>in a vacuum, the price structure</w:t>
      </w:r>
      <w:r w:rsidRPr="008B3A87">
        <w:rPr>
          <w:rStyle w:val="StyleUnderline"/>
        </w:rPr>
        <w:t xml:space="preserve"> of the Lunar Embassy </w:t>
      </w:r>
      <w:r w:rsidRPr="003753DA">
        <w:rPr>
          <w:rStyle w:val="StyleUnderline"/>
          <w:highlight w:val="cyan"/>
        </w:rPr>
        <w:t>has not been stable, but</w:t>
      </w:r>
      <w:r w:rsidRPr="008B3A87">
        <w:rPr>
          <w:rStyle w:val="StyleUnderline"/>
        </w:rPr>
        <w:t xml:space="preserve"> has been </w:t>
      </w:r>
      <w:r w:rsidRPr="003753DA">
        <w:rPr>
          <w:rStyle w:val="StyleUnderline"/>
          <w:highlight w:val="cyan"/>
        </w:rPr>
        <w:t>arbitrarily manipulated</w:t>
      </w:r>
      <w:r w:rsidRPr="003753DA">
        <w:rPr>
          <w:highlight w:val="cyan"/>
        </w:rPr>
        <w:t xml:space="preserve">. </w:t>
      </w:r>
      <w:r w:rsidRPr="0075680E">
        <w:t>One can</w:t>
      </w:r>
      <w:r w:rsidRPr="003301E6">
        <w:t xml:space="preserve"> only imagine </w:t>
      </w:r>
      <w:r w:rsidRPr="008B3A87">
        <w:rPr>
          <w:rStyle w:val="Emphasis"/>
        </w:rPr>
        <w:t>the proliferation of anti-competitive practices if private appropriation were officially permitted</w:t>
      </w:r>
      <w:r w:rsidRPr="003301E6">
        <w:t xml:space="preserve">. CONCLUSION The assertion that private entities are not subject to the non-appropriation principle, as expressed in article II of the Outer Space Treaty, is a myth, and lacks a cogent analytical foundation. Not only would so called private appropriation be in violation of the corpus juris </w:t>
      </w:r>
      <w:proofErr w:type="spellStart"/>
      <w:r w:rsidRPr="003301E6">
        <w:t>spatialis</w:t>
      </w:r>
      <w:proofErr w:type="spellEnd"/>
      <w:r w:rsidRPr="003301E6">
        <w:t xml:space="preserve">, but the arguments which have been presented in opposition to article II lack either a legal justification, a factual predicate, or both. Moreover, </w:t>
      </w:r>
      <w:r w:rsidRPr="00382FA4">
        <w:rPr>
          <w:rStyle w:val="Emphasis"/>
        </w:rPr>
        <w:t xml:space="preserve">the </w:t>
      </w:r>
      <w:r w:rsidRPr="003753DA">
        <w:rPr>
          <w:rStyle w:val="Emphasis"/>
          <w:highlight w:val="cyan"/>
        </w:rPr>
        <w:t>abrogation</w:t>
      </w:r>
      <w:r w:rsidRPr="00382FA4">
        <w:rPr>
          <w:rStyle w:val="Emphasis"/>
        </w:rPr>
        <w:t xml:space="preserve"> or renunciation </w:t>
      </w:r>
      <w:r w:rsidRPr="003753DA">
        <w:rPr>
          <w:rStyle w:val="Emphasis"/>
          <w:highlight w:val="cyan"/>
        </w:rPr>
        <w:t>of</w:t>
      </w:r>
      <w:r w:rsidRPr="00382FA4">
        <w:rPr>
          <w:rStyle w:val="Emphasis"/>
        </w:rPr>
        <w:t xml:space="preserve"> the </w:t>
      </w:r>
      <w:r w:rsidRPr="003753DA">
        <w:rPr>
          <w:rStyle w:val="Emphasis"/>
          <w:highlight w:val="cyan"/>
        </w:rPr>
        <w:t>non-appropriation</w:t>
      </w:r>
      <w:r w:rsidRPr="00382FA4">
        <w:rPr>
          <w:rStyle w:val="Emphasis"/>
        </w:rPr>
        <w:t xml:space="preserve"> principle </w:t>
      </w:r>
      <w:r w:rsidRPr="003753DA">
        <w:rPr>
          <w:rStyle w:val="Emphasis"/>
          <w:highlight w:val="cyan"/>
        </w:rPr>
        <w:t>would be antithetical to</w:t>
      </w:r>
      <w:r w:rsidRPr="00382FA4">
        <w:rPr>
          <w:rStyle w:val="Emphasis"/>
        </w:rPr>
        <w:t xml:space="preserve"> the interests of space </w:t>
      </w:r>
      <w:r w:rsidRPr="003753DA">
        <w:rPr>
          <w:rStyle w:val="Emphasis"/>
          <w:highlight w:val="cyan"/>
        </w:rPr>
        <w:t>commercialization</w:t>
      </w:r>
      <w:r w:rsidRPr="003301E6">
        <w:t xml:space="preserve">. </w:t>
      </w:r>
      <w:r w:rsidRPr="00382FA4">
        <w:rPr>
          <w:rStyle w:val="Emphasis"/>
        </w:rPr>
        <w:t xml:space="preserve">Conflicting, </w:t>
      </w:r>
      <w:r w:rsidRPr="003753DA">
        <w:rPr>
          <w:rStyle w:val="Emphasis"/>
          <w:highlight w:val="cyan"/>
        </w:rPr>
        <w:t>competing</w:t>
      </w:r>
      <w:r w:rsidRPr="00382FA4">
        <w:rPr>
          <w:rStyle w:val="Emphasis"/>
        </w:rPr>
        <w:t xml:space="preserve"> and overlapping </w:t>
      </w:r>
      <w:r w:rsidRPr="003753DA">
        <w:rPr>
          <w:rStyle w:val="Emphasis"/>
          <w:highlight w:val="cyan"/>
        </w:rPr>
        <w:t>claims would create international tensions</w:t>
      </w:r>
      <w:r w:rsidRPr="00382FA4">
        <w:rPr>
          <w:rStyle w:val="Emphasis"/>
        </w:rPr>
        <w:t xml:space="preserve">, and potentially lead to </w:t>
      </w:r>
      <w:r w:rsidRPr="003753DA">
        <w:rPr>
          <w:rStyle w:val="Emphasis"/>
          <w:highlight w:val="cyan"/>
        </w:rPr>
        <w:t>armed conflict, both on and off this planet</w:t>
      </w:r>
      <w:r w:rsidRPr="003301E6">
        <w:t xml:space="preserve">. The extant law of outer space, both international and domestic, provide a basic framework for the development of regulation of space commerce. </w:t>
      </w:r>
      <w:r w:rsidRPr="00382FA4">
        <w:rPr>
          <w:rStyle w:val="StyleUnderline"/>
        </w:rPr>
        <w:t>Domestic licensing regimes, together with international commitments regarding authorization and supervision of private entities in space</w:t>
      </w:r>
      <w:r w:rsidRPr="003301E6">
        <w:t>, prevention of harmful interference, and participation in consultations concerning potentially harmful interference, grant a significant measure of protection for private ventures in space</w:t>
      </w:r>
      <w:r w:rsidRPr="00382FA4">
        <w:rPr>
          <w:rStyle w:val="StyleUnderline"/>
        </w:rPr>
        <w:t>. Claims of fee simple ownership of space property are unnecessary and ineffective to protect private interests from interference</w:t>
      </w:r>
      <w:r w:rsidRPr="003301E6">
        <w:t>. Those who advocate the renunciation and abandonment of</w:t>
      </w:r>
      <w:r>
        <w:t xml:space="preserve"> </w:t>
      </w:r>
      <w:r w:rsidRPr="003301E6">
        <w:t xml:space="preserve">the non-appropriation principle are either seeking to increase their own bottom line by disingenuous and deceptive constructs, or lack an appropriate appreciation and respect for international processes. Perhaps most significant in this regard is the tangible benefit the corpus juris </w:t>
      </w:r>
      <w:proofErr w:type="spellStart"/>
      <w:r w:rsidRPr="003301E6">
        <w:t>spatialis</w:t>
      </w:r>
      <w:proofErr w:type="spellEnd"/>
      <w:r w:rsidRPr="003301E6">
        <w:t xml:space="preserve"> has made in maintaining outer space exclusively for peaceful purposes</w:t>
      </w:r>
      <w:r>
        <w:t>.</w:t>
      </w:r>
    </w:p>
    <w:p w14:paraId="1F96ACBB" w14:textId="77777777" w:rsidR="009F04AF" w:rsidRDefault="009F04AF" w:rsidP="009F04AF"/>
    <w:p w14:paraId="726D34E2" w14:textId="77777777" w:rsidR="009F04AF" w:rsidRPr="006C6EEA" w:rsidRDefault="009F04AF" w:rsidP="009F04AF">
      <w:pPr>
        <w:pStyle w:val="Heading4"/>
        <w:rPr>
          <w:rFonts w:cs="Calibri"/>
        </w:rPr>
      </w:pPr>
      <w:r w:rsidRPr="006C6EEA">
        <w:rPr>
          <w:rFonts w:cs="Calibri"/>
        </w:rPr>
        <w:t>Commercial rocket launches produce space clutter—increased debris could reach a tipping point</w:t>
      </w:r>
      <w:r>
        <w:rPr>
          <w:rFonts w:cs="Calibri"/>
        </w:rPr>
        <w:t>. AND private companies are impossible to control – only space decolonization solves</w:t>
      </w:r>
    </w:p>
    <w:p w14:paraId="6292AFB8" w14:textId="77777777" w:rsidR="009F04AF" w:rsidRPr="006C6EEA" w:rsidRDefault="009F04AF" w:rsidP="009F04AF">
      <w:r w:rsidRPr="006C6EEA">
        <w:rPr>
          <w:rStyle w:val="Style13ptBold"/>
        </w:rPr>
        <w:t xml:space="preserve">Thompson 20 </w:t>
      </w:r>
      <w:r w:rsidRPr="006C6EEA">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1" w:history="1">
        <w:r w:rsidRPr="006C6EEA">
          <w:rPr>
            <w:rStyle w:val="Hyperlink"/>
          </w:rPr>
          <w:t>https://newrepublic.com/article/160303/monetizing-final-frontier</w:t>
        </w:r>
      </w:hyperlink>
      <w:r w:rsidRPr="006C6EEA">
        <w:t>] TDI</w:t>
      </w:r>
    </w:p>
    <w:p w14:paraId="306C1C28" w14:textId="77777777" w:rsidR="009F04AF" w:rsidRPr="006C6EEA" w:rsidRDefault="009F04AF" w:rsidP="009F04AF">
      <w:pPr>
        <w:rPr>
          <w:sz w:val="12"/>
        </w:rPr>
      </w:pPr>
      <w:r w:rsidRPr="006C6EEA">
        <w:rPr>
          <w:rStyle w:val="StyleUnderline"/>
        </w:rPr>
        <w:t>“Physics tells us that two things can’t occupy the same space at the same time or else bad things happen,”</w:t>
      </w:r>
      <w:r w:rsidRPr="006C6EEA">
        <w:rPr>
          <w:sz w:val="12"/>
        </w:rPr>
        <w:t xml:space="preserve"> Jah said dryly. Indeed, </w:t>
      </w:r>
      <w:r w:rsidRPr="006C6EEA">
        <w:rPr>
          <w:rStyle w:val="StyleUnderline"/>
        </w:rPr>
        <w:t xml:space="preserve">there’s already been one collision that produced sprawling orbital pollution. </w:t>
      </w:r>
      <w:r w:rsidRPr="006C6EEA">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6C6EEA">
        <w:rPr>
          <w:sz w:val="12"/>
        </w:rPr>
        <w:t>unsteerable</w:t>
      </w:r>
      <w:proofErr w:type="spellEnd"/>
      <w:r w:rsidRPr="006C6EEA">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6C6EEA">
        <w:rPr>
          <w:rStyle w:val="StyleUnderline"/>
        </w:rPr>
        <w:t xml:space="preserve">One particularly grim vision of the future that haunts astronomers is the “Kessler syndrome,” proposed by the astrophysicist Donald Kessler in 1978. Kessler </w:t>
      </w:r>
      <w:r w:rsidRPr="006C6EEA">
        <w:rPr>
          <w:rStyle w:val="StyleUnderline"/>
        </w:rPr>
        <w:lastRenderedPageBreak/>
        <w:t xml:space="preserve">hypothesized that </w:t>
      </w:r>
      <w:r w:rsidRPr="003753DA">
        <w:rPr>
          <w:rStyle w:val="StyleUnderline"/>
          <w:highlight w:val="cyan"/>
        </w:rPr>
        <w:t>space clutter</w:t>
      </w:r>
      <w:r w:rsidRPr="006C6EEA">
        <w:rPr>
          <w:rStyle w:val="StyleUnderline"/>
        </w:rPr>
        <w:t xml:space="preserve"> could </w:t>
      </w:r>
      <w:r w:rsidRPr="003753DA">
        <w:rPr>
          <w:rStyle w:val="StyleUnderline"/>
          <w:highlight w:val="cyan"/>
        </w:rPr>
        <w:t>reach a tipping point</w:t>
      </w:r>
      <w:r w:rsidRPr="006C6EEA">
        <w:rPr>
          <w:rStyle w:val="StyleUnderline"/>
        </w:rPr>
        <w:t xml:space="preserve">: </w:t>
      </w:r>
      <w:r w:rsidRPr="003753DA">
        <w:rPr>
          <w:rStyle w:val="StyleUnderline"/>
          <w:highlight w:val="cyan"/>
        </w:rPr>
        <w:t>One</w:t>
      </w:r>
      <w:r w:rsidRPr="006C6EEA">
        <w:rPr>
          <w:rStyle w:val="StyleUnderline"/>
        </w:rPr>
        <w:t xml:space="preserve"> really bad </w:t>
      </w:r>
      <w:r w:rsidRPr="003753DA">
        <w:rPr>
          <w:rStyle w:val="StyleUnderline"/>
          <w:highlight w:val="cyan"/>
        </w:rPr>
        <w:t>collision</w:t>
      </w:r>
      <w:r w:rsidRPr="006C6EEA">
        <w:rPr>
          <w:rStyle w:val="StyleUnderline"/>
        </w:rPr>
        <w:t xml:space="preserve"> could produce so much junk that it would </w:t>
      </w:r>
      <w:r w:rsidRPr="003753DA">
        <w:rPr>
          <w:rStyle w:val="StyleUnderline"/>
          <w:highlight w:val="cyan"/>
        </w:rPr>
        <w:t>trigger a chain reaction</w:t>
      </w:r>
      <w:r w:rsidRPr="006C6EEA">
        <w:rPr>
          <w:rStyle w:val="StyleUnderline"/>
        </w:rPr>
        <w:t xml:space="preserve"> of collisions. This disaster scenario would </w:t>
      </w:r>
      <w:r w:rsidRPr="003753DA">
        <w:rPr>
          <w:rStyle w:val="StyleUnderline"/>
          <w:highlight w:val="cyan"/>
        </w:rPr>
        <w:t>leave</w:t>
      </w:r>
      <w:r w:rsidRPr="006C6EEA">
        <w:rPr>
          <w:rStyle w:val="StyleUnderline"/>
        </w:rPr>
        <w:t xml:space="preserve"> hundreds of satellites eventually destroyed, and create </w:t>
      </w:r>
      <w:r w:rsidRPr="003753DA">
        <w:rPr>
          <w:rStyle w:val="StyleUnderline"/>
          <w:highlight w:val="cyan"/>
        </w:rPr>
        <w:t xml:space="preserve">a ring of debris </w:t>
      </w:r>
      <w:r w:rsidRPr="006C6EEA">
        <w:rPr>
          <w:rStyle w:val="StyleUnderline"/>
        </w:rPr>
        <w:t xml:space="preserve">that would </w:t>
      </w:r>
      <w:r w:rsidRPr="003753DA">
        <w:rPr>
          <w:rStyle w:val="StyleUnderline"/>
          <w:highlight w:val="cyan"/>
        </w:rPr>
        <w:t>make launching</w:t>
      </w:r>
      <w:r w:rsidRPr="006C6EEA">
        <w:rPr>
          <w:rStyle w:val="StyleUnderline"/>
        </w:rPr>
        <w:t xml:space="preserve"> any new </w:t>
      </w:r>
      <w:r w:rsidRPr="003753DA">
        <w:rPr>
          <w:rStyle w:val="StyleUnderline"/>
          <w:highlight w:val="cyan"/>
        </w:rPr>
        <w:t>satellites impossible</w:t>
      </w:r>
      <w:r w:rsidRPr="006C6EEA">
        <w:rPr>
          <w:rStyle w:val="StyleUnderline"/>
        </w:rPr>
        <w:t>, forever.</w:t>
      </w:r>
      <w:r w:rsidRPr="006C6EEA">
        <w:rPr>
          <w:sz w:val="12"/>
        </w:rPr>
        <w:t xml:space="preserve"> </w:t>
      </w:r>
      <w:r w:rsidRPr="006C6EEA">
        <w:rPr>
          <w:rStyle w:val="StyleUnderline"/>
        </w:rPr>
        <w:t>“Near space is finite—it’s a finite resource</w:t>
      </w:r>
      <w:r w:rsidRPr="006C6EEA">
        <w:rPr>
          <w:sz w:val="12"/>
        </w:rPr>
        <w:t xml:space="preserve">,” Jah said. “So now you have this growing trash problem that isn’t being remediated.... And </w:t>
      </w:r>
      <w:r w:rsidRPr="006C6EEA">
        <w:rPr>
          <w:rStyle w:val="StyleUnderline"/>
        </w:rPr>
        <w:t>if we exceed the capacity of the environment to carry all this traffic safely, then it becomes unusable</w:t>
      </w:r>
      <w:r w:rsidRPr="006C6EEA">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6C6EEA">
        <w:rPr>
          <w:sz w:val="12"/>
        </w:rPr>
        <w:t>Nesvold</w:t>
      </w:r>
      <w:proofErr w:type="spellEnd"/>
      <w:r w:rsidRPr="006C6EEA">
        <w:rPr>
          <w:sz w:val="12"/>
        </w:rPr>
        <w:t xml:space="preserve">, an astrophysicist who’s the cofounder of The </w:t>
      </w:r>
      <w:proofErr w:type="spellStart"/>
      <w:r w:rsidRPr="006C6EEA">
        <w:rPr>
          <w:sz w:val="12"/>
        </w:rPr>
        <w:t>JustSpace</w:t>
      </w:r>
      <w:proofErr w:type="spellEnd"/>
      <w:r w:rsidRPr="006C6EEA">
        <w:rPr>
          <w:sz w:val="12"/>
        </w:rPr>
        <w:t xml:space="preserve"> Alliance. “As we’ve seen, people don’t really intuitively understand exponential growth.” That’s the dilemma in a nutshell: </w:t>
      </w:r>
      <w:r w:rsidRPr="006C6EEA">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6C6EEA">
        <w:rPr>
          <w:rStyle w:val="StyleUnderline"/>
        </w:rPr>
        <w:t>en</w:t>
      </w:r>
      <w:proofErr w:type="spellEnd"/>
      <w:r w:rsidRPr="006C6EEA">
        <w:rPr>
          <w:rStyle w:val="StyleUnderline"/>
        </w:rPr>
        <w:t xml:space="preserve"> masse, atop new waves of investment</w:t>
      </w:r>
      <w:r w:rsidRPr="006C6EEA">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6C6EEA">
        <w:rPr>
          <w:sz w:val="12"/>
        </w:rPr>
        <w:t>Starlink</w:t>
      </w:r>
      <w:proofErr w:type="spellEnd"/>
      <w:r w:rsidRPr="006C6EEA">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6C6EEA">
        <w:rPr>
          <w:rStyle w:val="StyleUnderline"/>
        </w:rPr>
        <w:t>space debris is extremely hard to source</w:t>
      </w:r>
      <w:r w:rsidRPr="006C6EEA">
        <w:rPr>
          <w:sz w:val="12"/>
        </w:rPr>
        <w:t xml:space="preserve">. If a British satellite slams into yours, you can probably figure out who hit you. But </w:t>
      </w:r>
      <w:r w:rsidRPr="006C6EEA">
        <w:rPr>
          <w:rStyle w:val="StyleUnderline"/>
        </w:rPr>
        <w:t>if your satellite is wrecked by a random piece of junk, nobody has any clue where that debris came from</w:t>
      </w:r>
      <w:r w:rsidRPr="006C6EEA">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3753DA">
        <w:rPr>
          <w:rStyle w:val="StyleUnderline"/>
          <w:highlight w:val="cyan"/>
        </w:rPr>
        <w:t>damage is asymmetric</w:t>
      </w:r>
      <w:r w:rsidRPr="006C6EEA">
        <w:rPr>
          <w:rStyle w:val="StyleUnderline"/>
        </w:rPr>
        <w:t xml:space="preserve">: A company with a small $60,000 satellite could smash into a wildly expensive one paid for by U.S. taxpayers. </w:t>
      </w:r>
      <w:r w:rsidRPr="006C6EEA">
        <w:rPr>
          <w:sz w:val="12"/>
        </w:rPr>
        <w:t>“</w:t>
      </w:r>
      <w:r w:rsidRPr="006C6EEA">
        <w:rPr>
          <w:rStyle w:val="StyleUnderline"/>
        </w:rPr>
        <w:t>A National Reconnaissance Office satellite is at least a billion dollars, if not more, so they have a lot more to lose if something hits a satellite</w:t>
      </w:r>
      <w:r w:rsidRPr="006C6EEA">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6C6EEA">
        <w:rPr>
          <w:rStyle w:val="StyleUnderline"/>
        </w:rPr>
        <w:t xml:space="preserve">even the </w:t>
      </w:r>
      <w:r w:rsidRPr="003753DA">
        <w:rPr>
          <w:rStyle w:val="StyleUnderline"/>
          <w:highlight w:val="cyan"/>
        </w:rPr>
        <w:t>administrator of NASA</w:t>
      </w:r>
      <w:r w:rsidRPr="006C6EEA">
        <w:rPr>
          <w:rStyle w:val="StyleUnderline"/>
        </w:rPr>
        <w:t xml:space="preserve"> is deeply </w:t>
      </w:r>
      <w:r w:rsidRPr="003753DA">
        <w:rPr>
          <w:rStyle w:val="StyleUnderline"/>
          <w:highlight w:val="cyan"/>
        </w:rPr>
        <w:t>worried</w:t>
      </w:r>
      <w:r w:rsidRPr="006C6EEA">
        <w:rPr>
          <w:rStyle w:val="StyleUnderline"/>
        </w:rPr>
        <w:t xml:space="preserve"> </w:t>
      </w:r>
      <w:r w:rsidRPr="003753DA">
        <w:rPr>
          <w:rStyle w:val="StyleUnderline"/>
          <w:highlight w:val="cyan"/>
        </w:rPr>
        <w:t>about</w:t>
      </w:r>
      <w:r w:rsidRPr="006C6EEA">
        <w:rPr>
          <w:rStyle w:val="StyleUnderline"/>
        </w:rPr>
        <w:t xml:space="preserve"> the chaos and destruction likely to be sown by </w:t>
      </w:r>
      <w:r w:rsidRPr="003753DA">
        <w:rPr>
          <w:rStyle w:val="StyleUnderline"/>
          <w:highlight w:val="cyan"/>
        </w:rPr>
        <w:t>commercial activity</w:t>
      </w:r>
      <w:r w:rsidRPr="006C6EEA">
        <w:rPr>
          <w:rStyle w:val="StyleUnderline"/>
        </w:rPr>
        <w:t xml:space="preserve"> in near-Earth orbit.</w:t>
      </w:r>
      <w:r w:rsidRPr="006C6EEA">
        <w:rPr>
          <w:sz w:val="12"/>
        </w:rPr>
        <w:t xml:space="preserve"> Jim </w:t>
      </w:r>
      <w:proofErr w:type="spellStart"/>
      <w:r w:rsidRPr="006C6EEA">
        <w:rPr>
          <w:sz w:val="12"/>
        </w:rPr>
        <w:t>Bridenstine</w:t>
      </w:r>
      <w:proofErr w:type="spellEnd"/>
      <w:r w:rsidRPr="006C6EEA">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3E80FD1A" w14:textId="77777777" w:rsidR="009F04AF" w:rsidRPr="00A96A1A" w:rsidRDefault="009F04AF" w:rsidP="009F04AF">
      <w:pPr>
        <w:rPr>
          <w:sz w:val="12"/>
          <w:szCs w:val="12"/>
        </w:rPr>
      </w:pPr>
      <w:r w:rsidRPr="00A96A1A">
        <w:rPr>
          <w:sz w:val="12"/>
          <w:szCs w:val="12"/>
        </w:rPr>
        <w:t xml:space="preserve">“More satellites mean more risk,” he said. “And we as a nation have not yet caught up to the risk that currently exists in space.” In September, a few months after </w:t>
      </w:r>
      <w:proofErr w:type="spellStart"/>
      <w:r w:rsidRPr="00A96A1A">
        <w:rPr>
          <w:sz w:val="12"/>
          <w:szCs w:val="12"/>
        </w:rPr>
        <w:t>Bridenstine</w:t>
      </w:r>
      <w:proofErr w:type="spellEnd"/>
      <w:r w:rsidRPr="00A96A1A">
        <w:rPr>
          <w:sz w:val="12"/>
          <w:szCs w:val="12"/>
        </w:rPr>
        <w:t xml:space="preserve"> and I spoke, the space station had to fire its thrusters for 150 seconds to </w:t>
      </w:r>
      <w:hyperlink r:id="rId12" w:tgtFrame="_blank" w:history="1">
        <w:r w:rsidRPr="00A96A1A">
          <w:rPr>
            <w:rStyle w:val="Hyperlink"/>
            <w:sz w:val="12"/>
            <w:szCs w:val="12"/>
          </w:rPr>
          <w:t>move out of the way</w:t>
        </w:r>
      </w:hyperlink>
      <w:r w:rsidRPr="00A96A1A">
        <w:rPr>
          <w:sz w:val="12"/>
          <w:szCs w:val="12"/>
        </w:rPr>
        <w:t> of dangerously approaching space junk, while the crew huddled in a Soyuz capsule in case the station’s hull was breached and they had to flee to Earth.</w:t>
      </w:r>
    </w:p>
    <w:p w14:paraId="757AAEBA" w14:textId="77777777" w:rsidR="009F04AF" w:rsidRPr="00A96A1A" w:rsidRDefault="009F04AF" w:rsidP="009F04AF">
      <w:pPr>
        <w:rPr>
          <w:sz w:val="12"/>
          <w:szCs w:val="12"/>
        </w:rPr>
      </w:pPr>
      <w:r w:rsidRPr="00A96A1A">
        <w:rPr>
          <w:sz w:val="12"/>
          <w:szCs w:val="12"/>
        </w:rPr>
        <w:t>Apart from the fate of the station, one could ask who cares if a commercial stampede blights Earth’s orbit, and wrecks anyone’s ability to keep satellites aloft? Maybe it’ll just hurt a bunch of investors. And maybe we need less surveillance from deathless orbiting eyes, not more.</w:t>
      </w:r>
    </w:p>
    <w:p w14:paraId="7E8DFF11" w14:textId="77777777" w:rsidR="009F04AF" w:rsidRPr="00A96A1A" w:rsidRDefault="009F04AF" w:rsidP="009F04AF">
      <w:pPr>
        <w:rPr>
          <w:sz w:val="12"/>
          <w:szCs w:val="12"/>
        </w:rPr>
      </w:pPr>
      <w:r w:rsidRPr="00A96A1A">
        <w:rPr>
          <w:sz w:val="12"/>
          <w:szCs w:val="12"/>
        </w:rPr>
        <w:t>There are, though, plenty of civically significant reasons to keep low-Earth orbit usable. Satellite monitoring isn’t solely a spy activity—these days, it has become a powerful tool for climate scientists to figure out how the oceans are warming, and to puzzle out our adaptations to climate change. Other nonprofit concerns use satellites to monitor injustices on Earth: Global Forest Watch, for example, takes data from the 140-satellite array of the firm Planet and uses it to help </w:t>
      </w:r>
      <w:hyperlink r:id="rId13" w:tgtFrame="_blank" w:history="1">
        <w:r w:rsidRPr="00A96A1A">
          <w:rPr>
            <w:rStyle w:val="Hyperlink"/>
            <w:sz w:val="12"/>
            <w:szCs w:val="12"/>
          </w:rPr>
          <w:t>bust illegal deforestation</w:t>
        </w:r>
      </w:hyperlink>
      <w:r w:rsidRPr="00A96A1A">
        <w:rPr>
          <w:sz w:val="12"/>
          <w:szCs w:val="12"/>
        </w:rPr>
        <w:t>.</w:t>
      </w:r>
    </w:p>
    <w:p w14:paraId="287F25CA" w14:textId="77777777" w:rsidR="009F04AF" w:rsidRPr="00A96A1A" w:rsidRDefault="009F04AF" w:rsidP="009F04AF">
      <w:pPr>
        <w:rPr>
          <w:sz w:val="12"/>
          <w:szCs w:val="12"/>
        </w:rPr>
      </w:pPr>
      <w:r w:rsidRPr="00A96A1A">
        <w:rPr>
          <w:sz w:val="12"/>
          <w:szCs w:val="12"/>
        </w:rPr>
        <w:t xml:space="preserve">So it’d certainly be good to keep low-Earth orbit from becoming a junkyard. But there’s no ready consensus on how to do that. Some government regulation could help: </w:t>
      </w:r>
      <w:proofErr w:type="spellStart"/>
      <w:r w:rsidRPr="00A96A1A">
        <w:rPr>
          <w:sz w:val="12"/>
          <w:szCs w:val="12"/>
        </w:rPr>
        <w:t>Bridenstine</w:t>
      </w:r>
      <w:proofErr w:type="spellEnd"/>
      <w:r w:rsidRPr="00A96A1A">
        <w:rPr>
          <w:sz w:val="12"/>
          <w:szCs w:val="12"/>
        </w:rPr>
        <w:t xml:space="preserve"> wants Congress to pass a bill funding a department in charge of “compelling somebody to maneuver if it’s necessary.” Moriba Jah would like a federal law requiring space firms to openly publish the location of their satellites. (Some, like Planet, already do, but most, as Jah has found, make it very difficult for others to pin down the exact locations of their satellites.) “You can’t enforce anything unless you know what’s happening,” Jah said, and a name-and-shame system could help: “Once people can assign a first and last name, it’s like, OK, these assholes aren’t complying.” Better tech might also assist; the U.S. firm </w:t>
      </w:r>
      <w:proofErr w:type="spellStart"/>
      <w:r>
        <w:fldChar w:fldCharType="begin"/>
      </w:r>
      <w:r>
        <w:instrText xml:space="preserve"> HYPERLINK "https://www.leolabs.space/" \t "_blank" </w:instrText>
      </w:r>
      <w:r>
        <w:fldChar w:fldCharType="separate"/>
      </w:r>
      <w:r w:rsidRPr="00A96A1A">
        <w:rPr>
          <w:rStyle w:val="Hyperlink"/>
          <w:sz w:val="12"/>
          <w:szCs w:val="12"/>
        </w:rPr>
        <w:t>LeoLabs</w:t>
      </w:r>
      <w:proofErr w:type="spellEnd"/>
      <w:r>
        <w:rPr>
          <w:rStyle w:val="Hyperlink"/>
          <w:sz w:val="12"/>
          <w:szCs w:val="12"/>
        </w:rPr>
        <w:fldChar w:fldCharType="end"/>
      </w:r>
      <w:r w:rsidRPr="00A96A1A">
        <w:rPr>
          <w:sz w:val="12"/>
          <w:szCs w:val="12"/>
        </w:rPr>
        <w:t> is building a radar-dish array that can track pieces of space junk as small as a few centimeters. Others are working on as-yet-untested ways of actually cleaning up orbital junk, possibly by pushing it down to burn up on reentry.</w:t>
      </w:r>
    </w:p>
    <w:p w14:paraId="30D97E8A" w14:textId="77777777" w:rsidR="009F04AF" w:rsidRPr="00A96A1A" w:rsidRDefault="009F04AF" w:rsidP="009F04AF">
      <w:pPr>
        <w:rPr>
          <w:sz w:val="12"/>
          <w:szCs w:val="12"/>
        </w:rPr>
      </w:pPr>
      <w:r w:rsidRPr="00A96A1A">
        <w:rPr>
          <w:sz w:val="12"/>
          <w:szCs w:val="12"/>
        </w:rPr>
        <w:t>“Sometimes I think that we might need to have some terrible collision event happening for the world to kind of come together and take it seriously.”</w:t>
      </w:r>
    </w:p>
    <w:p w14:paraId="22D84AE7" w14:textId="77777777" w:rsidR="009F04AF" w:rsidRPr="00A96A1A" w:rsidRDefault="009F04AF" w:rsidP="009F04AF">
      <w:pPr>
        <w:rPr>
          <w:rStyle w:val="StyleUnderline"/>
        </w:rPr>
      </w:pPr>
      <w:r w:rsidRPr="003753DA">
        <w:rPr>
          <w:rStyle w:val="StyleUnderline"/>
          <w:highlight w:val="cyan"/>
        </w:rPr>
        <w:t>New Space firms</w:t>
      </w:r>
      <w:r w:rsidRPr="00A96A1A">
        <w:rPr>
          <w:rStyle w:val="StyleUnderline"/>
        </w:rPr>
        <w:t xml:space="preserve"> themselves, however, </w:t>
      </w:r>
      <w:r w:rsidRPr="003753DA">
        <w:rPr>
          <w:rStyle w:val="StyleUnderline"/>
          <w:highlight w:val="cyan"/>
        </w:rPr>
        <w:t>want to be left alone</w:t>
      </w:r>
      <w:r w:rsidRPr="00A96A1A">
        <w:rPr>
          <w:rStyle w:val="StyleUnderline"/>
        </w:rPr>
        <w:t xml:space="preserve"> to deal with this problem. Most I spoke to argued—quite against the weight of industrial history—that </w:t>
      </w:r>
      <w:r w:rsidRPr="003753DA">
        <w:rPr>
          <w:rStyle w:val="StyleUnderline"/>
          <w:highlight w:val="cyan"/>
        </w:rPr>
        <w:t>the free market would self-regula</w:t>
      </w:r>
      <w:r w:rsidRPr="00A96A1A">
        <w:rPr>
          <w:rStyle w:val="StyleUnderline"/>
        </w:rPr>
        <w:t xml:space="preserve">te, since each firm wants orbits clean enough to make money in. But even some ardent champions of the new commercial boom worry </w:t>
      </w:r>
      <w:r w:rsidRPr="003753DA">
        <w:rPr>
          <w:rStyle w:val="StyleUnderline"/>
          <w:highlight w:val="cyan"/>
        </w:rPr>
        <w:t>things may get worse before anyone snaps to attention</w:t>
      </w:r>
      <w:r w:rsidRPr="00F52574">
        <w:rPr>
          <w:rStyle w:val="StyleUnderline"/>
        </w:rPr>
        <w:t>. “Sometimes I think that we might need to have some terrible collision event happening</w:t>
      </w:r>
      <w:r w:rsidRPr="00A96A1A">
        <w:rPr>
          <w:rStyle w:val="StyleUnderline"/>
        </w:rPr>
        <w:t xml:space="preserve"> for the world to kind of come together and take it seriously,” Lal told me.</w:t>
      </w:r>
    </w:p>
    <w:p w14:paraId="5EBE406E" w14:textId="77777777" w:rsidR="009F04AF" w:rsidRPr="00A96A1A" w:rsidRDefault="009F04AF" w:rsidP="009F04AF">
      <w:pPr>
        <w:rPr>
          <w:sz w:val="12"/>
          <w:szCs w:val="12"/>
        </w:rPr>
      </w:pPr>
      <w:r w:rsidRPr="00A96A1A">
        <w:rPr>
          <w:sz w:val="12"/>
          <w:szCs w:val="12"/>
        </w:rPr>
        <w:lastRenderedPageBreak/>
        <w:t>Satellites are the big commercial opportunity in space right now, though there are plenty of others in various states of gestation. Each one raises a handful of intriguing possibilities for a commercial boom, and its own blizzard of questions for earthbound society. One rough rule of thumb for sizing them up might go something like this: The farther out you go from Earth, the weirder the questions become.</w:t>
      </w:r>
    </w:p>
    <w:p w14:paraId="43BAA4DC" w14:textId="77777777" w:rsidR="009F04AF" w:rsidRPr="00A96A1A" w:rsidRDefault="009F04AF" w:rsidP="009F04AF">
      <w:pPr>
        <w:rPr>
          <w:sz w:val="12"/>
          <w:szCs w:val="12"/>
        </w:rPr>
      </w:pPr>
      <w:r w:rsidRPr="00A96A1A">
        <w:rPr>
          <w:sz w:val="12"/>
          <w:szCs w:val="12"/>
        </w:rPr>
        <w:t>The most proximal market, according to investors, is probably the development of </w:t>
      </w:r>
      <w:hyperlink r:id="rId14" w:tgtFrame="_blank" w:history="1">
        <w:r w:rsidRPr="00A96A1A">
          <w:rPr>
            <w:rStyle w:val="Hyperlink"/>
            <w:sz w:val="12"/>
            <w:szCs w:val="12"/>
          </w:rPr>
          <w:t>manufacturing in near-Earth orbit</w:t>
        </w:r>
      </w:hyperlink>
      <w:r w:rsidRPr="00A96A1A">
        <w:rPr>
          <w:sz w:val="12"/>
          <w:szCs w:val="12"/>
        </w:rPr>
        <w:t>, on space stations. Microgravity, it turns out, makes it possible to create materials that can’t easily be pulled together on Earth. The range of product lines for off-planet factories runs from specially shaped contact lenses (designed to correct deep vision problems) to optical fibers capable of carrying more data than cables made on Earth. One firm, </w:t>
      </w:r>
      <w:proofErr w:type="spellStart"/>
      <w:r>
        <w:fldChar w:fldCharType="begin"/>
      </w:r>
      <w:r>
        <w:instrText xml:space="preserve"> HYPERLINK "https://nanoracks.com/" \t "_blank" </w:instrText>
      </w:r>
      <w:r>
        <w:fldChar w:fldCharType="separate"/>
      </w:r>
      <w:r w:rsidRPr="00A96A1A">
        <w:rPr>
          <w:rStyle w:val="Hyperlink"/>
          <w:sz w:val="12"/>
          <w:szCs w:val="12"/>
        </w:rPr>
        <w:t>Nanoracks</w:t>
      </w:r>
      <w:proofErr w:type="spellEnd"/>
      <w:r>
        <w:rPr>
          <w:rStyle w:val="Hyperlink"/>
          <w:sz w:val="12"/>
          <w:szCs w:val="12"/>
        </w:rPr>
        <w:fldChar w:fldCharType="end"/>
      </w:r>
      <w:r w:rsidRPr="00A96A1A">
        <w:rPr>
          <w:sz w:val="12"/>
          <w:szCs w:val="12"/>
        </w:rPr>
        <w:t>, currently contracts out room for commercial start-ups on the International Space Station. Its early client list boasts a diverse array of for-profit activities—everything from running science experiments to launching small, inexpensive “</w:t>
      </w:r>
      <w:proofErr w:type="spellStart"/>
      <w:r>
        <w:fldChar w:fldCharType="begin"/>
      </w:r>
      <w:r>
        <w:instrText xml:space="preserve"> HYPERLINK "https://www.nasa.gov/mission_pages/cubesats/overview" \t "_blank" </w:instrText>
      </w:r>
      <w:r>
        <w:fldChar w:fldCharType="separate"/>
      </w:r>
      <w:r w:rsidRPr="00A96A1A">
        <w:rPr>
          <w:rStyle w:val="Hyperlink"/>
          <w:sz w:val="12"/>
          <w:szCs w:val="12"/>
        </w:rPr>
        <w:t>Cubesats</w:t>
      </w:r>
      <w:proofErr w:type="spellEnd"/>
      <w:r>
        <w:rPr>
          <w:rStyle w:val="Hyperlink"/>
          <w:sz w:val="12"/>
          <w:szCs w:val="12"/>
        </w:rPr>
        <w:fldChar w:fldCharType="end"/>
      </w:r>
      <w:r w:rsidRPr="00A96A1A">
        <w:rPr>
          <w:sz w:val="12"/>
          <w:szCs w:val="12"/>
        </w:rPr>
        <w:t xml:space="preserve">” that can fit in your hand and mostly do remote sensing (like monitoring the atmosphere) for research or industry. In the long run, </w:t>
      </w:r>
      <w:proofErr w:type="spellStart"/>
      <w:r w:rsidRPr="00A96A1A">
        <w:rPr>
          <w:sz w:val="12"/>
          <w:szCs w:val="12"/>
        </w:rPr>
        <w:t>Nanoracks</w:t>
      </w:r>
      <w:proofErr w:type="spellEnd"/>
      <w:r w:rsidRPr="00A96A1A">
        <w:rPr>
          <w:sz w:val="12"/>
          <w:szCs w:val="12"/>
        </w:rPr>
        <w:t xml:space="preserve"> aims to launch its own space station to offer complex manufacturing capabilities that wouldn’t currently fit in the International Space Station’s limited confines.</w:t>
      </w:r>
    </w:p>
    <w:p w14:paraId="6A537126" w14:textId="77777777" w:rsidR="009F04AF" w:rsidRPr="00A96A1A" w:rsidRDefault="009F04AF" w:rsidP="009F04AF">
      <w:pPr>
        <w:rPr>
          <w:sz w:val="12"/>
          <w:szCs w:val="12"/>
        </w:rPr>
      </w:pPr>
      <w:r w:rsidRPr="00A96A1A">
        <w:rPr>
          <w:sz w:val="12"/>
          <w:szCs w:val="12"/>
        </w:rPr>
        <w:t xml:space="preserve">“There’s a lot of work you can do, a lot of research and a lot of exciting things when you’re not connected to a gigantic, humongous modular space station that has different gravity tensions, different forces acting on it, disturbing the microgravity,” </w:t>
      </w:r>
      <w:proofErr w:type="spellStart"/>
      <w:r w:rsidRPr="00A96A1A">
        <w:rPr>
          <w:sz w:val="12"/>
          <w:szCs w:val="12"/>
        </w:rPr>
        <w:t>Nanoracks</w:t>
      </w:r>
      <w:proofErr w:type="spellEnd"/>
      <w:r w:rsidRPr="00A96A1A">
        <w:rPr>
          <w:sz w:val="12"/>
          <w:szCs w:val="12"/>
        </w:rPr>
        <w:t xml:space="preserve"> CEO Jeffrey Manber noted.</w:t>
      </w:r>
    </w:p>
    <w:p w14:paraId="1E28A7DB" w14:textId="77777777" w:rsidR="009F04AF" w:rsidRPr="00A96A1A" w:rsidRDefault="009F04AF" w:rsidP="009F04AF">
      <w:pPr>
        <w:rPr>
          <w:sz w:val="12"/>
          <w:szCs w:val="12"/>
        </w:rPr>
      </w:pPr>
      <w:r w:rsidRPr="00A96A1A">
        <w:rPr>
          <w:sz w:val="12"/>
          <w:szCs w:val="12"/>
        </w:rPr>
        <w:t>The next generation of space stations will probably be built—like Manber’s hoped-for one—mostly by private interests. Such installations will continue to do plenty of work for governments. Manber would rather make a fully robotic space station—it’s far more profitable for New Space moguls not to shoulder the, ahem, astronomical costs of keeping people alive in outer space—but he anticipates that a major early customer would likely be NASA, and one of NASA’s main scientific areas of study is how humans react to living in space. Any for-profit space station NASA’s contracting agents would bring on would thus likely need to host a crew.</w:t>
      </w:r>
    </w:p>
    <w:p w14:paraId="18BC495D" w14:textId="77777777" w:rsidR="009F04AF" w:rsidRPr="00A96A1A" w:rsidRDefault="009F04AF" w:rsidP="009F04AF">
      <w:pPr>
        <w:rPr>
          <w:sz w:val="12"/>
          <w:szCs w:val="12"/>
        </w:rPr>
      </w:pPr>
      <w:r w:rsidRPr="00A96A1A">
        <w:rPr>
          <w:sz w:val="12"/>
          <w:szCs w:val="12"/>
        </w:rPr>
        <w:t>Beyond the space station beckons another old NASA stomping ground—the moon, which has become newly lucrative. After the last Apollo visit in 1972, NASA and Congress abandoned the moon; reaching it had been a quest to beat the Soviets, and, that race won, public support for the incredible expense evaporated. But over the last decade, moon activity has rebooted. Trump </w:t>
      </w:r>
      <w:hyperlink r:id="rId15" w:tgtFrame="_blank" w:history="1">
        <w:r w:rsidRPr="00A96A1A">
          <w:rPr>
            <w:rStyle w:val="Hyperlink"/>
            <w:sz w:val="12"/>
            <w:szCs w:val="12"/>
          </w:rPr>
          <w:t>announced</w:t>
        </w:r>
      </w:hyperlink>
      <w:r w:rsidRPr="00A96A1A">
        <w:rPr>
          <w:sz w:val="12"/>
          <w:szCs w:val="12"/>
        </w:rPr>
        <w:t> the goal of returning NASA astronauts to the lunar surface; India </w:t>
      </w:r>
      <w:hyperlink r:id="rId16" w:tgtFrame="_blank" w:history="1">
        <w:r w:rsidRPr="00A96A1A">
          <w:rPr>
            <w:rStyle w:val="Hyperlink"/>
            <w:sz w:val="12"/>
            <w:szCs w:val="12"/>
          </w:rPr>
          <w:t>tried and failed</w:t>
        </w:r>
      </w:hyperlink>
      <w:r w:rsidRPr="00A96A1A">
        <w:rPr>
          <w:sz w:val="12"/>
          <w:szCs w:val="12"/>
        </w:rPr>
        <w:t> to put a lander down; and last year, </w:t>
      </w:r>
      <w:hyperlink r:id="rId17" w:tgtFrame="_blank" w:history="1">
        <w:r w:rsidRPr="00A96A1A">
          <w:rPr>
            <w:rStyle w:val="Hyperlink"/>
            <w:sz w:val="12"/>
            <w:szCs w:val="12"/>
          </w:rPr>
          <w:t>China succeeded</w:t>
        </w:r>
      </w:hyperlink>
      <w:r w:rsidRPr="00A96A1A">
        <w:rPr>
          <w:sz w:val="12"/>
          <w:szCs w:val="12"/>
        </w:rPr>
        <w:t>. NASA is currently planning to build a lunar </w:t>
      </w:r>
      <w:hyperlink r:id="rId18" w:tgtFrame="_blank" w:history="1">
        <w:r w:rsidRPr="00A96A1A">
          <w:rPr>
            <w:rStyle w:val="Hyperlink"/>
            <w:sz w:val="12"/>
            <w:szCs w:val="12"/>
          </w:rPr>
          <w:t>Gateway</w:t>
        </w:r>
      </w:hyperlink>
      <w:r w:rsidRPr="00A96A1A">
        <w:rPr>
          <w:sz w:val="12"/>
          <w:szCs w:val="12"/>
        </w:rPr>
        <w:t>, a space station orbiting the moon, to assist in regular traffic back and forth; SpaceX has a $7 billion contract for launching its components.</w:t>
      </w:r>
    </w:p>
    <w:p w14:paraId="0A572F3C" w14:textId="77777777" w:rsidR="009F04AF" w:rsidRPr="00A96A1A" w:rsidRDefault="009F04AF" w:rsidP="009F04AF">
      <w:pPr>
        <w:rPr>
          <w:sz w:val="12"/>
          <w:szCs w:val="12"/>
        </w:rPr>
      </w:pPr>
      <w:r w:rsidRPr="00A96A1A">
        <w:rPr>
          <w:sz w:val="12"/>
          <w:szCs w:val="12"/>
        </w:rPr>
        <w:t>What, exactly, made the moon sexy again? The </w:t>
      </w:r>
      <w:hyperlink r:id="rId19" w:tgtFrame="_blank" w:history="1">
        <w:r w:rsidRPr="00A96A1A">
          <w:rPr>
            <w:rStyle w:val="Hyperlink"/>
            <w:sz w:val="12"/>
            <w:szCs w:val="12"/>
          </w:rPr>
          <w:t>discovery of water</w:t>
        </w:r>
      </w:hyperlink>
      <w:r w:rsidRPr="00A96A1A">
        <w:rPr>
          <w:sz w:val="12"/>
          <w:szCs w:val="12"/>
        </w:rPr>
        <w:t>. Beginning in the late aughts, moon probes have found that craters in the lunar poles contain water ice—some 600 million tons of it, according to one estimate. This instantly changed the moon’s geopolitical and economic import, because water is an enormously precious commodity in space. It’s crucial for life—not just as a fluid, but broken into its constituent molecular parts: oxygen that lets you breathe, and hydrogen for fuel. One scientist’s rough estimate found that the amount of water on the moon could power one space shuttle launch every day for 2,200 years. Several companies announced their eventual goal would be to create landing craft that could reach the moon and mine the water. One such concern, </w:t>
      </w:r>
      <w:hyperlink r:id="rId20" w:tgtFrame="_blank" w:history="1">
        <w:r w:rsidRPr="00A96A1A">
          <w:rPr>
            <w:rStyle w:val="Hyperlink"/>
            <w:sz w:val="12"/>
            <w:szCs w:val="12"/>
          </w:rPr>
          <w:t>the Moon Express</w:t>
        </w:r>
      </w:hyperlink>
      <w:r w:rsidRPr="00A96A1A">
        <w:rPr>
          <w:sz w:val="12"/>
          <w:szCs w:val="12"/>
        </w:rPr>
        <w:t>, pitches its mission in a heady compound of colonialist new frontier rhetoric—equal parts Star Trek and Rudyard Kipling: “The Moon is Earth’s 8th continent,” the firm announces on its website.</w:t>
      </w:r>
    </w:p>
    <w:p w14:paraId="4DBBB7FC" w14:textId="77777777" w:rsidR="009F04AF" w:rsidRPr="00A96A1A" w:rsidRDefault="009F04AF" w:rsidP="009F04AF">
      <w:pPr>
        <w:rPr>
          <w:sz w:val="12"/>
          <w:szCs w:val="12"/>
        </w:rPr>
      </w:pPr>
      <w:r w:rsidRPr="00A96A1A">
        <w:rPr>
          <w:sz w:val="12"/>
          <w:szCs w:val="12"/>
        </w:rPr>
        <w:t>But even assuming the wet new lunar frontier can be tamed—for all the space-booster rhetoric, it’s still a very spec-</w:t>
      </w:r>
      <w:proofErr w:type="spellStart"/>
      <w:r w:rsidRPr="00A96A1A">
        <w:rPr>
          <w:sz w:val="12"/>
          <w:szCs w:val="12"/>
        </w:rPr>
        <w:t>ulative</w:t>
      </w:r>
      <w:proofErr w:type="spellEnd"/>
      <w:r w:rsidRPr="00A96A1A">
        <w:rPr>
          <w:sz w:val="12"/>
          <w:szCs w:val="12"/>
        </w:rPr>
        <w:t xml:space="preserve"> prospect, both logistically and economically—there’s a whole host of untested questions about property rights in the great beyond. Space law, it turns out, is very ambiguous about who’s empowered to exploit space resources, and to what geopolitical-cum-commercial ends. There’s an </w:t>
      </w:r>
      <w:hyperlink r:id="rId21" w:tgtFrame="_blank" w:history="1">
        <w:r w:rsidRPr="00A96A1A">
          <w:rPr>
            <w:rStyle w:val="Hyperlink"/>
            <w:sz w:val="12"/>
            <w:szCs w:val="12"/>
          </w:rPr>
          <w:t>Outer Space Treaty</w:t>
        </w:r>
      </w:hyperlink>
      <w:r w:rsidRPr="00A96A1A">
        <w:rPr>
          <w:sz w:val="12"/>
          <w:szCs w:val="12"/>
        </w:rPr>
        <w:t>, signed in 1967 by most major industrial countries, which seeks to establish space as a shared resource for humanity. It lets corporations engage in commercial activities on other celestial bodies—but neither they nor countries can claim property rights; and whatever a corporation does in space, its host country is on the hook for. There is also a Moon Treaty, created in 1979, that bans property rights on the moon and requires equitable use of lunar resources by all nations. But the Moon Treaty is </w:t>
      </w:r>
      <w:hyperlink r:id="rId22" w:tgtFrame="_blank" w:history="1">
        <w:r w:rsidRPr="00A96A1A">
          <w:rPr>
            <w:rStyle w:val="Hyperlink"/>
            <w:sz w:val="12"/>
            <w:szCs w:val="12"/>
          </w:rPr>
          <w:t>mostly toothless</w:t>
        </w:r>
      </w:hyperlink>
      <w:r w:rsidRPr="00A96A1A">
        <w:rPr>
          <w:sz w:val="12"/>
          <w:szCs w:val="12"/>
        </w:rPr>
        <w:t>; no country that has launched humans into space ever signed it.</w:t>
      </w:r>
    </w:p>
    <w:p w14:paraId="358E1850" w14:textId="77777777" w:rsidR="009F04AF" w:rsidRPr="00A96A1A" w:rsidRDefault="009F04AF" w:rsidP="009F04AF">
      <w:pPr>
        <w:rPr>
          <w:sz w:val="12"/>
          <w:szCs w:val="12"/>
        </w:rPr>
      </w:pPr>
      <w:r w:rsidRPr="00A96A1A">
        <w:rPr>
          <w:sz w:val="12"/>
          <w:szCs w:val="12"/>
        </w:rPr>
        <w:t>The force of those treaties was never certain. But now that there’s possible money at hand, individual countries are openly defying the treaties—writing laws under their own steam to allow property rights in the heavens. In 2015, Obama signed the </w:t>
      </w:r>
      <w:hyperlink r:id="rId23" w:tgtFrame="_blank" w:history="1">
        <w:r w:rsidRPr="00A96A1A">
          <w:rPr>
            <w:rStyle w:val="Hyperlink"/>
            <w:sz w:val="12"/>
            <w:szCs w:val="12"/>
          </w:rPr>
          <w:t>SPACE Act</w:t>
        </w:r>
      </w:hyperlink>
      <w:r w:rsidRPr="00A96A1A">
        <w:rPr>
          <w:sz w:val="12"/>
          <w:szCs w:val="12"/>
        </w:rPr>
        <w:t>, which explicitly gives U.S. firms the rights to any resources they mine from a celestial body. The Trump administration is </w:t>
      </w:r>
      <w:hyperlink r:id="rId24" w:tgtFrame="_blank" w:history="1">
        <w:r w:rsidRPr="00A96A1A">
          <w:rPr>
            <w:rStyle w:val="Hyperlink"/>
            <w:sz w:val="12"/>
            <w:szCs w:val="12"/>
          </w:rPr>
          <w:t>actively pushing</w:t>
        </w:r>
      </w:hyperlink>
      <w:r w:rsidRPr="00A96A1A">
        <w:rPr>
          <w:sz w:val="12"/>
          <w:szCs w:val="12"/>
        </w:rPr>
        <w:t> for firms to mine the moon. Other countries courting New Space firms—</w:t>
      </w:r>
      <w:hyperlink r:id="rId25" w:tgtFrame="_blank" w:history="1">
        <w:r w:rsidRPr="00A96A1A">
          <w:rPr>
            <w:rStyle w:val="Hyperlink"/>
            <w:sz w:val="12"/>
            <w:szCs w:val="12"/>
          </w:rPr>
          <w:t>hello, Luxembourg</w:t>
        </w:r>
      </w:hyperlink>
      <w:r w:rsidRPr="00A96A1A">
        <w:rPr>
          <w:sz w:val="12"/>
          <w:szCs w:val="12"/>
        </w:rPr>
        <w:t>—are following suit.</w:t>
      </w:r>
    </w:p>
    <w:p w14:paraId="27477FC5" w14:textId="77777777" w:rsidR="009F04AF" w:rsidRPr="00A96A1A" w:rsidRDefault="009F04AF" w:rsidP="009F04AF">
      <w:r w:rsidRPr="00A96A1A">
        <w:rPr>
          <w:rStyle w:val="StyleUnderline"/>
        </w:rPr>
        <w:t>History, of course, would suggest that treaties crumble when serious money comes into play.</w:t>
      </w:r>
      <w:r w:rsidRPr="00A96A1A">
        <w:t xml:space="preserve"> Western settlers signed treaties with indigenous people in the Americas, then ignored them, as </w:t>
      </w:r>
      <w:proofErr w:type="spellStart"/>
      <w:r w:rsidRPr="00A96A1A">
        <w:t>Lucianne</w:t>
      </w:r>
      <w:proofErr w:type="spellEnd"/>
      <w:r w:rsidRPr="00A96A1A">
        <w:t xml:space="preserve"> </w:t>
      </w:r>
      <w:proofErr w:type="spellStart"/>
      <w:r w:rsidRPr="00A96A1A">
        <w:t>Walkowicz</w:t>
      </w:r>
      <w:proofErr w:type="spellEnd"/>
      <w:r w:rsidRPr="00A96A1A">
        <w:t>, an astronomer at the </w:t>
      </w:r>
      <w:hyperlink r:id="rId26" w:tgtFrame="_blank" w:history="1">
        <w:r w:rsidRPr="00A96A1A">
          <w:rPr>
            <w:rStyle w:val="Hyperlink"/>
          </w:rPr>
          <w:t>Adler Planetarium</w:t>
        </w:r>
      </w:hyperlink>
      <w:r w:rsidRPr="00A96A1A">
        <w:t xml:space="preserve"> and another cofounder of the </w:t>
      </w:r>
      <w:proofErr w:type="spellStart"/>
      <w:r w:rsidRPr="00A96A1A">
        <w:t>JustSpace</w:t>
      </w:r>
      <w:proofErr w:type="spellEnd"/>
      <w:r w:rsidRPr="00A96A1A">
        <w:t xml:space="preserve"> Alliance, noted.</w:t>
      </w:r>
    </w:p>
    <w:p w14:paraId="7CFD5FB6" w14:textId="77777777" w:rsidR="009F04AF" w:rsidRPr="00A96A1A" w:rsidRDefault="009F04AF" w:rsidP="009F04AF">
      <w:pPr>
        <w:rPr>
          <w:sz w:val="12"/>
          <w:szCs w:val="12"/>
        </w:rPr>
      </w:pPr>
      <w:r w:rsidRPr="00A96A1A">
        <w:rPr>
          <w:sz w:val="12"/>
          <w:szCs w:val="12"/>
        </w:rPr>
        <w:t>“In many cases,” she told me, “treaties are good until somebody discovers something that they want.” She’s a fan of the Outer Space Treaty, finding it “a very, like, hopeful, peaceful, almost Star Trek-</w:t>
      </w:r>
      <w:proofErr w:type="spellStart"/>
      <w:r w:rsidRPr="00A96A1A">
        <w:rPr>
          <w:sz w:val="12"/>
          <w:szCs w:val="12"/>
        </w:rPr>
        <w:t>esque</w:t>
      </w:r>
      <w:proofErr w:type="spellEnd"/>
      <w:r w:rsidRPr="00A96A1A">
        <w:rPr>
          <w:sz w:val="12"/>
          <w:szCs w:val="12"/>
        </w:rPr>
        <w:t xml:space="preserve"> view of what space is.” She hopes it proves stronger than it looks.</w:t>
      </w:r>
    </w:p>
    <w:p w14:paraId="1F4DBD55" w14:textId="77777777" w:rsidR="009F04AF" w:rsidRPr="00A96A1A" w:rsidRDefault="009F04AF" w:rsidP="009F04AF">
      <w:r w:rsidRPr="00A96A1A">
        <w:t xml:space="preserve">Historically, however, law tends to follow the facts on the ground rather than shape them. </w:t>
      </w:r>
      <w:r w:rsidRPr="00A96A1A">
        <w:rPr>
          <w:rStyle w:val="StyleUnderline"/>
        </w:rPr>
        <w:t>When a new geography for commerce opens, whoever shows up first to exploit the resources sets the norm—and then law is written to validate the first movers. “‘First come, first serve’ is essentially what’s going to happen when people start to do things on the moon,”</w:t>
      </w:r>
      <w:r w:rsidRPr="00A96A1A">
        <w:t xml:space="preserve"> Peter Ward, author of </w:t>
      </w:r>
      <w:hyperlink r:id="rId27" w:tgtFrame="_blank" w:history="1">
        <w:r w:rsidRPr="00A96A1A">
          <w:rPr>
            <w:rStyle w:val="Hyperlink"/>
          </w:rPr>
          <w:t>The Consequential Frontier</w:t>
        </w:r>
      </w:hyperlink>
      <w:r w:rsidRPr="00A96A1A">
        <w:t>, said.</w:t>
      </w:r>
    </w:p>
    <w:p w14:paraId="0465353B" w14:textId="77777777" w:rsidR="009F04AF" w:rsidRPr="00A96A1A" w:rsidRDefault="009F04AF" w:rsidP="009F04AF">
      <w:pPr>
        <w:rPr>
          <w:sz w:val="12"/>
          <w:szCs w:val="12"/>
        </w:rPr>
      </w:pPr>
      <w:r w:rsidRPr="00A96A1A">
        <w:rPr>
          <w:sz w:val="12"/>
          <w:szCs w:val="12"/>
        </w:rPr>
        <w:t>Yet before the great water rush on the moon starts in earnest, one key point is worth pausing over: The supply of ice on the moon is limited. The estimated water reserves up there may be eye-popping at first glance, but they’re not that big. They likely add up to “three to five cubic kilometers of water, based on the studies that have come up,” said James Schwartz, a philosopher who also studies the ethics of space exploration. “Not a lot of water compared to even moderate- or small-size lakes on Earth.” It wouldn’t be that hard for a concerted explosion of commercial activity to chew through it all.</w:t>
      </w:r>
    </w:p>
    <w:p w14:paraId="39B7D99F" w14:textId="77777777" w:rsidR="009F04AF" w:rsidRPr="00A96A1A" w:rsidRDefault="009F04AF" w:rsidP="009F04AF">
      <w:pPr>
        <w:rPr>
          <w:sz w:val="12"/>
          <w:szCs w:val="12"/>
        </w:rPr>
      </w:pPr>
      <w:r w:rsidRPr="00A96A1A">
        <w:rPr>
          <w:sz w:val="12"/>
          <w:szCs w:val="12"/>
        </w:rPr>
        <w:t>That may sound far-fetched, but, as all these space ethicists note, to the eyes of nineteenth-century explorers and industrialists, our planet seemed limitless, too—and it only took another century-plus of rapid commercial activity to tear through a diminishing store of finite resources. The environmental implications of exhausting the moon seem ludicrously sci-fi and far-off right now, and they’ll remain so for a long time—until, abruptly, they’re not. As with low-Earth orbit, outer space becomes much smaller and more cramped when you start thinking at commercial scale.</w:t>
      </w:r>
    </w:p>
    <w:p w14:paraId="5D2483A6" w14:textId="77777777" w:rsidR="009F04AF" w:rsidRPr="00A96A1A" w:rsidRDefault="009F04AF" w:rsidP="009F04AF">
      <w:pPr>
        <w:rPr>
          <w:sz w:val="12"/>
          <w:szCs w:val="12"/>
        </w:rPr>
      </w:pPr>
      <w:r w:rsidRPr="00A96A1A">
        <w:rPr>
          <w:sz w:val="12"/>
          <w:szCs w:val="12"/>
        </w:rPr>
        <w:t>In any event, the moon is chiefly envisioned as a way-station project among the most ambitious cohort of space privatizers. A settled moon colony would serve as the push-off point for the main event, commercially speaking, for New Space entrepreneurs: mining the asteroid belt.</w:t>
      </w:r>
    </w:p>
    <w:p w14:paraId="5CDB5DCE" w14:textId="77777777" w:rsidR="009F04AF" w:rsidRPr="00A96A1A" w:rsidRDefault="009F04AF" w:rsidP="009F04AF">
      <w:pPr>
        <w:rPr>
          <w:sz w:val="12"/>
          <w:szCs w:val="12"/>
        </w:rPr>
      </w:pPr>
      <w:r w:rsidRPr="00A96A1A">
        <w:rPr>
          <w:sz w:val="12"/>
          <w:szCs w:val="12"/>
        </w:rPr>
        <w:t xml:space="preserve">Asteroids are almost comically rich in precious materials. The asteroid </w:t>
      </w:r>
      <w:proofErr w:type="spellStart"/>
      <w:r w:rsidRPr="00A96A1A">
        <w:rPr>
          <w:sz w:val="12"/>
          <w:szCs w:val="12"/>
        </w:rPr>
        <w:t>Ryugu</w:t>
      </w:r>
      <w:proofErr w:type="spellEnd"/>
      <w:r w:rsidRPr="00A96A1A">
        <w:rPr>
          <w:sz w:val="12"/>
          <w:szCs w:val="12"/>
        </w:rPr>
        <w:t>, for example, has about $82 billion in nickel and iron, according to the “</w:t>
      </w:r>
      <w:proofErr w:type="spellStart"/>
      <w:r>
        <w:fldChar w:fldCharType="begin"/>
      </w:r>
      <w:r>
        <w:instrText xml:space="preserve"> HYPERLINK "https://www.asterank.com/" \t "_blank" </w:instrText>
      </w:r>
      <w:r>
        <w:fldChar w:fldCharType="separate"/>
      </w:r>
      <w:r w:rsidRPr="00A96A1A">
        <w:rPr>
          <w:rStyle w:val="Hyperlink"/>
          <w:sz w:val="12"/>
          <w:szCs w:val="12"/>
        </w:rPr>
        <w:t>Asterank</w:t>
      </w:r>
      <w:proofErr w:type="spellEnd"/>
      <w:r>
        <w:rPr>
          <w:rStyle w:val="Hyperlink"/>
          <w:sz w:val="12"/>
          <w:szCs w:val="12"/>
        </w:rPr>
        <w:fldChar w:fldCharType="end"/>
      </w:r>
      <w:r w:rsidRPr="00A96A1A">
        <w:rPr>
          <w:sz w:val="12"/>
          <w:szCs w:val="12"/>
        </w:rPr>
        <w:t xml:space="preserve">” asteroid-value–ranking project. Another, Bennu, boasts a cool $669 million worth of iron and hydrogen. “You could totally collapse the gold and platinum market on Earth by mining asteroids,” joked Jacob Haqq </w:t>
      </w:r>
      <w:proofErr w:type="spellStart"/>
      <w:r w:rsidRPr="00A96A1A">
        <w:rPr>
          <w:sz w:val="12"/>
          <w:szCs w:val="12"/>
        </w:rPr>
        <w:t>Misra</w:t>
      </w:r>
      <w:proofErr w:type="spellEnd"/>
      <w:r w:rsidRPr="00A96A1A">
        <w:rPr>
          <w:sz w:val="12"/>
          <w:szCs w:val="12"/>
        </w:rPr>
        <w:t>, a senior research investigator with the </w:t>
      </w:r>
      <w:hyperlink r:id="rId28" w:tgtFrame="_blank" w:history="1">
        <w:r w:rsidRPr="00A96A1A">
          <w:rPr>
            <w:rStyle w:val="Hyperlink"/>
            <w:sz w:val="12"/>
            <w:szCs w:val="12"/>
          </w:rPr>
          <w:t>Blue Marble Space Institute of Science</w:t>
        </w:r>
      </w:hyperlink>
      <w:r w:rsidRPr="00A96A1A">
        <w:rPr>
          <w:sz w:val="12"/>
          <w:szCs w:val="12"/>
        </w:rPr>
        <w:t>, a nonprofit that encourages space exploration.</w:t>
      </w:r>
    </w:p>
    <w:p w14:paraId="66AA9441" w14:textId="77777777" w:rsidR="009F04AF" w:rsidRPr="00A96A1A" w:rsidRDefault="009F04AF" w:rsidP="009F04AF">
      <w:pPr>
        <w:rPr>
          <w:sz w:val="12"/>
          <w:szCs w:val="12"/>
        </w:rPr>
      </w:pPr>
      <w:r w:rsidRPr="00A96A1A">
        <w:rPr>
          <w:sz w:val="12"/>
          <w:szCs w:val="12"/>
        </w:rPr>
        <w:lastRenderedPageBreak/>
        <w:t>But there’s a hitch: Nobody has much of an idea how you’d actually mine an asteroid. Despite what you’ve seen in lumbering sci-fi epics like Armageddon, merely grabbing hold of a comparatively small, city-block–size object in microgravity is a forbidding physics puzzle—to say nothing of actually refining whatever you find.</w:t>
      </w:r>
    </w:p>
    <w:p w14:paraId="39067B73" w14:textId="77777777" w:rsidR="009F04AF" w:rsidRPr="00A96A1A" w:rsidRDefault="009F04AF" w:rsidP="009F04AF">
      <w:pPr>
        <w:rPr>
          <w:sz w:val="12"/>
          <w:szCs w:val="12"/>
        </w:rPr>
      </w:pPr>
      <w:r w:rsidRPr="00A96A1A">
        <w:rPr>
          <w:sz w:val="12"/>
          <w:szCs w:val="12"/>
        </w:rPr>
        <w:t>One thing’s clear, however: In order to reach an asteroid, you’d need a lot of fuel for robotic probes. (Oxygen, too, if you’re bringing along a human crew.) This would likely be too expensive to do from Earth, given its gravity. The moon, on the other hand, is a sweet spot to base one’s commercial mining endeavors: enough gravity so humans can live in a base and assemble a rotating corps of mining robots, but sufficiently little gravity that launching mining probes at asteroids is easy.</w:t>
      </w:r>
    </w:p>
    <w:p w14:paraId="48BAAB97" w14:textId="77777777" w:rsidR="009F04AF" w:rsidRPr="00A96A1A" w:rsidRDefault="009F04AF" w:rsidP="009F04AF">
      <w:pPr>
        <w:rPr>
          <w:sz w:val="12"/>
          <w:szCs w:val="12"/>
        </w:rPr>
      </w:pPr>
      <w:r w:rsidRPr="00A96A1A">
        <w:rPr>
          <w:sz w:val="12"/>
          <w:szCs w:val="12"/>
        </w:rPr>
        <w:t>“It takes so much energy to escape Earth’s orbit, by the time you do that, you’re basically halfway to anywhere in the universe,” Anderson said. “The moon as a launchpad—there’s a lot of commercial value there.”</w:t>
      </w:r>
    </w:p>
    <w:p w14:paraId="3C559E44" w14:textId="77777777" w:rsidR="009F04AF" w:rsidRPr="00A96A1A" w:rsidRDefault="009F04AF" w:rsidP="009F04AF">
      <w:pPr>
        <w:rPr>
          <w:sz w:val="12"/>
          <w:szCs w:val="12"/>
        </w:rPr>
      </w:pPr>
      <w:r w:rsidRPr="00A96A1A">
        <w:rPr>
          <w:sz w:val="12"/>
          <w:szCs w:val="12"/>
        </w:rPr>
        <w:t>Some New Space firms harbor still greater plans, in line with the classic “civilizing mission” that animated so many colonial land rushes in recent terrestrial history. Jeff Bezos wants to build space stations that rotate fast enough to simulate Earth gravity—and large enough to host entire cities full of residents. It’s a vision he built from a youth steeped in sci-fi. At Princeton, he took a class with Gerard O’Neill, a physicist who’d been </w:t>
      </w:r>
      <w:hyperlink r:id="rId29" w:tgtFrame="_blank" w:history="1">
        <w:r w:rsidRPr="00A96A1A">
          <w:rPr>
            <w:rStyle w:val="Hyperlink"/>
            <w:sz w:val="12"/>
            <w:szCs w:val="12"/>
          </w:rPr>
          <w:t>arguing since the 1960s</w:t>
        </w:r>
      </w:hyperlink>
      <w:r w:rsidRPr="00A96A1A">
        <w:rPr>
          <w:sz w:val="12"/>
          <w:szCs w:val="12"/>
        </w:rPr>
        <w:t> that humanity had to slip the surly bonds of Earth in order to survive over the long haul. O’Neill argued that living in space and mining asteroids represented the only path forward for the human race to continue growing and prospering without laying waste to planet Earth. He laid it out as a simple proposition of geology: If you were to mine the entire Earth down half a mile, leaving it a honeycombed crater, you’d still only get 1 percent of the metals and substances from the three biggest asteroids.</w:t>
      </w:r>
    </w:p>
    <w:p w14:paraId="3BA56B73" w14:textId="77777777" w:rsidR="009F04AF" w:rsidRPr="00B710B2" w:rsidRDefault="009F04AF" w:rsidP="009F04AF">
      <w:pPr>
        <w:rPr>
          <w:sz w:val="12"/>
          <w:szCs w:val="12"/>
        </w:rPr>
      </w:pPr>
      <w:r w:rsidRPr="00A96A1A">
        <w:rPr>
          <w:sz w:val="12"/>
          <w:szCs w:val="12"/>
        </w:rPr>
        <w:t>Bezos has eagerly endorsed the space-colony vision. In the short term, Bezos’s plans are the standard-issue vision for the New Space entrepreneur: building rockets and spacecraft that NASA will hire in order to resume landing astronauts on the moon. But in the long run—decades hence—building space colonies is, as he has argued, the only mission he can find big enough to devote his life and riches toward. “The only way that I can see to deploy this much financial resource,” Bezos </w:t>
      </w:r>
      <w:hyperlink r:id="rId30" w:tgtFrame="_blank" w:history="1">
        <w:r w:rsidRPr="00A96A1A">
          <w:rPr>
            <w:rStyle w:val="Hyperlink"/>
            <w:sz w:val="12"/>
            <w:szCs w:val="12"/>
          </w:rPr>
          <w:t>told Business Insider</w:t>
        </w:r>
      </w:hyperlink>
      <w:r w:rsidRPr="00A96A1A">
        <w:rPr>
          <w:sz w:val="12"/>
          <w:szCs w:val="12"/>
        </w:rPr>
        <w:t xml:space="preserve">, “is by converting my Amazon winnings into </w:t>
      </w:r>
      <w:r w:rsidRPr="00B710B2">
        <w:rPr>
          <w:sz w:val="12"/>
          <w:szCs w:val="12"/>
        </w:rPr>
        <w:t>space travel.”</w:t>
      </w:r>
    </w:p>
    <w:p w14:paraId="5417DEF6" w14:textId="77777777" w:rsidR="009F04AF" w:rsidRPr="00B710B2" w:rsidRDefault="009F04AF" w:rsidP="009F04AF">
      <w:pPr>
        <w:rPr>
          <w:sz w:val="12"/>
          <w:szCs w:val="12"/>
        </w:rPr>
      </w:pPr>
      <w:r w:rsidRPr="00B710B2">
        <w:rPr>
          <w:sz w:val="12"/>
          <w:szCs w:val="12"/>
        </w:rPr>
        <w:t>The unexpected costs of Bezos-style space exploitation are, as yet, a little distant—decades, at least. But if there’s one thing we’ve learned from observing the human and environmental wreckage of the industrial era, it’s that history is like space travel: The path you set at the beginning is critical. Changing course later on is much harder. So it behooves us to plan now. Are there ways to avoid the worst possible outcomes in space? How is commercial life in space going to unfold?</w:t>
      </w:r>
    </w:p>
    <w:p w14:paraId="32D16872" w14:textId="77777777" w:rsidR="009F04AF" w:rsidRPr="00A96A1A" w:rsidRDefault="009F04AF" w:rsidP="009F04AF">
      <w:r w:rsidRPr="00B710B2">
        <w:rPr>
          <w:sz w:val="12"/>
          <w:szCs w:val="12"/>
        </w:rPr>
        <w:t xml:space="preserve">The world’s small community of space ethicists has, in recent years, been increasingly pondering this, and they’ve come to some unsettling conclusions. First off, they note, the big winners in space will likely be ... the big winners on Earth. “I think it’s going to benefit the wealthy people that are running these mining firms,” Schwartz said bluntly. There are, as New Space investors today will tell you, winner-take-all dynamics. Bezos built a supply chain that is helping Amazon gradually dominate the world. </w:t>
      </w:r>
      <w:r w:rsidRPr="00A96A1A">
        <w:rPr>
          <w:rStyle w:val="StyleUnderline"/>
        </w:rPr>
        <w:t xml:space="preserve">Space will probably have room for only a few winners. So in order </w:t>
      </w:r>
      <w:r w:rsidRPr="003753DA">
        <w:rPr>
          <w:rStyle w:val="StyleUnderline"/>
          <w:highlight w:val="cyan"/>
        </w:rPr>
        <w:t>to envision the future</w:t>
      </w:r>
      <w:r w:rsidRPr="00A96A1A">
        <w:rPr>
          <w:rStyle w:val="StyleUnderline"/>
        </w:rPr>
        <w:t xml:space="preserve"> contours </w:t>
      </w:r>
      <w:r w:rsidRPr="003753DA">
        <w:rPr>
          <w:rStyle w:val="StyleUnderline"/>
          <w:highlight w:val="cyan"/>
        </w:rPr>
        <w:t>of space</w:t>
      </w:r>
      <w:r w:rsidRPr="00A96A1A">
        <w:rPr>
          <w:rStyle w:val="StyleUnderline"/>
        </w:rPr>
        <w:t xml:space="preserve"> conquest, it’s probably a safe bet to </w:t>
      </w:r>
      <w:r w:rsidRPr="003753DA">
        <w:rPr>
          <w:rStyle w:val="StyleUnderline"/>
          <w:highlight w:val="cyan"/>
        </w:rPr>
        <w:t>take</w:t>
      </w:r>
      <w:r w:rsidRPr="00A96A1A">
        <w:rPr>
          <w:rStyle w:val="StyleUnderline"/>
        </w:rPr>
        <w:t xml:space="preserve"> all the harms of </w:t>
      </w:r>
      <w:r w:rsidRPr="003753DA">
        <w:rPr>
          <w:rStyle w:val="StyleUnderline"/>
          <w:highlight w:val="cyan"/>
        </w:rPr>
        <w:t>monopoly we see on this planet and project them</w:t>
      </w:r>
      <w:r w:rsidRPr="00A96A1A">
        <w:rPr>
          <w:rStyle w:val="StyleUnderline"/>
        </w:rPr>
        <w:t xml:space="preserve"> on to a literally cosmic scale.</w:t>
      </w:r>
    </w:p>
    <w:p w14:paraId="26A0B887" w14:textId="77777777" w:rsidR="009F04AF" w:rsidRPr="00B710B2" w:rsidRDefault="009F04AF" w:rsidP="009F04AF">
      <w:pPr>
        <w:rPr>
          <w:sz w:val="12"/>
          <w:szCs w:val="12"/>
        </w:rPr>
      </w:pPr>
      <w:r w:rsidRPr="00B710B2">
        <w:rPr>
          <w:sz w:val="12"/>
          <w:szCs w:val="12"/>
        </w:rPr>
        <w:t>And that leads, in turn, to a corollary prophecy: Human rights in space are likely to be execrable, if they’re left up to the private sector.</w:t>
      </w:r>
    </w:p>
    <w:p w14:paraId="7ED3E815" w14:textId="77777777" w:rsidR="009F04AF" w:rsidRPr="00B710B2" w:rsidRDefault="009F04AF" w:rsidP="009F04AF">
      <w:pPr>
        <w:rPr>
          <w:sz w:val="12"/>
          <w:szCs w:val="12"/>
        </w:rPr>
      </w:pPr>
      <w:r w:rsidRPr="00B710B2">
        <w:rPr>
          <w:sz w:val="12"/>
          <w:szCs w:val="12"/>
        </w:rPr>
        <w:t>Consider that anyone working in space will be reliant upon their employer for the most basic stuff of life. That’s not just food and water, but breathable oxygen, on a minute-by-minute basis. Plenty of science fiction has, over the years, war-gamed the bleak implications of these precarious situations. In Ridley Scott’s </w:t>
      </w:r>
      <w:hyperlink r:id="rId31" w:tgtFrame="_blank" w:history="1">
        <w:r w:rsidRPr="00B710B2">
          <w:rPr>
            <w:rStyle w:val="Hyperlink"/>
            <w:sz w:val="12"/>
            <w:szCs w:val="12"/>
          </w:rPr>
          <w:t>Alien</w:t>
        </w:r>
      </w:hyperlink>
      <w:r w:rsidRPr="00B710B2">
        <w:rPr>
          <w:sz w:val="12"/>
          <w:szCs w:val="12"/>
        </w:rPr>
        <w:t> (1979), the employees of “The Company” are sent unwittingly to encounter a vicious alien life-form, with The Company hoping it would get a profitable specimen out of this. More recently, the TV show </w:t>
      </w:r>
      <w:hyperlink r:id="rId32" w:tgtFrame="_blank" w:history="1">
        <w:r w:rsidRPr="00B710B2">
          <w:rPr>
            <w:rStyle w:val="Hyperlink"/>
            <w:sz w:val="12"/>
            <w:szCs w:val="12"/>
          </w:rPr>
          <w:t>The Expanse</w:t>
        </w:r>
      </w:hyperlink>
      <w:r w:rsidRPr="00B710B2">
        <w:rPr>
          <w:sz w:val="12"/>
          <w:szCs w:val="12"/>
        </w:rPr>
        <w:t> depicts the lives of asteroid miners as an outright form of slavery. One could, again, regard this as the typical pessimism of left-wing creative types—until one ponders workers’ rights on Earth as they exist now. Employees in Amazon’s warehouses are already </w:t>
      </w:r>
      <w:hyperlink r:id="rId33" w:tgtFrame="_blank" w:history="1">
        <w:r w:rsidRPr="00B710B2">
          <w:rPr>
            <w:rStyle w:val="Hyperlink"/>
            <w:sz w:val="12"/>
            <w:szCs w:val="12"/>
          </w:rPr>
          <w:t>peeing into bottles</w:t>
        </w:r>
      </w:hyperlink>
      <w:r w:rsidRPr="00B710B2">
        <w:rPr>
          <w:sz w:val="12"/>
          <w:szCs w:val="12"/>
        </w:rPr>
        <w:t> and </w:t>
      </w:r>
      <w:hyperlink r:id="rId34" w:tgtFrame="_blank" w:history="1">
        <w:r w:rsidRPr="00B710B2">
          <w:rPr>
            <w:rStyle w:val="Hyperlink"/>
            <w:sz w:val="12"/>
            <w:szCs w:val="12"/>
          </w:rPr>
          <w:t>collapsing from heat exhaustion</w:t>
        </w:r>
      </w:hyperlink>
      <w:r w:rsidRPr="00B710B2">
        <w:rPr>
          <w:sz w:val="12"/>
          <w:szCs w:val="12"/>
        </w:rPr>
        <w:t> in their attempt to satisfy their employer’s relentless work quotas; imagine if the company also controlled their breathable air.</w:t>
      </w:r>
    </w:p>
    <w:p w14:paraId="227B740D" w14:textId="77777777" w:rsidR="009F04AF" w:rsidRPr="00B710B2" w:rsidRDefault="009F04AF" w:rsidP="009F04AF">
      <w:pPr>
        <w:rPr>
          <w:sz w:val="12"/>
          <w:szCs w:val="12"/>
        </w:rPr>
      </w:pPr>
      <w:r w:rsidRPr="00B710B2">
        <w:rPr>
          <w:sz w:val="12"/>
          <w:szCs w:val="12"/>
        </w:rPr>
        <w:t>Charles Cockell is a professor of astrobiology at the University of Edinburgh who’s written at length about the question of freedom in space settlements. He’s generally a libertarian, so he’s concerned about concentrations of power in both governments and private-sector firms in space.</w:t>
      </w:r>
    </w:p>
    <w:p w14:paraId="751FEB77" w14:textId="77777777" w:rsidR="009F04AF" w:rsidRPr="00B710B2" w:rsidRDefault="009F04AF" w:rsidP="009F04AF">
      <w:pPr>
        <w:rPr>
          <w:sz w:val="12"/>
          <w:szCs w:val="12"/>
        </w:rPr>
      </w:pPr>
      <w:r w:rsidRPr="00B710B2">
        <w:rPr>
          <w:sz w:val="12"/>
          <w:szCs w:val="12"/>
        </w:rPr>
        <w:t>“The controls on freedom of movement on the moon or Mars are worse than in North Korea,” he told me. “You can’t just walk out of a settlement.” Control of oxygen, he predicted, will empower the worst instincts of authoritarians of any stripe. “It will attract the coercively inclined and petty officialdom like all these things do…. It will attract people who crave power. You have to assume that that will lead to tyranny.”</w:t>
      </w:r>
    </w:p>
    <w:p w14:paraId="64991EC7" w14:textId="77777777" w:rsidR="009F04AF" w:rsidRPr="00B710B2" w:rsidRDefault="009F04AF" w:rsidP="009F04AF">
      <w:pPr>
        <w:rPr>
          <w:sz w:val="12"/>
          <w:szCs w:val="12"/>
        </w:rPr>
      </w:pPr>
      <w:r w:rsidRPr="00B710B2">
        <w:rPr>
          <w:sz w:val="12"/>
          <w:szCs w:val="12"/>
        </w:rPr>
        <w:t>These thought experiments don’t all conclude in grim dead-ends, however. There’s a whole arm of space ethics and philosophy devoted to asking the questions: Could the prospect of settling space positively serve society and justice? Could it offer up new ways of thinking about how we organize civic relations?</w:t>
      </w:r>
    </w:p>
    <w:p w14:paraId="613E9D85" w14:textId="77777777" w:rsidR="009F04AF" w:rsidRPr="00B710B2" w:rsidRDefault="009F04AF" w:rsidP="009F04AF">
      <w:pPr>
        <w:rPr>
          <w:sz w:val="12"/>
          <w:szCs w:val="12"/>
        </w:rPr>
      </w:pPr>
      <w:r w:rsidRPr="00B710B2">
        <w:rPr>
          <w:sz w:val="12"/>
          <w:szCs w:val="12"/>
        </w:rPr>
        <w:t>Coping with scarcity in space might impel settlers to reconsider some of the basic tent</w:t>
      </w:r>
      <w:r w:rsidRPr="00B710B2">
        <w:rPr>
          <w:sz w:val="12"/>
          <w:szCs w:val="12"/>
        </w:rPr>
        <w:softHyphen/>
        <w:t xml:space="preserve">poles of Western society. One is prison: On Mars, jailing someone would cost billions. A settlement would, as the astrophysicist and ethicist </w:t>
      </w:r>
      <w:proofErr w:type="spellStart"/>
      <w:r w:rsidRPr="00B710B2">
        <w:rPr>
          <w:sz w:val="12"/>
          <w:szCs w:val="12"/>
        </w:rPr>
        <w:t>Nesvold</w:t>
      </w:r>
      <w:proofErr w:type="spellEnd"/>
      <w:r w:rsidRPr="00B710B2">
        <w:rPr>
          <w:sz w:val="12"/>
          <w:szCs w:val="12"/>
        </w:rPr>
        <w:t xml:space="preserve"> noted, wonder, “Is it even worth it?” They’d be far more liable to consider styles of justice that don’t involve locking people up. The same goes for environmental thinking. Water and air will be so precious to space settlers that “the people who are living in space are going to be much more concerned about resource conservation,” Schwartz said. “It could be the attitudes that we get there are ones that are helpful to send back [to Earth].”</w:t>
      </w:r>
    </w:p>
    <w:p w14:paraId="3A2DE05E" w14:textId="77777777" w:rsidR="009F04AF" w:rsidRPr="00B710B2" w:rsidRDefault="009F04AF" w:rsidP="009F04AF">
      <w:pPr>
        <w:rPr>
          <w:sz w:val="12"/>
          <w:szCs w:val="12"/>
        </w:rPr>
      </w:pPr>
      <w:r w:rsidRPr="00B710B2">
        <w:rPr>
          <w:sz w:val="12"/>
          <w:szCs w:val="12"/>
        </w:rPr>
        <w:t xml:space="preserve">The idea of space as a fresh slate for political thinking is enticing. But it’s hemmed in by the very nature of the market forces currently reaching for the skies. Would any private-sector firms heading to space agree to limit their power when they’re beyond Earth’s grasp? </w:t>
      </w:r>
      <w:proofErr w:type="spellStart"/>
      <w:r w:rsidRPr="00B710B2">
        <w:rPr>
          <w:sz w:val="12"/>
          <w:szCs w:val="12"/>
        </w:rPr>
        <w:t>Nesvold</w:t>
      </w:r>
      <w:proofErr w:type="spellEnd"/>
      <w:r w:rsidRPr="00B710B2">
        <w:rPr>
          <w:sz w:val="12"/>
          <w:szCs w:val="12"/>
        </w:rPr>
        <w:t xml:space="preserve"> and </w:t>
      </w:r>
      <w:proofErr w:type="spellStart"/>
      <w:r w:rsidRPr="00B710B2">
        <w:rPr>
          <w:sz w:val="12"/>
          <w:szCs w:val="12"/>
        </w:rPr>
        <w:t>Lucianne</w:t>
      </w:r>
      <w:proofErr w:type="spellEnd"/>
      <w:r w:rsidRPr="00B710B2">
        <w:rPr>
          <w:sz w:val="12"/>
          <w:szCs w:val="12"/>
        </w:rPr>
        <w:t xml:space="preserve"> </w:t>
      </w:r>
      <w:proofErr w:type="spellStart"/>
      <w:r w:rsidRPr="00B710B2">
        <w:rPr>
          <w:sz w:val="12"/>
          <w:szCs w:val="12"/>
        </w:rPr>
        <w:t>Walkowicz</w:t>
      </w:r>
      <w:proofErr w:type="spellEnd"/>
      <w:r w:rsidRPr="00B710B2">
        <w:rPr>
          <w:sz w:val="12"/>
          <w:szCs w:val="12"/>
        </w:rPr>
        <w:t xml:space="preserve"> think it’s possible. There is, they believe, a window of opportunity right now, while commercial space activity is still ramping up, to convince everyone in New Space—from the firms to their early (and crucial) governmental clients—to take space ethics seriously. They’ve been pursuing two tracks of inquiry along these lines: first, talking directly to New Space companies about the political, social, and environmental aspects of space exploitation. (The smaller firms, </w:t>
      </w:r>
      <w:proofErr w:type="spellStart"/>
      <w:r w:rsidRPr="00B710B2">
        <w:rPr>
          <w:sz w:val="12"/>
          <w:szCs w:val="12"/>
        </w:rPr>
        <w:t>Nesvold</w:t>
      </w:r>
      <w:proofErr w:type="spellEnd"/>
      <w:r w:rsidRPr="00B710B2">
        <w:rPr>
          <w:sz w:val="12"/>
          <w:szCs w:val="12"/>
        </w:rPr>
        <w:t xml:space="preserve"> noted, are often eager to talk; the big ones—the </w:t>
      </w:r>
      <w:proofErr w:type="spellStart"/>
      <w:r w:rsidRPr="00B710B2">
        <w:rPr>
          <w:sz w:val="12"/>
          <w:szCs w:val="12"/>
        </w:rPr>
        <w:t>SpaceXs</w:t>
      </w:r>
      <w:proofErr w:type="spellEnd"/>
      <w:r w:rsidRPr="00B710B2">
        <w:rPr>
          <w:sz w:val="12"/>
          <w:szCs w:val="12"/>
        </w:rPr>
        <w:t xml:space="preserve"> and Blue Origins—not so much.) </w:t>
      </w:r>
      <w:proofErr w:type="spellStart"/>
      <w:r w:rsidRPr="00B710B2">
        <w:rPr>
          <w:sz w:val="12"/>
          <w:szCs w:val="12"/>
        </w:rPr>
        <w:t>Walkowicz</w:t>
      </w:r>
      <w:proofErr w:type="spellEnd"/>
      <w:r w:rsidRPr="00B710B2">
        <w:rPr>
          <w:sz w:val="12"/>
          <w:szCs w:val="12"/>
        </w:rPr>
        <w:t xml:space="preserve"> has also been holding public events to get everyday citizens to discuss, as she put it, “becoming interplanetary.”</w:t>
      </w:r>
    </w:p>
    <w:p w14:paraId="0D0542F4" w14:textId="77777777" w:rsidR="009F04AF" w:rsidRPr="00B710B2" w:rsidRDefault="009F04AF" w:rsidP="009F04AF">
      <w:pPr>
        <w:rPr>
          <w:sz w:val="12"/>
          <w:szCs w:val="12"/>
        </w:rPr>
      </w:pPr>
      <w:r w:rsidRPr="00B710B2">
        <w:rPr>
          <w:sz w:val="12"/>
          <w:szCs w:val="12"/>
        </w:rPr>
        <w:t xml:space="preserve">“I think making the infrastructure of getting to spaceflight cheaper and more sustainable, reusable, all of that stuff is great—I love watching rocket launches as much as the next person,” </w:t>
      </w:r>
      <w:proofErr w:type="spellStart"/>
      <w:r w:rsidRPr="00B710B2">
        <w:rPr>
          <w:sz w:val="12"/>
          <w:szCs w:val="12"/>
        </w:rPr>
        <w:t>Walkowicz</w:t>
      </w:r>
      <w:proofErr w:type="spellEnd"/>
      <w:r w:rsidRPr="00B710B2">
        <w:rPr>
          <w:sz w:val="12"/>
          <w:szCs w:val="12"/>
        </w:rPr>
        <w:t xml:space="preserve"> told me. But she wants a much broader cross-section of the public to have a voice on how space is used. As she frames things, it’s a simple matter of public accountability: For all the self-mythologizing among New Space titans about the new, scrappy, and libertarian cast of modern space exploration, it’s still NASA—and by extension, the people’s treasury—that’s projected to supply the biggest revenue stream for much New Space activity today, and in the near future. In other words, we the people are paying for many of these rocket launches, and the huge outlays that will help bankroll the hard stuff, like future human colonies on the moon.</w:t>
      </w:r>
    </w:p>
    <w:p w14:paraId="1DE64516" w14:textId="77777777" w:rsidR="009F04AF" w:rsidRPr="00B710B2" w:rsidRDefault="009F04AF" w:rsidP="009F04AF">
      <w:pPr>
        <w:rPr>
          <w:sz w:val="12"/>
          <w:szCs w:val="12"/>
        </w:rPr>
      </w:pPr>
      <w:r w:rsidRPr="00B710B2">
        <w:rPr>
          <w:sz w:val="12"/>
          <w:szCs w:val="12"/>
        </w:rPr>
        <w:t xml:space="preserve">So the public ought to have more input on how the projected settlement and exploitation of outer space actually happens. </w:t>
      </w:r>
      <w:proofErr w:type="spellStart"/>
      <w:r w:rsidRPr="00B710B2">
        <w:rPr>
          <w:sz w:val="12"/>
          <w:szCs w:val="12"/>
        </w:rPr>
        <w:t>Walkowicz</w:t>
      </w:r>
      <w:proofErr w:type="spellEnd"/>
      <w:r w:rsidRPr="00B710B2">
        <w:rPr>
          <w:sz w:val="12"/>
          <w:szCs w:val="12"/>
        </w:rPr>
        <w:t xml:space="preserve"> and </w:t>
      </w:r>
      <w:proofErr w:type="spellStart"/>
      <w:r w:rsidRPr="00B710B2">
        <w:rPr>
          <w:sz w:val="12"/>
          <w:szCs w:val="12"/>
        </w:rPr>
        <w:t>Nesvold</w:t>
      </w:r>
      <w:proofErr w:type="spellEnd"/>
      <w:r w:rsidRPr="00B710B2">
        <w:rPr>
          <w:sz w:val="12"/>
          <w:szCs w:val="12"/>
        </w:rPr>
        <w:t xml:space="preserve"> want to create a bigger sample of people informed about the stakes in the new space race, people who’d lobby Congress to help lay down the new American road rules for space—from keeping orbits clean to the question of who gets to ride on those taxpayer-funded rockets in the first place.</w:t>
      </w:r>
    </w:p>
    <w:p w14:paraId="25F52A8B" w14:textId="77777777" w:rsidR="009F04AF" w:rsidRPr="00A96A1A" w:rsidRDefault="009F04AF" w:rsidP="009F04AF">
      <w:r w:rsidRPr="003753DA">
        <w:rPr>
          <w:rStyle w:val="StyleUnderline"/>
          <w:highlight w:val="cyan"/>
        </w:rPr>
        <w:t>Space</w:t>
      </w:r>
      <w:r w:rsidRPr="00B710B2">
        <w:rPr>
          <w:rStyle w:val="StyleUnderline"/>
        </w:rPr>
        <w:t xml:space="preserve">, in other words, </w:t>
      </w:r>
      <w:r w:rsidRPr="003753DA">
        <w:rPr>
          <w:rStyle w:val="StyleUnderline"/>
          <w:highlight w:val="cyan"/>
        </w:rPr>
        <w:t>needs to be “decolonized</w:t>
      </w:r>
      <w:r w:rsidRPr="00B710B2">
        <w:rPr>
          <w:rStyle w:val="StyleUnderline"/>
        </w:rPr>
        <w:t>.” That’s a coinage gaining currency among some space thinkers, including Lindy Elkins-</w:t>
      </w:r>
      <w:proofErr w:type="spellStart"/>
      <w:r w:rsidRPr="00B710B2">
        <w:rPr>
          <w:rStyle w:val="StyleUnderline"/>
        </w:rPr>
        <w:t>Tanton</w:t>
      </w:r>
      <w:proofErr w:type="spellEnd"/>
      <w:r w:rsidRPr="00B710B2">
        <w:rPr>
          <w:rStyle w:val="StyleUnderline"/>
        </w:rPr>
        <w:t xml:space="preserve">. She’s a planetary scientist with one foot in </w:t>
      </w:r>
      <w:r w:rsidRPr="00B710B2">
        <w:rPr>
          <w:rStyle w:val="StyleUnderline"/>
        </w:rPr>
        <w:lastRenderedPageBreak/>
        <w:t>the world of New Space, and another in the world of space ethics.</w:t>
      </w:r>
      <w:r w:rsidRPr="00A96A1A">
        <w:t xml:space="preserve"> She’s the head of the NASA </w:t>
      </w:r>
      <w:hyperlink r:id="rId35" w:tgtFrame="_blank" w:history="1">
        <w:r w:rsidRPr="00A96A1A">
          <w:rPr>
            <w:rStyle w:val="Hyperlink"/>
          </w:rPr>
          <w:t>“Psyche” project</w:t>
        </w:r>
      </w:hyperlink>
      <w:r w:rsidRPr="00A96A1A">
        <w:t>, which is launching a probe next year to explore the metallic asteroid Psyche. On the one hand, she is herself benefiting directly from the lower costs that New Space has created, so she’s generally a fan of commercial interests making space more viable. Her probe will launch on a SpaceX rocket, and it’s so much cheaper than NASA’s older launches that it makes her science far more affordable. (“I’m sure I’m not supposed to tell you, but I’ll tell you: It’s a lot of money,” she said.)</w:t>
      </w:r>
    </w:p>
    <w:p w14:paraId="496DF043" w14:textId="77777777" w:rsidR="009F04AF" w:rsidRPr="00B710B2" w:rsidRDefault="009F04AF" w:rsidP="009F04AF">
      <w:pPr>
        <w:rPr>
          <w:rStyle w:val="StyleUnderline"/>
        </w:rPr>
      </w:pPr>
      <w:r w:rsidRPr="00B710B2">
        <w:rPr>
          <w:rStyle w:val="StyleUnderline"/>
        </w:rPr>
        <w:t>Yet as Elkins-</w:t>
      </w:r>
      <w:proofErr w:type="spellStart"/>
      <w:r w:rsidRPr="00B710B2">
        <w:rPr>
          <w:rStyle w:val="StyleUnderline"/>
        </w:rPr>
        <w:t>Tanton</w:t>
      </w:r>
      <w:proofErr w:type="spellEnd"/>
      <w:r w:rsidRPr="00B710B2">
        <w:rPr>
          <w:rStyle w:val="StyleUnderline"/>
        </w:rPr>
        <w:t xml:space="preserve"> noted, the story of </w:t>
      </w:r>
      <w:r w:rsidRPr="003753DA">
        <w:rPr>
          <w:rStyle w:val="StyleUnderline"/>
          <w:highlight w:val="cyan"/>
        </w:rPr>
        <w:t>new frontiers being settled is the history of colonization, fueled by moneyed interests</w:t>
      </w:r>
      <w:r w:rsidRPr="00B710B2">
        <w:rPr>
          <w:rStyle w:val="StyleUnderline"/>
        </w:rPr>
        <w:t>. Whether it was Europeans heading to North America or Africa or parts of Asia, it was generally huge state interests putting up the money for risk-taking explorers—with the explorers getting rich, the states amassing power, the new frontiers becoming gradually stripped of resources, and their indigenous populations either killed or impoverished.</w:t>
      </w:r>
    </w:p>
    <w:p w14:paraId="19A7050C" w14:textId="77777777" w:rsidR="009F04AF" w:rsidRPr="00A96A1A" w:rsidRDefault="009F04AF" w:rsidP="009F04AF">
      <w:r w:rsidRPr="00B710B2">
        <w:rPr>
          <w:rStyle w:val="StyleUnderline"/>
        </w:rPr>
        <w:t>“</w:t>
      </w:r>
      <w:r w:rsidRPr="003753DA">
        <w:rPr>
          <w:rStyle w:val="StyleUnderline"/>
          <w:highlight w:val="cyan"/>
        </w:rPr>
        <w:t>Decolonization</w:t>
      </w:r>
      <w:r w:rsidRPr="00B710B2">
        <w:rPr>
          <w:rStyle w:val="StyleUnderline"/>
        </w:rPr>
        <w:t xml:space="preserve">,” as she and other New Space ethicists put it, </w:t>
      </w:r>
      <w:r w:rsidRPr="003753DA">
        <w:rPr>
          <w:rStyle w:val="StyleUnderline"/>
          <w:highlight w:val="cyan"/>
        </w:rPr>
        <w:t>would be</w:t>
      </w:r>
      <w:r w:rsidRPr="00B710B2">
        <w:rPr>
          <w:rStyle w:val="StyleUnderline"/>
        </w:rPr>
        <w:t xml:space="preserve"> a different route. It’d be the act of </w:t>
      </w:r>
      <w:r w:rsidRPr="003753DA">
        <w:rPr>
          <w:rStyle w:val="StyleUnderline"/>
          <w:highlight w:val="cyan"/>
        </w:rPr>
        <w:t>exploring space with that history in mind, and working</w:t>
      </w:r>
      <w:r w:rsidRPr="00B710B2">
        <w:rPr>
          <w:rStyle w:val="StyleUnderline"/>
        </w:rPr>
        <w:t xml:space="preserve"> deliberately in concert </w:t>
      </w:r>
      <w:r w:rsidRPr="003753DA">
        <w:rPr>
          <w:rStyle w:val="StyleUnderline"/>
          <w:highlight w:val="cyan"/>
        </w:rPr>
        <w:t>to avoid its brutalities</w:t>
      </w:r>
      <w:r w:rsidRPr="00B710B2">
        <w:rPr>
          <w:rStyle w:val="StyleUnderline"/>
        </w:rPr>
        <w:t>.</w:t>
      </w:r>
      <w:r w:rsidRPr="00A96A1A">
        <w:t xml:space="preserve"> What would that mean? Elkins-</w:t>
      </w:r>
      <w:proofErr w:type="spellStart"/>
      <w:r w:rsidRPr="00A96A1A">
        <w:t>Tanton</w:t>
      </w:r>
      <w:proofErr w:type="spellEnd"/>
      <w:r w:rsidRPr="00A96A1A">
        <w:t xml:space="preserve"> argued, like </w:t>
      </w:r>
      <w:proofErr w:type="spellStart"/>
      <w:r w:rsidRPr="00A96A1A">
        <w:t>Walkowicz</w:t>
      </w:r>
      <w:proofErr w:type="spellEnd"/>
      <w:r w:rsidRPr="00A96A1A">
        <w:t xml:space="preserve"> and </w:t>
      </w:r>
      <w:proofErr w:type="spellStart"/>
      <w:r w:rsidRPr="00A96A1A">
        <w:t>Nesvold</w:t>
      </w:r>
      <w:proofErr w:type="spellEnd"/>
      <w:r w:rsidRPr="00A96A1A">
        <w:t>, that any voyages to space need to have much greater democratic participation. For years, she’s been organizing annual projects that bring together a disparate array of thinkers—astrophysicists, artists, indigenous scholars—to plan for things such as how a Mars colony might exist without becoming a human rights nightmare.</w:t>
      </w:r>
    </w:p>
    <w:p w14:paraId="37795482" w14:textId="77777777" w:rsidR="009F04AF" w:rsidRDefault="009F04AF" w:rsidP="009F04AF"/>
    <w:p w14:paraId="44ABCD14" w14:textId="77777777" w:rsidR="009F04AF" w:rsidRPr="004D4860" w:rsidRDefault="009F04AF" w:rsidP="009F04AF">
      <w:pPr>
        <w:pStyle w:val="Heading4"/>
      </w:pPr>
      <w:r>
        <w:t>Private space companies vastly outpace the public sector and avoid regulation which makes it a uniquely dangerous industry</w:t>
      </w:r>
    </w:p>
    <w:p w14:paraId="0DE7478B" w14:textId="77777777" w:rsidR="009F04AF" w:rsidRPr="004D4860" w:rsidRDefault="009F04AF" w:rsidP="009F04AF">
      <w:proofErr w:type="spellStart"/>
      <w:r w:rsidRPr="004D4860">
        <w:rPr>
          <w:rFonts w:eastAsiaTheme="majorEastAsia" w:cstheme="majorBidi"/>
          <w:b/>
          <w:bCs/>
          <w:sz w:val="26"/>
          <w:szCs w:val="26"/>
        </w:rPr>
        <w:t>Rauenzahn</w:t>
      </w:r>
      <w:proofErr w:type="spellEnd"/>
      <w:r w:rsidRPr="004D4860">
        <w:rPr>
          <w:rFonts w:eastAsiaTheme="majorEastAsia" w:cstheme="majorBidi"/>
          <w:b/>
          <w:bCs/>
          <w:sz w:val="26"/>
          <w:szCs w:val="26"/>
        </w:rPr>
        <w:t xml:space="preserve"> et al, 20</w:t>
      </w:r>
      <w:r w:rsidRPr="004D4860">
        <w:t> (The Regulatory Review, 6-6-2020, accessed on 1-14-2022, The Regulatory Review, "Regulating Commercial Space Activity | The Regulatory Review", https://www.theregreview.org/2020/06/06/saturday-seminar-regulating-commercial-space-activity/)azhang</w:t>
      </w:r>
    </w:p>
    <w:p w14:paraId="7CB059B6" w14:textId="77777777" w:rsidR="009F04AF" w:rsidRPr="004D4860" w:rsidRDefault="009F04AF" w:rsidP="009F04AF">
      <w:r w:rsidRPr="004D4860">
        <w:t xml:space="preserve">Scholars address possible strategies to regulate an emerging commercial space industry. </w:t>
      </w:r>
      <w:r w:rsidRPr="00830ED7">
        <w:rPr>
          <w:rStyle w:val="StyleUnderline"/>
        </w:rPr>
        <w:t xml:space="preserve">After much anticipation, the United States launched a manned rocket ship for the first time in almost a decade. The launch marked a new era of space travel as Elon Musk’s SpaceX became the first private company to transport astronauts to space. But </w:t>
      </w:r>
      <w:r w:rsidRPr="003753DA">
        <w:rPr>
          <w:rStyle w:val="StyleUnderline"/>
          <w:highlight w:val="cyan"/>
        </w:rPr>
        <w:t xml:space="preserve">the transformation of spaceflight from a public </w:t>
      </w:r>
      <w:r w:rsidRPr="00830ED7">
        <w:rPr>
          <w:rStyle w:val="StyleUnderline"/>
        </w:rPr>
        <w:t xml:space="preserve">endeavor </w:t>
      </w:r>
      <w:r w:rsidRPr="003753DA">
        <w:rPr>
          <w:rStyle w:val="StyleUnderline"/>
          <w:highlight w:val="cyan"/>
        </w:rPr>
        <w:t xml:space="preserve">to </w:t>
      </w:r>
      <w:r w:rsidRPr="00830ED7">
        <w:rPr>
          <w:rStyle w:val="StyleUnderline"/>
        </w:rPr>
        <w:t xml:space="preserve">a </w:t>
      </w:r>
      <w:r w:rsidRPr="003753DA">
        <w:rPr>
          <w:rStyle w:val="StyleUnderline"/>
          <w:highlight w:val="cyan"/>
        </w:rPr>
        <w:t xml:space="preserve">commercial industry raises questions about how to regulate </w:t>
      </w:r>
      <w:r w:rsidRPr="00830ED7">
        <w:rPr>
          <w:rStyle w:val="StyleUnderline"/>
        </w:rPr>
        <w:t xml:space="preserve">the </w:t>
      </w:r>
      <w:r w:rsidRPr="003753DA">
        <w:rPr>
          <w:rStyle w:val="StyleUnderline"/>
          <w:highlight w:val="cyan"/>
        </w:rPr>
        <w:t>activities of private entities</w:t>
      </w:r>
      <w:r w:rsidRPr="00830ED7">
        <w:rPr>
          <w:rStyle w:val="StyleUnderline"/>
        </w:rPr>
        <w:t xml:space="preserve"> in space.</w:t>
      </w:r>
      <w:r w:rsidRPr="004D4860">
        <w:t xml:space="preserve"> In 2014, the National Aeronautics and Space Administration (NASA) outsourced the task of transporting its astronauts, granting billion-dollar contracts to SpaceX and Boeing in a program called Commercial Crew. NASA astronauts Doug Hurley and Bob Behnken became the first crew to enter space under this public-private program. </w:t>
      </w:r>
      <w:r w:rsidRPr="00830ED7">
        <w:rPr>
          <w:rStyle w:val="StyleUnderline"/>
        </w:rPr>
        <w:t xml:space="preserve">Over the next few decades, </w:t>
      </w:r>
      <w:r w:rsidRPr="003753DA">
        <w:rPr>
          <w:rStyle w:val="StyleUnderline"/>
          <w:highlight w:val="cyan"/>
        </w:rPr>
        <w:t>NASA plans to rely on</w:t>
      </w:r>
      <w:r w:rsidRPr="00830ED7">
        <w:rPr>
          <w:rStyle w:val="StyleUnderline"/>
        </w:rPr>
        <w:t xml:space="preserve"> this </w:t>
      </w:r>
      <w:r w:rsidRPr="003753DA">
        <w:rPr>
          <w:rStyle w:val="StyleUnderline"/>
          <w:highlight w:val="cyan"/>
        </w:rPr>
        <w:t>commercial partnership</w:t>
      </w:r>
      <w:r w:rsidRPr="00830ED7">
        <w:rPr>
          <w:rStyle w:val="StyleUnderline"/>
        </w:rPr>
        <w:t xml:space="preserve"> to pursue even more ambitious goals: returning to the moon and sending astronauts to Mars. </w:t>
      </w:r>
      <w:r w:rsidRPr="003753DA">
        <w:rPr>
          <w:rStyle w:val="StyleUnderline"/>
          <w:highlight w:val="cyan"/>
        </w:rPr>
        <w:t>But private companies have their own aspiration</w:t>
      </w:r>
      <w:r w:rsidRPr="00830ED7">
        <w:rPr>
          <w:rStyle w:val="StyleUnderline"/>
        </w:rPr>
        <w:t xml:space="preserve">s for outer space. Musk hopes to use SpaceX to start a human colony on Mars. Amazon’s Jeff Bezos also has his sights set on space colonization, and firms such as Bigelow Aerospace and Axiom Space plan to develop their own space stations. Some </w:t>
      </w:r>
      <w:r w:rsidRPr="003753DA">
        <w:rPr>
          <w:rStyle w:val="StyleUnderline"/>
          <w:highlight w:val="cyan"/>
        </w:rPr>
        <w:t xml:space="preserve">investors see </w:t>
      </w:r>
      <w:r w:rsidRPr="003753DA">
        <w:rPr>
          <w:rStyle w:val="StyleUnderline"/>
          <w:highlight w:val="cyan"/>
        </w:rPr>
        <w:lastRenderedPageBreak/>
        <w:t>opportunities in</w:t>
      </w:r>
      <w:r w:rsidRPr="00830ED7">
        <w:rPr>
          <w:rStyle w:val="StyleUnderline"/>
        </w:rPr>
        <w:t xml:space="preserve"> space tourism and </w:t>
      </w:r>
      <w:r w:rsidRPr="003753DA">
        <w:rPr>
          <w:rStyle w:val="StyleUnderline"/>
          <w:highlight w:val="cyan"/>
        </w:rPr>
        <w:t>mining</w:t>
      </w:r>
      <w:r w:rsidRPr="00830ED7">
        <w:rPr>
          <w:rStyle w:val="StyleUnderline"/>
        </w:rPr>
        <w:t xml:space="preserve">. </w:t>
      </w:r>
      <w:r w:rsidRPr="003753DA">
        <w:rPr>
          <w:rStyle w:val="StyleUnderline"/>
          <w:highlight w:val="cyan"/>
        </w:rPr>
        <w:t>But</w:t>
      </w:r>
      <w:r w:rsidRPr="00830ED7">
        <w:rPr>
          <w:rStyle w:val="StyleUnderline"/>
        </w:rPr>
        <w:t xml:space="preserve"> </w:t>
      </w:r>
      <w:r w:rsidRPr="003753DA">
        <w:rPr>
          <w:rStyle w:val="StyleUnderline"/>
          <w:highlight w:val="cyan"/>
        </w:rPr>
        <w:t>these</w:t>
      </w:r>
      <w:r w:rsidRPr="00830ED7">
        <w:rPr>
          <w:rStyle w:val="StyleUnderline"/>
        </w:rPr>
        <w:t xml:space="preserve"> for-profit </w:t>
      </w:r>
      <w:r w:rsidRPr="003753DA">
        <w:rPr>
          <w:rStyle w:val="StyleUnderline"/>
          <w:highlight w:val="cyan"/>
        </w:rPr>
        <w:t>goals raise serious concerns about</w:t>
      </w:r>
      <w:r w:rsidRPr="00830ED7">
        <w:rPr>
          <w:rStyle w:val="StyleUnderline"/>
        </w:rPr>
        <w:t xml:space="preserve"> who can claim ownership of space resources and </w:t>
      </w:r>
      <w:r w:rsidRPr="003753DA">
        <w:rPr>
          <w:rStyle w:val="StyleUnderline"/>
          <w:highlight w:val="cyan"/>
        </w:rPr>
        <w:t>what law will govern private activity</w:t>
      </w:r>
      <w:r w:rsidRPr="00830ED7">
        <w:rPr>
          <w:rStyle w:val="StyleUnderline"/>
        </w:rPr>
        <w:t xml:space="preserve"> in uncharted frontiers. International space law is governed by a 1967 agreement known as the Outer Space Treaty</w:t>
      </w:r>
      <w:r w:rsidRPr="00830ED7">
        <w:rPr>
          <w:rStyle w:val="StyleUnderline"/>
          <w:rFonts w:ascii="Segoe UI Symbol" w:hAnsi="Segoe UI Symbol" w:cs="Segoe UI Symbol"/>
        </w:rPr>
        <w:t>⁠</w:t>
      </w:r>
      <w:r w:rsidRPr="00830ED7">
        <w:rPr>
          <w:rStyle w:val="StyleUnderline"/>
        </w:rPr>
        <w:t xml:space="preserve">. The treaty allows all nations to use and explore the moon and celestial bodies, prohibits claims of sovereignty, and it requires nations to oversee the activities of private space companies. But </w:t>
      </w:r>
      <w:r w:rsidRPr="003753DA">
        <w:rPr>
          <w:rStyle w:val="StyleUnderline"/>
          <w:highlight w:val="cyan"/>
        </w:rPr>
        <w:t>existing space law has not kept up with the growth in the private secto</w:t>
      </w:r>
      <w:r w:rsidRPr="00830ED7">
        <w:rPr>
          <w:rStyle w:val="StyleUnderline"/>
        </w:rPr>
        <w:t xml:space="preserve">r, and </w:t>
      </w:r>
      <w:r w:rsidRPr="003753DA">
        <w:rPr>
          <w:rStyle w:val="StyleUnderline"/>
          <w:highlight w:val="cyan"/>
        </w:rPr>
        <w:t>the U</w:t>
      </w:r>
      <w:r w:rsidRPr="00830ED7">
        <w:rPr>
          <w:rStyle w:val="StyleUnderline"/>
        </w:rPr>
        <w:t xml:space="preserve">nited </w:t>
      </w:r>
      <w:r w:rsidRPr="003753DA">
        <w:rPr>
          <w:rStyle w:val="StyleUnderline"/>
          <w:highlight w:val="cyan"/>
        </w:rPr>
        <w:t>S</w:t>
      </w:r>
      <w:r w:rsidRPr="00830ED7">
        <w:rPr>
          <w:rStyle w:val="StyleUnderline"/>
        </w:rPr>
        <w:t xml:space="preserve">tates </w:t>
      </w:r>
      <w:r w:rsidRPr="003753DA">
        <w:rPr>
          <w:rStyle w:val="StyleUnderline"/>
          <w:highlight w:val="cyan"/>
        </w:rPr>
        <w:t>lacks a comprehensive regulatory regime</w:t>
      </w:r>
      <w:r w:rsidRPr="00830ED7">
        <w:rPr>
          <w:rStyle w:val="StyleUnderline"/>
        </w:rPr>
        <w:t>. In anticipation of a growing commercial space industry, some experts and scholars call for more robust regulation. T</w:t>
      </w:r>
      <w:r w:rsidRPr="004D4860">
        <w:t xml:space="preserve">his week’s Saturday Seminar focuses on possible legal frameworks for governing commercial activity in outer space. </w:t>
      </w:r>
    </w:p>
    <w:p w14:paraId="07641238" w14:textId="77777777" w:rsidR="00665A2A" w:rsidRPr="00100A2B" w:rsidRDefault="00665A2A" w:rsidP="00665A2A">
      <w:pPr>
        <w:pStyle w:val="Heading4"/>
        <w:rPr>
          <w:rFonts w:cs="Calibri"/>
        </w:rPr>
      </w:pPr>
      <w:r w:rsidRPr="00100A2B">
        <w:rPr>
          <w:rFonts w:cs="Calibri"/>
        </w:rPr>
        <w:t>Space dust wrecks satellites and debris exponentially spirals</w:t>
      </w:r>
    </w:p>
    <w:p w14:paraId="251BA5CB" w14:textId="77777777" w:rsidR="00665A2A" w:rsidRPr="00100A2B" w:rsidRDefault="00665A2A" w:rsidP="00665A2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36" w:history="1">
        <w:r w:rsidRPr="00100A2B">
          <w:rPr>
            <w:rStyle w:val="Hyperlink"/>
          </w:rPr>
          <w:t>https://www.scientificamerican.com/podcast/episode/the-sneaky-danger-of-space-dust/</w:t>
        </w:r>
      </w:hyperlink>
      <w:r w:rsidRPr="00100A2B">
        <w:t>] TDI</w:t>
      </w:r>
    </w:p>
    <w:p w14:paraId="30B4201C" w14:textId="77777777" w:rsidR="00665A2A" w:rsidRPr="00584865" w:rsidRDefault="00665A2A" w:rsidP="00665A2A">
      <w:pPr>
        <w:rPr>
          <w:sz w:val="14"/>
        </w:rPr>
      </w:pPr>
      <w:r w:rsidRPr="00100A2B">
        <w:rPr>
          <w:rStyle w:val="StyleUnderline"/>
        </w:rPr>
        <w:t xml:space="preserve">When </w:t>
      </w:r>
      <w:r w:rsidRPr="003753DA">
        <w:rPr>
          <w:rStyle w:val="StyleUnderline"/>
          <w:highlight w:val="cyan"/>
        </w:rPr>
        <w:t>tiny particles</w:t>
      </w:r>
      <w:r w:rsidRPr="00100A2B">
        <w:rPr>
          <w:rStyle w:val="StyleUnderline"/>
        </w:rPr>
        <w:t xml:space="preserve"> of space debris slam into satellites, the </w:t>
      </w:r>
      <w:r w:rsidRPr="003753DA">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37" w:history="1">
        <w:r w:rsidRPr="00584865">
          <w:rPr>
            <w:rStyle w:val="Hyperlink"/>
            <w:sz w:val="14"/>
          </w:rPr>
          <w:t>baseball-sized chunks</w:t>
        </w:r>
      </w:hyperlink>
      <w:r w:rsidRPr="00584865">
        <w:rPr>
          <w:sz w:val="14"/>
        </w:rPr>
        <w:t xml:space="preserve"> of debris, </w:t>
      </w:r>
      <w:hyperlink r:id="rId38"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3753DA">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3753DA">
        <w:rPr>
          <w:rStyle w:val="StyleUnderline"/>
          <w:highlight w:val="cyan"/>
        </w:rPr>
        <w:t xml:space="preserve">smaller particles </w:t>
      </w:r>
      <w:r w:rsidRPr="00B95A96">
        <w:rPr>
          <w:rStyle w:val="StyleUnderline"/>
        </w:rPr>
        <w:t xml:space="preserve">tend to be </w:t>
      </w:r>
      <w:r w:rsidRPr="003753DA">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3753DA">
        <w:rPr>
          <w:rStyle w:val="StyleUnderline"/>
          <w:highlight w:val="cyan"/>
        </w:rPr>
        <w:t>60 kilometers per second</w:t>
      </w:r>
      <w:r w:rsidRPr="003753DA">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3753DA">
        <w:rPr>
          <w:rStyle w:val="StyleUnderline"/>
          <w:highlight w:val="cyan"/>
        </w:rPr>
        <w:t>the dust-sized stuff might</w:t>
      </w:r>
      <w:r w:rsidRPr="00100A2B">
        <w:rPr>
          <w:rStyle w:val="StyleUnderline"/>
        </w:rPr>
        <w:t xml:space="preserve"> leave more insidious, invisible marks on satellites—by </w:t>
      </w:r>
      <w:r w:rsidRPr="003753DA">
        <w:rPr>
          <w:rStyle w:val="Emphasis"/>
          <w:highlight w:val="cyan"/>
        </w:rPr>
        <w:t>causi</w:t>
      </w:r>
      <w:r w:rsidRPr="00100A2B">
        <w:rPr>
          <w:rStyle w:val="StyleUnderline"/>
        </w:rPr>
        <w:t xml:space="preserve">ng </w:t>
      </w:r>
      <w:r w:rsidRPr="003753DA">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3753DA">
        <w:rPr>
          <w:rStyle w:val="StyleUnderline"/>
          <w:highlight w:val="cyan"/>
        </w:rPr>
        <w:t xml:space="preserve">the dust slams into the spacecraft. </w:t>
      </w:r>
      <w:r w:rsidRPr="00B95A96">
        <w:rPr>
          <w:rStyle w:val="StyleUnderline"/>
        </w:rPr>
        <w:t>Incredibly fast</w:t>
      </w:r>
      <w:r w:rsidRPr="003753DA">
        <w:rPr>
          <w:rStyle w:val="StyleUnderline"/>
          <w:highlight w:val="cyan"/>
        </w:rPr>
        <w:t>. It vaporizes and ionizes a bit of the ship</w:t>
      </w:r>
      <w:r w:rsidRPr="00100A2B">
        <w:rPr>
          <w:rStyle w:val="StyleUnderline"/>
        </w:rPr>
        <w:t xml:space="preserve">—and itself. Which </w:t>
      </w:r>
      <w:r w:rsidRPr="003753DA">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3753DA">
        <w:rPr>
          <w:rStyle w:val="StyleUnderline"/>
          <w:highlight w:val="cyan"/>
        </w:rPr>
        <w:t xml:space="preserve">That </w:t>
      </w:r>
      <w:r w:rsidRPr="00A55CFE">
        <w:rPr>
          <w:rStyle w:val="StyleUnderline"/>
        </w:rPr>
        <w:t xml:space="preserve">movement of electrons </w:t>
      </w:r>
      <w:r w:rsidRPr="003753DA">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39" w:history="1">
        <w:r w:rsidRPr="00584865">
          <w:rPr>
            <w:rStyle w:val="Hyperlink"/>
            <w:sz w:val="14"/>
          </w:rPr>
          <w:t>Particle-in-cell simulations of an RF emission mechanism associated with hypervelocity impact plasmas</w:t>
        </w:r>
      </w:hyperlink>
      <w:r w:rsidRPr="00584865">
        <w:rPr>
          <w:sz w:val="14"/>
        </w:rPr>
        <w:t>]</w:t>
      </w:r>
    </w:p>
    <w:p w14:paraId="094090F7" w14:textId="77777777" w:rsidR="00665A2A" w:rsidRPr="00E70197" w:rsidRDefault="00665A2A" w:rsidP="00665A2A">
      <w:pPr>
        <w:rPr>
          <w:rStyle w:val="StyleUnderline"/>
        </w:rPr>
      </w:pPr>
    </w:p>
    <w:p w14:paraId="60C678D3" w14:textId="77777777" w:rsidR="009F04AF" w:rsidRPr="006C6EEA" w:rsidRDefault="009F04AF" w:rsidP="009F04AF"/>
    <w:p w14:paraId="4D425345" w14:textId="77777777" w:rsidR="00FA58CF" w:rsidRPr="00100A2B" w:rsidRDefault="00FA58CF" w:rsidP="00FA58CF">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4815B0E" w14:textId="77777777" w:rsidR="00FA58CF" w:rsidRPr="00100A2B" w:rsidRDefault="00FA58CF" w:rsidP="00FA58CF">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40" w:history="1">
        <w:r w:rsidRPr="00100A2B">
          <w:rPr>
            <w:rStyle w:val="Hyperlink"/>
          </w:rPr>
          <w:t>https://www.businessinsider.com/russia-says-space-junk-could-spark-war-2016-1</w:t>
        </w:r>
      </w:hyperlink>
      <w:r w:rsidRPr="00100A2B">
        <w:t>] TDI</w:t>
      </w:r>
    </w:p>
    <w:p w14:paraId="718EEB85" w14:textId="77777777" w:rsidR="00FA58CF" w:rsidRDefault="00FA58CF" w:rsidP="00FA58CF">
      <w:pPr>
        <w:rPr>
          <w:sz w:val="12"/>
        </w:rPr>
      </w:pPr>
      <w:r w:rsidRPr="00090FAD">
        <w:rPr>
          <w:sz w:val="12"/>
        </w:rPr>
        <w:lastRenderedPageBreak/>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3753DA">
        <w:rPr>
          <w:rStyle w:val="StyleUnderline"/>
          <w:highlight w:val="cyan"/>
        </w:rPr>
        <w:t xml:space="preserve">unforeseen consequence of </w:t>
      </w:r>
      <w:r w:rsidRPr="00996500">
        <w:rPr>
          <w:rStyle w:val="StyleUnderline"/>
        </w:rPr>
        <w:t xml:space="preserve">that </w:t>
      </w:r>
      <w:r w:rsidRPr="003753DA">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3753DA">
        <w:rPr>
          <w:rStyle w:val="StyleUnderline"/>
          <w:highlight w:val="cyan"/>
        </w:rPr>
        <w:t xml:space="preserve">If one of </w:t>
      </w:r>
      <w:r w:rsidRPr="00ED2055">
        <w:rPr>
          <w:rStyle w:val="StyleUnderline"/>
        </w:rPr>
        <w:t xml:space="preserve">those </w:t>
      </w:r>
      <w:r w:rsidRPr="003753DA">
        <w:rPr>
          <w:rStyle w:val="StyleUnderline"/>
          <w:highlight w:val="cyan"/>
        </w:rPr>
        <w:t>pieces smashed into a military satellite it "</w:t>
      </w:r>
      <w:r w:rsidRPr="00996500">
        <w:rPr>
          <w:rStyle w:val="StyleUnderline"/>
        </w:rPr>
        <w:t xml:space="preserve">may </w:t>
      </w:r>
      <w:r w:rsidRPr="003753DA">
        <w:rPr>
          <w:rStyle w:val="StyleUnderline"/>
          <w:highlight w:val="cyan"/>
        </w:rPr>
        <w:t>provoke</w:t>
      </w:r>
      <w:r w:rsidRPr="00100A2B">
        <w:rPr>
          <w:rStyle w:val="StyleUnderline"/>
        </w:rPr>
        <w:t xml:space="preserve"> political or even </w:t>
      </w:r>
      <w:r w:rsidRPr="003753DA">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3753DA">
        <w:rPr>
          <w:rStyle w:val="StyleUnderline"/>
          <w:highlight w:val="cyan"/>
        </w:rPr>
        <w:t xml:space="preserve">difficult </w:t>
      </w:r>
      <w:r w:rsidRPr="00996500">
        <w:rPr>
          <w:rStyle w:val="StyleUnderline"/>
        </w:rPr>
        <w:t xml:space="preserve">for </w:t>
      </w:r>
      <w:r w:rsidRPr="00ED2055">
        <w:rPr>
          <w:rStyle w:val="StyleUnderline"/>
        </w:rPr>
        <w:t>anyone</w:t>
      </w:r>
      <w:r w:rsidRPr="003753DA">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3753DA">
        <w:rPr>
          <w:rStyle w:val="StyleUnderline"/>
          <w:highlight w:val="cyan"/>
        </w:rPr>
        <w:t xml:space="preserve">This lack of </w:t>
      </w:r>
      <w:r w:rsidRPr="00ED2055">
        <w:rPr>
          <w:rStyle w:val="StyleUnderline"/>
        </w:rPr>
        <w:t xml:space="preserve">immediate </w:t>
      </w:r>
      <w:r w:rsidRPr="003753DA">
        <w:rPr>
          <w:rStyle w:val="StyleUnderline"/>
          <w:highlight w:val="cyan"/>
        </w:rPr>
        <w:t xml:space="preserve">proof </w:t>
      </w:r>
      <w:r w:rsidRPr="00996500">
        <w:rPr>
          <w:rStyle w:val="StyleUnderline"/>
        </w:rPr>
        <w:t xml:space="preserve">could </w:t>
      </w:r>
      <w:r w:rsidRPr="003753DA">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3753DA">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3753DA">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3753DA">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3753DA">
        <w:rPr>
          <w:rStyle w:val="StyleUnderline"/>
          <w:highlight w:val="cyan"/>
        </w:rPr>
        <w:t xml:space="preserve">a </w:t>
      </w:r>
      <w:r w:rsidRPr="00ED2055">
        <w:rPr>
          <w:rStyle w:val="StyleUnderline"/>
        </w:rPr>
        <w:t xml:space="preserve">critical </w:t>
      </w:r>
      <w:r w:rsidRPr="003753DA">
        <w:rPr>
          <w:rStyle w:val="StyleUnderline"/>
          <w:highlight w:val="cyan"/>
        </w:rPr>
        <w:t xml:space="preserve">point wherein </w:t>
      </w:r>
      <w:r w:rsidRPr="00996500">
        <w:rPr>
          <w:rStyle w:val="StyleUnderline"/>
        </w:rPr>
        <w:t xml:space="preserve">the </w:t>
      </w:r>
      <w:r w:rsidRPr="003753DA">
        <w:rPr>
          <w:rStyle w:val="StyleUnderline"/>
          <w:highlight w:val="cyan"/>
        </w:rPr>
        <w:t xml:space="preserve">density of </w:t>
      </w:r>
      <w:r w:rsidRPr="00996500">
        <w:rPr>
          <w:rStyle w:val="StyleUnderline"/>
        </w:rPr>
        <w:t xml:space="preserve">space </w:t>
      </w:r>
      <w:r w:rsidRPr="003753DA">
        <w:rPr>
          <w:rStyle w:val="StyleUnderline"/>
          <w:highlight w:val="cyan"/>
        </w:rPr>
        <w:t xml:space="preserve">junk grows so large that a </w:t>
      </w:r>
      <w:r w:rsidRPr="00996500">
        <w:rPr>
          <w:rStyle w:val="StyleUnderline"/>
        </w:rPr>
        <w:t xml:space="preserve">single </w:t>
      </w:r>
      <w:r w:rsidRPr="003753DA">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3753DA">
        <w:rPr>
          <w:rStyle w:val="StyleUnderline"/>
          <w:highlight w:val="cyan"/>
        </w:rPr>
        <w:t>exacerbate the issue of identifying what</w:t>
      </w:r>
      <w:r w:rsidRPr="00ED2055">
        <w:rPr>
          <w:rStyle w:val="StyleUnderline"/>
        </w:rPr>
        <w:t xml:space="preserve">, or who, </w:t>
      </w:r>
      <w:r w:rsidRPr="003753DA">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3753DA">
        <w:rPr>
          <w:rStyle w:val="StyleUnderline"/>
          <w:highlight w:val="cyan"/>
        </w:rPr>
        <w:t xml:space="preserve">The number of </w:t>
      </w:r>
      <w:r w:rsidRPr="00996500">
        <w:rPr>
          <w:rStyle w:val="StyleUnderline"/>
        </w:rPr>
        <w:t xml:space="preserve">small-size, </w:t>
      </w:r>
      <w:r w:rsidRPr="003753DA">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25CBAE91" w14:textId="77777777" w:rsidR="00AE69DB" w:rsidRPr="00100A2B" w:rsidRDefault="00AE69DB" w:rsidP="00AE69DB">
      <w:pPr>
        <w:pStyle w:val="Heading4"/>
        <w:rPr>
          <w:rFonts w:cs="Calibri"/>
        </w:rPr>
      </w:pPr>
      <w:r w:rsidRPr="00100A2B">
        <w:rPr>
          <w:rFonts w:cs="Calibri"/>
        </w:rPr>
        <w:t>Nuke war causes extinction – it won’t stay limited</w:t>
      </w:r>
    </w:p>
    <w:p w14:paraId="11F4BF81" w14:textId="77777777" w:rsidR="00AE69DB" w:rsidRPr="00100A2B" w:rsidRDefault="00AE69DB" w:rsidP="00AE69DB">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75636EA2" w14:textId="77777777" w:rsidR="00AE69DB" w:rsidRPr="00100A2B" w:rsidRDefault="00AE69DB" w:rsidP="00AE69DB">
      <w:pPr>
        <w:rPr>
          <w:rStyle w:val="StyleUnderline"/>
        </w:rPr>
      </w:pPr>
      <w:r w:rsidRPr="00100A2B">
        <w:rPr>
          <w:rStyle w:val="StyleUnderline"/>
        </w:rPr>
        <w:t xml:space="preserve">We are not talking enough about </w:t>
      </w:r>
      <w:r w:rsidRPr="00C9335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Robock (Rutgers) took another look at nuclear winter theory. This time around, they used much-improved and much more detailed climate models than those </w:t>
      </w:r>
      <w:r w:rsidRPr="00406310">
        <w:rPr>
          <w:rStyle w:val="StyleUnderline"/>
        </w:rPr>
        <w:lastRenderedPageBreak/>
        <w:t>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C9335E">
        <w:rPr>
          <w:rStyle w:val="StyleUnderline"/>
          <w:highlight w:val="cyan"/>
        </w:rPr>
        <w:t xml:space="preserve">would be catastrophic: </w:t>
      </w:r>
      <w:r w:rsidRPr="00406310">
        <w:rPr>
          <w:rStyle w:val="StyleUnderline"/>
        </w:rPr>
        <w:t xml:space="preserve">global average </w:t>
      </w:r>
      <w:r w:rsidRPr="00C9335E">
        <w:rPr>
          <w:rStyle w:val="StyleUnderline"/>
          <w:highlight w:val="cyan"/>
        </w:rPr>
        <w:t xml:space="preserve">temperatures would drop </w:t>
      </w:r>
      <w:r w:rsidRPr="00D901E5">
        <w:rPr>
          <w:rStyle w:val="StyleUnderline"/>
        </w:rPr>
        <w:t xml:space="preserve">as much as </w:t>
      </w:r>
      <w:r w:rsidRPr="00C9335E">
        <w:rPr>
          <w:rStyle w:val="StyleUnderline"/>
          <w:highlight w:val="cyan"/>
        </w:rPr>
        <w:t>12 degrees Fahrenheit</w:t>
      </w:r>
      <w:r w:rsidRPr="00100A2B">
        <w:rPr>
          <w:rStyle w:val="StyleUnderline"/>
        </w:rPr>
        <w:t xml:space="preserve"> (7 degrees Celsius) for up to several years — temperatures last seen during the great ice ages</w:t>
      </w:r>
      <w:r w:rsidRPr="00C9335E">
        <w:rPr>
          <w:rStyle w:val="StyleUnderline"/>
          <w:highlight w:val="cyan"/>
        </w:rPr>
        <w:t xml:space="preserve">. </w:t>
      </w:r>
      <w:r w:rsidRPr="00D901E5">
        <w:rPr>
          <w:rStyle w:val="StyleUnderline"/>
        </w:rPr>
        <w:t>Meanwhile</w:t>
      </w:r>
      <w:r w:rsidRPr="00C9335E">
        <w:rPr>
          <w:rStyle w:val="StyleUnderline"/>
          <w:highlight w:val="cyan"/>
        </w:rPr>
        <w:t xml:space="preserve">, smoke and dust </w:t>
      </w:r>
      <w:r w:rsidRPr="00406310">
        <w:rPr>
          <w:rStyle w:val="StyleUnderline"/>
        </w:rPr>
        <w:t xml:space="preserve">circulating in the stratosphere </w:t>
      </w:r>
      <w:r w:rsidRPr="00C9335E">
        <w:rPr>
          <w:rStyle w:val="StyleUnderline"/>
          <w:highlight w:val="cyan"/>
        </w:rPr>
        <w:t xml:space="preserve">would darken the atmosphere </w:t>
      </w:r>
      <w:r w:rsidRPr="00406310">
        <w:rPr>
          <w:rStyle w:val="StyleUnderline"/>
        </w:rPr>
        <w:t xml:space="preserve">enough </w:t>
      </w:r>
      <w:r w:rsidRPr="00C9335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C9335E">
        <w:rPr>
          <w:rStyle w:val="StyleUnderline"/>
          <w:highlight w:val="cyan"/>
        </w:rPr>
        <w:t xml:space="preserve">effect </w:t>
      </w:r>
      <w:r w:rsidRPr="00406310">
        <w:rPr>
          <w:rStyle w:val="StyleUnderline"/>
        </w:rPr>
        <w:t xml:space="preserve">would be </w:t>
      </w:r>
      <w:r w:rsidRPr="00C9335E">
        <w:rPr>
          <w:rStyle w:val="StyleUnderline"/>
          <w:highlight w:val="cyan"/>
        </w:rPr>
        <w:t xml:space="preserve">similar to </w:t>
      </w:r>
      <w:r w:rsidRPr="00D901E5">
        <w:rPr>
          <w:rStyle w:val="StyleUnderline"/>
        </w:rPr>
        <w:t xml:space="preserve">that of </w:t>
      </w:r>
      <w:r w:rsidRPr="00C9335E">
        <w:rPr>
          <w:rStyle w:val="StyleUnderline"/>
          <w:highlight w:val="cyan"/>
        </w:rPr>
        <w:t xml:space="preserve">the </w:t>
      </w:r>
      <w:r w:rsidRPr="00406310">
        <w:rPr>
          <w:rStyle w:val="StyleUnderline"/>
        </w:rPr>
        <w:t xml:space="preserve">giant </w:t>
      </w:r>
      <w:r w:rsidRPr="00C9335E">
        <w:rPr>
          <w:rStyle w:val="StyleUnderline"/>
          <w:highlight w:val="cyan"/>
        </w:rPr>
        <w:t xml:space="preserve">meteor </w:t>
      </w:r>
      <w:r w:rsidRPr="00D901E5">
        <w:rPr>
          <w:rStyle w:val="StyleUnderline"/>
        </w:rPr>
        <w:t xml:space="preserve">believed to be </w:t>
      </w:r>
      <w:r w:rsidRPr="00C9335E">
        <w:rPr>
          <w:rStyle w:val="StyleUnderline"/>
          <w:highlight w:val="cyan"/>
        </w:rPr>
        <w:t xml:space="preserve">responsible for the extinction of the dinosaurs. </w:t>
      </w:r>
      <w:r w:rsidRPr="00D901E5">
        <w:rPr>
          <w:rStyle w:val="StyleUnderline"/>
        </w:rPr>
        <w:t xml:space="preserve">This time, </w:t>
      </w:r>
      <w:r w:rsidRPr="00C9335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C9335E">
        <w:rPr>
          <w:rStyle w:val="StyleUnderline"/>
          <w:highlight w:val="cyan"/>
        </w:rPr>
        <w:t xml:space="preserve">we are closer to a nuclear war </w:t>
      </w:r>
      <w:r w:rsidRPr="00D901E5">
        <w:rPr>
          <w:rStyle w:val="StyleUnderline"/>
        </w:rPr>
        <w:t>than we have been</w:t>
      </w:r>
      <w:r w:rsidRPr="00C9335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9335E">
        <w:rPr>
          <w:rStyle w:val="StyleUnderline"/>
          <w:highlight w:val="cyan"/>
        </w:rPr>
        <w:t xml:space="preserve">it’s </w:t>
      </w:r>
      <w:r w:rsidRPr="00D901E5">
        <w:rPr>
          <w:rStyle w:val="StyleUnderline"/>
        </w:rPr>
        <w:t xml:space="preserve">quite </w:t>
      </w:r>
      <w:r w:rsidRPr="00C9335E">
        <w:rPr>
          <w:rStyle w:val="StyleUnderline"/>
          <w:highlight w:val="cyan"/>
        </w:rPr>
        <w:t xml:space="preserve">unlikely that any exchange </w:t>
      </w:r>
      <w:r w:rsidRPr="00D901E5">
        <w:rPr>
          <w:rStyle w:val="StyleUnderline"/>
        </w:rPr>
        <w:t xml:space="preserve">between two nuclear powers </w:t>
      </w:r>
      <w:r w:rsidRPr="00C9335E">
        <w:rPr>
          <w:rStyle w:val="StyleUnderline"/>
          <w:highlight w:val="cyan"/>
        </w:rPr>
        <w:t xml:space="preserve">would stay limited </w:t>
      </w:r>
      <w:r w:rsidRPr="00406310">
        <w:rPr>
          <w:rStyle w:val="StyleUnderline"/>
        </w:rPr>
        <w:t>to these smaller, less destructive bombs.</w:t>
      </w:r>
    </w:p>
    <w:p w14:paraId="02F5B1AC" w14:textId="77777777" w:rsidR="009F04AF" w:rsidRDefault="009F04AF" w:rsidP="009F04AF"/>
    <w:p w14:paraId="26ADD4D3" w14:textId="77777777" w:rsidR="009F04AF" w:rsidRPr="00B00327" w:rsidRDefault="009F04AF" w:rsidP="009F04AF"/>
    <w:p w14:paraId="75CA651D" w14:textId="77777777" w:rsidR="009F04AF" w:rsidRDefault="009F04AF" w:rsidP="009F04AF">
      <w:pPr>
        <w:pStyle w:val="Heading4"/>
      </w:pPr>
      <w:r>
        <w:t>Space monopolies are uniquely dangerous – collisions, weaponized data, and consolidation all threaten effective commercialization of space.  Goldstein 21</w:t>
      </w:r>
    </w:p>
    <w:p w14:paraId="7095FECC" w14:textId="77777777" w:rsidR="009F04AF" w:rsidRPr="00BB29F9" w:rsidRDefault="009F04AF" w:rsidP="009F04AF">
      <w:pPr>
        <w:rPr>
          <w:bCs/>
          <w:sz w:val="26"/>
        </w:rPr>
      </w:pPr>
      <w:r w:rsidRPr="00CF663E">
        <w:rPr>
          <w:rStyle w:val="Style13ptBold"/>
          <w:b w:val="0"/>
          <w:bCs/>
        </w:rPr>
        <w:t>Luke Goldstein, 11-7-2021, "Why Are We Letting Monopolists Corner Space?," Washington Monthly, https://washingtonmonthly.com/2021/11/07/why-are-we-letting-monopolists-corner-space/</w:t>
      </w:r>
    </w:p>
    <w:p w14:paraId="455CBC4A" w14:textId="77777777" w:rsidR="009F04AF" w:rsidRDefault="009F04AF" w:rsidP="009F04AF"/>
    <w:p w14:paraId="11B0372E" w14:textId="77777777" w:rsidR="009F04AF" w:rsidRPr="00F40984" w:rsidRDefault="009F04AF" w:rsidP="009F04AF">
      <w:pPr>
        <w:rPr>
          <w:rStyle w:val="StyleUnderline"/>
        </w:rPr>
      </w:pPr>
      <w:r w:rsidRPr="001E7ED5">
        <w:rPr>
          <w:sz w:val="8"/>
        </w:rPr>
        <w:t xml:space="preserve">While </w:t>
      </w:r>
      <w:r w:rsidRPr="007D56C2">
        <w:rPr>
          <w:rStyle w:val="StyleUnderline"/>
        </w:rPr>
        <w:t>space junk has existed for decades, it’s evolving into a full-blown crisis because of the sudden overcrowding of commercial space</w:t>
      </w:r>
      <w:r w:rsidRPr="001E7ED5">
        <w:rPr>
          <w:sz w:val="8"/>
        </w:rPr>
        <w:t xml:space="preserve"> by SpaceX’s </w:t>
      </w:r>
      <w:proofErr w:type="spellStart"/>
      <w:r w:rsidRPr="001E7ED5">
        <w:rPr>
          <w:sz w:val="8"/>
        </w:rPr>
        <w:t>Starlink</w:t>
      </w:r>
      <w:proofErr w:type="spellEnd"/>
      <w:r w:rsidRPr="001E7ED5">
        <w:rPr>
          <w:sz w:val="8"/>
        </w:rPr>
        <w:t xml:space="preserve"> program and Project Kuiper, a subsidiary of Amazon. By next year, the companies combined could operate more satellites in low Earth orbit than have ever launched into space, dating back to the 1950s. </w:t>
      </w:r>
      <w:r w:rsidRPr="007D56C2">
        <w:rPr>
          <w:rStyle w:val="StyleUnderline"/>
        </w:rPr>
        <w:t xml:space="preserve">The </w:t>
      </w:r>
      <w:r w:rsidRPr="003753DA">
        <w:rPr>
          <w:rStyle w:val="StyleUnderline"/>
          <w:highlight w:val="cyan"/>
        </w:rPr>
        <w:t>two companies</w:t>
      </w:r>
      <w:r w:rsidRPr="007D56C2">
        <w:rPr>
          <w:rStyle w:val="StyleUnderline"/>
        </w:rPr>
        <w:t xml:space="preserve"> are on track to </w:t>
      </w:r>
      <w:r w:rsidRPr="003753DA">
        <w:rPr>
          <w:rStyle w:val="StyleUnderline"/>
          <w:highlight w:val="cyan"/>
        </w:rPr>
        <w:t>hold a duopoly</w:t>
      </w:r>
      <w:r w:rsidRPr="007D56C2">
        <w:rPr>
          <w:rStyle w:val="StyleUnderline"/>
        </w:rPr>
        <w:t xml:space="preserve"> over the satellite communications market</w:t>
      </w:r>
      <w:r w:rsidRPr="001E7ED5">
        <w:rPr>
          <w:sz w:val="8"/>
        </w:rPr>
        <w:t xml:space="preserve"> by rapidly deploying a new generation of satellite technology into low Earth orbit. These nanosatellites deliver fast internet connection by hovering far closer to Earth’s surface than the conventional geostationary satellites used by governments and satellite TV providers like Dish. </w:t>
      </w:r>
      <w:proofErr w:type="spellStart"/>
      <w:r w:rsidRPr="001E7ED5">
        <w:rPr>
          <w:sz w:val="8"/>
        </w:rPr>
        <w:t>Starlink</w:t>
      </w:r>
      <w:proofErr w:type="spellEnd"/>
      <w:r w:rsidRPr="001E7ED5">
        <w:rPr>
          <w:sz w:val="8"/>
        </w:rPr>
        <w:t xml:space="preserve"> already has close to 100,000 users who’ve signed up for its service, and it owns 1,500 active satellites, which is almost half of all satellites in low Earth orbit. The company is launching more every month at a breakneck pace. Amazon lags far behind, but it acquired licenses from the FCC in 2020 to begin launching a constellation of 3,000 satellites.</w:t>
      </w:r>
      <w:r w:rsidRPr="001E7ED5">
        <w:rPr>
          <w:rFonts w:ascii="Times New Roman" w:hAnsi="Times New Roman"/>
          <w:i/>
          <w:iCs/>
          <w:sz w:val="8"/>
          <w:szCs w:val="29"/>
        </w:rPr>
        <w:t xml:space="preserve"> </w:t>
      </w:r>
      <w:r w:rsidRPr="001E7ED5">
        <w:rPr>
          <w:sz w:val="8"/>
        </w:rPr>
        <w:t xml:space="preserve">The upsides of satellite technology shouldn’t be discounted. LEO satellites can provide high-speed and low-latency broadband to all corners of the world by flying in huge constellation forms to cover any targeted service areas. In a world where satellite service is widely available, millions of households neglected by telecom giants like AT&amp;T and Verizon could be able to access high-speed internet service for the first time. If the industry is regulated and well managed, LEO satellite communications could finally bridge the digital divide and even provide a competitive alternative to fiber optic cable internet service providers. Jah recognizes the satellite industry’s potential, as he made clear in his testimony to the committee. He joined NASA because of his faith in the utopian potential of satellites to bring about new scientific discoveries and innovations. But Jah believes that </w:t>
      </w:r>
      <w:r w:rsidRPr="003753DA">
        <w:rPr>
          <w:rStyle w:val="Emphasis"/>
          <w:highlight w:val="cyan"/>
        </w:rPr>
        <w:t>government intervention is necessary to</w:t>
      </w:r>
      <w:r w:rsidRPr="007D56C2">
        <w:rPr>
          <w:rStyle w:val="Emphasis"/>
        </w:rPr>
        <w:t xml:space="preserve"> manage space debris and ensure that the financial gains of satellites don’t set us down a path of dystopian catastrophe</w:t>
      </w:r>
      <w:r w:rsidRPr="001E7ED5">
        <w:rPr>
          <w:sz w:val="8"/>
        </w:rPr>
        <w:t xml:space="preserve">. So far, </w:t>
      </w:r>
      <w:r w:rsidRPr="007D56C2">
        <w:rPr>
          <w:rStyle w:val="StyleUnderline"/>
        </w:rPr>
        <w:t xml:space="preserve">government agencies have failed to devise a proper regulatory strategy for </w:t>
      </w:r>
      <w:r w:rsidRPr="003753DA">
        <w:rPr>
          <w:rStyle w:val="StyleUnderline"/>
          <w:highlight w:val="cyan"/>
        </w:rPr>
        <w:t>organizing space as a</w:t>
      </w:r>
      <w:r w:rsidRPr="007D56C2">
        <w:rPr>
          <w:rStyle w:val="StyleUnderline"/>
        </w:rPr>
        <w:t xml:space="preserve"> </w:t>
      </w:r>
      <w:r w:rsidRPr="003753DA">
        <w:rPr>
          <w:rStyle w:val="StyleUnderline"/>
          <w:highlight w:val="cyan"/>
        </w:rPr>
        <w:t xml:space="preserve">public good </w:t>
      </w:r>
      <w:r w:rsidRPr="00092732">
        <w:rPr>
          <w:rStyle w:val="StyleUnderline"/>
        </w:rPr>
        <w:t>rather than a playground</w:t>
      </w:r>
      <w:r w:rsidRPr="007D56C2">
        <w:rPr>
          <w:rStyle w:val="StyleUnderline"/>
        </w:rPr>
        <w:t xml:space="preserve"> for the egotistical ambitions of billionaires.</w:t>
      </w:r>
      <w:r w:rsidRPr="001E7ED5">
        <w:rPr>
          <w:sz w:val="8"/>
        </w:rPr>
        <w:t xml:space="preserve"> By rapidly approving both companies’ satellite fleets and showering SpaceX with subsidies, </w:t>
      </w:r>
      <w:r w:rsidRPr="007D56C2">
        <w:rPr>
          <w:rStyle w:val="Emphasis"/>
        </w:rPr>
        <w:t xml:space="preserve">regulators have all but given Musk and Bezos the keys to a kingdom in the sky. </w:t>
      </w:r>
      <w:r w:rsidRPr="003753DA">
        <w:rPr>
          <w:rStyle w:val="Emphasis"/>
          <w:highlight w:val="cyan"/>
        </w:rPr>
        <w:t xml:space="preserve">SpaceX’s </w:t>
      </w:r>
      <w:r w:rsidRPr="00092732">
        <w:rPr>
          <w:rStyle w:val="Emphasis"/>
        </w:rPr>
        <w:t>near</w:t>
      </w:r>
      <w:r w:rsidRPr="003753DA">
        <w:rPr>
          <w:rStyle w:val="Emphasis"/>
          <w:highlight w:val="cyan"/>
        </w:rPr>
        <w:t>-</w:t>
      </w:r>
      <w:r w:rsidRPr="003753DA">
        <w:rPr>
          <w:rStyle w:val="Emphasis"/>
          <w:highlight w:val="cyan"/>
        </w:rPr>
        <w:lastRenderedPageBreak/>
        <w:t>total control over</w:t>
      </w:r>
      <w:r w:rsidRPr="007D56C2">
        <w:rPr>
          <w:rStyle w:val="Emphasis"/>
        </w:rPr>
        <w:t xml:space="preserve"> the rocket </w:t>
      </w:r>
      <w:r w:rsidRPr="003753DA">
        <w:rPr>
          <w:rStyle w:val="Emphasis"/>
          <w:highlight w:val="cyan"/>
        </w:rPr>
        <w:t>launch</w:t>
      </w:r>
      <w:r w:rsidRPr="007D56C2">
        <w:rPr>
          <w:rStyle w:val="Emphasis"/>
        </w:rPr>
        <w:t xml:space="preserve"> business, which is a barrier to entry, </w:t>
      </w:r>
      <w:r w:rsidRPr="003753DA">
        <w:rPr>
          <w:rStyle w:val="Emphasis"/>
          <w:highlight w:val="cyan"/>
        </w:rPr>
        <w:t xml:space="preserve">and band spectrum licenses </w:t>
      </w:r>
      <w:r w:rsidRPr="00092732">
        <w:rPr>
          <w:rStyle w:val="Emphasis"/>
        </w:rPr>
        <w:t>have</w:t>
      </w:r>
      <w:r w:rsidRPr="007D56C2">
        <w:rPr>
          <w:rStyle w:val="Emphasis"/>
        </w:rPr>
        <w:t xml:space="preserve"> made the company a de facto arbiter of Earth’s orbit.</w:t>
      </w:r>
      <w:r w:rsidRPr="001E7ED5">
        <w:rPr>
          <w:sz w:val="8"/>
        </w:rPr>
        <w:t xml:space="preserve"> </w:t>
      </w:r>
      <w:r w:rsidRPr="003753DA">
        <w:rPr>
          <w:rStyle w:val="Emphasis"/>
          <w:highlight w:val="cyan"/>
        </w:rPr>
        <w:t>Monopolizing</w:t>
      </w:r>
      <w:r w:rsidRPr="007D56C2">
        <w:rPr>
          <w:rStyle w:val="Emphasis"/>
        </w:rPr>
        <w:t xml:space="preserve"> our </w:t>
      </w:r>
      <w:r w:rsidRPr="003753DA">
        <w:rPr>
          <w:rStyle w:val="Emphasis"/>
          <w:highlight w:val="cyan"/>
        </w:rPr>
        <w:t>satellite</w:t>
      </w:r>
      <w:r w:rsidRPr="007D56C2">
        <w:rPr>
          <w:rStyle w:val="Emphasis"/>
        </w:rPr>
        <w:t xml:space="preserve"> communications </w:t>
      </w:r>
      <w:r w:rsidRPr="003753DA">
        <w:rPr>
          <w:rStyle w:val="Emphasis"/>
          <w:highlight w:val="cyan"/>
        </w:rPr>
        <w:t>infrastructure would</w:t>
      </w:r>
      <w:r w:rsidRPr="007D56C2">
        <w:rPr>
          <w:rStyle w:val="Emphasis"/>
        </w:rPr>
        <w:t xml:space="preserve"> enrich Musk and Bezos while </w:t>
      </w:r>
      <w:r w:rsidRPr="003753DA">
        <w:rPr>
          <w:rStyle w:val="Emphasis"/>
          <w:highlight w:val="cyan"/>
        </w:rPr>
        <w:t>offload</w:t>
      </w:r>
      <w:r w:rsidRPr="007D56C2">
        <w:rPr>
          <w:rStyle w:val="Emphasis"/>
        </w:rPr>
        <w:t xml:space="preserve">ing </w:t>
      </w:r>
      <w:r w:rsidRPr="003753DA">
        <w:rPr>
          <w:rStyle w:val="Emphasis"/>
          <w:highlight w:val="cyan"/>
        </w:rPr>
        <w:t>major environmental, financial, and</w:t>
      </w:r>
      <w:r w:rsidRPr="007D56C2">
        <w:rPr>
          <w:rStyle w:val="Emphasis"/>
        </w:rPr>
        <w:t xml:space="preserve"> national </w:t>
      </w:r>
      <w:r w:rsidRPr="003753DA">
        <w:rPr>
          <w:rStyle w:val="Emphasis"/>
          <w:highlight w:val="cyan"/>
        </w:rPr>
        <w:t>security</w:t>
      </w:r>
      <w:r w:rsidRPr="007D56C2">
        <w:rPr>
          <w:rStyle w:val="Emphasis"/>
        </w:rPr>
        <w:t xml:space="preserve"> </w:t>
      </w:r>
      <w:r w:rsidRPr="003753DA">
        <w:rPr>
          <w:rStyle w:val="Emphasis"/>
          <w:highlight w:val="cyan"/>
        </w:rPr>
        <w:t>risks onto everyone else</w:t>
      </w:r>
      <w:r w:rsidRPr="001E7ED5">
        <w:rPr>
          <w:sz w:val="8"/>
        </w:rPr>
        <w:t xml:space="preserve">. As the companies expand their grip over the telecommunications sector, they’ll have unprecedented control over vast amounts of its users’ data, from web browser history to location tracking. These companies could also combine their access to customer data with satellite Earth-imaging capabilities, which would create a Truman Show-style system of surveillance beyond the imagination of dystopian sci-fi writers. </w:t>
      </w:r>
      <w:r w:rsidRPr="00835520">
        <w:rPr>
          <w:rStyle w:val="Emphasis"/>
        </w:rPr>
        <w:t>It’s an immense amount of power and private information to put in the hands of two large tech companies</w:t>
      </w:r>
      <w:r w:rsidRPr="001E7ED5">
        <w:rPr>
          <w:sz w:val="8"/>
        </w:rPr>
        <w:t xml:space="preserve">. </w:t>
      </w:r>
      <w:r w:rsidRPr="00017C64">
        <w:rPr>
          <w:rStyle w:val="StyleUnderline"/>
        </w:rPr>
        <w:t xml:space="preserve">Following the fall of the Berlin Wall, the United States lost much of its military rationale for continuing the space race, and </w:t>
      </w:r>
      <w:r w:rsidRPr="003753DA">
        <w:rPr>
          <w:rStyle w:val="StyleUnderline"/>
          <w:highlight w:val="cyan"/>
        </w:rPr>
        <w:t>with the decline of public investment in</w:t>
      </w:r>
      <w:r w:rsidRPr="00017C64">
        <w:rPr>
          <w:rStyle w:val="StyleUnderline"/>
        </w:rPr>
        <w:t xml:space="preserve"> general after the </w:t>
      </w:r>
      <w:r w:rsidRPr="00092732">
        <w:rPr>
          <w:rStyle w:val="StyleUnderline"/>
        </w:rPr>
        <w:t>19</w:t>
      </w:r>
      <w:r w:rsidRPr="003753DA">
        <w:rPr>
          <w:rStyle w:val="StyleUnderline"/>
          <w:highlight w:val="cyan"/>
        </w:rPr>
        <w:t>80s, NASA became a shadow of its old self</w:t>
      </w:r>
      <w:r w:rsidRPr="00017C64">
        <w:rPr>
          <w:rStyle w:val="StyleUnderline"/>
        </w:rPr>
        <w:t xml:space="preserve">. Yet other trends were also at work that favored private investment in space. The rise of </w:t>
      </w:r>
      <w:r w:rsidRPr="003753DA">
        <w:rPr>
          <w:rStyle w:val="StyleUnderline"/>
          <w:highlight w:val="cyan"/>
        </w:rPr>
        <w:t>Silicon Valley</w:t>
      </w:r>
      <w:r w:rsidRPr="00017C64">
        <w:rPr>
          <w:rStyle w:val="StyleUnderline"/>
        </w:rPr>
        <w:t xml:space="preserve"> venture capital allowed for the funding of risky entrepreneurial </w:t>
      </w:r>
      <w:r w:rsidRPr="003753DA">
        <w:rPr>
          <w:rStyle w:val="StyleUnderline"/>
          <w:highlight w:val="cyan"/>
        </w:rPr>
        <w:t>projects</w:t>
      </w:r>
      <w:r w:rsidRPr="00017C64">
        <w:rPr>
          <w:rStyle w:val="StyleUnderline"/>
        </w:rPr>
        <w:t xml:space="preserve"> that required high up-front costs</w:t>
      </w:r>
      <w:r w:rsidRPr="001E7ED5">
        <w:rPr>
          <w:sz w:val="8"/>
        </w:rPr>
        <w:t xml:space="preserve">. As with the internet itself, space also remained a largely unregulated frontier of commerce. As a result, a number of Silicon Valley bigwigs, most famously Bill Gates, began funding LEO satellite broadband companies to compete for communications dominance. </w:t>
      </w:r>
      <w:r w:rsidRPr="00017C64">
        <w:rPr>
          <w:rStyle w:val="StyleUnderline"/>
        </w:rPr>
        <w:t xml:space="preserve">They all </w:t>
      </w:r>
      <w:r w:rsidRPr="003753DA">
        <w:rPr>
          <w:rStyle w:val="StyleUnderline"/>
          <w:highlight w:val="cyan"/>
        </w:rPr>
        <w:t>went belly-up</w:t>
      </w:r>
      <w:r w:rsidRPr="00017C64">
        <w:rPr>
          <w:rStyle w:val="StyleUnderline"/>
        </w:rPr>
        <w:t xml:space="preserve"> in disastrous bankruptcies</w:t>
      </w:r>
      <w:r w:rsidRPr="001E7ED5">
        <w:rPr>
          <w:sz w:val="8"/>
        </w:rPr>
        <w:t xml:space="preserve">. Sufficient demand for satellites still wasn’t there, and the rocket launch costs were still too high. </w:t>
      </w:r>
      <w:r w:rsidRPr="00017C64">
        <w:rPr>
          <w:rStyle w:val="StyleUnderline"/>
        </w:rPr>
        <w:t>Yet plenty of venture capital firms and other financiers remained eager to fund space projects</w:t>
      </w:r>
      <w:r w:rsidRPr="001E7ED5">
        <w:rPr>
          <w:sz w:val="8"/>
        </w:rPr>
        <w:t>. In the early 2000s, both Musk and Bezos seized the opportunity and founded SpaceX and Blue Origin to begin building rockets for private space exploration. The Falcon 9 reusable rocket was Musk’s killer app. For decades, commercial space development lagged because of unaffordable launch costs. The reusable rocket dramatically brought down the costs of operation, which allowed SpaceX to quickly ascend in the space market and win contracts with NASA to deliver cargo to the International Space Station. Supported by government contracts, Blue Origin has mostly supplied rocket parts for the public and private sectors before recently developing its own orbital launch vehicle. But now both companies are chasing a much broader customer base. In the developing world and even in much of rural America, lack of access to broadband is still the norm and increasingly threatens people’s ability to fully participate in modern life. Meanwhile, public frustration with telecom monopolies like AT&amp;T, Verizon, and Comcast has reached an all-time high because of slower service and higher prices. This means there’s gold in satellites. Morgan Stanley estimates that the satellite communications sector alone will become a $400 billion business over the next two decades, and Musk and Bezos want as big a piece of that action as they can get.</w:t>
      </w:r>
      <w:r w:rsidRPr="001E7ED5">
        <w:rPr>
          <w:rFonts w:ascii="Times New Roman" w:hAnsi="Times New Roman"/>
          <w:i/>
          <w:iCs/>
          <w:sz w:val="8"/>
          <w:szCs w:val="29"/>
        </w:rPr>
        <w:t xml:space="preserve"> </w:t>
      </w:r>
      <w:r w:rsidRPr="001E7ED5">
        <w:rPr>
          <w:sz w:val="8"/>
        </w:rPr>
        <w:t xml:space="preserve">Musk founded SpaceX’s satellite program </w:t>
      </w:r>
      <w:proofErr w:type="spellStart"/>
      <w:r w:rsidRPr="001E7ED5">
        <w:rPr>
          <w:sz w:val="8"/>
        </w:rPr>
        <w:t>Starlink</w:t>
      </w:r>
      <w:proofErr w:type="spellEnd"/>
      <w:r w:rsidRPr="001E7ED5">
        <w:rPr>
          <w:sz w:val="8"/>
        </w:rPr>
        <w:t xml:space="preserve"> in 2015 as a revenue driver for funding his long-term fantasies of establishing a colony on Mars. For Bezos, Project Kuiper fills a similar purpose for the Amazon empire. As the space investor Chad Anderson put it in an interview with CNBC, Bezos looks at satellites in cold financial terms: It’s “4 billion new customers,” Anderson noted, who don’t yet have access to broadband. Both companies are using a new generation of LEO nanosatellite technology that can provide faster internet service by flying close to Earth’s surface. Their small size makes them more cost-effective to mass produce. By traveling in tightly knit mega constellations, the nanosatellites bounce radio transmissions between one another, creating a virtual grid across the band spectrum. This technology has allowed </w:t>
      </w:r>
      <w:proofErr w:type="spellStart"/>
      <w:r w:rsidRPr="001E7ED5">
        <w:rPr>
          <w:sz w:val="8"/>
        </w:rPr>
        <w:t>Starlink</w:t>
      </w:r>
      <w:proofErr w:type="spellEnd"/>
      <w:r w:rsidRPr="001E7ED5">
        <w:rPr>
          <w:sz w:val="8"/>
        </w:rPr>
        <w:t xml:space="preserve"> and Project Kuiper to hit the threshold for high-speed broadband, notching 50Mbps to 150Mbps with low latency (a measure of the lag time for wireless connection). The companies are betting that if they keep improving the speed and lowering their prices they’ll eventually be able to compete against fiber optic cable. Yet </w:t>
      </w:r>
      <w:r w:rsidRPr="006B604B">
        <w:rPr>
          <w:rStyle w:val="Emphasis"/>
        </w:rPr>
        <w:t>while the upside potential of this technology should be obvious, monopolization and lack of sensible regulation threaten to bring us a dystopia of crashing space junk and rule by plutocrats.</w:t>
      </w:r>
      <w:r>
        <w:rPr>
          <w:rStyle w:val="Emphasis"/>
        </w:rPr>
        <w:t xml:space="preserve"> </w:t>
      </w:r>
      <w:r w:rsidRPr="001E7ED5">
        <w:rPr>
          <w:sz w:val="8"/>
        </w:rPr>
        <w:t xml:space="preserve">There’s only a limited amount of LEO room for satellite companies to operate in. SpaceX and Amazon have built their business strategies around this constraint by moving rapidly to launch thousands of satellites and occupy the atmosphere before it fills up. SpaceX is the furthest along. The company already owns almost half of all satellites currently in low Earth orbit. It’s launching almost 120 per month to build out its constellation of 12,000—more than the total number of satellites that have ever been in the sky. Musk is currently seeking the go-ahead for an additional 30,000 from U.S. and international regulators to reach his stated goal of operating a constellation of 42,000. Amazon has played second fiddle to SpaceX but is gaining momentum. While the company doesn’t yet operate any satellites, it has received approval for 3,000, which is almost as many as the total number of satellites currently in low Earth orbit. Based on its beta tests, the company claims it can match, if not improve on, the internet speed of </w:t>
      </w:r>
      <w:proofErr w:type="spellStart"/>
      <w:r w:rsidRPr="001E7ED5">
        <w:rPr>
          <w:sz w:val="8"/>
        </w:rPr>
        <w:t>Starlink</w:t>
      </w:r>
      <w:proofErr w:type="spellEnd"/>
      <w:r w:rsidRPr="001E7ED5">
        <w:rPr>
          <w:sz w:val="8"/>
        </w:rPr>
        <w:t xml:space="preserve">. SpaceX has outpaced competitors in part because of the reusable rocket and the launch pads it controls, which help save costs on production. Yet much to Musk’s advantage, the company also prospers from favorable treatment by the government. Critically, the two most important American regulatory agencies for overseeing satellite commerce, the Federal Communications Commission and the Federal Aviation Administration, have played an active role in enabling SpaceX’s power play for satellite dominance. The FCC routinely approves </w:t>
      </w:r>
      <w:proofErr w:type="spellStart"/>
      <w:r w:rsidRPr="001E7ED5">
        <w:rPr>
          <w:sz w:val="8"/>
        </w:rPr>
        <w:t>Starlink’s</w:t>
      </w:r>
      <w:proofErr w:type="spellEnd"/>
      <w:r w:rsidRPr="001E7ED5">
        <w:rPr>
          <w:sz w:val="8"/>
        </w:rPr>
        <w:t xml:space="preserve"> fleets with little oversight, awards them millions of dollars in subsidies, and issues the company exclusive licensing permits to low-altitude levels in Earth’s orbit out of reach for competitors. Since 2018, when SpaceX first got approval for their mega constellation, the FCC has signed off on </w:t>
      </w:r>
      <w:proofErr w:type="spellStart"/>
      <w:r w:rsidRPr="001E7ED5">
        <w:rPr>
          <w:sz w:val="8"/>
        </w:rPr>
        <w:t>Starlink’s</w:t>
      </w:r>
      <w:proofErr w:type="spellEnd"/>
      <w:r w:rsidRPr="001E7ED5">
        <w:rPr>
          <w:sz w:val="8"/>
        </w:rPr>
        <w:t xml:space="preserve"> 12,000 satellites; in 2020, it voted unanimously to approve Amazon’s request to build out a constellation of 3,236 satellites over the next four years. Critics have attacked the FCC’s lax approach, describing it as operating simply on a first come, first served basis. Most of the satellites currently in low Earth orbit were approved under the chairmanship of the Trump appointee </w:t>
      </w:r>
      <w:proofErr w:type="spellStart"/>
      <w:r w:rsidRPr="001E7ED5">
        <w:rPr>
          <w:sz w:val="8"/>
        </w:rPr>
        <w:t>Ajit</w:t>
      </w:r>
      <w:proofErr w:type="spellEnd"/>
      <w:r w:rsidRPr="001E7ED5">
        <w:rPr>
          <w:sz w:val="8"/>
        </w:rPr>
        <w:t xml:space="preserve"> Pai. The agency also does not properly account for environmental hazards or collisions, or even make sure that the companies seeking approval offer the best service. That’s especially relevant when it comes to SpaceX. The company reported malfunctions in around 5 percent of its satellites in 2019 due to technical flaws. Although there’s no standardized metric for satellite failures, experts worry that the massive scale of </w:t>
      </w:r>
      <w:proofErr w:type="spellStart"/>
      <w:r w:rsidRPr="001E7ED5">
        <w:rPr>
          <w:sz w:val="8"/>
        </w:rPr>
        <w:t>Starlink’s</w:t>
      </w:r>
      <w:proofErr w:type="spellEnd"/>
      <w:r w:rsidRPr="001E7ED5">
        <w:rPr>
          <w:sz w:val="8"/>
        </w:rPr>
        <w:t xml:space="preserve"> constellation will magnify the damaging effects of its satellite failures. Rivals have also pointed to customer dissatisfaction with </w:t>
      </w:r>
      <w:proofErr w:type="spellStart"/>
      <w:r w:rsidRPr="001E7ED5">
        <w:rPr>
          <w:sz w:val="8"/>
        </w:rPr>
        <w:t>Starlink’s</w:t>
      </w:r>
      <w:proofErr w:type="spellEnd"/>
      <w:r w:rsidRPr="001E7ED5">
        <w:rPr>
          <w:sz w:val="8"/>
        </w:rPr>
        <w:t xml:space="preserve"> service, claiming that it isn’t as fast as advertised. None of these complaints have apparently given the FCC pause in approving </w:t>
      </w:r>
      <w:proofErr w:type="spellStart"/>
      <w:r w:rsidRPr="001E7ED5">
        <w:rPr>
          <w:sz w:val="8"/>
        </w:rPr>
        <w:t>Starlink’s</w:t>
      </w:r>
      <w:proofErr w:type="spellEnd"/>
      <w:r w:rsidRPr="001E7ED5">
        <w:rPr>
          <w:sz w:val="8"/>
        </w:rPr>
        <w:t xml:space="preserve"> fleets. The FCC’s auctioning process for band spectrum licenses has come under increasing scrutiny as well. The broadband spectrum where radio transmissions travel is the equivalent of atmospheric real estate: </w:t>
      </w:r>
      <w:r w:rsidRPr="00D34061">
        <w:rPr>
          <w:rStyle w:val="StyleUnderline"/>
        </w:rPr>
        <w:t>There’s only so much valuable land</w:t>
      </w:r>
      <w:r w:rsidRPr="001E7ED5">
        <w:rPr>
          <w:sz w:val="8"/>
        </w:rPr>
        <w:t xml:space="preserve">. To receive regulatory approval, </w:t>
      </w:r>
      <w:r w:rsidRPr="00D34061">
        <w:rPr>
          <w:rStyle w:val="StyleUnderline"/>
        </w:rPr>
        <w:t>companies first need to purchase licensing for both the atmospheric real estate and the allotted band spectrum “blocks” for radio transmissions</w:t>
      </w:r>
      <w:r w:rsidRPr="001E7ED5">
        <w:rPr>
          <w:sz w:val="8"/>
        </w:rPr>
        <w:t>, which has become a hot market</w:t>
      </w:r>
      <w:r w:rsidRPr="00D34061">
        <w:rPr>
          <w:rStyle w:val="Emphasis"/>
        </w:rPr>
        <w:t xml:space="preserve">. </w:t>
      </w:r>
      <w:r w:rsidRPr="003753DA">
        <w:rPr>
          <w:rStyle w:val="Emphasis"/>
          <w:highlight w:val="cyan"/>
        </w:rPr>
        <w:t>SpaceX has</w:t>
      </w:r>
      <w:r w:rsidRPr="00D34061">
        <w:rPr>
          <w:rStyle w:val="Emphasis"/>
        </w:rPr>
        <w:t xml:space="preserve"> quickly </w:t>
      </w:r>
      <w:r w:rsidRPr="003753DA">
        <w:rPr>
          <w:rStyle w:val="Emphasis"/>
          <w:highlight w:val="cyan"/>
        </w:rPr>
        <w:t>bought up</w:t>
      </w:r>
      <w:r w:rsidRPr="00D34061">
        <w:rPr>
          <w:rStyle w:val="Emphasis"/>
        </w:rPr>
        <w:t xml:space="preserve"> these </w:t>
      </w:r>
      <w:r w:rsidRPr="003753DA">
        <w:rPr>
          <w:rStyle w:val="Emphasis"/>
          <w:highlight w:val="cyan"/>
        </w:rPr>
        <w:t>licensing rights</w:t>
      </w:r>
      <w:r w:rsidRPr="00D34061">
        <w:rPr>
          <w:rStyle w:val="Emphasis"/>
        </w:rPr>
        <w:t xml:space="preserve"> </w:t>
      </w:r>
      <w:r w:rsidRPr="003753DA">
        <w:rPr>
          <w:rStyle w:val="Emphasis"/>
          <w:highlight w:val="cyan"/>
        </w:rPr>
        <w:t>and crowded out</w:t>
      </w:r>
      <w:r w:rsidRPr="00D34061">
        <w:rPr>
          <w:rStyle w:val="Emphasis"/>
        </w:rPr>
        <w:t xml:space="preserve"> other </w:t>
      </w:r>
      <w:r w:rsidRPr="003753DA">
        <w:rPr>
          <w:rStyle w:val="Emphasis"/>
          <w:highlight w:val="cyan"/>
        </w:rPr>
        <w:t>competitors</w:t>
      </w:r>
      <w:r w:rsidRPr="00D34061">
        <w:rPr>
          <w:rStyle w:val="Emphasis"/>
        </w:rPr>
        <w:t xml:space="preserve"> by blocking them from trespassing in its spectrum.</w:t>
      </w:r>
      <w:r>
        <w:rPr>
          <w:rStyle w:val="Emphasis"/>
        </w:rPr>
        <w:t xml:space="preserve"> </w:t>
      </w:r>
      <w:r w:rsidRPr="001E7ED5">
        <w:rPr>
          <w:sz w:val="8"/>
        </w:rPr>
        <w:t xml:space="preserve">In the early 2000s, the FCC made a rule change that allowed companies to trade and lease out these band spectrum licenses, creating a kind of shadow market for trading space property. As low Earth orbit has become overcrowded, the licensing permits have become a highly coveted commodity. </w:t>
      </w:r>
      <w:r w:rsidRPr="003753DA">
        <w:rPr>
          <w:rStyle w:val="Emphasis"/>
          <w:highlight w:val="cyan"/>
        </w:rPr>
        <w:t>SpaceX and Amazon have</w:t>
      </w:r>
      <w:r w:rsidRPr="00D34061">
        <w:rPr>
          <w:rStyle w:val="Emphasis"/>
        </w:rPr>
        <w:t xml:space="preserve"> </w:t>
      </w:r>
      <w:r w:rsidRPr="003753DA">
        <w:rPr>
          <w:rStyle w:val="Emphasis"/>
          <w:highlight w:val="cyan"/>
        </w:rPr>
        <w:t>taken advantage of</w:t>
      </w:r>
      <w:r w:rsidRPr="00D34061">
        <w:rPr>
          <w:rStyle w:val="Emphasis"/>
        </w:rPr>
        <w:t xml:space="preserve"> the </w:t>
      </w:r>
      <w:r w:rsidRPr="003753DA">
        <w:rPr>
          <w:rStyle w:val="Emphasis"/>
          <w:highlight w:val="cyan"/>
        </w:rPr>
        <w:t xml:space="preserve">auctioning </w:t>
      </w:r>
      <w:r w:rsidRPr="00092732">
        <w:rPr>
          <w:rStyle w:val="Emphasis"/>
        </w:rPr>
        <w:t>process</w:t>
      </w:r>
      <w:r w:rsidRPr="00D34061">
        <w:rPr>
          <w:rStyle w:val="Emphasis"/>
        </w:rPr>
        <w:t xml:space="preserve"> for the highest bidder, which tilts the playing field toward bigger companies with deep pockets.</w:t>
      </w:r>
      <w:r>
        <w:rPr>
          <w:rStyle w:val="Emphasis"/>
        </w:rPr>
        <w:t xml:space="preserve"> </w:t>
      </w:r>
      <w:r w:rsidRPr="001E7ED5">
        <w:rPr>
          <w:sz w:val="8"/>
        </w:rPr>
        <w:t xml:space="preserve">In April, the FCC handed down a controversial ruling on SpaceX’s licenses that effectively gives the company near-total control over the lowest levels of Earth’s orbit. The agency expanded the licenses that SpaceX had already acquired to allow the company to move its existing satellite fleet closer to Earth’s surface, below 353 miles. Flying closer-to-ground stations will improve the company’s broadband speed and latency for customers. The decision caused an uproar among </w:t>
      </w:r>
      <w:r w:rsidRPr="00D34061">
        <w:rPr>
          <w:rStyle w:val="StyleUnderline"/>
        </w:rPr>
        <w:t xml:space="preserve">space competitors, who argue that the decision gives SpaceX an unfair advantage and </w:t>
      </w:r>
      <w:r w:rsidRPr="003753DA">
        <w:rPr>
          <w:rStyle w:val="StyleUnderline"/>
          <w:highlight w:val="cyan"/>
        </w:rPr>
        <w:t>increases the</w:t>
      </w:r>
      <w:r w:rsidRPr="00D34061">
        <w:rPr>
          <w:rStyle w:val="StyleUnderline"/>
        </w:rPr>
        <w:t xml:space="preserve"> </w:t>
      </w:r>
      <w:r w:rsidRPr="003753DA">
        <w:rPr>
          <w:rStyle w:val="StyleUnderline"/>
          <w:highlight w:val="cyan"/>
        </w:rPr>
        <w:t>likelihood of collisions</w:t>
      </w:r>
      <w:r w:rsidRPr="001E7ED5">
        <w:rPr>
          <w:sz w:val="8"/>
        </w:rPr>
        <w:t xml:space="preserve">. Opponents of the decision, led by Dish and Amazon, also claim that the shift in the elevation angle between </w:t>
      </w:r>
      <w:proofErr w:type="spellStart"/>
      <w:r w:rsidRPr="001E7ED5">
        <w:rPr>
          <w:sz w:val="8"/>
        </w:rPr>
        <w:t>Starlink’s</w:t>
      </w:r>
      <w:proofErr w:type="spellEnd"/>
      <w:r w:rsidRPr="001E7ED5">
        <w:rPr>
          <w:sz w:val="8"/>
        </w:rPr>
        <w:t xml:space="preserve"> ground stations and lower satellites will disrupt the radio transmission from other companies’ satellites in higher orbit. In effect, </w:t>
      </w:r>
      <w:r w:rsidRPr="00D34061">
        <w:rPr>
          <w:rStyle w:val="StyleUnderline"/>
        </w:rPr>
        <w:t>the FCC has given SpaceX a monopoly over the most premium real estate for satellite service and locked out competitors.</w:t>
      </w:r>
      <w:r>
        <w:rPr>
          <w:rStyle w:val="StyleUnderline"/>
        </w:rPr>
        <w:t xml:space="preserve"> </w:t>
      </w:r>
      <w:r w:rsidRPr="001E7ED5">
        <w:rPr>
          <w:sz w:val="8"/>
        </w:rPr>
        <w:t xml:space="preserve">If that weren’t enough, the FCC also showers SpaceX with subsidies to provide broadband to rural areas. Without these government funds, </w:t>
      </w:r>
      <w:proofErr w:type="spellStart"/>
      <w:r w:rsidRPr="001E7ED5">
        <w:rPr>
          <w:sz w:val="8"/>
        </w:rPr>
        <w:t>Starlink’s</w:t>
      </w:r>
      <w:proofErr w:type="spellEnd"/>
      <w:r w:rsidRPr="001E7ED5">
        <w:rPr>
          <w:sz w:val="8"/>
        </w:rPr>
        <w:t xml:space="preserve"> business model—as with most of Musk’s enterprises—would rest on a house of cards. In December 2020, the FCC awarded the company almost a billion dollars as part of its “Rural Digital Opportunities Fund” program. An investigation from the watchdog organization Free Press, however, revealed that SpaceX applied for and won subsidies for non-rural areas that didn’t fall under the grant’s criteria, such as airports and empty parking lots in urban enclaves. Under the Biden administration, the FCC reviewed the subsidies and sent out letters requesting companies to self-report any misappropriated funding they received. This incident of overt fraud hasn’t stopped the agency from continuing to approve more </w:t>
      </w:r>
      <w:proofErr w:type="spellStart"/>
      <w:r w:rsidRPr="001E7ED5">
        <w:rPr>
          <w:sz w:val="8"/>
        </w:rPr>
        <w:t>Starlink</w:t>
      </w:r>
      <w:proofErr w:type="spellEnd"/>
      <w:r w:rsidRPr="001E7ED5">
        <w:rPr>
          <w:sz w:val="8"/>
        </w:rPr>
        <w:t xml:space="preserve"> satellite fleets to fly in the designated areas covered by the grant. There’s no end in sight to regulators funneling taxpayer dollars to SpaceX. The broadband speed requirements in the bipartisan infrastructure bill will allow </w:t>
      </w:r>
      <w:proofErr w:type="spellStart"/>
      <w:r w:rsidRPr="001E7ED5">
        <w:rPr>
          <w:sz w:val="8"/>
        </w:rPr>
        <w:t>Starlink</w:t>
      </w:r>
      <w:proofErr w:type="spellEnd"/>
      <w:r w:rsidRPr="001E7ED5">
        <w:rPr>
          <w:sz w:val="8"/>
        </w:rPr>
        <w:t xml:space="preserve"> to qualify for a wider array of lucrative government grants. In aggregate, government subsidies and military contracts have kept Musk’s </w:t>
      </w:r>
      <w:proofErr w:type="spellStart"/>
      <w:r w:rsidRPr="001E7ED5">
        <w:rPr>
          <w:sz w:val="8"/>
        </w:rPr>
        <w:t>Starlink</w:t>
      </w:r>
      <w:proofErr w:type="spellEnd"/>
      <w:r w:rsidRPr="001E7ED5">
        <w:rPr>
          <w:sz w:val="8"/>
        </w:rPr>
        <w:t xml:space="preserve"> operation afloat and allowed the company to </w:t>
      </w:r>
      <w:proofErr w:type="spellStart"/>
      <w:r w:rsidRPr="001E7ED5">
        <w:rPr>
          <w:sz w:val="8"/>
        </w:rPr>
        <w:t>under-price</w:t>
      </w:r>
      <w:proofErr w:type="spellEnd"/>
      <w:r w:rsidRPr="001E7ED5">
        <w:rPr>
          <w:sz w:val="8"/>
        </w:rPr>
        <w:t xml:space="preserve"> its competitors. To achieve an economy of scale and greater market share, Musk has also effectively engaged in predatory pricing to expand </w:t>
      </w:r>
      <w:proofErr w:type="spellStart"/>
      <w:r w:rsidRPr="001E7ED5">
        <w:rPr>
          <w:sz w:val="8"/>
        </w:rPr>
        <w:t>Starlink’s</w:t>
      </w:r>
      <w:proofErr w:type="spellEnd"/>
      <w:r w:rsidRPr="001E7ED5">
        <w:rPr>
          <w:sz w:val="8"/>
        </w:rPr>
        <w:t xml:space="preserve"> customer base. Customers who sign up for the </w:t>
      </w:r>
      <w:proofErr w:type="spellStart"/>
      <w:r w:rsidRPr="001E7ED5">
        <w:rPr>
          <w:sz w:val="8"/>
        </w:rPr>
        <w:t>Starlink</w:t>
      </w:r>
      <w:proofErr w:type="spellEnd"/>
      <w:r w:rsidRPr="001E7ED5">
        <w:rPr>
          <w:sz w:val="8"/>
        </w:rPr>
        <w:t xml:space="preserve"> program receive a kit that includes a user terminal to connect to the satellites, a mounting tripod, and a wireless router. According to its own disclosures, </w:t>
      </w:r>
      <w:proofErr w:type="spellStart"/>
      <w:r w:rsidRPr="00D34061">
        <w:rPr>
          <w:rStyle w:val="StyleUnderline"/>
        </w:rPr>
        <w:t>Starlink</w:t>
      </w:r>
      <w:proofErr w:type="spellEnd"/>
      <w:r w:rsidRPr="00D34061">
        <w:rPr>
          <w:rStyle w:val="StyleUnderline"/>
        </w:rPr>
        <w:t xml:space="preserve"> loses more than 50 percent on every kit it produces for customers</w:t>
      </w:r>
      <w:r w:rsidRPr="001E7ED5">
        <w:rPr>
          <w:sz w:val="8"/>
        </w:rPr>
        <w:t xml:space="preserve"> to keep the price at $499 per package (and $99 per month for service). </w:t>
      </w:r>
      <w:r w:rsidRPr="00D34061">
        <w:rPr>
          <w:rStyle w:val="Emphasis"/>
        </w:rPr>
        <w:t>This puts a huge strain on competitors</w:t>
      </w:r>
      <w:r w:rsidRPr="001E7ED5">
        <w:rPr>
          <w:sz w:val="8"/>
        </w:rPr>
        <w:t xml:space="preserve"> but has worked in </w:t>
      </w:r>
      <w:proofErr w:type="spellStart"/>
      <w:r w:rsidRPr="001E7ED5">
        <w:rPr>
          <w:sz w:val="8"/>
        </w:rPr>
        <w:t>Starlink’s</w:t>
      </w:r>
      <w:proofErr w:type="spellEnd"/>
      <w:r w:rsidRPr="001E7ED5">
        <w:rPr>
          <w:sz w:val="8"/>
        </w:rPr>
        <w:t xml:space="preserve"> favor. The company has added new customers at a rapid rate, with 20,000 in the month of July alone. While Project Kuiper hasn’t set its rates yet, the company is expected to match </w:t>
      </w:r>
      <w:proofErr w:type="spellStart"/>
      <w:r w:rsidRPr="001E7ED5">
        <w:rPr>
          <w:sz w:val="8"/>
        </w:rPr>
        <w:t>Starlink’s</w:t>
      </w:r>
      <w:proofErr w:type="spellEnd"/>
      <w:r w:rsidRPr="001E7ED5">
        <w:rPr>
          <w:sz w:val="8"/>
        </w:rPr>
        <w:t xml:space="preserve"> prices once it gets its fleet up and running. Such tactics kill competition and in the long term </w:t>
      </w:r>
      <w:r w:rsidRPr="003753DA">
        <w:rPr>
          <w:rStyle w:val="StyleUnderline"/>
          <w:highlight w:val="cyan"/>
        </w:rPr>
        <w:t>could lead to monopoly pricing</w:t>
      </w:r>
      <w:r w:rsidRPr="001E7ED5">
        <w:rPr>
          <w:sz w:val="8"/>
        </w:rPr>
        <w:t xml:space="preserve">, which is why, </w:t>
      </w:r>
      <w:r w:rsidRPr="00D34061">
        <w:rPr>
          <w:rStyle w:val="StyleUnderline"/>
        </w:rPr>
        <w:t xml:space="preserve">when previous new communications networks came along, such as telegraphs and telephones, Americans quickly realized the need to regulate how much they </w:t>
      </w:r>
      <w:r w:rsidRPr="00D34061">
        <w:rPr>
          <w:rStyle w:val="StyleUnderline"/>
        </w:rPr>
        <w:lastRenderedPageBreak/>
        <w:t>charged users</w:t>
      </w:r>
      <w:r w:rsidRPr="001E7ED5">
        <w:rPr>
          <w:sz w:val="8"/>
        </w:rPr>
        <w:t xml:space="preserve">. </w:t>
      </w:r>
      <w:r w:rsidRPr="00D34061">
        <w:rPr>
          <w:rStyle w:val="StyleUnderline"/>
        </w:rPr>
        <w:t xml:space="preserve">SpaceX’s march to dominance now also involves </w:t>
      </w:r>
      <w:r w:rsidRPr="003753DA">
        <w:rPr>
          <w:rStyle w:val="StyleUnderline"/>
          <w:highlight w:val="cyan"/>
        </w:rPr>
        <w:t>buying</w:t>
      </w:r>
      <w:r w:rsidRPr="00D34061">
        <w:rPr>
          <w:rStyle w:val="StyleUnderline"/>
        </w:rPr>
        <w:t xml:space="preserve"> </w:t>
      </w:r>
      <w:r w:rsidRPr="003753DA">
        <w:rPr>
          <w:rStyle w:val="StyleUnderline"/>
          <w:highlight w:val="cyan"/>
        </w:rPr>
        <w:t>out the competition</w:t>
      </w:r>
      <w:r w:rsidRPr="001E7ED5">
        <w:rPr>
          <w:sz w:val="8"/>
        </w:rPr>
        <w:t>. The company recently made its first acquisition, which is expected to be the first of many to come. In August, it bought out Swarm Technologies, a promising satellite firm that specializes in Internet of Things (IoT) services for energy, shipping, and transportation. For SpaceX, which deals mainly with broadband for households, the deal expands its reach into IoT services. It also gives the company control of the spectrum licensing that Swarm received from the FCC. For industry insiders, the deal signals that the satellite market is headed toward a wave of mergers and acquisitions. According to a Bloomberg analysis</w:t>
      </w:r>
      <w:r w:rsidRPr="00D34061">
        <w:rPr>
          <w:rStyle w:val="StyleUnderline"/>
        </w:rPr>
        <w:t>, $3.6 billion has been spent so far this year on takeovers and joint ventures in the space industry, already surpassing the numbers from 2020.</w:t>
      </w:r>
      <w:r>
        <w:rPr>
          <w:rStyle w:val="StyleUnderline"/>
        </w:rPr>
        <w:t xml:space="preserve"> </w:t>
      </w:r>
      <w:r w:rsidRPr="001E7ED5">
        <w:rPr>
          <w:sz w:val="8"/>
        </w:rPr>
        <w:t xml:space="preserve">“There are too many small players right now, so </w:t>
      </w:r>
      <w:r w:rsidRPr="00D34061">
        <w:rPr>
          <w:rStyle w:val="StyleUnderline"/>
        </w:rPr>
        <w:t>we’re looking at a wave of consolidation</w:t>
      </w:r>
      <w:r w:rsidRPr="001E7ED5">
        <w:rPr>
          <w:sz w:val="8"/>
        </w:rPr>
        <w:t xml:space="preserve">,” says Aravind Ravichandran, an independent industry analyst and consultant who runs the influential </w:t>
      </w:r>
      <w:proofErr w:type="spellStart"/>
      <w:r w:rsidRPr="001E7ED5">
        <w:rPr>
          <w:sz w:val="8"/>
        </w:rPr>
        <w:t>TerraWatch</w:t>
      </w:r>
      <w:proofErr w:type="spellEnd"/>
      <w:r w:rsidRPr="001E7ED5">
        <w:rPr>
          <w:sz w:val="8"/>
        </w:rPr>
        <w:t xml:space="preserve"> Space podcast and blog, which covers the space industry.</w:t>
      </w:r>
      <w:r w:rsidRPr="001E7ED5">
        <w:rPr>
          <w:rFonts w:ascii="Times New Roman" w:hAnsi="Times New Roman"/>
          <w:i/>
          <w:iCs/>
          <w:sz w:val="8"/>
          <w:szCs w:val="29"/>
        </w:rPr>
        <w:t xml:space="preserve"> </w:t>
      </w:r>
      <w:r w:rsidRPr="00D34061">
        <w:rPr>
          <w:rStyle w:val="Emphasis"/>
        </w:rPr>
        <w:t>SpaceX and Amazon are expected to win the spoils of the coming period</w:t>
      </w:r>
      <w:r w:rsidRPr="001E7ED5">
        <w:rPr>
          <w:sz w:val="8"/>
        </w:rPr>
        <w:t xml:space="preserve">. Billions of dollars in investment have propped up a wealth of satellite start-ups but saturated the market. Because of the high capital costs for entry and equipment maintenance, most companies won’t be able to stave off bankruptcy unless they draw a large customer base. That means many of the currently listed companies will either go out of business, which could be destabilizing to the market, or start looking for acquisition partners. </w:t>
      </w:r>
      <w:r w:rsidRPr="00D34061">
        <w:rPr>
          <w:rStyle w:val="StyleUnderline"/>
        </w:rPr>
        <w:t xml:space="preserve">Two of </w:t>
      </w:r>
      <w:r w:rsidRPr="00092732">
        <w:rPr>
          <w:rStyle w:val="StyleUnderline"/>
        </w:rPr>
        <w:t xml:space="preserve">SpaceX and Amazon’s </w:t>
      </w:r>
      <w:r w:rsidRPr="003753DA">
        <w:rPr>
          <w:rStyle w:val="StyleUnderline"/>
          <w:highlight w:val="cyan"/>
        </w:rPr>
        <w:t>biggest competitors</w:t>
      </w:r>
      <w:r w:rsidRPr="00D34061">
        <w:rPr>
          <w:rStyle w:val="StyleUnderline"/>
        </w:rPr>
        <w:t xml:space="preserve">, </w:t>
      </w:r>
      <w:proofErr w:type="spellStart"/>
      <w:r w:rsidRPr="00D34061">
        <w:rPr>
          <w:rStyle w:val="StyleUnderline"/>
        </w:rPr>
        <w:t>OneWeb</w:t>
      </w:r>
      <w:proofErr w:type="spellEnd"/>
      <w:r w:rsidRPr="00D34061">
        <w:rPr>
          <w:rStyle w:val="StyleUnderline"/>
        </w:rPr>
        <w:t xml:space="preserve"> and Intelsat SA, </w:t>
      </w:r>
      <w:r w:rsidRPr="003753DA">
        <w:rPr>
          <w:rStyle w:val="StyleUnderline"/>
          <w:highlight w:val="cyan"/>
        </w:rPr>
        <w:t>filed</w:t>
      </w:r>
      <w:r w:rsidRPr="00D34061">
        <w:rPr>
          <w:rStyle w:val="StyleUnderline"/>
        </w:rPr>
        <w:t xml:space="preserve"> for Chapter 11 </w:t>
      </w:r>
      <w:r w:rsidRPr="003753DA">
        <w:rPr>
          <w:rStyle w:val="StyleUnderline"/>
          <w:highlight w:val="cyan"/>
        </w:rPr>
        <w:t>bankruptcy</w:t>
      </w:r>
      <w:r w:rsidRPr="00D34061">
        <w:rPr>
          <w:rStyle w:val="StyleUnderline"/>
        </w:rPr>
        <w:t xml:space="preserve"> during the pandemic</w:t>
      </w:r>
      <w:r w:rsidRPr="001E7ED5">
        <w:rPr>
          <w:sz w:val="8"/>
        </w:rPr>
        <w:t xml:space="preserve">. </w:t>
      </w:r>
      <w:proofErr w:type="spellStart"/>
      <w:r w:rsidRPr="001E7ED5">
        <w:rPr>
          <w:sz w:val="8"/>
        </w:rPr>
        <w:t>OneWeb</w:t>
      </w:r>
      <w:proofErr w:type="spellEnd"/>
      <w:r w:rsidRPr="001E7ED5">
        <w:rPr>
          <w:sz w:val="8"/>
        </w:rPr>
        <w:t xml:space="preserve">, which had long been seen as SpaceX’s main rival, survived after being bought out by the UK government. Only SpaceX and Amazon have the financial firepower to weather the storm of consolidation. As the industry centralizes around SpaceX and Amazon, data gathering and surveillance are becoming major concerns. In 2017, President Trump signed a bill revoking a set of Obama-era privacy protections that restricted telecommunications companies from collecting web browser search history, location tracking, and other data from its customers. By rescinding those protections, the bill opened the floodgates for selling personal information to third parties. It also led to the centralization of data, which makes it easier for massive breaches by hackers such as the recent T-Mobile cyberattack. The same rules apply for satellite communications. </w:t>
      </w:r>
      <w:r w:rsidRPr="00D34061">
        <w:rPr>
          <w:rStyle w:val="StyleUnderline"/>
        </w:rPr>
        <w:t xml:space="preserve">As the satellite communications sector attracts a broader customer base, </w:t>
      </w:r>
      <w:proofErr w:type="spellStart"/>
      <w:r w:rsidRPr="003753DA">
        <w:rPr>
          <w:rStyle w:val="StyleUnderline"/>
          <w:highlight w:val="cyan"/>
        </w:rPr>
        <w:t>Starlink</w:t>
      </w:r>
      <w:proofErr w:type="spellEnd"/>
      <w:r w:rsidRPr="003753DA">
        <w:rPr>
          <w:rStyle w:val="StyleUnderline"/>
          <w:highlight w:val="cyan"/>
        </w:rPr>
        <w:t xml:space="preserve"> and</w:t>
      </w:r>
      <w:r w:rsidRPr="00D34061">
        <w:rPr>
          <w:rStyle w:val="StyleUnderline"/>
        </w:rPr>
        <w:t xml:space="preserve"> Project </w:t>
      </w:r>
      <w:r w:rsidRPr="003753DA">
        <w:rPr>
          <w:rStyle w:val="StyleUnderline"/>
          <w:highlight w:val="cyan"/>
        </w:rPr>
        <w:t xml:space="preserve">Kuiper will </w:t>
      </w:r>
      <w:r w:rsidRPr="00092732">
        <w:rPr>
          <w:rStyle w:val="StyleUnderline"/>
        </w:rPr>
        <w:t>control</w:t>
      </w:r>
      <w:r w:rsidRPr="00D34061">
        <w:rPr>
          <w:rStyle w:val="StyleUnderline"/>
        </w:rPr>
        <w:t xml:space="preserve"> even more </w:t>
      </w:r>
      <w:r w:rsidRPr="00092732">
        <w:rPr>
          <w:rStyle w:val="StyleUnderline"/>
        </w:rPr>
        <w:t>users’</w:t>
      </w:r>
      <w:r w:rsidRPr="00D34061">
        <w:rPr>
          <w:rStyle w:val="StyleUnderline"/>
        </w:rPr>
        <w:t xml:space="preserve"> personal </w:t>
      </w:r>
      <w:r w:rsidRPr="00092732">
        <w:rPr>
          <w:rStyle w:val="StyleUnderline"/>
        </w:rPr>
        <w:t>info</w:t>
      </w:r>
      <w:r w:rsidRPr="00D34061">
        <w:rPr>
          <w:rStyle w:val="StyleUnderline"/>
        </w:rPr>
        <w:t xml:space="preserve">rmation. The companies could </w:t>
      </w:r>
      <w:r w:rsidRPr="003753DA">
        <w:rPr>
          <w:rStyle w:val="StyleUnderline"/>
          <w:highlight w:val="cyan"/>
        </w:rPr>
        <w:t>weaponize data collection</w:t>
      </w:r>
      <w:r w:rsidRPr="00D34061">
        <w:rPr>
          <w:rStyle w:val="StyleUnderline"/>
        </w:rPr>
        <w:t xml:space="preserve"> to build more advanced business models </w:t>
      </w:r>
      <w:r w:rsidRPr="003753DA">
        <w:rPr>
          <w:rStyle w:val="StyleUnderline"/>
          <w:highlight w:val="cyan"/>
        </w:rPr>
        <w:t>that would</w:t>
      </w:r>
      <w:r w:rsidRPr="00D34061">
        <w:rPr>
          <w:rStyle w:val="StyleUnderline"/>
        </w:rPr>
        <w:t xml:space="preserve"> help </w:t>
      </w:r>
      <w:r w:rsidRPr="003753DA">
        <w:rPr>
          <w:rStyle w:val="StyleUnderline"/>
          <w:highlight w:val="cyan"/>
        </w:rPr>
        <w:t>crush</w:t>
      </w:r>
      <w:r w:rsidRPr="00D34061">
        <w:rPr>
          <w:rStyle w:val="StyleUnderline"/>
        </w:rPr>
        <w:t xml:space="preserve"> smaller satellite </w:t>
      </w:r>
      <w:r w:rsidRPr="003753DA">
        <w:rPr>
          <w:rStyle w:val="StyleUnderline"/>
          <w:highlight w:val="cyan"/>
        </w:rPr>
        <w:t>competitors</w:t>
      </w:r>
      <w:r w:rsidRPr="00D34061">
        <w:rPr>
          <w:rStyle w:val="StyleUnderline"/>
        </w:rPr>
        <w:t xml:space="preserve">. They can also </w:t>
      </w:r>
      <w:r w:rsidRPr="003753DA">
        <w:rPr>
          <w:rStyle w:val="StyleUnderline"/>
          <w:highlight w:val="cyan"/>
        </w:rPr>
        <w:t>sell that data for</w:t>
      </w:r>
      <w:r w:rsidRPr="00D34061">
        <w:rPr>
          <w:rStyle w:val="StyleUnderline"/>
        </w:rPr>
        <w:t xml:space="preserve"> further </w:t>
      </w:r>
      <w:r w:rsidRPr="003753DA">
        <w:rPr>
          <w:rStyle w:val="StyleUnderline"/>
          <w:highlight w:val="cyan"/>
        </w:rPr>
        <w:t>profit</w:t>
      </w:r>
      <w:r w:rsidRPr="00D34061">
        <w:rPr>
          <w:rStyle w:val="StyleUnderline"/>
        </w:rPr>
        <w:t xml:space="preserve"> at the cost of its users’ privacy, as Google and Facebook have done. Amazon already has a robust data collection business in its retail sector, which the company could pair with telecom data to become a truly terrifying micro-targeting data empire.</w:t>
      </w:r>
      <w:r>
        <w:rPr>
          <w:rStyle w:val="StyleUnderline"/>
        </w:rPr>
        <w:t xml:space="preserve"> </w:t>
      </w:r>
      <w:r w:rsidRPr="00D34061">
        <w:rPr>
          <w:rStyle w:val="StyleUnderline"/>
        </w:rPr>
        <w:t>Data collection isn’t a side story in the satellite business. Both companies could combine the traditional forms of data harvesting with satellite surveillance imaging, which is one of the highest-valued sectors in the industry.</w:t>
      </w:r>
      <w:r>
        <w:rPr>
          <w:rStyle w:val="StyleUnderline"/>
        </w:rPr>
        <w:t xml:space="preserve"> </w:t>
      </w:r>
      <w:r w:rsidRPr="001E7ED5">
        <w:rPr>
          <w:sz w:val="8"/>
        </w:rPr>
        <w:t xml:space="preserve">The Commerce Department has offered a helping hand to the satellite surveillance industry by eroding many of the limitations on Earth imaging. In 2020, the department lifted key restrictions on high-resolution images from satellites. Companies applauded the decision, but it set off alarm bells for privacy advocates, who warned that companies could now even track the movement of individuals. </w:t>
      </w:r>
      <w:r w:rsidRPr="003753DA">
        <w:rPr>
          <w:rStyle w:val="Emphasis"/>
          <w:highlight w:val="cyan"/>
        </w:rPr>
        <w:t>Mapping</w:t>
      </w:r>
      <w:r w:rsidRPr="00D34061">
        <w:rPr>
          <w:rStyle w:val="Emphasis"/>
        </w:rPr>
        <w:t xml:space="preserve"> Earth’s activity </w:t>
      </w:r>
      <w:r w:rsidRPr="003753DA">
        <w:rPr>
          <w:rStyle w:val="Emphasis"/>
          <w:highlight w:val="cyan"/>
        </w:rPr>
        <w:t>has</w:t>
      </w:r>
      <w:r w:rsidRPr="00D34061">
        <w:rPr>
          <w:rStyle w:val="Emphasis"/>
        </w:rPr>
        <w:t xml:space="preserve"> certain </w:t>
      </w:r>
      <w:r w:rsidRPr="003753DA">
        <w:rPr>
          <w:rStyle w:val="Emphasis"/>
          <w:highlight w:val="cyan"/>
        </w:rPr>
        <w:t>productive uses if it is tightly regulated</w:t>
      </w:r>
      <w:r w:rsidRPr="001E7ED5">
        <w:rPr>
          <w:sz w:val="8"/>
        </w:rPr>
        <w:t xml:space="preserve">. </w:t>
      </w:r>
      <w:r w:rsidRPr="00D34061">
        <w:rPr>
          <w:rStyle w:val="StyleUnderline"/>
        </w:rPr>
        <w:t xml:space="preserve">Satellite imaging could help farmers check on the </w:t>
      </w:r>
      <w:r w:rsidRPr="003753DA">
        <w:rPr>
          <w:rStyle w:val="StyleUnderline"/>
          <w:highlight w:val="cyan"/>
        </w:rPr>
        <w:t>health of</w:t>
      </w:r>
      <w:r w:rsidRPr="00D34061">
        <w:rPr>
          <w:rStyle w:val="StyleUnderline"/>
        </w:rPr>
        <w:t xml:space="preserve"> their </w:t>
      </w:r>
      <w:r w:rsidRPr="003753DA">
        <w:rPr>
          <w:rStyle w:val="StyleUnderline"/>
          <w:highlight w:val="cyan"/>
        </w:rPr>
        <w:t>crops</w:t>
      </w:r>
      <w:r w:rsidRPr="00D34061">
        <w:rPr>
          <w:rStyle w:val="StyleUnderline"/>
        </w:rPr>
        <w:t xml:space="preserve"> and provide data analytics for </w:t>
      </w:r>
      <w:r w:rsidRPr="003753DA">
        <w:rPr>
          <w:rStyle w:val="StyleUnderline"/>
          <w:highlight w:val="cyan"/>
        </w:rPr>
        <w:t>renewable-energy</w:t>
      </w:r>
      <w:r w:rsidRPr="00D34061">
        <w:rPr>
          <w:rStyle w:val="StyleUnderline"/>
        </w:rPr>
        <w:t xml:space="preserve"> companies to monitor offshore wind farms</w:t>
      </w:r>
      <w:r w:rsidRPr="001E7ED5">
        <w:rPr>
          <w:sz w:val="8"/>
        </w:rPr>
        <w:t xml:space="preserve">. But the technology also has far more nefarious applications. Many Earth-imaging companies say openly on their websites that they can offer data analytics about the operations of a client’s competitors—in other words, spying for hire. Privacy advocates also predict that without legal constraints, Earth-imaging satellites could track individuals at the behest of large corporations, like an all-seeing eye in the sky. While </w:t>
      </w:r>
      <w:proofErr w:type="spellStart"/>
      <w:r w:rsidRPr="001E7ED5">
        <w:rPr>
          <w:sz w:val="8"/>
        </w:rPr>
        <w:t>Starlink</w:t>
      </w:r>
      <w:proofErr w:type="spellEnd"/>
      <w:r w:rsidRPr="001E7ED5">
        <w:rPr>
          <w:sz w:val="8"/>
        </w:rPr>
        <w:t xml:space="preserve"> doesn’t offer Earth imaging, there’s no technological barrier prohibiting it from doing so in the future. The company already exerts indirect control over the industry. In 2021, SpaceX signed a rideshare agreement with Planet Labs, the largest satellite imaging company, to give them access to the Falcon 9 for rocket launches. Once </w:t>
      </w:r>
      <w:proofErr w:type="spellStart"/>
      <w:r w:rsidRPr="001E7ED5">
        <w:rPr>
          <w:sz w:val="8"/>
        </w:rPr>
        <w:t>Starlink’s</w:t>
      </w:r>
      <w:proofErr w:type="spellEnd"/>
      <w:r w:rsidRPr="001E7ED5">
        <w:rPr>
          <w:sz w:val="8"/>
        </w:rPr>
        <w:t xml:space="preserve"> satellite fleets occupy most of Earth’s orbit, as it’s currently on track to accomplish, Earth-imaging companies will have to directly or indirectly deal with SpaceX. </w:t>
      </w:r>
      <w:r w:rsidRPr="00D34061">
        <w:rPr>
          <w:rStyle w:val="StyleUnderline"/>
        </w:rPr>
        <w:t xml:space="preserve">It also is an advantageous position for </w:t>
      </w:r>
      <w:r w:rsidRPr="003753DA">
        <w:rPr>
          <w:rStyle w:val="StyleUnderline"/>
          <w:highlight w:val="cyan"/>
        </w:rPr>
        <w:t>Musk</w:t>
      </w:r>
      <w:r w:rsidRPr="00D34061">
        <w:rPr>
          <w:rStyle w:val="StyleUnderline"/>
        </w:rPr>
        <w:t xml:space="preserve"> to request images from these partners to </w:t>
      </w:r>
      <w:r w:rsidRPr="003753DA">
        <w:rPr>
          <w:rStyle w:val="StyleUnderline"/>
          <w:highlight w:val="cyan"/>
        </w:rPr>
        <w:t xml:space="preserve">spy on </w:t>
      </w:r>
      <w:r w:rsidRPr="00092732">
        <w:rPr>
          <w:rStyle w:val="StyleUnderline"/>
        </w:rPr>
        <w:t xml:space="preserve">his </w:t>
      </w:r>
      <w:r w:rsidRPr="003753DA">
        <w:rPr>
          <w:rStyle w:val="StyleUnderline"/>
          <w:highlight w:val="cyan"/>
        </w:rPr>
        <w:t>competitors in the automobile</w:t>
      </w:r>
      <w:r w:rsidRPr="00D34061">
        <w:rPr>
          <w:rStyle w:val="StyleUnderline"/>
        </w:rPr>
        <w:t xml:space="preserve"> or aerospace </w:t>
      </w:r>
      <w:r w:rsidRPr="003753DA">
        <w:rPr>
          <w:rStyle w:val="StyleUnderline"/>
          <w:highlight w:val="cyan"/>
        </w:rPr>
        <w:t>industries</w:t>
      </w:r>
      <w:r w:rsidRPr="00D34061">
        <w:rPr>
          <w:rStyle w:val="StyleUnderline"/>
        </w:rPr>
        <w:t xml:space="preserve">. It gives one company a huge amount of power over a troubling industry for privacy rights. These companies’ </w:t>
      </w:r>
      <w:r w:rsidRPr="003753DA">
        <w:rPr>
          <w:rStyle w:val="StyleUnderline"/>
          <w:highlight w:val="cyan"/>
        </w:rPr>
        <w:t>massive stores of data</w:t>
      </w:r>
      <w:r w:rsidRPr="00D34061">
        <w:rPr>
          <w:rStyle w:val="StyleUnderline"/>
        </w:rPr>
        <w:t xml:space="preserve"> would also </w:t>
      </w:r>
      <w:r w:rsidRPr="00092732">
        <w:rPr>
          <w:rStyle w:val="StyleUnderline"/>
        </w:rPr>
        <w:t>be</w:t>
      </w:r>
      <w:r w:rsidRPr="00D34061">
        <w:rPr>
          <w:rStyle w:val="StyleUnderline"/>
        </w:rPr>
        <w:t xml:space="preserve"> especially vulnerable as </w:t>
      </w:r>
      <w:r w:rsidRPr="00092732">
        <w:rPr>
          <w:rStyle w:val="StyleUnderline"/>
        </w:rPr>
        <w:t xml:space="preserve">high-priority </w:t>
      </w:r>
      <w:r w:rsidRPr="003753DA">
        <w:rPr>
          <w:rStyle w:val="StyleUnderline"/>
          <w:highlight w:val="cyan"/>
        </w:rPr>
        <w:t>targets for hackers</w:t>
      </w:r>
      <w:r w:rsidRPr="00D34061">
        <w:rPr>
          <w:rStyle w:val="StyleUnderline"/>
        </w:rPr>
        <w:t>.</w:t>
      </w:r>
      <w:r>
        <w:rPr>
          <w:rStyle w:val="StyleUnderline"/>
        </w:rPr>
        <w:t xml:space="preserve"> </w:t>
      </w:r>
      <w:r w:rsidRPr="00D34061">
        <w:rPr>
          <w:rStyle w:val="StyleUnderline"/>
        </w:rPr>
        <w:t xml:space="preserve">SpaceX’s dominance threatens to exacerbate other hazards as well. By flying at such low levels in the Earth’s orbit, </w:t>
      </w:r>
      <w:proofErr w:type="spellStart"/>
      <w:r w:rsidRPr="003753DA">
        <w:rPr>
          <w:rStyle w:val="StyleUnderline"/>
          <w:highlight w:val="cyan"/>
        </w:rPr>
        <w:t>Starlink</w:t>
      </w:r>
      <w:proofErr w:type="spellEnd"/>
      <w:r w:rsidRPr="003753DA">
        <w:rPr>
          <w:rStyle w:val="StyleUnderline"/>
          <w:highlight w:val="cyan"/>
        </w:rPr>
        <w:t xml:space="preserve"> is creating light pollution that</w:t>
      </w:r>
      <w:r w:rsidRPr="00D34061">
        <w:rPr>
          <w:rStyle w:val="StyleUnderline"/>
        </w:rPr>
        <w:t xml:space="preserve"> </w:t>
      </w:r>
      <w:r w:rsidRPr="003753DA">
        <w:rPr>
          <w:rStyle w:val="StyleUnderline"/>
          <w:highlight w:val="cyan"/>
        </w:rPr>
        <w:t>interferes with</w:t>
      </w:r>
      <w:r w:rsidRPr="00D34061">
        <w:rPr>
          <w:rStyle w:val="StyleUnderline"/>
        </w:rPr>
        <w:t xml:space="preserve"> astronomers’ </w:t>
      </w:r>
      <w:r w:rsidRPr="003753DA">
        <w:rPr>
          <w:rStyle w:val="StyleUnderline"/>
          <w:highlight w:val="cyan"/>
        </w:rPr>
        <w:t>ability to study space</w:t>
      </w:r>
      <w:r w:rsidRPr="001E7ED5">
        <w:rPr>
          <w:sz w:val="8"/>
        </w:rPr>
        <w:t xml:space="preserve">. SpaceX has tried applying a black coating to minimize the rays of light refracted off its satellites, but astronomers don’t think it will have much effect. Light pollution from satellites also interferes with the simple pleasure of enjoying a clear night sky. And, of course, </w:t>
      </w:r>
      <w:r w:rsidRPr="003753DA">
        <w:rPr>
          <w:rStyle w:val="StyleUnderline"/>
          <w:highlight w:val="cyan"/>
        </w:rPr>
        <w:t xml:space="preserve">SpaceX and Amazon’s massive satellite fleets will escalate the space junk crisis. </w:t>
      </w:r>
      <w:r w:rsidRPr="001E7ED5">
        <w:rPr>
          <w:sz w:val="8"/>
        </w:rPr>
        <w:t xml:space="preserve">Donald Kessler, a former NASA astrophysicist, warns that continually putting more and more satellites into low Earth orbit means that even a minor piece of debris from a collision or malfunction would create an effect like a giant sheet of glass shattering in the sky and trap Earth under an impenetrable dome of space debris. </w:t>
      </w:r>
      <w:r w:rsidRPr="003753DA">
        <w:rPr>
          <w:rStyle w:val="Emphasis"/>
          <w:highlight w:val="cyan"/>
        </w:rPr>
        <w:t>We would have to wait</w:t>
      </w:r>
      <w:r w:rsidRPr="00EA6F1B">
        <w:rPr>
          <w:rStyle w:val="Emphasis"/>
        </w:rPr>
        <w:t xml:space="preserve"> years, maybe even </w:t>
      </w:r>
      <w:r w:rsidRPr="003753DA">
        <w:rPr>
          <w:rStyle w:val="Emphasis"/>
          <w:highlight w:val="cyan"/>
        </w:rPr>
        <w:t>decades</w:t>
      </w:r>
      <w:r w:rsidRPr="00EA6F1B">
        <w:rPr>
          <w:rStyle w:val="Emphasis"/>
        </w:rPr>
        <w:t xml:space="preserve">, before enough debris burned up in the atmosphere that we could </w:t>
      </w:r>
      <w:r w:rsidRPr="003753DA">
        <w:rPr>
          <w:rStyle w:val="Emphasis"/>
          <w:highlight w:val="cyan"/>
        </w:rPr>
        <w:t>access space again</w:t>
      </w:r>
      <w:r w:rsidRPr="00EA6F1B">
        <w:rPr>
          <w:rStyle w:val="Emphasis"/>
        </w:rPr>
        <w:t>.</w:t>
      </w:r>
      <w:r>
        <w:rPr>
          <w:rStyle w:val="Emphasis"/>
        </w:rPr>
        <w:t xml:space="preserve"> </w:t>
      </w:r>
      <w:r w:rsidRPr="001E7ED5">
        <w:rPr>
          <w:sz w:val="8"/>
        </w:rPr>
        <w:t xml:space="preserve">These dystopian scenarios aren’t merely speculative fears. Just two satellite incidents—one collision involving an inactive Russian satellite in 2009 and another precipitated by a Chinese anti-satellite missile test in 2007—have produced a substantial amount of the debris currently in orbit and likely to remain there for decades. While the Department of Defense’s global surveillance network has tracked 30,000 pieces of junk in the atmosphere, </w:t>
      </w:r>
      <w:r w:rsidRPr="00EA6F1B">
        <w:rPr>
          <w:rStyle w:val="StyleUnderline"/>
        </w:rPr>
        <w:t>debris specialists estimate that the number is far greater</w:t>
      </w:r>
      <w:r w:rsidRPr="001E7ED5">
        <w:rPr>
          <w:sz w:val="8"/>
        </w:rPr>
        <w:t>. This uncertainty makes it more difficult to accurately predict the risk of debris and avoid collisions. Even outside of these worst-case scenarios, space debris could cause serious problems. It could knock out key parts of the communications infrastructure, as well as other intelligence satellites owned by the U.S. government. “</w:t>
      </w:r>
      <w:r w:rsidRPr="00EA6F1B">
        <w:rPr>
          <w:rStyle w:val="StyleUnderline"/>
        </w:rPr>
        <w:t>We need to secure the space orbit channels so that we avoid major disasters to our communications systems</w:t>
      </w:r>
      <w:r w:rsidRPr="001E7ED5">
        <w:rPr>
          <w:sz w:val="8"/>
        </w:rPr>
        <w:t>,” Mariel Borowitz, a professor at Georgia Tech who specializes in space policy and national security, told me.</w:t>
      </w:r>
      <w:r w:rsidRPr="001E7ED5">
        <w:rPr>
          <w:rFonts w:ascii="Times New Roman" w:hAnsi="Times New Roman"/>
          <w:i/>
          <w:iCs/>
          <w:sz w:val="8"/>
          <w:szCs w:val="29"/>
        </w:rPr>
        <w:t xml:space="preserve"> </w:t>
      </w:r>
      <w:r w:rsidRPr="001E7ED5">
        <w:rPr>
          <w:sz w:val="8"/>
        </w:rPr>
        <w:t>Collisions between different countries’ satellites could also spark international conflicts. Because LEO satellites fly at such high speeds, their movement can be imprecise and may cross into other band spectrums or across national borders</w:t>
      </w:r>
      <w:r w:rsidRPr="00EA6F1B">
        <w:rPr>
          <w:rStyle w:val="Emphasis"/>
        </w:rPr>
        <w:t xml:space="preserve">. Since international agreements have only set vague guidelines for </w:t>
      </w:r>
      <w:r w:rsidRPr="003753DA">
        <w:rPr>
          <w:rStyle w:val="Emphasis"/>
          <w:highlight w:val="cyan"/>
        </w:rPr>
        <w:t>collisions</w:t>
      </w:r>
      <w:r w:rsidRPr="00EA6F1B">
        <w:rPr>
          <w:rStyle w:val="Emphasis"/>
        </w:rPr>
        <w:t xml:space="preserve">, </w:t>
      </w:r>
      <w:r w:rsidRPr="007E38EA">
        <w:rPr>
          <w:rStyle w:val="Emphasis"/>
        </w:rPr>
        <w:t>commercial</w:t>
      </w:r>
      <w:r w:rsidRPr="00EA6F1B">
        <w:rPr>
          <w:rStyle w:val="Emphasis"/>
        </w:rPr>
        <w:t xml:space="preserve"> satellite accidents </w:t>
      </w:r>
      <w:r w:rsidRPr="003753DA">
        <w:rPr>
          <w:rStyle w:val="Emphasis"/>
          <w:highlight w:val="cyan"/>
        </w:rPr>
        <w:t>could become a pretext for</w:t>
      </w:r>
      <w:r w:rsidRPr="00EA6F1B">
        <w:rPr>
          <w:rStyle w:val="Emphasis"/>
        </w:rPr>
        <w:t xml:space="preserve"> </w:t>
      </w:r>
      <w:r w:rsidRPr="003753DA">
        <w:rPr>
          <w:rStyle w:val="Emphasis"/>
          <w:highlight w:val="cyan"/>
        </w:rPr>
        <w:t>disputes</w:t>
      </w:r>
      <w:r w:rsidRPr="00EA6F1B">
        <w:rPr>
          <w:rStyle w:val="Emphasis"/>
        </w:rPr>
        <w:t xml:space="preserve"> </w:t>
      </w:r>
      <w:r w:rsidRPr="002F5065">
        <w:rPr>
          <w:rStyle w:val="Emphasis"/>
        </w:rPr>
        <w:t>between superpowers</w:t>
      </w:r>
      <w:r w:rsidRPr="002F5065">
        <w:rPr>
          <w:sz w:val="8"/>
        </w:rPr>
        <w:t>. In one scenario</w:t>
      </w:r>
      <w:r w:rsidRPr="002F5065">
        <w:rPr>
          <w:rStyle w:val="Emphasis"/>
        </w:rPr>
        <w:t xml:space="preserve">, Musk has warned about China shooting down his satellites for flying over parts of the country where they don’t have licensing. The Chinese Communist Party has put a premium on maintaining a closed internet, known as the “Great Firewall,” and might blame the U.S. if </w:t>
      </w:r>
      <w:proofErr w:type="spellStart"/>
      <w:r w:rsidRPr="002F5065">
        <w:rPr>
          <w:rStyle w:val="Emphasis"/>
        </w:rPr>
        <w:t>Starlink</w:t>
      </w:r>
      <w:proofErr w:type="spellEnd"/>
      <w:r w:rsidRPr="002F5065">
        <w:rPr>
          <w:rStyle w:val="Emphasis"/>
        </w:rPr>
        <w:t xml:space="preserve"> crossed over into </w:t>
      </w:r>
      <w:r w:rsidRPr="002F5065">
        <w:rPr>
          <w:rStyle w:val="Emphasis"/>
        </w:rPr>
        <w:lastRenderedPageBreak/>
        <w:t>their network.</w:t>
      </w:r>
      <w:r w:rsidRPr="002F5065">
        <w:rPr>
          <w:sz w:val="8"/>
        </w:rPr>
        <w:t xml:space="preserve"> For similar reasons, </w:t>
      </w:r>
      <w:r w:rsidRPr="002F5065">
        <w:rPr>
          <w:rStyle w:val="Emphasis"/>
        </w:rPr>
        <w:t xml:space="preserve">Russia has also threatened to fine any citizen who signs up with </w:t>
      </w:r>
      <w:proofErr w:type="spellStart"/>
      <w:r w:rsidRPr="002F5065">
        <w:rPr>
          <w:rStyle w:val="Emphasis"/>
        </w:rPr>
        <w:t>Starlink</w:t>
      </w:r>
      <w:proofErr w:type="spellEnd"/>
      <w:r w:rsidRPr="002F5065">
        <w:rPr>
          <w:sz w:val="8"/>
        </w:rPr>
        <w:t xml:space="preserve">. </w:t>
      </w:r>
      <w:r w:rsidRPr="002F5065">
        <w:rPr>
          <w:rStyle w:val="StyleUnderline"/>
        </w:rPr>
        <w:t xml:space="preserve">Musk has already strained our relationship with allies by clashing with European regulators over </w:t>
      </w:r>
      <w:proofErr w:type="spellStart"/>
      <w:r w:rsidRPr="002F5065">
        <w:rPr>
          <w:rStyle w:val="StyleUnderline"/>
        </w:rPr>
        <w:t>Starlink’s</w:t>
      </w:r>
      <w:proofErr w:type="spellEnd"/>
      <w:r w:rsidRPr="002F5065">
        <w:rPr>
          <w:rStyle w:val="StyleUnderline"/>
        </w:rPr>
        <w:t xml:space="preserve"> constellation</w:t>
      </w:r>
      <w:r w:rsidRPr="002F5065">
        <w:rPr>
          <w:sz w:val="8"/>
        </w:rPr>
        <w:t xml:space="preserve">. In 2019, the European Space Agency contacted </w:t>
      </w:r>
      <w:proofErr w:type="spellStart"/>
      <w:r w:rsidRPr="002F5065">
        <w:rPr>
          <w:sz w:val="8"/>
        </w:rPr>
        <w:t>Starlink</w:t>
      </w:r>
      <w:proofErr w:type="spellEnd"/>
      <w:r w:rsidRPr="002F5065">
        <w:rPr>
          <w:sz w:val="8"/>
        </w:rPr>
        <w:t xml:space="preserve"> about an urgent potential collision they detected with one of the company’s satellites. SpaceX never responded to the request, which forced the ESA to go into damage control and maneuver its satellites out of harm’s way. Since the incident, Europe has tried to counter </w:t>
      </w:r>
      <w:proofErr w:type="spellStart"/>
      <w:r w:rsidRPr="002F5065">
        <w:rPr>
          <w:sz w:val="8"/>
        </w:rPr>
        <w:t>Starlink’s</w:t>
      </w:r>
      <w:proofErr w:type="spellEnd"/>
      <w:r w:rsidRPr="002F5065">
        <w:rPr>
          <w:sz w:val="8"/>
        </w:rPr>
        <w:t xml:space="preserve"> influence in the region and invest heavily in their own satellite constellations. Fortunately, </w:t>
      </w:r>
      <w:r w:rsidRPr="002F5065">
        <w:rPr>
          <w:rStyle w:val="Emphasis"/>
        </w:rPr>
        <w:t>it’s not too late</w:t>
      </w:r>
      <w:r w:rsidRPr="002F5065">
        <w:rPr>
          <w:sz w:val="8"/>
        </w:rPr>
        <w:t xml:space="preserve"> to take advantage of the promise of new satellite communications technology while also avoiding or minimizing the myriad environmental and societal threats it poses. That, of course, means </w:t>
      </w:r>
      <w:r w:rsidRPr="002F5065">
        <w:rPr>
          <w:rStyle w:val="Emphasis"/>
        </w:rPr>
        <w:t>more diligent technical oversight from regulatory bodies to ensure that satellites are built and operated with the highest safety standards. But it also means using public policy to structure commercial competition in space so it is both fair and efficient.</w:t>
      </w:r>
      <w:r w:rsidRPr="002F5065">
        <w:rPr>
          <w:sz w:val="8"/>
        </w:rPr>
        <w:t xml:space="preserve"> In many ways, we have been here before. When new communications technologies emerged in the past, the U.S. government responded with legislation and regulatory frameworks for allocating key assets and managing competition. The evolution of law and regulation governing radio technology in particular has echoes of the current dilemma with satellite technology. </w:t>
      </w:r>
      <w:r w:rsidRPr="002F5065">
        <w:rPr>
          <w:rStyle w:val="StyleUnderline"/>
        </w:rPr>
        <w:t>In the 1920s, applications for new radio licenses came in at such a pace that the Commerce Department started approving licenses to almost anyone who applied. Since there was only a limited amount of radio spectrum, this created massive problems with radio interference. Congress responded with the Radio Act in 1927, which set more stringent criteria for reviewing licensing applications. Rather than give them out on a first come, first served basis, much less sell them to the highest bidder, station licenses went to applicants who could best demonstrate their ability to serve the public as stewards of a radio spectrum commonweal</w:t>
      </w:r>
      <w:r w:rsidRPr="002F5065">
        <w:rPr>
          <w:rStyle w:val="Emphasis"/>
        </w:rPr>
        <w:t>. Later legislation further managed competition by putting breaks on any tendency toward monopoly</w:t>
      </w:r>
      <w:r w:rsidRPr="002F5065">
        <w:rPr>
          <w:sz w:val="8"/>
        </w:rPr>
        <w:t xml:space="preserve">. Until many of these strictures were repealed in the 1980s and ’90s, this meant limiting the number of stations any one person or corporation could control, prohibiting station owners from vertically integrating into ownership of other forms of media, and even requiring that radio stations devote a share of their airwaves to balanced, public interest programming. Today, we need a new satellite communications bill that is of similar scale and scope and that takes on new issues as well. One example would be to ban satellite telecom companies from selling their customers’ data. Congress should also block satellite companies that offer telecom services from engaging in Earth imaging, and vice versa. As with the original Ma Bell telephone system, we should ensure that satellite owners don’t abuse their control of essential information technology by going into other lines of business that use such infrastructure, such as media or advertising companies or online retail. </w:t>
      </w:r>
      <w:r w:rsidRPr="002F5065">
        <w:rPr>
          <w:rStyle w:val="Emphasis"/>
        </w:rPr>
        <w:t>Because space is a global commons, solutions to our current satellite crisis will also require international collaboration and agreements</w:t>
      </w:r>
      <w:r w:rsidRPr="002F5065">
        <w:rPr>
          <w:sz w:val="8"/>
        </w:rPr>
        <w:t xml:space="preserve">. Moriba Jah, for example, is calling for governments to quantify how much space debris exists in orbit so they can track it and avoid collisions. His team at UT Austin’s Oden Institute has built an open-access database to pool information from national space programs across the world to provide an accurate estimate of space debris and its location. Jah also advocates setting up an international space traffic system with patrol officers to manage overcrowding. New space technologies could immensely benefit humanity, but </w:t>
      </w:r>
      <w:r w:rsidRPr="002F5065">
        <w:rPr>
          <w:rStyle w:val="StyleUnderline"/>
        </w:rPr>
        <w:t>to realize the benefits we can’t hand over this valuable resource to the domineering control of Elon Musk and Jeff Bezos. Instead, the government needs to establish rigorous oversight and enforce fair and efficient terms of competition so space junk and monopolization don’t ruin the final frontier forever.</w:t>
      </w:r>
    </w:p>
    <w:p w14:paraId="3041A073" w14:textId="77777777" w:rsidR="009F04AF" w:rsidRDefault="009F04AF" w:rsidP="009F04AF"/>
    <w:p w14:paraId="60B53338" w14:textId="77777777" w:rsidR="009F04AF" w:rsidRPr="007D0777" w:rsidRDefault="009F04AF" w:rsidP="009F04AF">
      <w:pPr>
        <w:pStyle w:val="Heading3"/>
      </w:pPr>
      <w:r>
        <w:lastRenderedPageBreak/>
        <w:t>1AC – Cosmic Colonialism</w:t>
      </w:r>
    </w:p>
    <w:p w14:paraId="227AC436" w14:textId="77777777" w:rsidR="009F04AF" w:rsidRDefault="009F04AF" w:rsidP="009F04AF">
      <w:pPr>
        <w:pStyle w:val="Heading4"/>
      </w:pPr>
      <w:r>
        <w:t>Advantage 2 is Cosmic Colonialism.</w:t>
      </w:r>
    </w:p>
    <w:p w14:paraId="5AC60F6D" w14:textId="77777777" w:rsidR="009F04AF" w:rsidRDefault="009F04AF" w:rsidP="009F04AF"/>
    <w:p w14:paraId="7B4AB132" w14:textId="77777777" w:rsidR="009F04AF" w:rsidRDefault="009F04AF" w:rsidP="009F04AF">
      <w:pPr>
        <w:pStyle w:val="Heading4"/>
      </w:pPr>
      <w:r>
        <w:t xml:space="preserve">Private appropriation of outer space expands corporate colonialism. </w:t>
      </w:r>
    </w:p>
    <w:p w14:paraId="7B7CBAE1" w14:textId="77777777" w:rsidR="009F04AF" w:rsidRDefault="009F04AF" w:rsidP="009F04AF">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7B1A4358" w14:textId="77777777" w:rsidR="009F04AF" w:rsidRPr="00BE352B" w:rsidRDefault="009F04AF" w:rsidP="009F04AF">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3753DA">
        <w:rPr>
          <w:rStyle w:val="Emphasis"/>
          <w:highlight w:val="cyan"/>
        </w:rPr>
        <w:t xml:space="preserve">outer space was turned </w:t>
      </w:r>
      <w:r w:rsidRPr="00257C65">
        <w:rPr>
          <w:rStyle w:val="Emphasis"/>
        </w:rPr>
        <w:t xml:space="preserve">into a </w:t>
      </w:r>
      <w:r w:rsidRPr="003753DA">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39967FAE" w14:textId="77777777" w:rsidR="009F04AF" w:rsidRPr="00BE352B" w:rsidRDefault="009F04AF" w:rsidP="009F04AF">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DAD01AA" w14:textId="77777777" w:rsidR="009F04AF" w:rsidRPr="00BE352B" w:rsidRDefault="009F04AF" w:rsidP="009F04AF">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r w:rsidRPr="00BE352B">
        <w:rPr>
          <w:sz w:val="16"/>
        </w:rPr>
        <w:t xml:space="preserve">. Following this logic, </w:t>
      </w:r>
      <w:r w:rsidRPr="003753DA">
        <w:rPr>
          <w:rStyle w:val="StyleUnderline"/>
          <w:highlight w:val="cyan"/>
        </w:rPr>
        <w:t xml:space="preserve">the question for </w:t>
      </w:r>
      <w:r w:rsidRPr="00257C65">
        <w:rPr>
          <w:rStyle w:val="StyleUnderline"/>
        </w:rPr>
        <w:t xml:space="preserve">the entrepreneurs of </w:t>
      </w:r>
      <w:proofErr w:type="spellStart"/>
      <w:r w:rsidRPr="003753DA">
        <w:rPr>
          <w:rStyle w:val="StyleUnderline"/>
          <w:highlight w:val="cyan"/>
        </w:rPr>
        <w:t>NewSpace</w:t>
      </w:r>
      <w:proofErr w:type="spellEnd"/>
      <w:r w:rsidRPr="003753DA">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5125AD39" w14:textId="77777777" w:rsidR="009F04AF" w:rsidRPr="00BE352B" w:rsidRDefault="009F04AF" w:rsidP="009F04AF">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 xml:space="preserve">shooting for the moon with a new private </w:t>
      </w:r>
      <w:r w:rsidRPr="004E7F1B">
        <w:rPr>
          <w:rStyle w:val="StyleUnderline"/>
        </w:rPr>
        <w:lastRenderedPageBreak/>
        <w:t>venture aimed at scouring the lunar surface for precious metals and rare metallic elements</w:t>
      </w:r>
      <w:r w:rsidRPr="00BE352B">
        <w:rPr>
          <w:sz w:val="16"/>
        </w:rPr>
        <w:t xml:space="preserve">' (Hennigan, 2011). 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w:t>
      </w:r>
      <w:proofErr w:type="spellStart"/>
      <w:r w:rsidRPr="00BE352B">
        <w:rPr>
          <w:sz w:val="16"/>
        </w:rPr>
        <w:t>Ioannou</w:t>
      </w:r>
      <w:proofErr w:type="spellEnd"/>
      <w:r w:rsidRPr="00BE352B">
        <w:rPr>
          <w:sz w:val="16"/>
        </w:rPr>
        <w:t xml:space="preserve">, 2017). The ordering is telling: first profits, then humanity. These were the hollow, insubstantial promises of a venture-capitalized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 But the belief in </w:t>
      </w:r>
      <w:proofErr w:type="spellStart"/>
      <w:r w:rsidRPr="00BE352B">
        <w:rPr>
          <w:sz w:val="16"/>
        </w:rPr>
        <w:t>NewSpace</w:t>
      </w:r>
      <w:proofErr w:type="spellEnd"/>
      <w:r w:rsidRPr="00BE352B">
        <w:rPr>
          <w:sz w:val="16"/>
        </w:rPr>
        <w:t xml:space="preserve"> is real enough. 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 Using Silicon Valley’s money and innovative confidence, it will soon bring mass space products to the market' (2016, p. 7). </w:t>
      </w:r>
    </w:p>
    <w:p w14:paraId="2D735513" w14:textId="77777777" w:rsidR="009F04AF" w:rsidRPr="00BE352B" w:rsidRDefault="009F04AF" w:rsidP="009F04AF">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r w:rsidRPr="00BE352B">
        <w:rPr>
          <w:sz w:val="16"/>
        </w:rPr>
        <w:t xml:space="preserve">. To </w:t>
      </w:r>
      <w:r w:rsidRPr="004E7F1B">
        <w:rPr>
          <w:rStyle w:val="StyleUnderline"/>
        </w:rPr>
        <w:t xml:space="preserve">fulfill the </w:t>
      </w:r>
      <w:r w:rsidRPr="003753DA">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3753DA">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3753DA">
        <w:rPr>
          <w:rStyle w:val="StyleUnderline"/>
          <w:highlight w:val="cyan"/>
        </w:rPr>
        <w:t>camouflaging</w:t>
      </w:r>
      <w:r w:rsidRPr="004E7F1B">
        <w:rPr>
          <w:rStyle w:val="StyleUnderline"/>
        </w:rPr>
        <w:t xml:space="preserve"> the </w:t>
      </w:r>
      <w:r w:rsidRPr="003753DA">
        <w:rPr>
          <w:rStyle w:val="StyleUnderline"/>
          <w:highlight w:val="cyan"/>
        </w:rPr>
        <w:t>conquest of space</w:t>
      </w:r>
      <w:r w:rsidRPr="004E7F1B">
        <w:rPr>
          <w:rStyle w:val="StyleUnderline"/>
        </w:rPr>
        <w:t xml:space="preserve"> by capitalism </w:t>
      </w:r>
      <w:r w:rsidRPr="003753DA">
        <w:rPr>
          <w:rStyle w:val="StyleUnderline"/>
          <w:highlight w:val="cyan"/>
        </w:rPr>
        <w:t>with a dream of humanity</w:t>
      </w:r>
      <w:r w:rsidRPr="004E7F1B">
        <w:rPr>
          <w:rStyle w:val="StyleUnderline"/>
        </w:rPr>
        <w:t xml:space="preserve"> boldly venturing forth </w:t>
      </w:r>
      <w:r w:rsidRPr="003753DA">
        <w:rPr>
          <w:rStyle w:val="StyleUnderline"/>
          <w:highlight w:val="cyan"/>
        </w:rPr>
        <w:t>into the dark unknown</w:t>
      </w:r>
      <w:r w:rsidRPr="00BE352B">
        <w:rPr>
          <w:sz w:val="16"/>
        </w:rPr>
        <w:t xml:space="preserve">, </w:t>
      </w:r>
      <w:r w:rsidRPr="004E7F1B">
        <w:rPr>
          <w:rStyle w:val="StyleUnderline"/>
        </w:rPr>
        <w:t xml:space="preserve">thereby also </w:t>
      </w:r>
      <w:r w:rsidRPr="003753DA">
        <w:rPr>
          <w:rStyle w:val="StyleUnderline"/>
          <w:highlight w:val="cyan"/>
        </w:rPr>
        <w:t>providing</w:t>
      </w:r>
      <w:r w:rsidRPr="004E7F1B">
        <w:rPr>
          <w:rStyle w:val="StyleUnderline"/>
        </w:rPr>
        <w:t xml:space="preserve"> the </w:t>
      </w:r>
      <w:r w:rsidRPr="003753DA">
        <w:rPr>
          <w:rStyle w:val="StyleUnderline"/>
          <w:highlight w:val="cyan"/>
        </w:rPr>
        <w:t>legitimacy</w:t>
      </w:r>
      <w:r w:rsidRPr="004E7F1B">
        <w:rPr>
          <w:rStyle w:val="StyleUnderline"/>
        </w:rPr>
        <w:t xml:space="preserve"> and enthusiasm needed </w:t>
      </w:r>
      <w:r w:rsidRPr="003753DA">
        <w:rPr>
          <w:rStyle w:val="StyleUnderline"/>
          <w:highlight w:val="cyan"/>
        </w:rPr>
        <w:t>to support</w:t>
      </w:r>
      <w:r w:rsidRPr="004E7F1B">
        <w:rPr>
          <w:rStyle w:val="StyleUnderline"/>
        </w:rPr>
        <w:t xml:space="preserve"> bolster the legitimacy of </w:t>
      </w:r>
      <w:proofErr w:type="spellStart"/>
      <w:r w:rsidRPr="003753DA">
        <w:rPr>
          <w:rStyle w:val="StyleUnderline"/>
          <w:highlight w:val="cyan"/>
        </w:rPr>
        <w:t>NewSpace</w:t>
      </w:r>
      <w:proofErr w:type="spellEnd"/>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3C938CEC" w14:textId="77777777" w:rsidR="009F04AF" w:rsidRPr="00BE352B" w:rsidRDefault="009F04AF" w:rsidP="009F04AF">
      <w:pPr>
        <w:rPr>
          <w:sz w:val="16"/>
        </w:rPr>
      </w:pPr>
      <w:r w:rsidRPr="00BE352B">
        <w:rPr>
          <w:sz w:val="16"/>
        </w:rPr>
        <w:t xml:space="preserve">Crucially, however, and despite this spectacle, SpaceX’s technology might not necessarily be more sophisticated than its competitors or predecessors. 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03921D78" w14:textId="77777777" w:rsidR="009F04AF" w:rsidRPr="00BE352B" w:rsidRDefault="009F04AF" w:rsidP="009F04AF">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3753DA">
        <w:rPr>
          <w:rStyle w:val="Emphasis"/>
          <w:highlight w:val="cyan"/>
        </w:rPr>
        <w:t>charismatic accumulation</w:t>
      </w:r>
      <w:r w:rsidRPr="003753DA">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3753DA">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3753DA">
        <w:rPr>
          <w:rStyle w:val="StyleUnderline"/>
          <w:highlight w:val="cyan"/>
        </w:rPr>
        <w:t>mythologizing self</w:t>
      </w:r>
      <w:r w:rsidRPr="003753DA">
        <w:rPr>
          <w:sz w:val="16"/>
          <w:highlight w:val="cyan"/>
        </w:rPr>
        <w:t>-</w:t>
      </w:r>
      <w:r w:rsidRPr="003753DA">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3753DA">
        <w:rPr>
          <w:rStyle w:val="Emphasis"/>
          <w:highlight w:val="cyan"/>
        </w:rPr>
        <w:t xml:space="preserve">gains a special potency in the grandiose designs of </w:t>
      </w:r>
      <w:proofErr w:type="spellStart"/>
      <w:r w:rsidRPr="003753DA">
        <w:rPr>
          <w:rStyle w:val="Emphasis"/>
          <w:highlight w:val="cyan"/>
        </w:rPr>
        <w:t>NewSpace’s</w:t>
      </w:r>
      <w:proofErr w:type="spellEnd"/>
      <w:r w:rsidRPr="003753DA">
        <w:rPr>
          <w:rStyle w:val="Emphasis"/>
          <w:highlight w:val="cyan"/>
        </w:rPr>
        <w:t xml:space="preserve">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7812F02" w14:textId="77777777" w:rsidR="009F04AF" w:rsidRPr="00BE352B" w:rsidRDefault="009F04AF" w:rsidP="009F04AF">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xml:space="preserve">,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1F50BDC" w14:textId="77777777" w:rsidR="009F04AF" w:rsidRPr="00BE352B" w:rsidRDefault="009F04AF" w:rsidP="009F04AF">
      <w:pPr>
        <w:rPr>
          <w:sz w:val="16"/>
        </w:rPr>
      </w:pPr>
      <w:r w:rsidRPr="00BE352B">
        <w:rPr>
          <w:sz w:val="16"/>
        </w:rPr>
        <w:lastRenderedPageBreak/>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mobilizes humanism to 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3753DA">
        <w:rPr>
          <w:rStyle w:val="Emphasis"/>
          <w:highlight w:val="cyan"/>
        </w:rPr>
        <w:t>representations are increasingly</w:t>
      </w:r>
      <w:r w:rsidRPr="004E7F1B">
        <w:rPr>
          <w:rStyle w:val="Emphasis"/>
        </w:rPr>
        <w:t xml:space="preserve"> being </w:t>
      </w:r>
      <w:r w:rsidRPr="003753DA">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w:t>
      </w:r>
      <w:proofErr w:type="spellStart"/>
      <w:r w:rsidRPr="00BE352B">
        <w:rPr>
          <w:sz w:val="16"/>
        </w:rPr>
        <w:t>capitalistkind</w:t>
      </w:r>
      <w:proofErr w:type="spellEnd"/>
      <w:r w:rsidRPr="00BE352B">
        <w:rPr>
          <w:sz w:val="16"/>
        </w:rPr>
        <w:t xml:space="preserve">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0D4D03D" w14:textId="77777777" w:rsidR="009F04AF" w:rsidRPr="00BE352B" w:rsidRDefault="009F04AF" w:rsidP="009F04AF">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 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3F457B6B" w14:textId="77777777" w:rsidR="009F04AF" w:rsidRDefault="009F04AF" w:rsidP="009F04AF">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xml:space="preserve">, that makes its way into space. The term </w:t>
      </w:r>
      <w:proofErr w:type="spellStart"/>
      <w:r w:rsidRPr="00BE352B">
        <w:rPr>
          <w:sz w:val="16"/>
        </w:rPr>
        <w:t>Gattungswesen</w:t>
      </w:r>
      <w:proofErr w:type="spellEnd"/>
      <w:r w:rsidRPr="00BE352B">
        <w:rPr>
          <w:sz w:val="16"/>
        </w:rPr>
        <w:t xml:space="preserve">,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3753DA">
        <w:rPr>
          <w:rStyle w:val="StyleUnderline"/>
          <w:highlight w:val="cyan"/>
        </w:rPr>
        <w:t>not</w:t>
      </w:r>
      <w:r w:rsidRPr="00F2020E">
        <w:rPr>
          <w:rStyle w:val="StyleUnderline"/>
        </w:rPr>
        <w:t xml:space="preserve"> </w:t>
      </w:r>
      <w:r w:rsidRPr="003753DA">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3753DA">
        <w:rPr>
          <w:rStyle w:val="StyleUnderline"/>
          <w:highlight w:val="cyan"/>
        </w:rPr>
        <w:t>but</w:t>
      </w:r>
      <w:r w:rsidRPr="00154C76">
        <w:rPr>
          <w:rStyle w:val="StyleUnderline"/>
        </w:rPr>
        <w:t xml:space="preserve"> a specific set of </w:t>
      </w:r>
      <w:r w:rsidRPr="003753DA">
        <w:rPr>
          <w:rStyle w:val="StyleUnderline"/>
          <w:highlight w:val="cyan"/>
        </w:rPr>
        <w:t>capitalist entrepreneurs</w:t>
      </w:r>
      <w:r w:rsidRPr="003753DA">
        <w:rPr>
          <w:sz w:val="16"/>
          <w:highlight w:val="cyan"/>
        </w:rPr>
        <w:t xml:space="preserve">, </w:t>
      </w:r>
      <w:r w:rsidRPr="003753DA">
        <w:rPr>
          <w:rStyle w:val="StyleUnderline"/>
          <w:highlight w:val="cyan"/>
        </w:rPr>
        <w:t xml:space="preserve">carrying a </w:t>
      </w:r>
      <w:r w:rsidRPr="00F2020E">
        <w:rPr>
          <w:rStyle w:val="StyleUnderline"/>
        </w:rPr>
        <w:t xml:space="preserve">particular </w:t>
      </w:r>
      <w:r w:rsidRPr="003753DA">
        <w:rPr>
          <w:rStyle w:val="StyleUnderline"/>
          <w:highlight w:val="cyan"/>
        </w:rPr>
        <w:t>ideological payload</w:t>
      </w:r>
      <w:r w:rsidRPr="003753DA">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679C87BE" w14:textId="77777777" w:rsidR="009F04AF" w:rsidRDefault="009F04AF" w:rsidP="009F04AF">
      <w:pPr>
        <w:pStyle w:val="Heading4"/>
      </w:pPr>
      <w:proofErr w:type="spellStart"/>
      <w:r>
        <w:t>NewSpace</w:t>
      </w:r>
      <w:proofErr w:type="spellEnd"/>
      <w:r>
        <w:t xml:space="preserve"> actors engage in </w:t>
      </w:r>
      <w:r>
        <w:rPr>
          <w:u w:val="single"/>
        </w:rPr>
        <w:t>historical revisionism</w:t>
      </w:r>
      <w:r>
        <w:t xml:space="preserve"> that moralistically justifies </w:t>
      </w:r>
      <w:r w:rsidRPr="00CD3DDC">
        <w:rPr>
          <w:u w:val="single"/>
        </w:rPr>
        <w:t>endless accumulation</w:t>
      </w:r>
      <w:r>
        <w:t xml:space="preserve"> by displacing </w:t>
      </w:r>
      <w:r>
        <w:rPr>
          <w:u w:val="single"/>
        </w:rPr>
        <w:t>neoliberal guilt</w:t>
      </w:r>
      <w:r>
        <w:t>.</w:t>
      </w:r>
    </w:p>
    <w:p w14:paraId="7B1075FC" w14:textId="77777777" w:rsidR="009F04AF" w:rsidRPr="008A079B" w:rsidRDefault="009F04AF" w:rsidP="009F04AF">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w:t>
      </w:r>
    </w:p>
    <w:p w14:paraId="418B4F50" w14:textId="77777777" w:rsidR="009F04AF" w:rsidRPr="00573E3A" w:rsidRDefault="009F04AF" w:rsidP="009F04AF">
      <w:pPr>
        <w:pStyle w:val="ListParagraph"/>
        <w:numPr>
          <w:ilvl w:val="0"/>
          <w:numId w:val="16"/>
        </w:numPr>
      </w:pPr>
      <w:r>
        <w:lastRenderedPageBreak/>
        <w:t xml:space="preserve">This card basically says that, independent from the </w:t>
      </w:r>
      <w:r>
        <w:rPr>
          <w:u w:val="single"/>
        </w:rPr>
        <w:t>actual material expansion</w:t>
      </w:r>
      <w:r>
        <w:t xml:space="preserve"> of capitalism/exploitation that occurs in space, </w:t>
      </w:r>
      <w:proofErr w:type="spellStart"/>
      <w:r>
        <w:t>NewSpace</w:t>
      </w:r>
      <w:proofErr w:type="spellEnd"/>
      <w:r>
        <w:t xml:space="preserve"> erases historical narratives on the violence of neoliberalism and colonization by promoting a </w:t>
      </w:r>
      <w:r>
        <w:rPr>
          <w:u w:val="single"/>
        </w:rPr>
        <w:t>new</w:t>
      </w:r>
      <w:r>
        <w:t xml:space="preserve"> form of Manifest Destiny that is guilt-free – similar to a T&amp;Y move to innocence</w:t>
      </w:r>
    </w:p>
    <w:p w14:paraId="186E9931" w14:textId="17297585" w:rsidR="009F04AF" w:rsidRDefault="009F04AF" w:rsidP="009F04AF">
      <w:pPr>
        <w:rPr>
          <w:sz w:val="16"/>
        </w:rPr>
      </w:pPr>
      <w:r w:rsidRPr="005635DB">
        <w:rPr>
          <w:rStyle w:val="StyleUnderline"/>
        </w:rPr>
        <w:t xml:space="preserve">The trope of the frontier speaks to both violent appropriation and – as it appears in </w:t>
      </w:r>
      <w:proofErr w:type="spellStart"/>
      <w:r w:rsidRPr="005635DB">
        <w:rPr>
          <w:rStyle w:val="StyleUnderline"/>
        </w:rPr>
        <w:t>NewSpace</w:t>
      </w:r>
      <w:proofErr w:type="spellEnd"/>
      <w:r w:rsidRPr="005635DB">
        <w:rPr>
          <w:sz w:val="16"/>
        </w:rPr>
        <w:t xml:space="preserve"> discourse </w:t>
      </w:r>
      <w:r w:rsidRPr="005635DB">
        <w:rPr>
          <w:rStyle w:val="StyleUnderline"/>
        </w:rPr>
        <w:t>– redemption</w:t>
      </w:r>
      <w:r w:rsidRPr="005635DB">
        <w:rPr>
          <w:sz w:val="16"/>
        </w:rPr>
        <w:t xml:space="preserve"> and freedom. </w:t>
      </w:r>
      <w:r w:rsidRPr="005635DB">
        <w:rPr>
          <w:rStyle w:val="StyleUnderline"/>
        </w:rPr>
        <w:t>Frontier mythology has a highly emotive resonance</w:t>
      </w:r>
      <w:r w:rsidRPr="005635DB">
        <w:rPr>
          <w:sz w:val="16"/>
        </w:rPr>
        <w:t xml:space="preserve">: it appeals to individual and collective psyches through the frontier’s promise of liberation, salvation and re-birth. As </w:t>
      </w:r>
      <w:proofErr w:type="spellStart"/>
      <w:r w:rsidRPr="005635DB">
        <w:rPr>
          <w:sz w:val="16"/>
        </w:rPr>
        <w:t>Blouet</w:t>
      </w:r>
      <w:proofErr w:type="spellEnd"/>
      <w:r w:rsidRPr="005635DB">
        <w:rPr>
          <w:sz w:val="16"/>
        </w:rPr>
        <w:t xml:space="preserve"> notes, “states are clever in promoting ambitions in the cloak of emotional appeals” (1994, p.285). The </w:t>
      </w:r>
      <w:r w:rsidRPr="005635DB">
        <w:rPr>
          <w:rStyle w:val="StyleUnderline"/>
        </w:rPr>
        <w:t>European colonial powers claimed</w:t>
      </w:r>
      <w:r w:rsidRPr="005635DB">
        <w:rPr>
          <w:sz w:val="16"/>
        </w:rPr>
        <w:t xml:space="preserve"> theirs was </w:t>
      </w:r>
      <w:r w:rsidRPr="005635DB">
        <w:rPr>
          <w:rStyle w:val="StyleUnderline"/>
        </w:rPr>
        <w:t>a ‘</w:t>
      </w:r>
      <w:proofErr w:type="spellStart"/>
      <w:r w:rsidRPr="005635DB">
        <w:rPr>
          <w:rStyle w:val="StyleUnderline"/>
        </w:rPr>
        <w:t>civilising</w:t>
      </w:r>
      <w:proofErr w:type="spellEnd"/>
      <w:r w:rsidRPr="005635DB">
        <w:rPr>
          <w:rStyle w:val="StyleUnderline"/>
        </w:rPr>
        <w:t xml:space="preserve"> mission’</w:t>
      </w:r>
      <w:r w:rsidRPr="005635DB">
        <w:rPr>
          <w:sz w:val="16"/>
        </w:rPr>
        <w:t xml:space="preserve"> (Said 1995), a valorous project of “bringing light, faith and trade to ‘the dark places’ of the earth” </w:t>
      </w:r>
      <w:r w:rsidRPr="005635DB">
        <w:rPr>
          <w:rStyle w:val="StyleUnderline"/>
        </w:rPr>
        <w:t xml:space="preserve">as they murdered and subordinated indigenous populations </w:t>
      </w:r>
      <w:r w:rsidRPr="005635DB">
        <w:rPr>
          <w:sz w:val="16"/>
        </w:rPr>
        <w:t xml:space="preserve">on the imperial horizon (Lindqvist 2002, p.12). Ever since the Apollo program, outer space has held an important place in the emotional fabric of American national culture. What mythic elements can we discern in </w:t>
      </w:r>
      <w:proofErr w:type="spellStart"/>
      <w:r w:rsidRPr="005635DB">
        <w:rPr>
          <w:sz w:val="16"/>
        </w:rPr>
        <w:t>NewSpace</w:t>
      </w:r>
      <w:proofErr w:type="spellEnd"/>
      <w:r w:rsidRPr="005635DB">
        <w:rPr>
          <w:sz w:val="16"/>
        </w:rPr>
        <w:t xml:space="preserve"> cosmopolitics? </w:t>
      </w:r>
      <w:r w:rsidRPr="005635DB">
        <w:rPr>
          <w:rStyle w:val="StyleUnderline"/>
        </w:rPr>
        <w:t xml:space="preserve">What stories is </w:t>
      </w:r>
      <w:proofErr w:type="spellStart"/>
      <w:r w:rsidRPr="005635DB">
        <w:rPr>
          <w:rStyle w:val="StyleUnderline"/>
        </w:rPr>
        <w:t>NewSpace</w:t>
      </w:r>
      <w:proofErr w:type="spellEnd"/>
      <w:r w:rsidRPr="005635DB">
        <w:rPr>
          <w:rStyle w:val="StyleUnderline"/>
        </w:rPr>
        <w:t xml:space="preserve"> telling to render its colonial project as commensurate with the ‘benefit of all mankind’?</w:t>
      </w:r>
      <w:r>
        <w:rPr>
          <w:rStyle w:val="StyleUnderline"/>
        </w:rPr>
        <w:t xml:space="preserve"> </w:t>
      </w:r>
      <w:r w:rsidRPr="005635DB">
        <w:rPr>
          <w:sz w:val="16"/>
        </w:rPr>
        <w:t>Political mythologies are not opposed to political rationality – they permeate and are indissociable from them (Dean 2006). Political economist Mitchell Dean has illustrated that “mythic, poetic and symbolic elements” permeate spatial and cartographic notions of political</w:t>
      </w:r>
      <w:r w:rsidRPr="00573E3A">
        <w:rPr>
          <w:sz w:val="16"/>
        </w:rPr>
        <w:t xml:space="preserve"> </w:t>
      </w:r>
      <w:r w:rsidRPr="005635DB">
        <w:rPr>
          <w:sz w:val="16"/>
        </w:rPr>
        <w:t xml:space="preserve">order (2006, p.1). Deploying Connery’s term ‘geo-mythography’ (2001), he describes the mythic foundations of Schmitt’s conceptions of nomos. For instance, Schmitt begins The nomos of the earth by saying: “In mythical language, the earth became known as the mother of law...” (Schmitt 2003, p.42). Pagan concepts of the Earth Mother are evident in Schmitt’s account, which also drew on his conservative Catholicism in noting the herdsman or shepherd in the etymological roots of nomos (ibid, p.339-340). Indeed, Schmitt focuses on the nomos of medieval Europe’s </w:t>
      </w:r>
      <w:proofErr w:type="spellStart"/>
      <w:r w:rsidRPr="005635DB">
        <w:rPr>
          <w:sz w:val="16"/>
        </w:rPr>
        <w:t>respublica</w:t>
      </w:r>
      <w:proofErr w:type="spellEnd"/>
      <w:r w:rsidRPr="005635DB">
        <w:rPr>
          <w:sz w:val="16"/>
        </w:rPr>
        <w:t xml:space="preserve"> Christiania, an empire with Holy Rome at its </w:t>
      </w:r>
      <w:proofErr w:type="spellStart"/>
      <w:r w:rsidRPr="005635DB">
        <w:rPr>
          <w:sz w:val="16"/>
        </w:rPr>
        <w:t>centre</w:t>
      </w:r>
      <w:proofErr w:type="spellEnd"/>
      <w:r w:rsidRPr="005635DB">
        <w:rPr>
          <w:sz w:val="16"/>
        </w:rPr>
        <w:t xml:space="preserve"> acting as </w:t>
      </w:r>
      <w:proofErr w:type="spellStart"/>
      <w:r w:rsidRPr="005635DB">
        <w:rPr>
          <w:sz w:val="16"/>
        </w:rPr>
        <w:t>katcheon</w:t>
      </w:r>
      <w:proofErr w:type="spellEnd"/>
      <w:r w:rsidRPr="005635DB">
        <w:rPr>
          <w:sz w:val="16"/>
        </w:rPr>
        <w:t xml:space="preserve"> or ‘restrainer’ of the Antichrist (ibid, pp.58-62; Dean 2006). The contrasts that Schmitt makes between terra </w:t>
      </w:r>
      <w:proofErr w:type="spellStart"/>
      <w:r w:rsidRPr="005635DB">
        <w:rPr>
          <w:sz w:val="16"/>
        </w:rPr>
        <w:t>firma</w:t>
      </w:r>
      <w:proofErr w:type="spellEnd"/>
      <w:r w:rsidRPr="005635DB">
        <w:rPr>
          <w:sz w:val="16"/>
        </w:rPr>
        <w:t xml:space="preserve"> and mare libre arrive at a sort of telluric mythos, his genealogy of spatial law and order invoking the “consecrated sites” and “sacred orientations” of landed existence (Schmitt, in Dean 2006, p.10).</w:t>
      </w:r>
      <w:r w:rsidRPr="00573E3A">
        <w:rPr>
          <w:sz w:val="16"/>
        </w:rPr>
        <w:t xml:space="preserve"> </w:t>
      </w:r>
      <w:r w:rsidRPr="005635DB">
        <w:rPr>
          <w:rStyle w:val="StyleUnderline"/>
        </w:rPr>
        <w:t xml:space="preserve">The </w:t>
      </w:r>
      <w:proofErr w:type="spellStart"/>
      <w:r w:rsidRPr="005635DB">
        <w:rPr>
          <w:rStyle w:val="StyleUnderline"/>
        </w:rPr>
        <w:t>NewSpace</w:t>
      </w:r>
      <w:proofErr w:type="spellEnd"/>
      <w:r w:rsidRPr="005635DB">
        <w:rPr>
          <w:rStyle w:val="StyleUnderline"/>
        </w:rPr>
        <w:t xml:space="preserve"> imaginary </w:t>
      </w:r>
      <w:r w:rsidRPr="005635DB">
        <w:rPr>
          <w:sz w:val="16"/>
        </w:rPr>
        <w:t xml:space="preserve">of course involves a break from the ‘Earth Mother’ – a point Ormrod has argued while drawing on Freudian </w:t>
      </w:r>
      <w:proofErr w:type="spellStart"/>
      <w:r w:rsidRPr="005635DB">
        <w:rPr>
          <w:sz w:val="16"/>
        </w:rPr>
        <w:t>psychoanalytics</w:t>
      </w:r>
      <w:proofErr w:type="spellEnd"/>
      <w:r w:rsidRPr="005635DB">
        <w:rPr>
          <w:sz w:val="16"/>
        </w:rPr>
        <w:t xml:space="preserve"> (2007, pp.266-7) – but </w:t>
      </w:r>
      <w:r w:rsidRPr="005635DB">
        <w:rPr>
          <w:rStyle w:val="StyleUnderline"/>
        </w:rPr>
        <w:t>geo-myths are</w:t>
      </w:r>
      <w:r w:rsidRPr="005635DB">
        <w:rPr>
          <w:sz w:val="16"/>
        </w:rPr>
        <w:t xml:space="preserve"> nonetheless </w:t>
      </w:r>
      <w:r w:rsidRPr="005635DB">
        <w:rPr>
          <w:rStyle w:val="StyleUnderline"/>
        </w:rPr>
        <w:t xml:space="preserve">an important part of their public justifications for space </w:t>
      </w:r>
      <w:proofErr w:type="spellStart"/>
      <w:r w:rsidRPr="005635DB">
        <w:rPr>
          <w:rStyle w:val="StyleUnderline"/>
        </w:rPr>
        <w:t>colonisation</w:t>
      </w:r>
      <w:proofErr w:type="spellEnd"/>
      <w:r w:rsidRPr="005635DB">
        <w:rPr>
          <w:rStyle w:val="StyleUnderline"/>
        </w:rPr>
        <w:t xml:space="preserve">. </w:t>
      </w:r>
      <w:r w:rsidRPr="003753DA">
        <w:rPr>
          <w:rStyle w:val="StyleUnderline"/>
          <w:highlight w:val="cyan"/>
        </w:rPr>
        <w:t>‘Manifest Destiny’</w:t>
      </w:r>
      <w:r w:rsidRPr="005635DB">
        <w:rPr>
          <w:rStyle w:val="StyleUnderline"/>
        </w:rPr>
        <w:t xml:space="preserve"> </w:t>
      </w:r>
      <w:r w:rsidRPr="005635DB">
        <w:rPr>
          <w:sz w:val="16"/>
        </w:rPr>
        <w:t xml:space="preserve">is a geopolitical discourse that emerged from Enlightenment progress ideology and </w:t>
      </w:r>
      <w:r w:rsidRPr="003753DA">
        <w:rPr>
          <w:rStyle w:val="StyleUnderline"/>
          <w:highlight w:val="cyan"/>
        </w:rPr>
        <w:t>is evident in</w:t>
      </w:r>
      <w:r w:rsidRPr="005635DB">
        <w:rPr>
          <w:rStyle w:val="StyleUnderline"/>
        </w:rPr>
        <w:t xml:space="preserve"> many phases of American history and in </w:t>
      </w:r>
      <w:r w:rsidRPr="003753DA">
        <w:rPr>
          <w:rStyle w:val="StyleUnderline"/>
          <w:highlight w:val="cyan"/>
        </w:rPr>
        <w:t xml:space="preserve">the </w:t>
      </w:r>
      <w:proofErr w:type="spellStart"/>
      <w:r w:rsidRPr="003753DA">
        <w:rPr>
          <w:rStyle w:val="StyleUnderline"/>
          <w:highlight w:val="cyan"/>
        </w:rPr>
        <w:t>NewSpace</w:t>
      </w:r>
      <w:proofErr w:type="spellEnd"/>
      <w:r w:rsidRPr="003753DA">
        <w:rPr>
          <w:rStyle w:val="StyleUnderline"/>
          <w:highlight w:val="cyan"/>
        </w:rPr>
        <w:t xml:space="preserve"> vision</w:t>
      </w:r>
      <w:r w:rsidRPr="005635DB">
        <w:rPr>
          <w:sz w:val="16"/>
        </w:rPr>
        <w:t xml:space="preserve"> (Parker 2009). Beginning with the 19th century impulse to “conquer and civilize the ‘empty continent’”, it was the United States’ destiny to continue expanding (Ó </w:t>
      </w:r>
      <w:proofErr w:type="spellStart"/>
      <w:r w:rsidRPr="005635DB">
        <w:rPr>
          <w:sz w:val="16"/>
        </w:rPr>
        <w:t>Tuathail</w:t>
      </w:r>
      <w:proofErr w:type="spellEnd"/>
      <w:r w:rsidRPr="005635DB">
        <w:rPr>
          <w:sz w:val="16"/>
        </w:rPr>
        <w:t xml:space="preserve"> 1994, p.159). Like lebensraum, which had been inspired by Friedrich </w:t>
      </w:r>
      <w:proofErr w:type="spellStart"/>
      <w:r w:rsidRPr="005635DB">
        <w:rPr>
          <w:sz w:val="16"/>
        </w:rPr>
        <w:t>Ratzel’s</w:t>
      </w:r>
      <w:proofErr w:type="spellEnd"/>
      <w:r w:rsidRPr="005635DB">
        <w:rPr>
          <w:sz w:val="16"/>
        </w:rPr>
        <w:t xml:space="preserve"> visit to frontier America, manifest destiny was a means of justifying imperial expansionism. </w:t>
      </w:r>
      <w:r w:rsidRPr="005635DB">
        <w:rPr>
          <w:rStyle w:val="StyleUnderline"/>
        </w:rPr>
        <w:t xml:space="preserve">This geo- mythography was wedded to American exceptionalism: if expansionism was America’s ‘destiny’, the violence of this expansionism was morally justifiable. </w:t>
      </w:r>
      <w:r w:rsidRPr="005635DB">
        <w:rPr>
          <w:sz w:val="16"/>
        </w:rPr>
        <w:t xml:space="preserve">The political geographer Gerard Ó </w:t>
      </w:r>
      <w:proofErr w:type="spellStart"/>
      <w:r w:rsidRPr="005635DB">
        <w:rPr>
          <w:sz w:val="16"/>
        </w:rPr>
        <w:t>Tuathail</w:t>
      </w:r>
      <w:proofErr w:type="spellEnd"/>
      <w:r w:rsidRPr="005635DB">
        <w:rPr>
          <w:sz w:val="16"/>
        </w:rPr>
        <w:t xml:space="preserve"> </w:t>
      </w:r>
      <w:proofErr w:type="spellStart"/>
      <w:r w:rsidRPr="005635DB">
        <w:rPr>
          <w:sz w:val="16"/>
        </w:rPr>
        <w:t>summarises</w:t>
      </w:r>
      <w:proofErr w:type="spellEnd"/>
      <w:r w:rsidRPr="005635DB">
        <w:rPr>
          <w:sz w:val="16"/>
        </w:rPr>
        <w:t xml:space="preserve"> Manifest Destiny with the following quote from founding father Thomas Paine: “The cause of America...is in great measure the cause of all mankind” (1994, p.159).</w:t>
      </w:r>
      <w:r w:rsidRPr="00573E3A">
        <w:rPr>
          <w:sz w:val="16"/>
        </w:rPr>
        <w:t xml:space="preserve"> </w:t>
      </w:r>
      <w:r w:rsidRPr="003753DA">
        <w:rPr>
          <w:rStyle w:val="StyleUnderline"/>
          <w:highlight w:val="cyan"/>
        </w:rPr>
        <w:t>The idea that humanity needs space to expand on the off-world frontier</w:t>
      </w:r>
      <w:r w:rsidRPr="005635DB">
        <w:rPr>
          <w:rStyle w:val="StyleUnderline"/>
        </w:rPr>
        <w:t xml:space="preserve"> is a techno- utopian version of Manifest Destiny.</w:t>
      </w:r>
      <w:r w:rsidRPr="005635DB">
        <w:rPr>
          <w:sz w:val="16"/>
        </w:rPr>
        <w:t xml:space="preserve"> In his essay ‘Capitalists in Space’ (2009), Parker has noted the </w:t>
      </w:r>
      <w:r w:rsidRPr="005635DB">
        <w:rPr>
          <w:rStyle w:val="StyleUnderline"/>
        </w:rPr>
        <w:t>parallels between off-world expansionism and westward frontiers</w:t>
      </w:r>
      <w:r w:rsidRPr="005635DB">
        <w:rPr>
          <w:sz w:val="16"/>
        </w:rPr>
        <w:t xml:space="preserve"> in American culture. He draws attention to the US historian Frederick Jackson Turner (1893), who had argued that when the westward journey ended on the Pacific Coast and the American frontier was effectively closed, it “augured badly for the future of the USA. American character was defined by novelty, adaptation and growth, so without this imaginative geography of a frontier, there was a danger of atrophy” (Parker 2009, p.89). I am reminded </w:t>
      </w:r>
      <w:proofErr w:type="spellStart"/>
      <w:r w:rsidRPr="005635DB">
        <w:rPr>
          <w:sz w:val="16"/>
        </w:rPr>
        <w:t>here</w:t>
      </w:r>
      <w:proofErr w:type="spellEnd"/>
      <w:r w:rsidRPr="005635DB">
        <w:rPr>
          <w:sz w:val="16"/>
        </w:rPr>
        <w:t xml:space="preserve"> of Gerard</w:t>
      </w:r>
      <w:r w:rsidRPr="00573E3A">
        <w:rPr>
          <w:sz w:val="16"/>
        </w:rPr>
        <w:t xml:space="preserve"> </w:t>
      </w:r>
      <w:r w:rsidRPr="005635DB">
        <w:rPr>
          <w:sz w:val="16"/>
        </w:rPr>
        <w:t>208</w:t>
      </w:r>
      <w:r w:rsidRPr="00573E3A">
        <w:rPr>
          <w:sz w:val="16"/>
        </w:rPr>
        <w:t xml:space="preserve"> </w:t>
      </w:r>
      <w:r w:rsidRPr="005635DB">
        <w:rPr>
          <w:sz w:val="16"/>
        </w:rPr>
        <w:t>O’Neill’s remark that a steady state economy would allegedly produce a constriction of innovation and creativity that would be “abhorrent” (in Kilgore 2003, p.159).</w:t>
      </w:r>
      <w:r w:rsidRPr="00573E3A">
        <w:rPr>
          <w:sz w:val="16"/>
        </w:rPr>
        <w:t xml:space="preserve"> </w:t>
      </w:r>
      <w:r w:rsidRPr="005635DB">
        <w:rPr>
          <w:rStyle w:val="StyleUnderline"/>
        </w:rPr>
        <w:t xml:space="preserve">For </w:t>
      </w:r>
      <w:proofErr w:type="spellStart"/>
      <w:r w:rsidRPr="005635DB">
        <w:rPr>
          <w:rStyle w:val="StyleUnderline"/>
        </w:rPr>
        <w:t>NewSpace</w:t>
      </w:r>
      <w:proofErr w:type="spellEnd"/>
      <w:r w:rsidRPr="005635DB">
        <w:rPr>
          <w:rStyle w:val="StyleUnderline"/>
        </w:rPr>
        <w:t xml:space="preserve"> and neoliberalism, Property represents Progress. </w:t>
      </w:r>
      <w:r w:rsidRPr="005635DB">
        <w:rPr>
          <w:sz w:val="16"/>
        </w:rPr>
        <w:t>Yet the notion of private property as inherently virtuous rests upon unstable myths (</w:t>
      </w:r>
      <w:proofErr w:type="spellStart"/>
      <w:r w:rsidRPr="005635DB">
        <w:rPr>
          <w:sz w:val="16"/>
        </w:rPr>
        <w:t>Christman</w:t>
      </w:r>
      <w:proofErr w:type="spellEnd"/>
      <w:r w:rsidRPr="005635DB">
        <w:rPr>
          <w:sz w:val="16"/>
        </w:rPr>
        <w:t xml:space="preserve"> 2014). </w:t>
      </w:r>
      <w:r w:rsidRPr="003753DA">
        <w:rPr>
          <w:rStyle w:val="StyleUnderline"/>
          <w:highlight w:val="cyan"/>
        </w:rPr>
        <w:t xml:space="preserve">Like American exceptionalism, the </w:t>
      </w:r>
      <w:proofErr w:type="spellStart"/>
      <w:r w:rsidRPr="003753DA">
        <w:rPr>
          <w:rStyle w:val="StyleUnderline"/>
          <w:b/>
          <w:bCs/>
          <w:highlight w:val="cyan"/>
        </w:rPr>
        <w:t>valorisation</w:t>
      </w:r>
      <w:proofErr w:type="spellEnd"/>
      <w:r w:rsidRPr="003753DA">
        <w:rPr>
          <w:rStyle w:val="StyleUnderline"/>
          <w:b/>
          <w:bCs/>
          <w:highlight w:val="cyan"/>
        </w:rPr>
        <w:t xml:space="preserve"> of private property rights in the </w:t>
      </w:r>
      <w:proofErr w:type="spellStart"/>
      <w:r w:rsidRPr="003753DA">
        <w:rPr>
          <w:rStyle w:val="StyleUnderline"/>
          <w:b/>
          <w:bCs/>
          <w:highlight w:val="cyan"/>
        </w:rPr>
        <w:t>NewSpace</w:t>
      </w:r>
      <w:proofErr w:type="spellEnd"/>
      <w:r w:rsidRPr="005635DB">
        <w:rPr>
          <w:rStyle w:val="StyleUnderline"/>
          <w:b/>
          <w:bCs/>
        </w:rPr>
        <w:t xml:space="preserve"> </w:t>
      </w:r>
      <w:r w:rsidRPr="005635DB">
        <w:rPr>
          <w:rStyle w:val="StyleUnderline"/>
        </w:rPr>
        <w:t>and neoliberal</w:t>
      </w:r>
      <w:r w:rsidRPr="005635DB">
        <w:rPr>
          <w:rStyle w:val="StyleUnderline"/>
          <w:b/>
          <w:bCs/>
        </w:rPr>
        <w:t xml:space="preserve"> </w:t>
      </w:r>
      <w:r w:rsidRPr="003753DA">
        <w:rPr>
          <w:rStyle w:val="StyleUnderline"/>
          <w:b/>
          <w:bCs/>
          <w:highlight w:val="cyan"/>
        </w:rPr>
        <w:t>imaginary</w:t>
      </w:r>
      <w:r w:rsidRPr="003753DA">
        <w:rPr>
          <w:rStyle w:val="StyleUnderline"/>
          <w:highlight w:val="cyan"/>
        </w:rPr>
        <w:t xml:space="preserve"> requires </w:t>
      </w:r>
      <w:r w:rsidRPr="003753DA">
        <w:rPr>
          <w:rStyle w:val="StyleUnderline"/>
          <w:b/>
          <w:bCs/>
          <w:highlight w:val="cyan"/>
        </w:rPr>
        <w:t>erasing</w:t>
      </w:r>
      <w:r w:rsidRPr="005635DB">
        <w:rPr>
          <w:rStyle w:val="StyleUnderline"/>
        </w:rPr>
        <w:t xml:space="preserve"> or simply forgetting </w:t>
      </w:r>
      <w:r w:rsidRPr="003753DA">
        <w:rPr>
          <w:rStyle w:val="StyleUnderline"/>
          <w:highlight w:val="cyan"/>
        </w:rPr>
        <w:t xml:space="preserve">the </w:t>
      </w:r>
      <w:r w:rsidRPr="003753DA">
        <w:rPr>
          <w:rStyle w:val="StyleUnderline"/>
          <w:b/>
          <w:bCs/>
          <w:highlight w:val="cyan"/>
        </w:rPr>
        <w:t>violence of enclosure and colonialism</w:t>
      </w:r>
      <w:r w:rsidRPr="003753DA">
        <w:rPr>
          <w:rStyle w:val="StyleUnderline"/>
          <w:highlight w:val="cyan"/>
        </w:rPr>
        <w:t>.</w:t>
      </w:r>
      <w:r w:rsidRPr="005635DB">
        <w:rPr>
          <w:rStyle w:val="StyleUnderline"/>
        </w:rPr>
        <w:t xml:space="preserve"> </w:t>
      </w:r>
      <w:r w:rsidRPr="005635DB">
        <w:rPr>
          <w:sz w:val="16"/>
        </w:rPr>
        <w:t xml:space="preserve">Space writer and policy analyst Rand </w:t>
      </w:r>
      <w:proofErr w:type="spellStart"/>
      <w:r w:rsidRPr="005635DB">
        <w:rPr>
          <w:sz w:val="16"/>
        </w:rPr>
        <w:t>Simberg</w:t>
      </w:r>
      <w:proofErr w:type="spellEnd"/>
      <w:r w:rsidRPr="005635DB">
        <w:rPr>
          <w:sz w:val="16"/>
        </w:rPr>
        <w:t xml:space="preserve"> produced Homesteading the Final Frontier (2012) for the Atlas Network’s Competitive Enterprise Institute. He asserts that:</w:t>
      </w:r>
      <w:r w:rsidRPr="00573E3A">
        <w:rPr>
          <w:sz w:val="16"/>
        </w:rPr>
        <w:t xml:space="preserve"> </w:t>
      </w:r>
      <w:r w:rsidRPr="005635DB">
        <w:rPr>
          <w:sz w:val="16"/>
        </w:rPr>
        <w:t>“...under the view of the universe as a frontier full of potential, the resources that could be developed from it offer great opportunity for human flourishing. Centuries of history demonstrate that the best means of doing that is via the free exchange of goods and services, undergirded by legally enforceable private property rights” (</w:t>
      </w:r>
      <w:proofErr w:type="spellStart"/>
      <w:r w:rsidRPr="005635DB">
        <w:rPr>
          <w:sz w:val="16"/>
        </w:rPr>
        <w:t>Simberg</w:t>
      </w:r>
      <w:proofErr w:type="spellEnd"/>
      <w:r w:rsidRPr="005635DB">
        <w:rPr>
          <w:sz w:val="16"/>
        </w:rPr>
        <w:t xml:space="preserve"> 2012, p.4).</w:t>
      </w:r>
      <w:r w:rsidRPr="00573E3A">
        <w:rPr>
          <w:sz w:val="16"/>
        </w:rPr>
        <w:t xml:space="preserve"> </w:t>
      </w:r>
      <w:r w:rsidRPr="005635DB">
        <w:rPr>
          <w:rStyle w:val="StyleUnderline"/>
        </w:rPr>
        <w:t xml:space="preserve">In </w:t>
      </w:r>
      <w:proofErr w:type="spellStart"/>
      <w:r w:rsidRPr="005635DB">
        <w:rPr>
          <w:rStyle w:val="StyleUnderline"/>
        </w:rPr>
        <w:t>Simberg’s</w:t>
      </w:r>
      <w:proofErr w:type="spellEnd"/>
      <w:r w:rsidRPr="005635DB">
        <w:rPr>
          <w:rStyle w:val="StyleUnderline"/>
        </w:rPr>
        <w:t xml:space="preserve"> view, ‘centuries of history’ validate private property – and not common property – as the driver of human flourishing. With the </w:t>
      </w:r>
      <w:proofErr w:type="spellStart"/>
      <w:r w:rsidRPr="005635DB">
        <w:rPr>
          <w:rStyle w:val="StyleUnderline"/>
        </w:rPr>
        <w:lastRenderedPageBreak/>
        <w:t>ahistoricity</w:t>
      </w:r>
      <w:proofErr w:type="spellEnd"/>
      <w:r w:rsidRPr="005635DB">
        <w:rPr>
          <w:rStyle w:val="StyleUnderline"/>
        </w:rPr>
        <w:t xml:space="preserve"> characteristic of neoliberalism and neoclassical economics, </w:t>
      </w:r>
      <w:proofErr w:type="spellStart"/>
      <w:r w:rsidRPr="005635DB">
        <w:rPr>
          <w:rStyle w:val="StyleUnderline"/>
        </w:rPr>
        <w:t>Simberg</w:t>
      </w:r>
      <w:proofErr w:type="spellEnd"/>
      <w:r w:rsidRPr="005635DB">
        <w:rPr>
          <w:rStyle w:val="StyleUnderline"/>
        </w:rPr>
        <w:t xml:space="preserve"> </w:t>
      </w:r>
      <w:r w:rsidRPr="003753DA">
        <w:rPr>
          <w:rStyle w:val="StyleUnderline"/>
          <w:highlight w:val="cyan"/>
        </w:rPr>
        <w:t xml:space="preserve">sweeps aside centuries of appropriation, displacement and violence </w:t>
      </w:r>
      <w:r w:rsidRPr="005635DB">
        <w:rPr>
          <w:rStyle w:val="StyleUnderline"/>
        </w:rPr>
        <w:t>that followed in capitalism’s imperial wake.</w:t>
      </w:r>
      <w:r w:rsidRPr="005635DB">
        <w:rPr>
          <w:sz w:val="16"/>
        </w:rPr>
        <w:t xml:space="preserve"> The </w:t>
      </w:r>
      <w:r w:rsidRPr="003753DA">
        <w:rPr>
          <w:rStyle w:val="StyleUnderline"/>
          <w:highlight w:val="cyan"/>
        </w:rPr>
        <w:t>history of private property is tainted</w:t>
      </w:r>
      <w:r w:rsidRPr="005635DB">
        <w:rPr>
          <w:rStyle w:val="StyleUnderline"/>
        </w:rPr>
        <w:t xml:space="preserve"> with discrimination, coercion and</w:t>
      </w:r>
      <w:r w:rsidRPr="005635DB">
        <w:rPr>
          <w:sz w:val="16"/>
        </w:rPr>
        <w:t xml:space="preserve"> the heavy hand of </w:t>
      </w:r>
      <w:r w:rsidRPr="005635DB">
        <w:rPr>
          <w:rStyle w:val="StyleUnderline"/>
        </w:rPr>
        <w:t xml:space="preserve">empire </w:t>
      </w:r>
      <w:r w:rsidRPr="003753DA">
        <w:rPr>
          <w:rStyle w:val="StyleUnderline"/>
          <w:highlight w:val="cyan"/>
        </w:rPr>
        <w:t>– this is inconsistent with the</w:t>
      </w:r>
      <w:r w:rsidRPr="005635DB">
        <w:rPr>
          <w:rStyle w:val="StyleUnderline"/>
        </w:rPr>
        <w:t xml:space="preserve"> truth </w:t>
      </w:r>
      <w:r w:rsidRPr="003753DA">
        <w:rPr>
          <w:rStyle w:val="StyleUnderline"/>
          <w:highlight w:val="cyan"/>
        </w:rPr>
        <w:t>claims of universal beneficence</w:t>
      </w:r>
      <w:r w:rsidRPr="005635DB">
        <w:rPr>
          <w:rStyle w:val="StyleUnderline"/>
        </w:rPr>
        <w:t xml:space="preserve"> inherent </w:t>
      </w:r>
      <w:r w:rsidRPr="003753DA">
        <w:rPr>
          <w:rStyle w:val="StyleUnderline"/>
          <w:highlight w:val="cyan"/>
        </w:rPr>
        <w:t xml:space="preserve">in </w:t>
      </w:r>
      <w:proofErr w:type="spellStart"/>
      <w:r w:rsidRPr="003753DA">
        <w:rPr>
          <w:rStyle w:val="StyleUnderline"/>
          <w:highlight w:val="cyan"/>
        </w:rPr>
        <w:t>NewSpace</w:t>
      </w:r>
      <w:proofErr w:type="spellEnd"/>
      <w:r w:rsidRPr="003753DA">
        <w:rPr>
          <w:rStyle w:val="StyleUnderline"/>
          <w:highlight w:val="cyan"/>
        </w:rPr>
        <w:t xml:space="preserve"> private property advocacy</w:t>
      </w:r>
      <w:r w:rsidRPr="005635DB">
        <w:rPr>
          <w:sz w:val="16"/>
        </w:rPr>
        <w:t xml:space="preserve"> (</w:t>
      </w:r>
      <w:r w:rsidRPr="003753DA">
        <w:rPr>
          <w:rStyle w:val="StyleUnderline"/>
          <w:b/>
          <w:bCs/>
          <w:highlight w:val="cyan"/>
        </w:rPr>
        <w:t>regardless</w:t>
      </w:r>
      <w:r w:rsidRPr="003753DA">
        <w:rPr>
          <w:rStyle w:val="StyleUnderline"/>
          <w:highlight w:val="cyan"/>
        </w:rPr>
        <w:t xml:space="preserve"> of how violent</w:t>
      </w:r>
      <w:r w:rsidRPr="005635DB">
        <w:rPr>
          <w:rStyle w:val="StyleUnderline"/>
        </w:rPr>
        <w:t xml:space="preserve"> or peaceful space </w:t>
      </w:r>
      <w:proofErr w:type="spellStart"/>
      <w:r w:rsidRPr="003753DA">
        <w:rPr>
          <w:rStyle w:val="StyleUnderline"/>
          <w:highlight w:val="cyan"/>
        </w:rPr>
        <w:t>colonisation</w:t>
      </w:r>
      <w:proofErr w:type="spellEnd"/>
      <w:r w:rsidRPr="003753DA">
        <w:rPr>
          <w:rStyle w:val="StyleUnderline"/>
          <w:highlight w:val="cyan"/>
        </w:rPr>
        <w:t xml:space="preserve"> ends up</w:t>
      </w:r>
      <w:r w:rsidRPr="005635DB">
        <w:rPr>
          <w:sz w:val="16"/>
        </w:rPr>
        <w:t xml:space="preserve"> being).</w:t>
      </w:r>
      <w:r w:rsidRPr="00573E3A">
        <w:rPr>
          <w:sz w:val="16"/>
        </w:rPr>
        <w:t xml:space="preserve"> </w:t>
      </w:r>
      <w:r w:rsidRPr="005635DB">
        <w:rPr>
          <w:sz w:val="16"/>
        </w:rPr>
        <w:t xml:space="preserve">In his Mythologies (1973), Roland Barthes looked to capitalist myths. His description of the ‘privation of history’ offers some insight into </w:t>
      </w:r>
      <w:proofErr w:type="spellStart"/>
      <w:r w:rsidRPr="005635DB">
        <w:rPr>
          <w:sz w:val="16"/>
        </w:rPr>
        <w:t>NewSpace’s</w:t>
      </w:r>
      <w:proofErr w:type="spellEnd"/>
      <w:r w:rsidRPr="005635DB">
        <w:rPr>
          <w:sz w:val="16"/>
        </w:rPr>
        <w:t xml:space="preserve"> erasure of property’s violent past. According to Barthes, the privation of history was a myth of estrangement that divorced objects from their history.</w:t>
      </w:r>
      <w:r w:rsidRPr="00573E3A">
        <w:rPr>
          <w:sz w:val="16"/>
        </w:rPr>
        <w:t xml:space="preserve"> </w:t>
      </w:r>
      <w:r w:rsidRPr="005635DB">
        <w:rPr>
          <w:sz w:val="16"/>
        </w:rPr>
        <w:t>“Myth deprives the object of which it speaks of all History. In it, history evaporates. It is a kind of ideal servant: it prepares all things, brings them, lays them out, the master arrives, it silently disappears: all that is left for one to do is enjoy this beautiful object without wondering where it came from” (1973, p.165).</w:t>
      </w:r>
      <w:r w:rsidRPr="00573E3A">
        <w:rPr>
          <w:sz w:val="16"/>
        </w:rPr>
        <w:t xml:space="preserve"> </w:t>
      </w:r>
      <w:r w:rsidRPr="005635DB">
        <w:rPr>
          <w:rStyle w:val="StyleUnderline"/>
        </w:rPr>
        <w:t>Severing an object from its history</w:t>
      </w:r>
      <w:r w:rsidRPr="005635DB">
        <w:rPr>
          <w:sz w:val="16"/>
        </w:rPr>
        <w:t xml:space="preserve"> – this </w:t>
      </w:r>
      <w:r w:rsidRPr="005635DB">
        <w:rPr>
          <w:rStyle w:val="StyleUnderline"/>
        </w:rPr>
        <w:t xml:space="preserve">is clearly taking place in </w:t>
      </w:r>
      <w:proofErr w:type="spellStart"/>
      <w:r w:rsidRPr="003753DA">
        <w:rPr>
          <w:rStyle w:val="StyleUnderline"/>
          <w:highlight w:val="cyan"/>
        </w:rPr>
        <w:t>NewSpace’s</w:t>
      </w:r>
      <w:proofErr w:type="spellEnd"/>
      <w:r w:rsidRPr="003753DA">
        <w:rPr>
          <w:rStyle w:val="StyleUnderline"/>
          <w:highlight w:val="cyan"/>
        </w:rPr>
        <w:t xml:space="preserve"> revisionist history of private property</w:t>
      </w:r>
      <w:r w:rsidRPr="005635DB">
        <w:rPr>
          <w:sz w:val="16"/>
        </w:rPr>
        <w:t xml:space="preserve"> </w:t>
      </w:r>
    </w:p>
    <w:p w14:paraId="65F79A35" w14:textId="77777777" w:rsidR="009F04AF" w:rsidRPr="001530C7" w:rsidRDefault="009F04AF" w:rsidP="009F04AF">
      <w:pPr>
        <w:pStyle w:val="Heading4"/>
        <w:rPr>
          <w:rFonts w:asciiTheme="minorHAnsi" w:hAnsiTheme="minorHAnsi" w:cstheme="minorHAnsi"/>
        </w:rPr>
      </w:pPr>
      <w:r>
        <w:rPr>
          <w:rFonts w:asciiTheme="minorHAnsi" w:hAnsiTheme="minorHAnsi" w:cstheme="minorHAnsi"/>
        </w:rPr>
        <w:t>It’s terrestrially unsustainable---</w:t>
      </w:r>
      <w:r w:rsidRPr="001530C7">
        <w:rPr>
          <w:rFonts w:asciiTheme="minorHAnsi" w:hAnsiTheme="minorHAnsi" w:cstheme="minorHAnsi"/>
        </w:rPr>
        <w:t>underlying market principles, failed economic policy, and income inequality</w:t>
      </w:r>
      <w:r>
        <w:rPr>
          <w:rFonts w:asciiTheme="minorHAnsi" w:hAnsiTheme="minorHAnsi" w:cstheme="minorHAnsi"/>
        </w:rPr>
        <w:t xml:space="preserve">. </w:t>
      </w:r>
    </w:p>
    <w:p w14:paraId="66E3BFF0" w14:textId="77777777" w:rsidR="009F04AF" w:rsidRPr="001530C7" w:rsidRDefault="009F04AF" w:rsidP="009F04AF">
      <w:pPr>
        <w:rPr>
          <w:rFonts w:asciiTheme="minorHAnsi" w:hAnsiTheme="minorHAnsi" w:cstheme="minorHAnsi"/>
          <w:b/>
        </w:rPr>
      </w:pPr>
      <w:r w:rsidRPr="00AF0B18">
        <w:rPr>
          <w:rStyle w:val="Style13ptBold"/>
          <w:rFonts w:asciiTheme="minorHAnsi" w:hAnsiTheme="minorHAnsi" w:cstheme="minorHAnsi"/>
        </w:rPr>
        <w:t>Jackson 19</w:t>
      </w:r>
      <w:r>
        <w:rPr>
          <w:rFonts w:asciiTheme="minorHAnsi" w:hAnsiTheme="minorHAnsi" w:cstheme="minorHAnsi"/>
          <w:b/>
        </w:rPr>
        <w:t xml:space="preserve"> </w:t>
      </w:r>
      <w:r w:rsidRPr="001530C7">
        <w:rPr>
          <w:rFonts w:asciiTheme="minorHAnsi" w:hAnsiTheme="minorHAnsi" w:cstheme="minorHAnsi"/>
        </w:rPr>
        <w:t>(Jackson, Tim--- ecological economist and professor of sustainable development at the University of Surrey. (2019). The Post-growth Challenge: Secular Stagnation, Inequality and the Limits to Growth. Ecological Economics, 156, 236–246. doi:10.1016/j.ecolecon.2018.10.010, sci-hub.tw/10.1016/j.ecolecon.2018.10.010) MWE</w:t>
      </w:r>
    </w:p>
    <w:p w14:paraId="4A474E7A" w14:textId="2C8E2A10" w:rsidR="009F04AF" w:rsidRPr="00522ECA" w:rsidRDefault="009F04AF" w:rsidP="009F04AF">
      <w:pPr>
        <w:rPr>
          <w:rFonts w:asciiTheme="minorHAnsi" w:hAnsiTheme="minorHAnsi" w:cstheme="minorHAnsi"/>
          <w:sz w:val="16"/>
        </w:rPr>
      </w:pPr>
      <w:r w:rsidRPr="003753DA">
        <w:rPr>
          <w:rStyle w:val="StyleUnderline"/>
          <w:rFonts w:asciiTheme="minorHAnsi" w:hAnsiTheme="minorHAnsi" w:cstheme="minorHAnsi"/>
          <w:highlight w:val="cyan"/>
        </w:rPr>
        <w:t>A decade after</w:t>
      </w:r>
      <w:r w:rsidRPr="001530C7">
        <w:rPr>
          <w:rStyle w:val="StyleUnderline"/>
          <w:rFonts w:asciiTheme="minorHAnsi" w:hAnsiTheme="minorHAnsi" w:cstheme="minorHAnsi"/>
        </w:rPr>
        <w:t xml:space="preserve"> the </w:t>
      </w:r>
      <w:r w:rsidRPr="003753DA">
        <w:rPr>
          <w:rStyle w:val="StyleUnderline"/>
          <w:rFonts w:asciiTheme="minorHAnsi" w:hAnsiTheme="minorHAnsi" w:cstheme="minorHAnsi"/>
          <w:highlight w:val="cyan"/>
        </w:rPr>
        <w:t>financial crisis</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 xml:space="preserve">growth rates </w:t>
      </w:r>
      <w:r w:rsidRPr="001530C7">
        <w:rPr>
          <w:rStyle w:val="StyleUnderline"/>
          <w:rFonts w:asciiTheme="minorHAnsi" w:hAnsiTheme="minorHAnsi" w:cstheme="minorHAnsi"/>
        </w:rPr>
        <w:t>in advanced economies</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have</w:t>
      </w:r>
      <w:r w:rsidRPr="001530C7">
        <w:rPr>
          <w:rFonts w:asciiTheme="minorHAnsi" w:hAnsiTheme="minorHAnsi" w:cstheme="minorHAnsi"/>
          <w:sz w:val="16"/>
        </w:rPr>
        <w:t xml:space="preserve"> still </w:t>
      </w:r>
      <w:r w:rsidRPr="003753DA">
        <w:rPr>
          <w:rStyle w:val="Emphasis"/>
          <w:rFonts w:asciiTheme="minorHAnsi" w:hAnsiTheme="minorHAnsi" w:cstheme="minorHAnsi"/>
          <w:highlight w:val="cyan"/>
        </w:rPr>
        <w:t>not returned to those</w:t>
      </w:r>
      <w:r w:rsidRPr="001530C7">
        <w:rPr>
          <w:rStyle w:val="Emphasis"/>
          <w:rFonts w:asciiTheme="minorHAnsi" w:hAnsiTheme="minorHAnsi" w:cstheme="minorHAnsi"/>
        </w:rPr>
        <w:t xml:space="preserve"> experienced </w:t>
      </w:r>
      <w:r w:rsidRPr="003753DA">
        <w:rPr>
          <w:rStyle w:val="Emphasis"/>
          <w:rFonts w:asciiTheme="minorHAnsi" w:hAnsiTheme="minorHAnsi" w:cstheme="minorHAnsi"/>
          <w:highlight w:val="cyan"/>
        </w:rPr>
        <w:t>in the pre-crisis era</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A long-term decline in</w:t>
      </w:r>
      <w:r w:rsidRPr="001530C7">
        <w:rPr>
          <w:rFonts w:asciiTheme="minorHAnsi" w:hAnsiTheme="minorHAnsi" w:cstheme="minorHAnsi"/>
          <w:sz w:val="16"/>
        </w:rPr>
        <w:t xml:space="preserve"> the rate of </w:t>
      </w:r>
      <w:proofErr w:type="spellStart"/>
      <w:r w:rsidRPr="003753DA">
        <w:rPr>
          <w:rStyle w:val="Emphasis"/>
          <w:rFonts w:asciiTheme="minorHAnsi" w:hAnsiTheme="minorHAnsi" w:cstheme="minorHAnsi"/>
          <w:highlight w:val="cyan"/>
        </w:rPr>
        <w:t>labour</w:t>
      </w:r>
      <w:proofErr w:type="spellEnd"/>
      <w:r w:rsidRPr="001530C7">
        <w:rPr>
          <w:rStyle w:val="Emphasis"/>
          <w:rFonts w:asciiTheme="minorHAnsi" w:hAnsiTheme="minorHAnsi" w:cstheme="minorHAnsi"/>
        </w:rPr>
        <w:t xml:space="preserve"> </w:t>
      </w:r>
      <w:r w:rsidRPr="003753DA">
        <w:rPr>
          <w:rStyle w:val="Emphasis"/>
          <w:rFonts w:asciiTheme="minorHAnsi" w:hAnsiTheme="minorHAnsi" w:cstheme="minorHAnsi"/>
          <w:highlight w:val="cyan"/>
        </w:rPr>
        <w:t>productivity</w:t>
      </w:r>
      <w:r w:rsidRPr="001530C7">
        <w:rPr>
          <w:rStyle w:val="Emphasis"/>
          <w:rFonts w:asciiTheme="minorHAnsi" w:hAnsiTheme="minorHAnsi" w:cstheme="minorHAnsi"/>
        </w:rPr>
        <w:t xml:space="preserve"> growth</w:t>
      </w:r>
      <w:r w:rsidRPr="001530C7">
        <w:rPr>
          <w:rStyle w:val="StyleUnderline"/>
          <w:rFonts w:asciiTheme="minorHAnsi" w:hAnsiTheme="minorHAnsi" w:cstheme="minorHAnsi"/>
        </w:rPr>
        <w:t xml:space="preserve"> is one of the underlying factors contributing to this situation</w:t>
      </w:r>
      <w:r w:rsidRPr="001530C7">
        <w:rPr>
          <w:rFonts w:asciiTheme="minorHAnsi" w:hAnsiTheme="minorHAnsi" w:cstheme="minorHAnsi"/>
          <w:sz w:val="16"/>
        </w:rPr>
        <w:t xml:space="preserve">. Understanding that long-term decline is clearly vital. </w:t>
      </w:r>
      <w:r w:rsidRPr="003753DA">
        <w:rPr>
          <w:rStyle w:val="Emphasis"/>
          <w:rFonts w:asciiTheme="minorHAnsi" w:hAnsiTheme="minorHAnsi" w:cstheme="minorHAnsi"/>
          <w:highlight w:val="cyan"/>
        </w:rPr>
        <w:t>Debt overhang</w:t>
      </w:r>
      <w:r w:rsidRPr="001530C7">
        <w:rPr>
          <w:rStyle w:val="Emphasis"/>
          <w:rFonts w:asciiTheme="minorHAnsi" w:hAnsiTheme="minorHAnsi" w:cstheme="minorHAnsi"/>
        </w:rPr>
        <w:t xml:space="preserve">, </w:t>
      </w:r>
      <w:r w:rsidRPr="003753DA">
        <w:rPr>
          <w:rStyle w:val="Emphasis"/>
          <w:rFonts w:asciiTheme="minorHAnsi" w:hAnsiTheme="minorHAnsi" w:cstheme="minorHAnsi"/>
          <w:highlight w:val="cyan"/>
        </w:rPr>
        <w:t>shifting patterns of demand and the geo-politics of resource supply</w:t>
      </w:r>
      <w:r w:rsidRPr="003753DA">
        <w:rPr>
          <w:rFonts w:asciiTheme="minorHAnsi" w:hAnsiTheme="minorHAnsi" w:cstheme="minorHAnsi"/>
          <w:sz w:val="16"/>
          <w:highlight w:val="cyan"/>
        </w:rPr>
        <w:t xml:space="preserve"> </w:t>
      </w:r>
      <w:r w:rsidRPr="003753DA">
        <w:rPr>
          <w:rStyle w:val="StyleUnderline"/>
          <w:rFonts w:asciiTheme="minorHAnsi" w:hAnsiTheme="minorHAnsi" w:cstheme="minorHAnsi"/>
          <w:highlight w:val="cyan"/>
        </w:rPr>
        <w:t>all play some contributing role</w:t>
      </w:r>
      <w:r w:rsidRPr="001530C7">
        <w:rPr>
          <w:rFonts w:asciiTheme="minorHAnsi" w:hAnsiTheme="minorHAnsi" w:cstheme="minorHAnsi"/>
          <w:sz w:val="16"/>
        </w:rPr>
        <w:t xml:space="preserve">. Perhaps </w:t>
      </w:r>
      <w:r w:rsidRPr="001530C7">
        <w:rPr>
          <w:rStyle w:val="StyleUnderline"/>
          <w:rFonts w:asciiTheme="minorHAnsi" w:hAnsiTheme="minorHAnsi" w:cstheme="minorHAnsi"/>
        </w:rPr>
        <w:t>the most troubling possibility is that</w:t>
      </w:r>
      <w:r w:rsidRPr="001530C7">
        <w:rPr>
          <w:rFonts w:asciiTheme="minorHAnsi" w:hAnsiTheme="minorHAnsi" w:cstheme="minorHAnsi"/>
          <w:sz w:val="16"/>
        </w:rPr>
        <w:t xml:space="preserve"> the </w:t>
      </w:r>
      <w:r w:rsidRPr="001530C7">
        <w:rPr>
          <w:rStyle w:val="StyleUnderline"/>
          <w:rFonts w:asciiTheme="minorHAnsi" w:hAnsiTheme="minorHAnsi" w:cstheme="minorHAnsi"/>
        </w:rPr>
        <w:t>wide-spread technological advances</w:t>
      </w:r>
      <w:r w:rsidRPr="001530C7">
        <w:rPr>
          <w:rFonts w:asciiTheme="minorHAnsi" w:hAnsiTheme="minorHAnsi" w:cstheme="minorHAnsi"/>
          <w:sz w:val="16"/>
        </w:rPr>
        <w:t xml:space="preserve"> facilitated by ready abundance of high-quality energy resources in the first seventy years of the 20th century </w:t>
      </w:r>
      <w:r w:rsidRPr="001530C7">
        <w:rPr>
          <w:rStyle w:val="Emphasis"/>
          <w:rFonts w:asciiTheme="minorHAnsi" w:hAnsiTheme="minorHAnsi" w:cstheme="minorHAnsi"/>
        </w:rPr>
        <w:t>are no longer available to advanced economies in the 21st</w:t>
      </w:r>
      <w:r w:rsidRPr="001530C7">
        <w:rPr>
          <w:rFonts w:asciiTheme="minorHAnsi" w:hAnsiTheme="minorHAnsi" w:cstheme="minorHAnsi"/>
          <w:sz w:val="16"/>
        </w:rPr>
        <w:t xml:space="preserve">. Evidence of a decline in the quality of some physical resources already exists. Sooner or later further declines are inevitable. As they arrive, they are likely to depress </w:t>
      </w:r>
      <w:proofErr w:type="spellStart"/>
      <w:r w:rsidRPr="001530C7">
        <w:rPr>
          <w:rFonts w:asciiTheme="minorHAnsi" w:hAnsiTheme="minorHAnsi" w:cstheme="minorHAnsi"/>
          <w:sz w:val="16"/>
        </w:rPr>
        <w:t>labour</w:t>
      </w:r>
      <w:proofErr w:type="spellEnd"/>
      <w:r w:rsidRPr="001530C7">
        <w:rPr>
          <w:rFonts w:asciiTheme="minorHAnsi" w:hAnsiTheme="minorHAnsi" w:cstheme="minorHAnsi"/>
          <w:sz w:val="16"/>
        </w:rPr>
        <w:t xml:space="preserve"> productivity growth still further. </w:t>
      </w:r>
      <w:r w:rsidRPr="001530C7">
        <w:rPr>
          <w:rStyle w:val="StyleUnderline"/>
          <w:rFonts w:asciiTheme="minorHAnsi" w:hAnsiTheme="minorHAnsi" w:cstheme="minorHAnsi"/>
        </w:rPr>
        <w:t>The critical question is how policy should respond</w:t>
      </w:r>
      <w:r w:rsidRPr="001530C7">
        <w:rPr>
          <w:rFonts w:asciiTheme="minorHAnsi" w:hAnsiTheme="minorHAnsi" w:cstheme="minorHAnsi"/>
          <w:sz w:val="16"/>
        </w:rPr>
        <w:t xml:space="preserve"> to this not-so- new reality. </w:t>
      </w:r>
      <w:r w:rsidRPr="001530C7">
        <w:rPr>
          <w:rStyle w:val="StyleUnderline"/>
          <w:rFonts w:asciiTheme="minorHAnsi" w:hAnsiTheme="minorHAnsi" w:cstheme="minorHAnsi"/>
        </w:rPr>
        <w:t>The conventional response has been to look for conditions</w:t>
      </w:r>
      <w:r w:rsidRPr="001530C7">
        <w:rPr>
          <w:rFonts w:asciiTheme="minorHAnsi" w:hAnsiTheme="minorHAnsi" w:cstheme="minorHAnsi"/>
          <w:sz w:val="16"/>
        </w:rPr>
        <w:t xml:space="preserve"> – </w:t>
      </w:r>
      <w:r w:rsidRPr="001530C7">
        <w:rPr>
          <w:rStyle w:val="StyleUnderline"/>
          <w:rFonts w:asciiTheme="minorHAnsi" w:hAnsiTheme="minorHAnsi" w:cstheme="minorHAnsi"/>
        </w:rPr>
        <w:t>technological, fiscal, monetary</w:t>
      </w:r>
      <w:r w:rsidRPr="001530C7">
        <w:rPr>
          <w:rFonts w:asciiTheme="minorHAnsi" w:hAnsiTheme="minorHAnsi" w:cstheme="minorHAnsi"/>
          <w:sz w:val="16"/>
        </w:rPr>
        <w:t xml:space="preserve"> – </w:t>
      </w:r>
      <w:r w:rsidRPr="001530C7">
        <w:rPr>
          <w:rStyle w:val="StyleUnderline"/>
          <w:rFonts w:asciiTheme="minorHAnsi" w:hAnsiTheme="minorHAnsi" w:cstheme="minorHAnsi"/>
        </w:rPr>
        <w:t>to keep growth going</w:t>
      </w:r>
      <w:r w:rsidRPr="001530C7">
        <w:rPr>
          <w:rFonts w:asciiTheme="minorHAnsi" w:hAnsiTheme="minorHAnsi" w:cstheme="minorHAnsi"/>
          <w:sz w:val="16"/>
        </w:rPr>
        <w:t xml:space="preserve">, </w:t>
      </w:r>
      <w:r w:rsidRPr="001530C7">
        <w:rPr>
          <w:rStyle w:val="Emphasis"/>
          <w:rFonts w:asciiTheme="minorHAnsi" w:hAnsiTheme="minorHAnsi" w:cstheme="minorHAnsi"/>
        </w:rPr>
        <w:t>whatever the cost</w:t>
      </w:r>
      <w:r w:rsidRPr="001530C7">
        <w:rPr>
          <w:rFonts w:asciiTheme="minorHAnsi" w:hAnsiTheme="minorHAnsi" w:cstheme="minorHAnsi"/>
          <w:sz w:val="16"/>
        </w:rPr>
        <w:t xml:space="preserve">. The prevalent ‘ rescue narrative ’ relies on an assumption that with appropriate policy incentives, new technological breakthroughs will emerge and productivity growth will recover. </w:t>
      </w:r>
      <w:r w:rsidRPr="003753DA">
        <w:rPr>
          <w:rStyle w:val="StyleUnderline"/>
          <w:rFonts w:asciiTheme="minorHAnsi" w:hAnsiTheme="minorHAnsi" w:cstheme="minorHAnsi"/>
          <w:highlight w:val="cyan"/>
        </w:rPr>
        <w:t xml:space="preserve">Candidate ‘ </w:t>
      </w:r>
      <w:proofErr w:type="spellStart"/>
      <w:r w:rsidRPr="003753DA">
        <w:rPr>
          <w:rStyle w:val="StyleUnderline"/>
          <w:rFonts w:asciiTheme="minorHAnsi" w:hAnsiTheme="minorHAnsi" w:cstheme="minorHAnsi"/>
          <w:highlight w:val="cyan"/>
        </w:rPr>
        <w:t>saviours</w:t>
      </w:r>
      <w:proofErr w:type="spellEnd"/>
      <w:r w:rsidRPr="003753DA">
        <w:rPr>
          <w:rFonts w:asciiTheme="minorHAnsi" w:hAnsiTheme="minorHAnsi" w:cstheme="minorHAnsi"/>
          <w:sz w:val="16"/>
          <w:highlight w:val="cyan"/>
        </w:rPr>
        <w:t xml:space="preserve"> </w:t>
      </w:r>
      <w:r w:rsidRPr="001530C7">
        <w:rPr>
          <w:rFonts w:asciiTheme="minorHAnsi" w:hAnsiTheme="minorHAnsi" w:cstheme="minorHAnsi"/>
          <w:sz w:val="16"/>
        </w:rPr>
        <w:t xml:space="preserve">’ in this rescue narrative </w:t>
      </w:r>
      <w:r w:rsidRPr="003753DA">
        <w:rPr>
          <w:rStyle w:val="StyleUnderline"/>
          <w:rFonts w:asciiTheme="minorHAnsi" w:hAnsiTheme="minorHAnsi" w:cstheme="minorHAnsi"/>
          <w:highlight w:val="cyan"/>
        </w:rPr>
        <w:t>are various</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For some</w:t>
      </w:r>
      <w:r w:rsidRPr="001530C7">
        <w:rPr>
          <w:rFonts w:asciiTheme="minorHAnsi" w:hAnsiTheme="minorHAnsi" w:cstheme="minorHAnsi"/>
          <w:sz w:val="16"/>
        </w:rPr>
        <w:t xml:space="preserve"> (NCE 2014 2017), </w:t>
      </w:r>
      <w:r w:rsidRPr="003753DA">
        <w:rPr>
          <w:rStyle w:val="StyleUnderline"/>
          <w:rFonts w:asciiTheme="minorHAnsi" w:hAnsiTheme="minorHAnsi" w:cstheme="minorHAnsi"/>
          <w:highlight w:val="cyan"/>
        </w:rPr>
        <w:t>innovation</w:t>
      </w:r>
      <w:r w:rsidRPr="003753DA">
        <w:rPr>
          <w:rFonts w:asciiTheme="minorHAnsi" w:hAnsiTheme="minorHAnsi" w:cstheme="minorHAnsi"/>
          <w:sz w:val="16"/>
          <w:highlight w:val="cyan"/>
        </w:rPr>
        <w:t xml:space="preserve"> </w:t>
      </w:r>
      <w:r w:rsidRPr="003753DA">
        <w:rPr>
          <w:rStyle w:val="StyleUnderline"/>
          <w:rFonts w:asciiTheme="minorHAnsi" w:hAnsiTheme="minorHAnsi" w:cstheme="minorHAnsi"/>
          <w:highlight w:val="cyan"/>
        </w:rPr>
        <w:t>will</w:t>
      </w:r>
      <w:r w:rsidRPr="001530C7">
        <w:rPr>
          <w:rFonts w:asciiTheme="minorHAnsi" w:hAnsiTheme="minorHAnsi" w:cstheme="minorHAnsi"/>
          <w:sz w:val="16"/>
        </w:rPr>
        <w:t xml:space="preserve"> arrive from investment in the same clean, low-carbon technologies that are needed to </w:t>
      </w:r>
      <w:r w:rsidRPr="003753DA">
        <w:rPr>
          <w:rStyle w:val="StyleUnderline"/>
          <w:rFonts w:asciiTheme="minorHAnsi" w:hAnsiTheme="minorHAnsi" w:cstheme="minorHAnsi"/>
          <w:highlight w:val="cyan"/>
        </w:rPr>
        <w:t>tackle climate change</w:t>
      </w:r>
      <w:r w:rsidRPr="001530C7">
        <w:rPr>
          <w:rFonts w:asciiTheme="minorHAnsi" w:hAnsiTheme="minorHAnsi" w:cstheme="minorHAnsi"/>
          <w:sz w:val="16"/>
        </w:rPr>
        <w:t xml:space="preserve"> and off set resource depletion. For others ( Ford, 2015; Avent, 2016 ), innovation will come from the emerging digital revolution: increased </w:t>
      </w:r>
      <w:r w:rsidRPr="001530C7">
        <w:rPr>
          <w:rStyle w:val="StyleUnderline"/>
          <w:rFonts w:asciiTheme="minorHAnsi" w:hAnsiTheme="minorHAnsi" w:cstheme="minorHAnsi"/>
        </w:rPr>
        <w:t>automation</w:t>
      </w:r>
      <w:r w:rsidRPr="001530C7">
        <w:rPr>
          <w:rFonts w:asciiTheme="minorHAnsi" w:hAnsiTheme="minorHAnsi" w:cstheme="minorHAnsi"/>
          <w:sz w:val="16"/>
        </w:rPr>
        <w:t xml:space="preserve">, </w:t>
      </w:r>
      <w:proofErr w:type="spellStart"/>
      <w:r w:rsidRPr="001530C7">
        <w:rPr>
          <w:rFonts w:asciiTheme="minorHAnsi" w:hAnsiTheme="minorHAnsi" w:cstheme="minorHAnsi"/>
          <w:sz w:val="16"/>
        </w:rPr>
        <w:t>robotisation</w:t>
      </w:r>
      <w:proofErr w:type="spellEnd"/>
      <w:r w:rsidRPr="001530C7">
        <w:rPr>
          <w:rFonts w:asciiTheme="minorHAnsi" w:hAnsiTheme="minorHAnsi" w:cstheme="minorHAnsi"/>
          <w:sz w:val="16"/>
        </w:rPr>
        <w:t xml:space="preserve">, </w:t>
      </w:r>
      <w:r w:rsidRPr="001530C7">
        <w:rPr>
          <w:rStyle w:val="StyleUnderline"/>
          <w:rFonts w:asciiTheme="minorHAnsi" w:hAnsiTheme="minorHAnsi" w:cstheme="minorHAnsi"/>
        </w:rPr>
        <w:t>artificial intelligence</w:t>
      </w:r>
      <w:r w:rsidRPr="001530C7">
        <w:rPr>
          <w:rFonts w:asciiTheme="minorHAnsi" w:hAnsiTheme="minorHAnsi" w:cstheme="minorHAnsi"/>
          <w:sz w:val="16"/>
        </w:rPr>
        <w:t xml:space="preserve">. But </w:t>
      </w:r>
      <w:r w:rsidRPr="003753DA">
        <w:rPr>
          <w:rStyle w:val="StyleUnderline"/>
          <w:rFonts w:asciiTheme="minorHAnsi" w:hAnsiTheme="minorHAnsi" w:cstheme="minorHAnsi"/>
          <w:highlight w:val="cyan"/>
        </w:rPr>
        <w:t>to date</w:t>
      </w:r>
      <w:r w:rsidRPr="001530C7">
        <w:rPr>
          <w:rFonts w:asciiTheme="minorHAnsi" w:hAnsiTheme="minorHAnsi" w:cstheme="minorHAnsi"/>
          <w:sz w:val="16"/>
        </w:rPr>
        <w:t xml:space="preserve">, </w:t>
      </w:r>
      <w:r w:rsidRPr="003753DA">
        <w:rPr>
          <w:rStyle w:val="Emphasis"/>
          <w:rFonts w:asciiTheme="minorHAnsi" w:hAnsiTheme="minorHAnsi" w:cstheme="minorHAnsi"/>
          <w:highlight w:val="cyan"/>
        </w:rPr>
        <w:t>none of the productivity gains foreseen</w:t>
      </w:r>
      <w:r w:rsidRPr="001530C7">
        <w:rPr>
          <w:rStyle w:val="Emphasis"/>
          <w:rFonts w:asciiTheme="minorHAnsi" w:hAnsiTheme="minorHAnsi" w:cstheme="minorHAnsi"/>
        </w:rPr>
        <w:t xml:space="preserve"> by these technologies </w:t>
      </w:r>
      <w:r w:rsidRPr="003753DA">
        <w:rPr>
          <w:rStyle w:val="Emphasis"/>
          <w:rFonts w:asciiTheme="minorHAnsi" w:hAnsiTheme="minorHAnsi" w:cstheme="minorHAnsi"/>
          <w:highlight w:val="cyan"/>
        </w:rPr>
        <w:t>have been manifest at the macro- economic level</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and this latter world could lead to the ‘ immiseration ’ of </w:t>
      </w:r>
      <w:proofErr w:type="spellStart"/>
      <w:r w:rsidRPr="001530C7">
        <w:rPr>
          <w:rStyle w:val="StyleUnderline"/>
          <w:rFonts w:asciiTheme="minorHAnsi" w:hAnsiTheme="minorHAnsi" w:cstheme="minorHAnsi"/>
        </w:rPr>
        <w:t>labour</w:t>
      </w:r>
      <w:proofErr w:type="spellEnd"/>
      <w:r w:rsidRPr="001530C7">
        <w:rPr>
          <w:rStyle w:val="StyleUnderline"/>
          <w:rFonts w:asciiTheme="minorHAnsi" w:hAnsiTheme="minorHAnsi" w:cstheme="minorHAnsi"/>
        </w:rPr>
        <w:t xml:space="preserve"> </w:t>
      </w:r>
      <w:r w:rsidRPr="001530C7">
        <w:rPr>
          <w:rFonts w:asciiTheme="minorHAnsi" w:hAnsiTheme="minorHAnsi" w:cstheme="minorHAnsi"/>
          <w:sz w:val="16"/>
        </w:rPr>
        <w:t xml:space="preserve">( Susskind, 2017) </w:t>
      </w:r>
      <w:r w:rsidRPr="001530C7">
        <w:rPr>
          <w:rStyle w:val="StyleUnderline"/>
          <w:rFonts w:asciiTheme="minorHAnsi" w:hAnsiTheme="minorHAnsi" w:cstheme="minorHAnsi"/>
        </w:rPr>
        <w:t>and</w:t>
      </w:r>
      <w:r w:rsidRPr="001530C7">
        <w:rPr>
          <w:rFonts w:asciiTheme="minorHAnsi" w:hAnsiTheme="minorHAnsi" w:cstheme="minorHAnsi"/>
          <w:sz w:val="16"/>
        </w:rPr>
        <w:t xml:space="preserve"> levels of </w:t>
      </w:r>
      <w:r w:rsidRPr="001530C7">
        <w:rPr>
          <w:rStyle w:val="StyleUnderline"/>
          <w:rFonts w:asciiTheme="minorHAnsi" w:hAnsiTheme="minorHAnsi" w:cstheme="minorHAnsi"/>
        </w:rPr>
        <w:t>inequality</w:t>
      </w:r>
      <w:r w:rsidRPr="001530C7">
        <w:rPr>
          <w:rFonts w:asciiTheme="minorHAnsi" w:hAnsiTheme="minorHAnsi" w:cstheme="minorHAnsi"/>
          <w:sz w:val="16"/>
        </w:rPr>
        <w:t xml:space="preserve"> reminiscent of the worst scenarios outlined in the previous section. In historical perspective, it is clear that the advanced economies now stand at a distinct, and uncomfortable cross-roads. Two competing theories about how to maintain growth (</w:t>
      </w:r>
      <w:r w:rsidRPr="001530C7">
        <w:rPr>
          <w:rStyle w:val="StyleUnderline"/>
          <w:rFonts w:asciiTheme="minorHAnsi" w:hAnsiTheme="minorHAnsi" w:cstheme="minorHAnsi"/>
        </w:rPr>
        <w:t>Keynesianism</w:t>
      </w:r>
      <w:r w:rsidRPr="001530C7">
        <w:rPr>
          <w:rFonts w:asciiTheme="minorHAnsi" w:hAnsiTheme="minorHAnsi" w:cstheme="minorHAnsi"/>
          <w:sz w:val="16"/>
        </w:rPr>
        <w:t xml:space="preserve"> and monetarism) have dominated macroeconomics over the last half century. Neither is adequate to the challenge of resolving current conditions. Developed in response to the Great Depression in the 1930's, John Maynard Keynes' macroeconomics saw a critical role for government in maintaining economic stability ( Keynes, 1936 ). If supply potential was not enough to keep growth going (as Says had argued), governments could not rely on households and firms simply to go on spending during the hard times. They must play an active role in stimulating the economy to ‘ kick-start ’ growth again. The strategy </w:t>
      </w:r>
      <w:r w:rsidRPr="001530C7">
        <w:rPr>
          <w:rStyle w:val="StyleUnderline"/>
          <w:rFonts w:asciiTheme="minorHAnsi" w:hAnsiTheme="minorHAnsi" w:cstheme="minorHAnsi"/>
        </w:rPr>
        <w:t>worked</w:t>
      </w:r>
      <w:r w:rsidRPr="001530C7">
        <w:rPr>
          <w:rFonts w:asciiTheme="minorHAnsi" w:hAnsiTheme="minorHAnsi" w:cstheme="minorHAnsi"/>
          <w:sz w:val="16"/>
        </w:rPr>
        <w:t xml:space="preserve">, </w:t>
      </w:r>
      <w:r w:rsidRPr="001530C7">
        <w:rPr>
          <w:rStyle w:val="StyleUnderline"/>
          <w:rFonts w:asciiTheme="minorHAnsi" w:hAnsiTheme="minorHAnsi" w:cstheme="minorHAnsi"/>
        </w:rPr>
        <w:t>up to a point</w:t>
      </w:r>
      <w:r w:rsidRPr="001530C7">
        <w:rPr>
          <w:rFonts w:asciiTheme="minorHAnsi" w:hAnsiTheme="minorHAnsi" w:cstheme="minorHAnsi"/>
          <w:sz w:val="16"/>
        </w:rPr>
        <w:t xml:space="preserve">. It was exemplified in particular by Franklin D Roosevelt's ‘ New Deal ’ in the States. </w:t>
      </w:r>
      <w:r w:rsidRPr="001530C7">
        <w:rPr>
          <w:rStyle w:val="StyleUnderline"/>
          <w:rFonts w:asciiTheme="minorHAnsi" w:hAnsiTheme="minorHAnsi" w:cstheme="minorHAnsi"/>
        </w:rPr>
        <w:t>The subsequent ‘ failure ’ of Keynesianism to solve</w:t>
      </w:r>
      <w:r w:rsidRPr="001530C7">
        <w:rPr>
          <w:rFonts w:asciiTheme="minorHAnsi" w:hAnsiTheme="minorHAnsi" w:cstheme="minorHAnsi"/>
          <w:sz w:val="16"/>
        </w:rPr>
        <w:t xml:space="preserve"> the problems of ‘ </w:t>
      </w:r>
      <w:r w:rsidRPr="001530C7">
        <w:rPr>
          <w:rStyle w:val="StyleUnderline"/>
          <w:rFonts w:asciiTheme="minorHAnsi" w:hAnsiTheme="minorHAnsi" w:cstheme="minorHAnsi"/>
        </w:rPr>
        <w:t>stagflation</w:t>
      </w:r>
      <w:r w:rsidRPr="001530C7">
        <w:rPr>
          <w:rFonts w:asciiTheme="minorHAnsi" w:hAnsiTheme="minorHAnsi" w:cstheme="minorHAnsi"/>
          <w:sz w:val="16"/>
        </w:rPr>
        <w:t xml:space="preserve"> ’ </w:t>
      </w:r>
      <w:r w:rsidRPr="001530C7">
        <w:rPr>
          <w:rStyle w:val="StyleUnderline"/>
          <w:rFonts w:asciiTheme="minorHAnsi" w:hAnsiTheme="minorHAnsi" w:cstheme="minorHAnsi"/>
        </w:rPr>
        <w:t>during the oil crises</w:t>
      </w:r>
      <w:r w:rsidRPr="001530C7">
        <w:rPr>
          <w:rFonts w:asciiTheme="minorHAnsi" w:hAnsiTheme="minorHAnsi" w:cstheme="minorHAnsi"/>
          <w:sz w:val="16"/>
        </w:rPr>
        <w:t xml:space="preserve"> </w:t>
      </w:r>
      <w:r w:rsidRPr="001530C7">
        <w:rPr>
          <w:rStyle w:val="StyleUnderline"/>
          <w:rFonts w:asciiTheme="minorHAnsi" w:hAnsiTheme="minorHAnsi" w:cstheme="minorHAnsi"/>
        </w:rPr>
        <w:t xml:space="preserve">led to a </w:t>
      </w:r>
      <w:r w:rsidRPr="001530C7">
        <w:rPr>
          <w:rFonts w:asciiTheme="minorHAnsi" w:hAnsiTheme="minorHAnsi" w:cstheme="minorHAnsi"/>
          <w:sz w:val="16"/>
        </w:rPr>
        <w:t>temporary</w:t>
      </w:r>
      <w:r w:rsidRPr="001530C7">
        <w:rPr>
          <w:rStyle w:val="StyleUnderline"/>
          <w:rFonts w:asciiTheme="minorHAnsi" w:hAnsiTheme="minorHAnsi" w:cstheme="minorHAnsi"/>
        </w:rPr>
        <w:t xml:space="preserve"> disillusionment with the idea</w:t>
      </w:r>
      <w:r w:rsidRPr="001530C7">
        <w:rPr>
          <w:rFonts w:asciiTheme="minorHAnsi" w:hAnsiTheme="minorHAnsi" w:cstheme="minorHAnsi"/>
          <w:sz w:val="16"/>
        </w:rPr>
        <w:t xml:space="preserve"> </w:t>
      </w:r>
      <w:r w:rsidRPr="001530C7">
        <w:rPr>
          <w:rStyle w:val="StyleUnderline"/>
          <w:rFonts w:asciiTheme="minorHAnsi" w:hAnsiTheme="minorHAnsi" w:cstheme="minorHAnsi"/>
        </w:rPr>
        <w:t>and</w:t>
      </w:r>
      <w:r w:rsidRPr="001530C7">
        <w:rPr>
          <w:rFonts w:asciiTheme="minorHAnsi" w:hAnsiTheme="minorHAnsi" w:cstheme="minorHAnsi"/>
          <w:sz w:val="16"/>
        </w:rPr>
        <w:t xml:space="preserve"> in the early 1980s, western </w:t>
      </w:r>
      <w:r w:rsidRPr="001530C7">
        <w:rPr>
          <w:rStyle w:val="StyleUnderline"/>
          <w:rFonts w:asciiTheme="minorHAnsi" w:hAnsiTheme="minorHAnsi" w:cstheme="minorHAnsi"/>
        </w:rPr>
        <w:lastRenderedPageBreak/>
        <w:t>governments</w:t>
      </w:r>
      <w:r w:rsidRPr="001530C7">
        <w:rPr>
          <w:rFonts w:asciiTheme="minorHAnsi" w:hAnsiTheme="minorHAnsi" w:cstheme="minorHAnsi"/>
          <w:sz w:val="16"/>
        </w:rPr>
        <w:t xml:space="preserve"> (pre- dominantly led by the </w:t>
      </w:r>
      <w:proofErr w:type="spellStart"/>
      <w:r w:rsidRPr="001530C7">
        <w:rPr>
          <w:rFonts w:asciiTheme="minorHAnsi" w:hAnsiTheme="minorHAnsi" w:cstheme="minorHAnsi"/>
          <w:sz w:val="16"/>
        </w:rPr>
        <w:t>anglo</w:t>
      </w:r>
      <w:proofErr w:type="spellEnd"/>
      <w:r w:rsidRPr="001530C7">
        <w:rPr>
          <w:rFonts w:asciiTheme="minorHAnsi" w:hAnsiTheme="minorHAnsi" w:cstheme="minorHAnsi"/>
          <w:sz w:val="16"/>
        </w:rPr>
        <w:t xml:space="preserve">-centric nations) </w:t>
      </w:r>
      <w:r w:rsidRPr="001530C7">
        <w:rPr>
          <w:rStyle w:val="StyleUnderline"/>
          <w:rFonts w:asciiTheme="minorHAnsi" w:hAnsiTheme="minorHAnsi" w:cstheme="minorHAnsi"/>
        </w:rPr>
        <w:t>abandoned Keynes</w:t>
      </w:r>
      <w:r w:rsidRPr="001530C7">
        <w:rPr>
          <w:rFonts w:asciiTheme="minorHAnsi" w:hAnsiTheme="minorHAnsi" w:cstheme="minorHAnsi"/>
          <w:sz w:val="16"/>
        </w:rPr>
        <w:t xml:space="preserve"> </w:t>
      </w:r>
      <w:r w:rsidRPr="001530C7">
        <w:rPr>
          <w:rStyle w:val="StyleUnderline"/>
          <w:rFonts w:asciiTheme="minorHAnsi" w:hAnsiTheme="minorHAnsi" w:cstheme="minorHAnsi"/>
        </w:rPr>
        <w:t>and turned instead to monetarism</w:t>
      </w:r>
      <w:r w:rsidRPr="001530C7">
        <w:rPr>
          <w:rFonts w:asciiTheme="minorHAnsi" w:hAnsiTheme="minorHAnsi" w:cstheme="minorHAnsi"/>
          <w:sz w:val="16"/>
        </w:rPr>
        <w:t xml:space="preserve"> – the brainchild of Chicago school economist Milton Friedman. Built on a neoliberal philosophy with a strong belief in the free market as the best regulator of human affairs, monetarism had no time for fiscal stimulus (or indeed with government intervention generally) and argued instead that the route out of low growth was to reduce the cost of money, so that firms would more easily invest in the productive capacity of the economy and households could fund any temporary constraints on spending through debt. These mechanisms for financial liquidity would free up the economy to grow again, allowing prices to fall and employment to bounce back. </w:t>
      </w:r>
      <w:r w:rsidRPr="001530C7">
        <w:rPr>
          <w:rStyle w:val="StyleUnderline"/>
          <w:rFonts w:asciiTheme="minorHAnsi" w:hAnsiTheme="minorHAnsi" w:cstheme="minorHAnsi"/>
        </w:rPr>
        <w:t>At first these policies seemed to be successful</w:t>
      </w:r>
      <w:r w:rsidRPr="001530C7">
        <w:rPr>
          <w:rFonts w:asciiTheme="minorHAnsi" w:hAnsiTheme="minorHAnsi" w:cstheme="minorHAnsi"/>
          <w:sz w:val="16"/>
        </w:rPr>
        <w:t xml:space="preserve">. In the wake of the oil crises, conditions improved. </w:t>
      </w:r>
      <w:r w:rsidRPr="001530C7">
        <w:rPr>
          <w:rStyle w:val="StyleUnderline"/>
          <w:rFonts w:asciiTheme="minorHAnsi" w:hAnsiTheme="minorHAnsi" w:cstheme="minorHAnsi"/>
        </w:rPr>
        <w:t>Greater liquidity spurred investment, re- stored levels of consumer demand and</w:t>
      </w:r>
      <w:r w:rsidRPr="001530C7">
        <w:rPr>
          <w:rFonts w:asciiTheme="minorHAnsi" w:hAnsiTheme="minorHAnsi" w:cstheme="minorHAnsi"/>
          <w:sz w:val="16"/>
        </w:rPr>
        <w:t xml:space="preserve"> even (arguably) </w:t>
      </w:r>
      <w:r w:rsidRPr="001530C7">
        <w:rPr>
          <w:rStyle w:val="StyleUnderline"/>
          <w:rFonts w:asciiTheme="minorHAnsi" w:hAnsiTheme="minorHAnsi" w:cstheme="minorHAnsi"/>
        </w:rPr>
        <w:t>stimulated innovation</w:t>
      </w:r>
      <w:r w:rsidRPr="001530C7">
        <w:rPr>
          <w:rFonts w:asciiTheme="minorHAnsi" w:hAnsiTheme="minorHAnsi" w:cstheme="minorHAnsi"/>
          <w:sz w:val="16"/>
        </w:rPr>
        <w:t xml:space="preserve"> in the energy sector which brought down the price of oil, for almost two decades. </w:t>
      </w:r>
      <w:r w:rsidRPr="001530C7">
        <w:rPr>
          <w:rStyle w:val="StyleUnderline"/>
          <w:rFonts w:asciiTheme="minorHAnsi" w:hAnsiTheme="minorHAnsi" w:cstheme="minorHAnsi"/>
        </w:rPr>
        <w:t>In the long run</w:t>
      </w:r>
      <w:r w:rsidRPr="001530C7">
        <w:rPr>
          <w:rFonts w:asciiTheme="minorHAnsi" w:hAnsiTheme="minorHAnsi" w:cstheme="minorHAnsi"/>
          <w:sz w:val="16"/>
        </w:rPr>
        <w:t xml:space="preserve">, however, things were not so simple. </w:t>
      </w:r>
      <w:r w:rsidRPr="001530C7">
        <w:rPr>
          <w:rStyle w:val="StyleUnderline"/>
          <w:rFonts w:asciiTheme="minorHAnsi" w:hAnsiTheme="minorHAnsi" w:cstheme="minorHAnsi"/>
        </w:rPr>
        <w:t>Loose monetary policy and tight fiscal policy were slowly creating increasing fragility in financial markets</w:t>
      </w:r>
      <w:r w:rsidRPr="001530C7">
        <w:rPr>
          <w:rFonts w:asciiTheme="minorHAnsi" w:hAnsiTheme="minorHAnsi" w:cstheme="minorHAnsi"/>
          <w:sz w:val="16"/>
        </w:rPr>
        <w:t xml:space="preserve">. Though they facilitated a continued reduction in public debt burdens, this only proved possible by transferring debt to the private sector. While interest rates were low and debt burdens were not too high, this didn't seem to matter much. But </w:t>
      </w:r>
      <w:r w:rsidRPr="001530C7">
        <w:rPr>
          <w:rStyle w:val="StyleUnderline"/>
          <w:rFonts w:asciiTheme="minorHAnsi" w:hAnsiTheme="minorHAnsi" w:cstheme="minorHAnsi"/>
        </w:rPr>
        <w:t>as more and more households accumulated</w:t>
      </w:r>
      <w:r w:rsidRPr="001530C7">
        <w:rPr>
          <w:rFonts w:asciiTheme="minorHAnsi" w:hAnsiTheme="minorHAnsi" w:cstheme="minorHAnsi"/>
          <w:sz w:val="16"/>
        </w:rPr>
        <w:t xml:space="preserve"> more and more </w:t>
      </w:r>
      <w:r w:rsidRPr="001530C7">
        <w:rPr>
          <w:rStyle w:val="StyleUnderline"/>
          <w:rFonts w:asciiTheme="minorHAnsi" w:hAnsiTheme="minorHAnsi" w:cstheme="minorHAnsi"/>
        </w:rPr>
        <w:t>debt</w:t>
      </w:r>
      <w:r w:rsidRPr="001530C7">
        <w:rPr>
          <w:rFonts w:asciiTheme="minorHAnsi" w:hAnsiTheme="minorHAnsi" w:cstheme="minorHAnsi"/>
          <w:sz w:val="16"/>
        </w:rPr>
        <w:t xml:space="preserve">, </w:t>
      </w:r>
      <w:r w:rsidRPr="001530C7">
        <w:rPr>
          <w:rStyle w:val="StyleUnderline"/>
          <w:rFonts w:asciiTheme="minorHAnsi" w:hAnsiTheme="minorHAnsi" w:cstheme="minorHAnsi"/>
        </w:rPr>
        <w:t>the conditions for instability were accumulating</w:t>
      </w:r>
      <w:r w:rsidRPr="001530C7">
        <w:rPr>
          <w:rFonts w:asciiTheme="minorHAnsi" w:hAnsiTheme="minorHAnsi" w:cstheme="minorHAnsi"/>
          <w:sz w:val="16"/>
        </w:rPr>
        <w:t xml:space="preserve">. By the early 2000s, firms, banks and households had become ‘ overleveraged ’ . </w:t>
      </w:r>
      <w:r w:rsidRPr="001530C7">
        <w:rPr>
          <w:rStyle w:val="StyleUnderline"/>
          <w:rFonts w:asciiTheme="minorHAnsi" w:hAnsiTheme="minorHAnsi" w:cstheme="minorHAnsi"/>
        </w:rPr>
        <w:t>The policy response</w:t>
      </w:r>
      <w:r w:rsidRPr="001530C7">
        <w:rPr>
          <w:rFonts w:asciiTheme="minorHAnsi" w:hAnsiTheme="minorHAnsi" w:cstheme="minorHAnsi"/>
          <w:sz w:val="16"/>
        </w:rPr>
        <w:t xml:space="preserve"> was to pump more and more money into the system by lowering interest rates again and relaxing financial regulations even further. All it needed was a change in the rate of defaults on ‘ subprime ’ loans and the bubble would have to burst. This was the era of ‘ easy money ’ , the ‘ age of irresponsibility ’ as then Prime Minister Gordon Brown called it, and it </w:t>
      </w:r>
      <w:r w:rsidRPr="001530C7">
        <w:rPr>
          <w:rStyle w:val="Emphasis"/>
          <w:rFonts w:asciiTheme="minorHAnsi" w:hAnsiTheme="minorHAnsi" w:cstheme="minorHAnsi"/>
        </w:rPr>
        <w:t>led inexorably to the financial crisis</w:t>
      </w:r>
      <w:r w:rsidRPr="001530C7">
        <w:rPr>
          <w:rFonts w:asciiTheme="minorHAnsi" w:hAnsiTheme="minorHAnsi" w:cstheme="minorHAnsi"/>
          <w:sz w:val="16"/>
        </w:rPr>
        <w:t xml:space="preserve">. 8 ‘ </w:t>
      </w:r>
      <w:r w:rsidRPr="001530C7">
        <w:rPr>
          <w:rStyle w:val="StyleUnderline"/>
          <w:rFonts w:asciiTheme="minorHAnsi" w:hAnsiTheme="minorHAnsi" w:cstheme="minorHAnsi"/>
        </w:rPr>
        <w:t>The question then arises</w:t>
      </w:r>
      <w:r w:rsidRPr="001530C7">
        <w:rPr>
          <w:rFonts w:asciiTheme="minorHAnsi" w:hAnsiTheme="minorHAnsi" w:cstheme="minorHAnsi"/>
          <w:sz w:val="16"/>
        </w:rPr>
        <w:t xml:space="preserve">, ’ wrote Summers (2014, p68) ‘ </w:t>
      </w:r>
      <w:r w:rsidRPr="003753DA">
        <w:rPr>
          <w:rStyle w:val="StyleUnderline"/>
          <w:rFonts w:asciiTheme="minorHAnsi" w:hAnsiTheme="minorHAnsi" w:cstheme="minorHAnsi"/>
          <w:highlight w:val="cyan"/>
        </w:rPr>
        <w:t>can we identify any stretch</w:t>
      </w:r>
      <w:r w:rsidRPr="001530C7">
        <w:rPr>
          <w:rFonts w:asciiTheme="minorHAnsi" w:hAnsiTheme="minorHAnsi" w:cstheme="minorHAnsi"/>
          <w:sz w:val="16"/>
        </w:rPr>
        <w:t xml:space="preserve"> [</w:t>
      </w:r>
      <w:r w:rsidRPr="001530C7">
        <w:rPr>
          <w:rStyle w:val="StyleUnderline"/>
          <w:rFonts w:asciiTheme="minorHAnsi" w:hAnsiTheme="minorHAnsi" w:cstheme="minorHAnsi"/>
        </w:rPr>
        <w:t>in the last decades</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during which the economy grew satisfactorily under conditions that were financially sustainable</w:t>
      </w:r>
      <w:r w:rsidRPr="001530C7">
        <w:rPr>
          <w:rFonts w:asciiTheme="minorHAnsi" w:hAnsiTheme="minorHAnsi" w:cstheme="minorHAnsi"/>
          <w:sz w:val="16"/>
        </w:rPr>
        <w:t xml:space="preserve">?. ’ His answer, and indeed the answer of a number of other mainstream economists, was: </w:t>
      </w:r>
      <w:r w:rsidRPr="003753DA">
        <w:rPr>
          <w:rStyle w:val="Emphasis"/>
          <w:rFonts w:asciiTheme="minorHAnsi" w:hAnsiTheme="minorHAnsi" w:cstheme="minorHAnsi"/>
          <w:highlight w:val="cyan"/>
        </w:rPr>
        <w:t>no</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Chasing growth</w:t>
      </w:r>
      <w:r w:rsidRPr="001530C7">
        <w:rPr>
          <w:rStyle w:val="StyleUnderline"/>
          <w:rFonts w:asciiTheme="minorHAnsi" w:hAnsiTheme="minorHAnsi" w:cstheme="minorHAnsi"/>
        </w:rPr>
        <w:t xml:space="preserve"> through loose monetary </w:t>
      </w:r>
      <w:r w:rsidRPr="00AF0B18">
        <w:rPr>
          <w:rStyle w:val="StyleUnderline"/>
          <w:rFonts w:asciiTheme="minorHAnsi" w:hAnsiTheme="minorHAnsi" w:cstheme="minorHAnsi"/>
        </w:rPr>
        <w:t xml:space="preserve">policy in the face of challenging underlying fundamentals had </w:t>
      </w:r>
      <w:r w:rsidRPr="003753DA">
        <w:rPr>
          <w:rStyle w:val="StyleUnderline"/>
          <w:rFonts w:asciiTheme="minorHAnsi" w:hAnsiTheme="minorHAnsi" w:cstheme="minorHAnsi"/>
          <w:highlight w:val="cyan"/>
        </w:rPr>
        <w:t xml:space="preserve">led to </w:t>
      </w:r>
      <w:r w:rsidRPr="003753DA">
        <w:rPr>
          <w:rStyle w:val="Emphasis"/>
          <w:rFonts w:asciiTheme="minorHAnsi" w:hAnsiTheme="minorHAnsi" w:cstheme="minorHAnsi"/>
          <w:highlight w:val="cyan"/>
        </w:rPr>
        <w:t xml:space="preserve">financial bubbles which </w:t>
      </w:r>
      <w:proofErr w:type="spellStart"/>
      <w:r w:rsidRPr="003753DA">
        <w:rPr>
          <w:rStyle w:val="Emphasis"/>
          <w:rFonts w:asciiTheme="minorHAnsi" w:hAnsiTheme="minorHAnsi" w:cstheme="minorHAnsi"/>
          <w:highlight w:val="cyan"/>
        </w:rPr>
        <w:t>destabilised</w:t>
      </w:r>
      <w:proofErr w:type="spellEnd"/>
      <w:r w:rsidRPr="003753DA">
        <w:rPr>
          <w:rStyle w:val="Emphasis"/>
          <w:rFonts w:asciiTheme="minorHAnsi" w:hAnsiTheme="minorHAnsi" w:cstheme="minorHAnsi"/>
          <w:highlight w:val="cyan"/>
        </w:rPr>
        <w:t xml:space="preserve"> finance and culminated in crisis</w:t>
      </w:r>
      <w:r w:rsidRPr="001530C7">
        <w:rPr>
          <w:rFonts w:asciiTheme="minorHAnsi" w:hAnsiTheme="minorHAnsi" w:cstheme="minorHAnsi"/>
          <w:sz w:val="16"/>
        </w:rPr>
        <w:t xml:space="preserve">. </w:t>
      </w:r>
      <w:r w:rsidRPr="00AF0B18">
        <w:rPr>
          <w:rStyle w:val="StyleUnderline"/>
          <w:rFonts w:asciiTheme="minorHAnsi" w:hAnsiTheme="minorHAnsi" w:cstheme="minorHAnsi"/>
        </w:rPr>
        <w:t xml:space="preserve">Perhaps the </w:t>
      </w:r>
      <w:r w:rsidRPr="003753DA">
        <w:rPr>
          <w:rStyle w:val="StyleUnderline"/>
          <w:rFonts w:asciiTheme="minorHAnsi" w:hAnsiTheme="minorHAnsi" w:cstheme="minorHAnsi"/>
          <w:highlight w:val="cyan"/>
        </w:rPr>
        <w:t>most pernicious</w:t>
      </w:r>
      <w:r w:rsidRPr="00AF0B18">
        <w:rPr>
          <w:rStyle w:val="StyleUnderline"/>
          <w:rFonts w:asciiTheme="minorHAnsi" w:hAnsiTheme="minorHAnsi" w:cstheme="minorHAnsi"/>
        </w:rPr>
        <w:t xml:space="preserve"> impact</w:t>
      </w:r>
      <w:r w:rsidRPr="00AF0B18">
        <w:t xml:space="preserve"> </w:t>
      </w:r>
      <w:r w:rsidRPr="00AF0B18">
        <w:rPr>
          <w:rFonts w:asciiTheme="minorHAnsi" w:hAnsiTheme="minorHAnsi" w:cstheme="minorHAnsi"/>
          <w:sz w:val="16"/>
        </w:rPr>
        <w:t>of</w:t>
      </w:r>
      <w:r w:rsidRPr="001530C7">
        <w:rPr>
          <w:rFonts w:asciiTheme="minorHAnsi" w:hAnsiTheme="minorHAnsi" w:cstheme="minorHAnsi"/>
          <w:sz w:val="16"/>
        </w:rPr>
        <w:t xml:space="preserve"> this period of loose monetary policy – and indeed </w:t>
      </w:r>
      <w:r w:rsidRPr="00AF0B18">
        <w:rPr>
          <w:rStyle w:val="StyleUnderline"/>
          <w:rFonts w:asciiTheme="minorHAnsi" w:hAnsiTheme="minorHAnsi" w:cstheme="minorHAnsi"/>
        </w:rPr>
        <w:t>of the crisis</w:t>
      </w:r>
      <w:r w:rsidRPr="00AF0B18">
        <w:rPr>
          <w:rFonts w:asciiTheme="minorHAnsi" w:hAnsiTheme="minorHAnsi" w:cstheme="minorHAnsi"/>
          <w:sz w:val="16"/>
        </w:rPr>
        <w:t xml:space="preserve"> itself</w:t>
      </w:r>
      <w:r w:rsidRPr="001530C7">
        <w:rPr>
          <w:rFonts w:asciiTheme="minorHAnsi" w:hAnsiTheme="minorHAnsi" w:cstheme="minorHAnsi"/>
          <w:sz w:val="16"/>
        </w:rPr>
        <w:t xml:space="preserve"> – </w:t>
      </w:r>
      <w:r w:rsidRPr="003753DA">
        <w:rPr>
          <w:rStyle w:val="StyleUnderline"/>
          <w:rFonts w:asciiTheme="minorHAnsi" w:hAnsiTheme="minorHAnsi" w:cstheme="minorHAnsi"/>
          <w:highlight w:val="cyan"/>
        </w:rPr>
        <w:t>was</w:t>
      </w:r>
      <w:r w:rsidRPr="001530C7">
        <w:rPr>
          <w:rStyle w:val="StyleUnderline"/>
          <w:rFonts w:asciiTheme="minorHAnsi" w:hAnsiTheme="minorHAnsi" w:cstheme="minorHAnsi"/>
        </w:rPr>
        <w:t xml:space="preserve"> the steady rise in </w:t>
      </w:r>
      <w:r w:rsidRPr="003753DA">
        <w:rPr>
          <w:rStyle w:val="StyleUnderline"/>
          <w:rFonts w:asciiTheme="minorHAnsi" w:hAnsiTheme="minorHAnsi" w:cstheme="minorHAnsi"/>
          <w:highlight w:val="cyan"/>
        </w:rPr>
        <w:t>inequality</w:t>
      </w:r>
      <w:r w:rsidRPr="001530C7">
        <w:rPr>
          <w:rStyle w:val="StyleUnderline"/>
          <w:rFonts w:asciiTheme="minorHAnsi" w:hAnsiTheme="minorHAnsi" w:cstheme="minorHAnsi"/>
        </w:rPr>
        <w:t xml:space="preserve"> within advanced nations</w:t>
      </w:r>
      <w:r w:rsidRPr="001530C7">
        <w:rPr>
          <w:rFonts w:asciiTheme="minorHAnsi" w:hAnsiTheme="minorHAnsi" w:cstheme="minorHAnsi"/>
          <w:sz w:val="16"/>
        </w:rPr>
        <w:t xml:space="preserve">. There were several channels through which this acceleration occurred. In the first place, </w:t>
      </w:r>
      <w:r w:rsidRPr="001530C7">
        <w:rPr>
          <w:rStyle w:val="StyleUnderline"/>
          <w:rFonts w:asciiTheme="minorHAnsi" w:hAnsiTheme="minorHAnsi" w:cstheme="minorHAnsi"/>
        </w:rPr>
        <w:t>cheap money led to financial speculation</w:t>
      </w:r>
      <w:r w:rsidRPr="001530C7">
        <w:rPr>
          <w:rFonts w:asciiTheme="minorHAnsi" w:hAnsiTheme="minorHAnsi" w:cstheme="minorHAnsi"/>
          <w:sz w:val="16"/>
        </w:rPr>
        <w:t xml:space="preserve">. </w:t>
      </w:r>
      <w:r w:rsidRPr="001530C7">
        <w:rPr>
          <w:rStyle w:val="StyleUnderline"/>
          <w:rFonts w:asciiTheme="minorHAnsi" w:hAnsiTheme="minorHAnsi" w:cstheme="minorHAnsi"/>
        </w:rPr>
        <w:t>Those with access to capital could achieve substantial capital gains as asset prices rose</w:t>
      </w:r>
      <w:r w:rsidRPr="001530C7">
        <w:rPr>
          <w:rFonts w:asciiTheme="minorHAnsi" w:hAnsiTheme="minorHAnsi" w:cstheme="minorHAnsi"/>
          <w:sz w:val="16"/>
        </w:rPr>
        <w:t xml:space="preserve">. When wealth is already unequally distributed, this tendency leads directly to higher income inequality. </w:t>
      </w:r>
      <w:r w:rsidRPr="00AF0B18">
        <w:rPr>
          <w:rStyle w:val="StyleUnderline"/>
          <w:rFonts w:asciiTheme="minorHAnsi" w:hAnsiTheme="minorHAnsi" w:cstheme="minorHAnsi"/>
        </w:rPr>
        <w:t xml:space="preserve">As income inequality increases, it </w:t>
      </w:r>
      <w:r w:rsidRPr="003753DA">
        <w:rPr>
          <w:rStyle w:val="StyleUnderline"/>
          <w:rFonts w:asciiTheme="minorHAnsi" w:hAnsiTheme="minorHAnsi" w:cstheme="minorHAnsi"/>
          <w:highlight w:val="cyan"/>
        </w:rPr>
        <w:t>lead</w:t>
      </w:r>
      <w:r w:rsidRPr="00AF0B18">
        <w:rPr>
          <w:rStyle w:val="StyleUnderline"/>
          <w:rFonts w:asciiTheme="minorHAnsi" w:hAnsiTheme="minorHAnsi" w:cstheme="minorHAnsi"/>
        </w:rPr>
        <w:t>s</w:t>
      </w:r>
      <w:r w:rsidRPr="003753DA">
        <w:rPr>
          <w:rStyle w:val="StyleUnderline"/>
          <w:rFonts w:asciiTheme="minorHAnsi" w:hAnsiTheme="minorHAnsi" w:cstheme="minorHAnsi"/>
          <w:highlight w:val="cyan"/>
        </w:rPr>
        <w:t xml:space="preserve"> to </w:t>
      </w:r>
      <w:r w:rsidRPr="003753DA">
        <w:rPr>
          <w:rStyle w:val="Emphasis"/>
          <w:rFonts w:asciiTheme="minorHAnsi" w:hAnsiTheme="minorHAnsi" w:cstheme="minorHAnsi"/>
          <w:highlight w:val="cyan"/>
        </w:rPr>
        <w:t>excessive investment funds</w:t>
      </w:r>
      <w:r w:rsidRPr="001530C7">
        <w:rPr>
          <w:rFonts w:asciiTheme="minorHAnsi" w:hAnsiTheme="minorHAnsi" w:cstheme="minorHAnsi"/>
          <w:sz w:val="16"/>
        </w:rPr>
        <w:t xml:space="preserve">, because richer households tend to have a high propensity to save than poorer ones. </w:t>
      </w:r>
      <w:r w:rsidRPr="00AF0B18">
        <w:rPr>
          <w:rStyle w:val="StyleUnderline"/>
          <w:rFonts w:asciiTheme="minorHAnsi" w:hAnsiTheme="minorHAnsi" w:cstheme="minorHAnsi"/>
        </w:rPr>
        <w:t>This excess of savings leads to more speculation, pushing asset prices up again and accelerating inequality further</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It</w:t>
      </w:r>
      <w:r w:rsidRPr="001530C7">
        <w:rPr>
          <w:rFonts w:asciiTheme="minorHAnsi" w:hAnsiTheme="minorHAnsi" w:cstheme="minorHAnsi"/>
          <w:sz w:val="16"/>
        </w:rPr>
        <w:t xml:space="preserve"> is also likely to </w:t>
      </w:r>
      <w:r w:rsidRPr="003753DA">
        <w:rPr>
          <w:rStyle w:val="Emphasis"/>
          <w:rFonts w:asciiTheme="minorHAnsi" w:hAnsiTheme="minorHAnsi" w:cstheme="minorHAnsi"/>
          <w:highlight w:val="cyan"/>
        </w:rPr>
        <w:t>depresses growth</w:t>
      </w:r>
      <w:r w:rsidRPr="001530C7">
        <w:rPr>
          <w:rFonts w:asciiTheme="minorHAnsi" w:hAnsiTheme="minorHAnsi" w:cstheme="minorHAnsi"/>
          <w:sz w:val="16"/>
        </w:rPr>
        <w:t xml:space="preserve">, partly </w:t>
      </w:r>
      <w:r w:rsidRPr="003753DA">
        <w:rPr>
          <w:rStyle w:val="StyleUnderline"/>
          <w:rFonts w:asciiTheme="minorHAnsi" w:hAnsiTheme="minorHAnsi" w:cstheme="minorHAnsi"/>
          <w:highlight w:val="cyan"/>
        </w:rPr>
        <w:t>through</w:t>
      </w:r>
      <w:r w:rsidRPr="001530C7">
        <w:rPr>
          <w:rStyle w:val="StyleUnderline"/>
          <w:rFonts w:asciiTheme="minorHAnsi" w:hAnsiTheme="minorHAnsi" w:cstheme="minorHAnsi"/>
        </w:rPr>
        <w:t xml:space="preserve"> the </w:t>
      </w:r>
      <w:r w:rsidRPr="003753DA">
        <w:rPr>
          <w:rStyle w:val="StyleUnderline"/>
          <w:rFonts w:asciiTheme="minorHAnsi" w:hAnsiTheme="minorHAnsi" w:cstheme="minorHAnsi"/>
          <w:highlight w:val="cyan"/>
        </w:rPr>
        <w:t>reduced spending power</w:t>
      </w:r>
      <w:r w:rsidRPr="001530C7">
        <w:rPr>
          <w:rStyle w:val="StyleUnderline"/>
          <w:rFonts w:asciiTheme="minorHAnsi" w:hAnsiTheme="minorHAnsi" w:cstheme="minorHAnsi"/>
        </w:rPr>
        <w:t xml:space="preserve"> of</w:t>
      </w:r>
      <w:r w:rsidRPr="001530C7">
        <w:rPr>
          <w:rFonts w:asciiTheme="minorHAnsi" w:hAnsiTheme="minorHAnsi" w:cstheme="minorHAnsi"/>
          <w:sz w:val="16"/>
        </w:rPr>
        <w:t xml:space="preserve"> poorer </w:t>
      </w:r>
      <w:r w:rsidRPr="001530C7">
        <w:rPr>
          <w:rStyle w:val="StyleUnderline"/>
          <w:rFonts w:asciiTheme="minorHAnsi" w:hAnsiTheme="minorHAnsi" w:cstheme="minorHAnsi"/>
        </w:rPr>
        <w:t>households</w:t>
      </w:r>
      <w:r w:rsidRPr="001530C7">
        <w:rPr>
          <w:rFonts w:asciiTheme="minorHAnsi" w:hAnsiTheme="minorHAnsi" w:cstheme="minorHAnsi"/>
          <w:sz w:val="16"/>
        </w:rPr>
        <w:t xml:space="preserve"> </w:t>
      </w:r>
      <w:r w:rsidRPr="003753DA">
        <w:rPr>
          <w:rStyle w:val="StyleUnderline"/>
          <w:rFonts w:asciiTheme="minorHAnsi" w:hAnsiTheme="minorHAnsi" w:cstheme="minorHAnsi"/>
          <w:highlight w:val="cyan"/>
        </w:rPr>
        <w:t>and</w:t>
      </w:r>
      <w:r w:rsidRPr="001530C7">
        <w:rPr>
          <w:rFonts w:asciiTheme="minorHAnsi" w:hAnsiTheme="minorHAnsi" w:cstheme="minorHAnsi"/>
          <w:sz w:val="16"/>
        </w:rPr>
        <w:t xml:space="preserve"> partly through the </w:t>
      </w:r>
      <w:r w:rsidRPr="003753DA">
        <w:rPr>
          <w:rStyle w:val="StyleUnderline"/>
          <w:rFonts w:asciiTheme="minorHAnsi" w:hAnsiTheme="minorHAnsi" w:cstheme="minorHAnsi"/>
          <w:highlight w:val="cyan"/>
        </w:rPr>
        <w:t xml:space="preserve">crowding out </w:t>
      </w:r>
      <w:r w:rsidRPr="001530C7">
        <w:rPr>
          <w:rFonts w:asciiTheme="minorHAnsi" w:hAnsiTheme="minorHAnsi" w:cstheme="minorHAnsi"/>
          <w:sz w:val="16"/>
        </w:rPr>
        <w:t xml:space="preserve">of </w:t>
      </w:r>
      <w:r w:rsidRPr="003753DA">
        <w:rPr>
          <w:rStyle w:val="StyleUnderline"/>
          <w:rFonts w:asciiTheme="minorHAnsi" w:hAnsiTheme="minorHAnsi" w:cstheme="minorHAnsi"/>
          <w:highlight w:val="cyan"/>
        </w:rPr>
        <w:t>investment</w:t>
      </w:r>
      <w:r w:rsidRPr="001530C7">
        <w:rPr>
          <w:rFonts w:asciiTheme="minorHAnsi" w:hAnsiTheme="minorHAnsi" w:cstheme="minorHAnsi"/>
          <w:sz w:val="16"/>
        </w:rPr>
        <w:t>.</w:t>
      </w:r>
    </w:p>
    <w:p w14:paraId="2C9A7490" w14:textId="77777777" w:rsidR="009F04AF" w:rsidRPr="00BE352B" w:rsidRDefault="009F04AF" w:rsidP="009F04AF">
      <w:pPr>
        <w:rPr>
          <w:sz w:val="16"/>
        </w:rPr>
      </w:pPr>
    </w:p>
    <w:p w14:paraId="3C7694C6" w14:textId="77777777" w:rsidR="009F04AF" w:rsidRDefault="009F04AF" w:rsidP="009F04AF">
      <w:pPr>
        <w:pStyle w:val="Heading4"/>
      </w:pPr>
      <w:proofErr w:type="spellStart"/>
      <w:r>
        <w:t>NewSpace</w:t>
      </w:r>
      <w:proofErr w:type="spellEnd"/>
      <w:r>
        <w:t xml:space="preserve"> </w:t>
      </w:r>
      <w:r>
        <w:rPr>
          <w:u w:val="single"/>
        </w:rPr>
        <w:t>valorizes</w:t>
      </w:r>
      <w:r>
        <w:t xml:space="preserve"> private property and advances a new frontier to preserve the capitalist structure </w:t>
      </w:r>
    </w:p>
    <w:p w14:paraId="2C364F51" w14:textId="77777777" w:rsidR="009F04AF" w:rsidRPr="008A079B" w:rsidRDefault="009F04AF" w:rsidP="009F04AF">
      <w:r w:rsidRPr="008A079B">
        <w:rPr>
          <w:rStyle w:val="Style13ptBold"/>
        </w:rPr>
        <w:t>Johnson ‘20</w:t>
      </w:r>
      <w:r>
        <w:t xml:space="preserve"> (</w:t>
      </w:r>
      <w:r w:rsidRPr="008A079B">
        <w:t>Johnson, Matthew Robert</w:t>
      </w:r>
      <w:r>
        <w:t xml:space="preserve">. </w:t>
      </w:r>
      <w:r w:rsidRPr="008A079B">
        <w:t>"Mining the high frontier: sovereignty, property and humankind’s common heritage in outer space." PhD diss., University of Technology Sydney. Faculty of Arts and Social Sciences</w:t>
      </w:r>
      <w:r>
        <w:t xml:space="preserve">, </w:t>
      </w:r>
      <w:r w:rsidRPr="008A079B">
        <w:t>2020-08-26</w:t>
      </w:r>
      <w:r>
        <w:t xml:space="preserve">; </w:t>
      </w:r>
      <w:proofErr w:type="spellStart"/>
      <w:r>
        <w:t>JPark</w:t>
      </w:r>
      <w:proofErr w:type="spellEnd"/>
      <w:r>
        <w:t xml:space="preserve">) </w:t>
      </w:r>
      <w:r>
        <w:rPr>
          <w:b/>
          <w:bCs/>
        </w:rPr>
        <w:t xml:space="preserve">[Bolded Brackets] </w:t>
      </w:r>
      <w:r>
        <w:t>inserted for footnote clarity</w:t>
      </w:r>
    </w:p>
    <w:p w14:paraId="64408575" w14:textId="64F06ADF" w:rsidR="009F04AF" w:rsidRPr="00CD3DDC" w:rsidRDefault="009F04AF" w:rsidP="009F04AF">
      <w:r w:rsidRPr="00573E3A">
        <w:rPr>
          <w:sz w:val="16"/>
        </w:rPr>
        <w:t xml:space="preserve">5. Privateering the cosmic frontier: empire, myth and the violence of property93 There is an intractable link between national sovereignty and private property (Chapter 2), particularly as manifest in mining rights (Chapter 3). </w:t>
      </w:r>
      <w:r w:rsidRPr="00CD3DDC">
        <w:rPr>
          <w:rStyle w:val="StyleUnderline"/>
        </w:rPr>
        <w:t>A neoliberal constitution has emerged in international law that fortifies corporate rights to extract from and pollute the global commons</w:t>
      </w:r>
      <w:r w:rsidRPr="00573E3A">
        <w:rPr>
          <w:sz w:val="16"/>
        </w:rPr>
        <w:t xml:space="preserve">, as Atlas </w:t>
      </w:r>
      <w:proofErr w:type="spellStart"/>
      <w:r w:rsidRPr="00573E3A">
        <w:rPr>
          <w:sz w:val="16"/>
        </w:rPr>
        <w:t>organisations</w:t>
      </w:r>
      <w:proofErr w:type="spellEnd"/>
      <w:r w:rsidRPr="00573E3A">
        <w:rPr>
          <w:sz w:val="16"/>
        </w:rPr>
        <w:t xml:space="preserve"> pressure sovereign states to undermine alternate legal orders that </w:t>
      </w:r>
      <w:proofErr w:type="spellStart"/>
      <w:r w:rsidRPr="00573E3A">
        <w:rPr>
          <w:sz w:val="16"/>
        </w:rPr>
        <w:t>recognise</w:t>
      </w:r>
      <w:proofErr w:type="spellEnd"/>
      <w:r w:rsidRPr="00573E3A">
        <w:rPr>
          <w:sz w:val="16"/>
        </w:rPr>
        <w:t xml:space="preserve"> collective rights and responsibilities. </w:t>
      </w:r>
      <w:proofErr w:type="spellStart"/>
      <w:r w:rsidRPr="00CD3DDC">
        <w:rPr>
          <w:rStyle w:val="StyleUnderline"/>
        </w:rPr>
        <w:t>NewSpace’s</w:t>
      </w:r>
      <w:proofErr w:type="spellEnd"/>
      <w:r w:rsidRPr="00CD3DDC">
        <w:rPr>
          <w:rStyle w:val="StyleUnderline"/>
        </w:rPr>
        <w:t xml:space="preserve"> ‘constitutional’ arguments attempt to create a legal justification for private off-world resource appropriation</w:t>
      </w:r>
      <w:r w:rsidRPr="00573E3A">
        <w:rPr>
          <w:sz w:val="16"/>
        </w:rPr>
        <w:t xml:space="preserve"> in advance of this speculative project being </w:t>
      </w:r>
      <w:proofErr w:type="spellStart"/>
      <w:r w:rsidRPr="00573E3A">
        <w:rPr>
          <w:sz w:val="16"/>
        </w:rPr>
        <w:t>realised</w:t>
      </w:r>
      <w:proofErr w:type="spellEnd"/>
      <w:r w:rsidRPr="00573E3A">
        <w:rPr>
          <w:sz w:val="16"/>
        </w:rPr>
        <w:t xml:space="preserve"> (Chapter 4). In this </w:t>
      </w:r>
      <w:r w:rsidRPr="00573E3A">
        <w:rPr>
          <w:sz w:val="16"/>
        </w:rPr>
        <w:lastRenderedPageBreak/>
        <w:t xml:space="preserve">chapter, we will move further into the realm of the anticipatory, as I discuss how state-corporate appropriation on the cosmic frontier might transpire. I will do this by counter-posing my own speculations against an episode in </w:t>
      </w:r>
      <w:proofErr w:type="spellStart"/>
      <w:r w:rsidRPr="00573E3A">
        <w:rPr>
          <w:sz w:val="16"/>
        </w:rPr>
        <w:t>NewSpace</w:t>
      </w:r>
      <w:proofErr w:type="spellEnd"/>
      <w:r w:rsidRPr="00573E3A">
        <w:rPr>
          <w:sz w:val="16"/>
        </w:rPr>
        <w:t xml:space="preserve"> myth-making, a tale of off-world </w:t>
      </w:r>
      <w:proofErr w:type="spellStart"/>
      <w:r w:rsidRPr="00573E3A">
        <w:rPr>
          <w:sz w:val="16"/>
        </w:rPr>
        <w:t>privatisation</w:t>
      </w:r>
      <w:proofErr w:type="spellEnd"/>
      <w:r w:rsidRPr="00573E3A">
        <w:rPr>
          <w:sz w:val="16"/>
        </w:rPr>
        <w:t xml:space="preserve">. The now-defunct </w:t>
      </w:r>
      <w:proofErr w:type="spellStart"/>
      <w:r w:rsidRPr="00573E3A">
        <w:rPr>
          <w:sz w:val="16"/>
        </w:rPr>
        <w:t>NewSpace</w:t>
      </w:r>
      <w:proofErr w:type="spellEnd"/>
      <w:r w:rsidRPr="00573E3A">
        <w:rPr>
          <w:sz w:val="16"/>
        </w:rPr>
        <w:t xml:space="preserve"> start-up </w:t>
      </w:r>
      <w:proofErr w:type="spellStart"/>
      <w:r w:rsidRPr="00573E3A">
        <w:rPr>
          <w:sz w:val="16"/>
        </w:rPr>
        <w:t>MirCorp</w:t>
      </w:r>
      <w:proofErr w:type="spellEnd"/>
      <w:r w:rsidRPr="00573E3A">
        <w:rPr>
          <w:sz w:val="16"/>
        </w:rPr>
        <w:t xml:space="preserve"> had briefly </w:t>
      </w:r>
      <w:proofErr w:type="spellStart"/>
      <w:r w:rsidRPr="00573E3A">
        <w:rPr>
          <w:sz w:val="16"/>
        </w:rPr>
        <w:t>privatised</w:t>
      </w:r>
      <w:proofErr w:type="spellEnd"/>
      <w:r w:rsidRPr="00573E3A">
        <w:rPr>
          <w:sz w:val="16"/>
        </w:rPr>
        <w:t xml:space="preserve"> the Russian space station Mir – this was essentially </w:t>
      </w:r>
      <w:proofErr w:type="spellStart"/>
      <w:r w:rsidRPr="00573E3A">
        <w:rPr>
          <w:sz w:val="16"/>
        </w:rPr>
        <w:t>NewSpace’s</w:t>
      </w:r>
      <w:proofErr w:type="spellEnd"/>
      <w:r w:rsidRPr="00573E3A">
        <w:rPr>
          <w:sz w:val="16"/>
        </w:rPr>
        <w:t xml:space="preserve"> first and only corporate outpost in space. The story of </w:t>
      </w:r>
      <w:proofErr w:type="spellStart"/>
      <w:r w:rsidRPr="00573E3A">
        <w:rPr>
          <w:sz w:val="16"/>
        </w:rPr>
        <w:t>MirCorp</w:t>
      </w:r>
      <w:proofErr w:type="spellEnd"/>
      <w:r w:rsidRPr="00573E3A">
        <w:rPr>
          <w:sz w:val="16"/>
        </w:rPr>
        <w:t xml:space="preserve"> is told by </w:t>
      </w:r>
      <w:proofErr w:type="spellStart"/>
      <w:r w:rsidRPr="00573E3A">
        <w:rPr>
          <w:sz w:val="16"/>
        </w:rPr>
        <w:t>NewSpace</w:t>
      </w:r>
      <w:proofErr w:type="spellEnd"/>
      <w:r w:rsidRPr="00573E3A">
        <w:rPr>
          <w:sz w:val="16"/>
        </w:rPr>
        <w:t xml:space="preserve"> protagonists in the documentary film, Orphans of Apollo (2008). This text is arguably the zenith of the network’s anti-statist and anti-bureaucratic mythos: it is a paean to </w:t>
      </w:r>
      <w:proofErr w:type="spellStart"/>
      <w:r w:rsidRPr="00573E3A">
        <w:rPr>
          <w:sz w:val="16"/>
        </w:rPr>
        <w:t>NewSpace</w:t>
      </w:r>
      <w:proofErr w:type="spellEnd"/>
      <w:r w:rsidRPr="00573E3A">
        <w:rPr>
          <w:sz w:val="16"/>
        </w:rPr>
        <w:t xml:space="preserve"> entrepreneurialism that implicates NASA and the US Government in the failure of </w:t>
      </w:r>
      <w:proofErr w:type="spellStart"/>
      <w:r w:rsidRPr="00573E3A">
        <w:rPr>
          <w:sz w:val="16"/>
        </w:rPr>
        <w:t>MirCorp</w:t>
      </w:r>
      <w:proofErr w:type="spellEnd"/>
      <w:r w:rsidRPr="00573E3A">
        <w:rPr>
          <w:sz w:val="16"/>
        </w:rPr>
        <w:t xml:space="preserve">, while simultaneously absolving speculative capital. The documentary invokes the figure of the pirate – the original extra-territorial anarcho-libertarian – and in doing so, it broaches the tension between national appropriation and private mineral ownership that is at the heart of this dissertation. I will use the Orphans’ pirate imagery as a heuristic for establishing precedents for space mining in the age of maritime colonialism (returning to themes I raised in section 3.2.1). I posit that the state-backed space mining firm bears closer resemblance to the privateers and charter companies of maritime colonialism: pirates for hire and commercial vanguards for empire, pushing back the frontier. </w:t>
      </w:r>
      <w:r w:rsidRPr="00CD3DDC">
        <w:rPr>
          <w:rStyle w:val="StyleUnderline"/>
        </w:rPr>
        <w:t>To describe a place</w:t>
      </w:r>
      <w:r w:rsidRPr="00573E3A">
        <w:rPr>
          <w:sz w:val="16"/>
        </w:rPr>
        <w:t xml:space="preserve"> or space </w:t>
      </w:r>
      <w:r w:rsidRPr="00CD3DDC">
        <w:rPr>
          <w:rStyle w:val="StyleUnderline"/>
        </w:rPr>
        <w:t xml:space="preserve">as a frontier is to give it an ostensibly geographical designation: it can describe the furthest extent of a </w:t>
      </w:r>
      <w:proofErr w:type="spellStart"/>
      <w:r w:rsidRPr="00CD3DDC">
        <w:rPr>
          <w:rStyle w:val="StyleUnderline"/>
        </w:rPr>
        <w:t>civilisation</w:t>
      </w:r>
      <w:proofErr w:type="spellEnd"/>
      <w:r w:rsidRPr="00573E3A">
        <w:rPr>
          <w:sz w:val="16"/>
        </w:rPr>
        <w:t>, the periphery at spatial remove from the core (Wallerstein 1974). It can also denote areas that are particularly 182 difficult to access, like mountainous regions, jungles, deserts and outer space (Hall 2013, p.53). As Derek Hall notes in his political economy of land, “</w:t>
      </w:r>
      <w:r w:rsidRPr="00CD3DDC">
        <w:rPr>
          <w:rStyle w:val="StyleUnderline"/>
        </w:rPr>
        <w:t>frontiers are areas where states fall well short of exercising administrative control</w:t>
      </w:r>
      <w:r w:rsidRPr="00573E3A">
        <w:rPr>
          <w:sz w:val="16"/>
        </w:rPr>
        <w:t>” (2014, p.52). Yet using physical or political-geographic terms to describe frontiers is to neglect their cultural characteristics and their mythoi. The future studies scholar William Kramer (2014) reports on the ongoing use of frontier metaphors in NASA mission planning and lists the adjectives that can accompany frontier discourses and the role of the valorous pioneer within them. The frontier can be: “unknown, vast, lonely, godless, godforsaken, virgin, barren, unbroken, untamed, heathen, wild, desolate, savage, unforgiving, cold, hostile, foreboding, limitless, dangerous, uncivilized and even angry. These, then, contribute to the suite of terms that describe aspects of pioneers’ relationship to that frontier, such as fear, battle, challenge, assault, conquering, conquest, subduing, civilizing, and taming” (Kramer 2014, p.181). To varying extents, frontiers are anomic or lawless (</w:t>
      </w:r>
      <w:proofErr w:type="spellStart"/>
      <w:r w:rsidRPr="00573E3A">
        <w:rPr>
          <w:sz w:val="16"/>
        </w:rPr>
        <w:t>anomos</w:t>
      </w:r>
      <w:proofErr w:type="spellEnd"/>
      <w:r w:rsidRPr="00573E3A">
        <w:rPr>
          <w:sz w:val="16"/>
        </w:rPr>
        <w:t xml:space="preserve">; discussed in section 2.3) – at least from the perspective of </w:t>
      </w:r>
      <w:proofErr w:type="spellStart"/>
      <w:r w:rsidRPr="00573E3A">
        <w:rPr>
          <w:sz w:val="16"/>
        </w:rPr>
        <w:t>colonisers</w:t>
      </w:r>
      <w:proofErr w:type="spellEnd"/>
      <w:r w:rsidRPr="00573E3A">
        <w:rPr>
          <w:sz w:val="16"/>
        </w:rPr>
        <w:t xml:space="preserve">. </w:t>
      </w:r>
      <w:r w:rsidRPr="00CD3DDC">
        <w:rPr>
          <w:rStyle w:val="StyleUnderline"/>
        </w:rPr>
        <w:t xml:space="preserve">Frontiers either lack a nomos, or there is an older, indigenous nomos that is displaced by a new colonial nomos </w:t>
      </w:r>
      <w:r w:rsidRPr="003753DA">
        <w:rPr>
          <w:rStyle w:val="StyleUnderline"/>
          <w:highlight w:val="cyan"/>
        </w:rPr>
        <w:t>through state-sanctioned violence</w:t>
      </w:r>
      <w:r w:rsidRPr="00573E3A">
        <w:rPr>
          <w:sz w:val="16"/>
        </w:rPr>
        <w:t xml:space="preserve"> (Walker 2013, pp.400-401). </w:t>
      </w:r>
      <w:r w:rsidRPr="00CD3DDC">
        <w:rPr>
          <w:rStyle w:val="StyleUnderline"/>
        </w:rPr>
        <w:t xml:space="preserve">To tame, </w:t>
      </w:r>
      <w:r w:rsidRPr="003753DA">
        <w:rPr>
          <w:rStyle w:val="StyleUnderline"/>
          <w:highlight w:val="cyan"/>
        </w:rPr>
        <w:t>to conquer and to subdue</w:t>
      </w:r>
      <w:r w:rsidRPr="00CD3DDC">
        <w:rPr>
          <w:rStyle w:val="StyleUnderline"/>
        </w:rPr>
        <w:t xml:space="preserve"> – more than mere geophysical marker, </w:t>
      </w:r>
      <w:r w:rsidRPr="003753DA">
        <w:rPr>
          <w:rStyle w:val="StyleUnderline"/>
          <w:highlight w:val="cyan"/>
        </w:rPr>
        <w:t>‘</w:t>
      </w:r>
      <w:r w:rsidRPr="003753DA">
        <w:rPr>
          <w:rStyle w:val="StyleUnderline"/>
          <w:b/>
          <w:bCs/>
          <w:highlight w:val="cyan"/>
        </w:rPr>
        <w:t>the frontier’ indelibly connotes the violence of colonialism</w:t>
      </w:r>
      <w:r w:rsidRPr="003753DA">
        <w:rPr>
          <w:rStyle w:val="StyleUnderline"/>
          <w:highlight w:val="cyan"/>
        </w:rPr>
        <w:t>.</w:t>
      </w:r>
      <w:r>
        <w:rPr>
          <w:rStyle w:val="StyleUnderline"/>
        </w:rPr>
        <w:t xml:space="preserve"> </w:t>
      </w:r>
      <w:r w:rsidRPr="003753DA">
        <w:rPr>
          <w:sz w:val="16"/>
          <w:highlight w:val="cyan"/>
        </w:rPr>
        <w:t>‘</w:t>
      </w:r>
      <w:r w:rsidRPr="003753DA">
        <w:rPr>
          <w:rStyle w:val="StyleUnderline"/>
          <w:highlight w:val="cyan"/>
        </w:rPr>
        <w:t xml:space="preserve">The frontier’ has always been a central trope in </w:t>
      </w:r>
      <w:proofErr w:type="spellStart"/>
      <w:r w:rsidRPr="003753DA">
        <w:rPr>
          <w:rStyle w:val="StyleUnderline"/>
          <w:highlight w:val="cyan"/>
        </w:rPr>
        <w:t>NewSpace</w:t>
      </w:r>
      <w:proofErr w:type="spellEnd"/>
      <w:r w:rsidRPr="00CD3DDC">
        <w:rPr>
          <w:rStyle w:val="StyleUnderline"/>
        </w:rPr>
        <w:t xml:space="preserve"> discourse, one </w:t>
      </w:r>
      <w:r w:rsidRPr="003753DA">
        <w:rPr>
          <w:rStyle w:val="StyleUnderline"/>
          <w:highlight w:val="cyan"/>
        </w:rPr>
        <w:t>in which discourses of</w:t>
      </w:r>
      <w:r w:rsidRPr="00CD3DDC">
        <w:rPr>
          <w:rStyle w:val="StyleUnderline"/>
        </w:rPr>
        <w:t xml:space="preserve"> individual </w:t>
      </w:r>
      <w:r w:rsidRPr="003753DA">
        <w:rPr>
          <w:rStyle w:val="StyleUnderline"/>
          <w:highlight w:val="cyan"/>
        </w:rPr>
        <w:t>freedom</w:t>
      </w:r>
      <w:r w:rsidRPr="00CD3DDC">
        <w:rPr>
          <w:rStyle w:val="StyleUnderline"/>
        </w:rPr>
        <w:t xml:space="preserve"> or deregulation </w:t>
      </w:r>
      <w:r w:rsidRPr="003753DA">
        <w:rPr>
          <w:rStyle w:val="StyleUnderline"/>
          <w:highlight w:val="cyan"/>
        </w:rPr>
        <w:t xml:space="preserve">merge with the </w:t>
      </w:r>
      <w:r w:rsidRPr="00573E3A">
        <w:rPr>
          <w:rStyle w:val="StyleUnderline"/>
        </w:rPr>
        <w:t xml:space="preserve">inherent </w:t>
      </w:r>
      <w:r w:rsidRPr="003753DA">
        <w:rPr>
          <w:rStyle w:val="StyleUnderline"/>
          <w:highlight w:val="cyan"/>
        </w:rPr>
        <w:t>patriotism of the US</w:t>
      </w:r>
      <w:r w:rsidRPr="00CD3DDC">
        <w:rPr>
          <w:rStyle w:val="StyleUnderline"/>
        </w:rPr>
        <w:t>-</w:t>
      </w:r>
      <w:proofErr w:type="spellStart"/>
      <w:r w:rsidRPr="00CD3DDC">
        <w:rPr>
          <w:rStyle w:val="StyleUnderline"/>
        </w:rPr>
        <w:t>centred</w:t>
      </w:r>
      <w:proofErr w:type="spellEnd"/>
      <w:r w:rsidRPr="00CD3DDC">
        <w:rPr>
          <w:rStyle w:val="StyleUnderline"/>
        </w:rPr>
        <w:t xml:space="preserve"> movement.</w:t>
      </w:r>
      <w:r w:rsidRPr="00573E3A">
        <w:rPr>
          <w:sz w:val="16"/>
        </w:rPr>
        <w:t xml:space="preserve"> The Tea Party in Space is one </w:t>
      </w:r>
      <w:proofErr w:type="spellStart"/>
      <w:r w:rsidRPr="00573E3A">
        <w:rPr>
          <w:sz w:val="16"/>
        </w:rPr>
        <w:t>organisation</w:t>
      </w:r>
      <w:proofErr w:type="spellEnd"/>
      <w:r w:rsidRPr="00573E3A">
        <w:rPr>
          <w:sz w:val="16"/>
        </w:rPr>
        <w:t xml:space="preserve"> that participates in the ‘March Storm’ or ‘August Blitz’ inter-</w:t>
      </w:r>
      <w:proofErr w:type="spellStart"/>
      <w:r w:rsidRPr="00573E3A">
        <w:rPr>
          <w:sz w:val="16"/>
        </w:rPr>
        <w:t>organisational</w:t>
      </w:r>
      <w:proofErr w:type="spellEnd"/>
      <w:r w:rsidRPr="00573E3A">
        <w:rPr>
          <w:sz w:val="16"/>
        </w:rPr>
        <w:t xml:space="preserve"> lobbying events held by the Alliance for Space Development (ASD 2019, p.1). In their policy platform, they state: “Only through fiscally responsible policy, which limits government bureaucracy and stimulates the free market, will the United States expand on its leadership in space. By removing barriers of entry to the utilization of the solar system, new business models become viable. This sound free-market-based approach will create new sectors of the economy and strengthen America as the vanguard of freedom and opportunity as we spread throughout the solar system. We will carry forth the American values that made our nation great. The United States will settle space as it settled the American continent. The days of Lewis and Clark, and Apollo, are over. This is the Oregon Trail space policy” (Tea Party in Space 2014). The Tea Party in Space’s platform invokes some historically durable motifs – not least of all the mythological figure of Apollo, namesake of the US’s lunar program. In addition to 183 neoliberal edicts of ‘fiscal responsibility’ and removing barriers to entry, the Tea Party in Space’s platform is, in their words, “grounded in American exceptionalism” (Tea Party in Space 2014). This exceptionalism is expressed in </w:t>
      </w:r>
      <w:proofErr w:type="spellStart"/>
      <w:r w:rsidRPr="00573E3A">
        <w:rPr>
          <w:sz w:val="16"/>
        </w:rPr>
        <w:t>spatio</w:t>
      </w:r>
      <w:proofErr w:type="spellEnd"/>
      <w:r w:rsidRPr="00573E3A">
        <w:rPr>
          <w:sz w:val="16"/>
        </w:rPr>
        <w:t xml:space="preserve">-historic terms through the invocation of </w:t>
      </w:r>
      <w:r w:rsidRPr="008A079B">
        <w:rPr>
          <w:sz w:val="16"/>
        </w:rPr>
        <w:t xml:space="preserve">the frontier. </w:t>
      </w:r>
      <w:proofErr w:type="spellStart"/>
      <w:r w:rsidRPr="008A079B">
        <w:rPr>
          <w:rStyle w:val="StyleUnderline"/>
        </w:rPr>
        <w:t>NewSpace</w:t>
      </w:r>
      <w:proofErr w:type="spellEnd"/>
      <w:r w:rsidRPr="008A079B">
        <w:rPr>
          <w:rStyle w:val="StyleUnderline"/>
        </w:rPr>
        <w:t xml:space="preserve"> will ‘carry forth the American values that</w:t>
      </w:r>
      <w:r w:rsidRPr="00CD3DDC">
        <w:rPr>
          <w:rStyle w:val="StyleUnderline"/>
        </w:rPr>
        <w:t xml:space="preserve"> made our nation great’ onto unsettled celestial bodies like the civilian pioneers westward bound on the Oregon Trail. </w:t>
      </w:r>
      <w:proofErr w:type="spellStart"/>
      <w:r w:rsidRPr="003753DA">
        <w:rPr>
          <w:rStyle w:val="StyleUnderline"/>
          <w:highlight w:val="cyan"/>
        </w:rPr>
        <w:t>NewSpace</w:t>
      </w:r>
      <w:proofErr w:type="spellEnd"/>
      <w:r w:rsidRPr="003753DA">
        <w:rPr>
          <w:rStyle w:val="StyleUnderline"/>
          <w:highlight w:val="cyan"/>
        </w:rPr>
        <w:t xml:space="preserve"> believes it will be</w:t>
      </w:r>
      <w:r w:rsidRPr="00573E3A">
        <w:rPr>
          <w:sz w:val="16"/>
        </w:rPr>
        <w:t xml:space="preserve"> the exceptional, valorous entrepreneur who is skyward bound as ‘the vanguard of freedom and opportunity’ – </w:t>
      </w:r>
      <w:r w:rsidRPr="003753DA">
        <w:rPr>
          <w:rStyle w:val="StyleUnderline"/>
          <w:highlight w:val="cyan"/>
        </w:rPr>
        <w:t>America’s destiny manifest in a union with free- market capitalism.</w:t>
      </w:r>
      <w:r w:rsidRPr="00573E3A">
        <w:rPr>
          <w:sz w:val="16"/>
        </w:rPr>
        <w:t xml:space="preserve"> Parker (2009, pp.89-90) has noted the synergy between the westward frontier and the libertarian space frontier. Henry David Thoreau (1817-1862) had said, “Eastward I go only by force; but westward I go free” – on the frontier, one could “forget the Old World and its institutions” that lay across the Atlantic, because “we go westward as into the future” (2008 [1862]; Parker 2009, p.89). </w:t>
      </w:r>
      <w:r w:rsidRPr="00CD3DDC">
        <w:rPr>
          <w:rStyle w:val="StyleUnderline"/>
        </w:rPr>
        <w:t>For libertarian space advocates, beyond the atmosphere lies an open expanse of extraterritorial liberty, an endless frontier in which to exercise one’s inalienable right to private property ownership</w:t>
      </w:r>
      <w:r w:rsidRPr="00573E3A">
        <w:rPr>
          <w:sz w:val="16"/>
        </w:rPr>
        <w:t>, untethered to terrestrial polity or regulation. However, unacknowledged in the frontier romanticism of Thoreau and the Tea Party in Space is the fact that the Oregon Trail had been blazed, in large part, by the Hudson’s Bay Company (</w:t>
      </w:r>
      <w:proofErr w:type="spellStart"/>
      <w:r w:rsidRPr="00573E3A">
        <w:rPr>
          <w:sz w:val="16"/>
        </w:rPr>
        <w:t>Douthit</w:t>
      </w:r>
      <w:proofErr w:type="spellEnd"/>
      <w:r w:rsidRPr="00573E3A">
        <w:rPr>
          <w:sz w:val="16"/>
        </w:rPr>
        <w:t xml:space="preserve"> 1992). This British charter company was incorporated by King Charles II in 1670 for the purpose of "finding some Trade for Furs, Minerals, and other considerable Commodities...[from which] there may probably arise very great Advantage to Us and Our Kingdom” (Royal Charter of the Hudson’s Bay Company, HBC Heritage 2016). The Company was granted powers of de facto government, and had exercised the rights bestowed by the Crown “to send either Ships of War, Men or Ammunition...unto any their </w:t>
      </w:r>
      <w:r w:rsidRPr="00573E3A">
        <w:rPr>
          <w:sz w:val="16"/>
        </w:rPr>
        <w:lastRenderedPageBreak/>
        <w:t xml:space="preserve">Plantations, Forts, Factories, or Places of Trade aforesaid, for the Security and </w:t>
      </w:r>
      <w:proofErr w:type="spellStart"/>
      <w:r w:rsidRPr="00573E3A">
        <w:rPr>
          <w:sz w:val="16"/>
        </w:rPr>
        <w:t>Defence</w:t>
      </w:r>
      <w:proofErr w:type="spellEnd"/>
      <w:r w:rsidRPr="00573E3A">
        <w:rPr>
          <w:sz w:val="16"/>
        </w:rPr>
        <w:t xml:space="preserve">” of the land it had claimed along the fabled ‘pioneer’ trail from Missouri to Oregon (HBC Heritage 2016). Also missing from the above frontier mythologies is the fact that the American continent had been pioneered millennia before the arrival of early industrial </w:t>
      </w:r>
      <w:proofErr w:type="spellStart"/>
      <w:r w:rsidRPr="00573E3A">
        <w:rPr>
          <w:sz w:val="16"/>
        </w:rPr>
        <w:t>civilisation</w:t>
      </w:r>
      <w:proofErr w:type="spellEnd"/>
      <w:r w:rsidRPr="00573E3A">
        <w:rPr>
          <w:sz w:val="16"/>
        </w:rPr>
        <w:t xml:space="preserve">. The indigenous societies that lived and worked the land prior to the Oregon Trail were often key sources of trade for Anglo-American wagon trains and, through disease and violence, were frequently killed through contact with white settlers. </w:t>
      </w:r>
      <w:r w:rsidRPr="00CD3DDC">
        <w:rPr>
          <w:rStyle w:val="StyleUnderline"/>
        </w:rPr>
        <w:t>Far from forgetting the institutions of the Old World, “free from all worldly engagements”</w:t>
      </w:r>
      <w:r w:rsidRPr="00573E3A">
        <w:rPr>
          <w:sz w:val="16"/>
        </w:rPr>
        <w:t xml:space="preserve"> (Thoreau 2008), the </w:t>
      </w:r>
      <w:r w:rsidRPr="00CD3DDC">
        <w:rPr>
          <w:rStyle w:val="StyleUnderline"/>
        </w:rPr>
        <w:t xml:space="preserve">frontier freedoms of white pioneers were enabled by </w:t>
      </w:r>
      <w:r w:rsidRPr="00573E3A">
        <w:rPr>
          <w:sz w:val="16"/>
        </w:rPr>
        <w:t>European monarchical sovereignty – often expressed and solidified through</w:t>
      </w:r>
      <w:r>
        <w:rPr>
          <w:rStyle w:val="StyleUnderline"/>
        </w:rPr>
        <w:t xml:space="preserve"> </w:t>
      </w:r>
      <w:r w:rsidRPr="00573E3A">
        <w:rPr>
          <w:sz w:val="16"/>
        </w:rPr>
        <w:t xml:space="preserve">184 </w:t>
      </w:r>
      <w:r w:rsidRPr="00CD3DDC">
        <w:rPr>
          <w:rStyle w:val="StyleUnderline"/>
        </w:rPr>
        <w:t>colonial violence.</w:t>
      </w:r>
      <w:r>
        <w:rPr>
          <w:rStyle w:val="StyleUnderline"/>
        </w:rPr>
        <w:t xml:space="preserve"> </w:t>
      </w:r>
      <w:r w:rsidRPr="00573E3A">
        <w:rPr>
          <w:sz w:val="16"/>
        </w:rPr>
        <w:t xml:space="preserve">Myth-making is abundant in </w:t>
      </w:r>
      <w:proofErr w:type="spellStart"/>
      <w:r w:rsidRPr="00573E3A">
        <w:rPr>
          <w:sz w:val="16"/>
        </w:rPr>
        <w:t>NewSpace</w:t>
      </w:r>
      <w:proofErr w:type="spellEnd"/>
      <w:r w:rsidRPr="00573E3A">
        <w:rPr>
          <w:sz w:val="16"/>
        </w:rPr>
        <w:t>. By myth, I mean both a falsehood and a ‘legend’ that “still powerfully conveys some important moral and social lesson” regardless of its veracity (</w:t>
      </w:r>
      <w:proofErr w:type="spellStart"/>
      <w:r w:rsidRPr="00573E3A">
        <w:rPr>
          <w:sz w:val="16"/>
        </w:rPr>
        <w:t>Christman</w:t>
      </w:r>
      <w:proofErr w:type="spellEnd"/>
      <w:r w:rsidRPr="00573E3A">
        <w:rPr>
          <w:sz w:val="16"/>
        </w:rPr>
        <w:t xml:space="preserve"> 2014, p.3). </w:t>
      </w:r>
      <w:r w:rsidRPr="003753DA">
        <w:rPr>
          <w:rStyle w:val="StyleUnderline"/>
          <w:highlight w:val="cyan"/>
        </w:rPr>
        <w:t xml:space="preserve">The mythic frontier appears in the policy platforms of </w:t>
      </w:r>
      <w:proofErr w:type="spellStart"/>
      <w:r w:rsidRPr="003753DA">
        <w:rPr>
          <w:rStyle w:val="StyleUnderline"/>
          <w:highlight w:val="cyan"/>
        </w:rPr>
        <w:t>NewSpace</w:t>
      </w:r>
      <w:proofErr w:type="spellEnd"/>
      <w:r w:rsidRPr="003753DA">
        <w:rPr>
          <w:rStyle w:val="StyleUnderline"/>
          <w:highlight w:val="cyan"/>
        </w:rPr>
        <w:t xml:space="preserve"> </w:t>
      </w:r>
      <w:proofErr w:type="spellStart"/>
      <w:r w:rsidRPr="003753DA">
        <w:rPr>
          <w:rStyle w:val="StyleUnderline"/>
          <w:highlight w:val="cyan"/>
        </w:rPr>
        <w:t>organisations</w:t>
      </w:r>
      <w:proofErr w:type="spellEnd"/>
      <w:r w:rsidRPr="00CD3DDC">
        <w:rPr>
          <w:rStyle w:val="StyleUnderline"/>
        </w:rPr>
        <w:t>.</w:t>
      </w:r>
      <w:r w:rsidRPr="00573E3A">
        <w:rPr>
          <w:sz w:val="16"/>
        </w:rPr>
        <w:t xml:space="preserve"> </w:t>
      </w:r>
    </w:p>
    <w:p w14:paraId="1A4CC375" w14:textId="77777777" w:rsidR="009F04AF" w:rsidRDefault="009F04AF" w:rsidP="009F04AF">
      <w:pPr>
        <w:rPr>
          <w:rStyle w:val="Emphasis"/>
        </w:rPr>
      </w:pPr>
    </w:p>
    <w:p w14:paraId="0DF30CD7" w14:textId="77777777" w:rsidR="009F04AF" w:rsidRDefault="009F04AF" w:rsidP="009F04AF">
      <w:pPr>
        <w:pStyle w:val="Heading4"/>
      </w:pPr>
      <w:r>
        <w:t>The insistence on outer space as corporate capital’s spatial fix accelerates environmental degradation.</w:t>
      </w:r>
    </w:p>
    <w:p w14:paraId="40404376" w14:textId="77777777" w:rsidR="009F04AF" w:rsidRDefault="009F04AF" w:rsidP="009F04AF">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7C68D7E9" w14:textId="77777777" w:rsidR="009F04AF" w:rsidRPr="00CA7227" w:rsidRDefault="009F04AF" w:rsidP="009F04AF">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 </w:t>
      </w:r>
      <w:proofErr w:type="spellStart"/>
      <w:r w:rsidRPr="00CA7227">
        <w:rPr>
          <w:sz w:val="16"/>
        </w:rPr>
        <w:t>Capitalistkind</w:t>
      </w:r>
      <w:proofErr w:type="spellEnd"/>
      <w:r w:rsidRPr="00CA7227">
        <w:rPr>
          <w:sz w:val="16"/>
        </w:rPr>
        <w:t xml:space="preserve">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3753DA">
        <w:rPr>
          <w:rStyle w:val="StyleUnderline"/>
          <w:highlight w:val="cyan"/>
        </w:rPr>
        <w:t xml:space="preserve">can this celestial body support </w:t>
      </w:r>
      <w:proofErr w:type="spellStart"/>
      <w:r w:rsidRPr="003753DA">
        <w:rPr>
          <w:rStyle w:val="StyleUnderline"/>
          <w:highlight w:val="cyan"/>
        </w:rPr>
        <w:t>capitalistkind</w:t>
      </w:r>
      <w:proofErr w:type="spellEnd"/>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D3001E0" w14:textId="77777777" w:rsidR="009F04AF" w:rsidRPr="00CA7227" w:rsidRDefault="009F04AF" w:rsidP="009F04AF">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15C4CE83" w14:textId="77777777" w:rsidR="009F04AF" w:rsidRPr="00CA7227" w:rsidRDefault="009F04AF" w:rsidP="009F04AF">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3753DA">
        <w:rPr>
          <w:rStyle w:val="StyleUnderline"/>
          <w:highlight w:val="cyan"/>
        </w:rPr>
        <w:t xml:space="preserve">concept of </w:t>
      </w:r>
      <w:proofErr w:type="spellStart"/>
      <w:r w:rsidRPr="003753DA">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3753DA">
        <w:rPr>
          <w:rStyle w:val="StyleUnderline"/>
          <w:highlight w:val="cyan"/>
        </w:rPr>
        <w:t xml:space="preserve">that </w:t>
      </w:r>
      <w:r w:rsidRPr="003753DA">
        <w:rPr>
          <w:rStyle w:val="Emphasis"/>
          <w:highlight w:val="cyan"/>
        </w:rPr>
        <w:t>capitalism is the pivot of</w:t>
      </w:r>
      <w:r w:rsidRPr="00CA7227">
        <w:rPr>
          <w:rStyle w:val="Emphasis"/>
        </w:rPr>
        <w:t xml:space="preserve"> today’s </w:t>
      </w:r>
      <w:proofErr w:type="spellStart"/>
      <w:r w:rsidRPr="003753DA">
        <w:rPr>
          <w:rStyle w:val="Emphasis"/>
          <w:highlight w:val="cyan"/>
        </w:rPr>
        <w:t>biospheric</w:t>
      </w:r>
      <w:proofErr w:type="spellEnd"/>
      <w:r w:rsidRPr="003753DA">
        <w:rPr>
          <w:rStyle w:val="Emphasis"/>
          <w:highlight w:val="cyan"/>
        </w:rPr>
        <w:t xml:space="preserve"> crisis</w:t>
      </w:r>
      <w:r w:rsidRPr="003753DA">
        <w:rPr>
          <w:sz w:val="16"/>
          <w:highlight w:val="cyan"/>
        </w:rPr>
        <w:t>'</w:t>
      </w:r>
      <w:r w:rsidRPr="00CA7227">
        <w:rPr>
          <w:sz w:val="16"/>
        </w:rPr>
        <w:t xml:space="preserve"> (Moore, 2016, p. xi). 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 This concept captures the fact that struggles over justice are often struggles to occupy space, as the term is more conventionally </w:t>
      </w:r>
      <w:r w:rsidRPr="00CA7227">
        <w:rPr>
          <w:sz w:val="16"/>
        </w:rPr>
        <w:lastRenderedPageBreak/>
        <w:t xml:space="preserve">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A332CCA" w14:textId="77777777" w:rsidR="009F04AF" w:rsidRPr="00CA7227" w:rsidRDefault="009F04AF" w:rsidP="009F04AF">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3753DA">
        <w:rPr>
          <w:rStyle w:val="StyleUnderline"/>
          <w:highlight w:val="cyan"/>
        </w:rPr>
        <w:t>the emergence of a</w:t>
      </w:r>
      <w:r w:rsidRPr="003753DA">
        <w:rPr>
          <w:sz w:val="16"/>
          <w:highlight w:val="cyan"/>
        </w:rPr>
        <w:t xml:space="preserve"> ‘</w:t>
      </w:r>
      <w:r w:rsidRPr="003753DA">
        <w:rPr>
          <w:rStyle w:val="StyleUnderline"/>
          <w:highlight w:val="cyan"/>
        </w:rPr>
        <w:t>stack</w:t>
      </w:r>
      <w:r w:rsidRPr="003753DA">
        <w:rPr>
          <w:sz w:val="16"/>
          <w:highlight w:val="cyan"/>
        </w:rPr>
        <w:t>',</w:t>
      </w:r>
      <w:r w:rsidRPr="00CA7227">
        <w:rPr>
          <w:sz w:val="16"/>
        </w:rPr>
        <w:t xml:space="preserve"> </w:t>
      </w:r>
      <w:r w:rsidRPr="00CA7227">
        <w:rPr>
          <w:rStyle w:val="StyleUnderline"/>
        </w:rPr>
        <w:t xml:space="preserve">a complex intertwining </w:t>
      </w:r>
      <w:r w:rsidRPr="003753DA">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3753DA">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584A19DF" w14:textId="77777777" w:rsidR="009F04AF" w:rsidRPr="00CA7227" w:rsidRDefault="009F04AF" w:rsidP="009F04AF">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xml:space="preserve">, and the state (see, e.g., Vance, 2015). Silicon Valley’s capitalist class, including Amazon’s Jeff Bezos, play an outsize role in </w:t>
      </w:r>
      <w:proofErr w:type="spellStart"/>
      <w:r w:rsidRPr="00CA7227">
        <w:rPr>
          <w:sz w:val="16"/>
        </w:rPr>
        <w:t>NewSpace</w:t>
      </w:r>
      <w:proofErr w:type="spellEnd"/>
      <w:r w:rsidRPr="00CA7227">
        <w:rPr>
          <w:sz w:val="16"/>
        </w:rPr>
        <w:t xml:space="preserv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DCF6DB5" w14:textId="77777777" w:rsidR="009F04AF" w:rsidRDefault="009F04AF" w:rsidP="009F04AF">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r w:rsidRPr="00CA7227">
        <w:rPr>
          <w:sz w:val="16"/>
        </w:rPr>
        <w:t xml:space="preserve">.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proofErr w:type="spellStart"/>
      <w:r w:rsidRPr="003753DA">
        <w:rPr>
          <w:rStyle w:val="StyleUnderline"/>
          <w:highlight w:val="cyan"/>
        </w:rPr>
        <w:t>capitalistkind</w:t>
      </w:r>
      <w:proofErr w:type="spellEnd"/>
      <w:r w:rsidRPr="00CA7227">
        <w:rPr>
          <w:rStyle w:val="StyleUnderline"/>
        </w:rPr>
        <w:t xml:space="preserve"> </w:t>
      </w:r>
      <w:r w:rsidRPr="003753DA">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3753DA">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3753DA">
        <w:rPr>
          <w:rStyle w:val="StyleUnderline"/>
          <w:highlight w:val="cyan"/>
        </w:rPr>
        <w:t xml:space="preserve">of </w:t>
      </w:r>
      <w:r w:rsidRPr="003753DA">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3753DA">
        <w:rPr>
          <w:rStyle w:val="StyleUnderline"/>
          <w:highlight w:val="cyan"/>
        </w:rPr>
        <w:t>self</w:t>
      </w:r>
      <w:r w:rsidRPr="003753DA">
        <w:rPr>
          <w:sz w:val="16"/>
          <w:highlight w:val="cyan"/>
        </w:rPr>
        <w:t>-</w:t>
      </w:r>
      <w:r w:rsidRPr="003753DA">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3753DA">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3753DA">
        <w:rPr>
          <w:rStyle w:val="Emphasis"/>
          <w:highlight w:val="cyan"/>
        </w:rPr>
        <w:t>it is not only life but capital itself that must outlive Earth</w:t>
      </w:r>
      <w:r w:rsidRPr="003753DA">
        <w:rPr>
          <w:sz w:val="16"/>
          <w:highlight w:val="cyan"/>
        </w:rPr>
        <w:t>—</w:t>
      </w:r>
      <w:r w:rsidRPr="003753DA">
        <w:rPr>
          <w:rStyle w:val="Emphasis"/>
          <w:highlight w:val="cyan"/>
        </w:rPr>
        <w:t>even into the darkness of space</w:t>
      </w:r>
      <w:r w:rsidRPr="003753DA">
        <w:rPr>
          <w:sz w:val="16"/>
          <w:highlight w:val="cyan"/>
        </w:rPr>
        <w:t>.</w:t>
      </w:r>
    </w:p>
    <w:p w14:paraId="09B08F99" w14:textId="77777777" w:rsidR="009F04AF" w:rsidRPr="00CA7227" w:rsidRDefault="009F04AF" w:rsidP="009F04AF">
      <w:pPr>
        <w:rPr>
          <w:sz w:val="16"/>
        </w:rPr>
      </w:pPr>
    </w:p>
    <w:p w14:paraId="5581A810" w14:textId="77777777" w:rsidR="009F04AF" w:rsidRPr="00BB4421" w:rsidRDefault="009F04AF" w:rsidP="009F04AF">
      <w:pPr>
        <w:pStyle w:val="Heading4"/>
      </w:pPr>
      <w:r>
        <w:t>Environmental degradation causes extinction.</w:t>
      </w:r>
    </w:p>
    <w:p w14:paraId="6A195297" w14:textId="77777777" w:rsidR="009F04AF" w:rsidRPr="003E2385" w:rsidRDefault="009F04AF" w:rsidP="009F04AF">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68825075" w14:textId="77777777" w:rsidR="009F04AF" w:rsidRPr="00BB4421" w:rsidRDefault="009F04AF" w:rsidP="009F04AF">
      <w:pPr>
        <w:rPr>
          <w:sz w:val="14"/>
        </w:rPr>
      </w:pPr>
      <w:r w:rsidRPr="00BB4421">
        <w:rPr>
          <w:sz w:val="14"/>
        </w:rPr>
        <w:lastRenderedPageBreak/>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3753DA">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3753DA">
        <w:rPr>
          <w:rStyle w:val="StyleUnderline"/>
          <w:highlight w:val="cyan"/>
        </w:rPr>
        <w:t>and ocean acidification</w:t>
      </w:r>
      <w:r w:rsidRPr="00BB4421">
        <w:rPr>
          <w:sz w:val="14"/>
        </w:rPr>
        <w:t xml:space="preserve">) do </w:t>
      </w:r>
      <w:r w:rsidRPr="003753DA">
        <w:rPr>
          <w:rStyle w:val="StyleUnderline"/>
          <w:highlight w:val="cyan"/>
        </w:rPr>
        <w:t xml:space="preserve">pose </w:t>
      </w:r>
      <w:r w:rsidRPr="003753DA">
        <w:rPr>
          <w:rStyle w:val="Emphasis"/>
          <w:highlight w:val="cyan"/>
        </w:rPr>
        <w:t>existential risks</w:t>
      </w:r>
      <w:r w:rsidRPr="00BB4421">
        <w:rPr>
          <w:sz w:val="14"/>
        </w:rPr>
        <w:t xml:space="preserve">. </w:t>
      </w:r>
      <w:r w:rsidRPr="003E2385">
        <w:rPr>
          <w:rStyle w:val="StyleUnderline"/>
        </w:rPr>
        <w:t xml:space="preserve">This is </w:t>
      </w:r>
      <w:r w:rsidRPr="003753DA">
        <w:rPr>
          <w:rStyle w:val="StyleUnderline"/>
          <w:highlight w:val="cyan"/>
        </w:rPr>
        <w:t>because of</w:t>
      </w:r>
      <w:r w:rsidRPr="003E2385">
        <w:rPr>
          <w:rStyle w:val="StyleUnderline"/>
        </w:rPr>
        <w:t xml:space="preserve"> intrinsic </w:t>
      </w:r>
      <w:r w:rsidRPr="003E2385">
        <w:rPr>
          <w:rStyle w:val="Emphasis"/>
        </w:rPr>
        <w:t xml:space="preserve">positive </w:t>
      </w:r>
      <w:r w:rsidRPr="003753DA">
        <w:rPr>
          <w:rStyle w:val="Emphasis"/>
          <w:highlight w:val="cyan"/>
        </w:rPr>
        <w:t>feedback loops</w:t>
      </w:r>
      <w:r w:rsidRPr="003E2385">
        <w:rPr>
          <w:rStyle w:val="StyleUnderline"/>
        </w:rPr>
        <w:t xml:space="preserve">, substantial </w:t>
      </w:r>
      <w:r w:rsidRPr="003753DA">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3753DA">
        <w:rPr>
          <w:rStyle w:val="StyleUnderline"/>
          <w:highlight w:val="cyan"/>
        </w:rPr>
        <w:t>and</w:t>
      </w:r>
      <w:r w:rsidRPr="003E2385">
        <w:rPr>
          <w:rStyle w:val="StyleUnderline"/>
        </w:rPr>
        <w:t xml:space="preserve"> the fact these different boundaries interact with one another in ways that yield </w:t>
      </w:r>
      <w:r w:rsidRPr="003753DA">
        <w:rPr>
          <w:rStyle w:val="Emphasis"/>
          <w:highlight w:val="cyan"/>
        </w:rPr>
        <w:t>surprises</w:t>
      </w:r>
      <w:r w:rsidRPr="00BB4421">
        <w:rPr>
          <w:sz w:val="14"/>
        </w:rPr>
        <w:t xml:space="preserve">. In addition, </w:t>
      </w:r>
      <w:r w:rsidRPr="003E2385">
        <w:rPr>
          <w:rStyle w:val="StyleUnderline"/>
        </w:rPr>
        <w:t xml:space="preserve">climate, freshwater, </w:t>
      </w:r>
      <w:r w:rsidRPr="003753DA">
        <w:rPr>
          <w:rStyle w:val="StyleUnderline"/>
          <w:highlight w:val="cyan"/>
        </w:rPr>
        <w:t>and</w:t>
      </w:r>
      <w:r w:rsidRPr="003E2385">
        <w:rPr>
          <w:rStyle w:val="StyleUnderline"/>
        </w:rPr>
        <w:t xml:space="preserve"> ocean acidification are all directly </w:t>
      </w:r>
      <w:r w:rsidRPr="003753DA">
        <w:rPr>
          <w:rStyle w:val="StyleUnderline"/>
          <w:highlight w:val="cyan"/>
        </w:rPr>
        <w:t>connected to</w:t>
      </w:r>
      <w:r w:rsidRPr="003E2385">
        <w:rPr>
          <w:rStyle w:val="StyleUnderline"/>
        </w:rPr>
        <w:t xml:space="preserve"> the provision of </w:t>
      </w:r>
      <w:r w:rsidRPr="003753DA">
        <w:rPr>
          <w:rStyle w:val="Emphasis"/>
          <w:highlight w:val="cyan"/>
        </w:rPr>
        <w:t>food</w:t>
      </w:r>
      <w:r w:rsidRPr="003753DA">
        <w:rPr>
          <w:rStyle w:val="StyleUnderline"/>
          <w:highlight w:val="cyan"/>
        </w:rPr>
        <w:t xml:space="preserve"> and </w:t>
      </w:r>
      <w:r w:rsidRPr="003753DA">
        <w:rPr>
          <w:rStyle w:val="Emphasis"/>
          <w:highlight w:val="cyan"/>
        </w:rPr>
        <w:t>water</w:t>
      </w:r>
      <w:r w:rsidRPr="003E2385">
        <w:rPr>
          <w:rStyle w:val="StyleUnderline"/>
        </w:rPr>
        <w:t xml:space="preserve">, and </w:t>
      </w:r>
      <w:r w:rsidRPr="003753DA">
        <w:rPr>
          <w:rStyle w:val="StyleUnderline"/>
          <w:highlight w:val="cyan"/>
        </w:rPr>
        <w:t>shortages</w:t>
      </w:r>
      <w:r w:rsidRPr="00BB4421">
        <w:rPr>
          <w:sz w:val="14"/>
        </w:rPr>
        <w:t xml:space="preserve"> of food and water can </w:t>
      </w:r>
      <w:r w:rsidRPr="003753DA">
        <w:rPr>
          <w:rStyle w:val="StyleUnderline"/>
          <w:highlight w:val="cyan"/>
        </w:rPr>
        <w:t xml:space="preserve">create </w:t>
      </w:r>
      <w:r w:rsidRPr="003753DA">
        <w:rPr>
          <w:rStyle w:val="Emphasis"/>
          <w:highlight w:val="cyan"/>
        </w:rPr>
        <w:t>conflict</w:t>
      </w:r>
      <w:r w:rsidRPr="003E2385">
        <w:rPr>
          <w:rStyle w:val="StyleUnderline"/>
        </w:rPr>
        <w:t xml:space="preserve"> and social unrest</w:t>
      </w:r>
      <w:r w:rsidRPr="00BB4421">
        <w:rPr>
          <w:sz w:val="14"/>
        </w:rPr>
        <w:t>.</w:t>
      </w:r>
    </w:p>
    <w:p w14:paraId="6A557E08" w14:textId="77777777" w:rsidR="009F04AF" w:rsidRPr="00BB4421" w:rsidRDefault="009F04AF" w:rsidP="009F04AF">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6CD0D777" w14:textId="77777777" w:rsidR="009F04AF" w:rsidRPr="00BB4421" w:rsidRDefault="009F04AF" w:rsidP="009F04AF">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3753DA">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3753DA">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3753DA">
        <w:rPr>
          <w:rStyle w:val="StyleUnderline"/>
          <w:highlight w:val="cyan"/>
        </w:rPr>
        <w:t>nations</w:t>
      </w:r>
      <w:r w:rsidRPr="003E2385">
        <w:rPr>
          <w:rStyle w:val="StyleUnderline"/>
        </w:rPr>
        <w:t xml:space="preserve"> that lack clean freshwater </w:t>
      </w:r>
      <w:r w:rsidRPr="003753DA">
        <w:rPr>
          <w:rStyle w:val="StyleUnderline"/>
          <w:highlight w:val="cyan"/>
        </w:rPr>
        <w:t>are vulnerable to</w:t>
      </w:r>
      <w:r w:rsidRPr="003E2385">
        <w:rPr>
          <w:rStyle w:val="StyleUnderline"/>
        </w:rPr>
        <w:t xml:space="preserve"> social disruption and </w:t>
      </w:r>
      <w:r w:rsidRPr="003753DA">
        <w:rPr>
          <w:rStyle w:val="Emphasis"/>
          <w:highlight w:val="cyan"/>
        </w:rPr>
        <w:t>disease</w:t>
      </w:r>
      <w:r w:rsidRPr="00BB4421">
        <w:rPr>
          <w:sz w:val="14"/>
        </w:rPr>
        <w:t>.</w:t>
      </w:r>
    </w:p>
    <w:p w14:paraId="22E6D2EA" w14:textId="77777777" w:rsidR="009F04AF" w:rsidRPr="00BB4421" w:rsidRDefault="009F04AF" w:rsidP="009F04AF">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3753DA">
        <w:rPr>
          <w:rStyle w:val="StyleUnderline"/>
          <w:highlight w:val="cyan"/>
        </w:rPr>
        <w:t>Acidification</w:t>
      </w:r>
      <w:r w:rsidRPr="003E2385">
        <w:rPr>
          <w:rStyle w:val="StyleUnderline"/>
        </w:rPr>
        <w:t xml:space="preserve"> is known to </w:t>
      </w:r>
      <w:r w:rsidRPr="003753DA">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3753DA">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If these reefs are lost due 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0C361707" w14:textId="77777777" w:rsidR="009F04AF" w:rsidRPr="00BB4421" w:rsidRDefault="009F04AF" w:rsidP="009F04AF">
      <w:pPr>
        <w:rPr>
          <w:sz w:val="14"/>
        </w:rPr>
      </w:pPr>
      <w:r w:rsidRPr="00BB4421">
        <w:rPr>
          <w:sz w:val="14"/>
        </w:rPr>
        <w:t>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3753DA">
        <w:rPr>
          <w:rStyle w:val="StyleUnderline"/>
          <w:highlight w:val="cyan"/>
        </w:rPr>
        <w:t xml:space="preserve">Society will have a </w:t>
      </w:r>
      <w:r w:rsidRPr="003753DA">
        <w:rPr>
          <w:rStyle w:val="Emphasis"/>
          <w:highlight w:val="cyan"/>
        </w:rPr>
        <w:t>hard time responding</w:t>
      </w:r>
      <w:r w:rsidRPr="003753DA">
        <w:rPr>
          <w:rStyle w:val="StyleUnderline"/>
          <w:highlight w:val="cyan"/>
        </w:rPr>
        <w:t xml:space="preserve"> to</w:t>
      </w:r>
      <w:r w:rsidRPr="003E2385">
        <w:rPr>
          <w:rStyle w:val="StyleUnderline"/>
        </w:rPr>
        <w:t xml:space="preserve"> shorter intervals between </w:t>
      </w:r>
      <w:r w:rsidRPr="003753DA">
        <w:rPr>
          <w:rStyle w:val="StyleUnderline"/>
          <w:highlight w:val="cyan"/>
        </w:rPr>
        <w:t>rare</w:t>
      </w:r>
      <w:r w:rsidRPr="003E2385">
        <w:rPr>
          <w:rStyle w:val="StyleUnderline"/>
        </w:rPr>
        <w:t xml:space="preserve"> extreme </w:t>
      </w:r>
      <w:r w:rsidRPr="003753DA">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121E2DFB" w14:textId="77777777" w:rsidR="009F04AF" w:rsidRPr="00BB4421" w:rsidRDefault="009F04AF" w:rsidP="009F04AF">
      <w:pPr>
        <w:rPr>
          <w:sz w:val="14"/>
        </w:rPr>
      </w:pPr>
      <w:r w:rsidRPr="00BB4421">
        <w:rPr>
          <w:sz w:val="14"/>
        </w:rPr>
        <w:t>4. The combination of positive feedback loops and societal inertia is fertile ground for global environmental catastrophes.</w:t>
      </w:r>
    </w:p>
    <w:p w14:paraId="2AD69FC5" w14:textId="77777777" w:rsidR="009F04AF" w:rsidRPr="00BB4421" w:rsidRDefault="009F04AF" w:rsidP="009F04AF">
      <w:pPr>
        <w:rPr>
          <w:sz w:val="14"/>
        </w:rPr>
      </w:pPr>
      <w:r w:rsidRPr="003753DA">
        <w:rPr>
          <w:rStyle w:val="StyleUnderline"/>
          <w:highlight w:val="cyan"/>
        </w:rPr>
        <w:t>Humans</w:t>
      </w:r>
      <w:r w:rsidRPr="003E2385">
        <w:rPr>
          <w:rStyle w:val="StyleUnderline"/>
        </w:rPr>
        <w:t xml:space="preserve"> are remarkably ingenious, and </w:t>
      </w:r>
      <w:r w:rsidRPr="003753DA">
        <w:rPr>
          <w:rStyle w:val="StyleUnderline"/>
          <w:highlight w:val="cyan"/>
        </w:rPr>
        <w:t xml:space="preserve">have </w:t>
      </w:r>
      <w:r w:rsidRPr="003753DA">
        <w:rPr>
          <w:rStyle w:val="Emphasis"/>
          <w:highlight w:val="cyan"/>
        </w:rPr>
        <w:t>adapted</w:t>
      </w:r>
      <w:r w:rsidRPr="003E2385">
        <w:rPr>
          <w:rStyle w:val="StyleUnderline"/>
        </w:rPr>
        <w:t xml:space="preserve"> to crises </w:t>
      </w:r>
      <w:r w:rsidRPr="003753DA">
        <w:rPr>
          <w:rStyle w:val="StyleUnderline"/>
          <w:highlight w:val="cyan"/>
        </w:rPr>
        <w:t>throughout</w:t>
      </w:r>
      <w:r w:rsidRPr="003E2385">
        <w:rPr>
          <w:rStyle w:val="StyleUnderline"/>
        </w:rPr>
        <w:t xml:space="preserve"> their </w:t>
      </w:r>
      <w:r w:rsidRPr="003753DA">
        <w:rPr>
          <w:rStyle w:val="StyleUnderline"/>
          <w:highlight w:val="cyan"/>
        </w:rPr>
        <w:t>history</w:t>
      </w:r>
      <w:r w:rsidRPr="00BB4421">
        <w:rPr>
          <w:sz w:val="14"/>
        </w:rPr>
        <w:t xml:space="preserve">. Our doom has been repeatedly predicted, only to be averted by innovation (Ridley, 2011). </w:t>
      </w:r>
      <w:r w:rsidRPr="003753DA">
        <w:rPr>
          <w:rStyle w:val="Emphasis"/>
          <w:highlight w:val="cyan"/>
        </w:rPr>
        <w:t>However</w:t>
      </w:r>
      <w:r w:rsidRPr="003E2385">
        <w:rPr>
          <w:rStyle w:val="StyleUnderline"/>
        </w:rPr>
        <w:t xml:space="preserve">, the many stories of human </w:t>
      </w:r>
      <w:r w:rsidRPr="003E2385">
        <w:rPr>
          <w:rStyle w:val="StyleUnderline"/>
        </w:rPr>
        <w:lastRenderedPageBreak/>
        <w:t>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06BC1B24" w14:textId="77777777" w:rsidR="009F04AF" w:rsidRPr="00BB4421" w:rsidRDefault="009F04AF" w:rsidP="009F04AF">
      <w:pPr>
        <w:rPr>
          <w:sz w:val="8"/>
          <w:szCs w:val="10"/>
        </w:rPr>
      </w:pPr>
      <w:r w:rsidRPr="003E2385">
        <w:rPr>
          <w:rStyle w:val="StyleUnderline"/>
        </w:rPr>
        <w:t xml:space="preserve">In contrast, </w:t>
      </w:r>
      <w:r w:rsidRPr="003753DA">
        <w:rPr>
          <w:rStyle w:val="StyleUnderline"/>
          <w:highlight w:val="cyan"/>
        </w:rPr>
        <w:t>today’s</w:t>
      </w:r>
      <w:r w:rsidRPr="003E2385">
        <w:rPr>
          <w:rStyle w:val="StyleUnderline"/>
        </w:rPr>
        <w:t xml:space="preserve"> great environmental </w:t>
      </w:r>
      <w:r w:rsidRPr="003753DA">
        <w:rPr>
          <w:rStyle w:val="StyleUnderline"/>
          <w:highlight w:val="cyan"/>
        </w:rPr>
        <w:t>crisis</w:t>
      </w:r>
      <w:r w:rsidRPr="003E2385">
        <w:rPr>
          <w:rStyle w:val="StyleUnderline"/>
        </w:rPr>
        <w:t xml:space="preserve"> of climate change may cause some harm but there </w:t>
      </w:r>
      <w:r w:rsidRPr="003753DA">
        <w:rPr>
          <w:rStyle w:val="StyleUnderline"/>
          <w:highlight w:val="cyan"/>
        </w:rPr>
        <w:t>are</w:t>
      </w:r>
      <w:r w:rsidRPr="003E2385">
        <w:rPr>
          <w:rStyle w:val="StyleUnderline"/>
        </w:rPr>
        <w:t xml:space="preserve"> generally </w:t>
      </w:r>
      <w:r w:rsidRPr="003753DA">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3753DA">
        <w:rPr>
          <w:rStyle w:val="StyleUnderline"/>
          <w:highlight w:val="cyan"/>
        </w:rPr>
        <w:t>The consequence</w:t>
      </w:r>
      <w:r w:rsidRPr="003E2385">
        <w:rPr>
          <w:rStyle w:val="StyleUnderline"/>
        </w:rPr>
        <w:t xml:space="preserve"> of these delays are an </w:t>
      </w:r>
      <w:r w:rsidRPr="003753DA">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3753DA">
        <w:rPr>
          <w:rStyle w:val="Emphasis"/>
          <w:highlight w:val="cyan"/>
        </w:rPr>
        <w:t>climate</w:t>
      </w:r>
      <w:r w:rsidRPr="00BB4421">
        <w:rPr>
          <w:rStyle w:val="Emphasis"/>
        </w:rPr>
        <w:t xml:space="preserve"> system </w:t>
      </w:r>
      <w:r w:rsidRPr="003753DA">
        <w:rPr>
          <w:rStyle w:val="Emphasis"/>
          <w:highlight w:val="cyan"/>
        </w:rPr>
        <w:t>is rife with positive feedback loops</w:t>
      </w:r>
      <w:r w:rsidRPr="00BB4421">
        <w:rPr>
          <w:sz w:val="8"/>
          <w:szCs w:val="10"/>
        </w:rPr>
        <w:t xml:space="preserve">.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BB4421">
        <w:rPr>
          <w:sz w:val="8"/>
          <w:szCs w:val="10"/>
        </w:rPr>
        <w:t>biogeophysical</w:t>
      </w:r>
      <w:proofErr w:type="spellEnd"/>
      <w:r w:rsidRPr="00BB4421">
        <w:rPr>
          <w:sz w:val="8"/>
          <w:szCs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 This produces a wide range of future scenarios.</w:t>
      </w:r>
    </w:p>
    <w:p w14:paraId="7969EDFF" w14:textId="77777777" w:rsidR="009F04AF" w:rsidRPr="00BB4421" w:rsidRDefault="009F04AF" w:rsidP="009F04AF">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 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3B24EBA6" w14:textId="2C2967ED" w:rsidR="009F04AF" w:rsidRDefault="009F04AF" w:rsidP="00843F5C">
      <w:pPr>
        <w:rPr>
          <w:rStyle w:val="Hyperlink"/>
          <w:sz w:val="12"/>
        </w:rPr>
      </w:pPr>
      <w:r w:rsidRPr="00BB4421">
        <w:rPr>
          <w:sz w:val="8"/>
          <w:szCs w:val="10"/>
        </w:rPr>
        <w:t>Climate change often also increases the risk of forest fires, as a result of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 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3753DA">
        <w:rPr>
          <w:rStyle w:val="StyleUnderline"/>
          <w:highlight w:val="cyan"/>
        </w:rPr>
        <w:t xml:space="preserve">that could </w:t>
      </w:r>
      <w:r w:rsidRPr="003753DA">
        <w:rPr>
          <w:rStyle w:val="Emphasis"/>
          <w:highlight w:val="cyan"/>
        </w:rPr>
        <w:t>catch humanity off-guard</w:t>
      </w:r>
      <w:r w:rsidRPr="003753DA">
        <w:rPr>
          <w:sz w:val="14"/>
          <w:highlight w:val="cyan"/>
        </w:rPr>
        <w:t xml:space="preserve"> </w:t>
      </w:r>
      <w:r w:rsidRPr="003753DA">
        <w:rPr>
          <w:rStyle w:val="StyleUnderline"/>
          <w:highlight w:val="cyan"/>
        </w:rPr>
        <w:t>and produce</w:t>
      </w:r>
      <w:r w:rsidRPr="003E2385">
        <w:rPr>
          <w:rStyle w:val="StyleUnderline"/>
        </w:rPr>
        <w:t xml:space="preserve"> a true </w:t>
      </w:r>
      <w:r w:rsidRPr="003753DA">
        <w:rPr>
          <w:rStyle w:val="Emphasis"/>
          <w:highlight w:val="cyan"/>
        </w:rPr>
        <w:t>apocalyptic event</w:t>
      </w:r>
      <w:r w:rsidRPr="00BB4421">
        <w:rPr>
          <w:sz w:val="8"/>
          <w:szCs w:val="16"/>
        </w:rPr>
        <w:t xml:space="preserve">. </w:t>
      </w:r>
    </w:p>
    <w:p w14:paraId="1271195F" w14:textId="77777777" w:rsidR="009F04AF" w:rsidRPr="003B6F92" w:rsidRDefault="009F04AF" w:rsidP="009F04AF">
      <w:pPr>
        <w:pStyle w:val="Heading3"/>
      </w:pPr>
      <w:r>
        <w:lastRenderedPageBreak/>
        <w:t>1AC – Plan</w:t>
      </w:r>
    </w:p>
    <w:p w14:paraId="17E711BA" w14:textId="77777777" w:rsidR="009F04AF" w:rsidRDefault="009F04AF" w:rsidP="009F04AF">
      <w:pPr>
        <w:pStyle w:val="Heading4"/>
      </w:pPr>
      <w:r>
        <w:t>Resolved: The appropriation of outer space by private entities is unjust.</w:t>
      </w:r>
    </w:p>
    <w:p w14:paraId="169FD999" w14:textId="77777777" w:rsidR="009F04AF" w:rsidRDefault="009F04AF" w:rsidP="009F04AF">
      <w:pPr>
        <w:rPr>
          <w:rFonts w:ascii="Times New Roman" w:hAnsi="Times New Roman" w:cs="Times New Roman"/>
        </w:rPr>
      </w:pPr>
    </w:p>
    <w:p w14:paraId="0D6B91EF" w14:textId="77777777" w:rsidR="009F04AF" w:rsidRDefault="009F04AF" w:rsidP="009F04AF">
      <w:pPr>
        <w:pStyle w:val="Heading4"/>
      </w:pPr>
      <w:r>
        <w:t xml:space="preserve">The plan treats outer space as a commons, a shared public good. That’s the only effective anti-trust measure to safeguard and promote innovation. </w:t>
      </w:r>
      <w:proofErr w:type="spellStart"/>
      <w:r>
        <w:t>Rhimbassen</w:t>
      </w:r>
      <w:proofErr w:type="spellEnd"/>
      <w:r>
        <w:t xml:space="preserve"> 21</w:t>
      </w:r>
    </w:p>
    <w:p w14:paraId="72CA3F02" w14:textId="77777777" w:rsidR="009F04AF" w:rsidRPr="003F13D1" w:rsidRDefault="009F04AF" w:rsidP="009F04AF">
      <w:pPr>
        <w:rPr>
          <w:bCs/>
          <w:sz w:val="14"/>
        </w:rPr>
      </w:pPr>
      <w:r w:rsidRPr="003F13D1">
        <w:rPr>
          <w:rStyle w:val="Style13ptBold"/>
          <w:b w:val="0"/>
          <w:bCs/>
        </w:rPr>
        <w:t xml:space="preserve">Maria </w:t>
      </w:r>
      <w:proofErr w:type="spellStart"/>
      <w:r w:rsidRPr="003F13D1">
        <w:rPr>
          <w:rStyle w:val="Style13ptBold"/>
          <w:b w:val="0"/>
          <w:bCs/>
        </w:rPr>
        <w:t>Rhimbassen</w:t>
      </w:r>
      <w:proofErr w:type="spellEnd"/>
      <w:r w:rsidRPr="003F13D1">
        <w:rPr>
          <w:rStyle w:val="Style13ptBold"/>
          <w:b w:val="0"/>
          <w:bCs/>
        </w:rPr>
        <w:t xml:space="preserve">, 6-6-2021, "An Introduction to Space Antitrust," </w:t>
      </w:r>
      <w:r>
        <w:rPr>
          <w:rStyle w:val="Style13ptBold"/>
          <w:b w:val="0"/>
          <w:bCs/>
        </w:rPr>
        <w:t>Open Lunar</w:t>
      </w:r>
      <w:r w:rsidRPr="003F13D1">
        <w:rPr>
          <w:rStyle w:val="Style13ptBold"/>
          <w:b w:val="0"/>
          <w:bCs/>
        </w:rPr>
        <w:t>, https://www.openlunar.org/library/an-introduction-to-space-antitrust#anti-monopoly-law</w:t>
      </w:r>
    </w:p>
    <w:p w14:paraId="53E030FA" w14:textId="77777777" w:rsidR="009F04AF" w:rsidRDefault="009F04AF" w:rsidP="009F04AF"/>
    <w:p w14:paraId="5AC3CD65" w14:textId="77777777" w:rsidR="009F04AF" w:rsidRPr="00556940" w:rsidRDefault="009F04AF" w:rsidP="009F04AF">
      <w:pPr>
        <w:rPr>
          <w:rStyle w:val="StyleUnderline"/>
        </w:rPr>
      </w:pPr>
      <w:r>
        <w:t xml:space="preserve">Space Antitrust. The extrapolation of anti-monopoly law to outer space (e.g., on orbit, on celestial bodies, etc.), raises the question as to which jurisdiction applies. In theory, the launching State’s jurisdiction extends to the launched space object, in perpetuity, such as in the case of the International Space Station’s modules. However, </w:t>
      </w:r>
      <w:r w:rsidRPr="00D61CD4">
        <w:rPr>
          <w:rStyle w:val="StyleUnderline"/>
        </w:rPr>
        <w:t>in many cases, there can be confusion in determining the “launching State</w:t>
      </w:r>
      <w:r>
        <w:t xml:space="preserve">”, which is defined at article I of the Liability Convention of 1972 (70), especially when several States are involved in the launching, as opposed to the “State of Registry”, according to article VIII of the OST and the Registration Convention of 1976. Sometimes, the two notions collide head-on (71). </w:t>
      </w:r>
      <w:r w:rsidRPr="00D61CD4">
        <w:rPr>
          <w:rStyle w:val="StyleUnderline"/>
        </w:rPr>
        <w:t>The situation gains in further legal complexity in connection with on-orbit transfer of ownership vs title. It is not clear whether ownership can be fully transferred in orbit, as opposed to title, which does not. This may prove over-complicated indeed</w:t>
      </w:r>
      <w:r>
        <w:t>. Therefore</w:t>
      </w:r>
      <w:r w:rsidRPr="00D61CD4">
        <w:rPr>
          <w:rStyle w:val="Emphasis"/>
        </w:rPr>
        <w:t xml:space="preserve">, </w:t>
      </w:r>
      <w:r w:rsidRPr="003753DA">
        <w:rPr>
          <w:rStyle w:val="Emphasis"/>
          <w:highlight w:val="cyan"/>
        </w:rPr>
        <w:t>it</w:t>
      </w:r>
      <w:r w:rsidRPr="00D61CD4">
        <w:rPr>
          <w:rStyle w:val="Emphasis"/>
        </w:rPr>
        <w:t xml:space="preserve"> </w:t>
      </w:r>
      <w:r w:rsidRPr="003753DA">
        <w:rPr>
          <w:rStyle w:val="Emphasis"/>
          <w:highlight w:val="cyan"/>
        </w:rPr>
        <w:t>would be</w:t>
      </w:r>
      <w:r w:rsidRPr="00D61CD4">
        <w:rPr>
          <w:rStyle w:val="Emphasis"/>
        </w:rPr>
        <w:t xml:space="preserve"> next to </w:t>
      </w:r>
      <w:r w:rsidRPr="003753DA">
        <w:rPr>
          <w:rStyle w:val="Emphasis"/>
          <w:highlight w:val="cyan"/>
        </w:rPr>
        <w:t xml:space="preserve">impossible to assign </w:t>
      </w:r>
      <w:r w:rsidRPr="003C283F">
        <w:rPr>
          <w:rStyle w:val="Emphasis"/>
        </w:rPr>
        <w:t>or</w:t>
      </w:r>
      <w:r w:rsidRPr="00D61CD4">
        <w:rPr>
          <w:rStyle w:val="Emphasis"/>
        </w:rPr>
        <w:t xml:space="preserve"> attribute </w:t>
      </w:r>
      <w:r w:rsidRPr="003753DA">
        <w:rPr>
          <w:rStyle w:val="Emphasis"/>
          <w:highlight w:val="cyan"/>
        </w:rPr>
        <w:t>antitrust to a specific</w:t>
      </w:r>
      <w:r w:rsidRPr="00D61CD4">
        <w:rPr>
          <w:rStyle w:val="Emphasis"/>
        </w:rPr>
        <w:t xml:space="preserve"> </w:t>
      </w:r>
      <w:r w:rsidRPr="003753DA">
        <w:rPr>
          <w:rStyle w:val="Emphasis"/>
          <w:highlight w:val="cyan"/>
        </w:rPr>
        <w:t>jurisdiction in space</w:t>
      </w:r>
      <w:r w:rsidRPr="00D61CD4">
        <w:rPr>
          <w:rStyle w:val="Emphasis"/>
        </w:rPr>
        <w:t xml:space="preserve"> and that explains the need for a harmonized outer space regime in terms of antitrust</w:t>
      </w:r>
      <w:r>
        <w:t xml:space="preserve">, even more when the principles </w:t>
      </w:r>
      <w:r w:rsidRPr="00AE0899">
        <w:t>addressed</w:t>
      </w:r>
      <w:r>
        <w:t xml:space="preserve"> </w:t>
      </w:r>
      <w:r w:rsidRPr="00AE0899">
        <w:t>supra</w:t>
      </w:r>
      <w:r>
        <w:t xml:space="preserve"> </w:t>
      </w:r>
      <w:r w:rsidRPr="00AE0899">
        <w:t>stem from</w:t>
      </w:r>
      <w:r>
        <w:t xml:space="preserve"> international public law. Otherwise, different antitrust regimes would then apply to different sites of activity by different actors, which could end up in aberrant scenarios. </w:t>
      </w:r>
      <w:r w:rsidRPr="003753DA">
        <w:rPr>
          <w:rStyle w:val="StyleUnderline"/>
          <w:highlight w:val="cyan"/>
        </w:rPr>
        <w:t>It would be more convenient to establish a predictable</w:t>
      </w:r>
      <w:r w:rsidRPr="00D61CD4">
        <w:rPr>
          <w:rStyle w:val="StyleUnderline"/>
        </w:rPr>
        <w:t xml:space="preserve"> </w:t>
      </w:r>
      <w:r w:rsidRPr="003753DA">
        <w:rPr>
          <w:rStyle w:val="StyleUnderline"/>
          <w:highlight w:val="cyan"/>
        </w:rPr>
        <w:t>and harmonious legal certainty</w:t>
      </w:r>
      <w:r w:rsidRPr="00D61CD4">
        <w:rPr>
          <w:rStyle w:val="StyleUnderline"/>
        </w:rPr>
        <w:t>,</w:t>
      </w:r>
      <w:r>
        <w:t xml:space="preserve"> appropriate for each resource system or specific application in outer space and to consider antitrust as a creative tool, not an end in itself. </w:t>
      </w:r>
      <w:r w:rsidRPr="00D61CD4">
        <w:rPr>
          <w:rStyle w:val="Emphasis"/>
        </w:rPr>
        <w:t xml:space="preserve">The rationale is </w:t>
      </w:r>
      <w:r w:rsidRPr="003753DA">
        <w:rPr>
          <w:rStyle w:val="Emphasis"/>
          <w:highlight w:val="cyan"/>
        </w:rPr>
        <w:t>to rely on competition law</w:t>
      </w:r>
      <w:r w:rsidRPr="00D61CD4">
        <w:rPr>
          <w:rStyle w:val="Emphasis"/>
        </w:rPr>
        <w:t xml:space="preserve"> to ensure market sustainability, while reducing the risk of fierce and unfair competition</w:t>
      </w:r>
      <w:r>
        <w:t xml:space="preserve">. </w:t>
      </w:r>
      <w:r w:rsidRPr="00D61CD4">
        <w:rPr>
          <w:rStyle w:val="Emphasis"/>
        </w:rPr>
        <w:t xml:space="preserve">For instance, </w:t>
      </w:r>
      <w:r w:rsidRPr="003753DA">
        <w:rPr>
          <w:rStyle w:val="Emphasis"/>
          <w:highlight w:val="cyan"/>
        </w:rPr>
        <w:t>in the case of scarce resources</w:t>
      </w:r>
      <w:r w:rsidRPr="00D61CD4">
        <w:rPr>
          <w:rStyle w:val="Emphasis"/>
        </w:rPr>
        <w:t xml:space="preserve"> (e.g., polar ice water on the Moon), </w:t>
      </w:r>
      <w:r w:rsidRPr="003753DA">
        <w:rPr>
          <w:rStyle w:val="Emphasis"/>
          <w:highlight w:val="cyan"/>
        </w:rPr>
        <w:t>essential services</w:t>
      </w:r>
      <w:r w:rsidRPr="00D61CD4">
        <w:rPr>
          <w:rStyle w:val="Emphasis"/>
        </w:rPr>
        <w:t xml:space="preserve"> (e.g., oxygen supply on a station, etc.), </w:t>
      </w:r>
      <w:r w:rsidRPr="003753DA">
        <w:rPr>
          <w:rStyle w:val="Emphasis"/>
          <w:highlight w:val="cyan"/>
        </w:rPr>
        <w:t>there is a</w:t>
      </w:r>
      <w:r w:rsidRPr="00D61CD4">
        <w:rPr>
          <w:rStyle w:val="Emphasis"/>
        </w:rPr>
        <w:t xml:space="preserve"> </w:t>
      </w:r>
      <w:r w:rsidRPr="003753DA">
        <w:rPr>
          <w:rStyle w:val="Emphasis"/>
          <w:highlight w:val="cyan"/>
        </w:rPr>
        <w:t xml:space="preserve">need </w:t>
      </w:r>
      <w:r w:rsidRPr="003C283F">
        <w:rPr>
          <w:rStyle w:val="Emphasis"/>
        </w:rPr>
        <w:t xml:space="preserve">for measures </w:t>
      </w:r>
      <w:r w:rsidRPr="003753DA">
        <w:rPr>
          <w:rStyle w:val="Emphasis"/>
          <w:highlight w:val="cyan"/>
        </w:rPr>
        <w:t xml:space="preserve">against </w:t>
      </w:r>
      <w:r w:rsidRPr="003C283F">
        <w:rPr>
          <w:rStyle w:val="Emphasis"/>
        </w:rPr>
        <w:t xml:space="preserve">reckless </w:t>
      </w:r>
      <w:r w:rsidRPr="003753DA">
        <w:rPr>
          <w:rStyle w:val="Emphasis"/>
          <w:highlight w:val="cyan"/>
        </w:rPr>
        <w:t>monopolization</w:t>
      </w:r>
      <w:r w:rsidRPr="00D61CD4">
        <w:rPr>
          <w:rStyle w:val="Emphasis"/>
        </w:rPr>
        <w:t xml:space="preserve"> based on a “first come, first served” logic</w:t>
      </w:r>
      <w:r>
        <w:t xml:space="preserve">. As </w:t>
      </w:r>
      <w:r w:rsidRPr="00AE0899">
        <w:t>mentioned</w:t>
      </w:r>
      <w:r>
        <w:t xml:space="preserve"> </w:t>
      </w:r>
      <w:r w:rsidRPr="00AE0899">
        <w:t>supra, due regard</w:t>
      </w:r>
      <w:r>
        <w:t xml:space="preserve"> and non-harmful interference may be used in that sense, but implementation remains to be established. Should that be brought to public international bodies, in the form of binding measures or non-binding guidelines? Should recommendations be made at the national level (e.g., model law clauses (72) to be inserted as amendments to national space legislation? </w:t>
      </w:r>
      <w:r w:rsidRPr="00D61CD4">
        <w:rPr>
          <w:rStyle w:val="StyleUnderline"/>
        </w:rPr>
        <w:t>Without harmonization efforts at that level, there is a risk of increasing forum shopping whereby a private actor seeks to register its activities in jurisdictions with less stringent legislation and dubious enforcement resources</w:t>
      </w:r>
      <w:r>
        <w:t xml:space="preserve">. </w:t>
      </w:r>
      <w:r w:rsidRPr="003753DA">
        <w:rPr>
          <w:rStyle w:val="Emphasis"/>
          <w:highlight w:val="cyan"/>
        </w:rPr>
        <w:t>This trend starts in the space sector</w:t>
      </w:r>
      <w:r w:rsidRPr="00D61CD4">
        <w:rPr>
          <w:rStyle w:val="Emphasis"/>
        </w:rPr>
        <w:t xml:space="preserve"> and this is alarming since space is a high risk sector</w:t>
      </w:r>
      <w:r>
        <w:t xml:space="preserve"> and launching States’ international liability is a complex notion in terms of attribution, especially if the damage takes place in orbit which </w:t>
      </w:r>
      <w:r>
        <w:lastRenderedPageBreak/>
        <w:t>explains why some private entities either choose a complex forum architecture, mostly through contractual law (73), or try to escape any national jurisdiction altogether by launching from international waters (74), which is considered as yet another example of legal void and deserves more consideration.</w:t>
      </w:r>
      <w:r>
        <w:rPr>
          <w:rStyle w:val="Strong"/>
          <w:rFonts w:ascii="Arial" w:hAnsi="Arial" w:cs="Arial"/>
          <w:color w:val="393C54"/>
          <w:spacing w:val="6"/>
          <w:sz w:val="30"/>
          <w:szCs w:val="30"/>
        </w:rPr>
        <w:t>‍</w:t>
      </w:r>
      <w:r>
        <w:t xml:space="preserve"> </w:t>
      </w:r>
      <w:r w:rsidRPr="00AE0899">
        <w:t>The How</w:t>
      </w:r>
      <w:r>
        <w:t xml:space="preserve">. </w:t>
      </w:r>
      <w:r w:rsidRPr="00AE0899">
        <w:t>The</w:t>
      </w:r>
      <w:r>
        <w:t xml:space="preserve"> previous sections addressed the “what” or more precisely, the space market through the lens of fair competition and antitrust. However, determining the “how” is more challenging. Indeed, as mentioned, </w:t>
      </w:r>
      <w:r w:rsidRPr="00CC79BC">
        <w:rPr>
          <w:rStyle w:val="StyleUnderline"/>
        </w:rPr>
        <w:t xml:space="preserve">sources of a space antitrust could either originate in future initiatives at the level of </w:t>
      </w:r>
      <w:r w:rsidRPr="003753DA">
        <w:rPr>
          <w:rStyle w:val="StyleUnderline"/>
          <w:highlight w:val="cyan"/>
        </w:rPr>
        <w:t>hard law</w:t>
      </w:r>
      <w:r>
        <w:t xml:space="preserve"> or could be left to the realm of soft law and self-regulation. </w:t>
      </w:r>
      <w:r w:rsidRPr="00CC79BC">
        <w:rPr>
          <w:rStyle w:val="Emphasis"/>
        </w:rPr>
        <w:t xml:space="preserve">The former </w:t>
      </w:r>
      <w:r w:rsidRPr="003753DA">
        <w:rPr>
          <w:rStyle w:val="Emphasis"/>
          <w:highlight w:val="cyan"/>
        </w:rPr>
        <w:t>surpasses</w:t>
      </w:r>
      <w:r w:rsidRPr="00CC79BC">
        <w:rPr>
          <w:rStyle w:val="Emphasis"/>
        </w:rPr>
        <w:t xml:space="preserve"> the latter </w:t>
      </w:r>
      <w:r w:rsidRPr="003753DA">
        <w:rPr>
          <w:rStyle w:val="Emphasis"/>
          <w:highlight w:val="cyan"/>
        </w:rPr>
        <w:t>in terms of</w:t>
      </w:r>
      <w:r w:rsidRPr="00CC79BC">
        <w:rPr>
          <w:rStyle w:val="Emphasis"/>
        </w:rPr>
        <w:t xml:space="preserve"> </w:t>
      </w:r>
      <w:r w:rsidRPr="003753DA">
        <w:rPr>
          <w:rStyle w:val="Emphasis"/>
          <w:highlight w:val="cyan"/>
        </w:rPr>
        <w:t>legitimacy</w:t>
      </w:r>
      <w:r>
        <w:t xml:space="preserve">, but might be very time-consuming (75), if reaching consensus at all. </w:t>
      </w:r>
      <w:r w:rsidRPr="00CC79BC">
        <w:rPr>
          <w:rStyle w:val="StyleUnderline"/>
        </w:rPr>
        <w:t>The latter might not sit well with the space community at large</w:t>
      </w:r>
      <w:r>
        <w:t xml:space="preserve">, but might prove more efficient and timelier, which is needed especially when space commerce beckons. To come to grips with the implementation conundrum, this section draws from the legal field of intellectual property, which is considered, according to the </w:t>
      </w:r>
      <w:proofErr w:type="spellStart"/>
      <w:r>
        <w:t>Organisation</w:t>
      </w:r>
      <w:proofErr w:type="spellEnd"/>
      <w:r>
        <w:t xml:space="preserve"> on Economic Cooperation and Development (OECD) (76), as a part of competition law because of its monopolistic potential. Intellectual property has its share of controversy in terms of knowledge enclosure and excludability of knowledge commons (77), thus arguably reducing the advancement of innovation to the status of stagnation and limiting the diversity of knowledge itself (78). Intellectual property (IP) rights, as any aspects of property law, rely on a State’s jurisdiction. However, when transformed into financial assets, these intangible assets can eventually escape that given jurisdiction (79). Furthermore, as IP increasingly interacts with antitrust (80), it is interesting to note here the junction between property rights, IP, finance, antitrust and space. Through IP, antitrust could find yet another way to escape national legislation and incentivize the growth, at the same </w:t>
      </w:r>
      <w:r w:rsidRPr="00AE0899">
        <w:t xml:space="preserve">time, of a space financial market. </w:t>
      </w:r>
      <w:r w:rsidRPr="00556940">
        <w:rPr>
          <w:rStyle w:val="StyleUnderline"/>
        </w:rPr>
        <w:t xml:space="preserve">In this situation, the content of </w:t>
      </w:r>
      <w:r w:rsidRPr="003753DA">
        <w:rPr>
          <w:rStyle w:val="StyleUnderline"/>
          <w:highlight w:val="cyan"/>
        </w:rPr>
        <w:t>IP could be space resources per se</w:t>
      </w:r>
      <w:r w:rsidRPr="00556940">
        <w:rPr>
          <w:rStyle w:val="StyleUnderline"/>
        </w:rPr>
        <w:t xml:space="preserve">, however modified somehow in order to qualify for either a patent or trade secrets and </w:t>
      </w:r>
      <w:r w:rsidRPr="003753DA">
        <w:rPr>
          <w:rStyle w:val="StyleUnderline"/>
          <w:highlight w:val="cyan"/>
        </w:rPr>
        <w:t>translated into financial assets</w:t>
      </w:r>
      <w:r w:rsidRPr="00556940">
        <w:rPr>
          <w:rStyle w:val="StyleUnderline"/>
        </w:rPr>
        <w:t>. They could then benefit from innovative and decentralized archiving through technology such as blockchain</w:t>
      </w:r>
      <w:r w:rsidRPr="00AE0899">
        <w:t xml:space="preserve"> -- </w:t>
      </w:r>
      <w:r w:rsidRPr="00556940">
        <w:rPr>
          <w:rStyle w:val="StyleUnderline"/>
        </w:rPr>
        <w:t xml:space="preserve">although “consortium blockchains” (81) might </w:t>
      </w:r>
      <w:r w:rsidRPr="003753DA">
        <w:rPr>
          <w:rStyle w:val="StyleUnderline"/>
          <w:highlight w:val="cyan"/>
        </w:rPr>
        <w:t>raise collusion</w:t>
      </w:r>
      <w:r w:rsidRPr="00556940">
        <w:rPr>
          <w:rStyle w:val="StyleUnderline"/>
        </w:rPr>
        <w:t xml:space="preserve"> or concerted practices </w:t>
      </w:r>
      <w:r w:rsidRPr="003753DA">
        <w:rPr>
          <w:rStyle w:val="StyleUnderline"/>
          <w:highlight w:val="cyan"/>
        </w:rPr>
        <w:t>issues</w:t>
      </w:r>
      <w:r w:rsidRPr="00556940">
        <w:rPr>
          <w:rStyle w:val="StyleUnderline"/>
        </w:rPr>
        <w:t>, which qualify as "unfair competition</w:t>
      </w:r>
      <w:r>
        <w:t xml:space="preserve">” and enter the realm of smart contracts, which are self-executory by default (82), and increase transparency, while escaping a whole lot of jurisdiction. </w:t>
      </w:r>
      <w:r w:rsidRPr="00556940">
        <w:rPr>
          <w:rStyle w:val="StyleUnderline"/>
        </w:rPr>
        <w:t>They could even become a source of space commodities in the case of an eventual space commodities exchange (83)</w:t>
      </w:r>
      <w:r>
        <w:t xml:space="preserve">. Such opportunity for decentralized governance can perhaps be managed at best through polycentricity, which is based on Ostrom’s matrix of goods (84) trying to solve issues around the “commons” and their respective rights (85). This might prove essential as </w:t>
      </w:r>
      <w:r w:rsidRPr="00556940">
        <w:rPr>
          <w:rStyle w:val="Emphasis"/>
        </w:rPr>
        <w:t xml:space="preserve">IP carries an inherent risk of monopolization. In this scenario, entire resource systems, altered to qualify as IP, </w:t>
      </w:r>
      <w:r w:rsidRPr="003753DA">
        <w:rPr>
          <w:rStyle w:val="Emphasis"/>
          <w:highlight w:val="cyan"/>
        </w:rPr>
        <w:t xml:space="preserve">can be monopolized by a few </w:t>
      </w:r>
      <w:r w:rsidRPr="003C283F">
        <w:rPr>
          <w:rStyle w:val="Emphasis"/>
        </w:rPr>
        <w:t xml:space="preserve">private </w:t>
      </w:r>
      <w:r w:rsidRPr="003753DA">
        <w:rPr>
          <w:rStyle w:val="Emphasis"/>
          <w:highlight w:val="cyan"/>
        </w:rPr>
        <w:t>entities, which could</w:t>
      </w:r>
      <w:r w:rsidRPr="00556940">
        <w:rPr>
          <w:rStyle w:val="Emphasis"/>
        </w:rPr>
        <w:t xml:space="preserve"> end up </w:t>
      </w:r>
      <w:r w:rsidRPr="003753DA">
        <w:rPr>
          <w:rStyle w:val="Emphasis"/>
          <w:highlight w:val="cyan"/>
        </w:rPr>
        <w:t>restrict</w:t>
      </w:r>
      <w:r w:rsidRPr="003C283F">
        <w:rPr>
          <w:rStyle w:val="Emphasis"/>
        </w:rPr>
        <w:t>i</w:t>
      </w:r>
      <w:r w:rsidRPr="00556940">
        <w:rPr>
          <w:rStyle w:val="Emphasis"/>
        </w:rPr>
        <w:t xml:space="preserve">ng </w:t>
      </w:r>
      <w:r w:rsidRPr="003753DA">
        <w:rPr>
          <w:rStyle w:val="Emphasis"/>
          <w:highlight w:val="cyan"/>
        </w:rPr>
        <w:t>significantly</w:t>
      </w:r>
      <w:r w:rsidRPr="00556940">
        <w:rPr>
          <w:rStyle w:val="Emphasis"/>
        </w:rPr>
        <w:t xml:space="preserve"> </w:t>
      </w:r>
      <w:r w:rsidRPr="003753DA">
        <w:rPr>
          <w:rStyle w:val="Emphasis"/>
          <w:highlight w:val="cyan"/>
        </w:rPr>
        <w:t>the capacity</w:t>
      </w:r>
      <w:r w:rsidRPr="00556940">
        <w:rPr>
          <w:rStyle w:val="Emphasis"/>
        </w:rPr>
        <w:t xml:space="preserve"> and diversity </w:t>
      </w:r>
      <w:r w:rsidRPr="003753DA">
        <w:rPr>
          <w:rStyle w:val="Emphasis"/>
          <w:highlight w:val="cyan"/>
        </w:rPr>
        <w:t>of space</w:t>
      </w:r>
      <w:r w:rsidRPr="00556940">
        <w:rPr>
          <w:rStyle w:val="Emphasis"/>
        </w:rPr>
        <w:t xml:space="preserve"> </w:t>
      </w:r>
      <w:r w:rsidRPr="003753DA">
        <w:rPr>
          <w:rStyle w:val="Emphasis"/>
          <w:highlight w:val="cyan"/>
        </w:rPr>
        <w:t>commerce</w:t>
      </w:r>
      <w:r w:rsidRPr="00556940">
        <w:rPr>
          <w:rStyle w:val="Emphasis"/>
        </w:rPr>
        <w:t xml:space="preserve"> in the future</w:t>
      </w:r>
      <w:r>
        <w:t>. Since this kind of assets would fall under the fifth basket of commodities (86), namely financial rights, and in this case, derivatives</w:t>
      </w:r>
      <w:r w:rsidRPr="00556940">
        <w:rPr>
          <w:rStyle w:val="StyleUnderline"/>
        </w:rPr>
        <w:t>, it would be trickier to determine the applicable law because of increasing deregulation</w:t>
      </w:r>
      <w:r>
        <w:t xml:space="preserve">. Furthermore, this problem is exacerbated by decentralized cyber technology such as blockchain. Hence the bigger problem of identifying the appropriate source of law to intervene in this transnational occurrence. Having touched on the pros and cons of hard and </w:t>
      </w:r>
      <w:r w:rsidRPr="00AE0899">
        <w:t>soft law,</w:t>
      </w:r>
      <w:r>
        <w:t xml:space="preserve"> </w:t>
      </w:r>
      <w:r w:rsidRPr="00AE0899">
        <w:t xml:space="preserve">supra, the observation which could be made in this section is that soft law, building on the trend of privatization of the law, could seize this opportunity to play an active role through different instruments such as </w:t>
      </w:r>
      <w:r w:rsidRPr="00556940">
        <w:rPr>
          <w:rStyle w:val="StyleUnderline"/>
        </w:rPr>
        <w:t>compliance requirements, contractual clauses, or ethical principles, which often precede law chronologically</w:t>
      </w:r>
      <w:r w:rsidRPr="00AE0899">
        <w:t xml:space="preserve"> (87). These</w:t>
      </w:r>
      <w:r>
        <w:t xml:space="preserve"> private sources of law, </w:t>
      </w:r>
      <w:r>
        <w:lastRenderedPageBreak/>
        <w:t xml:space="preserve">and perhaps soon enough public sources too, stem from a potential business model involving platforms that manage decentralized blockchain systems housing the code of financial assets derived from space resources IP -- and arguably creating thus new property rights “from scratch” (88). These platforms could make sure that no set of coded resource systems take over and monopolize the market and enforce their own rules and smart contracts over others (89). Such </w:t>
      </w:r>
      <w:r w:rsidRPr="00556940">
        <w:rPr>
          <w:rStyle w:val="StyleUnderline"/>
        </w:rPr>
        <w:t xml:space="preserve">purpose </w:t>
      </w:r>
      <w:r w:rsidRPr="003753DA">
        <w:rPr>
          <w:rStyle w:val="StyleUnderline"/>
          <w:highlight w:val="cyan"/>
        </w:rPr>
        <w:t>focus</w:t>
      </w:r>
      <w:r w:rsidRPr="00556940">
        <w:rPr>
          <w:rStyle w:val="StyleUnderline"/>
        </w:rPr>
        <w:t xml:space="preserve">ed </w:t>
      </w:r>
      <w:r w:rsidRPr="003753DA">
        <w:rPr>
          <w:rStyle w:val="StyleUnderline"/>
          <w:highlight w:val="cyan"/>
        </w:rPr>
        <w:t>on fair competition</w:t>
      </w:r>
      <w:r w:rsidRPr="00556940">
        <w:rPr>
          <w:rStyle w:val="StyleUnderline"/>
        </w:rPr>
        <w:t xml:space="preserve"> could be orchestrated inside a given community of interest (90) and rely on an external entity (oracle form to be determined) for guidance with respect to perpetuating the protection of the given purpose</w:t>
      </w:r>
      <w:r>
        <w:t xml:space="preserve"> (91). </w:t>
      </w:r>
      <w:r w:rsidRPr="00556940">
        <w:rPr>
          <w:rStyle w:val="Emphasis"/>
        </w:rPr>
        <w:t xml:space="preserve">That </w:t>
      </w:r>
      <w:r w:rsidRPr="003753DA">
        <w:rPr>
          <w:rStyle w:val="Emphasis"/>
          <w:highlight w:val="cyan"/>
        </w:rPr>
        <w:t>could take</w:t>
      </w:r>
      <w:r w:rsidRPr="00556940">
        <w:rPr>
          <w:rStyle w:val="Emphasis"/>
        </w:rPr>
        <w:t xml:space="preserve"> </w:t>
      </w:r>
      <w:r w:rsidRPr="003753DA">
        <w:rPr>
          <w:rStyle w:val="Emphasis"/>
          <w:highlight w:val="cyan"/>
        </w:rPr>
        <w:t>the form of a trust</w:t>
      </w:r>
      <w:r w:rsidRPr="00556940">
        <w:rPr>
          <w:rStyle w:val="Emphasis"/>
        </w:rPr>
        <w:t xml:space="preserve"> (92) and contribute to laying the foundations for future sustainable customary practice, norms, or behavior</w:t>
      </w:r>
      <w:r>
        <w:t xml:space="preserve">. </w:t>
      </w:r>
      <w:r w:rsidRPr="00556940">
        <w:rPr>
          <w:rStyle w:val="StyleUnderline"/>
        </w:rPr>
        <w:t>Such trust might indeed address antitrust</w:t>
      </w:r>
      <w:r>
        <w:t xml:space="preserve"> on the level of the “what” (fair competition and resource systems) and the “how” (fair competition in terms of platforms, i.e., preventing monopolization of one or several blockchains through initial allocations) </w:t>
      </w:r>
      <w:r w:rsidRPr="003753DA">
        <w:rPr>
          <w:rStyle w:val="StyleUnderline"/>
          <w:highlight w:val="cyan"/>
        </w:rPr>
        <w:t>by enforcing</w:t>
      </w:r>
      <w:r w:rsidRPr="00556940">
        <w:rPr>
          <w:rStyle w:val="StyleUnderline"/>
        </w:rPr>
        <w:t xml:space="preserve"> principles such as </w:t>
      </w:r>
      <w:r w:rsidRPr="003753DA">
        <w:rPr>
          <w:rStyle w:val="Emphasis"/>
          <w:highlight w:val="cyan"/>
        </w:rPr>
        <w:t>open access and transparency</w:t>
      </w:r>
      <w:r w:rsidRPr="00556940">
        <w:rPr>
          <w:rStyle w:val="StyleUnderline"/>
        </w:rPr>
        <w:t>.</w:t>
      </w:r>
    </w:p>
    <w:p w14:paraId="24AB8F15" w14:textId="77777777" w:rsidR="009F04AF" w:rsidRPr="00AE0899" w:rsidRDefault="009F04AF" w:rsidP="009F04AF"/>
    <w:p w14:paraId="254AE1CB" w14:textId="687A794F" w:rsidR="00D77298" w:rsidRPr="00D77298" w:rsidRDefault="00D77298" w:rsidP="00D77298">
      <w:pPr>
        <w:pStyle w:val="Heading4"/>
      </w:pPr>
      <w:r>
        <w:t xml:space="preserve"> </w:t>
      </w:r>
    </w:p>
    <w:sectPr w:rsidR="00D77298" w:rsidRPr="00D772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82FBD"/>
    <w:multiLevelType w:val="hybridMultilevel"/>
    <w:tmpl w:val="D082C262"/>
    <w:lvl w:ilvl="0" w:tplc="F2E00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3166654">
    <w:abstractNumId w:val="10"/>
  </w:num>
  <w:num w:numId="2" w16cid:durableId="328216735">
    <w:abstractNumId w:val="8"/>
  </w:num>
  <w:num w:numId="3" w16cid:durableId="997536677">
    <w:abstractNumId w:val="7"/>
  </w:num>
  <w:num w:numId="4" w16cid:durableId="856886248">
    <w:abstractNumId w:val="6"/>
  </w:num>
  <w:num w:numId="5" w16cid:durableId="327712717">
    <w:abstractNumId w:val="5"/>
  </w:num>
  <w:num w:numId="6" w16cid:durableId="1520047397">
    <w:abstractNumId w:val="9"/>
  </w:num>
  <w:num w:numId="7" w16cid:durableId="1355838370">
    <w:abstractNumId w:val="4"/>
  </w:num>
  <w:num w:numId="8" w16cid:durableId="71200780">
    <w:abstractNumId w:val="3"/>
  </w:num>
  <w:num w:numId="9" w16cid:durableId="229771831">
    <w:abstractNumId w:val="2"/>
  </w:num>
  <w:num w:numId="10" w16cid:durableId="482434862">
    <w:abstractNumId w:val="1"/>
  </w:num>
  <w:num w:numId="11" w16cid:durableId="875192121">
    <w:abstractNumId w:val="0"/>
  </w:num>
  <w:num w:numId="12" w16cid:durableId="1703357939">
    <w:abstractNumId w:val="17"/>
  </w:num>
  <w:num w:numId="13" w16cid:durableId="2111850737">
    <w:abstractNumId w:val="13"/>
  </w:num>
  <w:num w:numId="14" w16cid:durableId="56831550">
    <w:abstractNumId w:val="16"/>
  </w:num>
  <w:num w:numId="15" w16cid:durableId="723061341">
    <w:abstractNumId w:val="11"/>
  </w:num>
  <w:num w:numId="16" w16cid:durableId="1384257289">
    <w:abstractNumId w:val="14"/>
  </w:num>
  <w:num w:numId="17" w16cid:durableId="1749302899">
    <w:abstractNumId w:val="12"/>
  </w:num>
  <w:num w:numId="18" w16cid:durableId="205220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7B2E"/>
    <w:rsid w:val="000029E3"/>
    <w:rsid w:val="000029E8"/>
    <w:rsid w:val="00004225"/>
    <w:rsid w:val="000066CA"/>
    <w:rsid w:val="00007264"/>
    <w:rsid w:val="000076A9"/>
    <w:rsid w:val="00014FAD"/>
    <w:rsid w:val="00015D2A"/>
    <w:rsid w:val="0002490B"/>
    <w:rsid w:val="00025356"/>
    <w:rsid w:val="00026465"/>
    <w:rsid w:val="00030204"/>
    <w:rsid w:val="000312A0"/>
    <w:rsid w:val="0003396C"/>
    <w:rsid w:val="00035337"/>
    <w:rsid w:val="00052FB1"/>
    <w:rsid w:val="00053567"/>
    <w:rsid w:val="00054276"/>
    <w:rsid w:val="000547B1"/>
    <w:rsid w:val="0006091E"/>
    <w:rsid w:val="000638C1"/>
    <w:rsid w:val="00065FEE"/>
    <w:rsid w:val="00066E3C"/>
    <w:rsid w:val="00072718"/>
    <w:rsid w:val="0007381E"/>
    <w:rsid w:val="00076094"/>
    <w:rsid w:val="0008785F"/>
    <w:rsid w:val="00090CBE"/>
    <w:rsid w:val="00094DEC"/>
    <w:rsid w:val="000A06F0"/>
    <w:rsid w:val="000A2D8A"/>
    <w:rsid w:val="000D26A6"/>
    <w:rsid w:val="000D2B90"/>
    <w:rsid w:val="000D6ED8"/>
    <w:rsid w:val="000D717B"/>
    <w:rsid w:val="00100B28"/>
    <w:rsid w:val="00117316"/>
    <w:rsid w:val="001209B4"/>
    <w:rsid w:val="00157D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E8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DD4"/>
    <w:rsid w:val="002B5511"/>
    <w:rsid w:val="002B7ACF"/>
    <w:rsid w:val="002E0643"/>
    <w:rsid w:val="002E392E"/>
    <w:rsid w:val="002E6BBC"/>
    <w:rsid w:val="002F1BA9"/>
    <w:rsid w:val="002F5065"/>
    <w:rsid w:val="002F6E74"/>
    <w:rsid w:val="003106B3"/>
    <w:rsid w:val="0031385D"/>
    <w:rsid w:val="003171AB"/>
    <w:rsid w:val="00317A5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3DA"/>
    <w:rsid w:val="00375D2E"/>
    <w:rsid w:val="003778FA"/>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A2A"/>
    <w:rsid w:val="00674A78"/>
    <w:rsid w:val="00696A16"/>
    <w:rsid w:val="006A4840"/>
    <w:rsid w:val="006A52A0"/>
    <w:rsid w:val="006A7E1D"/>
    <w:rsid w:val="006B16D7"/>
    <w:rsid w:val="006C3A56"/>
    <w:rsid w:val="006D13F4"/>
    <w:rsid w:val="006D6AED"/>
    <w:rsid w:val="006E6D0B"/>
    <w:rsid w:val="006F126E"/>
    <w:rsid w:val="006F32C9"/>
    <w:rsid w:val="006F3834"/>
    <w:rsid w:val="006F5693"/>
    <w:rsid w:val="006F5D4C"/>
    <w:rsid w:val="00702A8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D8D"/>
    <w:rsid w:val="00843F5C"/>
    <w:rsid w:val="008536AF"/>
    <w:rsid w:val="00853D40"/>
    <w:rsid w:val="0085541E"/>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6ED"/>
    <w:rsid w:val="00973777"/>
    <w:rsid w:val="00976E78"/>
    <w:rsid w:val="009775C0"/>
    <w:rsid w:val="00981F23"/>
    <w:rsid w:val="00990634"/>
    <w:rsid w:val="00991733"/>
    <w:rsid w:val="00992078"/>
    <w:rsid w:val="00992BE3"/>
    <w:rsid w:val="0099545C"/>
    <w:rsid w:val="009A1467"/>
    <w:rsid w:val="009A6464"/>
    <w:rsid w:val="009B69F5"/>
    <w:rsid w:val="009C5FF7"/>
    <w:rsid w:val="009C6292"/>
    <w:rsid w:val="009D15DB"/>
    <w:rsid w:val="009D3133"/>
    <w:rsid w:val="009E160D"/>
    <w:rsid w:val="009F04AF"/>
    <w:rsid w:val="009F1CBB"/>
    <w:rsid w:val="009F3305"/>
    <w:rsid w:val="009F3838"/>
    <w:rsid w:val="009F6FB2"/>
    <w:rsid w:val="00A071C0"/>
    <w:rsid w:val="00A1648E"/>
    <w:rsid w:val="00A22670"/>
    <w:rsid w:val="00A24B35"/>
    <w:rsid w:val="00A271BA"/>
    <w:rsid w:val="00A27F86"/>
    <w:rsid w:val="00A431C6"/>
    <w:rsid w:val="00A54315"/>
    <w:rsid w:val="00A60FBC"/>
    <w:rsid w:val="00A65C0B"/>
    <w:rsid w:val="00A776BA"/>
    <w:rsid w:val="00A81FD2"/>
    <w:rsid w:val="00A8441A"/>
    <w:rsid w:val="00A8674A"/>
    <w:rsid w:val="00A904B5"/>
    <w:rsid w:val="00A96E24"/>
    <w:rsid w:val="00AA6F6E"/>
    <w:rsid w:val="00AB122B"/>
    <w:rsid w:val="00AB21B0"/>
    <w:rsid w:val="00AB48D3"/>
    <w:rsid w:val="00AE0243"/>
    <w:rsid w:val="00AE1BAD"/>
    <w:rsid w:val="00AE2124"/>
    <w:rsid w:val="00AE24BC"/>
    <w:rsid w:val="00AE3E3F"/>
    <w:rsid w:val="00AE69DB"/>
    <w:rsid w:val="00AF2516"/>
    <w:rsid w:val="00AF4760"/>
    <w:rsid w:val="00AF55D4"/>
    <w:rsid w:val="00B0505F"/>
    <w:rsid w:val="00B05C2D"/>
    <w:rsid w:val="00B12933"/>
    <w:rsid w:val="00B12B88"/>
    <w:rsid w:val="00B137E0"/>
    <w:rsid w:val="00B13BC8"/>
    <w:rsid w:val="00B16E71"/>
    <w:rsid w:val="00B24662"/>
    <w:rsid w:val="00B3569C"/>
    <w:rsid w:val="00B43676"/>
    <w:rsid w:val="00B5602D"/>
    <w:rsid w:val="00B60125"/>
    <w:rsid w:val="00B6656B"/>
    <w:rsid w:val="00B67EA2"/>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D60"/>
    <w:rsid w:val="00C203FA"/>
    <w:rsid w:val="00C2131C"/>
    <w:rsid w:val="00C244F5"/>
    <w:rsid w:val="00C3164F"/>
    <w:rsid w:val="00C31B5E"/>
    <w:rsid w:val="00C34D3E"/>
    <w:rsid w:val="00C35B37"/>
    <w:rsid w:val="00C3747A"/>
    <w:rsid w:val="00C37F29"/>
    <w:rsid w:val="00C56DCC"/>
    <w:rsid w:val="00C57075"/>
    <w:rsid w:val="00C72AFE"/>
    <w:rsid w:val="00C81619"/>
    <w:rsid w:val="00C94412"/>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0A3"/>
    <w:rsid w:val="00D43A8C"/>
    <w:rsid w:val="00D472A4"/>
    <w:rsid w:val="00D53072"/>
    <w:rsid w:val="00D56071"/>
    <w:rsid w:val="00D61A4E"/>
    <w:rsid w:val="00D634EA"/>
    <w:rsid w:val="00D713A1"/>
    <w:rsid w:val="00D77298"/>
    <w:rsid w:val="00D77956"/>
    <w:rsid w:val="00D80F0C"/>
    <w:rsid w:val="00D87B2E"/>
    <w:rsid w:val="00D92077"/>
    <w:rsid w:val="00D951E2"/>
    <w:rsid w:val="00D9565A"/>
    <w:rsid w:val="00DA2145"/>
    <w:rsid w:val="00DB2337"/>
    <w:rsid w:val="00DB5F87"/>
    <w:rsid w:val="00DB699B"/>
    <w:rsid w:val="00DC0376"/>
    <w:rsid w:val="00DC099B"/>
    <w:rsid w:val="00DC2BE5"/>
    <w:rsid w:val="00DD4CD4"/>
    <w:rsid w:val="00DD65A2"/>
    <w:rsid w:val="00DD6770"/>
    <w:rsid w:val="00DE0749"/>
    <w:rsid w:val="00DE1CE2"/>
    <w:rsid w:val="00DE728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40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1FC"/>
    <w:rsid w:val="00F43EA3"/>
    <w:rsid w:val="00F50C55"/>
    <w:rsid w:val="00F57FFB"/>
    <w:rsid w:val="00F601E6"/>
    <w:rsid w:val="00F70C26"/>
    <w:rsid w:val="00F73954"/>
    <w:rsid w:val="00F94060"/>
    <w:rsid w:val="00FA56F6"/>
    <w:rsid w:val="00FA58CF"/>
    <w:rsid w:val="00FB329D"/>
    <w:rsid w:val="00FC27E3"/>
    <w:rsid w:val="00FC74C7"/>
    <w:rsid w:val="00FD451D"/>
    <w:rsid w:val="00FD45B6"/>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577C2"/>
  <w14:defaultImageDpi w14:val="300"/>
  <w15:docId w15:val="{BF0D0AD3-4B75-3C43-894D-8C06D55F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7B2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7B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7B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es,Citation,Heading 3 Char1 Char Char,Heading 3 Char Char Char Char,Citation Char Char Char Char,Citation Char1 Char Char,Heading 3 Char Char1,Citation Char Char1,cites Char,citation Char,citation Char Char Char Char Char Char, Char,n"/>
    <w:basedOn w:val="Normal"/>
    <w:next w:val="Normal"/>
    <w:link w:val="Heading3Char"/>
    <w:uiPriority w:val="9"/>
    <w:unhideWhenUsed/>
    <w:qFormat/>
    <w:rsid w:val="00D87B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D87B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7B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B2E"/>
  </w:style>
  <w:style w:type="character" w:customStyle="1" w:styleId="Heading1Char">
    <w:name w:val="Heading 1 Char"/>
    <w:aliases w:val="Pocket Char"/>
    <w:basedOn w:val="DefaultParagraphFont"/>
    <w:link w:val="Heading1"/>
    <w:uiPriority w:val="9"/>
    <w:rsid w:val="00D87B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7B2E"/>
    <w:rPr>
      <w:rFonts w:ascii="Calibri" w:eastAsiaTheme="majorEastAsia" w:hAnsi="Calibri" w:cstheme="majorBidi"/>
      <w:b/>
      <w:bCs/>
      <w:sz w:val="44"/>
      <w:szCs w:val="44"/>
      <w:u w:val="double"/>
    </w:rPr>
  </w:style>
  <w:style w:type="character" w:customStyle="1" w:styleId="Heading3Char">
    <w:name w:val="Heading 3 Char"/>
    <w:aliases w:val="Block Char,Cites Char,Citation Char,Heading 3 Char1 Char Char Char,Heading 3 Char Char Char Char Char1,Citation Char Char Char Char Char,Citation Char1 Char Char Char,Heading 3 Char Char1 Char,Citation Char Char1 Char,cites Char Char"/>
    <w:basedOn w:val="DefaultParagraphFont"/>
    <w:link w:val="Heading3"/>
    <w:uiPriority w:val="9"/>
    <w:rsid w:val="00D87B2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D87B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7B2E"/>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D87B2E"/>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20"/>
    <w:qFormat/>
    <w:rsid w:val="00D87B2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7B2E"/>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D87B2E"/>
    <w:rPr>
      <w:color w:val="auto"/>
      <w:u w:val="none"/>
    </w:rPr>
  </w:style>
  <w:style w:type="paragraph" w:styleId="DocumentMap">
    <w:name w:val="Document Map"/>
    <w:basedOn w:val="Normal"/>
    <w:link w:val="DocumentMapChar"/>
    <w:uiPriority w:val="99"/>
    <w:semiHidden/>
    <w:unhideWhenUsed/>
    <w:rsid w:val="00D87B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B2E"/>
    <w:rPr>
      <w:rFonts w:ascii="Lucida Grande" w:hAnsi="Lucida Grande" w:cs="Lucida Grande"/>
    </w:rPr>
  </w:style>
  <w:style w:type="paragraph" w:customStyle="1" w:styleId="textbold">
    <w:name w:val="text bold"/>
    <w:basedOn w:val="Normal"/>
    <w:link w:val="Emphasis"/>
    <w:uiPriority w:val="20"/>
    <w:qFormat/>
    <w:rsid w:val="003778F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778F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9F04A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9F04AF"/>
    <w:rPr>
      <w:b/>
      <w:bCs/>
    </w:rPr>
  </w:style>
  <w:style w:type="paragraph" w:styleId="ListParagraph">
    <w:name w:val="List Paragraph"/>
    <w:aliases w:val="6 font"/>
    <w:basedOn w:val="Normal"/>
    <w:uiPriority w:val="99"/>
    <w:unhideWhenUsed/>
    <w:qFormat/>
    <w:rsid w:val="009F04AF"/>
    <w:pPr>
      <w:ind w:left="720"/>
      <w:contextualSpacing/>
    </w:pPr>
  </w:style>
  <w:style w:type="character" w:styleId="UnresolvedMention">
    <w:name w:val="Unresolved Mention"/>
    <w:basedOn w:val="DefaultParagraphFont"/>
    <w:uiPriority w:val="99"/>
    <w:semiHidden/>
    <w:unhideWhenUsed/>
    <w:rsid w:val="009F04AF"/>
    <w:rPr>
      <w:color w:val="605E5C"/>
      <w:shd w:val="clear" w:color="auto" w:fill="E1DFDD"/>
    </w:rPr>
  </w:style>
  <w:style w:type="paragraph" w:styleId="Header">
    <w:name w:val="header"/>
    <w:basedOn w:val="Normal"/>
    <w:link w:val="HeaderChar"/>
    <w:uiPriority w:val="99"/>
    <w:unhideWhenUsed/>
    <w:rsid w:val="009F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4AF"/>
    <w:rPr>
      <w:rFonts w:ascii="Calibri" w:hAnsi="Calibri" w:cs="Calibri"/>
      <w:sz w:val="22"/>
    </w:rPr>
  </w:style>
  <w:style w:type="paragraph" w:styleId="Footer">
    <w:name w:val="footer"/>
    <w:basedOn w:val="Normal"/>
    <w:link w:val="FooterChar"/>
    <w:uiPriority w:val="99"/>
    <w:unhideWhenUsed/>
    <w:rsid w:val="009F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4AF"/>
    <w:rPr>
      <w:rFonts w:ascii="Calibri" w:hAnsi="Calibri" w:cs="Calibri"/>
      <w:sz w:val="22"/>
    </w:rPr>
  </w:style>
  <w:style w:type="paragraph" w:customStyle="1" w:styleId="UnderlinePara">
    <w:name w:val="Underline Para"/>
    <w:basedOn w:val="Normal"/>
    <w:uiPriority w:val="1"/>
    <w:qFormat/>
    <w:rsid w:val="009F04AF"/>
    <w:pPr>
      <w:widowControl w:val="0"/>
      <w:suppressAutoHyphens/>
      <w:spacing w:after="200" w:line="254" w:lineRule="auto"/>
    </w:pPr>
    <w:rPr>
      <w:rFonts w:asciiTheme="minorHAnsi" w:hAnsiTheme="minorHAnsi"/>
      <w:u w:val="single"/>
    </w:rPr>
  </w:style>
  <w:style w:type="paragraph" w:customStyle="1" w:styleId="analytics">
    <w:name w:val="analytics"/>
    <w:basedOn w:val="Heading4"/>
    <w:link w:val="analyticsChar"/>
    <w:autoRedefine/>
    <w:uiPriority w:val="4"/>
    <w:qFormat/>
    <w:rsid w:val="009F04AF"/>
  </w:style>
  <w:style w:type="character" w:customStyle="1" w:styleId="analyticsChar">
    <w:name w:val="analytics Char"/>
    <w:basedOn w:val="DefaultParagraphFont"/>
    <w:link w:val="analytics"/>
    <w:uiPriority w:val="4"/>
    <w:rsid w:val="009F04AF"/>
    <w:rPr>
      <w:rFonts w:ascii="Calibri" w:eastAsiaTheme="majorEastAsia" w:hAnsi="Calibri" w:cstheme="majorBidi"/>
      <w:b/>
      <w:bCs/>
      <w:sz w:val="26"/>
      <w:szCs w:val="26"/>
    </w:rPr>
  </w:style>
  <w:style w:type="paragraph" w:styleId="NormalWeb">
    <w:name w:val="Normal (Web)"/>
    <w:basedOn w:val="Normal"/>
    <w:uiPriority w:val="99"/>
    <w:semiHidden/>
    <w:unhideWhenUsed/>
    <w:rsid w:val="009F04AF"/>
    <w:pPr>
      <w:spacing w:before="100" w:beforeAutospacing="1" w:after="100" w:afterAutospacing="1" w:line="240" w:lineRule="auto"/>
    </w:pPr>
    <w:rPr>
      <w:rFonts w:ascii="Times New Roman" w:eastAsia="Times New Roman" w:hAnsi="Times New Roman" w:cs="Times New Roman"/>
    </w:rPr>
  </w:style>
  <w:style w:type="paragraph" w:customStyle="1" w:styleId="cardbody">
    <w:name w:val="cardbody"/>
    <w:basedOn w:val="Normal"/>
    <w:rsid w:val="009F04AF"/>
    <w:pPr>
      <w:spacing w:before="100" w:beforeAutospacing="1" w:after="100" w:afterAutospacing="1" w:line="240" w:lineRule="auto"/>
    </w:pPr>
    <w:rPr>
      <w:rFonts w:ascii="Times New Roman" w:eastAsia="Times New Roman" w:hAnsi="Times New Roman" w:cs="Times New Roman"/>
    </w:rPr>
  </w:style>
  <w:style w:type="character" w:customStyle="1" w:styleId="Caption1">
    <w:name w:val="Caption1"/>
    <w:basedOn w:val="DefaultParagraphFont"/>
    <w:rsid w:val="009F04AF"/>
  </w:style>
  <w:style w:type="paragraph" w:customStyle="1" w:styleId="Analytic">
    <w:name w:val="Analytic"/>
    <w:basedOn w:val="Heading4"/>
    <w:link w:val="AnalyticChar"/>
    <w:qFormat/>
    <w:rsid w:val="00841D8D"/>
    <w:rPr>
      <w:sz w:val="28"/>
      <w:szCs w:val="28"/>
    </w:rPr>
  </w:style>
  <w:style w:type="character" w:customStyle="1" w:styleId="AnalyticChar">
    <w:name w:val="Analytic Char"/>
    <w:basedOn w:val="DefaultParagraphFont"/>
    <w:link w:val="Analytic"/>
    <w:rsid w:val="00841D8D"/>
    <w:rPr>
      <w:rFonts w:ascii="Calibri" w:eastAsiaTheme="majorEastAsia" w:hAnsi="Calibr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et.com/pulse/planet-ksat-and-airbus-awarded-first-ever-global-contract-to-combat-deforestation/" TargetMode="External"/><Relationship Id="rId18" Type="http://schemas.openxmlformats.org/officeDocument/2006/relationships/hyperlink" Target="https://www.nasa.gov/gateway" TargetMode="External"/><Relationship Id="rId26" Type="http://schemas.openxmlformats.org/officeDocument/2006/relationships/hyperlink" Target="https://www.adlerplanetarium.org/" TargetMode="External"/><Relationship Id="rId39" Type="http://schemas.openxmlformats.org/officeDocument/2006/relationships/hyperlink" Target="http://aip.scitation.org/doi/full/10.1063/1.4980833" TargetMode="External"/><Relationship Id="rId21" Type="http://schemas.openxmlformats.org/officeDocument/2006/relationships/hyperlink" Target="https://2009-2017.state.gov/t/isn/5181.htm" TargetMode="External"/><Relationship Id="rId34" Type="http://schemas.openxmlformats.org/officeDocument/2006/relationships/hyperlink" Target="https://www.businessinsider.com/amazon-warehouse-2011-9"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pr.org/2019/11/26/782890646/2-months-after-failed-moon-landing-india-admits-its-craft-crashed" TargetMode="External"/><Relationship Id="rId20" Type="http://schemas.openxmlformats.org/officeDocument/2006/relationships/hyperlink" Target="https://www.theverge.com/2017/7/12/15958164/moon-express-robot-landers-private-mining-outpost" TargetMode="External"/><Relationship Id="rId29" Type="http://schemas.openxmlformats.org/officeDocument/2006/relationships/hyperlink" Target="https://www.bloomberg.com/news/articles/2019-05-13/why-jeff-bezos-s-space-habitats-already-feel-sta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0303/monetizing-final-frontier" TargetMode="External"/><Relationship Id="rId24" Type="http://schemas.openxmlformats.org/officeDocument/2006/relationships/hyperlink" Target="https://www.theguardian.com/science/2020/may/05/trump-mining-moon-us-artemis-accords" TargetMode="External"/><Relationship Id="rId32" Type="http://schemas.openxmlformats.org/officeDocument/2006/relationships/hyperlink" Target="https://www.imdb.com/title/tt3230854/" TargetMode="External"/><Relationship Id="rId37" Type="http://schemas.openxmlformats.org/officeDocument/2006/relationships/hyperlink" Target="https://www.scientificamerican.com/article/orbital-debris-space-fence/" TargetMode="External"/><Relationship Id="rId40"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www.theatlantic.com/science/archive/2019/03/trump-nasa-moon-2024/585880/" TargetMode="External"/><Relationship Id="rId23" Type="http://schemas.openxmlformats.org/officeDocument/2006/relationships/hyperlink" Target="https://psmag.com/social-justice/outer-space-treaties-didnt-anticipate-the-privatization-of-space-travel-can-they-be-enforced" TargetMode="External"/><Relationship Id="rId28" Type="http://schemas.openxmlformats.org/officeDocument/2006/relationships/hyperlink" Target="https://www.bmsis.org/" TargetMode="External"/><Relationship Id="rId36" Type="http://schemas.openxmlformats.org/officeDocument/2006/relationships/hyperlink" Target="https://www.scientificamerican.com/podcast/episode/the-sneaky-danger-of-space-dust/" TargetMode="External"/><Relationship Id="rId10" Type="http://schemas.openxmlformats.org/officeDocument/2006/relationships/hyperlink" Target="http://web.lexis-nexis.com/universe/document?_m=cd9713b340d60abd42c2b34c36d8ef95&amp;_docnum=9&amp;wchp=dGLbVzz-zSkVA&amp;_md5=9645fa92f5740655bdc1c9ae7c82b328" TargetMode="External"/><Relationship Id="rId19" Type="http://schemas.openxmlformats.org/officeDocument/2006/relationships/hyperlink" Target="http://news.bbc.co.uk/2/hi/science/nature/8544635.stm" TargetMode="External"/><Relationship Id="rId31" Type="http://schemas.openxmlformats.org/officeDocument/2006/relationships/hyperlink" Target="https://www.imdb.com/title/tt0078748/"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40552-space-based-manufacturing-just-getting-started.html" TargetMode="External"/><Relationship Id="rId22" Type="http://schemas.openxmlformats.org/officeDocument/2006/relationships/hyperlink" Target="https://www.thespacereview.com/article/1954/1" TargetMode="External"/><Relationship Id="rId27" Type="http://schemas.openxmlformats.org/officeDocument/2006/relationships/hyperlink" Target="https://www.penguinrandomhouse.com/books/610858/the-consequential-frontier-by-peter-ward/" TargetMode="External"/><Relationship Id="rId30" Type="http://schemas.openxmlformats.org/officeDocument/2006/relationships/hyperlink" Target="https://www.businessinsider.com/jeff-bezos-interview-axel-springer-ceo-amazon-trump-blue-origin-family-regulation-washington-post-2018-4" TargetMode="External"/><Relationship Id="rId35" Type="http://schemas.openxmlformats.org/officeDocument/2006/relationships/hyperlink" Target="https://www.jpl.nasa.gov/missions/psych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blogs.nasa.gov/spacestation/2020/09/22/station-boosts-orbit-to-avoid-space-debris/" TargetMode="External"/><Relationship Id="rId17" Type="http://schemas.openxmlformats.org/officeDocument/2006/relationships/hyperlink" Target="https://www.space.com/42981-china-moon-far-side-panorama-chang-e-4.html" TargetMode="External"/><Relationship Id="rId25" Type="http://schemas.openxmlformats.org/officeDocument/2006/relationships/hyperlink" Target="https://www.technologyreview.com/2019/11/26/131822/why-its-now-the-perfect-time-to-start-a-small-space-agency/" TargetMode="External"/><Relationship Id="rId33" Type="http://schemas.openxmlformats.org/officeDocument/2006/relationships/hyperlink" Target="https://www.theverge.com/2018/4/16/17243026/amazon-warehouse-jobs-worker-conditions-bathroom-breaks" TargetMode="External"/><Relationship Id="rId38" Type="http://schemas.openxmlformats.org/officeDocument/2006/relationships/hyperlink" Target="https://www.orbitaldebris.jsc.nasa.gov/faq.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30</Pages>
  <Words>23489</Words>
  <Characters>133890</Characters>
  <Application>Microsoft Office Word</Application>
  <DocSecurity>0</DocSecurity>
  <Lines>1115</Lines>
  <Paragraphs>314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157065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38</cp:revision>
  <dcterms:created xsi:type="dcterms:W3CDTF">2022-04-25T16:39:00Z</dcterms:created>
  <dcterms:modified xsi:type="dcterms:W3CDTF">2022-04-25T18:32:00Z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