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1E0C4" w14:textId="77777777" w:rsidR="00453537" w:rsidRDefault="00453537" w:rsidP="00453537">
      <w:pPr>
        <w:pStyle w:val="Heading3"/>
      </w:pPr>
      <w:r w:rsidRPr="004657D7">
        <w:t xml:space="preserve">1AC – Framing </w:t>
      </w:r>
    </w:p>
    <w:p w14:paraId="7938A0FB" w14:textId="77777777" w:rsidR="00453537" w:rsidRDefault="00453537" w:rsidP="00453537">
      <w:pPr>
        <w:pStyle w:val="Heading4"/>
      </w:pPr>
      <w:r>
        <w:t xml:space="preserve">The standard is maximizing expected well-being. </w:t>
      </w:r>
    </w:p>
    <w:p w14:paraId="0C84BEF6" w14:textId="77777777" w:rsidR="00453537" w:rsidRPr="00716136" w:rsidRDefault="00453537" w:rsidP="00453537">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5B9EADEB" w14:textId="77777777" w:rsidR="00453537" w:rsidRPr="00716136" w:rsidRDefault="00453537" w:rsidP="00453537">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7183064E" w14:textId="77777777" w:rsidR="00453537" w:rsidRPr="00E47BED" w:rsidRDefault="00453537" w:rsidP="00453537">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905AD3">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905AD3">
        <w:rPr>
          <w:rStyle w:val="StyleUnderline"/>
          <w:rFonts w:asciiTheme="majorHAnsi" w:hAnsiTheme="majorHAnsi" w:cstheme="majorHAnsi"/>
          <w:b/>
          <w:bCs/>
          <w:highlight w:val="cyan"/>
        </w:rPr>
        <w:t xml:space="preserve">pain is intrinsically </w:t>
      </w:r>
      <w:proofErr w:type="spellStart"/>
      <w:r w:rsidRPr="00905AD3">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905AD3">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905AD3">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905AD3">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905AD3">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905AD3">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905AD3">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905AD3">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905AD3">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905AD3">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905AD3">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05AD3">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905AD3">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905AD3">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4A95DACB" w14:textId="77777777" w:rsidR="00453537" w:rsidRPr="008F5337" w:rsidRDefault="00453537" w:rsidP="00453537">
      <w:pPr>
        <w:pStyle w:val="Heading4"/>
      </w:pPr>
      <w:r>
        <w:t xml:space="preserve">2] Extinction first --- moral uncertainty. </w:t>
      </w:r>
    </w:p>
    <w:p w14:paraId="71F76C58" w14:textId="77777777" w:rsidR="00453537" w:rsidRPr="005F7BED" w:rsidRDefault="00453537" w:rsidP="00453537">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3C045A90" w14:textId="77777777" w:rsidR="00453537" w:rsidRDefault="00453537" w:rsidP="00453537">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905AD3">
        <w:rPr>
          <w:rStyle w:val="StyleUnderline"/>
          <w:b/>
          <w:bCs/>
          <w:highlight w:val="cyan"/>
        </w:rPr>
        <w:t>Our</w:t>
      </w:r>
      <w:r w:rsidRPr="008F5337">
        <w:rPr>
          <w:rStyle w:val="StyleUnderline"/>
        </w:rPr>
        <w:t xml:space="preserve"> present </w:t>
      </w:r>
      <w:r w:rsidRPr="00905AD3">
        <w:rPr>
          <w:rStyle w:val="StyleUnderline"/>
          <w:b/>
          <w:bCs/>
          <w:highlight w:val="cyan"/>
        </w:rPr>
        <w:t>understanding</w:t>
      </w:r>
      <w:r w:rsidRPr="008F5337">
        <w:rPr>
          <w:rStyle w:val="StyleUnderline"/>
        </w:rPr>
        <w:t xml:space="preserve"> of axiology </w:t>
      </w:r>
      <w:r w:rsidRPr="00905AD3">
        <w:rPr>
          <w:rStyle w:val="StyleUnderline"/>
          <w:b/>
          <w:bCs/>
          <w:highlight w:val="cyan"/>
        </w:rPr>
        <w:t>might</w:t>
      </w:r>
      <w:r w:rsidRPr="008F5337">
        <w:rPr>
          <w:rStyle w:val="StyleUnderline"/>
        </w:rPr>
        <w:t xml:space="preserve"> well </w:t>
      </w:r>
      <w:r w:rsidRPr="00905AD3">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905AD3">
        <w:rPr>
          <w:rStyle w:val="StyleUnderline"/>
          <w:b/>
          <w:bCs/>
          <w:highlight w:val="cyan"/>
        </w:rPr>
        <w:t>If we are</w:t>
      </w:r>
      <w:r w:rsidRPr="008F5337">
        <w:rPr>
          <w:rStyle w:val="StyleUnderline"/>
        </w:rPr>
        <w:t xml:space="preserve"> indeed profoundly </w:t>
      </w:r>
      <w:r w:rsidRPr="00905AD3">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905AD3">
        <w:rPr>
          <w:rStyle w:val="StyleUnderline"/>
          <w:b/>
          <w:bCs/>
          <w:highlight w:val="cyan"/>
        </w:rPr>
        <w:t>we should</w:t>
      </w:r>
      <w:r w:rsidRPr="008F5337">
        <w:rPr>
          <w:rStyle w:val="StyleUnderline"/>
        </w:rPr>
        <w:t xml:space="preserve"> recognize that there is a great option </w:t>
      </w:r>
      <w:r w:rsidRPr="00905AD3">
        <w:rPr>
          <w:rStyle w:val="StyleUnderline"/>
          <w:b/>
          <w:bCs/>
          <w:highlight w:val="cyan"/>
        </w:rPr>
        <w:t>value</w:t>
      </w:r>
      <w:r w:rsidRPr="008F5337">
        <w:rPr>
          <w:rStyle w:val="StyleUnderline"/>
        </w:rPr>
        <w:t xml:space="preserve"> in preserving — and ideally improving — </w:t>
      </w:r>
      <w:r w:rsidRPr="00905AD3">
        <w:rPr>
          <w:rStyle w:val="StyleUnderline"/>
          <w:b/>
          <w:bCs/>
          <w:highlight w:val="cyan"/>
        </w:rPr>
        <w:t>our ability to</w:t>
      </w:r>
      <w:r w:rsidRPr="008F5337">
        <w:rPr>
          <w:rStyle w:val="StyleUnderline"/>
        </w:rPr>
        <w:t xml:space="preserve"> recognize value and to </w:t>
      </w:r>
      <w:r w:rsidRPr="00905AD3">
        <w:rPr>
          <w:rStyle w:val="StyleUnderline"/>
          <w:b/>
          <w:bCs/>
          <w:highlight w:val="cyan"/>
        </w:rPr>
        <w:t xml:space="preserve">steer the future </w:t>
      </w:r>
      <w:r w:rsidRPr="00AC2A5D">
        <w:rPr>
          <w:rStyle w:val="StyleUnderline"/>
          <w:b/>
          <w:bCs/>
        </w:rPr>
        <w:t>accordingly</w:t>
      </w:r>
      <w:r w:rsidRPr="00905AD3">
        <w:rPr>
          <w:rStyle w:val="StyleUnderline"/>
          <w:b/>
          <w:bCs/>
          <w:highlight w:val="cyan"/>
        </w:rPr>
        <w:t>. Ensuring</w:t>
      </w:r>
      <w:r w:rsidRPr="008F5337">
        <w:rPr>
          <w:rStyle w:val="StyleUnderline"/>
        </w:rPr>
        <w:t xml:space="preserve"> that there will be </w:t>
      </w:r>
      <w:r w:rsidRPr="00905AD3">
        <w:rPr>
          <w:rStyle w:val="StyleUnderline"/>
          <w:b/>
          <w:bCs/>
          <w:highlight w:val="cyan"/>
        </w:rPr>
        <w:t>a future</w:t>
      </w:r>
      <w:r w:rsidRPr="008F5337">
        <w:rPr>
          <w:rStyle w:val="StyleUnderline"/>
        </w:rPr>
        <w:t xml:space="preserve"> version </w:t>
      </w:r>
      <w:r w:rsidRPr="00905AD3">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905AD3">
        <w:rPr>
          <w:rStyle w:val="StyleUnderline"/>
          <w:b/>
          <w:bCs/>
          <w:highlight w:val="cyan"/>
        </w:rPr>
        <w:t xml:space="preserve">we must prevent </w:t>
      </w:r>
      <w:r w:rsidRPr="00AC2A5D">
        <w:rPr>
          <w:rStyle w:val="StyleUnderline"/>
          <w:b/>
          <w:bCs/>
        </w:rPr>
        <w:t xml:space="preserve">any </w:t>
      </w:r>
      <w:r w:rsidRPr="00905AD3">
        <w:rPr>
          <w:rStyle w:val="StyleUnderline"/>
          <w:b/>
          <w:bCs/>
          <w:highlight w:val="cyan"/>
        </w:rPr>
        <w:t>existential catastrophe</w:t>
      </w:r>
      <w:r w:rsidRPr="008F5337">
        <w:rPr>
          <w:rStyle w:val="StyleUnderline"/>
        </w:rPr>
        <w:t>.</w:t>
      </w:r>
    </w:p>
    <w:p w14:paraId="0E13240D" w14:textId="29B99C4E" w:rsidR="00453537" w:rsidRDefault="00453537" w:rsidP="00453537">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0F5AC31E" w14:textId="77777777" w:rsidR="00453537" w:rsidRDefault="00453537" w:rsidP="00453537">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27FC18D0" w14:textId="77777777" w:rsidR="00453537" w:rsidRDefault="00453537" w:rsidP="00453537">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0D509EE9" w14:textId="77777777" w:rsidR="00453537" w:rsidRPr="006A0576" w:rsidRDefault="00453537" w:rsidP="00453537"/>
    <w:p w14:paraId="68ECFEB9" w14:textId="77777777" w:rsidR="00453537" w:rsidRPr="00FE51A3" w:rsidRDefault="00453537" w:rsidP="00453537">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66F4F43E" w14:textId="77777777" w:rsidR="00453537" w:rsidRPr="00083291" w:rsidRDefault="00453537" w:rsidP="00453537">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083291">
          <w:rPr>
            <w:rStyle w:val="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5E4AE416" w14:textId="77777777" w:rsidR="00453537" w:rsidRPr="00FE51A3" w:rsidRDefault="00453537" w:rsidP="00453537">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905AD3">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905AD3">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905AD3">
        <w:rPr>
          <w:rFonts w:asciiTheme="majorHAnsi" w:hAnsiTheme="majorHAnsi" w:cstheme="majorHAnsi"/>
          <w:highlight w:val="cyan"/>
          <w:u w:val="single"/>
        </w:rPr>
        <w:t xml:space="preserve">to </w:t>
      </w:r>
      <w:r w:rsidRPr="00905AD3">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905AD3">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905AD3">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905AD3">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905AD3">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905AD3">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905AD3">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905AD3">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905AD3">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905AD3">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905AD3">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905AD3">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905AD3">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905AD3">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905AD3">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7A1CF99A" w14:textId="77777777" w:rsidR="00453537" w:rsidRPr="00AB69FD" w:rsidRDefault="00453537" w:rsidP="00453537">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44A09270" w14:textId="77777777" w:rsidR="00453537" w:rsidRDefault="00453537" w:rsidP="00453537">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10"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5F1EB883" w14:textId="77777777" w:rsidR="00453537" w:rsidRPr="00FE51A3" w:rsidRDefault="00453537" w:rsidP="00453537">
      <w:pPr>
        <w:rPr>
          <w:rFonts w:asciiTheme="majorHAnsi" w:hAnsiTheme="majorHAnsi" w:cstheme="majorHAnsi"/>
        </w:rPr>
      </w:pPr>
      <w:r>
        <w:rPr>
          <w:rFonts w:asciiTheme="majorHAnsi" w:hAnsiTheme="majorHAnsi" w:cstheme="majorHAnsi"/>
          <w:sz w:val="18"/>
          <w:szCs w:val="18"/>
        </w:rPr>
        <w:t>**cut part about economic hardships</w:t>
      </w:r>
    </w:p>
    <w:p w14:paraId="38997406" w14:textId="77777777" w:rsidR="00453537" w:rsidRDefault="00453537" w:rsidP="00453537">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905AD3">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905AD3">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w:t>
      </w:r>
      <w:r w:rsidRPr="00FE51A3">
        <w:rPr>
          <w:rFonts w:asciiTheme="majorHAnsi" w:hAnsiTheme="majorHAnsi" w:cstheme="majorHAnsi"/>
          <w:u w:val="single"/>
        </w:rPr>
        <w:lastRenderedPageBreak/>
        <w:t xml:space="preserve">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905AD3">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905AD3">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905AD3">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905AD3">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905AD3">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905AD3">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905AD3">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905AD3">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7204DC60" w14:textId="77777777" w:rsidR="00453537" w:rsidRDefault="00453537" w:rsidP="00453537">
      <w:pPr>
        <w:pStyle w:val="Heading4"/>
      </w:pPr>
      <w:r>
        <w:t>Critics of the IP waiver are wrong- it’s the most effective way to combat covid inequality, alternatives fail</w:t>
      </w:r>
    </w:p>
    <w:p w14:paraId="3F8732AE" w14:textId="77777777" w:rsidR="00453537" w:rsidRPr="001E1AF1" w:rsidRDefault="00453537" w:rsidP="00453537">
      <w:pPr>
        <w:rPr>
          <w:rStyle w:val="Style13ptBold"/>
        </w:rPr>
      </w:pPr>
      <w:proofErr w:type="spellStart"/>
      <w:r w:rsidRPr="001E1AF1">
        <w:rPr>
          <w:rStyle w:val="Style13ptBold"/>
        </w:rPr>
        <w:t>Erfani</w:t>
      </w:r>
      <w:proofErr w:type="spellEnd"/>
      <w:r w:rsidRPr="001E1AF1">
        <w:rPr>
          <w:rStyle w:val="Style13ptBold"/>
        </w:rPr>
        <w:t xml:space="preserve"> et al, 21</w:t>
      </w:r>
    </w:p>
    <w:p w14:paraId="40B014F4" w14:textId="77777777" w:rsidR="00453537" w:rsidRDefault="00453537" w:rsidP="00453537">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905AD3">
        <w:rPr>
          <w:rStyle w:val="StyleUnderline"/>
          <w:highlight w:val="cyan"/>
        </w:rPr>
        <w:t>The barrier to</w:t>
      </w:r>
      <w:r w:rsidRPr="001E1AF1">
        <w:rPr>
          <w:sz w:val="16"/>
        </w:rPr>
        <w:t xml:space="preserve"> adequate </w:t>
      </w:r>
      <w:r w:rsidRPr="00905AD3">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905AD3">
        <w:rPr>
          <w:rStyle w:val="StyleUnderline"/>
          <w:highlight w:val="cyan"/>
        </w:rPr>
        <w:t>is</w:t>
      </w:r>
      <w:r w:rsidRPr="001E1AF1">
        <w:rPr>
          <w:sz w:val="16"/>
        </w:rPr>
        <w:t xml:space="preserve"> the intellectual property (</w:t>
      </w:r>
      <w:r w:rsidRPr="00905AD3">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905AD3">
        <w:rPr>
          <w:rStyle w:val="StyleUnderline"/>
          <w:highlight w:val="cyan"/>
        </w:rPr>
        <w:t xml:space="preserve">LMICs are </w:t>
      </w:r>
      <w:r w:rsidRPr="00905AD3">
        <w:rPr>
          <w:rStyle w:val="Emphasis"/>
          <w:highlight w:val="cyan"/>
        </w:rPr>
        <w:t xml:space="preserve">wary about participating </w:t>
      </w:r>
      <w:r w:rsidRPr="00905AD3">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905AD3">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905AD3">
        <w:rPr>
          <w:rStyle w:val="StyleUnderline"/>
          <w:highlight w:val="cyan"/>
        </w:rPr>
        <w:t>The waiver would prevent companies that hold</w:t>
      </w:r>
      <w:r w:rsidRPr="008B3DFB">
        <w:rPr>
          <w:rStyle w:val="StyleUnderline"/>
        </w:rPr>
        <w:t xml:space="preserve"> the </w:t>
      </w:r>
      <w:r w:rsidRPr="00905AD3">
        <w:rPr>
          <w:rStyle w:val="StyleUnderline"/>
          <w:highlight w:val="cyan"/>
        </w:rPr>
        <w:t>IP</w:t>
      </w:r>
      <w:r w:rsidRPr="008B3DFB">
        <w:rPr>
          <w:rStyle w:val="StyleUnderline"/>
        </w:rPr>
        <w:t xml:space="preserve"> for covid-19 vaccines </w:t>
      </w:r>
      <w:r w:rsidRPr="00905AD3">
        <w:rPr>
          <w:rStyle w:val="StyleUnderline"/>
          <w:highlight w:val="cyan"/>
        </w:rPr>
        <w:t xml:space="preserve">from blocking </w:t>
      </w:r>
      <w:r w:rsidRPr="000B54DD">
        <w:rPr>
          <w:rStyle w:val="StyleUnderline"/>
        </w:rPr>
        <w:t xml:space="preserve">vaccine </w:t>
      </w:r>
      <w:r w:rsidRPr="00905AD3">
        <w:rPr>
          <w:rStyle w:val="StyleUnderline"/>
          <w:highlight w:val="cyan"/>
        </w:rPr>
        <w:t>production</w:t>
      </w:r>
      <w:r w:rsidRPr="008B3DFB">
        <w:rPr>
          <w:rStyle w:val="StyleUnderline"/>
        </w:rPr>
        <w:t xml:space="preserve"> elsewhere on the grounds of IP </w:t>
      </w:r>
      <w:r w:rsidRPr="00905AD3">
        <w:rPr>
          <w:rStyle w:val="StyleUnderline"/>
          <w:highlight w:val="cyan"/>
        </w:rPr>
        <w:t>and allow countries to produce covid</w:t>
      </w:r>
      <w:r w:rsidRPr="008B3DFB">
        <w:rPr>
          <w:rStyle w:val="StyleUnderline"/>
        </w:rPr>
        <w:t xml:space="preserve">-19 medical </w:t>
      </w:r>
      <w:r w:rsidRPr="00905AD3">
        <w:rPr>
          <w:rStyle w:val="StyleUnderline"/>
          <w:highlight w:val="cyan"/>
        </w:rPr>
        <w:t>goods</w:t>
      </w:r>
      <w:r w:rsidRPr="008B3DFB">
        <w:rPr>
          <w:rStyle w:val="StyleUnderline"/>
        </w:rPr>
        <w:t xml:space="preserve"> locally </w:t>
      </w:r>
      <w:r w:rsidRPr="00905AD3">
        <w:rPr>
          <w:rStyle w:val="StyleUnderline"/>
          <w:highlight w:val="cyan"/>
        </w:rPr>
        <w:t>and</w:t>
      </w:r>
      <w:r w:rsidRPr="008B3DFB">
        <w:rPr>
          <w:rStyle w:val="StyleUnderline"/>
        </w:rPr>
        <w:t xml:space="preserve"> import or </w:t>
      </w:r>
      <w:r w:rsidRPr="00905AD3">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w:t>
      </w:r>
      <w:r w:rsidRPr="001E1AF1">
        <w:rPr>
          <w:sz w:val="16"/>
        </w:rPr>
        <w:lastRenderedPageBreak/>
        <w:t xml:space="preserve">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905AD3">
        <w:rPr>
          <w:rStyle w:val="Emphasis"/>
          <w:highlight w:val="cyan"/>
        </w:rPr>
        <w:t>it will be vital to</w:t>
      </w:r>
      <w:r w:rsidRPr="001E1AF1">
        <w:rPr>
          <w:rStyle w:val="Emphasis"/>
        </w:rPr>
        <w:t xml:space="preserve"> equitable and </w:t>
      </w:r>
      <w:r w:rsidRPr="00905AD3">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905AD3">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905AD3">
        <w:rPr>
          <w:rStyle w:val="StyleUnderline"/>
          <w:highlight w:val="cyan"/>
        </w:rPr>
        <w:t xml:space="preserve">Removing IP </w:t>
      </w:r>
      <w:r w:rsidRPr="00A71B70">
        <w:rPr>
          <w:rStyle w:val="StyleUnderline"/>
        </w:rPr>
        <w:t>barriers</w:t>
      </w:r>
      <w:r w:rsidRPr="001E1AF1">
        <w:rPr>
          <w:sz w:val="16"/>
        </w:rPr>
        <w:t xml:space="preserve"> through the waiver </w:t>
      </w:r>
      <w:r w:rsidRPr="00905AD3">
        <w:rPr>
          <w:rStyle w:val="Emphasis"/>
          <w:highlight w:val="cyan"/>
        </w:rPr>
        <w:t>will facilitate these efforts</w:t>
      </w:r>
      <w:r w:rsidRPr="001E1AF1">
        <w:rPr>
          <w:rStyle w:val="Emphasis"/>
        </w:rPr>
        <w:t xml:space="preserve">, more rapidly </w:t>
      </w:r>
      <w:r w:rsidRPr="00905AD3">
        <w:rPr>
          <w:rStyle w:val="Emphasis"/>
          <w:highlight w:val="cyan"/>
        </w:rPr>
        <w:t>enable future hubs</w:t>
      </w:r>
      <w:r w:rsidRPr="001E1AF1">
        <w:rPr>
          <w:rStyle w:val="Emphasis"/>
        </w:rPr>
        <w:t xml:space="preserve">, engage a greater number of manufacturers, </w:t>
      </w:r>
      <w:r w:rsidRPr="00905AD3">
        <w:rPr>
          <w:rStyle w:val="Emphasis"/>
          <w:highlight w:val="cyan"/>
        </w:rPr>
        <w:t>and</w:t>
      </w:r>
      <w:r w:rsidRPr="001E1AF1">
        <w:rPr>
          <w:rStyle w:val="Emphasis"/>
        </w:rPr>
        <w:t xml:space="preserve"> ultimately </w:t>
      </w:r>
      <w:r w:rsidRPr="00905AD3">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905AD3">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905AD3">
        <w:rPr>
          <w:rStyle w:val="Emphasis"/>
          <w:highlight w:val="cyan"/>
        </w:rPr>
        <w:t xml:space="preserve">offer a path to overcome bottlenecks </w:t>
      </w:r>
      <w:r w:rsidRPr="00A71B70">
        <w:rPr>
          <w:rStyle w:val="Emphasis"/>
        </w:rPr>
        <w:t xml:space="preserve">and </w:t>
      </w:r>
      <w:r w:rsidRPr="00905AD3">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905AD3">
        <w:rPr>
          <w:rStyle w:val="StyleUnderline"/>
          <w:highlight w:val="cyan"/>
        </w:rPr>
        <w:t>The</w:t>
      </w:r>
      <w:r w:rsidRPr="001E1AF1">
        <w:rPr>
          <w:rStyle w:val="StyleUnderline"/>
        </w:rPr>
        <w:t xml:space="preserve"> emergency TRIPS </w:t>
      </w:r>
      <w:r w:rsidRPr="00905AD3">
        <w:rPr>
          <w:rStyle w:val="StyleUnderline"/>
          <w:highlight w:val="cyan"/>
        </w:rPr>
        <w:t xml:space="preserve">waiver </w:t>
      </w:r>
      <w:r w:rsidRPr="00905AD3">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905AD3">
        <w:rPr>
          <w:rStyle w:val="StyleUnderline"/>
          <w:highlight w:val="cyan"/>
        </w:rPr>
        <w:t xml:space="preserve">and negates </w:t>
      </w:r>
      <w:r w:rsidRPr="00A71B70">
        <w:rPr>
          <w:rStyle w:val="StyleUnderline"/>
        </w:rPr>
        <w:t>the</w:t>
      </w:r>
      <w:r w:rsidRPr="001E1AF1">
        <w:rPr>
          <w:rStyle w:val="StyleUnderline"/>
        </w:rPr>
        <w:t xml:space="preserve"> prolonged </w:t>
      </w:r>
      <w:r w:rsidRPr="00905AD3">
        <w:rPr>
          <w:rStyle w:val="StyleUnderline"/>
          <w:highlight w:val="cyan"/>
        </w:rPr>
        <w:t>time, inconsistency</w:t>
      </w:r>
      <w:r w:rsidRPr="001E1AF1">
        <w:rPr>
          <w:rStyle w:val="StyleUnderline"/>
        </w:rPr>
        <w:t xml:space="preserve">, frequent </w:t>
      </w:r>
      <w:r w:rsidRPr="00905AD3">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905AD3">
        <w:rPr>
          <w:rStyle w:val="StyleUnderline"/>
          <w:highlight w:val="cyan"/>
        </w:rPr>
        <w:t>there</w:t>
      </w:r>
      <w:r w:rsidRPr="001E1AF1">
        <w:rPr>
          <w:rStyle w:val="StyleUnderline"/>
        </w:rPr>
        <w:t xml:space="preserve"> is </w:t>
      </w:r>
      <w:r w:rsidRPr="00905AD3">
        <w:rPr>
          <w:rStyle w:val="StyleUnderline"/>
          <w:highlight w:val="cyan"/>
        </w:rPr>
        <w:t>no</w:t>
      </w:r>
      <w:r w:rsidRPr="001E1AF1">
        <w:rPr>
          <w:rStyle w:val="StyleUnderline"/>
        </w:rPr>
        <w:t xml:space="preserve"> compelling </w:t>
      </w:r>
      <w:r w:rsidRPr="00905AD3">
        <w:rPr>
          <w:rStyle w:val="StyleUnderline"/>
          <w:highlight w:val="cyan"/>
        </w:rPr>
        <w:t>evidence</w:t>
      </w:r>
      <w:r w:rsidRPr="001E1AF1">
        <w:rPr>
          <w:sz w:val="16"/>
        </w:rPr>
        <w:t xml:space="preserve"> that </w:t>
      </w:r>
      <w:r w:rsidRPr="00905AD3">
        <w:rPr>
          <w:rStyle w:val="Emphasis"/>
          <w:highlight w:val="cyan"/>
        </w:rPr>
        <w:t>the</w:t>
      </w:r>
      <w:r w:rsidRPr="001E1AF1">
        <w:rPr>
          <w:rStyle w:val="Emphasis"/>
        </w:rPr>
        <w:t xml:space="preserve"> proposed TRIPS </w:t>
      </w:r>
      <w:r w:rsidRPr="00905AD3">
        <w:rPr>
          <w:rStyle w:val="Emphasis"/>
          <w:highlight w:val="cyan"/>
        </w:rPr>
        <w:t>waiver would dismantle</w:t>
      </w:r>
      <w:r w:rsidRPr="001E1AF1">
        <w:rPr>
          <w:rStyle w:val="Emphasis"/>
        </w:rPr>
        <w:t xml:space="preserve"> the </w:t>
      </w:r>
      <w:r w:rsidRPr="00905AD3">
        <w:rPr>
          <w:rStyle w:val="Emphasis"/>
          <w:highlight w:val="cyan"/>
        </w:rPr>
        <w:t>IP</w:t>
      </w:r>
      <w:r w:rsidRPr="001E1AF1">
        <w:rPr>
          <w:rStyle w:val="Emphasis"/>
        </w:rPr>
        <w:t xml:space="preserve"> system </w:t>
      </w:r>
      <w:r w:rsidRPr="00905AD3">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905AD3">
        <w:rPr>
          <w:rStyle w:val="Emphasis"/>
          <w:highlight w:val="cyan"/>
        </w:rPr>
        <w:t>companies have already recouped their</w:t>
      </w:r>
      <w:r w:rsidRPr="001E1AF1">
        <w:rPr>
          <w:rStyle w:val="Emphasis"/>
        </w:rPr>
        <w:t xml:space="preserve"> </w:t>
      </w:r>
      <w:r w:rsidRPr="00905AD3">
        <w:rPr>
          <w:rStyle w:val="Emphasis"/>
          <w:highlight w:val="cyan"/>
        </w:rPr>
        <w:t>r</w:t>
      </w:r>
      <w:r w:rsidRPr="001E1AF1">
        <w:rPr>
          <w:rStyle w:val="Emphasis"/>
        </w:rPr>
        <w:t xml:space="preserve">esearch </w:t>
      </w:r>
      <w:r w:rsidRPr="00905AD3">
        <w:rPr>
          <w:rStyle w:val="Emphasis"/>
          <w:highlight w:val="cyan"/>
        </w:rPr>
        <w:t>and</w:t>
      </w:r>
      <w:r w:rsidRPr="001E1AF1">
        <w:rPr>
          <w:rStyle w:val="Emphasis"/>
        </w:rPr>
        <w:t xml:space="preserve"> </w:t>
      </w:r>
      <w:r w:rsidRPr="00905AD3">
        <w:rPr>
          <w:rStyle w:val="Emphasis"/>
          <w:highlight w:val="cyan"/>
        </w:rPr>
        <w:t>d</w:t>
      </w:r>
      <w:r w:rsidRPr="001E1AF1">
        <w:rPr>
          <w:rStyle w:val="Emphasis"/>
        </w:rPr>
        <w:t xml:space="preserve">evelopment </w:t>
      </w:r>
      <w:r w:rsidRPr="00905AD3">
        <w:rPr>
          <w:rStyle w:val="Emphasis"/>
          <w:highlight w:val="cyan"/>
        </w:rPr>
        <w:t>costs for covid</w:t>
      </w:r>
      <w:r w:rsidRPr="001E1AF1">
        <w:rPr>
          <w:sz w:val="16"/>
        </w:rPr>
        <w:t xml:space="preserve">-19 vaccines.20 However, </w:t>
      </w:r>
      <w:r w:rsidRPr="001E1AF1">
        <w:rPr>
          <w:rStyle w:val="StyleUnderline"/>
        </w:rPr>
        <w:t xml:space="preserve">they have not been the sole investors in vaccine development, and they should not be the only ones to profit. Most vaccines received a substantial portion of their direct funding from </w:t>
      </w:r>
      <w:r w:rsidRPr="001E1AF1">
        <w:rPr>
          <w:rStyle w:val="StyleUnderline"/>
        </w:rPr>
        <w:lastRenderedPageBreak/>
        <w:t>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905AD3">
        <w:rPr>
          <w:rStyle w:val="StyleUnderline"/>
          <w:highlight w:val="cyan"/>
        </w:rPr>
        <w:t>the</w:t>
      </w:r>
      <w:r w:rsidRPr="001E1AF1">
        <w:rPr>
          <w:rStyle w:val="StyleUnderline"/>
        </w:rPr>
        <w:t xml:space="preserve"> necessary </w:t>
      </w:r>
      <w:r w:rsidRPr="00905AD3">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905AD3">
        <w:rPr>
          <w:rStyle w:val="StyleUnderline"/>
          <w:highlight w:val="cyan"/>
        </w:rPr>
        <w:t>will</w:t>
      </w:r>
      <w:r w:rsidRPr="001E1AF1">
        <w:rPr>
          <w:rStyle w:val="StyleUnderline"/>
        </w:rPr>
        <w:t xml:space="preserve"> also help stem the pandemic’s relentless momentum and </w:t>
      </w:r>
      <w:r w:rsidRPr="00905AD3">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3E20A304" w14:textId="77777777" w:rsidR="00453537" w:rsidRDefault="00453537" w:rsidP="00453537">
      <w:pPr>
        <w:rPr>
          <w:rFonts w:asciiTheme="majorHAnsi" w:hAnsiTheme="majorHAnsi" w:cstheme="majorHAnsi"/>
          <w:b/>
          <w:bCs/>
          <w:u w:val="single"/>
        </w:rPr>
      </w:pPr>
    </w:p>
    <w:p w14:paraId="051AAA25" w14:textId="77777777" w:rsidR="00453537" w:rsidRPr="00FE51A3" w:rsidRDefault="00453537" w:rsidP="00453537">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6AFE112D" w14:textId="77777777" w:rsidR="00453537" w:rsidRDefault="00453537" w:rsidP="00453537">
      <w:pPr>
        <w:pStyle w:val="Heading4"/>
      </w:pPr>
      <w:r>
        <w:t>Advantage 1 is WTO Credibility.</w:t>
      </w:r>
    </w:p>
    <w:p w14:paraId="2FE5CCFB" w14:textId="77777777" w:rsidR="00453537" w:rsidRPr="00FE51A3" w:rsidRDefault="00453537" w:rsidP="00453537">
      <w:pPr>
        <w:rPr>
          <w:rFonts w:asciiTheme="majorHAnsi" w:hAnsiTheme="majorHAnsi" w:cstheme="majorHAnsi"/>
        </w:rPr>
      </w:pPr>
    </w:p>
    <w:p w14:paraId="1DF586BD" w14:textId="77777777" w:rsidR="00453537" w:rsidRPr="00FE51A3" w:rsidRDefault="00453537" w:rsidP="00453537">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6F3EB40F" w14:textId="77777777" w:rsidR="00453537" w:rsidRPr="00FE51A3" w:rsidRDefault="00453537" w:rsidP="00453537">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11"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538E9484" w14:textId="77777777" w:rsidR="00453537" w:rsidRPr="00FE51A3" w:rsidRDefault="00453537" w:rsidP="00453537">
      <w:pPr>
        <w:rPr>
          <w:rFonts w:asciiTheme="majorHAnsi" w:hAnsiTheme="majorHAnsi" w:cstheme="majorHAnsi"/>
          <w:sz w:val="14"/>
        </w:rPr>
      </w:pPr>
      <w:r w:rsidRPr="00FE51A3">
        <w:rPr>
          <w:rFonts w:asciiTheme="majorHAnsi" w:hAnsiTheme="majorHAnsi" w:cstheme="majorHAnsi"/>
          <w:u w:val="single"/>
        </w:rPr>
        <w:t xml:space="preserve">The head of the </w:t>
      </w:r>
      <w:r w:rsidRPr="00905AD3">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905AD3">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905AD3">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905AD3">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905AD3">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905AD3">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905AD3">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905AD3">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905AD3">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905AD3">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905AD3">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905AD3">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905AD3">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905AD3">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905AD3">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905AD3">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905AD3">
        <w:rPr>
          <w:rFonts w:asciiTheme="majorHAnsi" w:hAnsiTheme="majorHAnsi" w:cstheme="majorHAnsi"/>
          <w:highlight w:val="cyan"/>
          <w:u w:val="single"/>
        </w:rPr>
        <w:t>i</w:t>
      </w:r>
      <w:r w:rsidRPr="00B90621">
        <w:rPr>
          <w:rFonts w:asciiTheme="majorHAnsi" w:hAnsiTheme="majorHAnsi" w:cstheme="majorHAnsi"/>
          <w:u w:val="single"/>
        </w:rPr>
        <w:t>ntellectual</w:t>
      </w:r>
      <w:r w:rsidRPr="00905AD3">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905AD3">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1FE4698A" w14:textId="77777777" w:rsidR="00453537" w:rsidRPr="00FE51A3" w:rsidRDefault="00453537" w:rsidP="00453537">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18B1A7F4" w14:textId="77777777" w:rsidR="00453537" w:rsidRPr="00FE51A3" w:rsidRDefault="00453537" w:rsidP="00453537">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bCs/>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728506CA" w14:textId="77777777" w:rsidR="00453537" w:rsidRPr="001F3803" w:rsidRDefault="00453537" w:rsidP="00453537">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905AD3">
        <w:rPr>
          <w:rFonts w:asciiTheme="majorHAnsi" w:hAnsiTheme="majorHAnsi" w:cstheme="majorHAnsi"/>
          <w:highlight w:val="cyan"/>
          <w:u w:val="single"/>
        </w:rPr>
        <w:t>dissatisfaction</w:t>
      </w:r>
      <w:r w:rsidRPr="00905AD3">
        <w:rPr>
          <w:rFonts w:asciiTheme="majorHAnsi" w:hAnsiTheme="majorHAnsi" w:cstheme="majorHAnsi"/>
          <w:sz w:val="10"/>
          <w:highlight w:val="cyan"/>
        </w:rPr>
        <w:t xml:space="preserve"> </w:t>
      </w:r>
      <w:r w:rsidRPr="00905AD3">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905AD3">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905AD3">
        <w:rPr>
          <w:rFonts w:asciiTheme="majorHAnsi" w:hAnsiTheme="majorHAnsi" w:cstheme="majorHAnsi"/>
          <w:b/>
          <w:bCs/>
          <w:highlight w:val="cyan"/>
          <w:u w:val="single"/>
        </w:rPr>
        <w:lastRenderedPageBreak/>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905AD3">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905AD3">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905AD3">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905AD3">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905AD3">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905AD3">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905AD3">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905AD3">
        <w:rPr>
          <w:rFonts w:asciiTheme="majorHAnsi" w:hAnsiTheme="majorHAnsi" w:cstheme="majorHAnsi"/>
          <w:highlight w:val="cyan"/>
          <w:u w:val="single"/>
        </w:rPr>
        <w:t>The WTO must</w:t>
      </w:r>
      <w:r w:rsidRPr="00905AD3">
        <w:rPr>
          <w:rFonts w:asciiTheme="majorHAnsi" w:hAnsiTheme="majorHAnsi" w:cstheme="majorHAnsi"/>
          <w:sz w:val="10"/>
          <w:highlight w:val="cyan"/>
        </w:rPr>
        <w:t xml:space="preserve"> </w:t>
      </w:r>
      <w:r w:rsidRPr="00905AD3">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905AD3">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905AD3">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905AD3">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74627AB3" w14:textId="77777777" w:rsidR="00453537" w:rsidRPr="00FE51A3" w:rsidRDefault="00453537" w:rsidP="00453537">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010A2708" w14:textId="77777777" w:rsidR="00453537" w:rsidRPr="006A0576" w:rsidRDefault="00453537" w:rsidP="00453537">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6A0576">
        <w:rPr>
          <w:rFonts w:asciiTheme="majorHAnsi" w:hAnsiTheme="majorHAnsi" w:cstheme="majorHAnsi"/>
          <w:sz w:val="18"/>
          <w:szCs w:val="18"/>
        </w:rPr>
        <w:t>Programme</w:t>
      </w:r>
      <w:proofErr w:type="spellEnd"/>
      <w:r w:rsidRPr="006A057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w:t>
      </w:r>
      <w:r w:rsidRPr="006A0576">
        <w:rPr>
          <w:rFonts w:asciiTheme="majorHAnsi" w:hAnsiTheme="majorHAnsi" w:cstheme="majorHAnsi"/>
          <w:sz w:val="18"/>
          <w:szCs w:val="18"/>
        </w:rPr>
        <w:lastRenderedPageBreak/>
        <w:t xml:space="preserve">How?” November 10, 2020. </w:t>
      </w:r>
      <w:hyperlink r:id="rId13"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7D881713" w14:textId="77777777" w:rsidR="00453537" w:rsidRPr="00FE51A3" w:rsidRDefault="00453537" w:rsidP="00453537">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905AD3">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905AD3">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905AD3">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905AD3">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905AD3">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905AD3">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905AD3">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905AD3">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905AD3">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905AD3">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905AD3">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905AD3">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2DFDE0AA" w14:textId="77777777" w:rsidR="00453537" w:rsidRPr="00FE51A3" w:rsidRDefault="00453537" w:rsidP="00453537">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7FA0A907" w14:textId="77777777" w:rsidR="00453537" w:rsidRPr="00B96E30" w:rsidRDefault="00453537" w:rsidP="00453537">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4"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5181787D" w14:textId="77777777" w:rsidR="00453537" w:rsidRPr="00FE51A3" w:rsidRDefault="00453537" w:rsidP="00453537">
      <w:pPr>
        <w:rPr>
          <w:rFonts w:asciiTheme="majorHAnsi" w:hAnsiTheme="majorHAnsi" w:cstheme="majorHAnsi"/>
          <w:sz w:val="14"/>
        </w:rPr>
      </w:pPr>
      <w:r w:rsidRPr="00905AD3">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905AD3">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905AD3">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905AD3">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905AD3">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905AD3">
        <w:rPr>
          <w:rFonts w:asciiTheme="majorHAnsi" w:hAnsiTheme="majorHAnsi" w:cstheme="majorHAnsi"/>
          <w:b/>
          <w:bCs/>
          <w:highlight w:val="cyan"/>
          <w:u w:val="single"/>
        </w:rPr>
        <w:t xml:space="preserve">wounded </w:t>
      </w:r>
      <w:r w:rsidRPr="0054285B">
        <w:rPr>
          <w:rFonts w:asciiTheme="majorHAnsi" w:hAnsiTheme="majorHAnsi" w:cstheme="majorHAnsi"/>
          <w:b/>
          <w:bCs/>
          <w:u w:val="single"/>
        </w:rPr>
        <w:t xml:space="preserve">multilateral </w:t>
      </w:r>
      <w:r w:rsidRPr="00905AD3">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Cs w:val="28"/>
          <w:u w:val="single"/>
        </w:rPr>
        <w:t xml:space="preserve">At a time of </w:t>
      </w:r>
      <w:r w:rsidRPr="00905AD3">
        <w:rPr>
          <w:rFonts w:asciiTheme="majorHAnsi" w:hAnsiTheme="majorHAnsi" w:cstheme="majorHAnsi"/>
          <w:b/>
          <w:bCs/>
          <w:szCs w:val="28"/>
          <w:highlight w:val="cyan"/>
          <w:u w:val="single"/>
        </w:rPr>
        <w:t xml:space="preserve">rising protectionism, </w:t>
      </w:r>
      <w:r w:rsidRPr="0054285B">
        <w:rPr>
          <w:rFonts w:asciiTheme="majorHAnsi" w:hAnsiTheme="majorHAnsi" w:cstheme="majorHAnsi"/>
          <w:b/>
          <w:bCs/>
          <w:szCs w:val="28"/>
          <w:u w:val="single"/>
        </w:rPr>
        <w:t xml:space="preserve">the </w:t>
      </w:r>
      <w:r w:rsidRPr="00905AD3">
        <w:rPr>
          <w:rFonts w:asciiTheme="majorHAnsi" w:hAnsiTheme="majorHAnsi" w:cstheme="majorHAnsi"/>
          <w:b/>
          <w:bCs/>
          <w:szCs w:val="28"/>
          <w:highlight w:val="cyan"/>
          <w:u w:val="single"/>
        </w:rPr>
        <w:t xml:space="preserve">erosion of a rules-based mechanism to adjudicate </w:t>
      </w:r>
      <w:r w:rsidRPr="0054285B">
        <w:rPr>
          <w:rFonts w:asciiTheme="majorHAnsi" w:hAnsiTheme="majorHAnsi" w:cstheme="majorHAnsi"/>
          <w:b/>
          <w:bCs/>
          <w:szCs w:val="28"/>
          <w:u w:val="single"/>
        </w:rPr>
        <w:t>disputes bodes ill</w:t>
      </w:r>
      <w:r w:rsidRPr="00905AD3">
        <w:rPr>
          <w:rFonts w:asciiTheme="majorHAnsi" w:hAnsiTheme="majorHAnsi" w:cstheme="majorHAnsi"/>
          <w:b/>
          <w:bCs/>
          <w:szCs w:val="28"/>
          <w:highlight w:val="cyan"/>
          <w:u w:val="single"/>
        </w:rPr>
        <w:t>.</w:t>
      </w:r>
      <w:r w:rsidRPr="00905AD3">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905AD3">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905AD3">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905AD3">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905AD3">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905AD3">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905AD3">
        <w:rPr>
          <w:rFonts w:asciiTheme="majorHAnsi" w:hAnsiTheme="majorHAnsi" w:cstheme="majorHAnsi"/>
          <w:b/>
          <w:bCs/>
          <w:highlight w:val="cyan"/>
          <w:u w:val="single"/>
        </w:rPr>
        <w:lastRenderedPageBreak/>
        <w:t xml:space="preserve">countries retaliate </w:t>
      </w:r>
      <w:r w:rsidRPr="0054285B">
        <w:rPr>
          <w:rFonts w:asciiTheme="majorHAnsi" w:hAnsiTheme="majorHAnsi" w:cstheme="majorHAnsi"/>
          <w:b/>
          <w:bCs/>
          <w:u w:val="single"/>
        </w:rPr>
        <w:t xml:space="preserve">in kind </w:t>
      </w:r>
      <w:r w:rsidRPr="00905AD3">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905AD3">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905AD3">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905AD3">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905AD3">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905AD3">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905AD3">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905AD3">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to rising economic 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6EF8327E" w14:textId="77777777" w:rsidR="00453537" w:rsidRPr="00FE51A3" w:rsidRDefault="00453537" w:rsidP="00453537">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42B5F8DF" w14:textId="77777777" w:rsidR="00453537" w:rsidRPr="00FE51A3" w:rsidRDefault="00453537" w:rsidP="00453537">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5"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5A194878" w14:textId="77777777" w:rsidR="00453537" w:rsidRPr="00FE51A3" w:rsidRDefault="00453537" w:rsidP="00453537">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905AD3">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905AD3">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905AD3">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905AD3">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905AD3">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905AD3">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905AD3">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905AD3">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905AD3">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w:t>
      </w:r>
      <w:r w:rsidRPr="00FE51A3">
        <w:rPr>
          <w:rStyle w:val="Emphasis"/>
          <w:rFonts w:asciiTheme="majorHAnsi" w:hAnsiTheme="majorHAnsi" w:cstheme="majorHAnsi"/>
        </w:rPr>
        <w:lastRenderedPageBreak/>
        <w:t xml:space="preserve">process of </w:t>
      </w:r>
      <w:r w:rsidRPr="00905AD3">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905AD3">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905AD3">
        <w:rPr>
          <w:rStyle w:val="Emphasis"/>
          <w:rFonts w:asciiTheme="majorHAnsi" w:hAnsiTheme="majorHAnsi" w:cstheme="majorHAnsi"/>
          <w:highlight w:val="cyan"/>
        </w:rPr>
        <w:t>militarized competition</w:t>
      </w:r>
      <w:r w:rsidRPr="00905AD3">
        <w:rPr>
          <w:rStyle w:val="StyleUnderline"/>
          <w:rFonts w:asciiTheme="majorHAnsi" w:hAnsiTheme="majorHAnsi" w:cstheme="majorHAnsi"/>
          <w:highlight w:val="cyan"/>
        </w:rPr>
        <w:t xml:space="preserve">. </w:t>
      </w:r>
      <w:r w:rsidRPr="00905AD3">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905AD3">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905AD3">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905AD3">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905AD3">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905AD3">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905AD3">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905AD3">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905AD3">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905AD3">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905AD3">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905AD3">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16FE0C0C" w14:textId="77777777" w:rsidR="00453537" w:rsidRPr="00FE51A3" w:rsidRDefault="00453537" w:rsidP="00453537">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2B20E3C7" w14:textId="77777777" w:rsidR="00453537" w:rsidRPr="002B1F18" w:rsidRDefault="00453537" w:rsidP="00453537">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27CF24B5" w14:textId="77777777" w:rsidR="00453537" w:rsidRPr="00FE51A3" w:rsidRDefault="00453537" w:rsidP="00453537">
      <w:pPr>
        <w:rPr>
          <w:rFonts w:asciiTheme="majorHAnsi" w:hAnsiTheme="majorHAnsi" w:cstheme="majorHAnsi"/>
          <w:sz w:val="14"/>
        </w:rPr>
      </w:pPr>
      <w:r w:rsidRPr="00AB2FED">
        <w:rPr>
          <w:rFonts w:asciiTheme="majorHAnsi" w:hAnsiTheme="majorHAnsi" w:cstheme="majorHAnsi"/>
          <w:b/>
          <w:bCs/>
          <w:u w:val="single"/>
        </w:rPr>
        <w:t xml:space="preserve">Voluntary </w:t>
      </w:r>
      <w:r w:rsidRPr="00905AD3">
        <w:rPr>
          <w:rFonts w:asciiTheme="majorHAnsi" w:hAnsiTheme="majorHAnsi" w:cstheme="majorHAnsi"/>
          <w:b/>
          <w:bCs/>
          <w:highlight w:val="cyan"/>
          <w:u w:val="single"/>
        </w:rPr>
        <w:t>compliance with WTO</w:t>
      </w:r>
      <w:r w:rsidRPr="00905AD3">
        <w:rPr>
          <w:rFonts w:asciiTheme="majorHAnsi" w:hAnsiTheme="majorHAnsi" w:cstheme="majorHAnsi"/>
          <w:b/>
          <w:bCs/>
          <w:sz w:val="14"/>
          <w:highlight w:val="cyan"/>
        </w:rPr>
        <w:t xml:space="preserve"> </w:t>
      </w:r>
      <w:r w:rsidRPr="00905AD3">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905AD3">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905AD3">
        <w:rPr>
          <w:rFonts w:asciiTheme="majorHAnsi" w:hAnsiTheme="majorHAnsi" w:cstheme="majorHAnsi"/>
          <w:highlight w:val="cyan"/>
          <w:u w:val="single"/>
        </w:rPr>
        <w:t>the utmost importance</w:t>
      </w:r>
      <w:r w:rsidRPr="00905AD3">
        <w:rPr>
          <w:rFonts w:asciiTheme="majorHAnsi" w:hAnsiTheme="majorHAnsi" w:cstheme="majorHAnsi"/>
          <w:sz w:val="14"/>
          <w:highlight w:val="cyan"/>
        </w:rPr>
        <w:t xml:space="preserve"> </w:t>
      </w:r>
      <w:r w:rsidRPr="00905AD3">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905AD3">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905AD3">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905AD3">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905AD3">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905AD3">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905AD3">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905AD3">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905AD3">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905AD3">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 xml:space="preserve">governments recognize the value of maintaining </w:t>
      </w:r>
      <w:r w:rsidRPr="00FE51A3">
        <w:rPr>
          <w:rFonts w:asciiTheme="majorHAnsi" w:hAnsiTheme="majorHAnsi" w:cstheme="majorHAnsi"/>
          <w:u w:val="single"/>
        </w:rPr>
        <w:lastRenderedPageBreak/>
        <w:t>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905AD3">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905AD3">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905AD3">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905AD3">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50BFFE4F" w14:textId="77777777" w:rsidR="00453537" w:rsidRPr="00FE51A3" w:rsidRDefault="00453537" w:rsidP="00453537">
      <w:pPr>
        <w:pStyle w:val="Heading3"/>
        <w:rPr>
          <w:rFonts w:asciiTheme="majorHAnsi" w:hAnsiTheme="majorHAnsi" w:cstheme="majorHAnsi"/>
        </w:rPr>
      </w:pPr>
      <w:r w:rsidRPr="00FE51A3">
        <w:rPr>
          <w:rFonts w:asciiTheme="majorHAnsi" w:hAnsiTheme="majorHAnsi" w:cstheme="majorHAnsi"/>
        </w:rPr>
        <w:lastRenderedPageBreak/>
        <w:t xml:space="preserve">1AC – </w:t>
      </w:r>
      <w:r>
        <w:rPr>
          <w:rFonts w:asciiTheme="majorHAnsi" w:hAnsiTheme="majorHAnsi" w:cstheme="majorHAnsi"/>
        </w:rPr>
        <w:t>India</w:t>
      </w:r>
    </w:p>
    <w:p w14:paraId="708BEC45" w14:textId="77777777" w:rsidR="00453537" w:rsidRDefault="00453537" w:rsidP="00453537">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Pr>
          <w:rFonts w:asciiTheme="majorHAnsi" w:hAnsiTheme="majorHAnsi" w:cstheme="majorHAnsi"/>
        </w:rPr>
        <w:t>India</w:t>
      </w:r>
    </w:p>
    <w:p w14:paraId="42F40F86" w14:textId="77777777" w:rsidR="00453537" w:rsidRPr="005D115D" w:rsidRDefault="00453537" w:rsidP="00453537">
      <w:pPr>
        <w:pStyle w:val="Heading4"/>
      </w:pPr>
      <w:r>
        <w:t xml:space="preserve">India is in crisis – their infrastructure cannot solve for covid without increased vaccination rates. Modi has been </w:t>
      </w:r>
      <w:proofErr w:type="spellStart"/>
      <w:r>
        <w:t>inffective</w:t>
      </w:r>
      <w:proofErr w:type="spellEnd"/>
      <w:r>
        <w:t>, killing credibility and increasing covid</w:t>
      </w:r>
    </w:p>
    <w:p w14:paraId="28045648" w14:textId="77777777" w:rsidR="00453537" w:rsidRPr="0015004F" w:rsidRDefault="00453537" w:rsidP="00453537">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496ED063" w14:textId="77777777" w:rsidR="00453537" w:rsidRPr="0034384B" w:rsidRDefault="00453537" w:rsidP="00453537">
      <w:pPr>
        <w:rPr>
          <w:b/>
          <w:iCs/>
          <w:u w:val="single"/>
        </w:rPr>
      </w:pPr>
      <w:r w:rsidRPr="00FE5DC0">
        <w:rPr>
          <w:rStyle w:val="Emphasis"/>
        </w:rPr>
        <w:t xml:space="preserve">A deadly </w:t>
      </w:r>
      <w:r w:rsidRPr="00905AD3">
        <w:rPr>
          <w:rStyle w:val="Emphasis"/>
          <w:highlight w:val="cyan"/>
        </w:rPr>
        <w:t>second wave of</w:t>
      </w:r>
      <w:r w:rsidRPr="00FE5DC0">
        <w:rPr>
          <w:rStyle w:val="Emphasis"/>
        </w:rPr>
        <w:t> </w:t>
      </w:r>
      <w:hyperlink r:id="rId16" w:history="1">
        <w:r w:rsidRPr="00FE5DC0">
          <w:rPr>
            <w:rStyle w:val="Emphasis"/>
            <w:rFonts w:eastAsiaTheme="majorEastAsia"/>
          </w:rPr>
          <w:t>coronavirus</w:t>
        </w:r>
      </w:hyperlink>
      <w:r w:rsidRPr="00FE5DC0">
        <w:rPr>
          <w:rStyle w:val="Emphasis"/>
        </w:rPr>
        <w:t> </w:t>
      </w:r>
      <w:r w:rsidRPr="00905AD3">
        <w:rPr>
          <w:rStyle w:val="Emphasis"/>
          <w:highlight w:val="cyan"/>
        </w:rPr>
        <w:t>infections</w:t>
      </w:r>
      <w:r w:rsidRPr="00FE5DC0">
        <w:rPr>
          <w:rStyle w:val="Emphasis"/>
        </w:rPr>
        <w:t xml:space="preserve"> is </w:t>
      </w:r>
      <w:r w:rsidRPr="00905AD3">
        <w:rPr>
          <w:rStyle w:val="Emphasis"/>
          <w:highlight w:val="cyan"/>
        </w:rPr>
        <w:t>devastating </w:t>
      </w:r>
      <w:hyperlink r:id="rId17" w:history="1">
        <w:r w:rsidRPr="00905AD3">
          <w:rPr>
            <w:rStyle w:val="Emphasis"/>
            <w:rFonts w:eastAsiaTheme="majorEastAsia"/>
            <w:highlight w:val="cyan"/>
          </w:rPr>
          <w:t>India</w:t>
        </w:r>
      </w:hyperlink>
      <w:r w:rsidRPr="00FE5DC0">
        <w:rPr>
          <w:rStyle w:val="Emphasis"/>
        </w:rPr>
        <w:t xml:space="preserve">, leaving </w:t>
      </w:r>
      <w:r w:rsidRPr="00905AD3">
        <w:rPr>
          <w:rStyle w:val="Emphasis"/>
          <w:highlight w:val="cyan"/>
        </w:rPr>
        <w:t>millions</w:t>
      </w:r>
      <w:r w:rsidRPr="00FE5DC0">
        <w:rPr>
          <w:rStyle w:val="Emphasis"/>
        </w:rPr>
        <w:t xml:space="preserve"> of people </w:t>
      </w:r>
      <w:r w:rsidRPr="00905AD3">
        <w:rPr>
          <w:rStyle w:val="Emphasis"/>
          <w:highlight w:val="cyan"/>
        </w:rPr>
        <w:t>infected</w:t>
      </w:r>
      <w:r w:rsidRPr="00FE5DC0">
        <w:rPr>
          <w:rStyle w:val="Emphasis"/>
        </w:rPr>
        <w:t xml:space="preserve"> and putting </w:t>
      </w:r>
      <w:r w:rsidRPr="00905AD3">
        <w:rPr>
          <w:rStyle w:val="Emphasis"/>
          <w:highlight w:val="cyan"/>
        </w:rPr>
        <w:t>stress on</w:t>
      </w:r>
      <w:r w:rsidRPr="00FE5DC0">
        <w:rPr>
          <w:rStyle w:val="Emphasis"/>
        </w:rPr>
        <w:t xml:space="preserve"> the country’s already </w:t>
      </w:r>
      <w:r w:rsidRPr="00905AD3">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905AD3">
        <w:rPr>
          <w:rStyle w:val="Emphasis"/>
          <w:highlight w:val="cyan"/>
        </w:rPr>
        <w:t>27 million infections</w:t>
      </w:r>
      <w:r w:rsidRPr="00FE5DC0">
        <w:rPr>
          <w:rStyle w:val="Emphasis"/>
        </w:rPr>
        <w:t xml:space="preserve"> had been confirmed and more than </w:t>
      </w:r>
      <w:r w:rsidRPr="00905AD3">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18" w:history="1">
        <w:r w:rsidRPr="00905AD3">
          <w:rPr>
            <w:rStyle w:val="Emphasis"/>
            <w:rFonts w:eastAsiaTheme="majorEastAsia"/>
            <w:highlight w:val="cyan"/>
          </w:rPr>
          <w:t>actual figures</w:t>
        </w:r>
        <w:r w:rsidRPr="00FE5DC0">
          <w:rPr>
            <w:rStyle w:val="Emphasis"/>
            <w:rFonts w:eastAsiaTheme="majorEastAsia"/>
          </w:rPr>
          <w:t xml:space="preserve"> were most likely much </w:t>
        </w:r>
        <w:r>
          <w:rPr>
            <w:rStyle w:val="Emphasis"/>
            <w:rFonts w:eastAsiaTheme="majorEastAsia"/>
          </w:rPr>
          <w:t xml:space="preserve"> </w:t>
        </w:r>
        <w:r w:rsidRPr="00905AD3">
          <w:rPr>
            <w:rStyle w:val="Emphasis"/>
            <w:rFonts w:eastAsiaTheme="majorEastAsia"/>
            <w:highlight w:val="cyan"/>
          </w:rPr>
          <w:t>higher</w:t>
        </w:r>
      </w:hyperlink>
      <w:r w:rsidRPr="009E6150">
        <w:rPr>
          <w:sz w:val="12"/>
        </w:rPr>
        <w:t>. At one point, India had been responsible for more than half of the world’s daily </w:t>
      </w:r>
      <w:hyperlink r:id="rId19"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20"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905AD3">
        <w:rPr>
          <w:rStyle w:val="Emphasis"/>
          <w:highlight w:val="cyan"/>
        </w:rPr>
        <w:t>virus is</w:t>
      </w:r>
      <w:r w:rsidRPr="00FE5DC0">
        <w:rPr>
          <w:rStyle w:val="Emphasis"/>
        </w:rPr>
        <w:t xml:space="preserve"> likely </w:t>
      </w:r>
      <w:r w:rsidRPr="00905AD3">
        <w:rPr>
          <w:rStyle w:val="Emphasis"/>
          <w:highlight w:val="cyan"/>
        </w:rPr>
        <w:t>spreading</w:t>
      </w:r>
      <w:r w:rsidRPr="00FE5DC0">
        <w:rPr>
          <w:rStyle w:val="Emphasis"/>
        </w:rPr>
        <w:t xml:space="preserve"> through </w:t>
      </w:r>
      <w:hyperlink r:id="rId21" w:history="1">
        <w:r w:rsidRPr="00FE5DC0">
          <w:rPr>
            <w:rStyle w:val="Emphasis"/>
            <w:rFonts w:eastAsiaTheme="majorEastAsia"/>
          </w:rPr>
          <w:t>the rest of the country</w:t>
        </w:r>
      </w:hyperlink>
      <w:r w:rsidRPr="00FE5DC0">
        <w:rPr>
          <w:rStyle w:val="Emphasis"/>
        </w:rPr>
        <w:t xml:space="preserve">, and </w:t>
      </w:r>
      <w:r w:rsidRPr="00905AD3">
        <w:rPr>
          <w:rStyle w:val="Emphasis"/>
          <w:highlight w:val="cyan"/>
        </w:rPr>
        <w:t>only a tiny portion</w:t>
      </w:r>
      <w:r w:rsidRPr="00FE5DC0">
        <w:rPr>
          <w:rStyle w:val="Emphasis"/>
        </w:rPr>
        <w:t xml:space="preserve"> of the population </w:t>
      </w:r>
      <w:hyperlink r:id="rId22" w:history="1">
        <w:r w:rsidRPr="00905AD3">
          <w:rPr>
            <w:rStyle w:val="Emphasis"/>
            <w:rFonts w:eastAsiaTheme="majorEastAsia"/>
            <w:highlight w:val="cyan"/>
          </w:rPr>
          <w:t>has been</w:t>
        </w:r>
        <w:r w:rsidRPr="00FE5DC0">
          <w:rPr>
            <w:rStyle w:val="Emphasis"/>
            <w:rFonts w:eastAsiaTheme="majorEastAsia"/>
          </w:rPr>
          <w:t xml:space="preserve"> fully </w:t>
        </w:r>
        <w:r w:rsidRPr="00905AD3">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23"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905AD3">
        <w:rPr>
          <w:rStyle w:val="Emphasis"/>
          <w:highlight w:val="cyan"/>
        </w:rPr>
        <w:t>Indians stopped taking precautions</w:t>
      </w:r>
      <w:r w:rsidRPr="00FE5DC0">
        <w:rPr>
          <w:rStyle w:val="Emphasis"/>
        </w:rPr>
        <w:t>. Large gatherings, </w:t>
      </w:r>
      <w:hyperlink r:id="rId24" w:history="1">
        <w:r w:rsidRPr="00FE5DC0">
          <w:rPr>
            <w:rStyle w:val="Emphasis"/>
            <w:rFonts w:eastAsiaTheme="majorEastAsia"/>
          </w:rPr>
          <w:t xml:space="preserve">including </w:t>
        </w:r>
        <w:r w:rsidRPr="00905AD3">
          <w:rPr>
            <w:rStyle w:val="Emphasis"/>
            <w:rFonts w:eastAsiaTheme="majorEastAsia"/>
            <w:highlight w:val="cyan"/>
          </w:rPr>
          <w:t>political rallies</w:t>
        </w:r>
        <w:r w:rsidRPr="00FE5DC0">
          <w:rPr>
            <w:rStyle w:val="Emphasis"/>
            <w:rFonts w:eastAsiaTheme="majorEastAsia"/>
          </w:rPr>
          <w:t xml:space="preserve"> and </w:t>
        </w:r>
        <w:r w:rsidRPr="00905AD3">
          <w:rPr>
            <w:rStyle w:val="Emphasis"/>
            <w:rFonts w:eastAsiaTheme="majorEastAsia"/>
            <w:highlight w:val="cyan"/>
          </w:rPr>
          <w:t>religious festivals</w:t>
        </w:r>
      </w:hyperlink>
      <w:r w:rsidRPr="00FE5DC0">
        <w:rPr>
          <w:rStyle w:val="Emphasis"/>
        </w:rPr>
        <w:t xml:space="preserve">, resumed and </w:t>
      </w:r>
      <w:r w:rsidRPr="00905AD3">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905AD3">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905AD3">
        <w:rPr>
          <w:rStyle w:val="Emphasis"/>
          <w:highlight w:val="cyan"/>
        </w:rPr>
        <w:t>the </w:t>
      </w:r>
      <w:hyperlink r:id="rId25" w:history="1">
        <w:r w:rsidRPr="00905AD3">
          <w:rPr>
            <w:rStyle w:val="Emphasis"/>
            <w:rFonts w:eastAsiaTheme="majorEastAsia"/>
            <w:highlight w:val="cyan"/>
          </w:rPr>
          <w:t>variant, B.1.617</w:t>
        </w:r>
      </w:hyperlink>
      <w:r w:rsidRPr="00FE5DC0">
        <w:rPr>
          <w:rStyle w:val="Emphasis"/>
        </w:rPr>
        <w:t xml:space="preserve">, </w:t>
      </w:r>
      <w:r w:rsidRPr="00905AD3">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26"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7"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8"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905AD3">
        <w:rPr>
          <w:rStyle w:val="Emphasis"/>
          <w:highlight w:val="cyan"/>
        </w:rPr>
        <w:t>vaccines</w:t>
      </w:r>
      <w:r w:rsidRPr="00FE5DC0">
        <w:rPr>
          <w:rStyle w:val="Emphasis"/>
        </w:rPr>
        <w:t xml:space="preserve"> currently available </w:t>
      </w:r>
      <w:r w:rsidRPr="00905AD3">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29"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905AD3">
        <w:rPr>
          <w:rStyle w:val="Emphasis"/>
          <w:highlight w:val="cyan"/>
        </w:rPr>
        <w:t>Modi allowed</w:t>
      </w:r>
      <w:r w:rsidRPr="008C5F67">
        <w:rPr>
          <w:rStyle w:val="Emphasis"/>
        </w:rPr>
        <w:t xml:space="preserve"> large </w:t>
      </w:r>
      <w:r w:rsidRPr="00905AD3">
        <w:rPr>
          <w:rStyle w:val="Emphasis"/>
          <w:highlight w:val="cyan"/>
        </w:rPr>
        <w:t>gatherings</w:t>
      </w:r>
      <w:r w:rsidRPr="008C5F67">
        <w:rPr>
          <w:rStyle w:val="Emphasis"/>
        </w:rPr>
        <w:t xml:space="preserve"> to help his governing </w:t>
      </w:r>
      <w:proofErr w:type="spellStart"/>
      <w:r w:rsidRPr="008C5F67">
        <w:rPr>
          <w:rStyle w:val="Emphasis"/>
        </w:rPr>
        <w:t>Bharatiya</w:t>
      </w:r>
      <w:proofErr w:type="spellEnd"/>
      <w:r w:rsidRPr="008C5F67">
        <w:rPr>
          <w:rStyle w:val="Emphasis"/>
        </w:rPr>
        <w:t xml:space="preserve"> Janata Party and burnish its Hindu nationalist credentials. His government </w:t>
      </w:r>
      <w:r w:rsidRPr="00905AD3">
        <w:rPr>
          <w:rStyle w:val="Emphasis"/>
          <w:highlight w:val="cyan"/>
        </w:rPr>
        <w:t>approved a Hindu festival</w:t>
      </w:r>
      <w:r w:rsidRPr="008C5F67">
        <w:rPr>
          <w:rStyle w:val="Emphasis"/>
        </w:rPr>
        <w:t xml:space="preserve"> with millions of worshipers. He </w:t>
      </w:r>
      <w:r w:rsidRPr="00905AD3">
        <w:rPr>
          <w:rStyle w:val="Emphasis"/>
          <w:highlight w:val="cyan"/>
        </w:rPr>
        <w:t>campaigned</w:t>
      </w:r>
      <w:r w:rsidRPr="008C5F67">
        <w:rPr>
          <w:rStyle w:val="Emphasis"/>
        </w:rPr>
        <w:t xml:space="preserve"> in state elections </w:t>
      </w:r>
      <w:r w:rsidRPr="00905AD3">
        <w:rPr>
          <w:rStyle w:val="Emphasis"/>
          <w:highlight w:val="cyan"/>
        </w:rPr>
        <w:t>without a mask</w:t>
      </w:r>
      <w:r w:rsidRPr="008C5F67">
        <w:rPr>
          <w:rStyle w:val="Emphasis"/>
        </w:rPr>
        <w:t xml:space="preserve"> at </w:t>
      </w:r>
      <w:r w:rsidRPr="00905AD3">
        <w:rPr>
          <w:rStyle w:val="Emphasis"/>
          <w:highlight w:val="cyan"/>
        </w:rPr>
        <w:t xml:space="preserve">rallies of thousands of </w:t>
      </w:r>
      <w:proofErr w:type="spellStart"/>
      <w:r w:rsidRPr="00905AD3">
        <w:rPr>
          <w:rStyle w:val="Emphasis"/>
          <w:highlight w:val="cyan"/>
        </w:rPr>
        <w:t>maskless</w:t>
      </w:r>
      <w:proofErr w:type="spellEnd"/>
      <w:r w:rsidRPr="00905AD3">
        <w:rPr>
          <w:rStyle w:val="Emphasis"/>
          <w:highlight w:val="cyan"/>
        </w:rPr>
        <w:t xml:space="preserve">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30" w:tgtFrame="_blank" w:history="1">
        <w:r w:rsidRPr="009E6150">
          <w:rPr>
            <w:rStyle w:val="Hyperlink"/>
            <w:rFonts w:eastAsiaTheme="majorEastAsia"/>
            <w:sz w:val="12"/>
          </w:rPr>
          <w:t>wrote</w:t>
        </w:r>
      </w:hyperlink>
      <w:r w:rsidRPr="009E6150">
        <w:rPr>
          <w:sz w:val="12"/>
        </w:rPr>
        <w:t> that Mr. Modi “seemed more intent on </w:t>
      </w:r>
      <w:hyperlink r:id="rId31"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905AD3">
        <w:rPr>
          <w:rStyle w:val="Emphasis"/>
          <w:highlight w:val="cyan"/>
        </w:rPr>
        <w:t>distress</w:t>
      </w:r>
      <w:r w:rsidRPr="008C5F67">
        <w:rPr>
          <w:rStyle w:val="Emphasis"/>
        </w:rPr>
        <w:t xml:space="preserve"> across the country has </w:t>
      </w:r>
      <w:r w:rsidRPr="00905AD3">
        <w:rPr>
          <w:rStyle w:val="Emphasis"/>
          <w:highlight w:val="cyan"/>
        </w:rPr>
        <w:t>tarnished</w:t>
      </w:r>
      <w:r w:rsidRPr="008C5F67">
        <w:rPr>
          <w:rStyle w:val="Emphasis"/>
        </w:rPr>
        <w:t xml:space="preserve"> Mr. </w:t>
      </w:r>
      <w:r w:rsidRPr="00905AD3">
        <w:rPr>
          <w:rStyle w:val="Emphasis"/>
          <w:highlight w:val="cyan"/>
        </w:rPr>
        <w:t>Modi’s</w:t>
      </w:r>
      <w:r w:rsidRPr="008C5F67">
        <w:rPr>
          <w:rStyle w:val="Emphasis"/>
        </w:rPr>
        <w:t xml:space="preserve"> aura of political </w:t>
      </w:r>
      <w:r w:rsidRPr="00905AD3">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905AD3">
        <w:rPr>
          <w:rStyle w:val="Emphasis"/>
          <w:highlight w:val="cyan"/>
        </w:rPr>
        <w:t>Opposition</w:t>
      </w:r>
      <w:r w:rsidRPr="008C5F67">
        <w:rPr>
          <w:rStyle w:val="Emphasis"/>
        </w:rPr>
        <w:t xml:space="preserve"> leaders are </w:t>
      </w:r>
      <w:r w:rsidRPr="00905AD3">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905AD3">
        <w:rPr>
          <w:rStyle w:val="Emphasis"/>
          <w:highlight w:val="cyan"/>
        </w:rPr>
        <w:t>Modi’s</w:t>
      </w:r>
      <w:r w:rsidRPr="008C5F67">
        <w:rPr>
          <w:rStyle w:val="Emphasis"/>
        </w:rPr>
        <w:t xml:space="preserve"> B.J.P. was </w:t>
      </w:r>
      <w:r w:rsidRPr="00905AD3">
        <w:rPr>
          <w:rStyle w:val="Emphasis"/>
          <w:highlight w:val="cyan"/>
        </w:rPr>
        <w:t>unable to secure</w:t>
      </w:r>
      <w:r w:rsidRPr="008C5F67">
        <w:rPr>
          <w:rStyle w:val="Emphasis"/>
        </w:rPr>
        <w:t xml:space="preserve"> a much-sought-after </w:t>
      </w:r>
      <w:r w:rsidRPr="00905AD3">
        <w:rPr>
          <w:rStyle w:val="Emphasis"/>
          <w:highlight w:val="cyan"/>
        </w:rPr>
        <w:t>victory</w:t>
      </w:r>
      <w:hyperlink r:id="rId32" w:history="1">
        <w:r w:rsidRPr="00905AD3">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905AD3">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33" w:history="1">
        <w:r w:rsidRPr="009E6150">
          <w:rPr>
            <w:rStyle w:val="Hyperlink"/>
            <w:rFonts w:eastAsiaTheme="majorEastAsia"/>
            <w:sz w:val="12"/>
          </w:rPr>
          <w:t>Prime Minister Modi’s</w:t>
        </w:r>
      </w:hyperlink>
      <w:r w:rsidRPr="009E6150">
        <w:rPr>
          <w:sz w:val="12"/>
        </w:rPr>
        <w:t xml:space="preserve"> critics say that </w:t>
      </w:r>
      <w:r w:rsidRPr="00905AD3">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905AD3">
        <w:rPr>
          <w:rStyle w:val="Emphasis"/>
          <w:highlight w:val="cyan"/>
        </w:rPr>
        <w:t>hospitals cannot cope with</w:t>
      </w:r>
      <w:r w:rsidRPr="008C5F67">
        <w:rPr>
          <w:rStyle w:val="Emphasis"/>
        </w:rPr>
        <w:t xml:space="preserve"> the </w:t>
      </w:r>
      <w:r w:rsidRPr="00905AD3">
        <w:rPr>
          <w:rStyle w:val="Emphasis"/>
          <w:highlight w:val="cyan"/>
        </w:rPr>
        <w:t>demand</w:t>
      </w:r>
      <w:r w:rsidRPr="008C5F67">
        <w:rPr>
          <w:rStyle w:val="Emphasis"/>
        </w:rPr>
        <w:t xml:space="preserve">, and </w:t>
      </w:r>
      <w:r w:rsidRPr="00905AD3">
        <w:rPr>
          <w:rStyle w:val="Emphasis"/>
          <w:highlight w:val="cyan"/>
        </w:rPr>
        <w:t>patients</w:t>
      </w:r>
      <w:r w:rsidRPr="008C5F67">
        <w:rPr>
          <w:rStyle w:val="Emphasis"/>
        </w:rPr>
        <w:t xml:space="preserve"> in many cities have been </w:t>
      </w:r>
      <w:r w:rsidRPr="00905AD3">
        <w:rPr>
          <w:rStyle w:val="Emphasis"/>
          <w:highlight w:val="cyan"/>
        </w:rPr>
        <w:t>abandoned to die.</w:t>
      </w:r>
      <w:r>
        <w:rPr>
          <w:rStyle w:val="Emphasis"/>
        </w:rPr>
        <w:t xml:space="preserve"> </w:t>
      </w:r>
      <w:r w:rsidRPr="008C5F67">
        <w:rPr>
          <w:rStyle w:val="Emphasis"/>
        </w:rPr>
        <w:t xml:space="preserve">Clinics across the country have reported </w:t>
      </w:r>
      <w:r w:rsidRPr="008C5F67">
        <w:rPr>
          <w:rStyle w:val="Emphasis"/>
        </w:rPr>
        <w:lastRenderedPageBreak/>
        <w:t>an acute shortage of hospital beds, medicines, protective equipment and oxygen.</w:t>
      </w:r>
      <w:r>
        <w:rPr>
          <w:rStyle w:val="Emphasis"/>
        </w:rPr>
        <w:t xml:space="preserve"> </w:t>
      </w:r>
      <w:r w:rsidRPr="009E6150">
        <w:rPr>
          <w:sz w:val="12"/>
        </w:rPr>
        <w:t>The Indian government </w:t>
      </w:r>
      <w:hyperlink r:id="rId34"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35" w:history="1">
        <w:r w:rsidRPr="008C5F67">
          <w:rPr>
            <w:rStyle w:val="Emphasis"/>
          </w:rPr>
          <w:t>have emerged</w:t>
        </w:r>
      </w:hyperlink>
      <w:r w:rsidRPr="008C5F67">
        <w:rPr>
          <w:rStyle w:val="Emphasis"/>
        </w:rPr>
        <w:t>.</w:t>
      </w:r>
      <w:r>
        <w:rPr>
          <w:rStyle w:val="Emphasis"/>
        </w:rPr>
        <w:t xml:space="preserve"> </w:t>
      </w:r>
      <w:r w:rsidRPr="009E6150">
        <w:rPr>
          <w:sz w:val="12"/>
        </w:rPr>
        <w:t xml:space="preserve">Oxygen and beds have become increasingly available in Delhi as new infections have dropped. Still, dire needs remain in other parts of the </w:t>
      </w:r>
      <w:proofErr w:type="spellStart"/>
      <w:r w:rsidRPr="009E6150">
        <w:rPr>
          <w:sz w:val="12"/>
        </w:rPr>
        <w:t>country.</w:t>
      </w:r>
      <w:r w:rsidRPr="008C5F67">
        <w:rPr>
          <w:rStyle w:val="Emphasis"/>
        </w:rPr>
        <w:t>India</w:t>
      </w:r>
      <w:proofErr w:type="spellEnd"/>
      <w:r w:rsidRPr="008C5F67">
        <w:rPr>
          <w:rStyle w:val="Emphasis"/>
        </w:rPr>
        <w:t xml:space="preserve"> makes vaccines for the world, but </w:t>
      </w:r>
      <w:r w:rsidRPr="00905AD3">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905AD3">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905AD3">
        <w:rPr>
          <w:rStyle w:val="Emphasis"/>
          <w:highlight w:val="cyan"/>
        </w:rPr>
        <w:t>Only</w:t>
      </w:r>
      <w:r w:rsidRPr="008C5F67">
        <w:rPr>
          <w:rStyle w:val="Emphasis"/>
        </w:rPr>
        <w:t xml:space="preserve"> about </w:t>
      </w:r>
      <w:r w:rsidRPr="00905AD3">
        <w:rPr>
          <w:rStyle w:val="Emphasis"/>
          <w:highlight w:val="cyan"/>
        </w:rPr>
        <w:t>3 percent</w:t>
      </w:r>
      <w:r w:rsidRPr="008C5F67">
        <w:rPr>
          <w:rStyle w:val="Emphasis"/>
        </w:rPr>
        <w:t xml:space="preserve"> of the population has been fully </w:t>
      </w:r>
      <w:r w:rsidRPr="00905AD3">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36"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3B3D43B3" w14:textId="77777777" w:rsidR="00453537" w:rsidRPr="0015004F" w:rsidRDefault="00453537" w:rsidP="00453537"/>
    <w:p w14:paraId="385B0CC9" w14:textId="77777777" w:rsidR="00453537" w:rsidRPr="00B573F9" w:rsidRDefault="00453537" w:rsidP="00453537">
      <w:pPr>
        <w:pStyle w:val="Heading4"/>
        <w:rPr>
          <w:rStyle w:val="Emphasis"/>
          <w:rFonts w:cstheme="majorBidi"/>
          <w:b/>
          <w:iCs w:val="0"/>
          <w:sz w:val="26"/>
          <w:u w:val="none"/>
        </w:rPr>
      </w:pPr>
      <w:r w:rsidRPr="004105DA">
        <w:t xml:space="preserve">The US is worried, </w:t>
      </w:r>
      <w:r>
        <w:t>we need to stop</w:t>
      </w:r>
      <w:r w:rsidRPr="004105DA">
        <w:t xml:space="preserve"> terror now before it’s too late</w:t>
      </w:r>
    </w:p>
    <w:p w14:paraId="18063DEF" w14:textId="77777777" w:rsidR="00453537" w:rsidRPr="00B3375B" w:rsidRDefault="00453537" w:rsidP="00453537">
      <w:r w:rsidRPr="00B3375B">
        <w:rPr>
          <w:rStyle w:val="Style13ptBold"/>
        </w:rPr>
        <w:t xml:space="preserve">Trust Of India, </w:t>
      </w:r>
      <w:r>
        <w:rPr>
          <w:rStyle w:val="Style13ptBold"/>
        </w:rPr>
        <w:t>09/24</w:t>
      </w:r>
      <w:r w:rsidRPr="00B3375B">
        <w:t>, During meet with Modi, Harris '</w:t>
      </w:r>
      <w:proofErr w:type="spellStart"/>
      <w:r w:rsidRPr="00B3375B">
        <w:t>suo</w:t>
      </w:r>
      <w:proofErr w:type="spellEnd"/>
      <w:r w:rsidRPr="00B3375B">
        <w:t xml:space="preserve"> moto' refers to Pak's role in terrorism, https://www.business-standard.com/article/international/during-meet-with-modi-harris-suo-moto-refers-to-pak-s-role-in-terrorism-121092400148_1.html, No Publication,</w:t>
      </w:r>
    </w:p>
    <w:p w14:paraId="4282B52B" w14:textId="77777777" w:rsidR="00453537" w:rsidRPr="00022916" w:rsidRDefault="00453537" w:rsidP="00453537">
      <w:pPr>
        <w:rPr>
          <w:sz w:val="12"/>
        </w:rPr>
      </w:pPr>
      <w:r w:rsidRPr="00022916">
        <w:rPr>
          <w:sz w:val="12"/>
        </w:rPr>
        <w:t xml:space="preserve">US Vice President </w:t>
      </w:r>
      <w:r w:rsidRPr="00022916">
        <w:rPr>
          <w:rStyle w:val="Emphasis"/>
        </w:rPr>
        <w:t xml:space="preserve">Kamala </w:t>
      </w:r>
      <w:r w:rsidRPr="00905AD3">
        <w:rPr>
          <w:rStyle w:val="Emphasis"/>
          <w:highlight w:val="cyan"/>
        </w:rPr>
        <w:t>Harris</w:t>
      </w:r>
      <w:r w:rsidRPr="00022916">
        <w:rPr>
          <w:sz w:val="12"/>
        </w:rPr>
        <w:t>, during her maiden meeting with Prime Minister Narendra Modi, has "</w:t>
      </w:r>
      <w:proofErr w:type="spellStart"/>
      <w:r w:rsidRPr="00022916">
        <w:rPr>
          <w:sz w:val="12"/>
        </w:rPr>
        <w:t>suo</w:t>
      </w:r>
      <w:proofErr w:type="spellEnd"/>
      <w:r w:rsidRPr="00022916">
        <w:rPr>
          <w:sz w:val="12"/>
        </w:rPr>
        <w:t xml:space="preserve"> moto" </w:t>
      </w:r>
      <w:r w:rsidRPr="00905AD3">
        <w:rPr>
          <w:rStyle w:val="Emphasis"/>
          <w:highlight w:val="cyan"/>
        </w:rPr>
        <w:t>referred to Pakistan's role in terror</w:t>
      </w:r>
      <w:r w:rsidRPr="00022916">
        <w:rPr>
          <w:sz w:val="12"/>
        </w:rPr>
        <w:t xml:space="preserve">ism, </w:t>
      </w:r>
      <w:r w:rsidRPr="00905AD3">
        <w:rPr>
          <w:rStyle w:val="Emphasis"/>
          <w:highlight w:val="cyan"/>
        </w:rPr>
        <w:t>saying</w:t>
      </w:r>
      <w:r w:rsidRPr="00022916">
        <w:rPr>
          <w:sz w:val="12"/>
        </w:rPr>
        <w:t xml:space="preserve"> that </w:t>
      </w:r>
      <w:r w:rsidRPr="00905AD3">
        <w:rPr>
          <w:rStyle w:val="Emphasis"/>
          <w:highlight w:val="cyan"/>
        </w:rPr>
        <w:t>there were terror groups</w:t>
      </w:r>
      <w:r w:rsidRPr="00022916">
        <w:rPr>
          <w:sz w:val="12"/>
        </w:rPr>
        <w:t xml:space="preserve"> </w:t>
      </w:r>
      <w:r w:rsidRPr="00022916">
        <w:rPr>
          <w:rStyle w:val="Emphasis"/>
        </w:rPr>
        <w:t>working in the country</w:t>
      </w:r>
      <w:r w:rsidRPr="00022916">
        <w:rPr>
          <w:sz w:val="12"/>
        </w:rPr>
        <w:t xml:space="preserve"> and </w:t>
      </w:r>
      <w:r w:rsidRPr="00905AD3">
        <w:rPr>
          <w:rStyle w:val="Emphasis"/>
          <w:highlight w:val="cyan"/>
        </w:rPr>
        <w:t>asked Islamabad to take action</w:t>
      </w:r>
      <w:r w:rsidRPr="00022916">
        <w:rPr>
          <w:sz w:val="12"/>
        </w:rPr>
        <w:t xml:space="preserve"> so that it does not impact on America and India's security. Prime Minister Modi held the meeting with Vice President Harris at the White House on Thursday during which they decided to further cement the Indo-US strategic partnership and discussed global issues of common interest, including threats to democracy, Afghanistan and the Indo-Pacific. When the issue of terrorism came up, the Vice President </w:t>
      </w:r>
      <w:proofErr w:type="spellStart"/>
      <w:r w:rsidRPr="00022916">
        <w:rPr>
          <w:sz w:val="12"/>
        </w:rPr>
        <w:t>suo</w:t>
      </w:r>
      <w:proofErr w:type="spellEnd"/>
      <w:r w:rsidRPr="00022916">
        <w:rPr>
          <w:sz w:val="12"/>
        </w:rPr>
        <w:t xml:space="preserve"> moto referred Pakistan's role in that regard (of terrorism), Foreign Secretary Harsh Vardhan </w:t>
      </w:r>
      <w:proofErr w:type="spellStart"/>
      <w:r w:rsidRPr="00022916">
        <w:rPr>
          <w:sz w:val="12"/>
        </w:rPr>
        <w:t>Shringla</w:t>
      </w:r>
      <w:proofErr w:type="spellEnd"/>
      <w:r w:rsidRPr="00022916">
        <w:rPr>
          <w:sz w:val="12"/>
        </w:rPr>
        <w:t xml:space="preserve"> told reporters when asked if the issue of Pakistan's role in terrorism came up during her meeting with Prime Minister Modi. According to </w:t>
      </w:r>
      <w:proofErr w:type="spellStart"/>
      <w:r w:rsidRPr="00022916">
        <w:rPr>
          <w:sz w:val="12"/>
        </w:rPr>
        <w:t>Shringla</w:t>
      </w:r>
      <w:proofErr w:type="spellEnd"/>
      <w:r w:rsidRPr="00022916">
        <w:rPr>
          <w:sz w:val="12"/>
        </w:rPr>
        <w:t xml:space="preserve">, Harris said that there were terror groups that were working in </w:t>
      </w:r>
      <w:hyperlink r:id="rId37" w:tgtFrame="_blank" w:history="1">
        <w:r w:rsidRPr="00022916">
          <w:rPr>
            <w:rStyle w:val="Hyperlink"/>
            <w:sz w:val="12"/>
          </w:rPr>
          <w:t>Pakistan.</w:t>
        </w:r>
      </w:hyperlink>
      <w:r w:rsidRPr="00022916">
        <w:rPr>
          <w:sz w:val="12"/>
        </w:rPr>
        <w:t xml:space="preserve"> "She </w:t>
      </w:r>
      <w:r w:rsidRPr="00022916">
        <w:rPr>
          <w:rStyle w:val="Emphasis"/>
        </w:rPr>
        <w:t xml:space="preserve">asked </w:t>
      </w:r>
      <w:hyperlink r:id="rId38" w:tgtFrame="_blank" w:history="1">
        <w:r w:rsidRPr="00022916">
          <w:rPr>
            <w:rStyle w:val="Emphasis"/>
          </w:rPr>
          <w:t xml:space="preserve">Pakistan </w:t>
        </w:r>
      </w:hyperlink>
      <w:r w:rsidRPr="00022916">
        <w:rPr>
          <w:rStyle w:val="Emphasis"/>
        </w:rPr>
        <w:t xml:space="preserve">to take action </w:t>
      </w:r>
      <w:r w:rsidRPr="00905AD3">
        <w:rPr>
          <w:rStyle w:val="Emphasis"/>
          <w:highlight w:val="cyan"/>
        </w:rPr>
        <w:t>so</w:t>
      </w:r>
      <w:r w:rsidRPr="00022916">
        <w:rPr>
          <w:rStyle w:val="Emphasis"/>
        </w:rPr>
        <w:t xml:space="preserve"> that </w:t>
      </w:r>
      <w:r w:rsidRPr="00905AD3">
        <w:rPr>
          <w:rStyle w:val="Emphasis"/>
          <w:highlight w:val="cyan"/>
        </w:rPr>
        <w:t>this will not impact</w:t>
      </w:r>
      <w:r w:rsidRPr="00022916">
        <w:rPr>
          <w:rStyle w:val="Emphasis"/>
        </w:rPr>
        <w:t xml:space="preserve"> on </w:t>
      </w:r>
      <w:r w:rsidRPr="00905AD3">
        <w:rPr>
          <w:rStyle w:val="Emphasis"/>
          <w:highlight w:val="cyan"/>
        </w:rPr>
        <w:t>US security</w:t>
      </w:r>
      <w:r w:rsidRPr="00022916">
        <w:rPr>
          <w:rStyle w:val="Emphasis"/>
        </w:rPr>
        <w:t xml:space="preserve"> </w:t>
      </w:r>
      <w:r w:rsidRPr="00905AD3">
        <w:rPr>
          <w:rStyle w:val="Emphasis"/>
          <w:highlight w:val="cyan"/>
        </w:rPr>
        <w:t>and</w:t>
      </w:r>
      <w:r w:rsidRPr="00022916">
        <w:rPr>
          <w:rStyle w:val="Emphasis"/>
        </w:rPr>
        <w:t xml:space="preserve"> that of </w:t>
      </w:r>
      <w:r w:rsidRPr="00905AD3">
        <w:rPr>
          <w:rStyle w:val="Emphasis"/>
          <w:highlight w:val="cyan"/>
        </w:rPr>
        <w:t>India</w:t>
      </w:r>
      <w:r w:rsidRPr="00022916">
        <w:rPr>
          <w:rStyle w:val="Emphasis"/>
        </w:rPr>
        <w:t>.</w:t>
      </w:r>
      <w:r w:rsidRPr="00022916">
        <w:rPr>
          <w:sz w:val="12"/>
        </w:rPr>
        <w:t xml:space="preserve"> She </w:t>
      </w:r>
      <w:r w:rsidRPr="00905AD3">
        <w:rPr>
          <w:rStyle w:val="Emphasis"/>
          <w:highlight w:val="cyan"/>
        </w:rPr>
        <w:t>agreed</w:t>
      </w:r>
      <w:r w:rsidRPr="00022916">
        <w:rPr>
          <w:rStyle w:val="Emphasis"/>
        </w:rPr>
        <w:t xml:space="preserve"> with the Prime Minister's briefing </w:t>
      </w:r>
      <w:r w:rsidRPr="00905AD3">
        <w:rPr>
          <w:rStyle w:val="Emphasis"/>
          <w:highlight w:val="cyan"/>
        </w:rPr>
        <w:t>on</w:t>
      </w:r>
      <w:r w:rsidRPr="00022916">
        <w:rPr>
          <w:rStyle w:val="Emphasis"/>
        </w:rPr>
        <w:t xml:space="preserve"> the fact of </w:t>
      </w:r>
      <w:r w:rsidRPr="00905AD3">
        <w:rPr>
          <w:rStyle w:val="Emphasis"/>
          <w:highlight w:val="cyan"/>
        </w:rPr>
        <w:t>cross border terrorism,</w:t>
      </w:r>
      <w:r w:rsidRPr="00022916">
        <w:rPr>
          <w:rStyle w:val="Emphasis"/>
        </w:rPr>
        <w:t xml:space="preserve"> and the fact that </w:t>
      </w:r>
      <w:r w:rsidRPr="00905AD3">
        <w:rPr>
          <w:rStyle w:val="Emphasis"/>
          <w:highlight w:val="cyan"/>
        </w:rPr>
        <w:t>India has been a victim of terrorism for</w:t>
      </w:r>
      <w:r w:rsidRPr="00022916">
        <w:rPr>
          <w:rStyle w:val="Emphasis"/>
        </w:rPr>
        <w:t xml:space="preserve"> several </w:t>
      </w:r>
      <w:r w:rsidRPr="00905AD3">
        <w:rPr>
          <w:rStyle w:val="Emphasis"/>
          <w:highlight w:val="cyan"/>
        </w:rPr>
        <w:t>decades</w:t>
      </w:r>
      <w:r w:rsidRPr="00022916">
        <w:rPr>
          <w:rStyle w:val="Emphasis"/>
        </w:rPr>
        <w:t xml:space="preserve"> now and on the need to rein in, and closely monitor Pakistan's support for such terrorist groups</w:t>
      </w:r>
      <w:r w:rsidRPr="00022916">
        <w:rPr>
          <w:sz w:val="12"/>
        </w:rPr>
        <w:t xml:space="preserve">, </w:t>
      </w:r>
      <w:proofErr w:type="spellStart"/>
      <w:r w:rsidRPr="00022916">
        <w:rPr>
          <w:sz w:val="12"/>
        </w:rPr>
        <w:t>Shringla</w:t>
      </w:r>
      <w:proofErr w:type="spellEnd"/>
      <w:r w:rsidRPr="00022916">
        <w:rPr>
          <w:sz w:val="12"/>
        </w:rPr>
        <w:t xml:space="preserve"> said. Harris said that it is incumbent on the two nations to protect democracies in the best interests of people of the two countries. "As democracies around the world are under threat, it is imperative that we defend democratic principles and institutions within our respective countries and around the world. And that we maintain what we must do to strengthen democracies at home and it is incumbent on our nations to of course protect democracies in the best interests of people of our countries, she said. Their meeting comes a day ahead of the maiden bilateral meeting between Modi and President Joe Biden and the Quad Leaders' Summit at the White House on Friday.</w:t>
      </w:r>
    </w:p>
    <w:p w14:paraId="2B6D0711" w14:textId="77777777" w:rsidR="00453537" w:rsidRPr="00F069C5" w:rsidRDefault="00453537" w:rsidP="00453537"/>
    <w:p w14:paraId="10B4E5DB" w14:textId="77777777" w:rsidR="00453537" w:rsidRPr="00FE51A3" w:rsidRDefault="00453537" w:rsidP="00453537">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06E2AB66" w14:textId="77777777" w:rsidR="00453537" w:rsidRPr="00C63F02" w:rsidRDefault="00453537" w:rsidP="00453537">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39"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40D61B4E" w14:textId="77777777" w:rsidR="00453537" w:rsidRDefault="00453537" w:rsidP="00453537">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905AD3">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905AD3">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905AD3">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905AD3">
        <w:rPr>
          <w:rFonts w:asciiTheme="majorHAnsi" w:hAnsiTheme="majorHAnsi" w:cstheme="majorHAnsi"/>
          <w:highlight w:val="cyan"/>
          <w:u w:val="single"/>
        </w:rPr>
        <w:t xml:space="preserve">they </w:t>
      </w:r>
      <w:r w:rsidRPr="00905AD3">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905AD3">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905AD3">
        <w:rPr>
          <w:rFonts w:asciiTheme="majorHAnsi" w:hAnsiTheme="majorHAnsi" w:cstheme="majorHAnsi"/>
          <w:highlight w:val="cyan"/>
          <w:u w:val="single"/>
        </w:rPr>
        <w:t>Indian government</w:t>
      </w:r>
      <w:r w:rsidRPr="00FE51A3">
        <w:rPr>
          <w:rFonts w:asciiTheme="majorHAnsi" w:hAnsiTheme="majorHAnsi" w:cstheme="majorHAnsi"/>
          <w:u w:val="single"/>
        </w:rPr>
        <w:t xml:space="preserve"> enacted a “pretty comprehensive lockdown in Kashmir, and sealing it way from </w:t>
      </w:r>
      <w:r w:rsidRPr="00FE51A3">
        <w:rPr>
          <w:rFonts w:asciiTheme="majorHAnsi" w:hAnsiTheme="majorHAnsi" w:cstheme="majorHAnsi"/>
          <w:u w:val="single"/>
        </w:rPr>
        <w:lastRenderedPageBreak/>
        <w:t>international media attention…</w:t>
      </w:r>
      <w:r w:rsidRPr="00905AD3">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905AD3">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905AD3">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905AD3">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905AD3">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905AD3">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905AD3">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905AD3">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905AD3">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905AD3">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905AD3">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70E26277" w14:textId="77777777" w:rsidR="00453537" w:rsidRDefault="00453537" w:rsidP="00453537">
      <w:pPr>
        <w:rPr>
          <w:rFonts w:asciiTheme="majorHAnsi" w:hAnsiTheme="majorHAnsi" w:cstheme="majorHAnsi"/>
          <w:sz w:val="14"/>
        </w:rPr>
      </w:pPr>
    </w:p>
    <w:p w14:paraId="37E854FC" w14:textId="77777777" w:rsidR="00453537" w:rsidRPr="002B51AD" w:rsidRDefault="00453537" w:rsidP="00453537">
      <w:pPr>
        <w:pStyle w:val="Heading4"/>
      </w:pPr>
      <w:r>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671114CC" w14:textId="77777777" w:rsidR="00453537" w:rsidRPr="0076760A" w:rsidRDefault="00453537" w:rsidP="00453537">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40" w:history="1">
        <w:r w:rsidRPr="0076760A">
          <w:rPr>
            <w:rStyle w:val="Hyperlink"/>
            <w:sz w:val="18"/>
            <w:szCs w:val="18"/>
          </w:rPr>
          <w:t>https://getd.libs.uga.edu/pdfs/howell_patrick_d_201305_ma.pdf</w:t>
        </w:r>
      </w:hyperlink>
      <w:r w:rsidRPr="0076760A">
        <w:t>)</w:t>
      </w:r>
    </w:p>
    <w:p w14:paraId="1557BA5E" w14:textId="77777777" w:rsidR="00453537" w:rsidRPr="004657D7" w:rsidRDefault="00453537" w:rsidP="00453537">
      <w:pPr>
        <w:rPr>
          <w:sz w:val="14"/>
        </w:rPr>
      </w:pPr>
      <w:r w:rsidRPr="002B51AD">
        <w:rPr>
          <w:sz w:val="14"/>
        </w:rPr>
        <w:t xml:space="preserve">The findings are clear: </w:t>
      </w:r>
      <w:r w:rsidRPr="00905AD3">
        <w:rPr>
          <w:rStyle w:val="Emphasis"/>
          <w:highlight w:val="cyan"/>
        </w:rPr>
        <w:t>economic crises</w:t>
      </w:r>
      <w:r w:rsidRPr="002B51AD">
        <w:rPr>
          <w:rStyle w:val="StyleUnderline"/>
        </w:rPr>
        <w:t xml:space="preserve"> are an important </w:t>
      </w:r>
      <w:r w:rsidRPr="00905AD3">
        <w:rPr>
          <w:rStyle w:val="StyleUnderline"/>
          <w:highlight w:val="cyan"/>
        </w:rPr>
        <w:t>trigger</w:t>
      </w:r>
      <w:r w:rsidRPr="002B51AD">
        <w:rPr>
          <w:rStyle w:val="StyleUnderline"/>
        </w:rPr>
        <w:t xml:space="preserve"> for shifts in a state’s rate of </w:t>
      </w:r>
      <w:r w:rsidRPr="00905AD3">
        <w:rPr>
          <w:rStyle w:val="StyleUnderline"/>
          <w:highlight w:val="cyan"/>
        </w:rPr>
        <w:t>dispute initiation</w:t>
      </w:r>
      <w:r w:rsidRPr="002B51AD">
        <w:rPr>
          <w:sz w:val="14"/>
        </w:rPr>
        <w:t xml:space="preserve">. By </w:t>
      </w:r>
      <w:r w:rsidRPr="00905AD3">
        <w:rPr>
          <w:rStyle w:val="StyleUnderline"/>
          <w:highlight w:val="cyan"/>
        </w:rPr>
        <w:t>using</w:t>
      </w:r>
      <w:r w:rsidRPr="002B51AD">
        <w:rPr>
          <w:rStyle w:val="StyleUnderline"/>
        </w:rPr>
        <w:t xml:space="preserve"> a </w:t>
      </w:r>
      <w:r w:rsidRPr="002B51AD">
        <w:rPr>
          <w:rStyle w:val="Emphasis"/>
        </w:rPr>
        <w:t xml:space="preserve">large </w:t>
      </w:r>
      <w:r w:rsidRPr="00905AD3">
        <w:rPr>
          <w:rStyle w:val="Emphasis"/>
          <w:highlight w:val="cyan"/>
        </w:rPr>
        <w:t>sample</w:t>
      </w:r>
      <w:r w:rsidRPr="002B51AD">
        <w:rPr>
          <w:rStyle w:val="StyleUnderline"/>
        </w:rPr>
        <w:t xml:space="preserve"> of states</w:t>
      </w:r>
      <w:r w:rsidRPr="002B51AD">
        <w:rPr>
          <w:sz w:val="14"/>
        </w:rPr>
        <w:t xml:space="preserve"> </w:t>
      </w:r>
      <w:r w:rsidRPr="00905AD3">
        <w:rPr>
          <w:rStyle w:val="StyleUnderline"/>
          <w:highlight w:val="cyan"/>
        </w:rPr>
        <w:t>over</w:t>
      </w:r>
      <w:r w:rsidRPr="002B51AD">
        <w:rPr>
          <w:sz w:val="14"/>
        </w:rPr>
        <w:t xml:space="preserve"> a period of </w:t>
      </w:r>
      <w:r w:rsidRPr="00905AD3">
        <w:rPr>
          <w:rStyle w:val="Emphasis"/>
          <w:highlight w:val="cyan"/>
        </w:rPr>
        <w:t>185 years</w:t>
      </w:r>
      <w:r w:rsidRPr="00905AD3">
        <w:rPr>
          <w:sz w:val="14"/>
          <w:highlight w:val="cyan"/>
        </w:rPr>
        <w:t xml:space="preserve">, </w:t>
      </w:r>
      <w:r w:rsidRPr="00905AD3">
        <w:rPr>
          <w:rStyle w:val="StyleUnderline"/>
          <w:highlight w:val="cyan"/>
        </w:rPr>
        <w:t>this</w:t>
      </w:r>
      <w:r w:rsidRPr="002B51AD">
        <w:rPr>
          <w:rStyle w:val="StyleUnderline"/>
        </w:rPr>
        <w:t xml:space="preserve"> conclusion</w:t>
      </w:r>
      <w:r w:rsidRPr="002B51AD">
        <w:rPr>
          <w:sz w:val="14"/>
        </w:rPr>
        <w:t xml:space="preserve"> then </w:t>
      </w:r>
      <w:r w:rsidRPr="00905AD3">
        <w:rPr>
          <w:rStyle w:val="StyleUnderline"/>
          <w:highlight w:val="cyan"/>
        </w:rPr>
        <w:t>can</w:t>
      </w:r>
      <w:r w:rsidRPr="002B51AD">
        <w:rPr>
          <w:sz w:val="14"/>
        </w:rPr>
        <w:t xml:space="preserve"> also </w:t>
      </w:r>
      <w:r w:rsidRPr="00905AD3">
        <w:rPr>
          <w:rStyle w:val="StyleUnderline"/>
          <w:highlight w:val="cyan"/>
        </w:rPr>
        <w:t>be</w:t>
      </w:r>
      <w:r w:rsidRPr="002B51AD">
        <w:rPr>
          <w:sz w:val="14"/>
        </w:rPr>
        <w:t xml:space="preserve"> taken as </w:t>
      </w:r>
      <w:r w:rsidRPr="00905AD3">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905AD3">
        <w:rPr>
          <w:rStyle w:val="Emphasis"/>
          <w:highlight w:val="cyan"/>
        </w:rPr>
        <w:t>diversionary war</w:t>
      </w:r>
      <w:r w:rsidRPr="00905AD3">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905AD3">
        <w:rPr>
          <w:rStyle w:val="StyleUnderline"/>
          <w:highlight w:val="cyan"/>
        </w:rPr>
        <w:t>strategic</w:t>
      </w:r>
      <w:r w:rsidRPr="00905AD3">
        <w:rPr>
          <w:sz w:val="14"/>
          <w:highlight w:val="cyan"/>
          <w:u w:val="single"/>
        </w:rPr>
        <w:t xml:space="preserve"> </w:t>
      </w:r>
      <w:r w:rsidRPr="00905AD3">
        <w:rPr>
          <w:rStyle w:val="StyleUnderline"/>
          <w:highlight w:val="cyan"/>
        </w:rPr>
        <w:t>avoidance</w:t>
      </w:r>
      <w:r w:rsidRPr="002B51AD">
        <w:rPr>
          <w:sz w:val="14"/>
        </w:rPr>
        <w:t xml:space="preserve"> is occurring, it actually </w:t>
      </w:r>
      <w:r w:rsidRPr="00905AD3">
        <w:rPr>
          <w:rStyle w:val="StyleUnderline"/>
          <w:highlight w:val="cyan"/>
        </w:rPr>
        <w:t>increases</w:t>
      </w:r>
      <w:r w:rsidRPr="002B51AD">
        <w:rPr>
          <w:rStyle w:val="StyleUnderline"/>
        </w:rPr>
        <w:t xml:space="preserve"> the strength of</w:t>
      </w:r>
      <w:r w:rsidRPr="002B51AD">
        <w:rPr>
          <w:sz w:val="14"/>
        </w:rPr>
        <w:t xml:space="preserve"> aspects of the </w:t>
      </w:r>
      <w:r w:rsidRPr="00905AD3">
        <w:rPr>
          <w:rStyle w:val="Emphasis"/>
          <w:highlight w:val="cyan"/>
        </w:rPr>
        <w:t>diversionary war</w:t>
      </w:r>
      <w:r w:rsidRPr="002B51AD">
        <w:rPr>
          <w:rStyle w:val="StyleUnderline"/>
        </w:rPr>
        <w:t xml:space="preserve"> literature (in that</w:t>
      </w:r>
      <w:r w:rsidRPr="002B51AD">
        <w:rPr>
          <w:sz w:val="14"/>
        </w:rPr>
        <w:t xml:space="preserve"> other </w:t>
      </w:r>
      <w:r w:rsidRPr="00905AD3">
        <w:rPr>
          <w:rStyle w:val="StyleUnderline"/>
          <w:highlight w:val="cyan"/>
        </w:rPr>
        <w:t>states</w:t>
      </w:r>
      <w:r w:rsidRPr="002B51AD">
        <w:rPr>
          <w:rStyle w:val="StyleUnderline"/>
        </w:rPr>
        <w:t xml:space="preserve"> are</w:t>
      </w:r>
      <w:r w:rsidRPr="002B51AD">
        <w:rPr>
          <w:sz w:val="14"/>
        </w:rPr>
        <w:t xml:space="preserve"> actually </w:t>
      </w:r>
      <w:r w:rsidRPr="00905AD3">
        <w:rPr>
          <w:rStyle w:val="StyleUnderline"/>
          <w:highlight w:val="cyan"/>
        </w:rPr>
        <w:t>behav</w:t>
      </w:r>
      <w:r w:rsidRPr="002B51AD">
        <w:rPr>
          <w:sz w:val="14"/>
          <w:szCs w:val="14"/>
        </w:rPr>
        <w:t xml:space="preserve">ing </w:t>
      </w:r>
      <w:r w:rsidRPr="00905AD3">
        <w:rPr>
          <w:rStyle w:val="StyleUnderline"/>
          <w:highlight w:val="cyan"/>
        </w:rPr>
        <w:t xml:space="preserve">according to </w:t>
      </w:r>
      <w:r w:rsidRPr="00905AD3">
        <w:rPr>
          <w:rStyle w:val="Emphasis"/>
          <w:highlight w:val="cyan"/>
        </w:rPr>
        <w:t>expectations</w:t>
      </w:r>
      <w:r w:rsidRPr="00905AD3">
        <w:rPr>
          <w:rStyle w:val="StyleUnderline"/>
          <w:highlight w:val="cyan"/>
        </w:rPr>
        <w:t xml:space="preserve"> of </w:t>
      </w:r>
      <w:r w:rsidRPr="00905AD3">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w:t>
      </w:r>
      <w:r w:rsidRPr="002B51AD">
        <w:rPr>
          <w:sz w:val="14"/>
        </w:rPr>
        <w:lastRenderedPageBreak/>
        <w:t>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905AD3">
        <w:rPr>
          <w:rStyle w:val="StyleUnderline"/>
          <w:highlight w:val="cyan"/>
        </w:rPr>
        <w:t>the effect</w:t>
      </w:r>
      <w:r w:rsidRPr="002B51AD">
        <w:rPr>
          <w:sz w:val="14"/>
        </w:rPr>
        <w:t xml:space="preserve"> of economic crises </w:t>
      </w:r>
      <w:r w:rsidRPr="00905AD3">
        <w:rPr>
          <w:rStyle w:val="StyleUnderline"/>
          <w:highlight w:val="cyan"/>
        </w:rPr>
        <w:t>is</w:t>
      </w:r>
      <w:r w:rsidRPr="002B51AD">
        <w:rPr>
          <w:sz w:val="14"/>
        </w:rPr>
        <w:t xml:space="preserve"> positive and </w:t>
      </w:r>
      <w:r w:rsidRPr="00905AD3">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905AD3">
        <w:rPr>
          <w:rStyle w:val="StyleUnderline"/>
          <w:highlight w:val="cyan"/>
        </w:rPr>
        <w:t xml:space="preserve">a </w:t>
      </w:r>
      <w:r w:rsidRPr="00905AD3">
        <w:rPr>
          <w:rStyle w:val="Emphasis"/>
          <w:highlight w:val="cyan"/>
        </w:rPr>
        <w:t>robust</w:t>
      </w:r>
      <w:r w:rsidRPr="002B51AD">
        <w:rPr>
          <w:rStyle w:val="Emphasis"/>
        </w:rPr>
        <w:t xml:space="preserve">, positive </w:t>
      </w:r>
      <w:r w:rsidRPr="00905AD3">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905AD3">
        <w:rPr>
          <w:rStyle w:val="Emphasis"/>
          <w:highlight w:val="cyan"/>
        </w:rPr>
        <w:t>20 percent</w:t>
      </w:r>
      <w:r w:rsidRPr="002B51AD">
        <w:rPr>
          <w:rStyle w:val="StyleUnderline"/>
        </w:rPr>
        <w:t xml:space="preserve">age point </w:t>
      </w:r>
      <w:r w:rsidRPr="00905AD3">
        <w:rPr>
          <w:rStyle w:val="StyleUnderline"/>
          <w:highlight w:val="cyan"/>
        </w:rPr>
        <w:t xml:space="preserve">increase </w:t>
      </w:r>
      <w:r w:rsidRPr="00905AD3">
        <w:rPr>
          <w:rStyle w:val="Emphasis"/>
          <w:highlight w:val="cyan"/>
        </w:rPr>
        <w:t xml:space="preserve">in </w:t>
      </w:r>
      <w:r w:rsidRPr="002B51AD">
        <w:rPr>
          <w:rStyle w:val="Emphasis"/>
        </w:rPr>
        <w:t>dispute</w:t>
      </w:r>
      <w:r w:rsidRPr="00905AD3">
        <w:rPr>
          <w:rStyle w:val="Emphasis"/>
          <w:highlight w:val="cyan"/>
        </w:rPr>
        <w:t xml:space="preserve"> initiation</w:t>
      </w:r>
      <w:r w:rsidRPr="002B51AD">
        <w:rPr>
          <w:sz w:val="14"/>
        </w:rPr>
        <w:t xml:space="preserve"> across the range of the lagged economic crisis variable also </w:t>
      </w:r>
      <w:r w:rsidRPr="002B51AD">
        <w:rPr>
          <w:rStyle w:val="StyleUnderline"/>
        </w:rPr>
        <w:t>represents a substantial 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905AD3">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905AD3">
        <w:rPr>
          <w:rStyle w:val="Emphasis"/>
          <w:highlight w:val="cyan"/>
        </w:rPr>
        <w:t>trigger</w:t>
      </w:r>
      <w:r w:rsidRPr="002B51AD">
        <w:rPr>
          <w:sz w:val="14"/>
        </w:rPr>
        <w:t xml:space="preserve"> </w:t>
      </w:r>
      <w:r w:rsidRPr="002B51AD">
        <w:rPr>
          <w:rStyle w:val="StyleUnderline"/>
        </w:rPr>
        <w:t xml:space="preserve">that can mark a leader’s </w:t>
      </w:r>
      <w:r w:rsidRPr="00905AD3">
        <w:rPr>
          <w:rStyle w:val="StyleUnderline"/>
          <w:highlight w:val="cyan"/>
        </w:rPr>
        <w:t>shift into</w:t>
      </w:r>
      <w:r w:rsidRPr="002B51AD">
        <w:rPr>
          <w:rStyle w:val="StyleUnderline"/>
        </w:rPr>
        <w:t xml:space="preserve"> a </w:t>
      </w:r>
      <w:r w:rsidRPr="00905AD3">
        <w:rPr>
          <w:rStyle w:val="Emphasis"/>
          <w:highlight w:val="cyan"/>
        </w:rPr>
        <w:t>losses frame</w:t>
      </w:r>
      <w:r w:rsidRPr="00905AD3">
        <w:rPr>
          <w:rStyle w:val="StyleUnderline"/>
          <w:highlight w:val="cyan"/>
        </w:rPr>
        <w:t xml:space="preserve"> and</w:t>
      </w:r>
      <w:r w:rsidRPr="00905AD3">
        <w:rPr>
          <w:sz w:val="14"/>
          <w:highlight w:val="cyan"/>
          <w:u w:val="single"/>
        </w:rPr>
        <w:t xml:space="preserve"> </w:t>
      </w:r>
      <w:r w:rsidRPr="00905AD3">
        <w:rPr>
          <w:rStyle w:val="StyleUnderline"/>
          <w:highlight w:val="cyan"/>
        </w:rPr>
        <w:t xml:space="preserve">engage in </w:t>
      </w:r>
      <w:r w:rsidRPr="00905AD3">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61955CF9" w14:textId="77777777" w:rsidR="00453537" w:rsidRPr="00BF5632" w:rsidRDefault="00453537" w:rsidP="00453537">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3A1C9878" w14:textId="77777777" w:rsidR="00453537" w:rsidRPr="006A0576" w:rsidRDefault="00453537" w:rsidP="00453537">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76120F87" w14:textId="77777777" w:rsidR="00453537" w:rsidRPr="00153378" w:rsidRDefault="00453537" w:rsidP="00453537">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with relevant recalibration for weapon sizes and targets and related smoke 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905AD3">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905AD3">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905AD3">
        <w:rPr>
          <w:rStyle w:val="StyleUnderline"/>
          <w:highlight w:val="cyan"/>
        </w:rPr>
        <w:t>500 nuclear weapons</w:t>
      </w:r>
      <w:r w:rsidRPr="00BF5632">
        <w:rPr>
          <w:rStyle w:val="StyleUnderline"/>
        </w:rPr>
        <w:t xml:space="preserve">—many with yields </w:t>
      </w:r>
      <w:r w:rsidRPr="00BF5632">
        <w:rPr>
          <w:rStyle w:val="StyleUnderline"/>
        </w:rPr>
        <w:lastRenderedPageBreak/>
        <w:t>above 100 kt—</w:t>
      </w:r>
      <w:r w:rsidRPr="00905AD3">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905AD3">
        <w:rPr>
          <w:rStyle w:val="Emphasis"/>
          <w:highlight w:val="cyan"/>
        </w:rPr>
        <w:t>difficulty of preventing a conflict from going nuclear</w:t>
      </w:r>
      <w:r w:rsidRPr="00905AD3">
        <w:rPr>
          <w:rStyle w:val="StyleUnderline"/>
          <w:highlight w:val="cyan"/>
        </w:rPr>
        <w:t xml:space="preserve"> because of</w:t>
      </w:r>
      <w:r w:rsidRPr="00BF5632">
        <w:rPr>
          <w:rStyle w:val="StyleUnderline"/>
        </w:rPr>
        <w:t xml:space="preserve"> the destabilizing effects of </w:t>
      </w:r>
      <w:r w:rsidRPr="00905AD3">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905AD3">
        <w:rPr>
          <w:rStyle w:val="Emphasis"/>
          <w:highlight w:val="cyan"/>
        </w:rPr>
        <w:t xml:space="preserve">produce </w:t>
      </w:r>
      <w:r w:rsidRPr="000D6260">
        <w:rPr>
          <w:rStyle w:val="Emphasis"/>
        </w:rPr>
        <w:t xml:space="preserve">significant radioactive </w:t>
      </w:r>
      <w:r w:rsidRPr="00905AD3">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905AD3">
        <w:rPr>
          <w:rStyle w:val="Emphasis"/>
          <w:highlight w:val="cyan"/>
        </w:rPr>
        <w:t>Chinese involvement would</w:t>
      </w:r>
      <w:r w:rsidRPr="00BF5632">
        <w:rPr>
          <w:rStyle w:val="Emphasis"/>
        </w:rPr>
        <w:t xml:space="preserve"> greatly </w:t>
      </w:r>
      <w:r w:rsidRPr="00905AD3">
        <w:rPr>
          <w:rStyle w:val="Emphasis"/>
          <w:highlight w:val="cyan"/>
        </w:rPr>
        <w:t xml:space="preserve">amplify </w:t>
      </w:r>
      <w:r w:rsidRPr="000D6260">
        <w:rPr>
          <w:rStyle w:val="Emphasis"/>
        </w:rPr>
        <w:t xml:space="preserve">the </w:t>
      </w:r>
      <w:r w:rsidRPr="00905AD3">
        <w:rPr>
          <w:rStyle w:val="Emphasis"/>
          <w:highlight w:val="cyan"/>
        </w:rPr>
        <w:t>destruction</w:t>
      </w:r>
      <w:r w:rsidRPr="00BF5632">
        <w:rPr>
          <w:rStyle w:val="StyleUnderline"/>
        </w:rPr>
        <w:t xml:space="preserve"> discussed below. </w:t>
      </w:r>
      <w:r w:rsidRPr="00905AD3">
        <w:rPr>
          <w:rStyle w:val="StyleUnderline"/>
          <w:highlight w:val="cyan"/>
        </w:rPr>
        <w:t xml:space="preserve">As China expands </w:t>
      </w:r>
      <w:r w:rsidRPr="000D6260">
        <w:rPr>
          <w:rStyle w:val="StyleUnderline"/>
        </w:rPr>
        <w:t xml:space="preserve">its presence </w:t>
      </w:r>
      <w:r w:rsidRPr="00905AD3">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905AD3">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905AD3">
        <w:rPr>
          <w:rStyle w:val="Emphasis"/>
          <w:highlight w:val="cyan"/>
        </w:rPr>
        <w:t>increasing</w:t>
      </w:r>
      <w:r w:rsidRPr="00905AD3">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Indian Army. Many of these tactical weapons might be used in sparsely populated areas with little flammable material. </w:t>
      </w:r>
      <w:r w:rsidRPr="00153378">
        <w:rPr>
          <w:sz w:val="12"/>
        </w:rPr>
        <w:t xml:space="preserve">Accordingly, </w:t>
      </w:r>
      <w:r w:rsidRPr="00BF5632">
        <w:rPr>
          <w:rStyle w:val="StyleUnderline"/>
        </w:rPr>
        <w:t xml:space="preserve">we only consider the remaining 200 strategic weapons when computing fatalities or smoke created from fires. Of these 200 strategic weapons, we assume </w:t>
      </w:r>
      <w:r w:rsidRPr="00BF5632">
        <w:rPr>
          <w:rStyle w:val="StyleUnderline"/>
        </w:rPr>
        <w:lastRenderedPageBreak/>
        <w:t>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905AD3">
        <w:rPr>
          <w:rStyle w:val="Emphasis"/>
          <w:highlight w:val="cyan"/>
        </w:rPr>
        <w:t>a limited war in South Asia will escalate</w:t>
      </w:r>
      <w:r w:rsidRPr="00BF5632">
        <w:rPr>
          <w:rStyle w:val="Emphasis"/>
        </w:rPr>
        <w:t xml:space="preserve"> rapidly </w:t>
      </w:r>
      <w:r w:rsidRPr="00905AD3">
        <w:rPr>
          <w:rStyle w:val="Emphasis"/>
          <w:highlight w:val="cyan"/>
        </w:rPr>
        <w:t>into a full war with</w:t>
      </w:r>
      <w:r w:rsidRPr="00BF5632">
        <w:rPr>
          <w:rStyle w:val="Emphasis"/>
        </w:rPr>
        <w:t xml:space="preserve"> a high potential for </w:t>
      </w:r>
      <w:r w:rsidRPr="00905AD3">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905AD3">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(e.g., 6 days for the case in fig. S1). We did not evaluate the sensitivity of the results to the time of year the war begins. In (14), it 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2DEAA960" w14:textId="77777777" w:rsidR="00453537" w:rsidRDefault="00453537" w:rsidP="00453537">
      <w:pPr>
        <w:pStyle w:val="Heading4"/>
      </w:pPr>
      <w:r>
        <w:lastRenderedPageBreak/>
        <w:t xml:space="preserve">Nuclear war causes extinction – mass starvation and ice age. </w:t>
      </w:r>
    </w:p>
    <w:p w14:paraId="1E70A11E" w14:textId="77777777" w:rsidR="00453537" w:rsidRPr="00AB1E6E" w:rsidRDefault="00453537" w:rsidP="00453537">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41" w:history="1">
        <w:r w:rsidRPr="00AB1E6E">
          <w:rPr>
            <w:rStyle w:val="Hyperlink"/>
            <w:sz w:val="18"/>
            <w:szCs w:val="18"/>
          </w:rPr>
          <w:t>https://ratical.org/radiation/NuclearExtinction/StevenStarr022815.html</w:t>
        </w:r>
      </w:hyperlink>
      <w:r w:rsidRPr="00AB1E6E">
        <w:rPr>
          <w:sz w:val="18"/>
          <w:szCs w:val="18"/>
        </w:rPr>
        <w:t>) TG</w:t>
      </w:r>
    </w:p>
    <w:p w14:paraId="61E1BC2F" w14:textId="77777777" w:rsidR="00453537" w:rsidRPr="006E32E8" w:rsidRDefault="00453537" w:rsidP="00453537">
      <w:pPr>
        <w:rPr>
          <w:u w:val="single"/>
        </w:rPr>
      </w:pPr>
      <w:r w:rsidRPr="00905AD3">
        <w:rPr>
          <w:rStyle w:val="StyleUnderline"/>
          <w:highlight w:val="cyan"/>
        </w:rPr>
        <w:t xml:space="preserve">A war </w:t>
      </w:r>
      <w:r w:rsidRPr="00FF0CF7">
        <w:rPr>
          <w:rStyle w:val="StyleUnderline"/>
        </w:rPr>
        <w:t xml:space="preserve">fought </w:t>
      </w:r>
      <w:r w:rsidRPr="00905AD3">
        <w:rPr>
          <w:rStyle w:val="StyleUnderline"/>
          <w:highlight w:val="cyan"/>
        </w:rPr>
        <w:t>with</w:t>
      </w:r>
      <w:r w:rsidRPr="00FF0CF7">
        <w:rPr>
          <w:rStyle w:val="StyleUnderline"/>
        </w:rPr>
        <w:t xml:space="preserve"> 21st century</w:t>
      </w:r>
      <w:r w:rsidRPr="000D6260">
        <w:rPr>
          <w:sz w:val="12"/>
        </w:rPr>
        <w:t xml:space="preserve"> strategic </w:t>
      </w:r>
      <w:r w:rsidRPr="00905AD3">
        <w:rPr>
          <w:rStyle w:val="StyleUnderline"/>
          <w:highlight w:val="cyan"/>
        </w:rPr>
        <w:t>nuclear weapons</w:t>
      </w:r>
      <w:r w:rsidRPr="00FF0CF7">
        <w:rPr>
          <w:rStyle w:val="StyleUnderline"/>
        </w:rPr>
        <w:t xml:space="preserve"> would be more than just a great catastrophe in human history. If we allow it to happen, such a war </w:t>
      </w:r>
      <w:r w:rsidRPr="00905AD3">
        <w:rPr>
          <w:rStyle w:val="StyleUnderline"/>
          <w:highlight w:val="cyan"/>
        </w:rPr>
        <w:t>would be a mass extinction event</w:t>
      </w:r>
      <w:r w:rsidRPr="00FF0CF7">
        <w:rPr>
          <w:rStyle w:val="StyleUnderline"/>
        </w:rPr>
        <w:t xml:space="preserve"> that</w:t>
      </w:r>
      <w:r>
        <w:rPr>
          <w:rStyle w:val="StyleUnderline"/>
        </w:rPr>
        <w:t xml:space="preserve"> </w:t>
      </w:r>
      <w:hyperlink r:id="rId42"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905AD3">
        <w:rPr>
          <w:rStyle w:val="StyleUnderline"/>
          <w:highlight w:val="cyan"/>
        </w:rPr>
        <w:t>extinction</w:t>
      </w:r>
      <w:r w:rsidRPr="00FF0CF7">
        <w:rPr>
          <w:rStyle w:val="StyleUnderline"/>
        </w:rPr>
        <w:t xml:space="preserve">, by definition, </w:t>
      </w:r>
      <w:r w:rsidRPr="00905AD3">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905AD3">
        <w:rPr>
          <w:rStyle w:val="StyleUnderline"/>
          <w:highlight w:val="cyan"/>
        </w:rPr>
        <w:t>it would be too cold and dark to</w:t>
      </w:r>
      <w:r w:rsidRPr="00FF0CF7">
        <w:rPr>
          <w:rStyle w:val="StyleUnderline"/>
        </w:rPr>
        <w:t xml:space="preserve"> even </w:t>
      </w:r>
      <w:r w:rsidRPr="00905AD3">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905AD3">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905AD3">
        <w:rPr>
          <w:rStyle w:val="StyleUnderline"/>
          <w:highlight w:val="cyan"/>
        </w:rPr>
        <w:t xml:space="preserve">poison the biosphere. </w:t>
      </w:r>
      <w:r w:rsidRPr="002007A4">
        <w:rPr>
          <w:rStyle w:val="StyleUnderline"/>
        </w:rPr>
        <w:t xml:space="preserve">Millions of tons of </w:t>
      </w:r>
      <w:r w:rsidRPr="00905AD3">
        <w:rPr>
          <w:rStyle w:val="StyleUnderline"/>
          <w:highlight w:val="cyan"/>
        </w:rPr>
        <w:t>smoke would</w:t>
      </w:r>
      <w:r w:rsidRPr="00FF0CF7">
        <w:rPr>
          <w:rStyle w:val="StyleUnderline"/>
        </w:rPr>
        <w:t xml:space="preserve"> act to</w:t>
      </w:r>
      <w:r>
        <w:rPr>
          <w:rStyle w:val="StyleUnderline"/>
        </w:rPr>
        <w:t xml:space="preserve"> </w:t>
      </w:r>
      <w:hyperlink r:id="rId43" w:history="1">
        <w:r w:rsidRPr="00905AD3">
          <w:rPr>
            <w:rStyle w:val="StyleUnderline"/>
            <w:highlight w:val="cyan"/>
          </w:rPr>
          <w:t>destroy</w:t>
        </w:r>
        <w:r w:rsidRPr="00FF0CF7">
          <w:rPr>
            <w:rStyle w:val="StyleUnderline"/>
          </w:rPr>
          <w:t xml:space="preserve"> Earth’s protective </w:t>
        </w:r>
        <w:r w:rsidRPr="00905AD3">
          <w:rPr>
            <w:rStyle w:val="StyleUnderline"/>
            <w:highlight w:val="cyan"/>
          </w:rPr>
          <w:t>ozone</w:t>
        </w:r>
        <w:r w:rsidRPr="00FF0CF7">
          <w:rPr>
            <w:rStyle w:val="StyleUnderline"/>
          </w:rPr>
          <w:t xml:space="preserve"> layer</w:t>
        </w:r>
      </w:hyperlink>
      <w:r>
        <w:rPr>
          <w:rStyle w:val="StyleUnderline"/>
        </w:rPr>
        <w:t xml:space="preserve"> </w:t>
      </w:r>
      <w:r w:rsidRPr="00905AD3">
        <w:rPr>
          <w:rStyle w:val="StyleUnderline"/>
          <w:highlight w:val="cyan"/>
        </w:rPr>
        <w:t>and block</w:t>
      </w:r>
      <w:r w:rsidRPr="00FF0CF7">
        <w:rPr>
          <w:rStyle w:val="StyleUnderline"/>
        </w:rPr>
        <w:t xml:space="preserve"> most </w:t>
      </w:r>
      <w:r w:rsidRPr="00905AD3">
        <w:rPr>
          <w:rStyle w:val="StyleUnderline"/>
          <w:highlight w:val="cyan"/>
        </w:rPr>
        <w:t>sunlight</w:t>
      </w:r>
      <w:r w:rsidRPr="00FF0CF7">
        <w:rPr>
          <w:rStyle w:val="StyleUnderline"/>
        </w:rPr>
        <w:t xml:space="preserve"> from reaching Earth’s surface, </w:t>
      </w:r>
      <w:r w:rsidRPr="00905AD3">
        <w:rPr>
          <w:rStyle w:val="StyleUnderline"/>
          <w:highlight w:val="cyan"/>
        </w:rPr>
        <w:t>creating Ice Age</w:t>
      </w:r>
      <w:r w:rsidRPr="00FF0CF7">
        <w:rPr>
          <w:rStyle w:val="StyleUnderline"/>
        </w:rPr>
        <w:t xml:space="preserve"> weather conditions that would last </w:t>
      </w:r>
      <w:r w:rsidRPr="00905AD3">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905AD3">
        <w:rPr>
          <w:rStyle w:val="StyleUnderline"/>
          <w:highlight w:val="cyan"/>
        </w:rPr>
        <w:t>virtually any nuclear war</w:t>
      </w:r>
      <w:r w:rsidRPr="00FF0CF7">
        <w:rPr>
          <w:rStyle w:val="StyleUnderline"/>
        </w:rPr>
        <w:t xml:space="preserve">, fought with even a fraction of the operational and deployed nuclear arsenals, </w:t>
      </w:r>
      <w:r w:rsidRPr="00905AD3">
        <w:rPr>
          <w:rStyle w:val="StyleUnderline"/>
          <w:highlight w:val="cyan"/>
        </w:rPr>
        <w:t xml:space="preserve">will leave the Earth </w:t>
      </w:r>
      <w:r w:rsidRPr="002007A4">
        <w:rPr>
          <w:rStyle w:val="StyleUnderline"/>
        </w:rPr>
        <w:t xml:space="preserve">essentially </w:t>
      </w:r>
      <w:r w:rsidRPr="00905AD3">
        <w:rPr>
          <w:rStyle w:val="StyleUnderline"/>
          <w:highlight w:val="cyan"/>
        </w:rPr>
        <w:t>uninhabitable</w:t>
      </w:r>
      <w:r w:rsidRPr="00FF0CF7">
        <w:rPr>
          <w:rStyle w:val="StyleUnderline"/>
        </w:rPr>
        <w:t>.</w:t>
      </w:r>
    </w:p>
    <w:p w14:paraId="2BFD516F" w14:textId="77777777" w:rsidR="00453537" w:rsidRPr="00FE51A3" w:rsidRDefault="00453537" w:rsidP="00453537">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3029DA8E" w14:textId="77777777" w:rsidR="00453537" w:rsidRPr="00FE51A3" w:rsidRDefault="00453537" w:rsidP="00453537">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44" w:history="1">
        <w:r w:rsidRPr="006E32E8">
          <w:rPr>
            <w:rStyle w:val="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50B23B26" w14:textId="77777777" w:rsidR="00453537" w:rsidRDefault="00453537" w:rsidP="00453537">
      <w:pPr>
        <w:rPr>
          <w:rFonts w:asciiTheme="majorHAnsi" w:hAnsiTheme="majorHAnsi" w:cstheme="majorHAnsi"/>
          <w:u w:val="single"/>
        </w:rPr>
      </w:pPr>
      <w:r w:rsidRPr="00905AD3">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905AD3">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905AD3">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905AD3">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905AD3">
        <w:rPr>
          <w:rFonts w:asciiTheme="majorHAnsi" w:hAnsiTheme="majorHAnsi" w:cstheme="majorHAnsi"/>
          <w:highlight w:val="cyan"/>
          <w:u w:val="single"/>
        </w:rPr>
        <w:t>ensure "</w:t>
      </w:r>
      <w:r w:rsidRPr="00905AD3">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905AD3">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905AD3">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905AD3">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905AD3">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905AD3">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905AD3">
        <w:rPr>
          <w:rFonts w:asciiTheme="majorHAnsi" w:hAnsiTheme="majorHAnsi" w:cstheme="majorHAnsi"/>
          <w:b/>
          <w:bCs/>
          <w:highlight w:val="cyan"/>
          <w:u w:val="single"/>
        </w:rPr>
        <w:t xml:space="preserve">global </w:t>
      </w:r>
      <w:r w:rsidRPr="00905AD3">
        <w:rPr>
          <w:rFonts w:asciiTheme="majorHAnsi" w:hAnsiTheme="majorHAnsi" w:cstheme="majorHAnsi"/>
          <w:b/>
          <w:bCs/>
          <w:highlight w:val="cyan"/>
          <w:u w:val="single"/>
        </w:rPr>
        <w:lastRenderedPageBreak/>
        <w:t>scramble for vaccines</w:t>
      </w:r>
      <w:r w:rsidRPr="00FE51A3">
        <w:rPr>
          <w:rFonts w:asciiTheme="majorHAnsi" w:hAnsiTheme="majorHAnsi" w:cstheme="majorHAnsi"/>
          <w:b/>
          <w:bCs/>
          <w:u w:val="single"/>
        </w:rPr>
        <w:t xml:space="preserve">, or vaccine nationalism, </w:t>
      </w:r>
      <w:r w:rsidRPr="00905AD3">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905AD3">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905AD3">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905AD3">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905AD3">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905AD3">
        <w:rPr>
          <w:rFonts w:asciiTheme="majorHAnsi" w:hAnsiTheme="majorHAnsi" w:cstheme="majorHAnsi"/>
          <w:highlight w:val="cyan"/>
          <w:u w:val="single"/>
        </w:rPr>
        <w:t xml:space="preserve">acting as a </w:t>
      </w:r>
      <w:r w:rsidRPr="00905AD3">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905AD3">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6093F82B" w14:textId="77777777" w:rsidR="00453537" w:rsidRDefault="00453537" w:rsidP="00453537">
      <w:pPr>
        <w:pStyle w:val="Heading3"/>
      </w:pPr>
      <w:r>
        <w:lastRenderedPageBreak/>
        <w:t>1AC - Vaccine Inequality</w:t>
      </w:r>
    </w:p>
    <w:p w14:paraId="27A481E2" w14:textId="77777777" w:rsidR="00453537" w:rsidRDefault="00453537" w:rsidP="00453537">
      <w:pPr>
        <w:pStyle w:val="Heading4"/>
      </w:pPr>
      <w:r>
        <w:t xml:space="preserve">Vaccine inequality threatens the whole world. </w:t>
      </w:r>
    </w:p>
    <w:p w14:paraId="6D178308" w14:textId="77777777" w:rsidR="00453537" w:rsidRPr="00C61BC0" w:rsidRDefault="00453537" w:rsidP="00453537">
      <w:pPr>
        <w:rPr>
          <w:b/>
          <w:bCs/>
          <w:sz w:val="16"/>
          <w:szCs w:val="16"/>
        </w:rPr>
      </w:pPr>
      <w:r w:rsidRPr="00C61BC0">
        <w:rPr>
          <w:b/>
          <w:bCs/>
          <w:sz w:val="26"/>
        </w:rPr>
        <w:t>Fink 7-30</w:t>
      </w:r>
      <w:r w:rsidRPr="00C61BC0">
        <w:rPr>
          <w:sz w:val="16"/>
          <w:szCs w:val="16"/>
        </w:rPr>
        <w:t>-21</w:t>
      </w:r>
    </w:p>
    <w:p w14:paraId="3A0AB222" w14:textId="77777777" w:rsidR="00453537" w:rsidRPr="00C61BC0" w:rsidRDefault="00453537" w:rsidP="00453537">
      <w:pPr>
        <w:rPr>
          <w:sz w:val="16"/>
        </w:rPr>
      </w:pPr>
      <w:r w:rsidRPr="00C61BC0">
        <w:rPr>
          <w:sz w:val="16"/>
        </w:rPr>
        <w:t xml:space="preserve">(Jenni, </w:t>
      </w:r>
      <w:hyperlink r:id="rId45" w:history="1">
        <w:r w:rsidRPr="00C61BC0">
          <w:rPr>
            <w:sz w:val="16"/>
          </w:rPr>
          <w:t>https://www.newsweek.com/who-warns-world-blind-understanding-covid-spread-hurting-ability-end-pandemic-1614722</w:t>
        </w:r>
      </w:hyperlink>
      <w:r w:rsidRPr="00C61BC0">
        <w:rPr>
          <w:sz w:val="16"/>
        </w:rPr>
        <w:t>)</w:t>
      </w:r>
    </w:p>
    <w:p w14:paraId="47608F4E" w14:textId="77777777" w:rsidR="00453537" w:rsidRDefault="00453537" w:rsidP="00453537">
      <w:pPr>
        <w:rPr>
          <w:u w:val="single"/>
        </w:rPr>
      </w:pPr>
      <w:r w:rsidRPr="00C61BC0">
        <w:rPr>
          <w:u w:val="single"/>
        </w:rPr>
        <w:t xml:space="preserve">A lack of testing for COVID-19 in parts of the world is preventing countries from having a clear picture of how the virus is spreading and therefore hurting the world's chances at </w:t>
      </w:r>
      <w:r w:rsidRPr="00C61BC0">
        <w:rPr>
          <w:b/>
          <w:iCs/>
          <w:u w:val="single"/>
        </w:rPr>
        <w:t>fighting the virus and ending the pandemic</w:t>
      </w:r>
      <w:r w:rsidRPr="00C61BC0">
        <w:rPr>
          <w:sz w:val="16"/>
        </w:rPr>
        <w:t xml:space="preserve">, </w:t>
      </w:r>
      <w:r w:rsidRPr="00C61BC0">
        <w:rPr>
          <w:u w:val="single"/>
        </w:rPr>
        <w:t>according to the W</w:t>
      </w:r>
      <w:r w:rsidRPr="00C61BC0">
        <w:rPr>
          <w:sz w:val="16"/>
        </w:rPr>
        <w:t xml:space="preserve">orld </w:t>
      </w:r>
      <w:r w:rsidRPr="00C61BC0">
        <w:rPr>
          <w:u w:val="single"/>
        </w:rPr>
        <w:t>H</w:t>
      </w:r>
      <w:r w:rsidRPr="00C61BC0">
        <w:rPr>
          <w:sz w:val="16"/>
        </w:rPr>
        <w:t xml:space="preserve">ealth </w:t>
      </w:r>
      <w:r w:rsidRPr="00C61BC0">
        <w:rPr>
          <w:u w:val="single"/>
        </w:rPr>
        <w:t>O</w:t>
      </w:r>
      <w:r w:rsidRPr="00C61BC0">
        <w:rPr>
          <w:sz w:val="16"/>
        </w:rPr>
        <w:t xml:space="preserve">rganization. </w:t>
      </w:r>
      <w:r w:rsidRPr="00905AD3">
        <w:rPr>
          <w:b/>
          <w:iCs/>
          <w:highlight w:val="cyan"/>
          <w:u w:val="single"/>
        </w:rPr>
        <w:t>Health inequities</w:t>
      </w:r>
      <w:r w:rsidRPr="00C61BC0">
        <w:rPr>
          <w:sz w:val="16"/>
        </w:rPr>
        <w:t xml:space="preserve"> throughout the world </w:t>
      </w:r>
      <w:r w:rsidRPr="00905AD3">
        <w:rPr>
          <w:highlight w:val="cyan"/>
          <w:u w:val="single"/>
        </w:rPr>
        <w:t>have plagued</w:t>
      </w:r>
      <w:r w:rsidRPr="00C61BC0">
        <w:rPr>
          <w:u w:val="single"/>
        </w:rPr>
        <w:t xml:space="preserve"> the </w:t>
      </w:r>
      <w:r w:rsidRPr="00905AD3">
        <w:rPr>
          <w:highlight w:val="cyan"/>
          <w:u w:val="single"/>
        </w:rPr>
        <w:t>global response to COVID</w:t>
      </w:r>
      <w:r w:rsidRPr="00C61BC0">
        <w:rPr>
          <w:u w:val="single"/>
        </w:rPr>
        <w:t>-19 from the outset and WHO has pushed higher income countries to help lower income countries in the interest of ending the pandemic.</w:t>
      </w:r>
      <w:r w:rsidRPr="00C61BC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w:t>
      </w:r>
      <w:proofErr w:type="spellStart"/>
      <w:r w:rsidRPr="00C61BC0">
        <w:rPr>
          <w:sz w:val="16"/>
        </w:rPr>
        <w:t>headquaters</w:t>
      </w:r>
      <w:proofErr w:type="spellEnd"/>
      <w:r w:rsidRPr="00C61BC0">
        <w:rPr>
          <w:sz w:val="16"/>
        </w:rPr>
        <w:t xml:space="preserve"> on March 2, 2020, in Geneva. FABRICE COFFRINI//AFP/GETTY IMAGES NEWSWEEK NEWSLETTER SIGN-UP &gt; </w:t>
      </w:r>
      <w:r w:rsidRPr="00C61BC0">
        <w:rPr>
          <w:u w:val="single"/>
        </w:rPr>
        <w:t xml:space="preserve">One of Ghebreyesus' biggest frustrations with the pandemic response is the </w:t>
      </w:r>
      <w:r w:rsidRPr="00905AD3">
        <w:rPr>
          <w:highlight w:val="cyan"/>
          <w:u w:val="single"/>
        </w:rPr>
        <w:t xml:space="preserve">failure to </w:t>
      </w:r>
      <w:r w:rsidRPr="00905AD3">
        <w:rPr>
          <w:b/>
          <w:iCs/>
          <w:highlight w:val="cyan"/>
          <w:u w:val="single"/>
        </w:rPr>
        <w:t>evenly distribute the vaccine</w:t>
      </w:r>
      <w:r w:rsidRPr="00C61BC0">
        <w:rPr>
          <w:u w:val="single"/>
        </w:rPr>
        <w:t xml:space="preserve"> around the world.</w:t>
      </w:r>
      <w:r w:rsidRPr="00C61BC0">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61BC0">
        <w:rPr>
          <w:u w:val="single"/>
        </w:rPr>
        <w:t xml:space="preserve">other countries, especially those in Africa, haven't been able to vaccinate even 10 percent of their population. This </w:t>
      </w:r>
      <w:r w:rsidRPr="00905AD3">
        <w:rPr>
          <w:highlight w:val="cyan"/>
          <w:u w:val="single"/>
        </w:rPr>
        <w:t>puts the entire world at risk</w:t>
      </w:r>
      <w:r w:rsidRPr="00C61BC0">
        <w:rPr>
          <w:u w:val="single"/>
        </w:rPr>
        <w:t xml:space="preserve"> because </w:t>
      </w:r>
      <w:r w:rsidRPr="00905AD3">
        <w:rPr>
          <w:highlight w:val="cyan"/>
          <w:u w:val="single"/>
        </w:rPr>
        <w:t>when the virus is able to spread</w:t>
      </w:r>
      <w:r w:rsidRPr="00C61BC0">
        <w:rPr>
          <w:u w:val="single"/>
        </w:rPr>
        <w:t xml:space="preserve"> throughout communities </w:t>
      </w:r>
      <w:r w:rsidRPr="00905AD3">
        <w:rPr>
          <w:highlight w:val="cyan"/>
          <w:u w:val="single"/>
        </w:rPr>
        <w:t xml:space="preserve">it </w:t>
      </w:r>
      <w:r w:rsidRPr="00905AD3">
        <w:rPr>
          <w:b/>
          <w:iCs/>
          <w:highlight w:val="cyan"/>
          <w:u w:val="single"/>
        </w:rPr>
        <w:t>has the ability to mutate</w:t>
      </w:r>
      <w:r w:rsidRPr="00C61BC0">
        <w:rPr>
          <w:u w:val="single"/>
        </w:rPr>
        <w:t xml:space="preserve">, thereby </w:t>
      </w:r>
      <w:r w:rsidRPr="00905AD3">
        <w:rPr>
          <w:highlight w:val="cyan"/>
          <w:u w:val="single"/>
        </w:rPr>
        <w:t>increasing the possibility</w:t>
      </w:r>
      <w:r w:rsidRPr="00C61BC0">
        <w:rPr>
          <w:u w:val="single"/>
        </w:rPr>
        <w:t xml:space="preserve"> that </w:t>
      </w:r>
      <w:r w:rsidRPr="00905AD3">
        <w:rPr>
          <w:highlight w:val="cyan"/>
          <w:u w:val="single"/>
        </w:rPr>
        <w:t xml:space="preserve">a mutation could </w:t>
      </w:r>
      <w:r w:rsidRPr="00905AD3">
        <w:rPr>
          <w:b/>
          <w:iCs/>
          <w:highlight w:val="cyan"/>
          <w:u w:val="single"/>
        </w:rPr>
        <w:t>evade the vaccines</w:t>
      </w:r>
      <w:r w:rsidRPr="00C61BC0">
        <w:rPr>
          <w:u w:val="single"/>
        </w:rPr>
        <w:t xml:space="preserve">. It's a scenario public health officials have been warning about for months and Ghebreyesus said on Friday that "hard won </w:t>
      </w:r>
      <w:r w:rsidRPr="00905AD3">
        <w:rPr>
          <w:b/>
          <w:iCs/>
          <w:highlight w:val="cyan"/>
          <w:u w:val="single"/>
        </w:rPr>
        <w:t>gains are in jeopardy</w:t>
      </w:r>
      <w:r w:rsidRPr="00905AD3">
        <w:rPr>
          <w:highlight w:val="cyan"/>
          <w:u w:val="single"/>
        </w:rPr>
        <w:t>" or have already been lost</w:t>
      </w:r>
      <w:r w:rsidRPr="00C61BC0">
        <w:rPr>
          <w:u w:val="single"/>
        </w:rPr>
        <w:t xml:space="preserve"> because the virus has been able to spread</w:t>
      </w:r>
      <w:r w:rsidRPr="00C61BC0">
        <w:rPr>
          <w:sz w:val="16"/>
        </w:rPr>
        <w:t xml:space="preserve">. Nearly 30 countries have high or rising oxygen needs and the shortage of life-saving oxygen could lead to increased deaths. </w:t>
      </w:r>
      <w:r w:rsidRPr="00C61BC0">
        <w:rPr>
          <w:u w:val="single"/>
        </w:rPr>
        <w:t>More than 196 million cases of COVID-19 have been reported around the world</w:t>
      </w:r>
      <w:r w:rsidRPr="00C61BC0">
        <w:rPr>
          <w:sz w:val="16"/>
        </w:rPr>
        <w:t xml:space="preserve">, according to a Johns Hopkins University tracker, </w:t>
      </w:r>
      <w:r w:rsidRPr="00C61BC0">
        <w:rPr>
          <w:u w:val="single"/>
        </w:rPr>
        <w:t>and more than 4.2 million people have died</w:t>
      </w:r>
      <w:r w:rsidRPr="00C61BC0">
        <w:rPr>
          <w:sz w:val="16"/>
        </w:rPr>
        <w:t xml:space="preserve">. </w:t>
      </w:r>
      <w:r w:rsidRPr="00C61BC0">
        <w:rPr>
          <w:u w:val="single"/>
        </w:rPr>
        <w:t xml:space="preserve">Ghebreyesus suspected the number of cases would top 200 million within the next two weeks and warned that </w:t>
      </w:r>
      <w:r w:rsidRPr="00905AD3">
        <w:rPr>
          <w:highlight w:val="cyan"/>
          <w:u w:val="single"/>
        </w:rPr>
        <w:t>health systems</w:t>
      </w:r>
      <w:r w:rsidRPr="00C61BC0">
        <w:rPr>
          <w:u w:val="single"/>
        </w:rPr>
        <w:t xml:space="preserve"> in many countries </w:t>
      </w:r>
      <w:r w:rsidRPr="00905AD3">
        <w:rPr>
          <w:b/>
          <w:iCs/>
          <w:highlight w:val="cyan"/>
          <w:u w:val="single"/>
        </w:rPr>
        <w:t>are being overwhelmed</w:t>
      </w:r>
      <w:r w:rsidRPr="00C61BC0">
        <w:rPr>
          <w:b/>
          <w:iCs/>
          <w:u w:val="single"/>
        </w:rPr>
        <w:t>.</w:t>
      </w:r>
      <w:r w:rsidRPr="00C61BC0">
        <w:rPr>
          <w:sz w:val="16"/>
        </w:rPr>
        <w:t xml:space="preserve"> Preventing hospitals from exceeding capacity was a massive concern when the pandemic first broke out and a year later, </w:t>
      </w:r>
      <w:r w:rsidRPr="00C61BC0">
        <w:rPr>
          <w:u w:val="single"/>
        </w:rPr>
        <w:t xml:space="preserve">parts of the U.S. are having their health systems strained as </w:t>
      </w:r>
      <w:r w:rsidRPr="00905AD3">
        <w:rPr>
          <w:highlight w:val="cyan"/>
          <w:u w:val="single"/>
        </w:rPr>
        <w:t>the</w:t>
      </w:r>
      <w:r w:rsidRPr="00C61BC0">
        <w:rPr>
          <w:u w:val="single"/>
        </w:rPr>
        <w:t xml:space="preserve"> more transmissible </w:t>
      </w:r>
      <w:r w:rsidRPr="00905AD3">
        <w:rPr>
          <w:highlight w:val="cyan"/>
          <w:u w:val="single"/>
        </w:rPr>
        <w:t>Delta variant</w:t>
      </w:r>
      <w:r w:rsidRPr="00C61BC0">
        <w:rPr>
          <w:u w:val="single"/>
        </w:rPr>
        <w:t xml:space="preserve"> spreads.</w:t>
      </w:r>
      <w:r w:rsidRPr="00C61BC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61BC0">
        <w:rPr>
          <w:u w:val="single"/>
        </w:rPr>
        <w:t xml:space="preserve">That strain </w:t>
      </w:r>
      <w:r w:rsidRPr="00905AD3">
        <w:rPr>
          <w:highlight w:val="cyan"/>
          <w:u w:val="single"/>
        </w:rPr>
        <w:t>will only become more exacerbated if a mutation occurs</w:t>
      </w:r>
      <w:r w:rsidRPr="00C61BC0">
        <w:rPr>
          <w:u w:val="single"/>
        </w:rPr>
        <w:t xml:space="preserve"> that evades the vaccine, as inoculations have proven effective at helping to keep people out of the hospital</w:t>
      </w:r>
      <w:r w:rsidRPr="00C61BC0">
        <w:rPr>
          <w:sz w:val="16"/>
        </w:rPr>
        <w:t xml:space="preserve">. Ghebreyesus warned that more variants will emerge if global access to vaccines and testing doesn't improve. </w:t>
      </w:r>
      <w:r w:rsidRPr="00C61BC0">
        <w:rPr>
          <w:u w:val="single"/>
        </w:rPr>
        <w:t>"The pandemic will end when the world chooses to end it. It is in our hands. We have all the tools we need. We can prevent this disease. We can test for it and we can treat it," Ghebreyesus said.</w:t>
      </w:r>
    </w:p>
    <w:p w14:paraId="5E666BB7" w14:textId="77777777" w:rsidR="00453537" w:rsidRDefault="00453537" w:rsidP="00453537">
      <w:pPr>
        <w:rPr>
          <w:u w:val="single"/>
        </w:rPr>
      </w:pPr>
    </w:p>
    <w:p w14:paraId="1A3F3728" w14:textId="77777777" w:rsidR="00453537" w:rsidRPr="006241D3" w:rsidRDefault="00453537" w:rsidP="00453537">
      <w:pPr>
        <w:pStyle w:val="Heading4"/>
        <w:rPr>
          <w:rFonts w:asciiTheme="majorHAnsi" w:hAnsiTheme="majorHAnsi" w:cstheme="majorHAnsi"/>
        </w:rPr>
      </w:pPr>
      <w:r w:rsidRPr="006241D3">
        <w:rPr>
          <w:rFonts w:asciiTheme="majorHAnsi" w:hAnsiTheme="majorHAnsi" w:cstheme="majorHAnsi"/>
        </w:rPr>
        <w:lastRenderedPageBreak/>
        <w:t xml:space="preserve">Boosting </w:t>
      </w:r>
      <w:r w:rsidRPr="006241D3">
        <w:rPr>
          <w:rFonts w:asciiTheme="majorHAnsi" w:hAnsiTheme="majorHAnsi" w:cstheme="majorHAnsi"/>
          <w:u w:val="single"/>
        </w:rPr>
        <w:t>manufacturing capacity</w:t>
      </w:r>
      <w:r w:rsidRPr="006241D3">
        <w:rPr>
          <w:rFonts w:asciiTheme="majorHAnsi" w:hAnsiTheme="majorHAnsi" w:cstheme="majorHAnsi"/>
        </w:rPr>
        <w:t xml:space="preserve"> is critical to a </w:t>
      </w:r>
      <w:r w:rsidRPr="006241D3">
        <w:rPr>
          <w:rFonts w:asciiTheme="majorHAnsi" w:hAnsiTheme="majorHAnsi" w:cstheme="majorHAnsi"/>
          <w:u w:val="single"/>
        </w:rPr>
        <w:t>timely response</w:t>
      </w:r>
      <w:r w:rsidRPr="006241D3">
        <w:rPr>
          <w:rFonts w:asciiTheme="majorHAnsi" w:hAnsiTheme="majorHAnsi" w:cstheme="majorHAnsi"/>
        </w:rPr>
        <w:t xml:space="preserve"> to COVID AND ensures </w:t>
      </w:r>
      <w:r w:rsidRPr="006241D3">
        <w:rPr>
          <w:rFonts w:asciiTheme="majorHAnsi" w:hAnsiTheme="majorHAnsi" w:cstheme="majorHAnsi"/>
          <w:u w:val="single"/>
        </w:rPr>
        <w:t>preparedness</w:t>
      </w:r>
      <w:r w:rsidRPr="006241D3">
        <w:rPr>
          <w:rFonts w:asciiTheme="majorHAnsi" w:hAnsiTheme="majorHAnsi" w:cstheme="majorHAnsi"/>
        </w:rPr>
        <w:t xml:space="preserve"> for future pandemics.</w:t>
      </w:r>
    </w:p>
    <w:p w14:paraId="0633ADAF" w14:textId="77777777" w:rsidR="00453537" w:rsidRPr="006241D3" w:rsidRDefault="00453537" w:rsidP="00453537">
      <w:pPr>
        <w:rPr>
          <w:rFonts w:asciiTheme="majorHAnsi" w:hAnsiTheme="majorHAnsi" w:cstheme="majorHAnsi"/>
        </w:rPr>
      </w:pPr>
      <w:proofErr w:type="spellStart"/>
      <w:r w:rsidRPr="006241D3">
        <w:rPr>
          <w:rStyle w:val="Style13ptBold"/>
          <w:rFonts w:asciiTheme="majorHAnsi" w:hAnsiTheme="majorHAnsi" w:cstheme="majorHAnsi"/>
        </w:rPr>
        <w:t>Jecker</w:t>
      </w:r>
      <w:proofErr w:type="spellEnd"/>
      <w:r w:rsidRPr="006241D3">
        <w:rPr>
          <w:rStyle w:val="Style13ptBold"/>
          <w:rFonts w:asciiTheme="majorHAnsi" w:hAnsiTheme="majorHAnsi" w:cstheme="majorHAnsi"/>
        </w:rPr>
        <w:t xml:space="preserve"> &amp; </w:t>
      </w:r>
      <w:proofErr w:type="spellStart"/>
      <w:r w:rsidRPr="006241D3">
        <w:rPr>
          <w:rStyle w:val="Style13ptBold"/>
          <w:rFonts w:asciiTheme="majorHAnsi" w:hAnsiTheme="majorHAnsi" w:cstheme="majorHAnsi"/>
        </w:rPr>
        <w:t>Atuire</w:t>
      </w:r>
      <w:proofErr w:type="spellEnd"/>
      <w:r w:rsidRPr="006241D3">
        <w:rPr>
          <w:rStyle w:val="Style13ptBold"/>
          <w:rFonts w:asciiTheme="majorHAnsi" w:hAnsiTheme="majorHAnsi" w:cstheme="majorHAnsi"/>
        </w:rPr>
        <w:t xml:space="preserve"> 21</w:t>
      </w:r>
      <w:r w:rsidRPr="006241D3">
        <w:rPr>
          <w:rFonts w:asciiTheme="majorHAnsi" w:hAnsiTheme="majorHAnsi" w:cstheme="majorHAnsi"/>
        </w:rPr>
        <w:t xml:space="preserve">, Dr Nancy S </w:t>
      </w:r>
      <w:proofErr w:type="spellStart"/>
      <w:r w:rsidRPr="006241D3">
        <w:rPr>
          <w:rFonts w:asciiTheme="majorHAnsi" w:hAnsiTheme="majorHAnsi" w:cstheme="majorHAnsi"/>
        </w:rPr>
        <w:t>Jecker</w:t>
      </w:r>
      <w:proofErr w:type="spellEnd"/>
      <w:r w:rsidRPr="006241D3">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6241D3">
        <w:rPr>
          <w:rFonts w:asciiTheme="majorHAnsi" w:hAnsiTheme="majorHAnsi" w:cstheme="majorHAnsi"/>
        </w:rPr>
        <w:t>Atuire</w:t>
      </w:r>
      <w:proofErr w:type="spellEnd"/>
      <w:r w:rsidRPr="006241D3">
        <w:rPr>
          <w:rFonts w:asciiTheme="majorHAnsi" w:hAnsiTheme="majorHAnsi" w:cstheme="majorHAnsi"/>
        </w:rPr>
        <w:t xml:space="preserve">, Department of Philosophy and Classics, University of Ghana, Accra, Accra, Ghana. All Souls College, University of Oxford, Oxford, </w:t>
      </w:r>
      <w:proofErr w:type="spellStart"/>
      <w:r w:rsidRPr="006241D3">
        <w:rPr>
          <w:rFonts w:asciiTheme="majorHAnsi" w:hAnsiTheme="majorHAnsi" w:cstheme="majorHAnsi"/>
        </w:rPr>
        <w:t>Oxfordshire</w:t>
      </w:r>
      <w:proofErr w:type="spellEnd"/>
      <w:r w:rsidRPr="006241D3">
        <w:rPr>
          <w:rFonts w:asciiTheme="majorHAnsi" w:hAnsiTheme="majorHAnsi" w:cstheme="majorHAnsi"/>
        </w:rPr>
        <w:t xml:space="preserve">, UK. Journal of Medical Ethics 2021;47:595-598. “What’s yours is ours: waiving intellectual property protections for COVID-19 vaccines.” </w:t>
      </w:r>
      <w:hyperlink r:id="rId46" w:history="1">
        <w:r w:rsidRPr="006241D3">
          <w:rPr>
            <w:rStyle w:val="Hyperlink"/>
            <w:rFonts w:asciiTheme="majorHAnsi" w:hAnsiTheme="majorHAnsi" w:cstheme="majorHAnsi"/>
          </w:rPr>
          <w:t>https://jme.bmj.com/content/47/9/595</w:t>
        </w:r>
      </w:hyperlink>
      <w:r w:rsidRPr="006241D3">
        <w:rPr>
          <w:rFonts w:asciiTheme="majorHAnsi" w:hAnsiTheme="majorHAnsi" w:cstheme="majorHAnsi"/>
        </w:rPr>
        <w:t xml:space="preserve"> </w:t>
      </w:r>
      <w:proofErr w:type="spellStart"/>
      <w:r w:rsidRPr="006241D3">
        <w:rPr>
          <w:rFonts w:asciiTheme="majorHAnsi" w:hAnsiTheme="majorHAnsi" w:cstheme="majorHAnsi"/>
        </w:rPr>
        <w:t>brett</w:t>
      </w:r>
      <w:proofErr w:type="spellEnd"/>
    </w:p>
    <w:p w14:paraId="079AD63D" w14:textId="77777777" w:rsidR="00453537" w:rsidRPr="006241D3" w:rsidRDefault="00453537" w:rsidP="00453537">
      <w:pPr>
        <w:rPr>
          <w:rFonts w:asciiTheme="majorHAnsi" w:hAnsiTheme="majorHAnsi" w:cstheme="majorHAnsi"/>
          <w:sz w:val="16"/>
        </w:rPr>
      </w:pPr>
      <w:r w:rsidRPr="006241D3">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w:t>
      </w:r>
      <w:r w:rsidRPr="006B7421">
        <w:rPr>
          <w:rFonts w:asciiTheme="majorHAnsi" w:hAnsiTheme="majorHAnsi" w:cstheme="majorHAnsi"/>
          <w:sz w:val="16"/>
        </w:rPr>
        <w:t xml:space="preserve">end. During the COVID-19 pandemic, we submit that the </w:t>
      </w:r>
      <w:r w:rsidRPr="006B7421">
        <w:rPr>
          <w:rStyle w:val="Emphasis"/>
          <w:rFonts w:asciiTheme="majorHAnsi" w:hAnsiTheme="majorHAnsi" w:cstheme="majorHAnsi"/>
        </w:rPr>
        <w:t>vaccinating the world is an overriding goal</w:t>
      </w:r>
      <w:r w:rsidRPr="006B7421">
        <w:rPr>
          <w:rFonts w:asciiTheme="majorHAnsi" w:hAnsiTheme="majorHAnsi" w:cstheme="majorHAnsi"/>
          <w:sz w:val="16"/>
        </w:rPr>
        <w:t>.</w:t>
      </w:r>
      <w:r w:rsidRPr="006241D3">
        <w:rPr>
          <w:rFonts w:asciiTheme="majorHAnsi" w:hAnsiTheme="majorHAnsi" w:cstheme="majorHAnsi"/>
          <w:sz w:val="16"/>
        </w:rPr>
        <w:t xml:space="preserve"> </w:t>
      </w:r>
      <w:r w:rsidRPr="006241D3">
        <w:rPr>
          <w:rStyle w:val="StyleUnderline"/>
          <w:rFonts w:asciiTheme="majorHAnsi" w:hAnsiTheme="majorHAnsi" w:cstheme="majorHAnsi"/>
        </w:rPr>
        <w:t xml:space="preserve">With </w:t>
      </w:r>
      <w:r w:rsidRPr="006241D3">
        <w:rPr>
          <w:rStyle w:val="Emphasis"/>
          <w:rFonts w:asciiTheme="majorHAnsi" w:hAnsiTheme="majorHAnsi" w:cstheme="majorHAnsi"/>
        </w:rPr>
        <w:t>existing IP protections</w:t>
      </w:r>
      <w:r w:rsidRPr="006241D3">
        <w:rPr>
          <w:rStyle w:val="StyleUnderline"/>
          <w:rFonts w:asciiTheme="majorHAnsi" w:hAnsiTheme="majorHAnsi" w:cstheme="majorHAnsi"/>
        </w:rPr>
        <w:t xml:space="preserve"> intact, the world has fallen well short</w:t>
      </w:r>
      <w:r w:rsidRPr="006241D3">
        <w:rPr>
          <w:rFonts w:asciiTheme="majorHAnsi" w:hAnsiTheme="majorHAnsi" w:cstheme="majorHAnsi"/>
          <w:sz w:val="16"/>
        </w:rPr>
        <w:t xml:space="preserve"> of this goal. </w:t>
      </w:r>
      <w:r w:rsidRPr="006241D3">
        <w:rPr>
          <w:rStyle w:val="StyleUnderline"/>
          <w:rFonts w:asciiTheme="majorHAnsi" w:hAnsiTheme="majorHAnsi" w:cstheme="majorHAnsi"/>
        </w:rPr>
        <w:t>Current forecasts show</w:t>
      </w:r>
      <w:r w:rsidRPr="006241D3">
        <w:rPr>
          <w:rFonts w:asciiTheme="majorHAnsi" w:hAnsiTheme="majorHAnsi" w:cstheme="majorHAnsi"/>
          <w:sz w:val="16"/>
        </w:rPr>
        <w:t xml:space="preserve"> that at the current pace, </w:t>
      </w:r>
      <w:r w:rsidRPr="006241D3">
        <w:rPr>
          <w:rStyle w:val="StyleUnderline"/>
          <w:rFonts w:asciiTheme="majorHAnsi" w:hAnsiTheme="majorHAnsi" w:cstheme="majorHAnsi"/>
        </w:rPr>
        <w:t xml:space="preserve">there will not be enough vaccines to cover the world’s population until 2023 or </w:t>
      </w:r>
      <w:r w:rsidRPr="006241D3">
        <w:rPr>
          <w:rStyle w:val="Emphasis"/>
          <w:rFonts w:asciiTheme="majorHAnsi" w:hAnsiTheme="majorHAnsi" w:cstheme="majorHAnsi"/>
        </w:rPr>
        <w:t>2024</w:t>
      </w:r>
      <w:r w:rsidRPr="006241D3">
        <w:rPr>
          <w:rFonts w:asciiTheme="majorHAnsi" w:hAnsiTheme="majorHAnsi" w:cstheme="majorHAnsi"/>
          <w:sz w:val="16"/>
        </w:rPr>
        <w:t xml:space="preserve">.15 </w:t>
      </w:r>
      <w:r w:rsidRPr="00905AD3">
        <w:rPr>
          <w:rStyle w:val="StyleUnderline"/>
          <w:rFonts w:asciiTheme="majorHAnsi" w:hAnsiTheme="majorHAnsi" w:cstheme="majorHAnsi"/>
          <w:highlight w:val="cyan"/>
        </w:rPr>
        <w:t>IP protections</w:t>
      </w:r>
      <w:r w:rsidRPr="006241D3">
        <w:rPr>
          <w:rStyle w:val="StyleUnderline"/>
          <w:rFonts w:asciiTheme="majorHAnsi" w:hAnsiTheme="majorHAnsi" w:cstheme="majorHAnsi"/>
        </w:rPr>
        <w:t xml:space="preserve"> further </w:t>
      </w:r>
      <w:r w:rsidRPr="00905AD3">
        <w:rPr>
          <w:rStyle w:val="StyleUnderline"/>
          <w:rFonts w:asciiTheme="majorHAnsi" w:hAnsiTheme="majorHAnsi" w:cstheme="majorHAnsi"/>
          <w:highlight w:val="cyan"/>
        </w:rPr>
        <w:t>frustrate</w:t>
      </w:r>
      <w:r w:rsidRPr="006241D3">
        <w:rPr>
          <w:rStyle w:val="StyleUnderline"/>
          <w:rFonts w:asciiTheme="majorHAnsi" w:hAnsiTheme="majorHAnsi" w:cstheme="majorHAnsi"/>
        </w:rPr>
        <w:t xml:space="preserve"> the goal of universal </w:t>
      </w:r>
      <w:r w:rsidRPr="00905AD3">
        <w:rPr>
          <w:rStyle w:val="StyleUnderline"/>
          <w:rFonts w:asciiTheme="majorHAnsi" w:hAnsiTheme="majorHAnsi" w:cstheme="majorHAnsi"/>
          <w:highlight w:val="cyan"/>
        </w:rPr>
        <w:t>access</w:t>
      </w:r>
      <w:r w:rsidRPr="006241D3">
        <w:rPr>
          <w:rFonts w:asciiTheme="majorHAnsi" w:hAnsiTheme="majorHAnsi" w:cstheme="majorHAnsi"/>
          <w:sz w:val="16"/>
        </w:rPr>
        <w:t xml:space="preserve"> to vaccines </w:t>
      </w:r>
      <w:r w:rsidRPr="00905AD3">
        <w:rPr>
          <w:rStyle w:val="StyleUnderline"/>
          <w:rFonts w:asciiTheme="majorHAnsi" w:hAnsiTheme="majorHAnsi" w:cstheme="majorHAnsi"/>
          <w:highlight w:val="cyan"/>
        </w:rPr>
        <w:t>by limiting who can manufacturer</w:t>
      </w:r>
      <w:r w:rsidRPr="006241D3">
        <w:rPr>
          <w:rStyle w:val="StyleUnderline"/>
          <w:rFonts w:asciiTheme="majorHAnsi" w:hAnsiTheme="majorHAnsi" w:cstheme="majorHAnsi"/>
        </w:rPr>
        <w:t xml:space="preserve"> </w:t>
      </w:r>
      <w:r w:rsidRPr="006B7421">
        <w:rPr>
          <w:rStyle w:val="StyleUnderline"/>
          <w:rFonts w:asciiTheme="majorHAnsi" w:hAnsiTheme="majorHAnsi" w:cstheme="majorHAnsi"/>
        </w:rPr>
        <w:t>them</w:t>
      </w:r>
      <w:r w:rsidRPr="006B7421">
        <w:rPr>
          <w:rFonts w:asciiTheme="majorHAnsi" w:hAnsiTheme="majorHAnsi" w:cstheme="majorHAnsi"/>
          <w:sz w:val="16"/>
        </w:rPr>
        <w:t xml:space="preserve">. </w:t>
      </w:r>
      <w:r w:rsidRPr="006B7421">
        <w:rPr>
          <w:rStyle w:val="StyleUnderline"/>
          <w:rFonts w:asciiTheme="majorHAnsi" w:hAnsiTheme="majorHAnsi" w:cstheme="majorHAnsi"/>
        </w:rPr>
        <w:t>The</w:t>
      </w:r>
      <w:r w:rsidRPr="006241D3">
        <w:rPr>
          <w:rStyle w:val="StyleUnderline"/>
          <w:rFonts w:asciiTheme="majorHAnsi" w:hAnsiTheme="majorHAnsi" w:cstheme="majorHAnsi"/>
        </w:rPr>
        <w:t xml:space="preserve"> WHO reports that 80% of global sales for COVID-19 vaccines come from five large multinational corporations</w:t>
      </w:r>
      <w:r w:rsidRPr="006241D3">
        <w:rPr>
          <w:rFonts w:asciiTheme="majorHAnsi" w:hAnsiTheme="majorHAnsi" w:cstheme="majorHAnsi"/>
          <w:sz w:val="16"/>
        </w:rPr>
        <w:t xml:space="preserve">.16 </w:t>
      </w:r>
      <w:r w:rsidRPr="00905AD3">
        <w:rPr>
          <w:rStyle w:val="StyleUnderline"/>
          <w:rFonts w:asciiTheme="majorHAnsi" w:hAnsiTheme="majorHAnsi" w:cstheme="majorHAnsi"/>
          <w:highlight w:val="cyan"/>
        </w:rPr>
        <w:t xml:space="preserve">Increasing </w:t>
      </w:r>
      <w:r w:rsidRPr="006B7421">
        <w:rPr>
          <w:rStyle w:val="StyleUnderline"/>
          <w:rFonts w:asciiTheme="majorHAnsi" w:hAnsiTheme="majorHAnsi" w:cstheme="majorHAnsi"/>
        </w:rPr>
        <w:t xml:space="preserve">the number of </w:t>
      </w:r>
      <w:r w:rsidRPr="00905AD3">
        <w:rPr>
          <w:rStyle w:val="StyleUnderline"/>
          <w:rFonts w:asciiTheme="majorHAnsi" w:hAnsiTheme="majorHAnsi" w:cstheme="majorHAnsi"/>
          <w:highlight w:val="cyan"/>
        </w:rPr>
        <w:t>manufacturers</w:t>
      </w:r>
      <w:r w:rsidRPr="006241D3">
        <w:rPr>
          <w:rFonts w:asciiTheme="majorHAnsi" w:hAnsiTheme="majorHAnsi" w:cstheme="majorHAnsi"/>
          <w:sz w:val="16"/>
        </w:rPr>
        <w:t xml:space="preserve"> globally </w:t>
      </w:r>
      <w:r w:rsidRPr="006B7421">
        <w:rPr>
          <w:rStyle w:val="StyleUnderline"/>
          <w:rFonts w:asciiTheme="majorHAnsi" w:hAnsiTheme="majorHAnsi" w:cstheme="majorHAnsi"/>
        </w:rPr>
        <w:t>would</w:t>
      </w:r>
      <w:r w:rsidRPr="006B7421">
        <w:rPr>
          <w:rFonts w:asciiTheme="majorHAnsi" w:hAnsiTheme="majorHAnsi" w:cstheme="majorHAnsi"/>
          <w:sz w:val="16"/>
        </w:rPr>
        <w:t xml:space="preserve"> </w:t>
      </w:r>
      <w:r w:rsidRPr="006B7421">
        <w:rPr>
          <w:rStyle w:val="StyleUnderline"/>
          <w:rFonts w:asciiTheme="majorHAnsi" w:hAnsiTheme="majorHAnsi" w:cstheme="majorHAnsi"/>
        </w:rPr>
        <w:t>not only</w:t>
      </w:r>
      <w:r w:rsidRPr="006241D3">
        <w:rPr>
          <w:rFonts w:asciiTheme="majorHAnsi" w:hAnsiTheme="majorHAnsi" w:cstheme="majorHAnsi"/>
          <w:sz w:val="16"/>
        </w:rPr>
        <w:t xml:space="preserve"> </w:t>
      </w:r>
      <w:r w:rsidRPr="00905AD3">
        <w:rPr>
          <w:rStyle w:val="Emphasis"/>
          <w:rFonts w:asciiTheme="majorHAnsi" w:hAnsiTheme="majorHAnsi" w:cstheme="majorHAnsi"/>
          <w:highlight w:val="cyan"/>
        </w:rPr>
        <w:t>increase supply</w:t>
      </w:r>
      <w:r w:rsidRPr="006241D3">
        <w:rPr>
          <w:rFonts w:asciiTheme="majorHAnsi" w:hAnsiTheme="majorHAnsi" w:cstheme="majorHAnsi"/>
          <w:sz w:val="16"/>
        </w:rPr>
        <w:t xml:space="preserve">, </w:t>
      </w:r>
      <w:r w:rsidRPr="006B7421">
        <w:rPr>
          <w:rStyle w:val="StyleUnderline"/>
          <w:rFonts w:asciiTheme="majorHAnsi" w:hAnsiTheme="majorHAnsi" w:cstheme="majorHAnsi"/>
        </w:rPr>
        <w:t>but</w:t>
      </w:r>
      <w:r w:rsidRPr="006241D3">
        <w:rPr>
          <w:rFonts w:asciiTheme="majorHAnsi" w:hAnsiTheme="majorHAnsi" w:cstheme="majorHAnsi"/>
          <w:sz w:val="16"/>
        </w:rPr>
        <w:t xml:space="preserve"> </w:t>
      </w:r>
      <w:r w:rsidRPr="00905AD3">
        <w:rPr>
          <w:rStyle w:val="Emphasis"/>
          <w:rFonts w:asciiTheme="majorHAnsi" w:hAnsiTheme="majorHAnsi" w:cstheme="majorHAnsi"/>
          <w:highlight w:val="cyan"/>
        </w:rPr>
        <w:t>reduce prices</w:t>
      </w:r>
      <w:r w:rsidRPr="006241D3">
        <w:rPr>
          <w:rFonts w:asciiTheme="majorHAnsi" w:hAnsiTheme="majorHAnsi" w:cstheme="majorHAnsi"/>
          <w:sz w:val="16"/>
        </w:rPr>
        <w:t xml:space="preserve">, </w:t>
      </w:r>
      <w:r w:rsidRPr="006241D3">
        <w:rPr>
          <w:rStyle w:val="StyleUnderline"/>
          <w:rFonts w:asciiTheme="majorHAnsi" w:hAnsiTheme="majorHAnsi" w:cstheme="majorHAnsi"/>
        </w:rPr>
        <w:t>making vaccines more affordable</w:t>
      </w:r>
      <w:r w:rsidRPr="006241D3">
        <w:rPr>
          <w:rFonts w:asciiTheme="majorHAnsi" w:hAnsiTheme="majorHAnsi" w:cstheme="majorHAnsi"/>
          <w:sz w:val="16"/>
        </w:rPr>
        <w:t xml:space="preserve"> to LMICs. It would </w:t>
      </w:r>
      <w:proofErr w:type="spellStart"/>
      <w:r w:rsidRPr="006241D3">
        <w:rPr>
          <w:rFonts w:asciiTheme="majorHAnsi" w:hAnsiTheme="majorHAnsi" w:cstheme="majorHAnsi"/>
          <w:sz w:val="16"/>
        </w:rPr>
        <w:t>stabilise</w:t>
      </w:r>
      <w:proofErr w:type="spellEnd"/>
      <w:r w:rsidRPr="006241D3">
        <w:rPr>
          <w:rFonts w:asciiTheme="majorHAnsi" w:hAnsiTheme="majorHAnsi" w:cstheme="majorHAnsi"/>
          <w:sz w:val="16"/>
        </w:rPr>
        <w:t xml:space="preserve"> supply, </w:t>
      </w:r>
      <w:proofErr w:type="spellStart"/>
      <w:r w:rsidRPr="00905AD3">
        <w:rPr>
          <w:rStyle w:val="Emphasis"/>
          <w:rFonts w:asciiTheme="majorHAnsi" w:hAnsiTheme="majorHAnsi" w:cstheme="majorHAnsi"/>
          <w:highlight w:val="cyan"/>
        </w:rPr>
        <w:t>minimising</w:t>
      </w:r>
      <w:proofErr w:type="spellEnd"/>
      <w:r w:rsidRPr="00905AD3">
        <w:rPr>
          <w:rStyle w:val="Emphasis"/>
          <w:rFonts w:asciiTheme="majorHAnsi" w:hAnsiTheme="majorHAnsi" w:cstheme="majorHAnsi"/>
          <w:highlight w:val="cyan"/>
        </w:rPr>
        <w:t xml:space="preserve"> disruptions</w:t>
      </w:r>
      <w:r w:rsidRPr="006241D3">
        <w:rPr>
          <w:rStyle w:val="StyleUnderline"/>
          <w:rFonts w:asciiTheme="majorHAnsi" w:hAnsiTheme="majorHAnsi" w:cstheme="majorHAnsi"/>
        </w:rPr>
        <w:t xml:space="preserve"> of the kind </w:t>
      </w:r>
      <w:r w:rsidRPr="00905AD3">
        <w:rPr>
          <w:rStyle w:val="StyleUnderline"/>
          <w:rFonts w:asciiTheme="majorHAnsi" w:hAnsiTheme="majorHAnsi" w:cstheme="majorHAnsi"/>
          <w:highlight w:val="cyan"/>
        </w:rPr>
        <w:t>that occurred when India halted</w:t>
      </w:r>
      <w:r w:rsidRPr="006241D3">
        <w:rPr>
          <w:rStyle w:val="StyleUnderline"/>
          <w:rFonts w:asciiTheme="majorHAnsi" w:hAnsiTheme="majorHAnsi" w:cstheme="majorHAnsi"/>
        </w:rPr>
        <w:t xml:space="preserve"> vaccine </w:t>
      </w:r>
      <w:r w:rsidRPr="00905AD3">
        <w:rPr>
          <w:rStyle w:val="StyleUnderline"/>
          <w:rFonts w:asciiTheme="majorHAnsi" w:hAnsiTheme="majorHAnsi" w:cstheme="majorHAnsi"/>
          <w:highlight w:val="cyan"/>
        </w:rPr>
        <w:t>exports</w:t>
      </w:r>
      <w:r w:rsidRPr="006241D3">
        <w:rPr>
          <w:rStyle w:val="StyleUnderline"/>
          <w:rFonts w:asciiTheme="majorHAnsi" w:hAnsiTheme="majorHAnsi" w:cstheme="majorHAnsi"/>
        </w:rPr>
        <w:t xml:space="preserve"> amidst a surge of COVID-19 cases</w:t>
      </w:r>
      <w:r w:rsidRPr="006241D3">
        <w:rPr>
          <w:rFonts w:asciiTheme="majorHAnsi" w:hAnsiTheme="majorHAnsi" w:cstheme="majorHAnsi"/>
          <w:sz w:val="16"/>
        </w:rPr>
        <w:t>.</w:t>
      </w:r>
    </w:p>
    <w:p w14:paraId="5A199675" w14:textId="77777777" w:rsidR="00453537" w:rsidRPr="006241D3" w:rsidRDefault="00453537" w:rsidP="00453537">
      <w:pPr>
        <w:rPr>
          <w:rFonts w:asciiTheme="majorHAnsi" w:hAnsiTheme="majorHAnsi" w:cstheme="majorHAnsi"/>
          <w:sz w:val="16"/>
        </w:rPr>
      </w:pPr>
      <w:r w:rsidRPr="006241D3">
        <w:rPr>
          <w:rFonts w:asciiTheme="majorHAnsi" w:hAnsiTheme="majorHAnsi" w:cstheme="majorHAnsi"/>
          <w:sz w:val="16"/>
        </w:rPr>
        <w:t xml:space="preserve">It might be objected that waiving IP protections will not increase supply, because it takes years to establish manufacturing capacity. However, </w:t>
      </w:r>
      <w:r w:rsidRPr="00905AD3">
        <w:rPr>
          <w:rStyle w:val="StyleUnderline"/>
          <w:rFonts w:asciiTheme="majorHAnsi" w:hAnsiTheme="majorHAnsi" w:cstheme="majorHAnsi"/>
          <w:highlight w:val="cyan"/>
        </w:rPr>
        <w:t>since the pandemic began</w:t>
      </w:r>
      <w:r w:rsidRPr="006241D3">
        <w:rPr>
          <w:rStyle w:val="StyleUnderline"/>
          <w:rFonts w:asciiTheme="majorHAnsi" w:hAnsiTheme="majorHAnsi" w:cstheme="majorHAnsi"/>
        </w:rPr>
        <w:t xml:space="preserve">, </w:t>
      </w:r>
      <w:r w:rsidRPr="00905AD3">
        <w:rPr>
          <w:rStyle w:val="StyleUnderline"/>
          <w:rFonts w:asciiTheme="majorHAnsi" w:hAnsiTheme="majorHAnsi" w:cstheme="majorHAnsi"/>
          <w:highlight w:val="cyan"/>
        </w:rPr>
        <w:t>we have learnt it takes less time</w:t>
      </w:r>
      <w:r w:rsidRPr="006241D3">
        <w:rPr>
          <w:rFonts w:asciiTheme="majorHAnsi" w:hAnsiTheme="majorHAnsi" w:cstheme="majorHAnsi"/>
          <w:sz w:val="16"/>
        </w:rPr>
        <w:t xml:space="preserve">. </w:t>
      </w:r>
      <w:r w:rsidRPr="00905AD3">
        <w:rPr>
          <w:rStyle w:val="Emphasis"/>
          <w:rFonts w:asciiTheme="majorHAnsi" w:hAnsiTheme="majorHAnsi" w:cstheme="majorHAnsi"/>
          <w:highlight w:val="cyan"/>
        </w:rPr>
        <w:t>Repurposing facilities</w:t>
      </w:r>
      <w:r w:rsidRPr="00905AD3">
        <w:rPr>
          <w:rStyle w:val="StyleUnderline"/>
          <w:rFonts w:asciiTheme="majorHAnsi" w:hAnsiTheme="majorHAnsi" w:cstheme="majorHAnsi"/>
          <w:highlight w:val="cyan"/>
        </w:rPr>
        <w:t xml:space="preserve"> </w:t>
      </w:r>
      <w:r w:rsidRPr="006241D3">
        <w:rPr>
          <w:rStyle w:val="StyleUnderline"/>
          <w:rFonts w:asciiTheme="majorHAnsi" w:hAnsiTheme="majorHAnsi" w:cstheme="majorHAnsi"/>
        </w:rPr>
        <w:t xml:space="preserve">and </w:t>
      </w:r>
      <w:r w:rsidRPr="006241D3">
        <w:rPr>
          <w:rStyle w:val="Emphasis"/>
          <w:rFonts w:asciiTheme="majorHAnsi" w:hAnsiTheme="majorHAnsi" w:cstheme="majorHAnsi"/>
        </w:rPr>
        <w:t>vetting them</w:t>
      </w:r>
      <w:r w:rsidRPr="006241D3">
        <w:rPr>
          <w:rFonts w:asciiTheme="majorHAnsi" w:hAnsiTheme="majorHAnsi" w:cstheme="majorHAnsi"/>
          <w:sz w:val="16"/>
        </w:rPr>
        <w:t xml:space="preserve"> for safety and quality </w:t>
      </w:r>
      <w:r w:rsidRPr="00905AD3">
        <w:rPr>
          <w:rStyle w:val="StyleUnderline"/>
          <w:rFonts w:asciiTheme="majorHAnsi" w:hAnsiTheme="majorHAnsi" w:cstheme="majorHAnsi"/>
          <w:highlight w:val="cyan"/>
        </w:rPr>
        <w:t>can</w:t>
      </w:r>
      <w:r w:rsidRPr="006241D3">
        <w:rPr>
          <w:rStyle w:val="StyleUnderline"/>
          <w:rFonts w:asciiTheme="majorHAnsi" w:hAnsiTheme="majorHAnsi" w:cstheme="majorHAnsi"/>
        </w:rPr>
        <w:t xml:space="preserve"> often </w:t>
      </w:r>
      <w:r w:rsidRPr="00905AD3">
        <w:rPr>
          <w:rStyle w:val="StyleUnderline"/>
          <w:rFonts w:asciiTheme="majorHAnsi" w:hAnsiTheme="majorHAnsi" w:cstheme="majorHAnsi"/>
          <w:highlight w:val="cyan"/>
        </w:rPr>
        <w:t>happen in 6</w:t>
      </w:r>
      <w:r w:rsidRPr="006241D3">
        <w:rPr>
          <w:rStyle w:val="StyleUnderline"/>
          <w:rFonts w:asciiTheme="majorHAnsi" w:hAnsiTheme="majorHAnsi" w:cstheme="majorHAnsi"/>
        </w:rPr>
        <w:t xml:space="preserve"> or 7 </w:t>
      </w:r>
      <w:r w:rsidRPr="00905AD3">
        <w:rPr>
          <w:rStyle w:val="StyleUnderline"/>
          <w:rFonts w:asciiTheme="majorHAnsi" w:hAnsiTheme="majorHAnsi" w:cstheme="majorHAnsi"/>
          <w:highlight w:val="cyan"/>
        </w:rPr>
        <w:t>months</w:t>
      </w:r>
      <w:r w:rsidRPr="006241D3">
        <w:rPr>
          <w:rFonts w:asciiTheme="majorHAnsi" w:hAnsiTheme="majorHAnsi" w:cstheme="majorHAnsi"/>
          <w:sz w:val="16"/>
        </w:rPr>
        <w:t xml:space="preserve">, about half the time previously thought.17 </w:t>
      </w:r>
      <w:r w:rsidRPr="00905AD3">
        <w:rPr>
          <w:rStyle w:val="StyleUnderline"/>
          <w:rFonts w:asciiTheme="majorHAnsi" w:hAnsiTheme="majorHAnsi" w:cstheme="majorHAnsi"/>
          <w:highlight w:val="cyan"/>
        </w:rPr>
        <w:t>Since COVID</w:t>
      </w:r>
      <w:r w:rsidRPr="006241D3">
        <w:rPr>
          <w:rFonts w:asciiTheme="majorHAnsi" w:hAnsiTheme="majorHAnsi" w:cstheme="majorHAnsi"/>
          <w:sz w:val="16"/>
        </w:rPr>
        <w:t xml:space="preserve">-19 </w:t>
      </w:r>
      <w:r w:rsidRPr="00905AD3">
        <w:rPr>
          <w:rStyle w:val="StyleUnderline"/>
          <w:rFonts w:asciiTheme="majorHAnsi" w:hAnsiTheme="majorHAnsi" w:cstheme="majorHAnsi"/>
          <w:highlight w:val="cyan"/>
        </w:rPr>
        <w:t>will not be the last pandemic humanity faces</w:t>
      </w:r>
      <w:r w:rsidRPr="006241D3">
        <w:rPr>
          <w:rStyle w:val="StyleUnderline"/>
          <w:rFonts w:asciiTheme="majorHAnsi" w:hAnsiTheme="majorHAnsi" w:cstheme="majorHAnsi"/>
        </w:rPr>
        <w:t xml:space="preserve">, </w:t>
      </w:r>
      <w:r w:rsidRPr="00905AD3">
        <w:rPr>
          <w:rStyle w:val="StyleUnderline"/>
          <w:rFonts w:asciiTheme="majorHAnsi" w:hAnsiTheme="majorHAnsi" w:cstheme="majorHAnsi"/>
          <w:highlight w:val="cyan"/>
        </w:rPr>
        <w:t>expanding manufacturing capacity is also necessary</w:t>
      </w:r>
      <w:r w:rsidRPr="006241D3">
        <w:rPr>
          <w:rStyle w:val="StyleUnderline"/>
          <w:rFonts w:asciiTheme="majorHAnsi" w:hAnsiTheme="majorHAnsi" w:cstheme="majorHAnsi"/>
        </w:rPr>
        <w:t xml:space="preserve"> preparation </w:t>
      </w:r>
      <w:r w:rsidRPr="00905AD3">
        <w:rPr>
          <w:rStyle w:val="StyleUnderline"/>
          <w:rFonts w:asciiTheme="majorHAnsi" w:hAnsiTheme="majorHAnsi" w:cstheme="majorHAnsi"/>
          <w:highlight w:val="cyan"/>
        </w:rPr>
        <w:t xml:space="preserve">for </w:t>
      </w:r>
      <w:r w:rsidRPr="00905AD3">
        <w:rPr>
          <w:rStyle w:val="Emphasis"/>
          <w:rFonts w:asciiTheme="majorHAnsi" w:hAnsiTheme="majorHAnsi" w:cstheme="majorHAnsi"/>
          <w:highlight w:val="cyan"/>
        </w:rPr>
        <w:t>future pandemics</w:t>
      </w:r>
      <w:r w:rsidRPr="006241D3">
        <w:rPr>
          <w:rFonts w:asciiTheme="majorHAnsi" w:hAnsiTheme="majorHAnsi" w:cstheme="majorHAnsi"/>
          <w:sz w:val="16"/>
        </w:rPr>
        <w:t xml:space="preserve">. </w:t>
      </w:r>
      <w:proofErr w:type="spellStart"/>
      <w:r w:rsidRPr="006241D3">
        <w:rPr>
          <w:rFonts w:asciiTheme="majorHAnsi" w:hAnsiTheme="majorHAnsi" w:cstheme="majorHAnsi"/>
          <w:sz w:val="16"/>
        </w:rPr>
        <w:t>Nkengasong</w:t>
      </w:r>
      <w:proofErr w:type="spellEnd"/>
      <w:r w:rsidRPr="006241D3">
        <w:rPr>
          <w:rFonts w:asciiTheme="majorHAnsi" w:hAnsiTheme="majorHAnsi" w:cstheme="majorHAnsi"/>
          <w:sz w:val="16"/>
        </w:rPr>
        <w:t xml:space="preserve">, Director of the African </w:t>
      </w:r>
      <w:proofErr w:type="spellStart"/>
      <w:r w:rsidRPr="006241D3">
        <w:rPr>
          <w:rFonts w:asciiTheme="majorHAnsi" w:hAnsiTheme="majorHAnsi" w:cstheme="majorHAnsi"/>
          <w:sz w:val="16"/>
        </w:rPr>
        <w:t>Centres</w:t>
      </w:r>
      <w:proofErr w:type="spellEnd"/>
      <w:r w:rsidRPr="006241D3">
        <w:rPr>
          <w:rFonts w:asciiTheme="majorHAnsi" w:hAnsiTheme="majorHAnsi" w:cstheme="majorHAnsi"/>
          <w:sz w:val="16"/>
        </w:rPr>
        <w:t xml:space="preserve"> for Disease Control and Prevention, put the point bluntly, ‘</w:t>
      </w:r>
      <w:r w:rsidRPr="006241D3">
        <w:rPr>
          <w:rStyle w:val="StyleUnderline"/>
          <w:rFonts w:asciiTheme="majorHAnsi" w:hAnsiTheme="majorHAnsi" w:cstheme="majorHAnsi"/>
        </w:rPr>
        <w:t xml:space="preserve">Can a continent of </w:t>
      </w:r>
      <w:r w:rsidRPr="006241D3">
        <w:rPr>
          <w:rStyle w:val="Emphasis"/>
          <w:rFonts w:asciiTheme="majorHAnsi" w:hAnsiTheme="majorHAnsi" w:cstheme="majorHAnsi"/>
        </w:rPr>
        <w:t>1.2 billion people</w:t>
      </w:r>
      <w:r w:rsidRPr="006241D3">
        <w:rPr>
          <w:rFonts w:asciiTheme="majorHAnsi" w:hAnsiTheme="majorHAnsi" w:cstheme="majorHAnsi"/>
          <w:sz w:val="16"/>
        </w:rPr>
        <w:t>—projected to be 2.4 billion in 30 years, where one in four people in the world will be African—</w:t>
      </w:r>
      <w:r w:rsidRPr="006241D3">
        <w:rPr>
          <w:rStyle w:val="StyleUnderline"/>
          <w:rFonts w:asciiTheme="majorHAnsi" w:hAnsiTheme="majorHAnsi" w:cstheme="majorHAnsi"/>
        </w:rPr>
        <w:t xml:space="preserve">continue to import </w:t>
      </w:r>
      <w:r w:rsidRPr="006241D3">
        <w:rPr>
          <w:rStyle w:val="Emphasis"/>
          <w:rFonts w:asciiTheme="majorHAnsi" w:hAnsiTheme="majorHAnsi" w:cstheme="majorHAnsi"/>
        </w:rPr>
        <w:t>99% of its vaccine?</w:t>
      </w:r>
      <w:r w:rsidRPr="006241D3">
        <w:rPr>
          <w:rFonts w:asciiTheme="majorHAnsi" w:hAnsiTheme="majorHAnsi" w:cstheme="majorHAnsi"/>
          <w:sz w:val="16"/>
        </w:rPr>
        <w:t>’18</w:t>
      </w:r>
    </w:p>
    <w:p w14:paraId="22ADFE77" w14:textId="77777777" w:rsidR="00453537" w:rsidRDefault="00453537" w:rsidP="00453537">
      <w:pPr>
        <w:rPr>
          <w:u w:val="single"/>
        </w:rPr>
      </w:pPr>
    </w:p>
    <w:p w14:paraId="0807EDA8" w14:textId="77777777" w:rsidR="00453537" w:rsidRDefault="00453537" w:rsidP="00453537">
      <w:pPr>
        <w:pStyle w:val="Heading4"/>
        <w:rPr>
          <w:rFonts w:cs="Calibri"/>
        </w:rPr>
      </w:pPr>
      <w:r>
        <w:rPr>
          <w:rFonts w:cs="Calibri"/>
        </w:rPr>
        <w:t xml:space="preserve">Mutations and future pandemics </w:t>
      </w:r>
      <w:r w:rsidRPr="00976E44">
        <w:rPr>
          <w:rFonts w:cs="Calibri"/>
        </w:rPr>
        <w:t xml:space="preserve">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3334F204" w14:textId="77777777" w:rsidR="00453537" w:rsidRDefault="00453537" w:rsidP="00453537">
      <w:pPr>
        <w:pStyle w:val="ListParagraph"/>
        <w:numPr>
          <w:ilvl w:val="0"/>
          <w:numId w:val="13"/>
        </w:numPr>
      </w:pPr>
      <w:proofErr w:type="spellStart"/>
      <w:r>
        <w:t>Miscalc</w:t>
      </w:r>
      <w:proofErr w:type="spellEnd"/>
      <w:r>
        <w:t xml:space="preserve"> Incapacitated commanders</w:t>
      </w:r>
    </w:p>
    <w:p w14:paraId="11354ED6" w14:textId="77777777" w:rsidR="00453537" w:rsidRDefault="00453537" w:rsidP="00453537">
      <w:pPr>
        <w:pStyle w:val="ListParagraph"/>
        <w:numPr>
          <w:ilvl w:val="0"/>
          <w:numId w:val="13"/>
        </w:numPr>
      </w:pPr>
      <w:r>
        <w:t>Social political order collapse</w:t>
      </w:r>
    </w:p>
    <w:p w14:paraId="451E10E1" w14:textId="77777777" w:rsidR="00453537" w:rsidRPr="008636D7" w:rsidRDefault="00453537" w:rsidP="00453537">
      <w:pPr>
        <w:pStyle w:val="ListParagraph"/>
        <w:numPr>
          <w:ilvl w:val="0"/>
          <w:numId w:val="13"/>
        </w:numPr>
      </w:pPr>
      <w:r>
        <w:t>First strike to take advantage of weaker nations</w:t>
      </w:r>
    </w:p>
    <w:p w14:paraId="2D7A56DD" w14:textId="77777777" w:rsidR="00453537" w:rsidRPr="00976E44" w:rsidRDefault="00453537" w:rsidP="00453537">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47" w:history="1">
        <w:r w:rsidRPr="00976E44">
          <w:rPr>
            <w:rStyle w:val="Hyperlink"/>
          </w:rPr>
          <w:t>https://www.tandfonline.com/doi/full/10.1080/25751654.2021.1890867</w:t>
        </w:r>
      </w:hyperlink>
      <w:r w:rsidRPr="00976E44">
        <w:t>] Justin</w:t>
      </w:r>
    </w:p>
    <w:p w14:paraId="49632EEE" w14:textId="77777777" w:rsidR="00453537" w:rsidRPr="00976E44" w:rsidRDefault="00453537" w:rsidP="00453537">
      <w:pPr>
        <w:rPr>
          <w:u w:val="single"/>
        </w:rPr>
      </w:pPr>
      <w:r w:rsidRPr="00E14D72">
        <w:rPr>
          <w:sz w:val="10"/>
        </w:rPr>
        <w:t xml:space="preserve">The Challenge: </w:t>
      </w:r>
      <w:r w:rsidRPr="00976E44">
        <w:rPr>
          <w:rStyle w:val="Emphasis"/>
        </w:rPr>
        <w:t xml:space="preserve">Multiple </w:t>
      </w:r>
      <w:r w:rsidRPr="00905AD3">
        <w:rPr>
          <w:rStyle w:val="Emphasis"/>
          <w:highlight w:val="cyan"/>
        </w:rPr>
        <w:t>Existential Threats</w:t>
      </w:r>
      <w:r>
        <w:rPr>
          <w:rStyle w:val="Emphasis"/>
        </w:rPr>
        <w:t xml:space="preserve"> </w:t>
      </w:r>
      <w:r w:rsidRPr="00E14D72">
        <w:rPr>
          <w:sz w:val="10"/>
        </w:rPr>
        <w:t xml:space="preserve">The relationship between pandemics and war is as long as human history. Past </w:t>
      </w:r>
      <w:r w:rsidRPr="00905AD3">
        <w:rPr>
          <w:highlight w:val="cya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05AD3">
        <w:rPr>
          <w:rStyle w:val="Emphasis"/>
          <w:highlight w:val="cyan"/>
        </w:rPr>
        <w:t>weaken</w:t>
      </w:r>
      <w:r w:rsidRPr="00976E44">
        <w:rPr>
          <w:rStyle w:val="Emphasis"/>
        </w:rPr>
        <w:t xml:space="preserve">ing </w:t>
      </w:r>
      <w:r w:rsidRPr="00905AD3">
        <w:rPr>
          <w:rStyle w:val="Emphasis"/>
          <w:highlight w:val="cyan"/>
        </w:rPr>
        <w:t>societies</w:t>
      </w:r>
      <w:r w:rsidRPr="00976E44">
        <w:rPr>
          <w:u w:val="single"/>
        </w:rPr>
        <w:t xml:space="preserve">, undermining </w:t>
      </w:r>
      <w:r w:rsidRPr="00976E44">
        <w:rPr>
          <w:rStyle w:val="Emphasis"/>
        </w:rPr>
        <w:t>resilience</w:t>
      </w:r>
      <w:r w:rsidRPr="00976E44">
        <w:rPr>
          <w:u w:val="single"/>
        </w:rPr>
        <w:t xml:space="preserve">, and </w:t>
      </w:r>
      <w:r w:rsidRPr="00905AD3">
        <w:rPr>
          <w:rStyle w:val="Emphasis"/>
          <w:highlight w:val="cyan"/>
        </w:rPr>
        <w:t>exacerbating</w:t>
      </w:r>
      <w:r w:rsidRPr="00976E44">
        <w:rPr>
          <w:rStyle w:val="Emphasis"/>
        </w:rPr>
        <w:t xml:space="preserve"> civil and inter-state </w:t>
      </w:r>
      <w:r w:rsidRPr="00905AD3">
        <w:rPr>
          <w:rStyle w:val="Emphasis"/>
          <w:highlight w:val="cyan"/>
        </w:rPr>
        <w:t>conflict</w:t>
      </w:r>
      <w:r w:rsidRPr="00976E44">
        <w:rPr>
          <w:u w:val="single"/>
        </w:rPr>
        <w:t>.</w:t>
      </w:r>
      <w:r w:rsidRPr="00E14D72">
        <w:rPr>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w:t>
      </w:r>
      <w:r w:rsidRPr="00E14D72">
        <w:rPr>
          <w:sz w:val="10"/>
        </w:rPr>
        <w:lastRenderedPageBreak/>
        <w:t xml:space="preserve">that scientific advances and rapid innovation can help us manage pandemics, it is likely that deadly infectious viruses will be a challenge for years to come. </w:t>
      </w:r>
      <w:r w:rsidRPr="00976E44">
        <w:rPr>
          <w:u w:val="single"/>
        </w:rPr>
        <w:t xml:space="preserve">The COVID-19 is the most </w:t>
      </w:r>
      <w:r w:rsidRPr="00976E44">
        <w:rPr>
          <w:rStyle w:val="Emphasis"/>
        </w:rPr>
        <w:t>demonic pandemic threat in modern history</w:t>
      </w:r>
      <w:r w:rsidRPr="00E14D72">
        <w:rPr>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r>
        <w:rPr>
          <w:rStyle w:val="Emphasis"/>
        </w:rPr>
        <w:t xml:space="preserve"> </w:t>
      </w:r>
      <w:r w:rsidRPr="00E14D72">
        <w:rPr>
          <w:sz w:val="10"/>
        </w:rPr>
        <w:t xml:space="preserve">Today, the nine </w:t>
      </w:r>
      <w:r w:rsidRPr="00905AD3">
        <w:rPr>
          <w:rStyle w:val="Emphasis"/>
          <w:highlight w:val="cyan"/>
        </w:rPr>
        <w:t>nuclear weapons</w:t>
      </w:r>
      <w:r w:rsidRPr="00976E44">
        <w:rPr>
          <w:rStyle w:val="Emphasis"/>
        </w:rPr>
        <w:t xml:space="preserve"> arsenals</w:t>
      </w:r>
      <w:r w:rsidRPr="00976E44">
        <w:rPr>
          <w:u w:val="single"/>
        </w:rPr>
        <w:t xml:space="preserve"> not only can </w:t>
      </w:r>
      <w:r w:rsidRPr="00905AD3">
        <w:rPr>
          <w:rStyle w:val="Heading3Char"/>
          <w:rFonts w:cs="Calibri"/>
          <w:sz w:val="22"/>
          <w:highlight w:val="cyan"/>
        </w:rPr>
        <w:t>annihilate</w:t>
      </w:r>
      <w:r w:rsidRPr="00976E44">
        <w:rPr>
          <w:rStyle w:val="Heading3Char"/>
          <w:rFonts w:cs="Calibri"/>
          <w:sz w:val="22"/>
        </w:rPr>
        <w:t xml:space="preserve"> hundreds of </w:t>
      </w:r>
      <w:r w:rsidRPr="00E14D72">
        <w:rPr>
          <w:rStyle w:val="Heading3Char"/>
          <w:rFonts w:cs="Calibri"/>
          <w:sz w:val="22"/>
        </w:rPr>
        <w:t>cities</w:t>
      </w:r>
      <w:r w:rsidRPr="00976E44">
        <w:rPr>
          <w:u w:val="single"/>
        </w:rPr>
        <w:t xml:space="preserve">, but also </w:t>
      </w:r>
      <w:r w:rsidRPr="00E14D72">
        <w:rPr>
          <w:u w:val="single"/>
        </w:rPr>
        <w:t xml:space="preserve">cause </w:t>
      </w:r>
      <w:r w:rsidRPr="00E14D72">
        <w:rPr>
          <w:rStyle w:val="Emphasis"/>
        </w:rPr>
        <w:t xml:space="preserve">nuclear winter and </w:t>
      </w:r>
      <w:r w:rsidRPr="00976E44">
        <w:rPr>
          <w:rStyle w:val="Emphasis"/>
        </w:rPr>
        <w:t xml:space="preserve">mass </w:t>
      </w:r>
      <w:r w:rsidRPr="00E14D72">
        <w:rPr>
          <w:rStyle w:val="Emphasis"/>
        </w:rPr>
        <w:t>starvation</w:t>
      </w:r>
      <w:r w:rsidRPr="00E14D72">
        <w:rPr>
          <w:u w:val="single"/>
        </w:rPr>
        <w:t xml:space="preserve"> of</w:t>
      </w:r>
      <w:r w:rsidRPr="00976E44">
        <w:rPr>
          <w:u w:val="single"/>
        </w:rPr>
        <w:t xml:space="preserve"> a billion or more people, if not </w:t>
      </w:r>
      <w:r w:rsidRPr="00905AD3">
        <w:rPr>
          <w:highlight w:val="cyan"/>
          <w:u w:val="single"/>
        </w:rPr>
        <w:t xml:space="preserve">the </w:t>
      </w:r>
      <w:r w:rsidRPr="00E14D72">
        <w:rPr>
          <w:rStyle w:val="Heading3Char"/>
          <w:rFonts w:cs="Calibri"/>
          <w:sz w:val="22"/>
        </w:rPr>
        <w:t>entire</w:t>
      </w:r>
      <w:r w:rsidRPr="00976E44">
        <w:rPr>
          <w:rStyle w:val="Heading3Char"/>
          <w:rFonts w:cs="Calibri"/>
          <w:sz w:val="22"/>
        </w:rPr>
        <w:t xml:space="preserve"> human </w:t>
      </w:r>
      <w:r w:rsidRPr="00905AD3">
        <w:rPr>
          <w:rStyle w:val="Heading3Char"/>
          <w:rFonts w:cs="Calibri"/>
          <w:sz w:val="22"/>
          <w:highlight w:val="cyan"/>
        </w:rPr>
        <w:t>species</w:t>
      </w:r>
      <w:r w:rsidRPr="00976E44">
        <w:rPr>
          <w:u w:val="single"/>
        </w:rPr>
        <w:t xml:space="preserve">. </w:t>
      </w:r>
      <w:r w:rsidRPr="00E14D72">
        <w:rPr>
          <w:sz w:val="10"/>
        </w:rPr>
        <w:t xml:space="preserve">Concurrently, </w:t>
      </w:r>
      <w:r w:rsidRPr="00976E44">
        <w:rPr>
          <w:u w:val="single"/>
        </w:rPr>
        <w:t xml:space="preserve">climate change is </w:t>
      </w:r>
      <w:r w:rsidRPr="00E14D72">
        <w:rPr>
          <w:rStyle w:val="Emphasis"/>
        </w:rPr>
        <w:t>enveloping</w:t>
      </w:r>
      <w:r w:rsidRPr="00976E44">
        <w:rPr>
          <w:rStyle w:val="Emphasis"/>
        </w:rPr>
        <w:t xml:space="preserve">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E14D72">
        <w:rPr>
          <w:sz w:val="10"/>
        </w:rPr>
        <w:t xml:space="preserve">. </w:t>
      </w:r>
      <w:r w:rsidRPr="00976E44">
        <w:rPr>
          <w:u w:val="single"/>
        </w:rPr>
        <w:t xml:space="preserve">Already </w:t>
      </w:r>
      <w:r w:rsidRPr="00976E44">
        <w:rPr>
          <w:rStyle w:val="Emphasis"/>
        </w:rPr>
        <w:t>stretched</w:t>
      </w:r>
      <w:r w:rsidRPr="00976E44">
        <w:rPr>
          <w:u w:val="single"/>
        </w:rPr>
        <w:t xml:space="preserve"> to a breaking point</w:t>
      </w:r>
      <w:r w:rsidRPr="00E14D72">
        <w:rPr>
          <w:sz w:val="10"/>
        </w:rPr>
        <w:t xml:space="preserve"> in many countries, </w:t>
      </w:r>
      <w:r w:rsidRPr="00905AD3">
        <w:rPr>
          <w:highlight w:val="cyan"/>
          <w:u w:val="single"/>
        </w:rPr>
        <w:t xml:space="preserve">the </w:t>
      </w:r>
      <w:r w:rsidRPr="00B721D5">
        <w:rPr>
          <w:u w:val="single"/>
        </w:rPr>
        <w:t xml:space="preserve">current </w:t>
      </w:r>
      <w:r w:rsidRPr="00905AD3">
        <w:rPr>
          <w:highlight w:val="cyan"/>
          <w:u w:val="single"/>
        </w:rPr>
        <w:t>pandemic may overcome</w:t>
      </w:r>
      <w:r w:rsidRPr="00976E44">
        <w:rPr>
          <w:u w:val="single"/>
        </w:rPr>
        <w:t xml:space="preserve"> </w:t>
      </w:r>
      <w:r w:rsidRPr="00905AD3">
        <w:rPr>
          <w:highlight w:val="cyan"/>
          <w:u w:val="single"/>
        </w:rPr>
        <w:t>resilience</w:t>
      </w:r>
      <w:r w:rsidRPr="00976E44">
        <w:rPr>
          <w:u w:val="single"/>
        </w:rPr>
        <w:t xml:space="preserve"> </w:t>
      </w:r>
      <w:r w:rsidRPr="00905AD3">
        <w:rPr>
          <w:highlight w:val="cyan"/>
          <w:u w:val="single"/>
        </w:rPr>
        <w:t>to</w:t>
      </w:r>
      <w:r w:rsidRPr="00976E44">
        <w:rPr>
          <w:u w:val="single"/>
        </w:rPr>
        <w:t xml:space="preserve"> the </w:t>
      </w:r>
      <w:r w:rsidRPr="00905AD3">
        <w:rPr>
          <w:highlight w:val="cyan"/>
          <w:u w:val="single"/>
        </w:rPr>
        <w:t>point of</w:t>
      </w:r>
      <w:r w:rsidRPr="00976E44">
        <w:rPr>
          <w:u w:val="single"/>
        </w:rPr>
        <w:t xml:space="preserve"> near or </w:t>
      </w:r>
      <w:r w:rsidRPr="00976E44">
        <w:rPr>
          <w:rStyle w:val="Emphasis"/>
        </w:rPr>
        <w:t xml:space="preserve">actual </w:t>
      </w:r>
      <w:r w:rsidRPr="00905AD3">
        <w:rPr>
          <w:rStyle w:val="Emphasis"/>
          <w:highlight w:val="cyan"/>
        </w:rPr>
        <w:t>collapse</w:t>
      </w:r>
      <w:r w:rsidRPr="00976E44">
        <w:rPr>
          <w:rStyle w:val="Emphasis"/>
        </w:rPr>
        <w:t xml:space="preserve"> </w:t>
      </w:r>
      <w:r w:rsidRPr="00905AD3">
        <w:rPr>
          <w:rStyle w:val="Emphasis"/>
          <w:highlight w:val="cyan"/>
        </w:rPr>
        <w:t>of</w:t>
      </w:r>
      <w:r w:rsidRPr="00976E44">
        <w:rPr>
          <w:rStyle w:val="Emphasis"/>
        </w:rPr>
        <w:t xml:space="preserve"> social, economic, and </w:t>
      </w:r>
      <w:r w:rsidRPr="00905AD3">
        <w:rPr>
          <w:rStyle w:val="Emphasis"/>
          <w:highlight w:val="cyan"/>
        </w:rPr>
        <w:t>political order</w:t>
      </w:r>
      <w:r w:rsidRPr="00976E44">
        <w:rPr>
          <w:rStyle w:val="Emphasis"/>
        </w:rPr>
        <w:t>.</w:t>
      </w:r>
      <w:r>
        <w:rPr>
          <w:rStyle w:val="Emphasis"/>
        </w:rPr>
        <w:t xml:space="preserve"> </w:t>
      </w:r>
      <w:r w:rsidRPr="00E14D72">
        <w:rPr>
          <w:sz w:val="10"/>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05AD3">
        <w:rPr>
          <w:rStyle w:val="Emphasis"/>
          <w:highlight w:val="cyan"/>
        </w:rPr>
        <w:t>w</w:t>
      </w:r>
      <w:r w:rsidRPr="00976E44">
        <w:rPr>
          <w:rStyle w:val="Emphasis"/>
        </w:rPr>
        <w:t xml:space="preserve">eapons of </w:t>
      </w:r>
      <w:r w:rsidRPr="00905AD3">
        <w:rPr>
          <w:rStyle w:val="Emphasis"/>
          <w:highlight w:val="cyan"/>
        </w:rPr>
        <w:t>m</w:t>
      </w:r>
      <w:r w:rsidRPr="00976E44">
        <w:rPr>
          <w:rStyle w:val="Emphasis"/>
        </w:rPr>
        <w:t xml:space="preserve">ass </w:t>
      </w:r>
      <w:r w:rsidRPr="00905AD3">
        <w:rPr>
          <w:rStyle w:val="Emphasis"/>
          <w:highlight w:val="cyan"/>
        </w:rPr>
        <w:t>d</w:t>
      </w:r>
      <w:r w:rsidRPr="00976E44">
        <w:rPr>
          <w:rStyle w:val="Emphasis"/>
        </w:rPr>
        <w:t xml:space="preserve">estruction </w:t>
      </w:r>
      <w:r w:rsidRPr="00905AD3">
        <w:rPr>
          <w:rStyle w:val="Emphasis"/>
          <w:highlight w:val="cyan"/>
        </w:rPr>
        <w:t>under pandemic</w:t>
      </w:r>
      <w:r w:rsidRPr="00976E44">
        <w:rPr>
          <w:rStyle w:val="Emphasis"/>
        </w:rPr>
        <w:t xml:space="preserve"> conditions</w:t>
      </w:r>
      <w:r w:rsidRPr="00E14D72">
        <w:rPr>
          <w:sz w:val="10"/>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E14D72">
        <w:rPr>
          <w:sz w:val="10"/>
        </w:rPr>
        <w:t xml:space="preserve">. Moments of </w:t>
      </w:r>
      <w:r w:rsidRPr="00976E44">
        <w:rPr>
          <w:rStyle w:val="Emphasis"/>
        </w:rPr>
        <w:t xml:space="preserve">extreme </w:t>
      </w:r>
      <w:r w:rsidRPr="00905AD3">
        <w:rPr>
          <w:rStyle w:val="Emphasis"/>
          <w:highlight w:val="cyan"/>
        </w:rPr>
        <w:t xml:space="preserve">crisis </w:t>
      </w:r>
      <w:r w:rsidRPr="00976E44">
        <w:rPr>
          <w:rStyle w:val="Emphasis"/>
        </w:rPr>
        <w:t>and vulnerability</w:t>
      </w:r>
      <w:r w:rsidRPr="00976E44">
        <w:rPr>
          <w:u w:val="single"/>
        </w:rPr>
        <w:t xml:space="preserve"> can </w:t>
      </w:r>
      <w:r w:rsidRPr="00905AD3">
        <w:rPr>
          <w:highlight w:val="cyan"/>
          <w:u w:val="single"/>
        </w:rPr>
        <w:t xml:space="preserve">prompt </w:t>
      </w:r>
      <w:r w:rsidRPr="00905AD3">
        <w:rPr>
          <w:rStyle w:val="Emphasis"/>
          <w:highlight w:val="cyan"/>
        </w:rPr>
        <w:t>aggressive</w:t>
      </w:r>
      <w:r w:rsidRPr="00976E44">
        <w:rPr>
          <w:u w:val="single"/>
        </w:rPr>
        <w:t xml:space="preserve"> and </w:t>
      </w:r>
      <w:r w:rsidRPr="00905AD3">
        <w:rPr>
          <w:highlight w:val="cyan"/>
          <w:u w:val="single"/>
        </w:rPr>
        <w:t>counterintuitive</w:t>
      </w:r>
      <w:r w:rsidRPr="00976E44">
        <w:rPr>
          <w:u w:val="single"/>
        </w:rPr>
        <w:t xml:space="preserve"> </w:t>
      </w:r>
      <w:r w:rsidRPr="00905AD3">
        <w:rPr>
          <w:rStyle w:val="Emphasis"/>
          <w:highlight w:val="cyan"/>
        </w:rPr>
        <w:t>actions</w:t>
      </w:r>
      <w:r w:rsidRPr="00976E44">
        <w:rPr>
          <w:u w:val="single"/>
        </w:rPr>
        <w:t xml:space="preserve"> that in turn may </w:t>
      </w:r>
      <w:r w:rsidRPr="00905AD3">
        <w:rPr>
          <w:highlight w:val="cyan"/>
          <w:u w:val="single"/>
        </w:rPr>
        <w:t>destabilize</w:t>
      </w:r>
      <w:r w:rsidRPr="00976E44">
        <w:rPr>
          <w:u w:val="single"/>
        </w:rPr>
        <w:t xml:space="preserve"> already precariously </w:t>
      </w:r>
      <w:r w:rsidRPr="00905AD3">
        <w:rPr>
          <w:highlight w:val="cyan"/>
          <w:u w:val="single"/>
        </w:rPr>
        <w:t>balanced threat systems</w:t>
      </w:r>
      <w:r w:rsidRPr="00976E44">
        <w:rPr>
          <w:u w:val="single"/>
        </w:rPr>
        <w:t xml:space="preserve">, underpinned by conventional and nuclear weapons, as well as the threat of weaponized </w:t>
      </w:r>
      <w:r w:rsidRPr="00976E44">
        <w:rPr>
          <w:rStyle w:val="Emphasis"/>
        </w:rPr>
        <w:t>chemical and biological technologies</w:t>
      </w:r>
      <w:r w:rsidRPr="00E14D72">
        <w:rPr>
          <w:sz w:val="10"/>
        </w:rPr>
        <w:t xml:space="preserve">. Consequently, </w:t>
      </w:r>
      <w:r w:rsidRPr="00976E44">
        <w:rPr>
          <w:u w:val="single"/>
        </w:rPr>
        <w:t xml:space="preserve">the </w:t>
      </w:r>
      <w:r w:rsidRPr="00905AD3">
        <w:rPr>
          <w:rStyle w:val="Emphasis"/>
          <w:highlight w:val="cyan"/>
        </w:rPr>
        <w:t>risk</w:t>
      </w:r>
      <w:r w:rsidRPr="00976E44">
        <w:rPr>
          <w:rStyle w:val="Emphasis"/>
        </w:rPr>
        <w:t xml:space="preserve"> of the use of weapons of mass destruction</w:t>
      </w:r>
      <w:r w:rsidRPr="00976E44">
        <w:rPr>
          <w:u w:val="single"/>
        </w:rPr>
        <w:t xml:space="preserve"> (WMD), especially nuclear weapons, </w:t>
      </w:r>
      <w:r w:rsidRPr="00905AD3">
        <w:rPr>
          <w:rStyle w:val="Emphasis"/>
          <w:highlight w:val="cyan"/>
        </w:rPr>
        <w:t>increases</w:t>
      </w:r>
      <w:r w:rsidRPr="00976E44">
        <w:rPr>
          <w:u w:val="single"/>
        </w:rPr>
        <w:t xml:space="preserve"> at such times, possibly sharply.</w:t>
      </w:r>
      <w:r>
        <w:rPr>
          <w:u w:val="single"/>
        </w:rPr>
        <w:t xml:space="preserve"> </w:t>
      </w:r>
      <w:r w:rsidRPr="00E14D72">
        <w:rPr>
          <w:sz w:val="10"/>
        </w:rPr>
        <w:t xml:space="preserve">The </w:t>
      </w:r>
      <w:r w:rsidRPr="00976E44">
        <w:rPr>
          <w:u w:val="single"/>
        </w:rPr>
        <w:t xml:space="preserve">COVID-19 </w:t>
      </w:r>
      <w:r w:rsidRPr="00905AD3">
        <w:rPr>
          <w:highlight w:val="cyan"/>
          <w:u w:val="single"/>
        </w:rPr>
        <w:t>pandemic</w:t>
      </w:r>
      <w:r w:rsidRPr="000A0238">
        <w:rPr>
          <w:u w:val="single"/>
        </w:rPr>
        <w:t xml:space="preserve"> is</w:t>
      </w:r>
      <w:r w:rsidRPr="00976E44">
        <w:rPr>
          <w:u w:val="single"/>
        </w:rPr>
        <w:t xml:space="preserve"> </w:t>
      </w:r>
      <w:r w:rsidRPr="00976E44">
        <w:rPr>
          <w:rStyle w:val="Emphasis"/>
        </w:rPr>
        <w:t xml:space="preserve">clearly </w:t>
      </w:r>
      <w:r w:rsidRPr="00905AD3">
        <w:rPr>
          <w:rStyle w:val="Emphasis"/>
          <w:highlight w:val="cyan"/>
        </w:rPr>
        <w:t>driving massive</w:t>
      </w:r>
      <w:r w:rsidRPr="00976E44">
        <w:rPr>
          <w:rStyle w:val="Emphasis"/>
        </w:rPr>
        <w:t xml:space="preserve">, rapid, and unpredictable </w:t>
      </w:r>
      <w:r w:rsidRPr="00905AD3">
        <w:rPr>
          <w:rStyle w:val="Emphasis"/>
          <w:highlight w:val="cyan"/>
        </w:rPr>
        <w:t>changes</w:t>
      </w:r>
      <w:r w:rsidRPr="00905AD3">
        <w:rPr>
          <w:highlight w:val="cyan"/>
          <w:u w:val="single"/>
        </w:rPr>
        <w:t xml:space="preserve"> that will </w:t>
      </w:r>
      <w:r w:rsidRPr="00905AD3">
        <w:rPr>
          <w:rStyle w:val="Emphasis"/>
          <w:highlight w:val="cyan"/>
        </w:rPr>
        <w:t>redefine</w:t>
      </w:r>
      <w:r w:rsidRPr="00976E44">
        <w:rPr>
          <w:rStyle w:val="Emphasis"/>
        </w:rPr>
        <w:t xml:space="preserve"> every </w:t>
      </w:r>
      <w:r w:rsidRPr="00905AD3">
        <w:rPr>
          <w:rStyle w:val="Emphasis"/>
          <w:highlight w:val="cyan"/>
        </w:rPr>
        <w:t>aspect of the human condition</w:t>
      </w:r>
      <w:r w:rsidRPr="00976E44">
        <w:rPr>
          <w:u w:val="single"/>
        </w:rPr>
        <w:t xml:space="preserve">, including </w:t>
      </w:r>
      <w:r w:rsidRPr="00976E44">
        <w:rPr>
          <w:rStyle w:val="Emphasis"/>
        </w:rPr>
        <w:t>WMD</w:t>
      </w:r>
      <w:r w:rsidRPr="00E14D72">
        <w:rPr>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r>
        <w:rPr>
          <w:u w:val="single"/>
        </w:rPr>
        <w:t xml:space="preserve"> </w:t>
      </w:r>
      <w:r w:rsidRPr="00E14D72">
        <w:rPr>
          <w:sz w:val="10"/>
        </w:rPr>
        <w:t xml:space="preserve">A </w:t>
      </w:r>
      <w:r w:rsidRPr="00905AD3">
        <w:rPr>
          <w:highlight w:val="cyan"/>
          <w:u w:val="single"/>
        </w:rPr>
        <w:t>pandemic</w:t>
      </w:r>
      <w:r w:rsidRPr="00976E44">
        <w:rPr>
          <w:u w:val="single"/>
        </w:rPr>
        <w:t xml:space="preserve"> has potential to </w:t>
      </w:r>
      <w:r w:rsidRPr="00905AD3">
        <w:rPr>
          <w:rStyle w:val="Emphasis"/>
          <w:highlight w:val="cyan"/>
        </w:rPr>
        <w:t>destabilize</w:t>
      </w:r>
      <w:r w:rsidRPr="00976E44">
        <w:rPr>
          <w:rStyle w:val="Emphasis"/>
        </w:rPr>
        <w:t xml:space="preserve"> a nuclear-prone conflict by </w:t>
      </w:r>
      <w:r w:rsidRPr="00905AD3">
        <w:rPr>
          <w:rStyle w:val="Emphasis"/>
          <w:highlight w:val="cyan"/>
        </w:rPr>
        <w:t>incapacitating</w:t>
      </w:r>
      <w:r w:rsidRPr="00976E44">
        <w:rPr>
          <w:u w:val="single"/>
        </w:rPr>
        <w:t xml:space="preserve"> the supreme nuclear commander or </w:t>
      </w:r>
      <w:r w:rsidRPr="00905AD3">
        <w:rPr>
          <w:rStyle w:val="Emphasis"/>
          <w:highlight w:val="cyan"/>
        </w:rPr>
        <w:t>commanders</w:t>
      </w:r>
      <w:r w:rsidRPr="00905AD3">
        <w:rPr>
          <w:highlight w:val="cyan"/>
          <w:u w:val="single"/>
        </w:rPr>
        <w:t xml:space="preserve"> who</w:t>
      </w:r>
      <w:r w:rsidRPr="00976E44">
        <w:rPr>
          <w:u w:val="single"/>
        </w:rPr>
        <w:t xml:space="preserve"> have to </w:t>
      </w:r>
      <w:r w:rsidRPr="00905AD3">
        <w:rPr>
          <w:rStyle w:val="Emphasis"/>
          <w:highlight w:val="cyan"/>
        </w:rPr>
        <w:t>issue nuclear strike</w:t>
      </w:r>
      <w:r w:rsidRPr="00976E44">
        <w:rPr>
          <w:rStyle w:val="Emphasis"/>
        </w:rPr>
        <w:t xml:space="preserve"> orders</w:t>
      </w:r>
      <w:r w:rsidRPr="00976E44">
        <w:rPr>
          <w:u w:val="single"/>
        </w:rPr>
        <w:t xml:space="preserve">, creating </w:t>
      </w:r>
      <w:r w:rsidRPr="00E14D72">
        <w:rPr>
          <w:u w:val="single"/>
        </w:rPr>
        <w:t>uncertainty</w:t>
      </w:r>
      <w:r w:rsidRPr="00976E44">
        <w:rPr>
          <w:u w:val="single"/>
        </w:rPr>
        <w:t xml:space="preserve"> as to who is in charge, how to handle nuclear mistakes</w:t>
      </w:r>
      <w:r w:rsidRPr="00E14D72">
        <w:rPr>
          <w:sz w:val="10"/>
        </w:rPr>
        <w:t xml:space="preserve"> (such as errors, accidents, technological failures, and entanglement with conventional operations gone awry), </w:t>
      </w:r>
      <w:r w:rsidRPr="00976E44">
        <w:rPr>
          <w:u w:val="single"/>
        </w:rPr>
        <w:t xml:space="preserve">and opening a brief opportunity for a </w:t>
      </w:r>
      <w:r w:rsidRPr="00905AD3">
        <w:rPr>
          <w:highlight w:val="cyan"/>
          <w:u w:val="single"/>
        </w:rPr>
        <w:t>first strike</w:t>
      </w:r>
      <w:r w:rsidRPr="00E14D72">
        <w:rPr>
          <w:sz w:val="10"/>
        </w:rPr>
        <w:t xml:space="preserve"> at a time when the COVID-infected state may not be able to retaliate efficiently – or at all – </w:t>
      </w:r>
      <w:r w:rsidRPr="00976E44">
        <w:rPr>
          <w:u w:val="single"/>
        </w:rPr>
        <w:t xml:space="preserve">due to leadership </w:t>
      </w:r>
      <w:r w:rsidRPr="00905AD3">
        <w:rPr>
          <w:highlight w:val="cyan"/>
          <w:u w:val="single"/>
        </w:rPr>
        <w:t>confusion</w:t>
      </w:r>
      <w:r w:rsidRPr="00976E44">
        <w:rPr>
          <w:u w:val="single"/>
        </w:rPr>
        <w:t>.</w:t>
      </w:r>
      <w:r w:rsidRPr="00E14D72">
        <w:rPr>
          <w:sz w:val="10"/>
        </w:rPr>
        <w:t xml:space="preserve"> In some nuclear-laden conflicts, </w:t>
      </w:r>
      <w:r w:rsidRPr="00976E44">
        <w:rPr>
          <w:u w:val="single"/>
        </w:rPr>
        <w:t xml:space="preserve">a state might use a </w:t>
      </w:r>
      <w:r w:rsidRPr="00905AD3">
        <w:rPr>
          <w:highlight w:val="cyan"/>
          <w:u w:val="single"/>
        </w:rPr>
        <w:t>pandemic</w:t>
      </w:r>
      <w:r w:rsidRPr="00976E44">
        <w:rPr>
          <w:u w:val="single"/>
        </w:rPr>
        <w:t xml:space="preserve"> as a </w:t>
      </w:r>
      <w:r w:rsidRPr="00905AD3">
        <w:rPr>
          <w:highlight w:val="cyan"/>
          <w:u w:val="single"/>
        </w:rPr>
        <w:t xml:space="preserve">cover </w:t>
      </w:r>
      <w:r w:rsidRPr="00E14D72">
        <w:rPr>
          <w:u w:val="single"/>
        </w:rPr>
        <w:t>for</w:t>
      </w:r>
      <w:r w:rsidRPr="00976E44">
        <w:rPr>
          <w:u w:val="single"/>
        </w:rPr>
        <w:t xml:space="preserve"> political or military </w:t>
      </w:r>
      <w:r w:rsidRPr="00905AD3">
        <w:rPr>
          <w:highlight w:val="cyan"/>
          <w:u w:val="single"/>
        </w:rPr>
        <w:t>provocations</w:t>
      </w:r>
      <w:r w:rsidRPr="00976E44">
        <w:rPr>
          <w:u w:val="single"/>
        </w:rPr>
        <w:t xml:space="preserve"> in the belief that the </w:t>
      </w:r>
      <w:r w:rsidRPr="00905AD3">
        <w:rPr>
          <w:highlight w:val="cyan"/>
          <w:u w:val="single"/>
        </w:rPr>
        <w:t>adversary</w:t>
      </w:r>
      <w:r w:rsidRPr="00976E44">
        <w:rPr>
          <w:u w:val="single"/>
        </w:rPr>
        <w:t xml:space="preserve"> is </w:t>
      </w:r>
      <w:r w:rsidRPr="00905AD3">
        <w:rPr>
          <w:highlight w:val="cyan"/>
          <w:u w:val="single"/>
        </w:rPr>
        <w:t>distracted</w:t>
      </w:r>
      <w:r w:rsidRPr="00976E44">
        <w:rPr>
          <w:u w:val="single"/>
        </w:rPr>
        <w:t xml:space="preserve"> and partly disabled by the pandemic, increasing the risk of war in a nuclear-prone conflict</w:t>
      </w:r>
      <w:r w:rsidRPr="00E14D72">
        <w:rPr>
          <w:sz w:val="10"/>
        </w:rPr>
        <w:t xml:space="preserve">. At the same time, </w:t>
      </w:r>
      <w:r w:rsidRPr="00976E44">
        <w:rPr>
          <w:u w:val="single"/>
        </w:rPr>
        <w:t xml:space="preserve">a pandemic may lead nuclear armed states to </w:t>
      </w:r>
      <w:r w:rsidRPr="00E14D72">
        <w:rPr>
          <w:u w:val="single"/>
        </w:rPr>
        <w:t>increase</w:t>
      </w:r>
      <w:r w:rsidRPr="00976E44">
        <w:rPr>
          <w:u w:val="single"/>
        </w:rPr>
        <w:t xml:space="preserve"> the </w:t>
      </w:r>
      <w:r w:rsidRPr="00905AD3">
        <w:rPr>
          <w:highlight w:val="cyan"/>
          <w:u w:val="single"/>
        </w:rPr>
        <w:t xml:space="preserve">isolation </w:t>
      </w:r>
      <w:r w:rsidRPr="00976E44">
        <w:rPr>
          <w:u w:val="single"/>
        </w:rPr>
        <w:t xml:space="preserve">and </w:t>
      </w:r>
      <w:r w:rsidRPr="00905AD3">
        <w:rPr>
          <w:highlight w:val="cyan"/>
          <w:u w:val="single"/>
        </w:rPr>
        <w:t>sanctions</w:t>
      </w:r>
      <w:r w:rsidRPr="00E14D72">
        <w:rPr>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E14D72">
        <w:rPr>
          <w:sz w:val="10"/>
        </w:rPr>
        <w:t xml:space="preserve">, including by working together against criminal-terrorist non-state actors that are trafficking people or by joining forces to ensure that a new pathogen is not developed as a bioweapon. To date, </w:t>
      </w:r>
      <w:r w:rsidRPr="00976E44">
        <w:rPr>
          <w:u w:val="single"/>
        </w:rPr>
        <w:t xml:space="preserve">however, the COVID-19 pandemic has increased the isolation of some nuclear-armed states and provided a textbook case of the </w:t>
      </w:r>
      <w:r w:rsidRPr="00905AD3">
        <w:rPr>
          <w:rStyle w:val="Emphasis"/>
          <w:highlight w:val="cyan"/>
        </w:rPr>
        <w:t xml:space="preserve">failure </w:t>
      </w:r>
      <w:r w:rsidRPr="00976E44">
        <w:rPr>
          <w:rStyle w:val="Emphasis"/>
        </w:rPr>
        <w:t xml:space="preserve">of states </w:t>
      </w:r>
      <w:r w:rsidRPr="00905AD3">
        <w:rPr>
          <w:rStyle w:val="Emphasis"/>
          <w:highlight w:val="cyan"/>
        </w:rPr>
        <w:t>to cooperate</w:t>
      </w:r>
      <w:r w:rsidRPr="00976E44">
        <w:rPr>
          <w:rStyle w:val="Emphasis"/>
        </w:rPr>
        <w:t xml:space="preserve"> to overcome the pandemic</w:t>
      </w:r>
      <w:r w:rsidRPr="00976E44">
        <w:rPr>
          <w:u w:val="single"/>
        </w:rPr>
        <w:t>. Borders have slammed shut, trade shut down, and budgets blown out</w:t>
      </w:r>
      <w:r w:rsidRPr="00E14D72">
        <w:rPr>
          <w:sz w:val="10"/>
        </w:rPr>
        <w:t xml:space="preserve">, creating </w:t>
      </w:r>
      <w:r w:rsidRPr="00976E44">
        <w:rPr>
          <w:u w:val="single"/>
        </w:rPr>
        <w:t xml:space="preserve">enormous pressure to focus on immediate domestic priorities. Foreign policies have become markedly more nationalistic. </w:t>
      </w:r>
      <w:r w:rsidRPr="00905AD3">
        <w:rPr>
          <w:highlight w:val="cyan"/>
          <w:u w:val="single"/>
        </w:rPr>
        <w:t xml:space="preserve">Dependence on </w:t>
      </w:r>
      <w:r w:rsidRPr="00905AD3">
        <w:rPr>
          <w:rStyle w:val="Emphasis"/>
          <w:highlight w:val="cyan"/>
        </w:rPr>
        <w:t>nuc</w:t>
      </w:r>
      <w:r w:rsidRPr="00391F4A">
        <w:rPr>
          <w:rStyle w:val="Emphasis"/>
        </w:rPr>
        <w:t>lear weapons</w:t>
      </w:r>
      <w:r w:rsidRPr="00976E44">
        <w:rPr>
          <w:rStyle w:val="Emphasis"/>
        </w:rPr>
        <w:t xml:space="preserve"> may </w:t>
      </w:r>
      <w:r w:rsidRPr="00905AD3">
        <w:rPr>
          <w:rStyle w:val="Emphasis"/>
          <w:highlight w:val="cyan"/>
        </w:rPr>
        <w:t>increase</w:t>
      </w:r>
      <w:r w:rsidRPr="00976E44">
        <w:rPr>
          <w:rStyle w:val="Emphasis"/>
        </w:rPr>
        <w:t xml:space="preserve"> as states </w:t>
      </w:r>
      <w:r w:rsidRPr="00905AD3">
        <w:rPr>
          <w:rStyle w:val="Emphasis"/>
          <w:highlight w:val="cyan"/>
        </w:rPr>
        <w:t>seek</w:t>
      </w:r>
      <w:r w:rsidRPr="00976E44">
        <w:rPr>
          <w:rStyle w:val="Emphasis"/>
        </w:rPr>
        <w:t xml:space="preserve"> to </w:t>
      </w:r>
      <w:r w:rsidRPr="00905AD3">
        <w:rPr>
          <w:rStyle w:val="Emphasis"/>
          <w:highlight w:val="cyan"/>
        </w:rPr>
        <w:t>buttress a global re-spatialization</w:t>
      </w:r>
      <w:r w:rsidRPr="00976E44">
        <w:rPr>
          <w:rStyle w:val="Emphasis"/>
        </w:rPr>
        <w:t>6</w:t>
      </w:r>
      <w:r w:rsidRPr="00976E44">
        <w:rPr>
          <w:u w:val="single"/>
        </w:rPr>
        <w:t xml:space="preserve"> of all dimensions of human interaction at all levels to manage pandemics</w:t>
      </w:r>
      <w:r w:rsidRPr="00E14D72">
        <w:rPr>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391F4A">
        <w:rPr>
          <w:rStyle w:val="Emphasis"/>
        </w:rPr>
        <w:t>proliferate</w:t>
      </w:r>
      <w:r w:rsidRPr="00976E44">
        <w:rPr>
          <w:u w:val="single"/>
        </w:rPr>
        <w:t xml:space="preserve"> their </w:t>
      </w:r>
      <w:r w:rsidRPr="00976E44">
        <w:rPr>
          <w:u w:val="single"/>
        </w:rPr>
        <w:lastRenderedPageBreak/>
        <w:t xml:space="preserve">own nuclear weapons, further reinforcing the spiral of conflicts contained by nuclear threat, with </w:t>
      </w:r>
      <w:r w:rsidRPr="00391F4A">
        <w:rPr>
          <w:rStyle w:val="Emphasis"/>
        </w:rPr>
        <w:t xml:space="preserve">cascading effects on the </w:t>
      </w:r>
      <w:r w:rsidRPr="00905AD3">
        <w:rPr>
          <w:rStyle w:val="Emphasis"/>
          <w:highlight w:val="cyan"/>
        </w:rPr>
        <w:t>risk of nuclear war</w:t>
      </w:r>
      <w:r w:rsidRPr="00391F4A">
        <w:rPr>
          <w:rStyle w:val="Emphasis"/>
        </w:rPr>
        <w:t>.</w:t>
      </w:r>
    </w:p>
    <w:p w14:paraId="7419EA4E" w14:textId="77777777" w:rsidR="00453537" w:rsidRPr="00C61BC0" w:rsidRDefault="00453537" w:rsidP="00453537">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213E9A1D" w14:textId="77777777" w:rsidR="00453537" w:rsidRDefault="00453537" w:rsidP="00453537">
      <w:pPr>
        <w:rPr>
          <w:sz w:val="16"/>
          <w:szCs w:val="16"/>
        </w:rPr>
      </w:pPr>
      <w:r w:rsidRPr="00C61BC0">
        <w:rPr>
          <w:b/>
          <w:bCs/>
          <w:sz w:val="26"/>
        </w:rPr>
        <w:t>Kumar, PhD, 7-12</w:t>
      </w:r>
      <w:r w:rsidRPr="00C61BC0">
        <w:rPr>
          <w:sz w:val="16"/>
          <w:szCs w:val="16"/>
        </w:rPr>
        <w:t xml:space="preserve">-21 </w:t>
      </w:r>
    </w:p>
    <w:p w14:paraId="79AB1409" w14:textId="77777777" w:rsidR="00453537" w:rsidRDefault="00453537" w:rsidP="00453537">
      <w:pPr>
        <w:rPr>
          <w:sz w:val="16"/>
          <w:szCs w:val="16"/>
        </w:rPr>
      </w:pPr>
    </w:p>
    <w:p w14:paraId="332CA4BE" w14:textId="77777777" w:rsidR="00453537" w:rsidRPr="00C61BC0" w:rsidRDefault="00453537" w:rsidP="00453537">
      <w:pPr>
        <w:rPr>
          <w:sz w:val="16"/>
        </w:rPr>
      </w:pPr>
      <w:r w:rsidRPr="00C61BC0">
        <w:rPr>
          <w:sz w:val="16"/>
        </w:rPr>
        <w:t>(</w:t>
      </w:r>
      <w:proofErr w:type="spellStart"/>
      <w:r w:rsidRPr="00C61BC0">
        <w:rPr>
          <w:sz w:val="16"/>
        </w:rPr>
        <w:t>Rajeesh</w:t>
      </w:r>
      <w:proofErr w:type="spellEnd"/>
      <w:r w:rsidRPr="00C61BC0">
        <w:rPr>
          <w:sz w:val="16"/>
        </w:rPr>
        <w:t xml:space="preserve">, Associate Fellow Manohar Parrikar Institute for </w:t>
      </w:r>
      <w:proofErr w:type="spellStart"/>
      <w:r w:rsidRPr="00C61BC0">
        <w:rPr>
          <w:sz w:val="16"/>
        </w:rPr>
        <w:t>Defence</w:t>
      </w:r>
      <w:proofErr w:type="spellEnd"/>
      <w:r w:rsidRPr="00C61BC0">
        <w:rPr>
          <w:sz w:val="16"/>
        </w:rPr>
        <w:t xml:space="preserve"> Studies and Analysis, https://www.idsa.in/issuebrief/wto-trips-waiver-covid-vaccine-rkumar-120721)</w:t>
      </w:r>
    </w:p>
    <w:p w14:paraId="52B8D015" w14:textId="77777777" w:rsidR="00453537" w:rsidRPr="00C61BC0" w:rsidRDefault="00453537" w:rsidP="00453537">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905AD3">
        <w:rPr>
          <w:highlight w:val="cyan"/>
          <w:u w:val="single"/>
        </w:rPr>
        <w:t>a waiver</w:t>
      </w:r>
      <w:r w:rsidRPr="002176CF">
        <w:rPr>
          <w:u w:val="single"/>
        </w:rPr>
        <w:t xml:space="preserve"> will </w:t>
      </w:r>
      <w:r w:rsidRPr="00905AD3">
        <w:rPr>
          <w:b/>
          <w:iCs/>
          <w:highlight w:val="cyan"/>
          <w:u w:val="single"/>
        </w:rPr>
        <w:t>enable</w:t>
      </w:r>
      <w:r w:rsidRPr="00C61BC0">
        <w:rPr>
          <w:b/>
          <w:iCs/>
          <w:u w:val="single"/>
        </w:rPr>
        <w:t xml:space="preserve"> timely and equitable </w:t>
      </w:r>
      <w:r w:rsidRPr="00905AD3">
        <w:rPr>
          <w:b/>
          <w:iCs/>
          <w:highlight w:val="cyan"/>
          <w:u w:val="single"/>
        </w:rPr>
        <w:t>access</w:t>
      </w:r>
      <w:r w:rsidRPr="00905AD3">
        <w:rPr>
          <w:highlight w:val="cyan"/>
          <w:u w:val="single"/>
        </w:rPr>
        <w:t xml:space="preserve"> to affordable health products</w:t>
      </w:r>
      <w:r w:rsidRPr="00C61BC0">
        <w:rPr>
          <w:u w:val="single"/>
        </w:rPr>
        <w:t xml:space="preserve"> and technologies, </w:t>
      </w:r>
      <w:r w:rsidRPr="00905AD3">
        <w:rPr>
          <w:highlight w:val="cya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w:t>
      </w:r>
      <w:r w:rsidRPr="00C61BC0">
        <w:rPr>
          <w:u w:val="single"/>
        </w:rPr>
        <w:lastRenderedPageBreak/>
        <w:t xml:space="preserve">products—first, vaccine inequity, and second, the insufficiency of existing waiver provisions in fighting the COVID-19 pandemic. </w:t>
      </w:r>
      <w:r w:rsidRPr="00905AD3">
        <w:rPr>
          <w:highlight w:val="cyan"/>
          <w:u w:val="single"/>
        </w:rPr>
        <w:t>COVID-</w:t>
      </w:r>
      <w:r w:rsidRPr="00C61BC0">
        <w:rPr>
          <w:u w:val="single"/>
        </w:rPr>
        <w:t xml:space="preserve">19 </w:t>
      </w:r>
      <w:r w:rsidRPr="00905AD3">
        <w:rPr>
          <w:highlight w:val="cyan"/>
          <w:u w:val="single"/>
        </w:rPr>
        <w:t xml:space="preserve">is </w:t>
      </w:r>
      <w:r w:rsidRPr="002176CF">
        <w:rPr>
          <w:u w:val="single"/>
        </w:rPr>
        <w:t xml:space="preserve">an </w:t>
      </w:r>
      <w:r w:rsidRPr="00905AD3">
        <w:rPr>
          <w:b/>
          <w:iCs/>
          <w:highlight w:val="cya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905AD3">
        <w:rPr>
          <w:highlight w:val="cyan"/>
          <w:u w:val="single"/>
        </w:rPr>
        <w:t>14 per cent of</w:t>
      </w:r>
      <w:r w:rsidRPr="002176CF">
        <w:rPr>
          <w:u w:val="single"/>
        </w:rPr>
        <w:t xml:space="preserve"> the </w:t>
      </w:r>
      <w:r w:rsidRPr="00905AD3">
        <w:rPr>
          <w:highlight w:val="cyan"/>
          <w:u w:val="single"/>
        </w:rPr>
        <w:t>world</w:t>
      </w:r>
      <w:r w:rsidRPr="00C61BC0">
        <w:rPr>
          <w:u w:val="single"/>
        </w:rPr>
        <w:t xml:space="preserve"> population </w:t>
      </w:r>
      <w:r w:rsidRPr="00905AD3">
        <w:rPr>
          <w:highlight w:val="cyan"/>
          <w:u w:val="single"/>
        </w:rPr>
        <w:t>have bought</w:t>
      </w:r>
      <w:r w:rsidRPr="00C61BC0">
        <w:rPr>
          <w:u w:val="single"/>
        </w:rPr>
        <w:t xml:space="preserve"> up to </w:t>
      </w:r>
      <w:r w:rsidRPr="00905AD3">
        <w:rPr>
          <w:highlight w:val="cyan"/>
          <w:u w:val="single"/>
        </w:rPr>
        <w:t>53 per cent of the</w:t>
      </w:r>
      <w:r w:rsidRPr="00C61BC0">
        <w:rPr>
          <w:u w:val="single"/>
        </w:rPr>
        <w:t xml:space="preserve"> most promising </w:t>
      </w:r>
      <w:r w:rsidRPr="00905AD3">
        <w:rPr>
          <w:highlight w:val="cya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905AD3">
        <w:rPr>
          <w:highlight w:val="cyan"/>
          <w:u w:val="single"/>
        </w:rPr>
        <w:t>low-income countries</w:t>
      </w:r>
      <w:r w:rsidRPr="00C61BC0">
        <w:rPr>
          <w:u w:val="single"/>
        </w:rPr>
        <w:t xml:space="preserve"> (LICs) </w:t>
      </w:r>
      <w:r w:rsidRPr="00905AD3">
        <w:rPr>
          <w:highlight w:val="cya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C61BC0">
        <w:rPr>
          <w:sz w:val="16"/>
        </w:rPr>
        <w:t>Source:“Tracking</w:t>
      </w:r>
      <w:proofErr w:type="spellEnd"/>
      <w:r w:rsidRPr="00C61BC0">
        <w:rPr>
          <w:sz w:val="16"/>
        </w:rPr>
        <w:t xml:space="preserve">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905AD3">
        <w:rPr>
          <w:highlight w:val="cyan"/>
          <w:u w:val="single"/>
        </w:rPr>
        <w:t>inequity is</w:t>
      </w:r>
      <w:r w:rsidRPr="00C61BC0">
        <w:rPr>
          <w:u w:val="single"/>
        </w:rPr>
        <w:t xml:space="preserve"> not only morally indefensible but also </w:t>
      </w:r>
      <w:r w:rsidRPr="00C61BC0">
        <w:rPr>
          <w:b/>
          <w:iCs/>
          <w:u w:val="single"/>
        </w:rPr>
        <w:t xml:space="preserve">clinically </w:t>
      </w:r>
      <w:r w:rsidRPr="00905AD3">
        <w:rPr>
          <w:b/>
          <w:iCs/>
          <w:highlight w:val="cya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905AD3">
        <w:rPr>
          <w:b/>
          <w:iCs/>
          <w:highlight w:val="cya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905AD3">
        <w:rPr>
          <w:highlight w:val="cyan"/>
          <w:u w:val="single"/>
        </w:rPr>
        <w:t xml:space="preserve">could cause </w:t>
      </w:r>
      <w:r w:rsidRPr="00905AD3">
        <w:rPr>
          <w:b/>
          <w:iCs/>
          <w:highlight w:val="cya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w:t>
      </w:r>
      <w:proofErr w:type="spellStart"/>
      <w:r w:rsidRPr="00C61BC0">
        <w:rPr>
          <w:sz w:val="16"/>
        </w:rPr>
        <w:t>Frontières</w:t>
      </w:r>
      <w:proofErr w:type="spellEnd"/>
      <w:r w:rsidRPr="00C61BC0">
        <w:rPr>
          <w:sz w:val="16"/>
        </w:rPr>
        <w:t xml:space="preserve">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treatments and vaccines during the COVID-19 </w:t>
      </w:r>
      <w:r w:rsidRPr="00C61BC0">
        <w:rPr>
          <w:u w:val="single"/>
        </w:rPr>
        <w:lastRenderedPageBreak/>
        <w:t>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905AD3">
        <w:rPr>
          <w:highlight w:val="cyan"/>
          <w:u w:val="single"/>
        </w:rPr>
        <w:t>patents pose a</w:t>
      </w:r>
      <w:r w:rsidRPr="00C61BC0">
        <w:rPr>
          <w:u w:val="single"/>
        </w:rPr>
        <w:t xml:space="preserve"> severe </w:t>
      </w:r>
      <w:r w:rsidRPr="00905AD3">
        <w:rPr>
          <w:highlight w:val="cyan"/>
          <w:u w:val="single"/>
        </w:rPr>
        <w:t xml:space="preserve">threat to </w:t>
      </w:r>
      <w:r w:rsidRPr="00C61BC0">
        <w:rPr>
          <w:u w:val="single"/>
        </w:rPr>
        <w:t xml:space="preserve">access to </w:t>
      </w:r>
      <w:r w:rsidRPr="00905AD3">
        <w:rPr>
          <w:highlight w:val="cyan"/>
          <w:u w:val="single"/>
        </w:rPr>
        <w:t xml:space="preserve">affordable versions of </w:t>
      </w:r>
      <w:r w:rsidRPr="00C61BC0">
        <w:rPr>
          <w:u w:val="single"/>
        </w:rPr>
        <w:t xml:space="preserve">newer </w:t>
      </w:r>
      <w:r w:rsidRPr="00905AD3">
        <w:rPr>
          <w:highlight w:val="cyan"/>
          <w:u w:val="single"/>
        </w:rPr>
        <w:t>vaccines</w:t>
      </w:r>
      <w:r w:rsidRPr="00C61BC0">
        <w:rPr>
          <w:u w:val="single"/>
        </w:rPr>
        <w:t>.</w:t>
      </w:r>
      <w:r w:rsidRPr="00C61BC0">
        <w:rPr>
          <w:sz w:val="16"/>
        </w:rPr>
        <w:t xml:space="preserve">21 Source:“COVID-19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905AD3">
        <w:rPr>
          <w:highlight w:val="cyan"/>
          <w:u w:val="single"/>
        </w:rPr>
        <w:t>medical innovations</w:t>
      </w:r>
      <w:r w:rsidRPr="00C61BC0">
        <w:rPr>
          <w:u w:val="single"/>
        </w:rPr>
        <w:t xml:space="preserve">, particularly vaccines, </w:t>
      </w:r>
      <w:r w:rsidRPr="00905AD3">
        <w:rPr>
          <w:highlight w:val="cyan"/>
          <w:u w:val="single"/>
        </w:rPr>
        <w:t xml:space="preserve">are developed with </w:t>
      </w:r>
      <w:r w:rsidRPr="00905AD3">
        <w:rPr>
          <w:b/>
          <w:iCs/>
          <w:highlight w:val="cyan"/>
          <w:u w:val="single"/>
        </w:rPr>
        <w:t>public financing</w:t>
      </w:r>
      <w:r w:rsidRPr="00C61BC0">
        <w:rPr>
          <w:b/>
          <w:iCs/>
          <w:u w:val="single"/>
        </w:rPr>
        <w:t xml:space="preserve"> assistance</w:t>
      </w:r>
      <w:r w:rsidRPr="00C61BC0">
        <w:rPr>
          <w:sz w:val="16"/>
        </w:rPr>
        <w:t xml:space="preserve">. </w:t>
      </w:r>
      <w:r w:rsidRPr="00905AD3">
        <w:rPr>
          <w:highlight w:val="cyan"/>
          <w:u w:val="single"/>
        </w:rPr>
        <w:t>Governments spent billions</w:t>
      </w:r>
      <w:r w:rsidRPr="00C61BC0">
        <w:rPr>
          <w:sz w:val="16"/>
        </w:rPr>
        <w:t xml:space="preserve"> of dollars </w:t>
      </w:r>
      <w:r w:rsidRPr="00905AD3">
        <w:rPr>
          <w:highlight w:val="cyan"/>
          <w:u w:val="single"/>
        </w:rPr>
        <w:t>for</w:t>
      </w:r>
      <w:r w:rsidRPr="00C61BC0">
        <w:rPr>
          <w:u w:val="single"/>
        </w:rPr>
        <w:t xml:space="preserve"> COVID-19 </w:t>
      </w:r>
      <w:r w:rsidRPr="00905AD3">
        <w:rPr>
          <w:highlight w:val="cyan"/>
          <w:u w:val="single"/>
        </w:rPr>
        <w:t>vaccine research</w:t>
      </w:r>
      <w:r w:rsidRPr="00C61BC0">
        <w:rPr>
          <w:sz w:val="16"/>
        </w:rPr>
        <w:t xml:space="preserve">. Notably, </w:t>
      </w:r>
      <w:r w:rsidRPr="00905AD3">
        <w:rPr>
          <w:highlight w:val="cyan"/>
          <w:u w:val="single"/>
        </w:rPr>
        <w:t>out of $6.1 billion in investment</w:t>
      </w:r>
      <w:r w:rsidRPr="00C61BC0">
        <w:rPr>
          <w:u w:val="single"/>
        </w:rPr>
        <w:t xml:space="preserve"> tracked up to July 2021</w:t>
      </w:r>
      <w:r w:rsidRPr="00C61BC0">
        <w:rPr>
          <w:b/>
          <w:iCs/>
          <w:u w:val="single"/>
        </w:rPr>
        <w:t xml:space="preserve">, </w:t>
      </w:r>
      <w:r w:rsidRPr="00905AD3">
        <w:rPr>
          <w:b/>
          <w:iCs/>
          <w:highlight w:val="cyan"/>
          <w:u w:val="single"/>
        </w:rPr>
        <w:t>98</w:t>
      </w:r>
      <w:r w:rsidRPr="00C61BC0">
        <w:rPr>
          <w:b/>
          <w:iCs/>
          <w:u w:val="single"/>
        </w:rPr>
        <w:t>.12</w:t>
      </w:r>
      <w:r w:rsidRPr="00C61BC0">
        <w:rPr>
          <w:u w:val="single"/>
        </w:rPr>
        <w:t xml:space="preserve"> </w:t>
      </w:r>
      <w:r w:rsidRPr="00905AD3">
        <w:rPr>
          <w:highlight w:val="cyan"/>
          <w:u w:val="single"/>
        </w:rPr>
        <w:t>per cent was public funding</w:t>
      </w:r>
      <w:r w:rsidRPr="00C61BC0">
        <w:rPr>
          <w:sz w:val="16"/>
        </w:rPr>
        <w:t xml:space="preserve">.22 The US and Germany are the largest investors in vaccine R&amp;D with $2.2 billion and $1.5 billion funding. Source:“COVID-19 Vaccine R&amp;D Investments”, Global Health Centre, Graduate Institute, Geneva, Updated 9 July 2021. </w:t>
      </w:r>
      <w:r w:rsidRPr="00905AD3">
        <w:rPr>
          <w:highlight w:val="cyan"/>
          <w:u w:val="single"/>
        </w:rPr>
        <w:t>Private companies received 94</w:t>
      </w:r>
      <w:r w:rsidRPr="00C61BC0">
        <w:rPr>
          <w:u w:val="single"/>
        </w:rPr>
        <w:t xml:space="preserve">.6 </w:t>
      </w:r>
      <w:r w:rsidRPr="00905AD3">
        <w:rPr>
          <w:highlight w:val="cyan"/>
          <w:u w:val="single"/>
        </w:rPr>
        <w:t>per cent</w:t>
      </w:r>
      <w:r w:rsidRPr="00C61BC0">
        <w:rPr>
          <w:u w:val="single"/>
        </w:rPr>
        <w:t xml:space="preserve"> of this funding</w:t>
      </w:r>
      <w:r w:rsidRPr="00C61BC0">
        <w:rPr>
          <w:sz w:val="16"/>
        </w:rPr>
        <w:t xml:space="preserve">; </w:t>
      </w:r>
      <w:proofErr w:type="spellStart"/>
      <w:r w:rsidRPr="00C61BC0">
        <w:rPr>
          <w:sz w:val="16"/>
        </w:rPr>
        <w:t>Moderna</w:t>
      </w:r>
      <w:proofErr w:type="spellEnd"/>
      <w:r w:rsidRPr="00C61BC0">
        <w:rPr>
          <w:sz w:val="16"/>
        </w:rPr>
        <w:t xml:space="preserve"> received the highest $956.3 million and Janssen $910.6 million. Moreover, </w:t>
      </w:r>
      <w:r w:rsidRPr="00C61BC0">
        <w:rPr>
          <w:u w:val="single"/>
        </w:rPr>
        <w:t xml:space="preserve">governments also invested $50.9 billion for advance purchase agreements </w:t>
      </w:r>
      <w:r w:rsidRPr="00C61BC0">
        <w:rPr>
          <w:sz w:val="16"/>
        </w:rPr>
        <w:t xml:space="preserve">(APAs) </w:t>
      </w:r>
      <w:r w:rsidRPr="00C61BC0">
        <w:rPr>
          <w:u w:val="single"/>
        </w:rPr>
        <w:t>as an incentive for vaccine development</w:t>
      </w:r>
      <w:r w:rsidRPr="00C61BC0">
        <w:rPr>
          <w:sz w:val="16"/>
        </w:rPr>
        <w:t xml:space="preserve">. </w:t>
      </w:r>
      <w:r w:rsidRPr="00C61BC0">
        <w:rPr>
          <w:u w:val="single"/>
        </w:rPr>
        <w:t xml:space="preserve">A recent IMF working paper also notes that </w:t>
      </w:r>
      <w:r w:rsidRPr="00905AD3">
        <w:rPr>
          <w:b/>
          <w:iCs/>
          <w:highlight w:val="cyan"/>
          <w:u w:val="single"/>
        </w:rPr>
        <w:t>public research institutions</w:t>
      </w:r>
      <w:r w:rsidRPr="00C61BC0">
        <w:rPr>
          <w:u w:val="single"/>
        </w:rPr>
        <w:t xml:space="preserve"> were a key driver of the COVID-19 R&amp;D effort—</w:t>
      </w:r>
      <w:r w:rsidRPr="00905AD3">
        <w:rPr>
          <w:highlight w:val="cyan"/>
          <w:u w:val="single"/>
        </w:rPr>
        <w:t>accounting for 70 per cent of</w:t>
      </w:r>
      <w:r w:rsidRPr="00C61BC0">
        <w:rPr>
          <w:u w:val="single"/>
        </w:rPr>
        <w:t xml:space="preserve"> all </w:t>
      </w:r>
      <w:r w:rsidRPr="00905AD3">
        <w:rPr>
          <w:highlight w:val="cyan"/>
          <w:u w:val="single"/>
        </w:rPr>
        <w:t>COVID</w:t>
      </w:r>
      <w:r w:rsidRPr="00C61BC0">
        <w:rPr>
          <w:u w:val="single"/>
        </w:rPr>
        <w:t xml:space="preserve">-19 </w:t>
      </w:r>
      <w:r w:rsidRPr="00905AD3">
        <w:rPr>
          <w:highlight w:val="cyan"/>
          <w:u w:val="single"/>
        </w:rPr>
        <w:t>clinical trials globally</w:t>
      </w:r>
      <w:r w:rsidRPr="00C61BC0">
        <w:rPr>
          <w:u w:val="single"/>
        </w:rPr>
        <w:t>.</w:t>
      </w:r>
      <w:r w:rsidRPr="00C61BC0">
        <w:rPr>
          <w:sz w:val="16"/>
        </w:rPr>
        <w:t xml:space="preserve">23 </w:t>
      </w:r>
      <w:r w:rsidRPr="00C61BC0">
        <w:rPr>
          <w:u w:val="single"/>
        </w:rPr>
        <w:t>The argument is that vaccines are developed with the support of substantial public financing, hence there is a public right to the scientific achievements</w:t>
      </w:r>
      <w:r w:rsidRPr="00C61BC0">
        <w:rPr>
          <w:sz w:val="16"/>
        </w:rPr>
        <w:t xml:space="preserve">. </w:t>
      </w:r>
      <w:r w:rsidRPr="00C61BC0">
        <w:rPr>
          <w:u w:val="single"/>
        </w:rPr>
        <w:t>Mo</w:t>
      </w:r>
      <w:r w:rsidRPr="002176CF">
        <w:rPr>
          <w:u w:val="single"/>
        </w:rPr>
        <w:t>reover, private companies reaped billions in profits from COVID-19 vaccines</w:t>
      </w:r>
      <w:r w:rsidRPr="002176CF">
        <w:rPr>
          <w:sz w:val="16"/>
        </w:rPr>
        <w:t xml:space="preserve">. Source: Katharina Buchholz, “COVID-19 Vaccines Lift Pharma Company Profits”, Statista, 17 May 2021. </w:t>
      </w:r>
      <w:r w:rsidRPr="002176CF">
        <w:rPr>
          <w:u w:val="single"/>
        </w:rPr>
        <w:t>One could</w:t>
      </w:r>
      <w:r w:rsidRPr="00C61BC0">
        <w:rPr>
          <w:u w:val="single"/>
        </w:rPr>
        <w:t xml:space="preserve"> argue</w:t>
      </w:r>
      <w:r w:rsidRPr="00C61BC0">
        <w:rPr>
          <w:sz w:val="16"/>
        </w:rPr>
        <w:t xml:space="preserve"> that </w:t>
      </w:r>
      <w:r w:rsidRPr="00C61BC0">
        <w:rPr>
          <w:u w:val="single"/>
        </w:rPr>
        <w:t>since the US, Germany and</w:t>
      </w:r>
      <w:r w:rsidRPr="00C61BC0">
        <w:rPr>
          <w:sz w:val="16"/>
        </w:rPr>
        <w:t xml:space="preserve"> other </w:t>
      </w:r>
      <w:r w:rsidRPr="00C61BC0">
        <w:rPr>
          <w:u w:val="single"/>
        </w:rPr>
        <w:t>HICs are spending money, their citizens are entitled to get vaccines first</w:t>
      </w:r>
      <w:r w:rsidRPr="00C61BC0">
        <w:rPr>
          <w:sz w:val="16"/>
        </w:rPr>
        <w:t xml:space="preserve">, hence </w:t>
      </w:r>
      <w:r w:rsidRPr="00C61BC0">
        <w:rPr>
          <w:u w:val="single"/>
        </w:rPr>
        <w:t>vaccine nationalism is morally defensible</w:t>
      </w:r>
      <w:r w:rsidRPr="00C61BC0">
        <w:rPr>
          <w:sz w:val="16"/>
        </w:rPr>
        <w:t>. Nonetheless</w:t>
      </w:r>
      <w:r w:rsidRPr="00C61BC0">
        <w:rPr>
          <w:b/>
          <w:iCs/>
          <w:u w:val="single"/>
        </w:rPr>
        <w:t xml:space="preserve">, it is not the </w:t>
      </w:r>
      <w:r w:rsidRPr="002176CF">
        <w:rPr>
          <w:b/>
          <w:iCs/>
          <w:u w:val="single"/>
        </w:rPr>
        <w:t>case</w:t>
      </w:r>
      <w:r w:rsidRPr="002176CF">
        <w:rPr>
          <w:sz w:val="16"/>
        </w:rPr>
        <w:t xml:space="preserve">. The </w:t>
      </w:r>
      <w:r w:rsidRPr="002176CF">
        <w:rPr>
          <w:u w:val="single"/>
        </w:rPr>
        <w:t>TRIPS</w:t>
      </w:r>
      <w:r w:rsidRPr="002176CF">
        <w:rPr>
          <w:sz w:val="16"/>
        </w:rPr>
        <w:t xml:space="preserve"> Agreement </w:t>
      </w:r>
      <w:r w:rsidRPr="002176CF">
        <w:rPr>
          <w:u w:val="single"/>
        </w:rPr>
        <w:t>includes several provisions which mandates promotion of technology transfer</w:t>
      </w:r>
      <w:r w:rsidRPr="002176CF">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w:t>
      </w:r>
      <w:r w:rsidRPr="00C61BC0">
        <w:rPr>
          <w:sz w:val="16"/>
        </w:rPr>
        <w:t xml:space="preserve"> a sound and viable technological base. </w:t>
      </w:r>
      <w:r w:rsidRPr="00C61BC0">
        <w:rPr>
          <w:u w:val="single"/>
        </w:rPr>
        <w:t xml:space="preserve">The LMICs opened their markets and amended domestic patent laws </w:t>
      </w:r>
      <w:proofErr w:type="spellStart"/>
      <w:r w:rsidRPr="00C61BC0">
        <w:rPr>
          <w:u w:val="single"/>
        </w:rPr>
        <w:t>favouring</w:t>
      </w:r>
      <w:proofErr w:type="spellEnd"/>
      <w:r w:rsidRPr="00C61BC0">
        <w:rPr>
          <w:u w:val="single"/>
        </w:rPr>
        <w:t xml:space="preserve"> developing countries’ products against this promise of technology transfer</w:t>
      </w:r>
      <w:r w:rsidRPr="00C61BC0">
        <w:rPr>
          <w:sz w:val="16"/>
        </w:rPr>
        <w:t xml:space="preserve">. </w:t>
      </w:r>
      <w:r w:rsidRPr="00C61BC0">
        <w:rPr>
          <w:u w:val="single"/>
        </w:rPr>
        <w:t>Another argument</w:t>
      </w:r>
      <w:r w:rsidRPr="00C61BC0">
        <w:rPr>
          <w:sz w:val="16"/>
        </w:rPr>
        <w:t xml:space="preserve"> against the proposed TRIPS waiver </w:t>
      </w:r>
      <w:r w:rsidRPr="00C61BC0">
        <w:rPr>
          <w:u w:val="single"/>
        </w:rPr>
        <w:t>is that a waiver</w:t>
      </w:r>
      <w:r w:rsidRPr="00C61BC0">
        <w:rPr>
          <w:sz w:val="16"/>
        </w:rPr>
        <w:t xml:space="preserve"> </w:t>
      </w:r>
      <w:r w:rsidRPr="00C61BC0">
        <w:rPr>
          <w:u w:val="single"/>
        </w:rPr>
        <w:t>would not increase</w:t>
      </w:r>
      <w:r w:rsidRPr="00C61BC0">
        <w:rPr>
          <w:sz w:val="16"/>
        </w:rPr>
        <w:t xml:space="preserve"> the </w:t>
      </w:r>
      <w:r w:rsidRPr="00C61BC0">
        <w:rPr>
          <w:u w:val="single"/>
        </w:rPr>
        <w:t>manufacturing of COVID-19 vaccines</w:t>
      </w:r>
      <w:r w:rsidRPr="00C61BC0">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2176CF">
        <w:rPr>
          <w:b/>
          <w:iCs/>
          <w:u w:val="single"/>
        </w:rPr>
        <w:t xml:space="preserve">However, a </w:t>
      </w:r>
      <w:r w:rsidRPr="00905AD3">
        <w:rPr>
          <w:b/>
          <w:iCs/>
          <w:highlight w:val="cyan"/>
          <w:u w:val="single"/>
        </w:rPr>
        <w:t>waiver would be</w:t>
      </w:r>
      <w:r w:rsidRPr="002176CF">
        <w:rPr>
          <w:b/>
          <w:iCs/>
          <w:u w:val="single"/>
        </w:rPr>
        <w:t xml:space="preserve"> the first</w:t>
      </w:r>
      <w:r w:rsidRPr="00C61BC0">
        <w:rPr>
          <w:b/>
          <w:iCs/>
          <w:u w:val="single"/>
        </w:rPr>
        <w:t xml:space="preserve"> but </w:t>
      </w:r>
      <w:r w:rsidRPr="00905AD3">
        <w:rPr>
          <w:b/>
          <w:iCs/>
          <w:highlight w:val="cyan"/>
          <w:u w:val="single"/>
        </w:rPr>
        <w:t>essential</w:t>
      </w:r>
      <w:r w:rsidRPr="002176CF">
        <w:rPr>
          <w:b/>
          <w:iCs/>
          <w:u w:val="single"/>
        </w:rPr>
        <w:t xml:space="preserve"> step </w:t>
      </w:r>
      <w:r w:rsidRPr="00905AD3">
        <w:rPr>
          <w:b/>
          <w:iCs/>
          <w:highlight w:val="cyan"/>
          <w:u w:val="single"/>
        </w:rPr>
        <w:t>to increase manufacturing capacity</w:t>
      </w:r>
      <w:r w:rsidRPr="002176CF">
        <w:rPr>
          <w:b/>
          <w:iCs/>
          <w:u w:val="single"/>
        </w:rPr>
        <w:t xml:space="preserve"> worldwid</w:t>
      </w:r>
      <w:r w:rsidRPr="002176CF">
        <w:rPr>
          <w:sz w:val="16"/>
        </w:rPr>
        <w:t>e.</w:t>
      </w:r>
      <w:r w:rsidRPr="00C61BC0">
        <w:rPr>
          <w:sz w:val="16"/>
        </w:rPr>
        <w:t xml:space="preserve"> For instance, </w:t>
      </w:r>
      <w:r w:rsidRPr="00905AD3">
        <w:rPr>
          <w:highlight w:val="cyan"/>
          <w:u w:val="single"/>
        </w:rPr>
        <w:t>to export</w:t>
      </w:r>
      <w:r w:rsidRPr="00C61BC0">
        <w:rPr>
          <w:u w:val="single"/>
        </w:rPr>
        <w:t xml:space="preserve"> COVID-19 </w:t>
      </w:r>
      <w:r w:rsidRPr="00905AD3">
        <w:rPr>
          <w:highlight w:val="cyan"/>
          <w:u w:val="single"/>
        </w:rPr>
        <w:t>vaccine</w:t>
      </w:r>
      <w:r w:rsidRPr="002176CF">
        <w:rPr>
          <w:u w:val="single"/>
        </w:rPr>
        <w:t xml:space="preserve">-related products, </w:t>
      </w:r>
      <w:r w:rsidRPr="00905AD3">
        <w:rPr>
          <w:highlight w:val="cyan"/>
          <w:u w:val="single"/>
        </w:rPr>
        <w:t xml:space="preserve">countries need to ensure </w:t>
      </w:r>
      <w:r w:rsidRPr="002176CF">
        <w:rPr>
          <w:u w:val="single"/>
        </w:rPr>
        <w:t xml:space="preserve">that there are </w:t>
      </w:r>
      <w:r w:rsidRPr="00905AD3">
        <w:rPr>
          <w:highlight w:val="cyan"/>
          <w:u w:val="single"/>
        </w:rPr>
        <w:t>no IP restrictions</w:t>
      </w:r>
      <w:r w:rsidRPr="00C61BC0">
        <w:rPr>
          <w:u w:val="single"/>
        </w:rPr>
        <w:t xml:space="preserve"> at both ends –</w:t>
      </w:r>
      <w:r w:rsidRPr="00C61BC0">
        <w:rPr>
          <w:sz w:val="16"/>
        </w:rPr>
        <w:t xml:space="preserve"> exporting and importing. The market for vaccine materials includes consumables, single-use reactors bags, filters, culture media, and vaccine ingredients. </w:t>
      </w:r>
      <w:r w:rsidRPr="00905AD3">
        <w:rPr>
          <w:highlight w:val="cyan"/>
          <w:u w:val="single"/>
        </w:rPr>
        <w:t>Export blockages</w:t>
      </w:r>
      <w:r w:rsidRPr="00C61BC0">
        <w:rPr>
          <w:u w:val="single"/>
        </w:rPr>
        <w:t xml:space="preserve"> on raw materials, equipment and finished products </w:t>
      </w:r>
      <w:r w:rsidRPr="00905AD3">
        <w:rPr>
          <w:highlight w:val="cyan"/>
          <w:u w:val="single"/>
        </w:rPr>
        <w:t>harm</w:t>
      </w:r>
      <w:r w:rsidRPr="00C61BC0">
        <w:rPr>
          <w:u w:val="single"/>
        </w:rPr>
        <w:t xml:space="preserve"> the </w:t>
      </w:r>
      <w:r w:rsidRPr="00905AD3">
        <w:rPr>
          <w:highlight w:val="cyan"/>
          <w:u w:val="single"/>
        </w:rPr>
        <w:t>overall output</w:t>
      </w:r>
      <w:r w:rsidRPr="00C61BC0">
        <w:rPr>
          <w:u w:val="single"/>
        </w:rPr>
        <w:t xml:space="preserve"> of the vaccine supply chain. If there is no TRIPS restriction, more governments and companies will </w:t>
      </w:r>
      <w:r w:rsidRPr="002176CF">
        <w:rPr>
          <w:u w:val="single"/>
        </w:rPr>
        <w:t>invest in repurposing their facilities</w:t>
      </w:r>
      <w:r w:rsidRPr="002176CF">
        <w:rPr>
          <w:sz w:val="16"/>
        </w:rPr>
        <w:t xml:space="preserve">. Similarly, </w:t>
      </w:r>
      <w:r w:rsidRPr="002176CF">
        <w:rPr>
          <w:u w:val="single"/>
        </w:rPr>
        <w:t xml:space="preserve">the arguments such as that no other manufacturers can carry out the complex manufacturing process of COVID-19 vaccines and generic manufacturing as that </w:t>
      </w:r>
      <w:r w:rsidRPr="002176CF">
        <w:rPr>
          <w:b/>
          <w:iCs/>
          <w:u w:val="single"/>
        </w:rPr>
        <w:t xml:space="preserve">would </w:t>
      </w:r>
      <w:proofErr w:type="spellStart"/>
      <w:r w:rsidRPr="002176CF">
        <w:rPr>
          <w:b/>
          <w:iCs/>
          <w:u w:val="single"/>
        </w:rPr>
        <w:t>jeopardise</w:t>
      </w:r>
      <w:proofErr w:type="spellEnd"/>
      <w:r w:rsidRPr="002176CF">
        <w:rPr>
          <w:b/>
          <w:iCs/>
          <w:u w:val="single"/>
        </w:rPr>
        <w:t xml:space="preserve"> quality</w:t>
      </w:r>
      <w:r w:rsidRPr="002176CF">
        <w:rPr>
          <w:u w:val="single"/>
        </w:rPr>
        <w:t xml:space="preserve">, have also been </w:t>
      </w:r>
      <w:r w:rsidRPr="002176CF">
        <w:rPr>
          <w:b/>
          <w:iCs/>
          <w:u w:val="single"/>
        </w:rPr>
        <w:t>proven wrong in the past</w:t>
      </w:r>
      <w:r w:rsidRPr="002176CF">
        <w:rPr>
          <w:u w:val="single"/>
        </w:rPr>
        <w:t>.</w:t>
      </w:r>
      <w:r w:rsidRPr="002176CF">
        <w:rPr>
          <w:sz w:val="16"/>
        </w:rPr>
        <w:t xml:space="preserve"> For instance</w:t>
      </w:r>
      <w:r w:rsidRPr="002176CF">
        <w:rPr>
          <w:u w:val="single"/>
        </w:rPr>
        <w:t xml:space="preserve">, in the early 1990s, when Indian company </w:t>
      </w:r>
      <w:proofErr w:type="spellStart"/>
      <w:r w:rsidRPr="002176CF">
        <w:rPr>
          <w:u w:val="single"/>
        </w:rPr>
        <w:t>Shantha</w:t>
      </w:r>
      <w:proofErr w:type="spellEnd"/>
      <w:r w:rsidRPr="002176CF">
        <w:rPr>
          <w:u w:val="single"/>
        </w:rPr>
        <w:t xml:space="preserve"> Biotechnics approached a Western firm for a technology transfer of Hepatitis B vaccine, the firm responded</w:t>
      </w:r>
      <w:r w:rsidRPr="002176CF">
        <w:rPr>
          <w:sz w:val="16"/>
        </w:rPr>
        <w:t xml:space="preserve"> that “India cannot afford such high technology vaccines… And even if you can afford to buy the technology, </w:t>
      </w:r>
      <w:r w:rsidRPr="002176CF">
        <w:rPr>
          <w:u w:val="single"/>
        </w:rPr>
        <w:t xml:space="preserve">your scientists cannot understand recombinant technology in the least.”25 Later, </w:t>
      </w:r>
      <w:proofErr w:type="spellStart"/>
      <w:r w:rsidRPr="002176CF">
        <w:rPr>
          <w:u w:val="single"/>
        </w:rPr>
        <w:t>Shantha</w:t>
      </w:r>
      <w:proofErr w:type="spellEnd"/>
      <w:r w:rsidRPr="002176CF">
        <w:rPr>
          <w:u w:val="single"/>
        </w:rPr>
        <w:t xml:space="preserve"> Biotechnics developed its own vaccine at $1 per dose, and the UNICEF</w:t>
      </w:r>
      <w:r w:rsidRPr="002176CF">
        <w:rPr>
          <w:sz w:val="16"/>
        </w:rPr>
        <w:t xml:space="preserve"> (United Nations Children’s Emergency Fund) </w:t>
      </w:r>
      <w:r w:rsidRPr="002176CF">
        <w:rPr>
          <w:u w:val="single"/>
        </w:rPr>
        <w:t xml:space="preserve">mass inoculation </w:t>
      </w:r>
      <w:proofErr w:type="spellStart"/>
      <w:r w:rsidRPr="002176CF">
        <w:rPr>
          <w:u w:val="single"/>
        </w:rPr>
        <w:t>programme</w:t>
      </w:r>
      <w:proofErr w:type="spellEnd"/>
      <w:r w:rsidRPr="002176CF">
        <w:rPr>
          <w:u w:val="single"/>
        </w:rPr>
        <w:t xml:space="preserve"> uses this vaccine against Hepatitis B</w:t>
      </w:r>
      <w:r w:rsidRPr="002176CF">
        <w:rPr>
          <w:sz w:val="16"/>
        </w:rPr>
        <w:t xml:space="preserve">. In 2009, </w:t>
      </w:r>
      <w:proofErr w:type="spellStart"/>
      <w:r w:rsidRPr="002176CF">
        <w:rPr>
          <w:sz w:val="16"/>
        </w:rPr>
        <w:t>Shantha</w:t>
      </w:r>
      <w:proofErr w:type="spellEnd"/>
      <w:r w:rsidRPr="002176CF">
        <w:rPr>
          <w:sz w:val="16"/>
        </w:rPr>
        <w:t xml:space="preserve"> sold over</w:t>
      </w:r>
      <w:r w:rsidRPr="00C61BC0">
        <w:rPr>
          <w:sz w:val="16"/>
        </w:rPr>
        <w:t xml:space="preserve"> 120 million doses of vaccines globally. </w:t>
      </w:r>
      <w:r w:rsidRPr="00C61BC0">
        <w:rPr>
          <w:sz w:val="16"/>
        </w:rPr>
        <w:lastRenderedPageBreak/>
        <w:t xml:space="preserve">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61BC0">
        <w:rPr>
          <w:u w:val="single"/>
        </w:rPr>
        <w:t xml:space="preserve">What is more </w:t>
      </w:r>
      <w:r w:rsidRPr="002176CF">
        <w:rPr>
          <w:u w:val="single"/>
        </w:rPr>
        <w:t>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w:t>
      </w:r>
      <w:r w:rsidRPr="00C61BC0">
        <w:rPr>
          <w:u w:val="single"/>
        </w:rPr>
        <w:t xml:space="preserve"> cumbersome and not expedient in a public health crisis like the COVID-19 pandemic</w:t>
      </w:r>
      <w:r w:rsidRPr="00C61BC0">
        <w:rPr>
          <w:sz w:val="16"/>
        </w:rPr>
        <w:t>.</w:t>
      </w:r>
    </w:p>
    <w:p w14:paraId="29BEB092" w14:textId="4DD766C9" w:rsidR="007137A5" w:rsidRPr="007137A5" w:rsidRDefault="007137A5" w:rsidP="007137A5"/>
    <w:sectPr w:rsidR="007137A5" w:rsidRPr="007137A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AD770A"/>
    <w:multiLevelType w:val="multilevel"/>
    <w:tmpl w:val="FAE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35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595"/>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537"/>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7B8"/>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CB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7A5"/>
    <w:rsid w:val="00717B01"/>
    <w:rsid w:val="007227D9"/>
    <w:rsid w:val="0072491F"/>
    <w:rsid w:val="00725598"/>
    <w:rsid w:val="007374A1"/>
    <w:rsid w:val="00752712"/>
    <w:rsid w:val="00753A84"/>
    <w:rsid w:val="007611F5"/>
    <w:rsid w:val="007619E4"/>
    <w:rsid w:val="00761E75"/>
    <w:rsid w:val="0076495E"/>
    <w:rsid w:val="00765FC8"/>
    <w:rsid w:val="00771649"/>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5A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AD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493"/>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14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7F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2BE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481"/>
    <w:rsid w:val="00F57FFB"/>
    <w:rsid w:val="00F601E6"/>
    <w:rsid w:val="00F73954"/>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002EA3"/>
  <w14:defaultImageDpi w14:val="300"/>
  <w15:docId w15:val="{FFF4AD22-4B08-D348-819A-04E4F55E0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353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535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535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535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4535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535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3537"/>
  </w:style>
  <w:style w:type="character" w:customStyle="1" w:styleId="Heading1Char">
    <w:name w:val="Heading 1 Char"/>
    <w:aliases w:val="Pocket Char"/>
    <w:basedOn w:val="DefaultParagraphFont"/>
    <w:link w:val="Heading1"/>
    <w:uiPriority w:val="9"/>
    <w:rsid w:val="004535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5353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53537"/>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4535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53537"/>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45353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45353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5353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453537"/>
    <w:rPr>
      <w:color w:val="auto"/>
      <w:u w:val="none"/>
    </w:rPr>
  </w:style>
  <w:style w:type="paragraph" w:styleId="DocumentMap">
    <w:name w:val="Document Map"/>
    <w:basedOn w:val="Normal"/>
    <w:link w:val="DocumentMapChar"/>
    <w:uiPriority w:val="99"/>
    <w:semiHidden/>
    <w:unhideWhenUsed/>
    <w:rsid w:val="004535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3537"/>
    <w:rPr>
      <w:rFonts w:ascii="Lucida Grande" w:hAnsi="Lucida Grande" w:cs="Lucida Grande"/>
    </w:rPr>
  </w:style>
  <w:style w:type="paragraph" w:customStyle="1" w:styleId="Emphasis1">
    <w:name w:val="Emphasis1"/>
    <w:basedOn w:val="Normal"/>
    <w:link w:val="Emphasis"/>
    <w:autoRedefine/>
    <w:uiPriority w:val="20"/>
    <w:qFormat/>
    <w:rsid w:val="0045353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45353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453537"/>
    <w:pPr>
      <w:ind w:left="720"/>
      <w:jc w:val="both"/>
    </w:pPr>
    <w:rPr>
      <w:b/>
      <w:iCs/>
      <w:u w:val="single"/>
    </w:rPr>
  </w:style>
  <w:style w:type="character" w:styleId="UnresolvedMention">
    <w:name w:val="Unresolved Mention"/>
    <w:basedOn w:val="DefaultParagraphFont"/>
    <w:uiPriority w:val="99"/>
    <w:semiHidden/>
    <w:unhideWhenUsed/>
    <w:rsid w:val="00453537"/>
    <w:rPr>
      <w:color w:val="605E5C"/>
      <w:shd w:val="clear" w:color="auto" w:fill="E1DFDD"/>
    </w:rPr>
  </w:style>
  <w:style w:type="paragraph" w:styleId="NormalWeb">
    <w:name w:val="Normal (Web)"/>
    <w:basedOn w:val="Normal"/>
    <w:uiPriority w:val="99"/>
    <w:semiHidden/>
    <w:unhideWhenUsed/>
    <w:rsid w:val="00453537"/>
    <w:pPr>
      <w:spacing w:before="100" w:beforeAutospacing="1" w:after="100" w:afterAutospacing="1"/>
    </w:pPr>
  </w:style>
  <w:style w:type="character" w:styleId="Strong">
    <w:name w:val="Strong"/>
    <w:basedOn w:val="DefaultParagraphFont"/>
    <w:uiPriority w:val="22"/>
    <w:qFormat/>
    <w:rsid w:val="00453537"/>
    <w:rPr>
      <w:b/>
      <w:bCs/>
    </w:rPr>
  </w:style>
  <w:style w:type="character" w:customStyle="1" w:styleId="dttext">
    <w:name w:val="dttext"/>
    <w:basedOn w:val="DefaultParagraphFont"/>
    <w:rsid w:val="00453537"/>
  </w:style>
  <w:style w:type="paragraph" w:customStyle="1" w:styleId="css-axufdj">
    <w:name w:val="css-axufdj"/>
    <w:basedOn w:val="Normal"/>
    <w:rsid w:val="00453537"/>
    <w:pPr>
      <w:spacing w:before="100" w:beforeAutospacing="1" w:after="100" w:afterAutospacing="1"/>
    </w:pPr>
  </w:style>
  <w:style w:type="character" w:customStyle="1" w:styleId="css-8l6xbc">
    <w:name w:val="css-8l6xbc"/>
    <w:basedOn w:val="DefaultParagraphFont"/>
    <w:rsid w:val="00453537"/>
  </w:style>
  <w:style w:type="paragraph" w:customStyle="1" w:styleId="css-1uuihdo">
    <w:name w:val="css-1uuihdo"/>
    <w:basedOn w:val="Normal"/>
    <w:rsid w:val="00453537"/>
    <w:pPr>
      <w:spacing w:before="100" w:beforeAutospacing="1" w:after="100" w:afterAutospacing="1"/>
    </w:pPr>
  </w:style>
  <w:style w:type="character" w:customStyle="1" w:styleId="css-1ly73wi">
    <w:name w:val="css-1ly73wi"/>
    <w:basedOn w:val="DefaultParagraphFont"/>
    <w:rsid w:val="00453537"/>
  </w:style>
  <w:style w:type="character" w:customStyle="1" w:styleId="css-16f3y1r">
    <w:name w:val="css-16f3y1r"/>
    <w:basedOn w:val="DefaultParagraphFont"/>
    <w:rsid w:val="00453537"/>
  </w:style>
  <w:style w:type="character" w:customStyle="1" w:styleId="css-cnj6d5">
    <w:name w:val="css-cnj6d5"/>
    <w:basedOn w:val="DefaultParagraphFont"/>
    <w:rsid w:val="00453537"/>
  </w:style>
  <w:style w:type="character" w:customStyle="1" w:styleId="css-1stvlmo">
    <w:name w:val="css-1stvlmo"/>
    <w:basedOn w:val="DefaultParagraphFont"/>
    <w:rsid w:val="00453537"/>
  </w:style>
  <w:style w:type="character" w:customStyle="1" w:styleId="css-kpxlkr">
    <w:name w:val="css-kpxlkr"/>
    <w:basedOn w:val="DefaultParagraphFont"/>
    <w:rsid w:val="00453537"/>
  </w:style>
  <w:style w:type="character" w:customStyle="1" w:styleId="css-1dv1kvn">
    <w:name w:val="css-1dv1kvn"/>
    <w:basedOn w:val="DefaultParagraphFont"/>
    <w:rsid w:val="00453537"/>
  </w:style>
  <w:style w:type="paragraph" w:customStyle="1" w:styleId="css-1l8wklm">
    <w:name w:val="css-1l8wklm"/>
    <w:basedOn w:val="Normal"/>
    <w:rsid w:val="00453537"/>
    <w:pPr>
      <w:spacing w:before="100" w:beforeAutospacing="1" w:after="100" w:afterAutospacing="1"/>
    </w:pPr>
  </w:style>
  <w:style w:type="paragraph" w:styleId="ListParagraph">
    <w:name w:val="List Paragraph"/>
    <w:aliases w:val="6 font,Colorful List - Accent 11"/>
    <w:basedOn w:val="Normal"/>
    <w:uiPriority w:val="34"/>
    <w:unhideWhenUsed/>
    <w:qFormat/>
    <w:rsid w:val="00453537"/>
    <w:pPr>
      <w:ind w:left="720"/>
      <w:contextualSpacing/>
    </w:pPr>
  </w:style>
  <w:style w:type="paragraph" w:customStyle="1" w:styleId="Emphasize">
    <w:name w:val="Emphasize"/>
    <w:basedOn w:val="Normal"/>
    <w:uiPriority w:val="20"/>
    <w:qFormat/>
    <w:rsid w:val="0045353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nytimes.com/interactive/2021/05/25/world/asia/india-covid-death-estimates.html" TargetMode="External"/><Relationship Id="rId26" Type="http://schemas.openxmlformats.org/officeDocument/2006/relationships/hyperlink" Target="https://www.nytimes.com/2021/04/07/us/politics/coronavirus-variants-cdc.html" TargetMode="External"/><Relationship Id="rId39" Type="http://schemas.openxmlformats.org/officeDocument/2006/relationships/hyperlink" Target="https://www.ctvnews.ca/world/covid-19-has-escalated-armed-conflict-in-india-pakistan-iraq-libya-and-the-philippines-study-finds-1.5236738" TargetMode="External"/><Relationship Id="rId21" Type="http://schemas.openxmlformats.org/officeDocument/2006/relationships/hyperlink" Target="https://www.nytimes.com/2021/05/11/world/asia/covid-india-ganges-oxygen.html" TargetMode="External"/><Relationship Id="rId34" Type="http://schemas.openxmlformats.org/officeDocument/2006/relationships/hyperlink" Target="https://indianexpress.com/article/india/coronavirus-second-wave-oxygen-crisis-more-than-supply-lack-of-tankers-and-plant-location-key-challenges-7291716/" TargetMode="External"/><Relationship Id="rId42" Type="http://schemas.openxmlformats.org/officeDocument/2006/relationships/hyperlink" Target="https://ratical.org/radiation/NuclearExtinction/StarrNuclearWinterOct09.pdf" TargetMode="External"/><Relationship Id="rId47"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ytimes.com/2021/08/17/world/asia/india-covid-19.html" TargetMode="External"/><Relationship Id="rId29" Type="http://schemas.openxmlformats.org/officeDocument/2006/relationships/hyperlink" Target="https://pib.gov.in/PressReleasePage.aspx?PRID=1703017" TargetMode="Externa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www.nytimes.com/2021/04/09/world/asia/india-covid-vaccine-variant.html?action=click&amp;module=RelatedLinks&amp;pgtype=Article" TargetMode="External"/><Relationship Id="rId32" Type="http://schemas.openxmlformats.org/officeDocument/2006/relationships/hyperlink" Target="https://www.nytimes.com/2021/05/02/world/asia/india-west-bengal-elections-modi.html?searchResultPosition=1" TargetMode="External"/><Relationship Id="rId37" Type="http://schemas.openxmlformats.org/officeDocument/2006/relationships/hyperlink" Target="https://www.business-standard.com/topic/pakistan" TargetMode="External"/><Relationship Id="rId40" Type="http://schemas.openxmlformats.org/officeDocument/2006/relationships/hyperlink" Target="https://getd.libs.uga.edu/pdfs/howell_patrick_d_201305_ma.pdf" TargetMode="External"/><Relationship Id="rId45" Type="http://schemas.openxmlformats.org/officeDocument/2006/relationships/hyperlink" Target="https://www.newsweek.com/who-warns-world-blind-understanding-covid-spread-hurting-ability-end-pandemic-1614722" TargetMode="External"/><Relationship Id="rId5" Type="http://schemas.openxmlformats.org/officeDocument/2006/relationships/numbering" Target="numbering.xml"/><Relationship Id="rId15" Type="http://schemas.openxmlformats.org/officeDocument/2006/relationships/hyperlink" Target="https://papers.ssrn.com/sol3/papers.cfm?abstract_id=3171196/" TargetMode="External"/><Relationship Id="rId23" Type="http://schemas.openxmlformats.org/officeDocument/2006/relationships/hyperlink" Target="https://www.nytimes.com/interactive/2020/world/asia/india-coronavirus-cases.html" TargetMode="External"/><Relationship Id="rId28" Type="http://schemas.openxmlformats.org/officeDocument/2006/relationships/hyperlink" Target="https://www.nytimes.com/2021/05/24/world/europe/india-uk-variant-vaccine-coronavirus.html" TargetMode="External"/><Relationship Id="rId36" Type="http://schemas.openxmlformats.org/officeDocument/2006/relationships/hyperlink" Target="https://www.nytimes.com/2021/03/25/world/asia/india-covid-vaccine-astrazeneca.html" TargetMode="External"/><Relationship Id="rId49" Type="http://schemas.openxmlformats.org/officeDocument/2006/relationships/theme" Target="theme/theme1.xm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nytimes.com/2021/08/31/business/economy/india-economy-covid.html" TargetMode="External"/><Relationship Id="rId31" Type="http://schemas.openxmlformats.org/officeDocument/2006/relationships/hyperlink" Target="https://www.nytimes.com/2021/04/25/business/india-covid19-twitter-facebook.html" TargetMode="External"/><Relationship Id="rId44" Type="http://schemas.openxmlformats.org/officeDocument/2006/relationships/hyperlink" Target="https://www.dw.com/en/rich-countries-block-india-south-africas-bid-to-ban-covid-vaccine-patents/a-56460175"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www.brookings.edu/blog/order-from-chaos/2020/07/10/the-post-covid-19-world-economic-nationalism-triumphant/" TargetMode="External"/><Relationship Id="rId22" Type="http://schemas.openxmlformats.org/officeDocument/2006/relationships/hyperlink" Target="https://www.nytimes.com/2021/05/06/world/asia/india-covid-vaccines.html" TargetMode="External"/><Relationship Id="rId27" Type="http://schemas.openxmlformats.org/officeDocument/2006/relationships/hyperlink" Target="https://www.nytimes.com/2021/05/10/world/asia/india-covid-virus-variant.html" TargetMode="External"/><Relationship Id="rId30" Type="http://schemas.openxmlformats.org/officeDocument/2006/relationships/hyperlink" Target="https://www.thelancet.com/journals/lancet/article/PIIS0140-6736(21)01052-7/fulltext" TargetMode="External"/><Relationship Id="rId35" Type="http://schemas.openxmlformats.org/officeDocument/2006/relationships/hyperlink" Target="https://www.nytimes.com/2021/05/16/world/asia/india-covid19-black-market.html" TargetMode="External"/><Relationship Id="rId43" Type="http://schemas.openxmlformats.org/officeDocument/2006/relationships/hyperlink" Target="https://www2.ucar.edu/atmosnews/just-published/3995/nuclear-war-and-ultraviolet-radi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ytimes.com/2021/08/17/world/asia/india-covid-19.html" TargetMode="External"/><Relationship Id="rId25" Type="http://schemas.openxmlformats.org/officeDocument/2006/relationships/hyperlink" Target="https://www.nytimes.com/2021/05/14/world/uk-covid-india.html" TargetMode="External"/><Relationship Id="rId33" Type="http://schemas.openxmlformats.org/officeDocument/2006/relationships/hyperlink" Target="https://www.nytimes.com/2021/05/01/world/asia/india-covid19-modi.html?action=click&amp;module=RelatedLinks&amp;pgtype=Article" TargetMode="External"/><Relationship Id="rId38" Type="http://schemas.openxmlformats.org/officeDocument/2006/relationships/hyperlink" Target="https://www.business-standard.com/topic/pakistan" TargetMode="External"/><Relationship Id="rId46" Type="http://schemas.openxmlformats.org/officeDocument/2006/relationships/hyperlink" Target="https://jme.bmj.com/content/47/9/595" TargetMode="External"/><Relationship Id="rId20" Type="http://schemas.openxmlformats.org/officeDocument/2006/relationships/hyperlink" Target="https://www.nytimes.com/2021/05/31/world/asia/india-covid.html" TargetMode="External"/><Relationship Id="rId41"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27</Pages>
  <Words>19071</Words>
  <Characters>108709</Characters>
  <Application>Microsoft Office Word</Application>
  <DocSecurity>0</DocSecurity>
  <Lines>905</Lines>
  <Paragraphs>255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13</cp:revision>
  <dcterms:created xsi:type="dcterms:W3CDTF">2021-10-15T20:23:00Z</dcterms:created>
  <dcterms:modified xsi:type="dcterms:W3CDTF">2021-10-15T21:48:00Z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