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1839F" w14:textId="77777777" w:rsidR="000F017D" w:rsidRDefault="000F017D" w:rsidP="000F017D">
      <w:pPr>
        <w:pStyle w:val="Heading3"/>
      </w:pPr>
      <w:r w:rsidRPr="004657D7">
        <w:t xml:space="preserve">1AC – Framing </w:t>
      </w:r>
    </w:p>
    <w:p w14:paraId="33D32701" w14:textId="77777777" w:rsidR="000F017D" w:rsidRDefault="000F017D" w:rsidP="000F017D">
      <w:pPr>
        <w:pStyle w:val="Heading4"/>
      </w:pPr>
      <w:r>
        <w:t xml:space="preserve">The standard is maximizing expected well-being. </w:t>
      </w:r>
    </w:p>
    <w:p w14:paraId="468C2CB3" w14:textId="77777777" w:rsidR="000F017D" w:rsidRPr="00716136" w:rsidRDefault="000F017D" w:rsidP="000F017D">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0A9BB8FB" w14:textId="77777777" w:rsidR="000F017D" w:rsidRPr="00716136" w:rsidRDefault="000F017D" w:rsidP="000F017D">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13142285" w14:textId="77777777" w:rsidR="000F017D" w:rsidRPr="00E47BED" w:rsidRDefault="000F017D" w:rsidP="000F017D">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114363">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114363">
        <w:rPr>
          <w:rStyle w:val="StyleUnderline"/>
          <w:rFonts w:asciiTheme="majorHAnsi" w:hAnsiTheme="majorHAnsi" w:cstheme="majorHAnsi"/>
          <w:b/>
          <w:bCs/>
          <w:highlight w:val="cyan"/>
        </w:rPr>
        <w:t xml:space="preserve">pain is intrinsically </w:t>
      </w:r>
      <w:proofErr w:type="spellStart"/>
      <w:r w:rsidRPr="00114363">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114363">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114363">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114363">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114363">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114363">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114363">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114363">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114363">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114363">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114363">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14363">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114363">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114363">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067CF7AD" w14:textId="77777777" w:rsidR="000F017D" w:rsidRPr="008F5337" w:rsidRDefault="000F017D" w:rsidP="000F017D">
      <w:pPr>
        <w:pStyle w:val="Heading4"/>
      </w:pPr>
      <w:r>
        <w:t xml:space="preserve">2] Extinction first --- moral uncertainty. </w:t>
      </w:r>
    </w:p>
    <w:p w14:paraId="03365389" w14:textId="77777777" w:rsidR="000F017D" w:rsidRPr="005F7BED" w:rsidRDefault="000F017D" w:rsidP="000F017D">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562F5E46" w14:textId="77777777" w:rsidR="000F017D" w:rsidRDefault="000F017D" w:rsidP="000F017D">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114363">
        <w:rPr>
          <w:rStyle w:val="StyleUnderline"/>
          <w:b/>
          <w:bCs/>
          <w:highlight w:val="cyan"/>
        </w:rPr>
        <w:t>Our</w:t>
      </w:r>
      <w:r w:rsidRPr="008F5337">
        <w:rPr>
          <w:rStyle w:val="StyleUnderline"/>
        </w:rPr>
        <w:t xml:space="preserve"> present </w:t>
      </w:r>
      <w:r w:rsidRPr="00114363">
        <w:rPr>
          <w:rStyle w:val="StyleUnderline"/>
          <w:b/>
          <w:bCs/>
          <w:highlight w:val="cyan"/>
        </w:rPr>
        <w:t>understanding</w:t>
      </w:r>
      <w:r w:rsidRPr="008F5337">
        <w:rPr>
          <w:rStyle w:val="StyleUnderline"/>
        </w:rPr>
        <w:t xml:space="preserve"> of axiology </w:t>
      </w:r>
      <w:r w:rsidRPr="00114363">
        <w:rPr>
          <w:rStyle w:val="StyleUnderline"/>
          <w:b/>
          <w:bCs/>
          <w:highlight w:val="cyan"/>
        </w:rPr>
        <w:t>might</w:t>
      </w:r>
      <w:r w:rsidRPr="008F5337">
        <w:rPr>
          <w:rStyle w:val="StyleUnderline"/>
        </w:rPr>
        <w:t xml:space="preserve"> well </w:t>
      </w:r>
      <w:r w:rsidRPr="00114363">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114363">
        <w:rPr>
          <w:rStyle w:val="StyleUnderline"/>
          <w:b/>
          <w:bCs/>
          <w:highlight w:val="cyan"/>
        </w:rPr>
        <w:t>If we are</w:t>
      </w:r>
      <w:r w:rsidRPr="008F5337">
        <w:rPr>
          <w:rStyle w:val="StyleUnderline"/>
        </w:rPr>
        <w:t xml:space="preserve"> indeed profoundly </w:t>
      </w:r>
      <w:r w:rsidRPr="00114363">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114363">
        <w:rPr>
          <w:rStyle w:val="StyleUnderline"/>
          <w:b/>
          <w:bCs/>
          <w:highlight w:val="cyan"/>
        </w:rPr>
        <w:t>we should</w:t>
      </w:r>
      <w:r w:rsidRPr="008F5337">
        <w:rPr>
          <w:rStyle w:val="StyleUnderline"/>
        </w:rPr>
        <w:t xml:space="preserve"> recognize that there is a great option </w:t>
      </w:r>
      <w:r w:rsidRPr="00114363">
        <w:rPr>
          <w:rStyle w:val="StyleUnderline"/>
          <w:b/>
          <w:bCs/>
          <w:highlight w:val="cyan"/>
        </w:rPr>
        <w:t>value</w:t>
      </w:r>
      <w:r w:rsidRPr="008F5337">
        <w:rPr>
          <w:rStyle w:val="StyleUnderline"/>
        </w:rPr>
        <w:t xml:space="preserve"> in preserving — and ideally improving — </w:t>
      </w:r>
      <w:r w:rsidRPr="00114363">
        <w:rPr>
          <w:rStyle w:val="StyleUnderline"/>
          <w:b/>
          <w:bCs/>
          <w:highlight w:val="cyan"/>
        </w:rPr>
        <w:t>our ability to</w:t>
      </w:r>
      <w:r w:rsidRPr="008F5337">
        <w:rPr>
          <w:rStyle w:val="StyleUnderline"/>
        </w:rPr>
        <w:t xml:space="preserve"> recognize value and to </w:t>
      </w:r>
      <w:r w:rsidRPr="00114363">
        <w:rPr>
          <w:rStyle w:val="StyleUnderline"/>
          <w:b/>
          <w:bCs/>
          <w:highlight w:val="cyan"/>
        </w:rPr>
        <w:t xml:space="preserve">steer the future </w:t>
      </w:r>
      <w:r w:rsidRPr="00AC2A5D">
        <w:rPr>
          <w:rStyle w:val="StyleUnderline"/>
          <w:b/>
          <w:bCs/>
        </w:rPr>
        <w:t>accordingly</w:t>
      </w:r>
      <w:r w:rsidRPr="00114363">
        <w:rPr>
          <w:rStyle w:val="StyleUnderline"/>
          <w:b/>
          <w:bCs/>
          <w:highlight w:val="cyan"/>
        </w:rPr>
        <w:t>. Ensuring</w:t>
      </w:r>
      <w:r w:rsidRPr="008F5337">
        <w:rPr>
          <w:rStyle w:val="StyleUnderline"/>
        </w:rPr>
        <w:t xml:space="preserve"> that there will be </w:t>
      </w:r>
      <w:r w:rsidRPr="00114363">
        <w:rPr>
          <w:rStyle w:val="StyleUnderline"/>
          <w:b/>
          <w:bCs/>
          <w:highlight w:val="cyan"/>
        </w:rPr>
        <w:t>a future</w:t>
      </w:r>
      <w:r w:rsidRPr="008F5337">
        <w:rPr>
          <w:rStyle w:val="StyleUnderline"/>
        </w:rPr>
        <w:t xml:space="preserve"> version </w:t>
      </w:r>
      <w:r w:rsidRPr="00114363">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114363">
        <w:rPr>
          <w:rStyle w:val="StyleUnderline"/>
          <w:b/>
          <w:bCs/>
          <w:highlight w:val="cyan"/>
        </w:rPr>
        <w:t xml:space="preserve">we must prevent </w:t>
      </w:r>
      <w:r w:rsidRPr="00AC2A5D">
        <w:rPr>
          <w:rStyle w:val="StyleUnderline"/>
          <w:b/>
          <w:bCs/>
        </w:rPr>
        <w:t xml:space="preserve">any </w:t>
      </w:r>
      <w:r w:rsidRPr="00114363">
        <w:rPr>
          <w:rStyle w:val="StyleUnderline"/>
          <w:b/>
          <w:bCs/>
          <w:highlight w:val="cyan"/>
        </w:rPr>
        <w:t>existential catastrophe</w:t>
      </w:r>
      <w:r w:rsidRPr="008F5337">
        <w:rPr>
          <w:rStyle w:val="StyleUnderline"/>
        </w:rPr>
        <w:t>.</w:t>
      </w:r>
    </w:p>
    <w:p w14:paraId="7240836A" w14:textId="77777777" w:rsidR="000F017D" w:rsidRDefault="000F017D" w:rsidP="000F017D">
      <w:pPr>
        <w:pStyle w:val="Heading4"/>
        <w:rPr>
          <w:rFonts w:asciiTheme="majorHAnsi" w:hAnsiTheme="majorHAnsi" w:cstheme="majorHAnsi"/>
        </w:rPr>
      </w:pPr>
      <w:r>
        <w:lastRenderedPageBreak/>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2FFE5E23" w14:textId="77777777" w:rsidR="000F017D" w:rsidRDefault="000F017D" w:rsidP="000F017D"/>
    <w:p w14:paraId="4C6E3C75" w14:textId="77777777" w:rsidR="000F017D" w:rsidRDefault="000F017D" w:rsidP="000F017D"/>
    <w:p w14:paraId="3C1222E1" w14:textId="77777777" w:rsidR="000F017D" w:rsidRPr="00FE51A3" w:rsidRDefault="000F017D" w:rsidP="000F017D">
      <w:pPr>
        <w:pStyle w:val="Heading3"/>
        <w:rPr>
          <w:rFonts w:asciiTheme="majorHAnsi" w:hAnsiTheme="majorHAnsi" w:cstheme="majorHAnsi"/>
        </w:rPr>
      </w:pPr>
      <w:r w:rsidRPr="00FE51A3">
        <w:rPr>
          <w:rFonts w:asciiTheme="majorHAnsi" w:hAnsiTheme="majorHAnsi" w:cstheme="majorHAnsi"/>
        </w:rPr>
        <w:lastRenderedPageBreak/>
        <w:t xml:space="preserve">1AC – Plan </w:t>
      </w:r>
    </w:p>
    <w:p w14:paraId="1ED0EB6E" w14:textId="77777777" w:rsidR="000F017D" w:rsidRDefault="000F017D" w:rsidP="000F017D">
      <w:pPr>
        <w:pStyle w:val="Heading4"/>
        <w:rPr>
          <w:rFonts w:asciiTheme="majorHAnsi" w:hAnsiTheme="majorHAnsi" w:cstheme="majorHAnsi"/>
        </w:rPr>
      </w:pPr>
      <w:r w:rsidRPr="00FE51A3">
        <w:rPr>
          <w:rFonts w:asciiTheme="majorHAnsi" w:hAnsiTheme="majorHAnsi" w:cstheme="majorHAnsi"/>
        </w:rPr>
        <w:t>Plan – The member nations of the World Trade Organization ought to reduce intellectual property protections for COVID-19 medicines</w:t>
      </w:r>
      <w:r>
        <w:rPr>
          <w:rFonts w:asciiTheme="majorHAnsi" w:hAnsiTheme="majorHAnsi" w:cstheme="majorHAnsi"/>
        </w:rPr>
        <w:t xml:space="preserve"> permanently. Plan text is clear</w:t>
      </w:r>
    </w:p>
    <w:p w14:paraId="4FE49EB2" w14:textId="77777777" w:rsidR="000F017D" w:rsidRPr="006A0576" w:rsidRDefault="000F017D" w:rsidP="000F017D"/>
    <w:p w14:paraId="10A8F44D" w14:textId="77777777" w:rsidR="000F017D" w:rsidRPr="00FE51A3" w:rsidRDefault="000F017D" w:rsidP="000F017D">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3CB0D516" w14:textId="77777777" w:rsidR="000F017D" w:rsidRPr="00083291" w:rsidRDefault="000F017D" w:rsidP="000F017D">
      <w:pPr>
        <w:rPr>
          <w:rFonts w:asciiTheme="majorHAnsi" w:hAnsiTheme="majorHAnsi" w:cstheme="majorHAnsi"/>
          <w:sz w:val="18"/>
          <w:szCs w:val="18"/>
        </w:rPr>
      </w:pPr>
      <w:r w:rsidRPr="00FE51A3">
        <w:rPr>
          <w:rStyle w:val="Style13ptBold"/>
          <w:rFonts w:asciiTheme="majorHAnsi" w:hAnsiTheme="majorHAnsi" w:cstheme="majorHAnsi"/>
        </w:rPr>
        <w:t>Meredith 21</w:t>
      </w:r>
      <w:r w:rsidRPr="00083291">
        <w:rPr>
          <w:rFonts w:asciiTheme="majorHAnsi" w:hAnsiTheme="majorHAnsi" w:cstheme="majorHAnsi"/>
          <w:sz w:val="18"/>
          <w:szCs w:val="18"/>
        </w:rPr>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083291">
          <w:rPr>
            <w:rStyle w:val="Hyperlink"/>
            <w:rFonts w:asciiTheme="majorHAnsi" w:hAnsiTheme="majorHAnsi" w:cstheme="majorHAnsi"/>
            <w:sz w:val="18"/>
            <w:szCs w:val="18"/>
          </w:rPr>
          <w:t>https://www.cnbc.com/2021/04/22/covid-rich-countries-are-refusing-to-waive-ip-rights-on-vaccines.html</w:t>
        </w:r>
      </w:hyperlink>
      <w:r w:rsidRPr="00083291">
        <w:rPr>
          <w:rFonts w:asciiTheme="majorHAnsi" w:hAnsiTheme="majorHAnsi" w:cstheme="majorHAnsi"/>
          <w:sz w:val="18"/>
          <w:szCs w:val="18"/>
        </w:rPr>
        <w:t>] TDI</w:t>
      </w:r>
    </w:p>
    <w:p w14:paraId="66EB7FC9" w14:textId="77777777" w:rsidR="000F017D" w:rsidRPr="00FE51A3" w:rsidRDefault="000F017D" w:rsidP="000F017D">
      <w:pPr>
        <w:rPr>
          <w:rFonts w:asciiTheme="majorHAnsi" w:hAnsiTheme="majorHAnsi" w:cstheme="majorHAnsi"/>
          <w:b/>
          <w:bCs/>
          <w:sz w:val="14"/>
        </w:rPr>
      </w:pPr>
      <w:r w:rsidRPr="00FE51A3">
        <w:rPr>
          <w:rFonts w:asciiTheme="majorHAnsi" w:hAnsiTheme="majorHAnsi" w:cstheme="majorHAnsi"/>
          <w:sz w:val="14"/>
        </w:rPr>
        <w:t xml:space="preserve">LONDON — </w:t>
      </w:r>
      <w:r w:rsidRPr="00FE51A3">
        <w:rPr>
          <w:rFonts w:asciiTheme="majorHAnsi" w:hAnsiTheme="majorHAnsi" w:cstheme="majorHAnsi"/>
          <w:u w:val="single"/>
        </w:rPr>
        <w:t xml:space="preserve">The U.S., Canada and U.K. are among some of the </w:t>
      </w:r>
      <w:r w:rsidRPr="00114363">
        <w:rPr>
          <w:rFonts w:asciiTheme="majorHAnsi" w:hAnsiTheme="majorHAnsi" w:cstheme="majorHAnsi"/>
          <w:highlight w:val="cyan"/>
          <w:u w:val="single"/>
        </w:rPr>
        <w:t>high-income countries</w:t>
      </w:r>
      <w:r w:rsidRPr="00FE51A3">
        <w:rPr>
          <w:rFonts w:asciiTheme="majorHAnsi" w:hAnsiTheme="majorHAnsi" w:cstheme="majorHAnsi"/>
          <w:u w:val="single"/>
        </w:rPr>
        <w:t xml:space="preserve"> actively </w:t>
      </w:r>
      <w:r w:rsidRPr="00114363">
        <w:rPr>
          <w:rFonts w:asciiTheme="majorHAnsi" w:hAnsiTheme="majorHAnsi" w:cstheme="majorHAnsi"/>
          <w:b/>
          <w:bCs/>
          <w:highlight w:val="cyan"/>
          <w:u w:val="single"/>
        </w:rPr>
        <w:t>blocking a patent-waiver proposal</w:t>
      </w:r>
      <w:r w:rsidRPr="00FE51A3">
        <w:rPr>
          <w:rFonts w:asciiTheme="majorHAnsi" w:hAnsiTheme="majorHAnsi" w:cstheme="majorHAnsi"/>
          <w:u w:val="single"/>
        </w:rPr>
        <w:t xml:space="preserve"> designed </w:t>
      </w:r>
      <w:r w:rsidRPr="00114363">
        <w:rPr>
          <w:rFonts w:asciiTheme="majorHAnsi" w:hAnsiTheme="majorHAnsi" w:cstheme="majorHAnsi"/>
          <w:highlight w:val="cyan"/>
          <w:u w:val="single"/>
        </w:rPr>
        <w:t xml:space="preserve">to </w:t>
      </w:r>
      <w:r w:rsidRPr="00114363">
        <w:rPr>
          <w:rFonts w:asciiTheme="majorHAnsi" w:hAnsiTheme="majorHAnsi" w:cstheme="majorHAnsi"/>
          <w:b/>
          <w:bCs/>
          <w:highlight w:val="cyan"/>
          <w:u w:val="single"/>
        </w:rPr>
        <w:t>boost</w:t>
      </w:r>
      <w:r w:rsidRPr="00FE51A3">
        <w:rPr>
          <w:rFonts w:asciiTheme="majorHAnsi" w:hAnsiTheme="majorHAnsi" w:cstheme="majorHAnsi"/>
          <w:b/>
          <w:bCs/>
          <w:u w:val="single"/>
        </w:rPr>
        <w:t xml:space="preserve"> the </w:t>
      </w:r>
      <w:r w:rsidRPr="006A0576">
        <w:rPr>
          <w:rFonts w:asciiTheme="majorHAnsi" w:hAnsiTheme="majorHAnsi" w:cstheme="majorHAnsi"/>
          <w:b/>
          <w:bCs/>
          <w:u w:val="single"/>
        </w:rPr>
        <w:t xml:space="preserve">global </w:t>
      </w:r>
      <w:r w:rsidRPr="00114363">
        <w:rPr>
          <w:rFonts w:asciiTheme="majorHAnsi" w:hAnsiTheme="majorHAnsi" w:cstheme="majorHAnsi"/>
          <w:b/>
          <w:bCs/>
          <w:highlight w:val="cyan"/>
          <w:u w:val="single"/>
        </w:rPr>
        <w:t>production of</w:t>
      </w:r>
      <w:r w:rsidRPr="00FE51A3">
        <w:rPr>
          <w:rFonts w:asciiTheme="majorHAnsi" w:hAnsiTheme="majorHAnsi" w:cstheme="majorHAnsi"/>
          <w:b/>
          <w:bCs/>
          <w:u w:val="single"/>
        </w:rPr>
        <w:t xml:space="preserve"> Covid-19 </w:t>
      </w:r>
      <w:r w:rsidRPr="00114363">
        <w:rPr>
          <w:rFonts w:asciiTheme="majorHAnsi" w:hAnsiTheme="majorHAnsi" w:cstheme="majorHAnsi"/>
          <w:b/>
          <w:bCs/>
          <w:highlight w:val="cyan"/>
          <w:u w:val="single"/>
        </w:rPr>
        <w:t>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the World Health Organization has repeatedly admonished </w:t>
      </w:r>
      <w:r w:rsidRPr="00114363">
        <w:rPr>
          <w:rFonts w:asciiTheme="majorHAnsi" w:hAnsiTheme="majorHAnsi" w:cstheme="majorHAnsi"/>
          <w:highlight w:val="cyan"/>
          <w:u w:val="single"/>
        </w:rPr>
        <w:t>a “</w:t>
      </w:r>
      <w:r w:rsidRPr="000835DD">
        <w:rPr>
          <w:rFonts w:asciiTheme="majorHAnsi" w:hAnsiTheme="majorHAnsi" w:cstheme="majorHAnsi"/>
          <w:b/>
          <w:bCs/>
          <w:u w:val="single"/>
        </w:rPr>
        <w:t xml:space="preserve">shocking </w:t>
      </w:r>
      <w:r w:rsidRPr="00114363">
        <w:rPr>
          <w:rFonts w:asciiTheme="majorHAnsi" w:hAnsiTheme="majorHAnsi" w:cstheme="majorHAnsi"/>
          <w:b/>
          <w:bCs/>
          <w:highlight w:val="cyan"/>
          <w:u w:val="single"/>
        </w:rPr>
        <w:t>imbalance” in</w:t>
      </w:r>
      <w:r w:rsidRPr="00FE51A3">
        <w:rPr>
          <w:rFonts w:asciiTheme="majorHAnsi" w:hAnsiTheme="majorHAnsi" w:cstheme="majorHAnsi"/>
          <w:b/>
          <w:bCs/>
          <w:u w:val="single"/>
        </w:rPr>
        <w:t xml:space="preserve"> the </w:t>
      </w:r>
      <w:r w:rsidRPr="00114363">
        <w:rPr>
          <w:rFonts w:asciiTheme="majorHAnsi" w:hAnsiTheme="majorHAnsi" w:cstheme="majorHAnsi"/>
          <w:b/>
          <w:bCs/>
          <w:highlight w:val="cyan"/>
          <w:u w:val="single"/>
        </w:rPr>
        <w:t>distribution</w:t>
      </w:r>
      <w:r w:rsidRPr="00FE51A3">
        <w:rPr>
          <w:rFonts w:asciiTheme="majorHAnsi" w:hAnsiTheme="majorHAnsi" w:cstheme="majorHAnsi"/>
          <w:b/>
          <w:bCs/>
          <w:u w:val="single"/>
        </w:rPr>
        <w:t xml:space="preserve"> of vaccines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0835DD">
        <w:rPr>
          <w:rFonts w:asciiTheme="majorHAnsi" w:hAnsiTheme="majorHAnsi" w:cstheme="majorHAnsi"/>
          <w:u w:val="single"/>
        </w:rPr>
        <w:t>The</w:t>
      </w:r>
      <w:r w:rsidRPr="00FE51A3">
        <w:rPr>
          <w:rFonts w:asciiTheme="majorHAnsi" w:hAnsiTheme="majorHAnsi" w:cstheme="majorHAnsi"/>
          <w:u w:val="single"/>
        </w:rPr>
        <w:t xml:space="preserve"> landmark </w:t>
      </w:r>
      <w:r w:rsidRPr="00114363">
        <w:rPr>
          <w:rFonts w:asciiTheme="majorHAnsi" w:hAnsiTheme="majorHAnsi" w:cstheme="majorHAnsi"/>
          <w:highlight w:val="cyan"/>
          <w:u w:val="single"/>
        </w:rPr>
        <w:t>proposal</w:t>
      </w:r>
      <w:r w:rsidRPr="00FE51A3">
        <w:rPr>
          <w:rFonts w:asciiTheme="majorHAnsi" w:hAnsiTheme="majorHAnsi" w:cstheme="majorHAnsi"/>
          <w:u w:val="single"/>
        </w:rPr>
        <w:t xml:space="preserve">, which was jointly </w:t>
      </w:r>
      <w:r w:rsidRPr="00114363">
        <w:rPr>
          <w:rFonts w:asciiTheme="majorHAnsi" w:hAnsiTheme="majorHAnsi" w:cstheme="majorHAnsi"/>
          <w:highlight w:val="cyan"/>
          <w:u w:val="single"/>
        </w:rPr>
        <w:t xml:space="preserve">submitted by India </w:t>
      </w:r>
      <w:r w:rsidRPr="000835DD">
        <w:rPr>
          <w:rFonts w:asciiTheme="majorHAnsi" w:hAnsiTheme="majorHAnsi" w:cstheme="majorHAnsi"/>
          <w:u w:val="single"/>
        </w:rPr>
        <w:t xml:space="preserve">and </w:t>
      </w:r>
      <w:r w:rsidRPr="00114363">
        <w:rPr>
          <w:rFonts w:asciiTheme="majorHAnsi" w:hAnsiTheme="majorHAnsi" w:cstheme="majorHAnsi"/>
          <w:highlight w:val="cyan"/>
          <w:u w:val="single"/>
        </w:rPr>
        <w:t>South Africa</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has been backed by more than 100 mostly developing countries. It aims to facilitate the manufacture of treatments locally and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continues to be </w:t>
      </w:r>
      <w:r w:rsidRPr="006A0576">
        <w:rPr>
          <w:rFonts w:asciiTheme="majorHAnsi" w:hAnsiTheme="majorHAnsi" w:cstheme="majorHAnsi"/>
          <w:b/>
          <w:bCs/>
          <w:u w:val="single"/>
        </w:rPr>
        <w:t>stonewalled by a small number of governments</w:t>
      </w:r>
      <w:r w:rsidRPr="006A0576">
        <w:rPr>
          <w:rFonts w:asciiTheme="majorHAnsi" w:hAnsiTheme="majorHAnsi" w:cstheme="majorHAnsi"/>
          <w:u w:val="single"/>
        </w:rPr>
        <w:t xml:space="preserve"> — including the U.S., EU, U.K., Switzerland, Japan, Norway, Canada, Australia and Brazil.</w:t>
      </w:r>
      <w:r w:rsidRPr="006A0576">
        <w:rPr>
          <w:rFonts w:asciiTheme="majorHAnsi" w:hAnsiTheme="majorHAnsi" w:cstheme="majorHAnsi"/>
          <w:sz w:val="14"/>
        </w:rPr>
        <w:t xml:space="preserve"> “In this Covid-19 pandemic, </w:t>
      </w:r>
      <w:r w:rsidRPr="006A0576">
        <w:rPr>
          <w:rFonts w:asciiTheme="majorHAnsi" w:hAnsiTheme="majorHAnsi" w:cstheme="majorHAnsi"/>
          <w:u w:val="single"/>
        </w:rPr>
        <w:t>we</w:t>
      </w:r>
      <w:r w:rsidRPr="00FE51A3">
        <w:rPr>
          <w:rFonts w:asciiTheme="majorHAnsi" w:hAnsiTheme="majorHAnsi" w:cstheme="majorHAnsi"/>
          <w:u w:val="single"/>
        </w:rPr>
        <w:t xml:space="preserve"> are once again </w:t>
      </w:r>
      <w:r w:rsidRPr="00FE51A3">
        <w:rPr>
          <w:rFonts w:asciiTheme="majorHAnsi" w:hAnsiTheme="majorHAnsi" w:cstheme="majorHAnsi"/>
          <w:b/>
          <w:bCs/>
          <w:u w:val="single"/>
        </w:rPr>
        <w:t>faced with issues of scarcity</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xml:space="preserve">,” Dr. Maria Guevara, international medical secretary at </w:t>
      </w:r>
      <w:proofErr w:type="spellStart"/>
      <w:r w:rsidRPr="00FE51A3">
        <w:rPr>
          <w:rFonts w:asciiTheme="majorHAnsi" w:hAnsiTheme="majorHAnsi" w:cstheme="majorHAnsi"/>
          <w:sz w:val="14"/>
        </w:rPr>
        <w:t>Medecins</w:t>
      </w:r>
      <w:proofErr w:type="spellEnd"/>
      <w:r w:rsidRPr="00FE51A3">
        <w:rPr>
          <w:rFonts w:asciiTheme="majorHAnsi" w:hAnsiTheme="majorHAnsi" w:cstheme="majorHAnsi"/>
          <w:sz w:val="14"/>
        </w:rPr>
        <w:t xml:space="preserve"> Sans </w:t>
      </w:r>
      <w:proofErr w:type="spellStart"/>
      <w:r w:rsidRPr="00FE51A3">
        <w:rPr>
          <w:rFonts w:asciiTheme="majorHAnsi" w:hAnsiTheme="majorHAnsi" w:cstheme="majorHAnsi"/>
          <w:sz w:val="14"/>
        </w:rPr>
        <w:t>Frontieres</w:t>
      </w:r>
      <w:proofErr w:type="spellEnd"/>
      <w:r w:rsidRPr="00FE51A3">
        <w:rPr>
          <w:rFonts w:asciiTheme="majorHAnsi" w:hAnsiTheme="majorHAnsi" w:cstheme="majorHAnsi"/>
          <w:sz w:val="14"/>
        </w:rPr>
        <w:t>,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w:t>
      </w:r>
      <w:r w:rsidRPr="00FE51A3">
        <w:rPr>
          <w:rFonts w:asciiTheme="majorHAnsi" w:hAnsiTheme="majorHAnsi" w:cstheme="majorHAnsi"/>
          <w:b/>
          <w:bCs/>
          <w:u w:val="single"/>
        </w:rPr>
        <w:t xml:space="preserve">urgency and </w:t>
      </w:r>
      <w:r w:rsidRPr="00114363">
        <w:rPr>
          <w:rFonts w:asciiTheme="majorHAnsi" w:hAnsiTheme="majorHAnsi" w:cstheme="majorHAnsi"/>
          <w:b/>
          <w:bCs/>
          <w:highlight w:val="cyan"/>
          <w:u w:val="single"/>
        </w:rPr>
        <w:t>importance of waiving certain i</w:t>
      </w:r>
      <w:r w:rsidRPr="000835DD">
        <w:rPr>
          <w:rFonts w:asciiTheme="majorHAnsi" w:hAnsiTheme="majorHAnsi" w:cstheme="majorHAnsi"/>
          <w:b/>
          <w:bCs/>
          <w:u w:val="single"/>
        </w:rPr>
        <w:t xml:space="preserve">ntellectual </w:t>
      </w:r>
      <w:r w:rsidRPr="00114363">
        <w:rPr>
          <w:rFonts w:asciiTheme="majorHAnsi" w:hAnsiTheme="majorHAnsi" w:cstheme="majorHAnsi"/>
          <w:b/>
          <w:bCs/>
          <w:highlight w:val="cyan"/>
          <w:u w:val="single"/>
        </w:rPr>
        <w:t>p</w:t>
      </w:r>
      <w:r w:rsidRPr="000835DD">
        <w:rPr>
          <w:rFonts w:asciiTheme="majorHAnsi" w:hAnsiTheme="majorHAnsi" w:cstheme="majorHAnsi"/>
          <w:b/>
          <w:bCs/>
          <w:u w:val="single"/>
        </w:rPr>
        <w:t xml:space="preserve">roperty </w:t>
      </w:r>
      <w:r w:rsidRPr="00114363">
        <w:rPr>
          <w:rFonts w:asciiTheme="majorHAnsi" w:hAnsiTheme="majorHAnsi" w:cstheme="majorHAnsi"/>
          <w:b/>
          <w:bCs/>
          <w:highlight w:val="cyan"/>
          <w:u w:val="single"/>
        </w:rPr>
        <w:t>rights</w:t>
      </w:r>
      <w:r w:rsidRPr="00FE51A3">
        <w:rPr>
          <w:rFonts w:asciiTheme="majorHAnsi" w:hAnsiTheme="majorHAnsi" w:cstheme="majorHAnsi"/>
          <w:b/>
          <w:bCs/>
          <w:u w:val="single"/>
        </w:rPr>
        <w:t xml:space="preserve"> amid the pandemic </w:t>
      </w:r>
      <w:r w:rsidRPr="00114363">
        <w:rPr>
          <w:rFonts w:asciiTheme="majorHAnsi" w:hAnsiTheme="majorHAnsi" w:cstheme="majorHAnsi"/>
          <w:b/>
          <w:bCs/>
          <w:highlight w:val="cyan"/>
          <w:u w:val="single"/>
        </w:rPr>
        <w:t>have 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FE51A3">
        <w:rPr>
          <w:rFonts w:asciiTheme="majorHAnsi" w:hAnsiTheme="majorHAnsi" w:cstheme="majorHAnsi"/>
          <w:u w:val="single"/>
        </w:rPr>
        <w:t xml:space="preserve">The waiver, if adopted at the General Council, the WTO’s highest-level decision-making body, could </w:t>
      </w:r>
      <w:r w:rsidRPr="00114363">
        <w:rPr>
          <w:rFonts w:asciiTheme="majorHAnsi" w:hAnsiTheme="majorHAnsi" w:cstheme="majorHAnsi"/>
          <w:b/>
          <w:bCs/>
          <w:highlight w:val="cyan"/>
          <w:u w:val="single"/>
        </w:rPr>
        <w:t>help</w:t>
      </w:r>
      <w:r w:rsidRPr="00FE51A3">
        <w:rPr>
          <w:rFonts w:asciiTheme="majorHAnsi" w:hAnsiTheme="majorHAnsi" w:cstheme="majorHAnsi"/>
          <w:b/>
          <w:bCs/>
          <w:u w:val="single"/>
        </w:rPr>
        <w:t xml:space="preserve"> countries around </w:t>
      </w:r>
      <w:r w:rsidRPr="00114363">
        <w:rPr>
          <w:rFonts w:asciiTheme="majorHAnsi" w:hAnsiTheme="majorHAnsi" w:cstheme="majorHAnsi"/>
          <w:b/>
          <w:bCs/>
          <w:highlight w:val="cyan"/>
          <w:u w:val="single"/>
        </w:rPr>
        <w:t>the world overcome legal barriers</w:t>
      </w:r>
      <w:r w:rsidRPr="00FE51A3">
        <w:rPr>
          <w:rFonts w:asciiTheme="majorHAnsi" w:hAnsiTheme="majorHAnsi" w:cstheme="majorHAnsi"/>
          <w:b/>
          <w:bCs/>
          <w:u w:val="single"/>
        </w:rPr>
        <w:t xml:space="preserve"> </w:t>
      </w:r>
      <w:r w:rsidRPr="00FE51A3">
        <w:rPr>
          <w:rFonts w:asciiTheme="majorHAnsi" w:hAnsiTheme="majorHAnsi" w:cstheme="majorHAnsi"/>
          <w:u w:val="single"/>
        </w:rPr>
        <w:t>preventing them from producing their own Covid vaccines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FE51A3">
        <w:rPr>
          <w:rFonts w:asciiTheme="majorHAnsi" w:hAnsiTheme="majorHAnsi" w:cstheme="majorHAnsi"/>
          <w:b/>
          <w:bCs/>
          <w:u w:val="single"/>
        </w:rPr>
        <w:t>removing barriers</w:t>
      </w:r>
      <w:r w:rsidRPr="00FE51A3">
        <w:rPr>
          <w:rFonts w:asciiTheme="majorHAnsi" w:hAnsiTheme="majorHAnsi" w:cstheme="majorHAnsi"/>
          <w:u w:val="single"/>
        </w:rPr>
        <w:t xml:space="preserve"> toward the development, production and approval of vaccines is </w:t>
      </w:r>
      <w:r w:rsidRPr="00FE51A3">
        <w:rPr>
          <w:rFonts w:asciiTheme="majorHAnsi" w:hAnsiTheme="majorHAnsi" w:cstheme="majorHAnsi"/>
          <w:b/>
          <w:bCs/>
          <w:u w:val="single"/>
        </w:rPr>
        <w:t>vital in the fight to prevent, treat and contain the coronavirus.</w:t>
      </w:r>
    </w:p>
    <w:p w14:paraId="73923734" w14:textId="77777777" w:rsidR="000F017D" w:rsidRPr="00AB69FD" w:rsidRDefault="000F017D" w:rsidP="000F017D">
      <w:pPr>
        <w:pStyle w:val="Heading4"/>
        <w:rPr>
          <w:rFonts w:cs="Calibr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w:t>
      </w:r>
      <w:r>
        <w:rPr>
          <w:rFonts w:asciiTheme="majorHAnsi" w:hAnsiTheme="majorHAnsi" w:cstheme="majorHAnsi"/>
          <w:u w:val="single"/>
        </w:rPr>
        <w:t xml:space="preserve">e </w:t>
      </w:r>
      <w:r w:rsidRPr="00AB69FD">
        <w:rPr>
          <w:rFonts w:asciiTheme="majorHAnsi" w:hAnsiTheme="majorHAnsi" w:cstheme="majorHAnsi"/>
          <w:u w:val="single"/>
        </w:rPr>
        <w:t xml:space="preserve">and </w:t>
      </w:r>
      <w:r w:rsidRPr="00AB69FD">
        <w:rPr>
          <w:rFonts w:cs="Calibri"/>
          <w:u w:val="single"/>
        </w:rPr>
        <w:t>prolongs economic hardships</w:t>
      </w:r>
      <w:r>
        <w:rPr>
          <w:rFonts w:cs="Calibri"/>
        </w:rPr>
        <w:t xml:space="preserve"> – </w:t>
      </w:r>
      <w:r w:rsidRPr="002B51AD">
        <w:rPr>
          <w:rFonts w:cs="Calibri"/>
          <w:u w:val="single"/>
        </w:rPr>
        <w:t>timeframe</w:t>
      </w:r>
      <w:r w:rsidRPr="002B51AD">
        <w:rPr>
          <w:rFonts w:cs="Calibri"/>
        </w:rPr>
        <w:t xml:space="preserve"> is fast. </w:t>
      </w:r>
    </w:p>
    <w:p w14:paraId="4B5CC964" w14:textId="77777777" w:rsidR="000F017D" w:rsidRDefault="000F017D" w:rsidP="000F017D">
      <w:pPr>
        <w:rPr>
          <w:rFonts w:asciiTheme="majorHAnsi" w:hAnsiTheme="majorHAnsi" w:cstheme="majorHAnsi"/>
          <w:sz w:val="18"/>
          <w:szCs w:val="18"/>
        </w:rPr>
      </w:pPr>
      <w:r w:rsidRPr="00FE51A3">
        <w:rPr>
          <w:rStyle w:val="Style13ptBold"/>
          <w:rFonts w:asciiTheme="majorHAnsi" w:hAnsiTheme="majorHAnsi" w:cstheme="majorHAnsi"/>
        </w:rPr>
        <w:t>Lindsey 21</w:t>
      </w:r>
      <w:r w:rsidRPr="00FE51A3">
        <w:rPr>
          <w:rFonts w:asciiTheme="majorHAnsi" w:hAnsiTheme="majorHAnsi" w:cstheme="majorHAnsi"/>
        </w:rPr>
        <w:t xml:space="preserve">. </w:t>
      </w:r>
      <w:r w:rsidRPr="00083291">
        <w:rPr>
          <w:rFonts w:asciiTheme="majorHAnsi" w:hAnsiTheme="majorHAnsi" w:cstheme="majorHAnsi"/>
          <w:sz w:val="18"/>
          <w:szCs w:val="18"/>
        </w:rPr>
        <w:t xml:space="preserve">[(Brink Lindsey) “Why intellectual property and pandemics don’t mix,” Brookings Institution, June 3, 2021. </w:t>
      </w:r>
      <w:hyperlink r:id="rId10" w:history="1">
        <w:r w:rsidRPr="00083291">
          <w:rPr>
            <w:rStyle w:val="Hyperlink"/>
            <w:rFonts w:asciiTheme="majorHAnsi" w:hAnsiTheme="majorHAnsi" w:cstheme="majorHAnsi"/>
            <w:sz w:val="18"/>
            <w:szCs w:val="18"/>
          </w:rPr>
          <w:t>https://www.brookings.edu/blog/up-front/2021/06/03/why-intellectual-property-and-pandemics-dont-mix/</w:t>
        </w:r>
      </w:hyperlink>
      <w:r w:rsidRPr="00083291">
        <w:rPr>
          <w:rFonts w:asciiTheme="majorHAnsi" w:hAnsiTheme="majorHAnsi" w:cstheme="majorHAnsi"/>
          <w:sz w:val="18"/>
          <w:szCs w:val="18"/>
        </w:rPr>
        <w:t>] TDI</w:t>
      </w:r>
    </w:p>
    <w:p w14:paraId="41A6D2C7" w14:textId="77777777" w:rsidR="000F017D" w:rsidRPr="00FE51A3" w:rsidRDefault="000F017D" w:rsidP="000F017D">
      <w:pPr>
        <w:rPr>
          <w:rFonts w:asciiTheme="majorHAnsi" w:hAnsiTheme="majorHAnsi" w:cstheme="majorHAnsi"/>
        </w:rPr>
      </w:pPr>
      <w:r>
        <w:rPr>
          <w:rFonts w:asciiTheme="majorHAnsi" w:hAnsiTheme="majorHAnsi" w:cstheme="majorHAnsi"/>
          <w:sz w:val="18"/>
          <w:szCs w:val="18"/>
        </w:rPr>
        <w:t>**cut part about economic hardships</w:t>
      </w:r>
    </w:p>
    <w:p w14:paraId="37F0E0C7" w14:textId="77777777" w:rsidR="000F017D" w:rsidRDefault="000F017D" w:rsidP="000F017D">
      <w:pPr>
        <w:rPr>
          <w:rFonts w:asciiTheme="majorHAnsi" w:hAnsiTheme="majorHAnsi" w:cstheme="majorHAnsi"/>
          <w:b/>
          <w:bCs/>
          <w:u w:val="single"/>
        </w:rPr>
      </w:pPr>
      <w:r w:rsidRPr="00FE51A3">
        <w:rPr>
          <w:rFonts w:asciiTheme="majorHAnsi" w:hAnsiTheme="majorHAnsi" w:cstheme="majorHAnsi"/>
          <w:u w:val="single"/>
        </w:rPr>
        <w:lastRenderedPageBreak/>
        <w:t xml:space="preserve">Although focusing on these immediate constraints is vital, we cannot confine our attention to the short term. First of all, the </w:t>
      </w:r>
      <w:r w:rsidRPr="00114363">
        <w:rPr>
          <w:rFonts w:asciiTheme="majorHAnsi" w:hAnsiTheme="majorHAnsi" w:cstheme="majorHAnsi"/>
          <w:b/>
          <w:bCs/>
          <w:highlight w:val="cyan"/>
          <w:u w:val="single"/>
        </w:rPr>
        <w:t>COVID</w:t>
      </w:r>
      <w:r w:rsidRPr="00FE51A3">
        <w:rPr>
          <w:rFonts w:asciiTheme="majorHAnsi" w:hAnsiTheme="majorHAnsi" w:cstheme="majorHAnsi"/>
          <w:b/>
          <w:bCs/>
          <w:u w:val="single"/>
        </w:rPr>
        <w:t xml:space="preserve">-19 pandemic </w:t>
      </w:r>
      <w:r w:rsidRPr="00114363">
        <w:rPr>
          <w:rFonts w:asciiTheme="majorHAnsi" w:hAnsiTheme="majorHAnsi" w:cstheme="majorHAnsi"/>
          <w:b/>
          <w:bCs/>
          <w:highlight w:val="cyan"/>
          <w:u w:val="single"/>
        </w:rPr>
        <w:t>is far from over</w:t>
      </w:r>
      <w:r w:rsidRPr="00FE51A3">
        <w:rPr>
          <w:rFonts w:asciiTheme="majorHAnsi" w:hAnsiTheme="majorHAnsi" w:cstheme="majorHAnsi"/>
          <w:u w:val="single"/>
        </w:rPr>
        <w:t xml:space="preserve">. Although Americans can now see the light at the end of the tunnel thanks to the rapid rollout of vaccines, most of the world isn’t so lucky. The virus is </w:t>
      </w:r>
      <w:r w:rsidRPr="00FE51A3">
        <w:rPr>
          <w:rFonts w:asciiTheme="majorHAnsi" w:hAnsiTheme="majorHAnsi" w:cstheme="majorHAnsi"/>
          <w:b/>
          <w:bCs/>
          <w:u w:val="single"/>
        </w:rPr>
        <w:t xml:space="preserve">currently </w:t>
      </w:r>
      <w:r w:rsidRPr="00114363">
        <w:rPr>
          <w:rFonts w:asciiTheme="majorHAnsi" w:hAnsiTheme="majorHAnsi" w:cstheme="majorHAnsi"/>
          <w:b/>
          <w:bCs/>
          <w:highlight w:val="cyan"/>
          <w:u w:val="single"/>
        </w:rPr>
        <w:t xml:space="preserve">raging in India and </w:t>
      </w:r>
      <w:r w:rsidRPr="004D6537">
        <w:rPr>
          <w:rFonts w:asciiTheme="majorHAnsi" w:hAnsiTheme="majorHAnsi" w:cstheme="majorHAnsi"/>
          <w:b/>
          <w:bCs/>
          <w:u w:val="single"/>
        </w:rPr>
        <w:t xml:space="preserve">throughout </w:t>
      </w:r>
      <w:r w:rsidRPr="00114363">
        <w:rPr>
          <w:rFonts w:asciiTheme="majorHAnsi" w:hAnsiTheme="majorHAnsi" w:cstheme="majorHAnsi"/>
          <w:b/>
          <w:bCs/>
          <w:highlight w:val="cyan"/>
          <w:u w:val="single"/>
        </w:rPr>
        <w:t>South America</w:t>
      </w:r>
      <w:r w:rsidRPr="00FE51A3">
        <w:rPr>
          <w:rFonts w:asciiTheme="majorHAnsi" w:hAnsiTheme="majorHAnsi" w:cstheme="majorHAnsi"/>
          <w:b/>
          <w:bCs/>
          <w:u w:val="single"/>
        </w:rPr>
        <w:t xml:space="preserve">, overwhelming health care systems and </w:t>
      </w:r>
      <w:r w:rsidRPr="00114363">
        <w:rPr>
          <w:rFonts w:asciiTheme="majorHAnsi" w:hAnsiTheme="majorHAnsi" w:cstheme="majorHAnsi"/>
          <w:b/>
          <w:bCs/>
          <w:highlight w:val="cyan"/>
          <w:u w:val="single"/>
        </w:rPr>
        <w:t xml:space="preserve">inflicting suffering </w:t>
      </w:r>
      <w:r w:rsidRPr="004D6537">
        <w:rPr>
          <w:rFonts w:asciiTheme="majorHAnsi" w:hAnsiTheme="majorHAnsi" w:cstheme="majorHAnsi"/>
          <w:b/>
          <w:bCs/>
          <w:u w:val="single"/>
        </w:rPr>
        <w:t>and loss</w:t>
      </w:r>
      <w:r w:rsidRPr="00FE51A3">
        <w:rPr>
          <w:rFonts w:asciiTheme="majorHAnsi" w:hAnsiTheme="majorHAnsi" w:cstheme="majorHAnsi"/>
          <w:b/>
          <w:bCs/>
          <w:u w:val="single"/>
        </w:rPr>
        <w:t xml:space="preserve"> on a horrific scale</w:t>
      </w:r>
      <w:r w:rsidRPr="00FE51A3">
        <w:rPr>
          <w:rFonts w:asciiTheme="majorHAnsi" w:hAnsiTheme="majorHAnsi" w:cstheme="majorHAnsi"/>
          <w:u w:val="single"/>
        </w:rPr>
        <w:t>.</w:t>
      </w:r>
      <w:r w:rsidRPr="00FE51A3">
        <w:rPr>
          <w:rFonts w:asciiTheme="majorHAnsi" w:hAnsiTheme="majorHAnsi" w:cstheme="majorHAnsi"/>
          <w:sz w:val="16"/>
        </w:rPr>
        <w:t xml:space="preserve"> And consider the fact that Australia, which has been successful in suppressing the virus, recently announced it was sticking to plans to keep its borders closed until mid-2022. </w:t>
      </w:r>
      <w:r w:rsidRPr="00FE51A3">
        <w:rPr>
          <w:rFonts w:asciiTheme="majorHAnsi" w:hAnsiTheme="majorHAnsi" w:cstheme="majorHAnsi"/>
          <w:u w:val="single"/>
        </w:rPr>
        <w:t xml:space="preserve">Criticisms of the TRIPS waiver that focus only on the next few months are </w:t>
      </w:r>
      <w:r w:rsidRPr="006A0576">
        <w:rPr>
          <w:rFonts w:asciiTheme="majorHAnsi" w:hAnsiTheme="majorHAnsi" w:cstheme="majorHAnsi"/>
          <w:b/>
          <w:bCs/>
          <w:u w:val="single"/>
        </w:rPr>
        <w:t>therefore short-sighted</w:t>
      </w:r>
      <w:r w:rsidRPr="006A0576">
        <w:rPr>
          <w:rFonts w:asciiTheme="majorHAnsi" w:hAnsiTheme="majorHAnsi" w:cstheme="majorHAnsi"/>
          <w:u w:val="single"/>
        </w:rPr>
        <w:t>: this</w:t>
      </w:r>
      <w:r w:rsidRPr="00FE51A3">
        <w:rPr>
          <w:rFonts w:asciiTheme="majorHAnsi" w:hAnsiTheme="majorHAnsi" w:cstheme="majorHAnsi"/>
          <w:u w:val="single"/>
        </w:rPr>
        <w:t xml:space="preserve"> pandemic could well </w:t>
      </w:r>
      <w:r w:rsidRPr="00FE51A3">
        <w:rPr>
          <w:rFonts w:asciiTheme="majorHAnsi" w:hAnsiTheme="majorHAnsi" w:cstheme="majorHAnsi"/>
          <w:b/>
          <w:bCs/>
          <w:u w:val="single"/>
        </w:rPr>
        <w:t xml:space="preserve">drag on long enough for </w:t>
      </w:r>
      <w:r w:rsidRPr="00114363">
        <w:rPr>
          <w:rFonts w:asciiTheme="majorHAnsi" w:hAnsiTheme="majorHAnsi" w:cstheme="majorHAnsi"/>
          <w:b/>
          <w:bCs/>
          <w:highlight w:val="cyan"/>
          <w:u w:val="single"/>
        </w:rPr>
        <w:t xml:space="preserve">elimination of </w:t>
      </w:r>
      <w:r w:rsidRPr="00B90621">
        <w:rPr>
          <w:rFonts w:asciiTheme="majorHAnsi" w:hAnsiTheme="majorHAnsi" w:cstheme="majorHAnsi"/>
          <w:b/>
          <w:bCs/>
          <w:u w:val="single"/>
        </w:rPr>
        <w:t xml:space="preserve">patent </w:t>
      </w:r>
      <w:r w:rsidRPr="00114363">
        <w:rPr>
          <w:rFonts w:asciiTheme="majorHAnsi" w:hAnsiTheme="majorHAnsi" w:cstheme="majorHAnsi"/>
          <w:b/>
          <w:bCs/>
          <w:highlight w:val="cyan"/>
          <w:u w:val="single"/>
        </w:rPr>
        <w:t>restrictions</w:t>
      </w:r>
      <w:r w:rsidRPr="00FE51A3">
        <w:rPr>
          <w:rFonts w:asciiTheme="majorHAnsi" w:hAnsiTheme="majorHAnsi" w:cstheme="majorHAnsi"/>
          <w:b/>
          <w:bCs/>
          <w:u w:val="single"/>
        </w:rPr>
        <w:t xml:space="preserve"> to </w:t>
      </w:r>
      <w:r w:rsidRPr="00114363">
        <w:rPr>
          <w:rFonts w:asciiTheme="majorHAnsi" w:hAnsiTheme="majorHAnsi" w:cstheme="majorHAnsi"/>
          <w:b/>
          <w:bCs/>
          <w:highlight w:val="cyan"/>
          <w:u w:val="single"/>
        </w:rPr>
        <w:t>enable</w:t>
      </w:r>
      <w:r w:rsidRPr="00FE51A3">
        <w:rPr>
          <w:rFonts w:asciiTheme="majorHAnsi" w:hAnsiTheme="majorHAnsi" w:cstheme="majorHAnsi"/>
          <w:b/>
          <w:bCs/>
          <w:u w:val="single"/>
        </w:rPr>
        <w:t xml:space="preserve"> new vaccine </w:t>
      </w:r>
      <w:r w:rsidRPr="00114363">
        <w:rPr>
          <w:rFonts w:asciiTheme="majorHAnsi" w:hAnsiTheme="majorHAnsi" w:cstheme="majorHAnsi"/>
          <w:b/>
          <w:bCs/>
          <w:highlight w:val="cyan"/>
          <w:u w:val="single"/>
        </w:rPr>
        <w:t xml:space="preserve">producers to make a </w:t>
      </w:r>
      <w:r w:rsidRPr="00FC0B38">
        <w:rPr>
          <w:rFonts w:asciiTheme="majorHAnsi" w:hAnsiTheme="majorHAnsi" w:cstheme="majorHAnsi"/>
          <w:b/>
          <w:bCs/>
          <w:u w:val="single"/>
        </w:rPr>
        <w:t xml:space="preserve">positive </w:t>
      </w:r>
      <w:r w:rsidRPr="00114363">
        <w:rPr>
          <w:rFonts w:asciiTheme="majorHAnsi" w:hAnsiTheme="majorHAnsi" w:cstheme="majorHAnsi"/>
          <w:b/>
          <w:bCs/>
          <w:highlight w:val="cyan"/>
          <w:u w:val="single"/>
        </w:rPr>
        <w:t>difference</w:t>
      </w:r>
      <w:r w:rsidRPr="00FE51A3">
        <w:rPr>
          <w:rFonts w:asciiTheme="majorHAnsi" w:hAnsiTheme="majorHAnsi" w:cstheme="majorHAnsi"/>
          <w:b/>
          <w:bCs/>
          <w:u w:val="single"/>
        </w:rPr>
        <w:t>.</w:t>
      </w:r>
    </w:p>
    <w:p w14:paraId="2EEC0CE2" w14:textId="77777777" w:rsidR="000F017D" w:rsidRDefault="000F017D" w:rsidP="000F017D">
      <w:pPr>
        <w:pStyle w:val="Heading4"/>
      </w:pPr>
      <w:r>
        <w:t>Critics of the IP waiver are wrong- it’s the most effective way to combat covid inequality, alternatives fail</w:t>
      </w:r>
    </w:p>
    <w:p w14:paraId="30B704BB" w14:textId="77777777" w:rsidR="000F017D" w:rsidRPr="001E1AF1" w:rsidRDefault="000F017D" w:rsidP="000F017D">
      <w:pPr>
        <w:rPr>
          <w:rStyle w:val="Style13ptBold"/>
        </w:rPr>
      </w:pPr>
      <w:proofErr w:type="spellStart"/>
      <w:r w:rsidRPr="001E1AF1">
        <w:rPr>
          <w:rStyle w:val="Style13ptBold"/>
        </w:rPr>
        <w:t>Erfani</w:t>
      </w:r>
      <w:proofErr w:type="spellEnd"/>
      <w:r w:rsidRPr="001E1AF1">
        <w:rPr>
          <w:rStyle w:val="Style13ptBold"/>
        </w:rPr>
        <w:t xml:space="preserve"> et al, 21</w:t>
      </w:r>
    </w:p>
    <w:p w14:paraId="783D5079" w14:textId="77777777" w:rsidR="000F017D" w:rsidRDefault="000F017D" w:rsidP="000F017D">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114363">
        <w:rPr>
          <w:rStyle w:val="StyleUnderline"/>
          <w:highlight w:val="cyan"/>
        </w:rPr>
        <w:t>The barrier to</w:t>
      </w:r>
      <w:r w:rsidRPr="001E1AF1">
        <w:rPr>
          <w:sz w:val="16"/>
        </w:rPr>
        <w:t xml:space="preserve"> adequate </w:t>
      </w:r>
      <w:r w:rsidRPr="00114363">
        <w:rPr>
          <w:rStyle w:val="StyleUnderline"/>
          <w:highlight w:val="cyan"/>
        </w:rPr>
        <w:t>vaccine supply</w:t>
      </w:r>
      <w:r w:rsidRPr="008B3DFB">
        <w:rPr>
          <w:rStyle w:val="StyleUnderline"/>
        </w:rPr>
        <w:t xml:space="preserve"> </w:t>
      </w:r>
      <w:r w:rsidRPr="001E1AF1">
        <w:rPr>
          <w:sz w:val="16"/>
        </w:rPr>
        <w:t xml:space="preserve">today </w:t>
      </w:r>
      <w:r w:rsidRPr="008B3DFB">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problem </w:t>
      </w:r>
      <w:r w:rsidRPr="00114363">
        <w:rPr>
          <w:rStyle w:val="StyleUnderline"/>
          <w:highlight w:val="cyan"/>
        </w:rPr>
        <w:t>is</w:t>
      </w:r>
      <w:r w:rsidRPr="001E1AF1">
        <w:rPr>
          <w:sz w:val="16"/>
        </w:rPr>
        <w:t xml:space="preserve"> the intellectual property (</w:t>
      </w:r>
      <w:r w:rsidRPr="00114363">
        <w:rPr>
          <w:rStyle w:val="Emphasis"/>
          <w:highlight w:val="cyan"/>
        </w:rPr>
        <w:t xml:space="preserve">IP) </w:t>
      </w:r>
      <w:r w:rsidRPr="000B54DD">
        <w:rPr>
          <w:rStyle w:val="Emphasis"/>
        </w:rPr>
        <w:t>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source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low and middle income countries by the end of 2021. At the end of April, however, it had shipped only one fifth of its projected estimates and lacked critical resources for distribution.3 </w:t>
      </w:r>
      <w:r w:rsidRPr="00114363">
        <w:rPr>
          <w:rStyle w:val="StyleUnderline"/>
          <w:highlight w:val="cyan"/>
        </w:rPr>
        <w:t xml:space="preserve">LMICs are </w:t>
      </w:r>
      <w:r w:rsidRPr="00114363">
        <w:rPr>
          <w:rStyle w:val="Emphasis"/>
          <w:highlight w:val="cyan"/>
        </w:rPr>
        <w:t xml:space="preserve">wary about participating </w:t>
      </w:r>
      <w:r w:rsidRPr="00114363">
        <w:rPr>
          <w:rStyle w:val="StyleUnderline"/>
          <w:highlight w:val="cyan"/>
        </w:rPr>
        <w:t>in</w:t>
      </w:r>
      <w:r w:rsidRPr="008B3DFB">
        <w:rPr>
          <w:rStyle w:val="StyleUnderline"/>
        </w:rPr>
        <w:t xml:space="preserve"> </w:t>
      </w:r>
      <w:proofErr w:type="spellStart"/>
      <w:r w:rsidRPr="008B3DFB">
        <w:rPr>
          <w:rStyle w:val="StyleUnderline"/>
        </w:rPr>
        <w:t>well worn</w:t>
      </w:r>
      <w:proofErr w:type="spellEnd"/>
      <w:r w:rsidRPr="008B3DFB">
        <w:rPr>
          <w:rStyle w:val="StyleUnderline"/>
        </w:rPr>
        <w:t xml:space="preserve"> dynamics of </w:t>
      </w:r>
      <w:r w:rsidRPr="00114363">
        <w:rPr>
          <w:rStyle w:val="Emphasis"/>
          <w:highlight w:val="cyan"/>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114363">
        <w:rPr>
          <w:rStyle w:val="StyleUnderline"/>
          <w:highlight w:val="cyan"/>
        </w:rPr>
        <w:t>The waiver would prevent companies that hold</w:t>
      </w:r>
      <w:r w:rsidRPr="008B3DFB">
        <w:rPr>
          <w:rStyle w:val="StyleUnderline"/>
        </w:rPr>
        <w:t xml:space="preserve"> the </w:t>
      </w:r>
      <w:r w:rsidRPr="00114363">
        <w:rPr>
          <w:rStyle w:val="StyleUnderline"/>
          <w:highlight w:val="cyan"/>
        </w:rPr>
        <w:t>IP</w:t>
      </w:r>
      <w:r w:rsidRPr="008B3DFB">
        <w:rPr>
          <w:rStyle w:val="StyleUnderline"/>
        </w:rPr>
        <w:t xml:space="preserve"> for covid-19 vaccines </w:t>
      </w:r>
      <w:r w:rsidRPr="00114363">
        <w:rPr>
          <w:rStyle w:val="StyleUnderline"/>
          <w:highlight w:val="cyan"/>
        </w:rPr>
        <w:t xml:space="preserve">from blocking </w:t>
      </w:r>
      <w:r w:rsidRPr="000B54DD">
        <w:rPr>
          <w:rStyle w:val="StyleUnderline"/>
        </w:rPr>
        <w:t xml:space="preserve">vaccine </w:t>
      </w:r>
      <w:r w:rsidRPr="00114363">
        <w:rPr>
          <w:rStyle w:val="StyleUnderline"/>
          <w:highlight w:val="cyan"/>
        </w:rPr>
        <w:t>production</w:t>
      </w:r>
      <w:r w:rsidRPr="008B3DFB">
        <w:rPr>
          <w:rStyle w:val="StyleUnderline"/>
        </w:rPr>
        <w:t xml:space="preserve"> elsewhere on the grounds of IP </w:t>
      </w:r>
      <w:r w:rsidRPr="00114363">
        <w:rPr>
          <w:rStyle w:val="StyleUnderline"/>
          <w:highlight w:val="cyan"/>
        </w:rPr>
        <w:t>and allow countries to produce covid</w:t>
      </w:r>
      <w:r w:rsidRPr="008B3DFB">
        <w:rPr>
          <w:rStyle w:val="StyleUnderline"/>
        </w:rPr>
        <w:t xml:space="preserve">-19 medical </w:t>
      </w:r>
      <w:r w:rsidRPr="00114363">
        <w:rPr>
          <w:rStyle w:val="StyleUnderline"/>
          <w:highlight w:val="cyan"/>
        </w:rPr>
        <w:t>goods</w:t>
      </w:r>
      <w:r w:rsidRPr="008B3DFB">
        <w:rPr>
          <w:rStyle w:val="StyleUnderline"/>
        </w:rPr>
        <w:t xml:space="preserve"> locally </w:t>
      </w:r>
      <w:r w:rsidRPr="00114363">
        <w:rPr>
          <w:rStyle w:val="StyleUnderline"/>
          <w:highlight w:val="cyan"/>
        </w:rPr>
        <w:t>and</w:t>
      </w:r>
      <w:r w:rsidRPr="008B3DFB">
        <w:rPr>
          <w:rStyle w:val="StyleUnderline"/>
        </w:rPr>
        <w:t xml:space="preserve"> import or </w:t>
      </w:r>
      <w:r w:rsidRPr="00114363">
        <w:rPr>
          <w:rStyle w:val="StyleUnderline"/>
          <w:highlight w:val="cyan"/>
        </w:rPr>
        <w:t xml:space="preserve">export </w:t>
      </w:r>
      <w:r w:rsidRPr="00CA5E11">
        <w:rPr>
          <w:rStyle w:val="StyleUnderline"/>
        </w:rPr>
        <w:t>them</w:t>
      </w:r>
      <w:r w:rsidRPr="008B3DFB">
        <w:rPr>
          <w:rStyle w:val="StyleUnderline"/>
        </w:rPr>
        <w:t xml:space="preserve">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w:t>
      </w:r>
      <w:r w:rsidRPr="001E1AF1">
        <w:rPr>
          <w:sz w:val="16"/>
        </w:rPr>
        <w:lastRenderedPageBreak/>
        <w:t xml:space="preserve">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0B54DD">
        <w:rPr>
          <w:rStyle w:val="Emphasis"/>
        </w:rPr>
        <w:t>global health analyses suggest</w:t>
      </w:r>
      <w:r w:rsidRPr="001E1AF1">
        <w:rPr>
          <w:rStyle w:val="Emphasis"/>
        </w:rPr>
        <w:t xml:space="preserve"> that </w:t>
      </w:r>
      <w:r w:rsidRPr="00114363">
        <w:rPr>
          <w:rStyle w:val="Emphasis"/>
          <w:highlight w:val="cyan"/>
        </w:rPr>
        <w:t>it will be vital to</w:t>
      </w:r>
      <w:r w:rsidRPr="001E1AF1">
        <w:rPr>
          <w:rStyle w:val="Emphasis"/>
        </w:rPr>
        <w:t xml:space="preserve"> equitable and </w:t>
      </w:r>
      <w:r w:rsidRPr="00114363">
        <w:rPr>
          <w:rStyle w:val="Emphasis"/>
          <w:highlight w:val="cyan"/>
        </w:rPr>
        <w:t>effective action against covid</w:t>
      </w:r>
      <w:r w:rsidRPr="001E1AF1">
        <w:rPr>
          <w:rStyle w:val="Emphasis"/>
        </w:rPr>
        <w:t>-19</w:t>
      </w:r>
      <w:r w:rsidRPr="001E1AF1">
        <w:rPr>
          <w:rStyle w:val="StyleUnderline"/>
        </w:rPr>
        <w:t xml:space="preserve">. </w:t>
      </w:r>
      <w:r w:rsidRPr="000B54DD">
        <w:rPr>
          <w:rStyle w:val="StyleUnderline"/>
        </w:rPr>
        <w:t xml:space="preserve">LMIC’s </w:t>
      </w:r>
      <w:r w:rsidRPr="00114363">
        <w:rPr>
          <w:rStyle w:val="StyleUnderline"/>
          <w:highlight w:val="cyan"/>
        </w:rPr>
        <w:t>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114363">
        <w:rPr>
          <w:rStyle w:val="StyleUnderline"/>
          <w:highlight w:val="cyan"/>
        </w:rPr>
        <w:t xml:space="preserve">Removing IP </w:t>
      </w:r>
      <w:r w:rsidRPr="00A71B70">
        <w:rPr>
          <w:rStyle w:val="StyleUnderline"/>
        </w:rPr>
        <w:t>barriers</w:t>
      </w:r>
      <w:r w:rsidRPr="001E1AF1">
        <w:rPr>
          <w:sz w:val="16"/>
        </w:rPr>
        <w:t xml:space="preserve"> through the waiver </w:t>
      </w:r>
      <w:r w:rsidRPr="00114363">
        <w:rPr>
          <w:rStyle w:val="Emphasis"/>
          <w:highlight w:val="cyan"/>
        </w:rPr>
        <w:t>will facilitate these efforts</w:t>
      </w:r>
      <w:r w:rsidRPr="001E1AF1">
        <w:rPr>
          <w:rStyle w:val="Emphasis"/>
        </w:rPr>
        <w:t xml:space="preserve">, more rapidly </w:t>
      </w:r>
      <w:r w:rsidRPr="00114363">
        <w:rPr>
          <w:rStyle w:val="Emphasis"/>
          <w:highlight w:val="cyan"/>
        </w:rPr>
        <w:t>enable future hubs</w:t>
      </w:r>
      <w:r w:rsidRPr="001E1AF1">
        <w:rPr>
          <w:rStyle w:val="Emphasis"/>
        </w:rPr>
        <w:t xml:space="preserve">, engage a greater number of manufacturers, </w:t>
      </w:r>
      <w:r w:rsidRPr="00114363">
        <w:rPr>
          <w:rStyle w:val="Emphasis"/>
          <w:highlight w:val="cyan"/>
        </w:rPr>
        <w:t>and</w:t>
      </w:r>
      <w:r w:rsidRPr="001E1AF1">
        <w:rPr>
          <w:rStyle w:val="Emphasis"/>
        </w:rPr>
        <w:t xml:space="preserve"> ultimately </w:t>
      </w:r>
      <w:r w:rsidRPr="00114363">
        <w:rPr>
          <w:rStyle w:val="Emphasis"/>
          <w:highlight w:val="cya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114363">
        <w:rPr>
          <w:rStyle w:val="StyleUnderline"/>
          <w:highlight w:val="cyan"/>
        </w:rPr>
        <w:t>the waiver</w:t>
      </w:r>
      <w:r w:rsidRPr="001E1AF1">
        <w:rPr>
          <w:sz w:val="16"/>
        </w:rPr>
        <w:t xml:space="preserve">—which encompasses the IP of all covid-19 vaccine-related technology— </w:t>
      </w:r>
      <w:r w:rsidRPr="00A71B70">
        <w:rPr>
          <w:rStyle w:val="Emphasis"/>
        </w:rPr>
        <w:t xml:space="preserve">can </w:t>
      </w:r>
      <w:r w:rsidRPr="00114363">
        <w:rPr>
          <w:rStyle w:val="Emphasis"/>
          <w:highlight w:val="cyan"/>
        </w:rPr>
        <w:t xml:space="preserve">offer a path to overcome bottlenecks </w:t>
      </w:r>
      <w:r w:rsidRPr="00A71B70">
        <w:rPr>
          <w:rStyle w:val="Emphasis"/>
        </w:rPr>
        <w:t xml:space="preserve">and </w:t>
      </w:r>
      <w:r w:rsidRPr="00114363">
        <w:rPr>
          <w:rStyle w:val="Emphasis"/>
          <w:highlight w:val="cyan"/>
        </w:rPr>
        <w:t xml:space="preserve">expand production </w:t>
      </w:r>
      <w:r w:rsidRPr="00A71B70">
        <w:rPr>
          <w:rStyle w:val="Emphasis"/>
        </w:rPr>
        <w:t>of</w:t>
      </w:r>
      <w:r w:rsidRPr="001E1AF1">
        <w:rPr>
          <w:rStyle w:val="Emphasis"/>
        </w:rPr>
        <w:t xml:space="preserve"> necessary vaccine </w:t>
      </w:r>
      <w:r w:rsidRPr="00A71B70">
        <w:rPr>
          <w:rStyle w:val="Emphasis"/>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 xml:space="preserve">will also be insufficient in rapidly expanding vaccine production, as each patent </w:t>
      </w:r>
      <w:proofErr w:type="spellStart"/>
      <w:r w:rsidRPr="001E1AF1">
        <w:rPr>
          <w:rStyle w:val="StyleUnderline"/>
        </w:rPr>
        <w:t>licence</w:t>
      </w:r>
      <w:proofErr w:type="spellEnd"/>
      <w:r w:rsidRPr="001E1AF1">
        <w:rPr>
          <w:rStyle w:val="StyleUnderline"/>
        </w:rPr>
        <w:t xml:space="preserve"> must be negotiated separately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w:t>
      </w:r>
      <w:r w:rsidRPr="00A71B70">
        <w:rPr>
          <w:rStyle w:val="StyleUnderline"/>
        </w:rPr>
        <w:t>vaccines often have other types of IP, including trade secrets</w:t>
      </w:r>
      <w:r w:rsidRPr="001E1AF1">
        <w:rPr>
          <w:rStyle w:val="StyleUnderline"/>
        </w:rPr>
        <w:t>, that are integral for production</w:t>
      </w:r>
      <w:r w:rsidRPr="001E1AF1">
        <w:rPr>
          <w:sz w:val="16"/>
        </w:rPr>
        <w:t>.</w:t>
      </w:r>
      <w:r w:rsidRPr="001E1AF1">
        <w:rPr>
          <w:rStyle w:val="StyleUnderline"/>
        </w:rPr>
        <w:t xml:space="preserve">19 </w:t>
      </w:r>
      <w:r w:rsidRPr="00114363">
        <w:rPr>
          <w:rStyle w:val="StyleUnderline"/>
          <w:highlight w:val="cyan"/>
        </w:rPr>
        <w:t>The</w:t>
      </w:r>
      <w:r w:rsidRPr="001E1AF1">
        <w:rPr>
          <w:rStyle w:val="StyleUnderline"/>
        </w:rPr>
        <w:t xml:space="preserve"> emergency TRIPS </w:t>
      </w:r>
      <w:r w:rsidRPr="00114363">
        <w:rPr>
          <w:rStyle w:val="StyleUnderline"/>
          <w:highlight w:val="cyan"/>
        </w:rPr>
        <w:t xml:space="preserve">waiver </w:t>
      </w:r>
      <w:r w:rsidRPr="00114363">
        <w:rPr>
          <w:rStyle w:val="Emphasis"/>
          <w:highlight w:val="cyan"/>
        </w:rPr>
        <w:t>removes all IP</w:t>
      </w:r>
      <w:r w:rsidRPr="001E1AF1">
        <w:rPr>
          <w:rStyle w:val="StyleUnderline"/>
        </w:rPr>
        <w:t xml:space="preserve"> as a barrier to starting production</w:t>
      </w:r>
      <w:r w:rsidRPr="001E1AF1">
        <w:rPr>
          <w:sz w:val="16"/>
        </w:rPr>
        <w:t xml:space="preserve"> (not just patents) </w:t>
      </w:r>
      <w:r w:rsidRPr="00114363">
        <w:rPr>
          <w:rStyle w:val="StyleUnderline"/>
          <w:highlight w:val="cyan"/>
        </w:rPr>
        <w:t xml:space="preserve">and negates </w:t>
      </w:r>
      <w:r w:rsidRPr="00A71B70">
        <w:rPr>
          <w:rStyle w:val="StyleUnderline"/>
        </w:rPr>
        <w:t>the</w:t>
      </w:r>
      <w:r w:rsidRPr="001E1AF1">
        <w:rPr>
          <w:rStyle w:val="StyleUnderline"/>
        </w:rPr>
        <w:t xml:space="preserve"> prolonged </w:t>
      </w:r>
      <w:r w:rsidRPr="00114363">
        <w:rPr>
          <w:rStyle w:val="StyleUnderline"/>
          <w:highlight w:val="cyan"/>
        </w:rPr>
        <w:t>time, inconsistency</w:t>
      </w:r>
      <w:r w:rsidRPr="001E1AF1">
        <w:rPr>
          <w:rStyle w:val="StyleUnderline"/>
        </w:rPr>
        <w:t xml:space="preserve">, frequent </w:t>
      </w:r>
      <w:r w:rsidRPr="00114363">
        <w:rPr>
          <w:rStyle w:val="StyleUnderline"/>
          <w:highlight w:val="cyan"/>
        </w:rPr>
        <w:t>failure, and political pressure</w:t>
      </w:r>
      <w:r w:rsidRPr="001E1AF1">
        <w:rPr>
          <w:rStyle w:val="StyleUnderline"/>
        </w:rPr>
        <w:t xml:space="preserv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114363">
        <w:rPr>
          <w:rStyle w:val="StyleUnderline"/>
          <w:highlight w:val="cyan"/>
        </w:rPr>
        <w:t>there</w:t>
      </w:r>
      <w:r w:rsidRPr="001E1AF1">
        <w:rPr>
          <w:rStyle w:val="StyleUnderline"/>
        </w:rPr>
        <w:t xml:space="preserve"> is </w:t>
      </w:r>
      <w:r w:rsidRPr="00114363">
        <w:rPr>
          <w:rStyle w:val="StyleUnderline"/>
          <w:highlight w:val="cyan"/>
        </w:rPr>
        <w:t>no</w:t>
      </w:r>
      <w:r w:rsidRPr="001E1AF1">
        <w:rPr>
          <w:rStyle w:val="StyleUnderline"/>
        </w:rPr>
        <w:t xml:space="preserve"> compelling </w:t>
      </w:r>
      <w:r w:rsidRPr="00114363">
        <w:rPr>
          <w:rStyle w:val="StyleUnderline"/>
          <w:highlight w:val="cyan"/>
        </w:rPr>
        <w:t>evidence</w:t>
      </w:r>
      <w:r w:rsidRPr="001E1AF1">
        <w:rPr>
          <w:sz w:val="16"/>
        </w:rPr>
        <w:t xml:space="preserve"> that </w:t>
      </w:r>
      <w:r w:rsidRPr="00114363">
        <w:rPr>
          <w:rStyle w:val="Emphasis"/>
          <w:highlight w:val="cyan"/>
        </w:rPr>
        <w:t>the</w:t>
      </w:r>
      <w:r w:rsidRPr="001E1AF1">
        <w:rPr>
          <w:rStyle w:val="Emphasis"/>
        </w:rPr>
        <w:t xml:space="preserve"> proposed TRIPS </w:t>
      </w:r>
      <w:r w:rsidRPr="00114363">
        <w:rPr>
          <w:rStyle w:val="Emphasis"/>
          <w:highlight w:val="cyan"/>
        </w:rPr>
        <w:t>waiver would dismantle</w:t>
      </w:r>
      <w:r w:rsidRPr="001E1AF1">
        <w:rPr>
          <w:rStyle w:val="Emphasis"/>
        </w:rPr>
        <w:t xml:space="preserve"> the </w:t>
      </w:r>
      <w:r w:rsidRPr="00114363">
        <w:rPr>
          <w:rStyle w:val="Emphasis"/>
          <w:highlight w:val="cyan"/>
        </w:rPr>
        <w:t>IP</w:t>
      </w:r>
      <w:r w:rsidRPr="001E1AF1">
        <w:rPr>
          <w:rStyle w:val="Emphasis"/>
        </w:rPr>
        <w:t xml:space="preserve"> system </w:t>
      </w:r>
      <w:r w:rsidRPr="00114363">
        <w:rPr>
          <w:rStyle w:val="Emphasis"/>
          <w:highlight w:val="cyan"/>
        </w:rPr>
        <w:t>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114363">
        <w:rPr>
          <w:rStyle w:val="Emphasis"/>
          <w:highlight w:val="cyan"/>
        </w:rPr>
        <w:t>companies have already recouped their</w:t>
      </w:r>
      <w:r w:rsidRPr="001E1AF1">
        <w:rPr>
          <w:rStyle w:val="Emphasis"/>
        </w:rPr>
        <w:t xml:space="preserve"> </w:t>
      </w:r>
      <w:r w:rsidRPr="00114363">
        <w:rPr>
          <w:rStyle w:val="Emphasis"/>
          <w:highlight w:val="cyan"/>
        </w:rPr>
        <w:t>r</w:t>
      </w:r>
      <w:r w:rsidRPr="001E1AF1">
        <w:rPr>
          <w:rStyle w:val="Emphasis"/>
        </w:rPr>
        <w:t xml:space="preserve">esearch </w:t>
      </w:r>
      <w:r w:rsidRPr="00114363">
        <w:rPr>
          <w:rStyle w:val="Emphasis"/>
          <w:highlight w:val="cyan"/>
        </w:rPr>
        <w:t>and</w:t>
      </w:r>
      <w:r w:rsidRPr="001E1AF1">
        <w:rPr>
          <w:rStyle w:val="Emphasis"/>
        </w:rPr>
        <w:t xml:space="preserve"> </w:t>
      </w:r>
      <w:r w:rsidRPr="00114363">
        <w:rPr>
          <w:rStyle w:val="Emphasis"/>
          <w:highlight w:val="cyan"/>
        </w:rPr>
        <w:t>d</w:t>
      </w:r>
      <w:r w:rsidRPr="001E1AF1">
        <w:rPr>
          <w:rStyle w:val="Emphasis"/>
        </w:rPr>
        <w:t xml:space="preserve">evelopment </w:t>
      </w:r>
      <w:r w:rsidRPr="00114363">
        <w:rPr>
          <w:rStyle w:val="Emphasis"/>
          <w:highlight w:val="cyan"/>
        </w:rPr>
        <w:t>costs for covid</w:t>
      </w:r>
      <w:r w:rsidRPr="001E1AF1">
        <w:rPr>
          <w:sz w:val="16"/>
        </w:rPr>
        <w:t xml:space="preserve">-19 vaccines.20 However, </w:t>
      </w:r>
      <w:r w:rsidRPr="001E1AF1">
        <w:rPr>
          <w:rStyle w:val="StyleUnderline"/>
        </w:rPr>
        <w:t xml:space="preserve">they have not been the sole investors in vaccine development, and they should not be </w:t>
      </w:r>
      <w:r w:rsidRPr="001E1AF1">
        <w:rPr>
          <w:rStyle w:val="StyleUnderline"/>
        </w:rPr>
        <w:lastRenderedPageBreak/>
        <w:t>the only ones to profit. Most vaccines received a substantial portion of their direct funding from 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w:t>
      </w:r>
      <w:proofErr w:type="spellStart"/>
      <w:r w:rsidRPr="001E1AF1">
        <w:rPr>
          <w:sz w:val="16"/>
        </w:rPr>
        <w:t>Moderna</w:t>
      </w:r>
      <w:proofErr w:type="spellEnd"/>
      <w:r w:rsidRPr="001E1AF1">
        <w:rPr>
          <w:sz w:val="16"/>
        </w:rPr>
        <w:t xml:space="preserve"> and </w:t>
      </w:r>
      <w:proofErr w:type="spellStart"/>
      <w:r w:rsidRPr="001E1AF1">
        <w:rPr>
          <w:sz w:val="16"/>
        </w:rPr>
        <w:t>Novavax</w:t>
      </w:r>
      <w:proofErr w:type="spellEnd"/>
      <w:r w:rsidRPr="001E1AF1">
        <w:rPr>
          <w:sz w:val="16"/>
        </w:rPr>
        <w:t xml:space="preserve">,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1E1AF1">
        <w:rPr>
          <w:rStyle w:val="StyleUnderline"/>
        </w:rPr>
        <w:t>An IP waiver</w:t>
      </w:r>
      <w:r w:rsidRPr="001E1AF1">
        <w:rPr>
          <w:sz w:val="16"/>
        </w:rPr>
        <w:t xml:space="preserve"> for covid-19 vaccines </w:t>
      </w:r>
      <w:r w:rsidRPr="001E1AF1">
        <w:rPr>
          <w:rStyle w:val="Emphasis"/>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w:t>
      </w:r>
      <w:r w:rsidRPr="00114363">
        <w:rPr>
          <w:rStyle w:val="StyleUnderline"/>
          <w:highlight w:val="cyan"/>
        </w:rPr>
        <w:t>the</w:t>
      </w:r>
      <w:r w:rsidRPr="001E1AF1">
        <w:rPr>
          <w:rStyle w:val="StyleUnderline"/>
        </w:rPr>
        <w:t xml:space="preserve"> necessary </w:t>
      </w:r>
      <w:r w:rsidRPr="00114363">
        <w:rPr>
          <w:rStyle w:val="StyleUnderline"/>
          <w:highlight w:val="cyan"/>
        </w:rPr>
        <w:t>steps to make vaccine technology available</w:t>
      </w:r>
      <w:r w:rsidRPr="001E1AF1">
        <w:rPr>
          <w:rStyle w:val="StyleUnderline"/>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poor, but </w:t>
      </w:r>
      <w:r w:rsidRPr="00114363">
        <w:rPr>
          <w:rStyle w:val="StyleUnderline"/>
          <w:highlight w:val="cyan"/>
        </w:rPr>
        <w:t>will</w:t>
      </w:r>
      <w:r w:rsidRPr="001E1AF1">
        <w:rPr>
          <w:rStyle w:val="StyleUnderline"/>
        </w:rPr>
        <w:t xml:space="preserve"> also help stem the pandemic’s relentless momentum and </w:t>
      </w:r>
      <w:r w:rsidRPr="00114363">
        <w:rPr>
          <w:rStyle w:val="Emphasis"/>
          <w:highlight w:val="cyan"/>
        </w:rPr>
        <w:t>quell the emergence of variants</w:t>
      </w:r>
      <w:r w:rsidRPr="001E1AF1">
        <w:rPr>
          <w:rStyle w:val="Emphasis"/>
        </w:rPr>
        <w:t>.</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63452A4A" w14:textId="77777777" w:rsidR="000F017D" w:rsidRDefault="000F017D" w:rsidP="000F017D">
      <w:pPr>
        <w:rPr>
          <w:rFonts w:asciiTheme="majorHAnsi" w:hAnsiTheme="majorHAnsi" w:cstheme="majorHAnsi"/>
          <w:b/>
          <w:bCs/>
          <w:u w:val="single"/>
        </w:rPr>
      </w:pPr>
    </w:p>
    <w:p w14:paraId="6F744E4B" w14:textId="77777777" w:rsidR="000F017D" w:rsidRPr="00FE51A3" w:rsidRDefault="000F017D" w:rsidP="000F017D">
      <w:pPr>
        <w:pStyle w:val="Heading3"/>
        <w:rPr>
          <w:rFonts w:asciiTheme="majorHAnsi" w:hAnsiTheme="majorHAnsi" w:cstheme="majorHAnsi"/>
        </w:rPr>
      </w:pPr>
      <w:r w:rsidRPr="00FE51A3">
        <w:rPr>
          <w:rFonts w:asciiTheme="majorHAnsi" w:hAnsiTheme="majorHAnsi" w:cstheme="majorHAnsi"/>
        </w:rPr>
        <w:lastRenderedPageBreak/>
        <w:t>1AC – WTO Credibility</w:t>
      </w:r>
    </w:p>
    <w:p w14:paraId="5BEC8549" w14:textId="77777777" w:rsidR="000F017D" w:rsidRDefault="000F017D" w:rsidP="000F017D">
      <w:pPr>
        <w:pStyle w:val="Heading4"/>
      </w:pPr>
      <w:r>
        <w:t>Advantage 1 is WTO Credibility.</w:t>
      </w:r>
    </w:p>
    <w:p w14:paraId="1BC22D0B" w14:textId="77777777" w:rsidR="000F017D" w:rsidRPr="00FE51A3" w:rsidRDefault="000F017D" w:rsidP="000F017D">
      <w:pPr>
        <w:rPr>
          <w:rFonts w:asciiTheme="majorHAnsi" w:hAnsiTheme="majorHAnsi" w:cstheme="majorHAnsi"/>
        </w:rPr>
      </w:pPr>
    </w:p>
    <w:p w14:paraId="0346CB94" w14:textId="77777777" w:rsidR="000F017D" w:rsidRPr="00FE51A3" w:rsidRDefault="000F017D" w:rsidP="000F017D">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but is hindered now due to lack of vaccine agreement.</w:t>
      </w:r>
    </w:p>
    <w:p w14:paraId="4DFC924E" w14:textId="77777777" w:rsidR="000F017D" w:rsidRPr="00FE51A3" w:rsidRDefault="000F017D" w:rsidP="000F017D">
      <w:pPr>
        <w:rPr>
          <w:rFonts w:asciiTheme="majorHAnsi" w:hAnsiTheme="majorHAnsi" w:cstheme="majorHAnsi"/>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4-27</w:t>
      </w:r>
      <w:r w:rsidRPr="00FE51A3">
        <w:rPr>
          <w:rFonts w:asciiTheme="majorHAnsi" w:hAnsiTheme="majorHAnsi" w:cstheme="majorHAnsi"/>
        </w:rPr>
        <w:t xml:space="preserve">. </w:t>
      </w:r>
      <w:r w:rsidRPr="006A0576">
        <w:rPr>
          <w:rFonts w:asciiTheme="majorHAnsi" w:hAnsiTheme="majorHAnsi" w:cstheme="majorHAnsi"/>
          <w:sz w:val="18"/>
          <w:szCs w:val="18"/>
        </w:rPr>
        <w:t xml:space="preserve">[(Bryce </w:t>
      </w:r>
      <w:proofErr w:type="spellStart"/>
      <w:r w:rsidRPr="006A0576">
        <w:rPr>
          <w:rFonts w:asciiTheme="majorHAnsi" w:hAnsiTheme="majorHAnsi" w:cstheme="majorHAnsi"/>
          <w:sz w:val="18"/>
          <w:szCs w:val="18"/>
        </w:rPr>
        <w:t>Baschuk</w:t>
      </w:r>
      <w:proofErr w:type="spellEnd"/>
      <w:r w:rsidRPr="006A0576">
        <w:rPr>
          <w:rFonts w:asciiTheme="majorHAnsi" w:hAnsiTheme="majorHAnsi" w:cstheme="majorHAnsi"/>
          <w:sz w:val="18"/>
          <w:szCs w:val="18"/>
        </w:rPr>
        <w:t xml:space="preserve"> is a Bloomberg Reporter) </w:t>
      </w:r>
      <w:hyperlink r:id="rId11" w:history="1">
        <w:r w:rsidRPr="006A0576">
          <w:rPr>
            <w:rStyle w:val="Hyperlink"/>
            <w:rFonts w:asciiTheme="majorHAnsi" w:hAnsiTheme="majorHAnsi" w:cstheme="majorHAnsi"/>
            <w:sz w:val="18"/>
            <w:szCs w:val="18"/>
          </w:rPr>
          <w:t>"WTO Chief Pursues a ‘Hectic’ Agenda to Fix World Trade’s Referee," Bloomberg, April 27, 2021. https://www.bloomberg.com/news/articles/2021-04-27/wto-chief-pursues-a-hectic-agenda-to-fix-world-trade-s-referee</w:t>
        </w:r>
      </w:hyperlink>
      <w:r w:rsidRPr="006A0576">
        <w:rPr>
          <w:rFonts w:asciiTheme="majorHAnsi" w:hAnsiTheme="majorHAnsi" w:cstheme="majorHAnsi"/>
          <w:sz w:val="18"/>
          <w:szCs w:val="18"/>
        </w:rPr>
        <w:t>] TDI</w:t>
      </w:r>
    </w:p>
    <w:p w14:paraId="6D859440" w14:textId="77777777" w:rsidR="000F017D" w:rsidRPr="00FE51A3" w:rsidRDefault="000F017D" w:rsidP="000F017D">
      <w:pPr>
        <w:rPr>
          <w:rFonts w:asciiTheme="majorHAnsi" w:hAnsiTheme="majorHAnsi" w:cstheme="majorHAnsi"/>
          <w:sz w:val="14"/>
        </w:rPr>
      </w:pPr>
      <w:r w:rsidRPr="00FE51A3">
        <w:rPr>
          <w:rFonts w:asciiTheme="majorHAnsi" w:hAnsiTheme="majorHAnsi" w:cstheme="majorHAnsi"/>
          <w:u w:val="single"/>
        </w:rPr>
        <w:t xml:space="preserve">The head of the </w:t>
      </w:r>
      <w:r w:rsidRPr="00114363">
        <w:rPr>
          <w:rFonts w:asciiTheme="majorHAnsi" w:hAnsiTheme="majorHAnsi" w:cstheme="majorHAnsi"/>
          <w:highlight w:val="cyan"/>
          <w:u w:val="single"/>
        </w:rPr>
        <w:t>W</w:t>
      </w:r>
      <w:r w:rsidRPr="00FE51A3">
        <w:rPr>
          <w:rFonts w:asciiTheme="majorHAnsi" w:hAnsiTheme="majorHAnsi" w:cstheme="majorHAnsi"/>
          <w:sz w:val="14"/>
        </w:rPr>
        <w:t xml:space="preserve">orld </w:t>
      </w:r>
      <w:r w:rsidRPr="00114363">
        <w:rPr>
          <w:rFonts w:asciiTheme="majorHAnsi" w:hAnsiTheme="majorHAnsi" w:cstheme="majorHAnsi"/>
          <w:highlight w:val="cyan"/>
          <w:u w:val="single"/>
        </w:rPr>
        <w:t>T</w:t>
      </w:r>
      <w:r w:rsidRPr="00FE51A3">
        <w:rPr>
          <w:rFonts w:asciiTheme="majorHAnsi" w:hAnsiTheme="majorHAnsi" w:cstheme="majorHAnsi"/>
          <w:sz w:val="14"/>
        </w:rPr>
        <w:t xml:space="preserve">rade </w:t>
      </w:r>
      <w:r w:rsidRPr="00114363">
        <w:rPr>
          <w:rFonts w:asciiTheme="majorHAnsi" w:hAnsiTheme="majorHAnsi" w:cstheme="majorHAnsi"/>
          <w:highlight w:val="cyan"/>
          <w:u w:val="single"/>
        </w:rPr>
        <w:t>O</w:t>
      </w:r>
      <w:r w:rsidRPr="00FE51A3">
        <w:rPr>
          <w:rFonts w:asciiTheme="majorHAnsi" w:hAnsiTheme="majorHAnsi" w:cstheme="majorHAnsi"/>
          <w:sz w:val="14"/>
        </w:rPr>
        <w:t xml:space="preserve">rganization </w:t>
      </w:r>
      <w:r w:rsidRPr="00114363">
        <w:rPr>
          <w:rFonts w:asciiTheme="majorHAnsi" w:hAnsiTheme="majorHAnsi" w:cstheme="majorHAnsi"/>
          <w:b/>
          <w:bCs/>
          <w:highlight w:val="cyan"/>
          <w:u w:val="single"/>
        </w:rPr>
        <w:t>raised</w:t>
      </w:r>
      <w:r w:rsidRPr="00FE51A3">
        <w:rPr>
          <w:rFonts w:asciiTheme="majorHAnsi" w:hAnsiTheme="majorHAnsi" w:cstheme="majorHAnsi"/>
          <w:b/>
          <w:bCs/>
          <w:u w:val="single"/>
        </w:rPr>
        <w:t xml:space="preserve"> an </w:t>
      </w:r>
      <w:r w:rsidRPr="00114363">
        <w:rPr>
          <w:rFonts w:asciiTheme="majorHAnsi" w:hAnsiTheme="majorHAnsi" w:cstheme="majorHAnsi"/>
          <w:b/>
          <w:bCs/>
          <w:highlight w:val="cyan"/>
          <w:u w:val="single"/>
        </w:rPr>
        <w:t>alarm about</w:t>
      </w:r>
      <w:r w:rsidRPr="00FE51A3">
        <w:rPr>
          <w:rFonts w:asciiTheme="majorHAnsi" w:hAnsiTheme="majorHAnsi" w:cstheme="majorHAnsi"/>
          <w:b/>
          <w:bCs/>
          <w:u w:val="single"/>
        </w:rPr>
        <w:t xml:space="preserve"> the </w:t>
      </w:r>
      <w:r w:rsidRPr="00114363">
        <w:rPr>
          <w:rFonts w:asciiTheme="majorHAnsi" w:hAnsiTheme="majorHAnsi" w:cstheme="majorHAnsi"/>
          <w:b/>
          <w:bCs/>
          <w:highlight w:val="cyan"/>
          <w:u w:val="single"/>
        </w:rPr>
        <w:t xml:space="preserve">credibility </w:t>
      </w:r>
      <w:r w:rsidRPr="00B90621">
        <w:rPr>
          <w:rFonts w:asciiTheme="majorHAnsi" w:hAnsiTheme="majorHAnsi" w:cstheme="majorHAnsi"/>
          <w:b/>
          <w:bCs/>
          <w:u w:val="single"/>
        </w:rPr>
        <w:t>of the multilateral trading system</w:t>
      </w:r>
      <w:r w:rsidRPr="00B90621">
        <w:rPr>
          <w:rFonts w:asciiTheme="majorHAnsi" w:hAnsiTheme="majorHAnsi" w:cstheme="majorHAnsi"/>
          <w:sz w:val="14"/>
        </w:rPr>
        <w:t xml:space="preserve">, </w:t>
      </w:r>
      <w:r w:rsidRPr="00114363">
        <w:rPr>
          <w:rFonts w:asciiTheme="majorHAnsi" w:hAnsiTheme="majorHAnsi" w:cstheme="majorHAnsi"/>
          <w:highlight w:val="cya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114363">
        <w:rPr>
          <w:rFonts w:asciiTheme="majorHAnsi" w:hAnsiTheme="majorHAnsi" w:cstheme="majorHAnsi"/>
          <w:highlight w:val="cyan"/>
          <w:u w:val="single"/>
        </w:rPr>
        <w:t>vaccine 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114363">
        <w:rPr>
          <w:rFonts w:asciiTheme="majorHAnsi" w:hAnsiTheme="majorHAnsi" w:cstheme="majorHAnsi"/>
          <w:b/>
          <w:bCs/>
          <w:highlight w:val="cyan"/>
          <w:u w:val="single"/>
        </w:rPr>
        <w:t>the WTO is important</w:t>
      </w:r>
      <w:r w:rsidRPr="00FE51A3">
        <w:rPr>
          <w:rFonts w:asciiTheme="majorHAnsi" w:hAnsiTheme="majorHAnsi" w:cstheme="majorHAnsi"/>
          <w:b/>
          <w:bCs/>
          <w:u w:val="single"/>
        </w:rPr>
        <w:t xml:space="preserve">, it needs to be reformed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an agreement is not as easy because of longstanding ways of negotiating business positions.”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 xml:space="preserve">We need to </w:t>
      </w:r>
      <w:r w:rsidRPr="00114363">
        <w:rPr>
          <w:rFonts w:asciiTheme="majorHAnsi" w:hAnsiTheme="majorHAnsi" w:cstheme="majorHAnsi"/>
          <w:highlight w:val="cyan"/>
          <w:u w:val="single"/>
        </w:rPr>
        <w:t xml:space="preserve">break out of </w:t>
      </w:r>
      <w:r w:rsidRPr="00B90621">
        <w:rPr>
          <w:rFonts w:asciiTheme="majorHAnsi" w:hAnsiTheme="majorHAnsi" w:cstheme="majorHAnsi"/>
          <w:u w:val="single"/>
        </w:rPr>
        <w:t xml:space="preserve">the </w:t>
      </w:r>
      <w:r w:rsidRPr="00114363">
        <w:rPr>
          <w:rFonts w:asciiTheme="majorHAnsi" w:hAnsiTheme="majorHAnsi" w:cstheme="majorHAnsi"/>
          <w:highlight w:val="cyan"/>
          <w:u w:val="single"/>
        </w:rPr>
        <w:t>zero-sum 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E51A3">
        <w:rPr>
          <w:rFonts w:asciiTheme="majorHAnsi" w:hAnsiTheme="majorHAnsi" w:cstheme="majorHAnsi"/>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 xml:space="preserve">her </w:t>
      </w:r>
      <w:r w:rsidRPr="00B90621">
        <w:rPr>
          <w:rFonts w:asciiTheme="majorHAnsi" w:hAnsiTheme="majorHAnsi" w:cstheme="majorHAnsi"/>
          <w:b/>
          <w:bCs/>
          <w:u w:val="single"/>
        </w:rPr>
        <w:t xml:space="preserve">top </w:t>
      </w:r>
      <w:r w:rsidRPr="00114363">
        <w:rPr>
          <w:rFonts w:asciiTheme="majorHAnsi" w:hAnsiTheme="majorHAnsi" w:cstheme="majorHAnsi"/>
          <w:b/>
          <w:bCs/>
          <w:highlight w:val="cyan"/>
          <w:u w:val="single"/>
        </w:rPr>
        <w:t xml:space="preserve">priority is to </w:t>
      </w:r>
      <w:r w:rsidRPr="00B90621">
        <w:rPr>
          <w:rFonts w:asciiTheme="majorHAnsi" w:hAnsiTheme="majorHAnsi" w:cstheme="majorHAnsi"/>
          <w:b/>
          <w:bCs/>
          <w:u w:val="single"/>
        </w:rPr>
        <w:t xml:space="preserve">use </w:t>
      </w:r>
      <w:r w:rsidRPr="00114363">
        <w:rPr>
          <w:rFonts w:asciiTheme="majorHAnsi" w:hAnsiTheme="majorHAnsi" w:cstheme="majorHAnsi"/>
          <w:b/>
          <w:bCs/>
          <w:highlight w:val="cyan"/>
          <w:u w:val="single"/>
        </w:rPr>
        <w:t>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114363">
        <w:rPr>
          <w:rFonts w:asciiTheme="majorHAnsi" w:hAnsiTheme="majorHAnsi" w:cstheme="majorHAnsi"/>
          <w:highlight w:val="cyan"/>
          <w:u w:val="single"/>
        </w:rPr>
        <w:t>WTO</w:t>
      </w:r>
      <w:r w:rsidRPr="00B90621">
        <w:rPr>
          <w:rFonts w:asciiTheme="majorHAnsi" w:hAnsiTheme="majorHAnsi" w:cstheme="majorHAnsi"/>
          <w:u w:val="single"/>
        </w:rPr>
        <w:t>’s</w:t>
      </w:r>
      <w:r w:rsidRPr="00FE51A3">
        <w:rPr>
          <w:rFonts w:asciiTheme="majorHAnsi" w:hAnsiTheme="majorHAnsi" w:cstheme="majorHAnsi"/>
          <w:u w:val="single"/>
        </w:rPr>
        <w:t xml:space="preserve">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114363">
        <w:rPr>
          <w:rFonts w:asciiTheme="majorHAnsi" w:hAnsiTheme="majorHAnsi" w:cstheme="majorHAnsi"/>
          <w:highlight w:val="cyan"/>
          <w:u w:val="single"/>
        </w:rPr>
        <w:t>seeks to</w:t>
      </w:r>
      <w:r w:rsidRPr="00FE51A3">
        <w:rPr>
          <w:rFonts w:asciiTheme="majorHAnsi" w:hAnsiTheme="majorHAnsi" w:cstheme="majorHAnsi"/>
          <w:u w:val="single"/>
        </w:rPr>
        <w:t xml:space="preserve"> temporarily </w:t>
      </w:r>
      <w:r w:rsidRPr="00114363">
        <w:rPr>
          <w:rFonts w:asciiTheme="majorHAnsi" w:hAnsiTheme="majorHAnsi" w:cstheme="majorHAnsi"/>
          <w:highlight w:val="cyan"/>
          <w:u w:val="single"/>
        </w:rPr>
        <w:t>waive</w:t>
      </w:r>
      <w:r w:rsidRPr="00FE51A3">
        <w:rPr>
          <w:rFonts w:asciiTheme="majorHAnsi" w:hAnsiTheme="majorHAnsi" w:cstheme="majorHAnsi"/>
          <w:u w:val="single"/>
        </w:rPr>
        <w:t xml:space="preser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114363">
        <w:rPr>
          <w:rFonts w:asciiTheme="majorHAnsi" w:hAnsiTheme="majorHAnsi" w:cstheme="majorHAnsi"/>
          <w:highlight w:val="cyan"/>
          <w:u w:val="single"/>
        </w:rPr>
        <w:t>i</w:t>
      </w:r>
      <w:r w:rsidRPr="00B90621">
        <w:rPr>
          <w:rFonts w:asciiTheme="majorHAnsi" w:hAnsiTheme="majorHAnsi" w:cstheme="majorHAnsi"/>
          <w:u w:val="single"/>
        </w:rPr>
        <w:t>ntellectual</w:t>
      </w:r>
      <w:r w:rsidRPr="00114363">
        <w:rPr>
          <w:rFonts w:asciiTheme="majorHAnsi" w:hAnsiTheme="majorHAnsi" w:cstheme="majorHAnsi"/>
          <w:highlight w:val="cyan"/>
          <w:u w:val="single"/>
        </w:rPr>
        <w:t xml:space="preserve"> p</w:t>
      </w:r>
      <w:r w:rsidRPr="00B90621">
        <w:rPr>
          <w:rFonts w:asciiTheme="majorHAnsi" w:hAnsiTheme="majorHAnsi" w:cstheme="majorHAnsi"/>
          <w:u w:val="single"/>
        </w:rPr>
        <w:t xml:space="preserve">roperty </w:t>
      </w:r>
      <w:r w:rsidRPr="00114363">
        <w:rPr>
          <w:rFonts w:asciiTheme="majorHAnsi" w:hAnsiTheme="majorHAnsi" w:cstheme="majorHAnsi"/>
          <w:highlight w:val="cya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38954AE5" w14:textId="77777777" w:rsidR="000F017D" w:rsidRPr="00FE51A3" w:rsidRDefault="000F017D" w:rsidP="000F017D">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5266FF8B" w14:textId="77777777" w:rsidR="000F017D" w:rsidRPr="00FE51A3" w:rsidRDefault="000F017D" w:rsidP="000F017D">
      <w:pPr>
        <w:rPr>
          <w:rFonts w:asciiTheme="majorHAnsi" w:hAnsiTheme="majorHAnsi" w:cstheme="majorHAnsi"/>
        </w:rPr>
      </w:pPr>
      <w:r w:rsidRPr="00FE51A3">
        <w:rPr>
          <w:rStyle w:val="Style13ptBold"/>
          <w:rFonts w:asciiTheme="majorHAnsi" w:hAnsiTheme="majorHAnsi" w:cstheme="majorHAnsi"/>
        </w:rPr>
        <w:t>Meyer 6-18</w:t>
      </w:r>
      <w:r w:rsidRPr="006A0576">
        <w:rPr>
          <w:rStyle w:val="Style13ptBold"/>
          <w:rFonts w:asciiTheme="majorHAnsi" w:hAnsiTheme="majorHAnsi" w:cstheme="majorHAnsi"/>
          <w:sz w:val="18"/>
          <w:szCs w:val="18"/>
        </w:rPr>
        <w:t>-</w:t>
      </w:r>
      <w:r w:rsidRPr="006A0576">
        <w:rPr>
          <w:rStyle w:val="Style13ptBold"/>
          <w:rFonts w:asciiTheme="majorHAnsi" w:hAnsiTheme="majorHAnsi" w:cstheme="majorHAnsi"/>
          <w:b w:val="0"/>
          <w:bCs/>
          <w:sz w:val="18"/>
          <w:szCs w:val="18"/>
        </w:rPr>
        <w:t>21.</w:t>
      </w:r>
      <w:r w:rsidRPr="006A0576">
        <w:rPr>
          <w:rFonts w:asciiTheme="majorHAnsi" w:hAnsiTheme="majorHAnsi" w:cstheme="majorHAnsi"/>
          <w:sz w:val="18"/>
          <w:szCs w:val="18"/>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6A0576">
          <w:rPr>
            <w:rStyle w:val="Hyperlink"/>
            <w:rFonts w:asciiTheme="majorHAnsi" w:hAnsiTheme="majorHAnsi" w:cstheme="majorHAnsi"/>
            <w:sz w:val="18"/>
            <w:szCs w:val="18"/>
          </w:rPr>
          <w:t>https://fortune.com/2021/06/18/wto-covid-vaccines-patents-waiver-south-africa-trips/</w:t>
        </w:r>
      </w:hyperlink>
      <w:r w:rsidRPr="006A0576">
        <w:rPr>
          <w:rStyle w:val="Hyperlink"/>
          <w:rFonts w:asciiTheme="majorHAnsi" w:hAnsiTheme="majorHAnsi" w:cstheme="majorHAnsi"/>
          <w:sz w:val="18"/>
          <w:szCs w:val="18"/>
        </w:rPr>
        <w:t>] TDI</w:t>
      </w:r>
    </w:p>
    <w:p w14:paraId="546654DB" w14:textId="77777777" w:rsidR="000F017D" w:rsidRPr="001F3803" w:rsidRDefault="000F017D" w:rsidP="000F017D">
      <w:pPr>
        <w:rPr>
          <w:rFonts w:asciiTheme="majorHAnsi" w:hAnsiTheme="majorHAnsi" w:cstheme="majorHAnsi"/>
          <w:sz w:val="10"/>
        </w:rPr>
      </w:pPr>
      <w:r w:rsidRPr="001F3803">
        <w:rPr>
          <w:rFonts w:asciiTheme="majorHAnsi" w:hAnsiTheme="majorHAnsi" w:cstheme="majorHAnsi"/>
          <w:sz w:val="10"/>
        </w:rPr>
        <w:t xml:space="preserve">The World Trade Organization knows all about crises. Former U.S. President Donald Trump threw a wrench into its core function of resolving trade disputes—a blocker that President Joe Biden has not yet removed—and </w:t>
      </w:r>
      <w:r w:rsidRPr="00FE51A3">
        <w:rPr>
          <w:rFonts w:asciiTheme="majorHAnsi" w:hAnsiTheme="majorHAnsi" w:cstheme="majorHAnsi"/>
          <w:u w:val="single"/>
        </w:rPr>
        <w:t xml:space="preserve">there is </w:t>
      </w:r>
      <w:r w:rsidRPr="00E2798C">
        <w:rPr>
          <w:rFonts w:asciiTheme="majorHAnsi" w:hAnsiTheme="majorHAnsi" w:cstheme="majorHAnsi"/>
          <w:u w:val="single"/>
        </w:rPr>
        <w:t xml:space="preserve">widespread </w:t>
      </w:r>
      <w:r w:rsidRPr="00114363">
        <w:rPr>
          <w:rFonts w:asciiTheme="majorHAnsi" w:hAnsiTheme="majorHAnsi" w:cstheme="majorHAnsi"/>
          <w:highlight w:val="cyan"/>
          <w:u w:val="single"/>
        </w:rPr>
        <w:t>dissatisfaction</w:t>
      </w:r>
      <w:r w:rsidRPr="00114363">
        <w:rPr>
          <w:rFonts w:asciiTheme="majorHAnsi" w:hAnsiTheme="majorHAnsi" w:cstheme="majorHAnsi"/>
          <w:sz w:val="10"/>
          <w:highlight w:val="cyan"/>
        </w:rPr>
        <w:t xml:space="preserve"> </w:t>
      </w:r>
      <w:r w:rsidRPr="00114363">
        <w:rPr>
          <w:rFonts w:asciiTheme="majorHAnsi" w:hAnsiTheme="majorHAnsi" w:cstheme="majorHAnsi"/>
          <w:highlight w:val="cyan"/>
          <w:u w:val="single"/>
        </w:rPr>
        <w:t>over</w:t>
      </w:r>
      <w:r w:rsidRPr="00FE51A3">
        <w:rPr>
          <w:rFonts w:asciiTheme="majorHAnsi" w:hAnsiTheme="majorHAnsi" w:cstheme="majorHAnsi"/>
          <w:u w:val="single"/>
        </w:rPr>
        <w:t xml:space="preserve"> </w:t>
      </w:r>
      <w:r w:rsidRPr="00E2798C">
        <w:rPr>
          <w:rFonts w:asciiTheme="majorHAnsi" w:hAnsiTheme="majorHAnsi" w:cstheme="majorHAnsi"/>
          <w:u w:val="single"/>
        </w:rPr>
        <w:t>the</w:t>
      </w:r>
      <w:r w:rsidRPr="00E2798C">
        <w:rPr>
          <w:rFonts w:asciiTheme="majorHAnsi" w:hAnsiTheme="majorHAnsi" w:cstheme="majorHAnsi"/>
          <w:sz w:val="10"/>
        </w:rPr>
        <w:t xml:space="preserve"> </w:t>
      </w:r>
      <w:r w:rsidRPr="00E2798C">
        <w:rPr>
          <w:rFonts w:asciiTheme="majorHAnsi" w:hAnsiTheme="majorHAnsi" w:cstheme="majorHAnsi"/>
          <w:u w:val="single"/>
        </w:rPr>
        <w:t>fairness of</w:t>
      </w:r>
      <w:r w:rsidRPr="00FE51A3">
        <w:rPr>
          <w:rFonts w:asciiTheme="majorHAnsi" w:hAnsiTheme="majorHAnsi" w:cstheme="majorHAnsi"/>
          <w:u w:val="single"/>
        </w:rPr>
        <w:t xml:space="preserve"> the </w:t>
      </w:r>
      <w:r w:rsidRPr="00114363">
        <w:rPr>
          <w:rFonts w:asciiTheme="majorHAnsi" w:hAnsiTheme="majorHAnsi" w:cstheme="majorHAnsi"/>
          <w:highlight w:val="cyan"/>
          <w:u w:val="single"/>
        </w:rPr>
        <w:t>global trade</w:t>
      </w:r>
      <w:r w:rsidRPr="00FE51A3">
        <w:rPr>
          <w:rFonts w:asciiTheme="majorHAnsi" w:hAnsiTheme="majorHAnsi" w:cstheme="majorHAnsi"/>
          <w:u w:val="single"/>
        </w:rPr>
        <w:t xml:space="preserve"> rulebook</w:t>
      </w:r>
      <w:r w:rsidRPr="001F3803">
        <w:rPr>
          <w:rFonts w:asciiTheme="majorHAnsi" w:hAnsiTheme="majorHAnsi" w:cstheme="majorHAnsi"/>
          <w:sz w:val="10"/>
        </w:rPr>
        <w:t xml:space="preserve">. </w:t>
      </w:r>
      <w:r w:rsidRPr="00FE51A3">
        <w:rPr>
          <w:rFonts w:asciiTheme="majorHAnsi" w:hAnsiTheme="majorHAnsi" w:cstheme="majorHAnsi"/>
          <w:u w:val="single"/>
        </w:rPr>
        <w:t>The</w:t>
      </w:r>
      <w:r w:rsidRPr="001F3803">
        <w:rPr>
          <w:rFonts w:asciiTheme="majorHAnsi" w:hAnsiTheme="majorHAnsi" w:cstheme="majorHAnsi"/>
          <w:sz w:val="10"/>
        </w:rPr>
        <w:t xml:space="preserve"> 164-country </w:t>
      </w:r>
      <w:r w:rsidRPr="00FE51A3">
        <w:rPr>
          <w:rFonts w:asciiTheme="majorHAnsi" w:hAnsiTheme="majorHAnsi" w:cstheme="majorHAnsi"/>
          <w:u w:val="single"/>
        </w:rPr>
        <w:t>organization</w:t>
      </w:r>
      <w:r w:rsidRPr="001F3803">
        <w:rPr>
          <w:rFonts w:asciiTheme="majorHAnsi" w:hAnsiTheme="majorHAnsi" w:cstheme="majorHAnsi"/>
          <w:sz w:val="10"/>
        </w:rPr>
        <w:t xml:space="preserve">, under the fresh leadership of Nigeria's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w:t>
      </w:r>
      <w:r w:rsidRPr="00FE51A3">
        <w:rPr>
          <w:rFonts w:asciiTheme="majorHAnsi" w:hAnsiTheme="majorHAnsi" w:cstheme="majorHAnsi"/>
          <w:u w:val="single"/>
        </w:rPr>
        <w:t xml:space="preserve">has a lot to fix. </w:t>
      </w:r>
      <w:r w:rsidRPr="001F3803">
        <w:rPr>
          <w:rFonts w:asciiTheme="majorHAnsi" w:hAnsiTheme="majorHAnsi" w:cstheme="majorHAnsi"/>
          <w:sz w:val="10"/>
        </w:rPr>
        <w:t xml:space="preserve">However, </w:t>
      </w:r>
      <w:r w:rsidRPr="00E2798C">
        <w:rPr>
          <w:rFonts w:asciiTheme="majorHAnsi" w:hAnsiTheme="majorHAnsi" w:cstheme="majorHAnsi"/>
          <w:b/>
          <w:bCs/>
          <w:u w:val="single"/>
        </w:rPr>
        <w:t>one crisis is more pressing than</w:t>
      </w:r>
      <w:r w:rsidRPr="00E2798C">
        <w:rPr>
          <w:rFonts w:asciiTheme="majorHAnsi" w:hAnsiTheme="majorHAnsi" w:cstheme="majorHAnsi"/>
          <w:sz w:val="10"/>
        </w:rPr>
        <w:t xml:space="preserve"> the </w:t>
      </w:r>
      <w:r w:rsidRPr="00E2798C">
        <w:rPr>
          <w:rFonts w:asciiTheme="majorHAnsi" w:hAnsiTheme="majorHAnsi" w:cstheme="majorHAnsi"/>
          <w:b/>
          <w:bCs/>
          <w:u w:val="single"/>
        </w:rPr>
        <w:t>others</w:t>
      </w:r>
      <w:r w:rsidRPr="00E2798C">
        <w:rPr>
          <w:rFonts w:asciiTheme="majorHAnsi" w:hAnsiTheme="majorHAnsi" w:cstheme="majorHAnsi"/>
          <w:sz w:val="10"/>
        </w:rPr>
        <w:t xml:space="preserve">: </w:t>
      </w:r>
      <w:r w:rsidRPr="00E2798C">
        <w:rPr>
          <w:rFonts w:asciiTheme="majorHAnsi" w:hAnsiTheme="majorHAnsi" w:cstheme="majorHAnsi"/>
          <w:u w:val="single"/>
        </w:rPr>
        <w:t>the battle over COVID-19 vaccines</w:t>
      </w:r>
      <w:r w:rsidRPr="00E2798C">
        <w:rPr>
          <w:rFonts w:asciiTheme="majorHAnsi" w:hAnsiTheme="majorHAnsi" w:cstheme="majorHAnsi"/>
          <w:sz w:val="10"/>
        </w:rPr>
        <w:t xml:space="preserve">, </w:t>
      </w:r>
      <w:r w:rsidRPr="00E2798C">
        <w:rPr>
          <w:rFonts w:asciiTheme="majorHAnsi" w:hAnsiTheme="majorHAnsi" w:cstheme="majorHAnsi"/>
          <w:u w:val="single"/>
        </w:rPr>
        <w:t>and whether the protection</w:t>
      </w:r>
      <w:r w:rsidRPr="00E2798C">
        <w:rPr>
          <w:rFonts w:asciiTheme="majorHAnsi" w:hAnsiTheme="majorHAnsi" w:cstheme="majorHAnsi"/>
          <w:sz w:val="10"/>
        </w:rPr>
        <w:t xml:space="preserve"> of their patents and other intellectual property should be temporarily lifted to boost production and end the pand</w:t>
      </w:r>
      <w:r w:rsidRPr="001F3803">
        <w:rPr>
          <w:rFonts w:asciiTheme="majorHAnsi" w:hAnsiTheme="majorHAnsi" w:cstheme="majorHAnsi"/>
          <w:sz w:val="10"/>
        </w:rPr>
        <w:t>emic sooner rather than later. According to some of those pushing for the waiver—which was originally proposed last year by India and South Africa—</w:t>
      </w:r>
      <w:r w:rsidRPr="00114363">
        <w:rPr>
          <w:rFonts w:asciiTheme="majorHAnsi" w:hAnsiTheme="majorHAnsi" w:cstheme="majorHAnsi"/>
          <w:b/>
          <w:bCs/>
          <w:highlight w:val="cyan"/>
          <w:u w:val="single"/>
        </w:rPr>
        <w:lastRenderedPageBreak/>
        <w:t xml:space="preserve">the WTO's future rests on </w:t>
      </w:r>
      <w:r w:rsidRPr="00E2798C">
        <w:rPr>
          <w:rFonts w:asciiTheme="majorHAnsi" w:hAnsiTheme="majorHAnsi" w:cstheme="majorHAnsi"/>
          <w:b/>
          <w:bCs/>
          <w:u w:val="single"/>
        </w:rPr>
        <w:t>what happens next.</w:t>
      </w:r>
      <w:r w:rsidRPr="001F3803">
        <w:rPr>
          <w:rFonts w:asciiTheme="majorHAnsi" w:hAnsiTheme="majorHAnsi" w:cstheme="majorHAnsi"/>
          <w:sz w:val="10"/>
        </w:rPr>
        <w:t xml:space="preserve"> </w:t>
      </w:r>
      <w:r w:rsidRPr="00FE51A3">
        <w:rPr>
          <w:rFonts w:asciiTheme="majorHAnsi" w:hAnsiTheme="majorHAnsi" w:cstheme="majorHAnsi"/>
          <w:u w:val="single"/>
        </w:rPr>
        <w:t>"The credibility of the WTO will depend on its ability to find a meaningful outcome</w:t>
      </w:r>
      <w:r w:rsidRPr="001F3803">
        <w:rPr>
          <w:rFonts w:asciiTheme="majorHAnsi" w:hAnsiTheme="majorHAnsi" w:cstheme="majorHAnsi"/>
          <w:sz w:val="10"/>
        </w:rPr>
        <w:t xml:space="preserve"> </w:t>
      </w:r>
      <w:r w:rsidRPr="00FE51A3">
        <w:rPr>
          <w:rFonts w:asciiTheme="majorHAnsi" w:hAnsiTheme="majorHAnsi" w:cstheme="majorHAnsi"/>
          <w:u w:val="single"/>
        </w:rPr>
        <w:t>on this issue</w:t>
      </w:r>
      <w:r w:rsidRPr="001F3803">
        <w:rPr>
          <w:rFonts w:asciiTheme="majorHAnsi" w:hAnsiTheme="majorHAnsi" w:cstheme="majorHAnsi"/>
          <w:sz w:val="10"/>
        </w:rPr>
        <w:t xml:space="preserve"> that truly ramps-up and diversifies production," says </w:t>
      </w:r>
      <w:proofErr w:type="spellStart"/>
      <w:r w:rsidRPr="001F3803">
        <w:rPr>
          <w:rFonts w:asciiTheme="majorHAnsi" w:hAnsiTheme="majorHAnsi" w:cstheme="majorHAnsi"/>
          <w:sz w:val="10"/>
        </w:rPr>
        <w:t>Xolelwa</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Mlumbi</w:t>
      </w:r>
      <w:proofErr w:type="spellEnd"/>
      <w:r w:rsidRPr="001F3803">
        <w:rPr>
          <w:rFonts w:asciiTheme="majorHAnsi" w:hAnsiTheme="majorHAnsi" w:cstheme="majorHAnsi"/>
          <w:sz w:val="10"/>
        </w:rPr>
        <w:t xml:space="preserve">-Peter, South Africa's ambassador to the WTO. "Final nail in the coffin" The Geneva-based </w:t>
      </w:r>
      <w:r w:rsidRPr="00FE51A3">
        <w:rPr>
          <w:rFonts w:asciiTheme="majorHAnsi" w:hAnsiTheme="majorHAnsi" w:cstheme="majorHAnsi"/>
          <w:u w:val="single"/>
        </w:rPr>
        <w:t>WTO isn't an organization with power</w:t>
      </w:r>
      <w:r w:rsidRPr="001F3803">
        <w:rPr>
          <w:rFonts w:asciiTheme="majorHAnsi" w:hAnsiTheme="majorHAnsi" w:cstheme="majorHAnsi"/>
          <w:sz w:val="10"/>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1F3803">
        <w:rPr>
          <w:rFonts w:asciiTheme="majorHAnsi" w:hAnsiTheme="majorHAnsi" w:cstheme="majorHAnsi"/>
          <w:sz w:val="10"/>
        </w:rPr>
        <w:t xml:space="preserve"> the forum </w:t>
      </w:r>
      <w:r w:rsidRPr="00FE51A3">
        <w:rPr>
          <w:rFonts w:asciiTheme="majorHAnsi" w:hAnsiTheme="majorHAnsi" w:cstheme="majorHAnsi"/>
          <w:u w:val="single"/>
        </w:rPr>
        <w:t>where disputes get</w:t>
      </w:r>
      <w:r w:rsidRPr="001F3803">
        <w:rPr>
          <w:rFonts w:asciiTheme="majorHAnsi" w:hAnsiTheme="majorHAnsi" w:cstheme="majorHAnsi"/>
          <w:sz w:val="10"/>
        </w:rPr>
        <w:t xml:space="preserve"> </w:t>
      </w:r>
      <w:r w:rsidRPr="00FE51A3">
        <w:rPr>
          <w:rFonts w:asciiTheme="majorHAnsi" w:hAnsiTheme="majorHAnsi" w:cstheme="majorHAnsi"/>
          <w:u w:val="single"/>
        </w:rPr>
        <w:t>settled</w:t>
      </w:r>
      <w:r w:rsidRPr="001F3803">
        <w:rPr>
          <w:rFonts w:asciiTheme="majorHAnsi" w:hAnsiTheme="majorHAnsi" w:cstheme="majorHAnsi"/>
          <w:sz w:val="10"/>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1F3803">
        <w:rPr>
          <w:rFonts w:asciiTheme="majorHAnsi" w:hAnsiTheme="majorHAnsi" w:cstheme="majorHAnsi"/>
          <w:sz w:val="10"/>
        </w:rPr>
        <w:t xml:space="preserve"> </w:t>
      </w:r>
      <w:r w:rsidRPr="00FE51A3">
        <w:rPr>
          <w:rFonts w:asciiTheme="majorHAnsi" w:hAnsiTheme="majorHAnsi" w:cstheme="majorHAnsi"/>
          <w:u w:val="single"/>
        </w:rPr>
        <w:t>allows for rules to be waived in exceptional circumstances</w:t>
      </w:r>
      <w:r w:rsidRPr="001F3803">
        <w:rPr>
          <w:rFonts w:asciiTheme="majorHAnsi" w:hAnsiTheme="majorHAnsi" w:cstheme="majorHAnsi"/>
          <w:sz w:val="10"/>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E51A3">
        <w:rPr>
          <w:rFonts w:asciiTheme="majorHAnsi" w:hAnsiTheme="majorHAnsi" w:cstheme="majorHAnsi"/>
          <w:u w:val="single"/>
        </w:rPr>
        <w:t xml:space="preserve">Consensus is the key here. </w:t>
      </w:r>
      <w:r w:rsidRPr="001F3803">
        <w:rPr>
          <w:rFonts w:asciiTheme="majorHAnsi" w:hAnsiTheme="majorHAnsi" w:cstheme="majorHAnsi"/>
          <w:sz w:val="10"/>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 xml:space="preserve">In the case of </w:t>
      </w:r>
      <w:r w:rsidRPr="00114363">
        <w:rPr>
          <w:rFonts w:asciiTheme="majorHAnsi" w:hAnsiTheme="majorHAnsi" w:cstheme="majorHAnsi"/>
          <w:highlight w:val="cyan"/>
          <w:u w:val="single"/>
        </w:rPr>
        <w:t>the</w:t>
      </w:r>
      <w:r w:rsidRPr="00FE51A3">
        <w:rPr>
          <w:rFonts w:asciiTheme="majorHAnsi" w:hAnsiTheme="majorHAnsi" w:cstheme="majorHAnsi"/>
          <w:u w:val="single"/>
        </w:rPr>
        <w:t xml:space="preserve"> COVID-19 vaccine </w:t>
      </w:r>
      <w:r w:rsidRPr="00114363">
        <w:rPr>
          <w:rFonts w:asciiTheme="majorHAnsi" w:hAnsiTheme="majorHAnsi" w:cstheme="majorHAnsi"/>
          <w:highlight w:val="cyan"/>
          <w:u w:val="single"/>
        </w:rPr>
        <w:t>IP waiver</w:t>
      </w:r>
      <w:r w:rsidRPr="00FE51A3">
        <w:rPr>
          <w:rFonts w:asciiTheme="majorHAnsi" w:hAnsiTheme="majorHAnsi" w:cstheme="majorHAnsi"/>
          <w:u w:val="single"/>
        </w:rPr>
        <w:t xml:space="preserve">, it </w:t>
      </w:r>
      <w:r w:rsidRPr="00114363">
        <w:rPr>
          <w:rFonts w:asciiTheme="majorHAnsi" w:hAnsiTheme="majorHAnsi" w:cstheme="majorHAnsi"/>
          <w:highlight w:val="cyan"/>
          <w:u w:val="single"/>
        </w:rPr>
        <w:t>would mean standing up to the E</w:t>
      </w:r>
      <w:r w:rsidRPr="001F3803">
        <w:rPr>
          <w:rFonts w:asciiTheme="majorHAnsi" w:hAnsiTheme="majorHAnsi" w:cstheme="majorHAnsi"/>
          <w:sz w:val="10"/>
        </w:rPr>
        <w:t xml:space="preserve">uropean </w:t>
      </w:r>
      <w:r w:rsidRPr="00114363">
        <w:rPr>
          <w:rStyle w:val="Emphasis"/>
          <w:highlight w:val="cyan"/>
        </w:rPr>
        <w:t>U</w:t>
      </w:r>
      <w:r w:rsidRPr="001F3803">
        <w:rPr>
          <w:rFonts w:asciiTheme="majorHAnsi" w:hAnsiTheme="majorHAnsi" w:cstheme="majorHAnsi"/>
          <w:sz w:val="10"/>
        </w:rPr>
        <w:t xml:space="preserve">nion,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a dispute between countries, </w:t>
      </w:r>
      <w:r w:rsidRPr="006A0576">
        <w:rPr>
          <w:rFonts w:asciiTheme="majorHAnsi" w:hAnsiTheme="majorHAnsi" w:cstheme="majorHAnsi"/>
          <w:b/>
          <w:bCs/>
          <w:u w:val="single"/>
        </w:rPr>
        <w:t>but the result will be on the WTO as a whole</w:t>
      </w:r>
      <w:r w:rsidRPr="001F3803">
        <w:rPr>
          <w:rFonts w:asciiTheme="majorHAnsi" w:hAnsiTheme="majorHAnsi" w:cstheme="majorHAnsi"/>
          <w:sz w:val="10"/>
        </w:rPr>
        <w:t>, say waiver advocates. "</w:t>
      </w:r>
      <w:r w:rsidRPr="006A0576">
        <w:rPr>
          <w:rFonts w:asciiTheme="majorHAnsi" w:hAnsiTheme="majorHAnsi" w:cstheme="majorHAnsi"/>
          <w:u w:val="single"/>
        </w:rPr>
        <w:t>If, in the face of one of humanity</w:t>
      </w:r>
      <w:r w:rsidRPr="00FE51A3">
        <w:rPr>
          <w:rFonts w:asciiTheme="majorHAnsi" w:hAnsiTheme="majorHAnsi" w:cstheme="majorHAnsi"/>
          <w:u w:val="single"/>
        </w:rPr>
        <w:t>'s greatest challenges</w:t>
      </w:r>
      <w:r w:rsidRPr="001F3803">
        <w:rPr>
          <w:rFonts w:asciiTheme="majorHAnsi" w:hAnsiTheme="majorHAnsi" w:cstheme="majorHAnsi"/>
          <w:sz w:val="10"/>
        </w:rPr>
        <w:t xml:space="preserve"> in a century, </w:t>
      </w:r>
      <w:r w:rsidRPr="00FE51A3">
        <w:rPr>
          <w:rFonts w:asciiTheme="majorHAnsi" w:hAnsiTheme="majorHAnsi" w:cstheme="majorHAnsi"/>
          <w:u w:val="single"/>
        </w:rPr>
        <w:t>the WTO functionally</w:t>
      </w:r>
      <w:r w:rsidRPr="001F3803">
        <w:rPr>
          <w:rFonts w:asciiTheme="majorHAnsi" w:hAnsiTheme="majorHAnsi" w:cstheme="majorHAnsi"/>
          <w:sz w:val="10"/>
        </w:rPr>
        <w:t xml:space="preserve"> </w:t>
      </w:r>
      <w:r w:rsidRPr="00FE51A3">
        <w:rPr>
          <w:rFonts w:asciiTheme="majorHAnsi" w:hAnsiTheme="majorHAnsi" w:cstheme="majorHAnsi"/>
          <w:u w:val="single"/>
        </w:rPr>
        <w:t>becomes an obstacle</w:t>
      </w:r>
      <w:r w:rsidRPr="001F3803">
        <w:rPr>
          <w:rFonts w:asciiTheme="majorHAnsi" w:hAnsiTheme="majorHAnsi" w:cstheme="majorHAnsi"/>
          <w:sz w:val="10"/>
        </w:rPr>
        <w:t xml:space="preserve"> as in contrast to part of the solution, </w:t>
      </w:r>
      <w:r w:rsidRPr="00FE51A3">
        <w:rPr>
          <w:rFonts w:asciiTheme="majorHAnsi" w:hAnsiTheme="majorHAnsi" w:cstheme="majorHAnsi"/>
          <w:b/>
          <w:bCs/>
          <w:u w:val="single"/>
        </w:rPr>
        <w:t xml:space="preserve">I think it </w:t>
      </w:r>
      <w:r w:rsidRPr="00114363">
        <w:rPr>
          <w:rFonts w:asciiTheme="majorHAnsi" w:hAnsiTheme="majorHAnsi" w:cstheme="majorHAnsi"/>
          <w:b/>
          <w:bCs/>
          <w:highlight w:val="cyan"/>
          <w:u w:val="single"/>
        </w:rPr>
        <w:t xml:space="preserve">could be the final nail </w:t>
      </w:r>
      <w:r w:rsidRPr="00E93E22">
        <w:rPr>
          <w:rFonts w:asciiTheme="majorHAnsi" w:hAnsiTheme="majorHAnsi" w:cstheme="majorHAnsi"/>
          <w:b/>
          <w:bCs/>
          <w:u w:val="single"/>
        </w:rPr>
        <w:t>in the coffin</w:t>
      </w:r>
      <w:r w:rsidRPr="00FE51A3">
        <w:rPr>
          <w:rFonts w:asciiTheme="majorHAnsi" w:hAnsiTheme="majorHAnsi" w:cstheme="majorHAnsi"/>
          <w:b/>
          <w:bCs/>
          <w:u w:val="single"/>
        </w:rPr>
        <w:t>"</w:t>
      </w:r>
      <w:r w:rsidRPr="001F3803">
        <w:rPr>
          <w:rFonts w:asciiTheme="majorHAnsi" w:hAnsiTheme="majorHAnsi" w:cstheme="majorHAnsi"/>
          <w:sz w:val="10"/>
        </w:rPr>
        <w:t xml:space="preserve"> </w:t>
      </w:r>
      <w:r w:rsidRPr="00FE51A3">
        <w:rPr>
          <w:rFonts w:asciiTheme="majorHAnsi" w:hAnsiTheme="majorHAnsi" w:cstheme="majorHAnsi"/>
          <w:b/>
          <w:bCs/>
          <w:u w:val="single"/>
        </w:rPr>
        <w:t>for the organization</w:t>
      </w:r>
      <w:r w:rsidRPr="001F3803">
        <w:rPr>
          <w:rFonts w:asciiTheme="majorHAnsi" w:hAnsiTheme="majorHAnsi" w:cstheme="majorHAnsi"/>
          <w:sz w:val="10"/>
        </w:rPr>
        <w:t>, says Lori Wallach, the founder of Public Citizen's Global Trade Watch, a U.S. campaigning group that focuses on the WTO and trade agreements. "</w:t>
      </w:r>
      <w:r w:rsidRPr="00FE51A3">
        <w:rPr>
          <w:rFonts w:asciiTheme="majorHAnsi" w:hAnsiTheme="majorHAnsi" w:cstheme="majorHAnsi"/>
          <w:u w:val="single"/>
        </w:rPr>
        <w:t>If the</w:t>
      </w:r>
      <w:r w:rsidRPr="001F3803">
        <w:rPr>
          <w:rFonts w:asciiTheme="majorHAnsi" w:hAnsiTheme="majorHAnsi" w:cstheme="majorHAnsi"/>
          <w:sz w:val="10"/>
        </w:rPr>
        <w:t xml:space="preserve"> TRIPS </w:t>
      </w:r>
      <w:r w:rsidRPr="00FE51A3">
        <w:rPr>
          <w:rFonts w:asciiTheme="majorHAnsi" w:hAnsiTheme="majorHAnsi" w:cstheme="majorHAnsi"/>
          <w:u w:val="single"/>
        </w:rPr>
        <w:t>waiver is successful</w:t>
      </w:r>
      <w:r w:rsidRPr="001F3803">
        <w:rPr>
          <w:rFonts w:asciiTheme="majorHAnsi" w:hAnsiTheme="majorHAnsi" w:cstheme="majorHAnsi"/>
          <w:sz w:val="10"/>
        </w:rPr>
        <w:t xml:space="preserve">, </w:t>
      </w:r>
      <w:r w:rsidRPr="00FE51A3">
        <w:rPr>
          <w:rFonts w:asciiTheme="majorHAnsi" w:hAnsiTheme="majorHAnsi" w:cstheme="majorHAnsi"/>
          <w:u w:val="single"/>
        </w:rPr>
        <w:t>and people see the WTO as being part of the solution</w:t>
      </w:r>
      <w:r w:rsidRPr="001F3803">
        <w:rPr>
          <w:rFonts w:asciiTheme="majorHAnsi" w:hAnsiTheme="majorHAnsi" w:cstheme="majorHAnsi"/>
          <w:sz w:val="10"/>
        </w:rPr>
        <w:t>—saving lives and livelihoods—</w:t>
      </w:r>
      <w:r w:rsidRPr="00E93E22">
        <w:rPr>
          <w:rFonts w:asciiTheme="majorHAnsi" w:hAnsiTheme="majorHAnsi" w:cstheme="majorHAnsi"/>
          <w:b/>
          <w:bCs/>
          <w:u w:val="single"/>
        </w:rPr>
        <w:t xml:space="preserve">it </w:t>
      </w:r>
      <w:r w:rsidRPr="00114363">
        <w:rPr>
          <w:rFonts w:asciiTheme="majorHAnsi" w:hAnsiTheme="majorHAnsi" w:cstheme="majorHAnsi"/>
          <w:b/>
          <w:bCs/>
          <w:highlight w:val="cyan"/>
          <w:u w:val="single"/>
        </w:rPr>
        <w:t>could create goodwill and momentum to address</w:t>
      </w:r>
      <w:r w:rsidRPr="00FE51A3">
        <w:rPr>
          <w:rFonts w:asciiTheme="majorHAnsi" w:hAnsiTheme="majorHAnsi" w:cstheme="majorHAnsi"/>
          <w:b/>
          <w:bCs/>
          <w:u w:val="single"/>
        </w:rPr>
        <w:t xml:space="preserve"> what are still daunting </w:t>
      </w:r>
      <w:r w:rsidRPr="00114363">
        <w:rPr>
          <w:rFonts w:asciiTheme="majorHAnsi" w:hAnsiTheme="majorHAnsi" w:cstheme="majorHAnsi"/>
          <w:b/>
          <w:bCs/>
          <w:highlight w:val="cyan"/>
          <w:u w:val="single"/>
        </w:rPr>
        <w:t>structural problems."</w:t>
      </w:r>
      <w:r w:rsidRPr="001F3803">
        <w:rPr>
          <w:rFonts w:asciiTheme="majorHAnsi" w:hAnsiTheme="majorHAnsi" w:cstheme="majorHAnsi"/>
          <w:sz w:val="10"/>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1F3803">
        <w:rPr>
          <w:rFonts w:asciiTheme="majorHAnsi" w:hAnsiTheme="majorHAnsi" w:cstheme="majorHAnsi"/>
          <w:sz w:val="10"/>
        </w:rPr>
        <w:t xml:space="preserve"> for COVID-19 vaccines and medical supplies, Wallach concedes. "</w:t>
      </w:r>
      <w:r w:rsidRPr="00FE51A3">
        <w:rPr>
          <w:rFonts w:asciiTheme="majorHAnsi" w:hAnsiTheme="majorHAnsi" w:cstheme="majorHAnsi"/>
          <w:b/>
          <w:bCs/>
          <w:u w:val="single"/>
        </w:rPr>
        <w:t>But</w:t>
      </w:r>
      <w:r w:rsidRPr="001F3803">
        <w:rPr>
          <w:rFonts w:asciiTheme="majorHAnsi" w:hAnsiTheme="majorHAnsi" w:cstheme="majorHAnsi"/>
          <w:sz w:val="10"/>
        </w:rPr>
        <w:t>," she adds, "</w:t>
      </w:r>
      <w:r w:rsidRPr="00FE51A3">
        <w:rPr>
          <w:rFonts w:asciiTheme="majorHAnsi" w:hAnsiTheme="majorHAnsi" w:cstheme="majorHAnsi"/>
          <w:b/>
          <w:bCs/>
          <w:u w:val="single"/>
        </w:rPr>
        <w:t xml:space="preserve">the will and the good faith to tackle these challenges is increased enormously if the WTO has the experience of being part of the solution, not just an obstacle." </w:t>
      </w:r>
      <w:r w:rsidRPr="001F3803">
        <w:rPr>
          <w:rFonts w:asciiTheme="majorHAnsi" w:hAnsiTheme="majorHAnsi" w:cstheme="majorHAnsi"/>
          <w:sz w:val="10"/>
        </w:rPr>
        <w:t>Wallach points to a statement released earlier this month by Asia Pacific Economic Cooperation (APEC) trade ministers, which called for urgent discussions on the waiver. "</w:t>
      </w:r>
      <w:r w:rsidRPr="00114363">
        <w:rPr>
          <w:rFonts w:asciiTheme="majorHAnsi" w:hAnsiTheme="majorHAnsi" w:cstheme="majorHAnsi"/>
          <w:highlight w:val="cyan"/>
          <w:u w:val="single"/>
        </w:rPr>
        <w:t>The WTO must</w:t>
      </w:r>
      <w:r w:rsidRPr="00114363">
        <w:rPr>
          <w:rFonts w:asciiTheme="majorHAnsi" w:hAnsiTheme="majorHAnsi" w:cstheme="majorHAnsi"/>
          <w:sz w:val="10"/>
          <w:highlight w:val="cyan"/>
        </w:rPr>
        <w:t xml:space="preserve"> </w:t>
      </w:r>
      <w:r w:rsidRPr="00114363">
        <w:rPr>
          <w:rFonts w:asciiTheme="majorHAnsi" w:hAnsiTheme="majorHAnsi" w:cstheme="majorHAnsi"/>
          <w:highlight w:val="cyan"/>
          <w:u w:val="single"/>
        </w:rPr>
        <w:t xml:space="preserve">demonstrate that global trade </w:t>
      </w:r>
      <w:r w:rsidRPr="00E93E22">
        <w:rPr>
          <w:rFonts w:asciiTheme="majorHAnsi" w:hAnsiTheme="majorHAnsi" w:cstheme="majorHAnsi"/>
          <w:u w:val="single"/>
        </w:rPr>
        <w:t xml:space="preserve">rules </w:t>
      </w:r>
      <w:r w:rsidRPr="00114363">
        <w:rPr>
          <w:rFonts w:asciiTheme="majorHAnsi" w:hAnsiTheme="majorHAnsi" w:cstheme="majorHAnsi"/>
          <w:highlight w:val="cyan"/>
          <w:u w:val="single"/>
        </w:rPr>
        <w:t xml:space="preserve">can </w:t>
      </w:r>
      <w:r w:rsidRPr="00E93E22">
        <w:rPr>
          <w:rFonts w:asciiTheme="majorHAnsi" w:hAnsiTheme="majorHAnsi" w:cstheme="majorHAnsi"/>
          <w:u w:val="single"/>
        </w:rPr>
        <w:t>help</w:t>
      </w:r>
      <w:r w:rsidRPr="00FE51A3">
        <w:rPr>
          <w:rFonts w:asciiTheme="majorHAnsi" w:hAnsiTheme="majorHAnsi" w:cstheme="majorHAnsi"/>
          <w:u w:val="single"/>
        </w:rPr>
        <w:t xml:space="preserve"> </w:t>
      </w:r>
      <w:r w:rsidRPr="00114363">
        <w:rPr>
          <w:rFonts w:asciiTheme="majorHAnsi" w:hAnsiTheme="majorHAnsi" w:cstheme="majorHAnsi"/>
          <w:highlight w:val="cyan"/>
          <w:u w:val="single"/>
        </w:rPr>
        <w:t>address the human catastrophe</w:t>
      </w:r>
      <w:r w:rsidRPr="001F3803">
        <w:rPr>
          <w:rFonts w:asciiTheme="majorHAnsi" w:hAnsiTheme="majorHAnsi" w:cstheme="majorHAnsi"/>
          <w:sz w:val="10"/>
        </w:rPr>
        <w:t xml:space="preserve"> of the COVID-19 pandemic and facilitate the recovery," the statement read in its section about WTO reform.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-Iweala's role The </w:t>
      </w:r>
      <w:r w:rsidRPr="00FE51A3">
        <w:rPr>
          <w:rFonts w:asciiTheme="majorHAnsi" w:hAnsiTheme="majorHAnsi" w:cstheme="majorHAnsi"/>
          <w:u w:val="single"/>
        </w:rPr>
        <w:t>WTO's new director general</w:t>
      </w:r>
      <w:r w:rsidRPr="001F3803">
        <w:rPr>
          <w:rFonts w:asciiTheme="majorHAnsi" w:hAnsiTheme="majorHAnsi" w:cstheme="majorHAnsi"/>
          <w:sz w:val="10"/>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1F3803">
        <w:rPr>
          <w:rFonts w:asciiTheme="majorHAnsi" w:hAnsiTheme="majorHAnsi" w:cstheme="majorHAnsi"/>
          <w:sz w:val="10"/>
        </w:rPr>
        <w:t xml:space="preserve"> that contributed to the early departure of her predecessor, Brazil's Robert Azevedo. "</w:t>
      </w:r>
      <w:r w:rsidRPr="00114363">
        <w:rPr>
          <w:rFonts w:asciiTheme="majorHAnsi" w:hAnsiTheme="majorHAnsi" w:cstheme="majorHAnsi"/>
          <w:highlight w:val="cyan"/>
          <w:u w:val="single"/>
        </w:rPr>
        <w:t>We must act now</w:t>
      </w:r>
      <w:r w:rsidRPr="00FE51A3">
        <w:rPr>
          <w:rFonts w:asciiTheme="majorHAnsi" w:hAnsiTheme="majorHAnsi" w:cstheme="majorHAnsi"/>
          <w:u w:val="single"/>
        </w:rPr>
        <w:t xml:space="preserve"> </w:t>
      </w:r>
      <w:r w:rsidRPr="001F3803">
        <w:rPr>
          <w:rFonts w:asciiTheme="majorHAnsi" w:hAnsiTheme="majorHAnsi" w:cstheme="majorHAnsi"/>
          <w:sz w:val="10"/>
        </w:rPr>
        <w:t xml:space="preserve">to get all our ambassadors to the table to negotiate a text" on the issue of an IP waiver for COVID vaccines,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director general of the World Trade Organization, has said. </w:t>
      </w:r>
      <w:proofErr w:type="spellStart"/>
      <w:r w:rsidRPr="001F3803">
        <w:rPr>
          <w:rFonts w:asciiTheme="majorHAnsi" w:hAnsiTheme="majorHAnsi" w:cstheme="majorHAnsi"/>
          <w:sz w:val="10"/>
        </w:rPr>
        <w:t>Dursun</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Aydemir</w:t>
      </w:r>
      <w:proofErr w:type="spellEnd"/>
      <w:r w:rsidRPr="001F3803">
        <w:rPr>
          <w:rFonts w:asciiTheme="majorHAnsi" w:hAnsiTheme="majorHAnsi" w:cstheme="majorHAnsi"/>
          <w:sz w:val="10"/>
        </w:rPr>
        <w:t xml:space="preserve">—Anadolu/Bloomberg/Getty Images Earlier this week, when the U.S. and EU agreed a five-year ceasefire in a long-running dispute over Boeing and Airbus aircraft subsidies,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tweeted: </w:t>
      </w:r>
      <w:r w:rsidRPr="00FE51A3">
        <w:rPr>
          <w:rFonts w:asciiTheme="majorHAnsi" w:hAnsiTheme="majorHAnsi" w:cstheme="majorHAnsi"/>
          <w:u w:val="single"/>
        </w:rPr>
        <w:t>"With political will, we can solve even the most intractable problems."</w:t>
      </w:r>
      <w:r w:rsidRPr="001F3803">
        <w:rPr>
          <w:rFonts w:asciiTheme="majorHAnsi" w:hAnsiTheme="majorHAnsi" w:cstheme="majorHAnsi"/>
          <w:sz w:val="10"/>
        </w:rPr>
        <w:t xml:space="preserve"> However,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1F3803">
        <w:rPr>
          <w:rFonts w:asciiTheme="majorHAnsi" w:hAnsiTheme="majorHAnsi" w:cstheme="majorHAnsi"/>
          <w:sz w:val="10"/>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1F3803">
        <w:rPr>
          <w:rFonts w:asciiTheme="majorHAnsi" w:hAnsiTheme="majorHAnsi" w:cstheme="majorHAnsi"/>
          <w:sz w:val="10"/>
        </w:rPr>
        <w:t>."</w:t>
      </w:r>
    </w:p>
    <w:p w14:paraId="74D23BD5" w14:textId="77777777" w:rsidR="000F017D" w:rsidRPr="00FE51A3" w:rsidRDefault="000F017D" w:rsidP="000F017D">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404E5842" w14:textId="77777777" w:rsidR="000F017D" w:rsidRPr="006A0576" w:rsidRDefault="000F017D" w:rsidP="000F017D">
      <w:pPr>
        <w:rPr>
          <w:rFonts w:asciiTheme="majorHAnsi" w:hAnsiTheme="majorHAnsi" w:cstheme="majorHAnsi"/>
          <w:sz w:val="18"/>
          <w:szCs w:val="18"/>
        </w:rPr>
      </w:pPr>
      <w:proofErr w:type="spellStart"/>
      <w:r w:rsidRPr="00FE51A3">
        <w:rPr>
          <w:rStyle w:val="Style13ptBold"/>
          <w:rFonts w:asciiTheme="majorHAnsi" w:hAnsiTheme="majorHAnsi" w:cstheme="majorHAnsi"/>
        </w:rPr>
        <w:t>Evenett</w:t>
      </w:r>
      <w:proofErr w:type="spellEnd"/>
      <w:r w:rsidRPr="00FE51A3">
        <w:rPr>
          <w:rStyle w:val="Style13ptBold"/>
          <w:rFonts w:asciiTheme="majorHAnsi" w:hAnsiTheme="majorHAnsi" w:cstheme="majorHAnsi"/>
        </w:rPr>
        <w:t xml:space="preserve">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6A0576">
        <w:rPr>
          <w:rFonts w:asciiTheme="majorHAnsi" w:hAnsiTheme="majorHAnsi" w:cstheme="majorHAnsi"/>
          <w:sz w:val="18"/>
          <w:szCs w:val="18"/>
        </w:rPr>
        <w:t xml:space="preserve">[(Simon J. </w:t>
      </w:r>
      <w:proofErr w:type="spellStart"/>
      <w:r w:rsidRPr="006A0576">
        <w:rPr>
          <w:rFonts w:asciiTheme="majorHAnsi" w:hAnsiTheme="majorHAnsi" w:cstheme="majorHAnsi"/>
          <w:sz w:val="18"/>
          <w:szCs w:val="18"/>
        </w:rPr>
        <w:t>Evenett</w:t>
      </w:r>
      <w:proofErr w:type="spellEnd"/>
      <w:r w:rsidRPr="006A0576">
        <w:rPr>
          <w:rFonts w:asciiTheme="majorHAnsi" w:hAnsiTheme="majorHAnsi" w:cstheme="majorHAnsi"/>
          <w:sz w:val="18"/>
          <w:szCs w:val="18"/>
        </w:rPr>
        <w:t xml:space="preserve"> is Professor of International Trade and Economic Development at the University of St. Gallen, Switzerland, and Co-Director of the CEPR </w:t>
      </w:r>
      <w:proofErr w:type="spellStart"/>
      <w:r w:rsidRPr="006A0576">
        <w:rPr>
          <w:rFonts w:asciiTheme="majorHAnsi" w:hAnsiTheme="majorHAnsi" w:cstheme="majorHAnsi"/>
          <w:sz w:val="18"/>
          <w:szCs w:val="18"/>
        </w:rPr>
        <w:t>Programme</w:t>
      </w:r>
      <w:proofErr w:type="spellEnd"/>
      <w:r w:rsidRPr="006A0576">
        <w:rPr>
          <w:rFonts w:asciiTheme="majorHAnsi" w:hAnsiTheme="majorHAnsi" w:cstheme="majorHAnsi"/>
          <w:sz w:val="18"/>
          <w:szCs w:val="18"/>
        </w:rPr>
        <w:t xml:space="preserve"> in International Trade and Regional Economics. Richard E. Baldwin is a professor of international economics at the Graduate Institute of International and Development Studies in Geneva. “</w:t>
      </w:r>
      <w:proofErr w:type="spellStart"/>
      <w:r w:rsidRPr="006A0576">
        <w:rPr>
          <w:rFonts w:asciiTheme="majorHAnsi" w:hAnsiTheme="majorHAnsi" w:cstheme="majorHAnsi"/>
          <w:sz w:val="18"/>
          <w:szCs w:val="18"/>
        </w:rPr>
        <w:t>Revitalising</w:t>
      </w:r>
      <w:proofErr w:type="spellEnd"/>
      <w:r w:rsidRPr="006A0576">
        <w:rPr>
          <w:rFonts w:asciiTheme="majorHAnsi" w:hAnsiTheme="majorHAnsi" w:cstheme="majorHAnsi"/>
          <w:sz w:val="18"/>
          <w:szCs w:val="18"/>
        </w:rPr>
        <w:t xml:space="preserve"> multilateral trade cooperation: Why? Why Now? And </w:t>
      </w:r>
      <w:r w:rsidRPr="006A0576">
        <w:rPr>
          <w:rFonts w:asciiTheme="majorHAnsi" w:hAnsiTheme="majorHAnsi" w:cstheme="majorHAnsi"/>
          <w:sz w:val="18"/>
          <w:szCs w:val="18"/>
        </w:rPr>
        <w:lastRenderedPageBreak/>
        <w:t xml:space="preserve">How?” November 10, 2020. </w:t>
      </w:r>
      <w:hyperlink r:id="rId13" w:history="1">
        <w:r w:rsidRPr="006A0576">
          <w:rPr>
            <w:rStyle w:val="Hyperlink"/>
            <w:rFonts w:asciiTheme="majorHAnsi" w:hAnsiTheme="majorHAnsi" w:cstheme="majorHAnsi"/>
            <w:sz w:val="18"/>
            <w:szCs w:val="18"/>
          </w:rPr>
          <w:t>https://voxeu.org/content/revitalising-multilateralism-pragmatic-ideas-new-wto-director-general</w:t>
        </w:r>
      </w:hyperlink>
      <w:r w:rsidRPr="006A0576">
        <w:rPr>
          <w:rFonts w:asciiTheme="majorHAnsi" w:hAnsiTheme="majorHAnsi" w:cstheme="majorHAnsi"/>
          <w:sz w:val="18"/>
          <w:szCs w:val="18"/>
        </w:rPr>
        <w:t>] TDI</w:t>
      </w:r>
    </w:p>
    <w:p w14:paraId="189CBBD0" w14:textId="77777777" w:rsidR="000F017D" w:rsidRPr="00FE51A3" w:rsidRDefault="000F017D" w:rsidP="000F017D">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114363">
        <w:rPr>
          <w:rFonts w:asciiTheme="majorHAnsi" w:hAnsiTheme="majorHAnsi" w:cstheme="majorHAnsi"/>
          <w:b/>
          <w:bCs/>
          <w:highlight w:val="cyan"/>
          <w:u w:val="single"/>
        </w:rPr>
        <w:t>After a decade of</w:t>
      </w:r>
      <w:r w:rsidRPr="00FE51A3">
        <w:rPr>
          <w:rFonts w:asciiTheme="majorHAnsi" w:hAnsiTheme="majorHAnsi" w:cstheme="majorHAnsi"/>
          <w:b/>
          <w:bCs/>
          <w:u w:val="single"/>
        </w:rPr>
        <w:t xml:space="preserve"> drift and </w:t>
      </w:r>
      <w:r w:rsidRPr="00114363">
        <w:rPr>
          <w:rFonts w:asciiTheme="majorHAnsi" w:hAnsiTheme="majorHAnsi" w:cstheme="majorHAnsi"/>
          <w:b/>
          <w:bCs/>
          <w:highlight w:val="cyan"/>
          <w:u w:val="single"/>
        </w:rPr>
        <w:t>backsliding</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task of </w:t>
      </w:r>
      <w:proofErr w:type="spellStart"/>
      <w:r w:rsidRPr="00FE51A3">
        <w:rPr>
          <w:rFonts w:asciiTheme="majorHAnsi" w:hAnsiTheme="majorHAnsi" w:cstheme="majorHAnsi"/>
          <w:u w:val="single"/>
        </w:rPr>
        <w:t>revitalising</w:t>
      </w:r>
      <w:proofErr w:type="spellEnd"/>
      <w:r w:rsidRPr="00FE51A3">
        <w:rPr>
          <w:rFonts w:asciiTheme="majorHAnsi" w:hAnsiTheme="majorHAnsi" w:cstheme="majorHAnsi"/>
          <w:u w:val="single"/>
        </w:rPr>
        <w:t xml:space="preserve">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in the same </w:t>
      </w:r>
      <w:r w:rsidRPr="00114363">
        <w:rPr>
          <w:rFonts w:asciiTheme="majorHAnsi" w:hAnsiTheme="majorHAnsi" w:cstheme="majorHAnsi"/>
          <w:b/>
          <w:bCs/>
          <w:highlight w:val="cya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especially, if trade diplomats can demonstrate the relevance of the WTO to national governments fighting this pandemic</w:t>
      </w:r>
      <w:r w:rsidRPr="00FE51A3">
        <w:rPr>
          <w:rFonts w:asciiTheme="majorHAnsi" w:hAnsiTheme="majorHAnsi" w:cstheme="majorHAnsi"/>
          <w:sz w:val="14"/>
        </w:rPr>
        <w:t xml:space="preserve"> – </w:t>
      </w:r>
      <w:r w:rsidRPr="00114363">
        <w:rPr>
          <w:rFonts w:asciiTheme="majorHAnsi" w:hAnsiTheme="majorHAnsi" w:cstheme="majorHAnsi"/>
          <w:b/>
          <w:bCs/>
          <w:highlight w:val="cyan"/>
          <w:u w:val="single"/>
        </w:rPr>
        <w:t>ideally</w:t>
      </w:r>
      <w:r w:rsidRPr="00FE51A3">
        <w:rPr>
          <w:rFonts w:asciiTheme="majorHAnsi" w:hAnsiTheme="majorHAnsi" w:cstheme="majorHAnsi"/>
          <w:b/>
          <w:bCs/>
          <w:u w:val="single"/>
        </w:rPr>
        <w:t xml:space="preserve"> through </w:t>
      </w:r>
      <w:r w:rsidRPr="00114363">
        <w:rPr>
          <w:rFonts w:asciiTheme="majorHAnsi" w:hAnsiTheme="majorHAnsi" w:cstheme="majorHAnsi"/>
          <w:b/>
          <w:bCs/>
          <w:highlight w:val="cyan"/>
          <w:u w:val="single"/>
        </w:rPr>
        <w:t>an accord</w:t>
      </w:r>
      <w:r w:rsidRPr="00FE51A3">
        <w:rPr>
          <w:rFonts w:asciiTheme="majorHAnsi" w:hAnsiTheme="majorHAnsi" w:cstheme="majorHAnsi"/>
          <w:b/>
          <w:bCs/>
          <w:u w:val="single"/>
        </w:rPr>
        <w:t xml:space="preserve"> that </w:t>
      </w:r>
      <w:r w:rsidRPr="00114363">
        <w:rPr>
          <w:rFonts w:asciiTheme="majorHAnsi" w:hAnsiTheme="majorHAnsi" w:cstheme="majorHAnsi"/>
          <w:b/>
          <w:bCs/>
          <w:highlight w:val="cyan"/>
          <w:u w:val="single"/>
        </w:rPr>
        <w:t xml:space="preserve">eases the </w:t>
      </w:r>
      <w:r w:rsidRPr="00C7091A">
        <w:rPr>
          <w:rFonts w:asciiTheme="majorHAnsi" w:hAnsiTheme="majorHAnsi" w:cstheme="majorHAnsi"/>
          <w:b/>
          <w:bCs/>
          <w:u w:val="single"/>
        </w:rPr>
        <w:t xml:space="preserve">cross-border </w:t>
      </w:r>
      <w:r w:rsidRPr="00114363">
        <w:rPr>
          <w:rFonts w:asciiTheme="majorHAnsi" w:hAnsiTheme="majorHAnsi" w:cstheme="majorHAnsi"/>
          <w:b/>
          <w:bCs/>
          <w:highlight w:val="cyan"/>
          <w:u w:val="single"/>
        </w:rPr>
        <w:t>shipment of</w:t>
      </w:r>
      <w:r w:rsidRPr="00FE51A3">
        <w:rPr>
          <w:rFonts w:asciiTheme="majorHAnsi" w:hAnsiTheme="majorHAnsi" w:cstheme="majorHAnsi"/>
          <w:b/>
          <w:bCs/>
          <w:u w:val="single"/>
        </w:rPr>
        <w:t xml:space="preserve"> needed medical goods and </w:t>
      </w:r>
      <w:r w:rsidRPr="00114363">
        <w:rPr>
          <w:rFonts w:asciiTheme="majorHAnsi" w:hAnsiTheme="majorHAnsi" w:cstheme="majorHAnsi"/>
          <w:b/>
          <w:bCs/>
          <w:highlight w:val="cyan"/>
          <w:u w:val="single"/>
        </w:rPr>
        <w:t>medicines</w:t>
      </w:r>
      <w:r w:rsidRPr="00FE51A3">
        <w:rPr>
          <w:rFonts w:asciiTheme="majorHAnsi" w:hAnsiTheme="majorHAnsi" w:cstheme="majorHAnsi"/>
          <w:sz w:val="14"/>
        </w:rPr>
        <w:t xml:space="preserve">. Step by pragmatic step, the </w:t>
      </w:r>
      <w:r w:rsidRPr="00C7091A">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w:t>
      </w:r>
      <w:r w:rsidRPr="00114363">
        <w:rPr>
          <w:rFonts w:asciiTheme="majorHAnsi" w:hAnsiTheme="majorHAnsi" w:cstheme="majorHAnsi"/>
          <w:b/>
          <w:bCs/>
          <w:highlight w:val="cyan"/>
          <w:u w:val="single"/>
        </w:rPr>
        <w:t xml:space="preserve">the pandemic affords </w:t>
      </w:r>
      <w:r w:rsidRPr="00C7091A">
        <w:rPr>
          <w:rFonts w:asciiTheme="majorHAnsi" w:hAnsiTheme="majorHAnsi" w:cstheme="majorHAnsi"/>
          <w:b/>
          <w:bCs/>
          <w:u w:val="single"/>
        </w:rPr>
        <w:t xml:space="preserve">the </w:t>
      </w:r>
      <w:r w:rsidRPr="00114363">
        <w:rPr>
          <w:rFonts w:asciiTheme="majorHAnsi" w:hAnsiTheme="majorHAnsi" w:cstheme="majorHAnsi"/>
          <w:b/>
          <w:bCs/>
          <w:highlight w:val="cyan"/>
          <w:u w:val="single"/>
        </w:rPr>
        <w:t>opportunity</w:t>
      </w:r>
      <w:r w:rsidRPr="00FE51A3">
        <w:rPr>
          <w:rFonts w:asciiTheme="majorHAnsi" w:hAnsiTheme="majorHAnsi" w:cstheme="majorHAnsi"/>
          <w:b/>
          <w:bCs/>
          <w:u w:val="single"/>
        </w:rPr>
        <w:t xml:space="preserve"> </w:t>
      </w:r>
      <w:r w:rsidRPr="00114363">
        <w:rPr>
          <w:rFonts w:asciiTheme="majorHAnsi" w:hAnsiTheme="majorHAnsi" w:cstheme="majorHAnsi"/>
          <w:b/>
          <w:bCs/>
          <w:highlight w:val="cyan"/>
          <w:u w:val="single"/>
        </w:rPr>
        <w:t xml:space="preserve">to reframe discussions on </w:t>
      </w:r>
      <w:r w:rsidRPr="00C7091A">
        <w:rPr>
          <w:rFonts w:asciiTheme="majorHAnsi" w:hAnsiTheme="majorHAnsi" w:cstheme="majorHAnsi"/>
          <w:b/>
          <w:bCs/>
          <w:u w:val="single"/>
        </w:rPr>
        <w:t xml:space="preserve">multilateral </w:t>
      </w:r>
      <w:r w:rsidRPr="00114363">
        <w:rPr>
          <w:rFonts w:asciiTheme="majorHAnsi" w:hAnsiTheme="majorHAnsi" w:cstheme="majorHAnsi"/>
          <w:b/>
          <w:bCs/>
          <w:highlight w:val="cyan"/>
          <w:u w:val="single"/>
        </w:rPr>
        <w:t>trade coop</w:t>
      </w:r>
      <w:r w:rsidRPr="00C7091A">
        <w:rPr>
          <w:rFonts w:asciiTheme="majorHAnsi" w:hAnsiTheme="majorHAnsi" w:cstheme="majorHAnsi"/>
          <w:b/>
          <w:bCs/>
          <w:u w:val="single"/>
        </w:rPr>
        <w:t>eration</w:t>
      </w:r>
      <w:r w:rsidRPr="00FE51A3">
        <w:rPr>
          <w:rFonts w:asciiTheme="majorHAnsi" w:hAnsiTheme="majorHAnsi" w:cstheme="majorHAnsi"/>
          <w:b/>
          <w:bCs/>
          <w:u w:val="single"/>
        </w:rPr>
        <w:t xml:space="preserve">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so as </w:t>
      </w:r>
      <w:r w:rsidRPr="00FE51A3">
        <w:rPr>
          <w:rFonts w:asciiTheme="majorHAnsi" w:hAnsiTheme="majorHAnsi" w:cstheme="majorHAnsi"/>
          <w:u w:val="single"/>
        </w:rPr>
        <w:t>to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4FDDDA40" w14:textId="77777777" w:rsidR="000F017D" w:rsidRPr="00FE51A3" w:rsidRDefault="000F017D" w:rsidP="000F017D">
      <w:pPr>
        <w:pStyle w:val="Heading4"/>
        <w:rPr>
          <w:rFonts w:asciiTheme="majorHAnsi" w:hAnsiTheme="majorHAnsi" w:cstheme="majorHAnsi"/>
        </w:rPr>
      </w:pPr>
      <w:r>
        <w:rPr>
          <w:rFonts w:asciiTheme="majorHAnsi" w:hAnsiTheme="majorHAnsi" w:cstheme="majorHAnsi"/>
        </w:rPr>
        <w:t>A</w:t>
      </w:r>
      <w:r w:rsidRPr="00FE51A3">
        <w:rPr>
          <w:rFonts w:asciiTheme="majorHAnsi" w:hAnsiTheme="majorHAnsi" w:cstheme="majorHAnsi"/>
        </w:rPr>
        <w:t>ction now over Covid creates goodwill to establish global trade as a norm and preserve the relevance of the trading system post-Covid.</w:t>
      </w:r>
      <w:r>
        <w:rPr>
          <w:rFonts w:asciiTheme="majorHAnsi" w:hAnsiTheme="majorHAnsi" w:cstheme="majorHAnsi"/>
        </w:rPr>
        <w:t xml:space="preserve"> </w:t>
      </w:r>
    </w:p>
    <w:p w14:paraId="0D0AB23A" w14:textId="77777777" w:rsidR="000F017D" w:rsidRPr="00FE51A3" w:rsidRDefault="000F017D" w:rsidP="000F017D">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6A0576">
        <w:rPr>
          <w:rFonts w:asciiTheme="majorHAnsi" w:hAnsiTheme="majorHAnsi" w:cstheme="majorHAnsi"/>
          <w:sz w:val="18"/>
          <w:szCs w:val="18"/>
        </w:rPr>
        <w:t>[(Anabel Gonzalez is a nonresident senior fellow at the Peterson Institute and former Minister of Foreign Trade of Costa Rica “</w:t>
      </w:r>
      <w:proofErr w:type="spellStart"/>
      <w:r w:rsidRPr="006A0576">
        <w:rPr>
          <w:rFonts w:asciiTheme="majorHAnsi" w:hAnsiTheme="majorHAnsi" w:cstheme="majorHAnsi"/>
          <w:sz w:val="18"/>
          <w:szCs w:val="18"/>
        </w:rPr>
        <w:t>Revitalising</w:t>
      </w:r>
      <w:proofErr w:type="spellEnd"/>
      <w:r w:rsidRPr="006A0576">
        <w:rPr>
          <w:rFonts w:asciiTheme="majorHAnsi" w:hAnsiTheme="majorHAnsi" w:cstheme="majorHAnsi"/>
          <w:sz w:val="18"/>
          <w:szCs w:val="18"/>
        </w:rPr>
        <w:t xml:space="preserve"> multilateral trade cooperation: Why? Why Now? And How?” November 10, 2020. </w:t>
      </w:r>
      <w:hyperlink r:id="rId14" w:history="1">
        <w:r w:rsidRPr="006A0576">
          <w:rPr>
            <w:rStyle w:val="Hyperlink"/>
            <w:rFonts w:asciiTheme="majorHAnsi" w:hAnsiTheme="majorHAnsi" w:cstheme="majorHAnsi"/>
            <w:sz w:val="18"/>
            <w:szCs w:val="18"/>
          </w:rPr>
          <w:t>https://voxeu.org/content/revitalising-multilateralism-pragmatic-ideas-new-wto-director-general</w:t>
        </w:r>
      </w:hyperlink>
      <w:r w:rsidRPr="006A0576">
        <w:rPr>
          <w:rFonts w:asciiTheme="majorHAnsi" w:hAnsiTheme="majorHAnsi" w:cstheme="majorHAnsi"/>
          <w:sz w:val="18"/>
          <w:szCs w:val="18"/>
        </w:rPr>
        <w:t>] TDI</w:t>
      </w:r>
    </w:p>
    <w:p w14:paraId="6E6420E7" w14:textId="77777777" w:rsidR="000F017D" w:rsidRPr="00FE51A3" w:rsidRDefault="000F017D" w:rsidP="000F017D">
      <w:pPr>
        <w:rPr>
          <w:rFonts w:asciiTheme="majorHAnsi" w:hAnsiTheme="majorHAnsi" w:cstheme="majorHAnsi"/>
          <w:sz w:val="12"/>
        </w:rPr>
      </w:pPr>
      <w:r w:rsidRPr="00FE51A3">
        <w:rPr>
          <w:rFonts w:asciiTheme="majorHAnsi" w:hAnsiTheme="majorHAnsi" w:cstheme="majorHAnsi"/>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114363">
        <w:rPr>
          <w:rFonts w:asciiTheme="majorHAnsi" w:hAnsiTheme="majorHAnsi" w:cstheme="majorHAnsi"/>
          <w:highlight w:val="cyan"/>
          <w:u w:val="single"/>
        </w:rPr>
        <w:t>recovery</w:t>
      </w:r>
      <w:r w:rsidRPr="00FE51A3">
        <w:rPr>
          <w:rFonts w:asciiTheme="majorHAnsi" w:hAnsiTheme="majorHAnsi" w:cstheme="majorHAnsi"/>
          <w:sz w:val="12"/>
        </w:rPr>
        <w:t xml:space="preserve"> from the deepest global recession since World War II </w:t>
      </w:r>
      <w:r w:rsidRPr="00A001F4">
        <w:rPr>
          <w:rFonts w:asciiTheme="majorHAnsi" w:hAnsiTheme="majorHAnsi" w:cstheme="majorHAnsi"/>
          <w:szCs w:val="22"/>
          <w:u w:val="single"/>
        </w:rPr>
        <w:t xml:space="preserve">will </w:t>
      </w:r>
      <w:r w:rsidRPr="00114363">
        <w:rPr>
          <w:rFonts w:asciiTheme="majorHAnsi" w:hAnsiTheme="majorHAnsi" w:cstheme="majorHAnsi"/>
          <w:szCs w:val="22"/>
          <w:highlight w:val="cyan"/>
          <w:u w:val="single"/>
        </w:rPr>
        <w:t>depend</w:t>
      </w:r>
      <w:r w:rsidRPr="00114363">
        <w:rPr>
          <w:rFonts w:asciiTheme="majorHAnsi" w:hAnsiTheme="majorHAnsi" w:cstheme="majorHAnsi"/>
          <w:highlight w:val="cyan"/>
          <w:u w:val="single"/>
        </w:rPr>
        <w:t xml:space="preserve"> on</w:t>
      </w:r>
      <w:r w:rsidRPr="00FE51A3">
        <w:rPr>
          <w:rFonts w:asciiTheme="majorHAnsi" w:hAnsiTheme="majorHAnsi" w:cstheme="majorHAnsi"/>
          <w:u w:val="single"/>
        </w:rPr>
        <w:t xml:space="preserve"> the </w:t>
      </w:r>
      <w:r w:rsidRPr="00A001F4">
        <w:rPr>
          <w:rFonts w:asciiTheme="majorHAnsi" w:hAnsiTheme="majorHAnsi" w:cstheme="majorHAnsi"/>
          <w:u w:val="single"/>
        </w:rPr>
        <w:t xml:space="preserve">sustained and </w:t>
      </w:r>
      <w:r w:rsidRPr="00114363">
        <w:rPr>
          <w:rFonts w:asciiTheme="majorHAnsi" w:hAnsiTheme="majorHAnsi" w:cstheme="majorHAnsi"/>
          <w:highlight w:val="cyan"/>
          <w:u w:val="single"/>
        </w:rPr>
        <w:t>effective containment</w:t>
      </w:r>
      <w:r w:rsidRPr="00FE51A3">
        <w:rPr>
          <w:rFonts w:asciiTheme="majorHAnsi" w:hAnsiTheme="majorHAnsi" w:cstheme="majorHAnsi"/>
          <w:u w:val="single"/>
        </w:rPr>
        <w:t xml:space="preserve">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FE51A3">
        <w:rPr>
          <w:rFonts w:asciiTheme="majorHAnsi" w:hAnsiTheme="majorHAnsi" w:cstheme="majorHAnsi"/>
          <w:sz w:val="12"/>
        </w:rPr>
        <w:t>stabilise</w:t>
      </w:r>
      <w:proofErr w:type="spellEnd"/>
      <w:r w:rsidRPr="00FE51A3">
        <w:rPr>
          <w:rFonts w:asciiTheme="majorHAnsi" w:hAnsiTheme="majorHAnsi" w:cstheme="majorHAnsi"/>
          <w:sz w:val="12"/>
        </w:rPr>
        <w:t xml:space="preserve"> their economies, sustain companies and </w:t>
      </w:r>
      <w:proofErr w:type="spellStart"/>
      <w:r w:rsidRPr="00FE51A3">
        <w:rPr>
          <w:rFonts w:asciiTheme="majorHAnsi" w:hAnsiTheme="majorHAnsi" w:cstheme="majorHAnsi"/>
          <w:sz w:val="12"/>
        </w:rPr>
        <w:t>minimise</w:t>
      </w:r>
      <w:proofErr w:type="spellEnd"/>
      <w:r w:rsidRPr="00FE51A3">
        <w:rPr>
          <w:rFonts w:asciiTheme="majorHAnsi" w:hAnsiTheme="majorHAnsi" w:cstheme="majorHAnsi"/>
          <w:sz w:val="12"/>
        </w:rPr>
        <w:t xml:space="preserv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FE51A3">
        <w:rPr>
          <w:rFonts w:asciiTheme="majorHAnsi" w:hAnsiTheme="majorHAnsi" w:cstheme="majorHAnsi"/>
          <w:u w:val="single"/>
        </w:rPr>
        <w:t xml:space="preserve">And yet, </w:t>
      </w:r>
      <w:r w:rsidRPr="00114363">
        <w:rPr>
          <w:rFonts w:asciiTheme="majorHAnsi" w:hAnsiTheme="majorHAnsi" w:cstheme="majorHAnsi"/>
          <w:highlight w:val="cyan"/>
          <w:u w:val="single"/>
        </w:rPr>
        <w:t>protectionism is gaining</w:t>
      </w:r>
      <w:r w:rsidRPr="00FE51A3">
        <w:rPr>
          <w:rFonts w:asciiTheme="majorHAnsi" w:hAnsiTheme="majorHAnsi" w:cstheme="majorHAnsi"/>
          <w:u w:val="single"/>
        </w:rPr>
        <w:t xml:space="preserve"> an upper hand,</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E51A3">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B96E30">
        <w:rPr>
          <w:rFonts w:asciiTheme="majorHAnsi" w:hAnsiTheme="majorHAnsi" w:cstheme="majorHAnsi"/>
          <w:u w:val="single"/>
        </w:rPr>
        <w:t>The short-term response</w:t>
      </w:r>
      <w:r w:rsidRPr="00B96E30">
        <w:rPr>
          <w:rFonts w:asciiTheme="majorHAnsi" w:hAnsiTheme="majorHAnsi" w:cstheme="majorHAnsi"/>
          <w:sz w:val="12"/>
        </w:rPr>
        <w:t xml:space="preserve"> to the virus and longer-term growth prospects </w:t>
      </w:r>
      <w:r w:rsidRPr="00B96E30">
        <w:rPr>
          <w:rFonts w:asciiTheme="majorHAnsi" w:hAnsiTheme="majorHAnsi" w:cstheme="majorHAnsi"/>
          <w:u w:val="single"/>
        </w:rPr>
        <w:t>depend on strong multilateral cooperation</w:t>
      </w:r>
      <w:r w:rsidRPr="00B96E30">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B96E30">
        <w:rPr>
          <w:rFonts w:asciiTheme="majorHAnsi" w:hAnsiTheme="majorHAnsi" w:cstheme="majorHAnsi"/>
          <w:b/>
          <w:bCs/>
          <w:u w:val="single"/>
        </w:rPr>
        <w:t>It is also needed to preserve stable and coordinated international relations to avoid that heavy threats implicit in</w:t>
      </w:r>
      <w:r w:rsidRPr="00FE51A3">
        <w:rPr>
          <w:rFonts w:asciiTheme="majorHAnsi" w:hAnsiTheme="majorHAnsi" w:cstheme="majorHAnsi"/>
          <w:b/>
          <w:bCs/>
          <w:u w:val="single"/>
        </w:rPr>
        <w:t xml:space="preserve"> the pandemic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 xml:space="preserve">But it will not happen automatically. </w:t>
      </w:r>
      <w:r w:rsidRPr="00114363">
        <w:rPr>
          <w:rFonts w:asciiTheme="majorHAnsi" w:hAnsiTheme="majorHAnsi" w:cstheme="majorHAnsi"/>
          <w:highlight w:val="cyan"/>
          <w:u w:val="single"/>
        </w:rPr>
        <w:t>Unless governments accelerate</w:t>
      </w:r>
      <w:r w:rsidRPr="00FE51A3">
        <w:rPr>
          <w:rFonts w:asciiTheme="majorHAnsi" w:hAnsiTheme="majorHAnsi" w:cstheme="majorHAnsi"/>
          <w:u w:val="single"/>
        </w:rPr>
        <w:t xml:space="preserve"> their </w:t>
      </w:r>
      <w:r w:rsidRPr="00114363">
        <w:rPr>
          <w:rFonts w:asciiTheme="majorHAnsi" w:hAnsiTheme="majorHAnsi" w:cstheme="majorHAnsi"/>
          <w:highlight w:val="cyan"/>
          <w:u w:val="single"/>
        </w:rPr>
        <w:t>efforts to collaborate</w:t>
      </w:r>
      <w:r w:rsidRPr="00114363">
        <w:rPr>
          <w:rFonts w:asciiTheme="majorHAnsi" w:hAnsiTheme="majorHAnsi" w:cstheme="majorHAnsi"/>
          <w:sz w:val="12"/>
          <w:highlight w:val="cyan"/>
        </w:rPr>
        <w:t xml:space="preserve">, </w:t>
      </w:r>
      <w:r w:rsidRPr="00A001F4">
        <w:rPr>
          <w:rFonts w:asciiTheme="majorHAnsi" w:hAnsiTheme="majorHAnsi" w:cstheme="majorHAnsi"/>
          <w:u w:val="single"/>
        </w:rPr>
        <w:t xml:space="preserve">growing </w:t>
      </w:r>
      <w:r w:rsidRPr="00114363">
        <w:rPr>
          <w:rFonts w:asciiTheme="majorHAnsi" w:hAnsiTheme="majorHAnsi" w:cstheme="majorHAnsi"/>
          <w:highlight w:val="cyan"/>
          <w:u w:val="single"/>
        </w:rPr>
        <w:t>protectionism</w:t>
      </w:r>
      <w:r w:rsidRPr="00114363">
        <w:rPr>
          <w:rFonts w:asciiTheme="majorHAnsi" w:hAnsiTheme="majorHAnsi" w:cstheme="majorHAnsi"/>
          <w:sz w:val="12"/>
          <w:highlight w:val="cyan"/>
        </w:rPr>
        <w:t xml:space="preserve"> </w:t>
      </w:r>
      <w:r w:rsidRPr="00114363">
        <w:rPr>
          <w:rFonts w:asciiTheme="majorHAnsi" w:hAnsiTheme="majorHAnsi" w:cstheme="majorHAnsi"/>
          <w:highlight w:val="cyan"/>
          <w:u w:val="single"/>
        </w:rPr>
        <w:t xml:space="preserve">and </w:t>
      </w:r>
      <w:r w:rsidRPr="00A001F4">
        <w:rPr>
          <w:rFonts w:asciiTheme="majorHAnsi" w:hAnsiTheme="majorHAnsi" w:cstheme="majorHAnsi"/>
          <w:u w:val="single"/>
        </w:rPr>
        <w:t xml:space="preserve">increased </w:t>
      </w:r>
      <w:r w:rsidRPr="00114363">
        <w:rPr>
          <w:rFonts w:asciiTheme="majorHAnsi" w:hAnsiTheme="majorHAnsi" w:cstheme="majorHAnsi"/>
          <w:highlight w:val="cyan"/>
          <w:u w:val="single"/>
        </w:rPr>
        <w:t>distortions to</w:t>
      </w:r>
      <w:r w:rsidRPr="00FE51A3">
        <w:rPr>
          <w:rFonts w:asciiTheme="majorHAnsi" w:hAnsiTheme="majorHAnsi" w:cstheme="majorHAnsi"/>
          <w:sz w:val="12"/>
        </w:rPr>
        <w:t xml:space="preserve"> global value chains (</w:t>
      </w:r>
      <w:r w:rsidRPr="00114363">
        <w:rPr>
          <w:rFonts w:asciiTheme="majorHAnsi" w:hAnsiTheme="majorHAnsi" w:cstheme="majorHAnsi"/>
          <w:highlight w:val="cyan"/>
          <w:u w:val="single"/>
        </w:rPr>
        <w:t>GVCs) risk being a by-product</w:t>
      </w:r>
      <w:r w:rsidRPr="00FE51A3">
        <w:rPr>
          <w:rFonts w:asciiTheme="majorHAnsi" w:hAnsiTheme="majorHAnsi" w:cstheme="majorHAnsi"/>
          <w:u w:val="single"/>
        </w:rPr>
        <w:t xml:space="preserve"> of the virus</w:t>
      </w:r>
      <w:r w:rsidRPr="00FE51A3">
        <w:rPr>
          <w:rFonts w:asciiTheme="majorHAnsi" w:hAnsiTheme="majorHAnsi" w:cstheme="majorHAnsi"/>
          <w:sz w:val="12"/>
        </w:rPr>
        <w:t xml:space="preserve">, at the same time further exacerbating its negative implications. </w:t>
      </w:r>
      <w:r w:rsidRPr="00FE51A3">
        <w:rPr>
          <w:rFonts w:asciiTheme="majorHAnsi" w:hAnsiTheme="majorHAnsi" w:cstheme="majorHAnsi"/>
          <w:b/>
          <w:bCs/>
          <w:u w:val="single"/>
        </w:rPr>
        <w:t xml:space="preserve">This demands extraordinary action.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114363">
        <w:rPr>
          <w:rFonts w:asciiTheme="majorHAnsi" w:hAnsiTheme="majorHAnsi" w:cstheme="majorHAnsi"/>
          <w:b/>
          <w:bCs/>
          <w:highlight w:val="cyan"/>
          <w:u w:val="single"/>
        </w:rPr>
        <w:t>REACTIVATE THE WTO</w:t>
      </w:r>
      <w:r w:rsidRPr="00FE51A3">
        <w:rPr>
          <w:rFonts w:asciiTheme="majorHAnsi" w:hAnsiTheme="majorHAnsi" w:cstheme="majorHAnsi"/>
          <w:b/>
          <w:bCs/>
          <w:u w:val="single"/>
        </w:rPr>
        <w:t xml:space="preserve"> </w:t>
      </w:r>
      <w:r w:rsidRPr="00FE51A3">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E51A3">
        <w:rPr>
          <w:rFonts w:asciiTheme="majorHAnsi" w:hAnsiTheme="majorHAnsi" w:cstheme="majorHAnsi"/>
          <w:b/>
          <w:bCs/>
          <w:u w:val="single"/>
        </w:rPr>
        <w:t xml:space="preserve">Moreover, </w:t>
      </w:r>
      <w:r w:rsidRPr="00FE51A3">
        <w:rPr>
          <w:rFonts w:asciiTheme="majorHAnsi" w:hAnsiTheme="majorHAnsi" w:cstheme="majorHAnsi"/>
          <w:b/>
          <w:bCs/>
          <w:u w:val="single"/>
        </w:rPr>
        <w:lastRenderedPageBreak/>
        <w:t xml:space="preserve">as </w:t>
      </w:r>
      <w:r w:rsidRPr="00114363">
        <w:rPr>
          <w:rFonts w:asciiTheme="majorHAnsi" w:hAnsiTheme="majorHAnsi" w:cstheme="majorHAnsi"/>
          <w:b/>
          <w:bCs/>
          <w:highlight w:val="cyan"/>
          <w:u w:val="single"/>
        </w:rPr>
        <w:t xml:space="preserve">the world confronts </w:t>
      </w:r>
      <w:r w:rsidRPr="00A001F4">
        <w:rPr>
          <w:rFonts w:asciiTheme="majorHAnsi" w:hAnsiTheme="majorHAnsi" w:cstheme="majorHAnsi"/>
          <w:b/>
          <w:bCs/>
          <w:u w:val="single"/>
        </w:rPr>
        <w:t>more</w:t>
      </w:r>
      <w:r w:rsidRPr="00FE51A3">
        <w:rPr>
          <w:rFonts w:asciiTheme="majorHAnsi" w:hAnsiTheme="majorHAnsi" w:cstheme="majorHAnsi"/>
          <w:b/>
          <w:bCs/>
          <w:u w:val="single"/>
        </w:rPr>
        <w:t xml:space="preserve"> frequent and </w:t>
      </w:r>
      <w:r w:rsidRPr="00114363">
        <w:rPr>
          <w:rFonts w:asciiTheme="majorHAnsi" w:hAnsiTheme="majorHAnsi" w:cstheme="majorHAnsi"/>
          <w:b/>
          <w:bCs/>
          <w:highlight w:val="cyan"/>
          <w:u w:val="single"/>
        </w:rPr>
        <w:t>severe profound shocks</w:t>
      </w:r>
      <w:r w:rsidRPr="00FE51A3">
        <w:rPr>
          <w:rFonts w:asciiTheme="majorHAnsi" w:hAnsiTheme="majorHAnsi" w:cstheme="majorHAnsi"/>
          <w:b/>
          <w:bCs/>
          <w:u w:val="single"/>
        </w:rPr>
        <w:t xml:space="preserve"> such as financial crises, terrorism, extreme weather and pandemics </w:t>
      </w:r>
      <w:r w:rsidRPr="00FE51A3">
        <w:rPr>
          <w:rFonts w:asciiTheme="majorHAnsi" w:hAnsiTheme="majorHAnsi" w:cstheme="majorHAnsi"/>
          <w:sz w:val="12"/>
        </w:rPr>
        <w:t xml:space="preserve">(McKinsey Global Institute 2020), </w:t>
      </w:r>
      <w:r w:rsidRPr="00114363">
        <w:rPr>
          <w:rFonts w:asciiTheme="majorHAnsi" w:hAnsiTheme="majorHAnsi" w:cstheme="majorHAnsi"/>
          <w:b/>
          <w:bCs/>
          <w:highlight w:val="cyan"/>
          <w:u w:val="single"/>
        </w:rPr>
        <w:t xml:space="preserve">the WTO needs to step up </w:t>
      </w:r>
      <w:r w:rsidRPr="00A001F4">
        <w:rPr>
          <w:rFonts w:asciiTheme="majorHAnsi" w:hAnsiTheme="majorHAnsi" w:cstheme="majorHAnsi"/>
          <w:b/>
          <w:bCs/>
          <w:u w:val="single"/>
        </w:rPr>
        <w:t>its role</w:t>
      </w:r>
      <w:r w:rsidRPr="00FE51A3">
        <w:rPr>
          <w:rFonts w:asciiTheme="majorHAnsi" w:hAnsiTheme="majorHAnsi" w:cstheme="majorHAnsi"/>
          <w:b/>
          <w:bCs/>
          <w:u w:val="single"/>
        </w:rPr>
        <w:t xml:space="preserve"> during systemic crises.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fact that the </w:t>
      </w:r>
      <w:proofErr w:type="spellStart"/>
      <w:r w:rsidRPr="00FE51A3">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has been faltering, that there is a leadership vacuum and that distrust runs high among major traders will not make it any easier. </w:t>
      </w:r>
      <w:r w:rsidRPr="00FE51A3">
        <w:rPr>
          <w:rFonts w:asciiTheme="majorHAnsi" w:hAnsiTheme="majorHAnsi" w:cstheme="majorHAnsi"/>
          <w:u w:val="single"/>
        </w:rPr>
        <w:t xml:space="preserve">Exacerbated tensions related to the pandemic can only add to the feeling that WTO rules have been conceived for a very different context, increasing the risk of a loss of legitimacy </w:t>
      </w:r>
      <w:r w:rsidRPr="00FE51A3">
        <w:rPr>
          <w:rFonts w:asciiTheme="majorHAnsi" w:hAnsiTheme="majorHAnsi" w:cstheme="majorHAnsi"/>
          <w:sz w:val="12"/>
        </w:rPr>
        <w:t xml:space="preserve">(Jean 2020). </w:t>
      </w:r>
      <w:r w:rsidRPr="00FE51A3">
        <w:rPr>
          <w:rFonts w:asciiTheme="majorHAnsi" w:hAnsiTheme="majorHAnsi" w:cstheme="majorHAnsi"/>
          <w:b/>
          <w:bCs/>
          <w:u w:val="single"/>
        </w:rPr>
        <w:t xml:space="preserve">This is not about a major reset of the WTO. It is about (re)activating the </w:t>
      </w:r>
      <w:proofErr w:type="spellStart"/>
      <w:r w:rsidRPr="00FE51A3">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to serve its members as they combat the devastating impact of the pandemic and the global recession</w:t>
      </w:r>
      <w:r w:rsidRPr="00FE51A3">
        <w:rPr>
          <w:rFonts w:asciiTheme="majorHAnsi" w:hAnsiTheme="majorHAnsi" w:cstheme="majorHAnsi"/>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demonstrate they can actually rise to the occasion in the context of COVID-19</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they will also contribute to </w:t>
      </w:r>
      <w:r w:rsidRPr="00A001F4">
        <w:rPr>
          <w:rFonts w:asciiTheme="majorHAnsi" w:hAnsiTheme="majorHAnsi" w:cstheme="majorHAnsi"/>
          <w:b/>
          <w:bCs/>
          <w:u w:val="single"/>
        </w:rPr>
        <w:t>increasing trust levels</w:t>
      </w:r>
      <w:r w:rsidRPr="00A001F4">
        <w:rPr>
          <w:rFonts w:asciiTheme="majorHAnsi" w:hAnsiTheme="majorHAnsi" w:cstheme="majorHAnsi"/>
          <w:sz w:val="12"/>
        </w:rPr>
        <w:t xml:space="preserve"> </w:t>
      </w:r>
      <w:r w:rsidRPr="00A001F4">
        <w:rPr>
          <w:rFonts w:asciiTheme="majorHAnsi" w:hAnsiTheme="majorHAnsi" w:cstheme="majorHAnsi"/>
          <w:b/>
          <w:bCs/>
          <w:u w:val="single"/>
        </w:rPr>
        <w:t xml:space="preserve">on the ability of the </w:t>
      </w:r>
      <w:proofErr w:type="spellStart"/>
      <w:r w:rsidRPr="00A001F4">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to 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w:t>
      </w:r>
      <w:proofErr w:type="spellStart"/>
      <w:r w:rsidRPr="00FE51A3">
        <w:rPr>
          <w:rFonts w:asciiTheme="majorHAnsi" w:hAnsiTheme="majorHAnsi" w:cstheme="majorHAnsi"/>
          <w:sz w:val="12"/>
        </w:rPr>
        <w:t>Evenett</w:t>
      </w:r>
      <w:proofErr w:type="spellEnd"/>
      <w:r w:rsidRPr="00FE51A3">
        <w:rPr>
          <w:rFonts w:asciiTheme="majorHAnsi" w:hAnsiTheme="majorHAnsi" w:cstheme="majorHAnsi"/>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FE51A3">
        <w:rPr>
          <w:rFonts w:asciiTheme="majorHAnsi" w:hAnsiTheme="majorHAnsi" w:cstheme="majorHAnsi"/>
          <w:sz w:val="12"/>
        </w:rPr>
        <w:t>neighbouring</w:t>
      </w:r>
      <w:proofErr w:type="spellEnd"/>
      <w:r w:rsidRPr="00FE51A3">
        <w:rPr>
          <w:rFonts w:asciiTheme="majorHAnsi" w:hAnsiTheme="majorHAnsi" w:cstheme="majorHAnsi"/>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 xml:space="preserve">These </w:t>
      </w:r>
      <w:r w:rsidRPr="00A001F4">
        <w:rPr>
          <w:rFonts w:asciiTheme="majorHAnsi" w:hAnsiTheme="majorHAnsi" w:cstheme="majorHAnsi"/>
          <w:u w:val="single"/>
        </w:rPr>
        <w:t>actions are positive and reflect the political will of governments to collaborate to</w:t>
      </w:r>
      <w:r w:rsidRPr="00FE51A3">
        <w:rPr>
          <w:rFonts w:asciiTheme="majorHAnsi" w:hAnsiTheme="majorHAnsi" w:cstheme="majorHAnsi"/>
          <w:u w:val="single"/>
        </w:rPr>
        <w:t xml:space="preserve">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notwithstanding,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immersed in myriad drama on the shores of Lake Geneva; it is a solid framework for global trade cooperation. </w:t>
      </w:r>
      <w:r w:rsidRPr="00114363">
        <w:rPr>
          <w:rFonts w:asciiTheme="majorHAnsi" w:hAnsiTheme="majorHAnsi" w:cstheme="majorHAnsi"/>
          <w:b/>
          <w:bCs/>
          <w:highlight w:val="cyan"/>
          <w:u w:val="single"/>
        </w:rPr>
        <w:t xml:space="preserve">It is in countries’ interest to preserve the </w:t>
      </w:r>
      <w:r w:rsidRPr="00A001F4">
        <w:rPr>
          <w:rFonts w:asciiTheme="majorHAnsi" w:hAnsiTheme="majorHAnsi" w:cstheme="majorHAnsi"/>
          <w:b/>
          <w:bCs/>
          <w:u w:val="single"/>
        </w:rPr>
        <w:t xml:space="preserve">relevance of the </w:t>
      </w:r>
      <w:r w:rsidRPr="00114363">
        <w:rPr>
          <w:rFonts w:asciiTheme="majorHAnsi" w:hAnsiTheme="majorHAnsi" w:cstheme="majorHAnsi"/>
          <w:b/>
          <w:bCs/>
          <w:highlight w:val="cyan"/>
          <w:u w:val="single"/>
        </w:rPr>
        <w:t>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Without strong leadership, frequent engagement and serious interest among members in addressing its challenges, the WTO itself cannot deliver results</w:t>
      </w:r>
      <w:r w:rsidRPr="00FE51A3">
        <w:rPr>
          <w:rFonts w:asciiTheme="majorHAnsi" w:hAnsiTheme="majorHAnsi" w:cstheme="majorHAnsi"/>
          <w:sz w:val="12"/>
        </w:rPr>
        <w:t xml:space="preserve"> (Cutler 2020). Paraphrasing </w:t>
      </w:r>
      <w:proofErr w:type="spellStart"/>
      <w:r w:rsidRPr="00FE51A3">
        <w:rPr>
          <w:rFonts w:asciiTheme="majorHAnsi" w:hAnsiTheme="majorHAnsi" w:cstheme="majorHAnsi"/>
          <w:sz w:val="12"/>
        </w:rPr>
        <w:t>VanGrasstek</w:t>
      </w:r>
      <w:proofErr w:type="spellEnd"/>
      <w:r w:rsidRPr="00FE51A3">
        <w:rPr>
          <w:rFonts w:asciiTheme="majorHAnsi" w:hAnsiTheme="majorHAnsi" w:cstheme="majorHAnsi"/>
          <w:sz w:val="12"/>
        </w:rPr>
        <w:t xml:space="preserve"> (2013), the multilateral trading system receives its inspiration from economists and is shaped primarily by lawyers, but it can only operate within the limits set by politicians.</w:t>
      </w:r>
    </w:p>
    <w:p w14:paraId="124F22D9" w14:textId="77777777" w:rsidR="000F017D" w:rsidRPr="00FE51A3" w:rsidRDefault="000F017D" w:rsidP="000F017D">
      <w:pPr>
        <w:pStyle w:val="Heading4"/>
        <w:rPr>
          <w:rFonts w:asciiTheme="majorHAnsi" w:hAnsiTheme="majorHAnsi" w:cstheme="majorHAnsi"/>
        </w:rPr>
      </w:pPr>
      <w:r w:rsidRPr="00FE51A3">
        <w:rPr>
          <w:rFonts w:asciiTheme="majorHAnsi" w:hAnsiTheme="majorHAnsi" w:cstheme="majorHAnsi"/>
        </w:rPr>
        <w:t>Post Covid WTO legitimacy and credibility necessary to prevent a downward spiral of protectionism.</w:t>
      </w:r>
    </w:p>
    <w:p w14:paraId="00F8AC16" w14:textId="77777777" w:rsidR="000F017D" w:rsidRPr="00B96E30" w:rsidRDefault="000F017D" w:rsidP="000F017D">
      <w:pPr>
        <w:rPr>
          <w:rFonts w:asciiTheme="majorHAnsi" w:hAnsiTheme="majorHAnsi" w:cstheme="majorHAnsi"/>
          <w:sz w:val="18"/>
          <w:szCs w:val="18"/>
        </w:rPr>
      </w:pPr>
      <w:r w:rsidRPr="00FE51A3">
        <w:rPr>
          <w:rStyle w:val="Style13ptBold"/>
          <w:rFonts w:asciiTheme="majorHAnsi" w:hAnsiTheme="majorHAnsi" w:cstheme="majorHAnsi"/>
        </w:rPr>
        <w:t>Solís 20</w:t>
      </w:r>
      <w:r w:rsidRPr="00FE51A3">
        <w:rPr>
          <w:rFonts w:asciiTheme="majorHAnsi" w:hAnsiTheme="majorHAnsi" w:cstheme="majorHAnsi"/>
        </w:rPr>
        <w:t xml:space="preserve"> </w:t>
      </w:r>
      <w:r w:rsidRPr="00B96E30">
        <w:rPr>
          <w:rFonts w:asciiTheme="majorHAnsi" w:hAnsiTheme="majorHAnsi" w:cstheme="majorHAnsi"/>
          <w:sz w:val="18"/>
          <w:szCs w:val="18"/>
        </w:rPr>
        <w:t xml:space="preserve">[(Mireya Solís is director of the Center for East Asia Policy Studies, Philip Knight Chair in Japan Studies, and a senior fellow in the Foreign Policy program at Brookings.  “The post COVID-19 world: Economic nationalism triumphant?” July 10, 2020. </w:t>
      </w:r>
      <w:hyperlink r:id="rId15" w:history="1">
        <w:r w:rsidRPr="00B96E30">
          <w:rPr>
            <w:rStyle w:val="Hyperlink"/>
            <w:rFonts w:asciiTheme="majorHAnsi" w:hAnsiTheme="majorHAnsi" w:cstheme="majorHAnsi"/>
            <w:sz w:val="18"/>
            <w:szCs w:val="18"/>
          </w:rPr>
          <w:t>https://www.brookings.edu/blog/order-from-chaos/2020/07/10/the-post-covid-19-world-economic-nationalism-triumphant/</w:t>
        </w:r>
      </w:hyperlink>
      <w:r w:rsidRPr="00B96E30">
        <w:rPr>
          <w:rFonts w:asciiTheme="majorHAnsi" w:hAnsiTheme="majorHAnsi" w:cstheme="majorHAnsi"/>
          <w:sz w:val="18"/>
          <w:szCs w:val="18"/>
        </w:rPr>
        <w:t>] TDI</w:t>
      </w:r>
    </w:p>
    <w:p w14:paraId="5EEE85E2" w14:textId="77777777" w:rsidR="000F017D" w:rsidRPr="00FE51A3" w:rsidRDefault="000F017D" w:rsidP="000F017D">
      <w:pPr>
        <w:rPr>
          <w:rFonts w:asciiTheme="majorHAnsi" w:hAnsiTheme="majorHAnsi" w:cstheme="majorHAnsi"/>
          <w:sz w:val="14"/>
        </w:rPr>
      </w:pPr>
      <w:r w:rsidRPr="00114363">
        <w:rPr>
          <w:rFonts w:asciiTheme="majorHAnsi" w:hAnsiTheme="majorHAnsi" w:cstheme="majorHAnsi"/>
          <w:highlight w:val="cyan"/>
          <w:u w:val="single"/>
        </w:rPr>
        <w:t>The damage caused by the</w:t>
      </w:r>
      <w:r w:rsidRPr="00FE51A3">
        <w:rPr>
          <w:rFonts w:asciiTheme="majorHAnsi" w:hAnsiTheme="majorHAnsi" w:cstheme="majorHAnsi"/>
          <w:u w:val="single"/>
        </w:rPr>
        <w:t xml:space="preserve"> worst global </w:t>
      </w:r>
      <w:r w:rsidRPr="00114363">
        <w:rPr>
          <w:rFonts w:asciiTheme="majorHAnsi" w:hAnsiTheme="majorHAnsi" w:cstheme="majorHAnsi"/>
          <w:highlight w:val="cyan"/>
          <w:u w:val="single"/>
        </w:rPr>
        <w:t>health crisis</w:t>
      </w:r>
      <w:r w:rsidRPr="00FE51A3">
        <w:rPr>
          <w:rFonts w:asciiTheme="majorHAnsi" w:hAnsiTheme="majorHAnsi" w:cstheme="majorHAnsi"/>
          <w:u w:val="single"/>
        </w:rPr>
        <w:t xml:space="preserve"> in a century </w:t>
      </w:r>
      <w:r w:rsidRPr="00114363">
        <w:rPr>
          <w:rFonts w:asciiTheme="majorHAnsi" w:hAnsiTheme="majorHAnsi" w:cstheme="majorHAnsi"/>
          <w:highlight w:val="cyan"/>
          <w:u w:val="single"/>
        </w:rPr>
        <w:t>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FE51A3">
        <w:rPr>
          <w:rFonts w:asciiTheme="majorHAnsi" w:hAnsiTheme="majorHAnsi" w:cstheme="majorHAnsi"/>
          <w:b/>
          <w:bCs/>
          <w:u w:val="single"/>
        </w:rPr>
        <w:t xml:space="preserve">anticipated </w:t>
      </w:r>
      <w:r w:rsidRPr="00114363">
        <w:rPr>
          <w:rFonts w:asciiTheme="majorHAnsi" w:hAnsiTheme="majorHAnsi" w:cstheme="majorHAnsi"/>
          <w:b/>
          <w:bCs/>
          <w:highlight w:val="cyan"/>
          <w:u w:val="single"/>
        </w:rPr>
        <w:t>drops to international trade and investment flows</w:t>
      </w:r>
      <w:r w:rsidRPr="00FE51A3">
        <w:rPr>
          <w:rFonts w:asciiTheme="majorHAnsi" w:hAnsiTheme="majorHAnsi" w:cstheme="majorHAnsi"/>
          <w:b/>
          <w:bCs/>
          <w:u w:val="single"/>
        </w:rPr>
        <w:t xml:space="preserve"> of 30%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FE51A3">
        <w:rPr>
          <w:rFonts w:asciiTheme="majorHAnsi" w:hAnsiTheme="majorHAnsi" w:cstheme="majorHAnsi"/>
          <w:b/>
          <w:bCs/>
          <w:u w:val="single"/>
        </w:rPr>
        <w:t xml:space="preserve">The </w:t>
      </w:r>
      <w:r w:rsidRPr="00114363">
        <w:rPr>
          <w:rFonts w:asciiTheme="majorHAnsi" w:hAnsiTheme="majorHAnsi" w:cstheme="majorHAnsi"/>
          <w:b/>
          <w:bCs/>
          <w:highlight w:val="cyan"/>
          <w:u w:val="single"/>
        </w:rPr>
        <w:t xml:space="preserve">pandemic hit an </w:t>
      </w:r>
      <w:r w:rsidRPr="0054285B">
        <w:rPr>
          <w:rFonts w:asciiTheme="majorHAnsi" w:hAnsiTheme="majorHAnsi" w:cstheme="majorHAnsi"/>
          <w:b/>
          <w:bCs/>
          <w:u w:val="single"/>
        </w:rPr>
        <w:t xml:space="preserve">already </w:t>
      </w:r>
      <w:r w:rsidRPr="00114363">
        <w:rPr>
          <w:rFonts w:asciiTheme="majorHAnsi" w:hAnsiTheme="majorHAnsi" w:cstheme="majorHAnsi"/>
          <w:b/>
          <w:bCs/>
          <w:highlight w:val="cyan"/>
          <w:u w:val="single"/>
        </w:rPr>
        <w:lastRenderedPageBreak/>
        <w:t xml:space="preserve">wounded </w:t>
      </w:r>
      <w:r w:rsidRPr="0054285B">
        <w:rPr>
          <w:rFonts w:asciiTheme="majorHAnsi" w:hAnsiTheme="majorHAnsi" w:cstheme="majorHAnsi"/>
          <w:b/>
          <w:bCs/>
          <w:u w:val="single"/>
        </w:rPr>
        <w:t xml:space="preserve">multilateral </w:t>
      </w:r>
      <w:r w:rsidRPr="00114363">
        <w:rPr>
          <w:rFonts w:asciiTheme="majorHAnsi" w:hAnsiTheme="majorHAnsi" w:cstheme="majorHAnsi"/>
          <w:b/>
          <w:bCs/>
          <w:highlight w:val="cyan"/>
          <w:u w:val="single"/>
        </w:rPr>
        <w:t>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But the WTO has also lost its central role as arbiter 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Cs w:val="28"/>
          <w:u w:val="single"/>
        </w:rPr>
        <w:t xml:space="preserve">At a time of </w:t>
      </w:r>
      <w:r w:rsidRPr="00114363">
        <w:rPr>
          <w:rFonts w:asciiTheme="majorHAnsi" w:hAnsiTheme="majorHAnsi" w:cstheme="majorHAnsi"/>
          <w:b/>
          <w:bCs/>
          <w:szCs w:val="28"/>
          <w:highlight w:val="cyan"/>
          <w:u w:val="single"/>
        </w:rPr>
        <w:t xml:space="preserve">rising protectionism, </w:t>
      </w:r>
      <w:r w:rsidRPr="0054285B">
        <w:rPr>
          <w:rFonts w:asciiTheme="majorHAnsi" w:hAnsiTheme="majorHAnsi" w:cstheme="majorHAnsi"/>
          <w:b/>
          <w:bCs/>
          <w:szCs w:val="28"/>
          <w:u w:val="single"/>
        </w:rPr>
        <w:t xml:space="preserve">the </w:t>
      </w:r>
      <w:r w:rsidRPr="00114363">
        <w:rPr>
          <w:rFonts w:asciiTheme="majorHAnsi" w:hAnsiTheme="majorHAnsi" w:cstheme="majorHAnsi"/>
          <w:b/>
          <w:bCs/>
          <w:szCs w:val="28"/>
          <w:highlight w:val="cyan"/>
          <w:u w:val="single"/>
        </w:rPr>
        <w:t xml:space="preserve">erosion of a rules-based mechanism to adjudicate </w:t>
      </w:r>
      <w:r w:rsidRPr="0054285B">
        <w:rPr>
          <w:rFonts w:asciiTheme="majorHAnsi" w:hAnsiTheme="majorHAnsi" w:cstheme="majorHAnsi"/>
          <w:b/>
          <w:bCs/>
          <w:szCs w:val="28"/>
          <w:u w:val="single"/>
        </w:rPr>
        <w:t>disputes bodes ill</w:t>
      </w:r>
      <w:r w:rsidRPr="00114363">
        <w:rPr>
          <w:rFonts w:asciiTheme="majorHAnsi" w:hAnsiTheme="majorHAnsi" w:cstheme="majorHAnsi"/>
          <w:b/>
          <w:bCs/>
          <w:szCs w:val="28"/>
          <w:highlight w:val="cyan"/>
          <w:u w:val="single"/>
        </w:rPr>
        <w:t>.</w:t>
      </w:r>
      <w:r w:rsidRPr="00114363">
        <w:rPr>
          <w:rFonts w:asciiTheme="majorHAnsi" w:hAnsiTheme="majorHAnsi" w:cstheme="majorHAnsi"/>
          <w:sz w:val="14"/>
          <w:highlight w:val="cyan"/>
        </w:rPr>
        <w:t xml:space="preserve"> </w:t>
      </w:r>
      <w:r w:rsidRPr="0054285B">
        <w:rPr>
          <w:rFonts w:asciiTheme="majorHAnsi" w:hAnsiTheme="majorHAnsi" w:cstheme="majorHAnsi"/>
          <w:b/>
          <w:bCs/>
          <w:u w:val="single"/>
        </w:rPr>
        <w:t xml:space="preserve">Longstanding </w:t>
      </w:r>
      <w:r w:rsidRPr="00114363">
        <w:rPr>
          <w:rFonts w:asciiTheme="majorHAnsi" w:hAnsiTheme="majorHAnsi" w:cstheme="majorHAnsi"/>
          <w:b/>
          <w:bCs/>
          <w:highlight w:val="cyan"/>
          <w:u w:val="single"/>
        </w:rPr>
        <w:t xml:space="preserve">challenges to </w:t>
      </w:r>
      <w:r w:rsidRPr="0054285B">
        <w:rPr>
          <w:rFonts w:asciiTheme="majorHAnsi" w:hAnsiTheme="majorHAnsi" w:cstheme="majorHAnsi"/>
          <w:b/>
          <w:bCs/>
          <w:u w:val="single"/>
        </w:rPr>
        <w:t xml:space="preserve">the </w:t>
      </w:r>
      <w:r w:rsidRPr="00114363">
        <w:rPr>
          <w:rFonts w:asciiTheme="majorHAnsi" w:hAnsiTheme="majorHAnsi" w:cstheme="majorHAnsi"/>
          <w:b/>
          <w:bCs/>
          <w:highlight w:val="cyan"/>
          <w:u w:val="single"/>
        </w:rPr>
        <w:t xml:space="preserve">WTO </w:t>
      </w:r>
      <w:r w:rsidRPr="0054285B">
        <w:rPr>
          <w:rFonts w:asciiTheme="majorHAnsi" w:hAnsiTheme="majorHAnsi" w:cstheme="majorHAnsi"/>
          <w:b/>
          <w:bCs/>
          <w:u w:val="single"/>
        </w:rPr>
        <w:t xml:space="preserve">have been </w:t>
      </w:r>
      <w:r w:rsidRPr="00114363">
        <w:rPr>
          <w:rFonts w:asciiTheme="majorHAnsi" w:hAnsiTheme="majorHAnsi" w:cstheme="majorHAnsi"/>
          <w:b/>
          <w:bCs/>
          <w:highlight w:val="cyan"/>
          <w:u w:val="single"/>
        </w:rPr>
        <w:t>exacerbated by</w:t>
      </w:r>
      <w:r w:rsidRPr="00FE51A3">
        <w:rPr>
          <w:rFonts w:asciiTheme="majorHAnsi" w:hAnsiTheme="majorHAnsi" w:cstheme="majorHAnsi"/>
          <w:b/>
          <w:bCs/>
          <w:u w:val="single"/>
        </w:rPr>
        <w:t xml:space="preserve"> an abdication of leadership from the </w:t>
      </w:r>
      <w:r w:rsidRPr="00114363">
        <w:rPr>
          <w:rFonts w:asciiTheme="majorHAnsi" w:hAnsiTheme="majorHAnsi" w:cstheme="majorHAnsi"/>
          <w:b/>
          <w:bCs/>
          <w:highlight w:val="cyan"/>
          <w:u w:val="single"/>
        </w:rPr>
        <w:t xml:space="preserve">great powers </w:t>
      </w:r>
      <w:r w:rsidRPr="0054285B">
        <w:rPr>
          <w:rFonts w:asciiTheme="majorHAnsi" w:hAnsiTheme="majorHAnsi" w:cstheme="majorHAnsi"/>
          <w:b/>
          <w:bCs/>
          <w:u w:val="single"/>
        </w:rPr>
        <w:t>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FE51A3">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114363">
        <w:rPr>
          <w:rFonts w:asciiTheme="majorHAnsi" w:hAnsiTheme="majorHAnsi" w:cstheme="majorHAnsi"/>
          <w:b/>
          <w:bCs/>
          <w:highlight w:val="cyan"/>
          <w:u w:val="single"/>
        </w:rPr>
        <w:t xml:space="preserve">Trade spats as </w:t>
      </w:r>
      <w:r w:rsidRPr="0054285B">
        <w:rPr>
          <w:rFonts w:asciiTheme="majorHAnsi" w:hAnsiTheme="majorHAnsi" w:cstheme="majorHAnsi"/>
          <w:b/>
          <w:bCs/>
          <w:u w:val="single"/>
        </w:rPr>
        <w:t xml:space="preserve">other </w:t>
      </w:r>
      <w:r w:rsidRPr="00114363">
        <w:rPr>
          <w:rFonts w:asciiTheme="majorHAnsi" w:hAnsiTheme="majorHAnsi" w:cstheme="majorHAnsi"/>
          <w:b/>
          <w:bCs/>
          <w:highlight w:val="cyan"/>
          <w:u w:val="single"/>
        </w:rPr>
        <w:t xml:space="preserve">countries retaliate </w:t>
      </w:r>
      <w:r w:rsidRPr="0054285B">
        <w:rPr>
          <w:rFonts w:asciiTheme="majorHAnsi" w:hAnsiTheme="majorHAnsi" w:cstheme="majorHAnsi"/>
          <w:b/>
          <w:bCs/>
          <w:u w:val="single"/>
        </w:rPr>
        <w:t xml:space="preserve">in kind </w:t>
      </w:r>
      <w:r w:rsidRPr="00114363">
        <w:rPr>
          <w:rFonts w:asciiTheme="majorHAnsi" w:hAnsiTheme="majorHAnsi" w:cstheme="majorHAnsi"/>
          <w:b/>
          <w:bCs/>
          <w:highlight w:val="cyan"/>
          <w:u w:val="single"/>
        </w:rPr>
        <w:t xml:space="preserve">is </w:t>
      </w:r>
      <w:r w:rsidRPr="0054285B">
        <w:rPr>
          <w:rFonts w:asciiTheme="majorHAnsi" w:hAnsiTheme="majorHAnsi" w:cstheme="majorHAnsi"/>
          <w:b/>
          <w:bCs/>
          <w:u w:val="single"/>
        </w:rPr>
        <w:t xml:space="preserve">a </w:t>
      </w:r>
      <w:r w:rsidRPr="00114363">
        <w:rPr>
          <w:rFonts w:asciiTheme="majorHAnsi" w:hAnsiTheme="majorHAnsi" w:cstheme="majorHAnsi"/>
          <w:b/>
          <w:bCs/>
          <w:highlight w:val="cyan"/>
          <w:u w:val="single"/>
        </w:rPr>
        <w:t xml:space="preserve">more likely </w:t>
      </w:r>
      <w:r w:rsidRPr="0054285B">
        <w:rPr>
          <w:rFonts w:asciiTheme="majorHAnsi" w:hAnsiTheme="majorHAnsi" w:cstheme="majorHAnsi"/>
          <w:b/>
          <w:bCs/>
          <w:u w:val="single"/>
        </w:rPr>
        <w:t>result</w:t>
      </w:r>
      <w:r w:rsidRPr="00114363">
        <w:rPr>
          <w:rFonts w:asciiTheme="majorHAnsi" w:hAnsiTheme="majorHAnsi" w:cstheme="majorHAnsi"/>
          <w:b/>
          <w:bCs/>
          <w:highlight w:val="cyan"/>
          <w:u w:val="single"/>
        </w:rPr>
        <w: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In fighting for the new economic order, setting standards on cutting-edge technologies will be at 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The pandemic has only exacerbated concerns that weakened companies in strategic sectors are at risk of foreign takeover.</w:t>
      </w:r>
      <w:r w:rsidRPr="00FE51A3">
        <w:rPr>
          <w:rFonts w:asciiTheme="majorHAnsi" w:hAnsiTheme="majorHAnsi" w:cstheme="majorHAnsi"/>
          <w:sz w:val="14"/>
        </w:rPr>
        <w:t xml:space="preserve"> </w:t>
      </w:r>
      <w:r w:rsidRPr="00FE51A3">
        <w:rPr>
          <w:rFonts w:asciiTheme="majorHAnsi" w:hAnsiTheme="majorHAnsi" w:cstheme="majorHAnsi"/>
          <w:u w:val="single"/>
        </w:rPr>
        <w:t>COVID-19’s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is twofold. It has reinforced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such as the 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expand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FE51A3">
        <w:rPr>
          <w:rFonts w:asciiTheme="majorHAnsi" w:hAnsiTheme="majorHAnsi" w:cstheme="majorHAnsi"/>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54285B">
        <w:rPr>
          <w:rFonts w:asciiTheme="majorHAnsi" w:hAnsiTheme="majorHAnsi" w:cstheme="majorHAnsi"/>
          <w:b/>
          <w:bCs/>
          <w:u w:val="single"/>
        </w:rPr>
        <w:t xml:space="preserve">The blow comes at a time when </w:t>
      </w:r>
      <w:r w:rsidRPr="00114363">
        <w:rPr>
          <w:rFonts w:asciiTheme="majorHAnsi" w:hAnsiTheme="majorHAnsi" w:cstheme="majorHAnsi"/>
          <w:b/>
          <w:bCs/>
          <w:highlight w:val="cyan"/>
          <w:u w:val="single"/>
        </w:rPr>
        <w:t>the WTO is adrift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But the view that economic nationalism and reshoring of manufacturing is a fail-safe path to security and prosperity is wrong.</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 xml:space="preserve">Hence, </w:t>
      </w:r>
      <w:r w:rsidRPr="00114363">
        <w:rPr>
          <w:rFonts w:asciiTheme="majorHAnsi" w:hAnsiTheme="majorHAnsi" w:cstheme="majorHAnsi"/>
          <w:b/>
          <w:bCs/>
          <w:highlight w:val="cyan"/>
          <w:u w:val="single"/>
        </w:rPr>
        <w:t xml:space="preserve">efforts by middle powers to offer an </w:t>
      </w:r>
      <w:r w:rsidRPr="0054285B">
        <w:rPr>
          <w:rFonts w:asciiTheme="majorHAnsi" w:hAnsiTheme="majorHAnsi" w:cstheme="majorHAnsi"/>
          <w:b/>
          <w:bCs/>
          <w:u w:val="single"/>
        </w:rPr>
        <w:t xml:space="preserve">interim </w:t>
      </w:r>
      <w:r w:rsidRPr="00114363">
        <w:rPr>
          <w:rFonts w:asciiTheme="majorHAnsi" w:hAnsiTheme="majorHAnsi" w:cstheme="majorHAnsi"/>
          <w:b/>
          <w:bCs/>
          <w:highlight w:val="cyan"/>
          <w:u w:val="single"/>
        </w:rPr>
        <w:t xml:space="preserve">arbitration mechanism </w:t>
      </w:r>
      <w:r w:rsidRPr="0054285B">
        <w:rPr>
          <w:rFonts w:asciiTheme="majorHAnsi" w:hAnsiTheme="majorHAnsi" w:cstheme="majorHAnsi"/>
          <w:b/>
          <w:bCs/>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114363">
        <w:rPr>
          <w:rFonts w:asciiTheme="majorHAnsi" w:hAnsiTheme="majorHAnsi" w:cstheme="majorHAnsi"/>
          <w:b/>
          <w:bCs/>
          <w:highlight w:val="cyan"/>
          <w:u w:val="single"/>
        </w:rPr>
        <w:t>are the</w:t>
      </w:r>
      <w:r w:rsidRPr="00FE51A3">
        <w:rPr>
          <w:rFonts w:asciiTheme="majorHAnsi" w:hAnsiTheme="majorHAnsi" w:cstheme="majorHAnsi"/>
          <w:b/>
          <w:bCs/>
          <w:u w:val="single"/>
        </w:rPr>
        <w:t xml:space="preserve"> right </w:t>
      </w:r>
      <w:r w:rsidRPr="00114363">
        <w:rPr>
          <w:rFonts w:asciiTheme="majorHAnsi" w:hAnsiTheme="majorHAnsi" w:cstheme="majorHAnsi"/>
          <w:b/>
          <w:bCs/>
          <w:highlight w:val="cyan"/>
          <w:u w:val="single"/>
        </w:rPr>
        <w:t xml:space="preserve">antidote </w:t>
      </w:r>
      <w:r w:rsidRPr="0054285B">
        <w:rPr>
          <w:rFonts w:asciiTheme="majorHAnsi" w:hAnsiTheme="majorHAnsi" w:cstheme="majorHAnsi"/>
          <w:b/>
          <w:bCs/>
          <w:u w:val="single"/>
        </w:rPr>
        <w:t xml:space="preserve">to rising economic </w:t>
      </w:r>
      <w:r w:rsidRPr="0054285B">
        <w:rPr>
          <w:rFonts w:asciiTheme="majorHAnsi" w:hAnsiTheme="majorHAnsi" w:cstheme="majorHAnsi"/>
          <w:b/>
          <w:bCs/>
          <w:u w:val="single"/>
        </w:rPr>
        <w:lastRenderedPageBreak/>
        <w:t>nationalism</w:t>
      </w:r>
      <w:r w:rsidRPr="0054285B">
        <w:rPr>
          <w:rFonts w:asciiTheme="majorHAnsi" w:hAnsiTheme="majorHAnsi" w:cstheme="majorHAnsi"/>
          <w:sz w:val="14"/>
        </w:rPr>
        <w:t>. As a staunch supporter of rules-based trade and with it</w:t>
      </w:r>
      <w:r w:rsidRPr="00FE51A3">
        <w:rPr>
          <w:rFonts w:asciiTheme="majorHAnsi" w:hAnsiTheme="majorHAnsi" w:cstheme="majorHAnsi"/>
          <w:sz w:val="14"/>
        </w:rPr>
        <w:t>s decision to forego export protectionism in the current crisis, Japan has much to contribute to these efforts.</w:t>
      </w:r>
    </w:p>
    <w:p w14:paraId="7F930A49" w14:textId="77777777" w:rsidR="000F017D" w:rsidRPr="00FE51A3" w:rsidRDefault="000F017D" w:rsidP="000F017D">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46FEA05C" w14:textId="77777777" w:rsidR="000F017D" w:rsidRPr="00FE51A3" w:rsidRDefault="000F017D" w:rsidP="000F017D">
      <w:pPr>
        <w:rPr>
          <w:rFonts w:asciiTheme="majorHAnsi" w:hAnsiTheme="majorHAnsi" w:cstheme="majorHAnsi"/>
        </w:rPr>
      </w:pPr>
      <w:r w:rsidRPr="00FE51A3">
        <w:rPr>
          <w:rStyle w:val="Style13ptBold"/>
          <w:rFonts w:asciiTheme="majorHAnsi" w:hAnsiTheme="majorHAnsi" w:cstheme="majorHAnsi"/>
        </w:rPr>
        <w:t>Lake 18</w:t>
      </w:r>
      <w:r w:rsidRPr="00B76B8F">
        <w:rPr>
          <w:rFonts w:asciiTheme="majorHAnsi" w:hAnsiTheme="majorHAnsi" w:cstheme="majorHAnsi"/>
          <w:sz w:val="18"/>
          <w:szCs w:val="18"/>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B76B8F">
          <w:rPr>
            <w:rStyle w:val="Hyperlink"/>
            <w:rFonts w:asciiTheme="majorHAnsi" w:hAnsiTheme="majorHAnsi" w:cstheme="majorHAnsi"/>
            <w:sz w:val="18"/>
            <w:szCs w:val="18"/>
          </w:rPr>
          <w:t>https://papers.ssrn.com/sol3/papers.cfm?abstract_id=3171196/</w:t>
        </w:r>
      </w:hyperlink>
      <w:r w:rsidRPr="00B76B8F">
        <w:rPr>
          <w:rFonts w:asciiTheme="majorHAnsi" w:hAnsiTheme="majorHAnsi" w:cstheme="majorHAnsi"/>
          <w:sz w:val="18"/>
          <w:szCs w:val="18"/>
        </w:rPr>
        <w:t>] TDI</w:t>
      </w:r>
    </w:p>
    <w:p w14:paraId="315ABD6B" w14:textId="77777777" w:rsidR="000F017D" w:rsidRPr="00FE51A3" w:rsidRDefault="000F017D" w:rsidP="000F017D">
      <w:pPr>
        <w:rPr>
          <w:rFonts w:asciiTheme="majorHAnsi" w:hAnsiTheme="majorHAnsi" w:cstheme="majorHAnsi"/>
          <w:sz w:val="16"/>
        </w:rPr>
      </w:pPr>
      <w:r w:rsidRPr="00FE51A3">
        <w:rPr>
          <w:rFonts w:asciiTheme="majorHAnsi" w:hAnsiTheme="majorHAnsi" w:cstheme="majorHAnsi"/>
          <w:sz w:val="16"/>
        </w:rPr>
        <w:t xml:space="preserve">I develop two central arguments. First, </w:t>
      </w:r>
      <w:r w:rsidRPr="00FE51A3">
        <w:rPr>
          <w:rStyle w:val="Emphasis"/>
          <w:rFonts w:asciiTheme="majorHAnsi" w:hAnsiTheme="majorHAnsi" w:cstheme="majorHAnsi"/>
        </w:rPr>
        <w:t xml:space="preserve">historically, </w:t>
      </w:r>
      <w:r w:rsidRPr="00114363">
        <w:rPr>
          <w:rStyle w:val="Emphasis"/>
          <w:rFonts w:asciiTheme="majorHAnsi" w:hAnsiTheme="majorHAnsi" w:cstheme="majorHAnsi"/>
          <w:highlight w:val="cyan"/>
        </w:rPr>
        <w:t xml:space="preserve">great power competition </w:t>
      </w:r>
      <w:r w:rsidRPr="00C91731">
        <w:rPr>
          <w:rStyle w:val="Emphasis"/>
          <w:rFonts w:asciiTheme="majorHAnsi" w:hAnsiTheme="majorHAnsi" w:cstheme="majorHAnsi"/>
        </w:rPr>
        <w:t xml:space="preserve">has been </w:t>
      </w:r>
      <w:r w:rsidRPr="00114363">
        <w:rPr>
          <w:rStyle w:val="Emphasis"/>
          <w:rFonts w:asciiTheme="majorHAnsi" w:hAnsiTheme="majorHAnsi" w:cstheme="majorHAnsi"/>
          <w:highlight w:val="cyan"/>
        </w:rPr>
        <w:t>driven</w:t>
      </w:r>
      <w:r w:rsidRPr="00FE51A3">
        <w:rPr>
          <w:rStyle w:val="Emphasis"/>
          <w:rFonts w:asciiTheme="majorHAnsi" w:hAnsiTheme="majorHAnsi" w:cstheme="majorHAnsi"/>
        </w:rPr>
        <w:t xml:space="preserve"> primarily </w:t>
      </w:r>
      <w:r w:rsidRPr="00114363">
        <w:rPr>
          <w:rStyle w:val="Emphasis"/>
          <w:rFonts w:asciiTheme="majorHAnsi" w:hAnsiTheme="majorHAnsi" w:cstheme="majorHAnsi"/>
          <w:highlight w:val="cyan"/>
        </w:rPr>
        <w:t xml:space="preserve">by exclusion </w:t>
      </w:r>
      <w:r w:rsidRPr="00C91731">
        <w:rPr>
          <w:rStyle w:val="Emphasis"/>
          <w:rFonts w:asciiTheme="majorHAnsi" w:hAnsiTheme="majorHAnsi" w:cstheme="majorHAnsi"/>
        </w:rPr>
        <w:t>or fears</w:t>
      </w:r>
      <w:r w:rsidRPr="00FE51A3">
        <w:rPr>
          <w:rStyle w:val="Emphasis"/>
          <w:rFonts w:asciiTheme="majorHAnsi" w:hAnsiTheme="majorHAnsi" w:cstheme="majorHAnsi"/>
        </w:rPr>
        <w:t xml:space="preserve"> of exclusion </w:t>
      </w:r>
      <w:r w:rsidRPr="00114363">
        <w:rPr>
          <w:rStyle w:val="Emphasis"/>
          <w:rFonts w:asciiTheme="majorHAnsi" w:hAnsiTheme="majorHAnsi" w:cstheme="majorHAnsi"/>
          <w:highlight w:val="cyan"/>
        </w:rPr>
        <w:t xml:space="preserve">from </w:t>
      </w:r>
      <w:r w:rsidRPr="00C91731">
        <w:rPr>
          <w:rStyle w:val="Emphasis"/>
          <w:rFonts w:asciiTheme="majorHAnsi" w:hAnsiTheme="majorHAnsi" w:cstheme="majorHAnsi"/>
        </w:rPr>
        <w:t xml:space="preserve">each power’s </w:t>
      </w:r>
      <w:r w:rsidRPr="00114363">
        <w:rPr>
          <w:rStyle w:val="Emphasis"/>
          <w:rFonts w:asciiTheme="majorHAnsi" w:hAnsiTheme="majorHAnsi" w:cstheme="majorHAnsi"/>
          <w:highlight w:val="cyan"/>
        </w:rPr>
        <w:t>international economic zone</w:t>
      </w:r>
      <w:r w:rsidRPr="00FE51A3">
        <w:rPr>
          <w:rStyle w:val="Emphasis"/>
          <w:rFonts w:asciiTheme="majorHAnsi" w:hAnsiTheme="majorHAnsi" w:cstheme="majorHAnsi"/>
        </w:rPr>
        <w:t>,</w:t>
      </w:r>
      <w:r w:rsidRPr="00FE51A3">
        <w:rPr>
          <w:rFonts w:asciiTheme="majorHAnsi" w:hAnsiTheme="majorHAnsi" w:cstheme="majorHAnsi"/>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other great powers</w:t>
      </w:r>
      <w:r w:rsidRPr="00FE51A3">
        <w:rPr>
          <w:rFonts w:asciiTheme="majorHAnsi" w:hAnsiTheme="majorHAnsi" w:cstheme="majorHAnsi"/>
          <w:sz w:val="16"/>
        </w:rPr>
        <w:t xml:space="preserve">, in response, </w:t>
      </w:r>
      <w:r w:rsidRPr="00FE51A3">
        <w:rPr>
          <w:rStyle w:val="StyleUnderline"/>
          <w:rFonts w:asciiTheme="majorHAnsi" w:hAnsiTheme="majorHAnsi" w:cstheme="majorHAnsi"/>
        </w:rPr>
        <w:t>are</w:t>
      </w:r>
      <w:r w:rsidRPr="00FE51A3">
        <w:rPr>
          <w:rFonts w:asciiTheme="majorHAnsi" w:hAnsiTheme="majorHAnsi" w:cstheme="majorHAnsi"/>
          <w:sz w:val="16"/>
        </w:rPr>
        <w:t xml:space="preserve"> then </w:t>
      </w:r>
      <w:r w:rsidRPr="00FE51A3">
        <w:rPr>
          <w:rStyle w:val="StyleUnderline"/>
          <w:rFonts w:asciiTheme="majorHAnsi" w:hAnsiTheme="majorHAnsi" w:cstheme="majorHAnsi"/>
        </w:rPr>
        <w:t>compelled to develop or expand their own exclusive economic zones.</w:t>
      </w:r>
      <w:r w:rsidRPr="00FE51A3">
        <w:rPr>
          <w:rFonts w:asciiTheme="majorHAnsi" w:hAnsiTheme="majorHAnsi" w:cstheme="majorHAnsi"/>
          <w:sz w:val="16"/>
        </w:rPr>
        <w:t xml:space="preserve"> </w:t>
      </w:r>
      <w:r w:rsidRPr="00C91731">
        <w:rPr>
          <w:rStyle w:val="Emphasis"/>
          <w:rFonts w:asciiTheme="majorHAnsi" w:hAnsiTheme="majorHAnsi" w:cstheme="majorHAnsi"/>
        </w:rPr>
        <w:t xml:space="preserve">The </w:t>
      </w:r>
      <w:r w:rsidRPr="00114363">
        <w:rPr>
          <w:rStyle w:val="Emphasis"/>
          <w:rFonts w:asciiTheme="majorHAnsi" w:hAnsiTheme="majorHAnsi" w:cstheme="majorHAnsi"/>
          <w:highlight w:val="cyan"/>
        </w:rPr>
        <w:t>“race” for economic privilege can</w:t>
      </w:r>
      <w:r w:rsidRPr="00FE51A3">
        <w:rPr>
          <w:rStyle w:val="Emphasis"/>
          <w:rFonts w:asciiTheme="majorHAnsi" w:hAnsiTheme="majorHAnsi" w:cstheme="majorHAnsi"/>
        </w:rPr>
        <w:t xml:space="preserve"> quickly </w:t>
      </w:r>
      <w:r w:rsidRPr="00114363">
        <w:rPr>
          <w:rStyle w:val="Emphasis"/>
          <w:rFonts w:asciiTheme="majorHAnsi" w:hAnsiTheme="majorHAnsi" w:cstheme="majorHAnsi"/>
          <w:highlight w:val="cyan"/>
        </w:rPr>
        <w:t xml:space="preserve">divide the world up </w:t>
      </w:r>
      <w:r w:rsidRPr="00C91731">
        <w:rPr>
          <w:rStyle w:val="Emphasis"/>
          <w:rFonts w:asciiTheme="majorHAnsi" w:hAnsiTheme="majorHAnsi" w:cstheme="majorHAnsi"/>
        </w:rPr>
        <w:t>into economic blocs</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C91731">
        <w:rPr>
          <w:rStyle w:val="Emphasis"/>
          <w:rFonts w:asciiTheme="majorHAnsi" w:hAnsiTheme="majorHAnsi" w:cstheme="majorHAnsi"/>
        </w:rPr>
        <w:t xml:space="preserve">the </w:t>
      </w:r>
      <w:r w:rsidRPr="00114363">
        <w:rPr>
          <w:rStyle w:val="Emphasis"/>
          <w:rFonts w:asciiTheme="majorHAnsi" w:hAnsiTheme="majorHAnsi" w:cstheme="majorHAnsi"/>
          <w:highlight w:val="cyan"/>
        </w:rPr>
        <w:t xml:space="preserve">fear of exclusion </w:t>
      </w:r>
      <w:r w:rsidRPr="00C91731">
        <w:rPr>
          <w:rStyle w:val="Emphasis"/>
          <w:rFonts w:asciiTheme="majorHAnsi" w:hAnsiTheme="majorHAnsi" w:cstheme="majorHAnsi"/>
        </w:rPr>
        <w:t xml:space="preserve">alone </w:t>
      </w:r>
      <w:r w:rsidRPr="00114363">
        <w:rPr>
          <w:rStyle w:val="Emphasis"/>
          <w:rFonts w:asciiTheme="majorHAnsi" w:hAnsiTheme="majorHAnsi" w:cstheme="majorHAnsi"/>
          <w:highlight w:val="cyan"/>
        </w:rPr>
        <w:t>is enough to ignite</w:t>
      </w:r>
      <w:r w:rsidRPr="00FE51A3">
        <w:rPr>
          <w:rStyle w:val="Emphasis"/>
          <w:rFonts w:asciiTheme="majorHAnsi" w:hAnsiTheme="majorHAnsi" w:cstheme="majorHAnsi"/>
        </w:rPr>
        <w:t xml:space="preserve"> the process of </w:t>
      </w:r>
      <w:r w:rsidRPr="00114363">
        <w:rPr>
          <w:rStyle w:val="Emphasis"/>
          <w:rFonts w:asciiTheme="majorHAnsi" w:hAnsiTheme="majorHAnsi" w:cstheme="majorHAnsi"/>
          <w:highlight w:val="cya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privilege then draws great powers into over-expanding into unprofitable regions </w:t>
      </w:r>
      <w:r w:rsidRPr="00114363">
        <w:rPr>
          <w:rStyle w:val="StyleUnderline"/>
          <w:rFonts w:asciiTheme="majorHAnsi" w:hAnsiTheme="majorHAnsi" w:cstheme="majorHAnsi"/>
          <w:highlight w:val="cyan"/>
        </w:rPr>
        <w:t>and</w:t>
      </w:r>
      <w:r w:rsidRPr="00FE51A3">
        <w:rPr>
          <w:rStyle w:val="StyleUnderline"/>
          <w:rFonts w:asciiTheme="majorHAnsi" w:hAnsiTheme="majorHAnsi" w:cstheme="majorHAnsi"/>
        </w:rPr>
        <w:t xml:space="preserve">, more important, </w:t>
      </w:r>
      <w:r w:rsidRPr="00114363">
        <w:rPr>
          <w:rStyle w:val="Emphasis"/>
          <w:rFonts w:asciiTheme="majorHAnsi" w:hAnsiTheme="majorHAnsi" w:cstheme="majorHAnsi"/>
          <w:highlight w:val="cyan"/>
        </w:rPr>
        <w:t>militarized competition</w:t>
      </w:r>
      <w:r w:rsidRPr="00114363">
        <w:rPr>
          <w:rStyle w:val="StyleUnderline"/>
          <w:rFonts w:asciiTheme="majorHAnsi" w:hAnsiTheme="majorHAnsi" w:cstheme="majorHAnsi"/>
          <w:highlight w:val="cyan"/>
        </w:rPr>
        <w:t xml:space="preserve">. </w:t>
      </w:r>
      <w:r w:rsidRPr="00114363">
        <w:rPr>
          <w:rStyle w:val="Emphasis"/>
          <w:rFonts w:asciiTheme="majorHAnsi" w:hAnsiTheme="majorHAnsi" w:cstheme="majorHAnsi"/>
          <w:highlight w:val="cyan"/>
        </w:rPr>
        <w:t xml:space="preserve">Economic and military competition are </w:t>
      </w:r>
      <w:r w:rsidRPr="00C91731">
        <w:rPr>
          <w:rStyle w:val="Emphasis"/>
          <w:rFonts w:asciiTheme="majorHAnsi" w:hAnsiTheme="majorHAnsi" w:cstheme="majorHAnsi"/>
        </w:rPr>
        <w:t xml:space="preserve">thus </w:t>
      </w:r>
      <w:r w:rsidRPr="00114363">
        <w:rPr>
          <w:rStyle w:val="Emphasis"/>
          <w:rFonts w:asciiTheme="majorHAnsi" w:hAnsiTheme="majorHAnsi" w:cstheme="majorHAnsi"/>
          <w:highlight w:val="cyan"/>
        </w:rPr>
        <w:t>linked</w:t>
      </w:r>
      <w:r w:rsidRPr="00FE51A3">
        <w:rPr>
          <w:rStyle w:val="Emphasis"/>
          <w:rFonts w:asciiTheme="majorHAnsi" w:hAnsiTheme="majorHAnsi" w:cstheme="majorHAnsi"/>
        </w:rPr>
        <w:t>, with the former usually driving the latter.</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sz w:val="16"/>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sz w:val="16"/>
        </w:rPr>
        <w:t xml:space="preserve">. </w:t>
      </w:r>
      <w:r w:rsidRPr="00114363">
        <w:rPr>
          <w:rStyle w:val="Emphasis"/>
          <w:rFonts w:asciiTheme="majorHAnsi" w:hAnsiTheme="majorHAnsi" w:cstheme="majorHAnsi"/>
          <w:highlight w:val="cyan"/>
        </w:rPr>
        <w:t>Economic closure</w:t>
      </w:r>
      <w:r w:rsidRPr="00FE51A3">
        <w:rPr>
          <w:rStyle w:val="Emphasis"/>
          <w:rFonts w:asciiTheme="majorHAnsi" w:hAnsiTheme="majorHAnsi" w:cstheme="majorHAnsi"/>
        </w:rPr>
        <w:t xml:space="preserve"> and fear of closure </w:t>
      </w:r>
      <w:r w:rsidRPr="00114363">
        <w:rPr>
          <w:rStyle w:val="Emphasis"/>
          <w:rFonts w:asciiTheme="majorHAnsi" w:hAnsiTheme="majorHAnsi" w:cstheme="majorHAnsi"/>
          <w:highlight w:val="cyan"/>
        </w:rPr>
        <w:t xml:space="preserve">have been </w:t>
      </w:r>
      <w:r w:rsidRPr="00C91731">
        <w:rPr>
          <w:rStyle w:val="Emphasis"/>
          <w:rFonts w:asciiTheme="majorHAnsi" w:hAnsiTheme="majorHAnsi" w:cstheme="majorHAnsi"/>
        </w:rPr>
        <w:t xml:space="preserve">consistent </w:t>
      </w:r>
      <w:r w:rsidRPr="00114363">
        <w:rPr>
          <w:rStyle w:val="Emphasis"/>
          <w:rFonts w:asciiTheme="majorHAnsi" w:hAnsiTheme="majorHAnsi" w:cstheme="majorHAnsi"/>
          <w:highlight w:val="cyan"/>
        </w:rPr>
        <w:t>sources of great power conflict</w:t>
      </w:r>
      <w:r w:rsidRPr="00FE51A3">
        <w:rPr>
          <w:rFonts w:asciiTheme="majorHAnsi" w:hAnsiTheme="majorHAnsi" w:cstheme="majorHAnsi"/>
          <w:sz w:val="16"/>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If so, great power competition could break out in the twenty-first century not because of bipolarity or any inevitable tendency toward conflict</w:t>
      </w:r>
      <w:r w:rsidRPr="00C91731">
        <w:rPr>
          <w:rStyle w:val="StyleUnderline"/>
          <w:rFonts w:asciiTheme="majorHAnsi" w:hAnsiTheme="majorHAnsi" w:cstheme="majorHAnsi"/>
        </w:rPr>
        <w:t xml:space="preserve">, </w:t>
      </w:r>
      <w:r w:rsidRPr="00C91731">
        <w:rPr>
          <w:rStyle w:val="Emphasis"/>
          <w:rFonts w:asciiTheme="majorHAnsi" w:hAnsiTheme="majorHAnsi" w:cstheme="majorHAnsi"/>
        </w:rPr>
        <w:t xml:space="preserve">but because </w:t>
      </w:r>
      <w:r w:rsidRPr="00114363">
        <w:rPr>
          <w:rStyle w:val="Emphasis"/>
          <w:rFonts w:asciiTheme="majorHAnsi" w:hAnsiTheme="majorHAnsi" w:cstheme="majorHAnsi"/>
          <w:highlight w:val="cyan"/>
        </w:rPr>
        <w:t>neither</w:t>
      </w:r>
      <w:r w:rsidRPr="00FE51A3">
        <w:rPr>
          <w:rStyle w:val="Emphasis"/>
          <w:rFonts w:asciiTheme="majorHAnsi" w:hAnsiTheme="majorHAnsi" w:cstheme="majorHAnsi"/>
        </w:rPr>
        <w:t xml:space="preserve"> </w:t>
      </w:r>
      <w:r w:rsidRPr="00114363">
        <w:rPr>
          <w:rStyle w:val="Emphasis"/>
          <w:rFonts w:asciiTheme="majorHAnsi" w:hAnsiTheme="majorHAnsi" w:cstheme="majorHAnsi"/>
          <w:highlight w:val="cyan"/>
        </w:rPr>
        <w:t xml:space="preserve">great power can control its own </w:t>
      </w:r>
      <w:r w:rsidRPr="00C91731">
        <w:rPr>
          <w:rStyle w:val="Emphasis"/>
          <w:rFonts w:asciiTheme="majorHAnsi" w:hAnsiTheme="majorHAnsi" w:cstheme="majorHAnsi"/>
        </w:rPr>
        <w:t xml:space="preserve">protectionist </w:t>
      </w:r>
      <w:r w:rsidRPr="00114363">
        <w:rPr>
          <w:rStyle w:val="Emphasis"/>
          <w:rFonts w:asciiTheme="majorHAnsi" w:hAnsiTheme="majorHAnsi" w:cstheme="majorHAnsi"/>
          <w:highlight w:val="cyan"/>
        </w:rPr>
        <w:t>forces</w:t>
      </w:r>
      <w:r w:rsidRPr="00FE51A3">
        <w:rPr>
          <w:rFonts w:asciiTheme="majorHAnsi" w:hAnsiTheme="majorHAnsi" w:cstheme="majorHAnsi"/>
          <w:sz w:val="16"/>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114363">
        <w:rPr>
          <w:rStyle w:val="Emphasis"/>
          <w:rFonts w:asciiTheme="majorHAnsi" w:hAnsiTheme="majorHAnsi" w:cstheme="majorHAnsi"/>
          <w:highlight w:val="cyan"/>
        </w:rPr>
        <w:t xml:space="preserve">exclusion and competition </w:t>
      </w:r>
      <w:r w:rsidRPr="00C91731">
        <w:rPr>
          <w:rStyle w:val="Emphasis"/>
          <w:rFonts w:asciiTheme="majorHAnsi" w:hAnsiTheme="majorHAnsi" w:cstheme="majorHAnsi"/>
        </w:rPr>
        <w:t xml:space="preserve">are </w:t>
      </w:r>
      <w:r w:rsidRPr="00114363">
        <w:rPr>
          <w:rStyle w:val="Emphasis"/>
          <w:rFonts w:asciiTheme="majorHAnsi" w:hAnsiTheme="majorHAnsi" w:cstheme="majorHAnsi"/>
          <w:highlight w:val="cyan"/>
        </w:rPr>
        <w:t xml:space="preserve">not inevitable, but </w:t>
      </w:r>
      <w:r w:rsidRPr="00C91731">
        <w:rPr>
          <w:rStyle w:val="Emphasis"/>
          <w:rFonts w:asciiTheme="majorHAnsi" w:hAnsiTheme="majorHAnsi" w:cstheme="majorHAnsi"/>
        </w:rPr>
        <w:t xml:space="preserve">the </w:t>
      </w:r>
      <w:r w:rsidRPr="00114363">
        <w:rPr>
          <w:rStyle w:val="Emphasis"/>
          <w:rFonts w:asciiTheme="majorHAnsi" w:hAnsiTheme="majorHAnsi" w:cstheme="majorHAnsi"/>
          <w:highlight w:val="cyan"/>
        </w:rPr>
        <w:t xml:space="preserve">current danger </w:t>
      </w:r>
      <w:r w:rsidRPr="00C91731">
        <w:rPr>
          <w:rStyle w:val="Emphasis"/>
          <w:rFonts w:asciiTheme="majorHAnsi" w:hAnsiTheme="majorHAnsi" w:cstheme="majorHAnsi"/>
        </w:rPr>
        <w:t xml:space="preserve">of economic closure </w:t>
      </w:r>
      <w:r w:rsidRPr="00114363">
        <w:rPr>
          <w:rStyle w:val="Emphasis"/>
          <w:rFonts w:asciiTheme="majorHAnsi" w:hAnsiTheme="majorHAnsi" w:cstheme="majorHAnsi"/>
          <w:highlight w:val="cyan"/>
        </w:rPr>
        <w:t>is real and increasing</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FE51A3">
        <w:rPr>
          <w:rFonts w:asciiTheme="majorHAnsi" w:hAnsiTheme="majorHAnsi" w:cstheme="majorHAnsi"/>
          <w:sz w:val="16"/>
        </w:rPr>
        <w:t>. Thus, the theory sketched here integrates insights from international political economy (see below), the literature on domestic politics and grand strategy,14 and systemic theories of international relations.15</w:t>
      </w:r>
    </w:p>
    <w:p w14:paraId="01217D1A" w14:textId="77777777" w:rsidR="000F017D" w:rsidRPr="00FE51A3" w:rsidRDefault="000F017D" w:rsidP="000F017D">
      <w:pPr>
        <w:pStyle w:val="Heading4"/>
        <w:rPr>
          <w:rFonts w:asciiTheme="majorHAnsi" w:hAnsiTheme="majorHAnsi" w:cstheme="majorHAnsi"/>
        </w:rPr>
      </w:pPr>
      <w:r w:rsidRPr="00FE51A3">
        <w:rPr>
          <w:rFonts w:asciiTheme="majorHAnsi" w:hAnsiTheme="majorHAnsi" w:cstheme="majorHAnsi"/>
        </w:rPr>
        <w:lastRenderedPageBreak/>
        <w:t>Independently, WTO cred solves nuclear war – allows an off-track for nuclear weapons.</w:t>
      </w:r>
    </w:p>
    <w:p w14:paraId="7CC91001" w14:textId="77777777" w:rsidR="000F017D" w:rsidRPr="002B1F18" w:rsidRDefault="000F017D" w:rsidP="000F017D">
      <w:pPr>
        <w:rPr>
          <w:rFonts w:asciiTheme="majorHAnsi" w:hAnsiTheme="majorHAnsi" w:cstheme="majorHAnsi"/>
          <w:sz w:val="18"/>
          <w:szCs w:val="18"/>
        </w:rPr>
      </w:pPr>
      <w:r w:rsidRPr="00FE51A3">
        <w:rPr>
          <w:rStyle w:val="Style13ptBold"/>
          <w:rFonts w:asciiTheme="majorHAnsi" w:hAnsiTheme="majorHAnsi" w:cstheme="majorHAnsi"/>
        </w:rPr>
        <w:t>Hamann 09</w:t>
      </w:r>
      <w:r w:rsidRPr="00FE51A3">
        <w:rPr>
          <w:rFonts w:asciiTheme="majorHAnsi" w:hAnsiTheme="majorHAnsi" w:cstheme="majorHAnsi"/>
        </w:rPr>
        <w:t xml:space="preserve"> </w:t>
      </w:r>
      <w:r w:rsidRPr="002B1F18">
        <w:rPr>
          <w:rFonts w:asciiTheme="majorHAnsi" w:hAnsiTheme="majorHAnsi" w:cstheme="majorHAnsi"/>
          <w:sz w:val="18"/>
          <w:szCs w:val="18"/>
        </w:rPr>
        <w:t>[(Georgia Hamann is a J.D. Candidate, Vanderbilt University Law School, “Replacing Slingshots with Swords: Implications of the Antigua-Gambling 22.6 Panel Report for Developing Countries and the World Trading System,” 2009.] TDI</w:t>
      </w:r>
    </w:p>
    <w:p w14:paraId="4877F418" w14:textId="77777777" w:rsidR="000F017D" w:rsidRPr="00FE51A3" w:rsidRDefault="000F017D" w:rsidP="000F017D">
      <w:pPr>
        <w:rPr>
          <w:rFonts w:asciiTheme="majorHAnsi" w:hAnsiTheme="majorHAnsi" w:cstheme="majorHAnsi"/>
          <w:sz w:val="14"/>
        </w:rPr>
      </w:pPr>
      <w:r w:rsidRPr="00AB2FED">
        <w:rPr>
          <w:rFonts w:asciiTheme="majorHAnsi" w:hAnsiTheme="majorHAnsi" w:cstheme="majorHAnsi"/>
          <w:b/>
          <w:bCs/>
          <w:u w:val="single"/>
        </w:rPr>
        <w:t xml:space="preserve">Voluntary </w:t>
      </w:r>
      <w:r w:rsidRPr="00114363">
        <w:rPr>
          <w:rFonts w:asciiTheme="majorHAnsi" w:hAnsiTheme="majorHAnsi" w:cstheme="majorHAnsi"/>
          <w:b/>
          <w:bCs/>
          <w:highlight w:val="cyan"/>
          <w:u w:val="single"/>
        </w:rPr>
        <w:t>compliance with WTO</w:t>
      </w:r>
      <w:r w:rsidRPr="00114363">
        <w:rPr>
          <w:rFonts w:asciiTheme="majorHAnsi" w:hAnsiTheme="majorHAnsi" w:cstheme="majorHAnsi"/>
          <w:b/>
          <w:bCs/>
          <w:sz w:val="14"/>
          <w:highlight w:val="cyan"/>
        </w:rPr>
        <w:t xml:space="preserve"> </w:t>
      </w:r>
      <w:r w:rsidRPr="00114363">
        <w:rPr>
          <w:rFonts w:asciiTheme="majorHAnsi" w:hAnsiTheme="majorHAnsi" w:cstheme="majorHAnsi"/>
          <w:b/>
          <w:bCs/>
          <w:highlight w:val="cyan"/>
          <w:u w:val="single"/>
        </w:rPr>
        <w:t>rules</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and procedures </w:t>
      </w:r>
      <w:r w:rsidRPr="00114363">
        <w:rPr>
          <w:rFonts w:asciiTheme="majorHAnsi" w:hAnsiTheme="majorHAnsi" w:cstheme="majorHAnsi"/>
          <w:highlight w:val="cyan"/>
          <w:u w:val="single"/>
        </w:rPr>
        <w:t>is</w:t>
      </w:r>
      <w:r w:rsidRPr="00FE51A3">
        <w:rPr>
          <w:rFonts w:asciiTheme="majorHAnsi" w:hAnsiTheme="majorHAnsi" w:cstheme="majorHAnsi"/>
          <w:u w:val="single"/>
        </w:rPr>
        <w:t xml:space="preserve"> of </w:t>
      </w:r>
      <w:r w:rsidRPr="00114363">
        <w:rPr>
          <w:rFonts w:asciiTheme="majorHAnsi" w:hAnsiTheme="majorHAnsi" w:cstheme="majorHAnsi"/>
          <w:highlight w:val="cyan"/>
          <w:u w:val="single"/>
        </w:rPr>
        <w:t>the utmost importance</w:t>
      </w:r>
      <w:r w:rsidRPr="00114363">
        <w:rPr>
          <w:rFonts w:asciiTheme="majorHAnsi" w:hAnsiTheme="majorHAnsi" w:cstheme="majorHAnsi"/>
          <w:sz w:val="14"/>
          <w:highlight w:val="cyan"/>
        </w:rPr>
        <w:t xml:space="preserve"> </w:t>
      </w:r>
      <w:r w:rsidRPr="00114363">
        <w:rPr>
          <w:rFonts w:asciiTheme="majorHAnsi" w:hAnsiTheme="majorHAnsi" w:cstheme="majorHAnsi"/>
          <w:b/>
          <w:bCs/>
          <w:highlight w:val="cyan"/>
          <w:u w:val="single"/>
        </w:rPr>
        <w:t xml:space="preserve">to </w:t>
      </w:r>
      <w:r w:rsidRPr="00AB2FED">
        <w:rPr>
          <w:rFonts w:asciiTheme="majorHAnsi" w:hAnsiTheme="majorHAnsi" w:cstheme="majorHAnsi"/>
          <w:b/>
          <w:bCs/>
          <w:u w:val="single"/>
        </w:rPr>
        <w:t xml:space="preserve">the </w:t>
      </w:r>
      <w:r w:rsidRPr="00114363">
        <w:rPr>
          <w:rFonts w:asciiTheme="majorHAnsi" w:hAnsiTheme="majorHAnsi" w:cstheme="majorHAnsi"/>
          <w:b/>
          <w:bCs/>
          <w:highlight w:val="cyan"/>
          <w:u w:val="single"/>
        </w:rPr>
        <w:t xml:space="preserve">international trading </w:t>
      </w:r>
      <w:r w:rsidRPr="00AB2FED">
        <w:rPr>
          <w:rFonts w:asciiTheme="majorHAnsi" w:hAnsiTheme="majorHAnsi" w:cstheme="majorHAnsi"/>
          <w:b/>
          <w:bCs/>
          <w:u w:val="single"/>
        </w:rPr>
        <w:t>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114363">
        <w:rPr>
          <w:rFonts w:asciiTheme="majorHAnsi" w:hAnsiTheme="majorHAnsi" w:cstheme="majorHAnsi"/>
          <w:b/>
          <w:bCs/>
          <w:highlight w:val="cyan"/>
          <w:u w:val="single"/>
        </w:rPr>
        <w:t xml:space="preserve">as a </w:t>
      </w:r>
      <w:r w:rsidRPr="00AB2FED">
        <w:rPr>
          <w:rFonts w:asciiTheme="majorHAnsi" w:hAnsiTheme="majorHAnsi" w:cstheme="majorHAnsi"/>
          <w:b/>
          <w:bCs/>
          <w:u w:val="single"/>
        </w:rPr>
        <w:t xml:space="preserve">cohesive </w:t>
      </w:r>
      <w:r w:rsidRPr="00114363">
        <w:rPr>
          <w:rFonts w:asciiTheme="majorHAnsi" w:hAnsiTheme="majorHAnsi" w:cstheme="majorHAnsi"/>
          <w:b/>
          <w:bCs/>
          <w:highlight w:val="cyan"/>
          <w:u w:val="single"/>
        </w:rPr>
        <w:t>force</w:t>
      </w:r>
      <w:r w:rsidRPr="00FE51A3">
        <w:rPr>
          <w:rFonts w:asciiTheme="majorHAnsi" w:hAnsiTheme="majorHAnsi" w:cstheme="majorHAnsi"/>
          <w:b/>
          <w:bCs/>
          <w:u w:val="single"/>
        </w:rPr>
        <w:t xml:space="preserve"> and arbiter of disputes </w:t>
      </w:r>
      <w:r w:rsidRPr="00114363">
        <w:rPr>
          <w:rFonts w:asciiTheme="majorHAnsi" w:hAnsiTheme="majorHAnsi" w:cstheme="majorHAnsi"/>
          <w:b/>
          <w:bCs/>
          <w:highlight w:val="cyan"/>
          <w:u w:val="single"/>
        </w:rPr>
        <w:t>that</w:t>
      </w:r>
      <w:r w:rsidRPr="00FE51A3">
        <w:rPr>
          <w:rFonts w:asciiTheme="majorHAnsi" w:hAnsiTheme="majorHAnsi" w:cstheme="majorHAnsi"/>
          <w:b/>
          <w:bCs/>
          <w:u w:val="single"/>
        </w:rPr>
        <w:t xml:space="preserve"> likely </w:t>
      </w:r>
      <w:r w:rsidRPr="00114363">
        <w:rPr>
          <w:rFonts w:asciiTheme="majorHAnsi" w:hAnsiTheme="majorHAnsi" w:cstheme="majorHAnsi"/>
          <w:b/>
          <w:bCs/>
          <w:highlight w:val="cyan"/>
          <w:u w:val="single"/>
        </w:rPr>
        <w:t>will become more frequent</w:t>
      </w:r>
      <w:r w:rsidRPr="00FE51A3">
        <w:rPr>
          <w:rFonts w:asciiTheme="majorHAnsi" w:hAnsiTheme="majorHAnsi" w:cstheme="majorHAnsi"/>
          <w:b/>
          <w:bCs/>
          <w:u w:val="single"/>
        </w:rPr>
        <w:t xml:space="preserve">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114363">
        <w:rPr>
          <w:rFonts w:asciiTheme="majorHAnsi" w:hAnsiTheme="majorHAnsi" w:cstheme="majorHAnsi"/>
          <w:b/>
          <w:bCs/>
          <w:highlight w:val="cyan"/>
          <w:u w:val="single"/>
        </w:rPr>
        <w:t>The work of the WTO cannot be overstated in a nuclear-armed 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114363">
        <w:rPr>
          <w:rFonts w:asciiTheme="majorHAnsi" w:hAnsiTheme="majorHAnsi" w:cstheme="majorHAnsi"/>
          <w:b/>
          <w:bCs/>
          <w:highlight w:val="cyan"/>
          <w:u w:val="single"/>
        </w:rPr>
        <w:t>trade keeps politicians' fingers off "the button</w:t>
      </w:r>
      <w:r w:rsidRPr="00FE51A3">
        <w:rPr>
          <w:rFonts w:asciiTheme="majorHAnsi" w:hAnsiTheme="majorHAnsi" w:cstheme="majorHAnsi"/>
          <w:sz w:val="14"/>
        </w:rPr>
        <w:t xml:space="preserve">. ' 10 4 </w:t>
      </w:r>
      <w:r w:rsidRPr="00AB2FED">
        <w:rPr>
          <w:rFonts w:asciiTheme="majorHAnsi" w:hAnsiTheme="majorHAnsi" w:cstheme="majorHAnsi"/>
          <w:b/>
          <w:bCs/>
          <w:u w:val="single"/>
        </w:rPr>
        <w:t xml:space="preserve">The </w:t>
      </w:r>
      <w:r w:rsidRPr="00114363">
        <w:rPr>
          <w:rFonts w:asciiTheme="majorHAnsi" w:hAnsiTheme="majorHAnsi" w:cstheme="majorHAnsi"/>
          <w:b/>
          <w:bCs/>
          <w:highlight w:val="cyan"/>
          <w:u w:val="single"/>
        </w:rPr>
        <w:t>WTO offers</w:t>
      </w:r>
      <w:r w:rsidRPr="00FE51A3">
        <w:rPr>
          <w:rFonts w:asciiTheme="majorHAnsi" w:hAnsiTheme="majorHAnsi" w:cstheme="majorHAnsi"/>
          <w:b/>
          <w:bCs/>
          <w:u w:val="single"/>
        </w:rPr>
        <w:t xml:space="preserve"> an </w:t>
      </w:r>
      <w:r w:rsidRPr="00114363">
        <w:rPr>
          <w:rFonts w:asciiTheme="majorHAnsi" w:hAnsiTheme="majorHAnsi" w:cstheme="majorHAnsi"/>
          <w:b/>
          <w:bCs/>
          <w:highlight w:val="cyan"/>
          <w:u w:val="single"/>
        </w:rPr>
        <w:t>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114363">
        <w:rPr>
          <w:rFonts w:asciiTheme="majorHAnsi" w:hAnsiTheme="majorHAnsi" w:cstheme="majorHAnsi"/>
          <w:b/>
          <w:bCs/>
          <w:highlight w:val="cyan"/>
          <w:u w:val="single"/>
        </w:rPr>
        <w:t xml:space="preserve">to promote </w:t>
      </w:r>
      <w:r w:rsidRPr="00AB2FED">
        <w:rPr>
          <w:rFonts w:asciiTheme="majorHAnsi" w:hAnsiTheme="majorHAnsi" w:cstheme="majorHAnsi"/>
          <w:b/>
          <w:bCs/>
          <w:u w:val="single"/>
        </w:rPr>
        <w:t xml:space="preserve">voluntary </w:t>
      </w:r>
      <w:r w:rsidRPr="00114363">
        <w:rPr>
          <w:rFonts w:asciiTheme="majorHAnsi" w:hAnsiTheme="majorHAnsi" w:cstheme="majorHAnsi"/>
          <w:b/>
          <w:bCs/>
          <w:highlight w:val="cyan"/>
          <w:u w:val="single"/>
        </w:rPr>
        <w:t xml:space="preserve">compliance, </w:t>
      </w:r>
      <w:r w:rsidRPr="00AB2FED">
        <w:rPr>
          <w:rFonts w:asciiTheme="majorHAnsi" w:hAnsiTheme="majorHAnsi" w:cstheme="majorHAnsi"/>
          <w:b/>
          <w:bCs/>
          <w:u w:val="single"/>
        </w:rPr>
        <w:t xml:space="preserve">the </w:t>
      </w:r>
      <w:r w:rsidRPr="00114363">
        <w:rPr>
          <w:rFonts w:asciiTheme="majorHAnsi" w:hAnsiTheme="majorHAnsi" w:cstheme="majorHAnsi"/>
          <w:b/>
          <w:bCs/>
          <w:highlight w:val="cyan"/>
          <w:u w:val="single"/>
        </w:rPr>
        <w:t xml:space="preserve">WTO must maintain </w:t>
      </w:r>
      <w:r w:rsidRPr="00AB2FED">
        <w:rPr>
          <w:rFonts w:asciiTheme="majorHAnsi" w:hAnsiTheme="majorHAnsi" w:cstheme="majorHAnsi"/>
          <w:b/>
          <w:bCs/>
          <w:u w:val="single"/>
        </w:rPr>
        <w:t xml:space="preserve">a high level of </w:t>
      </w:r>
      <w:r w:rsidRPr="00114363">
        <w:rPr>
          <w:rFonts w:asciiTheme="majorHAnsi" w:hAnsiTheme="majorHAnsi" w:cstheme="majorHAnsi"/>
          <w:b/>
          <w:bCs/>
          <w:highlight w:val="cya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The arbitrators charged with performing the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3CDC1A28" w14:textId="77777777" w:rsidR="000F017D" w:rsidRPr="00FE51A3" w:rsidRDefault="000F017D" w:rsidP="000F017D">
      <w:pPr>
        <w:pStyle w:val="Heading3"/>
        <w:rPr>
          <w:rFonts w:asciiTheme="majorHAnsi" w:hAnsiTheme="majorHAnsi" w:cstheme="majorHAnsi"/>
        </w:rPr>
      </w:pPr>
      <w:r w:rsidRPr="00FE51A3">
        <w:rPr>
          <w:rFonts w:asciiTheme="majorHAnsi" w:hAnsiTheme="majorHAnsi" w:cstheme="majorHAnsi"/>
        </w:rPr>
        <w:lastRenderedPageBreak/>
        <w:t xml:space="preserve">1AC – </w:t>
      </w:r>
      <w:r>
        <w:rPr>
          <w:rFonts w:asciiTheme="majorHAnsi" w:hAnsiTheme="majorHAnsi" w:cstheme="majorHAnsi"/>
        </w:rPr>
        <w:t>India</w:t>
      </w:r>
    </w:p>
    <w:p w14:paraId="62E43769" w14:textId="77777777" w:rsidR="000F017D" w:rsidRDefault="000F017D" w:rsidP="000F017D">
      <w:pPr>
        <w:pStyle w:val="Heading4"/>
        <w:rPr>
          <w:rFonts w:asciiTheme="majorHAnsi" w:hAnsiTheme="majorHAnsi" w:cstheme="majorHAnsi"/>
        </w:rPr>
      </w:pPr>
      <w:r>
        <w:rPr>
          <w:rFonts w:asciiTheme="majorHAnsi" w:hAnsiTheme="majorHAnsi" w:cstheme="majorHAnsi"/>
        </w:rPr>
        <w:t xml:space="preserve">Advantage 2 </w:t>
      </w:r>
      <w:r w:rsidRPr="00FE51A3">
        <w:rPr>
          <w:rFonts w:asciiTheme="majorHAnsi" w:hAnsiTheme="majorHAnsi" w:cstheme="majorHAnsi"/>
        </w:rPr>
        <w:t xml:space="preserve">is </w:t>
      </w:r>
      <w:r>
        <w:rPr>
          <w:rFonts w:asciiTheme="majorHAnsi" w:hAnsiTheme="majorHAnsi" w:cstheme="majorHAnsi"/>
        </w:rPr>
        <w:t>India</w:t>
      </w:r>
    </w:p>
    <w:p w14:paraId="682EB0E7" w14:textId="77777777" w:rsidR="000F017D" w:rsidRPr="005D115D" w:rsidRDefault="000F017D" w:rsidP="000F017D">
      <w:pPr>
        <w:pStyle w:val="Heading4"/>
      </w:pPr>
      <w:r>
        <w:t xml:space="preserve">India is in crisis – their infrastructure cannot solve for covid without increased vaccination rates. Modi has been </w:t>
      </w:r>
      <w:proofErr w:type="spellStart"/>
      <w:r>
        <w:t>inffective</w:t>
      </w:r>
      <w:proofErr w:type="spellEnd"/>
      <w:r>
        <w:t>, killing credibility and increasing covid</w:t>
      </w:r>
    </w:p>
    <w:p w14:paraId="62456E20" w14:textId="77777777" w:rsidR="000F017D" w:rsidRPr="0015004F" w:rsidRDefault="000F017D" w:rsidP="000F017D">
      <w:r w:rsidRPr="0015004F">
        <w:rPr>
          <w:rStyle w:val="Style13ptBold"/>
        </w:rPr>
        <w:t xml:space="preserve">New York Times, </w:t>
      </w:r>
      <w:r>
        <w:rPr>
          <w:rStyle w:val="Style13ptBold"/>
        </w:rPr>
        <w:t>9/17</w:t>
      </w:r>
      <w:r w:rsidRPr="0015004F">
        <w:t xml:space="preserve">, What to Know About India’s Coronavirus Crisis, https://www.nytimes.com/article/india-coronavirus-cases-deaths.html, </w:t>
      </w:r>
    </w:p>
    <w:p w14:paraId="1C9EA428" w14:textId="77777777" w:rsidR="000F017D" w:rsidRPr="0034384B" w:rsidRDefault="000F017D" w:rsidP="000F017D">
      <w:pPr>
        <w:rPr>
          <w:b/>
          <w:iCs/>
          <w:u w:val="single"/>
        </w:rPr>
      </w:pPr>
      <w:r w:rsidRPr="00FE5DC0">
        <w:rPr>
          <w:rStyle w:val="Emphasis"/>
        </w:rPr>
        <w:t xml:space="preserve">A deadly </w:t>
      </w:r>
      <w:r w:rsidRPr="00114363">
        <w:rPr>
          <w:rStyle w:val="Emphasis"/>
          <w:highlight w:val="cyan"/>
        </w:rPr>
        <w:t>second wave of</w:t>
      </w:r>
      <w:r w:rsidRPr="00FE5DC0">
        <w:rPr>
          <w:rStyle w:val="Emphasis"/>
        </w:rPr>
        <w:t> </w:t>
      </w:r>
      <w:hyperlink r:id="rId17" w:history="1">
        <w:r w:rsidRPr="00FE5DC0">
          <w:rPr>
            <w:rStyle w:val="Emphasis"/>
            <w:rFonts w:eastAsiaTheme="majorEastAsia"/>
          </w:rPr>
          <w:t>coronavirus</w:t>
        </w:r>
      </w:hyperlink>
      <w:r w:rsidRPr="00FE5DC0">
        <w:rPr>
          <w:rStyle w:val="Emphasis"/>
        </w:rPr>
        <w:t> </w:t>
      </w:r>
      <w:r w:rsidRPr="00114363">
        <w:rPr>
          <w:rStyle w:val="Emphasis"/>
          <w:highlight w:val="cyan"/>
        </w:rPr>
        <w:t>infections</w:t>
      </w:r>
      <w:r w:rsidRPr="00FE5DC0">
        <w:rPr>
          <w:rStyle w:val="Emphasis"/>
        </w:rPr>
        <w:t xml:space="preserve"> is </w:t>
      </w:r>
      <w:r w:rsidRPr="00114363">
        <w:rPr>
          <w:rStyle w:val="Emphasis"/>
          <w:highlight w:val="cyan"/>
        </w:rPr>
        <w:t>devastating </w:t>
      </w:r>
      <w:hyperlink r:id="rId18" w:history="1">
        <w:r w:rsidRPr="00114363">
          <w:rPr>
            <w:rStyle w:val="Emphasis"/>
            <w:rFonts w:eastAsiaTheme="majorEastAsia"/>
            <w:highlight w:val="cyan"/>
          </w:rPr>
          <w:t>India</w:t>
        </w:r>
      </w:hyperlink>
      <w:r w:rsidRPr="00FE5DC0">
        <w:rPr>
          <w:rStyle w:val="Emphasis"/>
        </w:rPr>
        <w:t xml:space="preserve">, leaving </w:t>
      </w:r>
      <w:r w:rsidRPr="00114363">
        <w:rPr>
          <w:rStyle w:val="Emphasis"/>
          <w:highlight w:val="cyan"/>
        </w:rPr>
        <w:t>millions</w:t>
      </w:r>
      <w:r w:rsidRPr="00FE5DC0">
        <w:rPr>
          <w:rStyle w:val="Emphasis"/>
        </w:rPr>
        <w:t xml:space="preserve"> of people </w:t>
      </w:r>
      <w:r w:rsidRPr="00114363">
        <w:rPr>
          <w:rStyle w:val="Emphasis"/>
          <w:highlight w:val="cyan"/>
        </w:rPr>
        <w:t>infected</w:t>
      </w:r>
      <w:r w:rsidRPr="00FE5DC0">
        <w:rPr>
          <w:rStyle w:val="Emphasis"/>
        </w:rPr>
        <w:t xml:space="preserve"> and putting </w:t>
      </w:r>
      <w:r w:rsidRPr="00114363">
        <w:rPr>
          <w:rStyle w:val="Emphasis"/>
          <w:highlight w:val="cyan"/>
        </w:rPr>
        <w:t>stress on</w:t>
      </w:r>
      <w:r w:rsidRPr="00FE5DC0">
        <w:rPr>
          <w:rStyle w:val="Emphasis"/>
        </w:rPr>
        <w:t xml:space="preserve"> the country’s already </w:t>
      </w:r>
      <w:r w:rsidRPr="00114363">
        <w:rPr>
          <w:rStyle w:val="Emphasis"/>
          <w:highlight w:val="cyan"/>
        </w:rPr>
        <w:t>overtaxed health care</w:t>
      </w:r>
      <w:r w:rsidRPr="00FE5DC0">
        <w:rPr>
          <w:rStyle w:val="Emphasis"/>
        </w:rPr>
        <w:t xml:space="preserve"> system.</w:t>
      </w:r>
      <w:r>
        <w:rPr>
          <w:rStyle w:val="Emphasis"/>
        </w:rPr>
        <w:t xml:space="preserve"> </w:t>
      </w:r>
      <w:r w:rsidRPr="009E6150">
        <w:rPr>
          <w:sz w:val="12"/>
        </w:rPr>
        <w:t xml:space="preserve">Officially, by late May, about </w:t>
      </w:r>
      <w:r w:rsidRPr="00114363">
        <w:rPr>
          <w:rStyle w:val="Emphasis"/>
          <w:highlight w:val="cyan"/>
        </w:rPr>
        <w:t>27 million infections</w:t>
      </w:r>
      <w:r w:rsidRPr="00FE5DC0">
        <w:rPr>
          <w:rStyle w:val="Emphasis"/>
        </w:rPr>
        <w:t xml:space="preserve"> had been confirmed and more than </w:t>
      </w:r>
      <w:r w:rsidRPr="00114363">
        <w:rPr>
          <w:rStyle w:val="Emphasis"/>
          <w:highlight w:val="cyan"/>
        </w:rPr>
        <w:t>300,000</w:t>
      </w:r>
      <w:r w:rsidRPr="00FE5DC0">
        <w:rPr>
          <w:rStyle w:val="Emphasis"/>
        </w:rPr>
        <w:t xml:space="preserve"> people were dead</w:t>
      </w:r>
      <w:r w:rsidRPr="009E6150">
        <w:rPr>
          <w:sz w:val="12"/>
        </w:rPr>
        <w:t xml:space="preserve">, but </w:t>
      </w:r>
      <w:r w:rsidRPr="00FE5DC0">
        <w:rPr>
          <w:rStyle w:val="Emphasis"/>
        </w:rPr>
        <w:t>experts said the </w:t>
      </w:r>
      <w:hyperlink r:id="rId19" w:history="1">
        <w:r w:rsidRPr="00114363">
          <w:rPr>
            <w:rStyle w:val="Emphasis"/>
            <w:rFonts w:eastAsiaTheme="majorEastAsia"/>
            <w:highlight w:val="cyan"/>
          </w:rPr>
          <w:t>actual figures</w:t>
        </w:r>
        <w:r w:rsidRPr="00FE5DC0">
          <w:rPr>
            <w:rStyle w:val="Emphasis"/>
            <w:rFonts w:eastAsiaTheme="majorEastAsia"/>
          </w:rPr>
          <w:t xml:space="preserve"> were most likely much </w:t>
        </w:r>
        <w:r>
          <w:rPr>
            <w:rStyle w:val="Emphasis"/>
            <w:rFonts w:eastAsiaTheme="majorEastAsia"/>
          </w:rPr>
          <w:t xml:space="preserve"> </w:t>
        </w:r>
        <w:r w:rsidRPr="00114363">
          <w:rPr>
            <w:rStyle w:val="Emphasis"/>
            <w:rFonts w:eastAsiaTheme="majorEastAsia"/>
            <w:highlight w:val="cyan"/>
          </w:rPr>
          <w:t>higher</w:t>
        </w:r>
      </w:hyperlink>
      <w:r w:rsidRPr="009E6150">
        <w:rPr>
          <w:sz w:val="12"/>
        </w:rPr>
        <w:t>. At one point, India had been responsible for more than half of the world’s daily </w:t>
      </w:r>
      <w:hyperlink r:id="rId20" w:history="1">
        <w:r w:rsidRPr="009E6150">
          <w:rPr>
            <w:rStyle w:val="Hyperlink"/>
            <w:rFonts w:eastAsiaTheme="majorEastAsia"/>
            <w:sz w:val="12"/>
          </w:rPr>
          <w:t>Covid-19</w:t>
        </w:r>
      </w:hyperlink>
      <w:r w:rsidRPr="009E6150">
        <w:rPr>
          <w:sz w:val="12"/>
        </w:rPr>
        <w:t> cases and set a record-breaking pace of about 400,000 a day.</w:t>
      </w:r>
      <w:r>
        <w:rPr>
          <w:b/>
          <w:iCs/>
          <w:u w:val="single"/>
        </w:rPr>
        <w:t xml:space="preserve"> </w:t>
      </w:r>
      <w:r w:rsidRPr="009E6150">
        <w:rPr>
          <w:sz w:val="12"/>
        </w:rPr>
        <w:t xml:space="preserve">The official numbers show signs of easing. The major cities of Delhi and Mumbai, hit hard at the beginning of the second wave, have reported sharp drops in new infections and deaths. </w:t>
      </w:r>
      <w:hyperlink r:id="rId21" w:history="1">
        <w:r w:rsidRPr="009E6150">
          <w:rPr>
            <w:rStyle w:val="Hyperlink"/>
            <w:rFonts w:eastAsiaTheme="majorEastAsia"/>
            <w:sz w:val="12"/>
          </w:rPr>
          <w:t>On May 31, Delhi lifted restrictions on manufacturing and construction</w:t>
        </w:r>
      </w:hyperlink>
      <w:r w:rsidRPr="009E6150">
        <w:rPr>
          <w:sz w:val="12"/>
        </w:rPr>
        <w:t>, critical drivers of an economy that has been battered by the pandemic. But life in the capital city is not expected to return to normal immediately. Schools and most businesses are still closed.</w:t>
      </w:r>
      <w:r>
        <w:rPr>
          <w:b/>
          <w:iCs/>
          <w:u w:val="single"/>
        </w:rPr>
        <w:t xml:space="preserve"> </w:t>
      </w:r>
      <w:r w:rsidRPr="009E6150">
        <w:rPr>
          <w:sz w:val="12"/>
        </w:rPr>
        <w:t xml:space="preserve">Still, </w:t>
      </w:r>
      <w:r w:rsidRPr="00FE5DC0">
        <w:rPr>
          <w:rStyle w:val="Emphasis"/>
        </w:rPr>
        <w:t xml:space="preserve">the </w:t>
      </w:r>
      <w:r w:rsidRPr="00114363">
        <w:rPr>
          <w:rStyle w:val="Emphasis"/>
          <w:highlight w:val="cyan"/>
        </w:rPr>
        <w:t>virus is</w:t>
      </w:r>
      <w:r w:rsidRPr="00FE5DC0">
        <w:rPr>
          <w:rStyle w:val="Emphasis"/>
        </w:rPr>
        <w:t xml:space="preserve"> likely </w:t>
      </w:r>
      <w:r w:rsidRPr="00114363">
        <w:rPr>
          <w:rStyle w:val="Emphasis"/>
          <w:highlight w:val="cyan"/>
        </w:rPr>
        <w:t>spreading</w:t>
      </w:r>
      <w:r w:rsidRPr="00FE5DC0">
        <w:rPr>
          <w:rStyle w:val="Emphasis"/>
        </w:rPr>
        <w:t xml:space="preserve"> through </w:t>
      </w:r>
      <w:hyperlink r:id="rId22" w:history="1">
        <w:r w:rsidRPr="00FE5DC0">
          <w:rPr>
            <w:rStyle w:val="Emphasis"/>
            <w:rFonts w:eastAsiaTheme="majorEastAsia"/>
          </w:rPr>
          <w:t>the rest of the country</w:t>
        </w:r>
      </w:hyperlink>
      <w:r w:rsidRPr="00FE5DC0">
        <w:rPr>
          <w:rStyle w:val="Emphasis"/>
        </w:rPr>
        <w:t xml:space="preserve">, and </w:t>
      </w:r>
      <w:r w:rsidRPr="00114363">
        <w:rPr>
          <w:rStyle w:val="Emphasis"/>
          <w:highlight w:val="cyan"/>
        </w:rPr>
        <w:t>only a tiny portion</w:t>
      </w:r>
      <w:r w:rsidRPr="00FE5DC0">
        <w:rPr>
          <w:rStyle w:val="Emphasis"/>
        </w:rPr>
        <w:t xml:space="preserve"> of the population </w:t>
      </w:r>
      <w:hyperlink r:id="rId23" w:history="1">
        <w:r w:rsidRPr="00114363">
          <w:rPr>
            <w:rStyle w:val="Emphasis"/>
            <w:rFonts w:eastAsiaTheme="majorEastAsia"/>
            <w:highlight w:val="cyan"/>
          </w:rPr>
          <w:t>has been</w:t>
        </w:r>
        <w:r w:rsidRPr="00FE5DC0">
          <w:rPr>
            <w:rStyle w:val="Emphasis"/>
            <w:rFonts w:eastAsiaTheme="majorEastAsia"/>
          </w:rPr>
          <w:t xml:space="preserve"> fully </w:t>
        </w:r>
        <w:r w:rsidRPr="00114363">
          <w:rPr>
            <w:rStyle w:val="Emphasis"/>
            <w:rFonts w:eastAsiaTheme="majorEastAsia"/>
            <w:highlight w:val="cyan"/>
          </w:rPr>
          <w:t>vaccinated</w:t>
        </w:r>
      </w:hyperlink>
      <w:r w:rsidRPr="00FE5DC0">
        <w:rPr>
          <w:rStyle w:val="Emphasis"/>
        </w:rPr>
        <w:t>.</w:t>
      </w:r>
      <w:r>
        <w:rPr>
          <w:rStyle w:val="Emphasis"/>
        </w:rPr>
        <w:t xml:space="preserve"> </w:t>
      </w:r>
      <w:r w:rsidRPr="009E6150">
        <w:rPr>
          <w:sz w:val="12"/>
        </w:rPr>
        <w:t>For the most up-to-date figures, The New York Times </w:t>
      </w:r>
      <w:hyperlink r:id="rId24" w:history="1">
        <w:r w:rsidRPr="009E6150">
          <w:rPr>
            <w:rStyle w:val="Hyperlink"/>
            <w:rFonts w:eastAsiaTheme="majorEastAsia"/>
            <w:sz w:val="12"/>
          </w:rPr>
          <w:t>is tracking the latest case counts here.</w:t>
        </w:r>
      </w:hyperlink>
      <w:r w:rsidRPr="009E6150">
        <w:rPr>
          <w:sz w:val="12"/>
        </w:rPr>
        <w:t xml:space="preserve"> Some in India blame a new variant.</w:t>
      </w:r>
      <w:r>
        <w:rPr>
          <w:b/>
          <w:iCs/>
          <w:u w:val="single"/>
        </w:rPr>
        <w:t xml:space="preserve"> </w:t>
      </w:r>
      <w:r w:rsidRPr="009E6150">
        <w:rPr>
          <w:sz w:val="12"/>
        </w:rPr>
        <w:t>Months ago, India appeared to be weathering the pandemic. After a harsh initial lockdown, the country did not see an explosion in new cases and deaths comparable to those in other countries.</w:t>
      </w:r>
      <w:r>
        <w:rPr>
          <w:b/>
          <w:iCs/>
          <w:u w:val="single"/>
        </w:rPr>
        <w:t xml:space="preserve"> </w:t>
      </w:r>
      <w:r w:rsidRPr="009E6150">
        <w:rPr>
          <w:sz w:val="12"/>
        </w:rPr>
        <w:t xml:space="preserve">But after the early restrictions were lifted, many </w:t>
      </w:r>
      <w:r w:rsidRPr="00114363">
        <w:rPr>
          <w:rStyle w:val="Emphasis"/>
          <w:highlight w:val="cyan"/>
        </w:rPr>
        <w:t>Indians stopped taking precautions</w:t>
      </w:r>
      <w:r w:rsidRPr="00FE5DC0">
        <w:rPr>
          <w:rStyle w:val="Emphasis"/>
        </w:rPr>
        <w:t>. Large gatherings, </w:t>
      </w:r>
      <w:hyperlink r:id="rId25" w:history="1">
        <w:r w:rsidRPr="00FE5DC0">
          <w:rPr>
            <w:rStyle w:val="Emphasis"/>
            <w:rFonts w:eastAsiaTheme="majorEastAsia"/>
          </w:rPr>
          <w:t xml:space="preserve">including </w:t>
        </w:r>
        <w:r w:rsidRPr="00114363">
          <w:rPr>
            <w:rStyle w:val="Emphasis"/>
            <w:rFonts w:eastAsiaTheme="majorEastAsia"/>
            <w:highlight w:val="cyan"/>
          </w:rPr>
          <w:t>political rallies</w:t>
        </w:r>
        <w:r w:rsidRPr="00FE5DC0">
          <w:rPr>
            <w:rStyle w:val="Emphasis"/>
            <w:rFonts w:eastAsiaTheme="majorEastAsia"/>
          </w:rPr>
          <w:t xml:space="preserve"> and </w:t>
        </w:r>
        <w:r w:rsidRPr="00114363">
          <w:rPr>
            <w:rStyle w:val="Emphasis"/>
            <w:rFonts w:eastAsiaTheme="majorEastAsia"/>
            <w:highlight w:val="cyan"/>
          </w:rPr>
          <w:t>religious festivals</w:t>
        </w:r>
      </w:hyperlink>
      <w:r w:rsidRPr="00FE5DC0">
        <w:rPr>
          <w:rStyle w:val="Emphasis"/>
        </w:rPr>
        <w:t xml:space="preserve">, resumed and </w:t>
      </w:r>
      <w:r w:rsidRPr="00114363">
        <w:rPr>
          <w:rStyle w:val="Emphasis"/>
          <w:highlight w:val="cyan"/>
        </w:rPr>
        <w:t>drew millions</w:t>
      </w:r>
      <w:r w:rsidRPr="00FE5DC0">
        <w:rPr>
          <w:rStyle w:val="Emphasis"/>
        </w:rPr>
        <w:t xml:space="preserve"> of people.</w:t>
      </w:r>
      <w:r>
        <w:rPr>
          <w:rStyle w:val="Emphasis"/>
        </w:rPr>
        <w:t xml:space="preserve"> </w:t>
      </w:r>
      <w:r w:rsidRPr="009E6150">
        <w:rPr>
          <w:sz w:val="12"/>
        </w:rPr>
        <w:t xml:space="preserve">Beginning this spring, the </w:t>
      </w:r>
      <w:r w:rsidRPr="00FE5DC0">
        <w:rPr>
          <w:rStyle w:val="Emphasis"/>
        </w:rPr>
        <w:t xml:space="preserve">country recorded an </w:t>
      </w:r>
      <w:r w:rsidRPr="00114363">
        <w:rPr>
          <w:rStyle w:val="Emphasis"/>
          <w:highlight w:val="cyan"/>
        </w:rPr>
        <w:t>exponential jump in cases and deaths</w:t>
      </w:r>
      <w:r w:rsidRPr="009E6150">
        <w:rPr>
          <w:sz w:val="12"/>
        </w:rPr>
        <w:t>.</w:t>
      </w:r>
      <w:r>
        <w:rPr>
          <w:b/>
          <w:iCs/>
          <w:u w:val="single"/>
        </w:rPr>
        <w:t xml:space="preserve"> </w:t>
      </w:r>
      <w:r w:rsidRPr="009E6150">
        <w:rPr>
          <w:sz w:val="12"/>
        </w:rPr>
        <w:t>By April, some vaccinated individuals, including 37 doctors at one New Delhi hospital, were found to have contracted the virus, leaving many to wonder if a more contagious variant was behind the second wave.</w:t>
      </w:r>
      <w:r>
        <w:rPr>
          <w:b/>
          <w:iCs/>
          <w:u w:val="single"/>
        </w:rPr>
        <w:t xml:space="preserve"> </w:t>
      </w:r>
      <w:r w:rsidRPr="009E6150">
        <w:rPr>
          <w:sz w:val="12"/>
        </w:rPr>
        <w:t xml:space="preserve">Many in India already assume that </w:t>
      </w:r>
      <w:r w:rsidRPr="00114363">
        <w:rPr>
          <w:rStyle w:val="Emphasis"/>
          <w:highlight w:val="cyan"/>
        </w:rPr>
        <w:t>the </w:t>
      </w:r>
      <w:hyperlink r:id="rId26" w:history="1">
        <w:r w:rsidRPr="00114363">
          <w:rPr>
            <w:rStyle w:val="Emphasis"/>
            <w:rFonts w:eastAsiaTheme="majorEastAsia"/>
            <w:highlight w:val="cyan"/>
          </w:rPr>
          <w:t>variant, B.1.617</w:t>
        </w:r>
      </w:hyperlink>
      <w:r w:rsidRPr="00FE5DC0">
        <w:rPr>
          <w:rStyle w:val="Emphasis"/>
        </w:rPr>
        <w:t xml:space="preserve">, </w:t>
      </w:r>
      <w:r w:rsidRPr="00114363">
        <w:rPr>
          <w:rStyle w:val="Emphasis"/>
          <w:highlight w:val="cyan"/>
        </w:rPr>
        <w:t>is responsible</w:t>
      </w:r>
      <w:r w:rsidRPr="00FE5DC0">
        <w:rPr>
          <w:rStyle w:val="Emphasis"/>
        </w:rPr>
        <w:t xml:space="preserve"> for the severity of the second wave</w:t>
      </w:r>
      <w:r w:rsidRPr="009E6150">
        <w:rPr>
          <w:sz w:val="12"/>
        </w:rPr>
        <w:t>. The variant is sometimes called “the double mutant,” though the name is a misnomer because it has many more mutations than two. It garnered the name because one version contains two genetic mutations found in other difficult-to-control variants.</w:t>
      </w:r>
      <w:r>
        <w:rPr>
          <w:b/>
          <w:iCs/>
          <w:u w:val="single"/>
        </w:rPr>
        <w:t xml:space="preserve"> </w:t>
      </w:r>
      <w:r w:rsidRPr="009E6150">
        <w:rPr>
          <w:sz w:val="12"/>
        </w:rPr>
        <w:t>Researchers outside of India say the limited data so far suggests instead that the variant called B.1.1.7, which </w:t>
      </w:r>
      <w:hyperlink r:id="rId27" w:history="1">
        <w:r w:rsidRPr="009E6150">
          <w:rPr>
            <w:rStyle w:val="Hyperlink"/>
            <w:rFonts w:eastAsiaTheme="majorEastAsia"/>
            <w:sz w:val="12"/>
          </w:rPr>
          <w:t>has affected Britain and the United States</w:t>
        </w:r>
      </w:hyperlink>
      <w:r w:rsidRPr="009E6150">
        <w:rPr>
          <w:sz w:val="12"/>
        </w:rPr>
        <w:t>, is more likely to blame.</w:t>
      </w:r>
      <w:r>
        <w:rPr>
          <w:b/>
          <w:iCs/>
          <w:u w:val="single"/>
        </w:rPr>
        <w:t xml:space="preserve"> </w:t>
      </w:r>
      <w:r w:rsidRPr="009E6150">
        <w:rPr>
          <w:sz w:val="12"/>
        </w:rPr>
        <w:t>The World Health Organization has called B.1.617.2 </w:t>
      </w:r>
      <w:hyperlink r:id="rId28" w:history="1">
        <w:r w:rsidRPr="009E6150">
          <w:rPr>
            <w:rStyle w:val="Hyperlink"/>
            <w:rFonts w:eastAsiaTheme="majorEastAsia"/>
            <w:sz w:val="12"/>
          </w:rPr>
          <w:t>“a variant of concern”</w:t>
        </w:r>
      </w:hyperlink>
      <w:r w:rsidRPr="009E6150">
        <w:rPr>
          <w:sz w:val="12"/>
        </w:rPr>
        <w:t> and said preliminary studies suggested an increased rate of transmission. That research, however, is limited and has not yet been peer reviewed, and scientists caution that other factors could explain the viciousness of the outbreak.</w:t>
      </w:r>
      <w:r>
        <w:rPr>
          <w:b/>
          <w:iCs/>
          <w:u w:val="single"/>
        </w:rPr>
        <w:t xml:space="preserve"> </w:t>
      </w:r>
      <w:r w:rsidRPr="009E6150">
        <w:rPr>
          <w:sz w:val="12"/>
        </w:rPr>
        <w:t>Whatever the outcome, the variant is </w:t>
      </w:r>
      <w:hyperlink r:id="rId29" w:history="1">
        <w:r w:rsidRPr="009E6150">
          <w:rPr>
            <w:rStyle w:val="Hyperlink"/>
            <w:rFonts w:eastAsiaTheme="majorEastAsia"/>
            <w:sz w:val="12"/>
          </w:rPr>
          <w:t>now spreading in Britain</w:t>
        </w:r>
      </w:hyperlink>
      <w:r w:rsidRPr="009E6150">
        <w:rPr>
          <w:sz w:val="12"/>
        </w:rPr>
        <w:t xml:space="preserve">, Nepal and other places. </w:t>
      </w:r>
      <w:r w:rsidRPr="00FE5DC0">
        <w:rPr>
          <w:rStyle w:val="Emphasis"/>
        </w:rPr>
        <w:t xml:space="preserve">Scientists say that the </w:t>
      </w:r>
      <w:r w:rsidRPr="00114363">
        <w:rPr>
          <w:rStyle w:val="Emphasis"/>
          <w:highlight w:val="cyan"/>
        </w:rPr>
        <w:t>vaccines</w:t>
      </w:r>
      <w:r w:rsidRPr="00FE5DC0">
        <w:rPr>
          <w:rStyle w:val="Emphasis"/>
        </w:rPr>
        <w:t xml:space="preserve"> currently available </w:t>
      </w:r>
      <w:r w:rsidRPr="00114363">
        <w:rPr>
          <w:rStyle w:val="Emphasis"/>
          <w:highlight w:val="cyan"/>
        </w:rPr>
        <w:t>appear to be effective</w:t>
      </w:r>
      <w:r w:rsidRPr="00FE5DC0">
        <w:rPr>
          <w:rStyle w:val="Emphasis"/>
        </w:rPr>
        <w:t xml:space="preserve"> against it</w:t>
      </w:r>
      <w:r w:rsidRPr="009E6150">
        <w:rPr>
          <w:sz w:val="12"/>
        </w:rPr>
        <w:t>.</w:t>
      </w:r>
      <w:r>
        <w:rPr>
          <w:b/>
          <w:iCs/>
          <w:u w:val="single"/>
        </w:rPr>
        <w:t xml:space="preserve"> </w:t>
      </w:r>
      <w:r w:rsidRPr="009E6150">
        <w:rPr>
          <w:sz w:val="12"/>
        </w:rPr>
        <w:t>Critics cite the Modi government’s policies for worsening the crisis.</w:t>
      </w:r>
      <w:r>
        <w:rPr>
          <w:b/>
          <w:iCs/>
          <w:u w:val="single"/>
        </w:rPr>
        <w:t xml:space="preserve"> </w:t>
      </w:r>
      <w:r w:rsidRPr="009E6150">
        <w:rPr>
          <w:sz w:val="12"/>
        </w:rPr>
        <w:t>At the center of the India’s crisis is Prime Minister Narendra Modi, who early this year declared victory over the virus.</w:t>
      </w:r>
      <w:r>
        <w:rPr>
          <w:b/>
          <w:iCs/>
          <w:u w:val="single"/>
        </w:rPr>
        <w:t xml:space="preserve"> </w:t>
      </w:r>
      <w:r w:rsidRPr="009E6150">
        <w:rPr>
          <w:sz w:val="12"/>
        </w:rPr>
        <w:t>Mr. Modi’s Covid-19 task force did not meet for months. His health minister assured the public in March that India had reached </w:t>
      </w:r>
      <w:hyperlink r:id="rId30" w:tgtFrame="_blank" w:history="1">
        <w:r w:rsidRPr="009E6150">
          <w:rPr>
            <w:rStyle w:val="Hyperlink"/>
            <w:rFonts w:eastAsiaTheme="majorEastAsia"/>
            <w:sz w:val="12"/>
          </w:rPr>
          <w:t>the pandemic’s “endgame.”</w:t>
        </w:r>
      </w:hyperlink>
      <w:r w:rsidRPr="009E6150">
        <w:rPr>
          <w:sz w:val="12"/>
        </w:rPr>
        <w:t> </w:t>
      </w:r>
      <w:r w:rsidRPr="008C5F67">
        <w:rPr>
          <w:rStyle w:val="Emphasis"/>
        </w:rPr>
        <w:t xml:space="preserve">As infections rose, Mr. </w:t>
      </w:r>
      <w:r w:rsidRPr="00114363">
        <w:rPr>
          <w:rStyle w:val="Emphasis"/>
          <w:highlight w:val="cyan"/>
        </w:rPr>
        <w:t>Modi allowed</w:t>
      </w:r>
      <w:r w:rsidRPr="008C5F67">
        <w:rPr>
          <w:rStyle w:val="Emphasis"/>
        </w:rPr>
        <w:t xml:space="preserve"> large </w:t>
      </w:r>
      <w:r w:rsidRPr="00114363">
        <w:rPr>
          <w:rStyle w:val="Emphasis"/>
          <w:highlight w:val="cyan"/>
        </w:rPr>
        <w:t>gatherings</w:t>
      </w:r>
      <w:r w:rsidRPr="008C5F67">
        <w:rPr>
          <w:rStyle w:val="Emphasis"/>
        </w:rPr>
        <w:t xml:space="preserve"> to help his governing </w:t>
      </w:r>
      <w:proofErr w:type="spellStart"/>
      <w:r w:rsidRPr="008C5F67">
        <w:rPr>
          <w:rStyle w:val="Emphasis"/>
        </w:rPr>
        <w:t>Bharatiya</w:t>
      </w:r>
      <w:proofErr w:type="spellEnd"/>
      <w:r w:rsidRPr="008C5F67">
        <w:rPr>
          <w:rStyle w:val="Emphasis"/>
        </w:rPr>
        <w:t xml:space="preserve"> Janata Party and burnish its Hindu nationalist credentials. His government </w:t>
      </w:r>
      <w:r w:rsidRPr="00114363">
        <w:rPr>
          <w:rStyle w:val="Emphasis"/>
          <w:highlight w:val="cyan"/>
        </w:rPr>
        <w:t>approved a Hindu festival</w:t>
      </w:r>
      <w:r w:rsidRPr="008C5F67">
        <w:rPr>
          <w:rStyle w:val="Emphasis"/>
        </w:rPr>
        <w:t xml:space="preserve"> with millions of worshipers. He </w:t>
      </w:r>
      <w:r w:rsidRPr="00114363">
        <w:rPr>
          <w:rStyle w:val="Emphasis"/>
          <w:highlight w:val="cyan"/>
        </w:rPr>
        <w:t>campaigned</w:t>
      </w:r>
      <w:r w:rsidRPr="008C5F67">
        <w:rPr>
          <w:rStyle w:val="Emphasis"/>
        </w:rPr>
        <w:t xml:space="preserve"> in state elections </w:t>
      </w:r>
      <w:r w:rsidRPr="00114363">
        <w:rPr>
          <w:rStyle w:val="Emphasis"/>
          <w:highlight w:val="cyan"/>
        </w:rPr>
        <w:t>without a mask</w:t>
      </w:r>
      <w:r w:rsidRPr="008C5F67">
        <w:rPr>
          <w:rStyle w:val="Emphasis"/>
        </w:rPr>
        <w:t xml:space="preserve"> at </w:t>
      </w:r>
      <w:r w:rsidRPr="00114363">
        <w:rPr>
          <w:rStyle w:val="Emphasis"/>
          <w:highlight w:val="cyan"/>
        </w:rPr>
        <w:t xml:space="preserve">rallies of thousands of </w:t>
      </w:r>
      <w:proofErr w:type="spellStart"/>
      <w:r w:rsidRPr="00114363">
        <w:rPr>
          <w:rStyle w:val="Emphasis"/>
          <w:highlight w:val="cyan"/>
        </w:rPr>
        <w:t>maskless</w:t>
      </w:r>
      <w:proofErr w:type="spellEnd"/>
      <w:r w:rsidRPr="00114363">
        <w:rPr>
          <w:rStyle w:val="Emphasis"/>
          <w:highlight w:val="cyan"/>
        </w:rPr>
        <w:t xml:space="preserve"> supporters</w:t>
      </w:r>
      <w:r w:rsidRPr="008C5F67">
        <w:rPr>
          <w:rStyle w:val="Emphasis"/>
        </w:rPr>
        <w:t>.</w:t>
      </w:r>
      <w:r>
        <w:rPr>
          <w:rStyle w:val="Emphasis"/>
        </w:rPr>
        <w:t xml:space="preserve"> </w:t>
      </w:r>
      <w:r w:rsidRPr="009E6150">
        <w:rPr>
          <w:sz w:val="12"/>
        </w:rPr>
        <w:t>Critics say his administration was determined to cast an image of India as back on track and open for business despite lingering risks. At one point, officials dismissed warnings by scientists that India’s population remained vulnerable and had not achieved “herd immunity” as some in his administration were suggesting.</w:t>
      </w:r>
      <w:r>
        <w:rPr>
          <w:b/>
          <w:iCs/>
          <w:u w:val="single"/>
        </w:rPr>
        <w:t xml:space="preserve"> </w:t>
      </w:r>
      <w:r w:rsidRPr="009E6150">
        <w:rPr>
          <w:sz w:val="12"/>
        </w:rPr>
        <w:t>In an editorial, The Lancet, a medical journal, </w:t>
      </w:r>
      <w:hyperlink r:id="rId31" w:tgtFrame="_blank" w:history="1">
        <w:r w:rsidRPr="009E6150">
          <w:rPr>
            <w:rStyle w:val="Hyperlink"/>
            <w:rFonts w:eastAsiaTheme="majorEastAsia"/>
            <w:sz w:val="12"/>
          </w:rPr>
          <w:t>wrote</w:t>
        </w:r>
      </w:hyperlink>
      <w:r w:rsidRPr="009E6150">
        <w:rPr>
          <w:sz w:val="12"/>
        </w:rPr>
        <w:t> that Mr. Modi “seemed more intent on </w:t>
      </w:r>
      <w:hyperlink r:id="rId32" w:history="1">
        <w:r w:rsidRPr="009E6150">
          <w:rPr>
            <w:rStyle w:val="Hyperlink"/>
            <w:rFonts w:eastAsiaTheme="majorEastAsia"/>
            <w:sz w:val="12"/>
          </w:rPr>
          <w:t>removing criticism” on social media</w:t>
        </w:r>
      </w:hyperlink>
      <w:r w:rsidRPr="009E6150">
        <w:rPr>
          <w:sz w:val="12"/>
        </w:rPr>
        <w:t> than “trying to control the pandemic.” The Indian Medical Association has called for a “complete, well-planned, pre-announced” lockdown.</w:t>
      </w:r>
      <w:r>
        <w:rPr>
          <w:b/>
          <w:iCs/>
          <w:u w:val="single"/>
        </w:rPr>
        <w:t xml:space="preserve"> </w:t>
      </w:r>
      <w:r w:rsidRPr="008C5F67">
        <w:rPr>
          <w:rStyle w:val="Emphasis"/>
        </w:rPr>
        <w:t xml:space="preserve">The growing </w:t>
      </w:r>
      <w:r w:rsidRPr="00114363">
        <w:rPr>
          <w:rStyle w:val="Emphasis"/>
          <w:highlight w:val="cyan"/>
        </w:rPr>
        <w:t>distress</w:t>
      </w:r>
      <w:r w:rsidRPr="008C5F67">
        <w:rPr>
          <w:rStyle w:val="Emphasis"/>
        </w:rPr>
        <w:t xml:space="preserve"> across the country has </w:t>
      </w:r>
      <w:r w:rsidRPr="00114363">
        <w:rPr>
          <w:rStyle w:val="Emphasis"/>
          <w:highlight w:val="cyan"/>
        </w:rPr>
        <w:t>tarnished</w:t>
      </w:r>
      <w:r w:rsidRPr="008C5F67">
        <w:rPr>
          <w:rStyle w:val="Emphasis"/>
        </w:rPr>
        <w:t xml:space="preserve"> Mr. </w:t>
      </w:r>
      <w:r w:rsidRPr="00114363">
        <w:rPr>
          <w:rStyle w:val="Emphasis"/>
          <w:highlight w:val="cyan"/>
        </w:rPr>
        <w:t>Modi’s</w:t>
      </w:r>
      <w:r w:rsidRPr="008C5F67">
        <w:rPr>
          <w:rStyle w:val="Emphasis"/>
        </w:rPr>
        <w:t xml:space="preserve"> aura of political </w:t>
      </w:r>
      <w:r w:rsidRPr="00114363">
        <w:rPr>
          <w:rStyle w:val="Emphasis"/>
          <w:highlight w:val="cyan"/>
        </w:rPr>
        <w:t>invulnerability</w:t>
      </w:r>
      <w:r w:rsidRPr="008C5F67">
        <w:rPr>
          <w:rStyle w:val="Emphasis"/>
        </w:rPr>
        <w:t xml:space="preserve">, which he won by steamrolling the opposition and by leveraging his personal charisma to become India’s most powerful politician in decades. </w:t>
      </w:r>
      <w:r w:rsidRPr="00114363">
        <w:rPr>
          <w:rStyle w:val="Emphasis"/>
          <w:highlight w:val="cyan"/>
        </w:rPr>
        <w:t>Opposition</w:t>
      </w:r>
      <w:r w:rsidRPr="008C5F67">
        <w:rPr>
          <w:rStyle w:val="Emphasis"/>
        </w:rPr>
        <w:t xml:space="preserve"> leaders are </w:t>
      </w:r>
      <w:r w:rsidRPr="00114363">
        <w:rPr>
          <w:rStyle w:val="Emphasis"/>
          <w:highlight w:val="cyan"/>
        </w:rPr>
        <w:t>on the attack</w:t>
      </w:r>
      <w:r w:rsidRPr="008C5F67">
        <w:rPr>
          <w:rStyle w:val="Emphasis"/>
        </w:rPr>
        <w:t>, and his central hold on power has increasingly made him the target of scathing criticism online.</w:t>
      </w:r>
      <w:r>
        <w:rPr>
          <w:rStyle w:val="Emphasis"/>
        </w:rPr>
        <w:t xml:space="preserve"> </w:t>
      </w:r>
      <w:r w:rsidRPr="009E6150">
        <w:rPr>
          <w:sz w:val="12"/>
        </w:rPr>
        <w:t xml:space="preserve">In early May, in the first local elections since the start of the second wave, </w:t>
      </w:r>
      <w:r w:rsidRPr="008C5F67">
        <w:rPr>
          <w:rStyle w:val="Emphasis"/>
        </w:rPr>
        <w:t xml:space="preserve">Mr. </w:t>
      </w:r>
      <w:r w:rsidRPr="00114363">
        <w:rPr>
          <w:rStyle w:val="Emphasis"/>
          <w:highlight w:val="cyan"/>
        </w:rPr>
        <w:t>Modi’s</w:t>
      </w:r>
      <w:r w:rsidRPr="008C5F67">
        <w:rPr>
          <w:rStyle w:val="Emphasis"/>
        </w:rPr>
        <w:t xml:space="preserve"> B.J.P. was </w:t>
      </w:r>
      <w:r w:rsidRPr="00114363">
        <w:rPr>
          <w:rStyle w:val="Emphasis"/>
          <w:highlight w:val="cyan"/>
        </w:rPr>
        <w:t>unable to secure</w:t>
      </w:r>
      <w:r w:rsidRPr="008C5F67">
        <w:rPr>
          <w:rStyle w:val="Emphasis"/>
        </w:rPr>
        <w:t xml:space="preserve"> a much-sought-after </w:t>
      </w:r>
      <w:r w:rsidRPr="00114363">
        <w:rPr>
          <w:rStyle w:val="Emphasis"/>
          <w:highlight w:val="cyan"/>
        </w:rPr>
        <w:t>victory</w:t>
      </w:r>
      <w:hyperlink r:id="rId33" w:history="1">
        <w:r w:rsidRPr="00114363">
          <w:rPr>
            <w:rStyle w:val="Emphasis"/>
            <w:highlight w:val="cyan"/>
          </w:rPr>
          <w:t> in West Bengal</w:t>
        </w:r>
      </w:hyperlink>
      <w:r w:rsidRPr="008C5F67">
        <w:rPr>
          <w:rStyle w:val="Emphasis"/>
        </w:rPr>
        <w:t xml:space="preserve">, one of India’s most populous states. The B.J.P. won more seats in the local legislature than it did in the last election, but was unable to seize </w:t>
      </w:r>
      <w:r w:rsidRPr="00114363">
        <w:rPr>
          <w:rStyle w:val="Emphasis"/>
          <w:highlight w:val="cyan"/>
        </w:rPr>
        <w:t>control from the opposition All India Trinamool</w:t>
      </w:r>
      <w:r w:rsidRPr="008C5F67">
        <w:rPr>
          <w:rStyle w:val="Emphasis"/>
        </w:rPr>
        <w:t xml:space="preserve"> Congress, an indication of displeasure at Mr. Modi’s handling of the Covid crisis.</w:t>
      </w:r>
      <w:r>
        <w:rPr>
          <w:rStyle w:val="Emphasis"/>
        </w:rPr>
        <w:t xml:space="preserve"> </w:t>
      </w:r>
      <w:r w:rsidRPr="009E6150">
        <w:rPr>
          <w:sz w:val="12"/>
        </w:rPr>
        <w:t>Government Responsibility</w:t>
      </w:r>
      <w:r>
        <w:rPr>
          <w:b/>
          <w:iCs/>
          <w:u w:val="single"/>
        </w:rPr>
        <w:t xml:space="preserve"> </w:t>
      </w:r>
      <w:hyperlink r:id="rId34" w:history="1">
        <w:r w:rsidRPr="009E6150">
          <w:rPr>
            <w:rStyle w:val="Hyperlink"/>
            <w:rFonts w:eastAsiaTheme="majorEastAsia"/>
            <w:sz w:val="12"/>
          </w:rPr>
          <w:t>Prime Minister Modi’s</w:t>
        </w:r>
      </w:hyperlink>
      <w:r w:rsidRPr="009E6150">
        <w:rPr>
          <w:sz w:val="12"/>
        </w:rPr>
        <w:t xml:space="preserve"> critics say that </w:t>
      </w:r>
      <w:r w:rsidRPr="00114363">
        <w:rPr>
          <w:rStyle w:val="Emphasis"/>
          <w:highlight w:val="cyan"/>
        </w:rPr>
        <w:t>overconfidence and missteps have tarnished his image</w:t>
      </w:r>
      <w:r w:rsidRPr="008C5F67">
        <w:rPr>
          <w:rStyle w:val="Emphasis"/>
        </w:rPr>
        <w:t xml:space="preserve"> of invincibility.</w:t>
      </w:r>
      <w:r>
        <w:rPr>
          <w:rStyle w:val="Emphasis"/>
        </w:rPr>
        <w:t xml:space="preserve"> </w:t>
      </w:r>
      <w:r w:rsidRPr="009E6150">
        <w:rPr>
          <w:sz w:val="12"/>
        </w:rPr>
        <w:t>A shortage of oxygen and hospital beds leaves patients scrambling.</w:t>
      </w:r>
      <w:r>
        <w:rPr>
          <w:b/>
          <w:iCs/>
          <w:u w:val="single"/>
        </w:rPr>
        <w:t xml:space="preserve"> </w:t>
      </w:r>
      <w:r w:rsidRPr="009E6150">
        <w:rPr>
          <w:sz w:val="12"/>
        </w:rPr>
        <w:t>Overwhelmed by new cases</w:t>
      </w:r>
      <w:r w:rsidRPr="008C5F67">
        <w:rPr>
          <w:rStyle w:val="Emphasis"/>
        </w:rPr>
        <w:t xml:space="preserve">, Indian </w:t>
      </w:r>
      <w:r w:rsidRPr="00114363">
        <w:rPr>
          <w:rStyle w:val="Emphasis"/>
          <w:highlight w:val="cyan"/>
        </w:rPr>
        <w:t>hospitals cannot cope with</w:t>
      </w:r>
      <w:r w:rsidRPr="008C5F67">
        <w:rPr>
          <w:rStyle w:val="Emphasis"/>
        </w:rPr>
        <w:t xml:space="preserve"> the </w:t>
      </w:r>
      <w:r w:rsidRPr="00114363">
        <w:rPr>
          <w:rStyle w:val="Emphasis"/>
          <w:highlight w:val="cyan"/>
        </w:rPr>
        <w:t>demand</w:t>
      </w:r>
      <w:r w:rsidRPr="008C5F67">
        <w:rPr>
          <w:rStyle w:val="Emphasis"/>
        </w:rPr>
        <w:t xml:space="preserve">, and </w:t>
      </w:r>
      <w:r w:rsidRPr="00114363">
        <w:rPr>
          <w:rStyle w:val="Emphasis"/>
          <w:highlight w:val="cyan"/>
        </w:rPr>
        <w:t>patients</w:t>
      </w:r>
      <w:r w:rsidRPr="008C5F67">
        <w:rPr>
          <w:rStyle w:val="Emphasis"/>
        </w:rPr>
        <w:t xml:space="preserve"> in many cities have been </w:t>
      </w:r>
      <w:r w:rsidRPr="00114363">
        <w:rPr>
          <w:rStyle w:val="Emphasis"/>
          <w:highlight w:val="cyan"/>
        </w:rPr>
        <w:t>abandoned to die.</w:t>
      </w:r>
      <w:r>
        <w:rPr>
          <w:rStyle w:val="Emphasis"/>
        </w:rPr>
        <w:t xml:space="preserve"> </w:t>
      </w:r>
      <w:r w:rsidRPr="008C5F67">
        <w:rPr>
          <w:rStyle w:val="Emphasis"/>
        </w:rPr>
        <w:t xml:space="preserve">Clinics across the country have reported </w:t>
      </w:r>
      <w:r w:rsidRPr="008C5F67">
        <w:rPr>
          <w:rStyle w:val="Emphasis"/>
        </w:rPr>
        <w:lastRenderedPageBreak/>
        <w:t>an acute shortage of hospital beds, medicines, protective equipment and oxygen.</w:t>
      </w:r>
      <w:r>
        <w:rPr>
          <w:rStyle w:val="Emphasis"/>
        </w:rPr>
        <w:t xml:space="preserve"> </w:t>
      </w:r>
      <w:r w:rsidRPr="009E6150">
        <w:rPr>
          <w:sz w:val="12"/>
        </w:rPr>
        <w:t>The Indian government </w:t>
      </w:r>
      <w:hyperlink r:id="rId35" w:tgtFrame="_blank" w:history="1">
        <w:r w:rsidRPr="009E6150">
          <w:rPr>
            <w:rStyle w:val="Hyperlink"/>
            <w:rFonts w:eastAsiaTheme="majorEastAsia"/>
            <w:sz w:val="12"/>
          </w:rPr>
          <w:t>says that it has enough liquid oxygen</w:t>
        </w:r>
      </w:hyperlink>
      <w:r w:rsidRPr="009E6150">
        <w:rPr>
          <w:sz w:val="12"/>
        </w:rPr>
        <w:t> to meet medical needs and that it is rapidly expanding its supply. But production facilities are concentrated in eastern India, far from the worst outbreaks in Delhi and in the western state of Maharashtra, and it can take several days for supplies to reach there by road.</w:t>
      </w:r>
      <w:r>
        <w:rPr>
          <w:b/>
          <w:iCs/>
          <w:u w:val="single"/>
        </w:rPr>
        <w:t xml:space="preserve"> </w:t>
      </w:r>
      <w:r w:rsidRPr="008C5F67">
        <w:rPr>
          <w:rStyle w:val="Emphasis"/>
        </w:rPr>
        <w:t>Families of the sick are filling social media with pleas for oxygen as supplies run low at hospitals or because they are trying to administer care at home. Fraudsters and black marketeers </w:t>
      </w:r>
      <w:hyperlink r:id="rId36" w:history="1">
        <w:r w:rsidRPr="008C5F67">
          <w:rPr>
            <w:rStyle w:val="Emphasis"/>
          </w:rPr>
          <w:t>have emerged</w:t>
        </w:r>
      </w:hyperlink>
      <w:r w:rsidRPr="008C5F67">
        <w:rPr>
          <w:rStyle w:val="Emphasis"/>
        </w:rPr>
        <w:t>.</w:t>
      </w:r>
      <w:r>
        <w:rPr>
          <w:rStyle w:val="Emphasis"/>
        </w:rPr>
        <w:t xml:space="preserve"> </w:t>
      </w:r>
      <w:r w:rsidRPr="009E6150">
        <w:rPr>
          <w:sz w:val="12"/>
        </w:rPr>
        <w:t xml:space="preserve">Oxygen and beds have become increasingly available in Delhi as new infections have dropped. Still, dire needs remain in other parts of the </w:t>
      </w:r>
      <w:proofErr w:type="spellStart"/>
      <w:r w:rsidRPr="009E6150">
        <w:rPr>
          <w:sz w:val="12"/>
        </w:rPr>
        <w:t>country.</w:t>
      </w:r>
      <w:r w:rsidRPr="008C5F67">
        <w:rPr>
          <w:rStyle w:val="Emphasis"/>
        </w:rPr>
        <w:t>India</w:t>
      </w:r>
      <w:proofErr w:type="spellEnd"/>
      <w:r w:rsidRPr="008C5F67">
        <w:rPr>
          <w:rStyle w:val="Emphasis"/>
        </w:rPr>
        <w:t xml:space="preserve"> makes vaccines for the world, but </w:t>
      </w:r>
      <w:r w:rsidRPr="00114363">
        <w:rPr>
          <w:rStyle w:val="Emphasis"/>
          <w:highlight w:val="cyan"/>
        </w:rPr>
        <w:t>few Indians have been inoculated</w:t>
      </w:r>
      <w:r w:rsidRPr="008C5F67">
        <w:rPr>
          <w:rStyle w:val="Emphasis"/>
        </w:rPr>
        <w:t>.</w:t>
      </w:r>
      <w:r>
        <w:rPr>
          <w:rStyle w:val="Emphasis"/>
        </w:rPr>
        <w:t xml:space="preserve"> </w:t>
      </w:r>
      <w:r w:rsidRPr="008C5F67">
        <w:rPr>
          <w:rStyle w:val="Emphasis"/>
        </w:rPr>
        <w:t xml:space="preserve">India is one of the world’s leading vaccine manufacturers, but it has struggled to inoculate its citizens. New </w:t>
      </w:r>
      <w:r w:rsidRPr="00114363">
        <w:rPr>
          <w:rStyle w:val="Emphasis"/>
          <w:highlight w:val="cyan"/>
        </w:rPr>
        <w:t>inoculations have fallen</w:t>
      </w:r>
      <w:r w:rsidRPr="008C5F67">
        <w:rPr>
          <w:rStyle w:val="Emphasis"/>
        </w:rPr>
        <w:t xml:space="preserve"> as supplies have tightened, leading to temporary closures of vaccination centers in Delhi and some other places.</w:t>
      </w:r>
      <w:r>
        <w:rPr>
          <w:rStyle w:val="Emphasis"/>
        </w:rPr>
        <w:t xml:space="preserve"> </w:t>
      </w:r>
      <w:r w:rsidRPr="00114363">
        <w:rPr>
          <w:rStyle w:val="Emphasis"/>
          <w:highlight w:val="cyan"/>
        </w:rPr>
        <w:t>Only</w:t>
      </w:r>
      <w:r w:rsidRPr="008C5F67">
        <w:rPr>
          <w:rStyle w:val="Emphasis"/>
        </w:rPr>
        <w:t xml:space="preserve"> about </w:t>
      </w:r>
      <w:r w:rsidRPr="00114363">
        <w:rPr>
          <w:rStyle w:val="Emphasis"/>
          <w:highlight w:val="cyan"/>
        </w:rPr>
        <w:t>3 percent</w:t>
      </w:r>
      <w:r w:rsidRPr="008C5F67">
        <w:rPr>
          <w:rStyle w:val="Emphasis"/>
        </w:rPr>
        <w:t xml:space="preserve"> of the population has been fully </w:t>
      </w:r>
      <w:r w:rsidRPr="00114363">
        <w:rPr>
          <w:rStyle w:val="Emphasis"/>
          <w:highlight w:val="cyan"/>
        </w:rPr>
        <w:t>vaccinated</w:t>
      </w:r>
      <w:r w:rsidRPr="008C5F67">
        <w:rPr>
          <w:rStyle w:val="Emphasis"/>
        </w:rPr>
        <w:t>. Now, the country’s pain may be felt around the world, especially in poorer countries.</w:t>
      </w:r>
      <w:r>
        <w:rPr>
          <w:rStyle w:val="Emphasis"/>
        </w:rPr>
        <w:t xml:space="preserve"> </w:t>
      </w:r>
      <w:r w:rsidRPr="009E6150">
        <w:rPr>
          <w:sz w:val="12"/>
        </w:rPr>
        <w:t>India had planned to ship out millions of doses. But given its stark vaccination shortfall, </w:t>
      </w:r>
      <w:hyperlink r:id="rId37" w:history="1">
        <w:r w:rsidRPr="009E6150">
          <w:rPr>
            <w:rStyle w:val="Hyperlink"/>
            <w:rFonts w:eastAsiaTheme="majorEastAsia"/>
            <w:sz w:val="12"/>
          </w:rPr>
          <w:t>exports have essentially been shut down</w:t>
        </w:r>
      </w:hyperlink>
      <w:r w:rsidRPr="009E6150">
        <w:rPr>
          <w:sz w:val="12"/>
        </w:rPr>
        <w:t>, leaving other nations with far fewer doses than they had expected.</w:t>
      </w:r>
    </w:p>
    <w:p w14:paraId="0D0C66E7" w14:textId="77777777" w:rsidR="000F017D" w:rsidRPr="00B573F9" w:rsidRDefault="000F017D" w:rsidP="000F017D">
      <w:pPr>
        <w:pStyle w:val="Heading4"/>
        <w:rPr>
          <w:rStyle w:val="Emphasis"/>
          <w:rFonts w:cstheme="majorBidi"/>
          <w:b/>
          <w:iCs w:val="0"/>
          <w:sz w:val="26"/>
          <w:u w:val="none"/>
        </w:rPr>
      </w:pPr>
      <w:r w:rsidRPr="004105DA">
        <w:t>The US is worried, Pakistan needs to crack down on terror now before it’s too late</w:t>
      </w:r>
    </w:p>
    <w:p w14:paraId="2FD473A0" w14:textId="77777777" w:rsidR="000F017D" w:rsidRPr="00B3375B" w:rsidRDefault="000F017D" w:rsidP="000F017D">
      <w:r w:rsidRPr="00B3375B">
        <w:rPr>
          <w:rStyle w:val="Style13ptBold"/>
        </w:rPr>
        <w:t xml:space="preserve">Trust Of India, </w:t>
      </w:r>
      <w:r>
        <w:rPr>
          <w:rStyle w:val="Style13ptBold"/>
        </w:rPr>
        <w:t>09/24</w:t>
      </w:r>
      <w:r w:rsidRPr="00B3375B">
        <w:t>, During meet with Modi, Harris '</w:t>
      </w:r>
      <w:proofErr w:type="spellStart"/>
      <w:r w:rsidRPr="00B3375B">
        <w:t>suo</w:t>
      </w:r>
      <w:proofErr w:type="spellEnd"/>
      <w:r w:rsidRPr="00B3375B">
        <w:t xml:space="preserve"> moto' refers to Pak's role in terrorism, https://www.business-standard.com/article/international/during-meet-with-modi-harris-suo-moto-refers-to-pak-s-role-in-terrorism-121092400148_1.html, No Publication,</w:t>
      </w:r>
    </w:p>
    <w:p w14:paraId="04649473" w14:textId="77777777" w:rsidR="000F017D" w:rsidRPr="00022916" w:rsidRDefault="000F017D" w:rsidP="000F017D">
      <w:pPr>
        <w:rPr>
          <w:sz w:val="12"/>
        </w:rPr>
      </w:pPr>
      <w:r w:rsidRPr="00022916">
        <w:rPr>
          <w:sz w:val="12"/>
        </w:rPr>
        <w:t xml:space="preserve">US Vice President </w:t>
      </w:r>
      <w:r w:rsidRPr="00022916">
        <w:rPr>
          <w:rStyle w:val="Emphasis"/>
        </w:rPr>
        <w:t xml:space="preserve">Kamala </w:t>
      </w:r>
      <w:r w:rsidRPr="00114363">
        <w:rPr>
          <w:rStyle w:val="Emphasis"/>
          <w:highlight w:val="cyan"/>
        </w:rPr>
        <w:t>Harris</w:t>
      </w:r>
      <w:r w:rsidRPr="00022916">
        <w:rPr>
          <w:sz w:val="12"/>
        </w:rPr>
        <w:t>, during her maiden meeting with Prime Minister Narendra Modi, has "</w:t>
      </w:r>
      <w:proofErr w:type="spellStart"/>
      <w:r w:rsidRPr="00022916">
        <w:rPr>
          <w:sz w:val="12"/>
        </w:rPr>
        <w:t>suo</w:t>
      </w:r>
      <w:proofErr w:type="spellEnd"/>
      <w:r w:rsidRPr="00022916">
        <w:rPr>
          <w:sz w:val="12"/>
        </w:rPr>
        <w:t xml:space="preserve"> moto" </w:t>
      </w:r>
      <w:r w:rsidRPr="00114363">
        <w:rPr>
          <w:rStyle w:val="Emphasis"/>
          <w:highlight w:val="cyan"/>
        </w:rPr>
        <w:t>referred to Pakistan's role in terror</w:t>
      </w:r>
      <w:r w:rsidRPr="00022916">
        <w:rPr>
          <w:sz w:val="12"/>
        </w:rPr>
        <w:t xml:space="preserve">ism, </w:t>
      </w:r>
      <w:r w:rsidRPr="00114363">
        <w:rPr>
          <w:rStyle w:val="Emphasis"/>
          <w:highlight w:val="cyan"/>
        </w:rPr>
        <w:t>saying</w:t>
      </w:r>
      <w:r w:rsidRPr="00022916">
        <w:rPr>
          <w:sz w:val="12"/>
        </w:rPr>
        <w:t xml:space="preserve"> that </w:t>
      </w:r>
      <w:r w:rsidRPr="00114363">
        <w:rPr>
          <w:rStyle w:val="Emphasis"/>
          <w:highlight w:val="cyan"/>
        </w:rPr>
        <w:t>there were terror groups</w:t>
      </w:r>
      <w:r w:rsidRPr="00022916">
        <w:rPr>
          <w:sz w:val="12"/>
        </w:rPr>
        <w:t xml:space="preserve"> </w:t>
      </w:r>
      <w:r w:rsidRPr="00022916">
        <w:rPr>
          <w:rStyle w:val="Emphasis"/>
        </w:rPr>
        <w:t>working in the country</w:t>
      </w:r>
      <w:r w:rsidRPr="00022916">
        <w:rPr>
          <w:sz w:val="12"/>
        </w:rPr>
        <w:t xml:space="preserve"> and </w:t>
      </w:r>
      <w:r w:rsidRPr="00114363">
        <w:rPr>
          <w:rStyle w:val="Emphasis"/>
          <w:highlight w:val="cyan"/>
        </w:rPr>
        <w:t>asked Islamabad to take action</w:t>
      </w:r>
      <w:r w:rsidRPr="00022916">
        <w:rPr>
          <w:sz w:val="12"/>
        </w:rPr>
        <w:t xml:space="preserve"> so that it does not impact on America and India's security. Prime Minister Modi held the meeting with Vice President Harris at the White House on Thursday during which they decided to further cement the Indo-US strategic partnership and discussed global issues of common interest, including threats to democracy, Afghanistan and the Indo-Pacific. When the issue of terrorism came up, the Vice President </w:t>
      </w:r>
      <w:proofErr w:type="spellStart"/>
      <w:r w:rsidRPr="00022916">
        <w:rPr>
          <w:sz w:val="12"/>
        </w:rPr>
        <w:t>suo</w:t>
      </w:r>
      <w:proofErr w:type="spellEnd"/>
      <w:r w:rsidRPr="00022916">
        <w:rPr>
          <w:sz w:val="12"/>
        </w:rPr>
        <w:t xml:space="preserve"> moto referred Pakistan's role in that regard (of terrorism), Foreign Secretary Harsh Vardhan </w:t>
      </w:r>
      <w:proofErr w:type="spellStart"/>
      <w:r w:rsidRPr="00022916">
        <w:rPr>
          <w:sz w:val="12"/>
        </w:rPr>
        <w:t>Shringla</w:t>
      </w:r>
      <w:proofErr w:type="spellEnd"/>
      <w:r w:rsidRPr="00022916">
        <w:rPr>
          <w:sz w:val="12"/>
        </w:rPr>
        <w:t xml:space="preserve"> told reporters when asked if the issue of Pakistan's role in terrorism came up during her meeting with Prime Minister Modi. According to </w:t>
      </w:r>
      <w:proofErr w:type="spellStart"/>
      <w:r w:rsidRPr="00022916">
        <w:rPr>
          <w:sz w:val="12"/>
        </w:rPr>
        <w:t>Shringla</w:t>
      </w:r>
      <w:proofErr w:type="spellEnd"/>
      <w:r w:rsidRPr="00022916">
        <w:rPr>
          <w:sz w:val="12"/>
        </w:rPr>
        <w:t xml:space="preserve">, Harris said that there were terror groups that were working in </w:t>
      </w:r>
      <w:hyperlink r:id="rId38" w:tgtFrame="_blank" w:history="1">
        <w:r w:rsidRPr="00022916">
          <w:rPr>
            <w:rStyle w:val="Hyperlink"/>
            <w:sz w:val="12"/>
          </w:rPr>
          <w:t>Pakistan.</w:t>
        </w:r>
      </w:hyperlink>
      <w:r w:rsidRPr="00022916">
        <w:rPr>
          <w:sz w:val="12"/>
        </w:rPr>
        <w:t xml:space="preserve"> "She </w:t>
      </w:r>
      <w:r w:rsidRPr="00022916">
        <w:rPr>
          <w:rStyle w:val="Emphasis"/>
        </w:rPr>
        <w:t xml:space="preserve">asked </w:t>
      </w:r>
      <w:hyperlink r:id="rId39" w:tgtFrame="_blank" w:history="1">
        <w:r w:rsidRPr="00022916">
          <w:rPr>
            <w:rStyle w:val="Emphasis"/>
          </w:rPr>
          <w:t xml:space="preserve">Pakistan </w:t>
        </w:r>
      </w:hyperlink>
      <w:r w:rsidRPr="00022916">
        <w:rPr>
          <w:rStyle w:val="Emphasis"/>
        </w:rPr>
        <w:t xml:space="preserve">to take action </w:t>
      </w:r>
      <w:r w:rsidRPr="00114363">
        <w:rPr>
          <w:rStyle w:val="Emphasis"/>
          <w:highlight w:val="cyan"/>
        </w:rPr>
        <w:t>so</w:t>
      </w:r>
      <w:r w:rsidRPr="00022916">
        <w:rPr>
          <w:rStyle w:val="Emphasis"/>
        </w:rPr>
        <w:t xml:space="preserve"> that </w:t>
      </w:r>
      <w:r w:rsidRPr="00114363">
        <w:rPr>
          <w:rStyle w:val="Emphasis"/>
          <w:highlight w:val="cyan"/>
        </w:rPr>
        <w:t>this will not impact</w:t>
      </w:r>
      <w:r w:rsidRPr="00022916">
        <w:rPr>
          <w:rStyle w:val="Emphasis"/>
        </w:rPr>
        <w:t xml:space="preserve"> on </w:t>
      </w:r>
      <w:r w:rsidRPr="00114363">
        <w:rPr>
          <w:rStyle w:val="Emphasis"/>
          <w:highlight w:val="cyan"/>
        </w:rPr>
        <w:t>US security</w:t>
      </w:r>
      <w:r w:rsidRPr="00022916">
        <w:rPr>
          <w:rStyle w:val="Emphasis"/>
        </w:rPr>
        <w:t xml:space="preserve"> </w:t>
      </w:r>
      <w:r w:rsidRPr="00114363">
        <w:rPr>
          <w:rStyle w:val="Emphasis"/>
          <w:highlight w:val="cyan"/>
        </w:rPr>
        <w:t>and</w:t>
      </w:r>
      <w:r w:rsidRPr="00022916">
        <w:rPr>
          <w:rStyle w:val="Emphasis"/>
        </w:rPr>
        <w:t xml:space="preserve"> that of </w:t>
      </w:r>
      <w:r w:rsidRPr="00114363">
        <w:rPr>
          <w:rStyle w:val="Emphasis"/>
          <w:highlight w:val="cyan"/>
        </w:rPr>
        <w:t>India</w:t>
      </w:r>
      <w:r w:rsidRPr="00022916">
        <w:rPr>
          <w:rStyle w:val="Emphasis"/>
        </w:rPr>
        <w:t>.</w:t>
      </w:r>
      <w:r w:rsidRPr="00022916">
        <w:rPr>
          <w:sz w:val="12"/>
        </w:rPr>
        <w:t xml:space="preserve"> She </w:t>
      </w:r>
      <w:r w:rsidRPr="00114363">
        <w:rPr>
          <w:rStyle w:val="Emphasis"/>
          <w:highlight w:val="cyan"/>
        </w:rPr>
        <w:t>agreed</w:t>
      </w:r>
      <w:r w:rsidRPr="00022916">
        <w:rPr>
          <w:rStyle w:val="Emphasis"/>
        </w:rPr>
        <w:t xml:space="preserve"> with the Prime Minister's briefing </w:t>
      </w:r>
      <w:r w:rsidRPr="00114363">
        <w:rPr>
          <w:rStyle w:val="Emphasis"/>
          <w:highlight w:val="cyan"/>
        </w:rPr>
        <w:t>on</w:t>
      </w:r>
      <w:r w:rsidRPr="00022916">
        <w:rPr>
          <w:rStyle w:val="Emphasis"/>
        </w:rPr>
        <w:t xml:space="preserve"> the fact of </w:t>
      </w:r>
      <w:r w:rsidRPr="00114363">
        <w:rPr>
          <w:rStyle w:val="Emphasis"/>
          <w:highlight w:val="cyan"/>
        </w:rPr>
        <w:t>cross border terrorism,</w:t>
      </w:r>
      <w:r w:rsidRPr="00022916">
        <w:rPr>
          <w:rStyle w:val="Emphasis"/>
        </w:rPr>
        <w:t xml:space="preserve"> and the fact that </w:t>
      </w:r>
      <w:r w:rsidRPr="00114363">
        <w:rPr>
          <w:rStyle w:val="Emphasis"/>
          <w:highlight w:val="cyan"/>
        </w:rPr>
        <w:t>India has been a victim of terrorism for</w:t>
      </w:r>
      <w:r w:rsidRPr="00022916">
        <w:rPr>
          <w:rStyle w:val="Emphasis"/>
        </w:rPr>
        <w:t xml:space="preserve"> several </w:t>
      </w:r>
      <w:r w:rsidRPr="00114363">
        <w:rPr>
          <w:rStyle w:val="Emphasis"/>
          <w:highlight w:val="cyan"/>
        </w:rPr>
        <w:t>decades</w:t>
      </w:r>
      <w:r w:rsidRPr="00022916">
        <w:rPr>
          <w:rStyle w:val="Emphasis"/>
        </w:rPr>
        <w:t xml:space="preserve"> now and on the need to rein in, and closely monitor Pakistan's support for such terrorist groups</w:t>
      </w:r>
      <w:r w:rsidRPr="00022916">
        <w:rPr>
          <w:sz w:val="12"/>
        </w:rPr>
        <w:t xml:space="preserve">, </w:t>
      </w:r>
      <w:proofErr w:type="spellStart"/>
      <w:r w:rsidRPr="00022916">
        <w:rPr>
          <w:sz w:val="12"/>
        </w:rPr>
        <w:t>Shringla</w:t>
      </w:r>
      <w:proofErr w:type="spellEnd"/>
      <w:r w:rsidRPr="00022916">
        <w:rPr>
          <w:sz w:val="12"/>
        </w:rPr>
        <w:t xml:space="preserve"> said. Harris said that it is incumbent on the two nations to protect democracies in the best interests of people of the two countries. "As democracies around the world are under threat, it is imperative that we defend democratic principles and institutions within our respective countries and around the world. And that we maintain what we must do to strengthen democracies at home and it is incumbent on our nations to of course protect democracies in the best interests of people of our countries, she said. Their meeting comes a day ahead of the maiden bilateral meeting between Modi and President Joe Biden and the Quad Leaders' Summit at the White House on Friday.</w:t>
      </w:r>
    </w:p>
    <w:p w14:paraId="219FB2A8" w14:textId="77777777" w:rsidR="000F017D" w:rsidRPr="0015004F" w:rsidRDefault="000F017D" w:rsidP="000F017D"/>
    <w:p w14:paraId="06959753" w14:textId="77777777" w:rsidR="000F017D" w:rsidRPr="00F069C5" w:rsidRDefault="000F017D" w:rsidP="000F017D"/>
    <w:p w14:paraId="33DAF8C9" w14:textId="77777777" w:rsidR="000F017D" w:rsidRPr="00FE51A3" w:rsidRDefault="000F017D" w:rsidP="000F017D">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7287023F" w14:textId="77777777" w:rsidR="000F017D" w:rsidRPr="00C63F02" w:rsidRDefault="000F017D" w:rsidP="000F017D">
      <w:pPr>
        <w:rPr>
          <w:rFonts w:asciiTheme="majorHAnsi" w:hAnsiTheme="majorHAnsi" w:cstheme="majorHAnsi"/>
          <w:sz w:val="18"/>
          <w:szCs w:val="18"/>
        </w:rPr>
      </w:pP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Pr>
          <w:rFonts w:asciiTheme="majorHAnsi" w:hAnsiTheme="majorHAnsi" w:cstheme="majorHAnsi"/>
        </w:rPr>
        <w:t xml:space="preserve"> </w:t>
      </w:r>
      <w:r w:rsidRPr="00C63F02">
        <w:rPr>
          <w:rFonts w:asciiTheme="majorHAnsi" w:hAnsiTheme="majorHAnsi" w:cstheme="majorHAnsi"/>
          <w:sz w:val="18"/>
          <w:szCs w:val="18"/>
        </w:rPr>
        <w:t xml:space="preserve">[Christy </w:t>
      </w:r>
      <w:proofErr w:type="spellStart"/>
      <w:r w:rsidRPr="00C63F02">
        <w:rPr>
          <w:rFonts w:asciiTheme="majorHAnsi" w:hAnsiTheme="majorHAnsi" w:cstheme="majorHAnsi"/>
          <w:sz w:val="18"/>
          <w:szCs w:val="18"/>
        </w:rPr>
        <w:t>Somos</w:t>
      </w:r>
      <w:proofErr w:type="spellEnd"/>
      <w:r w:rsidRPr="00C63F02">
        <w:rPr>
          <w:rFonts w:asciiTheme="majorHAnsi" w:hAnsiTheme="majorHAnsi" w:cstheme="majorHAnsi"/>
          <w:sz w:val="18"/>
          <w:szCs w:val="18"/>
        </w:rPr>
        <w:t xml:space="preserve"> is a CTVNews.ca Writer) “COVID-19 has escalated armed conflict in India, Pakistan, Iraq, Libya and the Philippines, study finds,” CTV News, December 17, 2020. </w:t>
      </w:r>
      <w:hyperlink r:id="rId40" w:history="1">
        <w:r w:rsidRPr="00C63F02">
          <w:rPr>
            <w:rStyle w:val="Hyperlink"/>
            <w:rFonts w:asciiTheme="majorHAnsi" w:hAnsiTheme="majorHAnsi" w:cstheme="majorHAnsi"/>
            <w:sz w:val="18"/>
            <w:szCs w:val="18"/>
          </w:rPr>
          <w:t>https://www.ctvnews.ca/world/covid-19-has-escalated-armed-conflict-in-india-pakistan-iraq-libya-and-the-philippines-study-finds-1.5236738</w:t>
        </w:r>
      </w:hyperlink>
      <w:r w:rsidRPr="00C63F02">
        <w:rPr>
          <w:rFonts w:asciiTheme="majorHAnsi" w:hAnsiTheme="majorHAnsi" w:cstheme="majorHAnsi"/>
          <w:sz w:val="18"/>
          <w:szCs w:val="18"/>
        </w:rPr>
        <w:t>] TDI</w:t>
      </w:r>
    </w:p>
    <w:p w14:paraId="406E12D0" w14:textId="77777777" w:rsidR="000F017D" w:rsidRDefault="000F017D" w:rsidP="000F017D">
      <w:pPr>
        <w:rPr>
          <w:rFonts w:asciiTheme="majorHAnsi" w:hAnsiTheme="majorHAnsi" w:cstheme="majorHAnsi"/>
          <w:sz w:val="14"/>
        </w:rPr>
      </w:pPr>
      <w:r w:rsidRPr="00FE51A3">
        <w:rPr>
          <w:rFonts w:asciiTheme="majorHAnsi" w:hAnsiTheme="majorHAnsi" w:cstheme="majorHAnsi"/>
          <w:sz w:val="14"/>
        </w:rPr>
        <w:t xml:space="preserve">INDIA </w:t>
      </w:r>
      <w:proofErr w:type="spellStart"/>
      <w:r w:rsidRPr="00BA0E67">
        <w:rPr>
          <w:rFonts w:asciiTheme="majorHAnsi" w:hAnsiTheme="majorHAnsi" w:cstheme="majorHAnsi"/>
          <w:u w:val="single"/>
        </w:rPr>
        <w:t>India</w:t>
      </w:r>
      <w:proofErr w:type="spellEnd"/>
      <w:r w:rsidRPr="00BA0E67">
        <w:rPr>
          <w:rFonts w:asciiTheme="majorHAnsi" w:hAnsiTheme="majorHAnsi" w:cstheme="majorHAnsi"/>
          <w:u w:val="single"/>
        </w:rPr>
        <w:t xml:space="preserve"> saw a rise in armed conflict during the study period, with violent clashes in the Kashmir region between Kashmiri separatists facing off against the Indian military, as well as </w:t>
      </w:r>
      <w:r w:rsidRPr="00BA0E67">
        <w:rPr>
          <w:rFonts w:asciiTheme="majorHAnsi" w:hAnsiTheme="majorHAnsi" w:cstheme="majorHAnsi"/>
          <w:b/>
          <w:bCs/>
          <w:u w:val="single"/>
        </w:rPr>
        <w:t xml:space="preserve">conflicts between Pakistan and India. </w:t>
      </w:r>
      <w:r w:rsidRPr="00BA0E67">
        <w:rPr>
          <w:rFonts w:asciiTheme="majorHAnsi" w:hAnsiTheme="majorHAnsi" w:cstheme="majorHAnsi"/>
          <w:sz w:val="14"/>
        </w:rPr>
        <w:t>“So what mostly drove the increase in conflict intensity…were basically due to two factors,” Ide said</w:t>
      </w:r>
      <w:r w:rsidRPr="00FE51A3">
        <w:rPr>
          <w:rFonts w:asciiTheme="majorHAnsi" w:hAnsiTheme="majorHAnsi" w:cstheme="majorHAnsi"/>
          <w:sz w:val="14"/>
        </w:rPr>
        <w:t xml:space="preserve">. “The first being that </w:t>
      </w:r>
      <w:r w:rsidRPr="00114363">
        <w:rPr>
          <w:rFonts w:asciiTheme="majorHAnsi" w:hAnsiTheme="majorHAnsi" w:cstheme="majorHAnsi"/>
          <w:highlight w:val="cyan"/>
          <w:u w:val="single"/>
        </w:rPr>
        <w:t>there is</w:t>
      </w:r>
      <w:r w:rsidRPr="00FE51A3">
        <w:rPr>
          <w:rFonts w:asciiTheme="majorHAnsi" w:hAnsiTheme="majorHAnsi" w:cstheme="majorHAnsi"/>
          <w:u w:val="single"/>
        </w:rPr>
        <w:t xml:space="preserve"> some </w:t>
      </w:r>
      <w:r w:rsidRPr="00114363">
        <w:rPr>
          <w:rFonts w:asciiTheme="majorHAnsi" w:hAnsiTheme="majorHAnsi" w:cstheme="majorHAnsi"/>
          <w:highlight w:val="cyan"/>
          <w:u w:val="single"/>
        </w:rPr>
        <w:t>evidence that Pakistan sponsors</w:t>
      </w:r>
      <w:r w:rsidRPr="00FE51A3">
        <w:rPr>
          <w:rFonts w:asciiTheme="majorHAnsi" w:hAnsiTheme="majorHAnsi" w:cstheme="majorHAnsi"/>
          <w:u w:val="single"/>
        </w:rPr>
        <w:t xml:space="preserve"> or supports these </w:t>
      </w:r>
      <w:r w:rsidRPr="00114363">
        <w:rPr>
          <w:rFonts w:asciiTheme="majorHAnsi" w:hAnsiTheme="majorHAnsi" w:cstheme="majorHAnsi"/>
          <w:highlight w:val="cyan"/>
          <w:u w:val="single"/>
        </w:rPr>
        <w:t>insurgents in Kashmi</w:t>
      </w:r>
      <w:r w:rsidRPr="00FE51A3">
        <w:rPr>
          <w:rFonts w:asciiTheme="majorHAnsi" w:hAnsiTheme="majorHAnsi" w:cstheme="majorHAnsi"/>
          <w:u w:val="single"/>
        </w:rPr>
        <w:t xml:space="preserve">r, to encourage them to increase their attacks [on Indian forces] </w:t>
      </w:r>
      <w:r w:rsidRPr="00E11D5E">
        <w:rPr>
          <w:rFonts w:asciiTheme="majorHAnsi" w:hAnsiTheme="majorHAnsi" w:cstheme="majorHAnsi"/>
          <w:u w:val="single"/>
        </w:rPr>
        <w:t xml:space="preserve">because </w:t>
      </w:r>
      <w:r w:rsidRPr="00114363">
        <w:rPr>
          <w:rFonts w:asciiTheme="majorHAnsi" w:hAnsiTheme="majorHAnsi" w:cstheme="majorHAnsi"/>
          <w:highlight w:val="cyan"/>
          <w:u w:val="single"/>
        </w:rPr>
        <w:t xml:space="preserve">they </w:t>
      </w:r>
      <w:r w:rsidRPr="00114363">
        <w:rPr>
          <w:rFonts w:asciiTheme="majorHAnsi" w:hAnsiTheme="majorHAnsi" w:cstheme="majorHAnsi"/>
          <w:b/>
          <w:bCs/>
          <w:highlight w:val="cyan"/>
          <w:u w:val="single"/>
        </w:rPr>
        <w:t xml:space="preserve">perceived them to be </w:t>
      </w:r>
      <w:r w:rsidRPr="00E11D5E">
        <w:rPr>
          <w:rFonts w:asciiTheme="majorHAnsi" w:hAnsiTheme="majorHAnsi" w:cstheme="majorHAnsi"/>
          <w:b/>
          <w:bCs/>
          <w:u w:val="single"/>
        </w:rPr>
        <w:t xml:space="preserve">weak and </w:t>
      </w:r>
      <w:r w:rsidRPr="00114363">
        <w:rPr>
          <w:rFonts w:asciiTheme="majorHAnsi" w:hAnsiTheme="majorHAnsi" w:cstheme="majorHAnsi"/>
          <w:b/>
          <w:bCs/>
          <w:highlight w:val="cyan"/>
          <w:u w:val="single"/>
        </w:rPr>
        <w:t>struggling with the pandemic</w:t>
      </w:r>
      <w:r w:rsidRPr="00FE51A3">
        <w:rPr>
          <w:rFonts w:asciiTheme="majorHAnsi" w:hAnsiTheme="majorHAnsi" w:cstheme="majorHAnsi"/>
          <w:sz w:val="14"/>
        </w:rPr>
        <w:t xml:space="preserve">.” The second factor, Ide explained, was that </w:t>
      </w:r>
      <w:r w:rsidRPr="00FE51A3">
        <w:rPr>
          <w:rFonts w:asciiTheme="majorHAnsi" w:hAnsiTheme="majorHAnsi" w:cstheme="majorHAnsi"/>
          <w:u w:val="single"/>
        </w:rPr>
        <w:t xml:space="preserve">while </w:t>
      </w:r>
      <w:r w:rsidRPr="00114363">
        <w:rPr>
          <w:rFonts w:asciiTheme="majorHAnsi" w:hAnsiTheme="majorHAnsi" w:cstheme="majorHAnsi"/>
          <w:highlight w:val="cyan"/>
          <w:u w:val="single"/>
        </w:rPr>
        <w:t xml:space="preserve">Indian </w:t>
      </w:r>
      <w:r w:rsidRPr="00114363">
        <w:rPr>
          <w:rFonts w:asciiTheme="majorHAnsi" w:hAnsiTheme="majorHAnsi" w:cstheme="majorHAnsi"/>
          <w:highlight w:val="cyan"/>
          <w:u w:val="single"/>
        </w:rPr>
        <w:lastRenderedPageBreak/>
        <w:t>government</w:t>
      </w:r>
      <w:r w:rsidRPr="00FE51A3">
        <w:rPr>
          <w:rFonts w:asciiTheme="majorHAnsi" w:hAnsiTheme="majorHAnsi" w:cstheme="majorHAnsi"/>
          <w:u w:val="single"/>
        </w:rPr>
        <w:t xml:space="preserve"> enacted a “pretty comprehensive lockdown in Kashmir, and sealing it way from international media attention…</w:t>
      </w:r>
      <w:r w:rsidRPr="00114363">
        <w:rPr>
          <w:rFonts w:asciiTheme="majorHAnsi" w:hAnsiTheme="majorHAnsi" w:cstheme="majorHAnsi"/>
          <w:b/>
          <w:bCs/>
          <w:highlight w:val="cyan"/>
          <w:u w:val="single"/>
        </w:rPr>
        <w:t xml:space="preserve">launched </w:t>
      </w:r>
      <w:r w:rsidRPr="00E11D5E">
        <w:rPr>
          <w:rFonts w:asciiTheme="majorHAnsi" w:hAnsiTheme="majorHAnsi" w:cstheme="majorHAnsi"/>
          <w:b/>
          <w:bCs/>
          <w:u w:val="single"/>
        </w:rPr>
        <w:t xml:space="preserve">more </w:t>
      </w:r>
      <w:r w:rsidRPr="00114363">
        <w:rPr>
          <w:rFonts w:asciiTheme="majorHAnsi" w:hAnsiTheme="majorHAnsi" w:cstheme="majorHAnsi"/>
          <w:b/>
          <w:bCs/>
          <w:highlight w:val="cyan"/>
          <w:u w:val="single"/>
        </w:rPr>
        <w:t xml:space="preserve">intense counter-insurgency </w:t>
      </w:r>
      <w:r w:rsidRPr="00E11D5E">
        <w:rPr>
          <w:rFonts w:asciiTheme="majorHAnsi" w:hAnsiTheme="majorHAnsi" w:cstheme="majorHAnsi"/>
          <w:b/>
          <w:bCs/>
          <w:u w:val="single"/>
        </w:rPr>
        <w:t>efforts</w:t>
      </w:r>
      <w:r w:rsidRPr="00E11D5E">
        <w:rPr>
          <w:rFonts w:asciiTheme="majorHAnsi" w:hAnsiTheme="majorHAnsi" w:cstheme="majorHAnsi"/>
          <w:u w:val="single"/>
        </w:rPr>
        <w:t xml:space="preserve"> </w:t>
      </w:r>
      <w:r w:rsidRPr="00BA0E67">
        <w:rPr>
          <w:rFonts w:asciiTheme="majorHAnsi" w:hAnsiTheme="majorHAnsi" w:cstheme="majorHAnsi"/>
          <w:u w:val="single"/>
        </w:rPr>
        <w:t xml:space="preserve">and…crack[ed] down </w:t>
      </w:r>
      <w:r w:rsidRPr="00114363">
        <w:rPr>
          <w:rFonts w:asciiTheme="majorHAnsi" w:hAnsiTheme="majorHAnsi" w:cstheme="majorHAnsi"/>
          <w:highlight w:val="cyan"/>
          <w:u w:val="single"/>
        </w:rPr>
        <w:t>on</w:t>
      </w:r>
      <w:r w:rsidRPr="00FE51A3">
        <w:rPr>
          <w:rFonts w:asciiTheme="majorHAnsi" w:hAnsiTheme="majorHAnsi" w:cstheme="majorHAnsi"/>
          <w:u w:val="single"/>
        </w:rPr>
        <w:t xml:space="preserve"> any </w:t>
      </w:r>
      <w:r w:rsidRPr="00114363">
        <w:rPr>
          <w:rFonts w:asciiTheme="majorHAnsi" w:hAnsiTheme="majorHAnsi" w:cstheme="majorHAnsi"/>
          <w:highlight w:val="cyan"/>
          <w:u w:val="single"/>
        </w:rPr>
        <w:t>pro-Pakistani</w:t>
      </w:r>
      <w:r w:rsidRPr="00FE51A3">
        <w:rPr>
          <w:rFonts w:asciiTheme="majorHAnsi" w:hAnsiTheme="majorHAnsi" w:cstheme="majorHAnsi"/>
          <w:u w:val="single"/>
        </w:rPr>
        <w:t xml:space="preserve"> sympathy </w:t>
      </w:r>
      <w:r w:rsidRPr="00114363">
        <w:rPr>
          <w:rFonts w:asciiTheme="majorHAnsi" w:hAnsiTheme="majorHAnsi" w:cstheme="majorHAnsi"/>
          <w:highlight w:val="cyan"/>
          <w:u w:val="single"/>
        </w:rPr>
        <w:t>expressions</w:t>
      </w:r>
      <w:r w:rsidRPr="00FE51A3">
        <w:rPr>
          <w:rFonts w:asciiTheme="majorHAnsi" w:hAnsiTheme="majorHAnsi" w:cstheme="majorHAnsi"/>
          <w:u w:val="single"/>
        </w:rPr>
        <w:t>.”</w:t>
      </w:r>
      <w:r w:rsidRPr="00FE51A3">
        <w:rPr>
          <w:rFonts w:asciiTheme="majorHAnsi" w:hAnsiTheme="majorHAnsi" w:cstheme="majorHAnsi"/>
          <w:sz w:val="14"/>
        </w:rPr>
        <w:t xml:space="preserve"> IRAQ </w:t>
      </w:r>
      <w:proofErr w:type="spellStart"/>
      <w:r w:rsidRPr="00FE51A3">
        <w:rPr>
          <w:rFonts w:asciiTheme="majorHAnsi" w:hAnsiTheme="majorHAnsi" w:cstheme="majorHAnsi"/>
          <w:sz w:val="14"/>
        </w:rPr>
        <w:t>Iraq</w:t>
      </w:r>
      <w:proofErr w:type="spellEnd"/>
      <w:r w:rsidRPr="00FE51A3">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114363">
        <w:rPr>
          <w:rFonts w:asciiTheme="majorHAnsi" w:hAnsiTheme="majorHAnsi" w:cstheme="majorHAnsi"/>
          <w:b/>
          <w:bCs/>
          <w:highlight w:val="cyan"/>
          <w:u w:val="single"/>
        </w:rPr>
        <w:t xml:space="preserve">India saw a rise in </w:t>
      </w:r>
      <w:r w:rsidRPr="00E11D5E">
        <w:rPr>
          <w:rFonts w:asciiTheme="majorHAnsi" w:hAnsiTheme="majorHAnsi" w:cstheme="majorHAnsi"/>
          <w:b/>
          <w:bCs/>
          <w:u w:val="single"/>
        </w:rPr>
        <w:t xml:space="preserve">armed </w:t>
      </w:r>
      <w:r w:rsidRPr="00114363">
        <w:rPr>
          <w:rFonts w:asciiTheme="majorHAnsi" w:hAnsiTheme="majorHAnsi" w:cstheme="majorHAnsi"/>
          <w:b/>
          <w:bCs/>
          <w:highlight w:val="cyan"/>
          <w:u w:val="single"/>
        </w:rPr>
        <w:t>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negative </w:t>
      </w:r>
      <w:r w:rsidRPr="00114363">
        <w:rPr>
          <w:rFonts w:asciiTheme="majorHAnsi" w:hAnsiTheme="majorHAnsi" w:cstheme="majorHAnsi"/>
          <w:b/>
          <w:bCs/>
          <w:highlight w:val="cyan"/>
          <w:u w:val="single"/>
        </w:rPr>
        <w:t>economic impacts</w:t>
      </w:r>
      <w:r w:rsidRPr="00FE51A3">
        <w:rPr>
          <w:rFonts w:asciiTheme="majorHAnsi" w:hAnsiTheme="majorHAnsi" w:cstheme="majorHAnsi"/>
          <w:b/>
          <w:bCs/>
          <w:u w:val="single"/>
        </w:rPr>
        <w:t xml:space="preserve"> which </w:t>
      </w:r>
      <w:r w:rsidRPr="00114363">
        <w:rPr>
          <w:rFonts w:asciiTheme="majorHAnsi" w:hAnsiTheme="majorHAnsi" w:cstheme="majorHAnsi"/>
          <w:b/>
          <w:bCs/>
          <w:highlight w:val="cyan"/>
          <w:u w:val="single"/>
        </w:rPr>
        <w:t>affected the 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swath Pakistani government officials were struck with </w:t>
      </w:r>
      <w:r w:rsidRPr="00114363">
        <w:rPr>
          <w:rFonts w:asciiTheme="majorHAnsi" w:hAnsiTheme="majorHAnsi" w:cstheme="majorHAnsi"/>
          <w:highlight w:val="cyan"/>
          <w:u w:val="single"/>
        </w:rPr>
        <w:t>COVID</w:t>
      </w:r>
      <w:r w:rsidRPr="00FE51A3">
        <w:rPr>
          <w:rFonts w:asciiTheme="majorHAnsi" w:hAnsiTheme="majorHAnsi" w:cstheme="majorHAnsi"/>
          <w:u w:val="single"/>
        </w:rPr>
        <w:t xml:space="preserve">-19, </w:t>
      </w:r>
      <w:r w:rsidRPr="00114363">
        <w:rPr>
          <w:rFonts w:asciiTheme="majorHAnsi" w:hAnsiTheme="majorHAnsi" w:cstheme="majorHAnsi"/>
          <w:b/>
          <w:bCs/>
          <w:highlight w:val="cyan"/>
          <w:u w:val="single"/>
        </w:rPr>
        <w:t>leaving the country with a leadership crisis</w:t>
      </w:r>
      <w:r w:rsidRPr="00FE51A3">
        <w:rPr>
          <w:rFonts w:asciiTheme="majorHAnsi" w:hAnsiTheme="majorHAnsi" w:cstheme="majorHAnsi"/>
          <w:u w:val="single"/>
        </w:rPr>
        <w:t>, which saw an increase of attacks by Taliban groups</w:t>
      </w:r>
      <w:r w:rsidRPr="00FE51A3">
        <w:rPr>
          <w:rFonts w:asciiTheme="majorHAnsi" w:hAnsiTheme="majorHAnsi" w:cstheme="majorHAnsi"/>
          <w:sz w:val="14"/>
        </w:rPr>
        <w:t xml:space="preserve"> in May.</w:t>
      </w:r>
    </w:p>
    <w:p w14:paraId="59D48D01" w14:textId="77777777" w:rsidR="000F017D" w:rsidRPr="002B51AD" w:rsidRDefault="000F017D" w:rsidP="000F017D">
      <w:pPr>
        <w:pStyle w:val="Heading4"/>
      </w:pPr>
      <w:r>
        <w:t>Economic struggles e</w:t>
      </w:r>
      <w:r w:rsidRPr="002B51AD">
        <w:t xml:space="preserve">ncourage </w:t>
      </w:r>
      <w:r w:rsidRPr="002B51AD">
        <w:rPr>
          <w:u w:val="single"/>
        </w:rPr>
        <w:t>risk-taking</w:t>
      </w:r>
      <w:r w:rsidRPr="002B51AD">
        <w:t xml:space="preserve"> and </w:t>
      </w:r>
      <w:r w:rsidRPr="002B51AD">
        <w:rPr>
          <w:u w:val="single"/>
        </w:rPr>
        <w:t>escalates</w:t>
      </w:r>
      <w:r w:rsidRPr="002B51AD">
        <w:t xml:space="preserve"> disputes.  </w:t>
      </w:r>
    </w:p>
    <w:p w14:paraId="4A32383A" w14:textId="77777777" w:rsidR="000F017D" w:rsidRPr="0076760A" w:rsidRDefault="000F017D" w:rsidP="000F017D">
      <w:r w:rsidRPr="0076760A">
        <w:rPr>
          <w:b/>
          <w:bCs/>
          <w:sz w:val="26"/>
          <w:szCs w:val="26"/>
        </w:rPr>
        <w:t>Howell 13</w:t>
      </w:r>
      <w:r w:rsidRPr="0076760A">
        <w:t xml:space="preserve"> </w:t>
      </w:r>
      <w:r w:rsidRPr="0076760A">
        <w:rPr>
          <w:sz w:val="18"/>
          <w:szCs w:val="18"/>
        </w:rPr>
        <w:t xml:space="preserve">(Patrick Howell – University of Georgia. “Economic Crises and the Initiation of Militarized Disputes,” </w:t>
      </w:r>
      <w:hyperlink r:id="rId41" w:history="1">
        <w:r w:rsidRPr="0076760A">
          <w:rPr>
            <w:rStyle w:val="Hyperlink"/>
            <w:sz w:val="18"/>
            <w:szCs w:val="18"/>
          </w:rPr>
          <w:t>https://getd.libs.uga.edu/pdfs/howell_patrick_d_201305_ma.pdf</w:t>
        </w:r>
      </w:hyperlink>
      <w:r w:rsidRPr="0076760A">
        <w:t>)</w:t>
      </w:r>
    </w:p>
    <w:p w14:paraId="03A3F33F" w14:textId="77777777" w:rsidR="000F017D" w:rsidRDefault="000F017D" w:rsidP="000F017D">
      <w:pPr>
        <w:rPr>
          <w:sz w:val="14"/>
        </w:rPr>
      </w:pPr>
      <w:r w:rsidRPr="002B51AD">
        <w:rPr>
          <w:sz w:val="14"/>
        </w:rPr>
        <w:t xml:space="preserve">The findings are clear: </w:t>
      </w:r>
      <w:r w:rsidRPr="00114363">
        <w:rPr>
          <w:rStyle w:val="Emphasis"/>
          <w:highlight w:val="cyan"/>
        </w:rPr>
        <w:t>economic crises</w:t>
      </w:r>
      <w:r w:rsidRPr="002B51AD">
        <w:rPr>
          <w:rStyle w:val="StyleUnderline"/>
        </w:rPr>
        <w:t xml:space="preserve"> are an important </w:t>
      </w:r>
      <w:r w:rsidRPr="00114363">
        <w:rPr>
          <w:rStyle w:val="StyleUnderline"/>
          <w:highlight w:val="cyan"/>
        </w:rPr>
        <w:t>trigger</w:t>
      </w:r>
      <w:r w:rsidRPr="002B51AD">
        <w:rPr>
          <w:rStyle w:val="StyleUnderline"/>
        </w:rPr>
        <w:t xml:space="preserve"> for shifts in a state’s rate of </w:t>
      </w:r>
      <w:r w:rsidRPr="00114363">
        <w:rPr>
          <w:rStyle w:val="StyleUnderline"/>
          <w:highlight w:val="cyan"/>
        </w:rPr>
        <w:t>dispute initiation</w:t>
      </w:r>
      <w:r w:rsidRPr="002B51AD">
        <w:rPr>
          <w:sz w:val="14"/>
        </w:rPr>
        <w:t xml:space="preserve">. By </w:t>
      </w:r>
      <w:r w:rsidRPr="00114363">
        <w:rPr>
          <w:rStyle w:val="StyleUnderline"/>
          <w:highlight w:val="cyan"/>
        </w:rPr>
        <w:t>using</w:t>
      </w:r>
      <w:r w:rsidRPr="002B51AD">
        <w:rPr>
          <w:rStyle w:val="StyleUnderline"/>
        </w:rPr>
        <w:t xml:space="preserve"> a </w:t>
      </w:r>
      <w:r w:rsidRPr="002B51AD">
        <w:rPr>
          <w:rStyle w:val="Emphasis"/>
        </w:rPr>
        <w:t xml:space="preserve">large </w:t>
      </w:r>
      <w:r w:rsidRPr="00114363">
        <w:rPr>
          <w:rStyle w:val="Emphasis"/>
          <w:highlight w:val="cyan"/>
        </w:rPr>
        <w:t>sample</w:t>
      </w:r>
      <w:r w:rsidRPr="002B51AD">
        <w:rPr>
          <w:rStyle w:val="StyleUnderline"/>
        </w:rPr>
        <w:t xml:space="preserve"> of states</w:t>
      </w:r>
      <w:r w:rsidRPr="002B51AD">
        <w:rPr>
          <w:sz w:val="14"/>
        </w:rPr>
        <w:t xml:space="preserve"> </w:t>
      </w:r>
      <w:r w:rsidRPr="00114363">
        <w:rPr>
          <w:rStyle w:val="StyleUnderline"/>
          <w:highlight w:val="cyan"/>
        </w:rPr>
        <w:t>over</w:t>
      </w:r>
      <w:r w:rsidRPr="002B51AD">
        <w:rPr>
          <w:sz w:val="14"/>
        </w:rPr>
        <w:t xml:space="preserve"> a period of </w:t>
      </w:r>
      <w:r w:rsidRPr="00114363">
        <w:rPr>
          <w:rStyle w:val="Emphasis"/>
          <w:highlight w:val="cyan"/>
        </w:rPr>
        <w:t>185 years</w:t>
      </w:r>
      <w:r w:rsidRPr="00114363">
        <w:rPr>
          <w:sz w:val="14"/>
          <w:highlight w:val="cyan"/>
        </w:rPr>
        <w:t xml:space="preserve">, </w:t>
      </w:r>
      <w:r w:rsidRPr="00114363">
        <w:rPr>
          <w:rStyle w:val="StyleUnderline"/>
          <w:highlight w:val="cyan"/>
        </w:rPr>
        <w:t>this</w:t>
      </w:r>
      <w:r w:rsidRPr="002B51AD">
        <w:rPr>
          <w:rStyle w:val="StyleUnderline"/>
        </w:rPr>
        <w:t xml:space="preserve"> conclusion</w:t>
      </w:r>
      <w:r w:rsidRPr="002B51AD">
        <w:rPr>
          <w:sz w:val="14"/>
        </w:rPr>
        <w:t xml:space="preserve"> then </w:t>
      </w:r>
      <w:r w:rsidRPr="00114363">
        <w:rPr>
          <w:rStyle w:val="StyleUnderline"/>
          <w:highlight w:val="cyan"/>
        </w:rPr>
        <w:t>can</w:t>
      </w:r>
      <w:r w:rsidRPr="002B51AD">
        <w:rPr>
          <w:sz w:val="14"/>
        </w:rPr>
        <w:t xml:space="preserve"> also </w:t>
      </w:r>
      <w:r w:rsidRPr="00114363">
        <w:rPr>
          <w:rStyle w:val="StyleUnderline"/>
          <w:highlight w:val="cyan"/>
        </w:rPr>
        <w:t>be</w:t>
      </w:r>
      <w:r w:rsidRPr="002B51AD">
        <w:rPr>
          <w:sz w:val="14"/>
        </w:rPr>
        <w:t xml:space="preserve"> taken as </w:t>
      </w:r>
      <w:r w:rsidRPr="00114363">
        <w:rPr>
          <w:rStyle w:val="StyleUnderline"/>
          <w:highlight w:val="cyan"/>
        </w:rPr>
        <w:t>generalizable</w:t>
      </w:r>
      <w:r w:rsidRPr="002B51AD">
        <w:rPr>
          <w:rStyle w:val="StyleUnderline"/>
        </w:rPr>
        <w:t xml:space="preserve"> to the entire population of states</w:t>
      </w:r>
      <w:r w:rsidRPr="002B51AD">
        <w:rPr>
          <w:sz w:val="14"/>
        </w:rPr>
        <w:t xml:space="preserve"> in the international system. In addition to providing support for issue crossover and the influence economic troubles can play on foreign policy decisions, the findings here also support the methodological rationale for using economic crises as explicit, observable events, instead of as trends in other variables (e.g. GDP growth). Of course, this is not to say that all work on this topic is final. There exist a number of areas where this research agenda can be improved upon and/or extended to in order to provide a more holistic account of where and how economic crises exactly apply political pressure on leaders. First, the study of </w:t>
      </w:r>
      <w:r w:rsidRPr="00114363">
        <w:rPr>
          <w:rStyle w:val="Emphasis"/>
          <w:highlight w:val="cyan"/>
        </w:rPr>
        <w:t>diversionary war</w:t>
      </w:r>
      <w:r w:rsidRPr="00114363">
        <w:rPr>
          <w:rStyle w:val="StyleUnderline"/>
          <w:highlight w:val="cyan"/>
        </w:rPr>
        <w:t xml:space="preserve"> exists</w:t>
      </w:r>
      <w:r w:rsidRPr="002B51AD">
        <w:rPr>
          <w:rStyle w:val="StyleUnderline"/>
        </w:rPr>
        <w:t xml:space="preserve"> in both</w:t>
      </w:r>
      <w:r w:rsidRPr="002B51AD">
        <w:rPr>
          <w:sz w:val="14"/>
        </w:rPr>
        <w:t xml:space="preserve"> </w:t>
      </w:r>
      <w:r w:rsidRPr="002B51AD">
        <w:rPr>
          <w:rStyle w:val="StyleUnderline"/>
        </w:rPr>
        <w:t>quantitative tests and</w:t>
      </w:r>
      <w:r w:rsidRPr="002B51AD">
        <w:rPr>
          <w:sz w:val="14"/>
        </w:rPr>
        <w:t xml:space="preserve"> in more </w:t>
      </w:r>
      <w:r w:rsidRPr="002B51AD">
        <w:rPr>
          <w:rStyle w:val="StyleUnderline"/>
        </w:rPr>
        <w:t>fine toothed examinations of</w:t>
      </w:r>
      <w:r w:rsidRPr="002B51AD">
        <w:rPr>
          <w:sz w:val="14"/>
        </w:rPr>
        <w:t xml:space="preserve"> actual </w:t>
      </w:r>
      <w:r w:rsidRPr="002B51AD">
        <w:rPr>
          <w:rStyle w:val="StyleUnderline"/>
        </w:rPr>
        <w:t>cases</w:t>
      </w:r>
      <w:r w:rsidRPr="002B51AD">
        <w:rPr>
          <w:sz w:val="14"/>
        </w:rPr>
        <w:t xml:space="preserve"> (Levy and </w:t>
      </w:r>
      <w:proofErr w:type="spellStart"/>
      <w:r w:rsidRPr="002B51AD">
        <w:rPr>
          <w:sz w:val="14"/>
        </w:rPr>
        <w:t>Vakili</w:t>
      </w:r>
      <w:proofErr w:type="spellEnd"/>
      <w:r w:rsidRPr="002B51AD">
        <w:rPr>
          <w:sz w:val="14"/>
        </w:rPr>
        <w:t xml:space="preserve"> 1992; </w:t>
      </w:r>
      <w:proofErr w:type="spellStart"/>
      <w:r w:rsidRPr="002B51AD">
        <w:rPr>
          <w:sz w:val="14"/>
        </w:rPr>
        <w:t>Fravel</w:t>
      </w:r>
      <w:proofErr w:type="spellEnd"/>
      <w:r w:rsidRPr="002B51AD">
        <w:rPr>
          <w:sz w:val="14"/>
        </w:rPr>
        <w:t xml:space="preserve">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the observed effect is driven instead by individual decision-makers themselves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Smith (Smith 1998) hypothesizes diversionary actions as a strategic game, and finds that potential target states should then adopt a policy of strategic avoidance – disengaging from any scenario that might make them a target from a diversionary conflict initiated by an opposing state in dire straits. This question of strategic avoidance occurs most often </w:t>
      </w:r>
      <w:r w:rsidRPr="002B51AD">
        <w:rPr>
          <w:rStyle w:val="StyleUnderline"/>
        </w:rPr>
        <w:t>in</w:t>
      </w:r>
      <w:r w:rsidRPr="002B51AD">
        <w:rPr>
          <w:sz w:val="14"/>
        </w:rPr>
        <w:t xml:space="preserve"> the study of </w:t>
      </w:r>
      <w:r w:rsidRPr="002B51AD">
        <w:rPr>
          <w:rStyle w:val="StyleUnderline"/>
        </w:rPr>
        <w:t>the</w:t>
      </w:r>
      <w:r w:rsidRPr="002B51AD">
        <w:rPr>
          <w:sz w:val="14"/>
        </w:rPr>
        <w:t xml:space="preserve"> </w:t>
      </w:r>
      <w:r w:rsidRPr="002B51AD">
        <w:rPr>
          <w:rStyle w:val="StyleUnderline"/>
        </w:rPr>
        <w:t>U</w:t>
      </w:r>
      <w:r w:rsidRPr="002B51AD">
        <w:rPr>
          <w:sz w:val="14"/>
        </w:rPr>
        <w:t xml:space="preserve">nited </w:t>
      </w:r>
      <w:r w:rsidRPr="002B51AD">
        <w:rPr>
          <w:rStyle w:val="StyleUnderline"/>
        </w:rPr>
        <w:t>S</w:t>
      </w:r>
      <w:r w:rsidRPr="002B51AD">
        <w:rPr>
          <w:sz w:val="14"/>
        </w:rPr>
        <w:t xml:space="preserve">tates (Fordham 2005; </w:t>
      </w:r>
      <w:proofErr w:type="spellStart"/>
      <w:r w:rsidRPr="002B51AD">
        <w:rPr>
          <w:sz w:val="14"/>
        </w:rPr>
        <w:t>Meernik</w:t>
      </w:r>
      <w:proofErr w:type="spellEnd"/>
      <w:r w:rsidRPr="002B51AD">
        <w:rPr>
          <w:sz w:val="14"/>
        </w:rPr>
        <w:t xml:space="preserve"> 2005), with evidence that other states avoid and/or initiate fewer disputes with the United States when the American economy is performing poorly. The empirical test here using a </w:t>
      </w:r>
      <w:proofErr w:type="spellStart"/>
      <w:r w:rsidRPr="002B51AD">
        <w:rPr>
          <w:sz w:val="14"/>
        </w:rPr>
        <w:t>proportionbased</w:t>
      </w:r>
      <w:proofErr w:type="spellEnd"/>
      <w:r w:rsidRPr="002B51AD">
        <w:rPr>
          <w:sz w:val="14"/>
        </w:rPr>
        <w:t xml:space="preserve"> dependent variable might already be capturing some degree of a strategic avoidance effect, in that some of the variation in the proportion of initiation could be because the rate of other states initiating disputes on the crisis-stricken state is decreasing. If </w:t>
      </w:r>
      <w:r w:rsidRPr="00114363">
        <w:rPr>
          <w:rStyle w:val="StyleUnderline"/>
          <w:highlight w:val="cyan"/>
        </w:rPr>
        <w:t>strategic</w:t>
      </w:r>
      <w:r w:rsidRPr="00114363">
        <w:rPr>
          <w:sz w:val="14"/>
          <w:highlight w:val="cyan"/>
          <w:u w:val="single"/>
        </w:rPr>
        <w:t xml:space="preserve"> </w:t>
      </w:r>
      <w:r w:rsidRPr="00114363">
        <w:rPr>
          <w:rStyle w:val="StyleUnderline"/>
          <w:highlight w:val="cyan"/>
        </w:rPr>
        <w:t>avoidance</w:t>
      </w:r>
      <w:r w:rsidRPr="002B51AD">
        <w:rPr>
          <w:sz w:val="14"/>
        </w:rPr>
        <w:t xml:space="preserve"> is occurring, it actually </w:t>
      </w:r>
      <w:r w:rsidRPr="00114363">
        <w:rPr>
          <w:rStyle w:val="StyleUnderline"/>
          <w:highlight w:val="cyan"/>
        </w:rPr>
        <w:t>increases</w:t>
      </w:r>
      <w:r w:rsidRPr="002B51AD">
        <w:rPr>
          <w:rStyle w:val="StyleUnderline"/>
        </w:rPr>
        <w:t xml:space="preserve"> the strength of</w:t>
      </w:r>
      <w:r w:rsidRPr="002B51AD">
        <w:rPr>
          <w:sz w:val="14"/>
        </w:rPr>
        <w:t xml:space="preserve"> aspects of the </w:t>
      </w:r>
      <w:r w:rsidRPr="00114363">
        <w:rPr>
          <w:rStyle w:val="Emphasis"/>
          <w:highlight w:val="cyan"/>
        </w:rPr>
        <w:t>diversionary war</w:t>
      </w:r>
      <w:r w:rsidRPr="002B51AD">
        <w:rPr>
          <w:rStyle w:val="StyleUnderline"/>
        </w:rPr>
        <w:t xml:space="preserve"> literature (in that</w:t>
      </w:r>
      <w:r w:rsidRPr="002B51AD">
        <w:rPr>
          <w:sz w:val="14"/>
        </w:rPr>
        <w:t xml:space="preserve"> other </w:t>
      </w:r>
      <w:r w:rsidRPr="00114363">
        <w:rPr>
          <w:rStyle w:val="StyleUnderline"/>
          <w:highlight w:val="cyan"/>
        </w:rPr>
        <w:t>states</w:t>
      </w:r>
      <w:r w:rsidRPr="002B51AD">
        <w:rPr>
          <w:rStyle w:val="StyleUnderline"/>
        </w:rPr>
        <w:t xml:space="preserve"> are</w:t>
      </w:r>
      <w:r w:rsidRPr="002B51AD">
        <w:rPr>
          <w:sz w:val="14"/>
        </w:rPr>
        <w:t xml:space="preserve"> actually </w:t>
      </w:r>
      <w:r w:rsidRPr="00114363">
        <w:rPr>
          <w:rStyle w:val="StyleUnderline"/>
          <w:highlight w:val="cyan"/>
        </w:rPr>
        <w:t>behav</w:t>
      </w:r>
      <w:r w:rsidRPr="002B51AD">
        <w:rPr>
          <w:sz w:val="14"/>
          <w:szCs w:val="14"/>
        </w:rPr>
        <w:t xml:space="preserve">ing </w:t>
      </w:r>
      <w:r w:rsidRPr="00114363">
        <w:rPr>
          <w:rStyle w:val="StyleUnderline"/>
          <w:highlight w:val="cyan"/>
        </w:rPr>
        <w:t xml:space="preserve">according to </w:t>
      </w:r>
      <w:r w:rsidRPr="00114363">
        <w:rPr>
          <w:rStyle w:val="Emphasis"/>
          <w:highlight w:val="cyan"/>
        </w:rPr>
        <w:t>expectations</w:t>
      </w:r>
      <w:r w:rsidRPr="00114363">
        <w:rPr>
          <w:rStyle w:val="StyleUnderline"/>
          <w:highlight w:val="cyan"/>
        </w:rPr>
        <w:t xml:space="preserve"> of </w:t>
      </w:r>
      <w:r w:rsidRPr="00114363">
        <w:rPr>
          <w:rStyle w:val="Emphasis"/>
          <w:highlight w:val="cyan"/>
        </w:rPr>
        <w:t>diversion</w:t>
      </w:r>
      <w:r w:rsidRPr="002B51AD">
        <w:rPr>
          <w:rStyle w:val="Emphasis"/>
        </w:rPr>
        <w:t>ary actions</w:t>
      </w:r>
      <w:r w:rsidRPr="002B51AD">
        <w:rPr>
          <w:sz w:val="14"/>
        </w:rPr>
        <w:t xml:space="preserve">), but much more work and nuance would be needed to separate where then the logic in strategic avoiders is originating. The final implication of the findings to be discussed here is the role of institutions in this analysis. As stated above, the </w:t>
      </w:r>
      <w:r w:rsidRPr="002B51AD">
        <w:rPr>
          <w:rStyle w:val="StyleUnderline"/>
        </w:rPr>
        <w:t>institutional controls</w:t>
      </w:r>
      <w:r w:rsidRPr="002B51AD">
        <w:rPr>
          <w:sz w:val="14"/>
        </w:rPr>
        <w:t xml:space="preserve"> that were included in the estimation </w:t>
      </w:r>
      <w:r w:rsidRPr="002B51AD">
        <w:rPr>
          <w:rStyle w:val="StyleUnderline"/>
        </w:rPr>
        <w:t>demonstrated null effects</w:t>
      </w:r>
      <w:r w:rsidRPr="002B51AD">
        <w:rPr>
          <w:sz w:val="14"/>
        </w:rPr>
        <w:t xml:space="preserve"> </w:t>
      </w:r>
      <w:r w:rsidRPr="002B51AD">
        <w:rPr>
          <w:rStyle w:val="StyleUnderline"/>
        </w:rPr>
        <w:t>on</w:t>
      </w:r>
      <w:r w:rsidRPr="002B51AD">
        <w:rPr>
          <w:sz w:val="14"/>
        </w:rPr>
        <w:t xml:space="preserve"> the overall rate of militarized </w:t>
      </w:r>
      <w:r w:rsidRPr="002B51AD">
        <w:rPr>
          <w:rStyle w:val="StyleUnderline"/>
        </w:rPr>
        <w:t>dispute initiation</w:t>
      </w:r>
      <w:r w:rsidRPr="002B51AD">
        <w:rPr>
          <w:sz w:val="14"/>
        </w:rPr>
        <w:t xml:space="preserve">. This finding is interesting considering the enshrined role that institutions and regime types tend to play within scholarly work on diversionary war. Similar to the mixed results of GDP indicators, mixed and contradictory results can be found throughout the body of work on diversionary war: some find that the diversionary effects exist mainly in </w:t>
      </w:r>
      <w:r w:rsidRPr="002B51AD">
        <w:rPr>
          <w:sz w:val="14"/>
        </w:rPr>
        <w:lastRenderedPageBreak/>
        <w:t>democratic settings (</w:t>
      </w:r>
      <w:proofErr w:type="spellStart"/>
      <w:r w:rsidRPr="002B51AD">
        <w:rPr>
          <w:sz w:val="14"/>
        </w:rPr>
        <w:t>Gelpi</w:t>
      </w:r>
      <w:proofErr w:type="spellEnd"/>
      <w:r w:rsidRPr="002B51AD">
        <w:rPr>
          <w:sz w:val="14"/>
        </w:rPr>
        <w:t xml:space="preserve"> 1997; Davies 2002; </w:t>
      </w:r>
      <w:proofErr w:type="spellStart"/>
      <w:r w:rsidRPr="002B51AD">
        <w:rPr>
          <w:sz w:val="14"/>
        </w:rPr>
        <w:t>Brul´e</w:t>
      </w:r>
      <w:proofErr w:type="spellEnd"/>
      <w:r w:rsidRPr="002B51AD">
        <w:rPr>
          <w:sz w:val="14"/>
        </w:rPr>
        <w:t xml:space="preserve"> and Williams 2009), while others find that diversionary effects occur in autocratic settings (Miller 1999; Lai and Slater 2005; Pickering and Kisangani 2010). One method of reconciling the conflicting conclusions of whether democratic or autocratic leaders are more likely to engage in diversionary behavior is in direct tests comparing the two regime types. Typically, these comparisons have either found the two regime types differ in the targets that are selected by each (Bueno De Mesquita and </w:t>
      </w:r>
      <w:proofErr w:type="spellStart"/>
      <w:r w:rsidRPr="002B51AD">
        <w:rPr>
          <w:sz w:val="14"/>
        </w:rPr>
        <w:t>Siverson</w:t>
      </w:r>
      <w:proofErr w:type="spellEnd"/>
      <w:r w:rsidRPr="002B51AD">
        <w:rPr>
          <w:sz w:val="14"/>
        </w:rPr>
        <w:t xml:space="preserve"> 1995), or have found some fault with the way that the regime types themselves are defined, due to differing incentives for differing subtypes of regimes (Pickering and Kisangani 2005). In order to examine the difference between democracies and autocracies, I split the sample from Model 2 into either of the regime types, using a score of 6 in the Polity2 measure as a cut-point. Splitting the sample has the effect of interacting regime type with all independent variables, giving regime specific effects not only for economic crises, but also all control variables.1 The results of this regime split can be found in Table 2. As can be seen here, </w:t>
      </w:r>
      <w:r w:rsidRPr="00114363">
        <w:rPr>
          <w:rStyle w:val="StyleUnderline"/>
          <w:highlight w:val="cyan"/>
        </w:rPr>
        <w:t>the effect</w:t>
      </w:r>
      <w:r w:rsidRPr="002B51AD">
        <w:rPr>
          <w:sz w:val="14"/>
        </w:rPr>
        <w:t xml:space="preserve"> of economic crises </w:t>
      </w:r>
      <w:r w:rsidRPr="00114363">
        <w:rPr>
          <w:rStyle w:val="StyleUnderline"/>
          <w:highlight w:val="cyan"/>
        </w:rPr>
        <w:t>is</w:t>
      </w:r>
      <w:r w:rsidRPr="002B51AD">
        <w:rPr>
          <w:sz w:val="14"/>
        </w:rPr>
        <w:t xml:space="preserve"> positive and </w:t>
      </w:r>
      <w:r w:rsidRPr="00114363">
        <w:rPr>
          <w:rStyle w:val="StyleUnderline"/>
          <w:highlight w:val="cyan"/>
        </w:rPr>
        <w:t>significant</w:t>
      </w:r>
      <w:r w:rsidRPr="002B51AD">
        <w:rPr>
          <w:sz w:val="14"/>
        </w:rPr>
        <w:t xml:space="preserve"> in both institutional settings. Comparing the coefficients for economic crisis in Table 2 with those of the original Model 2, the likely explanation for why the institutional variables in the original model did not have an impact on crisis initiation is because </w:t>
      </w:r>
      <w:r w:rsidRPr="002B51AD">
        <w:rPr>
          <w:rStyle w:val="StyleUnderline"/>
        </w:rPr>
        <w:t>all</w:t>
      </w:r>
      <w:r w:rsidRPr="002B51AD">
        <w:rPr>
          <w:sz w:val="14"/>
        </w:rPr>
        <w:t xml:space="preserve"> </w:t>
      </w:r>
      <w:r w:rsidRPr="002B51AD">
        <w:rPr>
          <w:rStyle w:val="Emphasis"/>
        </w:rPr>
        <w:t>democracies and autocracies</w:t>
      </w:r>
      <w:r w:rsidRPr="002B51AD">
        <w:rPr>
          <w:sz w:val="14"/>
        </w:rPr>
        <w:t xml:space="preserve"> </w:t>
      </w:r>
      <w:r w:rsidRPr="002B51AD">
        <w:rPr>
          <w:rStyle w:val="StyleUnderline"/>
        </w:rPr>
        <w:t>possess</w:t>
      </w:r>
      <w:r w:rsidRPr="002B51AD">
        <w:rPr>
          <w:sz w:val="14"/>
        </w:rPr>
        <w:t xml:space="preserve"> relatively </w:t>
      </w:r>
      <w:r w:rsidRPr="002B51AD">
        <w:rPr>
          <w:rStyle w:val="StyleUnderline"/>
        </w:rPr>
        <w:t>similar incentives</w:t>
      </w:r>
      <w:r w:rsidRPr="002B51AD">
        <w:rPr>
          <w:sz w:val="14"/>
          <w:u w:val="single"/>
        </w:rPr>
        <w:t xml:space="preserve"> </w:t>
      </w:r>
      <w:r w:rsidRPr="002B51AD">
        <w:rPr>
          <w:rStyle w:val="StyleUnderline"/>
        </w:rPr>
        <w:t>for increasing crisis initiation following</w:t>
      </w:r>
      <w:r w:rsidRPr="002B51AD">
        <w:rPr>
          <w:sz w:val="14"/>
          <w:u w:val="single"/>
        </w:rPr>
        <w:t xml:space="preserve"> </w:t>
      </w:r>
      <w:r w:rsidRPr="002B51AD">
        <w:rPr>
          <w:rStyle w:val="StyleUnderline"/>
        </w:rPr>
        <w:t>economic crises</w:t>
      </w:r>
      <w:r w:rsidRPr="002B51AD">
        <w:rPr>
          <w:sz w:val="14"/>
        </w:rPr>
        <w:t xml:space="preserve">, so any variation across institutions was only averaged out.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war, but provides no evidence that the effect should only exist in one or the other. The similarity in the main independent variable of economic crises, though, furthers the assertion that the effect of economic crises increasing dispute initiation can be viewed as a general behavior of all states in the international system. Conclusions Altogether, there can be said to be </w:t>
      </w:r>
      <w:r w:rsidRPr="00114363">
        <w:rPr>
          <w:rStyle w:val="StyleUnderline"/>
          <w:highlight w:val="cyan"/>
        </w:rPr>
        <w:t xml:space="preserve">a </w:t>
      </w:r>
      <w:r w:rsidRPr="00114363">
        <w:rPr>
          <w:rStyle w:val="Emphasis"/>
          <w:highlight w:val="cyan"/>
        </w:rPr>
        <w:t>robust</w:t>
      </w:r>
      <w:r w:rsidRPr="002B51AD">
        <w:rPr>
          <w:rStyle w:val="Emphasis"/>
        </w:rPr>
        <w:t xml:space="preserve">, positive </w:t>
      </w:r>
      <w:r w:rsidRPr="00114363">
        <w:rPr>
          <w:rStyle w:val="Emphasis"/>
          <w:highlight w:val="cyan"/>
        </w:rPr>
        <w:t>relationship</w:t>
      </w:r>
      <w:r w:rsidRPr="002B51AD">
        <w:rPr>
          <w:sz w:val="14"/>
        </w:rPr>
        <w:t xml:space="preserve"> </w:t>
      </w:r>
      <w:r w:rsidRPr="002B51AD">
        <w:rPr>
          <w:rStyle w:val="StyleUnderline"/>
        </w:rPr>
        <w:t>between</w:t>
      </w:r>
      <w:r w:rsidRPr="002B51AD">
        <w:rPr>
          <w:sz w:val="14"/>
        </w:rPr>
        <w:t xml:space="preserve"> the occurrence of </w:t>
      </w:r>
      <w:r w:rsidRPr="002B51AD">
        <w:rPr>
          <w:rStyle w:val="StyleUnderline"/>
        </w:rPr>
        <w:t>economic crises</w:t>
      </w:r>
      <w:r w:rsidRPr="002B51AD">
        <w:rPr>
          <w:sz w:val="14"/>
        </w:rPr>
        <w:t xml:space="preserve"> </w:t>
      </w:r>
      <w:r w:rsidRPr="002B51AD">
        <w:rPr>
          <w:rStyle w:val="StyleUnderline"/>
        </w:rPr>
        <w:t>and</w:t>
      </w:r>
      <w:r w:rsidRPr="002B51AD">
        <w:rPr>
          <w:sz w:val="14"/>
        </w:rPr>
        <w:t xml:space="preserve"> the rate of </w:t>
      </w:r>
      <w:r w:rsidRPr="002B51AD">
        <w:rPr>
          <w:rStyle w:val="StyleUnderline"/>
        </w:rPr>
        <w:t>dispute initiation</w:t>
      </w:r>
      <w:r w:rsidRPr="002B51AD">
        <w:rPr>
          <w:sz w:val="14"/>
        </w:rPr>
        <w:t xml:space="preserve"> by states. This effect is </w:t>
      </w:r>
      <w:r w:rsidRPr="002B51AD">
        <w:rPr>
          <w:rStyle w:val="StyleUnderline"/>
        </w:rPr>
        <w:t>especially strong</w:t>
      </w:r>
      <w:r w:rsidRPr="002B51AD">
        <w:rPr>
          <w:sz w:val="14"/>
        </w:rPr>
        <w:t xml:space="preserve"> and demonstrable </w:t>
      </w:r>
      <w:r w:rsidRPr="002B51AD">
        <w:rPr>
          <w:rStyle w:val="StyleUnderline"/>
        </w:rPr>
        <w:t>when time ordering is preserved</w:t>
      </w:r>
      <w:r w:rsidRPr="002B51AD">
        <w:rPr>
          <w:sz w:val="14"/>
        </w:rPr>
        <w:t xml:space="preserve"> by examining how </w:t>
      </w:r>
      <w:r w:rsidRPr="002B51AD">
        <w:rPr>
          <w:rStyle w:val="StyleUnderline"/>
        </w:rPr>
        <w:t>crises in the previous year affect states in their current year</w:t>
      </w:r>
      <w:r w:rsidRPr="002B51AD">
        <w:rPr>
          <w:sz w:val="14"/>
        </w:rPr>
        <w:t xml:space="preserve">. These findings can also be said to have a relatively high degree of substantive import as well. As Figure 1 showed, the occurrence of each subsequent economic crisis increases the chances of a state initiating disputes by almost 3%. </w:t>
      </w:r>
      <w:r w:rsidRPr="002B51AD">
        <w:rPr>
          <w:rStyle w:val="StyleUnderline"/>
        </w:rPr>
        <w:t>The</w:t>
      </w:r>
      <w:r w:rsidRPr="002B51AD">
        <w:rPr>
          <w:sz w:val="14"/>
        </w:rPr>
        <w:t xml:space="preserve"> nearly </w:t>
      </w:r>
      <w:r w:rsidRPr="00114363">
        <w:rPr>
          <w:rStyle w:val="Emphasis"/>
          <w:highlight w:val="cyan"/>
        </w:rPr>
        <w:t>20 percent</w:t>
      </w:r>
      <w:r w:rsidRPr="002B51AD">
        <w:rPr>
          <w:rStyle w:val="StyleUnderline"/>
        </w:rPr>
        <w:t xml:space="preserve">age point </w:t>
      </w:r>
      <w:r w:rsidRPr="00114363">
        <w:rPr>
          <w:rStyle w:val="StyleUnderline"/>
          <w:highlight w:val="cyan"/>
        </w:rPr>
        <w:t xml:space="preserve">increase </w:t>
      </w:r>
      <w:r w:rsidRPr="00114363">
        <w:rPr>
          <w:rStyle w:val="Emphasis"/>
          <w:highlight w:val="cyan"/>
        </w:rPr>
        <w:t xml:space="preserve">in </w:t>
      </w:r>
      <w:r w:rsidRPr="002B51AD">
        <w:rPr>
          <w:rStyle w:val="Emphasis"/>
        </w:rPr>
        <w:t>dispute</w:t>
      </w:r>
      <w:r w:rsidRPr="00114363">
        <w:rPr>
          <w:rStyle w:val="Emphasis"/>
          <w:highlight w:val="cyan"/>
        </w:rPr>
        <w:t xml:space="preserve"> initiation</w:t>
      </w:r>
      <w:r w:rsidRPr="002B51AD">
        <w:rPr>
          <w:sz w:val="14"/>
        </w:rPr>
        <w:t xml:space="preserve"> across the range of the lagged economic crisis variable also </w:t>
      </w:r>
      <w:r w:rsidRPr="002B51AD">
        <w:rPr>
          <w:rStyle w:val="StyleUnderline"/>
        </w:rPr>
        <w:t>represents a substantial impact</w:t>
      </w:r>
      <w:r w:rsidRPr="002B51AD">
        <w:rPr>
          <w:sz w:val="14"/>
        </w:rPr>
        <w:t xml:space="preserve">, especially </w:t>
      </w:r>
      <w:r w:rsidRPr="002B51AD">
        <w:rPr>
          <w:rStyle w:val="StyleUnderline"/>
        </w:rPr>
        <w:t>considering the rare</w:t>
      </w:r>
      <w:r w:rsidRPr="002B51AD">
        <w:rPr>
          <w:sz w:val="14"/>
        </w:rPr>
        <w:t xml:space="preserve"> event </w:t>
      </w:r>
      <w:r w:rsidRPr="002B51AD">
        <w:rPr>
          <w:rStyle w:val="StyleUnderline"/>
        </w:rPr>
        <w:t>nature of militarized disputes</w:t>
      </w:r>
      <w:r w:rsidRPr="002B51AD">
        <w:rPr>
          <w:sz w:val="14"/>
        </w:rPr>
        <w:t xml:space="preserve"> to begin with. This generalizable finding can have far-reaching impact to both the study of diversionary war in academia, as well as directly for policymakers. In academe settings, there is good evidence to support the use of acute economic crises over those variables based on the </w:t>
      </w:r>
      <w:proofErr w:type="spellStart"/>
      <w:r w:rsidRPr="002B51AD">
        <w:rPr>
          <w:sz w:val="14"/>
        </w:rPr>
        <w:t>slowershifting</w:t>
      </w:r>
      <w:proofErr w:type="spellEnd"/>
      <w:r w:rsidRPr="002B51AD">
        <w:rPr>
          <w:sz w:val="14"/>
        </w:rPr>
        <w:t xml:space="preserve"> trends of GDP or public opinion measurements. Economic </w:t>
      </w:r>
      <w:r w:rsidRPr="00114363">
        <w:rPr>
          <w:rStyle w:val="StyleUnderline"/>
          <w:highlight w:val="cyan"/>
        </w:rPr>
        <w:t>crises</w:t>
      </w:r>
      <w:r w:rsidRPr="002B51AD">
        <w:rPr>
          <w:rStyle w:val="StyleUnderline"/>
        </w:rPr>
        <w:t xml:space="preserve"> act as an</w:t>
      </w:r>
      <w:r w:rsidRPr="002B51AD">
        <w:rPr>
          <w:sz w:val="14"/>
          <w:u w:val="single"/>
        </w:rPr>
        <w:t xml:space="preserve"> </w:t>
      </w:r>
      <w:r w:rsidRPr="002B51AD">
        <w:rPr>
          <w:rStyle w:val="Emphasis"/>
        </w:rPr>
        <w:t xml:space="preserve">explicit </w:t>
      </w:r>
      <w:r w:rsidRPr="00114363">
        <w:rPr>
          <w:rStyle w:val="Emphasis"/>
          <w:highlight w:val="cyan"/>
        </w:rPr>
        <w:t>trigger</w:t>
      </w:r>
      <w:r w:rsidRPr="002B51AD">
        <w:rPr>
          <w:sz w:val="14"/>
        </w:rPr>
        <w:t xml:space="preserve"> </w:t>
      </w:r>
      <w:r w:rsidRPr="002B51AD">
        <w:rPr>
          <w:rStyle w:val="StyleUnderline"/>
        </w:rPr>
        <w:t xml:space="preserve">that can mark a leader’s </w:t>
      </w:r>
      <w:r w:rsidRPr="00114363">
        <w:rPr>
          <w:rStyle w:val="StyleUnderline"/>
          <w:highlight w:val="cyan"/>
        </w:rPr>
        <w:t>shift into</w:t>
      </w:r>
      <w:r w:rsidRPr="002B51AD">
        <w:rPr>
          <w:rStyle w:val="StyleUnderline"/>
        </w:rPr>
        <w:t xml:space="preserve"> a </w:t>
      </w:r>
      <w:r w:rsidRPr="00114363">
        <w:rPr>
          <w:rStyle w:val="Emphasis"/>
          <w:highlight w:val="cyan"/>
        </w:rPr>
        <w:t>losses frame</w:t>
      </w:r>
      <w:r w:rsidRPr="00114363">
        <w:rPr>
          <w:rStyle w:val="StyleUnderline"/>
          <w:highlight w:val="cyan"/>
        </w:rPr>
        <w:t xml:space="preserve"> and</w:t>
      </w:r>
      <w:r w:rsidRPr="00114363">
        <w:rPr>
          <w:sz w:val="14"/>
          <w:highlight w:val="cyan"/>
          <w:u w:val="single"/>
        </w:rPr>
        <w:t xml:space="preserve"> </w:t>
      </w:r>
      <w:r w:rsidRPr="00114363">
        <w:rPr>
          <w:rStyle w:val="StyleUnderline"/>
          <w:highlight w:val="cyan"/>
        </w:rPr>
        <w:t xml:space="preserve">engage in </w:t>
      </w:r>
      <w:r w:rsidRPr="00114363">
        <w:rPr>
          <w:rStyle w:val="Emphasis"/>
          <w:highlight w:val="cyan"/>
        </w:rPr>
        <w:t>riskier behavior</w:t>
      </w:r>
      <w:r w:rsidRPr="002B51AD">
        <w:rPr>
          <w:sz w:val="14"/>
        </w:rPr>
        <w:t xml:space="preserve"> consistent with both prospect theory and diversionary war hypotheses.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43B77A20" w14:textId="77777777" w:rsidR="000F017D" w:rsidRPr="00B3375B" w:rsidRDefault="000F017D" w:rsidP="000F017D"/>
    <w:p w14:paraId="70D4E6FA" w14:textId="77777777" w:rsidR="000F017D" w:rsidRPr="004657D7" w:rsidRDefault="000F017D" w:rsidP="000F017D">
      <w:pPr>
        <w:rPr>
          <w:sz w:val="14"/>
        </w:rPr>
      </w:pPr>
    </w:p>
    <w:p w14:paraId="32ADFE5B" w14:textId="77777777" w:rsidR="000F017D" w:rsidRPr="00BF5632" w:rsidRDefault="000F017D" w:rsidP="000F017D">
      <w:pPr>
        <w:pStyle w:val="Heading4"/>
        <w:rPr>
          <w:rFonts w:cs="Calibri"/>
        </w:rPr>
      </w:pPr>
      <w:r>
        <w:rPr>
          <w:rFonts w:cs="Calibri"/>
        </w:rPr>
        <w:t>G</w:t>
      </w:r>
      <w:r w:rsidRPr="00BF5632">
        <w:rPr>
          <w:rFonts w:cs="Calibri"/>
        </w:rPr>
        <w:t xml:space="preserve">oes </w:t>
      </w:r>
      <w:r w:rsidRPr="00BF5632">
        <w:rPr>
          <w:rFonts w:cs="Calibri"/>
          <w:u w:val="single"/>
        </w:rPr>
        <w:t>nuclear</w:t>
      </w:r>
      <w:r>
        <w:rPr>
          <w:rFonts w:cs="Calibri"/>
        </w:rPr>
        <w:t>!</w:t>
      </w:r>
    </w:p>
    <w:p w14:paraId="5803B483" w14:textId="77777777" w:rsidR="000F017D" w:rsidRPr="006A0576" w:rsidRDefault="000F017D" w:rsidP="000F017D">
      <w:pPr>
        <w:rPr>
          <w:sz w:val="18"/>
          <w:szCs w:val="18"/>
        </w:rPr>
      </w:pPr>
      <w:r w:rsidRPr="00BF5632">
        <w:rPr>
          <w:rStyle w:val="Style13ptBold"/>
        </w:rPr>
        <w:t>Toon et al. 19</w:t>
      </w:r>
      <w:r w:rsidRPr="00BF5632">
        <w:t xml:space="preserve"> </w:t>
      </w:r>
      <w:r w:rsidRPr="006A0576">
        <w:rPr>
          <w:sz w:val="18"/>
          <w:szCs w:val="18"/>
        </w:rPr>
        <w:t xml:space="preserve">— Owen B. Toon, Laboratory for Atmospheric and Space Physics, Department of Atmospheric and Oceanic Sciences, University of Colorado, Boulder; Charles G. Bardeen, Atmospheric Chemistry Observations and Modeling Laboratory, National Center for Atmospheric Research; Alan </w:t>
      </w:r>
      <w:proofErr w:type="spellStart"/>
      <w:r w:rsidRPr="006A0576">
        <w:rPr>
          <w:sz w:val="18"/>
          <w:szCs w:val="18"/>
        </w:rPr>
        <w:t>Robock</w:t>
      </w:r>
      <w:proofErr w:type="spellEnd"/>
      <w:r w:rsidRPr="006A0576">
        <w:rPr>
          <w:sz w:val="18"/>
          <w:szCs w:val="18"/>
        </w:rPr>
        <w:t xml:space="preserve">,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w:t>
      </w:r>
      <w:proofErr w:type="spellStart"/>
      <w:r w:rsidRPr="006A0576">
        <w:rPr>
          <w:sz w:val="18"/>
          <w:szCs w:val="18"/>
        </w:rPr>
        <w:t>Lovenduski</w:t>
      </w:r>
      <w:proofErr w:type="spellEnd"/>
      <w:r w:rsidRPr="006A0576">
        <w:rPr>
          <w:sz w:val="18"/>
          <w:szCs w:val="18"/>
        </w:rPr>
        <w:t>, Department of Atmospheric and Oceanic Sciences, Institute of Arctic and Alpine Research, University of Colorado, Boulder; and Richard P. Turco, Department of Atmospheric and Oceanic Sciences, University of California, Los Angeles; October 2</w:t>
      </w:r>
      <w:r w:rsidRPr="006A0576">
        <w:rPr>
          <w:sz w:val="18"/>
          <w:szCs w:val="18"/>
          <w:vertAlign w:val="superscript"/>
        </w:rPr>
        <w:t>nd</w:t>
      </w:r>
      <w:r w:rsidRPr="006A0576">
        <w:rPr>
          <w:sz w:val="18"/>
          <w:szCs w:val="18"/>
        </w:rPr>
        <w:t xml:space="preserve"> ("Rapidly expanding nuclear arsenals in Pakistan and India portend regional and global catastrophe", Science Advances, volume 5, number 10, https://advances.sciencemag.org/content/5/10/eaay5478, accessed 12-1-2019) TDI</w:t>
      </w:r>
    </w:p>
    <w:p w14:paraId="2130DC0F" w14:textId="77777777" w:rsidR="000F017D" w:rsidRPr="00153378" w:rsidRDefault="000F017D" w:rsidP="000F017D">
      <w:pPr>
        <w:rPr>
          <w:sz w:val="12"/>
        </w:rPr>
      </w:pPr>
      <w:r w:rsidRPr="00BF5632">
        <w:rPr>
          <w:rStyle w:val="StyleUnderline"/>
        </w:rPr>
        <w:t>To help evaluate the consequences of a nuclear conflict between India and Pakistan</w:t>
      </w:r>
      <w:r w:rsidRPr="00153378">
        <w:rPr>
          <w:sz w:val="12"/>
        </w:rPr>
        <w:t xml:space="preserve">, table S1 provides a </w:t>
      </w:r>
      <w:r w:rsidRPr="00BF5632">
        <w:rPr>
          <w:rStyle w:val="StyleUnderline"/>
        </w:rPr>
        <w:t>specific scenario for a war assumed to take place in 2025.</w:t>
      </w:r>
      <w:r w:rsidRPr="00153378">
        <w:rPr>
          <w:sz w:val="12"/>
        </w:rPr>
        <w:t xml:space="preserve"> Although </w:t>
      </w:r>
      <w:r w:rsidRPr="00BF5632">
        <w:rPr>
          <w:rStyle w:val="StyleUnderline"/>
        </w:rPr>
        <w:t>this scenario has Pakistan first launching nuclear weapons</w:t>
      </w:r>
      <w:r w:rsidRPr="00153378">
        <w:rPr>
          <w:sz w:val="12"/>
        </w:rPr>
        <w:t xml:space="preserve">, we do </w:t>
      </w:r>
      <w:r w:rsidRPr="00BF5632">
        <w:rPr>
          <w:rStyle w:val="StyleUnderline"/>
        </w:rPr>
        <w:t>not</w:t>
      </w:r>
      <w:r w:rsidRPr="00153378">
        <w:rPr>
          <w:sz w:val="12"/>
        </w:rPr>
        <w:t xml:space="preserve"> mean to </w:t>
      </w:r>
      <w:r w:rsidRPr="00BF5632">
        <w:rPr>
          <w:rStyle w:val="StyleUnderline"/>
        </w:rPr>
        <w:t>imply that they are more likely to do this than India.</w:t>
      </w:r>
      <w:r w:rsidRPr="00153378">
        <w:rPr>
          <w:sz w:val="12"/>
        </w:rPr>
        <w:t xml:space="preserve"> Because </w:t>
      </w:r>
      <w:r w:rsidRPr="00BF5632">
        <w:rPr>
          <w:rStyle w:val="StyleUnderline"/>
        </w:rPr>
        <w:t>large numbers of weapons are assumed to be used by both sides</w:t>
      </w:r>
      <w:r w:rsidRPr="00153378">
        <w:rPr>
          <w:sz w:val="12"/>
        </w:rPr>
        <w:t xml:space="preserve">, we would expect our </w:t>
      </w:r>
      <w:r w:rsidRPr="00BF5632">
        <w:rPr>
          <w:rStyle w:val="StyleUnderline"/>
        </w:rPr>
        <w:t>results to be similar no matter how the war started.</w:t>
      </w:r>
      <w:r w:rsidRPr="00153378">
        <w:rPr>
          <w:sz w:val="12"/>
        </w:rPr>
        <w:t xml:space="preserve"> Moreover, we would expect the </w:t>
      </w:r>
      <w:r w:rsidRPr="00BF5632">
        <w:rPr>
          <w:rStyle w:val="StyleUnderline"/>
        </w:rPr>
        <w:t>global outcomes projected</w:t>
      </w:r>
      <w:r w:rsidRPr="00153378">
        <w:rPr>
          <w:sz w:val="12"/>
        </w:rPr>
        <w:t xml:space="preserve"> here to </w:t>
      </w:r>
      <w:r w:rsidRPr="00BF5632">
        <w:rPr>
          <w:rStyle w:val="StyleUnderline"/>
        </w:rPr>
        <w:t>apply equally</w:t>
      </w:r>
      <w:r w:rsidRPr="00153378">
        <w:rPr>
          <w:sz w:val="12"/>
        </w:rPr>
        <w:t xml:space="preserve"> well—</w:t>
      </w:r>
      <w:r w:rsidRPr="00BF5632">
        <w:rPr>
          <w:rStyle w:val="StyleUnderline"/>
        </w:rPr>
        <w:t xml:space="preserve">with relevant recalibration for weapon sizes and targets and related smoke </w:t>
      </w:r>
      <w:r w:rsidRPr="00BF5632">
        <w:rPr>
          <w:rStyle w:val="StyleUnderline"/>
        </w:rPr>
        <w:lastRenderedPageBreak/>
        <w:t>emissions—to any nuclear conflict between nuclear-armed states that involves a corresponding total yield detonated essentially in urban areas.</w:t>
      </w:r>
      <w:r>
        <w:rPr>
          <w:rStyle w:val="StyleUnderline"/>
        </w:rPr>
        <w:t xml:space="preserve"> </w:t>
      </w:r>
      <w:r w:rsidRPr="000D6260">
        <w:rPr>
          <w:rStyle w:val="StyleUnderline"/>
        </w:rPr>
        <w:t xml:space="preserve">Many scenarios of an </w:t>
      </w:r>
      <w:r w:rsidRPr="00114363">
        <w:rPr>
          <w:rStyle w:val="StyleUnderline"/>
          <w:highlight w:val="cyan"/>
        </w:rPr>
        <w:t>India-Pakistan conflict</w:t>
      </w:r>
      <w:r w:rsidRPr="00BF5632">
        <w:rPr>
          <w:rStyle w:val="StyleUnderline"/>
        </w:rPr>
        <w:t xml:space="preserve"> </w:t>
      </w:r>
      <w:r w:rsidRPr="00153378">
        <w:rPr>
          <w:rStyle w:val="StyleUnderline"/>
          <w:sz w:val="12"/>
          <w:u w:val="none"/>
        </w:rPr>
        <w:t xml:space="preserve">in 2025 </w:t>
      </w:r>
      <w:r w:rsidRPr="000D6260">
        <w:rPr>
          <w:rStyle w:val="StyleUnderline"/>
        </w:rPr>
        <w:t xml:space="preserve">are </w:t>
      </w:r>
      <w:r w:rsidRPr="00114363">
        <w:rPr>
          <w:rStyle w:val="StyleUnderline"/>
          <w:highlight w:val="cyan"/>
        </w:rPr>
        <w:t>possible</w:t>
      </w:r>
      <w:r w:rsidRPr="00153378">
        <w:rPr>
          <w:sz w:val="12"/>
        </w:rPr>
        <w:t xml:space="preserve">, ranging from no nuclear weapons deployed to </w:t>
      </w:r>
      <w:r w:rsidRPr="000D6260">
        <w:rPr>
          <w:rStyle w:val="StyleUnderline"/>
        </w:rPr>
        <w:t xml:space="preserve">as many as </w:t>
      </w:r>
      <w:r w:rsidRPr="00114363">
        <w:rPr>
          <w:rStyle w:val="StyleUnderline"/>
          <w:highlight w:val="cyan"/>
        </w:rPr>
        <w:t>500 nuclear weapons</w:t>
      </w:r>
      <w:r w:rsidRPr="00BF5632">
        <w:rPr>
          <w:rStyle w:val="StyleUnderline"/>
        </w:rPr>
        <w:t>—many with yields above 100 kt—</w:t>
      </w:r>
      <w:r w:rsidRPr="00114363">
        <w:rPr>
          <w:rStyle w:val="StyleUnderline"/>
          <w:highlight w:val="cyan"/>
        </w:rPr>
        <w:t>detonated</w:t>
      </w:r>
      <w:r w:rsidRPr="00BF5632">
        <w:rPr>
          <w:rStyle w:val="StyleUnderline"/>
        </w:rPr>
        <w:t>.</w:t>
      </w:r>
      <w:r w:rsidRPr="00153378">
        <w:rPr>
          <w:sz w:val="12"/>
        </w:rPr>
        <w:t xml:space="preserve"> We chose the scenario outlined in table S1 as plausible following advice from a number of military and policy experts. In addition, the information presented in this paper and the Supplementary Materials can be used as a basis to compute the results for other scenarios. </w:t>
      </w:r>
      <w:r w:rsidRPr="00BF5632">
        <w:rPr>
          <w:rStyle w:val="StyleUnderline"/>
        </w:rPr>
        <w:t xml:space="preserve">The main determinants of casualties and climate effects are the number of weapons used, the yield of the weapons, and the targets for the weapons, each of which is unknown in advance. </w:t>
      </w:r>
      <w:r w:rsidRPr="00153378">
        <w:rPr>
          <w:sz w:val="12"/>
        </w:rPr>
        <w:t xml:space="preserve">The discussion in the following paragraphs exemplifies </w:t>
      </w:r>
      <w:r w:rsidRPr="00BF5632">
        <w:rPr>
          <w:rStyle w:val="StyleUnderline"/>
        </w:rPr>
        <w:t>scenario factors that have been widely considered</w:t>
      </w:r>
      <w:r w:rsidRPr="00153378">
        <w:rPr>
          <w:sz w:val="12"/>
        </w:rPr>
        <w:t xml:space="preserve"> in the literature concerning conflicts between India and Pakistan, which might be varied in alternative scenarios including the role of the number of potential targets in choosing the sizes of arsenals; </w:t>
      </w:r>
      <w:r w:rsidRPr="00BF5632">
        <w:rPr>
          <w:rStyle w:val="StyleUnderline"/>
        </w:rPr>
        <w:t>the characteristics, such as failure rates, of available weapons and delivery systems; the events that might lead to an escalating nuclear conflict</w:t>
      </w:r>
      <w:r w:rsidRPr="00153378">
        <w:rPr>
          <w:sz w:val="12"/>
        </w:rPr>
        <w:t xml:space="preserve">; resolution of </w:t>
      </w:r>
      <w:r w:rsidRPr="00BF5632">
        <w:rPr>
          <w:rStyle w:val="StyleUnderline"/>
        </w:rPr>
        <w:t>the Kashmir problem</w:t>
      </w:r>
      <w:r w:rsidRPr="00153378">
        <w:rPr>
          <w:sz w:val="12"/>
        </w:rPr>
        <w:t xml:space="preserve"> that might lessen the likelihood of a dangerous confrontation; </w:t>
      </w:r>
      <w:r w:rsidRPr="00BF5632">
        <w:rPr>
          <w:rStyle w:val="StyleUnderline"/>
        </w:rPr>
        <w:t>the importance of urban targets in contributing to fatalities and climate effects owing to high population densities and fuel loadings</w:t>
      </w:r>
      <w:r w:rsidRPr="00153378">
        <w:rPr>
          <w:sz w:val="12"/>
        </w:rPr>
        <w:t xml:space="preserve">; </w:t>
      </w:r>
      <w:r w:rsidRPr="000D6260">
        <w:rPr>
          <w:sz w:val="12"/>
        </w:rPr>
        <w:t xml:space="preserve">the </w:t>
      </w:r>
      <w:r w:rsidRPr="00114363">
        <w:rPr>
          <w:rStyle w:val="Emphasis"/>
          <w:highlight w:val="cyan"/>
        </w:rPr>
        <w:t>difficulty of preventing a conflict from going nuclear</w:t>
      </w:r>
      <w:r w:rsidRPr="00114363">
        <w:rPr>
          <w:rStyle w:val="StyleUnderline"/>
          <w:highlight w:val="cyan"/>
        </w:rPr>
        <w:t xml:space="preserve"> because of</w:t>
      </w:r>
      <w:r w:rsidRPr="00BF5632">
        <w:rPr>
          <w:rStyle w:val="StyleUnderline"/>
        </w:rPr>
        <w:t xml:space="preserve"> the destabilizing effects of </w:t>
      </w:r>
      <w:r w:rsidRPr="00114363">
        <w:rPr>
          <w:rStyle w:val="StyleUnderline"/>
          <w:highlight w:val="cyan"/>
        </w:rPr>
        <w:t xml:space="preserve">tactical nuclear weapons </w:t>
      </w:r>
      <w:r w:rsidRPr="000D6260">
        <w:rPr>
          <w:rStyle w:val="StyleUnderline"/>
        </w:rPr>
        <w:t>on both sides</w:t>
      </w:r>
      <w:r w:rsidRPr="00BF5632">
        <w:rPr>
          <w:rStyle w:val="StyleUnderline"/>
        </w:rPr>
        <w:t>; the importance of Indian concerns about China in making it difficult for Pakistan and India to reduce their nuclear stockpiles;</w:t>
      </w:r>
      <w:r w:rsidRPr="00153378">
        <w:rPr>
          <w:sz w:val="12"/>
        </w:rPr>
        <w:t xml:space="preserve"> and the </w:t>
      </w:r>
      <w:r w:rsidRPr="00BF5632">
        <w:rPr>
          <w:rStyle w:val="StyleUnderline"/>
        </w:rPr>
        <w:t>possible role of the disproportionate sizes of the countries, militaries, and populations of India and Pakistan in motivating the initial use of nuclear weapons.</w:t>
      </w:r>
      <w:r>
        <w:rPr>
          <w:rStyle w:val="StyleUnderline"/>
        </w:rPr>
        <w:t xml:space="preserve"> </w:t>
      </w:r>
      <w:r w:rsidRPr="00BF5632">
        <w:rPr>
          <w:rStyle w:val="StyleUnderline"/>
        </w:rPr>
        <w:t>In the scenario</w:t>
      </w:r>
      <w:r w:rsidRPr="00153378">
        <w:rPr>
          <w:sz w:val="12"/>
        </w:rPr>
        <w:t xml:space="preserve"> outlined in table S1, </w:t>
      </w:r>
      <w:r w:rsidRPr="00BF5632">
        <w:rPr>
          <w:rStyle w:val="StyleUnderline"/>
        </w:rPr>
        <w:t>we assumed that each country would have 250 nuclear weapons in 2025</w:t>
      </w:r>
      <w:r w:rsidRPr="00153378">
        <w:rPr>
          <w:sz w:val="12"/>
        </w:rPr>
        <w:t xml:space="preserve"> (5, 9). We also adopted a highly simplified </w:t>
      </w:r>
      <w:r w:rsidRPr="00BF5632">
        <w:rPr>
          <w:rStyle w:val="StyleUnderline"/>
        </w:rPr>
        <w:t>scenario in which only urban targets are considered</w:t>
      </w:r>
      <w:r w:rsidRPr="00153378">
        <w:rPr>
          <w:sz w:val="12"/>
        </w:rPr>
        <w:t xml:space="preserve">, and </w:t>
      </w:r>
      <w:r w:rsidRPr="00BF5632">
        <w:rPr>
          <w:rStyle w:val="StyleUnderline"/>
        </w:rPr>
        <w:t>these are attacked using airbursts. Many military or strategic targets in rural areas are likely to be attacked as well</w:t>
      </w:r>
      <w:r w:rsidRPr="00153378">
        <w:rPr>
          <w:sz w:val="12"/>
        </w:rPr>
        <w:t xml:space="preserve">, but these would involve smaller populations and lower fuel loading, which would not add significantly to the near-term fatalities or smoke emissions. Therefore, we do not specifically track them in our </w:t>
      </w:r>
      <w:r w:rsidRPr="000D6260">
        <w:rPr>
          <w:sz w:val="12"/>
        </w:rPr>
        <w:t>scenario</w:t>
      </w:r>
      <w:r w:rsidRPr="00153378">
        <w:rPr>
          <w:sz w:val="12"/>
        </w:rPr>
        <w:t xml:space="preserve">. Likewise, </w:t>
      </w:r>
      <w:r w:rsidRPr="00BF5632">
        <w:rPr>
          <w:rStyle w:val="StyleUnderline"/>
        </w:rPr>
        <w:t xml:space="preserve">some targets, such as buried military facilities, might attract ground bursts, which would </w:t>
      </w:r>
      <w:r w:rsidRPr="00114363">
        <w:rPr>
          <w:rStyle w:val="Emphasis"/>
          <w:highlight w:val="cyan"/>
        </w:rPr>
        <w:t xml:space="preserve">produce </w:t>
      </w:r>
      <w:r w:rsidRPr="000D6260">
        <w:rPr>
          <w:rStyle w:val="Emphasis"/>
        </w:rPr>
        <w:t xml:space="preserve">significant radioactive </w:t>
      </w:r>
      <w:r w:rsidRPr="00114363">
        <w:rPr>
          <w:rStyle w:val="Emphasis"/>
          <w:highlight w:val="cyan"/>
        </w:rPr>
        <w:t>fallout</w:t>
      </w:r>
      <w:r w:rsidRPr="000D6260">
        <w:rPr>
          <w:rStyle w:val="StyleUnderline"/>
        </w:rPr>
        <w:t xml:space="preserve"> and many additional fatalities</w:t>
      </w:r>
      <w:r w:rsidRPr="000D6260">
        <w:rPr>
          <w:sz w:val="12"/>
        </w:rPr>
        <w:t>—effects that are not explicitly considered in t</w:t>
      </w:r>
      <w:r w:rsidRPr="00153378">
        <w:rPr>
          <w:sz w:val="12"/>
        </w:rPr>
        <w:t xml:space="preserve">his work. </w:t>
      </w:r>
      <w:r w:rsidRPr="00BF5632">
        <w:rPr>
          <w:rStyle w:val="StyleUnderline"/>
        </w:rPr>
        <w:t>India has one of the largest conventional militaries in the world, with about 1.4 million active duty personnel.</w:t>
      </w:r>
      <w:r w:rsidRPr="00153378">
        <w:rPr>
          <w:sz w:val="12"/>
        </w:rPr>
        <w:t xml:space="preserve"> India has not deployed tactical nuclear weapons. Indian nuclear strategy requires that a significant number of high-yield bombs be held back in case China joins a war on the side of Pakistan (10). </w:t>
      </w:r>
      <w:r w:rsidRPr="000D6260">
        <w:rPr>
          <w:rStyle w:val="StyleUnderline"/>
        </w:rPr>
        <w:t>Because Pakistan is a small country with only about 60 cities with more than 100,000 people, India would not need all of its 250 weapons to destroy Pakistan’s cities. We assume that India will</w:t>
      </w:r>
      <w:r w:rsidRPr="00BF5632">
        <w:rPr>
          <w:rStyle w:val="StyleUnderline"/>
        </w:rPr>
        <w:t xml:space="preserve"> keep 100 nuclear weapons in its arsenal to deter China from entering the war. </w:t>
      </w:r>
      <w:r w:rsidRPr="00114363">
        <w:rPr>
          <w:rStyle w:val="Emphasis"/>
          <w:highlight w:val="cyan"/>
        </w:rPr>
        <w:t>Chinese involvement would</w:t>
      </w:r>
      <w:r w:rsidRPr="00BF5632">
        <w:rPr>
          <w:rStyle w:val="Emphasis"/>
        </w:rPr>
        <w:t xml:space="preserve"> greatly </w:t>
      </w:r>
      <w:r w:rsidRPr="00114363">
        <w:rPr>
          <w:rStyle w:val="Emphasis"/>
          <w:highlight w:val="cyan"/>
        </w:rPr>
        <w:t xml:space="preserve">amplify </w:t>
      </w:r>
      <w:r w:rsidRPr="000D6260">
        <w:rPr>
          <w:rStyle w:val="Emphasis"/>
        </w:rPr>
        <w:t xml:space="preserve">the </w:t>
      </w:r>
      <w:r w:rsidRPr="00114363">
        <w:rPr>
          <w:rStyle w:val="Emphasis"/>
          <w:highlight w:val="cyan"/>
        </w:rPr>
        <w:t>destruction</w:t>
      </w:r>
      <w:r w:rsidRPr="00BF5632">
        <w:rPr>
          <w:rStyle w:val="StyleUnderline"/>
        </w:rPr>
        <w:t xml:space="preserve"> discussed below. </w:t>
      </w:r>
      <w:r w:rsidRPr="00114363">
        <w:rPr>
          <w:rStyle w:val="StyleUnderline"/>
          <w:highlight w:val="cyan"/>
        </w:rPr>
        <w:t xml:space="preserve">As China expands </w:t>
      </w:r>
      <w:r w:rsidRPr="000D6260">
        <w:rPr>
          <w:rStyle w:val="StyleUnderline"/>
        </w:rPr>
        <w:t xml:space="preserve">its presence </w:t>
      </w:r>
      <w:r w:rsidRPr="00114363">
        <w:rPr>
          <w:rStyle w:val="StyleUnderline"/>
          <w:highlight w:val="cyan"/>
        </w:rPr>
        <w:t>in Pakistan</w:t>
      </w:r>
      <w:r w:rsidRPr="00BF5632">
        <w:rPr>
          <w:rStyle w:val="StyleUnderline"/>
        </w:rPr>
        <w:t xml:space="preserve"> as part of the China-Pakistan Economic Corridor</w:t>
      </w:r>
      <w:r w:rsidRPr="00153378">
        <w:rPr>
          <w:sz w:val="12"/>
        </w:rPr>
        <w:t xml:space="preserve">, which is </w:t>
      </w:r>
      <w:r w:rsidRPr="00BF5632">
        <w:rPr>
          <w:rStyle w:val="StyleUnderline"/>
        </w:rPr>
        <w:t>an element of China’s broader “Belt and Road Initiative,”</w:t>
      </w:r>
      <w:r w:rsidRPr="00153378">
        <w:rPr>
          <w:sz w:val="12"/>
        </w:rPr>
        <w:t xml:space="preserve"> </w:t>
      </w:r>
      <w:r w:rsidRPr="000D6260">
        <w:rPr>
          <w:sz w:val="12"/>
        </w:rPr>
        <w:t xml:space="preserve">the </w:t>
      </w:r>
      <w:r w:rsidRPr="00114363">
        <w:rPr>
          <w:rStyle w:val="Emphasis"/>
          <w:highlight w:val="cyan"/>
        </w:rPr>
        <w:t xml:space="preserve">odds of a Pakistani-Indian war spreading </w:t>
      </w:r>
      <w:r w:rsidRPr="000D6260">
        <w:rPr>
          <w:rStyle w:val="Emphasis"/>
        </w:rPr>
        <w:t>to China</w:t>
      </w:r>
      <w:r w:rsidRPr="00BF5632">
        <w:rPr>
          <w:rStyle w:val="StyleUnderline"/>
        </w:rPr>
        <w:t xml:space="preserve"> would </w:t>
      </w:r>
      <w:r w:rsidRPr="000D6260">
        <w:rPr>
          <w:rStyle w:val="StyleUnderline"/>
        </w:rPr>
        <w:t xml:space="preserve">appear to be </w:t>
      </w:r>
      <w:r w:rsidRPr="00114363">
        <w:rPr>
          <w:rStyle w:val="Emphasis"/>
          <w:highlight w:val="cyan"/>
        </w:rPr>
        <w:t>increasing</w:t>
      </w:r>
      <w:r w:rsidRPr="00114363">
        <w:rPr>
          <w:rStyle w:val="StyleUnderline"/>
          <w:highlight w:val="cyan"/>
        </w:rPr>
        <w:t>.</w:t>
      </w:r>
      <w:r>
        <w:rPr>
          <w:rStyle w:val="StyleUnderline"/>
        </w:rPr>
        <w:t xml:space="preserve"> </w:t>
      </w:r>
      <w:r w:rsidRPr="00BF5632">
        <w:rPr>
          <w:rStyle w:val="StyleUnderline"/>
        </w:rPr>
        <w:t>Of India’s 150 weapons that can be used against Pakistan, we assume that about 15% will fail.</w:t>
      </w:r>
      <w:r w:rsidRPr="00153378">
        <w:rPr>
          <w:sz w:val="12"/>
        </w:rPr>
        <w:t xml:space="preserve"> In this case, </w:t>
      </w:r>
      <w:r w:rsidRPr="00BF5632">
        <w:rPr>
          <w:rStyle w:val="StyleUnderline"/>
        </w:rPr>
        <w:t>failure is primarily due to the weapons not being delivered or failing to explode. Most urban targets in Pakistan are so large that precise targeting is not needed to hit them.</w:t>
      </w:r>
      <w:r w:rsidRPr="00153378">
        <w:rPr>
          <w:sz w:val="12"/>
        </w:rPr>
        <w:t xml:space="preserve"> Therefore, our </w:t>
      </w:r>
      <w:r w:rsidRPr="00BF5632">
        <w:rPr>
          <w:rStyle w:val="StyleUnderline"/>
        </w:rPr>
        <w:t>scenario suggests 125 weapons actually exploding.</w:t>
      </w:r>
      <w:r w:rsidRPr="00153378">
        <w:rPr>
          <w:sz w:val="12"/>
        </w:rPr>
        <w:t xml:space="preserve"> </w:t>
      </w:r>
      <w:r w:rsidRPr="00BF5632">
        <w:rPr>
          <w:rStyle w:val="StyleUnderline"/>
        </w:rPr>
        <w:t>We</w:t>
      </w:r>
      <w:r w:rsidRPr="00153378">
        <w:rPr>
          <w:sz w:val="12"/>
        </w:rPr>
        <w:t xml:space="preserve"> further </w:t>
      </w:r>
      <w:r w:rsidRPr="00BF5632">
        <w:rPr>
          <w:rStyle w:val="StyleUnderline"/>
        </w:rPr>
        <w:t>assume that there are 25 targets in Pakistan that are isolated military bases or industrial facilities located in regions with low populations and little combustible material. We do not include these in computing fatalities or environmental damage.</w:t>
      </w:r>
      <w:r w:rsidRPr="00153378">
        <w:rPr>
          <w:sz w:val="12"/>
        </w:rPr>
        <w:t xml:space="preserve"> Therefore, </w:t>
      </w:r>
      <w:r w:rsidRPr="00BF5632">
        <w:rPr>
          <w:rStyle w:val="StyleUnderline"/>
        </w:rPr>
        <w:t>we assume that India has 100 strategic nuclear weapons to use on urban countervalue targets or military counterforce targets</w:t>
      </w:r>
      <w:r w:rsidRPr="00153378">
        <w:rPr>
          <w:sz w:val="12"/>
        </w:rPr>
        <w:t xml:space="preserve"> that are </w:t>
      </w:r>
      <w:r w:rsidRPr="00BF5632">
        <w:rPr>
          <w:rStyle w:val="StyleUnderline"/>
        </w:rPr>
        <w:t>located within urban areas, such as military bases, industrial facilities, oil refineries, nuclear weapons facilities, and airports.</w:t>
      </w:r>
      <w:r>
        <w:rPr>
          <w:rStyle w:val="StyleUnderline"/>
        </w:rPr>
        <w:t xml:space="preserve"> </w:t>
      </w:r>
      <w:r w:rsidRPr="00BF5632">
        <w:rPr>
          <w:rStyle w:val="StyleUnderline"/>
        </w:rPr>
        <w:t>Pakistan also has one of the largest militaries in the world</w:t>
      </w:r>
      <w:r w:rsidRPr="00153378">
        <w:rPr>
          <w:sz w:val="12"/>
        </w:rPr>
        <w:t xml:space="preserve">, with about half as many active duty personnel as India has. </w:t>
      </w:r>
      <w:r w:rsidRPr="00BF5632">
        <w:rPr>
          <w:rStyle w:val="StyleUnderline"/>
        </w:rPr>
        <w:t xml:space="preserve">We assume that, in 2025, Pakistan will have 50 tactical weapons with yields of 5 kt to be used against an invading Indian army. We assume that 20% of these will fail or be overrun by the </w:t>
      </w:r>
      <w:r w:rsidRPr="00BF5632">
        <w:rPr>
          <w:rStyle w:val="StyleUnderline"/>
        </w:rPr>
        <w:lastRenderedPageBreak/>
        <w:t xml:space="preserve">Indian Army. Many of these tactical weapons might be used in sparsely populated areas with little flammable material. </w:t>
      </w:r>
      <w:r w:rsidRPr="00153378">
        <w:rPr>
          <w:sz w:val="12"/>
        </w:rPr>
        <w:t xml:space="preserve">Accordingly, </w:t>
      </w:r>
      <w:r w:rsidRPr="00BF5632">
        <w:rPr>
          <w:rStyle w:val="StyleUnderline"/>
        </w:rPr>
        <w:t>we only consider the remaining 200 strategic weapons when computing fatalities or smoke created from fires. Of these 200 strategic weapons, we assume that 15% will fail to be delivered to the target but that the remaining 170 will be detonated over their targets. We</w:t>
      </w:r>
      <w:r w:rsidRPr="00153378">
        <w:rPr>
          <w:sz w:val="12"/>
        </w:rPr>
        <w:t xml:space="preserve"> further </w:t>
      </w:r>
      <w:r w:rsidRPr="00BF5632">
        <w:rPr>
          <w:rStyle w:val="StyleUnderline"/>
        </w:rPr>
        <w:t>assume that 20 of these explosions will be over isolated military, nuclear, or industrial areas.</w:t>
      </w:r>
      <w:r w:rsidRPr="00153378">
        <w:rPr>
          <w:sz w:val="12"/>
        </w:rPr>
        <w:t xml:space="preserve"> The balance, </w:t>
      </w:r>
      <w:r w:rsidRPr="00BF5632">
        <w:rPr>
          <w:rStyle w:val="StyleUnderline"/>
        </w:rPr>
        <w:t>150 weapons, will thus be used against India’s urban countervalue targets and military counterforce targets located within urban areas.</w:t>
      </w:r>
      <w:r>
        <w:rPr>
          <w:rStyle w:val="StyleUnderline"/>
        </w:rPr>
        <w:t xml:space="preserve"> </w:t>
      </w:r>
      <w:r w:rsidRPr="00153378">
        <w:rPr>
          <w:sz w:val="12"/>
          <w:szCs w:val="16"/>
        </w:rPr>
        <w:t xml:space="preserve">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w:t>
      </w:r>
      <w:r w:rsidRPr="00BF5632">
        <w:rPr>
          <w:rStyle w:val="StyleUnderline"/>
        </w:rPr>
        <w:t>Given the lack of reliable information about yield, we will explore the consequences of using strategic weapons with yields of 15, 50, and 100 kt.</w:t>
      </w:r>
      <w:r>
        <w:rPr>
          <w:rStyle w:val="StyleUnderline"/>
        </w:rPr>
        <w:t xml:space="preserve"> </w:t>
      </w:r>
      <w:r w:rsidRPr="00BF5632">
        <w:rPr>
          <w:rStyle w:val="StyleUnderline"/>
        </w:rPr>
        <w:t>Our scenario</w:t>
      </w:r>
      <w:r w:rsidRPr="00153378">
        <w:rPr>
          <w:sz w:val="12"/>
        </w:rPr>
        <w:t xml:space="preserve">, as outlined in table S1, </w:t>
      </w:r>
      <w:r w:rsidRPr="00BF5632">
        <w:rPr>
          <w:rStyle w:val="StyleUnderline"/>
        </w:rPr>
        <w:t>begins with a terrorist attack on the Indian government, similar to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w:t>
      </w:r>
      <w:r w:rsidRPr="00153378">
        <w:rPr>
          <w:sz w:val="12"/>
        </w:rPr>
        <w:t xml:space="preserve">. Similar skirmishes happened in 2002 and now occur with regularity, most recently with a conflict in the Kashmir region beginning with a terrorist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sidRPr="00BF5632">
        <w:rPr>
          <w:rStyle w:val="StyleUnderline"/>
        </w:rPr>
        <w:t xml:space="preserve">A crisis simulation exercise in Sri Lanka during 2013 organized by the U.S. Naval Postgraduate School and involving retired senior military and civilian analysts from India and Pakistan found that </w:t>
      </w:r>
      <w:r w:rsidRPr="00BF5632">
        <w:rPr>
          <w:rStyle w:val="Emphasis"/>
        </w:rPr>
        <w:t>“</w:t>
      </w:r>
      <w:r w:rsidRPr="00114363">
        <w:rPr>
          <w:rStyle w:val="Emphasis"/>
          <w:highlight w:val="cyan"/>
        </w:rPr>
        <w:t>a limited war in South Asia will escalate</w:t>
      </w:r>
      <w:r w:rsidRPr="00BF5632">
        <w:rPr>
          <w:rStyle w:val="Emphasis"/>
        </w:rPr>
        <w:t xml:space="preserve"> rapidly </w:t>
      </w:r>
      <w:r w:rsidRPr="00114363">
        <w:rPr>
          <w:rStyle w:val="Emphasis"/>
          <w:highlight w:val="cyan"/>
        </w:rPr>
        <w:t>into a full war with</w:t>
      </w:r>
      <w:r w:rsidRPr="00BF5632">
        <w:rPr>
          <w:rStyle w:val="Emphasis"/>
        </w:rPr>
        <w:t xml:space="preserve"> a high potential for </w:t>
      </w:r>
      <w:r w:rsidRPr="00114363">
        <w:rPr>
          <w:rStyle w:val="Emphasis"/>
          <w:highlight w:val="cyan"/>
        </w:rPr>
        <w:t>nuclear exchange</w:t>
      </w:r>
      <w:r w:rsidRPr="00BF5632">
        <w:rPr>
          <w:rStyle w:val="Emphasis"/>
        </w:rPr>
        <w:t>”</w:t>
      </w:r>
      <w:r w:rsidRPr="00BF5632">
        <w:rPr>
          <w:rStyle w:val="StyleUnderline"/>
        </w:rPr>
        <w:t xml:space="preserve"> (12). In our scenario, with the Indian government having been severely damaged, the Indian Army brings a number of tanks to the border and crosses into Pakistan and also crosses the Line of Control in Kashmir. On day 1 of the nuclear conflict, Pakistan uses 10 tactical atomic bombs with 5-kt yield inside its own borders with low air bursts against the Indian tanks</w:t>
      </w:r>
      <w:r w:rsidRPr="00153378">
        <w:rPr>
          <w:sz w:val="12"/>
        </w:rPr>
        <w:t xml:space="preserve"> (table S1).</w:t>
      </w:r>
      <w:r>
        <w:rPr>
          <w:rStyle w:val="StyleUnderline"/>
        </w:rPr>
        <w:t xml:space="preserve"> </w:t>
      </w:r>
      <w:r w:rsidRPr="00BF5632">
        <w:rPr>
          <w:rStyle w:val="StyleUnderline"/>
        </w:rPr>
        <w:t xml:space="preserve">The conflict continues on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w:t>
      </w:r>
      <w:r w:rsidRPr="00153378">
        <w:rPr>
          <w:sz w:val="12"/>
        </w:rPr>
        <w:t xml:space="preserve">Nevertheless, </w:t>
      </w:r>
      <w:r w:rsidRPr="00BF5632">
        <w:rPr>
          <w:rStyle w:val="StyleUnderline"/>
        </w:rPr>
        <w:t xml:space="preserve">on day 3, Pakistan responds with a barrage of nuclear ballistic and cruise missiles on garrisons, weapon depots, naval bases, and airfields in 30 locations in Indian cities (30 air bursts with 15- to 100-kt yield each) plus another 15 tactical bursts with 5-kt yield. India also uses 10 strategic weapons against Pakistani military bases on day 3. </w:t>
      </w:r>
      <w:r w:rsidRPr="00114363">
        <w:rPr>
          <w:rStyle w:val="Emphasis"/>
          <w:highlight w:val="cyan"/>
        </w:rPr>
        <w:t>Because of panic, anger, miscommunication, and protocols, escalation cannot be stopped now</w:t>
      </w:r>
      <w:r w:rsidRPr="00BF5632">
        <w:rPr>
          <w:rStyle w:val="StyleUnderline"/>
        </w:rPr>
        <w:t>. On days 4 to 7, cities in India are hit with 120 strategic weapons</w:t>
      </w:r>
      <w:r w:rsidRPr="00153378">
        <w:rPr>
          <w:sz w:val="12"/>
        </w:rPr>
        <w:t xml:space="preserve">, and those in </w:t>
      </w:r>
      <w:r w:rsidRPr="00BF5632">
        <w:rPr>
          <w:rStyle w:val="StyleUnderline"/>
        </w:rPr>
        <w:t>Pakistan are struck with 70 air bursts with 15- to 100-kt yield. In total, Pakistan’s urban areas are hit with 100 nuclear weapons using airbursts</w:t>
      </w:r>
      <w:r w:rsidRPr="00153378">
        <w:rPr>
          <w:sz w:val="12"/>
        </w:rPr>
        <w:t xml:space="preserve">, and </w:t>
      </w:r>
      <w:r w:rsidRPr="00BF5632">
        <w:rPr>
          <w:rStyle w:val="StyleUnderline"/>
        </w:rPr>
        <w:t>India’s urban areas are hit with 150 nuclear weapons using airbursts.</w:t>
      </w:r>
      <w:r w:rsidRPr="00153378">
        <w:rPr>
          <w:sz w:val="12"/>
        </w:rPr>
        <w:t xml:space="preserve"> In addition, </w:t>
      </w:r>
      <w:r w:rsidRPr="00BF5632">
        <w:rPr>
          <w:rStyle w:val="StyleUnderline"/>
        </w:rPr>
        <w:t>Pakistan has used 40 tactical nuclear weapons successfully and 20 strategic weapons successfully</w:t>
      </w:r>
      <w:r w:rsidRPr="00153378">
        <w:rPr>
          <w:sz w:val="12"/>
        </w:rPr>
        <w:t xml:space="preserve"> on targets </w:t>
      </w:r>
      <w:r w:rsidRPr="00BF5632">
        <w:rPr>
          <w:rStyle w:val="StyleUnderline"/>
        </w:rPr>
        <w:t>not in urban areas, whereas India has used 25</w:t>
      </w:r>
      <w:r w:rsidRPr="00153378">
        <w:rPr>
          <w:sz w:val="12"/>
        </w:rPr>
        <w:t xml:space="preserve"> strategic weapons successfully on targets not in urban areas. </w:t>
      </w:r>
      <w:r w:rsidRPr="00BF5632">
        <w:rPr>
          <w:rStyle w:val="StyleUnderline"/>
        </w:rPr>
        <w:t>In previous simulations (13, 14), all of the smoke produced during the nuclear exchange (as described below) was initially distributed uniformly over a broad area of India and Pakistan in January 1. Here, the smoke is injected above individual targeted urban regions (at the grid scale of the climate model) on the day of the detonations.</w:t>
      </w:r>
      <w:r w:rsidRPr="00153378">
        <w:rPr>
          <w:sz w:val="12"/>
        </w:rPr>
        <w:t xml:space="preserve"> Hence, </w:t>
      </w:r>
      <w:r w:rsidRPr="00BF5632">
        <w:rPr>
          <w:rStyle w:val="StyleUnderline"/>
        </w:rPr>
        <w:t xml:space="preserve">the smoke injection varies in location and time in accordance with the evolution of the specific war scenario </w:t>
      </w:r>
      <w:r w:rsidRPr="00153378">
        <w:rPr>
          <w:sz w:val="12"/>
        </w:rPr>
        <w:t xml:space="preserve">(e.g., as illustrated in fig. S1 for the scenario with 50-kt weapons). Further, </w:t>
      </w:r>
      <w:r w:rsidRPr="00BF5632">
        <w:rPr>
          <w:rStyle w:val="StyleUnderline"/>
        </w:rPr>
        <w:t xml:space="preserve">in the present climate simulations, the smoke injection is assumed to start on 15 May and extend over the duration of the exchange </w:t>
      </w:r>
      <w:r w:rsidRPr="00153378">
        <w:rPr>
          <w:sz w:val="12"/>
        </w:rPr>
        <w:t xml:space="preserve">(e.g., 6 days for the case in fig. S1). We did not evaluate the sensitivity of the results to the time of year the war begins. In (14), it </w:t>
      </w:r>
      <w:r w:rsidRPr="00153378">
        <w:rPr>
          <w:sz w:val="12"/>
        </w:rPr>
        <w:lastRenderedPageBreak/>
        <w:t>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6A76F673" w14:textId="77777777" w:rsidR="000F017D" w:rsidRDefault="000F017D" w:rsidP="000F017D">
      <w:pPr>
        <w:pStyle w:val="Heading4"/>
      </w:pPr>
      <w:r>
        <w:t xml:space="preserve">Nuclear war causes extinction – mass starvation and ice age. </w:t>
      </w:r>
    </w:p>
    <w:p w14:paraId="70D99329" w14:textId="77777777" w:rsidR="000F017D" w:rsidRPr="00AB1E6E" w:rsidRDefault="000F017D" w:rsidP="000F017D">
      <w:r w:rsidRPr="00AB1E6E">
        <w:rPr>
          <w:b/>
          <w:bCs/>
          <w:sz w:val="26"/>
          <w:szCs w:val="26"/>
        </w:rPr>
        <w:t>Starr 15</w:t>
      </w:r>
      <w:r>
        <w:t xml:space="preserve"> </w:t>
      </w:r>
      <w:r w:rsidRPr="00AB1E6E">
        <w:rPr>
          <w:sz w:val="18"/>
          <w:szCs w:val="18"/>
        </w:rPr>
        <w:t xml:space="preserve">(Steven Starr 15. “Nuclear War: An Unrecognized Mass Extinction Event Waiting To Happen.” </w:t>
      </w:r>
      <w:proofErr w:type="spellStart"/>
      <w:r w:rsidRPr="00AB1E6E">
        <w:rPr>
          <w:sz w:val="18"/>
          <w:szCs w:val="18"/>
        </w:rPr>
        <w:t>Ratical</w:t>
      </w:r>
      <w:proofErr w:type="spellEnd"/>
      <w:r w:rsidRPr="00AB1E6E">
        <w:rPr>
          <w:sz w:val="18"/>
          <w:szCs w:val="18"/>
        </w:rPr>
        <w:t xml:space="preserve">. March 2015. </w:t>
      </w:r>
      <w:hyperlink r:id="rId42" w:history="1">
        <w:r w:rsidRPr="00AB1E6E">
          <w:rPr>
            <w:rStyle w:val="Hyperlink"/>
            <w:sz w:val="18"/>
            <w:szCs w:val="18"/>
          </w:rPr>
          <w:t>https://ratical.org/radiation/NuclearExtinction/StevenStarr022815.html</w:t>
        </w:r>
      </w:hyperlink>
      <w:r w:rsidRPr="00AB1E6E">
        <w:rPr>
          <w:sz w:val="18"/>
          <w:szCs w:val="18"/>
        </w:rPr>
        <w:t>) TG</w:t>
      </w:r>
    </w:p>
    <w:p w14:paraId="65EF6F9F" w14:textId="77777777" w:rsidR="000F017D" w:rsidRPr="006E32E8" w:rsidRDefault="000F017D" w:rsidP="000F017D">
      <w:pPr>
        <w:rPr>
          <w:u w:val="single"/>
        </w:rPr>
      </w:pPr>
      <w:r w:rsidRPr="00114363">
        <w:rPr>
          <w:rStyle w:val="StyleUnderline"/>
          <w:highlight w:val="cyan"/>
        </w:rPr>
        <w:t xml:space="preserve">A war </w:t>
      </w:r>
      <w:r w:rsidRPr="00FF0CF7">
        <w:rPr>
          <w:rStyle w:val="StyleUnderline"/>
        </w:rPr>
        <w:t xml:space="preserve">fought </w:t>
      </w:r>
      <w:r w:rsidRPr="00114363">
        <w:rPr>
          <w:rStyle w:val="StyleUnderline"/>
          <w:highlight w:val="cyan"/>
        </w:rPr>
        <w:t>with</w:t>
      </w:r>
      <w:r w:rsidRPr="00FF0CF7">
        <w:rPr>
          <w:rStyle w:val="StyleUnderline"/>
        </w:rPr>
        <w:t xml:space="preserve"> 21st century</w:t>
      </w:r>
      <w:r w:rsidRPr="000D6260">
        <w:rPr>
          <w:sz w:val="12"/>
        </w:rPr>
        <w:t xml:space="preserve"> strategic </w:t>
      </w:r>
      <w:r w:rsidRPr="00114363">
        <w:rPr>
          <w:rStyle w:val="StyleUnderline"/>
          <w:highlight w:val="cyan"/>
        </w:rPr>
        <w:t>nuclear weapons</w:t>
      </w:r>
      <w:r w:rsidRPr="00FF0CF7">
        <w:rPr>
          <w:rStyle w:val="StyleUnderline"/>
        </w:rPr>
        <w:t xml:space="preserve"> would be more than just a great catastrophe in human history. If we allow it to happen, such a war </w:t>
      </w:r>
      <w:r w:rsidRPr="00114363">
        <w:rPr>
          <w:rStyle w:val="StyleUnderline"/>
          <w:highlight w:val="cyan"/>
        </w:rPr>
        <w:t>would be a mass extinction event</w:t>
      </w:r>
      <w:r w:rsidRPr="00FF0CF7">
        <w:rPr>
          <w:rStyle w:val="StyleUnderline"/>
        </w:rPr>
        <w:t xml:space="preserve"> that</w:t>
      </w:r>
      <w:r>
        <w:rPr>
          <w:rStyle w:val="StyleUnderline"/>
        </w:rPr>
        <w:t xml:space="preserve"> </w:t>
      </w:r>
      <w:hyperlink r:id="rId43" w:history="1">
        <w:r w:rsidRPr="00FF0CF7">
          <w:rPr>
            <w:rStyle w:val="StyleUnderline"/>
          </w:rPr>
          <w:t>ends</w:t>
        </w:r>
        <w:r>
          <w:rPr>
            <w:rStyle w:val="StyleUnderline"/>
          </w:rPr>
          <w:t xml:space="preserve"> </w:t>
        </w:r>
        <w:r w:rsidRPr="00FF0CF7">
          <w:rPr>
            <w:rStyle w:val="StyleUnderline"/>
          </w:rPr>
          <w:t>human history</w:t>
        </w:r>
      </w:hyperlink>
      <w:r w:rsidRPr="00FF0CF7">
        <w:rPr>
          <w:rStyle w:val="StyleUnderline"/>
        </w:rPr>
        <w:t>. There is a profound difference between extinction and “an unprecedented disaster,” or even “the end of civilization,” because even after such an immense catastrophe, human life would go on.</w:t>
      </w:r>
      <w:r>
        <w:rPr>
          <w:rStyle w:val="StyleUnderline"/>
        </w:rPr>
        <w:t xml:space="preserve"> </w:t>
      </w:r>
      <w:r w:rsidRPr="000D6260">
        <w:rPr>
          <w:sz w:val="12"/>
        </w:rPr>
        <w:t xml:space="preserve">But </w:t>
      </w:r>
      <w:r w:rsidRPr="00114363">
        <w:rPr>
          <w:rStyle w:val="StyleUnderline"/>
          <w:highlight w:val="cyan"/>
        </w:rPr>
        <w:t>extinction</w:t>
      </w:r>
      <w:r w:rsidRPr="00FF0CF7">
        <w:rPr>
          <w:rStyle w:val="StyleUnderline"/>
        </w:rPr>
        <w:t xml:space="preserve">, by definition, </w:t>
      </w:r>
      <w:r w:rsidRPr="00114363">
        <w:rPr>
          <w:rStyle w:val="StyleUnderline"/>
          <w:highlight w:val="cyan"/>
        </w:rPr>
        <w:t>is an event of utter finality</w:t>
      </w:r>
      <w:r w:rsidRPr="00FF0CF7">
        <w:rPr>
          <w:rStyle w:val="StyleUnderline"/>
        </w:rPr>
        <w:t>, and a nuclear war that could cause human extinction should really be considered as the ultimate criminal act</w:t>
      </w:r>
      <w:r w:rsidRPr="000D6260">
        <w:rPr>
          <w:sz w:val="12"/>
        </w:rPr>
        <w:t xml:space="preserve">. It certainly would be the crime to end all crimes. </w:t>
      </w:r>
      <w:r w:rsidRPr="00FF0CF7">
        <w:rPr>
          <w:rStyle w:val="StyleUnderline"/>
        </w:rPr>
        <w:t>The world’s leading climatologists now tell us that nuclear war threatens our continued existence as a species</w:t>
      </w:r>
      <w:r w:rsidRPr="000D6260">
        <w:rPr>
          <w:sz w:val="12"/>
        </w:rPr>
        <w:t xml:space="preserve">. Their </w:t>
      </w:r>
      <w:r w:rsidRPr="00FF0CF7">
        <w:rPr>
          <w:rStyle w:val="StyleUnderline"/>
        </w:rPr>
        <w:t>studies predict that a large nuclear war, especially one fought with strategic nuclear weapons, would create</w:t>
      </w:r>
      <w:r>
        <w:rPr>
          <w:rStyle w:val="StyleUnderline"/>
        </w:rPr>
        <w:t xml:space="preserve"> </w:t>
      </w:r>
      <w:r w:rsidRPr="00FF0CF7">
        <w:rPr>
          <w:rStyle w:val="StyleUnderline"/>
        </w:rPr>
        <w:t xml:space="preserve">a post-war environment in which </w:t>
      </w:r>
      <w:r w:rsidRPr="002007A4">
        <w:rPr>
          <w:rStyle w:val="StyleUnderline"/>
        </w:rPr>
        <w:t xml:space="preserve">for many years </w:t>
      </w:r>
      <w:r w:rsidRPr="00114363">
        <w:rPr>
          <w:rStyle w:val="StyleUnderline"/>
          <w:highlight w:val="cyan"/>
        </w:rPr>
        <w:t>it would be too cold and dark to</w:t>
      </w:r>
      <w:r w:rsidRPr="00FF0CF7">
        <w:rPr>
          <w:rStyle w:val="StyleUnderline"/>
        </w:rPr>
        <w:t xml:space="preserve"> even </w:t>
      </w:r>
      <w:r w:rsidRPr="00114363">
        <w:rPr>
          <w:rStyle w:val="StyleUnderline"/>
          <w:highlight w:val="cyan"/>
        </w:rPr>
        <w:t>grow food</w:t>
      </w:r>
      <w:r w:rsidRPr="000D6260">
        <w:rPr>
          <w:sz w:val="12"/>
        </w:rPr>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0D6260">
        <w:rPr>
          <w:sz w:val="12"/>
        </w:rPr>
        <w:t xml:space="preserve">of our own making. </w:t>
      </w:r>
      <w:r w:rsidRPr="00FF0CF7">
        <w:rPr>
          <w:rStyle w:val="StyleUnderline"/>
        </w:rPr>
        <w:t xml:space="preserve">The environmental consequences of nuclear war would attack the ecological support systems of life at every level. </w:t>
      </w:r>
      <w:r w:rsidRPr="00114363">
        <w:rPr>
          <w:rStyle w:val="StyleUnderline"/>
          <w:highlight w:val="cyan"/>
        </w:rPr>
        <w:t>Radioactive fallout</w:t>
      </w:r>
      <w:r w:rsidRPr="00FF0CF7">
        <w:rPr>
          <w:rStyle w:val="StyleUnderline"/>
        </w:rPr>
        <w:t xml:space="preserve"> produced not only by nuclear bombs, but also by the destruction of nuclear power plants and their spent fuel pools, </w:t>
      </w:r>
      <w:r w:rsidRPr="002007A4">
        <w:rPr>
          <w:rStyle w:val="StyleUnderline"/>
        </w:rPr>
        <w:t xml:space="preserve">would </w:t>
      </w:r>
      <w:r w:rsidRPr="00114363">
        <w:rPr>
          <w:rStyle w:val="StyleUnderline"/>
          <w:highlight w:val="cyan"/>
        </w:rPr>
        <w:t xml:space="preserve">poison the biosphere. </w:t>
      </w:r>
      <w:r w:rsidRPr="002007A4">
        <w:rPr>
          <w:rStyle w:val="StyleUnderline"/>
        </w:rPr>
        <w:t xml:space="preserve">Millions of tons of </w:t>
      </w:r>
      <w:r w:rsidRPr="00114363">
        <w:rPr>
          <w:rStyle w:val="StyleUnderline"/>
          <w:highlight w:val="cyan"/>
        </w:rPr>
        <w:t>smoke would</w:t>
      </w:r>
      <w:r w:rsidRPr="00FF0CF7">
        <w:rPr>
          <w:rStyle w:val="StyleUnderline"/>
        </w:rPr>
        <w:t xml:space="preserve"> act to</w:t>
      </w:r>
      <w:r>
        <w:rPr>
          <w:rStyle w:val="StyleUnderline"/>
        </w:rPr>
        <w:t xml:space="preserve"> </w:t>
      </w:r>
      <w:hyperlink r:id="rId44" w:history="1">
        <w:r w:rsidRPr="00114363">
          <w:rPr>
            <w:rStyle w:val="StyleUnderline"/>
            <w:highlight w:val="cyan"/>
          </w:rPr>
          <w:t>destroy</w:t>
        </w:r>
        <w:r w:rsidRPr="00FF0CF7">
          <w:rPr>
            <w:rStyle w:val="StyleUnderline"/>
          </w:rPr>
          <w:t xml:space="preserve"> Earth’s protective </w:t>
        </w:r>
        <w:r w:rsidRPr="00114363">
          <w:rPr>
            <w:rStyle w:val="StyleUnderline"/>
            <w:highlight w:val="cyan"/>
          </w:rPr>
          <w:t>ozone</w:t>
        </w:r>
        <w:r w:rsidRPr="00FF0CF7">
          <w:rPr>
            <w:rStyle w:val="StyleUnderline"/>
          </w:rPr>
          <w:t xml:space="preserve"> layer</w:t>
        </w:r>
      </w:hyperlink>
      <w:r>
        <w:rPr>
          <w:rStyle w:val="StyleUnderline"/>
        </w:rPr>
        <w:t xml:space="preserve"> </w:t>
      </w:r>
      <w:r w:rsidRPr="00114363">
        <w:rPr>
          <w:rStyle w:val="StyleUnderline"/>
          <w:highlight w:val="cyan"/>
        </w:rPr>
        <w:t>and block</w:t>
      </w:r>
      <w:r w:rsidRPr="00FF0CF7">
        <w:rPr>
          <w:rStyle w:val="StyleUnderline"/>
        </w:rPr>
        <w:t xml:space="preserve"> most </w:t>
      </w:r>
      <w:r w:rsidRPr="00114363">
        <w:rPr>
          <w:rStyle w:val="StyleUnderline"/>
          <w:highlight w:val="cyan"/>
        </w:rPr>
        <w:t>sunlight</w:t>
      </w:r>
      <w:r w:rsidRPr="00FF0CF7">
        <w:rPr>
          <w:rStyle w:val="StyleUnderline"/>
        </w:rPr>
        <w:t xml:space="preserve"> from reaching Earth’s surface, </w:t>
      </w:r>
      <w:r w:rsidRPr="00114363">
        <w:rPr>
          <w:rStyle w:val="StyleUnderline"/>
          <w:highlight w:val="cyan"/>
        </w:rPr>
        <w:t>creating Ice Age</w:t>
      </w:r>
      <w:r w:rsidRPr="00FF0CF7">
        <w:rPr>
          <w:rStyle w:val="StyleUnderline"/>
        </w:rPr>
        <w:t xml:space="preserve"> weather conditions that would last </w:t>
      </w:r>
      <w:r w:rsidRPr="00114363">
        <w:rPr>
          <w:rStyle w:val="StyleUnderline"/>
          <w:highlight w:val="cyan"/>
        </w:rPr>
        <w:t>for decades</w:t>
      </w:r>
      <w:r w:rsidRPr="00FF0CF7">
        <w:rPr>
          <w:rStyle w:val="StyleUnderline"/>
        </w:rPr>
        <w:t>.</w:t>
      </w:r>
      <w:r>
        <w:rPr>
          <w:rStyle w:val="StyleUnderline"/>
        </w:rPr>
        <w:t xml:space="preserve"> </w:t>
      </w:r>
      <w:r w:rsidRPr="000D6260">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FF0CF7">
        <w:rPr>
          <w:rStyle w:val="StyleUnderline"/>
        </w:rPr>
        <w:t>research</w:t>
      </w:r>
      <w:r w:rsidRPr="000D6260">
        <w:rPr>
          <w:sz w:val="12"/>
        </w:rPr>
        <w:t xml:space="preserve"> that </w:t>
      </w:r>
      <w:r w:rsidRPr="00FF0CF7">
        <w:rPr>
          <w:rStyle w:val="StyleUnderline"/>
        </w:rPr>
        <w:t xml:space="preserve">predicts </w:t>
      </w:r>
      <w:r w:rsidRPr="00114363">
        <w:rPr>
          <w:rStyle w:val="StyleUnderline"/>
          <w:highlight w:val="cyan"/>
        </w:rPr>
        <w:t>virtually any nuclear war</w:t>
      </w:r>
      <w:r w:rsidRPr="00FF0CF7">
        <w:rPr>
          <w:rStyle w:val="StyleUnderline"/>
        </w:rPr>
        <w:t xml:space="preserve">, fought with even a fraction of the operational and deployed nuclear arsenals, </w:t>
      </w:r>
      <w:r w:rsidRPr="00114363">
        <w:rPr>
          <w:rStyle w:val="StyleUnderline"/>
          <w:highlight w:val="cyan"/>
        </w:rPr>
        <w:t xml:space="preserve">will leave the Earth </w:t>
      </w:r>
      <w:r w:rsidRPr="002007A4">
        <w:rPr>
          <w:rStyle w:val="StyleUnderline"/>
        </w:rPr>
        <w:t xml:space="preserve">essentially </w:t>
      </w:r>
      <w:r w:rsidRPr="00114363">
        <w:rPr>
          <w:rStyle w:val="StyleUnderline"/>
          <w:highlight w:val="cyan"/>
        </w:rPr>
        <w:t>uninhabitable</w:t>
      </w:r>
      <w:r w:rsidRPr="00FF0CF7">
        <w:rPr>
          <w:rStyle w:val="StyleUnderline"/>
        </w:rPr>
        <w:t>.</w:t>
      </w:r>
    </w:p>
    <w:p w14:paraId="2D9A1DF9" w14:textId="77777777" w:rsidR="000F017D" w:rsidRPr="00FE51A3" w:rsidRDefault="000F017D" w:rsidP="000F017D">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0C7CB2ED" w14:textId="77777777" w:rsidR="000F017D" w:rsidRPr="00FE51A3" w:rsidRDefault="000F017D" w:rsidP="000F017D">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w:t>
      </w:r>
      <w:r w:rsidRPr="006E32E8">
        <w:rPr>
          <w:rFonts w:asciiTheme="majorHAnsi" w:hAnsiTheme="majorHAnsi" w:cstheme="majorHAnsi"/>
          <w:sz w:val="18"/>
          <w:szCs w:val="18"/>
        </w:rPr>
        <w:t xml:space="preserve">[(Ashutosh Pandey) “Rich countries block India, South Africa's bid to ban COVID vaccine patents,” DW, April 2, 2021. </w:t>
      </w:r>
      <w:hyperlink r:id="rId45" w:history="1">
        <w:r w:rsidRPr="006E32E8">
          <w:rPr>
            <w:rStyle w:val="Hyperlink"/>
            <w:rFonts w:asciiTheme="majorHAnsi" w:hAnsiTheme="majorHAnsi" w:cstheme="majorHAnsi"/>
            <w:sz w:val="18"/>
            <w:szCs w:val="18"/>
          </w:rPr>
          <w:t>https://www.dw.com/en/rich-countries-block-india-south-africas-bid-to-ban-covid-vaccine-patents/a-56460175</w:t>
        </w:r>
      </w:hyperlink>
      <w:r w:rsidRPr="00FE51A3">
        <w:rPr>
          <w:rFonts w:asciiTheme="majorHAnsi" w:hAnsiTheme="majorHAnsi" w:cstheme="majorHAnsi"/>
        </w:rPr>
        <w:t xml:space="preserve"> </w:t>
      </w:r>
    </w:p>
    <w:p w14:paraId="26E8DCEE" w14:textId="77777777" w:rsidR="000F017D" w:rsidRDefault="000F017D" w:rsidP="000F017D">
      <w:pPr>
        <w:rPr>
          <w:rFonts w:asciiTheme="majorHAnsi" w:hAnsiTheme="majorHAnsi" w:cstheme="majorHAnsi"/>
          <w:u w:val="single"/>
        </w:rPr>
      </w:pPr>
      <w:r w:rsidRPr="00114363">
        <w:rPr>
          <w:rFonts w:asciiTheme="majorHAnsi" w:hAnsiTheme="majorHAnsi" w:cstheme="majorHAnsi"/>
          <w:highlight w:val="cyan"/>
          <w:u w:val="single"/>
        </w:rPr>
        <w:t>The</w:t>
      </w:r>
      <w:r w:rsidRPr="00FE51A3">
        <w:rPr>
          <w:rFonts w:asciiTheme="majorHAnsi" w:hAnsiTheme="majorHAnsi" w:cstheme="majorHAnsi"/>
          <w:u w:val="single"/>
        </w:rPr>
        <w:t xml:space="preserve"> World Trade Organization (</w:t>
      </w:r>
      <w:r w:rsidRPr="00114363">
        <w:rPr>
          <w:rFonts w:asciiTheme="majorHAnsi" w:hAnsiTheme="majorHAnsi" w:cstheme="majorHAnsi"/>
          <w:highlight w:val="cyan"/>
          <w:u w:val="single"/>
        </w:rPr>
        <w:t xml:space="preserve">WTO) talks </w:t>
      </w:r>
      <w:r w:rsidRPr="00447B5B">
        <w:rPr>
          <w:rFonts w:asciiTheme="majorHAnsi" w:hAnsiTheme="majorHAnsi" w:cstheme="majorHAnsi"/>
          <w:u w:val="single"/>
        </w:rPr>
        <w:t>on a proposal by India and South Africa</w:t>
      </w:r>
      <w:r w:rsidRPr="00FE51A3">
        <w:rPr>
          <w:rFonts w:asciiTheme="majorHAnsi" w:hAnsiTheme="majorHAnsi" w:cstheme="majorHAnsi"/>
          <w:u w:val="single"/>
        </w:rPr>
        <w:t xml:space="preserve"> to temporarily suspend intellectual property (IP) rules related to COVID-19 vaccines and treatments </w:t>
      </w:r>
      <w:r w:rsidRPr="00114363">
        <w:rPr>
          <w:rFonts w:asciiTheme="majorHAnsi" w:hAnsiTheme="majorHAnsi" w:cstheme="majorHAnsi"/>
          <w:highlight w:val="cyan"/>
          <w:u w:val="single"/>
        </w:rPr>
        <w:t>hit a roadblock</w:t>
      </w:r>
      <w:r w:rsidRPr="00FE51A3">
        <w:rPr>
          <w:rFonts w:asciiTheme="majorHAnsi" w:hAnsiTheme="majorHAnsi" w:cstheme="majorHAnsi"/>
          <w:sz w:val="14"/>
        </w:rPr>
        <w:t xml:space="preserve"> on Thursday after wealthy countries balked at the idea, Germany's </w:t>
      </w:r>
      <w:proofErr w:type="spellStart"/>
      <w:r w:rsidRPr="00FE51A3">
        <w:rPr>
          <w:rFonts w:asciiTheme="majorHAnsi" w:hAnsiTheme="majorHAnsi" w:cstheme="majorHAnsi"/>
          <w:sz w:val="14"/>
        </w:rPr>
        <w:t>dpa</w:t>
      </w:r>
      <w:proofErr w:type="spellEnd"/>
      <w:r w:rsidRPr="00FE51A3">
        <w:rPr>
          <w:rFonts w:asciiTheme="majorHAnsi" w:hAnsiTheme="majorHAnsi" w:cstheme="majorHAnsi"/>
          <w:sz w:val="14"/>
        </w:rPr>
        <w:t xml:space="preserve"> news agency reported. The two developing countries say the IP waiver will allow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w:t>
      </w:r>
      <w:r w:rsidRPr="00447B5B">
        <w:rPr>
          <w:rFonts w:asciiTheme="majorHAnsi" w:hAnsiTheme="majorHAnsi" w:cstheme="majorHAnsi"/>
          <w:u w:val="single"/>
        </w:rPr>
        <w:t xml:space="preserve">The </w:t>
      </w:r>
      <w:r w:rsidRPr="00114363">
        <w:rPr>
          <w:rFonts w:asciiTheme="majorHAnsi" w:hAnsiTheme="majorHAnsi" w:cstheme="majorHAnsi"/>
          <w:highlight w:val="cyan"/>
          <w:u w:val="single"/>
        </w:rPr>
        <w:t>suspension of rights</w:t>
      </w:r>
      <w:r w:rsidRPr="00FE51A3">
        <w:rPr>
          <w:rFonts w:asciiTheme="majorHAnsi" w:hAnsiTheme="majorHAnsi" w:cstheme="majorHAnsi"/>
          <w:sz w:val="14"/>
        </w:rPr>
        <w:t xml:space="preserve"> such as patents, industrial designs, copyright and protection of undisclosed information </w:t>
      </w:r>
      <w:r w:rsidRPr="00447B5B">
        <w:rPr>
          <w:rFonts w:asciiTheme="majorHAnsi" w:hAnsiTheme="majorHAnsi" w:cstheme="majorHAnsi"/>
          <w:u w:val="single"/>
        </w:rPr>
        <w:t xml:space="preserve">would </w:t>
      </w:r>
      <w:r w:rsidRPr="00114363">
        <w:rPr>
          <w:rFonts w:asciiTheme="majorHAnsi" w:hAnsiTheme="majorHAnsi" w:cstheme="majorHAnsi"/>
          <w:highlight w:val="cyan"/>
          <w:u w:val="single"/>
        </w:rPr>
        <w:t>ensure "</w:t>
      </w:r>
      <w:r w:rsidRPr="00114363">
        <w:rPr>
          <w:rFonts w:asciiTheme="majorHAnsi" w:hAnsiTheme="majorHAnsi" w:cstheme="majorHAnsi"/>
          <w:b/>
          <w:bCs/>
          <w:highlight w:val="cyan"/>
          <w:u w:val="single"/>
        </w:rPr>
        <w:t xml:space="preserve">timely access to </w:t>
      </w:r>
      <w:r w:rsidRPr="00447B5B">
        <w:rPr>
          <w:rFonts w:asciiTheme="majorHAnsi" w:hAnsiTheme="majorHAnsi" w:cstheme="majorHAnsi"/>
          <w:b/>
          <w:bCs/>
          <w:u w:val="single"/>
        </w:rPr>
        <w:t xml:space="preserve">affordable medical products including </w:t>
      </w:r>
      <w:r w:rsidRPr="00114363">
        <w:rPr>
          <w:rFonts w:asciiTheme="majorHAnsi" w:hAnsiTheme="majorHAnsi" w:cstheme="majorHAnsi"/>
          <w:b/>
          <w:bCs/>
          <w:highlight w:val="cyan"/>
          <w:u w:val="single"/>
        </w:rPr>
        <w:t>vaccines</w:t>
      </w:r>
      <w:r w:rsidRPr="00FE51A3">
        <w:rPr>
          <w:rFonts w:asciiTheme="majorHAnsi" w:hAnsiTheme="majorHAnsi" w:cstheme="majorHAnsi"/>
          <w:b/>
          <w:bCs/>
          <w:u w:val="single"/>
        </w:rPr>
        <w:t xml:space="preserve"> and medicines or to scaling-up of research, development, manufacturing </w:t>
      </w:r>
      <w:r w:rsidRPr="00114363">
        <w:rPr>
          <w:rFonts w:asciiTheme="majorHAnsi" w:hAnsiTheme="majorHAnsi" w:cstheme="majorHAnsi"/>
          <w:b/>
          <w:bCs/>
          <w:highlight w:val="cyan"/>
          <w:u w:val="single"/>
        </w:rPr>
        <w:t xml:space="preserve">and supply of </w:t>
      </w:r>
      <w:r w:rsidRPr="00447B5B">
        <w:rPr>
          <w:rFonts w:asciiTheme="majorHAnsi" w:hAnsiTheme="majorHAnsi" w:cstheme="majorHAnsi"/>
          <w:b/>
          <w:bCs/>
          <w:u w:val="single"/>
        </w:rPr>
        <w:t xml:space="preserve">medical </w:t>
      </w:r>
      <w:r w:rsidRPr="00114363">
        <w:rPr>
          <w:rFonts w:asciiTheme="majorHAnsi" w:hAnsiTheme="majorHAnsi" w:cstheme="majorHAnsi"/>
          <w:b/>
          <w:bCs/>
          <w:highlight w:val="cyan"/>
          <w:u w:val="single"/>
        </w:rPr>
        <w:t>products essential to combat COVID</w:t>
      </w:r>
      <w:r w:rsidRPr="00FE51A3">
        <w:rPr>
          <w:rFonts w:asciiTheme="majorHAnsi" w:hAnsiTheme="majorHAnsi" w:cstheme="majorHAnsi"/>
          <w:u w:val="single"/>
        </w:rPr>
        <w:t xml:space="preserve">-19," they said. </w:t>
      </w:r>
      <w:r w:rsidRPr="00447B5B">
        <w:rPr>
          <w:rFonts w:asciiTheme="majorHAnsi" w:hAnsiTheme="majorHAnsi" w:cstheme="majorHAnsi"/>
          <w:u w:val="single"/>
        </w:rPr>
        <w:t xml:space="preserve">The </w:t>
      </w:r>
      <w:r w:rsidRPr="00114363">
        <w:rPr>
          <w:rFonts w:asciiTheme="majorHAnsi" w:hAnsiTheme="majorHAnsi" w:cstheme="majorHAnsi"/>
          <w:highlight w:val="cyan"/>
          <w:u w:val="single"/>
        </w:rPr>
        <w:t>proposal was</w:t>
      </w:r>
      <w:r w:rsidRPr="00FE51A3">
        <w:rPr>
          <w:rFonts w:asciiTheme="majorHAnsi" w:hAnsiTheme="majorHAnsi" w:cstheme="majorHAnsi"/>
          <w:u w:val="single"/>
        </w:rPr>
        <w:t xml:space="preserve"> vehemently </w:t>
      </w:r>
      <w:r w:rsidRPr="00114363">
        <w:rPr>
          <w:rFonts w:asciiTheme="majorHAnsi" w:hAnsiTheme="majorHAnsi" w:cstheme="majorHAnsi"/>
          <w:highlight w:val="cyan"/>
          <w:u w:val="single"/>
        </w:rPr>
        <w:t>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to remain on their toes to deal with a mutating virus, they argue. </w:t>
      </w:r>
      <w:r w:rsidRPr="00447B5B">
        <w:rPr>
          <w:rFonts w:asciiTheme="majorHAnsi" w:hAnsiTheme="majorHAnsi" w:cstheme="majorHAnsi"/>
          <w:u w:val="single"/>
        </w:rPr>
        <w:t>The WTO talks are taking place</w:t>
      </w:r>
      <w:r w:rsidRPr="00FE51A3">
        <w:rPr>
          <w:rFonts w:asciiTheme="majorHAnsi" w:hAnsiTheme="majorHAnsi" w:cstheme="majorHAnsi"/>
          <w:u w:val="single"/>
        </w:rPr>
        <w:t xml:space="preserve"> as some </w:t>
      </w:r>
      <w:r w:rsidRPr="00FE51A3">
        <w:rPr>
          <w:rFonts w:asciiTheme="majorHAnsi" w:hAnsiTheme="majorHAnsi" w:cstheme="majorHAnsi"/>
          <w:u w:val="single"/>
        </w:rPr>
        <w:lastRenderedPageBreak/>
        <w:t xml:space="preserve">wealthy countries face criticism for </w:t>
      </w:r>
      <w:r w:rsidRPr="00FE51A3">
        <w:rPr>
          <w:rFonts w:asciiTheme="majorHAnsi" w:hAnsiTheme="majorHAnsi" w:cstheme="majorHAnsi"/>
          <w:b/>
          <w:bCs/>
          <w:u w:val="single"/>
        </w:rPr>
        <w:t>cornering billions</w:t>
      </w:r>
      <w:r w:rsidRPr="00FE51A3">
        <w:rPr>
          <w:rFonts w:asciiTheme="majorHAnsi" w:hAnsiTheme="majorHAnsi" w:cstheme="majorHAnsi"/>
          <w:u w:val="single"/>
        </w:rPr>
        <w:t xml:space="preserve"> of COVID shots — many times the size of their populations — while </w:t>
      </w:r>
      <w:r w:rsidRPr="00FE51A3">
        <w:rPr>
          <w:rFonts w:asciiTheme="majorHAnsi" w:hAnsiTheme="majorHAnsi" w:cstheme="majorHAnsi"/>
          <w:b/>
          <w:bCs/>
          <w:u w:val="single"/>
        </w:rPr>
        <w:t>leaving poor countries</w:t>
      </w:r>
      <w:r w:rsidRPr="00FE51A3">
        <w:rPr>
          <w:rFonts w:asciiTheme="majorHAnsi" w:hAnsiTheme="majorHAnsi" w:cstheme="majorHAnsi"/>
          <w:u w:val="single"/>
        </w:rPr>
        <w:t xml:space="preserve"> struggling for supplies. </w:t>
      </w:r>
      <w:r w:rsidRPr="00447B5B">
        <w:rPr>
          <w:rFonts w:asciiTheme="majorHAnsi" w:hAnsiTheme="majorHAnsi" w:cstheme="majorHAnsi"/>
          <w:b/>
          <w:bCs/>
          <w:u w:val="single"/>
        </w:rPr>
        <w:t xml:space="preserve">Experts say the </w:t>
      </w:r>
      <w:r w:rsidRPr="00114363">
        <w:rPr>
          <w:rFonts w:asciiTheme="majorHAnsi" w:hAnsiTheme="majorHAnsi" w:cstheme="majorHAnsi"/>
          <w:b/>
          <w:bCs/>
          <w:highlight w:val="cyan"/>
          <w:u w:val="single"/>
        </w:rPr>
        <w:t>global scramble for vaccines</w:t>
      </w:r>
      <w:r w:rsidRPr="00FE51A3">
        <w:rPr>
          <w:rFonts w:asciiTheme="majorHAnsi" w:hAnsiTheme="majorHAnsi" w:cstheme="majorHAnsi"/>
          <w:b/>
          <w:bCs/>
          <w:u w:val="single"/>
        </w:rPr>
        <w:t xml:space="preserve">, or vaccine nationalism, </w:t>
      </w:r>
      <w:r w:rsidRPr="00114363">
        <w:rPr>
          <w:rFonts w:asciiTheme="majorHAnsi" w:hAnsiTheme="majorHAnsi" w:cstheme="majorHAnsi"/>
          <w:b/>
          <w:bCs/>
          <w:highlight w:val="cyan"/>
          <w:u w:val="single"/>
        </w:rPr>
        <w:t>risks 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w:t>
      </w:r>
      <w:r w:rsidRPr="00114363">
        <w:rPr>
          <w:rFonts w:asciiTheme="majorHAnsi" w:hAnsiTheme="majorHAnsi" w:cstheme="majorHAnsi"/>
          <w:highlight w:val="cyan"/>
          <w:u w:val="single"/>
        </w:rPr>
        <w:t>All</w:t>
      </w:r>
      <w:r w:rsidRPr="00FE51A3">
        <w:rPr>
          <w:rFonts w:asciiTheme="majorHAnsi" w:hAnsiTheme="majorHAnsi" w:cstheme="majorHAnsi"/>
          <w:u w:val="single"/>
        </w:rPr>
        <w:t xml:space="preserve"> the </w:t>
      </w:r>
      <w:r w:rsidRPr="00114363">
        <w:rPr>
          <w:rFonts w:asciiTheme="majorHAnsi" w:hAnsiTheme="majorHAnsi" w:cstheme="majorHAnsi"/>
          <w:highlight w:val="cya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114363">
        <w:rPr>
          <w:rFonts w:asciiTheme="majorHAnsi" w:hAnsiTheme="majorHAnsi" w:cstheme="majorHAnsi"/>
          <w:b/>
          <w:bCs/>
          <w:highlight w:val="cya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114363">
        <w:rPr>
          <w:rFonts w:asciiTheme="majorHAnsi" w:hAnsiTheme="majorHAnsi" w:cstheme="majorHAnsi"/>
          <w:highlight w:val="cyan"/>
          <w:u w:val="single"/>
        </w:rPr>
        <w:t>WTO's IP rules</w:t>
      </w:r>
      <w:r w:rsidRPr="00FE51A3">
        <w:rPr>
          <w:rFonts w:asciiTheme="majorHAnsi" w:hAnsiTheme="majorHAnsi" w:cstheme="majorHAnsi"/>
          <w:u w:val="single"/>
        </w:rPr>
        <w:t xml:space="preserve"> were </w:t>
      </w:r>
      <w:r w:rsidRPr="00114363">
        <w:rPr>
          <w:rFonts w:asciiTheme="majorHAnsi" w:hAnsiTheme="majorHAnsi" w:cstheme="majorHAnsi"/>
          <w:highlight w:val="cyan"/>
          <w:u w:val="single"/>
        </w:rPr>
        <w:t xml:space="preserve">acting as a </w:t>
      </w:r>
      <w:r w:rsidRPr="00114363">
        <w:rPr>
          <w:rFonts w:asciiTheme="majorHAnsi" w:hAnsiTheme="majorHAnsi" w:cstheme="majorHAnsi"/>
          <w:b/>
          <w:bCs/>
          <w:highlight w:val="cyan"/>
          <w:u w:val="single"/>
        </w:rPr>
        <w:t>barrier to</w:t>
      </w:r>
      <w:r w:rsidRPr="00FE51A3">
        <w:rPr>
          <w:rFonts w:asciiTheme="majorHAnsi" w:hAnsiTheme="majorHAnsi" w:cstheme="majorHAnsi"/>
          <w:b/>
          <w:bCs/>
          <w:u w:val="single"/>
        </w:rPr>
        <w:t xml:space="preserve"> urgent </w:t>
      </w:r>
      <w:r w:rsidRPr="00114363">
        <w:rPr>
          <w:rFonts w:asciiTheme="majorHAnsi" w:hAnsiTheme="majorHAnsi" w:cstheme="majorHAnsi"/>
          <w:b/>
          <w:bCs/>
          <w:highlight w:val="cyan"/>
          <w:u w:val="single"/>
        </w:rPr>
        <w:t xml:space="preserve">scale-up of production </w:t>
      </w:r>
      <w:r w:rsidRPr="00447B5B">
        <w:rPr>
          <w:rFonts w:asciiTheme="majorHAnsi" w:hAnsiTheme="majorHAnsi" w:cstheme="majorHAnsi"/>
          <w:b/>
          <w:bCs/>
          <w:u w:val="single"/>
        </w:rPr>
        <w:t>of vaccines</w:t>
      </w:r>
      <w:r w:rsidRPr="00FE51A3">
        <w:rPr>
          <w:rFonts w:asciiTheme="majorHAnsi" w:hAnsiTheme="majorHAnsi" w:cstheme="majorHAnsi"/>
          <w:u w:val="single"/>
        </w:rPr>
        <w:t xml:space="preserve"> and other much needed medical equipment in poor countries. </w:t>
      </w:r>
    </w:p>
    <w:p w14:paraId="4E705E18" w14:textId="77777777" w:rsidR="000F017D" w:rsidRDefault="000F017D" w:rsidP="000F017D">
      <w:pPr>
        <w:pStyle w:val="Heading3"/>
      </w:pPr>
      <w:r>
        <w:lastRenderedPageBreak/>
        <w:t>1AC - Vaccine Inequality</w:t>
      </w:r>
    </w:p>
    <w:p w14:paraId="47D68B12" w14:textId="77777777" w:rsidR="000F017D" w:rsidRDefault="000F017D" w:rsidP="000F017D">
      <w:pPr>
        <w:pStyle w:val="Heading4"/>
      </w:pPr>
      <w:r>
        <w:t xml:space="preserve">Vaccine inequality threatens the whole world. </w:t>
      </w:r>
    </w:p>
    <w:p w14:paraId="0CA20EE7" w14:textId="77777777" w:rsidR="000F017D" w:rsidRPr="00C61BC0" w:rsidRDefault="000F017D" w:rsidP="000F017D">
      <w:pPr>
        <w:rPr>
          <w:b/>
          <w:bCs/>
          <w:sz w:val="16"/>
          <w:szCs w:val="16"/>
        </w:rPr>
      </w:pPr>
      <w:r w:rsidRPr="00C61BC0">
        <w:rPr>
          <w:b/>
          <w:bCs/>
          <w:sz w:val="26"/>
        </w:rPr>
        <w:t>Fink 7-30</w:t>
      </w:r>
      <w:r w:rsidRPr="00C61BC0">
        <w:rPr>
          <w:sz w:val="16"/>
          <w:szCs w:val="16"/>
        </w:rPr>
        <w:t>-21</w:t>
      </w:r>
    </w:p>
    <w:p w14:paraId="402273D5" w14:textId="77777777" w:rsidR="000F017D" w:rsidRPr="00C61BC0" w:rsidRDefault="000F017D" w:rsidP="000F017D">
      <w:pPr>
        <w:rPr>
          <w:sz w:val="16"/>
        </w:rPr>
      </w:pPr>
      <w:r w:rsidRPr="00C61BC0">
        <w:rPr>
          <w:sz w:val="16"/>
        </w:rPr>
        <w:t xml:space="preserve">(Jenni, </w:t>
      </w:r>
      <w:hyperlink r:id="rId46" w:history="1">
        <w:r w:rsidRPr="00C61BC0">
          <w:rPr>
            <w:sz w:val="16"/>
          </w:rPr>
          <w:t>https://www.newsweek.com/who-warns-world-blind-understanding-covid-spread-hurting-ability-end-pandemic-1614722</w:t>
        </w:r>
      </w:hyperlink>
      <w:r w:rsidRPr="00C61BC0">
        <w:rPr>
          <w:sz w:val="16"/>
        </w:rPr>
        <w:t>)</w:t>
      </w:r>
    </w:p>
    <w:p w14:paraId="04C289E6" w14:textId="77777777" w:rsidR="000F017D" w:rsidRDefault="000F017D" w:rsidP="000F017D">
      <w:pPr>
        <w:rPr>
          <w:u w:val="single"/>
        </w:rPr>
      </w:pPr>
      <w:r w:rsidRPr="00C61BC0">
        <w:rPr>
          <w:u w:val="single"/>
        </w:rPr>
        <w:t xml:space="preserve">A lack of testing for COVID-19 in parts of the world is preventing countries from having a clear picture of how the virus is spreading and therefore hurting the world's chances at </w:t>
      </w:r>
      <w:r w:rsidRPr="00C61BC0">
        <w:rPr>
          <w:b/>
          <w:iCs/>
          <w:u w:val="single"/>
        </w:rPr>
        <w:t>fighting the virus and ending the pandemic</w:t>
      </w:r>
      <w:r w:rsidRPr="00C61BC0">
        <w:rPr>
          <w:sz w:val="16"/>
        </w:rPr>
        <w:t xml:space="preserve">, </w:t>
      </w:r>
      <w:r w:rsidRPr="00C61BC0">
        <w:rPr>
          <w:u w:val="single"/>
        </w:rPr>
        <w:t>according to the W</w:t>
      </w:r>
      <w:r w:rsidRPr="00C61BC0">
        <w:rPr>
          <w:sz w:val="16"/>
        </w:rPr>
        <w:t xml:space="preserve">orld </w:t>
      </w:r>
      <w:r w:rsidRPr="00C61BC0">
        <w:rPr>
          <w:u w:val="single"/>
        </w:rPr>
        <w:t>H</w:t>
      </w:r>
      <w:r w:rsidRPr="00C61BC0">
        <w:rPr>
          <w:sz w:val="16"/>
        </w:rPr>
        <w:t xml:space="preserve">ealth </w:t>
      </w:r>
      <w:r w:rsidRPr="00C61BC0">
        <w:rPr>
          <w:u w:val="single"/>
        </w:rPr>
        <w:t>O</w:t>
      </w:r>
      <w:r w:rsidRPr="00C61BC0">
        <w:rPr>
          <w:sz w:val="16"/>
        </w:rPr>
        <w:t xml:space="preserve">rganization. </w:t>
      </w:r>
      <w:r w:rsidRPr="00114363">
        <w:rPr>
          <w:b/>
          <w:iCs/>
          <w:highlight w:val="cyan"/>
          <w:u w:val="single"/>
        </w:rPr>
        <w:t>Health inequities</w:t>
      </w:r>
      <w:r w:rsidRPr="00C61BC0">
        <w:rPr>
          <w:sz w:val="16"/>
        </w:rPr>
        <w:t xml:space="preserve"> throughout the world </w:t>
      </w:r>
      <w:r w:rsidRPr="00114363">
        <w:rPr>
          <w:highlight w:val="cyan"/>
          <w:u w:val="single"/>
        </w:rPr>
        <w:t>have plagued</w:t>
      </w:r>
      <w:r w:rsidRPr="00C61BC0">
        <w:rPr>
          <w:u w:val="single"/>
        </w:rPr>
        <w:t xml:space="preserve"> the </w:t>
      </w:r>
      <w:r w:rsidRPr="00114363">
        <w:rPr>
          <w:highlight w:val="cyan"/>
          <w:u w:val="single"/>
        </w:rPr>
        <w:t>global response to COVID</w:t>
      </w:r>
      <w:r w:rsidRPr="00C61BC0">
        <w:rPr>
          <w:u w:val="single"/>
        </w:rPr>
        <w:t>-19 from the outset and WHO has pushed higher income countries to help lower income countries in the interest of ending the pandemic.</w:t>
      </w:r>
      <w:r w:rsidRPr="00C61BC0">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w:t>
      </w:r>
      <w:proofErr w:type="spellStart"/>
      <w:r w:rsidRPr="00C61BC0">
        <w:rPr>
          <w:sz w:val="16"/>
        </w:rPr>
        <w:t>headquaters</w:t>
      </w:r>
      <w:proofErr w:type="spellEnd"/>
      <w:r w:rsidRPr="00C61BC0">
        <w:rPr>
          <w:sz w:val="16"/>
        </w:rPr>
        <w:t xml:space="preserve"> on March 2, 2020, in Geneva. FABRICE COFFRINI//AFP/GETTY IMAGES NEWSWEEK NEWSLETTER SIGN-UP &gt; </w:t>
      </w:r>
      <w:r w:rsidRPr="00C61BC0">
        <w:rPr>
          <w:u w:val="single"/>
        </w:rPr>
        <w:t xml:space="preserve">One of Ghebreyesus' biggest frustrations with the pandemic response is the </w:t>
      </w:r>
      <w:r w:rsidRPr="00114363">
        <w:rPr>
          <w:highlight w:val="cyan"/>
          <w:u w:val="single"/>
        </w:rPr>
        <w:t xml:space="preserve">failure to </w:t>
      </w:r>
      <w:r w:rsidRPr="00114363">
        <w:rPr>
          <w:b/>
          <w:iCs/>
          <w:highlight w:val="cyan"/>
          <w:u w:val="single"/>
        </w:rPr>
        <w:t>evenly distribute the vaccine</w:t>
      </w:r>
      <w:r w:rsidRPr="00C61BC0">
        <w:rPr>
          <w:u w:val="single"/>
        </w:rPr>
        <w:t xml:space="preserve"> around the world.</w:t>
      </w:r>
      <w:r w:rsidRPr="00C61BC0">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C61BC0">
        <w:rPr>
          <w:u w:val="single"/>
        </w:rPr>
        <w:t xml:space="preserve">other countries, especially those in Africa, haven't been able to vaccinate even 10 percent of their population. This </w:t>
      </w:r>
      <w:r w:rsidRPr="00114363">
        <w:rPr>
          <w:highlight w:val="cyan"/>
          <w:u w:val="single"/>
        </w:rPr>
        <w:t>puts the entire world at risk</w:t>
      </w:r>
      <w:r w:rsidRPr="00C61BC0">
        <w:rPr>
          <w:u w:val="single"/>
        </w:rPr>
        <w:t xml:space="preserve"> because </w:t>
      </w:r>
      <w:r w:rsidRPr="00114363">
        <w:rPr>
          <w:highlight w:val="cyan"/>
          <w:u w:val="single"/>
        </w:rPr>
        <w:t>when the virus is able to spread</w:t>
      </w:r>
      <w:r w:rsidRPr="00C61BC0">
        <w:rPr>
          <w:u w:val="single"/>
        </w:rPr>
        <w:t xml:space="preserve"> throughout communities </w:t>
      </w:r>
      <w:r w:rsidRPr="00114363">
        <w:rPr>
          <w:highlight w:val="cyan"/>
          <w:u w:val="single"/>
        </w:rPr>
        <w:t xml:space="preserve">it </w:t>
      </w:r>
      <w:r w:rsidRPr="00114363">
        <w:rPr>
          <w:b/>
          <w:iCs/>
          <w:highlight w:val="cyan"/>
          <w:u w:val="single"/>
        </w:rPr>
        <w:t>has the ability to mutate</w:t>
      </w:r>
      <w:r w:rsidRPr="00C61BC0">
        <w:rPr>
          <w:u w:val="single"/>
        </w:rPr>
        <w:t xml:space="preserve">, thereby </w:t>
      </w:r>
      <w:r w:rsidRPr="00114363">
        <w:rPr>
          <w:highlight w:val="cyan"/>
          <w:u w:val="single"/>
        </w:rPr>
        <w:t>increasing the possibility</w:t>
      </w:r>
      <w:r w:rsidRPr="00C61BC0">
        <w:rPr>
          <w:u w:val="single"/>
        </w:rPr>
        <w:t xml:space="preserve"> that </w:t>
      </w:r>
      <w:r w:rsidRPr="00114363">
        <w:rPr>
          <w:highlight w:val="cyan"/>
          <w:u w:val="single"/>
        </w:rPr>
        <w:t xml:space="preserve">a mutation could </w:t>
      </w:r>
      <w:r w:rsidRPr="00114363">
        <w:rPr>
          <w:b/>
          <w:iCs/>
          <w:highlight w:val="cyan"/>
          <w:u w:val="single"/>
        </w:rPr>
        <w:t>evade the vaccines</w:t>
      </w:r>
      <w:r w:rsidRPr="00C61BC0">
        <w:rPr>
          <w:u w:val="single"/>
        </w:rPr>
        <w:t xml:space="preserve">. It's a scenario public health officials have been warning about for months and Ghebreyesus said on Friday that "hard won </w:t>
      </w:r>
      <w:r w:rsidRPr="00114363">
        <w:rPr>
          <w:b/>
          <w:iCs/>
          <w:highlight w:val="cyan"/>
          <w:u w:val="single"/>
        </w:rPr>
        <w:t>gains are in jeopardy</w:t>
      </w:r>
      <w:r w:rsidRPr="00114363">
        <w:rPr>
          <w:highlight w:val="cyan"/>
          <w:u w:val="single"/>
        </w:rPr>
        <w:t>" or have already been lost</w:t>
      </w:r>
      <w:r w:rsidRPr="00C61BC0">
        <w:rPr>
          <w:u w:val="single"/>
        </w:rPr>
        <w:t xml:space="preserve"> because the virus has been able to spread</w:t>
      </w:r>
      <w:r w:rsidRPr="00C61BC0">
        <w:rPr>
          <w:sz w:val="16"/>
        </w:rPr>
        <w:t xml:space="preserve">. Nearly 30 countries have high or rising oxygen needs and the shortage of life-saving oxygen could lead to increased deaths. </w:t>
      </w:r>
      <w:r w:rsidRPr="00C61BC0">
        <w:rPr>
          <w:u w:val="single"/>
        </w:rPr>
        <w:t>More than 196 million cases of COVID-19 have been reported around the world</w:t>
      </w:r>
      <w:r w:rsidRPr="00C61BC0">
        <w:rPr>
          <w:sz w:val="16"/>
        </w:rPr>
        <w:t xml:space="preserve">, according to a Johns Hopkins University tracker, </w:t>
      </w:r>
      <w:r w:rsidRPr="00C61BC0">
        <w:rPr>
          <w:u w:val="single"/>
        </w:rPr>
        <w:t>and more than 4.2 million people have died</w:t>
      </w:r>
      <w:r w:rsidRPr="00C61BC0">
        <w:rPr>
          <w:sz w:val="16"/>
        </w:rPr>
        <w:t xml:space="preserve">. </w:t>
      </w:r>
      <w:r w:rsidRPr="00C61BC0">
        <w:rPr>
          <w:u w:val="single"/>
        </w:rPr>
        <w:t xml:space="preserve">Ghebreyesus suspected the number of cases would top 200 million within the next two weeks and warned that </w:t>
      </w:r>
      <w:r w:rsidRPr="00114363">
        <w:rPr>
          <w:highlight w:val="cyan"/>
          <w:u w:val="single"/>
        </w:rPr>
        <w:t>health systems</w:t>
      </w:r>
      <w:r w:rsidRPr="00C61BC0">
        <w:rPr>
          <w:u w:val="single"/>
        </w:rPr>
        <w:t xml:space="preserve"> in many countries </w:t>
      </w:r>
      <w:r w:rsidRPr="00114363">
        <w:rPr>
          <w:b/>
          <w:iCs/>
          <w:highlight w:val="cyan"/>
          <w:u w:val="single"/>
        </w:rPr>
        <w:t>are being overwhelmed</w:t>
      </w:r>
      <w:r w:rsidRPr="00C61BC0">
        <w:rPr>
          <w:b/>
          <w:iCs/>
          <w:u w:val="single"/>
        </w:rPr>
        <w:t>.</w:t>
      </w:r>
      <w:r w:rsidRPr="00C61BC0">
        <w:rPr>
          <w:sz w:val="16"/>
        </w:rPr>
        <w:t xml:space="preserve"> Preventing hospitals from exceeding capacity was a massive concern when the pandemic first broke out and a year later, </w:t>
      </w:r>
      <w:r w:rsidRPr="00C61BC0">
        <w:rPr>
          <w:u w:val="single"/>
        </w:rPr>
        <w:t xml:space="preserve">parts of the U.S. are having their health systems strained as </w:t>
      </w:r>
      <w:r w:rsidRPr="00114363">
        <w:rPr>
          <w:highlight w:val="cyan"/>
          <w:u w:val="single"/>
        </w:rPr>
        <w:t>the</w:t>
      </w:r>
      <w:r w:rsidRPr="00C61BC0">
        <w:rPr>
          <w:u w:val="single"/>
        </w:rPr>
        <w:t xml:space="preserve"> more transmissible </w:t>
      </w:r>
      <w:r w:rsidRPr="00114363">
        <w:rPr>
          <w:highlight w:val="cyan"/>
          <w:u w:val="single"/>
        </w:rPr>
        <w:t>Delta variant</w:t>
      </w:r>
      <w:r w:rsidRPr="00C61BC0">
        <w:rPr>
          <w:u w:val="single"/>
        </w:rPr>
        <w:t xml:space="preserve"> spreads.</w:t>
      </w:r>
      <w:r w:rsidRPr="00C61BC0">
        <w:rPr>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C61BC0">
        <w:rPr>
          <w:u w:val="single"/>
        </w:rPr>
        <w:t xml:space="preserve">That strain </w:t>
      </w:r>
      <w:r w:rsidRPr="00114363">
        <w:rPr>
          <w:highlight w:val="cyan"/>
          <w:u w:val="single"/>
        </w:rPr>
        <w:t>will only become more exacerbated if a mutation occurs</w:t>
      </w:r>
      <w:r w:rsidRPr="00C61BC0">
        <w:rPr>
          <w:u w:val="single"/>
        </w:rPr>
        <w:t xml:space="preserve"> that evades the vaccine, as inoculations have proven effective at helping to keep people out of the hospital</w:t>
      </w:r>
      <w:r w:rsidRPr="00C61BC0">
        <w:rPr>
          <w:sz w:val="16"/>
        </w:rPr>
        <w:t xml:space="preserve">. Ghebreyesus warned that more variants will emerge if global access to vaccines and testing doesn't improve. </w:t>
      </w:r>
      <w:r w:rsidRPr="00C61BC0">
        <w:rPr>
          <w:u w:val="single"/>
        </w:rPr>
        <w:t>"The pandemic will end when the world chooses to end it. It is in our hands. We have all the tools we need. We can prevent this disease. We can test for it and we can treat it," Ghebreyesus said.</w:t>
      </w:r>
    </w:p>
    <w:p w14:paraId="3630F607" w14:textId="77777777" w:rsidR="000F017D" w:rsidRDefault="000F017D" w:rsidP="000F017D">
      <w:pPr>
        <w:rPr>
          <w:u w:val="single"/>
        </w:rPr>
      </w:pPr>
    </w:p>
    <w:p w14:paraId="0F5B2A3C" w14:textId="77777777" w:rsidR="000F017D" w:rsidRPr="006241D3" w:rsidRDefault="000F017D" w:rsidP="000F017D">
      <w:pPr>
        <w:pStyle w:val="Heading4"/>
        <w:rPr>
          <w:rFonts w:asciiTheme="majorHAnsi" w:hAnsiTheme="majorHAnsi" w:cstheme="majorHAnsi"/>
        </w:rPr>
      </w:pPr>
      <w:r w:rsidRPr="006241D3">
        <w:rPr>
          <w:rFonts w:asciiTheme="majorHAnsi" w:hAnsiTheme="majorHAnsi" w:cstheme="majorHAnsi"/>
        </w:rPr>
        <w:lastRenderedPageBreak/>
        <w:t xml:space="preserve">Boosting </w:t>
      </w:r>
      <w:r w:rsidRPr="006241D3">
        <w:rPr>
          <w:rFonts w:asciiTheme="majorHAnsi" w:hAnsiTheme="majorHAnsi" w:cstheme="majorHAnsi"/>
          <w:u w:val="single"/>
        </w:rPr>
        <w:t>manufacturing capacity</w:t>
      </w:r>
      <w:r w:rsidRPr="006241D3">
        <w:rPr>
          <w:rFonts w:asciiTheme="majorHAnsi" w:hAnsiTheme="majorHAnsi" w:cstheme="majorHAnsi"/>
        </w:rPr>
        <w:t xml:space="preserve"> is critical to a </w:t>
      </w:r>
      <w:r w:rsidRPr="006241D3">
        <w:rPr>
          <w:rFonts w:asciiTheme="majorHAnsi" w:hAnsiTheme="majorHAnsi" w:cstheme="majorHAnsi"/>
          <w:u w:val="single"/>
        </w:rPr>
        <w:t>timely response</w:t>
      </w:r>
      <w:r w:rsidRPr="006241D3">
        <w:rPr>
          <w:rFonts w:asciiTheme="majorHAnsi" w:hAnsiTheme="majorHAnsi" w:cstheme="majorHAnsi"/>
        </w:rPr>
        <w:t xml:space="preserve"> to COVID AND ensures </w:t>
      </w:r>
      <w:r w:rsidRPr="006241D3">
        <w:rPr>
          <w:rFonts w:asciiTheme="majorHAnsi" w:hAnsiTheme="majorHAnsi" w:cstheme="majorHAnsi"/>
          <w:u w:val="single"/>
        </w:rPr>
        <w:t>preparedness</w:t>
      </w:r>
      <w:r w:rsidRPr="006241D3">
        <w:rPr>
          <w:rFonts w:asciiTheme="majorHAnsi" w:hAnsiTheme="majorHAnsi" w:cstheme="majorHAnsi"/>
        </w:rPr>
        <w:t xml:space="preserve"> for future pandemics.</w:t>
      </w:r>
    </w:p>
    <w:p w14:paraId="37700269" w14:textId="77777777" w:rsidR="000F017D" w:rsidRPr="006241D3" w:rsidRDefault="000F017D" w:rsidP="000F017D">
      <w:pPr>
        <w:rPr>
          <w:rFonts w:asciiTheme="majorHAnsi" w:hAnsiTheme="majorHAnsi" w:cstheme="majorHAnsi"/>
        </w:rPr>
      </w:pPr>
      <w:proofErr w:type="spellStart"/>
      <w:r w:rsidRPr="006241D3">
        <w:rPr>
          <w:rStyle w:val="Style13ptBold"/>
          <w:rFonts w:asciiTheme="majorHAnsi" w:hAnsiTheme="majorHAnsi" w:cstheme="majorHAnsi"/>
        </w:rPr>
        <w:t>Jecker</w:t>
      </w:r>
      <w:proofErr w:type="spellEnd"/>
      <w:r w:rsidRPr="006241D3">
        <w:rPr>
          <w:rStyle w:val="Style13ptBold"/>
          <w:rFonts w:asciiTheme="majorHAnsi" w:hAnsiTheme="majorHAnsi" w:cstheme="majorHAnsi"/>
        </w:rPr>
        <w:t xml:space="preserve"> &amp; </w:t>
      </w:r>
      <w:proofErr w:type="spellStart"/>
      <w:r w:rsidRPr="006241D3">
        <w:rPr>
          <w:rStyle w:val="Style13ptBold"/>
          <w:rFonts w:asciiTheme="majorHAnsi" w:hAnsiTheme="majorHAnsi" w:cstheme="majorHAnsi"/>
        </w:rPr>
        <w:t>Atuire</w:t>
      </w:r>
      <w:proofErr w:type="spellEnd"/>
      <w:r w:rsidRPr="006241D3">
        <w:rPr>
          <w:rStyle w:val="Style13ptBold"/>
          <w:rFonts w:asciiTheme="majorHAnsi" w:hAnsiTheme="majorHAnsi" w:cstheme="majorHAnsi"/>
        </w:rPr>
        <w:t xml:space="preserve"> 21</w:t>
      </w:r>
      <w:r w:rsidRPr="006241D3">
        <w:rPr>
          <w:rFonts w:asciiTheme="majorHAnsi" w:hAnsiTheme="majorHAnsi" w:cstheme="majorHAnsi"/>
        </w:rPr>
        <w:t xml:space="preserve">, Dr Nancy S </w:t>
      </w:r>
      <w:proofErr w:type="spellStart"/>
      <w:r w:rsidRPr="006241D3">
        <w:rPr>
          <w:rFonts w:asciiTheme="majorHAnsi" w:hAnsiTheme="majorHAnsi" w:cstheme="majorHAnsi"/>
        </w:rPr>
        <w:t>Jecker</w:t>
      </w:r>
      <w:proofErr w:type="spellEnd"/>
      <w:r w:rsidRPr="006241D3">
        <w:rPr>
          <w:rFonts w:asciiTheme="majorHAnsi" w:hAnsiTheme="majorHAnsi" w:cstheme="majorHAnsi"/>
        </w:rPr>
        <w:t xml:space="preserve">, Department of Bioethics &amp; Humanities, University of Washington School of Medicine. Department of Philosophy, University of Johannesburg, Auckland Park, Gauteng, South Africa. Caesar A </w:t>
      </w:r>
      <w:proofErr w:type="spellStart"/>
      <w:r w:rsidRPr="006241D3">
        <w:rPr>
          <w:rFonts w:asciiTheme="majorHAnsi" w:hAnsiTheme="majorHAnsi" w:cstheme="majorHAnsi"/>
        </w:rPr>
        <w:t>Atuire</w:t>
      </w:r>
      <w:proofErr w:type="spellEnd"/>
      <w:r w:rsidRPr="006241D3">
        <w:rPr>
          <w:rFonts w:asciiTheme="majorHAnsi" w:hAnsiTheme="majorHAnsi" w:cstheme="majorHAnsi"/>
        </w:rPr>
        <w:t xml:space="preserve">, Department of Philosophy and Classics, University of Ghana, Accra, Accra, Ghana. All Souls College, University of Oxford, Oxford, </w:t>
      </w:r>
      <w:proofErr w:type="spellStart"/>
      <w:r w:rsidRPr="006241D3">
        <w:rPr>
          <w:rFonts w:asciiTheme="majorHAnsi" w:hAnsiTheme="majorHAnsi" w:cstheme="majorHAnsi"/>
        </w:rPr>
        <w:t>Oxfordshire</w:t>
      </w:r>
      <w:proofErr w:type="spellEnd"/>
      <w:r w:rsidRPr="006241D3">
        <w:rPr>
          <w:rFonts w:asciiTheme="majorHAnsi" w:hAnsiTheme="majorHAnsi" w:cstheme="majorHAnsi"/>
        </w:rPr>
        <w:t xml:space="preserve">, UK. Journal of Medical Ethics 2021;47:595-598. “What’s yours is ours: waiving intellectual property protections for COVID-19 vaccines.” </w:t>
      </w:r>
      <w:hyperlink r:id="rId47" w:history="1">
        <w:r w:rsidRPr="006241D3">
          <w:rPr>
            <w:rStyle w:val="Hyperlink"/>
            <w:rFonts w:asciiTheme="majorHAnsi" w:hAnsiTheme="majorHAnsi" w:cstheme="majorHAnsi"/>
          </w:rPr>
          <w:t>https://jme.bmj.com/content/47/9/595</w:t>
        </w:r>
      </w:hyperlink>
      <w:r w:rsidRPr="006241D3">
        <w:rPr>
          <w:rFonts w:asciiTheme="majorHAnsi" w:hAnsiTheme="majorHAnsi" w:cstheme="majorHAnsi"/>
        </w:rPr>
        <w:t xml:space="preserve"> </w:t>
      </w:r>
      <w:proofErr w:type="spellStart"/>
      <w:r w:rsidRPr="006241D3">
        <w:rPr>
          <w:rFonts w:asciiTheme="majorHAnsi" w:hAnsiTheme="majorHAnsi" w:cstheme="majorHAnsi"/>
        </w:rPr>
        <w:t>brett</w:t>
      </w:r>
      <w:proofErr w:type="spellEnd"/>
    </w:p>
    <w:p w14:paraId="5F193BFA" w14:textId="77777777" w:rsidR="000F017D" w:rsidRPr="006241D3" w:rsidRDefault="000F017D" w:rsidP="000F017D">
      <w:pPr>
        <w:rPr>
          <w:rFonts w:asciiTheme="majorHAnsi" w:hAnsiTheme="majorHAnsi" w:cstheme="majorHAnsi"/>
          <w:sz w:val="16"/>
        </w:rPr>
      </w:pPr>
      <w:r w:rsidRPr="006241D3">
        <w:rPr>
          <w:rFonts w:asciiTheme="majorHAnsi" w:hAnsiTheme="majorHAnsi" w:cstheme="majorHAnsi"/>
          <w:sz w:val="16"/>
        </w:rPr>
        <w:t xml:space="preserve">Since consequentialist justifications treat the value of IP as purely instrumental, they are also vulnerable to counterarguments showing that a sought-after goal is not the sole or most important </w:t>
      </w:r>
      <w:r w:rsidRPr="006B7421">
        <w:rPr>
          <w:rFonts w:asciiTheme="majorHAnsi" w:hAnsiTheme="majorHAnsi" w:cstheme="majorHAnsi"/>
          <w:sz w:val="16"/>
        </w:rPr>
        <w:t xml:space="preserve">end. During the COVID-19 pandemic, we submit that the </w:t>
      </w:r>
      <w:r w:rsidRPr="006B7421">
        <w:rPr>
          <w:rStyle w:val="Emphasis"/>
          <w:rFonts w:asciiTheme="majorHAnsi" w:hAnsiTheme="majorHAnsi" w:cstheme="majorHAnsi"/>
        </w:rPr>
        <w:t>vaccinating the world is an overriding goal</w:t>
      </w:r>
      <w:r w:rsidRPr="006B7421">
        <w:rPr>
          <w:rFonts w:asciiTheme="majorHAnsi" w:hAnsiTheme="majorHAnsi" w:cstheme="majorHAnsi"/>
          <w:sz w:val="16"/>
        </w:rPr>
        <w:t>.</w:t>
      </w:r>
      <w:r w:rsidRPr="006241D3">
        <w:rPr>
          <w:rFonts w:asciiTheme="majorHAnsi" w:hAnsiTheme="majorHAnsi" w:cstheme="majorHAnsi"/>
          <w:sz w:val="16"/>
        </w:rPr>
        <w:t xml:space="preserve"> </w:t>
      </w:r>
      <w:r w:rsidRPr="006241D3">
        <w:rPr>
          <w:rStyle w:val="StyleUnderline"/>
          <w:rFonts w:asciiTheme="majorHAnsi" w:hAnsiTheme="majorHAnsi" w:cstheme="majorHAnsi"/>
        </w:rPr>
        <w:t xml:space="preserve">With </w:t>
      </w:r>
      <w:r w:rsidRPr="006241D3">
        <w:rPr>
          <w:rStyle w:val="Emphasis"/>
          <w:rFonts w:asciiTheme="majorHAnsi" w:hAnsiTheme="majorHAnsi" w:cstheme="majorHAnsi"/>
        </w:rPr>
        <w:t>existing IP protections</w:t>
      </w:r>
      <w:r w:rsidRPr="006241D3">
        <w:rPr>
          <w:rStyle w:val="StyleUnderline"/>
          <w:rFonts w:asciiTheme="majorHAnsi" w:hAnsiTheme="majorHAnsi" w:cstheme="majorHAnsi"/>
        </w:rPr>
        <w:t xml:space="preserve"> intact, the world has fallen well short</w:t>
      </w:r>
      <w:r w:rsidRPr="006241D3">
        <w:rPr>
          <w:rFonts w:asciiTheme="majorHAnsi" w:hAnsiTheme="majorHAnsi" w:cstheme="majorHAnsi"/>
          <w:sz w:val="16"/>
        </w:rPr>
        <w:t xml:space="preserve"> of this goal. </w:t>
      </w:r>
      <w:r w:rsidRPr="006241D3">
        <w:rPr>
          <w:rStyle w:val="StyleUnderline"/>
          <w:rFonts w:asciiTheme="majorHAnsi" w:hAnsiTheme="majorHAnsi" w:cstheme="majorHAnsi"/>
        </w:rPr>
        <w:t>Current forecasts show</w:t>
      </w:r>
      <w:r w:rsidRPr="006241D3">
        <w:rPr>
          <w:rFonts w:asciiTheme="majorHAnsi" w:hAnsiTheme="majorHAnsi" w:cstheme="majorHAnsi"/>
          <w:sz w:val="16"/>
        </w:rPr>
        <w:t xml:space="preserve"> that at the current pace, </w:t>
      </w:r>
      <w:r w:rsidRPr="006241D3">
        <w:rPr>
          <w:rStyle w:val="StyleUnderline"/>
          <w:rFonts w:asciiTheme="majorHAnsi" w:hAnsiTheme="majorHAnsi" w:cstheme="majorHAnsi"/>
        </w:rPr>
        <w:t xml:space="preserve">there will not be enough vaccines to cover the world’s population until 2023 or </w:t>
      </w:r>
      <w:r w:rsidRPr="006241D3">
        <w:rPr>
          <w:rStyle w:val="Emphasis"/>
          <w:rFonts w:asciiTheme="majorHAnsi" w:hAnsiTheme="majorHAnsi" w:cstheme="majorHAnsi"/>
        </w:rPr>
        <w:t>2024</w:t>
      </w:r>
      <w:r w:rsidRPr="006241D3">
        <w:rPr>
          <w:rFonts w:asciiTheme="majorHAnsi" w:hAnsiTheme="majorHAnsi" w:cstheme="majorHAnsi"/>
          <w:sz w:val="16"/>
        </w:rPr>
        <w:t xml:space="preserve">.15 </w:t>
      </w:r>
      <w:r w:rsidRPr="00114363">
        <w:rPr>
          <w:rStyle w:val="StyleUnderline"/>
          <w:rFonts w:asciiTheme="majorHAnsi" w:hAnsiTheme="majorHAnsi" w:cstheme="majorHAnsi"/>
          <w:highlight w:val="cyan"/>
        </w:rPr>
        <w:t>IP protections</w:t>
      </w:r>
      <w:r w:rsidRPr="006241D3">
        <w:rPr>
          <w:rStyle w:val="StyleUnderline"/>
          <w:rFonts w:asciiTheme="majorHAnsi" w:hAnsiTheme="majorHAnsi" w:cstheme="majorHAnsi"/>
        </w:rPr>
        <w:t xml:space="preserve"> further </w:t>
      </w:r>
      <w:r w:rsidRPr="00114363">
        <w:rPr>
          <w:rStyle w:val="StyleUnderline"/>
          <w:rFonts w:asciiTheme="majorHAnsi" w:hAnsiTheme="majorHAnsi" w:cstheme="majorHAnsi"/>
          <w:highlight w:val="cyan"/>
        </w:rPr>
        <w:t>frustrate</w:t>
      </w:r>
      <w:r w:rsidRPr="006241D3">
        <w:rPr>
          <w:rStyle w:val="StyleUnderline"/>
          <w:rFonts w:asciiTheme="majorHAnsi" w:hAnsiTheme="majorHAnsi" w:cstheme="majorHAnsi"/>
        </w:rPr>
        <w:t xml:space="preserve"> the goal of universal </w:t>
      </w:r>
      <w:r w:rsidRPr="00114363">
        <w:rPr>
          <w:rStyle w:val="StyleUnderline"/>
          <w:rFonts w:asciiTheme="majorHAnsi" w:hAnsiTheme="majorHAnsi" w:cstheme="majorHAnsi"/>
          <w:highlight w:val="cyan"/>
        </w:rPr>
        <w:t>access</w:t>
      </w:r>
      <w:r w:rsidRPr="006241D3">
        <w:rPr>
          <w:rFonts w:asciiTheme="majorHAnsi" w:hAnsiTheme="majorHAnsi" w:cstheme="majorHAnsi"/>
          <w:sz w:val="16"/>
        </w:rPr>
        <w:t xml:space="preserve"> to vaccines </w:t>
      </w:r>
      <w:r w:rsidRPr="00114363">
        <w:rPr>
          <w:rStyle w:val="StyleUnderline"/>
          <w:rFonts w:asciiTheme="majorHAnsi" w:hAnsiTheme="majorHAnsi" w:cstheme="majorHAnsi"/>
          <w:highlight w:val="cyan"/>
        </w:rPr>
        <w:t>by limiting who can manufacturer</w:t>
      </w:r>
      <w:r w:rsidRPr="006241D3">
        <w:rPr>
          <w:rStyle w:val="StyleUnderline"/>
          <w:rFonts w:asciiTheme="majorHAnsi" w:hAnsiTheme="majorHAnsi" w:cstheme="majorHAnsi"/>
        </w:rPr>
        <w:t xml:space="preserve"> </w:t>
      </w:r>
      <w:r w:rsidRPr="006B7421">
        <w:rPr>
          <w:rStyle w:val="StyleUnderline"/>
          <w:rFonts w:asciiTheme="majorHAnsi" w:hAnsiTheme="majorHAnsi" w:cstheme="majorHAnsi"/>
        </w:rPr>
        <w:t>them</w:t>
      </w:r>
      <w:r w:rsidRPr="006B7421">
        <w:rPr>
          <w:rFonts w:asciiTheme="majorHAnsi" w:hAnsiTheme="majorHAnsi" w:cstheme="majorHAnsi"/>
          <w:sz w:val="16"/>
        </w:rPr>
        <w:t xml:space="preserve">. </w:t>
      </w:r>
      <w:r w:rsidRPr="006B7421">
        <w:rPr>
          <w:rStyle w:val="StyleUnderline"/>
          <w:rFonts w:asciiTheme="majorHAnsi" w:hAnsiTheme="majorHAnsi" w:cstheme="majorHAnsi"/>
        </w:rPr>
        <w:t>The</w:t>
      </w:r>
      <w:r w:rsidRPr="006241D3">
        <w:rPr>
          <w:rStyle w:val="StyleUnderline"/>
          <w:rFonts w:asciiTheme="majorHAnsi" w:hAnsiTheme="majorHAnsi" w:cstheme="majorHAnsi"/>
        </w:rPr>
        <w:t xml:space="preserve"> WHO reports that 80% of global sales for COVID-19 vaccines come from five large multinational corporations</w:t>
      </w:r>
      <w:r w:rsidRPr="006241D3">
        <w:rPr>
          <w:rFonts w:asciiTheme="majorHAnsi" w:hAnsiTheme="majorHAnsi" w:cstheme="majorHAnsi"/>
          <w:sz w:val="16"/>
        </w:rPr>
        <w:t xml:space="preserve">.16 </w:t>
      </w:r>
      <w:r w:rsidRPr="00114363">
        <w:rPr>
          <w:rStyle w:val="StyleUnderline"/>
          <w:rFonts w:asciiTheme="majorHAnsi" w:hAnsiTheme="majorHAnsi" w:cstheme="majorHAnsi"/>
          <w:highlight w:val="cyan"/>
        </w:rPr>
        <w:t xml:space="preserve">Increasing </w:t>
      </w:r>
      <w:r w:rsidRPr="006B7421">
        <w:rPr>
          <w:rStyle w:val="StyleUnderline"/>
          <w:rFonts w:asciiTheme="majorHAnsi" w:hAnsiTheme="majorHAnsi" w:cstheme="majorHAnsi"/>
        </w:rPr>
        <w:t xml:space="preserve">the number of </w:t>
      </w:r>
      <w:r w:rsidRPr="00114363">
        <w:rPr>
          <w:rStyle w:val="StyleUnderline"/>
          <w:rFonts w:asciiTheme="majorHAnsi" w:hAnsiTheme="majorHAnsi" w:cstheme="majorHAnsi"/>
          <w:highlight w:val="cyan"/>
        </w:rPr>
        <w:t>manufacturers</w:t>
      </w:r>
      <w:r w:rsidRPr="006241D3">
        <w:rPr>
          <w:rFonts w:asciiTheme="majorHAnsi" w:hAnsiTheme="majorHAnsi" w:cstheme="majorHAnsi"/>
          <w:sz w:val="16"/>
        </w:rPr>
        <w:t xml:space="preserve"> globally </w:t>
      </w:r>
      <w:r w:rsidRPr="006B7421">
        <w:rPr>
          <w:rStyle w:val="StyleUnderline"/>
          <w:rFonts w:asciiTheme="majorHAnsi" w:hAnsiTheme="majorHAnsi" w:cstheme="majorHAnsi"/>
        </w:rPr>
        <w:t>would</w:t>
      </w:r>
      <w:r w:rsidRPr="006B7421">
        <w:rPr>
          <w:rFonts w:asciiTheme="majorHAnsi" w:hAnsiTheme="majorHAnsi" w:cstheme="majorHAnsi"/>
          <w:sz w:val="16"/>
        </w:rPr>
        <w:t xml:space="preserve"> </w:t>
      </w:r>
      <w:r w:rsidRPr="006B7421">
        <w:rPr>
          <w:rStyle w:val="StyleUnderline"/>
          <w:rFonts w:asciiTheme="majorHAnsi" w:hAnsiTheme="majorHAnsi" w:cstheme="majorHAnsi"/>
        </w:rPr>
        <w:t>not only</w:t>
      </w:r>
      <w:r w:rsidRPr="006241D3">
        <w:rPr>
          <w:rFonts w:asciiTheme="majorHAnsi" w:hAnsiTheme="majorHAnsi" w:cstheme="majorHAnsi"/>
          <w:sz w:val="16"/>
        </w:rPr>
        <w:t xml:space="preserve"> </w:t>
      </w:r>
      <w:r w:rsidRPr="00114363">
        <w:rPr>
          <w:rStyle w:val="Emphasis"/>
          <w:rFonts w:asciiTheme="majorHAnsi" w:hAnsiTheme="majorHAnsi" w:cstheme="majorHAnsi"/>
          <w:highlight w:val="cyan"/>
        </w:rPr>
        <w:t>increase supply</w:t>
      </w:r>
      <w:r w:rsidRPr="006241D3">
        <w:rPr>
          <w:rFonts w:asciiTheme="majorHAnsi" w:hAnsiTheme="majorHAnsi" w:cstheme="majorHAnsi"/>
          <w:sz w:val="16"/>
        </w:rPr>
        <w:t xml:space="preserve">, </w:t>
      </w:r>
      <w:r w:rsidRPr="006B7421">
        <w:rPr>
          <w:rStyle w:val="StyleUnderline"/>
          <w:rFonts w:asciiTheme="majorHAnsi" w:hAnsiTheme="majorHAnsi" w:cstheme="majorHAnsi"/>
        </w:rPr>
        <w:t>but</w:t>
      </w:r>
      <w:r w:rsidRPr="006241D3">
        <w:rPr>
          <w:rFonts w:asciiTheme="majorHAnsi" w:hAnsiTheme="majorHAnsi" w:cstheme="majorHAnsi"/>
          <w:sz w:val="16"/>
        </w:rPr>
        <w:t xml:space="preserve"> </w:t>
      </w:r>
      <w:r w:rsidRPr="00114363">
        <w:rPr>
          <w:rStyle w:val="Emphasis"/>
          <w:rFonts w:asciiTheme="majorHAnsi" w:hAnsiTheme="majorHAnsi" w:cstheme="majorHAnsi"/>
          <w:highlight w:val="cyan"/>
        </w:rPr>
        <w:t>reduce prices</w:t>
      </w:r>
      <w:r w:rsidRPr="006241D3">
        <w:rPr>
          <w:rFonts w:asciiTheme="majorHAnsi" w:hAnsiTheme="majorHAnsi" w:cstheme="majorHAnsi"/>
          <w:sz w:val="16"/>
        </w:rPr>
        <w:t xml:space="preserve">, </w:t>
      </w:r>
      <w:r w:rsidRPr="006241D3">
        <w:rPr>
          <w:rStyle w:val="StyleUnderline"/>
          <w:rFonts w:asciiTheme="majorHAnsi" w:hAnsiTheme="majorHAnsi" w:cstheme="majorHAnsi"/>
        </w:rPr>
        <w:t>making vaccines more affordable</w:t>
      </w:r>
      <w:r w:rsidRPr="006241D3">
        <w:rPr>
          <w:rFonts w:asciiTheme="majorHAnsi" w:hAnsiTheme="majorHAnsi" w:cstheme="majorHAnsi"/>
          <w:sz w:val="16"/>
        </w:rPr>
        <w:t xml:space="preserve"> to LMICs. It would </w:t>
      </w:r>
      <w:proofErr w:type="spellStart"/>
      <w:r w:rsidRPr="006241D3">
        <w:rPr>
          <w:rFonts w:asciiTheme="majorHAnsi" w:hAnsiTheme="majorHAnsi" w:cstheme="majorHAnsi"/>
          <w:sz w:val="16"/>
        </w:rPr>
        <w:t>stabilise</w:t>
      </w:r>
      <w:proofErr w:type="spellEnd"/>
      <w:r w:rsidRPr="006241D3">
        <w:rPr>
          <w:rFonts w:asciiTheme="majorHAnsi" w:hAnsiTheme="majorHAnsi" w:cstheme="majorHAnsi"/>
          <w:sz w:val="16"/>
        </w:rPr>
        <w:t xml:space="preserve"> supply, </w:t>
      </w:r>
      <w:proofErr w:type="spellStart"/>
      <w:r w:rsidRPr="00114363">
        <w:rPr>
          <w:rStyle w:val="Emphasis"/>
          <w:rFonts w:asciiTheme="majorHAnsi" w:hAnsiTheme="majorHAnsi" w:cstheme="majorHAnsi"/>
          <w:highlight w:val="cyan"/>
        </w:rPr>
        <w:t>minimising</w:t>
      </w:r>
      <w:proofErr w:type="spellEnd"/>
      <w:r w:rsidRPr="00114363">
        <w:rPr>
          <w:rStyle w:val="Emphasis"/>
          <w:rFonts w:asciiTheme="majorHAnsi" w:hAnsiTheme="majorHAnsi" w:cstheme="majorHAnsi"/>
          <w:highlight w:val="cyan"/>
        </w:rPr>
        <w:t xml:space="preserve"> disruptions</w:t>
      </w:r>
      <w:r w:rsidRPr="006241D3">
        <w:rPr>
          <w:rStyle w:val="StyleUnderline"/>
          <w:rFonts w:asciiTheme="majorHAnsi" w:hAnsiTheme="majorHAnsi" w:cstheme="majorHAnsi"/>
        </w:rPr>
        <w:t xml:space="preserve"> of the kind </w:t>
      </w:r>
      <w:r w:rsidRPr="00114363">
        <w:rPr>
          <w:rStyle w:val="StyleUnderline"/>
          <w:rFonts w:asciiTheme="majorHAnsi" w:hAnsiTheme="majorHAnsi" w:cstheme="majorHAnsi"/>
          <w:highlight w:val="cyan"/>
        </w:rPr>
        <w:t>that occurred when India halted</w:t>
      </w:r>
      <w:r w:rsidRPr="006241D3">
        <w:rPr>
          <w:rStyle w:val="StyleUnderline"/>
          <w:rFonts w:asciiTheme="majorHAnsi" w:hAnsiTheme="majorHAnsi" w:cstheme="majorHAnsi"/>
        </w:rPr>
        <w:t xml:space="preserve"> vaccine </w:t>
      </w:r>
      <w:r w:rsidRPr="00114363">
        <w:rPr>
          <w:rStyle w:val="StyleUnderline"/>
          <w:rFonts w:asciiTheme="majorHAnsi" w:hAnsiTheme="majorHAnsi" w:cstheme="majorHAnsi"/>
          <w:highlight w:val="cyan"/>
        </w:rPr>
        <w:t>exports</w:t>
      </w:r>
      <w:r w:rsidRPr="006241D3">
        <w:rPr>
          <w:rStyle w:val="StyleUnderline"/>
          <w:rFonts w:asciiTheme="majorHAnsi" w:hAnsiTheme="majorHAnsi" w:cstheme="majorHAnsi"/>
        </w:rPr>
        <w:t xml:space="preserve"> amidst a surge of COVID-19 cases</w:t>
      </w:r>
      <w:r w:rsidRPr="006241D3">
        <w:rPr>
          <w:rFonts w:asciiTheme="majorHAnsi" w:hAnsiTheme="majorHAnsi" w:cstheme="majorHAnsi"/>
          <w:sz w:val="16"/>
        </w:rPr>
        <w:t>.</w:t>
      </w:r>
    </w:p>
    <w:p w14:paraId="661ECABF" w14:textId="77777777" w:rsidR="000F017D" w:rsidRPr="006241D3" w:rsidRDefault="000F017D" w:rsidP="000F017D">
      <w:pPr>
        <w:rPr>
          <w:rFonts w:asciiTheme="majorHAnsi" w:hAnsiTheme="majorHAnsi" w:cstheme="majorHAnsi"/>
          <w:sz w:val="16"/>
        </w:rPr>
      </w:pPr>
      <w:r w:rsidRPr="006241D3">
        <w:rPr>
          <w:rFonts w:asciiTheme="majorHAnsi" w:hAnsiTheme="majorHAnsi" w:cstheme="majorHAnsi"/>
          <w:sz w:val="16"/>
        </w:rPr>
        <w:t xml:space="preserve">It might be objected that waiving IP protections will not increase supply, because it takes years to establish manufacturing capacity. However, </w:t>
      </w:r>
      <w:r w:rsidRPr="00114363">
        <w:rPr>
          <w:rStyle w:val="StyleUnderline"/>
          <w:rFonts w:asciiTheme="majorHAnsi" w:hAnsiTheme="majorHAnsi" w:cstheme="majorHAnsi"/>
          <w:highlight w:val="cyan"/>
        </w:rPr>
        <w:t>since the pandemic began</w:t>
      </w:r>
      <w:r w:rsidRPr="006241D3">
        <w:rPr>
          <w:rStyle w:val="StyleUnderline"/>
          <w:rFonts w:asciiTheme="majorHAnsi" w:hAnsiTheme="majorHAnsi" w:cstheme="majorHAnsi"/>
        </w:rPr>
        <w:t xml:space="preserve">, </w:t>
      </w:r>
      <w:r w:rsidRPr="00114363">
        <w:rPr>
          <w:rStyle w:val="StyleUnderline"/>
          <w:rFonts w:asciiTheme="majorHAnsi" w:hAnsiTheme="majorHAnsi" w:cstheme="majorHAnsi"/>
          <w:highlight w:val="cyan"/>
        </w:rPr>
        <w:t>we have learnt it takes less time</w:t>
      </w:r>
      <w:r w:rsidRPr="006241D3">
        <w:rPr>
          <w:rFonts w:asciiTheme="majorHAnsi" w:hAnsiTheme="majorHAnsi" w:cstheme="majorHAnsi"/>
          <w:sz w:val="16"/>
        </w:rPr>
        <w:t xml:space="preserve">. </w:t>
      </w:r>
      <w:r w:rsidRPr="00114363">
        <w:rPr>
          <w:rStyle w:val="Emphasis"/>
          <w:rFonts w:asciiTheme="majorHAnsi" w:hAnsiTheme="majorHAnsi" w:cstheme="majorHAnsi"/>
          <w:highlight w:val="cyan"/>
        </w:rPr>
        <w:t>Repurposing facilities</w:t>
      </w:r>
      <w:r w:rsidRPr="00114363">
        <w:rPr>
          <w:rStyle w:val="StyleUnderline"/>
          <w:rFonts w:asciiTheme="majorHAnsi" w:hAnsiTheme="majorHAnsi" w:cstheme="majorHAnsi"/>
          <w:highlight w:val="cyan"/>
        </w:rPr>
        <w:t xml:space="preserve"> </w:t>
      </w:r>
      <w:r w:rsidRPr="006241D3">
        <w:rPr>
          <w:rStyle w:val="StyleUnderline"/>
          <w:rFonts w:asciiTheme="majorHAnsi" w:hAnsiTheme="majorHAnsi" w:cstheme="majorHAnsi"/>
        </w:rPr>
        <w:t xml:space="preserve">and </w:t>
      </w:r>
      <w:r w:rsidRPr="006241D3">
        <w:rPr>
          <w:rStyle w:val="Emphasis"/>
          <w:rFonts w:asciiTheme="majorHAnsi" w:hAnsiTheme="majorHAnsi" w:cstheme="majorHAnsi"/>
        </w:rPr>
        <w:t>vetting them</w:t>
      </w:r>
      <w:r w:rsidRPr="006241D3">
        <w:rPr>
          <w:rFonts w:asciiTheme="majorHAnsi" w:hAnsiTheme="majorHAnsi" w:cstheme="majorHAnsi"/>
          <w:sz w:val="16"/>
        </w:rPr>
        <w:t xml:space="preserve"> for safety and quality </w:t>
      </w:r>
      <w:r w:rsidRPr="00114363">
        <w:rPr>
          <w:rStyle w:val="StyleUnderline"/>
          <w:rFonts w:asciiTheme="majorHAnsi" w:hAnsiTheme="majorHAnsi" w:cstheme="majorHAnsi"/>
          <w:highlight w:val="cyan"/>
        </w:rPr>
        <w:t>can</w:t>
      </w:r>
      <w:r w:rsidRPr="006241D3">
        <w:rPr>
          <w:rStyle w:val="StyleUnderline"/>
          <w:rFonts w:asciiTheme="majorHAnsi" w:hAnsiTheme="majorHAnsi" w:cstheme="majorHAnsi"/>
        </w:rPr>
        <w:t xml:space="preserve"> often </w:t>
      </w:r>
      <w:r w:rsidRPr="00114363">
        <w:rPr>
          <w:rStyle w:val="StyleUnderline"/>
          <w:rFonts w:asciiTheme="majorHAnsi" w:hAnsiTheme="majorHAnsi" w:cstheme="majorHAnsi"/>
          <w:highlight w:val="cyan"/>
        </w:rPr>
        <w:t>happen in 6</w:t>
      </w:r>
      <w:r w:rsidRPr="006241D3">
        <w:rPr>
          <w:rStyle w:val="StyleUnderline"/>
          <w:rFonts w:asciiTheme="majorHAnsi" w:hAnsiTheme="majorHAnsi" w:cstheme="majorHAnsi"/>
        </w:rPr>
        <w:t xml:space="preserve"> or 7 </w:t>
      </w:r>
      <w:r w:rsidRPr="00114363">
        <w:rPr>
          <w:rStyle w:val="StyleUnderline"/>
          <w:rFonts w:asciiTheme="majorHAnsi" w:hAnsiTheme="majorHAnsi" w:cstheme="majorHAnsi"/>
          <w:highlight w:val="cyan"/>
        </w:rPr>
        <w:t>months</w:t>
      </w:r>
      <w:r w:rsidRPr="006241D3">
        <w:rPr>
          <w:rFonts w:asciiTheme="majorHAnsi" w:hAnsiTheme="majorHAnsi" w:cstheme="majorHAnsi"/>
          <w:sz w:val="16"/>
        </w:rPr>
        <w:t xml:space="preserve">, about half the time previously thought.17 </w:t>
      </w:r>
      <w:r w:rsidRPr="00114363">
        <w:rPr>
          <w:rStyle w:val="StyleUnderline"/>
          <w:rFonts w:asciiTheme="majorHAnsi" w:hAnsiTheme="majorHAnsi" w:cstheme="majorHAnsi"/>
          <w:highlight w:val="cyan"/>
        </w:rPr>
        <w:t>Since COVID</w:t>
      </w:r>
      <w:r w:rsidRPr="006241D3">
        <w:rPr>
          <w:rFonts w:asciiTheme="majorHAnsi" w:hAnsiTheme="majorHAnsi" w:cstheme="majorHAnsi"/>
          <w:sz w:val="16"/>
        </w:rPr>
        <w:t xml:space="preserve">-19 </w:t>
      </w:r>
      <w:r w:rsidRPr="00114363">
        <w:rPr>
          <w:rStyle w:val="StyleUnderline"/>
          <w:rFonts w:asciiTheme="majorHAnsi" w:hAnsiTheme="majorHAnsi" w:cstheme="majorHAnsi"/>
          <w:highlight w:val="cyan"/>
        </w:rPr>
        <w:t>will not be the last pandemic humanity faces</w:t>
      </w:r>
      <w:r w:rsidRPr="006241D3">
        <w:rPr>
          <w:rStyle w:val="StyleUnderline"/>
          <w:rFonts w:asciiTheme="majorHAnsi" w:hAnsiTheme="majorHAnsi" w:cstheme="majorHAnsi"/>
        </w:rPr>
        <w:t xml:space="preserve">, </w:t>
      </w:r>
      <w:r w:rsidRPr="00114363">
        <w:rPr>
          <w:rStyle w:val="StyleUnderline"/>
          <w:rFonts w:asciiTheme="majorHAnsi" w:hAnsiTheme="majorHAnsi" w:cstheme="majorHAnsi"/>
          <w:highlight w:val="cyan"/>
        </w:rPr>
        <w:t>expanding manufacturing capacity is also necessary</w:t>
      </w:r>
      <w:r w:rsidRPr="006241D3">
        <w:rPr>
          <w:rStyle w:val="StyleUnderline"/>
          <w:rFonts w:asciiTheme="majorHAnsi" w:hAnsiTheme="majorHAnsi" w:cstheme="majorHAnsi"/>
        </w:rPr>
        <w:t xml:space="preserve"> preparation </w:t>
      </w:r>
      <w:r w:rsidRPr="00114363">
        <w:rPr>
          <w:rStyle w:val="StyleUnderline"/>
          <w:rFonts w:asciiTheme="majorHAnsi" w:hAnsiTheme="majorHAnsi" w:cstheme="majorHAnsi"/>
          <w:highlight w:val="cyan"/>
        </w:rPr>
        <w:t xml:space="preserve">for </w:t>
      </w:r>
      <w:r w:rsidRPr="00114363">
        <w:rPr>
          <w:rStyle w:val="Emphasis"/>
          <w:rFonts w:asciiTheme="majorHAnsi" w:hAnsiTheme="majorHAnsi" w:cstheme="majorHAnsi"/>
          <w:highlight w:val="cyan"/>
        </w:rPr>
        <w:t>future pandemics</w:t>
      </w:r>
      <w:r w:rsidRPr="006241D3">
        <w:rPr>
          <w:rFonts w:asciiTheme="majorHAnsi" w:hAnsiTheme="majorHAnsi" w:cstheme="majorHAnsi"/>
          <w:sz w:val="16"/>
        </w:rPr>
        <w:t xml:space="preserve">. </w:t>
      </w:r>
      <w:proofErr w:type="spellStart"/>
      <w:r w:rsidRPr="006241D3">
        <w:rPr>
          <w:rFonts w:asciiTheme="majorHAnsi" w:hAnsiTheme="majorHAnsi" w:cstheme="majorHAnsi"/>
          <w:sz w:val="16"/>
        </w:rPr>
        <w:t>Nkengasong</w:t>
      </w:r>
      <w:proofErr w:type="spellEnd"/>
      <w:r w:rsidRPr="006241D3">
        <w:rPr>
          <w:rFonts w:asciiTheme="majorHAnsi" w:hAnsiTheme="majorHAnsi" w:cstheme="majorHAnsi"/>
          <w:sz w:val="16"/>
        </w:rPr>
        <w:t xml:space="preserve">, Director of the African </w:t>
      </w:r>
      <w:proofErr w:type="spellStart"/>
      <w:r w:rsidRPr="006241D3">
        <w:rPr>
          <w:rFonts w:asciiTheme="majorHAnsi" w:hAnsiTheme="majorHAnsi" w:cstheme="majorHAnsi"/>
          <w:sz w:val="16"/>
        </w:rPr>
        <w:t>Centres</w:t>
      </w:r>
      <w:proofErr w:type="spellEnd"/>
      <w:r w:rsidRPr="006241D3">
        <w:rPr>
          <w:rFonts w:asciiTheme="majorHAnsi" w:hAnsiTheme="majorHAnsi" w:cstheme="majorHAnsi"/>
          <w:sz w:val="16"/>
        </w:rPr>
        <w:t xml:space="preserve"> for Disease Control and Prevention, put the point bluntly, ‘</w:t>
      </w:r>
      <w:r w:rsidRPr="006241D3">
        <w:rPr>
          <w:rStyle w:val="StyleUnderline"/>
          <w:rFonts w:asciiTheme="majorHAnsi" w:hAnsiTheme="majorHAnsi" w:cstheme="majorHAnsi"/>
        </w:rPr>
        <w:t xml:space="preserve">Can a continent of </w:t>
      </w:r>
      <w:r w:rsidRPr="006241D3">
        <w:rPr>
          <w:rStyle w:val="Emphasis"/>
          <w:rFonts w:asciiTheme="majorHAnsi" w:hAnsiTheme="majorHAnsi" w:cstheme="majorHAnsi"/>
        </w:rPr>
        <w:t>1.2 billion people</w:t>
      </w:r>
      <w:r w:rsidRPr="006241D3">
        <w:rPr>
          <w:rFonts w:asciiTheme="majorHAnsi" w:hAnsiTheme="majorHAnsi" w:cstheme="majorHAnsi"/>
          <w:sz w:val="16"/>
        </w:rPr>
        <w:t>—projected to be 2.4 billion in 30 years, where one in four people in the world will be African—</w:t>
      </w:r>
      <w:r w:rsidRPr="006241D3">
        <w:rPr>
          <w:rStyle w:val="StyleUnderline"/>
          <w:rFonts w:asciiTheme="majorHAnsi" w:hAnsiTheme="majorHAnsi" w:cstheme="majorHAnsi"/>
        </w:rPr>
        <w:t xml:space="preserve">continue to import </w:t>
      </w:r>
      <w:r w:rsidRPr="006241D3">
        <w:rPr>
          <w:rStyle w:val="Emphasis"/>
          <w:rFonts w:asciiTheme="majorHAnsi" w:hAnsiTheme="majorHAnsi" w:cstheme="majorHAnsi"/>
        </w:rPr>
        <w:t>99% of its vaccine?</w:t>
      </w:r>
      <w:r w:rsidRPr="006241D3">
        <w:rPr>
          <w:rFonts w:asciiTheme="majorHAnsi" w:hAnsiTheme="majorHAnsi" w:cstheme="majorHAnsi"/>
          <w:sz w:val="16"/>
        </w:rPr>
        <w:t>’18</w:t>
      </w:r>
    </w:p>
    <w:p w14:paraId="4654F4ED" w14:textId="77777777" w:rsidR="000F017D" w:rsidRDefault="000F017D" w:rsidP="000F017D">
      <w:pPr>
        <w:rPr>
          <w:u w:val="single"/>
        </w:rPr>
      </w:pPr>
    </w:p>
    <w:p w14:paraId="44450562" w14:textId="77777777" w:rsidR="000F017D" w:rsidRDefault="000F017D" w:rsidP="000F017D">
      <w:pPr>
        <w:pStyle w:val="Heading4"/>
        <w:rPr>
          <w:rFonts w:cs="Calibri"/>
        </w:rPr>
      </w:pPr>
      <w:r>
        <w:rPr>
          <w:rFonts w:cs="Calibri"/>
        </w:rPr>
        <w:t xml:space="preserve">Mutations and future pandemics </w:t>
      </w:r>
      <w:r w:rsidRPr="00976E44">
        <w:rPr>
          <w:rFonts w:cs="Calibri"/>
        </w:rPr>
        <w:t xml:space="preserve">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26EC5FEA" w14:textId="77777777" w:rsidR="000F017D" w:rsidRDefault="000F017D" w:rsidP="000F017D">
      <w:pPr>
        <w:pStyle w:val="ListParagraph"/>
        <w:numPr>
          <w:ilvl w:val="0"/>
          <w:numId w:val="13"/>
        </w:numPr>
      </w:pPr>
      <w:proofErr w:type="spellStart"/>
      <w:r>
        <w:t>Miscalc</w:t>
      </w:r>
      <w:proofErr w:type="spellEnd"/>
      <w:r>
        <w:t xml:space="preserve"> Incapacitated commanders</w:t>
      </w:r>
    </w:p>
    <w:p w14:paraId="55284948" w14:textId="77777777" w:rsidR="000F017D" w:rsidRDefault="000F017D" w:rsidP="000F017D">
      <w:pPr>
        <w:pStyle w:val="ListParagraph"/>
        <w:numPr>
          <w:ilvl w:val="0"/>
          <w:numId w:val="13"/>
        </w:numPr>
      </w:pPr>
      <w:r>
        <w:t>Social political order collapse</w:t>
      </w:r>
    </w:p>
    <w:p w14:paraId="05902E9E" w14:textId="77777777" w:rsidR="000F017D" w:rsidRPr="008636D7" w:rsidRDefault="000F017D" w:rsidP="000F017D">
      <w:pPr>
        <w:pStyle w:val="ListParagraph"/>
        <w:numPr>
          <w:ilvl w:val="0"/>
          <w:numId w:val="13"/>
        </w:numPr>
      </w:pPr>
      <w:r>
        <w:t>First strike to take advantage of weaker nations</w:t>
      </w:r>
    </w:p>
    <w:p w14:paraId="0759269D" w14:textId="77777777" w:rsidR="000F017D" w:rsidRPr="00976E44" w:rsidRDefault="000F017D" w:rsidP="000F017D">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48" w:history="1">
        <w:r w:rsidRPr="00976E44">
          <w:rPr>
            <w:rStyle w:val="Hyperlink"/>
          </w:rPr>
          <w:t>https://www.tandfonline.com/doi/full/10.1080/25751654.2021.1890867</w:t>
        </w:r>
      </w:hyperlink>
      <w:r w:rsidRPr="00976E44">
        <w:t>] Justin</w:t>
      </w:r>
    </w:p>
    <w:p w14:paraId="022B05E4" w14:textId="77777777" w:rsidR="000F017D" w:rsidRPr="00976E44" w:rsidRDefault="000F017D" w:rsidP="000F017D">
      <w:pPr>
        <w:rPr>
          <w:u w:val="single"/>
        </w:rPr>
      </w:pPr>
      <w:r w:rsidRPr="00E14D72">
        <w:rPr>
          <w:sz w:val="10"/>
        </w:rPr>
        <w:t xml:space="preserve">The Challenge: </w:t>
      </w:r>
      <w:r w:rsidRPr="00976E44">
        <w:rPr>
          <w:rStyle w:val="Emphasis"/>
        </w:rPr>
        <w:t xml:space="preserve">Multiple </w:t>
      </w:r>
      <w:r w:rsidRPr="00114363">
        <w:rPr>
          <w:rStyle w:val="Emphasis"/>
          <w:highlight w:val="cyan"/>
        </w:rPr>
        <w:t>Existential Threats</w:t>
      </w:r>
      <w:r>
        <w:rPr>
          <w:rStyle w:val="Emphasis"/>
        </w:rPr>
        <w:t xml:space="preserve"> </w:t>
      </w:r>
      <w:r w:rsidRPr="00E14D72">
        <w:rPr>
          <w:sz w:val="10"/>
        </w:rPr>
        <w:t xml:space="preserve">The relationship between pandemics and war is as long as human history. Past </w:t>
      </w:r>
      <w:r w:rsidRPr="00114363">
        <w:rPr>
          <w:highlight w:val="cya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114363">
        <w:rPr>
          <w:rStyle w:val="Emphasis"/>
          <w:highlight w:val="cyan"/>
        </w:rPr>
        <w:t>weaken</w:t>
      </w:r>
      <w:r w:rsidRPr="00976E44">
        <w:rPr>
          <w:rStyle w:val="Emphasis"/>
        </w:rPr>
        <w:t xml:space="preserve">ing </w:t>
      </w:r>
      <w:r w:rsidRPr="00114363">
        <w:rPr>
          <w:rStyle w:val="Emphasis"/>
          <w:highlight w:val="cyan"/>
        </w:rPr>
        <w:t>societies</w:t>
      </w:r>
      <w:r w:rsidRPr="00976E44">
        <w:rPr>
          <w:u w:val="single"/>
        </w:rPr>
        <w:t xml:space="preserve">, undermining </w:t>
      </w:r>
      <w:r w:rsidRPr="00976E44">
        <w:rPr>
          <w:rStyle w:val="Emphasis"/>
        </w:rPr>
        <w:t>resilience</w:t>
      </w:r>
      <w:r w:rsidRPr="00976E44">
        <w:rPr>
          <w:u w:val="single"/>
        </w:rPr>
        <w:t xml:space="preserve">, and </w:t>
      </w:r>
      <w:r w:rsidRPr="00114363">
        <w:rPr>
          <w:rStyle w:val="Emphasis"/>
          <w:highlight w:val="cyan"/>
        </w:rPr>
        <w:t>exacerbating</w:t>
      </w:r>
      <w:r w:rsidRPr="00976E44">
        <w:rPr>
          <w:rStyle w:val="Emphasis"/>
        </w:rPr>
        <w:t xml:space="preserve"> civil and inter-state </w:t>
      </w:r>
      <w:r w:rsidRPr="00114363">
        <w:rPr>
          <w:rStyle w:val="Emphasis"/>
          <w:highlight w:val="cyan"/>
        </w:rPr>
        <w:t>conflict</w:t>
      </w:r>
      <w:r w:rsidRPr="00976E44">
        <w:rPr>
          <w:u w:val="single"/>
        </w:rPr>
        <w:t>.</w:t>
      </w:r>
      <w:r w:rsidRPr="00E14D72">
        <w:rPr>
          <w:sz w:val="10"/>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w:t>
      </w:r>
      <w:r w:rsidRPr="00E14D72">
        <w:rPr>
          <w:sz w:val="10"/>
        </w:rPr>
        <w:lastRenderedPageBreak/>
        <w:t xml:space="preserve">that scientific advances and rapid innovation can help us manage pandemics, it is likely that deadly infectious viruses will be a challenge for years to come. </w:t>
      </w:r>
      <w:r w:rsidRPr="00976E44">
        <w:rPr>
          <w:u w:val="single"/>
        </w:rPr>
        <w:t xml:space="preserve">The COVID-19 is the most </w:t>
      </w:r>
      <w:r w:rsidRPr="00976E44">
        <w:rPr>
          <w:rStyle w:val="Emphasis"/>
        </w:rPr>
        <w:t>demonic pandemic threat in modern history</w:t>
      </w:r>
      <w:r w:rsidRPr="00E14D72">
        <w:rPr>
          <w:sz w:val="10"/>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r>
        <w:rPr>
          <w:rStyle w:val="Emphasis"/>
        </w:rPr>
        <w:t xml:space="preserve"> </w:t>
      </w:r>
      <w:r w:rsidRPr="00E14D72">
        <w:rPr>
          <w:sz w:val="10"/>
        </w:rPr>
        <w:t xml:space="preserve">Today, the nine </w:t>
      </w:r>
      <w:r w:rsidRPr="00114363">
        <w:rPr>
          <w:rStyle w:val="Emphasis"/>
          <w:highlight w:val="cyan"/>
        </w:rPr>
        <w:t>nuclear weapons</w:t>
      </w:r>
      <w:r w:rsidRPr="00976E44">
        <w:rPr>
          <w:rStyle w:val="Emphasis"/>
        </w:rPr>
        <w:t xml:space="preserve"> arsenals</w:t>
      </w:r>
      <w:r w:rsidRPr="00976E44">
        <w:rPr>
          <w:u w:val="single"/>
        </w:rPr>
        <w:t xml:space="preserve"> not only can </w:t>
      </w:r>
      <w:r w:rsidRPr="00114363">
        <w:rPr>
          <w:rStyle w:val="Heading3Char"/>
          <w:rFonts w:cs="Calibri"/>
          <w:sz w:val="22"/>
          <w:highlight w:val="cyan"/>
        </w:rPr>
        <w:t>annihilate</w:t>
      </w:r>
      <w:r w:rsidRPr="00976E44">
        <w:rPr>
          <w:rStyle w:val="Heading3Char"/>
          <w:rFonts w:cs="Calibri"/>
          <w:sz w:val="22"/>
        </w:rPr>
        <w:t xml:space="preserve"> hundreds of </w:t>
      </w:r>
      <w:r w:rsidRPr="00E14D72">
        <w:rPr>
          <w:rStyle w:val="Heading3Char"/>
          <w:rFonts w:cs="Calibri"/>
          <w:sz w:val="22"/>
        </w:rPr>
        <w:t>cities</w:t>
      </w:r>
      <w:r w:rsidRPr="00976E44">
        <w:rPr>
          <w:u w:val="single"/>
        </w:rPr>
        <w:t xml:space="preserve">, but also </w:t>
      </w:r>
      <w:r w:rsidRPr="00E14D72">
        <w:rPr>
          <w:u w:val="single"/>
        </w:rPr>
        <w:t xml:space="preserve">cause </w:t>
      </w:r>
      <w:r w:rsidRPr="00E14D72">
        <w:rPr>
          <w:rStyle w:val="Emphasis"/>
        </w:rPr>
        <w:t xml:space="preserve">nuclear winter and </w:t>
      </w:r>
      <w:r w:rsidRPr="00976E44">
        <w:rPr>
          <w:rStyle w:val="Emphasis"/>
        </w:rPr>
        <w:t xml:space="preserve">mass </w:t>
      </w:r>
      <w:r w:rsidRPr="00E14D72">
        <w:rPr>
          <w:rStyle w:val="Emphasis"/>
        </w:rPr>
        <w:t>starvation</w:t>
      </w:r>
      <w:r w:rsidRPr="00E14D72">
        <w:rPr>
          <w:u w:val="single"/>
        </w:rPr>
        <w:t xml:space="preserve"> of</w:t>
      </w:r>
      <w:r w:rsidRPr="00976E44">
        <w:rPr>
          <w:u w:val="single"/>
        </w:rPr>
        <w:t xml:space="preserve"> a billion or more people, if not </w:t>
      </w:r>
      <w:r w:rsidRPr="00114363">
        <w:rPr>
          <w:highlight w:val="cyan"/>
          <w:u w:val="single"/>
        </w:rPr>
        <w:t xml:space="preserve">the </w:t>
      </w:r>
      <w:r w:rsidRPr="00E14D72">
        <w:rPr>
          <w:rStyle w:val="Heading3Char"/>
          <w:rFonts w:cs="Calibri"/>
          <w:sz w:val="22"/>
        </w:rPr>
        <w:t>entire</w:t>
      </w:r>
      <w:r w:rsidRPr="00976E44">
        <w:rPr>
          <w:rStyle w:val="Heading3Char"/>
          <w:rFonts w:cs="Calibri"/>
          <w:sz w:val="22"/>
        </w:rPr>
        <w:t xml:space="preserve"> human </w:t>
      </w:r>
      <w:r w:rsidRPr="00114363">
        <w:rPr>
          <w:rStyle w:val="Heading3Char"/>
          <w:rFonts w:cs="Calibri"/>
          <w:sz w:val="22"/>
          <w:highlight w:val="cyan"/>
        </w:rPr>
        <w:t>species</w:t>
      </w:r>
      <w:r w:rsidRPr="00976E44">
        <w:rPr>
          <w:u w:val="single"/>
        </w:rPr>
        <w:t xml:space="preserve">. </w:t>
      </w:r>
      <w:r w:rsidRPr="00E14D72">
        <w:rPr>
          <w:sz w:val="10"/>
        </w:rPr>
        <w:t xml:space="preserve">Concurrently, </w:t>
      </w:r>
      <w:r w:rsidRPr="00976E44">
        <w:rPr>
          <w:u w:val="single"/>
        </w:rPr>
        <w:t xml:space="preserve">climate change is </w:t>
      </w:r>
      <w:r w:rsidRPr="00E14D72">
        <w:rPr>
          <w:rStyle w:val="Emphasis"/>
        </w:rPr>
        <w:t>enveloping</w:t>
      </w:r>
      <w:r w:rsidRPr="00976E44">
        <w:rPr>
          <w:rStyle w:val="Emphasis"/>
        </w:rPr>
        <w:t xml:space="preserve">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E14D72">
        <w:rPr>
          <w:sz w:val="10"/>
        </w:rPr>
        <w:t xml:space="preserve">. </w:t>
      </w:r>
      <w:r w:rsidRPr="00976E44">
        <w:rPr>
          <w:u w:val="single"/>
        </w:rPr>
        <w:t xml:space="preserve">Already </w:t>
      </w:r>
      <w:r w:rsidRPr="00976E44">
        <w:rPr>
          <w:rStyle w:val="Emphasis"/>
        </w:rPr>
        <w:t>stretched</w:t>
      </w:r>
      <w:r w:rsidRPr="00976E44">
        <w:rPr>
          <w:u w:val="single"/>
        </w:rPr>
        <w:t xml:space="preserve"> to a breaking point</w:t>
      </w:r>
      <w:r w:rsidRPr="00E14D72">
        <w:rPr>
          <w:sz w:val="10"/>
        </w:rPr>
        <w:t xml:space="preserve"> in many countries, </w:t>
      </w:r>
      <w:r w:rsidRPr="00114363">
        <w:rPr>
          <w:highlight w:val="cyan"/>
          <w:u w:val="single"/>
        </w:rPr>
        <w:t xml:space="preserve">the </w:t>
      </w:r>
      <w:r w:rsidRPr="00B721D5">
        <w:rPr>
          <w:u w:val="single"/>
        </w:rPr>
        <w:t xml:space="preserve">current </w:t>
      </w:r>
      <w:r w:rsidRPr="00114363">
        <w:rPr>
          <w:highlight w:val="cyan"/>
          <w:u w:val="single"/>
        </w:rPr>
        <w:t>pandemic may overcome</w:t>
      </w:r>
      <w:r w:rsidRPr="00976E44">
        <w:rPr>
          <w:u w:val="single"/>
        </w:rPr>
        <w:t xml:space="preserve"> </w:t>
      </w:r>
      <w:r w:rsidRPr="00114363">
        <w:rPr>
          <w:highlight w:val="cyan"/>
          <w:u w:val="single"/>
        </w:rPr>
        <w:t>resilience</w:t>
      </w:r>
      <w:r w:rsidRPr="00976E44">
        <w:rPr>
          <w:u w:val="single"/>
        </w:rPr>
        <w:t xml:space="preserve"> </w:t>
      </w:r>
      <w:r w:rsidRPr="00114363">
        <w:rPr>
          <w:highlight w:val="cyan"/>
          <w:u w:val="single"/>
        </w:rPr>
        <w:t>to</w:t>
      </w:r>
      <w:r w:rsidRPr="00976E44">
        <w:rPr>
          <w:u w:val="single"/>
        </w:rPr>
        <w:t xml:space="preserve"> the </w:t>
      </w:r>
      <w:r w:rsidRPr="00114363">
        <w:rPr>
          <w:highlight w:val="cyan"/>
          <w:u w:val="single"/>
        </w:rPr>
        <w:t>point of</w:t>
      </w:r>
      <w:r w:rsidRPr="00976E44">
        <w:rPr>
          <w:u w:val="single"/>
        </w:rPr>
        <w:t xml:space="preserve"> near or </w:t>
      </w:r>
      <w:r w:rsidRPr="00976E44">
        <w:rPr>
          <w:rStyle w:val="Emphasis"/>
        </w:rPr>
        <w:t xml:space="preserve">actual </w:t>
      </w:r>
      <w:r w:rsidRPr="00114363">
        <w:rPr>
          <w:rStyle w:val="Emphasis"/>
          <w:highlight w:val="cyan"/>
        </w:rPr>
        <w:t>collapse</w:t>
      </w:r>
      <w:r w:rsidRPr="00976E44">
        <w:rPr>
          <w:rStyle w:val="Emphasis"/>
        </w:rPr>
        <w:t xml:space="preserve"> </w:t>
      </w:r>
      <w:r w:rsidRPr="00114363">
        <w:rPr>
          <w:rStyle w:val="Emphasis"/>
          <w:highlight w:val="cyan"/>
        </w:rPr>
        <w:t>of</w:t>
      </w:r>
      <w:r w:rsidRPr="00976E44">
        <w:rPr>
          <w:rStyle w:val="Emphasis"/>
        </w:rPr>
        <w:t xml:space="preserve"> social, economic, and </w:t>
      </w:r>
      <w:r w:rsidRPr="00114363">
        <w:rPr>
          <w:rStyle w:val="Emphasis"/>
          <w:highlight w:val="cyan"/>
        </w:rPr>
        <w:t>political order</w:t>
      </w:r>
      <w:r w:rsidRPr="00976E44">
        <w:rPr>
          <w:rStyle w:val="Emphasis"/>
        </w:rPr>
        <w:t>.</w:t>
      </w:r>
      <w:r>
        <w:rPr>
          <w:rStyle w:val="Emphasis"/>
        </w:rPr>
        <w:t xml:space="preserve"> </w:t>
      </w:r>
      <w:r w:rsidRPr="00E14D72">
        <w:rPr>
          <w:sz w:val="10"/>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114363">
        <w:rPr>
          <w:rStyle w:val="Emphasis"/>
          <w:highlight w:val="cyan"/>
        </w:rPr>
        <w:t>w</w:t>
      </w:r>
      <w:r w:rsidRPr="00976E44">
        <w:rPr>
          <w:rStyle w:val="Emphasis"/>
        </w:rPr>
        <w:t xml:space="preserve">eapons of </w:t>
      </w:r>
      <w:r w:rsidRPr="00114363">
        <w:rPr>
          <w:rStyle w:val="Emphasis"/>
          <w:highlight w:val="cyan"/>
        </w:rPr>
        <w:t>m</w:t>
      </w:r>
      <w:r w:rsidRPr="00976E44">
        <w:rPr>
          <w:rStyle w:val="Emphasis"/>
        </w:rPr>
        <w:t xml:space="preserve">ass </w:t>
      </w:r>
      <w:r w:rsidRPr="00114363">
        <w:rPr>
          <w:rStyle w:val="Emphasis"/>
          <w:highlight w:val="cyan"/>
        </w:rPr>
        <w:t>d</w:t>
      </w:r>
      <w:r w:rsidRPr="00976E44">
        <w:rPr>
          <w:rStyle w:val="Emphasis"/>
        </w:rPr>
        <w:t xml:space="preserve">estruction </w:t>
      </w:r>
      <w:r w:rsidRPr="00114363">
        <w:rPr>
          <w:rStyle w:val="Emphasis"/>
          <w:highlight w:val="cyan"/>
        </w:rPr>
        <w:t>under pandemic</w:t>
      </w:r>
      <w:r w:rsidRPr="00976E44">
        <w:rPr>
          <w:rStyle w:val="Emphasis"/>
        </w:rPr>
        <w:t xml:space="preserve"> conditions</w:t>
      </w:r>
      <w:r w:rsidRPr="00E14D72">
        <w:rPr>
          <w:sz w:val="10"/>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E14D72">
        <w:rPr>
          <w:sz w:val="10"/>
        </w:rPr>
        <w:t xml:space="preserve">. Moments of </w:t>
      </w:r>
      <w:r w:rsidRPr="00976E44">
        <w:rPr>
          <w:rStyle w:val="Emphasis"/>
        </w:rPr>
        <w:t xml:space="preserve">extreme </w:t>
      </w:r>
      <w:r w:rsidRPr="00114363">
        <w:rPr>
          <w:rStyle w:val="Emphasis"/>
          <w:highlight w:val="cyan"/>
        </w:rPr>
        <w:t xml:space="preserve">crisis </w:t>
      </w:r>
      <w:r w:rsidRPr="00976E44">
        <w:rPr>
          <w:rStyle w:val="Emphasis"/>
        </w:rPr>
        <w:t>and vulnerability</w:t>
      </w:r>
      <w:r w:rsidRPr="00976E44">
        <w:rPr>
          <w:u w:val="single"/>
        </w:rPr>
        <w:t xml:space="preserve"> can </w:t>
      </w:r>
      <w:r w:rsidRPr="00114363">
        <w:rPr>
          <w:highlight w:val="cyan"/>
          <w:u w:val="single"/>
        </w:rPr>
        <w:t xml:space="preserve">prompt </w:t>
      </w:r>
      <w:r w:rsidRPr="00114363">
        <w:rPr>
          <w:rStyle w:val="Emphasis"/>
          <w:highlight w:val="cyan"/>
        </w:rPr>
        <w:t>aggressive</w:t>
      </w:r>
      <w:r w:rsidRPr="00976E44">
        <w:rPr>
          <w:u w:val="single"/>
        </w:rPr>
        <w:t xml:space="preserve"> and </w:t>
      </w:r>
      <w:r w:rsidRPr="00114363">
        <w:rPr>
          <w:highlight w:val="cyan"/>
          <w:u w:val="single"/>
        </w:rPr>
        <w:t>counterintuitive</w:t>
      </w:r>
      <w:r w:rsidRPr="00976E44">
        <w:rPr>
          <w:u w:val="single"/>
        </w:rPr>
        <w:t xml:space="preserve"> </w:t>
      </w:r>
      <w:r w:rsidRPr="00114363">
        <w:rPr>
          <w:rStyle w:val="Emphasis"/>
          <w:highlight w:val="cyan"/>
        </w:rPr>
        <w:t>actions</w:t>
      </w:r>
      <w:r w:rsidRPr="00976E44">
        <w:rPr>
          <w:u w:val="single"/>
        </w:rPr>
        <w:t xml:space="preserve"> that in turn may </w:t>
      </w:r>
      <w:r w:rsidRPr="00114363">
        <w:rPr>
          <w:highlight w:val="cyan"/>
          <w:u w:val="single"/>
        </w:rPr>
        <w:t>destabilize</w:t>
      </w:r>
      <w:r w:rsidRPr="00976E44">
        <w:rPr>
          <w:u w:val="single"/>
        </w:rPr>
        <w:t xml:space="preserve"> already precariously </w:t>
      </w:r>
      <w:r w:rsidRPr="00114363">
        <w:rPr>
          <w:highlight w:val="cyan"/>
          <w:u w:val="single"/>
        </w:rPr>
        <w:t>balanced threat systems</w:t>
      </w:r>
      <w:r w:rsidRPr="00976E44">
        <w:rPr>
          <w:u w:val="single"/>
        </w:rPr>
        <w:t xml:space="preserve">, underpinned by conventional and nuclear weapons, as well as the threat of weaponized </w:t>
      </w:r>
      <w:r w:rsidRPr="00976E44">
        <w:rPr>
          <w:rStyle w:val="Emphasis"/>
        </w:rPr>
        <w:t>chemical and biological technologies</w:t>
      </w:r>
      <w:r w:rsidRPr="00E14D72">
        <w:rPr>
          <w:sz w:val="10"/>
        </w:rPr>
        <w:t xml:space="preserve">. Consequently, </w:t>
      </w:r>
      <w:r w:rsidRPr="00976E44">
        <w:rPr>
          <w:u w:val="single"/>
        </w:rPr>
        <w:t xml:space="preserve">the </w:t>
      </w:r>
      <w:r w:rsidRPr="00114363">
        <w:rPr>
          <w:rStyle w:val="Emphasis"/>
          <w:highlight w:val="cyan"/>
        </w:rPr>
        <w:t>risk</w:t>
      </w:r>
      <w:r w:rsidRPr="00976E44">
        <w:rPr>
          <w:rStyle w:val="Emphasis"/>
        </w:rPr>
        <w:t xml:space="preserve"> of the use of weapons of mass destruction</w:t>
      </w:r>
      <w:r w:rsidRPr="00976E44">
        <w:rPr>
          <w:u w:val="single"/>
        </w:rPr>
        <w:t xml:space="preserve"> (WMD), especially nuclear weapons, </w:t>
      </w:r>
      <w:r w:rsidRPr="00114363">
        <w:rPr>
          <w:rStyle w:val="Emphasis"/>
          <w:highlight w:val="cyan"/>
        </w:rPr>
        <w:t>increases</w:t>
      </w:r>
      <w:r w:rsidRPr="00976E44">
        <w:rPr>
          <w:u w:val="single"/>
        </w:rPr>
        <w:t xml:space="preserve"> at such times, possibly sharply.</w:t>
      </w:r>
      <w:r>
        <w:rPr>
          <w:u w:val="single"/>
        </w:rPr>
        <w:t xml:space="preserve"> </w:t>
      </w:r>
      <w:r w:rsidRPr="00E14D72">
        <w:rPr>
          <w:sz w:val="10"/>
        </w:rPr>
        <w:t xml:space="preserve">The </w:t>
      </w:r>
      <w:r w:rsidRPr="00976E44">
        <w:rPr>
          <w:u w:val="single"/>
        </w:rPr>
        <w:t xml:space="preserve">COVID-19 </w:t>
      </w:r>
      <w:r w:rsidRPr="00114363">
        <w:rPr>
          <w:highlight w:val="cyan"/>
          <w:u w:val="single"/>
        </w:rPr>
        <w:t>pandemic</w:t>
      </w:r>
      <w:r w:rsidRPr="000A0238">
        <w:rPr>
          <w:u w:val="single"/>
        </w:rPr>
        <w:t xml:space="preserve"> is</w:t>
      </w:r>
      <w:r w:rsidRPr="00976E44">
        <w:rPr>
          <w:u w:val="single"/>
        </w:rPr>
        <w:t xml:space="preserve"> </w:t>
      </w:r>
      <w:r w:rsidRPr="00976E44">
        <w:rPr>
          <w:rStyle w:val="Emphasis"/>
        </w:rPr>
        <w:t xml:space="preserve">clearly </w:t>
      </w:r>
      <w:r w:rsidRPr="00114363">
        <w:rPr>
          <w:rStyle w:val="Emphasis"/>
          <w:highlight w:val="cyan"/>
        </w:rPr>
        <w:t>driving massive</w:t>
      </w:r>
      <w:r w:rsidRPr="00976E44">
        <w:rPr>
          <w:rStyle w:val="Emphasis"/>
        </w:rPr>
        <w:t xml:space="preserve">, rapid, and unpredictable </w:t>
      </w:r>
      <w:r w:rsidRPr="00114363">
        <w:rPr>
          <w:rStyle w:val="Emphasis"/>
          <w:highlight w:val="cyan"/>
        </w:rPr>
        <w:t>changes</w:t>
      </w:r>
      <w:r w:rsidRPr="00114363">
        <w:rPr>
          <w:highlight w:val="cyan"/>
          <w:u w:val="single"/>
        </w:rPr>
        <w:t xml:space="preserve"> that will </w:t>
      </w:r>
      <w:r w:rsidRPr="00114363">
        <w:rPr>
          <w:rStyle w:val="Emphasis"/>
          <w:highlight w:val="cyan"/>
        </w:rPr>
        <w:t>redefine</w:t>
      </w:r>
      <w:r w:rsidRPr="00976E44">
        <w:rPr>
          <w:rStyle w:val="Emphasis"/>
        </w:rPr>
        <w:t xml:space="preserve"> every </w:t>
      </w:r>
      <w:r w:rsidRPr="00114363">
        <w:rPr>
          <w:rStyle w:val="Emphasis"/>
          <w:highlight w:val="cyan"/>
        </w:rPr>
        <w:t>aspect of the human condition</w:t>
      </w:r>
      <w:r w:rsidRPr="00976E44">
        <w:rPr>
          <w:u w:val="single"/>
        </w:rPr>
        <w:t xml:space="preserve">, including </w:t>
      </w:r>
      <w:r w:rsidRPr="00976E44">
        <w:rPr>
          <w:rStyle w:val="Emphasis"/>
        </w:rPr>
        <w:t>WMD</w:t>
      </w:r>
      <w:r w:rsidRPr="00E14D72">
        <w:rPr>
          <w:sz w:val="10"/>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r>
        <w:rPr>
          <w:u w:val="single"/>
        </w:rPr>
        <w:t xml:space="preserve"> </w:t>
      </w:r>
      <w:r w:rsidRPr="00E14D72">
        <w:rPr>
          <w:sz w:val="10"/>
        </w:rPr>
        <w:t xml:space="preserve">A </w:t>
      </w:r>
      <w:r w:rsidRPr="00114363">
        <w:rPr>
          <w:highlight w:val="cyan"/>
          <w:u w:val="single"/>
        </w:rPr>
        <w:t>pandemic</w:t>
      </w:r>
      <w:r w:rsidRPr="00976E44">
        <w:rPr>
          <w:u w:val="single"/>
        </w:rPr>
        <w:t xml:space="preserve"> has potential to </w:t>
      </w:r>
      <w:r w:rsidRPr="00114363">
        <w:rPr>
          <w:rStyle w:val="Emphasis"/>
          <w:highlight w:val="cyan"/>
        </w:rPr>
        <w:t>destabilize</w:t>
      </w:r>
      <w:r w:rsidRPr="00976E44">
        <w:rPr>
          <w:rStyle w:val="Emphasis"/>
        </w:rPr>
        <w:t xml:space="preserve"> a nuclear-prone conflict by </w:t>
      </w:r>
      <w:r w:rsidRPr="00114363">
        <w:rPr>
          <w:rStyle w:val="Emphasis"/>
          <w:highlight w:val="cyan"/>
        </w:rPr>
        <w:t>incapacitating</w:t>
      </w:r>
      <w:r w:rsidRPr="00976E44">
        <w:rPr>
          <w:u w:val="single"/>
        </w:rPr>
        <w:t xml:space="preserve"> the supreme nuclear commander or </w:t>
      </w:r>
      <w:r w:rsidRPr="00114363">
        <w:rPr>
          <w:rStyle w:val="Emphasis"/>
          <w:highlight w:val="cyan"/>
        </w:rPr>
        <w:t>commanders</w:t>
      </w:r>
      <w:r w:rsidRPr="00114363">
        <w:rPr>
          <w:highlight w:val="cyan"/>
          <w:u w:val="single"/>
        </w:rPr>
        <w:t xml:space="preserve"> who</w:t>
      </w:r>
      <w:r w:rsidRPr="00976E44">
        <w:rPr>
          <w:u w:val="single"/>
        </w:rPr>
        <w:t xml:space="preserve"> have to </w:t>
      </w:r>
      <w:r w:rsidRPr="00114363">
        <w:rPr>
          <w:rStyle w:val="Emphasis"/>
          <w:highlight w:val="cyan"/>
        </w:rPr>
        <w:t>issue nuclear strike</w:t>
      </w:r>
      <w:r w:rsidRPr="00976E44">
        <w:rPr>
          <w:rStyle w:val="Emphasis"/>
        </w:rPr>
        <w:t xml:space="preserve"> orders</w:t>
      </w:r>
      <w:r w:rsidRPr="00976E44">
        <w:rPr>
          <w:u w:val="single"/>
        </w:rPr>
        <w:t xml:space="preserve">, creating </w:t>
      </w:r>
      <w:r w:rsidRPr="00E14D72">
        <w:rPr>
          <w:u w:val="single"/>
        </w:rPr>
        <w:t>uncertainty</w:t>
      </w:r>
      <w:r w:rsidRPr="00976E44">
        <w:rPr>
          <w:u w:val="single"/>
        </w:rPr>
        <w:t xml:space="preserve"> as to who is in charge, how to handle nuclear mistakes</w:t>
      </w:r>
      <w:r w:rsidRPr="00E14D72">
        <w:rPr>
          <w:sz w:val="10"/>
        </w:rPr>
        <w:t xml:space="preserve"> (such as errors, accidents, technological failures, and entanglement with conventional operations gone awry), </w:t>
      </w:r>
      <w:r w:rsidRPr="00976E44">
        <w:rPr>
          <w:u w:val="single"/>
        </w:rPr>
        <w:t xml:space="preserve">and opening a brief opportunity for a </w:t>
      </w:r>
      <w:r w:rsidRPr="00114363">
        <w:rPr>
          <w:highlight w:val="cyan"/>
          <w:u w:val="single"/>
        </w:rPr>
        <w:t>first strike</w:t>
      </w:r>
      <w:r w:rsidRPr="00E14D72">
        <w:rPr>
          <w:sz w:val="10"/>
        </w:rPr>
        <w:t xml:space="preserve"> at a time when the COVID-infected state may not be able to retaliate efficiently – or at all – </w:t>
      </w:r>
      <w:r w:rsidRPr="00976E44">
        <w:rPr>
          <w:u w:val="single"/>
        </w:rPr>
        <w:t xml:space="preserve">due to leadership </w:t>
      </w:r>
      <w:r w:rsidRPr="00114363">
        <w:rPr>
          <w:highlight w:val="cyan"/>
          <w:u w:val="single"/>
        </w:rPr>
        <w:t>confusion</w:t>
      </w:r>
      <w:r w:rsidRPr="00976E44">
        <w:rPr>
          <w:u w:val="single"/>
        </w:rPr>
        <w:t>.</w:t>
      </w:r>
      <w:r w:rsidRPr="00E14D72">
        <w:rPr>
          <w:sz w:val="10"/>
        </w:rPr>
        <w:t xml:space="preserve"> In some nuclear-laden conflicts, </w:t>
      </w:r>
      <w:r w:rsidRPr="00976E44">
        <w:rPr>
          <w:u w:val="single"/>
        </w:rPr>
        <w:t xml:space="preserve">a state might use a </w:t>
      </w:r>
      <w:r w:rsidRPr="00114363">
        <w:rPr>
          <w:highlight w:val="cyan"/>
          <w:u w:val="single"/>
        </w:rPr>
        <w:t>pandemic</w:t>
      </w:r>
      <w:r w:rsidRPr="00976E44">
        <w:rPr>
          <w:u w:val="single"/>
        </w:rPr>
        <w:t xml:space="preserve"> as a </w:t>
      </w:r>
      <w:r w:rsidRPr="00114363">
        <w:rPr>
          <w:highlight w:val="cyan"/>
          <w:u w:val="single"/>
        </w:rPr>
        <w:t xml:space="preserve">cover </w:t>
      </w:r>
      <w:r w:rsidRPr="00E14D72">
        <w:rPr>
          <w:u w:val="single"/>
        </w:rPr>
        <w:t>for</w:t>
      </w:r>
      <w:r w:rsidRPr="00976E44">
        <w:rPr>
          <w:u w:val="single"/>
        </w:rPr>
        <w:t xml:space="preserve"> political or military </w:t>
      </w:r>
      <w:r w:rsidRPr="00114363">
        <w:rPr>
          <w:highlight w:val="cyan"/>
          <w:u w:val="single"/>
        </w:rPr>
        <w:t>provocations</w:t>
      </w:r>
      <w:r w:rsidRPr="00976E44">
        <w:rPr>
          <w:u w:val="single"/>
        </w:rPr>
        <w:t xml:space="preserve"> in the belief that the </w:t>
      </w:r>
      <w:r w:rsidRPr="00114363">
        <w:rPr>
          <w:highlight w:val="cyan"/>
          <w:u w:val="single"/>
        </w:rPr>
        <w:t>adversary</w:t>
      </w:r>
      <w:r w:rsidRPr="00976E44">
        <w:rPr>
          <w:u w:val="single"/>
        </w:rPr>
        <w:t xml:space="preserve"> is </w:t>
      </w:r>
      <w:r w:rsidRPr="00114363">
        <w:rPr>
          <w:highlight w:val="cyan"/>
          <w:u w:val="single"/>
        </w:rPr>
        <w:t>distracted</w:t>
      </w:r>
      <w:r w:rsidRPr="00976E44">
        <w:rPr>
          <w:u w:val="single"/>
        </w:rPr>
        <w:t xml:space="preserve"> and partly disabled by the pandemic, increasing the risk of war in a nuclear-prone conflict</w:t>
      </w:r>
      <w:r w:rsidRPr="00E14D72">
        <w:rPr>
          <w:sz w:val="10"/>
        </w:rPr>
        <w:t xml:space="preserve">. At the same time, </w:t>
      </w:r>
      <w:r w:rsidRPr="00976E44">
        <w:rPr>
          <w:u w:val="single"/>
        </w:rPr>
        <w:t xml:space="preserve">a pandemic may lead nuclear armed states to </w:t>
      </w:r>
      <w:r w:rsidRPr="00E14D72">
        <w:rPr>
          <w:u w:val="single"/>
        </w:rPr>
        <w:t>increase</w:t>
      </w:r>
      <w:r w:rsidRPr="00976E44">
        <w:rPr>
          <w:u w:val="single"/>
        </w:rPr>
        <w:t xml:space="preserve"> the </w:t>
      </w:r>
      <w:r w:rsidRPr="00114363">
        <w:rPr>
          <w:highlight w:val="cyan"/>
          <w:u w:val="single"/>
        </w:rPr>
        <w:t xml:space="preserve">isolation </w:t>
      </w:r>
      <w:r w:rsidRPr="00976E44">
        <w:rPr>
          <w:u w:val="single"/>
        </w:rPr>
        <w:t xml:space="preserve">and </w:t>
      </w:r>
      <w:r w:rsidRPr="00114363">
        <w:rPr>
          <w:highlight w:val="cyan"/>
          <w:u w:val="single"/>
        </w:rPr>
        <w:t>sanctions</w:t>
      </w:r>
      <w:r w:rsidRPr="00E14D72">
        <w:rPr>
          <w:sz w:val="10"/>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E14D72">
        <w:rPr>
          <w:sz w:val="10"/>
        </w:rPr>
        <w:t xml:space="preserve">, including by working together against criminal-terrorist non-state actors that are trafficking people or by joining forces to ensure that a new pathogen is not developed as a bioweapon. To date, </w:t>
      </w:r>
      <w:r w:rsidRPr="00976E44">
        <w:rPr>
          <w:u w:val="single"/>
        </w:rPr>
        <w:t xml:space="preserve">however, the COVID-19 pandemic has increased the isolation of some nuclear-armed states and provided a textbook case of the </w:t>
      </w:r>
      <w:r w:rsidRPr="00114363">
        <w:rPr>
          <w:rStyle w:val="Emphasis"/>
          <w:highlight w:val="cyan"/>
        </w:rPr>
        <w:t xml:space="preserve">failure </w:t>
      </w:r>
      <w:r w:rsidRPr="00976E44">
        <w:rPr>
          <w:rStyle w:val="Emphasis"/>
        </w:rPr>
        <w:t xml:space="preserve">of states </w:t>
      </w:r>
      <w:r w:rsidRPr="00114363">
        <w:rPr>
          <w:rStyle w:val="Emphasis"/>
          <w:highlight w:val="cyan"/>
        </w:rPr>
        <w:t>to cooperate</w:t>
      </w:r>
      <w:r w:rsidRPr="00976E44">
        <w:rPr>
          <w:rStyle w:val="Emphasis"/>
        </w:rPr>
        <w:t xml:space="preserve"> to overcome the pandemic</w:t>
      </w:r>
      <w:r w:rsidRPr="00976E44">
        <w:rPr>
          <w:u w:val="single"/>
        </w:rPr>
        <w:t>. Borders have slammed shut, trade shut down, and budgets blown out</w:t>
      </w:r>
      <w:r w:rsidRPr="00E14D72">
        <w:rPr>
          <w:sz w:val="10"/>
        </w:rPr>
        <w:t xml:space="preserve">, creating </w:t>
      </w:r>
      <w:r w:rsidRPr="00976E44">
        <w:rPr>
          <w:u w:val="single"/>
        </w:rPr>
        <w:t xml:space="preserve">enormous pressure to focus on immediate domestic priorities. Foreign policies have become markedly more nationalistic. </w:t>
      </w:r>
      <w:r w:rsidRPr="00114363">
        <w:rPr>
          <w:highlight w:val="cyan"/>
          <w:u w:val="single"/>
        </w:rPr>
        <w:t xml:space="preserve">Dependence on </w:t>
      </w:r>
      <w:r w:rsidRPr="00114363">
        <w:rPr>
          <w:rStyle w:val="Emphasis"/>
          <w:highlight w:val="cyan"/>
        </w:rPr>
        <w:t>nuc</w:t>
      </w:r>
      <w:r w:rsidRPr="00391F4A">
        <w:rPr>
          <w:rStyle w:val="Emphasis"/>
        </w:rPr>
        <w:t>lear weapons</w:t>
      </w:r>
      <w:r w:rsidRPr="00976E44">
        <w:rPr>
          <w:rStyle w:val="Emphasis"/>
        </w:rPr>
        <w:t xml:space="preserve"> may </w:t>
      </w:r>
      <w:r w:rsidRPr="00114363">
        <w:rPr>
          <w:rStyle w:val="Emphasis"/>
          <w:highlight w:val="cyan"/>
        </w:rPr>
        <w:t>increase</w:t>
      </w:r>
      <w:r w:rsidRPr="00976E44">
        <w:rPr>
          <w:rStyle w:val="Emphasis"/>
        </w:rPr>
        <w:t xml:space="preserve"> as states </w:t>
      </w:r>
      <w:r w:rsidRPr="00114363">
        <w:rPr>
          <w:rStyle w:val="Emphasis"/>
          <w:highlight w:val="cyan"/>
        </w:rPr>
        <w:t>seek</w:t>
      </w:r>
      <w:r w:rsidRPr="00976E44">
        <w:rPr>
          <w:rStyle w:val="Emphasis"/>
        </w:rPr>
        <w:t xml:space="preserve"> to </w:t>
      </w:r>
      <w:r w:rsidRPr="00114363">
        <w:rPr>
          <w:rStyle w:val="Emphasis"/>
          <w:highlight w:val="cyan"/>
        </w:rPr>
        <w:t>buttress a global re-spatialization</w:t>
      </w:r>
      <w:r w:rsidRPr="00976E44">
        <w:rPr>
          <w:rStyle w:val="Emphasis"/>
        </w:rPr>
        <w:t>6</w:t>
      </w:r>
      <w:r w:rsidRPr="00976E44">
        <w:rPr>
          <w:u w:val="single"/>
        </w:rPr>
        <w:t xml:space="preserve"> of all dimensions of human interaction at all levels to manage pandemics</w:t>
      </w:r>
      <w:r w:rsidRPr="00E14D72">
        <w:rPr>
          <w:sz w:val="10"/>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391F4A">
        <w:rPr>
          <w:rStyle w:val="Emphasis"/>
        </w:rPr>
        <w:t>proliferate</w:t>
      </w:r>
      <w:r w:rsidRPr="00976E44">
        <w:rPr>
          <w:u w:val="single"/>
        </w:rPr>
        <w:t xml:space="preserve"> their </w:t>
      </w:r>
      <w:r w:rsidRPr="00976E44">
        <w:rPr>
          <w:u w:val="single"/>
        </w:rPr>
        <w:lastRenderedPageBreak/>
        <w:t xml:space="preserve">own nuclear weapons, further reinforcing the spiral of conflicts contained by nuclear threat, with </w:t>
      </w:r>
      <w:r w:rsidRPr="00391F4A">
        <w:rPr>
          <w:rStyle w:val="Emphasis"/>
        </w:rPr>
        <w:t xml:space="preserve">cascading effects on the </w:t>
      </w:r>
      <w:r w:rsidRPr="00114363">
        <w:rPr>
          <w:rStyle w:val="Emphasis"/>
          <w:highlight w:val="cyan"/>
        </w:rPr>
        <w:t>risk of nuclear war</w:t>
      </w:r>
      <w:r w:rsidRPr="00391F4A">
        <w:rPr>
          <w:rStyle w:val="Emphasis"/>
        </w:rPr>
        <w:t>.</w:t>
      </w:r>
    </w:p>
    <w:p w14:paraId="478DBFCA" w14:textId="77777777" w:rsidR="000F017D" w:rsidRPr="00C61BC0" w:rsidRDefault="000F017D" w:rsidP="000F017D">
      <w:pPr>
        <w:keepNext/>
        <w:keepLines/>
        <w:spacing w:before="40" w:after="0"/>
        <w:outlineLvl w:val="3"/>
        <w:rPr>
          <w:rFonts w:eastAsiaTheme="majorEastAsia" w:cstheme="majorBidi"/>
          <w:b/>
          <w:iCs/>
          <w:sz w:val="26"/>
        </w:rPr>
      </w:pPr>
      <w:r w:rsidRPr="00C61BC0">
        <w:rPr>
          <w:rFonts w:eastAsiaTheme="majorEastAsia" w:cstheme="majorBidi"/>
          <w:b/>
          <w:iCs/>
          <w:sz w:val="26"/>
        </w:rPr>
        <w:t xml:space="preserve">IP protections are the vital internal link to reduce vaccine inequality. Empirics disprove all pro patent arguments </w:t>
      </w:r>
    </w:p>
    <w:p w14:paraId="2403788F" w14:textId="77777777" w:rsidR="000F017D" w:rsidRDefault="000F017D" w:rsidP="000F017D">
      <w:pPr>
        <w:rPr>
          <w:sz w:val="16"/>
          <w:szCs w:val="16"/>
        </w:rPr>
      </w:pPr>
      <w:r w:rsidRPr="00C61BC0">
        <w:rPr>
          <w:b/>
          <w:bCs/>
          <w:sz w:val="26"/>
        </w:rPr>
        <w:t>Kumar, PhD, 7-12</w:t>
      </w:r>
      <w:r w:rsidRPr="00C61BC0">
        <w:rPr>
          <w:sz w:val="16"/>
          <w:szCs w:val="16"/>
        </w:rPr>
        <w:t xml:space="preserve">-21 </w:t>
      </w:r>
    </w:p>
    <w:p w14:paraId="3434DE11" w14:textId="77777777" w:rsidR="000F017D" w:rsidRDefault="000F017D" w:rsidP="000F017D">
      <w:pPr>
        <w:rPr>
          <w:sz w:val="16"/>
          <w:szCs w:val="16"/>
        </w:rPr>
      </w:pPr>
    </w:p>
    <w:p w14:paraId="6B37FD07" w14:textId="77777777" w:rsidR="000F017D" w:rsidRPr="00C61BC0" w:rsidRDefault="000F017D" w:rsidP="000F017D">
      <w:pPr>
        <w:rPr>
          <w:sz w:val="16"/>
        </w:rPr>
      </w:pPr>
      <w:r w:rsidRPr="00C61BC0">
        <w:rPr>
          <w:sz w:val="16"/>
        </w:rPr>
        <w:t>(</w:t>
      </w:r>
      <w:proofErr w:type="spellStart"/>
      <w:r w:rsidRPr="00C61BC0">
        <w:rPr>
          <w:sz w:val="16"/>
        </w:rPr>
        <w:t>Rajeesh</w:t>
      </w:r>
      <w:proofErr w:type="spellEnd"/>
      <w:r w:rsidRPr="00C61BC0">
        <w:rPr>
          <w:sz w:val="16"/>
        </w:rPr>
        <w:t xml:space="preserve">, Associate Fellow Manohar Parrikar Institute for </w:t>
      </w:r>
      <w:proofErr w:type="spellStart"/>
      <w:r w:rsidRPr="00C61BC0">
        <w:rPr>
          <w:sz w:val="16"/>
        </w:rPr>
        <w:t>Defence</w:t>
      </w:r>
      <w:proofErr w:type="spellEnd"/>
      <w:r w:rsidRPr="00C61BC0">
        <w:rPr>
          <w:sz w:val="16"/>
        </w:rPr>
        <w:t xml:space="preserve"> Studies and Analysis, https://www.idsa.in/issuebrief/wto-trips-waiver-covid-vaccine-rkumar-120721)</w:t>
      </w:r>
    </w:p>
    <w:p w14:paraId="5DF2E0FD" w14:textId="77777777" w:rsidR="000F017D" w:rsidRPr="002A382C" w:rsidRDefault="000F017D" w:rsidP="000F017D">
      <w:r w:rsidRPr="00C61BC0">
        <w:rPr>
          <w:sz w:val="16"/>
        </w:rPr>
        <w:t xml:space="preserve">In October 2020, </w:t>
      </w:r>
      <w:r w:rsidRPr="00C61BC0">
        <w:rPr>
          <w:u w:val="single"/>
        </w:rPr>
        <w:t>India and South Africa</w:t>
      </w:r>
      <w:r w:rsidRPr="00C61BC0">
        <w:rPr>
          <w:sz w:val="16"/>
        </w:rPr>
        <w:t xml:space="preserve"> had </w:t>
      </w:r>
      <w:r w:rsidRPr="00C61BC0">
        <w:rPr>
          <w:u w:val="single"/>
        </w:rPr>
        <w:t>submitted a proposal to the</w:t>
      </w:r>
      <w:r w:rsidRPr="00C61BC0">
        <w:rPr>
          <w:sz w:val="16"/>
        </w:rPr>
        <w:t xml:space="preserve"> World Trade Organization (</w:t>
      </w:r>
      <w:r w:rsidRPr="00C61BC0">
        <w:rPr>
          <w:u w:val="single"/>
        </w:rPr>
        <w:t>WTO), suggesting a waiver of</w:t>
      </w:r>
      <w:r w:rsidRPr="00C61BC0">
        <w:rPr>
          <w:sz w:val="16"/>
        </w:rPr>
        <w:t xml:space="preserve"> certain provisions of the Trade-Related Aspects of </w:t>
      </w:r>
      <w:r w:rsidRPr="00C61BC0">
        <w:rPr>
          <w:u w:val="single"/>
        </w:rPr>
        <w:t>Intellectual Property Rights</w:t>
      </w:r>
      <w:r w:rsidRPr="00C61BC0">
        <w:rPr>
          <w:sz w:val="16"/>
        </w:rPr>
        <w:t xml:space="preserve"> (TRIPS) Agreement </w:t>
      </w:r>
      <w:r w:rsidRPr="00C61BC0">
        <w:rPr>
          <w:u w:val="single"/>
        </w:rPr>
        <w:t xml:space="preserve">for the “prevention, containment and treatment of COVID-19”. </w:t>
      </w:r>
      <w:r w:rsidRPr="00C61BC0">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C61BC0">
        <w:rPr>
          <w:u w:val="single"/>
        </w:rPr>
        <w:t>proponents</w:t>
      </w:r>
      <w:r w:rsidRPr="00C61BC0">
        <w:rPr>
          <w:sz w:val="16"/>
        </w:rPr>
        <w:t xml:space="preserve"> of the proposal </w:t>
      </w:r>
      <w:r w:rsidRPr="00C61BC0">
        <w:rPr>
          <w:u w:val="single"/>
        </w:rPr>
        <w:t>argue</w:t>
      </w:r>
      <w:r w:rsidRPr="00C61BC0">
        <w:rPr>
          <w:sz w:val="16"/>
        </w:rPr>
        <w:t xml:space="preserve"> that </w:t>
      </w:r>
      <w:r w:rsidRPr="00114363">
        <w:rPr>
          <w:highlight w:val="cyan"/>
          <w:u w:val="single"/>
        </w:rPr>
        <w:t>a waiver</w:t>
      </w:r>
      <w:r w:rsidRPr="002176CF">
        <w:rPr>
          <w:u w:val="single"/>
        </w:rPr>
        <w:t xml:space="preserve"> will </w:t>
      </w:r>
      <w:r w:rsidRPr="00114363">
        <w:rPr>
          <w:b/>
          <w:iCs/>
          <w:highlight w:val="cyan"/>
          <w:u w:val="single"/>
        </w:rPr>
        <w:t>enable</w:t>
      </w:r>
      <w:r w:rsidRPr="00C61BC0">
        <w:rPr>
          <w:b/>
          <w:iCs/>
          <w:u w:val="single"/>
        </w:rPr>
        <w:t xml:space="preserve"> timely and equitable </w:t>
      </w:r>
      <w:r w:rsidRPr="00114363">
        <w:rPr>
          <w:b/>
          <w:iCs/>
          <w:highlight w:val="cyan"/>
          <w:u w:val="single"/>
        </w:rPr>
        <w:t>access</w:t>
      </w:r>
      <w:r w:rsidRPr="00114363">
        <w:rPr>
          <w:highlight w:val="cyan"/>
          <w:u w:val="single"/>
        </w:rPr>
        <w:t xml:space="preserve"> to affordable health products</w:t>
      </w:r>
      <w:r w:rsidRPr="00C61BC0">
        <w:rPr>
          <w:u w:val="single"/>
        </w:rPr>
        <w:t xml:space="preserve"> and technologies, </w:t>
      </w:r>
      <w:r w:rsidRPr="00114363">
        <w:rPr>
          <w:highlight w:val="cyan"/>
          <w:u w:val="single"/>
        </w:rPr>
        <w:t>including vaccines</w:t>
      </w:r>
      <w:r w:rsidRPr="00C61BC0">
        <w:rPr>
          <w:u w:val="single"/>
        </w:rPr>
        <w:t xml:space="preserve">. </w:t>
      </w:r>
      <w:r w:rsidRPr="00C61BC0">
        <w:rPr>
          <w:sz w:val="16"/>
        </w:rPr>
        <w:t xml:space="preserve">Though many member countries had supported and co-sponsored the proposal, </w:t>
      </w:r>
      <w:r w:rsidRPr="00C61BC0">
        <w:rPr>
          <w:u w:val="single"/>
        </w:rPr>
        <w:t>a small but influential group of countries</w:t>
      </w:r>
      <w:r w:rsidRPr="00C61BC0">
        <w:rPr>
          <w:sz w:val="16"/>
        </w:rPr>
        <w:t>, mainly Australia, Canada, the European Union (EU), Japan, the United Kingdom (UK) and the United States (US</w:t>
      </w:r>
      <w:r w:rsidRPr="00C61BC0">
        <w:rPr>
          <w:u w:val="single"/>
        </w:rPr>
        <w:t>), opposed it</w:t>
      </w:r>
      <w:r w:rsidRPr="00C61BC0">
        <w:rPr>
          <w:sz w:val="16"/>
        </w:rPr>
        <w:t xml:space="preserve">. </w:t>
      </w:r>
      <w:r w:rsidRPr="00C61BC0">
        <w:rPr>
          <w:u w:val="single"/>
        </w:rPr>
        <w:t>They argued</w:t>
      </w:r>
      <w:r w:rsidRPr="00C61BC0">
        <w:rPr>
          <w:sz w:val="16"/>
        </w:rPr>
        <w:t xml:space="preserve"> that </w:t>
      </w:r>
      <w:r w:rsidRPr="00C61BC0">
        <w:rPr>
          <w:u w:val="single"/>
        </w:rPr>
        <w:t>existing</w:t>
      </w:r>
      <w:r w:rsidRPr="00C61BC0">
        <w:rPr>
          <w:sz w:val="16"/>
        </w:rPr>
        <w:t xml:space="preserve"> </w:t>
      </w:r>
      <w:r w:rsidRPr="00C61BC0">
        <w:rPr>
          <w:u w:val="single"/>
        </w:rPr>
        <w:t>exceptions</w:t>
      </w:r>
      <w:r w:rsidRPr="00C61BC0">
        <w:rPr>
          <w:sz w:val="16"/>
        </w:rPr>
        <w:t xml:space="preserve"> under the TRIPS Agreement </w:t>
      </w:r>
      <w:r w:rsidRPr="00C61BC0">
        <w:rPr>
          <w:u w:val="single"/>
        </w:rPr>
        <w:t>are sufficient</w:t>
      </w:r>
      <w:r w:rsidRPr="00C61BC0">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C61BC0">
        <w:rPr>
          <w:sz w:val="16"/>
        </w:rPr>
        <w:t>recognises</w:t>
      </w:r>
      <w:proofErr w:type="spellEnd"/>
      <w:r w:rsidRPr="00C61BC0">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C61BC0">
        <w:rPr>
          <w:u w:val="single"/>
        </w:rPr>
        <w:t xml:space="preserve">Two significant factors rekindled the debate on TRIPS waiver for essential medical </w:t>
      </w:r>
      <w:r w:rsidRPr="00C61BC0">
        <w:rPr>
          <w:u w:val="single"/>
        </w:rPr>
        <w:lastRenderedPageBreak/>
        <w:t xml:space="preserve">products—first, vaccine inequity, and second, the insufficiency of existing waiver provisions in fighting the COVID-19 pandemic. </w:t>
      </w:r>
      <w:r w:rsidRPr="00114363">
        <w:rPr>
          <w:highlight w:val="cyan"/>
          <w:u w:val="single"/>
        </w:rPr>
        <w:t>COVID-</w:t>
      </w:r>
      <w:r w:rsidRPr="00C61BC0">
        <w:rPr>
          <w:u w:val="single"/>
        </w:rPr>
        <w:t xml:space="preserve">19 </w:t>
      </w:r>
      <w:r w:rsidRPr="00114363">
        <w:rPr>
          <w:highlight w:val="cyan"/>
          <w:u w:val="single"/>
        </w:rPr>
        <w:t xml:space="preserve">is </w:t>
      </w:r>
      <w:r w:rsidRPr="002176CF">
        <w:rPr>
          <w:u w:val="single"/>
        </w:rPr>
        <w:t xml:space="preserve">an </w:t>
      </w:r>
      <w:r w:rsidRPr="00114363">
        <w:rPr>
          <w:b/>
          <w:iCs/>
          <w:highlight w:val="cyan"/>
          <w:u w:val="single"/>
        </w:rPr>
        <w:t>exceptional circumstance</w:t>
      </w:r>
      <w:r w:rsidRPr="00C61BC0">
        <w:rPr>
          <w:u w:val="single"/>
        </w:rPr>
        <w:t xml:space="preserve">, and </w:t>
      </w:r>
      <w:r w:rsidRPr="00C61BC0">
        <w:rPr>
          <w:b/>
          <w:iCs/>
          <w:u w:val="single"/>
        </w:rPr>
        <w:t>equitable global access</w:t>
      </w:r>
      <w:r w:rsidRPr="00C61BC0">
        <w:rPr>
          <w:u w:val="single"/>
        </w:rPr>
        <w:t xml:space="preserve"> to the vaccine is necessary to </w:t>
      </w:r>
      <w:r w:rsidRPr="00C61BC0">
        <w:rPr>
          <w:b/>
          <w:iCs/>
          <w:u w:val="single"/>
        </w:rPr>
        <w:t>bring the pandemic under control</w:t>
      </w:r>
      <w:r w:rsidRPr="00C61BC0">
        <w:rPr>
          <w:u w:val="single"/>
        </w:rPr>
        <w:t xml:space="preserve">. However, the world is witnessing quite the reverse, i.e., </w:t>
      </w:r>
      <w:r w:rsidRPr="00C61BC0">
        <w:rPr>
          <w:b/>
          <w:iCs/>
          <w:u w:val="single"/>
        </w:rPr>
        <w:t>vaccine nationalism</w:t>
      </w:r>
      <w:r w:rsidRPr="00C61BC0">
        <w:rPr>
          <w:sz w:val="16"/>
        </w:rPr>
        <w:t xml:space="preserve">. </w:t>
      </w:r>
      <w:r w:rsidRPr="00C61BC0">
        <w:rPr>
          <w:u w:val="single"/>
        </w:rPr>
        <w:t xml:space="preserve">Vaccine nationalism is “my nation first” approach to securing and stockpiling vaccines before making them available in other countries. A TRIPS waiver would be instrumental in addressing the </w:t>
      </w:r>
      <w:r w:rsidRPr="00C61BC0">
        <w:rPr>
          <w:b/>
          <w:iCs/>
          <w:u w:val="single"/>
        </w:rPr>
        <w:t>growing inequality in the production</w:t>
      </w:r>
      <w:r w:rsidRPr="00C61BC0">
        <w:rPr>
          <w:sz w:val="16"/>
        </w:rPr>
        <w:t xml:space="preserve">, distribution, and pricing of the COVID-19 vaccines. Vaccine Inequity According to Duke Global Health Innovation Center, which monitors COVID-19 vaccine purchases, </w:t>
      </w:r>
      <w:r w:rsidRPr="00C61BC0">
        <w:rPr>
          <w:u w:val="single"/>
        </w:rPr>
        <w:t xml:space="preserve">rich nations representing just </w:t>
      </w:r>
      <w:r w:rsidRPr="00114363">
        <w:rPr>
          <w:highlight w:val="cyan"/>
          <w:u w:val="single"/>
        </w:rPr>
        <w:t>14 per cent of</w:t>
      </w:r>
      <w:r w:rsidRPr="002176CF">
        <w:rPr>
          <w:u w:val="single"/>
        </w:rPr>
        <w:t xml:space="preserve"> the </w:t>
      </w:r>
      <w:r w:rsidRPr="00114363">
        <w:rPr>
          <w:highlight w:val="cyan"/>
          <w:u w:val="single"/>
        </w:rPr>
        <w:t>world</w:t>
      </w:r>
      <w:r w:rsidRPr="00C61BC0">
        <w:rPr>
          <w:u w:val="single"/>
        </w:rPr>
        <w:t xml:space="preserve"> population </w:t>
      </w:r>
      <w:r w:rsidRPr="00114363">
        <w:rPr>
          <w:highlight w:val="cyan"/>
          <w:u w:val="single"/>
        </w:rPr>
        <w:t>have bought</w:t>
      </w:r>
      <w:r w:rsidRPr="00C61BC0">
        <w:rPr>
          <w:u w:val="single"/>
        </w:rPr>
        <w:t xml:space="preserve"> up to </w:t>
      </w:r>
      <w:r w:rsidRPr="00114363">
        <w:rPr>
          <w:highlight w:val="cyan"/>
          <w:u w:val="single"/>
        </w:rPr>
        <w:t>53 per cent of the</w:t>
      </w:r>
      <w:r w:rsidRPr="00C61BC0">
        <w:rPr>
          <w:u w:val="single"/>
        </w:rPr>
        <w:t xml:space="preserve"> most promising </w:t>
      </w:r>
      <w:r w:rsidRPr="00114363">
        <w:rPr>
          <w:highlight w:val="cyan"/>
          <w:u w:val="single"/>
        </w:rPr>
        <w:t>vaccines</w:t>
      </w:r>
      <w:r w:rsidRPr="00C61BC0">
        <w:rPr>
          <w:u w:val="single"/>
        </w:rPr>
        <w:t xml:space="preserve"> so far.</w:t>
      </w:r>
      <w:r w:rsidRPr="00C61BC0">
        <w:rPr>
          <w:sz w:val="16"/>
        </w:rPr>
        <w:t xml:space="preserve"> As of 4 July 2021, the high-income countries (HICs) purchased more than half (6.16 billion) vaccine doses sold globally. </w:t>
      </w:r>
      <w:r w:rsidRPr="00C61BC0">
        <w:rPr>
          <w:u w:val="single"/>
        </w:rPr>
        <w:t xml:space="preserve">At the same time, the </w:t>
      </w:r>
      <w:r w:rsidRPr="00114363">
        <w:rPr>
          <w:highlight w:val="cyan"/>
          <w:u w:val="single"/>
        </w:rPr>
        <w:t>low-income countries</w:t>
      </w:r>
      <w:r w:rsidRPr="00C61BC0">
        <w:rPr>
          <w:u w:val="single"/>
        </w:rPr>
        <w:t xml:space="preserve"> (LICs) </w:t>
      </w:r>
      <w:r w:rsidRPr="00114363">
        <w:rPr>
          <w:highlight w:val="cyan"/>
          <w:u w:val="single"/>
        </w:rPr>
        <w:t>received only 0.3 per cent</w:t>
      </w:r>
      <w:r w:rsidRPr="00C61BC0">
        <w:rPr>
          <w:u w:val="single"/>
        </w:rPr>
        <w:t xml:space="preserve"> of the vaccines produced</w:t>
      </w:r>
      <w:r w:rsidRPr="00C61BC0">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r w:rsidRPr="00C61BC0">
        <w:rPr>
          <w:sz w:val="16"/>
        </w:rPr>
        <w:t>Source:“Tracking</w:t>
      </w:r>
      <w:proofErr w:type="spellEnd"/>
      <w:r w:rsidRPr="00C61BC0">
        <w:rPr>
          <w:sz w:val="16"/>
        </w:rPr>
        <w:t xml:space="preserve"> COVID-19 Vaccine Purchases Across the Globe”, Duke Global Health Innovation Center, Updated 9 July 2021. </w:t>
      </w:r>
      <w:r w:rsidRPr="00C61BC0">
        <w:rPr>
          <w:u w:val="single"/>
        </w:rPr>
        <w:t>Consequently, there is a significant disparity between HICs and LICs in vaccine administration</w:t>
      </w:r>
      <w:r w:rsidRPr="00C61BC0">
        <w:rPr>
          <w:sz w:val="16"/>
        </w:rPr>
        <w:t xml:space="preserve"> as well. </w:t>
      </w:r>
      <w:r w:rsidRPr="00C61BC0">
        <w:rPr>
          <w:u w:val="single"/>
        </w:rPr>
        <w:t xml:space="preserve">As of 8 July 2021, 3.32 billion vaccine doses had been administered globally.12 Nonetheless, </w:t>
      </w:r>
      <w:r w:rsidRPr="00C61BC0">
        <w:rPr>
          <w:b/>
          <w:iCs/>
          <w:u w:val="single"/>
        </w:rPr>
        <w:t>only one per cent</w:t>
      </w:r>
      <w:r w:rsidRPr="00C61BC0">
        <w:rPr>
          <w:u w:val="single"/>
        </w:rPr>
        <w:t xml:space="preserve"> of people in LICs have been given at least one dose</w:t>
      </w:r>
      <w:r w:rsidRPr="00C61BC0">
        <w:rPr>
          <w:sz w:val="16"/>
        </w:rPr>
        <w:t xml:space="preserve">. </w:t>
      </w:r>
      <w:r w:rsidRPr="00C61BC0">
        <w:rPr>
          <w:u w:val="single"/>
        </w:rPr>
        <w:t xml:space="preserve">While in HICs almost one in four people have received the vaccine, in LICs, it is one in more than 500. </w:t>
      </w:r>
      <w:r w:rsidRPr="00C61BC0">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C61BC0">
        <w:rPr>
          <w:u w:val="single"/>
        </w:rPr>
        <w:t xml:space="preserve">This vaccine </w:t>
      </w:r>
      <w:r w:rsidRPr="00114363">
        <w:rPr>
          <w:highlight w:val="cyan"/>
          <w:u w:val="single"/>
        </w:rPr>
        <w:t>inequity is</w:t>
      </w:r>
      <w:r w:rsidRPr="00C61BC0">
        <w:rPr>
          <w:u w:val="single"/>
        </w:rPr>
        <w:t xml:space="preserve"> not only morally indefensible but also </w:t>
      </w:r>
      <w:r w:rsidRPr="00C61BC0">
        <w:rPr>
          <w:b/>
          <w:iCs/>
          <w:u w:val="single"/>
        </w:rPr>
        <w:t xml:space="preserve">clinically </w:t>
      </w:r>
      <w:r w:rsidRPr="00114363">
        <w:rPr>
          <w:b/>
          <w:iCs/>
          <w:highlight w:val="cyan"/>
          <w:u w:val="single"/>
        </w:rPr>
        <w:t>counter-productive</w:t>
      </w:r>
      <w:r w:rsidRPr="00C61BC0">
        <w:rPr>
          <w:sz w:val="16"/>
        </w:rPr>
        <w:t xml:space="preserve">. </w:t>
      </w:r>
      <w:r w:rsidRPr="00C61BC0">
        <w:rPr>
          <w:u w:val="single"/>
        </w:rPr>
        <w:t xml:space="preserve">If this situation prevails, LICs could be waiting until 2025 for vaccinating half of their people. Allowing most of the world’s population to go unvaccinated will also </w:t>
      </w:r>
      <w:r w:rsidRPr="00C61BC0">
        <w:rPr>
          <w:b/>
          <w:iCs/>
          <w:u w:val="single"/>
        </w:rPr>
        <w:t xml:space="preserve">spawn new virus </w:t>
      </w:r>
      <w:r w:rsidRPr="00114363">
        <w:rPr>
          <w:b/>
          <w:iCs/>
          <w:highlight w:val="cyan"/>
          <w:u w:val="single"/>
        </w:rPr>
        <w:t xml:space="preserve">mutations, </w:t>
      </w:r>
      <w:r w:rsidRPr="00C61BC0">
        <w:rPr>
          <w:b/>
          <w:iCs/>
          <w:u w:val="single"/>
        </w:rPr>
        <w:t>more contagious viruses</w:t>
      </w:r>
      <w:r w:rsidRPr="00C61BC0">
        <w:rPr>
          <w:sz w:val="16"/>
        </w:rPr>
        <w:t xml:space="preserve"> </w:t>
      </w:r>
      <w:r w:rsidRPr="00C61BC0">
        <w:rPr>
          <w:u w:val="single"/>
        </w:rPr>
        <w:t xml:space="preserve">leading to a steep rise in COVID-19 cases. Such a scenario </w:t>
      </w:r>
      <w:r w:rsidRPr="00114363">
        <w:rPr>
          <w:highlight w:val="cyan"/>
          <w:u w:val="single"/>
        </w:rPr>
        <w:t xml:space="preserve">could cause </w:t>
      </w:r>
      <w:r w:rsidRPr="00114363">
        <w:rPr>
          <w:b/>
          <w:iCs/>
          <w:highlight w:val="cyan"/>
          <w:u w:val="single"/>
        </w:rPr>
        <w:t>twice as many deaths</w:t>
      </w:r>
      <w:r w:rsidRPr="00C61BC0">
        <w:rPr>
          <w:u w:val="single"/>
        </w:rPr>
        <w:t xml:space="preserve"> as against distributing them globally, on a priority basis</w:t>
      </w:r>
      <w:r w:rsidRPr="00C61BC0">
        <w:rPr>
          <w:sz w:val="16"/>
        </w:rPr>
        <w:t xml:space="preserve">. </w:t>
      </w:r>
      <w:r w:rsidRPr="00C61BC0">
        <w:rPr>
          <w:u w:val="single"/>
        </w:rPr>
        <w:t xml:space="preserve">Preventing this humanitarian catastrophe requires </w:t>
      </w:r>
      <w:r w:rsidRPr="00C61BC0">
        <w:rPr>
          <w:b/>
          <w:iCs/>
          <w:u w:val="single"/>
        </w:rPr>
        <w:t>removing all barriers</w:t>
      </w:r>
      <w:r w:rsidRPr="00C61BC0">
        <w:rPr>
          <w:u w:val="single"/>
        </w:rPr>
        <w:t xml:space="preserve"> to the production and distribution of vaccines.</w:t>
      </w:r>
      <w:r w:rsidRPr="00C61BC0">
        <w:rPr>
          <w:sz w:val="16"/>
        </w:rPr>
        <w:t xml:space="preserve"> TRIPS is one such barrier that prevents vaccine production in LMICs and hence its equitable distribution. TRIPS: Barrier to Equitable Health Care Access The </w:t>
      </w:r>
      <w:r w:rsidRPr="00C61BC0">
        <w:rPr>
          <w:u w:val="single"/>
        </w:rPr>
        <w:t>opponents of the waiver</w:t>
      </w:r>
      <w:r w:rsidRPr="00C61BC0">
        <w:rPr>
          <w:sz w:val="16"/>
        </w:rPr>
        <w:t xml:space="preserve"> proposal </w:t>
      </w:r>
      <w:r w:rsidRPr="00C61BC0">
        <w:rPr>
          <w:u w:val="single"/>
        </w:rPr>
        <w:t>argue</w:t>
      </w:r>
      <w:r w:rsidRPr="00C61BC0">
        <w:rPr>
          <w:sz w:val="16"/>
        </w:rPr>
        <w:t xml:space="preserve"> that </w:t>
      </w:r>
      <w:r w:rsidRPr="00C61BC0">
        <w:rPr>
          <w:u w:val="single"/>
        </w:rPr>
        <w:t>IPR are not a significant barrier to equitable access</w:t>
      </w:r>
      <w:r w:rsidRPr="00C61BC0">
        <w:rPr>
          <w:sz w:val="16"/>
        </w:rPr>
        <w:t xml:space="preserve"> to health care, and existing TRIPS flexibilities are sufficient to address the COVID-19 pandemic. </w:t>
      </w:r>
      <w:r w:rsidRPr="00C61BC0">
        <w:rPr>
          <w:b/>
          <w:iCs/>
          <w:u w:val="single"/>
        </w:rPr>
        <w:t>However, history suggests the contrary.</w:t>
      </w:r>
      <w:r w:rsidRPr="00C61BC0">
        <w:rPr>
          <w:sz w:val="16"/>
        </w:rPr>
        <w:t xml:space="preserve"> For instance, </w:t>
      </w:r>
      <w:r w:rsidRPr="00C61BC0">
        <w:rPr>
          <w:u w:val="single"/>
        </w:rPr>
        <w:t>when South Africa passed the Medicines and Related Substances Act</w:t>
      </w:r>
      <w:r w:rsidRPr="00C61BC0">
        <w:rPr>
          <w:sz w:val="16"/>
        </w:rPr>
        <w:t xml:space="preserve"> of 1997 to address the HIV/AIDS public health crisis, nearly 40 of world’s largest and </w:t>
      </w:r>
      <w:r w:rsidRPr="00C61BC0">
        <w:rPr>
          <w:u w:val="single"/>
        </w:rPr>
        <w:t xml:space="preserve">influential pharma companies took the South African government to court </w:t>
      </w:r>
      <w:r w:rsidRPr="00C61BC0">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C61BC0">
        <w:rPr>
          <w:u w:val="single"/>
        </w:rPr>
        <w:t>Similarly, when Indian company Cipla decided to provide generic antiretrovirals</w:t>
      </w:r>
      <w:r w:rsidRPr="00C61BC0">
        <w:rPr>
          <w:sz w:val="16"/>
        </w:rPr>
        <w:t xml:space="preserve"> (ARVs) to the African market at a lower cost, </w:t>
      </w:r>
      <w:r w:rsidRPr="00C61BC0">
        <w:rPr>
          <w:u w:val="single"/>
        </w:rPr>
        <w:t>Big Pharma retaliated through patent litigations</w:t>
      </w:r>
      <w:r w:rsidRPr="00C61BC0">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C61BC0">
        <w:rPr>
          <w:u w:val="single"/>
        </w:rPr>
        <w:t>A recent document by</w:t>
      </w:r>
      <w:r w:rsidRPr="00C61BC0">
        <w:rPr>
          <w:sz w:val="16"/>
        </w:rPr>
        <w:t xml:space="preserve"> Médecins Sans </w:t>
      </w:r>
      <w:proofErr w:type="spellStart"/>
      <w:r w:rsidRPr="00C61BC0">
        <w:rPr>
          <w:sz w:val="16"/>
        </w:rPr>
        <w:t>Frontières</w:t>
      </w:r>
      <w:proofErr w:type="spellEnd"/>
      <w:r w:rsidRPr="00C61BC0">
        <w:rPr>
          <w:sz w:val="16"/>
        </w:rPr>
        <w:t xml:space="preserve"> (MSF), or </w:t>
      </w:r>
      <w:r w:rsidRPr="00C61BC0">
        <w:rPr>
          <w:u w:val="single"/>
        </w:rPr>
        <w:t xml:space="preserve">Doctors Without Borders, highlights various instances of how </w:t>
      </w:r>
      <w:r w:rsidRPr="00C61BC0">
        <w:rPr>
          <w:b/>
          <w:iCs/>
          <w:u w:val="single"/>
        </w:rPr>
        <w:t>IP hinders manufacturing and supply of diagnostics,</w:t>
      </w:r>
      <w:r w:rsidRPr="00C61BC0">
        <w:rPr>
          <w:u w:val="single"/>
        </w:rPr>
        <w:t xml:space="preserve"> medical equipment, treatments and vaccines during the COVID-19 </w:t>
      </w:r>
      <w:r w:rsidRPr="00C61BC0">
        <w:rPr>
          <w:u w:val="single"/>
        </w:rPr>
        <w:lastRenderedPageBreak/>
        <w:t>pandemic</w:t>
      </w:r>
      <w:r w:rsidRPr="00C61BC0">
        <w:rPr>
          <w:sz w:val="16"/>
        </w:rPr>
        <w:t xml:space="preserve">. For instance, </w:t>
      </w:r>
      <w:r w:rsidRPr="00C61BC0">
        <w:rPr>
          <w:u w:val="single"/>
        </w:rPr>
        <w:t>during the peak of the COVID-19 first wave in Europe, Roche rejected a request from the Netherlands to release the recipe of key chemical reagents needed to increase the production of diagnostic kits</w:t>
      </w:r>
      <w:r w:rsidRPr="00C61BC0">
        <w:rPr>
          <w:sz w:val="16"/>
        </w:rPr>
        <w:t xml:space="preserve">. Another example was patent holders threatening producers of 3D printing ventilators with patent infringement lawsuits in Italy.20 The MSF also found that </w:t>
      </w:r>
      <w:r w:rsidRPr="00114363">
        <w:rPr>
          <w:highlight w:val="cyan"/>
          <w:u w:val="single"/>
        </w:rPr>
        <w:t>patents pose a</w:t>
      </w:r>
      <w:r w:rsidRPr="00C61BC0">
        <w:rPr>
          <w:u w:val="single"/>
        </w:rPr>
        <w:t xml:space="preserve"> severe </w:t>
      </w:r>
      <w:r w:rsidRPr="00114363">
        <w:rPr>
          <w:highlight w:val="cyan"/>
          <w:u w:val="single"/>
        </w:rPr>
        <w:t xml:space="preserve">threat to </w:t>
      </w:r>
      <w:r w:rsidRPr="00C61BC0">
        <w:rPr>
          <w:u w:val="single"/>
        </w:rPr>
        <w:t xml:space="preserve">access to </w:t>
      </w:r>
      <w:r w:rsidRPr="00114363">
        <w:rPr>
          <w:highlight w:val="cyan"/>
          <w:u w:val="single"/>
        </w:rPr>
        <w:t xml:space="preserve">affordable versions of </w:t>
      </w:r>
      <w:r w:rsidRPr="00C61BC0">
        <w:rPr>
          <w:u w:val="single"/>
        </w:rPr>
        <w:t xml:space="preserve">newer </w:t>
      </w:r>
      <w:r w:rsidRPr="00114363">
        <w:rPr>
          <w:highlight w:val="cyan"/>
          <w:u w:val="single"/>
        </w:rPr>
        <w:t>vaccines</w:t>
      </w:r>
      <w:r w:rsidRPr="00C61BC0">
        <w:rPr>
          <w:u w:val="single"/>
        </w:rPr>
        <w:t>.</w:t>
      </w:r>
      <w:r w:rsidRPr="00C61BC0">
        <w:rPr>
          <w:sz w:val="16"/>
        </w:rPr>
        <w:t xml:space="preserve">21 Source:“COVID-19 Vaccine R&amp;D Investments”, Global Health Centre, Graduate Institute, Geneva, Updated 9 July 2021. The </w:t>
      </w:r>
      <w:r w:rsidRPr="00C61BC0">
        <w:rPr>
          <w:u w:val="single"/>
        </w:rPr>
        <w:t>opponents of the TRIPS waiver</w:t>
      </w:r>
      <w:r w:rsidRPr="00C61BC0">
        <w:rPr>
          <w:sz w:val="16"/>
        </w:rPr>
        <w:t xml:space="preserve"> also </w:t>
      </w:r>
      <w:r w:rsidRPr="00C61BC0">
        <w:rPr>
          <w:u w:val="single"/>
        </w:rPr>
        <w:t>argue</w:t>
      </w:r>
      <w:r w:rsidRPr="00C61BC0">
        <w:rPr>
          <w:sz w:val="16"/>
        </w:rPr>
        <w:t xml:space="preserve"> that </w:t>
      </w:r>
      <w:r w:rsidRPr="00C61BC0">
        <w:rPr>
          <w:b/>
          <w:iCs/>
          <w:u w:val="single"/>
        </w:rPr>
        <w:t>IP is the incentive for innovation</w:t>
      </w:r>
      <w:r w:rsidRPr="00C61BC0">
        <w:rPr>
          <w:sz w:val="16"/>
        </w:rPr>
        <w:t xml:space="preserve"> and if it is undermined, future innovation will suffer. </w:t>
      </w:r>
      <w:r w:rsidRPr="00C61BC0">
        <w:rPr>
          <w:u w:val="single"/>
        </w:rPr>
        <w:t xml:space="preserve">However, most of the COVID-19 </w:t>
      </w:r>
      <w:r w:rsidRPr="00114363">
        <w:rPr>
          <w:highlight w:val="cyan"/>
          <w:u w:val="single"/>
        </w:rPr>
        <w:t>medical innovations</w:t>
      </w:r>
      <w:r w:rsidRPr="00C61BC0">
        <w:rPr>
          <w:u w:val="single"/>
        </w:rPr>
        <w:t xml:space="preserve">, particularly vaccines, </w:t>
      </w:r>
      <w:r w:rsidRPr="00114363">
        <w:rPr>
          <w:highlight w:val="cyan"/>
          <w:u w:val="single"/>
        </w:rPr>
        <w:t xml:space="preserve">are developed with </w:t>
      </w:r>
      <w:r w:rsidRPr="00114363">
        <w:rPr>
          <w:b/>
          <w:iCs/>
          <w:highlight w:val="cyan"/>
          <w:u w:val="single"/>
        </w:rPr>
        <w:t>public financing</w:t>
      </w:r>
      <w:r w:rsidRPr="00C61BC0">
        <w:rPr>
          <w:b/>
          <w:iCs/>
          <w:u w:val="single"/>
        </w:rPr>
        <w:t xml:space="preserve"> assistance</w:t>
      </w:r>
      <w:r w:rsidRPr="00C61BC0">
        <w:rPr>
          <w:sz w:val="16"/>
        </w:rPr>
        <w:t xml:space="preserve">. </w:t>
      </w:r>
      <w:r w:rsidRPr="00114363">
        <w:rPr>
          <w:highlight w:val="cyan"/>
          <w:u w:val="single"/>
        </w:rPr>
        <w:t>Governments spent billions</w:t>
      </w:r>
      <w:r w:rsidRPr="00C61BC0">
        <w:rPr>
          <w:sz w:val="16"/>
        </w:rPr>
        <w:t xml:space="preserve"> of dollars </w:t>
      </w:r>
      <w:r w:rsidRPr="00114363">
        <w:rPr>
          <w:highlight w:val="cyan"/>
          <w:u w:val="single"/>
        </w:rPr>
        <w:t>for</w:t>
      </w:r>
      <w:r w:rsidRPr="00C61BC0">
        <w:rPr>
          <w:u w:val="single"/>
        </w:rPr>
        <w:t xml:space="preserve"> COVID-19 </w:t>
      </w:r>
      <w:r w:rsidRPr="00114363">
        <w:rPr>
          <w:highlight w:val="cyan"/>
          <w:u w:val="single"/>
        </w:rPr>
        <w:t>vaccine research</w:t>
      </w:r>
      <w:r w:rsidRPr="00C61BC0">
        <w:rPr>
          <w:sz w:val="16"/>
        </w:rPr>
        <w:t xml:space="preserve">. Notably, </w:t>
      </w:r>
      <w:r w:rsidRPr="00114363">
        <w:rPr>
          <w:highlight w:val="cyan"/>
          <w:u w:val="single"/>
        </w:rPr>
        <w:t>out of $6.1 billion in investment</w:t>
      </w:r>
      <w:r w:rsidRPr="00C61BC0">
        <w:rPr>
          <w:u w:val="single"/>
        </w:rPr>
        <w:t xml:space="preserve"> tracked up to July 2021</w:t>
      </w:r>
      <w:r w:rsidRPr="00C61BC0">
        <w:rPr>
          <w:b/>
          <w:iCs/>
          <w:u w:val="single"/>
        </w:rPr>
        <w:t xml:space="preserve">, </w:t>
      </w:r>
      <w:r w:rsidRPr="00114363">
        <w:rPr>
          <w:b/>
          <w:iCs/>
          <w:highlight w:val="cyan"/>
          <w:u w:val="single"/>
        </w:rPr>
        <w:t>98</w:t>
      </w:r>
      <w:r w:rsidRPr="00C61BC0">
        <w:rPr>
          <w:b/>
          <w:iCs/>
          <w:u w:val="single"/>
        </w:rPr>
        <w:t>.12</w:t>
      </w:r>
      <w:r w:rsidRPr="00C61BC0">
        <w:rPr>
          <w:u w:val="single"/>
        </w:rPr>
        <w:t xml:space="preserve"> </w:t>
      </w:r>
      <w:r w:rsidRPr="00114363">
        <w:rPr>
          <w:highlight w:val="cyan"/>
          <w:u w:val="single"/>
        </w:rPr>
        <w:t>per cent was public funding</w:t>
      </w:r>
      <w:r w:rsidRPr="00C61BC0">
        <w:rPr>
          <w:sz w:val="16"/>
        </w:rPr>
        <w:t xml:space="preserve">.22 The US and Germany are the largest investors in vaccine R&amp;D with $2.2 billion and $1.5 billion funding. Source:“COVID-19 Vaccine R&amp;D Investments”, Global Health Centre, Graduate Institute, Geneva, Updated 9 July 2021. </w:t>
      </w:r>
      <w:r w:rsidRPr="00114363">
        <w:rPr>
          <w:highlight w:val="cyan"/>
          <w:u w:val="single"/>
        </w:rPr>
        <w:t>Private companies received 94</w:t>
      </w:r>
      <w:r w:rsidRPr="00C61BC0">
        <w:rPr>
          <w:u w:val="single"/>
        </w:rPr>
        <w:t xml:space="preserve">.6 </w:t>
      </w:r>
      <w:r w:rsidRPr="00114363">
        <w:rPr>
          <w:highlight w:val="cyan"/>
          <w:u w:val="single"/>
        </w:rPr>
        <w:t>per cent</w:t>
      </w:r>
      <w:r w:rsidRPr="00C61BC0">
        <w:rPr>
          <w:u w:val="single"/>
        </w:rPr>
        <w:t xml:space="preserve"> of this funding</w:t>
      </w:r>
      <w:r w:rsidRPr="00C61BC0">
        <w:rPr>
          <w:sz w:val="16"/>
        </w:rPr>
        <w:t xml:space="preserve">; </w:t>
      </w:r>
      <w:proofErr w:type="spellStart"/>
      <w:r w:rsidRPr="00C61BC0">
        <w:rPr>
          <w:sz w:val="16"/>
        </w:rPr>
        <w:t>Moderna</w:t>
      </w:r>
      <w:proofErr w:type="spellEnd"/>
      <w:r w:rsidRPr="00C61BC0">
        <w:rPr>
          <w:sz w:val="16"/>
        </w:rPr>
        <w:t xml:space="preserve"> received the highest $956.3 million and Janssen $910.6 million. Moreover, </w:t>
      </w:r>
      <w:r w:rsidRPr="00C61BC0">
        <w:rPr>
          <w:u w:val="single"/>
        </w:rPr>
        <w:t xml:space="preserve">governments also invested $50.9 billion for advance purchase agreements </w:t>
      </w:r>
      <w:r w:rsidRPr="00C61BC0">
        <w:rPr>
          <w:sz w:val="16"/>
        </w:rPr>
        <w:t xml:space="preserve">(APAs) </w:t>
      </w:r>
      <w:r w:rsidRPr="00C61BC0">
        <w:rPr>
          <w:u w:val="single"/>
        </w:rPr>
        <w:t>as an incentive for vaccine development</w:t>
      </w:r>
      <w:r w:rsidRPr="00C61BC0">
        <w:rPr>
          <w:sz w:val="16"/>
        </w:rPr>
        <w:t xml:space="preserve">. </w:t>
      </w:r>
      <w:r w:rsidRPr="00C61BC0">
        <w:rPr>
          <w:u w:val="single"/>
        </w:rPr>
        <w:t xml:space="preserve">A recent IMF working paper also notes that </w:t>
      </w:r>
      <w:r w:rsidRPr="00114363">
        <w:rPr>
          <w:b/>
          <w:iCs/>
          <w:highlight w:val="cyan"/>
          <w:u w:val="single"/>
        </w:rPr>
        <w:t>public research institutions</w:t>
      </w:r>
      <w:r w:rsidRPr="00C61BC0">
        <w:rPr>
          <w:u w:val="single"/>
        </w:rPr>
        <w:t xml:space="preserve"> were a key driver of the COVID-19 R&amp;D effort—</w:t>
      </w:r>
      <w:r w:rsidRPr="00114363">
        <w:rPr>
          <w:highlight w:val="cyan"/>
          <w:u w:val="single"/>
        </w:rPr>
        <w:t>accounting for 70 per cent of</w:t>
      </w:r>
      <w:r w:rsidRPr="00C61BC0">
        <w:rPr>
          <w:u w:val="single"/>
        </w:rPr>
        <w:t xml:space="preserve"> all </w:t>
      </w:r>
      <w:r w:rsidRPr="00114363">
        <w:rPr>
          <w:highlight w:val="cyan"/>
          <w:u w:val="single"/>
        </w:rPr>
        <w:t>COVID</w:t>
      </w:r>
      <w:r w:rsidRPr="00C61BC0">
        <w:rPr>
          <w:u w:val="single"/>
        </w:rPr>
        <w:t xml:space="preserve">-19 </w:t>
      </w:r>
      <w:r w:rsidRPr="00114363">
        <w:rPr>
          <w:highlight w:val="cyan"/>
          <w:u w:val="single"/>
        </w:rPr>
        <w:t>clinical trials globally</w:t>
      </w:r>
      <w:r w:rsidRPr="00C61BC0">
        <w:rPr>
          <w:u w:val="single"/>
        </w:rPr>
        <w:t>.</w:t>
      </w:r>
      <w:r w:rsidRPr="00C61BC0">
        <w:rPr>
          <w:sz w:val="16"/>
        </w:rPr>
        <w:t xml:space="preserve">23 </w:t>
      </w:r>
      <w:r w:rsidRPr="00C61BC0">
        <w:rPr>
          <w:u w:val="single"/>
        </w:rPr>
        <w:t>The argument is that vaccines are developed with the support of substantial public financing, hence there is a public right to the scientific achievements</w:t>
      </w:r>
      <w:r w:rsidRPr="00C61BC0">
        <w:rPr>
          <w:sz w:val="16"/>
        </w:rPr>
        <w:t xml:space="preserve">. </w:t>
      </w:r>
      <w:r w:rsidRPr="00C61BC0">
        <w:rPr>
          <w:u w:val="single"/>
        </w:rPr>
        <w:t>Mo</w:t>
      </w:r>
      <w:r w:rsidRPr="002176CF">
        <w:rPr>
          <w:u w:val="single"/>
        </w:rPr>
        <w:t>reover, private companies reaped billions in profits from COVID-19 vaccines</w:t>
      </w:r>
      <w:r w:rsidRPr="002176CF">
        <w:rPr>
          <w:sz w:val="16"/>
        </w:rPr>
        <w:t xml:space="preserve">. Source: Katharina Buchholz, “COVID-19 Vaccines Lift Pharma Company Profits”, Statista, 17 May 2021. </w:t>
      </w:r>
      <w:r w:rsidRPr="002176CF">
        <w:rPr>
          <w:u w:val="single"/>
        </w:rPr>
        <w:t>One could</w:t>
      </w:r>
      <w:r w:rsidRPr="00C61BC0">
        <w:rPr>
          <w:u w:val="single"/>
        </w:rPr>
        <w:t xml:space="preserve"> argue</w:t>
      </w:r>
      <w:r w:rsidRPr="00C61BC0">
        <w:rPr>
          <w:sz w:val="16"/>
        </w:rPr>
        <w:t xml:space="preserve"> that </w:t>
      </w:r>
      <w:r w:rsidRPr="00C61BC0">
        <w:rPr>
          <w:u w:val="single"/>
        </w:rPr>
        <w:t>since the US, Germany and</w:t>
      </w:r>
      <w:r w:rsidRPr="00C61BC0">
        <w:rPr>
          <w:sz w:val="16"/>
        </w:rPr>
        <w:t xml:space="preserve"> other </w:t>
      </w:r>
      <w:r w:rsidRPr="00C61BC0">
        <w:rPr>
          <w:u w:val="single"/>
        </w:rPr>
        <w:t>HICs are spending money, their citizens are entitled to get vaccines first</w:t>
      </w:r>
      <w:r w:rsidRPr="00C61BC0">
        <w:rPr>
          <w:sz w:val="16"/>
        </w:rPr>
        <w:t xml:space="preserve">, hence </w:t>
      </w:r>
      <w:r w:rsidRPr="00C61BC0">
        <w:rPr>
          <w:u w:val="single"/>
        </w:rPr>
        <w:t>vaccine nationalism is morally defensible</w:t>
      </w:r>
      <w:r w:rsidRPr="00C61BC0">
        <w:rPr>
          <w:sz w:val="16"/>
        </w:rPr>
        <w:t>. Nonetheless</w:t>
      </w:r>
      <w:r w:rsidRPr="00C61BC0">
        <w:rPr>
          <w:b/>
          <w:iCs/>
          <w:u w:val="single"/>
        </w:rPr>
        <w:t xml:space="preserve">, it is not the </w:t>
      </w:r>
      <w:r w:rsidRPr="002176CF">
        <w:rPr>
          <w:b/>
          <w:iCs/>
          <w:u w:val="single"/>
        </w:rPr>
        <w:t>case</w:t>
      </w:r>
      <w:r w:rsidRPr="002176CF">
        <w:rPr>
          <w:sz w:val="16"/>
        </w:rPr>
        <w:t xml:space="preserve">. The </w:t>
      </w:r>
      <w:r w:rsidRPr="002176CF">
        <w:rPr>
          <w:u w:val="single"/>
        </w:rPr>
        <w:t>TRIPS</w:t>
      </w:r>
      <w:r w:rsidRPr="002176CF">
        <w:rPr>
          <w:sz w:val="16"/>
        </w:rPr>
        <w:t xml:space="preserve"> Agreement </w:t>
      </w:r>
      <w:r w:rsidRPr="002176CF">
        <w:rPr>
          <w:u w:val="single"/>
        </w:rPr>
        <w:t>includes several provisions which mandates promotion of technology transfer</w:t>
      </w:r>
      <w:r w:rsidRPr="002176CF">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w:t>
      </w:r>
      <w:r w:rsidRPr="00C61BC0">
        <w:rPr>
          <w:sz w:val="16"/>
        </w:rPr>
        <w:t xml:space="preserve"> a sound and viable technological base. </w:t>
      </w:r>
      <w:r w:rsidRPr="00C61BC0">
        <w:rPr>
          <w:u w:val="single"/>
        </w:rPr>
        <w:t xml:space="preserve">The LMICs opened their markets and amended domestic patent laws </w:t>
      </w:r>
      <w:proofErr w:type="spellStart"/>
      <w:r w:rsidRPr="00C61BC0">
        <w:rPr>
          <w:u w:val="single"/>
        </w:rPr>
        <w:t>favouring</w:t>
      </w:r>
      <w:proofErr w:type="spellEnd"/>
      <w:r w:rsidRPr="00C61BC0">
        <w:rPr>
          <w:u w:val="single"/>
        </w:rPr>
        <w:t xml:space="preserve"> developing countries’ products against this promise of technology transfer</w:t>
      </w:r>
      <w:r w:rsidRPr="00C61BC0">
        <w:rPr>
          <w:sz w:val="16"/>
        </w:rPr>
        <w:t xml:space="preserve">. </w:t>
      </w:r>
      <w:r w:rsidRPr="00C61BC0">
        <w:rPr>
          <w:u w:val="single"/>
        </w:rPr>
        <w:t>Another argument</w:t>
      </w:r>
      <w:r w:rsidRPr="00C61BC0">
        <w:rPr>
          <w:sz w:val="16"/>
        </w:rPr>
        <w:t xml:space="preserve"> against the proposed TRIPS waiver </w:t>
      </w:r>
      <w:r w:rsidRPr="00C61BC0">
        <w:rPr>
          <w:u w:val="single"/>
        </w:rPr>
        <w:t>is that a waiver</w:t>
      </w:r>
      <w:r w:rsidRPr="00C61BC0">
        <w:rPr>
          <w:sz w:val="16"/>
        </w:rPr>
        <w:t xml:space="preserve"> </w:t>
      </w:r>
      <w:r w:rsidRPr="00C61BC0">
        <w:rPr>
          <w:u w:val="single"/>
        </w:rPr>
        <w:t>would not increase</w:t>
      </w:r>
      <w:r w:rsidRPr="00C61BC0">
        <w:rPr>
          <w:sz w:val="16"/>
        </w:rPr>
        <w:t xml:space="preserve"> the </w:t>
      </w:r>
      <w:r w:rsidRPr="00C61BC0">
        <w:rPr>
          <w:u w:val="single"/>
        </w:rPr>
        <w:t>manufacturing of COVID-19 vaccines</w:t>
      </w:r>
      <w:r w:rsidRPr="00C61BC0">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2176CF">
        <w:rPr>
          <w:b/>
          <w:iCs/>
          <w:u w:val="single"/>
        </w:rPr>
        <w:t xml:space="preserve">However, a </w:t>
      </w:r>
      <w:r w:rsidRPr="00114363">
        <w:rPr>
          <w:b/>
          <w:iCs/>
          <w:highlight w:val="cyan"/>
          <w:u w:val="single"/>
        </w:rPr>
        <w:t>waiver would be</w:t>
      </w:r>
      <w:r w:rsidRPr="002176CF">
        <w:rPr>
          <w:b/>
          <w:iCs/>
          <w:u w:val="single"/>
        </w:rPr>
        <w:t xml:space="preserve"> the first</w:t>
      </w:r>
      <w:r w:rsidRPr="00C61BC0">
        <w:rPr>
          <w:b/>
          <w:iCs/>
          <w:u w:val="single"/>
        </w:rPr>
        <w:t xml:space="preserve"> but </w:t>
      </w:r>
      <w:r w:rsidRPr="00114363">
        <w:rPr>
          <w:b/>
          <w:iCs/>
          <w:highlight w:val="cyan"/>
          <w:u w:val="single"/>
        </w:rPr>
        <w:t>essential</w:t>
      </w:r>
      <w:r w:rsidRPr="002176CF">
        <w:rPr>
          <w:b/>
          <w:iCs/>
          <w:u w:val="single"/>
        </w:rPr>
        <w:t xml:space="preserve"> step </w:t>
      </w:r>
      <w:r w:rsidRPr="00114363">
        <w:rPr>
          <w:b/>
          <w:iCs/>
          <w:highlight w:val="cyan"/>
          <w:u w:val="single"/>
        </w:rPr>
        <w:t>to increase manufacturing capacity</w:t>
      </w:r>
      <w:r w:rsidRPr="002176CF">
        <w:rPr>
          <w:b/>
          <w:iCs/>
          <w:u w:val="single"/>
        </w:rPr>
        <w:t xml:space="preserve"> worldwid</w:t>
      </w:r>
      <w:r w:rsidRPr="002176CF">
        <w:rPr>
          <w:sz w:val="16"/>
        </w:rPr>
        <w:t>e.</w:t>
      </w:r>
      <w:r w:rsidRPr="00C61BC0">
        <w:rPr>
          <w:sz w:val="16"/>
        </w:rPr>
        <w:t xml:space="preserve"> For instance, </w:t>
      </w:r>
      <w:r w:rsidRPr="00114363">
        <w:rPr>
          <w:highlight w:val="cyan"/>
          <w:u w:val="single"/>
        </w:rPr>
        <w:t>to export</w:t>
      </w:r>
      <w:r w:rsidRPr="00C61BC0">
        <w:rPr>
          <w:u w:val="single"/>
        </w:rPr>
        <w:t xml:space="preserve"> COVID-19 </w:t>
      </w:r>
      <w:r w:rsidRPr="00114363">
        <w:rPr>
          <w:highlight w:val="cyan"/>
          <w:u w:val="single"/>
        </w:rPr>
        <w:t>vaccine</w:t>
      </w:r>
      <w:r w:rsidRPr="002176CF">
        <w:rPr>
          <w:u w:val="single"/>
        </w:rPr>
        <w:t xml:space="preserve">-related products, </w:t>
      </w:r>
      <w:r w:rsidRPr="00114363">
        <w:rPr>
          <w:highlight w:val="cyan"/>
          <w:u w:val="single"/>
        </w:rPr>
        <w:t xml:space="preserve">countries need to ensure </w:t>
      </w:r>
      <w:r w:rsidRPr="002176CF">
        <w:rPr>
          <w:u w:val="single"/>
        </w:rPr>
        <w:t xml:space="preserve">that there are </w:t>
      </w:r>
      <w:r w:rsidRPr="00114363">
        <w:rPr>
          <w:highlight w:val="cyan"/>
          <w:u w:val="single"/>
        </w:rPr>
        <w:t>no IP restrictions</w:t>
      </w:r>
      <w:r w:rsidRPr="00C61BC0">
        <w:rPr>
          <w:u w:val="single"/>
        </w:rPr>
        <w:t xml:space="preserve"> at both ends –</w:t>
      </w:r>
      <w:r w:rsidRPr="00C61BC0">
        <w:rPr>
          <w:sz w:val="16"/>
        </w:rPr>
        <w:t xml:space="preserve"> exporting and importing. The market for vaccine materials includes consumables, single-use reactors bags, filters, culture media, and vaccine ingredients. </w:t>
      </w:r>
      <w:r w:rsidRPr="00114363">
        <w:rPr>
          <w:highlight w:val="cyan"/>
          <w:u w:val="single"/>
        </w:rPr>
        <w:t>Export blockages</w:t>
      </w:r>
      <w:r w:rsidRPr="00C61BC0">
        <w:rPr>
          <w:u w:val="single"/>
        </w:rPr>
        <w:t xml:space="preserve"> on raw materials, equipment and finished products </w:t>
      </w:r>
      <w:r w:rsidRPr="00114363">
        <w:rPr>
          <w:highlight w:val="cyan"/>
          <w:u w:val="single"/>
        </w:rPr>
        <w:t>harm</w:t>
      </w:r>
      <w:r w:rsidRPr="00C61BC0">
        <w:rPr>
          <w:u w:val="single"/>
        </w:rPr>
        <w:t xml:space="preserve"> the </w:t>
      </w:r>
      <w:r w:rsidRPr="00114363">
        <w:rPr>
          <w:highlight w:val="cyan"/>
          <w:u w:val="single"/>
        </w:rPr>
        <w:t>overall output</w:t>
      </w:r>
      <w:r w:rsidRPr="00C61BC0">
        <w:rPr>
          <w:u w:val="single"/>
        </w:rPr>
        <w:t xml:space="preserve"> of the vaccine supply chain. If there is no TRIPS restriction, more governments and companies will </w:t>
      </w:r>
      <w:r w:rsidRPr="002176CF">
        <w:rPr>
          <w:u w:val="single"/>
        </w:rPr>
        <w:t>invest in repurposing their facilities</w:t>
      </w:r>
      <w:r w:rsidRPr="002176CF">
        <w:rPr>
          <w:sz w:val="16"/>
        </w:rPr>
        <w:t xml:space="preserve">. Similarly, </w:t>
      </w:r>
      <w:r w:rsidRPr="002176CF">
        <w:rPr>
          <w:u w:val="single"/>
        </w:rPr>
        <w:t xml:space="preserve">the arguments such as that no other manufacturers can carry out the complex manufacturing process of COVID-19 vaccines and generic manufacturing as that </w:t>
      </w:r>
      <w:r w:rsidRPr="002176CF">
        <w:rPr>
          <w:b/>
          <w:iCs/>
          <w:u w:val="single"/>
        </w:rPr>
        <w:t xml:space="preserve">would </w:t>
      </w:r>
      <w:proofErr w:type="spellStart"/>
      <w:r w:rsidRPr="002176CF">
        <w:rPr>
          <w:b/>
          <w:iCs/>
          <w:u w:val="single"/>
        </w:rPr>
        <w:t>jeopardise</w:t>
      </w:r>
      <w:proofErr w:type="spellEnd"/>
      <w:r w:rsidRPr="002176CF">
        <w:rPr>
          <w:b/>
          <w:iCs/>
          <w:u w:val="single"/>
        </w:rPr>
        <w:t xml:space="preserve"> quality</w:t>
      </w:r>
      <w:r w:rsidRPr="002176CF">
        <w:rPr>
          <w:u w:val="single"/>
        </w:rPr>
        <w:t xml:space="preserve">, have also been </w:t>
      </w:r>
      <w:r w:rsidRPr="002176CF">
        <w:rPr>
          <w:b/>
          <w:iCs/>
          <w:u w:val="single"/>
        </w:rPr>
        <w:t>proven wrong in the past</w:t>
      </w:r>
      <w:r w:rsidRPr="002176CF">
        <w:rPr>
          <w:u w:val="single"/>
        </w:rPr>
        <w:t>.</w:t>
      </w:r>
      <w:r w:rsidRPr="002176CF">
        <w:rPr>
          <w:sz w:val="16"/>
        </w:rPr>
        <w:t xml:space="preserve"> For instance</w:t>
      </w:r>
      <w:r w:rsidRPr="002176CF">
        <w:rPr>
          <w:u w:val="single"/>
        </w:rPr>
        <w:t xml:space="preserve">, in the early 1990s, when Indian company </w:t>
      </w:r>
      <w:proofErr w:type="spellStart"/>
      <w:r w:rsidRPr="002176CF">
        <w:rPr>
          <w:u w:val="single"/>
        </w:rPr>
        <w:t>Shantha</w:t>
      </w:r>
      <w:proofErr w:type="spellEnd"/>
      <w:r w:rsidRPr="002176CF">
        <w:rPr>
          <w:u w:val="single"/>
        </w:rPr>
        <w:t xml:space="preserve"> Biotechnics approached a Western firm for a technology transfer of Hepatitis B vaccine, the firm responded</w:t>
      </w:r>
      <w:r w:rsidRPr="002176CF">
        <w:rPr>
          <w:sz w:val="16"/>
        </w:rPr>
        <w:t xml:space="preserve"> that “India cannot afford such high technology vaccines… And even if you can afford to buy the technology, </w:t>
      </w:r>
      <w:r w:rsidRPr="002176CF">
        <w:rPr>
          <w:u w:val="single"/>
        </w:rPr>
        <w:t xml:space="preserve">your scientists cannot understand recombinant technology in the least.”25 Later, </w:t>
      </w:r>
      <w:proofErr w:type="spellStart"/>
      <w:r w:rsidRPr="002176CF">
        <w:rPr>
          <w:u w:val="single"/>
        </w:rPr>
        <w:t>Shantha</w:t>
      </w:r>
      <w:proofErr w:type="spellEnd"/>
      <w:r w:rsidRPr="002176CF">
        <w:rPr>
          <w:u w:val="single"/>
        </w:rPr>
        <w:t xml:space="preserve"> Biotechnics developed its own vaccine at $1 per dose, and the UNICEF</w:t>
      </w:r>
      <w:r w:rsidRPr="002176CF">
        <w:rPr>
          <w:sz w:val="16"/>
        </w:rPr>
        <w:t xml:space="preserve"> (United Nations Children’s Emergency Fund) </w:t>
      </w:r>
      <w:r w:rsidRPr="002176CF">
        <w:rPr>
          <w:u w:val="single"/>
        </w:rPr>
        <w:t xml:space="preserve">mass inoculation </w:t>
      </w:r>
      <w:proofErr w:type="spellStart"/>
      <w:r w:rsidRPr="002176CF">
        <w:rPr>
          <w:u w:val="single"/>
        </w:rPr>
        <w:t>programme</w:t>
      </w:r>
      <w:proofErr w:type="spellEnd"/>
      <w:r w:rsidRPr="002176CF">
        <w:rPr>
          <w:u w:val="single"/>
        </w:rPr>
        <w:t xml:space="preserve"> uses this vaccine against Hepatitis B</w:t>
      </w:r>
      <w:r w:rsidRPr="002176CF">
        <w:rPr>
          <w:sz w:val="16"/>
        </w:rPr>
        <w:t xml:space="preserve">. In 2009, </w:t>
      </w:r>
      <w:proofErr w:type="spellStart"/>
      <w:r w:rsidRPr="002176CF">
        <w:rPr>
          <w:sz w:val="16"/>
        </w:rPr>
        <w:t>Shantha</w:t>
      </w:r>
      <w:proofErr w:type="spellEnd"/>
      <w:r w:rsidRPr="002176CF">
        <w:rPr>
          <w:sz w:val="16"/>
        </w:rPr>
        <w:t xml:space="preserve"> sold over</w:t>
      </w:r>
      <w:r w:rsidRPr="00C61BC0">
        <w:rPr>
          <w:sz w:val="16"/>
        </w:rPr>
        <w:t xml:space="preserve"> 120 million doses of vaccines globally. </w:t>
      </w:r>
      <w:r w:rsidRPr="00C61BC0">
        <w:rPr>
          <w:sz w:val="16"/>
        </w:rPr>
        <w:lastRenderedPageBreak/>
        <w:t xml:space="preserve">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C61BC0">
        <w:rPr>
          <w:u w:val="single"/>
        </w:rPr>
        <w:t xml:space="preserve">What is more </w:t>
      </w:r>
      <w:r w:rsidRPr="002176CF">
        <w:rPr>
          <w:u w:val="single"/>
        </w:rPr>
        <w:t>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w:t>
      </w:r>
      <w:r w:rsidRPr="00C61BC0">
        <w:rPr>
          <w:u w:val="single"/>
        </w:rPr>
        <w:t xml:space="preserve"> cumbersome and not expedient in a public health crisis like the COVID-19 pandemic</w:t>
      </w:r>
      <w:r w:rsidRPr="00C61BC0">
        <w:rPr>
          <w:sz w:val="16"/>
        </w:rPr>
        <w:t>.</w:t>
      </w:r>
    </w:p>
    <w:p w14:paraId="5C1BC89D" w14:textId="77777777" w:rsidR="00114363" w:rsidRPr="00114363" w:rsidRDefault="00114363" w:rsidP="00114363"/>
    <w:sectPr w:rsidR="00114363" w:rsidRPr="0011436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AAD770A"/>
    <w:multiLevelType w:val="multilevel"/>
    <w:tmpl w:val="FAE6F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F017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017D"/>
    <w:rsid w:val="00100B28"/>
    <w:rsid w:val="0011436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512"/>
    <w:rsid w:val="00284ED6"/>
    <w:rsid w:val="00290C5A"/>
    <w:rsid w:val="00290C92"/>
    <w:rsid w:val="0029647A"/>
    <w:rsid w:val="00296504"/>
    <w:rsid w:val="00297AF5"/>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12F"/>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61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3C18"/>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72D"/>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5B70"/>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6888"/>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89E8F1"/>
  <w14:defaultImageDpi w14:val="300"/>
  <w15:docId w15:val="{6791DB4C-ADBC-9B45-9DE7-02ED3DB59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017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F01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F017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0F017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0F017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F01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017D"/>
  </w:style>
  <w:style w:type="character" w:customStyle="1" w:styleId="Heading1Char">
    <w:name w:val="Heading 1 Char"/>
    <w:aliases w:val="Pocket Char"/>
    <w:basedOn w:val="DefaultParagraphFont"/>
    <w:link w:val="Heading1"/>
    <w:uiPriority w:val="9"/>
    <w:rsid w:val="000F017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F017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0F017D"/>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0F017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0F017D"/>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0F017D"/>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0F017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F017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0F017D"/>
    <w:rPr>
      <w:color w:val="auto"/>
      <w:u w:val="none"/>
    </w:rPr>
  </w:style>
  <w:style w:type="paragraph" w:styleId="DocumentMap">
    <w:name w:val="Document Map"/>
    <w:basedOn w:val="Normal"/>
    <w:link w:val="DocumentMapChar"/>
    <w:uiPriority w:val="99"/>
    <w:semiHidden/>
    <w:unhideWhenUsed/>
    <w:rsid w:val="000F01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F017D"/>
    <w:rPr>
      <w:rFonts w:ascii="Lucida Grande" w:hAnsi="Lucida Grande" w:cs="Lucida Grande"/>
    </w:rPr>
  </w:style>
  <w:style w:type="paragraph" w:customStyle="1" w:styleId="Emphasis1">
    <w:name w:val="Emphasis1"/>
    <w:basedOn w:val="Normal"/>
    <w:link w:val="Emphasis"/>
    <w:autoRedefine/>
    <w:uiPriority w:val="20"/>
    <w:qFormat/>
    <w:rsid w:val="000F017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0F017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0F017D"/>
    <w:pPr>
      <w:ind w:left="720"/>
      <w:jc w:val="both"/>
    </w:pPr>
    <w:rPr>
      <w:b/>
      <w:iCs/>
      <w:u w:val="single"/>
    </w:rPr>
  </w:style>
  <w:style w:type="character" w:styleId="UnresolvedMention">
    <w:name w:val="Unresolved Mention"/>
    <w:basedOn w:val="DefaultParagraphFont"/>
    <w:uiPriority w:val="99"/>
    <w:semiHidden/>
    <w:unhideWhenUsed/>
    <w:rsid w:val="000F017D"/>
    <w:rPr>
      <w:color w:val="605E5C"/>
      <w:shd w:val="clear" w:color="auto" w:fill="E1DFDD"/>
    </w:rPr>
  </w:style>
  <w:style w:type="paragraph" w:styleId="NormalWeb">
    <w:name w:val="Normal (Web)"/>
    <w:basedOn w:val="Normal"/>
    <w:uiPriority w:val="99"/>
    <w:semiHidden/>
    <w:unhideWhenUsed/>
    <w:rsid w:val="000F017D"/>
    <w:pPr>
      <w:spacing w:before="100" w:beforeAutospacing="1" w:after="100" w:afterAutospacing="1"/>
    </w:pPr>
  </w:style>
  <w:style w:type="character" w:styleId="Strong">
    <w:name w:val="Strong"/>
    <w:basedOn w:val="DefaultParagraphFont"/>
    <w:uiPriority w:val="22"/>
    <w:qFormat/>
    <w:rsid w:val="000F017D"/>
    <w:rPr>
      <w:b/>
      <w:bCs/>
    </w:rPr>
  </w:style>
  <w:style w:type="character" w:customStyle="1" w:styleId="dttext">
    <w:name w:val="dttext"/>
    <w:basedOn w:val="DefaultParagraphFont"/>
    <w:rsid w:val="000F017D"/>
  </w:style>
  <w:style w:type="paragraph" w:customStyle="1" w:styleId="css-axufdj">
    <w:name w:val="css-axufdj"/>
    <w:basedOn w:val="Normal"/>
    <w:rsid w:val="000F017D"/>
    <w:pPr>
      <w:spacing w:before="100" w:beforeAutospacing="1" w:after="100" w:afterAutospacing="1"/>
    </w:pPr>
  </w:style>
  <w:style w:type="character" w:customStyle="1" w:styleId="css-8l6xbc">
    <w:name w:val="css-8l6xbc"/>
    <w:basedOn w:val="DefaultParagraphFont"/>
    <w:rsid w:val="000F017D"/>
  </w:style>
  <w:style w:type="paragraph" w:customStyle="1" w:styleId="css-1uuihdo">
    <w:name w:val="css-1uuihdo"/>
    <w:basedOn w:val="Normal"/>
    <w:rsid w:val="000F017D"/>
    <w:pPr>
      <w:spacing w:before="100" w:beforeAutospacing="1" w:after="100" w:afterAutospacing="1"/>
    </w:pPr>
  </w:style>
  <w:style w:type="character" w:customStyle="1" w:styleId="css-1ly73wi">
    <w:name w:val="css-1ly73wi"/>
    <w:basedOn w:val="DefaultParagraphFont"/>
    <w:rsid w:val="000F017D"/>
  </w:style>
  <w:style w:type="character" w:customStyle="1" w:styleId="css-16f3y1r">
    <w:name w:val="css-16f3y1r"/>
    <w:basedOn w:val="DefaultParagraphFont"/>
    <w:rsid w:val="000F017D"/>
  </w:style>
  <w:style w:type="character" w:customStyle="1" w:styleId="css-cnj6d5">
    <w:name w:val="css-cnj6d5"/>
    <w:basedOn w:val="DefaultParagraphFont"/>
    <w:rsid w:val="000F017D"/>
  </w:style>
  <w:style w:type="character" w:customStyle="1" w:styleId="css-1stvlmo">
    <w:name w:val="css-1stvlmo"/>
    <w:basedOn w:val="DefaultParagraphFont"/>
    <w:rsid w:val="000F017D"/>
  </w:style>
  <w:style w:type="character" w:customStyle="1" w:styleId="css-kpxlkr">
    <w:name w:val="css-kpxlkr"/>
    <w:basedOn w:val="DefaultParagraphFont"/>
    <w:rsid w:val="000F017D"/>
  </w:style>
  <w:style w:type="character" w:customStyle="1" w:styleId="css-1dv1kvn">
    <w:name w:val="css-1dv1kvn"/>
    <w:basedOn w:val="DefaultParagraphFont"/>
    <w:rsid w:val="000F017D"/>
  </w:style>
  <w:style w:type="paragraph" w:customStyle="1" w:styleId="css-1l8wklm">
    <w:name w:val="css-1l8wklm"/>
    <w:basedOn w:val="Normal"/>
    <w:rsid w:val="000F017D"/>
    <w:pPr>
      <w:spacing w:before="100" w:beforeAutospacing="1" w:after="100" w:afterAutospacing="1"/>
    </w:pPr>
  </w:style>
  <w:style w:type="paragraph" w:styleId="ListParagraph">
    <w:name w:val="List Paragraph"/>
    <w:aliases w:val="6 font,Colorful List - Accent 11"/>
    <w:basedOn w:val="Normal"/>
    <w:uiPriority w:val="34"/>
    <w:unhideWhenUsed/>
    <w:qFormat/>
    <w:rsid w:val="000F017D"/>
    <w:pPr>
      <w:ind w:left="720"/>
      <w:contextualSpacing/>
    </w:pPr>
  </w:style>
  <w:style w:type="paragraph" w:customStyle="1" w:styleId="Analytic">
    <w:name w:val="Analytic"/>
    <w:basedOn w:val="Heading4"/>
    <w:link w:val="AnalyticChar"/>
    <w:uiPriority w:val="4"/>
    <w:qFormat/>
    <w:rsid w:val="000F017D"/>
    <w:rPr>
      <w:bCs w:val="0"/>
      <w:iCs/>
      <w:color w:val="000000" w:themeColor="text1"/>
    </w:rPr>
  </w:style>
  <w:style w:type="character" w:customStyle="1" w:styleId="AnalyticChar">
    <w:name w:val="Analytic Char"/>
    <w:basedOn w:val="DefaultParagraphFont"/>
    <w:link w:val="Analytic"/>
    <w:uiPriority w:val="4"/>
    <w:rsid w:val="000F017D"/>
    <w:rPr>
      <w:rFonts w:ascii="Calibri" w:eastAsiaTheme="majorEastAsia" w:hAnsi="Calibri" w:cstheme="majorBidi"/>
      <w:b/>
      <w:iCs/>
      <w:color w:val="000000" w:themeColor="text1"/>
      <w:sz w:val="26"/>
      <w:szCs w:val="26"/>
    </w:rPr>
  </w:style>
  <w:style w:type="paragraph" w:customStyle="1" w:styleId="UnderlinePara">
    <w:name w:val="Underline Para"/>
    <w:basedOn w:val="Normal"/>
    <w:uiPriority w:val="1"/>
    <w:qFormat/>
    <w:rsid w:val="000F017D"/>
    <w:pPr>
      <w:widowControl w:val="0"/>
      <w:suppressAutoHyphens/>
      <w:spacing w:after="200"/>
      <w:contextualSpacing/>
    </w:pPr>
    <w:rPr>
      <w:rFonts w:asciiTheme="minorHAnsi" w:hAnsiTheme="minorHAnsi" w:cstheme="minorBidi"/>
      <w:u w:val="single"/>
    </w:rPr>
  </w:style>
  <w:style w:type="character" w:customStyle="1" w:styleId="evidencetextChar1">
    <w:name w:val="evidence text Char1"/>
    <w:basedOn w:val="DefaultParagraphFont"/>
    <w:link w:val="evidencetext"/>
    <w:locked/>
    <w:rsid w:val="000F017D"/>
    <w:rPr>
      <w:rFonts w:ascii="Arial" w:eastAsia="Times New Roman" w:hAnsi="Arial" w:cs="Times New Roman"/>
      <w:color w:val="000000"/>
      <w:sz w:val="16"/>
    </w:rPr>
  </w:style>
  <w:style w:type="paragraph" w:customStyle="1" w:styleId="evidencetext">
    <w:name w:val="evidence text"/>
    <w:basedOn w:val="Normal"/>
    <w:link w:val="evidencetextChar1"/>
    <w:qFormat/>
    <w:rsid w:val="000F017D"/>
    <w:pPr>
      <w:ind w:left="1008" w:right="720"/>
    </w:pPr>
    <w:rPr>
      <w:rFonts w:ascii="Arial" w:eastAsia="Times New Roman" w:hAnsi="Arial" w:cs="Times New Roman"/>
      <w:color w:val="00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nytimes.com/2021/08/17/world/asia/india-covid-19.html" TargetMode="External"/><Relationship Id="rId26" Type="http://schemas.openxmlformats.org/officeDocument/2006/relationships/hyperlink" Target="https://www.nytimes.com/2021/05/14/world/uk-covid-india.html" TargetMode="External"/><Relationship Id="rId39" Type="http://schemas.openxmlformats.org/officeDocument/2006/relationships/hyperlink" Target="https://www.business-standard.com/topic/pakistan" TargetMode="External"/><Relationship Id="rId21" Type="http://schemas.openxmlformats.org/officeDocument/2006/relationships/hyperlink" Target="https://www.nytimes.com/2021/05/31/world/asia/india-covid.html" TargetMode="External"/><Relationship Id="rId34" Type="http://schemas.openxmlformats.org/officeDocument/2006/relationships/hyperlink" Target="https://www.nytimes.com/2021/05/01/world/asia/india-covid19-modi.html?action=click&amp;module=RelatedLinks&amp;pgtype=Article" TargetMode="External"/><Relationship Id="rId42" Type="http://schemas.openxmlformats.org/officeDocument/2006/relationships/hyperlink" Target="https://ratical.org/radiation/NuclearExtinction/StevenStarr022815.html" TargetMode="External"/><Relationship Id="rId47" Type="http://schemas.openxmlformats.org/officeDocument/2006/relationships/hyperlink" Target="https://jme.bmj.com/content/47/9/595"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9" Type="http://schemas.openxmlformats.org/officeDocument/2006/relationships/hyperlink" Target="https://www.nytimes.com/2021/05/24/world/europe/india-uk-variant-vaccine-coronavirus.html" TargetMode="Externa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hyperlink" Target="https://www.nytimes.com/interactive/2020/world/asia/india-coronavirus-cases.html" TargetMode="External"/><Relationship Id="rId32" Type="http://schemas.openxmlformats.org/officeDocument/2006/relationships/hyperlink" Target="https://www.nytimes.com/2021/04/25/business/india-covid19-twitter-facebook.html" TargetMode="External"/><Relationship Id="rId37" Type="http://schemas.openxmlformats.org/officeDocument/2006/relationships/hyperlink" Target="https://www.nytimes.com/2021/03/25/world/asia/india-covid-vaccine-astrazeneca.html" TargetMode="External"/><Relationship Id="rId40" Type="http://schemas.openxmlformats.org/officeDocument/2006/relationships/hyperlink" Target="https://www.ctvnews.ca/world/covid-19-has-escalated-armed-conflict-in-india-pakistan-iraq-libya-and-the-philippines-study-finds-1.5236738" TargetMode="External"/><Relationship Id="rId45" Type="http://schemas.openxmlformats.org/officeDocument/2006/relationships/hyperlink" Target="https://www.dw.com/en/rich-countries-block-india-south-africas-bid-to-ban-covid-vaccine-patents/a-56460175" TargetMode="External"/><Relationship Id="rId5" Type="http://schemas.openxmlformats.org/officeDocument/2006/relationships/numbering" Target="numbering.xml"/><Relationship Id="rId15" Type="http://schemas.openxmlformats.org/officeDocument/2006/relationships/hyperlink" Target="https://www.brookings.edu/blog/order-from-chaos/2020/07/10/the-post-covid-19-world-economic-nationalism-triumphant/" TargetMode="External"/><Relationship Id="rId23" Type="http://schemas.openxmlformats.org/officeDocument/2006/relationships/hyperlink" Target="https://www.nytimes.com/2021/05/06/world/asia/india-covid-vaccines.html" TargetMode="External"/><Relationship Id="rId28" Type="http://schemas.openxmlformats.org/officeDocument/2006/relationships/hyperlink" Target="https://www.nytimes.com/2021/05/10/world/asia/india-covid-virus-variant.html" TargetMode="External"/><Relationship Id="rId36" Type="http://schemas.openxmlformats.org/officeDocument/2006/relationships/hyperlink" Target="https://www.nytimes.com/2021/05/16/world/asia/india-covid19-black-market.html" TargetMode="External"/><Relationship Id="rId49" Type="http://schemas.openxmlformats.org/officeDocument/2006/relationships/fontTable" Target="fontTable.xm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www.nytimes.com/interactive/2021/05/25/world/asia/india-covid-death-estimates.html" TargetMode="External"/><Relationship Id="rId31" Type="http://schemas.openxmlformats.org/officeDocument/2006/relationships/hyperlink" Target="https://www.thelancet.com/journals/lancet/article/PIIS0140-6736(21)01052-7/fulltext" TargetMode="External"/><Relationship Id="rId44" Type="http://schemas.openxmlformats.org/officeDocument/2006/relationships/hyperlink" Target="https://www2.ucar.edu/atmosnews/just-published/3995/nuclear-war-and-ultraviolet-radiation"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s://www.nytimes.com/2021/05/11/world/asia/covid-india-ganges-oxygen.html" TargetMode="External"/><Relationship Id="rId27" Type="http://schemas.openxmlformats.org/officeDocument/2006/relationships/hyperlink" Target="https://www.nytimes.com/2021/04/07/us/politics/coronavirus-variants-cdc.html" TargetMode="External"/><Relationship Id="rId30" Type="http://schemas.openxmlformats.org/officeDocument/2006/relationships/hyperlink" Target="https://pib.gov.in/PressReleasePage.aspx?PRID=1703017" TargetMode="External"/><Relationship Id="rId35" Type="http://schemas.openxmlformats.org/officeDocument/2006/relationships/hyperlink" Target="https://indianexpress.com/article/india/coronavirus-second-wave-oxygen-crisis-more-than-supply-lack-of-tankers-and-plant-location-key-challenges-7291716/" TargetMode="External"/><Relationship Id="rId43" Type="http://schemas.openxmlformats.org/officeDocument/2006/relationships/hyperlink" Target="https://ratical.org/radiation/NuclearExtinction/StarrNuclearWinterOct09.pdf" TargetMode="External"/><Relationship Id="rId48" Type="http://schemas.openxmlformats.org/officeDocument/2006/relationships/hyperlink" Target="https://www.tandfonline.com/doi/full/10.1080/25751654.2021.1890867"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ytimes.com/2021/08/17/world/asia/india-covid-19.html" TargetMode="External"/><Relationship Id="rId25" Type="http://schemas.openxmlformats.org/officeDocument/2006/relationships/hyperlink" Target="https://www.nytimes.com/2021/04/09/world/asia/india-covid-vaccine-variant.html?action=click&amp;module=RelatedLinks&amp;pgtype=Article" TargetMode="External"/><Relationship Id="rId33" Type="http://schemas.openxmlformats.org/officeDocument/2006/relationships/hyperlink" Target="https://www.nytimes.com/2021/05/02/world/asia/india-west-bengal-elections-modi.html?searchResultPosition=1" TargetMode="External"/><Relationship Id="rId38" Type="http://schemas.openxmlformats.org/officeDocument/2006/relationships/hyperlink" Target="https://www.business-standard.com/topic/pakistan" TargetMode="External"/><Relationship Id="rId46" Type="http://schemas.openxmlformats.org/officeDocument/2006/relationships/hyperlink" Target="https://www.newsweek.com/who-warns-world-blind-understanding-covid-spread-hurting-ability-end-pandemic-1614722" TargetMode="External"/><Relationship Id="rId20" Type="http://schemas.openxmlformats.org/officeDocument/2006/relationships/hyperlink" Target="https://www.nytimes.com/2021/08/31/business/economy/india-economy-covid.html" TargetMode="External"/><Relationship Id="rId41" Type="http://schemas.openxmlformats.org/officeDocument/2006/relationships/hyperlink" Target="https://getd.libs.uga.edu/pdfs/howell_patrick_d_201305_ma.pdf"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28</Pages>
  <Words>21112</Words>
  <Characters>116119</Characters>
  <Application>Microsoft Office Word</Application>
  <DocSecurity>0</DocSecurity>
  <Lines>1222</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137092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10</cp:revision>
  <dcterms:created xsi:type="dcterms:W3CDTF">2021-09-27T17:37:00Z</dcterms:created>
  <dcterms:modified xsi:type="dcterms:W3CDTF">2021-09-27T18:49:00Z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