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03166" w14:textId="77777777" w:rsidR="003973C9" w:rsidRDefault="003973C9" w:rsidP="003973C9">
      <w:pPr>
        <w:pStyle w:val="Heading3"/>
      </w:pPr>
      <w:r w:rsidRPr="004657D7">
        <w:t xml:space="preserve">1AC – Framing </w:t>
      </w:r>
    </w:p>
    <w:p w14:paraId="5703E541" w14:textId="77777777" w:rsidR="003973C9" w:rsidRDefault="003973C9" w:rsidP="003973C9">
      <w:pPr>
        <w:pStyle w:val="Heading4"/>
      </w:pPr>
      <w:r>
        <w:t xml:space="preserve">The standard is maximizing expected well-being. </w:t>
      </w:r>
    </w:p>
    <w:p w14:paraId="4B7EC83A" w14:textId="77777777" w:rsidR="003973C9" w:rsidRPr="00716136" w:rsidRDefault="003973C9" w:rsidP="003973C9">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9D43C33" w14:textId="77777777" w:rsidR="003973C9" w:rsidRPr="00716136" w:rsidRDefault="003973C9" w:rsidP="003973C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E165648" w14:textId="77777777" w:rsidR="003973C9" w:rsidRPr="00E47BED" w:rsidRDefault="003973C9" w:rsidP="003973C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DC17D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DC17D9">
        <w:rPr>
          <w:rStyle w:val="StyleUnderline"/>
          <w:rFonts w:asciiTheme="majorHAnsi" w:hAnsiTheme="majorHAnsi" w:cstheme="majorHAnsi"/>
          <w:b/>
          <w:bCs/>
          <w:highlight w:val="cyan"/>
        </w:rPr>
        <w:t xml:space="preserve">pain is intrinsically </w:t>
      </w:r>
      <w:proofErr w:type="spellStart"/>
      <w:r w:rsidRPr="00DC17D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DC17D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DC17D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DC17D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DC17D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DC17D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DC17D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DC17D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DC17D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C17D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DC17D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DC17D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9F8D541" w14:textId="77777777" w:rsidR="003973C9" w:rsidRPr="008F5337" w:rsidRDefault="003973C9" w:rsidP="003973C9">
      <w:pPr>
        <w:pStyle w:val="Heading4"/>
      </w:pPr>
      <w:r>
        <w:t xml:space="preserve">2] Extinction first --- moral uncertainty. </w:t>
      </w:r>
    </w:p>
    <w:p w14:paraId="5A1A1B4B" w14:textId="77777777" w:rsidR="003973C9" w:rsidRPr="005F7BED" w:rsidRDefault="003973C9" w:rsidP="003973C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695EFAD" w14:textId="77777777" w:rsidR="003973C9" w:rsidRDefault="003973C9" w:rsidP="003973C9">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C17D9">
        <w:rPr>
          <w:rStyle w:val="StyleUnderline"/>
          <w:b/>
          <w:bCs/>
          <w:highlight w:val="cyan"/>
        </w:rPr>
        <w:t>Our</w:t>
      </w:r>
      <w:r w:rsidRPr="008F5337">
        <w:rPr>
          <w:rStyle w:val="StyleUnderline"/>
        </w:rPr>
        <w:t xml:space="preserve"> present </w:t>
      </w:r>
      <w:r w:rsidRPr="00DC17D9">
        <w:rPr>
          <w:rStyle w:val="StyleUnderline"/>
          <w:b/>
          <w:bCs/>
          <w:highlight w:val="cyan"/>
        </w:rPr>
        <w:t>understanding</w:t>
      </w:r>
      <w:r w:rsidRPr="008F5337">
        <w:rPr>
          <w:rStyle w:val="StyleUnderline"/>
        </w:rPr>
        <w:t xml:space="preserve"> of axiology </w:t>
      </w:r>
      <w:r w:rsidRPr="00DC17D9">
        <w:rPr>
          <w:rStyle w:val="StyleUnderline"/>
          <w:b/>
          <w:bCs/>
          <w:highlight w:val="cyan"/>
        </w:rPr>
        <w:t>might</w:t>
      </w:r>
      <w:r w:rsidRPr="008F5337">
        <w:rPr>
          <w:rStyle w:val="StyleUnderline"/>
        </w:rPr>
        <w:t xml:space="preserve"> well </w:t>
      </w:r>
      <w:r w:rsidRPr="00DC17D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C17D9">
        <w:rPr>
          <w:rStyle w:val="StyleUnderline"/>
          <w:b/>
          <w:bCs/>
          <w:highlight w:val="cyan"/>
        </w:rPr>
        <w:t>If we are</w:t>
      </w:r>
      <w:r w:rsidRPr="008F5337">
        <w:rPr>
          <w:rStyle w:val="StyleUnderline"/>
        </w:rPr>
        <w:t xml:space="preserve"> indeed profoundly </w:t>
      </w:r>
      <w:r w:rsidRPr="00DC17D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C17D9">
        <w:rPr>
          <w:rStyle w:val="StyleUnderline"/>
          <w:b/>
          <w:bCs/>
          <w:highlight w:val="cyan"/>
        </w:rPr>
        <w:t>we should</w:t>
      </w:r>
      <w:r w:rsidRPr="008F5337">
        <w:rPr>
          <w:rStyle w:val="StyleUnderline"/>
        </w:rPr>
        <w:t xml:space="preserve"> recognize that there is a great option </w:t>
      </w:r>
      <w:r w:rsidRPr="00DC17D9">
        <w:rPr>
          <w:rStyle w:val="StyleUnderline"/>
          <w:b/>
          <w:bCs/>
          <w:highlight w:val="cyan"/>
        </w:rPr>
        <w:t>value</w:t>
      </w:r>
      <w:r w:rsidRPr="008F5337">
        <w:rPr>
          <w:rStyle w:val="StyleUnderline"/>
        </w:rPr>
        <w:t xml:space="preserve"> in preserving — and ideally improving — </w:t>
      </w:r>
      <w:r w:rsidRPr="00DC17D9">
        <w:rPr>
          <w:rStyle w:val="StyleUnderline"/>
          <w:b/>
          <w:bCs/>
          <w:highlight w:val="cyan"/>
        </w:rPr>
        <w:t>our ability to</w:t>
      </w:r>
      <w:r w:rsidRPr="008F5337">
        <w:rPr>
          <w:rStyle w:val="StyleUnderline"/>
        </w:rPr>
        <w:t xml:space="preserve"> recognize value and to </w:t>
      </w:r>
      <w:r w:rsidRPr="00DC17D9">
        <w:rPr>
          <w:rStyle w:val="StyleUnderline"/>
          <w:b/>
          <w:bCs/>
          <w:highlight w:val="cyan"/>
        </w:rPr>
        <w:t xml:space="preserve">steer the future </w:t>
      </w:r>
      <w:r w:rsidRPr="00AC2A5D">
        <w:rPr>
          <w:rStyle w:val="StyleUnderline"/>
          <w:b/>
          <w:bCs/>
        </w:rPr>
        <w:t>accordingly</w:t>
      </w:r>
      <w:r w:rsidRPr="00DC17D9">
        <w:rPr>
          <w:rStyle w:val="StyleUnderline"/>
          <w:b/>
          <w:bCs/>
          <w:highlight w:val="cyan"/>
        </w:rPr>
        <w:t>. Ensuring</w:t>
      </w:r>
      <w:r w:rsidRPr="008F5337">
        <w:rPr>
          <w:rStyle w:val="StyleUnderline"/>
        </w:rPr>
        <w:t xml:space="preserve"> that there will be </w:t>
      </w:r>
      <w:r w:rsidRPr="00DC17D9">
        <w:rPr>
          <w:rStyle w:val="StyleUnderline"/>
          <w:b/>
          <w:bCs/>
          <w:highlight w:val="cyan"/>
        </w:rPr>
        <w:t>a future</w:t>
      </w:r>
      <w:r w:rsidRPr="008F5337">
        <w:rPr>
          <w:rStyle w:val="StyleUnderline"/>
        </w:rPr>
        <w:t xml:space="preserve"> version </w:t>
      </w:r>
      <w:r w:rsidRPr="00DC17D9">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C17D9">
        <w:rPr>
          <w:rStyle w:val="StyleUnderline"/>
          <w:b/>
          <w:bCs/>
          <w:highlight w:val="cyan"/>
        </w:rPr>
        <w:t xml:space="preserve">we must prevent </w:t>
      </w:r>
      <w:r w:rsidRPr="00AC2A5D">
        <w:rPr>
          <w:rStyle w:val="StyleUnderline"/>
          <w:b/>
          <w:bCs/>
        </w:rPr>
        <w:t xml:space="preserve">any </w:t>
      </w:r>
      <w:r w:rsidRPr="00DC17D9">
        <w:rPr>
          <w:rStyle w:val="StyleUnderline"/>
          <w:b/>
          <w:bCs/>
          <w:highlight w:val="cyan"/>
        </w:rPr>
        <w:t>existential catastrophe</w:t>
      </w:r>
      <w:r w:rsidRPr="008F5337">
        <w:rPr>
          <w:rStyle w:val="StyleUnderline"/>
        </w:rPr>
        <w:t>.</w:t>
      </w:r>
    </w:p>
    <w:p w14:paraId="31189B1D" w14:textId="77777777" w:rsidR="003973C9" w:rsidRDefault="003973C9" w:rsidP="003973C9">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8036428" w14:textId="77777777" w:rsidR="003973C9" w:rsidRDefault="003973C9" w:rsidP="003973C9">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552603FC" w14:textId="77777777" w:rsidR="003973C9" w:rsidRDefault="003973C9" w:rsidP="003973C9">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2E73AFE4" w14:textId="77777777" w:rsidR="003973C9" w:rsidRPr="006A0576" w:rsidRDefault="003973C9" w:rsidP="003973C9"/>
    <w:p w14:paraId="272F9366"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736742A" w14:textId="77777777" w:rsidR="003973C9" w:rsidRPr="00083291" w:rsidRDefault="003973C9" w:rsidP="003973C9">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2F134D5E" w14:textId="77777777" w:rsidR="003973C9" w:rsidRPr="00FE51A3" w:rsidRDefault="003973C9" w:rsidP="003973C9">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425B00">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425B00">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425B00">
        <w:rPr>
          <w:rFonts w:asciiTheme="majorHAnsi" w:hAnsiTheme="majorHAnsi" w:cstheme="majorHAnsi"/>
          <w:highlight w:val="cyan"/>
          <w:u w:val="single"/>
        </w:rPr>
        <w:t xml:space="preserve">to </w:t>
      </w:r>
      <w:r w:rsidRPr="00425B00">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425B00">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425B00">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425B00">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425B00">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425B00">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425B00">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425B00">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425B00">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425B00">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425B00">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425B00">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425B00">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425B00">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425B00">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128BEE63" w14:textId="77777777" w:rsidR="003973C9" w:rsidRPr="00AB69FD" w:rsidRDefault="003973C9" w:rsidP="003973C9">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1D44FA46" w14:textId="77777777" w:rsidR="003973C9" w:rsidRDefault="003973C9" w:rsidP="003973C9">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7A420CA5" w14:textId="77777777" w:rsidR="003973C9" w:rsidRPr="00FE51A3" w:rsidRDefault="003973C9" w:rsidP="003973C9">
      <w:pPr>
        <w:rPr>
          <w:rFonts w:asciiTheme="majorHAnsi" w:hAnsiTheme="majorHAnsi" w:cstheme="majorHAnsi"/>
        </w:rPr>
      </w:pPr>
      <w:r>
        <w:rPr>
          <w:rFonts w:asciiTheme="majorHAnsi" w:hAnsiTheme="majorHAnsi" w:cstheme="majorHAnsi"/>
          <w:sz w:val="18"/>
          <w:szCs w:val="18"/>
        </w:rPr>
        <w:t>**cut part about economic hardships</w:t>
      </w:r>
    </w:p>
    <w:p w14:paraId="52EBFF24" w14:textId="77777777" w:rsidR="003973C9" w:rsidRDefault="003973C9" w:rsidP="003973C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425B00">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425B00">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425B00">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425B00">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425B00">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425B00">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425B00">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425B00">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425B00">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425B00">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42A7E2D1" w14:textId="77777777" w:rsidR="003973C9" w:rsidRDefault="003973C9" w:rsidP="003973C9">
      <w:pPr>
        <w:pStyle w:val="Heading4"/>
      </w:pPr>
      <w:r>
        <w:t>Critics of the IP waiver are wrong- it’s the most effective way to combat covid inequality, alternatives fail</w:t>
      </w:r>
    </w:p>
    <w:p w14:paraId="3DB5447E" w14:textId="77777777" w:rsidR="003973C9" w:rsidRPr="001E1AF1" w:rsidRDefault="003973C9" w:rsidP="003973C9">
      <w:pPr>
        <w:rPr>
          <w:rStyle w:val="Style13ptBold"/>
        </w:rPr>
      </w:pPr>
      <w:proofErr w:type="spellStart"/>
      <w:r w:rsidRPr="001E1AF1">
        <w:rPr>
          <w:rStyle w:val="Style13ptBold"/>
        </w:rPr>
        <w:t>Erfani</w:t>
      </w:r>
      <w:proofErr w:type="spellEnd"/>
      <w:r w:rsidRPr="001E1AF1">
        <w:rPr>
          <w:rStyle w:val="Style13ptBold"/>
        </w:rPr>
        <w:t xml:space="preserve"> et al, 21</w:t>
      </w:r>
    </w:p>
    <w:p w14:paraId="6E116412" w14:textId="77777777" w:rsidR="003973C9" w:rsidRDefault="003973C9" w:rsidP="003973C9">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425B00">
        <w:rPr>
          <w:rStyle w:val="StyleUnderline"/>
          <w:highlight w:val="cyan"/>
        </w:rPr>
        <w:t>The barrier to</w:t>
      </w:r>
      <w:r w:rsidRPr="001E1AF1">
        <w:rPr>
          <w:sz w:val="16"/>
        </w:rPr>
        <w:t xml:space="preserve"> adequate </w:t>
      </w:r>
      <w:r w:rsidRPr="00425B00">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425B00">
        <w:rPr>
          <w:rStyle w:val="StyleUnderline"/>
          <w:highlight w:val="cyan"/>
        </w:rPr>
        <w:t>is</w:t>
      </w:r>
      <w:r w:rsidRPr="001E1AF1">
        <w:rPr>
          <w:sz w:val="16"/>
        </w:rPr>
        <w:t xml:space="preserve"> the intellectual property (</w:t>
      </w:r>
      <w:r w:rsidRPr="00425B00">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425B00">
        <w:rPr>
          <w:rStyle w:val="StyleUnderline"/>
          <w:highlight w:val="cyan"/>
        </w:rPr>
        <w:t xml:space="preserve">LMICs are </w:t>
      </w:r>
      <w:r w:rsidRPr="00425B00">
        <w:rPr>
          <w:rStyle w:val="Emphasis"/>
          <w:highlight w:val="cyan"/>
        </w:rPr>
        <w:t xml:space="preserve">wary about participating </w:t>
      </w:r>
      <w:r w:rsidRPr="00425B00">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425B00">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425B00">
        <w:rPr>
          <w:rStyle w:val="StyleUnderline"/>
          <w:highlight w:val="cyan"/>
        </w:rPr>
        <w:t>The waiver would prevent companies that hold</w:t>
      </w:r>
      <w:r w:rsidRPr="008B3DFB">
        <w:rPr>
          <w:rStyle w:val="StyleUnderline"/>
        </w:rPr>
        <w:t xml:space="preserve"> the </w:t>
      </w:r>
      <w:r w:rsidRPr="00425B00">
        <w:rPr>
          <w:rStyle w:val="StyleUnderline"/>
          <w:highlight w:val="cyan"/>
        </w:rPr>
        <w:t>IP</w:t>
      </w:r>
      <w:r w:rsidRPr="008B3DFB">
        <w:rPr>
          <w:rStyle w:val="StyleUnderline"/>
        </w:rPr>
        <w:t xml:space="preserve"> for covid-19 vaccines </w:t>
      </w:r>
      <w:r w:rsidRPr="00425B00">
        <w:rPr>
          <w:rStyle w:val="StyleUnderline"/>
          <w:highlight w:val="cyan"/>
        </w:rPr>
        <w:t xml:space="preserve">from blocking </w:t>
      </w:r>
      <w:r w:rsidRPr="000B54DD">
        <w:rPr>
          <w:rStyle w:val="StyleUnderline"/>
        </w:rPr>
        <w:t xml:space="preserve">vaccine </w:t>
      </w:r>
      <w:r w:rsidRPr="00425B00">
        <w:rPr>
          <w:rStyle w:val="StyleUnderline"/>
          <w:highlight w:val="cyan"/>
        </w:rPr>
        <w:t>production</w:t>
      </w:r>
      <w:r w:rsidRPr="008B3DFB">
        <w:rPr>
          <w:rStyle w:val="StyleUnderline"/>
        </w:rPr>
        <w:t xml:space="preserve"> elsewhere on the grounds of IP </w:t>
      </w:r>
      <w:r w:rsidRPr="00425B00">
        <w:rPr>
          <w:rStyle w:val="StyleUnderline"/>
          <w:highlight w:val="cyan"/>
        </w:rPr>
        <w:t>and allow countries to produce covid</w:t>
      </w:r>
      <w:r w:rsidRPr="008B3DFB">
        <w:rPr>
          <w:rStyle w:val="StyleUnderline"/>
        </w:rPr>
        <w:t xml:space="preserve">-19 medical </w:t>
      </w:r>
      <w:r w:rsidRPr="00425B00">
        <w:rPr>
          <w:rStyle w:val="StyleUnderline"/>
          <w:highlight w:val="cyan"/>
        </w:rPr>
        <w:t>goods</w:t>
      </w:r>
      <w:r w:rsidRPr="008B3DFB">
        <w:rPr>
          <w:rStyle w:val="StyleUnderline"/>
        </w:rPr>
        <w:t xml:space="preserve"> locally </w:t>
      </w:r>
      <w:r w:rsidRPr="00425B00">
        <w:rPr>
          <w:rStyle w:val="StyleUnderline"/>
          <w:highlight w:val="cyan"/>
        </w:rPr>
        <w:t>and</w:t>
      </w:r>
      <w:r w:rsidRPr="008B3DFB">
        <w:rPr>
          <w:rStyle w:val="StyleUnderline"/>
        </w:rPr>
        <w:t xml:space="preserve"> import or </w:t>
      </w:r>
      <w:r w:rsidRPr="00425B00">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425B00">
        <w:rPr>
          <w:rStyle w:val="Emphasis"/>
          <w:highlight w:val="cyan"/>
        </w:rPr>
        <w:t>it will be vital to</w:t>
      </w:r>
      <w:r w:rsidRPr="001E1AF1">
        <w:rPr>
          <w:rStyle w:val="Emphasis"/>
        </w:rPr>
        <w:t xml:space="preserve"> equitable and </w:t>
      </w:r>
      <w:r w:rsidRPr="00425B00">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425B00">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425B00">
        <w:rPr>
          <w:rStyle w:val="StyleUnderline"/>
          <w:highlight w:val="cyan"/>
        </w:rPr>
        <w:t xml:space="preserve">Removing IP </w:t>
      </w:r>
      <w:r w:rsidRPr="00A71B70">
        <w:rPr>
          <w:rStyle w:val="StyleUnderline"/>
        </w:rPr>
        <w:t>barriers</w:t>
      </w:r>
      <w:r w:rsidRPr="001E1AF1">
        <w:rPr>
          <w:sz w:val="16"/>
        </w:rPr>
        <w:t xml:space="preserve"> through the waiver </w:t>
      </w:r>
      <w:r w:rsidRPr="00425B00">
        <w:rPr>
          <w:rStyle w:val="Emphasis"/>
          <w:highlight w:val="cyan"/>
        </w:rPr>
        <w:t>will facilitate these efforts</w:t>
      </w:r>
      <w:r w:rsidRPr="001E1AF1">
        <w:rPr>
          <w:rStyle w:val="Emphasis"/>
        </w:rPr>
        <w:t xml:space="preserve">, more rapidly </w:t>
      </w:r>
      <w:r w:rsidRPr="00425B00">
        <w:rPr>
          <w:rStyle w:val="Emphasis"/>
          <w:highlight w:val="cyan"/>
        </w:rPr>
        <w:t>enable future hubs</w:t>
      </w:r>
      <w:r w:rsidRPr="001E1AF1">
        <w:rPr>
          <w:rStyle w:val="Emphasis"/>
        </w:rPr>
        <w:t xml:space="preserve">, engage a greater number of manufacturers, </w:t>
      </w:r>
      <w:r w:rsidRPr="00425B00">
        <w:rPr>
          <w:rStyle w:val="Emphasis"/>
          <w:highlight w:val="cyan"/>
        </w:rPr>
        <w:t>and</w:t>
      </w:r>
      <w:r w:rsidRPr="001E1AF1">
        <w:rPr>
          <w:rStyle w:val="Emphasis"/>
        </w:rPr>
        <w:t xml:space="preserve"> ultimately </w:t>
      </w:r>
      <w:r w:rsidRPr="00425B00">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425B00">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425B00">
        <w:rPr>
          <w:rStyle w:val="Emphasis"/>
          <w:highlight w:val="cyan"/>
        </w:rPr>
        <w:t xml:space="preserve">offer a path to overcome bottlenecks </w:t>
      </w:r>
      <w:r w:rsidRPr="00A71B70">
        <w:rPr>
          <w:rStyle w:val="Emphasis"/>
        </w:rPr>
        <w:t xml:space="preserve">and </w:t>
      </w:r>
      <w:r w:rsidRPr="00425B00">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425B00">
        <w:rPr>
          <w:rStyle w:val="StyleUnderline"/>
          <w:highlight w:val="cyan"/>
        </w:rPr>
        <w:t>The</w:t>
      </w:r>
      <w:r w:rsidRPr="001E1AF1">
        <w:rPr>
          <w:rStyle w:val="StyleUnderline"/>
        </w:rPr>
        <w:t xml:space="preserve"> emergency TRIPS </w:t>
      </w:r>
      <w:r w:rsidRPr="00425B00">
        <w:rPr>
          <w:rStyle w:val="StyleUnderline"/>
          <w:highlight w:val="cyan"/>
        </w:rPr>
        <w:t xml:space="preserve">waiver </w:t>
      </w:r>
      <w:r w:rsidRPr="00425B00">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425B00">
        <w:rPr>
          <w:rStyle w:val="StyleUnderline"/>
          <w:highlight w:val="cyan"/>
        </w:rPr>
        <w:t xml:space="preserve">and negates </w:t>
      </w:r>
      <w:r w:rsidRPr="00A71B70">
        <w:rPr>
          <w:rStyle w:val="StyleUnderline"/>
        </w:rPr>
        <w:t>the</w:t>
      </w:r>
      <w:r w:rsidRPr="001E1AF1">
        <w:rPr>
          <w:rStyle w:val="StyleUnderline"/>
        </w:rPr>
        <w:t xml:space="preserve"> prolonged </w:t>
      </w:r>
      <w:r w:rsidRPr="00425B00">
        <w:rPr>
          <w:rStyle w:val="StyleUnderline"/>
          <w:highlight w:val="cyan"/>
        </w:rPr>
        <w:t>time, inconsistency</w:t>
      </w:r>
      <w:r w:rsidRPr="001E1AF1">
        <w:rPr>
          <w:rStyle w:val="StyleUnderline"/>
        </w:rPr>
        <w:t xml:space="preserve">, frequent </w:t>
      </w:r>
      <w:r w:rsidRPr="00425B00">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425B00">
        <w:rPr>
          <w:rStyle w:val="StyleUnderline"/>
          <w:highlight w:val="cyan"/>
        </w:rPr>
        <w:t>there</w:t>
      </w:r>
      <w:r w:rsidRPr="001E1AF1">
        <w:rPr>
          <w:rStyle w:val="StyleUnderline"/>
        </w:rPr>
        <w:t xml:space="preserve"> is </w:t>
      </w:r>
      <w:r w:rsidRPr="00425B00">
        <w:rPr>
          <w:rStyle w:val="StyleUnderline"/>
          <w:highlight w:val="cyan"/>
        </w:rPr>
        <w:t>no</w:t>
      </w:r>
      <w:r w:rsidRPr="001E1AF1">
        <w:rPr>
          <w:rStyle w:val="StyleUnderline"/>
        </w:rPr>
        <w:t xml:space="preserve"> compelling </w:t>
      </w:r>
      <w:r w:rsidRPr="00425B00">
        <w:rPr>
          <w:rStyle w:val="StyleUnderline"/>
          <w:highlight w:val="cyan"/>
        </w:rPr>
        <w:t>evidence</w:t>
      </w:r>
      <w:r w:rsidRPr="001E1AF1">
        <w:rPr>
          <w:sz w:val="16"/>
        </w:rPr>
        <w:t xml:space="preserve"> that </w:t>
      </w:r>
      <w:r w:rsidRPr="00425B00">
        <w:rPr>
          <w:rStyle w:val="Emphasis"/>
          <w:highlight w:val="cyan"/>
        </w:rPr>
        <w:t>the</w:t>
      </w:r>
      <w:r w:rsidRPr="001E1AF1">
        <w:rPr>
          <w:rStyle w:val="Emphasis"/>
        </w:rPr>
        <w:t xml:space="preserve"> proposed TRIPS </w:t>
      </w:r>
      <w:r w:rsidRPr="00425B00">
        <w:rPr>
          <w:rStyle w:val="Emphasis"/>
          <w:highlight w:val="cyan"/>
        </w:rPr>
        <w:t>waiver would dismantle</w:t>
      </w:r>
      <w:r w:rsidRPr="001E1AF1">
        <w:rPr>
          <w:rStyle w:val="Emphasis"/>
        </w:rPr>
        <w:t xml:space="preserve"> the </w:t>
      </w:r>
      <w:r w:rsidRPr="00425B00">
        <w:rPr>
          <w:rStyle w:val="Emphasis"/>
          <w:highlight w:val="cyan"/>
        </w:rPr>
        <w:t>IP</w:t>
      </w:r>
      <w:r w:rsidRPr="001E1AF1">
        <w:rPr>
          <w:rStyle w:val="Emphasis"/>
        </w:rPr>
        <w:t xml:space="preserve"> system </w:t>
      </w:r>
      <w:r w:rsidRPr="00425B00">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425B00">
        <w:rPr>
          <w:rStyle w:val="Emphasis"/>
          <w:highlight w:val="cyan"/>
        </w:rPr>
        <w:t>companies have already recouped their</w:t>
      </w:r>
      <w:r w:rsidRPr="001E1AF1">
        <w:rPr>
          <w:rStyle w:val="Emphasis"/>
        </w:rPr>
        <w:t xml:space="preserve"> </w:t>
      </w:r>
      <w:r w:rsidRPr="00425B00">
        <w:rPr>
          <w:rStyle w:val="Emphasis"/>
          <w:highlight w:val="cyan"/>
        </w:rPr>
        <w:t>r</w:t>
      </w:r>
      <w:r w:rsidRPr="001E1AF1">
        <w:rPr>
          <w:rStyle w:val="Emphasis"/>
        </w:rPr>
        <w:t xml:space="preserve">esearch </w:t>
      </w:r>
      <w:r w:rsidRPr="00425B00">
        <w:rPr>
          <w:rStyle w:val="Emphasis"/>
          <w:highlight w:val="cyan"/>
        </w:rPr>
        <w:t>and</w:t>
      </w:r>
      <w:r w:rsidRPr="001E1AF1">
        <w:rPr>
          <w:rStyle w:val="Emphasis"/>
        </w:rPr>
        <w:t xml:space="preserve"> </w:t>
      </w:r>
      <w:r w:rsidRPr="00425B00">
        <w:rPr>
          <w:rStyle w:val="Emphasis"/>
          <w:highlight w:val="cyan"/>
        </w:rPr>
        <w:t>d</w:t>
      </w:r>
      <w:r w:rsidRPr="001E1AF1">
        <w:rPr>
          <w:rStyle w:val="Emphasis"/>
        </w:rPr>
        <w:t xml:space="preserve">evelopment </w:t>
      </w:r>
      <w:r w:rsidRPr="00425B00">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425B00">
        <w:rPr>
          <w:rStyle w:val="StyleUnderline"/>
          <w:highlight w:val="cyan"/>
        </w:rPr>
        <w:t>the</w:t>
      </w:r>
      <w:r w:rsidRPr="001E1AF1">
        <w:rPr>
          <w:rStyle w:val="StyleUnderline"/>
        </w:rPr>
        <w:t xml:space="preserve"> necessary </w:t>
      </w:r>
      <w:r w:rsidRPr="00425B00">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425B00">
        <w:rPr>
          <w:rStyle w:val="StyleUnderline"/>
          <w:highlight w:val="cyan"/>
        </w:rPr>
        <w:t>will</w:t>
      </w:r>
      <w:r w:rsidRPr="001E1AF1">
        <w:rPr>
          <w:rStyle w:val="StyleUnderline"/>
        </w:rPr>
        <w:t xml:space="preserve"> also help stem the pandemic’s relentless momentum and </w:t>
      </w:r>
      <w:r w:rsidRPr="00425B00">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2C38FFA0" w14:textId="77777777" w:rsidR="003973C9" w:rsidRDefault="003973C9" w:rsidP="003973C9">
      <w:pPr>
        <w:rPr>
          <w:rFonts w:asciiTheme="majorHAnsi" w:hAnsiTheme="majorHAnsi" w:cstheme="majorHAnsi"/>
          <w:b/>
          <w:bCs/>
          <w:u w:val="single"/>
        </w:rPr>
      </w:pPr>
    </w:p>
    <w:p w14:paraId="21B364FC" w14:textId="77777777" w:rsidR="003973C9" w:rsidRPr="00FE51A3" w:rsidRDefault="003973C9" w:rsidP="003973C9">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7A35D270" w14:textId="77777777" w:rsidR="003973C9" w:rsidRDefault="003973C9" w:rsidP="003973C9">
      <w:pPr>
        <w:pStyle w:val="Heading4"/>
      </w:pPr>
      <w:r>
        <w:t>Advantage 1 is WTO Credibility.</w:t>
      </w:r>
    </w:p>
    <w:p w14:paraId="7DD70A0B" w14:textId="77777777" w:rsidR="003973C9" w:rsidRPr="00FE51A3" w:rsidRDefault="003973C9" w:rsidP="003973C9">
      <w:pPr>
        <w:rPr>
          <w:rFonts w:asciiTheme="majorHAnsi" w:hAnsiTheme="majorHAnsi" w:cstheme="majorHAnsi"/>
        </w:rPr>
      </w:pPr>
    </w:p>
    <w:p w14:paraId="3DA955D6"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244EC6BD" w14:textId="77777777" w:rsidR="003973C9" w:rsidRPr="00FE51A3" w:rsidRDefault="003973C9" w:rsidP="003973C9">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7D2B0BE2" w14:textId="77777777" w:rsidR="003973C9" w:rsidRPr="00FE51A3" w:rsidRDefault="003973C9" w:rsidP="003973C9">
      <w:pPr>
        <w:rPr>
          <w:rFonts w:asciiTheme="majorHAnsi" w:hAnsiTheme="majorHAnsi" w:cstheme="majorHAnsi"/>
          <w:sz w:val="14"/>
        </w:rPr>
      </w:pPr>
      <w:r w:rsidRPr="00FE51A3">
        <w:rPr>
          <w:rFonts w:asciiTheme="majorHAnsi" w:hAnsiTheme="majorHAnsi" w:cstheme="majorHAnsi"/>
          <w:u w:val="single"/>
        </w:rPr>
        <w:t xml:space="preserve">The head of the </w:t>
      </w:r>
      <w:r w:rsidRPr="00425B00">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425B00">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425B00">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425B00">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425B00">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425B00">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425B00">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425B00">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425B00">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425B00">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425B00">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425B00">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425B00">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425B00">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425B00">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425B00">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425B00">
        <w:rPr>
          <w:rFonts w:asciiTheme="majorHAnsi" w:hAnsiTheme="majorHAnsi" w:cstheme="majorHAnsi"/>
          <w:highlight w:val="cyan"/>
          <w:u w:val="single"/>
        </w:rPr>
        <w:t>i</w:t>
      </w:r>
      <w:r w:rsidRPr="00B90621">
        <w:rPr>
          <w:rFonts w:asciiTheme="majorHAnsi" w:hAnsiTheme="majorHAnsi" w:cstheme="majorHAnsi"/>
          <w:u w:val="single"/>
        </w:rPr>
        <w:t>ntellectual</w:t>
      </w:r>
      <w:r w:rsidRPr="00425B00">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425B00">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773EB63"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351A32C5" w14:textId="77777777" w:rsidR="003973C9" w:rsidRPr="00FE51A3" w:rsidRDefault="003973C9" w:rsidP="003973C9">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491A8882" w14:textId="77777777" w:rsidR="003973C9" w:rsidRPr="001F3803" w:rsidRDefault="003973C9" w:rsidP="003973C9">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425B00">
        <w:rPr>
          <w:rFonts w:asciiTheme="majorHAnsi" w:hAnsiTheme="majorHAnsi" w:cstheme="majorHAnsi"/>
          <w:highlight w:val="cyan"/>
          <w:u w:val="single"/>
        </w:rPr>
        <w:t>dissatisfaction</w:t>
      </w:r>
      <w:r w:rsidRPr="00425B00">
        <w:rPr>
          <w:rFonts w:asciiTheme="majorHAnsi" w:hAnsiTheme="majorHAnsi" w:cstheme="majorHAnsi"/>
          <w:sz w:val="10"/>
          <w:highlight w:val="cyan"/>
        </w:rPr>
        <w:t xml:space="preserve"> </w:t>
      </w:r>
      <w:r w:rsidRPr="00425B00">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425B00">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425B00">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425B00">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425B00">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425B00">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425B00">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425B00">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425B00">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425B00">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425B00">
        <w:rPr>
          <w:rFonts w:asciiTheme="majorHAnsi" w:hAnsiTheme="majorHAnsi" w:cstheme="majorHAnsi"/>
          <w:highlight w:val="cyan"/>
          <w:u w:val="single"/>
        </w:rPr>
        <w:t>The WTO must</w:t>
      </w:r>
      <w:r w:rsidRPr="00425B00">
        <w:rPr>
          <w:rFonts w:asciiTheme="majorHAnsi" w:hAnsiTheme="majorHAnsi" w:cstheme="majorHAnsi"/>
          <w:sz w:val="10"/>
          <w:highlight w:val="cyan"/>
        </w:rPr>
        <w:t xml:space="preserve"> </w:t>
      </w:r>
      <w:r w:rsidRPr="00425B00">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425B00">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425B00">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425B00">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19F3AE02"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46740D8" w14:textId="77777777" w:rsidR="003973C9" w:rsidRPr="006A0576" w:rsidRDefault="003973C9" w:rsidP="003973C9">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782F6832" w14:textId="77777777" w:rsidR="003973C9" w:rsidRPr="00FE51A3" w:rsidRDefault="003973C9" w:rsidP="003973C9">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425B00">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425B00">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425B00">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425B00">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425B00">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425B00">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425B00">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425B00">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425B00">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425B00">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425B00">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425B00">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DBD3C2D" w14:textId="77777777" w:rsidR="003973C9" w:rsidRPr="00FE51A3" w:rsidRDefault="003973C9" w:rsidP="003973C9">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6FBA677B" w14:textId="77777777" w:rsidR="003973C9" w:rsidRPr="00FE51A3" w:rsidRDefault="003973C9" w:rsidP="003973C9">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5D20D16B" w14:textId="77777777" w:rsidR="003973C9" w:rsidRPr="00FE51A3" w:rsidRDefault="003973C9" w:rsidP="003973C9">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425B00">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425B00">
        <w:rPr>
          <w:rFonts w:asciiTheme="majorHAnsi" w:hAnsiTheme="majorHAnsi" w:cstheme="majorHAnsi"/>
          <w:szCs w:val="22"/>
          <w:highlight w:val="cyan"/>
          <w:u w:val="single"/>
        </w:rPr>
        <w:t>depend</w:t>
      </w:r>
      <w:r w:rsidRPr="00425B00">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425B00">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425B00">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425B00">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425B00">
        <w:rPr>
          <w:rFonts w:asciiTheme="majorHAnsi" w:hAnsiTheme="majorHAnsi" w:cstheme="majorHAnsi"/>
          <w:highlight w:val="cyan"/>
          <w:u w:val="single"/>
        </w:rPr>
        <w:t>efforts to collaborate</w:t>
      </w:r>
      <w:r w:rsidRPr="00425B00">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425B00">
        <w:rPr>
          <w:rFonts w:asciiTheme="majorHAnsi" w:hAnsiTheme="majorHAnsi" w:cstheme="majorHAnsi"/>
          <w:highlight w:val="cyan"/>
          <w:u w:val="single"/>
        </w:rPr>
        <w:t>protectionism</w:t>
      </w:r>
      <w:r w:rsidRPr="00425B00">
        <w:rPr>
          <w:rFonts w:asciiTheme="majorHAnsi" w:hAnsiTheme="majorHAnsi" w:cstheme="majorHAnsi"/>
          <w:sz w:val="12"/>
          <w:highlight w:val="cyan"/>
        </w:rPr>
        <w:t xml:space="preserve"> </w:t>
      </w:r>
      <w:r w:rsidRPr="00425B00">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425B00">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425B00">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425B00">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425B00">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425B00">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425B00">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425B00">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425B00">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4F0ED9E6"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07CA3934" w14:textId="77777777" w:rsidR="003973C9" w:rsidRPr="00B96E30" w:rsidRDefault="003973C9" w:rsidP="003973C9">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740141E6" w14:textId="77777777" w:rsidR="003973C9" w:rsidRPr="00FE51A3" w:rsidRDefault="003973C9" w:rsidP="003973C9">
      <w:pPr>
        <w:rPr>
          <w:rFonts w:asciiTheme="majorHAnsi" w:hAnsiTheme="majorHAnsi" w:cstheme="majorHAnsi"/>
          <w:sz w:val="14"/>
        </w:rPr>
      </w:pPr>
      <w:r w:rsidRPr="00425B00">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425B00">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425B00">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425B00">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425B00">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425B00">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425B00">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425B00">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425B00">
        <w:rPr>
          <w:rFonts w:asciiTheme="majorHAnsi" w:hAnsiTheme="majorHAnsi" w:cstheme="majorHAnsi"/>
          <w:b/>
          <w:bCs/>
          <w:szCs w:val="28"/>
          <w:highlight w:val="cyan"/>
          <w:u w:val="single"/>
        </w:rPr>
        <w:t>.</w:t>
      </w:r>
      <w:r w:rsidRPr="00425B00">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425B00">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425B00">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425B00">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425B00">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425B00">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425B00">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425B00">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425B00">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425B00">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425B00">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425B00">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425B00">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425B00">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6F4A15BA"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8308679" w14:textId="77777777" w:rsidR="003973C9" w:rsidRPr="00FE51A3" w:rsidRDefault="003973C9" w:rsidP="003973C9">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48A373D9" w14:textId="77777777" w:rsidR="003973C9" w:rsidRPr="00FE51A3" w:rsidRDefault="003973C9" w:rsidP="003973C9">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425B00">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425B00">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425B00">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425B00">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425B00">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425B00">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425B00">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425B00">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425B00">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425B00">
        <w:rPr>
          <w:rStyle w:val="Emphasis"/>
          <w:rFonts w:asciiTheme="majorHAnsi" w:hAnsiTheme="majorHAnsi" w:cstheme="majorHAnsi"/>
          <w:highlight w:val="cyan"/>
        </w:rPr>
        <w:t>militarized competition</w:t>
      </w:r>
      <w:r w:rsidRPr="00425B00">
        <w:rPr>
          <w:rStyle w:val="StyleUnderline"/>
          <w:rFonts w:asciiTheme="majorHAnsi" w:hAnsiTheme="majorHAnsi" w:cstheme="majorHAnsi"/>
          <w:highlight w:val="cyan"/>
        </w:rPr>
        <w:t xml:space="preserve">. </w:t>
      </w:r>
      <w:r w:rsidRPr="00425B00">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425B00">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425B00">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425B00">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425B00">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425B00">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425B00">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425B00">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425B00">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425B00">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425B00">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41A025E5"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37DAA8C5" w14:textId="77777777" w:rsidR="003973C9" w:rsidRPr="002B1F18" w:rsidRDefault="003973C9" w:rsidP="003973C9">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5A895A97" w14:textId="77777777" w:rsidR="003973C9" w:rsidRPr="00FE51A3" w:rsidRDefault="003973C9" w:rsidP="003973C9">
      <w:pPr>
        <w:rPr>
          <w:rFonts w:asciiTheme="majorHAnsi" w:hAnsiTheme="majorHAnsi" w:cstheme="majorHAnsi"/>
          <w:sz w:val="14"/>
        </w:rPr>
      </w:pPr>
      <w:r w:rsidRPr="00AB2FED">
        <w:rPr>
          <w:rFonts w:asciiTheme="majorHAnsi" w:hAnsiTheme="majorHAnsi" w:cstheme="majorHAnsi"/>
          <w:b/>
          <w:bCs/>
          <w:u w:val="single"/>
        </w:rPr>
        <w:t xml:space="preserve">Voluntary </w:t>
      </w:r>
      <w:r w:rsidRPr="00425B00">
        <w:rPr>
          <w:rFonts w:asciiTheme="majorHAnsi" w:hAnsiTheme="majorHAnsi" w:cstheme="majorHAnsi"/>
          <w:b/>
          <w:bCs/>
          <w:highlight w:val="cyan"/>
          <w:u w:val="single"/>
        </w:rPr>
        <w:t>compliance with WTO</w:t>
      </w:r>
      <w:r w:rsidRPr="00425B00">
        <w:rPr>
          <w:rFonts w:asciiTheme="majorHAnsi" w:hAnsiTheme="majorHAnsi" w:cstheme="majorHAnsi"/>
          <w:b/>
          <w:bCs/>
          <w:sz w:val="14"/>
          <w:highlight w:val="cyan"/>
        </w:rPr>
        <w:t xml:space="preserve"> </w:t>
      </w:r>
      <w:r w:rsidRPr="00425B00">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425B00">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425B00">
        <w:rPr>
          <w:rFonts w:asciiTheme="majorHAnsi" w:hAnsiTheme="majorHAnsi" w:cstheme="majorHAnsi"/>
          <w:highlight w:val="cyan"/>
          <w:u w:val="single"/>
        </w:rPr>
        <w:t>the utmost importance</w:t>
      </w:r>
      <w:r w:rsidRPr="00425B00">
        <w:rPr>
          <w:rFonts w:asciiTheme="majorHAnsi" w:hAnsiTheme="majorHAnsi" w:cstheme="majorHAnsi"/>
          <w:sz w:val="14"/>
          <w:highlight w:val="cyan"/>
        </w:rPr>
        <w:t xml:space="preserve"> </w:t>
      </w:r>
      <w:r w:rsidRPr="00425B00">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425B00">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425B00">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425B00">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425B00">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425B00">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425B00">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425B00">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425B00">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425B00">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425B00">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62654891" w14:textId="77777777" w:rsidR="003973C9" w:rsidRPr="00FE51A3" w:rsidRDefault="003973C9" w:rsidP="003973C9">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629DCA3A" w14:textId="77777777" w:rsidR="003973C9" w:rsidRDefault="003973C9" w:rsidP="003973C9">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5A63EDF5" w14:textId="77777777" w:rsidR="003973C9" w:rsidRPr="005D115D" w:rsidRDefault="003973C9" w:rsidP="003973C9">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46ACB681" w14:textId="77777777" w:rsidR="003973C9" w:rsidRPr="0015004F" w:rsidRDefault="003973C9" w:rsidP="003973C9">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6AE25F48" w14:textId="77777777" w:rsidR="003973C9" w:rsidRPr="0034384B" w:rsidRDefault="003973C9" w:rsidP="003973C9">
      <w:pPr>
        <w:rPr>
          <w:b/>
          <w:iCs/>
          <w:u w:val="single"/>
        </w:rPr>
      </w:pPr>
      <w:r w:rsidRPr="00FE5DC0">
        <w:rPr>
          <w:rStyle w:val="Emphasis"/>
        </w:rPr>
        <w:t xml:space="preserve">A deadly </w:t>
      </w:r>
      <w:r w:rsidRPr="00425B00">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425B00">
        <w:rPr>
          <w:rStyle w:val="Emphasis"/>
          <w:highlight w:val="cyan"/>
        </w:rPr>
        <w:t>infections</w:t>
      </w:r>
      <w:r w:rsidRPr="00FE5DC0">
        <w:rPr>
          <w:rStyle w:val="Emphasis"/>
        </w:rPr>
        <w:t xml:space="preserve"> is </w:t>
      </w:r>
      <w:r w:rsidRPr="00425B00">
        <w:rPr>
          <w:rStyle w:val="Emphasis"/>
          <w:highlight w:val="cyan"/>
        </w:rPr>
        <w:t>devastating </w:t>
      </w:r>
      <w:hyperlink r:id="rId18" w:history="1">
        <w:r w:rsidRPr="00425B00">
          <w:rPr>
            <w:rStyle w:val="Emphasis"/>
            <w:rFonts w:eastAsiaTheme="majorEastAsia"/>
            <w:highlight w:val="cyan"/>
          </w:rPr>
          <w:t>India</w:t>
        </w:r>
      </w:hyperlink>
      <w:r w:rsidRPr="00FE5DC0">
        <w:rPr>
          <w:rStyle w:val="Emphasis"/>
        </w:rPr>
        <w:t xml:space="preserve">, leaving </w:t>
      </w:r>
      <w:r w:rsidRPr="00425B00">
        <w:rPr>
          <w:rStyle w:val="Emphasis"/>
          <w:highlight w:val="cyan"/>
        </w:rPr>
        <w:t>millions</w:t>
      </w:r>
      <w:r w:rsidRPr="00FE5DC0">
        <w:rPr>
          <w:rStyle w:val="Emphasis"/>
        </w:rPr>
        <w:t xml:space="preserve"> of people </w:t>
      </w:r>
      <w:r w:rsidRPr="00425B00">
        <w:rPr>
          <w:rStyle w:val="Emphasis"/>
          <w:highlight w:val="cyan"/>
        </w:rPr>
        <w:t>infected</w:t>
      </w:r>
      <w:r w:rsidRPr="00FE5DC0">
        <w:rPr>
          <w:rStyle w:val="Emphasis"/>
        </w:rPr>
        <w:t xml:space="preserve"> and putting </w:t>
      </w:r>
      <w:r w:rsidRPr="00425B00">
        <w:rPr>
          <w:rStyle w:val="Emphasis"/>
          <w:highlight w:val="cyan"/>
        </w:rPr>
        <w:t>stress on</w:t>
      </w:r>
      <w:r w:rsidRPr="00FE5DC0">
        <w:rPr>
          <w:rStyle w:val="Emphasis"/>
        </w:rPr>
        <w:t xml:space="preserve"> the country’s already </w:t>
      </w:r>
      <w:r w:rsidRPr="00425B00">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25B00">
        <w:rPr>
          <w:rStyle w:val="Emphasis"/>
          <w:highlight w:val="cyan"/>
        </w:rPr>
        <w:t>27 million infections</w:t>
      </w:r>
      <w:r w:rsidRPr="00FE5DC0">
        <w:rPr>
          <w:rStyle w:val="Emphasis"/>
        </w:rPr>
        <w:t xml:space="preserve"> had been confirmed and more than </w:t>
      </w:r>
      <w:r w:rsidRPr="00425B00">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425B00">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425B00">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25B00">
        <w:rPr>
          <w:rStyle w:val="Emphasis"/>
          <w:highlight w:val="cyan"/>
        </w:rPr>
        <w:t>virus is</w:t>
      </w:r>
      <w:r w:rsidRPr="00FE5DC0">
        <w:rPr>
          <w:rStyle w:val="Emphasis"/>
        </w:rPr>
        <w:t xml:space="preserve"> likely </w:t>
      </w:r>
      <w:r w:rsidRPr="00425B00">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425B00">
        <w:rPr>
          <w:rStyle w:val="Emphasis"/>
          <w:highlight w:val="cyan"/>
        </w:rPr>
        <w:t>only a tiny portion</w:t>
      </w:r>
      <w:r w:rsidRPr="00FE5DC0">
        <w:rPr>
          <w:rStyle w:val="Emphasis"/>
        </w:rPr>
        <w:t xml:space="preserve"> of the population </w:t>
      </w:r>
      <w:hyperlink r:id="rId23" w:history="1">
        <w:r w:rsidRPr="00425B00">
          <w:rPr>
            <w:rStyle w:val="Emphasis"/>
            <w:rFonts w:eastAsiaTheme="majorEastAsia"/>
            <w:highlight w:val="cyan"/>
          </w:rPr>
          <w:t>has been</w:t>
        </w:r>
        <w:r w:rsidRPr="00FE5DC0">
          <w:rPr>
            <w:rStyle w:val="Emphasis"/>
            <w:rFonts w:eastAsiaTheme="majorEastAsia"/>
          </w:rPr>
          <w:t xml:space="preserve"> fully </w:t>
        </w:r>
        <w:r w:rsidRPr="00425B00">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25B00">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425B00">
          <w:rPr>
            <w:rStyle w:val="Emphasis"/>
            <w:rFonts w:eastAsiaTheme="majorEastAsia"/>
            <w:highlight w:val="cyan"/>
          </w:rPr>
          <w:t>political rallies</w:t>
        </w:r>
        <w:r w:rsidRPr="00FE5DC0">
          <w:rPr>
            <w:rStyle w:val="Emphasis"/>
            <w:rFonts w:eastAsiaTheme="majorEastAsia"/>
          </w:rPr>
          <w:t xml:space="preserve"> and </w:t>
        </w:r>
        <w:r w:rsidRPr="00425B00">
          <w:rPr>
            <w:rStyle w:val="Emphasis"/>
            <w:rFonts w:eastAsiaTheme="majorEastAsia"/>
            <w:highlight w:val="cyan"/>
          </w:rPr>
          <w:t>religious festivals</w:t>
        </w:r>
      </w:hyperlink>
      <w:r w:rsidRPr="00FE5DC0">
        <w:rPr>
          <w:rStyle w:val="Emphasis"/>
        </w:rPr>
        <w:t xml:space="preserve">, resumed and </w:t>
      </w:r>
      <w:r w:rsidRPr="00425B00">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25B00">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25B00">
        <w:rPr>
          <w:rStyle w:val="Emphasis"/>
          <w:highlight w:val="cyan"/>
        </w:rPr>
        <w:t>the </w:t>
      </w:r>
      <w:hyperlink r:id="rId26" w:history="1">
        <w:r w:rsidRPr="00425B00">
          <w:rPr>
            <w:rStyle w:val="Emphasis"/>
            <w:rFonts w:eastAsiaTheme="majorEastAsia"/>
            <w:highlight w:val="cyan"/>
          </w:rPr>
          <w:t>variant, B.1.617</w:t>
        </w:r>
      </w:hyperlink>
      <w:r w:rsidRPr="00FE5DC0">
        <w:rPr>
          <w:rStyle w:val="Emphasis"/>
        </w:rPr>
        <w:t xml:space="preserve">, </w:t>
      </w:r>
      <w:r w:rsidRPr="00425B00">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25B00">
        <w:rPr>
          <w:rStyle w:val="Emphasis"/>
          <w:highlight w:val="cyan"/>
        </w:rPr>
        <w:t>vaccines</w:t>
      </w:r>
      <w:r w:rsidRPr="00FE5DC0">
        <w:rPr>
          <w:rStyle w:val="Emphasis"/>
        </w:rPr>
        <w:t xml:space="preserve"> currently available </w:t>
      </w:r>
      <w:r w:rsidRPr="00425B00">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25B00">
        <w:rPr>
          <w:rStyle w:val="Emphasis"/>
          <w:highlight w:val="cyan"/>
        </w:rPr>
        <w:t>Modi allowed</w:t>
      </w:r>
      <w:r w:rsidRPr="008C5F67">
        <w:rPr>
          <w:rStyle w:val="Emphasis"/>
        </w:rPr>
        <w:t xml:space="preserve"> large </w:t>
      </w:r>
      <w:r w:rsidRPr="00425B00">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425B00">
        <w:rPr>
          <w:rStyle w:val="Emphasis"/>
          <w:highlight w:val="cyan"/>
        </w:rPr>
        <w:t>approved a Hindu festival</w:t>
      </w:r>
      <w:r w:rsidRPr="008C5F67">
        <w:rPr>
          <w:rStyle w:val="Emphasis"/>
        </w:rPr>
        <w:t xml:space="preserve"> with millions of worshipers. He </w:t>
      </w:r>
      <w:r w:rsidRPr="00425B00">
        <w:rPr>
          <w:rStyle w:val="Emphasis"/>
          <w:highlight w:val="cyan"/>
        </w:rPr>
        <w:t>campaigned</w:t>
      </w:r>
      <w:r w:rsidRPr="008C5F67">
        <w:rPr>
          <w:rStyle w:val="Emphasis"/>
        </w:rPr>
        <w:t xml:space="preserve"> in state elections </w:t>
      </w:r>
      <w:r w:rsidRPr="00425B00">
        <w:rPr>
          <w:rStyle w:val="Emphasis"/>
          <w:highlight w:val="cyan"/>
        </w:rPr>
        <w:t>without a mask</w:t>
      </w:r>
      <w:r w:rsidRPr="008C5F67">
        <w:rPr>
          <w:rStyle w:val="Emphasis"/>
        </w:rPr>
        <w:t xml:space="preserve"> at </w:t>
      </w:r>
      <w:r w:rsidRPr="00425B00">
        <w:rPr>
          <w:rStyle w:val="Emphasis"/>
          <w:highlight w:val="cyan"/>
        </w:rPr>
        <w:t xml:space="preserve">rallies of thousands of </w:t>
      </w:r>
      <w:proofErr w:type="spellStart"/>
      <w:r w:rsidRPr="00425B00">
        <w:rPr>
          <w:rStyle w:val="Emphasis"/>
          <w:highlight w:val="cyan"/>
        </w:rPr>
        <w:t>maskless</w:t>
      </w:r>
      <w:proofErr w:type="spellEnd"/>
      <w:r w:rsidRPr="00425B00">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25B00">
        <w:rPr>
          <w:rStyle w:val="Emphasis"/>
          <w:highlight w:val="cyan"/>
        </w:rPr>
        <w:t>distress</w:t>
      </w:r>
      <w:r w:rsidRPr="008C5F67">
        <w:rPr>
          <w:rStyle w:val="Emphasis"/>
        </w:rPr>
        <w:t xml:space="preserve"> across the country has </w:t>
      </w:r>
      <w:r w:rsidRPr="00425B00">
        <w:rPr>
          <w:rStyle w:val="Emphasis"/>
          <w:highlight w:val="cyan"/>
        </w:rPr>
        <w:t>tarnished</w:t>
      </w:r>
      <w:r w:rsidRPr="008C5F67">
        <w:rPr>
          <w:rStyle w:val="Emphasis"/>
        </w:rPr>
        <w:t xml:space="preserve"> Mr. </w:t>
      </w:r>
      <w:r w:rsidRPr="00425B00">
        <w:rPr>
          <w:rStyle w:val="Emphasis"/>
          <w:highlight w:val="cyan"/>
        </w:rPr>
        <w:t>Modi’s</w:t>
      </w:r>
      <w:r w:rsidRPr="008C5F67">
        <w:rPr>
          <w:rStyle w:val="Emphasis"/>
        </w:rPr>
        <w:t xml:space="preserve"> aura of political </w:t>
      </w:r>
      <w:r w:rsidRPr="00425B00">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25B00">
        <w:rPr>
          <w:rStyle w:val="Emphasis"/>
          <w:highlight w:val="cyan"/>
        </w:rPr>
        <w:t>Opposition</w:t>
      </w:r>
      <w:r w:rsidRPr="008C5F67">
        <w:rPr>
          <w:rStyle w:val="Emphasis"/>
        </w:rPr>
        <w:t xml:space="preserve"> leaders are </w:t>
      </w:r>
      <w:r w:rsidRPr="00425B00">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25B00">
        <w:rPr>
          <w:rStyle w:val="Emphasis"/>
          <w:highlight w:val="cyan"/>
        </w:rPr>
        <w:t>Modi’s</w:t>
      </w:r>
      <w:r w:rsidRPr="008C5F67">
        <w:rPr>
          <w:rStyle w:val="Emphasis"/>
        </w:rPr>
        <w:t xml:space="preserve"> B.J.P. was </w:t>
      </w:r>
      <w:r w:rsidRPr="00425B00">
        <w:rPr>
          <w:rStyle w:val="Emphasis"/>
          <w:highlight w:val="cyan"/>
        </w:rPr>
        <w:t>unable to secure</w:t>
      </w:r>
      <w:r w:rsidRPr="008C5F67">
        <w:rPr>
          <w:rStyle w:val="Emphasis"/>
        </w:rPr>
        <w:t xml:space="preserve"> a much-sought-after </w:t>
      </w:r>
      <w:r w:rsidRPr="00425B00">
        <w:rPr>
          <w:rStyle w:val="Emphasis"/>
          <w:highlight w:val="cyan"/>
        </w:rPr>
        <w:t>victory</w:t>
      </w:r>
      <w:hyperlink r:id="rId33" w:history="1">
        <w:r w:rsidRPr="00425B00">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25B00">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425B00">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25B00">
        <w:rPr>
          <w:rStyle w:val="Emphasis"/>
          <w:highlight w:val="cyan"/>
        </w:rPr>
        <w:t>hospitals cannot cope with</w:t>
      </w:r>
      <w:r w:rsidRPr="008C5F67">
        <w:rPr>
          <w:rStyle w:val="Emphasis"/>
        </w:rPr>
        <w:t xml:space="preserve"> the </w:t>
      </w:r>
      <w:r w:rsidRPr="00425B00">
        <w:rPr>
          <w:rStyle w:val="Emphasis"/>
          <w:highlight w:val="cyan"/>
        </w:rPr>
        <w:t>demand</w:t>
      </w:r>
      <w:r w:rsidRPr="008C5F67">
        <w:rPr>
          <w:rStyle w:val="Emphasis"/>
        </w:rPr>
        <w:t xml:space="preserve">, and </w:t>
      </w:r>
      <w:r w:rsidRPr="00425B00">
        <w:rPr>
          <w:rStyle w:val="Emphasis"/>
          <w:highlight w:val="cyan"/>
        </w:rPr>
        <w:t>patients</w:t>
      </w:r>
      <w:r w:rsidRPr="008C5F67">
        <w:rPr>
          <w:rStyle w:val="Emphasis"/>
        </w:rPr>
        <w:t xml:space="preserve"> in many cities have been </w:t>
      </w:r>
      <w:r w:rsidRPr="00425B00">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425B00">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25B00">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25B00">
        <w:rPr>
          <w:rStyle w:val="Emphasis"/>
          <w:highlight w:val="cyan"/>
        </w:rPr>
        <w:t>Only</w:t>
      </w:r>
      <w:r w:rsidRPr="008C5F67">
        <w:rPr>
          <w:rStyle w:val="Emphasis"/>
        </w:rPr>
        <w:t xml:space="preserve"> about </w:t>
      </w:r>
      <w:r w:rsidRPr="00425B00">
        <w:rPr>
          <w:rStyle w:val="Emphasis"/>
          <w:highlight w:val="cyan"/>
        </w:rPr>
        <w:t>3 percent</w:t>
      </w:r>
      <w:r w:rsidRPr="008C5F67">
        <w:rPr>
          <w:rStyle w:val="Emphasis"/>
        </w:rPr>
        <w:t xml:space="preserve"> of the population has been fully </w:t>
      </w:r>
      <w:r w:rsidRPr="00425B00">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096E46FE" w14:textId="77777777" w:rsidR="003973C9" w:rsidRPr="0015004F" w:rsidRDefault="003973C9" w:rsidP="003973C9"/>
    <w:p w14:paraId="7EED8742" w14:textId="77777777" w:rsidR="004D6B6C" w:rsidRPr="00B573F9" w:rsidRDefault="004D6B6C" w:rsidP="004D6B6C">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796AE06A" w14:textId="77777777" w:rsidR="004D6B6C" w:rsidRPr="00B3375B" w:rsidRDefault="004D6B6C" w:rsidP="004D6B6C">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14304303" w14:textId="77777777" w:rsidR="004D6B6C" w:rsidRPr="00022916" w:rsidRDefault="004D6B6C" w:rsidP="004D6B6C">
      <w:pPr>
        <w:rPr>
          <w:sz w:val="12"/>
        </w:rPr>
      </w:pPr>
      <w:r w:rsidRPr="00022916">
        <w:rPr>
          <w:sz w:val="12"/>
        </w:rPr>
        <w:t xml:space="preserve">US Vice President </w:t>
      </w:r>
      <w:r w:rsidRPr="00022916">
        <w:rPr>
          <w:rStyle w:val="Emphasis"/>
        </w:rPr>
        <w:t xml:space="preserve">Kamala </w:t>
      </w:r>
      <w:r w:rsidRPr="00022916">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022916">
        <w:rPr>
          <w:rStyle w:val="Emphasis"/>
          <w:highlight w:val="cyan"/>
        </w:rPr>
        <w:t>referred to Pakistan's role in terror</w:t>
      </w:r>
      <w:r w:rsidRPr="00022916">
        <w:rPr>
          <w:sz w:val="12"/>
        </w:rPr>
        <w:t xml:space="preserve">ism, </w:t>
      </w:r>
      <w:r w:rsidRPr="00022916">
        <w:rPr>
          <w:rStyle w:val="Emphasis"/>
          <w:highlight w:val="cyan"/>
        </w:rPr>
        <w:t>saying</w:t>
      </w:r>
      <w:r w:rsidRPr="00022916">
        <w:rPr>
          <w:sz w:val="12"/>
        </w:rPr>
        <w:t xml:space="preserve"> that </w:t>
      </w:r>
      <w:r w:rsidRPr="00022916">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022916">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8"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9" w:tgtFrame="_blank" w:history="1">
        <w:r w:rsidRPr="00022916">
          <w:rPr>
            <w:rStyle w:val="Emphasis"/>
          </w:rPr>
          <w:t xml:space="preserve">Pakistan </w:t>
        </w:r>
      </w:hyperlink>
      <w:r w:rsidRPr="00022916">
        <w:rPr>
          <w:rStyle w:val="Emphasis"/>
        </w:rPr>
        <w:t xml:space="preserve">to take action </w:t>
      </w:r>
      <w:r w:rsidRPr="00022916">
        <w:rPr>
          <w:rStyle w:val="Emphasis"/>
          <w:highlight w:val="cyan"/>
        </w:rPr>
        <w:t>so</w:t>
      </w:r>
      <w:r w:rsidRPr="00022916">
        <w:rPr>
          <w:rStyle w:val="Emphasis"/>
        </w:rPr>
        <w:t xml:space="preserve"> that </w:t>
      </w:r>
      <w:r w:rsidRPr="00022916">
        <w:rPr>
          <w:rStyle w:val="Emphasis"/>
          <w:highlight w:val="cyan"/>
        </w:rPr>
        <w:t>this will not impact</w:t>
      </w:r>
      <w:r w:rsidRPr="00022916">
        <w:rPr>
          <w:rStyle w:val="Emphasis"/>
        </w:rPr>
        <w:t xml:space="preserve"> on </w:t>
      </w:r>
      <w:r w:rsidRPr="00022916">
        <w:rPr>
          <w:rStyle w:val="Emphasis"/>
          <w:highlight w:val="cyan"/>
        </w:rPr>
        <w:t>US security</w:t>
      </w:r>
      <w:r w:rsidRPr="00022916">
        <w:rPr>
          <w:rStyle w:val="Emphasis"/>
        </w:rPr>
        <w:t xml:space="preserve"> </w:t>
      </w:r>
      <w:r w:rsidRPr="00022916">
        <w:rPr>
          <w:rStyle w:val="Emphasis"/>
          <w:highlight w:val="cyan"/>
        </w:rPr>
        <w:t>and</w:t>
      </w:r>
      <w:r w:rsidRPr="00022916">
        <w:rPr>
          <w:rStyle w:val="Emphasis"/>
        </w:rPr>
        <w:t xml:space="preserve"> that of </w:t>
      </w:r>
      <w:r w:rsidRPr="00022916">
        <w:rPr>
          <w:rStyle w:val="Emphasis"/>
          <w:highlight w:val="cyan"/>
        </w:rPr>
        <w:t>India</w:t>
      </w:r>
      <w:r w:rsidRPr="00022916">
        <w:rPr>
          <w:rStyle w:val="Emphasis"/>
        </w:rPr>
        <w:t>.</w:t>
      </w:r>
      <w:r w:rsidRPr="00022916">
        <w:rPr>
          <w:sz w:val="12"/>
        </w:rPr>
        <w:t xml:space="preserve"> She </w:t>
      </w:r>
      <w:r w:rsidRPr="00022916">
        <w:rPr>
          <w:rStyle w:val="Emphasis"/>
          <w:highlight w:val="cyan"/>
        </w:rPr>
        <w:t>agreed</w:t>
      </w:r>
      <w:r w:rsidRPr="00022916">
        <w:rPr>
          <w:rStyle w:val="Emphasis"/>
        </w:rPr>
        <w:t xml:space="preserve"> with the Prime Minister's briefing </w:t>
      </w:r>
      <w:r w:rsidRPr="00022916">
        <w:rPr>
          <w:rStyle w:val="Emphasis"/>
          <w:highlight w:val="cyan"/>
        </w:rPr>
        <w:t>on</w:t>
      </w:r>
      <w:r w:rsidRPr="00022916">
        <w:rPr>
          <w:rStyle w:val="Emphasis"/>
        </w:rPr>
        <w:t xml:space="preserve"> the fact of </w:t>
      </w:r>
      <w:r w:rsidRPr="00022916">
        <w:rPr>
          <w:rStyle w:val="Emphasis"/>
          <w:highlight w:val="cyan"/>
        </w:rPr>
        <w:t>cross border terrorism,</w:t>
      </w:r>
      <w:r w:rsidRPr="00022916">
        <w:rPr>
          <w:rStyle w:val="Emphasis"/>
        </w:rPr>
        <w:t xml:space="preserve"> and the fact that </w:t>
      </w:r>
      <w:r w:rsidRPr="00022916">
        <w:rPr>
          <w:rStyle w:val="Emphasis"/>
          <w:highlight w:val="cyan"/>
        </w:rPr>
        <w:t>India has been a victim of terrorism for</w:t>
      </w:r>
      <w:r w:rsidRPr="00022916">
        <w:rPr>
          <w:rStyle w:val="Emphasis"/>
        </w:rPr>
        <w:t xml:space="preserve"> several </w:t>
      </w:r>
      <w:r w:rsidRPr="00022916">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66A63F3C" w14:textId="77777777" w:rsidR="003973C9" w:rsidRPr="00F069C5" w:rsidRDefault="003973C9" w:rsidP="003973C9"/>
    <w:p w14:paraId="12D4CD25"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08CED0F2" w14:textId="77777777" w:rsidR="003973C9" w:rsidRPr="00C63F02" w:rsidRDefault="003973C9" w:rsidP="003973C9">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0"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013298DA" w14:textId="34024101" w:rsidR="003973C9" w:rsidRDefault="003973C9" w:rsidP="003973C9">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425B00">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25B00">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25B00">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25B00">
        <w:rPr>
          <w:rFonts w:asciiTheme="majorHAnsi" w:hAnsiTheme="majorHAnsi" w:cstheme="majorHAnsi"/>
          <w:highlight w:val="cyan"/>
          <w:u w:val="single"/>
        </w:rPr>
        <w:t xml:space="preserve">they </w:t>
      </w:r>
      <w:r w:rsidRPr="00425B00">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25B00">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25B00">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425B00">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25B00">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25B00">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25B00">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25B00">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25B00">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25B00">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25B00">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25B00">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425B00">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25B00">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584890C" w14:textId="77777777" w:rsidR="003973C9" w:rsidRDefault="003973C9" w:rsidP="003973C9">
      <w:pPr>
        <w:rPr>
          <w:rFonts w:asciiTheme="majorHAnsi" w:hAnsiTheme="majorHAnsi" w:cstheme="majorHAnsi"/>
          <w:sz w:val="14"/>
        </w:rPr>
      </w:pPr>
    </w:p>
    <w:p w14:paraId="0D1E9ADF" w14:textId="77777777" w:rsidR="003973C9" w:rsidRPr="002B51AD" w:rsidRDefault="003973C9" w:rsidP="003973C9">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6A280EEA" w14:textId="77777777" w:rsidR="003973C9" w:rsidRPr="0076760A" w:rsidRDefault="003973C9" w:rsidP="003973C9">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1" w:history="1">
        <w:r w:rsidRPr="0076760A">
          <w:rPr>
            <w:rStyle w:val="Hyperlink"/>
            <w:sz w:val="18"/>
            <w:szCs w:val="18"/>
          </w:rPr>
          <w:t>https://getd.libs.uga.edu/pdfs/howell_patrick_d_201305_ma.pdf</w:t>
        </w:r>
      </w:hyperlink>
      <w:r w:rsidRPr="0076760A">
        <w:t>)</w:t>
      </w:r>
    </w:p>
    <w:p w14:paraId="1DD10B4D" w14:textId="77777777" w:rsidR="003973C9" w:rsidRPr="004657D7" w:rsidRDefault="003973C9" w:rsidP="003973C9">
      <w:pPr>
        <w:rPr>
          <w:sz w:val="14"/>
        </w:rPr>
      </w:pPr>
      <w:r w:rsidRPr="002B51AD">
        <w:rPr>
          <w:sz w:val="14"/>
        </w:rPr>
        <w:t xml:space="preserve">The findings are clear: </w:t>
      </w:r>
      <w:r w:rsidRPr="00425B00">
        <w:rPr>
          <w:rStyle w:val="Emphasis"/>
          <w:highlight w:val="cyan"/>
        </w:rPr>
        <w:t>economic crises</w:t>
      </w:r>
      <w:r w:rsidRPr="002B51AD">
        <w:rPr>
          <w:rStyle w:val="StyleUnderline"/>
        </w:rPr>
        <w:t xml:space="preserve"> are an important </w:t>
      </w:r>
      <w:r w:rsidRPr="00425B00">
        <w:rPr>
          <w:rStyle w:val="StyleUnderline"/>
          <w:highlight w:val="cyan"/>
        </w:rPr>
        <w:t>trigger</w:t>
      </w:r>
      <w:r w:rsidRPr="002B51AD">
        <w:rPr>
          <w:rStyle w:val="StyleUnderline"/>
        </w:rPr>
        <w:t xml:space="preserve"> for shifts in a state’s rate of </w:t>
      </w:r>
      <w:r w:rsidRPr="00425B00">
        <w:rPr>
          <w:rStyle w:val="StyleUnderline"/>
          <w:highlight w:val="cyan"/>
        </w:rPr>
        <w:t>dispute initiation</w:t>
      </w:r>
      <w:r w:rsidRPr="002B51AD">
        <w:rPr>
          <w:sz w:val="14"/>
        </w:rPr>
        <w:t xml:space="preserve">. By </w:t>
      </w:r>
      <w:r w:rsidRPr="00425B00">
        <w:rPr>
          <w:rStyle w:val="StyleUnderline"/>
          <w:highlight w:val="cyan"/>
        </w:rPr>
        <w:t>using</w:t>
      </w:r>
      <w:r w:rsidRPr="002B51AD">
        <w:rPr>
          <w:rStyle w:val="StyleUnderline"/>
        </w:rPr>
        <w:t xml:space="preserve"> a </w:t>
      </w:r>
      <w:r w:rsidRPr="002B51AD">
        <w:rPr>
          <w:rStyle w:val="Emphasis"/>
        </w:rPr>
        <w:t xml:space="preserve">large </w:t>
      </w:r>
      <w:r w:rsidRPr="00425B00">
        <w:rPr>
          <w:rStyle w:val="Emphasis"/>
          <w:highlight w:val="cyan"/>
        </w:rPr>
        <w:t>sample</w:t>
      </w:r>
      <w:r w:rsidRPr="002B51AD">
        <w:rPr>
          <w:rStyle w:val="StyleUnderline"/>
        </w:rPr>
        <w:t xml:space="preserve"> of states</w:t>
      </w:r>
      <w:r w:rsidRPr="002B51AD">
        <w:rPr>
          <w:sz w:val="14"/>
        </w:rPr>
        <w:t xml:space="preserve"> </w:t>
      </w:r>
      <w:r w:rsidRPr="00425B00">
        <w:rPr>
          <w:rStyle w:val="StyleUnderline"/>
          <w:highlight w:val="cyan"/>
        </w:rPr>
        <w:t>over</w:t>
      </w:r>
      <w:r w:rsidRPr="002B51AD">
        <w:rPr>
          <w:sz w:val="14"/>
        </w:rPr>
        <w:t xml:space="preserve"> a period of </w:t>
      </w:r>
      <w:r w:rsidRPr="00425B00">
        <w:rPr>
          <w:rStyle w:val="Emphasis"/>
          <w:highlight w:val="cyan"/>
        </w:rPr>
        <w:t>185 years</w:t>
      </w:r>
      <w:r w:rsidRPr="00425B00">
        <w:rPr>
          <w:sz w:val="14"/>
          <w:highlight w:val="cyan"/>
        </w:rPr>
        <w:t xml:space="preserve">, </w:t>
      </w:r>
      <w:r w:rsidRPr="00425B00">
        <w:rPr>
          <w:rStyle w:val="StyleUnderline"/>
          <w:highlight w:val="cyan"/>
        </w:rPr>
        <w:t>this</w:t>
      </w:r>
      <w:r w:rsidRPr="002B51AD">
        <w:rPr>
          <w:rStyle w:val="StyleUnderline"/>
        </w:rPr>
        <w:t xml:space="preserve"> conclusion</w:t>
      </w:r>
      <w:r w:rsidRPr="002B51AD">
        <w:rPr>
          <w:sz w:val="14"/>
        </w:rPr>
        <w:t xml:space="preserve"> then </w:t>
      </w:r>
      <w:r w:rsidRPr="00425B00">
        <w:rPr>
          <w:rStyle w:val="StyleUnderline"/>
          <w:highlight w:val="cyan"/>
        </w:rPr>
        <w:t>can</w:t>
      </w:r>
      <w:r w:rsidRPr="002B51AD">
        <w:rPr>
          <w:sz w:val="14"/>
        </w:rPr>
        <w:t xml:space="preserve"> also </w:t>
      </w:r>
      <w:r w:rsidRPr="00425B00">
        <w:rPr>
          <w:rStyle w:val="StyleUnderline"/>
          <w:highlight w:val="cyan"/>
        </w:rPr>
        <w:t>be</w:t>
      </w:r>
      <w:r w:rsidRPr="002B51AD">
        <w:rPr>
          <w:sz w:val="14"/>
        </w:rPr>
        <w:t xml:space="preserve"> taken as </w:t>
      </w:r>
      <w:r w:rsidRPr="00425B00">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25B00">
        <w:rPr>
          <w:rStyle w:val="Emphasis"/>
          <w:highlight w:val="cyan"/>
        </w:rPr>
        <w:t>diversionary war</w:t>
      </w:r>
      <w:r w:rsidRPr="00425B00">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25B00">
        <w:rPr>
          <w:rStyle w:val="StyleUnderline"/>
          <w:highlight w:val="cyan"/>
        </w:rPr>
        <w:t>strategic</w:t>
      </w:r>
      <w:r w:rsidRPr="00425B00">
        <w:rPr>
          <w:sz w:val="14"/>
          <w:highlight w:val="cyan"/>
          <w:u w:val="single"/>
        </w:rPr>
        <w:t xml:space="preserve"> </w:t>
      </w:r>
      <w:r w:rsidRPr="00425B00">
        <w:rPr>
          <w:rStyle w:val="StyleUnderline"/>
          <w:highlight w:val="cyan"/>
        </w:rPr>
        <w:t>avoidance</w:t>
      </w:r>
      <w:r w:rsidRPr="002B51AD">
        <w:rPr>
          <w:sz w:val="14"/>
        </w:rPr>
        <w:t xml:space="preserve"> is occurring, it actually </w:t>
      </w:r>
      <w:r w:rsidRPr="00425B00">
        <w:rPr>
          <w:rStyle w:val="StyleUnderline"/>
          <w:highlight w:val="cyan"/>
        </w:rPr>
        <w:t>increases</w:t>
      </w:r>
      <w:r w:rsidRPr="002B51AD">
        <w:rPr>
          <w:rStyle w:val="StyleUnderline"/>
        </w:rPr>
        <w:t xml:space="preserve"> the strength of</w:t>
      </w:r>
      <w:r w:rsidRPr="002B51AD">
        <w:rPr>
          <w:sz w:val="14"/>
        </w:rPr>
        <w:t xml:space="preserve"> aspects of the </w:t>
      </w:r>
      <w:r w:rsidRPr="00425B00">
        <w:rPr>
          <w:rStyle w:val="Emphasis"/>
          <w:highlight w:val="cyan"/>
        </w:rPr>
        <w:t>diversionary war</w:t>
      </w:r>
      <w:r w:rsidRPr="002B51AD">
        <w:rPr>
          <w:rStyle w:val="StyleUnderline"/>
        </w:rPr>
        <w:t xml:space="preserve"> literature (in that</w:t>
      </w:r>
      <w:r w:rsidRPr="002B51AD">
        <w:rPr>
          <w:sz w:val="14"/>
        </w:rPr>
        <w:t xml:space="preserve"> other </w:t>
      </w:r>
      <w:r w:rsidRPr="00425B00">
        <w:rPr>
          <w:rStyle w:val="StyleUnderline"/>
          <w:highlight w:val="cyan"/>
        </w:rPr>
        <w:t>states</w:t>
      </w:r>
      <w:r w:rsidRPr="002B51AD">
        <w:rPr>
          <w:rStyle w:val="StyleUnderline"/>
        </w:rPr>
        <w:t xml:space="preserve"> are</w:t>
      </w:r>
      <w:r w:rsidRPr="002B51AD">
        <w:rPr>
          <w:sz w:val="14"/>
        </w:rPr>
        <w:t xml:space="preserve"> actually </w:t>
      </w:r>
      <w:r w:rsidRPr="00425B00">
        <w:rPr>
          <w:rStyle w:val="StyleUnderline"/>
          <w:highlight w:val="cyan"/>
        </w:rPr>
        <w:t>behav</w:t>
      </w:r>
      <w:r w:rsidRPr="002B51AD">
        <w:rPr>
          <w:sz w:val="14"/>
          <w:szCs w:val="14"/>
        </w:rPr>
        <w:t xml:space="preserve">ing </w:t>
      </w:r>
      <w:r w:rsidRPr="00425B00">
        <w:rPr>
          <w:rStyle w:val="StyleUnderline"/>
          <w:highlight w:val="cyan"/>
        </w:rPr>
        <w:t xml:space="preserve">according to </w:t>
      </w:r>
      <w:r w:rsidRPr="00425B00">
        <w:rPr>
          <w:rStyle w:val="Emphasis"/>
          <w:highlight w:val="cyan"/>
        </w:rPr>
        <w:t>expectations</w:t>
      </w:r>
      <w:r w:rsidRPr="00425B00">
        <w:rPr>
          <w:rStyle w:val="StyleUnderline"/>
          <w:highlight w:val="cyan"/>
        </w:rPr>
        <w:t xml:space="preserve"> of </w:t>
      </w:r>
      <w:r w:rsidRPr="00425B00">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25B00">
        <w:rPr>
          <w:rStyle w:val="StyleUnderline"/>
          <w:highlight w:val="cyan"/>
        </w:rPr>
        <w:t>the effect</w:t>
      </w:r>
      <w:r w:rsidRPr="002B51AD">
        <w:rPr>
          <w:sz w:val="14"/>
        </w:rPr>
        <w:t xml:space="preserve"> of economic crises </w:t>
      </w:r>
      <w:r w:rsidRPr="00425B00">
        <w:rPr>
          <w:rStyle w:val="StyleUnderline"/>
          <w:highlight w:val="cyan"/>
        </w:rPr>
        <w:t>is</w:t>
      </w:r>
      <w:r w:rsidRPr="002B51AD">
        <w:rPr>
          <w:sz w:val="14"/>
        </w:rPr>
        <w:t xml:space="preserve"> positive and </w:t>
      </w:r>
      <w:r w:rsidRPr="00425B00">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25B00">
        <w:rPr>
          <w:rStyle w:val="StyleUnderline"/>
          <w:highlight w:val="cyan"/>
        </w:rPr>
        <w:t xml:space="preserve">a </w:t>
      </w:r>
      <w:r w:rsidRPr="00425B00">
        <w:rPr>
          <w:rStyle w:val="Emphasis"/>
          <w:highlight w:val="cyan"/>
        </w:rPr>
        <w:t>robust</w:t>
      </w:r>
      <w:r w:rsidRPr="002B51AD">
        <w:rPr>
          <w:rStyle w:val="Emphasis"/>
        </w:rPr>
        <w:t xml:space="preserve">, positive </w:t>
      </w:r>
      <w:r w:rsidRPr="00425B00">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25B00">
        <w:rPr>
          <w:rStyle w:val="Emphasis"/>
          <w:highlight w:val="cyan"/>
        </w:rPr>
        <w:t>20 percent</w:t>
      </w:r>
      <w:r w:rsidRPr="002B51AD">
        <w:rPr>
          <w:rStyle w:val="StyleUnderline"/>
        </w:rPr>
        <w:t xml:space="preserve">age point </w:t>
      </w:r>
      <w:r w:rsidRPr="00425B00">
        <w:rPr>
          <w:rStyle w:val="StyleUnderline"/>
          <w:highlight w:val="cyan"/>
        </w:rPr>
        <w:t xml:space="preserve">increase </w:t>
      </w:r>
      <w:r w:rsidRPr="00425B00">
        <w:rPr>
          <w:rStyle w:val="Emphasis"/>
          <w:highlight w:val="cyan"/>
        </w:rPr>
        <w:t xml:space="preserve">in </w:t>
      </w:r>
      <w:r w:rsidRPr="002B51AD">
        <w:rPr>
          <w:rStyle w:val="Emphasis"/>
        </w:rPr>
        <w:t>dispute</w:t>
      </w:r>
      <w:r w:rsidRPr="00425B00">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425B00">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25B00">
        <w:rPr>
          <w:rStyle w:val="Emphasis"/>
          <w:highlight w:val="cyan"/>
        </w:rPr>
        <w:t>trigger</w:t>
      </w:r>
      <w:r w:rsidRPr="002B51AD">
        <w:rPr>
          <w:sz w:val="14"/>
        </w:rPr>
        <w:t xml:space="preserve"> </w:t>
      </w:r>
      <w:r w:rsidRPr="002B51AD">
        <w:rPr>
          <w:rStyle w:val="StyleUnderline"/>
        </w:rPr>
        <w:t xml:space="preserve">that can mark a leader’s </w:t>
      </w:r>
      <w:r w:rsidRPr="00425B00">
        <w:rPr>
          <w:rStyle w:val="StyleUnderline"/>
          <w:highlight w:val="cyan"/>
        </w:rPr>
        <w:t>shift into</w:t>
      </w:r>
      <w:r w:rsidRPr="002B51AD">
        <w:rPr>
          <w:rStyle w:val="StyleUnderline"/>
        </w:rPr>
        <w:t xml:space="preserve"> a </w:t>
      </w:r>
      <w:r w:rsidRPr="00425B00">
        <w:rPr>
          <w:rStyle w:val="Emphasis"/>
          <w:highlight w:val="cyan"/>
        </w:rPr>
        <w:t>losses frame</w:t>
      </w:r>
      <w:r w:rsidRPr="00425B00">
        <w:rPr>
          <w:rStyle w:val="StyleUnderline"/>
          <w:highlight w:val="cyan"/>
        </w:rPr>
        <w:t xml:space="preserve"> and</w:t>
      </w:r>
      <w:r w:rsidRPr="00425B00">
        <w:rPr>
          <w:sz w:val="14"/>
          <w:highlight w:val="cyan"/>
          <w:u w:val="single"/>
        </w:rPr>
        <w:t xml:space="preserve"> </w:t>
      </w:r>
      <w:r w:rsidRPr="00425B00">
        <w:rPr>
          <w:rStyle w:val="StyleUnderline"/>
          <w:highlight w:val="cyan"/>
        </w:rPr>
        <w:t xml:space="preserve">engage in </w:t>
      </w:r>
      <w:r w:rsidRPr="00425B00">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77AB547F" w14:textId="77777777" w:rsidR="003973C9" w:rsidRPr="00BF5632" w:rsidRDefault="003973C9" w:rsidP="003973C9">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02D58FF1" w14:textId="77777777" w:rsidR="003973C9" w:rsidRPr="006A0576" w:rsidRDefault="003973C9" w:rsidP="003973C9">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55FFB125" w14:textId="77777777" w:rsidR="003973C9" w:rsidRPr="00153378" w:rsidRDefault="003973C9" w:rsidP="003973C9">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25B00">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25B00">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25B00">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425B00">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25B00">
        <w:rPr>
          <w:rStyle w:val="Emphasis"/>
          <w:highlight w:val="cyan"/>
        </w:rPr>
        <w:t>difficulty of preventing a conflict from going nuclear</w:t>
      </w:r>
      <w:r w:rsidRPr="00425B00">
        <w:rPr>
          <w:rStyle w:val="StyleUnderline"/>
          <w:highlight w:val="cyan"/>
        </w:rPr>
        <w:t xml:space="preserve"> because of</w:t>
      </w:r>
      <w:r w:rsidRPr="00BF5632">
        <w:rPr>
          <w:rStyle w:val="StyleUnderline"/>
        </w:rPr>
        <w:t xml:space="preserve"> the destabilizing effects of </w:t>
      </w:r>
      <w:r w:rsidRPr="00425B00">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25B00">
        <w:rPr>
          <w:rStyle w:val="Emphasis"/>
          <w:highlight w:val="cyan"/>
        </w:rPr>
        <w:t xml:space="preserve">produce </w:t>
      </w:r>
      <w:r w:rsidRPr="000D6260">
        <w:rPr>
          <w:rStyle w:val="Emphasis"/>
        </w:rPr>
        <w:t xml:space="preserve">significant radioactive </w:t>
      </w:r>
      <w:r w:rsidRPr="00425B00">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25B00">
        <w:rPr>
          <w:rStyle w:val="Emphasis"/>
          <w:highlight w:val="cyan"/>
        </w:rPr>
        <w:t>Chinese involvement would</w:t>
      </w:r>
      <w:r w:rsidRPr="00BF5632">
        <w:rPr>
          <w:rStyle w:val="Emphasis"/>
        </w:rPr>
        <w:t xml:space="preserve"> greatly </w:t>
      </w:r>
      <w:r w:rsidRPr="00425B00">
        <w:rPr>
          <w:rStyle w:val="Emphasis"/>
          <w:highlight w:val="cyan"/>
        </w:rPr>
        <w:t xml:space="preserve">amplify </w:t>
      </w:r>
      <w:r w:rsidRPr="000D6260">
        <w:rPr>
          <w:rStyle w:val="Emphasis"/>
        </w:rPr>
        <w:t xml:space="preserve">the </w:t>
      </w:r>
      <w:r w:rsidRPr="00425B00">
        <w:rPr>
          <w:rStyle w:val="Emphasis"/>
          <w:highlight w:val="cyan"/>
        </w:rPr>
        <w:t>destruction</w:t>
      </w:r>
      <w:r w:rsidRPr="00BF5632">
        <w:rPr>
          <w:rStyle w:val="StyleUnderline"/>
        </w:rPr>
        <w:t xml:space="preserve"> discussed below. </w:t>
      </w:r>
      <w:r w:rsidRPr="00425B00">
        <w:rPr>
          <w:rStyle w:val="StyleUnderline"/>
          <w:highlight w:val="cyan"/>
        </w:rPr>
        <w:t xml:space="preserve">As China expands </w:t>
      </w:r>
      <w:r w:rsidRPr="000D6260">
        <w:rPr>
          <w:rStyle w:val="StyleUnderline"/>
        </w:rPr>
        <w:t xml:space="preserve">its presence </w:t>
      </w:r>
      <w:r w:rsidRPr="00425B00">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25B00">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25B00">
        <w:rPr>
          <w:rStyle w:val="Emphasis"/>
          <w:highlight w:val="cyan"/>
        </w:rPr>
        <w:t>increasing</w:t>
      </w:r>
      <w:r w:rsidRPr="00425B00">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425B00">
        <w:rPr>
          <w:rStyle w:val="Emphasis"/>
          <w:highlight w:val="cyan"/>
        </w:rPr>
        <w:t>a limited war in South Asia will escalate</w:t>
      </w:r>
      <w:r w:rsidRPr="00BF5632">
        <w:rPr>
          <w:rStyle w:val="Emphasis"/>
        </w:rPr>
        <w:t xml:space="preserve"> rapidly </w:t>
      </w:r>
      <w:r w:rsidRPr="00425B00">
        <w:rPr>
          <w:rStyle w:val="Emphasis"/>
          <w:highlight w:val="cyan"/>
        </w:rPr>
        <w:t>into a full war with</w:t>
      </w:r>
      <w:r w:rsidRPr="00BF5632">
        <w:rPr>
          <w:rStyle w:val="Emphasis"/>
        </w:rPr>
        <w:t xml:space="preserve"> a high potential for </w:t>
      </w:r>
      <w:r w:rsidRPr="00425B00">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25B00">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4D3BB2CF" w14:textId="77777777" w:rsidR="003973C9" w:rsidRDefault="003973C9" w:rsidP="003973C9">
      <w:pPr>
        <w:pStyle w:val="Heading4"/>
      </w:pPr>
      <w:r>
        <w:lastRenderedPageBreak/>
        <w:t xml:space="preserve">Nuclear war causes extinction – mass starvation and ice age. </w:t>
      </w:r>
    </w:p>
    <w:p w14:paraId="06477BEE" w14:textId="77777777" w:rsidR="003973C9" w:rsidRPr="00AB1E6E" w:rsidRDefault="003973C9" w:rsidP="003973C9">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2" w:history="1">
        <w:r w:rsidRPr="00AB1E6E">
          <w:rPr>
            <w:rStyle w:val="Hyperlink"/>
            <w:sz w:val="18"/>
            <w:szCs w:val="18"/>
          </w:rPr>
          <w:t>https://ratical.org/radiation/NuclearExtinction/StevenStarr022815.html</w:t>
        </w:r>
      </w:hyperlink>
      <w:r w:rsidRPr="00AB1E6E">
        <w:rPr>
          <w:sz w:val="18"/>
          <w:szCs w:val="18"/>
        </w:rPr>
        <w:t>) TG</w:t>
      </w:r>
    </w:p>
    <w:p w14:paraId="7F6A0CEF" w14:textId="77777777" w:rsidR="003973C9" w:rsidRPr="006E32E8" w:rsidRDefault="003973C9" w:rsidP="003973C9">
      <w:pPr>
        <w:rPr>
          <w:u w:val="single"/>
        </w:rPr>
      </w:pPr>
      <w:r w:rsidRPr="00425B00">
        <w:rPr>
          <w:rStyle w:val="StyleUnderline"/>
          <w:highlight w:val="cyan"/>
        </w:rPr>
        <w:t xml:space="preserve">A war </w:t>
      </w:r>
      <w:r w:rsidRPr="00FF0CF7">
        <w:rPr>
          <w:rStyle w:val="StyleUnderline"/>
        </w:rPr>
        <w:t xml:space="preserve">fought </w:t>
      </w:r>
      <w:r w:rsidRPr="00425B00">
        <w:rPr>
          <w:rStyle w:val="StyleUnderline"/>
          <w:highlight w:val="cyan"/>
        </w:rPr>
        <w:t>with</w:t>
      </w:r>
      <w:r w:rsidRPr="00FF0CF7">
        <w:rPr>
          <w:rStyle w:val="StyleUnderline"/>
        </w:rPr>
        <w:t xml:space="preserve"> 21st century</w:t>
      </w:r>
      <w:r w:rsidRPr="000D6260">
        <w:rPr>
          <w:sz w:val="12"/>
        </w:rPr>
        <w:t xml:space="preserve"> strategic </w:t>
      </w:r>
      <w:r w:rsidRPr="00425B00">
        <w:rPr>
          <w:rStyle w:val="StyleUnderline"/>
          <w:highlight w:val="cyan"/>
        </w:rPr>
        <w:t>nuclear weapons</w:t>
      </w:r>
      <w:r w:rsidRPr="00FF0CF7">
        <w:rPr>
          <w:rStyle w:val="StyleUnderline"/>
        </w:rPr>
        <w:t xml:space="preserve"> would be more than just a great catastrophe in human history. If we allow it to happen, such a war </w:t>
      </w:r>
      <w:r w:rsidRPr="00425B00">
        <w:rPr>
          <w:rStyle w:val="StyleUnderline"/>
          <w:highlight w:val="cyan"/>
        </w:rPr>
        <w:t>would be a mass extinction event</w:t>
      </w:r>
      <w:r w:rsidRPr="00FF0CF7">
        <w:rPr>
          <w:rStyle w:val="StyleUnderline"/>
        </w:rPr>
        <w:t xml:space="preserve"> that</w:t>
      </w:r>
      <w:r>
        <w:rPr>
          <w:rStyle w:val="StyleUnderline"/>
        </w:rPr>
        <w:t xml:space="preserve"> </w:t>
      </w:r>
      <w:hyperlink r:id="rId43"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425B00">
        <w:rPr>
          <w:rStyle w:val="StyleUnderline"/>
          <w:highlight w:val="cyan"/>
        </w:rPr>
        <w:t>extinction</w:t>
      </w:r>
      <w:r w:rsidRPr="00FF0CF7">
        <w:rPr>
          <w:rStyle w:val="StyleUnderline"/>
        </w:rPr>
        <w:t xml:space="preserve">, by definition, </w:t>
      </w:r>
      <w:r w:rsidRPr="00425B00">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425B00">
        <w:rPr>
          <w:rStyle w:val="StyleUnderline"/>
          <w:highlight w:val="cyan"/>
        </w:rPr>
        <w:t>it would be too cold and dark to</w:t>
      </w:r>
      <w:r w:rsidRPr="00FF0CF7">
        <w:rPr>
          <w:rStyle w:val="StyleUnderline"/>
        </w:rPr>
        <w:t xml:space="preserve"> even </w:t>
      </w:r>
      <w:r w:rsidRPr="00425B00">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425B00">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425B00">
        <w:rPr>
          <w:rStyle w:val="StyleUnderline"/>
          <w:highlight w:val="cyan"/>
        </w:rPr>
        <w:t xml:space="preserve">poison the biosphere. </w:t>
      </w:r>
      <w:r w:rsidRPr="002007A4">
        <w:rPr>
          <w:rStyle w:val="StyleUnderline"/>
        </w:rPr>
        <w:t xml:space="preserve">Millions of tons of </w:t>
      </w:r>
      <w:r w:rsidRPr="00425B00">
        <w:rPr>
          <w:rStyle w:val="StyleUnderline"/>
          <w:highlight w:val="cyan"/>
        </w:rPr>
        <w:t>smoke would</w:t>
      </w:r>
      <w:r w:rsidRPr="00FF0CF7">
        <w:rPr>
          <w:rStyle w:val="StyleUnderline"/>
        </w:rPr>
        <w:t xml:space="preserve"> act to</w:t>
      </w:r>
      <w:r>
        <w:rPr>
          <w:rStyle w:val="StyleUnderline"/>
        </w:rPr>
        <w:t xml:space="preserve"> </w:t>
      </w:r>
      <w:hyperlink r:id="rId44" w:history="1">
        <w:r w:rsidRPr="00425B00">
          <w:rPr>
            <w:rStyle w:val="StyleUnderline"/>
            <w:highlight w:val="cyan"/>
          </w:rPr>
          <w:t>destroy</w:t>
        </w:r>
        <w:r w:rsidRPr="00FF0CF7">
          <w:rPr>
            <w:rStyle w:val="StyleUnderline"/>
          </w:rPr>
          <w:t xml:space="preserve"> Earth’s protective </w:t>
        </w:r>
        <w:r w:rsidRPr="00425B00">
          <w:rPr>
            <w:rStyle w:val="StyleUnderline"/>
            <w:highlight w:val="cyan"/>
          </w:rPr>
          <w:t>ozone</w:t>
        </w:r>
        <w:r w:rsidRPr="00FF0CF7">
          <w:rPr>
            <w:rStyle w:val="StyleUnderline"/>
          </w:rPr>
          <w:t xml:space="preserve"> layer</w:t>
        </w:r>
      </w:hyperlink>
      <w:r>
        <w:rPr>
          <w:rStyle w:val="StyleUnderline"/>
        </w:rPr>
        <w:t xml:space="preserve"> </w:t>
      </w:r>
      <w:r w:rsidRPr="00425B00">
        <w:rPr>
          <w:rStyle w:val="StyleUnderline"/>
          <w:highlight w:val="cyan"/>
        </w:rPr>
        <w:t>and block</w:t>
      </w:r>
      <w:r w:rsidRPr="00FF0CF7">
        <w:rPr>
          <w:rStyle w:val="StyleUnderline"/>
        </w:rPr>
        <w:t xml:space="preserve"> most </w:t>
      </w:r>
      <w:r w:rsidRPr="00425B00">
        <w:rPr>
          <w:rStyle w:val="StyleUnderline"/>
          <w:highlight w:val="cyan"/>
        </w:rPr>
        <w:t>sunlight</w:t>
      </w:r>
      <w:r w:rsidRPr="00FF0CF7">
        <w:rPr>
          <w:rStyle w:val="StyleUnderline"/>
        </w:rPr>
        <w:t xml:space="preserve"> from reaching Earth’s surface, </w:t>
      </w:r>
      <w:r w:rsidRPr="00425B00">
        <w:rPr>
          <w:rStyle w:val="StyleUnderline"/>
          <w:highlight w:val="cyan"/>
        </w:rPr>
        <w:t>creating Ice Age</w:t>
      </w:r>
      <w:r w:rsidRPr="00FF0CF7">
        <w:rPr>
          <w:rStyle w:val="StyleUnderline"/>
        </w:rPr>
        <w:t xml:space="preserve"> weather conditions that would last </w:t>
      </w:r>
      <w:r w:rsidRPr="00425B00">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425B00">
        <w:rPr>
          <w:rStyle w:val="StyleUnderline"/>
          <w:highlight w:val="cyan"/>
        </w:rPr>
        <w:t>virtually any nuclear war</w:t>
      </w:r>
      <w:r w:rsidRPr="00FF0CF7">
        <w:rPr>
          <w:rStyle w:val="StyleUnderline"/>
        </w:rPr>
        <w:t xml:space="preserve">, fought with even a fraction of the operational and deployed nuclear arsenals, </w:t>
      </w:r>
      <w:r w:rsidRPr="00425B00">
        <w:rPr>
          <w:rStyle w:val="StyleUnderline"/>
          <w:highlight w:val="cyan"/>
        </w:rPr>
        <w:t xml:space="preserve">will leave the Earth </w:t>
      </w:r>
      <w:r w:rsidRPr="002007A4">
        <w:rPr>
          <w:rStyle w:val="StyleUnderline"/>
        </w:rPr>
        <w:t xml:space="preserve">essentially </w:t>
      </w:r>
      <w:r w:rsidRPr="00425B00">
        <w:rPr>
          <w:rStyle w:val="StyleUnderline"/>
          <w:highlight w:val="cyan"/>
        </w:rPr>
        <w:t>uninhabitable</w:t>
      </w:r>
      <w:r w:rsidRPr="00FF0CF7">
        <w:rPr>
          <w:rStyle w:val="StyleUnderline"/>
        </w:rPr>
        <w:t>.</w:t>
      </w:r>
    </w:p>
    <w:p w14:paraId="227F24DD" w14:textId="77777777" w:rsidR="003973C9" w:rsidRPr="00FE51A3" w:rsidRDefault="003973C9" w:rsidP="003973C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2B5E577" w14:textId="77777777" w:rsidR="003973C9" w:rsidRPr="00FE51A3" w:rsidRDefault="003973C9" w:rsidP="003973C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5"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1730BC08" w14:textId="77777777" w:rsidR="003973C9" w:rsidRDefault="003973C9" w:rsidP="003973C9">
      <w:pPr>
        <w:rPr>
          <w:rFonts w:asciiTheme="majorHAnsi" w:hAnsiTheme="majorHAnsi" w:cstheme="majorHAnsi"/>
          <w:u w:val="single"/>
        </w:rPr>
      </w:pPr>
      <w:r w:rsidRPr="00425B00">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425B00">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425B00">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425B00">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425B00">
        <w:rPr>
          <w:rFonts w:asciiTheme="majorHAnsi" w:hAnsiTheme="majorHAnsi" w:cstheme="majorHAnsi"/>
          <w:highlight w:val="cyan"/>
          <w:u w:val="single"/>
        </w:rPr>
        <w:t>ensure "</w:t>
      </w:r>
      <w:r w:rsidRPr="00425B00">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425B00">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425B00">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425B00">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425B00">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425B00">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425B00">
        <w:rPr>
          <w:rFonts w:asciiTheme="majorHAnsi" w:hAnsiTheme="majorHAnsi" w:cstheme="majorHAnsi"/>
          <w:b/>
          <w:bCs/>
          <w:highlight w:val="cyan"/>
          <w:u w:val="single"/>
        </w:rPr>
        <w:t xml:space="preserve">global </w:t>
      </w:r>
      <w:r w:rsidRPr="00425B00">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425B00">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425B00">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425B00">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425B00">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425B00">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425B00">
        <w:rPr>
          <w:rFonts w:asciiTheme="majorHAnsi" w:hAnsiTheme="majorHAnsi" w:cstheme="majorHAnsi"/>
          <w:highlight w:val="cyan"/>
          <w:u w:val="single"/>
        </w:rPr>
        <w:t xml:space="preserve">acting as a </w:t>
      </w:r>
      <w:r w:rsidRPr="00425B00">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425B00">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43AA426B" w14:textId="77777777" w:rsidR="003973C9" w:rsidRDefault="003973C9" w:rsidP="003973C9">
      <w:pPr>
        <w:pStyle w:val="Heading3"/>
      </w:pPr>
      <w:r>
        <w:lastRenderedPageBreak/>
        <w:t>1AC - Vaccine Inequality</w:t>
      </w:r>
    </w:p>
    <w:p w14:paraId="75C2E699" w14:textId="77777777" w:rsidR="003973C9" w:rsidRDefault="003973C9" w:rsidP="003973C9">
      <w:pPr>
        <w:pStyle w:val="Heading4"/>
      </w:pPr>
      <w:r>
        <w:t xml:space="preserve">Vaccine inequality threatens the whole world. </w:t>
      </w:r>
    </w:p>
    <w:p w14:paraId="511572B8" w14:textId="77777777" w:rsidR="003973C9" w:rsidRPr="00C61BC0" w:rsidRDefault="003973C9" w:rsidP="003973C9">
      <w:pPr>
        <w:rPr>
          <w:b/>
          <w:bCs/>
          <w:sz w:val="16"/>
          <w:szCs w:val="16"/>
        </w:rPr>
      </w:pPr>
      <w:r w:rsidRPr="00C61BC0">
        <w:rPr>
          <w:b/>
          <w:bCs/>
          <w:sz w:val="26"/>
        </w:rPr>
        <w:t>Fink 7-30</w:t>
      </w:r>
      <w:r w:rsidRPr="00C61BC0">
        <w:rPr>
          <w:sz w:val="16"/>
          <w:szCs w:val="16"/>
        </w:rPr>
        <w:t>-21</w:t>
      </w:r>
    </w:p>
    <w:p w14:paraId="3EDECF7D" w14:textId="77777777" w:rsidR="003973C9" w:rsidRPr="00C61BC0" w:rsidRDefault="003973C9" w:rsidP="003973C9">
      <w:pPr>
        <w:rPr>
          <w:sz w:val="16"/>
        </w:rPr>
      </w:pPr>
      <w:r w:rsidRPr="00C61BC0">
        <w:rPr>
          <w:sz w:val="16"/>
        </w:rPr>
        <w:t xml:space="preserve">(Jenni, </w:t>
      </w:r>
      <w:hyperlink r:id="rId46" w:history="1">
        <w:r w:rsidRPr="00C61BC0">
          <w:rPr>
            <w:sz w:val="16"/>
          </w:rPr>
          <w:t>https://www.newsweek.com/who-warns-world-blind-understanding-covid-spread-hurting-ability-end-pandemic-1614722</w:t>
        </w:r>
      </w:hyperlink>
      <w:r w:rsidRPr="00C61BC0">
        <w:rPr>
          <w:sz w:val="16"/>
        </w:rPr>
        <w:t>)</w:t>
      </w:r>
    </w:p>
    <w:p w14:paraId="04CAD5AA" w14:textId="77777777" w:rsidR="003973C9" w:rsidRDefault="003973C9" w:rsidP="003973C9">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425B00">
        <w:rPr>
          <w:b/>
          <w:iCs/>
          <w:highlight w:val="cyan"/>
          <w:u w:val="single"/>
        </w:rPr>
        <w:t>Health inequities</w:t>
      </w:r>
      <w:r w:rsidRPr="00C61BC0">
        <w:rPr>
          <w:sz w:val="16"/>
        </w:rPr>
        <w:t xml:space="preserve"> throughout the world </w:t>
      </w:r>
      <w:r w:rsidRPr="00425B00">
        <w:rPr>
          <w:highlight w:val="cyan"/>
          <w:u w:val="single"/>
        </w:rPr>
        <w:t>have plagued</w:t>
      </w:r>
      <w:r w:rsidRPr="00C61BC0">
        <w:rPr>
          <w:u w:val="single"/>
        </w:rPr>
        <w:t xml:space="preserve"> the </w:t>
      </w:r>
      <w:r w:rsidRPr="00425B00">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425B00">
        <w:rPr>
          <w:highlight w:val="cyan"/>
          <w:u w:val="single"/>
        </w:rPr>
        <w:t xml:space="preserve">failure to </w:t>
      </w:r>
      <w:r w:rsidRPr="00425B00">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425B00">
        <w:rPr>
          <w:highlight w:val="cyan"/>
          <w:u w:val="single"/>
        </w:rPr>
        <w:t>puts the entire world at risk</w:t>
      </w:r>
      <w:r w:rsidRPr="00C61BC0">
        <w:rPr>
          <w:u w:val="single"/>
        </w:rPr>
        <w:t xml:space="preserve"> because </w:t>
      </w:r>
      <w:r w:rsidRPr="00425B00">
        <w:rPr>
          <w:highlight w:val="cyan"/>
          <w:u w:val="single"/>
        </w:rPr>
        <w:t>when the virus is able to spread</w:t>
      </w:r>
      <w:r w:rsidRPr="00C61BC0">
        <w:rPr>
          <w:u w:val="single"/>
        </w:rPr>
        <w:t xml:space="preserve"> throughout communities </w:t>
      </w:r>
      <w:r w:rsidRPr="00425B00">
        <w:rPr>
          <w:highlight w:val="cyan"/>
          <w:u w:val="single"/>
        </w:rPr>
        <w:t xml:space="preserve">it </w:t>
      </w:r>
      <w:r w:rsidRPr="00425B00">
        <w:rPr>
          <w:b/>
          <w:iCs/>
          <w:highlight w:val="cyan"/>
          <w:u w:val="single"/>
        </w:rPr>
        <w:t>has the ability to mutate</w:t>
      </w:r>
      <w:r w:rsidRPr="00C61BC0">
        <w:rPr>
          <w:u w:val="single"/>
        </w:rPr>
        <w:t xml:space="preserve">, thereby </w:t>
      </w:r>
      <w:r w:rsidRPr="00425B00">
        <w:rPr>
          <w:highlight w:val="cyan"/>
          <w:u w:val="single"/>
        </w:rPr>
        <w:t>increasing the possibility</w:t>
      </w:r>
      <w:r w:rsidRPr="00C61BC0">
        <w:rPr>
          <w:u w:val="single"/>
        </w:rPr>
        <w:t xml:space="preserve"> that </w:t>
      </w:r>
      <w:r w:rsidRPr="00425B00">
        <w:rPr>
          <w:highlight w:val="cyan"/>
          <w:u w:val="single"/>
        </w:rPr>
        <w:t xml:space="preserve">a mutation could </w:t>
      </w:r>
      <w:r w:rsidRPr="00425B00">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425B00">
        <w:rPr>
          <w:b/>
          <w:iCs/>
          <w:highlight w:val="cyan"/>
          <w:u w:val="single"/>
        </w:rPr>
        <w:t>gains are in jeopardy</w:t>
      </w:r>
      <w:r w:rsidRPr="00425B00">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425B00">
        <w:rPr>
          <w:highlight w:val="cyan"/>
          <w:u w:val="single"/>
        </w:rPr>
        <w:t>health systems</w:t>
      </w:r>
      <w:r w:rsidRPr="00C61BC0">
        <w:rPr>
          <w:u w:val="single"/>
        </w:rPr>
        <w:t xml:space="preserve"> in many countries </w:t>
      </w:r>
      <w:r w:rsidRPr="00425B00">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425B00">
        <w:rPr>
          <w:highlight w:val="cyan"/>
          <w:u w:val="single"/>
        </w:rPr>
        <w:t>the</w:t>
      </w:r>
      <w:r w:rsidRPr="00C61BC0">
        <w:rPr>
          <w:u w:val="single"/>
        </w:rPr>
        <w:t xml:space="preserve"> more transmissible </w:t>
      </w:r>
      <w:r w:rsidRPr="00425B00">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425B00">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747399C5" w14:textId="77777777" w:rsidR="003973C9" w:rsidRDefault="003973C9" w:rsidP="003973C9">
      <w:pPr>
        <w:rPr>
          <w:u w:val="single"/>
        </w:rPr>
      </w:pPr>
    </w:p>
    <w:p w14:paraId="11DF118E" w14:textId="77777777" w:rsidR="003973C9" w:rsidRPr="006241D3" w:rsidRDefault="003973C9" w:rsidP="003973C9">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35B13925" w14:textId="77777777" w:rsidR="003973C9" w:rsidRPr="006241D3" w:rsidRDefault="003973C9" w:rsidP="003973C9">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7"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6AEA21FF" w14:textId="77777777" w:rsidR="003973C9" w:rsidRPr="006241D3" w:rsidRDefault="003973C9" w:rsidP="003973C9">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425B00">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425B00">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425B00">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425B00">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425B00">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425B00">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425B00">
        <w:rPr>
          <w:rStyle w:val="Emphasis"/>
          <w:rFonts w:asciiTheme="majorHAnsi" w:hAnsiTheme="majorHAnsi" w:cstheme="majorHAnsi"/>
          <w:highlight w:val="cyan"/>
        </w:rPr>
        <w:t>minimising</w:t>
      </w:r>
      <w:proofErr w:type="spellEnd"/>
      <w:r w:rsidRPr="00425B00">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425B00">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425B00">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33272082" w14:textId="77777777" w:rsidR="003973C9" w:rsidRPr="006241D3" w:rsidRDefault="003973C9" w:rsidP="003973C9">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425B00">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425B00">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Repurposing facilities</w:t>
      </w:r>
      <w:r w:rsidRPr="00425B00">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425B00">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425B00">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425B00">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425B00">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425B00">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425B00">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425B00">
        <w:rPr>
          <w:rStyle w:val="StyleUnderline"/>
          <w:rFonts w:asciiTheme="majorHAnsi" w:hAnsiTheme="majorHAnsi" w:cstheme="majorHAnsi"/>
          <w:highlight w:val="cyan"/>
        </w:rPr>
        <w:t xml:space="preserve">for </w:t>
      </w:r>
      <w:r w:rsidRPr="00425B00">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7F16F237" w14:textId="77777777" w:rsidR="003973C9" w:rsidRDefault="003973C9" w:rsidP="003973C9">
      <w:pPr>
        <w:rPr>
          <w:u w:val="single"/>
        </w:rPr>
      </w:pPr>
    </w:p>
    <w:p w14:paraId="2E5723C3" w14:textId="77777777" w:rsidR="003973C9" w:rsidRDefault="003973C9" w:rsidP="003973C9">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003CC60" w14:textId="77777777" w:rsidR="003973C9" w:rsidRDefault="003973C9" w:rsidP="003973C9">
      <w:pPr>
        <w:pStyle w:val="ListParagraph"/>
        <w:numPr>
          <w:ilvl w:val="0"/>
          <w:numId w:val="13"/>
        </w:numPr>
      </w:pPr>
      <w:proofErr w:type="spellStart"/>
      <w:r>
        <w:t>Miscalc</w:t>
      </w:r>
      <w:proofErr w:type="spellEnd"/>
      <w:r>
        <w:t xml:space="preserve"> Incapacitated commanders</w:t>
      </w:r>
    </w:p>
    <w:p w14:paraId="0CC4653B" w14:textId="77777777" w:rsidR="003973C9" w:rsidRDefault="003973C9" w:rsidP="003973C9">
      <w:pPr>
        <w:pStyle w:val="ListParagraph"/>
        <w:numPr>
          <w:ilvl w:val="0"/>
          <w:numId w:val="13"/>
        </w:numPr>
      </w:pPr>
      <w:r>
        <w:t>Social political order collapse</w:t>
      </w:r>
    </w:p>
    <w:p w14:paraId="656C408E" w14:textId="77777777" w:rsidR="003973C9" w:rsidRPr="008636D7" w:rsidRDefault="003973C9" w:rsidP="003973C9">
      <w:pPr>
        <w:pStyle w:val="ListParagraph"/>
        <w:numPr>
          <w:ilvl w:val="0"/>
          <w:numId w:val="13"/>
        </w:numPr>
      </w:pPr>
      <w:r>
        <w:t>First strike to take advantage of weaker nations</w:t>
      </w:r>
    </w:p>
    <w:p w14:paraId="04F5634D" w14:textId="77777777" w:rsidR="003973C9" w:rsidRPr="00976E44" w:rsidRDefault="003973C9" w:rsidP="003973C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976E44">
          <w:rPr>
            <w:rStyle w:val="Hyperlink"/>
          </w:rPr>
          <w:t>https://www.tandfonline.com/doi/full/10.1080/25751654.2021.1890867</w:t>
        </w:r>
      </w:hyperlink>
      <w:r w:rsidRPr="00976E44">
        <w:t>] Justin</w:t>
      </w:r>
    </w:p>
    <w:p w14:paraId="54EF4109" w14:textId="77777777" w:rsidR="003973C9" w:rsidRPr="00976E44" w:rsidRDefault="003973C9" w:rsidP="003973C9">
      <w:pPr>
        <w:rPr>
          <w:u w:val="single"/>
        </w:rPr>
      </w:pPr>
      <w:r w:rsidRPr="00E14D72">
        <w:rPr>
          <w:sz w:val="10"/>
        </w:rPr>
        <w:t xml:space="preserve">The Challenge: </w:t>
      </w:r>
      <w:r w:rsidRPr="00976E44">
        <w:rPr>
          <w:rStyle w:val="Emphasis"/>
        </w:rPr>
        <w:t xml:space="preserve">Multiple </w:t>
      </w:r>
      <w:r w:rsidRPr="00425B00">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425B00">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425B00">
        <w:rPr>
          <w:rStyle w:val="Emphasis"/>
          <w:highlight w:val="cyan"/>
        </w:rPr>
        <w:t>weaken</w:t>
      </w:r>
      <w:r w:rsidRPr="00976E44">
        <w:rPr>
          <w:rStyle w:val="Emphasis"/>
        </w:rPr>
        <w:t xml:space="preserve">ing </w:t>
      </w:r>
      <w:r w:rsidRPr="00425B00">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425B00">
        <w:rPr>
          <w:rStyle w:val="Emphasis"/>
          <w:highlight w:val="cyan"/>
        </w:rPr>
        <w:t>exacerbating</w:t>
      </w:r>
      <w:r w:rsidRPr="00976E44">
        <w:rPr>
          <w:rStyle w:val="Emphasis"/>
        </w:rPr>
        <w:t xml:space="preserve"> civil and inter-state </w:t>
      </w:r>
      <w:r w:rsidRPr="00425B00">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425B00">
        <w:rPr>
          <w:rStyle w:val="Emphasis"/>
          <w:highlight w:val="cyan"/>
        </w:rPr>
        <w:t>nuclear weapons</w:t>
      </w:r>
      <w:r w:rsidRPr="00976E44">
        <w:rPr>
          <w:rStyle w:val="Emphasis"/>
        </w:rPr>
        <w:t xml:space="preserve"> arsenals</w:t>
      </w:r>
      <w:r w:rsidRPr="00976E44">
        <w:rPr>
          <w:u w:val="single"/>
        </w:rPr>
        <w:t xml:space="preserve"> not only can </w:t>
      </w:r>
      <w:r w:rsidRPr="00425B00">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425B00">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425B00">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425B00">
        <w:rPr>
          <w:highlight w:val="cyan"/>
          <w:u w:val="single"/>
        </w:rPr>
        <w:t xml:space="preserve">the </w:t>
      </w:r>
      <w:r w:rsidRPr="00B721D5">
        <w:rPr>
          <w:u w:val="single"/>
        </w:rPr>
        <w:t xml:space="preserve">current </w:t>
      </w:r>
      <w:r w:rsidRPr="00425B00">
        <w:rPr>
          <w:highlight w:val="cyan"/>
          <w:u w:val="single"/>
        </w:rPr>
        <w:t>pandemic may overcome</w:t>
      </w:r>
      <w:r w:rsidRPr="00976E44">
        <w:rPr>
          <w:u w:val="single"/>
        </w:rPr>
        <w:t xml:space="preserve"> </w:t>
      </w:r>
      <w:r w:rsidRPr="00425B00">
        <w:rPr>
          <w:highlight w:val="cyan"/>
          <w:u w:val="single"/>
        </w:rPr>
        <w:t>resilience</w:t>
      </w:r>
      <w:r w:rsidRPr="00976E44">
        <w:rPr>
          <w:u w:val="single"/>
        </w:rPr>
        <w:t xml:space="preserve"> </w:t>
      </w:r>
      <w:r w:rsidRPr="00425B00">
        <w:rPr>
          <w:highlight w:val="cyan"/>
          <w:u w:val="single"/>
        </w:rPr>
        <w:t>to</w:t>
      </w:r>
      <w:r w:rsidRPr="00976E44">
        <w:rPr>
          <w:u w:val="single"/>
        </w:rPr>
        <w:t xml:space="preserve"> the </w:t>
      </w:r>
      <w:r w:rsidRPr="00425B00">
        <w:rPr>
          <w:highlight w:val="cyan"/>
          <w:u w:val="single"/>
        </w:rPr>
        <w:t>point of</w:t>
      </w:r>
      <w:r w:rsidRPr="00976E44">
        <w:rPr>
          <w:u w:val="single"/>
        </w:rPr>
        <w:t xml:space="preserve"> near or </w:t>
      </w:r>
      <w:r w:rsidRPr="00976E44">
        <w:rPr>
          <w:rStyle w:val="Emphasis"/>
        </w:rPr>
        <w:t xml:space="preserve">actual </w:t>
      </w:r>
      <w:r w:rsidRPr="00425B00">
        <w:rPr>
          <w:rStyle w:val="Emphasis"/>
          <w:highlight w:val="cyan"/>
        </w:rPr>
        <w:t>collapse</w:t>
      </w:r>
      <w:r w:rsidRPr="00976E44">
        <w:rPr>
          <w:rStyle w:val="Emphasis"/>
        </w:rPr>
        <w:t xml:space="preserve"> </w:t>
      </w:r>
      <w:r w:rsidRPr="00425B00">
        <w:rPr>
          <w:rStyle w:val="Emphasis"/>
          <w:highlight w:val="cyan"/>
        </w:rPr>
        <w:t>of</w:t>
      </w:r>
      <w:r w:rsidRPr="00976E44">
        <w:rPr>
          <w:rStyle w:val="Emphasis"/>
        </w:rPr>
        <w:t xml:space="preserve"> social, economic, and </w:t>
      </w:r>
      <w:r w:rsidRPr="00425B00">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425B00">
        <w:rPr>
          <w:rStyle w:val="Emphasis"/>
          <w:highlight w:val="cyan"/>
        </w:rPr>
        <w:t>w</w:t>
      </w:r>
      <w:r w:rsidRPr="00976E44">
        <w:rPr>
          <w:rStyle w:val="Emphasis"/>
        </w:rPr>
        <w:t xml:space="preserve">eapons of </w:t>
      </w:r>
      <w:r w:rsidRPr="00425B00">
        <w:rPr>
          <w:rStyle w:val="Emphasis"/>
          <w:highlight w:val="cyan"/>
        </w:rPr>
        <w:t>m</w:t>
      </w:r>
      <w:r w:rsidRPr="00976E44">
        <w:rPr>
          <w:rStyle w:val="Emphasis"/>
        </w:rPr>
        <w:t xml:space="preserve">ass </w:t>
      </w:r>
      <w:r w:rsidRPr="00425B00">
        <w:rPr>
          <w:rStyle w:val="Emphasis"/>
          <w:highlight w:val="cyan"/>
        </w:rPr>
        <w:t>d</w:t>
      </w:r>
      <w:r w:rsidRPr="00976E44">
        <w:rPr>
          <w:rStyle w:val="Emphasis"/>
        </w:rPr>
        <w:t xml:space="preserve">estruction </w:t>
      </w:r>
      <w:r w:rsidRPr="00425B00">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425B00">
        <w:rPr>
          <w:rStyle w:val="Emphasis"/>
          <w:highlight w:val="cyan"/>
        </w:rPr>
        <w:t xml:space="preserve">crisis </w:t>
      </w:r>
      <w:r w:rsidRPr="00976E44">
        <w:rPr>
          <w:rStyle w:val="Emphasis"/>
        </w:rPr>
        <w:t>and vulnerability</w:t>
      </w:r>
      <w:r w:rsidRPr="00976E44">
        <w:rPr>
          <w:u w:val="single"/>
        </w:rPr>
        <w:t xml:space="preserve"> can </w:t>
      </w:r>
      <w:r w:rsidRPr="00425B00">
        <w:rPr>
          <w:highlight w:val="cyan"/>
          <w:u w:val="single"/>
        </w:rPr>
        <w:t xml:space="preserve">prompt </w:t>
      </w:r>
      <w:r w:rsidRPr="00425B00">
        <w:rPr>
          <w:rStyle w:val="Emphasis"/>
          <w:highlight w:val="cyan"/>
        </w:rPr>
        <w:t>aggressive</w:t>
      </w:r>
      <w:r w:rsidRPr="00976E44">
        <w:rPr>
          <w:u w:val="single"/>
        </w:rPr>
        <w:t xml:space="preserve"> and </w:t>
      </w:r>
      <w:r w:rsidRPr="00425B00">
        <w:rPr>
          <w:highlight w:val="cyan"/>
          <w:u w:val="single"/>
        </w:rPr>
        <w:t>counterintuitive</w:t>
      </w:r>
      <w:r w:rsidRPr="00976E44">
        <w:rPr>
          <w:u w:val="single"/>
        </w:rPr>
        <w:t xml:space="preserve"> </w:t>
      </w:r>
      <w:r w:rsidRPr="00425B00">
        <w:rPr>
          <w:rStyle w:val="Emphasis"/>
          <w:highlight w:val="cyan"/>
        </w:rPr>
        <w:t>actions</w:t>
      </w:r>
      <w:r w:rsidRPr="00976E44">
        <w:rPr>
          <w:u w:val="single"/>
        </w:rPr>
        <w:t xml:space="preserve"> that in turn may </w:t>
      </w:r>
      <w:r w:rsidRPr="00425B00">
        <w:rPr>
          <w:highlight w:val="cyan"/>
          <w:u w:val="single"/>
        </w:rPr>
        <w:t>destabilize</w:t>
      </w:r>
      <w:r w:rsidRPr="00976E44">
        <w:rPr>
          <w:u w:val="single"/>
        </w:rPr>
        <w:t xml:space="preserve"> already precariously </w:t>
      </w:r>
      <w:r w:rsidRPr="00425B00">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425B00">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425B00">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425B00">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425B00">
        <w:rPr>
          <w:rStyle w:val="Emphasis"/>
          <w:highlight w:val="cyan"/>
        </w:rPr>
        <w:t>driving massive</w:t>
      </w:r>
      <w:r w:rsidRPr="00976E44">
        <w:rPr>
          <w:rStyle w:val="Emphasis"/>
        </w:rPr>
        <w:t xml:space="preserve">, rapid, and unpredictable </w:t>
      </w:r>
      <w:r w:rsidRPr="00425B00">
        <w:rPr>
          <w:rStyle w:val="Emphasis"/>
          <w:highlight w:val="cyan"/>
        </w:rPr>
        <w:t>changes</w:t>
      </w:r>
      <w:r w:rsidRPr="00425B00">
        <w:rPr>
          <w:highlight w:val="cyan"/>
          <w:u w:val="single"/>
        </w:rPr>
        <w:t xml:space="preserve"> that will </w:t>
      </w:r>
      <w:r w:rsidRPr="00425B00">
        <w:rPr>
          <w:rStyle w:val="Emphasis"/>
          <w:highlight w:val="cyan"/>
        </w:rPr>
        <w:t>redefine</w:t>
      </w:r>
      <w:r w:rsidRPr="00976E44">
        <w:rPr>
          <w:rStyle w:val="Emphasis"/>
        </w:rPr>
        <w:t xml:space="preserve"> every </w:t>
      </w:r>
      <w:r w:rsidRPr="00425B00">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425B00">
        <w:rPr>
          <w:highlight w:val="cyan"/>
          <w:u w:val="single"/>
        </w:rPr>
        <w:t>pandemic</w:t>
      </w:r>
      <w:r w:rsidRPr="00976E44">
        <w:rPr>
          <w:u w:val="single"/>
        </w:rPr>
        <w:t xml:space="preserve"> has potential to </w:t>
      </w:r>
      <w:r w:rsidRPr="00425B00">
        <w:rPr>
          <w:rStyle w:val="Emphasis"/>
          <w:highlight w:val="cyan"/>
        </w:rPr>
        <w:t>destabilize</w:t>
      </w:r>
      <w:r w:rsidRPr="00976E44">
        <w:rPr>
          <w:rStyle w:val="Emphasis"/>
        </w:rPr>
        <w:t xml:space="preserve"> a nuclear-prone conflict by </w:t>
      </w:r>
      <w:r w:rsidRPr="00425B00">
        <w:rPr>
          <w:rStyle w:val="Emphasis"/>
          <w:highlight w:val="cyan"/>
        </w:rPr>
        <w:t>incapacitating</w:t>
      </w:r>
      <w:r w:rsidRPr="00976E44">
        <w:rPr>
          <w:u w:val="single"/>
        </w:rPr>
        <w:t xml:space="preserve"> the supreme nuclear commander or </w:t>
      </w:r>
      <w:r w:rsidRPr="00425B00">
        <w:rPr>
          <w:rStyle w:val="Emphasis"/>
          <w:highlight w:val="cyan"/>
        </w:rPr>
        <w:t>commanders</w:t>
      </w:r>
      <w:r w:rsidRPr="00425B00">
        <w:rPr>
          <w:highlight w:val="cyan"/>
          <w:u w:val="single"/>
        </w:rPr>
        <w:t xml:space="preserve"> who</w:t>
      </w:r>
      <w:r w:rsidRPr="00976E44">
        <w:rPr>
          <w:u w:val="single"/>
        </w:rPr>
        <w:t xml:space="preserve"> have to </w:t>
      </w:r>
      <w:r w:rsidRPr="00425B00">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425B00">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425B00">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425B00">
        <w:rPr>
          <w:highlight w:val="cyan"/>
          <w:u w:val="single"/>
        </w:rPr>
        <w:t>pandemic</w:t>
      </w:r>
      <w:r w:rsidRPr="00976E44">
        <w:rPr>
          <w:u w:val="single"/>
        </w:rPr>
        <w:t xml:space="preserve"> as a </w:t>
      </w:r>
      <w:r w:rsidRPr="00425B00">
        <w:rPr>
          <w:highlight w:val="cyan"/>
          <w:u w:val="single"/>
        </w:rPr>
        <w:t xml:space="preserve">cover </w:t>
      </w:r>
      <w:r w:rsidRPr="00E14D72">
        <w:rPr>
          <w:u w:val="single"/>
        </w:rPr>
        <w:t>for</w:t>
      </w:r>
      <w:r w:rsidRPr="00976E44">
        <w:rPr>
          <w:u w:val="single"/>
        </w:rPr>
        <w:t xml:space="preserve"> political or military </w:t>
      </w:r>
      <w:r w:rsidRPr="00425B00">
        <w:rPr>
          <w:highlight w:val="cyan"/>
          <w:u w:val="single"/>
        </w:rPr>
        <w:t>provocations</w:t>
      </w:r>
      <w:r w:rsidRPr="00976E44">
        <w:rPr>
          <w:u w:val="single"/>
        </w:rPr>
        <w:t xml:space="preserve"> in the belief that the </w:t>
      </w:r>
      <w:r w:rsidRPr="00425B00">
        <w:rPr>
          <w:highlight w:val="cyan"/>
          <w:u w:val="single"/>
        </w:rPr>
        <w:t>adversary</w:t>
      </w:r>
      <w:r w:rsidRPr="00976E44">
        <w:rPr>
          <w:u w:val="single"/>
        </w:rPr>
        <w:t xml:space="preserve"> is </w:t>
      </w:r>
      <w:r w:rsidRPr="00425B00">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425B00">
        <w:rPr>
          <w:highlight w:val="cyan"/>
          <w:u w:val="single"/>
        </w:rPr>
        <w:t xml:space="preserve">isolation </w:t>
      </w:r>
      <w:r w:rsidRPr="00976E44">
        <w:rPr>
          <w:u w:val="single"/>
        </w:rPr>
        <w:t xml:space="preserve">and </w:t>
      </w:r>
      <w:r w:rsidRPr="00425B00">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425B00">
        <w:rPr>
          <w:rStyle w:val="Emphasis"/>
          <w:highlight w:val="cyan"/>
        </w:rPr>
        <w:t xml:space="preserve">failure </w:t>
      </w:r>
      <w:r w:rsidRPr="00976E44">
        <w:rPr>
          <w:rStyle w:val="Emphasis"/>
        </w:rPr>
        <w:t xml:space="preserve">of states </w:t>
      </w:r>
      <w:r w:rsidRPr="00425B00">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425B00">
        <w:rPr>
          <w:highlight w:val="cyan"/>
          <w:u w:val="single"/>
        </w:rPr>
        <w:t xml:space="preserve">Dependence on </w:t>
      </w:r>
      <w:r w:rsidRPr="00425B00">
        <w:rPr>
          <w:rStyle w:val="Emphasis"/>
          <w:highlight w:val="cyan"/>
        </w:rPr>
        <w:t>nuc</w:t>
      </w:r>
      <w:r w:rsidRPr="00391F4A">
        <w:rPr>
          <w:rStyle w:val="Emphasis"/>
        </w:rPr>
        <w:t>lear weapons</w:t>
      </w:r>
      <w:r w:rsidRPr="00976E44">
        <w:rPr>
          <w:rStyle w:val="Emphasis"/>
        </w:rPr>
        <w:t xml:space="preserve"> may </w:t>
      </w:r>
      <w:r w:rsidRPr="00425B00">
        <w:rPr>
          <w:rStyle w:val="Emphasis"/>
          <w:highlight w:val="cyan"/>
        </w:rPr>
        <w:t>increase</w:t>
      </w:r>
      <w:r w:rsidRPr="00976E44">
        <w:rPr>
          <w:rStyle w:val="Emphasis"/>
        </w:rPr>
        <w:t xml:space="preserve"> as states </w:t>
      </w:r>
      <w:r w:rsidRPr="00425B00">
        <w:rPr>
          <w:rStyle w:val="Emphasis"/>
          <w:highlight w:val="cyan"/>
        </w:rPr>
        <w:t>seek</w:t>
      </w:r>
      <w:r w:rsidRPr="00976E44">
        <w:rPr>
          <w:rStyle w:val="Emphasis"/>
        </w:rPr>
        <w:t xml:space="preserve"> to </w:t>
      </w:r>
      <w:r w:rsidRPr="00425B00">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425B00">
        <w:rPr>
          <w:rStyle w:val="Emphasis"/>
          <w:highlight w:val="cyan"/>
        </w:rPr>
        <w:t>risk of nuclear war</w:t>
      </w:r>
      <w:r w:rsidRPr="00391F4A">
        <w:rPr>
          <w:rStyle w:val="Emphasis"/>
        </w:rPr>
        <w:t>.</w:t>
      </w:r>
    </w:p>
    <w:p w14:paraId="799EDBB8" w14:textId="77777777" w:rsidR="003973C9" w:rsidRPr="00C61BC0" w:rsidRDefault="003973C9" w:rsidP="003973C9">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5E601FCC" w14:textId="77777777" w:rsidR="003973C9" w:rsidRDefault="003973C9" w:rsidP="003973C9">
      <w:pPr>
        <w:rPr>
          <w:sz w:val="16"/>
          <w:szCs w:val="16"/>
        </w:rPr>
      </w:pPr>
      <w:r w:rsidRPr="00C61BC0">
        <w:rPr>
          <w:b/>
          <w:bCs/>
          <w:sz w:val="26"/>
        </w:rPr>
        <w:t>Kumar, PhD, 7-12</w:t>
      </w:r>
      <w:r w:rsidRPr="00C61BC0">
        <w:rPr>
          <w:sz w:val="16"/>
          <w:szCs w:val="16"/>
        </w:rPr>
        <w:t xml:space="preserve">-21 </w:t>
      </w:r>
    </w:p>
    <w:p w14:paraId="28B0BBFD" w14:textId="77777777" w:rsidR="003973C9" w:rsidRDefault="003973C9" w:rsidP="003973C9">
      <w:pPr>
        <w:rPr>
          <w:sz w:val="16"/>
          <w:szCs w:val="16"/>
        </w:rPr>
      </w:pPr>
    </w:p>
    <w:p w14:paraId="1F289B73" w14:textId="77777777" w:rsidR="003973C9" w:rsidRPr="00C61BC0" w:rsidRDefault="003973C9" w:rsidP="003973C9">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7E7601A0" w14:textId="34F5427E" w:rsidR="003973C9" w:rsidRPr="00807B42" w:rsidRDefault="003973C9" w:rsidP="003973C9">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425B00">
        <w:rPr>
          <w:highlight w:val="cyan"/>
          <w:u w:val="single"/>
        </w:rPr>
        <w:t>a waiver</w:t>
      </w:r>
      <w:r w:rsidRPr="002176CF">
        <w:rPr>
          <w:u w:val="single"/>
        </w:rPr>
        <w:t xml:space="preserve"> will </w:t>
      </w:r>
      <w:r w:rsidRPr="00425B00">
        <w:rPr>
          <w:b/>
          <w:iCs/>
          <w:highlight w:val="cyan"/>
          <w:u w:val="single"/>
        </w:rPr>
        <w:t>enable</w:t>
      </w:r>
      <w:r w:rsidRPr="00C61BC0">
        <w:rPr>
          <w:b/>
          <w:iCs/>
          <w:u w:val="single"/>
        </w:rPr>
        <w:t xml:space="preserve"> timely and equitable </w:t>
      </w:r>
      <w:r w:rsidRPr="00425B00">
        <w:rPr>
          <w:b/>
          <w:iCs/>
          <w:highlight w:val="cyan"/>
          <w:u w:val="single"/>
        </w:rPr>
        <w:t>access</w:t>
      </w:r>
      <w:r w:rsidRPr="00425B00">
        <w:rPr>
          <w:highlight w:val="cyan"/>
          <w:u w:val="single"/>
        </w:rPr>
        <w:t xml:space="preserve"> to affordable health products</w:t>
      </w:r>
      <w:r w:rsidRPr="00C61BC0">
        <w:rPr>
          <w:u w:val="single"/>
        </w:rPr>
        <w:t xml:space="preserve"> and technologies, </w:t>
      </w:r>
      <w:r w:rsidRPr="00425B00">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425B00">
        <w:rPr>
          <w:highlight w:val="cyan"/>
          <w:u w:val="single"/>
        </w:rPr>
        <w:t>COVID-</w:t>
      </w:r>
      <w:r w:rsidRPr="00C61BC0">
        <w:rPr>
          <w:u w:val="single"/>
        </w:rPr>
        <w:t xml:space="preserve">19 </w:t>
      </w:r>
      <w:r w:rsidRPr="00425B00">
        <w:rPr>
          <w:highlight w:val="cyan"/>
          <w:u w:val="single"/>
        </w:rPr>
        <w:t xml:space="preserve">is </w:t>
      </w:r>
      <w:r w:rsidRPr="002176CF">
        <w:rPr>
          <w:u w:val="single"/>
        </w:rPr>
        <w:t xml:space="preserve">an </w:t>
      </w:r>
      <w:r w:rsidRPr="00425B00">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425B00">
        <w:rPr>
          <w:highlight w:val="cyan"/>
          <w:u w:val="single"/>
        </w:rPr>
        <w:t>14 per cent of</w:t>
      </w:r>
      <w:r w:rsidRPr="002176CF">
        <w:rPr>
          <w:u w:val="single"/>
        </w:rPr>
        <w:t xml:space="preserve"> the </w:t>
      </w:r>
      <w:r w:rsidRPr="00425B00">
        <w:rPr>
          <w:highlight w:val="cyan"/>
          <w:u w:val="single"/>
        </w:rPr>
        <w:t>world</w:t>
      </w:r>
      <w:r w:rsidRPr="00C61BC0">
        <w:rPr>
          <w:u w:val="single"/>
        </w:rPr>
        <w:t xml:space="preserve"> population </w:t>
      </w:r>
      <w:r w:rsidRPr="00425B00">
        <w:rPr>
          <w:highlight w:val="cyan"/>
          <w:u w:val="single"/>
        </w:rPr>
        <w:t>have bought</w:t>
      </w:r>
      <w:r w:rsidRPr="00C61BC0">
        <w:rPr>
          <w:u w:val="single"/>
        </w:rPr>
        <w:t xml:space="preserve"> up to </w:t>
      </w:r>
      <w:r w:rsidRPr="00425B00">
        <w:rPr>
          <w:highlight w:val="cyan"/>
          <w:u w:val="single"/>
        </w:rPr>
        <w:t>53 per cent of the</w:t>
      </w:r>
      <w:r w:rsidRPr="00C61BC0">
        <w:rPr>
          <w:u w:val="single"/>
        </w:rPr>
        <w:t xml:space="preserve"> most promising </w:t>
      </w:r>
      <w:r w:rsidRPr="00425B00">
        <w:rPr>
          <w:highlight w:val="cyan"/>
          <w:u w:val="single"/>
        </w:rPr>
        <w:t>vaccines</w:t>
      </w:r>
      <w:r w:rsidRPr="00C61BC0">
        <w:rPr>
          <w:u w:val="single"/>
        </w:rPr>
        <w:t xml:space="preserve"> </w:t>
      </w:r>
    </w:p>
    <w:p w14:paraId="64E35490" w14:textId="77777777" w:rsidR="00774568" w:rsidRPr="00774568" w:rsidRDefault="00774568" w:rsidP="00774568"/>
    <w:sectPr w:rsidR="00774568" w:rsidRPr="007745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2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167"/>
    <w:rsid w:val="00100B28"/>
    <w:rsid w:val="00117316"/>
    <w:rsid w:val="001209B4"/>
    <w:rsid w:val="001268C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35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3C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D6B6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56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29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620"/>
    <w:rsid w:val="00B60125"/>
    <w:rsid w:val="00B658D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3EC7"/>
    <w:rsid w:val="00D15E30"/>
    <w:rsid w:val="00D16129"/>
    <w:rsid w:val="00D25DBD"/>
    <w:rsid w:val="00D26929"/>
    <w:rsid w:val="00D30CBD"/>
    <w:rsid w:val="00D30D9E"/>
    <w:rsid w:val="00D33908"/>
    <w:rsid w:val="00D354F2"/>
    <w:rsid w:val="00D36C30"/>
    <w:rsid w:val="00D37C90"/>
    <w:rsid w:val="00D43A8C"/>
    <w:rsid w:val="00D517CF"/>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DEE"/>
    <w:rsid w:val="00E20D65"/>
    <w:rsid w:val="00E353A2"/>
    <w:rsid w:val="00E36881"/>
    <w:rsid w:val="00E42E4C"/>
    <w:rsid w:val="00E47013"/>
    <w:rsid w:val="00E500C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F0A76"/>
  <w14:defaultImageDpi w14:val="300"/>
  <w15:docId w15:val="{0D93C1B2-E19A-C54A-9874-DA38CDF8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2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72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2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072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072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2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294"/>
  </w:style>
  <w:style w:type="character" w:customStyle="1" w:styleId="Heading1Char">
    <w:name w:val="Heading 1 Char"/>
    <w:aliases w:val="Pocket Char"/>
    <w:basedOn w:val="DefaultParagraphFont"/>
    <w:link w:val="Heading1"/>
    <w:uiPriority w:val="9"/>
    <w:rsid w:val="008072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29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0729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072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0729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0729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8072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729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07294"/>
    <w:rPr>
      <w:color w:val="auto"/>
      <w:u w:val="none"/>
    </w:rPr>
  </w:style>
  <w:style w:type="paragraph" w:styleId="DocumentMap">
    <w:name w:val="Document Map"/>
    <w:basedOn w:val="Normal"/>
    <w:link w:val="DocumentMapChar"/>
    <w:uiPriority w:val="99"/>
    <w:semiHidden/>
    <w:unhideWhenUsed/>
    <w:rsid w:val="008072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294"/>
    <w:rPr>
      <w:rFonts w:ascii="Lucida Grande" w:hAnsi="Lucida Grande" w:cs="Lucida Grande"/>
    </w:rPr>
  </w:style>
  <w:style w:type="paragraph" w:customStyle="1" w:styleId="Emphasis1">
    <w:name w:val="Emphasis1"/>
    <w:basedOn w:val="Normal"/>
    <w:link w:val="Emphasis"/>
    <w:autoRedefine/>
    <w:uiPriority w:val="20"/>
    <w:qFormat/>
    <w:rsid w:val="003973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973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973C9"/>
    <w:pPr>
      <w:ind w:left="720"/>
      <w:jc w:val="both"/>
    </w:pPr>
    <w:rPr>
      <w:b/>
      <w:iCs/>
      <w:u w:val="single"/>
    </w:rPr>
  </w:style>
  <w:style w:type="character" w:styleId="UnresolvedMention">
    <w:name w:val="Unresolved Mention"/>
    <w:basedOn w:val="DefaultParagraphFont"/>
    <w:uiPriority w:val="99"/>
    <w:semiHidden/>
    <w:unhideWhenUsed/>
    <w:rsid w:val="003973C9"/>
    <w:rPr>
      <w:color w:val="605E5C"/>
      <w:shd w:val="clear" w:color="auto" w:fill="E1DFDD"/>
    </w:rPr>
  </w:style>
  <w:style w:type="paragraph" w:styleId="NormalWeb">
    <w:name w:val="Normal (Web)"/>
    <w:basedOn w:val="Normal"/>
    <w:uiPriority w:val="99"/>
    <w:semiHidden/>
    <w:unhideWhenUsed/>
    <w:rsid w:val="003973C9"/>
    <w:pPr>
      <w:spacing w:before="100" w:beforeAutospacing="1" w:after="100" w:afterAutospacing="1"/>
    </w:pPr>
  </w:style>
  <w:style w:type="character" w:styleId="Strong">
    <w:name w:val="Strong"/>
    <w:basedOn w:val="DefaultParagraphFont"/>
    <w:uiPriority w:val="22"/>
    <w:qFormat/>
    <w:rsid w:val="003973C9"/>
    <w:rPr>
      <w:b/>
      <w:bCs/>
    </w:rPr>
  </w:style>
  <w:style w:type="character" w:customStyle="1" w:styleId="dttext">
    <w:name w:val="dttext"/>
    <w:basedOn w:val="DefaultParagraphFont"/>
    <w:rsid w:val="003973C9"/>
  </w:style>
  <w:style w:type="paragraph" w:customStyle="1" w:styleId="css-axufdj">
    <w:name w:val="css-axufdj"/>
    <w:basedOn w:val="Normal"/>
    <w:rsid w:val="003973C9"/>
    <w:pPr>
      <w:spacing w:before="100" w:beforeAutospacing="1" w:after="100" w:afterAutospacing="1"/>
    </w:pPr>
  </w:style>
  <w:style w:type="character" w:customStyle="1" w:styleId="css-8l6xbc">
    <w:name w:val="css-8l6xbc"/>
    <w:basedOn w:val="DefaultParagraphFont"/>
    <w:rsid w:val="003973C9"/>
  </w:style>
  <w:style w:type="paragraph" w:customStyle="1" w:styleId="css-1uuihdo">
    <w:name w:val="css-1uuihdo"/>
    <w:basedOn w:val="Normal"/>
    <w:rsid w:val="003973C9"/>
    <w:pPr>
      <w:spacing w:before="100" w:beforeAutospacing="1" w:after="100" w:afterAutospacing="1"/>
    </w:pPr>
  </w:style>
  <w:style w:type="character" w:customStyle="1" w:styleId="css-1ly73wi">
    <w:name w:val="css-1ly73wi"/>
    <w:basedOn w:val="DefaultParagraphFont"/>
    <w:rsid w:val="003973C9"/>
  </w:style>
  <w:style w:type="character" w:customStyle="1" w:styleId="css-16f3y1r">
    <w:name w:val="css-16f3y1r"/>
    <w:basedOn w:val="DefaultParagraphFont"/>
    <w:rsid w:val="003973C9"/>
  </w:style>
  <w:style w:type="character" w:customStyle="1" w:styleId="css-cnj6d5">
    <w:name w:val="css-cnj6d5"/>
    <w:basedOn w:val="DefaultParagraphFont"/>
    <w:rsid w:val="003973C9"/>
  </w:style>
  <w:style w:type="character" w:customStyle="1" w:styleId="css-1stvlmo">
    <w:name w:val="css-1stvlmo"/>
    <w:basedOn w:val="DefaultParagraphFont"/>
    <w:rsid w:val="003973C9"/>
  </w:style>
  <w:style w:type="character" w:customStyle="1" w:styleId="css-kpxlkr">
    <w:name w:val="css-kpxlkr"/>
    <w:basedOn w:val="DefaultParagraphFont"/>
    <w:rsid w:val="003973C9"/>
  </w:style>
  <w:style w:type="character" w:customStyle="1" w:styleId="css-1dv1kvn">
    <w:name w:val="css-1dv1kvn"/>
    <w:basedOn w:val="DefaultParagraphFont"/>
    <w:rsid w:val="003973C9"/>
  </w:style>
  <w:style w:type="paragraph" w:customStyle="1" w:styleId="css-1l8wklm">
    <w:name w:val="css-1l8wklm"/>
    <w:basedOn w:val="Normal"/>
    <w:rsid w:val="003973C9"/>
    <w:pPr>
      <w:spacing w:before="100" w:beforeAutospacing="1" w:after="100" w:afterAutospacing="1"/>
    </w:pPr>
  </w:style>
  <w:style w:type="paragraph" w:styleId="ListParagraph">
    <w:name w:val="List Paragraph"/>
    <w:aliases w:val="6 font,Colorful List - Accent 11"/>
    <w:basedOn w:val="Normal"/>
    <w:uiPriority w:val="34"/>
    <w:unhideWhenUsed/>
    <w:qFormat/>
    <w:rsid w:val="00397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www.business-standard.com/topic/pakistan"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ratical.org/radiation/NuclearExtinction/StevenStarr022815.html" TargetMode="External"/><Relationship Id="rId47" Type="http://schemas.openxmlformats.org/officeDocument/2006/relationships/hyperlink" Target="https://jme.bmj.com/content/47/9/595"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www.ctvnews.ca/world/covid-19-has-escalated-armed-conflict-in-india-pakistan-iraq-libya-and-the-philippines-study-finds-1.5236738" TargetMode="External"/><Relationship Id="rId45"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49"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ratical.org/radiation/NuclearExtinction/StarrNuclearWinterOct09.pdf"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getd.libs.uga.edu/pdfs/howell_patrick_d_201305_ma.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26</Pages>
  <Words>18865</Words>
  <Characters>107535</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12</cp:revision>
  <dcterms:created xsi:type="dcterms:W3CDTF">2021-09-24T18:02:00Z</dcterms:created>
  <dcterms:modified xsi:type="dcterms:W3CDTF">2021-09-24T19:20:00Z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