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FC0104" w14:textId="77777777" w:rsidR="00435FCC" w:rsidRDefault="00435FCC" w:rsidP="00435FCC">
      <w:pPr>
        <w:pStyle w:val="Heading1"/>
      </w:pPr>
      <w:r>
        <w:t>Vaccine 1AC</w:t>
      </w:r>
    </w:p>
    <w:p w14:paraId="34BFDE01" w14:textId="77777777" w:rsidR="00435FCC" w:rsidRDefault="00435FCC" w:rsidP="00435FCC">
      <w:pPr>
        <w:pStyle w:val="Heading3"/>
      </w:pPr>
      <w:r w:rsidRPr="004657D7">
        <w:lastRenderedPageBreak/>
        <w:t xml:space="preserve">1AC – Framing </w:t>
      </w:r>
    </w:p>
    <w:p w14:paraId="3FB4A740" w14:textId="77777777" w:rsidR="00435FCC" w:rsidRDefault="00435FCC" w:rsidP="00435FCC">
      <w:pPr>
        <w:pStyle w:val="Heading4"/>
      </w:pPr>
      <w:r>
        <w:t xml:space="preserve">The standard is maximizing expected well-being. </w:t>
      </w:r>
    </w:p>
    <w:p w14:paraId="108128C1" w14:textId="77777777" w:rsidR="00435FCC" w:rsidRPr="00716136" w:rsidRDefault="00435FCC" w:rsidP="00435FCC">
      <w:pPr>
        <w:pStyle w:val="Heading4"/>
        <w:spacing w:line="240" w:lineRule="auto"/>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46053A2C" w14:textId="77777777" w:rsidR="00435FCC" w:rsidRPr="00716136" w:rsidRDefault="00435FCC" w:rsidP="00435FCC">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51957D74" w14:textId="77777777" w:rsidR="00435FCC" w:rsidRPr="00E47BED" w:rsidRDefault="00435FCC" w:rsidP="00435FCC">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AE2C08">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AE2C08">
        <w:rPr>
          <w:rStyle w:val="StyleUnderline"/>
          <w:rFonts w:asciiTheme="majorHAnsi" w:hAnsiTheme="majorHAnsi" w:cstheme="majorHAnsi"/>
          <w:b/>
          <w:bCs/>
          <w:highlight w:val="cyan"/>
        </w:rPr>
        <w:t xml:space="preserve">pain is intrinsically </w:t>
      </w:r>
      <w:proofErr w:type="spellStart"/>
      <w:r w:rsidRPr="00AE2C08">
        <w:rPr>
          <w:rStyle w:val="StyleUnderline"/>
          <w:rFonts w:asciiTheme="majorHAnsi" w:hAnsiTheme="majorHAnsi" w:cstheme="majorHAnsi"/>
          <w:b/>
          <w:bCs/>
          <w:highlight w:val="cya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AE2C08">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AE2C08">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AE2C08">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AE2C08">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AE2C08">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AE2C08">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AE2C08">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AE2C08">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AE2C08">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AE2C08">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AE2C08">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AE2C08">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AE2C08">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6EFAB250" w14:textId="77777777" w:rsidR="00435FCC" w:rsidRPr="008F5337" w:rsidRDefault="00435FCC" w:rsidP="00435FCC">
      <w:pPr>
        <w:pStyle w:val="Heading4"/>
      </w:pPr>
      <w:r>
        <w:t xml:space="preserve">2] Extinction first --- moral uncertainty. </w:t>
      </w:r>
    </w:p>
    <w:p w14:paraId="2297ABD6" w14:textId="77777777" w:rsidR="00435FCC" w:rsidRPr="005F7BED" w:rsidRDefault="00435FCC" w:rsidP="00435FCC">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2FA8057D" w14:textId="77777777" w:rsidR="00435FCC" w:rsidRDefault="00435FCC" w:rsidP="00435FCC">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AE2C08">
        <w:rPr>
          <w:rStyle w:val="StyleUnderline"/>
          <w:b/>
          <w:bCs/>
          <w:highlight w:val="cyan"/>
        </w:rPr>
        <w:t>Our</w:t>
      </w:r>
      <w:r w:rsidRPr="008F5337">
        <w:rPr>
          <w:rStyle w:val="StyleUnderline"/>
        </w:rPr>
        <w:t xml:space="preserve"> present </w:t>
      </w:r>
      <w:r w:rsidRPr="00AE2C08">
        <w:rPr>
          <w:rStyle w:val="StyleUnderline"/>
          <w:b/>
          <w:bCs/>
          <w:highlight w:val="cyan"/>
        </w:rPr>
        <w:t>understanding</w:t>
      </w:r>
      <w:r w:rsidRPr="008F5337">
        <w:rPr>
          <w:rStyle w:val="StyleUnderline"/>
        </w:rPr>
        <w:t xml:space="preserve"> of axiology </w:t>
      </w:r>
      <w:r w:rsidRPr="00AE2C08">
        <w:rPr>
          <w:rStyle w:val="StyleUnderline"/>
          <w:b/>
          <w:bCs/>
          <w:highlight w:val="cyan"/>
        </w:rPr>
        <w:t>might</w:t>
      </w:r>
      <w:r w:rsidRPr="008F5337">
        <w:rPr>
          <w:rStyle w:val="StyleUnderline"/>
        </w:rPr>
        <w:t xml:space="preserve"> well </w:t>
      </w:r>
      <w:r w:rsidRPr="00AE2C08">
        <w:rPr>
          <w:rStyle w:val="StyleUnderline"/>
          <w:b/>
          <w:bCs/>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AE2C08">
        <w:rPr>
          <w:rStyle w:val="StyleUnderline"/>
          <w:b/>
          <w:bCs/>
          <w:highlight w:val="cyan"/>
        </w:rPr>
        <w:t>If we are</w:t>
      </w:r>
      <w:r w:rsidRPr="008F5337">
        <w:rPr>
          <w:rStyle w:val="StyleUnderline"/>
        </w:rPr>
        <w:t xml:space="preserve"> indeed profoundly </w:t>
      </w:r>
      <w:r w:rsidRPr="00AE2C08">
        <w:rPr>
          <w:rStyle w:val="StyleUnderline"/>
          <w:b/>
          <w:bCs/>
          <w:highlight w:val="cya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AE2C08">
        <w:rPr>
          <w:rStyle w:val="StyleUnderline"/>
          <w:b/>
          <w:bCs/>
          <w:highlight w:val="cyan"/>
        </w:rPr>
        <w:t>we should</w:t>
      </w:r>
      <w:r w:rsidRPr="008F5337">
        <w:rPr>
          <w:rStyle w:val="StyleUnderline"/>
        </w:rPr>
        <w:t xml:space="preserve"> recognize that there is a great option </w:t>
      </w:r>
      <w:r w:rsidRPr="00AE2C08">
        <w:rPr>
          <w:rStyle w:val="StyleUnderline"/>
          <w:b/>
          <w:bCs/>
          <w:highlight w:val="cyan"/>
        </w:rPr>
        <w:t>value</w:t>
      </w:r>
      <w:r w:rsidRPr="008F5337">
        <w:rPr>
          <w:rStyle w:val="StyleUnderline"/>
        </w:rPr>
        <w:t xml:space="preserve"> in preserving — and ideally improving — </w:t>
      </w:r>
      <w:r w:rsidRPr="00AE2C08">
        <w:rPr>
          <w:rStyle w:val="StyleUnderline"/>
          <w:b/>
          <w:bCs/>
          <w:highlight w:val="cyan"/>
        </w:rPr>
        <w:t>our ability to</w:t>
      </w:r>
      <w:r w:rsidRPr="008F5337">
        <w:rPr>
          <w:rStyle w:val="StyleUnderline"/>
        </w:rPr>
        <w:t xml:space="preserve"> recognize value and to </w:t>
      </w:r>
      <w:r w:rsidRPr="00AE2C08">
        <w:rPr>
          <w:rStyle w:val="StyleUnderline"/>
          <w:b/>
          <w:bCs/>
          <w:highlight w:val="cyan"/>
        </w:rPr>
        <w:t xml:space="preserve">steer the future </w:t>
      </w:r>
      <w:r w:rsidRPr="00AC2A5D">
        <w:rPr>
          <w:rStyle w:val="StyleUnderline"/>
          <w:b/>
          <w:bCs/>
        </w:rPr>
        <w:t>accordingly</w:t>
      </w:r>
      <w:r w:rsidRPr="00AE2C08">
        <w:rPr>
          <w:rStyle w:val="StyleUnderline"/>
          <w:b/>
          <w:bCs/>
          <w:highlight w:val="cyan"/>
        </w:rPr>
        <w:t>. Ensuring</w:t>
      </w:r>
      <w:r w:rsidRPr="008F5337">
        <w:rPr>
          <w:rStyle w:val="StyleUnderline"/>
        </w:rPr>
        <w:t xml:space="preserve"> that there will be </w:t>
      </w:r>
      <w:r w:rsidRPr="00AE2C08">
        <w:rPr>
          <w:rStyle w:val="StyleUnderline"/>
          <w:b/>
          <w:bCs/>
          <w:highlight w:val="cyan"/>
        </w:rPr>
        <w:t>a future</w:t>
      </w:r>
      <w:r w:rsidRPr="008F5337">
        <w:rPr>
          <w:rStyle w:val="StyleUnderline"/>
        </w:rPr>
        <w:t xml:space="preserve"> version </w:t>
      </w:r>
      <w:r w:rsidRPr="00AE2C08">
        <w:rPr>
          <w:rStyle w:val="StyleUnderline"/>
          <w:b/>
          <w:bCs/>
          <w:highlight w:val="cya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AE2C08">
        <w:rPr>
          <w:rStyle w:val="StyleUnderline"/>
          <w:b/>
          <w:bCs/>
          <w:highlight w:val="cyan"/>
        </w:rPr>
        <w:t xml:space="preserve">we must prevent </w:t>
      </w:r>
      <w:r w:rsidRPr="00AC2A5D">
        <w:rPr>
          <w:rStyle w:val="StyleUnderline"/>
          <w:b/>
          <w:bCs/>
        </w:rPr>
        <w:t xml:space="preserve">any </w:t>
      </w:r>
      <w:r w:rsidRPr="00AE2C08">
        <w:rPr>
          <w:rStyle w:val="StyleUnderline"/>
          <w:b/>
          <w:bCs/>
          <w:highlight w:val="cyan"/>
        </w:rPr>
        <w:t>existential catastrophe</w:t>
      </w:r>
      <w:r w:rsidRPr="008F5337">
        <w:rPr>
          <w:rStyle w:val="StyleUnderline"/>
        </w:rPr>
        <w:t>.</w:t>
      </w:r>
    </w:p>
    <w:p w14:paraId="5BE75098" w14:textId="77777777" w:rsidR="00435FCC" w:rsidRDefault="00435FCC" w:rsidP="00435FCC">
      <w:pPr>
        <w:pStyle w:val="Heading4"/>
        <w:rPr>
          <w:rFonts w:asciiTheme="majorHAnsi" w:hAnsiTheme="majorHAnsi" w:cstheme="majorHAnsi"/>
        </w:rPr>
      </w:pPr>
      <w:r>
        <w:lastRenderedPageBreak/>
        <w:t xml:space="preserve">3] </w:t>
      </w:r>
      <w:r w:rsidRPr="004E035C">
        <w:rPr>
          <w:rFonts w:asciiTheme="majorHAnsi" w:hAnsiTheme="majorHAnsi" w:cstheme="majorHAnsi"/>
        </w:rPr>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540BBC4C" w14:textId="77777777" w:rsidR="00435FCC" w:rsidRPr="00F601E6" w:rsidRDefault="00435FCC" w:rsidP="00435FCC"/>
    <w:p w14:paraId="61438AB8" w14:textId="77777777" w:rsidR="00435FCC" w:rsidRPr="00562FB5" w:rsidRDefault="00435FCC" w:rsidP="00435FCC"/>
    <w:p w14:paraId="772DB03F" w14:textId="77777777" w:rsidR="00435FCC" w:rsidRPr="00FE51A3" w:rsidRDefault="00435FCC" w:rsidP="00435FCC">
      <w:pPr>
        <w:pStyle w:val="Heading3"/>
        <w:rPr>
          <w:rFonts w:asciiTheme="majorHAnsi" w:hAnsiTheme="majorHAnsi" w:cstheme="majorHAnsi"/>
        </w:rPr>
      </w:pPr>
      <w:r w:rsidRPr="00FE51A3">
        <w:rPr>
          <w:rFonts w:asciiTheme="majorHAnsi" w:hAnsiTheme="majorHAnsi" w:cstheme="majorHAnsi"/>
        </w:rPr>
        <w:lastRenderedPageBreak/>
        <w:t xml:space="preserve">1AC – Plan </w:t>
      </w:r>
    </w:p>
    <w:p w14:paraId="2ECF674F" w14:textId="77777777" w:rsidR="00435FCC" w:rsidRDefault="00435FCC" w:rsidP="00435FCC">
      <w:pPr>
        <w:pStyle w:val="Heading4"/>
        <w:rPr>
          <w:rFonts w:asciiTheme="majorHAnsi" w:hAnsiTheme="majorHAnsi" w:cstheme="majorHAnsi"/>
        </w:rPr>
      </w:pPr>
      <w:r w:rsidRPr="00FE51A3">
        <w:rPr>
          <w:rFonts w:asciiTheme="majorHAnsi" w:hAnsiTheme="majorHAnsi" w:cstheme="majorHAnsi"/>
        </w:rPr>
        <w:t>Plan – The member nations of the World Trade Organization ought to reduce intellectual property protections for COVID-19 medicines.</w:t>
      </w:r>
    </w:p>
    <w:p w14:paraId="65BB1671" w14:textId="77777777" w:rsidR="00435FCC" w:rsidRPr="006A0576" w:rsidRDefault="00435FCC" w:rsidP="00435FCC"/>
    <w:p w14:paraId="5558D799" w14:textId="77777777" w:rsidR="00435FCC" w:rsidRPr="00FE51A3" w:rsidRDefault="00435FCC" w:rsidP="00435FCC">
      <w:pPr>
        <w:pStyle w:val="Heading4"/>
        <w:rPr>
          <w:rFonts w:asciiTheme="majorHAnsi" w:hAnsiTheme="majorHAnsi" w:cstheme="majorHAnsi"/>
        </w:rPr>
      </w:pPr>
      <w:r w:rsidRPr="00FE51A3">
        <w:rPr>
          <w:rFonts w:asciiTheme="majorHAnsi" w:hAnsiTheme="majorHAnsi" w:cstheme="majorHAnsi"/>
        </w:rPr>
        <w:t xml:space="preserve">Rich countries are </w:t>
      </w:r>
      <w:r w:rsidRPr="00FE51A3">
        <w:rPr>
          <w:rFonts w:asciiTheme="majorHAnsi" w:hAnsiTheme="majorHAnsi" w:cstheme="majorHAnsi"/>
          <w:u w:val="single"/>
        </w:rPr>
        <w:t>blocking</w:t>
      </w:r>
      <w:r w:rsidRPr="00FE51A3">
        <w:rPr>
          <w:rFonts w:asciiTheme="majorHAnsi" w:hAnsiTheme="majorHAnsi" w:cstheme="majorHAnsi"/>
        </w:rPr>
        <w:t xml:space="preserve"> a WTO patent-waiver proposal </w:t>
      </w:r>
      <w:r w:rsidRPr="00FE51A3">
        <w:rPr>
          <w:rFonts w:asciiTheme="majorHAnsi" w:hAnsiTheme="majorHAnsi" w:cstheme="majorHAnsi"/>
          <w:u w:val="single"/>
        </w:rPr>
        <w:t>necessary</w:t>
      </w:r>
      <w:r w:rsidRPr="00FE51A3">
        <w:rPr>
          <w:rFonts w:asciiTheme="majorHAnsi" w:hAnsiTheme="majorHAnsi" w:cstheme="majorHAnsi"/>
        </w:rPr>
        <w:t xml:space="preserve"> to boost global production of COVID vaccines. </w:t>
      </w:r>
    </w:p>
    <w:p w14:paraId="4C53EDA9" w14:textId="77777777" w:rsidR="00435FCC" w:rsidRPr="00083291" w:rsidRDefault="00435FCC" w:rsidP="00435FCC">
      <w:pPr>
        <w:rPr>
          <w:rFonts w:asciiTheme="majorHAnsi" w:hAnsiTheme="majorHAnsi" w:cstheme="majorHAnsi"/>
          <w:sz w:val="18"/>
          <w:szCs w:val="18"/>
        </w:rPr>
      </w:pPr>
      <w:r w:rsidRPr="00FE51A3">
        <w:rPr>
          <w:rStyle w:val="Style13ptBold"/>
          <w:rFonts w:asciiTheme="majorHAnsi" w:hAnsiTheme="majorHAnsi" w:cstheme="majorHAnsi"/>
        </w:rPr>
        <w:t>Meredith 21</w:t>
      </w:r>
      <w:r w:rsidRPr="00083291">
        <w:rPr>
          <w:rFonts w:asciiTheme="majorHAnsi" w:hAnsiTheme="majorHAnsi" w:cstheme="majorHAnsi"/>
          <w:sz w:val="18"/>
          <w:szCs w:val="18"/>
        </w:rPr>
        <w:t xml:space="preserve">. [(Sam Meredith is a Correspondent at CNBC in London, covering international politics, energy and business news) “Rich countries are refusing to waive the rights on Covid vaccines as global cases hit record levels,” CNBC, April 22, 2021. </w:t>
      </w:r>
      <w:hyperlink r:id="rId9" w:history="1">
        <w:r w:rsidRPr="00083291">
          <w:rPr>
            <w:rStyle w:val="FollowedHyperlink"/>
            <w:rFonts w:asciiTheme="majorHAnsi" w:hAnsiTheme="majorHAnsi" w:cstheme="majorHAnsi"/>
            <w:sz w:val="18"/>
            <w:szCs w:val="18"/>
          </w:rPr>
          <w:t>https://www.cnbc.com/2021/04/22/covid-rich-countries-are-refusing-to-waive-ip-rights-on-vaccines.html</w:t>
        </w:r>
      </w:hyperlink>
      <w:r w:rsidRPr="00083291">
        <w:rPr>
          <w:rFonts w:asciiTheme="majorHAnsi" w:hAnsiTheme="majorHAnsi" w:cstheme="majorHAnsi"/>
          <w:sz w:val="18"/>
          <w:szCs w:val="18"/>
        </w:rPr>
        <w:t>] TDI</w:t>
      </w:r>
    </w:p>
    <w:p w14:paraId="4AD14782" w14:textId="77777777" w:rsidR="00435FCC" w:rsidRPr="00FE51A3" w:rsidRDefault="00435FCC" w:rsidP="00435FCC">
      <w:pPr>
        <w:rPr>
          <w:rFonts w:asciiTheme="majorHAnsi" w:hAnsiTheme="majorHAnsi" w:cstheme="majorHAnsi"/>
          <w:b/>
          <w:bCs/>
          <w:sz w:val="14"/>
        </w:rPr>
      </w:pPr>
      <w:r w:rsidRPr="00FE51A3">
        <w:rPr>
          <w:rFonts w:asciiTheme="majorHAnsi" w:hAnsiTheme="majorHAnsi" w:cstheme="majorHAnsi"/>
          <w:sz w:val="14"/>
        </w:rPr>
        <w:t xml:space="preserve">LONDON — </w:t>
      </w:r>
      <w:r w:rsidRPr="00FE51A3">
        <w:rPr>
          <w:rFonts w:asciiTheme="majorHAnsi" w:hAnsiTheme="majorHAnsi" w:cstheme="majorHAnsi"/>
          <w:u w:val="single"/>
        </w:rPr>
        <w:t xml:space="preserve">The U.S., Canada and U.K. are among some of the </w:t>
      </w:r>
      <w:r w:rsidRPr="00AE2C08">
        <w:rPr>
          <w:rFonts w:asciiTheme="majorHAnsi" w:hAnsiTheme="majorHAnsi" w:cstheme="majorHAnsi"/>
          <w:highlight w:val="cyan"/>
          <w:u w:val="single"/>
        </w:rPr>
        <w:t>high-income countries</w:t>
      </w:r>
      <w:r w:rsidRPr="00FE51A3">
        <w:rPr>
          <w:rFonts w:asciiTheme="majorHAnsi" w:hAnsiTheme="majorHAnsi" w:cstheme="majorHAnsi"/>
          <w:u w:val="single"/>
        </w:rPr>
        <w:t xml:space="preserve"> actively </w:t>
      </w:r>
      <w:r w:rsidRPr="00AE2C08">
        <w:rPr>
          <w:rFonts w:asciiTheme="majorHAnsi" w:hAnsiTheme="majorHAnsi" w:cstheme="majorHAnsi"/>
          <w:b/>
          <w:bCs/>
          <w:highlight w:val="cyan"/>
          <w:u w:val="single"/>
        </w:rPr>
        <w:t>blocking a patent-waiver proposal</w:t>
      </w:r>
      <w:r w:rsidRPr="00FE51A3">
        <w:rPr>
          <w:rFonts w:asciiTheme="majorHAnsi" w:hAnsiTheme="majorHAnsi" w:cstheme="majorHAnsi"/>
          <w:u w:val="single"/>
        </w:rPr>
        <w:t xml:space="preserve"> designed </w:t>
      </w:r>
      <w:r w:rsidRPr="00AE2C08">
        <w:rPr>
          <w:rFonts w:asciiTheme="majorHAnsi" w:hAnsiTheme="majorHAnsi" w:cstheme="majorHAnsi"/>
          <w:highlight w:val="cyan"/>
          <w:u w:val="single"/>
        </w:rPr>
        <w:t xml:space="preserve">to </w:t>
      </w:r>
      <w:r w:rsidRPr="00AE2C08">
        <w:rPr>
          <w:rFonts w:asciiTheme="majorHAnsi" w:hAnsiTheme="majorHAnsi" w:cstheme="majorHAnsi"/>
          <w:b/>
          <w:bCs/>
          <w:highlight w:val="cyan"/>
          <w:u w:val="single"/>
        </w:rPr>
        <w:t>boost</w:t>
      </w:r>
      <w:r w:rsidRPr="00FE51A3">
        <w:rPr>
          <w:rFonts w:asciiTheme="majorHAnsi" w:hAnsiTheme="majorHAnsi" w:cstheme="majorHAnsi"/>
          <w:b/>
          <w:bCs/>
          <w:u w:val="single"/>
        </w:rPr>
        <w:t xml:space="preserve"> the </w:t>
      </w:r>
      <w:r w:rsidRPr="006A0576">
        <w:rPr>
          <w:rFonts w:asciiTheme="majorHAnsi" w:hAnsiTheme="majorHAnsi" w:cstheme="majorHAnsi"/>
          <w:b/>
          <w:bCs/>
          <w:u w:val="single"/>
        </w:rPr>
        <w:t xml:space="preserve">global </w:t>
      </w:r>
      <w:r w:rsidRPr="00AE2C08">
        <w:rPr>
          <w:rFonts w:asciiTheme="majorHAnsi" w:hAnsiTheme="majorHAnsi" w:cstheme="majorHAnsi"/>
          <w:b/>
          <w:bCs/>
          <w:highlight w:val="cyan"/>
          <w:u w:val="single"/>
        </w:rPr>
        <w:t>production of</w:t>
      </w:r>
      <w:r w:rsidRPr="00FE51A3">
        <w:rPr>
          <w:rFonts w:asciiTheme="majorHAnsi" w:hAnsiTheme="majorHAnsi" w:cstheme="majorHAnsi"/>
          <w:b/>
          <w:bCs/>
          <w:u w:val="single"/>
        </w:rPr>
        <w:t xml:space="preserve"> Covid-19 </w:t>
      </w:r>
      <w:r w:rsidRPr="00AE2C08">
        <w:rPr>
          <w:rFonts w:asciiTheme="majorHAnsi" w:hAnsiTheme="majorHAnsi" w:cstheme="majorHAnsi"/>
          <w:b/>
          <w:bCs/>
          <w:highlight w:val="cyan"/>
          <w:u w:val="single"/>
        </w:rPr>
        <w:t>vaccines</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u w:val="single"/>
        </w:rPr>
        <w:t xml:space="preserve">It comes as coronavirus cases worldwide surge to their highest level so far and the World Health Organization has repeatedly admonished </w:t>
      </w:r>
      <w:r w:rsidRPr="00AE2C08">
        <w:rPr>
          <w:rFonts w:asciiTheme="majorHAnsi" w:hAnsiTheme="majorHAnsi" w:cstheme="majorHAnsi"/>
          <w:highlight w:val="cyan"/>
          <w:u w:val="single"/>
        </w:rPr>
        <w:t>a “</w:t>
      </w:r>
      <w:r w:rsidRPr="000835DD">
        <w:rPr>
          <w:rFonts w:asciiTheme="majorHAnsi" w:hAnsiTheme="majorHAnsi" w:cstheme="majorHAnsi"/>
          <w:b/>
          <w:bCs/>
          <w:u w:val="single"/>
        </w:rPr>
        <w:t xml:space="preserve">shocking </w:t>
      </w:r>
      <w:r w:rsidRPr="00AE2C08">
        <w:rPr>
          <w:rFonts w:asciiTheme="majorHAnsi" w:hAnsiTheme="majorHAnsi" w:cstheme="majorHAnsi"/>
          <w:b/>
          <w:bCs/>
          <w:highlight w:val="cyan"/>
          <w:u w:val="single"/>
        </w:rPr>
        <w:t>imbalance” in</w:t>
      </w:r>
      <w:r w:rsidRPr="00FE51A3">
        <w:rPr>
          <w:rFonts w:asciiTheme="majorHAnsi" w:hAnsiTheme="majorHAnsi" w:cstheme="majorHAnsi"/>
          <w:b/>
          <w:bCs/>
          <w:u w:val="single"/>
        </w:rPr>
        <w:t xml:space="preserve"> the </w:t>
      </w:r>
      <w:r w:rsidRPr="00AE2C08">
        <w:rPr>
          <w:rFonts w:asciiTheme="majorHAnsi" w:hAnsiTheme="majorHAnsi" w:cstheme="majorHAnsi"/>
          <w:b/>
          <w:bCs/>
          <w:highlight w:val="cyan"/>
          <w:u w:val="single"/>
        </w:rPr>
        <w:t>distribution</w:t>
      </w:r>
      <w:r w:rsidRPr="00FE51A3">
        <w:rPr>
          <w:rFonts w:asciiTheme="majorHAnsi" w:hAnsiTheme="majorHAnsi" w:cstheme="majorHAnsi"/>
          <w:b/>
          <w:bCs/>
          <w:u w:val="single"/>
        </w:rPr>
        <w:t xml:space="preserve"> of vaccines amid the pandemic. </w:t>
      </w:r>
      <w:r w:rsidRPr="00FE51A3">
        <w:rPr>
          <w:rFonts w:asciiTheme="majorHAnsi" w:hAnsiTheme="majorHAnsi" w:cstheme="majorHAnsi"/>
          <w:sz w:val="14"/>
        </w:rPr>
        <w:t xml:space="preserve">Members of the World Trade Organization will meet virtually in Geneva, Switzerland on Thursday to hold informal talks on whether to temporarily waive intellectual property and patent rights on Covid vaccines and treatments. </w:t>
      </w:r>
      <w:r w:rsidRPr="000835DD">
        <w:rPr>
          <w:rFonts w:asciiTheme="majorHAnsi" w:hAnsiTheme="majorHAnsi" w:cstheme="majorHAnsi"/>
          <w:u w:val="single"/>
        </w:rPr>
        <w:t>The</w:t>
      </w:r>
      <w:r w:rsidRPr="00FE51A3">
        <w:rPr>
          <w:rFonts w:asciiTheme="majorHAnsi" w:hAnsiTheme="majorHAnsi" w:cstheme="majorHAnsi"/>
          <w:u w:val="single"/>
        </w:rPr>
        <w:t xml:space="preserve"> landmark </w:t>
      </w:r>
      <w:r w:rsidRPr="00AE2C08">
        <w:rPr>
          <w:rFonts w:asciiTheme="majorHAnsi" w:hAnsiTheme="majorHAnsi" w:cstheme="majorHAnsi"/>
          <w:highlight w:val="cyan"/>
          <w:u w:val="single"/>
        </w:rPr>
        <w:t>proposal</w:t>
      </w:r>
      <w:r w:rsidRPr="00FE51A3">
        <w:rPr>
          <w:rFonts w:asciiTheme="majorHAnsi" w:hAnsiTheme="majorHAnsi" w:cstheme="majorHAnsi"/>
          <w:u w:val="single"/>
        </w:rPr>
        <w:t xml:space="preserve">, which was jointly </w:t>
      </w:r>
      <w:r w:rsidRPr="00AE2C08">
        <w:rPr>
          <w:rFonts w:asciiTheme="majorHAnsi" w:hAnsiTheme="majorHAnsi" w:cstheme="majorHAnsi"/>
          <w:highlight w:val="cyan"/>
          <w:u w:val="single"/>
        </w:rPr>
        <w:t xml:space="preserve">submitted by India </w:t>
      </w:r>
      <w:r w:rsidRPr="000835DD">
        <w:rPr>
          <w:rFonts w:asciiTheme="majorHAnsi" w:hAnsiTheme="majorHAnsi" w:cstheme="majorHAnsi"/>
          <w:u w:val="single"/>
        </w:rPr>
        <w:t xml:space="preserve">and </w:t>
      </w:r>
      <w:r w:rsidRPr="00AE2C08">
        <w:rPr>
          <w:rFonts w:asciiTheme="majorHAnsi" w:hAnsiTheme="majorHAnsi" w:cstheme="majorHAnsi"/>
          <w:highlight w:val="cyan"/>
          <w:u w:val="single"/>
        </w:rPr>
        <w:t>South Africa</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has been backed by more than 100 mostly developing countries. It aims to facilitate the manufacture of treatments locally and boost the global vaccination campaign. </w:t>
      </w:r>
      <w:r w:rsidRPr="00FE51A3">
        <w:rPr>
          <w:rFonts w:asciiTheme="majorHAnsi" w:hAnsiTheme="majorHAnsi" w:cstheme="majorHAnsi"/>
          <w:sz w:val="14"/>
        </w:rPr>
        <w:t xml:space="preserve">Six months on, </w:t>
      </w:r>
      <w:r w:rsidRPr="00FE51A3">
        <w:rPr>
          <w:rFonts w:asciiTheme="majorHAnsi" w:hAnsiTheme="majorHAnsi" w:cstheme="majorHAnsi"/>
          <w:u w:val="single"/>
        </w:rPr>
        <w:t xml:space="preserve">the proposal continues to be </w:t>
      </w:r>
      <w:r w:rsidRPr="006A0576">
        <w:rPr>
          <w:rFonts w:asciiTheme="majorHAnsi" w:hAnsiTheme="majorHAnsi" w:cstheme="majorHAnsi"/>
          <w:b/>
          <w:bCs/>
          <w:u w:val="single"/>
        </w:rPr>
        <w:t>stonewalled by a small number of governments</w:t>
      </w:r>
      <w:r w:rsidRPr="006A0576">
        <w:rPr>
          <w:rFonts w:asciiTheme="majorHAnsi" w:hAnsiTheme="majorHAnsi" w:cstheme="majorHAnsi"/>
          <w:u w:val="single"/>
        </w:rPr>
        <w:t xml:space="preserve"> — including the U.S., EU, U.K., Switzerland, Japan, Norway, Canada, Australia and Brazil.</w:t>
      </w:r>
      <w:r w:rsidRPr="006A0576">
        <w:rPr>
          <w:rFonts w:asciiTheme="majorHAnsi" w:hAnsiTheme="majorHAnsi" w:cstheme="majorHAnsi"/>
          <w:sz w:val="14"/>
        </w:rPr>
        <w:t xml:space="preserve"> “In this Covid-19 pandemic, </w:t>
      </w:r>
      <w:r w:rsidRPr="006A0576">
        <w:rPr>
          <w:rFonts w:asciiTheme="majorHAnsi" w:hAnsiTheme="majorHAnsi" w:cstheme="majorHAnsi"/>
          <w:u w:val="single"/>
        </w:rPr>
        <w:t>we</w:t>
      </w:r>
      <w:r w:rsidRPr="00FE51A3">
        <w:rPr>
          <w:rFonts w:asciiTheme="majorHAnsi" w:hAnsiTheme="majorHAnsi" w:cstheme="majorHAnsi"/>
          <w:u w:val="single"/>
        </w:rPr>
        <w:t xml:space="preserve"> are once again </w:t>
      </w:r>
      <w:r w:rsidRPr="00FE51A3">
        <w:rPr>
          <w:rFonts w:asciiTheme="majorHAnsi" w:hAnsiTheme="majorHAnsi" w:cstheme="majorHAnsi"/>
          <w:b/>
          <w:bCs/>
          <w:u w:val="single"/>
        </w:rPr>
        <w:t>faced with issues of scarcity</w:t>
      </w:r>
      <w:r w:rsidRPr="00FE51A3">
        <w:rPr>
          <w:rFonts w:asciiTheme="majorHAnsi" w:hAnsiTheme="majorHAnsi" w:cstheme="majorHAnsi"/>
          <w:u w:val="single"/>
        </w:rPr>
        <w:t xml:space="preserve">, which can be addressed through diversification of manufacturing and supply capacity and ensuring the </w:t>
      </w:r>
      <w:r w:rsidRPr="00FE51A3">
        <w:rPr>
          <w:rFonts w:asciiTheme="majorHAnsi" w:hAnsiTheme="majorHAnsi" w:cstheme="majorHAnsi"/>
          <w:b/>
          <w:bCs/>
          <w:u w:val="single"/>
        </w:rPr>
        <w:t>temporary waiver of relevant intellectual property</w:t>
      </w:r>
      <w:r w:rsidRPr="00FE51A3">
        <w:rPr>
          <w:rFonts w:asciiTheme="majorHAnsi" w:hAnsiTheme="majorHAnsi" w:cstheme="majorHAnsi"/>
          <w:sz w:val="14"/>
        </w:rPr>
        <w:t xml:space="preserve">,” Dr. Maria Guevara, international medical secretary at </w:t>
      </w:r>
      <w:proofErr w:type="spellStart"/>
      <w:r w:rsidRPr="00FE51A3">
        <w:rPr>
          <w:rFonts w:asciiTheme="majorHAnsi" w:hAnsiTheme="majorHAnsi" w:cstheme="majorHAnsi"/>
          <w:sz w:val="14"/>
        </w:rPr>
        <w:t>Medecins</w:t>
      </w:r>
      <w:proofErr w:type="spellEnd"/>
      <w:r w:rsidRPr="00FE51A3">
        <w:rPr>
          <w:rFonts w:asciiTheme="majorHAnsi" w:hAnsiTheme="majorHAnsi" w:cstheme="majorHAnsi"/>
          <w:sz w:val="14"/>
        </w:rPr>
        <w:t xml:space="preserve"> Sans </w:t>
      </w:r>
      <w:proofErr w:type="spellStart"/>
      <w:r w:rsidRPr="00FE51A3">
        <w:rPr>
          <w:rFonts w:asciiTheme="majorHAnsi" w:hAnsiTheme="majorHAnsi" w:cstheme="majorHAnsi"/>
          <w:sz w:val="14"/>
        </w:rPr>
        <w:t>Frontieres</w:t>
      </w:r>
      <w:proofErr w:type="spellEnd"/>
      <w:r w:rsidRPr="00FE51A3">
        <w:rPr>
          <w:rFonts w:asciiTheme="majorHAnsi" w:hAnsiTheme="majorHAnsi" w:cstheme="majorHAnsi"/>
          <w:sz w:val="14"/>
        </w:rPr>
        <w:t>, said in a statement on Wednesday. “</w:t>
      </w:r>
      <w:r w:rsidRPr="00FE51A3">
        <w:rPr>
          <w:rFonts w:asciiTheme="majorHAnsi" w:hAnsiTheme="majorHAnsi" w:cstheme="majorHAnsi"/>
          <w:u w:val="single"/>
        </w:rPr>
        <w:t>It is about saving lives at the end, not protecting systems</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w:t>
      </w:r>
      <w:r w:rsidRPr="00FE51A3">
        <w:rPr>
          <w:rFonts w:asciiTheme="majorHAnsi" w:hAnsiTheme="majorHAnsi" w:cstheme="majorHAnsi"/>
          <w:b/>
          <w:bCs/>
          <w:u w:val="single"/>
        </w:rPr>
        <w:t xml:space="preserve">urgency and </w:t>
      </w:r>
      <w:r w:rsidRPr="00AE2C08">
        <w:rPr>
          <w:rFonts w:asciiTheme="majorHAnsi" w:hAnsiTheme="majorHAnsi" w:cstheme="majorHAnsi"/>
          <w:b/>
          <w:bCs/>
          <w:highlight w:val="cyan"/>
          <w:u w:val="single"/>
        </w:rPr>
        <w:t>importance of waiving certain i</w:t>
      </w:r>
      <w:r w:rsidRPr="000835DD">
        <w:rPr>
          <w:rFonts w:asciiTheme="majorHAnsi" w:hAnsiTheme="majorHAnsi" w:cstheme="majorHAnsi"/>
          <w:b/>
          <w:bCs/>
          <w:u w:val="single"/>
        </w:rPr>
        <w:t xml:space="preserve">ntellectual </w:t>
      </w:r>
      <w:r w:rsidRPr="00AE2C08">
        <w:rPr>
          <w:rFonts w:asciiTheme="majorHAnsi" w:hAnsiTheme="majorHAnsi" w:cstheme="majorHAnsi"/>
          <w:b/>
          <w:bCs/>
          <w:highlight w:val="cyan"/>
          <w:u w:val="single"/>
        </w:rPr>
        <w:t>p</w:t>
      </w:r>
      <w:r w:rsidRPr="000835DD">
        <w:rPr>
          <w:rFonts w:asciiTheme="majorHAnsi" w:hAnsiTheme="majorHAnsi" w:cstheme="majorHAnsi"/>
          <w:b/>
          <w:bCs/>
          <w:u w:val="single"/>
        </w:rPr>
        <w:t xml:space="preserve">roperty </w:t>
      </w:r>
      <w:r w:rsidRPr="00AE2C08">
        <w:rPr>
          <w:rFonts w:asciiTheme="majorHAnsi" w:hAnsiTheme="majorHAnsi" w:cstheme="majorHAnsi"/>
          <w:b/>
          <w:bCs/>
          <w:highlight w:val="cyan"/>
          <w:u w:val="single"/>
        </w:rPr>
        <w:t>rights</w:t>
      </w:r>
      <w:r w:rsidRPr="00FE51A3">
        <w:rPr>
          <w:rFonts w:asciiTheme="majorHAnsi" w:hAnsiTheme="majorHAnsi" w:cstheme="majorHAnsi"/>
          <w:b/>
          <w:bCs/>
          <w:u w:val="single"/>
        </w:rPr>
        <w:t xml:space="preserve"> amid the pandemic </w:t>
      </w:r>
      <w:r w:rsidRPr="00AE2C08">
        <w:rPr>
          <w:rFonts w:asciiTheme="majorHAnsi" w:hAnsiTheme="majorHAnsi" w:cstheme="majorHAnsi"/>
          <w:b/>
          <w:bCs/>
          <w:highlight w:val="cyan"/>
          <w:u w:val="single"/>
        </w:rPr>
        <w:t>have been underscored</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by the WHO, health experts, civil society groups, trade unions, former world leaders, international medical charities, Nobel laureates and human rights organizations. </w:t>
      </w:r>
      <w:r w:rsidRPr="00FE51A3">
        <w:rPr>
          <w:rFonts w:asciiTheme="majorHAnsi" w:hAnsiTheme="majorHAnsi" w:cstheme="majorHAnsi"/>
          <w:sz w:val="14"/>
        </w:rPr>
        <w:t xml:space="preserve">Why does it matter? </w:t>
      </w:r>
      <w:r w:rsidRPr="00FE51A3">
        <w:rPr>
          <w:rFonts w:asciiTheme="majorHAnsi" w:hAnsiTheme="majorHAnsi" w:cstheme="majorHAnsi"/>
          <w:u w:val="single"/>
        </w:rPr>
        <w:t xml:space="preserve">The waiver, if adopted at the General Council, the WTO’s highest-level decision-making body, could </w:t>
      </w:r>
      <w:r w:rsidRPr="00AE2C08">
        <w:rPr>
          <w:rFonts w:asciiTheme="majorHAnsi" w:hAnsiTheme="majorHAnsi" w:cstheme="majorHAnsi"/>
          <w:b/>
          <w:bCs/>
          <w:highlight w:val="cyan"/>
          <w:u w:val="single"/>
        </w:rPr>
        <w:t>help</w:t>
      </w:r>
      <w:r w:rsidRPr="00FE51A3">
        <w:rPr>
          <w:rFonts w:asciiTheme="majorHAnsi" w:hAnsiTheme="majorHAnsi" w:cstheme="majorHAnsi"/>
          <w:b/>
          <w:bCs/>
          <w:u w:val="single"/>
        </w:rPr>
        <w:t xml:space="preserve"> countries around </w:t>
      </w:r>
      <w:r w:rsidRPr="00AE2C08">
        <w:rPr>
          <w:rFonts w:asciiTheme="majorHAnsi" w:hAnsiTheme="majorHAnsi" w:cstheme="majorHAnsi"/>
          <w:b/>
          <w:bCs/>
          <w:highlight w:val="cyan"/>
          <w:u w:val="single"/>
        </w:rPr>
        <w:t>the world overcome legal barriers</w:t>
      </w:r>
      <w:r w:rsidRPr="00FE51A3">
        <w:rPr>
          <w:rFonts w:asciiTheme="majorHAnsi" w:hAnsiTheme="majorHAnsi" w:cstheme="majorHAnsi"/>
          <w:b/>
          <w:bCs/>
          <w:u w:val="single"/>
        </w:rPr>
        <w:t xml:space="preserve"> </w:t>
      </w:r>
      <w:r w:rsidRPr="00FE51A3">
        <w:rPr>
          <w:rFonts w:asciiTheme="majorHAnsi" w:hAnsiTheme="majorHAnsi" w:cstheme="majorHAnsi"/>
          <w:u w:val="single"/>
        </w:rPr>
        <w:t>preventing them from producing their own Covid vaccines and treatments. Advocates</w:t>
      </w:r>
      <w:r w:rsidRPr="00FE51A3">
        <w:rPr>
          <w:rFonts w:asciiTheme="majorHAnsi" w:hAnsiTheme="majorHAnsi" w:cstheme="majorHAnsi"/>
          <w:sz w:val="14"/>
        </w:rPr>
        <w:t xml:space="preserve"> of the proposal have conceded the waiver is not a “silver bullet,” but </w:t>
      </w:r>
      <w:r w:rsidRPr="00FE51A3">
        <w:rPr>
          <w:rFonts w:asciiTheme="majorHAnsi" w:hAnsiTheme="majorHAnsi" w:cstheme="majorHAnsi"/>
          <w:u w:val="single"/>
        </w:rPr>
        <w:t xml:space="preserve">argue that </w:t>
      </w:r>
      <w:r w:rsidRPr="00FE51A3">
        <w:rPr>
          <w:rFonts w:asciiTheme="majorHAnsi" w:hAnsiTheme="majorHAnsi" w:cstheme="majorHAnsi"/>
          <w:b/>
          <w:bCs/>
          <w:u w:val="single"/>
        </w:rPr>
        <w:t>removing barriers</w:t>
      </w:r>
      <w:r w:rsidRPr="00FE51A3">
        <w:rPr>
          <w:rFonts w:asciiTheme="majorHAnsi" w:hAnsiTheme="majorHAnsi" w:cstheme="majorHAnsi"/>
          <w:u w:val="single"/>
        </w:rPr>
        <w:t xml:space="preserve"> toward the development, production and approval of vaccines is </w:t>
      </w:r>
      <w:r w:rsidRPr="00FE51A3">
        <w:rPr>
          <w:rFonts w:asciiTheme="majorHAnsi" w:hAnsiTheme="majorHAnsi" w:cstheme="majorHAnsi"/>
          <w:b/>
          <w:bCs/>
          <w:u w:val="single"/>
        </w:rPr>
        <w:t>vital in the fight to prevent, treat and contain the coronavirus.</w:t>
      </w:r>
    </w:p>
    <w:p w14:paraId="59B11B45" w14:textId="77777777" w:rsidR="00435FCC" w:rsidRPr="00AB69FD" w:rsidRDefault="00435FCC" w:rsidP="00435FCC">
      <w:pPr>
        <w:pStyle w:val="Heading4"/>
        <w:rPr>
          <w:rFonts w:cs="Calibri"/>
        </w:rPr>
      </w:pPr>
      <w:r w:rsidRPr="00FE51A3">
        <w:rPr>
          <w:rFonts w:asciiTheme="majorHAnsi" w:hAnsiTheme="majorHAnsi" w:cstheme="majorHAnsi"/>
        </w:rPr>
        <w:t xml:space="preserve">The pandemic is </w:t>
      </w:r>
      <w:r w:rsidRPr="00FE51A3">
        <w:rPr>
          <w:rFonts w:asciiTheme="majorHAnsi" w:hAnsiTheme="majorHAnsi" w:cstheme="majorHAnsi"/>
          <w:u w:val="single"/>
        </w:rPr>
        <w:t>raging</w:t>
      </w:r>
      <w:r w:rsidRPr="00FE51A3">
        <w:rPr>
          <w:rFonts w:asciiTheme="majorHAnsi" w:hAnsiTheme="majorHAnsi" w:cstheme="majorHAnsi"/>
        </w:rPr>
        <w:t xml:space="preserve"> through developing economies and inflicting loss on a </w:t>
      </w:r>
      <w:r w:rsidRPr="00FE51A3">
        <w:rPr>
          <w:rFonts w:asciiTheme="majorHAnsi" w:hAnsiTheme="majorHAnsi" w:cstheme="majorHAnsi"/>
          <w:u w:val="single"/>
        </w:rPr>
        <w:t>horrific scal</w:t>
      </w:r>
      <w:r>
        <w:rPr>
          <w:rFonts w:asciiTheme="majorHAnsi" w:hAnsiTheme="majorHAnsi" w:cstheme="majorHAnsi"/>
          <w:u w:val="single"/>
        </w:rPr>
        <w:t xml:space="preserve">e </w:t>
      </w:r>
      <w:r w:rsidRPr="00AB69FD">
        <w:rPr>
          <w:rFonts w:asciiTheme="majorHAnsi" w:hAnsiTheme="majorHAnsi" w:cstheme="majorHAnsi"/>
          <w:u w:val="single"/>
        </w:rPr>
        <w:t xml:space="preserve">and </w:t>
      </w:r>
      <w:r w:rsidRPr="00AB69FD">
        <w:rPr>
          <w:rFonts w:cs="Calibri"/>
          <w:u w:val="single"/>
        </w:rPr>
        <w:t>prolongs economic hardships</w:t>
      </w:r>
      <w:r>
        <w:rPr>
          <w:rFonts w:cs="Calibri"/>
        </w:rPr>
        <w:t xml:space="preserve"> – </w:t>
      </w:r>
      <w:r w:rsidRPr="002B51AD">
        <w:rPr>
          <w:rFonts w:cs="Calibri"/>
          <w:u w:val="single"/>
        </w:rPr>
        <w:t>timeframe</w:t>
      </w:r>
      <w:r w:rsidRPr="002B51AD">
        <w:rPr>
          <w:rFonts w:cs="Calibri"/>
        </w:rPr>
        <w:t xml:space="preserve"> is fast. </w:t>
      </w:r>
    </w:p>
    <w:p w14:paraId="7A70061F" w14:textId="77777777" w:rsidR="00435FCC" w:rsidRDefault="00435FCC" w:rsidP="00435FCC">
      <w:pPr>
        <w:rPr>
          <w:rFonts w:asciiTheme="majorHAnsi" w:hAnsiTheme="majorHAnsi" w:cstheme="majorHAnsi"/>
          <w:sz w:val="18"/>
          <w:szCs w:val="18"/>
        </w:rPr>
      </w:pPr>
      <w:r w:rsidRPr="00FE51A3">
        <w:rPr>
          <w:rStyle w:val="Style13ptBold"/>
          <w:rFonts w:asciiTheme="majorHAnsi" w:hAnsiTheme="majorHAnsi" w:cstheme="majorHAnsi"/>
        </w:rPr>
        <w:t>Lindsey 21</w:t>
      </w:r>
      <w:r w:rsidRPr="00FE51A3">
        <w:rPr>
          <w:rFonts w:asciiTheme="majorHAnsi" w:hAnsiTheme="majorHAnsi" w:cstheme="majorHAnsi"/>
        </w:rPr>
        <w:t xml:space="preserve">. </w:t>
      </w:r>
      <w:r w:rsidRPr="00083291">
        <w:rPr>
          <w:rFonts w:asciiTheme="majorHAnsi" w:hAnsiTheme="majorHAnsi" w:cstheme="majorHAnsi"/>
          <w:sz w:val="18"/>
          <w:szCs w:val="18"/>
        </w:rPr>
        <w:t xml:space="preserve">[(Brink Lindsey) “Why intellectual property and pandemics don’t mix,” Brookings Institution, June 3, 2021. </w:t>
      </w:r>
      <w:hyperlink r:id="rId10" w:history="1">
        <w:r w:rsidRPr="00083291">
          <w:rPr>
            <w:rStyle w:val="FollowedHyperlink"/>
            <w:rFonts w:asciiTheme="majorHAnsi" w:hAnsiTheme="majorHAnsi" w:cstheme="majorHAnsi"/>
            <w:sz w:val="18"/>
            <w:szCs w:val="18"/>
          </w:rPr>
          <w:t>https://www.brookings.edu/blog/up-front/2021/06/03/why-intellectual-property-and-pandemics-dont-mix/</w:t>
        </w:r>
      </w:hyperlink>
      <w:r w:rsidRPr="00083291">
        <w:rPr>
          <w:rFonts w:asciiTheme="majorHAnsi" w:hAnsiTheme="majorHAnsi" w:cstheme="majorHAnsi"/>
          <w:sz w:val="18"/>
          <w:szCs w:val="18"/>
        </w:rPr>
        <w:t>] TDI</w:t>
      </w:r>
    </w:p>
    <w:p w14:paraId="36A7CE38" w14:textId="77777777" w:rsidR="00435FCC" w:rsidRPr="00FE51A3" w:rsidRDefault="00435FCC" w:rsidP="00435FCC">
      <w:pPr>
        <w:rPr>
          <w:rFonts w:asciiTheme="majorHAnsi" w:hAnsiTheme="majorHAnsi" w:cstheme="majorHAnsi"/>
        </w:rPr>
      </w:pPr>
      <w:r>
        <w:rPr>
          <w:rFonts w:asciiTheme="majorHAnsi" w:hAnsiTheme="majorHAnsi" w:cstheme="majorHAnsi"/>
          <w:sz w:val="18"/>
          <w:szCs w:val="18"/>
        </w:rPr>
        <w:t>**cut part about economic hardships</w:t>
      </w:r>
    </w:p>
    <w:p w14:paraId="5E9F1707" w14:textId="77777777" w:rsidR="00435FCC" w:rsidRDefault="00435FCC" w:rsidP="00435FCC">
      <w:pPr>
        <w:rPr>
          <w:rFonts w:asciiTheme="majorHAnsi" w:hAnsiTheme="majorHAnsi" w:cstheme="majorHAnsi"/>
          <w:b/>
          <w:bCs/>
          <w:u w:val="single"/>
        </w:rPr>
      </w:pPr>
      <w:r w:rsidRPr="00FE51A3">
        <w:rPr>
          <w:rFonts w:asciiTheme="majorHAnsi" w:hAnsiTheme="majorHAnsi" w:cstheme="majorHAnsi"/>
          <w:u w:val="single"/>
        </w:rPr>
        <w:t xml:space="preserve">Although focusing on these immediate constraints is vital, we cannot confine our attention to the short term. First of all, the </w:t>
      </w:r>
      <w:r w:rsidRPr="00AE2C08">
        <w:rPr>
          <w:rFonts w:asciiTheme="majorHAnsi" w:hAnsiTheme="majorHAnsi" w:cstheme="majorHAnsi"/>
          <w:b/>
          <w:bCs/>
          <w:highlight w:val="cyan"/>
          <w:u w:val="single"/>
        </w:rPr>
        <w:t>COVID</w:t>
      </w:r>
      <w:r w:rsidRPr="00FE51A3">
        <w:rPr>
          <w:rFonts w:asciiTheme="majorHAnsi" w:hAnsiTheme="majorHAnsi" w:cstheme="majorHAnsi"/>
          <w:b/>
          <w:bCs/>
          <w:u w:val="single"/>
        </w:rPr>
        <w:t xml:space="preserve">-19 pandemic </w:t>
      </w:r>
      <w:r w:rsidRPr="00AE2C08">
        <w:rPr>
          <w:rFonts w:asciiTheme="majorHAnsi" w:hAnsiTheme="majorHAnsi" w:cstheme="majorHAnsi"/>
          <w:b/>
          <w:bCs/>
          <w:highlight w:val="cyan"/>
          <w:u w:val="single"/>
        </w:rPr>
        <w:t>is far from over</w:t>
      </w:r>
      <w:r w:rsidRPr="00FE51A3">
        <w:rPr>
          <w:rFonts w:asciiTheme="majorHAnsi" w:hAnsiTheme="majorHAnsi" w:cstheme="majorHAnsi"/>
          <w:u w:val="single"/>
        </w:rPr>
        <w:t xml:space="preserve">. Although Americans can </w:t>
      </w:r>
      <w:r w:rsidRPr="00FE51A3">
        <w:rPr>
          <w:rFonts w:asciiTheme="majorHAnsi" w:hAnsiTheme="majorHAnsi" w:cstheme="majorHAnsi"/>
          <w:u w:val="single"/>
        </w:rPr>
        <w:lastRenderedPageBreak/>
        <w:t xml:space="preserve">now see the light at the end of the tunnel thanks to the rapid rollout of vaccines, most of the world isn’t so lucky. The virus is </w:t>
      </w:r>
      <w:r w:rsidRPr="00FE51A3">
        <w:rPr>
          <w:rFonts w:asciiTheme="majorHAnsi" w:hAnsiTheme="majorHAnsi" w:cstheme="majorHAnsi"/>
          <w:b/>
          <w:bCs/>
          <w:u w:val="single"/>
        </w:rPr>
        <w:t xml:space="preserve">currently </w:t>
      </w:r>
      <w:r w:rsidRPr="00AE2C08">
        <w:rPr>
          <w:rFonts w:asciiTheme="majorHAnsi" w:hAnsiTheme="majorHAnsi" w:cstheme="majorHAnsi"/>
          <w:b/>
          <w:bCs/>
          <w:highlight w:val="cyan"/>
          <w:u w:val="single"/>
        </w:rPr>
        <w:t xml:space="preserve">raging in India and </w:t>
      </w:r>
      <w:r w:rsidRPr="004D6537">
        <w:rPr>
          <w:rFonts w:asciiTheme="majorHAnsi" w:hAnsiTheme="majorHAnsi" w:cstheme="majorHAnsi"/>
          <w:b/>
          <w:bCs/>
          <w:u w:val="single"/>
        </w:rPr>
        <w:t xml:space="preserve">throughout </w:t>
      </w:r>
      <w:r w:rsidRPr="00AE2C08">
        <w:rPr>
          <w:rFonts w:asciiTheme="majorHAnsi" w:hAnsiTheme="majorHAnsi" w:cstheme="majorHAnsi"/>
          <w:b/>
          <w:bCs/>
          <w:highlight w:val="cyan"/>
          <w:u w:val="single"/>
        </w:rPr>
        <w:t>South America</w:t>
      </w:r>
      <w:r w:rsidRPr="00FE51A3">
        <w:rPr>
          <w:rFonts w:asciiTheme="majorHAnsi" w:hAnsiTheme="majorHAnsi" w:cstheme="majorHAnsi"/>
          <w:b/>
          <w:bCs/>
          <w:u w:val="single"/>
        </w:rPr>
        <w:t xml:space="preserve">, overwhelming health care systems and </w:t>
      </w:r>
      <w:r w:rsidRPr="00AE2C08">
        <w:rPr>
          <w:rFonts w:asciiTheme="majorHAnsi" w:hAnsiTheme="majorHAnsi" w:cstheme="majorHAnsi"/>
          <w:b/>
          <w:bCs/>
          <w:highlight w:val="cyan"/>
          <w:u w:val="single"/>
        </w:rPr>
        <w:t xml:space="preserve">inflicting suffering </w:t>
      </w:r>
      <w:r w:rsidRPr="004D6537">
        <w:rPr>
          <w:rFonts w:asciiTheme="majorHAnsi" w:hAnsiTheme="majorHAnsi" w:cstheme="majorHAnsi"/>
          <w:b/>
          <w:bCs/>
          <w:u w:val="single"/>
        </w:rPr>
        <w:t>and loss</w:t>
      </w:r>
      <w:r w:rsidRPr="00FE51A3">
        <w:rPr>
          <w:rFonts w:asciiTheme="majorHAnsi" w:hAnsiTheme="majorHAnsi" w:cstheme="majorHAnsi"/>
          <w:b/>
          <w:bCs/>
          <w:u w:val="single"/>
        </w:rPr>
        <w:t xml:space="preserve"> on a horrific scale</w:t>
      </w:r>
      <w:r w:rsidRPr="00FE51A3">
        <w:rPr>
          <w:rFonts w:asciiTheme="majorHAnsi" w:hAnsiTheme="majorHAnsi" w:cstheme="majorHAnsi"/>
          <w:u w:val="single"/>
        </w:rPr>
        <w:t>.</w:t>
      </w:r>
      <w:r w:rsidRPr="00FE51A3">
        <w:rPr>
          <w:rFonts w:asciiTheme="majorHAnsi" w:hAnsiTheme="majorHAnsi" w:cstheme="majorHAnsi"/>
          <w:sz w:val="16"/>
        </w:rPr>
        <w:t xml:space="preserve"> And consider the fact that Australia, which has been successful in suppressing the virus, recently announced it was sticking to plans to keep its borders closed until mid-2022. </w:t>
      </w:r>
      <w:r w:rsidRPr="00FE51A3">
        <w:rPr>
          <w:rFonts w:asciiTheme="majorHAnsi" w:hAnsiTheme="majorHAnsi" w:cstheme="majorHAnsi"/>
          <w:u w:val="single"/>
        </w:rPr>
        <w:t xml:space="preserve">Criticisms of the TRIPS waiver that focus only on the next few months are </w:t>
      </w:r>
      <w:r w:rsidRPr="006A0576">
        <w:rPr>
          <w:rFonts w:asciiTheme="majorHAnsi" w:hAnsiTheme="majorHAnsi" w:cstheme="majorHAnsi"/>
          <w:b/>
          <w:bCs/>
          <w:u w:val="single"/>
        </w:rPr>
        <w:t>therefore short-sighted</w:t>
      </w:r>
      <w:r w:rsidRPr="006A0576">
        <w:rPr>
          <w:rFonts w:asciiTheme="majorHAnsi" w:hAnsiTheme="majorHAnsi" w:cstheme="majorHAnsi"/>
          <w:u w:val="single"/>
        </w:rPr>
        <w:t>: this</w:t>
      </w:r>
      <w:r w:rsidRPr="00FE51A3">
        <w:rPr>
          <w:rFonts w:asciiTheme="majorHAnsi" w:hAnsiTheme="majorHAnsi" w:cstheme="majorHAnsi"/>
          <w:u w:val="single"/>
        </w:rPr>
        <w:t xml:space="preserve"> pandemic could well </w:t>
      </w:r>
      <w:r w:rsidRPr="00FE51A3">
        <w:rPr>
          <w:rFonts w:asciiTheme="majorHAnsi" w:hAnsiTheme="majorHAnsi" w:cstheme="majorHAnsi"/>
          <w:b/>
          <w:bCs/>
          <w:u w:val="single"/>
        </w:rPr>
        <w:t xml:space="preserve">drag on long enough for </w:t>
      </w:r>
      <w:r w:rsidRPr="00AE2C08">
        <w:rPr>
          <w:rFonts w:asciiTheme="majorHAnsi" w:hAnsiTheme="majorHAnsi" w:cstheme="majorHAnsi"/>
          <w:b/>
          <w:bCs/>
          <w:highlight w:val="cyan"/>
          <w:u w:val="single"/>
        </w:rPr>
        <w:t xml:space="preserve">elimination of </w:t>
      </w:r>
      <w:r w:rsidRPr="00B90621">
        <w:rPr>
          <w:rFonts w:asciiTheme="majorHAnsi" w:hAnsiTheme="majorHAnsi" w:cstheme="majorHAnsi"/>
          <w:b/>
          <w:bCs/>
          <w:u w:val="single"/>
        </w:rPr>
        <w:t xml:space="preserve">patent </w:t>
      </w:r>
      <w:r w:rsidRPr="00AE2C08">
        <w:rPr>
          <w:rFonts w:asciiTheme="majorHAnsi" w:hAnsiTheme="majorHAnsi" w:cstheme="majorHAnsi"/>
          <w:b/>
          <w:bCs/>
          <w:highlight w:val="cyan"/>
          <w:u w:val="single"/>
        </w:rPr>
        <w:t>restrictions</w:t>
      </w:r>
      <w:r w:rsidRPr="00FE51A3">
        <w:rPr>
          <w:rFonts w:asciiTheme="majorHAnsi" w:hAnsiTheme="majorHAnsi" w:cstheme="majorHAnsi"/>
          <w:b/>
          <w:bCs/>
          <w:u w:val="single"/>
        </w:rPr>
        <w:t xml:space="preserve"> to </w:t>
      </w:r>
      <w:r w:rsidRPr="00AE2C08">
        <w:rPr>
          <w:rFonts w:asciiTheme="majorHAnsi" w:hAnsiTheme="majorHAnsi" w:cstheme="majorHAnsi"/>
          <w:b/>
          <w:bCs/>
          <w:highlight w:val="cyan"/>
          <w:u w:val="single"/>
        </w:rPr>
        <w:t>enable</w:t>
      </w:r>
      <w:r w:rsidRPr="00FE51A3">
        <w:rPr>
          <w:rFonts w:asciiTheme="majorHAnsi" w:hAnsiTheme="majorHAnsi" w:cstheme="majorHAnsi"/>
          <w:b/>
          <w:bCs/>
          <w:u w:val="single"/>
        </w:rPr>
        <w:t xml:space="preserve"> new vaccine </w:t>
      </w:r>
      <w:r w:rsidRPr="00AE2C08">
        <w:rPr>
          <w:rFonts w:asciiTheme="majorHAnsi" w:hAnsiTheme="majorHAnsi" w:cstheme="majorHAnsi"/>
          <w:b/>
          <w:bCs/>
          <w:highlight w:val="cyan"/>
          <w:u w:val="single"/>
        </w:rPr>
        <w:t xml:space="preserve">producers to make a </w:t>
      </w:r>
      <w:r w:rsidRPr="00FC0B38">
        <w:rPr>
          <w:rFonts w:asciiTheme="majorHAnsi" w:hAnsiTheme="majorHAnsi" w:cstheme="majorHAnsi"/>
          <w:b/>
          <w:bCs/>
          <w:u w:val="single"/>
        </w:rPr>
        <w:t xml:space="preserve">positive </w:t>
      </w:r>
      <w:r w:rsidRPr="00AE2C08">
        <w:rPr>
          <w:rFonts w:asciiTheme="majorHAnsi" w:hAnsiTheme="majorHAnsi" w:cstheme="majorHAnsi"/>
          <w:b/>
          <w:bCs/>
          <w:highlight w:val="cyan"/>
          <w:u w:val="single"/>
        </w:rPr>
        <w:t>difference</w:t>
      </w:r>
      <w:r w:rsidRPr="00FE51A3">
        <w:rPr>
          <w:rFonts w:asciiTheme="majorHAnsi" w:hAnsiTheme="majorHAnsi" w:cstheme="majorHAnsi"/>
          <w:b/>
          <w:bCs/>
          <w:u w:val="single"/>
        </w:rPr>
        <w:t>.</w:t>
      </w:r>
    </w:p>
    <w:p w14:paraId="18435BD6" w14:textId="77777777" w:rsidR="00435FCC" w:rsidRDefault="00435FCC" w:rsidP="00435FCC">
      <w:pPr>
        <w:pStyle w:val="Heading4"/>
      </w:pPr>
      <w:r>
        <w:t>Critics of the IP waiver are wrong- it’s the most effective way to combat covid inequality, alternatives fail</w:t>
      </w:r>
    </w:p>
    <w:p w14:paraId="6B26D09E" w14:textId="77777777" w:rsidR="00435FCC" w:rsidRPr="001E1AF1" w:rsidRDefault="00435FCC" w:rsidP="00435FCC">
      <w:pPr>
        <w:rPr>
          <w:rStyle w:val="Style13ptBold"/>
        </w:rPr>
      </w:pPr>
      <w:proofErr w:type="spellStart"/>
      <w:r w:rsidRPr="001E1AF1">
        <w:rPr>
          <w:rStyle w:val="Style13ptBold"/>
        </w:rPr>
        <w:t>Erfani</w:t>
      </w:r>
      <w:proofErr w:type="spellEnd"/>
      <w:r w:rsidRPr="001E1AF1">
        <w:rPr>
          <w:rStyle w:val="Style13ptBold"/>
        </w:rPr>
        <w:t xml:space="preserve"> et al, 21</w:t>
      </w:r>
    </w:p>
    <w:p w14:paraId="4B1E4039" w14:textId="77777777" w:rsidR="00435FCC" w:rsidRDefault="00435FCC" w:rsidP="00435FCC">
      <w:r w:rsidRPr="001E1AF1">
        <w:rPr>
          <w:sz w:val="16"/>
        </w:rPr>
        <w:t>(</w:t>
      </w:r>
      <w:proofErr w:type="spellStart"/>
      <w:r w:rsidRPr="001E1AF1">
        <w:rPr>
          <w:sz w:val="16"/>
        </w:rPr>
        <w:t>Parsa</w:t>
      </w:r>
      <w:proofErr w:type="spellEnd"/>
      <w:r w:rsidRPr="001E1AF1">
        <w:rPr>
          <w:sz w:val="16"/>
        </w:rPr>
        <w:t xml:space="preserve"> </w:t>
      </w:r>
      <w:proofErr w:type="spellStart"/>
      <w:r w:rsidRPr="001E1AF1">
        <w:rPr>
          <w:sz w:val="16"/>
        </w:rPr>
        <w:t>Erfani</w:t>
      </w:r>
      <w:proofErr w:type="spellEnd"/>
      <w:r w:rsidRPr="001E1AF1">
        <w:rPr>
          <w:sz w:val="16"/>
        </w:rPr>
        <w:t xml:space="preserve">, Fogarty global health scholar1 2, Agnes </w:t>
      </w:r>
      <w:proofErr w:type="spellStart"/>
      <w:r w:rsidRPr="001E1AF1">
        <w:rPr>
          <w:sz w:val="16"/>
        </w:rPr>
        <w:t>Binagwaho</w:t>
      </w:r>
      <w:proofErr w:type="spellEnd"/>
      <w:r w:rsidRPr="001E1AF1">
        <w:rPr>
          <w:sz w:val="16"/>
        </w:rPr>
        <w:t xml:space="preserve">, vice chancellor2, Mohamed </w:t>
      </w:r>
      <w:proofErr w:type="spellStart"/>
      <w:r w:rsidRPr="001E1AF1">
        <w:rPr>
          <w:sz w:val="16"/>
        </w:rPr>
        <w:t>Juldeh</w:t>
      </w:r>
      <w:proofErr w:type="spellEnd"/>
      <w:r w:rsidRPr="001E1AF1">
        <w:rPr>
          <w:sz w:val="16"/>
        </w:rPr>
        <w:t xml:space="preserve"> Jalloh, vice president3, Muhammad </w:t>
      </w:r>
      <w:proofErr w:type="spellStart"/>
      <w:r w:rsidRPr="001E1AF1">
        <w:rPr>
          <w:sz w:val="16"/>
        </w:rPr>
        <w:t>Yunus</w:t>
      </w:r>
      <w:proofErr w:type="spellEnd"/>
      <w:r w:rsidRPr="001E1AF1">
        <w:rPr>
          <w:sz w:val="16"/>
        </w:rPr>
        <w:t xml:space="preserve">,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w:t>
      </w:r>
      <w:proofErr w:type="spellStart"/>
      <w:r w:rsidRPr="001E1AF1">
        <w:rPr>
          <w:sz w:val="16"/>
        </w:rPr>
        <w:t>doi</w:t>
      </w:r>
      <w:proofErr w:type="spellEnd"/>
      <w:r w:rsidRPr="001E1AF1">
        <w:rPr>
          <w:sz w:val="16"/>
        </w:rPr>
        <w:t xml:space="preserve">: https://doi.org/10.1136/bmj.n1837 (Published 03 August 2021) Cite this as: BMJ 2021;374:n1837 https://www.bmj.com/content/374/bmj.n1837.full) </w:t>
      </w:r>
      <w:r w:rsidRPr="00AE2C08">
        <w:rPr>
          <w:rStyle w:val="StyleUnderline"/>
          <w:highlight w:val="cyan"/>
        </w:rPr>
        <w:t>The barrier to</w:t>
      </w:r>
      <w:r w:rsidRPr="001E1AF1">
        <w:rPr>
          <w:sz w:val="16"/>
        </w:rPr>
        <w:t xml:space="preserve"> adequate </w:t>
      </w:r>
      <w:r w:rsidRPr="00AE2C08">
        <w:rPr>
          <w:rStyle w:val="StyleUnderline"/>
          <w:highlight w:val="cyan"/>
        </w:rPr>
        <w:t>vaccine supply</w:t>
      </w:r>
      <w:r w:rsidRPr="008B3DFB">
        <w:rPr>
          <w:rStyle w:val="StyleUnderline"/>
        </w:rPr>
        <w:t xml:space="preserve"> </w:t>
      </w:r>
      <w:r w:rsidRPr="001E1AF1">
        <w:rPr>
          <w:sz w:val="16"/>
        </w:rPr>
        <w:t xml:space="preserve">today </w:t>
      </w:r>
      <w:r w:rsidRPr="008B3DFB">
        <w:rPr>
          <w:rStyle w:val="StyleUnderline"/>
        </w:rPr>
        <w:t>is not lack of vaccine options, nor even</w:t>
      </w:r>
      <w:r w:rsidRPr="001E1AF1">
        <w:rPr>
          <w:sz w:val="16"/>
        </w:rPr>
        <w:t xml:space="preserve"> theoretical </w:t>
      </w:r>
      <w:r w:rsidRPr="008B3DFB">
        <w:rPr>
          <w:rStyle w:val="StyleUnderline"/>
        </w:rPr>
        <w:t>production capacity</w:t>
      </w:r>
      <w:r w:rsidRPr="001E1AF1">
        <w:rPr>
          <w:sz w:val="16"/>
        </w:rPr>
        <w:t xml:space="preserve">; </w:t>
      </w:r>
      <w:r w:rsidRPr="008B3DFB">
        <w:rPr>
          <w:rStyle w:val="StyleUnderline"/>
        </w:rPr>
        <w:t xml:space="preserve">the problem </w:t>
      </w:r>
      <w:r w:rsidRPr="00AE2C08">
        <w:rPr>
          <w:rStyle w:val="StyleUnderline"/>
          <w:highlight w:val="cyan"/>
        </w:rPr>
        <w:t>is</w:t>
      </w:r>
      <w:r w:rsidRPr="001E1AF1">
        <w:rPr>
          <w:sz w:val="16"/>
        </w:rPr>
        <w:t xml:space="preserve"> the intellectual property (</w:t>
      </w:r>
      <w:r w:rsidRPr="00AE2C08">
        <w:rPr>
          <w:rStyle w:val="Emphasis"/>
          <w:highlight w:val="cyan"/>
        </w:rPr>
        <w:t xml:space="preserve">IP) </w:t>
      </w:r>
      <w:r w:rsidRPr="000B54DD">
        <w:rPr>
          <w:rStyle w:val="Emphasis"/>
        </w:rPr>
        <w:t>protection</w:t>
      </w:r>
      <w:r w:rsidRPr="001E1AF1">
        <w:rPr>
          <w:sz w:val="16"/>
        </w:rPr>
        <w:t xml:space="preserve"> governing production and access to vaccines—and ultimately, the political and moral will to waive these protections in a time of global crisis. Without such liberty, </w:t>
      </w:r>
      <w:r w:rsidRPr="008B3DFB">
        <w:rPr>
          <w:rStyle w:val="StyleUnderline"/>
        </w:rPr>
        <w:t>there will not be enough vaccine fast enough to prevent the spread of variants,</w:t>
      </w:r>
      <w:r w:rsidRPr="001E1AF1">
        <w:rPr>
          <w:sz w:val="16"/>
        </w:rPr>
        <w:t xml:space="preserve"> the avoidable deaths, and the continued choking of low and middle income countries (LMICs) through poor health. Beyond donor based models of global vaccine equity As covid-19 became a pandemic, global efforts emerged to help ensure vaccines would be delivered across the globe to the highest risk populations. One of the first was </w:t>
      </w:r>
      <w:proofErr w:type="spellStart"/>
      <w:r w:rsidRPr="001E1AF1">
        <w:rPr>
          <w:sz w:val="16"/>
        </w:rPr>
        <w:t>Covax</w:t>
      </w:r>
      <w:proofErr w:type="spellEnd"/>
      <w:r w:rsidRPr="001E1AF1">
        <w:rPr>
          <w:sz w:val="16"/>
        </w:rPr>
        <w:t xml:space="preserve">, a risk sharing mechanism in which countries, tiered by means, contribute to collectively source and equitably distribute vaccines globally. The effort, however laudable in intent, has been undercut by vaccine scarcity and underfunding. </w:t>
      </w:r>
      <w:proofErr w:type="spellStart"/>
      <w:r w:rsidRPr="001E1AF1">
        <w:rPr>
          <w:sz w:val="16"/>
        </w:rPr>
        <w:t>Covax</w:t>
      </w:r>
      <w:proofErr w:type="spellEnd"/>
      <w:r w:rsidRPr="001E1AF1">
        <w:rPr>
          <w:sz w:val="16"/>
        </w:rPr>
        <w:t xml:space="preserve"> aims to vaccinate 20% of the population in 92 low and middle income countries by the end of 2021. At the end of April, however, it had shipped only one fifth of its projected estimates and lacked critical resources for distribution.3 </w:t>
      </w:r>
      <w:r w:rsidRPr="00AE2C08">
        <w:rPr>
          <w:rStyle w:val="StyleUnderline"/>
          <w:highlight w:val="cyan"/>
        </w:rPr>
        <w:t xml:space="preserve">LMICs are </w:t>
      </w:r>
      <w:r w:rsidRPr="00AE2C08">
        <w:rPr>
          <w:rStyle w:val="Emphasis"/>
          <w:highlight w:val="cyan"/>
        </w:rPr>
        <w:t xml:space="preserve">wary about participating </w:t>
      </w:r>
      <w:r w:rsidRPr="00AE2C08">
        <w:rPr>
          <w:rStyle w:val="StyleUnderline"/>
          <w:highlight w:val="cyan"/>
        </w:rPr>
        <w:t>in</w:t>
      </w:r>
      <w:r w:rsidRPr="008B3DFB">
        <w:rPr>
          <w:rStyle w:val="StyleUnderline"/>
        </w:rPr>
        <w:t xml:space="preserve"> </w:t>
      </w:r>
      <w:proofErr w:type="spellStart"/>
      <w:r w:rsidRPr="008B3DFB">
        <w:rPr>
          <w:rStyle w:val="StyleUnderline"/>
        </w:rPr>
        <w:t>well worn</w:t>
      </w:r>
      <w:proofErr w:type="spellEnd"/>
      <w:r w:rsidRPr="008B3DFB">
        <w:rPr>
          <w:rStyle w:val="StyleUnderline"/>
        </w:rPr>
        <w:t xml:space="preserve"> dynamics of </w:t>
      </w:r>
      <w:r w:rsidRPr="00AE2C08">
        <w:rPr>
          <w:rStyle w:val="Emphasis"/>
          <w:highlight w:val="cyan"/>
        </w:rPr>
        <w:t>global health aid</w:t>
      </w:r>
      <w:r w:rsidRPr="008B3DFB">
        <w:rPr>
          <w:rStyle w:val="Emphasis"/>
        </w:rPr>
        <w:t>.</w:t>
      </w:r>
      <w:r w:rsidRPr="008B3DFB">
        <w:rPr>
          <w:rStyle w:val="StyleUnderline"/>
        </w:rPr>
        <w:t xml:space="preserve"> </w:t>
      </w:r>
      <w:r w:rsidRPr="001E1AF1">
        <w:rPr>
          <w:sz w:val="16"/>
        </w:rPr>
        <w:t xml:space="preserve">Instead, </w:t>
      </w:r>
      <w:r w:rsidRPr="008B3DFB">
        <w:rPr>
          <w:rStyle w:val="StyleUnderline"/>
        </w:rPr>
        <w:t xml:space="preserve">they are </w:t>
      </w:r>
      <w:proofErr w:type="spellStart"/>
      <w:r w:rsidRPr="008B3DFB">
        <w:rPr>
          <w:rStyle w:val="StyleUnderline"/>
        </w:rPr>
        <w:t>mobilising</w:t>
      </w:r>
      <w:proofErr w:type="spellEnd"/>
      <w:r w:rsidRPr="008B3DFB">
        <w:rPr>
          <w:rStyle w:val="StyleUnderline"/>
        </w:rPr>
        <w:t xml:space="preserve"> to overcome the fundamental paucity of available vaccines by challenging established 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B3DFB">
        <w:rPr>
          <w:rStyle w:val="StyleUnderline"/>
        </w:rPr>
        <w:t>these rules provide strong IP protection for vaccine technologies and affect the quantity and location of vaccine production and availability</w:t>
      </w:r>
      <w:r w:rsidRPr="001E1AF1">
        <w:rPr>
          <w:sz w:val="16"/>
        </w:rPr>
        <w:t xml:space="preserve">. Table 1 Licensing of intellectual property View </w:t>
      </w:r>
      <w:proofErr w:type="spellStart"/>
      <w:r w:rsidRPr="001E1AF1">
        <w:rPr>
          <w:sz w:val="16"/>
        </w:rPr>
        <w:t>popupView</w:t>
      </w:r>
      <w:proofErr w:type="spellEnd"/>
      <w:r w:rsidRPr="001E1AF1">
        <w:rPr>
          <w:sz w:val="16"/>
        </w:rPr>
        <w:t xml:space="preserve"> inline In October 2020, South Africa and India submitted a proposal to the WTO to temporarily waive certain provisions of the TRIPS agreement for covid-19 health products and technologies. </w:t>
      </w:r>
      <w:r w:rsidRPr="00AE2C08">
        <w:rPr>
          <w:rStyle w:val="StyleUnderline"/>
          <w:highlight w:val="cyan"/>
        </w:rPr>
        <w:t>The waiver would prevent companies that hold</w:t>
      </w:r>
      <w:r w:rsidRPr="008B3DFB">
        <w:rPr>
          <w:rStyle w:val="StyleUnderline"/>
        </w:rPr>
        <w:t xml:space="preserve"> the </w:t>
      </w:r>
      <w:r w:rsidRPr="00AE2C08">
        <w:rPr>
          <w:rStyle w:val="StyleUnderline"/>
          <w:highlight w:val="cyan"/>
        </w:rPr>
        <w:t>IP</w:t>
      </w:r>
      <w:r w:rsidRPr="008B3DFB">
        <w:rPr>
          <w:rStyle w:val="StyleUnderline"/>
        </w:rPr>
        <w:t xml:space="preserve"> for covid-19 vaccines </w:t>
      </w:r>
      <w:r w:rsidRPr="00AE2C08">
        <w:rPr>
          <w:rStyle w:val="StyleUnderline"/>
          <w:highlight w:val="cyan"/>
        </w:rPr>
        <w:t xml:space="preserve">from blocking </w:t>
      </w:r>
      <w:r w:rsidRPr="000B54DD">
        <w:rPr>
          <w:rStyle w:val="StyleUnderline"/>
        </w:rPr>
        <w:t xml:space="preserve">vaccine </w:t>
      </w:r>
      <w:r w:rsidRPr="00AE2C08">
        <w:rPr>
          <w:rStyle w:val="StyleUnderline"/>
          <w:highlight w:val="cyan"/>
        </w:rPr>
        <w:t>production</w:t>
      </w:r>
      <w:r w:rsidRPr="008B3DFB">
        <w:rPr>
          <w:rStyle w:val="StyleUnderline"/>
        </w:rPr>
        <w:t xml:space="preserve"> elsewhere on the grounds of IP </w:t>
      </w:r>
      <w:r w:rsidRPr="00AE2C08">
        <w:rPr>
          <w:rStyle w:val="StyleUnderline"/>
          <w:highlight w:val="cyan"/>
        </w:rPr>
        <w:t>and allow countries to produce covid</w:t>
      </w:r>
      <w:r w:rsidRPr="008B3DFB">
        <w:rPr>
          <w:rStyle w:val="StyleUnderline"/>
        </w:rPr>
        <w:t xml:space="preserve">-19 medical </w:t>
      </w:r>
      <w:r w:rsidRPr="00AE2C08">
        <w:rPr>
          <w:rStyle w:val="StyleUnderline"/>
          <w:highlight w:val="cyan"/>
        </w:rPr>
        <w:t>goods</w:t>
      </w:r>
      <w:r w:rsidRPr="008B3DFB">
        <w:rPr>
          <w:rStyle w:val="StyleUnderline"/>
        </w:rPr>
        <w:t xml:space="preserve"> locally </w:t>
      </w:r>
      <w:r w:rsidRPr="00AE2C08">
        <w:rPr>
          <w:rStyle w:val="StyleUnderline"/>
          <w:highlight w:val="cyan"/>
        </w:rPr>
        <w:t>and</w:t>
      </w:r>
      <w:r w:rsidRPr="008B3DFB">
        <w:rPr>
          <w:rStyle w:val="StyleUnderline"/>
        </w:rPr>
        <w:t xml:space="preserve"> import or </w:t>
      </w:r>
      <w:r w:rsidRPr="00AE2C08">
        <w:rPr>
          <w:rStyle w:val="StyleUnderline"/>
          <w:highlight w:val="cyan"/>
        </w:rPr>
        <w:t xml:space="preserve">export </w:t>
      </w:r>
      <w:r w:rsidRPr="00CA5E11">
        <w:rPr>
          <w:rStyle w:val="StyleUnderline"/>
        </w:rPr>
        <w:t>them</w:t>
      </w:r>
      <w:r w:rsidRPr="008B3DFB">
        <w:rPr>
          <w:rStyle w:val="StyleUnderline"/>
        </w:rPr>
        <w:t xml:space="preserve"> expeditiously</w:t>
      </w:r>
      <w:r w:rsidRPr="001E1AF1">
        <w:rPr>
          <w:sz w:val="16"/>
        </w:rPr>
        <w:t xml:space="preserve"> (table 1). Although the proposed IP waiver is supported by over 100 countries, WTO has not reached a consensus on the proposal because of opposition and filibustering by several high income countries, including the UK, Germany, and Japan.7 </w:t>
      </w:r>
      <w:r w:rsidRPr="008B3DFB">
        <w:rPr>
          <w:rStyle w:val="StyleUnderline"/>
        </w:rPr>
        <w:t>Waiver opponents argue</w:t>
      </w:r>
      <w:r w:rsidRPr="001E1AF1">
        <w:rPr>
          <w:sz w:val="16"/>
        </w:rPr>
        <w:t xml:space="preserve"> that the </w:t>
      </w:r>
      <w:r w:rsidRPr="008B3DFB">
        <w:rPr>
          <w:rStyle w:val="StyleUnderline"/>
        </w:rPr>
        <w:t>limited capacity</w:t>
      </w:r>
      <w:r w:rsidRPr="001E1AF1">
        <w:rPr>
          <w:sz w:val="16"/>
        </w:rPr>
        <w:t xml:space="preserve"> of LMICs </w:t>
      </w:r>
      <w:r w:rsidRPr="008B3DFB">
        <w:rPr>
          <w:rStyle w:val="StyleUnderline"/>
        </w:rPr>
        <w:t>to produce complex</w:t>
      </w:r>
      <w:r w:rsidRPr="001E1AF1">
        <w:rPr>
          <w:sz w:val="16"/>
        </w:rPr>
        <w:t xml:space="preserve"> covid-19 </w:t>
      </w:r>
      <w:r w:rsidRPr="008B3DFB">
        <w:rPr>
          <w:rStyle w:val="StyleUnderline"/>
        </w:rPr>
        <w:t xml:space="preserve">vaccines </w:t>
      </w:r>
      <w:r w:rsidRPr="001E1AF1">
        <w:rPr>
          <w:sz w:val="16"/>
        </w:rPr>
        <w:t xml:space="preserve">safely </w:t>
      </w:r>
      <w:r w:rsidRPr="008B3DFB">
        <w:rPr>
          <w:rStyle w:val="StyleUnderline"/>
        </w:rPr>
        <w:t>is the true barrier</w:t>
      </w:r>
      <w:r w:rsidRPr="001E1AF1">
        <w:rPr>
          <w:sz w:val="16"/>
        </w:rPr>
        <w:t xml:space="preserve"> to global production, </w:t>
      </w:r>
      <w:r w:rsidRPr="008B3DFB">
        <w:rPr>
          <w:rStyle w:val="StyleUnderline"/>
        </w:rPr>
        <w:t>not IP.</w:t>
      </w:r>
      <w:r w:rsidRPr="001E1AF1">
        <w:rPr>
          <w:sz w:val="16"/>
        </w:rPr>
        <w:t xml:space="preserve"> </w:t>
      </w:r>
      <w:r w:rsidRPr="008B3DFB">
        <w:rPr>
          <w:rStyle w:val="StyleUnderline"/>
        </w:rPr>
        <w:t>They suggest</w:t>
      </w:r>
      <w:r w:rsidRPr="001E1AF1">
        <w:rPr>
          <w:sz w:val="16"/>
        </w:rPr>
        <w:t xml:space="preserve"> that </w:t>
      </w:r>
      <w:r w:rsidRPr="008B3DFB">
        <w:rPr>
          <w:rStyle w:val="StyleUnderline"/>
        </w:rPr>
        <w:t xml:space="preserve">the TRIPS waiver would </w:t>
      </w:r>
      <w:proofErr w:type="spellStart"/>
      <w:r w:rsidRPr="008B3DFB">
        <w:rPr>
          <w:rStyle w:val="StyleUnderline"/>
        </w:rPr>
        <w:t>penalise</w:t>
      </w:r>
      <w:proofErr w:type="spellEnd"/>
      <w:r w:rsidRPr="008B3DFB">
        <w:rPr>
          <w:rStyle w:val="StyleUnderline"/>
        </w:rPr>
        <w:t xml:space="preserve"> drug companies, stifle</w:t>
      </w:r>
      <w:r w:rsidRPr="001E1AF1">
        <w:rPr>
          <w:sz w:val="16"/>
        </w:rPr>
        <w:t xml:space="preserve"> biomedical </w:t>
      </w:r>
      <w:r w:rsidRPr="008B3DFB">
        <w:rPr>
          <w:rStyle w:val="StyleUnderline"/>
        </w:rPr>
        <w:t>innovation,</w:t>
      </w:r>
      <w:r w:rsidRPr="001E1AF1">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w:t>
      </w:r>
      <w:r w:rsidRPr="001E1AF1">
        <w:rPr>
          <w:sz w:val="16"/>
        </w:rPr>
        <w:lastRenderedPageBreak/>
        <w:t xml:space="preserve">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1E1AF1">
        <w:rPr>
          <w:rStyle w:val="StyleUnderline"/>
        </w:rPr>
        <w:t>Contrary to detractors’</w:t>
      </w:r>
      <w:r w:rsidRPr="001E1AF1">
        <w:rPr>
          <w:sz w:val="16"/>
        </w:rPr>
        <w:t xml:space="preserve"> concerns about the possible effect of a temporary TRIPS waiver, </w:t>
      </w:r>
      <w:r w:rsidRPr="000B54DD">
        <w:rPr>
          <w:rStyle w:val="Emphasis"/>
        </w:rPr>
        <w:t>global health analyses suggest</w:t>
      </w:r>
      <w:r w:rsidRPr="001E1AF1">
        <w:rPr>
          <w:rStyle w:val="Emphasis"/>
        </w:rPr>
        <w:t xml:space="preserve"> that </w:t>
      </w:r>
      <w:r w:rsidRPr="00AE2C08">
        <w:rPr>
          <w:rStyle w:val="Emphasis"/>
          <w:highlight w:val="cyan"/>
        </w:rPr>
        <w:t>it will be vital to</w:t>
      </w:r>
      <w:r w:rsidRPr="001E1AF1">
        <w:rPr>
          <w:rStyle w:val="Emphasis"/>
        </w:rPr>
        <w:t xml:space="preserve"> equitable and </w:t>
      </w:r>
      <w:r w:rsidRPr="00AE2C08">
        <w:rPr>
          <w:rStyle w:val="Emphasis"/>
          <w:highlight w:val="cyan"/>
        </w:rPr>
        <w:t>effective action against covid</w:t>
      </w:r>
      <w:r w:rsidRPr="001E1AF1">
        <w:rPr>
          <w:rStyle w:val="Emphasis"/>
        </w:rPr>
        <w:t>-19</w:t>
      </w:r>
      <w:r w:rsidRPr="001E1AF1">
        <w:rPr>
          <w:rStyle w:val="StyleUnderline"/>
        </w:rPr>
        <w:t xml:space="preserve">. </w:t>
      </w:r>
      <w:r w:rsidRPr="000B54DD">
        <w:rPr>
          <w:rStyle w:val="StyleUnderline"/>
        </w:rPr>
        <w:t xml:space="preserve">LMIC’s </w:t>
      </w:r>
      <w:r w:rsidRPr="00AE2C08">
        <w:rPr>
          <w:rStyle w:val="StyleUnderline"/>
          <w:highlight w:val="cyan"/>
        </w:rPr>
        <w:t>manufacturing capabilities have been underestimated</w:t>
      </w:r>
      <w:r w:rsidRPr="001E1AF1">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w:t>
      </w:r>
      <w:proofErr w:type="spellStart"/>
      <w:r w:rsidRPr="001E1AF1">
        <w:rPr>
          <w:sz w:val="16"/>
        </w:rPr>
        <w:t>Biovac</w:t>
      </w:r>
      <w:proofErr w:type="spellEnd"/>
      <w:r w:rsidRPr="001E1AF1">
        <w:rPr>
          <w:sz w:val="16"/>
        </w:rPr>
        <w:t xml:space="preserve"> Institute in the coming months.14 </w:t>
      </w:r>
      <w:r w:rsidRPr="00AE2C08">
        <w:rPr>
          <w:rStyle w:val="StyleUnderline"/>
          <w:highlight w:val="cyan"/>
        </w:rPr>
        <w:t xml:space="preserve">Removing IP </w:t>
      </w:r>
      <w:r w:rsidRPr="00A71B70">
        <w:rPr>
          <w:rStyle w:val="StyleUnderline"/>
        </w:rPr>
        <w:t>barriers</w:t>
      </w:r>
      <w:r w:rsidRPr="001E1AF1">
        <w:rPr>
          <w:sz w:val="16"/>
        </w:rPr>
        <w:t xml:space="preserve"> through the waiver </w:t>
      </w:r>
      <w:r w:rsidRPr="00AE2C08">
        <w:rPr>
          <w:rStyle w:val="Emphasis"/>
          <w:highlight w:val="cyan"/>
        </w:rPr>
        <w:t>will facilitate these efforts</w:t>
      </w:r>
      <w:r w:rsidRPr="001E1AF1">
        <w:rPr>
          <w:rStyle w:val="Emphasis"/>
        </w:rPr>
        <w:t xml:space="preserve">, more rapidly </w:t>
      </w:r>
      <w:r w:rsidRPr="00AE2C08">
        <w:rPr>
          <w:rStyle w:val="Emphasis"/>
          <w:highlight w:val="cyan"/>
        </w:rPr>
        <w:t>enable future hubs</w:t>
      </w:r>
      <w:r w:rsidRPr="001E1AF1">
        <w:rPr>
          <w:rStyle w:val="Emphasis"/>
        </w:rPr>
        <w:t xml:space="preserve">, engage a greater number of manufacturers, </w:t>
      </w:r>
      <w:r w:rsidRPr="00AE2C08">
        <w:rPr>
          <w:rStyle w:val="Emphasis"/>
          <w:highlight w:val="cyan"/>
        </w:rPr>
        <w:t>and</w:t>
      </w:r>
      <w:r w:rsidRPr="001E1AF1">
        <w:rPr>
          <w:rStyle w:val="Emphasis"/>
        </w:rPr>
        <w:t xml:space="preserve"> ultimately </w:t>
      </w:r>
      <w:r w:rsidRPr="00AE2C08">
        <w:rPr>
          <w:rStyle w:val="Emphasis"/>
          <w:highlight w:val="cyan"/>
        </w:rPr>
        <w:t>yield more doses faster</w:t>
      </w:r>
      <w:r w:rsidRPr="001E1AF1">
        <w:rPr>
          <w:sz w:val="16"/>
        </w:rPr>
        <w:t xml:space="preserve">. Moreover, </w:t>
      </w:r>
      <w:r w:rsidRPr="001E1AF1">
        <w:rPr>
          <w:rStyle w:val="StyleUnderline"/>
        </w:rPr>
        <w:t>as the waiver facilitates vaccine production, demand for raw materials and active ingredients will increase</w:t>
      </w:r>
      <w:r w:rsidRPr="001E1AF1">
        <w:rPr>
          <w:sz w:val="16"/>
        </w:rPr>
        <w:t xml:space="preserve">. Coupled with pre-emptive planning to anticipate and expand raw material production, </w:t>
      </w:r>
      <w:r w:rsidRPr="00AE2C08">
        <w:rPr>
          <w:rStyle w:val="StyleUnderline"/>
          <w:highlight w:val="cyan"/>
        </w:rPr>
        <w:t>the waiver</w:t>
      </w:r>
      <w:r w:rsidRPr="001E1AF1">
        <w:rPr>
          <w:sz w:val="16"/>
        </w:rPr>
        <w:t xml:space="preserve">—which encompasses the IP of all covid-19 vaccine-related technology— </w:t>
      </w:r>
      <w:r w:rsidRPr="00A71B70">
        <w:rPr>
          <w:rStyle w:val="Emphasis"/>
        </w:rPr>
        <w:t xml:space="preserve">can </w:t>
      </w:r>
      <w:r w:rsidRPr="00AE2C08">
        <w:rPr>
          <w:rStyle w:val="Emphasis"/>
          <w:highlight w:val="cyan"/>
        </w:rPr>
        <w:t xml:space="preserve">offer a path to overcome bottlenecks </w:t>
      </w:r>
      <w:r w:rsidRPr="00A71B70">
        <w:rPr>
          <w:rStyle w:val="Emphasis"/>
        </w:rPr>
        <w:t xml:space="preserve">and </w:t>
      </w:r>
      <w:r w:rsidRPr="00AE2C08">
        <w:rPr>
          <w:rStyle w:val="Emphasis"/>
          <w:highlight w:val="cyan"/>
        </w:rPr>
        <w:t xml:space="preserve">expand production </w:t>
      </w:r>
      <w:r w:rsidRPr="00A71B70">
        <w:rPr>
          <w:rStyle w:val="Emphasis"/>
        </w:rPr>
        <w:t>of</w:t>
      </w:r>
      <w:r w:rsidRPr="001E1AF1">
        <w:rPr>
          <w:rStyle w:val="Emphasis"/>
        </w:rPr>
        <w:t xml:space="preserve"> necessary vaccine </w:t>
      </w:r>
      <w:r w:rsidRPr="00A71B70">
        <w:rPr>
          <w:rStyle w:val="Emphasis"/>
        </w:rPr>
        <w:t>materials</w:t>
      </w:r>
      <w:r w:rsidRPr="001E1AF1">
        <w:rPr>
          <w:rStyle w:val="Emphasis"/>
        </w:rPr>
        <w:t>.</w:t>
      </w:r>
      <w:r>
        <w:rPr>
          <w:rStyle w:val="Emphasis"/>
        </w:rPr>
        <w:t xml:space="preserve"> </w:t>
      </w:r>
      <w:r w:rsidRPr="001E1AF1">
        <w:rPr>
          <w:sz w:val="16"/>
        </w:rPr>
        <w:t xml:space="preserve">Current licensing mechanisms inadequate </w:t>
      </w:r>
      <w:r w:rsidRPr="001E1AF1">
        <w:rPr>
          <w:rStyle w:val="StyleUnderline"/>
        </w:rPr>
        <w:t xml:space="preserve">Voluntary </w:t>
      </w:r>
      <w:proofErr w:type="spellStart"/>
      <w:r w:rsidRPr="001E1AF1">
        <w:rPr>
          <w:rStyle w:val="StyleUnderline"/>
        </w:rPr>
        <w:t>licences</w:t>
      </w:r>
      <w:proofErr w:type="spellEnd"/>
      <w:r w:rsidRPr="001E1AF1">
        <w:rPr>
          <w:rStyle w:val="StyleUnderline"/>
        </w:rPr>
        <w:t xml:space="preserve"> have not and will not keep pace with public health demand</w:t>
      </w:r>
      <w:r w:rsidRPr="001E1AF1">
        <w:rPr>
          <w:sz w:val="16"/>
        </w:rPr>
        <w:t xml:space="preserve">. Since companies determine the terms of voluntary </w:t>
      </w:r>
      <w:proofErr w:type="spellStart"/>
      <w:r w:rsidRPr="001E1AF1">
        <w:rPr>
          <w:sz w:val="16"/>
        </w:rPr>
        <w:t>licences</w:t>
      </w:r>
      <w:proofErr w:type="spellEnd"/>
      <w:r w:rsidRPr="001E1AF1">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1E1AF1">
        <w:rPr>
          <w:rStyle w:val="StyleUnderline"/>
        </w:rPr>
        <w:t>Compulsory licensing</w:t>
      </w:r>
      <w:r w:rsidRPr="001E1AF1">
        <w:rPr>
          <w:sz w:val="16"/>
        </w:rPr>
        <w:t xml:space="preserve"> by LMICs </w:t>
      </w:r>
      <w:r w:rsidRPr="001E1AF1">
        <w:rPr>
          <w:rStyle w:val="StyleUnderline"/>
        </w:rPr>
        <w:t xml:space="preserve">will also be insufficient in rapidly expanding vaccine production, as each patent </w:t>
      </w:r>
      <w:proofErr w:type="spellStart"/>
      <w:r w:rsidRPr="001E1AF1">
        <w:rPr>
          <w:rStyle w:val="StyleUnderline"/>
        </w:rPr>
        <w:t>licence</w:t>
      </w:r>
      <w:proofErr w:type="spellEnd"/>
      <w:r w:rsidRPr="001E1AF1">
        <w:rPr>
          <w:rStyle w:val="StyleUnderline"/>
        </w:rPr>
        <w:t xml:space="preserve"> must be negotiated separately by each country and for each product based on its own merit.</w:t>
      </w:r>
      <w:r w:rsidRPr="001E1AF1">
        <w:rPr>
          <w:sz w:val="16"/>
        </w:rPr>
        <w:t xml:space="preserve"> From 1995 to 2016, 108 compulsory </w:t>
      </w:r>
      <w:proofErr w:type="spellStart"/>
      <w:r w:rsidRPr="001E1AF1">
        <w:rPr>
          <w:sz w:val="16"/>
        </w:rPr>
        <w:t>licences</w:t>
      </w:r>
      <w:proofErr w:type="spellEnd"/>
      <w:r w:rsidRPr="001E1AF1">
        <w:rPr>
          <w:sz w:val="16"/>
        </w:rPr>
        <w:t xml:space="preserve"> were attempted and only 53 were approved.6 The case-by-case approach is slow and not suitable for a global crisis that requires swift action. In addition, TRIPS requires compulsory </w:t>
      </w:r>
      <w:proofErr w:type="spellStart"/>
      <w:r w:rsidRPr="001E1AF1">
        <w:rPr>
          <w:sz w:val="16"/>
        </w:rPr>
        <w:t>licences</w:t>
      </w:r>
      <w:proofErr w:type="spellEnd"/>
      <w:r w:rsidRPr="001E1AF1">
        <w:rPr>
          <w:sz w:val="16"/>
        </w:rPr>
        <w:t xml:space="preserve"> to be used predominantly for domestic supply, limiting exports of the licensed goods to nearby low income countries without production capacity.5 Although a “special” compulsory </w:t>
      </w:r>
      <w:proofErr w:type="spellStart"/>
      <w:r w:rsidRPr="001E1AF1">
        <w:rPr>
          <w:sz w:val="16"/>
        </w:rPr>
        <w:t>licence</w:t>
      </w:r>
      <w:proofErr w:type="spellEnd"/>
      <w:r w:rsidRPr="001E1AF1">
        <w:rPr>
          <w:sz w:val="16"/>
        </w:rPr>
        <w:t xml:space="preserve"> system was agreed in the Doha declaration to allow for expeditious exportation and importation (</w:t>
      </w:r>
      <w:proofErr w:type="spellStart"/>
      <w:r w:rsidRPr="001E1AF1">
        <w:rPr>
          <w:sz w:val="16"/>
        </w:rPr>
        <w:t>formalised</w:t>
      </w:r>
      <w:proofErr w:type="spellEnd"/>
      <w:r w:rsidRPr="001E1AF1">
        <w:rPr>
          <w:sz w:val="16"/>
        </w:rPr>
        <w:t xml:space="preserve"> as the article 31bis amendment to TRIPS in 2017), the provision is limited by cumbersome logistical procedures and has been rarely used.16 Governments may also be hesitant to pursue compulsory </w:t>
      </w:r>
      <w:proofErr w:type="spellStart"/>
      <w:r w:rsidRPr="001E1AF1">
        <w:rPr>
          <w:sz w:val="16"/>
        </w:rPr>
        <w:t>licences</w:t>
      </w:r>
      <w:proofErr w:type="spellEnd"/>
      <w:r w:rsidRPr="001E1AF1">
        <w:rPr>
          <w:sz w:val="16"/>
        </w:rPr>
        <w:t xml:space="preserve"> as high income countries have previously bullied them for doing so. Since India first used compulsory licensing for sorafenib </w:t>
      </w:r>
      <w:proofErr w:type="spellStart"/>
      <w:r w:rsidRPr="001E1AF1">
        <w:rPr>
          <w:sz w:val="16"/>
        </w:rPr>
        <w:t>tosylate</w:t>
      </w:r>
      <w:proofErr w:type="spellEnd"/>
      <w:r w:rsidRPr="001E1AF1">
        <w:rPr>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1E1AF1">
        <w:rPr>
          <w:sz w:val="16"/>
        </w:rPr>
        <w:t>licence</w:t>
      </w:r>
      <w:proofErr w:type="spellEnd"/>
      <w:r w:rsidRPr="001E1AF1">
        <w:rPr>
          <w:sz w:val="16"/>
        </w:rPr>
        <w:t xml:space="preserve"> for remdesivir.18 Furthermore, </w:t>
      </w:r>
      <w:r w:rsidRPr="001E1AF1">
        <w:rPr>
          <w:rStyle w:val="StyleUnderline"/>
        </w:rPr>
        <w:t xml:space="preserve">while compulsory </w:t>
      </w:r>
      <w:proofErr w:type="spellStart"/>
      <w:r w:rsidRPr="001E1AF1">
        <w:rPr>
          <w:rStyle w:val="StyleUnderline"/>
        </w:rPr>
        <w:t>licences</w:t>
      </w:r>
      <w:proofErr w:type="spellEnd"/>
      <w:r w:rsidRPr="001E1AF1">
        <w:rPr>
          <w:rStyle w:val="StyleUnderline"/>
        </w:rPr>
        <w:t xml:space="preserve"> are primarily for patents, covid-19 </w:t>
      </w:r>
      <w:r w:rsidRPr="00A71B70">
        <w:rPr>
          <w:rStyle w:val="StyleUnderline"/>
        </w:rPr>
        <w:t>vaccines often have other types of IP, including trade secrets</w:t>
      </w:r>
      <w:r w:rsidRPr="001E1AF1">
        <w:rPr>
          <w:rStyle w:val="StyleUnderline"/>
        </w:rPr>
        <w:t>, that are integral for production</w:t>
      </w:r>
      <w:r w:rsidRPr="001E1AF1">
        <w:rPr>
          <w:sz w:val="16"/>
        </w:rPr>
        <w:t>.</w:t>
      </w:r>
      <w:r w:rsidRPr="001E1AF1">
        <w:rPr>
          <w:rStyle w:val="StyleUnderline"/>
        </w:rPr>
        <w:t xml:space="preserve">19 </w:t>
      </w:r>
      <w:r w:rsidRPr="00AE2C08">
        <w:rPr>
          <w:rStyle w:val="StyleUnderline"/>
          <w:highlight w:val="cyan"/>
        </w:rPr>
        <w:t>The</w:t>
      </w:r>
      <w:r w:rsidRPr="001E1AF1">
        <w:rPr>
          <w:rStyle w:val="StyleUnderline"/>
        </w:rPr>
        <w:t xml:space="preserve"> emergency TRIPS </w:t>
      </w:r>
      <w:r w:rsidRPr="00AE2C08">
        <w:rPr>
          <w:rStyle w:val="StyleUnderline"/>
          <w:highlight w:val="cyan"/>
        </w:rPr>
        <w:t xml:space="preserve">waiver </w:t>
      </w:r>
      <w:r w:rsidRPr="00AE2C08">
        <w:rPr>
          <w:rStyle w:val="Emphasis"/>
          <w:highlight w:val="cyan"/>
        </w:rPr>
        <w:t>removes all IP</w:t>
      </w:r>
      <w:r w:rsidRPr="001E1AF1">
        <w:rPr>
          <w:rStyle w:val="StyleUnderline"/>
        </w:rPr>
        <w:t xml:space="preserve"> as a barrier to starting production</w:t>
      </w:r>
      <w:r w:rsidRPr="001E1AF1">
        <w:rPr>
          <w:sz w:val="16"/>
        </w:rPr>
        <w:t xml:space="preserve"> (not just patents) </w:t>
      </w:r>
      <w:r w:rsidRPr="00AE2C08">
        <w:rPr>
          <w:rStyle w:val="StyleUnderline"/>
          <w:highlight w:val="cyan"/>
        </w:rPr>
        <w:t xml:space="preserve">and negates </w:t>
      </w:r>
      <w:r w:rsidRPr="00A71B70">
        <w:rPr>
          <w:rStyle w:val="StyleUnderline"/>
        </w:rPr>
        <w:t>the</w:t>
      </w:r>
      <w:r w:rsidRPr="001E1AF1">
        <w:rPr>
          <w:rStyle w:val="StyleUnderline"/>
        </w:rPr>
        <w:t xml:space="preserve"> prolonged </w:t>
      </w:r>
      <w:r w:rsidRPr="00AE2C08">
        <w:rPr>
          <w:rStyle w:val="StyleUnderline"/>
          <w:highlight w:val="cyan"/>
        </w:rPr>
        <w:t>time, inconsistency</w:t>
      </w:r>
      <w:r w:rsidRPr="001E1AF1">
        <w:rPr>
          <w:rStyle w:val="StyleUnderline"/>
        </w:rPr>
        <w:t xml:space="preserve">, frequent </w:t>
      </w:r>
      <w:r w:rsidRPr="00AE2C08">
        <w:rPr>
          <w:rStyle w:val="StyleUnderline"/>
          <w:highlight w:val="cyan"/>
        </w:rPr>
        <w:t>failure, and political pressure</w:t>
      </w:r>
      <w:r w:rsidRPr="001E1AF1">
        <w:rPr>
          <w:rStyle w:val="StyleUnderline"/>
        </w:rPr>
        <w:t xml:space="preserve"> that accompany voluntary licensing and compulsory licensing efforts. It also provides an expeditious path for new suppliers to import and export vaccines to countries in need without bureaucratic limitations.</w:t>
      </w:r>
      <w:r>
        <w:rPr>
          <w:rStyle w:val="StyleUnderline"/>
        </w:rPr>
        <w:t xml:space="preserve"> </w:t>
      </w:r>
      <w:r w:rsidRPr="001E1AF1">
        <w:rPr>
          <w:sz w:val="16"/>
        </w:rPr>
        <w:t xml:space="preserve">Finally, </w:t>
      </w:r>
      <w:r w:rsidRPr="00AE2C08">
        <w:rPr>
          <w:rStyle w:val="StyleUnderline"/>
          <w:highlight w:val="cyan"/>
        </w:rPr>
        <w:t>there</w:t>
      </w:r>
      <w:r w:rsidRPr="001E1AF1">
        <w:rPr>
          <w:rStyle w:val="StyleUnderline"/>
        </w:rPr>
        <w:t xml:space="preserve"> is </w:t>
      </w:r>
      <w:r w:rsidRPr="00AE2C08">
        <w:rPr>
          <w:rStyle w:val="StyleUnderline"/>
          <w:highlight w:val="cyan"/>
        </w:rPr>
        <w:t>no</w:t>
      </w:r>
      <w:r w:rsidRPr="001E1AF1">
        <w:rPr>
          <w:rStyle w:val="StyleUnderline"/>
        </w:rPr>
        <w:t xml:space="preserve"> compelling </w:t>
      </w:r>
      <w:r w:rsidRPr="00AE2C08">
        <w:rPr>
          <w:rStyle w:val="StyleUnderline"/>
          <w:highlight w:val="cyan"/>
        </w:rPr>
        <w:t>evidence</w:t>
      </w:r>
      <w:r w:rsidRPr="001E1AF1">
        <w:rPr>
          <w:sz w:val="16"/>
        </w:rPr>
        <w:t xml:space="preserve"> that </w:t>
      </w:r>
      <w:r w:rsidRPr="00AE2C08">
        <w:rPr>
          <w:rStyle w:val="Emphasis"/>
          <w:highlight w:val="cyan"/>
        </w:rPr>
        <w:t>the</w:t>
      </w:r>
      <w:r w:rsidRPr="001E1AF1">
        <w:rPr>
          <w:rStyle w:val="Emphasis"/>
        </w:rPr>
        <w:t xml:space="preserve"> proposed TRIPS </w:t>
      </w:r>
      <w:r w:rsidRPr="00AE2C08">
        <w:rPr>
          <w:rStyle w:val="Emphasis"/>
          <w:highlight w:val="cyan"/>
        </w:rPr>
        <w:t>waiver would dismantle</w:t>
      </w:r>
      <w:r w:rsidRPr="001E1AF1">
        <w:rPr>
          <w:rStyle w:val="Emphasis"/>
        </w:rPr>
        <w:t xml:space="preserve"> the </w:t>
      </w:r>
      <w:r w:rsidRPr="00AE2C08">
        <w:rPr>
          <w:rStyle w:val="Emphasis"/>
          <w:highlight w:val="cyan"/>
        </w:rPr>
        <w:t>IP</w:t>
      </w:r>
      <w:r w:rsidRPr="001E1AF1">
        <w:rPr>
          <w:rStyle w:val="Emphasis"/>
        </w:rPr>
        <w:t xml:space="preserve"> system </w:t>
      </w:r>
      <w:r w:rsidRPr="00AE2C08">
        <w:rPr>
          <w:rStyle w:val="Emphasis"/>
          <w:highlight w:val="cyan"/>
        </w:rPr>
        <w:t>and its innovation incentives</w:t>
      </w:r>
      <w:r w:rsidRPr="001E1AF1">
        <w:rPr>
          <w:sz w:val="16"/>
        </w:rPr>
        <w:t xml:space="preserve">. </w:t>
      </w:r>
      <w:r w:rsidRPr="001E1AF1">
        <w:rPr>
          <w:rStyle w:val="StyleUnderline"/>
        </w:rPr>
        <w:t>The waiver is restricted to covid</w:t>
      </w:r>
      <w:r w:rsidRPr="001E1AF1">
        <w:rPr>
          <w:sz w:val="16"/>
        </w:rPr>
        <w:t xml:space="preserve">-19 related goods </w:t>
      </w:r>
      <w:r w:rsidRPr="001E1AF1">
        <w:rPr>
          <w:rStyle w:val="Emphasis"/>
        </w:rPr>
        <w:t>and is time limited</w:t>
      </w:r>
      <w:r w:rsidRPr="001E1AF1">
        <w:rPr>
          <w:sz w:val="16"/>
        </w:rPr>
        <w:t xml:space="preserve">, </w:t>
      </w:r>
      <w:r w:rsidRPr="001E1AF1">
        <w:rPr>
          <w:rStyle w:val="StyleUnderline"/>
        </w:rPr>
        <w:t>helping to protect future innovation</w:t>
      </w:r>
      <w:r w:rsidRPr="001E1AF1">
        <w:rPr>
          <w:sz w:val="16"/>
        </w:rPr>
        <w:t xml:space="preserve">. It would, however, reduce profit margins on current covid-19 vaccines. </w:t>
      </w:r>
      <w:r w:rsidRPr="001E1AF1">
        <w:rPr>
          <w:rStyle w:val="StyleUnderline"/>
        </w:rPr>
        <w:t>With substantial earnings in the first quarter of 2021</w:t>
      </w:r>
      <w:r w:rsidRPr="001E1AF1">
        <w:rPr>
          <w:sz w:val="16"/>
        </w:rPr>
        <w:t xml:space="preserve">, many drug </w:t>
      </w:r>
      <w:r w:rsidRPr="00AE2C08">
        <w:rPr>
          <w:rStyle w:val="Emphasis"/>
          <w:highlight w:val="cyan"/>
        </w:rPr>
        <w:t>companies have already recouped their</w:t>
      </w:r>
      <w:r w:rsidRPr="001E1AF1">
        <w:rPr>
          <w:rStyle w:val="Emphasis"/>
        </w:rPr>
        <w:t xml:space="preserve"> </w:t>
      </w:r>
      <w:r w:rsidRPr="00AE2C08">
        <w:rPr>
          <w:rStyle w:val="Emphasis"/>
          <w:highlight w:val="cyan"/>
        </w:rPr>
        <w:t>r</w:t>
      </w:r>
      <w:r w:rsidRPr="001E1AF1">
        <w:rPr>
          <w:rStyle w:val="Emphasis"/>
        </w:rPr>
        <w:t xml:space="preserve">esearch </w:t>
      </w:r>
      <w:r w:rsidRPr="00AE2C08">
        <w:rPr>
          <w:rStyle w:val="Emphasis"/>
          <w:highlight w:val="cyan"/>
        </w:rPr>
        <w:t>and</w:t>
      </w:r>
      <w:r w:rsidRPr="001E1AF1">
        <w:rPr>
          <w:rStyle w:val="Emphasis"/>
        </w:rPr>
        <w:t xml:space="preserve"> </w:t>
      </w:r>
      <w:r w:rsidRPr="00AE2C08">
        <w:rPr>
          <w:rStyle w:val="Emphasis"/>
          <w:highlight w:val="cyan"/>
        </w:rPr>
        <w:t>d</w:t>
      </w:r>
      <w:r w:rsidRPr="001E1AF1">
        <w:rPr>
          <w:rStyle w:val="Emphasis"/>
        </w:rPr>
        <w:t xml:space="preserve">evelopment </w:t>
      </w:r>
      <w:r w:rsidRPr="00AE2C08">
        <w:rPr>
          <w:rStyle w:val="Emphasis"/>
          <w:highlight w:val="cyan"/>
        </w:rPr>
        <w:t>costs for covid</w:t>
      </w:r>
      <w:r w:rsidRPr="001E1AF1">
        <w:rPr>
          <w:sz w:val="16"/>
        </w:rPr>
        <w:t xml:space="preserve">-19 vaccines.20 However, </w:t>
      </w:r>
      <w:r w:rsidRPr="001E1AF1">
        <w:rPr>
          <w:rStyle w:val="StyleUnderline"/>
        </w:rPr>
        <w:t xml:space="preserve">they have not been the sole investors in vaccine development, and they should not be the only ones to profit. Most vaccines received a substantial portion of their direct funding from </w:t>
      </w:r>
      <w:r w:rsidRPr="001E1AF1">
        <w:rPr>
          <w:rStyle w:val="StyleUnderline"/>
        </w:rPr>
        <w:lastRenderedPageBreak/>
        <w:t>governments</w:t>
      </w:r>
      <w:r w:rsidRPr="001E1AF1">
        <w:rPr>
          <w:sz w:val="16"/>
        </w:rPr>
        <w:t xml:space="preserve"> and not-for-profit </w:t>
      </w:r>
      <w:proofErr w:type="spellStart"/>
      <w:r w:rsidRPr="001E1AF1">
        <w:rPr>
          <w:sz w:val="16"/>
        </w:rPr>
        <w:t>organisations</w:t>
      </w:r>
      <w:proofErr w:type="spellEnd"/>
      <w:r w:rsidRPr="001E1AF1">
        <w:rPr>
          <w:sz w:val="16"/>
        </w:rPr>
        <w:t xml:space="preserve">—and for some, such as </w:t>
      </w:r>
      <w:proofErr w:type="spellStart"/>
      <w:r w:rsidRPr="001E1AF1">
        <w:rPr>
          <w:sz w:val="16"/>
        </w:rPr>
        <w:t>Moderna</w:t>
      </w:r>
      <w:proofErr w:type="spellEnd"/>
      <w:r w:rsidRPr="001E1AF1">
        <w:rPr>
          <w:sz w:val="16"/>
        </w:rPr>
        <w:t xml:space="preserve"> and </w:t>
      </w:r>
      <w:proofErr w:type="spellStart"/>
      <w:r w:rsidRPr="001E1AF1">
        <w:rPr>
          <w:sz w:val="16"/>
        </w:rPr>
        <w:t>Novavax</w:t>
      </w:r>
      <w:proofErr w:type="spellEnd"/>
      <w:r w:rsidRPr="001E1AF1">
        <w:rPr>
          <w:sz w:val="16"/>
        </w:rPr>
        <w:t xml:space="preserve">, nearly all.21 Decades of publicly funded research have laid the groundwork for current innovations in the background technologies used for vaccines.22 </w:t>
      </w:r>
      <w:r w:rsidRPr="001E1AF1">
        <w:rPr>
          <w:rStyle w:val="StyleUnderline"/>
        </w:rPr>
        <w:t>Given that companies were granted upfront risk protection for covid-19 vaccine research and development, a waiver that advances global public health but reduces vaccine profits in a global crisis is reasonable</w:t>
      </w:r>
      <w:r w:rsidRPr="001E1AF1">
        <w:rPr>
          <w:sz w:val="16"/>
        </w:rPr>
        <w:t xml:space="preserve">. Knowledge transfer </w:t>
      </w:r>
      <w:r w:rsidRPr="001E1AF1">
        <w:rPr>
          <w:rStyle w:val="StyleUnderline"/>
        </w:rPr>
        <w:t>An IP waiver</w:t>
      </w:r>
      <w:r w:rsidRPr="001E1AF1">
        <w:rPr>
          <w:sz w:val="16"/>
        </w:rPr>
        <w:t xml:space="preserve"> for covid-19 vaccines </w:t>
      </w:r>
      <w:r w:rsidRPr="001E1AF1">
        <w:rPr>
          <w:rStyle w:val="Emphasis"/>
        </w:rPr>
        <w:t>is integral to boosting vaccine supply</w:t>
      </w:r>
      <w:r w:rsidRPr="001E1AF1">
        <w:rPr>
          <w:sz w:val="16"/>
        </w:rPr>
        <w:t xml:space="preserve">, </w:t>
      </w:r>
      <w:r w:rsidRPr="001E1AF1">
        <w:rPr>
          <w:rStyle w:val="StyleUnderline"/>
        </w:rPr>
        <w:t>breaking vaccine monopolies, and making vaccines more affordable in LMICs.</w:t>
      </w:r>
      <w:r w:rsidRPr="001E1AF1">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transfers.24 If necessary, governments can require technology transfers in exchange for continuing enterprise in a country or avoiding penalties. </w:t>
      </w:r>
      <w:r w:rsidRPr="001E1AF1">
        <w:rPr>
          <w:rStyle w:val="StyleUnderline"/>
        </w:rPr>
        <w:t xml:space="preserve">Politicians and leaders are at a critical juncture: they will either take </w:t>
      </w:r>
      <w:r w:rsidRPr="00AE2C08">
        <w:rPr>
          <w:rStyle w:val="StyleUnderline"/>
          <w:highlight w:val="cyan"/>
        </w:rPr>
        <w:t>the</w:t>
      </w:r>
      <w:r w:rsidRPr="001E1AF1">
        <w:rPr>
          <w:rStyle w:val="StyleUnderline"/>
        </w:rPr>
        <w:t xml:space="preserve"> necessary </w:t>
      </w:r>
      <w:r w:rsidRPr="00AE2C08">
        <w:rPr>
          <w:rStyle w:val="StyleUnderline"/>
          <w:highlight w:val="cyan"/>
        </w:rPr>
        <w:t>steps to make vaccine technology available</w:t>
      </w:r>
      <w:r w:rsidRPr="001E1AF1">
        <w:rPr>
          <w:rStyle w:val="StyleUnderline"/>
        </w:rPr>
        <w:t xml:space="preserve"> to scale production, stimulate global collaboration, and create a path to equity or they will protect a hierarchical system based on an economic bottom line. The former will not only build a vaccination trajectory that puts equal value on the lives of the rich and the poor, but </w:t>
      </w:r>
      <w:r w:rsidRPr="00AE2C08">
        <w:rPr>
          <w:rStyle w:val="StyleUnderline"/>
          <w:highlight w:val="cyan"/>
        </w:rPr>
        <w:t>will</w:t>
      </w:r>
      <w:r w:rsidRPr="001E1AF1">
        <w:rPr>
          <w:rStyle w:val="StyleUnderline"/>
        </w:rPr>
        <w:t xml:space="preserve"> also help stem the pandemic’s relentless momentum and </w:t>
      </w:r>
      <w:r w:rsidRPr="00AE2C08">
        <w:rPr>
          <w:rStyle w:val="Emphasis"/>
          <w:highlight w:val="cyan"/>
        </w:rPr>
        <w:t>quell the emergence of variants</w:t>
      </w:r>
      <w:r w:rsidRPr="001E1AF1">
        <w:rPr>
          <w:rStyle w:val="Emphasis"/>
        </w:rPr>
        <w:t>.</w:t>
      </w:r>
      <w:r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w:t>
      </w:r>
      <w:r w:rsidRPr="001E1AF1">
        <w:rPr>
          <w:rStyle w:val="StyleUnderline"/>
        </w:rPr>
        <w:t>The longer states stall, the more people die needlessly. Covid-19 has repeatedly shown that people without access to resources such as strong health systems, health workers, medicines, and vaccines will preferentially fall ill and die</w:t>
      </w:r>
      <w:r w:rsidRPr="001E1AF1">
        <w:rPr>
          <w:sz w:val="16"/>
        </w:rPr>
        <w:t>. For too long, this cycle has been “other people’s” problem. It is not. It is our problem.</w:t>
      </w:r>
    </w:p>
    <w:p w14:paraId="6292AA3D" w14:textId="77777777" w:rsidR="00435FCC" w:rsidRDefault="00435FCC" w:rsidP="00435FCC">
      <w:pPr>
        <w:rPr>
          <w:rFonts w:asciiTheme="majorHAnsi" w:hAnsiTheme="majorHAnsi" w:cstheme="majorHAnsi"/>
          <w:b/>
          <w:bCs/>
          <w:u w:val="single"/>
        </w:rPr>
      </w:pPr>
    </w:p>
    <w:p w14:paraId="2F99D6B4" w14:textId="77777777" w:rsidR="00435FCC" w:rsidRPr="00FE51A3" w:rsidRDefault="00435FCC" w:rsidP="00435FCC">
      <w:pPr>
        <w:pStyle w:val="Heading3"/>
        <w:rPr>
          <w:rFonts w:asciiTheme="majorHAnsi" w:hAnsiTheme="majorHAnsi" w:cstheme="majorHAnsi"/>
        </w:rPr>
      </w:pPr>
      <w:r w:rsidRPr="00FE51A3">
        <w:rPr>
          <w:rFonts w:asciiTheme="majorHAnsi" w:hAnsiTheme="majorHAnsi" w:cstheme="majorHAnsi"/>
        </w:rPr>
        <w:lastRenderedPageBreak/>
        <w:t>1AC – WTO Credibility</w:t>
      </w:r>
    </w:p>
    <w:p w14:paraId="3BCE8A7D" w14:textId="77777777" w:rsidR="00435FCC" w:rsidRDefault="00435FCC" w:rsidP="00435FCC">
      <w:pPr>
        <w:pStyle w:val="Heading4"/>
      </w:pPr>
      <w:r>
        <w:t>Advantage 1 is WTO Credibility.</w:t>
      </w:r>
    </w:p>
    <w:p w14:paraId="7DA3A1BE" w14:textId="77777777" w:rsidR="00435FCC" w:rsidRPr="00FE51A3" w:rsidRDefault="00435FCC" w:rsidP="00435FCC">
      <w:pPr>
        <w:rPr>
          <w:rFonts w:asciiTheme="majorHAnsi" w:hAnsiTheme="majorHAnsi" w:cstheme="majorHAnsi"/>
        </w:rPr>
      </w:pPr>
    </w:p>
    <w:p w14:paraId="0980E90B" w14:textId="77777777" w:rsidR="00435FCC" w:rsidRPr="00FE51A3" w:rsidRDefault="00435FCC" w:rsidP="00435FCC">
      <w:pPr>
        <w:pStyle w:val="Heading4"/>
        <w:rPr>
          <w:rFonts w:asciiTheme="majorHAnsi" w:hAnsiTheme="majorHAnsi" w:cstheme="majorHAnsi"/>
        </w:rPr>
      </w:pPr>
      <w:r w:rsidRPr="00FE51A3">
        <w:rPr>
          <w:rFonts w:asciiTheme="majorHAnsi" w:hAnsiTheme="majorHAnsi" w:cstheme="majorHAnsi"/>
        </w:rPr>
        <w:t>The new head of the WTO is on track to push for reform and an increased role but is hindered now due to lack of vaccine agreement.</w:t>
      </w:r>
    </w:p>
    <w:p w14:paraId="3178F794" w14:textId="77777777" w:rsidR="00435FCC" w:rsidRPr="00FE51A3" w:rsidRDefault="00435FCC" w:rsidP="00435FCC">
      <w:pPr>
        <w:rPr>
          <w:rFonts w:asciiTheme="majorHAnsi" w:hAnsiTheme="majorHAnsi" w:cstheme="majorHAnsi"/>
        </w:rPr>
      </w:pPr>
      <w:proofErr w:type="spellStart"/>
      <w:r w:rsidRPr="00FE51A3">
        <w:rPr>
          <w:rStyle w:val="Style13ptBold"/>
          <w:rFonts w:asciiTheme="majorHAnsi" w:hAnsiTheme="majorHAnsi" w:cstheme="majorHAnsi"/>
        </w:rPr>
        <w:t>Baschuk</w:t>
      </w:r>
      <w:proofErr w:type="spellEnd"/>
      <w:r w:rsidRPr="00FE51A3">
        <w:rPr>
          <w:rStyle w:val="Style13ptBold"/>
          <w:rFonts w:asciiTheme="majorHAnsi" w:hAnsiTheme="majorHAnsi" w:cstheme="majorHAnsi"/>
        </w:rPr>
        <w:t xml:space="preserve"> 4-27</w:t>
      </w:r>
      <w:r w:rsidRPr="00FE51A3">
        <w:rPr>
          <w:rFonts w:asciiTheme="majorHAnsi" w:hAnsiTheme="majorHAnsi" w:cstheme="majorHAnsi"/>
        </w:rPr>
        <w:t xml:space="preserve">. </w:t>
      </w:r>
      <w:r w:rsidRPr="006A0576">
        <w:rPr>
          <w:rFonts w:asciiTheme="majorHAnsi" w:hAnsiTheme="majorHAnsi" w:cstheme="majorHAnsi"/>
          <w:sz w:val="18"/>
          <w:szCs w:val="18"/>
        </w:rPr>
        <w:t xml:space="preserve">[(Bryce </w:t>
      </w:r>
      <w:proofErr w:type="spellStart"/>
      <w:r w:rsidRPr="006A0576">
        <w:rPr>
          <w:rFonts w:asciiTheme="majorHAnsi" w:hAnsiTheme="majorHAnsi" w:cstheme="majorHAnsi"/>
          <w:sz w:val="18"/>
          <w:szCs w:val="18"/>
        </w:rPr>
        <w:t>Baschuk</w:t>
      </w:r>
      <w:proofErr w:type="spellEnd"/>
      <w:r w:rsidRPr="006A0576">
        <w:rPr>
          <w:rFonts w:asciiTheme="majorHAnsi" w:hAnsiTheme="majorHAnsi" w:cstheme="majorHAnsi"/>
          <w:sz w:val="18"/>
          <w:szCs w:val="18"/>
        </w:rPr>
        <w:t xml:space="preserve"> is a Bloomberg Reporter) </w:t>
      </w:r>
      <w:hyperlink r:id="rId11" w:history="1">
        <w:r w:rsidRPr="006A0576">
          <w:rPr>
            <w:rStyle w:val="FollowedHyperlink"/>
            <w:rFonts w:asciiTheme="majorHAnsi" w:hAnsiTheme="majorHAnsi" w:cstheme="majorHAnsi"/>
            <w:sz w:val="18"/>
            <w:szCs w:val="18"/>
          </w:rPr>
          <w:t>"WTO Chief Pursues a ‘Hectic’ Agenda to Fix World Trade’s Referee," Bloomberg, April 27, 2021. https://www.bloomberg.com/news/articles/2021-04-27/wto-chief-pursues-a-hectic-agenda-to-fix-world-trade-s-referee</w:t>
        </w:r>
      </w:hyperlink>
      <w:r w:rsidRPr="006A0576">
        <w:rPr>
          <w:rFonts w:asciiTheme="majorHAnsi" w:hAnsiTheme="majorHAnsi" w:cstheme="majorHAnsi"/>
          <w:sz w:val="18"/>
          <w:szCs w:val="18"/>
        </w:rPr>
        <w:t>] TDI</w:t>
      </w:r>
    </w:p>
    <w:p w14:paraId="08BEC588" w14:textId="77777777" w:rsidR="00435FCC" w:rsidRPr="00FE51A3" w:rsidRDefault="00435FCC" w:rsidP="00435FCC">
      <w:pPr>
        <w:rPr>
          <w:rFonts w:asciiTheme="majorHAnsi" w:hAnsiTheme="majorHAnsi" w:cstheme="majorHAnsi"/>
          <w:sz w:val="14"/>
        </w:rPr>
      </w:pPr>
      <w:r w:rsidRPr="00FE51A3">
        <w:rPr>
          <w:rFonts w:asciiTheme="majorHAnsi" w:hAnsiTheme="majorHAnsi" w:cstheme="majorHAnsi"/>
          <w:u w:val="single"/>
        </w:rPr>
        <w:t xml:space="preserve">The head of the </w:t>
      </w:r>
      <w:r w:rsidRPr="00AE2C08">
        <w:rPr>
          <w:rFonts w:asciiTheme="majorHAnsi" w:hAnsiTheme="majorHAnsi" w:cstheme="majorHAnsi"/>
          <w:highlight w:val="cyan"/>
          <w:u w:val="single"/>
        </w:rPr>
        <w:t>W</w:t>
      </w:r>
      <w:r w:rsidRPr="00FE51A3">
        <w:rPr>
          <w:rFonts w:asciiTheme="majorHAnsi" w:hAnsiTheme="majorHAnsi" w:cstheme="majorHAnsi"/>
          <w:sz w:val="14"/>
        </w:rPr>
        <w:t xml:space="preserve">orld </w:t>
      </w:r>
      <w:r w:rsidRPr="00AE2C08">
        <w:rPr>
          <w:rFonts w:asciiTheme="majorHAnsi" w:hAnsiTheme="majorHAnsi" w:cstheme="majorHAnsi"/>
          <w:highlight w:val="cyan"/>
          <w:u w:val="single"/>
        </w:rPr>
        <w:t>T</w:t>
      </w:r>
      <w:r w:rsidRPr="00FE51A3">
        <w:rPr>
          <w:rFonts w:asciiTheme="majorHAnsi" w:hAnsiTheme="majorHAnsi" w:cstheme="majorHAnsi"/>
          <w:sz w:val="14"/>
        </w:rPr>
        <w:t xml:space="preserve">rade </w:t>
      </w:r>
      <w:r w:rsidRPr="00AE2C08">
        <w:rPr>
          <w:rFonts w:asciiTheme="majorHAnsi" w:hAnsiTheme="majorHAnsi" w:cstheme="majorHAnsi"/>
          <w:highlight w:val="cyan"/>
          <w:u w:val="single"/>
        </w:rPr>
        <w:t>O</w:t>
      </w:r>
      <w:r w:rsidRPr="00FE51A3">
        <w:rPr>
          <w:rFonts w:asciiTheme="majorHAnsi" w:hAnsiTheme="majorHAnsi" w:cstheme="majorHAnsi"/>
          <w:sz w:val="14"/>
        </w:rPr>
        <w:t xml:space="preserve">rganization </w:t>
      </w:r>
      <w:r w:rsidRPr="00AE2C08">
        <w:rPr>
          <w:rFonts w:asciiTheme="majorHAnsi" w:hAnsiTheme="majorHAnsi" w:cstheme="majorHAnsi"/>
          <w:b/>
          <w:bCs/>
          <w:highlight w:val="cyan"/>
          <w:u w:val="single"/>
        </w:rPr>
        <w:t>raised</w:t>
      </w:r>
      <w:r w:rsidRPr="00FE51A3">
        <w:rPr>
          <w:rFonts w:asciiTheme="majorHAnsi" w:hAnsiTheme="majorHAnsi" w:cstheme="majorHAnsi"/>
          <w:b/>
          <w:bCs/>
          <w:u w:val="single"/>
        </w:rPr>
        <w:t xml:space="preserve"> an </w:t>
      </w:r>
      <w:r w:rsidRPr="00AE2C08">
        <w:rPr>
          <w:rFonts w:asciiTheme="majorHAnsi" w:hAnsiTheme="majorHAnsi" w:cstheme="majorHAnsi"/>
          <w:b/>
          <w:bCs/>
          <w:highlight w:val="cyan"/>
          <w:u w:val="single"/>
        </w:rPr>
        <w:t>alarm about</w:t>
      </w:r>
      <w:r w:rsidRPr="00FE51A3">
        <w:rPr>
          <w:rFonts w:asciiTheme="majorHAnsi" w:hAnsiTheme="majorHAnsi" w:cstheme="majorHAnsi"/>
          <w:b/>
          <w:bCs/>
          <w:u w:val="single"/>
        </w:rPr>
        <w:t xml:space="preserve"> the </w:t>
      </w:r>
      <w:r w:rsidRPr="00AE2C08">
        <w:rPr>
          <w:rFonts w:asciiTheme="majorHAnsi" w:hAnsiTheme="majorHAnsi" w:cstheme="majorHAnsi"/>
          <w:b/>
          <w:bCs/>
          <w:highlight w:val="cyan"/>
          <w:u w:val="single"/>
        </w:rPr>
        <w:t xml:space="preserve">credibility </w:t>
      </w:r>
      <w:r w:rsidRPr="00B90621">
        <w:rPr>
          <w:rFonts w:asciiTheme="majorHAnsi" w:hAnsiTheme="majorHAnsi" w:cstheme="majorHAnsi"/>
          <w:b/>
          <w:bCs/>
          <w:u w:val="single"/>
        </w:rPr>
        <w:t>of the multilateral trading system</w:t>
      </w:r>
      <w:r w:rsidRPr="00B90621">
        <w:rPr>
          <w:rFonts w:asciiTheme="majorHAnsi" w:hAnsiTheme="majorHAnsi" w:cstheme="majorHAnsi"/>
          <w:sz w:val="14"/>
        </w:rPr>
        <w:t xml:space="preserve">, </w:t>
      </w:r>
      <w:r w:rsidRPr="00AE2C08">
        <w:rPr>
          <w:rFonts w:asciiTheme="majorHAnsi" w:hAnsiTheme="majorHAnsi" w:cstheme="majorHAnsi"/>
          <w:highlight w:val="cyan"/>
          <w:u w:val="single"/>
        </w:rPr>
        <w:t>urging</w:t>
      </w:r>
      <w:r w:rsidRPr="00FE51A3">
        <w:rPr>
          <w:rFonts w:asciiTheme="majorHAnsi" w:hAnsiTheme="majorHAnsi" w:cstheme="majorHAnsi"/>
          <w:sz w:val="14"/>
        </w:rPr>
        <w:t xml:space="preserve"> leaders to act fast to bolster the global economy with </w:t>
      </w:r>
      <w:r w:rsidRPr="00FE51A3">
        <w:rPr>
          <w:rFonts w:asciiTheme="majorHAnsi" w:hAnsiTheme="majorHAnsi" w:cstheme="majorHAnsi"/>
          <w:u w:val="single"/>
        </w:rPr>
        <w:t xml:space="preserve">steps like fairer </w:t>
      </w:r>
      <w:r w:rsidRPr="00AE2C08">
        <w:rPr>
          <w:rFonts w:asciiTheme="majorHAnsi" w:hAnsiTheme="majorHAnsi" w:cstheme="majorHAnsi"/>
          <w:highlight w:val="cyan"/>
          <w:u w:val="single"/>
        </w:rPr>
        <w:t>vaccine distribution</w:t>
      </w:r>
      <w:r w:rsidRPr="00FE51A3">
        <w:rPr>
          <w:rFonts w:asciiTheme="majorHAnsi" w:hAnsiTheme="majorHAnsi" w:cstheme="majorHAnsi"/>
          <w:sz w:val="14"/>
        </w:rPr>
        <w:t xml:space="preserve"> </w:t>
      </w:r>
      <w:r w:rsidRPr="00FE51A3">
        <w:rPr>
          <w:rFonts w:asciiTheme="majorHAnsi" w:hAnsiTheme="majorHAnsi" w:cstheme="majorHAnsi"/>
          <w:u w:val="single"/>
        </w:rPr>
        <w:t>and cooperate to resolve longer-term problems like overfishing</w:t>
      </w:r>
      <w:r w:rsidRPr="00FE51A3">
        <w:rPr>
          <w:rFonts w:asciiTheme="majorHAnsi" w:hAnsiTheme="majorHAnsi" w:cstheme="majorHAnsi"/>
          <w:sz w:val="14"/>
        </w:rPr>
        <w:t xml:space="preserve">. During her first two months, </w:t>
      </w:r>
      <w:r w:rsidRPr="00FE51A3">
        <w:rPr>
          <w:rFonts w:asciiTheme="majorHAnsi" w:hAnsiTheme="majorHAnsi" w:cstheme="majorHAnsi"/>
          <w:u w:val="single"/>
        </w:rPr>
        <w:t>WTO</w:t>
      </w:r>
      <w:r w:rsidRPr="00FE51A3">
        <w:rPr>
          <w:rFonts w:asciiTheme="majorHAnsi" w:hAnsiTheme="majorHAnsi" w:cstheme="majorHAnsi"/>
          <w:sz w:val="14"/>
        </w:rPr>
        <w:t xml:space="preserve"> </w:t>
      </w:r>
      <w:r w:rsidRPr="00FE51A3">
        <w:rPr>
          <w:rFonts w:asciiTheme="majorHAnsi" w:hAnsiTheme="majorHAnsi" w:cstheme="majorHAnsi"/>
          <w:u w:val="single"/>
        </w:rPr>
        <w:t>Director</w:t>
      </w:r>
      <w:r w:rsidRPr="00FE51A3">
        <w:rPr>
          <w:rFonts w:asciiTheme="majorHAnsi" w:hAnsiTheme="majorHAnsi" w:cstheme="majorHAnsi"/>
          <w:sz w:val="14"/>
        </w:rPr>
        <w:t xml:space="preserve">-General Ngozi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w:t>
      </w:r>
      <w:r w:rsidRPr="00FE51A3">
        <w:rPr>
          <w:rFonts w:asciiTheme="majorHAnsi" w:hAnsiTheme="majorHAnsi" w:cstheme="majorHAnsi"/>
          <w:u w:val="single"/>
        </w:rPr>
        <w:t>has met with trade ministers around the globe</w:t>
      </w:r>
      <w:r w:rsidRPr="00FE51A3">
        <w:rPr>
          <w:rFonts w:asciiTheme="majorHAnsi" w:hAnsiTheme="majorHAnsi" w:cstheme="majorHAnsi"/>
          <w:sz w:val="14"/>
        </w:rPr>
        <w:t xml:space="preserve"> </w:t>
      </w:r>
      <w:r w:rsidRPr="00FE51A3">
        <w:rPr>
          <w:rFonts w:asciiTheme="majorHAnsi" w:hAnsiTheme="majorHAnsi" w:cstheme="majorHAnsi"/>
          <w:u w:val="single"/>
        </w:rPr>
        <w:t>to communicate</w:t>
      </w:r>
      <w:r w:rsidRPr="00FE51A3">
        <w:rPr>
          <w:rFonts w:asciiTheme="majorHAnsi" w:hAnsiTheme="majorHAnsi" w:cstheme="majorHAnsi"/>
          <w:sz w:val="14"/>
        </w:rPr>
        <w:t xml:space="preserve"> a message that </w:t>
      </w:r>
      <w:r w:rsidRPr="00AE2C08">
        <w:rPr>
          <w:rFonts w:asciiTheme="majorHAnsi" w:hAnsiTheme="majorHAnsi" w:cstheme="majorHAnsi"/>
          <w:b/>
          <w:bCs/>
          <w:highlight w:val="cyan"/>
          <w:u w:val="single"/>
        </w:rPr>
        <w:t>the WTO is important</w:t>
      </w:r>
      <w:r w:rsidRPr="00FE51A3">
        <w:rPr>
          <w:rFonts w:asciiTheme="majorHAnsi" w:hAnsiTheme="majorHAnsi" w:cstheme="majorHAnsi"/>
          <w:b/>
          <w:bCs/>
          <w:u w:val="single"/>
        </w:rPr>
        <w:t xml:space="preserve">, it needs to be reformed and it needs to deliver results. </w:t>
      </w:r>
      <w:r w:rsidRPr="00FE51A3">
        <w:rPr>
          <w:rFonts w:asciiTheme="majorHAnsi" w:hAnsiTheme="majorHAnsi" w:cstheme="majorHAnsi"/>
          <w:sz w:val="14"/>
        </w:rPr>
        <w:t xml:space="preserve">So far, she says the </w:t>
      </w:r>
      <w:r w:rsidRPr="00FE51A3">
        <w:rPr>
          <w:rFonts w:asciiTheme="majorHAnsi" w:hAnsiTheme="majorHAnsi" w:cstheme="majorHAnsi"/>
          <w:u w:val="single"/>
        </w:rPr>
        <w:t>reception</w:t>
      </w:r>
      <w:r w:rsidRPr="00FE51A3">
        <w:rPr>
          <w:rFonts w:asciiTheme="majorHAnsi" w:hAnsiTheme="majorHAnsi" w:cstheme="majorHAnsi"/>
          <w:sz w:val="14"/>
        </w:rPr>
        <w:t xml:space="preserve"> from world leaders </w:t>
      </w:r>
      <w:r w:rsidRPr="00FE51A3">
        <w:rPr>
          <w:rFonts w:asciiTheme="majorHAnsi" w:hAnsiTheme="majorHAnsi" w:cstheme="majorHAnsi"/>
          <w:u w:val="single"/>
        </w:rPr>
        <w:t xml:space="preserve">has been positive, </w:t>
      </w:r>
      <w:r w:rsidRPr="00FE51A3">
        <w:rPr>
          <w:rFonts w:asciiTheme="majorHAnsi" w:hAnsiTheme="majorHAnsi" w:cstheme="majorHAnsi"/>
          <w:sz w:val="14"/>
        </w:rPr>
        <w:t>but</w:t>
      </w:r>
      <w:r w:rsidRPr="00FE51A3">
        <w:rPr>
          <w:rFonts w:asciiTheme="majorHAnsi" w:hAnsiTheme="majorHAnsi" w:cstheme="majorHAnsi"/>
          <w:u w:val="single"/>
        </w:rPr>
        <w:t xml:space="preserve"> quickly translating that</w:t>
      </w:r>
      <w:r w:rsidRPr="00FE51A3">
        <w:rPr>
          <w:rFonts w:asciiTheme="majorHAnsi" w:hAnsiTheme="majorHAnsi" w:cstheme="majorHAnsi"/>
          <w:sz w:val="14"/>
        </w:rPr>
        <w:t xml:space="preserve"> </w:t>
      </w:r>
      <w:r w:rsidRPr="00FE51A3">
        <w:rPr>
          <w:rFonts w:asciiTheme="majorHAnsi" w:hAnsiTheme="majorHAnsi" w:cstheme="majorHAnsi"/>
          <w:u w:val="single"/>
        </w:rPr>
        <w:t>goodwill into substantive outcomes</w:t>
      </w:r>
      <w:r w:rsidRPr="00FE51A3">
        <w:rPr>
          <w:rFonts w:asciiTheme="majorHAnsi" w:hAnsiTheme="majorHAnsi" w:cstheme="majorHAnsi"/>
          <w:sz w:val="14"/>
        </w:rPr>
        <w:t xml:space="preserve"> during a global pandemic </w:t>
      </w:r>
      <w:r w:rsidRPr="00FE51A3">
        <w:rPr>
          <w:rFonts w:asciiTheme="majorHAnsi" w:hAnsiTheme="majorHAnsi" w:cstheme="majorHAnsi"/>
          <w:u w:val="single"/>
        </w:rPr>
        <w:t>is</w:t>
      </w:r>
      <w:r w:rsidRPr="00FE51A3">
        <w:rPr>
          <w:rFonts w:asciiTheme="majorHAnsi" w:hAnsiTheme="majorHAnsi" w:cstheme="majorHAnsi"/>
          <w:sz w:val="14"/>
        </w:rPr>
        <w:t xml:space="preserve"> just as </w:t>
      </w:r>
      <w:r w:rsidRPr="00FE51A3">
        <w:rPr>
          <w:rFonts w:asciiTheme="majorHAnsi" w:hAnsiTheme="majorHAnsi" w:cstheme="majorHAnsi"/>
          <w:u w:val="single"/>
        </w:rPr>
        <w:t>daunting</w:t>
      </w:r>
      <w:r w:rsidRPr="00FE51A3">
        <w:rPr>
          <w:rFonts w:asciiTheme="majorHAnsi" w:hAnsiTheme="majorHAnsi" w:cstheme="majorHAnsi"/>
          <w:sz w:val="14"/>
        </w:rPr>
        <w:t xml:space="preserve"> as she anticipated. “The word I would use to describe it is absolutely hectic,”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in a phone interview on Tuesday when asked about her first few months in the job. “The challenges we thought were there are there and get</w:t>
      </w:r>
      <w:r w:rsidRPr="00FE51A3">
        <w:rPr>
          <w:rFonts w:asciiTheme="majorHAnsi" w:hAnsiTheme="majorHAnsi" w:cstheme="majorHAnsi"/>
          <w:u w:val="single"/>
        </w:rPr>
        <w:t xml:space="preserve">ting an agreement is not as easy because of longstanding ways of negotiating business positions.” </w:t>
      </w:r>
      <w:r w:rsidRPr="00FE51A3">
        <w:rPr>
          <w:rFonts w:asciiTheme="majorHAnsi" w:hAnsiTheme="majorHAnsi" w:cstheme="majorHAnsi"/>
          <w:sz w:val="14"/>
        </w:rPr>
        <w:t xml:space="preserve">Read More: Arcane WTO Pact Moves to Center of Vaccine Debate: Supply Lines </w:t>
      </w:r>
      <w:r w:rsidRPr="00FE51A3">
        <w:rPr>
          <w:rFonts w:asciiTheme="majorHAnsi" w:hAnsiTheme="majorHAnsi" w:cstheme="majorHAnsi"/>
          <w:u w:val="single"/>
        </w:rPr>
        <w:t>Countries need to move past the notion that one country’s gain in international commerce is another’s loss</w:t>
      </w:r>
      <w:r w:rsidRPr="00FE51A3">
        <w:rPr>
          <w:rFonts w:asciiTheme="majorHAnsi" w:hAnsiTheme="majorHAnsi" w:cstheme="majorHAnsi"/>
          <w:sz w:val="14"/>
        </w:rPr>
        <w:t>, she said. “</w:t>
      </w:r>
      <w:r w:rsidRPr="00FE51A3">
        <w:rPr>
          <w:rFonts w:asciiTheme="majorHAnsi" w:hAnsiTheme="majorHAnsi" w:cstheme="majorHAnsi"/>
          <w:u w:val="single"/>
        </w:rPr>
        <w:t xml:space="preserve">We need to </w:t>
      </w:r>
      <w:r w:rsidRPr="00AE2C08">
        <w:rPr>
          <w:rFonts w:asciiTheme="majorHAnsi" w:hAnsiTheme="majorHAnsi" w:cstheme="majorHAnsi"/>
          <w:highlight w:val="cyan"/>
          <w:u w:val="single"/>
        </w:rPr>
        <w:t xml:space="preserve">break out of </w:t>
      </w:r>
      <w:r w:rsidRPr="00B90621">
        <w:rPr>
          <w:rFonts w:asciiTheme="majorHAnsi" w:hAnsiTheme="majorHAnsi" w:cstheme="majorHAnsi"/>
          <w:u w:val="single"/>
        </w:rPr>
        <w:t xml:space="preserve">the </w:t>
      </w:r>
      <w:r w:rsidRPr="00AE2C08">
        <w:rPr>
          <w:rFonts w:asciiTheme="majorHAnsi" w:hAnsiTheme="majorHAnsi" w:cstheme="majorHAnsi"/>
          <w:highlight w:val="cyan"/>
          <w:u w:val="single"/>
        </w:rPr>
        <w:t>zero-sum deadlock</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We need to remind</w:t>
      </w:r>
      <w:r w:rsidRPr="00FE51A3">
        <w:rPr>
          <w:rFonts w:asciiTheme="majorHAnsi" w:hAnsiTheme="majorHAnsi" w:cstheme="majorHAnsi"/>
          <w:sz w:val="14"/>
        </w:rPr>
        <w:t xml:space="preserve"> the </w:t>
      </w:r>
      <w:r w:rsidRPr="00FE51A3">
        <w:rPr>
          <w:rFonts w:asciiTheme="majorHAnsi" w:hAnsiTheme="majorHAnsi" w:cstheme="majorHAnsi"/>
          <w:u w:val="single"/>
        </w:rPr>
        <w:t>countries</w:t>
      </w:r>
      <w:r w:rsidRPr="00FE51A3">
        <w:rPr>
          <w:rFonts w:asciiTheme="majorHAnsi" w:hAnsiTheme="majorHAnsi" w:cstheme="majorHAnsi"/>
          <w:sz w:val="14"/>
        </w:rPr>
        <w:t xml:space="preserve"> and members that the </w:t>
      </w:r>
      <w:r w:rsidRPr="00FE51A3">
        <w:rPr>
          <w:rFonts w:asciiTheme="majorHAnsi" w:hAnsiTheme="majorHAnsi" w:cstheme="majorHAnsi"/>
          <w:u w:val="single"/>
        </w:rPr>
        <w:t>WTO is here to deliver for people</w:t>
      </w:r>
      <w:r w:rsidRPr="00FE51A3">
        <w:rPr>
          <w:rFonts w:asciiTheme="majorHAnsi" w:hAnsiTheme="majorHAnsi" w:cstheme="majorHAnsi"/>
          <w:sz w:val="14"/>
        </w:rPr>
        <w:t xml:space="preserve">. </w:t>
      </w:r>
      <w:r w:rsidRPr="00FE51A3">
        <w:rPr>
          <w:rFonts w:asciiTheme="majorHAnsi" w:hAnsiTheme="majorHAnsi" w:cstheme="majorHAnsi"/>
          <w:b/>
          <w:bCs/>
          <w:u w:val="single"/>
        </w:rPr>
        <w:t>We can’t take 20 years to negotiate something</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said </w:t>
      </w:r>
      <w:r w:rsidRPr="00FE51A3">
        <w:rPr>
          <w:rFonts w:asciiTheme="majorHAnsi" w:hAnsiTheme="majorHAnsi" w:cstheme="majorHAnsi"/>
          <w:b/>
          <w:bCs/>
          <w:u w:val="single"/>
        </w:rPr>
        <w:t xml:space="preserve">her </w:t>
      </w:r>
      <w:r w:rsidRPr="00B90621">
        <w:rPr>
          <w:rFonts w:asciiTheme="majorHAnsi" w:hAnsiTheme="majorHAnsi" w:cstheme="majorHAnsi"/>
          <w:b/>
          <w:bCs/>
          <w:u w:val="single"/>
        </w:rPr>
        <w:t xml:space="preserve">top </w:t>
      </w:r>
      <w:r w:rsidRPr="00AE2C08">
        <w:rPr>
          <w:rFonts w:asciiTheme="majorHAnsi" w:hAnsiTheme="majorHAnsi" w:cstheme="majorHAnsi"/>
          <w:b/>
          <w:bCs/>
          <w:highlight w:val="cyan"/>
          <w:u w:val="single"/>
        </w:rPr>
        <w:t xml:space="preserve">priority is to </w:t>
      </w:r>
      <w:r w:rsidRPr="00B90621">
        <w:rPr>
          <w:rFonts w:asciiTheme="majorHAnsi" w:hAnsiTheme="majorHAnsi" w:cstheme="majorHAnsi"/>
          <w:b/>
          <w:bCs/>
          <w:u w:val="single"/>
        </w:rPr>
        <w:t xml:space="preserve">use </w:t>
      </w:r>
      <w:r w:rsidRPr="00AE2C08">
        <w:rPr>
          <w:rFonts w:asciiTheme="majorHAnsi" w:hAnsiTheme="majorHAnsi" w:cstheme="majorHAnsi"/>
          <w:b/>
          <w:bCs/>
          <w:highlight w:val="cyan"/>
          <w:u w:val="single"/>
        </w:rPr>
        <w:t>trade to alleviate the pandemic</w:t>
      </w:r>
      <w:r w:rsidRPr="00FE51A3">
        <w:rPr>
          <w:rFonts w:asciiTheme="majorHAnsi" w:hAnsiTheme="majorHAnsi" w:cstheme="majorHAnsi"/>
          <w:sz w:val="14"/>
        </w:rPr>
        <w:t xml:space="preserve"> and said her recent meeting with trade ministers and vaccine manufacturers provided a positive step in the right direction. ‘More Pragmatism’ “That meeting yielded quite a lot,” she said. “I see more pragmatism on both sides.” A</w:t>
      </w:r>
      <w:r w:rsidRPr="00FE51A3">
        <w:rPr>
          <w:rFonts w:asciiTheme="majorHAnsi" w:hAnsiTheme="majorHAnsi" w:cstheme="majorHAnsi"/>
          <w:u w:val="single"/>
        </w:rPr>
        <w:t xml:space="preserve">n important component of the </w:t>
      </w:r>
      <w:r w:rsidRPr="00AE2C08">
        <w:rPr>
          <w:rFonts w:asciiTheme="majorHAnsi" w:hAnsiTheme="majorHAnsi" w:cstheme="majorHAnsi"/>
          <w:highlight w:val="cyan"/>
          <w:u w:val="single"/>
        </w:rPr>
        <w:t>WTO</w:t>
      </w:r>
      <w:r w:rsidRPr="00B90621">
        <w:rPr>
          <w:rFonts w:asciiTheme="majorHAnsi" w:hAnsiTheme="majorHAnsi" w:cstheme="majorHAnsi"/>
          <w:u w:val="single"/>
        </w:rPr>
        <w:t>’s</w:t>
      </w:r>
      <w:r w:rsidRPr="00FE51A3">
        <w:rPr>
          <w:rFonts w:asciiTheme="majorHAnsi" w:hAnsiTheme="majorHAnsi" w:cstheme="majorHAnsi"/>
          <w:u w:val="single"/>
        </w:rPr>
        <w:t xml:space="preserve"> </w:t>
      </w:r>
      <w:r w:rsidRPr="00FE51A3">
        <w:rPr>
          <w:rFonts w:asciiTheme="majorHAnsi" w:hAnsiTheme="majorHAnsi" w:cstheme="majorHAnsi"/>
          <w:sz w:val="14"/>
        </w:rPr>
        <w:t xml:space="preserve">trade and health </w:t>
      </w:r>
      <w:r w:rsidRPr="00FE51A3">
        <w:rPr>
          <w:rFonts w:asciiTheme="majorHAnsi" w:hAnsiTheme="majorHAnsi" w:cstheme="majorHAnsi"/>
          <w:u w:val="single"/>
        </w:rPr>
        <w:t>agenda is a proposal</w:t>
      </w:r>
      <w:r w:rsidRPr="00FE51A3">
        <w:rPr>
          <w:rFonts w:asciiTheme="majorHAnsi" w:hAnsiTheme="majorHAnsi" w:cstheme="majorHAnsi"/>
          <w:sz w:val="14"/>
        </w:rPr>
        <w:t xml:space="preserve"> from India and South Africa that </w:t>
      </w:r>
      <w:r w:rsidRPr="00AE2C08">
        <w:rPr>
          <w:rFonts w:asciiTheme="majorHAnsi" w:hAnsiTheme="majorHAnsi" w:cstheme="majorHAnsi"/>
          <w:highlight w:val="cyan"/>
          <w:u w:val="single"/>
        </w:rPr>
        <w:t>seeks to</w:t>
      </w:r>
      <w:r w:rsidRPr="00FE51A3">
        <w:rPr>
          <w:rFonts w:asciiTheme="majorHAnsi" w:hAnsiTheme="majorHAnsi" w:cstheme="majorHAnsi"/>
          <w:u w:val="single"/>
        </w:rPr>
        <w:t xml:space="preserve"> temporarily </w:t>
      </w:r>
      <w:r w:rsidRPr="00AE2C08">
        <w:rPr>
          <w:rFonts w:asciiTheme="majorHAnsi" w:hAnsiTheme="majorHAnsi" w:cstheme="majorHAnsi"/>
          <w:highlight w:val="cyan"/>
          <w:u w:val="single"/>
        </w:rPr>
        <w:t>waive</w:t>
      </w:r>
      <w:r w:rsidRPr="00FE51A3">
        <w:rPr>
          <w:rFonts w:asciiTheme="majorHAnsi" w:hAnsiTheme="majorHAnsi" w:cstheme="majorHAnsi"/>
          <w:u w:val="single"/>
        </w:rPr>
        <w:t xml:space="preserve"> enforcement</w:t>
      </w:r>
      <w:r w:rsidRPr="00FE51A3">
        <w:rPr>
          <w:rFonts w:asciiTheme="majorHAnsi" w:hAnsiTheme="majorHAnsi" w:cstheme="majorHAnsi"/>
          <w:sz w:val="14"/>
        </w:rPr>
        <w:t xml:space="preserve"> </w:t>
      </w:r>
      <w:r w:rsidRPr="00FE51A3">
        <w:rPr>
          <w:rFonts w:asciiTheme="majorHAnsi" w:hAnsiTheme="majorHAnsi" w:cstheme="majorHAnsi"/>
          <w:u w:val="single"/>
        </w:rPr>
        <w:t>of</w:t>
      </w:r>
      <w:r w:rsidRPr="00FE51A3">
        <w:rPr>
          <w:rFonts w:asciiTheme="majorHAnsi" w:hAnsiTheme="majorHAnsi" w:cstheme="majorHAnsi"/>
          <w:sz w:val="14"/>
        </w:rPr>
        <w:t xml:space="preserve"> the WTO’s rules governing </w:t>
      </w:r>
      <w:r w:rsidRPr="00AE2C08">
        <w:rPr>
          <w:rFonts w:asciiTheme="majorHAnsi" w:hAnsiTheme="majorHAnsi" w:cstheme="majorHAnsi"/>
          <w:highlight w:val="cyan"/>
          <w:u w:val="single"/>
        </w:rPr>
        <w:t>i</w:t>
      </w:r>
      <w:r w:rsidRPr="00B90621">
        <w:rPr>
          <w:rFonts w:asciiTheme="majorHAnsi" w:hAnsiTheme="majorHAnsi" w:cstheme="majorHAnsi"/>
          <w:u w:val="single"/>
        </w:rPr>
        <w:t>ntellectual</w:t>
      </w:r>
      <w:r w:rsidRPr="00AE2C08">
        <w:rPr>
          <w:rFonts w:asciiTheme="majorHAnsi" w:hAnsiTheme="majorHAnsi" w:cstheme="majorHAnsi"/>
          <w:highlight w:val="cyan"/>
          <w:u w:val="single"/>
        </w:rPr>
        <w:t xml:space="preserve"> p</w:t>
      </w:r>
      <w:r w:rsidRPr="00B90621">
        <w:rPr>
          <w:rFonts w:asciiTheme="majorHAnsi" w:hAnsiTheme="majorHAnsi" w:cstheme="majorHAnsi"/>
          <w:u w:val="single"/>
        </w:rPr>
        <w:t xml:space="preserve">roperty </w:t>
      </w:r>
      <w:r w:rsidRPr="00AE2C08">
        <w:rPr>
          <w:rFonts w:asciiTheme="majorHAnsi" w:hAnsiTheme="majorHAnsi" w:cstheme="majorHAnsi"/>
          <w:highlight w:val="cyan"/>
          <w:u w:val="single"/>
        </w:rPr>
        <w:t>for vaccines</w:t>
      </w:r>
      <w:r w:rsidRPr="00FE51A3">
        <w:rPr>
          <w:rFonts w:asciiTheme="majorHAnsi" w:hAnsiTheme="majorHAnsi" w:cstheme="majorHAnsi"/>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FE51A3">
        <w:rPr>
          <w:rFonts w:asciiTheme="majorHAnsi" w:hAnsiTheme="majorHAnsi" w:cstheme="majorHAnsi"/>
          <w:u w:val="single"/>
        </w:rPr>
        <w:t>“There is movement</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Are we there yet? No</w:t>
      </w:r>
      <w:r w:rsidRPr="00FE51A3">
        <w:rPr>
          <w:rFonts w:asciiTheme="majorHAnsi" w:hAnsiTheme="majorHAnsi" w:cstheme="majorHAnsi"/>
          <w:sz w:val="14"/>
        </w:rPr>
        <w:t xml:space="preserve">, but there is a little bit of change in the air among members. I think hopefully we will be able to come to some sort of a framework for the WTO ministers to bless.” </w:t>
      </w:r>
      <w:r w:rsidRPr="00FE51A3">
        <w:rPr>
          <w:rFonts w:asciiTheme="majorHAnsi" w:hAnsiTheme="majorHAnsi" w:cstheme="majorHAnsi"/>
          <w:u w:val="single"/>
        </w:rPr>
        <w:t xml:space="preserve">“We don’t have time,” she added. “People are dying.”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Indonesia and Egypt already have some capacity to begin producing vaccines for people living in developing economies.</w:t>
      </w:r>
    </w:p>
    <w:p w14:paraId="19ACA0F0" w14:textId="77777777" w:rsidR="00435FCC" w:rsidRPr="00FE51A3" w:rsidRDefault="00435FCC" w:rsidP="00435FCC">
      <w:pPr>
        <w:pStyle w:val="Heading4"/>
        <w:rPr>
          <w:rFonts w:asciiTheme="majorHAnsi" w:hAnsiTheme="majorHAnsi" w:cstheme="majorHAnsi"/>
        </w:rPr>
      </w:pPr>
      <w:r w:rsidRPr="00FE51A3">
        <w:rPr>
          <w:rFonts w:asciiTheme="majorHAnsi" w:hAnsiTheme="majorHAnsi" w:cstheme="majorHAnsi"/>
        </w:rPr>
        <w:t>Patent waiver is necessary to revitalize WTO’s credibility as an international dispute mechanism – creates momentum for further reform.</w:t>
      </w:r>
    </w:p>
    <w:p w14:paraId="0EA6E950" w14:textId="77777777" w:rsidR="00435FCC" w:rsidRPr="00FE51A3" w:rsidRDefault="00435FCC" w:rsidP="00435FCC">
      <w:pPr>
        <w:rPr>
          <w:rFonts w:asciiTheme="majorHAnsi" w:hAnsiTheme="majorHAnsi" w:cstheme="majorHAnsi"/>
        </w:rPr>
      </w:pPr>
      <w:r w:rsidRPr="00FE51A3">
        <w:rPr>
          <w:rStyle w:val="Style13ptBold"/>
          <w:rFonts w:asciiTheme="majorHAnsi" w:hAnsiTheme="majorHAnsi" w:cstheme="majorHAnsi"/>
        </w:rPr>
        <w:t>Meyer 6-18</w:t>
      </w:r>
      <w:r w:rsidRPr="006A0576">
        <w:rPr>
          <w:rStyle w:val="Style13ptBold"/>
          <w:rFonts w:asciiTheme="majorHAnsi" w:hAnsiTheme="majorHAnsi" w:cstheme="majorHAnsi"/>
          <w:sz w:val="18"/>
          <w:szCs w:val="18"/>
        </w:rPr>
        <w:t>-</w:t>
      </w:r>
      <w:r w:rsidRPr="006A0576">
        <w:rPr>
          <w:rStyle w:val="Style13ptBold"/>
          <w:rFonts w:asciiTheme="majorHAnsi" w:hAnsiTheme="majorHAnsi" w:cstheme="majorHAnsi"/>
          <w:b w:val="0"/>
          <w:bCs/>
          <w:sz w:val="18"/>
          <w:szCs w:val="18"/>
        </w:rPr>
        <w:t>21.</w:t>
      </w:r>
      <w:r w:rsidRPr="006A0576">
        <w:rPr>
          <w:rFonts w:asciiTheme="majorHAnsi" w:hAnsiTheme="majorHAnsi" w:cstheme="majorHAnsi"/>
          <w:sz w:val="18"/>
          <w:szCs w:val="18"/>
        </w:rP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2" w:history="1">
        <w:r w:rsidRPr="006A0576">
          <w:rPr>
            <w:rStyle w:val="FollowedHyperlink"/>
            <w:rFonts w:asciiTheme="majorHAnsi" w:hAnsiTheme="majorHAnsi" w:cstheme="majorHAnsi"/>
            <w:sz w:val="18"/>
            <w:szCs w:val="18"/>
          </w:rPr>
          <w:t>https://fortune.com/2021/06/18/wto-covid-vaccines-patents-waiver-south-africa-trips/</w:t>
        </w:r>
      </w:hyperlink>
      <w:r w:rsidRPr="006A0576">
        <w:rPr>
          <w:rStyle w:val="FollowedHyperlink"/>
          <w:rFonts w:asciiTheme="majorHAnsi" w:hAnsiTheme="majorHAnsi" w:cstheme="majorHAnsi"/>
          <w:sz w:val="18"/>
          <w:szCs w:val="18"/>
        </w:rPr>
        <w:t>] TDI</w:t>
      </w:r>
    </w:p>
    <w:p w14:paraId="34515889" w14:textId="77777777" w:rsidR="00435FCC" w:rsidRPr="001F3803" w:rsidRDefault="00435FCC" w:rsidP="00435FCC">
      <w:pPr>
        <w:rPr>
          <w:rFonts w:asciiTheme="majorHAnsi" w:hAnsiTheme="majorHAnsi" w:cstheme="majorHAnsi"/>
          <w:sz w:val="10"/>
        </w:rPr>
      </w:pPr>
      <w:r w:rsidRPr="001F3803">
        <w:rPr>
          <w:rFonts w:asciiTheme="majorHAnsi" w:hAnsiTheme="majorHAnsi" w:cstheme="majorHAnsi"/>
          <w:sz w:val="10"/>
        </w:rPr>
        <w:t xml:space="preserve">The World Trade Organization knows all about crises. Former U.S. President Donald Trump threw a wrench into its core function of resolving trade disputes—a blocker that President Joe Biden has not yet removed—and </w:t>
      </w:r>
      <w:r w:rsidRPr="00FE51A3">
        <w:rPr>
          <w:rFonts w:asciiTheme="majorHAnsi" w:hAnsiTheme="majorHAnsi" w:cstheme="majorHAnsi"/>
          <w:u w:val="single"/>
        </w:rPr>
        <w:t xml:space="preserve">there is </w:t>
      </w:r>
      <w:r w:rsidRPr="00E2798C">
        <w:rPr>
          <w:rFonts w:asciiTheme="majorHAnsi" w:hAnsiTheme="majorHAnsi" w:cstheme="majorHAnsi"/>
          <w:u w:val="single"/>
        </w:rPr>
        <w:t xml:space="preserve">widespread </w:t>
      </w:r>
      <w:r w:rsidRPr="00AE2C08">
        <w:rPr>
          <w:rFonts w:asciiTheme="majorHAnsi" w:hAnsiTheme="majorHAnsi" w:cstheme="majorHAnsi"/>
          <w:highlight w:val="cyan"/>
          <w:u w:val="single"/>
        </w:rPr>
        <w:t>dissatisfaction</w:t>
      </w:r>
      <w:r w:rsidRPr="00AE2C08">
        <w:rPr>
          <w:rFonts w:asciiTheme="majorHAnsi" w:hAnsiTheme="majorHAnsi" w:cstheme="majorHAnsi"/>
          <w:sz w:val="10"/>
          <w:highlight w:val="cyan"/>
        </w:rPr>
        <w:t xml:space="preserve"> </w:t>
      </w:r>
      <w:r w:rsidRPr="00AE2C08">
        <w:rPr>
          <w:rFonts w:asciiTheme="majorHAnsi" w:hAnsiTheme="majorHAnsi" w:cstheme="majorHAnsi"/>
          <w:highlight w:val="cyan"/>
          <w:u w:val="single"/>
        </w:rPr>
        <w:t>over</w:t>
      </w:r>
      <w:r w:rsidRPr="00FE51A3">
        <w:rPr>
          <w:rFonts w:asciiTheme="majorHAnsi" w:hAnsiTheme="majorHAnsi" w:cstheme="majorHAnsi"/>
          <w:u w:val="single"/>
        </w:rPr>
        <w:t xml:space="preserve"> </w:t>
      </w:r>
      <w:r w:rsidRPr="00E2798C">
        <w:rPr>
          <w:rFonts w:asciiTheme="majorHAnsi" w:hAnsiTheme="majorHAnsi" w:cstheme="majorHAnsi"/>
          <w:u w:val="single"/>
        </w:rPr>
        <w:t>the</w:t>
      </w:r>
      <w:r w:rsidRPr="00E2798C">
        <w:rPr>
          <w:rFonts w:asciiTheme="majorHAnsi" w:hAnsiTheme="majorHAnsi" w:cstheme="majorHAnsi"/>
          <w:sz w:val="10"/>
        </w:rPr>
        <w:t xml:space="preserve"> </w:t>
      </w:r>
      <w:r w:rsidRPr="00E2798C">
        <w:rPr>
          <w:rFonts w:asciiTheme="majorHAnsi" w:hAnsiTheme="majorHAnsi" w:cstheme="majorHAnsi"/>
          <w:u w:val="single"/>
        </w:rPr>
        <w:t>fairness of</w:t>
      </w:r>
      <w:r w:rsidRPr="00FE51A3">
        <w:rPr>
          <w:rFonts w:asciiTheme="majorHAnsi" w:hAnsiTheme="majorHAnsi" w:cstheme="majorHAnsi"/>
          <w:u w:val="single"/>
        </w:rPr>
        <w:t xml:space="preserve"> the </w:t>
      </w:r>
      <w:r w:rsidRPr="00AE2C08">
        <w:rPr>
          <w:rFonts w:asciiTheme="majorHAnsi" w:hAnsiTheme="majorHAnsi" w:cstheme="majorHAnsi"/>
          <w:highlight w:val="cyan"/>
          <w:u w:val="single"/>
        </w:rPr>
        <w:t>global trade</w:t>
      </w:r>
      <w:r w:rsidRPr="00FE51A3">
        <w:rPr>
          <w:rFonts w:asciiTheme="majorHAnsi" w:hAnsiTheme="majorHAnsi" w:cstheme="majorHAnsi"/>
          <w:u w:val="single"/>
        </w:rPr>
        <w:t xml:space="preserve"> rulebook</w:t>
      </w:r>
      <w:r w:rsidRPr="001F3803">
        <w:rPr>
          <w:rFonts w:asciiTheme="majorHAnsi" w:hAnsiTheme="majorHAnsi" w:cstheme="majorHAnsi"/>
          <w:sz w:val="10"/>
        </w:rPr>
        <w:t xml:space="preserve">. </w:t>
      </w:r>
      <w:r w:rsidRPr="00FE51A3">
        <w:rPr>
          <w:rFonts w:asciiTheme="majorHAnsi" w:hAnsiTheme="majorHAnsi" w:cstheme="majorHAnsi"/>
          <w:u w:val="single"/>
        </w:rPr>
        <w:t>The</w:t>
      </w:r>
      <w:r w:rsidRPr="001F3803">
        <w:rPr>
          <w:rFonts w:asciiTheme="majorHAnsi" w:hAnsiTheme="majorHAnsi" w:cstheme="majorHAnsi"/>
          <w:sz w:val="10"/>
        </w:rPr>
        <w:t xml:space="preserve"> 164-country </w:t>
      </w:r>
      <w:r w:rsidRPr="00FE51A3">
        <w:rPr>
          <w:rFonts w:asciiTheme="majorHAnsi" w:hAnsiTheme="majorHAnsi" w:cstheme="majorHAnsi"/>
          <w:u w:val="single"/>
        </w:rPr>
        <w:t>organization</w:t>
      </w:r>
      <w:r w:rsidRPr="001F3803">
        <w:rPr>
          <w:rFonts w:asciiTheme="majorHAnsi" w:hAnsiTheme="majorHAnsi" w:cstheme="majorHAnsi"/>
          <w:sz w:val="10"/>
        </w:rPr>
        <w:t xml:space="preserve">, under the fresh leadership of Nigeria's Ngozi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w:t>
      </w:r>
      <w:r w:rsidRPr="00FE51A3">
        <w:rPr>
          <w:rFonts w:asciiTheme="majorHAnsi" w:hAnsiTheme="majorHAnsi" w:cstheme="majorHAnsi"/>
          <w:u w:val="single"/>
        </w:rPr>
        <w:t xml:space="preserve">has a lot to fix. </w:t>
      </w:r>
      <w:r w:rsidRPr="001F3803">
        <w:rPr>
          <w:rFonts w:asciiTheme="majorHAnsi" w:hAnsiTheme="majorHAnsi" w:cstheme="majorHAnsi"/>
          <w:sz w:val="10"/>
        </w:rPr>
        <w:t xml:space="preserve">However, </w:t>
      </w:r>
      <w:r w:rsidRPr="00E2798C">
        <w:rPr>
          <w:rFonts w:asciiTheme="majorHAnsi" w:hAnsiTheme="majorHAnsi" w:cstheme="majorHAnsi"/>
          <w:b/>
          <w:bCs/>
          <w:u w:val="single"/>
        </w:rPr>
        <w:t>one crisis is more pressing than</w:t>
      </w:r>
      <w:r w:rsidRPr="00E2798C">
        <w:rPr>
          <w:rFonts w:asciiTheme="majorHAnsi" w:hAnsiTheme="majorHAnsi" w:cstheme="majorHAnsi"/>
          <w:sz w:val="10"/>
        </w:rPr>
        <w:t xml:space="preserve"> the </w:t>
      </w:r>
      <w:r w:rsidRPr="00E2798C">
        <w:rPr>
          <w:rFonts w:asciiTheme="majorHAnsi" w:hAnsiTheme="majorHAnsi" w:cstheme="majorHAnsi"/>
          <w:b/>
          <w:bCs/>
          <w:u w:val="single"/>
        </w:rPr>
        <w:t>others</w:t>
      </w:r>
      <w:r w:rsidRPr="00E2798C">
        <w:rPr>
          <w:rFonts w:asciiTheme="majorHAnsi" w:hAnsiTheme="majorHAnsi" w:cstheme="majorHAnsi"/>
          <w:sz w:val="10"/>
        </w:rPr>
        <w:t xml:space="preserve">: </w:t>
      </w:r>
      <w:r w:rsidRPr="00E2798C">
        <w:rPr>
          <w:rFonts w:asciiTheme="majorHAnsi" w:hAnsiTheme="majorHAnsi" w:cstheme="majorHAnsi"/>
          <w:u w:val="single"/>
        </w:rPr>
        <w:t>the battle over COVID-19 vaccines</w:t>
      </w:r>
      <w:r w:rsidRPr="00E2798C">
        <w:rPr>
          <w:rFonts w:asciiTheme="majorHAnsi" w:hAnsiTheme="majorHAnsi" w:cstheme="majorHAnsi"/>
          <w:sz w:val="10"/>
        </w:rPr>
        <w:t xml:space="preserve">, </w:t>
      </w:r>
      <w:r w:rsidRPr="00E2798C">
        <w:rPr>
          <w:rFonts w:asciiTheme="majorHAnsi" w:hAnsiTheme="majorHAnsi" w:cstheme="majorHAnsi"/>
          <w:u w:val="single"/>
        </w:rPr>
        <w:t>and whether the protection</w:t>
      </w:r>
      <w:r w:rsidRPr="00E2798C">
        <w:rPr>
          <w:rFonts w:asciiTheme="majorHAnsi" w:hAnsiTheme="majorHAnsi" w:cstheme="majorHAnsi"/>
          <w:sz w:val="10"/>
        </w:rPr>
        <w:t xml:space="preserve"> of their patents and other intellectual property should be temporarily lifted to boost production and end the pand</w:t>
      </w:r>
      <w:r w:rsidRPr="001F3803">
        <w:rPr>
          <w:rFonts w:asciiTheme="majorHAnsi" w:hAnsiTheme="majorHAnsi" w:cstheme="majorHAnsi"/>
          <w:sz w:val="10"/>
        </w:rPr>
        <w:t>emic sooner rather than later. According to some of those pushing for the waiver—which was originally proposed last year by India and South Africa—</w:t>
      </w:r>
      <w:r w:rsidRPr="00AE2C08">
        <w:rPr>
          <w:rFonts w:asciiTheme="majorHAnsi" w:hAnsiTheme="majorHAnsi" w:cstheme="majorHAnsi"/>
          <w:b/>
          <w:bCs/>
          <w:highlight w:val="cyan"/>
          <w:u w:val="single"/>
        </w:rPr>
        <w:lastRenderedPageBreak/>
        <w:t xml:space="preserve">the WTO's future rests on </w:t>
      </w:r>
      <w:r w:rsidRPr="00E2798C">
        <w:rPr>
          <w:rFonts w:asciiTheme="majorHAnsi" w:hAnsiTheme="majorHAnsi" w:cstheme="majorHAnsi"/>
          <w:b/>
          <w:bCs/>
          <w:u w:val="single"/>
        </w:rPr>
        <w:t>what happens next.</w:t>
      </w:r>
      <w:r w:rsidRPr="001F3803">
        <w:rPr>
          <w:rFonts w:asciiTheme="majorHAnsi" w:hAnsiTheme="majorHAnsi" w:cstheme="majorHAnsi"/>
          <w:sz w:val="10"/>
        </w:rPr>
        <w:t xml:space="preserve"> </w:t>
      </w:r>
      <w:r w:rsidRPr="00FE51A3">
        <w:rPr>
          <w:rFonts w:asciiTheme="majorHAnsi" w:hAnsiTheme="majorHAnsi" w:cstheme="majorHAnsi"/>
          <w:u w:val="single"/>
        </w:rPr>
        <w:t>"The credibility of the WTO will depend on its ability to find a meaningful outcome</w:t>
      </w:r>
      <w:r w:rsidRPr="001F3803">
        <w:rPr>
          <w:rFonts w:asciiTheme="majorHAnsi" w:hAnsiTheme="majorHAnsi" w:cstheme="majorHAnsi"/>
          <w:sz w:val="10"/>
        </w:rPr>
        <w:t xml:space="preserve"> </w:t>
      </w:r>
      <w:r w:rsidRPr="00FE51A3">
        <w:rPr>
          <w:rFonts w:asciiTheme="majorHAnsi" w:hAnsiTheme="majorHAnsi" w:cstheme="majorHAnsi"/>
          <w:u w:val="single"/>
        </w:rPr>
        <w:t>on this issue</w:t>
      </w:r>
      <w:r w:rsidRPr="001F3803">
        <w:rPr>
          <w:rFonts w:asciiTheme="majorHAnsi" w:hAnsiTheme="majorHAnsi" w:cstheme="majorHAnsi"/>
          <w:sz w:val="10"/>
        </w:rPr>
        <w:t xml:space="preserve"> that truly ramps-up and diversifies production," says </w:t>
      </w:r>
      <w:proofErr w:type="spellStart"/>
      <w:r w:rsidRPr="001F3803">
        <w:rPr>
          <w:rFonts w:asciiTheme="majorHAnsi" w:hAnsiTheme="majorHAnsi" w:cstheme="majorHAnsi"/>
          <w:sz w:val="10"/>
        </w:rPr>
        <w:t>Xolelwa</w:t>
      </w:r>
      <w:proofErr w:type="spellEnd"/>
      <w:r w:rsidRPr="001F3803">
        <w:rPr>
          <w:rFonts w:asciiTheme="majorHAnsi" w:hAnsiTheme="majorHAnsi" w:cstheme="majorHAnsi"/>
          <w:sz w:val="10"/>
        </w:rPr>
        <w:t xml:space="preserve"> </w:t>
      </w:r>
      <w:proofErr w:type="spellStart"/>
      <w:r w:rsidRPr="001F3803">
        <w:rPr>
          <w:rFonts w:asciiTheme="majorHAnsi" w:hAnsiTheme="majorHAnsi" w:cstheme="majorHAnsi"/>
          <w:sz w:val="10"/>
        </w:rPr>
        <w:t>Mlumbi</w:t>
      </w:r>
      <w:proofErr w:type="spellEnd"/>
      <w:r w:rsidRPr="001F3803">
        <w:rPr>
          <w:rFonts w:asciiTheme="majorHAnsi" w:hAnsiTheme="majorHAnsi" w:cstheme="majorHAnsi"/>
          <w:sz w:val="10"/>
        </w:rPr>
        <w:t xml:space="preserve">-Peter, South Africa's ambassador to the WTO. "Final nail in the coffin" The Geneva-based </w:t>
      </w:r>
      <w:r w:rsidRPr="00FE51A3">
        <w:rPr>
          <w:rFonts w:asciiTheme="majorHAnsi" w:hAnsiTheme="majorHAnsi" w:cstheme="majorHAnsi"/>
          <w:u w:val="single"/>
        </w:rPr>
        <w:t>WTO isn't an organization with power</w:t>
      </w:r>
      <w:r w:rsidRPr="001F3803">
        <w:rPr>
          <w:rFonts w:asciiTheme="majorHAnsi" w:hAnsiTheme="majorHAnsi" w:cstheme="majorHAnsi"/>
          <w:sz w:val="10"/>
        </w:rPr>
        <w:t xml:space="preserve">, as such—it's a framework within which countries make big decisions about trade, generally by consensus. </w:t>
      </w:r>
      <w:r w:rsidRPr="00FE51A3">
        <w:rPr>
          <w:rFonts w:asciiTheme="majorHAnsi" w:hAnsiTheme="majorHAnsi" w:cstheme="majorHAnsi"/>
          <w:u w:val="single"/>
        </w:rPr>
        <w:t>It's supposed to be</w:t>
      </w:r>
      <w:r w:rsidRPr="001F3803">
        <w:rPr>
          <w:rFonts w:asciiTheme="majorHAnsi" w:hAnsiTheme="majorHAnsi" w:cstheme="majorHAnsi"/>
          <w:sz w:val="10"/>
        </w:rPr>
        <w:t xml:space="preserve"> the forum </w:t>
      </w:r>
      <w:r w:rsidRPr="00FE51A3">
        <w:rPr>
          <w:rFonts w:asciiTheme="majorHAnsi" w:hAnsiTheme="majorHAnsi" w:cstheme="majorHAnsi"/>
          <w:u w:val="single"/>
        </w:rPr>
        <w:t>where disputes get</w:t>
      </w:r>
      <w:r w:rsidRPr="001F3803">
        <w:rPr>
          <w:rFonts w:asciiTheme="majorHAnsi" w:hAnsiTheme="majorHAnsi" w:cstheme="majorHAnsi"/>
          <w:sz w:val="10"/>
        </w:rPr>
        <w:t xml:space="preserve"> </w:t>
      </w:r>
      <w:r w:rsidRPr="00FE51A3">
        <w:rPr>
          <w:rFonts w:asciiTheme="majorHAnsi" w:hAnsiTheme="majorHAnsi" w:cstheme="majorHAnsi"/>
          <w:u w:val="single"/>
        </w:rPr>
        <w:t>settled</w:t>
      </w:r>
      <w:r w:rsidRPr="001F3803">
        <w:rPr>
          <w:rFonts w:asciiTheme="majorHAnsi" w:hAnsiTheme="majorHAnsi" w:cstheme="majorHAnsi"/>
          <w:sz w:val="10"/>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FE51A3">
        <w:rPr>
          <w:rFonts w:asciiTheme="majorHAnsi" w:hAnsiTheme="majorHAnsi" w:cstheme="majorHAnsi"/>
          <w:u w:val="single"/>
        </w:rPr>
        <w:t>founding agreement</w:t>
      </w:r>
      <w:r w:rsidRPr="001F3803">
        <w:rPr>
          <w:rFonts w:asciiTheme="majorHAnsi" w:hAnsiTheme="majorHAnsi" w:cstheme="majorHAnsi"/>
          <w:sz w:val="10"/>
        </w:rPr>
        <w:t xml:space="preserve"> </w:t>
      </w:r>
      <w:r w:rsidRPr="00FE51A3">
        <w:rPr>
          <w:rFonts w:asciiTheme="majorHAnsi" w:hAnsiTheme="majorHAnsi" w:cstheme="majorHAnsi"/>
          <w:u w:val="single"/>
        </w:rPr>
        <w:t>allows for rules to be waived in exceptional circumstances</w:t>
      </w:r>
      <w:r w:rsidRPr="001F3803">
        <w:rPr>
          <w:rFonts w:asciiTheme="majorHAnsi" w:hAnsiTheme="majorHAnsi" w:cstheme="majorHAnsi"/>
          <w:sz w:val="10"/>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FE51A3">
        <w:rPr>
          <w:rFonts w:asciiTheme="majorHAnsi" w:hAnsiTheme="majorHAnsi" w:cstheme="majorHAnsi"/>
          <w:u w:val="single"/>
        </w:rPr>
        <w:t xml:space="preserve">Consensus is the key here. </w:t>
      </w:r>
      <w:r w:rsidRPr="001F3803">
        <w:rPr>
          <w:rFonts w:asciiTheme="majorHAnsi" w:hAnsiTheme="majorHAnsi" w:cstheme="majorHAnsi"/>
          <w:sz w:val="10"/>
        </w:rPr>
        <w:t xml:space="preserve">Although the failure to reach consensus on a waiver could be overcome with a 75% supermajority vote by the WTO's membership, this would be an unprecedented and seismic event. </w:t>
      </w:r>
      <w:r w:rsidRPr="00FE51A3">
        <w:rPr>
          <w:rFonts w:asciiTheme="majorHAnsi" w:hAnsiTheme="majorHAnsi" w:cstheme="majorHAnsi"/>
          <w:u w:val="single"/>
        </w:rPr>
        <w:t xml:space="preserve">In the case of </w:t>
      </w:r>
      <w:r w:rsidRPr="00AE2C08">
        <w:rPr>
          <w:rFonts w:asciiTheme="majorHAnsi" w:hAnsiTheme="majorHAnsi" w:cstheme="majorHAnsi"/>
          <w:highlight w:val="cyan"/>
          <w:u w:val="single"/>
        </w:rPr>
        <w:t>the</w:t>
      </w:r>
      <w:r w:rsidRPr="00FE51A3">
        <w:rPr>
          <w:rFonts w:asciiTheme="majorHAnsi" w:hAnsiTheme="majorHAnsi" w:cstheme="majorHAnsi"/>
          <w:u w:val="single"/>
        </w:rPr>
        <w:t xml:space="preserve"> COVID-19 vaccine </w:t>
      </w:r>
      <w:r w:rsidRPr="00AE2C08">
        <w:rPr>
          <w:rFonts w:asciiTheme="majorHAnsi" w:hAnsiTheme="majorHAnsi" w:cstheme="majorHAnsi"/>
          <w:highlight w:val="cyan"/>
          <w:u w:val="single"/>
        </w:rPr>
        <w:t>IP waiver</w:t>
      </w:r>
      <w:r w:rsidRPr="00FE51A3">
        <w:rPr>
          <w:rFonts w:asciiTheme="majorHAnsi" w:hAnsiTheme="majorHAnsi" w:cstheme="majorHAnsi"/>
          <w:u w:val="single"/>
        </w:rPr>
        <w:t xml:space="preserve">, it </w:t>
      </w:r>
      <w:r w:rsidRPr="00AE2C08">
        <w:rPr>
          <w:rFonts w:asciiTheme="majorHAnsi" w:hAnsiTheme="majorHAnsi" w:cstheme="majorHAnsi"/>
          <w:highlight w:val="cyan"/>
          <w:u w:val="single"/>
        </w:rPr>
        <w:t>would mean standing up to the E</w:t>
      </w:r>
      <w:r w:rsidRPr="001F3803">
        <w:rPr>
          <w:rFonts w:asciiTheme="majorHAnsi" w:hAnsiTheme="majorHAnsi" w:cstheme="majorHAnsi"/>
          <w:sz w:val="10"/>
        </w:rPr>
        <w:t xml:space="preserve">uropean </w:t>
      </w:r>
      <w:r w:rsidRPr="00AE2C08">
        <w:rPr>
          <w:rStyle w:val="Emphasis"/>
          <w:highlight w:val="cyan"/>
        </w:rPr>
        <w:t>U</w:t>
      </w:r>
      <w:r w:rsidRPr="001F3803">
        <w:rPr>
          <w:rFonts w:asciiTheme="majorHAnsi" w:hAnsiTheme="majorHAnsi" w:cstheme="majorHAnsi"/>
          <w:sz w:val="10"/>
        </w:rPr>
        <w:t xml:space="preserve">nion, and Germany in particular, as well as countries such as Canada and the U.K.—the U.S. recently flipped from opposing the idea of a waiver to supporting it, as did France. </w:t>
      </w:r>
      <w:r w:rsidRPr="00FE51A3">
        <w:rPr>
          <w:rFonts w:asciiTheme="majorHAnsi" w:hAnsiTheme="majorHAnsi" w:cstheme="majorHAnsi"/>
          <w:b/>
          <w:bCs/>
          <w:u w:val="single"/>
        </w:rPr>
        <w:t xml:space="preserve">It's a dispute between countries, </w:t>
      </w:r>
      <w:r w:rsidRPr="006A0576">
        <w:rPr>
          <w:rFonts w:asciiTheme="majorHAnsi" w:hAnsiTheme="majorHAnsi" w:cstheme="majorHAnsi"/>
          <w:b/>
          <w:bCs/>
          <w:u w:val="single"/>
        </w:rPr>
        <w:t>but the result will be on the WTO as a whole</w:t>
      </w:r>
      <w:r w:rsidRPr="001F3803">
        <w:rPr>
          <w:rFonts w:asciiTheme="majorHAnsi" w:hAnsiTheme="majorHAnsi" w:cstheme="majorHAnsi"/>
          <w:sz w:val="10"/>
        </w:rPr>
        <w:t>, say waiver advocates. "</w:t>
      </w:r>
      <w:r w:rsidRPr="006A0576">
        <w:rPr>
          <w:rFonts w:asciiTheme="majorHAnsi" w:hAnsiTheme="majorHAnsi" w:cstheme="majorHAnsi"/>
          <w:u w:val="single"/>
        </w:rPr>
        <w:t>If, in the face of one of humanity</w:t>
      </w:r>
      <w:r w:rsidRPr="00FE51A3">
        <w:rPr>
          <w:rFonts w:asciiTheme="majorHAnsi" w:hAnsiTheme="majorHAnsi" w:cstheme="majorHAnsi"/>
          <w:u w:val="single"/>
        </w:rPr>
        <w:t>'s greatest challenges</w:t>
      </w:r>
      <w:r w:rsidRPr="001F3803">
        <w:rPr>
          <w:rFonts w:asciiTheme="majorHAnsi" w:hAnsiTheme="majorHAnsi" w:cstheme="majorHAnsi"/>
          <w:sz w:val="10"/>
        </w:rPr>
        <w:t xml:space="preserve"> in a century, </w:t>
      </w:r>
      <w:r w:rsidRPr="00FE51A3">
        <w:rPr>
          <w:rFonts w:asciiTheme="majorHAnsi" w:hAnsiTheme="majorHAnsi" w:cstheme="majorHAnsi"/>
          <w:u w:val="single"/>
        </w:rPr>
        <w:t>the WTO functionally</w:t>
      </w:r>
      <w:r w:rsidRPr="001F3803">
        <w:rPr>
          <w:rFonts w:asciiTheme="majorHAnsi" w:hAnsiTheme="majorHAnsi" w:cstheme="majorHAnsi"/>
          <w:sz w:val="10"/>
        </w:rPr>
        <w:t xml:space="preserve"> </w:t>
      </w:r>
      <w:r w:rsidRPr="00FE51A3">
        <w:rPr>
          <w:rFonts w:asciiTheme="majorHAnsi" w:hAnsiTheme="majorHAnsi" w:cstheme="majorHAnsi"/>
          <w:u w:val="single"/>
        </w:rPr>
        <w:t>becomes an obstacle</w:t>
      </w:r>
      <w:r w:rsidRPr="001F3803">
        <w:rPr>
          <w:rFonts w:asciiTheme="majorHAnsi" w:hAnsiTheme="majorHAnsi" w:cstheme="majorHAnsi"/>
          <w:sz w:val="10"/>
        </w:rPr>
        <w:t xml:space="preserve"> as in contrast to part of the solution, </w:t>
      </w:r>
      <w:r w:rsidRPr="00FE51A3">
        <w:rPr>
          <w:rFonts w:asciiTheme="majorHAnsi" w:hAnsiTheme="majorHAnsi" w:cstheme="majorHAnsi"/>
          <w:b/>
          <w:bCs/>
          <w:u w:val="single"/>
        </w:rPr>
        <w:t xml:space="preserve">I think it </w:t>
      </w:r>
      <w:r w:rsidRPr="00AE2C08">
        <w:rPr>
          <w:rFonts w:asciiTheme="majorHAnsi" w:hAnsiTheme="majorHAnsi" w:cstheme="majorHAnsi"/>
          <w:b/>
          <w:bCs/>
          <w:highlight w:val="cyan"/>
          <w:u w:val="single"/>
        </w:rPr>
        <w:t xml:space="preserve">could be the final nail </w:t>
      </w:r>
      <w:r w:rsidRPr="00E93E22">
        <w:rPr>
          <w:rFonts w:asciiTheme="majorHAnsi" w:hAnsiTheme="majorHAnsi" w:cstheme="majorHAnsi"/>
          <w:b/>
          <w:bCs/>
          <w:u w:val="single"/>
        </w:rPr>
        <w:t>in the coffin</w:t>
      </w:r>
      <w:r w:rsidRPr="00FE51A3">
        <w:rPr>
          <w:rFonts w:asciiTheme="majorHAnsi" w:hAnsiTheme="majorHAnsi" w:cstheme="majorHAnsi"/>
          <w:b/>
          <w:bCs/>
          <w:u w:val="single"/>
        </w:rPr>
        <w:t>"</w:t>
      </w:r>
      <w:r w:rsidRPr="001F3803">
        <w:rPr>
          <w:rFonts w:asciiTheme="majorHAnsi" w:hAnsiTheme="majorHAnsi" w:cstheme="majorHAnsi"/>
          <w:sz w:val="10"/>
        </w:rPr>
        <w:t xml:space="preserve"> </w:t>
      </w:r>
      <w:r w:rsidRPr="00FE51A3">
        <w:rPr>
          <w:rFonts w:asciiTheme="majorHAnsi" w:hAnsiTheme="majorHAnsi" w:cstheme="majorHAnsi"/>
          <w:b/>
          <w:bCs/>
          <w:u w:val="single"/>
        </w:rPr>
        <w:t>for the organization</w:t>
      </w:r>
      <w:r w:rsidRPr="001F3803">
        <w:rPr>
          <w:rFonts w:asciiTheme="majorHAnsi" w:hAnsiTheme="majorHAnsi" w:cstheme="majorHAnsi"/>
          <w:sz w:val="10"/>
        </w:rPr>
        <w:t>, says Lori Wallach, the founder of Public Citizen's Global Trade Watch, a U.S. campaigning group that focuses on the WTO and trade agreements. "</w:t>
      </w:r>
      <w:r w:rsidRPr="00FE51A3">
        <w:rPr>
          <w:rFonts w:asciiTheme="majorHAnsi" w:hAnsiTheme="majorHAnsi" w:cstheme="majorHAnsi"/>
          <w:u w:val="single"/>
        </w:rPr>
        <w:t>If the</w:t>
      </w:r>
      <w:r w:rsidRPr="001F3803">
        <w:rPr>
          <w:rFonts w:asciiTheme="majorHAnsi" w:hAnsiTheme="majorHAnsi" w:cstheme="majorHAnsi"/>
          <w:sz w:val="10"/>
        </w:rPr>
        <w:t xml:space="preserve"> TRIPS </w:t>
      </w:r>
      <w:r w:rsidRPr="00FE51A3">
        <w:rPr>
          <w:rFonts w:asciiTheme="majorHAnsi" w:hAnsiTheme="majorHAnsi" w:cstheme="majorHAnsi"/>
          <w:u w:val="single"/>
        </w:rPr>
        <w:t>waiver is successful</w:t>
      </w:r>
      <w:r w:rsidRPr="001F3803">
        <w:rPr>
          <w:rFonts w:asciiTheme="majorHAnsi" w:hAnsiTheme="majorHAnsi" w:cstheme="majorHAnsi"/>
          <w:sz w:val="10"/>
        </w:rPr>
        <w:t xml:space="preserve">, </w:t>
      </w:r>
      <w:r w:rsidRPr="00FE51A3">
        <w:rPr>
          <w:rFonts w:asciiTheme="majorHAnsi" w:hAnsiTheme="majorHAnsi" w:cstheme="majorHAnsi"/>
          <w:u w:val="single"/>
        </w:rPr>
        <w:t>and people see the WTO as being part of the solution</w:t>
      </w:r>
      <w:r w:rsidRPr="001F3803">
        <w:rPr>
          <w:rFonts w:asciiTheme="majorHAnsi" w:hAnsiTheme="majorHAnsi" w:cstheme="majorHAnsi"/>
          <w:sz w:val="10"/>
        </w:rPr>
        <w:t>—saving lives and livelihoods—</w:t>
      </w:r>
      <w:r w:rsidRPr="00E93E22">
        <w:rPr>
          <w:rFonts w:asciiTheme="majorHAnsi" w:hAnsiTheme="majorHAnsi" w:cstheme="majorHAnsi"/>
          <w:b/>
          <w:bCs/>
          <w:u w:val="single"/>
        </w:rPr>
        <w:t xml:space="preserve">it </w:t>
      </w:r>
      <w:r w:rsidRPr="00AE2C08">
        <w:rPr>
          <w:rFonts w:asciiTheme="majorHAnsi" w:hAnsiTheme="majorHAnsi" w:cstheme="majorHAnsi"/>
          <w:b/>
          <w:bCs/>
          <w:highlight w:val="cyan"/>
          <w:u w:val="single"/>
        </w:rPr>
        <w:t>could create goodwill and momentum to address</w:t>
      </w:r>
      <w:r w:rsidRPr="00FE51A3">
        <w:rPr>
          <w:rFonts w:asciiTheme="majorHAnsi" w:hAnsiTheme="majorHAnsi" w:cstheme="majorHAnsi"/>
          <w:b/>
          <w:bCs/>
          <w:u w:val="single"/>
        </w:rPr>
        <w:t xml:space="preserve"> what are still daunting </w:t>
      </w:r>
      <w:r w:rsidRPr="00AE2C08">
        <w:rPr>
          <w:rFonts w:asciiTheme="majorHAnsi" w:hAnsiTheme="majorHAnsi" w:cstheme="majorHAnsi"/>
          <w:b/>
          <w:bCs/>
          <w:highlight w:val="cyan"/>
          <w:u w:val="single"/>
        </w:rPr>
        <w:t>structural problems."</w:t>
      </w:r>
      <w:r w:rsidRPr="001F3803">
        <w:rPr>
          <w:rFonts w:asciiTheme="majorHAnsi" w:hAnsiTheme="majorHAnsi" w:cstheme="majorHAnsi"/>
          <w:sz w:val="10"/>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thinks China may agree to reforms on some of these issues, particularly regarding subsidies, but "only if it is offered something in return." </w:t>
      </w:r>
      <w:r w:rsidRPr="00FE51A3">
        <w:rPr>
          <w:rFonts w:asciiTheme="majorHAnsi" w:hAnsiTheme="majorHAnsi" w:cstheme="majorHAnsi"/>
          <w:u w:val="single"/>
        </w:rPr>
        <w:t>All these problems won't go away if the WTO manages to come up with a TRIPS waiver</w:t>
      </w:r>
      <w:r w:rsidRPr="001F3803">
        <w:rPr>
          <w:rFonts w:asciiTheme="majorHAnsi" w:hAnsiTheme="majorHAnsi" w:cstheme="majorHAnsi"/>
          <w:sz w:val="10"/>
        </w:rPr>
        <w:t xml:space="preserve"> for COVID-19 vaccines and medical supplies, Wallach concedes. "</w:t>
      </w:r>
      <w:r w:rsidRPr="00FE51A3">
        <w:rPr>
          <w:rFonts w:asciiTheme="majorHAnsi" w:hAnsiTheme="majorHAnsi" w:cstheme="majorHAnsi"/>
          <w:b/>
          <w:bCs/>
          <w:u w:val="single"/>
        </w:rPr>
        <w:t>But</w:t>
      </w:r>
      <w:r w:rsidRPr="001F3803">
        <w:rPr>
          <w:rFonts w:asciiTheme="majorHAnsi" w:hAnsiTheme="majorHAnsi" w:cstheme="majorHAnsi"/>
          <w:sz w:val="10"/>
        </w:rPr>
        <w:t>," she adds, "</w:t>
      </w:r>
      <w:r w:rsidRPr="00FE51A3">
        <w:rPr>
          <w:rFonts w:asciiTheme="majorHAnsi" w:hAnsiTheme="majorHAnsi" w:cstheme="majorHAnsi"/>
          <w:b/>
          <w:bCs/>
          <w:u w:val="single"/>
        </w:rPr>
        <w:t xml:space="preserve">the will and the good faith to tackle these challenges is increased enormously if the WTO has the experience of being part of the solution, not just an obstacle." </w:t>
      </w:r>
      <w:r w:rsidRPr="001F3803">
        <w:rPr>
          <w:rFonts w:asciiTheme="majorHAnsi" w:hAnsiTheme="majorHAnsi" w:cstheme="majorHAnsi"/>
          <w:sz w:val="10"/>
        </w:rPr>
        <w:t>Wallach points to a statement released earlier this month by Asia Pacific Economic Cooperation (APEC) trade ministers, which called for urgent discussions on the waiver. "</w:t>
      </w:r>
      <w:r w:rsidRPr="00AE2C08">
        <w:rPr>
          <w:rFonts w:asciiTheme="majorHAnsi" w:hAnsiTheme="majorHAnsi" w:cstheme="majorHAnsi"/>
          <w:highlight w:val="cyan"/>
          <w:u w:val="single"/>
        </w:rPr>
        <w:t>The WTO must</w:t>
      </w:r>
      <w:r w:rsidRPr="00AE2C08">
        <w:rPr>
          <w:rFonts w:asciiTheme="majorHAnsi" w:hAnsiTheme="majorHAnsi" w:cstheme="majorHAnsi"/>
          <w:sz w:val="10"/>
          <w:highlight w:val="cyan"/>
        </w:rPr>
        <w:t xml:space="preserve"> </w:t>
      </w:r>
      <w:r w:rsidRPr="00AE2C08">
        <w:rPr>
          <w:rFonts w:asciiTheme="majorHAnsi" w:hAnsiTheme="majorHAnsi" w:cstheme="majorHAnsi"/>
          <w:highlight w:val="cyan"/>
          <w:u w:val="single"/>
        </w:rPr>
        <w:t xml:space="preserve">demonstrate that global trade </w:t>
      </w:r>
      <w:r w:rsidRPr="00E93E22">
        <w:rPr>
          <w:rFonts w:asciiTheme="majorHAnsi" w:hAnsiTheme="majorHAnsi" w:cstheme="majorHAnsi"/>
          <w:u w:val="single"/>
        </w:rPr>
        <w:t xml:space="preserve">rules </w:t>
      </w:r>
      <w:r w:rsidRPr="00AE2C08">
        <w:rPr>
          <w:rFonts w:asciiTheme="majorHAnsi" w:hAnsiTheme="majorHAnsi" w:cstheme="majorHAnsi"/>
          <w:highlight w:val="cyan"/>
          <w:u w:val="single"/>
        </w:rPr>
        <w:t xml:space="preserve">can </w:t>
      </w:r>
      <w:r w:rsidRPr="00E93E22">
        <w:rPr>
          <w:rFonts w:asciiTheme="majorHAnsi" w:hAnsiTheme="majorHAnsi" w:cstheme="majorHAnsi"/>
          <w:u w:val="single"/>
        </w:rPr>
        <w:t>help</w:t>
      </w:r>
      <w:r w:rsidRPr="00FE51A3">
        <w:rPr>
          <w:rFonts w:asciiTheme="majorHAnsi" w:hAnsiTheme="majorHAnsi" w:cstheme="majorHAnsi"/>
          <w:u w:val="single"/>
        </w:rPr>
        <w:t xml:space="preserve"> </w:t>
      </w:r>
      <w:r w:rsidRPr="00AE2C08">
        <w:rPr>
          <w:rFonts w:asciiTheme="majorHAnsi" w:hAnsiTheme="majorHAnsi" w:cstheme="majorHAnsi"/>
          <w:highlight w:val="cyan"/>
          <w:u w:val="single"/>
        </w:rPr>
        <w:t>address the human catastrophe</w:t>
      </w:r>
      <w:r w:rsidRPr="001F3803">
        <w:rPr>
          <w:rFonts w:asciiTheme="majorHAnsi" w:hAnsiTheme="majorHAnsi" w:cstheme="majorHAnsi"/>
          <w:sz w:val="10"/>
        </w:rPr>
        <w:t xml:space="preserve"> of the COVID-19 pandemic and facilitate the recovery," the statement read in its section about WTO reform.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-Iweala's role The </w:t>
      </w:r>
      <w:r w:rsidRPr="00FE51A3">
        <w:rPr>
          <w:rFonts w:asciiTheme="majorHAnsi" w:hAnsiTheme="majorHAnsi" w:cstheme="majorHAnsi"/>
          <w:u w:val="single"/>
        </w:rPr>
        <w:t>WTO's new director general</w:t>
      </w:r>
      <w:r w:rsidRPr="001F3803">
        <w:rPr>
          <w:rFonts w:asciiTheme="majorHAnsi" w:hAnsiTheme="majorHAnsi" w:cstheme="majorHAnsi"/>
          <w:sz w:val="10"/>
        </w:rPr>
        <w:t xml:space="preserve">, whose route to the top was unblocked in early 2021 with the demise of the Trump administration, </w:t>
      </w:r>
      <w:r w:rsidRPr="00FE51A3">
        <w:rPr>
          <w:rFonts w:asciiTheme="majorHAnsi" w:hAnsiTheme="majorHAnsi" w:cstheme="majorHAnsi"/>
          <w:u w:val="single"/>
        </w:rPr>
        <w:t>is certainly keen to fix the problems</w:t>
      </w:r>
      <w:r w:rsidRPr="001F3803">
        <w:rPr>
          <w:rFonts w:asciiTheme="majorHAnsi" w:hAnsiTheme="majorHAnsi" w:cstheme="majorHAnsi"/>
          <w:sz w:val="10"/>
        </w:rPr>
        <w:t xml:space="preserve"> that contributed to the early departure of her predecessor, Brazil's Robert Azevedo. "</w:t>
      </w:r>
      <w:r w:rsidRPr="00AE2C08">
        <w:rPr>
          <w:rFonts w:asciiTheme="majorHAnsi" w:hAnsiTheme="majorHAnsi" w:cstheme="majorHAnsi"/>
          <w:highlight w:val="cyan"/>
          <w:u w:val="single"/>
        </w:rPr>
        <w:t>We must act now</w:t>
      </w:r>
      <w:r w:rsidRPr="00FE51A3">
        <w:rPr>
          <w:rFonts w:asciiTheme="majorHAnsi" w:hAnsiTheme="majorHAnsi" w:cstheme="majorHAnsi"/>
          <w:u w:val="single"/>
        </w:rPr>
        <w:t xml:space="preserve"> </w:t>
      </w:r>
      <w:r w:rsidRPr="001F3803">
        <w:rPr>
          <w:rFonts w:asciiTheme="majorHAnsi" w:hAnsiTheme="majorHAnsi" w:cstheme="majorHAnsi"/>
          <w:sz w:val="10"/>
        </w:rPr>
        <w:t xml:space="preserve">to get all our ambassadors to the table to negotiate a text" on the issue of an IP waiver for COVID vaccines, Ngozi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director general of the World Trade Organization, has said. </w:t>
      </w:r>
      <w:proofErr w:type="spellStart"/>
      <w:r w:rsidRPr="001F3803">
        <w:rPr>
          <w:rFonts w:asciiTheme="majorHAnsi" w:hAnsiTheme="majorHAnsi" w:cstheme="majorHAnsi"/>
          <w:sz w:val="10"/>
        </w:rPr>
        <w:t>Dursun</w:t>
      </w:r>
      <w:proofErr w:type="spellEnd"/>
      <w:r w:rsidRPr="001F3803">
        <w:rPr>
          <w:rFonts w:asciiTheme="majorHAnsi" w:hAnsiTheme="majorHAnsi" w:cstheme="majorHAnsi"/>
          <w:sz w:val="10"/>
        </w:rPr>
        <w:t xml:space="preserve"> </w:t>
      </w:r>
      <w:proofErr w:type="spellStart"/>
      <w:r w:rsidRPr="001F3803">
        <w:rPr>
          <w:rFonts w:asciiTheme="majorHAnsi" w:hAnsiTheme="majorHAnsi" w:cstheme="majorHAnsi"/>
          <w:sz w:val="10"/>
        </w:rPr>
        <w:t>Aydemir</w:t>
      </w:r>
      <w:proofErr w:type="spellEnd"/>
      <w:r w:rsidRPr="001F3803">
        <w:rPr>
          <w:rFonts w:asciiTheme="majorHAnsi" w:hAnsiTheme="majorHAnsi" w:cstheme="majorHAnsi"/>
          <w:sz w:val="10"/>
        </w:rPr>
        <w:t xml:space="preserve">—Anadolu/Bloomberg/Getty Images Earlier this week, when the U.S. and EU agreed a five-year ceasefire in a long-running dispute over Boeing and Airbus aircraft subsidies,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tweeted: </w:t>
      </w:r>
      <w:r w:rsidRPr="00FE51A3">
        <w:rPr>
          <w:rFonts w:asciiTheme="majorHAnsi" w:hAnsiTheme="majorHAnsi" w:cstheme="majorHAnsi"/>
          <w:u w:val="single"/>
        </w:rPr>
        <w:t>"With political will, we can solve even the most intractable problems."</w:t>
      </w:r>
      <w:r w:rsidRPr="001F3803">
        <w:rPr>
          <w:rFonts w:asciiTheme="majorHAnsi" w:hAnsiTheme="majorHAnsi" w:cstheme="majorHAnsi"/>
          <w:sz w:val="10"/>
        </w:rPr>
        <w:t xml:space="preserve"> However,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FE51A3">
        <w:rPr>
          <w:rFonts w:asciiTheme="majorHAnsi" w:hAnsiTheme="majorHAnsi" w:cstheme="majorHAnsi"/>
          <w:u w:val="single"/>
        </w:rPr>
        <w:t>Ngozi is very much someone who will actively seek solutions to problems</w:t>
      </w:r>
      <w:r w:rsidRPr="001F3803">
        <w:rPr>
          <w:rFonts w:asciiTheme="majorHAnsi" w:hAnsiTheme="majorHAnsi" w:cstheme="majorHAnsi"/>
          <w:sz w:val="10"/>
        </w:rPr>
        <w:t xml:space="preserve">, and in this way different to her predecessor. If the role of mediator is welcomed, </w:t>
      </w:r>
      <w:r w:rsidRPr="00FE51A3">
        <w:rPr>
          <w:rFonts w:asciiTheme="majorHAnsi" w:hAnsiTheme="majorHAnsi" w:cstheme="majorHAnsi"/>
          <w:u w:val="single"/>
        </w:rPr>
        <w:t>she could have an impact not in starting discussions but in getting deals over the finish line</w:t>
      </w:r>
      <w:r w:rsidRPr="001F3803">
        <w:rPr>
          <w:rFonts w:asciiTheme="majorHAnsi" w:hAnsiTheme="majorHAnsi" w:cstheme="majorHAnsi"/>
          <w:sz w:val="10"/>
        </w:rPr>
        <w:t>."</w:t>
      </w:r>
    </w:p>
    <w:p w14:paraId="2FBE5BA2" w14:textId="77777777" w:rsidR="00435FCC" w:rsidRPr="00FE51A3" w:rsidRDefault="00435FCC" w:rsidP="00435FCC">
      <w:pPr>
        <w:pStyle w:val="Heading4"/>
        <w:rPr>
          <w:rFonts w:asciiTheme="majorHAnsi" w:hAnsiTheme="majorHAnsi" w:cstheme="majorHAnsi"/>
        </w:rPr>
      </w:pPr>
      <w:r w:rsidRPr="00FE51A3">
        <w:rPr>
          <w:rFonts w:asciiTheme="majorHAnsi" w:hAnsiTheme="majorHAnsi" w:cstheme="majorHAnsi"/>
        </w:rPr>
        <w:t xml:space="preserve">No alt causes – how the WTO acts </w:t>
      </w:r>
      <w:r w:rsidRPr="00FE51A3">
        <w:rPr>
          <w:rFonts w:asciiTheme="majorHAnsi" w:hAnsiTheme="majorHAnsi" w:cstheme="majorHAnsi"/>
          <w:u w:val="single"/>
        </w:rPr>
        <w:t>now</w:t>
      </w:r>
      <w:r w:rsidRPr="00FE51A3">
        <w:rPr>
          <w:rFonts w:asciiTheme="majorHAnsi" w:hAnsiTheme="majorHAnsi" w:cstheme="majorHAnsi"/>
        </w:rPr>
        <w:t xml:space="preserve"> with Covid will shape its role in the international economy for decades to come.</w:t>
      </w:r>
    </w:p>
    <w:p w14:paraId="34CE23DA" w14:textId="77777777" w:rsidR="00435FCC" w:rsidRPr="006A0576" w:rsidRDefault="00435FCC" w:rsidP="00435FCC">
      <w:pPr>
        <w:rPr>
          <w:rFonts w:asciiTheme="majorHAnsi" w:hAnsiTheme="majorHAnsi" w:cstheme="majorHAnsi"/>
          <w:sz w:val="18"/>
          <w:szCs w:val="18"/>
        </w:rPr>
      </w:pPr>
      <w:proofErr w:type="spellStart"/>
      <w:r w:rsidRPr="00FE51A3">
        <w:rPr>
          <w:rStyle w:val="Style13ptBold"/>
          <w:rFonts w:asciiTheme="majorHAnsi" w:hAnsiTheme="majorHAnsi" w:cstheme="majorHAnsi"/>
        </w:rPr>
        <w:t>Evenett</w:t>
      </w:r>
      <w:proofErr w:type="spellEnd"/>
      <w:r w:rsidRPr="00FE51A3">
        <w:rPr>
          <w:rStyle w:val="Style13ptBold"/>
          <w:rFonts w:asciiTheme="majorHAnsi" w:hAnsiTheme="majorHAnsi" w:cstheme="majorHAnsi"/>
        </w:rPr>
        <w:t xml:space="preserve"> and</w:t>
      </w:r>
      <w:r w:rsidRPr="00FE51A3">
        <w:rPr>
          <w:rFonts w:asciiTheme="majorHAnsi" w:hAnsiTheme="majorHAnsi" w:cstheme="majorHAnsi"/>
        </w:rPr>
        <w:t xml:space="preserve"> </w:t>
      </w:r>
      <w:r w:rsidRPr="00FE51A3">
        <w:rPr>
          <w:rStyle w:val="Style13ptBold"/>
          <w:rFonts w:asciiTheme="majorHAnsi" w:hAnsiTheme="majorHAnsi" w:cstheme="majorHAnsi"/>
        </w:rPr>
        <w:t>Baldwin</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6A0576">
        <w:rPr>
          <w:rFonts w:asciiTheme="majorHAnsi" w:hAnsiTheme="majorHAnsi" w:cstheme="majorHAnsi"/>
          <w:sz w:val="18"/>
          <w:szCs w:val="18"/>
        </w:rPr>
        <w:t xml:space="preserve">[(Simon J. </w:t>
      </w:r>
      <w:proofErr w:type="spellStart"/>
      <w:r w:rsidRPr="006A0576">
        <w:rPr>
          <w:rFonts w:asciiTheme="majorHAnsi" w:hAnsiTheme="majorHAnsi" w:cstheme="majorHAnsi"/>
          <w:sz w:val="18"/>
          <w:szCs w:val="18"/>
        </w:rPr>
        <w:t>Evenett</w:t>
      </w:r>
      <w:proofErr w:type="spellEnd"/>
      <w:r w:rsidRPr="006A0576">
        <w:rPr>
          <w:rFonts w:asciiTheme="majorHAnsi" w:hAnsiTheme="majorHAnsi" w:cstheme="majorHAnsi"/>
          <w:sz w:val="18"/>
          <w:szCs w:val="18"/>
        </w:rPr>
        <w:t xml:space="preserve"> is Professor of International Trade and Economic Development at the University of St. Gallen, Switzerland, and Co-Director of the CEPR </w:t>
      </w:r>
      <w:proofErr w:type="spellStart"/>
      <w:r w:rsidRPr="006A0576">
        <w:rPr>
          <w:rFonts w:asciiTheme="majorHAnsi" w:hAnsiTheme="majorHAnsi" w:cstheme="majorHAnsi"/>
          <w:sz w:val="18"/>
          <w:szCs w:val="18"/>
        </w:rPr>
        <w:t>Programme</w:t>
      </w:r>
      <w:proofErr w:type="spellEnd"/>
      <w:r w:rsidRPr="006A0576">
        <w:rPr>
          <w:rFonts w:asciiTheme="majorHAnsi" w:hAnsiTheme="majorHAnsi" w:cstheme="majorHAnsi"/>
          <w:sz w:val="18"/>
          <w:szCs w:val="18"/>
        </w:rPr>
        <w:t xml:space="preserve"> in International Trade and Regional Economics. Richard E. Baldwin is a professor of international economics at the Graduate Institute of International and Development Studies in Geneva. “</w:t>
      </w:r>
      <w:proofErr w:type="spellStart"/>
      <w:r w:rsidRPr="006A0576">
        <w:rPr>
          <w:rFonts w:asciiTheme="majorHAnsi" w:hAnsiTheme="majorHAnsi" w:cstheme="majorHAnsi"/>
          <w:sz w:val="18"/>
          <w:szCs w:val="18"/>
        </w:rPr>
        <w:t>Revitalising</w:t>
      </w:r>
      <w:proofErr w:type="spellEnd"/>
      <w:r w:rsidRPr="006A0576">
        <w:rPr>
          <w:rFonts w:asciiTheme="majorHAnsi" w:hAnsiTheme="majorHAnsi" w:cstheme="majorHAnsi"/>
          <w:sz w:val="18"/>
          <w:szCs w:val="18"/>
        </w:rPr>
        <w:t xml:space="preserve"> multilateral trade cooperation: Why? Why Now? And </w:t>
      </w:r>
      <w:r w:rsidRPr="006A0576">
        <w:rPr>
          <w:rFonts w:asciiTheme="majorHAnsi" w:hAnsiTheme="majorHAnsi" w:cstheme="majorHAnsi"/>
          <w:sz w:val="18"/>
          <w:szCs w:val="18"/>
        </w:rPr>
        <w:lastRenderedPageBreak/>
        <w:t xml:space="preserve">How?” November 10, 2020. </w:t>
      </w:r>
      <w:hyperlink r:id="rId13" w:history="1">
        <w:r w:rsidRPr="006A0576">
          <w:rPr>
            <w:rStyle w:val="FollowedHyperlink"/>
            <w:rFonts w:asciiTheme="majorHAnsi" w:hAnsiTheme="majorHAnsi" w:cstheme="majorHAnsi"/>
            <w:sz w:val="18"/>
            <w:szCs w:val="18"/>
          </w:rPr>
          <w:t>https://voxeu.org/content/revitalising-multilateralism-pragmatic-ideas-new-wto-director-general</w:t>
        </w:r>
      </w:hyperlink>
      <w:r w:rsidRPr="006A0576">
        <w:rPr>
          <w:rFonts w:asciiTheme="majorHAnsi" w:hAnsiTheme="majorHAnsi" w:cstheme="majorHAnsi"/>
          <w:sz w:val="18"/>
          <w:szCs w:val="18"/>
        </w:rPr>
        <w:t>] TDI</w:t>
      </w:r>
    </w:p>
    <w:p w14:paraId="63423F67" w14:textId="77777777" w:rsidR="00435FCC" w:rsidRPr="00FE51A3" w:rsidRDefault="00435FCC" w:rsidP="00435FCC">
      <w:pPr>
        <w:rPr>
          <w:rFonts w:asciiTheme="majorHAnsi" w:hAnsiTheme="majorHAnsi" w:cstheme="majorHAnsi"/>
          <w:sz w:val="14"/>
        </w:rPr>
      </w:pPr>
      <w:r w:rsidRPr="00FE51A3">
        <w:rPr>
          <w:rFonts w:asciiTheme="majorHAnsi" w:hAnsiTheme="majorHAnsi" w:cstheme="majorHAnsi"/>
          <w:u w:val="single"/>
        </w:rPr>
        <w:t>Purposeful, pragmatic steps</w:t>
      </w:r>
      <w:r w:rsidRPr="00FE51A3">
        <w:rPr>
          <w:rFonts w:asciiTheme="majorHAnsi" w:hAnsiTheme="majorHAnsi" w:cstheme="majorHAnsi"/>
          <w:sz w:val="14"/>
        </w:rPr>
        <w:t xml:space="preserve"> </w:t>
      </w:r>
      <w:r w:rsidRPr="00FE51A3">
        <w:rPr>
          <w:rFonts w:asciiTheme="majorHAnsi" w:hAnsiTheme="majorHAnsi" w:cstheme="majorHAnsi"/>
          <w:u w:val="single"/>
        </w:rPr>
        <w:t>towards noble goals</w:t>
      </w:r>
      <w:r w:rsidRPr="00FE51A3">
        <w:rPr>
          <w:rFonts w:asciiTheme="majorHAnsi" w:hAnsiTheme="majorHAnsi" w:cstheme="majorHAnsi"/>
          <w:sz w:val="14"/>
        </w:rPr>
        <w:t xml:space="preserve"> Archbishop Desmond Tutu, that tireless campaigner against Apartheid, once remarked that “there is only one way to eat an elephant: one bite at a time”. </w:t>
      </w:r>
      <w:r w:rsidRPr="00AE2C08">
        <w:rPr>
          <w:rFonts w:asciiTheme="majorHAnsi" w:hAnsiTheme="majorHAnsi" w:cstheme="majorHAnsi"/>
          <w:b/>
          <w:bCs/>
          <w:highlight w:val="cyan"/>
          <w:u w:val="single"/>
        </w:rPr>
        <w:t>After a decade of</w:t>
      </w:r>
      <w:r w:rsidRPr="00FE51A3">
        <w:rPr>
          <w:rFonts w:asciiTheme="majorHAnsi" w:hAnsiTheme="majorHAnsi" w:cstheme="majorHAnsi"/>
          <w:b/>
          <w:bCs/>
          <w:u w:val="single"/>
        </w:rPr>
        <w:t xml:space="preserve"> drift and </w:t>
      </w:r>
      <w:r w:rsidRPr="00AE2C08">
        <w:rPr>
          <w:rFonts w:asciiTheme="majorHAnsi" w:hAnsiTheme="majorHAnsi" w:cstheme="majorHAnsi"/>
          <w:b/>
          <w:bCs/>
          <w:highlight w:val="cyan"/>
          <w:u w:val="single"/>
        </w:rPr>
        <w:t>backsliding</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task of </w:t>
      </w:r>
      <w:proofErr w:type="spellStart"/>
      <w:r w:rsidRPr="00FE51A3">
        <w:rPr>
          <w:rFonts w:asciiTheme="majorHAnsi" w:hAnsiTheme="majorHAnsi" w:cstheme="majorHAnsi"/>
          <w:u w:val="single"/>
        </w:rPr>
        <w:t>revitalising</w:t>
      </w:r>
      <w:proofErr w:type="spellEnd"/>
      <w:r w:rsidRPr="00FE51A3">
        <w:rPr>
          <w:rFonts w:asciiTheme="majorHAnsi" w:hAnsiTheme="majorHAnsi" w:cstheme="majorHAnsi"/>
          <w:u w:val="single"/>
        </w:rPr>
        <w:t xml:space="preserve"> multilateral trade cooperation may seem daunting.</w:t>
      </w:r>
      <w:r w:rsidRPr="00FE51A3">
        <w:rPr>
          <w:rFonts w:asciiTheme="majorHAnsi" w:hAnsiTheme="majorHAnsi" w:cstheme="majorHAnsi"/>
          <w:sz w:val="14"/>
        </w:rPr>
        <w:t xml:space="preserve"> </w:t>
      </w:r>
      <w:r w:rsidRPr="00FE51A3">
        <w:rPr>
          <w:rFonts w:asciiTheme="majorHAnsi" w:hAnsiTheme="majorHAnsi" w:cstheme="majorHAnsi"/>
          <w:u w:val="single"/>
        </w:rPr>
        <w:t>It may seem even more so after the disruption of the COVID-19 pandemic and the attendant slump in world trade</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Yet, in the same </w:t>
      </w:r>
      <w:r w:rsidRPr="00AE2C08">
        <w:rPr>
          <w:rFonts w:asciiTheme="majorHAnsi" w:hAnsiTheme="majorHAnsi" w:cstheme="majorHAnsi"/>
          <w:b/>
          <w:bCs/>
          <w:highlight w:val="cyan"/>
          <w:u w:val="single"/>
        </w:rPr>
        <w:t>emergency lies the seeds of revival</w:t>
      </w:r>
      <w:r w:rsidRPr="00FE51A3">
        <w:rPr>
          <w:rFonts w:asciiTheme="majorHAnsi" w:hAnsiTheme="majorHAnsi" w:cstheme="majorHAnsi"/>
          <w:sz w:val="14"/>
        </w:rPr>
        <w:t xml:space="preserve"> – </w:t>
      </w:r>
      <w:r w:rsidRPr="00FE51A3">
        <w:rPr>
          <w:rFonts w:asciiTheme="majorHAnsi" w:hAnsiTheme="majorHAnsi" w:cstheme="majorHAnsi"/>
          <w:b/>
          <w:bCs/>
          <w:u w:val="single"/>
        </w:rPr>
        <w:t>especially, if trade diplomats can demonstrate the relevance of the WTO to national governments fighting this pandemic</w:t>
      </w:r>
      <w:r w:rsidRPr="00FE51A3">
        <w:rPr>
          <w:rFonts w:asciiTheme="majorHAnsi" w:hAnsiTheme="majorHAnsi" w:cstheme="majorHAnsi"/>
          <w:sz w:val="14"/>
        </w:rPr>
        <w:t xml:space="preserve"> – </w:t>
      </w:r>
      <w:r w:rsidRPr="00AE2C08">
        <w:rPr>
          <w:rFonts w:asciiTheme="majorHAnsi" w:hAnsiTheme="majorHAnsi" w:cstheme="majorHAnsi"/>
          <w:b/>
          <w:bCs/>
          <w:highlight w:val="cyan"/>
          <w:u w:val="single"/>
        </w:rPr>
        <w:t>ideally</w:t>
      </w:r>
      <w:r w:rsidRPr="00FE51A3">
        <w:rPr>
          <w:rFonts w:asciiTheme="majorHAnsi" w:hAnsiTheme="majorHAnsi" w:cstheme="majorHAnsi"/>
          <w:b/>
          <w:bCs/>
          <w:u w:val="single"/>
        </w:rPr>
        <w:t xml:space="preserve"> through </w:t>
      </w:r>
      <w:r w:rsidRPr="00AE2C08">
        <w:rPr>
          <w:rFonts w:asciiTheme="majorHAnsi" w:hAnsiTheme="majorHAnsi" w:cstheme="majorHAnsi"/>
          <w:b/>
          <w:bCs/>
          <w:highlight w:val="cyan"/>
          <w:u w:val="single"/>
        </w:rPr>
        <w:t>an accord</w:t>
      </w:r>
      <w:r w:rsidRPr="00FE51A3">
        <w:rPr>
          <w:rFonts w:asciiTheme="majorHAnsi" w:hAnsiTheme="majorHAnsi" w:cstheme="majorHAnsi"/>
          <w:b/>
          <w:bCs/>
          <w:u w:val="single"/>
        </w:rPr>
        <w:t xml:space="preserve"> that </w:t>
      </w:r>
      <w:r w:rsidRPr="00AE2C08">
        <w:rPr>
          <w:rFonts w:asciiTheme="majorHAnsi" w:hAnsiTheme="majorHAnsi" w:cstheme="majorHAnsi"/>
          <w:b/>
          <w:bCs/>
          <w:highlight w:val="cyan"/>
          <w:u w:val="single"/>
        </w:rPr>
        <w:t xml:space="preserve">eases the </w:t>
      </w:r>
      <w:r w:rsidRPr="00C7091A">
        <w:rPr>
          <w:rFonts w:asciiTheme="majorHAnsi" w:hAnsiTheme="majorHAnsi" w:cstheme="majorHAnsi"/>
          <w:b/>
          <w:bCs/>
          <w:u w:val="single"/>
        </w:rPr>
        <w:t xml:space="preserve">cross-border </w:t>
      </w:r>
      <w:r w:rsidRPr="00AE2C08">
        <w:rPr>
          <w:rFonts w:asciiTheme="majorHAnsi" w:hAnsiTheme="majorHAnsi" w:cstheme="majorHAnsi"/>
          <w:b/>
          <w:bCs/>
          <w:highlight w:val="cyan"/>
          <w:u w:val="single"/>
        </w:rPr>
        <w:t>shipment of</w:t>
      </w:r>
      <w:r w:rsidRPr="00FE51A3">
        <w:rPr>
          <w:rFonts w:asciiTheme="majorHAnsi" w:hAnsiTheme="majorHAnsi" w:cstheme="majorHAnsi"/>
          <w:b/>
          <w:bCs/>
          <w:u w:val="single"/>
        </w:rPr>
        <w:t xml:space="preserve"> needed medical goods and </w:t>
      </w:r>
      <w:r w:rsidRPr="00AE2C08">
        <w:rPr>
          <w:rFonts w:asciiTheme="majorHAnsi" w:hAnsiTheme="majorHAnsi" w:cstheme="majorHAnsi"/>
          <w:b/>
          <w:bCs/>
          <w:highlight w:val="cyan"/>
          <w:u w:val="single"/>
        </w:rPr>
        <w:t>medicines</w:t>
      </w:r>
      <w:r w:rsidRPr="00FE51A3">
        <w:rPr>
          <w:rFonts w:asciiTheme="majorHAnsi" w:hAnsiTheme="majorHAnsi" w:cstheme="majorHAnsi"/>
          <w:sz w:val="14"/>
        </w:rPr>
        <w:t xml:space="preserve">. Step by pragmatic step, the </w:t>
      </w:r>
      <w:r w:rsidRPr="00C7091A">
        <w:rPr>
          <w:rFonts w:asciiTheme="majorHAnsi" w:hAnsiTheme="majorHAnsi" w:cstheme="majorHAnsi"/>
          <w:b/>
          <w:bCs/>
          <w:u w:val="single"/>
        </w:rPr>
        <w:t>WTO can regain its centrality in the world trading system</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Ultimately, </w:t>
      </w:r>
      <w:r w:rsidRPr="00AE2C08">
        <w:rPr>
          <w:rFonts w:asciiTheme="majorHAnsi" w:hAnsiTheme="majorHAnsi" w:cstheme="majorHAnsi"/>
          <w:b/>
          <w:bCs/>
          <w:highlight w:val="cyan"/>
          <w:u w:val="single"/>
        </w:rPr>
        <w:t xml:space="preserve">the pandemic affords </w:t>
      </w:r>
      <w:r w:rsidRPr="00C7091A">
        <w:rPr>
          <w:rFonts w:asciiTheme="majorHAnsi" w:hAnsiTheme="majorHAnsi" w:cstheme="majorHAnsi"/>
          <w:b/>
          <w:bCs/>
          <w:u w:val="single"/>
        </w:rPr>
        <w:t xml:space="preserve">the </w:t>
      </w:r>
      <w:r w:rsidRPr="00AE2C08">
        <w:rPr>
          <w:rFonts w:asciiTheme="majorHAnsi" w:hAnsiTheme="majorHAnsi" w:cstheme="majorHAnsi"/>
          <w:b/>
          <w:bCs/>
          <w:highlight w:val="cyan"/>
          <w:u w:val="single"/>
        </w:rPr>
        <w:t>opportunity</w:t>
      </w:r>
      <w:r w:rsidRPr="00FE51A3">
        <w:rPr>
          <w:rFonts w:asciiTheme="majorHAnsi" w:hAnsiTheme="majorHAnsi" w:cstheme="majorHAnsi"/>
          <w:b/>
          <w:bCs/>
          <w:u w:val="single"/>
        </w:rPr>
        <w:t xml:space="preserve"> </w:t>
      </w:r>
      <w:r w:rsidRPr="00AE2C08">
        <w:rPr>
          <w:rFonts w:asciiTheme="majorHAnsi" w:hAnsiTheme="majorHAnsi" w:cstheme="majorHAnsi"/>
          <w:b/>
          <w:bCs/>
          <w:highlight w:val="cyan"/>
          <w:u w:val="single"/>
        </w:rPr>
        <w:t xml:space="preserve">to reframe discussions on </w:t>
      </w:r>
      <w:r w:rsidRPr="00C7091A">
        <w:rPr>
          <w:rFonts w:asciiTheme="majorHAnsi" w:hAnsiTheme="majorHAnsi" w:cstheme="majorHAnsi"/>
          <w:b/>
          <w:bCs/>
          <w:u w:val="single"/>
        </w:rPr>
        <w:t xml:space="preserve">multilateral </w:t>
      </w:r>
      <w:r w:rsidRPr="00AE2C08">
        <w:rPr>
          <w:rFonts w:asciiTheme="majorHAnsi" w:hAnsiTheme="majorHAnsi" w:cstheme="majorHAnsi"/>
          <w:b/>
          <w:bCs/>
          <w:highlight w:val="cyan"/>
          <w:u w:val="single"/>
        </w:rPr>
        <w:t>trade coop</w:t>
      </w:r>
      <w:r w:rsidRPr="00C7091A">
        <w:rPr>
          <w:rFonts w:asciiTheme="majorHAnsi" w:hAnsiTheme="majorHAnsi" w:cstheme="majorHAnsi"/>
          <w:b/>
          <w:bCs/>
          <w:u w:val="single"/>
        </w:rPr>
        <w:t>eration</w:t>
      </w:r>
      <w:r w:rsidRPr="00FE51A3">
        <w:rPr>
          <w:rFonts w:asciiTheme="majorHAnsi" w:hAnsiTheme="majorHAnsi" w:cstheme="majorHAnsi"/>
          <w:b/>
          <w:bCs/>
          <w:u w:val="single"/>
        </w:rPr>
        <w:t xml:space="preserve"> away from the stalemate, frustration of recent years between governments</w:t>
      </w:r>
      <w:r w:rsidRPr="00FE51A3">
        <w:rPr>
          <w:rFonts w:asciiTheme="majorHAnsi" w:hAnsiTheme="majorHAnsi" w:cstheme="majorHAnsi"/>
          <w:sz w:val="14"/>
        </w:rPr>
        <w:t xml:space="preserve">, and the Uruguay Round mindset that ran into diminishing returns years ago. Rather, discussions between </w:t>
      </w:r>
      <w:r w:rsidRPr="00FE51A3">
        <w:rPr>
          <w:rFonts w:asciiTheme="majorHAnsi" w:hAnsiTheme="majorHAnsi" w:cstheme="majorHAnsi"/>
          <w:u w:val="single"/>
        </w:rPr>
        <w:t>governments need to draw lessons from the second global economic shock</w:t>
      </w:r>
      <w:r w:rsidRPr="00FE51A3">
        <w:rPr>
          <w:rFonts w:asciiTheme="majorHAnsi" w:hAnsiTheme="majorHAnsi" w:cstheme="majorHAnsi"/>
          <w:sz w:val="14"/>
        </w:rPr>
        <w:t xml:space="preserve"> in 15 years so as </w:t>
      </w:r>
      <w:r w:rsidRPr="00FE51A3">
        <w:rPr>
          <w:rFonts w:asciiTheme="majorHAnsi" w:hAnsiTheme="majorHAnsi" w:cstheme="majorHAnsi"/>
          <w:u w:val="single"/>
        </w:rPr>
        <w:t>to rebuild a system of global trade arrangements capable of better tackling systemic crises</w:t>
      </w:r>
      <w:r w:rsidRPr="00FE51A3">
        <w:rPr>
          <w:rFonts w:asciiTheme="majorHAnsi" w:hAnsiTheme="majorHAnsi" w:cstheme="majorHAnsi"/>
          <w:sz w:val="14"/>
        </w:rPr>
        <w:t xml:space="preserve"> and, more importantly, </w:t>
      </w:r>
      <w:r w:rsidRPr="00FE51A3">
        <w:rPr>
          <w:rFonts w:asciiTheme="majorHAnsi" w:hAnsiTheme="majorHAnsi" w:cstheme="majorHAnsi"/>
          <w:u w:val="single"/>
        </w:rPr>
        <w:t>better able to contribute to the growing number of first-order challenges facing societies in the 21st century</w:t>
      </w:r>
      <w:r w:rsidRPr="00FE51A3">
        <w:rPr>
          <w:rFonts w:asciiTheme="majorHAnsi" w:hAnsiTheme="majorHAnsi" w:cstheme="majorHAnsi"/>
          <w:sz w:val="14"/>
        </w:rPr>
        <w:t>. Doing so will require revisiting the very purpose of the WTO.</w:t>
      </w:r>
    </w:p>
    <w:p w14:paraId="7F87511E" w14:textId="77777777" w:rsidR="00435FCC" w:rsidRPr="00FE51A3" w:rsidRDefault="00435FCC" w:rsidP="00435FCC">
      <w:pPr>
        <w:pStyle w:val="Heading4"/>
        <w:rPr>
          <w:rFonts w:asciiTheme="majorHAnsi" w:hAnsiTheme="majorHAnsi" w:cstheme="majorHAnsi"/>
        </w:rPr>
      </w:pPr>
      <w:r>
        <w:rPr>
          <w:rFonts w:asciiTheme="majorHAnsi" w:hAnsiTheme="majorHAnsi" w:cstheme="majorHAnsi"/>
        </w:rPr>
        <w:t>A</w:t>
      </w:r>
      <w:r w:rsidRPr="00FE51A3">
        <w:rPr>
          <w:rFonts w:asciiTheme="majorHAnsi" w:hAnsiTheme="majorHAnsi" w:cstheme="majorHAnsi"/>
        </w:rPr>
        <w:t>ction now over Covid creates goodwill to establish global trade as a norm and preserve the relevance of the trading system post-Covid.</w:t>
      </w:r>
      <w:r>
        <w:rPr>
          <w:rFonts w:asciiTheme="majorHAnsi" w:hAnsiTheme="majorHAnsi" w:cstheme="majorHAnsi"/>
        </w:rPr>
        <w:t xml:space="preserve"> </w:t>
      </w:r>
    </w:p>
    <w:p w14:paraId="053FF206" w14:textId="77777777" w:rsidR="00435FCC" w:rsidRPr="00FE51A3" w:rsidRDefault="00435FCC" w:rsidP="00435FCC">
      <w:pPr>
        <w:rPr>
          <w:rFonts w:asciiTheme="majorHAnsi" w:hAnsiTheme="majorHAnsi" w:cstheme="majorHAnsi"/>
        </w:rPr>
      </w:pPr>
      <w:r w:rsidRPr="00FE51A3">
        <w:rPr>
          <w:rStyle w:val="Style13ptBold"/>
          <w:rFonts w:asciiTheme="majorHAnsi" w:hAnsiTheme="majorHAnsi" w:cstheme="majorHAnsi"/>
        </w:rPr>
        <w:t>González</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6A0576">
        <w:rPr>
          <w:rFonts w:asciiTheme="majorHAnsi" w:hAnsiTheme="majorHAnsi" w:cstheme="majorHAnsi"/>
          <w:sz w:val="18"/>
          <w:szCs w:val="18"/>
        </w:rPr>
        <w:t>[(Anabel Gonzalez is a nonresident senior fellow at the Peterson Institute and former Minister of Foreign Trade of Costa Rica “</w:t>
      </w:r>
      <w:proofErr w:type="spellStart"/>
      <w:r w:rsidRPr="006A0576">
        <w:rPr>
          <w:rFonts w:asciiTheme="majorHAnsi" w:hAnsiTheme="majorHAnsi" w:cstheme="majorHAnsi"/>
          <w:sz w:val="18"/>
          <w:szCs w:val="18"/>
        </w:rPr>
        <w:t>Revitalising</w:t>
      </w:r>
      <w:proofErr w:type="spellEnd"/>
      <w:r w:rsidRPr="006A0576">
        <w:rPr>
          <w:rFonts w:asciiTheme="majorHAnsi" w:hAnsiTheme="majorHAnsi" w:cstheme="majorHAnsi"/>
          <w:sz w:val="18"/>
          <w:szCs w:val="18"/>
        </w:rPr>
        <w:t xml:space="preserve"> multilateral trade cooperation: Why? Why Now? And How?” November 10, 2020. </w:t>
      </w:r>
      <w:hyperlink r:id="rId14" w:history="1">
        <w:r w:rsidRPr="006A0576">
          <w:rPr>
            <w:rStyle w:val="FollowedHyperlink"/>
            <w:rFonts w:asciiTheme="majorHAnsi" w:hAnsiTheme="majorHAnsi" w:cstheme="majorHAnsi"/>
            <w:sz w:val="18"/>
            <w:szCs w:val="18"/>
          </w:rPr>
          <w:t>https://voxeu.org/content/revitalising-multilateralism-pragmatic-ideas-new-wto-director-general</w:t>
        </w:r>
      </w:hyperlink>
      <w:r w:rsidRPr="006A0576">
        <w:rPr>
          <w:rFonts w:asciiTheme="majorHAnsi" w:hAnsiTheme="majorHAnsi" w:cstheme="majorHAnsi"/>
          <w:sz w:val="18"/>
          <w:szCs w:val="18"/>
        </w:rPr>
        <w:t>] TDI</w:t>
      </w:r>
    </w:p>
    <w:p w14:paraId="0134890E" w14:textId="77777777" w:rsidR="00435FCC" w:rsidRPr="00FE51A3" w:rsidRDefault="00435FCC" w:rsidP="00435FCC">
      <w:pPr>
        <w:rPr>
          <w:rFonts w:asciiTheme="majorHAnsi" w:hAnsiTheme="majorHAnsi" w:cstheme="majorHAnsi"/>
          <w:sz w:val="12"/>
        </w:rPr>
      </w:pPr>
      <w:r w:rsidRPr="00FE51A3">
        <w:rPr>
          <w:rFonts w:asciiTheme="majorHAnsi" w:hAnsiTheme="majorHAnsi" w:cstheme="majorHAnsi"/>
          <w:sz w:val="12"/>
        </w:rPr>
        <w:t xml:space="preserve">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 While there is some evidence that goods trade may be rebounding and that the worst-case trade scenario projected in April could be averted (CPB 2020, WTO 2020a), the </w:t>
      </w:r>
      <w:r w:rsidRPr="00AE2C08">
        <w:rPr>
          <w:rFonts w:asciiTheme="majorHAnsi" w:hAnsiTheme="majorHAnsi" w:cstheme="majorHAnsi"/>
          <w:highlight w:val="cyan"/>
          <w:u w:val="single"/>
        </w:rPr>
        <w:t>recovery</w:t>
      </w:r>
      <w:r w:rsidRPr="00FE51A3">
        <w:rPr>
          <w:rFonts w:asciiTheme="majorHAnsi" w:hAnsiTheme="majorHAnsi" w:cstheme="majorHAnsi"/>
          <w:sz w:val="12"/>
        </w:rPr>
        <w:t xml:space="preserve"> from the deepest global recession since World War II </w:t>
      </w:r>
      <w:r w:rsidRPr="00A001F4">
        <w:rPr>
          <w:rFonts w:asciiTheme="majorHAnsi" w:hAnsiTheme="majorHAnsi" w:cstheme="majorHAnsi"/>
          <w:szCs w:val="22"/>
          <w:u w:val="single"/>
        </w:rPr>
        <w:t xml:space="preserve">will </w:t>
      </w:r>
      <w:r w:rsidRPr="00AE2C08">
        <w:rPr>
          <w:rFonts w:asciiTheme="majorHAnsi" w:hAnsiTheme="majorHAnsi" w:cstheme="majorHAnsi"/>
          <w:szCs w:val="22"/>
          <w:highlight w:val="cyan"/>
          <w:u w:val="single"/>
        </w:rPr>
        <w:t>depend</w:t>
      </w:r>
      <w:r w:rsidRPr="00AE2C08">
        <w:rPr>
          <w:rFonts w:asciiTheme="majorHAnsi" w:hAnsiTheme="majorHAnsi" w:cstheme="majorHAnsi"/>
          <w:highlight w:val="cyan"/>
          <w:u w:val="single"/>
        </w:rPr>
        <w:t xml:space="preserve"> on</w:t>
      </w:r>
      <w:r w:rsidRPr="00FE51A3">
        <w:rPr>
          <w:rFonts w:asciiTheme="majorHAnsi" w:hAnsiTheme="majorHAnsi" w:cstheme="majorHAnsi"/>
          <w:u w:val="single"/>
        </w:rPr>
        <w:t xml:space="preserve"> the </w:t>
      </w:r>
      <w:r w:rsidRPr="00A001F4">
        <w:rPr>
          <w:rFonts w:asciiTheme="majorHAnsi" w:hAnsiTheme="majorHAnsi" w:cstheme="majorHAnsi"/>
          <w:u w:val="single"/>
        </w:rPr>
        <w:t xml:space="preserve">sustained and </w:t>
      </w:r>
      <w:r w:rsidRPr="00AE2C08">
        <w:rPr>
          <w:rFonts w:asciiTheme="majorHAnsi" w:hAnsiTheme="majorHAnsi" w:cstheme="majorHAnsi"/>
          <w:highlight w:val="cyan"/>
          <w:u w:val="single"/>
        </w:rPr>
        <w:t>effective containment</w:t>
      </w:r>
      <w:r w:rsidRPr="00FE51A3">
        <w:rPr>
          <w:rFonts w:asciiTheme="majorHAnsi" w:hAnsiTheme="majorHAnsi" w:cstheme="majorHAnsi"/>
          <w:u w:val="single"/>
        </w:rPr>
        <w:t xml:space="preserve"> of the virus</w:t>
      </w:r>
      <w:r w:rsidRPr="00FE51A3">
        <w:rPr>
          <w:rFonts w:asciiTheme="majorHAnsi" w:hAnsiTheme="majorHAnsi" w:cstheme="majorHAnsi"/>
          <w:sz w:val="12"/>
        </w:rPr>
        <w:t xml:space="preserve"> and the quality of government policies. The World Bank/IMF Development Committee warned that the pandemic has the potential to erase development gains for many countries (World Bank 2020a). </w:t>
      </w:r>
      <w:r w:rsidRPr="00FE51A3">
        <w:rPr>
          <w:rFonts w:asciiTheme="majorHAnsi" w:hAnsiTheme="majorHAnsi" w:cstheme="majorHAnsi"/>
          <w:u w:val="single"/>
        </w:rPr>
        <w:t>Some consequences may also be long-lasting</w:t>
      </w:r>
      <w:r w:rsidRPr="00FE51A3">
        <w:rPr>
          <w:rFonts w:asciiTheme="majorHAnsi" w:hAnsiTheme="majorHAnsi" w:cstheme="majorHAnsi"/>
          <w:sz w:val="12"/>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w:t>
      </w:r>
      <w:proofErr w:type="spellStart"/>
      <w:r w:rsidRPr="00FE51A3">
        <w:rPr>
          <w:rFonts w:asciiTheme="majorHAnsi" w:hAnsiTheme="majorHAnsi" w:cstheme="majorHAnsi"/>
          <w:sz w:val="12"/>
        </w:rPr>
        <w:t>stabilise</w:t>
      </w:r>
      <w:proofErr w:type="spellEnd"/>
      <w:r w:rsidRPr="00FE51A3">
        <w:rPr>
          <w:rFonts w:asciiTheme="majorHAnsi" w:hAnsiTheme="majorHAnsi" w:cstheme="majorHAnsi"/>
          <w:sz w:val="12"/>
        </w:rPr>
        <w:t xml:space="preserve"> their economies, sustain companies and </w:t>
      </w:r>
      <w:proofErr w:type="spellStart"/>
      <w:r w:rsidRPr="00FE51A3">
        <w:rPr>
          <w:rFonts w:asciiTheme="majorHAnsi" w:hAnsiTheme="majorHAnsi" w:cstheme="majorHAnsi"/>
          <w:sz w:val="12"/>
        </w:rPr>
        <w:t>minimise</w:t>
      </w:r>
      <w:proofErr w:type="spellEnd"/>
      <w:r w:rsidRPr="00FE51A3">
        <w:rPr>
          <w:rFonts w:asciiTheme="majorHAnsi" w:hAnsiTheme="majorHAnsi" w:cstheme="majorHAnsi"/>
          <w:sz w:val="12"/>
        </w:rPr>
        <w:t xml:space="preserve"> the impact on workers; in many others, limited fiscal space and informality constraint governments’ capacity to mitigate the damage. For advanced and developing economies alike, trade is a powerful, cost-effective tool to alleviate the devastating effects of COVID-19 on the health and economic fronts. </w:t>
      </w:r>
      <w:r w:rsidRPr="00FE51A3">
        <w:rPr>
          <w:rFonts w:asciiTheme="majorHAnsi" w:hAnsiTheme="majorHAnsi" w:cstheme="majorHAnsi"/>
          <w:u w:val="single"/>
        </w:rPr>
        <w:t xml:space="preserve">And yet, </w:t>
      </w:r>
      <w:r w:rsidRPr="00AE2C08">
        <w:rPr>
          <w:rFonts w:asciiTheme="majorHAnsi" w:hAnsiTheme="majorHAnsi" w:cstheme="majorHAnsi"/>
          <w:highlight w:val="cyan"/>
          <w:u w:val="single"/>
        </w:rPr>
        <w:t>protectionism is gaining</w:t>
      </w:r>
      <w:r w:rsidRPr="00FE51A3">
        <w:rPr>
          <w:rFonts w:asciiTheme="majorHAnsi" w:hAnsiTheme="majorHAnsi" w:cstheme="majorHAnsi"/>
          <w:u w:val="single"/>
        </w:rPr>
        <w:t xml:space="preserve"> an upper hand,</w:t>
      </w:r>
      <w:r w:rsidRPr="00FE51A3">
        <w:rPr>
          <w:rFonts w:asciiTheme="majorHAnsi" w:hAnsiTheme="majorHAnsi" w:cstheme="majorHAnsi"/>
          <w:sz w:val="12"/>
        </w:rPr>
        <w:t xml:space="preserve"> </w:t>
      </w:r>
      <w:r w:rsidRPr="00FE51A3">
        <w:rPr>
          <w:rFonts w:asciiTheme="majorHAnsi" w:hAnsiTheme="majorHAnsi" w:cstheme="majorHAnsi"/>
          <w:u w:val="single"/>
        </w:rPr>
        <w:t>deepening</w:t>
      </w:r>
      <w:r w:rsidRPr="00FE51A3">
        <w:rPr>
          <w:rFonts w:asciiTheme="majorHAnsi" w:hAnsiTheme="majorHAnsi" w:cstheme="majorHAnsi"/>
          <w:sz w:val="12"/>
        </w:rPr>
        <w:t xml:space="preserve"> some of </w:t>
      </w:r>
      <w:r w:rsidRPr="00FE51A3">
        <w:rPr>
          <w:rFonts w:asciiTheme="majorHAnsi" w:hAnsiTheme="majorHAnsi" w:cstheme="majorHAnsi"/>
          <w:u w:val="single"/>
        </w:rPr>
        <w:t>pre-pandemic confrontations</w:t>
      </w:r>
      <w:r w:rsidRPr="00FE51A3">
        <w:rPr>
          <w:rFonts w:asciiTheme="majorHAnsi" w:hAnsiTheme="majorHAnsi" w:cstheme="majorHAnsi"/>
          <w:sz w:val="12"/>
        </w:rPr>
        <w:t xml:space="preserve"> that were already threatening the global economy. </w:t>
      </w:r>
      <w:r w:rsidRPr="00B96E30">
        <w:rPr>
          <w:rFonts w:asciiTheme="majorHAnsi" w:hAnsiTheme="majorHAnsi" w:cstheme="majorHAnsi"/>
          <w:u w:val="single"/>
        </w:rPr>
        <w:t>The short-term response</w:t>
      </w:r>
      <w:r w:rsidRPr="00B96E30">
        <w:rPr>
          <w:rFonts w:asciiTheme="majorHAnsi" w:hAnsiTheme="majorHAnsi" w:cstheme="majorHAnsi"/>
          <w:sz w:val="12"/>
        </w:rPr>
        <w:t xml:space="preserve"> to the virus and longer-term growth prospects </w:t>
      </w:r>
      <w:r w:rsidRPr="00B96E30">
        <w:rPr>
          <w:rFonts w:asciiTheme="majorHAnsi" w:hAnsiTheme="majorHAnsi" w:cstheme="majorHAnsi"/>
          <w:u w:val="single"/>
        </w:rPr>
        <w:t>depend on strong multilateral cooperation</w:t>
      </w:r>
      <w:r w:rsidRPr="00B96E30">
        <w:rPr>
          <w:rFonts w:asciiTheme="majorHAnsi" w:hAnsiTheme="majorHAnsi" w:cstheme="majorHAnsi"/>
          <w:sz w:val="12"/>
        </w:rPr>
        <w:t xml:space="preserve"> to scale back obstacles to trade and investment, increase business certainty and leverage opportunities which the pandemic has accelerated in areas like the digital economy. </w:t>
      </w:r>
      <w:r w:rsidRPr="00B96E30">
        <w:rPr>
          <w:rFonts w:asciiTheme="majorHAnsi" w:hAnsiTheme="majorHAnsi" w:cstheme="majorHAnsi"/>
          <w:b/>
          <w:bCs/>
          <w:u w:val="single"/>
        </w:rPr>
        <w:t>It is also needed to preserve stable and coordinated international relations to avoid that heavy threats implicit in</w:t>
      </w:r>
      <w:r w:rsidRPr="00FE51A3">
        <w:rPr>
          <w:rFonts w:asciiTheme="majorHAnsi" w:hAnsiTheme="majorHAnsi" w:cstheme="majorHAnsi"/>
          <w:b/>
          <w:bCs/>
          <w:u w:val="single"/>
        </w:rPr>
        <w:t xml:space="preserve"> the pandemic could result in catastrophic disorders or conflicts</w:t>
      </w:r>
      <w:r w:rsidRPr="00FE51A3">
        <w:rPr>
          <w:rFonts w:asciiTheme="majorHAnsi" w:hAnsiTheme="majorHAnsi" w:cstheme="majorHAnsi"/>
          <w:sz w:val="12"/>
        </w:rPr>
        <w:t xml:space="preserve"> (Jean 2020). </w:t>
      </w:r>
      <w:r w:rsidRPr="00FE51A3">
        <w:rPr>
          <w:rFonts w:asciiTheme="majorHAnsi" w:hAnsiTheme="majorHAnsi" w:cstheme="majorHAnsi"/>
          <w:u w:val="single"/>
        </w:rPr>
        <w:t xml:space="preserve">But it will not happen automatically. </w:t>
      </w:r>
      <w:r w:rsidRPr="00AE2C08">
        <w:rPr>
          <w:rFonts w:asciiTheme="majorHAnsi" w:hAnsiTheme="majorHAnsi" w:cstheme="majorHAnsi"/>
          <w:highlight w:val="cyan"/>
          <w:u w:val="single"/>
        </w:rPr>
        <w:t>Unless governments accelerate</w:t>
      </w:r>
      <w:r w:rsidRPr="00FE51A3">
        <w:rPr>
          <w:rFonts w:asciiTheme="majorHAnsi" w:hAnsiTheme="majorHAnsi" w:cstheme="majorHAnsi"/>
          <w:u w:val="single"/>
        </w:rPr>
        <w:t xml:space="preserve"> their </w:t>
      </w:r>
      <w:r w:rsidRPr="00AE2C08">
        <w:rPr>
          <w:rFonts w:asciiTheme="majorHAnsi" w:hAnsiTheme="majorHAnsi" w:cstheme="majorHAnsi"/>
          <w:highlight w:val="cyan"/>
          <w:u w:val="single"/>
        </w:rPr>
        <w:t>efforts to collaborate</w:t>
      </w:r>
      <w:r w:rsidRPr="00AE2C08">
        <w:rPr>
          <w:rFonts w:asciiTheme="majorHAnsi" w:hAnsiTheme="majorHAnsi" w:cstheme="majorHAnsi"/>
          <w:sz w:val="12"/>
          <w:highlight w:val="cyan"/>
        </w:rPr>
        <w:t xml:space="preserve">, </w:t>
      </w:r>
      <w:r w:rsidRPr="00A001F4">
        <w:rPr>
          <w:rFonts w:asciiTheme="majorHAnsi" w:hAnsiTheme="majorHAnsi" w:cstheme="majorHAnsi"/>
          <w:u w:val="single"/>
        </w:rPr>
        <w:t xml:space="preserve">growing </w:t>
      </w:r>
      <w:r w:rsidRPr="00AE2C08">
        <w:rPr>
          <w:rFonts w:asciiTheme="majorHAnsi" w:hAnsiTheme="majorHAnsi" w:cstheme="majorHAnsi"/>
          <w:highlight w:val="cyan"/>
          <w:u w:val="single"/>
        </w:rPr>
        <w:t>protectionism</w:t>
      </w:r>
      <w:r w:rsidRPr="00AE2C08">
        <w:rPr>
          <w:rFonts w:asciiTheme="majorHAnsi" w:hAnsiTheme="majorHAnsi" w:cstheme="majorHAnsi"/>
          <w:sz w:val="12"/>
          <w:highlight w:val="cyan"/>
        </w:rPr>
        <w:t xml:space="preserve"> </w:t>
      </w:r>
      <w:r w:rsidRPr="00AE2C08">
        <w:rPr>
          <w:rFonts w:asciiTheme="majorHAnsi" w:hAnsiTheme="majorHAnsi" w:cstheme="majorHAnsi"/>
          <w:highlight w:val="cyan"/>
          <w:u w:val="single"/>
        </w:rPr>
        <w:t xml:space="preserve">and </w:t>
      </w:r>
      <w:r w:rsidRPr="00A001F4">
        <w:rPr>
          <w:rFonts w:asciiTheme="majorHAnsi" w:hAnsiTheme="majorHAnsi" w:cstheme="majorHAnsi"/>
          <w:u w:val="single"/>
        </w:rPr>
        <w:t xml:space="preserve">increased </w:t>
      </w:r>
      <w:r w:rsidRPr="00AE2C08">
        <w:rPr>
          <w:rFonts w:asciiTheme="majorHAnsi" w:hAnsiTheme="majorHAnsi" w:cstheme="majorHAnsi"/>
          <w:highlight w:val="cyan"/>
          <w:u w:val="single"/>
        </w:rPr>
        <w:t>distortions to</w:t>
      </w:r>
      <w:r w:rsidRPr="00FE51A3">
        <w:rPr>
          <w:rFonts w:asciiTheme="majorHAnsi" w:hAnsiTheme="majorHAnsi" w:cstheme="majorHAnsi"/>
          <w:sz w:val="12"/>
        </w:rPr>
        <w:t xml:space="preserve"> global value chains (</w:t>
      </w:r>
      <w:r w:rsidRPr="00AE2C08">
        <w:rPr>
          <w:rFonts w:asciiTheme="majorHAnsi" w:hAnsiTheme="majorHAnsi" w:cstheme="majorHAnsi"/>
          <w:highlight w:val="cyan"/>
          <w:u w:val="single"/>
        </w:rPr>
        <w:t>GVCs) risk being a by-product</w:t>
      </w:r>
      <w:r w:rsidRPr="00FE51A3">
        <w:rPr>
          <w:rFonts w:asciiTheme="majorHAnsi" w:hAnsiTheme="majorHAnsi" w:cstheme="majorHAnsi"/>
          <w:u w:val="single"/>
        </w:rPr>
        <w:t xml:space="preserve"> of the virus</w:t>
      </w:r>
      <w:r w:rsidRPr="00FE51A3">
        <w:rPr>
          <w:rFonts w:asciiTheme="majorHAnsi" w:hAnsiTheme="majorHAnsi" w:cstheme="majorHAnsi"/>
          <w:sz w:val="12"/>
        </w:rPr>
        <w:t xml:space="preserve">, at the same time further exacerbating its negative implications. </w:t>
      </w:r>
      <w:r w:rsidRPr="00FE51A3">
        <w:rPr>
          <w:rFonts w:asciiTheme="majorHAnsi" w:hAnsiTheme="majorHAnsi" w:cstheme="majorHAnsi"/>
          <w:b/>
          <w:bCs/>
          <w:u w:val="single"/>
        </w:rPr>
        <w:t xml:space="preserve">This demands extraordinary action. </w:t>
      </w:r>
      <w:r w:rsidRPr="00FE51A3">
        <w:rPr>
          <w:rFonts w:asciiTheme="majorHAnsi" w:hAnsiTheme="majorHAnsi" w:cstheme="majorHAnsi"/>
          <w:sz w:val="12"/>
        </w:rPr>
        <w:t>This chapter addresses the question of what role for trade ministers at the WTO in times of crises with a view to activating global cooperation to overcome COVID-19. In addition to the introductory section, the second sec</w:t>
      </w:r>
      <w:r w:rsidRPr="00FE51A3">
        <w:rPr>
          <w:rFonts w:asciiTheme="majorHAnsi" w:hAnsiTheme="majorHAnsi" w:cstheme="majorHAnsi"/>
          <w:u w:val="single"/>
        </w:rPr>
        <w:t>tion explores the need to reactivate the WTO to underpin collaboration among governments</w:t>
      </w:r>
      <w:r w:rsidRPr="00FE51A3">
        <w:rPr>
          <w:rFonts w:asciiTheme="majorHAnsi" w:hAnsiTheme="majorHAnsi" w:cstheme="majorHAnsi"/>
          <w:sz w:val="12"/>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sidRPr="00AE2C08">
        <w:rPr>
          <w:rFonts w:asciiTheme="majorHAnsi" w:hAnsiTheme="majorHAnsi" w:cstheme="majorHAnsi"/>
          <w:b/>
          <w:bCs/>
          <w:highlight w:val="cyan"/>
          <w:u w:val="single"/>
        </w:rPr>
        <w:t>REACTIVATE THE WTO</w:t>
      </w:r>
      <w:r w:rsidRPr="00FE51A3">
        <w:rPr>
          <w:rFonts w:asciiTheme="majorHAnsi" w:hAnsiTheme="majorHAnsi" w:cstheme="majorHAnsi"/>
          <w:b/>
          <w:bCs/>
          <w:u w:val="single"/>
        </w:rPr>
        <w:t xml:space="preserve"> </w:t>
      </w:r>
      <w:r w:rsidRPr="00FE51A3">
        <w:rPr>
          <w:rFonts w:asciiTheme="majorHAnsi" w:hAnsiTheme="majorHAnsi" w:cstheme="majorHAnsi"/>
          <w:sz w:val="12"/>
        </w:rPr>
        <w:t xml:space="preserve">Trade needs to be part of the response to COVID-19 and its upshots, and countries cannot afford the WTO, hobbled as it has been lately, to muddle through. </w:t>
      </w:r>
      <w:r w:rsidRPr="00FE51A3">
        <w:rPr>
          <w:rFonts w:asciiTheme="majorHAnsi" w:hAnsiTheme="majorHAnsi" w:cstheme="majorHAnsi"/>
          <w:b/>
          <w:bCs/>
          <w:u w:val="single"/>
        </w:rPr>
        <w:t xml:space="preserve">Moreover, </w:t>
      </w:r>
      <w:r w:rsidRPr="00FE51A3">
        <w:rPr>
          <w:rFonts w:asciiTheme="majorHAnsi" w:hAnsiTheme="majorHAnsi" w:cstheme="majorHAnsi"/>
          <w:b/>
          <w:bCs/>
          <w:u w:val="single"/>
        </w:rPr>
        <w:lastRenderedPageBreak/>
        <w:t xml:space="preserve">as </w:t>
      </w:r>
      <w:r w:rsidRPr="00AE2C08">
        <w:rPr>
          <w:rFonts w:asciiTheme="majorHAnsi" w:hAnsiTheme="majorHAnsi" w:cstheme="majorHAnsi"/>
          <w:b/>
          <w:bCs/>
          <w:highlight w:val="cyan"/>
          <w:u w:val="single"/>
        </w:rPr>
        <w:t xml:space="preserve">the world confronts </w:t>
      </w:r>
      <w:r w:rsidRPr="00A001F4">
        <w:rPr>
          <w:rFonts w:asciiTheme="majorHAnsi" w:hAnsiTheme="majorHAnsi" w:cstheme="majorHAnsi"/>
          <w:b/>
          <w:bCs/>
          <w:u w:val="single"/>
        </w:rPr>
        <w:t>more</w:t>
      </w:r>
      <w:r w:rsidRPr="00FE51A3">
        <w:rPr>
          <w:rFonts w:asciiTheme="majorHAnsi" w:hAnsiTheme="majorHAnsi" w:cstheme="majorHAnsi"/>
          <w:b/>
          <w:bCs/>
          <w:u w:val="single"/>
        </w:rPr>
        <w:t xml:space="preserve"> frequent and </w:t>
      </w:r>
      <w:r w:rsidRPr="00AE2C08">
        <w:rPr>
          <w:rFonts w:asciiTheme="majorHAnsi" w:hAnsiTheme="majorHAnsi" w:cstheme="majorHAnsi"/>
          <w:b/>
          <w:bCs/>
          <w:highlight w:val="cyan"/>
          <w:u w:val="single"/>
        </w:rPr>
        <w:t>severe profound shocks</w:t>
      </w:r>
      <w:r w:rsidRPr="00FE51A3">
        <w:rPr>
          <w:rFonts w:asciiTheme="majorHAnsi" w:hAnsiTheme="majorHAnsi" w:cstheme="majorHAnsi"/>
          <w:b/>
          <w:bCs/>
          <w:u w:val="single"/>
        </w:rPr>
        <w:t xml:space="preserve"> such as financial crises, terrorism, extreme weather and pandemics </w:t>
      </w:r>
      <w:r w:rsidRPr="00FE51A3">
        <w:rPr>
          <w:rFonts w:asciiTheme="majorHAnsi" w:hAnsiTheme="majorHAnsi" w:cstheme="majorHAnsi"/>
          <w:sz w:val="12"/>
        </w:rPr>
        <w:t xml:space="preserve">(McKinsey Global Institute 2020), </w:t>
      </w:r>
      <w:r w:rsidRPr="00AE2C08">
        <w:rPr>
          <w:rFonts w:asciiTheme="majorHAnsi" w:hAnsiTheme="majorHAnsi" w:cstheme="majorHAnsi"/>
          <w:b/>
          <w:bCs/>
          <w:highlight w:val="cyan"/>
          <w:u w:val="single"/>
        </w:rPr>
        <w:t xml:space="preserve">the WTO needs to step up </w:t>
      </w:r>
      <w:r w:rsidRPr="00A001F4">
        <w:rPr>
          <w:rFonts w:asciiTheme="majorHAnsi" w:hAnsiTheme="majorHAnsi" w:cstheme="majorHAnsi"/>
          <w:b/>
          <w:bCs/>
          <w:u w:val="single"/>
        </w:rPr>
        <w:t>its role</w:t>
      </w:r>
      <w:r w:rsidRPr="00FE51A3">
        <w:rPr>
          <w:rFonts w:asciiTheme="majorHAnsi" w:hAnsiTheme="majorHAnsi" w:cstheme="majorHAnsi"/>
          <w:b/>
          <w:bCs/>
          <w:u w:val="single"/>
        </w:rPr>
        <w:t xml:space="preserve"> during systemic crises.</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The fact that the </w:t>
      </w:r>
      <w:proofErr w:type="spellStart"/>
      <w:r w:rsidRPr="00FE51A3">
        <w:rPr>
          <w:rFonts w:asciiTheme="majorHAnsi" w:hAnsiTheme="majorHAnsi" w:cstheme="majorHAnsi"/>
          <w:b/>
          <w:bCs/>
          <w:u w:val="single"/>
        </w:rPr>
        <w:t>organisation</w:t>
      </w:r>
      <w:proofErr w:type="spellEnd"/>
      <w:r w:rsidRPr="00FE51A3">
        <w:rPr>
          <w:rFonts w:asciiTheme="majorHAnsi" w:hAnsiTheme="majorHAnsi" w:cstheme="majorHAnsi"/>
          <w:b/>
          <w:bCs/>
          <w:u w:val="single"/>
        </w:rPr>
        <w:t xml:space="preserve"> has been faltering, that there is a leadership vacuum and that distrust runs high among major traders will not make it any easier. </w:t>
      </w:r>
      <w:r w:rsidRPr="00FE51A3">
        <w:rPr>
          <w:rFonts w:asciiTheme="majorHAnsi" w:hAnsiTheme="majorHAnsi" w:cstheme="majorHAnsi"/>
          <w:u w:val="single"/>
        </w:rPr>
        <w:t xml:space="preserve">Exacerbated tensions related to the pandemic can only add to the feeling that WTO rules have been conceived for a very different context, increasing the risk of a loss of legitimacy </w:t>
      </w:r>
      <w:r w:rsidRPr="00FE51A3">
        <w:rPr>
          <w:rFonts w:asciiTheme="majorHAnsi" w:hAnsiTheme="majorHAnsi" w:cstheme="majorHAnsi"/>
          <w:sz w:val="12"/>
        </w:rPr>
        <w:t xml:space="preserve">(Jean 2020). </w:t>
      </w:r>
      <w:r w:rsidRPr="00FE51A3">
        <w:rPr>
          <w:rFonts w:asciiTheme="majorHAnsi" w:hAnsiTheme="majorHAnsi" w:cstheme="majorHAnsi"/>
          <w:b/>
          <w:bCs/>
          <w:u w:val="single"/>
        </w:rPr>
        <w:t xml:space="preserve">This is not about a major reset of the WTO. It is about (re)activating the </w:t>
      </w:r>
      <w:proofErr w:type="spellStart"/>
      <w:r w:rsidRPr="00FE51A3">
        <w:rPr>
          <w:rFonts w:asciiTheme="majorHAnsi" w:hAnsiTheme="majorHAnsi" w:cstheme="majorHAnsi"/>
          <w:b/>
          <w:bCs/>
          <w:u w:val="single"/>
        </w:rPr>
        <w:t>organisation</w:t>
      </w:r>
      <w:proofErr w:type="spellEnd"/>
      <w:r w:rsidRPr="00FE51A3">
        <w:rPr>
          <w:rFonts w:asciiTheme="majorHAnsi" w:hAnsiTheme="majorHAnsi" w:cstheme="majorHAnsi"/>
          <w:b/>
          <w:bCs/>
          <w:u w:val="single"/>
        </w:rPr>
        <w:t xml:space="preserve"> to serve its members as they combat the devastating impact of the pandemic and the global recession</w:t>
      </w:r>
      <w:r w:rsidRPr="00FE51A3">
        <w:rPr>
          <w:rFonts w:asciiTheme="majorHAnsi" w:hAnsiTheme="majorHAnsi" w:cstheme="majorHAnsi"/>
          <w:sz w:val="12"/>
        </w:rPr>
        <w:t xml:space="preserve">. The WTO needs broader reform, in particular to address structural changes in the global economy. While extremely important, this discussion should not hamper the ability of the WTO to deliver at times of systemic crisis. Moreover, </w:t>
      </w:r>
      <w:r w:rsidRPr="00FE51A3">
        <w:rPr>
          <w:rFonts w:asciiTheme="majorHAnsi" w:hAnsiTheme="majorHAnsi" w:cstheme="majorHAnsi"/>
          <w:u w:val="single"/>
        </w:rPr>
        <w:t>should the WTO</w:t>
      </w:r>
      <w:r w:rsidRPr="00FE51A3">
        <w:rPr>
          <w:rFonts w:asciiTheme="majorHAnsi" w:hAnsiTheme="majorHAnsi" w:cstheme="majorHAnsi"/>
          <w:sz w:val="12"/>
        </w:rPr>
        <w:t xml:space="preserve"> – or more accurately, its members – </w:t>
      </w:r>
      <w:r w:rsidRPr="00FE51A3">
        <w:rPr>
          <w:rFonts w:asciiTheme="majorHAnsi" w:hAnsiTheme="majorHAnsi" w:cstheme="majorHAnsi"/>
          <w:u w:val="single"/>
        </w:rPr>
        <w:t>demonstrate they can actually rise to the occasion in the context of COVID-19</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they will also contribute to </w:t>
      </w:r>
      <w:r w:rsidRPr="00A001F4">
        <w:rPr>
          <w:rFonts w:asciiTheme="majorHAnsi" w:hAnsiTheme="majorHAnsi" w:cstheme="majorHAnsi"/>
          <w:b/>
          <w:bCs/>
          <w:u w:val="single"/>
        </w:rPr>
        <w:t>increasing trust levels</w:t>
      </w:r>
      <w:r w:rsidRPr="00A001F4">
        <w:rPr>
          <w:rFonts w:asciiTheme="majorHAnsi" w:hAnsiTheme="majorHAnsi" w:cstheme="majorHAnsi"/>
          <w:sz w:val="12"/>
        </w:rPr>
        <w:t xml:space="preserve"> </w:t>
      </w:r>
      <w:r w:rsidRPr="00A001F4">
        <w:rPr>
          <w:rFonts w:asciiTheme="majorHAnsi" w:hAnsiTheme="majorHAnsi" w:cstheme="majorHAnsi"/>
          <w:b/>
          <w:bCs/>
          <w:u w:val="single"/>
        </w:rPr>
        <w:t xml:space="preserve">on the ability of the </w:t>
      </w:r>
      <w:proofErr w:type="spellStart"/>
      <w:r w:rsidRPr="00A001F4">
        <w:rPr>
          <w:rFonts w:asciiTheme="majorHAnsi" w:hAnsiTheme="majorHAnsi" w:cstheme="majorHAnsi"/>
          <w:b/>
          <w:bCs/>
          <w:u w:val="single"/>
        </w:rPr>
        <w:t>organisation</w:t>
      </w:r>
      <w:proofErr w:type="spellEnd"/>
      <w:r w:rsidRPr="00FE51A3">
        <w:rPr>
          <w:rFonts w:asciiTheme="majorHAnsi" w:hAnsiTheme="majorHAnsi" w:cstheme="majorHAnsi"/>
          <w:b/>
          <w:bCs/>
          <w:u w:val="single"/>
        </w:rPr>
        <w:t xml:space="preserve"> to produce results</w:t>
      </w:r>
      <w:r w:rsidRPr="00FE51A3">
        <w:rPr>
          <w:rFonts w:asciiTheme="majorHAnsi" w:hAnsiTheme="majorHAnsi" w:cstheme="majorHAnsi"/>
          <w:sz w:val="12"/>
        </w:rPr>
        <w:t xml:space="preserve">. The starting point is a shift in mindset: governments need to understand that international trade is not a problem in the crisis, but rather a core element of the solution (Baldwin and </w:t>
      </w:r>
      <w:proofErr w:type="spellStart"/>
      <w:r w:rsidRPr="00FE51A3">
        <w:rPr>
          <w:rFonts w:asciiTheme="majorHAnsi" w:hAnsiTheme="majorHAnsi" w:cstheme="majorHAnsi"/>
          <w:sz w:val="12"/>
        </w:rPr>
        <w:t>Evenett</w:t>
      </w:r>
      <w:proofErr w:type="spellEnd"/>
      <w:r w:rsidRPr="00FE51A3">
        <w:rPr>
          <w:rFonts w:asciiTheme="majorHAnsi" w:hAnsiTheme="majorHAnsi" w:cstheme="majorHAnsi"/>
          <w:sz w:val="12"/>
        </w:rPr>
        <w:t xml:space="preserve">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w:t>
      </w:r>
      <w:proofErr w:type="spellStart"/>
      <w:r w:rsidRPr="00FE51A3">
        <w:rPr>
          <w:rFonts w:asciiTheme="majorHAnsi" w:hAnsiTheme="majorHAnsi" w:cstheme="majorHAnsi"/>
          <w:sz w:val="12"/>
        </w:rPr>
        <w:t>neighbouring</w:t>
      </w:r>
      <w:proofErr w:type="spellEnd"/>
      <w:r w:rsidRPr="00FE51A3">
        <w:rPr>
          <w:rFonts w:asciiTheme="majorHAnsi" w:hAnsiTheme="majorHAnsi" w:cstheme="majorHAnsi"/>
          <w:sz w:val="12"/>
        </w:rPr>
        <w:t xml:space="preserve">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sidRPr="00FE51A3">
        <w:rPr>
          <w:rFonts w:asciiTheme="majorHAnsi" w:hAnsiTheme="majorHAnsi" w:cstheme="majorHAnsi"/>
          <w:u w:val="single"/>
        </w:rPr>
        <w:t xml:space="preserve">These </w:t>
      </w:r>
      <w:r w:rsidRPr="00A001F4">
        <w:rPr>
          <w:rFonts w:asciiTheme="majorHAnsi" w:hAnsiTheme="majorHAnsi" w:cstheme="majorHAnsi"/>
          <w:u w:val="single"/>
        </w:rPr>
        <w:t>actions are positive and reflect the political will of governments to collaborate to</w:t>
      </w:r>
      <w:r w:rsidRPr="00FE51A3">
        <w:rPr>
          <w:rFonts w:asciiTheme="majorHAnsi" w:hAnsiTheme="majorHAnsi" w:cstheme="majorHAnsi"/>
          <w:u w:val="single"/>
        </w:rPr>
        <w:t xml:space="preserve"> some extent</w:t>
      </w:r>
      <w:r w:rsidRPr="00FE51A3">
        <w:rPr>
          <w:rFonts w:asciiTheme="majorHAnsi" w:hAnsiTheme="majorHAnsi" w:cstheme="majorHAnsi"/>
          <w:sz w:val="12"/>
        </w:rPr>
        <w:t xml:space="preserve"> – even if they have not fully countered the flurry of barriers and restrictions surrounding trade in critical medical gear. They are no substitute for trade cooperation at the global level, either. In the case of medical products, for example, the EU, the US and China account for almost three-quarters of world exports (WTO 2020b); cooperation initiatives that do not include these members would fall short on impact. </w:t>
      </w:r>
      <w:r w:rsidRPr="00FE51A3">
        <w:rPr>
          <w:rFonts w:asciiTheme="majorHAnsi" w:hAnsiTheme="majorHAnsi" w:cstheme="majorHAnsi"/>
          <w:u w:val="single"/>
        </w:rPr>
        <w:t>The venue for cooperation should be global and open to al</w:t>
      </w:r>
      <w:r w:rsidRPr="00FE51A3">
        <w:rPr>
          <w:rFonts w:asciiTheme="majorHAnsi" w:hAnsiTheme="majorHAnsi" w:cstheme="majorHAnsi"/>
          <w:sz w:val="12"/>
        </w:rPr>
        <w:t xml:space="preserve">l, even if not all 164 WTO members opt to engage in all initiatives. TRADE MINISTERS SHOULD CALL THE SHOTS DURING CRISES Challenges notwithstanding, </w:t>
      </w:r>
      <w:r w:rsidRPr="00FE51A3">
        <w:rPr>
          <w:rFonts w:asciiTheme="majorHAnsi" w:hAnsiTheme="majorHAnsi" w:cstheme="majorHAnsi"/>
          <w:u w:val="single"/>
        </w:rPr>
        <w:t>governments need to act now to empower the WTO to play an active part in coordinating the response to the pandemic</w:t>
      </w:r>
      <w:r w:rsidRPr="00FE51A3">
        <w:rPr>
          <w:rFonts w:asciiTheme="majorHAnsi" w:hAnsiTheme="majorHAnsi" w:cstheme="majorHAnsi"/>
          <w:sz w:val="12"/>
        </w:rPr>
        <w:t xml:space="preserve">. The WTO is more than an </w:t>
      </w:r>
      <w:proofErr w:type="spellStart"/>
      <w:r w:rsidRPr="00FE51A3">
        <w:rPr>
          <w:rFonts w:asciiTheme="majorHAnsi" w:hAnsiTheme="majorHAnsi" w:cstheme="majorHAnsi"/>
          <w:sz w:val="12"/>
        </w:rPr>
        <w:t>organisation</w:t>
      </w:r>
      <w:proofErr w:type="spellEnd"/>
      <w:r w:rsidRPr="00FE51A3">
        <w:rPr>
          <w:rFonts w:asciiTheme="majorHAnsi" w:hAnsiTheme="majorHAnsi" w:cstheme="majorHAnsi"/>
          <w:sz w:val="12"/>
        </w:rPr>
        <w:t xml:space="preserve"> immersed in myriad drama on the shores of Lake Geneva; it is a solid framework for global trade cooperation. </w:t>
      </w:r>
      <w:r w:rsidRPr="00AE2C08">
        <w:rPr>
          <w:rFonts w:asciiTheme="majorHAnsi" w:hAnsiTheme="majorHAnsi" w:cstheme="majorHAnsi"/>
          <w:b/>
          <w:bCs/>
          <w:highlight w:val="cyan"/>
          <w:u w:val="single"/>
        </w:rPr>
        <w:t xml:space="preserve">It is in countries’ interest to preserve the </w:t>
      </w:r>
      <w:r w:rsidRPr="00A001F4">
        <w:rPr>
          <w:rFonts w:asciiTheme="majorHAnsi" w:hAnsiTheme="majorHAnsi" w:cstheme="majorHAnsi"/>
          <w:b/>
          <w:bCs/>
          <w:u w:val="single"/>
        </w:rPr>
        <w:t xml:space="preserve">relevance of the </w:t>
      </w:r>
      <w:r w:rsidRPr="00AE2C08">
        <w:rPr>
          <w:rFonts w:asciiTheme="majorHAnsi" w:hAnsiTheme="majorHAnsi" w:cstheme="majorHAnsi"/>
          <w:b/>
          <w:bCs/>
          <w:highlight w:val="cyan"/>
          <w:u w:val="single"/>
        </w:rPr>
        <w:t>WTO</w:t>
      </w:r>
      <w:r w:rsidRPr="00FE51A3">
        <w:rPr>
          <w:rFonts w:asciiTheme="majorHAnsi" w:hAnsiTheme="majorHAnsi" w:cstheme="majorHAnsi"/>
          <w:b/>
          <w:bCs/>
          <w:u w:val="single"/>
        </w:rPr>
        <w:t xml:space="preserve">; </w:t>
      </w:r>
      <w:r w:rsidRPr="00FE51A3">
        <w:rPr>
          <w:rFonts w:asciiTheme="majorHAnsi" w:hAnsiTheme="majorHAnsi" w:cstheme="majorHAnsi"/>
          <w:u w:val="single"/>
        </w:rPr>
        <w:t>its role can be critical in helping members help themselves</w:t>
      </w:r>
      <w:r w:rsidRPr="00FE51A3">
        <w:rPr>
          <w:rFonts w:asciiTheme="majorHAnsi" w:hAnsiTheme="majorHAnsi" w:cstheme="majorHAnsi"/>
          <w:sz w:val="12"/>
        </w:rPr>
        <w:t xml:space="preserve">. In a member-driven </w:t>
      </w:r>
      <w:proofErr w:type="spellStart"/>
      <w:r w:rsidRPr="00FE51A3">
        <w:rPr>
          <w:rFonts w:asciiTheme="majorHAnsi" w:hAnsiTheme="majorHAnsi" w:cstheme="majorHAnsi"/>
          <w:sz w:val="12"/>
        </w:rPr>
        <w:t>organisation</w:t>
      </w:r>
      <w:proofErr w:type="spellEnd"/>
      <w:r w:rsidRPr="00FE51A3">
        <w:rPr>
          <w:rFonts w:asciiTheme="majorHAnsi" w:hAnsiTheme="majorHAnsi" w:cstheme="majorHAnsi"/>
          <w:sz w:val="12"/>
        </w:rPr>
        <w:t xml:space="preserve">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sidRPr="00FE51A3">
        <w:rPr>
          <w:rFonts w:asciiTheme="majorHAnsi" w:hAnsiTheme="majorHAnsi" w:cstheme="majorHAnsi"/>
          <w:u w:val="single"/>
        </w:rPr>
        <w:t>The WTO is nothing more and nothing less than the collectivity of its members</w:t>
      </w:r>
      <w:r w:rsidRPr="00FE51A3">
        <w:rPr>
          <w:rFonts w:asciiTheme="majorHAnsi" w:hAnsiTheme="majorHAnsi" w:cstheme="majorHAnsi"/>
          <w:sz w:val="12"/>
        </w:rPr>
        <w:t xml:space="preserve"> (Steger 2020), a point that is frequently forgotten in the public discourse. </w:t>
      </w:r>
      <w:r w:rsidRPr="00FE51A3">
        <w:rPr>
          <w:rFonts w:asciiTheme="majorHAnsi" w:hAnsiTheme="majorHAnsi" w:cstheme="majorHAnsi"/>
          <w:u w:val="single"/>
        </w:rPr>
        <w:t>Without strong leadership, frequent engagement and serious interest among members in addressing its challenges, the WTO itself cannot deliver results</w:t>
      </w:r>
      <w:r w:rsidRPr="00FE51A3">
        <w:rPr>
          <w:rFonts w:asciiTheme="majorHAnsi" w:hAnsiTheme="majorHAnsi" w:cstheme="majorHAnsi"/>
          <w:sz w:val="12"/>
        </w:rPr>
        <w:t xml:space="preserve"> (Cutler 2020). Paraphrasing </w:t>
      </w:r>
      <w:proofErr w:type="spellStart"/>
      <w:r w:rsidRPr="00FE51A3">
        <w:rPr>
          <w:rFonts w:asciiTheme="majorHAnsi" w:hAnsiTheme="majorHAnsi" w:cstheme="majorHAnsi"/>
          <w:sz w:val="12"/>
        </w:rPr>
        <w:t>VanGrasstek</w:t>
      </w:r>
      <w:proofErr w:type="spellEnd"/>
      <w:r w:rsidRPr="00FE51A3">
        <w:rPr>
          <w:rFonts w:asciiTheme="majorHAnsi" w:hAnsiTheme="majorHAnsi" w:cstheme="majorHAnsi"/>
          <w:sz w:val="12"/>
        </w:rPr>
        <w:t xml:space="preserve"> (2013), the multilateral trading system receives its inspiration from economists and is shaped primarily by lawyers, but it can only operate within the limits set by politicians.</w:t>
      </w:r>
    </w:p>
    <w:p w14:paraId="577A8C64" w14:textId="77777777" w:rsidR="00435FCC" w:rsidRPr="00FE51A3" w:rsidRDefault="00435FCC" w:rsidP="00435FCC">
      <w:pPr>
        <w:pStyle w:val="Heading4"/>
        <w:rPr>
          <w:rFonts w:asciiTheme="majorHAnsi" w:hAnsiTheme="majorHAnsi" w:cstheme="majorHAnsi"/>
        </w:rPr>
      </w:pPr>
      <w:r w:rsidRPr="00FE51A3">
        <w:rPr>
          <w:rFonts w:asciiTheme="majorHAnsi" w:hAnsiTheme="majorHAnsi" w:cstheme="majorHAnsi"/>
        </w:rPr>
        <w:t>Post Covid WTO legitimacy and credibility necessary to prevent a downward spiral of protectionism.</w:t>
      </w:r>
    </w:p>
    <w:p w14:paraId="1368BBE9" w14:textId="77777777" w:rsidR="00435FCC" w:rsidRPr="00B96E30" w:rsidRDefault="00435FCC" w:rsidP="00435FCC">
      <w:pPr>
        <w:rPr>
          <w:rFonts w:asciiTheme="majorHAnsi" w:hAnsiTheme="majorHAnsi" w:cstheme="majorHAnsi"/>
          <w:sz w:val="18"/>
          <w:szCs w:val="18"/>
        </w:rPr>
      </w:pPr>
      <w:r w:rsidRPr="00FE51A3">
        <w:rPr>
          <w:rStyle w:val="Style13ptBold"/>
          <w:rFonts w:asciiTheme="majorHAnsi" w:hAnsiTheme="majorHAnsi" w:cstheme="majorHAnsi"/>
        </w:rPr>
        <w:t>Solís 20</w:t>
      </w:r>
      <w:r w:rsidRPr="00FE51A3">
        <w:rPr>
          <w:rFonts w:asciiTheme="majorHAnsi" w:hAnsiTheme="majorHAnsi" w:cstheme="majorHAnsi"/>
        </w:rPr>
        <w:t xml:space="preserve"> </w:t>
      </w:r>
      <w:r w:rsidRPr="00B96E30">
        <w:rPr>
          <w:rFonts w:asciiTheme="majorHAnsi" w:hAnsiTheme="majorHAnsi" w:cstheme="majorHAnsi"/>
          <w:sz w:val="18"/>
          <w:szCs w:val="18"/>
        </w:rPr>
        <w:t xml:space="preserve">[(Mireya Solís is director of the Center for East Asia Policy Studies, Philip Knight Chair in Japan Studies, and a senior fellow in the Foreign Policy program at Brookings.  “The post COVID-19 world: Economic nationalism triumphant?” July 10, 2020. </w:t>
      </w:r>
      <w:hyperlink r:id="rId15" w:history="1">
        <w:r w:rsidRPr="00B96E30">
          <w:rPr>
            <w:rStyle w:val="FollowedHyperlink"/>
            <w:rFonts w:asciiTheme="majorHAnsi" w:hAnsiTheme="majorHAnsi" w:cstheme="majorHAnsi"/>
            <w:sz w:val="18"/>
            <w:szCs w:val="18"/>
          </w:rPr>
          <w:t>https://www.brookings.edu/blog/order-from-chaos/2020/07/10/the-post-covid-19-world-economic-nationalism-triumphant/</w:t>
        </w:r>
      </w:hyperlink>
      <w:r w:rsidRPr="00B96E30">
        <w:rPr>
          <w:rFonts w:asciiTheme="majorHAnsi" w:hAnsiTheme="majorHAnsi" w:cstheme="majorHAnsi"/>
          <w:sz w:val="18"/>
          <w:szCs w:val="18"/>
        </w:rPr>
        <w:t>] TDI</w:t>
      </w:r>
    </w:p>
    <w:p w14:paraId="33FDA7F2" w14:textId="77777777" w:rsidR="00435FCC" w:rsidRPr="00FE51A3" w:rsidRDefault="00435FCC" w:rsidP="00435FCC">
      <w:pPr>
        <w:rPr>
          <w:rFonts w:asciiTheme="majorHAnsi" w:hAnsiTheme="majorHAnsi" w:cstheme="majorHAnsi"/>
          <w:sz w:val="14"/>
        </w:rPr>
      </w:pPr>
      <w:r w:rsidRPr="00AE2C08">
        <w:rPr>
          <w:rFonts w:asciiTheme="majorHAnsi" w:hAnsiTheme="majorHAnsi" w:cstheme="majorHAnsi"/>
          <w:highlight w:val="cyan"/>
          <w:u w:val="single"/>
        </w:rPr>
        <w:t>The damage caused by the</w:t>
      </w:r>
      <w:r w:rsidRPr="00FE51A3">
        <w:rPr>
          <w:rFonts w:asciiTheme="majorHAnsi" w:hAnsiTheme="majorHAnsi" w:cstheme="majorHAnsi"/>
          <w:u w:val="single"/>
        </w:rPr>
        <w:t xml:space="preserve"> worst global </w:t>
      </w:r>
      <w:r w:rsidRPr="00AE2C08">
        <w:rPr>
          <w:rFonts w:asciiTheme="majorHAnsi" w:hAnsiTheme="majorHAnsi" w:cstheme="majorHAnsi"/>
          <w:highlight w:val="cyan"/>
          <w:u w:val="single"/>
        </w:rPr>
        <w:t>health crisis</w:t>
      </w:r>
      <w:r w:rsidRPr="00FE51A3">
        <w:rPr>
          <w:rFonts w:asciiTheme="majorHAnsi" w:hAnsiTheme="majorHAnsi" w:cstheme="majorHAnsi"/>
          <w:u w:val="single"/>
        </w:rPr>
        <w:t xml:space="preserve"> in a century </w:t>
      </w:r>
      <w:r w:rsidRPr="00AE2C08">
        <w:rPr>
          <w:rFonts w:asciiTheme="majorHAnsi" w:hAnsiTheme="majorHAnsi" w:cstheme="majorHAnsi"/>
          <w:highlight w:val="cyan"/>
          <w:u w:val="single"/>
        </w:rPr>
        <w:t>is vast</w:t>
      </w:r>
      <w:r w:rsidRPr="00FE51A3">
        <w:rPr>
          <w:rFonts w:asciiTheme="majorHAnsi" w:hAnsiTheme="majorHAnsi" w:cstheme="majorHAnsi"/>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FE51A3">
        <w:rPr>
          <w:rFonts w:asciiTheme="majorHAnsi" w:hAnsiTheme="majorHAnsi" w:cstheme="majorHAnsi"/>
          <w:b/>
          <w:bCs/>
          <w:u w:val="single"/>
        </w:rPr>
        <w:t xml:space="preserve">anticipated </w:t>
      </w:r>
      <w:r w:rsidRPr="00AE2C08">
        <w:rPr>
          <w:rFonts w:asciiTheme="majorHAnsi" w:hAnsiTheme="majorHAnsi" w:cstheme="majorHAnsi"/>
          <w:b/>
          <w:bCs/>
          <w:highlight w:val="cyan"/>
          <w:u w:val="single"/>
        </w:rPr>
        <w:t>drops to international trade and investment flows</w:t>
      </w:r>
      <w:r w:rsidRPr="00FE51A3">
        <w:rPr>
          <w:rFonts w:asciiTheme="majorHAnsi" w:hAnsiTheme="majorHAnsi" w:cstheme="majorHAnsi"/>
          <w:b/>
          <w:bCs/>
          <w:u w:val="single"/>
        </w:rPr>
        <w:t xml:space="preserve"> of 30% and 40%,</w:t>
      </w:r>
      <w:r w:rsidRPr="00FE51A3">
        <w:rPr>
          <w:rFonts w:asciiTheme="majorHAnsi" w:hAnsiTheme="majorHAnsi" w:cstheme="majorHAnsi"/>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FE51A3">
        <w:rPr>
          <w:rFonts w:asciiTheme="majorHAnsi" w:hAnsiTheme="majorHAnsi" w:cstheme="majorHAnsi"/>
          <w:u w:val="single"/>
        </w:rPr>
        <w:t xml:space="preserve">Is the future one of deglobalization, decoupling, and reshoring of economic activity? </w:t>
      </w:r>
      <w:r w:rsidRPr="00FE51A3">
        <w:rPr>
          <w:rFonts w:asciiTheme="majorHAnsi" w:hAnsiTheme="majorHAnsi" w:cstheme="majorHAnsi"/>
          <w:b/>
          <w:bCs/>
          <w:u w:val="single"/>
        </w:rPr>
        <w:t xml:space="preserve">The </w:t>
      </w:r>
      <w:r w:rsidRPr="00AE2C08">
        <w:rPr>
          <w:rFonts w:asciiTheme="majorHAnsi" w:hAnsiTheme="majorHAnsi" w:cstheme="majorHAnsi"/>
          <w:b/>
          <w:bCs/>
          <w:highlight w:val="cyan"/>
          <w:u w:val="single"/>
        </w:rPr>
        <w:t xml:space="preserve">pandemic hit an </w:t>
      </w:r>
      <w:r w:rsidRPr="0054285B">
        <w:rPr>
          <w:rFonts w:asciiTheme="majorHAnsi" w:hAnsiTheme="majorHAnsi" w:cstheme="majorHAnsi"/>
          <w:b/>
          <w:bCs/>
          <w:u w:val="single"/>
        </w:rPr>
        <w:t xml:space="preserve">already </w:t>
      </w:r>
      <w:r w:rsidRPr="00AE2C08">
        <w:rPr>
          <w:rFonts w:asciiTheme="majorHAnsi" w:hAnsiTheme="majorHAnsi" w:cstheme="majorHAnsi"/>
          <w:b/>
          <w:bCs/>
          <w:highlight w:val="cyan"/>
          <w:u w:val="single"/>
        </w:rPr>
        <w:lastRenderedPageBreak/>
        <w:t xml:space="preserve">wounded </w:t>
      </w:r>
      <w:r w:rsidRPr="0054285B">
        <w:rPr>
          <w:rFonts w:asciiTheme="majorHAnsi" w:hAnsiTheme="majorHAnsi" w:cstheme="majorHAnsi"/>
          <w:b/>
          <w:bCs/>
          <w:u w:val="single"/>
        </w:rPr>
        <w:t xml:space="preserve">multilateral </w:t>
      </w:r>
      <w:r w:rsidRPr="00AE2C08">
        <w:rPr>
          <w:rFonts w:asciiTheme="majorHAnsi" w:hAnsiTheme="majorHAnsi" w:cstheme="majorHAnsi"/>
          <w:b/>
          <w:bCs/>
          <w:highlight w:val="cyan"/>
          <w:u w:val="single"/>
        </w:rPr>
        <w:t>trading system</w:t>
      </w:r>
      <w:r w:rsidRPr="00FE51A3">
        <w:rPr>
          <w:rFonts w:asciiTheme="majorHAnsi" w:hAnsiTheme="majorHAnsi" w:cstheme="majorHAnsi"/>
          <w:sz w:val="14"/>
        </w:rPr>
        <w:t xml:space="preserve">. </w:t>
      </w:r>
      <w:r w:rsidRPr="00FE51A3">
        <w:rPr>
          <w:rFonts w:asciiTheme="majorHAnsi" w:hAnsiTheme="majorHAnsi" w:cstheme="majorHAnsi"/>
          <w:u w:val="single"/>
        </w:rPr>
        <w:t>The chances that the</w:t>
      </w:r>
      <w:r w:rsidRPr="00FE51A3">
        <w:rPr>
          <w:rFonts w:asciiTheme="majorHAnsi" w:hAnsiTheme="majorHAnsi" w:cstheme="majorHAnsi"/>
          <w:sz w:val="14"/>
        </w:rPr>
        <w:t xml:space="preserve"> World Trade Organization (</w:t>
      </w:r>
      <w:r w:rsidRPr="00FE51A3">
        <w:rPr>
          <w:rFonts w:asciiTheme="majorHAnsi" w:hAnsiTheme="majorHAnsi" w:cstheme="majorHAnsi"/>
          <w:u w:val="single"/>
        </w:rPr>
        <w:t>WTO) can deliver a multilateral</w:t>
      </w:r>
      <w:r w:rsidRPr="00FE51A3">
        <w:rPr>
          <w:rFonts w:asciiTheme="majorHAnsi" w:hAnsiTheme="majorHAnsi" w:cstheme="majorHAnsi"/>
          <w:sz w:val="14"/>
        </w:rPr>
        <w:t xml:space="preserve"> round of trade negotiations to slash tariffs across the board and update the trade and investment rulebook </w:t>
      </w:r>
      <w:r w:rsidRPr="00FE51A3">
        <w:rPr>
          <w:rFonts w:asciiTheme="majorHAnsi" w:hAnsiTheme="majorHAnsi" w:cstheme="majorHAnsi"/>
          <w:u w:val="single"/>
        </w:rPr>
        <w:t>are nil.</w:t>
      </w:r>
      <w:r w:rsidRPr="00FE51A3">
        <w:rPr>
          <w:rFonts w:asciiTheme="majorHAnsi" w:hAnsiTheme="majorHAnsi" w:cstheme="majorHAnsi"/>
          <w:sz w:val="14"/>
        </w:rPr>
        <w:t xml:space="preserve"> </w:t>
      </w:r>
      <w:r w:rsidRPr="00FE51A3">
        <w:rPr>
          <w:rFonts w:asciiTheme="majorHAnsi" w:hAnsiTheme="majorHAnsi" w:cstheme="majorHAnsi"/>
          <w:u w:val="single"/>
        </w:rPr>
        <w:t>But the WTO has also lost its central role as arbiter of trade disputes</w:t>
      </w:r>
      <w:r w:rsidRPr="00FE51A3">
        <w:rPr>
          <w:rFonts w:asciiTheme="majorHAnsi" w:hAnsiTheme="majorHAnsi" w:cstheme="majorHAnsi"/>
          <w:sz w:val="14"/>
        </w:rPr>
        <w:t xml:space="preserve"> among its members. In December 2019, the Appellate Body ceased to function due to the U.S. block of new appointments, citing judicial overreach. </w:t>
      </w:r>
      <w:r w:rsidRPr="00FE51A3">
        <w:rPr>
          <w:rFonts w:asciiTheme="majorHAnsi" w:hAnsiTheme="majorHAnsi" w:cstheme="majorHAnsi"/>
          <w:b/>
          <w:bCs/>
          <w:sz w:val="24"/>
          <w:szCs w:val="28"/>
          <w:u w:val="single"/>
        </w:rPr>
        <w:t xml:space="preserve">At a time of </w:t>
      </w:r>
      <w:r w:rsidRPr="00AE2C08">
        <w:rPr>
          <w:rFonts w:asciiTheme="majorHAnsi" w:hAnsiTheme="majorHAnsi" w:cstheme="majorHAnsi"/>
          <w:b/>
          <w:bCs/>
          <w:sz w:val="24"/>
          <w:szCs w:val="28"/>
          <w:highlight w:val="cyan"/>
          <w:u w:val="single"/>
        </w:rPr>
        <w:t xml:space="preserve">rising protectionism, </w:t>
      </w:r>
      <w:r w:rsidRPr="0054285B">
        <w:rPr>
          <w:rFonts w:asciiTheme="majorHAnsi" w:hAnsiTheme="majorHAnsi" w:cstheme="majorHAnsi"/>
          <w:b/>
          <w:bCs/>
          <w:sz w:val="24"/>
          <w:szCs w:val="28"/>
          <w:u w:val="single"/>
        </w:rPr>
        <w:t xml:space="preserve">the </w:t>
      </w:r>
      <w:r w:rsidRPr="00AE2C08">
        <w:rPr>
          <w:rFonts w:asciiTheme="majorHAnsi" w:hAnsiTheme="majorHAnsi" w:cstheme="majorHAnsi"/>
          <w:b/>
          <w:bCs/>
          <w:sz w:val="24"/>
          <w:szCs w:val="28"/>
          <w:highlight w:val="cyan"/>
          <w:u w:val="single"/>
        </w:rPr>
        <w:t xml:space="preserve">erosion of a rules-based mechanism to adjudicate </w:t>
      </w:r>
      <w:r w:rsidRPr="0054285B">
        <w:rPr>
          <w:rFonts w:asciiTheme="majorHAnsi" w:hAnsiTheme="majorHAnsi" w:cstheme="majorHAnsi"/>
          <w:b/>
          <w:bCs/>
          <w:sz w:val="24"/>
          <w:szCs w:val="28"/>
          <w:u w:val="single"/>
        </w:rPr>
        <w:t>disputes bodes ill</w:t>
      </w:r>
      <w:r w:rsidRPr="00AE2C08">
        <w:rPr>
          <w:rFonts w:asciiTheme="majorHAnsi" w:hAnsiTheme="majorHAnsi" w:cstheme="majorHAnsi"/>
          <w:b/>
          <w:bCs/>
          <w:sz w:val="24"/>
          <w:szCs w:val="28"/>
          <w:highlight w:val="cyan"/>
          <w:u w:val="single"/>
        </w:rPr>
        <w:t>.</w:t>
      </w:r>
      <w:r w:rsidRPr="00AE2C08">
        <w:rPr>
          <w:rFonts w:asciiTheme="majorHAnsi" w:hAnsiTheme="majorHAnsi" w:cstheme="majorHAnsi"/>
          <w:sz w:val="14"/>
          <w:highlight w:val="cyan"/>
        </w:rPr>
        <w:t xml:space="preserve"> </w:t>
      </w:r>
      <w:r w:rsidRPr="0054285B">
        <w:rPr>
          <w:rFonts w:asciiTheme="majorHAnsi" w:hAnsiTheme="majorHAnsi" w:cstheme="majorHAnsi"/>
          <w:b/>
          <w:bCs/>
          <w:u w:val="single"/>
        </w:rPr>
        <w:t xml:space="preserve">Longstanding </w:t>
      </w:r>
      <w:r w:rsidRPr="00AE2C08">
        <w:rPr>
          <w:rFonts w:asciiTheme="majorHAnsi" w:hAnsiTheme="majorHAnsi" w:cstheme="majorHAnsi"/>
          <w:b/>
          <w:bCs/>
          <w:highlight w:val="cyan"/>
          <w:u w:val="single"/>
        </w:rPr>
        <w:t xml:space="preserve">challenges to </w:t>
      </w:r>
      <w:r w:rsidRPr="0054285B">
        <w:rPr>
          <w:rFonts w:asciiTheme="majorHAnsi" w:hAnsiTheme="majorHAnsi" w:cstheme="majorHAnsi"/>
          <w:b/>
          <w:bCs/>
          <w:u w:val="single"/>
        </w:rPr>
        <w:t xml:space="preserve">the </w:t>
      </w:r>
      <w:r w:rsidRPr="00AE2C08">
        <w:rPr>
          <w:rFonts w:asciiTheme="majorHAnsi" w:hAnsiTheme="majorHAnsi" w:cstheme="majorHAnsi"/>
          <w:b/>
          <w:bCs/>
          <w:highlight w:val="cyan"/>
          <w:u w:val="single"/>
        </w:rPr>
        <w:t xml:space="preserve">WTO </w:t>
      </w:r>
      <w:r w:rsidRPr="0054285B">
        <w:rPr>
          <w:rFonts w:asciiTheme="majorHAnsi" w:hAnsiTheme="majorHAnsi" w:cstheme="majorHAnsi"/>
          <w:b/>
          <w:bCs/>
          <w:u w:val="single"/>
        </w:rPr>
        <w:t xml:space="preserve">have been </w:t>
      </w:r>
      <w:r w:rsidRPr="00AE2C08">
        <w:rPr>
          <w:rFonts w:asciiTheme="majorHAnsi" w:hAnsiTheme="majorHAnsi" w:cstheme="majorHAnsi"/>
          <w:b/>
          <w:bCs/>
          <w:highlight w:val="cyan"/>
          <w:u w:val="single"/>
        </w:rPr>
        <w:t>exacerbated by</w:t>
      </w:r>
      <w:r w:rsidRPr="00FE51A3">
        <w:rPr>
          <w:rFonts w:asciiTheme="majorHAnsi" w:hAnsiTheme="majorHAnsi" w:cstheme="majorHAnsi"/>
          <w:b/>
          <w:bCs/>
          <w:u w:val="single"/>
        </w:rPr>
        <w:t xml:space="preserve"> an abdication of leadership from the </w:t>
      </w:r>
      <w:r w:rsidRPr="00AE2C08">
        <w:rPr>
          <w:rFonts w:asciiTheme="majorHAnsi" w:hAnsiTheme="majorHAnsi" w:cstheme="majorHAnsi"/>
          <w:b/>
          <w:bCs/>
          <w:highlight w:val="cyan"/>
          <w:u w:val="single"/>
        </w:rPr>
        <w:t xml:space="preserve">great powers </w:t>
      </w:r>
      <w:r w:rsidRPr="0054285B">
        <w:rPr>
          <w:rFonts w:asciiTheme="majorHAnsi" w:hAnsiTheme="majorHAnsi" w:cstheme="majorHAnsi"/>
          <w:b/>
          <w:bCs/>
          <w:u w:val="single"/>
        </w:rPr>
        <w:t>to ensure its survival</w:t>
      </w:r>
      <w:r w:rsidRPr="00FE51A3">
        <w:rPr>
          <w:rFonts w:asciiTheme="majorHAnsi" w:hAnsiTheme="majorHAnsi" w:cstheme="majorHAnsi"/>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FE51A3">
        <w:rPr>
          <w:rFonts w:asciiTheme="majorHAnsi" w:hAnsiTheme="majorHAnsi" w:cstheme="majorHAnsi"/>
          <w:u w:val="single"/>
        </w:rPr>
        <w:t xml:space="preserve">instead of creating coalitions of like-minded countries to bring about effective multilateral trade governance, it appears determined to further harm </w:t>
      </w:r>
      <w:r w:rsidRPr="00FE51A3">
        <w:rPr>
          <w:rFonts w:asciiTheme="majorHAnsi" w:hAnsiTheme="majorHAnsi" w:cstheme="majorHAnsi"/>
          <w:strike/>
          <w:sz w:val="14"/>
        </w:rPr>
        <w:t>cripple</w:t>
      </w:r>
      <w:r w:rsidRPr="00FE51A3">
        <w:rPr>
          <w:rFonts w:asciiTheme="majorHAnsi" w:hAnsiTheme="majorHAnsi" w:cstheme="majorHAnsi"/>
          <w:u w:val="single"/>
        </w:rPr>
        <w:t xml:space="preserve"> the international organization.</w:t>
      </w:r>
      <w:r w:rsidRPr="00FE51A3">
        <w:rPr>
          <w:rFonts w:asciiTheme="majorHAnsi" w:hAnsiTheme="majorHAnsi" w:cstheme="majorHAnsi"/>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FE51A3">
        <w:rPr>
          <w:rFonts w:asciiTheme="majorHAnsi" w:hAnsiTheme="majorHAnsi" w:cstheme="majorHAnsi"/>
          <w:u w:val="single"/>
        </w:rPr>
        <w:t>U.S. may unilaterally abandon its commitments</w:t>
      </w:r>
      <w:r w:rsidRPr="00FE51A3">
        <w:rPr>
          <w:rFonts w:asciiTheme="majorHAnsi" w:hAnsiTheme="majorHAnsi" w:cstheme="majorHAnsi"/>
          <w:sz w:val="14"/>
        </w:rPr>
        <w:t xml:space="preserve"> on bound tariffs and apply larger duties to force other countries to open their markets. </w:t>
      </w:r>
      <w:r w:rsidRPr="00AE2C08">
        <w:rPr>
          <w:rFonts w:asciiTheme="majorHAnsi" w:hAnsiTheme="majorHAnsi" w:cstheme="majorHAnsi"/>
          <w:b/>
          <w:bCs/>
          <w:highlight w:val="cyan"/>
          <w:u w:val="single"/>
        </w:rPr>
        <w:t xml:space="preserve">Trade spats as </w:t>
      </w:r>
      <w:r w:rsidRPr="0054285B">
        <w:rPr>
          <w:rFonts w:asciiTheme="majorHAnsi" w:hAnsiTheme="majorHAnsi" w:cstheme="majorHAnsi"/>
          <w:b/>
          <w:bCs/>
          <w:u w:val="single"/>
        </w:rPr>
        <w:t xml:space="preserve">other </w:t>
      </w:r>
      <w:r w:rsidRPr="00AE2C08">
        <w:rPr>
          <w:rFonts w:asciiTheme="majorHAnsi" w:hAnsiTheme="majorHAnsi" w:cstheme="majorHAnsi"/>
          <w:b/>
          <w:bCs/>
          <w:highlight w:val="cyan"/>
          <w:u w:val="single"/>
        </w:rPr>
        <w:t xml:space="preserve">countries retaliate </w:t>
      </w:r>
      <w:r w:rsidRPr="0054285B">
        <w:rPr>
          <w:rFonts w:asciiTheme="majorHAnsi" w:hAnsiTheme="majorHAnsi" w:cstheme="majorHAnsi"/>
          <w:b/>
          <w:bCs/>
          <w:u w:val="single"/>
        </w:rPr>
        <w:t xml:space="preserve">in kind </w:t>
      </w:r>
      <w:r w:rsidRPr="00AE2C08">
        <w:rPr>
          <w:rFonts w:asciiTheme="majorHAnsi" w:hAnsiTheme="majorHAnsi" w:cstheme="majorHAnsi"/>
          <w:b/>
          <w:bCs/>
          <w:highlight w:val="cyan"/>
          <w:u w:val="single"/>
        </w:rPr>
        <w:t xml:space="preserve">is </w:t>
      </w:r>
      <w:r w:rsidRPr="0054285B">
        <w:rPr>
          <w:rFonts w:asciiTheme="majorHAnsi" w:hAnsiTheme="majorHAnsi" w:cstheme="majorHAnsi"/>
          <w:b/>
          <w:bCs/>
          <w:u w:val="single"/>
        </w:rPr>
        <w:t xml:space="preserve">a </w:t>
      </w:r>
      <w:r w:rsidRPr="00AE2C08">
        <w:rPr>
          <w:rFonts w:asciiTheme="majorHAnsi" w:hAnsiTheme="majorHAnsi" w:cstheme="majorHAnsi"/>
          <w:b/>
          <w:bCs/>
          <w:highlight w:val="cyan"/>
          <w:u w:val="single"/>
        </w:rPr>
        <w:t xml:space="preserve">more likely </w:t>
      </w:r>
      <w:r w:rsidRPr="0054285B">
        <w:rPr>
          <w:rFonts w:asciiTheme="majorHAnsi" w:hAnsiTheme="majorHAnsi" w:cstheme="majorHAnsi"/>
          <w:b/>
          <w:bCs/>
          <w:u w:val="single"/>
        </w:rPr>
        <w:t>result</w:t>
      </w:r>
      <w:r w:rsidRPr="00AE2C08">
        <w:rPr>
          <w:rFonts w:asciiTheme="majorHAnsi" w:hAnsiTheme="majorHAnsi" w:cstheme="majorHAnsi"/>
          <w:b/>
          <w:bCs/>
          <w:highlight w:val="cyan"/>
          <w:u w:val="single"/>
        </w:rPr>
        <w:t>.</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FE51A3">
        <w:rPr>
          <w:rFonts w:asciiTheme="majorHAnsi" w:hAnsiTheme="majorHAnsi" w:cstheme="majorHAnsi"/>
          <w:u w:val="single"/>
        </w:rPr>
        <w:t>In fighting for the new economic order, setting standards on cutting-edge technologies will be at the forefront</w:t>
      </w:r>
      <w:r w:rsidRPr="00FE51A3">
        <w:rPr>
          <w:rFonts w:asciiTheme="majorHAnsi" w:hAnsiTheme="majorHAnsi" w:cstheme="majorHAnsi"/>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FE51A3">
        <w:rPr>
          <w:rFonts w:asciiTheme="majorHAnsi" w:hAnsiTheme="majorHAnsi" w:cstheme="majorHAnsi"/>
          <w:u w:val="single"/>
        </w:rPr>
        <w:t>. The pandemic has only exacerbated concerns that weakened companies in strategic sectors are at risk of foreign takeover.</w:t>
      </w:r>
      <w:r w:rsidRPr="00FE51A3">
        <w:rPr>
          <w:rFonts w:asciiTheme="majorHAnsi" w:hAnsiTheme="majorHAnsi" w:cstheme="majorHAnsi"/>
          <w:sz w:val="14"/>
        </w:rPr>
        <w:t xml:space="preserve"> </w:t>
      </w:r>
      <w:r w:rsidRPr="00FE51A3">
        <w:rPr>
          <w:rFonts w:asciiTheme="majorHAnsi" w:hAnsiTheme="majorHAnsi" w:cstheme="majorHAnsi"/>
          <w:u w:val="single"/>
        </w:rPr>
        <w:t>COVID-19’s impact</w:t>
      </w:r>
      <w:r w:rsidRPr="00FE51A3">
        <w:rPr>
          <w:rFonts w:asciiTheme="majorHAnsi" w:hAnsiTheme="majorHAnsi" w:cstheme="majorHAnsi"/>
          <w:sz w:val="14"/>
        </w:rPr>
        <w:t xml:space="preserve"> on the international trading system </w:t>
      </w:r>
      <w:r w:rsidRPr="00FE51A3">
        <w:rPr>
          <w:rFonts w:asciiTheme="majorHAnsi" w:hAnsiTheme="majorHAnsi" w:cstheme="majorHAnsi"/>
          <w:u w:val="single"/>
        </w:rPr>
        <w:t>is twofold. It has reinforced existing</w:t>
      </w:r>
      <w:r w:rsidRPr="00FE51A3">
        <w:rPr>
          <w:rFonts w:asciiTheme="majorHAnsi" w:hAnsiTheme="majorHAnsi" w:cstheme="majorHAnsi"/>
          <w:sz w:val="14"/>
        </w:rPr>
        <w:t xml:space="preserve"> </w:t>
      </w:r>
      <w:r w:rsidRPr="00FE51A3">
        <w:rPr>
          <w:rFonts w:asciiTheme="majorHAnsi" w:hAnsiTheme="majorHAnsi" w:cstheme="majorHAnsi"/>
          <w:u w:val="single"/>
        </w:rPr>
        <w:t>trends</w:t>
      </w:r>
      <w:r w:rsidRPr="00FE51A3">
        <w:rPr>
          <w:rFonts w:asciiTheme="majorHAnsi" w:hAnsiTheme="majorHAnsi" w:cstheme="majorHAnsi"/>
          <w:sz w:val="14"/>
        </w:rPr>
        <w:t xml:space="preserve"> </w:t>
      </w:r>
      <w:r w:rsidRPr="00FE51A3">
        <w:rPr>
          <w:rFonts w:asciiTheme="majorHAnsi" w:hAnsiTheme="majorHAnsi" w:cstheme="majorHAnsi"/>
          <w:u w:val="single"/>
        </w:rPr>
        <w:t>such as the deceleration</w:t>
      </w:r>
      <w:r w:rsidRPr="00FE51A3">
        <w:rPr>
          <w:rFonts w:asciiTheme="majorHAnsi" w:hAnsiTheme="majorHAnsi" w:cstheme="majorHAnsi"/>
          <w:sz w:val="14"/>
        </w:rPr>
        <w:t xml:space="preserve"> and now drop in the volume </w:t>
      </w:r>
      <w:r w:rsidRPr="00FE51A3">
        <w:rPr>
          <w:rFonts w:asciiTheme="majorHAnsi" w:hAnsiTheme="majorHAnsi" w:cstheme="majorHAnsi"/>
          <w:u w:val="single"/>
        </w:rPr>
        <w:t>of international trade</w:t>
      </w:r>
      <w:r w:rsidRPr="00FE51A3">
        <w:rPr>
          <w:rFonts w:asciiTheme="majorHAnsi" w:hAnsiTheme="majorHAnsi" w:cstheme="majorHAnsi"/>
          <w:sz w:val="14"/>
        </w:rPr>
        <w:t xml:space="preserve">, the rise of economic security as governments expand their toolkit to restrict trade and investment flows, and it has laid bare the fallout in U.S.-China relations. </w:t>
      </w:r>
      <w:r w:rsidRPr="00FE51A3">
        <w:rPr>
          <w:rFonts w:asciiTheme="majorHAnsi" w:hAnsiTheme="majorHAnsi" w:cstheme="majorHAnsi"/>
          <w:u w:val="single"/>
        </w:rPr>
        <w:t xml:space="preserve">But the pandemic also brought new challenges </w:t>
      </w:r>
      <w:r w:rsidRPr="00FE51A3">
        <w:rPr>
          <w:rFonts w:asciiTheme="majorHAnsi" w:hAnsiTheme="majorHAnsi" w:cstheme="majorHAnsi"/>
          <w:sz w:val="14"/>
        </w:rPr>
        <w:t xml:space="preserve">that exposed the extent </w:t>
      </w:r>
      <w:r w:rsidRPr="00FE51A3">
        <w:rPr>
          <w:rFonts w:asciiTheme="majorHAnsi" w:hAnsiTheme="majorHAnsi" w:cstheme="majorHAnsi"/>
          <w:u w:val="single"/>
        </w:rPr>
        <w:t>to which trade cooperation is in short supply</w:t>
      </w:r>
      <w:r w:rsidRPr="00FE51A3">
        <w:rPr>
          <w:rFonts w:asciiTheme="majorHAnsi" w:hAnsiTheme="majorHAnsi" w:cstheme="majorHAnsi"/>
          <w:sz w:val="14"/>
        </w:rPr>
        <w:t xml:space="preserve">. </w:t>
      </w:r>
      <w:r w:rsidRPr="00FE51A3">
        <w:rPr>
          <w:rFonts w:asciiTheme="majorHAnsi" w:hAnsiTheme="majorHAnsi" w:cstheme="majorHAnsi"/>
          <w:u w:val="single"/>
        </w:rPr>
        <w:t>Export protectionism has risen</w:t>
      </w:r>
      <w:r w:rsidRPr="00FE51A3">
        <w:rPr>
          <w:rFonts w:asciiTheme="majorHAnsi" w:hAnsiTheme="majorHAnsi" w:cstheme="majorHAnsi"/>
          <w:sz w:val="14"/>
        </w:rPr>
        <w:t xml:space="preserve"> in prominence with national restrictions on shipments of essential medical supplies and personal protective equipment. The WTO allows for such curbs for public health purposes – provided the measures are temporary and transparent. Few countries, however, have bothered to comply with their notification commitments. </w:t>
      </w:r>
      <w:r w:rsidRPr="0054285B">
        <w:rPr>
          <w:rFonts w:asciiTheme="majorHAnsi" w:hAnsiTheme="majorHAnsi" w:cstheme="majorHAnsi"/>
          <w:b/>
          <w:bCs/>
          <w:u w:val="single"/>
        </w:rPr>
        <w:t xml:space="preserve">The blow comes at a time when </w:t>
      </w:r>
      <w:r w:rsidRPr="00AE2C08">
        <w:rPr>
          <w:rFonts w:asciiTheme="majorHAnsi" w:hAnsiTheme="majorHAnsi" w:cstheme="majorHAnsi"/>
          <w:b/>
          <w:bCs/>
          <w:highlight w:val="cyan"/>
          <w:u w:val="single"/>
        </w:rPr>
        <w:t>the WTO is adrift</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FE51A3">
        <w:rPr>
          <w:rFonts w:asciiTheme="majorHAnsi" w:hAnsiTheme="majorHAnsi" w:cstheme="majorHAnsi"/>
          <w:u w:val="single"/>
        </w:rPr>
        <w:t>Are we on the eve of a renationalized world economy?</w:t>
      </w:r>
      <w:r w:rsidRPr="00FE51A3">
        <w:rPr>
          <w:rFonts w:asciiTheme="majorHAnsi" w:hAnsiTheme="majorHAnsi" w:cstheme="majorHAnsi"/>
          <w:sz w:val="14"/>
        </w:rPr>
        <w:t xml:space="preserve"> That is the aspiration of several American and European public officials who fault extended global supply chains and overdependence on China for the current mishaps in tackling the pandemic. </w:t>
      </w:r>
      <w:r w:rsidRPr="00FE51A3">
        <w:rPr>
          <w:rFonts w:asciiTheme="majorHAnsi" w:hAnsiTheme="majorHAnsi" w:cstheme="majorHAnsi"/>
          <w:u w:val="single"/>
        </w:rPr>
        <w:t>But the view that economic nationalism and reshoring of manufacturing is a fail-safe path to security and prosperity is wrong.</w:t>
      </w:r>
      <w:r w:rsidRPr="00FE51A3">
        <w:rPr>
          <w:rFonts w:asciiTheme="majorHAnsi" w:hAnsiTheme="majorHAnsi" w:cstheme="majorHAnsi"/>
          <w:sz w:val="14"/>
        </w:rPr>
        <w:t xml:space="preserve"> For one, it skirts the responsibility of governments to properly stockpile essential medical supplies. Furthermore, </w:t>
      </w:r>
      <w:r w:rsidRPr="00FE51A3">
        <w:rPr>
          <w:rFonts w:asciiTheme="majorHAnsi" w:hAnsiTheme="majorHAnsi" w:cstheme="majorHAnsi"/>
          <w:u w:val="single"/>
        </w:rPr>
        <w:t>the export curbs will be counterproductive</w:t>
      </w:r>
      <w:r w:rsidRPr="00FE51A3">
        <w:rPr>
          <w:rFonts w:asciiTheme="majorHAnsi" w:hAnsiTheme="majorHAnsi" w:cstheme="majorHAnsi"/>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are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FE51A3">
        <w:rPr>
          <w:rFonts w:asciiTheme="majorHAnsi" w:hAnsiTheme="majorHAnsi" w:cstheme="majorHAnsi"/>
          <w:b/>
          <w:bCs/>
          <w:u w:val="single"/>
        </w:rPr>
        <w:t xml:space="preserve">Hence, </w:t>
      </w:r>
      <w:r w:rsidRPr="00AE2C08">
        <w:rPr>
          <w:rFonts w:asciiTheme="majorHAnsi" w:hAnsiTheme="majorHAnsi" w:cstheme="majorHAnsi"/>
          <w:b/>
          <w:bCs/>
          <w:highlight w:val="cyan"/>
          <w:u w:val="single"/>
        </w:rPr>
        <w:t xml:space="preserve">efforts by middle powers to offer an </w:t>
      </w:r>
      <w:r w:rsidRPr="0054285B">
        <w:rPr>
          <w:rFonts w:asciiTheme="majorHAnsi" w:hAnsiTheme="majorHAnsi" w:cstheme="majorHAnsi"/>
          <w:b/>
          <w:bCs/>
          <w:u w:val="single"/>
        </w:rPr>
        <w:t xml:space="preserve">interim </w:t>
      </w:r>
      <w:r w:rsidRPr="00AE2C08">
        <w:rPr>
          <w:rFonts w:asciiTheme="majorHAnsi" w:hAnsiTheme="majorHAnsi" w:cstheme="majorHAnsi"/>
          <w:b/>
          <w:bCs/>
          <w:highlight w:val="cyan"/>
          <w:u w:val="single"/>
        </w:rPr>
        <w:t xml:space="preserve">arbitration mechanism </w:t>
      </w:r>
      <w:r w:rsidRPr="0054285B">
        <w:rPr>
          <w:rFonts w:asciiTheme="majorHAnsi" w:hAnsiTheme="majorHAnsi" w:cstheme="majorHAnsi"/>
          <w:b/>
          <w:bCs/>
          <w:u w:val="single"/>
        </w:rPr>
        <w:t>at the WTO</w:t>
      </w:r>
      <w:r w:rsidRPr="00FE51A3">
        <w:rPr>
          <w:rFonts w:asciiTheme="majorHAnsi" w:hAnsiTheme="majorHAnsi" w:cstheme="majorHAnsi"/>
          <w:sz w:val="14"/>
        </w:rPr>
        <w:t xml:space="preserve"> to handle trade disputes and to commit to maintaining open supply chains in essential medical goods </w:t>
      </w:r>
      <w:r w:rsidRPr="00AE2C08">
        <w:rPr>
          <w:rFonts w:asciiTheme="majorHAnsi" w:hAnsiTheme="majorHAnsi" w:cstheme="majorHAnsi"/>
          <w:b/>
          <w:bCs/>
          <w:highlight w:val="cyan"/>
          <w:u w:val="single"/>
        </w:rPr>
        <w:t>are the</w:t>
      </w:r>
      <w:r w:rsidRPr="00FE51A3">
        <w:rPr>
          <w:rFonts w:asciiTheme="majorHAnsi" w:hAnsiTheme="majorHAnsi" w:cstheme="majorHAnsi"/>
          <w:b/>
          <w:bCs/>
          <w:u w:val="single"/>
        </w:rPr>
        <w:t xml:space="preserve"> right </w:t>
      </w:r>
      <w:r w:rsidRPr="00AE2C08">
        <w:rPr>
          <w:rFonts w:asciiTheme="majorHAnsi" w:hAnsiTheme="majorHAnsi" w:cstheme="majorHAnsi"/>
          <w:b/>
          <w:bCs/>
          <w:highlight w:val="cyan"/>
          <w:u w:val="single"/>
        </w:rPr>
        <w:t xml:space="preserve">antidote </w:t>
      </w:r>
      <w:r w:rsidRPr="0054285B">
        <w:rPr>
          <w:rFonts w:asciiTheme="majorHAnsi" w:hAnsiTheme="majorHAnsi" w:cstheme="majorHAnsi"/>
          <w:b/>
          <w:bCs/>
          <w:u w:val="single"/>
        </w:rPr>
        <w:t xml:space="preserve">to rising economic </w:t>
      </w:r>
      <w:r w:rsidRPr="0054285B">
        <w:rPr>
          <w:rFonts w:asciiTheme="majorHAnsi" w:hAnsiTheme="majorHAnsi" w:cstheme="majorHAnsi"/>
          <w:b/>
          <w:bCs/>
          <w:u w:val="single"/>
        </w:rPr>
        <w:lastRenderedPageBreak/>
        <w:t>nationalism</w:t>
      </w:r>
      <w:r w:rsidRPr="0054285B">
        <w:rPr>
          <w:rFonts w:asciiTheme="majorHAnsi" w:hAnsiTheme="majorHAnsi" w:cstheme="majorHAnsi"/>
          <w:sz w:val="14"/>
        </w:rPr>
        <w:t>. As a staunch supporter of rules-based trade and with it</w:t>
      </w:r>
      <w:r w:rsidRPr="00FE51A3">
        <w:rPr>
          <w:rFonts w:asciiTheme="majorHAnsi" w:hAnsiTheme="majorHAnsi" w:cstheme="majorHAnsi"/>
          <w:sz w:val="14"/>
        </w:rPr>
        <w:t>s decision to forego export protectionism in the current crisis, Japan has much to contribute to these efforts.</w:t>
      </w:r>
    </w:p>
    <w:p w14:paraId="2520C1A3" w14:textId="77777777" w:rsidR="00435FCC" w:rsidRPr="00FE51A3" w:rsidRDefault="00435FCC" w:rsidP="00435FCC">
      <w:pPr>
        <w:pStyle w:val="Heading4"/>
        <w:rPr>
          <w:rFonts w:asciiTheme="majorHAnsi" w:hAnsiTheme="majorHAnsi" w:cstheme="majorHAnsi"/>
        </w:rPr>
      </w:pPr>
      <w:proofErr w:type="spellStart"/>
      <w:r>
        <w:rPr>
          <w:rFonts w:asciiTheme="majorHAnsi" w:hAnsiTheme="majorHAnsi" w:cstheme="majorHAnsi"/>
        </w:rPr>
        <w:t>t</w:t>
      </w:r>
      <w:r w:rsidRPr="00FE51A3">
        <w:rPr>
          <w:rFonts w:asciiTheme="majorHAnsi" w:hAnsiTheme="majorHAnsi" w:cstheme="majorHAnsi"/>
        </w:rPr>
        <w:t>Trade</w:t>
      </w:r>
      <w:proofErr w:type="spellEnd"/>
      <w:r w:rsidRPr="00FE51A3">
        <w:rPr>
          <w:rFonts w:asciiTheme="majorHAnsi" w:hAnsiTheme="majorHAnsi" w:cstheme="majorHAnsi"/>
        </w:rPr>
        <w:t xml:space="preserve"> solves great power competition – regionalism causes militarized crises.</w:t>
      </w:r>
    </w:p>
    <w:p w14:paraId="74B15211" w14:textId="77777777" w:rsidR="00435FCC" w:rsidRPr="00FE51A3" w:rsidRDefault="00435FCC" w:rsidP="00435FCC">
      <w:pPr>
        <w:rPr>
          <w:rFonts w:asciiTheme="majorHAnsi" w:hAnsiTheme="majorHAnsi" w:cstheme="majorHAnsi"/>
        </w:rPr>
      </w:pPr>
      <w:r w:rsidRPr="00FE51A3">
        <w:rPr>
          <w:rStyle w:val="Style13ptBold"/>
          <w:rFonts w:asciiTheme="majorHAnsi" w:hAnsiTheme="majorHAnsi" w:cstheme="majorHAnsi"/>
        </w:rPr>
        <w:t>Lake 18</w:t>
      </w:r>
      <w:r w:rsidRPr="00B76B8F">
        <w:rPr>
          <w:rFonts w:asciiTheme="majorHAnsi" w:hAnsiTheme="majorHAnsi" w:cstheme="majorHAnsi"/>
          <w:sz w:val="18"/>
          <w:szCs w:val="18"/>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6" w:history="1">
        <w:r w:rsidRPr="00B76B8F">
          <w:rPr>
            <w:rStyle w:val="FollowedHyperlink"/>
            <w:rFonts w:asciiTheme="majorHAnsi" w:hAnsiTheme="majorHAnsi" w:cstheme="majorHAnsi"/>
            <w:sz w:val="18"/>
            <w:szCs w:val="18"/>
          </w:rPr>
          <w:t>https://papers.ssrn.com/sol3/papers.cfm?abstract_id=3171196/</w:t>
        </w:r>
      </w:hyperlink>
      <w:r w:rsidRPr="00B76B8F">
        <w:rPr>
          <w:rFonts w:asciiTheme="majorHAnsi" w:hAnsiTheme="majorHAnsi" w:cstheme="majorHAnsi"/>
          <w:sz w:val="18"/>
          <w:szCs w:val="18"/>
        </w:rPr>
        <w:t>] TDI</w:t>
      </w:r>
    </w:p>
    <w:p w14:paraId="51A65DCC" w14:textId="77777777" w:rsidR="00435FCC" w:rsidRPr="00FE51A3" w:rsidRDefault="00435FCC" w:rsidP="00435FCC">
      <w:pPr>
        <w:rPr>
          <w:rFonts w:asciiTheme="majorHAnsi" w:hAnsiTheme="majorHAnsi" w:cstheme="majorHAnsi"/>
          <w:sz w:val="16"/>
        </w:rPr>
      </w:pPr>
      <w:r w:rsidRPr="00FE51A3">
        <w:rPr>
          <w:rFonts w:asciiTheme="majorHAnsi" w:hAnsiTheme="majorHAnsi" w:cstheme="majorHAnsi"/>
          <w:sz w:val="16"/>
        </w:rPr>
        <w:t xml:space="preserve">I develop two central arguments. First, </w:t>
      </w:r>
      <w:r w:rsidRPr="00FE51A3">
        <w:rPr>
          <w:rStyle w:val="Emphasis"/>
          <w:rFonts w:asciiTheme="majorHAnsi" w:hAnsiTheme="majorHAnsi" w:cstheme="majorHAnsi"/>
        </w:rPr>
        <w:t xml:space="preserve">historically, </w:t>
      </w:r>
      <w:r w:rsidRPr="00AE2C08">
        <w:rPr>
          <w:rStyle w:val="Emphasis"/>
          <w:rFonts w:asciiTheme="majorHAnsi" w:hAnsiTheme="majorHAnsi" w:cstheme="majorHAnsi"/>
          <w:highlight w:val="cyan"/>
        </w:rPr>
        <w:t xml:space="preserve">great power competition </w:t>
      </w:r>
      <w:r w:rsidRPr="00C91731">
        <w:rPr>
          <w:rStyle w:val="Emphasis"/>
          <w:rFonts w:asciiTheme="majorHAnsi" w:hAnsiTheme="majorHAnsi" w:cstheme="majorHAnsi"/>
        </w:rPr>
        <w:t xml:space="preserve">has been </w:t>
      </w:r>
      <w:r w:rsidRPr="00AE2C08">
        <w:rPr>
          <w:rStyle w:val="Emphasis"/>
          <w:rFonts w:asciiTheme="majorHAnsi" w:hAnsiTheme="majorHAnsi" w:cstheme="majorHAnsi"/>
          <w:highlight w:val="cyan"/>
        </w:rPr>
        <w:t>driven</w:t>
      </w:r>
      <w:r w:rsidRPr="00FE51A3">
        <w:rPr>
          <w:rStyle w:val="Emphasis"/>
          <w:rFonts w:asciiTheme="majorHAnsi" w:hAnsiTheme="majorHAnsi" w:cstheme="majorHAnsi"/>
        </w:rPr>
        <w:t xml:space="preserve"> primarily </w:t>
      </w:r>
      <w:r w:rsidRPr="00AE2C08">
        <w:rPr>
          <w:rStyle w:val="Emphasis"/>
          <w:rFonts w:asciiTheme="majorHAnsi" w:hAnsiTheme="majorHAnsi" w:cstheme="majorHAnsi"/>
          <w:highlight w:val="cyan"/>
        </w:rPr>
        <w:t xml:space="preserve">by exclusion </w:t>
      </w:r>
      <w:r w:rsidRPr="00C91731">
        <w:rPr>
          <w:rStyle w:val="Emphasis"/>
          <w:rFonts w:asciiTheme="majorHAnsi" w:hAnsiTheme="majorHAnsi" w:cstheme="majorHAnsi"/>
        </w:rPr>
        <w:t>or fears</w:t>
      </w:r>
      <w:r w:rsidRPr="00FE51A3">
        <w:rPr>
          <w:rStyle w:val="Emphasis"/>
          <w:rFonts w:asciiTheme="majorHAnsi" w:hAnsiTheme="majorHAnsi" w:cstheme="majorHAnsi"/>
        </w:rPr>
        <w:t xml:space="preserve"> of exclusion </w:t>
      </w:r>
      <w:r w:rsidRPr="00AE2C08">
        <w:rPr>
          <w:rStyle w:val="Emphasis"/>
          <w:rFonts w:asciiTheme="majorHAnsi" w:hAnsiTheme="majorHAnsi" w:cstheme="majorHAnsi"/>
          <w:highlight w:val="cyan"/>
        </w:rPr>
        <w:t xml:space="preserve">from </w:t>
      </w:r>
      <w:r w:rsidRPr="00C91731">
        <w:rPr>
          <w:rStyle w:val="Emphasis"/>
          <w:rFonts w:asciiTheme="majorHAnsi" w:hAnsiTheme="majorHAnsi" w:cstheme="majorHAnsi"/>
        </w:rPr>
        <w:t xml:space="preserve">each power’s </w:t>
      </w:r>
      <w:r w:rsidRPr="00AE2C08">
        <w:rPr>
          <w:rStyle w:val="Emphasis"/>
          <w:rFonts w:asciiTheme="majorHAnsi" w:hAnsiTheme="majorHAnsi" w:cstheme="majorHAnsi"/>
          <w:highlight w:val="cyan"/>
        </w:rPr>
        <w:t>international economic zone</w:t>
      </w:r>
      <w:r w:rsidRPr="00FE51A3">
        <w:rPr>
          <w:rStyle w:val="Emphasis"/>
          <w:rFonts w:asciiTheme="majorHAnsi" w:hAnsiTheme="majorHAnsi" w:cstheme="majorHAnsi"/>
        </w:rPr>
        <w:t>,</w:t>
      </w:r>
      <w:r w:rsidRPr="00FE51A3">
        <w:rPr>
          <w:rFonts w:asciiTheme="majorHAnsi" w:hAnsiTheme="majorHAnsi" w:cstheme="majorHAnsi"/>
          <w:sz w:val="16"/>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other great powers</w:t>
      </w:r>
      <w:r w:rsidRPr="00FE51A3">
        <w:rPr>
          <w:rFonts w:asciiTheme="majorHAnsi" w:hAnsiTheme="majorHAnsi" w:cstheme="majorHAnsi"/>
          <w:sz w:val="16"/>
        </w:rPr>
        <w:t xml:space="preserve">, in response, </w:t>
      </w:r>
      <w:r w:rsidRPr="00FE51A3">
        <w:rPr>
          <w:rStyle w:val="StyleUnderline"/>
          <w:rFonts w:asciiTheme="majorHAnsi" w:hAnsiTheme="majorHAnsi" w:cstheme="majorHAnsi"/>
        </w:rPr>
        <w:t>are</w:t>
      </w:r>
      <w:r w:rsidRPr="00FE51A3">
        <w:rPr>
          <w:rFonts w:asciiTheme="majorHAnsi" w:hAnsiTheme="majorHAnsi" w:cstheme="majorHAnsi"/>
          <w:sz w:val="16"/>
        </w:rPr>
        <w:t xml:space="preserve"> then </w:t>
      </w:r>
      <w:r w:rsidRPr="00FE51A3">
        <w:rPr>
          <w:rStyle w:val="StyleUnderline"/>
          <w:rFonts w:asciiTheme="majorHAnsi" w:hAnsiTheme="majorHAnsi" w:cstheme="majorHAnsi"/>
        </w:rPr>
        <w:t>compelled to develop or expand their own exclusive economic zones.</w:t>
      </w:r>
      <w:r w:rsidRPr="00FE51A3">
        <w:rPr>
          <w:rFonts w:asciiTheme="majorHAnsi" w:hAnsiTheme="majorHAnsi" w:cstheme="majorHAnsi"/>
          <w:sz w:val="16"/>
        </w:rPr>
        <w:t xml:space="preserve"> </w:t>
      </w:r>
      <w:r w:rsidRPr="00C91731">
        <w:rPr>
          <w:rStyle w:val="Emphasis"/>
          <w:rFonts w:asciiTheme="majorHAnsi" w:hAnsiTheme="majorHAnsi" w:cstheme="majorHAnsi"/>
        </w:rPr>
        <w:t xml:space="preserve">The </w:t>
      </w:r>
      <w:r w:rsidRPr="00AE2C08">
        <w:rPr>
          <w:rStyle w:val="Emphasis"/>
          <w:rFonts w:asciiTheme="majorHAnsi" w:hAnsiTheme="majorHAnsi" w:cstheme="majorHAnsi"/>
          <w:highlight w:val="cyan"/>
        </w:rPr>
        <w:t>“race” for economic privilege can</w:t>
      </w:r>
      <w:r w:rsidRPr="00FE51A3">
        <w:rPr>
          <w:rStyle w:val="Emphasis"/>
          <w:rFonts w:asciiTheme="majorHAnsi" w:hAnsiTheme="majorHAnsi" w:cstheme="majorHAnsi"/>
        </w:rPr>
        <w:t xml:space="preserve"> quickly </w:t>
      </w:r>
      <w:r w:rsidRPr="00AE2C08">
        <w:rPr>
          <w:rStyle w:val="Emphasis"/>
          <w:rFonts w:asciiTheme="majorHAnsi" w:hAnsiTheme="majorHAnsi" w:cstheme="majorHAnsi"/>
          <w:highlight w:val="cyan"/>
        </w:rPr>
        <w:t xml:space="preserve">divide the world up </w:t>
      </w:r>
      <w:r w:rsidRPr="00C91731">
        <w:rPr>
          <w:rStyle w:val="Emphasis"/>
          <w:rFonts w:asciiTheme="majorHAnsi" w:hAnsiTheme="majorHAnsi" w:cstheme="majorHAnsi"/>
        </w:rPr>
        <w:t>into economic blocs</w:t>
      </w:r>
      <w:r w:rsidRPr="00FE51A3">
        <w:rPr>
          <w:rStyle w:val="Emphasis"/>
          <w:rFonts w:asciiTheme="majorHAnsi" w:hAnsiTheme="majorHAnsi" w:cstheme="majorHAnsi"/>
        </w:rPr>
        <w:t xml:space="preserve">. </w:t>
      </w:r>
      <w:r w:rsidRPr="00FE51A3">
        <w:rPr>
          <w:rFonts w:asciiTheme="majorHAnsi" w:hAnsiTheme="majorHAnsi" w:cstheme="majorHAnsi"/>
          <w:sz w:val="16"/>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C91731">
        <w:rPr>
          <w:rStyle w:val="Emphasis"/>
          <w:rFonts w:asciiTheme="majorHAnsi" w:hAnsiTheme="majorHAnsi" w:cstheme="majorHAnsi"/>
        </w:rPr>
        <w:t xml:space="preserve">the </w:t>
      </w:r>
      <w:r w:rsidRPr="00AE2C08">
        <w:rPr>
          <w:rStyle w:val="Emphasis"/>
          <w:rFonts w:asciiTheme="majorHAnsi" w:hAnsiTheme="majorHAnsi" w:cstheme="majorHAnsi"/>
          <w:highlight w:val="cyan"/>
        </w:rPr>
        <w:t xml:space="preserve">fear of exclusion </w:t>
      </w:r>
      <w:r w:rsidRPr="00C91731">
        <w:rPr>
          <w:rStyle w:val="Emphasis"/>
          <w:rFonts w:asciiTheme="majorHAnsi" w:hAnsiTheme="majorHAnsi" w:cstheme="majorHAnsi"/>
        </w:rPr>
        <w:t xml:space="preserve">alone </w:t>
      </w:r>
      <w:r w:rsidRPr="00AE2C08">
        <w:rPr>
          <w:rStyle w:val="Emphasis"/>
          <w:rFonts w:asciiTheme="majorHAnsi" w:hAnsiTheme="majorHAnsi" w:cstheme="majorHAnsi"/>
          <w:highlight w:val="cyan"/>
        </w:rPr>
        <w:t>is enough to ignite</w:t>
      </w:r>
      <w:r w:rsidRPr="00FE51A3">
        <w:rPr>
          <w:rStyle w:val="Emphasis"/>
          <w:rFonts w:asciiTheme="majorHAnsi" w:hAnsiTheme="majorHAnsi" w:cstheme="majorHAnsi"/>
        </w:rPr>
        <w:t xml:space="preserve"> the process of </w:t>
      </w:r>
      <w:r w:rsidRPr="00AE2C08">
        <w:rPr>
          <w:rStyle w:val="Emphasis"/>
          <w:rFonts w:asciiTheme="majorHAnsi" w:hAnsiTheme="majorHAnsi" w:cstheme="majorHAnsi"/>
          <w:highlight w:val="cya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privilege then draws great powers into over-expanding into unprofitable regions </w:t>
      </w:r>
      <w:r w:rsidRPr="00AE2C08">
        <w:rPr>
          <w:rStyle w:val="StyleUnderline"/>
          <w:rFonts w:asciiTheme="majorHAnsi" w:hAnsiTheme="majorHAnsi" w:cstheme="majorHAnsi"/>
          <w:highlight w:val="cyan"/>
        </w:rPr>
        <w:t>and</w:t>
      </w:r>
      <w:r w:rsidRPr="00FE51A3">
        <w:rPr>
          <w:rStyle w:val="StyleUnderline"/>
          <w:rFonts w:asciiTheme="majorHAnsi" w:hAnsiTheme="majorHAnsi" w:cstheme="majorHAnsi"/>
        </w:rPr>
        <w:t xml:space="preserve">, more important, </w:t>
      </w:r>
      <w:r w:rsidRPr="00AE2C08">
        <w:rPr>
          <w:rStyle w:val="Emphasis"/>
          <w:rFonts w:asciiTheme="majorHAnsi" w:hAnsiTheme="majorHAnsi" w:cstheme="majorHAnsi"/>
          <w:highlight w:val="cyan"/>
        </w:rPr>
        <w:t>militarized competition</w:t>
      </w:r>
      <w:r w:rsidRPr="00AE2C08">
        <w:rPr>
          <w:rStyle w:val="StyleUnderline"/>
          <w:rFonts w:asciiTheme="majorHAnsi" w:hAnsiTheme="majorHAnsi" w:cstheme="majorHAnsi"/>
          <w:highlight w:val="cyan"/>
        </w:rPr>
        <w:t xml:space="preserve">. </w:t>
      </w:r>
      <w:r w:rsidRPr="00AE2C08">
        <w:rPr>
          <w:rStyle w:val="Emphasis"/>
          <w:rFonts w:asciiTheme="majorHAnsi" w:hAnsiTheme="majorHAnsi" w:cstheme="majorHAnsi"/>
          <w:highlight w:val="cyan"/>
        </w:rPr>
        <w:t xml:space="preserve">Economic and military competition are </w:t>
      </w:r>
      <w:r w:rsidRPr="00C91731">
        <w:rPr>
          <w:rStyle w:val="Emphasis"/>
          <w:rFonts w:asciiTheme="majorHAnsi" w:hAnsiTheme="majorHAnsi" w:cstheme="majorHAnsi"/>
        </w:rPr>
        <w:t xml:space="preserve">thus </w:t>
      </w:r>
      <w:r w:rsidRPr="00AE2C08">
        <w:rPr>
          <w:rStyle w:val="Emphasis"/>
          <w:rFonts w:asciiTheme="majorHAnsi" w:hAnsiTheme="majorHAnsi" w:cstheme="majorHAnsi"/>
          <w:highlight w:val="cyan"/>
        </w:rPr>
        <w:t>linked</w:t>
      </w:r>
      <w:r w:rsidRPr="00FE51A3">
        <w:rPr>
          <w:rStyle w:val="Emphasis"/>
          <w:rFonts w:asciiTheme="majorHAnsi" w:hAnsiTheme="majorHAnsi" w:cstheme="majorHAnsi"/>
        </w:rPr>
        <w:t>, with the former usually driving the latter.</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The most significant military crises have, </w:t>
      </w:r>
      <w:r w:rsidRPr="00FE51A3">
        <w:rPr>
          <w:rFonts w:asciiTheme="majorHAnsi" w:hAnsiTheme="majorHAnsi" w:cstheme="majorHAnsi"/>
          <w:sz w:val="16"/>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FE51A3">
        <w:rPr>
          <w:rFonts w:asciiTheme="majorHAnsi" w:hAnsiTheme="majorHAnsi" w:cstheme="majorHAnsi"/>
          <w:sz w:val="16"/>
        </w:rPr>
        <w:t xml:space="preserve">. </w:t>
      </w:r>
      <w:r w:rsidRPr="00AE2C08">
        <w:rPr>
          <w:rStyle w:val="Emphasis"/>
          <w:rFonts w:asciiTheme="majorHAnsi" w:hAnsiTheme="majorHAnsi" w:cstheme="majorHAnsi"/>
          <w:highlight w:val="cyan"/>
        </w:rPr>
        <w:t>Economic closure</w:t>
      </w:r>
      <w:r w:rsidRPr="00FE51A3">
        <w:rPr>
          <w:rStyle w:val="Emphasis"/>
          <w:rFonts w:asciiTheme="majorHAnsi" w:hAnsiTheme="majorHAnsi" w:cstheme="majorHAnsi"/>
        </w:rPr>
        <w:t xml:space="preserve"> and fear of closure </w:t>
      </w:r>
      <w:r w:rsidRPr="00AE2C08">
        <w:rPr>
          <w:rStyle w:val="Emphasis"/>
          <w:rFonts w:asciiTheme="majorHAnsi" w:hAnsiTheme="majorHAnsi" w:cstheme="majorHAnsi"/>
          <w:highlight w:val="cyan"/>
        </w:rPr>
        <w:t xml:space="preserve">have been </w:t>
      </w:r>
      <w:r w:rsidRPr="00C91731">
        <w:rPr>
          <w:rStyle w:val="Emphasis"/>
          <w:rFonts w:asciiTheme="majorHAnsi" w:hAnsiTheme="majorHAnsi" w:cstheme="majorHAnsi"/>
        </w:rPr>
        <w:t xml:space="preserve">consistent </w:t>
      </w:r>
      <w:r w:rsidRPr="00AE2C08">
        <w:rPr>
          <w:rStyle w:val="Emphasis"/>
          <w:rFonts w:asciiTheme="majorHAnsi" w:hAnsiTheme="majorHAnsi" w:cstheme="majorHAnsi"/>
          <w:highlight w:val="cyan"/>
        </w:rPr>
        <w:t>sources of great power conflict</w:t>
      </w:r>
      <w:r w:rsidRPr="00FE51A3">
        <w:rPr>
          <w:rFonts w:asciiTheme="majorHAnsi" w:hAnsiTheme="majorHAnsi" w:cstheme="majorHAnsi"/>
          <w:sz w:val="16"/>
        </w:rPr>
        <w:t xml:space="preserve"> in the past – and possibly will be in the future.</w:t>
      </w:r>
      <w:r w:rsidRPr="00FE51A3">
        <w:rPr>
          <w:rFonts w:asciiTheme="majorHAnsi" w:hAnsiTheme="majorHAnsi" w:cstheme="majorHAnsi"/>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If so, great power competition could break out in the twenty-first century not because of bipolarity or any inevitable tendency toward conflict</w:t>
      </w:r>
      <w:r w:rsidRPr="00C91731">
        <w:rPr>
          <w:rStyle w:val="StyleUnderline"/>
          <w:rFonts w:asciiTheme="majorHAnsi" w:hAnsiTheme="majorHAnsi" w:cstheme="majorHAnsi"/>
        </w:rPr>
        <w:t xml:space="preserve">, </w:t>
      </w:r>
      <w:r w:rsidRPr="00C91731">
        <w:rPr>
          <w:rStyle w:val="Emphasis"/>
          <w:rFonts w:asciiTheme="majorHAnsi" w:hAnsiTheme="majorHAnsi" w:cstheme="majorHAnsi"/>
        </w:rPr>
        <w:t xml:space="preserve">but because </w:t>
      </w:r>
      <w:r w:rsidRPr="00AE2C08">
        <w:rPr>
          <w:rStyle w:val="Emphasis"/>
          <w:rFonts w:asciiTheme="majorHAnsi" w:hAnsiTheme="majorHAnsi" w:cstheme="majorHAnsi"/>
          <w:highlight w:val="cyan"/>
        </w:rPr>
        <w:t>neither</w:t>
      </w:r>
      <w:r w:rsidRPr="00FE51A3">
        <w:rPr>
          <w:rStyle w:val="Emphasis"/>
          <w:rFonts w:asciiTheme="majorHAnsi" w:hAnsiTheme="majorHAnsi" w:cstheme="majorHAnsi"/>
        </w:rPr>
        <w:t xml:space="preserve"> </w:t>
      </w:r>
      <w:r w:rsidRPr="00AE2C08">
        <w:rPr>
          <w:rStyle w:val="Emphasis"/>
          <w:rFonts w:asciiTheme="majorHAnsi" w:hAnsiTheme="majorHAnsi" w:cstheme="majorHAnsi"/>
          <w:highlight w:val="cyan"/>
        </w:rPr>
        <w:t xml:space="preserve">great power can control its own </w:t>
      </w:r>
      <w:r w:rsidRPr="00C91731">
        <w:rPr>
          <w:rStyle w:val="Emphasis"/>
          <w:rFonts w:asciiTheme="majorHAnsi" w:hAnsiTheme="majorHAnsi" w:cstheme="majorHAnsi"/>
        </w:rPr>
        <w:t xml:space="preserve">protectionist </w:t>
      </w:r>
      <w:r w:rsidRPr="00AE2C08">
        <w:rPr>
          <w:rStyle w:val="Emphasis"/>
          <w:rFonts w:asciiTheme="majorHAnsi" w:hAnsiTheme="majorHAnsi" w:cstheme="majorHAnsi"/>
          <w:highlight w:val="cyan"/>
        </w:rPr>
        <w:t>forces</w:t>
      </w:r>
      <w:r w:rsidRPr="00FE51A3">
        <w:rPr>
          <w:rFonts w:asciiTheme="majorHAnsi" w:hAnsiTheme="majorHAnsi" w:cstheme="majorHAnsi"/>
          <w:sz w:val="16"/>
        </w:rPr>
        <w:t xml:space="preserve"> nor signal to the other that it would not exclude it from its economic zone</w:t>
      </w:r>
      <w:r w:rsidRPr="00FE51A3">
        <w:rPr>
          <w:rStyle w:val="Emphasis"/>
          <w:rFonts w:asciiTheme="majorHAnsi" w:hAnsiTheme="majorHAnsi" w:cstheme="majorHAnsi"/>
        </w:rPr>
        <w:t xml:space="preserve">. The British-U.S. case, again, suggests that </w:t>
      </w:r>
      <w:r w:rsidRPr="00AE2C08">
        <w:rPr>
          <w:rStyle w:val="Emphasis"/>
          <w:rFonts w:asciiTheme="majorHAnsi" w:hAnsiTheme="majorHAnsi" w:cstheme="majorHAnsi"/>
          <w:highlight w:val="cyan"/>
        </w:rPr>
        <w:t xml:space="preserve">exclusion and competition </w:t>
      </w:r>
      <w:r w:rsidRPr="00C91731">
        <w:rPr>
          <w:rStyle w:val="Emphasis"/>
          <w:rFonts w:asciiTheme="majorHAnsi" w:hAnsiTheme="majorHAnsi" w:cstheme="majorHAnsi"/>
        </w:rPr>
        <w:t xml:space="preserve">are </w:t>
      </w:r>
      <w:r w:rsidRPr="00AE2C08">
        <w:rPr>
          <w:rStyle w:val="Emphasis"/>
          <w:rFonts w:asciiTheme="majorHAnsi" w:hAnsiTheme="majorHAnsi" w:cstheme="majorHAnsi"/>
          <w:highlight w:val="cyan"/>
        </w:rPr>
        <w:t xml:space="preserve">not inevitable, but </w:t>
      </w:r>
      <w:r w:rsidRPr="00C91731">
        <w:rPr>
          <w:rStyle w:val="Emphasis"/>
          <w:rFonts w:asciiTheme="majorHAnsi" w:hAnsiTheme="majorHAnsi" w:cstheme="majorHAnsi"/>
        </w:rPr>
        <w:t xml:space="preserve">the </w:t>
      </w:r>
      <w:r w:rsidRPr="00AE2C08">
        <w:rPr>
          <w:rStyle w:val="Emphasis"/>
          <w:rFonts w:asciiTheme="majorHAnsi" w:hAnsiTheme="majorHAnsi" w:cstheme="majorHAnsi"/>
          <w:highlight w:val="cyan"/>
        </w:rPr>
        <w:t xml:space="preserve">current danger </w:t>
      </w:r>
      <w:r w:rsidRPr="00C91731">
        <w:rPr>
          <w:rStyle w:val="Emphasis"/>
          <w:rFonts w:asciiTheme="majorHAnsi" w:hAnsiTheme="majorHAnsi" w:cstheme="majorHAnsi"/>
        </w:rPr>
        <w:t xml:space="preserve">of economic closure </w:t>
      </w:r>
      <w:r w:rsidRPr="00AE2C08">
        <w:rPr>
          <w:rStyle w:val="Emphasis"/>
          <w:rFonts w:asciiTheme="majorHAnsi" w:hAnsiTheme="majorHAnsi" w:cstheme="majorHAnsi"/>
          <w:highlight w:val="cyan"/>
        </w:rPr>
        <w:t>is real and increasing</w:t>
      </w:r>
      <w:r w:rsidRPr="00FE51A3">
        <w:rPr>
          <w:rStyle w:val="Emphasis"/>
          <w:rFonts w:asciiTheme="majorHAnsi" w:hAnsiTheme="majorHAnsi" w:cstheme="majorHAnsi"/>
        </w:rPr>
        <w:t xml:space="preserve">. </w:t>
      </w:r>
      <w:r w:rsidRPr="00FE51A3">
        <w:rPr>
          <w:rFonts w:asciiTheme="majorHAnsi" w:hAnsiTheme="majorHAnsi" w:cstheme="majorHAnsi"/>
          <w:sz w:val="16"/>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sidRPr="00FE51A3">
        <w:rPr>
          <w:rFonts w:asciiTheme="majorHAnsi" w:hAnsiTheme="majorHAnsi" w:cstheme="majorHAnsi"/>
          <w:sz w:val="16"/>
        </w:rPr>
        <w:t>. Thus, the theory sketched here integrates insights from international political economy (see below), the literature on domestic politics and grand strategy,14 and systemic theories of international relations.15</w:t>
      </w:r>
    </w:p>
    <w:p w14:paraId="76692C41" w14:textId="77777777" w:rsidR="00435FCC" w:rsidRPr="00FE51A3" w:rsidRDefault="00435FCC" w:rsidP="00435FCC">
      <w:pPr>
        <w:pStyle w:val="Heading4"/>
        <w:rPr>
          <w:rFonts w:asciiTheme="majorHAnsi" w:hAnsiTheme="majorHAnsi" w:cstheme="majorHAnsi"/>
        </w:rPr>
      </w:pPr>
      <w:r w:rsidRPr="00FE51A3">
        <w:rPr>
          <w:rFonts w:asciiTheme="majorHAnsi" w:hAnsiTheme="majorHAnsi" w:cstheme="majorHAnsi"/>
        </w:rPr>
        <w:lastRenderedPageBreak/>
        <w:t>Independently, WTO cred solves nuclear war – allows an off-track for nuclear weapons.</w:t>
      </w:r>
    </w:p>
    <w:p w14:paraId="3BD3AEF4" w14:textId="77777777" w:rsidR="00435FCC" w:rsidRPr="002B1F18" w:rsidRDefault="00435FCC" w:rsidP="00435FCC">
      <w:pPr>
        <w:rPr>
          <w:rFonts w:asciiTheme="majorHAnsi" w:hAnsiTheme="majorHAnsi" w:cstheme="majorHAnsi"/>
          <w:sz w:val="18"/>
          <w:szCs w:val="18"/>
        </w:rPr>
      </w:pPr>
      <w:r w:rsidRPr="00FE51A3">
        <w:rPr>
          <w:rStyle w:val="Style13ptBold"/>
          <w:rFonts w:asciiTheme="majorHAnsi" w:hAnsiTheme="majorHAnsi" w:cstheme="majorHAnsi"/>
        </w:rPr>
        <w:t>Hamann 09</w:t>
      </w:r>
      <w:r w:rsidRPr="00FE51A3">
        <w:rPr>
          <w:rFonts w:asciiTheme="majorHAnsi" w:hAnsiTheme="majorHAnsi" w:cstheme="majorHAnsi"/>
        </w:rPr>
        <w:t xml:space="preserve"> </w:t>
      </w:r>
      <w:r w:rsidRPr="002B1F18">
        <w:rPr>
          <w:rFonts w:asciiTheme="majorHAnsi" w:hAnsiTheme="majorHAnsi" w:cstheme="majorHAnsi"/>
          <w:sz w:val="18"/>
          <w:szCs w:val="18"/>
        </w:rPr>
        <w:t>[(Georgia Hamann is a J.D. Candidate, Vanderbilt University Law School, “Replacing Slingshots with Swords: Implications of the Antigua-Gambling 22.6 Panel Report for Developing Countries and the World Trading System,” 2009.] TDI</w:t>
      </w:r>
    </w:p>
    <w:p w14:paraId="42EB8B80" w14:textId="77777777" w:rsidR="00435FCC" w:rsidRPr="00FE51A3" w:rsidRDefault="00435FCC" w:rsidP="00435FCC">
      <w:pPr>
        <w:rPr>
          <w:rFonts w:asciiTheme="majorHAnsi" w:hAnsiTheme="majorHAnsi" w:cstheme="majorHAnsi"/>
          <w:sz w:val="14"/>
        </w:rPr>
      </w:pPr>
      <w:r w:rsidRPr="00AB2FED">
        <w:rPr>
          <w:rFonts w:asciiTheme="majorHAnsi" w:hAnsiTheme="majorHAnsi" w:cstheme="majorHAnsi"/>
          <w:b/>
          <w:bCs/>
          <w:u w:val="single"/>
        </w:rPr>
        <w:t xml:space="preserve">Voluntary </w:t>
      </w:r>
      <w:r w:rsidRPr="00AE2C08">
        <w:rPr>
          <w:rFonts w:asciiTheme="majorHAnsi" w:hAnsiTheme="majorHAnsi" w:cstheme="majorHAnsi"/>
          <w:b/>
          <w:bCs/>
          <w:highlight w:val="cyan"/>
          <w:u w:val="single"/>
        </w:rPr>
        <w:t>compliance with WTO</w:t>
      </w:r>
      <w:r w:rsidRPr="00AE2C08">
        <w:rPr>
          <w:rFonts w:asciiTheme="majorHAnsi" w:hAnsiTheme="majorHAnsi" w:cstheme="majorHAnsi"/>
          <w:b/>
          <w:bCs/>
          <w:sz w:val="14"/>
          <w:highlight w:val="cyan"/>
        </w:rPr>
        <w:t xml:space="preserve"> </w:t>
      </w:r>
      <w:r w:rsidRPr="00AE2C08">
        <w:rPr>
          <w:rFonts w:asciiTheme="majorHAnsi" w:hAnsiTheme="majorHAnsi" w:cstheme="majorHAnsi"/>
          <w:b/>
          <w:bCs/>
          <w:highlight w:val="cyan"/>
          <w:u w:val="single"/>
        </w:rPr>
        <w:t>rules</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and procedures </w:t>
      </w:r>
      <w:r w:rsidRPr="00AE2C08">
        <w:rPr>
          <w:rFonts w:asciiTheme="majorHAnsi" w:hAnsiTheme="majorHAnsi" w:cstheme="majorHAnsi"/>
          <w:highlight w:val="cyan"/>
          <w:u w:val="single"/>
        </w:rPr>
        <w:t>is</w:t>
      </w:r>
      <w:r w:rsidRPr="00FE51A3">
        <w:rPr>
          <w:rFonts w:asciiTheme="majorHAnsi" w:hAnsiTheme="majorHAnsi" w:cstheme="majorHAnsi"/>
          <w:u w:val="single"/>
        </w:rPr>
        <w:t xml:space="preserve"> of </w:t>
      </w:r>
      <w:r w:rsidRPr="00AE2C08">
        <w:rPr>
          <w:rFonts w:asciiTheme="majorHAnsi" w:hAnsiTheme="majorHAnsi" w:cstheme="majorHAnsi"/>
          <w:highlight w:val="cyan"/>
          <w:u w:val="single"/>
        </w:rPr>
        <w:t>the utmost importance</w:t>
      </w:r>
      <w:r w:rsidRPr="00AE2C08">
        <w:rPr>
          <w:rFonts w:asciiTheme="majorHAnsi" w:hAnsiTheme="majorHAnsi" w:cstheme="majorHAnsi"/>
          <w:sz w:val="14"/>
          <w:highlight w:val="cyan"/>
        </w:rPr>
        <w:t xml:space="preserve"> </w:t>
      </w:r>
      <w:r w:rsidRPr="00AE2C08">
        <w:rPr>
          <w:rFonts w:asciiTheme="majorHAnsi" w:hAnsiTheme="majorHAnsi" w:cstheme="majorHAnsi"/>
          <w:b/>
          <w:bCs/>
          <w:highlight w:val="cyan"/>
          <w:u w:val="single"/>
        </w:rPr>
        <w:t xml:space="preserve">to </w:t>
      </w:r>
      <w:r w:rsidRPr="00AB2FED">
        <w:rPr>
          <w:rFonts w:asciiTheme="majorHAnsi" w:hAnsiTheme="majorHAnsi" w:cstheme="majorHAnsi"/>
          <w:b/>
          <w:bCs/>
          <w:u w:val="single"/>
        </w:rPr>
        <w:t xml:space="preserve">the </w:t>
      </w:r>
      <w:r w:rsidRPr="00AE2C08">
        <w:rPr>
          <w:rFonts w:asciiTheme="majorHAnsi" w:hAnsiTheme="majorHAnsi" w:cstheme="majorHAnsi"/>
          <w:b/>
          <w:bCs/>
          <w:highlight w:val="cyan"/>
          <w:u w:val="single"/>
        </w:rPr>
        <w:t xml:space="preserve">international trading </w:t>
      </w:r>
      <w:r w:rsidRPr="00AB2FED">
        <w:rPr>
          <w:rFonts w:asciiTheme="majorHAnsi" w:hAnsiTheme="majorHAnsi" w:cstheme="majorHAnsi"/>
          <w:b/>
          <w:bCs/>
          <w:u w:val="single"/>
        </w:rPr>
        <w:t>system</w:t>
      </w:r>
      <w:r w:rsidRPr="00FE51A3">
        <w:rPr>
          <w:rFonts w:asciiTheme="majorHAnsi" w:hAnsiTheme="majorHAnsi" w:cstheme="majorHAnsi"/>
          <w:sz w:val="14"/>
        </w:rPr>
        <w:t xml:space="preserve">.'0 0 Given the increasingly globalized market, the </w:t>
      </w:r>
      <w:r w:rsidRPr="00FE51A3">
        <w:rPr>
          <w:rFonts w:asciiTheme="majorHAnsi" w:hAnsiTheme="majorHAnsi" w:cstheme="majorHAnsi"/>
          <w:u w:val="single"/>
        </w:rPr>
        <w:t>coming years will see an increase in the importance of the WTO</w:t>
      </w:r>
      <w:r w:rsidRPr="00FE51A3">
        <w:rPr>
          <w:rFonts w:asciiTheme="majorHAnsi" w:hAnsiTheme="majorHAnsi" w:cstheme="majorHAnsi"/>
          <w:sz w:val="14"/>
        </w:rPr>
        <w:t xml:space="preserve"> </w:t>
      </w:r>
      <w:r w:rsidRPr="00AE2C08">
        <w:rPr>
          <w:rFonts w:asciiTheme="majorHAnsi" w:hAnsiTheme="majorHAnsi" w:cstheme="majorHAnsi"/>
          <w:b/>
          <w:bCs/>
          <w:highlight w:val="cyan"/>
          <w:u w:val="single"/>
        </w:rPr>
        <w:t xml:space="preserve">as a </w:t>
      </w:r>
      <w:r w:rsidRPr="00AB2FED">
        <w:rPr>
          <w:rFonts w:asciiTheme="majorHAnsi" w:hAnsiTheme="majorHAnsi" w:cstheme="majorHAnsi"/>
          <w:b/>
          <w:bCs/>
          <w:u w:val="single"/>
        </w:rPr>
        <w:t xml:space="preserve">cohesive </w:t>
      </w:r>
      <w:r w:rsidRPr="00AE2C08">
        <w:rPr>
          <w:rFonts w:asciiTheme="majorHAnsi" w:hAnsiTheme="majorHAnsi" w:cstheme="majorHAnsi"/>
          <w:b/>
          <w:bCs/>
          <w:highlight w:val="cyan"/>
          <w:u w:val="single"/>
        </w:rPr>
        <w:t>force</w:t>
      </w:r>
      <w:r w:rsidRPr="00FE51A3">
        <w:rPr>
          <w:rFonts w:asciiTheme="majorHAnsi" w:hAnsiTheme="majorHAnsi" w:cstheme="majorHAnsi"/>
          <w:b/>
          <w:bCs/>
          <w:u w:val="single"/>
        </w:rPr>
        <w:t xml:space="preserve"> and arbiter of disputes </w:t>
      </w:r>
      <w:r w:rsidRPr="00AE2C08">
        <w:rPr>
          <w:rFonts w:asciiTheme="majorHAnsi" w:hAnsiTheme="majorHAnsi" w:cstheme="majorHAnsi"/>
          <w:b/>
          <w:bCs/>
          <w:highlight w:val="cyan"/>
          <w:u w:val="single"/>
        </w:rPr>
        <w:t>that</w:t>
      </w:r>
      <w:r w:rsidRPr="00FE51A3">
        <w:rPr>
          <w:rFonts w:asciiTheme="majorHAnsi" w:hAnsiTheme="majorHAnsi" w:cstheme="majorHAnsi"/>
          <w:b/>
          <w:bCs/>
          <w:u w:val="single"/>
        </w:rPr>
        <w:t xml:space="preserve"> likely </w:t>
      </w:r>
      <w:r w:rsidRPr="00AE2C08">
        <w:rPr>
          <w:rFonts w:asciiTheme="majorHAnsi" w:hAnsiTheme="majorHAnsi" w:cstheme="majorHAnsi"/>
          <w:b/>
          <w:bCs/>
          <w:highlight w:val="cyan"/>
          <w:u w:val="single"/>
        </w:rPr>
        <w:t>will become more frequent</w:t>
      </w:r>
      <w:r w:rsidRPr="00FE51A3">
        <w:rPr>
          <w:rFonts w:asciiTheme="majorHAnsi" w:hAnsiTheme="majorHAnsi" w:cstheme="majorHAnsi"/>
          <w:b/>
          <w:bCs/>
          <w:u w:val="single"/>
        </w:rPr>
        <w:t xml:space="preserve"> and injurious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01' </w:t>
      </w:r>
      <w:r w:rsidRPr="00AE2C08">
        <w:rPr>
          <w:rFonts w:asciiTheme="majorHAnsi" w:hAnsiTheme="majorHAnsi" w:cstheme="majorHAnsi"/>
          <w:b/>
          <w:bCs/>
          <w:highlight w:val="cyan"/>
          <w:u w:val="single"/>
        </w:rPr>
        <w:t>The work of the WTO cannot be overstated in a nuclear-armed world</w:t>
      </w:r>
      <w:r w:rsidRPr="00FE51A3">
        <w:rPr>
          <w:rFonts w:asciiTheme="majorHAnsi" w:hAnsiTheme="majorHAnsi" w:cstheme="majorHAnsi"/>
          <w:b/>
          <w:bCs/>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as the body continues to promote respect</w:t>
      </w:r>
      <w:r w:rsidRPr="00FE51A3">
        <w:rPr>
          <w:rFonts w:asciiTheme="majorHAnsi" w:hAnsiTheme="majorHAnsi" w:cstheme="majorHAnsi"/>
          <w:sz w:val="14"/>
        </w:rPr>
        <w:t xml:space="preserve"> </w:t>
      </w:r>
      <w:r w:rsidRPr="00FE51A3">
        <w:rPr>
          <w:rFonts w:asciiTheme="majorHAnsi" w:hAnsiTheme="majorHAnsi" w:cstheme="majorHAnsi"/>
          <w:u w:val="single"/>
        </w:rPr>
        <w:t>and</w:t>
      </w:r>
      <w:r w:rsidRPr="00FE51A3">
        <w:rPr>
          <w:rFonts w:asciiTheme="majorHAnsi" w:hAnsiTheme="majorHAnsi" w:cstheme="majorHAnsi"/>
          <w:sz w:val="14"/>
        </w:rPr>
        <w:t xml:space="preserve"> even </w:t>
      </w:r>
      <w:r w:rsidRPr="00FE51A3">
        <w:rPr>
          <w:rFonts w:asciiTheme="majorHAnsi" w:hAnsiTheme="majorHAnsi" w:cstheme="majorHAnsi"/>
          <w:u w:val="single"/>
        </w:rPr>
        <w:t>amity</w:t>
      </w:r>
      <w:r w:rsidRPr="00FE51A3">
        <w:rPr>
          <w:rFonts w:asciiTheme="majorHAnsi" w:hAnsiTheme="majorHAnsi" w:cstheme="majorHAnsi"/>
          <w:sz w:val="14"/>
        </w:rPr>
        <w:t xml:space="preserve"> </w:t>
      </w:r>
      <w:r w:rsidRPr="00FE51A3">
        <w:rPr>
          <w:rFonts w:asciiTheme="majorHAnsi" w:hAnsiTheme="majorHAnsi" w:cstheme="majorHAnsi"/>
          <w:u w:val="single"/>
        </w:rPr>
        <w:t>among nations with opposing philosophical goals</w:t>
      </w:r>
      <w:r w:rsidRPr="00FE51A3">
        <w:rPr>
          <w:rFonts w:asciiTheme="majorHAnsi" w:hAnsiTheme="majorHAnsi" w:cstheme="majorHAnsi"/>
          <w:sz w:val="14"/>
        </w:rPr>
        <w:t xml:space="preserve"> or modes of governance. 10 2 </w:t>
      </w:r>
      <w:r w:rsidRPr="00FE51A3">
        <w:rPr>
          <w:rFonts w:asciiTheme="majorHAnsi" w:hAnsiTheme="majorHAnsi" w:cstheme="majorHAnsi"/>
          <w:u w:val="single"/>
        </w:rPr>
        <w:t>Demagogues</w:t>
      </w:r>
      <w:r w:rsidRPr="00FE51A3">
        <w:rPr>
          <w:rFonts w:asciiTheme="majorHAnsi" w:hAnsiTheme="majorHAnsi" w:cstheme="majorHAnsi"/>
          <w:sz w:val="14"/>
        </w:rPr>
        <w:t xml:space="preserve"> in the Unites States </w:t>
      </w:r>
      <w:r w:rsidRPr="00FE51A3">
        <w:rPr>
          <w:rFonts w:asciiTheme="majorHAnsi" w:hAnsiTheme="majorHAnsi" w:cstheme="majorHAnsi"/>
          <w:u w:val="single"/>
        </w:rPr>
        <w:t>may decry the rise of China</w:t>
      </w:r>
      <w:r w:rsidRPr="00FE51A3">
        <w:rPr>
          <w:rFonts w:asciiTheme="majorHAnsi" w:hAnsiTheme="majorHAnsi" w:cstheme="majorHAnsi"/>
          <w:sz w:val="14"/>
        </w:rPr>
        <w:t xml:space="preserve"> as a geopolitical threat, 0 3 </w:t>
      </w:r>
      <w:r w:rsidRPr="00FE51A3">
        <w:rPr>
          <w:rFonts w:asciiTheme="majorHAnsi" w:hAnsiTheme="majorHAnsi" w:cstheme="majorHAnsi"/>
          <w:u w:val="single"/>
        </w:rPr>
        <w:t>and extremists in Russia may play</w:t>
      </w:r>
      <w:r w:rsidRPr="00FE51A3">
        <w:rPr>
          <w:rFonts w:asciiTheme="majorHAnsi" w:hAnsiTheme="majorHAnsi" w:cstheme="majorHAnsi"/>
          <w:sz w:val="14"/>
        </w:rPr>
        <w:t xml:space="preserve"> </w:t>
      </w:r>
      <w:r w:rsidRPr="00FE51A3">
        <w:rPr>
          <w:rFonts w:asciiTheme="majorHAnsi" w:hAnsiTheme="majorHAnsi" w:cstheme="majorHAnsi"/>
          <w:u w:val="single"/>
        </w:rPr>
        <w:t>dangerous games of brinksmanship</w:t>
      </w:r>
      <w:r w:rsidRPr="00FE51A3">
        <w:rPr>
          <w:rFonts w:asciiTheme="majorHAnsi" w:hAnsiTheme="majorHAnsi" w:cstheme="majorHAnsi"/>
          <w:sz w:val="14"/>
        </w:rPr>
        <w:t xml:space="preserve"> </w:t>
      </w:r>
      <w:r w:rsidRPr="00FE51A3">
        <w:rPr>
          <w:rFonts w:asciiTheme="majorHAnsi" w:hAnsiTheme="majorHAnsi" w:cstheme="majorHAnsi"/>
          <w:u w:val="single"/>
        </w:rPr>
        <w:t>with other great powers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but </w:t>
      </w:r>
      <w:r w:rsidRPr="00AE2C08">
        <w:rPr>
          <w:rFonts w:asciiTheme="majorHAnsi" w:hAnsiTheme="majorHAnsi" w:cstheme="majorHAnsi"/>
          <w:b/>
          <w:bCs/>
          <w:highlight w:val="cyan"/>
          <w:u w:val="single"/>
        </w:rPr>
        <w:t>trade keeps politicians' fingers off "the button</w:t>
      </w:r>
      <w:r w:rsidRPr="00FE51A3">
        <w:rPr>
          <w:rFonts w:asciiTheme="majorHAnsi" w:hAnsiTheme="majorHAnsi" w:cstheme="majorHAnsi"/>
          <w:sz w:val="14"/>
        </w:rPr>
        <w:t xml:space="preserve">. ' 10 4 </w:t>
      </w:r>
      <w:r w:rsidRPr="00AB2FED">
        <w:rPr>
          <w:rFonts w:asciiTheme="majorHAnsi" w:hAnsiTheme="majorHAnsi" w:cstheme="majorHAnsi"/>
          <w:b/>
          <w:bCs/>
          <w:u w:val="single"/>
        </w:rPr>
        <w:t xml:space="preserve">The </w:t>
      </w:r>
      <w:r w:rsidRPr="00AE2C08">
        <w:rPr>
          <w:rFonts w:asciiTheme="majorHAnsi" w:hAnsiTheme="majorHAnsi" w:cstheme="majorHAnsi"/>
          <w:b/>
          <w:bCs/>
          <w:highlight w:val="cyan"/>
          <w:u w:val="single"/>
        </w:rPr>
        <w:t>WTO offers</w:t>
      </w:r>
      <w:r w:rsidRPr="00FE51A3">
        <w:rPr>
          <w:rFonts w:asciiTheme="majorHAnsi" w:hAnsiTheme="majorHAnsi" w:cstheme="majorHAnsi"/>
          <w:b/>
          <w:bCs/>
          <w:u w:val="single"/>
        </w:rPr>
        <w:t xml:space="preserve"> an </w:t>
      </w:r>
      <w:r w:rsidRPr="00AE2C08">
        <w:rPr>
          <w:rFonts w:asciiTheme="majorHAnsi" w:hAnsiTheme="majorHAnsi" w:cstheme="majorHAnsi"/>
          <w:b/>
          <w:bCs/>
          <w:highlight w:val="cyan"/>
          <w:u w:val="single"/>
        </w:rPr>
        <w:t>astounding rate of compliance</w:t>
      </w:r>
      <w:r w:rsidRPr="00FE51A3">
        <w:rPr>
          <w:rFonts w:asciiTheme="majorHAnsi" w:hAnsiTheme="majorHAnsi" w:cstheme="majorHAnsi"/>
          <w:sz w:val="14"/>
        </w:rPr>
        <w:t xml:space="preserve"> </w:t>
      </w:r>
      <w:r w:rsidRPr="00FE51A3">
        <w:rPr>
          <w:rFonts w:asciiTheme="majorHAnsi" w:hAnsiTheme="majorHAnsi" w:cstheme="majorHAnsi"/>
          <w:u w:val="single"/>
        </w:rPr>
        <w:t>for an organization with no standing army</w:t>
      </w:r>
      <w:r w:rsidRPr="00FE51A3">
        <w:rPr>
          <w:rFonts w:asciiTheme="majorHAnsi" w:hAnsiTheme="majorHAnsi" w:cstheme="majorHAnsi"/>
          <w:sz w:val="14"/>
        </w:rPr>
        <w:t xml:space="preserve"> </w:t>
      </w:r>
      <w:r w:rsidRPr="00FE51A3">
        <w:rPr>
          <w:rFonts w:asciiTheme="majorHAnsi" w:hAnsiTheme="majorHAnsi" w:cstheme="majorHAnsi"/>
          <w:u w:val="single"/>
        </w:rPr>
        <w:t>and no real power to enforce its decisions</w:t>
      </w:r>
      <w:r w:rsidRPr="00FE51A3">
        <w:rPr>
          <w:rFonts w:asciiTheme="majorHAnsi" w:hAnsiTheme="majorHAnsi" w:cstheme="majorHAnsi"/>
          <w:sz w:val="14"/>
        </w:rPr>
        <w:t xml:space="preserve">, </w:t>
      </w:r>
      <w:r w:rsidRPr="00FE51A3">
        <w:rPr>
          <w:rFonts w:asciiTheme="majorHAnsi" w:hAnsiTheme="majorHAnsi" w:cstheme="majorHAnsi"/>
          <w:u w:val="single"/>
        </w:rPr>
        <w:t>suggesting</w:t>
      </w:r>
      <w:r w:rsidRPr="00FE51A3">
        <w:rPr>
          <w:rFonts w:asciiTheme="majorHAnsi" w:hAnsiTheme="majorHAnsi" w:cstheme="majorHAnsi"/>
          <w:sz w:val="14"/>
        </w:rPr>
        <w:t xml:space="preserve"> that </w:t>
      </w:r>
      <w:r w:rsidRPr="00FE51A3">
        <w:rPr>
          <w:rFonts w:asciiTheme="majorHAnsi" w:hAnsiTheme="majorHAnsi" w:cstheme="majorHAnsi"/>
          <w:u w:val="single"/>
        </w:rPr>
        <w:t>governments recognize the value of maintaining the international construct of the WTO</w:t>
      </w:r>
      <w:r w:rsidRPr="00FE51A3">
        <w:rPr>
          <w:rFonts w:asciiTheme="majorHAnsi" w:hAnsiTheme="majorHAnsi" w:cstheme="majorHAnsi"/>
          <w:sz w:val="14"/>
        </w:rPr>
        <w:t xml:space="preserve">. 105 </w:t>
      </w:r>
      <w:r w:rsidRPr="00FE51A3">
        <w:rPr>
          <w:rFonts w:asciiTheme="majorHAnsi" w:hAnsiTheme="majorHAnsi" w:cstheme="majorHAnsi"/>
          <w:b/>
          <w:bCs/>
          <w:u w:val="single"/>
        </w:rPr>
        <w:t xml:space="preserve">In order </w:t>
      </w:r>
      <w:r w:rsidRPr="00AE2C08">
        <w:rPr>
          <w:rFonts w:asciiTheme="majorHAnsi" w:hAnsiTheme="majorHAnsi" w:cstheme="majorHAnsi"/>
          <w:b/>
          <w:bCs/>
          <w:highlight w:val="cyan"/>
          <w:u w:val="single"/>
        </w:rPr>
        <w:t xml:space="preserve">to promote </w:t>
      </w:r>
      <w:r w:rsidRPr="00AB2FED">
        <w:rPr>
          <w:rFonts w:asciiTheme="majorHAnsi" w:hAnsiTheme="majorHAnsi" w:cstheme="majorHAnsi"/>
          <w:b/>
          <w:bCs/>
          <w:u w:val="single"/>
        </w:rPr>
        <w:t xml:space="preserve">voluntary </w:t>
      </w:r>
      <w:r w:rsidRPr="00AE2C08">
        <w:rPr>
          <w:rFonts w:asciiTheme="majorHAnsi" w:hAnsiTheme="majorHAnsi" w:cstheme="majorHAnsi"/>
          <w:b/>
          <w:bCs/>
          <w:highlight w:val="cyan"/>
          <w:u w:val="single"/>
        </w:rPr>
        <w:t xml:space="preserve">compliance, </w:t>
      </w:r>
      <w:r w:rsidRPr="00AB2FED">
        <w:rPr>
          <w:rFonts w:asciiTheme="majorHAnsi" w:hAnsiTheme="majorHAnsi" w:cstheme="majorHAnsi"/>
          <w:b/>
          <w:bCs/>
          <w:u w:val="single"/>
        </w:rPr>
        <w:t xml:space="preserve">the </w:t>
      </w:r>
      <w:r w:rsidRPr="00AE2C08">
        <w:rPr>
          <w:rFonts w:asciiTheme="majorHAnsi" w:hAnsiTheme="majorHAnsi" w:cstheme="majorHAnsi"/>
          <w:b/>
          <w:bCs/>
          <w:highlight w:val="cyan"/>
          <w:u w:val="single"/>
        </w:rPr>
        <w:t xml:space="preserve">WTO must maintain </w:t>
      </w:r>
      <w:r w:rsidRPr="00AB2FED">
        <w:rPr>
          <w:rFonts w:asciiTheme="majorHAnsi" w:hAnsiTheme="majorHAnsi" w:cstheme="majorHAnsi"/>
          <w:b/>
          <w:bCs/>
          <w:u w:val="single"/>
        </w:rPr>
        <w:t xml:space="preserve">a high level of </w:t>
      </w:r>
      <w:r w:rsidRPr="00AE2C08">
        <w:rPr>
          <w:rFonts w:asciiTheme="majorHAnsi" w:hAnsiTheme="majorHAnsi" w:cstheme="majorHAnsi"/>
          <w:b/>
          <w:bCs/>
          <w:highlight w:val="cyan"/>
          <w:u w:val="single"/>
        </w:rPr>
        <w:t>credibility</w:t>
      </w:r>
      <w:r w:rsidRPr="00FE51A3">
        <w:rPr>
          <w:rFonts w:asciiTheme="majorHAnsi" w:hAnsiTheme="majorHAnsi" w:cstheme="majorHAnsi"/>
          <w:sz w:val="14"/>
        </w:rPr>
        <w:t xml:space="preserve">. 106 </w:t>
      </w:r>
      <w:r w:rsidRPr="00FE51A3">
        <w:rPr>
          <w:rFonts w:asciiTheme="majorHAnsi" w:hAnsiTheme="majorHAnsi" w:cstheme="majorHAnsi"/>
          <w:u w:val="single"/>
        </w:rPr>
        <w:t>Nations must perceive the WTO as the most reasonable option for dispute</w:t>
      </w:r>
      <w:r w:rsidRPr="00FE51A3">
        <w:rPr>
          <w:rFonts w:asciiTheme="majorHAnsi" w:hAnsiTheme="majorHAnsi" w:cstheme="majorHAnsi"/>
          <w:sz w:val="14"/>
        </w:rPr>
        <w:t xml:space="preserve"> </w:t>
      </w:r>
      <w:r w:rsidRPr="00FE51A3">
        <w:rPr>
          <w:rFonts w:asciiTheme="majorHAnsi" w:hAnsiTheme="majorHAnsi" w:cstheme="majorHAnsi"/>
          <w:u w:val="single"/>
        </w:rPr>
        <w:t>resolution</w:t>
      </w:r>
      <w:r w:rsidRPr="00FE51A3">
        <w:rPr>
          <w:rFonts w:asciiTheme="majorHAnsi" w:hAnsiTheme="majorHAnsi" w:cstheme="majorHAnsi"/>
          <w:sz w:val="14"/>
        </w:rPr>
        <w:t xml:space="preserve"> or fear that the WTO wields enough influence to enforce sanctions. 10 7 </w:t>
      </w:r>
      <w:r w:rsidRPr="00FE51A3">
        <w:rPr>
          <w:rFonts w:asciiTheme="majorHAnsi" w:hAnsiTheme="majorHAnsi" w:cstheme="majorHAnsi"/>
          <w:u w:val="single"/>
        </w:rPr>
        <w:t>The arbitrators charged with performing the substantive work of the WTO by negotiating, compromising, and issuing judgments are keenly aware of the responsibility they have to uphold the organization's credibility</w:t>
      </w:r>
      <w:r w:rsidRPr="00FE51A3">
        <w:rPr>
          <w:rFonts w:asciiTheme="majorHAnsi" w:hAnsiTheme="majorHAnsi" w:cstheme="majorHAnsi"/>
          <w:sz w:val="14"/>
        </w:rPr>
        <w:t>. 108</w:t>
      </w:r>
    </w:p>
    <w:p w14:paraId="61538491" w14:textId="77777777" w:rsidR="00435FCC" w:rsidRPr="00FE51A3" w:rsidRDefault="00435FCC" w:rsidP="00435FCC">
      <w:pPr>
        <w:pStyle w:val="Heading3"/>
        <w:rPr>
          <w:rFonts w:asciiTheme="majorHAnsi" w:hAnsiTheme="majorHAnsi" w:cstheme="majorHAnsi"/>
        </w:rPr>
      </w:pPr>
      <w:r w:rsidRPr="00FE51A3">
        <w:rPr>
          <w:rFonts w:asciiTheme="majorHAnsi" w:hAnsiTheme="majorHAnsi" w:cstheme="majorHAnsi"/>
        </w:rPr>
        <w:lastRenderedPageBreak/>
        <w:t xml:space="preserve">1AC – </w:t>
      </w:r>
      <w:r>
        <w:rPr>
          <w:rFonts w:asciiTheme="majorHAnsi" w:hAnsiTheme="majorHAnsi" w:cstheme="majorHAnsi"/>
        </w:rPr>
        <w:t>India</w:t>
      </w:r>
    </w:p>
    <w:p w14:paraId="5C118B10" w14:textId="77777777" w:rsidR="00435FCC" w:rsidRPr="0092773A" w:rsidRDefault="00435FCC" w:rsidP="00435FCC">
      <w:pPr>
        <w:pStyle w:val="Heading4"/>
        <w:rPr>
          <w:rFonts w:asciiTheme="majorHAnsi" w:hAnsiTheme="majorHAnsi" w:cstheme="majorHAnsi"/>
        </w:rPr>
      </w:pPr>
      <w:r>
        <w:rPr>
          <w:rFonts w:asciiTheme="majorHAnsi" w:hAnsiTheme="majorHAnsi" w:cstheme="majorHAnsi"/>
        </w:rPr>
        <w:t xml:space="preserve">Advantage 2 </w:t>
      </w:r>
      <w:r w:rsidRPr="00FE51A3">
        <w:rPr>
          <w:rFonts w:asciiTheme="majorHAnsi" w:hAnsiTheme="majorHAnsi" w:cstheme="majorHAnsi"/>
        </w:rPr>
        <w:t xml:space="preserve">is </w:t>
      </w:r>
      <w:r>
        <w:rPr>
          <w:rFonts w:asciiTheme="majorHAnsi" w:hAnsiTheme="majorHAnsi" w:cstheme="majorHAnsi"/>
        </w:rPr>
        <w:t>India</w:t>
      </w:r>
    </w:p>
    <w:p w14:paraId="2810BD3B" w14:textId="77777777" w:rsidR="00435FCC" w:rsidRPr="006A0576" w:rsidRDefault="00435FCC" w:rsidP="00435FCC"/>
    <w:p w14:paraId="253840CD" w14:textId="77777777" w:rsidR="00435FCC" w:rsidRPr="00FE51A3" w:rsidRDefault="00435FCC" w:rsidP="00435FCC">
      <w:pPr>
        <w:pStyle w:val="Heading4"/>
        <w:rPr>
          <w:rFonts w:asciiTheme="majorHAnsi" w:hAnsiTheme="majorHAnsi" w:cstheme="majorHAnsi"/>
        </w:rPr>
      </w:pPr>
      <w:r w:rsidRPr="00FE51A3">
        <w:rPr>
          <w:rFonts w:asciiTheme="majorHAnsi" w:hAnsiTheme="majorHAnsi" w:cstheme="majorHAnsi"/>
        </w:rPr>
        <w:t xml:space="preserve">India is in </w:t>
      </w:r>
      <w:r w:rsidRPr="00FE51A3">
        <w:rPr>
          <w:rFonts w:asciiTheme="majorHAnsi" w:hAnsiTheme="majorHAnsi" w:cstheme="majorHAnsi"/>
          <w:u w:val="single"/>
        </w:rPr>
        <w:t>crisis</w:t>
      </w:r>
      <w:r w:rsidRPr="00FE51A3">
        <w:rPr>
          <w:rFonts w:asciiTheme="majorHAnsi" w:hAnsiTheme="majorHAnsi" w:cstheme="majorHAnsi"/>
        </w:rPr>
        <w:t xml:space="preserve"> – the </w:t>
      </w:r>
      <w:r w:rsidRPr="00FE51A3">
        <w:rPr>
          <w:rFonts w:asciiTheme="majorHAnsi" w:hAnsiTheme="majorHAnsi" w:cstheme="majorHAnsi"/>
          <w:u w:val="single"/>
        </w:rPr>
        <w:t>recent</w:t>
      </w:r>
      <w:r w:rsidRPr="00FE51A3">
        <w:rPr>
          <w:rFonts w:asciiTheme="majorHAnsi" w:hAnsiTheme="majorHAnsi" w:cstheme="majorHAnsi"/>
        </w:rPr>
        <w:t xml:space="preserve"> COVID surge is </w:t>
      </w:r>
      <w:r w:rsidRPr="00FE51A3">
        <w:rPr>
          <w:rFonts w:asciiTheme="majorHAnsi" w:hAnsiTheme="majorHAnsi" w:cstheme="majorHAnsi"/>
          <w:u w:val="single"/>
        </w:rPr>
        <w:t>fundamentally different</w:t>
      </w:r>
      <w:r w:rsidRPr="00FE51A3">
        <w:rPr>
          <w:rFonts w:asciiTheme="majorHAnsi" w:hAnsiTheme="majorHAnsi" w:cstheme="majorHAnsi"/>
        </w:rPr>
        <w:t xml:space="preserve"> from that of the past.  </w:t>
      </w:r>
    </w:p>
    <w:p w14:paraId="7A1AAD12" w14:textId="77777777" w:rsidR="00435FCC" w:rsidRPr="00FB6BF5" w:rsidRDefault="00435FCC" w:rsidP="00435FCC">
      <w:pPr>
        <w:rPr>
          <w:rFonts w:asciiTheme="majorHAnsi" w:hAnsiTheme="majorHAnsi" w:cstheme="majorHAnsi"/>
          <w:sz w:val="18"/>
          <w:szCs w:val="18"/>
        </w:rPr>
      </w:pPr>
      <w:r w:rsidRPr="00FE51A3">
        <w:rPr>
          <w:rStyle w:val="Style13ptBold"/>
          <w:rFonts w:asciiTheme="majorHAnsi" w:hAnsiTheme="majorHAnsi" w:cstheme="majorHAnsi"/>
        </w:rPr>
        <w:t>Khullar 21</w:t>
      </w:r>
      <w:r>
        <w:rPr>
          <w:rFonts w:asciiTheme="majorHAnsi" w:hAnsiTheme="majorHAnsi" w:cstheme="majorHAnsi"/>
        </w:rPr>
        <w:t xml:space="preserve"> </w:t>
      </w:r>
      <w:r w:rsidRPr="00FB6BF5">
        <w:rPr>
          <w:rFonts w:asciiTheme="majorHAnsi" w:hAnsiTheme="majorHAnsi" w:cstheme="majorHAnsi"/>
          <w:sz w:val="18"/>
          <w:szCs w:val="18"/>
        </w:rPr>
        <w:t xml:space="preserve">[(Dhruv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17" w:history="1">
        <w:r w:rsidRPr="00FB6BF5">
          <w:rPr>
            <w:rStyle w:val="FollowedHyperlink"/>
            <w:rFonts w:asciiTheme="majorHAnsi" w:hAnsiTheme="majorHAnsi" w:cstheme="majorHAnsi"/>
            <w:sz w:val="18"/>
            <w:szCs w:val="18"/>
          </w:rPr>
          <w:t>https://www.newyorker.com/science/medical-dispatch/indias-crisis-marks-a-new-phase-in-the-pandemic</w:t>
        </w:r>
      </w:hyperlink>
      <w:r w:rsidRPr="00FB6BF5">
        <w:rPr>
          <w:rFonts w:asciiTheme="majorHAnsi" w:hAnsiTheme="majorHAnsi" w:cstheme="majorHAnsi"/>
          <w:sz w:val="18"/>
          <w:szCs w:val="18"/>
        </w:rPr>
        <w:t>] TDI</w:t>
      </w:r>
    </w:p>
    <w:p w14:paraId="6C6E7902" w14:textId="77777777" w:rsidR="00435FCC" w:rsidRDefault="00435FCC" w:rsidP="00435FCC">
      <w:pPr>
        <w:rPr>
          <w:rFonts w:asciiTheme="majorHAnsi" w:hAnsiTheme="majorHAnsi" w:cstheme="majorHAnsi"/>
          <w:sz w:val="14"/>
        </w:rPr>
      </w:pPr>
      <w:r w:rsidRPr="00FE51A3">
        <w:rPr>
          <w:rFonts w:asciiTheme="majorHAnsi" w:hAnsiTheme="majorHAnsi" w:cstheme="majorHAnsi"/>
          <w:sz w:val="14"/>
        </w:rPr>
        <w:t xml:space="preserve">Laxminarayan’s walks have changed in recent weeks. </w:t>
      </w:r>
      <w:r w:rsidRPr="00FE51A3">
        <w:rPr>
          <w:rFonts w:asciiTheme="majorHAnsi" w:hAnsiTheme="majorHAnsi" w:cstheme="majorHAnsi"/>
          <w:b/>
          <w:bCs/>
          <w:u w:val="single"/>
        </w:rPr>
        <w:t xml:space="preserve">Coronavirus </w:t>
      </w:r>
      <w:r w:rsidRPr="00AE2C08">
        <w:rPr>
          <w:rFonts w:asciiTheme="majorHAnsi" w:hAnsiTheme="majorHAnsi" w:cstheme="majorHAnsi"/>
          <w:b/>
          <w:bCs/>
          <w:highlight w:val="cyan"/>
          <w:u w:val="single"/>
        </w:rPr>
        <w:t xml:space="preserve">deaths in India </w:t>
      </w:r>
      <w:r w:rsidRPr="00856218">
        <w:rPr>
          <w:rFonts w:asciiTheme="majorHAnsi" w:hAnsiTheme="majorHAnsi" w:cstheme="majorHAnsi"/>
          <w:b/>
          <w:bCs/>
          <w:u w:val="single"/>
        </w:rPr>
        <w:t xml:space="preserve">have </w:t>
      </w:r>
      <w:r w:rsidRPr="00AE2C08">
        <w:rPr>
          <w:rFonts w:asciiTheme="majorHAnsi" w:hAnsiTheme="majorHAnsi" w:cstheme="majorHAnsi"/>
          <w:b/>
          <w:bCs/>
          <w:highlight w:val="cyan"/>
          <w:u w:val="single"/>
        </w:rPr>
        <w:t>skyrocketed</w:t>
      </w:r>
      <w:r w:rsidRPr="00FE51A3">
        <w:rPr>
          <w:rFonts w:asciiTheme="majorHAnsi" w:hAnsiTheme="majorHAnsi" w:cstheme="majorHAnsi"/>
          <w:u w:val="single"/>
        </w:rPr>
        <w:t xml:space="preserve">, and a </w:t>
      </w:r>
      <w:r w:rsidRPr="00FE51A3">
        <w:rPr>
          <w:rFonts w:asciiTheme="majorHAnsi" w:hAnsiTheme="majorHAnsi" w:cstheme="majorHAnsi"/>
          <w:b/>
          <w:bCs/>
          <w:u w:val="single"/>
        </w:rPr>
        <w:t>frightening atmosphere</w:t>
      </w:r>
      <w:r w:rsidRPr="00FE51A3">
        <w:rPr>
          <w:rFonts w:asciiTheme="majorHAnsi" w:hAnsiTheme="majorHAnsi" w:cstheme="majorHAnsi"/>
          <w:u w:val="single"/>
        </w:rPr>
        <w:t xml:space="preserve"> has descended. New Delhi is roughly as dense as New York City, with some thirty thousand residents per square mile. But now Laxminarayan passes just a few scattered people; almost everyone stays inside if they can, venturing out only in </w:t>
      </w:r>
      <w:r w:rsidRPr="00856218">
        <w:rPr>
          <w:rFonts w:asciiTheme="majorHAnsi" w:hAnsiTheme="majorHAnsi" w:cstheme="majorHAnsi"/>
          <w:b/>
          <w:bCs/>
          <w:u w:val="single"/>
        </w:rPr>
        <w:t>search of food, medication, or medical care</w:t>
      </w:r>
      <w:r w:rsidRPr="00856218">
        <w:rPr>
          <w:rFonts w:asciiTheme="majorHAnsi" w:hAnsiTheme="majorHAnsi" w:cstheme="majorHAnsi"/>
          <w:u w:val="single"/>
        </w:rPr>
        <w:t>.</w:t>
      </w:r>
      <w:r w:rsidRPr="00856218">
        <w:rPr>
          <w:rFonts w:asciiTheme="majorHAnsi" w:hAnsiTheme="majorHAnsi" w:cstheme="majorHAnsi"/>
          <w:sz w:val="14"/>
        </w:rPr>
        <w:t xml:space="preserve"> Before the surge, mask-wearing had declined,</w:t>
      </w:r>
      <w:r w:rsidRPr="00FE51A3">
        <w:rPr>
          <w:rFonts w:asciiTheme="majorHAnsi" w:hAnsiTheme="majorHAnsi" w:cstheme="majorHAnsi"/>
          <w:sz w:val="14"/>
        </w:rPr>
        <w:t xml:space="preserve"> but now everyone’s face is covered again. “You need public-health enforcement when the pandemic is invisible,” Laxminarayan told me. “Now fear is the dominant force changing people’s behavior.” Government statistics indicate that </w:t>
      </w:r>
      <w:r w:rsidRPr="00AE2C08">
        <w:rPr>
          <w:rFonts w:asciiTheme="majorHAnsi" w:hAnsiTheme="majorHAnsi" w:cstheme="majorHAnsi"/>
          <w:highlight w:val="cyan"/>
          <w:u w:val="single"/>
        </w:rPr>
        <w:t>the virus is</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newly </w:t>
      </w:r>
      <w:r w:rsidRPr="00AE2C08">
        <w:rPr>
          <w:rFonts w:asciiTheme="majorHAnsi" w:hAnsiTheme="majorHAnsi" w:cstheme="majorHAnsi"/>
          <w:b/>
          <w:bCs/>
          <w:highlight w:val="cyan"/>
          <w:u w:val="single"/>
        </w:rPr>
        <w:t>infecting millions</w:t>
      </w:r>
      <w:r w:rsidRPr="00FE51A3">
        <w:rPr>
          <w:rFonts w:asciiTheme="majorHAnsi" w:hAnsiTheme="majorHAnsi" w:cstheme="majorHAnsi"/>
          <w:u w:val="single"/>
        </w:rPr>
        <w:t xml:space="preserve"> of Indians </w:t>
      </w:r>
      <w:r w:rsidRPr="00AE2C08">
        <w:rPr>
          <w:rFonts w:asciiTheme="majorHAnsi" w:hAnsiTheme="majorHAnsi" w:cstheme="majorHAnsi"/>
          <w:highlight w:val="cyan"/>
          <w:u w:val="single"/>
        </w:rPr>
        <w:t>each week</w:t>
      </w:r>
      <w:r w:rsidRPr="00FE51A3">
        <w:rPr>
          <w:rFonts w:asciiTheme="majorHAnsi" w:hAnsiTheme="majorHAnsi" w:cstheme="majorHAnsi"/>
          <w:u w:val="single"/>
        </w:rPr>
        <w:t xml:space="preserve">, and that some twenty thousand or thirty thousand people are dying weekly. But most experts, including Laxminarayan, believe that those numbers </w:t>
      </w:r>
      <w:r w:rsidRPr="00FE51A3">
        <w:rPr>
          <w:rFonts w:asciiTheme="majorHAnsi" w:hAnsiTheme="majorHAnsi" w:cstheme="majorHAnsi"/>
          <w:b/>
          <w:bCs/>
          <w:u w:val="single"/>
        </w:rPr>
        <w:t>capture a fraction</w:t>
      </w:r>
      <w:r w:rsidRPr="00FE51A3">
        <w:rPr>
          <w:rFonts w:asciiTheme="majorHAnsi" w:hAnsiTheme="majorHAnsi" w:cstheme="majorHAnsi"/>
          <w:u w:val="single"/>
        </w:rPr>
        <w:t xml:space="preserve"> of the true covid-19 toll.</w:t>
      </w:r>
      <w:r w:rsidRPr="00FE51A3">
        <w:rPr>
          <w:rFonts w:asciiTheme="majorHAnsi" w:hAnsiTheme="majorHAnsi" w:cstheme="majorHAnsi"/>
          <w:sz w:val="14"/>
        </w:rPr>
        <w:t xml:space="preserve"> </w:t>
      </w:r>
      <w:r w:rsidRPr="00FE51A3">
        <w:rPr>
          <w:rFonts w:asciiTheme="majorHAnsi" w:hAnsiTheme="majorHAnsi" w:cstheme="majorHAnsi"/>
          <w:u w:val="single"/>
        </w:rPr>
        <w:t>“</w:t>
      </w:r>
      <w:r w:rsidRPr="00AE2C08">
        <w:rPr>
          <w:rFonts w:asciiTheme="majorHAnsi" w:hAnsiTheme="majorHAnsi" w:cstheme="majorHAnsi"/>
          <w:highlight w:val="cyan"/>
          <w:u w:val="single"/>
        </w:rPr>
        <w:t xml:space="preserve">It’s a </w:t>
      </w:r>
      <w:r w:rsidRPr="00AE2C08">
        <w:rPr>
          <w:rFonts w:asciiTheme="majorHAnsi" w:hAnsiTheme="majorHAnsi" w:cstheme="majorHAnsi"/>
          <w:b/>
          <w:bCs/>
          <w:highlight w:val="cyan"/>
          <w:u w:val="single"/>
        </w:rPr>
        <w:t>war zone</w:t>
      </w:r>
      <w:r w:rsidRPr="00FE51A3">
        <w:rPr>
          <w:rFonts w:asciiTheme="majorHAnsi" w:hAnsiTheme="majorHAnsi" w:cstheme="majorHAnsi"/>
          <w:u w:val="single"/>
        </w:rPr>
        <w:t>,”</w:t>
      </w:r>
      <w:r w:rsidRPr="00FE51A3">
        <w:rPr>
          <w:rFonts w:asciiTheme="majorHAnsi" w:hAnsiTheme="majorHAnsi" w:cstheme="majorHAnsi"/>
          <w:sz w:val="14"/>
        </w:rPr>
        <w:t xml:space="preserve"> Laxminarayan said. “It’s worse than what you’re reading in the papers or seeing on TV. Whatever the numbers are, they don’t tell the full story. </w:t>
      </w:r>
      <w:r w:rsidRPr="00FE51A3">
        <w:rPr>
          <w:rFonts w:asciiTheme="majorHAnsi" w:hAnsiTheme="majorHAnsi" w:cstheme="majorHAnsi"/>
          <w:u w:val="single"/>
        </w:rPr>
        <w:t xml:space="preserve">The human toll is </w:t>
      </w:r>
      <w:r w:rsidRPr="00FE51A3">
        <w:rPr>
          <w:rFonts w:asciiTheme="majorHAnsi" w:hAnsiTheme="majorHAnsi" w:cstheme="majorHAnsi"/>
          <w:b/>
          <w:bCs/>
          <w:u w:val="single"/>
        </w:rPr>
        <w:t>devastating</w:t>
      </w:r>
      <w:r w:rsidRPr="00FE51A3">
        <w:rPr>
          <w:rFonts w:asciiTheme="majorHAnsi" w:hAnsiTheme="majorHAnsi" w:cstheme="majorHAnsi"/>
          <w:sz w:val="14"/>
        </w:rPr>
        <w:t xml:space="preserve">.” </w:t>
      </w:r>
      <w:r w:rsidRPr="00AE2C08">
        <w:rPr>
          <w:rFonts w:asciiTheme="majorHAnsi" w:hAnsiTheme="majorHAnsi" w:cstheme="majorHAnsi"/>
          <w:highlight w:val="cyan"/>
          <w:u w:val="single"/>
        </w:rPr>
        <w:t xml:space="preserve">The current surge </w:t>
      </w:r>
      <w:r w:rsidRPr="00AE2C08">
        <w:rPr>
          <w:rFonts w:asciiTheme="majorHAnsi" w:hAnsiTheme="majorHAnsi" w:cstheme="majorHAnsi"/>
          <w:b/>
          <w:bCs/>
          <w:highlight w:val="cyan"/>
          <w:u w:val="single"/>
        </w:rPr>
        <w:t>differs</w:t>
      </w:r>
      <w:r w:rsidRPr="00FE51A3">
        <w:rPr>
          <w:rFonts w:asciiTheme="majorHAnsi" w:hAnsiTheme="majorHAnsi" w:cstheme="majorHAnsi"/>
          <w:b/>
          <w:bCs/>
          <w:u w:val="single"/>
        </w:rPr>
        <w:t xml:space="preserve"> fundamentally</w:t>
      </w:r>
      <w:r w:rsidRPr="00FE51A3">
        <w:rPr>
          <w:rFonts w:asciiTheme="majorHAnsi" w:hAnsiTheme="majorHAnsi" w:cstheme="majorHAnsi"/>
          <w:u w:val="single"/>
        </w:rPr>
        <w:t xml:space="preserve"> </w:t>
      </w:r>
      <w:r w:rsidRPr="00AE2C08">
        <w:rPr>
          <w:rFonts w:asciiTheme="majorHAnsi" w:hAnsiTheme="majorHAnsi" w:cstheme="majorHAnsi"/>
          <w:highlight w:val="cyan"/>
          <w:u w:val="single"/>
        </w:rPr>
        <w:t xml:space="preserve">from </w:t>
      </w:r>
      <w:r w:rsidRPr="00856218">
        <w:rPr>
          <w:rFonts w:asciiTheme="majorHAnsi" w:hAnsiTheme="majorHAnsi" w:cstheme="majorHAnsi"/>
          <w:u w:val="single"/>
        </w:rPr>
        <w:t>India’s experience</w:t>
      </w:r>
      <w:r w:rsidRPr="00AE2C08">
        <w:rPr>
          <w:rFonts w:asciiTheme="majorHAnsi" w:hAnsiTheme="majorHAnsi" w:cstheme="majorHAnsi"/>
          <w:highlight w:val="cyan"/>
          <w:u w:val="single"/>
        </w:rPr>
        <w:t xml:space="preserve"> last year</w:t>
      </w:r>
      <w:r w:rsidRPr="00FE51A3">
        <w:rPr>
          <w:rFonts w:asciiTheme="majorHAnsi" w:hAnsiTheme="majorHAnsi" w:cstheme="majorHAnsi"/>
          <w:sz w:val="14"/>
        </w:rPr>
        <w:t xml:space="preserve">. “This is truly a national wave,” Laxminarayan said. “It’s not urban. It’s not rural. It’s not north or south. It’s everywhere.” He went on, “During the first wave, the poor suffered the bulk of the health and economic toll. Now everyone is affected. I personally don’t know a single family that doesn’t have covid in it right now. I don’t mean in their extended family. I mean in their nuclear family.” In late April, after his dentist’s parents both died and after a colleague fell ill and couldn’t get oxygen, Laxminarayan decided to shift from covid research to covid relief. He and his team at C.D.D.E.P. decided to focus on India’s oxygen-supply problem, which has fundamentally limited the nation’s hospital capacity. They launched an initiative called </w:t>
      </w:r>
      <w:proofErr w:type="spellStart"/>
      <w:r w:rsidRPr="00FE51A3">
        <w:rPr>
          <w:rFonts w:asciiTheme="majorHAnsi" w:hAnsiTheme="majorHAnsi" w:cstheme="majorHAnsi"/>
          <w:sz w:val="14"/>
        </w:rPr>
        <w:t>OxygenForIndia</w:t>
      </w:r>
      <w:proofErr w:type="spellEnd"/>
      <w:r w:rsidRPr="00FE51A3">
        <w:rPr>
          <w:rFonts w:asciiTheme="majorHAnsi" w:hAnsiTheme="majorHAnsi" w:cstheme="majorHAnsi"/>
          <w:sz w:val="14"/>
        </w:rPr>
        <w:t xml:space="preserve">,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proposition—“You can’t make doctors and nurses overnight”—and that India is better served today by making more efficient use of its existing infrastructure. </w:t>
      </w:r>
      <w:proofErr w:type="spellStart"/>
      <w:r w:rsidRPr="00FE51A3">
        <w:rPr>
          <w:rFonts w:asciiTheme="majorHAnsi" w:hAnsiTheme="majorHAnsi" w:cstheme="majorHAnsi"/>
          <w:sz w:val="14"/>
        </w:rPr>
        <w:t>OxygenForIndia</w:t>
      </w:r>
      <w:proofErr w:type="spellEnd"/>
      <w:r w:rsidRPr="00FE51A3">
        <w:rPr>
          <w:rFonts w:asciiTheme="majorHAnsi" w:hAnsiTheme="majorHAnsi" w:cstheme="majorHAnsi"/>
          <w:sz w:val="14"/>
        </w:rPr>
        <w:t xml:space="preserve">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as long as they need. (Cylinders must be refilled at the warehouse each day; concentrators can be used continuously at home.) “I’m hoping this is a scalable model that can be used by other countries when they face their big covid wave,” Laxminarayan said. “Because there’s no reason to believe they won’t.” The air around us, which contains twenty-one-per-cent oxygen, must be concentrated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be refilled. On Wednesday, India’s Supreme Court ordered the federal government to present a more comprehensive plan to meet New Delhi’s oxygen needs. Meanwhile, foreign governments and international aid organizations are sending ventilators, concentrators, and cylinders. Still, each day brings fresh reports of people dying because they can’t get oxygen. (The shortage is likely to spread: globally, the deficit of medical oxygen—the gap between what’s needed and what’s being produced—has tripled in recent months, in part owing to the </w:t>
      </w:r>
      <w:r w:rsidRPr="00FE51A3">
        <w:rPr>
          <w:rFonts w:asciiTheme="majorHAnsi" w:hAnsiTheme="majorHAnsi" w:cstheme="majorHAnsi"/>
          <w:sz w:val="14"/>
        </w:rPr>
        <w:lastRenderedPageBreak/>
        <w:t xml:space="preserve">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population and out-of-pocket costs can be devastating. In 2018, the central government launched a major effort aimed at insuring that low-income people could receive care at private facilities. But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The Pandemic Through the Eyes of a Three-Year-Old Still, India’s physician-to-patient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All India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time line for widespread vaccination. The U.S. and much of Europe have navigated the pandemic while looking forward to early and reliable access to 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sidRPr="00AE2C08">
        <w:rPr>
          <w:rFonts w:asciiTheme="majorHAnsi" w:hAnsiTheme="majorHAnsi" w:cstheme="majorHAnsi"/>
          <w:highlight w:val="cyan"/>
          <w:u w:val="single"/>
        </w:rPr>
        <w:t>The</w:t>
      </w:r>
      <w:r w:rsidRPr="00FE51A3">
        <w:rPr>
          <w:rFonts w:asciiTheme="majorHAnsi" w:hAnsiTheme="majorHAnsi" w:cstheme="majorHAnsi"/>
          <w:u w:val="single"/>
        </w:rPr>
        <w:t xml:space="preserve"> global </w:t>
      </w:r>
      <w:r w:rsidRPr="00AE2C08">
        <w:rPr>
          <w:rFonts w:asciiTheme="majorHAnsi" w:hAnsiTheme="majorHAnsi" w:cstheme="majorHAnsi"/>
          <w:highlight w:val="cyan"/>
          <w:u w:val="single"/>
        </w:rPr>
        <w:t xml:space="preserve">vaccination effort </w:t>
      </w:r>
      <w:r w:rsidRPr="00856218">
        <w:rPr>
          <w:rFonts w:asciiTheme="majorHAnsi" w:hAnsiTheme="majorHAnsi" w:cstheme="majorHAnsi"/>
          <w:u w:val="single"/>
        </w:rPr>
        <w:t xml:space="preserve">has </w:t>
      </w:r>
      <w:r w:rsidRPr="00AE2C08">
        <w:rPr>
          <w:rFonts w:asciiTheme="majorHAnsi" w:hAnsiTheme="majorHAnsi" w:cstheme="majorHAnsi"/>
          <w:highlight w:val="cyan"/>
          <w:u w:val="single"/>
        </w:rPr>
        <w:t>faltered</w:t>
      </w:r>
      <w:r w:rsidRPr="00FE51A3">
        <w:rPr>
          <w:rFonts w:asciiTheme="majorHAnsi" w:hAnsiTheme="majorHAnsi" w:cstheme="majorHAnsi"/>
          <w:u w:val="single"/>
        </w:rPr>
        <w:t xml:space="preserve">, with poor countries receiving a fraction of the vaccines they had expected. </w:t>
      </w:r>
      <w:proofErr w:type="spellStart"/>
      <w:r w:rsidRPr="00FE51A3">
        <w:rPr>
          <w:rFonts w:asciiTheme="majorHAnsi" w:hAnsiTheme="majorHAnsi" w:cstheme="majorHAnsi"/>
          <w:u w:val="single"/>
        </w:rPr>
        <w:t>covax</w:t>
      </w:r>
      <w:proofErr w:type="spellEnd"/>
      <w:r w:rsidRPr="00FE51A3">
        <w:rPr>
          <w:rFonts w:asciiTheme="majorHAnsi" w:hAnsiTheme="majorHAnsi" w:cstheme="majorHAnsi"/>
          <w:u w:val="single"/>
        </w:rPr>
        <w:t>, the world’s primary initiative to promote vaccine equity, had planned to deliver two billion doses in 2021; so far, it’s sent out about fifty million. Less than half of one per cent of all covid-19 vaccines have been administered in poor nations.</w:t>
      </w:r>
      <w:r w:rsidRPr="00FE51A3">
        <w:rPr>
          <w:rFonts w:asciiTheme="majorHAnsi" w:hAnsiTheme="majorHAnsi" w:cstheme="majorHAnsi"/>
          <w:sz w:val="14"/>
        </w:rPr>
        <w:t xml:space="preserve"> “We’re now in this very strange situation where we’re talking about fourteen-year-olds in America getting vaccinated, while older people around the world remain vulnerable and entire countries are devastated,” Ashish Jha, the dean of Brown’s public-health school, told me. “</w:t>
      </w:r>
      <w:r w:rsidRPr="00FE51A3">
        <w:rPr>
          <w:rFonts w:asciiTheme="majorHAnsi" w:hAnsiTheme="majorHAnsi" w:cstheme="majorHAnsi"/>
          <w:u w:val="single"/>
        </w:rPr>
        <w:t xml:space="preserve">It’s a moral issue, but it’s also an epidemiological one. We’re </w:t>
      </w:r>
      <w:r w:rsidRPr="00AE2C08">
        <w:rPr>
          <w:rFonts w:asciiTheme="majorHAnsi" w:hAnsiTheme="majorHAnsi" w:cstheme="majorHAnsi"/>
          <w:b/>
          <w:bCs/>
          <w:highlight w:val="cyan"/>
          <w:u w:val="single"/>
        </w:rPr>
        <w:t>placing everyone at risk</w:t>
      </w:r>
      <w:r w:rsidRPr="00FE51A3">
        <w:rPr>
          <w:rFonts w:asciiTheme="majorHAnsi" w:hAnsiTheme="majorHAnsi" w:cstheme="majorHAnsi"/>
          <w:b/>
          <w:bCs/>
          <w:u w:val="single"/>
        </w:rPr>
        <w:t xml:space="preserve"> when we let the virus run rampant.</w:t>
      </w:r>
      <w:r w:rsidRPr="00FE51A3">
        <w:rPr>
          <w:rFonts w:asciiTheme="majorHAnsi" w:hAnsiTheme="majorHAnsi" w:cstheme="majorHAnsi"/>
          <w:u w:val="single"/>
        </w:rPr>
        <w:t xml:space="preserve"> It creates a huge substrate for new variants. We need to </w:t>
      </w:r>
      <w:r w:rsidRPr="00AE2C08">
        <w:rPr>
          <w:rFonts w:asciiTheme="majorHAnsi" w:hAnsiTheme="majorHAnsi" w:cstheme="majorHAnsi"/>
          <w:b/>
          <w:bCs/>
          <w:highlight w:val="cyan"/>
          <w:u w:val="single"/>
        </w:rPr>
        <w:t xml:space="preserve">quadruple </w:t>
      </w:r>
      <w:r w:rsidRPr="00856218">
        <w:rPr>
          <w:rFonts w:asciiTheme="majorHAnsi" w:hAnsiTheme="majorHAnsi" w:cstheme="majorHAnsi"/>
          <w:b/>
          <w:bCs/>
          <w:u w:val="single"/>
        </w:rPr>
        <w:t xml:space="preserve">our </w:t>
      </w:r>
      <w:r w:rsidRPr="00AE2C08">
        <w:rPr>
          <w:rFonts w:asciiTheme="majorHAnsi" w:hAnsiTheme="majorHAnsi" w:cstheme="majorHAnsi"/>
          <w:b/>
          <w:bCs/>
          <w:highlight w:val="cyan"/>
          <w:u w:val="single"/>
        </w:rPr>
        <w:t>efforts to get the world vaccinated</w:t>
      </w:r>
      <w:r w:rsidRPr="00FE51A3">
        <w:rPr>
          <w:rFonts w:asciiTheme="majorHAnsi" w:hAnsiTheme="majorHAnsi" w:cstheme="majorHAnsi"/>
          <w:b/>
          <w:bCs/>
          <w:u w:val="single"/>
        </w:rPr>
        <w:t>.</w:t>
      </w:r>
      <w:r w:rsidRPr="00FE51A3">
        <w:rPr>
          <w:rFonts w:asciiTheme="majorHAnsi" w:hAnsiTheme="majorHAnsi" w:cstheme="majorHAnsi"/>
          <w:sz w:val="14"/>
        </w:rPr>
        <w:t xml:space="preserve"> That has to be the No. 1 priority for the Biden Administration going forward.” The U.S. has committed four billion dollars to </w:t>
      </w:r>
      <w:proofErr w:type="spellStart"/>
      <w:r w:rsidRPr="00FE51A3">
        <w:rPr>
          <w:rFonts w:asciiTheme="majorHAnsi" w:hAnsiTheme="majorHAnsi" w:cstheme="majorHAnsi"/>
          <w:sz w:val="14"/>
        </w:rPr>
        <w:t>covax</w:t>
      </w:r>
      <w:proofErr w:type="spellEnd"/>
      <w:r w:rsidRPr="00FE51A3">
        <w:rPr>
          <w:rFonts w:asciiTheme="majorHAnsi" w:hAnsiTheme="majorHAnsi" w:cstheme="majorHAnsi"/>
          <w:sz w:val="14"/>
        </w:rPr>
        <w:t xml:space="preserve">, which still faces a funding shortfall of tens of billions of dollars. Last week, the Biden Administration also announced its support for waiving intellectual-property protections for covid-19 vaccines. </w:t>
      </w:r>
      <w:r w:rsidRPr="00AE2C08">
        <w:rPr>
          <w:rFonts w:asciiTheme="majorHAnsi" w:hAnsiTheme="majorHAnsi" w:cstheme="majorHAnsi"/>
          <w:highlight w:val="cyan"/>
          <w:u w:val="single"/>
        </w:rPr>
        <w:t>The proposed waiver</w:t>
      </w:r>
      <w:r w:rsidRPr="00FE51A3">
        <w:rPr>
          <w:rFonts w:asciiTheme="majorHAnsi" w:hAnsiTheme="majorHAnsi" w:cstheme="majorHAnsi"/>
          <w:u w:val="single"/>
        </w:rPr>
        <w:t xml:space="preserve">—it </w:t>
      </w:r>
      <w:r w:rsidRPr="00AE2C08">
        <w:rPr>
          <w:rFonts w:asciiTheme="majorHAnsi" w:hAnsiTheme="majorHAnsi" w:cstheme="majorHAnsi"/>
          <w:highlight w:val="cyan"/>
          <w:u w:val="single"/>
        </w:rPr>
        <w:t>must be approved</w:t>
      </w:r>
      <w:r w:rsidRPr="00FE51A3">
        <w:rPr>
          <w:rFonts w:asciiTheme="majorHAnsi" w:hAnsiTheme="majorHAnsi" w:cstheme="majorHAnsi"/>
          <w:u w:val="single"/>
        </w:rPr>
        <w:t xml:space="preserve"> by the World Trade Organization—</w:t>
      </w:r>
      <w:r w:rsidRPr="00BF6680">
        <w:rPr>
          <w:rFonts w:asciiTheme="majorHAnsi" w:hAnsiTheme="majorHAnsi" w:cstheme="majorHAnsi"/>
          <w:u w:val="single"/>
        </w:rPr>
        <w:t xml:space="preserve">has been </w:t>
      </w:r>
      <w:r w:rsidRPr="00AE2C08">
        <w:rPr>
          <w:rFonts w:asciiTheme="majorHAnsi" w:hAnsiTheme="majorHAnsi" w:cstheme="majorHAnsi"/>
          <w:b/>
          <w:bCs/>
          <w:highlight w:val="cyan"/>
          <w:u w:val="single"/>
        </w:rPr>
        <w:t xml:space="preserve">hailed by </w:t>
      </w:r>
      <w:r w:rsidRPr="00856218">
        <w:rPr>
          <w:rFonts w:asciiTheme="majorHAnsi" w:hAnsiTheme="majorHAnsi" w:cstheme="majorHAnsi"/>
          <w:b/>
          <w:bCs/>
          <w:u w:val="single"/>
        </w:rPr>
        <w:t>many</w:t>
      </w:r>
      <w:r w:rsidRPr="00FE51A3">
        <w:rPr>
          <w:rFonts w:asciiTheme="majorHAnsi" w:hAnsiTheme="majorHAnsi" w:cstheme="majorHAnsi"/>
          <w:b/>
          <w:bCs/>
          <w:u w:val="single"/>
        </w:rPr>
        <w:t xml:space="preserve"> public-</w:t>
      </w:r>
      <w:r w:rsidRPr="00AE2C08">
        <w:rPr>
          <w:rFonts w:asciiTheme="majorHAnsi" w:hAnsiTheme="majorHAnsi" w:cstheme="majorHAnsi"/>
          <w:b/>
          <w:bCs/>
          <w:highlight w:val="cyan"/>
          <w:u w:val="single"/>
        </w:rPr>
        <w:t>health practitioners</w:t>
      </w:r>
      <w:r w:rsidRPr="00FE51A3">
        <w:rPr>
          <w:rFonts w:asciiTheme="majorHAnsi" w:hAnsiTheme="majorHAnsi" w:cstheme="majorHAnsi"/>
          <w:sz w:val="14"/>
        </w:rPr>
        <w:t xml:space="preserve">; the director-general of the W.H.O., Tedros Adhanom Ghebreyesus, called Biden’s support for the proposal “a monumental moment” in the fight against the pandemic. But others have sounded a cautionary note, raising the possibility that the </w:t>
      </w:r>
      <w:proofErr w:type="spellStart"/>
      <w:r w:rsidRPr="00FE51A3">
        <w:rPr>
          <w:rFonts w:asciiTheme="majorHAnsi" w:hAnsiTheme="majorHAnsi" w:cstheme="majorHAnsi"/>
          <w:sz w:val="14"/>
        </w:rPr>
        <w:t>spectre</w:t>
      </w:r>
      <w:proofErr w:type="spellEnd"/>
      <w:r w:rsidRPr="00FE51A3">
        <w:rPr>
          <w:rFonts w:asciiTheme="majorHAnsi" w:hAnsiTheme="majorHAnsi" w:cstheme="majorHAnsi"/>
          <w:sz w:val="14"/>
        </w:rPr>
        <w:t xml:space="preserv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w:t>
      </w:r>
    </w:p>
    <w:p w14:paraId="65252A1A" w14:textId="77777777" w:rsidR="00435FCC" w:rsidRPr="00FE51A3" w:rsidRDefault="00435FCC" w:rsidP="00435FCC">
      <w:pPr>
        <w:pStyle w:val="Heading4"/>
        <w:rPr>
          <w:rFonts w:asciiTheme="majorHAnsi" w:hAnsiTheme="majorHAnsi" w:cstheme="majorHAnsi"/>
        </w:rPr>
      </w:pPr>
      <w:r w:rsidRPr="00FE51A3">
        <w:rPr>
          <w:rFonts w:asciiTheme="majorHAnsi" w:hAnsiTheme="majorHAnsi" w:cstheme="majorHAnsi"/>
        </w:rPr>
        <w:t xml:space="preserve">That causes Indo-Pak </w:t>
      </w:r>
      <w:r w:rsidRPr="00FE51A3">
        <w:rPr>
          <w:rFonts w:asciiTheme="majorHAnsi" w:hAnsiTheme="majorHAnsi" w:cstheme="majorHAnsi"/>
          <w:u w:val="single"/>
        </w:rPr>
        <w:t>conflict escalation</w:t>
      </w:r>
      <w:r w:rsidRPr="00FE51A3">
        <w:rPr>
          <w:rFonts w:asciiTheme="majorHAnsi" w:hAnsiTheme="majorHAnsi" w:cstheme="majorHAnsi"/>
        </w:rPr>
        <w:t>.</w:t>
      </w:r>
    </w:p>
    <w:p w14:paraId="5DCD0255" w14:textId="77777777" w:rsidR="00435FCC" w:rsidRPr="00C63F02" w:rsidRDefault="00435FCC" w:rsidP="00435FCC">
      <w:pPr>
        <w:rPr>
          <w:rFonts w:asciiTheme="majorHAnsi" w:hAnsiTheme="majorHAnsi" w:cstheme="majorHAnsi"/>
          <w:sz w:val="18"/>
          <w:szCs w:val="18"/>
        </w:rPr>
      </w:pPr>
      <w:proofErr w:type="spellStart"/>
      <w:r w:rsidRPr="00FE51A3">
        <w:rPr>
          <w:rStyle w:val="Style13ptBold"/>
          <w:rFonts w:asciiTheme="majorHAnsi" w:hAnsiTheme="majorHAnsi" w:cstheme="majorHAnsi"/>
        </w:rPr>
        <w:t>Somos</w:t>
      </w:r>
      <w:proofErr w:type="spellEnd"/>
      <w:r w:rsidRPr="00FE51A3">
        <w:rPr>
          <w:rStyle w:val="Style13ptBold"/>
          <w:rFonts w:asciiTheme="majorHAnsi" w:hAnsiTheme="majorHAnsi" w:cstheme="majorHAnsi"/>
        </w:rPr>
        <w:t xml:space="preserve"> 20</w:t>
      </w:r>
      <w:r>
        <w:rPr>
          <w:rFonts w:asciiTheme="majorHAnsi" w:hAnsiTheme="majorHAnsi" w:cstheme="majorHAnsi"/>
        </w:rPr>
        <w:t xml:space="preserve"> </w:t>
      </w:r>
      <w:r w:rsidRPr="00C63F02">
        <w:rPr>
          <w:rFonts w:asciiTheme="majorHAnsi" w:hAnsiTheme="majorHAnsi" w:cstheme="majorHAnsi"/>
          <w:sz w:val="18"/>
          <w:szCs w:val="18"/>
        </w:rPr>
        <w:t xml:space="preserve">[Christy </w:t>
      </w:r>
      <w:proofErr w:type="spellStart"/>
      <w:r w:rsidRPr="00C63F02">
        <w:rPr>
          <w:rFonts w:asciiTheme="majorHAnsi" w:hAnsiTheme="majorHAnsi" w:cstheme="majorHAnsi"/>
          <w:sz w:val="18"/>
          <w:szCs w:val="18"/>
        </w:rPr>
        <w:t>Somos</w:t>
      </w:r>
      <w:proofErr w:type="spellEnd"/>
      <w:r w:rsidRPr="00C63F02">
        <w:rPr>
          <w:rFonts w:asciiTheme="majorHAnsi" w:hAnsiTheme="majorHAnsi" w:cstheme="majorHAnsi"/>
          <w:sz w:val="18"/>
          <w:szCs w:val="18"/>
        </w:rPr>
        <w:t xml:space="preserve"> is a CTVNews.ca Writer) “COVID-19 has escalated armed conflict in India, Pakistan, Iraq, Libya and the Philippines, study finds,” CTV News, December 17, 2020. </w:t>
      </w:r>
      <w:hyperlink r:id="rId18" w:history="1">
        <w:r w:rsidRPr="00C63F02">
          <w:rPr>
            <w:rStyle w:val="FollowedHyperlink"/>
            <w:rFonts w:asciiTheme="majorHAnsi" w:hAnsiTheme="majorHAnsi" w:cstheme="majorHAnsi"/>
            <w:sz w:val="18"/>
            <w:szCs w:val="18"/>
          </w:rPr>
          <w:t>https://www.ctvnews.ca/world/covid-19-has-escalated-armed-conflict-in-india-pakistan-iraq-libya-and-the-philippines-study-finds-1.5236738</w:t>
        </w:r>
      </w:hyperlink>
      <w:r w:rsidRPr="00C63F02">
        <w:rPr>
          <w:rFonts w:asciiTheme="majorHAnsi" w:hAnsiTheme="majorHAnsi" w:cstheme="majorHAnsi"/>
          <w:sz w:val="18"/>
          <w:szCs w:val="18"/>
        </w:rPr>
        <w:t>] TDI</w:t>
      </w:r>
    </w:p>
    <w:p w14:paraId="1CDF5D62" w14:textId="77777777" w:rsidR="00435FCC" w:rsidRDefault="00435FCC" w:rsidP="00435FCC">
      <w:pPr>
        <w:rPr>
          <w:rFonts w:asciiTheme="majorHAnsi" w:hAnsiTheme="majorHAnsi" w:cstheme="majorHAnsi"/>
          <w:sz w:val="14"/>
        </w:rPr>
      </w:pPr>
      <w:r w:rsidRPr="00FE51A3">
        <w:rPr>
          <w:rFonts w:asciiTheme="majorHAnsi" w:hAnsiTheme="majorHAnsi" w:cstheme="majorHAnsi"/>
          <w:sz w:val="14"/>
        </w:rPr>
        <w:t xml:space="preserve">INDIA </w:t>
      </w:r>
      <w:proofErr w:type="spellStart"/>
      <w:r w:rsidRPr="00BA0E67">
        <w:rPr>
          <w:rFonts w:asciiTheme="majorHAnsi" w:hAnsiTheme="majorHAnsi" w:cstheme="majorHAnsi"/>
          <w:u w:val="single"/>
        </w:rPr>
        <w:t>India</w:t>
      </w:r>
      <w:proofErr w:type="spellEnd"/>
      <w:r w:rsidRPr="00BA0E67">
        <w:rPr>
          <w:rFonts w:asciiTheme="majorHAnsi" w:hAnsiTheme="majorHAnsi" w:cstheme="majorHAnsi"/>
          <w:u w:val="single"/>
        </w:rPr>
        <w:t xml:space="preserve"> saw a rise in armed conflict during the study period, with violent clashes in the Kashmir region between Kashmiri separatists facing off against the Indian military, as well as </w:t>
      </w:r>
      <w:r w:rsidRPr="00BA0E67">
        <w:rPr>
          <w:rFonts w:asciiTheme="majorHAnsi" w:hAnsiTheme="majorHAnsi" w:cstheme="majorHAnsi"/>
          <w:b/>
          <w:bCs/>
          <w:u w:val="single"/>
        </w:rPr>
        <w:t xml:space="preserve">conflicts between Pakistan and India. </w:t>
      </w:r>
      <w:r w:rsidRPr="00BA0E67">
        <w:rPr>
          <w:rFonts w:asciiTheme="majorHAnsi" w:hAnsiTheme="majorHAnsi" w:cstheme="majorHAnsi"/>
          <w:sz w:val="14"/>
        </w:rPr>
        <w:t>“So what mostly drove the increase in conflict intensity…were basically due to two factors,” Ide said</w:t>
      </w:r>
      <w:r w:rsidRPr="00FE51A3">
        <w:rPr>
          <w:rFonts w:asciiTheme="majorHAnsi" w:hAnsiTheme="majorHAnsi" w:cstheme="majorHAnsi"/>
          <w:sz w:val="14"/>
        </w:rPr>
        <w:t xml:space="preserve">. “The first being that </w:t>
      </w:r>
      <w:r w:rsidRPr="00AE2C08">
        <w:rPr>
          <w:rFonts w:asciiTheme="majorHAnsi" w:hAnsiTheme="majorHAnsi" w:cstheme="majorHAnsi"/>
          <w:highlight w:val="cyan"/>
          <w:u w:val="single"/>
        </w:rPr>
        <w:t>there is</w:t>
      </w:r>
      <w:r w:rsidRPr="00FE51A3">
        <w:rPr>
          <w:rFonts w:asciiTheme="majorHAnsi" w:hAnsiTheme="majorHAnsi" w:cstheme="majorHAnsi"/>
          <w:u w:val="single"/>
        </w:rPr>
        <w:t xml:space="preserve"> some </w:t>
      </w:r>
      <w:r w:rsidRPr="00AE2C08">
        <w:rPr>
          <w:rFonts w:asciiTheme="majorHAnsi" w:hAnsiTheme="majorHAnsi" w:cstheme="majorHAnsi"/>
          <w:highlight w:val="cyan"/>
          <w:u w:val="single"/>
        </w:rPr>
        <w:t>evidence that Pakistan sponsors</w:t>
      </w:r>
      <w:r w:rsidRPr="00FE51A3">
        <w:rPr>
          <w:rFonts w:asciiTheme="majorHAnsi" w:hAnsiTheme="majorHAnsi" w:cstheme="majorHAnsi"/>
          <w:u w:val="single"/>
        </w:rPr>
        <w:t xml:space="preserve"> or supports these </w:t>
      </w:r>
      <w:r w:rsidRPr="00AE2C08">
        <w:rPr>
          <w:rFonts w:asciiTheme="majorHAnsi" w:hAnsiTheme="majorHAnsi" w:cstheme="majorHAnsi"/>
          <w:highlight w:val="cyan"/>
          <w:u w:val="single"/>
        </w:rPr>
        <w:t>insurgents in Kashmi</w:t>
      </w:r>
      <w:r w:rsidRPr="00FE51A3">
        <w:rPr>
          <w:rFonts w:asciiTheme="majorHAnsi" w:hAnsiTheme="majorHAnsi" w:cstheme="majorHAnsi"/>
          <w:u w:val="single"/>
        </w:rPr>
        <w:t xml:space="preserve">r, to encourage them to increase their attacks [on Indian forces] </w:t>
      </w:r>
      <w:r w:rsidRPr="00E11D5E">
        <w:rPr>
          <w:rFonts w:asciiTheme="majorHAnsi" w:hAnsiTheme="majorHAnsi" w:cstheme="majorHAnsi"/>
          <w:u w:val="single"/>
        </w:rPr>
        <w:t xml:space="preserve">because </w:t>
      </w:r>
      <w:r w:rsidRPr="00AE2C08">
        <w:rPr>
          <w:rFonts w:asciiTheme="majorHAnsi" w:hAnsiTheme="majorHAnsi" w:cstheme="majorHAnsi"/>
          <w:highlight w:val="cyan"/>
          <w:u w:val="single"/>
        </w:rPr>
        <w:t xml:space="preserve">they </w:t>
      </w:r>
      <w:r w:rsidRPr="00AE2C08">
        <w:rPr>
          <w:rFonts w:asciiTheme="majorHAnsi" w:hAnsiTheme="majorHAnsi" w:cstheme="majorHAnsi"/>
          <w:b/>
          <w:bCs/>
          <w:highlight w:val="cyan"/>
          <w:u w:val="single"/>
        </w:rPr>
        <w:t xml:space="preserve">perceived </w:t>
      </w:r>
      <w:r w:rsidRPr="00AE2C08">
        <w:rPr>
          <w:rFonts w:asciiTheme="majorHAnsi" w:hAnsiTheme="majorHAnsi" w:cstheme="majorHAnsi"/>
          <w:b/>
          <w:bCs/>
          <w:highlight w:val="cyan"/>
          <w:u w:val="single"/>
        </w:rPr>
        <w:lastRenderedPageBreak/>
        <w:t xml:space="preserve">them to be </w:t>
      </w:r>
      <w:r w:rsidRPr="00E11D5E">
        <w:rPr>
          <w:rFonts w:asciiTheme="majorHAnsi" w:hAnsiTheme="majorHAnsi" w:cstheme="majorHAnsi"/>
          <w:b/>
          <w:bCs/>
          <w:u w:val="single"/>
        </w:rPr>
        <w:t xml:space="preserve">weak and </w:t>
      </w:r>
      <w:r w:rsidRPr="00AE2C08">
        <w:rPr>
          <w:rFonts w:asciiTheme="majorHAnsi" w:hAnsiTheme="majorHAnsi" w:cstheme="majorHAnsi"/>
          <w:b/>
          <w:bCs/>
          <w:highlight w:val="cyan"/>
          <w:u w:val="single"/>
        </w:rPr>
        <w:t>struggling with the pandemic</w:t>
      </w:r>
      <w:r w:rsidRPr="00FE51A3">
        <w:rPr>
          <w:rFonts w:asciiTheme="majorHAnsi" w:hAnsiTheme="majorHAnsi" w:cstheme="majorHAnsi"/>
          <w:sz w:val="14"/>
        </w:rPr>
        <w:t xml:space="preserve">.” The second factor, Ide explained, was that </w:t>
      </w:r>
      <w:r w:rsidRPr="00FE51A3">
        <w:rPr>
          <w:rFonts w:asciiTheme="majorHAnsi" w:hAnsiTheme="majorHAnsi" w:cstheme="majorHAnsi"/>
          <w:u w:val="single"/>
        </w:rPr>
        <w:t xml:space="preserve">while </w:t>
      </w:r>
      <w:r w:rsidRPr="00AE2C08">
        <w:rPr>
          <w:rFonts w:asciiTheme="majorHAnsi" w:hAnsiTheme="majorHAnsi" w:cstheme="majorHAnsi"/>
          <w:highlight w:val="cyan"/>
          <w:u w:val="single"/>
        </w:rPr>
        <w:t>Indian government</w:t>
      </w:r>
      <w:r w:rsidRPr="00FE51A3">
        <w:rPr>
          <w:rFonts w:asciiTheme="majorHAnsi" w:hAnsiTheme="majorHAnsi" w:cstheme="majorHAnsi"/>
          <w:u w:val="single"/>
        </w:rPr>
        <w:t xml:space="preserve"> enacted a “pretty comprehensive lockdown in Kashmir, and sealing it way from international media attention…</w:t>
      </w:r>
      <w:r w:rsidRPr="00AE2C08">
        <w:rPr>
          <w:rFonts w:asciiTheme="majorHAnsi" w:hAnsiTheme="majorHAnsi" w:cstheme="majorHAnsi"/>
          <w:b/>
          <w:bCs/>
          <w:highlight w:val="cyan"/>
          <w:u w:val="single"/>
        </w:rPr>
        <w:t xml:space="preserve">launched </w:t>
      </w:r>
      <w:r w:rsidRPr="00E11D5E">
        <w:rPr>
          <w:rFonts w:asciiTheme="majorHAnsi" w:hAnsiTheme="majorHAnsi" w:cstheme="majorHAnsi"/>
          <w:b/>
          <w:bCs/>
          <w:u w:val="single"/>
        </w:rPr>
        <w:t xml:space="preserve">more </w:t>
      </w:r>
      <w:r w:rsidRPr="00AE2C08">
        <w:rPr>
          <w:rFonts w:asciiTheme="majorHAnsi" w:hAnsiTheme="majorHAnsi" w:cstheme="majorHAnsi"/>
          <w:b/>
          <w:bCs/>
          <w:highlight w:val="cyan"/>
          <w:u w:val="single"/>
        </w:rPr>
        <w:t xml:space="preserve">intense counter-insurgency </w:t>
      </w:r>
      <w:r w:rsidRPr="00E11D5E">
        <w:rPr>
          <w:rFonts w:asciiTheme="majorHAnsi" w:hAnsiTheme="majorHAnsi" w:cstheme="majorHAnsi"/>
          <w:b/>
          <w:bCs/>
          <w:u w:val="single"/>
        </w:rPr>
        <w:t>efforts</w:t>
      </w:r>
      <w:r w:rsidRPr="00E11D5E">
        <w:rPr>
          <w:rFonts w:asciiTheme="majorHAnsi" w:hAnsiTheme="majorHAnsi" w:cstheme="majorHAnsi"/>
          <w:u w:val="single"/>
        </w:rPr>
        <w:t xml:space="preserve"> </w:t>
      </w:r>
      <w:r w:rsidRPr="00BA0E67">
        <w:rPr>
          <w:rFonts w:asciiTheme="majorHAnsi" w:hAnsiTheme="majorHAnsi" w:cstheme="majorHAnsi"/>
          <w:u w:val="single"/>
        </w:rPr>
        <w:t xml:space="preserve">and…crack[ed] down </w:t>
      </w:r>
      <w:r w:rsidRPr="00AE2C08">
        <w:rPr>
          <w:rFonts w:asciiTheme="majorHAnsi" w:hAnsiTheme="majorHAnsi" w:cstheme="majorHAnsi"/>
          <w:highlight w:val="cyan"/>
          <w:u w:val="single"/>
        </w:rPr>
        <w:t>on</w:t>
      </w:r>
      <w:r w:rsidRPr="00FE51A3">
        <w:rPr>
          <w:rFonts w:asciiTheme="majorHAnsi" w:hAnsiTheme="majorHAnsi" w:cstheme="majorHAnsi"/>
          <w:u w:val="single"/>
        </w:rPr>
        <w:t xml:space="preserve"> any </w:t>
      </w:r>
      <w:r w:rsidRPr="00AE2C08">
        <w:rPr>
          <w:rFonts w:asciiTheme="majorHAnsi" w:hAnsiTheme="majorHAnsi" w:cstheme="majorHAnsi"/>
          <w:highlight w:val="cyan"/>
          <w:u w:val="single"/>
        </w:rPr>
        <w:t>pro-Pakistani</w:t>
      </w:r>
      <w:r w:rsidRPr="00FE51A3">
        <w:rPr>
          <w:rFonts w:asciiTheme="majorHAnsi" w:hAnsiTheme="majorHAnsi" w:cstheme="majorHAnsi"/>
          <w:u w:val="single"/>
        </w:rPr>
        <w:t xml:space="preserve"> sympathy </w:t>
      </w:r>
      <w:r w:rsidRPr="00AE2C08">
        <w:rPr>
          <w:rFonts w:asciiTheme="majorHAnsi" w:hAnsiTheme="majorHAnsi" w:cstheme="majorHAnsi"/>
          <w:highlight w:val="cyan"/>
          <w:u w:val="single"/>
        </w:rPr>
        <w:t>expressions</w:t>
      </w:r>
      <w:r w:rsidRPr="00FE51A3">
        <w:rPr>
          <w:rFonts w:asciiTheme="majorHAnsi" w:hAnsiTheme="majorHAnsi" w:cstheme="majorHAnsi"/>
          <w:u w:val="single"/>
        </w:rPr>
        <w:t>.”</w:t>
      </w:r>
      <w:r w:rsidRPr="00FE51A3">
        <w:rPr>
          <w:rFonts w:asciiTheme="majorHAnsi" w:hAnsiTheme="majorHAnsi" w:cstheme="majorHAnsi"/>
          <w:sz w:val="14"/>
        </w:rPr>
        <w:t xml:space="preserve"> IRAQ </w:t>
      </w:r>
      <w:proofErr w:type="spellStart"/>
      <w:r w:rsidRPr="00FE51A3">
        <w:rPr>
          <w:rFonts w:asciiTheme="majorHAnsi" w:hAnsiTheme="majorHAnsi" w:cstheme="majorHAnsi"/>
          <w:sz w:val="14"/>
        </w:rPr>
        <w:t>Iraq</w:t>
      </w:r>
      <w:proofErr w:type="spellEnd"/>
      <w:r w:rsidRPr="00FE51A3">
        <w:rPr>
          <w:rFonts w:asciiTheme="majorHAnsi" w:hAnsiTheme="majorHAnsi" w:cstheme="majorHAnsi"/>
          <w:sz w:val="14"/>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FE51A3">
        <w:rPr>
          <w:rFonts w:asciiTheme="majorHAnsi" w:hAnsiTheme="majorHAnsi" w:cstheme="majorHAnsi"/>
          <w:u w:val="single"/>
        </w:rPr>
        <w:t xml:space="preserve">The ongoing conflict with </w:t>
      </w:r>
      <w:r w:rsidRPr="00AE2C08">
        <w:rPr>
          <w:rFonts w:asciiTheme="majorHAnsi" w:hAnsiTheme="majorHAnsi" w:cstheme="majorHAnsi"/>
          <w:b/>
          <w:bCs/>
          <w:highlight w:val="cyan"/>
          <w:u w:val="single"/>
        </w:rPr>
        <w:t xml:space="preserve">India saw a rise in </w:t>
      </w:r>
      <w:r w:rsidRPr="00E11D5E">
        <w:rPr>
          <w:rFonts w:asciiTheme="majorHAnsi" w:hAnsiTheme="majorHAnsi" w:cstheme="majorHAnsi"/>
          <w:b/>
          <w:bCs/>
          <w:u w:val="single"/>
        </w:rPr>
        <w:t xml:space="preserve">armed </w:t>
      </w:r>
      <w:r w:rsidRPr="00AE2C08">
        <w:rPr>
          <w:rFonts w:asciiTheme="majorHAnsi" w:hAnsiTheme="majorHAnsi" w:cstheme="majorHAnsi"/>
          <w:b/>
          <w:bCs/>
          <w:highlight w:val="cyan"/>
          <w:u w:val="single"/>
        </w:rPr>
        <w:t>conflict in Pakistan</w:t>
      </w:r>
      <w:r w:rsidRPr="00FE51A3">
        <w:rPr>
          <w:rFonts w:asciiTheme="majorHAnsi" w:hAnsiTheme="majorHAnsi" w:cstheme="majorHAnsi"/>
          <w:sz w:val="14"/>
        </w:rPr>
        <w:t xml:space="preserve"> during the study period – which were unrelated to the pandemic, </w:t>
      </w:r>
      <w:r w:rsidRPr="00FE51A3">
        <w:rPr>
          <w:rFonts w:asciiTheme="majorHAnsi" w:hAnsiTheme="majorHAnsi" w:cstheme="majorHAnsi"/>
          <w:u w:val="single"/>
        </w:rPr>
        <w:t>but also a rise in Taliban-affiliated groups and anti-government sentiments due to pandemic restrictions</w:t>
      </w:r>
      <w:r w:rsidRPr="00FE51A3">
        <w:rPr>
          <w:rFonts w:asciiTheme="majorHAnsi" w:hAnsiTheme="majorHAnsi" w:cstheme="majorHAnsi"/>
          <w:sz w:val="14"/>
        </w:rPr>
        <w:t>, Ide said. “There were a lot of anti-government grievances,” Ide said. “</w:t>
      </w:r>
      <w:r w:rsidRPr="00FE51A3">
        <w:rPr>
          <w:rFonts w:asciiTheme="majorHAnsi" w:hAnsiTheme="majorHAnsi" w:cstheme="majorHAnsi"/>
          <w:u w:val="single"/>
        </w:rPr>
        <w:t xml:space="preserve">There were restrictions on religious gatherings, which religious groups did not like, and there were some negative </w:t>
      </w:r>
      <w:r w:rsidRPr="00AE2C08">
        <w:rPr>
          <w:rFonts w:asciiTheme="majorHAnsi" w:hAnsiTheme="majorHAnsi" w:cstheme="majorHAnsi"/>
          <w:b/>
          <w:bCs/>
          <w:highlight w:val="cyan"/>
          <w:u w:val="single"/>
        </w:rPr>
        <w:t>economic impacts</w:t>
      </w:r>
      <w:r w:rsidRPr="00FE51A3">
        <w:rPr>
          <w:rFonts w:asciiTheme="majorHAnsi" w:hAnsiTheme="majorHAnsi" w:cstheme="majorHAnsi"/>
          <w:b/>
          <w:bCs/>
          <w:u w:val="single"/>
        </w:rPr>
        <w:t xml:space="preserve"> which </w:t>
      </w:r>
      <w:r w:rsidRPr="00AE2C08">
        <w:rPr>
          <w:rFonts w:asciiTheme="majorHAnsi" w:hAnsiTheme="majorHAnsi" w:cstheme="majorHAnsi"/>
          <w:b/>
          <w:bCs/>
          <w:highlight w:val="cyan"/>
          <w:u w:val="single"/>
        </w:rPr>
        <w:t>affected the local people</w:t>
      </w:r>
      <w:r w:rsidRPr="00FE51A3">
        <w:rPr>
          <w:rFonts w:asciiTheme="majorHAnsi" w:hAnsiTheme="majorHAnsi" w:cstheme="majorHAnsi"/>
          <w:sz w:val="14"/>
        </w:rPr>
        <w:t xml:space="preserve">.” Ide said those two factors could have been exploited by the Taliban in a quest to recruit more followers. Later in the study period, </w:t>
      </w:r>
      <w:r w:rsidRPr="00FE51A3">
        <w:rPr>
          <w:rFonts w:asciiTheme="majorHAnsi" w:hAnsiTheme="majorHAnsi" w:cstheme="majorHAnsi"/>
          <w:u w:val="single"/>
        </w:rPr>
        <w:t xml:space="preserve">a swath Pakistani government officials were struck with </w:t>
      </w:r>
      <w:r w:rsidRPr="00AE2C08">
        <w:rPr>
          <w:rFonts w:asciiTheme="majorHAnsi" w:hAnsiTheme="majorHAnsi" w:cstheme="majorHAnsi"/>
          <w:highlight w:val="cyan"/>
          <w:u w:val="single"/>
        </w:rPr>
        <w:t>COVID</w:t>
      </w:r>
      <w:r w:rsidRPr="00FE51A3">
        <w:rPr>
          <w:rFonts w:asciiTheme="majorHAnsi" w:hAnsiTheme="majorHAnsi" w:cstheme="majorHAnsi"/>
          <w:u w:val="single"/>
        </w:rPr>
        <w:t xml:space="preserve">-19, </w:t>
      </w:r>
      <w:r w:rsidRPr="00AE2C08">
        <w:rPr>
          <w:rFonts w:asciiTheme="majorHAnsi" w:hAnsiTheme="majorHAnsi" w:cstheme="majorHAnsi"/>
          <w:b/>
          <w:bCs/>
          <w:highlight w:val="cyan"/>
          <w:u w:val="single"/>
        </w:rPr>
        <w:t>leaving the country with a leadership crisis</w:t>
      </w:r>
      <w:r w:rsidRPr="00FE51A3">
        <w:rPr>
          <w:rFonts w:asciiTheme="majorHAnsi" w:hAnsiTheme="majorHAnsi" w:cstheme="majorHAnsi"/>
          <w:u w:val="single"/>
        </w:rPr>
        <w:t>, which saw an increase of attacks by Taliban groups</w:t>
      </w:r>
      <w:r w:rsidRPr="00FE51A3">
        <w:rPr>
          <w:rFonts w:asciiTheme="majorHAnsi" w:hAnsiTheme="majorHAnsi" w:cstheme="majorHAnsi"/>
          <w:sz w:val="14"/>
        </w:rPr>
        <w:t xml:space="preserve"> in May.</w:t>
      </w:r>
    </w:p>
    <w:p w14:paraId="400E3EA9" w14:textId="77777777" w:rsidR="00435FCC" w:rsidRPr="002B51AD" w:rsidRDefault="00435FCC" w:rsidP="00435FCC">
      <w:pPr>
        <w:pStyle w:val="Heading4"/>
      </w:pPr>
      <w:r>
        <w:t>Economic struggles e</w:t>
      </w:r>
      <w:r w:rsidRPr="002B51AD">
        <w:t xml:space="preserve">ncourage </w:t>
      </w:r>
      <w:r w:rsidRPr="002B51AD">
        <w:rPr>
          <w:u w:val="single"/>
        </w:rPr>
        <w:t>risk-taking</w:t>
      </w:r>
      <w:r w:rsidRPr="002B51AD">
        <w:t xml:space="preserve"> and </w:t>
      </w:r>
      <w:r w:rsidRPr="002B51AD">
        <w:rPr>
          <w:u w:val="single"/>
        </w:rPr>
        <w:t>escalates</w:t>
      </w:r>
      <w:r w:rsidRPr="002B51AD">
        <w:t xml:space="preserve"> disputes.  </w:t>
      </w:r>
    </w:p>
    <w:p w14:paraId="7D86ACDC" w14:textId="77777777" w:rsidR="00435FCC" w:rsidRPr="0076760A" w:rsidRDefault="00435FCC" w:rsidP="00435FCC">
      <w:r w:rsidRPr="0076760A">
        <w:rPr>
          <w:b/>
          <w:bCs/>
          <w:sz w:val="26"/>
          <w:szCs w:val="26"/>
        </w:rPr>
        <w:t>Howell 13</w:t>
      </w:r>
      <w:r w:rsidRPr="0076760A">
        <w:t xml:space="preserve"> </w:t>
      </w:r>
      <w:r w:rsidRPr="0076760A">
        <w:rPr>
          <w:sz w:val="18"/>
          <w:szCs w:val="18"/>
        </w:rPr>
        <w:t xml:space="preserve">(Patrick Howell – University of Georgia. “Economic Crises and the Initiation of Militarized Disputes,” </w:t>
      </w:r>
      <w:hyperlink r:id="rId19" w:history="1">
        <w:r w:rsidRPr="0076760A">
          <w:rPr>
            <w:rStyle w:val="FollowedHyperlink"/>
            <w:sz w:val="18"/>
            <w:szCs w:val="18"/>
          </w:rPr>
          <w:t>https://getd.libs.uga.edu/pdfs/howell_patrick_d_201305_ma.pdf</w:t>
        </w:r>
      </w:hyperlink>
      <w:r w:rsidRPr="0076760A">
        <w:t>)</w:t>
      </w:r>
    </w:p>
    <w:p w14:paraId="32A28176" w14:textId="77777777" w:rsidR="00435FCC" w:rsidRPr="004657D7" w:rsidRDefault="00435FCC" w:rsidP="00435FCC">
      <w:pPr>
        <w:rPr>
          <w:sz w:val="14"/>
        </w:rPr>
      </w:pPr>
      <w:r w:rsidRPr="002B51AD">
        <w:rPr>
          <w:sz w:val="14"/>
        </w:rPr>
        <w:t xml:space="preserve">The findings are clear: </w:t>
      </w:r>
      <w:r w:rsidRPr="00AE2C08">
        <w:rPr>
          <w:rStyle w:val="Emphasis"/>
          <w:highlight w:val="cyan"/>
        </w:rPr>
        <w:t>economic crises</w:t>
      </w:r>
      <w:r w:rsidRPr="002B51AD">
        <w:rPr>
          <w:rStyle w:val="StyleUnderline"/>
        </w:rPr>
        <w:t xml:space="preserve"> are an important </w:t>
      </w:r>
      <w:r w:rsidRPr="00AE2C08">
        <w:rPr>
          <w:rStyle w:val="StyleUnderline"/>
          <w:highlight w:val="cyan"/>
        </w:rPr>
        <w:t>trigger</w:t>
      </w:r>
      <w:r w:rsidRPr="002B51AD">
        <w:rPr>
          <w:rStyle w:val="StyleUnderline"/>
        </w:rPr>
        <w:t xml:space="preserve"> for shifts in a state’s rate of </w:t>
      </w:r>
      <w:r w:rsidRPr="00AE2C08">
        <w:rPr>
          <w:rStyle w:val="StyleUnderline"/>
          <w:highlight w:val="cyan"/>
        </w:rPr>
        <w:t>dispute initiation</w:t>
      </w:r>
      <w:r w:rsidRPr="002B51AD">
        <w:rPr>
          <w:sz w:val="14"/>
        </w:rPr>
        <w:t xml:space="preserve">. By </w:t>
      </w:r>
      <w:r w:rsidRPr="00AE2C08">
        <w:rPr>
          <w:rStyle w:val="StyleUnderline"/>
          <w:highlight w:val="cyan"/>
        </w:rPr>
        <w:t>using</w:t>
      </w:r>
      <w:r w:rsidRPr="002B51AD">
        <w:rPr>
          <w:rStyle w:val="StyleUnderline"/>
        </w:rPr>
        <w:t xml:space="preserve"> a </w:t>
      </w:r>
      <w:r w:rsidRPr="002B51AD">
        <w:rPr>
          <w:rStyle w:val="Emphasis"/>
        </w:rPr>
        <w:t xml:space="preserve">large </w:t>
      </w:r>
      <w:r w:rsidRPr="00AE2C08">
        <w:rPr>
          <w:rStyle w:val="Emphasis"/>
          <w:highlight w:val="cyan"/>
        </w:rPr>
        <w:t>sample</w:t>
      </w:r>
      <w:r w:rsidRPr="002B51AD">
        <w:rPr>
          <w:rStyle w:val="StyleUnderline"/>
        </w:rPr>
        <w:t xml:space="preserve"> of states</w:t>
      </w:r>
      <w:r w:rsidRPr="002B51AD">
        <w:rPr>
          <w:sz w:val="14"/>
        </w:rPr>
        <w:t xml:space="preserve"> </w:t>
      </w:r>
      <w:r w:rsidRPr="00AE2C08">
        <w:rPr>
          <w:rStyle w:val="StyleUnderline"/>
          <w:highlight w:val="cyan"/>
        </w:rPr>
        <w:t>over</w:t>
      </w:r>
      <w:r w:rsidRPr="002B51AD">
        <w:rPr>
          <w:sz w:val="14"/>
        </w:rPr>
        <w:t xml:space="preserve"> a period of </w:t>
      </w:r>
      <w:r w:rsidRPr="00AE2C08">
        <w:rPr>
          <w:rStyle w:val="Emphasis"/>
          <w:highlight w:val="cyan"/>
        </w:rPr>
        <w:t>185 years</w:t>
      </w:r>
      <w:r w:rsidRPr="00AE2C08">
        <w:rPr>
          <w:sz w:val="14"/>
          <w:highlight w:val="cyan"/>
        </w:rPr>
        <w:t xml:space="preserve">, </w:t>
      </w:r>
      <w:r w:rsidRPr="00AE2C08">
        <w:rPr>
          <w:rStyle w:val="StyleUnderline"/>
          <w:highlight w:val="cyan"/>
        </w:rPr>
        <w:t>this</w:t>
      </w:r>
      <w:r w:rsidRPr="002B51AD">
        <w:rPr>
          <w:rStyle w:val="StyleUnderline"/>
        </w:rPr>
        <w:t xml:space="preserve"> conclusion</w:t>
      </w:r>
      <w:r w:rsidRPr="002B51AD">
        <w:rPr>
          <w:sz w:val="14"/>
        </w:rPr>
        <w:t xml:space="preserve"> then </w:t>
      </w:r>
      <w:r w:rsidRPr="00AE2C08">
        <w:rPr>
          <w:rStyle w:val="StyleUnderline"/>
          <w:highlight w:val="cyan"/>
        </w:rPr>
        <w:t>can</w:t>
      </w:r>
      <w:r w:rsidRPr="002B51AD">
        <w:rPr>
          <w:sz w:val="14"/>
        </w:rPr>
        <w:t xml:space="preserve"> also </w:t>
      </w:r>
      <w:r w:rsidRPr="00AE2C08">
        <w:rPr>
          <w:rStyle w:val="StyleUnderline"/>
          <w:highlight w:val="cyan"/>
        </w:rPr>
        <w:t>be</w:t>
      </w:r>
      <w:r w:rsidRPr="002B51AD">
        <w:rPr>
          <w:sz w:val="14"/>
        </w:rPr>
        <w:t xml:space="preserve"> taken as </w:t>
      </w:r>
      <w:r w:rsidRPr="00AE2C08">
        <w:rPr>
          <w:rStyle w:val="StyleUnderline"/>
          <w:highlight w:val="cyan"/>
        </w:rPr>
        <w:t>generalizable</w:t>
      </w:r>
      <w:r w:rsidRPr="002B51AD">
        <w:rPr>
          <w:rStyle w:val="StyleUnderline"/>
        </w:rPr>
        <w:t xml:space="preserve"> to the entire population of states</w:t>
      </w:r>
      <w:r w:rsidRPr="002B51AD">
        <w:rPr>
          <w:sz w:val="14"/>
        </w:rPr>
        <w:t xml:space="preserve"> in the international system. In addition to providing support for issue crossover and the influence economic troubles can play on foreign policy decisions, the findings here also support the methodological rationale for using economic crises as explicit, observable events, instead of as trends in other variables (e.g. GDP growth). Of course, this is not to say that all work on this topic is final. There exist a number of areas where this research agenda can be improved upon and/or extended to in order to provide a more holistic account of where and how economic crises exactly apply political pressure on leaders. First, the study of </w:t>
      </w:r>
      <w:r w:rsidRPr="00AE2C08">
        <w:rPr>
          <w:rStyle w:val="Emphasis"/>
          <w:highlight w:val="cyan"/>
        </w:rPr>
        <w:t>diversionary war</w:t>
      </w:r>
      <w:r w:rsidRPr="00AE2C08">
        <w:rPr>
          <w:rStyle w:val="StyleUnderline"/>
          <w:highlight w:val="cyan"/>
        </w:rPr>
        <w:t xml:space="preserve"> exists</w:t>
      </w:r>
      <w:r w:rsidRPr="002B51AD">
        <w:rPr>
          <w:rStyle w:val="StyleUnderline"/>
        </w:rPr>
        <w:t xml:space="preserve"> in both</w:t>
      </w:r>
      <w:r w:rsidRPr="002B51AD">
        <w:rPr>
          <w:sz w:val="14"/>
        </w:rPr>
        <w:t xml:space="preserve"> </w:t>
      </w:r>
      <w:r w:rsidRPr="002B51AD">
        <w:rPr>
          <w:rStyle w:val="StyleUnderline"/>
        </w:rPr>
        <w:t>quantitative tests and</w:t>
      </w:r>
      <w:r w:rsidRPr="002B51AD">
        <w:rPr>
          <w:sz w:val="14"/>
        </w:rPr>
        <w:t xml:space="preserve"> in more </w:t>
      </w:r>
      <w:r w:rsidRPr="002B51AD">
        <w:rPr>
          <w:rStyle w:val="StyleUnderline"/>
        </w:rPr>
        <w:t>fine toothed examinations of</w:t>
      </w:r>
      <w:r w:rsidRPr="002B51AD">
        <w:rPr>
          <w:sz w:val="14"/>
        </w:rPr>
        <w:t xml:space="preserve"> actual </w:t>
      </w:r>
      <w:r w:rsidRPr="002B51AD">
        <w:rPr>
          <w:rStyle w:val="StyleUnderline"/>
        </w:rPr>
        <w:t>cases</w:t>
      </w:r>
      <w:r w:rsidRPr="002B51AD">
        <w:rPr>
          <w:sz w:val="14"/>
        </w:rPr>
        <w:t xml:space="preserve"> (Levy and </w:t>
      </w:r>
      <w:proofErr w:type="spellStart"/>
      <w:r w:rsidRPr="002B51AD">
        <w:rPr>
          <w:sz w:val="14"/>
        </w:rPr>
        <w:t>Vakili</w:t>
      </w:r>
      <w:proofErr w:type="spellEnd"/>
      <w:r w:rsidRPr="002B51AD">
        <w:rPr>
          <w:sz w:val="14"/>
        </w:rPr>
        <w:t xml:space="preserve"> 1992; </w:t>
      </w:r>
      <w:proofErr w:type="spellStart"/>
      <w:r w:rsidRPr="002B51AD">
        <w:rPr>
          <w:sz w:val="14"/>
        </w:rPr>
        <w:t>Fravel</w:t>
      </w:r>
      <w:proofErr w:type="spellEnd"/>
      <w:r w:rsidRPr="002B51AD">
        <w:rPr>
          <w:sz w:val="14"/>
        </w:rPr>
        <w:t xml:space="preserve"> 2010). Exploring the internal processes within states in such a fashion can also produce a deeper understanding of the exact causal mechanisms through which prospect theory operates. Aggregation and levels of analysis become a basic concern with applying prospect theory outside of the laboratory and to states and governments. After all, “prospect theory is developed as a theory of individual decision making, the question is whether it is applicable to collective decision making” (Vis 2011, 337). Here a unitary actor assumption is made from the outset, but it is also possible that the observed effect is driven instead by individual decision-makers themselves (for example, Fuhrmann and Early 2008, who keep the level of analysis only on President Bush). A deeper case study of a few select cases with an eye towards process might reveal whether the increase in conflict initiation is due to a single policy entrepreneur or leader, or if it is the result of collective behavior (as perhaps even aides, legislators, and bureaucrats seek to compensate for the detrimental effects that accompany an economic crisis separately or in concert). Examination of specific cases might also provide a more accurate picture for policymakers of the strategy that can accompany an economic crisis and inducement of diversionary tendencies in another state. Smith (Smith 1998) hypothesizes diversionary actions as a strategic game, and finds that potential target states should then adopt a policy of strategic avoidance – disengaging from any scenario that might make them a target from a diversionary conflict initiated by an opposing state in dire straits. This question of strategic avoidance occurs most often </w:t>
      </w:r>
      <w:r w:rsidRPr="002B51AD">
        <w:rPr>
          <w:rStyle w:val="StyleUnderline"/>
        </w:rPr>
        <w:t>in</w:t>
      </w:r>
      <w:r w:rsidRPr="002B51AD">
        <w:rPr>
          <w:sz w:val="14"/>
        </w:rPr>
        <w:t xml:space="preserve"> the study of </w:t>
      </w:r>
      <w:r w:rsidRPr="002B51AD">
        <w:rPr>
          <w:rStyle w:val="StyleUnderline"/>
        </w:rPr>
        <w:t>the</w:t>
      </w:r>
      <w:r w:rsidRPr="002B51AD">
        <w:rPr>
          <w:sz w:val="14"/>
        </w:rPr>
        <w:t xml:space="preserve"> </w:t>
      </w:r>
      <w:r w:rsidRPr="002B51AD">
        <w:rPr>
          <w:rStyle w:val="StyleUnderline"/>
        </w:rPr>
        <w:t>U</w:t>
      </w:r>
      <w:r w:rsidRPr="002B51AD">
        <w:rPr>
          <w:sz w:val="14"/>
        </w:rPr>
        <w:t xml:space="preserve">nited </w:t>
      </w:r>
      <w:r w:rsidRPr="002B51AD">
        <w:rPr>
          <w:rStyle w:val="StyleUnderline"/>
        </w:rPr>
        <w:t>S</w:t>
      </w:r>
      <w:r w:rsidRPr="002B51AD">
        <w:rPr>
          <w:sz w:val="14"/>
        </w:rPr>
        <w:t xml:space="preserve">tates (Fordham 2005; </w:t>
      </w:r>
      <w:proofErr w:type="spellStart"/>
      <w:r w:rsidRPr="002B51AD">
        <w:rPr>
          <w:sz w:val="14"/>
        </w:rPr>
        <w:t>Meernik</w:t>
      </w:r>
      <w:proofErr w:type="spellEnd"/>
      <w:r w:rsidRPr="002B51AD">
        <w:rPr>
          <w:sz w:val="14"/>
        </w:rPr>
        <w:t xml:space="preserve"> 2005), with evidence that other states avoid and/or initiate fewer disputes with the United States when the American economy is performing poorly. The empirical test here using a </w:t>
      </w:r>
      <w:proofErr w:type="spellStart"/>
      <w:r w:rsidRPr="002B51AD">
        <w:rPr>
          <w:sz w:val="14"/>
        </w:rPr>
        <w:t>proportionbased</w:t>
      </w:r>
      <w:proofErr w:type="spellEnd"/>
      <w:r w:rsidRPr="002B51AD">
        <w:rPr>
          <w:sz w:val="14"/>
        </w:rPr>
        <w:t xml:space="preserve"> dependent variable might already be capturing some degree of a strategic avoidance effect, in that some of the variation in the proportion of initiation could be because the rate of other states initiating disputes on the crisis-stricken state is decreasing. If </w:t>
      </w:r>
      <w:r w:rsidRPr="00AE2C08">
        <w:rPr>
          <w:rStyle w:val="StyleUnderline"/>
          <w:highlight w:val="cyan"/>
        </w:rPr>
        <w:t>strategic</w:t>
      </w:r>
      <w:r w:rsidRPr="00AE2C08">
        <w:rPr>
          <w:sz w:val="14"/>
          <w:highlight w:val="cyan"/>
          <w:u w:val="single"/>
        </w:rPr>
        <w:t xml:space="preserve"> </w:t>
      </w:r>
      <w:r w:rsidRPr="00AE2C08">
        <w:rPr>
          <w:rStyle w:val="StyleUnderline"/>
          <w:highlight w:val="cyan"/>
        </w:rPr>
        <w:t>avoidance</w:t>
      </w:r>
      <w:r w:rsidRPr="002B51AD">
        <w:rPr>
          <w:sz w:val="14"/>
        </w:rPr>
        <w:t xml:space="preserve"> is occurring, it actually </w:t>
      </w:r>
      <w:r w:rsidRPr="00AE2C08">
        <w:rPr>
          <w:rStyle w:val="StyleUnderline"/>
          <w:highlight w:val="cyan"/>
        </w:rPr>
        <w:t>increases</w:t>
      </w:r>
      <w:r w:rsidRPr="002B51AD">
        <w:rPr>
          <w:rStyle w:val="StyleUnderline"/>
        </w:rPr>
        <w:t xml:space="preserve"> the strength of</w:t>
      </w:r>
      <w:r w:rsidRPr="002B51AD">
        <w:rPr>
          <w:sz w:val="14"/>
        </w:rPr>
        <w:t xml:space="preserve"> aspects of the </w:t>
      </w:r>
      <w:r w:rsidRPr="00AE2C08">
        <w:rPr>
          <w:rStyle w:val="Emphasis"/>
          <w:highlight w:val="cyan"/>
        </w:rPr>
        <w:t>diversionary war</w:t>
      </w:r>
      <w:r w:rsidRPr="002B51AD">
        <w:rPr>
          <w:rStyle w:val="StyleUnderline"/>
        </w:rPr>
        <w:t xml:space="preserve"> literature (in that</w:t>
      </w:r>
      <w:r w:rsidRPr="002B51AD">
        <w:rPr>
          <w:sz w:val="14"/>
        </w:rPr>
        <w:t xml:space="preserve"> other </w:t>
      </w:r>
      <w:r w:rsidRPr="00AE2C08">
        <w:rPr>
          <w:rStyle w:val="StyleUnderline"/>
          <w:highlight w:val="cyan"/>
        </w:rPr>
        <w:t>states</w:t>
      </w:r>
      <w:r w:rsidRPr="002B51AD">
        <w:rPr>
          <w:rStyle w:val="StyleUnderline"/>
        </w:rPr>
        <w:t xml:space="preserve"> are</w:t>
      </w:r>
      <w:r w:rsidRPr="002B51AD">
        <w:rPr>
          <w:sz w:val="14"/>
        </w:rPr>
        <w:t xml:space="preserve"> actually </w:t>
      </w:r>
      <w:r w:rsidRPr="00AE2C08">
        <w:rPr>
          <w:rStyle w:val="StyleUnderline"/>
          <w:highlight w:val="cyan"/>
        </w:rPr>
        <w:t>behav</w:t>
      </w:r>
      <w:r w:rsidRPr="002B51AD">
        <w:rPr>
          <w:sz w:val="14"/>
          <w:szCs w:val="14"/>
        </w:rPr>
        <w:t xml:space="preserve">ing </w:t>
      </w:r>
      <w:r w:rsidRPr="00AE2C08">
        <w:rPr>
          <w:rStyle w:val="StyleUnderline"/>
          <w:highlight w:val="cyan"/>
        </w:rPr>
        <w:t xml:space="preserve">according to </w:t>
      </w:r>
      <w:r w:rsidRPr="00AE2C08">
        <w:rPr>
          <w:rStyle w:val="Emphasis"/>
          <w:highlight w:val="cyan"/>
        </w:rPr>
        <w:t>expectations</w:t>
      </w:r>
      <w:r w:rsidRPr="00AE2C08">
        <w:rPr>
          <w:rStyle w:val="StyleUnderline"/>
          <w:highlight w:val="cyan"/>
        </w:rPr>
        <w:t xml:space="preserve"> of </w:t>
      </w:r>
      <w:r w:rsidRPr="00AE2C08">
        <w:rPr>
          <w:rStyle w:val="Emphasis"/>
          <w:highlight w:val="cyan"/>
        </w:rPr>
        <w:t>diversion</w:t>
      </w:r>
      <w:r w:rsidRPr="002B51AD">
        <w:rPr>
          <w:rStyle w:val="Emphasis"/>
        </w:rPr>
        <w:t>ary actions</w:t>
      </w:r>
      <w:r w:rsidRPr="002B51AD">
        <w:rPr>
          <w:sz w:val="14"/>
        </w:rPr>
        <w:t xml:space="preserve">), but much more work and nuance would be needed to separate where then the logic in strategic avoiders is originating. The final implication of the findings to be discussed here is the role of institutions in this analysis. As stated above, the </w:t>
      </w:r>
      <w:r w:rsidRPr="002B51AD">
        <w:rPr>
          <w:rStyle w:val="StyleUnderline"/>
        </w:rPr>
        <w:t>institutional controls</w:t>
      </w:r>
      <w:r w:rsidRPr="002B51AD">
        <w:rPr>
          <w:sz w:val="14"/>
        </w:rPr>
        <w:t xml:space="preserve"> that were included in the estimation </w:t>
      </w:r>
      <w:r w:rsidRPr="002B51AD">
        <w:rPr>
          <w:rStyle w:val="StyleUnderline"/>
        </w:rPr>
        <w:t>demonstrated null effects</w:t>
      </w:r>
      <w:r w:rsidRPr="002B51AD">
        <w:rPr>
          <w:sz w:val="14"/>
        </w:rPr>
        <w:t xml:space="preserve"> </w:t>
      </w:r>
      <w:r w:rsidRPr="002B51AD">
        <w:rPr>
          <w:rStyle w:val="StyleUnderline"/>
        </w:rPr>
        <w:t>on</w:t>
      </w:r>
      <w:r w:rsidRPr="002B51AD">
        <w:rPr>
          <w:sz w:val="14"/>
        </w:rPr>
        <w:t xml:space="preserve"> the overall rate of militarized </w:t>
      </w:r>
      <w:r w:rsidRPr="002B51AD">
        <w:rPr>
          <w:rStyle w:val="StyleUnderline"/>
        </w:rPr>
        <w:t>dispute initiation</w:t>
      </w:r>
      <w:r w:rsidRPr="002B51AD">
        <w:rPr>
          <w:sz w:val="14"/>
        </w:rPr>
        <w:t xml:space="preserve">. This finding is interesting considering the enshrined role that institutions and regime types tend to play within scholarly work on diversionary war. Similar to the mixed results of GDP indicators, </w:t>
      </w:r>
      <w:r w:rsidRPr="002B51AD">
        <w:rPr>
          <w:sz w:val="14"/>
        </w:rPr>
        <w:lastRenderedPageBreak/>
        <w:t>mixed and contradictory results can be found throughout the body of work on diversionary war: some find that the diversionary effects exist mainly in democratic settings (</w:t>
      </w:r>
      <w:proofErr w:type="spellStart"/>
      <w:r w:rsidRPr="002B51AD">
        <w:rPr>
          <w:sz w:val="14"/>
        </w:rPr>
        <w:t>Gelpi</w:t>
      </w:r>
      <w:proofErr w:type="spellEnd"/>
      <w:r w:rsidRPr="002B51AD">
        <w:rPr>
          <w:sz w:val="14"/>
        </w:rPr>
        <w:t xml:space="preserve"> 1997; Davies 2002; </w:t>
      </w:r>
      <w:proofErr w:type="spellStart"/>
      <w:r w:rsidRPr="002B51AD">
        <w:rPr>
          <w:sz w:val="14"/>
        </w:rPr>
        <w:t>Brul´e</w:t>
      </w:r>
      <w:proofErr w:type="spellEnd"/>
      <w:r w:rsidRPr="002B51AD">
        <w:rPr>
          <w:sz w:val="14"/>
        </w:rPr>
        <w:t xml:space="preserve"> and Williams 2009), while others find that diversionary effects occur in autocratic settings (Miller 1999; Lai and Slater 2005; Pickering and Kisangani 2010). One method of reconciling the conflicting conclusions of whether democratic or autocratic leaders are more likely to engage in diversionary behavior is in direct tests comparing the two regime types. Typically, these comparisons have either found the two regime types differ in the targets that are selected by each (Bueno De Mesquita and </w:t>
      </w:r>
      <w:proofErr w:type="spellStart"/>
      <w:r w:rsidRPr="002B51AD">
        <w:rPr>
          <w:sz w:val="14"/>
        </w:rPr>
        <w:t>Siverson</w:t>
      </w:r>
      <w:proofErr w:type="spellEnd"/>
      <w:r w:rsidRPr="002B51AD">
        <w:rPr>
          <w:sz w:val="14"/>
        </w:rPr>
        <w:t xml:space="preserve"> 1995), or have found some fault with the way that the regime types themselves are defined, due to differing incentives for differing subtypes of regimes (Pickering and Kisangani 2005). In order to examine the difference between democracies and autocracies, I split the sample from Model 2 into either of the regime types, using a score of 6 in the Polity2 measure as a cut-point. Splitting the sample has the effect of interacting regime type with all independent variables, giving regime specific effects not only for economic crises, but also all control variables.1 The results of this regime split can be found in Table 2. As can be seen here, </w:t>
      </w:r>
      <w:r w:rsidRPr="00AE2C08">
        <w:rPr>
          <w:rStyle w:val="StyleUnderline"/>
          <w:highlight w:val="cyan"/>
        </w:rPr>
        <w:t>the effect</w:t>
      </w:r>
      <w:r w:rsidRPr="002B51AD">
        <w:rPr>
          <w:sz w:val="14"/>
        </w:rPr>
        <w:t xml:space="preserve"> of economic crises </w:t>
      </w:r>
      <w:r w:rsidRPr="00AE2C08">
        <w:rPr>
          <w:rStyle w:val="StyleUnderline"/>
          <w:highlight w:val="cyan"/>
        </w:rPr>
        <w:t>is</w:t>
      </w:r>
      <w:r w:rsidRPr="002B51AD">
        <w:rPr>
          <w:sz w:val="14"/>
        </w:rPr>
        <w:t xml:space="preserve"> positive and </w:t>
      </w:r>
      <w:r w:rsidRPr="00AE2C08">
        <w:rPr>
          <w:rStyle w:val="StyleUnderline"/>
          <w:highlight w:val="cyan"/>
        </w:rPr>
        <w:t>significant</w:t>
      </w:r>
      <w:r w:rsidRPr="002B51AD">
        <w:rPr>
          <w:sz w:val="14"/>
        </w:rPr>
        <w:t xml:space="preserve"> in both institutional settings. Comparing the coefficients for economic crisis in Table 2 with those of the original Model 2, the likely explanation for why the institutional variables in the original model did not have an impact on crisis initiation is because </w:t>
      </w:r>
      <w:r w:rsidRPr="002B51AD">
        <w:rPr>
          <w:rStyle w:val="StyleUnderline"/>
        </w:rPr>
        <w:t>all</w:t>
      </w:r>
      <w:r w:rsidRPr="002B51AD">
        <w:rPr>
          <w:sz w:val="14"/>
        </w:rPr>
        <w:t xml:space="preserve"> </w:t>
      </w:r>
      <w:r w:rsidRPr="002B51AD">
        <w:rPr>
          <w:rStyle w:val="Emphasis"/>
        </w:rPr>
        <w:t>democracies and autocracies</w:t>
      </w:r>
      <w:r w:rsidRPr="002B51AD">
        <w:rPr>
          <w:sz w:val="14"/>
        </w:rPr>
        <w:t xml:space="preserve"> </w:t>
      </w:r>
      <w:r w:rsidRPr="002B51AD">
        <w:rPr>
          <w:rStyle w:val="StyleUnderline"/>
        </w:rPr>
        <w:t>possess</w:t>
      </w:r>
      <w:r w:rsidRPr="002B51AD">
        <w:rPr>
          <w:sz w:val="14"/>
        </w:rPr>
        <w:t xml:space="preserve"> relatively </w:t>
      </w:r>
      <w:r w:rsidRPr="002B51AD">
        <w:rPr>
          <w:rStyle w:val="StyleUnderline"/>
        </w:rPr>
        <w:t>similar incentives</w:t>
      </w:r>
      <w:r w:rsidRPr="002B51AD">
        <w:rPr>
          <w:sz w:val="14"/>
          <w:u w:val="single"/>
        </w:rPr>
        <w:t xml:space="preserve"> </w:t>
      </w:r>
      <w:r w:rsidRPr="002B51AD">
        <w:rPr>
          <w:rStyle w:val="StyleUnderline"/>
        </w:rPr>
        <w:t>for increasing crisis initiation following</w:t>
      </w:r>
      <w:r w:rsidRPr="002B51AD">
        <w:rPr>
          <w:sz w:val="14"/>
          <w:u w:val="single"/>
        </w:rPr>
        <w:t xml:space="preserve"> </w:t>
      </w:r>
      <w:r w:rsidRPr="002B51AD">
        <w:rPr>
          <w:rStyle w:val="StyleUnderline"/>
        </w:rPr>
        <w:t>economic crises</w:t>
      </w:r>
      <w:r w:rsidRPr="002B51AD">
        <w:rPr>
          <w:sz w:val="14"/>
        </w:rPr>
        <w:t xml:space="preserve">, so any variation across institutions was only averaged out. However, the results presented in Table 2 also provide support for a difference existing in the process of how diversionary conflict might occur in either regime type, due to the differences in control variable significance. This lends some credence to the separation of democracies and autocracies for study of diversionary war, but provides no evidence that the effect should only exist in one or the other. The similarity in the main independent variable of economic crises, though, furthers the assertion that the effect of economic crises increasing dispute initiation can be viewed as a general behavior of all states in the international system. Conclusions Altogether, there can be said to be </w:t>
      </w:r>
      <w:r w:rsidRPr="00AE2C08">
        <w:rPr>
          <w:rStyle w:val="StyleUnderline"/>
          <w:highlight w:val="cyan"/>
        </w:rPr>
        <w:t xml:space="preserve">a </w:t>
      </w:r>
      <w:r w:rsidRPr="00AE2C08">
        <w:rPr>
          <w:rStyle w:val="Emphasis"/>
          <w:highlight w:val="cyan"/>
        </w:rPr>
        <w:t>robust</w:t>
      </w:r>
      <w:r w:rsidRPr="002B51AD">
        <w:rPr>
          <w:rStyle w:val="Emphasis"/>
        </w:rPr>
        <w:t xml:space="preserve">, positive </w:t>
      </w:r>
      <w:r w:rsidRPr="00AE2C08">
        <w:rPr>
          <w:rStyle w:val="Emphasis"/>
          <w:highlight w:val="cyan"/>
        </w:rPr>
        <w:t>relationship</w:t>
      </w:r>
      <w:r w:rsidRPr="002B51AD">
        <w:rPr>
          <w:sz w:val="14"/>
        </w:rPr>
        <w:t xml:space="preserve"> </w:t>
      </w:r>
      <w:r w:rsidRPr="002B51AD">
        <w:rPr>
          <w:rStyle w:val="StyleUnderline"/>
        </w:rPr>
        <w:t>between</w:t>
      </w:r>
      <w:r w:rsidRPr="002B51AD">
        <w:rPr>
          <w:sz w:val="14"/>
        </w:rPr>
        <w:t xml:space="preserve"> the occurrence of </w:t>
      </w:r>
      <w:r w:rsidRPr="002B51AD">
        <w:rPr>
          <w:rStyle w:val="StyleUnderline"/>
        </w:rPr>
        <w:t>economic crises</w:t>
      </w:r>
      <w:r w:rsidRPr="002B51AD">
        <w:rPr>
          <w:sz w:val="14"/>
        </w:rPr>
        <w:t xml:space="preserve"> </w:t>
      </w:r>
      <w:r w:rsidRPr="002B51AD">
        <w:rPr>
          <w:rStyle w:val="StyleUnderline"/>
        </w:rPr>
        <w:t>and</w:t>
      </w:r>
      <w:r w:rsidRPr="002B51AD">
        <w:rPr>
          <w:sz w:val="14"/>
        </w:rPr>
        <w:t xml:space="preserve"> the rate of </w:t>
      </w:r>
      <w:r w:rsidRPr="002B51AD">
        <w:rPr>
          <w:rStyle w:val="StyleUnderline"/>
        </w:rPr>
        <w:t>dispute initiation</w:t>
      </w:r>
      <w:r w:rsidRPr="002B51AD">
        <w:rPr>
          <w:sz w:val="14"/>
        </w:rPr>
        <w:t xml:space="preserve"> by states. This effect is </w:t>
      </w:r>
      <w:r w:rsidRPr="002B51AD">
        <w:rPr>
          <w:rStyle w:val="StyleUnderline"/>
        </w:rPr>
        <w:t>especially strong</w:t>
      </w:r>
      <w:r w:rsidRPr="002B51AD">
        <w:rPr>
          <w:sz w:val="14"/>
        </w:rPr>
        <w:t xml:space="preserve"> and demonstrable </w:t>
      </w:r>
      <w:r w:rsidRPr="002B51AD">
        <w:rPr>
          <w:rStyle w:val="StyleUnderline"/>
        </w:rPr>
        <w:t>when time ordering is preserved</w:t>
      </w:r>
      <w:r w:rsidRPr="002B51AD">
        <w:rPr>
          <w:sz w:val="14"/>
        </w:rPr>
        <w:t xml:space="preserve"> by examining how </w:t>
      </w:r>
      <w:r w:rsidRPr="002B51AD">
        <w:rPr>
          <w:rStyle w:val="StyleUnderline"/>
        </w:rPr>
        <w:t>crises in the previous year affect states in their current year</w:t>
      </w:r>
      <w:r w:rsidRPr="002B51AD">
        <w:rPr>
          <w:sz w:val="14"/>
        </w:rPr>
        <w:t xml:space="preserve">. These findings can also be said to have a relatively high degree of substantive import as well. As Figure 1 showed, the occurrence of each subsequent economic crisis increases the chances of a state initiating disputes by almost 3%. </w:t>
      </w:r>
      <w:r w:rsidRPr="002B51AD">
        <w:rPr>
          <w:rStyle w:val="StyleUnderline"/>
        </w:rPr>
        <w:t>The</w:t>
      </w:r>
      <w:r w:rsidRPr="002B51AD">
        <w:rPr>
          <w:sz w:val="14"/>
        </w:rPr>
        <w:t xml:space="preserve"> nearly </w:t>
      </w:r>
      <w:r w:rsidRPr="00AE2C08">
        <w:rPr>
          <w:rStyle w:val="Emphasis"/>
          <w:highlight w:val="cyan"/>
        </w:rPr>
        <w:t>20 percent</w:t>
      </w:r>
      <w:r w:rsidRPr="002B51AD">
        <w:rPr>
          <w:rStyle w:val="StyleUnderline"/>
        </w:rPr>
        <w:t xml:space="preserve">age point </w:t>
      </w:r>
      <w:r w:rsidRPr="00AE2C08">
        <w:rPr>
          <w:rStyle w:val="StyleUnderline"/>
          <w:highlight w:val="cyan"/>
        </w:rPr>
        <w:t xml:space="preserve">increase </w:t>
      </w:r>
      <w:r w:rsidRPr="00AE2C08">
        <w:rPr>
          <w:rStyle w:val="Emphasis"/>
          <w:highlight w:val="cyan"/>
        </w:rPr>
        <w:t xml:space="preserve">in </w:t>
      </w:r>
      <w:r w:rsidRPr="002B51AD">
        <w:rPr>
          <w:rStyle w:val="Emphasis"/>
        </w:rPr>
        <w:t>dispute</w:t>
      </w:r>
      <w:r w:rsidRPr="00AE2C08">
        <w:rPr>
          <w:rStyle w:val="Emphasis"/>
          <w:highlight w:val="cyan"/>
        </w:rPr>
        <w:t xml:space="preserve"> initiation</w:t>
      </w:r>
      <w:r w:rsidRPr="002B51AD">
        <w:rPr>
          <w:sz w:val="14"/>
        </w:rPr>
        <w:t xml:space="preserve"> across the range of the lagged economic crisis variable also </w:t>
      </w:r>
      <w:r w:rsidRPr="002B51AD">
        <w:rPr>
          <w:rStyle w:val="StyleUnderline"/>
        </w:rPr>
        <w:t>represents a substantial impact</w:t>
      </w:r>
      <w:r w:rsidRPr="002B51AD">
        <w:rPr>
          <w:sz w:val="14"/>
        </w:rPr>
        <w:t xml:space="preserve">, especially </w:t>
      </w:r>
      <w:r w:rsidRPr="002B51AD">
        <w:rPr>
          <w:rStyle w:val="StyleUnderline"/>
        </w:rPr>
        <w:t>considering the rare</w:t>
      </w:r>
      <w:r w:rsidRPr="002B51AD">
        <w:rPr>
          <w:sz w:val="14"/>
        </w:rPr>
        <w:t xml:space="preserve"> event </w:t>
      </w:r>
      <w:r w:rsidRPr="002B51AD">
        <w:rPr>
          <w:rStyle w:val="StyleUnderline"/>
        </w:rPr>
        <w:t>nature of militarized disputes</w:t>
      </w:r>
      <w:r w:rsidRPr="002B51AD">
        <w:rPr>
          <w:sz w:val="14"/>
        </w:rPr>
        <w:t xml:space="preserve"> to begin with. This generalizable finding can have far-reaching impact to both the study of diversionary war in academia, as well as directly for policymakers. In academe settings, there is good evidence to support the use of acute economic crises over those variables based on the </w:t>
      </w:r>
      <w:proofErr w:type="spellStart"/>
      <w:r w:rsidRPr="002B51AD">
        <w:rPr>
          <w:sz w:val="14"/>
        </w:rPr>
        <w:t>slowershifting</w:t>
      </w:r>
      <w:proofErr w:type="spellEnd"/>
      <w:r w:rsidRPr="002B51AD">
        <w:rPr>
          <w:sz w:val="14"/>
        </w:rPr>
        <w:t xml:space="preserve"> trends of GDP or public opinion measurements. Economic </w:t>
      </w:r>
      <w:r w:rsidRPr="00AE2C08">
        <w:rPr>
          <w:rStyle w:val="StyleUnderline"/>
          <w:highlight w:val="cyan"/>
        </w:rPr>
        <w:t>crises</w:t>
      </w:r>
      <w:r w:rsidRPr="002B51AD">
        <w:rPr>
          <w:rStyle w:val="StyleUnderline"/>
        </w:rPr>
        <w:t xml:space="preserve"> act as an</w:t>
      </w:r>
      <w:r w:rsidRPr="002B51AD">
        <w:rPr>
          <w:sz w:val="14"/>
          <w:u w:val="single"/>
        </w:rPr>
        <w:t xml:space="preserve"> </w:t>
      </w:r>
      <w:r w:rsidRPr="002B51AD">
        <w:rPr>
          <w:rStyle w:val="Emphasis"/>
        </w:rPr>
        <w:t xml:space="preserve">explicit </w:t>
      </w:r>
      <w:r w:rsidRPr="00AE2C08">
        <w:rPr>
          <w:rStyle w:val="Emphasis"/>
          <w:highlight w:val="cyan"/>
        </w:rPr>
        <w:t>trigger</w:t>
      </w:r>
      <w:r w:rsidRPr="002B51AD">
        <w:rPr>
          <w:sz w:val="14"/>
        </w:rPr>
        <w:t xml:space="preserve"> </w:t>
      </w:r>
      <w:r w:rsidRPr="002B51AD">
        <w:rPr>
          <w:rStyle w:val="StyleUnderline"/>
        </w:rPr>
        <w:t xml:space="preserve">that can mark a leader’s </w:t>
      </w:r>
      <w:r w:rsidRPr="00AE2C08">
        <w:rPr>
          <w:rStyle w:val="StyleUnderline"/>
          <w:highlight w:val="cyan"/>
        </w:rPr>
        <w:t>shift into</w:t>
      </w:r>
      <w:r w:rsidRPr="002B51AD">
        <w:rPr>
          <w:rStyle w:val="StyleUnderline"/>
        </w:rPr>
        <w:t xml:space="preserve"> a </w:t>
      </w:r>
      <w:r w:rsidRPr="00AE2C08">
        <w:rPr>
          <w:rStyle w:val="Emphasis"/>
          <w:highlight w:val="cyan"/>
        </w:rPr>
        <w:t>losses frame</w:t>
      </w:r>
      <w:r w:rsidRPr="00AE2C08">
        <w:rPr>
          <w:rStyle w:val="StyleUnderline"/>
          <w:highlight w:val="cyan"/>
        </w:rPr>
        <w:t xml:space="preserve"> and</w:t>
      </w:r>
      <w:r w:rsidRPr="00AE2C08">
        <w:rPr>
          <w:sz w:val="14"/>
          <w:highlight w:val="cyan"/>
          <w:u w:val="single"/>
        </w:rPr>
        <w:t xml:space="preserve"> </w:t>
      </w:r>
      <w:r w:rsidRPr="00AE2C08">
        <w:rPr>
          <w:rStyle w:val="StyleUnderline"/>
          <w:highlight w:val="cyan"/>
        </w:rPr>
        <w:t xml:space="preserve">engage in </w:t>
      </w:r>
      <w:r w:rsidRPr="00AE2C08">
        <w:rPr>
          <w:rStyle w:val="Emphasis"/>
          <w:highlight w:val="cyan"/>
        </w:rPr>
        <w:t>riskier behavior</w:t>
      </w:r>
      <w:r w:rsidRPr="002B51AD">
        <w:rPr>
          <w:sz w:val="14"/>
        </w:rPr>
        <w:t xml:space="preserve"> consistent with both prospect theory and diversionary war hypotheses. Meanwhile, applying this observed effect to the real world would seem to indicate that if a state goes through an economic crisis, other states should have increased wariness in their dealings with the crisis-stricken state and/or be more prepared for the possibility of a new dispute emerging in the wake of such an event.</w:t>
      </w:r>
    </w:p>
    <w:p w14:paraId="1F4D6A5B" w14:textId="77777777" w:rsidR="00435FCC" w:rsidRPr="00BF5632" w:rsidRDefault="00435FCC" w:rsidP="00435FCC">
      <w:pPr>
        <w:pStyle w:val="Heading4"/>
        <w:rPr>
          <w:rFonts w:cs="Calibri"/>
        </w:rPr>
      </w:pPr>
      <w:r>
        <w:rPr>
          <w:rFonts w:cs="Calibri"/>
        </w:rPr>
        <w:t>G</w:t>
      </w:r>
      <w:r w:rsidRPr="00BF5632">
        <w:rPr>
          <w:rFonts w:cs="Calibri"/>
        </w:rPr>
        <w:t xml:space="preserve">oes </w:t>
      </w:r>
      <w:r w:rsidRPr="00BF5632">
        <w:rPr>
          <w:rFonts w:cs="Calibri"/>
          <w:u w:val="single"/>
        </w:rPr>
        <w:t>nuclear</w:t>
      </w:r>
      <w:r>
        <w:rPr>
          <w:rFonts w:cs="Calibri"/>
        </w:rPr>
        <w:t>!</w:t>
      </w:r>
    </w:p>
    <w:p w14:paraId="77F5DA68" w14:textId="77777777" w:rsidR="00435FCC" w:rsidRPr="006A0576" w:rsidRDefault="00435FCC" w:rsidP="00435FCC">
      <w:pPr>
        <w:rPr>
          <w:sz w:val="18"/>
          <w:szCs w:val="18"/>
        </w:rPr>
      </w:pPr>
      <w:r w:rsidRPr="00BF5632">
        <w:rPr>
          <w:rStyle w:val="Style13ptBold"/>
        </w:rPr>
        <w:t>Toon et al. 19</w:t>
      </w:r>
      <w:r w:rsidRPr="00BF5632">
        <w:t xml:space="preserve"> </w:t>
      </w:r>
      <w:r w:rsidRPr="006A0576">
        <w:rPr>
          <w:sz w:val="18"/>
          <w:szCs w:val="18"/>
        </w:rPr>
        <w:t xml:space="preserve">— Owen B. Toon, Laboratory for Atmospheric and Space Physics, Department of Atmospheric and Oceanic Sciences, University of Colorado, Boulder; Charles G. Bardeen, Atmospheric Chemistry Observations and Modeling Laboratory, National Center for Atmospheric Research; Alan </w:t>
      </w:r>
      <w:proofErr w:type="spellStart"/>
      <w:r w:rsidRPr="006A0576">
        <w:rPr>
          <w:sz w:val="18"/>
          <w:szCs w:val="18"/>
        </w:rPr>
        <w:t>Robock</w:t>
      </w:r>
      <w:proofErr w:type="spellEnd"/>
      <w:r w:rsidRPr="006A0576">
        <w:rPr>
          <w:sz w:val="18"/>
          <w:szCs w:val="18"/>
        </w:rPr>
        <w:t xml:space="preserve">, Department of Environmental Sciences, Rutgers University; Lili Xia, Department of Environmental Sciences, Rutgers University; Hans Kristensen, Federation of American Scientists; Matthew McKinzie, Natural Resources Defense Council; R. J. Peterson, Department of Physics, University of Colorado, Boulder; Cheryl S. Harrison, School of Earth, Environmental, and Marine Sciences, University of Texas Rio Grande Valley, Institute of Arctic and Alpine Research, University of Colorado, Boulder; Nicole S. </w:t>
      </w:r>
      <w:proofErr w:type="spellStart"/>
      <w:r w:rsidRPr="006A0576">
        <w:rPr>
          <w:sz w:val="18"/>
          <w:szCs w:val="18"/>
        </w:rPr>
        <w:t>Lovenduski</w:t>
      </w:r>
      <w:proofErr w:type="spellEnd"/>
      <w:r w:rsidRPr="006A0576">
        <w:rPr>
          <w:sz w:val="18"/>
          <w:szCs w:val="18"/>
        </w:rPr>
        <w:t>, Department of Atmospheric and Oceanic Sciences, Institute of Arctic and Alpine Research, University of Colorado, Boulder; and Richard P. Turco, Department of Atmospheric and Oceanic Sciences, University of California, Los Angeles; October 2</w:t>
      </w:r>
      <w:r w:rsidRPr="006A0576">
        <w:rPr>
          <w:sz w:val="18"/>
          <w:szCs w:val="18"/>
          <w:vertAlign w:val="superscript"/>
        </w:rPr>
        <w:t>nd</w:t>
      </w:r>
      <w:r w:rsidRPr="006A0576">
        <w:rPr>
          <w:sz w:val="18"/>
          <w:szCs w:val="18"/>
        </w:rPr>
        <w:t xml:space="preserve"> ("Rapidly expanding nuclear arsenals in Pakistan and India portend regional and global catastrophe", Science Advances, volume 5, number 10, https://advances.sciencemag.org/content/5/10/eaay5478, accessed 12-1-2019) TDI</w:t>
      </w:r>
    </w:p>
    <w:p w14:paraId="2DC8AE36" w14:textId="77777777" w:rsidR="00435FCC" w:rsidRPr="00153378" w:rsidRDefault="00435FCC" w:rsidP="00435FCC">
      <w:pPr>
        <w:rPr>
          <w:sz w:val="12"/>
        </w:rPr>
      </w:pPr>
      <w:r w:rsidRPr="00BF5632">
        <w:rPr>
          <w:rStyle w:val="StyleUnderline"/>
        </w:rPr>
        <w:t>To help evaluate the consequences of a nuclear conflict between India and Pakistan</w:t>
      </w:r>
      <w:r w:rsidRPr="00153378">
        <w:rPr>
          <w:sz w:val="12"/>
        </w:rPr>
        <w:t xml:space="preserve">, table S1 provides a </w:t>
      </w:r>
      <w:r w:rsidRPr="00BF5632">
        <w:rPr>
          <w:rStyle w:val="StyleUnderline"/>
        </w:rPr>
        <w:t>specific scenario for a war assumed to take place in 2025.</w:t>
      </w:r>
      <w:r w:rsidRPr="00153378">
        <w:rPr>
          <w:sz w:val="12"/>
        </w:rPr>
        <w:t xml:space="preserve"> Although </w:t>
      </w:r>
      <w:r w:rsidRPr="00BF5632">
        <w:rPr>
          <w:rStyle w:val="StyleUnderline"/>
        </w:rPr>
        <w:t>this scenario has Pakistan first launching nuclear weapons</w:t>
      </w:r>
      <w:r w:rsidRPr="00153378">
        <w:rPr>
          <w:sz w:val="12"/>
        </w:rPr>
        <w:t xml:space="preserve">, we do </w:t>
      </w:r>
      <w:r w:rsidRPr="00BF5632">
        <w:rPr>
          <w:rStyle w:val="StyleUnderline"/>
        </w:rPr>
        <w:t>not</w:t>
      </w:r>
      <w:r w:rsidRPr="00153378">
        <w:rPr>
          <w:sz w:val="12"/>
        </w:rPr>
        <w:t xml:space="preserve"> mean to </w:t>
      </w:r>
      <w:r w:rsidRPr="00BF5632">
        <w:rPr>
          <w:rStyle w:val="StyleUnderline"/>
        </w:rPr>
        <w:t>imply that they are more likely to do this than India.</w:t>
      </w:r>
      <w:r w:rsidRPr="00153378">
        <w:rPr>
          <w:sz w:val="12"/>
        </w:rPr>
        <w:t xml:space="preserve"> Because </w:t>
      </w:r>
      <w:r w:rsidRPr="00BF5632">
        <w:rPr>
          <w:rStyle w:val="StyleUnderline"/>
        </w:rPr>
        <w:t>large numbers of weapons are assumed to be used by both sides</w:t>
      </w:r>
      <w:r w:rsidRPr="00153378">
        <w:rPr>
          <w:sz w:val="12"/>
        </w:rPr>
        <w:t xml:space="preserve">, we would expect our </w:t>
      </w:r>
      <w:r w:rsidRPr="00BF5632">
        <w:rPr>
          <w:rStyle w:val="StyleUnderline"/>
        </w:rPr>
        <w:t>results to be similar no matter how the war started.</w:t>
      </w:r>
      <w:r w:rsidRPr="00153378">
        <w:rPr>
          <w:sz w:val="12"/>
        </w:rPr>
        <w:t xml:space="preserve"> Moreover, we would expect the </w:t>
      </w:r>
      <w:r w:rsidRPr="00BF5632">
        <w:rPr>
          <w:rStyle w:val="StyleUnderline"/>
        </w:rPr>
        <w:t>global outcomes projected</w:t>
      </w:r>
      <w:r w:rsidRPr="00153378">
        <w:rPr>
          <w:sz w:val="12"/>
        </w:rPr>
        <w:t xml:space="preserve"> here to </w:t>
      </w:r>
      <w:r w:rsidRPr="00BF5632">
        <w:rPr>
          <w:rStyle w:val="StyleUnderline"/>
        </w:rPr>
        <w:t>apply equally</w:t>
      </w:r>
      <w:r w:rsidRPr="00153378">
        <w:rPr>
          <w:sz w:val="12"/>
        </w:rPr>
        <w:t xml:space="preserve"> well—</w:t>
      </w:r>
      <w:r w:rsidRPr="00BF5632">
        <w:rPr>
          <w:rStyle w:val="StyleUnderline"/>
        </w:rPr>
        <w:t>with relevant recalibration for weapon sizes and targets and related smoke emissions—to any nuclear conflict between nuclear-armed states that involves a corresponding total yield detonated essentially in urban areas.</w:t>
      </w:r>
      <w:r>
        <w:rPr>
          <w:rStyle w:val="StyleUnderline"/>
        </w:rPr>
        <w:t xml:space="preserve"> </w:t>
      </w:r>
      <w:r w:rsidRPr="000D6260">
        <w:rPr>
          <w:rStyle w:val="StyleUnderline"/>
        </w:rPr>
        <w:t xml:space="preserve">Many scenarios of an </w:t>
      </w:r>
      <w:r w:rsidRPr="00AE2C08">
        <w:rPr>
          <w:rStyle w:val="StyleUnderline"/>
          <w:highlight w:val="cyan"/>
        </w:rPr>
        <w:t>India-Pakistan conflict</w:t>
      </w:r>
      <w:r w:rsidRPr="00BF5632">
        <w:rPr>
          <w:rStyle w:val="StyleUnderline"/>
        </w:rPr>
        <w:t xml:space="preserve"> </w:t>
      </w:r>
      <w:r w:rsidRPr="00153378">
        <w:rPr>
          <w:rStyle w:val="StyleUnderline"/>
          <w:sz w:val="12"/>
          <w:u w:val="none"/>
        </w:rPr>
        <w:t xml:space="preserve">in 2025 </w:t>
      </w:r>
      <w:r w:rsidRPr="000D6260">
        <w:rPr>
          <w:rStyle w:val="StyleUnderline"/>
        </w:rPr>
        <w:lastRenderedPageBreak/>
        <w:t xml:space="preserve">are </w:t>
      </w:r>
      <w:r w:rsidRPr="00AE2C08">
        <w:rPr>
          <w:rStyle w:val="StyleUnderline"/>
          <w:highlight w:val="cyan"/>
        </w:rPr>
        <w:t>possible</w:t>
      </w:r>
      <w:r w:rsidRPr="00153378">
        <w:rPr>
          <w:sz w:val="12"/>
        </w:rPr>
        <w:t xml:space="preserve">, ranging from no nuclear weapons deployed to </w:t>
      </w:r>
      <w:r w:rsidRPr="000D6260">
        <w:rPr>
          <w:rStyle w:val="StyleUnderline"/>
        </w:rPr>
        <w:t xml:space="preserve">as many as </w:t>
      </w:r>
      <w:r w:rsidRPr="00AE2C08">
        <w:rPr>
          <w:rStyle w:val="StyleUnderline"/>
          <w:highlight w:val="cyan"/>
        </w:rPr>
        <w:t>500 nuclear weapons</w:t>
      </w:r>
      <w:r w:rsidRPr="00BF5632">
        <w:rPr>
          <w:rStyle w:val="StyleUnderline"/>
        </w:rPr>
        <w:t>—many with yields above 100 kt—</w:t>
      </w:r>
      <w:r w:rsidRPr="00AE2C08">
        <w:rPr>
          <w:rStyle w:val="StyleUnderline"/>
          <w:highlight w:val="cyan"/>
        </w:rPr>
        <w:t>detonated</w:t>
      </w:r>
      <w:r w:rsidRPr="00BF5632">
        <w:rPr>
          <w:rStyle w:val="StyleUnderline"/>
        </w:rPr>
        <w:t>.</w:t>
      </w:r>
      <w:r w:rsidRPr="00153378">
        <w:rPr>
          <w:sz w:val="12"/>
        </w:rPr>
        <w:t xml:space="preserve"> We chose the scenario outlined in table S1 as plausible following advice from a number of military and policy experts. In addition, the information presented in this paper and the Supplementary Materials can be used as a basis to compute the results for other scenarios. </w:t>
      </w:r>
      <w:r w:rsidRPr="00BF5632">
        <w:rPr>
          <w:rStyle w:val="StyleUnderline"/>
        </w:rPr>
        <w:t xml:space="preserve">The main determinants of casualties and climate effects are the number of weapons used, the yield of the weapons, and the targets for the weapons, each of which is unknown in advance. </w:t>
      </w:r>
      <w:r w:rsidRPr="00153378">
        <w:rPr>
          <w:sz w:val="12"/>
        </w:rPr>
        <w:t xml:space="preserve">The discussion in the following paragraphs exemplifies </w:t>
      </w:r>
      <w:r w:rsidRPr="00BF5632">
        <w:rPr>
          <w:rStyle w:val="StyleUnderline"/>
        </w:rPr>
        <w:t>scenario factors that have been widely considered</w:t>
      </w:r>
      <w:r w:rsidRPr="00153378">
        <w:rPr>
          <w:sz w:val="12"/>
        </w:rPr>
        <w:t xml:space="preserve"> in the literature concerning conflicts between India and Pakistan, which might be varied in alternative scenarios including the role of the number of potential targets in choosing the sizes of arsenals; </w:t>
      </w:r>
      <w:r w:rsidRPr="00BF5632">
        <w:rPr>
          <w:rStyle w:val="StyleUnderline"/>
        </w:rPr>
        <w:t>the characteristics, such as failure rates, of available weapons and delivery systems; the events that might lead to an escalating nuclear conflict</w:t>
      </w:r>
      <w:r w:rsidRPr="00153378">
        <w:rPr>
          <w:sz w:val="12"/>
        </w:rPr>
        <w:t xml:space="preserve">; resolution of </w:t>
      </w:r>
      <w:r w:rsidRPr="00BF5632">
        <w:rPr>
          <w:rStyle w:val="StyleUnderline"/>
        </w:rPr>
        <w:t>the Kashmir problem</w:t>
      </w:r>
      <w:r w:rsidRPr="00153378">
        <w:rPr>
          <w:sz w:val="12"/>
        </w:rPr>
        <w:t xml:space="preserve"> that might lessen the likelihood of a dangerous confrontation; </w:t>
      </w:r>
      <w:r w:rsidRPr="00BF5632">
        <w:rPr>
          <w:rStyle w:val="StyleUnderline"/>
        </w:rPr>
        <w:t>the importance of urban targets in contributing to fatalities and climate effects owing to high population densities and fuel loadings</w:t>
      </w:r>
      <w:r w:rsidRPr="00153378">
        <w:rPr>
          <w:sz w:val="12"/>
        </w:rPr>
        <w:t xml:space="preserve">; </w:t>
      </w:r>
      <w:r w:rsidRPr="000D6260">
        <w:rPr>
          <w:sz w:val="12"/>
        </w:rPr>
        <w:t xml:space="preserve">the </w:t>
      </w:r>
      <w:r w:rsidRPr="00AE2C08">
        <w:rPr>
          <w:rStyle w:val="Emphasis"/>
          <w:highlight w:val="cyan"/>
        </w:rPr>
        <w:t>difficulty of preventing a conflict from going nuclear</w:t>
      </w:r>
      <w:r w:rsidRPr="00AE2C08">
        <w:rPr>
          <w:rStyle w:val="StyleUnderline"/>
          <w:highlight w:val="cyan"/>
        </w:rPr>
        <w:t xml:space="preserve"> because of</w:t>
      </w:r>
      <w:r w:rsidRPr="00BF5632">
        <w:rPr>
          <w:rStyle w:val="StyleUnderline"/>
        </w:rPr>
        <w:t xml:space="preserve"> the destabilizing effects of </w:t>
      </w:r>
      <w:r w:rsidRPr="00AE2C08">
        <w:rPr>
          <w:rStyle w:val="StyleUnderline"/>
          <w:highlight w:val="cyan"/>
        </w:rPr>
        <w:t xml:space="preserve">tactical nuclear weapons </w:t>
      </w:r>
      <w:r w:rsidRPr="000D6260">
        <w:rPr>
          <w:rStyle w:val="StyleUnderline"/>
        </w:rPr>
        <w:t>on both sides</w:t>
      </w:r>
      <w:r w:rsidRPr="00BF5632">
        <w:rPr>
          <w:rStyle w:val="StyleUnderline"/>
        </w:rPr>
        <w:t>; the importance of Indian concerns about China in making it difficult for Pakistan and India to reduce their nuclear stockpiles;</w:t>
      </w:r>
      <w:r w:rsidRPr="00153378">
        <w:rPr>
          <w:sz w:val="12"/>
        </w:rPr>
        <w:t xml:space="preserve"> and the </w:t>
      </w:r>
      <w:r w:rsidRPr="00BF5632">
        <w:rPr>
          <w:rStyle w:val="StyleUnderline"/>
        </w:rPr>
        <w:t>possible role of the disproportionate sizes of the countries, militaries, and populations of India and Pakistan in motivating the initial use of nuclear weapons.</w:t>
      </w:r>
      <w:r>
        <w:rPr>
          <w:rStyle w:val="StyleUnderline"/>
        </w:rPr>
        <w:t xml:space="preserve"> </w:t>
      </w:r>
      <w:r w:rsidRPr="00BF5632">
        <w:rPr>
          <w:rStyle w:val="StyleUnderline"/>
        </w:rPr>
        <w:t>In the scenario</w:t>
      </w:r>
      <w:r w:rsidRPr="00153378">
        <w:rPr>
          <w:sz w:val="12"/>
        </w:rPr>
        <w:t xml:space="preserve"> outlined in table S1, </w:t>
      </w:r>
      <w:r w:rsidRPr="00BF5632">
        <w:rPr>
          <w:rStyle w:val="StyleUnderline"/>
        </w:rPr>
        <w:t>we assumed that each country would have 250 nuclear weapons in 2025</w:t>
      </w:r>
      <w:r w:rsidRPr="00153378">
        <w:rPr>
          <w:sz w:val="12"/>
        </w:rPr>
        <w:t xml:space="preserve"> (5, 9). We also adopted a highly simplified </w:t>
      </w:r>
      <w:r w:rsidRPr="00BF5632">
        <w:rPr>
          <w:rStyle w:val="StyleUnderline"/>
        </w:rPr>
        <w:t>scenario in which only urban targets are considered</w:t>
      </w:r>
      <w:r w:rsidRPr="00153378">
        <w:rPr>
          <w:sz w:val="12"/>
        </w:rPr>
        <w:t xml:space="preserve">, and </w:t>
      </w:r>
      <w:r w:rsidRPr="00BF5632">
        <w:rPr>
          <w:rStyle w:val="StyleUnderline"/>
        </w:rPr>
        <w:t>these are attacked using airbursts. Many military or strategic targets in rural areas are likely to be attacked as well</w:t>
      </w:r>
      <w:r w:rsidRPr="00153378">
        <w:rPr>
          <w:sz w:val="12"/>
        </w:rPr>
        <w:t xml:space="preserve">, but these would involve smaller populations and lower fuel loading, which would not add significantly to the near-term fatalities or smoke emissions. Therefore, we do not specifically track them in our </w:t>
      </w:r>
      <w:r w:rsidRPr="000D6260">
        <w:rPr>
          <w:sz w:val="12"/>
        </w:rPr>
        <w:t>scenario</w:t>
      </w:r>
      <w:r w:rsidRPr="00153378">
        <w:rPr>
          <w:sz w:val="12"/>
        </w:rPr>
        <w:t xml:space="preserve">. Likewise, </w:t>
      </w:r>
      <w:r w:rsidRPr="00BF5632">
        <w:rPr>
          <w:rStyle w:val="StyleUnderline"/>
        </w:rPr>
        <w:t xml:space="preserve">some targets, such as buried military facilities, might attract ground bursts, which would </w:t>
      </w:r>
      <w:r w:rsidRPr="00AE2C08">
        <w:rPr>
          <w:rStyle w:val="Emphasis"/>
          <w:highlight w:val="cyan"/>
        </w:rPr>
        <w:t xml:space="preserve">produce </w:t>
      </w:r>
      <w:r w:rsidRPr="000D6260">
        <w:rPr>
          <w:rStyle w:val="Emphasis"/>
        </w:rPr>
        <w:t xml:space="preserve">significant radioactive </w:t>
      </w:r>
      <w:r w:rsidRPr="00AE2C08">
        <w:rPr>
          <w:rStyle w:val="Emphasis"/>
          <w:highlight w:val="cyan"/>
        </w:rPr>
        <w:t>fallout</w:t>
      </w:r>
      <w:r w:rsidRPr="000D6260">
        <w:rPr>
          <w:rStyle w:val="StyleUnderline"/>
        </w:rPr>
        <w:t xml:space="preserve"> and many additional fatalities</w:t>
      </w:r>
      <w:r w:rsidRPr="000D6260">
        <w:rPr>
          <w:sz w:val="12"/>
        </w:rPr>
        <w:t>—effects that are not explicitly considered in t</w:t>
      </w:r>
      <w:r w:rsidRPr="00153378">
        <w:rPr>
          <w:sz w:val="12"/>
        </w:rPr>
        <w:t xml:space="preserve">his work. </w:t>
      </w:r>
      <w:r w:rsidRPr="00BF5632">
        <w:rPr>
          <w:rStyle w:val="StyleUnderline"/>
        </w:rPr>
        <w:t>India has one of the largest conventional militaries in the world, with about 1.4 million active duty personnel.</w:t>
      </w:r>
      <w:r w:rsidRPr="00153378">
        <w:rPr>
          <w:sz w:val="12"/>
        </w:rPr>
        <w:t xml:space="preserve"> India has not deployed tactical nuclear weapons. Indian nuclear strategy requires that a significant number of high-yield bombs be held back in case China joins a war on the side of Pakistan (10). </w:t>
      </w:r>
      <w:r w:rsidRPr="000D6260">
        <w:rPr>
          <w:rStyle w:val="StyleUnderline"/>
        </w:rPr>
        <w:t>Because Pakistan is a small country with only about 60 cities with more than 100,000 people, India would not need all of its 250 weapons to destroy Pakistan’s cities. We assume that India will</w:t>
      </w:r>
      <w:r w:rsidRPr="00BF5632">
        <w:rPr>
          <w:rStyle w:val="StyleUnderline"/>
        </w:rPr>
        <w:t xml:space="preserve"> keep 100 nuclear weapons in its arsenal to deter China from entering the war. </w:t>
      </w:r>
      <w:r w:rsidRPr="00AE2C08">
        <w:rPr>
          <w:rStyle w:val="Emphasis"/>
          <w:highlight w:val="cyan"/>
        </w:rPr>
        <w:t>Chinese involvement would</w:t>
      </w:r>
      <w:r w:rsidRPr="00BF5632">
        <w:rPr>
          <w:rStyle w:val="Emphasis"/>
        </w:rPr>
        <w:t xml:space="preserve"> greatly </w:t>
      </w:r>
      <w:r w:rsidRPr="00AE2C08">
        <w:rPr>
          <w:rStyle w:val="Emphasis"/>
          <w:highlight w:val="cyan"/>
        </w:rPr>
        <w:t xml:space="preserve">amplify </w:t>
      </w:r>
      <w:r w:rsidRPr="000D6260">
        <w:rPr>
          <w:rStyle w:val="Emphasis"/>
        </w:rPr>
        <w:t xml:space="preserve">the </w:t>
      </w:r>
      <w:r w:rsidRPr="00AE2C08">
        <w:rPr>
          <w:rStyle w:val="Emphasis"/>
          <w:highlight w:val="cyan"/>
        </w:rPr>
        <w:t>destruction</w:t>
      </w:r>
      <w:r w:rsidRPr="00BF5632">
        <w:rPr>
          <w:rStyle w:val="StyleUnderline"/>
        </w:rPr>
        <w:t xml:space="preserve"> discussed below. </w:t>
      </w:r>
      <w:r w:rsidRPr="00AE2C08">
        <w:rPr>
          <w:rStyle w:val="StyleUnderline"/>
          <w:highlight w:val="cyan"/>
        </w:rPr>
        <w:t xml:space="preserve">As China expands </w:t>
      </w:r>
      <w:r w:rsidRPr="000D6260">
        <w:rPr>
          <w:rStyle w:val="StyleUnderline"/>
        </w:rPr>
        <w:t xml:space="preserve">its presence </w:t>
      </w:r>
      <w:r w:rsidRPr="00AE2C08">
        <w:rPr>
          <w:rStyle w:val="StyleUnderline"/>
          <w:highlight w:val="cyan"/>
        </w:rPr>
        <w:t>in Pakistan</w:t>
      </w:r>
      <w:r w:rsidRPr="00BF5632">
        <w:rPr>
          <w:rStyle w:val="StyleUnderline"/>
        </w:rPr>
        <w:t xml:space="preserve"> as part of the China-Pakistan Economic Corridor</w:t>
      </w:r>
      <w:r w:rsidRPr="00153378">
        <w:rPr>
          <w:sz w:val="12"/>
        </w:rPr>
        <w:t xml:space="preserve">, which is </w:t>
      </w:r>
      <w:r w:rsidRPr="00BF5632">
        <w:rPr>
          <w:rStyle w:val="StyleUnderline"/>
        </w:rPr>
        <w:t>an element of China’s broader “Belt and Road Initiative,”</w:t>
      </w:r>
      <w:r w:rsidRPr="00153378">
        <w:rPr>
          <w:sz w:val="12"/>
        </w:rPr>
        <w:t xml:space="preserve"> </w:t>
      </w:r>
      <w:r w:rsidRPr="000D6260">
        <w:rPr>
          <w:sz w:val="12"/>
        </w:rPr>
        <w:t xml:space="preserve">the </w:t>
      </w:r>
      <w:r w:rsidRPr="00AE2C08">
        <w:rPr>
          <w:rStyle w:val="Emphasis"/>
          <w:highlight w:val="cyan"/>
        </w:rPr>
        <w:t xml:space="preserve">odds of a Pakistani-Indian war spreading </w:t>
      </w:r>
      <w:r w:rsidRPr="000D6260">
        <w:rPr>
          <w:rStyle w:val="Emphasis"/>
        </w:rPr>
        <w:t>to China</w:t>
      </w:r>
      <w:r w:rsidRPr="00BF5632">
        <w:rPr>
          <w:rStyle w:val="StyleUnderline"/>
        </w:rPr>
        <w:t xml:space="preserve"> would </w:t>
      </w:r>
      <w:r w:rsidRPr="000D6260">
        <w:rPr>
          <w:rStyle w:val="StyleUnderline"/>
        </w:rPr>
        <w:t xml:space="preserve">appear to be </w:t>
      </w:r>
      <w:r w:rsidRPr="00AE2C08">
        <w:rPr>
          <w:rStyle w:val="Emphasis"/>
          <w:highlight w:val="cyan"/>
        </w:rPr>
        <w:t>increasing</w:t>
      </w:r>
      <w:r w:rsidRPr="00AE2C08">
        <w:rPr>
          <w:rStyle w:val="StyleUnderline"/>
          <w:highlight w:val="cyan"/>
        </w:rPr>
        <w:t>.</w:t>
      </w:r>
      <w:r>
        <w:rPr>
          <w:rStyle w:val="StyleUnderline"/>
        </w:rPr>
        <w:t xml:space="preserve"> </w:t>
      </w:r>
      <w:r w:rsidRPr="00BF5632">
        <w:rPr>
          <w:rStyle w:val="StyleUnderline"/>
        </w:rPr>
        <w:t>Of India’s 150 weapons that can be used against Pakistan, we assume that about 15% will fail.</w:t>
      </w:r>
      <w:r w:rsidRPr="00153378">
        <w:rPr>
          <w:sz w:val="12"/>
        </w:rPr>
        <w:t xml:space="preserve"> In this case, </w:t>
      </w:r>
      <w:r w:rsidRPr="00BF5632">
        <w:rPr>
          <w:rStyle w:val="StyleUnderline"/>
        </w:rPr>
        <w:t>failure is primarily due to the weapons not being delivered or failing to explode. Most urban targets in Pakistan are so large that precise targeting is not needed to hit them.</w:t>
      </w:r>
      <w:r w:rsidRPr="00153378">
        <w:rPr>
          <w:sz w:val="12"/>
        </w:rPr>
        <w:t xml:space="preserve"> Therefore, our </w:t>
      </w:r>
      <w:r w:rsidRPr="00BF5632">
        <w:rPr>
          <w:rStyle w:val="StyleUnderline"/>
        </w:rPr>
        <w:t>scenario suggests 125 weapons actually exploding.</w:t>
      </w:r>
      <w:r w:rsidRPr="00153378">
        <w:rPr>
          <w:sz w:val="12"/>
        </w:rPr>
        <w:t xml:space="preserve"> </w:t>
      </w:r>
      <w:r w:rsidRPr="00BF5632">
        <w:rPr>
          <w:rStyle w:val="StyleUnderline"/>
        </w:rPr>
        <w:t>We</w:t>
      </w:r>
      <w:r w:rsidRPr="00153378">
        <w:rPr>
          <w:sz w:val="12"/>
        </w:rPr>
        <w:t xml:space="preserve"> further </w:t>
      </w:r>
      <w:r w:rsidRPr="00BF5632">
        <w:rPr>
          <w:rStyle w:val="StyleUnderline"/>
        </w:rPr>
        <w:t>assume that there are 25 targets in Pakistan that are isolated military bases or industrial facilities located in regions with low populations and little combustible material. We do not include these in computing fatalities or environmental damage.</w:t>
      </w:r>
      <w:r w:rsidRPr="00153378">
        <w:rPr>
          <w:sz w:val="12"/>
        </w:rPr>
        <w:t xml:space="preserve"> Therefore, </w:t>
      </w:r>
      <w:r w:rsidRPr="00BF5632">
        <w:rPr>
          <w:rStyle w:val="StyleUnderline"/>
        </w:rPr>
        <w:t>we assume that India has 100 strategic nuclear weapons to use on urban countervalue targets or military counterforce targets</w:t>
      </w:r>
      <w:r w:rsidRPr="00153378">
        <w:rPr>
          <w:sz w:val="12"/>
        </w:rPr>
        <w:t xml:space="preserve"> that are </w:t>
      </w:r>
      <w:r w:rsidRPr="00BF5632">
        <w:rPr>
          <w:rStyle w:val="StyleUnderline"/>
        </w:rPr>
        <w:t>located within urban areas, such as military bases, industrial facilities, oil refineries, nuclear weapons facilities, and airports.</w:t>
      </w:r>
      <w:r>
        <w:rPr>
          <w:rStyle w:val="StyleUnderline"/>
        </w:rPr>
        <w:t xml:space="preserve"> </w:t>
      </w:r>
      <w:r w:rsidRPr="00BF5632">
        <w:rPr>
          <w:rStyle w:val="StyleUnderline"/>
        </w:rPr>
        <w:t>Pakistan also has one of the largest militaries in the world</w:t>
      </w:r>
      <w:r w:rsidRPr="00153378">
        <w:rPr>
          <w:sz w:val="12"/>
        </w:rPr>
        <w:t xml:space="preserve">, with about half as many active duty personnel as India has. </w:t>
      </w:r>
      <w:r w:rsidRPr="00BF5632">
        <w:rPr>
          <w:rStyle w:val="StyleUnderline"/>
        </w:rPr>
        <w:t xml:space="preserve">We assume that, in 2025, Pakistan will have 50 tactical weapons with yields of 5 kt to be used against an invading Indian army. We assume that 20% of these will fail or be overrun by the Indian Army. Many of these tactical weapons might be used in sparsely populated areas with little flammable material. </w:t>
      </w:r>
      <w:r w:rsidRPr="00153378">
        <w:rPr>
          <w:sz w:val="12"/>
        </w:rPr>
        <w:t xml:space="preserve">Accordingly, </w:t>
      </w:r>
      <w:r w:rsidRPr="00BF5632">
        <w:rPr>
          <w:rStyle w:val="StyleUnderline"/>
        </w:rPr>
        <w:t xml:space="preserve">we only consider the remaining 200 strategic weapons when </w:t>
      </w:r>
      <w:r w:rsidRPr="00BF5632">
        <w:rPr>
          <w:rStyle w:val="StyleUnderline"/>
        </w:rPr>
        <w:lastRenderedPageBreak/>
        <w:t>computing fatalities or smoke created from fires. Of these 200 strategic weapons, we assume that 15% will fail to be delivered to the target but that the remaining 170 will be detonated over their targets. We</w:t>
      </w:r>
      <w:r w:rsidRPr="00153378">
        <w:rPr>
          <w:sz w:val="12"/>
        </w:rPr>
        <w:t xml:space="preserve"> further </w:t>
      </w:r>
      <w:r w:rsidRPr="00BF5632">
        <w:rPr>
          <w:rStyle w:val="StyleUnderline"/>
        </w:rPr>
        <w:t>assume that 20 of these explosions will be over isolated military, nuclear, or industrial areas.</w:t>
      </w:r>
      <w:r w:rsidRPr="00153378">
        <w:rPr>
          <w:sz w:val="12"/>
        </w:rPr>
        <w:t xml:space="preserve"> The balance, </w:t>
      </w:r>
      <w:r w:rsidRPr="00BF5632">
        <w:rPr>
          <w:rStyle w:val="StyleUnderline"/>
        </w:rPr>
        <w:t>150 weapons, will thus be used against India’s urban countervalue targets and military counterforce targets located within urban areas.</w:t>
      </w:r>
      <w:r>
        <w:rPr>
          <w:rStyle w:val="StyleUnderline"/>
        </w:rPr>
        <w:t xml:space="preserve"> </w:t>
      </w:r>
      <w:r w:rsidRPr="00153378">
        <w:rPr>
          <w:sz w:val="12"/>
          <w:szCs w:val="16"/>
        </w:rPr>
        <w:t xml:space="preserve">The yields of modern Indian and Pakistani weapons are unknown and not easily constrained. India detonated a ~40-kt yield weapon in 1998, which, they claimed, was a two-stage bomb. Kanwal (10) suggests that this design could produce 200-kt yields. Pakistan claimed that its weapons tested in 1998 used boosted fission. Possibly, these could also produce yields of 200 kt. </w:t>
      </w:r>
      <w:r w:rsidRPr="00BF5632">
        <w:rPr>
          <w:rStyle w:val="StyleUnderline"/>
        </w:rPr>
        <w:t>Given the lack of reliable information about yield, we will explore the consequences of using strategic weapons with yields of 15, 50, and 100 kt.</w:t>
      </w:r>
      <w:r>
        <w:rPr>
          <w:rStyle w:val="StyleUnderline"/>
        </w:rPr>
        <w:t xml:space="preserve"> </w:t>
      </w:r>
      <w:r w:rsidRPr="00BF5632">
        <w:rPr>
          <w:rStyle w:val="StyleUnderline"/>
        </w:rPr>
        <w:t>Our scenario</w:t>
      </w:r>
      <w:r w:rsidRPr="00153378">
        <w:rPr>
          <w:sz w:val="12"/>
        </w:rPr>
        <w:t xml:space="preserve">, as outlined in table S1, </w:t>
      </w:r>
      <w:r w:rsidRPr="00BF5632">
        <w:rPr>
          <w:rStyle w:val="StyleUnderline"/>
        </w:rPr>
        <w:t>begins with a terrorist attack on the Indian government, similar to the one that occurred on 13 December 2001, but with massive fatalities among members of India’s government. As happened in January 2002, we assume that India and Pakistan mobilize their troops within a few weeks of the terrorist attack. Indian troops would likely be dispersed along the border and in Kashmir. Skirmishes would break out, resulting in deaths on both sides</w:t>
      </w:r>
      <w:r w:rsidRPr="00153378">
        <w:rPr>
          <w:sz w:val="12"/>
        </w:rPr>
        <w:t xml:space="preserve">. Similar skirmishes happened in 2002 and now occur with regularity, most recently with a conflict in the Kashmir region beginning with a terrorist event on 14 February 2019. In the 2002 confrontation, the United States, Russia, and other countries intervened, eventually convincing India and Pakistan to end the confrontation, which had continued into the summer of 2002 until Pakistan agreed to control terrorist groups within its borders. </w:t>
      </w:r>
      <w:r w:rsidRPr="00BF5632">
        <w:rPr>
          <w:rStyle w:val="StyleUnderline"/>
        </w:rPr>
        <w:t xml:space="preserve">A crisis simulation exercise in Sri Lanka during 2013 organized by the U.S. Naval Postgraduate School and involving retired senior military and civilian analysts from India and Pakistan found that </w:t>
      </w:r>
      <w:r w:rsidRPr="00BF5632">
        <w:rPr>
          <w:rStyle w:val="Emphasis"/>
        </w:rPr>
        <w:t>“</w:t>
      </w:r>
      <w:r w:rsidRPr="00AE2C08">
        <w:rPr>
          <w:rStyle w:val="Emphasis"/>
          <w:highlight w:val="cyan"/>
        </w:rPr>
        <w:t>a limited war in South Asia will escalate</w:t>
      </w:r>
      <w:r w:rsidRPr="00BF5632">
        <w:rPr>
          <w:rStyle w:val="Emphasis"/>
        </w:rPr>
        <w:t xml:space="preserve"> rapidly </w:t>
      </w:r>
      <w:r w:rsidRPr="00AE2C08">
        <w:rPr>
          <w:rStyle w:val="Emphasis"/>
          <w:highlight w:val="cyan"/>
        </w:rPr>
        <w:t>into a full war with</w:t>
      </w:r>
      <w:r w:rsidRPr="00BF5632">
        <w:rPr>
          <w:rStyle w:val="Emphasis"/>
        </w:rPr>
        <w:t xml:space="preserve"> a high potential for </w:t>
      </w:r>
      <w:r w:rsidRPr="00AE2C08">
        <w:rPr>
          <w:rStyle w:val="Emphasis"/>
          <w:highlight w:val="cyan"/>
        </w:rPr>
        <w:t>nuclear exchange</w:t>
      </w:r>
      <w:r w:rsidRPr="00BF5632">
        <w:rPr>
          <w:rStyle w:val="Emphasis"/>
        </w:rPr>
        <w:t>”</w:t>
      </w:r>
      <w:r w:rsidRPr="00BF5632">
        <w:rPr>
          <w:rStyle w:val="StyleUnderline"/>
        </w:rPr>
        <w:t xml:space="preserve"> (12). In our scenario, with the Indian government having been severely damaged, the Indian Army brings a number of tanks to the border and crosses into Pakistan and also crosses the Line of Control in Kashmir. On day 1 of the nuclear conflict, Pakistan uses 10 tactical atomic bombs with 5-kt yield inside its own borders with low air bursts against the Indian tanks</w:t>
      </w:r>
      <w:r w:rsidRPr="00153378">
        <w:rPr>
          <w:sz w:val="12"/>
        </w:rPr>
        <w:t xml:space="preserve"> (table S1).</w:t>
      </w:r>
      <w:r>
        <w:rPr>
          <w:rStyle w:val="StyleUnderline"/>
        </w:rPr>
        <w:t xml:space="preserve"> </w:t>
      </w:r>
      <w:r w:rsidRPr="00BF5632">
        <w:rPr>
          <w:rStyle w:val="StyleUnderline"/>
        </w:rPr>
        <w:t xml:space="preserve">The conflict continues on day 2 when Pakistan uses another 15 tactical weapons with 5-kt yield on the battlefield, whereas India detonates two air bursts against the Pakistani garrison in Bahawalpur and deploys 18 other weapons to attack Pakistani airfields and nuclear weapons depots, partially degrading Pakistani retaliatory capabilities. </w:t>
      </w:r>
      <w:r w:rsidRPr="00153378">
        <w:rPr>
          <w:sz w:val="12"/>
        </w:rPr>
        <w:t xml:space="preserve">Nevertheless, </w:t>
      </w:r>
      <w:r w:rsidRPr="00BF5632">
        <w:rPr>
          <w:rStyle w:val="StyleUnderline"/>
        </w:rPr>
        <w:t xml:space="preserve">on day 3, Pakistan responds with a barrage of nuclear ballistic and cruise missiles on garrisons, weapon depots, naval bases, and airfields in 30 locations in Indian cities (30 air bursts with 15- to 100-kt yield each) plus another 15 tactical bursts with 5-kt yield. India also uses 10 strategic weapons against Pakistani military bases on day 3. </w:t>
      </w:r>
      <w:r w:rsidRPr="00AE2C08">
        <w:rPr>
          <w:rStyle w:val="Emphasis"/>
          <w:highlight w:val="cyan"/>
        </w:rPr>
        <w:t>Because of panic, anger, miscommunication, and protocols, escalation cannot be stopped now</w:t>
      </w:r>
      <w:r w:rsidRPr="00BF5632">
        <w:rPr>
          <w:rStyle w:val="StyleUnderline"/>
        </w:rPr>
        <w:t>. On days 4 to 7, cities in India are hit with 120 strategic weapons</w:t>
      </w:r>
      <w:r w:rsidRPr="00153378">
        <w:rPr>
          <w:sz w:val="12"/>
        </w:rPr>
        <w:t xml:space="preserve">, and those in </w:t>
      </w:r>
      <w:r w:rsidRPr="00BF5632">
        <w:rPr>
          <w:rStyle w:val="StyleUnderline"/>
        </w:rPr>
        <w:t>Pakistan are struck with 70 air bursts with 15- to 100-kt yield. In total, Pakistan’s urban areas are hit with 100 nuclear weapons using airbursts</w:t>
      </w:r>
      <w:r w:rsidRPr="00153378">
        <w:rPr>
          <w:sz w:val="12"/>
        </w:rPr>
        <w:t xml:space="preserve">, and </w:t>
      </w:r>
      <w:r w:rsidRPr="00BF5632">
        <w:rPr>
          <w:rStyle w:val="StyleUnderline"/>
        </w:rPr>
        <w:t>India’s urban areas are hit with 150 nuclear weapons using airbursts.</w:t>
      </w:r>
      <w:r w:rsidRPr="00153378">
        <w:rPr>
          <w:sz w:val="12"/>
        </w:rPr>
        <w:t xml:space="preserve"> In addition, </w:t>
      </w:r>
      <w:r w:rsidRPr="00BF5632">
        <w:rPr>
          <w:rStyle w:val="StyleUnderline"/>
        </w:rPr>
        <w:t>Pakistan has used 40 tactical nuclear weapons successfully and 20 strategic weapons successfully</w:t>
      </w:r>
      <w:r w:rsidRPr="00153378">
        <w:rPr>
          <w:sz w:val="12"/>
        </w:rPr>
        <w:t xml:space="preserve"> on targets </w:t>
      </w:r>
      <w:r w:rsidRPr="00BF5632">
        <w:rPr>
          <w:rStyle w:val="StyleUnderline"/>
        </w:rPr>
        <w:t>not in urban areas, whereas India has used 25</w:t>
      </w:r>
      <w:r w:rsidRPr="00153378">
        <w:rPr>
          <w:sz w:val="12"/>
        </w:rPr>
        <w:t xml:space="preserve"> strategic weapons successfully on targets not in urban areas. </w:t>
      </w:r>
      <w:r w:rsidRPr="00BF5632">
        <w:rPr>
          <w:rStyle w:val="StyleUnderline"/>
        </w:rPr>
        <w:t>In previous simulations (13, 14), all of the smoke produced during the nuclear exchange (as described below) was initially distributed uniformly over a broad area of India and Pakistan in January 1. Here, the smoke is injected above individual targeted urban regions (at the grid scale of the climate model) on the day of the detonations.</w:t>
      </w:r>
      <w:r w:rsidRPr="00153378">
        <w:rPr>
          <w:sz w:val="12"/>
        </w:rPr>
        <w:t xml:space="preserve"> Hence, </w:t>
      </w:r>
      <w:r w:rsidRPr="00BF5632">
        <w:rPr>
          <w:rStyle w:val="StyleUnderline"/>
        </w:rPr>
        <w:t xml:space="preserve">the smoke injection varies in location and time in accordance with the evolution of the specific war scenario </w:t>
      </w:r>
      <w:r w:rsidRPr="00153378">
        <w:rPr>
          <w:sz w:val="12"/>
        </w:rPr>
        <w:t xml:space="preserve">(e.g., as illustrated in fig. S1 for the scenario with 50-kt weapons). Further, </w:t>
      </w:r>
      <w:r w:rsidRPr="00BF5632">
        <w:rPr>
          <w:rStyle w:val="StyleUnderline"/>
        </w:rPr>
        <w:t xml:space="preserve">in the present climate simulations, the smoke injection is assumed to start on 15 May and extend over the duration of the exchange </w:t>
      </w:r>
      <w:r w:rsidRPr="00153378">
        <w:rPr>
          <w:sz w:val="12"/>
        </w:rPr>
        <w:t>(e.g., 6 days for the case in fig. S1). We did not evaluate the sensitivity of the results to the time of year the war begins. In (14), it was found that a war initiated on 1 January or 15 May made little difference to the ultimate climatic effects. On the other hand, a war occurring in Northern Hemisphere summer might lead to enhanced impacts initially, as implied by earlier nuclear winter studies.</w:t>
      </w:r>
    </w:p>
    <w:p w14:paraId="06D00CC9" w14:textId="77777777" w:rsidR="00435FCC" w:rsidRDefault="00435FCC" w:rsidP="00435FCC">
      <w:pPr>
        <w:pStyle w:val="Heading4"/>
      </w:pPr>
      <w:r>
        <w:lastRenderedPageBreak/>
        <w:t xml:space="preserve">Nuclear war causes extinction – mass starvation and ice age. </w:t>
      </w:r>
    </w:p>
    <w:p w14:paraId="76873336" w14:textId="77777777" w:rsidR="00435FCC" w:rsidRPr="00AB1E6E" w:rsidRDefault="00435FCC" w:rsidP="00435FCC">
      <w:r w:rsidRPr="00AB1E6E">
        <w:rPr>
          <w:b/>
          <w:bCs/>
          <w:sz w:val="26"/>
          <w:szCs w:val="26"/>
        </w:rPr>
        <w:t>Starr 15</w:t>
      </w:r>
      <w:r>
        <w:t xml:space="preserve"> </w:t>
      </w:r>
      <w:r w:rsidRPr="00AB1E6E">
        <w:rPr>
          <w:sz w:val="18"/>
          <w:szCs w:val="18"/>
        </w:rPr>
        <w:t xml:space="preserve">(Steven Starr 15. “Nuclear War: An Unrecognized Mass Extinction Event Waiting To Happen.” </w:t>
      </w:r>
      <w:proofErr w:type="spellStart"/>
      <w:r w:rsidRPr="00AB1E6E">
        <w:rPr>
          <w:sz w:val="18"/>
          <w:szCs w:val="18"/>
        </w:rPr>
        <w:t>Ratical</w:t>
      </w:r>
      <w:proofErr w:type="spellEnd"/>
      <w:r w:rsidRPr="00AB1E6E">
        <w:rPr>
          <w:sz w:val="18"/>
          <w:szCs w:val="18"/>
        </w:rPr>
        <w:t xml:space="preserve">. March 2015. </w:t>
      </w:r>
      <w:hyperlink r:id="rId20" w:history="1">
        <w:r w:rsidRPr="00AB1E6E">
          <w:rPr>
            <w:rStyle w:val="FollowedHyperlink"/>
            <w:sz w:val="18"/>
            <w:szCs w:val="18"/>
          </w:rPr>
          <w:t>https://ratical.org/radiation/NuclearExtinction/StevenStarr022815.html</w:t>
        </w:r>
      </w:hyperlink>
      <w:r w:rsidRPr="00AB1E6E">
        <w:rPr>
          <w:sz w:val="18"/>
          <w:szCs w:val="18"/>
        </w:rPr>
        <w:t>) TG</w:t>
      </w:r>
    </w:p>
    <w:p w14:paraId="3BC4A7A9" w14:textId="77777777" w:rsidR="00435FCC" w:rsidRPr="006E32E8" w:rsidRDefault="00435FCC" w:rsidP="00435FCC">
      <w:pPr>
        <w:rPr>
          <w:u w:val="single"/>
        </w:rPr>
      </w:pPr>
      <w:r w:rsidRPr="00AE2C08">
        <w:rPr>
          <w:rStyle w:val="StyleUnderline"/>
          <w:highlight w:val="cyan"/>
        </w:rPr>
        <w:t xml:space="preserve">A war </w:t>
      </w:r>
      <w:r w:rsidRPr="00FF0CF7">
        <w:rPr>
          <w:rStyle w:val="StyleUnderline"/>
        </w:rPr>
        <w:t xml:space="preserve">fought </w:t>
      </w:r>
      <w:r w:rsidRPr="00AE2C08">
        <w:rPr>
          <w:rStyle w:val="StyleUnderline"/>
          <w:highlight w:val="cyan"/>
        </w:rPr>
        <w:t>with</w:t>
      </w:r>
      <w:r w:rsidRPr="00FF0CF7">
        <w:rPr>
          <w:rStyle w:val="StyleUnderline"/>
        </w:rPr>
        <w:t xml:space="preserve"> 21st century</w:t>
      </w:r>
      <w:r w:rsidRPr="000D6260">
        <w:rPr>
          <w:sz w:val="12"/>
        </w:rPr>
        <w:t xml:space="preserve"> strategic </w:t>
      </w:r>
      <w:r w:rsidRPr="00AE2C08">
        <w:rPr>
          <w:rStyle w:val="StyleUnderline"/>
          <w:highlight w:val="cyan"/>
        </w:rPr>
        <w:t>nuclear weapons</w:t>
      </w:r>
      <w:r w:rsidRPr="00FF0CF7">
        <w:rPr>
          <w:rStyle w:val="StyleUnderline"/>
        </w:rPr>
        <w:t xml:space="preserve"> would be more than just a great catastrophe in human history. If we allow it to happen, such a war </w:t>
      </w:r>
      <w:r w:rsidRPr="00AE2C08">
        <w:rPr>
          <w:rStyle w:val="StyleUnderline"/>
          <w:highlight w:val="cyan"/>
        </w:rPr>
        <w:t>would be a mass extinction event</w:t>
      </w:r>
      <w:r w:rsidRPr="00FF0CF7">
        <w:rPr>
          <w:rStyle w:val="StyleUnderline"/>
        </w:rPr>
        <w:t xml:space="preserve"> that</w:t>
      </w:r>
      <w:r>
        <w:rPr>
          <w:rStyle w:val="StyleUnderline"/>
        </w:rPr>
        <w:t xml:space="preserve"> </w:t>
      </w:r>
      <w:hyperlink r:id="rId21" w:history="1">
        <w:r w:rsidRPr="00FF0CF7">
          <w:rPr>
            <w:rStyle w:val="StyleUnderline"/>
          </w:rPr>
          <w:t>ends</w:t>
        </w:r>
        <w:r>
          <w:rPr>
            <w:rStyle w:val="StyleUnderline"/>
          </w:rPr>
          <w:t xml:space="preserve"> </w:t>
        </w:r>
        <w:r w:rsidRPr="00FF0CF7">
          <w:rPr>
            <w:rStyle w:val="StyleUnderline"/>
          </w:rPr>
          <w:t>human history</w:t>
        </w:r>
      </w:hyperlink>
      <w:r w:rsidRPr="00FF0CF7">
        <w:rPr>
          <w:rStyle w:val="StyleUnderline"/>
        </w:rPr>
        <w:t>. There is a profound difference between extinction and “an unprecedented disaster,” or even “the end of civilization,” because even after such an immense catastrophe, human life would go on.</w:t>
      </w:r>
      <w:r>
        <w:rPr>
          <w:rStyle w:val="StyleUnderline"/>
        </w:rPr>
        <w:t xml:space="preserve"> </w:t>
      </w:r>
      <w:r w:rsidRPr="000D6260">
        <w:rPr>
          <w:sz w:val="12"/>
        </w:rPr>
        <w:t xml:space="preserve">But </w:t>
      </w:r>
      <w:r w:rsidRPr="00AE2C08">
        <w:rPr>
          <w:rStyle w:val="StyleUnderline"/>
          <w:highlight w:val="cyan"/>
        </w:rPr>
        <w:t>extinction</w:t>
      </w:r>
      <w:r w:rsidRPr="00FF0CF7">
        <w:rPr>
          <w:rStyle w:val="StyleUnderline"/>
        </w:rPr>
        <w:t xml:space="preserve">, by definition, </w:t>
      </w:r>
      <w:r w:rsidRPr="00AE2C08">
        <w:rPr>
          <w:rStyle w:val="StyleUnderline"/>
          <w:highlight w:val="cyan"/>
        </w:rPr>
        <w:t>is an event of utter finality</w:t>
      </w:r>
      <w:r w:rsidRPr="00FF0CF7">
        <w:rPr>
          <w:rStyle w:val="StyleUnderline"/>
        </w:rPr>
        <w:t>, and a nuclear war that could cause human extinction should really be considered as the ultimate criminal act</w:t>
      </w:r>
      <w:r w:rsidRPr="000D6260">
        <w:rPr>
          <w:sz w:val="12"/>
        </w:rPr>
        <w:t xml:space="preserve">. It certainly would be the crime to end all crimes. </w:t>
      </w:r>
      <w:r w:rsidRPr="00FF0CF7">
        <w:rPr>
          <w:rStyle w:val="StyleUnderline"/>
        </w:rPr>
        <w:t>The world’s leading climatologists now tell us that nuclear war threatens our continued existence as a species</w:t>
      </w:r>
      <w:r w:rsidRPr="000D6260">
        <w:rPr>
          <w:sz w:val="12"/>
        </w:rPr>
        <w:t xml:space="preserve">. Their </w:t>
      </w:r>
      <w:r w:rsidRPr="00FF0CF7">
        <w:rPr>
          <w:rStyle w:val="StyleUnderline"/>
        </w:rPr>
        <w:t>studies predict that a large nuclear war, especially one fought with strategic nuclear weapons, would create</w:t>
      </w:r>
      <w:r>
        <w:rPr>
          <w:rStyle w:val="StyleUnderline"/>
        </w:rPr>
        <w:t xml:space="preserve"> </w:t>
      </w:r>
      <w:r w:rsidRPr="00FF0CF7">
        <w:rPr>
          <w:rStyle w:val="StyleUnderline"/>
        </w:rPr>
        <w:t xml:space="preserve">a post-war environment in which </w:t>
      </w:r>
      <w:r w:rsidRPr="002007A4">
        <w:rPr>
          <w:rStyle w:val="StyleUnderline"/>
        </w:rPr>
        <w:t xml:space="preserve">for many years </w:t>
      </w:r>
      <w:r w:rsidRPr="00AE2C08">
        <w:rPr>
          <w:rStyle w:val="StyleUnderline"/>
          <w:highlight w:val="cyan"/>
        </w:rPr>
        <w:t>it would be too cold and dark to</w:t>
      </w:r>
      <w:r w:rsidRPr="00FF0CF7">
        <w:rPr>
          <w:rStyle w:val="StyleUnderline"/>
        </w:rPr>
        <w:t xml:space="preserve"> even </w:t>
      </w:r>
      <w:r w:rsidRPr="00AE2C08">
        <w:rPr>
          <w:rStyle w:val="StyleUnderline"/>
          <w:highlight w:val="cyan"/>
        </w:rPr>
        <w:t>grow food</w:t>
      </w:r>
      <w:r w:rsidRPr="000D6260">
        <w:rPr>
          <w:sz w:val="12"/>
        </w:rPr>
        <w:t xml:space="preserve">. Their findings make it clear that </w:t>
      </w:r>
      <w:r w:rsidRPr="00FF0CF7">
        <w:rPr>
          <w:rStyle w:val="StyleUnderline"/>
        </w:rPr>
        <w:t xml:space="preserve">not only humans, but most large animals and many other forms of complex life would likely vanish forever in a nuclear darkness </w:t>
      </w:r>
      <w:r w:rsidRPr="000D6260">
        <w:rPr>
          <w:sz w:val="12"/>
        </w:rPr>
        <w:t xml:space="preserve">of our own making. </w:t>
      </w:r>
      <w:r w:rsidRPr="00FF0CF7">
        <w:rPr>
          <w:rStyle w:val="StyleUnderline"/>
        </w:rPr>
        <w:t xml:space="preserve">The environmental consequences of nuclear war would attack the ecological support systems of life at every level. </w:t>
      </w:r>
      <w:r w:rsidRPr="00AE2C08">
        <w:rPr>
          <w:rStyle w:val="StyleUnderline"/>
          <w:highlight w:val="cyan"/>
        </w:rPr>
        <w:t>Radioactive fallout</w:t>
      </w:r>
      <w:r w:rsidRPr="00FF0CF7">
        <w:rPr>
          <w:rStyle w:val="StyleUnderline"/>
        </w:rPr>
        <w:t xml:space="preserve"> produced not only by nuclear bombs, but also by the destruction of nuclear power plants and their spent fuel pools, </w:t>
      </w:r>
      <w:r w:rsidRPr="002007A4">
        <w:rPr>
          <w:rStyle w:val="StyleUnderline"/>
        </w:rPr>
        <w:t xml:space="preserve">would </w:t>
      </w:r>
      <w:r w:rsidRPr="00AE2C08">
        <w:rPr>
          <w:rStyle w:val="StyleUnderline"/>
          <w:highlight w:val="cyan"/>
        </w:rPr>
        <w:t xml:space="preserve">poison the biosphere. </w:t>
      </w:r>
      <w:r w:rsidRPr="002007A4">
        <w:rPr>
          <w:rStyle w:val="StyleUnderline"/>
        </w:rPr>
        <w:t xml:space="preserve">Millions of tons of </w:t>
      </w:r>
      <w:r w:rsidRPr="00AE2C08">
        <w:rPr>
          <w:rStyle w:val="StyleUnderline"/>
          <w:highlight w:val="cyan"/>
        </w:rPr>
        <w:t>smoke would</w:t>
      </w:r>
      <w:r w:rsidRPr="00FF0CF7">
        <w:rPr>
          <w:rStyle w:val="StyleUnderline"/>
        </w:rPr>
        <w:t xml:space="preserve"> act to</w:t>
      </w:r>
      <w:r>
        <w:rPr>
          <w:rStyle w:val="StyleUnderline"/>
        </w:rPr>
        <w:t xml:space="preserve"> </w:t>
      </w:r>
      <w:hyperlink r:id="rId22" w:history="1">
        <w:r w:rsidRPr="00AE2C08">
          <w:rPr>
            <w:rStyle w:val="StyleUnderline"/>
            <w:highlight w:val="cyan"/>
          </w:rPr>
          <w:t>destroy</w:t>
        </w:r>
        <w:r w:rsidRPr="00FF0CF7">
          <w:rPr>
            <w:rStyle w:val="StyleUnderline"/>
          </w:rPr>
          <w:t xml:space="preserve"> Earth’s protective </w:t>
        </w:r>
        <w:r w:rsidRPr="00AE2C08">
          <w:rPr>
            <w:rStyle w:val="StyleUnderline"/>
            <w:highlight w:val="cyan"/>
          </w:rPr>
          <w:t>ozone</w:t>
        </w:r>
        <w:r w:rsidRPr="00FF0CF7">
          <w:rPr>
            <w:rStyle w:val="StyleUnderline"/>
          </w:rPr>
          <w:t xml:space="preserve"> layer</w:t>
        </w:r>
      </w:hyperlink>
      <w:r>
        <w:rPr>
          <w:rStyle w:val="StyleUnderline"/>
        </w:rPr>
        <w:t xml:space="preserve"> </w:t>
      </w:r>
      <w:r w:rsidRPr="00AE2C08">
        <w:rPr>
          <w:rStyle w:val="StyleUnderline"/>
          <w:highlight w:val="cyan"/>
        </w:rPr>
        <w:t>and block</w:t>
      </w:r>
      <w:r w:rsidRPr="00FF0CF7">
        <w:rPr>
          <w:rStyle w:val="StyleUnderline"/>
        </w:rPr>
        <w:t xml:space="preserve"> most </w:t>
      </w:r>
      <w:r w:rsidRPr="00AE2C08">
        <w:rPr>
          <w:rStyle w:val="StyleUnderline"/>
          <w:highlight w:val="cyan"/>
        </w:rPr>
        <w:t>sunlight</w:t>
      </w:r>
      <w:r w:rsidRPr="00FF0CF7">
        <w:rPr>
          <w:rStyle w:val="StyleUnderline"/>
        </w:rPr>
        <w:t xml:space="preserve"> from reaching Earth’s surface, </w:t>
      </w:r>
      <w:r w:rsidRPr="00AE2C08">
        <w:rPr>
          <w:rStyle w:val="StyleUnderline"/>
          <w:highlight w:val="cyan"/>
        </w:rPr>
        <w:t>creating Ice Age</w:t>
      </w:r>
      <w:r w:rsidRPr="00FF0CF7">
        <w:rPr>
          <w:rStyle w:val="StyleUnderline"/>
        </w:rPr>
        <w:t xml:space="preserve"> weather conditions that would last </w:t>
      </w:r>
      <w:r w:rsidRPr="00AE2C08">
        <w:rPr>
          <w:rStyle w:val="StyleUnderline"/>
          <w:highlight w:val="cyan"/>
        </w:rPr>
        <w:t>for decades</w:t>
      </w:r>
      <w:r w:rsidRPr="00FF0CF7">
        <w:rPr>
          <w:rStyle w:val="StyleUnderline"/>
        </w:rPr>
        <w:t>.</w:t>
      </w:r>
      <w:r>
        <w:rPr>
          <w:rStyle w:val="StyleUnderline"/>
        </w:rPr>
        <w:t xml:space="preserve"> </w:t>
      </w:r>
      <w:r w:rsidRPr="000D6260">
        <w:rPr>
          <w:sz w:val="12"/>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FF0CF7">
        <w:rPr>
          <w:rStyle w:val="StyleUnderline"/>
        </w:rPr>
        <w:t>research</w:t>
      </w:r>
      <w:r w:rsidRPr="000D6260">
        <w:rPr>
          <w:sz w:val="12"/>
        </w:rPr>
        <w:t xml:space="preserve"> that </w:t>
      </w:r>
      <w:r w:rsidRPr="00FF0CF7">
        <w:rPr>
          <w:rStyle w:val="StyleUnderline"/>
        </w:rPr>
        <w:t xml:space="preserve">predicts </w:t>
      </w:r>
      <w:r w:rsidRPr="00AE2C08">
        <w:rPr>
          <w:rStyle w:val="StyleUnderline"/>
          <w:highlight w:val="cyan"/>
        </w:rPr>
        <w:t>virtually any nuclear war</w:t>
      </w:r>
      <w:r w:rsidRPr="00FF0CF7">
        <w:rPr>
          <w:rStyle w:val="StyleUnderline"/>
        </w:rPr>
        <w:t xml:space="preserve">, fought with even a fraction of the operational and deployed nuclear arsenals, </w:t>
      </w:r>
      <w:r w:rsidRPr="00AE2C08">
        <w:rPr>
          <w:rStyle w:val="StyleUnderline"/>
          <w:highlight w:val="cyan"/>
        </w:rPr>
        <w:t xml:space="preserve">will leave the Earth </w:t>
      </w:r>
      <w:r w:rsidRPr="002007A4">
        <w:rPr>
          <w:rStyle w:val="StyleUnderline"/>
        </w:rPr>
        <w:t xml:space="preserve">essentially </w:t>
      </w:r>
      <w:r w:rsidRPr="00AE2C08">
        <w:rPr>
          <w:rStyle w:val="StyleUnderline"/>
          <w:highlight w:val="cyan"/>
        </w:rPr>
        <w:t>uninhabitable</w:t>
      </w:r>
      <w:r w:rsidRPr="00FF0CF7">
        <w:rPr>
          <w:rStyle w:val="StyleUnderline"/>
        </w:rPr>
        <w:t>.</w:t>
      </w:r>
    </w:p>
    <w:p w14:paraId="0260E0C8" w14:textId="633B7A5D" w:rsidR="00435FCC" w:rsidRPr="00FE51A3" w:rsidRDefault="006525BE" w:rsidP="00435FCC">
      <w:pPr>
        <w:pStyle w:val="Heading4"/>
        <w:rPr>
          <w:rFonts w:asciiTheme="majorHAnsi" w:hAnsiTheme="majorHAnsi" w:cstheme="majorHAnsi"/>
        </w:rPr>
      </w:pPr>
      <w:proofErr w:type="spellStart"/>
      <w:r>
        <w:rPr>
          <w:rFonts w:asciiTheme="majorHAnsi" w:hAnsiTheme="majorHAnsi" w:cstheme="majorHAnsi"/>
        </w:rPr>
        <w:t>p</w:t>
      </w:r>
      <w:r w:rsidR="00435FCC" w:rsidRPr="00FE51A3">
        <w:rPr>
          <w:rFonts w:asciiTheme="majorHAnsi" w:hAnsiTheme="majorHAnsi" w:cstheme="majorHAnsi"/>
        </w:rPr>
        <w:t>The</w:t>
      </w:r>
      <w:proofErr w:type="spellEnd"/>
      <w:r w:rsidR="00435FCC" w:rsidRPr="00FE51A3">
        <w:rPr>
          <w:rFonts w:asciiTheme="majorHAnsi" w:hAnsiTheme="majorHAnsi" w:cstheme="majorHAnsi"/>
        </w:rPr>
        <w:t xml:space="preserve"> plan </w:t>
      </w:r>
      <w:r w:rsidR="00435FCC" w:rsidRPr="00FE51A3">
        <w:rPr>
          <w:rFonts w:asciiTheme="majorHAnsi" w:hAnsiTheme="majorHAnsi" w:cstheme="majorHAnsi"/>
          <w:u w:val="single"/>
        </w:rPr>
        <w:t>solves</w:t>
      </w:r>
      <w:r w:rsidR="00435FCC" w:rsidRPr="00FE51A3">
        <w:rPr>
          <w:rFonts w:asciiTheme="majorHAnsi" w:hAnsiTheme="majorHAnsi" w:cstheme="majorHAnsi"/>
        </w:rPr>
        <w:t xml:space="preserve"> both scenarios and WTO IP rules are a </w:t>
      </w:r>
      <w:r w:rsidR="00435FCC" w:rsidRPr="00FE51A3">
        <w:rPr>
          <w:rFonts w:asciiTheme="majorHAnsi" w:hAnsiTheme="majorHAnsi" w:cstheme="majorHAnsi"/>
          <w:u w:val="single"/>
        </w:rPr>
        <w:t>barrier</w:t>
      </w:r>
      <w:r w:rsidR="00435FCC" w:rsidRPr="00FE51A3">
        <w:rPr>
          <w:rFonts w:asciiTheme="majorHAnsi" w:hAnsiTheme="majorHAnsi" w:cstheme="majorHAnsi"/>
        </w:rPr>
        <w:t xml:space="preserve"> to scaled-up vaccine </w:t>
      </w:r>
      <w:r w:rsidR="00435FCC" w:rsidRPr="00FE51A3">
        <w:rPr>
          <w:rFonts w:asciiTheme="majorHAnsi" w:hAnsiTheme="majorHAnsi" w:cstheme="majorHAnsi"/>
          <w:u w:val="single"/>
        </w:rPr>
        <w:t>production</w:t>
      </w:r>
      <w:r w:rsidR="00435FCC" w:rsidRPr="00FE51A3">
        <w:rPr>
          <w:rFonts w:asciiTheme="majorHAnsi" w:hAnsiTheme="majorHAnsi" w:cstheme="majorHAnsi"/>
        </w:rPr>
        <w:t xml:space="preserve">. </w:t>
      </w:r>
    </w:p>
    <w:p w14:paraId="599BF8B9" w14:textId="77777777" w:rsidR="00435FCC" w:rsidRPr="00FE51A3" w:rsidRDefault="00435FCC" w:rsidP="00435FCC">
      <w:pPr>
        <w:rPr>
          <w:rFonts w:asciiTheme="majorHAnsi" w:hAnsiTheme="majorHAnsi" w:cstheme="majorHAnsi"/>
        </w:rPr>
      </w:pPr>
      <w:r w:rsidRPr="00FE51A3">
        <w:rPr>
          <w:rStyle w:val="Style13ptBold"/>
          <w:rFonts w:asciiTheme="majorHAnsi" w:hAnsiTheme="majorHAnsi" w:cstheme="majorHAnsi"/>
        </w:rPr>
        <w:t>Pandey 21</w:t>
      </w:r>
      <w:r w:rsidRPr="00FE51A3">
        <w:rPr>
          <w:rFonts w:asciiTheme="majorHAnsi" w:hAnsiTheme="majorHAnsi" w:cstheme="majorHAnsi"/>
        </w:rPr>
        <w:t xml:space="preserve"> </w:t>
      </w:r>
      <w:r w:rsidRPr="006E32E8">
        <w:rPr>
          <w:rFonts w:asciiTheme="majorHAnsi" w:hAnsiTheme="majorHAnsi" w:cstheme="majorHAnsi"/>
          <w:sz w:val="18"/>
          <w:szCs w:val="18"/>
        </w:rPr>
        <w:t xml:space="preserve">[(Ashutosh Pandey) “Rich countries block India, South Africa's bid to ban COVID vaccine patents,” DW, April 2, 2021. </w:t>
      </w:r>
      <w:hyperlink r:id="rId23" w:history="1">
        <w:r w:rsidRPr="006E32E8">
          <w:rPr>
            <w:rStyle w:val="FollowedHyperlink"/>
            <w:rFonts w:asciiTheme="majorHAnsi" w:hAnsiTheme="majorHAnsi" w:cstheme="majorHAnsi"/>
            <w:sz w:val="18"/>
            <w:szCs w:val="18"/>
          </w:rPr>
          <w:t>https://www.dw.com/en/rich-countries-block-india-south-africas-bid-to-ban-covid-vaccine-patents/a-56460175</w:t>
        </w:r>
      </w:hyperlink>
      <w:r w:rsidRPr="00FE51A3">
        <w:rPr>
          <w:rFonts w:asciiTheme="majorHAnsi" w:hAnsiTheme="majorHAnsi" w:cstheme="majorHAnsi"/>
        </w:rPr>
        <w:t xml:space="preserve"> </w:t>
      </w:r>
    </w:p>
    <w:p w14:paraId="4FA1C785" w14:textId="77777777" w:rsidR="00435FCC" w:rsidRDefault="00435FCC" w:rsidP="00435FCC">
      <w:pPr>
        <w:rPr>
          <w:rFonts w:asciiTheme="majorHAnsi" w:hAnsiTheme="majorHAnsi" w:cstheme="majorHAnsi"/>
          <w:u w:val="single"/>
        </w:rPr>
      </w:pPr>
      <w:r w:rsidRPr="00AE2C08">
        <w:rPr>
          <w:rFonts w:asciiTheme="majorHAnsi" w:hAnsiTheme="majorHAnsi" w:cstheme="majorHAnsi"/>
          <w:highlight w:val="cyan"/>
          <w:u w:val="single"/>
        </w:rPr>
        <w:t>The</w:t>
      </w:r>
      <w:r w:rsidRPr="00FE51A3">
        <w:rPr>
          <w:rFonts w:asciiTheme="majorHAnsi" w:hAnsiTheme="majorHAnsi" w:cstheme="majorHAnsi"/>
          <w:u w:val="single"/>
        </w:rPr>
        <w:t xml:space="preserve"> World Trade Organization (</w:t>
      </w:r>
      <w:r w:rsidRPr="00AE2C08">
        <w:rPr>
          <w:rFonts w:asciiTheme="majorHAnsi" w:hAnsiTheme="majorHAnsi" w:cstheme="majorHAnsi"/>
          <w:highlight w:val="cyan"/>
          <w:u w:val="single"/>
        </w:rPr>
        <w:t xml:space="preserve">WTO) talks </w:t>
      </w:r>
      <w:r w:rsidRPr="00447B5B">
        <w:rPr>
          <w:rFonts w:asciiTheme="majorHAnsi" w:hAnsiTheme="majorHAnsi" w:cstheme="majorHAnsi"/>
          <w:u w:val="single"/>
        </w:rPr>
        <w:t>on a proposal by India and South Africa</w:t>
      </w:r>
      <w:r w:rsidRPr="00FE51A3">
        <w:rPr>
          <w:rFonts w:asciiTheme="majorHAnsi" w:hAnsiTheme="majorHAnsi" w:cstheme="majorHAnsi"/>
          <w:u w:val="single"/>
        </w:rPr>
        <w:t xml:space="preserve"> to temporarily suspend intellectual property (IP) rules related to COVID-19 vaccines and treatments </w:t>
      </w:r>
      <w:r w:rsidRPr="00AE2C08">
        <w:rPr>
          <w:rFonts w:asciiTheme="majorHAnsi" w:hAnsiTheme="majorHAnsi" w:cstheme="majorHAnsi"/>
          <w:highlight w:val="cyan"/>
          <w:u w:val="single"/>
        </w:rPr>
        <w:t>hit a roadblock</w:t>
      </w:r>
      <w:r w:rsidRPr="00FE51A3">
        <w:rPr>
          <w:rFonts w:asciiTheme="majorHAnsi" w:hAnsiTheme="majorHAnsi" w:cstheme="majorHAnsi"/>
          <w:sz w:val="14"/>
        </w:rPr>
        <w:t xml:space="preserve"> on Thursday after wealthy countries balked at the idea, Germany's </w:t>
      </w:r>
      <w:proofErr w:type="spellStart"/>
      <w:r w:rsidRPr="00FE51A3">
        <w:rPr>
          <w:rFonts w:asciiTheme="majorHAnsi" w:hAnsiTheme="majorHAnsi" w:cstheme="majorHAnsi"/>
          <w:sz w:val="14"/>
        </w:rPr>
        <w:t>dpa</w:t>
      </w:r>
      <w:proofErr w:type="spellEnd"/>
      <w:r w:rsidRPr="00FE51A3">
        <w:rPr>
          <w:rFonts w:asciiTheme="majorHAnsi" w:hAnsiTheme="majorHAnsi" w:cstheme="majorHAnsi"/>
          <w:sz w:val="14"/>
        </w:rPr>
        <w:t xml:space="preserve"> news agency reported. The two developing countries say the IP waiver will allow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in poor countries to start production of effective vaccines sooner. </w:t>
      </w:r>
      <w:r w:rsidRPr="00FE51A3">
        <w:rPr>
          <w:rFonts w:asciiTheme="majorHAnsi" w:hAnsiTheme="majorHAnsi" w:cstheme="majorHAnsi"/>
          <w:u w:val="single"/>
        </w:rPr>
        <w:t>India and South Africa had approached the global trade body</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calling on it to waive parts of the Agreement on Trade-Related Aspects of Intellectual Property Rights (TRIPS Agreement). </w:t>
      </w:r>
      <w:r w:rsidRPr="00447B5B">
        <w:rPr>
          <w:rFonts w:asciiTheme="majorHAnsi" w:hAnsiTheme="majorHAnsi" w:cstheme="majorHAnsi"/>
          <w:u w:val="single"/>
        </w:rPr>
        <w:t xml:space="preserve">The </w:t>
      </w:r>
      <w:r w:rsidRPr="00AE2C08">
        <w:rPr>
          <w:rFonts w:asciiTheme="majorHAnsi" w:hAnsiTheme="majorHAnsi" w:cstheme="majorHAnsi"/>
          <w:highlight w:val="cyan"/>
          <w:u w:val="single"/>
        </w:rPr>
        <w:t>suspension of rights</w:t>
      </w:r>
      <w:r w:rsidRPr="00FE51A3">
        <w:rPr>
          <w:rFonts w:asciiTheme="majorHAnsi" w:hAnsiTheme="majorHAnsi" w:cstheme="majorHAnsi"/>
          <w:sz w:val="14"/>
        </w:rPr>
        <w:t xml:space="preserve"> such as patents, industrial designs, copyright and protection of undisclosed information </w:t>
      </w:r>
      <w:r w:rsidRPr="00447B5B">
        <w:rPr>
          <w:rFonts w:asciiTheme="majorHAnsi" w:hAnsiTheme="majorHAnsi" w:cstheme="majorHAnsi"/>
          <w:u w:val="single"/>
        </w:rPr>
        <w:t xml:space="preserve">would </w:t>
      </w:r>
      <w:r w:rsidRPr="00AE2C08">
        <w:rPr>
          <w:rFonts w:asciiTheme="majorHAnsi" w:hAnsiTheme="majorHAnsi" w:cstheme="majorHAnsi"/>
          <w:highlight w:val="cyan"/>
          <w:u w:val="single"/>
        </w:rPr>
        <w:t>ensure "</w:t>
      </w:r>
      <w:r w:rsidRPr="00AE2C08">
        <w:rPr>
          <w:rFonts w:asciiTheme="majorHAnsi" w:hAnsiTheme="majorHAnsi" w:cstheme="majorHAnsi"/>
          <w:b/>
          <w:bCs/>
          <w:highlight w:val="cyan"/>
          <w:u w:val="single"/>
        </w:rPr>
        <w:t xml:space="preserve">timely access to </w:t>
      </w:r>
      <w:r w:rsidRPr="00447B5B">
        <w:rPr>
          <w:rFonts w:asciiTheme="majorHAnsi" w:hAnsiTheme="majorHAnsi" w:cstheme="majorHAnsi"/>
          <w:b/>
          <w:bCs/>
          <w:u w:val="single"/>
        </w:rPr>
        <w:t xml:space="preserve">affordable medical products including </w:t>
      </w:r>
      <w:r w:rsidRPr="00AE2C08">
        <w:rPr>
          <w:rFonts w:asciiTheme="majorHAnsi" w:hAnsiTheme="majorHAnsi" w:cstheme="majorHAnsi"/>
          <w:b/>
          <w:bCs/>
          <w:highlight w:val="cyan"/>
          <w:u w:val="single"/>
        </w:rPr>
        <w:t>vaccines</w:t>
      </w:r>
      <w:r w:rsidRPr="00FE51A3">
        <w:rPr>
          <w:rFonts w:asciiTheme="majorHAnsi" w:hAnsiTheme="majorHAnsi" w:cstheme="majorHAnsi"/>
          <w:b/>
          <w:bCs/>
          <w:u w:val="single"/>
        </w:rPr>
        <w:t xml:space="preserve"> and medicines or to scaling-up of research, development, manufacturing </w:t>
      </w:r>
      <w:r w:rsidRPr="00AE2C08">
        <w:rPr>
          <w:rFonts w:asciiTheme="majorHAnsi" w:hAnsiTheme="majorHAnsi" w:cstheme="majorHAnsi"/>
          <w:b/>
          <w:bCs/>
          <w:highlight w:val="cyan"/>
          <w:u w:val="single"/>
        </w:rPr>
        <w:t xml:space="preserve">and supply of </w:t>
      </w:r>
      <w:r w:rsidRPr="00447B5B">
        <w:rPr>
          <w:rFonts w:asciiTheme="majorHAnsi" w:hAnsiTheme="majorHAnsi" w:cstheme="majorHAnsi"/>
          <w:b/>
          <w:bCs/>
          <w:u w:val="single"/>
        </w:rPr>
        <w:t xml:space="preserve">medical </w:t>
      </w:r>
      <w:r w:rsidRPr="00AE2C08">
        <w:rPr>
          <w:rFonts w:asciiTheme="majorHAnsi" w:hAnsiTheme="majorHAnsi" w:cstheme="majorHAnsi"/>
          <w:b/>
          <w:bCs/>
          <w:highlight w:val="cyan"/>
          <w:u w:val="single"/>
        </w:rPr>
        <w:t>products essential to combat COVID</w:t>
      </w:r>
      <w:r w:rsidRPr="00FE51A3">
        <w:rPr>
          <w:rFonts w:asciiTheme="majorHAnsi" w:hAnsiTheme="majorHAnsi" w:cstheme="majorHAnsi"/>
          <w:u w:val="single"/>
        </w:rPr>
        <w:t xml:space="preserve">-19," they said. </w:t>
      </w:r>
      <w:r w:rsidRPr="00447B5B">
        <w:rPr>
          <w:rFonts w:asciiTheme="majorHAnsi" w:hAnsiTheme="majorHAnsi" w:cstheme="majorHAnsi"/>
          <w:u w:val="single"/>
        </w:rPr>
        <w:t xml:space="preserve">The </w:t>
      </w:r>
      <w:r w:rsidRPr="00AE2C08">
        <w:rPr>
          <w:rFonts w:asciiTheme="majorHAnsi" w:hAnsiTheme="majorHAnsi" w:cstheme="majorHAnsi"/>
          <w:highlight w:val="cyan"/>
          <w:u w:val="single"/>
        </w:rPr>
        <w:t>proposal was</w:t>
      </w:r>
      <w:r w:rsidRPr="00FE51A3">
        <w:rPr>
          <w:rFonts w:asciiTheme="majorHAnsi" w:hAnsiTheme="majorHAnsi" w:cstheme="majorHAnsi"/>
          <w:u w:val="single"/>
        </w:rPr>
        <w:t xml:space="preserve"> vehemently </w:t>
      </w:r>
      <w:r w:rsidRPr="00AE2C08">
        <w:rPr>
          <w:rFonts w:asciiTheme="majorHAnsi" w:hAnsiTheme="majorHAnsi" w:cstheme="majorHAnsi"/>
          <w:highlight w:val="cyan"/>
          <w:u w:val="single"/>
        </w:rPr>
        <w:t>opposed by wealthy nations</w:t>
      </w:r>
      <w:r w:rsidRPr="00FE51A3">
        <w:rPr>
          <w:rFonts w:asciiTheme="majorHAnsi" w:hAnsiTheme="majorHAnsi" w:cstheme="majorHAnsi"/>
          <w:sz w:val="14"/>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to remain on their toes to deal with a mutating virus, they argue. </w:t>
      </w:r>
      <w:r w:rsidRPr="00447B5B">
        <w:rPr>
          <w:rFonts w:asciiTheme="majorHAnsi" w:hAnsiTheme="majorHAnsi" w:cstheme="majorHAnsi"/>
          <w:u w:val="single"/>
        </w:rPr>
        <w:t>The WTO talks are taking place</w:t>
      </w:r>
      <w:r w:rsidRPr="00FE51A3">
        <w:rPr>
          <w:rFonts w:asciiTheme="majorHAnsi" w:hAnsiTheme="majorHAnsi" w:cstheme="majorHAnsi"/>
          <w:u w:val="single"/>
        </w:rPr>
        <w:t xml:space="preserve"> as some wealthy countries face criticism for </w:t>
      </w:r>
      <w:r w:rsidRPr="00FE51A3">
        <w:rPr>
          <w:rFonts w:asciiTheme="majorHAnsi" w:hAnsiTheme="majorHAnsi" w:cstheme="majorHAnsi"/>
          <w:b/>
          <w:bCs/>
          <w:u w:val="single"/>
        </w:rPr>
        <w:t>cornering billions</w:t>
      </w:r>
      <w:r w:rsidRPr="00FE51A3">
        <w:rPr>
          <w:rFonts w:asciiTheme="majorHAnsi" w:hAnsiTheme="majorHAnsi" w:cstheme="majorHAnsi"/>
          <w:u w:val="single"/>
        </w:rPr>
        <w:t xml:space="preserve"> of COVID shots — many times the size of their populations — while </w:t>
      </w:r>
      <w:r w:rsidRPr="00FE51A3">
        <w:rPr>
          <w:rFonts w:asciiTheme="majorHAnsi" w:hAnsiTheme="majorHAnsi" w:cstheme="majorHAnsi"/>
          <w:b/>
          <w:bCs/>
          <w:u w:val="single"/>
        </w:rPr>
        <w:t>leaving poor countries</w:t>
      </w:r>
      <w:r w:rsidRPr="00FE51A3">
        <w:rPr>
          <w:rFonts w:asciiTheme="majorHAnsi" w:hAnsiTheme="majorHAnsi" w:cstheme="majorHAnsi"/>
          <w:u w:val="single"/>
        </w:rPr>
        <w:t xml:space="preserve"> struggling for supplies. </w:t>
      </w:r>
      <w:r w:rsidRPr="00447B5B">
        <w:rPr>
          <w:rFonts w:asciiTheme="majorHAnsi" w:hAnsiTheme="majorHAnsi" w:cstheme="majorHAnsi"/>
          <w:b/>
          <w:bCs/>
          <w:u w:val="single"/>
        </w:rPr>
        <w:t xml:space="preserve">Experts say the </w:t>
      </w:r>
      <w:r w:rsidRPr="00AE2C08">
        <w:rPr>
          <w:rFonts w:asciiTheme="majorHAnsi" w:hAnsiTheme="majorHAnsi" w:cstheme="majorHAnsi"/>
          <w:b/>
          <w:bCs/>
          <w:highlight w:val="cyan"/>
          <w:u w:val="single"/>
        </w:rPr>
        <w:t xml:space="preserve">global </w:t>
      </w:r>
      <w:r w:rsidRPr="00AE2C08">
        <w:rPr>
          <w:rFonts w:asciiTheme="majorHAnsi" w:hAnsiTheme="majorHAnsi" w:cstheme="majorHAnsi"/>
          <w:b/>
          <w:bCs/>
          <w:highlight w:val="cyan"/>
          <w:u w:val="single"/>
        </w:rPr>
        <w:lastRenderedPageBreak/>
        <w:t>scramble for vaccines</w:t>
      </w:r>
      <w:r w:rsidRPr="00FE51A3">
        <w:rPr>
          <w:rFonts w:asciiTheme="majorHAnsi" w:hAnsiTheme="majorHAnsi" w:cstheme="majorHAnsi"/>
          <w:b/>
          <w:bCs/>
          <w:u w:val="single"/>
        </w:rPr>
        <w:t xml:space="preserve">, or vaccine nationalism, </w:t>
      </w:r>
      <w:r w:rsidRPr="00AE2C08">
        <w:rPr>
          <w:rFonts w:asciiTheme="majorHAnsi" w:hAnsiTheme="majorHAnsi" w:cstheme="majorHAnsi"/>
          <w:b/>
          <w:bCs/>
          <w:highlight w:val="cyan"/>
          <w:u w:val="single"/>
        </w:rPr>
        <w:t>risks prolonging the pandemic</w:t>
      </w:r>
      <w:r w:rsidRPr="00FE51A3">
        <w:rPr>
          <w:rFonts w:asciiTheme="majorHAnsi" w:hAnsiTheme="majorHAnsi" w:cstheme="majorHAnsi"/>
          <w:b/>
          <w:bCs/>
          <w:u w:val="single"/>
        </w:rPr>
        <w:t>.</w:t>
      </w:r>
      <w:r w:rsidRPr="00FE51A3">
        <w:rPr>
          <w:rFonts w:asciiTheme="majorHAnsi" w:hAnsiTheme="majorHAnsi" w:cstheme="majorHAnsi"/>
          <w:u w:val="single"/>
        </w:rPr>
        <w:t xml:space="preserve"> </w:t>
      </w:r>
      <w:r w:rsidRPr="00FE51A3">
        <w:rPr>
          <w:rFonts w:asciiTheme="majorHAnsi" w:hAnsiTheme="majorHAnsi" w:cstheme="majorHAnsi"/>
          <w:sz w:val="14"/>
        </w:rPr>
        <w:t xml:space="preserve">"We have to recognize that </w:t>
      </w:r>
      <w:r w:rsidRPr="00FE51A3">
        <w:rPr>
          <w:rFonts w:asciiTheme="majorHAnsi" w:hAnsiTheme="majorHAnsi" w:cstheme="majorHAnsi"/>
          <w:u w:val="single"/>
        </w:rPr>
        <w:t>this virus knows no boundaries</w:t>
      </w:r>
      <w:r w:rsidRPr="00FE51A3">
        <w:rPr>
          <w:rFonts w:asciiTheme="majorHAnsi" w:hAnsiTheme="majorHAnsi" w:cstheme="majorHAnsi"/>
          <w:sz w:val="14"/>
        </w:rPr>
        <w:t xml:space="preserve">, it travels around the globe and the response to it should also be global. </w:t>
      </w:r>
      <w:r w:rsidRPr="00FE51A3">
        <w:rPr>
          <w:rFonts w:asciiTheme="majorHAnsi" w:hAnsiTheme="majorHAnsi" w:cstheme="majorHAnsi"/>
          <w:u w:val="single"/>
        </w:rPr>
        <w:t>It should be based on international solidarity</w:t>
      </w:r>
      <w:r w:rsidRPr="00FE51A3">
        <w:rPr>
          <w:rFonts w:asciiTheme="majorHAnsi" w:hAnsiTheme="majorHAnsi" w:cstheme="majorHAnsi"/>
          <w:sz w:val="14"/>
        </w:rPr>
        <w:t xml:space="preserve">," said Ellen 't </w:t>
      </w:r>
      <w:proofErr w:type="spellStart"/>
      <w:r w:rsidRPr="00FE51A3">
        <w:rPr>
          <w:rFonts w:asciiTheme="majorHAnsi" w:hAnsiTheme="majorHAnsi" w:cstheme="majorHAnsi"/>
          <w:sz w:val="14"/>
        </w:rPr>
        <w:t>Hoen</w:t>
      </w:r>
      <w:proofErr w:type="spellEnd"/>
      <w:r w:rsidRPr="00FE51A3">
        <w:rPr>
          <w:rFonts w:asciiTheme="majorHAnsi" w:hAnsiTheme="majorHAnsi" w:cstheme="majorHAnsi"/>
          <w:sz w:val="14"/>
        </w:rPr>
        <w:t xml:space="preserve">, the director of Medicines Law &amp; Policy — a nonprofit campaigning for greater access to medicines. "Many of </w:t>
      </w:r>
      <w:r w:rsidRPr="00FE51A3">
        <w:rPr>
          <w:rFonts w:asciiTheme="majorHAnsi" w:hAnsiTheme="majorHAnsi" w:cstheme="majorHAnsi"/>
          <w:u w:val="single"/>
        </w:rPr>
        <w:t xml:space="preserve">the large-scale vaccine manufacturers are based in developing countries. </w:t>
      </w:r>
      <w:r w:rsidRPr="00AE2C08">
        <w:rPr>
          <w:rFonts w:asciiTheme="majorHAnsi" w:hAnsiTheme="majorHAnsi" w:cstheme="majorHAnsi"/>
          <w:highlight w:val="cyan"/>
          <w:u w:val="single"/>
        </w:rPr>
        <w:t>All</w:t>
      </w:r>
      <w:r w:rsidRPr="00FE51A3">
        <w:rPr>
          <w:rFonts w:asciiTheme="majorHAnsi" w:hAnsiTheme="majorHAnsi" w:cstheme="majorHAnsi"/>
          <w:u w:val="single"/>
        </w:rPr>
        <w:t xml:space="preserve"> the </w:t>
      </w:r>
      <w:r w:rsidRPr="00AE2C08">
        <w:rPr>
          <w:rFonts w:asciiTheme="majorHAnsi" w:hAnsiTheme="majorHAnsi" w:cstheme="majorHAnsi"/>
          <w:highlight w:val="cyan"/>
          <w:u w:val="single"/>
        </w:rPr>
        <w:t>production capacity</w:t>
      </w:r>
      <w:r w:rsidRPr="00FE51A3">
        <w:rPr>
          <w:rFonts w:asciiTheme="majorHAnsi" w:hAnsiTheme="majorHAnsi" w:cstheme="majorHAnsi"/>
          <w:u w:val="single"/>
        </w:rPr>
        <w:t xml:space="preserve"> that </w:t>
      </w:r>
      <w:r w:rsidRPr="00FE51A3">
        <w:rPr>
          <w:rFonts w:asciiTheme="majorHAnsi" w:hAnsiTheme="majorHAnsi" w:cstheme="majorHAnsi"/>
          <w:b/>
          <w:bCs/>
          <w:u w:val="single"/>
        </w:rPr>
        <w:t xml:space="preserve">exists </w:t>
      </w:r>
      <w:r w:rsidRPr="00AE2C08">
        <w:rPr>
          <w:rFonts w:asciiTheme="majorHAnsi" w:hAnsiTheme="majorHAnsi" w:cstheme="majorHAnsi"/>
          <w:b/>
          <w:bCs/>
          <w:highlight w:val="cyan"/>
          <w:u w:val="single"/>
        </w:rPr>
        <w:t>should be exploited</w:t>
      </w:r>
      <w:r w:rsidRPr="00FE51A3">
        <w:rPr>
          <w:rFonts w:asciiTheme="majorHAnsi" w:hAnsiTheme="majorHAnsi" w:cstheme="majorHAnsi"/>
          <w:u w:val="single"/>
        </w:rPr>
        <w:t xml:space="preserve">…and that does require the sharing of </w:t>
      </w:r>
      <w:r w:rsidRPr="00FE51A3">
        <w:rPr>
          <w:rFonts w:asciiTheme="majorHAnsi" w:hAnsiTheme="majorHAnsi" w:cstheme="majorHAnsi"/>
          <w:sz w:val="14"/>
        </w:rPr>
        <w:t xml:space="preserve">Not enough production capacity </w:t>
      </w:r>
      <w:r w:rsidRPr="00FE51A3">
        <w:rPr>
          <w:rFonts w:asciiTheme="majorHAnsi" w:hAnsiTheme="majorHAnsi" w:cstheme="majorHAnsi"/>
          <w:u w:val="single"/>
        </w:rPr>
        <w:t>Supporters</w:t>
      </w:r>
      <w:r w:rsidRPr="00FE51A3">
        <w:rPr>
          <w:rFonts w:asciiTheme="majorHAnsi" w:hAnsiTheme="majorHAnsi" w:cstheme="majorHAnsi"/>
          <w:sz w:val="14"/>
        </w:rPr>
        <w:t xml:space="preserve"> of the waiver, which include dozens of developing and least-developed countries and NGOs, </w:t>
      </w:r>
      <w:r w:rsidRPr="00FE51A3">
        <w:rPr>
          <w:rFonts w:asciiTheme="majorHAnsi" w:hAnsiTheme="majorHAnsi" w:cstheme="majorHAnsi"/>
          <w:u w:val="single"/>
        </w:rPr>
        <w:t xml:space="preserve">said the </w:t>
      </w:r>
      <w:r w:rsidRPr="00AE2C08">
        <w:rPr>
          <w:rFonts w:asciiTheme="majorHAnsi" w:hAnsiTheme="majorHAnsi" w:cstheme="majorHAnsi"/>
          <w:highlight w:val="cyan"/>
          <w:u w:val="single"/>
        </w:rPr>
        <w:t>WTO's IP rules</w:t>
      </w:r>
      <w:r w:rsidRPr="00FE51A3">
        <w:rPr>
          <w:rFonts w:asciiTheme="majorHAnsi" w:hAnsiTheme="majorHAnsi" w:cstheme="majorHAnsi"/>
          <w:u w:val="single"/>
        </w:rPr>
        <w:t xml:space="preserve"> were </w:t>
      </w:r>
      <w:r w:rsidRPr="00AE2C08">
        <w:rPr>
          <w:rFonts w:asciiTheme="majorHAnsi" w:hAnsiTheme="majorHAnsi" w:cstheme="majorHAnsi"/>
          <w:highlight w:val="cyan"/>
          <w:u w:val="single"/>
        </w:rPr>
        <w:t xml:space="preserve">acting as a </w:t>
      </w:r>
      <w:r w:rsidRPr="00AE2C08">
        <w:rPr>
          <w:rFonts w:asciiTheme="majorHAnsi" w:hAnsiTheme="majorHAnsi" w:cstheme="majorHAnsi"/>
          <w:b/>
          <w:bCs/>
          <w:highlight w:val="cyan"/>
          <w:u w:val="single"/>
        </w:rPr>
        <w:t>barrier to</w:t>
      </w:r>
      <w:r w:rsidRPr="00FE51A3">
        <w:rPr>
          <w:rFonts w:asciiTheme="majorHAnsi" w:hAnsiTheme="majorHAnsi" w:cstheme="majorHAnsi"/>
          <w:b/>
          <w:bCs/>
          <w:u w:val="single"/>
        </w:rPr>
        <w:t xml:space="preserve"> urgent </w:t>
      </w:r>
      <w:r w:rsidRPr="00AE2C08">
        <w:rPr>
          <w:rFonts w:asciiTheme="majorHAnsi" w:hAnsiTheme="majorHAnsi" w:cstheme="majorHAnsi"/>
          <w:b/>
          <w:bCs/>
          <w:highlight w:val="cyan"/>
          <w:u w:val="single"/>
        </w:rPr>
        <w:t xml:space="preserve">scale-up of production </w:t>
      </w:r>
      <w:r w:rsidRPr="00447B5B">
        <w:rPr>
          <w:rFonts w:asciiTheme="majorHAnsi" w:hAnsiTheme="majorHAnsi" w:cstheme="majorHAnsi"/>
          <w:b/>
          <w:bCs/>
          <w:u w:val="single"/>
        </w:rPr>
        <w:t>of vaccines</w:t>
      </w:r>
      <w:r w:rsidRPr="00FE51A3">
        <w:rPr>
          <w:rFonts w:asciiTheme="majorHAnsi" w:hAnsiTheme="majorHAnsi" w:cstheme="majorHAnsi"/>
          <w:u w:val="single"/>
        </w:rPr>
        <w:t xml:space="preserve"> and other much needed medical equipment in poor countries. </w:t>
      </w:r>
    </w:p>
    <w:p w14:paraId="0C7022E5" w14:textId="77777777" w:rsidR="00435FCC" w:rsidRDefault="00435FCC" w:rsidP="00435FCC">
      <w:pPr>
        <w:pStyle w:val="Heading3"/>
      </w:pPr>
      <w:r>
        <w:lastRenderedPageBreak/>
        <w:t>1AC – South Africa</w:t>
      </w:r>
    </w:p>
    <w:p w14:paraId="44F75C0B" w14:textId="77777777" w:rsidR="00435FCC" w:rsidRPr="00FE51A3" w:rsidRDefault="00435FCC" w:rsidP="00435FCC">
      <w:pPr>
        <w:pStyle w:val="Heading4"/>
        <w:rPr>
          <w:rFonts w:asciiTheme="majorHAnsi" w:hAnsiTheme="majorHAnsi" w:cstheme="majorHAnsi"/>
        </w:rPr>
      </w:pPr>
      <w:r w:rsidRPr="00FE51A3">
        <w:rPr>
          <w:rFonts w:asciiTheme="majorHAnsi" w:hAnsiTheme="majorHAnsi" w:cstheme="majorHAnsi"/>
        </w:rPr>
        <w:t xml:space="preserve">The third wave of the pandemic is </w:t>
      </w:r>
      <w:r w:rsidRPr="00FE51A3">
        <w:rPr>
          <w:rFonts w:asciiTheme="majorHAnsi" w:hAnsiTheme="majorHAnsi" w:cstheme="majorHAnsi"/>
          <w:u w:val="single"/>
        </w:rPr>
        <w:t>fueling instability</w:t>
      </w:r>
      <w:r w:rsidRPr="00FE51A3">
        <w:rPr>
          <w:rFonts w:asciiTheme="majorHAnsi" w:hAnsiTheme="majorHAnsi" w:cstheme="majorHAnsi"/>
        </w:rPr>
        <w:t xml:space="preserve"> in South Africa.</w:t>
      </w:r>
    </w:p>
    <w:p w14:paraId="6092FC51" w14:textId="77777777" w:rsidR="00435FCC" w:rsidRPr="00FE51A3" w:rsidRDefault="00435FCC" w:rsidP="00435FCC">
      <w:pPr>
        <w:rPr>
          <w:rFonts w:asciiTheme="majorHAnsi" w:hAnsiTheme="majorHAnsi" w:cstheme="majorHAnsi"/>
        </w:rPr>
      </w:pPr>
      <w:proofErr w:type="spellStart"/>
      <w:r w:rsidRPr="00FE51A3">
        <w:rPr>
          <w:rStyle w:val="Style13ptBold"/>
          <w:rFonts w:asciiTheme="majorHAnsi" w:hAnsiTheme="majorHAnsi" w:cstheme="majorHAnsi"/>
        </w:rPr>
        <w:t>Egwu</w:t>
      </w:r>
      <w:proofErr w:type="spellEnd"/>
      <w:r w:rsidRPr="00FE51A3">
        <w:rPr>
          <w:rStyle w:val="Style13ptBold"/>
          <w:rFonts w:asciiTheme="majorHAnsi" w:hAnsiTheme="majorHAnsi" w:cstheme="majorHAnsi"/>
        </w:rPr>
        <w:t xml:space="preserve"> 21</w:t>
      </w:r>
      <w:r w:rsidRPr="004A1534">
        <w:rPr>
          <w:rFonts w:asciiTheme="majorHAnsi" w:hAnsiTheme="majorHAnsi" w:cstheme="majorHAnsi"/>
          <w:sz w:val="18"/>
          <w:szCs w:val="18"/>
        </w:rPr>
        <w:t xml:space="preserve"> [(Patrick </w:t>
      </w:r>
      <w:proofErr w:type="spellStart"/>
      <w:r w:rsidRPr="004A1534">
        <w:rPr>
          <w:rFonts w:asciiTheme="majorHAnsi" w:hAnsiTheme="majorHAnsi" w:cstheme="majorHAnsi"/>
          <w:sz w:val="18"/>
          <w:szCs w:val="18"/>
        </w:rPr>
        <w:t>Egwu</w:t>
      </w:r>
      <w:proofErr w:type="spellEnd"/>
      <w:r w:rsidRPr="004A1534">
        <w:rPr>
          <w:rFonts w:asciiTheme="majorHAnsi" w:hAnsiTheme="majorHAnsi" w:cstheme="majorHAnsi"/>
          <w:sz w:val="18"/>
          <w:szCs w:val="18"/>
        </w:rPr>
        <w:t xml:space="preserve"> is a Nigerian freelance journalist currently based in Johannesburg, where he is an Open Society Foundations fellow at the University of the Witwatersrand) “South Africa’s Twin Crises Are Feeding Each Other,” Foreign Policy, July 20, 2021. </w:t>
      </w:r>
      <w:hyperlink r:id="rId24" w:history="1">
        <w:r w:rsidRPr="004A1534">
          <w:rPr>
            <w:rStyle w:val="FollowedHyperlink"/>
            <w:rFonts w:asciiTheme="majorHAnsi" w:hAnsiTheme="majorHAnsi" w:cstheme="majorHAnsi"/>
            <w:sz w:val="18"/>
            <w:szCs w:val="18"/>
          </w:rPr>
          <w:t>https://foreignpolicy.com/2021/07/20/south-africa-covid-19-struggles-deadly-third-wave-zuma-violence/</w:t>
        </w:r>
      </w:hyperlink>
      <w:r w:rsidRPr="004A1534">
        <w:rPr>
          <w:rFonts w:asciiTheme="majorHAnsi" w:hAnsiTheme="majorHAnsi" w:cstheme="majorHAnsi"/>
          <w:sz w:val="18"/>
          <w:szCs w:val="18"/>
        </w:rPr>
        <w:t>] TDI</w:t>
      </w:r>
    </w:p>
    <w:p w14:paraId="01E6A5F7" w14:textId="77777777" w:rsidR="00435FCC" w:rsidRPr="00FE51A3" w:rsidRDefault="00435FCC" w:rsidP="00435FCC">
      <w:pPr>
        <w:rPr>
          <w:rFonts w:asciiTheme="majorHAnsi" w:hAnsiTheme="majorHAnsi" w:cstheme="majorHAnsi"/>
          <w:sz w:val="14"/>
        </w:rPr>
      </w:pPr>
      <w:r w:rsidRPr="00FE51A3">
        <w:rPr>
          <w:rFonts w:asciiTheme="majorHAnsi" w:hAnsiTheme="majorHAnsi" w:cstheme="majorHAnsi"/>
          <w:u w:val="single"/>
        </w:rPr>
        <w:t>South Africa is coping with</w:t>
      </w:r>
      <w:r w:rsidRPr="00FE51A3">
        <w:rPr>
          <w:rFonts w:asciiTheme="majorHAnsi" w:hAnsiTheme="majorHAnsi" w:cstheme="majorHAnsi"/>
          <w:sz w:val="14"/>
        </w:rPr>
        <w:t xml:space="preserve"> two </w:t>
      </w:r>
      <w:r w:rsidRPr="00FE51A3">
        <w:rPr>
          <w:rFonts w:asciiTheme="majorHAnsi" w:hAnsiTheme="majorHAnsi" w:cstheme="majorHAnsi"/>
          <w:u w:val="single"/>
        </w:rPr>
        <w:t>crises</w:t>
      </w:r>
      <w:r w:rsidRPr="00FE51A3">
        <w:rPr>
          <w:rFonts w:asciiTheme="majorHAnsi" w:hAnsiTheme="majorHAnsi" w:cstheme="majorHAnsi"/>
          <w:sz w:val="14"/>
        </w:rPr>
        <w:t xml:space="preserve"> at once—a political storm caused by the imprisonment of former President Jacob Zuma, whose followers have caused chaos on the streets, and a deadly new wave of COVID-19 that’s hospitalizing thousands of people a day. On July 3,</w:t>
      </w:r>
      <w:r w:rsidRPr="00FE51A3">
        <w:rPr>
          <w:rFonts w:asciiTheme="majorHAnsi" w:hAnsiTheme="majorHAnsi" w:cstheme="majorHAnsi"/>
          <w:u w:val="single"/>
        </w:rPr>
        <w:t xml:space="preserve"> </w:t>
      </w:r>
      <w:r w:rsidRPr="00AE2C08">
        <w:rPr>
          <w:rFonts w:asciiTheme="majorHAnsi" w:hAnsiTheme="majorHAnsi" w:cstheme="majorHAnsi"/>
          <w:highlight w:val="cyan"/>
          <w:u w:val="single"/>
        </w:rPr>
        <w:t>South Africa hit</w:t>
      </w:r>
      <w:r w:rsidRPr="00FE51A3">
        <w:rPr>
          <w:rFonts w:asciiTheme="majorHAnsi" w:hAnsiTheme="majorHAnsi" w:cstheme="majorHAnsi"/>
          <w:u w:val="single"/>
        </w:rPr>
        <w:t xml:space="preserve"> a record 26,000 cases of COVID-19, one of </w:t>
      </w:r>
      <w:r w:rsidRPr="00347ABC">
        <w:rPr>
          <w:rFonts w:asciiTheme="majorHAnsi" w:hAnsiTheme="majorHAnsi" w:cstheme="majorHAnsi"/>
          <w:u w:val="single"/>
        </w:rPr>
        <w:t xml:space="preserve">the </w:t>
      </w:r>
      <w:r w:rsidRPr="00AE2C08">
        <w:rPr>
          <w:rFonts w:asciiTheme="majorHAnsi" w:hAnsiTheme="majorHAnsi" w:cstheme="majorHAnsi"/>
          <w:b/>
          <w:bCs/>
          <w:highlight w:val="cyan"/>
          <w:u w:val="single"/>
        </w:rPr>
        <w:t>highest new daily totals</w:t>
      </w:r>
      <w:r w:rsidRPr="00FE51A3">
        <w:rPr>
          <w:rFonts w:asciiTheme="majorHAnsi" w:hAnsiTheme="majorHAnsi" w:cstheme="majorHAnsi"/>
          <w:u w:val="single"/>
        </w:rPr>
        <w:t xml:space="preserve"> reported since the pandemic started over a year ago.</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country has been battling </w:t>
      </w:r>
      <w:r w:rsidRPr="00AE2C08">
        <w:rPr>
          <w:rFonts w:asciiTheme="majorHAnsi" w:hAnsiTheme="majorHAnsi" w:cstheme="majorHAnsi"/>
          <w:highlight w:val="cyan"/>
          <w:u w:val="single"/>
        </w:rPr>
        <w:t xml:space="preserve">a </w:t>
      </w:r>
      <w:r w:rsidRPr="00AE2C08">
        <w:rPr>
          <w:rFonts w:asciiTheme="majorHAnsi" w:hAnsiTheme="majorHAnsi" w:cstheme="majorHAnsi"/>
          <w:b/>
          <w:bCs/>
          <w:highlight w:val="cyan"/>
          <w:u w:val="single"/>
        </w:rPr>
        <w:t>deadly third wave</w:t>
      </w:r>
      <w:r w:rsidRPr="00FE51A3">
        <w:rPr>
          <w:rFonts w:asciiTheme="majorHAnsi" w:hAnsiTheme="majorHAnsi" w:cstheme="majorHAnsi"/>
          <w:u w:val="single"/>
        </w:rPr>
        <w:t xml:space="preserve"> of the pandemic</w:t>
      </w:r>
      <w:r w:rsidRPr="00FE51A3">
        <w:rPr>
          <w:rFonts w:asciiTheme="majorHAnsi" w:hAnsiTheme="majorHAnsi" w:cstheme="majorHAnsi"/>
          <w:sz w:val="14"/>
        </w:rPr>
        <w:t xml:space="preserve">, following previous peaks during the first and second waves between April and December 2020. As of July 19, </w:t>
      </w:r>
      <w:r w:rsidRPr="00FE51A3">
        <w:rPr>
          <w:rFonts w:asciiTheme="majorHAnsi" w:hAnsiTheme="majorHAnsi" w:cstheme="majorHAnsi"/>
          <w:u w:val="single"/>
        </w:rPr>
        <w:t xml:space="preserve">South Africa has recorded 2.3 million cases and 67,000 deaths since the pandemic started, according to the country’s Department of Health. </w:t>
      </w:r>
      <w:r w:rsidRPr="00FE51A3">
        <w:rPr>
          <w:rFonts w:asciiTheme="majorHAnsi" w:hAnsiTheme="majorHAnsi" w:cstheme="majorHAnsi"/>
          <w:sz w:val="14"/>
        </w:rPr>
        <w:t xml:space="preserve">On June 27, President Cyril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announced that the country would move to adjusted alert level 4 of lockdown for 14 days as the country faced a rising number of COVID-19 infections. After the end of the two-week lockdown and with a continuous spike in cases,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addressed the nation again on July 11 and announced an additional 14 days of restrictions.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was facing both the COVID-19 situation and the violence across the country by pro-Zuma supporters.. Banks and government buildings temporarily closed to avoid attacks. On July 12,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addressed the nation over persistent public violence and announced the deployment of soldiers to two provinces—Gauteng and KwaZulu-Natal, the hometown of Zuma, where the violence started. As of July 13, more than 70 people had been killed and about 1,200 arrested. “This violence may indeed have its roots in the pronouncements and activities of individuals with a political purpose and in expressions of frustration and anger,”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said, but added that no grievance or political cause could justify the violence and destruction. The violence has affected access to health services, with front-line workers unable to reach vaccination stations and pharmacies often shuttered to avoid vandalism and looting. The unemployment and visible inequalities in the country exacerbated the violence. </w:t>
      </w:r>
      <w:r w:rsidRPr="00AE2C08">
        <w:rPr>
          <w:rFonts w:asciiTheme="majorHAnsi" w:hAnsiTheme="majorHAnsi" w:cstheme="majorHAnsi"/>
          <w:highlight w:val="cyan"/>
          <w:u w:val="single"/>
        </w:rPr>
        <w:t>Thousands</w:t>
      </w:r>
      <w:r w:rsidRPr="00FE51A3">
        <w:rPr>
          <w:rFonts w:asciiTheme="majorHAnsi" w:hAnsiTheme="majorHAnsi" w:cstheme="majorHAnsi"/>
          <w:u w:val="single"/>
        </w:rPr>
        <w:t xml:space="preserve"> of South Africans </w:t>
      </w:r>
      <w:r w:rsidRPr="00347ABC">
        <w:rPr>
          <w:rFonts w:asciiTheme="majorHAnsi" w:hAnsiTheme="majorHAnsi" w:cstheme="majorHAnsi"/>
          <w:u w:val="single"/>
        </w:rPr>
        <w:t xml:space="preserve">have </w:t>
      </w:r>
      <w:r w:rsidRPr="00AE2C08">
        <w:rPr>
          <w:rFonts w:asciiTheme="majorHAnsi" w:hAnsiTheme="majorHAnsi" w:cstheme="majorHAnsi"/>
          <w:b/>
          <w:bCs/>
          <w:highlight w:val="cyan"/>
          <w:u w:val="single"/>
        </w:rPr>
        <w:t>lost</w:t>
      </w:r>
      <w:r w:rsidRPr="00FE51A3">
        <w:rPr>
          <w:rFonts w:asciiTheme="majorHAnsi" w:hAnsiTheme="majorHAnsi" w:cstheme="majorHAnsi"/>
          <w:b/>
          <w:bCs/>
          <w:u w:val="single"/>
        </w:rPr>
        <w:t xml:space="preserve"> their </w:t>
      </w:r>
      <w:r w:rsidRPr="00AE2C08">
        <w:rPr>
          <w:rFonts w:asciiTheme="majorHAnsi" w:hAnsiTheme="majorHAnsi" w:cstheme="majorHAnsi"/>
          <w:b/>
          <w:bCs/>
          <w:highlight w:val="cyan"/>
          <w:u w:val="single"/>
        </w:rPr>
        <w:t>jobs</w:t>
      </w:r>
      <w:r w:rsidRPr="00FE51A3">
        <w:rPr>
          <w:rFonts w:asciiTheme="majorHAnsi" w:hAnsiTheme="majorHAnsi" w:cstheme="majorHAnsi"/>
          <w:u w:val="single"/>
        </w:rPr>
        <w:t xml:space="preserve"> following lockdown restrictions, </w:t>
      </w:r>
      <w:r w:rsidRPr="00347ABC">
        <w:rPr>
          <w:rFonts w:asciiTheme="majorHAnsi" w:hAnsiTheme="majorHAnsi" w:cstheme="majorHAnsi"/>
          <w:u w:val="single"/>
        </w:rPr>
        <w:t>and</w:t>
      </w:r>
      <w:r w:rsidRPr="00FE51A3">
        <w:rPr>
          <w:rFonts w:asciiTheme="majorHAnsi" w:hAnsiTheme="majorHAnsi" w:cstheme="majorHAnsi"/>
          <w:u w:val="single"/>
        </w:rPr>
        <w:t xml:space="preserve"> </w:t>
      </w:r>
      <w:r w:rsidRPr="00AE2C08">
        <w:rPr>
          <w:rFonts w:asciiTheme="majorHAnsi" w:hAnsiTheme="majorHAnsi" w:cstheme="majorHAnsi"/>
          <w:b/>
          <w:bCs/>
          <w:highlight w:val="cyan"/>
          <w:u w:val="single"/>
        </w:rPr>
        <w:t>there has been little government support</w:t>
      </w:r>
      <w:r w:rsidRPr="00FE51A3">
        <w:rPr>
          <w:rFonts w:asciiTheme="majorHAnsi" w:hAnsiTheme="majorHAnsi" w:cstheme="majorHAnsi"/>
          <w:b/>
          <w:bCs/>
          <w:u w:val="single"/>
        </w:rPr>
        <w:t xml:space="preserve"> for the economy. </w:t>
      </w:r>
      <w:r w:rsidRPr="00FE51A3">
        <w:rPr>
          <w:rFonts w:asciiTheme="majorHAnsi" w:hAnsiTheme="majorHAnsi" w:cstheme="majorHAnsi"/>
          <w:u w:val="single"/>
        </w:rPr>
        <w:t xml:space="preserve">The </w:t>
      </w:r>
      <w:r w:rsidRPr="00AE2C08">
        <w:rPr>
          <w:rFonts w:asciiTheme="majorHAnsi" w:hAnsiTheme="majorHAnsi" w:cstheme="majorHAnsi"/>
          <w:b/>
          <w:bCs/>
          <w:highlight w:val="cyan"/>
          <w:u w:val="single"/>
        </w:rPr>
        <w:t xml:space="preserve">violence created </w:t>
      </w:r>
      <w:r w:rsidRPr="00347ABC">
        <w:rPr>
          <w:rFonts w:asciiTheme="majorHAnsi" w:hAnsiTheme="majorHAnsi" w:cstheme="majorHAnsi"/>
          <w:b/>
          <w:bCs/>
          <w:u w:val="single"/>
        </w:rPr>
        <w:t>an opportunity</w:t>
      </w:r>
      <w:r w:rsidRPr="00347ABC">
        <w:rPr>
          <w:rFonts w:asciiTheme="majorHAnsi" w:hAnsiTheme="majorHAnsi" w:cstheme="majorHAnsi"/>
          <w:u w:val="single"/>
        </w:rPr>
        <w:t xml:space="preserve"> to explore </w:t>
      </w:r>
      <w:r w:rsidRPr="00AE2C08">
        <w:rPr>
          <w:rFonts w:asciiTheme="majorHAnsi" w:hAnsiTheme="majorHAnsi" w:cstheme="majorHAnsi"/>
          <w:highlight w:val="cyan"/>
          <w:u w:val="single"/>
        </w:rPr>
        <w:t>illegal options</w:t>
      </w:r>
      <w:r w:rsidRPr="00FE51A3">
        <w:rPr>
          <w:rFonts w:asciiTheme="majorHAnsi" w:hAnsiTheme="majorHAnsi" w:cstheme="majorHAnsi"/>
          <w:u w:val="single"/>
        </w:rPr>
        <w:t xml:space="preserve"> of survival. On top of this, the brutal police enforcement of the lockdown last year has aggravated existing tensions around police brutality, </w:t>
      </w:r>
      <w:r w:rsidRPr="00FE51A3">
        <w:rPr>
          <w:rFonts w:asciiTheme="majorHAnsi" w:hAnsiTheme="majorHAnsi" w:cstheme="majorHAnsi"/>
          <w:b/>
          <w:bCs/>
          <w:u w:val="single"/>
        </w:rPr>
        <w:t>contributing to the unrest</w:t>
      </w:r>
      <w:r w:rsidRPr="00FE51A3">
        <w:rPr>
          <w:rFonts w:asciiTheme="majorHAnsi" w:hAnsiTheme="majorHAnsi" w:cstheme="majorHAnsi"/>
          <w:u w:val="single"/>
        </w:rPr>
        <w:t xml:space="preserve">.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acknowledged this in his address: “This moment has thrown into stark relief what we already knew: that </w:t>
      </w:r>
      <w:r w:rsidRPr="00FE51A3">
        <w:rPr>
          <w:rFonts w:asciiTheme="majorHAnsi" w:hAnsiTheme="majorHAnsi" w:cstheme="majorHAnsi"/>
          <w:u w:val="single"/>
        </w:rPr>
        <w:t xml:space="preserve">the level of unemployment, poverty, and inequality in our </w:t>
      </w:r>
      <w:r w:rsidRPr="00AE2C08">
        <w:rPr>
          <w:rFonts w:asciiTheme="majorHAnsi" w:hAnsiTheme="majorHAnsi" w:cstheme="majorHAnsi"/>
          <w:highlight w:val="cyan"/>
          <w:u w:val="single"/>
        </w:rPr>
        <w:t xml:space="preserve">society is </w:t>
      </w:r>
      <w:r w:rsidRPr="00AE2C08">
        <w:rPr>
          <w:rFonts w:asciiTheme="majorHAnsi" w:hAnsiTheme="majorHAnsi" w:cstheme="majorHAnsi"/>
          <w:b/>
          <w:bCs/>
          <w:highlight w:val="cyan"/>
          <w:u w:val="single"/>
        </w:rPr>
        <w:t>unsustainable</w:t>
      </w:r>
      <w:r w:rsidRPr="00AE2C08">
        <w:rPr>
          <w:rFonts w:asciiTheme="majorHAnsi" w:hAnsiTheme="majorHAnsi" w:cstheme="majorHAnsi"/>
          <w:highlight w:val="cyan"/>
          <w:u w:val="single"/>
        </w:rPr>
        <w:t>.</w:t>
      </w:r>
      <w:r w:rsidRPr="00FE51A3">
        <w:rPr>
          <w:rFonts w:asciiTheme="majorHAnsi" w:hAnsiTheme="majorHAnsi" w:cstheme="majorHAnsi"/>
          <w:sz w:val="14"/>
        </w:rPr>
        <w:t xml:space="preserve">” As in so many other countries, </w:t>
      </w:r>
      <w:r w:rsidRPr="00FE51A3">
        <w:rPr>
          <w:rFonts w:asciiTheme="majorHAnsi" w:hAnsiTheme="majorHAnsi" w:cstheme="majorHAnsi"/>
          <w:u w:val="single"/>
        </w:rPr>
        <w:t>the delta variant of COVID-19 now appears to be dominant</w:t>
      </w:r>
      <w:r w:rsidRPr="00FE51A3">
        <w:rPr>
          <w:rFonts w:asciiTheme="majorHAnsi" w:hAnsiTheme="majorHAnsi" w:cstheme="majorHAnsi"/>
          <w:sz w:val="14"/>
        </w:rPr>
        <w:t xml:space="preserve">, although the government has not published separate statistics for the different variants yet. </w:t>
      </w:r>
      <w:r w:rsidRPr="00FE51A3">
        <w:rPr>
          <w:rFonts w:asciiTheme="majorHAnsi" w:hAnsiTheme="majorHAnsi" w:cstheme="majorHAnsi"/>
          <w:u w:val="single"/>
        </w:rPr>
        <w:t xml:space="preserve">Hospitals and front-line workers in the country are </w:t>
      </w:r>
      <w:r w:rsidRPr="00FE51A3">
        <w:rPr>
          <w:rFonts w:asciiTheme="majorHAnsi" w:hAnsiTheme="majorHAnsi" w:cstheme="majorHAnsi"/>
          <w:b/>
          <w:bCs/>
          <w:u w:val="single"/>
        </w:rPr>
        <w:t>overwhelmed</w:t>
      </w:r>
      <w:r w:rsidRPr="00FE51A3">
        <w:rPr>
          <w:rFonts w:asciiTheme="majorHAnsi" w:hAnsiTheme="majorHAnsi" w:cstheme="majorHAnsi"/>
          <w:u w:val="single"/>
        </w:rPr>
        <w:t xml:space="preserve"> with the number of patients they are receiving each day</w:t>
      </w:r>
      <w:r w:rsidRPr="00FE51A3">
        <w:rPr>
          <w:rFonts w:asciiTheme="majorHAnsi" w:hAnsiTheme="majorHAnsi" w:cstheme="majorHAnsi"/>
          <w:sz w:val="14"/>
        </w:rPr>
        <w:t xml:space="preserve">. In some provinces, such as Gauteng and KwaZulu-Natal, many hospitals are operating above capacity, with shortage of spaces and oxygen for patients. Front-line health care workers have been hit hard. As of December 2020, over 38,000 health care workers in South Africa had tested positive for the virus, with more than 390 dead, according to data cited by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Dozens Killed in South Africa Protests COLM QUINN The government is responding by calling for massive recruitment of health volunteers to beef up the staff strength at public hospitals. Earlier on in the pandemic, African countries made some gains against the virus through precautionary measures such as border closures. For instance, in March 2020, </w:t>
      </w:r>
      <w:r w:rsidRPr="00FE51A3">
        <w:rPr>
          <w:rFonts w:asciiTheme="majorHAnsi" w:hAnsiTheme="majorHAnsi" w:cstheme="majorHAnsi"/>
          <w:u w:val="single"/>
        </w:rPr>
        <w:t xml:space="preserve">South Africa was the first country on the continent to declare a state of </w:t>
      </w:r>
      <w:r w:rsidRPr="00FE51A3">
        <w:rPr>
          <w:rFonts w:asciiTheme="majorHAnsi" w:hAnsiTheme="majorHAnsi" w:cstheme="majorHAnsi"/>
          <w:b/>
          <w:bCs/>
          <w:u w:val="single"/>
        </w:rPr>
        <w:t>national disaster on the pandemic</w:t>
      </w:r>
      <w:r w:rsidRPr="00FE51A3">
        <w:rPr>
          <w:rFonts w:asciiTheme="majorHAnsi" w:hAnsiTheme="majorHAnsi" w:cstheme="majorHAnsi"/>
          <w:u w:val="single"/>
        </w:rPr>
        <w:t xml:space="preserve">, and stiffer restrictions were announced. But these initial </w:t>
      </w:r>
      <w:r w:rsidRPr="00AE2C08">
        <w:rPr>
          <w:rFonts w:asciiTheme="majorHAnsi" w:hAnsiTheme="majorHAnsi" w:cstheme="majorHAnsi"/>
          <w:b/>
          <w:bCs/>
          <w:highlight w:val="cyan"/>
          <w:u w:val="single"/>
        </w:rPr>
        <w:t xml:space="preserve">successes are </w:t>
      </w:r>
      <w:r w:rsidRPr="00347ABC">
        <w:rPr>
          <w:rFonts w:asciiTheme="majorHAnsi" w:hAnsiTheme="majorHAnsi" w:cstheme="majorHAnsi"/>
          <w:b/>
          <w:bCs/>
          <w:u w:val="single"/>
        </w:rPr>
        <w:t xml:space="preserve">gradually </w:t>
      </w:r>
      <w:r w:rsidRPr="00AE2C08">
        <w:rPr>
          <w:rFonts w:asciiTheme="majorHAnsi" w:hAnsiTheme="majorHAnsi" w:cstheme="majorHAnsi"/>
          <w:b/>
          <w:bCs/>
          <w:highlight w:val="cyan"/>
          <w:u w:val="single"/>
        </w:rPr>
        <w:t>being lost</w:t>
      </w:r>
      <w:r w:rsidRPr="00FE51A3">
        <w:rPr>
          <w:rFonts w:asciiTheme="majorHAnsi" w:hAnsiTheme="majorHAnsi" w:cstheme="majorHAnsi"/>
          <w:b/>
          <w:bCs/>
          <w:u w:val="single"/>
        </w:rPr>
        <w:t xml:space="preserve"> with the new wave of infections and growing death rate.</w:t>
      </w:r>
      <w:r w:rsidRPr="00FE51A3">
        <w:rPr>
          <w:rFonts w:asciiTheme="majorHAnsi" w:hAnsiTheme="majorHAnsi" w:cstheme="majorHAnsi"/>
          <w:u w:val="single"/>
        </w:rPr>
        <w:t xml:space="preserve"> The gradual relaxation of restrictions to save South Africa’s ailing economy</w:t>
      </w:r>
      <w:r w:rsidRPr="00FE51A3">
        <w:rPr>
          <w:rFonts w:asciiTheme="majorHAnsi" w:hAnsiTheme="majorHAnsi" w:cstheme="majorHAnsi"/>
          <w:sz w:val="14"/>
        </w:rPr>
        <w:t xml:space="preserve">, which started last June, </w:t>
      </w:r>
      <w:r w:rsidRPr="00FE51A3">
        <w:rPr>
          <w:rFonts w:asciiTheme="majorHAnsi" w:hAnsiTheme="majorHAnsi" w:cstheme="majorHAnsi"/>
          <w:b/>
          <w:bCs/>
          <w:u w:val="single"/>
        </w:rPr>
        <w:t xml:space="preserve">has worsened the situation. </w:t>
      </w:r>
      <w:r w:rsidRPr="00FE51A3">
        <w:rPr>
          <w:rFonts w:asciiTheme="majorHAnsi" w:hAnsiTheme="majorHAnsi" w:cstheme="majorHAnsi"/>
          <w:sz w:val="14"/>
        </w:rPr>
        <w:t xml:space="preserve">The World Bank says </w:t>
      </w:r>
      <w:r w:rsidRPr="00FE51A3">
        <w:rPr>
          <w:rFonts w:asciiTheme="majorHAnsi" w:hAnsiTheme="majorHAnsi" w:cstheme="majorHAnsi"/>
          <w:u w:val="single"/>
        </w:rPr>
        <w:t xml:space="preserve">South Africa is among the most unequal countries in the world—something the pandemic has only </w:t>
      </w:r>
      <w:r w:rsidRPr="00FE51A3">
        <w:rPr>
          <w:rFonts w:asciiTheme="majorHAnsi" w:hAnsiTheme="majorHAnsi" w:cstheme="majorHAnsi"/>
          <w:b/>
          <w:bCs/>
          <w:u w:val="single"/>
        </w:rPr>
        <w:t>inflamed</w:t>
      </w:r>
      <w:r w:rsidRPr="00FE51A3">
        <w:rPr>
          <w:rFonts w:asciiTheme="majorHAnsi" w:hAnsiTheme="majorHAnsi" w:cstheme="majorHAnsi"/>
          <w:u w:val="single"/>
        </w:rPr>
        <w:t xml:space="preserve">. The unemployment rate in the country stood at </w:t>
      </w:r>
      <w:r w:rsidRPr="00FE51A3">
        <w:rPr>
          <w:rFonts w:asciiTheme="majorHAnsi" w:hAnsiTheme="majorHAnsi" w:cstheme="majorHAnsi"/>
          <w:b/>
          <w:bCs/>
          <w:u w:val="single"/>
        </w:rPr>
        <w:t>33 percent</w:t>
      </w:r>
      <w:r w:rsidRPr="00FE51A3">
        <w:rPr>
          <w:rFonts w:asciiTheme="majorHAnsi" w:hAnsiTheme="majorHAnsi" w:cstheme="majorHAnsi"/>
          <w:u w:val="single"/>
        </w:rPr>
        <w:t xml:space="preserve"> at the end of March and is highest among youth aged 15 to 24.</w:t>
      </w:r>
      <w:r w:rsidRPr="00FE51A3">
        <w:rPr>
          <w:rFonts w:asciiTheme="majorHAnsi" w:hAnsiTheme="majorHAnsi" w:cstheme="majorHAnsi"/>
          <w:sz w:val="14"/>
        </w:rPr>
        <w:t xml:space="preserve"> As the third wave continues to ravage the country, </w:t>
      </w:r>
      <w:r w:rsidRPr="00FE51A3">
        <w:rPr>
          <w:rFonts w:asciiTheme="majorHAnsi" w:hAnsiTheme="majorHAnsi" w:cstheme="majorHAnsi"/>
          <w:u w:val="single"/>
        </w:rPr>
        <w:t>just 4 million people—</w:t>
      </w:r>
      <w:r w:rsidRPr="00AE2C08">
        <w:rPr>
          <w:rFonts w:asciiTheme="majorHAnsi" w:hAnsiTheme="majorHAnsi" w:cstheme="majorHAnsi"/>
          <w:highlight w:val="cyan"/>
          <w:u w:val="single"/>
        </w:rPr>
        <w:t xml:space="preserve">about </w:t>
      </w:r>
      <w:r w:rsidRPr="00AE2C08">
        <w:rPr>
          <w:rFonts w:asciiTheme="majorHAnsi" w:hAnsiTheme="majorHAnsi" w:cstheme="majorHAnsi"/>
          <w:b/>
          <w:bCs/>
          <w:highlight w:val="cyan"/>
          <w:u w:val="single"/>
        </w:rPr>
        <w:t>7 percent</w:t>
      </w:r>
      <w:r w:rsidRPr="00FE51A3">
        <w:rPr>
          <w:rFonts w:asciiTheme="majorHAnsi" w:hAnsiTheme="majorHAnsi" w:cstheme="majorHAnsi"/>
          <w:u w:val="single"/>
        </w:rPr>
        <w:t xml:space="preserve"> of South Africa’s population of 60 million—</w:t>
      </w:r>
      <w:r w:rsidRPr="00AE2C08">
        <w:rPr>
          <w:rFonts w:asciiTheme="majorHAnsi" w:hAnsiTheme="majorHAnsi" w:cstheme="majorHAnsi"/>
          <w:highlight w:val="cyan"/>
          <w:u w:val="single"/>
        </w:rPr>
        <w:t xml:space="preserve">have </w:t>
      </w:r>
      <w:r w:rsidRPr="00AE2C08">
        <w:rPr>
          <w:rFonts w:asciiTheme="majorHAnsi" w:hAnsiTheme="majorHAnsi" w:cstheme="majorHAnsi"/>
          <w:b/>
          <w:bCs/>
          <w:highlight w:val="cyan"/>
          <w:u w:val="single"/>
        </w:rPr>
        <w:t>received</w:t>
      </w:r>
      <w:r w:rsidRPr="00FE51A3">
        <w:rPr>
          <w:rFonts w:asciiTheme="majorHAnsi" w:hAnsiTheme="majorHAnsi" w:cstheme="majorHAnsi"/>
          <w:b/>
          <w:bCs/>
          <w:u w:val="single"/>
        </w:rPr>
        <w:t xml:space="preserve"> at least one dose of </w:t>
      </w:r>
      <w:r w:rsidRPr="00AE2C08">
        <w:rPr>
          <w:rFonts w:asciiTheme="majorHAnsi" w:hAnsiTheme="majorHAnsi" w:cstheme="majorHAnsi"/>
          <w:b/>
          <w:bCs/>
          <w:highlight w:val="cyan"/>
          <w:u w:val="single"/>
        </w:rPr>
        <w:t>the vaccine</w:t>
      </w:r>
      <w:r w:rsidRPr="00FE51A3">
        <w:rPr>
          <w:rFonts w:asciiTheme="majorHAnsi" w:hAnsiTheme="majorHAnsi" w:cstheme="majorHAnsi"/>
          <w:u w:val="single"/>
        </w:rPr>
        <w:t>, according to the Department of Health.</w:t>
      </w:r>
    </w:p>
    <w:p w14:paraId="0879B5D9" w14:textId="77777777" w:rsidR="00435FCC" w:rsidRPr="00FE51A3" w:rsidRDefault="00435FCC" w:rsidP="00435FCC">
      <w:pPr>
        <w:pStyle w:val="Heading4"/>
        <w:rPr>
          <w:rFonts w:asciiTheme="majorHAnsi" w:hAnsiTheme="majorHAnsi" w:cstheme="majorHAnsi"/>
        </w:rPr>
      </w:pPr>
      <w:r w:rsidRPr="00FE51A3">
        <w:rPr>
          <w:rFonts w:asciiTheme="majorHAnsi" w:hAnsiTheme="majorHAnsi" w:cstheme="majorHAnsi"/>
        </w:rPr>
        <w:lastRenderedPageBreak/>
        <w:t xml:space="preserve">COVID is </w:t>
      </w:r>
      <w:r w:rsidRPr="00FE51A3">
        <w:rPr>
          <w:rFonts w:asciiTheme="majorHAnsi" w:hAnsiTheme="majorHAnsi" w:cstheme="majorHAnsi"/>
          <w:u w:val="single"/>
        </w:rPr>
        <w:t>pummeling</w:t>
      </w:r>
      <w:r w:rsidRPr="00FE51A3">
        <w:rPr>
          <w:rFonts w:asciiTheme="majorHAnsi" w:hAnsiTheme="majorHAnsi" w:cstheme="majorHAnsi"/>
        </w:rPr>
        <w:t xml:space="preserve"> South Africa’s fragile economy and </w:t>
      </w:r>
      <w:r w:rsidRPr="00FE51A3">
        <w:rPr>
          <w:rFonts w:asciiTheme="majorHAnsi" w:hAnsiTheme="majorHAnsi" w:cstheme="majorHAnsi"/>
          <w:u w:val="single"/>
        </w:rPr>
        <w:t>fueling</w:t>
      </w:r>
      <w:r w:rsidRPr="00FE51A3">
        <w:rPr>
          <w:rFonts w:asciiTheme="majorHAnsi" w:hAnsiTheme="majorHAnsi" w:cstheme="majorHAnsi"/>
        </w:rPr>
        <w:t xml:space="preserve"> the </w:t>
      </w:r>
      <w:r w:rsidRPr="00FE51A3">
        <w:rPr>
          <w:rFonts w:asciiTheme="majorHAnsi" w:hAnsiTheme="majorHAnsi" w:cstheme="majorHAnsi"/>
          <w:u w:val="single"/>
        </w:rPr>
        <w:t>worst rioting</w:t>
      </w:r>
      <w:r w:rsidRPr="00FE51A3">
        <w:rPr>
          <w:rFonts w:asciiTheme="majorHAnsi" w:hAnsiTheme="majorHAnsi" w:cstheme="majorHAnsi"/>
        </w:rPr>
        <w:t xml:space="preserve"> since 1994. </w:t>
      </w:r>
    </w:p>
    <w:p w14:paraId="4041F364" w14:textId="77777777" w:rsidR="00435FCC" w:rsidRPr="00A63DFA" w:rsidRDefault="00435FCC" w:rsidP="00435FCC">
      <w:pPr>
        <w:rPr>
          <w:rFonts w:asciiTheme="majorHAnsi" w:hAnsiTheme="majorHAnsi" w:cstheme="majorHAnsi"/>
          <w:sz w:val="18"/>
          <w:szCs w:val="18"/>
        </w:rPr>
      </w:pPr>
      <w:proofErr w:type="spellStart"/>
      <w:r w:rsidRPr="00FE51A3">
        <w:rPr>
          <w:rStyle w:val="Style13ptBold"/>
          <w:rFonts w:asciiTheme="majorHAnsi" w:hAnsiTheme="majorHAnsi" w:cstheme="majorHAnsi"/>
        </w:rPr>
        <w:t>Steinhauser</w:t>
      </w:r>
      <w:proofErr w:type="spellEnd"/>
      <w:r w:rsidRPr="00FE51A3">
        <w:rPr>
          <w:rStyle w:val="Style13ptBold"/>
          <w:rFonts w:asciiTheme="majorHAnsi" w:hAnsiTheme="majorHAnsi" w:cstheme="majorHAnsi"/>
        </w:rPr>
        <w:t xml:space="preserve"> and Parkinson 21</w:t>
      </w:r>
      <w:r w:rsidRPr="00FE51A3">
        <w:rPr>
          <w:rFonts w:asciiTheme="majorHAnsi" w:hAnsiTheme="majorHAnsi" w:cstheme="majorHAnsi"/>
        </w:rPr>
        <w:t xml:space="preserve"> </w:t>
      </w:r>
      <w:r w:rsidRPr="00A63DFA">
        <w:rPr>
          <w:rFonts w:asciiTheme="majorHAnsi" w:hAnsiTheme="majorHAnsi" w:cstheme="majorHAnsi"/>
          <w:sz w:val="18"/>
          <w:szCs w:val="18"/>
        </w:rPr>
        <w:t xml:space="preserve">[(Gabriele </w:t>
      </w:r>
      <w:proofErr w:type="spellStart"/>
      <w:r w:rsidRPr="00A63DFA">
        <w:rPr>
          <w:rFonts w:asciiTheme="majorHAnsi" w:hAnsiTheme="majorHAnsi" w:cstheme="majorHAnsi"/>
          <w:sz w:val="18"/>
          <w:szCs w:val="18"/>
        </w:rPr>
        <w:t>Steinhauser</w:t>
      </w:r>
      <w:proofErr w:type="spellEnd"/>
      <w:r w:rsidRPr="00A63DFA">
        <w:rPr>
          <w:rFonts w:asciiTheme="majorHAnsi" w:hAnsiTheme="majorHAnsi" w:cstheme="majorHAnsi"/>
          <w:sz w:val="18"/>
          <w:szCs w:val="18"/>
        </w:rPr>
        <w:t xml:space="preserve"> writes about politics and economics in southern Africa and beyond and helps manage The Wall Street Journal's reporters on the continent. Joe Parkinson is the Wall Street Journal’s Africa Bureau Chief, leading a team of correspondents chronicling business, policy and geopolitical trends across the continent. “Third Covid Wave Upends Fragile South Africa, a Warning for Developing World,” The Wall Street Journal, July 19, 2021. </w:t>
      </w:r>
      <w:hyperlink r:id="rId25" w:history="1">
        <w:r w:rsidRPr="00A63DFA">
          <w:rPr>
            <w:rStyle w:val="FollowedHyperlink"/>
            <w:rFonts w:asciiTheme="majorHAnsi" w:hAnsiTheme="majorHAnsi" w:cstheme="majorHAnsi"/>
            <w:sz w:val="18"/>
            <w:szCs w:val="18"/>
          </w:rPr>
          <w:t>https://www.wsj.com/articles/covid-pandemic-south-africa-riots-a-warning-for-developing-world-11626711622</w:t>
        </w:r>
      </w:hyperlink>
      <w:r w:rsidRPr="00A63DFA">
        <w:rPr>
          <w:rFonts w:asciiTheme="majorHAnsi" w:hAnsiTheme="majorHAnsi" w:cstheme="majorHAnsi"/>
          <w:sz w:val="18"/>
          <w:szCs w:val="18"/>
        </w:rPr>
        <w:t xml:space="preserve">] TDI </w:t>
      </w:r>
    </w:p>
    <w:p w14:paraId="3D231E95" w14:textId="77777777" w:rsidR="00435FCC" w:rsidRDefault="00435FCC" w:rsidP="00435FCC">
      <w:pPr>
        <w:rPr>
          <w:rFonts w:asciiTheme="majorHAnsi" w:hAnsiTheme="majorHAnsi" w:cstheme="majorHAnsi"/>
          <w:u w:val="single"/>
        </w:rPr>
      </w:pPr>
      <w:r w:rsidRPr="00FE51A3">
        <w:rPr>
          <w:rFonts w:asciiTheme="majorHAnsi" w:hAnsiTheme="majorHAnsi" w:cstheme="majorHAnsi"/>
          <w:u w:val="single"/>
        </w:rPr>
        <w:t xml:space="preserve">Wave after wave of coronavirus is </w:t>
      </w:r>
      <w:r w:rsidRPr="00FE51A3">
        <w:rPr>
          <w:rFonts w:asciiTheme="majorHAnsi" w:hAnsiTheme="majorHAnsi" w:cstheme="majorHAnsi"/>
          <w:b/>
          <w:bCs/>
          <w:u w:val="single"/>
        </w:rPr>
        <w:t xml:space="preserve">pummeling South Africa’s </w:t>
      </w:r>
      <w:r w:rsidRPr="00AE2C08">
        <w:rPr>
          <w:rFonts w:asciiTheme="majorHAnsi" w:hAnsiTheme="majorHAnsi" w:cstheme="majorHAnsi"/>
          <w:b/>
          <w:bCs/>
          <w:highlight w:val="cyan"/>
          <w:u w:val="single"/>
        </w:rPr>
        <w:t>fragile economy</w:t>
      </w:r>
      <w:r w:rsidRPr="00FE51A3">
        <w:rPr>
          <w:rFonts w:asciiTheme="majorHAnsi" w:hAnsiTheme="majorHAnsi" w:cstheme="majorHAnsi"/>
          <w:u w:val="single"/>
        </w:rPr>
        <w:t xml:space="preserve"> and its largely unvaccinated population, creating a spiral of death, lockdowns and anger that </w:t>
      </w:r>
      <w:r w:rsidRPr="00347ABC">
        <w:rPr>
          <w:rFonts w:asciiTheme="majorHAnsi" w:hAnsiTheme="majorHAnsi" w:cstheme="majorHAnsi"/>
          <w:u w:val="single"/>
        </w:rPr>
        <w:t xml:space="preserve">has </w:t>
      </w:r>
      <w:r w:rsidRPr="00AE2C08">
        <w:rPr>
          <w:rFonts w:asciiTheme="majorHAnsi" w:hAnsiTheme="majorHAnsi" w:cstheme="majorHAnsi"/>
          <w:b/>
          <w:bCs/>
          <w:highlight w:val="cyan"/>
          <w:u w:val="single"/>
        </w:rPr>
        <w:t>fueled the</w:t>
      </w:r>
      <w:r w:rsidRPr="00FE51A3">
        <w:rPr>
          <w:rFonts w:asciiTheme="majorHAnsi" w:hAnsiTheme="majorHAnsi" w:cstheme="majorHAnsi"/>
          <w:b/>
          <w:bCs/>
          <w:u w:val="single"/>
        </w:rPr>
        <w:t xml:space="preserve"> country’s </w:t>
      </w:r>
      <w:r w:rsidRPr="00AE2C08">
        <w:rPr>
          <w:rFonts w:asciiTheme="majorHAnsi" w:hAnsiTheme="majorHAnsi" w:cstheme="majorHAnsi"/>
          <w:b/>
          <w:bCs/>
          <w:highlight w:val="cyan"/>
          <w:u w:val="single"/>
        </w:rPr>
        <w:t>worst rioting</w:t>
      </w:r>
      <w:r w:rsidRPr="00FE51A3">
        <w:rPr>
          <w:rFonts w:asciiTheme="majorHAnsi" w:hAnsiTheme="majorHAnsi" w:cstheme="majorHAnsi"/>
          <w:b/>
          <w:bCs/>
          <w:u w:val="single"/>
        </w:rPr>
        <w:t xml:space="preserve"> </w:t>
      </w:r>
      <w:r w:rsidRPr="00FE51A3">
        <w:rPr>
          <w:rFonts w:asciiTheme="majorHAnsi" w:hAnsiTheme="majorHAnsi" w:cstheme="majorHAnsi"/>
          <w:u w:val="single"/>
        </w:rPr>
        <w:t>since the collapse of white minority rule in 1994.</w:t>
      </w:r>
      <w:r w:rsidRPr="00FE51A3">
        <w:rPr>
          <w:rFonts w:asciiTheme="majorHAnsi" w:hAnsiTheme="majorHAnsi" w:cstheme="majorHAnsi"/>
          <w:sz w:val="14"/>
        </w:rPr>
        <w:t xml:space="preserve"> At least 215 people died in the violence across South Africa’s two most populous provinces, and more than 3,400 have been arrested. While the looting had quieted by Monday, t</w:t>
      </w:r>
      <w:r w:rsidRPr="00FE51A3">
        <w:rPr>
          <w:rFonts w:asciiTheme="majorHAnsi" w:hAnsiTheme="majorHAnsi" w:cstheme="majorHAnsi"/>
          <w:u w:val="single"/>
        </w:rPr>
        <w:t>he situation remains tense in parts of the country.</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Saaberie</w:t>
      </w:r>
      <w:proofErr w:type="spellEnd"/>
      <w:r w:rsidRPr="00FE51A3">
        <w:rPr>
          <w:rFonts w:asciiTheme="majorHAnsi" w:hAnsiTheme="majorHAnsi" w:cstheme="majorHAnsi"/>
          <w:sz w:val="14"/>
        </w:rPr>
        <w:t xml:space="preserve"> </w:t>
      </w:r>
      <w:proofErr w:type="spellStart"/>
      <w:r w:rsidRPr="00FE51A3">
        <w:rPr>
          <w:rFonts w:asciiTheme="majorHAnsi" w:hAnsiTheme="majorHAnsi" w:cstheme="majorHAnsi"/>
          <w:sz w:val="14"/>
        </w:rPr>
        <w:t>Chishty</w:t>
      </w:r>
      <w:proofErr w:type="spellEnd"/>
      <w:r w:rsidRPr="00FE51A3">
        <w:rPr>
          <w:rFonts w:asciiTheme="majorHAnsi" w:hAnsiTheme="majorHAnsi" w:cstheme="majorHAnsi"/>
          <w:sz w:val="14"/>
        </w:rPr>
        <w:t xml:space="preserve"> paramedic Farah Williams said that after weeks of back-to-back calls from patients, the phones went quiet last week during the riots. The violence was initially sparked by the arrest of former President Jacob Zuma earlier this month, and has exacerbated a power struggle within the African National Congress, South Africa’s ruling party since Nelson Mandela’s election as the country’s first Black president 27 years ago. </w:t>
      </w:r>
      <w:r w:rsidRPr="00FE51A3">
        <w:rPr>
          <w:rFonts w:asciiTheme="majorHAnsi" w:hAnsiTheme="majorHAnsi" w:cstheme="majorHAnsi"/>
          <w:u w:val="single"/>
        </w:rPr>
        <w:t xml:space="preserve">President Cyril </w:t>
      </w:r>
      <w:proofErr w:type="spellStart"/>
      <w:r w:rsidRPr="00FE51A3">
        <w:rPr>
          <w:rFonts w:asciiTheme="majorHAnsi" w:hAnsiTheme="majorHAnsi" w:cstheme="majorHAnsi"/>
          <w:u w:val="single"/>
        </w:rPr>
        <w:t>Ramaphosa</w:t>
      </w:r>
      <w:proofErr w:type="spellEnd"/>
      <w:r w:rsidRPr="00FE51A3">
        <w:rPr>
          <w:rFonts w:asciiTheme="majorHAnsi" w:hAnsiTheme="majorHAnsi" w:cstheme="majorHAnsi"/>
          <w:u w:val="single"/>
        </w:rPr>
        <w:t xml:space="preserve"> has said the unrest was </w:t>
      </w:r>
      <w:r w:rsidRPr="00AE2C08">
        <w:rPr>
          <w:rFonts w:asciiTheme="majorHAnsi" w:hAnsiTheme="majorHAnsi" w:cstheme="majorHAnsi"/>
          <w:highlight w:val="cyan"/>
          <w:u w:val="single"/>
        </w:rPr>
        <w:t xml:space="preserve">an attempted </w:t>
      </w:r>
      <w:r w:rsidRPr="00AE2C08">
        <w:rPr>
          <w:rFonts w:asciiTheme="majorHAnsi" w:hAnsiTheme="majorHAnsi" w:cstheme="majorHAnsi"/>
          <w:b/>
          <w:bCs/>
          <w:highlight w:val="cyan"/>
          <w:u w:val="single"/>
        </w:rPr>
        <w:t xml:space="preserve">insurrection </w:t>
      </w:r>
      <w:r w:rsidRPr="00347ABC">
        <w:rPr>
          <w:rFonts w:asciiTheme="majorHAnsi" w:hAnsiTheme="majorHAnsi" w:cstheme="majorHAnsi"/>
          <w:b/>
          <w:bCs/>
          <w:u w:val="single"/>
        </w:rPr>
        <w:t>against South Africa’s democracy</w:t>
      </w:r>
      <w:r w:rsidRPr="00FE51A3">
        <w:rPr>
          <w:rFonts w:asciiTheme="majorHAnsi" w:hAnsiTheme="majorHAnsi" w:cstheme="majorHAnsi"/>
          <w:u w:val="single"/>
        </w:rPr>
        <w:t xml:space="preserve"> and intended to sabotage its economy.</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political protest quickly devolved, becoming an outlet for the frustrations of an impoverished majority long </w:t>
      </w:r>
      <w:r w:rsidRPr="00FE51A3">
        <w:rPr>
          <w:rFonts w:asciiTheme="majorHAnsi" w:hAnsiTheme="majorHAnsi" w:cstheme="majorHAnsi"/>
          <w:b/>
          <w:bCs/>
          <w:u w:val="single"/>
        </w:rPr>
        <w:t>shut out of the country’s economy</w:t>
      </w:r>
      <w:r w:rsidRPr="00FE51A3">
        <w:rPr>
          <w:rFonts w:asciiTheme="majorHAnsi" w:hAnsiTheme="majorHAnsi" w:cstheme="majorHAnsi"/>
          <w:u w:val="single"/>
        </w:rPr>
        <w:t xml:space="preserve">. South Africa is struggling to emerge from a </w:t>
      </w:r>
      <w:r w:rsidRPr="00FE51A3">
        <w:rPr>
          <w:rFonts w:asciiTheme="majorHAnsi" w:hAnsiTheme="majorHAnsi" w:cstheme="majorHAnsi"/>
          <w:b/>
          <w:bCs/>
          <w:u w:val="single"/>
        </w:rPr>
        <w:t>record contraction of 7%</w:t>
      </w:r>
      <w:r w:rsidRPr="00FE51A3">
        <w:rPr>
          <w:rFonts w:asciiTheme="majorHAnsi" w:hAnsiTheme="majorHAnsi" w:cstheme="majorHAnsi"/>
          <w:u w:val="single"/>
        </w:rPr>
        <w:t xml:space="preserve"> last year. Each surge of Covid-19 and the subsequent lockdowns are </w:t>
      </w:r>
      <w:r w:rsidRPr="00AE2C08">
        <w:rPr>
          <w:rFonts w:asciiTheme="majorHAnsi" w:hAnsiTheme="majorHAnsi" w:cstheme="majorHAnsi"/>
          <w:b/>
          <w:bCs/>
          <w:highlight w:val="cyan"/>
          <w:u w:val="single"/>
        </w:rPr>
        <w:t xml:space="preserve">putting more pressure on the </w:t>
      </w:r>
      <w:r w:rsidRPr="00347ABC">
        <w:rPr>
          <w:rFonts w:asciiTheme="majorHAnsi" w:hAnsiTheme="majorHAnsi" w:cstheme="majorHAnsi"/>
          <w:b/>
          <w:bCs/>
          <w:u w:val="single"/>
        </w:rPr>
        <w:t xml:space="preserve">divided </w:t>
      </w:r>
      <w:r w:rsidRPr="00AE2C08">
        <w:rPr>
          <w:rFonts w:asciiTheme="majorHAnsi" w:hAnsiTheme="majorHAnsi" w:cstheme="majorHAnsi"/>
          <w:b/>
          <w:bCs/>
          <w:highlight w:val="cyan"/>
          <w:u w:val="single"/>
        </w:rPr>
        <w:t>nation</w:t>
      </w:r>
      <w:r w:rsidRPr="00FE51A3">
        <w:rPr>
          <w:rFonts w:asciiTheme="majorHAnsi" w:hAnsiTheme="majorHAnsi" w:cstheme="majorHAnsi"/>
          <w:u w:val="single"/>
        </w:rPr>
        <w:t xml:space="preserve">, where </w:t>
      </w:r>
      <w:r w:rsidRPr="00FE51A3">
        <w:rPr>
          <w:rFonts w:asciiTheme="majorHAnsi" w:hAnsiTheme="majorHAnsi" w:cstheme="majorHAnsi"/>
          <w:b/>
          <w:bCs/>
          <w:u w:val="single"/>
        </w:rPr>
        <w:t>43% of workers were without a job</w:t>
      </w:r>
      <w:r w:rsidRPr="00FE51A3">
        <w:rPr>
          <w:rFonts w:asciiTheme="majorHAnsi" w:hAnsiTheme="majorHAnsi" w:cstheme="majorHAnsi"/>
          <w:u w:val="single"/>
        </w:rPr>
        <w:t xml:space="preserve"> at the end of March. </w:t>
      </w:r>
      <w:r w:rsidRPr="00FE51A3">
        <w:rPr>
          <w:rFonts w:asciiTheme="majorHAnsi" w:hAnsiTheme="majorHAnsi" w:cstheme="majorHAnsi"/>
          <w:sz w:val="14"/>
        </w:rPr>
        <w:t>“</w:t>
      </w:r>
      <w:r w:rsidRPr="00FE51A3">
        <w:rPr>
          <w:rFonts w:asciiTheme="majorHAnsi" w:hAnsiTheme="majorHAnsi" w:cstheme="majorHAnsi"/>
          <w:u w:val="single"/>
        </w:rPr>
        <w:t xml:space="preserve">We were sitting on a dormant volcano here, where </w:t>
      </w:r>
      <w:r w:rsidRPr="00FE51A3">
        <w:rPr>
          <w:rFonts w:asciiTheme="majorHAnsi" w:hAnsiTheme="majorHAnsi" w:cstheme="majorHAnsi"/>
          <w:b/>
          <w:bCs/>
          <w:u w:val="single"/>
        </w:rPr>
        <w:t>all of us might perish</w:t>
      </w:r>
      <w:r w:rsidRPr="00FE51A3">
        <w:rPr>
          <w:rFonts w:asciiTheme="majorHAnsi" w:hAnsiTheme="majorHAnsi" w:cstheme="majorHAnsi"/>
          <w:u w:val="single"/>
        </w:rPr>
        <w:t xml:space="preserve"> if it erupts</w:t>
      </w:r>
      <w:r w:rsidRPr="00FE51A3">
        <w:rPr>
          <w:rFonts w:asciiTheme="majorHAnsi" w:hAnsiTheme="majorHAnsi" w:cstheme="majorHAnsi"/>
          <w:sz w:val="14"/>
        </w:rPr>
        <w:t xml:space="preserve">,” said Xolani Dube, a political analyst with the </w:t>
      </w:r>
      <w:proofErr w:type="spellStart"/>
      <w:r w:rsidRPr="00FE51A3">
        <w:rPr>
          <w:rFonts w:asciiTheme="majorHAnsi" w:hAnsiTheme="majorHAnsi" w:cstheme="majorHAnsi"/>
          <w:sz w:val="14"/>
        </w:rPr>
        <w:t>Xubera</w:t>
      </w:r>
      <w:proofErr w:type="spellEnd"/>
      <w:r w:rsidRPr="00FE51A3">
        <w:rPr>
          <w:rFonts w:asciiTheme="majorHAnsi" w:hAnsiTheme="majorHAnsi" w:cstheme="majorHAnsi"/>
          <w:sz w:val="14"/>
        </w:rPr>
        <w:t xml:space="preserve"> Institute for Research and Development, a nonpartisan think tank in the southeastern city of Durban. “</w:t>
      </w:r>
      <w:r w:rsidRPr="00FE51A3">
        <w:rPr>
          <w:rFonts w:asciiTheme="majorHAnsi" w:hAnsiTheme="majorHAnsi" w:cstheme="majorHAnsi"/>
          <w:b/>
          <w:bCs/>
          <w:u w:val="single"/>
        </w:rPr>
        <w:t xml:space="preserve">Now </w:t>
      </w:r>
      <w:r w:rsidRPr="00AE2C08">
        <w:rPr>
          <w:rFonts w:asciiTheme="majorHAnsi" w:hAnsiTheme="majorHAnsi" w:cstheme="majorHAnsi"/>
          <w:b/>
          <w:bCs/>
          <w:highlight w:val="cyan"/>
          <w:u w:val="single"/>
        </w:rPr>
        <w:t>the volcano has erupted</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human </w:t>
      </w:r>
      <w:r w:rsidRPr="00AE2C08">
        <w:rPr>
          <w:rFonts w:asciiTheme="majorHAnsi" w:hAnsiTheme="majorHAnsi" w:cstheme="majorHAnsi"/>
          <w:highlight w:val="cyan"/>
          <w:u w:val="single"/>
        </w:rPr>
        <w:t>and economic dislocation</w:t>
      </w:r>
      <w:r w:rsidRPr="00FE51A3">
        <w:rPr>
          <w:rFonts w:asciiTheme="majorHAnsi" w:hAnsiTheme="majorHAnsi" w:cstheme="majorHAnsi"/>
          <w:u w:val="single"/>
        </w:rPr>
        <w:t xml:space="preserve"> in South Africa, where just 2.8% of people have been fully vaccinated against Covid-19, shows how difficult it will be for many </w:t>
      </w:r>
      <w:r w:rsidRPr="00FE51A3">
        <w:rPr>
          <w:rFonts w:asciiTheme="majorHAnsi" w:hAnsiTheme="majorHAnsi" w:cstheme="majorHAnsi"/>
          <w:b/>
          <w:bCs/>
          <w:u w:val="single"/>
        </w:rPr>
        <w:t>emerging economies to recover from the pandemic.</w:t>
      </w:r>
      <w:r w:rsidRPr="00FE51A3">
        <w:rPr>
          <w:rFonts w:asciiTheme="majorHAnsi" w:hAnsiTheme="majorHAnsi" w:cstheme="majorHAnsi"/>
          <w:u w:val="single"/>
        </w:rPr>
        <w:t xml:space="preserve"> The violence in South Africa</w:t>
      </w:r>
      <w:r w:rsidRPr="00FE51A3">
        <w:rPr>
          <w:rFonts w:asciiTheme="majorHAnsi" w:hAnsiTheme="majorHAnsi" w:cstheme="majorHAnsi"/>
          <w:sz w:val="14"/>
        </w:rPr>
        <w:t>—as well as in countries including Colombia and Sudan—</w:t>
      </w:r>
      <w:r w:rsidRPr="00FE51A3">
        <w:rPr>
          <w:rFonts w:asciiTheme="majorHAnsi" w:hAnsiTheme="majorHAnsi" w:cstheme="majorHAnsi"/>
          <w:u w:val="single"/>
        </w:rPr>
        <w:t xml:space="preserve">offers a stark example of how diminishing incomes and the rising cost of food are adding to more than a year of pandemic suffering, </w:t>
      </w:r>
      <w:r w:rsidRPr="00AE2C08">
        <w:rPr>
          <w:rFonts w:asciiTheme="majorHAnsi" w:hAnsiTheme="majorHAnsi" w:cstheme="majorHAnsi"/>
          <w:b/>
          <w:bCs/>
          <w:highlight w:val="cyan"/>
          <w:u w:val="single"/>
        </w:rPr>
        <w:t>exacerbating political instability</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sz w:val="14"/>
        </w:rPr>
        <w:t xml:space="preserve">The World Bank estimates that more than 160 million people will have been pushed into poverty as a result of Covid by the end of 2021, widening the gap between the world’s richest and poorest nations. </w:t>
      </w:r>
      <w:r w:rsidRPr="00FE51A3">
        <w:rPr>
          <w:rFonts w:asciiTheme="majorHAnsi" w:hAnsiTheme="majorHAnsi" w:cstheme="majorHAnsi"/>
          <w:u w:val="single"/>
        </w:rPr>
        <w:t xml:space="preserve">The pandemic has </w:t>
      </w:r>
      <w:r w:rsidRPr="00FE51A3">
        <w:rPr>
          <w:rFonts w:asciiTheme="majorHAnsi" w:hAnsiTheme="majorHAnsi" w:cstheme="majorHAnsi"/>
          <w:b/>
          <w:bCs/>
          <w:u w:val="single"/>
        </w:rPr>
        <w:t>led 41 million people to the brink of famine</w:t>
      </w:r>
      <w:r w:rsidRPr="00FE51A3">
        <w:rPr>
          <w:rFonts w:asciiTheme="majorHAnsi" w:hAnsiTheme="majorHAnsi" w:cstheme="majorHAnsi"/>
          <w:u w:val="single"/>
        </w:rPr>
        <w:t>, according to the World Food Program.</w:t>
      </w:r>
    </w:p>
    <w:p w14:paraId="07590DD4" w14:textId="77777777" w:rsidR="00435FCC" w:rsidRPr="00D062AE" w:rsidRDefault="00435FCC" w:rsidP="00435FCC">
      <w:pPr>
        <w:pStyle w:val="Heading4"/>
        <w:rPr>
          <w:rFonts w:cs="Calibri"/>
        </w:rPr>
      </w:pPr>
      <w:r w:rsidRPr="00D062AE">
        <w:rPr>
          <w:rFonts w:cs="Calibri"/>
        </w:rPr>
        <w:t>Great power war</w:t>
      </w:r>
    </w:p>
    <w:p w14:paraId="7E742D5E" w14:textId="77777777" w:rsidR="00435FCC" w:rsidRPr="00D062AE" w:rsidRDefault="00435FCC" w:rsidP="00435FCC">
      <w:proofErr w:type="spellStart"/>
      <w:r w:rsidRPr="00D062AE">
        <w:rPr>
          <w:rStyle w:val="Style13ptBold"/>
        </w:rPr>
        <w:t>Yeisley</w:t>
      </w:r>
      <w:proofErr w:type="spellEnd"/>
      <w:r w:rsidRPr="00D062AE">
        <w:rPr>
          <w:rStyle w:val="Style13ptBold"/>
        </w:rPr>
        <w:t xml:space="preserve"> 11 </w:t>
      </w:r>
      <w:r w:rsidRPr="00D062AE">
        <w:t xml:space="preserve">[(USAF Lieutenant Colonel Mark O. </w:t>
      </w:r>
      <w:proofErr w:type="spellStart"/>
      <w:r w:rsidRPr="00D062AE">
        <w:t>Yeisley</w:t>
      </w:r>
      <w:proofErr w:type="spellEnd"/>
      <w:r w:rsidRPr="00D062AE">
        <w:t>, assistant professor of international relations at the School of Advanced Air and Space Studies, Maxwell AFB, Alabama. MA Colorado State, PhD in international relations from Duke University) “Bipolarity, Proxy Wars, and the Rise of China,” Strategic Studies Quarterly, Winter 2011, https://www.jstor.org/stable/26270538?seq=1#metadata_info_tab_contents] TDI</w:t>
      </w:r>
    </w:p>
    <w:p w14:paraId="49FD678F" w14:textId="77777777" w:rsidR="00435FCC" w:rsidRPr="00347ABC" w:rsidRDefault="00435FCC" w:rsidP="00435FCC">
      <w:pPr>
        <w:rPr>
          <w:sz w:val="12"/>
        </w:rPr>
      </w:pPr>
      <w:r w:rsidRPr="00D062AE">
        <w:rPr>
          <w:rStyle w:val="Emphasis"/>
        </w:rPr>
        <w:t>Bipolarity, Nuclear Weapons, and Sino-US Proxy Conflict in Africa</w:t>
      </w:r>
      <w:r>
        <w:rPr>
          <w:rStyle w:val="Emphasis"/>
        </w:rPr>
        <w:t xml:space="preserve"> </w:t>
      </w:r>
      <w:r w:rsidRPr="00347ABC">
        <w:rPr>
          <w:sz w:val="12"/>
        </w:rPr>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mid 2020s.43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0AE2C08">
        <w:rPr>
          <w:rStyle w:val="StyleUnderline"/>
          <w:highlight w:val="cyan"/>
        </w:rPr>
        <w:t xml:space="preserve">access to </w:t>
      </w:r>
      <w:r w:rsidRPr="004821BD">
        <w:rPr>
          <w:rStyle w:val="StyleUnderline"/>
        </w:rPr>
        <w:t>strategic</w:t>
      </w:r>
      <w:r w:rsidRPr="00D062AE">
        <w:rPr>
          <w:rStyle w:val="StyleUnderline"/>
        </w:rPr>
        <w:t xml:space="preserve"> </w:t>
      </w:r>
      <w:r w:rsidRPr="00AE2C08">
        <w:rPr>
          <w:rStyle w:val="StyleUnderline"/>
          <w:highlight w:val="cyan"/>
        </w:rPr>
        <w:t>resources</w:t>
      </w:r>
      <w:r w:rsidRPr="00D062AE">
        <w:rPr>
          <w:rStyle w:val="StyleUnderline"/>
        </w:rPr>
        <w:t xml:space="preserve"> rather than ideology would </w:t>
      </w:r>
      <w:r w:rsidRPr="00AE2C08">
        <w:rPr>
          <w:rStyle w:val="StyleUnderline"/>
          <w:highlight w:val="cyan"/>
        </w:rPr>
        <w:t xml:space="preserve">lie at </w:t>
      </w:r>
      <w:r w:rsidRPr="004821BD">
        <w:rPr>
          <w:rStyle w:val="StyleUnderline"/>
        </w:rPr>
        <w:t>the heart of</w:t>
      </w:r>
      <w:r w:rsidRPr="00D062AE">
        <w:rPr>
          <w:rStyle w:val="StyleUnderline"/>
        </w:rPr>
        <w:t xml:space="preserve"> future </w:t>
      </w:r>
      <w:r w:rsidRPr="00AE2C08">
        <w:rPr>
          <w:rStyle w:val="StyleUnderline"/>
          <w:highlight w:val="cyan"/>
        </w:rPr>
        <w:t>US-Sino competition</w:t>
      </w:r>
      <w:r w:rsidRPr="00D062AE">
        <w:rPr>
          <w:rStyle w:val="StyleUnderline"/>
        </w:rPr>
        <w:t xml:space="preserve">, and </w:t>
      </w:r>
      <w:r w:rsidRPr="00AE2C08">
        <w:rPr>
          <w:rStyle w:val="StyleUnderline"/>
          <w:highlight w:val="cyan"/>
        </w:rPr>
        <w:t xml:space="preserve">the </w:t>
      </w:r>
      <w:r w:rsidRPr="004821BD">
        <w:rPr>
          <w:rStyle w:val="StyleUnderline"/>
        </w:rPr>
        <w:t xml:space="preserve">new </w:t>
      </w:r>
      <w:r w:rsidRPr="00AE2C08">
        <w:rPr>
          <w:rStyle w:val="StyleUnderline"/>
          <w:highlight w:val="cyan"/>
        </w:rPr>
        <w:t>“great game” will</w:t>
      </w:r>
      <w:r w:rsidRPr="00D062AE">
        <w:rPr>
          <w:rStyle w:val="StyleUnderline"/>
        </w:rPr>
        <w:t xml:space="preserve"> most likely </w:t>
      </w:r>
      <w:r w:rsidRPr="00AE2C08">
        <w:rPr>
          <w:rStyle w:val="StyleUnderline"/>
          <w:highlight w:val="cyan"/>
        </w:rPr>
        <w:t>be played in Africa</w:t>
      </w:r>
      <w:r w:rsidRPr="00347ABC">
        <w:rPr>
          <w:sz w:val="12"/>
        </w:rPr>
        <w:t xml:space="preserve">. 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0D062AE">
        <w:rPr>
          <w:rStyle w:val="StyleUnderline"/>
        </w:rPr>
        <w:lastRenderedPageBreak/>
        <w:t>China is the leading global consumer of aluminum, copper, lead, nickel, zinc, tin, and iron ore, and its metal needs now represent more than 25 percent of the world’s total</w:t>
      </w:r>
      <w:r w:rsidRPr="00347ABC">
        <w:rPr>
          <w:sz w:val="12"/>
        </w:rPr>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D062AE">
        <w:rPr>
          <w:rStyle w:val="StyleUnderline"/>
        </w:rPr>
        <w:t xml:space="preserve">As the two largest consumers of both global energy and materials, the United States and China must seek foreign policy prescriptions </w:t>
      </w:r>
      <w:r w:rsidRPr="00347ABC">
        <w:rPr>
          <w:sz w:val="12"/>
        </w:rPr>
        <w:t xml:space="preserve">to fulfill future resource needs. While the United States can alleviate some of its energy needs via bio- or coal-based fuels, hydrogen, or natural gas alternatives, </w:t>
      </w:r>
      <w:r w:rsidRPr="00AE2C08">
        <w:rPr>
          <w:rStyle w:val="StyleUnderline"/>
          <w:highlight w:val="cyan"/>
        </w:rPr>
        <w:t>China</w:t>
      </w:r>
      <w:r w:rsidRPr="00D062AE">
        <w:rPr>
          <w:rStyle w:val="StyleUnderline"/>
        </w:rPr>
        <w:t xml:space="preserve"> currently lacks the technological know-how to do so and </w:t>
      </w:r>
      <w:r w:rsidRPr="004821BD">
        <w:rPr>
          <w:rStyle w:val="StyleUnderline"/>
        </w:rPr>
        <w:t xml:space="preserve">remains </w:t>
      </w:r>
      <w:r w:rsidRPr="00AE2C08">
        <w:rPr>
          <w:rStyle w:val="StyleUnderline"/>
          <w:highlight w:val="cyan"/>
        </w:rPr>
        <w:t xml:space="preserve">tied to a </w:t>
      </w:r>
      <w:r w:rsidRPr="004821BD">
        <w:rPr>
          <w:rStyle w:val="StyleUnderline"/>
        </w:rPr>
        <w:t xml:space="preserve">mainly </w:t>
      </w:r>
      <w:r w:rsidRPr="00AE2C08">
        <w:rPr>
          <w:rStyle w:val="StyleUnderline"/>
          <w:highlight w:val="cyan"/>
        </w:rPr>
        <w:t xml:space="preserve">nonrenewable energy </w:t>
      </w:r>
      <w:r w:rsidRPr="004821BD">
        <w:rPr>
          <w:rStyle w:val="StyleUnderline"/>
        </w:rPr>
        <w:t xml:space="preserve">resource </w:t>
      </w:r>
      <w:r w:rsidRPr="00AE2C08">
        <w:rPr>
          <w:rStyle w:val="StyleUnderline"/>
          <w:highlight w:val="cyan"/>
        </w:rPr>
        <w:t>base</w:t>
      </w:r>
      <w:r w:rsidRPr="00347ABC">
        <w:rPr>
          <w:sz w:val="12"/>
        </w:rPr>
        <w:t xml:space="preserve">. Since the majority of these needs are nonrenewable, competition of necessity will be zero-sum and will be conducted via all instruments of power.50 </w:t>
      </w:r>
      <w:r w:rsidRPr="00D062AE">
        <w:rPr>
          <w:rStyle w:val="StyleUnderline"/>
        </w:rPr>
        <w:t>Africa is home to a wealth of mineral and energy resources</w:t>
      </w:r>
      <w:r w:rsidRPr="00347ABC">
        <w:rPr>
          <w:sz w:val="12"/>
        </w:rPr>
        <w:t xml:space="preserve">, much of which still remains largely unexploited. </w:t>
      </w:r>
      <w:r w:rsidRPr="00D062AE">
        <w:rPr>
          <w:rStyle w:val="StyleUnderline"/>
        </w:rPr>
        <w:t xml:space="preserve">Seven </w:t>
      </w:r>
      <w:r w:rsidRPr="00AE2C08">
        <w:rPr>
          <w:rStyle w:val="StyleUnderline"/>
          <w:highlight w:val="cyan"/>
        </w:rPr>
        <w:t>African states possess</w:t>
      </w:r>
      <w:r w:rsidRPr="00D062AE">
        <w:rPr>
          <w:rStyle w:val="StyleUnderline"/>
        </w:rPr>
        <w:t xml:space="preserve"> </w:t>
      </w:r>
      <w:r w:rsidRPr="004821BD">
        <w:rPr>
          <w:rStyle w:val="StyleUnderline"/>
        </w:rPr>
        <w:t xml:space="preserve">huge endowments of </w:t>
      </w:r>
      <w:r w:rsidRPr="00AE2C08">
        <w:rPr>
          <w:rStyle w:val="StyleUnderline"/>
          <w:highlight w:val="cyan"/>
        </w:rPr>
        <w:t>oil, and</w:t>
      </w:r>
      <w:r w:rsidRPr="00D062AE">
        <w:rPr>
          <w:rStyle w:val="StyleUnderline"/>
        </w:rPr>
        <w:t xml:space="preserve"> four of these have equally substantial amounts of </w:t>
      </w:r>
      <w:r w:rsidRPr="00AE2C08">
        <w:rPr>
          <w:rStyle w:val="StyleUnderline"/>
          <w:highlight w:val="cyan"/>
        </w:rPr>
        <w:t>natural gas</w:t>
      </w:r>
      <w:r w:rsidRPr="00347ABC">
        <w:rPr>
          <w:sz w:val="12"/>
        </w:rPr>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a large number of African nations. South Africa, the continent’s largest economy, has recently allowed China to help develop its vast mineral wealth; it is China’s number one African source of manganese, iron, and copper.52 </w:t>
      </w:r>
      <w:r w:rsidRPr="00D062AE">
        <w:rPr>
          <w:rStyle w:val="StyleUnderline"/>
        </w:rPr>
        <w:t xml:space="preserve">Chinese involvement in Africa is not wholly extractive; </w:t>
      </w:r>
      <w:r w:rsidRPr="00AE2C08">
        <w:rPr>
          <w:rStyle w:val="StyleUnderline"/>
          <w:highlight w:val="cyan"/>
        </w:rPr>
        <w:t xml:space="preserve">the continent provides a </w:t>
      </w:r>
      <w:r w:rsidRPr="004821BD">
        <w:rPr>
          <w:rStyle w:val="StyleUnderline"/>
        </w:rPr>
        <w:t xml:space="preserve">booming </w:t>
      </w:r>
      <w:r w:rsidRPr="00AE2C08">
        <w:rPr>
          <w:rStyle w:val="StyleUnderline"/>
          <w:highlight w:val="cyan"/>
        </w:rPr>
        <w:t>export market</w:t>
      </w:r>
      <w:r w:rsidRPr="00D062AE">
        <w:rPr>
          <w:rStyle w:val="StyleUnderline"/>
        </w:rPr>
        <w:t xml:space="preserve"> for China’s goods </w:t>
      </w:r>
      <w:r w:rsidRPr="00AE2C08">
        <w:rPr>
          <w:rStyle w:val="StyleUnderline"/>
          <w:highlight w:val="cyan"/>
        </w:rPr>
        <w:t xml:space="preserve">and </w:t>
      </w:r>
      <w:r w:rsidRPr="004821BD">
        <w:t xml:space="preserve">a forum to </w:t>
      </w:r>
      <w:r w:rsidRPr="00AE2C08">
        <w:rPr>
          <w:rStyle w:val="StyleUnderline"/>
          <w:highlight w:val="cyan"/>
        </w:rPr>
        <w:t>augment</w:t>
      </w:r>
      <w:r w:rsidRPr="00D062AE">
        <w:rPr>
          <w:rStyle w:val="StyleUnderline"/>
        </w:rPr>
        <w:t xml:space="preserve"> its </w:t>
      </w:r>
      <w:r w:rsidRPr="00AE2C08">
        <w:rPr>
          <w:rStyle w:val="StyleUnderline"/>
          <w:highlight w:val="cyan"/>
        </w:rPr>
        <w:t>soft power</w:t>
      </w:r>
      <w:r w:rsidRPr="00D062AE">
        <w:rPr>
          <w:rStyle w:val="StyleUnderline"/>
        </w:rPr>
        <w:t xml:space="preserve"> </w:t>
      </w:r>
      <w:r w:rsidRPr="00347ABC">
        <w:rPr>
          <w:sz w:val="12"/>
        </w:rPr>
        <w:t xml:space="preserve">in the region </w:t>
      </w:r>
      <w:r w:rsidRPr="00D062AE">
        <w:rPr>
          <w:rStyle w:val="StyleUnderline"/>
        </w:rPr>
        <w:t xml:space="preserve">by offering alternatives to the political and economic </w:t>
      </w:r>
      <w:r w:rsidRPr="00D062AE">
        <w:rPr>
          <w:rStyle w:val="Emphasis"/>
        </w:rPr>
        <w:t>baggage that accompanies US foreign aid</w:t>
      </w:r>
      <w:r w:rsidRPr="00347ABC">
        <w:rPr>
          <w:sz w:val="12"/>
        </w:rPr>
        <w:t xml:space="preserve">.53 Of primary interest is open access to Africa’s significant deposits of oil and other energy resources. For example, </w:t>
      </w:r>
      <w:r w:rsidRPr="00AE2C08">
        <w:rPr>
          <w:rStyle w:val="StyleUnderline"/>
          <w:highlight w:val="cyan"/>
        </w:rPr>
        <w:t xml:space="preserve">China has </w:t>
      </w:r>
      <w:r w:rsidRPr="00AE2C08">
        <w:rPr>
          <w:rStyle w:val="Emphasis"/>
          <w:highlight w:val="cyan"/>
        </w:rPr>
        <w:t>4,000 military personnel in Sudan</w:t>
      </w:r>
      <w:r w:rsidRPr="00D062AE">
        <w:rPr>
          <w:rStyle w:val="StyleUnderline"/>
        </w:rPr>
        <w:t xml:space="preserve"> to protect its interests in energy </w:t>
      </w:r>
      <w:r w:rsidRPr="00AE2C08">
        <w:rPr>
          <w:rStyle w:val="StyleUnderline"/>
          <w:highlight w:val="cyan"/>
        </w:rPr>
        <w:t>and</w:t>
      </w:r>
      <w:r w:rsidRPr="00D062AE">
        <w:rPr>
          <w:rStyle w:val="StyleUnderline"/>
        </w:rPr>
        <w:t xml:space="preserve"> mineral investments there; it also owns 40 percent of the Greater Nile Oil Production Company</w:t>
      </w:r>
      <w:r w:rsidRPr="00347ABC">
        <w:rPr>
          <w:sz w:val="12"/>
        </w:rPr>
        <w:t xml:space="preserve">.54 Estimates indicate that </w:t>
      </w:r>
      <w:r w:rsidRPr="00D062AE">
        <w:rPr>
          <w:rStyle w:val="StyleUnderline"/>
        </w:rPr>
        <w:t xml:space="preserve">within the next few decades China </w:t>
      </w:r>
      <w:r w:rsidRPr="00AE2C08">
        <w:rPr>
          <w:rStyle w:val="StyleUnderline"/>
          <w:highlight w:val="cyan"/>
        </w:rPr>
        <w:t xml:space="preserve">will obtain </w:t>
      </w:r>
      <w:r w:rsidRPr="00AE2C08">
        <w:rPr>
          <w:rStyle w:val="Emphasis"/>
          <w:highlight w:val="cyan"/>
        </w:rPr>
        <w:t>40 percent of its oil and gas</w:t>
      </w:r>
      <w:r w:rsidRPr="00AE2C08">
        <w:rPr>
          <w:rStyle w:val="StyleUnderline"/>
          <w:highlight w:val="cyan"/>
        </w:rPr>
        <w:t xml:space="preserve"> </w:t>
      </w:r>
      <w:r w:rsidRPr="004821BD">
        <w:rPr>
          <w:rStyle w:val="StyleUnderline"/>
        </w:rPr>
        <w:t xml:space="preserve">supplies </w:t>
      </w:r>
      <w:r w:rsidRPr="00AE2C08">
        <w:rPr>
          <w:rStyle w:val="StyleUnderline"/>
          <w:highlight w:val="cyan"/>
        </w:rPr>
        <w:t>from Africa</w:t>
      </w:r>
      <w:r w:rsidRPr="00347ABC">
        <w:rPr>
          <w:sz w:val="12"/>
        </w:rPr>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r w:rsidRPr="00AE2C08">
        <w:rPr>
          <w:rStyle w:val="StyleUnderline"/>
          <w:highlight w:val="cyan"/>
        </w:rPr>
        <w:t>Africa is</w:t>
      </w:r>
      <w:r w:rsidRPr="00347ABC">
        <w:rPr>
          <w:sz w:val="12"/>
        </w:rPr>
        <w:t xml:space="preserve"> thus a </w:t>
      </w:r>
      <w:r w:rsidRPr="00AE2C08">
        <w:rPr>
          <w:rStyle w:val="Emphasis"/>
          <w:highlight w:val="cyan"/>
        </w:rPr>
        <w:t>vital</w:t>
      </w:r>
      <w:r w:rsidRPr="00347ABC">
        <w:rPr>
          <w:sz w:val="12"/>
        </w:rPr>
        <w:t xml:space="preserve"> foreign interest </w:t>
      </w:r>
      <w:r w:rsidRPr="00AE2C08">
        <w:rPr>
          <w:rStyle w:val="StyleUnderline"/>
          <w:highlight w:val="cyan"/>
        </w:rPr>
        <w:t>for the Chinese and</w:t>
      </w:r>
      <w:r w:rsidRPr="00D062AE">
        <w:rPr>
          <w:rStyle w:val="StyleUnderline"/>
        </w:rPr>
        <w:t xml:space="preserve"> must be for </w:t>
      </w:r>
      <w:r w:rsidRPr="00AE2C08">
        <w:rPr>
          <w:rStyle w:val="StyleUnderline"/>
          <w:highlight w:val="cyan"/>
        </w:rPr>
        <w:t>the U</w:t>
      </w:r>
      <w:r w:rsidRPr="00D062AE">
        <w:rPr>
          <w:rStyle w:val="StyleUnderline"/>
        </w:rPr>
        <w:t xml:space="preserve">nited </w:t>
      </w:r>
      <w:r w:rsidRPr="00AE2C08">
        <w:rPr>
          <w:rStyle w:val="StyleUnderline"/>
          <w:highlight w:val="cyan"/>
        </w:rPr>
        <w:t>S</w:t>
      </w:r>
      <w:r w:rsidRPr="00D062AE">
        <w:rPr>
          <w:rStyle w:val="StyleUnderline"/>
        </w:rPr>
        <w:t xml:space="preserve">tates; </w:t>
      </w:r>
      <w:r w:rsidRPr="00AE2C08">
        <w:rPr>
          <w:rStyle w:val="StyleUnderline"/>
          <w:highlight w:val="cyan"/>
        </w:rPr>
        <w:t xml:space="preserve">access </w:t>
      </w:r>
      <w:r w:rsidRPr="004821BD">
        <w:rPr>
          <w:rStyle w:val="StyleUnderline"/>
        </w:rPr>
        <w:t xml:space="preserve">to its mineral and petroleum wealth </w:t>
      </w:r>
      <w:r w:rsidRPr="00AE2C08">
        <w:rPr>
          <w:rStyle w:val="StyleUnderline"/>
          <w:highlight w:val="cyan"/>
        </w:rPr>
        <w:t>is crucial to the survival of each</w:t>
      </w:r>
      <w:r w:rsidRPr="00347ABC">
        <w:rPr>
          <w:sz w:val="12"/>
        </w:rPr>
        <w:t xml:space="preserve">.57 Although the US and Chinese economies are tightly interconnected, </w:t>
      </w:r>
      <w:r w:rsidRPr="00D062AE">
        <w:rPr>
          <w:rStyle w:val="StyleUnderline"/>
        </w:rPr>
        <w:t xml:space="preserve">the nonrenewable nature of these assets means </w:t>
      </w:r>
      <w:r w:rsidRPr="00AE2C08">
        <w:rPr>
          <w:rStyle w:val="StyleUnderline"/>
          <w:highlight w:val="cyan"/>
        </w:rPr>
        <w:t>competition will remain</w:t>
      </w:r>
      <w:r w:rsidRPr="00D062AE">
        <w:rPr>
          <w:rStyle w:val="StyleUnderline"/>
        </w:rPr>
        <w:t xml:space="preserve"> a </w:t>
      </w:r>
      <w:r w:rsidRPr="00AE2C08">
        <w:rPr>
          <w:rStyle w:val="Emphasis"/>
          <w:highlight w:val="cyan"/>
        </w:rPr>
        <w:t>zero-sum</w:t>
      </w:r>
      <w:r w:rsidRPr="00D062AE">
        <w:rPr>
          <w:rStyle w:val="Emphasis"/>
        </w:rPr>
        <w:t xml:space="preserve"> game</w:t>
      </w:r>
      <w:r w:rsidRPr="00347ABC">
        <w:rPr>
          <w:sz w:val="12"/>
        </w:rPr>
        <w:t xml:space="preserve">. </w:t>
      </w:r>
      <w:r w:rsidRPr="00D062AE">
        <w:rPr>
          <w:rStyle w:val="StyleUnderline"/>
        </w:rPr>
        <w:t>Nearly all African states have been independent entities for less than 50 years; consolidating robust domestic state institutions and stable governments remains problematic.</w:t>
      </w:r>
      <w:r w:rsidRPr="00347ABC">
        <w:rPr>
          <w:sz w:val="12"/>
        </w:rPr>
        <w:t xml:space="preserve">58 Studies have shown that </w:t>
      </w:r>
      <w:r w:rsidRPr="00D062AE">
        <w:rPr>
          <w:rStyle w:val="StyleUnderline"/>
        </w:rPr>
        <w:t>weak governments are often prime targets for civil conflicts that prove costly to control</w:t>
      </w:r>
      <w:r w:rsidRPr="00347ABC">
        <w:rPr>
          <w:sz w:val="12"/>
        </w:rPr>
        <w:t xml:space="preserve">.59 Many African nations possess both strategic resources and weak regimes, making them vulnerable to internal conflict and thus valuable candidates for assistance from China or the United States to help settle their domestic grievances. With access to African resources of vital strategic interest to each side, </w:t>
      </w:r>
      <w:r w:rsidRPr="00D062AE">
        <w:rPr>
          <w:rStyle w:val="StyleUnderline"/>
        </w:rPr>
        <w:t>competition could likely occur by proxy via diplomatic, economic, or military assistance to one</w:t>
      </w:r>
      <w:r w:rsidRPr="00347ABC">
        <w:rPr>
          <w:sz w:val="12"/>
        </w:rPr>
        <w:t xml:space="preserve"> (or both) </w:t>
      </w:r>
      <w:r w:rsidRPr="00D062AE">
        <w:rPr>
          <w:rStyle w:val="StyleUnderline"/>
        </w:rPr>
        <w:t>of the parties involved.</w:t>
      </w:r>
      <w:r>
        <w:rPr>
          <w:rStyle w:val="StyleUnderline"/>
        </w:rPr>
        <w:t xml:space="preserve"> </w:t>
      </w:r>
      <w:r w:rsidRPr="00347ABC">
        <w:rPr>
          <w:sz w:val="12"/>
        </w:rPr>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r w:rsidRPr="00AE2C08">
        <w:rPr>
          <w:rStyle w:val="StyleUnderline"/>
          <w:highlight w:val="cyan"/>
        </w:rPr>
        <w:t>US and Chinese</w:t>
      </w:r>
      <w:r w:rsidRPr="00D062AE">
        <w:rPr>
          <w:rStyle w:val="StyleUnderline"/>
        </w:rPr>
        <w:t xml:space="preserve"> </w:t>
      </w:r>
      <w:r w:rsidRPr="004821BD">
        <w:rPr>
          <w:rStyle w:val="StyleUnderline"/>
        </w:rPr>
        <w:t xml:space="preserve">strategic </w:t>
      </w:r>
      <w:r w:rsidRPr="00AE2C08">
        <w:rPr>
          <w:rStyle w:val="StyleUnderline"/>
          <w:highlight w:val="cyan"/>
        </w:rPr>
        <w:t xml:space="preserve">interests </w:t>
      </w:r>
      <w:r w:rsidRPr="004821BD">
        <w:rPr>
          <w:rStyle w:val="StyleUnderline"/>
        </w:rPr>
        <w:t xml:space="preserve">will </w:t>
      </w:r>
      <w:r w:rsidRPr="00AE2C08">
        <w:rPr>
          <w:rStyle w:val="StyleUnderline"/>
          <w:highlight w:val="cyan"/>
        </w:rPr>
        <w:t>dictate an intrusive foreign policy</w:t>
      </w:r>
      <w:r w:rsidRPr="00D062AE">
        <w:rPr>
          <w:rStyle w:val="StyleUnderline"/>
        </w:rPr>
        <w:t xml:space="preserve"> to be both prudent and vital. US-Sino proxy </w:t>
      </w:r>
      <w:r w:rsidRPr="00AE2C08">
        <w:rPr>
          <w:rStyle w:val="StyleUnderline"/>
          <w:highlight w:val="cyan"/>
        </w:rPr>
        <w:t xml:space="preserve">conflicts over </w:t>
      </w:r>
      <w:r w:rsidRPr="004821BD">
        <w:rPr>
          <w:rStyle w:val="StyleUnderline"/>
        </w:rPr>
        <w:t xml:space="preserve">control of </w:t>
      </w:r>
      <w:r w:rsidRPr="00AE2C08">
        <w:rPr>
          <w:rStyle w:val="StyleUnderline"/>
          <w:highlight w:val="cyan"/>
        </w:rPr>
        <w:t>African resources will</w:t>
      </w:r>
      <w:r w:rsidRPr="00D062AE">
        <w:rPr>
          <w:rStyle w:val="StyleUnderline"/>
        </w:rPr>
        <w:t xml:space="preserve"> likely </w:t>
      </w:r>
      <w:r w:rsidRPr="00AE2C08">
        <w:rPr>
          <w:rStyle w:val="StyleUnderline"/>
          <w:highlight w:val="cyan"/>
        </w:rPr>
        <w:t>be</w:t>
      </w:r>
      <w:r w:rsidRPr="00D062AE">
        <w:rPr>
          <w:rStyle w:val="StyleUnderline"/>
        </w:rPr>
        <w:t xml:space="preserve">come </w:t>
      </w:r>
      <w:r w:rsidRPr="00AE2C08">
        <w:rPr>
          <w:rStyle w:val="StyleUnderline"/>
          <w:highlight w:val="cyan"/>
        </w:rPr>
        <w:t>necessary</w:t>
      </w:r>
      <w:r w:rsidRPr="00D062AE">
        <w:rPr>
          <w:rStyle w:val="StyleUnderline"/>
        </w:rPr>
        <w:t xml:space="preserve"> if these great powers are to sustain their national security postures</w:t>
      </w:r>
      <w:r w:rsidRPr="00347ABC">
        <w:rPr>
          <w:sz w:val="12"/>
        </w:rPr>
        <w:t xml:space="preserve">, especially in terms of strategic defense.60 </w:t>
      </w:r>
    </w:p>
    <w:p w14:paraId="197AAEE5" w14:textId="77777777" w:rsidR="00435FCC" w:rsidRPr="00076D8A" w:rsidRDefault="00435FCC" w:rsidP="00435FCC">
      <w:pPr>
        <w:pStyle w:val="Heading4"/>
      </w:pPr>
      <w:r w:rsidRPr="00076D8A">
        <w:t xml:space="preserve">Failure to contain COVID-19 causes extinction </w:t>
      </w:r>
    </w:p>
    <w:p w14:paraId="129447C8" w14:textId="77777777" w:rsidR="00435FCC" w:rsidRPr="00076D8A" w:rsidRDefault="00435FCC" w:rsidP="00435FCC">
      <w:pPr>
        <w:rPr>
          <w:sz w:val="16"/>
        </w:rPr>
      </w:pPr>
      <w:r w:rsidRPr="00076D8A">
        <w:rPr>
          <w:sz w:val="16"/>
        </w:rPr>
        <w:t xml:space="preserve">Guy R. </w:t>
      </w:r>
      <w:r w:rsidRPr="00076D8A">
        <w:rPr>
          <w:b/>
          <w:bCs/>
          <w:u w:val="single"/>
        </w:rPr>
        <w:t>McPherson, PhD, 20</w:t>
      </w:r>
      <w:r w:rsidRPr="00076D8A">
        <w:rPr>
          <w:sz w:val="16"/>
        </w:rPr>
        <w:t xml:space="preserve"> [PhD Range Science, Professor Emeritus, University of Arizona School of Natural Resources and Department of Ecology &amp; Evolutionary Biology], “Will COVID-19 Trigger Extinction of All Life on Earth?” </w:t>
      </w:r>
      <w:proofErr w:type="spellStart"/>
      <w:r w:rsidRPr="00076D8A">
        <w:rPr>
          <w:sz w:val="16"/>
        </w:rPr>
        <w:t>Eart</w:t>
      </w:r>
      <w:proofErr w:type="spellEnd"/>
      <w:r w:rsidRPr="00076D8A">
        <w:rPr>
          <w:sz w:val="16"/>
        </w:rPr>
        <w:t xml:space="preserve"> &amp; Envi </w:t>
      </w:r>
      <w:proofErr w:type="spellStart"/>
      <w:r w:rsidRPr="00076D8A">
        <w:rPr>
          <w:sz w:val="16"/>
        </w:rPr>
        <w:t>Scie</w:t>
      </w:r>
      <w:proofErr w:type="spellEnd"/>
      <w:r w:rsidRPr="00076D8A">
        <w:rPr>
          <w:sz w:val="16"/>
        </w:rPr>
        <w:t xml:space="preserve"> Res &amp; Rev, Volume 3 Issue 2, 4-8-2020, </w:t>
      </w:r>
      <w:hyperlink r:id="rId26" w:history="1">
        <w:r w:rsidRPr="00076D8A">
          <w:rPr>
            <w:sz w:val="16"/>
          </w:rPr>
          <w:t>https://opastonline.com/wp-content/uploads/2020/04/will-covid-19-trigger-extinction-of-all-life-on-earth-eesrr-20-.pdf</w:t>
        </w:r>
      </w:hyperlink>
    </w:p>
    <w:p w14:paraId="5D928D29" w14:textId="77777777" w:rsidR="00435FCC" w:rsidRPr="003D35EA" w:rsidRDefault="00435FCC" w:rsidP="00435FCC">
      <w:pPr>
        <w:rPr>
          <w:sz w:val="16"/>
        </w:rPr>
      </w:pPr>
      <w:r w:rsidRPr="003D35EA">
        <w:rPr>
          <w:sz w:val="16"/>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3D35EA">
        <w:rPr>
          <w:b/>
          <w:u w:val="single"/>
        </w:rPr>
        <w:t xml:space="preserve">The novel </w:t>
      </w:r>
      <w:r w:rsidRPr="00AE2C08">
        <w:rPr>
          <w:b/>
          <w:highlight w:val="cyan"/>
          <w:u w:val="single"/>
        </w:rPr>
        <w:t xml:space="preserve">coronavirus could </w:t>
      </w:r>
      <w:r w:rsidRPr="00AE2C08">
        <w:rPr>
          <w:b/>
          <w:iCs/>
          <w:highlight w:val="cyan"/>
          <w:u w:val="single"/>
          <w:bdr w:val="single" w:sz="8" w:space="0" w:color="auto"/>
        </w:rPr>
        <w:t>trigger extinction</w:t>
      </w:r>
      <w:r w:rsidRPr="003D35EA">
        <w:rPr>
          <w:b/>
          <w:iCs/>
          <w:u w:val="single"/>
          <w:bdr w:val="single" w:sz="8" w:space="0" w:color="auto"/>
        </w:rPr>
        <w:t xml:space="preserve"> of humans</w:t>
      </w:r>
      <w:r w:rsidRPr="003D35EA">
        <w:rPr>
          <w:b/>
          <w:u w:val="single"/>
        </w:rPr>
        <w:t xml:space="preserve">, and therefore the </w:t>
      </w:r>
      <w:r w:rsidRPr="003D35EA">
        <w:rPr>
          <w:b/>
          <w:iCs/>
          <w:u w:val="single"/>
          <w:bdr w:val="single" w:sz="8" w:space="0" w:color="auto"/>
        </w:rPr>
        <w:t>extinction of all life on Earth</w:t>
      </w:r>
      <w:r w:rsidRPr="003D35EA">
        <w:rPr>
          <w:sz w:val="16"/>
        </w:rPr>
        <w:t xml:space="preserve">. I frequently hear and read that COVID-19 is a nefarious attempt by the so-called “elite” among us to depopulate the burgeoning human population on Earth. Other </w:t>
      </w:r>
      <w:r w:rsidRPr="003D35EA">
        <w:rPr>
          <w:sz w:val="16"/>
        </w:rPr>
        <w:lastRenderedPageBreak/>
        <w:t xml:space="preserve">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3D35EA">
        <w:rPr>
          <w:b/>
          <w:u w:val="single"/>
        </w:rPr>
        <w:t xml:space="preserve">the ongoing </w:t>
      </w:r>
      <w:r w:rsidRPr="00AE2C08">
        <w:rPr>
          <w:rStyle w:val="Emphasis"/>
          <w:highlight w:val="cyan"/>
        </w:rPr>
        <w:t>reduction in industrial activity</w:t>
      </w:r>
      <w:r w:rsidRPr="003D35EA">
        <w:rPr>
          <w:b/>
          <w:u w:val="single"/>
        </w:rPr>
        <w:t xml:space="preserve"> as a result of COVID-19 almost certainly </w:t>
      </w:r>
      <w:r w:rsidRPr="00AE2C08">
        <w:rPr>
          <w:b/>
          <w:highlight w:val="cyan"/>
          <w:u w:val="single"/>
        </w:rPr>
        <w:t>leads to loss of habitat for human</w:t>
      </w:r>
      <w:r w:rsidRPr="003D35EA">
        <w:rPr>
          <w:b/>
          <w:u w:val="single"/>
        </w:rPr>
        <w:t xml:space="preserve"> animals, hence putting us on the </w:t>
      </w:r>
      <w:r w:rsidRPr="003D35EA">
        <w:rPr>
          <w:b/>
          <w:iCs/>
          <w:u w:val="single"/>
          <w:bdr w:val="single" w:sz="8" w:space="0" w:color="auto"/>
        </w:rPr>
        <w:t>fast track to human extinction</w:t>
      </w:r>
      <w:r w:rsidRPr="003D35EA">
        <w:rPr>
          <w:sz w:val="16"/>
        </w:rPr>
        <w:t xml:space="preserve">. I doubt the knowledgeable “elite” are interested in altering the sweet deal they are experiencing with the current set of living arrangements. The aerosol masking effect, or global dimming, has been described in the peer-reviewed literature since at least 1929 [2, 3]. </w:t>
      </w:r>
      <w:r w:rsidRPr="003D35EA">
        <w:rPr>
          <w:b/>
          <w:u w:val="single"/>
        </w:rPr>
        <w:t xml:space="preserve">Coincident with industrial activity adding to greenhouse gases that warm the planet, </w:t>
      </w:r>
      <w:r w:rsidRPr="00AE2C08">
        <w:rPr>
          <w:b/>
          <w:highlight w:val="cyan"/>
          <w:u w:val="single"/>
        </w:rPr>
        <w:t>industrial activity</w:t>
      </w:r>
      <w:r w:rsidRPr="003D35EA">
        <w:rPr>
          <w:b/>
          <w:u w:val="single"/>
        </w:rPr>
        <w:t xml:space="preserve"> simultaneously </w:t>
      </w:r>
      <w:r w:rsidRPr="00AE2C08">
        <w:rPr>
          <w:b/>
          <w:highlight w:val="cyan"/>
          <w:u w:val="single"/>
        </w:rPr>
        <w:t>cools the planet by</w:t>
      </w:r>
      <w:r w:rsidRPr="006B341F">
        <w:rPr>
          <w:b/>
          <w:u w:val="single"/>
        </w:rPr>
        <w:t xml:space="preserve"> adding </w:t>
      </w:r>
      <w:r w:rsidRPr="00AE2C08">
        <w:rPr>
          <w:b/>
          <w:highlight w:val="cyan"/>
          <w:u w:val="single"/>
        </w:rPr>
        <w:t>aerosols</w:t>
      </w:r>
      <w:r w:rsidRPr="003D35EA">
        <w:rPr>
          <w:b/>
          <w:u w:val="single"/>
        </w:rPr>
        <w:t xml:space="preserve"> to the atmosphere. </w:t>
      </w:r>
      <w:r w:rsidRPr="00AE2C08">
        <w:rPr>
          <w:b/>
          <w:highlight w:val="cyan"/>
          <w:u w:val="single"/>
        </w:rPr>
        <w:t>These</w:t>
      </w:r>
      <w:r w:rsidRPr="003D35EA">
        <w:rPr>
          <w:b/>
          <w:u w:val="single"/>
        </w:rPr>
        <w:t xml:space="preserve"> aerosols </w:t>
      </w:r>
      <w:r w:rsidRPr="00AE2C08">
        <w:rPr>
          <w:b/>
          <w:highlight w:val="cyan"/>
          <w:u w:val="single"/>
        </w:rPr>
        <w:t xml:space="preserve">block </w:t>
      </w:r>
      <w:r w:rsidRPr="006B341F">
        <w:rPr>
          <w:b/>
          <w:u w:val="single"/>
        </w:rPr>
        <w:t xml:space="preserve">incoming </w:t>
      </w:r>
      <w:r w:rsidRPr="00AE2C08">
        <w:rPr>
          <w:b/>
          <w:highlight w:val="cyan"/>
          <w:u w:val="single"/>
        </w:rPr>
        <w:t>sunlight</w:t>
      </w:r>
      <w:r w:rsidRPr="003D35EA">
        <w:rPr>
          <w:b/>
          <w:u w:val="single"/>
        </w:rPr>
        <w:t xml:space="preserve">, thereby keeping cool our pale blue dot. </w:t>
      </w:r>
      <w:r w:rsidRPr="00AE2C08">
        <w:rPr>
          <w:b/>
          <w:highlight w:val="cyan"/>
          <w:u w:val="single"/>
        </w:rPr>
        <w:t xml:space="preserve">Reducing </w:t>
      </w:r>
      <w:r w:rsidRPr="006B341F">
        <w:rPr>
          <w:b/>
          <w:u w:val="single"/>
        </w:rPr>
        <w:t xml:space="preserve">industrial </w:t>
      </w:r>
      <w:r w:rsidRPr="00AE2C08">
        <w:rPr>
          <w:b/>
          <w:highlight w:val="cyan"/>
          <w:u w:val="single"/>
        </w:rPr>
        <w:t>activity by</w:t>
      </w:r>
      <w:r w:rsidRPr="003D35EA">
        <w:rPr>
          <w:b/>
          <w:u w:val="single"/>
        </w:rPr>
        <w:t xml:space="preserve"> as little as </w:t>
      </w:r>
      <w:r w:rsidRPr="00AE2C08">
        <w:rPr>
          <w:b/>
          <w:highlight w:val="cyan"/>
          <w:u w:val="single"/>
        </w:rPr>
        <w:t xml:space="preserve">35 percent </w:t>
      </w:r>
      <w:r w:rsidRPr="006B341F">
        <w:rPr>
          <w:b/>
          <w:u w:val="single"/>
        </w:rPr>
        <w:t xml:space="preserve">is expected to </w:t>
      </w:r>
      <w:r w:rsidRPr="00AE2C08">
        <w:rPr>
          <w:b/>
          <w:highlight w:val="cyan"/>
          <w:u w:val="single"/>
        </w:rPr>
        <w:t>cause a</w:t>
      </w:r>
      <w:r w:rsidRPr="003D35EA">
        <w:rPr>
          <w:b/>
          <w:u w:val="single"/>
        </w:rPr>
        <w:t xml:space="preserve"> </w:t>
      </w:r>
      <w:r w:rsidRPr="006B341F">
        <w:rPr>
          <w:b/>
          <w:iCs/>
          <w:u w:val="single"/>
          <w:bdr w:val="single" w:sz="8" w:space="0" w:color="auto"/>
        </w:rPr>
        <w:t>global</w:t>
      </w:r>
      <w:r w:rsidRPr="003D35EA">
        <w:rPr>
          <w:b/>
          <w:iCs/>
          <w:u w:val="single"/>
          <w:bdr w:val="single" w:sz="8" w:space="0" w:color="auto"/>
        </w:rPr>
        <w:t xml:space="preserve">-average </w:t>
      </w:r>
      <w:r w:rsidRPr="00AE2C08">
        <w:rPr>
          <w:b/>
          <w:iCs/>
          <w:highlight w:val="cyan"/>
          <w:u w:val="single"/>
          <w:bdr w:val="single" w:sz="8" w:space="0" w:color="auto"/>
        </w:rPr>
        <w:t xml:space="preserve">temperature rise of 1 degree Celsius within </w:t>
      </w:r>
      <w:r w:rsidRPr="006B341F">
        <w:rPr>
          <w:b/>
          <w:iCs/>
          <w:u w:val="single"/>
          <w:bdr w:val="single" w:sz="8" w:space="0" w:color="auto"/>
        </w:rPr>
        <w:t xml:space="preserve">a few </w:t>
      </w:r>
      <w:r w:rsidRPr="00AE2C08">
        <w:rPr>
          <w:b/>
          <w:iCs/>
          <w:highlight w:val="cyan"/>
          <w:u w:val="single"/>
          <w:bdr w:val="single" w:sz="8" w:space="0" w:color="auto"/>
        </w:rPr>
        <w:t>weeks</w:t>
      </w:r>
      <w:r w:rsidRPr="003D35EA">
        <w:rPr>
          <w:sz w:val="16"/>
        </w:rPr>
        <w:t>,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w:t>
      </w:r>
      <w:r>
        <w:rPr>
          <w:sz w:val="16"/>
        </w:rPr>
        <w:t xml:space="preserve"> </w:t>
      </w:r>
      <w:r w:rsidRPr="003D35EA">
        <w:rPr>
          <w:sz w:val="16"/>
        </w:rPr>
        <w:t>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April, 2018 the highest global-average temperature experienced by Homo sapiens on Earth [13, 14].</w:t>
      </w:r>
      <w:r>
        <w:rPr>
          <w:sz w:val="16"/>
        </w:rPr>
        <w:t xml:space="preserve"> </w:t>
      </w:r>
      <w:r w:rsidRPr="003D35EA">
        <w:rPr>
          <w:sz w:val="16"/>
        </w:rPr>
        <w:t>By 13 March 2020, 2 C above the 1750 baseline was crossed [11]. In other words, human extinction via the death-by-a-</w:t>
      </w:r>
      <w:proofErr w:type="spellStart"/>
      <w:r w:rsidRPr="003D35EA">
        <w:rPr>
          <w:sz w:val="16"/>
        </w:rPr>
        <w:t>thousandcuts</w:t>
      </w:r>
      <w:proofErr w:type="spellEnd"/>
      <w:r w:rsidRPr="003D35EA">
        <w:rPr>
          <w:sz w:val="16"/>
        </w:rPr>
        <w:t xml:space="preserve"> route might be locked in with no further heating of Earth. In light of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as a result of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 </w:t>
      </w:r>
      <w:r w:rsidRPr="003D35EA">
        <w:rPr>
          <w:b/>
          <w:iCs/>
          <w:u w:val="single"/>
          <w:bdr w:val="single" w:sz="8" w:space="0" w:color="auto"/>
        </w:rPr>
        <w:t>Every civilization requires bread and circuses</w:t>
      </w:r>
      <w:r w:rsidRPr="003D35EA">
        <w:rPr>
          <w:sz w:val="16"/>
        </w:rPr>
        <w:t xml:space="preserve">. There is little doubt </w:t>
      </w:r>
      <w:r w:rsidRPr="003D35EA">
        <w:rPr>
          <w:b/>
          <w:u w:val="single"/>
        </w:rPr>
        <w:t xml:space="preserve">the circuses attendant to industrial civilization will continue until the end of the planetary show for Homo sapiens. </w:t>
      </w:r>
      <w:r w:rsidRPr="003D35EA">
        <w:rPr>
          <w:b/>
          <w:iCs/>
          <w:u w:val="single"/>
          <w:bdr w:val="single" w:sz="8" w:space="0" w:color="auto"/>
        </w:rPr>
        <w:t>Bread, however, requires wheat</w:t>
      </w:r>
      <w:r w:rsidRPr="003D35EA">
        <w:rPr>
          <w:b/>
          <w:u w:val="single"/>
        </w:rPr>
        <w:t xml:space="preserve">. </w:t>
      </w:r>
      <w:r w:rsidRPr="00AE2C08">
        <w:rPr>
          <w:b/>
          <w:highlight w:val="cyan"/>
          <w:u w:val="single"/>
        </w:rPr>
        <w:t xml:space="preserve">Wheat production requires </w:t>
      </w:r>
      <w:r w:rsidRPr="00947E30">
        <w:rPr>
          <w:b/>
          <w:u w:val="single"/>
        </w:rPr>
        <w:t>a</w:t>
      </w:r>
      <w:r w:rsidRPr="00AE2C08">
        <w:rPr>
          <w:b/>
          <w:highlight w:val="cyan"/>
          <w:u w:val="single"/>
        </w:rPr>
        <w:t xml:space="preserve"> delicate </w:t>
      </w:r>
      <w:r w:rsidRPr="00947E30">
        <w:rPr>
          <w:b/>
          <w:u w:val="single"/>
        </w:rPr>
        <w:t xml:space="preserve">balance of </w:t>
      </w:r>
      <w:r w:rsidRPr="00AE2C08">
        <w:rPr>
          <w:b/>
          <w:highlight w:val="cyan"/>
          <w:u w:val="single"/>
        </w:rPr>
        <w:t>growing conditions</w:t>
      </w:r>
      <w:r w:rsidRPr="003D35EA">
        <w:rPr>
          <w:b/>
          <w:u w:val="single"/>
        </w:rPr>
        <w:t xml:space="preserve"> that, like habitat for humans, teeters </w:t>
      </w:r>
      <w:r w:rsidRPr="00AE2C08">
        <w:rPr>
          <w:b/>
          <w:highlight w:val="cyan"/>
          <w:u w:val="single"/>
        </w:rPr>
        <w:t>on the brink</w:t>
      </w:r>
      <w:r w:rsidRPr="003D35EA">
        <w:rPr>
          <w:sz w:val="16"/>
        </w:rPr>
        <w:t xml:space="preserve"> [15]. </w:t>
      </w:r>
      <w:r w:rsidRPr="003D35EA">
        <w:rPr>
          <w:b/>
          <w:u w:val="single"/>
        </w:rPr>
        <w:t>The path to near-term human extinction thus runs from a tiny virus underlying a pandemic through a reduction of industrial activity that overheats a planet already running a fever</w:t>
      </w:r>
      <w:r w:rsidRPr="003D35EA">
        <w:rPr>
          <w:sz w:val="16"/>
        </w:rPr>
        <w:t>.</w:t>
      </w:r>
      <w:r>
        <w:rPr>
          <w:sz w:val="16"/>
        </w:rPr>
        <w:t xml:space="preserve"> </w:t>
      </w:r>
      <w:r w:rsidRPr="003D35EA">
        <w:rPr>
          <w:b/>
          <w:u w:val="single"/>
        </w:rPr>
        <w:t xml:space="preserve">The outbreak of COVID-19 </w:t>
      </w:r>
      <w:r w:rsidRPr="003D35EA">
        <w:rPr>
          <w:b/>
          <w:iCs/>
          <w:u w:val="single"/>
          <w:bdr w:val="single" w:sz="8" w:space="0" w:color="auto"/>
        </w:rPr>
        <w:t>could very well be the event that accelerates human extinction</w:t>
      </w:r>
      <w:r w:rsidRPr="003D35EA">
        <w:rPr>
          <w:b/>
          <w:u w:val="single"/>
        </w:rPr>
        <w:t xml:space="preserve"> via reduction of industrial activity, hence loss of habitat for Homo sapiens. As a result of the rapid environmental change likely to follow, </w:t>
      </w:r>
      <w:r w:rsidRPr="003D35EA">
        <w:rPr>
          <w:b/>
          <w:iCs/>
          <w:u w:val="single"/>
          <w:bdr w:val="single" w:sz="8" w:space="0" w:color="auto"/>
        </w:rPr>
        <w:t>we are almost certain to lose all life on Earth</w:t>
      </w:r>
      <w:r w:rsidRPr="003D35EA">
        <w:rPr>
          <w:sz w:val="16"/>
        </w:rPr>
        <w:t xml:space="preserve"> [16]. History is replete with examples of human hubris. We thought we were mighty, and we certainly have left our mark on Earth. </w:t>
      </w:r>
      <w:r w:rsidRPr="003D35EA">
        <w:rPr>
          <w:b/>
          <w:u w:val="single"/>
        </w:rPr>
        <w:t>How embarrassing for the big-brained human species that a microscopic virus could pull the trigger on our extinction</w:t>
      </w:r>
      <w:r w:rsidRPr="003D35EA">
        <w:rPr>
          <w:sz w:val="16"/>
        </w:rPr>
        <w:t xml:space="preserve"> [15].</w:t>
      </w:r>
    </w:p>
    <w:p w14:paraId="5A3E3F00" w14:textId="77777777" w:rsidR="00435FCC" w:rsidRPr="004A1534" w:rsidRDefault="00435FCC" w:rsidP="00435FCC">
      <w:pPr>
        <w:rPr>
          <w:rFonts w:asciiTheme="majorHAnsi" w:hAnsiTheme="majorHAnsi" w:cstheme="majorHAnsi"/>
          <w:sz w:val="16"/>
        </w:rPr>
      </w:pPr>
    </w:p>
    <w:p w14:paraId="68357807" w14:textId="5F2E495E" w:rsidR="00E42E4C" w:rsidRDefault="00CD4DFD" w:rsidP="00CD4DFD">
      <w:pPr>
        <w:pStyle w:val="Heading2"/>
      </w:pPr>
      <w:r>
        <w:lastRenderedPageBreak/>
        <w:t>UV</w:t>
      </w:r>
    </w:p>
    <w:p w14:paraId="0DC18420" w14:textId="701FC25E" w:rsidR="00CD4DFD" w:rsidRDefault="00CD4DFD" w:rsidP="00CD4DFD">
      <w:pPr>
        <w:pStyle w:val="Heading4"/>
      </w:pPr>
      <w:r>
        <w:t>1] Give both debaters 30 speaks, k2 letting us avoid the trips round that 3-2’s have to go through if they have bad speaks</w:t>
      </w:r>
    </w:p>
    <w:p w14:paraId="712D3614" w14:textId="77777777" w:rsidR="00CF1F8A" w:rsidRPr="00CF1F8A" w:rsidRDefault="00CF1F8A" w:rsidP="00CF1F8A"/>
    <w:sectPr w:rsidR="00CF1F8A" w:rsidRPr="00CF1F8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35FC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7A7C"/>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5FCC"/>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5BE"/>
    <w:rsid w:val="006529B9"/>
    <w:rsid w:val="006530D5"/>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2DE0"/>
    <w:rsid w:val="00717B01"/>
    <w:rsid w:val="007227D9"/>
    <w:rsid w:val="00724788"/>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70E5"/>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2C08"/>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16E2"/>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6D6D"/>
    <w:rsid w:val="00CC7A4E"/>
    <w:rsid w:val="00CD1359"/>
    <w:rsid w:val="00CD4C83"/>
    <w:rsid w:val="00CD4DFD"/>
    <w:rsid w:val="00CF1F8A"/>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D7044"/>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DE993B"/>
  <w14:defaultImageDpi w14:val="300"/>
  <w15:docId w15:val="{76148482-030D-A94C-B2BD-DC42FB4B3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35FC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35FC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35FC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435FC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435FC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35F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5FCC"/>
  </w:style>
  <w:style w:type="character" w:customStyle="1" w:styleId="Heading1Char">
    <w:name w:val="Heading 1 Char"/>
    <w:aliases w:val="Pocket Char"/>
    <w:basedOn w:val="DefaultParagraphFont"/>
    <w:link w:val="Heading1"/>
    <w:uiPriority w:val="9"/>
    <w:rsid w:val="00435FC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35FCC"/>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435FCC"/>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435FC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435FCC"/>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435FCC"/>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435FC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35FC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435FCC"/>
    <w:rPr>
      <w:color w:val="auto"/>
      <w:u w:val="none"/>
    </w:rPr>
  </w:style>
  <w:style w:type="paragraph" w:styleId="DocumentMap">
    <w:name w:val="Document Map"/>
    <w:basedOn w:val="Normal"/>
    <w:link w:val="DocumentMapChar"/>
    <w:uiPriority w:val="99"/>
    <w:semiHidden/>
    <w:unhideWhenUsed/>
    <w:rsid w:val="00435FC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35FCC"/>
    <w:rPr>
      <w:rFonts w:ascii="Lucida Grande" w:hAnsi="Lucida Grande" w:cs="Lucida Grande"/>
    </w:rPr>
  </w:style>
  <w:style w:type="paragraph" w:customStyle="1" w:styleId="Emphasis1">
    <w:name w:val="Emphasis1"/>
    <w:basedOn w:val="Normal"/>
    <w:link w:val="Emphasis"/>
    <w:autoRedefine/>
    <w:uiPriority w:val="20"/>
    <w:qFormat/>
    <w:rsid w:val="00435FC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Tags,No Spacing41,No Spacing111112,Note Level 2,card,Medium Grid 21,No Spacing31,No Spacing22,No Spacing3,No Spacing111111,tag,Dont use,Small Text,nonunderlined,No Spacing6,No Spacing7,No Spacing1121,No Spacing112,No Spacing111"/>
    <w:basedOn w:val="Heading1"/>
    <w:link w:val="Hyperlink"/>
    <w:autoRedefine/>
    <w:uiPriority w:val="99"/>
    <w:qFormat/>
    <w:rsid w:val="00435FC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css-axufdj">
    <w:name w:val="css-axufdj"/>
    <w:basedOn w:val="Normal"/>
    <w:rsid w:val="00435FCC"/>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oxeu.org/content/revitalising-multilateralism-pragmatic-ideas-new-wto-director-general" TargetMode="External"/><Relationship Id="rId18" Type="http://schemas.openxmlformats.org/officeDocument/2006/relationships/hyperlink" Target="https://www.ctvnews.ca/world/covid-19-has-escalated-armed-conflict-in-india-pakistan-iraq-libya-and-the-philippines-study-finds-1.5236738" TargetMode="External"/><Relationship Id="rId26" Type="http://schemas.openxmlformats.org/officeDocument/2006/relationships/hyperlink" Target="https://opastonline.com/wp-content/uploads/2020/04/will-covid-19-trigger-extinction-of-all-life-on-earth-eesrr-20-.pdf" TargetMode="External"/><Relationship Id="rId3" Type="http://schemas.openxmlformats.org/officeDocument/2006/relationships/customXml" Target="../customXml/item3.xml"/><Relationship Id="rId21" Type="http://schemas.openxmlformats.org/officeDocument/2006/relationships/hyperlink" Target="https://ratical.org/radiation/NuclearExtinction/StarrNuclearWinterOct09.pdf" TargetMode="External"/><Relationship Id="rId7" Type="http://schemas.openxmlformats.org/officeDocument/2006/relationships/settings" Target="settings.xml"/><Relationship Id="rId12" Type="http://schemas.openxmlformats.org/officeDocument/2006/relationships/hyperlink" Target="https://fortune.com/2021/06/18/wto-covid-vaccines-patents-waiver-south-africa-trips/" TargetMode="External"/><Relationship Id="rId17" Type="http://schemas.openxmlformats.org/officeDocument/2006/relationships/hyperlink" Target="https://www.newyorker.com/science/medical-dispatch/indias-crisis-marks-a-new-phase-in-the-pandemic" TargetMode="External"/><Relationship Id="rId25" Type="http://schemas.openxmlformats.org/officeDocument/2006/relationships/hyperlink" Target="https://www.wsj.com/articles/covid-pandemic-south-africa-riots-a-warning-for-developing-world-11626711622" TargetMode="External"/><Relationship Id="rId2" Type="http://schemas.openxmlformats.org/officeDocument/2006/relationships/customXml" Target="../customXml/item2.xml"/><Relationship Id="rId16" Type="http://schemas.openxmlformats.org/officeDocument/2006/relationships/hyperlink" Target="https://papers.ssrn.com/sol3/papers.cfm?abstract_id=3171196/" TargetMode="External"/><Relationship Id="rId20" Type="http://schemas.openxmlformats.org/officeDocument/2006/relationships/hyperlink" Target="https://ratical.org/radiation/NuclearExtinction/StevenStarr022815.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24" Type="http://schemas.openxmlformats.org/officeDocument/2006/relationships/hyperlink" Target="https://foreignpolicy.com/2021/07/20/south-africa-covid-19-struggles-deadly-third-wave-zuma-violence/" TargetMode="External"/><Relationship Id="rId5" Type="http://schemas.openxmlformats.org/officeDocument/2006/relationships/numbering" Target="numbering.xml"/><Relationship Id="rId15" Type="http://schemas.openxmlformats.org/officeDocument/2006/relationships/hyperlink" Target="https://www.brookings.edu/blog/order-from-chaos/2020/07/10/the-post-covid-19-world-economic-nationalism-triumphant/" TargetMode="External"/><Relationship Id="rId23" Type="http://schemas.openxmlformats.org/officeDocument/2006/relationships/hyperlink" Target="https://www.dw.com/en/rich-countries-block-india-south-africas-bid-to-ban-covid-vaccine-patents/a-56460175" TargetMode="External"/><Relationship Id="rId28" Type="http://schemas.openxmlformats.org/officeDocument/2006/relationships/theme" Target="theme/theme1.xml"/><Relationship Id="rId10" Type="http://schemas.openxmlformats.org/officeDocument/2006/relationships/hyperlink" Target="https://www.brookings.edu/blog/up-front/2021/06/03/why-intellectual-property-and-pandemics-dont-mix/" TargetMode="External"/><Relationship Id="rId19" Type="http://schemas.openxmlformats.org/officeDocument/2006/relationships/hyperlink" Target="https://getd.libs.uga.edu/pdfs/howell_patrick_d_201305_ma.pdf" TargetMode="External"/><Relationship Id="rId4" Type="http://schemas.openxmlformats.org/officeDocument/2006/relationships/customXml" Target="../customXml/item4.xml"/><Relationship Id="rId9" Type="http://schemas.openxmlformats.org/officeDocument/2006/relationships/hyperlink" Target="https://www.cnbc.com/2021/04/22/covid-rich-countries-are-refusing-to-waive-ip-rights-on-vaccines.html" TargetMode="External"/><Relationship Id="rId14" Type="http://schemas.openxmlformats.org/officeDocument/2006/relationships/hyperlink" Target="https://voxeu.org/content/revitalising-multilateralism-pragmatic-ideas-new-wto-director-general" TargetMode="External"/><Relationship Id="rId22" Type="http://schemas.openxmlformats.org/officeDocument/2006/relationships/hyperlink" Target="https://www2.ucar.edu/atmosnews/just-published/3995/nuclear-war-and-ultraviolet-radiation"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27</Pages>
  <Words>19368</Words>
  <Characters>110399</Characters>
  <Application>Microsoft Office Word</Application>
  <DocSecurity>0</DocSecurity>
  <Lines>919</Lines>
  <Paragraphs>259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129508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12</cp:revision>
  <dcterms:created xsi:type="dcterms:W3CDTF">2021-09-11T14:19:00Z</dcterms:created>
  <dcterms:modified xsi:type="dcterms:W3CDTF">2021-09-11T15:49:00Z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