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DCE1C" w14:textId="77777777" w:rsidR="000E5361" w:rsidRDefault="000E5361" w:rsidP="000E5361">
      <w:pPr>
        <w:pStyle w:val="Heading1"/>
      </w:pPr>
      <w:r>
        <w:t>Vaccine 1AC</w:t>
      </w:r>
    </w:p>
    <w:p w14:paraId="1638DBB8" w14:textId="77777777" w:rsidR="000E5361" w:rsidRDefault="000E5361" w:rsidP="000E5361">
      <w:pPr>
        <w:pStyle w:val="Heading3"/>
      </w:pPr>
      <w:r w:rsidRPr="004657D7">
        <w:lastRenderedPageBreak/>
        <w:t xml:space="preserve">1AC – Framing </w:t>
      </w:r>
    </w:p>
    <w:p w14:paraId="1E51E9A1" w14:textId="77777777" w:rsidR="000E5361" w:rsidRDefault="000E5361" w:rsidP="000E5361">
      <w:pPr>
        <w:pStyle w:val="Heading4"/>
      </w:pPr>
      <w:r>
        <w:t xml:space="preserve">The standard is maximizing expected well-being. </w:t>
      </w:r>
    </w:p>
    <w:p w14:paraId="477C796A" w14:textId="77777777" w:rsidR="000E5361" w:rsidRPr="00716136" w:rsidRDefault="000E5361" w:rsidP="000E5361">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D4AACA1" w14:textId="77777777" w:rsidR="000E5361" w:rsidRPr="00716136" w:rsidRDefault="000E5361" w:rsidP="000E5361">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4CD5D28" w14:textId="77777777" w:rsidR="000E5361" w:rsidRPr="00E47BED" w:rsidRDefault="000E5361" w:rsidP="000E5361">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C86C6D">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C86C6D">
        <w:rPr>
          <w:rStyle w:val="StyleUnderline"/>
          <w:rFonts w:asciiTheme="majorHAnsi" w:hAnsiTheme="majorHAnsi" w:cstheme="majorHAnsi"/>
          <w:b/>
          <w:bCs/>
          <w:highlight w:val="cyan"/>
        </w:rPr>
        <w:t xml:space="preserve">pain is intrinsically </w:t>
      </w:r>
      <w:proofErr w:type="spellStart"/>
      <w:r w:rsidRPr="00C86C6D">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C86C6D">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C86C6D">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C86C6D">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C86C6D">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C86C6D">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C86C6D">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C86C6D">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C86C6D">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C86C6D">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86C6D">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86C6D">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C86C6D">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C86C6D">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57B71A4" w14:textId="77777777" w:rsidR="000E5361" w:rsidRPr="008F5337" w:rsidRDefault="000E5361" w:rsidP="000E5361">
      <w:pPr>
        <w:pStyle w:val="Heading4"/>
      </w:pPr>
      <w:r>
        <w:t xml:space="preserve">2] Extinction first --- moral uncertainty. </w:t>
      </w:r>
    </w:p>
    <w:p w14:paraId="7BC37D90" w14:textId="77777777" w:rsidR="000E5361" w:rsidRPr="005F7BED" w:rsidRDefault="000E5361" w:rsidP="000E5361">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5B4E71D" w14:textId="77777777" w:rsidR="000E5361" w:rsidRDefault="000E5361" w:rsidP="000E5361">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C86C6D">
        <w:rPr>
          <w:rStyle w:val="StyleUnderline"/>
          <w:b/>
          <w:bCs/>
          <w:highlight w:val="cyan"/>
        </w:rPr>
        <w:t>Our</w:t>
      </w:r>
      <w:r w:rsidRPr="008F5337">
        <w:rPr>
          <w:rStyle w:val="StyleUnderline"/>
        </w:rPr>
        <w:t xml:space="preserve"> present </w:t>
      </w:r>
      <w:r w:rsidRPr="00C86C6D">
        <w:rPr>
          <w:rStyle w:val="StyleUnderline"/>
          <w:b/>
          <w:bCs/>
          <w:highlight w:val="cyan"/>
        </w:rPr>
        <w:t>understanding</w:t>
      </w:r>
      <w:r w:rsidRPr="008F5337">
        <w:rPr>
          <w:rStyle w:val="StyleUnderline"/>
        </w:rPr>
        <w:t xml:space="preserve"> of axiology </w:t>
      </w:r>
      <w:r w:rsidRPr="00C86C6D">
        <w:rPr>
          <w:rStyle w:val="StyleUnderline"/>
          <w:b/>
          <w:bCs/>
          <w:highlight w:val="cyan"/>
        </w:rPr>
        <w:t>might</w:t>
      </w:r>
      <w:r w:rsidRPr="008F5337">
        <w:rPr>
          <w:rStyle w:val="StyleUnderline"/>
        </w:rPr>
        <w:t xml:space="preserve"> well </w:t>
      </w:r>
      <w:r w:rsidRPr="00C86C6D">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C86C6D">
        <w:rPr>
          <w:rStyle w:val="StyleUnderline"/>
          <w:b/>
          <w:bCs/>
          <w:highlight w:val="cyan"/>
        </w:rPr>
        <w:t>If we are</w:t>
      </w:r>
      <w:r w:rsidRPr="008F5337">
        <w:rPr>
          <w:rStyle w:val="StyleUnderline"/>
        </w:rPr>
        <w:t xml:space="preserve"> indeed profoundly </w:t>
      </w:r>
      <w:r w:rsidRPr="00C86C6D">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C86C6D">
        <w:rPr>
          <w:rStyle w:val="StyleUnderline"/>
          <w:b/>
          <w:bCs/>
          <w:highlight w:val="cyan"/>
        </w:rPr>
        <w:t>we should</w:t>
      </w:r>
      <w:r w:rsidRPr="008F5337">
        <w:rPr>
          <w:rStyle w:val="StyleUnderline"/>
        </w:rPr>
        <w:t xml:space="preserve"> recognize that there is a great option </w:t>
      </w:r>
      <w:r w:rsidRPr="00C86C6D">
        <w:rPr>
          <w:rStyle w:val="StyleUnderline"/>
          <w:b/>
          <w:bCs/>
          <w:highlight w:val="cyan"/>
        </w:rPr>
        <w:t>value</w:t>
      </w:r>
      <w:r w:rsidRPr="008F5337">
        <w:rPr>
          <w:rStyle w:val="StyleUnderline"/>
        </w:rPr>
        <w:t xml:space="preserve"> in preserving — and ideally improving — </w:t>
      </w:r>
      <w:r w:rsidRPr="00C86C6D">
        <w:rPr>
          <w:rStyle w:val="StyleUnderline"/>
          <w:b/>
          <w:bCs/>
          <w:highlight w:val="cyan"/>
        </w:rPr>
        <w:t>our ability to</w:t>
      </w:r>
      <w:r w:rsidRPr="008F5337">
        <w:rPr>
          <w:rStyle w:val="StyleUnderline"/>
        </w:rPr>
        <w:t xml:space="preserve"> recognize value and to </w:t>
      </w:r>
      <w:r w:rsidRPr="00C86C6D">
        <w:rPr>
          <w:rStyle w:val="StyleUnderline"/>
          <w:b/>
          <w:bCs/>
          <w:highlight w:val="cyan"/>
        </w:rPr>
        <w:t xml:space="preserve">steer the future </w:t>
      </w:r>
      <w:r w:rsidRPr="00AC2A5D">
        <w:rPr>
          <w:rStyle w:val="StyleUnderline"/>
          <w:b/>
          <w:bCs/>
        </w:rPr>
        <w:t>accordingly</w:t>
      </w:r>
      <w:r w:rsidRPr="00C86C6D">
        <w:rPr>
          <w:rStyle w:val="StyleUnderline"/>
          <w:b/>
          <w:bCs/>
          <w:highlight w:val="cyan"/>
        </w:rPr>
        <w:t>. Ensuring</w:t>
      </w:r>
      <w:r w:rsidRPr="008F5337">
        <w:rPr>
          <w:rStyle w:val="StyleUnderline"/>
        </w:rPr>
        <w:t xml:space="preserve"> that there will be </w:t>
      </w:r>
      <w:r w:rsidRPr="00C86C6D">
        <w:rPr>
          <w:rStyle w:val="StyleUnderline"/>
          <w:b/>
          <w:bCs/>
          <w:highlight w:val="cyan"/>
        </w:rPr>
        <w:t>a future</w:t>
      </w:r>
      <w:r w:rsidRPr="008F5337">
        <w:rPr>
          <w:rStyle w:val="StyleUnderline"/>
        </w:rPr>
        <w:t xml:space="preserve"> version </w:t>
      </w:r>
      <w:r w:rsidRPr="00C86C6D">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C86C6D">
        <w:rPr>
          <w:rStyle w:val="StyleUnderline"/>
          <w:b/>
          <w:bCs/>
          <w:highlight w:val="cyan"/>
        </w:rPr>
        <w:t xml:space="preserve">we must prevent </w:t>
      </w:r>
      <w:r w:rsidRPr="00AC2A5D">
        <w:rPr>
          <w:rStyle w:val="StyleUnderline"/>
          <w:b/>
          <w:bCs/>
        </w:rPr>
        <w:t xml:space="preserve">any </w:t>
      </w:r>
      <w:r w:rsidRPr="00C86C6D">
        <w:rPr>
          <w:rStyle w:val="StyleUnderline"/>
          <w:b/>
          <w:bCs/>
          <w:highlight w:val="cyan"/>
        </w:rPr>
        <w:t>existential catastrophe</w:t>
      </w:r>
      <w:r w:rsidRPr="008F5337">
        <w:rPr>
          <w:rStyle w:val="StyleUnderline"/>
        </w:rPr>
        <w:t>.</w:t>
      </w:r>
    </w:p>
    <w:p w14:paraId="5813094B" w14:textId="77777777" w:rsidR="000E5361" w:rsidRDefault="000E5361" w:rsidP="000E5361">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D586034" w14:textId="77777777" w:rsidR="000E5361" w:rsidRPr="00F601E6" w:rsidRDefault="000E5361" w:rsidP="000E5361"/>
    <w:p w14:paraId="726FA28C" w14:textId="77777777" w:rsidR="000E5361" w:rsidRPr="00562FB5" w:rsidRDefault="000E5361" w:rsidP="000E5361"/>
    <w:p w14:paraId="71D01547" w14:textId="77777777" w:rsidR="00946922" w:rsidRDefault="00946922" w:rsidP="000E5361">
      <w:pPr>
        <w:pStyle w:val="Heading3"/>
        <w:rPr>
          <w:rFonts w:asciiTheme="majorHAnsi" w:hAnsiTheme="majorHAnsi" w:cstheme="majorHAnsi"/>
        </w:rPr>
      </w:pPr>
    </w:p>
    <w:p w14:paraId="3FBBD836" w14:textId="0109D8D5" w:rsidR="000E5361" w:rsidRPr="00FE51A3" w:rsidRDefault="000E5361" w:rsidP="000E5361">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4625321" w14:textId="77777777" w:rsidR="000E5361" w:rsidRDefault="000E5361" w:rsidP="000E5361">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6B1BE5B6" w14:textId="77777777" w:rsidR="000E5361" w:rsidRPr="006A0576" w:rsidRDefault="000E5361" w:rsidP="000E5361"/>
    <w:p w14:paraId="28487752"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7F165688" w14:textId="77777777" w:rsidR="000E5361" w:rsidRPr="00083291" w:rsidRDefault="000E5361" w:rsidP="000E5361">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Emphasis1"/>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1702A621" w14:textId="77777777" w:rsidR="000E5361" w:rsidRPr="00FE51A3" w:rsidRDefault="000E5361" w:rsidP="000E5361">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C86C6D">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C86C6D">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C86C6D">
        <w:rPr>
          <w:rFonts w:asciiTheme="majorHAnsi" w:hAnsiTheme="majorHAnsi" w:cstheme="majorHAnsi"/>
          <w:highlight w:val="cyan"/>
          <w:u w:val="single"/>
        </w:rPr>
        <w:t xml:space="preserve">to </w:t>
      </w:r>
      <w:r w:rsidRPr="00C86C6D">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C86C6D">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C86C6D">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C86C6D">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C86C6D">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C86C6D">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C86C6D">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C86C6D">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C86C6D">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C86C6D">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C86C6D">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C86C6D">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C86C6D">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C86C6D">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C86C6D">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5BAC0A3E" w14:textId="77777777" w:rsidR="000E5361" w:rsidRPr="00AB69FD" w:rsidRDefault="000E5361" w:rsidP="000E5361">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211C696" w14:textId="77777777" w:rsidR="000E5361" w:rsidRDefault="000E5361" w:rsidP="000E5361">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Emphasis1"/>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2EFC4F12" w14:textId="77777777" w:rsidR="000E5361" w:rsidRPr="00FE51A3" w:rsidRDefault="000E5361" w:rsidP="000E5361">
      <w:pPr>
        <w:rPr>
          <w:rFonts w:asciiTheme="majorHAnsi" w:hAnsiTheme="majorHAnsi" w:cstheme="majorHAnsi"/>
        </w:rPr>
      </w:pPr>
      <w:r>
        <w:rPr>
          <w:rFonts w:asciiTheme="majorHAnsi" w:hAnsiTheme="majorHAnsi" w:cstheme="majorHAnsi"/>
          <w:sz w:val="18"/>
          <w:szCs w:val="18"/>
        </w:rPr>
        <w:t>**cut part about economic hardships</w:t>
      </w:r>
    </w:p>
    <w:p w14:paraId="207232A4" w14:textId="77777777" w:rsidR="000E5361" w:rsidRDefault="000E5361" w:rsidP="000E5361">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C86C6D">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C86C6D">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C86C6D">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C86C6D">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C86C6D">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C86C6D">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C86C6D">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C86C6D">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C86C6D">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C86C6D">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580D93E5" w14:textId="77777777" w:rsidR="000E5361" w:rsidRDefault="000E5361" w:rsidP="000E5361">
      <w:pPr>
        <w:pStyle w:val="Heading4"/>
      </w:pPr>
      <w:r>
        <w:t>Critics of the IP waiver are wrong- it’s the most effective way to combat covid inequality, alternatives fail</w:t>
      </w:r>
    </w:p>
    <w:p w14:paraId="1BEF9BA0" w14:textId="77777777" w:rsidR="000E5361" w:rsidRPr="001E1AF1" w:rsidRDefault="000E5361" w:rsidP="000E5361">
      <w:pPr>
        <w:rPr>
          <w:rStyle w:val="Style13ptBold"/>
        </w:rPr>
      </w:pPr>
      <w:proofErr w:type="spellStart"/>
      <w:r w:rsidRPr="001E1AF1">
        <w:rPr>
          <w:rStyle w:val="Style13ptBold"/>
        </w:rPr>
        <w:t>Erfani</w:t>
      </w:r>
      <w:proofErr w:type="spellEnd"/>
      <w:r w:rsidRPr="001E1AF1">
        <w:rPr>
          <w:rStyle w:val="Style13ptBold"/>
        </w:rPr>
        <w:t xml:space="preserve"> et al, 21</w:t>
      </w:r>
    </w:p>
    <w:p w14:paraId="5231FE06" w14:textId="77777777" w:rsidR="000E5361" w:rsidRDefault="000E5361" w:rsidP="000E5361">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86C6D">
        <w:rPr>
          <w:rStyle w:val="StyleUnderline"/>
          <w:highlight w:val="cyan"/>
        </w:rPr>
        <w:t>The barrier to</w:t>
      </w:r>
      <w:r w:rsidRPr="001E1AF1">
        <w:rPr>
          <w:sz w:val="16"/>
        </w:rPr>
        <w:t xml:space="preserve"> adequate </w:t>
      </w:r>
      <w:r w:rsidRPr="00C86C6D">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86C6D">
        <w:rPr>
          <w:rStyle w:val="StyleUnderline"/>
          <w:highlight w:val="cyan"/>
        </w:rPr>
        <w:t>is</w:t>
      </w:r>
      <w:r w:rsidRPr="001E1AF1">
        <w:rPr>
          <w:sz w:val="16"/>
        </w:rPr>
        <w:t xml:space="preserve"> the intellectual property (</w:t>
      </w:r>
      <w:r w:rsidRPr="00C86C6D">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C86C6D">
        <w:rPr>
          <w:rStyle w:val="StyleUnderline"/>
          <w:highlight w:val="cyan"/>
        </w:rPr>
        <w:t xml:space="preserve">LMICs are </w:t>
      </w:r>
      <w:r w:rsidRPr="00C86C6D">
        <w:rPr>
          <w:rStyle w:val="Emphasis"/>
          <w:highlight w:val="cyan"/>
        </w:rPr>
        <w:t xml:space="preserve">wary about participating </w:t>
      </w:r>
      <w:r w:rsidRPr="00C86C6D">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86C6D">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C86C6D">
        <w:rPr>
          <w:rStyle w:val="StyleUnderline"/>
          <w:highlight w:val="cyan"/>
        </w:rPr>
        <w:t>The waiver would prevent companies that hold</w:t>
      </w:r>
      <w:r w:rsidRPr="008B3DFB">
        <w:rPr>
          <w:rStyle w:val="StyleUnderline"/>
        </w:rPr>
        <w:t xml:space="preserve"> the </w:t>
      </w:r>
      <w:r w:rsidRPr="00C86C6D">
        <w:rPr>
          <w:rStyle w:val="StyleUnderline"/>
          <w:highlight w:val="cyan"/>
        </w:rPr>
        <w:t>IP</w:t>
      </w:r>
      <w:r w:rsidRPr="008B3DFB">
        <w:rPr>
          <w:rStyle w:val="StyleUnderline"/>
        </w:rPr>
        <w:t xml:space="preserve"> for covid-19 vaccines </w:t>
      </w:r>
      <w:r w:rsidRPr="00C86C6D">
        <w:rPr>
          <w:rStyle w:val="StyleUnderline"/>
          <w:highlight w:val="cyan"/>
        </w:rPr>
        <w:t xml:space="preserve">from blocking </w:t>
      </w:r>
      <w:r w:rsidRPr="000B54DD">
        <w:rPr>
          <w:rStyle w:val="StyleUnderline"/>
        </w:rPr>
        <w:t xml:space="preserve">vaccine </w:t>
      </w:r>
      <w:r w:rsidRPr="00C86C6D">
        <w:rPr>
          <w:rStyle w:val="StyleUnderline"/>
          <w:highlight w:val="cyan"/>
        </w:rPr>
        <w:t>production</w:t>
      </w:r>
      <w:r w:rsidRPr="008B3DFB">
        <w:rPr>
          <w:rStyle w:val="StyleUnderline"/>
        </w:rPr>
        <w:t xml:space="preserve"> elsewhere on the grounds of IP </w:t>
      </w:r>
      <w:r w:rsidRPr="00C86C6D">
        <w:rPr>
          <w:rStyle w:val="StyleUnderline"/>
          <w:highlight w:val="cyan"/>
        </w:rPr>
        <w:t>and allow countries to produce covid</w:t>
      </w:r>
      <w:r w:rsidRPr="008B3DFB">
        <w:rPr>
          <w:rStyle w:val="StyleUnderline"/>
        </w:rPr>
        <w:t xml:space="preserve">-19 medical </w:t>
      </w:r>
      <w:r w:rsidRPr="00C86C6D">
        <w:rPr>
          <w:rStyle w:val="StyleUnderline"/>
          <w:highlight w:val="cyan"/>
        </w:rPr>
        <w:t>goods</w:t>
      </w:r>
      <w:r w:rsidRPr="008B3DFB">
        <w:rPr>
          <w:rStyle w:val="StyleUnderline"/>
        </w:rPr>
        <w:t xml:space="preserve"> locally </w:t>
      </w:r>
      <w:r w:rsidRPr="00C86C6D">
        <w:rPr>
          <w:rStyle w:val="StyleUnderline"/>
          <w:highlight w:val="cyan"/>
        </w:rPr>
        <w:t>and</w:t>
      </w:r>
      <w:r w:rsidRPr="008B3DFB">
        <w:rPr>
          <w:rStyle w:val="StyleUnderline"/>
        </w:rPr>
        <w:t xml:space="preserve"> import or </w:t>
      </w:r>
      <w:r w:rsidRPr="00C86C6D">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C86C6D">
        <w:rPr>
          <w:rStyle w:val="Emphasis"/>
          <w:highlight w:val="cyan"/>
        </w:rPr>
        <w:t>it will be vital to</w:t>
      </w:r>
      <w:r w:rsidRPr="001E1AF1">
        <w:rPr>
          <w:rStyle w:val="Emphasis"/>
        </w:rPr>
        <w:t xml:space="preserve"> equitable and </w:t>
      </w:r>
      <w:r w:rsidRPr="00C86C6D">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C86C6D">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86C6D">
        <w:rPr>
          <w:rStyle w:val="StyleUnderline"/>
          <w:highlight w:val="cyan"/>
        </w:rPr>
        <w:t xml:space="preserve">Removing IP </w:t>
      </w:r>
      <w:r w:rsidRPr="00A71B70">
        <w:rPr>
          <w:rStyle w:val="StyleUnderline"/>
        </w:rPr>
        <w:t>barriers</w:t>
      </w:r>
      <w:r w:rsidRPr="001E1AF1">
        <w:rPr>
          <w:sz w:val="16"/>
        </w:rPr>
        <w:t xml:space="preserve"> through the waiver </w:t>
      </w:r>
      <w:r w:rsidRPr="00C86C6D">
        <w:rPr>
          <w:rStyle w:val="Emphasis"/>
          <w:highlight w:val="cyan"/>
        </w:rPr>
        <w:t>will facilitate these efforts</w:t>
      </w:r>
      <w:r w:rsidRPr="001E1AF1">
        <w:rPr>
          <w:rStyle w:val="Emphasis"/>
        </w:rPr>
        <w:t xml:space="preserve">, more rapidly </w:t>
      </w:r>
      <w:r w:rsidRPr="00C86C6D">
        <w:rPr>
          <w:rStyle w:val="Emphasis"/>
          <w:highlight w:val="cyan"/>
        </w:rPr>
        <w:t>enable future hubs</w:t>
      </w:r>
      <w:r w:rsidRPr="001E1AF1">
        <w:rPr>
          <w:rStyle w:val="Emphasis"/>
        </w:rPr>
        <w:t xml:space="preserve">, engage a greater number of manufacturers, </w:t>
      </w:r>
      <w:r w:rsidRPr="00C86C6D">
        <w:rPr>
          <w:rStyle w:val="Emphasis"/>
          <w:highlight w:val="cyan"/>
        </w:rPr>
        <w:t>and</w:t>
      </w:r>
      <w:r w:rsidRPr="001E1AF1">
        <w:rPr>
          <w:rStyle w:val="Emphasis"/>
        </w:rPr>
        <w:t xml:space="preserve"> ultimately </w:t>
      </w:r>
      <w:r w:rsidRPr="00C86C6D">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86C6D">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C86C6D">
        <w:rPr>
          <w:rStyle w:val="Emphasis"/>
          <w:highlight w:val="cyan"/>
        </w:rPr>
        <w:t xml:space="preserve">offer a path to overcome bottlenecks </w:t>
      </w:r>
      <w:r w:rsidRPr="00A71B70">
        <w:rPr>
          <w:rStyle w:val="Emphasis"/>
        </w:rPr>
        <w:t xml:space="preserve">and </w:t>
      </w:r>
      <w:r w:rsidRPr="00C86C6D">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86C6D">
        <w:rPr>
          <w:rStyle w:val="StyleUnderline"/>
          <w:highlight w:val="cyan"/>
        </w:rPr>
        <w:t>The</w:t>
      </w:r>
      <w:r w:rsidRPr="001E1AF1">
        <w:rPr>
          <w:rStyle w:val="StyleUnderline"/>
        </w:rPr>
        <w:t xml:space="preserve"> emergency TRIPS </w:t>
      </w:r>
      <w:r w:rsidRPr="00C86C6D">
        <w:rPr>
          <w:rStyle w:val="StyleUnderline"/>
          <w:highlight w:val="cyan"/>
        </w:rPr>
        <w:t xml:space="preserve">waiver </w:t>
      </w:r>
      <w:r w:rsidRPr="00C86C6D">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C86C6D">
        <w:rPr>
          <w:rStyle w:val="StyleUnderline"/>
          <w:highlight w:val="cyan"/>
        </w:rPr>
        <w:t xml:space="preserve">and negates </w:t>
      </w:r>
      <w:r w:rsidRPr="00A71B70">
        <w:rPr>
          <w:rStyle w:val="StyleUnderline"/>
        </w:rPr>
        <w:t>the</w:t>
      </w:r>
      <w:r w:rsidRPr="001E1AF1">
        <w:rPr>
          <w:rStyle w:val="StyleUnderline"/>
        </w:rPr>
        <w:t xml:space="preserve"> prolonged </w:t>
      </w:r>
      <w:r w:rsidRPr="00C86C6D">
        <w:rPr>
          <w:rStyle w:val="StyleUnderline"/>
          <w:highlight w:val="cyan"/>
        </w:rPr>
        <w:t>time, inconsistency</w:t>
      </w:r>
      <w:r w:rsidRPr="001E1AF1">
        <w:rPr>
          <w:rStyle w:val="StyleUnderline"/>
        </w:rPr>
        <w:t xml:space="preserve">, frequent </w:t>
      </w:r>
      <w:r w:rsidRPr="00C86C6D">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86C6D">
        <w:rPr>
          <w:rStyle w:val="StyleUnderline"/>
          <w:highlight w:val="cyan"/>
        </w:rPr>
        <w:t>there</w:t>
      </w:r>
      <w:r w:rsidRPr="001E1AF1">
        <w:rPr>
          <w:rStyle w:val="StyleUnderline"/>
        </w:rPr>
        <w:t xml:space="preserve"> is </w:t>
      </w:r>
      <w:r w:rsidRPr="00C86C6D">
        <w:rPr>
          <w:rStyle w:val="StyleUnderline"/>
          <w:highlight w:val="cyan"/>
        </w:rPr>
        <w:t>no</w:t>
      </w:r>
      <w:r w:rsidRPr="001E1AF1">
        <w:rPr>
          <w:rStyle w:val="StyleUnderline"/>
        </w:rPr>
        <w:t xml:space="preserve"> compelling </w:t>
      </w:r>
      <w:r w:rsidRPr="00C86C6D">
        <w:rPr>
          <w:rStyle w:val="StyleUnderline"/>
          <w:highlight w:val="cyan"/>
        </w:rPr>
        <w:t>evidence</w:t>
      </w:r>
      <w:r w:rsidRPr="001E1AF1">
        <w:rPr>
          <w:sz w:val="16"/>
        </w:rPr>
        <w:t xml:space="preserve"> that </w:t>
      </w:r>
      <w:r w:rsidRPr="00C86C6D">
        <w:rPr>
          <w:rStyle w:val="Emphasis"/>
          <w:highlight w:val="cyan"/>
        </w:rPr>
        <w:t>the</w:t>
      </w:r>
      <w:r w:rsidRPr="001E1AF1">
        <w:rPr>
          <w:rStyle w:val="Emphasis"/>
        </w:rPr>
        <w:t xml:space="preserve"> proposed TRIPS </w:t>
      </w:r>
      <w:r w:rsidRPr="00C86C6D">
        <w:rPr>
          <w:rStyle w:val="Emphasis"/>
          <w:highlight w:val="cyan"/>
        </w:rPr>
        <w:t>waiver would dismantle</w:t>
      </w:r>
      <w:r w:rsidRPr="001E1AF1">
        <w:rPr>
          <w:rStyle w:val="Emphasis"/>
        </w:rPr>
        <w:t xml:space="preserve"> the </w:t>
      </w:r>
      <w:r w:rsidRPr="00C86C6D">
        <w:rPr>
          <w:rStyle w:val="Emphasis"/>
          <w:highlight w:val="cyan"/>
        </w:rPr>
        <w:t>IP</w:t>
      </w:r>
      <w:r w:rsidRPr="001E1AF1">
        <w:rPr>
          <w:rStyle w:val="Emphasis"/>
        </w:rPr>
        <w:t xml:space="preserve"> system </w:t>
      </w:r>
      <w:r w:rsidRPr="00C86C6D">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86C6D">
        <w:rPr>
          <w:rStyle w:val="Emphasis"/>
          <w:highlight w:val="cyan"/>
        </w:rPr>
        <w:t>companies have already recouped their</w:t>
      </w:r>
      <w:r w:rsidRPr="001E1AF1">
        <w:rPr>
          <w:rStyle w:val="Emphasis"/>
        </w:rPr>
        <w:t xml:space="preserve"> </w:t>
      </w:r>
      <w:r w:rsidRPr="00C86C6D">
        <w:rPr>
          <w:rStyle w:val="Emphasis"/>
          <w:highlight w:val="cyan"/>
        </w:rPr>
        <w:t>r</w:t>
      </w:r>
      <w:r w:rsidRPr="001E1AF1">
        <w:rPr>
          <w:rStyle w:val="Emphasis"/>
        </w:rPr>
        <w:t xml:space="preserve">esearch </w:t>
      </w:r>
      <w:r w:rsidRPr="00C86C6D">
        <w:rPr>
          <w:rStyle w:val="Emphasis"/>
          <w:highlight w:val="cyan"/>
        </w:rPr>
        <w:t>and</w:t>
      </w:r>
      <w:r w:rsidRPr="001E1AF1">
        <w:rPr>
          <w:rStyle w:val="Emphasis"/>
        </w:rPr>
        <w:t xml:space="preserve"> </w:t>
      </w:r>
      <w:r w:rsidRPr="00C86C6D">
        <w:rPr>
          <w:rStyle w:val="Emphasis"/>
          <w:highlight w:val="cyan"/>
        </w:rPr>
        <w:t>d</w:t>
      </w:r>
      <w:r w:rsidRPr="001E1AF1">
        <w:rPr>
          <w:rStyle w:val="Emphasis"/>
        </w:rPr>
        <w:t xml:space="preserve">evelopment </w:t>
      </w:r>
      <w:r w:rsidRPr="00C86C6D">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86C6D">
        <w:rPr>
          <w:rStyle w:val="StyleUnderline"/>
          <w:highlight w:val="cyan"/>
        </w:rPr>
        <w:t>the</w:t>
      </w:r>
      <w:r w:rsidRPr="001E1AF1">
        <w:rPr>
          <w:rStyle w:val="StyleUnderline"/>
        </w:rPr>
        <w:t xml:space="preserve"> necessary </w:t>
      </w:r>
      <w:r w:rsidRPr="00C86C6D">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86C6D">
        <w:rPr>
          <w:rStyle w:val="StyleUnderline"/>
          <w:highlight w:val="cyan"/>
        </w:rPr>
        <w:t>will</w:t>
      </w:r>
      <w:r w:rsidRPr="001E1AF1">
        <w:rPr>
          <w:rStyle w:val="StyleUnderline"/>
        </w:rPr>
        <w:t xml:space="preserve"> also help stem the pandemic’s relentless momentum and </w:t>
      </w:r>
      <w:r w:rsidRPr="00C86C6D">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2EB0F28" w14:textId="77777777" w:rsidR="000E5361" w:rsidRDefault="000E5361" w:rsidP="000E5361">
      <w:pPr>
        <w:rPr>
          <w:rFonts w:asciiTheme="majorHAnsi" w:hAnsiTheme="majorHAnsi" w:cstheme="majorHAnsi"/>
          <w:b/>
          <w:bCs/>
          <w:u w:val="single"/>
        </w:rPr>
      </w:pPr>
    </w:p>
    <w:p w14:paraId="6EB16FB5" w14:textId="77777777" w:rsidR="000E5361" w:rsidRPr="00FE51A3" w:rsidRDefault="000E5361" w:rsidP="000E5361">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28176E76" w14:textId="77777777" w:rsidR="000E5361" w:rsidRDefault="000E5361" w:rsidP="000E5361">
      <w:pPr>
        <w:pStyle w:val="Heading4"/>
      </w:pPr>
      <w:r>
        <w:t>Advantage 1 is WTO Credibility.</w:t>
      </w:r>
    </w:p>
    <w:p w14:paraId="25F57A83" w14:textId="77777777" w:rsidR="000E5361" w:rsidRPr="00FE51A3" w:rsidRDefault="000E5361" w:rsidP="000E5361">
      <w:pPr>
        <w:rPr>
          <w:rFonts w:asciiTheme="majorHAnsi" w:hAnsiTheme="majorHAnsi" w:cstheme="majorHAnsi"/>
        </w:rPr>
      </w:pPr>
    </w:p>
    <w:p w14:paraId="5569BEAB"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54C4801C" w14:textId="77777777" w:rsidR="000E5361" w:rsidRPr="00FE51A3" w:rsidRDefault="000E5361" w:rsidP="000E5361">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Emphasis1"/>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117391C9" w14:textId="77777777" w:rsidR="000E5361" w:rsidRPr="00FE51A3" w:rsidRDefault="000E5361" w:rsidP="000E5361">
      <w:pPr>
        <w:rPr>
          <w:rFonts w:asciiTheme="majorHAnsi" w:hAnsiTheme="majorHAnsi" w:cstheme="majorHAnsi"/>
          <w:sz w:val="14"/>
        </w:rPr>
      </w:pPr>
      <w:r w:rsidRPr="00FE51A3">
        <w:rPr>
          <w:rFonts w:asciiTheme="majorHAnsi" w:hAnsiTheme="majorHAnsi" w:cstheme="majorHAnsi"/>
          <w:u w:val="single"/>
        </w:rPr>
        <w:t xml:space="preserve">The head of the </w:t>
      </w:r>
      <w:r w:rsidRPr="00C86C6D">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C86C6D">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C86C6D">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C86C6D">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C86C6D">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C86C6D">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C86C6D">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C86C6D">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C86C6D">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C86C6D">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C86C6D">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C86C6D">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C86C6D">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C86C6D">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C86C6D">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C86C6D">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C86C6D">
        <w:rPr>
          <w:rFonts w:asciiTheme="majorHAnsi" w:hAnsiTheme="majorHAnsi" w:cstheme="majorHAnsi"/>
          <w:highlight w:val="cyan"/>
          <w:u w:val="single"/>
        </w:rPr>
        <w:t>i</w:t>
      </w:r>
      <w:r w:rsidRPr="00B90621">
        <w:rPr>
          <w:rFonts w:asciiTheme="majorHAnsi" w:hAnsiTheme="majorHAnsi" w:cstheme="majorHAnsi"/>
          <w:u w:val="single"/>
        </w:rPr>
        <w:t>ntellectual</w:t>
      </w:r>
      <w:r w:rsidRPr="00C86C6D">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C86C6D">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9AC76CE"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08568BD0" w14:textId="77777777" w:rsidR="000E5361" w:rsidRPr="00FE51A3" w:rsidRDefault="000E5361" w:rsidP="000E5361">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Emphasis1"/>
            <w:rFonts w:asciiTheme="majorHAnsi" w:hAnsiTheme="majorHAnsi" w:cstheme="majorHAnsi"/>
            <w:sz w:val="18"/>
            <w:szCs w:val="18"/>
          </w:rPr>
          <w:t>https://fortune.com/2021/06/18/wto-covid-vaccines-patents-waiver-south-africa-trips/</w:t>
        </w:r>
      </w:hyperlink>
      <w:r w:rsidRPr="006A0576">
        <w:rPr>
          <w:rStyle w:val="Emphasis1"/>
          <w:rFonts w:asciiTheme="majorHAnsi" w:hAnsiTheme="majorHAnsi" w:cstheme="majorHAnsi"/>
          <w:sz w:val="18"/>
          <w:szCs w:val="18"/>
        </w:rPr>
        <w:t>] TDI</w:t>
      </w:r>
    </w:p>
    <w:p w14:paraId="7B3E6F45" w14:textId="77777777" w:rsidR="000E5361" w:rsidRPr="001F3803" w:rsidRDefault="000E5361" w:rsidP="000E5361">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C86C6D">
        <w:rPr>
          <w:rFonts w:asciiTheme="majorHAnsi" w:hAnsiTheme="majorHAnsi" w:cstheme="majorHAnsi"/>
          <w:highlight w:val="cyan"/>
          <w:u w:val="single"/>
        </w:rPr>
        <w:t>dissatisfaction</w:t>
      </w:r>
      <w:r w:rsidRPr="00C86C6D">
        <w:rPr>
          <w:rFonts w:asciiTheme="majorHAnsi" w:hAnsiTheme="majorHAnsi" w:cstheme="majorHAnsi"/>
          <w:sz w:val="10"/>
          <w:highlight w:val="cyan"/>
        </w:rPr>
        <w:t xml:space="preserve"> </w:t>
      </w:r>
      <w:r w:rsidRPr="00C86C6D">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C86C6D">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C86C6D">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C86C6D">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C86C6D">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C86C6D">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C86C6D">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C86C6D">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C86C6D">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C86C6D">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C86C6D">
        <w:rPr>
          <w:rFonts w:asciiTheme="majorHAnsi" w:hAnsiTheme="majorHAnsi" w:cstheme="majorHAnsi"/>
          <w:highlight w:val="cyan"/>
          <w:u w:val="single"/>
        </w:rPr>
        <w:t>The WTO must</w:t>
      </w:r>
      <w:r w:rsidRPr="00C86C6D">
        <w:rPr>
          <w:rFonts w:asciiTheme="majorHAnsi" w:hAnsiTheme="majorHAnsi" w:cstheme="majorHAnsi"/>
          <w:sz w:val="10"/>
          <w:highlight w:val="cyan"/>
        </w:rPr>
        <w:t xml:space="preserve"> </w:t>
      </w:r>
      <w:r w:rsidRPr="00C86C6D">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C86C6D">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C86C6D">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C86C6D">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253F9990" w14:textId="1BB489BC"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3F2E795" w14:textId="77777777" w:rsidR="000E5361" w:rsidRPr="006A0576" w:rsidRDefault="000E5361" w:rsidP="000E5361">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Emphasis1"/>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68AAF06E" w14:textId="77777777" w:rsidR="000E5361" w:rsidRPr="00FE51A3" w:rsidRDefault="000E5361" w:rsidP="000E5361">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C86C6D">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C86C6D">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C86C6D">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C86C6D">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C86C6D">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C86C6D">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C86C6D">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C86C6D">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C86C6D">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C86C6D">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C86C6D">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C86C6D">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0D699BC" w14:textId="77777777" w:rsidR="000E5361" w:rsidRPr="00FE51A3" w:rsidRDefault="000E5361" w:rsidP="000E5361">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43D478BE" w14:textId="77777777" w:rsidR="000E5361" w:rsidRPr="00FE51A3" w:rsidRDefault="000E5361" w:rsidP="000E5361">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Emphasis1"/>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4928FAC0" w14:textId="77777777" w:rsidR="000E5361" w:rsidRPr="00FE51A3" w:rsidRDefault="000E5361" w:rsidP="000E5361">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C86C6D">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C86C6D">
        <w:rPr>
          <w:rFonts w:asciiTheme="majorHAnsi" w:hAnsiTheme="majorHAnsi" w:cstheme="majorHAnsi"/>
          <w:szCs w:val="22"/>
          <w:highlight w:val="cyan"/>
          <w:u w:val="single"/>
        </w:rPr>
        <w:t>depend</w:t>
      </w:r>
      <w:r w:rsidRPr="00C86C6D">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C86C6D">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C86C6D">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C86C6D">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C86C6D">
        <w:rPr>
          <w:rFonts w:asciiTheme="majorHAnsi" w:hAnsiTheme="majorHAnsi" w:cstheme="majorHAnsi"/>
          <w:highlight w:val="cyan"/>
          <w:u w:val="single"/>
        </w:rPr>
        <w:t>efforts to collaborate</w:t>
      </w:r>
      <w:r w:rsidRPr="00C86C6D">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C86C6D">
        <w:rPr>
          <w:rFonts w:asciiTheme="majorHAnsi" w:hAnsiTheme="majorHAnsi" w:cstheme="majorHAnsi"/>
          <w:highlight w:val="cyan"/>
          <w:u w:val="single"/>
        </w:rPr>
        <w:t>protectionism</w:t>
      </w:r>
      <w:r w:rsidRPr="00C86C6D">
        <w:rPr>
          <w:rFonts w:asciiTheme="majorHAnsi" w:hAnsiTheme="majorHAnsi" w:cstheme="majorHAnsi"/>
          <w:sz w:val="12"/>
          <w:highlight w:val="cyan"/>
        </w:rPr>
        <w:t xml:space="preserve"> </w:t>
      </w:r>
      <w:r w:rsidRPr="00C86C6D">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C86C6D">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C86C6D">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C86C6D">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C86C6D">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C86C6D">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C86C6D">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C86C6D">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C86C6D">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44286201"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5C449A6D" w14:textId="77777777" w:rsidR="000E5361" w:rsidRPr="00B96E30" w:rsidRDefault="000E5361" w:rsidP="000E5361">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Emphasis1"/>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EE52E2D" w14:textId="77777777" w:rsidR="000E5361" w:rsidRPr="00FE51A3" w:rsidRDefault="000E5361" w:rsidP="000E5361">
      <w:pPr>
        <w:rPr>
          <w:rFonts w:asciiTheme="majorHAnsi" w:hAnsiTheme="majorHAnsi" w:cstheme="majorHAnsi"/>
          <w:sz w:val="14"/>
        </w:rPr>
      </w:pPr>
      <w:r w:rsidRPr="00C86C6D">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C86C6D">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C86C6D">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C86C6D">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C86C6D">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C86C6D">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C86C6D">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C86C6D">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C86C6D">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C86C6D">
        <w:rPr>
          <w:rFonts w:asciiTheme="majorHAnsi" w:hAnsiTheme="majorHAnsi" w:cstheme="majorHAnsi"/>
          <w:b/>
          <w:bCs/>
          <w:sz w:val="24"/>
          <w:szCs w:val="28"/>
          <w:highlight w:val="cyan"/>
          <w:u w:val="single"/>
        </w:rPr>
        <w:t>.</w:t>
      </w:r>
      <w:r w:rsidRPr="00C86C6D">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C86C6D">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C86C6D">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C86C6D">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C86C6D">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C86C6D">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C86C6D">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C86C6D">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C86C6D">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C86C6D">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C86C6D">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C86C6D">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C86C6D">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C86C6D">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C86C6D">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49294160" w14:textId="03775F61"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EBDCF39" w14:textId="77777777" w:rsidR="000E5361" w:rsidRPr="00FE51A3" w:rsidRDefault="000E5361" w:rsidP="000E5361">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Emphasis1"/>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62C3A542" w14:textId="77777777" w:rsidR="000E5361" w:rsidRPr="00FE51A3" w:rsidRDefault="000E5361" w:rsidP="000E5361">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C86C6D">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C86C6D">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C86C6D">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C86C6D">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C86C6D">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C86C6D">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C86C6D">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C86C6D">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C86C6D">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C86C6D">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C86C6D">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C86C6D">
        <w:rPr>
          <w:rStyle w:val="Emphasis"/>
          <w:rFonts w:asciiTheme="majorHAnsi" w:hAnsiTheme="majorHAnsi" w:cstheme="majorHAnsi"/>
          <w:highlight w:val="cyan"/>
        </w:rPr>
        <w:t>militarized competition</w:t>
      </w:r>
      <w:r w:rsidRPr="00C86C6D">
        <w:rPr>
          <w:rStyle w:val="StyleUnderline"/>
          <w:rFonts w:asciiTheme="majorHAnsi" w:hAnsiTheme="majorHAnsi" w:cstheme="majorHAnsi"/>
          <w:highlight w:val="cyan"/>
        </w:rPr>
        <w:t xml:space="preserve">. </w:t>
      </w:r>
      <w:r w:rsidRPr="00C86C6D">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C86C6D">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C86C6D">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C86C6D">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C86C6D">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C86C6D">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C86C6D">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C86C6D">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C86C6D">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C86C6D">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C86C6D">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C86C6D">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06A7AFDE"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6A1297C9" w14:textId="77777777" w:rsidR="000E5361" w:rsidRPr="002B1F18" w:rsidRDefault="000E5361" w:rsidP="000E5361">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6655E670" w14:textId="77777777" w:rsidR="000E5361" w:rsidRPr="00FE51A3" w:rsidRDefault="000E5361" w:rsidP="000E5361">
      <w:pPr>
        <w:rPr>
          <w:rFonts w:asciiTheme="majorHAnsi" w:hAnsiTheme="majorHAnsi" w:cstheme="majorHAnsi"/>
          <w:sz w:val="14"/>
        </w:rPr>
      </w:pPr>
      <w:r w:rsidRPr="00AB2FED">
        <w:rPr>
          <w:rFonts w:asciiTheme="majorHAnsi" w:hAnsiTheme="majorHAnsi" w:cstheme="majorHAnsi"/>
          <w:b/>
          <w:bCs/>
          <w:u w:val="single"/>
        </w:rPr>
        <w:t xml:space="preserve">Voluntary </w:t>
      </w:r>
      <w:r w:rsidRPr="00C86C6D">
        <w:rPr>
          <w:rFonts w:asciiTheme="majorHAnsi" w:hAnsiTheme="majorHAnsi" w:cstheme="majorHAnsi"/>
          <w:b/>
          <w:bCs/>
          <w:highlight w:val="cyan"/>
          <w:u w:val="single"/>
        </w:rPr>
        <w:t>compliance with WTO</w:t>
      </w:r>
      <w:r w:rsidRPr="00C86C6D">
        <w:rPr>
          <w:rFonts w:asciiTheme="majorHAnsi" w:hAnsiTheme="majorHAnsi" w:cstheme="majorHAnsi"/>
          <w:b/>
          <w:bCs/>
          <w:sz w:val="14"/>
          <w:highlight w:val="cyan"/>
        </w:rPr>
        <w:t xml:space="preserve"> </w:t>
      </w:r>
      <w:r w:rsidRPr="00C86C6D">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C86C6D">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C86C6D">
        <w:rPr>
          <w:rFonts w:asciiTheme="majorHAnsi" w:hAnsiTheme="majorHAnsi" w:cstheme="majorHAnsi"/>
          <w:highlight w:val="cyan"/>
          <w:u w:val="single"/>
        </w:rPr>
        <w:t>the utmost importance</w:t>
      </w:r>
      <w:r w:rsidRPr="00C86C6D">
        <w:rPr>
          <w:rFonts w:asciiTheme="majorHAnsi" w:hAnsiTheme="majorHAnsi" w:cstheme="majorHAnsi"/>
          <w:sz w:val="14"/>
          <w:highlight w:val="cyan"/>
        </w:rPr>
        <w:t xml:space="preserve"> </w:t>
      </w:r>
      <w:r w:rsidRPr="00C86C6D">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C86C6D">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C86C6D">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C86C6D">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C86C6D">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C86C6D">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C86C6D">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C86C6D">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C86C6D">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C86C6D">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C86C6D">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C86C6D">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C86C6D">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C86C6D">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08765086" w14:textId="77777777" w:rsidR="000E5361" w:rsidRPr="00FE51A3" w:rsidRDefault="000E5361" w:rsidP="000E5361">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3DFBE57E" w14:textId="77777777" w:rsidR="000E5361" w:rsidRPr="0092773A" w:rsidRDefault="000E5361" w:rsidP="000E5361">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039FF130" w14:textId="77777777" w:rsidR="000E5361" w:rsidRPr="006A0576" w:rsidRDefault="000E5361" w:rsidP="000E5361"/>
    <w:p w14:paraId="29F46CD2"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20FF787A" w14:textId="77777777" w:rsidR="000E5361" w:rsidRPr="00FB6BF5" w:rsidRDefault="000E5361" w:rsidP="000E5361">
      <w:pPr>
        <w:rPr>
          <w:rFonts w:asciiTheme="majorHAnsi" w:hAnsiTheme="majorHAnsi" w:cstheme="majorHAnsi"/>
          <w:sz w:val="18"/>
          <w:szCs w:val="18"/>
        </w:rPr>
      </w:pPr>
      <w:r w:rsidRPr="00FE51A3">
        <w:rPr>
          <w:rStyle w:val="Style13ptBold"/>
          <w:rFonts w:asciiTheme="majorHAnsi" w:hAnsiTheme="majorHAnsi" w:cstheme="majorHAnsi"/>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B6BF5">
          <w:rPr>
            <w:rStyle w:val="Emphasis1"/>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03BD9F0A" w14:textId="77777777" w:rsidR="000E5361" w:rsidRDefault="000E5361" w:rsidP="000E5361">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C86C6D">
        <w:rPr>
          <w:rFonts w:asciiTheme="majorHAnsi" w:hAnsiTheme="majorHAnsi" w:cstheme="majorHAnsi"/>
          <w:b/>
          <w:bCs/>
          <w:highlight w:val="cyan"/>
          <w:u w:val="single"/>
        </w:rPr>
        <w:t xml:space="preserve">deaths in India </w:t>
      </w:r>
      <w:r w:rsidRPr="00856218">
        <w:rPr>
          <w:rFonts w:asciiTheme="majorHAnsi" w:hAnsiTheme="majorHAnsi" w:cstheme="majorHAnsi"/>
          <w:b/>
          <w:bCs/>
          <w:u w:val="single"/>
        </w:rPr>
        <w:t xml:space="preserve">have </w:t>
      </w:r>
      <w:r w:rsidRPr="00C86C6D">
        <w:rPr>
          <w:rFonts w:asciiTheme="majorHAnsi" w:hAnsiTheme="majorHAnsi" w:cstheme="majorHAnsi"/>
          <w:b/>
          <w:bCs/>
          <w:highlight w:val="cya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856218">
        <w:rPr>
          <w:rFonts w:asciiTheme="majorHAnsi" w:hAnsiTheme="majorHAnsi" w:cstheme="majorHAnsi"/>
          <w:sz w:val="14"/>
        </w:rPr>
        <w:t xml:space="preserve"> Before the surge, mask-wearing had declined,</w:t>
      </w:r>
      <w:r w:rsidRPr="00FE51A3">
        <w:rPr>
          <w:rFonts w:asciiTheme="majorHAnsi" w:hAnsiTheme="majorHAnsi" w:cstheme="majorHAnsi"/>
          <w:sz w:val="14"/>
        </w:rPr>
        <w:t xml:space="preserve"> but now everyone’s face is covered again. “You need public-health enforcement when the pandemic is invisible,” Laxminarayan told me. “Now fear is the dominant force changing people’s behavior.” Government statistics indicate that </w:t>
      </w:r>
      <w:r w:rsidRPr="00C86C6D">
        <w:rPr>
          <w:rFonts w:asciiTheme="majorHAnsi" w:hAnsiTheme="majorHAnsi" w:cstheme="majorHAnsi"/>
          <w:highlight w:val="cya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C86C6D">
        <w:rPr>
          <w:rFonts w:asciiTheme="majorHAnsi" w:hAnsiTheme="majorHAnsi" w:cstheme="majorHAnsi"/>
          <w:b/>
          <w:bCs/>
          <w:highlight w:val="cyan"/>
          <w:u w:val="single"/>
        </w:rPr>
        <w:t>infecting millions</w:t>
      </w:r>
      <w:r w:rsidRPr="00FE51A3">
        <w:rPr>
          <w:rFonts w:asciiTheme="majorHAnsi" w:hAnsiTheme="majorHAnsi" w:cstheme="majorHAnsi"/>
          <w:u w:val="single"/>
        </w:rPr>
        <w:t xml:space="preserve"> of Indians </w:t>
      </w:r>
      <w:r w:rsidRPr="00C86C6D">
        <w:rPr>
          <w:rFonts w:asciiTheme="majorHAnsi" w:hAnsiTheme="majorHAnsi" w:cstheme="majorHAnsi"/>
          <w:highlight w:val="cya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w:t>
      </w:r>
      <w:r w:rsidRPr="00C86C6D">
        <w:rPr>
          <w:rFonts w:asciiTheme="majorHAnsi" w:hAnsiTheme="majorHAnsi" w:cstheme="majorHAnsi"/>
          <w:highlight w:val="cyan"/>
          <w:u w:val="single"/>
        </w:rPr>
        <w:t xml:space="preserve">It’s a </w:t>
      </w:r>
      <w:r w:rsidRPr="00C86C6D">
        <w:rPr>
          <w:rFonts w:asciiTheme="majorHAnsi" w:hAnsiTheme="majorHAnsi" w:cstheme="majorHAnsi"/>
          <w:b/>
          <w:bCs/>
          <w:highlight w:val="cya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C86C6D">
        <w:rPr>
          <w:rFonts w:asciiTheme="majorHAnsi" w:hAnsiTheme="majorHAnsi" w:cstheme="majorHAnsi"/>
          <w:highlight w:val="cyan"/>
          <w:u w:val="single"/>
        </w:rPr>
        <w:t xml:space="preserve">The current surge </w:t>
      </w:r>
      <w:r w:rsidRPr="00C86C6D">
        <w:rPr>
          <w:rFonts w:asciiTheme="majorHAnsi" w:hAnsiTheme="majorHAnsi" w:cstheme="majorHAnsi"/>
          <w:b/>
          <w:bCs/>
          <w:highlight w:val="cya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C86C6D">
        <w:rPr>
          <w:rFonts w:asciiTheme="majorHAnsi" w:hAnsiTheme="majorHAnsi" w:cstheme="majorHAnsi"/>
          <w:highlight w:val="cyan"/>
          <w:u w:val="single"/>
        </w:rPr>
        <w:t xml:space="preserve">from </w:t>
      </w:r>
      <w:r w:rsidRPr="00856218">
        <w:rPr>
          <w:rFonts w:asciiTheme="majorHAnsi" w:hAnsiTheme="majorHAnsi" w:cstheme="majorHAnsi"/>
          <w:u w:val="single"/>
        </w:rPr>
        <w:t>India’s experience</w:t>
      </w:r>
      <w:r w:rsidRPr="00C86C6D">
        <w:rPr>
          <w:rFonts w:asciiTheme="majorHAnsi" w:hAnsiTheme="majorHAnsi" w:cstheme="majorHAnsi"/>
          <w:highlight w:val="cyan"/>
          <w:u w:val="single"/>
        </w:rPr>
        <w:t xml:space="preserv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w:t>
      </w:r>
      <w:r w:rsidRPr="00FE51A3">
        <w:rPr>
          <w:rFonts w:asciiTheme="majorHAnsi" w:hAnsiTheme="majorHAnsi" w:cstheme="majorHAnsi"/>
          <w:sz w:val="14"/>
        </w:rPr>
        <w:lastRenderedPageBreak/>
        <w:t xml:space="preserve">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C86C6D">
        <w:rPr>
          <w:rFonts w:asciiTheme="majorHAnsi" w:hAnsiTheme="majorHAnsi" w:cstheme="majorHAnsi"/>
          <w:highlight w:val="cyan"/>
          <w:u w:val="single"/>
        </w:rPr>
        <w:t>The</w:t>
      </w:r>
      <w:r w:rsidRPr="00FE51A3">
        <w:rPr>
          <w:rFonts w:asciiTheme="majorHAnsi" w:hAnsiTheme="majorHAnsi" w:cstheme="majorHAnsi"/>
          <w:u w:val="single"/>
        </w:rPr>
        <w:t xml:space="preserve"> global </w:t>
      </w:r>
      <w:r w:rsidRPr="00C86C6D">
        <w:rPr>
          <w:rFonts w:asciiTheme="majorHAnsi" w:hAnsiTheme="majorHAnsi" w:cstheme="majorHAnsi"/>
          <w:highlight w:val="cyan"/>
          <w:u w:val="single"/>
        </w:rPr>
        <w:t xml:space="preserve">vaccination effort </w:t>
      </w:r>
      <w:r w:rsidRPr="00856218">
        <w:rPr>
          <w:rFonts w:asciiTheme="majorHAnsi" w:hAnsiTheme="majorHAnsi" w:cstheme="majorHAnsi"/>
          <w:u w:val="single"/>
        </w:rPr>
        <w:t xml:space="preserve">has </w:t>
      </w:r>
      <w:r w:rsidRPr="00C86C6D">
        <w:rPr>
          <w:rFonts w:asciiTheme="majorHAnsi" w:hAnsiTheme="majorHAnsi" w:cstheme="majorHAnsi"/>
          <w:highlight w:val="cya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C86C6D">
        <w:rPr>
          <w:rFonts w:asciiTheme="majorHAnsi" w:hAnsiTheme="majorHAnsi" w:cstheme="majorHAnsi"/>
          <w:b/>
          <w:bCs/>
          <w:highlight w:val="cya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C86C6D">
        <w:rPr>
          <w:rFonts w:asciiTheme="majorHAnsi" w:hAnsiTheme="majorHAnsi" w:cstheme="majorHAnsi"/>
          <w:b/>
          <w:bCs/>
          <w:highlight w:val="cyan"/>
          <w:u w:val="single"/>
        </w:rPr>
        <w:t xml:space="preserve">quadruple </w:t>
      </w:r>
      <w:r w:rsidRPr="00856218">
        <w:rPr>
          <w:rFonts w:asciiTheme="majorHAnsi" w:hAnsiTheme="majorHAnsi" w:cstheme="majorHAnsi"/>
          <w:b/>
          <w:bCs/>
          <w:u w:val="single"/>
        </w:rPr>
        <w:t xml:space="preserve">our </w:t>
      </w:r>
      <w:r w:rsidRPr="00C86C6D">
        <w:rPr>
          <w:rFonts w:asciiTheme="majorHAnsi" w:hAnsiTheme="majorHAnsi" w:cstheme="majorHAnsi"/>
          <w:b/>
          <w:bCs/>
          <w:highlight w:val="cyan"/>
          <w:u w:val="single"/>
        </w:rPr>
        <w:t>efforts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C86C6D">
        <w:rPr>
          <w:rFonts w:asciiTheme="majorHAnsi" w:hAnsiTheme="majorHAnsi" w:cstheme="majorHAnsi"/>
          <w:highlight w:val="cyan"/>
          <w:u w:val="single"/>
        </w:rPr>
        <w:t>The proposed waiver</w:t>
      </w:r>
      <w:r w:rsidRPr="00FE51A3">
        <w:rPr>
          <w:rFonts w:asciiTheme="majorHAnsi" w:hAnsiTheme="majorHAnsi" w:cstheme="majorHAnsi"/>
          <w:u w:val="single"/>
        </w:rPr>
        <w:t xml:space="preserve">—it </w:t>
      </w:r>
      <w:r w:rsidRPr="00C86C6D">
        <w:rPr>
          <w:rFonts w:asciiTheme="majorHAnsi" w:hAnsiTheme="majorHAnsi" w:cstheme="majorHAnsi"/>
          <w:highlight w:val="cya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C86C6D">
        <w:rPr>
          <w:rFonts w:asciiTheme="majorHAnsi" w:hAnsiTheme="majorHAnsi" w:cstheme="majorHAnsi"/>
          <w:b/>
          <w:bCs/>
          <w:highlight w:val="cya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C86C6D">
        <w:rPr>
          <w:rFonts w:asciiTheme="majorHAnsi" w:hAnsiTheme="majorHAnsi" w:cstheme="majorHAnsi"/>
          <w:b/>
          <w:bCs/>
          <w:highlight w:val="cyan"/>
          <w:u w:val="single"/>
        </w:rPr>
        <w:t>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C8AF763"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A413FA6" w14:textId="77777777" w:rsidR="000E5361" w:rsidRPr="00C63F02" w:rsidRDefault="000E5361" w:rsidP="000E5361">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8" w:history="1">
        <w:r w:rsidRPr="00C63F02">
          <w:rPr>
            <w:rStyle w:val="Emphasis1"/>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4337D00" w14:textId="77777777" w:rsidR="000E5361" w:rsidRDefault="000E5361" w:rsidP="000E5361">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C86C6D">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C86C6D">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C86C6D">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C86C6D">
        <w:rPr>
          <w:rFonts w:asciiTheme="majorHAnsi" w:hAnsiTheme="majorHAnsi" w:cstheme="majorHAnsi"/>
          <w:highlight w:val="cyan"/>
          <w:u w:val="single"/>
        </w:rPr>
        <w:t xml:space="preserve">they </w:t>
      </w:r>
      <w:r w:rsidRPr="00C86C6D">
        <w:rPr>
          <w:rFonts w:asciiTheme="majorHAnsi" w:hAnsiTheme="majorHAnsi" w:cstheme="majorHAnsi"/>
          <w:b/>
          <w:bCs/>
          <w:highlight w:val="cyan"/>
          <w:u w:val="single"/>
        </w:rPr>
        <w:t xml:space="preserve">perceived </w:t>
      </w:r>
      <w:r w:rsidRPr="00C86C6D">
        <w:rPr>
          <w:rFonts w:asciiTheme="majorHAnsi" w:hAnsiTheme="majorHAnsi" w:cstheme="majorHAnsi"/>
          <w:b/>
          <w:bCs/>
          <w:highlight w:val="cyan"/>
          <w:u w:val="single"/>
        </w:rPr>
        <w:lastRenderedPageBreak/>
        <w:t xml:space="preserve">them to be </w:t>
      </w:r>
      <w:r w:rsidRPr="00E11D5E">
        <w:rPr>
          <w:rFonts w:asciiTheme="majorHAnsi" w:hAnsiTheme="majorHAnsi" w:cstheme="majorHAnsi"/>
          <w:b/>
          <w:bCs/>
          <w:u w:val="single"/>
        </w:rPr>
        <w:t xml:space="preserve">weak and </w:t>
      </w:r>
      <w:r w:rsidRPr="00C86C6D">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C86C6D">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C86C6D">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C86C6D">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C86C6D">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C86C6D">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C86C6D">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C86C6D">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C86C6D">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C86C6D">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C86C6D">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C86C6D">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C86C6D">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64F3D98" w14:textId="77777777" w:rsidR="000E5361" w:rsidRPr="002B51AD" w:rsidRDefault="000E5361" w:rsidP="000E5361">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38FACCD5" w14:textId="77777777" w:rsidR="000E5361" w:rsidRPr="0076760A" w:rsidRDefault="000E5361" w:rsidP="000E5361">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9" w:history="1">
        <w:r w:rsidRPr="0076760A">
          <w:rPr>
            <w:rStyle w:val="Emphasis1"/>
            <w:sz w:val="18"/>
            <w:szCs w:val="18"/>
          </w:rPr>
          <w:t>https://getd.libs.uga.edu/pdfs/howell_patrick_d_201305_ma.pdf</w:t>
        </w:r>
      </w:hyperlink>
      <w:r w:rsidRPr="0076760A">
        <w:t>)</w:t>
      </w:r>
    </w:p>
    <w:p w14:paraId="0890CE57" w14:textId="77777777" w:rsidR="000E5361" w:rsidRPr="004657D7" w:rsidRDefault="000E5361" w:rsidP="000E5361">
      <w:pPr>
        <w:rPr>
          <w:sz w:val="14"/>
        </w:rPr>
      </w:pPr>
      <w:r w:rsidRPr="002B51AD">
        <w:rPr>
          <w:sz w:val="14"/>
        </w:rPr>
        <w:t xml:space="preserve">The findings are clear: </w:t>
      </w:r>
      <w:r w:rsidRPr="00C86C6D">
        <w:rPr>
          <w:rStyle w:val="Emphasis"/>
          <w:highlight w:val="cyan"/>
        </w:rPr>
        <w:t>economic crises</w:t>
      </w:r>
      <w:r w:rsidRPr="002B51AD">
        <w:rPr>
          <w:rStyle w:val="StyleUnderline"/>
        </w:rPr>
        <w:t xml:space="preserve"> are an important </w:t>
      </w:r>
      <w:r w:rsidRPr="00C86C6D">
        <w:rPr>
          <w:rStyle w:val="StyleUnderline"/>
          <w:highlight w:val="cyan"/>
        </w:rPr>
        <w:t>trigger</w:t>
      </w:r>
      <w:r w:rsidRPr="002B51AD">
        <w:rPr>
          <w:rStyle w:val="StyleUnderline"/>
        </w:rPr>
        <w:t xml:space="preserve"> for shifts in a state’s rate of </w:t>
      </w:r>
      <w:r w:rsidRPr="00C86C6D">
        <w:rPr>
          <w:rStyle w:val="StyleUnderline"/>
          <w:highlight w:val="cyan"/>
        </w:rPr>
        <w:t>dispute initiation</w:t>
      </w:r>
      <w:r w:rsidRPr="002B51AD">
        <w:rPr>
          <w:sz w:val="14"/>
        </w:rPr>
        <w:t xml:space="preserve">. By </w:t>
      </w:r>
      <w:r w:rsidRPr="00C86C6D">
        <w:rPr>
          <w:rStyle w:val="StyleUnderline"/>
          <w:highlight w:val="cyan"/>
        </w:rPr>
        <w:t>using</w:t>
      </w:r>
      <w:r w:rsidRPr="002B51AD">
        <w:rPr>
          <w:rStyle w:val="StyleUnderline"/>
        </w:rPr>
        <w:t xml:space="preserve"> a </w:t>
      </w:r>
      <w:r w:rsidRPr="002B51AD">
        <w:rPr>
          <w:rStyle w:val="Emphasis"/>
        </w:rPr>
        <w:t xml:space="preserve">large </w:t>
      </w:r>
      <w:r w:rsidRPr="00C86C6D">
        <w:rPr>
          <w:rStyle w:val="Emphasis"/>
          <w:highlight w:val="cyan"/>
        </w:rPr>
        <w:t>sample</w:t>
      </w:r>
      <w:r w:rsidRPr="002B51AD">
        <w:rPr>
          <w:rStyle w:val="StyleUnderline"/>
        </w:rPr>
        <w:t xml:space="preserve"> of states</w:t>
      </w:r>
      <w:r w:rsidRPr="002B51AD">
        <w:rPr>
          <w:sz w:val="14"/>
        </w:rPr>
        <w:t xml:space="preserve"> </w:t>
      </w:r>
      <w:r w:rsidRPr="00C86C6D">
        <w:rPr>
          <w:rStyle w:val="StyleUnderline"/>
          <w:highlight w:val="cyan"/>
        </w:rPr>
        <w:t>over</w:t>
      </w:r>
      <w:r w:rsidRPr="002B51AD">
        <w:rPr>
          <w:sz w:val="14"/>
        </w:rPr>
        <w:t xml:space="preserve"> a period of </w:t>
      </w:r>
      <w:r w:rsidRPr="00C86C6D">
        <w:rPr>
          <w:rStyle w:val="Emphasis"/>
          <w:highlight w:val="cyan"/>
        </w:rPr>
        <w:t>185 years</w:t>
      </w:r>
      <w:r w:rsidRPr="00C86C6D">
        <w:rPr>
          <w:sz w:val="14"/>
          <w:highlight w:val="cyan"/>
        </w:rPr>
        <w:t xml:space="preserve">, </w:t>
      </w:r>
      <w:r w:rsidRPr="00C86C6D">
        <w:rPr>
          <w:rStyle w:val="StyleUnderline"/>
          <w:highlight w:val="cyan"/>
        </w:rPr>
        <w:t>this</w:t>
      </w:r>
      <w:r w:rsidRPr="002B51AD">
        <w:rPr>
          <w:rStyle w:val="StyleUnderline"/>
        </w:rPr>
        <w:t xml:space="preserve"> conclusion</w:t>
      </w:r>
      <w:r w:rsidRPr="002B51AD">
        <w:rPr>
          <w:sz w:val="14"/>
        </w:rPr>
        <w:t xml:space="preserve"> then </w:t>
      </w:r>
      <w:r w:rsidRPr="00C86C6D">
        <w:rPr>
          <w:rStyle w:val="StyleUnderline"/>
          <w:highlight w:val="cyan"/>
        </w:rPr>
        <w:t>can</w:t>
      </w:r>
      <w:r w:rsidRPr="002B51AD">
        <w:rPr>
          <w:sz w:val="14"/>
        </w:rPr>
        <w:t xml:space="preserve"> also </w:t>
      </w:r>
      <w:r w:rsidRPr="00C86C6D">
        <w:rPr>
          <w:rStyle w:val="StyleUnderline"/>
          <w:highlight w:val="cyan"/>
        </w:rPr>
        <w:t>be</w:t>
      </w:r>
      <w:r w:rsidRPr="002B51AD">
        <w:rPr>
          <w:sz w:val="14"/>
        </w:rPr>
        <w:t xml:space="preserve"> taken as </w:t>
      </w:r>
      <w:r w:rsidRPr="00C86C6D">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C86C6D">
        <w:rPr>
          <w:rStyle w:val="Emphasis"/>
          <w:highlight w:val="cyan"/>
        </w:rPr>
        <w:t>diversionary war</w:t>
      </w:r>
      <w:r w:rsidRPr="00C86C6D">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C86C6D">
        <w:rPr>
          <w:rStyle w:val="StyleUnderline"/>
          <w:highlight w:val="cyan"/>
        </w:rPr>
        <w:t>strategic</w:t>
      </w:r>
      <w:r w:rsidRPr="00C86C6D">
        <w:rPr>
          <w:sz w:val="14"/>
          <w:highlight w:val="cyan"/>
          <w:u w:val="single"/>
        </w:rPr>
        <w:t xml:space="preserve"> </w:t>
      </w:r>
      <w:r w:rsidRPr="00C86C6D">
        <w:rPr>
          <w:rStyle w:val="StyleUnderline"/>
          <w:highlight w:val="cyan"/>
        </w:rPr>
        <w:t>avoidance</w:t>
      </w:r>
      <w:r w:rsidRPr="002B51AD">
        <w:rPr>
          <w:sz w:val="14"/>
        </w:rPr>
        <w:t xml:space="preserve"> is occurring, it actually </w:t>
      </w:r>
      <w:r w:rsidRPr="00C86C6D">
        <w:rPr>
          <w:rStyle w:val="StyleUnderline"/>
          <w:highlight w:val="cyan"/>
        </w:rPr>
        <w:t>increases</w:t>
      </w:r>
      <w:r w:rsidRPr="002B51AD">
        <w:rPr>
          <w:rStyle w:val="StyleUnderline"/>
        </w:rPr>
        <w:t xml:space="preserve"> the strength of</w:t>
      </w:r>
      <w:r w:rsidRPr="002B51AD">
        <w:rPr>
          <w:sz w:val="14"/>
        </w:rPr>
        <w:t xml:space="preserve"> aspects of the </w:t>
      </w:r>
      <w:r w:rsidRPr="00C86C6D">
        <w:rPr>
          <w:rStyle w:val="Emphasis"/>
          <w:highlight w:val="cyan"/>
        </w:rPr>
        <w:t>diversionary war</w:t>
      </w:r>
      <w:r w:rsidRPr="002B51AD">
        <w:rPr>
          <w:rStyle w:val="StyleUnderline"/>
        </w:rPr>
        <w:t xml:space="preserve"> literature (in that</w:t>
      </w:r>
      <w:r w:rsidRPr="002B51AD">
        <w:rPr>
          <w:sz w:val="14"/>
        </w:rPr>
        <w:t xml:space="preserve"> other </w:t>
      </w:r>
      <w:r w:rsidRPr="00C86C6D">
        <w:rPr>
          <w:rStyle w:val="StyleUnderline"/>
          <w:highlight w:val="cyan"/>
        </w:rPr>
        <w:t>states</w:t>
      </w:r>
      <w:r w:rsidRPr="002B51AD">
        <w:rPr>
          <w:rStyle w:val="StyleUnderline"/>
        </w:rPr>
        <w:t xml:space="preserve"> are</w:t>
      </w:r>
      <w:r w:rsidRPr="002B51AD">
        <w:rPr>
          <w:sz w:val="14"/>
        </w:rPr>
        <w:t xml:space="preserve"> actually </w:t>
      </w:r>
      <w:r w:rsidRPr="00C86C6D">
        <w:rPr>
          <w:rStyle w:val="StyleUnderline"/>
          <w:highlight w:val="cyan"/>
        </w:rPr>
        <w:t>behav</w:t>
      </w:r>
      <w:r w:rsidRPr="002B51AD">
        <w:rPr>
          <w:sz w:val="14"/>
          <w:szCs w:val="14"/>
        </w:rPr>
        <w:t xml:space="preserve">ing </w:t>
      </w:r>
      <w:r w:rsidRPr="00C86C6D">
        <w:rPr>
          <w:rStyle w:val="StyleUnderline"/>
          <w:highlight w:val="cyan"/>
        </w:rPr>
        <w:t xml:space="preserve">according to </w:t>
      </w:r>
      <w:r w:rsidRPr="00C86C6D">
        <w:rPr>
          <w:rStyle w:val="Emphasis"/>
          <w:highlight w:val="cyan"/>
        </w:rPr>
        <w:t>expectations</w:t>
      </w:r>
      <w:r w:rsidRPr="00C86C6D">
        <w:rPr>
          <w:rStyle w:val="StyleUnderline"/>
          <w:highlight w:val="cyan"/>
        </w:rPr>
        <w:t xml:space="preserve"> of </w:t>
      </w:r>
      <w:r w:rsidRPr="00C86C6D">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w:t>
      </w:r>
      <w:r w:rsidRPr="002B51AD">
        <w:rPr>
          <w:sz w:val="14"/>
        </w:rPr>
        <w:lastRenderedPageBreak/>
        <w:t>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C86C6D">
        <w:rPr>
          <w:rStyle w:val="StyleUnderline"/>
          <w:highlight w:val="cyan"/>
        </w:rPr>
        <w:t>the effect</w:t>
      </w:r>
      <w:r w:rsidRPr="002B51AD">
        <w:rPr>
          <w:sz w:val="14"/>
        </w:rPr>
        <w:t xml:space="preserve"> of economic crises </w:t>
      </w:r>
      <w:r w:rsidRPr="00C86C6D">
        <w:rPr>
          <w:rStyle w:val="StyleUnderline"/>
          <w:highlight w:val="cyan"/>
        </w:rPr>
        <w:t>is</w:t>
      </w:r>
      <w:r w:rsidRPr="002B51AD">
        <w:rPr>
          <w:sz w:val="14"/>
        </w:rPr>
        <w:t xml:space="preserve"> positive and </w:t>
      </w:r>
      <w:r w:rsidRPr="00C86C6D">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C86C6D">
        <w:rPr>
          <w:rStyle w:val="StyleUnderline"/>
          <w:highlight w:val="cyan"/>
        </w:rPr>
        <w:t xml:space="preserve">a </w:t>
      </w:r>
      <w:r w:rsidRPr="00C86C6D">
        <w:rPr>
          <w:rStyle w:val="Emphasis"/>
          <w:highlight w:val="cyan"/>
        </w:rPr>
        <w:t>robust</w:t>
      </w:r>
      <w:r w:rsidRPr="002B51AD">
        <w:rPr>
          <w:rStyle w:val="Emphasis"/>
        </w:rPr>
        <w:t xml:space="preserve">, positive </w:t>
      </w:r>
      <w:r w:rsidRPr="00C86C6D">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C86C6D">
        <w:rPr>
          <w:rStyle w:val="Emphasis"/>
          <w:highlight w:val="cyan"/>
        </w:rPr>
        <w:t>20 percent</w:t>
      </w:r>
      <w:r w:rsidRPr="002B51AD">
        <w:rPr>
          <w:rStyle w:val="StyleUnderline"/>
        </w:rPr>
        <w:t xml:space="preserve">age point </w:t>
      </w:r>
      <w:r w:rsidRPr="00C86C6D">
        <w:rPr>
          <w:rStyle w:val="StyleUnderline"/>
          <w:highlight w:val="cyan"/>
        </w:rPr>
        <w:t xml:space="preserve">increase </w:t>
      </w:r>
      <w:r w:rsidRPr="00C86C6D">
        <w:rPr>
          <w:rStyle w:val="Emphasis"/>
          <w:highlight w:val="cyan"/>
        </w:rPr>
        <w:t xml:space="preserve">in </w:t>
      </w:r>
      <w:r w:rsidRPr="002B51AD">
        <w:rPr>
          <w:rStyle w:val="Emphasis"/>
        </w:rPr>
        <w:t>dispute</w:t>
      </w:r>
      <w:r w:rsidRPr="00C86C6D">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C86C6D">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C86C6D">
        <w:rPr>
          <w:rStyle w:val="Emphasis"/>
          <w:highlight w:val="cyan"/>
        </w:rPr>
        <w:t>trigger</w:t>
      </w:r>
      <w:r w:rsidRPr="002B51AD">
        <w:rPr>
          <w:sz w:val="14"/>
        </w:rPr>
        <w:t xml:space="preserve"> </w:t>
      </w:r>
      <w:r w:rsidRPr="002B51AD">
        <w:rPr>
          <w:rStyle w:val="StyleUnderline"/>
        </w:rPr>
        <w:t xml:space="preserve">that can mark a leader’s </w:t>
      </w:r>
      <w:r w:rsidRPr="00C86C6D">
        <w:rPr>
          <w:rStyle w:val="StyleUnderline"/>
          <w:highlight w:val="cyan"/>
        </w:rPr>
        <w:t>shift into</w:t>
      </w:r>
      <w:r w:rsidRPr="002B51AD">
        <w:rPr>
          <w:rStyle w:val="StyleUnderline"/>
        </w:rPr>
        <w:t xml:space="preserve"> a </w:t>
      </w:r>
      <w:r w:rsidRPr="00C86C6D">
        <w:rPr>
          <w:rStyle w:val="Emphasis"/>
          <w:highlight w:val="cyan"/>
        </w:rPr>
        <w:t>losses frame</w:t>
      </w:r>
      <w:r w:rsidRPr="00C86C6D">
        <w:rPr>
          <w:rStyle w:val="StyleUnderline"/>
          <w:highlight w:val="cyan"/>
        </w:rPr>
        <w:t xml:space="preserve"> and</w:t>
      </w:r>
      <w:r w:rsidRPr="00C86C6D">
        <w:rPr>
          <w:sz w:val="14"/>
          <w:highlight w:val="cyan"/>
          <w:u w:val="single"/>
        </w:rPr>
        <w:t xml:space="preserve"> </w:t>
      </w:r>
      <w:r w:rsidRPr="00C86C6D">
        <w:rPr>
          <w:rStyle w:val="StyleUnderline"/>
          <w:highlight w:val="cyan"/>
        </w:rPr>
        <w:t xml:space="preserve">engage in </w:t>
      </w:r>
      <w:r w:rsidRPr="00C86C6D">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3648939B" w14:textId="77777777" w:rsidR="000E5361" w:rsidRPr="00BF5632" w:rsidRDefault="000E5361" w:rsidP="000E5361">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19537D66" w14:textId="77777777" w:rsidR="000E5361" w:rsidRPr="006A0576" w:rsidRDefault="000E5361" w:rsidP="000E5361">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32FE6E99" w14:textId="77777777" w:rsidR="000E5361" w:rsidRPr="00153378" w:rsidRDefault="000E5361" w:rsidP="000E5361">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C86C6D">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lastRenderedPageBreak/>
        <w:t xml:space="preserve">are </w:t>
      </w:r>
      <w:r w:rsidRPr="00C86C6D">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C86C6D">
        <w:rPr>
          <w:rStyle w:val="StyleUnderline"/>
          <w:highlight w:val="cyan"/>
        </w:rPr>
        <w:t>500 nuclear weapons</w:t>
      </w:r>
      <w:r w:rsidRPr="00BF5632">
        <w:rPr>
          <w:rStyle w:val="StyleUnderline"/>
        </w:rPr>
        <w:t>—many with yields above 100 kt—</w:t>
      </w:r>
      <w:r w:rsidRPr="00C86C6D">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C86C6D">
        <w:rPr>
          <w:rStyle w:val="Emphasis"/>
          <w:highlight w:val="cyan"/>
        </w:rPr>
        <w:t>difficulty of preventing a conflict from going nuclear</w:t>
      </w:r>
      <w:r w:rsidRPr="00C86C6D">
        <w:rPr>
          <w:rStyle w:val="StyleUnderline"/>
          <w:highlight w:val="cyan"/>
        </w:rPr>
        <w:t xml:space="preserve"> because of</w:t>
      </w:r>
      <w:r w:rsidRPr="00BF5632">
        <w:rPr>
          <w:rStyle w:val="StyleUnderline"/>
        </w:rPr>
        <w:t xml:space="preserve"> the destabilizing effects of </w:t>
      </w:r>
      <w:r w:rsidRPr="00C86C6D">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C86C6D">
        <w:rPr>
          <w:rStyle w:val="Emphasis"/>
          <w:highlight w:val="cyan"/>
        </w:rPr>
        <w:t xml:space="preserve">produce </w:t>
      </w:r>
      <w:r w:rsidRPr="000D6260">
        <w:rPr>
          <w:rStyle w:val="Emphasis"/>
        </w:rPr>
        <w:t xml:space="preserve">significant radioactive </w:t>
      </w:r>
      <w:r w:rsidRPr="00C86C6D">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C86C6D">
        <w:rPr>
          <w:rStyle w:val="Emphasis"/>
          <w:highlight w:val="cyan"/>
        </w:rPr>
        <w:t>Chinese involvement would</w:t>
      </w:r>
      <w:r w:rsidRPr="00BF5632">
        <w:rPr>
          <w:rStyle w:val="Emphasis"/>
        </w:rPr>
        <w:t xml:space="preserve"> greatly </w:t>
      </w:r>
      <w:r w:rsidRPr="00C86C6D">
        <w:rPr>
          <w:rStyle w:val="Emphasis"/>
          <w:highlight w:val="cyan"/>
        </w:rPr>
        <w:t xml:space="preserve">amplify </w:t>
      </w:r>
      <w:r w:rsidRPr="000D6260">
        <w:rPr>
          <w:rStyle w:val="Emphasis"/>
        </w:rPr>
        <w:t xml:space="preserve">the </w:t>
      </w:r>
      <w:r w:rsidRPr="00C86C6D">
        <w:rPr>
          <w:rStyle w:val="Emphasis"/>
          <w:highlight w:val="cyan"/>
        </w:rPr>
        <w:t>destruction</w:t>
      </w:r>
      <w:r w:rsidRPr="00BF5632">
        <w:rPr>
          <w:rStyle w:val="StyleUnderline"/>
        </w:rPr>
        <w:t xml:space="preserve"> discussed below. </w:t>
      </w:r>
      <w:r w:rsidRPr="00C86C6D">
        <w:rPr>
          <w:rStyle w:val="StyleUnderline"/>
          <w:highlight w:val="cyan"/>
        </w:rPr>
        <w:t xml:space="preserve">As China expands </w:t>
      </w:r>
      <w:r w:rsidRPr="000D6260">
        <w:rPr>
          <w:rStyle w:val="StyleUnderline"/>
        </w:rPr>
        <w:t xml:space="preserve">its presence </w:t>
      </w:r>
      <w:r w:rsidRPr="00C86C6D">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C86C6D">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C86C6D">
        <w:rPr>
          <w:rStyle w:val="Emphasis"/>
          <w:highlight w:val="cyan"/>
        </w:rPr>
        <w:t>increasing</w:t>
      </w:r>
      <w:r w:rsidRPr="00C86C6D">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w:t>
      </w:r>
      <w:r w:rsidRPr="00BF5632">
        <w:rPr>
          <w:rStyle w:val="StyleUnderline"/>
        </w:rPr>
        <w:lastRenderedPageBreak/>
        <w:t>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C86C6D">
        <w:rPr>
          <w:rStyle w:val="Emphasis"/>
          <w:highlight w:val="cyan"/>
        </w:rPr>
        <w:t>a limited war in South Asia will escalate</w:t>
      </w:r>
      <w:r w:rsidRPr="00BF5632">
        <w:rPr>
          <w:rStyle w:val="Emphasis"/>
        </w:rPr>
        <w:t xml:space="preserve"> rapidly </w:t>
      </w:r>
      <w:r w:rsidRPr="00C86C6D">
        <w:rPr>
          <w:rStyle w:val="Emphasis"/>
          <w:highlight w:val="cyan"/>
        </w:rPr>
        <w:t>into a full war with</w:t>
      </w:r>
      <w:r w:rsidRPr="00BF5632">
        <w:rPr>
          <w:rStyle w:val="Emphasis"/>
        </w:rPr>
        <w:t xml:space="preserve"> a high potential for </w:t>
      </w:r>
      <w:r w:rsidRPr="00C86C6D">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C86C6D">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5E5B46D" w14:textId="77777777" w:rsidR="000E5361" w:rsidRDefault="000E5361" w:rsidP="000E5361">
      <w:pPr>
        <w:pStyle w:val="Heading4"/>
      </w:pPr>
      <w:r>
        <w:lastRenderedPageBreak/>
        <w:t xml:space="preserve">Nuclear war causes extinction – mass starvation and ice age. </w:t>
      </w:r>
    </w:p>
    <w:p w14:paraId="3847B96D" w14:textId="77777777" w:rsidR="000E5361" w:rsidRPr="00AB1E6E" w:rsidRDefault="000E5361" w:rsidP="000E5361">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20" w:history="1">
        <w:r w:rsidRPr="00AB1E6E">
          <w:rPr>
            <w:rStyle w:val="Emphasis1"/>
            <w:sz w:val="18"/>
            <w:szCs w:val="18"/>
          </w:rPr>
          <w:t>https://ratical.org/radiation/NuclearExtinction/StevenStarr022815.html</w:t>
        </w:r>
      </w:hyperlink>
      <w:r w:rsidRPr="00AB1E6E">
        <w:rPr>
          <w:sz w:val="18"/>
          <w:szCs w:val="18"/>
        </w:rPr>
        <w:t>) TG</w:t>
      </w:r>
    </w:p>
    <w:p w14:paraId="32A15FCB" w14:textId="77777777" w:rsidR="000E5361" w:rsidRPr="006E32E8" w:rsidRDefault="000E5361" w:rsidP="000E5361">
      <w:pPr>
        <w:rPr>
          <w:u w:val="single"/>
        </w:rPr>
      </w:pPr>
      <w:r w:rsidRPr="00C86C6D">
        <w:rPr>
          <w:rStyle w:val="StyleUnderline"/>
          <w:highlight w:val="cyan"/>
        </w:rPr>
        <w:t xml:space="preserve">A war </w:t>
      </w:r>
      <w:r w:rsidRPr="00FF0CF7">
        <w:rPr>
          <w:rStyle w:val="StyleUnderline"/>
        </w:rPr>
        <w:t xml:space="preserve">fought </w:t>
      </w:r>
      <w:r w:rsidRPr="00C86C6D">
        <w:rPr>
          <w:rStyle w:val="StyleUnderline"/>
          <w:highlight w:val="cyan"/>
        </w:rPr>
        <w:t>with</w:t>
      </w:r>
      <w:r w:rsidRPr="00FF0CF7">
        <w:rPr>
          <w:rStyle w:val="StyleUnderline"/>
        </w:rPr>
        <w:t xml:space="preserve"> 21st century</w:t>
      </w:r>
      <w:r w:rsidRPr="000D6260">
        <w:rPr>
          <w:sz w:val="12"/>
        </w:rPr>
        <w:t xml:space="preserve"> strategic </w:t>
      </w:r>
      <w:r w:rsidRPr="00C86C6D">
        <w:rPr>
          <w:rStyle w:val="StyleUnderline"/>
          <w:highlight w:val="cyan"/>
        </w:rPr>
        <w:t>nuclear weapons</w:t>
      </w:r>
      <w:r w:rsidRPr="00FF0CF7">
        <w:rPr>
          <w:rStyle w:val="StyleUnderline"/>
        </w:rPr>
        <w:t xml:space="preserve"> would be more than just a great catastrophe in human history. If we allow it to happen, such a war </w:t>
      </w:r>
      <w:r w:rsidRPr="00C86C6D">
        <w:rPr>
          <w:rStyle w:val="StyleUnderline"/>
          <w:highlight w:val="cyan"/>
        </w:rPr>
        <w:t>would be a mass extinction event</w:t>
      </w:r>
      <w:r w:rsidRPr="00FF0CF7">
        <w:rPr>
          <w:rStyle w:val="StyleUnderline"/>
        </w:rPr>
        <w:t xml:space="preserve"> that</w:t>
      </w:r>
      <w:r>
        <w:rPr>
          <w:rStyle w:val="StyleUnderline"/>
        </w:rPr>
        <w:t xml:space="preserve"> </w:t>
      </w:r>
      <w:hyperlink r:id="rId2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C86C6D">
        <w:rPr>
          <w:rStyle w:val="StyleUnderline"/>
          <w:highlight w:val="cyan"/>
        </w:rPr>
        <w:t>extinction</w:t>
      </w:r>
      <w:r w:rsidRPr="00FF0CF7">
        <w:rPr>
          <w:rStyle w:val="StyleUnderline"/>
        </w:rPr>
        <w:t xml:space="preserve">, by definition, </w:t>
      </w:r>
      <w:r w:rsidRPr="00C86C6D">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C86C6D">
        <w:rPr>
          <w:rStyle w:val="StyleUnderline"/>
          <w:highlight w:val="cyan"/>
        </w:rPr>
        <w:t>it would be too cold and dark to</w:t>
      </w:r>
      <w:r w:rsidRPr="00FF0CF7">
        <w:rPr>
          <w:rStyle w:val="StyleUnderline"/>
        </w:rPr>
        <w:t xml:space="preserve"> even </w:t>
      </w:r>
      <w:r w:rsidRPr="00C86C6D">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C86C6D">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C86C6D">
        <w:rPr>
          <w:rStyle w:val="StyleUnderline"/>
          <w:highlight w:val="cyan"/>
        </w:rPr>
        <w:t xml:space="preserve">poison the biosphere. </w:t>
      </w:r>
      <w:r w:rsidRPr="002007A4">
        <w:rPr>
          <w:rStyle w:val="StyleUnderline"/>
        </w:rPr>
        <w:t xml:space="preserve">Millions of tons of </w:t>
      </w:r>
      <w:r w:rsidRPr="00C86C6D">
        <w:rPr>
          <w:rStyle w:val="StyleUnderline"/>
          <w:highlight w:val="cyan"/>
        </w:rPr>
        <w:t>smoke would</w:t>
      </w:r>
      <w:r w:rsidRPr="00FF0CF7">
        <w:rPr>
          <w:rStyle w:val="StyleUnderline"/>
        </w:rPr>
        <w:t xml:space="preserve"> act to</w:t>
      </w:r>
      <w:r>
        <w:rPr>
          <w:rStyle w:val="StyleUnderline"/>
        </w:rPr>
        <w:t xml:space="preserve"> </w:t>
      </w:r>
      <w:hyperlink r:id="rId22" w:history="1">
        <w:r w:rsidRPr="00C86C6D">
          <w:rPr>
            <w:rStyle w:val="StyleUnderline"/>
            <w:highlight w:val="cyan"/>
          </w:rPr>
          <w:t>destroy</w:t>
        </w:r>
        <w:r w:rsidRPr="00FF0CF7">
          <w:rPr>
            <w:rStyle w:val="StyleUnderline"/>
          </w:rPr>
          <w:t xml:space="preserve"> Earth’s protective </w:t>
        </w:r>
        <w:r w:rsidRPr="00C86C6D">
          <w:rPr>
            <w:rStyle w:val="StyleUnderline"/>
            <w:highlight w:val="cyan"/>
          </w:rPr>
          <w:t>ozone</w:t>
        </w:r>
        <w:r w:rsidRPr="00FF0CF7">
          <w:rPr>
            <w:rStyle w:val="StyleUnderline"/>
          </w:rPr>
          <w:t xml:space="preserve"> layer</w:t>
        </w:r>
      </w:hyperlink>
      <w:r>
        <w:rPr>
          <w:rStyle w:val="StyleUnderline"/>
        </w:rPr>
        <w:t xml:space="preserve"> </w:t>
      </w:r>
      <w:r w:rsidRPr="00C86C6D">
        <w:rPr>
          <w:rStyle w:val="StyleUnderline"/>
          <w:highlight w:val="cyan"/>
        </w:rPr>
        <w:t>and block</w:t>
      </w:r>
      <w:r w:rsidRPr="00FF0CF7">
        <w:rPr>
          <w:rStyle w:val="StyleUnderline"/>
        </w:rPr>
        <w:t xml:space="preserve"> most </w:t>
      </w:r>
      <w:r w:rsidRPr="00C86C6D">
        <w:rPr>
          <w:rStyle w:val="StyleUnderline"/>
          <w:highlight w:val="cyan"/>
        </w:rPr>
        <w:t>sunlight</w:t>
      </w:r>
      <w:r w:rsidRPr="00FF0CF7">
        <w:rPr>
          <w:rStyle w:val="StyleUnderline"/>
        </w:rPr>
        <w:t xml:space="preserve"> from reaching Earth’s surface, </w:t>
      </w:r>
      <w:r w:rsidRPr="00C86C6D">
        <w:rPr>
          <w:rStyle w:val="StyleUnderline"/>
          <w:highlight w:val="cyan"/>
        </w:rPr>
        <w:t>creating Ice Age</w:t>
      </w:r>
      <w:r w:rsidRPr="00FF0CF7">
        <w:rPr>
          <w:rStyle w:val="StyleUnderline"/>
        </w:rPr>
        <w:t xml:space="preserve"> weather conditions that would last </w:t>
      </w:r>
      <w:r w:rsidRPr="00C86C6D">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C86C6D">
        <w:rPr>
          <w:rStyle w:val="StyleUnderline"/>
          <w:highlight w:val="cyan"/>
        </w:rPr>
        <w:t>virtually any nuclear war</w:t>
      </w:r>
      <w:r w:rsidRPr="00FF0CF7">
        <w:rPr>
          <w:rStyle w:val="StyleUnderline"/>
        </w:rPr>
        <w:t xml:space="preserve">, fought with even a fraction of the operational and deployed nuclear arsenals, </w:t>
      </w:r>
      <w:r w:rsidRPr="00C86C6D">
        <w:rPr>
          <w:rStyle w:val="StyleUnderline"/>
          <w:highlight w:val="cyan"/>
        </w:rPr>
        <w:t xml:space="preserve">will leave the Earth </w:t>
      </w:r>
      <w:r w:rsidRPr="002007A4">
        <w:rPr>
          <w:rStyle w:val="StyleUnderline"/>
        </w:rPr>
        <w:t xml:space="preserve">essentially </w:t>
      </w:r>
      <w:r w:rsidRPr="00C86C6D">
        <w:rPr>
          <w:rStyle w:val="StyleUnderline"/>
          <w:highlight w:val="cyan"/>
        </w:rPr>
        <w:t>uninhabitable</w:t>
      </w:r>
      <w:r w:rsidRPr="00FF0CF7">
        <w:rPr>
          <w:rStyle w:val="StyleUnderline"/>
        </w:rPr>
        <w:t>.</w:t>
      </w:r>
    </w:p>
    <w:p w14:paraId="73E4B660" w14:textId="794B67A3"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28357398" w14:textId="77777777" w:rsidR="000E5361" w:rsidRPr="00FE51A3" w:rsidRDefault="000E5361" w:rsidP="000E5361">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23" w:history="1">
        <w:r w:rsidRPr="006E32E8">
          <w:rPr>
            <w:rStyle w:val="Emphasis1"/>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25A0454B" w14:textId="77777777" w:rsidR="000E5361" w:rsidRDefault="000E5361" w:rsidP="000E5361">
      <w:pPr>
        <w:rPr>
          <w:rFonts w:asciiTheme="majorHAnsi" w:hAnsiTheme="majorHAnsi" w:cstheme="majorHAnsi"/>
          <w:u w:val="single"/>
        </w:rPr>
      </w:pPr>
      <w:r w:rsidRPr="00C86C6D">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C86C6D">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C86C6D">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C86C6D">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C86C6D">
        <w:rPr>
          <w:rFonts w:asciiTheme="majorHAnsi" w:hAnsiTheme="majorHAnsi" w:cstheme="majorHAnsi"/>
          <w:highlight w:val="cyan"/>
          <w:u w:val="single"/>
        </w:rPr>
        <w:t>ensure "</w:t>
      </w:r>
      <w:r w:rsidRPr="00C86C6D">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C86C6D">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C86C6D">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C86C6D">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C86C6D">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C86C6D">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C86C6D">
        <w:rPr>
          <w:rFonts w:asciiTheme="majorHAnsi" w:hAnsiTheme="majorHAnsi" w:cstheme="majorHAnsi"/>
          <w:b/>
          <w:bCs/>
          <w:highlight w:val="cyan"/>
          <w:u w:val="single"/>
        </w:rPr>
        <w:t xml:space="preserve">global </w:t>
      </w:r>
      <w:r w:rsidRPr="00C86C6D">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C86C6D">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C86C6D">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C86C6D">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86C6D">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86C6D">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C86C6D">
        <w:rPr>
          <w:rFonts w:asciiTheme="majorHAnsi" w:hAnsiTheme="majorHAnsi" w:cstheme="majorHAnsi"/>
          <w:highlight w:val="cyan"/>
          <w:u w:val="single"/>
        </w:rPr>
        <w:t xml:space="preserve">acting as a </w:t>
      </w:r>
      <w:r w:rsidRPr="00C86C6D">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C86C6D">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108F1522" w14:textId="77777777" w:rsidR="000E5361" w:rsidRDefault="000E5361" w:rsidP="000E5361">
      <w:pPr>
        <w:pStyle w:val="Heading3"/>
      </w:pPr>
      <w:r>
        <w:lastRenderedPageBreak/>
        <w:t>1AC – South Africa</w:t>
      </w:r>
    </w:p>
    <w:p w14:paraId="5C2A6662"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61A69DCF" w14:textId="77777777" w:rsidR="000E5361" w:rsidRPr="00FE51A3" w:rsidRDefault="000E5361" w:rsidP="000E5361">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4" w:history="1">
        <w:r w:rsidRPr="004A1534">
          <w:rPr>
            <w:rStyle w:val="Emphasis1"/>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5000F0BB" w14:textId="77777777" w:rsidR="000E5361" w:rsidRPr="00FE51A3" w:rsidRDefault="000E5361" w:rsidP="000E5361">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86C6D">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C86C6D">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C86C6D">
        <w:rPr>
          <w:rFonts w:asciiTheme="majorHAnsi" w:hAnsiTheme="majorHAnsi" w:cstheme="majorHAnsi"/>
          <w:highlight w:val="cyan"/>
          <w:u w:val="single"/>
        </w:rPr>
        <w:t xml:space="preserve">a </w:t>
      </w:r>
      <w:r w:rsidRPr="00C86C6D">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C86C6D">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C86C6D">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C86C6D">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C86C6D">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86C6D">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C86C6D">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C86C6D">
        <w:rPr>
          <w:rFonts w:asciiTheme="majorHAnsi" w:hAnsiTheme="majorHAnsi" w:cstheme="majorHAnsi"/>
          <w:highlight w:val="cyan"/>
          <w:u w:val="single"/>
        </w:rPr>
        <w:t xml:space="preserve">society is </w:t>
      </w:r>
      <w:r w:rsidRPr="00C86C6D">
        <w:rPr>
          <w:rFonts w:asciiTheme="majorHAnsi" w:hAnsiTheme="majorHAnsi" w:cstheme="majorHAnsi"/>
          <w:b/>
          <w:bCs/>
          <w:highlight w:val="cyan"/>
          <w:u w:val="single"/>
        </w:rPr>
        <w:t>unsustainable</w:t>
      </w:r>
      <w:r w:rsidRPr="00C86C6D">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86C6D">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C86C6D">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C86C6D">
        <w:rPr>
          <w:rFonts w:asciiTheme="majorHAnsi" w:hAnsiTheme="majorHAnsi" w:cstheme="majorHAnsi"/>
          <w:highlight w:val="cyan"/>
          <w:u w:val="single"/>
        </w:rPr>
        <w:t xml:space="preserve">about </w:t>
      </w:r>
      <w:r w:rsidRPr="00C86C6D">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C86C6D">
        <w:rPr>
          <w:rFonts w:asciiTheme="majorHAnsi" w:hAnsiTheme="majorHAnsi" w:cstheme="majorHAnsi"/>
          <w:highlight w:val="cyan"/>
          <w:u w:val="single"/>
        </w:rPr>
        <w:t xml:space="preserve">have </w:t>
      </w:r>
      <w:r w:rsidRPr="00C86C6D">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C86C6D">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4F200A4D" w14:textId="77777777" w:rsidR="000E5361" w:rsidRPr="00FE51A3" w:rsidRDefault="000E5361" w:rsidP="000E5361">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B381A0B" w14:textId="77777777" w:rsidR="000E5361" w:rsidRPr="00A63DFA" w:rsidRDefault="000E5361" w:rsidP="000E5361">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5" w:history="1">
        <w:r w:rsidRPr="00A63DFA">
          <w:rPr>
            <w:rStyle w:val="Emphasis1"/>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524BEB51" w14:textId="77777777" w:rsidR="000E5361" w:rsidRDefault="000E5361" w:rsidP="000E5361">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C86C6D">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C86C6D">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C86C6D">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C86C6D">
        <w:rPr>
          <w:rFonts w:asciiTheme="majorHAnsi" w:hAnsiTheme="majorHAnsi" w:cstheme="majorHAnsi"/>
          <w:highlight w:val="cyan"/>
          <w:u w:val="single"/>
        </w:rPr>
        <w:t xml:space="preserve">an attempted </w:t>
      </w:r>
      <w:r w:rsidRPr="00C86C6D">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C86C6D">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C86C6D">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86C6D">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C86C6D">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C86C6D">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458F5BAA" w14:textId="77777777" w:rsidR="000E5361" w:rsidRPr="00D062AE" w:rsidRDefault="000E5361" w:rsidP="000E5361">
      <w:pPr>
        <w:pStyle w:val="Heading4"/>
        <w:rPr>
          <w:rFonts w:cs="Calibri"/>
        </w:rPr>
      </w:pPr>
      <w:r w:rsidRPr="00D062AE">
        <w:rPr>
          <w:rFonts w:cs="Calibri"/>
        </w:rPr>
        <w:t>Great power war</w:t>
      </w:r>
    </w:p>
    <w:p w14:paraId="27BC6F69" w14:textId="77777777" w:rsidR="000E5361" w:rsidRPr="00D062AE" w:rsidRDefault="000E5361" w:rsidP="000E5361">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030AE325" w14:textId="77777777" w:rsidR="000E5361" w:rsidRPr="00347ABC" w:rsidRDefault="000E5361" w:rsidP="000E5361">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C86C6D">
        <w:rPr>
          <w:rStyle w:val="StyleUnderline"/>
          <w:highlight w:val="cyan"/>
        </w:rPr>
        <w:t xml:space="preserve">access to </w:t>
      </w:r>
      <w:r w:rsidRPr="004821BD">
        <w:rPr>
          <w:rStyle w:val="StyleUnderline"/>
        </w:rPr>
        <w:t>strategic</w:t>
      </w:r>
      <w:r w:rsidRPr="00D062AE">
        <w:rPr>
          <w:rStyle w:val="StyleUnderline"/>
        </w:rPr>
        <w:t xml:space="preserve"> </w:t>
      </w:r>
      <w:r w:rsidRPr="00C86C6D">
        <w:rPr>
          <w:rStyle w:val="StyleUnderline"/>
          <w:highlight w:val="cyan"/>
        </w:rPr>
        <w:t>resources</w:t>
      </w:r>
      <w:r w:rsidRPr="00D062AE">
        <w:rPr>
          <w:rStyle w:val="StyleUnderline"/>
        </w:rPr>
        <w:t xml:space="preserve"> rather than ideology would </w:t>
      </w:r>
      <w:r w:rsidRPr="00C86C6D">
        <w:rPr>
          <w:rStyle w:val="StyleUnderline"/>
          <w:highlight w:val="cyan"/>
        </w:rPr>
        <w:t xml:space="preserve">lie at </w:t>
      </w:r>
      <w:r w:rsidRPr="004821BD">
        <w:rPr>
          <w:rStyle w:val="StyleUnderline"/>
        </w:rPr>
        <w:t>the heart of</w:t>
      </w:r>
      <w:r w:rsidRPr="00D062AE">
        <w:rPr>
          <w:rStyle w:val="StyleUnderline"/>
        </w:rPr>
        <w:t xml:space="preserve"> future </w:t>
      </w:r>
      <w:r w:rsidRPr="00C86C6D">
        <w:rPr>
          <w:rStyle w:val="StyleUnderline"/>
          <w:highlight w:val="cyan"/>
        </w:rPr>
        <w:t>US-Sino competition</w:t>
      </w:r>
      <w:r w:rsidRPr="00D062AE">
        <w:rPr>
          <w:rStyle w:val="StyleUnderline"/>
        </w:rPr>
        <w:t xml:space="preserve">, and </w:t>
      </w:r>
      <w:r w:rsidRPr="00C86C6D">
        <w:rPr>
          <w:rStyle w:val="StyleUnderline"/>
          <w:highlight w:val="cyan"/>
        </w:rPr>
        <w:t xml:space="preserve">the </w:t>
      </w:r>
      <w:r w:rsidRPr="004821BD">
        <w:rPr>
          <w:rStyle w:val="StyleUnderline"/>
        </w:rPr>
        <w:t xml:space="preserve">new </w:t>
      </w:r>
      <w:r w:rsidRPr="00C86C6D">
        <w:rPr>
          <w:rStyle w:val="StyleUnderline"/>
          <w:highlight w:val="cyan"/>
        </w:rPr>
        <w:t>“great game” will</w:t>
      </w:r>
      <w:r w:rsidRPr="00D062AE">
        <w:rPr>
          <w:rStyle w:val="StyleUnderline"/>
        </w:rPr>
        <w:t xml:space="preserve"> most likely </w:t>
      </w:r>
      <w:r w:rsidRPr="00C86C6D">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C86C6D">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C86C6D">
        <w:rPr>
          <w:rStyle w:val="StyleUnderline"/>
          <w:highlight w:val="cyan"/>
        </w:rPr>
        <w:t xml:space="preserve">tied to a </w:t>
      </w:r>
      <w:r w:rsidRPr="004821BD">
        <w:rPr>
          <w:rStyle w:val="StyleUnderline"/>
        </w:rPr>
        <w:t xml:space="preserve">mainly </w:t>
      </w:r>
      <w:r w:rsidRPr="00C86C6D">
        <w:rPr>
          <w:rStyle w:val="StyleUnderline"/>
          <w:highlight w:val="cyan"/>
        </w:rPr>
        <w:t xml:space="preserve">nonrenewable energy </w:t>
      </w:r>
      <w:r w:rsidRPr="004821BD">
        <w:rPr>
          <w:rStyle w:val="StyleUnderline"/>
        </w:rPr>
        <w:t xml:space="preserve">resource </w:t>
      </w:r>
      <w:r w:rsidRPr="00C86C6D">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C86C6D">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C86C6D">
        <w:rPr>
          <w:rStyle w:val="StyleUnderline"/>
          <w:highlight w:val="cyan"/>
        </w:rPr>
        <w:t>oil, and</w:t>
      </w:r>
      <w:r w:rsidRPr="00D062AE">
        <w:rPr>
          <w:rStyle w:val="StyleUnderline"/>
        </w:rPr>
        <w:t xml:space="preserve"> four of these have equally substantial amounts of </w:t>
      </w:r>
      <w:r w:rsidRPr="00C86C6D">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C86C6D">
        <w:rPr>
          <w:rStyle w:val="StyleUnderline"/>
          <w:highlight w:val="cyan"/>
        </w:rPr>
        <w:t xml:space="preserve">the continent provides a </w:t>
      </w:r>
      <w:r w:rsidRPr="004821BD">
        <w:rPr>
          <w:rStyle w:val="StyleUnderline"/>
        </w:rPr>
        <w:t xml:space="preserve">booming </w:t>
      </w:r>
      <w:r w:rsidRPr="00C86C6D">
        <w:rPr>
          <w:rStyle w:val="StyleUnderline"/>
          <w:highlight w:val="cyan"/>
        </w:rPr>
        <w:t>export market</w:t>
      </w:r>
      <w:r w:rsidRPr="00D062AE">
        <w:rPr>
          <w:rStyle w:val="StyleUnderline"/>
        </w:rPr>
        <w:t xml:space="preserve"> for China’s goods </w:t>
      </w:r>
      <w:r w:rsidRPr="00C86C6D">
        <w:rPr>
          <w:rStyle w:val="StyleUnderline"/>
          <w:highlight w:val="cyan"/>
        </w:rPr>
        <w:t xml:space="preserve">and </w:t>
      </w:r>
      <w:r w:rsidRPr="004821BD">
        <w:t xml:space="preserve">a forum to </w:t>
      </w:r>
      <w:r w:rsidRPr="00C86C6D">
        <w:rPr>
          <w:rStyle w:val="StyleUnderline"/>
          <w:highlight w:val="cyan"/>
        </w:rPr>
        <w:t>augment</w:t>
      </w:r>
      <w:r w:rsidRPr="00D062AE">
        <w:rPr>
          <w:rStyle w:val="StyleUnderline"/>
        </w:rPr>
        <w:t xml:space="preserve"> its </w:t>
      </w:r>
      <w:r w:rsidRPr="00C86C6D">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C86C6D">
        <w:rPr>
          <w:rStyle w:val="StyleUnderline"/>
          <w:highlight w:val="cyan"/>
        </w:rPr>
        <w:t xml:space="preserve">China has </w:t>
      </w:r>
      <w:r w:rsidRPr="00C86C6D">
        <w:rPr>
          <w:rStyle w:val="Emphasis"/>
          <w:highlight w:val="cyan"/>
        </w:rPr>
        <w:t>4,000 military personnel in Sudan</w:t>
      </w:r>
      <w:r w:rsidRPr="00D062AE">
        <w:rPr>
          <w:rStyle w:val="StyleUnderline"/>
        </w:rPr>
        <w:t xml:space="preserve"> to protect its interests in energy </w:t>
      </w:r>
      <w:r w:rsidRPr="00C86C6D">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C86C6D">
        <w:rPr>
          <w:rStyle w:val="StyleUnderline"/>
          <w:highlight w:val="cyan"/>
        </w:rPr>
        <w:t xml:space="preserve">will obtain </w:t>
      </w:r>
      <w:r w:rsidRPr="00C86C6D">
        <w:rPr>
          <w:rStyle w:val="Emphasis"/>
          <w:highlight w:val="cyan"/>
        </w:rPr>
        <w:t>40 percent of its oil and gas</w:t>
      </w:r>
      <w:r w:rsidRPr="00C86C6D">
        <w:rPr>
          <w:rStyle w:val="StyleUnderline"/>
          <w:highlight w:val="cyan"/>
        </w:rPr>
        <w:t xml:space="preserve"> </w:t>
      </w:r>
      <w:r w:rsidRPr="004821BD">
        <w:rPr>
          <w:rStyle w:val="StyleUnderline"/>
        </w:rPr>
        <w:t xml:space="preserve">supplies </w:t>
      </w:r>
      <w:r w:rsidRPr="00C86C6D">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C86C6D">
        <w:rPr>
          <w:rStyle w:val="StyleUnderline"/>
          <w:highlight w:val="cyan"/>
        </w:rPr>
        <w:t>Africa is</w:t>
      </w:r>
      <w:r w:rsidRPr="00347ABC">
        <w:rPr>
          <w:sz w:val="12"/>
        </w:rPr>
        <w:t xml:space="preserve"> thus a </w:t>
      </w:r>
      <w:r w:rsidRPr="00C86C6D">
        <w:rPr>
          <w:rStyle w:val="Emphasis"/>
          <w:highlight w:val="cyan"/>
        </w:rPr>
        <w:t>vital</w:t>
      </w:r>
      <w:r w:rsidRPr="00347ABC">
        <w:rPr>
          <w:sz w:val="12"/>
        </w:rPr>
        <w:t xml:space="preserve"> foreign interest </w:t>
      </w:r>
      <w:r w:rsidRPr="00C86C6D">
        <w:rPr>
          <w:rStyle w:val="StyleUnderline"/>
          <w:highlight w:val="cyan"/>
        </w:rPr>
        <w:t>for the Chinese and</w:t>
      </w:r>
      <w:r w:rsidRPr="00D062AE">
        <w:rPr>
          <w:rStyle w:val="StyleUnderline"/>
        </w:rPr>
        <w:t xml:space="preserve"> must be for </w:t>
      </w:r>
      <w:r w:rsidRPr="00C86C6D">
        <w:rPr>
          <w:rStyle w:val="StyleUnderline"/>
          <w:highlight w:val="cyan"/>
        </w:rPr>
        <w:t>the U</w:t>
      </w:r>
      <w:r w:rsidRPr="00D062AE">
        <w:rPr>
          <w:rStyle w:val="StyleUnderline"/>
        </w:rPr>
        <w:t xml:space="preserve">nited </w:t>
      </w:r>
      <w:r w:rsidRPr="00C86C6D">
        <w:rPr>
          <w:rStyle w:val="StyleUnderline"/>
          <w:highlight w:val="cyan"/>
        </w:rPr>
        <w:t>S</w:t>
      </w:r>
      <w:r w:rsidRPr="00D062AE">
        <w:rPr>
          <w:rStyle w:val="StyleUnderline"/>
        </w:rPr>
        <w:t xml:space="preserve">tates; </w:t>
      </w:r>
      <w:r w:rsidRPr="00C86C6D">
        <w:rPr>
          <w:rStyle w:val="StyleUnderline"/>
          <w:highlight w:val="cyan"/>
        </w:rPr>
        <w:t xml:space="preserve">access </w:t>
      </w:r>
      <w:r w:rsidRPr="004821BD">
        <w:rPr>
          <w:rStyle w:val="StyleUnderline"/>
        </w:rPr>
        <w:t xml:space="preserve">to its mineral and petroleum wealth </w:t>
      </w:r>
      <w:r w:rsidRPr="00C86C6D">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C86C6D">
        <w:rPr>
          <w:rStyle w:val="StyleUnderline"/>
          <w:highlight w:val="cyan"/>
        </w:rPr>
        <w:t>competition will remain</w:t>
      </w:r>
      <w:r w:rsidRPr="00D062AE">
        <w:rPr>
          <w:rStyle w:val="StyleUnderline"/>
        </w:rPr>
        <w:t xml:space="preserve"> a </w:t>
      </w:r>
      <w:r w:rsidRPr="00C86C6D">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C86C6D">
        <w:rPr>
          <w:rStyle w:val="StyleUnderline"/>
          <w:highlight w:val="cyan"/>
        </w:rPr>
        <w:t>US and Chinese</w:t>
      </w:r>
      <w:r w:rsidRPr="00D062AE">
        <w:rPr>
          <w:rStyle w:val="StyleUnderline"/>
        </w:rPr>
        <w:t xml:space="preserve"> </w:t>
      </w:r>
      <w:r w:rsidRPr="004821BD">
        <w:rPr>
          <w:rStyle w:val="StyleUnderline"/>
        </w:rPr>
        <w:t xml:space="preserve">strategic </w:t>
      </w:r>
      <w:r w:rsidRPr="00C86C6D">
        <w:rPr>
          <w:rStyle w:val="StyleUnderline"/>
          <w:highlight w:val="cyan"/>
        </w:rPr>
        <w:t xml:space="preserve">interests </w:t>
      </w:r>
      <w:r w:rsidRPr="004821BD">
        <w:rPr>
          <w:rStyle w:val="StyleUnderline"/>
        </w:rPr>
        <w:t xml:space="preserve">will </w:t>
      </w:r>
      <w:r w:rsidRPr="00C86C6D">
        <w:rPr>
          <w:rStyle w:val="StyleUnderline"/>
          <w:highlight w:val="cyan"/>
        </w:rPr>
        <w:t>dictate an intrusive foreign policy</w:t>
      </w:r>
      <w:r w:rsidRPr="00D062AE">
        <w:rPr>
          <w:rStyle w:val="StyleUnderline"/>
        </w:rPr>
        <w:t xml:space="preserve"> to be both prudent and vital. US-Sino proxy </w:t>
      </w:r>
      <w:r w:rsidRPr="00C86C6D">
        <w:rPr>
          <w:rStyle w:val="StyleUnderline"/>
          <w:highlight w:val="cyan"/>
        </w:rPr>
        <w:t xml:space="preserve">conflicts over </w:t>
      </w:r>
      <w:r w:rsidRPr="004821BD">
        <w:rPr>
          <w:rStyle w:val="StyleUnderline"/>
        </w:rPr>
        <w:t xml:space="preserve">control of </w:t>
      </w:r>
      <w:r w:rsidRPr="00C86C6D">
        <w:rPr>
          <w:rStyle w:val="StyleUnderline"/>
          <w:highlight w:val="cyan"/>
        </w:rPr>
        <w:t>African resources will</w:t>
      </w:r>
      <w:r w:rsidRPr="00D062AE">
        <w:rPr>
          <w:rStyle w:val="StyleUnderline"/>
        </w:rPr>
        <w:t xml:space="preserve"> likely </w:t>
      </w:r>
      <w:r w:rsidRPr="00C86C6D">
        <w:rPr>
          <w:rStyle w:val="StyleUnderline"/>
          <w:highlight w:val="cyan"/>
        </w:rPr>
        <w:t>be</w:t>
      </w:r>
      <w:r w:rsidRPr="00D062AE">
        <w:rPr>
          <w:rStyle w:val="StyleUnderline"/>
        </w:rPr>
        <w:t xml:space="preserve">come </w:t>
      </w:r>
      <w:r w:rsidRPr="00C86C6D">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53B8A74E" w14:textId="77777777" w:rsidR="000E5361" w:rsidRPr="00076D8A" w:rsidRDefault="000E5361" w:rsidP="000E5361">
      <w:pPr>
        <w:pStyle w:val="Heading4"/>
      </w:pPr>
      <w:r w:rsidRPr="00076D8A">
        <w:t xml:space="preserve">Failure to contain COVID-19 causes extinction </w:t>
      </w:r>
    </w:p>
    <w:p w14:paraId="6DF74343" w14:textId="77777777" w:rsidR="000E5361" w:rsidRPr="00076D8A" w:rsidRDefault="000E5361" w:rsidP="000E5361">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26" w:history="1">
        <w:r w:rsidRPr="00076D8A">
          <w:rPr>
            <w:sz w:val="16"/>
          </w:rPr>
          <w:t>https://opastonline.com/wp-content/uploads/2020/04/will-covid-19-trigger-extinction-of-all-life-on-earth-eesrr-20-.pdf</w:t>
        </w:r>
      </w:hyperlink>
    </w:p>
    <w:p w14:paraId="41DC4FB6" w14:textId="77777777" w:rsidR="000E5361" w:rsidRPr="003D35EA" w:rsidRDefault="000E5361" w:rsidP="000E5361">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C86C6D">
        <w:rPr>
          <w:b/>
          <w:highlight w:val="cyan"/>
          <w:u w:val="single"/>
        </w:rPr>
        <w:t xml:space="preserve">coronavirus could </w:t>
      </w:r>
      <w:r w:rsidRPr="00C86C6D">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C86C6D">
        <w:rPr>
          <w:rStyle w:val="Emphasis"/>
          <w:highlight w:val="cyan"/>
        </w:rPr>
        <w:t>reduction in industrial activity</w:t>
      </w:r>
      <w:r w:rsidRPr="003D35EA">
        <w:rPr>
          <w:b/>
          <w:u w:val="single"/>
        </w:rPr>
        <w:t xml:space="preserve"> as a result of COVID-19 almost certainly </w:t>
      </w:r>
      <w:r w:rsidRPr="00C86C6D">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C86C6D">
        <w:rPr>
          <w:b/>
          <w:highlight w:val="cyan"/>
          <w:u w:val="single"/>
        </w:rPr>
        <w:t>industrial activity</w:t>
      </w:r>
      <w:r w:rsidRPr="003D35EA">
        <w:rPr>
          <w:b/>
          <w:u w:val="single"/>
        </w:rPr>
        <w:t xml:space="preserve"> simultaneously </w:t>
      </w:r>
      <w:r w:rsidRPr="00C86C6D">
        <w:rPr>
          <w:b/>
          <w:highlight w:val="cyan"/>
          <w:u w:val="single"/>
        </w:rPr>
        <w:t>cools the planet by</w:t>
      </w:r>
      <w:r w:rsidRPr="006B341F">
        <w:rPr>
          <w:b/>
          <w:u w:val="single"/>
        </w:rPr>
        <w:t xml:space="preserve"> adding </w:t>
      </w:r>
      <w:r w:rsidRPr="00C86C6D">
        <w:rPr>
          <w:b/>
          <w:highlight w:val="cyan"/>
          <w:u w:val="single"/>
        </w:rPr>
        <w:t>aerosols</w:t>
      </w:r>
      <w:r w:rsidRPr="003D35EA">
        <w:rPr>
          <w:b/>
          <w:u w:val="single"/>
        </w:rPr>
        <w:t xml:space="preserve"> to the atmosphere. </w:t>
      </w:r>
      <w:r w:rsidRPr="00C86C6D">
        <w:rPr>
          <w:b/>
          <w:highlight w:val="cyan"/>
          <w:u w:val="single"/>
        </w:rPr>
        <w:t>These</w:t>
      </w:r>
      <w:r w:rsidRPr="003D35EA">
        <w:rPr>
          <w:b/>
          <w:u w:val="single"/>
        </w:rPr>
        <w:t xml:space="preserve"> aerosols </w:t>
      </w:r>
      <w:r w:rsidRPr="00C86C6D">
        <w:rPr>
          <w:b/>
          <w:highlight w:val="cyan"/>
          <w:u w:val="single"/>
        </w:rPr>
        <w:t xml:space="preserve">block </w:t>
      </w:r>
      <w:r w:rsidRPr="006B341F">
        <w:rPr>
          <w:b/>
          <w:u w:val="single"/>
        </w:rPr>
        <w:t xml:space="preserve">incoming </w:t>
      </w:r>
      <w:r w:rsidRPr="00C86C6D">
        <w:rPr>
          <w:b/>
          <w:highlight w:val="cyan"/>
          <w:u w:val="single"/>
        </w:rPr>
        <w:t>sunlight</w:t>
      </w:r>
      <w:r w:rsidRPr="003D35EA">
        <w:rPr>
          <w:b/>
          <w:u w:val="single"/>
        </w:rPr>
        <w:t xml:space="preserve">, thereby keeping cool our pale blue dot. </w:t>
      </w:r>
      <w:r w:rsidRPr="00C86C6D">
        <w:rPr>
          <w:b/>
          <w:highlight w:val="cyan"/>
          <w:u w:val="single"/>
        </w:rPr>
        <w:t xml:space="preserve">Reducing </w:t>
      </w:r>
      <w:r w:rsidRPr="006B341F">
        <w:rPr>
          <w:b/>
          <w:u w:val="single"/>
        </w:rPr>
        <w:t xml:space="preserve">industrial </w:t>
      </w:r>
      <w:r w:rsidRPr="00C86C6D">
        <w:rPr>
          <w:b/>
          <w:highlight w:val="cyan"/>
          <w:u w:val="single"/>
        </w:rPr>
        <w:t>activity by</w:t>
      </w:r>
      <w:r w:rsidRPr="003D35EA">
        <w:rPr>
          <w:b/>
          <w:u w:val="single"/>
        </w:rPr>
        <w:t xml:space="preserve"> as little as </w:t>
      </w:r>
      <w:r w:rsidRPr="00C86C6D">
        <w:rPr>
          <w:b/>
          <w:highlight w:val="cyan"/>
          <w:u w:val="single"/>
        </w:rPr>
        <w:t xml:space="preserve">35 percent </w:t>
      </w:r>
      <w:r w:rsidRPr="006B341F">
        <w:rPr>
          <w:b/>
          <w:u w:val="single"/>
        </w:rPr>
        <w:t xml:space="preserve">is expected to </w:t>
      </w:r>
      <w:r w:rsidRPr="00C86C6D">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C86C6D">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C86C6D">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C86C6D">
        <w:rPr>
          <w:b/>
          <w:highlight w:val="cyan"/>
          <w:u w:val="single"/>
        </w:rPr>
        <w:t xml:space="preserve">Wheat production requires </w:t>
      </w:r>
      <w:r w:rsidRPr="00947E30">
        <w:rPr>
          <w:b/>
          <w:u w:val="single"/>
        </w:rPr>
        <w:t>a</w:t>
      </w:r>
      <w:r w:rsidRPr="00C86C6D">
        <w:rPr>
          <w:b/>
          <w:highlight w:val="cyan"/>
          <w:u w:val="single"/>
        </w:rPr>
        <w:t xml:space="preserve"> delicate </w:t>
      </w:r>
      <w:r w:rsidRPr="00947E30">
        <w:rPr>
          <w:b/>
          <w:u w:val="single"/>
        </w:rPr>
        <w:t xml:space="preserve">balance of </w:t>
      </w:r>
      <w:r w:rsidRPr="00C86C6D">
        <w:rPr>
          <w:b/>
          <w:highlight w:val="cyan"/>
          <w:u w:val="single"/>
        </w:rPr>
        <w:t>growing conditions</w:t>
      </w:r>
      <w:r w:rsidRPr="003D35EA">
        <w:rPr>
          <w:b/>
          <w:u w:val="single"/>
        </w:rPr>
        <w:t xml:space="preserve"> that, like habitat for humans, teeters </w:t>
      </w:r>
      <w:r w:rsidRPr="00C86C6D">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26653733" w14:textId="4BDDAC95" w:rsidR="00F934DC" w:rsidRDefault="00F934DC" w:rsidP="00A56E54">
      <w:r>
        <w:br/>
      </w:r>
      <w:r>
        <w:t xml:space="preserve">AT: </w:t>
      </w:r>
      <w:proofErr w:type="spellStart"/>
      <w:r>
        <w:t>Nebel</w:t>
      </w:r>
      <w:proofErr w:type="spellEnd"/>
      <w:r>
        <w:t xml:space="preserve"> </w:t>
      </w:r>
    </w:p>
    <w:p w14:paraId="621B9C06" w14:textId="0C2D1FC1" w:rsidR="00E42E4C" w:rsidRPr="00F601E6" w:rsidRDefault="00E42E4C" w:rsidP="00F934DC">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1BA"/>
    <w:rsid w:val="000029E3"/>
    <w:rsid w:val="000029E8"/>
    <w:rsid w:val="00004225"/>
    <w:rsid w:val="000066CA"/>
    <w:rsid w:val="00007264"/>
    <w:rsid w:val="000076A9"/>
    <w:rsid w:val="00014FAD"/>
    <w:rsid w:val="00015D2A"/>
    <w:rsid w:val="000165EE"/>
    <w:rsid w:val="0002490B"/>
    <w:rsid w:val="00026465"/>
    <w:rsid w:val="00030204"/>
    <w:rsid w:val="000312A0"/>
    <w:rsid w:val="0003396C"/>
    <w:rsid w:val="00035337"/>
    <w:rsid w:val="00035AAF"/>
    <w:rsid w:val="00052FB1"/>
    <w:rsid w:val="00054276"/>
    <w:rsid w:val="000547B1"/>
    <w:rsid w:val="0006091E"/>
    <w:rsid w:val="000638C1"/>
    <w:rsid w:val="00065FEE"/>
    <w:rsid w:val="00066E3C"/>
    <w:rsid w:val="00072718"/>
    <w:rsid w:val="0007381E"/>
    <w:rsid w:val="00076094"/>
    <w:rsid w:val="0008785F"/>
    <w:rsid w:val="00090CBE"/>
    <w:rsid w:val="00094DEC"/>
    <w:rsid w:val="000963CA"/>
    <w:rsid w:val="000A2D8A"/>
    <w:rsid w:val="000D26A6"/>
    <w:rsid w:val="000D2B90"/>
    <w:rsid w:val="000D6ED8"/>
    <w:rsid w:val="000D717B"/>
    <w:rsid w:val="000E5361"/>
    <w:rsid w:val="00100B28"/>
    <w:rsid w:val="00115F4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1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2B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3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B79D7"/>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5C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A2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1B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92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AC5"/>
    <w:rsid w:val="009A1467"/>
    <w:rsid w:val="009A2D1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54"/>
    <w:rsid w:val="00A56F5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73A"/>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B7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C6D"/>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BAF"/>
    <w:rsid w:val="00E42E4C"/>
    <w:rsid w:val="00E47013"/>
    <w:rsid w:val="00E541F9"/>
    <w:rsid w:val="00E57B79"/>
    <w:rsid w:val="00E63419"/>
    <w:rsid w:val="00E64496"/>
    <w:rsid w:val="00E72115"/>
    <w:rsid w:val="00E761B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4DC"/>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CFA62C"/>
  <w14:defaultImageDpi w14:val="300"/>
  <w15:docId w15:val="{EE33A5F5-B7ED-BD49-8053-E2FAFF66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53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76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1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761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E761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1BA"/>
  </w:style>
  <w:style w:type="character" w:customStyle="1" w:styleId="Heading1Char">
    <w:name w:val="Heading 1 Char"/>
    <w:aliases w:val="Pocket Char"/>
    <w:basedOn w:val="DefaultParagraphFont"/>
    <w:link w:val="Heading1"/>
    <w:uiPriority w:val="9"/>
    <w:rsid w:val="00E761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1B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761B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761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761BA"/>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761B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761BA"/>
    <w:rPr>
      <w:rFonts w:ascii="Calibri" w:hAnsi="Calibri" w:cs="Calibri"/>
      <w:b/>
      <w:i w:val="0"/>
      <w:iCs/>
      <w:sz w:val="22"/>
      <w:u w:val="single"/>
      <w:bdr w:val="none" w:sz="0" w:space="0" w:color="auto"/>
    </w:rPr>
  </w:style>
  <w:style w:type="paragraph" w:customStyle="1" w:styleId="Emphasis1">
    <w:name w:val="Emphasis1"/>
    <w:basedOn w:val="Normal"/>
    <w:link w:val="Emphasis"/>
    <w:autoRedefine/>
    <w:uiPriority w:val="20"/>
    <w:qFormat/>
    <w:rsid w:val="000E536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E761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761BA"/>
    <w:rPr>
      <w:color w:val="auto"/>
      <w:u w:val="non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0E53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E761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61BA"/>
    <w:rPr>
      <w:rFonts w:ascii="Lucida Grande" w:hAnsi="Lucida Grande" w:cs="Lucida Grande"/>
    </w:rPr>
  </w:style>
  <w:style w:type="paragraph" w:customStyle="1" w:styleId="Emphasize">
    <w:name w:val="Emphasize"/>
    <w:basedOn w:val="Normal"/>
    <w:uiPriority w:val="20"/>
    <w:qFormat/>
    <w:rsid w:val="00F934D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textbold">
    <w:name w:val="text bold"/>
    <w:basedOn w:val="Normal"/>
    <w:uiPriority w:val="20"/>
    <w:qFormat/>
    <w:rsid w:val="00AE273A"/>
    <w:pPr>
      <w:ind w:left="720"/>
      <w:jc w:val="both"/>
    </w:pPr>
    <w:rPr>
      <w:rFonts w:eastAsiaTheme="minorHAnsi"/>
      <w:b/>
      <w:iCs/>
      <w:szCs w:val="22"/>
      <w:u w:val="single"/>
    </w:rPr>
  </w:style>
  <w:style w:type="paragraph" w:customStyle="1" w:styleId="css-axufdj">
    <w:name w:val="css-axufdj"/>
    <w:basedOn w:val="Normal"/>
    <w:rsid w:val="000E53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hyperlink" Target="https://opastonline.com/wp-content/uploads/2020/04/will-covid-19-trigger-extinction-of-all-life-on-earth-eesrr-20-.pdf"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www.wsj.com/articles/covid-pandemic-south-africa-riots-a-warning-for-developing-world-11626711622"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foreignpolicy.com/2021/07/20/south-africa-covid-19-struggles-deadly-third-wave-zuma-violenc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28"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getd.libs.uga.edu/pdfs/howell_patrick_d_201305_ma.pdf"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28</Pages>
  <Words>19350</Words>
  <Characters>110301</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2021-09-12T02:36:00Z</dcterms:created>
  <dcterms:modified xsi:type="dcterms:W3CDTF">2021-09-12T03:38:00Z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